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B0675" w14:textId="1A255D24" w:rsidR="004B5F16" w:rsidRDefault="004B5F16" w:rsidP="004B5F16">
      <w:pPr>
        <w:pStyle w:val="Heading3"/>
        <w:rPr>
          <w:rFonts w:asciiTheme="majorHAnsi" w:hAnsiTheme="majorHAnsi" w:cstheme="majorHAnsi"/>
        </w:rPr>
      </w:pPr>
      <w:r>
        <w:rPr>
          <w:rFonts w:asciiTheme="majorHAnsi" w:hAnsiTheme="majorHAnsi" w:cstheme="majorHAnsi"/>
        </w:rPr>
        <w:t>Advantage</w:t>
      </w:r>
    </w:p>
    <w:p w14:paraId="580375AB" w14:textId="77777777" w:rsidR="004B5F16" w:rsidRPr="00936131" w:rsidRDefault="004B5F16" w:rsidP="004B5F16">
      <w:pPr>
        <w:pStyle w:val="Heading4"/>
      </w:pPr>
      <w:r>
        <w:t xml:space="preserve">The advantage is </w:t>
      </w:r>
      <w:r w:rsidRPr="00DA1231">
        <w:rPr>
          <w:u w:val="single"/>
        </w:rPr>
        <w:t>Debris</w:t>
      </w:r>
      <w:r>
        <w:t>:</w:t>
      </w:r>
    </w:p>
    <w:p w14:paraId="17C5FFAF" w14:textId="77777777" w:rsidR="004B5F16" w:rsidRDefault="004B5F16" w:rsidP="004B5F16">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21EE98E5" w14:textId="77777777" w:rsidR="004B5F16" w:rsidRDefault="004B5F16" w:rsidP="004B5F16">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OneZero, </w:t>
      </w:r>
      <w:hyperlink r:id="rId9" w:history="1">
        <w:r w:rsidRPr="008E3DAC">
          <w:rPr>
            <w:rStyle w:val="Hyperlink"/>
          </w:rPr>
          <w:t>https://onezero.medium.com/get-ready-for-the-kessler-syndrome-to-wreck-outer-space-7f29cfe62c3e</w:t>
        </w:r>
      </w:hyperlink>
      <w:r>
        <w:t>] Justin</w:t>
      </w:r>
    </w:p>
    <w:p w14:paraId="596C4522" w14:textId="77777777" w:rsidR="004B5F16" w:rsidRPr="00DA1D77" w:rsidRDefault="004B5F16" w:rsidP="004B5F16">
      <w:pPr>
        <w:pStyle w:val="ListParagraph"/>
        <w:numPr>
          <w:ilvl w:val="0"/>
          <w:numId w:val="12"/>
        </w:numPr>
        <w:rPr>
          <w:sz w:val="16"/>
          <w:szCs w:val="16"/>
        </w:rPr>
      </w:pPr>
      <w:r w:rsidRPr="00996312">
        <w:rPr>
          <w:vanish/>
          <w:sz w:val="16"/>
          <w:szCs w:val="16"/>
        </w:rPr>
        <w:t>Kessler</w:t>
      </w:r>
      <w:r w:rsidRPr="00DA1D77">
        <w:rPr>
          <w:sz w:val="16"/>
          <w:szCs w:val="16"/>
        </w:rPr>
        <w:t xml:space="preserve"> </w:t>
      </w:r>
      <w:r w:rsidRPr="00996312">
        <w:rPr>
          <w:vanish/>
          <w:sz w:val="16"/>
          <w:szCs w:val="16"/>
        </w:rPr>
        <w:t>syndrome:</w:t>
      </w:r>
      <w:r w:rsidRPr="00DA1D77">
        <w:rPr>
          <w:sz w:val="16"/>
          <w:szCs w:val="16"/>
        </w:rPr>
        <w:t xml:space="preserve"> </w:t>
      </w:r>
      <w:r w:rsidRPr="00996312">
        <w:rPr>
          <w:vanish/>
          <w:sz w:val="16"/>
          <w:szCs w:val="16"/>
        </w:rPr>
        <w:t>objects</w:t>
      </w:r>
      <w:r w:rsidRPr="00DA1D77">
        <w:rPr>
          <w:sz w:val="16"/>
          <w:szCs w:val="16"/>
        </w:rPr>
        <w:t xml:space="preserve"> </w:t>
      </w:r>
      <w:r w:rsidRPr="00996312">
        <w:rPr>
          <w:vanish/>
          <w:sz w:val="16"/>
          <w:szCs w:val="16"/>
        </w:rPr>
        <w:t>outside</w:t>
      </w:r>
      <w:r w:rsidRPr="00DA1D77">
        <w:rPr>
          <w:sz w:val="16"/>
          <w:szCs w:val="16"/>
        </w:rPr>
        <w:t xml:space="preserve"> </w:t>
      </w:r>
      <w:r w:rsidRPr="00996312">
        <w:rPr>
          <w:vanish/>
          <w:sz w:val="16"/>
          <w:szCs w:val="16"/>
        </w:rPr>
        <w:t>Earth’s</w:t>
      </w:r>
      <w:r w:rsidRPr="00DA1D77">
        <w:rPr>
          <w:sz w:val="16"/>
          <w:szCs w:val="16"/>
        </w:rPr>
        <w:t xml:space="preserve"> </w:t>
      </w:r>
      <w:r w:rsidRPr="00996312">
        <w:rPr>
          <w:vanish/>
          <w:sz w:val="16"/>
          <w:szCs w:val="16"/>
        </w:rPr>
        <w:t>immediate</w:t>
      </w:r>
      <w:r w:rsidRPr="00DA1D77">
        <w:rPr>
          <w:sz w:val="16"/>
          <w:szCs w:val="16"/>
        </w:rPr>
        <w:t xml:space="preserve"> </w:t>
      </w:r>
      <w:r w:rsidRPr="00996312">
        <w:rPr>
          <w:vanish/>
          <w:sz w:val="16"/>
          <w:szCs w:val="16"/>
        </w:rPr>
        <w:t>orbit</w:t>
      </w:r>
      <w:r w:rsidRPr="00DA1D77">
        <w:rPr>
          <w:sz w:val="16"/>
          <w:szCs w:val="16"/>
        </w:rPr>
        <w:t xml:space="preserve"> </w:t>
      </w:r>
      <w:r w:rsidRPr="00996312">
        <w:rPr>
          <w:vanish/>
          <w:sz w:val="16"/>
          <w:szCs w:val="16"/>
        </w:rPr>
        <w:t>causing</w:t>
      </w:r>
      <w:r w:rsidRPr="00DA1D77">
        <w:rPr>
          <w:sz w:val="16"/>
          <w:szCs w:val="16"/>
        </w:rPr>
        <w:t xml:space="preserve"> </w:t>
      </w:r>
      <w:r w:rsidRPr="00996312">
        <w:rPr>
          <w:vanish/>
          <w:sz w:val="16"/>
          <w:szCs w:val="16"/>
        </w:rPr>
        <w:t>more</w:t>
      </w:r>
      <w:r w:rsidRPr="00DA1D77">
        <w:rPr>
          <w:sz w:val="16"/>
          <w:szCs w:val="16"/>
        </w:rPr>
        <w:t xml:space="preserve"> </w:t>
      </w:r>
      <w:r w:rsidRPr="00996312">
        <w:rPr>
          <w:vanish/>
          <w:sz w:val="16"/>
          <w:szCs w:val="16"/>
        </w:rPr>
        <w:t>damage</w:t>
      </w:r>
      <w:r w:rsidRPr="00DA1D77">
        <w:rPr>
          <w:sz w:val="16"/>
          <w:szCs w:val="16"/>
        </w:rPr>
        <w:t xml:space="preserve"> </w:t>
      </w:r>
      <w:r w:rsidRPr="00996312">
        <w:rPr>
          <w:vanish/>
          <w:sz w:val="16"/>
          <w:szCs w:val="16"/>
        </w:rPr>
        <w:t>the</w:t>
      </w:r>
      <w:r w:rsidRPr="00DA1D77">
        <w:rPr>
          <w:sz w:val="16"/>
          <w:szCs w:val="16"/>
        </w:rPr>
        <w:t xml:space="preserve"> </w:t>
      </w:r>
      <w:r w:rsidRPr="00996312">
        <w:rPr>
          <w:vanish/>
          <w:sz w:val="16"/>
          <w:szCs w:val="16"/>
        </w:rPr>
        <w:t>longer</w:t>
      </w:r>
      <w:r w:rsidRPr="00DA1D77">
        <w:rPr>
          <w:sz w:val="16"/>
          <w:szCs w:val="16"/>
        </w:rPr>
        <w:t xml:space="preserve"> </w:t>
      </w:r>
      <w:r w:rsidRPr="00996312">
        <w:rPr>
          <w:vanish/>
          <w:sz w:val="16"/>
          <w:szCs w:val="16"/>
        </w:rPr>
        <w:t>it’s</w:t>
      </w:r>
      <w:r w:rsidRPr="00DA1D77">
        <w:rPr>
          <w:sz w:val="16"/>
          <w:szCs w:val="16"/>
        </w:rPr>
        <w:t xml:space="preserve"> </w:t>
      </w:r>
      <w:r w:rsidRPr="00996312">
        <w:rPr>
          <w:vanish/>
          <w:sz w:val="16"/>
          <w:szCs w:val="16"/>
        </w:rPr>
        <w:t>allowed</w:t>
      </w:r>
      <w:r w:rsidRPr="00DA1D77">
        <w:rPr>
          <w:sz w:val="16"/>
          <w:szCs w:val="16"/>
        </w:rPr>
        <w:t xml:space="preserve"> </w:t>
      </w:r>
      <w:r w:rsidRPr="00996312">
        <w:rPr>
          <w:vanish/>
          <w:sz w:val="16"/>
          <w:szCs w:val="16"/>
        </w:rPr>
        <w:t>to</w:t>
      </w:r>
      <w:r w:rsidRPr="00DA1D77">
        <w:rPr>
          <w:sz w:val="16"/>
          <w:szCs w:val="16"/>
        </w:rPr>
        <w:t xml:space="preserve"> </w:t>
      </w:r>
      <w:r w:rsidRPr="00996312">
        <w:rPr>
          <w:vanish/>
          <w:sz w:val="16"/>
          <w:szCs w:val="16"/>
        </w:rPr>
        <w:t>orbit</w:t>
      </w:r>
    </w:p>
    <w:p w14:paraId="29A50F2E" w14:textId="77777777" w:rsidR="004B5F16" w:rsidRDefault="004B5F16" w:rsidP="004B5F16">
      <w:pPr>
        <w:rPr>
          <w:u w:val="single"/>
        </w:rPr>
      </w:pPr>
      <w:r w:rsidRPr="00996312">
        <w:rPr>
          <w:vanish/>
          <w:sz w:val="16"/>
        </w:rPr>
        <w:t>Back</w:t>
      </w:r>
      <w:r w:rsidRPr="008B5709">
        <w:rPr>
          <w:sz w:val="16"/>
        </w:rPr>
        <w:t xml:space="preserve"> </w:t>
      </w:r>
      <w:r w:rsidRPr="00996312">
        <w:rPr>
          <w:vanish/>
          <w:sz w:val="16"/>
        </w:rPr>
        <w:t>in</w:t>
      </w:r>
      <w:r w:rsidRPr="008B5709">
        <w:rPr>
          <w:sz w:val="16"/>
        </w:rPr>
        <w:t xml:space="preserve"> </w:t>
      </w:r>
      <w:r w:rsidRPr="00996312">
        <w:rPr>
          <w:vanish/>
          <w:sz w:val="16"/>
        </w:rPr>
        <w:t>1978,</w:t>
      </w:r>
      <w:r w:rsidRPr="008B5709">
        <w:rPr>
          <w:sz w:val="16"/>
        </w:rPr>
        <w:t xml:space="preserve"> </w:t>
      </w:r>
      <w:r w:rsidRPr="00996312">
        <w:rPr>
          <w:vanish/>
          <w:sz w:val="16"/>
        </w:rPr>
        <w:t>the</w:t>
      </w:r>
      <w:r w:rsidRPr="008B5709">
        <w:rPr>
          <w:sz w:val="16"/>
        </w:rPr>
        <w:t xml:space="preserve"> </w:t>
      </w:r>
      <w:r w:rsidRPr="00996312">
        <w:rPr>
          <w:vanish/>
          <w:sz w:val="16"/>
        </w:rPr>
        <w:t>astrophysicist</w:t>
      </w:r>
      <w:r w:rsidRPr="008B5709">
        <w:rPr>
          <w:sz w:val="16"/>
        </w:rPr>
        <w:t xml:space="preserve"> </w:t>
      </w:r>
      <w:r w:rsidRPr="00996312">
        <w:rPr>
          <w:vanish/>
          <w:sz w:val="16"/>
        </w:rPr>
        <w:t>Donald</w:t>
      </w:r>
      <w:r w:rsidRPr="008B5709">
        <w:rPr>
          <w:sz w:val="16"/>
        </w:rPr>
        <w:t xml:space="preserve"> </w:t>
      </w:r>
      <w:r w:rsidRPr="00996312">
        <w:rPr>
          <w:vanish/>
          <w:sz w:val="16"/>
        </w:rPr>
        <w:t>Kessler</w:t>
      </w:r>
      <w:r w:rsidRPr="008B5709">
        <w:rPr>
          <w:sz w:val="16"/>
        </w:rPr>
        <w:t xml:space="preserve"> </w:t>
      </w:r>
      <w:r w:rsidRPr="00996312">
        <w:rPr>
          <w:vanish/>
          <w:sz w:val="16"/>
        </w:rPr>
        <w:t>made</w:t>
      </w:r>
      <w:r w:rsidRPr="008B5709">
        <w:rPr>
          <w:sz w:val="16"/>
        </w:rPr>
        <w:t xml:space="preserve"> </w:t>
      </w:r>
      <w:r w:rsidRPr="00996312">
        <w:rPr>
          <w:vanish/>
          <w:sz w:val="16"/>
        </w:rPr>
        <w:t>an</w:t>
      </w:r>
      <w:r w:rsidRPr="008B5709">
        <w:rPr>
          <w:sz w:val="16"/>
        </w:rPr>
        <w:t xml:space="preserve"> </w:t>
      </w:r>
      <w:r w:rsidRPr="00996312">
        <w:rPr>
          <w:vanish/>
          <w:sz w:val="16"/>
        </w:rPr>
        <w:t>alarming</w:t>
      </w:r>
      <w:r w:rsidRPr="008B5709">
        <w:rPr>
          <w:sz w:val="16"/>
        </w:rPr>
        <w:t xml:space="preserve"> </w:t>
      </w:r>
      <w:r w:rsidRPr="00996312">
        <w:rPr>
          <w:vanish/>
          <w:sz w:val="16"/>
        </w:rPr>
        <w:t>prediction:</w:t>
      </w:r>
      <w:r w:rsidRPr="008B5709">
        <w:rPr>
          <w:sz w:val="16"/>
        </w:rPr>
        <w:t xml:space="preserve"> </w:t>
      </w:r>
      <w:r w:rsidRPr="00916BB1">
        <w:rPr>
          <w:highlight w:val="green"/>
          <w:u w:val="single"/>
        </w:rPr>
        <w:t xml:space="preserve">Space junk </w:t>
      </w:r>
      <w:r w:rsidRPr="00996312">
        <w:rPr>
          <w:vanish/>
          <w:u w:val="single"/>
        </w:rPr>
        <w:t>could</w:t>
      </w:r>
      <w:r w:rsidRPr="008F7C7F">
        <w:rPr>
          <w:u w:val="single"/>
        </w:rPr>
        <w:t xml:space="preserve"> </w:t>
      </w:r>
      <w:r w:rsidRPr="00916BB1">
        <w:rPr>
          <w:rStyle w:val="Emphasis"/>
          <w:highlight w:val="green"/>
        </w:rPr>
        <w:t>wreck</w:t>
      </w:r>
      <w:r w:rsidRPr="008B5709">
        <w:rPr>
          <w:rStyle w:val="Emphasis"/>
        </w:rPr>
        <w:t xml:space="preserve"> </w:t>
      </w:r>
      <w:r w:rsidRPr="00996312">
        <w:rPr>
          <w:rStyle w:val="Emphasis"/>
          <w:vanish/>
        </w:rPr>
        <w:t>our</w:t>
      </w:r>
      <w:r w:rsidRPr="008B5709">
        <w:rPr>
          <w:rStyle w:val="Emphasis"/>
        </w:rPr>
        <w:t xml:space="preserve"> </w:t>
      </w:r>
      <w:r w:rsidRPr="00996312">
        <w:rPr>
          <w:rStyle w:val="Emphasis"/>
          <w:vanish/>
        </w:rPr>
        <w:t>ability</w:t>
      </w:r>
      <w:r w:rsidRPr="008B5709">
        <w:rPr>
          <w:rStyle w:val="Emphasis"/>
        </w:rPr>
        <w:t xml:space="preserve"> </w:t>
      </w:r>
      <w:r w:rsidRPr="00996312">
        <w:rPr>
          <w:rStyle w:val="Emphasis"/>
          <w:vanish/>
        </w:rPr>
        <w:t>to</w:t>
      </w:r>
      <w:r w:rsidRPr="008B5709">
        <w:rPr>
          <w:rStyle w:val="Emphasis"/>
        </w:rPr>
        <w:t xml:space="preserve"> </w:t>
      </w:r>
      <w:r w:rsidRPr="00996312">
        <w:rPr>
          <w:rStyle w:val="Emphasis"/>
          <w:vanish/>
        </w:rPr>
        <w:t>keep</w:t>
      </w:r>
      <w:r w:rsidRPr="008B5709">
        <w:rPr>
          <w:rStyle w:val="Emphasis"/>
        </w:rPr>
        <w:t xml:space="preserve"> </w:t>
      </w:r>
      <w:r w:rsidRPr="00916BB1">
        <w:rPr>
          <w:rStyle w:val="Emphasis"/>
          <w:highlight w:val="green"/>
        </w:rPr>
        <w:t>satellites</w:t>
      </w:r>
      <w:r w:rsidRPr="008B5709">
        <w:rPr>
          <w:rStyle w:val="Emphasis"/>
        </w:rPr>
        <w:t xml:space="preserve"> </w:t>
      </w:r>
      <w:r w:rsidRPr="00996312">
        <w:rPr>
          <w:rStyle w:val="Emphasis"/>
          <w:vanish/>
        </w:rPr>
        <w:t>aloft</w:t>
      </w:r>
      <w:r w:rsidRPr="00996312">
        <w:rPr>
          <w:vanish/>
          <w:sz w:val="16"/>
        </w:rPr>
        <w:t>.</w:t>
      </w:r>
      <w:r w:rsidRPr="008B5709">
        <w:rPr>
          <w:sz w:val="16"/>
        </w:rPr>
        <w:t xml:space="preserve"> </w:t>
      </w:r>
      <w:r w:rsidRPr="00996312">
        <w:rPr>
          <w:vanish/>
          <w:sz w:val="16"/>
        </w:rPr>
        <w:t>In</w:t>
      </w:r>
      <w:r w:rsidRPr="008B5709">
        <w:rPr>
          <w:sz w:val="16"/>
        </w:rPr>
        <w:t xml:space="preserve"> </w:t>
      </w:r>
      <w:r w:rsidRPr="00996312">
        <w:rPr>
          <w:vanish/>
          <w:sz w:val="16"/>
        </w:rPr>
        <w:t>a</w:t>
      </w:r>
      <w:r w:rsidRPr="008B5709">
        <w:rPr>
          <w:sz w:val="16"/>
        </w:rPr>
        <w:t xml:space="preserve"> </w:t>
      </w:r>
      <w:r w:rsidRPr="00996312">
        <w:rPr>
          <w:vanish/>
          <w:sz w:val="16"/>
        </w:rPr>
        <w:t>fascinating</w:t>
      </w:r>
      <w:r w:rsidRPr="008B5709">
        <w:rPr>
          <w:sz w:val="16"/>
        </w:rPr>
        <w:t xml:space="preserve"> </w:t>
      </w:r>
      <w:r w:rsidRPr="00996312">
        <w:rPr>
          <w:vanish/>
          <w:sz w:val="16"/>
        </w:rPr>
        <w:t>paper,</w:t>
      </w:r>
      <w:r w:rsidRPr="008B5709">
        <w:rPr>
          <w:sz w:val="16"/>
        </w:rPr>
        <w:t xml:space="preserve"> </w:t>
      </w:r>
      <w:r w:rsidRPr="00996312">
        <w:rPr>
          <w:vanish/>
          <w:sz w:val="16"/>
        </w:rPr>
        <w:t>Kessler</w:t>
      </w:r>
      <w:r w:rsidRPr="008B5709">
        <w:rPr>
          <w:sz w:val="16"/>
        </w:rPr>
        <w:t xml:space="preserve"> </w:t>
      </w:r>
      <w:r w:rsidRPr="00996312">
        <w:rPr>
          <w:vanish/>
          <w:sz w:val="16"/>
        </w:rPr>
        <w:t>noted</w:t>
      </w:r>
      <w:r w:rsidRPr="008B5709">
        <w:rPr>
          <w:sz w:val="16"/>
        </w:rPr>
        <w:t xml:space="preserve"> </w:t>
      </w:r>
      <w:r w:rsidRPr="00996312">
        <w:rPr>
          <w:vanish/>
          <w:sz w:val="16"/>
        </w:rPr>
        <w:t>that</w:t>
      </w:r>
      <w:r w:rsidRPr="008B5709">
        <w:rPr>
          <w:sz w:val="16"/>
        </w:rPr>
        <w:t xml:space="preserve"> </w:t>
      </w:r>
      <w:r w:rsidRPr="00996312">
        <w:rPr>
          <w:vanish/>
          <w:sz w:val="16"/>
        </w:rPr>
        <w:t>“low</w:t>
      </w:r>
      <w:r w:rsidRPr="008B5709">
        <w:rPr>
          <w:sz w:val="16"/>
        </w:rPr>
        <w:t xml:space="preserve"> </w:t>
      </w:r>
      <w:r w:rsidRPr="00996312">
        <w:rPr>
          <w:vanish/>
          <w:sz w:val="16"/>
        </w:rPr>
        <w:t>earth</w:t>
      </w:r>
      <w:r w:rsidRPr="008B5709">
        <w:rPr>
          <w:sz w:val="16"/>
        </w:rPr>
        <w:t xml:space="preserve"> </w:t>
      </w:r>
      <w:r w:rsidRPr="00996312">
        <w:rPr>
          <w:vanish/>
          <w:sz w:val="16"/>
        </w:rPr>
        <w:t>orbit”</w:t>
      </w:r>
      <w:r w:rsidRPr="008B5709">
        <w:rPr>
          <w:sz w:val="16"/>
        </w:rPr>
        <w:t xml:space="preserve"> </w:t>
      </w:r>
      <w:r w:rsidRPr="00996312">
        <w:rPr>
          <w:vanish/>
          <w:sz w:val="16"/>
        </w:rPr>
        <w:t>—</w:t>
      </w:r>
      <w:r w:rsidRPr="008B5709">
        <w:rPr>
          <w:sz w:val="16"/>
        </w:rPr>
        <w:t xml:space="preserve"> </w:t>
      </w:r>
      <w:r w:rsidRPr="00996312">
        <w:rPr>
          <w:vanish/>
          <w:sz w:val="16"/>
        </w:rPr>
        <w:t>a</w:t>
      </w:r>
      <w:r w:rsidRPr="008B5709">
        <w:rPr>
          <w:sz w:val="16"/>
        </w:rPr>
        <w:t xml:space="preserve"> </w:t>
      </w:r>
      <w:r w:rsidRPr="00996312">
        <w:rPr>
          <w:vanish/>
          <w:sz w:val="16"/>
        </w:rPr>
        <w:t>region</w:t>
      </w:r>
      <w:r w:rsidRPr="008B5709">
        <w:rPr>
          <w:sz w:val="16"/>
        </w:rPr>
        <w:t xml:space="preserve"> </w:t>
      </w:r>
      <w:r w:rsidRPr="00996312">
        <w:rPr>
          <w:vanish/>
          <w:sz w:val="16"/>
        </w:rPr>
        <w:t>between</w:t>
      </w:r>
      <w:r w:rsidRPr="008B5709">
        <w:rPr>
          <w:sz w:val="16"/>
        </w:rPr>
        <w:t xml:space="preserve"> </w:t>
      </w:r>
      <w:r w:rsidRPr="00996312">
        <w:rPr>
          <w:vanish/>
          <w:sz w:val="16"/>
        </w:rPr>
        <w:t>99</w:t>
      </w:r>
      <w:r w:rsidRPr="008B5709">
        <w:rPr>
          <w:sz w:val="16"/>
        </w:rPr>
        <w:t xml:space="preserve"> </w:t>
      </w:r>
      <w:r w:rsidRPr="00996312">
        <w:rPr>
          <w:vanish/>
          <w:sz w:val="16"/>
        </w:rPr>
        <w:t>miles</w:t>
      </w:r>
      <w:r w:rsidRPr="008B5709">
        <w:rPr>
          <w:sz w:val="16"/>
        </w:rPr>
        <w:t xml:space="preserve"> </w:t>
      </w:r>
      <w:r w:rsidRPr="00996312">
        <w:rPr>
          <w:vanish/>
          <w:sz w:val="16"/>
        </w:rPr>
        <w:t>and</w:t>
      </w:r>
      <w:r w:rsidRPr="008B5709">
        <w:rPr>
          <w:sz w:val="16"/>
        </w:rPr>
        <w:t xml:space="preserve"> </w:t>
      </w:r>
      <w:r w:rsidRPr="00996312">
        <w:rPr>
          <w:vanish/>
          <w:sz w:val="16"/>
        </w:rPr>
        <w:t>1,200</w:t>
      </w:r>
      <w:r w:rsidRPr="008B5709">
        <w:rPr>
          <w:sz w:val="16"/>
        </w:rPr>
        <w:t xml:space="preserve"> </w:t>
      </w:r>
      <w:r w:rsidRPr="00996312">
        <w:rPr>
          <w:vanish/>
          <w:sz w:val="16"/>
        </w:rPr>
        <w:t>miles</w:t>
      </w:r>
      <w:r w:rsidRPr="008B5709">
        <w:rPr>
          <w:sz w:val="16"/>
        </w:rPr>
        <w:t xml:space="preserve"> </w:t>
      </w:r>
      <w:r w:rsidRPr="00996312">
        <w:rPr>
          <w:vanish/>
          <w:sz w:val="16"/>
        </w:rPr>
        <w:t>up</w:t>
      </w:r>
      <w:r w:rsidRPr="008B5709">
        <w:rPr>
          <w:sz w:val="16"/>
        </w:rPr>
        <w:t xml:space="preserve"> </w:t>
      </w:r>
      <w:r w:rsidRPr="00996312">
        <w:rPr>
          <w:vanish/>
          <w:sz w:val="16"/>
        </w:rPr>
        <w:t>—</w:t>
      </w:r>
      <w:r w:rsidRPr="008B5709">
        <w:rPr>
          <w:sz w:val="16"/>
        </w:rPr>
        <w:t xml:space="preserve"> </w:t>
      </w:r>
      <w:r w:rsidRPr="00996312">
        <w:rPr>
          <w:vanish/>
          <w:sz w:val="16"/>
        </w:rPr>
        <w:t>was</w:t>
      </w:r>
      <w:r w:rsidRPr="008B5709">
        <w:rPr>
          <w:sz w:val="16"/>
        </w:rPr>
        <w:t xml:space="preserve"> </w:t>
      </w:r>
      <w:r w:rsidRPr="00996312">
        <w:rPr>
          <w:vanish/>
          <w:sz w:val="16"/>
        </w:rPr>
        <w:t>getting</w:t>
      </w:r>
      <w:r w:rsidRPr="008B5709">
        <w:rPr>
          <w:sz w:val="16"/>
        </w:rPr>
        <w:t xml:space="preserve"> </w:t>
      </w:r>
      <w:r w:rsidRPr="00996312">
        <w:rPr>
          <w:vanish/>
          <w:sz w:val="16"/>
        </w:rPr>
        <w:t>pretty</w:t>
      </w:r>
      <w:r w:rsidRPr="008B5709">
        <w:rPr>
          <w:sz w:val="16"/>
        </w:rPr>
        <w:t xml:space="preserve"> </w:t>
      </w:r>
      <w:r w:rsidRPr="00996312">
        <w:rPr>
          <w:vanish/>
          <w:sz w:val="16"/>
        </w:rPr>
        <w:t>crowded.</w:t>
      </w:r>
      <w:r w:rsidRPr="008B5709">
        <w:rPr>
          <w:sz w:val="16"/>
        </w:rPr>
        <w:t xml:space="preserve"> </w:t>
      </w:r>
      <w:r w:rsidRPr="00996312">
        <w:rPr>
          <w:vanish/>
          <w:sz w:val="16"/>
        </w:rPr>
        <w:t>In</w:t>
      </w:r>
      <w:r w:rsidRPr="008B5709">
        <w:rPr>
          <w:sz w:val="16"/>
        </w:rPr>
        <w:t xml:space="preserve"> </w:t>
      </w:r>
      <w:r w:rsidRPr="00996312">
        <w:rPr>
          <w:vanish/>
          <w:sz w:val="16"/>
        </w:rPr>
        <w:t>1978</w:t>
      </w:r>
      <w:r w:rsidRPr="008B5709">
        <w:rPr>
          <w:sz w:val="16"/>
        </w:rPr>
        <w:t xml:space="preserve"> </w:t>
      </w:r>
      <w:r w:rsidRPr="00996312">
        <w:rPr>
          <w:vanish/>
          <w:sz w:val="16"/>
        </w:rPr>
        <w:t>there</w:t>
      </w:r>
      <w:r w:rsidRPr="008B5709">
        <w:rPr>
          <w:sz w:val="16"/>
        </w:rPr>
        <w:t xml:space="preserve"> </w:t>
      </w:r>
      <w:r w:rsidRPr="00996312">
        <w:rPr>
          <w:vanish/>
          <w:sz w:val="16"/>
        </w:rPr>
        <w:t>were</w:t>
      </w:r>
      <w:r w:rsidRPr="008B5709">
        <w:rPr>
          <w:sz w:val="16"/>
        </w:rPr>
        <w:t xml:space="preserve"> </w:t>
      </w:r>
      <w:r w:rsidRPr="00996312">
        <w:rPr>
          <w:vanish/>
          <w:sz w:val="16"/>
        </w:rPr>
        <w:t>already</w:t>
      </w:r>
      <w:r w:rsidRPr="008B5709">
        <w:rPr>
          <w:sz w:val="16"/>
        </w:rPr>
        <w:t xml:space="preserve"> </w:t>
      </w:r>
      <w:r w:rsidRPr="00996312">
        <w:rPr>
          <w:vanish/>
          <w:sz w:val="16"/>
        </w:rPr>
        <w:t>3,866</w:t>
      </w:r>
      <w:r w:rsidRPr="008B5709">
        <w:rPr>
          <w:sz w:val="16"/>
        </w:rPr>
        <w:t xml:space="preserve"> </w:t>
      </w:r>
      <w:r w:rsidRPr="00996312">
        <w:rPr>
          <w:vanish/>
          <w:sz w:val="16"/>
        </w:rPr>
        <w:t>objects</w:t>
      </w:r>
      <w:r w:rsidRPr="008B5709">
        <w:rPr>
          <w:sz w:val="16"/>
        </w:rPr>
        <w:t xml:space="preserve"> </w:t>
      </w:r>
      <w:r w:rsidRPr="00996312">
        <w:rPr>
          <w:vanish/>
          <w:sz w:val="16"/>
        </w:rPr>
        <w:t>being</w:t>
      </w:r>
      <w:r w:rsidRPr="008B5709">
        <w:rPr>
          <w:sz w:val="16"/>
        </w:rPr>
        <w:t xml:space="preserve"> </w:t>
      </w:r>
      <w:r w:rsidRPr="00996312">
        <w:rPr>
          <w:vanish/>
          <w:sz w:val="16"/>
        </w:rPr>
        <w:t>tracked</w:t>
      </w:r>
      <w:r w:rsidRPr="008B5709">
        <w:rPr>
          <w:sz w:val="16"/>
        </w:rPr>
        <w:t xml:space="preserve"> </w:t>
      </w:r>
      <w:r w:rsidRPr="00996312">
        <w:rPr>
          <w:vanish/>
          <w:sz w:val="16"/>
        </w:rPr>
        <w:t>in</w:t>
      </w:r>
      <w:r w:rsidRPr="008B5709">
        <w:rPr>
          <w:sz w:val="16"/>
        </w:rPr>
        <w:t xml:space="preserve"> </w:t>
      </w:r>
      <w:r w:rsidRPr="00996312">
        <w:rPr>
          <w:vanish/>
          <w:sz w:val="16"/>
        </w:rPr>
        <w:t>space.</w:t>
      </w:r>
      <w:r w:rsidRPr="008B5709">
        <w:rPr>
          <w:sz w:val="16"/>
        </w:rPr>
        <w:t xml:space="preserve"> </w:t>
      </w:r>
      <w:r w:rsidRPr="00996312">
        <w:rPr>
          <w:vanish/>
          <w:sz w:val="16"/>
        </w:rPr>
        <w:t>That</w:t>
      </w:r>
      <w:r w:rsidRPr="008B5709">
        <w:rPr>
          <w:sz w:val="16"/>
        </w:rPr>
        <w:t xml:space="preserve"> </w:t>
      </w:r>
      <w:r w:rsidRPr="00996312">
        <w:rPr>
          <w:vanish/>
          <w:sz w:val="16"/>
        </w:rPr>
        <w:t>included</w:t>
      </w:r>
      <w:r w:rsidRPr="008B5709">
        <w:rPr>
          <w:sz w:val="16"/>
        </w:rPr>
        <w:t xml:space="preserve"> </w:t>
      </w:r>
      <w:r w:rsidRPr="00996312">
        <w:rPr>
          <w:vanish/>
          <w:sz w:val="16"/>
        </w:rPr>
        <w:t>satellites</w:t>
      </w:r>
      <w:r w:rsidRPr="008B5709">
        <w:rPr>
          <w:sz w:val="16"/>
        </w:rPr>
        <w:t xml:space="preserve"> </w:t>
      </w:r>
      <w:r w:rsidRPr="00996312">
        <w:rPr>
          <w:vanish/>
          <w:sz w:val="16"/>
        </w:rPr>
        <w:t>used</w:t>
      </w:r>
      <w:r w:rsidRPr="008B5709">
        <w:rPr>
          <w:sz w:val="16"/>
        </w:rPr>
        <w:t xml:space="preserve"> </w:t>
      </w:r>
      <w:r w:rsidRPr="00996312">
        <w:rPr>
          <w:vanish/>
          <w:sz w:val="16"/>
        </w:rPr>
        <w:t>by</w:t>
      </w:r>
      <w:r w:rsidRPr="008B5709">
        <w:rPr>
          <w:sz w:val="16"/>
        </w:rPr>
        <w:t xml:space="preserve"> </w:t>
      </w:r>
      <w:r w:rsidRPr="00996312">
        <w:rPr>
          <w:vanish/>
          <w:sz w:val="16"/>
        </w:rPr>
        <w:t>scientists</w:t>
      </w:r>
      <w:r w:rsidRPr="008B5709">
        <w:rPr>
          <w:sz w:val="16"/>
        </w:rPr>
        <w:t xml:space="preserve"> </w:t>
      </w:r>
      <w:r w:rsidRPr="00996312">
        <w:rPr>
          <w:vanish/>
          <w:sz w:val="16"/>
        </w:rPr>
        <w:t>(say,</w:t>
      </w:r>
      <w:r w:rsidRPr="008B5709">
        <w:rPr>
          <w:sz w:val="16"/>
        </w:rPr>
        <w:t xml:space="preserve"> </w:t>
      </w:r>
      <w:r w:rsidRPr="00996312">
        <w:rPr>
          <w:vanish/>
          <w:sz w:val="16"/>
        </w:rPr>
        <w:t>to</w:t>
      </w:r>
      <w:r w:rsidRPr="008B5709">
        <w:rPr>
          <w:sz w:val="16"/>
        </w:rPr>
        <w:t xml:space="preserve"> </w:t>
      </w:r>
      <w:r w:rsidRPr="00996312">
        <w:rPr>
          <w:vanish/>
          <w:sz w:val="16"/>
        </w:rPr>
        <w:t>monitor</w:t>
      </w:r>
      <w:r w:rsidRPr="008B5709">
        <w:rPr>
          <w:sz w:val="16"/>
        </w:rPr>
        <w:t xml:space="preserve"> </w:t>
      </w:r>
      <w:r w:rsidRPr="00996312">
        <w:rPr>
          <w:vanish/>
          <w:sz w:val="16"/>
        </w:rPr>
        <w:t>weather)</w:t>
      </w:r>
      <w:r w:rsidRPr="008B5709">
        <w:rPr>
          <w:sz w:val="16"/>
        </w:rPr>
        <w:t xml:space="preserve"> </w:t>
      </w:r>
      <w:r w:rsidRPr="00996312">
        <w:rPr>
          <w:vanish/>
          <w:sz w:val="16"/>
        </w:rPr>
        <w:t>or</w:t>
      </w:r>
      <w:r w:rsidRPr="008B5709">
        <w:rPr>
          <w:sz w:val="16"/>
        </w:rPr>
        <w:t xml:space="preserve"> </w:t>
      </w:r>
      <w:r w:rsidRPr="00996312">
        <w:rPr>
          <w:vanish/>
          <w:sz w:val="16"/>
        </w:rPr>
        <w:t>spy</w:t>
      </w:r>
      <w:r w:rsidRPr="008B5709">
        <w:rPr>
          <w:sz w:val="16"/>
        </w:rPr>
        <w:t xml:space="preserve"> </w:t>
      </w:r>
      <w:r w:rsidRPr="00996312">
        <w:rPr>
          <w:vanish/>
          <w:sz w:val="16"/>
        </w:rPr>
        <w:t>agencies.</w:t>
      </w:r>
      <w:r w:rsidRPr="008B5709">
        <w:rPr>
          <w:sz w:val="16"/>
        </w:rPr>
        <w:t xml:space="preserve"> </w:t>
      </w:r>
      <w:r w:rsidRPr="00996312">
        <w:rPr>
          <w:vanish/>
          <w:sz w:val="16"/>
        </w:rPr>
        <w:t>It</w:t>
      </w:r>
      <w:r w:rsidRPr="008B5709">
        <w:rPr>
          <w:sz w:val="16"/>
        </w:rPr>
        <w:t xml:space="preserve"> </w:t>
      </w:r>
      <w:r w:rsidRPr="00996312">
        <w:rPr>
          <w:vanish/>
          <w:sz w:val="16"/>
        </w:rPr>
        <w:t>also</w:t>
      </w:r>
      <w:r w:rsidRPr="008B5709">
        <w:rPr>
          <w:sz w:val="16"/>
        </w:rPr>
        <w:t xml:space="preserve"> </w:t>
      </w:r>
      <w:r w:rsidRPr="00996312">
        <w:rPr>
          <w:vanish/>
          <w:sz w:val="16"/>
        </w:rPr>
        <w:t>included</w:t>
      </w:r>
      <w:r w:rsidRPr="008B5709">
        <w:rPr>
          <w:sz w:val="16"/>
        </w:rPr>
        <w:t xml:space="preserve"> </w:t>
      </w:r>
      <w:r w:rsidRPr="00996312">
        <w:rPr>
          <w:vanish/>
          <w:sz w:val="16"/>
        </w:rPr>
        <w:t>a</w:t>
      </w:r>
      <w:r w:rsidRPr="008B5709">
        <w:rPr>
          <w:sz w:val="16"/>
        </w:rPr>
        <w:t xml:space="preserve"> </w:t>
      </w:r>
      <w:r w:rsidRPr="00996312">
        <w:rPr>
          <w:vanish/>
          <w:sz w:val="16"/>
        </w:rPr>
        <w:t>lot</w:t>
      </w:r>
      <w:r w:rsidRPr="008B5709">
        <w:rPr>
          <w:sz w:val="16"/>
        </w:rPr>
        <w:t xml:space="preserve"> </w:t>
      </w:r>
      <w:r w:rsidRPr="00996312">
        <w:rPr>
          <w:vanish/>
          <w:sz w:val="16"/>
        </w:rPr>
        <w:t>of</w:t>
      </w:r>
      <w:r w:rsidRPr="008B5709">
        <w:rPr>
          <w:sz w:val="16"/>
        </w:rPr>
        <w:t xml:space="preserve"> </w:t>
      </w:r>
      <w:r w:rsidRPr="00996312">
        <w:rPr>
          <w:vanish/>
          <w:sz w:val="16"/>
        </w:rPr>
        <w:t>debris:</w:t>
      </w:r>
      <w:r w:rsidRPr="008B5709">
        <w:rPr>
          <w:sz w:val="16"/>
        </w:rPr>
        <w:t xml:space="preserve"> </w:t>
      </w:r>
      <w:r w:rsidRPr="00996312">
        <w:rPr>
          <w:vanish/>
          <w:u w:val="single"/>
        </w:rPr>
        <w:t>Every</w:t>
      </w:r>
      <w:r w:rsidRPr="008B5709">
        <w:rPr>
          <w:u w:val="single"/>
        </w:rPr>
        <w:t xml:space="preserve"> </w:t>
      </w:r>
      <w:r w:rsidRPr="00996312">
        <w:rPr>
          <w:vanish/>
          <w:u w:val="single"/>
        </w:rPr>
        <w:t>time</w:t>
      </w:r>
      <w:r w:rsidRPr="008B5709">
        <w:rPr>
          <w:u w:val="single"/>
        </w:rPr>
        <w:t xml:space="preserve"> </w:t>
      </w:r>
      <w:r w:rsidRPr="00996312">
        <w:rPr>
          <w:vanish/>
          <w:u w:val="single"/>
        </w:rPr>
        <w:t>a</w:t>
      </w:r>
      <w:r w:rsidRPr="008B5709">
        <w:rPr>
          <w:u w:val="single"/>
        </w:rPr>
        <w:t xml:space="preserve"> </w:t>
      </w:r>
      <w:r w:rsidRPr="00996312">
        <w:rPr>
          <w:vanish/>
          <w:u w:val="single"/>
        </w:rPr>
        <w:t>rocket</w:t>
      </w:r>
      <w:r w:rsidRPr="008B5709">
        <w:rPr>
          <w:u w:val="single"/>
        </w:rPr>
        <w:t xml:space="preserve"> </w:t>
      </w:r>
      <w:r w:rsidRPr="00996312">
        <w:rPr>
          <w:vanish/>
          <w:u w:val="single"/>
        </w:rPr>
        <w:t>launches</w:t>
      </w:r>
      <w:r w:rsidRPr="008B5709">
        <w:rPr>
          <w:u w:val="single"/>
        </w:rPr>
        <w:t xml:space="preserve"> </w:t>
      </w:r>
      <w:r w:rsidRPr="00996312">
        <w:rPr>
          <w:vanish/>
          <w:u w:val="single"/>
        </w:rPr>
        <w:t>a</w:t>
      </w:r>
      <w:r w:rsidRPr="008B5709">
        <w:rPr>
          <w:u w:val="single"/>
        </w:rPr>
        <w:t xml:space="preserve"> </w:t>
      </w:r>
      <w:r w:rsidRPr="00996312">
        <w:rPr>
          <w:vanish/>
          <w:u w:val="single"/>
        </w:rPr>
        <w:t>satellite</w:t>
      </w:r>
      <w:r w:rsidRPr="008B5709">
        <w:rPr>
          <w:u w:val="single"/>
        </w:rPr>
        <w:t xml:space="preserve"> </w:t>
      </w:r>
      <w:r w:rsidRPr="00996312">
        <w:rPr>
          <w:vanish/>
          <w:u w:val="single"/>
        </w:rPr>
        <w:t>into</w:t>
      </w:r>
      <w:r w:rsidRPr="008B5709">
        <w:rPr>
          <w:u w:val="single"/>
        </w:rPr>
        <w:t xml:space="preserve"> </w:t>
      </w:r>
      <w:r w:rsidRPr="00996312">
        <w:rPr>
          <w:vanish/>
          <w:u w:val="single"/>
        </w:rPr>
        <w:t>orbit,</w:t>
      </w:r>
      <w:r w:rsidRPr="008B5709">
        <w:rPr>
          <w:u w:val="single"/>
        </w:rPr>
        <w:t xml:space="preserve"> </w:t>
      </w:r>
      <w:r w:rsidRPr="00996312">
        <w:rPr>
          <w:vanish/>
          <w:u w:val="single"/>
        </w:rPr>
        <w:t>it</w:t>
      </w:r>
      <w:r w:rsidRPr="008B5709">
        <w:rPr>
          <w:u w:val="single"/>
        </w:rPr>
        <w:t xml:space="preserve"> </w:t>
      </w:r>
      <w:r w:rsidRPr="00996312">
        <w:rPr>
          <w:vanish/>
          <w:u w:val="single"/>
        </w:rPr>
        <w:t>tends</w:t>
      </w:r>
      <w:r w:rsidRPr="008B5709">
        <w:rPr>
          <w:u w:val="single"/>
        </w:rPr>
        <w:t xml:space="preserve"> </w:t>
      </w:r>
      <w:r w:rsidRPr="00996312">
        <w:rPr>
          <w:vanish/>
          <w:u w:val="single"/>
        </w:rPr>
        <w:t>to</w:t>
      </w:r>
      <w:r w:rsidRPr="008B5709">
        <w:rPr>
          <w:u w:val="single"/>
        </w:rPr>
        <w:t xml:space="preserve"> </w:t>
      </w:r>
      <w:r w:rsidRPr="00996312">
        <w:rPr>
          <w:vanish/>
          <w:u w:val="single"/>
        </w:rPr>
        <w:t>leave</w:t>
      </w:r>
      <w:r w:rsidRPr="008B5709">
        <w:rPr>
          <w:u w:val="single"/>
        </w:rPr>
        <w:t xml:space="preserve"> </w:t>
      </w:r>
      <w:r w:rsidRPr="00996312">
        <w:rPr>
          <w:vanish/>
          <w:u w:val="single"/>
        </w:rPr>
        <w:t>stray</w:t>
      </w:r>
      <w:r w:rsidRPr="008B5709">
        <w:rPr>
          <w:u w:val="single"/>
        </w:rPr>
        <w:t xml:space="preserve"> </w:t>
      </w:r>
      <w:r w:rsidRPr="00996312">
        <w:rPr>
          <w:vanish/>
          <w:u w:val="single"/>
        </w:rPr>
        <w:t>bits</w:t>
      </w:r>
      <w:r w:rsidRPr="008B5709">
        <w:rPr>
          <w:u w:val="single"/>
        </w:rPr>
        <w:t xml:space="preserve"> </w:t>
      </w:r>
      <w:r w:rsidRPr="00996312">
        <w:rPr>
          <w:vanish/>
          <w:u w:val="single"/>
        </w:rPr>
        <w:t>of</w:t>
      </w:r>
      <w:r w:rsidRPr="008B5709">
        <w:rPr>
          <w:u w:val="single"/>
        </w:rPr>
        <w:t xml:space="preserve"> </w:t>
      </w:r>
      <w:r w:rsidRPr="00996312">
        <w:rPr>
          <w:vanish/>
          <w:u w:val="single"/>
        </w:rPr>
        <w:t>material</w:t>
      </w:r>
      <w:r w:rsidRPr="00996312">
        <w:rPr>
          <w:vanish/>
          <w:sz w:val="16"/>
        </w:rPr>
        <w:t>.</w:t>
      </w:r>
      <w:r w:rsidRPr="008B5709">
        <w:rPr>
          <w:sz w:val="16"/>
        </w:rPr>
        <w:t xml:space="preserve"> </w:t>
      </w:r>
      <w:r w:rsidRPr="00996312">
        <w:rPr>
          <w:vanish/>
          <w:sz w:val="16"/>
        </w:rPr>
        <w:t>The</w:t>
      </w:r>
      <w:r w:rsidRPr="008B5709">
        <w:rPr>
          <w:sz w:val="16"/>
        </w:rPr>
        <w:t xml:space="preserve"> </w:t>
      </w:r>
      <w:r w:rsidRPr="00996312">
        <w:rPr>
          <w:vanish/>
          <w:sz w:val="16"/>
        </w:rPr>
        <w:t>thing</w:t>
      </w:r>
      <w:r w:rsidRPr="008B5709">
        <w:rPr>
          <w:sz w:val="16"/>
        </w:rPr>
        <w:t xml:space="preserve"> </w:t>
      </w:r>
      <w:r w:rsidRPr="00996312">
        <w:rPr>
          <w:vanish/>
          <w:sz w:val="16"/>
        </w:rPr>
        <w:t>is,</w:t>
      </w:r>
      <w:r w:rsidRPr="008B5709">
        <w:rPr>
          <w:sz w:val="16"/>
        </w:rPr>
        <w:t xml:space="preserve"> </w:t>
      </w:r>
      <w:r w:rsidRPr="00916BB1">
        <w:rPr>
          <w:highlight w:val="green"/>
          <w:u w:val="single"/>
        </w:rPr>
        <w:t>when objects are zooming</w:t>
      </w:r>
      <w:r w:rsidRPr="008B5709">
        <w:rPr>
          <w:u w:val="single"/>
        </w:rPr>
        <w:t xml:space="preserve"> </w:t>
      </w:r>
      <w:r w:rsidRPr="00996312">
        <w:rPr>
          <w:vanish/>
          <w:u w:val="single"/>
        </w:rPr>
        <w:t>through</w:t>
      </w:r>
      <w:r w:rsidRPr="008B5709">
        <w:rPr>
          <w:u w:val="single"/>
        </w:rPr>
        <w:t xml:space="preserve"> </w:t>
      </w:r>
      <w:r w:rsidRPr="00996312">
        <w:rPr>
          <w:vanish/>
          <w:u w:val="single"/>
        </w:rPr>
        <w:t>space</w:t>
      </w:r>
      <w:r w:rsidRPr="008B5709">
        <w:rPr>
          <w:u w:val="single"/>
        </w:rPr>
        <w:t xml:space="preserve"> </w:t>
      </w:r>
      <w:r w:rsidRPr="00916BB1">
        <w:rPr>
          <w:rStyle w:val="Emphasis"/>
          <w:highlight w:val="green"/>
        </w:rPr>
        <w:t>about 2 km/s</w:t>
      </w:r>
      <w:r w:rsidRPr="00916BB1">
        <w:rPr>
          <w:highlight w:val="green"/>
          <w:u w:val="single"/>
        </w:rPr>
        <w:t xml:space="preserve">, even </w:t>
      </w:r>
      <w:r w:rsidRPr="00996312">
        <w:rPr>
          <w:vanish/>
          <w:u w:val="single"/>
        </w:rPr>
        <w:t>something</w:t>
      </w:r>
      <w:r w:rsidRPr="008B5709">
        <w:rPr>
          <w:u w:val="single"/>
        </w:rPr>
        <w:t xml:space="preserve"> </w:t>
      </w:r>
      <w:r w:rsidRPr="00996312">
        <w:rPr>
          <w:vanish/>
          <w:u w:val="single"/>
        </w:rPr>
        <w:t>as</w:t>
      </w:r>
      <w:r w:rsidRPr="008B5709">
        <w:rPr>
          <w:u w:val="single"/>
        </w:rPr>
        <w:t xml:space="preserve"> </w:t>
      </w:r>
      <w:r w:rsidRPr="00996312">
        <w:rPr>
          <w:vanish/>
          <w:u w:val="single"/>
        </w:rPr>
        <w:t>tiny</w:t>
      </w:r>
      <w:r w:rsidRPr="008B5709">
        <w:rPr>
          <w:u w:val="single"/>
        </w:rPr>
        <w:t xml:space="preserve"> </w:t>
      </w:r>
      <w:r w:rsidRPr="00996312">
        <w:rPr>
          <w:vanish/>
          <w:u w:val="single"/>
        </w:rPr>
        <w:t>as</w:t>
      </w:r>
      <w:r w:rsidRPr="008B5709">
        <w:rPr>
          <w:u w:val="single"/>
        </w:rPr>
        <w:t xml:space="preserve"> </w:t>
      </w:r>
      <w:r w:rsidRPr="00916BB1">
        <w:rPr>
          <w:highlight w:val="green"/>
          <w:u w:val="single"/>
        </w:rPr>
        <w:t xml:space="preserve">a chip </w:t>
      </w:r>
      <w:r w:rsidRPr="00996312">
        <w:rPr>
          <w:vanish/>
          <w:u w:val="single"/>
        </w:rPr>
        <w:t>of</w:t>
      </w:r>
      <w:r w:rsidRPr="00936131">
        <w:rPr>
          <w:u w:val="single"/>
        </w:rPr>
        <w:t xml:space="preserve"> </w:t>
      </w:r>
      <w:r w:rsidRPr="00996312">
        <w:rPr>
          <w:vanish/>
          <w:u w:val="single"/>
        </w:rPr>
        <w:t>paint</w:t>
      </w:r>
      <w:r w:rsidRPr="00936131">
        <w:rPr>
          <w:u w:val="single"/>
        </w:rPr>
        <w:t xml:space="preserve"> </w:t>
      </w:r>
      <w:r w:rsidRPr="00916BB1">
        <w:rPr>
          <w:highlight w:val="green"/>
          <w:u w:val="single"/>
        </w:rPr>
        <w:t xml:space="preserve">can </w:t>
      </w:r>
      <w:r w:rsidRPr="00916BB1">
        <w:rPr>
          <w:rStyle w:val="Emphasis"/>
          <w:highlight w:val="green"/>
        </w:rPr>
        <w:t>smash</w:t>
      </w:r>
      <w:r w:rsidRPr="008B5709">
        <w:rPr>
          <w:rStyle w:val="Emphasis"/>
        </w:rPr>
        <w:t xml:space="preserve"> </w:t>
      </w:r>
      <w:r w:rsidRPr="00996312">
        <w:rPr>
          <w:rStyle w:val="Emphasis"/>
          <w:vanish/>
        </w:rPr>
        <w:t>through</w:t>
      </w:r>
      <w:r w:rsidRPr="008B5709">
        <w:rPr>
          <w:rStyle w:val="Emphasis"/>
        </w:rPr>
        <w:t xml:space="preserve"> </w:t>
      </w:r>
      <w:r w:rsidRPr="00996312">
        <w:rPr>
          <w:rStyle w:val="Emphasis"/>
          <w:vanish/>
        </w:rPr>
        <w:t>glass</w:t>
      </w:r>
      <w:r w:rsidRPr="008B5709">
        <w:rPr>
          <w:rStyle w:val="Emphasis"/>
        </w:rPr>
        <w:t xml:space="preserve"> </w:t>
      </w:r>
      <w:r w:rsidRPr="00996312">
        <w:rPr>
          <w:rStyle w:val="Emphasis"/>
          <w:vanish/>
        </w:rPr>
        <w:t>or</w:t>
      </w:r>
      <w:r w:rsidRPr="008B5709">
        <w:rPr>
          <w:rStyle w:val="Emphasis"/>
        </w:rPr>
        <w:t xml:space="preserve"> </w:t>
      </w:r>
      <w:r w:rsidRPr="00916BB1">
        <w:rPr>
          <w:rStyle w:val="Emphasis"/>
          <w:highlight w:val="green"/>
        </w:rPr>
        <w:t>steel</w:t>
      </w:r>
      <w:r w:rsidRPr="00996312">
        <w:rPr>
          <w:vanish/>
          <w:u w:val="single"/>
        </w:rPr>
        <w:t>.</w:t>
      </w:r>
      <w:r w:rsidRPr="008B5709">
        <w:rPr>
          <w:u w:val="single"/>
        </w:rPr>
        <w:t xml:space="preserve"> </w:t>
      </w:r>
      <w:r w:rsidRPr="00996312">
        <w:rPr>
          <w:vanish/>
          <w:u w:val="single"/>
        </w:rPr>
        <w:t>Pieces</w:t>
      </w:r>
      <w:r w:rsidRPr="008B5709">
        <w:rPr>
          <w:u w:val="single"/>
        </w:rPr>
        <w:t xml:space="preserve"> </w:t>
      </w:r>
      <w:r w:rsidRPr="00996312">
        <w:rPr>
          <w:vanish/>
          <w:u w:val="single"/>
        </w:rPr>
        <w:t>of</w:t>
      </w:r>
      <w:r w:rsidRPr="008B5709">
        <w:rPr>
          <w:u w:val="single"/>
        </w:rPr>
        <w:t xml:space="preserve"> </w:t>
      </w:r>
      <w:r w:rsidRPr="00916BB1">
        <w:rPr>
          <w:highlight w:val="green"/>
          <w:u w:val="single"/>
        </w:rPr>
        <w:t xml:space="preserve">debris become </w:t>
      </w:r>
      <w:r w:rsidRPr="00916BB1">
        <w:rPr>
          <w:rStyle w:val="Emphasis"/>
          <w:highlight w:val="green"/>
        </w:rPr>
        <w:t>bullets</w:t>
      </w:r>
      <w:r w:rsidRPr="00996312">
        <w:rPr>
          <w:vanish/>
          <w:sz w:val="16"/>
        </w:rPr>
        <w:t>.</w:t>
      </w:r>
      <w:r w:rsidRPr="008B5709">
        <w:rPr>
          <w:sz w:val="16"/>
        </w:rPr>
        <w:t xml:space="preserve"> </w:t>
      </w:r>
      <w:r w:rsidRPr="00996312">
        <w:rPr>
          <w:vanish/>
          <w:sz w:val="16"/>
        </w:rPr>
        <w:t>What</w:t>
      </w:r>
      <w:r w:rsidRPr="008B5709">
        <w:rPr>
          <w:sz w:val="16"/>
        </w:rPr>
        <w:t xml:space="preserve"> </w:t>
      </w:r>
      <w:r w:rsidRPr="00996312">
        <w:rPr>
          <w:vanish/>
          <w:sz w:val="16"/>
        </w:rPr>
        <w:t>Kessler</w:t>
      </w:r>
      <w:r w:rsidRPr="008B5709">
        <w:rPr>
          <w:sz w:val="16"/>
        </w:rPr>
        <w:t xml:space="preserve"> </w:t>
      </w:r>
      <w:r w:rsidRPr="00996312">
        <w:rPr>
          <w:vanish/>
          <w:sz w:val="16"/>
        </w:rPr>
        <w:t>predicted</w:t>
      </w:r>
      <w:r w:rsidRPr="008B5709">
        <w:rPr>
          <w:sz w:val="16"/>
        </w:rPr>
        <w:t xml:space="preserve"> </w:t>
      </w:r>
      <w:r w:rsidRPr="00996312">
        <w:rPr>
          <w:vanish/>
          <w:sz w:val="16"/>
        </w:rPr>
        <w:t>is</w:t>
      </w:r>
      <w:r w:rsidRPr="008B5709">
        <w:rPr>
          <w:sz w:val="16"/>
        </w:rPr>
        <w:t xml:space="preserve"> </w:t>
      </w:r>
      <w:r w:rsidRPr="00996312">
        <w:rPr>
          <w:vanish/>
          <w:sz w:val="16"/>
        </w:rPr>
        <w:t>that</w:t>
      </w:r>
      <w:r w:rsidRPr="008B5709">
        <w:rPr>
          <w:sz w:val="16"/>
        </w:rPr>
        <w:t xml:space="preserve"> </w:t>
      </w:r>
      <w:r w:rsidRPr="00996312">
        <w:rPr>
          <w:vanish/>
          <w:sz w:val="16"/>
        </w:rPr>
        <w:t>sooner</w:t>
      </w:r>
      <w:r w:rsidRPr="008B5709">
        <w:rPr>
          <w:sz w:val="16"/>
        </w:rPr>
        <w:t xml:space="preserve"> </w:t>
      </w:r>
      <w:r w:rsidRPr="00996312">
        <w:rPr>
          <w:vanish/>
          <w:sz w:val="16"/>
        </w:rPr>
        <w:t>or</w:t>
      </w:r>
      <w:r w:rsidRPr="008B5709">
        <w:rPr>
          <w:sz w:val="16"/>
        </w:rPr>
        <w:t xml:space="preserve"> </w:t>
      </w:r>
      <w:r w:rsidRPr="00996312">
        <w:rPr>
          <w:vanish/>
          <w:sz w:val="16"/>
        </w:rPr>
        <w:t>later,</w:t>
      </w:r>
      <w:r w:rsidRPr="008B5709">
        <w:rPr>
          <w:sz w:val="16"/>
        </w:rPr>
        <w:t xml:space="preserve"> </w:t>
      </w:r>
      <w:r w:rsidRPr="00916BB1">
        <w:rPr>
          <w:rStyle w:val="Emphasis"/>
          <w:highlight w:val="green"/>
        </w:rPr>
        <w:t>objects</w:t>
      </w:r>
      <w:r w:rsidRPr="008B5709">
        <w:rPr>
          <w:u w:val="single"/>
        </w:rPr>
        <w:t xml:space="preserve"> </w:t>
      </w:r>
      <w:r w:rsidRPr="00996312">
        <w:rPr>
          <w:vanish/>
          <w:u w:val="single"/>
        </w:rPr>
        <w:t>in</w:t>
      </w:r>
      <w:r w:rsidRPr="008B5709">
        <w:rPr>
          <w:u w:val="single"/>
        </w:rPr>
        <w:t xml:space="preserve"> </w:t>
      </w:r>
      <w:r w:rsidRPr="00996312">
        <w:rPr>
          <w:vanish/>
          <w:u w:val="single"/>
        </w:rPr>
        <w:t>low-earth</w:t>
      </w:r>
      <w:r w:rsidRPr="008B5709">
        <w:rPr>
          <w:u w:val="single"/>
        </w:rPr>
        <w:t xml:space="preserve"> </w:t>
      </w:r>
      <w:r w:rsidRPr="00996312">
        <w:rPr>
          <w:vanish/>
          <w:u w:val="single"/>
        </w:rPr>
        <w:t>orbit</w:t>
      </w:r>
      <w:r w:rsidRPr="008B5709">
        <w:rPr>
          <w:u w:val="single"/>
        </w:rPr>
        <w:t xml:space="preserve"> </w:t>
      </w:r>
      <w:r w:rsidRPr="00996312">
        <w:rPr>
          <w:vanish/>
          <w:u w:val="single"/>
        </w:rPr>
        <w:t>would</w:t>
      </w:r>
      <w:r w:rsidRPr="008B5709">
        <w:rPr>
          <w:u w:val="single"/>
        </w:rPr>
        <w:t xml:space="preserve">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996312">
        <w:rPr>
          <w:vanish/>
          <w:sz w:val="16"/>
        </w:rPr>
        <w:t>,</w:t>
      </w:r>
      <w:r w:rsidRPr="008B5709">
        <w:rPr>
          <w:sz w:val="16"/>
        </w:rPr>
        <w:t xml:space="preserve"> </w:t>
      </w:r>
      <w:r w:rsidRPr="00996312">
        <w:rPr>
          <w:vanish/>
          <w:sz w:val="16"/>
        </w:rPr>
        <w:t>like</w:t>
      </w:r>
      <w:r w:rsidRPr="008B5709">
        <w:rPr>
          <w:sz w:val="16"/>
        </w:rPr>
        <w:t xml:space="preserve"> </w:t>
      </w:r>
      <w:r w:rsidRPr="00996312">
        <w:rPr>
          <w:vanish/>
          <w:sz w:val="16"/>
        </w:rPr>
        <w:t>billiard</w:t>
      </w:r>
      <w:r w:rsidRPr="008B5709">
        <w:rPr>
          <w:sz w:val="16"/>
        </w:rPr>
        <w:t xml:space="preserve"> </w:t>
      </w:r>
      <w:r w:rsidRPr="00996312">
        <w:rPr>
          <w:vanish/>
          <w:sz w:val="16"/>
        </w:rPr>
        <w:t>balls</w:t>
      </w:r>
      <w:r w:rsidRPr="008B5709">
        <w:rPr>
          <w:sz w:val="16"/>
        </w:rPr>
        <w:t xml:space="preserve"> </w:t>
      </w:r>
      <w:r w:rsidRPr="00996312">
        <w:rPr>
          <w:vanish/>
          <w:sz w:val="16"/>
        </w:rPr>
        <w:t>colliding</w:t>
      </w:r>
      <w:r w:rsidRPr="008B5709">
        <w:rPr>
          <w:sz w:val="16"/>
        </w:rPr>
        <w:t xml:space="preserve"> </w:t>
      </w:r>
      <w:r w:rsidRPr="00996312">
        <w:rPr>
          <w:vanish/>
          <w:sz w:val="16"/>
        </w:rPr>
        <w:t>on</w:t>
      </w:r>
      <w:r w:rsidRPr="008B5709">
        <w:rPr>
          <w:sz w:val="16"/>
        </w:rPr>
        <w:t xml:space="preserve"> </w:t>
      </w:r>
      <w:r w:rsidRPr="00996312">
        <w:rPr>
          <w:vanish/>
          <w:sz w:val="16"/>
        </w:rPr>
        <w:t>a</w:t>
      </w:r>
      <w:r w:rsidRPr="008B5709">
        <w:rPr>
          <w:sz w:val="16"/>
        </w:rPr>
        <w:t xml:space="preserve"> </w:t>
      </w:r>
      <w:r w:rsidRPr="00996312">
        <w:rPr>
          <w:vanish/>
          <w:sz w:val="16"/>
        </w:rPr>
        <w:t>crowded</w:t>
      </w:r>
      <w:r w:rsidRPr="008B5709">
        <w:rPr>
          <w:sz w:val="16"/>
        </w:rPr>
        <w:t xml:space="preserve"> </w:t>
      </w:r>
      <w:r w:rsidRPr="00996312">
        <w:rPr>
          <w:vanish/>
          <w:sz w:val="16"/>
        </w:rPr>
        <w:t>pool</w:t>
      </w:r>
      <w:r w:rsidRPr="008B5709">
        <w:rPr>
          <w:sz w:val="16"/>
        </w:rPr>
        <w:t xml:space="preserve"> </w:t>
      </w:r>
      <w:r w:rsidRPr="00996312">
        <w:rPr>
          <w:vanish/>
          <w:sz w:val="16"/>
        </w:rPr>
        <w:t>table.</w:t>
      </w:r>
      <w:r w:rsidRPr="008B5709">
        <w:rPr>
          <w:sz w:val="16"/>
        </w:rPr>
        <w:t xml:space="preserve"> </w:t>
      </w:r>
      <w:r w:rsidRPr="00916BB1">
        <w:rPr>
          <w:highlight w:val="green"/>
          <w:u w:val="single"/>
        </w:rPr>
        <w:t>If</w:t>
      </w:r>
      <w:r w:rsidRPr="008B5709">
        <w:rPr>
          <w:u w:val="single"/>
        </w:rPr>
        <w:t xml:space="preserve"> </w:t>
      </w:r>
      <w:r w:rsidRPr="00996312">
        <w:rPr>
          <w:vanish/>
          <w:u w:val="single"/>
        </w:rPr>
        <w:t>a</w:t>
      </w:r>
      <w:r w:rsidRPr="008B5709">
        <w:rPr>
          <w:u w:val="single"/>
        </w:rPr>
        <w:t xml:space="preserve"> </w:t>
      </w:r>
      <w:r w:rsidRPr="00996312">
        <w:rPr>
          <w:vanish/>
          <w:u w:val="single"/>
        </w:rPr>
        <w:t>piece</w:t>
      </w:r>
      <w:r w:rsidRPr="008B5709">
        <w:rPr>
          <w:u w:val="single"/>
        </w:rPr>
        <w:t xml:space="preserve"> </w:t>
      </w:r>
      <w:r w:rsidRPr="00996312">
        <w:rPr>
          <w:vanish/>
          <w:u w:val="single"/>
        </w:rPr>
        <w:t>of</w:t>
      </w:r>
      <w:r w:rsidRPr="008B5709">
        <w:rPr>
          <w:u w:val="single"/>
        </w:rPr>
        <w:t xml:space="preserve">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w:t>
      </w:r>
      <w:r w:rsidRPr="00996312">
        <w:rPr>
          <w:rStyle w:val="Emphasis"/>
          <w:vanish/>
        </w:rPr>
        <w:t>debris,</w:t>
      </w:r>
      <w:r w:rsidRPr="008B5709">
        <w:rPr>
          <w:u w:val="single"/>
        </w:rPr>
        <w:t xml:space="preserve"> </w:t>
      </w:r>
      <w:r w:rsidRPr="00916BB1">
        <w:rPr>
          <w:highlight w:val="green"/>
          <w:u w:val="single"/>
        </w:rPr>
        <w:t>which would</w:t>
      </w:r>
      <w:r w:rsidRPr="008B5709">
        <w:rPr>
          <w:u w:val="single"/>
        </w:rPr>
        <w:t xml:space="preserve"> </w:t>
      </w:r>
      <w:r w:rsidRPr="00996312">
        <w:rPr>
          <w:vanish/>
          <w:u w:val="single"/>
        </w:rPr>
        <w:t>to</w:t>
      </w:r>
      <w:r w:rsidRPr="008B5709">
        <w:rPr>
          <w:u w:val="single"/>
        </w:rPr>
        <w:t xml:space="preserve"> </w:t>
      </w:r>
      <w:r w:rsidRPr="00916BB1">
        <w:rPr>
          <w:highlight w:val="green"/>
          <w:u w:val="single"/>
        </w:rPr>
        <w:t>increase</w:t>
      </w:r>
      <w:r w:rsidRPr="008B5709">
        <w:rPr>
          <w:u w:val="single"/>
        </w:rPr>
        <w:t xml:space="preserve"> </w:t>
      </w:r>
      <w:r w:rsidRPr="00996312">
        <w:rPr>
          <w:vanish/>
          <w:u w:val="single"/>
        </w:rPr>
        <w:t>the</w:t>
      </w:r>
      <w:r w:rsidRPr="008B5709">
        <w:rPr>
          <w:u w:val="single"/>
        </w:rPr>
        <w:t xml:space="preserve"> </w:t>
      </w:r>
      <w:r w:rsidRPr="00996312">
        <w:rPr>
          <w:vanish/>
          <w:u w:val="single"/>
        </w:rPr>
        <w:t>risk</w:t>
      </w:r>
      <w:r w:rsidRPr="008B5709">
        <w:rPr>
          <w:u w:val="single"/>
        </w:rPr>
        <w:t xml:space="preserve"> </w:t>
      </w:r>
      <w:r w:rsidRPr="00996312">
        <w:rPr>
          <w:vanish/>
          <w:u w:val="single"/>
        </w:rPr>
        <w:t>of</w:t>
      </w:r>
      <w:r w:rsidRPr="008B5709">
        <w:rPr>
          <w:u w:val="single"/>
        </w:rPr>
        <w:t xml:space="preserve"> </w:t>
      </w:r>
      <w:r w:rsidRPr="00996312">
        <w:rPr>
          <w:rStyle w:val="Emphasis"/>
          <w:vanish/>
        </w:rPr>
        <w:t>other</w:t>
      </w:r>
      <w:r w:rsidRPr="008B5709">
        <w:rPr>
          <w:rStyle w:val="Emphasis"/>
        </w:rPr>
        <w:t xml:space="preserve"> </w:t>
      </w:r>
      <w:r w:rsidRPr="00916BB1">
        <w:rPr>
          <w:rStyle w:val="Emphasis"/>
          <w:highlight w:val="green"/>
        </w:rPr>
        <w:t>collisions</w:t>
      </w:r>
      <w:r w:rsidRPr="008B5709">
        <w:rPr>
          <w:sz w:val="16"/>
        </w:rPr>
        <w:t xml:space="preserve"> </w:t>
      </w:r>
      <w:r w:rsidRPr="00996312">
        <w:rPr>
          <w:vanish/>
          <w:sz w:val="16"/>
        </w:rPr>
        <w:t>…</w:t>
      </w:r>
      <w:r w:rsidRPr="008B5709">
        <w:rPr>
          <w:sz w:val="16"/>
        </w:rPr>
        <w:t xml:space="preserve"> </w:t>
      </w:r>
      <w:r w:rsidRPr="00996312">
        <w:rPr>
          <w:vanish/>
          <w:sz w:val="16"/>
        </w:rPr>
        <w:t>and</w:t>
      </w:r>
      <w:r w:rsidRPr="008B5709">
        <w:rPr>
          <w:sz w:val="16"/>
        </w:rPr>
        <w:t xml:space="preserve"> </w:t>
      </w:r>
      <w:r w:rsidRPr="00996312">
        <w:rPr>
          <w:vanish/>
          <w:sz w:val="16"/>
        </w:rPr>
        <w:t>so</w:t>
      </w:r>
      <w:r w:rsidRPr="008B5709">
        <w:rPr>
          <w:sz w:val="16"/>
        </w:rPr>
        <w:t xml:space="preserve"> </w:t>
      </w:r>
      <w:r w:rsidRPr="00996312">
        <w:rPr>
          <w:vanish/>
          <w:sz w:val="16"/>
        </w:rPr>
        <w:t>on,</w:t>
      </w:r>
      <w:r w:rsidRPr="008B5709">
        <w:rPr>
          <w:sz w:val="16"/>
        </w:rPr>
        <w:t xml:space="preserve"> </w:t>
      </w:r>
      <w:r w:rsidRPr="00996312">
        <w:rPr>
          <w:vanish/>
          <w:sz w:val="16"/>
        </w:rPr>
        <w:t>and</w:t>
      </w:r>
      <w:r w:rsidRPr="008B5709">
        <w:rPr>
          <w:sz w:val="16"/>
        </w:rPr>
        <w:t xml:space="preserve"> </w:t>
      </w:r>
      <w:r w:rsidRPr="00996312">
        <w:rPr>
          <w:vanish/>
          <w:sz w:val="16"/>
        </w:rPr>
        <w:t>so</w:t>
      </w:r>
      <w:r w:rsidRPr="008B5709">
        <w:rPr>
          <w:sz w:val="16"/>
        </w:rPr>
        <w:t xml:space="preserve"> </w:t>
      </w:r>
      <w:r w:rsidRPr="00996312">
        <w:rPr>
          <w:vanish/>
          <w:sz w:val="16"/>
        </w:rPr>
        <w:t>on.</w:t>
      </w:r>
      <w:r w:rsidRPr="008B5709">
        <w:rPr>
          <w:sz w:val="16"/>
        </w:rPr>
        <w:t xml:space="preserve"> </w:t>
      </w:r>
      <w:r w:rsidRPr="00996312">
        <w:rPr>
          <w:vanish/>
          <w:sz w:val="16"/>
        </w:rPr>
        <w:t>At</w:t>
      </w:r>
      <w:r w:rsidRPr="008B5709">
        <w:rPr>
          <w:sz w:val="16"/>
        </w:rPr>
        <w:t xml:space="preserve"> </w:t>
      </w:r>
      <w:r w:rsidRPr="00996312">
        <w:rPr>
          <w:vanish/>
          <w:sz w:val="16"/>
        </w:rPr>
        <w:t>some</w:t>
      </w:r>
      <w:r w:rsidRPr="008B5709">
        <w:rPr>
          <w:sz w:val="16"/>
        </w:rPr>
        <w:t xml:space="preserve"> </w:t>
      </w:r>
      <w:r w:rsidRPr="00996312">
        <w:rPr>
          <w:vanish/>
          <w:sz w:val="16"/>
        </w:rPr>
        <w:t>point,</w:t>
      </w:r>
      <w:r w:rsidRPr="008B5709">
        <w:rPr>
          <w:sz w:val="16"/>
        </w:rPr>
        <w:t xml:space="preserve"> </w:t>
      </w:r>
      <w:r w:rsidRPr="00916BB1">
        <w:rPr>
          <w:highlight w:val="green"/>
          <w:u w:val="single"/>
        </w:rPr>
        <w:t xml:space="preserve">you </w:t>
      </w:r>
      <w:r w:rsidRPr="00996312">
        <w:rPr>
          <w:vanish/>
          <w:u w:val="single"/>
        </w:rPr>
        <w:t>could</w:t>
      </w:r>
      <w:r w:rsidRPr="00936131">
        <w:rPr>
          <w:u w:val="single"/>
        </w:rPr>
        <w:t xml:space="preserve"> </w:t>
      </w:r>
      <w:r w:rsidRPr="00916BB1">
        <w:rPr>
          <w:highlight w:val="green"/>
          <w:u w:val="single"/>
        </w:rPr>
        <w:t xml:space="preserve">reach a </w:t>
      </w:r>
      <w:r w:rsidRPr="00916BB1">
        <w:rPr>
          <w:rStyle w:val="Emphasis"/>
          <w:highlight w:val="green"/>
        </w:rPr>
        <w:t>tipping point</w:t>
      </w:r>
      <w:r w:rsidRPr="00996312">
        <w:rPr>
          <w:vanish/>
          <w:u w:val="single"/>
        </w:rPr>
        <w:t>.</w:t>
      </w:r>
      <w:r w:rsidRPr="008B5709">
        <w:rPr>
          <w:u w:val="single"/>
        </w:rPr>
        <w:t xml:space="preserve"> </w:t>
      </w:r>
      <w:r w:rsidRPr="00996312">
        <w:rPr>
          <w:vanish/>
          <w:u w:val="single"/>
        </w:rPr>
        <w:t>There’d</w:t>
      </w:r>
      <w:r w:rsidRPr="008B5709">
        <w:rPr>
          <w:u w:val="single"/>
        </w:rPr>
        <w:t xml:space="preserve"> </w:t>
      </w:r>
      <w:r w:rsidRPr="00996312">
        <w:rPr>
          <w:vanish/>
          <w:u w:val="single"/>
        </w:rPr>
        <w:t>be</w:t>
      </w:r>
      <w:r w:rsidRPr="008B5709">
        <w:rPr>
          <w:u w:val="single"/>
        </w:rPr>
        <w:t xml:space="preserve"> </w:t>
      </w:r>
      <w:r w:rsidRPr="00996312">
        <w:rPr>
          <w:vanish/>
          <w:u w:val="single"/>
        </w:rPr>
        <w:t>so</w:t>
      </w:r>
      <w:r w:rsidRPr="008B5709">
        <w:rPr>
          <w:u w:val="single"/>
        </w:rPr>
        <w:t xml:space="preserve"> </w:t>
      </w:r>
      <w:r w:rsidRPr="00996312">
        <w:rPr>
          <w:vanish/>
          <w:u w:val="single"/>
        </w:rPr>
        <w:t>many</w:t>
      </w:r>
      <w:r w:rsidRPr="008B5709">
        <w:rPr>
          <w:u w:val="single"/>
        </w:rPr>
        <w:t xml:space="preserve"> </w:t>
      </w:r>
      <w:r w:rsidRPr="00996312">
        <w:rPr>
          <w:vanish/>
          <w:u w:val="single"/>
        </w:rPr>
        <w:t>chunks</w:t>
      </w:r>
      <w:r w:rsidRPr="008B5709">
        <w:rPr>
          <w:u w:val="single"/>
        </w:rPr>
        <w:t xml:space="preserve"> </w:t>
      </w:r>
      <w:r w:rsidRPr="00996312">
        <w:rPr>
          <w:vanish/>
          <w:u w:val="single"/>
        </w:rPr>
        <w:t>of</w:t>
      </w:r>
      <w:r w:rsidRPr="008B5709">
        <w:rPr>
          <w:u w:val="single"/>
        </w:rPr>
        <w:t xml:space="preserve"> </w:t>
      </w:r>
      <w:r w:rsidRPr="00996312">
        <w:rPr>
          <w:vanish/>
          <w:u w:val="single"/>
        </w:rPr>
        <w:t>debris</w:t>
      </w:r>
      <w:r w:rsidRPr="008B5709">
        <w:rPr>
          <w:u w:val="single"/>
        </w:rPr>
        <w:t xml:space="preserve"> </w:t>
      </w:r>
      <w:r w:rsidRPr="00996312">
        <w:rPr>
          <w:vanish/>
          <w:u w:val="single"/>
        </w:rPr>
        <w:t>that</w:t>
      </w:r>
      <w:r w:rsidRPr="008B5709">
        <w:rPr>
          <w:u w:val="single"/>
        </w:rPr>
        <w:t xml:space="preserve"> </w:t>
      </w:r>
      <w:r w:rsidRPr="00996312">
        <w:rPr>
          <w:vanish/>
          <w:u w:val="single"/>
        </w:rPr>
        <w:t>collisions</w:t>
      </w:r>
      <w:r w:rsidRPr="008B5709">
        <w:rPr>
          <w:u w:val="single"/>
        </w:rPr>
        <w:t xml:space="preserve"> </w:t>
      </w:r>
      <w:r w:rsidRPr="00996312">
        <w:rPr>
          <w:vanish/>
          <w:u w:val="single"/>
        </w:rPr>
        <w:t>would</w:t>
      </w:r>
      <w:r w:rsidRPr="008B5709">
        <w:rPr>
          <w:u w:val="single"/>
        </w:rPr>
        <w:t xml:space="preserve"> </w:t>
      </w:r>
      <w:r w:rsidRPr="00996312">
        <w:rPr>
          <w:vanish/>
          <w:u w:val="single"/>
        </w:rPr>
        <w:t>be</w:t>
      </w:r>
      <w:r w:rsidRPr="008B5709">
        <w:rPr>
          <w:u w:val="single"/>
        </w:rPr>
        <w:t xml:space="preserve"> </w:t>
      </w:r>
      <w:r w:rsidRPr="00996312">
        <w:rPr>
          <w:rStyle w:val="Emphasis"/>
          <w:vanish/>
        </w:rPr>
        <w:t>inevitable</w:t>
      </w:r>
      <w:r w:rsidRPr="00996312">
        <w:rPr>
          <w:vanish/>
          <w:sz w:val="16"/>
        </w:rPr>
        <w:t>,</w:t>
      </w:r>
      <w:r w:rsidRPr="008B5709">
        <w:rPr>
          <w:sz w:val="16"/>
        </w:rPr>
        <w:t xml:space="preserve"> </w:t>
      </w:r>
      <w:r w:rsidRPr="00996312">
        <w:rPr>
          <w:vanish/>
          <w:u w:val="single"/>
        </w:rPr>
        <w:t>leaving</w:t>
      </w:r>
      <w:r w:rsidRPr="008B5709">
        <w:rPr>
          <w:u w:val="single"/>
        </w:rPr>
        <w:t xml:space="preserve"> </w:t>
      </w:r>
      <w:r w:rsidRPr="00996312">
        <w:rPr>
          <w:vanish/>
          <w:u w:val="single"/>
        </w:rPr>
        <w:t>low-earth</w:t>
      </w:r>
      <w:r w:rsidRPr="008B5709">
        <w:rPr>
          <w:u w:val="single"/>
        </w:rPr>
        <w:t xml:space="preserve"> </w:t>
      </w:r>
      <w:r w:rsidRPr="00996312">
        <w:rPr>
          <w:vanish/>
          <w:u w:val="single"/>
        </w:rPr>
        <w:t>orbit</w:t>
      </w:r>
      <w:r w:rsidRPr="008B5709">
        <w:rPr>
          <w:u w:val="single"/>
        </w:rPr>
        <w:t xml:space="preserve"> </w:t>
      </w:r>
      <w:r w:rsidRPr="00996312">
        <w:rPr>
          <w:vanish/>
          <w:u w:val="single"/>
        </w:rPr>
        <w:t>a</w:t>
      </w:r>
      <w:r w:rsidRPr="008B5709">
        <w:rPr>
          <w:u w:val="single"/>
        </w:rPr>
        <w:t xml:space="preserve"> </w:t>
      </w:r>
      <w:r w:rsidRPr="00996312">
        <w:rPr>
          <w:rStyle w:val="Emphasis"/>
          <w:vanish/>
        </w:rPr>
        <w:t>junkyard</w:t>
      </w:r>
      <w:r w:rsidRPr="008B5709">
        <w:rPr>
          <w:rStyle w:val="Emphasis"/>
        </w:rPr>
        <w:t xml:space="preserve"> </w:t>
      </w:r>
      <w:r w:rsidRPr="00996312">
        <w:rPr>
          <w:rStyle w:val="Emphasis"/>
          <w:vanish/>
        </w:rPr>
        <w:t>where</w:t>
      </w:r>
      <w:r w:rsidRPr="008B5709">
        <w:rPr>
          <w:rStyle w:val="Emphasis"/>
        </w:rPr>
        <w:t xml:space="preserve"> </w:t>
      </w:r>
      <w:r w:rsidRPr="00996312">
        <w:rPr>
          <w:rStyle w:val="Emphasis"/>
          <w:vanish/>
        </w:rPr>
        <w:t>no</w:t>
      </w:r>
      <w:r w:rsidRPr="008B5709">
        <w:rPr>
          <w:rStyle w:val="Emphasis"/>
        </w:rPr>
        <w:t xml:space="preserve"> </w:t>
      </w:r>
      <w:r w:rsidRPr="00996312">
        <w:rPr>
          <w:rStyle w:val="Emphasis"/>
          <w:vanish/>
        </w:rPr>
        <w:t>satellites</w:t>
      </w:r>
      <w:r w:rsidRPr="008B5709">
        <w:rPr>
          <w:rStyle w:val="Emphasis"/>
        </w:rPr>
        <w:t xml:space="preserve"> </w:t>
      </w:r>
      <w:r w:rsidRPr="00996312">
        <w:rPr>
          <w:rStyle w:val="Emphasis"/>
          <w:vanish/>
        </w:rPr>
        <w:t>could</w:t>
      </w:r>
      <w:r w:rsidRPr="008B5709">
        <w:rPr>
          <w:rStyle w:val="Emphasis"/>
        </w:rPr>
        <w:t xml:space="preserve"> </w:t>
      </w:r>
      <w:r w:rsidRPr="00996312">
        <w:rPr>
          <w:rStyle w:val="Emphasis"/>
          <w:vanish/>
        </w:rPr>
        <w:t>survive.</w:t>
      </w:r>
      <w:r w:rsidRPr="008B5709">
        <w:rPr>
          <w:sz w:val="16"/>
        </w:rPr>
        <w:t xml:space="preserve"> </w:t>
      </w:r>
      <w:r w:rsidRPr="00996312">
        <w:rPr>
          <w:vanish/>
          <w:sz w:val="16"/>
        </w:rPr>
        <w:t>Remember</w:t>
      </w:r>
      <w:r w:rsidRPr="008B5709">
        <w:rPr>
          <w:sz w:val="16"/>
        </w:rPr>
        <w:t xml:space="preserve"> </w:t>
      </w:r>
      <w:r w:rsidRPr="00996312">
        <w:rPr>
          <w:vanish/>
          <w:sz w:val="16"/>
        </w:rPr>
        <w:t>the</w:t>
      </w:r>
      <w:r w:rsidRPr="008B5709">
        <w:rPr>
          <w:sz w:val="16"/>
        </w:rPr>
        <w:t xml:space="preserve"> </w:t>
      </w:r>
      <w:r w:rsidRPr="00996312">
        <w:rPr>
          <w:vanish/>
          <w:sz w:val="16"/>
        </w:rPr>
        <w:t>scene</w:t>
      </w:r>
      <w:r w:rsidRPr="008B5709">
        <w:rPr>
          <w:sz w:val="16"/>
        </w:rPr>
        <w:t xml:space="preserve"> </w:t>
      </w:r>
      <w:r w:rsidRPr="00996312">
        <w:rPr>
          <w:vanish/>
          <w:sz w:val="16"/>
        </w:rPr>
        <w:t>in</w:t>
      </w:r>
      <w:r w:rsidRPr="008B5709">
        <w:rPr>
          <w:sz w:val="16"/>
        </w:rPr>
        <w:t xml:space="preserve"> </w:t>
      </w:r>
      <w:r w:rsidRPr="00996312">
        <w:rPr>
          <w:vanish/>
          <w:sz w:val="16"/>
        </w:rPr>
        <w:t>Wall-E</w:t>
      </w:r>
      <w:r w:rsidRPr="008B5709">
        <w:rPr>
          <w:sz w:val="16"/>
        </w:rPr>
        <w:t xml:space="preserve"> </w:t>
      </w:r>
      <w:r w:rsidRPr="00996312">
        <w:rPr>
          <w:vanish/>
          <w:sz w:val="16"/>
        </w:rPr>
        <w:t>where</w:t>
      </w:r>
      <w:r w:rsidRPr="008B5709">
        <w:rPr>
          <w:sz w:val="16"/>
        </w:rPr>
        <w:t xml:space="preserve"> </w:t>
      </w:r>
      <w:r w:rsidRPr="00996312">
        <w:rPr>
          <w:vanish/>
          <w:sz w:val="16"/>
        </w:rPr>
        <w:t>they</w:t>
      </w:r>
      <w:r w:rsidRPr="008B5709">
        <w:rPr>
          <w:sz w:val="16"/>
        </w:rPr>
        <w:t xml:space="preserve"> </w:t>
      </w:r>
      <w:r w:rsidRPr="00996312">
        <w:rPr>
          <w:vanish/>
          <w:sz w:val="16"/>
        </w:rPr>
        <w:t>blast</w:t>
      </w:r>
      <w:r w:rsidRPr="008B5709">
        <w:rPr>
          <w:sz w:val="16"/>
        </w:rPr>
        <w:t xml:space="preserve"> </w:t>
      </w:r>
      <w:r w:rsidRPr="00996312">
        <w:rPr>
          <w:vanish/>
          <w:sz w:val="16"/>
        </w:rPr>
        <w:t>off</w:t>
      </w:r>
      <w:r w:rsidRPr="008B5709">
        <w:rPr>
          <w:sz w:val="16"/>
        </w:rPr>
        <w:t xml:space="preserve"> </w:t>
      </w:r>
      <w:r w:rsidRPr="00996312">
        <w:rPr>
          <w:vanish/>
          <w:sz w:val="16"/>
        </w:rPr>
        <w:t>Earth,</w:t>
      </w:r>
      <w:r w:rsidRPr="008B5709">
        <w:rPr>
          <w:sz w:val="16"/>
        </w:rPr>
        <w:t xml:space="preserve"> </w:t>
      </w:r>
      <w:r w:rsidRPr="00996312">
        <w:rPr>
          <w:vanish/>
          <w:sz w:val="16"/>
        </w:rPr>
        <w:t>and</w:t>
      </w:r>
      <w:r w:rsidRPr="008B5709">
        <w:rPr>
          <w:sz w:val="16"/>
        </w:rPr>
        <w:t xml:space="preserve"> </w:t>
      </w:r>
      <w:r w:rsidRPr="00996312">
        <w:rPr>
          <w:vanish/>
          <w:sz w:val="16"/>
        </w:rPr>
        <w:t>the</w:t>
      </w:r>
      <w:r w:rsidRPr="008B5709">
        <w:rPr>
          <w:sz w:val="16"/>
        </w:rPr>
        <w:t xml:space="preserve"> </w:t>
      </w:r>
      <w:r w:rsidRPr="00996312">
        <w:rPr>
          <w:vanish/>
          <w:sz w:val="16"/>
        </w:rPr>
        <w:t>planet</w:t>
      </w:r>
      <w:r w:rsidRPr="008B5709">
        <w:rPr>
          <w:sz w:val="16"/>
        </w:rPr>
        <w:t xml:space="preserve"> </w:t>
      </w:r>
      <w:r w:rsidRPr="00996312">
        <w:rPr>
          <w:vanish/>
          <w:sz w:val="16"/>
        </w:rPr>
        <w:t>is</w:t>
      </w:r>
      <w:r w:rsidRPr="008B5709">
        <w:rPr>
          <w:sz w:val="16"/>
        </w:rPr>
        <w:t xml:space="preserve"> </w:t>
      </w:r>
      <w:r w:rsidRPr="00996312">
        <w:rPr>
          <w:vanish/>
          <w:sz w:val="16"/>
        </w:rPr>
        <w:t>utterly</w:t>
      </w:r>
      <w:r w:rsidRPr="008B5709">
        <w:rPr>
          <w:sz w:val="16"/>
        </w:rPr>
        <w:t xml:space="preserve"> </w:t>
      </w:r>
      <w:r w:rsidRPr="00996312">
        <w:rPr>
          <w:vanish/>
          <w:sz w:val="16"/>
        </w:rPr>
        <w:t>ringed</w:t>
      </w:r>
      <w:r w:rsidRPr="008B5709">
        <w:rPr>
          <w:sz w:val="16"/>
        </w:rPr>
        <w:t xml:space="preserve"> </w:t>
      </w:r>
      <w:r w:rsidRPr="00996312">
        <w:rPr>
          <w:vanish/>
          <w:sz w:val="16"/>
        </w:rPr>
        <w:t>with</w:t>
      </w:r>
      <w:r w:rsidRPr="008B5709">
        <w:rPr>
          <w:sz w:val="16"/>
        </w:rPr>
        <w:t xml:space="preserve"> </w:t>
      </w:r>
      <w:r w:rsidRPr="00996312">
        <w:rPr>
          <w:vanish/>
          <w:sz w:val="16"/>
        </w:rPr>
        <w:t>crap?</w:t>
      </w:r>
      <w:r w:rsidRPr="008B5709">
        <w:rPr>
          <w:sz w:val="16"/>
        </w:rPr>
        <w:t xml:space="preserve"> </w:t>
      </w:r>
      <w:r w:rsidRPr="00996312">
        <w:rPr>
          <w:vanish/>
          <w:sz w:val="16"/>
        </w:rPr>
        <w:t>That’s</w:t>
      </w:r>
      <w:r w:rsidRPr="008B5709">
        <w:rPr>
          <w:sz w:val="16"/>
        </w:rPr>
        <w:t xml:space="preserve"> </w:t>
      </w:r>
      <w:r w:rsidRPr="00996312">
        <w:rPr>
          <w:vanish/>
          <w:sz w:val="16"/>
        </w:rPr>
        <w:t>what</w:t>
      </w:r>
      <w:r w:rsidRPr="008B5709">
        <w:rPr>
          <w:sz w:val="16"/>
        </w:rPr>
        <w:t xml:space="preserve"> </w:t>
      </w:r>
      <w:r w:rsidRPr="00996312">
        <w:rPr>
          <w:vanish/>
          <w:sz w:val="16"/>
        </w:rPr>
        <w:t>Kessler</w:t>
      </w:r>
      <w:r w:rsidRPr="008B5709">
        <w:rPr>
          <w:sz w:val="16"/>
        </w:rPr>
        <w:t xml:space="preserve"> </w:t>
      </w:r>
      <w:r w:rsidRPr="00996312">
        <w:rPr>
          <w:vanish/>
          <w:sz w:val="16"/>
        </w:rPr>
        <w:t>worried</w:t>
      </w:r>
      <w:r w:rsidRPr="008B5709">
        <w:rPr>
          <w:sz w:val="16"/>
        </w:rPr>
        <w:t xml:space="preserve"> </w:t>
      </w:r>
      <w:r w:rsidRPr="00996312">
        <w:rPr>
          <w:vanish/>
          <w:sz w:val="16"/>
        </w:rPr>
        <w:t>about.</w:t>
      </w:r>
      <w:r w:rsidRPr="008B5709">
        <w:rPr>
          <w:sz w:val="16"/>
        </w:rPr>
        <w:t xml:space="preserve"> </w:t>
      </w:r>
      <w:r w:rsidRPr="00996312">
        <w:rPr>
          <w:vanish/>
          <w:sz w:val="16"/>
        </w:rPr>
        <w:t>Except</w:t>
      </w:r>
      <w:r w:rsidRPr="008B5709">
        <w:rPr>
          <w:sz w:val="16"/>
        </w:rPr>
        <w:t xml:space="preserve"> </w:t>
      </w:r>
      <w:r w:rsidRPr="00996312">
        <w:rPr>
          <w:vanish/>
          <w:sz w:val="16"/>
        </w:rPr>
        <w:t>in</w:t>
      </w:r>
      <w:r w:rsidRPr="008B5709">
        <w:rPr>
          <w:sz w:val="16"/>
        </w:rPr>
        <w:t xml:space="preserve"> </w:t>
      </w:r>
      <w:r w:rsidRPr="00996312">
        <w:rPr>
          <w:vanish/>
          <w:sz w:val="16"/>
        </w:rPr>
        <w:t>our</w:t>
      </w:r>
      <w:r w:rsidRPr="008B5709">
        <w:rPr>
          <w:sz w:val="16"/>
        </w:rPr>
        <w:t xml:space="preserve"> </w:t>
      </w:r>
      <w:r w:rsidRPr="00996312">
        <w:rPr>
          <w:vanish/>
          <w:sz w:val="16"/>
        </w:rPr>
        <w:t>situation</w:t>
      </w:r>
      <w:r w:rsidRPr="008B5709">
        <w:rPr>
          <w:sz w:val="16"/>
        </w:rPr>
        <w:t xml:space="preserve"> </w:t>
      </w:r>
      <w:r w:rsidRPr="00996312">
        <w:rPr>
          <w:vanish/>
          <w:sz w:val="16"/>
        </w:rPr>
        <w:t>the</w:t>
      </w:r>
      <w:r w:rsidRPr="008B5709">
        <w:rPr>
          <w:sz w:val="16"/>
        </w:rPr>
        <w:t xml:space="preserve"> </w:t>
      </w:r>
      <w:r w:rsidRPr="00916BB1">
        <w:rPr>
          <w:highlight w:val="green"/>
          <w:u w:val="single"/>
        </w:rPr>
        <w:t>pieces of junk could be</w:t>
      </w:r>
      <w:r w:rsidRPr="008B5709">
        <w:rPr>
          <w:u w:val="single"/>
        </w:rPr>
        <w:t xml:space="preserve"> </w:t>
      </w:r>
      <w:r w:rsidRPr="00996312">
        <w:rPr>
          <w:vanish/>
          <w:u w:val="single"/>
        </w:rPr>
        <w:t>quite</w:t>
      </w:r>
      <w:r w:rsidRPr="008B5709">
        <w:rPr>
          <w:u w:val="single"/>
        </w:rPr>
        <w:t xml:space="preserve"> </w:t>
      </w:r>
      <w:r w:rsidRPr="00916BB1">
        <w:rPr>
          <w:highlight w:val="green"/>
          <w:u w:val="single"/>
        </w:rPr>
        <w:t>small</w:t>
      </w:r>
      <w:r w:rsidRPr="008B5709">
        <w:rPr>
          <w:u w:val="single"/>
        </w:rPr>
        <w:t xml:space="preserve"> </w:t>
      </w:r>
      <w:r w:rsidRPr="00996312">
        <w:rPr>
          <w:vanish/>
          <w:u w:val="single"/>
        </w:rPr>
        <w:t>—</w:t>
      </w:r>
      <w:r w:rsidRPr="008B5709">
        <w:rPr>
          <w:u w:val="single"/>
        </w:rPr>
        <w:t xml:space="preserve"> </w:t>
      </w:r>
      <w:r w:rsidRPr="00996312">
        <w:rPr>
          <w:vanish/>
          <w:u w:val="single"/>
        </w:rPr>
        <w:t>billions</w:t>
      </w:r>
      <w:r w:rsidRPr="008B5709">
        <w:rPr>
          <w:u w:val="single"/>
        </w:rPr>
        <w:t xml:space="preserve"> </w:t>
      </w:r>
      <w:r w:rsidRPr="00996312">
        <w:rPr>
          <w:vanish/>
          <w:u w:val="single"/>
        </w:rPr>
        <w:t>of</w:t>
      </w:r>
      <w:r w:rsidRPr="008B5709">
        <w:rPr>
          <w:u w:val="single"/>
        </w:rPr>
        <w:t xml:space="preserve"> </w:t>
      </w:r>
      <w:r w:rsidRPr="00996312">
        <w:rPr>
          <w:vanish/>
          <w:u w:val="single"/>
        </w:rPr>
        <w:t>objects</w:t>
      </w:r>
      <w:r w:rsidRPr="008B5709">
        <w:rPr>
          <w:u w:val="single"/>
        </w:rPr>
        <w:t xml:space="preserve"> </w:t>
      </w:r>
      <w:r w:rsidRPr="00996312">
        <w:rPr>
          <w:vanish/>
          <w:u w:val="single"/>
        </w:rPr>
        <w:t>the</w:t>
      </w:r>
      <w:r w:rsidRPr="008B5709">
        <w:rPr>
          <w:u w:val="single"/>
        </w:rPr>
        <w:t xml:space="preserve"> </w:t>
      </w:r>
      <w:r w:rsidRPr="00996312">
        <w:rPr>
          <w:vanish/>
          <w:u w:val="single"/>
        </w:rPr>
        <w:t>size</w:t>
      </w:r>
      <w:r w:rsidRPr="008B5709">
        <w:rPr>
          <w:u w:val="single"/>
        </w:rPr>
        <w:t xml:space="preserve"> </w:t>
      </w:r>
      <w:r w:rsidRPr="00996312">
        <w:rPr>
          <w:vanish/>
          <w:u w:val="single"/>
        </w:rPr>
        <w:t>of</w:t>
      </w:r>
      <w:r w:rsidRPr="008B5709">
        <w:rPr>
          <w:u w:val="single"/>
        </w:rPr>
        <w:t xml:space="preserve"> </w:t>
      </w:r>
      <w:r w:rsidRPr="00996312">
        <w:rPr>
          <w:vanish/>
          <w:u w:val="single"/>
        </w:rPr>
        <w:t>grains</w:t>
      </w:r>
      <w:r w:rsidRPr="008B5709">
        <w:rPr>
          <w:u w:val="single"/>
        </w:rPr>
        <w:t xml:space="preserve"> </w:t>
      </w:r>
      <w:r w:rsidRPr="00996312">
        <w:rPr>
          <w:vanish/>
          <w:u w:val="single"/>
        </w:rPr>
        <w:t>of</w:t>
      </w:r>
      <w:r w:rsidRPr="008B5709">
        <w:rPr>
          <w:u w:val="single"/>
        </w:rPr>
        <w:t xml:space="preserve"> </w:t>
      </w:r>
      <w:r w:rsidRPr="00996312">
        <w:rPr>
          <w:vanish/>
          <w:u w:val="single"/>
        </w:rPr>
        <w:t>sand,</w:t>
      </w:r>
      <w:r w:rsidRPr="008B5709">
        <w:rPr>
          <w:u w:val="single"/>
        </w:rPr>
        <w:t xml:space="preserve"> </w:t>
      </w:r>
      <w:r w:rsidRPr="00996312">
        <w:rPr>
          <w:vanish/>
          <w:u w:val="single"/>
        </w:rPr>
        <w:t>which</w:t>
      </w:r>
      <w:r w:rsidRPr="008B5709">
        <w:rPr>
          <w:u w:val="single"/>
        </w:rPr>
        <w:t xml:space="preserve"> </w:t>
      </w:r>
      <w:r w:rsidRPr="00996312">
        <w:rPr>
          <w:vanish/>
          <w:u w:val="single"/>
        </w:rPr>
        <w:t>is</w:t>
      </w:r>
      <w:r w:rsidRPr="008B5709">
        <w:rPr>
          <w:u w:val="single"/>
        </w:rPr>
        <w:t xml:space="preserve"> </w:t>
      </w:r>
      <w:r w:rsidRPr="00996312">
        <w:rPr>
          <w:vanish/>
          <w:u w:val="single"/>
        </w:rPr>
        <w:t>actually</w:t>
      </w:r>
      <w:r w:rsidRPr="008B5709">
        <w:rPr>
          <w:u w:val="single"/>
        </w:rPr>
        <w:t xml:space="preserve"> </w:t>
      </w:r>
      <w:r w:rsidRPr="00996312">
        <w:rPr>
          <w:vanish/>
          <w:u w:val="single"/>
        </w:rPr>
        <w:t>a</w:t>
      </w:r>
      <w:r w:rsidRPr="008B5709">
        <w:rPr>
          <w:u w:val="single"/>
        </w:rPr>
        <w:t xml:space="preserve"> </w:t>
      </w:r>
      <w:r w:rsidRPr="00996312">
        <w:rPr>
          <w:vanish/>
          <w:u w:val="single"/>
        </w:rPr>
        <w:t>lot</w:t>
      </w:r>
      <w:r w:rsidRPr="008B5709">
        <w:rPr>
          <w:u w:val="single"/>
        </w:rPr>
        <w:t xml:space="preserve"> </w:t>
      </w:r>
      <w:r w:rsidRPr="00996312">
        <w:rPr>
          <w:rStyle w:val="Emphasis"/>
          <w:vanish/>
        </w:rPr>
        <w:t>harder</w:t>
      </w:r>
      <w:r w:rsidRPr="008B5709">
        <w:rPr>
          <w:rStyle w:val="Emphasis"/>
        </w:rPr>
        <w:t xml:space="preserve"> </w:t>
      </w:r>
      <w:r w:rsidRPr="00996312">
        <w:rPr>
          <w:rStyle w:val="Emphasis"/>
          <w:vanish/>
        </w:rPr>
        <w:t>to</w:t>
      </w:r>
      <w:r w:rsidRPr="008B5709">
        <w:rPr>
          <w:rStyle w:val="Emphasis"/>
        </w:rPr>
        <w:t xml:space="preserve"> </w:t>
      </w:r>
      <w:r w:rsidRPr="00996312">
        <w:rPr>
          <w:rStyle w:val="Emphasis"/>
          <w:vanish/>
        </w:rPr>
        <w:t>deal</w:t>
      </w:r>
      <w:r w:rsidRPr="008B5709">
        <w:rPr>
          <w:rStyle w:val="Emphasis"/>
        </w:rPr>
        <w:t xml:space="preserve"> </w:t>
      </w:r>
      <w:r w:rsidRPr="00996312">
        <w:rPr>
          <w:rStyle w:val="Emphasis"/>
          <w:vanish/>
        </w:rPr>
        <w:t>with</w:t>
      </w:r>
      <w:r w:rsidRPr="00996312">
        <w:rPr>
          <w:vanish/>
          <w:u w:val="single"/>
        </w:rPr>
        <w:t>,</w:t>
      </w:r>
      <w:r w:rsidRPr="008B5709">
        <w:rPr>
          <w:u w:val="single"/>
        </w:rPr>
        <w:t xml:space="preserve"> </w:t>
      </w:r>
      <w:r w:rsidRPr="00996312">
        <w:rPr>
          <w:vanish/>
          <w:u w:val="single"/>
        </w:rPr>
        <w:t>because</w:t>
      </w:r>
      <w:r w:rsidRPr="008B5709">
        <w:rPr>
          <w:u w:val="single"/>
        </w:rPr>
        <w:t xml:space="preserve"> </w:t>
      </w:r>
      <w:r w:rsidRPr="00916BB1">
        <w:rPr>
          <w:highlight w:val="green"/>
          <w:u w:val="single"/>
        </w:rPr>
        <w:t xml:space="preserve">you </w:t>
      </w:r>
      <w:r w:rsidRPr="00916BB1">
        <w:rPr>
          <w:rStyle w:val="Emphasis"/>
          <w:highlight w:val="green"/>
        </w:rPr>
        <w:t>can’t see it coming</w:t>
      </w:r>
      <w:r w:rsidRPr="00996312">
        <w:rPr>
          <w:vanish/>
          <w:u w:val="single"/>
        </w:rPr>
        <w:t>.</w:t>
      </w:r>
      <w:r w:rsidRPr="008B5709">
        <w:rPr>
          <w:sz w:val="16"/>
        </w:rPr>
        <w:t xml:space="preserve"> </w:t>
      </w:r>
      <w:r w:rsidRPr="00996312">
        <w:rPr>
          <w:vanish/>
          <w:sz w:val="16"/>
        </w:rPr>
        <w:t>In</w:t>
      </w:r>
      <w:r w:rsidRPr="008B5709">
        <w:rPr>
          <w:sz w:val="16"/>
        </w:rPr>
        <w:t xml:space="preserve"> </w:t>
      </w:r>
      <w:r w:rsidRPr="00996312">
        <w:rPr>
          <w:vanish/>
          <w:sz w:val="16"/>
        </w:rPr>
        <w:t>essence,</w:t>
      </w:r>
      <w:r w:rsidRPr="008B5709">
        <w:rPr>
          <w:sz w:val="16"/>
        </w:rPr>
        <w:t xml:space="preserve"> </w:t>
      </w:r>
      <w:r w:rsidRPr="00996312">
        <w:rPr>
          <w:vanish/>
          <w:sz w:val="16"/>
        </w:rPr>
        <w:t>Kessler</w:t>
      </w:r>
      <w:r w:rsidRPr="008B5709">
        <w:rPr>
          <w:sz w:val="16"/>
        </w:rPr>
        <w:t xml:space="preserve"> </w:t>
      </w:r>
      <w:r w:rsidRPr="00996312">
        <w:rPr>
          <w:vanish/>
          <w:sz w:val="16"/>
        </w:rPr>
        <w:t>predicted</w:t>
      </w:r>
      <w:r w:rsidRPr="008B5709">
        <w:rPr>
          <w:sz w:val="16"/>
        </w:rPr>
        <w:t xml:space="preserve"> </w:t>
      </w:r>
      <w:r w:rsidRPr="00996312">
        <w:rPr>
          <w:vanish/>
          <w:sz w:val="16"/>
        </w:rPr>
        <w:t>we</w:t>
      </w:r>
      <w:r w:rsidRPr="008B5709">
        <w:rPr>
          <w:sz w:val="16"/>
        </w:rPr>
        <w:t xml:space="preserve"> </w:t>
      </w:r>
      <w:r w:rsidRPr="00996312">
        <w:rPr>
          <w:vanish/>
          <w:sz w:val="16"/>
        </w:rPr>
        <w:t>could</w:t>
      </w:r>
      <w:r w:rsidRPr="008B5709">
        <w:rPr>
          <w:sz w:val="16"/>
        </w:rPr>
        <w:t xml:space="preserve"> </w:t>
      </w:r>
      <w:r w:rsidRPr="00996312">
        <w:rPr>
          <w:vanish/>
          <w:sz w:val="16"/>
        </w:rPr>
        <w:t>create</w:t>
      </w:r>
      <w:r w:rsidRPr="008B5709">
        <w:rPr>
          <w:sz w:val="16"/>
        </w:rPr>
        <w:t xml:space="preserve"> </w:t>
      </w:r>
      <w:r w:rsidRPr="00996312">
        <w:rPr>
          <w:vanish/>
          <w:sz w:val="16"/>
        </w:rPr>
        <w:t>an</w:t>
      </w:r>
      <w:r w:rsidRPr="008B5709">
        <w:rPr>
          <w:sz w:val="16"/>
        </w:rPr>
        <w:t xml:space="preserve"> </w:t>
      </w:r>
      <w:r w:rsidRPr="00996312">
        <w:rPr>
          <w:vanish/>
          <w:sz w:val="16"/>
        </w:rPr>
        <w:t>artificial</w:t>
      </w:r>
      <w:r w:rsidRPr="008B5709">
        <w:rPr>
          <w:sz w:val="16"/>
        </w:rPr>
        <w:t xml:space="preserve"> </w:t>
      </w:r>
      <w:r w:rsidRPr="00996312">
        <w:rPr>
          <w:vanish/>
          <w:sz w:val="16"/>
        </w:rPr>
        <w:t>asteroid</w:t>
      </w:r>
      <w:r w:rsidRPr="008B5709">
        <w:rPr>
          <w:sz w:val="16"/>
        </w:rPr>
        <w:t xml:space="preserve"> </w:t>
      </w:r>
      <w:r w:rsidRPr="00996312">
        <w:rPr>
          <w:vanish/>
          <w:sz w:val="16"/>
        </w:rPr>
        <w:t>belt</w:t>
      </w:r>
      <w:r w:rsidRPr="008B5709">
        <w:rPr>
          <w:sz w:val="16"/>
        </w:rPr>
        <w:t xml:space="preserve"> </w:t>
      </w:r>
      <w:r w:rsidRPr="00996312">
        <w:rPr>
          <w:vanish/>
          <w:sz w:val="16"/>
        </w:rPr>
        <w:t>of</w:t>
      </w:r>
      <w:r w:rsidRPr="008B5709">
        <w:rPr>
          <w:sz w:val="16"/>
        </w:rPr>
        <w:t xml:space="preserve"> </w:t>
      </w:r>
      <w:r w:rsidRPr="00996312">
        <w:rPr>
          <w:vanish/>
          <w:sz w:val="16"/>
        </w:rPr>
        <w:t>junk:</w:t>
      </w:r>
      <w:r w:rsidRPr="008B5709">
        <w:rPr>
          <w:sz w:val="16"/>
        </w:rPr>
        <w:t xml:space="preserve"> </w:t>
      </w:r>
      <w:r w:rsidRPr="00996312">
        <w:rPr>
          <w:vanish/>
          <w:sz w:val="16"/>
        </w:rPr>
        <w:t>The</w:t>
      </w:r>
      <w:r w:rsidRPr="008B5709">
        <w:rPr>
          <w:sz w:val="16"/>
        </w:rPr>
        <w:t xml:space="preserve"> </w:t>
      </w:r>
      <w:r w:rsidRPr="00996312">
        <w:rPr>
          <w:vanish/>
          <w:sz w:val="16"/>
        </w:rPr>
        <w:t>result</w:t>
      </w:r>
      <w:r w:rsidRPr="008B5709">
        <w:rPr>
          <w:sz w:val="16"/>
        </w:rPr>
        <w:t xml:space="preserve"> </w:t>
      </w:r>
      <w:r w:rsidRPr="00996312">
        <w:rPr>
          <w:vanish/>
          <w:sz w:val="16"/>
        </w:rPr>
        <w:t>would</w:t>
      </w:r>
      <w:r w:rsidRPr="008B5709">
        <w:rPr>
          <w:sz w:val="16"/>
        </w:rPr>
        <w:t xml:space="preserve"> </w:t>
      </w:r>
      <w:r w:rsidRPr="00996312">
        <w:rPr>
          <w:vanish/>
          <w:sz w:val="16"/>
        </w:rPr>
        <w:t>be</w:t>
      </w:r>
      <w:r w:rsidRPr="008B5709">
        <w:rPr>
          <w:sz w:val="16"/>
        </w:rPr>
        <w:t xml:space="preserve"> </w:t>
      </w:r>
      <w:r w:rsidRPr="00996312">
        <w:rPr>
          <w:vanish/>
          <w:sz w:val="16"/>
        </w:rPr>
        <w:t>an</w:t>
      </w:r>
      <w:r w:rsidRPr="008B5709">
        <w:rPr>
          <w:sz w:val="16"/>
        </w:rPr>
        <w:t xml:space="preserve"> </w:t>
      </w:r>
      <w:r w:rsidRPr="00916BB1">
        <w:rPr>
          <w:rStyle w:val="Emphasis"/>
          <w:highlight w:val="green"/>
        </w:rPr>
        <w:t>exponential increase</w:t>
      </w:r>
      <w:r w:rsidRPr="00916BB1">
        <w:rPr>
          <w:highlight w:val="green"/>
          <w:u w:val="single"/>
        </w:rPr>
        <w:t xml:space="preserve"> in</w:t>
      </w:r>
      <w:r w:rsidRPr="008B5709">
        <w:rPr>
          <w:u w:val="single"/>
        </w:rPr>
        <w:t xml:space="preserve"> </w:t>
      </w:r>
      <w:r w:rsidRPr="00996312">
        <w:rPr>
          <w:vanish/>
          <w:u w:val="single"/>
        </w:rPr>
        <w:t>the</w:t>
      </w:r>
      <w:r w:rsidRPr="008B5709">
        <w:rPr>
          <w:u w:val="single"/>
        </w:rPr>
        <w:t xml:space="preserve"> </w:t>
      </w:r>
      <w:r w:rsidRPr="00996312">
        <w:rPr>
          <w:vanish/>
          <w:u w:val="single"/>
        </w:rPr>
        <w:t>number</w:t>
      </w:r>
      <w:r w:rsidRPr="008B5709">
        <w:rPr>
          <w:u w:val="single"/>
        </w:rPr>
        <w:t xml:space="preserve"> </w:t>
      </w:r>
      <w:r w:rsidRPr="00996312">
        <w:rPr>
          <w:vanish/>
          <w:u w:val="single"/>
        </w:rPr>
        <w:t>of</w:t>
      </w:r>
      <w:r w:rsidRPr="008B5709">
        <w:rPr>
          <w:u w:val="single"/>
        </w:rPr>
        <w:t xml:space="preserve"> </w:t>
      </w:r>
      <w:r w:rsidRPr="00916BB1">
        <w:rPr>
          <w:highlight w:val="green"/>
          <w:u w:val="single"/>
        </w:rPr>
        <w:t>objects</w:t>
      </w:r>
      <w:r w:rsidRPr="008B5709">
        <w:rPr>
          <w:u w:val="single"/>
        </w:rPr>
        <w:t xml:space="preserve"> </w:t>
      </w:r>
      <w:r w:rsidRPr="00996312">
        <w:rPr>
          <w:vanish/>
          <w:u w:val="single"/>
        </w:rPr>
        <w:t>with</w:t>
      </w:r>
      <w:r w:rsidRPr="008B5709">
        <w:rPr>
          <w:u w:val="single"/>
        </w:rPr>
        <w:t xml:space="preserve"> </w:t>
      </w:r>
      <w:r w:rsidRPr="00996312">
        <w:rPr>
          <w:vanish/>
          <w:u w:val="single"/>
        </w:rPr>
        <w:t>time,</w:t>
      </w:r>
      <w:r w:rsidRPr="008B5709">
        <w:rPr>
          <w:u w:val="single"/>
        </w:rPr>
        <w:t xml:space="preserve"> </w:t>
      </w:r>
      <w:r w:rsidRPr="00916BB1">
        <w:rPr>
          <w:highlight w:val="green"/>
          <w:u w:val="single"/>
        </w:rPr>
        <w:t xml:space="preserve">creating a </w:t>
      </w:r>
      <w:r w:rsidRPr="00916BB1">
        <w:rPr>
          <w:rStyle w:val="Emphasis"/>
          <w:highlight w:val="green"/>
        </w:rPr>
        <w:t>belt of debris</w:t>
      </w:r>
      <w:r w:rsidRPr="008B5709">
        <w:rPr>
          <w:rStyle w:val="Emphasis"/>
        </w:rPr>
        <w:t xml:space="preserve"> </w:t>
      </w:r>
      <w:r w:rsidRPr="00996312">
        <w:rPr>
          <w:rStyle w:val="Emphasis"/>
          <w:vanish/>
        </w:rPr>
        <w:t>around</w:t>
      </w:r>
      <w:r w:rsidRPr="008B5709">
        <w:rPr>
          <w:rStyle w:val="Emphasis"/>
        </w:rPr>
        <w:t xml:space="preserve"> </w:t>
      </w:r>
      <w:r w:rsidRPr="00996312">
        <w:rPr>
          <w:rStyle w:val="Emphasis"/>
          <w:vanish/>
        </w:rPr>
        <w:t>the</w:t>
      </w:r>
      <w:r w:rsidRPr="008B5709">
        <w:rPr>
          <w:rStyle w:val="Emphasis"/>
        </w:rPr>
        <w:t xml:space="preserve"> </w:t>
      </w:r>
      <w:r w:rsidRPr="00996312">
        <w:rPr>
          <w:rStyle w:val="Emphasis"/>
          <w:vanish/>
        </w:rPr>
        <w:t>earth</w:t>
      </w:r>
      <w:r w:rsidRPr="00996312">
        <w:rPr>
          <w:vanish/>
          <w:u w:val="single"/>
        </w:rPr>
        <w:t>.</w:t>
      </w:r>
      <w:r w:rsidRPr="008B5709">
        <w:rPr>
          <w:u w:val="single"/>
        </w:rPr>
        <w:t xml:space="preserve"> </w:t>
      </w:r>
      <w:r w:rsidRPr="00996312">
        <w:rPr>
          <w:vanish/>
          <w:u w:val="single"/>
        </w:rPr>
        <w:t>This</w:t>
      </w:r>
      <w:r w:rsidRPr="008B5709">
        <w:rPr>
          <w:u w:val="single"/>
        </w:rPr>
        <w:t xml:space="preserve"> </w:t>
      </w:r>
      <w:r w:rsidRPr="00996312">
        <w:rPr>
          <w:vanish/>
          <w:u w:val="single"/>
        </w:rPr>
        <w:t>process</w:t>
      </w:r>
      <w:r w:rsidRPr="008B5709">
        <w:rPr>
          <w:u w:val="single"/>
        </w:rPr>
        <w:t xml:space="preserve"> </w:t>
      </w:r>
      <w:r w:rsidRPr="00996312">
        <w:rPr>
          <w:vanish/>
          <w:u w:val="single"/>
        </w:rPr>
        <w:t>of</w:t>
      </w:r>
      <w:r w:rsidRPr="008B5709">
        <w:rPr>
          <w:u w:val="single"/>
        </w:rPr>
        <w:t xml:space="preserve"> </w:t>
      </w:r>
      <w:r w:rsidRPr="00996312">
        <w:rPr>
          <w:vanish/>
          <w:u w:val="single"/>
        </w:rPr>
        <w:t>mutual</w:t>
      </w:r>
      <w:r w:rsidRPr="008B5709">
        <w:rPr>
          <w:u w:val="single"/>
        </w:rPr>
        <w:t xml:space="preserve"> </w:t>
      </w:r>
      <w:r w:rsidRPr="00996312">
        <w:rPr>
          <w:vanish/>
          <w:u w:val="single"/>
        </w:rPr>
        <w:t>collisions</w:t>
      </w:r>
      <w:r w:rsidRPr="008B5709">
        <w:rPr>
          <w:u w:val="single"/>
        </w:rPr>
        <w:t xml:space="preserve"> </w:t>
      </w:r>
      <w:r w:rsidRPr="00996312">
        <w:rPr>
          <w:vanish/>
          <w:u w:val="single"/>
        </w:rPr>
        <w:t>is</w:t>
      </w:r>
      <w:r w:rsidRPr="008B5709">
        <w:rPr>
          <w:u w:val="single"/>
        </w:rPr>
        <w:t xml:space="preserve"> </w:t>
      </w:r>
      <w:r w:rsidRPr="00996312">
        <w:rPr>
          <w:vanish/>
          <w:u w:val="single"/>
        </w:rPr>
        <w:t>thought</w:t>
      </w:r>
      <w:r w:rsidRPr="008B5709">
        <w:rPr>
          <w:u w:val="single"/>
        </w:rPr>
        <w:t xml:space="preserve"> </w:t>
      </w:r>
      <w:r w:rsidRPr="00996312">
        <w:rPr>
          <w:vanish/>
          <w:u w:val="single"/>
        </w:rPr>
        <w:t>to</w:t>
      </w:r>
      <w:r w:rsidRPr="008B5709">
        <w:rPr>
          <w:u w:val="single"/>
        </w:rPr>
        <w:t xml:space="preserve"> </w:t>
      </w:r>
      <w:r w:rsidRPr="00996312">
        <w:rPr>
          <w:vanish/>
          <w:u w:val="single"/>
        </w:rPr>
        <w:t>have</w:t>
      </w:r>
      <w:r w:rsidRPr="008B5709">
        <w:rPr>
          <w:u w:val="single"/>
        </w:rPr>
        <w:t xml:space="preserve"> </w:t>
      </w:r>
      <w:r w:rsidRPr="00996312">
        <w:rPr>
          <w:vanish/>
          <w:u w:val="single"/>
        </w:rPr>
        <w:t>been</w:t>
      </w:r>
      <w:r w:rsidRPr="008B5709">
        <w:rPr>
          <w:u w:val="single"/>
        </w:rPr>
        <w:t xml:space="preserve"> </w:t>
      </w:r>
      <w:r w:rsidRPr="00996312">
        <w:rPr>
          <w:vanish/>
          <w:u w:val="single"/>
        </w:rPr>
        <w:t>responsible</w:t>
      </w:r>
      <w:r w:rsidRPr="008B5709">
        <w:rPr>
          <w:u w:val="single"/>
        </w:rPr>
        <w:t xml:space="preserve"> </w:t>
      </w:r>
      <w:r w:rsidRPr="00996312">
        <w:rPr>
          <w:vanish/>
          <w:u w:val="single"/>
        </w:rPr>
        <w:t>for</w:t>
      </w:r>
      <w:r w:rsidRPr="008B5709">
        <w:rPr>
          <w:u w:val="single"/>
        </w:rPr>
        <w:t xml:space="preserve"> </w:t>
      </w:r>
      <w:r w:rsidRPr="00996312">
        <w:rPr>
          <w:vanish/>
          <w:u w:val="single"/>
        </w:rPr>
        <w:t>creating</w:t>
      </w:r>
      <w:r w:rsidRPr="008B5709">
        <w:rPr>
          <w:u w:val="single"/>
        </w:rPr>
        <w:t xml:space="preserve"> </w:t>
      </w:r>
      <w:r w:rsidRPr="00996312">
        <w:rPr>
          <w:vanish/>
          <w:u w:val="single"/>
        </w:rPr>
        <w:t>most</w:t>
      </w:r>
      <w:r w:rsidRPr="008B5709">
        <w:rPr>
          <w:u w:val="single"/>
        </w:rPr>
        <w:t xml:space="preserve"> </w:t>
      </w:r>
      <w:r w:rsidRPr="00996312">
        <w:rPr>
          <w:vanish/>
          <w:u w:val="single"/>
        </w:rPr>
        <w:t>of</w:t>
      </w:r>
      <w:r w:rsidRPr="008B5709">
        <w:rPr>
          <w:u w:val="single"/>
        </w:rPr>
        <w:t xml:space="preserve"> </w:t>
      </w:r>
      <w:r w:rsidRPr="00996312">
        <w:rPr>
          <w:vanish/>
          <w:u w:val="single"/>
        </w:rPr>
        <w:t>the</w:t>
      </w:r>
      <w:r w:rsidRPr="008B5709">
        <w:rPr>
          <w:u w:val="single"/>
        </w:rPr>
        <w:t xml:space="preserve"> </w:t>
      </w:r>
      <w:r w:rsidRPr="00996312">
        <w:rPr>
          <w:vanish/>
          <w:u w:val="single"/>
        </w:rPr>
        <w:t>astroids</w:t>
      </w:r>
      <w:r w:rsidRPr="008B5709">
        <w:rPr>
          <w:u w:val="single"/>
        </w:rPr>
        <w:t xml:space="preserve"> </w:t>
      </w:r>
      <w:r w:rsidRPr="00996312">
        <w:rPr>
          <w:vanish/>
          <w:u w:val="single"/>
        </w:rPr>
        <w:t>from</w:t>
      </w:r>
      <w:r w:rsidRPr="008B5709">
        <w:rPr>
          <w:u w:val="single"/>
        </w:rPr>
        <w:t xml:space="preserve"> </w:t>
      </w:r>
      <w:r w:rsidRPr="00996312">
        <w:rPr>
          <w:vanish/>
          <w:u w:val="single"/>
        </w:rPr>
        <w:t>larger</w:t>
      </w:r>
      <w:r w:rsidRPr="008B5709">
        <w:rPr>
          <w:u w:val="single"/>
        </w:rPr>
        <w:t xml:space="preserve"> </w:t>
      </w:r>
      <w:r w:rsidRPr="00996312">
        <w:rPr>
          <w:vanish/>
          <w:u w:val="single"/>
        </w:rPr>
        <w:t>planetlike</w:t>
      </w:r>
      <w:r w:rsidRPr="008B5709">
        <w:rPr>
          <w:u w:val="single"/>
        </w:rPr>
        <w:t xml:space="preserve"> </w:t>
      </w:r>
      <w:r w:rsidRPr="00996312">
        <w:rPr>
          <w:vanish/>
          <w:u w:val="single"/>
        </w:rPr>
        <w:t>bodies</w:t>
      </w:r>
      <w:r w:rsidRPr="00996312">
        <w:rPr>
          <w:vanish/>
          <w:sz w:val="16"/>
        </w:rPr>
        <w:t>.</w:t>
      </w:r>
      <w:r w:rsidRPr="008B5709">
        <w:rPr>
          <w:sz w:val="16"/>
        </w:rPr>
        <w:t xml:space="preserve"> </w:t>
      </w:r>
      <w:r w:rsidRPr="00996312">
        <w:rPr>
          <w:vanish/>
          <w:sz w:val="16"/>
        </w:rPr>
        <w:t>Space</w:t>
      </w:r>
      <w:r w:rsidRPr="008B5709">
        <w:rPr>
          <w:sz w:val="16"/>
        </w:rPr>
        <w:t xml:space="preserve"> </w:t>
      </w:r>
      <w:r w:rsidRPr="00996312">
        <w:rPr>
          <w:vanish/>
          <w:sz w:val="16"/>
        </w:rPr>
        <w:t>folks</w:t>
      </w:r>
      <w:r w:rsidRPr="008B5709">
        <w:rPr>
          <w:sz w:val="16"/>
        </w:rPr>
        <w:t xml:space="preserve"> </w:t>
      </w:r>
      <w:r w:rsidRPr="00996312">
        <w:rPr>
          <w:vanish/>
          <w:sz w:val="16"/>
        </w:rPr>
        <w:t>began</w:t>
      </w:r>
      <w:r w:rsidRPr="008B5709">
        <w:rPr>
          <w:sz w:val="16"/>
        </w:rPr>
        <w:t xml:space="preserve"> </w:t>
      </w:r>
      <w:r w:rsidRPr="00996312">
        <w:rPr>
          <w:vanish/>
          <w:sz w:val="16"/>
        </w:rPr>
        <w:t>calling</w:t>
      </w:r>
      <w:r w:rsidRPr="008B5709">
        <w:rPr>
          <w:sz w:val="16"/>
        </w:rPr>
        <w:t xml:space="preserve"> </w:t>
      </w:r>
      <w:r w:rsidRPr="00996312">
        <w:rPr>
          <w:vanish/>
          <w:sz w:val="16"/>
        </w:rPr>
        <w:t>this</w:t>
      </w:r>
      <w:r w:rsidRPr="008B5709">
        <w:rPr>
          <w:sz w:val="16"/>
        </w:rPr>
        <w:t xml:space="preserve"> </w:t>
      </w:r>
      <w:r w:rsidRPr="00996312">
        <w:rPr>
          <w:vanish/>
          <w:sz w:val="16"/>
        </w:rPr>
        <w:t>the</w:t>
      </w:r>
      <w:r w:rsidRPr="008B5709">
        <w:rPr>
          <w:sz w:val="16"/>
        </w:rPr>
        <w:t xml:space="preserve"> </w:t>
      </w:r>
      <w:r w:rsidRPr="00996312">
        <w:rPr>
          <w:vanish/>
          <w:sz w:val="16"/>
        </w:rPr>
        <w:t>“Kessler</w:t>
      </w:r>
      <w:r w:rsidRPr="008B5709">
        <w:rPr>
          <w:sz w:val="16"/>
        </w:rPr>
        <w:t xml:space="preserve"> </w:t>
      </w:r>
      <w:r w:rsidRPr="00996312">
        <w:rPr>
          <w:vanish/>
          <w:sz w:val="16"/>
        </w:rPr>
        <w:t>Syndrome”.</w:t>
      </w:r>
      <w:r w:rsidRPr="008B5709">
        <w:rPr>
          <w:sz w:val="16"/>
        </w:rPr>
        <w:t xml:space="preserve"> </w:t>
      </w:r>
      <w:r w:rsidRPr="00996312">
        <w:rPr>
          <w:vanish/>
          <w:u w:val="single"/>
        </w:rPr>
        <w:t>It</w:t>
      </w:r>
      <w:r w:rsidRPr="008B5709">
        <w:rPr>
          <w:u w:val="single"/>
        </w:rPr>
        <w:t xml:space="preserve"> </w:t>
      </w:r>
      <w:r w:rsidRPr="00996312">
        <w:rPr>
          <w:vanish/>
          <w:u w:val="single"/>
        </w:rPr>
        <w:t>was</w:t>
      </w:r>
      <w:r w:rsidRPr="008B5709">
        <w:rPr>
          <w:u w:val="single"/>
        </w:rPr>
        <w:t xml:space="preserve"> </w:t>
      </w:r>
      <w:r w:rsidRPr="00996312">
        <w:rPr>
          <w:vanish/>
          <w:u w:val="single"/>
        </w:rPr>
        <w:t>hard</w:t>
      </w:r>
      <w:r w:rsidRPr="008B5709">
        <w:rPr>
          <w:u w:val="single"/>
        </w:rPr>
        <w:t xml:space="preserve"> </w:t>
      </w:r>
      <w:r w:rsidRPr="00996312">
        <w:rPr>
          <w:vanish/>
          <w:u w:val="single"/>
        </w:rPr>
        <w:t>to</w:t>
      </w:r>
      <w:r w:rsidRPr="008B5709">
        <w:rPr>
          <w:u w:val="single"/>
        </w:rPr>
        <w:t xml:space="preserve"> </w:t>
      </w:r>
      <w:r w:rsidRPr="00996312">
        <w:rPr>
          <w:vanish/>
          <w:u w:val="single"/>
        </w:rPr>
        <w:t>predict</w:t>
      </w:r>
      <w:r w:rsidRPr="008B5709">
        <w:rPr>
          <w:u w:val="single"/>
        </w:rPr>
        <w:t xml:space="preserve"> </w:t>
      </w:r>
      <w:r w:rsidRPr="00996312">
        <w:rPr>
          <w:vanish/>
          <w:u w:val="single"/>
        </w:rPr>
        <w:t>when</w:t>
      </w:r>
      <w:r w:rsidRPr="008B5709">
        <w:rPr>
          <w:u w:val="single"/>
        </w:rPr>
        <w:t xml:space="preserve"> </w:t>
      </w:r>
      <w:r w:rsidRPr="00996312">
        <w:rPr>
          <w:vanish/>
          <w:u w:val="single"/>
        </w:rPr>
        <w:t>this</w:t>
      </w:r>
      <w:r w:rsidRPr="008B5709">
        <w:rPr>
          <w:u w:val="single"/>
        </w:rPr>
        <w:t xml:space="preserve"> </w:t>
      </w:r>
      <w:r w:rsidRPr="00996312">
        <w:rPr>
          <w:vanish/>
          <w:u w:val="single"/>
        </w:rPr>
        <w:t>might</w:t>
      </w:r>
      <w:r w:rsidRPr="008B5709">
        <w:rPr>
          <w:u w:val="single"/>
        </w:rPr>
        <w:t xml:space="preserve"> </w:t>
      </w:r>
      <w:r w:rsidRPr="00996312">
        <w:rPr>
          <w:vanish/>
          <w:u w:val="single"/>
        </w:rPr>
        <w:t>start</w:t>
      </w:r>
      <w:r w:rsidRPr="008B5709">
        <w:rPr>
          <w:u w:val="single"/>
        </w:rPr>
        <w:t xml:space="preserve"> </w:t>
      </w:r>
      <w:r w:rsidRPr="00996312">
        <w:rPr>
          <w:vanish/>
          <w:u w:val="single"/>
        </w:rPr>
        <w:t>happening</w:t>
      </w:r>
      <w:r w:rsidRPr="00996312">
        <w:rPr>
          <w:vanish/>
          <w:sz w:val="16"/>
        </w:rPr>
        <w:t>.</w:t>
      </w:r>
      <w:r w:rsidRPr="008B5709">
        <w:rPr>
          <w:sz w:val="16"/>
        </w:rPr>
        <w:t xml:space="preserve"> </w:t>
      </w:r>
      <w:r w:rsidRPr="00996312">
        <w:rPr>
          <w:vanish/>
          <w:sz w:val="16"/>
        </w:rPr>
        <w:t>Kessler</w:t>
      </w:r>
      <w:r w:rsidRPr="008B5709">
        <w:rPr>
          <w:sz w:val="16"/>
        </w:rPr>
        <w:t xml:space="preserve"> </w:t>
      </w:r>
      <w:r w:rsidRPr="00996312">
        <w:rPr>
          <w:vanish/>
          <w:sz w:val="16"/>
        </w:rPr>
        <w:t>worried</w:t>
      </w:r>
      <w:r w:rsidRPr="008B5709">
        <w:rPr>
          <w:sz w:val="16"/>
        </w:rPr>
        <w:t xml:space="preserve"> </w:t>
      </w:r>
      <w:r w:rsidRPr="00996312">
        <w:rPr>
          <w:vanish/>
          <w:sz w:val="16"/>
        </w:rPr>
        <w:t>that</w:t>
      </w:r>
      <w:r w:rsidRPr="008B5709">
        <w:rPr>
          <w:sz w:val="16"/>
        </w:rPr>
        <w:t xml:space="preserve"> </w:t>
      </w:r>
      <w:r w:rsidRPr="00996312">
        <w:rPr>
          <w:vanish/>
          <w:sz w:val="16"/>
        </w:rPr>
        <w:t>conditions</w:t>
      </w:r>
      <w:r w:rsidRPr="008B5709">
        <w:rPr>
          <w:sz w:val="16"/>
        </w:rPr>
        <w:t xml:space="preserve"> </w:t>
      </w:r>
      <w:r w:rsidRPr="00996312">
        <w:rPr>
          <w:vanish/>
          <w:sz w:val="16"/>
        </w:rPr>
        <w:t>could</w:t>
      </w:r>
      <w:r w:rsidRPr="008B5709">
        <w:rPr>
          <w:sz w:val="16"/>
        </w:rPr>
        <w:t xml:space="preserve"> </w:t>
      </w:r>
      <w:r w:rsidRPr="00996312">
        <w:rPr>
          <w:vanish/>
          <w:sz w:val="16"/>
        </w:rPr>
        <w:t>be</w:t>
      </w:r>
      <w:r w:rsidRPr="008B5709">
        <w:rPr>
          <w:sz w:val="16"/>
        </w:rPr>
        <w:t xml:space="preserve"> </w:t>
      </w:r>
      <w:r w:rsidRPr="00996312">
        <w:rPr>
          <w:vanish/>
          <w:sz w:val="16"/>
        </w:rPr>
        <w:t>ripe</w:t>
      </w:r>
      <w:r w:rsidRPr="008B5709">
        <w:rPr>
          <w:sz w:val="16"/>
        </w:rPr>
        <w:t xml:space="preserve"> </w:t>
      </w:r>
      <w:r w:rsidRPr="00996312">
        <w:rPr>
          <w:vanish/>
          <w:sz w:val="16"/>
        </w:rPr>
        <w:t>by</w:t>
      </w:r>
      <w:r w:rsidRPr="008B5709">
        <w:rPr>
          <w:sz w:val="16"/>
        </w:rPr>
        <w:t xml:space="preserve"> </w:t>
      </w:r>
      <w:r w:rsidRPr="00996312">
        <w:rPr>
          <w:vanish/>
          <w:sz w:val="16"/>
        </w:rPr>
        <w:t>as</w:t>
      </w:r>
      <w:r w:rsidRPr="008B5709">
        <w:rPr>
          <w:sz w:val="16"/>
        </w:rPr>
        <w:t xml:space="preserve"> </w:t>
      </w:r>
      <w:r w:rsidRPr="00996312">
        <w:rPr>
          <w:vanish/>
          <w:sz w:val="16"/>
        </w:rPr>
        <w:t>early</w:t>
      </w:r>
      <w:r w:rsidRPr="008B5709">
        <w:rPr>
          <w:sz w:val="16"/>
        </w:rPr>
        <w:t xml:space="preserve"> </w:t>
      </w:r>
      <w:r w:rsidRPr="00996312">
        <w:rPr>
          <w:vanish/>
          <w:sz w:val="16"/>
        </w:rPr>
        <w:t>as</w:t>
      </w:r>
      <w:r w:rsidRPr="008B5709">
        <w:rPr>
          <w:sz w:val="16"/>
        </w:rPr>
        <w:t xml:space="preserve"> </w:t>
      </w:r>
      <w:r w:rsidRPr="00996312">
        <w:rPr>
          <w:vanish/>
          <w:sz w:val="16"/>
        </w:rPr>
        <w:t>2000.</w:t>
      </w:r>
      <w:r w:rsidRPr="008B5709">
        <w:rPr>
          <w:sz w:val="16"/>
        </w:rPr>
        <w:t xml:space="preserve"> </w:t>
      </w:r>
      <w:r w:rsidRPr="00996312">
        <w:rPr>
          <w:vanish/>
          <w:sz w:val="16"/>
        </w:rPr>
        <w:t>Thankfully,</w:t>
      </w:r>
      <w:r w:rsidRPr="008B5709">
        <w:rPr>
          <w:sz w:val="16"/>
        </w:rPr>
        <w:t xml:space="preserve"> </w:t>
      </w:r>
      <w:r w:rsidRPr="00996312">
        <w:rPr>
          <w:vanish/>
          <w:sz w:val="16"/>
        </w:rPr>
        <w:t>that</w:t>
      </w:r>
      <w:r w:rsidRPr="008B5709">
        <w:rPr>
          <w:sz w:val="16"/>
        </w:rPr>
        <w:t xml:space="preserve"> </w:t>
      </w:r>
      <w:r w:rsidRPr="00996312">
        <w:rPr>
          <w:vanish/>
          <w:sz w:val="16"/>
        </w:rPr>
        <w:t>estimate</w:t>
      </w:r>
      <w:r w:rsidRPr="008B5709">
        <w:rPr>
          <w:sz w:val="16"/>
        </w:rPr>
        <w:t xml:space="preserve"> </w:t>
      </w:r>
      <w:r w:rsidRPr="00996312">
        <w:rPr>
          <w:vanish/>
          <w:sz w:val="16"/>
        </w:rPr>
        <w:t>turned</w:t>
      </w:r>
      <w:r w:rsidRPr="008B5709">
        <w:rPr>
          <w:sz w:val="16"/>
        </w:rPr>
        <w:t xml:space="preserve"> </w:t>
      </w:r>
      <w:r w:rsidRPr="00996312">
        <w:rPr>
          <w:vanish/>
          <w:sz w:val="16"/>
        </w:rPr>
        <w:t>out</w:t>
      </w:r>
      <w:r w:rsidRPr="008B5709">
        <w:rPr>
          <w:sz w:val="16"/>
        </w:rPr>
        <w:t xml:space="preserve"> </w:t>
      </w:r>
      <w:r w:rsidRPr="00996312">
        <w:rPr>
          <w:vanish/>
          <w:sz w:val="16"/>
        </w:rPr>
        <w:t>to</w:t>
      </w:r>
      <w:r w:rsidRPr="008B5709">
        <w:rPr>
          <w:sz w:val="16"/>
        </w:rPr>
        <w:t xml:space="preserve"> </w:t>
      </w:r>
      <w:r w:rsidRPr="00996312">
        <w:rPr>
          <w:vanish/>
          <w:sz w:val="16"/>
        </w:rPr>
        <w:t>be</w:t>
      </w:r>
      <w:r w:rsidRPr="008B5709">
        <w:rPr>
          <w:sz w:val="16"/>
        </w:rPr>
        <w:t xml:space="preserve"> </w:t>
      </w:r>
      <w:r w:rsidRPr="00996312">
        <w:rPr>
          <w:vanish/>
          <w:sz w:val="16"/>
        </w:rPr>
        <w:t>premature.</w:t>
      </w:r>
      <w:r w:rsidRPr="008B5709">
        <w:rPr>
          <w:sz w:val="16"/>
        </w:rPr>
        <w:t xml:space="preserve"> </w:t>
      </w:r>
      <w:r w:rsidRPr="00996312">
        <w:rPr>
          <w:vanish/>
          <w:sz w:val="16"/>
        </w:rPr>
        <w:t>But</w:t>
      </w:r>
      <w:r w:rsidRPr="008B5709">
        <w:rPr>
          <w:sz w:val="16"/>
        </w:rPr>
        <w:t xml:space="preserve"> </w:t>
      </w:r>
      <w:r w:rsidRPr="00996312">
        <w:rPr>
          <w:vanish/>
          <w:sz w:val="16"/>
        </w:rPr>
        <w:t>wow,</w:t>
      </w:r>
      <w:r w:rsidRPr="008B5709">
        <w:rPr>
          <w:sz w:val="16"/>
        </w:rPr>
        <w:t xml:space="preserve"> </w:t>
      </w:r>
      <w:r w:rsidRPr="00996312">
        <w:rPr>
          <w:vanish/>
          <w:sz w:val="16"/>
        </w:rPr>
        <w:t>it</w:t>
      </w:r>
      <w:r w:rsidRPr="008B5709">
        <w:rPr>
          <w:sz w:val="16"/>
        </w:rPr>
        <w:t xml:space="preserve"> </w:t>
      </w:r>
      <w:r w:rsidRPr="00996312">
        <w:rPr>
          <w:vanish/>
          <w:sz w:val="16"/>
        </w:rPr>
        <w:t>looks</w:t>
      </w:r>
      <w:r w:rsidRPr="008B5709">
        <w:rPr>
          <w:sz w:val="16"/>
        </w:rPr>
        <w:t xml:space="preserve"> </w:t>
      </w:r>
      <w:r w:rsidRPr="00996312">
        <w:rPr>
          <w:vanish/>
          <w:sz w:val="16"/>
        </w:rPr>
        <w:t>like</w:t>
      </w:r>
      <w:r w:rsidRPr="008B5709">
        <w:rPr>
          <w:sz w:val="16"/>
        </w:rPr>
        <w:t xml:space="preserve"> </w:t>
      </w:r>
      <w:r w:rsidRPr="00996312">
        <w:rPr>
          <w:vanish/>
          <w:sz w:val="16"/>
        </w:rPr>
        <w:t>it</w:t>
      </w:r>
      <w:r w:rsidRPr="008B5709">
        <w:rPr>
          <w:sz w:val="16"/>
        </w:rPr>
        <w:t xml:space="preserve"> </w:t>
      </w:r>
      <w:r w:rsidRPr="00996312">
        <w:rPr>
          <w:vanish/>
          <w:sz w:val="16"/>
        </w:rPr>
        <w:t>might</w:t>
      </w:r>
      <w:r w:rsidRPr="008B5709">
        <w:rPr>
          <w:sz w:val="16"/>
        </w:rPr>
        <w:t xml:space="preserve"> </w:t>
      </w:r>
      <w:r w:rsidRPr="00996312">
        <w:rPr>
          <w:vanish/>
          <w:sz w:val="16"/>
        </w:rPr>
        <w:t>happen</w:t>
      </w:r>
      <w:r w:rsidRPr="008B5709">
        <w:rPr>
          <w:sz w:val="16"/>
        </w:rPr>
        <w:t xml:space="preserve"> </w:t>
      </w:r>
      <w:r w:rsidRPr="00996312">
        <w:rPr>
          <w:vanish/>
          <w:sz w:val="16"/>
        </w:rPr>
        <w:t>soon.</w:t>
      </w:r>
      <w:r w:rsidRPr="008B5709">
        <w:rPr>
          <w:sz w:val="16"/>
        </w:rPr>
        <w:t xml:space="preserve"> </w:t>
      </w:r>
      <w:r w:rsidRPr="00996312">
        <w:rPr>
          <w:rStyle w:val="Emphasis"/>
          <w:vanish/>
        </w:rPr>
        <w:t>What’s</w:t>
      </w:r>
      <w:r w:rsidRPr="008B5709">
        <w:rPr>
          <w:rStyle w:val="Emphasis"/>
        </w:rPr>
        <w:t xml:space="preserve"> </w:t>
      </w:r>
      <w:r w:rsidRPr="00996312">
        <w:rPr>
          <w:rStyle w:val="Emphasis"/>
          <w:vanish/>
        </w:rPr>
        <w:t>happened</w:t>
      </w:r>
      <w:r w:rsidRPr="008B5709">
        <w:rPr>
          <w:rStyle w:val="Emphasis"/>
        </w:rPr>
        <w:t xml:space="preserve"> </w:t>
      </w:r>
      <w:r w:rsidRPr="00996312">
        <w:rPr>
          <w:rStyle w:val="Emphasis"/>
          <w:vanish/>
        </w:rPr>
        <w:t>recently</w:t>
      </w:r>
      <w:r w:rsidRPr="008B5709">
        <w:rPr>
          <w:rStyle w:val="Emphasis"/>
        </w:rPr>
        <w:t xml:space="preserve"> </w:t>
      </w:r>
      <w:r w:rsidRPr="00996312">
        <w:rPr>
          <w:rStyle w:val="Emphasis"/>
          <w:vanish/>
        </w:rPr>
        <w:t>that</w:t>
      </w:r>
      <w:r w:rsidRPr="008B5709">
        <w:rPr>
          <w:rStyle w:val="Emphasis"/>
        </w:rPr>
        <w:t xml:space="preserve"> </w:t>
      </w:r>
      <w:r w:rsidRPr="00996312">
        <w:rPr>
          <w:rStyle w:val="Emphasis"/>
          <w:vanish/>
        </w:rPr>
        <w:t>makes</w:t>
      </w:r>
      <w:r w:rsidRPr="008B5709">
        <w:rPr>
          <w:rStyle w:val="Emphasis"/>
        </w:rPr>
        <w:t xml:space="preserve"> </w:t>
      </w:r>
      <w:r w:rsidRPr="00996312">
        <w:rPr>
          <w:rStyle w:val="Emphasis"/>
          <w:vanish/>
        </w:rPr>
        <w:t>the</w:t>
      </w:r>
      <w:r w:rsidRPr="008B5709">
        <w:rPr>
          <w:rStyle w:val="Emphasis"/>
        </w:rPr>
        <w:t xml:space="preserve"> </w:t>
      </w:r>
      <w:r w:rsidRPr="00996312">
        <w:rPr>
          <w:rStyle w:val="Emphasis"/>
          <w:vanish/>
        </w:rPr>
        <w:t>“Kessler</w:t>
      </w:r>
      <w:r w:rsidRPr="008B5709">
        <w:rPr>
          <w:rStyle w:val="Emphasis"/>
        </w:rPr>
        <w:t xml:space="preserve"> </w:t>
      </w:r>
      <w:r w:rsidRPr="00996312">
        <w:rPr>
          <w:rStyle w:val="Emphasis"/>
          <w:vanish/>
        </w:rPr>
        <w:t>Syndrome”</w:t>
      </w:r>
      <w:r w:rsidRPr="008B5709">
        <w:rPr>
          <w:rStyle w:val="Emphasis"/>
        </w:rPr>
        <w:t xml:space="preserve"> </w:t>
      </w:r>
      <w:r w:rsidRPr="00996312">
        <w:rPr>
          <w:rStyle w:val="Emphasis"/>
          <w:vanish/>
        </w:rPr>
        <w:t>more</w:t>
      </w:r>
      <w:r w:rsidRPr="008B5709">
        <w:rPr>
          <w:rStyle w:val="Emphasis"/>
        </w:rPr>
        <w:t xml:space="preserve"> </w:t>
      </w:r>
      <w:r w:rsidRPr="00996312">
        <w:rPr>
          <w:rStyle w:val="Emphasis"/>
          <w:vanish/>
        </w:rPr>
        <w:t>likely</w:t>
      </w:r>
      <w:r w:rsidRPr="00996312">
        <w:rPr>
          <w:vanish/>
          <w:u w:val="single"/>
        </w:rPr>
        <w:t>?</w:t>
      </w:r>
      <w:r w:rsidRPr="008B5709">
        <w:rPr>
          <w:sz w:val="16"/>
        </w:rPr>
        <w:t xml:space="preserve"> </w:t>
      </w:r>
      <w:r w:rsidRPr="00996312">
        <w:rPr>
          <w:vanish/>
          <w:sz w:val="16"/>
        </w:rPr>
        <w:t>A</w:t>
      </w:r>
      <w:r w:rsidRPr="008B5709">
        <w:rPr>
          <w:sz w:val="16"/>
        </w:rPr>
        <w:t xml:space="preserve"> </w:t>
      </w:r>
      <w:r w:rsidRPr="00996312">
        <w:rPr>
          <w:vanish/>
          <w:sz w:val="16"/>
        </w:rPr>
        <w:t>couple</w:t>
      </w:r>
      <w:r w:rsidRPr="008B5709">
        <w:rPr>
          <w:sz w:val="16"/>
        </w:rPr>
        <w:t xml:space="preserve"> </w:t>
      </w:r>
      <w:r w:rsidRPr="00996312">
        <w:rPr>
          <w:vanish/>
          <w:sz w:val="16"/>
        </w:rPr>
        <w:t>of</w:t>
      </w:r>
      <w:r w:rsidRPr="008B5709">
        <w:rPr>
          <w:sz w:val="16"/>
        </w:rPr>
        <w:t xml:space="preserve"> </w:t>
      </w:r>
      <w:r w:rsidRPr="00996312">
        <w:rPr>
          <w:vanish/>
          <w:sz w:val="16"/>
        </w:rPr>
        <w:t>things:</w:t>
      </w:r>
      <w:r w:rsidRPr="008B5709">
        <w:rPr>
          <w:sz w:val="16"/>
        </w:rPr>
        <w:t xml:space="preserve"> </w:t>
      </w:r>
      <w:r w:rsidRPr="00996312">
        <w:rPr>
          <w:rStyle w:val="Emphasis"/>
          <w:vanish/>
        </w:rPr>
        <w:t>Way</w:t>
      </w:r>
      <w:r w:rsidRPr="008B5709">
        <w:rPr>
          <w:rStyle w:val="Emphasis"/>
        </w:rPr>
        <w:t xml:space="preserve"> </w:t>
      </w:r>
      <w:r w:rsidRPr="00996312">
        <w:rPr>
          <w:rStyle w:val="Emphasis"/>
          <w:vanish/>
        </w:rPr>
        <w:t>more</w:t>
      </w:r>
      <w:r w:rsidRPr="008B5709">
        <w:rPr>
          <w:rStyle w:val="Emphasis"/>
        </w:rPr>
        <w:t xml:space="preserve"> </w:t>
      </w:r>
      <w:r w:rsidRPr="00996312">
        <w:rPr>
          <w:rStyle w:val="Emphasis"/>
          <w:vanish/>
        </w:rPr>
        <w:t>satellites</w:t>
      </w:r>
      <w:r w:rsidRPr="008B5709">
        <w:rPr>
          <w:rStyle w:val="Emphasis"/>
        </w:rPr>
        <w:t xml:space="preserve"> </w:t>
      </w:r>
      <w:r w:rsidRPr="00996312">
        <w:rPr>
          <w:rStyle w:val="Emphasis"/>
          <w:vanish/>
        </w:rPr>
        <w:t>are</w:t>
      </w:r>
      <w:r w:rsidRPr="008B5709">
        <w:rPr>
          <w:rStyle w:val="Emphasis"/>
        </w:rPr>
        <w:t xml:space="preserve"> </w:t>
      </w:r>
      <w:r w:rsidRPr="00996312">
        <w:rPr>
          <w:rStyle w:val="Emphasis"/>
          <w:vanish/>
        </w:rPr>
        <w:t>going</w:t>
      </w:r>
      <w:r w:rsidRPr="008B5709">
        <w:rPr>
          <w:rStyle w:val="Emphasis"/>
        </w:rPr>
        <w:t xml:space="preserve"> </w:t>
      </w:r>
      <w:r w:rsidRPr="00996312">
        <w:rPr>
          <w:rStyle w:val="Emphasis"/>
          <w:vanish/>
        </w:rPr>
        <w:t>up</w:t>
      </w:r>
      <w:r w:rsidRPr="008B5709">
        <w:rPr>
          <w:sz w:val="16"/>
        </w:rPr>
        <w:t xml:space="preserve"> </w:t>
      </w:r>
      <w:r w:rsidRPr="00996312">
        <w:rPr>
          <w:vanish/>
          <w:sz w:val="16"/>
        </w:rPr>
        <w:t>T</w:t>
      </w:r>
      <w:r w:rsidRPr="00996312">
        <w:rPr>
          <w:vanish/>
          <w:sz w:val="16"/>
        </w:rPr>
        <w:lastRenderedPageBreak/>
        <w:t>he</w:t>
      </w:r>
      <w:r w:rsidRPr="008B5709">
        <w:rPr>
          <w:sz w:val="16"/>
        </w:rPr>
        <w:t xml:space="preserve"> </w:t>
      </w:r>
      <w:r w:rsidRPr="00996312">
        <w:rPr>
          <w:vanish/>
          <w:sz w:val="16"/>
        </w:rPr>
        <w:t>pace</w:t>
      </w:r>
      <w:r w:rsidRPr="008B5709">
        <w:rPr>
          <w:sz w:val="16"/>
        </w:rPr>
        <w:t xml:space="preserve"> </w:t>
      </w:r>
      <w:r w:rsidRPr="00996312">
        <w:rPr>
          <w:vanish/>
          <w:sz w:val="16"/>
        </w:rPr>
        <w:t>at</w:t>
      </w:r>
      <w:r w:rsidRPr="008B5709">
        <w:rPr>
          <w:sz w:val="16"/>
        </w:rPr>
        <w:t xml:space="preserve"> </w:t>
      </w:r>
      <w:r w:rsidRPr="00996312">
        <w:rPr>
          <w:vanish/>
          <w:sz w:val="16"/>
        </w:rPr>
        <w:t>which</w:t>
      </w:r>
      <w:r w:rsidRPr="008B5709">
        <w:rPr>
          <w:sz w:val="16"/>
        </w:rPr>
        <w:t xml:space="preserve"> </w:t>
      </w:r>
      <w:r w:rsidRPr="00996312">
        <w:rPr>
          <w:vanish/>
          <w:sz w:val="16"/>
        </w:rPr>
        <w:t>satellites</w:t>
      </w:r>
      <w:r w:rsidRPr="008B5709">
        <w:rPr>
          <w:sz w:val="16"/>
        </w:rPr>
        <w:t xml:space="preserve"> </w:t>
      </w:r>
      <w:r w:rsidRPr="00996312">
        <w:rPr>
          <w:vanish/>
          <w:sz w:val="16"/>
        </w:rPr>
        <w:t>are</w:t>
      </w:r>
      <w:r w:rsidRPr="008B5709">
        <w:rPr>
          <w:sz w:val="16"/>
        </w:rPr>
        <w:t xml:space="preserve"> </w:t>
      </w:r>
      <w:r w:rsidRPr="00996312">
        <w:rPr>
          <w:vanish/>
          <w:sz w:val="16"/>
        </w:rPr>
        <w:t>going</w:t>
      </w:r>
      <w:r w:rsidRPr="008B5709">
        <w:rPr>
          <w:sz w:val="16"/>
        </w:rPr>
        <w:t xml:space="preserve"> </w:t>
      </w:r>
      <w:r w:rsidRPr="00996312">
        <w:rPr>
          <w:vanish/>
          <w:sz w:val="16"/>
        </w:rPr>
        <w:t>up</w:t>
      </w:r>
      <w:r w:rsidRPr="008B5709">
        <w:rPr>
          <w:sz w:val="16"/>
        </w:rPr>
        <w:t xml:space="preserve"> </w:t>
      </w:r>
      <w:r w:rsidRPr="00996312">
        <w:rPr>
          <w:vanish/>
          <w:sz w:val="16"/>
        </w:rPr>
        <w:t>in</w:t>
      </w:r>
      <w:r w:rsidRPr="008B5709">
        <w:rPr>
          <w:sz w:val="16"/>
        </w:rPr>
        <w:t xml:space="preserve"> </w:t>
      </w:r>
      <w:r w:rsidRPr="00996312">
        <w:rPr>
          <w:vanish/>
          <w:sz w:val="16"/>
        </w:rPr>
        <w:t>the</w:t>
      </w:r>
      <w:r w:rsidRPr="008B5709">
        <w:rPr>
          <w:sz w:val="16"/>
        </w:rPr>
        <w:t xml:space="preserve"> </w:t>
      </w:r>
      <w:r w:rsidRPr="00996312">
        <w:rPr>
          <w:vanish/>
          <w:sz w:val="16"/>
        </w:rPr>
        <w:t>sky</w:t>
      </w:r>
      <w:r w:rsidRPr="008B5709">
        <w:rPr>
          <w:sz w:val="16"/>
        </w:rPr>
        <w:t xml:space="preserve"> </w:t>
      </w:r>
      <w:r w:rsidRPr="00996312">
        <w:rPr>
          <w:vanish/>
          <w:sz w:val="16"/>
        </w:rPr>
        <w:t>is</w:t>
      </w:r>
      <w:r w:rsidRPr="008B5709">
        <w:rPr>
          <w:sz w:val="16"/>
        </w:rPr>
        <w:t xml:space="preserve"> </w:t>
      </w:r>
      <w:r w:rsidRPr="00996312">
        <w:rPr>
          <w:vanish/>
          <w:sz w:val="16"/>
        </w:rPr>
        <w:t>simply</w:t>
      </w:r>
      <w:r w:rsidRPr="008B5709">
        <w:rPr>
          <w:sz w:val="16"/>
        </w:rPr>
        <w:t xml:space="preserve"> </w:t>
      </w:r>
      <w:r w:rsidRPr="00996312">
        <w:rPr>
          <w:vanish/>
          <w:sz w:val="16"/>
        </w:rPr>
        <w:t>exploding.</w:t>
      </w:r>
      <w:r w:rsidRPr="008B5709">
        <w:rPr>
          <w:sz w:val="16"/>
        </w:rPr>
        <w:t xml:space="preserve"> </w:t>
      </w:r>
      <w:r w:rsidRPr="00996312">
        <w:rPr>
          <w:vanish/>
          <w:sz w:val="16"/>
        </w:rPr>
        <w:t>Back</w:t>
      </w:r>
      <w:r w:rsidRPr="008B5709">
        <w:rPr>
          <w:sz w:val="16"/>
        </w:rPr>
        <w:t xml:space="preserve"> </w:t>
      </w:r>
      <w:r w:rsidRPr="00996312">
        <w:rPr>
          <w:vanish/>
          <w:sz w:val="16"/>
        </w:rPr>
        <w:t>when</w:t>
      </w:r>
      <w:r w:rsidRPr="008B5709">
        <w:rPr>
          <w:sz w:val="16"/>
        </w:rPr>
        <w:t xml:space="preserve"> </w:t>
      </w:r>
      <w:r w:rsidRPr="00996312">
        <w:rPr>
          <w:vanish/>
          <w:sz w:val="16"/>
        </w:rPr>
        <w:t>Kessler</w:t>
      </w:r>
      <w:r w:rsidRPr="008B5709">
        <w:rPr>
          <w:sz w:val="16"/>
        </w:rPr>
        <w:t xml:space="preserve"> </w:t>
      </w:r>
      <w:r w:rsidRPr="00996312">
        <w:rPr>
          <w:vanish/>
          <w:sz w:val="16"/>
        </w:rPr>
        <w:t>wrote</w:t>
      </w:r>
      <w:r w:rsidRPr="008B5709">
        <w:rPr>
          <w:sz w:val="16"/>
        </w:rPr>
        <w:t xml:space="preserve"> </w:t>
      </w:r>
      <w:r w:rsidRPr="00996312">
        <w:rPr>
          <w:vanish/>
          <w:sz w:val="16"/>
        </w:rPr>
        <w:t>his</w:t>
      </w:r>
      <w:r w:rsidRPr="008B5709">
        <w:rPr>
          <w:sz w:val="16"/>
        </w:rPr>
        <w:t xml:space="preserve"> </w:t>
      </w:r>
      <w:r w:rsidRPr="00996312">
        <w:rPr>
          <w:vanish/>
          <w:sz w:val="16"/>
        </w:rPr>
        <w:t>paper</w:t>
      </w:r>
      <w:r w:rsidRPr="008B5709">
        <w:rPr>
          <w:sz w:val="16"/>
        </w:rPr>
        <w:t xml:space="preserve"> </w:t>
      </w:r>
      <w:r w:rsidRPr="00996312">
        <w:rPr>
          <w:vanish/>
          <w:sz w:val="16"/>
        </w:rPr>
        <w:t>in</w:t>
      </w:r>
      <w:r w:rsidRPr="008B5709">
        <w:rPr>
          <w:sz w:val="16"/>
        </w:rPr>
        <w:t xml:space="preserve"> </w:t>
      </w:r>
      <w:r w:rsidRPr="00996312">
        <w:rPr>
          <w:vanish/>
          <w:sz w:val="16"/>
        </w:rPr>
        <w:t>1978,</w:t>
      </w:r>
      <w:r w:rsidRPr="008B5709">
        <w:rPr>
          <w:sz w:val="16"/>
        </w:rPr>
        <w:t xml:space="preserve"> </w:t>
      </w:r>
      <w:r w:rsidRPr="00996312">
        <w:rPr>
          <w:vanish/>
          <w:sz w:val="16"/>
        </w:rPr>
        <w:t>we</w:t>
      </w:r>
      <w:r w:rsidRPr="008B5709">
        <w:rPr>
          <w:sz w:val="16"/>
        </w:rPr>
        <w:t xml:space="preserve"> </w:t>
      </w:r>
      <w:r w:rsidRPr="00996312">
        <w:rPr>
          <w:vanish/>
          <w:sz w:val="16"/>
        </w:rPr>
        <w:t>humans</w:t>
      </w:r>
      <w:r w:rsidRPr="008B5709">
        <w:rPr>
          <w:sz w:val="16"/>
        </w:rPr>
        <w:t xml:space="preserve"> </w:t>
      </w:r>
      <w:r w:rsidRPr="00996312">
        <w:rPr>
          <w:vanish/>
          <w:sz w:val="16"/>
        </w:rPr>
        <w:t>were</w:t>
      </w:r>
      <w:r w:rsidRPr="008B5709">
        <w:rPr>
          <w:sz w:val="16"/>
        </w:rPr>
        <w:t xml:space="preserve"> </w:t>
      </w:r>
      <w:r w:rsidRPr="00996312">
        <w:rPr>
          <w:vanish/>
          <w:sz w:val="16"/>
        </w:rPr>
        <w:t>launching</w:t>
      </w:r>
      <w:r w:rsidRPr="008B5709">
        <w:rPr>
          <w:sz w:val="16"/>
        </w:rPr>
        <w:t xml:space="preserve"> </w:t>
      </w:r>
      <w:r w:rsidRPr="00996312">
        <w:rPr>
          <w:vanish/>
          <w:sz w:val="16"/>
        </w:rPr>
        <w:t>about</w:t>
      </w:r>
      <w:r w:rsidRPr="008B5709">
        <w:rPr>
          <w:sz w:val="16"/>
        </w:rPr>
        <w:t xml:space="preserve"> </w:t>
      </w:r>
      <w:r w:rsidRPr="00996312">
        <w:rPr>
          <w:vanish/>
          <w:sz w:val="16"/>
        </w:rPr>
        <w:t>53</w:t>
      </w:r>
      <w:r w:rsidRPr="008B5709">
        <w:rPr>
          <w:sz w:val="16"/>
        </w:rPr>
        <w:t xml:space="preserve"> </w:t>
      </w:r>
      <w:r w:rsidRPr="00996312">
        <w:rPr>
          <w:vanish/>
          <w:sz w:val="16"/>
        </w:rPr>
        <w:t>new</w:t>
      </w:r>
      <w:r w:rsidRPr="008B5709">
        <w:rPr>
          <w:sz w:val="16"/>
        </w:rPr>
        <w:t xml:space="preserve"> </w:t>
      </w:r>
      <w:r w:rsidRPr="00996312">
        <w:rPr>
          <w:vanish/>
          <w:sz w:val="16"/>
        </w:rPr>
        <w:t>satellites</w:t>
      </w:r>
      <w:r w:rsidRPr="008B5709">
        <w:rPr>
          <w:sz w:val="16"/>
        </w:rPr>
        <w:t xml:space="preserve"> </w:t>
      </w:r>
      <w:r w:rsidRPr="00996312">
        <w:rPr>
          <w:vanish/>
          <w:sz w:val="16"/>
        </w:rPr>
        <w:t>a</w:t>
      </w:r>
      <w:r w:rsidRPr="008B5709">
        <w:rPr>
          <w:sz w:val="16"/>
        </w:rPr>
        <w:t xml:space="preserve"> </w:t>
      </w:r>
      <w:r w:rsidRPr="00996312">
        <w:rPr>
          <w:vanish/>
          <w:sz w:val="16"/>
        </w:rPr>
        <w:t>year.</w:t>
      </w:r>
      <w:r w:rsidRPr="008B5709">
        <w:rPr>
          <w:sz w:val="16"/>
        </w:rPr>
        <w:t xml:space="preserve"> </w:t>
      </w:r>
      <w:r w:rsidRPr="00996312">
        <w:rPr>
          <w:vanish/>
          <w:sz w:val="16"/>
        </w:rPr>
        <w:t>Going</w:t>
      </w:r>
      <w:r w:rsidRPr="008B5709">
        <w:rPr>
          <w:sz w:val="16"/>
        </w:rPr>
        <w:t xml:space="preserve"> </w:t>
      </w:r>
      <w:r w:rsidRPr="00996312">
        <w:rPr>
          <w:vanish/>
          <w:sz w:val="16"/>
        </w:rPr>
        <w:t>to</w:t>
      </w:r>
      <w:r w:rsidRPr="008B5709">
        <w:rPr>
          <w:sz w:val="16"/>
        </w:rPr>
        <w:t xml:space="preserve"> </w:t>
      </w:r>
      <w:r w:rsidRPr="00996312">
        <w:rPr>
          <w:vanish/>
          <w:sz w:val="16"/>
        </w:rPr>
        <w:t>space</w:t>
      </w:r>
      <w:r w:rsidRPr="008B5709">
        <w:rPr>
          <w:sz w:val="16"/>
        </w:rPr>
        <w:t xml:space="preserve"> </w:t>
      </w:r>
      <w:r w:rsidRPr="00996312">
        <w:rPr>
          <w:vanish/>
          <w:sz w:val="16"/>
        </w:rPr>
        <w:t>was</w:t>
      </w:r>
      <w:r w:rsidRPr="008B5709">
        <w:rPr>
          <w:sz w:val="16"/>
        </w:rPr>
        <w:t xml:space="preserve"> </w:t>
      </w:r>
      <w:r w:rsidRPr="00996312">
        <w:rPr>
          <w:vanish/>
          <w:sz w:val="16"/>
        </w:rPr>
        <w:t>hard.</w:t>
      </w:r>
      <w:r w:rsidRPr="008B5709">
        <w:rPr>
          <w:sz w:val="16"/>
        </w:rPr>
        <w:t xml:space="preserve"> </w:t>
      </w:r>
      <w:r w:rsidRPr="00996312">
        <w:rPr>
          <w:vanish/>
          <w:sz w:val="16"/>
        </w:rPr>
        <w:t>But</w:t>
      </w:r>
      <w:r w:rsidRPr="008B5709">
        <w:rPr>
          <w:sz w:val="16"/>
        </w:rPr>
        <w:t xml:space="preserve"> </w:t>
      </w:r>
      <w:r w:rsidRPr="00996312">
        <w:rPr>
          <w:vanish/>
          <w:sz w:val="16"/>
        </w:rPr>
        <w:t>now</w:t>
      </w:r>
      <w:r w:rsidRPr="008B5709">
        <w:rPr>
          <w:sz w:val="16"/>
        </w:rPr>
        <w:t xml:space="preserve"> </w:t>
      </w:r>
      <w:r w:rsidRPr="00916BB1">
        <w:rPr>
          <w:highlight w:val="green"/>
          <w:u w:val="single"/>
        </w:rPr>
        <w:t>launches are</w:t>
      </w:r>
      <w:r w:rsidRPr="008B5709">
        <w:rPr>
          <w:u w:val="single"/>
        </w:rPr>
        <w:t xml:space="preserve"> </w:t>
      </w:r>
      <w:r w:rsidRPr="00996312">
        <w:rPr>
          <w:vanish/>
          <w:u w:val="single"/>
        </w:rPr>
        <w:t>an</w:t>
      </w:r>
      <w:r w:rsidRPr="008B5709">
        <w:rPr>
          <w:u w:val="single"/>
        </w:rPr>
        <w:t xml:space="preserve"> </w:t>
      </w:r>
      <w:r w:rsidRPr="00996312">
        <w:rPr>
          <w:vanish/>
          <w:u w:val="single"/>
        </w:rPr>
        <w:t>order</w:t>
      </w:r>
      <w:r w:rsidRPr="008B5709">
        <w:rPr>
          <w:u w:val="single"/>
        </w:rPr>
        <w:t xml:space="preserve"> </w:t>
      </w:r>
      <w:r w:rsidRPr="00996312">
        <w:rPr>
          <w:vanish/>
          <w:u w:val="single"/>
        </w:rPr>
        <w:t>of</w:t>
      </w:r>
      <w:r w:rsidRPr="008B5709">
        <w:rPr>
          <w:u w:val="single"/>
        </w:rPr>
        <w:t xml:space="preserve"> </w:t>
      </w:r>
      <w:r w:rsidRPr="00996312">
        <w:rPr>
          <w:vanish/>
          <w:u w:val="single"/>
        </w:rPr>
        <w:t>magnitude</w:t>
      </w:r>
      <w:r w:rsidRPr="008B5709">
        <w:rPr>
          <w:u w:val="single"/>
        </w:rPr>
        <w:t xml:space="preserve"> </w:t>
      </w:r>
      <w:r w:rsidRPr="00916BB1">
        <w:rPr>
          <w:highlight w:val="green"/>
          <w:u w:val="single"/>
        </w:rPr>
        <w:t>more common</w:t>
      </w:r>
      <w:r w:rsidRPr="00996312">
        <w:rPr>
          <w:vanish/>
          <w:u w:val="single"/>
        </w:rPr>
        <w:t>,</w:t>
      </w:r>
      <w:r w:rsidRPr="008B5709">
        <w:rPr>
          <w:u w:val="single"/>
        </w:rPr>
        <w:t xml:space="preserve"> </w:t>
      </w:r>
      <w:r w:rsidRPr="00996312">
        <w:rPr>
          <w:vanish/>
          <w:u w:val="single"/>
        </w:rPr>
        <w:t>and</w:t>
      </w:r>
      <w:r w:rsidRPr="008B5709">
        <w:rPr>
          <w:u w:val="single"/>
        </w:rPr>
        <w:t xml:space="preserve"> </w:t>
      </w:r>
      <w:r w:rsidRPr="00996312">
        <w:rPr>
          <w:vanish/>
          <w:u w:val="single"/>
        </w:rPr>
        <w:t>they’re</w:t>
      </w:r>
      <w:r w:rsidRPr="008B5709">
        <w:rPr>
          <w:u w:val="single"/>
        </w:rPr>
        <w:t xml:space="preserve"> </w:t>
      </w:r>
      <w:r w:rsidRPr="00996312">
        <w:rPr>
          <w:vanish/>
          <w:u w:val="single"/>
        </w:rPr>
        <w:t>increasing</w:t>
      </w:r>
      <w:r w:rsidRPr="008B5709">
        <w:rPr>
          <w:u w:val="single"/>
        </w:rPr>
        <w:t xml:space="preserve"> </w:t>
      </w:r>
      <w:r w:rsidRPr="00996312">
        <w:rPr>
          <w:vanish/>
          <w:u w:val="single"/>
        </w:rPr>
        <w:t>in</w:t>
      </w:r>
      <w:r w:rsidRPr="008B5709">
        <w:rPr>
          <w:u w:val="single"/>
        </w:rPr>
        <w:t xml:space="preserve"> </w:t>
      </w:r>
      <w:r w:rsidRPr="00996312">
        <w:rPr>
          <w:vanish/>
          <w:u w:val="single"/>
        </w:rPr>
        <w:t>pace</w:t>
      </w:r>
      <w:r w:rsidRPr="008B5709">
        <w:rPr>
          <w:u w:val="single"/>
        </w:rPr>
        <w:t xml:space="preserve"> </w:t>
      </w:r>
      <w:r w:rsidRPr="00996312">
        <w:rPr>
          <w:vanish/>
          <w:u w:val="single"/>
        </w:rPr>
        <w:t>rapidly.</w:t>
      </w:r>
      <w:r w:rsidRPr="008B5709">
        <w:rPr>
          <w:u w:val="single"/>
        </w:rPr>
        <w:t xml:space="preserve"> </w:t>
      </w:r>
      <w:r w:rsidRPr="00996312">
        <w:rPr>
          <w:vanish/>
          <w:u w:val="single"/>
        </w:rPr>
        <w:t>SpaceX</w:t>
      </w:r>
      <w:r w:rsidRPr="008B5709">
        <w:rPr>
          <w:u w:val="single"/>
        </w:rPr>
        <w:t xml:space="preserve"> </w:t>
      </w:r>
      <w:r w:rsidRPr="00996312">
        <w:rPr>
          <w:vanish/>
          <w:u w:val="single"/>
        </w:rPr>
        <w:t>in</w:t>
      </w:r>
      <w:r w:rsidRPr="008B5709">
        <w:rPr>
          <w:u w:val="single"/>
        </w:rPr>
        <w:t xml:space="preserve"> </w:t>
      </w:r>
      <w:r w:rsidRPr="00996312">
        <w:rPr>
          <w:vanish/>
          <w:u w:val="single"/>
        </w:rPr>
        <w:t>particular</w:t>
      </w:r>
      <w:r w:rsidRPr="008B5709">
        <w:rPr>
          <w:u w:val="single"/>
        </w:rPr>
        <w:t xml:space="preserve"> </w:t>
      </w:r>
      <w:r w:rsidRPr="00996312">
        <w:rPr>
          <w:vanish/>
          <w:u w:val="single"/>
        </w:rPr>
        <w:t>is</w:t>
      </w:r>
      <w:r w:rsidRPr="008B5709">
        <w:rPr>
          <w:u w:val="single"/>
        </w:rPr>
        <w:t xml:space="preserve"> </w:t>
      </w:r>
      <w:r w:rsidRPr="00996312">
        <w:rPr>
          <w:vanish/>
          <w:u w:val="single"/>
        </w:rPr>
        <w:t>launching</w:t>
      </w:r>
      <w:r w:rsidRPr="008B5709">
        <w:rPr>
          <w:u w:val="single"/>
        </w:rPr>
        <w:t xml:space="preserve"> </w:t>
      </w:r>
      <w:r w:rsidRPr="00996312">
        <w:rPr>
          <w:vanish/>
          <w:u w:val="single"/>
        </w:rPr>
        <w:t>oodles</w:t>
      </w:r>
      <w:r w:rsidRPr="008B5709">
        <w:rPr>
          <w:u w:val="single"/>
        </w:rPr>
        <w:t xml:space="preserve"> </w:t>
      </w:r>
      <w:r w:rsidRPr="00996312">
        <w:rPr>
          <w:vanish/>
          <w:u w:val="single"/>
        </w:rPr>
        <w:t>of</w:t>
      </w:r>
      <w:r w:rsidRPr="008B5709">
        <w:rPr>
          <w:u w:val="single"/>
        </w:rPr>
        <w:t xml:space="preserve"> </w:t>
      </w:r>
      <w:r w:rsidRPr="00996312">
        <w:rPr>
          <w:vanish/>
          <w:u w:val="single"/>
        </w:rPr>
        <w:t>satellites</w:t>
      </w:r>
      <w:r w:rsidRPr="008B5709">
        <w:rPr>
          <w:u w:val="single"/>
        </w:rPr>
        <w:t xml:space="preserve"> </w:t>
      </w:r>
      <w:r w:rsidRPr="00996312">
        <w:rPr>
          <w:vanish/>
          <w:u w:val="single"/>
        </w:rPr>
        <w:t>as</w:t>
      </w:r>
      <w:r w:rsidRPr="008B5709">
        <w:rPr>
          <w:u w:val="single"/>
        </w:rPr>
        <w:t xml:space="preserve"> </w:t>
      </w:r>
      <w:r w:rsidRPr="00996312">
        <w:rPr>
          <w:vanish/>
          <w:u w:val="single"/>
        </w:rPr>
        <w:t>it</w:t>
      </w:r>
      <w:r w:rsidRPr="008B5709">
        <w:rPr>
          <w:u w:val="single"/>
        </w:rPr>
        <w:t xml:space="preserve"> </w:t>
      </w:r>
      <w:r w:rsidRPr="00996312">
        <w:rPr>
          <w:vanish/>
          <w:u w:val="single"/>
        </w:rPr>
        <w:t>builds</w:t>
      </w:r>
      <w:r w:rsidRPr="008B5709">
        <w:rPr>
          <w:u w:val="single"/>
        </w:rPr>
        <w:t xml:space="preserve"> </w:t>
      </w:r>
      <w:r w:rsidRPr="00996312">
        <w:rPr>
          <w:vanish/>
          <w:u w:val="single"/>
        </w:rPr>
        <w:t>its</w:t>
      </w:r>
      <w:r w:rsidRPr="008B5709">
        <w:rPr>
          <w:u w:val="single"/>
        </w:rPr>
        <w:t xml:space="preserve"> </w:t>
      </w:r>
      <w:r w:rsidRPr="00996312">
        <w:rPr>
          <w:vanish/>
          <w:u w:val="single"/>
        </w:rPr>
        <w:t>orbital</w:t>
      </w:r>
      <w:r w:rsidRPr="008B5709">
        <w:rPr>
          <w:u w:val="single"/>
        </w:rPr>
        <w:t xml:space="preserve"> </w:t>
      </w:r>
      <w:r w:rsidRPr="00996312">
        <w:rPr>
          <w:vanish/>
          <w:u w:val="single"/>
        </w:rPr>
        <w:t>Internet-access</w:t>
      </w:r>
      <w:r w:rsidRPr="008B5709">
        <w:rPr>
          <w:u w:val="single"/>
        </w:rPr>
        <w:t xml:space="preserve"> </w:t>
      </w:r>
      <w:r w:rsidRPr="00996312">
        <w:rPr>
          <w:vanish/>
          <w:u w:val="single"/>
        </w:rPr>
        <w:t>service</w:t>
      </w:r>
      <w:r w:rsidRPr="008B5709">
        <w:rPr>
          <w:u w:val="single"/>
        </w:rPr>
        <w:t xml:space="preserve"> </w:t>
      </w:r>
      <w:r w:rsidRPr="00996312">
        <w:rPr>
          <w:vanish/>
          <w:u w:val="single"/>
        </w:rPr>
        <w:t>Starlink</w:t>
      </w:r>
      <w:r w:rsidRPr="00996312">
        <w:rPr>
          <w:vanish/>
          <w:sz w:val="16"/>
        </w:rPr>
        <w:t>.</w:t>
      </w:r>
      <w:r w:rsidRPr="008B5709">
        <w:rPr>
          <w:sz w:val="16"/>
        </w:rPr>
        <w:t xml:space="preserve"> </w:t>
      </w:r>
      <w:r w:rsidRPr="00996312">
        <w:rPr>
          <w:vanish/>
          <w:sz w:val="16"/>
        </w:rPr>
        <w:t>In</w:t>
      </w:r>
      <w:r w:rsidRPr="008B5709">
        <w:rPr>
          <w:sz w:val="16"/>
        </w:rPr>
        <w:t xml:space="preserve"> </w:t>
      </w:r>
      <w:r w:rsidRPr="00996312">
        <w:rPr>
          <w:vanish/>
          <w:sz w:val="16"/>
        </w:rPr>
        <w:t>the</w:t>
      </w:r>
      <w:r w:rsidRPr="008B5709">
        <w:rPr>
          <w:sz w:val="16"/>
        </w:rPr>
        <w:t xml:space="preserve"> </w:t>
      </w:r>
      <w:r w:rsidRPr="00996312">
        <w:rPr>
          <w:vanish/>
          <w:sz w:val="16"/>
        </w:rPr>
        <w:t>last</w:t>
      </w:r>
      <w:r w:rsidRPr="008B5709">
        <w:rPr>
          <w:sz w:val="16"/>
        </w:rPr>
        <w:t xml:space="preserve"> </w:t>
      </w:r>
      <w:r w:rsidRPr="00996312">
        <w:rPr>
          <w:vanish/>
          <w:sz w:val="16"/>
        </w:rPr>
        <w:t>two</w:t>
      </w:r>
      <w:r w:rsidRPr="008B5709">
        <w:rPr>
          <w:sz w:val="16"/>
        </w:rPr>
        <w:t xml:space="preserve"> </w:t>
      </w:r>
      <w:r w:rsidRPr="00996312">
        <w:rPr>
          <w:vanish/>
          <w:sz w:val="16"/>
        </w:rPr>
        <w:t>years,</w:t>
      </w:r>
      <w:r w:rsidRPr="008B5709">
        <w:rPr>
          <w:sz w:val="16"/>
        </w:rPr>
        <w:t xml:space="preserve"> </w:t>
      </w:r>
      <w:r w:rsidRPr="00996312">
        <w:rPr>
          <w:vanish/>
          <w:sz w:val="16"/>
        </w:rPr>
        <w:t>it</w:t>
      </w:r>
      <w:r w:rsidRPr="008B5709">
        <w:rPr>
          <w:sz w:val="16"/>
        </w:rPr>
        <w:t xml:space="preserve"> </w:t>
      </w:r>
      <w:r w:rsidRPr="00996312">
        <w:rPr>
          <w:vanish/>
          <w:sz w:val="16"/>
        </w:rPr>
        <w:t>has</w:t>
      </w:r>
      <w:r w:rsidRPr="008B5709">
        <w:rPr>
          <w:sz w:val="16"/>
        </w:rPr>
        <w:t xml:space="preserve"> </w:t>
      </w:r>
      <w:r w:rsidRPr="00996312">
        <w:rPr>
          <w:vanish/>
          <w:sz w:val="16"/>
        </w:rPr>
        <w:t>put</w:t>
      </w:r>
      <w:r w:rsidRPr="008B5709">
        <w:rPr>
          <w:sz w:val="16"/>
        </w:rPr>
        <w:t xml:space="preserve"> </w:t>
      </w:r>
      <w:r w:rsidRPr="00996312">
        <w:rPr>
          <w:vanish/>
          <w:sz w:val="16"/>
        </w:rPr>
        <w:t>1,740</w:t>
      </w:r>
      <w:r w:rsidRPr="008B5709">
        <w:rPr>
          <w:sz w:val="16"/>
        </w:rPr>
        <w:t xml:space="preserve"> </w:t>
      </w:r>
      <w:r w:rsidRPr="00996312">
        <w:rPr>
          <w:vanish/>
          <w:sz w:val="16"/>
        </w:rPr>
        <w:t>satellites</w:t>
      </w:r>
      <w:r w:rsidRPr="008B5709">
        <w:rPr>
          <w:sz w:val="16"/>
        </w:rPr>
        <w:t xml:space="preserve"> </w:t>
      </w:r>
      <w:r w:rsidRPr="00996312">
        <w:rPr>
          <w:vanish/>
          <w:sz w:val="16"/>
        </w:rPr>
        <w:t>in</w:t>
      </w:r>
      <w:r w:rsidRPr="008B5709">
        <w:rPr>
          <w:sz w:val="16"/>
        </w:rPr>
        <w:t xml:space="preserve"> </w:t>
      </w:r>
      <w:r w:rsidRPr="00996312">
        <w:rPr>
          <w:vanish/>
          <w:sz w:val="16"/>
        </w:rPr>
        <w:t>low-earth</w:t>
      </w:r>
      <w:r w:rsidRPr="008B5709">
        <w:rPr>
          <w:sz w:val="16"/>
        </w:rPr>
        <w:t xml:space="preserve"> </w:t>
      </w:r>
      <w:r w:rsidRPr="00996312">
        <w:rPr>
          <w:vanish/>
          <w:sz w:val="16"/>
        </w:rPr>
        <w:t>orbit,</w:t>
      </w:r>
      <w:r w:rsidRPr="008B5709">
        <w:rPr>
          <w:sz w:val="16"/>
        </w:rPr>
        <w:t xml:space="preserve"> </w:t>
      </w:r>
      <w:r w:rsidRPr="00996312">
        <w:rPr>
          <w:vanish/>
          <w:sz w:val="16"/>
        </w:rPr>
        <w:t>with</w:t>
      </w:r>
      <w:r w:rsidRPr="008B5709">
        <w:rPr>
          <w:sz w:val="16"/>
        </w:rPr>
        <w:t xml:space="preserve"> </w:t>
      </w:r>
      <w:r w:rsidRPr="00996312">
        <w:rPr>
          <w:vanish/>
          <w:sz w:val="16"/>
        </w:rPr>
        <w:t>plans</w:t>
      </w:r>
      <w:r w:rsidRPr="008B5709">
        <w:rPr>
          <w:sz w:val="16"/>
        </w:rPr>
        <w:t xml:space="preserve"> </w:t>
      </w:r>
      <w:r w:rsidRPr="00996312">
        <w:rPr>
          <w:vanish/>
          <w:sz w:val="16"/>
        </w:rPr>
        <w:t>to</w:t>
      </w:r>
      <w:r w:rsidRPr="008B5709">
        <w:rPr>
          <w:sz w:val="16"/>
        </w:rPr>
        <w:t xml:space="preserve"> </w:t>
      </w:r>
      <w:r w:rsidRPr="00996312">
        <w:rPr>
          <w:vanish/>
          <w:sz w:val="16"/>
        </w:rPr>
        <w:t>eventually</w:t>
      </w:r>
      <w:r w:rsidRPr="008B5709">
        <w:rPr>
          <w:sz w:val="16"/>
        </w:rPr>
        <w:t xml:space="preserve"> </w:t>
      </w:r>
      <w:r w:rsidRPr="00996312">
        <w:rPr>
          <w:vanish/>
          <w:sz w:val="16"/>
        </w:rPr>
        <w:t>shoot</w:t>
      </w:r>
      <w:r w:rsidRPr="008B5709">
        <w:rPr>
          <w:sz w:val="16"/>
        </w:rPr>
        <w:t xml:space="preserve"> </w:t>
      </w:r>
      <w:r w:rsidRPr="00996312">
        <w:rPr>
          <w:vanish/>
          <w:sz w:val="16"/>
        </w:rPr>
        <w:t>30,000</w:t>
      </w:r>
      <w:r w:rsidRPr="008B5709">
        <w:rPr>
          <w:sz w:val="16"/>
        </w:rPr>
        <w:t xml:space="preserve"> </w:t>
      </w:r>
      <w:r w:rsidRPr="00996312">
        <w:rPr>
          <w:vanish/>
          <w:sz w:val="16"/>
        </w:rPr>
        <w:t>up</w:t>
      </w:r>
      <w:r w:rsidRPr="008B5709">
        <w:rPr>
          <w:sz w:val="16"/>
        </w:rPr>
        <w:t xml:space="preserve"> </w:t>
      </w:r>
      <w:r w:rsidRPr="00996312">
        <w:rPr>
          <w:vanish/>
          <w:sz w:val="16"/>
        </w:rPr>
        <w:t>there.</w:t>
      </w:r>
      <w:r w:rsidRPr="008B5709">
        <w:rPr>
          <w:sz w:val="16"/>
        </w:rPr>
        <w:t xml:space="preserve"> </w:t>
      </w:r>
      <w:r w:rsidRPr="00916BB1">
        <w:rPr>
          <w:highlight w:val="green"/>
          <w:u w:val="single"/>
        </w:rPr>
        <w:t xml:space="preserve">This is part of a </w:t>
      </w:r>
      <w:r w:rsidRPr="00996312">
        <w:rPr>
          <w:vanish/>
          <w:u w:val="single"/>
        </w:rPr>
        <w:t>larger</w:t>
      </w:r>
      <w:r w:rsidRPr="00936131">
        <w:rPr>
          <w:u w:val="single"/>
        </w:rPr>
        <w:t xml:space="preserve"> </w:t>
      </w:r>
      <w:r w:rsidRPr="00916BB1">
        <w:rPr>
          <w:highlight w:val="green"/>
          <w:u w:val="single"/>
        </w:rPr>
        <w:t>trend</w:t>
      </w:r>
      <w:r w:rsidRPr="00996312">
        <w:rPr>
          <w:vanish/>
          <w:u w:val="single"/>
        </w:rPr>
        <w:t>,</w:t>
      </w:r>
      <w:r w:rsidRPr="008B5709">
        <w:rPr>
          <w:u w:val="single"/>
        </w:rPr>
        <w:t xml:space="preserve"> </w:t>
      </w:r>
      <w:r w:rsidRPr="00996312">
        <w:rPr>
          <w:vanish/>
          <w:u w:val="single"/>
        </w:rPr>
        <w:t>which</w:t>
      </w:r>
      <w:r w:rsidRPr="008B5709">
        <w:rPr>
          <w:u w:val="single"/>
        </w:rPr>
        <w:t xml:space="preserve"> </w:t>
      </w:r>
      <w:r w:rsidRPr="00996312">
        <w:rPr>
          <w:vanish/>
          <w:u w:val="single"/>
        </w:rPr>
        <w:t>is</w:t>
      </w:r>
      <w:r w:rsidRPr="008B5709">
        <w:rPr>
          <w:u w:val="single"/>
        </w:rPr>
        <w:t xml:space="preserve"> </w:t>
      </w:r>
      <w:r w:rsidRPr="00996312">
        <w:rPr>
          <w:vanish/>
          <w:u w:val="single"/>
        </w:rPr>
        <w:t>…</w:t>
      </w:r>
      <w:r w:rsidRPr="008B5709">
        <w:rPr>
          <w:u w:val="single"/>
        </w:rPr>
        <w:t xml:space="preserve"> </w:t>
      </w:r>
      <w:r w:rsidRPr="00916BB1">
        <w:rPr>
          <w:highlight w:val="green"/>
          <w:u w:val="single"/>
        </w:rPr>
        <w:t xml:space="preserve">The </w:t>
      </w:r>
      <w:r w:rsidRPr="00916BB1">
        <w:rPr>
          <w:rStyle w:val="Emphasis"/>
          <w:highlight w:val="green"/>
        </w:rPr>
        <w:t>privatization of</w:t>
      </w:r>
      <w:r w:rsidRPr="008B5709">
        <w:rPr>
          <w:rStyle w:val="Emphasis"/>
        </w:rPr>
        <w:t xml:space="preserve"> </w:t>
      </w:r>
      <w:r w:rsidRPr="00996312">
        <w:rPr>
          <w:rStyle w:val="Emphasis"/>
          <w:vanish/>
        </w:rPr>
        <w:t>outer</w:t>
      </w:r>
      <w:r w:rsidRPr="008B5709">
        <w:rPr>
          <w:rStyle w:val="Emphasis"/>
        </w:rPr>
        <w:t xml:space="preserve"> </w:t>
      </w:r>
      <w:r w:rsidRPr="00916BB1">
        <w:rPr>
          <w:rStyle w:val="Emphasis"/>
          <w:highlight w:val="green"/>
        </w:rPr>
        <w:t>space</w:t>
      </w:r>
      <w:r w:rsidRPr="008B5709">
        <w:rPr>
          <w:sz w:val="16"/>
        </w:rPr>
        <w:t xml:space="preserve"> </w:t>
      </w:r>
      <w:r w:rsidRPr="00996312">
        <w:rPr>
          <w:vanish/>
          <w:sz w:val="16"/>
        </w:rPr>
        <w:t>The</w:t>
      </w:r>
      <w:r w:rsidRPr="008B5709">
        <w:rPr>
          <w:sz w:val="16"/>
        </w:rPr>
        <w:t xml:space="preserve"> </w:t>
      </w:r>
      <w:r w:rsidRPr="00916BB1">
        <w:rPr>
          <w:highlight w:val="green"/>
          <w:u w:val="single"/>
        </w:rPr>
        <w:t>private sector is</w:t>
      </w:r>
      <w:r w:rsidRPr="008B5709">
        <w:rPr>
          <w:u w:val="single"/>
        </w:rPr>
        <w:t xml:space="preserve"> </w:t>
      </w:r>
      <w:r w:rsidRPr="00996312">
        <w:rPr>
          <w:vanish/>
          <w:u w:val="single"/>
        </w:rPr>
        <w:t>rapidly</w:t>
      </w:r>
      <w:r w:rsidRPr="008B5709">
        <w:rPr>
          <w:u w:val="single"/>
        </w:rPr>
        <w:t xml:space="preserve"> </w:t>
      </w:r>
      <w:r w:rsidRPr="00916BB1">
        <w:rPr>
          <w:rStyle w:val="Emphasis"/>
          <w:highlight w:val="green"/>
        </w:rPr>
        <w:t>becoming</w:t>
      </w:r>
      <w:r w:rsidRPr="008B5709">
        <w:rPr>
          <w:rStyle w:val="Emphasis"/>
        </w:rPr>
        <w:t xml:space="preserve"> </w:t>
      </w:r>
      <w:r w:rsidRPr="00996312">
        <w:rPr>
          <w:rStyle w:val="Emphasis"/>
          <w:vanish/>
        </w:rPr>
        <w:t>the</w:t>
      </w:r>
      <w:r w:rsidRPr="008B5709">
        <w:rPr>
          <w:rStyle w:val="Emphasis"/>
        </w:rPr>
        <w:t xml:space="preserve"> </w:t>
      </w:r>
      <w:r w:rsidRPr="00916BB1">
        <w:rPr>
          <w:rStyle w:val="Emphasis"/>
          <w:highlight w:val="green"/>
        </w:rPr>
        <w:t>dominant</w:t>
      </w:r>
      <w:r w:rsidRPr="008B5709">
        <w:rPr>
          <w:rStyle w:val="Emphasis"/>
        </w:rPr>
        <w:t xml:space="preserve"> </w:t>
      </w:r>
      <w:r w:rsidRPr="00996312">
        <w:rPr>
          <w:rStyle w:val="Emphasis"/>
          <w:vanish/>
        </w:rPr>
        <w:t>actor</w:t>
      </w:r>
      <w:r w:rsidRPr="008B5709">
        <w:rPr>
          <w:rStyle w:val="Emphasis"/>
        </w:rPr>
        <w:t xml:space="preserve"> </w:t>
      </w:r>
      <w:r w:rsidRPr="00996312">
        <w:rPr>
          <w:rStyle w:val="Emphasis"/>
          <w:vanish/>
        </w:rPr>
        <w:t>in</w:t>
      </w:r>
      <w:r w:rsidRPr="008B5709">
        <w:rPr>
          <w:rStyle w:val="Emphasis"/>
        </w:rPr>
        <w:t xml:space="preserve"> </w:t>
      </w:r>
      <w:r w:rsidRPr="00996312">
        <w:rPr>
          <w:rStyle w:val="Emphasis"/>
          <w:vanish/>
        </w:rPr>
        <w:t>space</w:t>
      </w:r>
      <w:r w:rsidRPr="00996312">
        <w:rPr>
          <w:vanish/>
          <w:u w:val="single"/>
        </w:rPr>
        <w:t>.</w:t>
      </w:r>
      <w:r w:rsidRPr="008B5709">
        <w:rPr>
          <w:u w:val="single"/>
        </w:rPr>
        <w:t xml:space="preserve"> </w:t>
      </w:r>
      <w:r w:rsidRPr="00996312">
        <w:rPr>
          <w:vanish/>
          <w:u w:val="single"/>
        </w:rPr>
        <w:t>There’s</w:t>
      </w:r>
      <w:r w:rsidRPr="008B5709">
        <w:rPr>
          <w:u w:val="single"/>
        </w:rPr>
        <w:t xml:space="preserve"> </w:t>
      </w:r>
      <w:r w:rsidRPr="00996312">
        <w:rPr>
          <w:vanish/>
          <w:u w:val="single"/>
        </w:rPr>
        <w:t>a</w:t>
      </w:r>
      <w:r w:rsidRPr="008B5709">
        <w:rPr>
          <w:u w:val="single"/>
        </w:rPr>
        <w:t xml:space="preserve"> </w:t>
      </w:r>
      <w:r w:rsidRPr="00996312">
        <w:rPr>
          <w:vanish/>
          <w:u w:val="single"/>
        </w:rPr>
        <w:t>huge</w:t>
      </w:r>
      <w:r w:rsidRPr="008B5709">
        <w:rPr>
          <w:u w:val="single"/>
        </w:rPr>
        <w:t xml:space="preserve"> </w:t>
      </w:r>
      <w:r w:rsidRPr="00996312">
        <w:rPr>
          <w:vanish/>
          <w:u w:val="single"/>
        </w:rPr>
        <w:t>demand</w:t>
      </w:r>
      <w:r w:rsidRPr="008B5709">
        <w:rPr>
          <w:u w:val="single"/>
        </w:rPr>
        <w:t xml:space="preserve"> </w:t>
      </w:r>
      <w:r w:rsidRPr="00996312">
        <w:rPr>
          <w:vanish/>
          <w:u w:val="single"/>
        </w:rPr>
        <w:t>for</w:t>
      </w:r>
      <w:r w:rsidRPr="008B5709">
        <w:rPr>
          <w:u w:val="single"/>
        </w:rPr>
        <w:t xml:space="preserve"> </w:t>
      </w:r>
      <w:r w:rsidRPr="00996312">
        <w:rPr>
          <w:vanish/>
          <w:u w:val="single"/>
        </w:rPr>
        <w:t>satellite</w:t>
      </w:r>
      <w:r w:rsidRPr="008B5709">
        <w:rPr>
          <w:u w:val="single"/>
        </w:rPr>
        <w:t xml:space="preserve"> </w:t>
      </w:r>
      <w:r w:rsidRPr="00996312">
        <w:rPr>
          <w:vanish/>
          <w:u w:val="single"/>
        </w:rPr>
        <w:t>data</w:t>
      </w:r>
      <w:r w:rsidRPr="008B5709">
        <w:rPr>
          <w:sz w:val="16"/>
        </w:rPr>
        <w:t xml:space="preserve"> </w:t>
      </w:r>
      <w:r w:rsidRPr="00996312">
        <w:rPr>
          <w:vanish/>
          <w:sz w:val="16"/>
        </w:rPr>
        <w:t>—</w:t>
      </w:r>
      <w:r w:rsidRPr="008B5709">
        <w:rPr>
          <w:sz w:val="16"/>
        </w:rPr>
        <w:t xml:space="preserve"> </w:t>
      </w:r>
      <w:r w:rsidRPr="00996312">
        <w:rPr>
          <w:vanish/>
          <w:sz w:val="16"/>
        </w:rPr>
        <w:t>everyone</w:t>
      </w:r>
      <w:r w:rsidRPr="008B5709">
        <w:rPr>
          <w:sz w:val="16"/>
        </w:rPr>
        <w:t xml:space="preserve"> </w:t>
      </w:r>
      <w:r w:rsidRPr="00996312">
        <w:rPr>
          <w:vanish/>
          <w:sz w:val="16"/>
        </w:rPr>
        <w:t>wants</w:t>
      </w:r>
      <w:r w:rsidRPr="008B5709">
        <w:rPr>
          <w:sz w:val="16"/>
        </w:rPr>
        <w:t xml:space="preserve"> </w:t>
      </w:r>
      <w:r w:rsidRPr="00996312">
        <w:rPr>
          <w:vanish/>
          <w:sz w:val="16"/>
        </w:rPr>
        <w:t>better</w:t>
      </w:r>
      <w:r w:rsidRPr="008B5709">
        <w:rPr>
          <w:sz w:val="16"/>
        </w:rPr>
        <w:t xml:space="preserve"> </w:t>
      </w:r>
      <w:r w:rsidRPr="00996312">
        <w:rPr>
          <w:vanish/>
          <w:sz w:val="16"/>
        </w:rPr>
        <w:t>info</w:t>
      </w:r>
      <w:r w:rsidRPr="008B5709">
        <w:rPr>
          <w:sz w:val="16"/>
        </w:rPr>
        <w:t xml:space="preserve"> </w:t>
      </w:r>
      <w:r w:rsidRPr="00996312">
        <w:rPr>
          <w:vanish/>
          <w:sz w:val="16"/>
        </w:rPr>
        <w:t>about</w:t>
      </w:r>
      <w:r w:rsidRPr="008B5709">
        <w:rPr>
          <w:sz w:val="16"/>
        </w:rPr>
        <w:t xml:space="preserve"> </w:t>
      </w:r>
      <w:r w:rsidRPr="00996312">
        <w:rPr>
          <w:vanish/>
          <w:sz w:val="16"/>
        </w:rPr>
        <w:t>weather,</w:t>
      </w:r>
      <w:r w:rsidRPr="008B5709">
        <w:rPr>
          <w:sz w:val="16"/>
        </w:rPr>
        <w:t xml:space="preserve"> </w:t>
      </w:r>
      <w:r w:rsidRPr="00996312">
        <w:rPr>
          <w:vanish/>
          <w:sz w:val="16"/>
        </w:rPr>
        <w:t>crops,</w:t>
      </w:r>
      <w:r w:rsidRPr="008B5709">
        <w:rPr>
          <w:sz w:val="16"/>
        </w:rPr>
        <w:t xml:space="preserve"> </w:t>
      </w:r>
      <w:r w:rsidRPr="00996312">
        <w:rPr>
          <w:vanish/>
          <w:sz w:val="16"/>
        </w:rPr>
        <w:t>traffic</w:t>
      </w:r>
      <w:r w:rsidRPr="008B5709">
        <w:rPr>
          <w:sz w:val="16"/>
        </w:rPr>
        <w:t xml:space="preserve"> </w:t>
      </w:r>
      <w:r w:rsidRPr="00996312">
        <w:rPr>
          <w:vanish/>
          <w:sz w:val="16"/>
        </w:rPr>
        <w:t>patterns,</w:t>
      </w:r>
      <w:r w:rsidRPr="008B5709">
        <w:rPr>
          <w:sz w:val="16"/>
        </w:rPr>
        <w:t xml:space="preserve"> </w:t>
      </w:r>
      <w:r w:rsidRPr="00996312">
        <w:rPr>
          <w:vanish/>
          <w:sz w:val="16"/>
        </w:rPr>
        <w:t>tree</w:t>
      </w:r>
      <w:r w:rsidRPr="008B5709">
        <w:rPr>
          <w:sz w:val="16"/>
        </w:rPr>
        <w:t xml:space="preserve"> </w:t>
      </w:r>
      <w:r w:rsidRPr="00996312">
        <w:rPr>
          <w:vanish/>
          <w:sz w:val="16"/>
        </w:rPr>
        <w:t>coverage,</w:t>
      </w:r>
      <w:r w:rsidRPr="008B5709">
        <w:rPr>
          <w:sz w:val="16"/>
        </w:rPr>
        <w:t xml:space="preserve"> </w:t>
      </w:r>
      <w:r w:rsidRPr="00996312">
        <w:rPr>
          <w:vanish/>
          <w:sz w:val="16"/>
        </w:rPr>
        <w:t>emissions,</w:t>
      </w:r>
      <w:r w:rsidRPr="008B5709">
        <w:rPr>
          <w:sz w:val="16"/>
        </w:rPr>
        <w:t xml:space="preserve"> </w:t>
      </w:r>
      <w:r w:rsidRPr="00996312">
        <w:rPr>
          <w:vanish/>
          <w:sz w:val="16"/>
        </w:rPr>
        <w:t>you</w:t>
      </w:r>
      <w:r w:rsidRPr="008B5709">
        <w:rPr>
          <w:sz w:val="16"/>
        </w:rPr>
        <w:t xml:space="preserve"> </w:t>
      </w:r>
      <w:r w:rsidRPr="00996312">
        <w:rPr>
          <w:vanish/>
          <w:sz w:val="16"/>
        </w:rPr>
        <w:t>name</w:t>
      </w:r>
      <w:r w:rsidRPr="008B5709">
        <w:rPr>
          <w:sz w:val="16"/>
        </w:rPr>
        <w:t xml:space="preserve"> </w:t>
      </w:r>
      <w:r w:rsidRPr="00996312">
        <w:rPr>
          <w:vanish/>
          <w:sz w:val="16"/>
        </w:rPr>
        <w:t>it,</w:t>
      </w:r>
      <w:r w:rsidRPr="008B5709">
        <w:rPr>
          <w:sz w:val="16"/>
        </w:rPr>
        <w:t xml:space="preserve"> </w:t>
      </w:r>
      <w:r w:rsidRPr="00996312">
        <w:rPr>
          <w:vanish/>
          <w:sz w:val="16"/>
        </w:rPr>
        <w:t>on</w:t>
      </w:r>
      <w:r w:rsidRPr="008B5709">
        <w:rPr>
          <w:sz w:val="16"/>
        </w:rPr>
        <w:t xml:space="preserve"> </w:t>
      </w:r>
      <w:r w:rsidRPr="00996312">
        <w:rPr>
          <w:vanish/>
          <w:sz w:val="16"/>
        </w:rPr>
        <w:t>top</w:t>
      </w:r>
      <w:r w:rsidRPr="008B5709">
        <w:rPr>
          <w:sz w:val="16"/>
        </w:rPr>
        <w:t xml:space="preserve"> </w:t>
      </w:r>
      <w:r w:rsidRPr="00996312">
        <w:rPr>
          <w:vanish/>
          <w:sz w:val="16"/>
        </w:rPr>
        <w:t>of</w:t>
      </w:r>
      <w:r w:rsidRPr="008B5709">
        <w:rPr>
          <w:sz w:val="16"/>
        </w:rPr>
        <w:t xml:space="preserve"> </w:t>
      </w:r>
      <w:r w:rsidRPr="00996312">
        <w:rPr>
          <w:vanish/>
          <w:sz w:val="16"/>
        </w:rPr>
        <w:t>the</w:t>
      </w:r>
      <w:r w:rsidRPr="008B5709">
        <w:rPr>
          <w:sz w:val="16"/>
        </w:rPr>
        <w:t xml:space="preserve"> </w:t>
      </w:r>
      <w:r w:rsidRPr="00996312">
        <w:rPr>
          <w:vanish/>
          <w:sz w:val="16"/>
        </w:rPr>
        <w:t>explosive</w:t>
      </w:r>
      <w:r w:rsidRPr="008B5709">
        <w:rPr>
          <w:sz w:val="16"/>
        </w:rPr>
        <w:t xml:space="preserve"> </w:t>
      </w:r>
      <w:r w:rsidRPr="00996312">
        <w:rPr>
          <w:vanish/>
          <w:sz w:val="16"/>
        </w:rPr>
        <w:t>use</w:t>
      </w:r>
      <w:r w:rsidRPr="008B5709">
        <w:rPr>
          <w:sz w:val="16"/>
        </w:rPr>
        <w:t xml:space="preserve"> </w:t>
      </w:r>
      <w:r w:rsidRPr="00996312">
        <w:rPr>
          <w:vanish/>
          <w:sz w:val="16"/>
        </w:rPr>
        <w:t>of</w:t>
      </w:r>
      <w:r w:rsidRPr="008B5709">
        <w:rPr>
          <w:sz w:val="16"/>
        </w:rPr>
        <w:t xml:space="preserve"> </w:t>
      </w:r>
      <w:r w:rsidRPr="00996312">
        <w:rPr>
          <w:vanish/>
          <w:sz w:val="16"/>
        </w:rPr>
        <w:t>satellites</w:t>
      </w:r>
      <w:r w:rsidRPr="008B5709">
        <w:rPr>
          <w:sz w:val="16"/>
        </w:rPr>
        <w:t xml:space="preserve"> </w:t>
      </w:r>
      <w:r w:rsidRPr="00996312">
        <w:rPr>
          <w:vanish/>
          <w:sz w:val="16"/>
        </w:rPr>
        <w:t>for</w:t>
      </w:r>
      <w:r w:rsidRPr="008B5709">
        <w:rPr>
          <w:sz w:val="16"/>
        </w:rPr>
        <w:t xml:space="preserve"> </w:t>
      </w:r>
      <w:r w:rsidRPr="00996312">
        <w:rPr>
          <w:vanish/>
          <w:sz w:val="16"/>
        </w:rPr>
        <w:t>communication</w:t>
      </w:r>
      <w:r w:rsidRPr="008B5709">
        <w:rPr>
          <w:sz w:val="16"/>
        </w:rPr>
        <w:t xml:space="preserve"> </w:t>
      </w:r>
      <w:r w:rsidRPr="00996312">
        <w:rPr>
          <w:vanish/>
          <w:sz w:val="16"/>
        </w:rPr>
        <w:t>and</w:t>
      </w:r>
      <w:r w:rsidRPr="008B5709">
        <w:rPr>
          <w:sz w:val="16"/>
        </w:rPr>
        <w:t xml:space="preserve"> </w:t>
      </w:r>
      <w:r w:rsidRPr="00996312">
        <w:rPr>
          <w:vanish/>
          <w:sz w:val="16"/>
        </w:rPr>
        <w:t>Internet.</w:t>
      </w:r>
      <w:r w:rsidRPr="008B5709">
        <w:rPr>
          <w:sz w:val="16"/>
        </w:rPr>
        <w:t xml:space="preserve"> </w:t>
      </w:r>
      <w:r w:rsidRPr="00996312">
        <w:rPr>
          <w:vanish/>
          <w:sz w:val="16"/>
        </w:rPr>
        <w:t>SpaceX’s</w:t>
      </w:r>
      <w:r w:rsidRPr="008B5709">
        <w:rPr>
          <w:sz w:val="16"/>
        </w:rPr>
        <w:t xml:space="preserve"> </w:t>
      </w:r>
      <w:r w:rsidRPr="00996312">
        <w:rPr>
          <w:vanish/>
          <w:sz w:val="16"/>
        </w:rPr>
        <w:t>remarkable</w:t>
      </w:r>
      <w:r w:rsidRPr="008B5709">
        <w:rPr>
          <w:sz w:val="16"/>
        </w:rPr>
        <w:t xml:space="preserve"> </w:t>
      </w:r>
      <w:r w:rsidRPr="00996312">
        <w:rPr>
          <w:vanish/>
          <w:sz w:val="16"/>
        </w:rPr>
        <w:t>innovations</w:t>
      </w:r>
      <w:r w:rsidRPr="008B5709">
        <w:rPr>
          <w:sz w:val="16"/>
        </w:rPr>
        <w:t xml:space="preserve"> </w:t>
      </w:r>
      <w:r w:rsidRPr="00996312">
        <w:rPr>
          <w:vanish/>
          <w:sz w:val="16"/>
        </w:rPr>
        <w:t>in</w:t>
      </w:r>
      <w:r w:rsidRPr="008B5709">
        <w:rPr>
          <w:sz w:val="16"/>
        </w:rPr>
        <w:t xml:space="preserve"> </w:t>
      </w:r>
      <w:r w:rsidRPr="00996312">
        <w:rPr>
          <w:vanish/>
          <w:sz w:val="16"/>
        </w:rPr>
        <w:t>rocketry</w:t>
      </w:r>
      <w:r w:rsidRPr="008B5709">
        <w:rPr>
          <w:sz w:val="16"/>
        </w:rPr>
        <w:t xml:space="preserve"> </w:t>
      </w:r>
      <w:r w:rsidRPr="00996312">
        <w:rPr>
          <w:vanish/>
          <w:sz w:val="16"/>
        </w:rPr>
        <w:t>(the</w:t>
      </w:r>
      <w:r w:rsidRPr="008B5709">
        <w:rPr>
          <w:sz w:val="16"/>
        </w:rPr>
        <w:t xml:space="preserve"> </w:t>
      </w:r>
      <w:r w:rsidRPr="00996312">
        <w:rPr>
          <w:vanish/>
          <w:sz w:val="16"/>
        </w:rPr>
        <w:t>leading</w:t>
      </w:r>
      <w:r w:rsidRPr="008B5709">
        <w:rPr>
          <w:sz w:val="16"/>
        </w:rPr>
        <w:t xml:space="preserve"> </w:t>
      </w:r>
      <w:r w:rsidRPr="00996312">
        <w:rPr>
          <w:vanish/>
          <w:sz w:val="16"/>
        </w:rPr>
        <w:t>folks,</w:t>
      </w:r>
      <w:r w:rsidRPr="008B5709">
        <w:rPr>
          <w:sz w:val="16"/>
        </w:rPr>
        <w:t xml:space="preserve"> </w:t>
      </w:r>
      <w:r w:rsidRPr="00996312">
        <w:rPr>
          <w:vanish/>
          <w:sz w:val="16"/>
        </w:rPr>
        <w:t>though</w:t>
      </w:r>
      <w:r w:rsidRPr="008B5709">
        <w:rPr>
          <w:sz w:val="16"/>
        </w:rPr>
        <w:t xml:space="preserve"> </w:t>
      </w:r>
      <w:r w:rsidRPr="00996312">
        <w:rPr>
          <w:vanish/>
          <w:sz w:val="16"/>
        </w:rPr>
        <w:t>others</w:t>
      </w:r>
      <w:r w:rsidRPr="008B5709">
        <w:rPr>
          <w:sz w:val="16"/>
        </w:rPr>
        <w:t xml:space="preserve"> </w:t>
      </w:r>
      <w:r w:rsidRPr="00996312">
        <w:rPr>
          <w:vanish/>
          <w:sz w:val="16"/>
        </w:rPr>
        <w:t>are</w:t>
      </w:r>
      <w:r w:rsidRPr="008B5709">
        <w:rPr>
          <w:sz w:val="16"/>
        </w:rPr>
        <w:t xml:space="preserve"> </w:t>
      </w:r>
      <w:r w:rsidRPr="00996312">
        <w:rPr>
          <w:vanish/>
          <w:sz w:val="16"/>
        </w:rPr>
        <w:t>following</w:t>
      </w:r>
      <w:r w:rsidRPr="008B5709">
        <w:rPr>
          <w:sz w:val="16"/>
        </w:rPr>
        <w:t xml:space="preserve"> </w:t>
      </w:r>
      <w:r w:rsidRPr="00996312">
        <w:rPr>
          <w:vanish/>
          <w:sz w:val="16"/>
        </w:rPr>
        <w:t>in</w:t>
      </w:r>
      <w:r w:rsidRPr="008B5709">
        <w:rPr>
          <w:sz w:val="16"/>
        </w:rPr>
        <w:t xml:space="preserve"> </w:t>
      </w:r>
      <w:r w:rsidRPr="00996312">
        <w:rPr>
          <w:vanish/>
          <w:sz w:val="16"/>
        </w:rPr>
        <w:t>their</w:t>
      </w:r>
      <w:r w:rsidRPr="008B5709">
        <w:rPr>
          <w:sz w:val="16"/>
        </w:rPr>
        <w:t xml:space="preserve"> </w:t>
      </w:r>
      <w:r w:rsidRPr="00996312">
        <w:rPr>
          <w:vanish/>
          <w:sz w:val="16"/>
        </w:rPr>
        <w:t>footsteps)</w:t>
      </w:r>
      <w:r w:rsidRPr="008B5709">
        <w:rPr>
          <w:sz w:val="16"/>
        </w:rPr>
        <w:t xml:space="preserve"> </w:t>
      </w:r>
      <w:r w:rsidRPr="00996312">
        <w:rPr>
          <w:vanish/>
          <w:sz w:val="16"/>
        </w:rPr>
        <w:t>have</w:t>
      </w:r>
      <w:r w:rsidRPr="008B5709">
        <w:rPr>
          <w:sz w:val="16"/>
        </w:rPr>
        <w:t xml:space="preserve"> </w:t>
      </w:r>
      <w:r w:rsidRPr="00996312">
        <w:rPr>
          <w:vanish/>
          <w:sz w:val="16"/>
        </w:rPr>
        <w:t>made</w:t>
      </w:r>
      <w:r w:rsidRPr="008B5709">
        <w:rPr>
          <w:sz w:val="16"/>
        </w:rPr>
        <w:t xml:space="preserve"> </w:t>
      </w:r>
      <w:r w:rsidRPr="00996312">
        <w:rPr>
          <w:vanish/>
          <w:sz w:val="16"/>
        </w:rPr>
        <w:t>it</w:t>
      </w:r>
      <w:r w:rsidRPr="008B5709">
        <w:rPr>
          <w:sz w:val="16"/>
        </w:rPr>
        <w:t xml:space="preserve"> </w:t>
      </w:r>
      <w:r w:rsidRPr="00996312">
        <w:rPr>
          <w:vanish/>
          <w:sz w:val="16"/>
        </w:rPr>
        <w:t>cheaper</w:t>
      </w:r>
      <w:r w:rsidRPr="008B5709">
        <w:rPr>
          <w:sz w:val="16"/>
        </w:rPr>
        <w:t xml:space="preserve"> </w:t>
      </w:r>
      <w:r w:rsidRPr="00996312">
        <w:rPr>
          <w:vanish/>
          <w:sz w:val="16"/>
        </w:rPr>
        <w:t>than</w:t>
      </w:r>
      <w:r w:rsidRPr="008B5709">
        <w:rPr>
          <w:sz w:val="16"/>
        </w:rPr>
        <w:t xml:space="preserve"> </w:t>
      </w:r>
      <w:r w:rsidRPr="00996312">
        <w:rPr>
          <w:vanish/>
          <w:sz w:val="16"/>
        </w:rPr>
        <w:t>ever</w:t>
      </w:r>
      <w:r w:rsidRPr="008B5709">
        <w:rPr>
          <w:sz w:val="16"/>
        </w:rPr>
        <w:t xml:space="preserve"> </w:t>
      </w:r>
      <w:r w:rsidRPr="00996312">
        <w:rPr>
          <w:vanish/>
          <w:sz w:val="16"/>
        </w:rPr>
        <w:t>to</w:t>
      </w:r>
      <w:r w:rsidRPr="008B5709">
        <w:rPr>
          <w:sz w:val="16"/>
        </w:rPr>
        <w:t xml:space="preserve"> </w:t>
      </w:r>
      <w:r w:rsidRPr="00996312">
        <w:rPr>
          <w:vanish/>
          <w:sz w:val="16"/>
        </w:rPr>
        <w:t>get</w:t>
      </w:r>
      <w:r w:rsidRPr="008B5709">
        <w:rPr>
          <w:sz w:val="16"/>
        </w:rPr>
        <w:t xml:space="preserve"> </w:t>
      </w:r>
      <w:r w:rsidRPr="00996312">
        <w:rPr>
          <w:vanish/>
          <w:sz w:val="16"/>
        </w:rPr>
        <w:t>a</w:t>
      </w:r>
      <w:r w:rsidRPr="008B5709">
        <w:rPr>
          <w:sz w:val="16"/>
        </w:rPr>
        <w:t xml:space="preserve"> </w:t>
      </w:r>
      <w:r w:rsidRPr="00996312">
        <w:rPr>
          <w:vanish/>
          <w:sz w:val="16"/>
        </w:rPr>
        <w:t>satellite</w:t>
      </w:r>
      <w:r w:rsidRPr="008B5709">
        <w:rPr>
          <w:sz w:val="16"/>
        </w:rPr>
        <w:t xml:space="preserve"> </w:t>
      </w:r>
      <w:r w:rsidRPr="00996312">
        <w:rPr>
          <w:vanish/>
          <w:sz w:val="16"/>
        </w:rPr>
        <w:t>into</w:t>
      </w:r>
      <w:r w:rsidRPr="008B5709">
        <w:rPr>
          <w:sz w:val="16"/>
        </w:rPr>
        <w:t xml:space="preserve"> </w:t>
      </w:r>
      <w:r w:rsidRPr="00996312">
        <w:rPr>
          <w:vanish/>
          <w:sz w:val="16"/>
        </w:rPr>
        <w:t>orbit.</w:t>
      </w:r>
      <w:r w:rsidRPr="008B5709">
        <w:rPr>
          <w:sz w:val="16"/>
        </w:rPr>
        <w:t xml:space="preserve"> </w:t>
      </w:r>
      <w:r w:rsidRPr="00996312">
        <w:rPr>
          <w:vanish/>
          <w:u w:val="single"/>
        </w:rPr>
        <w:t>It</w:t>
      </w:r>
      <w:r w:rsidRPr="008B5709">
        <w:rPr>
          <w:u w:val="single"/>
        </w:rPr>
        <w:t xml:space="preserve"> </w:t>
      </w:r>
      <w:r w:rsidRPr="00996312">
        <w:rPr>
          <w:vanish/>
          <w:u w:val="single"/>
        </w:rPr>
        <w:t>is</w:t>
      </w:r>
      <w:r w:rsidRPr="008B5709">
        <w:rPr>
          <w:u w:val="single"/>
        </w:rPr>
        <w:t xml:space="preserve"> </w:t>
      </w:r>
      <w:r w:rsidRPr="00996312">
        <w:rPr>
          <w:vanish/>
          <w:u w:val="single"/>
        </w:rPr>
        <w:t>unlocking</w:t>
      </w:r>
      <w:r w:rsidRPr="008B5709">
        <w:rPr>
          <w:u w:val="single"/>
        </w:rPr>
        <w:t xml:space="preserve"> </w:t>
      </w:r>
      <w:r w:rsidRPr="00996312">
        <w:rPr>
          <w:vanish/>
          <w:u w:val="single"/>
        </w:rPr>
        <w:t>a</w:t>
      </w:r>
      <w:r w:rsidRPr="008B5709">
        <w:rPr>
          <w:u w:val="single"/>
        </w:rPr>
        <w:t xml:space="preserve"> </w:t>
      </w:r>
      <w:r w:rsidRPr="00996312">
        <w:rPr>
          <w:vanish/>
          <w:u w:val="single"/>
        </w:rPr>
        <w:t>huge</w:t>
      </w:r>
      <w:r w:rsidRPr="008B5709">
        <w:rPr>
          <w:u w:val="single"/>
        </w:rPr>
        <w:t xml:space="preserve"> </w:t>
      </w:r>
      <w:r w:rsidRPr="00996312">
        <w:rPr>
          <w:vanish/>
          <w:u w:val="single"/>
        </w:rPr>
        <w:t>pent-up</w:t>
      </w:r>
      <w:r w:rsidRPr="008B5709">
        <w:rPr>
          <w:u w:val="single"/>
        </w:rPr>
        <w:t xml:space="preserve"> </w:t>
      </w:r>
      <w:r w:rsidRPr="00996312">
        <w:rPr>
          <w:vanish/>
          <w:u w:val="single"/>
        </w:rPr>
        <w:t>demand</w:t>
      </w:r>
      <w:r w:rsidRPr="008B5709">
        <w:rPr>
          <w:u w:val="single"/>
        </w:rPr>
        <w:t xml:space="preserve"> </w:t>
      </w:r>
      <w:r w:rsidRPr="00996312">
        <w:rPr>
          <w:vanish/>
          <w:u w:val="single"/>
        </w:rPr>
        <w:t>for</w:t>
      </w:r>
      <w:r w:rsidRPr="008B5709">
        <w:rPr>
          <w:u w:val="single"/>
        </w:rPr>
        <w:t xml:space="preserve"> </w:t>
      </w:r>
      <w:r w:rsidRPr="00996312">
        <w:rPr>
          <w:vanish/>
          <w:u w:val="single"/>
        </w:rPr>
        <w:t>near-earth-orbit</w:t>
      </w:r>
      <w:r w:rsidRPr="008B5709">
        <w:rPr>
          <w:u w:val="single"/>
        </w:rPr>
        <w:t xml:space="preserve"> </w:t>
      </w:r>
      <w:r w:rsidRPr="00996312">
        <w:rPr>
          <w:vanish/>
          <w:u w:val="single"/>
        </w:rPr>
        <w:t>tech.</w:t>
      </w:r>
      <w:r w:rsidRPr="008B5709">
        <w:rPr>
          <w:u w:val="single"/>
        </w:rPr>
        <w:t xml:space="preserve"> </w:t>
      </w:r>
      <w:r w:rsidRPr="00996312">
        <w:rPr>
          <w:vanish/>
          <w:u w:val="single"/>
        </w:rPr>
        <w:t>More</w:t>
      </w:r>
      <w:r w:rsidRPr="008B5709">
        <w:rPr>
          <w:u w:val="single"/>
        </w:rPr>
        <w:t xml:space="preserve"> </w:t>
      </w:r>
      <w:r w:rsidRPr="00996312">
        <w:rPr>
          <w:vanish/>
          <w:u w:val="single"/>
        </w:rPr>
        <w:t>launches</w:t>
      </w:r>
      <w:r w:rsidRPr="008B5709">
        <w:rPr>
          <w:u w:val="single"/>
        </w:rPr>
        <w:t xml:space="preserve"> </w:t>
      </w:r>
      <w:r w:rsidRPr="00996312">
        <w:rPr>
          <w:vanish/>
          <w:u w:val="single"/>
        </w:rPr>
        <w:t>mean</w:t>
      </w:r>
      <w:r w:rsidRPr="008B5709">
        <w:rPr>
          <w:u w:val="single"/>
        </w:rPr>
        <w:t xml:space="preserve"> </w:t>
      </w:r>
      <w:r w:rsidRPr="00996312">
        <w:rPr>
          <w:vanish/>
          <w:u w:val="single"/>
        </w:rPr>
        <w:t>not</w:t>
      </w:r>
      <w:r w:rsidRPr="008B5709">
        <w:rPr>
          <w:u w:val="single"/>
        </w:rPr>
        <w:t xml:space="preserve"> </w:t>
      </w:r>
      <w:r w:rsidRPr="00996312">
        <w:rPr>
          <w:vanish/>
          <w:u w:val="single"/>
        </w:rPr>
        <w:t>only</w:t>
      </w:r>
      <w:r w:rsidRPr="008B5709">
        <w:rPr>
          <w:u w:val="single"/>
        </w:rPr>
        <w:t xml:space="preserve"> </w:t>
      </w:r>
      <w:r w:rsidRPr="00996312">
        <w:rPr>
          <w:vanish/>
          <w:u w:val="single"/>
        </w:rPr>
        <w:t>more</w:t>
      </w:r>
      <w:r w:rsidRPr="008B5709">
        <w:rPr>
          <w:u w:val="single"/>
        </w:rPr>
        <w:t xml:space="preserve"> </w:t>
      </w:r>
      <w:r w:rsidRPr="00996312">
        <w:rPr>
          <w:rStyle w:val="Emphasis"/>
          <w:vanish/>
        </w:rPr>
        <w:t>intentional</w:t>
      </w:r>
      <w:r w:rsidRPr="008B5709">
        <w:rPr>
          <w:rStyle w:val="Emphasis"/>
        </w:rPr>
        <w:t xml:space="preserve"> </w:t>
      </w:r>
      <w:r w:rsidRPr="00996312">
        <w:rPr>
          <w:rStyle w:val="Emphasis"/>
          <w:vanish/>
        </w:rPr>
        <w:t>objects</w:t>
      </w:r>
      <w:r w:rsidRPr="008B5709">
        <w:rPr>
          <w:rStyle w:val="Emphasis"/>
        </w:rPr>
        <w:t xml:space="preserve"> </w:t>
      </w:r>
      <w:r w:rsidRPr="00996312">
        <w:rPr>
          <w:rStyle w:val="Emphasis"/>
          <w:vanish/>
        </w:rPr>
        <w:t>in</w:t>
      </w:r>
      <w:r w:rsidRPr="008B5709">
        <w:rPr>
          <w:rStyle w:val="Emphasis"/>
        </w:rPr>
        <w:t xml:space="preserve"> </w:t>
      </w:r>
      <w:r w:rsidRPr="00996312">
        <w:rPr>
          <w:rStyle w:val="Emphasis"/>
          <w:vanish/>
        </w:rPr>
        <w:t>orbit</w:t>
      </w:r>
      <w:r w:rsidRPr="008B5709">
        <w:rPr>
          <w:rStyle w:val="Emphasis"/>
        </w:rPr>
        <w:t xml:space="preserve"> </w:t>
      </w:r>
      <w:r w:rsidRPr="00996312">
        <w:rPr>
          <w:rStyle w:val="Emphasis"/>
          <w:vanish/>
        </w:rPr>
        <w:t>but</w:t>
      </w:r>
      <w:r w:rsidRPr="008B5709">
        <w:rPr>
          <w:rStyle w:val="Emphasis"/>
        </w:rPr>
        <w:t xml:space="preserve"> </w:t>
      </w:r>
      <w:r w:rsidRPr="00996312">
        <w:rPr>
          <w:rStyle w:val="Emphasis"/>
          <w:vanish/>
        </w:rPr>
        <w:t>unintentional</w:t>
      </w:r>
      <w:r w:rsidRPr="008B5709">
        <w:rPr>
          <w:rStyle w:val="Emphasis"/>
        </w:rPr>
        <w:t xml:space="preserve"> </w:t>
      </w:r>
      <w:r w:rsidRPr="00996312">
        <w:rPr>
          <w:rStyle w:val="Emphasis"/>
          <w:vanish/>
        </w:rPr>
        <w:t>ones</w:t>
      </w:r>
      <w:r w:rsidRPr="008B5709">
        <w:rPr>
          <w:u w:val="single"/>
        </w:rPr>
        <w:t xml:space="preserve"> </w:t>
      </w:r>
      <w:r w:rsidRPr="00996312">
        <w:rPr>
          <w:vanish/>
          <w:u w:val="single"/>
        </w:rPr>
        <w:t>—</w:t>
      </w:r>
      <w:r w:rsidRPr="008B5709">
        <w:rPr>
          <w:u w:val="single"/>
        </w:rPr>
        <w:t xml:space="preserve"> </w:t>
      </w:r>
      <w:r w:rsidRPr="00996312">
        <w:rPr>
          <w:vanish/>
          <w:u w:val="single"/>
        </w:rPr>
        <w:t>bits</w:t>
      </w:r>
      <w:r w:rsidRPr="008B5709">
        <w:rPr>
          <w:u w:val="single"/>
        </w:rPr>
        <w:t xml:space="preserve"> </w:t>
      </w:r>
      <w:r w:rsidRPr="00996312">
        <w:rPr>
          <w:vanish/>
          <w:u w:val="single"/>
        </w:rPr>
        <w:t>of</w:t>
      </w:r>
      <w:r w:rsidRPr="008B5709">
        <w:rPr>
          <w:u w:val="single"/>
        </w:rPr>
        <w:t xml:space="preserve"> </w:t>
      </w:r>
      <w:r w:rsidRPr="00996312">
        <w:rPr>
          <w:vanish/>
          <w:u w:val="single"/>
        </w:rPr>
        <w:t>rocket</w:t>
      </w:r>
      <w:r w:rsidRPr="008B5709">
        <w:rPr>
          <w:u w:val="single"/>
        </w:rPr>
        <w:t xml:space="preserve"> </w:t>
      </w:r>
      <w:r w:rsidRPr="00996312">
        <w:rPr>
          <w:vanish/>
          <w:u w:val="single"/>
        </w:rPr>
        <w:t>parts</w:t>
      </w:r>
      <w:r w:rsidRPr="008B5709">
        <w:rPr>
          <w:u w:val="single"/>
        </w:rPr>
        <w:t xml:space="preserve"> </w:t>
      </w:r>
      <w:r w:rsidRPr="00996312">
        <w:rPr>
          <w:vanish/>
          <w:u w:val="single"/>
        </w:rPr>
        <w:t>and</w:t>
      </w:r>
      <w:r w:rsidRPr="008B5709">
        <w:rPr>
          <w:u w:val="single"/>
        </w:rPr>
        <w:t xml:space="preserve"> </w:t>
      </w:r>
      <w:r w:rsidRPr="00996312">
        <w:rPr>
          <w:vanish/>
          <w:u w:val="single"/>
        </w:rPr>
        <w:t>detritus</w:t>
      </w:r>
      <w:r w:rsidRPr="008B5709">
        <w:rPr>
          <w:u w:val="single"/>
        </w:rPr>
        <w:t xml:space="preserve"> </w:t>
      </w:r>
      <w:r w:rsidRPr="00996312">
        <w:rPr>
          <w:vanish/>
          <w:u w:val="single"/>
        </w:rPr>
        <w:t>from</w:t>
      </w:r>
      <w:r w:rsidRPr="008B5709">
        <w:rPr>
          <w:u w:val="single"/>
        </w:rPr>
        <w:t xml:space="preserve"> </w:t>
      </w:r>
      <w:r w:rsidRPr="00996312">
        <w:rPr>
          <w:vanish/>
          <w:u w:val="single"/>
        </w:rPr>
        <w:t>launches.</w:t>
      </w:r>
    </w:p>
    <w:p w14:paraId="3C442BC8" w14:textId="77777777" w:rsidR="004B5F16" w:rsidRDefault="004B5F16" w:rsidP="004B5F16"/>
    <w:p w14:paraId="1E5069DB" w14:textId="77777777" w:rsidR="004B5F16" w:rsidRDefault="004B5F16" w:rsidP="004B5F16">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0DF9B401" w14:textId="77777777" w:rsidR="004B5F16" w:rsidRPr="00A44E95" w:rsidRDefault="004B5F16" w:rsidP="004B5F16">
      <w:r w:rsidRPr="00667B14">
        <w:rPr>
          <w:rStyle w:val="Style13ptBold"/>
        </w:rPr>
        <w:t>Bernat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F7B3BBE" w14:textId="77777777" w:rsidR="004B5F16" w:rsidRPr="00BE0EC1" w:rsidRDefault="004B5F16" w:rsidP="004B5F16">
      <w:pPr>
        <w:rPr>
          <w:sz w:val="16"/>
        </w:rPr>
      </w:pPr>
      <w:r w:rsidRPr="00996312">
        <w:rPr>
          <w:vanish/>
          <w:sz w:val="16"/>
        </w:rPr>
        <w:t>5.</w:t>
      </w:r>
      <w:r w:rsidRPr="00BE0EC1">
        <w:rPr>
          <w:sz w:val="16"/>
        </w:rPr>
        <w:t xml:space="preserve"> </w:t>
      </w:r>
      <w:r w:rsidRPr="00996312">
        <w:rPr>
          <w:rStyle w:val="Emphasis"/>
          <w:vanish/>
        </w:rPr>
        <w:t>Orbital</w:t>
      </w:r>
      <w:r w:rsidRPr="00BE0EC1">
        <w:rPr>
          <w:rStyle w:val="Emphasis"/>
        </w:rPr>
        <w:t xml:space="preserve"> </w:t>
      </w:r>
      <w:r w:rsidRPr="00996312">
        <w:rPr>
          <w:rStyle w:val="Emphasis"/>
          <w:vanish/>
        </w:rPr>
        <w:t>satellite</w:t>
      </w:r>
      <w:r w:rsidRPr="00BE0EC1">
        <w:rPr>
          <w:rStyle w:val="Emphasis"/>
        </w:rPr>
        <w:t xml:space="preserve"> </w:t>
      </w:r>
      <w:r w:rsidRPr="00996312">
        <w:rPr>
          <w:rStyle w:val="Emphasis"/>
          <w:vanish/>
        </w:rPr>
        <w:t>constellations</w:t>
      </w:r>
      <w:r w:rsidRPr="00BE0EC1">
        <w:rPr>
          <w:rStyle w:val="Emphasis"/>
        </w:rPr>
        <w:t xml:space="preserve"> </w:t>
      </w:r>
      <w:r w:rsidRPr="00996312">
        <w:rPr>
          <w:rStyle w:val="Emphasis"/>
          <w:vanish/>
        </w:rPr>
        <w:t>and</w:t>
      </w:r>
      <w:r w:rsidRPr="00BE0EC1">
        <w:rPr>
          <w:rStyle w:val="Emphasis"/>
        </w:rPr>
        <w:t xml:space="preserve"> </w:t>
      </w:r>
      <w:r w:rsidRPr="00996312">
        <w:rPr>
          <w:rStyle w:val="Emphasis"/>
          <w:vanish/>
        </w:rPr>
        <w:t>the</w:t>
      </w:r>
      <w:r w:rsidRPr="00BE0EC1">
        <w:rPr>
          <w:rStyle w:val="Emphasis"/>
        </w:rPr>
        <w:t xml:space="preserve"> </w:t>
      </w:r>
      <w:r w:rsidRPr="00996312">
        <w:rPr>
          <w:rStyle w:val="Emphasis"/>
          <w:vanish/>
        </w:rPr>
        <w:t>growing</w:t>
      </w:r>
      <w:r w:rsidRPr="00BE0EC1">
        <w:rPr>
          <w:rStyle w:val="Emphasis"/>
        </w:rPr>
        <w:t xml:space="preserve"> </w:t>
      </w:r>
      <w:r w:rsidRPr="00996312">
        <w:rPr>
          <w:rStyle w:val="Emphasis"/>
          <w:vanish/>
        </w:rPr>
        <w:t>threat</w:t>
      </w:r>
      <w:r w:rsidRPr="00BE0EC1">
        <w:rPr>
          <w:rStyle w:val="Emphasis"/>
        </w:rPr>
        <w:t xml:space="preserve"> </w:t>
      </w:r>
      <w:r w:rsidRPr="00996312">
        <w:rPr>
          <w:rStyle w:val="Emphasis"/>
          <w:vanish/>
        </w:rPr>
        <w:t>of</w:t>
      </w:r>
      <w:r w:rsidRPr="00BE0EC1">
        <w:rPr>
          <w:rStyle w:val="Emphasis"/>
        </w:rPr>
        <w:t xml:space="preserve"> </w:t>
      </w:r>
      <w:r w:rsidRPr="00996312">
        <w:rPr>
          <w:rStyle w:val="Emphasis"/>
          <w:vanish/>
        </w:rPr>
        <w:t>the</w:t>
      </w:r>
      <w:r w:rsidRPr="00BE0EC1">
        <w:rPr>
          <w:rStyle w:val="Emphasis"/>
        </w:rPr>
        <w:t xml:space="preserve"> </w:t>
      </w:r>
      <w:r w:rsidRPr="00996312">
        <w:rPr>
          <w:rStyle w:val="Emphasis"/>
          <w:vanish/>
        </w:rPr>
        <w:t>Kessler</w:t>
      </w:r>
      <w:r w:rsidRPr="00BE0EC1">
        <w:rPr>
          <w:rStyle w:val="Emphasis"/>
        </w:rPr>
        <w:t xml:space="preserve"> </w:t>
      </w:r>
      <w:r w:rsidRPr="00996312">
        <w:rPr>
          <w:rStyle w:val="Emphasis"/>
          <w:vanish/>
        </w:rPr>
        <w:t>syndrome</w:t>
      </w:r>
      <w:r w:rsidRPr="00BE0EC1">
        <w:rPr>
          <w:sz w:val="16"/>
        </w:rPr>
        <w:t xml:space="preserve"> </w:t>
      </w:r>
      <w:r w:rsidRPr="00916BB1">
        <w:rPr>
          <w:highlight w:val="green"/>
          <w:u w:val="single"/>
        </w:rPr>
        <w:t xml:space="preserve">Space 2.0 – the new era of </w:t>
      </w:r>
      <w:r w:rsidRPr="00996312">
        <w:rPr>
          <w:rStyle w:val="Emphasis"/>
          <w:vanish/>
        </w:rPr>
        <w:t>space</w:t>
      </w:r>
      <w:r w:rsidRPr="00BE0EC1">
        <w:rPr>
          <w:rStyle w:val="Emphasis"/>
        </w:rPr>
        <w:t xml:space="preserve"> </w:t>
      </w:r>
      <w:r w:rsidRPr="00916BB1">
        <w:rPr>
          <w:rStyle w:val="Emphasis"/>
          <w:highlight w:val="green"/>
        </w:rPr>
        <w:t>exploration</w:t>
      </w:r>
      <w:r w:rsidRPr="003205EF">
        <w:rPr>
          <w:u w:val="single"/>
        </w:rPr>
        <w:t xml:space="preserve"> </w:t>
      </w:r>
      <w:r w:rsidRPr="00996312">
        <w:rPr>
          <w:vanish/>
          <w:u w:val="single"/>
        </w:rPr>
        <w:t>that</w:t>
      </w:r>
      <w:r w:rsidRPr="003205EF">
        <w:rPr>
          <w:u w:val="single"/>
        </w:rPr>
        <w:t xml:space="preserve"> </w:t>
      </w:r>
      <w:r w:rsidRPr="00996312">
        <w:rPr>
          <w:vanish/>
          <w:u w:val="single"/>
        </w:rPr>
        <w:t>we</w:t>
      </w:r>
      <w:r w:rsidRPr="003205EF">
        <w:rPr>
          <w:u w:val="single"/>
        </w:rPr>
        <w:t xml:space="preserve"> </w:t>
      </w:r>
      <w:r w:rsidRPr="00996312">
        <w:rPr>
          <w:vanish/>
          <w:u w:val="single"/>
        </w:rPr>
        <w:t>witness</w:t>
      </w:r>
      <w:r w:rsidRPr="003205EF">
        <w:rPr>
          <w:u w:val="single"/>
        </w:rPr>
        <w:t xml:space="preserve"> </w:t>
      </w:r>
      <w:r w:rsidRPr="00996312">
        <w:rPr>
          <w:vanish/>
          <w:u w:val="single"/>
        </w:rPr>
        <w:t>now</w:t>
      </w:r>
      <w:r w:rsidRPr="003205EF">
        <w:rPr>
          <w:u w:val="single"/>
        </w:rPr>
        <w:t xml:space="preserve"> </w:t>
      </w:r>
      <w:r w:rsidRPr="00996312">
        <w:rPr>
          <w:vanish/>
          <w:u w:val="single"/>
        </w:rPr>
        <w:t>in</w:t>
      </w:r>
      <w:r w:rsidRPr="003205EF">
        <w:rPr>
          <w:u w:val="single"/>
        </w:rPr>
        <w:t xml:space="preserve"> </w:t>
      </w:r>
      <w:r w:rsidRPr="00996312">
        <w:rPr>
          <w:vanish/>
          <w:u w:val="single"/>
        </w:rPr>
        <w:t>the</w:t>
      </w:r>
      <w:r w:rsidRPr="003205EF">
        <w:rPr>
          <w:u w:val="single"/>
        </w:rPr>
        <w:t xml:space="preserve"> </w:t>
      </w:r>
      <w:r w:rsidRPr="00996312">
        <w:rPr>
          <w:vanish/>
          <w:u w:val="single"/>
        </w:rPr>
        <w:t>21st</w:t>
      </w:r>
      <w:r w:rsidRPr="003205EF">
        <w:rPr>
          <w:u w:val="single"/>
        </w:rPr>
        <w:t xml:space="preserve"> </w:t>
      </w:r>
      <w:r w:rsidRPr="00996312">
        <w:rPr>
          <w:vanish/>
          <w:u w:val="single"/>
        </w:rPr>
        <w:t>century</w:t>
      </w:r>
      <w:r w:rsidRPr="003205EF">
        <w:rPr>
          <w:u w:val="single"/>
        </w:rPr>
        <w:t xml:space="preserve"> </w:t>
      </w:r>
      <w:r w:rsidRPr="00996312">
        <w:rPr>
          <w:vanish/>
          <w:u w:val="single"/>
        </w:rPr>
        <w:t>means,</w:t>
      </w:r>
      <w:r w:rsidRPr="003205EF">
        <w:rPr>
          <w:u w:val="single"/>
        </w:rPr>
        <w:t xml:space="preserve"> </w:t>
      </w:r>
      <w:r w:rsidRPr="00996312">
        <w:rPr>
          <w:vanish/>
          <w:u w:val="single"/>
        </w:rPr>
        <w:t>in</w:t>
      </w:r>
      <w:r w:rsidRPr="003205EF">
        <w:rPr>
          <w:u w:val="single"/>
        </w:rPr>
        <w:t xml:space="preserve"> </w:t>
      </w:r>
      <w:r w:rsidRPr="00996312">
        <w:rPr>
          <w:vanish/>
          <w:u w:val="single"/>
        </w:rPr>
        <w:t>words</w:t>
      </w:r>
      <w:r w:rsidRPr="003205EF">
        <w:rPr>
          <w:u w:val="single"/>
        </w:rPr>
        <w:t xml:space="preserve"> </w:t>
      </w:r>
      <w:r w:rsidRPr="00996312">
        <w:rPr>
          <w:vanish/>
          <w:u w:val="single"/>
        </w:rPr>
        <w:t>of</w:t>
      </w:r>
      <w:r w:rsidRPr="003205EF">
        <w:rPr>
          <w:u w:val="single"/>
        </w:rPr>
        <w:t xml:space="preserve"> </w:t>
      </w:r>
      <w:r w:rsidRPr="00996312">
        <w:rPr>
          <w:vanish/>
          <w:u w:val="single"/>
        </w:rPr>
        <w:t>Buzz</w:t>
      </w:r>
      <w:r w:rsidRPr="003205EF">
        <w:rPr>
          <w:u w:val="single"/>
        </w:rPr>
        <w:t xml:space="preserve"> </w:t>
      </w:r>
      <w:r w:rsidRPr="00996312">
        <w:rPr>
          <w:vanish/>
          <w:u w:val="single"/>
        </w:rPr>
        <w:t>Aldrin,</w:t>
      </w:r>
      <w:r w:rsidRPr="003205EF">
        <w:rPr>
          <w:u w:val="single"/>
        </w:rPr>
        <w:t xml:space="preserve"> </w:t>
      </w:r>
      <w:r w:rsidRPr="00996312">
        <w:rPr>
          <w:vanish/>
          <w:u w:val="single"/>
        </w:rPr>
        <w:t>“moving</w:t>
      </w:r>
      <w:r w:rsidRPr="003205EF">
        <w:rPr>
          <w:u w:val="single"/>
        </w:rPr>
        <w:t xml:space="preserve"> </w:t>
      </w:r>
      <w:r w:rsidRPr="00996312">
        <w:rPr>
          <w:vanish/>
          <w:u w:val="single"/>
        </w:rPr>
        <w:t>human</w:t>
      </w:r>
      <w:r w:rsidRPr="003205EF">
        <w:rPr>
          <w:u w:val="single"/>
        </w:rPr>
        <w:t xml:space="preserve"> </w:t>
      </w:r>
      <w:r w:rsidRPr="00996312">
        <w:rPr>
          <w:vanish/>
          <w:u w:val="single"/>
        </w:rPr>
        <w:t>enterprise</w:t>
      </w:r>
      <w:r w:rsidRPr="003205EF">
        <w:rPr>
          <w:u w:val="single"/>
        </w:rPr>
        <w:t xml:space="preserve"> </w:t>
      </w:r>
      <w:r w:rsidRPr="00996312">
        <w:rPr>
          <w:vanish/>
          <w:u w:val="single"/>
        </w:rPr>
        <w:t>into</w:t>
      </w:r>
      <w:r w:rsidRPr="003205EF">
        <w:rPr>
          <w:u w:val="single"/>
        </w:rPr>
        <w:t xml:space="preserve"> </w:t>
      </w:r>
      <w:r w:rsidRPr="00996312">
        <w:rPr>
          <w:vanish/>
          <w:u w:val="single"/>
        </w:rPr>
        <w:t>space”</w:t>
      </w:r>
      <w:r w:rsidRPr="00BE0EC1">
        <w:rPr>
          <w:sz w:val="16"/>
        </w:rPr>
        <w:t xml:space="preserve"> </w:t>
      </w:r>
      <w:r w:rsidRPr="00996312">
        <w:rPr>
          <w:vanish/>
          <w:sz w:val="16"/>
        </w:rPr>
        <w:t>(Pyle,</w:t>
      </w:r>
      <w:r w:rsidRPr="00BE0EC1">
        <w:rPr>
          <w:sz w:val="16"/>
        </w:rPr>
        <w:t xml:space="preserve"> </w:t>
      </w:r>
      <w:r w:rsidRPr="00996312">
        <w:rPr>
          <w:vanish/>
          <w:sz w:val="16"/>
        </w:rPr>
        <w:t>2019,</w:t>
      </w:r>
      <w:r w:rsidRPr="00BE0EC1">
        <w:rPr>
          <w:sz w:val="16"/>
        </w:rPr>
        <w:t xml:space="preserve"> </w:t>
      </w:r>
      <w:r w:rsidRPr="00996312">
        <w:rPr>
          <w:vanish/>
          <w:sz w:val="16"/>
        </w:rPr>
        <w:t>p.</w:t>
      </w:r>
      <w:r w:rsidRPr="00BE0EC1">
        <w:rPr>
          <w:sz w:val="16"/>
        </w:rPr>
        <w:t xml:space="preserve"> </w:t>
      </w:r>
      <w:r w:rsidRPr="00996312">
        <w:rPr>
          <w:vanish/>
          <w:sz w:val="16"/>
        </w:rPr>
        <w:t>xiv).</w:t>
      </w:r>
      <w:r w:rsidRPr="00BE0EC1">
        <w:rPr>
          <w:sz w:val="16"/>
        </w:rPr>
        <w:t xml:space="preserve"> </w:t>
      </w:r>
      <w:r w:rsidRPr="00996312">
        <w:rPr>
          <w:vanish/>
          <w:u w:val="single"/>
        </w:rPr>
        <w:t>The</w:t>
      </w:r>
      <w:r w:rsidRPr="003205EF">
        <w:rPr>
          <w:u w:val="single"/>
        </w:rPr>
        <w:t xml:space="preserve"> </w:t>
      </w:r>
      <w:r w:rsidRPr="00996312">
        <w:rPr>
          <w:vanish/>
          <w:u w:val="single"/>
        </w:rPr>
        <w:t>process</w:t>
      </w:r>
      <w:r w:rsidRPr="003205EF">
        <w:rPr>
          <w:u w:val="single"/>
        </w:rPr>
        <w:t xml:space="preserve"> </w:t>
      </w:r>
      <w:r w:rsidRPr="00996312">
        <w:rPr>
          <w:vanish/>
          <w:u w:val="single"/>
        </w:rPr>
        <w:t>of</w:t>
      </w:r>
      <w:r w:rsidRPr="003205EF">
        <w:rPr>
          <w:u w:val="single"/>
        </w:rPr>
        <w:t xml:space="preserve"> </w:t>
      </w:r>
      <w:r w:rsidRPr="00916BB1">
        <w:rPr>
          <w:rStyle w:val="Emphasis"/>
          <w:highlight w:val="green"/>
        </w:rPr>
        <w:t>commercialization of</w:t>
      </w:r>
      <w:r w:rsidRPr="00BE0EC1">
        <w:rPr>
          <w:rStyle w:val="Emphasis"/>
        </w:rPr>
        <w:t xml:space="preserve"> </w:t>
      </w:r>
      <w:r w:rsidRPr="00996312">
        <w:rPr>
          <w:rStyle w:val="Emphasis"/>
          <w:vanish/>
        </w:rPr>
        <w:t>outer</w:t>
      </w:r>
      <w:r w:rsidRPr="00BE0EC1">
        <w:rPr>
          <w:rStyle w:val="Emphasis"/>
        </w:rPr>
        <w:t xml:space="preserve"> </w:t>
      </w:r>
      <w:r w:rsidRPr="00916BB1">
        <w:rPr>
          <w:rStyle w:val="Emphasis"/>
          <w:highlight w:val="green"/>
        </w:rPr>
        <w:t>space has already begun</w:t>
      </w:r>
      <w:r w:rsidRPr="003205EF">
        <w:rPr>
          <w:u w:val="single"/>
        </w:rPr>
        <w:t xml:space="preserve"> </w:t>
      </w:r>
      <w:r w:rsidRPr="00996312">
        <w:rPr>
          <w:vanish/>
          <w:u w:val="single"/>
        </w:rPr>
        <w:t>and</w:t>
      </w:r>
      <w:r w:rsidRPr="003205EF">
        <w:rPr>
          <w:u w:val="single"/>
        </w:rPr>
        <w:t xml:space="preserve"> </w:t>
      </w:r>
      <w:r w:rsidRPr="00996312">
        <w:rPr>
          <w:vanish/>
          <w:u w:val="single"/>
        </w:rPr>
        <w:t>is</w:t>
      </w:r>
      <w:r w:rsidRPr="003205EF">
        <w:rPr>
          <w:u w:val="single"/>
        </w:rPr>
        <w:t xml:space="preserve"> </w:t>
      </w:r>
      <w:r w:rsidRPr="00996312">
        <w:rPr>
          <w:rStyle w:val="Emphasis"/>
          <w:vanish/>
        </w:rPr>
        <w:t>not</w:t>
      </w:r>
      <w:r w:rsidRPr="00BE0EC1">
        <w:rPr>
          <w:rStyle w:val="Emphasis"/>
        </w:rPr>
        <w:t xml:space="preserve"> </w:t>
      </w:r>
      <w:r w:rsidRPr="00996312">
        <w:rPr>
          <w:rStyle w:val="Emphasis"/>
          <w:vanish/>
        </w:rPr>
        <w:t>limited</w:t>
      </w:r>
      <w:r w:rsidRPr="00BE0EC1">
        <w:rPr>
          <w:rStyle w:val="Emphasis"/>
        </w:rPr>
        <w:t xml:space="preserve"> </w:t>
      </w:r>
      <w:r w:rsidRPr="00996312">
        <w:rPr>
          <w:rStyle w:val="Emphasis"/>
          <w:vanish/>
        </w:rPr>
        <w:t>to</w:t>
      </w:r>
      <w:r w:rsidRPr="00BE0EC1">
        <w:rPr>
          <w:rStyle w:val="Emphasis"/>
        </w:rPr>
        <w:t xml:space="preserve"> </w:t>
      </w:r>
      <w:r w:rsidRPr="00996312">
        <w:rPr>
          <w:rStyle w:val="Emphasis"/>
          <w:vanish/>
        </w:rPr>
        <w:t>private</w:t>
      </w:r>
      <w:r w:rsidRPr="00BE0EC1">
        <w:rPr>
          <w:rStyle w:val="Emphasis"/>
        </w:rPr>
        <w:t xml:space="preserve"> </w:t>
      </w:r>
      <w:r w:rsidRPr="00996312">
        <w:rPr>
          <w:rStyle w:val="Emphasis"/>
          <w:vanish/>
        </w:rPr>
        <w:t>companies</w:t>
      </w:r>
      <w:r w:rsidRPr="003205EF">
        <w:rPr>
          <w:u w:val="single"/>
        </w:rPr>
        <w:t xml:space="preserve"> </w:t>
      </w:r>
      <w:r w:rsidRPr="00996312">
        <w:rPr>
          <w:vanish/>
          <w:u w:val="single"/>
        </w:rPr>
        <w:t>providing</w:t>
      </w:r>
      <w:r w:rsidRPr="003205EF">
        <w:rPr>
          <w:u w:val="single"/>
        </w:rPr>
        <w:t xml:space="preserve"> </w:t>
      </w:r>
      <w:r w:rsidRPr="00996312">
        <w:rPr>
          <w:vanish/>
          <w:u w:val="single"/>
        </w:rPr>
        <w:t>technologies</w:t>
      </w:r>
      <w:r w:rsidRPr="003205EF">
        <w:rPr>
          <w:u w:val="single"/>
        </w:rPr>
        <w:t xml:space="preserve"> </w:t>
      </w:r>
      <w:r w:rsidRPr="00996312">
        <w:rPr>
          <w:vanish/>
          <w:u w:val="single"/>
        </w:rPr>
        <w:t>and</w:t>
      </w:r>
      <w:r w:rsidRPr="003205EF">
        <w:rPr>
          <w:u w:val="single"/>
        </w:rPr>
        <w:t xml:space="preserve"> </w:t>
      </w:r>
      <w:r w:rsidRPr="00996312">
        <w:rPr>
          <w:vanish/>
          <w:u w:val="single"/>
        </w:rPr>
        <w:t>services</w:t>
      </w:r>
      <w:r w:rsidRPr="003205EF">
        <w:rPr>
          <w:u w:val="single"/>
        </w:rPr>
        <w:t xml:space="preserve"> </w:t>
      </w:r>
      <w:r w:rsidRPr="00996312">
        <w:rPr>
          <w:vanish/>
          <w:u w:val="single"/>
        </w:rPr>
        <w:t>for</w:t>
      </w:r>
      <w:r w:rsidRPr="003205EF">
        <w:rPr>
          <w:u w:val="single"/>
        </w:rPr>
        <w:t xml:space="preserve"> </w:t>
      </w:r>
      <w:r w:rsidRPr="00996312">
        <w:rPr>
          <w:vanish/>
          <w:u w:val="single"/>
        </w:rPr>
        <w:t>national</w:t>
      </w:r>
      <w:r w:rsidRPr="003205EF">
        <w:rPr>
          <w:u w:val="single"/>
        </w:rPr>
        <w:t xml:space="preserve"> </w:t>
      </w:r>
      <w:r w:rsidRPr="00996312">
        <w:rPr>
          <w:vanish/>
          <w:u w:val="single"/>
        </w:rPr>
        <w:t>or</w:t>
      </w:r>
      <w:r w:rsidRPr="003205EF">
        <w:rPr>
          <w:u w:val="single"/>
        </w:rPr>
        <w:t xml:space="preserve"> </w:t>
      </w:r>
      <w:r w:rsidRPr="00996312">
        <w:rPr>
          <w:vanish/>
          <w:u w:val="single"/>
        </w:rPr>
        <w:t>international</w:t>
      </w:r>
      <w:r w:rsidRPr="003205EF">
        <w:rPr>
          <w:u w:val="single"/>
        </w:rPr>
        <w:t xml:space="preserve"> </w:t>
      </w:r>
      <w:r w:rsidRPr="00996312">
        <w:rPr>
          <w:vanish/>
          <w:u w:val="single"/>
        </w:rPr>
        <w:t>space</w:t>
      </w:r>
      <w:r w:rsidRPr="003205EF">
        <w:rPr>
          <w:u w:val="single"/>
        </w:rPr>
        <w:t xml:space="preserve"> </w:t>
      </w:r>
      <w:r w:rsidRPr="00996312">
        <w:rPr>
          <w:vanish/>
          <w:u w:val="single"/>
        </w:rPr>
        <w:t>agencies,</w:t>
      </w:r>
      <w:r w:rsidRPr="003205EF">
        <w:rPr>
          <w:u w:val="single"/>
        </w:rPr>
        <w:t xml:space="preserve"> </w:t>
      </w:r>
      <w:r w:rsidRPr="00996312">
        <w:rPr>
          <w:vanish/>
          <w:u w:val="single"/>
        </w:rPr>
        <w:t>as</w:t>
      </w:r>
      <w:r w:rsidRPr="003205EF">
        <w:rPr>
          <w:u w:val="single"/>
        </w:rPr>
        <w:t xml:space="preserve"> </w:t>
      </w:r>
      <w:r w:rsidRPr="00996312">
        <w:rPr>
          <w:vanish/>
          <w:u w:val="single"/>
        </w:rPr>
        <w:t>it</w:t>
      </w:r>
      <w:r w:rsidRPr="003205EF">
        <w:rPr>
          <w:u w:val="single"/>
        </w:rPr>
        <w:t xml:space="preserve"> </w:t>
      </w:r>
      <w:r w:rsidRPr="00996312">
        <w:rPr>
          <w:vanish/>
          <w:u w:val="single"/>
        </w:rPr>
        <w:t>was</w:t>
      </w:r>
      <w:r w:rsidRPr="003205EF">
        <w:rPr>
          <w:u w:val="single"/>
        </w:rPr>
        <w:t xml:space="preserve"> </w:t>
      </w:r>
      <w:r w:rsidRPr="00996312">
        <w:rPr>
          <w:vanish/>
          <w:u w:val="single"/>
        </w:rPr>
        <w:t>in</w:t>
      </w:r>
      <w:r w:rsidRPr="003205EF">
        <w:rPr>
          <w:u w:val="single"/>
        </w:rPr>
        <w:t xml:space="preserve"> </w:t>
      </w:r>
      <w:r w:rsidRPr="00996312">
        <w:rPr>
          <w:vanish/>
          <w:u w:val="single"/>
        </w:rPr>
        <w:t>the</w:t>
      </w:r>
      <w:r w:rsidRPr="003205EF">
        <w:rPr>
          <w:u w:val="single"/>
        </w:rPr>
        <w:t xml:space="preserve"> </w:t>
      </w:r>
      <w:r w:rsidRPr="00996312">
        <w:rPr>
          <w:vanish/>
          <w:u w:val="single"/>
        </w:rPr>
        <w:t>past</w:t>
      </w:r>
      <w:r w:rsidRPr="00996312">
        <w:rPr>
          <w:vanish/>
          <w:sz w:val="16"/>
        </w:rPr>
        <w:t>.</w:t>
      </w:r>
      <w:r w:rsidRPr="00BE0EC1">
        <w:rPr>
          <w:sz w:val="16"/>
        </w:rPr>
        <w:t xml:space="preserve"> </w:t>
      </w:r>
      <w:r w:rsidRPr="00996312">
        <w:rPr>
          <w:vanish/>
          <w:sz w:val="16"/>
        </w:rPr>
        <w:t>On</w:t>
      </w:r>
      <w:r w:rsidRPr="00BE0EC1">
        <w:rPr>
          <w:sz w:val="16"/>
        </w:rPr>
        <w:t xml:space="preserve"> </w:t>
      </w:r>
      <w:r w:rsidRPr="00996312">
        <w:rPr>
          <w:vanish/>
          <w:sz w:val="16"/>
        </w:rPr>
        <w:t>the</w:t>
      </w:r>
      <w:r w:rsidRPr="00BE0EC1">
        <w:rPr>
          <w:sz w:val="16"/>
        </w:rPr>
        <w:t xml:space="preserve"> </w:t>
      </w:r>
      <w:r w:rsidRPr="00996312">
        <w:rPr>
          <w:vanish/>
          <w:sz w:val="16"/>
        </w:rPr>
        <w:t>contrary,</w:t>
      </w:r>
      <w:r w:rsidRPr="00BE0EC1">
        <w:rPr>
          <w:sz w:val="16"/>
        </w:rPr>
        <w:t xml:space="preserve"> </w:t>
      </w:r>
      <w:r w:rsidRPr="00916BB1">
        <w:rPr>
          <w:highlight w:val="green"/>
          <w:u w:val="single"/>
        </w:rPr>
        <w:t>private companies</w:t>
      </w:r>
      <w:r w:rsidRPr="003205EF">
        <w:rPr>
          <w:u w:val="single"/>
        </w:rPr>
        <w:t xml:space="preserve"> </w:t>
      </w:r>
      <w:r w:rsidRPr="00996312">
        <w:rPr>
          <w:vanish/>
          <w:u w:val="single"/>
        </w:rPr>
        <w:t>from</w:t>
      </w:r>
      <w:r w:rsidRPr="003205EF">
        <w:rPr>
          <w:u w:val="single"/>
        </w:rPr>
        <w:t xml:space="preserve"> </w:t>
      </w:r>
      <w:r w:rsidRPr="00996312">
        <w:rPr>
          <w:vanish/>
          <w:u w:val="single"/>
        </w:rPr>
        <w:t>the</w:t>
      </w:r>
      <w:r w:rsidRPr="003205EF">
        <w:rPr>
          <w:u w:val="single"/>
        </w:rPr>
        <w:t xml:space="preserve"> </w:t>
      </w:r>
      <w:r w:rsidRPr="00996312">
        <w:rPr>
          <w:vanish/>
          <w:u w:val="single"/>
        </w:rPr>
        <w:t>space</w:t>
      </w:r>
      <w:r w:rsidRPr="003205EF">
        <w:rPr>
          <w:u w:val="single"/>
        </w:rPr>
        <w:t xml:space="preserve"> </w:t>
      </w:r>
      <w:r w:rsidRPr="00996312">
        <w:rPr>
          <w:vanish/>
          <w:u w:val="single"/>
        </w:rPr>
        <w:t>sector</w:t>
      </w:r>
      <w:r w:rsidRPr="003205EF">
        <w:rPr>
          <w:u w:val="single"/>
        </w:rPr>
        <w:t xml:space="preserve"> </w:t>
      </w:r>
      <w:r w:rsidRPr="00996312">
        <w:rPr>
          <w:vanish/>
          <w:u w:val="single"/>
        </w:rPr>
        <w:t>have</w:t>
      </w:r>
      <w:r w:rsidRPr="003205EF">
        <w:rPr>
          <w:u w:val="single"/>
        </w:rPr>
        <w:t xml:space="preserve"> </w:t>
      </w:r>
      <w:r w:rsidRPr="00916BB1">
        <w:rPr>
          <w:highlight w:val="green"/>
          <w:u w:val="single"/>
        </w:rPr>
        <w:t>now</w:t>
      </w:r>
      <w:r w:rsidRPr="003205EF">
        <w:rPr>
          <w:u w:val="single"/>
        </w:rPr>
        <w:t xml:space="preserve"> </w:t>
      </w:r>
      <w:r w:rsidRPr="00996312">
        <w:rPr>
          <w:vanish/>
          <w:u w:val="single"/>
        </w:rPr>
        <w:t>matured</w:t>
      </w:r>
      <w:r w:rsidRPr="003205EF">
        <w:rPr>
          <w:u w:val="single"/>
        </w:rPr>
        <w:t xml:space="preserve"> </w:t>
      </w:r>
      <w:r w:rsidRPr="00996312">
        <w:rPr>
          <w:vanish/>
          <w:u w:val="single"/>
        </w:rPr>
        <w:t>to</w:t>
      </w:r>
      <w:r w:rsidRPr="003205EF">
        <w:rPr>
          <w:u w:val="single"/>
        </w:rPr>
        <w:t xml:space="preserve"> </w:t>
      </w:r>
      <w:r w:rsidRPr="00916BB1">
        <w:rPr>
          <w:highlight w:val="green"/>
          <w:u w:val="single"/>
        </w:rPr>
        <w:t>carry</w:t>
      </w:r>
      <w:r w:rsidRPr="003205EF">
        <w:rPr>
          <w:u w:val="single"/>
        </w:rPr>
        <w:t xml:space="preserve"> </w:t>
      </w:r>
      <w:r w:rsidRPr="00996312">
        <w:rPr>
          <w:vanish/>
          <w:u w:val="single"/>
        </w:rPr>
        <w:t>out</w:t>
      </w:r>
      <w:r w:rsidRPr="003205EF">
        <w:rPr>
          <w:u w:val="single"/>
        </w:rPr>
        <w:t xml:space="preserve"> </w:t>
      </w:r>
      <w:r w:rsidRPr="00996312">
        <w:rPr>
          <w:vanish/>
          <w:u w:val="single"/>
        </w:rPr>
        <w:t>their</w:t>
      </w:r>
      <w:r w:rsidRPr="00BE0EC1">
        <w:rPr>
          <w:u w:val="single"/>
        </w:rPr>
        <w:t xml:space="preserve"> </w:t>
      </w:r>
      <w:r w:rsidRPr="00996312">
        <w:rPr>
          <w:vanish/>
          <w:u w:val="single"/>
        </w:rPr>
        <w:t>own</w:t>
      </w:r>
      <w:r w:rsidRPr="00BE0EC1">
        <w:rPr>
          <w:u w:val="single"/>
        </w:rPr>
        <w:t xml:space="preserve"> </w:t>
      </w:r>
      <w:r w:rsidRPr="00916BB1">
        <w:rPr>
          <w:highlight w:val="green"/>
          <w:u w:val="single"/>
        </w:rPr>
        <w:t>independent projects</w:t>
      </w:r>
      <w:r w:rsidRPr="00996312">
        <w:rPr>
          <w:vanish/>
          <w:sz w:val="16"/>
        </w:rPr>
        <w:t>.</w:t>
      </w:r>
      <w:r w:rsidRPr="00BE0EC1">
        <w:rPr>
          <w:sz w:val="16"/>
        </w:rPr>
        <w:t xml:space="preserve"> </w:t>
      </w:r>
      <w:r w:rsidRPr="00996312">
        <w:rPr>
          <w:vanish/>
          <w:sz w:val="16"/>
        </w:rPr>
        <w:t>As</w:t>
      </w:r>
      <w:r w:rsidRPr="00BE0EC1">
        <w:rPr>
          <w:sz w:val="16"/>
        </w:rPr>
        <w:t xml:space="preserve"> </w:t>
      </w:r>
      <w:r w:rsidRPr="00996312">
        <w:rPr>
          <w:vanish/>
          <w:sz w:val="16"/>
        </w:rPr>
        <w:t>for</w:t>
      </w:r>
      <w:r w:rsidRPr="00BE0EC1">
        <w:rPr>
          <w:sz w:val="16"/>
        </w:rPr>
        <w:t xml:space="preserve"> </w:t>
      </w:r>
      <w:r w:rsidRPr="00996312">
        <w:rPr>
          <w:vanish/>
          <w:sz w:val="16"/>
        </w:rPr>
        <w:t>2020,</w:t>
      </w:r>
      <w:r w:rsidRPr="00BE0EC1">
        <w:rPr>
          <w:sz w:val="16"/>
        </w:rPr>
        <w:t xml:space="preserve"> </w:t>
      </w:r>
      <w:r w:rsidRPr="00996312">
        <w:rPr>
          <w:vanish/>
          <w:sz w:val="16"/>
        </w:rPr>
        <w:t>SpaceX</w:t>
      </w:r>
      <w:r w:rsidRPr="00BE0EC1">
        <w:rPr>
          <w:sz w:val="16"/>
        </w:rPr>
        <w:t xml:space="preserve"> </w:t>
      </w:r>
      <w:r w:rsidRPr="00996312">
        <w:rPr>
          <w:vanish/>
          <w:sz w:val="16"/>
        </w:rPr>
        <w:t>is</w:t>
      </w:r>
      <w:r w:rsidRPr="00BE0EC1">
        <w:rPr>
          <w:sz w:val="16"/>
        </w:rPr>
        <w:t xml:space="preserve"> </w:t>
      </w:r>
      <w:r w:rsidRPr="00996312">
        <w:rPr>
          <w:vanish/>
          <w:sz w:val="16"/>
        </w:rPr>
        <w:t>a</w:t>
      </w:r>
      <w:r w:rsidRPr="00BE0EC1">
        <w:rPr>
          <w:sz w:val="16"/>
        </w:rPr>
        <w:t xml:space="preserve"> </w:t>
      </w:r>
      <w:r w:rsidRPr="00996312">
        <w:rPr>
          <w:vanish/>
          <w:sz w:val="16"/>
        </w:rPr>
        <w:t>company</w:t>
      </w:r>
      <w:r w:rsidRPr="00BE0EC1">
        <w:rPr>
          <w:sz w:val="16"/>
        </w:rPr>
        <w:t xml:space="preserve"> </w:t>
      </w:r>
      <w:r w:rsidRPr="00996312">
        <w:rPr>
          <w:vanish/>
          <w:sz w:val="16"/>
        </w:rPr>
        <w:t>that</w:t>
      </w:r>
      <w:r w:rsidRPr="00BE0EC1">
        <w:rPr>
          <w:sz w:val="16"/>
        </w:rPr>
        <w:t xml:space="preserve"> </w:t>
      </w:r>
      <w:r w:rsidRPr="00996312">
        <w:rPr>
          <w:vanish/>
          <w:sz w:val="16"/>
        </w:rPr>
        <w:t>serves</w:t>
      </w:r>
      <w:r w:rsidRPr="00BE0EC1">
        <w:rPr>
          <w:sz w:val="16"/>
        </w:rPr>
        <w:t xml:space="preserve"> </w:t>
      </w:r>
      <w:r w:rsidRPr="00996312">
        <w:rPr>
          <w:vanish/>
          <w:sz w:val="16"/>
        </w:rPr>
        <w:t>as</w:t>
      </w:r>
      <w:r w:rsidRPr="00BE0EC1">
        <w:rPr>
          <w:sz w:val="16"/>
        </w:rPr>
        <w:t xml:space="preserve"> </w:t>
      </w:r>
      <w:r w:rsidRPr="00996312">
        <w:rPr>
          <w:vanish/>
          <w:sz w:val="16"/>
        </w:rPr>
        <w:t>the</w:t>
      </w:r>
      <w:r w:rsidRPr="00BE0EC1">
        <w:rPr>
          <w:sz w:val="16"/>
        </w:rPr>
        <w:t xml:space="preserve"> </w:t>
      </w:r>
      <w:r w:rsidRPr="00996312">
        <w:rPr>
          <w:vanish/>
          <w:sz w:val="16"/>
        </w:rPr>
        <w:t>best</w:t>
      </w:r>
      <w:r w:rsidRPr="00BE0EC1">
        <w:rPr>
          <w:sz w:val="16"/>
        </w:rPr>
        <w:t xml:space="preserve"> </w:t>
      </w:r>
      <w:r w:rsidRPr="00996312">
        <w:rPr>
          <w:vanish/>
          <w:sz w:val="16"/>
        </w:rPr>
        <w:t>example</w:t>
      </w:r>
      <w:r w:rsidRPr="00BE0EC1">
        <w:rPr>
          <w:sz w:val="16"/>
        </w:rPr>
        <w:t xml:space="preserve"> </w:t>
      </w:r>
      <w:r w:rsidRPr="00996312">
        <w:rPr>
          <w:vanish/>
          <w:sz w:val="16"/>
        </w:rPr>
        <w:t>–</w:t>
      </w:r>
      <w:r w:rsidRPr="00BE0EC1">
        <w:rPr>
          <w:sz w:val="16"/>
        </w:rPr>
        <w:t xml:space="preserve"> </w:t>
      </w:r>
      <w:r w:rsidRPr="00996312">
        <w:rPr>
          <w:vanish/>
          <w:sz w:val="16"/>
        </w:rPr>
        <w:t>it</w:t>
      </w:r>
      <w:r w:rsidRPr="00BE0EC1">
        <w:rPr>
          <w:sz w:val="16"/>
        </w:rPr>
        <w:t xml:space="preserve"> </w:t>
      </w:r>
      <w:r w:rsidRPr="00996312">
        <w:rPr>
          <w:vanish/>
          <w:sz w:val="16"/>
        </w:rPr>
        <w:t>launches</w:t>
      </w:r>
      <w:r w:rsidRPr="00BE0EC1">
        <w:rPr>
          <w:sz w:val="16"/>
        </w:rPr>
        <w:t xml:space="preserve"> </w:t>
      </w:r>
      <w:r w:rsidRPr="00996312">
        <w:rPr>
          <w:vanish/>
          <w:sz w:val="16"/>
        </w:rPr>
        <w:t>satellites</w:t>
      </w:r>
      <w:r w:rsidRPr="00BE0EC1">
        <w:rPr>
          <w:sz w:val="16"/>
        </w:rPr>
        <w:t xml:space="preserve"> </w:t>
      </w:r>
      <w:r w:rsidRPr="00996312">
        <w:rPr>
          <w:vanish/>
          <w:sz w:val="16"/>
        </w:rPr>
        <w:t>to</w:t>
      </w:r>
      <w:r w:rsidRPr="00BE0EC1">
        <w:rPr>
          <w:sz w:val="16"/>
        </w:rPr>
        <w:t xml:space="preserve"> </w:t>
      </w:r>
      <w:r w:rsidRPr="00996312">
        <w:rPr>
          <w:vanish/>
          <w:sz w:val="16"/>
        </w:rPr>
        <w:t>the</w:t>
      </w:r>
      <w:r w:rsidRPr="00BE0EC1">
        <w:rPr>
          <w:sz w:val="16"/>
        </w:rPr>
        <w:t xml:space="preserve"> </w:t>
      </w:r>
      <w:r w:rsidRPr="00996312">
        <w:rPr>
          <w:vanish/>
          <w:sz w:val="16"/>
        </w:rPr>
        <w:t>orbit,</w:t>
      </w:r>
      <w:r w:rsidRPr="00BE0EC1">
        <w:rPr>
          <w:sz w:val="16"/>
        </w:rPr>
        <w:t xml:space="preserve"> </w:t>
      </w:r>
      <w:r w:rsidRPr="00996312">
        <w:rPr>
          <w:vanish/>
          <w:sz w:val="16"/>
        </w:rPr>
        <w:t>both</w:t>
      </w:r>
      <w:r w:rsidRPr="00BE0EC1">
        <w:rPr>
          <w:sz w:val="16"/>
        </w:rPr>
        <w:t xml:space="preserve"> </w:t>
      </w:r>
      <w:r w:rsidRPr="00996312">
        <w:rPr>
          <w:vanish/>
          <w:sz w:val="16"/>
        </w:rPr>
        <w:t>for</w:t>
      </w:r>
      <w:r w:rsidRPr="00BE0EC1">
        <w:rPr>
          <w:sz w:val="16"/>
        </w:rPr>
        <w:t xml:space="preserve"> </w:t>
      </w:r>
      <w:r w:rsidRPr="00996312">
        <w:rPr>
          <w:vanish/>
          <w:sz w:val="16"/>
        </w:rPr>
        <w:t>state</w:t>
      </w:r>
      <w:r w:rsidRPr="00BE0EC1">
        <w:rPr>
          <w:sz w:val="16"/>
        </w:rPr>
        <w:t xml:space="preserve"> </w:t>
      </w:r>
      <w:r w:rsidRPr="00996312">
        <w:rPr>
          <w:vanish/>
          <w:sz w:val="16"/>
        </w:rPr>
        <w:t>and</w:t>
      </w:r>
      <w:r w:rsidRPr="00BE0EC1">
        <w:rPr>
          <w:sz w:val="16"/>
        </w:rPr>
        <w:t xml:space="preserve"> </w:t>
      </w:r>
      <w:r w:rsidRPr="00996312">
        <w:rPr>
          <w:vanish/>
          <w:sz w:val="16"/>
        </w:rPr>
        <w:t>private</w:t>
      </w:r>
      <w:r w:rsidRPr="00BE0EC1">
        <w:rPr>
          <w:sz w:val="16"/>
        </w:rPr>
        <w:t xml:space="preserve"> </w:t>
      </w:r>
      <w:r w:rsidRPr="00996312">
        <w:rPr>
          <w:vanish/>
          <w:sz w:val="16"/>
        </w:rPr>
        <w:t>contractors,</w:t>
      </w:r>
      <w:r w:rsidRPr="00BE0EC1">
        <w:rPr>
          <w:sz w:val="16"/>
        </w:rPr>
        <w:t xml:space="preserve"> </w:t>
      </w:r>
      <w:r w:rsidRPr="00996312">
        <w:rPr>
          <w:vanish/>
          <w:sz w:val="16"/>
        </w:rPr>
        <w:t>it</w:t>
      </w:r>
      <w:r w:rsidRPr="00BE0EC1">
        <w:rPr>
          <w:sz w:val="16"/>
        </w:rPr>
        <w:t xml:space="preserve"> </w:t>
      </w:r>
      <w:r w:rsidRPr="00996312">
        <w:rPr>
          <w:vanish/>
          <w:sz w:val="16"/>
        </w:rPr>
        <w:t>successfully</w:t>
      </w:r>
      <w:r w:rsidRPr="00BE0EC1">
        <w:rPr>
          <w:sz w:val="16"/>
        </w:rPr>
        <w:t xml:space="preserve"> </w:t>
      </w:r>
      <w:r w:rsidRPr="00996312">
        <w:rPr>
          <w:vanish/>
          <w:sz w:val="16"/>
        </w:rPr>
        <w:t>realized</w:t>
      </w:r>
      <w:r w:rsidRPr="00BE0EC1">
        <w:rPr>
          <w:sz w:val="16"/>
        </w:rPr>
        <w:t xml:space="preserve"> </w:t>
      </w:r>
      <w:r w:rsidRPr="00996312">
        <w:rPr>
          <w:vanish/>
          <w:sz w:val="16"/>
        </w:rPr>
        <w:t>two</w:t>
      </w:r>
      <w:r w:rsidRPr="00BE0EC1">
        <w:rPr>
          <w:sz w:val="16"/>
        </w:rPr>
        <w:t xml:space="preserve"> </w:t>
      </w:r>
      <w:r w:rsidRPr="00996312">
        <w:rPr>
          <w:vanish/>
          <w:sz w:val="16"/>
        </w:rPr>
        <w:t>crew</w:t>
      </w:r>
      <w:r w:rsidRPr="00BE0EC1">
        <w:rPr>
          <w:sz w:val="16"/>
        </w:rPr>
        <w:t xml:space="preserve"> </w:t>
      </w:r>
      <w:r w:rsidRPr="00996312">
        <w:rPr>
          <w:vanish/>
          <w:sz w:val="16"/>
        </w:rPr>
        <w:t>missions</w:t>
      </w:r>
      <w:r w:rsidRPr="00BE0EC1">
        <w:rPr>
          <w:sz w:val="16"/>
        </w:rPr>
        <w:t xml:space="preserve"> </w:t>
      </w:r>
      <w:r w:rsidRPr="00996312">
        <w:rPr>
          <w:vanish/>
          <w:sz w:val="16"/>
        </w:rPr>
        <w:t>to</w:t>
      </w:r>
      <w:r w:rsidRPr="00BE0EC1">
        <w:rPr>
          <w:sz w:val="16"/>
        </w:rPr>
        <w:t xml:space="preserve"> </w:t>
      </w:r>
      <w:r w:rsidRPr="00996312">
        <w:rPr>
          <w:vanish/>
          <w:sz w:val="16"/>
        </w:rPr>
        <w:t>the</w:t>
      </w:r>
      <w:r w:rsidRPr="00BE0EC1">
        <w:rPr>
          <w:sz w:val="16"/>
        </w:rPr>
        <w:t xml:space="preserve"> </w:t>
      </w:r>
      <w:r w:rsidRPr="00996312">
        <w:rPr>
          <w:vanish/>
          <w:sz w:val="16"/>
        </w:rPr>
        <w:t>International</w:t>
      </w:r>
      <w:r w:rsidRPr="00BE0EC1">
        <w:rPr>
          <w:sz w:val="16"/>
        </w:rPr>
        <w:t xml:space="preserve"> </w:t>
      </w:r>
      <w:r w:rsidRPr="00996312">
        <w:rPr>
          <w:vanish/>
          <w:sz w:val="16"/>
        </w:rPr>
        <w:t>Space</w:t>
      </w:r>
      <w:r w:rsidRPr="00BE0EC1">
        <w:rPr>
          <w:sz w:val="16"/>
        </w:rPr>
        <w:t xml:space="preserve"> </w:t>
      </w:r>
      <w:r w:rsidRPr="00996312">
        <w:rPr>
          <w:vanish/>
          <w:sz w:val="16"/>
        </w:rPr>
        <w:t>Station,</w:t>
      </w:r>
      <w:r w:rsidRPr="00BE0EC1">
        <w:rPr>
          <w:sz w:val="16"/>
        </w:rPr>
        <w:t xml:space="preserve"> </w:t>
      </w:r>
      <w:r w:rsidRPr="00996312">
        <w:rPr>
          <w:vanish/>
          <w:sz w:val="16"/>
        </w:rPr>
        <w:t>and</w:t>
      </w:r>
      <w:r w:rsidRPr="00BE0EC1">
        <w:rPr>
          <w:sz w:val="16"/>
        </w:rPr>
        <w:t xml:space="preserve"> </w:t>
      </w:r>
      <w:r w:rsidRPr="00996312">
        <w:rPr>
          <w:vanish/>
          <w:sz w:val="16"/>
        </w:rPr>
        <w:t>is</w:t>
      </w:r>
      <w:r w:rsidRPr="00BE0EC1">
        <w:rPr>
          <w:sz w:val="16"/>
        </w:rPr>
        <w:t xml:space="preserve"> </w:t>
      </w:r>
      <w:r w:rsidRPr="00996312">
        <w:rPr>
          <w:vanish/>
          <w:sz w:val="16"/>
        </w:rPr>
        <w:t>in</w:t>
      </w:r>
      <w:r w:rsidRPr="00BE0EC1">
        <w:rPr>
          <w:sz w:val="16"/>
        </w:rPr>
        <w:t xml:space="preserve"> </w:t>
      </w:r>
      <w:r w:rsidRPr="00996312">
        <w:rPr>
          <w:vanish/>
          <w:sz w:val="16"/>
        </w:rPr>
        <w:t>the</w:t>
      </w:r>
      <w:r w:rsidRPr="00BE0EC1">
        <w:rPr>
          <w:sz w:val="16"/>
        </w:rPr>
        <w:t xml:space="preserve"> </w:t>
      </w:r>
      <w:r w:rsidRPr="00996312">
        <w:rPr>
          <w:vanish/>
          <w:sz w:val="16"/>
        </w:rPr>
        <w:t>process</w:t>
      </w:r>
      <w:r w:rsidRPr="00BE0EC1">
        <w:rPr>
          <w:sz w:val="16"/>
        </w:rPr>
        <w:t xml:space="preserve"> </w:t>
      </w:r>
      <w:r w:rsidRPr="00996312">
        <w:rPr>
          <w:vanish/>
          <w:sz w:val="16"/>
        </w:rPr>
        <w:t>of</w:t>
      </w:r>
      <w:r w:rsidRPr="00BE0EC1">
        <w:rPr>
          <w:sz w:val="16"/>
        </w:rPr>
        <w:t xml:space="preserve"> </w:t>
      </w:r>
      <w:r w:rsidRPr="00916BB1">
        <w:rPr>
          <w:highlight w:val="green"/>
          <w:u w:val="single"/>
        </w:rPr>
        <w:t>constructing</w:t>
      </w:r>
      <w:r w:rsidRPr="00BE0EC1">
        <w:rPr>
          <w:u w:val="single"/>
        </w:rPr>
        <w:t xml:space="preserve"> </w:t>
      </w:r>
      <w:r w:rsidRPr="00996312">
        <w:rPr>
          <w:vanish/>
          <w:u w:val="single"/>
        </w:rPr>
        <w:t>Starlink</w:t>
      </w:r>
      <w:r w:rsidRPr="00BE0EC1">
        <w:rPr>
          <w:u w:val="single"/>
        </w:rPr>
        <w:t xml:space="preserve"> </w:t>
      </w:r>
      <w:r w:rsidRPr="00996312">
        <w:rPr>
          <w:vanish/>
          <w:u w:val="single"/>
        </w:rPr>
        <w:t>satellite</w:t>
      </w:r>
      <w:r w:rsidRPr="00BE0EC1">
        <w:rPr>
          <w:u w:val="single"/>
        </w:rPr>
        <w:t xml:space="preserve"> </w:t>
      </w:r>
      <w:r w:rsidRPr="00916BB1">
        <w:rPr>
          <w:highlight w:val="green"/>
          <w:u w:val="single"/>
        </w:rPr>
        <w:t>constellation</w:t>
      </w:r>
      <w:r w:rsidRPr="00BE0EC1">
        <w:rPr>
          <w:u w:val="single"/>
        </w:rPr>
        <w:t xml:space="preserve"> </w:t>
      </w:r>
      <w:r w:rsidRPr="00996312">
        <w:rPr>
          <w:vanish/>
          <w:u w:val="single"/>
        </w:rPr>
        <w:t>that</w:t>
      </w:r>
      <w:r w:rsidRPr="00BE0EC1">
        <w:rPr>
          <w:u w:val="single"/>
        </w:rPr>
        <w:t xml:space="preserve"> </w:t>
      </w:r>
      <w:r w:rsidRPr="00996312">
        <w:rPr>
          <w:vanish/>
          <w:u w:val="single"/>
        </w:rPr>
        <w:t>will</w:t>
      </w:r>
      <w:r w:rsidRPr="00BE0EC1">
        <w:rPr>
          <w:u w:val="single"/>
        </w:rPr>
        <w:t xml:space="preserve"> </w:t>
      </w:r>
      <w:r w:rsidRPr="00996312">
        <w:rPr>
          <w:vanish/>
          <w:u w:val="single"/>
        </w:rPr>
        <w:t>provide</w:t>
      </w:r>
      <w:r w:rsidRPr="00BE0EC1">
        <w:rPr>
          <w:u w:val="single"/>
        </w:rPr>
        <w:t xml:space="preserve"> </w:t>
      </w:r>
      <w:r w:rsidRPr="00996312">
        <w:rPr>
          <w:vanish/>
          <w:u w:val="single"/>
        </w:rPr>
        <w:t>high-speed</w:t>
      </w:r>
      <w:r w:rsidRPr="00BE0EC1">
        <w:rPr>
          <w:u w:val="single"/>
        </w:rPr>
        <w:t xml:space="preserve"> </w:t>
      </w:r>
      <w:r w:rsidRPr="00996312">
        <w:rPr>
          <w:vanish/>
          <w:u w:val="single"/>
        </w:rPr>
        <w:t>internet</w:t>
      </w:r>
      <w:r w:rsidRPr="00BE0EC1">
        <w:rPr>
          <w:u w:val="single"/>
        </w:rPr>
        <w:t xml:space="preserve"> </w:t>
      </w:r>
      <w:r w:rsidRPr="00996312">
        <w:rPr>
          <w:vanish/>
          <w:u w:val="single"/>
        </w:rPr>
        <w:t>access</w:t>
      </w:r>
      <w:r w:rsidRPr="00BE0EC1">
        <w:rPr>
          <w:u w:val="single"/>
        </w:rPr>
        <w:t xml:space="preserve"> </w:t>
      </w:r>
      <w:r w:rsidRPr="00996312">
        <w:rPr>
          <w:vanish/>
          <w:u w:val="single"/>
        </w:rPr>
        <w:t>across</w:t>
      </w:r>
      <w:r w:rsidRPr="00BE0EC1">
        <w:rPr>
          <w:u w:val="single"/>
        </w:rPr>
        <w:t xml:space="preserve"> </w:t>
      </w:r>
      <w:r w:rsidRPr="00996312">
        <w:rPr>
          <w:vanish/>
          <w:u w:val="single"/>
        </w:rPr>
        <w:t>the</w:t>
      </w:r>
      <w:r w:rsidRPr="00BE0EC1">
        <w:rPr>
          <w:u w:val="single"/>
        </w:rPr>
        <w:t xml:space="preserve"> </w:t>
      </w:r>
      <w:r w:rsidRPr="00996312">
        <w:rPr>
          <w:vanish/>
          <w:u w:val="single"/>
        </w:rPr>
        <w:t>planet</w:t>
      </w:r>
      <w:r w:rsidRPr="00996312">
        <w:rPr>
          <w:vanish/>
          <w:sz w:val="16"/>
        </w:rPr>
        <w:t>.</w:t>
      </w:r>
      <w:r w:rsidRPr="00BE0EC1">
        <w:rPr>
          <w:sz w:val="16"/>
        </w:rPr>
        <w:t xml:space="preserve"> </w:t>
      </w:r>
      <w:r w:rsidRPr="00996312">
        <w:rPr>
          <w:vanish/>
          <w:sz w:val="16"/>
        </w:rPr>
        <w:t>Each</w:t>
      </w:r>
      <w:r w:rsidRPr="00BE0EC1">
        <w:rPr>
          <w:sz w:val="16"/>
        </w:rPr>
        <w:t xml:space="preserve"> </w:t>
      </w:r>
      <w:r w:rsidRPr="00996312">
        <w:rPr>
          <w:vanish/>
          <w:sz w:val="16"/>
        </w:rPr>
        <w:t>satellite</w:t>
      </w:r>
      <w:r w:rsidRPr="00BE0EC1">
        <w:rPr>
          <w:sz w:val="16"/>
        </w:rPr>
        <w:t xml:space="preserve"> </w:t>
      </w:r>
      <w:r w:rsidRPr="00996312">
        <w:rPr>
          <w:vanish/>
          <w:sz w:val="16"/>
        </w:rPr>
        <w:t>weighs</w:t>
      </w:r>
      <w:r w:rsidRPr="00BE0EC1">
        <w:rPr>
          <w:sz w:val="16"/>
        </w:rPr>
        <w:t xml:space="preserve"> </w:t>
      </w:r>
      <w:r w:rsidRPr="00996312">
        <w:rPr>
          <w:vanish/>
          <w:sz w:val="16"/>
        </w:rPr>
        <w:t>around</w:t>
      </w:r>
      <w:r w:rsidRPr="00BE0EC1">
        <w:rPr>
          <w:sz w:val="16"/>
        </w:rPr>
        <w:t xml:space="preserve"> </w:t>
      </w:r>
      <w:r w:rsidRPr="00996312">
        <w:rPr>
          <w:vanish/>
          <w:sz w:val="16"/>
        </w:rPr>
        <w:t>260</w:t>
      </w:r>
      <w:r w:rsidRPr="00BE0EC1">
        <w:rPr>
          <w:sz w:val="16"/>
        </w:rPr>
        <w:t xml:space="preserve"> </w:t>
      </w:r>
      <w:r w:rsidRPr="00996312">
        <w:rPr>
          <w:vanish/>
          <w:sz w:val="16"/>
        </w:rPr>
        <w:t>kg,</w:t>
      </w:r>
      <w:r w:rsidRPr="00BE0EC1">
        <w:rPr>
          <w:sz w:val="16"/>
        </w:rPr>
        <w:t xml:space="preserve"> </w:t>
      </w:r>
      <w:r w:rsidRPr="00996312">
        <w:rPr>
          <w:vanish/>
          <w:sz w:val="16"/>
        </w:rPr>
        <w:t>is</w:t>
      </w:r>
      <w:r w:rsidRPr="00BE0EC1">
        <w:rPr>
          <w:sz w:val="16"/>
        </w:rPr>
        <w:t xml:space="preserve"> </w:t>
      </w:r>
      <w:r w:rsidRPr="00996312">
        <w:rPr>
          <w:vanish/>
          <w:sz w:val="16"/>
        </w:rPr>
        <w:t>equipped</w:t>
      </w:r>
      <w:r w:rsidRPr="00BE0EC1">
        <w:rPr>
          <w:sz w:val="16"/>
        </w:rPr>
        <w:t xml:space="preserve"> </w:t>
      </w:r>
      <w:r w:rsidRPr="00996312">
        <w:rPr>
          <w:vanish/>
          <w:sz w:val="16"/>
        </w:rPr>
        <w:t>with</w:t>
      </w:r>
      <w:r w:rsidRPr="00BE0EC1">
        <w:rPr>
          <w:sz w:val="16"/>
        </w:rPr>
        <w:t xml:space="preserve"> </w:t>
      </w:r>
      <w:r w:rsidRPr="00996312">
        <w:rPr>
          <w:vanish/>
          <w:sz w:val="16"/>
        </w:rPr>
        <w:t>an</w:t>
      </w:r>
      <w:r w:rsidRPr="00BE0EC1">
        <w:rPr>
          <w:sz w:val="16"/>
        </w:rPr>
        <w:t xml:space="preserve"> </w:t>
      </w:r>
      <w:r w:rsidRPr="00996312">
        <w:rPr>
          <w:vanish/>
          <w:sz w:val="16"/>
        </w:rPr>
        <w:t>ion</w:t>
      </w:r>
      <w:r w:rsidRPr="00BE0EC1">
        <w:rPr>
          <w:sz w:val="16"/>
        </w:rPr>
        <w:t xml:space="preserve"> </w:t>
      </w:r>
      <w:r w:rsidRPr="00996312">
        <w:rPr>
          <w:vanish/>
          <w:sz w:val="16"/>
        </w:rPr>
        <w:t>propulsion</w:t>
      </w:r>
      <w:r w:rsidRPr="00BE0EC1">
        <w:rPr>
          <w:sz w:val="16"/>
        </w:rPr>
        <w:t xml:space="preserve"> </w:t>
      </w:r>
      <w:r w:rsidRPr="00996312">
        <w:rPr>
          <w:vanish/>
          <w:sz w:val="16"/>
        </w:rPr>
        <w:t>system,</w:t>
      </w:r>
      <w:r w:rsidRPr="00BE0EC1">
        <w:rPr>
          <w:sz w:val="16"/>
        </w:rPr>
        <w:t xml:space="preserve"> </w:t>
      </w:r>
      <w:r w:rsidRPr="00996312">
        <w:rPr>
          <w:vanish/>
          <w:sz w:val="16"/>
        </w:rPr>
        <w:t>autonomous</w:t>
      </w:r>
      <w:r w:rsidRPr="00BE0EC1">
        <w:rPr>
          <w:sz w:val="16"/>
        </w:rPr>
        <w:t xml:space="preserve"> </w:t>
      </w:r>
      <w:r w:rsidRPr="00996312">
        <w:rPr>
          <w:vanish/>
          <w:sz w:val="16"/>
        </w:rPr>
        <w:t>collision</w:t>
      </w:r>
      <w:r w:rsidRPr="00BE0EC1">
        <w:rPr>
          <w:sz w:val="16"/>
        </w:rPr>
        <w:t xml:space="preserve"> </w:t>
      </w:r>
      <w:r w:rsidRPr="00996312">
        <w:rPr>
          <w:vanish/>
          <w:sz w:val="16"/>
        </w:rPr>
        <w:t>avoidance</w:t>
      </w:r>
      <w:r w:rsidRPr="00BE0EC1">
        <w:rPr>
          <w:sz w:val="16"/>
        </w:rPr>
        <w:t xml:space="preserve"> </w:t>
      </w:r>
      <w:r w:rsidRPr="00996312">
        <w:rPr>
          <w:vanish/>
          <w:sz w:val="16"/>
        </w:rPr>
        <w:t>system,</w:t>
      </w:r>
      <w:r w:rsidRPr="00BE0EC1">
        <w:rPr>
          <w:sz w:val="16"/>
        </w:rPr>
        <w:t xml:space="preserve"> </w:t>
      </w:r>
      <w:r w:rsidRPr="00996312">
        <w:rPr>
          <w:vanish/>
          <w:sz w:val="16"/>
        </w:rPr>
        <w:t>and</w:t>
      </w:r>
      <w:r w:rsidRPr="00BE0EC1">
        <w:rPr>
          <w:sz w:val="16"/>
        </w:rPr>
        <w:t xml:space="preserve"> </w:t>
      </w:r>
      <w:r w:rsidRPr="00996312">
        <w:rPr>
          <w:vanish/>
          <w:sz w:val="16"/>
        </w:rPr>
        <w:t>orbits</w:t>
      </w:r>
      <w:r w:rsidRPr="00BE0EC1">
        <w:rPr>
          <w:sz w:val="16"/>
        </w:rPr>
        <w:t xml:space="preserve"> </w:t>
      </w:r>
      <w:r w:rsidRPr="00996312">
        <w:rPr>
          <w:vanish/>
          <w:sz w:val="16"/>
        </w:rPr>
        <w:t>Earth</w:t>
      </w:r>
      <w:r w:rsidRPr="00BE0EC1">
        <w:rPr>
          <w:sz w:val="16"/>
        </w:rPr>
        <w:t xml:space="preserve"> </w:t>
      </w:r>
      <w:r w:rsidRPr="00996312">
        <w:rPr>
          <w:vanish/>
          <w:sz w:val="16"/>
        </w:rPr>
        <w:t>at</w:t>
      </w:r>
      <w:r w:rsidRPr="00BE0EC1">
        <w:rPr>
          <w:sz w:val="16"/>
        </w:rPr>
        <w:t xml:space="preserve"> </w:t>
      </w:r>
      <w:r w:rsidRPr="00996312">
        <w:rPr>
          <w:vanish/>
          <w:sz w:val="16"/>
        </w:rPr>
        <w:t>approximately</w:t>
      </w:r>
      <w:r w:rsidRPr="00BE0EC1">
        <w:rPr>
          <w:sz w:val="16"/>
        </w:rPr>
        <w:t xml:space="preserve"> </w:t>
      </w:r>
      <w:r w:rsidRPr="00996312">
        <w:rPr>
          <w:vanish/>
          <w:sz w:val="16"/>
        </w:rPr>
        <w:t>540-560</w:t>
      </w:r>
      <w:r w:rsidRPr="00BE0EC1">
        <w:rPr>
          <w:sz w:val="16"/>
        </w:rPr>
        <w:t xml:space="preserve"> </w:t>
      </w:r>
      <w:r w:rsidRPr="00996312">
        <w:rPr>
          <w:vanish/>
          <w:sz w:val="16"/>
        </w:rPr>
        <w:t>km</w:t>
      </w:r>
      <w:r w:rsidRPr="00BE0EC1">
        <w:rPr>
          <w:sz w:val="16"/>
        </w:rPr>
        <w:t xml:space="preserve"> </w:t>
      </w:r>
      <w:r w:rsidRPr="00996312">
        <w:rPr>
          <w:vanish/>
          <w:sz w:val="16"/>
        </w:rPr>
        <w:t>altitude</w:t>
      </w:r>
      <w:r w:rsidRPr="00BE0EC1">
        <w:rPr>
          <w:sz w:val="16"/>
        </w:rPr>
        <w:t xml:space="preserve"> </w:t>
      </w:r>
      <w:r w:rsidRPr="00996312">
        <w:rPr>
          <w:vanish/>
          <w:sz w:val="16"/>
        </w:rPr>
        <w:t>(Starlink,</w:t>
      </w:r>
      <w:r w:rsidRPr="00BE0EC1">
        <w:rPr>
          <w:sz w:val="16"/>
        </w:rPr>
        <w:t xml:space="preserve"> </w:t>
      </w:r>
      <w:r w:rsidRPr="00996312">
        <w:rPr>
          <w:vanish/>
          <w:sz w:val="16"/>
        </w:rPr>
        <w:t>2020).</w:t>
      </w:r>
      <w:r w:rsidRPr="00BE0EC1">
        <w:rPr>
          <w:sz w:val="16"/>
        </w:rPr>
        <w:t xml:space="preserve"> </w:t>
      </w:r>
      <w:r w:rsidRPr="00996312">
        <w:rPr>
          <w:vanish/>
          <w:sz w:val="16"/>
        </w:rPr>
        <w:t>At</w:t>
      </w:r>
      <w:r w:rsidRPr="00BE0EC1">
        <w:rPr>
          <w:sz w:val="16"/>
        </w:rPr>
        <w:t xml:space="preserve"> </w:t>
      </w:r>
      <w:r w:rsidRPr="00996312">
        <w:rPr>
          <w:vanish/>
          <w:sz w:val="16"/>
        </w:rPr>
        <w:t>the</w:t>
      </w:r>
      <w:r w:rsidRPr="00BE0EC1">
        <w:rPr>
          <w:sz w:val="16"/>
        </w:rPr>
        <w:t xml:space="preserve"> </w:t>
      </w:r>
      <w:r w:rsidRPr="00996312">
        <w:rPr>
          <w:vanish/>
          <w:sz w:val="16"/>
        </w:rPr>
        <w:t>beginning</w:t>
      </w:r>
      <w:r w:rsidRPr="00BE0EC1">
        <w:rPr>
          <w:sz w:val="16"/>
        </w:rPr>
        <w:t xml:space="preserve"> </w:t>
      </w:r>
      <w:r w:rsidRPr="00996312">
        <w:rPr>
          <w:vanish/>
          <w:sz w:val="16"/>
        </w:rPr>
        <w:t>of</w:t>
      </w:r>
      <w:r w:rsidRPr="00BE0EC1">
        <w:rPr>
          <w:sz w:val="16"/>
        </w:rPr>
        <w:t xml:space="preserve"> </w:t>
      </w:r>
      <w:r w:rsidRPr="00996312">
        <w:rPr>
          <w:vanish/>
          <w:sz w:val="16"/>
        </w:rPr>
        <w:t>November</w:t>
      </w:r>
      <w:r w:rsidRPr="00BE0EC1">
        <w:rPr>
          <w:sz w:val="16"/>
        </w:rPr>
        <w:t xml:space="preserve"> </w:t>
      </w:r>
      <w:r w:rsidRPr="00996312">
        <w:rPr>
          <w:vanish/>
          <w:sz w:val="16"/>
        </w:rPr>
        <w:t>2020,</w:t>
      </w:r>
      <w:r w:rsidRPr="00BE0EC1">
        <w:rPr>
          <w:sz w:val="16"/>
        </w:rPr>
        <w:t xml:space="preserve"> </w:t>
      </w:r>
      <w:r w:rsidRPr="00996312">
        <w:rPr>
          <w:vanish/>
          <w:sz w:val="16"/>
        </w:rPr>
        <w:t>more</w:t>
      </w:r>
      <w:r w:rsidRPr="00BE0EC1">
        <w:rPr>
          <w:sz w:val="16"/>
        </w:rPr>
        <w:t xml:space="preserve"> </w:t>
      </w:r>
      <w:r w:rsidRPr="00996312">
        <w:rPr>
          <w:vanish/>
          <w:sz w:val="16"/>
        </w:rPr>
        <w:t>than</w:t>
      </w:r>
      <w:r w:rsidRPr="00BE0EC1">
        <w:rPr>
          <w:sz w:val="16"/>
        </w:rPr>
        <w:t xml:space="preserve"> </w:t>
      </w:r>
      <w:r w:rsidRPr="00996312">
        <w:rPr>
          <w:vanish/>
          <w:sz w:val="16"/>
        </w:rPr>
        <w:t>860</w:t>
      </w:r>
      <w:r w:rsidRPr="00BE0EC1">
        <w:rPr>
          <w:sz w:val="16"/>
        </w:rPr>
        <w:t xml:space="preserve"> </w:t>
      </w:r>
      <w:r w:rsidRPr="00996312">
        <w:rPr>
          <w:vanish/>
          <w:sz w:val="16"/>
        </w:rPr>
        <w:t>Starlink</w:t>
      </w:r>
      <w:r w:rsidRPr="00BE0EC1">
        <w:rPr>
          <w:sz w:val="16"/>
        </w:rPr>
        <w:t xml:space="preserve"> </w:t>
      </w:r>
      <w:r w:rsidRPr="00996312">
        <w:rPr>
          <w:vanish/>
          <w:sz w:val="16"/>
        </w:rPr>
        <w:t>satellites</w:t>
      </w:r>
      <w:r w:rsidRPr="00BE0EC1">
        <w:rPr>
          <w:sz w:val="16"/>
        </w:rPr>
        <w:t xml:space="preserve"> </w:t>
      </w:r>
      <w:r w:rsidRPr="00996312">
        <w:rPr>
          <w:vanish/>
          <w:sz w:val="16"/>
        </w:rPr>
        <w:t>were</w:t>
      </w:r>
      <w:r w:rsidRPr="00BE0EC1">
        <w:rPr>
          <w:sz w:val="16"/>
        </w:rPr>
        <w:t xml:space="preserve"> </w:t>
      </w:r>
      <w:r w:rsidRPr="00996312">
        <w:rPr>
          <w:vanish/>
          <w:sz w:val="16"/>
        </w:rPr>
        <w:t>orbiting</w:t>
      </w:r>
      <w:r w:rsidRPr="00BE0EC1">
        <w:rPr>
          <w:sz w:val="16"/>
        </w:rPr>
        <w:t xml:space="preserve"> </w:t>
      </w:r>
      <w:r w:rsidRPr="00996312">
        <w:rPr>
          <w:vanish/>
          <w:sz w:val="16"/>
        </w:rPr>
        <w:t>the</w:t>
      </w:r>
      <w:r w:rsidRPr="00BE0EC1">
        <w:rPr>
          <w:sz w:val="16"/>
        </w:rPr>
        <w:t xml:space="preserve"> </w:t>
      </w:r>
      <w:r w:rsidRPr="00996312">
        <w:rPr>
          <w:vanish/>
          <w:sz w:val="16"/>
        </w:rPr>
        <w:t>Earth</w:t>
      </w:r>
      <w:r w:rsidRPr="00BE0EC1">
        <w:rPr>
          <w:sz w:val="16"/>
        </w:rPr>
        <w:t xml:space="preserve"> </w:t>
      </w:r>
      <w:r w:rsidRPr="00996312">
        <w:rPr>
          <w:vanish/>
          <w:sz w:val="16"/>
        </w:rPr>
        <w:t>(Jewett,</w:t>
      </w:r>
      <w:r w:rsidRPr="00BE0EC1">
        <w:rPr>
          <w:sz w:val="16"/>
        </w:rPr>
        <w:t xml:space="preserve"> </w:t>
      </w:r>
      <w:r w:rsidRPr="00996312">
        <w:rPr>
          <w:vanish/>
          <w:sz w:val="16"/>
        </w:rPr>
        <w:t>2020).</w:t>
      </w:r>
      <w:r w:rsidRPr="00BE0EC1">
        <w:rPr>
          <w:sz w:val="16"/>
        </w:rPr>
        <w:t xml:space="preserve"> </w:t>
      </w:r>
      <w:r w:rsidRPr="00916BB1">
        <w:rPr>
          <w:highlight w:val="green"/>
          <w:u w:val="single"/>
        </w:rPr>
        <w:t>Immediate plans include</w:t>
      </w:r>
      <w:r w:rsidRPr="00BE0EC1">
        <w:rPr>
          <w:u w:val="single"/>
        </w:rPr>
        <w:t xml:space="preserve"> </w:t>
      </w:r>
      <w:r w:rsidRPr="00996312">
        <w:rPr>
          <w:vanish/>
          <w:u w:val="single"/>
        </w:rPr>
        <w:t>launching</w:t>
      </w:r>
      <w:r w:rsidRPr="00BE0EC1">
        <w:rPr>
          <w:u w:val="single"/>
        </w:rPr>
        <w:t xml:space="preserve"> </w:t>
      </w:r>
      <w:r w:rsidRPr="00916BB1">
        <w:rPr>
          <w:rStyle w:val="Emphasis"/>
          <w:highlight w:val="green"/>
        </w:rPr>
        <w:t>12,000</w:t>
      </w:r>
      <w:r w:rsidRPr="00FF4115">
        <w:rPr>
          <w:rStyle w:val="Emphasis"/>
        </w:rPr>
        <w:t xml:space="preserve"> </w:t>
      </w:r>
      <w:r w:rsidRPr="00996312">
        <w:rPr>
          <w:rStyle w:val="Emphasis"/>
          <w:vanish/>
        </w:rPr>
        <w:t>satellites,</w:t>
      </w:r>
      <w:r w:rsidRPr="00FF4115">
        <w:rPr>
          <w:rStyle w:val="Emphasis"/>
        </w:rPr>
        <w:t xml:space="preserve"> </w:t>
      </w:r>
      <w:r w:rsidRPr="00916BB1">
        <w:rPr>
          <w:rStyle w:val="Emphasis"/>
          <w:highlight w:val="green"/>
        </w:rPr>
        <w:t>but they assume</w:t>
      </w:r>
      <w:r w:rsidRPr="00FF4115">
        <w:rPr>
          <w:rStyle w:val="Emphasis"/>
        </w:rPr>
        <w:t xml:space="preserve"> </w:t>
      </w:r>
      <w:r w:rsidRPr="00996312">
        <w:rPr>
          <w:rStyle w:val="Emphasis"/>
          <w:vanish/>
        </w:rPr>
        <w:t>a</w:t>
      </w:r>
      <w:r w:rsidRPr="00FF4115">
        <w:rPr>
          <w:rStyle w:val="Emphasis"/>
        </w:rPr>
        <w:t xml:space="preserve"> </w:t>
      </w:r>
      <w:r w:rsidRPr="00996312">
        <w:rPr>
          <w:rStyle w:val="Emphasis"/>
          <w:vanish/>
        </w:rPr>
        <w:t>potential</w:t>
      </w:r>
      <w:r w:rsidRPr="00FF4115">
        <w:rPr>
          <w:rStyle w:val="Emphasis"/>
        </w:rPr>
        <w:t xml:space="preserve"> </w:t>
      </w:r>
      <w:r w:rsidRPr="00996312">
        <w:rPr>
          <w:rStyle w:val="Emphasis"/>
          <w:vanish/>
        </w:rPr>
        <w:t>later</w:t>
      </w:r>
      <w:r w:rsidRPr="00FF4115">
        <w:rPr>
          <w:rStyle w:val="Emphasis"/>
        </w:rPr>
        <w:t xml:space="preserve"> </w:t>
      </w:r>
      <w:r w:rsidRPr="00996312">
        <w:rPr>
          <w:rStyle w:val="Emphasis"/>
          <w:vanish/>
        </w:rPr>
        <w:t>extension</w:t>
      </w:r>
      <w:r w:rsidRPr="00FF4115">
        <w:rPr>
          <w:rStyle w:val="Emphasis"/>
        </w:rPr>
        <w:t xml:space="preserve"> </w:t>
      </w:r>
      <w:r w:rsidRPr="00996312">
        <w:rPr>
          <w:rStyle w:val="Emphasis"/>
          <w:vanish/>
        </w:rPr>
        <w:t>to</w:t>
      </w:r>
      <w:r w:rsidRPr="00FF4115">
        <w:rPr>
          <w:rStyle w:val="Emphasis"/>
        </w:rPr>
        <w:t xml:space="preserve"> </w:t>
      </w:r>
      <w:r w:rsidRPr="00916BB1">
        <w:rPr>
          <w:rStyle w:val="Emphasis"/>
          <w:highlight w:val="green"/>
        </w:rPr>
        <w:t>42,000</w:t>
      </w:r>
      <w:r w:rsidRPr="00BE0EC1">
        <w:rPr>
          <w:sz w:val="16"/>
        </w:rPr>
        <w:t xml:space="preserve"> </w:t>
      </w:r>
      <w:r w:rsidRPr="00996312">
        <w:rPr>
          <w:vanish/>
          <w:sz w:val="16"/>
        </w:rPr>
        <w:t>(Henry,</w:t>
      </w:r>
      <w:r w:rsidRPr="00BE0EC1">
        <w:rPr>
          <w:sz w:val="16"/>
        </w:rPr>
        <w:t xml:space="preserve"> </w:t>
      </w:r>
      <w:r w:rsidRPr="00996312">
        <w:rPr>
          <w:vanish/>
          <w:sz w:val="16"/>
        </w:rPr>
        <w:t>2019a).</w:t>
      </w:r>
      <w:r w:rsidRPr="00BE0EC1">
        <w:rPr>
          <w:sz w:val="16"/>
        </w:rPr>
        <w:t xml:space="preserve"> </w:t>
      </w:r>
      <w:r w:rsidRPr="00996312">
        <w:rPr>
          <w:vanish/>
          <w:sz w:val="16"/>
        </w:rPr>
        <w:t>Of</w:t>
      </w:r>
      <w:r w:rsidRPr="00BE0EC1">
        <w:rPr>
          <w:sz w:val="16"/>
        </w:rPr>
        <w:t xml:space="preserve"> </w:t>
      </w:r>
      <w:r w:rsidRPr="00996312">
        <w:rPr>
          <w:vanish/>
          <w:sz w:val="16"/>
        </w:rPr>
        <w:t>course,</w:t>
      </w:r>
      <w:r w:rsidRPr="00BE0EC1">
        <w:rPr>
          <w:sz w:val="16"/>
        </w:rPr>
        <w:t xml:space="preserve"> </w:t>
      </w:r>
      <w:r w:rsidRPr="00996312">
        <w:rPr>
          <w:vanish/>
          <w:sz w:val="16"/>
        </w:rPr>
        <w:t>SpaceX</w:t>
      </w:r>
      <w:r w:rsidRPr="00BE0EC1">
        <w:rPr>
          <w:sz w:val="16"/>
        </w:rPr>
        <w:t xml:space="preserve"> </w:t>
      </w:r>
      <w:r w:rsidRPr="00996312">
        <w:rPr>
          <w:vanish/>
          <w:sz w:val="16"/>
        </w:rPr>
        <w:t>has</w:t>
      </w:r>
      <w:r w:rsidRPr="00BE0EC1">
        <w:rPr>
          <w:sz w:val="16"/>
        </w:rPr>
        <w:t xml:space="preserve"> </w:t>
      </w:r>
      <w:r w:rsidRPr="00996312">
        <w:rPr>
          <w:vanish/>
          <w:sz w:val="16"/>
        </w:rPr>
        <w:t>employed,</w:t>
      </w:r>
      <w:r w:rsidRPr="00BE0EC1">
        <w:rPr>
          <w:sz w:val="16"/>
        </w:rPr>
        <w:t xml:space="preserve"> </w:t>
      </w:r>
      <w:r w:rsidRPr="00996312">
        <w:rPr>
          <w:vanish/>
          <w:sz w:val="16"/>
        </w:rPr>
        <w:t>at</w:t>
      </w:r>
      <w:r w:rsidRPr="00BE0EC1">
        <w:rPr>
          <w:sz w:val="16"/>
        </w:rPr>
        <w:t xml:space="preserve"> </w:t>
      </w:r>
      <w:r w:rsidRPr="00996312">
        <w:rPr>
          <w:vanish/>
          <w:sz w:val="16"/>
        </w:rPr>
        <w:t>least</w:t>
      </w:r>
      <w:r w:rsidRPr="00BE0EC1">
        <w:rPr>
          <w:sz w:val="16"/>
        </w:rPr>
        <w:t xml:space="preserve"> </w:t>
      </w:r>
      <w:r w:rsidRPr="00996312">
        <w:rPr>
          <w:vanish/>
          <w:sz w:val="16"/>
        </w:rPr>
        <w:t>declaratively,</w:t>
      </w:r>
      <w:r w:rsidRPr="00BE0EC1">
        <w:rPr>
          <w:sz w:val="16"/>
        </w:rPr>
        <w:t xml:space="preserve"> </w:t>
      </w:r>
      <w:r w:rsidRPr="00996312">
        <w:rPr>
          <w:vanish/>
          <w:sz w:val="16"/>
        </w:rPr>
        <w:t>all</w:t>
      </w:r>
      <w:r w:rsidRPr="00BE0EC1">
        <w:rPr>
          <w:sz w:val="16"/>
        </w:rPr>
        <w:t xml:space="preserve"> </w:t>
      </w:r>
      <w:r w:rsidRPr="00996312">
        <w:rPr>
          <w:vanish/>
          <w:sz w:val="16"/>
        </w:rPr>
        <w:t>necessary</w:t>
      </w:r>
      <w:r w:rsidRPr="00BE0EC1">
        <w:rPr>
          <w:sz w:val="16"/>
        </w:rPr>
        <w:t xml:space="preserve"> </w:t>
      </w:r>
      <w:r w:rsidRPr="00996312">
        <w:rPr>
          <w:vanish/>
          <w:sz w:val="16"/>
        </w:rPr>
        <w:t>measures</w:t>
      </w:r>
      <w:r w:rsidRPr="00BE0EC1">
        <w:rPr>
          <w:sz w:val="16"/>
        </w:rPr>
        <w:t xml:space="preserve"> </w:t>
      </w:r>
      <w:r w:rsidRPr="00996312">
        <w:rPr>
          <w:vanish/>
          <w:sz w:val="16"/>
        </w:rPr>
        <w:t>to</w:t>
      </w:r>
      <w:r w:rsidRPr="00BE0EC1">
        <w:rPr>
          <w:sz w:val="16"/>
        </w:rPr>
        <w:t xml:space="preserve"> </w:t>
      </w:r>
      <w:r w:rsidRPr="00996312">
        <w:rPr>
          <w:vanish/>
          <w:sz w:val="16"/>
        </w:rPr>
        <w:t>keep</w:t>
      </w:r>
      <w:r w:rsidRPr="00BE0EC1">
        <w:rPr>
          <w:sz w:val="16"/>
        </w:rPr>
        <w:t xml:space="preserve"> </w:t>
      </w:r>
      <w:r w:rsidRPr="00996312">
        <w:rPr>
          <w:vanish/>
          <w:sz w:val="16"/>
        </w:rPr>
        <w:t>the</w:t>
      </w:r>
      <w:r w:rsidRPr="00BE0EC1">
        <w:rPr>
          <w:sz w:val="16"/>
        </w:rPr>
        <w:t xml:space="preserve"> </w:t>
      </w:r>
      <w:r w:rsidRPr="00996312">
        <w:rPr>
          <w:vanish/>
          <w:sz w:val="16"/>
        </w:rPr>
        <w:t>space</w:t>
      </w:r>
      <w:r w:rsidRPr="00BE0EC1">
        <w:rPr>
          <w:sz w:val="16"/>
        </w:rPr>
        <w:t xml:space="preserve"> </w:t>
      </w:r>
      <w:r w:rsidRPr="00996312">
        <w:rPr>
          <w:vanish/>
          <w:sz w:val="16"/>
        </w:rPr>
        <w:t>clean</w:t>
      </w:r>
      <w:r w:rsidRPr="00BE0EC1">
        <w:rPr>
          <w:sz w:val="16"/>
        </w:rPr>
        <w:t xml:space="preserve"> </w:t>
      </w:r>
      <w:r w:rsidRPr="00996312">
        <w:rPr>
          <w:vanish/>
          <w:sz w:val="16"/>
        </w:rPr>
        <w:t>–</w:t>
      </w:r>
      <w:r w:rsidRPr="00BE0EC1">
        <w:rPr>
          <w:sz w:val="16"/>
        </w:rPr>
        <w:t xml:space="preserve"> </w:t>
      </w:r>
      <w:r w:rsidRPr="00996312">
        <w:rPr>
          <w:vanish/>
          <w:sz w:val="16"/>
        </w:rPr>
        <w:t>the</w:t>
      </w:r>
      <w:r w:rsidRPr="00BE0EC1">
        <w:rPr>
          <w:sz w:val="16"/>
        </w:rPr>
        <w:t xml:space="preserve"> </w:t>
      </w:r>
      <w:r w:rsidRPr="00996312">
        <w:rPr>
          <w:vanish/>
          <w:sz w:val="16"/>
        </w:rPr>
        <w:t>satellites</w:t>
      </w:r>
      <w:r w:rsidRPr="00BE0EC1">
        <w:rPr>
          <w:sz w:val="16"/>
        </w:rPr>
        <w:t xml:space="preserve"> </w:t>
      </w:r>
      <w:r w:rsidRPr="00996312">
        <w:rPr>
          <w:vanish/>
          <w:sz w:val="16"/>
        </w:rPr>
        <w:t>are</w:t>
      </w:r>
      <w:r w:rsidRPr="00BE0EC1">
        <w:rPr>
          <w:sz w:val="16"/>
        </w:rPr>
        <w:t xml:space="preserve"> </w:t>
      </w:r>
      <w:r w:rsidRPr="00996312">
        <w:rPr>
          <w:vanish/>
          <w:sz w:val="16"/>
        </w:rPr>
        <w:t>equipped</w:t>
      </w:r>
      <w:r w:rsidRPr="00BE0EC1">
        <w:rPr>
          <w:sz w:val="16"/>
        </w:rPr>
        <w:t xml:space="preserve"> </w:t>
      </w:r>
      <w:r w:rsidRPr="00996312">
        <w:rPr>
          <w:vanish/>
          <w:sz w:val="16"/>
        </w:rPr>
        <w:t>with</w:t>
      </w:r>
      <w:r w:rsidRPr="00BE0EC1">
        <w:rPr>
          <w:sz w:val="16"/>
        </w:rPr>
        <w:t xml:space="preserve"> </w:t>
      </w:r>
      <w:r w:rsidRPr="00996312">
        <w:rPr>
          <w:vanish/>
          <w:sz w:val="16"/>
        </w:rPr>
        <w:t>the</w:t>
      </w:r>
      <w:r w:rsidRPr="00BE0EC1">
        <w:rPr>
          <w:sz w:val="16"/>
        </w:rPr>
        <w:t xml:space="preserve"> </w:t>
      </w:r>
      <w:r w:rsidRPr="00996312">
        <w:rPr>
          <w:vanish/>
          <w:sz w:val="16"/>
        </w:rPr>
        <w:t>deorbiting</w:t>
      </w:r>
      <w:r w:rsidRPr="00BE0EC1">
        <w:rPr>
          <w:sz w:val="16"/>
        </w:rPr>
        <w:t xml:space="preserve"> </w:t>
      </w:r>
      <w:r w:rsidRPr="00996312">
        <w:rPr>
          <w:vanish/>
          <w:sz w:val="16"/>
        </w:rPr>
        <w:t>system,</w:t>
      </w:r>
      <w:r w:rsidRPr="00BE0EC1">
        <w:rPr>
          <w:sz w:val="16"/>
        </w:rPr>
        <w:t xml:space="preserve"> </w:t>
      </w:r>
      <w:r w:rsidRPr="00996312">
        <w:rPr>
          <w:vanish/>
          <w:sz w:val="16"/>
        </w:rPr>
        <w:t>and</w:t>
      </w:r>
      <w:r w:rsidRPr="00BE0EC1">
        <w:rPr>
          <w:sz w:val="16"/>
        </w:rPr>
        <w:t xml:space="preserve"> </w:t>
      </w:r>
      <w:r w:rsidRPr="00996312">
        <w:rPr>
          <w:vanish/>
          <w:sz w:val="16"/>
        </w:rPr>
        <w:t>in</w:t>
      </w:r>
      <w:r w:rsidRPr="00BE0EC1">
        <w:rPr>
          <w:sz w:val="16"/>
        </w:rPr>
        <w:t xml:space="preserve"> </w:t>
      </w:r>
      <w:r w:rsidRPr="00996312">
        <w:rPr>
          <w:vanish/>
          <w:sz w:val="16"/>
        </w:rPr>
        <w:t>the</w:t>
      </w:r>
      <w:r w:rsidRPr="00BE0EC1">
        <w:rPr>
          <w:sz w:val="16"/>
        </w:rPr>
        <w:t xml:space="preserve"> </w:t>
      </w:r>
      <w:r w:rsidRPr="00996312">
        <w:rPr>
          <w:vanish/>
          <w:sz w:val="16"/>
        </w:rPr>
        <w:t>event</w:t>
      </w:r>
      <w:r w:rsidRPr="00BE0EC1">
        <w:rPr>
          <w:sz w:val="16"/>
        </w:rPr>
        <w:t xml:space="preserve"> </w:t>
      </w:r>
      <w:r w:rsidRPr="00996312">
        <w:rPr>
          <w:vanish/>
          <w:sz w:val="16"/>
        </w:rPr>
        <w:t>of</w:t>
      </w:r>
      <w:r w:rsidRPr="00BE0EC1">
        <w:rPr>
          <w:sz w:val="16"/>
        </w:rPr>
        <w:t xml:space="preserve"> </w:t>
      </w:r>
      <w:r w:rsidRPr="00996312">
        <w:rPr>
          <w:vanish/>
          <w:sz w:val="16"/>
        </w:rPr>
        <w:t>inoperability</w:t>
      </w:r>
      <w:r w:rsidRPr="00BE0EC1">
        <w:rPr>
          <w:sz w:val="16"/>
        </w:rPr>
        <w:t xml:space="preserve"> </w:t>
      </w:r>
      <w:r w:rsidRPr="00996312">
        <w:rPr>
          <w:vanish/>
          <w:sz w:val="16"/>
        </w:rPr>
        <w:t>of</w:t>
      </w:r>
      <w:r w:rsidRPr="00BE0EC1">
        <w:rPr>
          <w:sz w:val="16"/>
        </w:rPr>
        <w:t xml:space="preserve"> </w:t>
      </w:r>
      <w:r w:rsidRPr="00996312">
        <w:rPr>
          <w:vanish/>
          <w:sz w:val="16"/>
        </w:rPr>
        <w:t>the</w:t>
      </w:r>
      <w:r w:rsidRPr="00BE0EC1">
        <w:rPr>
          <w:sz w:val="16"/>
        </w:rPr>
        <w:t xml:space="preserve"> </w:t>
      </w:r>
      <w:r w:rsidRPr="00996312">
        <w:rPr>
          <w:vanish/>
          <w:sz w:val="16"/>
        </w:rPr>
        <w:t>propulsion</w:t>
      </w:r>
      <w:r w:rsidRPr="00BE0EC1">
        <w:rPr>
          <w:sz w:val="16"/>
        </w:rPr>
        <w:t xml:space="preserve"> </w:t>
      </w:r>
      <w:r w:rsidRPr="00996312">
        <w:rPr>
          <w:vanish/>
          <w:sz w:val="16"/>
        </w:rPr>
        <w:t>system</w:t>
      </w:r>
      <w:r w:rsidRPr="00BE0EC1">
        <w:rPr>
          <w:sz w:val="16"/>
        </w:rPr>
        <w:t xml:space="preserve"> </w:t>
      </w:r>
      <w:r w:rsidRPr="00996312">
        <w:rPr>
          <w:vanish/>
          <w:sz w:val="16"/>
        </w:rPr>
        <w:t>(Starlink,</w:t>
      </w:r>
      <w:r w:rsidRPr="00BE0EC1">
        <w:rPr>
          <w:sz w:val="16"/>
        </w:rPr>
        <w:t xml:space="preserve"> </w:t>
      </w:r>
      <w:r w:rsidRPr="00996312">
        <w:rPr>
          <w:vanish/>
          <w:sz w:val="16"/>
        </w:rPr>
        <w:t>2020).</w:t>
      </w:r>
      <w:r w:rsidRPr="00BE0EC1">
        <w:rPr>
          <w:sz w:val="16"/>
        </w:rPr>
        <w:t xml:space="preserve"> </w:t>
      </w:r>
      <w:r w:rsidRPr="00996312">
        <w:rPr>
          <w:vanish/>
          <w:sz w:val="16"/>
        </w:rPr>
        <w:t>The</w:t>
      </w:r>
      <w:r w:rsidRPr="00BE0EC1">
        <w:rPr>
          <w:sz w:val="16"/>
        </w:rPr>
        <w:t xml:space="preserve"> </w:t>
      </w:r>
      <w:r w:rsidRPr="00996312">
        <w:rPr>
          <w:vanish/>
          <w:u w:val="single"/>
        </w:rPr>
        <w:t>orbital</w:t>
      </w:r>
      <w:r w:rsidRPr="00BE0EC1">
        <w:rPr>
          <w:u w:val="single"/>
        </w:rPr>
        <w:t xml:space="preserve"> </w:t>
      </w:r>
      <w:r w:rsidRPr="00996312">
        <w:rPr>
          <w:vanish/>
          <w:u w:val="single"/>
        </w:rPr>
        <w:t>collisions</w:t>
      </w:r>
      <w:r w:rsidRPr="00BE0EC1">
        <w:rPr>
          <w:u w:val="single"/>
        </w:rPr>
        <w:t xml:space="preserve"> </w:t>
      </w:r>
      <w:r w:rsidRPr="00996312">
        <w:rPr>
          <w:vanish/>
          <w:u w:val="single"/>
        </w:rPr>
        <w:t>are,</w:t>
      </w:r>
      <w:r w:rsidRPr="00BE0EC1">
        <w:rPr>
          <w:u w:val="single"/>
        </w:rPr>
        <w:t xml:space="preserve"> </w:t>
      </w:r>
      <w:r w:rsidRPr="00996312">
        <w:rPr>
          <w:vanish/>
          <w:u w:val="single"/>
        </w:rPr>
        <w:t>however,</w:t>
      </w:r>
      <w:r w:rsidRPr="00BE0EC1">
        <w:rPr>
          <w:u w:val="single"/>
        </w:rPr>
        <w:t xml:space="preserve"> </w:t>
      </w:r>
      <w:r w:rsidRPr="00996312">
        <w:rPr>
          <w:vanish/>
          <w:u w:val="single"/>
        </w:rPr>
        <w:t>inevitable</w:t>
      </w:r>
      <w:r w:rsidRPr="00996312">
        <w:rPr>
          <w:vanish/>
          <w:sz w:val="16"/>
        </w:rPr>
        <w:t>.</w:t>
      </w:r>
      <w:r w:rsidRPr="00BE0EC1">
        <w:rPr>
          <w:sz w:val="16"/>
        </w:rPr>
        <w:t xml:space="preserve"> </w:t>
      </w:r>
      <w:r w:rsidRPr="00996312">
        <w:rPr>
          <w:vanish/>
          <w:sz w:val="16"/>
        </w:rPr>
        <w:t>As</w:t>
      </w:r>
      <w:r w:rsidRPr="00BE0EC1">
        <w:rPr>
          <w:sz w:val="16"/>
        </w:rPr>
        <w:t xml:space="preserve"> </w:t>
      </w:r>
      <w:r w:rsidRPr="00996312">
        <w:rPr>
          <w:vanish/>
          <w:sz w:val="16"/>
        </w:rPr>
        <w:t>it</w:t>
      </w:r>
      <w:r w:rsidRPr="00BE0EC1">
        <w:rPr>
          <w:sz w:val="16"/>
        </w:rPr>
        <w:t xml:space="preserve"> </w:t>
      </w:r>
      <w:r w:rsidRPr="00996312">
        <w:rPr>
          <w:vanish/>
          <w:sz w:val="16"/>
        </w:rPr>
        <w:t>was</w:t>
      </w:r>
      <w:r w:rsidRPr="00BE0EC1">
        <w:rPr>
          <w:sz w:val="16"/>
        </w:rPr>
        <w:t xml:space="preserve"> </w:t>
      </w:r>
      <w:r w:rsidRPr="00996312">
        <w:rPr>
          <w:vanish/>
          <w:sz w:val="16"/>
        </w:rPr>
        <w:t>shown</w:t>
      </w:r>
      <w:r w:rsidRPr="00BE0EC1">
        <w:rPr>
          <w:sz w:val="16"/>
        </w:rPr>
        <w:t xml:space="preserve"> </w:t>
      </w:r>
      <w:r w:rsidRPr="00996312">
        <w:rPr>
          <w:vanish/>
          <w:sz w:val="16"/>
        </w:rPr>
        <w:t>before,</w:t>
      </w:r>
      <w:r w:rsidRPr="00BE0EC1">
        <w:rPr>
          <w:sz w:val="16"/>
        </w:rPr>
        <w:t xml:space="preserve"> </w:t>
      </w:r>
      <w:r w:rsidRPr="00996312">
        <w:rPr>
          <w:vanish/>
          <w:u w:val="single"/>
        </w:rPr>
        <w:t>the</w:t>
      </w:r>
      <w:r w:rsidRPr="00BE0EC1">
        <w:rPr>
          <w:u w:val="single"/>
        </w:rPr>
        <w:t xml:space="preserve"> </w:t>
      </w:r>
      <w:r w:rsidRPr="00916BB1">
        <w:rPr>
          <w:highlight w:val="green"/>
          <w:u w:val="single"/>
        </w:rPr>
        <w:t>possibility of collisions grows with</w:t>
      </w:r>
      <w:r w:rsidRPr="00BE0EC1">
        <w:rPr>
          <w:u w:val="single"/>
        </w:rPr>
        <w:t xml:space="preserve"> </w:t>
      </w:r>
      <w:r w:rsidRPr="00996312">
        <w:rPr>
          <w:vanish/>
          <w:u w:val="single"/>
        </w:rPr>
        <w:t>the</w:t>
      </w:r>
      <w:r w:rsidRPr="00BE0EC1">
        <w:rPr>
          <w:u w:val="single"/>
        </w:rPr>
        <w:t xml:space="preserve"> </w:t>
      </w:r>
      <w:r w:rsidRPr="00996312">
        <w:rPr>
          <w:vanish/>
          <w:u w:val="single"/>
        </w:rPr>
        <w:t>number</w:t>
      </w:r>
      <w:r w:rsidRPr="00BE0EC1">
        <w:rPr>
          <w:u w:val="single"/>
        </w:rPr>
        <w:t xml:space="preserve"> </w:t>
      </w:r>
      <w:r w:rsidRPr="00996312">
        <w:rPr>
          <w:vanish/>
          <w:u w:val="single"/>
        </w:rPr>
        <w:t>of</w:t>
      </w:r>
      <w:r w:rsidRPr="00BE0EC1">
        <w:rPr>
          <w:u w:val="single"/>
        </w:rPr>
        <w:t xml:space="preserve"> </w:t>
      </w:r>
      <w:r w:rsidRPr="00916BB1">
        <w:rPr>
          <w:highlight w:val="green"/>
          <w:u w:val="single"/>
        </w:rPr>
        <w:t>orbital objects</w:t>
      </w:r>
      <w:r w:rsidRPr="00996312">
        <w:rPr>
          <w:vanish/>
          <w:sz w:val="16"/>
        </w:rPr>
        <w:t>.</w:t>
      </w:r>
      <w:r w:rsidRPr="00BE0EC1">
        <w:rPr>
          <w:sz w:val="16"/>
        </w:rPr>
        <w:t xml:space="preserve"> </w:t>
      </w:r>
      <w:r w:rsidRPr="00996312">
        <w:rPr>
          <w:vanish/>
          <w:sz w:val="16"/>
        </w:rPr>
        <w:t>Bastida</w:t>
      </w:r>
      <w:r w:rsidRPr="00BE0EC1">
        <w:rPr>
          <w:sz w:val="16"/>
        </w:rPr>
        <w:t xml:space="preserve"> </w:t>
      </w:r>
      <w:r w:rsidRPr="00996312">
        <w:rPr>
          <w:vanish/>
          <w:u w:val="single"/>
        </w:rPr>
        <w:t>Virgili</w:t>
      </w:r>
      <w:r w:rsidRPr="00BE0EC1">
        <w:rPr>
          <w:u w:val="single"/>
        </w:rPr>
        <w:t xml:space="preserve"> </w:t>
      </w:r>
      <w:r w:rsidRPr="00996312">
        <w:rPr>
          <w:vanish/>
          <w:u w:val="single"/>
        </w:rPr>
        <w:t>with</w:t>
      </w:r>
      <w:r w:rsidRPr="00BE0EC1">
        <w:rPr>
          <w:u w:val="single"/>
        </w:rPr>
        <w:t xml:space="preserve"> </w:t>
      </w:r>
      <w:r w:rsidRPr="00996312">
        <w:rPr>
          <w:vanish/>
          <w:u w:val="single"/>
        </w:rPr>
        <w:t>the</w:t>
      </w:r>
      <w:r w:rsidRPr="00BE0EC1">
        <w:rPr>
          <w:u w:val="single"/>
        </w:rPr>
        <w:t xml:space="preserve"> </w:t>
      </w:r>
      <w:r w:rsidRPr="00996312">
        <w:rPr>
          <w:vanish/>
          <w:u w:val="single"/>
        </w:rPr>
        <w:t>team</w:t>
      </w:r>
      <w:r w:rsidRPr="00BE0EC1">
        <w:rPr>
          <w:u w:val="single"/>
        </w:rPr>
        <w:t xml:space="preserve"> </w:t>
      </w:r>
      <w:r w:rsidRPr="00916BB1">
        <w:rPr>
          <w:highlight w:val="green"/>
          <w:u w:val="single"/>
        </w:rPr>
        <w:t>compared</w:t>
      </w:r>
      <w:r w:rsidRPr="00BE0EC1">
        <w:rPr>
          <w:sz w:val="16"/>
        </w:rPr>
        <w:t xml:space="preserve"> </w:t>
      </w:r>
      <w:r w:rsidRPr="00996312">
        <w:rPr>
          <w:vanish/>
          <w:sz w:val="16"/>
        </w:rPr>
        <w:t>(2016,</w:t>
      </w:r>
      <w:r w:rsidRPr="00BE0EC1">
        <w:rPr>
          <w:sz w:val="16"/>
        </w:rPr>
        <w:t xml:space="preserve"> </w:t>
      </w:r>
      <w:r w:rsidRPr="00996312">
        <w:rPr>
          <w:vanish/>
          <w:sz w:val="16"/>
        </w:rPr>
        <w:t>p.</w:t>
      </w:r>
      <w:r w:rsidRPr="00BE0EC1">
        <w:rPr>
          <w:sz w:val="16"/>
        </w:rPr>
        <w:t xml:space="preserve"> </w:t>
      </w:r>
      <w:r w:rsidRPr="00996312">
        <w:rPr>
          <w:vanish/>
          <w:sz w:val="16"/>
        </w:rPr>
        <w:t>154-155)</w:t>
      </w:r>
      <w:r w:rsidRPr="00BE0EC1">
        <w:rPr>
          <w:sz w:val="16"/>
        </w:rPr>
        <w:t xml:space="preserve"> </w:t>
      </w:r>
      <w:r w:rsidRPr="00996312">
        <w:rPr>
          <w:vanish/>
          <w:u w:val="single"/>
        </w:rPr>
        <w:t>orbital</w:t>
      </w:r>
      <w:r w:rsidRPr="00BE0EC1">
        <w:rPr>
          <w:u w:val="single"/>
        </w:rPr>
        <w:t xml:space="preserve"> </w:t>
      </w:r>
      <w:r w:rsidRPr="00916BB1">
        <w:rPr>
          <w:highlight w:val="green"/>
          <w:u w:val="single"/>
        </w:rPr>
        <w:t>debris</w:t>
      </w:r>
      <w:r w:rsidRPr="00BE0EC1">
        <w:rPr>
          <w:u w:val="single"/>
        </w:rPr>
        <w:t xml:space="preserve"> </w:t>
      </w:r>
      <w:r w:rsidRPr="00996312">
        <w:rPr>
          <w:vanish/>
          <w:u w:val="single"/>
        </w:rPr>
        <w:t>environment</w:t>
      </w:r>
      <w:r w:rsidRPr="00BE0EC1">
        <w:rPr>
          <w:u w:val="single"/>
        </w:rPr>
        <w:t xml:space="preserve"> </w:t>
      </w:r>
      <w:r w:rsidRPr="00996312">
        <w:rPr>
          <w:vanish/>
          <w:u w:val="single"/>
        </w:rPr>
        <w:t>development</w:t>
      </w:r>
      <w:r w:rsidRPr="00BE0EC1">
        <w:rPr>
          <w:u w:val="single"/>
        </w:rPr>
        <w:t xml:space="preserve">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996312">
        <w:rPr>
          <w:rStyle w:val="Emphasis"/>
          <w:vanish/>
        </w:rPr>
        <w:t>hypothetical</w:t>
      </w:r>
      <w:r w:rsidRPr="00FF4115">
        <w:rPr>
          <w:rStyle w:val="Emphasis"/>
        </w:rPr>
        <w:t xml:space="preserve"> </w:t>
      </w:r>
      <w:r w:rsidRPr="00916BB1">
        <w:rPr>
          <w:rStyle w:val="Emphasis"/>
          <w:highlight w:val="green"/>
        </w:rPr>
        <w:t>constellation</w:t>
      </w:r>
      <w:r w:rsidRPr="00BE0EC1">
        <w:rPr>
          <w:sz w:val="16"/>
        </w:rPr>
        <w:t xml:space="preserve"> </w:t>
      </w:r>
      <w:r w:rsidRPr="00996312">
        <w:rPr>
          <w:vanish/>
          <w:sz w:val="16"/>
        </w:rPr>
        <w:t>consisting</w:t>
      </w:r>
      <w:r w:rsidRPr="00BE0EC1">
        <w:rPr>
          <w:sz w:val="16"/>
        </w:rPr>
        <w:t xml:space="preserve"> </w:t>
      </w:r>
      <w:r w:rsidRPr="00996312">
        <w:rPr>
          <w:vanish/>
          <w:sz w:val="16"/>
        </w:rPr>
        <w:t>of</w:t>
      </w:r>
      <w:r w:rsidRPr="00BE0EC1">
        <w:rPr>
          <w:sz w:val="16"/>
        </w:rPr>
        <w:t xml:space="preserve"> </w:t>
      </w:r>
      <w:r w:rsidRPr="00996312">
        <w:rPr>
          <w:vanish/>
          <w:sz w:val="16"/>
        </w:rPr>
        <w:t>merely</w:t>
      </w:r>
      <w:r w:rsidRPr="00BE0EC1">
        <w:rPr>
          <w:sz w:val="16"/>
        </w:rPr>
        <w:t xml:space="preserve"> </w:t>
      </w:r>
      <w:r w:rsidRPr="00996312">
        <w:rPr>
          <w:vanish/>
          <w:sz w:val="16"/>
        </w:rPr>
        <w:t>1080</w:t>
      </w:r>
      <w:r w:rsidRPr="00BE0EC1">
        <w:rPr>
          <w:sz w:val="16"/>
        </w:rPr>
        <w:t xml:space="preserve"> </w:t>
      </w:r>
      <w:r w:rsidRPr="00996312">
        <w:rPr>
          <w:vanish/>
          <w:sz w:val="16"/>
        </w:rPr>
        <w:t>satellites,</w:t>
      </w:r>
      <w:r w:rsidRPr="00BE0EC1">
        <w:rPr>
          <w:sz w:val="16"/>
        </w:rPr>
        <w:t xml:space="preserve"> </w:t>
      </w:r>
      <w:r w:rsidRPr="00996312">
        <w:rPr>
          <w:vanish/>
          <w:sz w:val="16"/>
        </w:rPr>
        <w:t>distributed</w:t>
      </w:r>
      <w:r w:rsidRPr="00BE0EC1">
        <w:rPr>
          <w:sz w:val="16"/>
        </w:rPr>
        <w:t xml:space="preserve"> </w:t>
      </w:r>
      <w:r w:rsidRPr="00996312">
        <w:rPr>
          <w:vanish/>
          <w:sz w:val="16"/>
        </w:rPr>
        <w:t>across</w:t>
      </w:r>
      <w:r w:rsidRPr="00BE0EC1">
        <w:rPr>
          <w:sz w:val="16"/>
        </w:rPr>
        <w:t xml:space="preserve"> </w:t>
      </w:r>
      <w:r w:rsidRPr="00996312">
        <w:rPr>
          <w:vanish/>
          <w:sz w:val="16"/>
        </w:rPr>
        <w:t>20</w:t>
      </w:r>
      <w:r w:rsidRPr="00BE0EC1">
        <w:rPr>
          <w:sz w:val="16"/>
        </w:rPr>
        <w:t xml:space="preserve"> </w:t>
      </w:r>
      <w:r w:rsidRPr="00996312">
        <w:rPr>
          <w:vanish/>
          <w:sz w:val="16"/>
        </w:rPr>
        <w:t>orbital</w:t>
      </w:r>
      <w:r w:rsidRPr="00BE0EC1">
        <w:rPr>
          <w:sz w:val="16"/>
        </w:rPr>
        <w:t xml:space="preserve"> </w:t>
      </w:r>
      <w:r w:rsidRPr="00996312">
        <w:rPr>
          <w:vanish/>
          <w:sz w:val="16"/>
        </w:rPr>
        <w:t>planes</w:t>
      </w:r>
      <w:r w:rsidRPr="00BE0EC1">
        <w:rPr>
          <w:sz w:val="16"/>
        </w:rPr>
        <w:t xml:space="preserve"> </w:t>
      </w:r>
      <w:r w:rsidRPr="00996312">
        <w:rPr>
          <w:vanish/>
          <w:sz w:val="16"/>
        </w:rPr>
        <w:t>at</w:t>
      </w:r>
      <w:r w:rsidRPr="00BE0EC1">
        <w:rPr>
          <w:sz w:val="16"/>
        </w:rPr>
        <w:t xml:space="preserve"> </w:t>
      </w:r>
      <w:r w:rsidRPr="00996312">
        <w:rPr>
          <w:vanish/>
          <w:sz w:val="16"/>
        </w:rPr>
        <w:t>1,100</w:t>
      </w:r>
      <w:r w:rsidRPr="00BE0EC1">
        <w:rPr>
          <w:sz w:val="16"/>
        </w:rPr>
        <w:t xml:space="preserve"> </w:t>
      </w:r>
      <w:r w:rsidRPr="00996312">
        <w:rPr>
          <w:vanish/>
          <w:sz w:val="16"/>
        </w:rPr>
        <w:t>km</w:t>
      </w:r>
      <w:r w:rsidRPr="00BE0EC1">
        <w:rPr>
          <w:sz w:val="16"/>
        </w:rPr>
        <w:t xml:space="preserve"> </w:t>
      </w:r>
      <w:r w:rsidRPr="00996312">
        <w:rPr>
          <w:vanish/>
          <w:sz w:val="16"/>
        </w:rPr>
        <w:t>altitude</w:t>
      </w:r>
      <w:r w:rsidRPr="00BE0EC1">
        <w:rPr>
          <w:sz w:val="16"/>
        </w:rPr>
        <w:t xml:space="preserve"> </w:t>
      </w:r>
      <w:r w:rsidRPr="00996312">
        <w:rPr>
          <w:vanish/>
          <w:sz w:val="16"/>
        </w:rPr>
        <w:t>(Fig.</w:t>
      </w:r>
      <w:r w:rsidRPr="00BE0EC1">
        <w:rPr>
          <w:sz w:val="16"/>
        </w:rPr>
        <w:t xml:space="preserve"> </w:t>
      </w:r>
      <w:r w:rsidRPr="00996312">
        <w:rPr>
          <w:vanish/>
          <w:sz w:val="16"/>
        </w:rPr>
        <w:t>5).</w:t>
      </w:r>
    </w:p>
    <w:p w14:paraId="75AFB665" w14:textId="77777777" w:rsidR="004B5F16" w:rsidRPr="00996312" w:rsidRDefault="004B5F16" w:rsidP="004B5F16">
      <w:pPr>
        <w:rPr>
          <w:vanish/>
        </w:rPr>
      </w:pPr>
      <w:r w:rsidRPr="00996312">
        <w:rPr>
          <w:noProof/>
          <w:vanish/>
        </w:rPr>
        <w:drawing>
          <wp:inline distT="0" distB="0" distL="0" distR="0" wp14:anchorId="4B162D47" wp14:editId="2CD3E385">
            <wp:extent cx="3869309" cy="2803993"/>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0"/>
                    <a:stretch>
                      <a:fillRect/>
                    </a:stretch>
                  </pic:blipFill>
                  <pic:spPr>
                    <a:xfrm>
                      <a:off x="0" y="0"/>
                      <a:ext cx="3882535" cy="2813578"/>
                    </a:xfrm>
                    <a:prstGeom prst="rect">
                      <a:avLst/>
                    </a:prstGeom>
                  </pic:spPr>
                </pic:pic>
              </a:graphicData>
            </a:graphic>
          </wp:inline>
        </w:drawing>
      </w:r>
    </w:p>
    <w:p w14:paraId="70F540BE" w14:textId="77777777" w:rsidR="004B5F16" w:rsidRPr="00996312" w:rsidRDefault="004B5F16" w:rsidP="004B5F16">
      <w:pPr>
        <w:rPr>
          <w:rStyle w:val="Emphasis"/>
          <w:vanish/>
        </w:rPr>
      </w:pPr>
      <w:r w:rsidRPr="00996312">
        <w:rPr>
          <w:vanish/>
          <w:sz w:val="16"/>
        </w:rPr>
        <w:t>It</w:t>
      </w:r>
      <w:r w:rsidRPr="00BE0EC1">
        <w:rPr>
          <w:sz w:val="16"/>
        </w:rPr>
        <w:t xml:space="preserve"> </w:t>
      </w:r>
      <w:r w:rsidRPr="00996312">
        <w:rPr>
          <w:vanish/>
          <w:sz w:val="16"/>
        </w:rPr>
        <w:t>has</w:t>
      </w:r>
      <w:r w:rsidRPr="00BE0EC1">
        <w:rPr>
          <w:sz w:val="16"/>
        </w:rPr>
        <w:t xml:space="preserve"> </w:t>
      </w:r>
      <w:r w:rsidRPr="00996312">
        <w:rPr>
          <w:vanish/>
          <w:sz w:val="16"/>
        </w:rPr>
        <w:t>to</w:t>
      </w:r>
      <w:r w:rsidRPr="00BE0EC1">
        <w:rPr>
          <w:sz w:val="16"/>
        </w:rPr>
        <w:t xml:space="preserve"> </w:t>
      </w:r>
      <w:r w:rsidRPr="00996312">
        <w:rPr>
          <w:vanish/>
          <w:sz w:val="16"/>
        </w:rPr>
        <w:t>be</w:t>
      </w:r>
      <w:r w:rsidRPr="00BE0EC1">
        <w:rPr>
          <w:sz w:val="16"/>
        </w:rPr>
        <w:t xml:space="preserve"> </w:t>
      </w:r>
      <w:r w:rsidRPr="00996312">
        <w:rPr>
          <w:vanish/>
          <w:sz w:val="16"/>
        </w:rPr>
        <w:t>noted</w:t>
      </w:r>
      <w:r w:rsidRPr="00BE0EC1">
        <w:rPr>
          <w:sz w:val="16"/>
        </w:rPr>
        <w:t xml:space="preserve"> </w:t>
      </w:r>
      <w:r w:rsidRPr="00996312">
        <w:rPr>
          <w:vanish/>
          <w:sz w:val="16"/>
        </w:rPr>
        <w:t>that</w:t>
      </w:r>
      <w:r w:rsidRPr="00BE0EC1">
        <w:rPr>
          <w:sz w:val="16"/>
        </w:rPr>
        <w:t xml:space="preserve"> </w:t>
      </w:r>
      <w:r w:rsidRPr="00996312">
        <w:rPr>
          <w:vanish/>
          <w:sz w:val="16"/>
        </w:rPr>
        <w:t>although</w:t>
      </w:r>
      <w:r w:rsidRPr="00BE0EC1">
        <w:rPr>
          <w:sz w:val="16"/>
        </w:rPr>
        <w:t xml:space="preserve"> </w:t>
      </w:r>
      <w:r w:rsidRPr="00996312">
        <w:rPr>
          <w:vanish/>
          <w:sz w:val="16"/>
        </w:rPr>
        <w:t>SpaceX’s</w:t>
      </w:r>
      <w:r w:rsidRPr="00BE0EC1">
        <w:rPr>
          <w:sz w:val="16"/>
        </w:rPr>
        <w:t xml:space="preserve"> </w:t>
      </w:r>
      <w:r w:rsidRPr="00996312">
        <w:rPr>
          <w:vanish/>
          <w:sz w:val="16"/>
        </w:rPr>
        <w:t>Starlink</w:t>
      </w:r>
      <w:r w:rsidRPr="00BE0EC1">
        <w:rPr>
          <w:sz w:val="16"/>
        </w:rPr>
        <w:t xml:space="preserve"> </w:t>
      </w:r>
      <w:r w:rsidRPr="00996312">
        <w:rPr>
          <w:vanish/>
          <w:sz w:val="16"/>
        </w:rPr>
        <w:t>is</w:t>
      </w:r>
      <w:r w:rsidRPr="00BE0EC1">
        <w:rPr>
          <w:sz w:val="16"/>
        </w:rPr>
        <w:t xml:space="preserve"> </w:t>
      </w:r>
      <w:r w:rsidRPr="00996312">
        <w:rPr>
          <w:vanish/>
          <w:sz w:val="16"/>
        </w:rPr>
        <w:t>the</w:t>
      </w:r>
      <w:r w:rsidRPr="00BE0EC1">
        <w:rPr>
          <w:sz w:val="16"/>
        </w:rPr>
        <w:t xml:space="preserve"> </w:t>
      </w:r>
      <w:r w:rsidRPr="00996312">
        <w:rPr>
          <w:vanish/>
          <w:sz w:val="16"/>
        </w:rPr>
        <w:t>only</w:t>
      </w:r>
      <w:r w:rsidRPr="00BE0EC1">
        <w:rPr>
          <w:sz w:val="16"/>
        </w:rPr>
        <w:t xml:space="preserve"> </w:t>
      </w:r>
      <w:r w:rsidRPr="00996312">
        <w:rPr>
          <w:vanish/>
          <w:sz w:val="16"/>
        </w:rPr>
        <w:t>constellation</w:t>
      </w:r>
      <w:r w:rsidRPr="00BE0EC1">
        <w:rPr>
          <w:sz w:val="16"/>
        </w:rPr>
        <w:t xml:space="preserve"> </w:t>
      </w:r>
      <w:r w:rsidRPr="00996312">
        <w:rPr>
          <w:vanish/>
          <w:sz w:val="16"/>
        </w:rPr>
        <w:t>that</w:t>
      </w:r>
      <w:r w:rsidRPr="00BE0EC1">
        <w:rPr>
          <w:sz w:val="16"/>
        </w:rPr>
        <w:t xml:space="preserve"> </w:t>
      </w:r>
      <w:r w:rsidRPr="00996312">
        <w:rPr>
          <w:vanish/>
          <w:sz w:val="16"/>
        </w:rPr>
        <w:t>is</w:t>
      </w:r>
      <w:r w:rsidRPr="00BE0EC1">
        <w:rPr>
          <w:sz w:val="16"/>
        </w:rPr>
        <w:t xml:space="preserve"> </w:t>
      </w:r>
      <w:r w:rsidRPr="00996312">
        <w:rPr>
          <w:vanish/>
          <w:sz w:val="16"/>
        </w:rPr>
        <w:t>being</w:t>
      </w:r>
      <w:r w:rsidRPr="00BE0EC1">
        <w:rPr>
          <w:sz w:val="16"/>
        </w:rPr>
        <w:t xml:space="preserve"> </w:t>
      </w:r>
      <w:r w:rsidRPr="00996312">
        <w:rPr>
          <w:vanish/>
          <w:sz w:val="16"/>
        </w:rPr>
        <w:t>built</w:t>
      </w:r>
      <w:r w:rsidRPr="00BE0EC1">
        <w:rPr>
          <w:sz w:val="16"/>
        </w:rPr>
        <w:t xml:space="preserve"> </w:t>
      </w:r>
      <w:r w:rsidRPr="00996312">
        <w:rPr>
          <w:vanish/>
          <w:sz w:val="16"/>
        </w:rPr>
        <w:t>in</w:t>
      </w:r>
      <w:r w:rsidRPr="00BE0EC1">
        <w:rPr>
          <w:sz w:val="16"/>
        </w:rPr>
        <w:t xml:space="preserve"> </w:t>
      </w:r>
      <w:r w:rsidRPr="00996312">
        <w:rPr>
          <w:vanish/>
          <w:sz w:val="16"/>
        </w:rPr>
        <w:t>orbit,</w:t>
      </w:r>
      <w:r w:rsidRPr="00BE0EC1">
        <w:rPr>
          <w:sz w:val="16"/>
        </w:rPr>
        <w:t xml:space="preserve"> </w:t>
      </w:r>
      <w:r w:rsidRPr="00996312">
        <w:rPr>
          <w:vanish/>
          <w:sz w:val="16"/>
        </w:rPr>
        <w:t>it</w:t>
      </w:r>
      <w:r w:rsidRPr="00BE0EC1">
        <w:rPr>
          <w:sz w:val="16"/>
        </w:rPr>
        <w:t xml:space="preserve"> </w:t>
      </w:r>
      <w:r w:rsidRPr="00996312">
        <w:rPr>
          <w:vanish/>
          <w:sz w:val="16"/>
        </w:rPr>
        <w:t>is</w:t>
      </w:r>
      <w:r w:rsidRPr="00BE0EC1">
        <w:rPr>
          <w:sz w:val="16"/>
        </w:rPr>
        <w:t xml:space="preserve"> </w:t>
      </w:r>
      <w:r w:rsidRPr="00996312">
        <w:rPr>
          <w:vanish/>
          <w:sz w:val="16"/>
        </w:rPr>
        <w:t>not</w:t>
      </w:r>
      <w:r w:rsidRPr="00BE0EC1">
        <w:rPr>
          <w:sz w:val="16"/>
        </w:rPr>
        <w:t xml:space="preserve"> </w:t>
      </w:r>
      <w:r w:rsidRPr="00996312">
        <w:rPr>
          <w:vanish/>
          <w:sz w:val="16"/>
        </w:rPr>
        <w:t>the</w:t>
      </w:r>
      <w:r w:rsidRPr="00BE0EC1">
        <w:rPr>
          <w:sz w:val="16"/>
        </w:rPr>
        <w:t xml:space="preserve"> </w:t>
      </w:r>
      <w:r w:rsidRPr="00996312">
        <w:rPr>
          <w:vanish/>
          <w:sz w:val="16"/>
        </w:rPr>
        <w:t>only</w:t>
      </w:r>
      <w:r w:rsidRPr="00BE0EC1">
        <w:rPr>
          <w:sz w:val="16"/>
        </w:rPr>
        <w:t xml:space="preserve"> </w:t>
      </w:r>
      <w:r w:rsidRPr="00996312">
        <w:rPr>
          <w:vanish/>
          <w:sz w:val="16"/>
        </w:rPr>
        <w:t>one</w:t>
      </w:r>
      <w:r w:rsidRPr="00BE0EC1">
        <w:rPr>
          <w:sz w:val="16"/>
        </w:rPr>
        <w:t xml:space="preserve"> </w:t>
      </w:r>
      <w:r w:rsidRPr="00996312">
        <w:rPr>
          <w:vanish/>
          <w:sz w:val="16"/>
        </w:rPr>
        <w:t>planned.</w:t>
      </w:r>
      <w:r w:rsidRPr="00BE0EC1">
        <w:rPr>
          <w:sz w:val="16"/>
        </w:rPr>
        <w:t xml:space="preserve"> </w:t>
      </w:r>
      <w:r w:rsidRPr="00996312">
        <w:rPr>
          <w:vanish/>
          <w:u w:val="single"/>
        </w:rPr>
        <w:t>There</w:t>
      </w:r>
      <w:r w:rsidRPr="00BE0EC1">
        <w:rPr>
          <w:u w:val="single"/>
        </w:rPr>
        <w:t xml:space="preserve"> </w:t>
      </w:r>
      <w:r w:rsidRPr="00996312">
        <w:rPr>
          <w:vanish/>
          <w:u w:val="single"/>
        </w:rPr>
        <w:t>are</w:t>
      </w:r>
      <w:r w:rsidRPr="00BE0EC1">
        <w:rPr>
          <w:u w:val="single"/>
        </w:rPr>
        <w:t xml:space="preserve"> </w:t>
      </w:r>
      <w:r w:rsidRPr="00996312">
        <w:rPr>
          <w:vanish/>
          <w:u w:val="single"/>
        </w:rPr>
        <w:t>at</w:t>
      </w:r>
      <w:r w:rsidRPr="00BE0EC1">
        <w:rPr>
          <w:u w:val="single"/>
        </w:rPr>
        <w:t xml:space="preserve"> </w:t>
      </w:r>
      <w:r w:rsidRPr="00996312">
        <w:rPr>
          <w:vanish/>
          <w:u w:val="single"/>
        </w:rPr>
        <w:t>least</w:t>
      </w:r>
      <w:r w:rsidRPr="00BE0EC1">
        <w:rPr>
          <w:u w:val="single"/>
        </w:rPr>
        <w:t xml:space="preserve"> </w:t>
      </w:r>
      <w:r w:rsidRPr="00996312">
        <w:rPr>
          <w:vanish/>
          <w:u w:val="single"/>
        </w:rPr>
        <w:t>a</w:t>
      </w:r>
      <w:r w:rsidRPr="00BE0EC1">
        <w:rPr>
          <w:u w:val="single"/>
        </w:rPr>
        <w:t xml:space="preserve"> </w:t>
      </w:r>
      <w:r w:rsidRPr="00996312">
        <w:rPr>
          <w:rStyle w:val="Emphasis"/>
          <w:vanish/>
        </w:rPr>
        <w:t>few</w:t>
      </w:r>
      <w:r w:rsidRPr="00FF4115">
        <w:rPr>
          <w:rStyle w:val="Emphasis"/>
        </w:rPr>
        <w:t xml:space="preserve"> </w:t>
      </w:r>
      <w:r w:rsidRPr="00996312">
        <w:rPr>
          <w:rStyle w:val="Emphasis"/>
          <w:vanish/>
        </w:rPr>
        <w:t>initiatives</w:t>
      </w:r>
      <w:r w:rsidRPr="00FF4115">
        <w:rPr>
          <w:rStyle w:val="Emphasis"/>
        </w:rPr>
        <w:t xml:space="preserve"> </w:t>
      </w:r>
      <w:r w:rsidRPr="00996312">
        <w:rPr>
          <w:rStyle w:val="Emphasis"/>
          <w:vanish/>
        </w:rPr>
        <w:t>aiming</w:t>
      </w:r>
      <w:r w:rsidRPr="00FF4115">
        <w:rPr>
          <w:rStyle w:val="Emphasis"/>
        </w:rPr>
        <w:t xml:space="preserve"> </w:t>
      </w:r>
      <w:r w:rsidRPr="00996312">
        <w:rPr>
          <w:rStyle w:val="Emphasis"/>
          <w:vanish/>
        </w:rPr>
        <w:t>at</w:t>
      </w:r>
      <w:r w:rsidRPr="00FF4115">
        <w:rPr>
          <w:rStyle w:val="Emphasis"/>
        </w:rPr>
        <w:t xml:space="preserve"> </w:t>
      </w:r>
      <w:r w:rsidRPr="00996312">
        <w:rPr>
          <w:rStyle w:val="Emphasis"/>
          <w:vanish/>
        </w:rPr>
        <w:t>the</w:t>
      </w:r>
      <w:r w:rsidRPr="00FF4115">
        <w:rPr>
          <w:rStyle w:val="Emphasis"/>
        </w:rPr>
        <w:t xml:space="preserve"> </w:t>
      </w:r>
      <w:r w:rsidRPr="00996312">
        <w:rPr>
          <w:rStyle w:val="Emphasis"/>
          <w:vanish/>
        </w:rPr>
        <w:t>same</w:t>
      </w:r>
      <w:r w:rsidRPr="00FF4115">
        <w:rPr>
          <w:rStyle w:val="Emphasis"/>
        </w:rPr>
        <w:t xml:space="preserve"> </w:t>
      </w:r>
      <w:r w:rsidRPr="00996312">
        <w:rPr>
          <w:rStyle w:val="Emphasis"/>
          <w:vanish/>
        </w:rPr>
        <w:t>goal</w:t>
      </w:r>
      <w:r w:rsidRPr="00BE0EC1">
        <w:rPr>
          <w:u w:val="single"/>
        </w:rPr>
        <w:t xml:space="preserve"> </w:t>
      </w:r>
      <w:r w:rsidRPr="00996312">
        <w:rPr>
          <w:vanish/>
          <w:u w:val="single"/>
        </w:rPr>
        <w:t>–</w:t>
      </w:r>
      <w:r w:rsidRPr="00BE0EC1">
        <w:rPr>
          <w:u w:val="single"/>
        </w:rPr>
        <w:t xml:space="preserve"> </w:t>
      </w:r>
      <w:r w:rsidRPr="00996312">
        <w:rPr>
          <w:vanish/>
          <w:u w:val="single"/>
        </w:rPr>
        <w:t>to</w:t>
      </w:r>
      <w:r w:rsidRPr="00BE0EC1">
        <w:rPr>
          <w:u w:val="single"/>
        </w:rPr>
        <w:t xml:space="preserve"> </w:t>
      </w:r>
      <w:r w:rsidRPr="00996312">
        <w:rPr>
          <w:vanish/>
          <w:u w:val="single"/>
        </w:rPr>
        <w:t>construct</w:t>
      </w:r>
      <w:r w:rsidRPr="00BE0EC1">
        <w:rPr>
          <w:u w:val="single"/>
        </w:rPr>
        <w:t xml:space="preserve"> </w:t>
      </w:r>
      <w:r w:rsidRPr="00996312">
        <w:rPr>
          <w:vanish/>
          <w:u w:val="single"/>
        </w:rPr>
        <w:t>internet</w:t>
      </w:r>
      <w:r w:rsidRPr="00BE0EC1">
        <w:rPr>
          <w:u w:val="single"/>
        </w:rPr>
        <w:t xml:space="preserve"> </w:t>
      </w:r>
      <w:r w:rsidRPr="00996312">
        <w:rPr>
          <w:vanish/>
          <w:u w:val="single"/>
        </w:rPr>
        <w:t>infrastructure</w:t>
      </w:r>
      <w:r w:rsidRPr="00BE0EC1">
        <w:rPr>
          <w:u w:val="single"/>
        </w:rPr>
        <w:t xml:space="preserve"> </w:t>
      </w:r>
      <w:r w:rsidRPr="00996312">
        <w:rPr>
          <w:vanish/>
          <w:u w:val="single"/>
        </w:rPr>
        <w:t>at</w:t>
      </w:r>
      <w:r w:rsidRPr="00BE0EC1">
        <w:rPr>
          <w:u w:val="single"/>
        </w:rPr>
        <w:t xml:space="preserve"> </w:t>
      </w:r>
      <w:r w:rsidRPr="00996312">
        <w:rPr>
          <w:vanish/>
          <w:u w:val="single"/>
        </w:rPr>
        <w:t>the</w:t>
      </w:r>
      <w:r w:rsidRPr="00BE0EC1">
        <w:rPr>
          <w:u w:val="single"/>
        </w:rPr>
        <w:t xml:space="preserve"> </w:t>
      </w:r>
      <w:r w:rsidRPr="00996312">
        <w:rPr>
          <w:vanish/>
          <w:u w:val="single"/>
        </w:rPr>
        <w:t>Earth’s</w:t>
      </w:r>
      <w:r w:rsidRPr="00BE0EC1">
        <w:rPr>
          <w:u w:val="single"/>
        </w:rPr>
        <w:t xml:space="preserve"> </w:t>
      </w:r>
      <w:r w:rsidRPr="00996312">
        <w:rPr>
          <w:vanish/>
          <w:u w:val="single"/>
        </w:rPr>
        <w:t>orbit</w:t>
      </w:r>
      <w:r w:rsidRPr="00996312">
        <w:rPr>
          <w:vanish/>
          <w:sz w:val="16"/>
        </w:rPr>
        <w:t>.</w:t>
      </w:r>
      <w:r w:rsidRPr="00BE0EC1">
        <w:rPr>
          <w:sz w:val="16"/>
        </w:rPr>
        <w:t xml:space="preserve"> </w:t>
      </w:r>
      <w:r w:rsidRPr="00996312">
        <w:rPr>
          <w:vanish/>
          <w:sz w:val="16"/>
        </w:rPr>
        <w:t>The</w:t>
      </w:r>
      <w:r w:rsidRPr="00BE0EC1">
        <w:rPr>
          <w:sz w:val="16"/>
        </w:rPr>
        <w:t xml:space="preserve"> </w:t>
      </w:r>
      <w:r w:rsidRPr="00996312">
        <w:rPr>
          <w:vanish/>
          <w:sz w:val="16"/>
        </w:rPr>
        <w:t>planned</w:t>
      </w:r>
      <w:r w:rsidRPr="00BE0EC1">
        <w:rPr>
          <w:sz w:val="16"/>
        </w:rPr>
        <w:t xml:space="preserve"> </w:t>
      </w:r>
      <w:r w:rsidRPr="00996312">
        <w:rPr>
          <w:vanish/>
          <w:sz w:val="16"/>
        </w:rPr>
        <w:t>Kuiper</w:t>
      </w:r>
      <w:r w:rsidRPr="00BE0EC1">
        <w:rPr>
          <w:sz w:val="16"/>
        </w:rPr>
        <w:t xml:space="preserve"> </w:t>
      </w:r>
      <w:r w:rsidRPr="00996312">
        <w:rPr>
          <w:vanish/>
          <w:sz w:val="16"/>
        </w:rPr>
        <w:t>Systems</w:t>
      </w:r>
      <w:r w:rsidRPr="00BE0EC1">
        <w:rPr>
          <w:sz w:val="16"/>
        </w:rPr>
        <w:t xml:space="preserve"> </w:t>
      </w:r>
      <w:r w:rsidRPr="00996312">
        <w:rPr>
          <w:vanish/>
          <w:sz w:val="16"/>
        </w:rPr>
        <w:t>LLC,</w:t>
      </w:r>
      <w:r w:rsidRPr="00BE0EC1">
        <w:rPr>
          <w:sz w:val="16"/>
        </w:rPr>
        <w:t xml:space="preserve"> </w:t>
      </w:r>
      <w:r w:rsidRPr="00996312">
        <w:rPr>
          <w:vanish/>
          <w:sz w:val="16"/>
        </w:rPr>
        <w:t>which</w:t>
      </w:r>
      <w:r w:rsidRPr="00BE0EC1">
        <w:rPr>
          <w:sz w:val="16"/>
        </w:rPr>
        <w:t xml:space="preserve"> </w:t>
      </w:r>
      <w:r w:rsidRPr="00996312">
        <w:rPr>
          <w:vanish/>
          <w:sz w:val="16"/>
        </w:rPr>
        <w:t>is</w:t>
      </w:r>
      <w:r w:rsidRPr="00BE0EC1">
        <w:rPr>
          <w:sz w:val="16"/>
        </w:rPr>
        <w:t xml:space="preserve"> </w:t>
      </w:r>
      <w:r w:rsidRPr="00996312">
        <w:rPr>
          <w:vanish/>
          <w:sz w:val="16"/>
        </w:rPr>
        <w:t>a</w:t>
      </w:r>
      <w:r w:rsidRPr="00BE0EC1">
        <w:rPr>
          <w:sz w:val="16"/>
        </w:rPr>
        <w:t xml:space="preserve"> </w:t>
      </w:r>
      <w:r w:rsidRPr="00996312">
        <w:rPr>
          <w:vanish/>
          <w:sz w:val="16"/>
        </w:rPr>
        <w:t>subsidiary</w:t>
      </w:r>
      <w:r w:rsidRPr="00BE0EC1">
        <w:rPr>
          <w:sz w:val="16"/>
        </w:rPr>
        <w:t xml:space="preserve"> </w:t>
      </w:r>
      <w:r w:rsidRPr="00996312">
        <w:rPr>
          <w:vanish/>
          <w:sz w:val="16"/>
        </w:rPr>
        <w:t>of</w:t>
      </w:r>
      <w:r w:rsidRPr="00BE0EC1">
        <w:rPr>
          <w:sz w:val="16"/>
        </w:rPr>
        <w:t xml:space="preserve"> </w:t>
      </w:r>
      <w:r w:rsidRPr="00996312">
        <w:rPr>
          <w:vanish/>
          <w:sz w:val="16"/>
        </w:rPr>
        <w:t>Amazon</w:t>
      </w:r>
      <w:r w:rsidRPr="00BE0EC1">
        <w:rPr>
          <w:sz w:val="16"/>
        </w:rPr>
        <w:t xml:space="preserve"> </w:t>
      </w:r>
      <w:r w:rsidRPr="00996312">
        <w:rPr>
          <w:vanish/>
          <w:sz w:val="16"/>
        </w:rPr>
        <w:t>and</w:t>
      </w:r>
      <w:r w:rsidRPr="00BE0EC1">
        <w:rPr>
          <w:sz w:val="16"/>
        </w:rPr>
        <w:t xml:space="preserve"> </w:t>
      </w:r>
      <w:r w:rsidRPr="00996312">
        <w:rPr>
          <w:vanish/>
          <w:sz w:val="16"/>
        </w:rPr>
        <w:t>intends</w:t>
      </w:r>
      <w:r w:rsidRPr="00BE0EC1">
        <w:rPr>
          <w:sz w:val="16"/>
        </w:rPr>
        <w:t xml:space="preserve"> </w:t>
      </w:r>
      <w:r w:rsidRPr="00996312">
        <w:rPr>
          <w:vanish/>
          <w:sz w:val="16"/>
        </w:rPr>
        <w:t>to</w:t>
      </w:r>
      <w:r w:rsidRPr="00BE0EC1">
        <w:rPr>
          <w:sz w:val="16"/>
        </w:rPr>
        <w:t xml:space="preserve"> </w:t>
      </w:r>
      <w:r w:rsidRPr="00996312">
        <w:rPr>
          <w:vanish/>
          <w:sz w:val="16"/>
        </w:rPr>
        <w:t>place</w:t>
      </w:r>
      <w:r w:rsidRPr="00BE0EC1">
        <w:rPr>
          <w:sz w:val="16"/>
        </w:rPr>
        <w:t xml:space="preserve"> </w:t>
      </w:r>
      <w:r w:rsidRPr="00996312">
        <w:rPr>
          <w:vanish/>
          <w:sz w:val="16"/>
        </w:rPr>
        <w:t>3,236</w:t>
      </w:r>
      <w:r w:rsidRPr="00BE0EC1">
        <w:rPr>
          <w:sz w:val="16"/>
        </w:rPr>
        <w:t xml:space="preserve"> </w:t>
      </w:r>
      <w:r w:rsidRPr="00996312">
        <w:rPr>
          <w:vanish/>
          <w:sz w:val="16"/>
        </w:rPr>
        <w:t>broadband</w:t>
      </w:r>
      <w:r w:rsidRPr="00BE0EC1">
        <w:rPr>
          <w:sz w:val="16"/>
        </w:rPr>
        <w:t xml:space="preserve"> </w:t>
      </w:r>
      <w:r w:rsidRPr="00996312">
        <w:rPr>
          <w:vanish/>
          <w:sz w:val="16"/>
        </w:rPr>
        <w:t>satellites</w:t>
      </w:r>
      <w:r w:rsidRPr="00BE0EC1">
        <w:rPr>
          <w:sz w:val="16"/>
        </w:rPr>
        <w:t xml:space="preserve"> </w:t>
      </w:r>
      <w:r w:rsidRPr="00996312">
        <w:rPr>
          <w:vanish/>
          <w:sz w:val="16"/>
        </w:rPr>
        <w:t>in</w:t>
      </w:r>
      <w:r w:rsidRPr="00BE0EC1">
        <w:rPr>
          <w:sz w:val="16"/>
        </w:rPr>
        <w:t xml:space="preserve"> </w:t>
      </w:r>
      <w:r w:rsidRPr="00996312">
        <w:rPr>
          <w:vanish/>
          <w:sz w:val="16"/>
        </w:rPr>
        <w:t>the</w:t>
      </w:r>
      <w:r w:rsidRPr="00BE0EC1">
        <w:rPr>
          <w:sz w:val="16"/>
        </w:rPr>
        <w:t xml:space="preserve"> </w:t>
      </w:r>
      <w:r w:rsidRPr="00996312">
        <w:rPr>
          <w:vanish/>
          <w:sz w:val="16"/>
        </w:rPr>
        <w:t>LEO,</w:t>
      </w:r>
      <w:r w:rsidRPr="00BE0EC1">
        <w:rPr>
          <w:sz w:val="16"/>
        </w:rPr>
        <w:t xml:space="preserve"> </w:t>
      </w:r>
      <w:r w:rsidRPr="00996312">
        <w:rPr>
          <w:vanish/>
          <w:sz w:val="16"/>
        </w:rPr>
        <w:t>is</w:t>
      </w:r>
      <w:r w:rsidRPr="00BE0EC1">
        <w:rPr>
          <w:sz w:val="16"/>
        </w:rPr>
        <w:t xml:space="preserve"> </w:t>
      </w:r>
      <w:r w:rsidRPr="00996312">
        <w:rPr>
          <w:vanish/>
          <w:sz w:val="16"/>
        </w:rPr>
        <w:t>one</w:t>
      </w:r>
      <w:r w:rsidRPr="00BE0EC1">
        <w:rPr>
          <w:sz w:val="16"/>
        </w:rPr>
        <w:t xml:space="preserve"> </w:t>
      </w:r>
      <w:r w:rsidRPr="00996312">
        <w:rPr>
          <w:vanish/>
          <w:sz w:val="16"/>
        </w:rPr>
        <w:t>of</w:t>
      </w:r>
      <w:r w:rsidRPr="00BE0EC1">
        <w:rPr>
          <w:sz w:val="16"/>
        </w:rPr>
        <w:t xml:space="preserve"> </w:t>
      </w:r>
      <w:r w:rsidRPr="00996312">
        <w:rPr>
          <w:vanish/>
          <w:sz w:val="16"/>
        </w:rPr>
        <w:t>Starlink’s</w:t>
      </w:r>
      <w:r w:rsidRPr="00BE0EC1">
        <w:rPr>
          <w:sz w:val="16"/>
        </w:rPr>
        <w:t xml:space="preserve"> </w:t>
      </w:r>
      <w:r w:rsidRPr="00996312">
        <w:rPr>
          <w:vanish/>
          <w:sz w:val="16"/>
        </w:rPr>
        <w:t>biggest</w:t>
      </w:r>
      <w:r w:rsidRPr="00BE0EC1">
        <w:rPr>
          <w:sz w:val="16"/>
        </w:rPr>
        <w:t xml:space="preserve"> </w:t>
      </w:r>
      <w:r w:rsidRPr="00996312">
        <w:rPr>
          <w:vanish/>
          <w:sz w:val="16"/>
        </w:rPr>
        <w:t>competitors</w:t>
      </w:r>
      <w:r w:rsidRPr="00BE0EC1">
        <w:rPr>
          <w:sz w:val="16"/>
        </w:rPr>
        <w:t xml:space="preserve"> </w:t>
      </w:r>
      <w:r w:rsidRPr="00996312">
        <w:rPr>
          <w:vanish/>
          <w:sz w:val="16"/>
        </w:rPr>
        <w:t>(Henry,</w:t>
      </w:r>
      <w:r w:rsidRPr="00BE0EC1">
        <w:rPr>
          <w:sz w:val="16"/>
        </w:rPr>
        <w:t xml:space="preserve"> </w:t>
      </w:r>
      <w:r w:rsidRPr="00996312">
        <w:rPr>
          <w:vanish/>
          <w:sz w:val="16"/>
        </w:rPr>
        <w:t>2019b).</w:t>
      </w:r>
      <w:r w:rsidRPr="00BE0EC1">
        <w:rPr>
          <w:sz w:val="16"/>
        </w:rPr>
        <w:t xml:space="preserve"> </w:t>
      </w:r>
      <w:r w:rsidRPr="00996312">
        <w:rPr>
          <w:vanish/>
          <w:sz w:val="16"/>
        </w:rPr>
        <w:t>Now,</w:t>
      </w:r>
      <w:r w:rsidRPr="00BE0EC1">
        <w:rPr>
          <w:sz w:val="16"/>
        </w:rPr>
        <w:t xml:space="preserve"> </w:t>
      </w:r>
      <w:r w:rsidRPr="00916BB1">
        <w:rPr>
          <w:highlight w:val="green"/>
          <w:u w:val="single"/>
        </w:rPr>
        <w:t xml:space="preserve">there is even a </w:t>
      </w:r>
      <w:r w:rsidRPr="00916BB1">
        <w:rPr>
          <w:rStyle w:val="Emphasis"/>
          <w:highlight w:val="green"/>
        </w:rPr>
        <w:t>rivalry between</w:t>
      </w:r>
      <w:r w:rsidRPr="00FF4115">
        <w:rPr>
          <w:rStyle w:val="Emphasis"/>
        </w:rPr>
        <w:t xml:space="preserve"> </w:t>
      </w:r>
      <w:r w:rsidRPr="00996312">
        <w:rPr>
          <w:rStyle w:val="Emphasis"/>
          <w:vanish/>
        </w:rPr>
        <w:t>the</w:t>
      </w:r>
      <w:r w:rsidRPr="00FF4115">
        <w:rPr>
          <w:rStyle w:val="Emphasis"/>
        </w:rPr>
        <w:t xml:space="preserve"> </w:t>
      </w:r>
      <w:r w:rsidRPr="00996312">
        <w:rPr>
          <w:rStyle w:val="Emphasis"/>
          <w:vanish/>
        </w:rPr>
        <w:t>two</w:t>
      </w:r>
      <w:r w:rsidRPr="00FF4115">
        <w:rPr>
          <w:rStyle w:val="Emphasis"/>
        </w:rPr>
        <w:t xml:space="preserve"> </w:t>
      </w:r>
      <w:r w:rsidRPr="00916BB1">
        <w:rPr>
          <w:rStyle w:val="Emphasis"/>
          <w:highlight w:val="green"/>
        </w:rPr>
        <w:t>companies</w:t>
      </w:r>
      <w:r w:rsidRPr="00BE0EC1">
        <w:rPr>
          <w:u w:val="single"/>
        </w:rPr>
        <w:t xml:space="preserve"> </w:t>
      </w:r>
      <w:r w:rsidRPr="00996312">
        <w:rPr>
          <w:vanish/>
          <w:u w:val="single"/>
        </w:rPr>
        <w:t>because</w:t>
      </w:r>
      <w:r w:rsidRPr="00BE0EC1">
        <w:rPr>
          <w:u w:val="single"/>
        </w:rPr>
        <w:t xml:space="preserve"> </w:t>
      </w:r>
      <w:r w:rsidRPr="00996312">
        <w:rPr>
          <w:vanish/>
          <w:u w:val="single"/>
        </w:rPr>
        <w:t>Kuiper’s</w:t>
      </w:r>
      <w:r w:rsidRPr="00BE0EC1">
        <w:rPr>
          <w:u w:val="single"/>
        </w:rPr>
        <w:t xml:space="preserve"> </w:t>
      </w:r>
      <w:r w:rsidRPr="00996312">
        <w:rPr>
          <w:rStyle w:val="Emphasis"/>
          <w:vanish/>
        </w:rPr>
        <w:t>lowest</w:t>
      </w:r>
      <w:r w:rsidRPr="00FF4115">
        <w:rPr>
          <w:rStyle w:val="Emphasis"/>
        </w:rPr>
        <w:t xml:space="preserve"> </w:t>
      </w:r>
      <w:r w:rsidRPr="00996312">
        <w:rPr>
          <w:rStyle w:val="Emphasis"/>
          <w:vanish/>
        </w:rPr>
        <w:t>orbital</w:t>
      </w:r>
      <w:r w:rsidRPr="00FF4115">
        <w:rPr>
          <w:rStyle w:val="Emphasis"/>
        </w:rPr>
        <w:t xml:space="preserve"> </w:t>
      </w:r>
      <w:r w:rsidRPr="00996312">
        <w:rPr>
          <w:rStyle w:val="Emphasis"/>
          <w:vanish/>
        </w:rPr>
        <w:t>shell</w:t>
      </w:r>
      <w:r w:rsidRPr="00FF4115">
        <w:rPr>
          <w:rStyle w:val="Emphasis"/>
        </w:rPr>
        <w:t xml:space="preserve"> </w:t>
      </w:r>
      <w:r w:rsidRPr="00996312">
        <w:rPr>
          <w:rStyle w:val="Emphasis"/>
          <w:vanish/>
        </w:rPr>
        <w:t>is</w:t>
      </w:r>
      <w:r w:rsidRPr="00FF4115">
        <w:rPr>
          <w:rStyle w:val="Emphasis"/>
        </w:rPr>
        <w:t xml:space="preserve"> </w:t>
      </w:r>
      <w:r w:rsidRPr="00996312">
        <w:rPr>
          <w:rStyle w:val="Emphasis"/>
          <w:vanish/>
        </w:rPr>
        <w:t>planned</w:t>
      </w:r>
      <w:r w:rsidRPr="00FF4115">
        <w:rPr>
          <w:rStyle w:val="Emphasis"/>
        </w:rPr>
        <w:t xml:space="preserve"> </w:t>
      </w:r>
      <w:r w:rsidRPr="00996312">
        <w:rPr>
          <w:rStyle w:val="Emphasis"/>
          <w:vanish/>
        </w:rPr>
        <w:t>to</w:t>
      </w:r>
      <w:r w:rsidRPr="00FF4115">
        <w:rPr>
          <w:rStyle w:val="Emphasis"/>
        </w:rPr>
        <w:t xml:space="preserve"> </w:t>
      </w:r>
      <w:r w:rsidRPr="00996312">
        <w:rPr>
          <w:rStyle w:val="Emphasis"/>
          <w:vanish/>
        </w:rPr>
        <w:t>be</w:t>
      </w:r>
      <w:r w:rsidRPr="00FF4115">
        <w:rPr>
          <w:rStyle w:val="Emphasis"/>
        </w:rPr>
        <w:t xml:space="preserve"> </w:t>
      </w:r>
      <w:r w:rsidRPr="00996312">
        <w:rPr>
          <w:rStyle w:val="Emphasis"/>
          <w:vanish/>
        </w:rPr>
        <w:t>590</w:t>
      </w:r>
      <w:r w:rsidRPr="00FF4115">
        <w:rPr>
          <w:rStyle w:val="Emphasis"/>
        </w:rPr>
        <w:t xml:space="preserve"> </w:t>
      </w:r>
      <w:r w:rsidRPr="00996312">
        <w:rPr>
          <w:rStyle w:val="Emphasis"/>
          <w:vanish/>
        </w:rPr>
        <w:t>km</w:t>
      </w:r>
      <w:r w:rsidRPr="00996312">
        <w:rPr>
          <w:vanish/>
          <w:u w:val="single"/>
        </w:rPr>
        <w:t>,</w:t>
      </w:r>
      <w:r w:rsidRPr="00BE0EC1">
        <w:rPr>
          <w:u w:val="single"/>
        </w:rPr>
        <w:t xml:space="preserve"> </w:t>
      </w:r>
      <w:r w:rsidRPr="00996312">
        <w:rPr>
          <w:vanish/>
          <w:u w:val="single"/>
        </w:rPr>
        <w:t>with</w:t>
      </w:r>
      <w:r w:rsidRPr="00BE0EC1">
        <w:rPr>
          <w:u w:val="single"/>
        </w:rPr>
        <w:t xml:space="preserve"> </w:t>
      </w:r>
      <w:r w:rsidRPr="00996312">
        <w:rPr>
          <w:vanish/>
          <w:u w:val="single"/>
        </w:rPr>
        <w:t>a</w:t>
      </w:r>
      <w:r w:rsidRPr="00BE0EC1">
        <w:rPr>
          <w:u w:val="single"/>
        </w:rPr>
        <w:t xml:space="preserve"> </w:t>
      </w:r>
      <w:r w:rsidRPr="00996312">
        <w:rPr>
          <w:vanish/>
          <w:u w:val="single"/>
        </w:rPr>
        <w:t>tolerance</w:t>
      </w:r>
      <w:r w:rsidRPr="00BE0EC1">
        <w:rPr>
          <w:u w:val="single"/>
        </w:rPr>
        <w:t xml:space="preserve"> </w:t>
      </w:r>
      <w:r w:rsidRPr="00996312">
        <w:rPr>
          <w:vanish/>
          <w:u w:val="single"/>
        </w:rPr>
        <w:t>of</w:t>
      </w:r>
      <w:r w:rsidRPr="00BE0EC1">
        <w:rPr>
          <w:u w:val="single"/>
        </w:rPr>
        <w:t xml:space="preserve"> </w:t>
      </w:r>
      <w:r w:rsidRPr="00996312">
        <w:rPr>
          <w:vanish/>
          <w:u w:val="single"/>
        </w:rPr>
        <w:t>9</w:t>
      </w:r>
      <w:r w:rsidRPr="00BE0EC1">
        <w:rPr>
          <w:u w:val="single"/>
        </w:rPr>
        <w:t xml:space="preserve"> </w:t>
      </w:r>
      <w:r w:rsidRPr="00996312">
        <w:rPr>
          <w:vanish/>
          <w:u w:val="single"/>
        </w:rPr>
        <w:t>km</w:t>
      </w:r>
      <w:r w:rsidRPr="00BE0EC1">
        <w:rPr>
          <w:u w:val="single"/>
        </w:rPr>
        <w:t xml:space="preserve"> </w:t>
      </w:r>
      <w:r w:rsidRPr="00996312">
        <w:rPr>
          <w:vanish/>
          <w:u w:val="single"/>
        </w:rPr>
        <w:t>either</w:t>
      </w:r>
      <w:r w:rsidRPr="00BE0EC1">
        <w:rPr>
          <w:u w:val="single"/>
        </w:rPr>
        <w:t xml:space="preserve"> </w:t>
      </w:r>
      <w:r w:rsidRPr="00996312">
        <w:rPr>
          <w:vanish/>
          <w:u w:val="single"/>
        </w:rPr>
        <w:t>above</w:t>
      </w:r>
      <w:r w:rsidRPr="00BE0EC1">
        <w:rPr>
          <w:u w:val="single"/>
        </w:rPr>
        <w:t xml:space="preserve"> </w:t>
      </w:r>
      <w:r w:rsidRPr="00996312">
        <w:rPr>
          <w:vanish/>
          <w:u w:val="single"/>
        </w:rPr>
        <w:t>or</w:t>
      </w:r>
      <w:r w:rsidRPr="00BE0EC1">
        <w:rPr>
          <w:u w:val="single"/>
        </w:rPr>
        <w:t xml:space="preserve"> </w:t>
      </w:r>
      <w:r w:rsidRPr="00996312">
        <w:rPr>
          <w:vanish/>
          <w:u w:val="single"/>
        </w:rPr>
        <w:t>below</w:t>
      </w:r>
      <w:r w:rsidRPr="00BE0EC1">
        <w:rPr>
          <w:sz w:val="16"/>
        </w:rPr>
        <w:t xml:space="preserve"> </w:t>
      </w:r>
      <w:r w:rsidRPr="00996312">
        <w:rPr>
          <w:vanish/>
          <w:sz w:val="16"/>
        </w:rPr>
        <w:t>(Cao,</w:t>
      </w:r>
      <w:r w:rsidRPr="00BE0EC1">
        <w:rPr>
          <w:sz w:val="16"/>
        </w:rPr>
        <w:t xml:space="preserve"> </w:t>
      </w:r>
      <w:r w:rsidRPr="00996312">
        <w:rPr>
          <w:vanish/>
          <w:sz w:val="16"/>
        </w:rPr>
        <w:t>2020),</w:t>
      </w:r>
      <w:r w:rsidRPr="00BE0EC1">
        <w:rPr>
          <w:sz w:val="16"/>
        </w:rPr>
        <w:t xml:space="preserve"> </w:t>
      </w:r>
      <w:r w:rsidRPr="00996312">
        <w:rPr>
          <w:vanish/>
          <w:sz w:val="16"/>
        </w:rPr>
        <w:t>which</w:t>
      </w:r>
      <w:r w:rsidRPr="00BE0EC1">
        <w:rPr>
          <w:sz w:val="16"/>
        </w:rPr>
        <w:t xml:space="preserve"> </w:t>
      </w:r>
      <w:r w:rsidRPr="00996312">
        <w:rPr>
          <w:vanish/>
          <w:sz w:val="16"/>
        </w:rPr>
        <w:t>is</w:t>
      </w:r>
      <w:r w:rsidRPr="00BE0EC1">
        <w:rPr>
          <w:sz w:val="16"/>
        </w:rPr>
        <w:t xml:space="preserve"> </w:t>
      </w:r>
      <w:r w:rsidRPr="00996312">
        <w:rPr>
          <w:vanish/>
          <w:sz w:val="16"/>
        </w:rPr>
        <w:t>the</w:t>
      </w:r>
      <w:r w:rsidRPr="00BE0EC1">
        <w:rPr>
          <w:sz w:val="16"/>
        </w:rPr>
        <w:t xml:space="preserve"> </w:t>
      </w:r>
      <w:r w:rsidRPr="00996312">
        <w:rPr>
          <w:vanish/>
          <w:sz w:val="16"/>
        </w:rPr>
        <w:t>altitude</w:t>
      </w:r>
      <w:r w:rsidRPr="00BE0EC1">
        <w:rPr>
          <w:sz w:val="16"/>
        </w:rPr>
        <w:t xml:space="preserve"> </w:t>
      </w:r>
      <w:r w:rsidRPr="00996312">
        <w:rPr>
          <w:vanish/>
          <w:sz w:val="16"/>
        </w:rPr>
        <w:t>of</w:t>
      </w:r>
      <w:r w:rsidRPr="00BE0EC1">
        <w:rPr>
          <w:sz w:val="16"/>
        </w:rPr>
        <w:t xml:space="preserve"> </w:t>
      </w:r>
      <w:r w:rsidRPr="00996312">
        <w:rPr>
          <w:vanish/>
          <w:sz w:val="16"/>
        </w:rPr>
        <w:t>Starlink</w:t>
      </w:r>
      <w:r w:rsidRPr="00BE0EC1">
        <w:rPr>
          <w:sz w:val="16"/>
        </w:rPr>
        <w:t xml:space="preserve"> </w:t>
      </w:r>
      <w:r w:rsidRPr="00996312">
        <w:rPr>
          <w:vanish/>
          <w:sz w:val="16"/>
        </w:rPr>
        <w:t>satellites.</w:t>
      </w:r>
      <w:r w:rsidRPr="00BE0EC1">
        <w:rPr>
          <w:sz w:val="16"/>
        </w:rPr>
        <w:t xml:space="preserve"> </w:t>
      </w:r>
      <w:r w:rsidRPr="00996312">
        <w:rPr>
          <w:vanish/>
          <w:sz w:val="16"/>
        </w:rPr>
        <w:t>Moreover,</w:t>
      </w:r>
      <w:r w:rsidRPr="00BE0EC1">
        <w:rPr>
          <w:sz w:val="16"/>
        </w:rPr>
        <w:t xml:space="preserve"> </w:t>
      </w:r>
      <w:r w:rsidRPr="00996312">
        <w:rPr>
          <w:vanish/>
          <w:u w:val="single"/>
        </w:rPr>
        <w:t>the</w:t>
      </w:r>
      <w:r w:rsidRPr="00BE0EC1">
        <w:rPr>
          <w:u w:val="single"/>
        </w:rPr>
        <w:t xml:space="preserve"> </w:t>
      </w:r>
      <w:r w:rsidRPr="00996312">
        <w:rPr>
          <w:vanish/>
          <w:u w:val="single"/>
        </w:rPr>
        <w:t>race</w:t>
      </w:r>
      <w:r w:rsidRPr="00BE0EC1">
        <w:rPr>
          <w:u w:val="single"/>
        </w:rPr>
        <w:t xml:space="preserve"> </w:t>
      </w:r>
      <w:r w:rsidRPr="00996312">
        <w:rPr>
          <w:vanish/>
          <w:u w:val="single"/>
        </w:rPr>
        <w:t>for</w:t>
      </w:r>
      <w:r w:rsidRPr="00BE0EC1">
        <w:rPr>
          <w:u w:val="single"/>
        </w:rPr>
        <w:t xml:space="preserve"> </w:t>
      </w:r>
      <w:r w:rsidRPr="00996312">
        <w:rPr>
          <w:vanish/>
          <w:u w:val="single"/>
        </w:rPr>
        <w:t>space</w:t>
      </w:r>
      <w:r w:rsidRPr="00BE0EC1">
        <w:rPr>
          <w:u w:val="single"/>
        </w:rPr>
        <w:t xml:space="preserve"> </w:t>
      </w:r>
      <w:r w:rsidRPr="00996312">
        <w:rPr>
          <w:vanish/>
          <w:u w:val="single"/>
        </w:rPr>
        <w:t>in</w:t>
      </w:r>
      <w:r w:rsidRPr="00BE0EC1">
        <w:rPr>
          <w:u w:val="single"/>
        </w:rPr>
        <w:t xml:space="preserve"> </w:t>
      </w:r>
      <w:r w:rsidRPr="00996312">
        <w:rPr>
          <w:vanish/>
          <w:u w:val="single"/>
        </w:rPr>
        <w:t>orbit</w:t>
      </w:r>
      <w:r w:rsidRPr="00BE0EC1">
        <w:rPr>
          <w:u w:val="single"/>
        </w:rPr>
        <w:t xml:space="preserve"> </w:t>
      </w:r>
      <w:r w:rsidRPr="00996312">
        <w:rPr>
          <w:vanish/>
          <w:u w:val="single"/>
        </w:rPr>
        <w:t>is</w:t>
      </w:r>
      <w:r w:rsidRPr="00BE0EC1">
        <w:rPr>
          <w:u w:val="single"/>
        </w:rPr>
        <w:t xml:space="preserve"> </w:t>
      </w:r>
      <w:r w:rsidRPr="00996312">
        <w:rPr>
          <w:vanish/>
          <w:u w:val="single"/>
        </w:rPr>
        <w:t>now</w:t>
      </w:r>
      <w:r w:rsidRPr="00BE0EC1">
        <w:rPr>
          <w:u w:val="single"/>
        </w:rPr>
        <w:t xml:space="preserve"> </w:t>
      </w:r>
      <w:r w:rsidRPr="00996312">
        <w:rPr>
          <w:vanish/>
          <w:u w:val="single"/>
        </w:rPr>
        <w:t>at</w:t>
      </w:r>
      <w:r w:rsidRPr="00BE0EC1">
        <w:rPr>
          <w:u w:val="single"/>
        </w:rPr>
        <w:t xml:space="preserve"> </w:t>
      </w:r>
      <w:r w:rsidRPr="00996312">
        <w:rPr>
          <w:vanish/>
          <w:u w:val="single"/>
        </w:rPr>
        <w:t>the</w:t>
      </w:r>
      <w:r w:rsidRPr="00BE0EC1">
        <w:rPr>
          <w:u w:val="single"/>
        </w:rPr>
        <w:t xml:space="preserve"> </w:t>
      </w:r>
      <w:r w:rsidRPr="00996312">
        <w:rPr>
          <w:vanish/>
          <w:u w:val="single"/>
        </w:rPr>
        <w:t>beginning.</w:t>
      </w:r>
      <w:r w:rsidRPr="00BE0EC1">
        <w:rPr>
          <w:u w:val="single"/>
        </w:rPr>
        <w:t xml:space="preserve"> </w:t>
      </w:r>
      <w:r w:rsidRPr="00996312">
        <w:rPr>
          <w:vanish/>
          <w:u w:val="single"/>
        </w:rPr>
        <w:t>The</w:t>
      </w:r>
      <w:r w:rsidRPr="00BE0EC1">
        <w:rPr>
          <w:u w:val="single"/>
        </w:rPr>
        <w:t xml:space="preserve"> </w:t>
      </w:r>
      <w:r w:rsidRPr="00996312">
        <w:rPr>
          <w:vanish/>
          <w:u w:val="single"/>
        </w:rPr>
        <w:t>outer</w:t>
      </w:r>
      <w:r w:rsidRPr="00BE0EC1">
        <w:rPr>
          <w:u w:val="single"/>
        </w:rPr>
        <w:t xml:space="preserve"> </w:t>
      </w:r>
      <w:r w:rsidRPr="00996312">
        <w:rPr>
          <w:vanish/>
          <w:u w:val="single"/>
        </w:rPr>
        <w:t>space</w:t>
      </w:r>
      <w:r w:rsidRPr="00BE0EC1">
        <w:rPr>
          <w:u w:val="single"/>
        </w:rPr>
        <w:t xml:space="preserve"> </w:t>
      </w:r>
      <w:r w:rsidRPr="00996312">
        <w:rPr>
          <w:vanish/>
          <w:u w:val="single"/>
        </w:rPr>
        <w:t>is</w:t>
      </w:r>
      <w:r w:rsidRPr="00BE0EC1">
        <w:rPr>
          <w:u w:val="single"/>
        </w:rPr>
        <w:t xml:space="preserve"> </w:t>
      </w:r>
      <w:r w:rsidRPr="00996312">
        <w:rPr>
          <w:vanish/>
          <w:u w:val="single"/>
        </w:rPr>
        <w:t>vast.</w:t>
      </w:r>
      <w:r w:rsidRPr="00BE0EC1">
        <w:rPr>
          <w:u w:val="single"/>
        </w:rPr>
        <w:t xml:space="preserve"> </w:t>
      </w:r>
      <w:r w:rsidRPr="00996312">
        <w:rPr>
          <w:vanish/>
          <w:u w:val="single"/>
        </w:rPr>
        <w:t>It</w:t>
      </w:r>
      <w:r w:rsidRPr="00BE0EC1">
        <w:rPr>
          <w:u w:val="single"/>
        </w:rPr>
        <w:t xml:space="preserve"> </w:t>
      </w:r>
      <w:r w:rsidRPr="00996312">
        <w:rPr>
          <w:vanish/>
          <w:u w:val="single"/>
        </w:rPr>
        <w:t>increasingly</w:t>
      </w:r>
      <w:r w:rsidRPr="00BE0EC1">
        <w:rPr>
          <w:u w:val="single"/>
        </w:rPr>
        <w:t xml:space="preserve"> </w:t>
      </w:r>
      <w:r w:rsidRPr="00996312">
        <w:rPr>
          <w:vanish/>
          <w:u w:val="single"/>
        </w:rPr>
        <w:t>becomes</w:t>
      </w:r>
      <w:r w:rsidRPr="00BE0EC1">
        <w:rPr>
          <w:u w:val="single"/>
        </w:rPr>
        <w:t xml:space="preserve"> </w:t>
      </w:r>
      <w:r w:rsidRPr="00996312">
        <w:rPr>
          <w:vanish/>
          <w:u w:val="single"/>
        </w:rPr>
        <w:t>more</w:t>
      </w:r>
      <w:r w:rsidRPr="00BE0EC1">
        <w:rPr>
          <w:u w:val="single"/>
        </w:rPr>
        <w:t xml:space="preserve"> </w:t>
      </w:r>
      <w:r w:rsidRPr="00996312">
        <w:rPr>
          <w:vanish/>
          <w:u w:val="single"/>
        </w:rPr>
        <w:t>cluttered</w:t>
      </w:r>
      <w:r w:rsidRPr="00BE0EC1">
        <w:rPr>
          <w:u w:val="single"/>
        </w:rPr>
        <w:t xml:space="preserve"> </w:t>
      </w:r>
      <w:r w:rsidRPr="00996312">
        <w:rPr>
          <w:vanish/>
          <w:u w:val="single"/>
        </w:rPr>
        <w:t>with</w:t>
      </w:r>
      <w:r w:rsidRPr="00BE0EC1">
        <w:rPr>
          <w:u w:val="single"/>
        </w:rPr>
        <w:t xml:space="preserve"> </w:t>
      </w:r>
      <w:r w:rsidRPr="00996312">
        <w:rPr>
          <w:vanish/>
          <w:u w:val="single"/>
        </w:rPr>
        <w:t>both</w:t>
      </w:r>
      <w:r w:rsidRPr="00BE0EC1">
        <w:rPr>
          <w:u w:val="single"/>
        </w:rPr>
        <w:t xml:space="preserve"> </w:t>
      </w:r>
      <w:r w:rsidRPr="00996312">
        <w:rPr>
          <w:rStyle w:val="Emphasis"/>
          <w:vanish/>
        </w:rPr>
        <w:t>operational</w:t>
      </w:r>
      <w:r w:rsidRPr="00FF4115">
        <w:rPr>
          <w:rStyle w:val="Emphasis"/>
        </w:rPr>
        <w:t xml:space="preserve"> </w:t>
      </w:r>
      <w:r w:rsidRPr="00996312">
        <w:rPr>
          <w:rStyle w:val="Emphasis"/>
          <w:vanish/>
        </w:rPr>
        <w:t>satellites</w:t>
      </w:r>
      <w:r w:rsidRPr="00FF4115">
        <w:rPr>
          <w:rStyle w:val="Emphasis"/>
        </w:rPr>
        <w:t xml:space="preserve"> </w:t>
      </w:r>
      <w:r w:rsidRPr="00996312">
        <w:rPr>
          <w:rStyle w:val="Emphasis"/>
          <w:vanish/>
        </w:rPr>
        <w:t>and</w:t>
      </w:r>
      <w:r w:rsidRPr="00FF4115">
        <w:rPr>
          <w:rStyle w:val="Emphasis"/>
        </w:rPr>
        <w:t xml:space="preserve"> </w:t>
      </w:r>
      <w:r w:rsidRPr="00996312">
        <w:rPr>
          <w:rStyle w:val="Emphasis"/>
          <w:vanish/>
        </w:rPr>
        <w:t>space</w:t>
      </w:r>
      <w:r w:rsidRPr="00FF4115">
        <w:rPr>
          <w:rStyle w:val="Emphasis"/>
        </w:rPr>
        <w:t xml:space="preserve"> </w:t>
      </w:r>
      <w:r w:rsidRPr="00996312">
        <w:rPr>
          <w:rStyle w:val="Emphasis"/>
          <w:vanish/>
        </w:rPr>
        <w:t>debris</w:t>
      </w:r>
      <w:r w:rsidRPr="00996312">
        <w:rPr>
          <w:vanish/>
          <w:u w:val="single"/>
        </w:rPr>
        <w:t>.</w:t>
      </w:r>
      <w:r w:rsidRPr="00BE0EC1">
        <w:rPr>
          <w:u w:val="single"/>
        </w:rPr>
        <w:t xml:space="preserve"> </w:t>
      </w:r>
      <w:r w:rsidRPr="00996312">
        <w:rPr>
          <w:vanish/>
          <w:u w:val="single"/>
        </w:rPr>
        <w:t>The</w:t>
      </w:r>
      <w:r w:rsidRPr="00BE0EC1">
        <w:rPr>
          <w:u w:val="single"/>
        </w:rPr>
        <w:t xml:space="preserve"> </w:t>
      </w:r>
      <w:r w:rsidRPr="00996312">
        <w:rPr>
          <w:vanish/>
          <w:u w:val="single"/>
        </w:rPr>
        <w:t>threat</w:t>
      </w:r>
      <w:r w:rsidRPr="00BE0EC1">
        <w:rPr>
          <w:u w:val="single"/>
        </w:rPr>
        <w:t xml:space="preserve"> </w:t>
      </w:r>
      <w:r w:rsidRPr="00996312">
        <w:rPr>
          <w:vanish/>
          <w:u w:val="single"/>
        </w:rPr>
        <w:t>of</w:t>
      </w:r>
      <w:r w:rsidRPr="00BE0EC1">
        <w:rPr>
          <w:u w:val="single"/>
        </w:rPr>
        <w:t xml:space="preserve"> </w:t>
      </w:r>
      <w:r w:rsidRPr="00996312">
        <w:rPr>
          <w:vanish/>
          <w:u w:val="single"/>
        </w:rPr>
        <w:t>collisions</w:t>
      </w:r>
      <w:r w:rsidRPr="00BE0EC1">
        <w:rPr>
          <w:u w:val="single"/>
        </w:rPr>
        <w:t xml:space="preserve"> </w:t>
      </w:r>
      <w:r w:rsidRPr="00996312">
        <w:rPr>
          <w:vanish/>
          <w:u w:val="single"/>
        </w:rPr>
        <w:t>increases</w:t>
      </w:r>
      <w:r w:rsidRPr="00BE0EC1">
        <w:rPr>
          <w:u w:val="single"/>
        </w:rPr>
        <w:t xml:space="preserve"> </w:t>
      </w:r>
      <w:r w:rsidRPr="00996312">
        <w:rPr>
          <w:vanish/>
          <w:u w:val="single"/>
        </w:rPr>
        <w:t>and</w:t>
      </w:r>
      <w:r w:rsidRPr="00BE0EC1">
        <w:rPr>
          <w:u w:val="single"/>
        </w:rPr>
        <w:t xml:space="preserve"> </w:t>
      </w:r>
      <w:r w:rsidRPr="00996312">
        <w:rPr>
          <w:vanish/>
          <w:u w:val="single"/>
        </w:rPr>
        <w:t>no</w:t>
      </w:r>
      <w:r w:rsidRPr="00BE0EC1">
        <w:rPr>
          <w:u w:val="single"/>
        </w:rPr>
        <w:t xml:space="preserve"> </w:t>
      </w:r>
      <w:r w:rsidRPr="00996312">
        <w:rPr>
          <w:vanish/>
          <w:u w:val="single"/>
        </w:rPr>
        <w:t>institution</w:t>
      </w:r>
      <w:r w:rsidRPr="00BE0EC1">
        <w:rPr>
          <w:u w:val="single"/>
        </w:rPr>
        <w:t xml:space="preserve"> </w:t>
      </w:r>
      <w:r w:rsidRPr="00996312">
        <w:rPr>
          <w:vanish/>
          <w:u w:val="single"/>
        </w:rPr>
        <w:t>or</w:t>
      </w:r>
      <w:r w:rsidRPr="00BE0EC1">
        <w:rPr>
          <w:u w:val="single"/>
        </w:rPr>
        <w:t xml:space="preserve"> </w:t>
      </w:r>
      <w:r w:rsidRPr="00996312">
        <w:rPr>
          <w:vanish/>
          <w:u w:val="single"/>
        </w:rPr>
        <w:t>body</w:t>
      </w:r>
      <w:r w:rsidRPr="00BE0EC1">
        <w:rPr>
          <w:u w:val="single"/>
        </w:rPr>
        <w:t xml:space="preserve"> </w:t>
      </w:r>
      <w:r w:rsidRPr="00996312">
        <w:rPr>
          <w:vanish/>
          <w:u w:val="single"/>
        </w:rPr>
        <w:t>has</w:t>
      </w:r>
      <w:r w:rsidRPr="00BE0EC1">
        <w:rPr>
          <w:u w:val="single"/>
        </w:rPr>
        <w:t xml:space="preserve"> </w:t>
      </w:r>
      <w:r w:rsidRPr="00996312">
        <w:rPr>
          <w:vanish/>
          <w:u w:val="single"/>
        </w:rPr>
        <w:t>enough</w:t>
      </w:r>
      <w:r w:rsidRPr="00BE0EC1">
        <w:rPr>
          <w:u w:val="single"/>
        </w:rPr>
        <w:t xml:space="preserve"> </w:t>
      </w:r>
      <w:r w:rsidRPr="00996312">
        <w:rPr>
          <w:vanish/>
          <w:u w:val="single"/>
        </w:rPr>
        <w:t>power</w:t>
      </w:r>
      <w:r w:rsidRPr="00BE0EC1">
        <w:rPr>
          <w:u w:val="single"/>
        </w:rPr>
        <w:t xml:space="preserve"> </w:t>
      </w:r>
      <w:r w:rsidRPr="00996312">
        <w:rPr>
          <w:vanish/>
          <w:u w:val="single"/>
        </w:rPr>
        <w:t>to</w:t>
      </w:r>
      <w:r w:rsidRPr="00BE0EC1">
        <w:rPr>
          <w:u w:val="single"/>
        </w:rPr>
        <w:t xml:space="preserve"> </w:t>
      </w:r>
      <w:r w:rsidRPr="00996312">
        <w:rPr>
          <w:vanish/>
          <w:u w:val="single"/>
        </w:rPr>
        <w:t>license,</w:t>
      </w:r>
      <w:r w:rsidRPr="00BE0EC1">
        <w:rPr>
          <w:u w:val="single"/>
        </w:rPr>
        <w:t xml:space="preserve"> </w:t>
      </w:r>
      <w:r w:rsidRPr="00996312">
        <w:rPr>
          <w:vanish/>
          <w:u w:val="single"/>
        </w:rPr>
        <w:t>coordinate</w:t>
      </w:r>
      <w:r w:rsidRPr="00BE0EC1">
        <w:rPr>
          <w:u w:val="single"/>
        </w:rPr>
        <w:t xml:space="preserve"> </w:t>
      </w:r>
      <w:r w:rsidRPr="00996312">
        <w:rPr>
          <w:vanish/>
          <w:u w:val="single"/>
        </w:rPr>
        <w:t>and</w:t>
      </w:r>
      <w:r w:rsidRPr="00BE0EC1">
        <w:rPr>
          <w:u w:val="single"/>
        </w:rPr>
        <w:t xml:space="preserve"> </w:t>
      </w:r>
      <w:r w:rsidRPr="00996312">
        <w:rPr>
          <w:vanish/>
          <w:u w:val="single"/>
        </w:rPr>
        <w:t>regulate</w:t>
      </w:r>
      <w:r w:rsidRPr="00BE0EC1">
        <w:rPr>
          <w:u w:val="single"/>
        </w:rPr>
        <w:t xml:space="preserve"> </w:t>
      </w:r>
      <w:r w:rsidRPr="00996312">
        <w:rPr>
          <w:vanish/>
          <w:u w:val="single"/>
        </w:rPr>
        <w:t>what</w:t>
      </w:r>
      <w:r w:rsidRPr="00BE0EC1">
        <w:rPr>
          <w:u w:val="single"/>
        </w:rPr>
        <w:t xml:space="preserve"> </w:t>
      </w:r>
      <w:r w:rsidRPr="00996312">
        <w:rPr>
          <w:vanish/>
          <w:u w:val="single"/>
        </w:rPr>
        <w:t>is</w:t>
      </w:r>
      <w:r w:rsidRPr="00BE0EC1">
        <w:rPr>
          <w:u w:val="single"/>
        </w:rPr>
        <w:t xml:space="preserve"> </w:t>
      </w:r>
      <w:r w:rsidRPr="00996312">
        <w:rPr>
          <w:vanish/>
          <w:u w:val="single"/>
        </w:rPr>
        <w:t>sent</w:t>
      </w:r>
      <w:r w:rsidRPr="00BE0EC1">
        <w:rPr>
          <w:u w:val="single"/>
        </w:rPr>
        <w:t xml:space="preserve"> </w:t>
      </w:r>
      <w:r w:rsidRPr="00996312">
        <w:rPr>
          <w:vanish/>
          <w:u w:val="single"/>
        </w:rPr>
        <w:t>to</w:t>
      </w:r>
      <w:r w:rsidRPr="00BE0EC1">
        <w:rPr>
          <w:u w:val="single"/>
        </w:rPr>
        <w:t xml:space="preserve"> </w:t>
      </w:r>
      <w:r w:rsidRPr="00996312">
        <w:rPr>
          <w:vanish/>
          <w:u w:val="single"/>
        </w:rPr>
        <w:t>the</w:t>
      </w:r>
      <w:r w:rsidRPr="00BE0EC1">
        <w:rPr>
          <w:u w:val="single"/>
        </w:rPr>
        <w:t xml:space="preserve"> </w:t>
      </w:r>
      <w:r w:rsidRPr="00996312">
        <w:rPr>
          <w:vanish/>
          <w:u w:val="single"/>
        </w:rPr>
        <w:t>orbit</w:t>
      </w:r>
      <w:r w:rsidRPr="00996312">
        <w:rPr>
          <w:vanish/>
          <w:sz w:val="16"/>
        </w:rPr>
        <w:t>.</w:t>
      </w:r>
      <w:r w:rsidRPr="00BE0EC1">
        <w:rPr>
          <w:sz w:val="16"/>
        </w:rPr>
        <w:t xml:space="preserve"> </w:t>
      </w:r>
      <w:r w:rsidRPr="00996312">
        <w:rPr>
          <w:vanish/>
          <w:sz w:val="16"/>
        </w:rPr>
        <w:t>The</w:t>
      </w:r>
      <w:r w:rsidRPr="00BE0EC1">
        <w:rPr>
          <w:sz w:val="16"/>
        </w:rPr>
        <w:t xml:space="preserve"> </w:t>
      </w:r>
      <w:r w:rsidRPr="00996312">
        <w:rPr>
          <w:vanish/>
          <w:sz w:val="16"/>
        </w:rPr>
        <w:t>UNOOSA</w:t>
      </w:r>
      <w:r w:rsidRPr="00BE0EC1">
        <w:rPr>
          <w:sz w:val="16"/>
        </w:rPr>
        <w:t xml:space="preserve"> </w:t>
      </w:r>
      <w:r w:rsidRPr="00996312">
        <w:rPr>
          <w:vanish/>
          <w:sz w:val="16"/>
        </w:rPr>
        <w:t>has</w:t>
      </w:r>
      <w:r w:rsidRPr="00BE0EC1">
        <w:rPr>
          <w:sz w:val="16"/>
        </w:rPr>
        <w:t xml:space="preserve"> </w:t>
      </w:r>
      <w:r w:rsidRPr="00996312">
        <w:rPr>
          <w:vanish/>
          <w:sz w:val="16"/>
        </w:rPr>
        <w:t>not</w:t>
      </w:r>
      <w:r w:rsidRPr="00BE0EC1">
        <w:rPr>
          <w:sz w:val="16"/>
        </w:rPr>
        <w:t xml:space="preserve"> </w:t>
      </w:r>
      <w:r w:rsidRPr="00996312">
        <w:rPr>
          <w:vanish/>
          <w:sz w:val="16"/>
        </w:rPr>
        <w:t>such</w:t>
      </w:r>
      <w:r w:rsidRPr="00BE0EC1">
        <w:rPr>
          <w:sz w:val="16"/>
        </w:rPr>
        <w:t xml:space="preserve"> </w:t>
      </w:r>
      <w:r w:rsidRPr="00996312">
        <w:rPr>
          <w:vanish/>
          <w:sz w:val="16"/>
        </w:rPr>
        <w:t>power.</w:t>
      </w:r>
      <w:r w:rsidRPr="00BE0EC1">
        <w:rPr>
          <w:sz w:val="16"/>
        </w:rPr>
        <w:t xml:space="preserve"> </w:t>
      </w:r>
      <w:r w:rsidRPr="00996312">
        <w:rPr>
          <w:vanish/>
          <w:sz w:val="16"/>
        </w:rPr>
        <w:t>National</w:t>
      </w:r>
      <w:r w:rsidRPr="00BE0EC1">
        <w:rPr>
          <w:sz w:val="16"/>
        </w:rPr>
        <w:t xml:space="preserve"> </w:t>
      </w:r>
      <w:r w:rsidRPr="00996312">
        <w:rPr>
          <w:vanish/>
          <w:sz w:val="16"/>
        </w:rPr>
        <w:t>states</w:t>
      </w:r>
      <w:r w:rsidRPr="00BE0EC1">
        <w:rPr>
          <w:sz w:val="16"/>
        </w:rPr>
        <w:t xml:space="preserve"> </w:t>
      </w:r>
      <w:r w:rsidRPr="00996312">
        <w:rPr>
          <w:vanish/>
          <w:sz w:val="16"/>
        </w:rPr>
        <w:t>decide</w:t>
      </w:r>
      <w:r w:rsidRPr="00BE0EC1">
        <w:rPr>
          <w:sz w:val="16"/>
        </w:rPr>
        <w:t xml:space="preserve"> </w:t>
      </w:r>
      <w:r w:rsidRPr="00996312">
        <w:rPr>
          <w:vanish/>
          <w:sz w:val="16"/>
        </w:rPr>
        <w:t>what</w:t>
      </w:r>
      <w:r w:rsidRPr="00BE0EC1">
        <w:rPr>
          <w:sz w:val="16"/>
        </w:rPr>
        <w:t xml:space="preserve"> </w:t>
      </w:r>
      <w:r w:rsidRPr="00996312">
        <w:rPr>
          <w:vanish/>
          <w:sz w:val="16"/>
        </w:rPr>
        <w:t>the</w:t>
      </w:r>
      <w:r w:rsidRPr="00BE0EC1">
        <w:rPr>
          <w:sz w:val="16"/>
        </w:rPr>
        <w:t xml:space="preserve"> </w:t>
      </w:r>
      <w:r w:rsidRPr="00996312">
        <w:rPr>
          <w:vanish/>
          <w:sz w:val="16"/>
        </w:rPr>
        <w:t>companies</w:t>
      </w:r>
      <w:r w:rsidRPr="00BE0EC1">
        <w:rPr>
          <w:sz w:val="16"/>
        </w:rPr>
        <w:t xml:space="preserve"> </w:t>
      </w:r>
      <w:r w:rsidRPr="00996312">
        <w:rPr>
          <w:vanish/>
          <w:sz w:val="16"/>
        </w:rPr>
        <w:t>from</w:t>
      </w:r>
      <w:r w:rsidRPr="00BE0EC1">
        <w:rPr>
          <w:sz w:val="16"/>
        </w:rPr>
        <w:t xml:space="preserve"> </w:t>
      </w:r>
      <w:r w:rsidRPr="00996312">
        <w:rPr>
          <w:vanish/>
          <w:sz w:val="16"/>
        </w:rPr>
        <w:t>the</w:t>
      </w:r>
      <w:r w:rsidRPr="00BE0EC1">
        <w:rPr>
          <w:sz w:val="16"/>
        </w:rPr>
        <w:t xml:space="preserve"> </w:t>
      </w:r>
      <w:r w:rsidRPr="00996312">
        <w:rPr>
          <w:vanish/>
          <w:sz w:val="16"/>
        </w:rPr>
        <w:t>space</w:t>
      </w:r>
      <w:r w:rsidRPr="00BE0EC1">
        <w:rPr>
          <w:sz w:val="16"/>
        </w:rPr>
        <w:t xml:space="preserve"> </w:t>
      </w:r>
      <w:r w:rsidRPr="00996312">
        <w:rPr>
          <w:vanish/>
          <w:sz w:val="16"/>
        </w:rPr>
        <w:t>industry</w:t>
      </w:r>
      <w:r w:rsidRPr="00BE0EC1">
        <w:rPr>
          <w:sz w:val="16"/>
        </w:rPr>
        <w:t xml:space="preserve"> </w:t>
      </w:r>
      <w:r w:rsidRPr="00996312">
        <w:rPr>
          <w:vanish/>
          <w:sz w:val="16"/>
        </w:rPr>
        <w:t>can</w:t>
      </w:r>
      <w:r w:rsidRPr="00BE0EC1">
        <w:rPr>
          <w:sz w:val="16"/>
        </w:rPr>
        <w:t xml:space="preserve"> </w:t>
      </w:r>
      <w:r w:rsidRPr="00996312">
        <w:rPr>
          <w:vanish/>
          <w:sz w:val="16"/>
        </w:rPr>
        <w:t>launch</w:t>
      </w:r>
      <w:r w:rsidRPr="00BE0EC1">
        <w:rPr>
          <w:sz w:val="16"/>
        </w:rPr>
        <w:t xml:space="preserve"> </w:t>
      </w:r>
      <w:r w:rsidRPr="00996312">
        <w:rPr>
          <w:vanish/>
          <w:sz w:val="16"/>
        </w:rPr>
        <w:t>to</w:t>
      </w:r>
      <w:r w:rsidRPr="00BE0EC1">
        <w:rPr>
          <w:sz w:val="16"/>
        </w:rPr>
        <w:t xml:space="preserve"> </w:t>
      </w:r>
      <w:r w:rsidRPr="00996312">
        <w:rPr>
          <w:vanish/>
          <w:sz w:val="16"/>
        </w:rPr>
        <w:t>space.</w:t>
      </w:r>
      <w:r w:rsidRPr="00BE0EC1">
        <w:rPr>
          <w:sz w:val="16"/>
        </w:rPr>
        <w:t xml:space="preserve"> </w:t>
      </w:r>
      <w:r w:rsidRPr="00996312">
        <w:rPr>
          <w:vanish/>
          <w:sz w:val="16"/>
        </w:rPr>
        <w:t>In</w:t>
      </w:r>
      <w:r w:rsidRPr="00BE0EC1">
        <w:rPr>
          <w:sz w:val="16"/>
        </w:rPr>
        <w:t xml:space="preserve"> </w:t>
      </w:r>
      <w:r w:rsidRPr="00996312">
        <w:rPr>
          <w:vanish/>
          <w:sz w:val="16"/>
        </w:rPr>
        <w:t>the</w:t>
      </w:r>
      <w:r w:rsidRPr="00BE0EC1">
        <w:rPr>
          <w:sz w:val="16"/>
        </w:rPr>
        <w:t xml:space="preserve"> </w:t>
      </w:r>
      <w:r w:rsidRPr="00996312">
        <w:rPr>
          <w:vanish/>
          <w:sz w:val="16"/>
        </w:rPr>
        <w:t>United</w:t>
      </w:r>
      <w:r w:rsidRPr="00BE0EC1">
        <w:rPr>
          <w:sz w:val="16"/>
        </w:rPr>
        <w:t xml:space="preserve"> </w:t>
      </w:r>
      <w:r w:rsidRPr="00996312">
        <w:rPr>
          <w:vanish/>
          <w:sz w:val="16"/>
        </w:rPr>
        <w:t>States,</w:t>
      </w:r>
      <w:r w:rsidRPr="00BE0EC1">
        <w:rPr>
          <w:sz w:val="16"/>
        </w:rPr>
        <w:t xml:space="preserve"> </w:t>
      </w:r>
      <w:r w:rsidRPr="00996312">
        <w:rPr>
          <w:vanish/>
          <w:sz w:val="16"/>
        </w:rPr>
        <w:t>which</w:t>
      </w:r>
      <w:r w:rsidRPr="00BE0EC1">
        <w:rPr>
          <w:sz w:val="16"/>
        </w:rPr>
        <w:t xml:space="preserve"> </w:t>
      </w:r>
      <w:r w:rsidRPr="00996312">
        <w:rPr>
          <w:vanish/>
          <w:sz w:val="16"/>
        </w:rPr>
        <w:t>is</w:t>
      </w:r>
      <w:r w:rsidRPr="00BE0EC1">
        <w:rPr>
          <w:sz w:val="16"/>
        </w:rPr>
        <w:t xml:space="preserve"> </w:t>
      </w:r>
      <w:r w:rsidRPr="00996312">
        <w:rPr>
          <w:vanish/>
          <w:sz w:val="16"/>
        </w:rPr>
        <w:t>most</w:t>
      </w:r>
      <w:r w:rsidRPr="00BE0EC1">
        <w:rPr>
          <w:sz w:val="16"/>
        </w:rPr>
        <w:t xml:space="preserve"> </w:t>
      </w:r>
      <w:r w:rsidRPr="00996312">
        <w:rPr>
          <w:vanish/>
          <w:sz w:val="16"/>
        </w:rPr>
        <w:t>advanced</w:t>
      </w:r>
      <w:r w:rsidRPr="00BE0EC1">
        <w:rPr>
          <w:sz w:val="16"/>
        </w:rPr>
        <w:t xml:space="preserve"> </w:t>
      </w:r>
      <w:r w:rsidRPr="00996312">
        <w:rPr>
          <w:vanish/>
          <w:sz w:val="16"/>
        </w:rPr>
        <w:t>in</w:t>
      </w:r>
      <w:r w:rsidRPr="00BE0EC1">
        <w:rPr>
          <w:sz w:val="16"/>
        </w:rPr>
        <w:t xml:space="preserve"> </w:t>
      </w:r>
      <w:r w:rsidRPr="00996312">
        <w:rPr>
          <w:vanish/>
          <w:sz w:val="16"/>
        </w:rPr>
        <w:t>the</w:t>
      </w:r>
      <w:r w:rsidRPr="00BE0EC1">
        <w:rPr>
          <w:sz w:val="16"/>
        </w:rPr>
        <w:t xml:space="preserve"> </w:t>
      </w:r>
      <w:r w:rsidRPr="00996312">
        <w:rPr>
          <w:vanish/>
          <w:sz w:val="16"/>
        </w:rPr>
        <w:t>area</w:t>
      </w:r>
      <w:r w:rsidRPr="00BE0EC1">
        <w:rPr>
          <w:sz w:val="16"/>
        </w:rPr>
        <w:t xml:space="preserve"> </w:t>
      </w:r>
      <w:r w:rsidRPr="00996312">
        <w:rPr>
          <w:vanish/>
          <w:sz w:val="16"/>
        </w:rPr>
        <w:t>of</w:t>
      </w:r>
      <w:r w:rsidRPr="00BE0EC1">
        <w:rPr>
          <w:sz w:val="16"/>
        </w:rPr>
        <w:t xml:space="preserve"> </w:t>
      </w:r>
      <w:r w:rsidRPr="00996312">
        <w:rPr>
          <w:vanish/>
          <w:sz w:val="16"/>
        </w:rPr>
        <w:t>private</w:t>
      </w:r>
      <w:r w:rsidRPr="00BE0EC1">
        <w:rPr>
          <w:sz w:val="16"/>
        </w:rPr>
        <w:t xml:space="preserve"> </w:t>
      </w:r>
      <w:r w:rsidRPr="00996312">
        <w:rPr>
          <w:vanish/>
          <w:sz w:val="16"/>
        </w:rPr>
        <w:t>constellations,</w:t>
      </w:r>
      <w:r w:rsidRPr="00BE0EC1">
        <w:rPr>
          <w:sz w:val="16"/>
        </w:rPr>
        <w:t xml:space="preserve"> </w:t>
      </w:r>
      <w:r w:rsidRPr="00996312">
        <w:rPr>
          <w:vanish/>
          <w:sz w:val="16"/>
        </w:rPr>
        <w:t>it</w:t>
      </w:r>
      <w:r w:rsidRPr="00BE0EC1">
        <w:rPr>
          <w:sz w:val="16"/>
        </w:rPr>
        <w:t xml:space="preserve"> </w:t>
      </w:r>
      <w:r w:rsidRPr="00996312">
        <w:rPr>
          <w:vanish/>
          <w:sz w:val="16"/>
        </w:rPr>
        <w:t>is</w:t>
      </w:r>
      <w:r w:rsidRPr="00BE0EC1">
        <w:rPr>
          <w:sz w:val="16"/>
        </w:rPr>
        <w:t xml:space="preserve"> </w:t>
      </w:r>
      <w:r w:rsidRPr="00996312">
        <w:rPr>
          <w:vanish/>
          <w:sz w:val="16"/>
        </w:rPr>
        <w:t>the</w:t>
      </w:r>
      <w:r w:rsidRPr="00BE0EC1">
        <w:rPr>
          <w:sz w:val="16"/>
        </w:rPr>
        <w:t xml:space="preserve"> </w:t>
      </w:r>
      <w:r w:rsidRPr="00996312">
        <w:rPr>
          <w:vanish/>
          <w:sz w:val="16"/>
        </w:rPr>
        <w:t>Federal</w:t>
      </w:r>
      <w:r w:rsidRPr="00BE0EC1">
        <w:rPr>
          <w:sz w:val="16"/>
        </w:rPr>
        <w:t xml:space="preserve"> </w:t>
      </w:r>
      <w:r w:rsidRPr="00996312">
        <w:rPr>
          <w:vanish/>
          <w:sz w:val="16"/>
        </w:rPr>
        <w:t>Aviation</w:t>
      </w:r>
      <w:r w:rsidRPr="00BE0EC1">
        <w:rPr>
          <w:sz w:val="16"/>
        </w:rPr>
        <w:t xml:space="preserve"> </w:t>
      </w:r>
      <w:r w:rsidRPr="00996312">
        <w:rPr>
          <w:vanish/>
          <w:sz w:val="16"/>
        </w:rPr>
        <w:t>Administration</w:t>
      </w:r>
      <w:r w:rsidRPr="00BE0EC1">
        <w:rPr>
          <w:sz w:val="16"/>
        </w:rPr>
        <w:t xml:space="preserve"> </w:t>
      </w:r>
      <w:r w:rsidRPr="00996312">
        <w:rPr>
          <w:vanish/>
          <w:sz w:val="16"/>
        </w:rPr>
        <w:t>(FAA)</w:t>
      </w:r>
      <w:r w:rsidRPr="00BE0EC1">
        <w:rPr>
          <w:sz w:val="16"/>
        </w:rPr>
        <w:t xml:space="preserve"> </w:t>
      </w:r>
      <w:r w:rsidRPr="00996312">
        <w:rPr>
          <w:vanish/>
          <w:sz w:val="16"/>
        </w:rPr>
        <w:t>that</w:t>
      </w:r>
      <w:r w:rsidRPr="00BE0EC1">
        <w:rPr>
          <w:sz w:val="16"/>
        </w:rPr>
        <w:t xml:space="preserve"> </w:t>
      </w:r>
      <w:r w:rsidRPr="00996312">
        <w:rPr>
          <w:vanish/>
          <w:sz w:val="16"/>
        </w:rPr>
        <w:t>issues</w:t>
      </w:r>
      <w:r w:rsidRPr="00BE0EC1">
        <w:rPr>
          <w:sz w:val="16"/>
        </w:rPr>
        <w:t xml:space="preserve"> </w:t>
      </w:r>
      <w:r w:rsidRPr="00996312">
        <w:rPr>
          <w:vanish/>
          <w:sz w:val="16"/>
        </w:rPr>
        <w:t>the</w:t>
      </w:r>
      <w:r w:rsidRPr="00BE0EC1">
        <w:rPr>
          <w:sz w:val="16"/>
        </w:rPr>
        <w:t xml:space="preserve"> </w:t>
      </w:r>
      <w:r w:rsidRPr="00996312">
        <w:rPr>
          <w:vanish/>
          <w:sz w:val="16"/>
        </w:rPr>
        <w:t>appropriate</w:t>
      </w:r>
      <w:r w:rsidRPr="00BE0EC1">
        <w:rPr>
          <w:sz w:val="16"/>
        </w:rPr>
        <w:t xml:space="preserve"> </w:t>
      </w:r>
      <w:r w:rsidRPr="00996312">
        <w:rPr>
          <w:vanish/>
          <w:sz w:val="16"/>
        </w:rPr>
        <w:t>approvals.</w:t>
      </w:r>
      <w:r w:rsidRPr="00BE0EC1">
        <w:rPr>
          <w:sz w:val="16"/>
        </w:rPr>
        <w:t xml:space="preserve"> </w:t>
      </w:r>
      <w:r w:rsidRPr="00996312">
        <w:rPr>
          <w:vanish/>
          <w:u w:val="single"/>
        </w:rPr>
        <w:t>The</w:t>
      </w:r>
      <w:r w:rsidRPr="00BE0EC1">
        <w:rPr>
          <w:u w:val="single"/>
        </w:rPr>
        <w:t xml:space="preserve"> </w:t>
      </w:r>
      <w:r w:rsidRPr="00996312">
        <w:rPr>
          <w:vanish/>
          <w:u w:val="single"/>
        </w:rPr>
        <w:t>race</w:t>
      </w:r>
      <w:r w:rsidRPr="00BE0EC1">
        <w:rPr>
          <w:u w:val="single"/>
        </w:rPr>
        <w:t xml:space="preserve"> </w:t>
      </w:r>
      <w:r w:rsidRPr="00996312">
        <w:rPr>
          <w:vanish/>
          <w:u w:val="single"/>
        </w:rPr>
        <w:t>to</w:t>
      </w:r>
      <w:r w:rsidRPr="00BE0EC1">
        <w:rPr>
          <w:u w:val="single"/>
        </w:rPr>
        <w:t xml:space="preserve"> </w:t>
      </w:r>
      <w:r w:rsidRPr="00996312">
        <w:rPr>
          <w:vanish/>
          <w:u w:val="single"/>
        </w:rPr>
        <w:t>put</w:t>
      </w:r>
      <w:r w:rsidRPr="00BE0EC1">
        <w:rPr>
          <w:u w:val="single"/>
        </w:rPr>
        <w:t xml:space="preserve"> </w:t>
      </w:r>
      <w:r w:rsidRPr="00996312">
        <w:rPr>
          <w:vanish/>
          <w:u w:val="single"/>
        </w:rPr>
        <w:t>broadband</w:t>
      </w:r>
      <w:r w:rsidRPr="00BE0EC1">
        <w:rPr>
          <w:u w:val="single"/>
        </w:rPr>
        <w:t xml:space="preserve"> </w:t>
      </w:r>
      <w:r w:rsidRPr="00996312">
        <w:rPr>
          <w:vanish/>
          <w:u w:val="single"/>
        </w:rPr>
        <w:t>internet</w:t>
      </w:r>
      <w:r w:rsidRPr="00BE0EC1">
        <w:rPr>
          <w:u w:val="single"/>
        </w:rPr>
        <w:t xml:space="preserve"> </w:t>
      </w:r>
      <w:r w:rsidRPr="00996312">
        <w:rPr>
          <w:vanish/>
          <w:u w:val="single"/>
        </w:rPr>
        <w:t>satellites</w:t>
      </w:r>
      <w:r w:rsidRPr="00BE0EC1">
        <w:rPr>
          <w:u w:val="single"/>
        </w:rPr>
        <w:t xml:space="preserve"> </w:t>
      </w:r>
      <w:r w:rsidRPr="00996312">
        <w:rPr>
          <w:vanish/>
          <w:u w:val="single"/>
        </w:rPr>
        <w:t>bears</w:t>
      </w:r>
      <w:r w:rsidRPr="00BE0EC1">
        <w:rPr>
          <w:u w:val="single"/>
        </w:rPr>
        <w:t xml:space="preserve"> </w:t>
      </w:r>
      <w:r w:rsidRPr="00996312">
        <w:rPr>
          <w:vanish/>
          <w:u w:val="single"/>
        </w:rPr>
        <w:t>similarities</w:t>
      </w:r>
      <w:r w:rsidRPr="00BE0EC1">
        <w:rPr>
          <w:u w:val="single"/>
        </w:rPr>
        <w:t xml:space="preserve"> </w:t>
      </w:r>
      <w:r w:rsidRPr="00996312">
        <w:rPr>
          <w:vanish/>
          <w:u w:val="single"/>
        </w:rPr>
        <w:t>to</w:t>
      </w:r>
      <w:r w:rsidRPr="00BE0EC1">
        <w:rPr>
          <w:u w:val="single"/>
        </w:rPr>
        <w:t xml:space="preserve"> </w:t>
      </w:r>
      <w:r w:rsidRPr="00996312">
        <w:rPr>
          <w:vanish/>
          <w:u w:val="single"/>
        </w:rPr>
        <w:t>the</w:t>
      </w:r>
      <w:r w:rsidRPr="00BE0EC1">
        <w:rPr>
          <w:u w:val="single"/>
        </w:rPr>
        <w:t xml:space="preserve"> </w:t>
      </w:r>
      <w:r w:rsidRPr="00996312">
        <w:rPr>
          <w:vanish/>
          <w:u w:val="single"/>
        </w:rPr>
        <w:t>gold</w:t>
      </w:r>
      <w:r w:rsidRPr="00BE0EC1">
        <w:rPr>
          <w:u w:val="single"/>
        </w:rPr>
        <w:t xml:space="preserve"> </w:t>
      </w:r>
      <w:r w:rsidRPr="00996312">
        <w:rPr>
          <w:vanish/>
          <w:u w:val="single"/>
        </w:rPr>
        <w:t>rush</w:t>
      </w:r>
      <w:r w:rsidRPr="00BE0EC1">
        <w:rPr>
          <w:u w:val="single"/>
        </w:rPr>
        <w:t xml:space="preserve"> </w:t>
      </w:r>
      <w:r w:rsidRPr="00996312">
        <w:rPr>
          <w:vanish/>
          <w:u w:val="single"/>
        </w:rPr>
        <w:t>–</w:t>
      </w:r>
      <w:r w:rsidRPr="00BE0EC1">
        <w:rPr>
          <w:u w:val="single"/>
        </w:rPr>
        <w:t xml:space="preserve"> </w:t>
      </w:r>
      <w:r w:rsidRPr="00916BB1">
        <w:rPr>
          <w:highlight w:val="green"/>
          <w:u w:val="single"/>
        </w:rPr>
        <w:t xml:space="preserve">there are </w:t>
      </w:r>
      <w:r w:rsidRPr="00916BB1">
        <w:rPr>
          <w:rStyle w:val="Emphasis"/>
          <w:highlight w:val="green"/>
        </w:rPr>
        <w:t>no rules</w:t>
      </w:r>
      <w:r w:rsidRPr="00996312">
        <w:rPr>
          <w:vanish/>
          <w:u w:val="single"/>
        </w:rPr>
        <w:t>,</w:t>
      </w:r>
      <w:r w:rsidRPr="00BE0EC1">
        <w:rPr>
          <w:u w:val="single"/>
        </w:rPr>
        <w:t xml:space="preserve"> </w:t>
      </w:r>
      <w:r w:rsidRPr="00996312">
        <w:rPr>
          <w:vanish/>
          <w:u w:val="single"/>
        </w:rPr>
        <w:t>at</w:t>
      </w:r>
      <w:r w:rsidRPr="00BE0EC1">
        <w:rPr>
          <w:u w:val="single"/>
        </w:rPr>
        <w:t xml:space="preserve"> </w:t>
      </w:r>
      <w:r w:rsidRPr="00996312">
        <w:rPr>
          <w:vanish/>
          <w:u w:val="single"/>
        </w:rPr>
        <w:t>the</w:t>
      </w:r>
      <w:r w:rsidRPr="00BE0EC1">
        <w:rPr>
          <w:u w:val="single"/>
        </w:rPr>
        <w:t xml:space="preserve"> </w:t>
      </w:r>
      <w:r w:rsidRPr="00996312">
        <w:rPr>
          <w:vanish/>
          <w:u w:val="single"/>
        </w:rPr>
        <w:t>global</w:t>
      </w:r>
      <w:r w:rsidRPr="00BE0EC1">
        <w:rPr>
          <w:u w:val="single"/>
        </w:rPr>
        <w:t xml:space="preserve"> </w:t>
      </w:r>
      <w:r w:rsidRPr="00996312">
        <w:rPr>
          <w:vanish/>
          <w:u w:val="single"/>
        </w:rPr>
        <w:t>level,</w:t>
      </w:r>
      <w:r w:rsidRPr="00BE0EC1">
        <w:rPr>
          <w:u w:val="single"/>
        </w:rPr>
        <w:t xml:space="preserve"> </w:t>
      </w:r>
      <w:r w:rsidRPr="00916BB1">
        <w:rPr>
          <w:highlight w:val="green"/>
          <w:u w:val="single"/>
        </w:rPr>
        <w:t xml:space="preserve">apart from </w:t>
      </w:r>
      <w:r w:rsidRPr="00916BB1">
        <w:rPr>
          <w:rStyle w:val="Emphasis"/>
          <w:highlight w:val="green"/>
        </w:rPr>
        <w:t>first-come, first-served.</w:t>
      </w:r>
    </w:p>
    <w:p w14:paraId="0BC1A333" w14:textId="77777777" w:rsidR="004B5F16" w:rsidRPr="00996312" w:rsidRDefault="004B5F16" w:rsidP="004B5F16">
      <w:pPr>
        <w:rPr>
          <w:vanish/>
        </w:rPr>
      </w:pPr>
    </w:p>
    <w:p w14:paraId="1E9E9DD7" w14:textId="77777777" w:rsidR="004B5F16" w:rsidRDefault="004B5F16" w:rsidP="004B5F16">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461A116E" w14:textId="77777777" w:rsidR="004B5F16" w:rsidRPr="00996312" w:rsidRDefault="004B5F16" w:rsidP="004B5F16">
      <w:pPr>
        <w:rPr>
          <w:vanish/>
        </w:rPr>
      </w:pPr>
      <w:r w:rsidRPr="00996312">
        <w:rPr>
          <w:rStyle w:val="Style13ptBold"/>
          <w:vanish/>
        </w:rPr>
        <w:t>Beauchamp</w:t>
      </w:r>
      <w:r w:rsidRPr="00BB0026">
        <w:rPr>
          <w:rStyle w:val="Style13ptBold"/>
        </w:rPr>
        <w:t xml:space="preserve"> </w:t>
      </w:r>
      <w:r w:rsidRPr="00996312">
        <w:rPr>
          <w:rStyle w:val="Style13ptBold"/>
          <w:vanish/>
        </w:rPr>
        <w:t>14</w:t>
      </w:r>
      <w:r>
        <w:t xml:space="preserve"> </w:t>
      </w:r>
      <w:r w:rsidRPr="00996312">
        <w:rPr>
          <w:vanish/>
        </w:rPr>
        <w:t>–</w:t>
      </w:r>
      <w:r>
        <w:t xml:space="preserve"> </w:t>
      </w:r>
      <w:r w:rsidRPr="00996312">
        <w:rPr>
          <w:vanish/>
        </w:rPr>
        <w:t>Zack,</w:t>
      </w:r>
      <w:r>
        <w:t xml:space="preserve"> </w:t>
      </w:r>
      <w:r w:rsidRPr="00996312">
        <w:rPr>
          <w:vanish/>
        </w:rPr>
        <w:t>4/21/14,</w:t>
      </w:r>
      <w:r>
        <w:t xml:space="preserve"> </w:t>
      </w:r>
      <w:r w:rsidRPr="00996312">
        <w:rPr>
          <w:vanish/>
        </w:rPr>
        <w:t>Zack</w:t>
      </w:r>
      <w:r w:rsidRPr="00BB0026">
        <w:t xml:space="preserve"> </w:t>
      </w:r>
      <w:r w:rsidRPr="00996312">
        <w:rPr>
          <w:vanish/>
        </w:rPr>
        <w:t>Beauchamp</w:t>
      </w:r>
      <w:r w:rsidRPr="00BB0026">
        <w:t xml:space="preserve"> </w:t>
      </w:r>
      <w:r w:rsidRPr="00996312">
        <w:rPr>
          <w:vanish/>
        </w:rPr>
        <w:t>is</w:t>
      </w:r>
      <w:r w:rsidRPr="00BB0026">
        <w:t xml:space="preserve"> </w:t>
      </w:r>
      <w:r w:rsidRPr="00996312">
        <w:rPr>
          <w:vanish/>
        </w:rPr>
        <w:t>a</w:t>
      </w:r>
      <w:r w:rsidRPr="00BB0026">
        <w:t xml:space="preserve"> </w:t>
      </w:r>
      <w:r w:rsidRPr="00996312">
        <w:rPr>
          <w:vanish/>
        </w:rPr>
        <w:t>senior</w:t>
      </w:r>
      <w:r w:rsidRPr="00BB0026">
        <w:t xml:space="preserve"> </w:t>
      </w:r>
      <w:r w:rsidRPr="00996312">
        <w:rPr>
          <w:vanish/>
        </w:rPr>
        <w:t>correspondent</w:t>
      </w:r>
      <w:r w:rsidRPr="00BB0026">
        <w:t xml:space="preserve"> </w:t>
      </w:r>
      <w:r w:rsidRPr="00996312">
        <w:rPr>
          <w:vanish/>
        </w:rPr>
        <w:t>at</w:t>
      </w:r>
      <w:r w:rsidRPr="00BB0026">
        <w:t xml:space="preserve"> </w:t>
      </w:r>
      <w:r w:rsidRPr="00996312">
        <w:rPr>
          <w:vanish/>
        </w:rPr>
        <w:t>Vox,</w:t>
      </w:r>
      <w:r w:rsidRPr="00BB0026">
        <w:t xml:space="preserve"> </w:t>
      </w:r>
      <w:r w:rsidRPr="00996312">
        <w:rPr>
          <w:vanish/>
        </w:rPr>
        <w:t>where</w:t>
      </w:r>
      <w:r w:rsidRPr="00BB0026">
        <w:t xml:space="preserve"> </w:t>
      </w:r>
      <w:r w:rsidRPr="00996312">
        <w:rPr>
          <w:vanish/>
        </w:rPr>
        <w:t>he</w:t>
      </w:r>
      <w:r w:rsidRPr="00BB0026">
        <w:t xml:space="preserve"> </w:t>
      </w:r>
      <w:r w:rsidRPr="00996312">
        <w:rPr>
          <w:vanish/>
        </w:rPr>
        <w:t>covers</w:t>
      </w:r>
      <w:r w:rsidRPr="00BB0026">
        <w:t xml:space="preserve"> </w:t>
      </w:r>
      <w:r w:rsidRPr="00996312">
        <w:rPr>
          <w:vanish/>
        </w:rPr>
        <w:t>global</w:t>
      </w:r>
      <w:r w:rsidRPr="00BB0026">
        <w:t xml:space="preserve"> </w:t>
      </w:r>
      <w:r w:rsidRPr="00996312">
        <w:rPr>
          <w:vanish/>
        </w:rPr>
        <w:t>politics</w:t>
      </w:r>
      <w:r w:rsidRPr="00BB0026">
        <w:t xml:space="preserve"> </w:t>
      </w:r>
      <w:r w:rsidRPr="00996312">
        <w:rPr>
          <w:vanish/>
        </w:rPr>
        <w:t>and</w:t>
      </w:r>
      <w:r w:rsidRPr="00BB0026">
        <w:t xml:space="preserve"> </w:t>
      </w:r>
      <w:r w:rsidRPr="00996312">
        <w:rPr>
          <w:vanish/>
        </w:rPr>
        <w:t>ideology,</w:t>
      </w:r>
      <w:r w:rsidRPr="00BB0026">
        <w:t xml:space="preserve"> </w:t>
      </w:r>
      <w:r w:rsidRPr="00996312">
        <w:rPr>
          <w:vanish/>
        </w:rPr>
        <w:t>and</w:t>
      </w:r>
      <w:r w:rsidRPr="00BB0026">
        <w:t xml:space="preserve"> </w:t>
      </w:r>
      <w:r w:rsidRPr="00996312">
        <w:rPr>
          <w:vanish/>
        </w:rPr>
        <w:t>a</w:t>
      </w:r>
      <w:r w:rsidRPr="00BB0026">
        <w:t xml:space="preserve"> </w:t>
      </w:r>
      <w:r w:rsidRPr="00996312">
        <w:rPr>
          <w:vanish/>
        </w:rPr>
        <w:t>host</w:t>
      </w:r>
      <w:r w:rsidRPr="00BB0026">
        <w:t xml:space="preserve"> </w:t>
      </w:r>
      <w:r w:rsidRPr="00996312">
        <w:rPr>
          <w:vanish/>
        </w:rPr>
        <w:t>of</w:t>
      </w:r>
      <w:r w:rsidRPr="00BB0026">
        <w:t xml:space="preserve"> </w:t>
      </w:r>
      <w:r w:rsidRPr="00996312">
        <w:rPr>
          <w:vanish/>
        </w:rPr>
        <w:t>Worldly,</w:t>
      </w:r>
      <w:r w:rsidRPr="00BB0026">
        <w:t xml:space="preserve"> </w:t>
      </w:r>
      <w:r w:rsidRPr="00996312">
        <w:rPr>
          <w:vanish/>
        </w:rPr>
        <w:t>Vox's</w:t>
      </w:r>
      <w:r w:rsidRPr="00BB0026">
        <w:t xml:space="preserve"> </w:t>
      </w:r>
      <w:r w:rsidRPr="00996312">
        <w:rPr>
          <w:vanish/>
        </w:rPr>
        <w:t>podcast</w:t>
      </w:r>
      <w:r w:rsidRPr="00BB0026">
        <w:t xml:space="preserve"> </w:t>
      </w:r>
      <w:r w:rsidRPr="00996312">
        <w:rPr>
          <w:vanish/>
        </w:rPr>
        <w:t>on</w:t>
      </w:r>
      <w:r w:rsidRPr="00BB0026">
        <w:t xml:space="preserve"> </w:t>
      </w:r>
      <w:r w:rsidRPr="00996312">
        <w:rPr>
          <w:vanish/>
        </w:rPr>
        <w:t>foreign</w:t>
      </w:r>
      <w:r w:rsidRPr="00BB0026">
        <w:t xml:space="preserve"> </w:t>
      </w:r>
      <w:r w:rsidRPr="00996312">
        <w:rPr>
          <w:vanish/>
        </w:rPr>
        <w:t>policy</w:t>
      </w:r>
      <w:r w:rsidRPr="00BB0026">
        <w:t xml:space="preserve"> </w:t>
      </w:r>
      <w:r w:rsidRPr="00996312">
        <w:rPr>
          <w:vanish/>
        </w:rPr>
        <w:t>and</w:t>
      </w:r>
      <w:r w:rsidRPr="00BB0026">
        <w:t xml:space="preserve"> </w:t>
      </w:r>
      <w:r w:rsidRPr="00996312">
        <w:rPr>
          <w:vanish/>
        </w:rPr>
        <w:t>international</w:t>
      </w:r>
      <w:r w:rsidRPr="00BB0026">
        <w:t xml:space="preserve"> </w:t>
      </w:r>
      <w:r w:rsidRPr="00996312">
        <w:rPr>
          <w:vanish/>
        </w:rPr>
        <w:t>relations.</w:t>
      </w:r>
      <w:r w:rsidRPr="00BB0026">
        <w:t xml:space="preserve"> </w:t>
      </w:r>
      <w:r w:rsidRPr="00996312">
        <w:rPr>
          <w:vanish/>
        </w:rPr>
        <w:t>His</w:t>
      </w:r>
      <w:r w:rsidRPr="00BB0026">
        <w:t xml:space="preserve"> </w:t>
      </w:r>
      <w:r w:rsidRPr="00996312">
        <w:rPr>
          <w:vanish/>
        </w:rPr>
        <w:t>work</w:t>
      </w:r>
      <w:r w:rsidRPr="00BB0026">
        <w:t xml:space="preserve"> </w:t>
      </w:r>
      <w:r w:rsidRPr="00996312">
        <w:rPr>
          <w:vanish/>
        </w:rPr>
        <w:t>focuses</w:t>
      </w:r>
      <w:r w:rsidRPr="00BB0026">
        <w:t xml:space="preserve"> </w:t>
      </w:r>
      <w:r w:rsidRPr="00996312">
        <w:rPr>
          <w:vanish/>
        </w:rPr>
        <w:t>on</w:t>
      </w:r>
      <w:r w:rsidRPr="00BB0026">
        <w:t xml:space="preserve"> </w:t>
      </w:r>
      <w:r w:rsidRPr="00996312">
        <w:rPr>
          <w:vanish/>
        </w:rPr>
        <w:t>the</w:t>
      </w:r>
      <w:r w:rsidRPr="00BB0026">
        <w:t xml:space="preserve"> </w:t>
      </w:r>
      <w:r w:rsidRPr="00996312">
        <w:rPr>
          <w:vanish/>
        </w:rPr>
        <w:t>rise</w:t>
      </w:r>
      <w:r w:rsidRPr="00BB0026">
        <w:t xml:space="preserve"> </w:t>
      </w:r>
      <w:r w:rsidRPr="00996312">
        <w:rPr>
          <w:vanish/>
        </w:rPr>
        <w:t>of</w:t>
      </w:r>
      <w:r w:rsidRPr="00BB0026">
        <w:t xml:space="preserve"> </w:t>
      </w:r>
      <w:r w:rsidRPr="00996312">
        <w:rPr>
          <w:vanish/>
        </w:rPr>
        <w:t>the</w:t>
      </w:r>
      <w:r w:rsidRPr="00BB0026">
        <w:t xml:space="preserve"> </w:t>
      </w:r>
      <w:r w:rsidRPr="00996312">
        <w:rPr>
          <w:vanish/>
        </w:rPr>
        <w:t>populist</w:t>
      </w:r>
      <w:r w:rsidRPr="00BB0026">
        <w:t xml:space="preserve"> </w:t>
      </w:r>
      <w:r w:rsidRPr="00996312">
        <w:rPr>
          <w:vanish/>
        </w:rPr>
        <w:t>right</w:t>
      </w:r>
      <w:r w:rsidRPr="00BB0026">
        <w:t xml:space="preserve"> </w:t>
      </w:r>
      <w:r w:rsidRPr="00996312">
        <w:rPr>
          <w:vanish/>
        </w:rPr>
        <w:t>across</w:t>
      </w:r>
      <w:r w:rsidRPr="00BB0026">
        <w:t xml:space="preserve"> </w:t>
      </w:r>
      <w:r w:rsidRPr="00996312">
        <w:rPr>
          <w:vanish/>
        </w:rPr>
        <w:t>the</w:t>
      </w:r>
      <w:r w:rsidRPr="00BB0026">
        <w:t xml:space="preserve"> </w:t>
      </w:r>
      <w:r w:rsidRPr="00996312">
        <w:rPr>
          <w:vanish/>
        </w:rPr>
        <w:t>West,</w:t>
      </w:r>
      <w:r w:rsidRPr="00BB0026">
        <w:t xml:space="preserve"> </w:t>
      </w:r>
      <w:r w:rsidRPr="00996312">
        <w:rPr>
          <w:vanish/>
        </w:rPr>
        <w:t>the</w:t>
      </w:r>
      <w:r w:rsidRPr="00BB0026">
        <w:t xml:space="preserve"> </w:t>
      </w:r>
      <w:r w:rsidRPr="00996312">
        <w:rPr>
          <w:vanish/>
        </w:rPr>
        <w:t>role</w:t>
      </w:r>
      <w:r w:rsidRPr="00BB0026">
        <w:t xml:space="preserve"> </w:t>
      </w:r>
      <w:r w:rsidRPr="00996312">
        <w:rPr>
          <w:vanish/>
        </w:rPr>
        <w:t>of</w:t>
      </w:r>
      <w:r w:rsidRPr="00BB0026">
        <w:t xml:space="preserve"> </w:t>
      </w:r>
      <w:r w:rsidRPr="00996312">
        <w:rPr>
          <w:vanish/>
        </w:rPr>
        <w:t>identity</w:t>
      </w:r>
      <w:r w:rsidRPr="00BB0026">
        <w:t xml:space="preserve"> </w:t>
      </w:r>
      <w:r w:rsidRPr="00996312">
        <w:rPr>
          <w:vanish/>
        </w:rPr>
        <w:t>in</w:t>
      </w:r>
      <w:r w:rsidRPr="00BB0026">
        <w:t xml:space="preserve"> </w:t>
      </w:r>
      <w:r w:rsidRPr="00996312">
        <w:rPr>
          <w:vanish/>
        </w:rPr>
        <w:t>American</w:t>
      </w:r>
      <w:r w:rsidRPr="00BB0026">
        <w:t xml:space="preserve"> </w:t>
      </w:r>
      <w:r w:rsidRPr="00996312">
        <w:rPr>
          <w:vanish/>
        </w:rPr>
        <w:t>politics,</w:t>
      </w:r>
      <w:r w:rsidRPr="00BB0026">
        <w:t xml:space="preserve"> </w:t>
      </w:r>
      <w:r w:rsidRPr="00996312">
        <w:rPr>
          <w:vanish/>
        </w:rPr>
        <w:t>and</w:t>
      </w:r>
      <w:r w:rsidRPr="00BB0026">
        <w:t xml:space="preserve"> </w:t>
      </w:r>
      <w:r w:rsidRPr="00996312">
        <w:rPr>
          <w:vanish/>
        </w:rPr>
        <w:t>how</w:t>
      </w:r>
      <w:r w:rsidRPr="00BB0026">
        <w:t xml:space="preserve"> </w:t>
      </w:r>
      <w:r w:rsidRPr="00996312">
        <w:rPr>
          <w:vanish/>
        </w:rPr>
        <w:t>fringe</w:t>
      </w:r>
      <w:r w:rsidRPr="00BB0026">
        <w:t xml:space="preserve"> </w:t>
      </w:r>
      <w:r w:rsidRPr="00996312">
        <w:rPr>
          <w:vanish/>
        </w:rPr>
        <w:t>ideologies</w:t>
      </w:r>
      <w:r w:rsidRPr="00BB0026">
        <w:t xml:space="preserve"> </w:t>
      </w:r>
      <w:r w:rsidRPr="00996312">
        <w:rPr>
          <w:vanish/>
        </w:rPr>
        <w:t>shape</w:t>
      </w:r>
      <w:r w:rsidRPr="00BB0026">
        <w:t xml:space="preserve"> </w:t>
      </w:r>
      <w:r w:rsidRPr="00996312">
        <w:rPr>
          <w:vanish/>
        </w:rPr>
        <w:t>the</w:t>
      </w:r>
      <w:r w:rsidRPr="00BB0026">
        <w:t xml:space="preserve"> </w:t>
      </w:r>
      <w:r w:rsidRPr="00996312">
        <w:rPr>
          <w:vanish/>
        </w:rPr>
        <w:t>mainstream.</w:t>
      </w:r>
      <w:r w:rsidRPr="00BB0026">
        <w:t xml:space="preserve"> </w:t>
      </w:r>
      <w:r w:rsidRPr="00996312">
        <w:rPr>
          <w:vanish/>
        </w:rPr>
        <w:t>Before</w:t>
      </w:r>
      <w:r w:rsidRPr="00BB0026">
        <w:t xml:space="preserve"> </w:t>
      </w:r>
      <w:r w:rsidRPr="00996312">
        <w:rPr>
          <w:vanish/>
        </w:rPr>
        <w:t>coming</w:t>
      </w:r>
      <w:r w:rsidRPr="00BB0026">
        <w:t xml:space="preserve"> </w:t>
      </w:r>
      <w:r w:rsidRPr="00996312">
        <w:rPr>
          <w:vanish/>
        </w:rPr>
        <w:t>to</w:t>
      </w:r>
      <w:r w:rsidRPr="00BB0026">
        <w:t xml:space="preserve"> </w:t>
      </w:r>
      <w:r w:rsidRPr="00996312">
        <w:rPr>
          <w:vanish/>
        </w:rPr>
        <w:t>Vox,</w:t>
      </w:r>
      <w:r w:rsidRPr="00BB0026">
        <w:t xml:space="preserve"> </w:t>
      </w:r>
      <w:r w:rsidRPr="00996312">
        <w:rPr>
          <w:vanish/>
        </w:rPr>
        <w:t>he</w:t>
      </w:r>
      <w:r w:rsidRPr="00BB0026">
        <w:t xml:space="preserve"> </w:t>
      </w:r>
      <w:r w:rsidRPr="00996312">
        <w:rPr>
          <w:vanish/>
        </w:rPr>
        <w:t>edited</w:t>
      </w:r>
      <w:r w:rsidRPr="00BB0026">
        <w:t xml:space="preserve"> </w:t>
      </w:r>
      <w:r w:rsidRPr="00996312">
        <w:rPr>
          <w:vanish/>
        </w:rPr>
        <w:t>TP</w:t>
      </w:r>
      <w:r w:rsidRPr="00BB0026">
        <w:t xml:space="preserve"> </w:t>
      </w:r>
      <w:r w:rsidRPr="00996312">
        <w:rPr>
          <w:vanish/>
        </w:rPr>
        <w:t>Ideas,</w:t>
      </w:r>
      <w:r w:rsidRPr="00BB0026">
        <w:t xml:space="preserve"> </w:t>
      </w:r>
      <w:r w:rsidRPr="00996312">
        <w:rPr>
          <w:vanish/>
        </w:rPr>
        <w:t>a</w:t>
      </w:r>
      <w:r w:rsidRPr="00BB0026">
        <w:t xml:space="preserve"> </w:t>
      </w:r>
      <w:r w:rsidRPr="00996312">
        <w:rPr>
          <w:vanish/>
        </w:rPr>
        <w:t>section</w:t>
      </w:r>
      <w:r w:rsidRPr="00BB0026">
        <w:t xml:space="preserve"> </w:t>
      </w:r>
      <w:r w:rsidRPr="00996312">
        <w:rPr>
          <w:vanish/>
        </w:rPr>
        <w:t>of</w:t>
      </w:r>
      <w:r w:rsidRPr="00BB0026">
        <w:t xml:space="preserve"> </w:t>
      </w:r>
      <w:r w:rsidRPr="00996312">
        <w:rPr>
          <w:vanish/>
        </w:rPr>
        <w:t>Think</w:t>
      </w:r>
      <w:r w:rsidRPr="00BB0026">
        <w:t xml:space="preserve"> </w:t>
      </w:r>
      <w:r w:rsidRPr="00996312">
        <w:rPr>
          <w:vanish/>
        </w:rPr>
        <w:t>Progress</w:t>
      </w:r>
      <w:r w:rsidRPr="00BB0026">
        <w:t xml:space="preserve"> </w:t>
      </w:r>
      <w:r w:rsidRPr="00996312">
        <w:rPr>
          <w:vanish/>
        </w:rPr>
        <w:t>devoted</w:t>
      </w:r>
      <w:r w:rsidRPr="00BB0026">
        <w:t xml:space="preserve"> </w:t>
      </w:r>
      <w:r w:rsidRPr="00996312">
        <w:rPr>
          <w:vanish/>
        </w:rPr>
        <w:t>to</w:t>
      </w:r>
      <w:r w:rsidRPr="00BB0026">
        <w:t xml:space="preserve"> </w:t>
      </w:r>
      <w:r w:rsidRPr="00996312">
        <w:rPr>
          <w:vanish/>
        </w:rPr>
        <w:t>the</w:t>
      </w:r>
      <w:r w:rsidRPr="00BB0026">
        <w:t xml:space="preserve"> </w:t>
      </w:r>
      <w:r w:rsidRPr="00996312">
        <w:rPr>
          <w:vanish/>
        </w:rPr>
        <w:t>ideas</w:t>
      </w:r>
      <w:r w:rsidRPr="00BB0026">
        <w:t xml:space="preserve"> </w:t>
      </w:r>
      <w:r w:rsidRPr="00996312">
        <w:rPr>
          <w:vanish/>
        </w:rPr>
        <w:t>shaping</w:t>
      </w:r>
      <w:r w:rsidRPr="00BB0026">
        <w:t xml:space="preserve"> </w:t>
      </w:r>
      <w:r w:rsidRPr="00996312">
        <w:rPr>
          <w:vanish/>
        </w:rPr>
        <w:t>our</w:t>
      </w:r>
      <w:r w:rsidRPr="00BB0026">
        <w:t xml:space="preserve"> </w:t>
      </w:r>
      <w:r w:rsidRPr="00996312">
        <w:rPr>
          <w:vanish/>
        </w:rPr>
        <w:t>political</w:t>
      </w:r>
      <w:r w:rsidRPr="00BB0026">
        <w:t xml:space="preserve"> </w:t>
      </w:r>
      <w:r w:rsidRPr="00996312">
        <w:rPr>
          <w:vanish/>
        </w:rPr>
        <w:t>world.</w:t>
      </w:r>
      <w:r w:rsidRPr="00BB0026">
        <w:t xml:space="preserve"> </w:t>
      </w:r>
      <w:r w:rsidRPr="00996312">
        <w:rPr>
          <w:vanish/>
        </w:rPr>
        <w:t>He</w:t>
      </w:r>
      <w:r w:rsidRPr="00BB0026">
        <w:t xml:space="preserve"> </w:t>
      </w:r>
      <w:r w:rsidRPr="00996312">
        <w:rPr>
          <w:vanish/>
        </w:rPr>
        <w:t>has</w:t>
      </w:r>
      <w:r w:rsidRPr="00BB0026">
        <w:t xml:space="preserve"> </w:t>
      </w:r>
      <w:r w:rsidRPr="00996312">
        <w:rPr>
          <w:vanish/>
        </w:rPr>
        <w:t>an</w:t>
      </w:r>
      <w:r w:rsidRPr="00BB0026">
        <w:t xml:space="preserve"> </w:t>
      </w:r>
      <w:r w:rsidRPr="00996312">
        <w:rPr>
          <w:vanish/>
        </w:rPr>
        <w:t>MSc</w:t>
      </w:r>
      <w:r w:rsidRPr="00BB0026">
        <w:t xml:space="preserve"> </w:t>
      </w:r>
      <w:r w:rsidRPr="00996312">
        <w:rPr>
          <w:vanish/>
        </w:rPr>
        <w:t>from</w:t>
      </w:r>
      <w:r w:rsidRPr="00BB0026">
        <w:t xml:space="preserve"> </w:t>
      </w:r>
      <w:r w:rsidRPr="00996312">
        <w:rPr>
          <w:vanish/>
        </w:rPr>
        <w:t>the</w:t>
      </w:r>
      <w:r w:rsidRPr="00BB0026">
        <w:t xml:space="preserve"> </w:t>
      </w:r>
      <w:r w:rsidRPr="00996312">
        <w:rPr>
          <w:vanish/>
        </w:rPr>
        <w:t>London</w:t>
      </w:r>
      <w:r w:rsidRPr="00BB0026">
        <w:t xml:space="preserve"> </w:t>
      </w:r>
      <w:r w:rsidRPr="00996312">
        <w:rPr>
          <w:vanish/>
        </w:rPr>
        <w:t>School</w:t>
      </w:r>
      <w:r w:rsidRPr="00BB0026">
        <w:t xml:space="preserve"> </w:t>
      </w:r>
      <w:r w:rsidRPr="00996312">
        <w:rPr>
          <w:vanish/>
        </w:rPr>
        <w:t>of</w:t>
      </w:r>
      <w:r w:rsidRPr="00BB0026">
        <w:t xml:space="preserve"> </w:t>
      </w:r>
      <w:r w:rsidRPr="00996312">
        <w:rPr>
          <w:vanish/>
        </w:rPr>
        <w:t>Economics</w:t>
      </w:r>
      <w:r w:rsidRPr="00BB0026">
        <w:t xml:space="preserve"> </w:t>
      </w:r>
      <w:r w:rsidRPr="00996312">
        <w:rPr>
          <w:vanish/>
        </w:rPr>
        <w:t>in</w:t>
      </w:r>
      <w:r w:rsidRPr="00BB0026">
        <w:t xml:space="preserve"> </w:t>
      </w:r>
      <w:r w:rsidRPr="00996312">
        <w:rPr>
          <w:vanish/>
        </w:rPr>
        <w:t>International</w:t>
      </w:r>
      <w:r w:rsidRPr="00BB0026">
        <w:t xml:space="preserve"> </w:t>
      </w:r>
      <w:r w:rsidRPr="00996312">
        <w:rPr>
          <w:vanish/>
        </w:rPr>
        <w:t>Relations</w:t>
      </w:r>
      <w:r w:rsidRPr="00BB0026">
        <w:t xml:space="preserve"> </w:t>
      </w:r>
      <w:r w:rsidRPr="00996312">
        <w:rPr>
          <w:vanish/>
        </w:rPr>
        <w:t>and</w:t>
      </w:r>
      <w:r w:rsidRPr="00BB0026">
        <w:t xml:space="preserve"> </w:t>
      </w:r>
      <w:r w:rsidRPr="00996312">
        <w:rPr>
          <w:vanish/>
        </w:rPr>
        <w:t>grew</w:t>
      </w:r>
      <w:r w:rsidRPr="00BB0026">
        <w:t xml:space="preserve"> </w:t>
      </w:r>
      <w:r w:rsidRPr="00996312">
        <w:rPr>
          <w:vanish/>
        </w:rPr>
        <w:t>up</w:t>
      </w:r>
      <w:r w:rsidRPr="00BB0026">
        <w:t xml:space="preserve"> </w:t>
      </w:r>
      <w:r w:rsidRPr="00996312">
        <w:rPr>
          <w:vanish/>
        </w:rPr>
        <w:t>in</w:t>
      </w:r>
      <w:r w:rsidRPr="00BB0026">
        <w:t xml:space="preserve"> </w:t>
      </w:r>
      <w:r w:rsidRPr="00996312">
        <w:rPr>
          <w:vanish/>
        </w:rPr>
        <w:t>Washington,</w:t>
      </w:r>
      <w:r w:rsidRPr="00BB0026">
        <w:t xml:space="preserve"> </w:t>
      </w:r>
      <w:r w:rsidRPr="00996312">
        <w:rPr>
          <w:vanish/>
        </w:rPr>
        <w:t>DC,</w:t>
      </w:r>
      <w:r w:rsidRPr="00BB0026">
        <w:t xml:space="preserve"> </w:t>
      </w:r>
      <w:r w:rsidRPr="00996312">
        <w:rPr>
          <w:vanish/>
        </w:rPr>
        <w:t>where</w:t>
      </w:r>
      <w:r w:rsidRPr="00BB0026">
        <w:t xml:space="preserve"> </w:t>
      </w:r>
      <w:r w:rsidRPr="00996312">
        <w:rPr>
          <w:vanish/>
        </w:rPr>
        <w:t>he</w:t>
      </w:r>
      <w:r w:rsidRPr="00BB0026">
        <w:t xml:space="preserve"> </w:t>
      </w:r>
      <w:r w:rsidRPr="00996312">
        <w:rPr>
          <w:vanish/>
        </w:rPr>
        <w:t>currently</w:t>
      </w:r>
      <w:r w:rsidRPr="00BB0026">
        <w:t xml:space="preserve"> </w:t>
      </w:r>
      <w:r w:rsidRPr="00996312">
        <w:rPr>
          <w:vanish/>
        </w:rPr>
        <w:t>lives</w:t>
      </w:r>
      <w:r w:rsidRPr="00BB0026">
        <w:t xml:space="preserve"> </w:t>
      </w:r>
      <w:r w:rsidRPr="00996312">
        <w:rPr>
          <w:vanish/>
        </w:rPr>
        <w:t>with</w:t>
      </w:r>
      <w:r w:rsidRPr="00BB0026">
        <w:t xml:space="preserve"> </w:t>
      </w:r>
      <w:r w:rsidRPr="00996312">
        <w:rPr>
          <w:vanish/>
        </w:rPr>
        <w:t>his</w:t>
      </w:r>
      <w:r w:rsidRPr="00BB0026">
        <w:t xml:space="preserve"> </w:t>
      </w:r>
      <w:r w:rsidRPr="00996312">
        <w:rPr>
          <w:vanish/>
        </w:rPr>
        <w:t>wife,</w:t>
      </w:r>
      <w:r w:rsidRPr="00BB0026">
        <w:t xml:space="preserve"> </w:t>
      </w:r>
      <w:r w:rsidRPr="00996312">
        <w:rPr>
          <w:vanish/>
        </w:rPr>
        <w:t>daughter,</w:t>
      </w:r>
      <w:r w:rsidRPr="00BB0026">
        <w:t xml:space="preserve"> </w:t>
      </w:r>
      <w:r w:rsidRPr="00996312">
        <w:rPr>
          <w:vanish/>
        </w:rPr>
        <w:t>and</w:t>
      </w:r>
      <w:r w:rsidRPr="00BB0026">
        <w:t xml:space="preserve"> </w:t>
      </w:r>
      <w:r w:rsidRPr="00996312">
        <w:rPr>
          <w:vanish/>
        </w:rPr>
        <w:t>two</w:t>
      </w:r>
      <w:r w:rsidRPr="00BB0026">
        <w:t xml:space="preserve"> </w:t>
      </w:r>
      <w:r w:rsidRPr="00996312">
        <w:rPr>
          <w:vanish/>
        </w:rPr>
        <w:t>(rescue)</w:t>
      </w:r>
      <w:r w:rsidRPr="00BB0026">
        <w:t xml:space="preserve"> </w:t>
      </w:r>
      <w:r w:rsidRPr="00996312">
        <w:rPr>
          <w:vanish/>
        </w:rPr>
        <w:t>dogs</w:t>
      </w:r>
      <w:r>
        <w:t xml:space="preserve"> </w:t>
      </w:r>
      <w:r w:rsidRPr="00996312">
        <w:rPr>
          <w:vanish/>
        </w:rPr>
        <w:t>[“</w:t>
      </w:r>
      <w:r w:rsidRPr="00996312">
        <w:rPr>
          <w:rStyle w:val="Emphasis"/>
          <w:vanish/>
        </w:rPr>
        <w:t>How</w:t>
      </w:r>
      <w:r w:rsidRPr="00BB0026">
        <w:rPr>
          <w:rStyle w:val="Emphasis"/>
        </w:rPr>
        <w:t xml:space="preserve"> </w:t>
      </w:r>
      <w:r w:rsidRPr="00916BB1">
        <w:rPr>
          <w:rStyle w:val="Emphasis"/>
          <w:highlight w:val="green"/>
        </w:rPr>
        <w:t>space trash could start a nuclear war</w:t>
      </w:r>
      <w:r w:rsidRPr="00996312">
        <w:rPr>
          <w:vanish/>
        </w:rPr>
        <w:t>,”</w:t>
      </w:r>
      <w:r>
        <w:t xml:space="preserve"> </w:t>
      </w:r>
      <w:r w:rsidRPr="00996312">
        <w:rPr>
          <w:vanish/>
        </w:rPr>
        <w:t>Vox,</w:t>
      </w:r>
      <w:r>
        <w:t xml:space="preserve"> </w:t>
      </w:r>
      <w:hyperlink r:id="rId11" w:history="1">
        <w:r w:rsidRPr="00996312">
          <w:rPr>
            <w:rStyle w:val="Hyperlink"/>
            <w:vanish/>
          </w:rPr>
          <w:t>https://www.vox.com/2014/4/21/5625246/space-war-china-north-korea-iran</w:t>
        </w:r>
      </w:hyperlink>
      <w:r w:rsidRPr="00996312">
        <w:rPr>
          <w:vanish/>
        </w:rPr>
        <w:t>]</w:t>
      </w:r>
      <w:r>
        <w:t xml:space="preserve"> </w:t>
      </w:r>
      <w:r w:rsidRPr="00996312">
        <w:rPr>
          <w:vanish/>
        </w:rPr>
        <w:t>Justin</w:t>
      </w:r>
    </w:p>
    <w:p w14:paraId="711B7802" w14:textId="77777777" w:rsidR="004B5F16" w:rsidRPr="00996312" w:rsidRDefault="004B5F16" w:rsidP="004B5F16">
      <w:pPr>
        <w:rPr>
          <w:vanish/>
          <w:u w:val="single"/>
        </w:rPr>
      </w:pPr>
      <w:r w:rsidRPr="00916BB1">
        <w:rPr>
          <w:highlight w:val="green"/>
          <w:u w:val="single"/>
        </w:rPr>
        <w:t>If debris</w:t>
      </w:r>
      <w:r w:rsidRPr="00BB0026">
        <w:rPr>
          <w:u w:val="single"/>
        </w:rPr>
        <w:t xml:space="preserve"> </w:t>
      </w:r>
      <w:r w:rsidRPr="00996312">
        <w:rPr>
          <w:vanish/>
          <w:u w:val="single"/>
        </w:rPr>
        <w:t>from</w:t>
      </w:r>
      <w:r w:rsidRPr="00BB0026">
        <w:rPr>
          <w:u w:val="single"/>
        </w:rPr>
        <w:t xml:space="preserve"> </w:t>
      </w:r>
      <w:r w:rsidRPr="00996312">
        <w:rPr>
          <w:vanish/>
          <w:u w:val="single"/>
        </w:rPr>
        <w:t>a</w:t>
      </w:r>
      <w:r w:rsidRPr="00BB0026">
        <w:rPr>
          <w:u w:val="single"/>
        </w:rPr>
        <w:t xml:space="preserve"> </w:t>
      </w:r>
      <w:r w:rsidRPr="00996312">
        <w:rPr>
          <w:vanish/>
          <w:u w:val="single"/>
        </w:rPr>
        <w:t>Chinese</w:t>
      </w:r>
      <w:r w:rsidRPr="00BB0026">
        <w:rPr>
          <w:u w:val="single"/>
        </w:rPr>
        <w:t xml:space="preserve"> </w:t>
      </w:r>
      <w:r w:rsidRPr="00996312">
        <w:rPr>
          <w:vanish/>
          <w:u w:val="single"/>
        </w:rPr>
        <w:t>test</w:t>
      </w:r>
      <w:r w:rsidRPr="00BB0026">
        <w:rPr>
          <w:u w:val="single"/>
        </w:rPr>
        <w:t xml:space="preserve"> </w:t>
      </w:r>
      <w:r w:rsidRPr="00916BB1">
        <w:rPr>
          <w:highlight w:val="green"/>
          <w:u w:val="single"/>
        </w:rPr>
        <w:t xml:space="preserve">destroys a </w:t>
      </w:r>
      <w:r w:rsidRPr="00996312">
        <w:rPr>
          <w:vanish/>
          <w:u w:val="single"/>
        </w:rPr>
        <w:t>US</w:t>
      </w:r>
      <w:r w:rsidRPr="00BB0026">
        <w:rPr>
          <w:u w:val="single"/>
        </w:rPr>
        <w:t xml:space="preserve"> </w:t>
      </w:r>
      <w:r w:rsidRPr="00996312">
        <w:rPr>
          <w:vanish/>
          <w:u w:val="single"/>
        </w:rPr>
        <w:t>military</w:t>
      </w:r>
      <w:r w:rsidRPr="00BB0026">
        <w:rPr>
          <w:u w:val="single"/>
        </w:rPr>
        <w:t xml:space="preserve">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w:t>
      </w:r>
      <w:r w:rsidRPr="00996312">
        <w:rPr>
          <w:rStyle w:val="Emphasis"/>
          <w:vanish/>
        </w:rPr>
        <w:t>its</w:t>
      </w:r>
      <w:r w:rsidRPr="00BB0026">
        <w:rPr>
          <w:rStyle w:val="Emphasis"/>
        </w:rPr>
        <w:t xml:space="preserve"> </w:t>
      </w:r>
      <w:r w:rsidRPr="00996312">
        <w:rPr>
          <w:rStyle w:val="Emphasis"/>
          <w:vanish/>
        </w:rPr>
        <w:t>space</w:t>
      </w:r>
      <w:r w:rsidRPr="00BB0026">
        <w:rPr>
          <w:rStyle w:val="Emphasis"/>
        </w:rPr>
        <w:t xml:space="preserve"> </w:t>
      </w:r>
      <w:r w:rsidRPr="00916BB1">
        <w:rPr>
          <w:rStyle w:val="Emphasis"/>
          <w:highlight w:val="green"/>
        </w:rPr>
        <w:t>capabilities</w:t>
      </w:r>
      <w:r w:rsidRPr="00A8218A">
        <w:rPr>
          <w:sz w:val="12"/>
        </w:rPr>
        <w:t xml:space="preserve"> </w:t>
      </w:r>
      <w:r w:rsidRPr="00996312">
        <w:rPr>
          <w:vanish/>
          <w:sz w:val="12"/>
        </w:rPr>
        <w:t>—</w:t>
      </w:r>
      <w:r w:rsidRPr="00A8218A">
        <w:rPr>
          <w:sz w:val="12"/>
        </w:rPr>
        <w:t xml:space="preserve"> </w:t>
      </w:r>
      <w:r w:rsidRPr="00996312">
        <w:rPr>
          <w:vanish/>
          <w:u w:val="single"/>
        </w:rPr>
        <w:t>some</w:t>
      </w:r>
      <w:r w:rsidRPr="00BB0026">
        <w:rPr>
          <w:u w:val="single"/>
        </w:rPr>
        <w:t xml:space="preserve"> </w:t>
      </w:r>
      <w:r w:rsidRPr="00996312">
        <w:rPr>
          <w:vanish/>
          <w:u w:val="single"/>
        </w:rPr>
        <w:t>of</w:t>
      </w:r>
      <w:r w:rsidRPr="00BB0026">
        <w:rPr>
          <w:u w:val="single"/>
        </w:rPr>
        <w:t xml:space="preserve"> </w:t>
      </w:r>
      <w:r w:rsidRPr="00996312">
        <w:rPr>
          <w:vanish/>
          <w:u w:val="single"/>
        </w:rPr>
        <w:t>which</w:t>
      </w:r>
      <w:r w:rsidRPr="00BB0026">
        <w:rPr>
          <w:u w:val="single"/>
        </w:rPr>
        <w:t xml:space="preserve"> </w:t>
      </w:r>
      <w:r w:rsidRPr="00996312">
        <w:rPr>
          <w:vanish/>
          <w:u w:val="single"/>
        </w:rPr>
        <w:t>are</w:t>
      </w:r>
      <w:r w:rsidRPr="00BB0026">
        <w:rPr>
          <w:u w:val="single"/>
        </w:rPr>
        <w:t xml:space="preserve"> </w:t>
      </w:r>
      <w:r w:rsidRPr="00996312">
        <w:rPr>
          <w:vanish/>
          <w:u w:val="single"/>
        </w:rPr>
        <w:t>designed</w:t>
      </w:r>
      <w:r w:rsidRPr="00BB0026">
        <w:rPr>
          <w:u w:val="single"/>
        </w:rPr>
        <w:t xml:space="preserve"> </w:t>
      </w:r>
      <w:r w:rsidRPr="00916BB1">
        <w:rPr>
          <w:highlight w:val="green"/>
          <w:u w:val="single"/>
        </w:rPr>
        <w:t xml:space="preserve">to </w:t>
      </w:r>
      <w:r w:rsidRPr="00916BB1">
        <w:rPr>
          <w:rStyle w:val="Emphasis"/>
          <w:highlight w:val="green"/>
        </w:rPr>
        <w:t>detect nuclear missile</w:t>
      </w:r>
      <w:r w:rsidRPr="00BB0026">
        <w:rPr>
          <w:rStyle w:val="Emphasis"/>
        </w:rPr>
        <w:t xml:space="preserve"> </w:t>
      </w:r>
      <w:r w:rsidRPr="00996312">
        <w:rPr>
          <w:rStyle w:val="Emphasis"/>
          <w:vanish/>
        </w:rPr>
        <w:t>launches</w:t>
      </w:r>
      <w:r w:rsidRPr="00996312">
        <w:rPr>
          <w:vanish/>
          <w:sz w:val="12"/>
        </w:rPr>
        <w:t>.</w:t>
      </w:r>
      <w:r w:rsidRPr="00A8218A">
        <w:rPr>
          <w:sz w:val="12"/>
        </w:rPr>
        <w:t xml:space="preserve"> </w:t>
      </w:r>
      <w:r w:rsidRPr="00996312">
        <w:rPr>
          <w:vanish/>
          <w:sz w:val="12"/>
        </w:rPr>
        <w:t>If</w:t>
      </w:r>
      <w:r w:rsidRPr="00A8218A">
        <w:rPr>
          <w:sz w:val="12"/>
        </w:rPr>
        <w:t xml:space="preserve"> </w:t>
      </w:r>
      <w:r w:rsidRPr="00996312">
        <w:rPr>
          <w:vanish/>
          <w:sz w:val="12"/>
        </w:rPr>
        <w:t>the</w:t>
      </w:r>
      <w:r w:rsidRPr="00A8218A">
        <w:rPr>
          <w:sz w:val="12"/>
        </w:rPr>
        <w:t xml:space="preserve"> </w:t>
      </w:r>
      <w:r w:rsidRPr="00996312">
        <w:rPr>
          <w:rStyle w:val="Emphasis"/>
          <w:vanish/>
        </w:rPr>
        <w:t>US</w:t>
      </w:r>
      <w:r w:rsidRPr="00BB0026">
        <w:rPr>
          <w:rStyle w:val="Emphasis"/>
        </w:rPr>
        <w:t xml:space="preserve"> </w:t>
      </w:r>
      <w:r w:rsidRPr="00996312">
        <w:rPr>
          <w:rStyle w:val="Emphasis"/>
          <w:vanish/>
        </w:rPr>
        <w:t>thinks</w:t>
      </w:r>
      <w:r w:rsidRPr="00BB0026">
        <w:rPr>
          <w:rStyle w:val="Emphasis"/>
        </w:rPr>
        <w:t xml:space="preserve"> </w:t>
      </w:r>
      <w:r w:rsidRPr="00996312">
        <w:rPr>
          <w:rStyle w:val="Emphasis"/>
          <w:vanish/>
        </w:rPr>
        <w:t>China</w:t>
      </w:r>
      <w:r w:rsidRPr="00BB0026">
        <w:rPr>
          <w:u w:val="single"/>
        </w:rPr>
        <w:t xml:space="preserve"> </w:t>
      </w:r>
      <w:r w:rsidRPr="00996312">
        <w:rPr>
          <w:vanish/>
          <w:u w:val="single"/>
        </w:rPr>
        <w:t>is</w:t>
      </w:r>
      <w:r w:rsidRPr="00BB0026">
        <w:rPr>
          <w:u w:val="single"/>
        </w:rPr>
        <w:t xml:space="preserve"> </w:t>
      </w:r>
      <w:r w:rsidRPr="00996312">
        <w:rPr>
          <w:vanish/>
          <w:u w:val="single"/>
        </w:rPr>
        <w:t>trying</w:t>
      </w:r>
      <w:r w:rsidRPr="00BB0026">
        <w:rPr>
          <w:u w:val="single"/>
        </w:rPr>
        <w:t xml:space="preserve"> </w:t>
      </w:r>
      <w:r w:rsidRPr="00996312">
        <w:rPr>
          <w:vanish/>
          <w:u w:val="single"/>
        </w:rPr>
        <w:t>to</w:t>
      </w:r>
      <w:r w:rsidRPr="00BB0026">
        <w:rPr>
          <w:u w:val="single"/>
        </w:rPr>
        <w:t xml:space="preserve"> </w:t>
      </w:r>
      <w:r w:rsidRPr="00996312">
        <w:rPr>
          <w:vanish/>
          <w:u w:val="single"/>
        </w:rPr>
        <w:t>take</w:t>
      </w:r>
      <w:r w:rsidRPr="00BB0026">
        <w:rPr>
          <w:u w:val="single"/>
        </w:rPr>
        <w:t xml:space="preserve"> </w:t>
      </w:r>
      <w:r w:rsidRPr="00996312">
        <w:rPr>
          <w:vanish/>
          <w:u w:val="single"/>
        </w:rPr>
        <w:t>out</w:t>
      </w:r>
      <w:r w:rsidRPr="00BB0026">
        <w:rPr>
          <w:u w:val="single"/>
        </w:rPr>
        <w:t xml:space="preserve"> </w:t>
      </w:r>
      <w:r w:rsidRPr="00996312">
        <w:rPr>
          <w:vanish/>
          <w:u w:val="single"/>
        </w:rPr>
        <w:t>its</w:t>
      </w:r>
      <w:r w:rsidRPr="00BB0026">
        <w:rPr>
          <w:u w:val="single"/>
        </w:rPr>
        <w:t xml:space="preserve"> </w:t>
      </w:r>
      <w:r w:rsidRPr="00996312">
        <w:rPr>
          <w:vanish/>
          <w:u w:val="single"/>
        </w:rPr>
        <w:t>ability</w:t>
      </w:r>
      <w:r w:rsidRPr="00BB0026">
        <w:rPr>
          <w:u w:val="single"/>
        </w:rPr>
        <w:t xml:space="preserve"> </w:t>
      </w:r>
      <w:r w:rsidRPr="00996312">
        <w:rPr>
          <w:vanish/>
          <w:u w:val="single"/>
        </w:rPr>
        <w:t>to</w:t>
      </w:r>
      <w:r w:rsidRPr="00BB0026">
        <w:rPr>
          <w:u w:val="single"/>
        </w:rPr>
        <w:t xml:space="preserve"> </w:t>
      </w:r>
      <w:r w:rsidRPr="00996312">
        <w:rPr>
          <w:vanish/>
          <w:u w:val="single"/>
        </w:rPr>
        <w:t>detect</w:t>
      </w:r>
      <w:r w:rsidRPr="00BB0026">
        <w:rPr>
          <w:u w:val="single"/>
        </w:rPr>
        <w:t xml:space="preserve"> </w:t>
      </w:r>
      <w:r w:rsidRPr="00996312">
        <w:rPr>
          <w:vanish/>
          <w:u w:val="single"/>
        </w:rPr>
        <w:t>a</w:t>
      </w:r>
      <w:r w:rsidRPr="00BB0026">
        <w:rPr>
          <w:u w:val="single"/>
        </w:rPr>
        <w:t xml:space="preserve"> </w:t>
      </w:r>
      <w:r w:rsidRPr="00996312">
        <w:rPr>
          <w:vanish/>
          <w:u w:val="single"/>
        </w:rPr>
        <w:t>nuclear</w:t>
      </w:r>
      <w:r w:rsidRPr="00BB0026">
        <w:rPr>
          <w:u w:val="single"/>
        </w:rPr>
        <w:t xml:space="preserve"> </w:t>
      </w:r>
      <w:r w:rsidRPr="00996312">
        <w:rPr>
          <w:vanish/>
          <w:u w:val="single"/>
        </w:rPr>
        <w:t>launch,</w:t>
      </w:r>
      <w:r w:rsidRPr="00BB0026">
        <w:rPr>
          <w:u w:val="single"/>
        </w:rPr>
        <w:t xml:space="preserve">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996312">
        <w:rPr>
          <w:vanish/>
          <w:u w:val="single"/>
        </w:rPr>
        <w:t>,</w:t>
      </w:r>
      <w:r w:rsidRPr="00BB0026">
        <w:rPr>
          <w:u w:val="single"/>
        </w:rPr>
        <w:t xml:space="preserve"> </w:t>
      </w:r>
      <w:r w:rsidRPr="00996312">
        <w:rPr>
          <w:vanish/>
          <w:u w:val="single"/>
        </w:rPr>
        <w:t>very</w:t>
      </w:r>
      <w:r w:rsidRPr="00BB0026">
        <w:rPr>
          <w:u w:val="single"/>
        </w:rPr>
        <w:t xml:space="preserve"> </w:t>
      </w:r>
      <w:r w:rsidRPr="00996312">
        <w:rPr>
          <w:vanish/>
          <w:u w:val="single"/>
        </w:rPr>
        <w:t>quickly.</w:t>
      </w:r>
      <w:r>
        <w:rPr>
          <w:u w:val="single"/>
        </w:rPr>
        <w:t xml:space="preserve"> </w:t>
      </w:r>
      <w:r w:rsidRPr="00996312">
        <w:rPr>
          <w:vanish/>
          <w:u w:val="single"/>
        </w:rPr>
        <w:t>Accidents</w:t>
      </w:r>
      <w:r w:rsidRPr="00BB0026">
        <w:rPr>
          <w:u w:val="single"/>
        </w:rPr>
        <w:t xml:space="preserve"> </w:t>
      </w:r>
      <w:r w:rsidRPr="00996312">
        <w:rPr>
          <w:rStyle w:val="Emphasis"/>
          <w:vanish/>
        </w:rPr>
        <w:t>aren't</w:t>
      </w:r>
      <w:r w:rsidRPr="00BB0026">
        <w:rPr>
          <w:rStyle w:val="Emphasis"/>
        </w:rPr>
        <w:t xml:space="preserve"> </w:t>
      </w:r>
      <w:r w:rsidRPr="00996312">
        <w:rPr>
          <w:rStyle w:val="Emphasis"/>
          <w:vanish/>
        </w:rPr>
        <w:t>the</w:t>
      </w:r>
      <w:r w:rsidRPr="00BB0026">
        <w:rPr>
          <w:rStyle w:val="Emphasis"/>
        </w:rPr>
        <w:t xml:space="preserve"> </w:t>
      </w:r>
      <w:r w:rsidRPr="00996312">
        <w:rPr>
          <w:rStyle w:val="Emphasis"/>
          <w:vanish/>
        </w:rPr>
        <w:t>only</w:t>
      </w:r>
      <w:r w:rsidRPr="00BB0026">
        <w:rPr>
          <w:rStyle w:val="Emphasis"/>
        </w:rPr>
        <w:t xml:space="preserve"> </w:t>
      </w:r>
      <w:r w:rsidRPr="00996312">
        <w:rPr>
          <w:rStyle w:val="Emphasis"/>
          <w:vanish/>
        </w:rPr>
        <w:t>concern</w:t>
      </w:r>
      <w:r w:rsidRPr="00996312">
        <w:rPr>
          <w:vanish/>
          <w:u w:val="single"/>
        </w:rPr>
        <w:t>.</w:t>
      </w:r>
      <w:r w:rsidRPr="00BB0026">
        <w:rPr>
          <w:u w:val="single"/>
        </w:rPr>
        <w:t xml:space="preserve"> </w:t>
      </w:r>
      <w:r w:rsidRPr="00996312">
        <w:rPr>
          <w:vanish/>
          <w:u w:val="single"/>
        </w:rPr>
        <w:t>Zenko</w:t>
      </w:r>
      <w:r w:rsidRPr="00BB0026">
        <w:rPr>
          <w:u w:val="single"/>
        </w:rPr>
        <w:t xml:space="preserve"> </w:t>
      </w:r>
      <w:r w:rsidRPr="00996312">
        <w:rPr>
          <w:vanish/>
          <w:u w:val="single"/>
        </w:rPr>
        <w:t>also</w:t>
      </w:r>
      <w:r w:rsidRPr="00BB0026">
        <w:rPr>
          <w:u w:val="single"/>
        </w:rPr>
        <w:t xml:space="preserve"> </w:t>
      </w:r>
      <w:r w:rsidRPr="00996312">
        <w:rPr>
          <w:vanish/>
          <w:u w:val="single"/>
        </w:rPr>
        <w:t>worries</w:t>
      </w:r>
      <w:r w:rsidRPr="00BB0026">
        <w:rPr>
          <w:u w:val="single"/>
        </w:rPr>
        <w:t xml:space="preserve"> </w:t>
      </w:r>
      <w:r w:rsidRPr="00996312">
        <w:rPr>
          <w:vanish/>
          <w:u w:val="single"/>
        </w:rPr>
        <w:t>about</w:t>
      </w:r>
      <w:r w:rsidRPr="00BB0026">
        <w:rPr>
          <w:u w:val="single"/>
        </w:rPr>
        <w:t xml:space="preserve"> </w:t>
      </w:r>
      <w:r w:rsidRPr="00996312">
        <w:rPr>
          <w:rStyle w:val="Emphasis"/>
          <w:vanish/>
        </w:rPr>
        <w:t>intentional</w:t>
      </w:r>
      <w:r w:rsidRPr="00BB0026">
        <w:rPr>
          <w:rStyle w:val="Emphasis"/>
        </w:rPr>
        <w:t xml:space="preserve"> </w:t>
      </w:r>
      <w:r w:rsidRPr="00996312">
        <w:rPr>
          <w:rStyle w:val="Emphasis"/>
          <w:vanish/>
        </w:rPr>
        <w:t>space</w:t>
      </w:r>
      <w:r w:rsidRPr="00BB0026">
        <w:rPr>
          <w:rStyle w:val="Emphasis"/>
        </w:rPr>
        <w:t xml:space="preserve"> </w:t>
      </w:r>
      <w:r w:rsidRPr="00996312">
        <w:rPr>
          <w:rStyle w:val="Emphasis"/>
          <w:vanish/>
        </w:rPr>
        <w:t>attacks</w:t>
      </w:r>
      <w:r w:rsidRPr="00996312">
        <w:rPr>
          <w:vanish/>
          <w:sz w:val="12"/>
        </w:rPr>
        <w:t>,</w:t>
      </w:r>
      <w:r w:rsidRPr="00A8218A">
        <w:rPr>
          <w:sz w:val="12"/>
        </w:rPr>
        <w:t xml:space="preserve"> </w:t>
      </w:r>
      <w:r w:rsidRPr="00996312">
        <w:rPr>
          <w:vanish/>
          <w:sz w:val="12"/>
        </w:rPr>
        <w:t>either</w:t>
      </w:r>
      <w:r w:rsidRPr="00A8218A">
        <w:rPr>
          <w:sz w:val="12"/>
        </w:rPr>
        <w:t xml:space="preserve"> </w:t>
      </w:r>
      <w:r w:rsidRPr="00996312">
        <w:rPr>
          <w:vanish/>
          <w:sz w:val="12"/>
        </w:rPr>
        <w:t>during</w:t>
      </w:r>
      <w:r w:rsidRPr="00A8218A">
        <w:rPr>
          <w:sz w:val="12"/>
        </w:rPr>
        <w:t xml:space="preserve"> </w:t>
      </w:r>
      <w:r w:rsidRPr="00996312">
        <w:rPr>
          <w:vanish/>
          <w:sz w:val="12"/>
        </w:rPr>
        <w:t>peacetime</w:t>
      </w:r>
      <w:r w:rsidRPr="00A8218A">
        <w:rPr>
          <w:sz w:val="12"/>
        </w:rPr>
        <w:t xml:space="preserve"> </w:t>
      </w:r>
      <w:r w:rsidRPr="00996312">
        <w:rPr>
          <w:vanish/>
          <w:sz w:val="12"/>
        </w:rPr>
        <w:t>or</w:t>
      </w:r>
      <w:r w:rsidRPr="00A8218A">
        <w:rPr>
          <w:sz w:val="12"/>
        </w:rPr>
        <w:t xml:space="preserve"> </w:t>
      </w:r>
      <w:r w:rsidRPr="00996312">
        <w:rPr>
          <w:vanish/>
          <w:sz w:val="12"/>
        </w:rPr>
        <w:t>a</w:t>
      </w:r>
      <w:r w:rsidRPr="00A8218A">
        <w:rPr>
          <w:sz w:val="12"/>
        </w:rPr>
        <w:t xml:space="preserve"> </w:t>
      </w:r>
      <w:r w:rsidRPr="00996312">
        <w:rPr>
          <w:vanish/>
          <w:sz w:val="12"/>
        </w:rPr>
        <w:t>crisis.</w:t>
      </w:r>
      <w:r w:rsidRPr="00A8218A">
        <w:rPr>
          <w:sz w:val="12"/>
        </w:rPr>
        <w:t xml:space="preserve"> </w:t>
      </w:r>
      <w:r w:rsidRPr="00996312">
        <w:rPr>
          <w:vanish/>
          <w:sz w:val="12"/>
        </w:rPr>
        <w:t>Here,</w:t>
      </w:r>
      <w:r w:rsidRPr="00A8218A">
        <w:rPr>
          <w:sz w:val="12"/>
        </w:rPr>
        <w:t xml:space="preserve"> </w:t>
      </w:r>
      <w:r w:rsidRPr="00916BB1">
        <w:rPr>
          <w:highlight w:val="green"/>
          <w:u w:val="single"/>
        </w:rPr>
        <w:t>Iran and North Korea</w:t>
      </w:r>
      <w:r w:rsidRPr="00BB0026">
        <w:rPr>
          <w:u w:val="single"/>
        </w:rPr>
        <w:t xml:space="preserve"> </w:t>
      </w:r>
      <w:r w:rsidRPr="00996312">
        <w:rPr>
          <w:vanish/>
          <w:u w:val="single"/>
        </w:rPr>
        <w:t>are</w:t>
      </w:r>
      <w:r w:rsidRPr="00BB0026">
        <w:rPr>
          <w:u w:val="single"/>
        </w:rPr>
        <w:t xml:space="preserve"> </w:t>
      </w:r>
      <w:r w:rsidRPr="00996312">
        <w:rPr>
          <w:vanish/>
          <w:u w:val="single"/>
        </w:rPr>
        <w:t>probably</w:t>
      </w:r>
      <w:r w:rsidRPr="00BB0026">
        <w:rPr>
          <w:u w:val="single"/>
        </w:rPr>
        <w:t xml:space="preserve"> </w:t>
      </w:r>
      <w:r w:rsidRPr="00996312">
        <w:rPr>
          <w:vanish/>
          <w:u w:val="single"/>
        </w:rPr>
        <w:t>bigger</w:t>
      </w:r>
      <w:r w:rsidRPr="00BB0026">
        <w:rPr>
          <w:u w:val="single"/>
        </w:rPr>
        <w:t xml:space="preserve"> </w:t>
      </w:r>
      <w:r w:rsidRPr="00996312">
        <w:rPr>
          <w:vanish/>
          <w:u w:val="single"/>
        </w:rPr>
        <w:t>threats,</w:t>
      </w:r>
      <w:r w:rsidRPr="00BB0026">
        <w:rPr>
          <w:u w:val="single"/>
        </w:rPr>
        <w:t xml:space="preserve"> </w:t>
      </w:r>
      <w:r w:rsidRPr="00996312">
        <w:rPr>
          <w:vanish/>
          <w:u w:val="single"/>
        </w:rPr>
        <w:t>though</w:t>
      </w:r>
      <w:r w:rsidRPr="00BB0026">
        <w:rPr>
          <w:u w:val="single"/>
        </w:rPr>
        <w:t xml:space="preserve"> </w:t>
      </w:r>
      <w:r w:rsidRPr="00996312">
        <w:rPr>
          <w:vanish/>
          <w:u w:val="single"/>
        </w:rPr>
        <w:t>their</w:t>
      </w:r>
      <w:r w:rsidRPr="00BB0026">
        <w:rPr>
          <w:u w:val="single"/>
        </w:rPr>
        <w:t xml:space="preserve"> </w:t>
      </w:r>
      <w:r w:rsidRPr="00996312">
        <w:rPr>
          <w:vanish/>
          <w:u w:val="single"/>
        </w:rPr>
        <w:t>ASAT</w:t>
      </w:r>
      <w:r w:rsidRPr="00BB0026">
        <w:rPr>
          <w:u w:val="single"/>
        </w:rPr>
        <w:t xml:space="preserve"> </w:t>
      </w:r>
      <w:r w:rsidRPr="00996312">
        <w:rPr>
          <w:vanish/>
          <w:u w:val="single"/>
        </w:rPr>
        <w:t>capabilities</w:t>
      </w:r>
      <w:r w:rsidRPr="00BB0026">
        <w:rPr>
          <w:u w:val="single"/>
        </w:rPr>
        <w:t xml:space="preserve"> </w:t>
      </w:r>
      <w:r w:rsidRPr="00996312">
        <w:rPr>
          <w:vanish/>
          <w:u w:val="single"/>
        </w:rPr>
        <w:t>are</w:t>
      </w:r>
      <w:r w:rsidRPr="00BB0026">
        <w:rPr>
          <w:u w:val="single"/>
        </w:rPr>
        <w:t xml:space="preserve"> </w:t>
      </w:r>
      <w:r w:rsidRPr="00996312">
        <w:rPr>
          <w:vanish/>
          <w:u w:val="single"/>
        </w:rPr>
        <w:t>far</w:t>
      </w:r>
      <w:r w:rsidRPr="00BB0026">
        <w:rPr>
          <w:u w:val="single"/>
        </w:rPr>
        <w:t xml:space="preserve"> </w:t>
      </w:r>
      <w:r w:rsidRPr="00996312">
        <w:rPr>
          <w:vanish/>
          <w:u w:val="single"/>
        </w:rPr>
        <w:t>from</w:t>
      </w:r>
      <w:r w:rsidRPr="00BB0026">
        <w:rPr>
          <w:u w:val="single"/>
        </w:rPr>
        <w:t xml:space="preserve"> </w:t>
      </w:r>
      <w:r w:rsidRPr="00996312">
        <w:rPr>
          <w:vanish/>
          <w:u w:val="single"/>
        </w:rPr>
        <w:t>proven.</w:t>
      </w:r>
      <w:r>
        <w:rPr>
          <w:u w:val="single"/>
        </w:rPr>
        <w:t xml:space="preserve"> </w:t>
      </w:r>
      <w:r w:rsidRPr="00996312">
        <w:rPr>
          <w:vanish/>
          <w:u w:val="single"/>
        </w:rPr>
        <w:t>North</w:t>
      </w:r>
      <w:r w:rsidRPr="00BB0026">
        <w:rPr>
          <w:u w:val="single"/>
        </w:rPr>
        <w:t xml:space="preserve"> </w:t>
      </w:r>
      <w:r w:rsidRPr="00996312">
        <w:rPr>
          <w:vanish/>
          <w:u w:val="single"/>
        </w:rPr>
        <w:t>Korea</w:t>
      </w:r>
      <w:r w:rsidRPr="00BB0026">
        <w:rPr>
          <w:u w:val="single"/>
        </w:rPr>
        <w:t xml:space="preserve"> </w:t>
      </w:r>
      <w:r w:rsidRPr="00916BB1">
        <w:rPr>
          <w:highlight w:val="green"/>
          <w:u w:val="single"/>
        </w:rPr>
        <w:t xml:space="preserve">has a pattern </w:t>
      </w:r>
      <w:r w:rsidRPr="00916BB1">
        <w:rPr>
          <w:rStyle w:val="Emphasis"/>
          <w:highlight w:val="green"/>
        </w:rPr>
        <w:t>of crazy military moves</w:t>
      </w:r>
      <w:r w:rsidRPr="00BB0026">
        <w:rPr>
          <w:rStyle w:val="Emphasis"/>
        </w:rPr>
        <w:t xml:space="preserve"> </w:t>
      </w:r>
      <w:r w:rsidRPr="00996312">
        <w:rPr>
          <w:rStyle w:val="Emphasis"/>
          <w:vanish/>
        </w:rPr>
        <w:t>designed</w:t>
      </w:r>
      <w:r w:rsidRPr="00BB0026">
        <w:rPr>
          <w:rStyle w:val="Emphasis"/>
        </w:rPr>
        <w:t xml:space="preserve"> </w:t>
      </w:r>
      <w:r w:rsidRPr="00996312">
        <w:rPr>
          <w:rStyle w:val="Emphasis"/>
          <w:vanish/>
        </w:rPr>
        <w:t>to</w:t>
      </w:r>
      <w:r w:rsidRPr="00BB0026">
        <w:rPr>
          <w:rStyle w:val="Emphasis"/>
        </w:rPr>
        <w:t xml:space="preserve"> </w:t>
      </w:r>
      <w:r w:rsidRPr="00996312">
        <w:rPr>
          <w:rStyle w:val="Emphasis"/>
          <w:vanish/>
        </w:rPr>
        <w:t>extort</w:t>
      </w:r>
      <w:r w:rsidRPr="00BB0026">
        <w:rPr>
          <w:rStyle w:val="Emphasis"/>
        </w:rPr>
        <w:t xml:space="preserve"> </w:t>
      </w:r>
      <w:r w:rsidRPr="00996312">
        <w:rPr>
          <w:rStyle w:val="Emphasis"/>
          <w:vanish/>
        </w:rPr>
        <w:t>concessions</w:t>
      </w:r>
      <w:r w:rsidRPr="00BB0026">
        <w:rPr>
          <w:u w:val="single"/>
        </w:rPr>
        <w:t xml:space="preserve"> </w:t>
      </w:r>
      <w:r w:rsidRPr="00996312">
        <w:rPr>
          <w:vanish/>
          <w:u w:val="single"/>
        </w:rPr>
        <w:t>from</w:t>
      </w:r>
      <w:r w:rsidRPr="00BB0026">
        <w:rPr>
          <w:u w:val="single"/>
        </w:rPr>
        <w:t xml:space="preserve"> </w:t>
      </w:r>
      <w:r w:rsidRPr="00996312">
        <w:rPr>
          <w:vanish/>
          <w:u w:val="single"/>
        </w:rPr>
        <w:t>South</w:t>
      </w:r>
      <w:r w:rsidRPr="00BB0026">
        <w:rPr>
          <w:u w:val="single"/>
        </w:rPr>
        <w:t xml:space="preserve"> </w:t>
      </w:r>
      <w:r w:rsidRPr="00996312">
        <w:rPr>
          <w:vanish/>
          <w:u w:val="single"/>
        </w:rPr>
        <w:t>Korea</w:t>
      </w:r>
      <w:r w:rsidRPr="00BB0026">
        <w:rPr>
          <w:u w:val="single"/>
        </w:rPr>
        <w:t xml:space="preserve"> </w:t>
      </w:r>
      <w:r w:rsidRPr="00996312">
        <w:rPr>
          <w:vanish/>
          <w:u w:val="single"/>
        </w:rPr>
        <w:t>and</w:t>
      </w:r>
      <w:r w:rsidRPr="00BB0026">
        <w:rPr>
          <w:u w:val="single"/>
        </w:rPr>
        <w:t xml:space="preserve"> </w:t>
      </w:r>
      <w:r w:rsidRPr="00996312">
        <w:rPr>
          <w:vanish/>
          <w:u w:val="single"/>
        </w:rPr>
        <w:t>the</w:t>
      </w:r>
      <w:r w:rsidRPr="00BB0026">
        <w:rPr>
          <w:u w:val="single"/>
        </w:rPr>
        <w:t xml:space="preserve"> </w:t>
      </w:r>
      <w:r w:rsidRPr="00996312">
        <w:rPr>
          <w:vanish/>
          <w:u w:val="single"/>
        </w:rPr>
        <w:t>West;</w:t>
      </w:r>
      <w:r w:rsidRPr="00BB0026">
        <w:rPr>
          <w:u w:val="single"/>
        </w:rPr>
        <w:t xml:space="preserve"> </w:t>
      </w:r>
      <w:r w:rsidRPr="00916BB1">
        <w:rPr>
          <w:highlight w:val="green"/>
          <w:u w:val="single"/>
        </w:rPr>
        <w:t>it could extend</w:t>
      </w:r>
      <w:r w:rsidRPr="00BB0026">
        <w:rPr>
          <w:u w:val="single"/>
        </w:rPr>
        <w:t xml:space="preserve"> </w:t>
      </w:r>
      <w:r w:rsidRPr="00996312">
        <w:rPr>
          <w:vanish/>
          <w:u w:val="single"/>
        </w:rPr>
        <w:t>that</w:t>
      </w:r>
      <w:r w:rsidRPr="00BB0026">
        <w:rPr>
          <w:u w:val="single"/>
        </w:rPr>
        <w:t xml:space="preserve"> </w:t>
      </w:r>
      <w:r w:rsidRPr="00996312">
        <w:rPr>
          <w:vanish/>
          <w:u w:val="single"/>
        </w:rPr>
        <w:t>behavior</w:t>
      </w:r>
      <w:r w:rsidRPr="00BB0026">
        <w:rPr>
          <w:u w:val="single"/>
        </w:rPr>
        <w:t xml:space="preserve"> </w:t>
      </w:r>
      <w:r w:rsidRPr="00916BB1">
        <w:rPr>
          <w:highlight w:val="green"/>
          <w:u w:val="single"/>
        </w:rPr>
        <w:t xml:space="preserve">to </w:t>
      </w:r>
      <w:r w:rsidRPr="00916BB1">
        <w:rPr>
          <w:rStyle w:val="Emphasis"/>
          <w:highlight w:val="green"/>
        </w:rPr>
        <w:t>space</w:t>
      </w:r>
      <w:r w:rsidRPr="00996312">
        <w:rPr>
          <w:vanish/>
          <w:sz w:val="12"/>
        </w:rPr>
        <w:t>.</w:t>
      </w:r>
      <w:r w:rsidRPr="00A8218A">
        <w:rPr>
          <w:sz w:val="12"/>
        </w:rPr>
        <w:t xml:space="preserve"> </w:t>
      </w:r>
      <w:r w:rsidRPr="00996312">
        <w:rPr>
          <w:vanish/>
          <w:sz w:val="12"/>
        </w:rPr>
        <w:t>Iran,</w:t>
      </w:r>
      <w:r w:rsidRPr="00A8218A">
        <w:rPr>
          <w:sz w:val="12"/>
        </w:rPr>
        <w:t xml:space="preserve"> </w:t>
      </w:r>
      <w:r w:rsidRPr="00996312">
        <w:rPr>
          <w:vanish/>
          <w:sz w:val="12"/>
        </w:rPr>
        <w:t>according</w:t>
      </w:r>
      <w:r w:rsidRPr="00A8218A">
        <w:rPr>
          <w:sz w:val="12"/>
        </w:rPr>
        <w:t xml:space="preserve"> </w:t>
      </w:r>
      <w:r w:rsidRPr="00996312">
        <w:rPr>
          <w:vanish/>
          <w:sz w:val="12"/>
        </w:rPr>
        <w:t>to</w:t>
      </w:r>
      <w:r w:rsidRPr="00A8218A">
        <w:rPr>
          <w:sz w:val="12"/>
        </w:rPr>
        <w:t xml:space="preserve"> </w:t>
      </w:r>
      <w:r w:rsidRPr="00996312">
        <w:rPr>
          <w:vanish/>
          <w:sz w:val="12"/>
        </w:rPr>
        <w:t>Zenko,</w:t>
      </w:r>
      <w:r w:rsidRPr="00A8218A">
        <w:rPr>
          <w:sz w:val="12"/>
        </w:rPr>
        <w:t xml:space="preserve"> </w:t>
      </w:r>
      <w:r w:rsidRPr="00996312">
        <w:rPr>
          <w:vanish/>
          <w:sz w:val="12"/>
        </w:rPr>
        <w:t>"already</w:t>
      </w:r>
      <w:r w:rsidRPr="00A8218A">
        <w:rPr>
          <w:sz w:val="12"/>
        </w:rPr>
        <w:t xml:space="preserve"> </w:t>
      </w:r>
      <w:r w:rsidRPr="00996312">
        <w:rPr>
          <w:vanish/>
          <w:sz w:val="12"/>
        </w:rPr>
        <w:t>views</w:t>
      </w:r>
      <w:r w:rsidRPr="00A8218A">
        <w:rPr>
          <w:sz w:val="12"/>
        </w:rPr>
        <w:t xml:space="preserve"> </w:t>
      </w:r>
      <w:r w:rsidRPr="00996312">
        <w:rPr>
          <w:vanish/>
          <w:sz w:val="12"/>
        </w:rPr>
        <w:t>space</w:t>
      </w:r>
      <w:r w:rsidRPr="00A8218A">
        <w:rPr>
          <w:sz w:val="12"/>
        </w:rPr>
        <w:t xml:space="preserve"> </w:t>
      </w:r>
      <w:r w:rsidRPr="00996312">
        <w:rPr>
          <w:vanish/>
          <w:sz w:val="12"/>
        </w:rPr>
        <w:t>as</w:t>
      </w:r>
      <w:r w:rsidRPr="00A8218A">
        <w:rPr>
          <w:sz w:val="12"/>
        </w:rPr>
        <w:t xml:space="preserve"> </w:t>
      </w:r>
      <w:r w:rsidRPr="00996312">
        <w:rPr>
          <w:vanish/>
          <w:sz w:val="12"/>
        </w:rPr>
        <w:t>a</w:t>
      </w:r>
      <w:r w:rsidRPr="00A8218A">
        <w:rPr>
          <w:sz w:val="12"/>
        </w:rPr>
        <w:t xml:space="preserve"> </w:t>
      </w:r>
      <w:r w:rsidRPr="00996312">
        <w:rPr>
          <w:vanish/>
          <w:sz w:val="12"/>
        </w:rPr>
        <w:t>legitimate</w:t>
      </w:r>
      <w:r w:rsidRPr="00A8218A">
        <w:rPr>
          <w:sz w:val="12"/>
        </w:rPr>
        <w:t xml:space="preserve"> </w:t>
      </w:r>
      <w:r w:rsidRPr="00996312">
        <w:rPr>
          <w:vanish/>
          <w:sz w:val="12"/>
        </w:rPr>
        <w:t>arena</w:t>
      </w:r>
      <w:r w:rsidRPr="00A8218A">
        <w:rPr>
          <w:sz w:val="12"/>
        </w:rPr>
        <w:t xml:space="preserve"> </w:t>
      </w:r>
      <w:r w:rsidRPr="00996312">
        <w:rPr>
          <w:vanish/>
          <w:sz w:val="12"/>
        </w:rPr>
        <w:t>in</w:t>
      </w:r>
      <w:r w:rsidRPr="00A8218A">
        <w:rPr>
          <w:sz w:val="12"/>
        </w:rPr>
        <w:t xml:space="preserve"> </w:t>
      </w:r>
      <w:r w:rsidRPr="00996312">
        <w:rPr>
          <w:vanish/>
          <w:sz w:val="12"/>
        </w:rPr>
        <w:t>which</w:t>
      </w:r>
      <w:r w:rsidRPr="00A8218A">
        <w:rPr>
          <w:sz w:val="12"/>
        </w:rPr>
        <w:t xml:space="preserve"> </w:t>
      </w:r>
      <w:r w:rsidRPr="00996312">
        <w:rPr>
          <w:vanish/>
          <w:sz w:val="12"/>
        </w:rPr>
        <w:t>to</w:t>
      </w:r>
      <w:r w:rsidRPr="00A8218A">
        <w:rPr>
          <w:sz w:val="12"/>
        </w:rPr>
        <w:t xml:space="preserve"> </w:t>
      </w:r>
      <w:r w:rsidRPr="00996312">
        <w:rPr>
          <w:vanish/>
          <w:sz w:val="12"/>
        </w:rPr>
        <w:t>contest</w:t>
      </w:r>
      <w:r w:rsidRPr="00A8218A">
        <w:rPr>
          <w:sz w:val="12"/>
        </w:rPr>
        <w:t xml:space="preserve"> </w:t>
      </w:r>
      <w:r w:rsidRPr="00996312">
        <w:rPr>
          <w:vanish/>
          <w:sz w:val="12"/>
        </w:rPr>
        <w:t>US</w:t>
      </w:r>
      <w:r w:rsidRPr="00A8218A">
        <w:rPr>
          <w:sz w:val="12"/>
        </w:rPr>
        <w:t xml:space="preserve"> </w:t>
      </w:r>
      <w:r w:rsidRPr="00996312">
        <w:rPr>
          <w:vanish/>
          <w:sz w:val="12"/>
        </w:rPr>
        <w:t>military</w:t>
      </w:r>
      <w:r w:rsidRPr="00A8218A">
        <w:rPr>
          <w:sz w:val="12"/>
        </w:rPr>
        <w:t xml:space="preserve"> </w:t>
      </w:r>
      <w:r w:rsidRPr="00996312">
        <w:rPr>
          <w:vanish/>
          <w:sz w:val="12"/>
        </w:rPr>
        <w:t>power."</w:t>
      </w:r>
      <w:r w:rsidRPr="00A8218A">
        <w:rPr>
          <w:sz w:val="12"/>
        </w:rPr>
        <w:t xml:space="preserve"> </w:t>
      </w:r>
      <w:r w:rsidRPr="00996312">
        <w:rPr>
          <w:vanish/>
          <w:sz w:val="12"/>
        </w:rPr>
        <w:t>He</w:t>
      </w:r>
      <w:r w:rsidRPr="00A8218A">
        <w:rPr>
          <w:sz w:val="12"/>
        </w:rPr>
        <w:t xml:space="preserve"> </w:t>
      </w:r>
      <w:r w:rsidRPr="00996312">
        <w:rPr>
          <w:vanish/>
          <w:sz w:val="12"/>
        </w:rPr>
        <w:t>worries</w:t>
      </w:r>
      <w:r w:rsidRPr="00A8218A">
        <w:rPr>
          <w:sz w:val="12"/>
        </w:rPr>
        <w:t xml:space="preserve"> </w:t>
      </w:r>
      <w:r w:rsidRPr="00996312">
        <w:rPr>
          <w:vanish/>
          <w:sz w:val="12"/>
        </w:rPr>
        <w:t>that</w:t>
      </w:r>
      <w:r w:rsidRPr="00A8218A">
        <w:rPr>
          <w:sz w:val="12"/>
        </w:rPr>
        <w:t xml:space="preserve"> </w:t>
      </w:r>
      <w:r w:rsidRPr="00916BB1">
        <w:rPr>
          <w:highlight w:val="green"/>
          <w:u w:val="single"/>
        </w:rPr>
        <w:lastRenderedPageBreak/>
        <w:t xml:space="preserve">Iran might </w:t>
      </w:r>
      <w:r w:rsidRPr="00916BB1">
        <w:rPr>
          <w:rStyle w:val="Emphasis"/>
          <w:highlight w:val="green"/>
        </w:rPr>
        <w:t>fire missiles</w:t>
      </w:r>
      <w:r w:rsidRPr="00BB0026">
        <w:rPr>
          <w:u w:val="single"/>
        </w:rPr>
        <w:t xml:space="preserve"> </w:t>
      </w:r>
      <w:r w:rsidRPr="00996312">
        <w:rPr>
          <w:vanish/>
          <w:u w:val="single"/>
        </w:rPr>
        <w:t>into</w:t>
      </w:r>
      <w:r w:rsidRPr="00BB0026">
        <w:rPr>
          <w:u w:val="single"/>
        </w:rPr>
        <w:t xml:space="preserve"> </w:t>
      </w:r>
      <w:r w:rsidRPr="00996312">
        <w:rPr>
          <w:vanish/>
          <w:u w:val="single"/>
        </w:rPr>
        <w:t>space</w:t>
      </w:r>
      <w:r w:rsidRPr="00BB0026">
        <w:rPr>
          <w:u w:val="single"/>
        </w:rPr>
        <w:t xml:space="preserve"> </w:t>
      </w:r>
      <w:r w:rsidRPr="00996312">
        <w:rPr>
          <w:vanish/>
          <w:u w:val="single"/>
        </w:rPr>
        <w:t>"</w:t>
      </w:r>
      <w:r w:rsidRPr="00916BB1">
        <w:rPr>
          <w:highlight w:val="green"/>
          <w:u w:val="single"/>
        </w:rPr>
        <w:t xml:space="preserve">during a </w:t>
      </w:r>
      <w:r w:rsidRPr="00916BB1">
        <w:rPr>
          <w:rStyle w:val="Emphasis"/>
          <w:highlight w:val="green"/>
        </w:rPr>
        <w:t>major crisis</w:t>
      </w:r>
      <w:r w:rsidRPr="00996312">
        <w:rPr>
          <w:rStyle w:val="Emphasis"/>
          <w:vanish/>
        </w:rPr>
        <w:t>,</w:t>
      </w:r>
      <w:r w:rsidRPr="00BB0026">
        <w:rPr>
          <w:rStyle w:val="Emphasis"/>
        </w:rPr>
        <w:t xml:space="preserve"> </w:t>
      </w:r>
      <w:r w:rsidRPr="00996312">
        <w:rPr>
          <w:rStyle w:val="Emphasis"/>
          <w:vanish/>
        </w:rPr>
        <w:t>especially</w:t>
      </w:r>
      <w:r w:rsidRPr="00BB0026">
        <w:rPr>
          <w:rStyle w:val="Emphasis"/>
        </w:rPr>
        <w:t xml:space="preserve"> </w:t>
      </w:r>
      <w:r w:rsidRPr="00996312">
        <w:rPr>
          <w:rStyle w:val="Emphasis"/>
          <w:vanish/>
        </w:rPr>
        <w:t>if</w:t>
      </w:r>
      <w:r w:rsidRPr="00BB0026">
        <w:rPr>
          <w:rStyle w:val="Emphasis"/>
        </w:rPr>
        <w:t xml:space="preserve"> </w:t>
      </w:r>
      <w:r w:rsidRPr="00996312">
        <w:rPr>
          <w:rStyle w:val="Emphasis"/>
          <w:vanish/>
        </w:rPr>
        <w:t>it</w:t>
      </w:r>
      <w:r w:rsidRPr="00BB0026">
        <w:rPr>
          <w:rStyle w:val="Emphasis"/>
        </w:rPr>
        <w:t xml:space="preserve"> </w:t>
      </w:r>
      <w:r w:rsidRPr="00996312">
        <w:rPr>
          <w:rStyle w:val="Emphasis"/>
          <w:vanish/>
        </w:rPr>
        <w:t>believes</w:t>
      </w:r>
      <w:r w:rsidRPr="00BB0026">
        <w:rPr>
          <w:rStyle w:val="Emphasis"/>
        </w:rPr>
        <w:t xml:space="preserve"> </w:t>
      </w:r>
      <w:r w:rsidRPr="00996312">
        <w:rPr>
          <w:rStyle w:val="Emphasis"/>
          <w:vanish/>
        </w:rPr>
        <w:t>war</w:t>
      </w:r>
      <w:r w:rsidRPr="00BB0026">
        <w:rPr>
          <w:rStyle w:val="Emphasis"/>
        </w:rPr>
        <w:t xml:space="preserve"> </w:t>
      </w:r>
      <w:r w:rsidRPr="00996312">
        <w:rPr>
          <w:rStyle w:val="Emphasis"/>
          <w:vanish/>
        </w:rPr>
        <w:t>is</w:t>
      </w:r>
      <w:r w:rsidRPr="00BB0026">
        <w:rPr>
          <w:rStyle w:val="Emphasis"/>
        </w:rPr>
        <w:t xml:space="preserve"> </w:t>
      </w:r>
      <w:r w:rsidRPr="00996312">
        <w:rPr>
          <w:rStyle w:val="Emphasis"/>
          <w:vanish/>
        </w:rPr>
        <w:t>imminent</w:t>
      </w:r>
      <w:r w:rsidRPr="00BB0026">
        <w:rPr>
          <w:u w:val="single"/>
        </w:rPr>
        <w:t xml:space="preserve"> </w:t>
      </w:r>
      <w:r w:rsidRPr="00996312">
        <w:rPr>
          <w:vanish/>
          <w:u w:val="single"/>
        </w:rPr>
        <w:t>—</w:t>
      </w:r>
      <w:r w:rsidRPr="00BB0026">
        <w:rPr>
          <w:u w:val="single"/>
        </w:rPr>
        <w:t xml:space="preserve"> </w:t>
      </w:r>
      <w:r w:rsidRPr="00996312">
        <w:rPr>
          <w:vanish/>
          <w:u w:val="single"/>
        </w:rPr>
        <w:t>an</w:t>
      </w:r>
      <w:r w:rsidRPr="00BB0026">
        <w:rPr>
          <w:u w:val="single"/>
        </w:rPr>
        <w:t xml:space="preserve"> </w:t>
      </w:r>
      <w:r w:rsidRPr="00996312">
        <w:rPr>
          <w:vanish/>
          <w:u w:val="single"/>
        </w:rPr>
        <w:t>assessment</w:t>
      </w:r>
      <w:r w:rsidRPr="00BB0026">
        <w:rPr>
          <w:u w:val="single"/>
        </w:rPr>
        <w:t xml:space="preserve"> </w:t>
      </w:r>
      <w:r w:rsidRPr="00996312">
        <w:rPr>
          <w:vanish/>
          <w:u w:val="single"/>
        </w:rPr>
        <w:t>that</w:t>
      </w:r>
      <w:r w:rsidRPr="00BB0026">
        <w:rPr>
          <w:u w:val="single"/>
        </w:rPr>
        <w:t xml:space="preserve"> </w:t>
      </w:r>
      <w:r w:rsidRPr="00996312">
        <w:rPr>
          <w:vanish/>
          <w:u w:val="single"/>
        </w:rPr>
        <w:t>could</w:t>
      </w:r>
      <w:r w:rsidRPr="00BB0026">
        <w:rPr>
          <w:u w:val="single"/>
        </w:rPr>
        <w:t xml:space="preserve"> </w:t>
      </w:r>
      <w:r w:rsidRPr="00996312">
        <w:rPr>
          <w:vanish/>
          <w:u w:val="single"/>
        </w:rPr>
        <w:t>have</w:t>
      </w:r>
      <w:r w:rsidRPr="00BB0026">
        <w:rPr>
          <w:u w:val="single"/>
        </w:rPr>
        <w:t xml:space="preserve"> </w:t>
      </w:r>
      <w:r w:rsidRPr="00996312">
        <w:rPr>
          <w:rStyle w:val="Emphasis"/>
          <w:vanish/>
        </w:rPr>
        <w:t>self-fulfilling</w:t>
      </w:r>
      <w:r w:rsidRPr="00BB0026">
        <w:rPr>
          <w:rStyle w:val="Emphasis"/>
        </w:rPr>
        <w:t xml:space="preserve"> </w:t>
      </w:r>
      <w:r w:rsidRPr="00996312">
        <w:rPr>
          <w:rStyle w:val="Emphasis"/>
          <w:vanish/>
        </w:rPr>
        <w:t>consequences</w:t>
      </w:r>
      <w:r w:rsidRPr="00996312">
        <w:rPr>
          <w:vanish/>
          <w:u w:val="single"/>
        </w:rPr>
        <w:t>."</w:t>
      </w:r>
    </w:p>
    <w:p w14:paraId="45D7D6C4" w14:textId="77777777" w:rsidR="004B5F16" w:rsidRPr="00996312" w:rsidRDefault="004B5F16" w:rsidP="004B5F16">
      <w:pPr>
        <w:rPr>
          <w:vanish/>
        </w:rPr>
      </w:pPr>
    </w:p>
    <w:p w14:paraId="045708BB" w14:textId="77777777" w:rsidR="004B5F16" w:rsidRPr="00635356" w:rsidRDefault="004B5F16" w:rsidP="004B5F16">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19F69426" w14:textId="77777777" w:rsidR="004B5F16" w:rsidRPr="00996312" w:rsidRDefault="004B5F16" w:rsidP="004B5F16">
      <w:pPr>
        <w:rPr>
          <w:vanish/>
        </w:rPr>
      </w:pPr>
      <w:r w:rsidRPr="00996312">
        <w:rPr>
          <w:vanish/>
        </w:rPr>
        <w:t>Steven</w:t>
      </w:r>
      <w:r w:rsidRPr="00131706">
        <w:rPr>
          <w:rStyle w:val="Style13ptBold"/>
        </w:rPr>
        <w:t xml:space="preserve"> </w:t>
      </w:r>
      <w:r w:rsidRPr="00996312">
        <w:rPr>
          <w:rStyle w:val="Style13ptBold"/>
          <w:vanish/>
        </w:rPr>
        <w:t>Starr</w:t>
      </w:r>
      <w:r w:rsidRPr="00131706">
        <w:rPr>
          <w:rStyle w:val="Style13ptBold"/>
        </w:rPr>
        <w:t xml:space="preserve"> </w:t>
      </w:r>
      <w:r w:rsidRPr="00996312">
        <w:rPr>
          <w:rStyle w:val="Style13ptBold"/>
          <w:vanish/>
        </w:rPr>
        <w:t>15</w:t>
      </w:r>
      <w:r w:rsidRPr="00131706">
        <w:t xml:space="preserve"> </w:t>
      </w:r>
      <w:r w:rsidRPr="00996312">
        <w:rPr>
          <w:vanish/>
        </w:rPr>
        <w:t>[Director</w:t>
      </w:r>
      <w:r w:rsidRPr="00131706">
        <w:t xml:space="preserve"> </w:t>
      </w:r>
      <w:r w:rsidRPr="00996312">
        <w:rPr>
          <w:vanish/>
        </w:rPr>
        <w:t>of</w:t>
      </w:r>
      <w:r w:rsidRPr="00131706">
        <w:t xml:space="preserve"> </w:t>
      </w:r>
      <w:r w:rsidRPr="00996312">
        <w:rPr>
          <w:vanish/>
        </w:rPr>
        <w:t>the</w:t>
      </w:r>
      <w:r w:rsidRPr="00131706">
        <w:t xml:space="preserve"> </w:t>
      </w:r>
      <w:r w:rsidRPr="00996312">
        <w:rPr>
          <w:vanish/>
        </w:rPr>
        <w:t>University</w:t>
      </w:r>
      <w:r w:rsidRPr="00131706">
        <w:t xml:space="preserve"> </w:t>
      </w:r>
      <w:r w:rsidRPr="00996312">
        <w:rPr>
          <w:vanish/>
        </w:rPr>
        <w:t>of</w:t>
      </w:r>
      <w:r w:rsidRPr="00131706">
        <w:t xml:space="preserve"> </w:t>
      </w:r>
      <w:r w:rsidRPr="00996312">
        <w:rPr>
          <w:vanish/>
        </w:rPr>
        <w:t>Missouri’s</w:t>
      </w:r>
      <w:r w:rsidRPr="00131706">
        <w:t xml:space="preserve"> </w:t>
      </w:r>
      <w:r w:rsidRPr="00996312">
        <w:rPr>
          <w:vanish/>
        </w:rPr>
        <w:t>Clinical</w:t>
      </w:r>
      <w:r w:rsidRPr="00131706">
        <w:t xml:space="preserve"> </w:t>
      </w:r>
      <w:r w:rsidRPr="00996312">
        <w:rPr>
          <w:vanish/>
        </w:rPr>
        <w:t>Laboratory</w:t>
      </w:r>
      <w:r w:rsidRPr="00131706">
        <w:t xml:space="preserve"> </w:t>
      </w:r>
      <w:r w:rsidRPr="00996312">
        <w:rPr>
          <w:vanish/>
        </w:rPr>
        <w:t>Science</w:t>
      </w:r>
      <w:r w:rsidRPr="00131706">
        <w:t xml:space="preserve"> </w:t>
      </w:r>
      <w:r w:rsidRPr="00996312">
        <w:rPr>
          <w:vanish/>
        </w:rPr>
        <w:t>Program,</w:t>
      </w:r>
      <w:r w:rsidRPr="00131706">
        <w:t xml:space="preserve"> </w:t>
      </w:r>
      <w:r w:rsidRPr="00996312">
        <w:rPr>
          <w:vanish/>
        </w:rPr>
        <w:t>as</w:t>
      </w:r>
      <w:r w:rsidRPr="00131706">
        <w:t xml:space="preserve"> </w:t>
      </w:r>
      <w:r w:rsidRPr="00996312">
        <w:rPr>
          <w:vanish/>
        </w:rPr>
        <w:t>well</w:t>
      </w:r>
      <w:r w:rsidRPr="00131706">
        <w:t xml:space="preserve"> </w:t>
      </w:r>
      <w:r w:rsidRPr="00996312">
        <w:rPr>
          <w:vanish/>
        </w:rPr>
        <w:t>as</w:t>
      </w:r>
      <w:r w:rsidRPr="00131706">
        <w:t xml:space="preserve"> </w:t>
      </w:r>
      <w:r w:rsidRPr="00996312">
        <w:rPr>
          <w:vanish/>
        </w:rPr>
        <w:t>a</w:t>
      </w:r>
      <w:r w:rsidRPr="00131706">
        <w:t xml:space="preserve"> </w:t>
      </w:r>
      <w:r w:rsidRPr="00996312">
        <w:rPr>
          <w:vanish/>
        </w:rPr>
        <w:t>senior</w:t>
      </w:r>
      <w:r w:rsidRPr="00131706">
        <w:t xml:space="preserve"> </w:t>
      </w:r>
      <w:r w:rsidRPr="00996312">
        <w:rPr>
          <w:vanish/>
        </w:rPr>
        <w:t>scientist</w:t>
      </w:r>
      <w:r w:rsidRPr="00131706">
        <w:t xml:space="preserve"> </w:t>
      </w:r>
      <w:r w:rsidRPr="00996312">
        <w:rPr>
          <w:vanish/>
        </w:rPr>
        <w:t>at</w:t>
      </w:r>
      <w:r w:rsidRPr="00131706">
        <w:t xml:space="preserve"> </w:t>
      </w:r>
      <w:r w:rsidRPr="00996312">
        <w:rPr>
          <w:vanish/>
        </w:rPr>
        <w:t>the </w:t>
      </w:r>
      <w:hyperlink r:id="rId12" w:tgtFrame="_blank" w:history="1">
        <w:r w:rsidRPr="00996312">
          <w:rPr>
            <w:rStyle w:val="Hyperlink"/>
            <w:vanish/>
          </w:rPr>
          <w:t>Physicians</w:t>
        </w:r>
        <w:r w:rsidRPr="00131706">
          <w:rPr>
            <w:rStyle w:val="Hyperlink"/>
          </w:rPr>
          <w:t xml:space="preserve"> </w:t>
        </w:r>
        <w:r w:rsidRPr="00996312">
          <w:rPr>
            <w:rStyle w:val="Hyperlink"/>
            <w:vanish/>
          </w:rPr>
          <w:t>for</w:t>
        </w:r>
        <w:r w:rsidRPr="00131706">
          <w:rPr>
            <w:rStyle w:val="Hyperlink"/>
          </w:rPr>
          <w:t xml:space="preserve"> </w:t>
        </w:r>
        <w:r w:rsidRPr="00996312">
          <w:rPr>
            <w:rStyle w:val="Hyperlink"/>
            <w:vanish/>
          </w:rPr>
          <w:t>Social</w:t>
        </w:r>
        <w:r w:rsidRPr="00131706">
          <w:rPr>
            <w:rStyle w:val="Hyperlink"/>
          </w:rPr>
          <w:t xml:space="preserve"> </w:t>
        </w:r>
        <w:r w:rsidRPr="00996312">
          <w:rPr>
            <w:rStyle w:val="Hyperlink"/>
            <w:vanish/>
          </w:rPr>
          <w:t>Responsibility</w:t>
        </w:r>
      </w:hyperlink>
      <w:r w:rsidRPr="00996312">
        <w:rPr>
          <w:vanish/>
        </w:rPr>
        <w:t>.</w:t>
      </w:r>
      <w:r w:rsidRPr="00131706">
        <w:t xml:space="preserve"> </w:t>
      </w:r>
      <w:r w:rsidRPr="00996312">
        <w:rPr>
          <w:vanish/>
        </w:rPr>
        <w:t>He</w:t>
      </w:r>
      <w:r w:rsidRPr="00131706">
        <w:t xml:space="preserve"> </w:t>
      </w:r>
      <w:r w:rsidRPr="00996312">
        <w:rPr>
          <w:vanish/>
        </w:rPr>
        <w:t>has</w:t>
      </w:r>
      <w:r w:rsidRPr="00131706">
        <w:t xml:space="preserve"> </w:t>
      </w:r>
      <w:r w:rsidRPr="00996312">
        <w:rPr>
          <w:vanish/>
        </w:rPr>
        <w:t>worked</w:t>
      </w:r>
      <w:r w:rsidRPr="00131706">
        <w:t xml:space="preserve"> </w:t>
      </w:r>
      <w:r w:rsidRPr="00996312">
        <w:rPr>
          <w:vanish/>
        </w:rPr>
        <w:t>with</w:t>
      </w:r>
      <w:r w:rsidRPr="00131706">
        <w:t xml:space="preserve"> </w:t>
      </w:r>
      <w:r w:rsidRPr="00996312">
        <w:rPr>
          <w:vanish/>
        </w:rPr>
        <w:t>the</w:t>
      </w:r>
      <w:r w:rsidRPr="00131706">
        <w:t xml:space="preserve"> </w:t>
      </w:r>
      <w:r w:rsidRPr="00996312">
        <w:rPr>
          <w:vanish/>
        </w:rPr>
        <w:t>Swiss,</w:t>
      </w:r>
      <w:r w:rsidRPr="00131706">
        <w:t xml:space="preserve"> </w:t>
      </w:r>
      <w:r w:rsidRPr="00996312">
        <w:rPr>
          <w:vanish/>
        </w:rPr>
        <w:t>Chilean,</w:t>
      </w:r>
      <w:r w:rsidRPr="00131706">
        <w:t xml:space="preserve"> </w:t>
      </w:r>
      <w:r w:rsidRPr="00996312">
        <w:rPr>
          <w:vanish/>
        </w:rPr>
        <w:t>and</w:t>
      </w:r>
      <w:r w:rsidRPr="00131706">
        <w:t xml:space="preserve"> </w:t>
      </w:r>
      <w:r w:rsidRPr="00996312">
        <w:rPr>
          <w:vanish/>
        </w:rPr>
        <w:t>Swedish</w:t>
      </w:r>
      <w:r w:rsidRPr="00131706">
        <w:t xml:space="preserve"> </w:t>
      </w:r>
      <w:r w:rsidRPr="00996312">
        <w:rPr>
          <w:vanish/>
        </w:rPr>
        <w:t>governments</w:t>
      </w:r>
      <w:r w:rsidRPr="00131706">
        <w:t xml:space="preserve"> </w:t>
      </w:r>
      <w:r w:rsidRPr="00996312">
        <w:rPr>
          <w:vanish/>
        </w:rPr>
        <w:t>in</w:t>
      </w:r>
      <w:r w:rsidRPr="00131706">
        <w:t xml:space="preserve"> </w:t>
      </w:r>
      <w:r w:rsidRPr="00996312">
        <w:rPr>
          <w:vanish/>
        </w:rPr>
        <w:t>support</w:t>
      </w:r>
      <w:r w:rsidRPr="00131706">
        <w:t xml:space="preserve"> </w:t>
      </w:r>
      <w:r w:rsidRPr="00996312">
        <w:rPr>
          <w:vanish/>
        </w:rPr>
        <w:t>of</w:t>
      </w:r>
      <w:r w:rsidRPr="00131706">
        <w:t xml:space="preserve"> </w:t>
      </w:r>
      <w:r w:rsidRPr="00996312">
        <w:rPr>
          <w:vanish/>
        </w:rPr>
        <w:t>their</w:t>
      </w:r>
      <w:r w:rsidRPr="00131706">
        <w:t xml:space="preserve"> </w:t>
      </w:r>
      <w:r w:rsidRPr="00996312">
        <w:rPr>
          <w:vanish/>
        </w:rPr>
        <w:t>efforts</w:t>
      </w:r>
      <w:r w:rsidRPr="00131706">
        <w:t xml:space="preserve"> </w:t>
      </w:r>
      <w:r w:rsidRPr="00996312">
        <w:rPr>
          <w:vanish/>
        </w:rPr>
        <w:t>at</w:t>
      </w:r>
      <w:r w:rsidRPr="00131706">
        <w:t xml:space="preserve"> </w:t>
      </w:r>
      <w:r w:rsidRPr="00996312">
        <w:rPr>
          <w:vanish/>
        </w:rPr>
        <w:t>the</w:t>
      </w:r>
      <w:r w:rsidRPr="00131706">
        <w:t xml:space="preserve"> </w:t>
      </w:r>
      <w:r w:rsidRPr="00996312">
        <w:rPr>
          <w:vanish/>
        </w:rPr>
        <w:t>United</w:t>
      </w:r>
      <w:r w:rsidRPr="00131706">
        <w:t xml:space="preserve"> </w:t>
      </w:r>
      <w:r w:rsidRPr="00996312">
        <w:rPr>
          <w:vanish/>
        </w:rPr>
        <w:t>Nations</w:t>
      </w:r>
      <w:r w:rsidRPr="00131706">
        <w:t xml:space="preserve"> </w:t>
      </w:r>
      <w:r w:rsidRPr="00996312">
        <w:rPr>
          <w:vanish/>
        </w:rPr>
        <w:t>to</w:t>
      </w:r>
      <w:r w:rsidRPr="00131706">
        <w:t xml:space="preserve"> </w:t>
      </w:r>
      <w:r w:rsidRPr="00996312">
        <w:rPr>
          <w:vanish/>
        </w:rPr>
        <w:t>eliminate</w:t>
      </w:r>
      <w:r w:rsidRPr="00131706">
        <w:t xml:space="preserve"> </w:t>
      </w:r>
      <w:r w:rsidRPr="00996312">
        <w:rPr>
          <w:vanish/>
        </w:rPr>
        <w:t>thousands</w:t>
      </w:r>
      <w:r w:rsidRPr="00131706">
        <w:t xml:space="preserve"> </w:t>
      </w:r>
      <w:r w:rsidRPr="00996312">
        <w:rPr>
          <w:vanish/>
        </w:rPr>
        <w:t>of</w:t>
      </w:r>
      <w:r w:rsidRPr="00131706">
        <w:t xml:space="preserve"> </w:t>
      </w:r>
      <w:r w:rsidRPr="00996312">
        <w:rPr>
          <w:vanish/>
        </w:rPr>
        <w:t>high-alert,</w:t>
      </w:r>
      <w:r w:rsidRPr="00131706">
        <w:t xml:space="preserve"> </w:t>
      </w:r>
      <w:r w:rsidRPr="00996312">
        <w:rPr>
          <w:vanish/>
        </w:rPr>
        <w:t>launch-ready</w:t>
      </w:r>
      <w:r w:rsidRPr="00131706">
        <w:t xml:space="preserve"> </w:t>
      </w:r>
      <w:r w:rsidRPr="00996312">
        <w:rPr>
          <w:vanish/>
        </w:rPr>
        <w:t>U.S.</w:t>
      </w:r>
      <w:r w:rsidRPr="00131706">
        <w:t xml:space="preserve"> </w:t>
      </w:r>
      <w:r w:rsidRPr="00996312">
        <w:rPr>
          <w:vanish/>
        </w:rPr>
        <w:t>and</w:t>
      </w:r>
      <w:r w:rsidRPr="00131706">
        <w:t xml:space="preserve"> </w:t>
      </w:r>
      <w:r w:rsidRPr="00996312">
        <w:rPr>
          <w:vanish/>
        </w:rPr>
        <w:t>Russian</w:t>
      </w:r>
      <w:r w:rsidRPr="00131706">
        <w:t xml:space="preserve"> </w:t>
      </w:r>
      <w:r w:rsidRPr="00996312">
        <w:rPr>
          <w:vanish/>
        </w:rPr>
        <w:t>nuclear</w:t>
      </w:r>
      <w:r w:rsidRPr="00131706">
        <w:t xml:space="preserve"> </w:t>
      </w:r>
      <w:r w:rsidRPr="00996312">
        <w:rPr>
          <w:vanish/>
        </w:rPr>
        <w:t>weapons.</w:t>
      </w:r>
      <w:r w:rsidRPr="00131706">
        <w:t xml:space="preserve"> </w:t>
      </w:r>
      <w:r w:rsidRPr="00996312">
        <w:rPr>
          <w:vanish/>
        </w:rPr>
        <w:t>“Nuclear</w:t>
      </w:r>
      <w:r w:rsidRPr="00131706">
        <w:t xml:space="preserve"> </w:t>
      </w:r>
      <w:r w:rsidRPr="00996312">
        <w:rPr>
          <w:vanish/>
        </w:rPr>
        <w:t>War:</w:t>
      </w:r>
      <w:r w:rsidRPr="00131706">
        <w:t xml:space="preserve"> </w:t>
      </w:r>
      <w:r w:rsidRPr="00996312">
        <w:rPr>
          <w:vanish/>
        </w:rPr>
        <w:t>An</w:t>
      </w:r>
      <w:r w:rsidRPr="00131706">
        <w:t xml:space="preserve"> </w:t>
      </w:r>
      <w:r w:rsidRPr="00996312">
        <w:rPr>
          <w:vanish/>
        </w:rPr>
        <w:t>Unrecognized</w:t>
      </w:r>
      <w:r w:rsidRPr="00131706">
        <w:t xml:space="preserve"> </w:t>
      </w:r>
      <w:r w:rsidRPr="00996312">
        <w:rPr>
          <w:vanish/>
        </w:rPr>
        <w:t>Mass</w:t>
      </w:r>
      <w:r w:rsidRPr="00131706">
        <w:t xml:space="preserve"> </w:t>
      </w:r>
      <w:r w:rsidRPr="00996312">
        <w:rPr>
          <w:vanish/>
        </w:rPr>
        <w:t>Extinction</w:t>
      </w:r>
      <w:r w:rsidRPr="00131706">
        <w:t xml:space="preserve"> </w:t>
      </w:r>
      <w:r w:rsidRPr="00996312">
        <w:rPr>
          <w:vanish/>
        </w:rPr>
        <w:t>Event</w:t>
      </w:r>
      <w:r w:rsidRPr="00131706">
        <w:t xml:space="preserve"> </w:t>
      </w:r>
      <w:r w:rsidRPr="00996312">
        <w:rPr>
          <w:vanish/>
        </w:rPr>
        <w:t>Waiting</w:t>
      </w:r>
      <w:r w:rsidRPr="00131706">
        <w:t xml:space="preserve"> </w:t>
      </w:r>
      <w:r w:rsidRPr="00996312">
        <w:rPr>
          <w:vanish/>
        </w:rPr>
        <w:t>To</w:t>
      </w:r>
      <w:r w:rsidRPr="00131706">
        <w:t xml:space="preserve"> </w:t>
      </w:r>
      <w:r w:rsidRPr="00996312">
        <w:rPr>
          <w:vanish/>
        </w:rPr>
        <w:t>Happen.”</w:t>
      </w:r>
      <w:r w:rsidRPr="00131706">
        <w:t xml:space="preserve"> </w:t>
      </w:r>
      <w:r w:rsidRPr="00996312">
        <w:rPr>
          <w:vanish/>
        </w:rPr>
        <w:t>Ratical.</w:t>
      </w:r>
      <w:r w:rsidRPr="00131706">
        <w:t xml:space="preserve"> </w:t>
      </w:r>
      <w:r w:rsidRPr="00996312">
        <w:rPr>
          <w:vanish/>
        </w:rPr>
        <w:t>March</w:t>
      </w:r>
      <w:r w:rsidRPr="00131706">
        <w:t xml:space="preserve"> </w:t>
      </w:r>
      <w:r w:rsidRPr="00996312">
        <w:rPr>
          <w:vanish/>
        </w:rPr>
        <w:t>2015.</w:t>
      </w:r>
      <w:r w:rsidRPr="00131706">
        <w:t xml:space="preserve"> </w:t>
      </w:r>
      <w:hyperlink r:id="rId13" w:history="1">
        <w:r w:rsidRPr="00996312">
          <w:rPr>
            <w:rStyle w:val="Hyperlink"/>
            <w:vanish/>
          </w:rPr>
          <w:t>https://ratical.org/radiation/NuclearExtinction/StevenStarr022815.html</w:t>
        </w:r>
      </w:hyperlink>
      <w:r w:rsidRPr="00996312">
        <w:rPr>
          <w:rStyle w:val="Hyperlink"/>
          <w:vanish/>
        </w:rPr>
        <w:t>]</w:t>
      </w:r>
      <w:r w:rsidRPr="00131706">
        <w:t xml:space="preserve"> </w:t>
      </w:r>
      <w:r w:rsidRPr="00996312">
        <w:rPr>
          <w:vanish/>
        </w:rPr>
        <w:t>TG</w:t>
      </w:r>
      <w:r w:rsidRPr="00131706">
        <w:t xml:space="preserve"> </w:t>
      </w:r>
    </w:p>
    <w:p w14:paraId="3278A36E" w14:textId="5F7D0A43" w:rsidR="00DC1AF0" w:rsidRPr="00996312" w:rsidRDefault="004B5F16" w:rsidP="006D0448">
      <w:pPr>
        <w:rPr>
          <w:vanish/>
          <w:u w:val="single"/>
        </w:rPr>
      </w:pPr>
      <w:r w:rsidRPr="00996312">
        <w:rPr>
          <w:vanish/>
          <w:sz w:val="12"/>
        </w:rPr>
        <w:t>A</w:t>
      </w:r>
      <w:r w:rsidRPr="00A73303">
        <w:rPr>
          <w:sz w:val="12"/>
        </w:rPr>
        <w:t xml:space="preserve"> </w:t>
      </w:r>
      <w:r w:rsidRPr="00916BB1">
        <w:rPr>
          <w:highlight w:val="green"/>
          <w:u w:val="single"/>
        </w:rPr>
        <w:t>war</w:t>
      </w:r>
      <w:r w:rsidRPr="001E0213">
        <w:rPr>
          <w:u w:val="single"/>
        </w:rPr>
        <w:t xml:space="preserve"> </w:t>
      </w:r>
      <w:r w:rsidRPr="00996312">
        <w:rPr>
          <w:vanish/>
          <w:u w:val="single"/>
        </w:rPr>
        <w:t>fought</w:t>
      </w:r>
      <w:r w:rsidRPr="001E0213">
        <w:rPr>
          <w:u w:val="single"/>
        </w:rPr>
        <w:t xml:space="preserve"> </w:t>
      </w:r>
      <w:r w:rsidRPr="00916BB1">
        <w:rPr>
          <w:highlight w:val="green"/>
          <w:u w:val="single"/>
        </w:rPr>
        <w:t>with</w:t>
      </w:r>
      <w:r w:rsidRPr="001E0213">
        <w:rPr>
          <w:u w:val="single"/>
        </w:rPr>
        <w:t xml:space="preserve"> </w:t>
      </w:r>
      <w:r w:rsidRPr="00996312">
        <w:rPr>
          <w:vanish/>
          <w:u w:val="single"/>
        </w:rPr>
        <w:t>21st</w:t>
      </w:r>
      <w:r w:rsidRPr="001E0213">
        <w:rPr>
          <w:u w:val="single"/>
        </w:rPr>
        <w:t xml:space="preserve"> </w:t>
      </w:r>
      <w:r w:rsidRPr="00996312">
        <w:rPr>
          <w:vanish/>
          <w:u w:val="single"/>
        </w:rPr>
        <w:t>century</w:t>
      </w:r>
      <w:r w:rsidRPr="001E0213">
        <w:rPr>
          <w:u w:val="single"/>
        </w:rPr>
        <w:t xml:space="preserve"> </w:t>
      </w:r>
      <w:r w:rsidRPr="00996312">
        <w:rPr>
          <w:vanish/>
          <w:u w:val="single"/>
        </w:rPr>
        <w:t>strategic</w:t>
      </w:r>
      <w:r w:rsidRPr="001E0213">
        <w:rPr>
          <w:u w:val="single"/>
        </w:rPr>
        <w:t xml:space="preserve"> </w:t>
      </w:r>
      <w:r w:rsidRPr="00916BB1">
        <w:rPr>
          <w:highlight w:val="green"/>
          <w:u w:val="single"/>
        </w:rPr>
        <w:t>nuclear weapons would be</w:t>
      </w:r>
      <w:r w:rsidRPr="00D969BB">
        <w:rPr>
          <w:u w:val="single"/>
        </w:rPr>
        <w:t xml:space="preserve"> </w:t>
      </w:r>
      <w:r w:rsidRPr="00996312">
        <w:rPr>
          <w:vanish/>
          <w:u w:val="single"/>
        </w:rPr>
        <w:t>more</w:t>
      </w:r>
      <w:r w:rsidRPr="00D969BB">
        <w:rPr>
          <w:u w:val="single"/>
        </w:rPr>
        <w:t xml:space="preserve"> </w:t>
      </w:r>
      <w:r w:rsidRPr="00996312">
        <w:rPr>
          <w:vanish/>
          <w:u w:val="single"/>
        </w:rPr>
        <w:t>than</w:t>
      </w:r>
      <w:r w:rsidRPr="00D969BB">
        <w:rPr>
          <w:u w:val="single"/>
        </w:rPr>
        <w:t xml:space="preserve"> </w:t>
      </w:r>
      <w:r w:rsidRPr="00996312">
        <w:rPr>
          <w:vanish/>
          <w:u w:val="single"/>
        </w:rPr>
        <w:t>just</w:t>
      </w:r>
      <w:r w:rsidRPr="00D969BB">
        <w:rPr>
          <w:u w:val="single"/>
        </w:rPr>
        <w:t xml:space="preserve"> </w:t>
      </w:r>
      <w:r w:rsidRPr="00996312">
        <w:rPr>
          <w:vanish/>
          <w:u w:val="single"/>
        </w:rPr>
        <w:t>a</w:t>
      </w:r>
      <w:r w:rsidRPr="00D969BB">
        <w:rPr>
          <w:u w:val="single"/>
        </w:rPr>
        <w:t xml:space="preserve"> </w:t>
      </w:r>
      <w:r w:rsidRPr="00996312">
        <w:rPr>
          <w:rStyle w:val="Emphasis"/>
          <w:vanish/>
        </w:rPr>
        <w:t>great</w:t>
      </w:r>
      <w:r w:rsidRPr="00D969BB">
        <w:rPr>
          <w:rStyle w:val="Emphasis"/>
        </w:rPr>
        <w:t xml:space="preserve"> </w:t>
      </w:r>
      <w:r w:rsidRPr="00996312">
        <w:rPr>
          <w:rStyle w:val="Emphasis"/>
          <w:vanish/>
        </w:rPr>
        <w:t>catastrophe</w:t>
      </w:r>
      <w:r w:rsidRPr="00D969BB">
        <w:rPr>
          <w:rStyle w:val="Emphasis"/>
        </w:rPr>
        <w:t xml:space="preserve"> </w:t>
      </w:r>
      <w:r w:rsidRPr="00996312">
        <w:rPr>
          <w:rStyle w:val="Emphasis"/>
          <w:vanish/>
        </w:rPr>
        <w:t>in</w:t>
      </w:r>
      <w:r w:rsidRPr="00D969BB">
        <w:rPr>
          <w:rStyle w:val="Emphasis"/>
        </w:rPr>
        <w:t xml:space="preserve"> </w:t>
      </w:r>
      <w:r w:rsidRPr="00996312">
        <w:rPr>
          <w:rStyle w:val="Emphasis"/>
          <w:vanish/>
        </w:rPr>
        <w:t>human</w:t>
      </w:r>
      <w:r w:rsidRPr="00D969BB">
        <w:rPr>
          <w:rStyle w:val="Emphasis"/>
        </w:rPr>
        <w:t xml:space="preserve"> </w:t>
      </w:r>
      <w:r w:rsidRPr="00996312">
        <w:rPr>
          <w:rStyle w:val="Emphasis"/>
          <w:vanish/>
        </w:rPr>
        <w:t>history</w:t>
      </w:r>
      <w:r w:rsidRPr="00996312">
        <w:rPr>
          <w:vanish/>
          <w:u w:val="single"/>
        </w:rPr>
        <w:t>.</w:t>
      </w:r>
      <w:r w:rsidRPr="00D969BB">
        <w:rPr>
          <w:u w:val="single"/>
        </w:rPr>
        <w:t xml:space="preserve"> </w:t>
      </w:r>
      <w:r w:rsidRPr="00996312">
        <w:rPr>
          <w:vanish/>
          <w:u w:val="single"/>
        </w:rPr>
        <w:t>If</w:t>
      </w:r>
      <w:r w:rsidRPr="00D969BB">
        <w:rPr>
          <w:u w:val="single"/>
        </w:rPr>
        <w:t xml:space="preserve"> </w:t>
      </w:r>
      <w:r w:rsidRPr="00996312">
        <w:rPr>
          <w:vanish/>
          <w:u w:val="single"/>
        </w:rPr>
        <w:t>we</w:t>
      </w:r>
      <w:r w:rsidRPr="00D969BB">
        <w:rPr>
          <w:u w:val="single"/>
        </w:rPr>
        <w:t xml:space="preserve"> </w:t>
      </w:r>
      <w:r w:rsidRPr="00996312">
        <w:rPr>
          <w:vanish/>
          <w:u w:val="single"/>
        </w:rPr>
        <w:t>allow</w:t>
      </w:r>
      <w:r w:rsidRPr="00D969BB">
        <w:rPr>
          <w:u w:val="single"/>
        </w:rPr>
        <w:t xml:space="preserve"> </w:t>
      </w:r>
      <w:r w:rsidRPr="00996312">
        <w:rPr>
          <w:vanish/>
          <w:u w:val="single"/>
        </w:rPr>
        <w:t>it</w:t>
      </w:r>
      <w:r w:rsidRPr="00D969BB">
        <w:rPr>
          <w:u w:val="single"/>
        </w:rPr>
        <w:t xml:space="preserve"> </w:t>
      </w:r>
      <w:r w:rsidRPr="00996312">
        <w:rPr>
          <w:vanish/>
          <w:u w:val="single"/>
        </w:rPr>
        <w:t>to</w:t>
      </w:r>
      <w:r w:rsidRPr="00D969BB">
        <w:rPr>
          <w:u w:val="single"/>
        </w:rPr>
        <w:t xml:space="preserve"> </w:t>
      </w:r>
      <w:r w:rsidRPr="00996312">
        <w:rPr>
          <w:vanish/>
          <w:u w:val="single"/>
        </w:rPr>
        <w:t>happen,</w:t>
      </w:r>
      <w:r w:rsidRPr="00D969BB">
        <w:rPr>
          <w:u w:val="single"/>
        </w:rPr>
        <w:t xml:space="preserve"> </w:t>
      </w:r>
      <w:r w:rsidRPr="00996312">
        <w:rPr>
          <w:vanish/>
          <w:u w:val="single"/>
        </w:rPr>
        <w:t>such</w:t>
      </w:r>
      <w:r w:rsidRPr="00D969BB">
        <w:rPr>
          <w:u w:val="single"/>
        </w:rPr>
        <w:t xml:space="preserve"> </w:t>
      </w:r>
      <w:r w:rsidRPr="00996312">
        <w:rPr>
          <w:vanish/>
          <w:u w:val="single"/>
        </w:rPr>
        <w:t>a</w:t>
      </w:r>
      <w:r w:rsidRPr="00D969BB">
        <w:rPr>
          <w:u w:val="single"/>
        </w:rPr>
        <w:t xml:space="preserve"> </w:t>
      </w:r>
      <w:r w:rsidRPr="00996312">
        <w:rPr>
          <w:vanish/>
          <w:u w:val="single"/>
        </w:rPr>
        <w:t>war</w:t>
      </w:r>
      <w:r w:rsidRPr="00D969BB">
        <w:rPr>
          <w:u w:val="single"/>
        </w:rPr>
        <w:t xml:space="preserve"> </w:t>
      </w:r>
      <w:r w:rsidRPr="00996312">
        <w:rPr>
          <w:vanish/>
          <w:u w:val="single"/>
        </w:rPr>
        <w:t>would</w:t>
      </w:r>
      <w:r w:rsidRPr="00D969BB">
        <w:rPr>
          <w:u w:val="single"/>
        </w:rPr>
        <w:t xml:space="preserve"> </w:t>
      </w:r>
      <w:r w:rsidRPr="00996312">
        <w:rPr>
          <w:vanish/>
          <w:u w:val="single"/>
        </w:rPr>
        <w:t>be</w:t>
      </w:r>
      <w:r w:rsidRPr="00D969BB">
        <w:rPr>
          <w:u w:val="single"/>
        </w:rPr>
        <w:t xml:space="preserve"> </w:t>
      </w:r>
      <w:r w:rsidRPr="00996312">
        <w:rPr>
          <w:vanish/>
          <w:u w:val="single"/>
        </w:rPr>
        <w:t>a</w:t>
      </w:r>
      <w:r w:rsidRPr="00D969BB">
        <w:rPr>
          <w:u w:val="single"/>
        </w:rPr>
        <w:t xml:space="preserve"> </w:t>
      </w:r>
      <w:r w:rsidRPr="00916BB1">
        <w:rPr>
          <w:rStyle w:val="Emphasis"/>
          <w:highlight w:val="green"/>
        </w:rPr>
        <w:t>mass extinction event</w:t>
      </w:r>
      <w:r w:rsidRPr="00D969BB">
        <w:rPr>
          <w:u w:val="single"/>
        </w:rPr>
        <w:t xml:space="preserve"> </w:t>
      </w:r>
      <w:r w:rsidRPr="00996312">
        <w:rPr>
          <w:vanish/>
          <w:u w:val="single"/>
        </w:rPr>
        <w:t>that</w:t>
      </w:r>
      <w:r w:rsidRPr="00D969BB">
        <w:rPr>
          <w:u w:val="single"/>
        </w:rPr>
        <w:t xml:space="preserve"> </w:t>
      </w:r>
      <w:hyperlink r:id="rId14" w:history="1">
        <w:r w:rsidRPr="00996312">
          <w:rPr>
            <w:vanish/>
            <w:u w:val="single"/>
          </w:rPr>
          <w:t>ends</w:t>
        </w:r>
        <w:r w:rsidRPr="00D969BB">
          <w:rPr>
            <w:u w:val="single"/>
          </w:rPr>
          <w:t xml:space="preserve"> </w:t>
        </w:r>
        <w:r w:rsidRPr="00996312">
          <w:rPr>
            <w:vanish/>
            <w:u w:val="single"/>
          </w:rPr>
          <w:t>human</w:t>
        </w:r>
        <w:r w:rsidRPr="00D969BB">
          <w:rPr>
            <w:u w:val="single"/>
          </w:rPr>
          <w:t xml:space="preserve"> </w:t>
        </w:r>
        <w:r w:rsidRPr="00996312">
          <w:rPr>
            <w:vanish/>
            <w:u w:val="single"/>
          </w:rPr>
          <w:t>history</w:t>
        </w:r>
      </w:hyperlink>
      <w:r w:rsidRPr="00996312">
        <w:rPr>
          <w:vanish/>
          <w:sz w:val="12"/>
        </w:rPr>
        <w:t>.</w:t>
      </w:r>
      <w:r w:rsidRPr="00A73303">
        <w:rPr>
          <w:sz w:val="12"/>
        </w:rPr>
        <w:t xml:space="preserve"> </w:t>
      </w:r>
      <w:r w:rsidRPr="00996312">
        <w:rPr>
          <w:vanish/>
          <w:sz w:val="12"/>
        </w:rPr>
        <w:t>There</w:t>
      </w:r>
      <w:r w:rsidRPr="00A73303">
        <w:rPr>
          <w:sz w:val="12"/>
        </w:rPr>
        <w:t xml:space="preserve"> </w:t>
      </w:r>
      <w:r w:rsidRPr="00996312">
        <w:rPr>
          <w:vanish/>
          <w:sz w:val="12"/>
        </w:rPr>
        <w:t>is</w:t>
      </w:r>
      <w:r w:rsidRPr="00A73303">
        <w:rPr>
          <w:sz w:val="12"/>
        </w:rPr>
        <w:t xml:space="preserve"> </w:t>
      </w:r>
      <w:r w:rsidRPr="00996312">
        <w:rPr>
          <w:vanish/>
          <w:sz w:val="12"/>
        </w:rPr>
        <w:t>a</w:t>
      </w:r>
      <w:r w:rsidRPr="00A73303">
        <w:rPr>
          <w:sz w:val="12"/>
        </w:rPr>
        <w:t xml:space="preserve"> </w:t>
      </w:r>
      <w:r w:rsidRPr="00996312">
        <w:rPr>
          <w:vanish/>
          <w:sz w:val="12"/>
        </w:rPr>
        <w:t>profound</w:t>
      </w:r>
      <w:r w:rsidRPr="00A73303">
        <w:rPr>
          <w:sz w:val="12"/>
        </w:rPr>
        <w:t xml:space="preserve"> </w:t>
      </w:r>
      <w:r w:rsidRPr="00996312">
        <w:rPr>
          <w:vanish/>
          <w:sz w:val="12"/>
        </w:rPr>
        <w:t>difference</w:t>
      </w:r>
      <w:r w:rsidRPr="00A73303">
        <w:rPr>
          <w:sz w:val="12"/>
        </w:rPr>
        <w:t xml:space="preserve"> </w:t>
      </w:r>
      <w:r w:rsidRPr="00996312">
        <w:rPr>
          <w:vanish/>
          <w:sz w:val="12"/>
        </w:rPr>
        <w:t>between</w:t>
      </w:r>
      <w:r w:rsidRPr="00A73303">
        <w:rPr>
          <w:sz w:val="12"/>
        </w:rPr>
        <w:t xml:space="preserve"> </w:t>
      </w:r>
      <w:r w:rsidRPr="00996312">
        <w:rPr>
          <w:vanish/>
          <w:sz w:val="12"/>
        </w:rPr>
        <w:t>extinction</w:t>
      </w:r>
      <w:r w:rsidRPr="00A73303">
        <w:rPr>
          <w:sz w:val="12"/>
        </w:rPr>
        <w:t xml:space="preserve"> </w:t>
      </w:r>
      <w:r w:rsidRPr="00996312">
        <w:rPr>
          <w:vanish/>
          <w:sz w:val="12"/>
        </w:rPr>
        <w:t>and</w:t>
      </w:r>
      <w:r w:rsidRPr="00A73303">
        <w:rPr>
          <w:sz w:val="12"/>
        </w:rPr>
        <w:t xml:space="preserve"> </w:t>
      </w:r>
      <w:r w:rsidRPr="00996312">
        <w:rPr>
          <w:vanish/>
          <w:sz w:val="12"/>
        </w:rPr>
        <w:t>“an</w:t>
      </w:r>
      <w:r w:rsidRPr="00A73303">
        <w:rPr>
          <w:sz w:val="12"/>
        </w:rPr>
        <w:t xml:space="preserve"> </w:t>
      </w:r>
      <w:r w:rsidRPr="00996312">
        <w:rPr>
          <w:vanish/>
          <w:sz w:val="12"/>
        </w:rPr>
        <w:t>unprecedented</w:t>
      </w:r>
      <w:r w:rsidRPr="00A73303">
        <w:rPr>
          <w:sz w:val="12"/>
        </w:rPr>
        <w:t xml:space="preserve"> </w:t>
      </w:r>
      <w:r w:rsidRPr="00996312">
        <w:rPr>
          <w:vanish/>
          <w:sz w:val="12"/>
        </w:rPr>
        <w:t>disaster,”</w:t>
      </w:r>
      <w:r w:rsidRPr="00A73303">
        <w:rPr>
          <w:sz w:val="12"/>
        </w:rPr>
        <w:t xml:space="preserve"> </w:t>
      </w:r>
      <w:r w:rsidRPr="00996312">
        <w:rPr>
          <w:vanish/>
          <w:sz w:val="12"/>
        </w:rPr>
        <w:t>or</w:t>
      </w:r>
      <w:r w:rsidRPr="00A73303">
        <w:rPr>
          <w:sz w:val="12"/>
        </w:rPr>
        <w:t xml:space="preserve"> </w:t>
      </w:r>
      <w:r w:rsidRPr="00996312">
        <w:rPr>
          <w:vanish/>
          <w:sz w:val="12"/>
        </w:rPr>
        <w:t>even</w:t>
      </w:r>
      <w:r w:rsidRPr="00A73303">
        <w:rPr>
          <w:sz w:val="12"/>
        </w:rPr>
        <w:t xml:space="preserve"> </w:t>
      </w:r>
      <w:r w:rsidRPr="00996312">
        <w:rPr>
          <w:vanish/>
          <w:sz w:val="12"/>
        </w:rPr>
        <w:t>“the</w:t>
      </w:r>
      <w:r w:rsidRPr="00A73303">
        <w:rPr>
          <w:sz w:val="12"/>
        </w:rPr>
        <w:t xml:space="preserve"> </w:t>
      </w:r>
      <w:r w:rsidRPr="00996312">
        <w:rPr>
          <w:vanish/>
          <w:sz w:val="12"/>
        </w:rPr>
        <w:t>end</w:t>
      </w:r>
      <w:r w:rsidRPr="00A73303">
        <w:rPr>
          <w:sz w:val="12"/>
        </w:rPr>
        <w:t xml:space="preserve"> </w:t>
      </w:r>
      <w:r w:rsidRPr="00996312">
        <w:rPr>
          <w:vanish/>
          <w:sz w:val="12"/>
        </w:rPr>
        <w:t>of</w:t>
      </w:r>
      <w:r w:rsidRPr="00A73303">
        <w:rPr>
          <w:sz w:val="12"/>
        </w:rPr>
        <w:t xml:space="preserve"> </w:t>
      </w:r>
      <w:r w:rsidRPr="00996312">
        <w:rPr>
          <w:vanish/>
          <w:sz w:val="12"/>
        </w:rPr>
        <w:t>civilization,”</w:t>
      </w:r>
      <w:r w:rsidRPr="00A73303">
        <w:rPr>
          <w:sz w:val="12"/>
        </w:rPr>
        <w:t xml:space="preserve"> </w:t>
      </w:r>
      <w:r w:rsidRPr="00996312">
        <w:rPr>
          <w:vanish/>
          <w:sz w:val="12"/>
        </w:rPr>
        <w:t>because</w:t>
      </w:r>
      <w:r w:rsidRPr="00A73303">
        <w:rPr>
          <w:sz w:val="12"/>
        </w:rPr>
        <w:t xml:space="preserve"> </w:t>
      </w:r>
      <w:r w:rsidRPr="00996312">
        <w:rPr>
          <w:vanish/>
          <w:sz w:val="12"/>
        </w:rPr>
        <w:t>even</w:t>
      </w:r>
      <w:r w:rsidRPr="00A73303">
        <w:rPr>
          <w:sz w:val="12"/>
        </w:rPr>
        <w:t xml:space="preserve"> </w:t>
      </w:r>
      <w:r w:rsidRPr="00996312">
        <w:rPr>
          <w:vanish/>
          <w:sz w:val="12"/>
        </w:rPr>
        <w:t>after</w:t>
      </w:r>
      <w:r w:rsidRPr="00A73303">
        <w:rPr>
          <w:sz w:val="12"/>
        </w:rPr>
        <w:t xml:space="preserve"> </w:t>
      </w:r>
      <w:r w:rsidRPr="00996312">
        <w:rPr>
          <w:vanish/>
          <w:sz w:val="12"/>
        </w:rPr>
        <w:t>such</w:t>
      </w:r>
      <w:r w:rsidRPr="00A73303">
        <w:rPr>
          <w:sz w:val="12"/>
        </w:rPr>
        <w:t xml:space="preserve"> </w:t>
      </w:r>
      <w:r w:rsidRPr="00996312">
        <w:rPr>
          <w:vanish/>
          <w:sz w:val="12"/>
        </w:rPr>
        <w:t>an</w:t>
      </w:r>
      <w:r w:rsidRPr="00A73303">
        <w:rPr>
          <w:sz w:val="12"/>
        </w:rPr>
        <w:t xml:space="preserve"> </w:t>
      </w:r>
      <w:r w:rsidRPr="00996312">
        <w:rPr>
          <w:vanish/>
          <w:sz w:val="12"/>
        </w:rPr>
        <w:t>immense</w:t>
      </w:r>
      <w:r w:rsidRPr="00A73303">
        <w:rPr>
          <w:sz w:val="12"/>
        </w:rPr>
        <w:t xml:space="preserve"> </w:t>
      </w:r>
      <w:r w:rsidRPr="00996312">
        <w:rPr>
          <w:vanish/>
          <w:sz w:val="12"/>
        </w:rPr>
        <w:t>catastrophe,</w:t>
      </w:r>
      <w:r w:rsidRPr="00A73303">
        <w:rPr>
          <w:sz w:val="12"/>
        </w:rPr>
        <w:t xml:space="preserve"> </w:t>
      </w:r>
      <w:r w:rsidRPr="00996312">
        <w:rPr>
          <w:vanish/>
          <w:sz w:val="12"/>
        </w:rPr>
        <w:t>human</w:t>
      </w:r>
      <w:r w:rsidRPr="00A73303">
        <w:rPr>
          <w:sz w:val="12"/>
        </w:rPr>
        <w:t xml:space="preserve"> </w:t>
      </w:r>
      <w:r w:rsidRPr="00996312">
        <w:rPr>
          <w:vanish/>
          <w:sz w:val="12"/>
        </w:rPr>
        <w:t>life</w:t>
      </w:r>
      <w:r w:rsidRPr="00A73303">
        <w:rPr>
          <w:sz w:val="12"/>
        </w:rPr>
        <w:t xml:space="preserve"> </w:t>
      </w:r>
      <w:r w:rsidRPr="00996312">
        <w:rPr>
          <w:vanish/>
          <w:sz w:val="12"/>
        </w:rPr>
        <w:t>would</w:t>
      </w:r>
      <w:r w:rsidRPr="00A73303">
        <w:rPr>
          <w:sz w:val="12"/>
        </w:rPr>
        <w:t xml:space="preserve"> </w:t>
      </w:r>
      <w:r w:rsidRPr="00996312">
        <w:rPr>
          <w:vanish/>
          <w:sz w:val="12"/>
        </w:rPr>
        <w:t>go</w:t>
      </w:r>
      <w:r w:rsidRPr="00A73303">
        <w:rPr>
          <w:sz w:val="12"/>
        </w:rPr>
        <w:t xml:space="preserve"> </w:t>
      </w:r>
      <w:r w:rsidRPr="00996312">
        <w:rPr>
          <w:vanish/>
          <w:sz w:val="12"/>
        </w:rPr>
        <w:t>on.</w:t>
      </w:r>
      <w:r w:rsidRPr="00A73303">
        <w:rPr>
          <w:sz w:val="12"/>
        </w:rPr>
        <w:t xml:space="preserve"> </w:t>
      </w:r>
      <w:r w:rsidRPr="00996312">
        <w:rPr>
          <w:vanish/>
          <w:u w:val="single"/>
        </w:rPr>
        <w:t>But</w:t>
      </w:r>
      <w:r w:rsidRPr="00D969BB">
        <w:rPr>
          <w:u w:val="single"/>
        </w:rPr>
        <w:t xml:space="preserve"> </w:t>
      </w:r>
      <w:r w:rsidRPr="00996312">
        <w:rPr>
          <w:vanish/>
          <w:u w:val="single"/>
        </w:rPr>
        <w:t>extinction,</w:t>
      </w:r>
      <w:r w:rsidRPr="00D969BB">
        <w:rPr>
          <w:u w:val="single"/>
        </w:rPr>
        <w:t xml:space="preserve"> </w:t>
      </w:r>
      <w:r w:rsidRPr="00996312">
        <w:rPr>
          <w:vanish/>
          <w:u w:val="single"/>
        </w:rPr>
        <w:t>by</w:t>
      </w:r>
      <w:r w:rsidRPr="00D969BB">
        <w:rPr>
          <w:u w:val="single"/>
        </w:rPr>
        <w:t xml:space="preserve"> </w:t>
      </w:r>
      <w:r w:rsidRPr="00996312">
        <w:rPr>
          <w:vanish/>
          <w:u w:val="single"/>
        </w:rPr>
        <w:t>definition,</w:t>
      </w:r>
      <w:r w:rsidRPr="00D969BB">
        <w:rPr>
          <w:u w:val="single"/>
        </w:rPr>
        <w:t xml:space="preserve"> </w:t>
      </w:r>
      <w:r w:rsidRPr="00996312">
        <w:rPr>
          <w:vanish/>
          <w:u w:val="single"/>
        </w:rPr>
        <w:t>is</w:t>
      </w:r>
      <w:r w:rsidRPr="00D969BB">
        <w:rPr>
          <w:u w:val="single"/>
        </w:rPr>
        <w:t xml:space="preserve"> </w:t>
      </w:r>
      <w:r w:rsidRPr="00996312">
        <w:rPr>
          <w:vanish/>
          <w:u w:val="single"/>
        </w:rPr>
        <w:t>an</w:t>
      </w:r>
      <w:r w:rsidRPr="00D969BB">
        <w:rPr>
          <w:u w:val="single"/>
        </w:rPr>
        <w:t xml:space="preserve"> </w:t>
      </w:r>
      <w:r w:rsidRPr="00996312">
        <w:rPr>
          <w:vanish/>
          <w:u w:val="single"/>
        </w:rPr>
        <w:t>event</w:t>
      </w:r>
      <w:r w:rsidRPr="00D969BB">
        <w:rPr>
          <w:u w:val="single"/>
        </w:rPr>
        <w:t xml:space="preserve"> </w:t>
      </w:r>
      <w:r w:rsidRPr="00916BB1">
        <w:rPr>
          <w:highlight w:val="green"/>
          <w:u w:val="single"/>
        </w:rPr>
        <w:t>of</w:t>
      </w:r>
      <w:r w:rsidRPr="00D969BB">
        <w:rPr>
          <w:u w:val="single"/>
        </w:rPr>
        <w:t xml:space="preserve"> </w:t>
      </w:r>
      <w:r w:rsidRPr="00996312">
        <w:rPr>
          <w:rStyle w:val="Emphasis"/>
          <w:vanish/>
        </w:rPr>
        <w:t>utter</w:t>
      </w:r>
      <w:r w:rsidRPr="00D969BB">
        <w:rPr>
          <w:rStyle w:val="Emphasis"/>
        </w:rPr>
        <w:t xml:space="preserve"> </w:t>
      </w:r>
      <w:r w:rsidRPr="00916BB1">
        <w:rPr>
          <w:rStyle w:val="Emphasis"/>
          <w:highlight w:val="green"/>
        </w:rPr>
        <w:t>finality</w:t>
      </w:r>
      <w:r w:rsidRPr="00996312">
        <w:rPr>
          <w:rStyle w:val="Emphasis"/>
          <w:vanish/>
        </w:rPr>
        <w:t>,</w:t>
      </w:r>
      <w:r w:rsidRPr="00D969BB">
        <w:rPr>
          <w:u w:val="single"/>
        </w:rPr>
        <w:t xml:space="preserve"> </w:t>
      </w:r>
      <w:r w:rsidRPr="00996312">
        <w:rPr>
          <w:vanish/>
          <w:u w:val="single"/>
        </w:rPr>
        <w:t>and</w:t>
      </w:r>
      <w:r w:rsidRPr="00D969BB">
        <w:rPr>
          <w:u w:val="single"/>
        </w:rPr>
        <w:t xml:space="preserve"> </w:t>
      </w:r>
      <w:r w:rsidRPr="00996312">
        <w:rPr>
          <w:vanish/>
          <w:u w:val="single"/>
        </w:rPr>
        <w:t>a</w:t>
      </w:r>
      <w:r w:rsidRPr="00D969BB">
        <w:rPr>
          <w:u w:val="single"/>
        </w:rPr>
        <w:t xml:space="preserve"> </w:t>
      </w:r>
      <w:r w:rsidRPr="00996312">
        <w:rPr>
          <w:vanish/>
          <w:u w:val="single"/>
        </w:rPr>
        <w:t>nuclear</w:t>
      </w:r>
      <w:r w:rsidRPr="00D969BB">
        <w:rPr>
          <w:u w:val="single"/>
        </w:rPr>
        <w:t xml:space="preserve"> </w:t>
      </w:r>
      <w:r w:rsidRPr="00996312">
        <w:rPr>
          <w:vanish/>
          <w:u w:val="single"/>
        </w:rPr>
        <w:t>war</w:t>
      </w:r>
      <w:r w:rsidRPr="00D969BB">
        <w:rPr>
          <w:u w:val="single"/>
        </w:rPr>
        <w:t xml:space="preserve"> </w:t>
      </w:r>
      <w:r w:rsidRPr="00996312">
        <w:rPr>
          <w:vanish/>
          <w:u w:val="single"/>
        </w:rPr>
        <w:t>that</w:t>
      </w:r>
      <w:r w:rsidRPr="00D969BB">
        <w:rPr>
          <w:u w:val="single"/>
        </w:rPr>
        <w:t xml:space="preserve"> </w:t>
      </w:r>
      <w:r w:rsidRPr="00996312">
        <w:rPr>
          <w:vanish/>
          <w:u w:val="single"/>
        </w:rPr>
        <w:t>could</w:t>
      </w:r>
      <w:r w:rsidRPr="00D969BB">
        <w:rPr>
          <w:u w:val="single"/>
        </w:rPr>
        <w:t xml:space="preserve"> </w:t>
      </w:r>
      <w:r w:rsidRPr="00996312">
        <w:rPr>
          <w:vanish/>
          <w:u w:val="single"/>
        </w:rPr>
        <w:t>cause</w:t>
      </w:r>
      <w:r w:rsidRPr="00D969BB">
        <w:rPr>
          <w:u w:val="single"/>
        </w:rPr>
        <w:t xml:space="preserve"> </w:t>
      </w:r>
      <w:r w:rsidRPr="00996312">
        <w:rPr>
          <w:vanish/>
          <w:u w:val="single"/>
        </w:rPr>
        <w:t>human</w:t>
      </w:r>
      <w:r w:rsidRPr="00D969BB">
        <w:rPr>
          <w:u w:val="single"/>
        </w:rPr>
        <w:t xml:space="preserve"> </w:t>
      </w:r>
      <w:r w:rsidRPr="00996312">
        <w:rPr>
          <w:vanish/>
          <w:u w:val="single"/>
        </w:rPr>
        <w:t>extinction</w:t>
      </w:r>
      <w:r w:rsidRPr="00D969BB">
        <w:rPr>
          <w:u w:val="single"/>
        </w:rPr>
        <w:t xml:space="preserve"> </w:t>
      </w:r>
      <w:r w:rsidRPr="00996312">
        <w:rPr>
          <w:vanish/>
          <w:u w:val="single"/>
        </w:rPr>
        <w:t>should</w:t>
      </w:r>
      <w:r w:rsidRPr="00D969BB">
        <w:rPr>
          <w:u w:val="single"/>
        </w:rPr>
        <w:t xml:space="preserve"> </w:t>
      </w:r>
      <w:r w:rsidRPr="00996312">
        <w:rPr>
          <w:vanish/>
          <w:u w:val="single"/>
        </w:rPr>
        <w:t>really</w:t>
      </w:r>
      <w:r w:rsidRPr="00D969BB">
        <w:rPr>
          <w:u w:val="single"/>
        </w:rPr>
        <w:t xml:space="preserve"> </w:t>
      </w:r>
      <w:r w:rsidRPr="00996312">
        <w:rPr>
          <w:vanish/>
          <w:u w:val="single"/>
        </w:rPr>
        <w:t>be</w:t>
      </w:r>
      <w:r w:rsidRPr="00D969BB">
        <w:rPr>
          <w:u w:val="single"/>
        </w:rPr>
        <w:t xml:space="preserve"> </w:t>
      </w:r>
      <w:r w:rsidRPr="00996312">
        <w:rPr>
          <w:rStyle w:val="Emphasis"/>
          <w:vanish/>
        </w:rPr>
        <w:t>considered</w:t>
      </w:r>
      <w:r w:rsidRPr="00D969BB">
        <w:rPr>
          <w:rStyle w:val="Emphasis"/>
        </w:rPr>
        <w:t xml:space="preserve"> </w:t>
      </w:r>
      <w:r w:rsidRPr="00996312">
        <w:rPr>
          <w:rStyle w:val="Emphasis"/>
          <w:vanish/>
        </w:rPr>
        <w:t>as</w:t>
      </w:r>
      <w:r w:rsidRPr="00D969BB">
        <w:rPr>
          <w:rStyle w:val="Emphasis"/>
        </w:rPr>
        <w:t xml:space="preserve"> </w:t>
      </w:r>
      <w:r w:rsidRPr="00996312">
        <w:rPr>
          <w:rStyle w:val="Emphasis"/>
          <w:vanish/>
        </w:rPr>
        <w:t>the</w:t>
      </w:r>
      <w:r w:rsidRPr="00D969BB">
        <w:rPr>
          <w:rStyle w:val="Emphasis"/>
        </w:rPr>
        <w:t xml:space="preserve"> </w:t>
      </w:r>
      <w:r w:rsidRPr="00996312">
        <w:rPr>
          <w:rStyle w:val="Emphasis"/>
          <w:vanish/>
        </w:rPr>
        <w:t>ultimate</w:t>
      </w:r>
      <w:r w:rsidRPr="00D969BB">
        <w:rPr>
          <w:rStyle w:val="Emphasis"/>
        </w:rPr>
        <w:t xml:space="preserve"> </w:t>
      </w:r>
      <w:r w:rsidRPr="00996312">
        <w:rPr>
          <w:rStyle w:val="Emphasis"/>
          <w:vanish/>
        </w:rPr>
        <w:t>criminal</w:t>
      </w:r>
      <w:r w:rsidRPr="00D969BB">
        <w:rPr>
          <w:rStyle w:val="Emphasis"/>
        </w:rPr>
        <w:t xml:space="preserve"> </w:t>
      </w:r>
      <w:r w:rsidRPr="00996312">
        <w:rPr>
          <w:rStyle w:val="Emphasis"/>
          <w:vanish/>
        </w:rPr>
        <w:t>act</w:t>
      </w:r>
      <w:r w:rsidRPr="00996312">
        <w:rPr>
          <w:vanish/>
          <w:sz w:val="12"/>
        </w:rPr>
        <w:t>.</w:t>
      </w:r>
      <w:r w:rsidRPr="00A73303">
        <w:rPr>
          <w:sz w:val="12"/>
        </w:rPr>
        <w:t xml:space="preserve"> </w:t>
      </w:r>
      <w:r w:rsidRPr="00996312">
        <w:rPr>
          <w:vanish/>
          <w:sz w:val="12"/>
        </w:rPr>
        <w:t>It</w:t>
      </w:r>
      <w:r w:rsidRPr="00A73303">
        <w:rPr>
          <w:sz w:val="12"/>
        </w:rPr>
        <w:t xml:space="preserve"> </w:t>
      </w:r>
      <w:r w:rsidRPr="00996312">
        <w:rPr>
          <w:vanish/>
          <w:sz w:val="12"/>
        </w:rPr>
        <w:t>certainly</w:t>
      </w:r>
      <w:r w:rsidRPr="00A73303">
        <w:rPr>
          <w:sz w:val="12"/>
        </w:rPr>
        <w:t xml:space="preserve"> </w:t>
      </w:r>
      <w:r w:rsidRPr="00996312">
        <w:rPr>
          <w:vanish/>
          <w:sz w:val="12"/>
        </w:rPr>
        <w:t>would</w:t>
      </w:r>
      <w:r w:rsidRPr="00A73303">
        <w:rPr>
          <w:sz w:val="12"/>
        </w:rPr>
        <w:t xml:space="preserve"> </w:t>
      </w:r>
      <w:r w:rsidRPr="00996312">
        <w:rPr>
          <w:vanish/>
          <w:sz w:val="12"/>
        </w:rPr>
        <w:t>be</w:t>
      </w:r>
      <w:r w:rsidRPr="00A73303">
        <w:rPr>
          <w:sz w:val="12"/>
        </w:rPr>
        <w:t xml:space="preserve"> </w:t>
      </w:r>
      <w:r w:rsidRPr="00996312">
        <w:rPr>
          <w:vanish/>
          <w:sz w:val="12"/>
        </w:rPr>
        <w:t>the</w:t>
      </w:r>
      <w:r w:rsidRPr="00A73303">
        <w:rPr>
          <w:sz w:val="12"/>
        </w:rPr>
        <w:t xml:space="preserve"> </w:t>
      </w:r>
      <w:r w:rsidRPr="00996312">
        <w:rPr>
          <w:vanish/>
          <w:sz w:val="12"/>
        </w:rPr>
        <w:t>crime</w:t>
      </w:r>
      <w:r w:rsidRPr="00A73303">
        <w:rPr>
          <w:sz w:val="12"/>
        </w:rPr>
        <w:t xml:space="preserve"> </w:t>
      </w:r>
      <w:r w:rsidRPr="00996312">
        <w:rPr>
          <w:vanish/>
          <w:sz w:val="12"/>
        </w:rPr>
        <w:t>to</w:t>
      </w:r>
      <w:r w:rsidRPr="00A73303">
        <w:rPr>
          <w:sz w:val="12"/>
        </w:rPr>
        <w:t xml:space="preserve"> </w:t>
      </w:r>
      <w:r w:rsidRPr="00996312">
        <w:rPr>
          <w:vanish/>
          <w:sz w:val="12"/>
        </w:rPr>
        <w:t>end</w:t>
      </w:r>
      <w:r w:rsidRPr="00A73303">
        <w:rPr>
          <w:sz w:val="12"/>
        </w:rPr>
        <w:t xml:space="preserve"> </w:t>
      </w:r>
      <w:r w:rsidRPr="00996312">
        <w:rPr>
          <w:vanish/>
          <w:sz w:val="12"/>
        </w:rPr>
        <w:t>all</w:t>
      </w:r>
      <w:r w:rsidRPr="00A73303">
        <w:rPr>
          <w:sz w:val="12"/>
        </w:rPr>
        <w:t xml:space="preserve"> </w:t>
      </w:r>
      <w:r w:rsidRPr="00996312">
        <w:rPr>
          <w:vanish/>
          <w:sz w:val="12"/>
        </w:rPr>
        <w:t>crimes.</w:t>
      </w:r>
      <w:r w:rsidRPr="00A73303">
        <w:rPr>
          <w:sz w:val="12"/>
        </w:rPr>
        <w:t xml:space="preserve"> </w:t>
      </w:r>
      <w:r w:rsidRPr="00996312">
        <w:rPr>
          <w:vanish/>
          <w:sz w:val="12"/>
        </w:rPr>
        <w:t>The</w:t>
      </w:r>
      <w:r w:rsidRPr="00A73303">
        <w:rPr>
          <w:sz w:val="12"/>
        </w:rPr>
        <w:t xml:space="preserve"> </w:t>
      </w:r>
      <w:r w:rsidRPr="00996312">
        <w:rPr>
          <w:vanish/>
          <w:sz w:val="12"/>
        </w:rPr>
        <w:t>world’s</w:t>
      </w:r>
      <w:r w:rsidRPr="00A73303">
        <w:rPr>
          <w:sz w:val="12"/>
        </w:rPr>
        <w:t xml:space="preserve"> </w:t>
      </w:r>
      <w:r w:rsidRPr="00996312">
        <w:rPr>
          <w:vanish/>
          <w:sz w:val="12"/>
        </w:rPr>
        <w:t>leading</w:t>
      </w:r>
      <w:r w:rsidRPr="00A73303">
        <w:rPr>
          <w:sz w:val="12"/>
        </w:rPr>
        <w:t xml:space="preserve"> </w:t>
      </w:r>
      <w:r w:rsidRPr="00996312">
        <w:rPr>
          <w:vanish/>
          <w:sz w:val="12"/>
        </w:rPr>
        <w:t>climatologists</w:t>
      </w:r>
      <w:r w:rsidRPr="00A73303">
        <w:rPr>
          <w:sz w:val="12"/>
        </w:rPr>
        <w:t xml:space="preserve"> </w:t>
      </w:r>
      <w:r w:rsidRPr="00996312">
        <w:rPr>
          <w:vanish/>
          <w:sz w:val="12"/>
        </w:rPr>
        <w:t>now</w:t>
      </w:r>
      <w:r w:rsidRPr="00A73303">
        <w:rPr>
          <w:sz w:val="12"/>
        </w:rPr>
        <w:t xml:space="preserve"> </w:t>
      </w:r>
      <w:r w:rsidRPr="00996312">
        <w:rPr>
          <w:vanish/>
          <w:sz w:val="12"/>
        </w:rPr>
        <w:t>tell</w:t>
      </w:r>
      <w:r w:rsidRPr="00A73303">
        <w:rPr>
          <w:sz w:val="12"/>
        </w:rPr>
        <w:t xml:space="preserve"> </w:t>
      </w:r>
      <w:r w:rsidRPr="00996312">
        <w:rPr>
          <w:vanish/>
          <w:sz w:val="12"/>
        </w:rPr>
        <w:t>us</w:t>
      </w:r>
      <w:r w:rsidRPr="00A73303">
        <w:rPr>
          <w:sz w:val="12"/>
        </w:rPr>
        <w:t xml:space="preserve"> </w:t>
      </w:r>
      <w:r w:rsidRPr="00996312">
        <w:rPr>
          <w:vanish/>
          <w:sz w:val="12"/>
        </w:rPr>
        <w:t>that</w:t>
      </w:r>
      <w:r w:rsidRPr="00A73303">
        <w:rPr>
          <w:sz w:val="12"/>
        </w:rPr>
        <w:t xml:space="preserve"> </w:t>
      </w:r>
      <w:r w:rsidRPr="00996312">
        <w:rPr>
          <w:vanish/>
          <w:sz w:val="12"/>
        </w:rPr>
        <w:t>nuclear</w:t>
      </w:r>
      <w:r w:rsidRPr="00A73303">
        <w:rPr>
          <w:sz w:val="12"/>
        </w:rPr>
        <w:t xml:space="preserve"> </w:t>
      </w:r>
      <w:r w:rsidRPr="00996312">
        <w:rPr>
          <w:vanish/>
          <w:sz w:val="12"/>
        </w:rPr>
        <w:t>war</w:t>
      </w:r>
      <w:r w:rsidRPr="00A73303">
        <w:rPr>
          <w:sz w:val="12"/>
        </w:rPr>
        <w:t xml:space="preserve"> </w:t>
      </w:r>
      <w:r w:rsidRPr="00996312">
        <w:rPr>
          <w:vanish/>
          <w:sz w:val="12"/>
        </w:rPr>
        <w:t>threatens</w:t>
      </w:r>
      <w:r w:rsidRPr="00A73303">
        <w:rPr>
          <w:sz w:val="12"/>
        </w:rPr>
        <w:t xml:space="preserve"> </w:t>
      </w:r>
      <w:r w:rsidRPr="00996312">
        <w:rPr>
          <w:vanish/>
          <w:sz w:val="12"/>
        </w:rPr>
        <w:t>our</w:t>
      </w:r>
      <w:r w:rsidRPr="00A73303">
        <w:rPr>
          <w:sz w:val="12"/>
        </w:rPr>
        <w:t xml:space="preserve"> </w:t>
      </w:r>
      <w:r w:rsidRPr="00996312">
        <w:rPr>
          <w:vanish/>
          <w:sz w:val="12"/>
        </w:rPr>
        <w:t>continued</w:t>
      </w:r>
      <w:r w:rsidRPr="00A73303">
        <w:rPr>
          <w:sz w:val="12"/>
        </w:rPr>
        <w:t xml:space="preserve"> </w:t>
      </w:r>
      <w:r w:rsidRPr="00996312">
        <w:rPr>
          <w:vanish/>
          <w:sz w:val="12"/>
        </w:rPr>
        <w:t>existence</w:t>
      </w:r>
      <w:r w:rsidRPr="00A73303">
        <w:rPr>
          <w:sz w:val="12"/>
        </w:rPr>
        <w:t xml:space="preserve"> </w:t>
      </w:r>
      <w:r w:rsidRPr="00996312">
        <w:rPr>
          <w:vanish/>
          <w:sz w:val="12"/>
        </w:rPr>
        <w:t>as</w:t>
      </w:r>
      <w:r w:rsidRPr="00A73303">
        <w:rPr>
          <w:sz w:val="12"/>
        </w:rPr>
        <w:t xml:space="preserve"> </w:t>
      </w:r>
      <w:r w:rsidRPr="00996312">
        <w:rPr>
          <w:vanish/>
          <w:sz w:val="12"/>
        </w:rPr>
        <w:t>a</w:t>
      </w:r>
      <w:r w:rsidRPr="00A73303">
        <w:rPr>
          <w:sz w:val="12"/>
        </w:rPr>
        <w:t xml:space="preserve"> </w:t>
      </w:r>
      <w:r w:rsidRPr="00996312">
        <w:rPr>
          <w:vanish/>
          <w:sz w:val="12"/>
        </w:rPr>
        <w:t>species.</w:t>
      </w:r>
      <w:r w:rsidRPr="00A73303">
        <w:rPr>
          <w:sz w:val="12"/>
        </w:rPr>
        <w:t xml:space="preserve"> </w:t>
      </w:r>
      <w:r w:rsidRPr="00996312">
        <w:rPr>
          <w:vanish/>
          <w:sz w:val="12"/>
        </w:rPr>
        <w:t>Their</w:t>
      </w:r>
      <w:r w:rsidRPr="00A73303">
        <w:rPr>
          <w:sz w:val="12"/>
        </w:rPr>
        <w:t xml:space="preserve"> </w:t>
      </w:r>
      <w:r w:rsidRPr="00996312">
        <w:rPr>
          <w:vanish/>
          <w:sz w:val="12"/>
        </w:rPr>
        <w:t>studies</w:t>
      </w:r>
      <w:r w:rsidRPr="00A73303">
        <w:rPr>
          <w:sz w:val="12"/>
        </w:rPr>
        <w:t xml:space="preserve"> </w:t>
      </w:r>
      <w:r w:rsidRPr="00996312">
        <w:rPr>
          <w:vanish/>
          <w:sz w:val="12"/>
        </w:rPr>
        <w:t>predict</w:t>
      </w:r>
      <w:r w:rsidRPr="00A73303">
        <w:rPr>
          <w:sz w:val="12"/>
        </w:rPr>
        <w:t xml:space="preserve"> </w:t>
      </w:r>
      <w:r w:rsidRPr="00996312">
        <w:rPr>
          <w:vanish/>
          <w:sz w:val="12"/>
        </w:rPr>
        <w:t>that</w:t>
      </w:r>
      <w:r w:rsidRPr="00A73303">
        <w:rPr>
          <w:sz w:val="12"/>
        </w:rPr>
        <w:t xml:space="preserve"> </w:t>
      </w:r>
      <w:r w:rsidRPr="00996312">
        <w:rPr>
          <w:vanish/>
          <w:sz w:val="12"/>
        </w:rPr>
        <w:t>a</w:t>
      </w:r>
      <w:r w:rsidRPr="00A73303">
        <w:rPr>
          <w:sz w:val="12"/>
        </w:rPr>
        <w:t xml:space="preserve"> </w:t>
      </w:r>
      <w:r w:rsidRPr="00996312">
        <w:rPr>
          <w:vanish/>
          <w:sz w:val="12"/>
        </w:rPr>
        <w:t>large</w:t>
      </w:r>
      <w:r w:rsidRPr="00A73303">
        <w:rPr>
          <w:sz w:val="12"/>
        </w:rPr>
        <w:t xml:space="preserve"> </w:t>
      </w:r>
      <w:r w:rsidRPr="00996312">
        <w:rPr>
          <w:vanish/>
          <w:sz w:val="12"/>
        </w:rPr>
        <w:t>nuclear</w:t>
      </w:r>
      <w:r w:rsidRPr="00A73303">
        <w:rPr>
          <w:sz w:val="12"/>
        </w:rPr>
        <w:t xml:space="preserve"> </w:t>
      </w:r>
      <w:r w:rsidRPr="00996312">
        <w:rPr>
          <w:vanish/>
          <w:sz w:val="12"/>
        </w:rPr>
        <w:t>war,</w:t>
      </w:r>
      <w:r w:rsidRPr="00A73303">
        <w:rPr>
          <w:sz w:val="12"/>
        </w:rPr>
        <w:t xml:space="preserve"> </w:t>
      </w:r>
      <w:r w:rsidRPr="00996312">
        <w:rPr>
          <w:vanish/>
          <w:sz w:val="12"/>
        </w:rPr>
        <w:t>especially</w:t>
      </w:r>
      <w:r w:rsidRPr="00A73303">
        <w:rPr>
          <w:sz w:val="12"/>
        </w:rPr>
        <w:t xml:space="preserve"> </w:t>
      </w:r>
      <w:r w:rsidRPr="00996312">
        <w:rPr>
          <w:vanish/>
          <w:sz w:val="12"/>
        </w:rPr>
        <w:t>one</w:t>
      </w:r>
      <w:r w:rsidRPr="00A73303">
        <w:rPr>
          <w:sz w:val="12"/>
        </w:rPr>
        <w:t xml:space="preserve"> </w:t>
      </w:r>
      <w:r w:rsidRPr="00996312">
        <w:rPr>
          <w:vanish/>
          <w:sz w:val="12"/>
        </w:rPr>
        <w:t>fought</w:t>
      </w:r>
      <w:r w:rsidRPr="00A73303">
        <w:rPr>
          <w:sz w:val="12"/>
        </w:rPr>
        <w:t xml:space="preserve"> </w:t>
      </w:r>
      <w:r w:rsidRPr="00996312">
        <w:rPr>
          <w:vanish/>
          <w:sz w:val="12"/>
        </w:rPr>
        <w:t>with</w:t>
      </w:r>
      <w:r w:rsidRPr="00A73303">
        <w:rPr>
          <w:sz w:val="12"/>
        </w:rPr>
        <w:t xml:space="preserve"> </w:t>
      </w:r>
      <w:r w:rsidRPr="00996312">
        <w:rPr>
          <w:vanish/>
          <w:sz w:val="12"/>
        </w:rPr>
        <w:t>strategic</w:t>
      </w:r>
      <w:r w:rsidRPr="00A73303">
        <w:rPr>
          <w:sz w:val="12"/>
        </w:rPr>
        <w:t xml:space="preserve"> </w:t>
      </w:r>
      <w:r w:rsidRPr="00996312">
        <w:rPr>
          <w:vanish/>
          <w:sz w:val="12"/>
        </w:rPr>
        <w:t>nuclear</w:t>
      </w:r>
      <w:r w:rsidRPr="00A73303">
        <w:rPr>
          <w:sz w:val="12"/>
        </w:rPr>
        <w:t xml:space="preserve"> </w:t>
      </w:r>
      <w:r w:rsidRPr="00996312">
        <w:rPr>
          <w:vanish/>
          <w:sz w:val="12"/>
        </w:rPr>
        <w:t>weapons,</w:t>
      </w:r>
      <w:r w:rsidRPr="00A73303">
        <w:rPr>
          <w:sz w:val="12"/>
        </w:rPr>
        <w:t xml:space="preserve"> </w:t>
      </w:r>
      <w:r w:rsidRPr="00996312">
        <w:rPr>
          <w:vanish/>
          <w:sz w:val="12"/>
        </w:rPr>
        <w:t>would</w:t>
      </w:r>
      <w:r w:rsidRPr="00A73303">
        <w:rPr>
          <w:sz w:val="12"/>
        </w:rPr>
        <w:t xml:space="preserve"> </w:t>
      </w:r>
      <w:r w:rsidRPr="00996312">
        <w:rPr>
          <w:vanish/>
          <w:u w:val="single"/>
        </w:rPr>
        <w:t>create</w:t>
      </w:r>
      <w:r w:rsidRPr="00D969BB">
        <w:rPr>
          <w:u w:val="single"/>
        </w:rPr>
        <w:t xml:space="preserve"> </w:t>
      </w:r>
      <w:hyperlink r:id="rId15" w:history="1">
        <w:r w:rsidRPr="00996312">
          <w:rPr>
            <w:vanish/>
            <w:u w:val="single"/>
          </w:rPr>
          <w:t>a</w:t>
        </w:r>
        <w:r w:rsidRPr="00D969BB">
          <w:rPr>
            <w:u w:val="single"/>
          </w:rPr>
          <w:t xml:space="preserve"> </w:t>
        </w:r>
        <w:r w:rsidRPr="00996312">
          <w:rPr>
            <w:vanish/>
            <w:u w:val="single"/>
          </w:rPr>
          <w:t>post-war</w:t>
        </w:r>
        <w:r w:rsidRPr="00D969BB">
          <w:rPr>
            <w:u w:val="single"/>
          </w:rPr>
          <w:t xml:space="preserve"> </w:t>
        </w:r>
        <w:r w:rsidRPr="00996312">
          <w:rPr>
            <w:vanish/>
            <w:u w:val="single"/>
          </w:rPr>
          <w:t>environment</w:t>
        </w:r>
        <w:r w:rsidRPr="00D969BB">
          <w:rPr>
            <w:u w:val="single"/>
          </w:rPr>
          <w:t xml:space="preserve"> </w:t>
        </w:r>
        <w:r w:rsidRPr="00996312">
          <w:rPr>
            <w:vanish/>
            <w:u w:val="single"/>
          </w:rPr>
          <w:t>in</w:t>
        </w:r>
        <w:r w:rsidRPr="00D969BB">
          <w:rPr>
            <w:u w:val="single"/>
          </w:rPr>
          <w:t xml:space="preserve"> </w:t>
        </w:r>
        <w:r w:rsidRPr="00996312">
          <w:rPr>
            <w:vanish/>
            <w:u w:val="single"/>
          </w:rPr>
          <w:t>which</w:t>
        </w:r>
        <w:r w:rsidRPr="00D969BB">
          <w:rPr>
            <w:u w:val="single"/>
          </w:rPr>
          <w:t xml:space="preserve"> </w:t>
        </w:r>
        <w:r w:rsidRPr="00996312">
          <w:rPr>
            <w:vanish/>
            <w:u w:val="single"/>
          </w:rPr>
          <w:t>for</w:t>
        </w:r>
        <w:r w:rsidRPr="00D969BB">
          <w:rPr>
            <w:u w:val="single"/>
          </w:rPr>
          <w:t xml:space="preserve"> </w:t>
        </w:r>
        <w:r w:rsidRPr="00996312">
          <w:rPr>
            <w:vanish/>
            <w:u w:val="single"/>
          </w:rPr>
          <w:t>many</w:t>
        </w:r>
        <w:r w:rsidRPr="00D969BB">
          <w:rPr>
            <w:u w:val="single"/>
          </w:rPr>
          <w:t xml:space="preserve"> </w:t>
        </w:r>
        <w:r w:rsidRPr="00996312">
          <w:rPr>
            <w:vanish/>
            <w:u w:val="single"/>
          </w:rPr>
          <w:t>years</w:t>
        </w:r>
        <w:r w:rsidRPr="00D969BB">
          <w:rPr>
            <w:u w:val="single"/>
          </w:rPr>
          <w:t xml:space="preserve"> </w:t>
        </w:r>
        <w:r w:rsidRPr="00996312">
          <w:rPr>
            <w:rStyle w:val="StyleUnderline"/>
            <w:vanish/>
          </w:rPr>
          <w:t>it</w:t>
        </w:r>
        <w:r w:rsidRPr="00D969BB">
          <w:rPr>
            <w:rStyle w:val="StyleUnderline"/>
          </w:rPr>
          <w:t xml:space="preserve"> </w:t>
        </w:r>
        <w:r w:rsidRPr="00996312">
          <w:rPr>
            <w:rStyle w:val="StyleUnderline"/>
            <w:vanish/>
          </w:rPr>
          <w:t>would</w:t>
        </w:r>
        <w:r w:rsidRPr="00D969BB">
          <w:rPr>
            <w:rStyle w:val="StyleUnderline"/>
          </w:rPr>
          <w:t xml:space="preserve"> </w:t>
        </w:r>
        <w:r w:rsidRPr="00996312">
          <w:rPr>
            <w:rStyle w:val="StyleUnderline"/>
            <w:vanish/>
          </w:rPr>
          <w:t>be</w:t>
        </w:r>
        <w:r w:rsidRPr="00D969BB">
          <w:rPr>
            <w:rStyle w:val="StyleUnderline"/>
          </w:rPr>
          <w:t xml:space="preserve"> </w:t>
        </w:r>
        <w:r w:rsidRPr="00916BB1">
          <w:rPr>
            <w:rStyle w:val="Emphasis"/>
            <w:highlight w:val="green"/>
          </w:rPr>
          <w:t>too cold and dark to</w:t>
        </w:r>
        <w:r w:rsidRPr="00D969BB">
          <w:rPr>
            <w:rStyle w:val="Emphasis"/>
          </w:rPr>
          <w:t xml:space="preserve"> </w:t>
        </w:r>
        <w:r w:rsidRPr="00996312">
          <w:rPr>
            <w:rStyle w:val="Emphasis"/>
            <w:vanish/>
          </w:rPr>
          <w:t>even</w:t>
        </w:r>
        <w:r w:rsidRPr="00D969BB">
          <w:rPr>
            <w:rStyle w:val="Emphasis"/>
          </w:rPr>
          <w:t xml:space="preserve"> </w:t>
        </w:r>
        <w:r w:rsidRPr="00916BB1">
          <w:rPr>
            <w:rStyle w:val="Emphasis"/>
            <w:highlight w:val="green"/>
          </w:rPr>
          <w:t>grow food</w:t>
        </w:r>
      </w:hyperlink>
      <w:r w:rsidRPr="00996312">
        <w:rPr>
          <w:vanish/>
          <w:u w:val="single"/>
        </w:rPr>
        <w:t>.</w:t>
      </w:r>
      <w:r w:rsidRPr="00D969BB">
        <w:rPr>
          <w:u w:val="single"/>
        </w:rPr>
        <w:t xml:space="preserve"> </w:t>
      </w:r>
      <w:r w:rsidRPr="00996312">
        <w:rPr>
          <w:vanish/>
          <w:u w:val="single"/>
        </w:rPr>
        <w:t>Their</w:t>
      </w:r>
      <w:r w:rsidRPr="00D969BB">
        <w:rPr>
          <w:u w:val="single"/>
        </w:rPr>
        <w:t xml:space="preserve"> </w:t>
      </w:r>
      <w:r w:rsidRPr="00996312">
        <w:rPr>
          <w:vanish/>
          <w:u w:val="single"/>
        </w:rPr>
        <w:t>findings</w:t>
      </w:r>
      <w:r w:rsidRPr="00D969BB">
        <w:rPr>
          <w:u w:val="single"/>
        </w:rPr>
        <w:t xml:space="preserve"> </w:t>
      </w:r>
      <w:r w:rsidRPr="00996312">
        <w:rPr>
          <w:vanish/>
          <w:u w:val="single"/>
        </w:rPr>
        <w:t>make</w:t>
      </w:r>
      <w:r w:rsidRPr="00D969BB">
        <w:rPr>
          <w:u w:val="single"/>
        </w:rPr>
        <w:t xml:space="preserve"> </w:t>
      </w:r>
      <w:r w:rsidRPr="00996312">
        <w:rPr>
          <w:vanish/>
          <w:u w:val="single"/>
        </w:rPr>
        <w:t>it</w:t>
      </w:r>
      <w:r w:rsidRPr="00D969BB">
        <w:rPr>
          <w:u w:val="single"/>
        </w:rPr>
        <w:t xml:space="preserve"> </w:t>
      </w:r>
      <w:r w:rsidRPr="00996312">
        <w:rPr>
          <w:vanish/>
          <w:u w:val="single"/>
        </w:rPr>
        <w:t>clear</w:t>
      </w:r>
      <w:r w:rsidRPr="00D969BB">
        <w:rPr>
          <w:u w:val="single"/>
        </w:rPr>
        <w:t xml:space="preserve"> </w:t>
      </w:r>
      <w:r w:rsidRPr="00996312">
        <w:rPr>
          <w:vanish/>
          <w:u w:val="single"/>
        </w:rPr>
        <w:t>that</w:t>
      </w:r>
      <w:r w:rsidRPr="00D969BB">
        <w:rPr>
          <w:u w:val="single"/>
        </w:rPr>
        <w:t xml:space="preserve"> </w:t>
      </w:r>
      <w:r w:rsidRPr="00996312">
        <w:rPr>
          <w:vanish/>
          <w:u w:val="single"/>
        </w:rPr>
        <w:t>not</w:t>
      </w:r>
      <w:r w:rsidRPr="00D969BB">
        <w:rPr>
          <w:u w:val="single"/>
        </w:rPr>
        <w:t xml:space="preserve"> </w:t>
      </w:r>
      <w:r w:rsidRPr="00996312">
        <w:rPr>
          <w:vanish/>
          <w:u w:val="single"/>
        </w:rPr>
        <w:t>only</w:t>
      </w:r>
      <w:r w:rsidRPr="00D969BB">
        <w:rPr>
          <w:u w:val="single"/>
        </w:rPr>
        <w:t xml:space="preserve"> </w:t>
      </w:r>
      <w:r w:rsidRPr="00996312">
        <w:rPr>
          <w:vanish/>
          <w:u w:val="single"/>
        </w:rPr>
        <w:t>humans,</w:t>
      </w:r>
      <w:r w:rsidRPr="00D969BB">
        <w:rPr>
          <w:u w:val="single"/>
        </w:rPr>
        <w:t xml:space="preserve"> </w:t>
      </w:r>
      <w:r w:rsidRPr="00996312">
        <w:rPr>
          <w:vanish/>
          <w:u w:val="single"/>
        </w:rPr>
        <w:t>but</w:t>
      </w:r>
      <w:r w:rsidRPr="00D969BB">
        <w:rPr>
          <w:u w:val="single"/>
        </w:rPr>
        <w:t xml:space="preserve"> </w:t>
      </w:r>
      <w:r w:rsidRPr="00996312">
        <w:rPr>
          <w:rStyle w:val="Emphasis"/>
          <w:vanish/>
        </w:rPr>
        <w:t>most</w:t>
      </w:r>
      <w:r w:rsidRPr="00D969BB">
        <w:rPr>
          <w:rStyle w:val="Emphasis"/>
        </w:rPr>
        <w:t xml:space="preserve"> </w:t>
      </w:r>
      <w:r w:rsidRPr="00996312">
        <w:rPr>
          <w:rStyle w:val="Emphasis"/>
          <w:vanish/>
        </w:rPr>
        <w:t>large</w:t>
      </w:r>
      <w:r w:rsidRPr="00D969BB">
        <w:rPr>
          <w:rStyle w:val="Emphasis"/>
        </w:rPr>
        <w:t xml:space="preserve"> </w:t>
      </w:r>
      <w:r w:rsidRPr="00996312">
        <w:rPr>
          <w:rStyle w:val="Emphasis"/>
          <w:vanish/>
        </w:rPr>
        <w:t>animals</w:t>
      </w:r>
      <w:r w:rsidRPr="00D969BB">
        <w:rPr>
          <w:rStyle w:val="Emphasis"/>
        </w:rPr>
        <w:t xml:space="preserve"> </w:t>
      </w:r>
      <w:r w:rsidRPr="00996312">
        <w:rPr>
          <w:rStyle w:val="Emphasis"/>
          <w:vanish/>
        </w:rPr>
        <w:t>and</w:t>
      </w:r>
      <w:r w:rsidRPr="00D969BB">
        <w:rPr>
          <w:rStyle w:val="Emphasis"/>
        </w:rPr>
        <w:t xml:space="preserve"> </w:t>
      </w:r>
      <w:r w:rsidRPr="00996312">
        <w:rPr>
          <w:rStyle w:val="Emphasis"/>
          <w:vanish/>
        </w:rPr>
        <w:t>many</w:t>
      </w:r>
      <w:r w:rsidRPr="00D969BB">
        <w:rPr>
          <w:rStyle w:val="Emphasis"/>
        </w:rPr>
        <w:t xml:space="preserve"> </w:t>
      </w:r>
      <w:r w:rsidRPr="00996312">
        <w:rPr>
          <w:rStyle w:val="Emphasis"/>
          <w:vanish/>
        </w:rPr>
        <w:t>other</w:t>
      </w:r>
      <w:r w:rsidRPr="00D969BB">
        <w:rPr>
          <w:rStyle w:val="Emphasis"/>
        </w:rPr>
        <w:t xml:space="preserve"> </w:t>
      </w:r>
      <w:r w:rsidRPr="00996312">
        <w:rPr>
          <w:rStyle w:val="Emphasis"/>
          <w:vanish/>
        </w:rPr>
        <w:t>forms</w:t>
      </w:r>
      <w:r w:rsidRPr="00D969BB">
        <w:rPr>
          <w:rStyle w:val="Emphasis"/>
        </w:rPr>
        <w:t xml:space="preserve"> </w:t>
      </w:r>
      <w:r w:rsidRPr="00996312">
        <w:rPr>
          <w:rStyle w:val="Emphasis"/>
          <w:vanish/>
        </w:rPr>
        <w:t>of</w:t>
      </w:r>
      <w:r w:rsidRPr="00D969BB">
        <w:rPr>
          <w:rStyle w:val="Emphasis"/>
        </w:rPr>
        <w:t xml:space="preserve"> </w:t>
      </w:r>
      <w:r w:rsidRPr="00916BB1">
        <w:rPr>
          <w:rStyle w:val="Emphasis"/>
          <w:highlight w:val="green"/>
        </w:rPr>
        <w:t>complex life</w:t>
      </w:r>
      <w:r w:rsidRPr="00D969BB">
        <w:rPr>
          <w:u w:val="single"/>
        </w:rPr>
        <w:t xml:space="preserve"> </w:t>
      </w:r>
      <w:r w:rsidRPr="00996312">
        <w:rPr>
          <w:vanish/>
          <w:u w:val="single"/>
        </w:rPr>
        <w:t>would</w:t>
      </w:r>
      <w:r w:rsidRPr="00D969BB">
        <w:rPr>
          <w:u w:val="single"/>
        </w:rPr>
        <w:t xml:space="preserve"> </w:t>
      </w:r>
      <w:r w:rsidRPr="00996312">
        <w:rPr>
          <w:vanish/>
          <w:u w:val="single"/>
        </w:rPr>
        <w:t>likely</w:t>
      </w:r>
      <w:r w:rsidRPr="00D969BB">
        <w:rPr>
          <w:u w:val="single"/>
        </w:rPr>
        <w:t xml:space="preserve"> </w:t>
      </w:r>
      <w:r w:rsidRPr="00916BB1">
        <w:rPr>
          <w:rStyle w:val="Emphasis"/>
          <w:highlight w:val="green"/>
        </w:rPr>
        <w:t>vanish</w:t>
      </w:r>
      <w:r w:rsidRPr="00916BB1">
        <w:rPr>
          <w:highlight w:val="green"/>
          <w:u w:val="single"/>
        </w:rPr>
        <w:t xml:space="preserve"> forever</w:t>
      </w:r>
      <w:r w:rsidRPr="00D969BB">
        <w:rPr>
          <w:u w:val="single"/>
        </w:rPr>
        <w:t xml:space="preserve"> </w:t>
      </w:r>
      <w:r w:rsidRPr="00996312">
        <w:rPr>
          <w:vanish/>
          <w:u w:val="single"/>
        </w:rPr>
        <w:t>in</w:t>
      </w:r>
      <w:r w:rsidRPr="00D969BB">
        <w:rPr>
          <w:u w:val="single"/>
        </w:rPr>
        <w:t xml:space="preserve"> </w:t>
      </w:r>
      <w:r w:rsidRPr="00996312">
        <w:rPr>
          <w:vanish/>
          <w:u w:val="single"/>
        </w:rPr>
        <w:t>a</w:t>
      </w:r>
      <w:r w:rsidRPr="00D969BB">
        <w:rPr>
          <w:u w:val="single"/>
        </w:rPr>
        <w:t xml:space="preserve"> </w:t>
      </w:r>
      <w:r w:rsidRPr="00996312">
        <w:rPr>
          <w:vanish/>
          <w:u w:val="single"/>
        </w:rPr>
        <w:t>nuclear</w:t>
      </w:r>
      <w:r w:rsidRPr="00D969BB">
        <w:rPr>
          <w:u w:val="single"/>
        </w:rPr>
        <w:t xml:space="preserve"> </w:t>
      </w:r>
      <w:r w:rsidRPr="00996312">
        <w:rPr>
          <w:vanish/>
          <w:u w:val="single"/>
        </w:rPr>
        <w:t>darkness</w:t>
      </w:r>
      <w:r w:rsidRPr="00D969BB">
        <w:rPr>
          <w:u w:val="single"/>
        </w:rPr>
        <w:t xml:space="preserve"> </w:t>
      </w:r>
      <w:r w:rsidRPr="00996312">
        <w:rPr>
          <w:vanish/>
          <w:u w:val="single"/>
        </w:rPr>
        <w:t>of</w:t>
      </w:r>
      <w:r w:rsidRPr="00D969BB">
        <w:rPr>
          <w:u w:val="single"/>
        </w:rPr>
        <w:t xml:space="preserve"> </w:t>
      </w:r>
      <w:r w:rsidRPr="00996312">
        <w:rPr>
          <w:vanish/>
          <w:u w:val="single"/>
        </w:rPr>
        <w:t>our</w:t>
      </w:r>
      <w:r w:rsidRPr="00D969BB">
        <w:rPr>
          <w:u w:val="single"/>
        </w:rPr>
        <w:t xml:space="preserve"> </w:t>
      </w:r>
      <w:r w:rsidRPr="00996312">
        <w:rPr>
          <w:vanish/>
          <w:u w:val="single"/>
        </w:rPr>
        <w:t>own</w:t>
      </w:r>
      <w:r w:rsidRPr="00D969BB">
        <w:rPr>
          <w:u w:val="single"/>
        </w:rPr>
        <w:t xml:space="preserve"> </w:t>
      </w:r>
      <w:r w:rsidRPr="00996312">
        <w:rPr>
          <w:vanish/>
          <w:u w:val="single"/>
        </w:rPr>
        <w:t>making.</w:t>
      </w:r>
      <w:r w:rsidRPr="00A73303">
        <w:rPr>
          <w:sz w:val="12"/>
        </w:rPr>
        <w:t xml:space="preserve"> </w:t>
      </w:r>
      <w:r w:rsidRPr="00996312">
        <w:rPr>
          <w:vanish/>
          <w:sz w:val="12"/>
        </w:rPr>
        <w:t>The</w:t>
      </w:r>
      <w:r w:rsidRPr="00A73303">
        <w:rPr>
          <w:sz w:val="12"/>
        </w:rPr>
        <w:t xml:space="preserve"> </w:t>
      </w:r>
      <w:r w:rsidRPr="00996312">
        <w:rPr>
          <w:vanish/>
          <w:sz w:val="12"/>
        </w:rPr>
        <w:t>environmental</w:t>
      </w:r>
      <w:r w:rsidRPr="00A73303">
        <w:rPr>
          <w:sz w:val="12"/>
        </w:rPr>
        <w:t xml:space="preserve"> </w:t>
      </w:r>
      <w:r w:rsidRPr="00996312">
        <w:rPr>
          <w:vanish/>
          <w:sz w:val="12"/>
        </w:rPr>
        <w:t>consequences</w:t>
      </w:r>
      <w:r w:rsidRPr="00A73303">
        <w:rPr>
          <w:sz w:val="12"/>
        </w:rPr>
        <w:t xml:space="preserve"> </w:t>
      </w:r>
      <w:r w:rsidRPr="00996312">
        <w:rPr>
          <w:vanish/>
          <w:sz w:val="12"/>
        </w:rPr>
        <w:t>of</w:t>
      </w:r>
      <w:r w:rsidRPr="00A73303">
        <w:rPr>
          <w:sz w:val="12"/>
        </w:rPr>
        <w:t xml:space="preserve"> </w:t>
      </w:r>
      <w:r w:rsidRPr="00996312">
        <w:rPr>
          <w:vanish/>
          <w:sz w:val="12"/>
        </w:rPr>
        <w:t>nuclear</w:t>
      </w:r>
      <w:r w:rsidRPr="00A73303">
        <w:rPr>
          <w:sz w:val="12"/>
        </w:rPr>
        <w:t xml:space="preserve"> </w:t>
      </w:r>
      <w:r w:rsidRPr="00996312">
        <w:rPr>
          <w:vanish/>
          <w:sz w:val="12"/>
        </w:rPr>
        <w:t>war</w:t>
      </w:r>
      <w:r w:rsidRPr="00A73303">
        <w:rPr>
          <w:sz w:val="12"/>
        </w:rPr>
        <w:t xml:space="preserve"> </w:t>
      </w:r>
      <w:r w:rsidRPr="00996312">
        <w:rPr>
          <w:vanish/>
          <w:sz w:val="12"/>
        </w:rPr>
        <w:t>would</w:t>
      </w:r>
      <w:r w:rsidRPr="00A73303">
        <w:rPr>
          <w:sz w:val="12"/>
        </w:rPr>
        <w:t xml:space="preserve"> </w:t>
      </w:r>
      <w:r w:rsidRPr="00996312">
        <w:rPr>
          <w:vanish/>
          <w:sz w:val="12"/>
        </w:rPr>
        <w:t>attack</w:t>
      </w:r>
      <w:r w:rsidRPr="00A73303">
        <w:rPr>
          <w:sz w:val="12"/>
        </w:rPr>
        <w:t xml:space="preserve"> </w:t>
      </w:r>
      <w:r w:rsidRPr="00996312">
        <w:rPr>
          <w:vanish/>
          <w:sz w:val="12"/>
        </w:rPr>
        <w:t>the</w:t>
      </w:r>
      <w:r w:rsidRPr="00A73303">
        <w:rPr>
          <w:sz w:val="12"/>
        </w:rPr>
        <w:t xml:space="preserve"> </w:t>
      </w:r>
      <w:r w:rsidRPr="00996312">
        <w:rPr>
          <w:vanish/>
          <w:sz w:val="12"/>
        </w:rPr>
        <w:t>ecological</w:t>
      </w:r>
      <w:r w:rsidRPr="00A73303">
        <w:rPr>
          <w:sz w:val="12"/>
        </w:rPr>
        <w:t xml:space="preserve"> </w:t>
      </w:r>
      <w:r w:rsidRPr="00996312">
        <w:rPr>
          <w:vanish/>
          <w:sz w:val="12"/>
        </w:rPr>
        <w:t>support</w:t>
      </w:r>
      <w:r w:rsidRPr="00A73303">
        <w:rPr>
          <w:sz w:val="12"/>
        </w:rPr>
        <w:t xml:space="preserve"> </w:t>
      </w:r>
      <w:r w:rsidRPr="00996312">
        <w:rPr>
          <w:vanish/>
          <w:sz w:val="12"/>
        </w:rPr>
        <w:t>systems</w:t>
      </w:r>
      <w:r w:rsidRPr="00A73303">
        <w:rPr>
          <w:sz w:val="12"/>
        </w:rPr>
        <w:t xml:space="preserve"> </w:t>
      </w:r>
      <w:r w:rsidRPr="00996312">
        <w:rPr>
          <w:vanish/>
          <w:sz w:val="12"/>
        </w:rPr>
        <w:t>of</w:t>
      </w:r>
      <w:r w:rsidRPr="00A73303">
        <w:rPr>
          <w:sz w:val="12"/>
        </w:rPr>
        <w:t xml:space="preserve"> </w:t>
      </w:r>
      <w:r w:rsidRPr="00996312">
        <w:rPr>
          <w:vanish/>
          <w:sz w:val="12"/>
        </w:rPr>
        <w:t>life</w:t>
      </w:r>
      <w:r w:rsidRPr="00A73303">
        <w:rPr>
          <w:sz w:val="12"/>
        </w:rPr>
        <w:t xml:space="preserve"> </w:t>
      </w:r>
      <w:r w:rsidRPr="00996312">
        <w:rPr>
          <w:vanish/>
          <w:sz w:val="12"/>
        </w:rPr>
        <w:t>at</w:t>
      </w:r>
      <w:r w:rsidRPr="00A73303">
        <w:rPr>
          <w:sz w:val="12"/>
        </w:rPr>
        <w:t xml:space="preserve"> </w:t>
      </w:r>
      <w:r w:rsidRPr="00996312">
        <w:rPr>
          <w:vanish/>
          <w:sz w:val="12"/>
        </w:rPr>
        <w:t>every</w:t>
      </w:r>
      <w:r w:rsidRPr="00A73303">
        <w:rPr>
          <w:sz w:val="12"/>
        </w:rPr>
        <w:t xml:space="preserve"> </w:t>
      </w:r>
      <w:r w:rsidRPr="00996312">
        <w:rPr>
          <w:vanish/>
          <w:sz w:val="12"/>
        </w:rPr>
        <w:t>level.</w:t>
      </w:r>
      <w:r w:rsidRPr="00A73303">
        <w:rPr>
          <w:sz w:val="12"/>
        </w:rPr>
        <w:t xml:space="preserve"> </w:t>
      </w:r>
      <w:r w:rsidRPr="00996312">
        <w:rPr>
          <w:rStyle w:val="Emphasis"/>
          <w:vanish/>
        </w:rPr>
        <w:t>Radioactive</w:t>
      </w:r>
      <w:r w:rsidRPr="00D969BB">
        <w:rPr>
          <w:rStyle w:val="Emphasis"/>
        </w:rPr>
        <w:t xml:space="preserve"> </w:t>
      </w:r>
      <w:r w:rsidRPr="00916BB1">
        <w:rPr>
          <w:rStyle w:val="Emphasis"/>
          <w:highlight w:val="green"/>
        </w:rPr>
        <w:t>fallout</w:t>
      </w:r>
      <w:r w:rsidRPr="00996312">
        <w:rPr>
          <w:vanish/>
          <w:u w:val="single"/>
        </w:rPr>
        <w:t>,</w:t>
      </w:r>
      <w:r w:rsidRPr="00D969BB">
        <w:rPr>
          <w:u w:val="single"/>
        </w:rPr>
        <w:t xml:space="preserve"> </w:t>
      </w:r>
      <w:r w:rsidRPr="00996312">
        <w:rPr>
          <w:vanish/>
          <w:u w:val="single"/>
        </w:rPr>
        <w:t>produced</w:t>
      </w:r>
      <w:r w:rsidRPr="00D969BB">
        <w:rPr>
          <w:u w:val="single"/>
        </w:rPr>
        <w:t xml:space="preserve"> </w:t>
      </w:r>
      <w:r w:rsidRPr="00996312">
        <w:rPr>
          <w:vanish/>
          <w:u w:val="single"/>
        </w:rPr>
        <w:t>not</w:t>
      </w:r>
      <w:r w:rsidRPr="00D969BB">
        <w:rPr>
          <w:u w:val="single"/>
        </w:rPr>
        <w:t xml:space="preserve"> </w:t>
      </w:r>
      <w:r w:rsidRPr="00996312">
        <w:rPr>
          <w:vanish/>
          <w:u w:val="single"/>
        </w:rPr>
        <w:t>only</w:t>
      </w:r>
      <w:r w:rsidRPr="00D969BB">
        <w:rPr>
          <w:u w:val="single"/>
        </w:rPr>
        <w:t xml:space="preserve"> </w:t>
      </w:r>
      <w:r w:rsidRPr="00996312">
        <w:rPr>
          <w:vanish/>
          <w:u w:val="single"/>
        </w:rPr>
        <w:t>by</w:t>
      </w:r>
      <w:r w:rsidRPr="00D969BB">
        <w:rPr>
          <w:u w:val="single"/>
        </w:rPr>
        <w:t xml:space="preserve"> </w:t>
      </w:r>
      <w:r w:rsidRPr="00996312">
        <w:rPr>
          <w:vanish/>
          <w:u w:val="single"/>
        </w:rPr>
        <w:t>nuclear</w:t>
      </w:r>
      <w:r w:rsidRPr="00D969BB">
        <w:rPr>
          <w:u w:val="single"/>
        </w:rPr>
        <w:t xml:space="preserve"> </w:t>
      </w:r>
      <w:r w:rsidRPr="00996312">
        <w:rPr>
          <w:vanish/>
          <w:u w:val="single"/>
        </w:rPr>
        <w:t>bombs,</w:t>
      </w:r>
      <w:r w:rsidRPr="00D969BB">
        <w:rPr>
          <w:u w:val="single"/>
        </w:rPr>
        <w:t xml:space="preserve"> </w:t>
      </w:r>
      <w:r w:rsidRPr="00996312">
        <w:rPr>
          <w:vanish/>
          <w:u w:val="single"/>
        </w:rPr>
        <w:t>but</w:t>
      </w:r>
      <w:r w:rsidRPr="00D969BB">
        <w:rPr>
          <w:u w:val="single"/>
        </w:rPr>
        <w:t xml:space="preserve"> </w:t>
      </w:r>
      <w:r w:rsidRPr="00996312">
        <w:rPr>
          <w:vanish/>
          <w:u w:val="single"/>
        </w:rPr>
        <w:t>also</w:t>
      </w:r>
      <w:r w:rsidRPr="00D969BB">
        <w:rPr>
          <w:u w:val="single"/>
        </w:rPr>
        <w:t xml:space="preserve"> </w:t>
      </w:r>
      <w:r w:rsidRPr="00996312">
        <w:rPr>
          <w:vanish/>
          <w:u w:val="single"/>
        </w:rPr>
        <w:t>by</w:t>
      </w:r>
      <w:r w:rsidRPr="00D969BB">
        <w:rPr>
          <w:u w:val="single"/>
        </w:rPr>
        <w:t xml:space="preserve"> </w:t>
      </w:r>
      <w:r w:rsidRPr="00996312">
        <w:rPr>
          <w:vanish/>
          <w:u w:val="single"/>
        </w:rPr>
        <w:t>the</w:t>
      </w:r>
      <w:r w:rsidRPr="00D969BB">
        <w:rPr>
          <w:u w:val="single"/>
        </w:rPr>
        <w:t xml:space="preserve"> </w:t>
      </w:r>
      <w:r w:rsidRPr="00996312">
        <w:rPr>
          <w:vanish/>
          <w:u w:val="single"/>
        </w:rPr>
        <w:t>destruction</w:t>
      </w:r>
      <w:r w:rsidRPr="00D969BB">
        <w:rPr>
          <w:u w:val="single"/>
        </w:rPr>
        <w:t xml:space="preserve"> </w:t>
      </w:r>
      <w:r w:rsidRPr="00996312">
        <w:rPr>
          <w:vanish/>
          <w:u w:val="single"/>
        </w:rPr>
        <w:t>of</w:t>
      </w:r>
      <w:r w:rsidRPr="00D969BB">
        <w:rPr>
          <w:u w:val="single"/>
        </w:rPr>
        <w:t xml:space="preserve"> </w:t>
      </w:r>
      <w:r w:rsidRPr="00996312">
        <w:rPr>
          <w:vanish/>
          <w:u w:val="single"/>
        </w:rPr>
        <w:t>nuclear</w:t>
      </w:r>
      <w:r w:rsidRPr="00D969BB">
        <w:rPr>
          <w:u w:val="single"/>
        </w:rPr>
        <w:t xml:space="preserve"> </w:t>
      </w:r>
      <w:r w:rsidRPr="00996312">
        <w:rPr>
          <w:vanish/>
          <w:u w:val="single"/>
        </w:rPr>
        <w:t>power</w:t>
      </w:r>
      <w:r w:rsidRPr="00D969BB">
        <w:rPr>
          <w:u w:val="single"/>
        </w:rPr>
        <w:t xml:space="preserve"> </w:t>
      </w:r>
      <w:r w:rsidRPr="00996312">
        <w:rPr>
          <w:vanish/>
          <w:u w:val="single"/>
        </w:rPr>
        <w:t>plants</w:t>
      </w:r>
      <w:r w:rsidRPr="00D969BB">
        <w:rPr>
          <w:u w:val="single"/>
        </w:rPr>
        <w:t xml:space="preserve"> </w:t>
      </w:r>
      <w:r w:rsidRPr="00996312">
        <w:rPr>
          <w:vanish/>
          <w:u w:val="single"/>
        </w:rPr>
        <w:t>and</w:t>
      </w:r>
      <w:r w:rsidRPr="00D969BB">
        <w:rPr>
          <w:u w:val="single"/>
        </w:rPr>
        <w:t xml:space="preserve"> </w:t>
      </w:r>
      <w:r w:rsidRPr="00996312">
        <w:rPr>
          <w:vanish/>
          <w:u w:val="single"/>
        </w:rPr>
        <w:t>their</w:t>
      </w:r>
      <w:r w:rsidRPr="00D969BB">
        <w:rPr>
          <w:u w:val="single"/>
        </w:rPr>
        <w:t xml:space="preserve"> </w:t>
      </w:r>
      <w:r w:rsidRPr="00996312">
        <w:rPr>
          <w:vanish/>
          <w:u w:val="single"/>
        </w:rPr>
        <w:t>spent</w:t>
      </w:r>
      <w:r w:rsidRPr="00D969BB">
        <w:rPr>
          <w:u w:val="single"/>
        </w:rPr>
        <w:t xml:space="preserve"> </w:t>
      </w:r>
      <w:r w:rsidRPr="00996312">
        <w:rPr>
          <w:vanish/>
          <w:u w:val="single"/>
        </w:rPr>
        <w:t>fuel</w:t>
      </w:r>
      <w:r w:rsidRPr="00D969BB">
        <w:rPr>
          <w:u w:val="single"/>
        </w:rPr>
        <w:t xml:space="preserve"> </w:t>
      </w:r>
      <w:r w:rsidRPr="00996312">
        <w:rPr>
          <w:vanish/>
          <w:u w:val="single"/>
        </w:rPr>
        <w:t>pools,</w:t>
      </w:r>
      <w:r w:rsidRPr="00D969BB">
        <w:rPr>
          <w:u w:val="single"/>
        </w:rPr>
        <w:t xml:space="preserve"> </w:t>
      </w:r>
      <w:r w:rsidRPr="00996312">
        <w:rPr>
          <w:vanish/>
          <w:u w:val="single"/>
        </w:rPr>
        <w:t>would</w:t>
      </w:r>
      <w:r w:rsidRPr="00D969BB">
        <w:rPr>
          <w:u w:val="single"/>
        </w:rPr>
        <w:t xml:space="preserve"> </w:t>
      </w:r>
      <w:r w:rsidRPr="00916BB1">
        <w:rPr>
          <w:rStyle w:val="Emphasis"/>
          <w:highlight w:val="green"/>
        </w:rPr>
        <w:t>poison</w:t>
      </w:r>
      <w:r w:rsidRPr="00916BB1">
        <w:rPr>
          <w:highlight w:val="green"/>
          <w:u w:val="single"/>
        </w:rPr>
        <w:t xml:space="preserve"> the biosphere</w:t>
      </w:r>
      <w:r w:rsidRPr="00996312">
        <w:rPr>
          <w:vanish/>
          <w:u w:val="single"/>
        </w:rPr>
        <w:t>.</w:t>
      </w:r>
      <w:r w:rsidRPr="00D969BB">
        <w:rPr>
          <w:u w:val="single"/>
        </w:rPr>
        <w:t xml:space="preserve"> </w:t>
      </w:r>
      <w:r w:rsidRPr="00996312">
        <w:rPr>
          <w:vanish/>
          <w:u w:val="single"/>
        </w:rPr>
        <w:t>Millions</w:t>
      </w:r>
      <w:r w:rsidRPr="00D969BB">
        <w:rPr>
          <w:u w:val="single"/>
        </w:rPr>
        <w:t xml:space="preserve"> </w:t>
      </w:r>
      <w:r w:rsidRPr="00996312">
        <w:rPr>
          <w:vanish/>
          <w:u w:val="single"/>
        </w:rPr>
        <w:t>of</w:t>
      </w:r>
      <w:r w:rsidRPr="00D969BB">
        <w:rPr>
          <w:u w:val="single"/>
        </w:rPr>
        <w:t xml:space="preserve"> </w:t>
      </w:r>
      <w:r w:rsidRPr="00996312">
        <w:rPr>
          <w:vanish/>
          <w:u w:val="single"/>
        </w:rPr>
        <w:t>tons</w:t>
      </w:r>
      <w:r w:rsidRPr="00D969BB">
        <w:rPr>
          <w:u w:val="single"/>
        </w:rPr>
        <w:t xml:space="preserve"> </w:t>
      </w:r>
      <w:r w:rsidRPr="00996312">
        <w:rPr>
          <w:vanish/>
          <w:u w:val="single"/>
        </w:rPr>
        <w:t>of</w:t>
      </w:r>
      <w:r w:rsidRPr="00D969BB">
        <w:rPr>
          <w:u w:val="single"/>
        </w:rPr>
        <w:t xml:space="preserve"> </w:t>
      </w:r>
      <w:r w:rsidRPr="00916BB1">
        <w:rPr>
          <w:highlight w:val="green"/>
          <w:u w:val="single"/>
        </w:rPr>
        <w:t>smoke</w:t>
      </w:r>
      <w:r w:rsidRPr="00D969BB">
        <w:rPr>
          <w:u w:val="single"/>
        </w:rPr>
        <w:t xml:space="preserve"> </w:t>
      </w:r>
      <w:r w:rsidRPr="00996312">
        <w:rPr>
          <w:vanish/>
          <w:u w:val="single"/>
        </w:rPr>
        <w:t>would</w:t>
      </w:r>
      <w:r w:rsidRPr="00D969BB">
        <w:rPr>
          <w:u w:val="single"/>
        </w:rPr>
        <w:t xml:space="preserve"> </w:t>
      </w:r>
      <w:r w:rsidRPr="00996312">
        <w:rPr>
          <w:vanish/>
          <w:u w:val="single"/>
        </w:rPr>
        <w:t>act</w:t>
      </w:r>
      <w:r w:rsidRPr="00D969BB">
        <w:rPr>
          <w:u w:val="single"/>
        </w:rPr>
        <w:t xml:space="preserve"> </w:t>
      </w:r>
      <w:r w:rsidRPr="00996312">
        <w:rPr>
          <w:vanish/>
          <w:u w:val="single"/>
        </w:rPr>
        <w:t>to</w:t>
      </w:r>
      <w:r w:rsidRPr="00D969BB">
        <w:rPr>
          <w:u w:val="single"/>
        </w:rPr>
        <w:t xml:space="preserve"> </w:t>
      </w:r>
      <w:hyperlink r:id="rId16" w:history="1">
        <w:r w:rsidRPr="00916BB1">
          <w:rPr>
            <w:highlight w:val="green"/>
            <w:u w:val="single"/>
          </w:rPr>
          <w:t>destroy</w:t>
        </w:r>
        <w:r w:rsidRPr="00D969BB">
          <w:rPr>
            <w:u w:val="single"/>
          </w:rPr>
          <w:t xml:space="preserve"> </w:t>
        </w:r>
        <w:r w:rsidRPr="00996312">
          <w:rPr>
            <w:vanish/>
            <w:u w:val="single"/>
          </w:rPr>
          <w:t>Earth’s</w:t>
        </w:r>
        <w:r w:rsidRPr="00D969BB">
          <w:rPr>
            <w:u w:val="single"/>
          </w:rPr>
          <w:t xml:space="preserve"> </w:t>
        </w:r>
        <w:r w:rsidRPr="00996312">
          <w:rPr>
            <w:vanish/>
            <w:u w:val="single"/>
          </w:rPr>
          <w:t>protective</w:t>
        </w:r>
        <w:r w:rsidRPr="00D969BB">
          <w:rPr>
            <w:u w:val="single"/>
          </w:rPr>
          <w:t xml:space="preserve"> </w:t>
        </w:r>
        <w:r w:rsidRPr="00916BB1">
          <w:rPr>
            <w:highlight w:val="green"/>
            <w:u w:val="single"/>
          </w:rPr>
          <w:t>ozone layer</w:t>
        </w:r>
      </w:hyperlink>
      <w:r w:rsidRPr="00D969BB">
        <w:rPr>
          <w:u w:val="single"/>
        </w:rPr>
        <w:t xml:space="preserve"> </w:t>
      </w:r>
      <w:r w:rsidRPr="00996312">
        <w:rPr>
          <w:vanish/>
          <w:u w:val="single"/>
        </w:rPr>
        <w:t>and</w:t>
      </w:r>
      <w:r w:rsidRPr="00D969BB">
        <w:rPr>
          <w:u w:val="single"/>
        </w:rPr>
        <w:t xml:space="preserve"> </w:t>
      </w:r>
      <w:r w:rsidRPr="00916BB1">
        <w:rPr>
          <w:rStyle w:val="Emphasis"/>
          <w:highlight w:val="green"/>
        </w:rPr>
        <w:t>block</w:t>
      </w:r>
      <w:r w:rsidRPr="00D969BB">
        <w:rPr>
          <w:rStyle w:val="Emphasis"/>
        </w:rPr>
        <w:t xml:space="preserve"> </w:t>
      </w:r>
      <w:r w:rsidRPr="00996312">
        <w:rPr>
          <w:rStyle w:val="Emphasis"/>
          <w:vanish/>
        </w:rPr>
        <w:t>most</w:t>
      </w:r>
      <w:r w:rsidRPr="00D969BB">
        <w:rPr>
          <w:rStyle w:val="Emphasis"/>
        </w:rPr>
        <w:t xml:space="preserve"> </w:t>
      </w:r>
      <w:r w:rsidRPr="00916BB1">
        <w:rPr>
          <w:rStyle w:val="Emphasis"/>
          <w:highlight w:val="green"/>
        </w:rPr>
        <w:t>sunlight</w:t>
      </w:r>
      <w:r w:rsidRPr="00D969BB">
        <w:rPr>
          <w:rStyle w:val="Emphasis"/>
        </w:rPr>
        <w:t xml:space="preserve"> </w:t>
      </w:r>
      <w:r w:rsidRPr="00996312">
        <w:rPr>
          <w:rStyle w:val="Emphasis"/>
          <w:vanish/>
        </w:rPr>
        <w:t>from</w:t>
      </w:r>
      <w:r w:rsidRPr="00D969BB">
        <w:rPr>
          <w:rStyle w:val="Emphasis"/>
        </w:rPr>
        <w:t xml:space="preserve"> </w:t>
      </w:r>
      <w:r w:rsidRPr="00996312">
        <w:rPr>
          <w:rStyle w:val="Emphasis"/>
          <w:vanish/>
        </w:rPr>
        <w:t>reaching</w:t>
      </w:r>
      <w:r w:rsidRPr="00D969BB">
        <w:rPr>
          <w:rStyle w:val="Emphasis"/>
        </w:rPr>
        <w:t xml:space="preserve"> </w:t>
      </w:r>
      <w:r w:rsidRPr="00996312">
        <w:rPr>
          <w:rStyle w:val="Emphasis"/>
          <w:vanish/>
        </w:rPr>
        <w:t>Earth’s</w:t>
      </w:r>
      <w:r w:rsidRPr="00D969BB">
        <w:rPr>
          <w:rStyle w:val="Emphasis"/>
        </w:rPr>
        <w:t xml:space="preserve"> </w:t>
      </w:r>
      <w:r w:rsidRPr="00996312">
        <w:rPr>
          <w:rStyle w:val="Emphasis"/>
          <w:vanish/>
        </w:rPr>
        <w:t>surface,</w:t>
      </w:r>
      <w:r w:rsidRPr="00D969BB">
        <w:rPr>
          <w:rStyle w:val="Emphasis"/>
        </w:rPr>
        <w:t xml:space="preserve"> </w:t>
      </w:r>
      <w:r w:rsidRPr="00916BB1">
        <w:rPr>
          <w:rStyle w:val="Emphasis"/>
          <w:highlight w:val="green"/>
        </w:rPr>
        <w:t>creating Ice Age</w:t>
      </w:r>
      <w:r w:rsidRPr="00D969BB">
        <w:rPr>
          <w:rStyle w:val="Emphasis"/>
        </w:rPr>
        <w:t xml:space="preserve"> </w:t>
      </w:r>
      <w:r w:rsidRPr="00996312">
        <w:rPr>
          <w:vanish/>
          <w:u w:val="single"/>
        </w:rPr>
        <w:t>weather</w:t>
      </w:r>
      <w:r w:rsidRPr="00D969BB">
        <w:rPr>
          <w:u w:val="single"/>
        </w:rPr>
        <w:t xml:space="preserve"> </w:t>
      </w:r>
      <w:r w:rsidRPr="00996312">
        <w:rPr>
          <w:vanish/>
          <w:u w:val="single"/>
        </w:rPr>
        <w:t>conditions</w:t>
      </w:r>
      <w:r w:rsidRPr="00D969BB">
        <w:rPr>
          <w:u w:val="single"/>
        </w:rPr>
        <w:t xml:space="preserve"> </w:t>
      </w:r>
      <w:r w:rsidRPr="00996312">
        <w:rPr>
          <w:vanish/>
          <w:u w:val="single"/>
        </w:rPr>
        <w:t>that</w:t>
      </w:r>
      <w:r w:rsidRPr="00D969BB">
        <w:rPr>
          <w:u w:val="single"/>
        </w:rPr>
        <w:t xml:space="preserve"> </w:t>
      </w:r>
      <w:r w:rsidRPr="00996312">
        <w:rPr>
          <w:vanish/>
          <w:u w:val="single"/>
        </w:rPr>
        <w:t>would</w:t>
      </w:r>
      <w:r w:rsidRPr="00D969BB">
        <w:rPr>
          <w:u w:val="single"/>
        </w:rPr>
        <w:t xml:space="preserve"> </w:t>
      </w:r>
      <w:r w:rsidRPr="00996312">
        <w:rPr>
          <w:vanish/>
          <w:u w:val="single"/>
        </w:rPr>
        <w:t>last</w:t>
      </w:r>
      <w:r w:rsidRPr="00D969BB">
        <w:rPr>
          <w:u w:val="single"/>
        </w:rPr>
        <w:t xml:space="preserve"> </w:t>
      </w:r>
      <w:r w:rsidRPr="00996312">
        <w:rPr>
          <w:vanish/>
          <w:u w:val="single"/>
        </w:rPr>
        <w:t>for</w:t>
      </w:r>
      <w:r w:rsidRPr="00D969BB">
        <w:rPr>
          <w:u w:val="single"/>
        </w:rPr>
        <w:t xml:space="preserve"> </w:t>
      </w:r>
      <w:r w:rsidRPr="00996312">
        <w:rPr>
          <w:vanish/>
          <w:u w:val="single"/>
        </w:rPr>
        <w:t>decades</w:t>
      </w:r>
      <w:r w:rsidRPr="00996312">
        <w:rPr>
          <w:vanish/>
          <w:sz w:val="12"/>
        </w:rPr>
        <w:t>.</w:t>
      </w:r>
      <w:r w:rsidRPr="00A73303">
        <w:rPr>
          <w:sz w:val="12"/>
        </w:rPr>
        <w:t xml:space="preserve"> </w:t>
      </w:r>
      <w:r w:rsidRPr="00996312">
        <w:rPr>
          <w:vanish/>
          <w:sz w:val="12"/>
        </w:rPr>
        <w:t>Yet</w:t>
      </w:r>
      <w:r w:rsidRPr="00A73303">
        <w:rPr>
          <w:sz w:val="12"/>
        </w:rPr>
        <w:t xml:space="preserve"> </w:t>
      </w:r>
      <w:r w:rsidRPr="00996312">
        <w:rPr>
          <w:vanish/>
          <w:sz w:val="12"/>
        </w:rPr>
        <w:t>the</w:t>
      </w:r>
      <w:r w:rsidRPr="00A73303">
        <w:rPr>
          <w:sz w:val="12"/>
        </w:rPr>
        <w:t xml:space="preserve"> </w:t>
      </w:r>
      <w:r w:rsidRPr="00996312">
        <w:rPr>
          <w:vanish/>
          <w:sz w:val="12"/>
        </w:rPr>
        <w:t>political</w:t>
      </w:r>
      <w:r w:rsidRPr="00A73303">
        <w:rPr>
          <w:sz w:val="12"/>
        </w:rPr>
        <w:t xml:space="preserve"> </w:t>
      </w:r>
      <w:r w:rsidRPr="00996312">
        <w:rPr>
          <w:vanish/>
          <w:sz w:val="12"/>
        </w:rPr>
        <w:t>and</w:t>
      </w:r>
      <w:r w:rsidRPr="00A73303">
        <w:rPr>
          <w:sz w:val="12"/>
        </w:rPr>
        <w:t xml:space="preserve"> </w:t>
      </w:r>
      <w:r w:rsidRPr="00996312">
        <w:rPr>
          <w:vanish/>
          <w:sz w:val="12"/>
        </w:rPr>
        <w:t>military</w:t>
      </w:r>
      <w:r w:rsidRPr="00A73303">
        <w:rPr>
          <w:sz w:val="12"/>
        </w:rPr>
        <w:t xml:space="preserve"> </w:t>
      </w:r>
      <w:r w:rsidRPr="00996312">
        <w:rPr>
          <w:vanish/>
          <w:sz w:val="12"/>
        </w:rPr>
        <w:t>leaders</w:t>
      </w:r>
      <w:r w:rsidRPr="00A73303">
        <w:rPr>
          <w:sz w:val="12"/>
        </w:rPr>
        <w:t xml:space="preserve"> </w:t>
      </w:r>
      <w:r w:rsidRPr="00996312">
        <w:rPr>
          <w:vanish/>
          <w:sz w:val="12"/>
        </w:rPr>
        <w:t>who</w:t>
      </w:r>
      <w:r w:rsidRPr="00A73303">
        <w:rPr>
          <w:sz w:val="12"/>
        </w:rPr>
        <w:t xml:space="preserve"> </w:t>
      </w:r>
      <w:r w:rsidRPr="00996312">
        <w:rPr>
          <w:vanish/>
          <w:sz w:val="12"/>
        </w:rPr>
        <w:t>control</w:t>
      </w:r>
      <w:r w:rsidRPr="00A73303">
        <w:rPr>
          <w:sz w:val="12"/>
        </w:rPr>
        <w:t xml:space="preserve"> </w:t>
      </w:r>
      <w:r w:rsidRPr="00996312">
        <w:rPr>
          <w:vanish/>
          <w:sz w:val="12"/>
        </w:rPr>
        <w:t>nuclear</w:t>
      </w:r>
      <w:r w:rsidRPr="00A73303">
        <w:rPr>
          <w:sz w:val="12"/>
        </w:rPr>
        <w:t xml:space="preserve"> </w:t>
      </w:r>
      <w:r w:rsidRPr="00996312">
        <w:rPr>
          <w:vanish/>
          <w:sz w:val="12"/>
        </w:rPr>
        <w:t>weapons</w:t>
      </w:r>
      <w:r w:rsidRPr="00A73303">
        <w:rPr>
          <w:sz w:val="12"/>
        </w:rPr>
        <w:t xml:space="preserve"> </w:t>
      </w:r>
      <w:r w:rsidRPr="00996312">
        <w:rPr>
          <w:vanish/>
          <w:sz w:val="12"/>
        </w:rPr>
        <w:t>strictly</w:t>
      </w:r>
      <w:r w:rsidRPr="00A73303">
        <w:rPr>
          <w:sz w:val="12"/>
        </w:rPr>
        <w:t xml:space="preserve"> </w:t>
      </w:r>
      <w:r w:rsidRPr="00996312">
        <w:rPr>
          <w:vanish/>
          <w:sz w:val="12"/>
        </w:rPr>
        <w:t>avoid</w:t>
      </w:r>
      <w:r w:rsidRPr="00A73303">
        <w:rPr>
          <w:sz w:val="12"/>
        </w:rPr>
        <w:t xml:space="preserve"> </w:t>
      </w:r>
      <w:r w:rsidRPr="00996312">
        <w:rPr>
          <w:vanish/>
          <w:sz w:val="12"/>
        </w:rPr>
        <w:t>any</w:t>
      </w:r>
      <w:r w:rsidRPr="00A73303">
        <w:rPr>
          <w:sz w:val="12"/>
        </w:rPr>
        <w:t xml:space="preserve"> </w:t>
      </w:r>
      <w:r w:rsidRPr="00996312">
        <w:rPr>
          <w:vanish/>
          <w:sz w:val="12"/>
        </w:rPr>
        <w:t>direct</w:t>
      </w:r>
      <w:r w:rsidRPr="00A73303">
        <w:rPr>
          <w:sz w:val="12"/>
        </w:rPr>
        <w:t xml:space="preserve"> </w:t>
      </w:r>
      <w:r w:rsidRPr="00996312">
        <w:rPr>
          <w:vanish/>
          <w:sz w:val="12"/>
        </w:rPr>
        <w:t>public</w:t>
      </w:r>
      <w:r w:rsidRPr="00A73303">
        <w:rPr>
          <w:sz w:val="12"/>
        </w:rPr>
        <w:t xml:space="preserve"> </w:t>
      </w:r>
      <w:r w:rsidRPr="00996312">
        <w:rPr>
          <w:vanish/>
          <w:sz w:val="12"/>
        </w:rPr>
        <w:t>discussion</w:t>
      </w:r>
      <w:r w:rsidRPr="00A73303">
        <w:rPr>
          <w:sz w:val="12"/>
        </w:rPr>
        <w:t xml:space="preserve"> </w:t>
      </w:r>
      <w:r w:rsidRPr="00996312">
        <w:rPr>
          <w:vanish/>
          <w:sz w:val="12"/>
        </w:rPr>
        <w:t>of</w:t>
      </w:r>
      <w:r w:rsidRPr="00A73303">
        <w:rPr>
          <w:sz w:val="12"/>
        </w:rPr>
        <w:t xml:space="preserve"> </w:t>
      </w:r>
      <w:r w:rsidRPr="00996312">
        <w:rPr>
          <w:vanish/>
          <w:sz w:val="12"/>
        </w:rPr>
        <w:t>the</w:t>
      </w:r>
      <w:r w:rsidRPr="00A73303">
        <w:rPr>
          <w:sz w:val="12"/>
        </w:rPr>
        <w:t xml:space="preserve"> </w:t>
      </w:r>
      <w:r w:rsidRPr="00996312">
        <w:rPr>
          <w:vanish/>
          <w:sz w:val="12"/>
        </w:rPr>
        <w:t>consequences</w:t>
      </w:r>
      <w:r w:rsidRPr="00A73303">
        <w:rPr>
          <w:sz w:val="12"/>
        </w:rPr>
        <w:t xml:space="preserve"> </w:t>
      </w:r>
      <w:r w:rsidRPr="00996312">
        <w:rPr>
          <w:vanish/>
          <w:sz w:val="12"/>
        </w:rPr>
        <w:t>of</w:t>
      </w:r>
      <w:r w:rsidRPr="00A73303">
        <w:rPr>
          <w:sz w:val="12"/>
        </w:rPr>
        <w:t xml:space="preserve"> </w:t>
      </w:r>
      <w:r w:rsidRPr="00996312">
        <w:rPr>
          <w:vanish/>
          <w:sz w:val="12"/>
        </w:rPr>
        <w:t>nuclear</w:t>
      </w:r>
      <w:r w:rsidRPr="00A73303">
        <w:rPr>
          <w:sz w:val="12"/>
        </w:rPr>
        <w:t xml:space="preserve"> </w:t>
      </w:r>
      <w:r w:rsidRPr="00996312">
        <w:rPr>
          <w:vanish/>
          <w:sz w:val="12"/>
        </w:rPr>
        <w:t>war.</w:t>
      </w:r>
      <w:r w:rsidRPr="00A73303">
        <w:rPr>
          <w:sz w:val="12"/>
        </w:rPr>
        <w:t xml:space="preserve"> </w:t>
      </w:r>
      <w:r w:rsidRPr="00996312">
        <w:rPr>
          <w:vanish/>
          <w:sz w:val="12"/>
        </w:rPr>
        <w:t>They</w:t>
      </w:r>
      <w:r w:rsidRPr="00A73303">
        <w:rPr>
          <w:sz w:val="12"/>
        </w:rPr>
        <w:t xml:space="preserve"> </w:t>
      </w:r>
      <w:r w:rsidRPr="00996312">
        <w:rPr>
          <w:vanish/>
          <w:sz w:val="12"/>
        </w:rPr>
        <w:t>do</w:t>
      </w:r>
      <w:r w:rsidRPr="00A73303">
        <w:rPr>
          <w:sz w:val="12"/>
        </w:rPr>
        <w:t xml:space="preserve"> </w:t>
      </w:r>
      <w:r w:rsidRPr="00996312">
        <w:rPr>
          <w:vanish/>
          <w:sz w:val="12"/>
        </w:rPr>
        <w:t>so</w:t>
      </w:r>
      <w:r w:rsidRPr="00A73303">
        <w:rPr>
          <w:sz w:val="12"/>
        </w:rPr>
        <w:t xml:space="preserve"> </w:t>
      </w:r>
      <w:r w:rsidRPr="00996312">
        <w:rPr>
          <w:vanish/>
          <w:sz w:val="12"/>
        </w:rPr>
        <w:t>by</w:t>
      </w:r>
      <w:r w:rsidRPr="00A73303">
        <w:rPr>
          <w:sz w:val="12"/>
        </w:rPr>
        <w:t xml:space="preserve"> </w:t>
      </w:r>
      <w:r w:rsidRPr="00996312">
        <w:rPr>
          <w:vanish/>
          <w:sz w:val="12"/>
        </w:rPr>
        <w:t>arguing</w:t>
      </w:r>
      <w:r w:rsidRPr="00A73303">
        <w:rPr>
          <w:sz w:val="12"/>
        </w:rPr>
        <w:t xml:space="preserve"> </w:t>
      </w:r>
      <w:r w:rsidRPr="00996312">
        <w:rPr>
          <w:vanish/>
          <w:sz w:val="12"/>
        </w:rPr>
        <w:t>that</w:t>
      </w:r>
      <w:r w:rsidRPr="00A73303">
        <w:rPr>
          <w:sz w:val="12"/>
        </w:rPr>
        <w:t xml:space="preserve"> </w:t>
      </w:r>
      <w:r w:rsidRPr="00996312">
        <w:rPr>
          <w:vanish/>
          <w:sz w:val="12"/>
        </w:rPr>
        <w:t>nuclear</w:t>
      </w:r>
      <w:r w:rsidRPr="00A73303">
        <w:rPr>
          <w:sz w:val="12"/>
        </w:rPr>
        <w:t xml:space="preserve"> </w:t>
      </w:r>
      <w:r w:rsidRPr="00996312">
        <w:rPr>
          <w:vanish/>
          <w:sz w:val="12"/>
        </w:rPr>
        <w:t>weapons</w:t>
      </w:r>
      <w:r w:rsidRPr="00A73303">
        <w:rPr>
          <w:sz w:val="12"/>
        </w:rPr>
        <w:t xml:space="preserve"> </w:t>
      </w:r>
      <w:r w:rsidRPr="00996312">
        <w:rPr>
          <w:vanish/>
          <w:sz w:val="12"/>
        </w:rPr>
        <w:t>are</w:t>
      </w:r>
      <w:r w:rsidRPr="00A73303">
        <w:rPr>
          <w:sz w:val="12"/>
        </w:rPr>
        <w:t xml:space="preserve"> </w:t>
      </w:r>
      <w:r w:rsidRPr="00996312">
        <w:rPr>
          <w:vanish/>
          <w:sz w:val="12"/>
        </w:rPr>
        <w:t>not</w:t>
      </w:r>
      <w:r w:rsidRPr="00A73303">
        <w:rPr>
          <w:sz w:val="12"/>
        </w:rPr>
        <w:t xml:space="preserve"> </w:t>
      </w:r>
      <w:r w:rsidRPr="00996312">
        <w:rPr>
          <w:vanish/>
          <w:sz w:val="12"/>
        </w:rPr>
        <w:t>intended</w:t>
      </w:r>
      <w:r w:rsidRPr="00A73303">
        <w:rPr>
          <w:sz w:val="12"/>
        </w:rPr>
        <w:t xml:space="preserve"> </w:t>
      </w:r>
      <w:r w:rsidRPr="00996312">
        <w:rPr>
          <w:vanish/>
          <w:sz w:val="12"/>
        </w:rPr>
        <w:t>to</w:t>
      </w:r>
      <w:r w:rsidRPr="00A73303">
        <w:rPr>
          <w:sz w:val="12"/>
        </w:rPr>
        <w:t xml:space="preserve"> </w:t>
      </w:r>
      <w:r w:rsidRPr="00996312">
        <w:rPr>
          <w:vanish/>
          <w:sz w:val="12"/>
        </w:rPr>
        <w:t>be</w:t>
      </w:r>
      <w:r w:rsidRPr="00A73303">
        <w:rPr>
          <w:sz w:val="12"/>
        </w:rPr>
        <w:t xml:space="preserve"> </w:t>
      </w:r>
      <w:r w:rsidRPr="00996312">
        <w:rPr>
          <w:vanish/>
          <w:sz w:val="12"/>
        </w:rPr>
        <w:t>used,</w:t>
      </w:r>
      <w:r w:rsidRPr="00A73303">
        <w:rPr>
          <w:sz w:val="12"/>
        </w:rPr>
        <w:t xml:space="preserve"> </w:t>
      </w:r>
      <w:r w:rsidRPr="00996312">
        <w:rPr>
          <w:vanish/>
          <w:sz w:val="12"/>
        </w:rPr>
        <w:t>but</w:t>
      </w:r>
      <w:r w:rsidRPr="00A73303">
        <w:rPr>
          <w:sz w:val="12"/>
        </w:rPr>
        <w:t xml:space="preserve"> </w:t>
      </w:r>
      <w:r w:rsidRPr="00996312">
        <w:rPr>
          <w:vanish/>
          <w:sz w:val="12"/>
        </w:rPr>
        <w:t>only</w:t>
      </w:r>
      <w:r w:rsidRPr="00A73303">
        <w:rPr>
          <w:sz w:val="12"/>
        </w:rPr>
        <w:t xml:space="preserve"> </w:t>
      </w:r>
      <w:r w:rsidRPr="00996312">
        <w:rPr>
          <w:vanish/>
          <w:sz w:val="12"/>
        </w:rPr>
        <w:t>to</w:t>
      </w:r>
      <w:r w:rsidRPr="00A73303">
        <w:rPr>
          <w:sz w:val="12"/>
        </w:rPr>
        <w:t xml:space="preserve"> </w:t>
      </w:r>
      <w:r w:rsidRPr="00996312">
        <w:rPr>
          <w:vanish/>
          <w:sz w:val="12"/>
        </w:rPr>
        <w:t>deter.</w:t>
      </w:r>
      <w:r w:rsidRPr="00A73303">
        <w:rPr>
          <w:sz w:val="12"/>
        </w:rPr>
        <w:t xml:space="preserve"> </w:t>
      </w:r>
      <w:r w:rsidRPr="00996312">
        <w:rPr>
          <w:vanish/>
          <w:sz w:val="12"/>
        </w:rPr>
        <w:t>Remarkably,</w:t>
      </w:r>
      <w:r w:rsidRPr="00A73303">
        <w:rPr>
          <w:sz w:val="12"/>
        </w:rPr>
        <w:t xml:space="preserve"> </w:t>
      </w:r>
      <w:r w:rsidRPr="00996312">
        <w:rPr>
          <w:vanish/>
          <w:sz w:val="12"/>
        </w:rPr>
        <w:t>the</w:t>
      </w:r>
      <w:r w:rsidRPr="00A73303">
        <w:rPr>
          <w:sz w:val="12"/>
        </w:rPr>
        <w:t xml:space="preserve"> </w:t>
      </w:r>
      <w:r w:rsidRPr="00996312">
        <w:rPr>
          <w:vanish/>
          <w:sz w:val="12"/>
        </w:rPr>
        <w:t>leaders</w:t>
      </w:r>
      <w:r w:rsidRPr="00A73303">
        <w:rPr>
          <w:sz w:val="12"/>
        </w:rPr>
        <w:t xml:space="preserve"> </w:t>
      </w:r>
      <w:r w:rsidRPr="00996312">
        <w:rPr>
          <w:vanish/>
          <w:sz w:val="12"/>
        </w:rPr>
        <w:t>of</w:t>
      </w:r>
      <w:r w:rsidRPr="00A73303">
        <w:rPr>
          <w:sz w:val="12"/>
        </w:rPr>
        <w:t xml:space="preserve"> </w:t>
      </w:r>
      <w:r w:rsidRPr="00996312">
        <w:rPr>
          <w:vanish/>
          <w:sz w:val="12"/>
        </w:rPr>
        <w:t>the</w:t>
      </w:r>
      <w:r w:rsidRPr="00A73303">
        <w:rPr>
          <w:sz w:val="12"/>
        </w:rPr>
        <w:t xml:space="preserve"> </w:t>
      </w:r>
      <w:r w:rsidRPr="00996312">
        <w:rPr>
          <w:vanish/>
          <w:sz w:val="12"/>
        </w:rPr>
        <w:t>Nuclear</w:t>
      </w:r>
      <w:r w:rsidRPr="00A73303">
        <w:rPr>
          <w:sz w:val="12"/>
        </w:rPr>
        <w:t xml:space="preserve"> </w:t>
      </w:r>
      <w:r w:rsidRPr="00996312">
        <w:rPr>
          <w:vanish/>
          <w:sz w:val="12"/>
        </w:rPr>
        <w:t>Weapon</w:t>
      </w:r>
      <w:r w:rsidRPr="00A73303">
        <w:rPr>
          <w:sz w:val="12"/>
        </w:rPr>
        <w:t xml:space="preserve"> </w:t>
      </w:r>
      <w:r w:rsidRPr="00996312">
        <w:rPr>
          <w:vanish/>
          <w:sz w:val="12"/>
        </w:rPr>
        <w:t>States</w:t>
      </w:r>
      <w:r w:rsidRPr="00A73303">
        <w:rPr>
          <w:sz w:val="12"/>
        </w:rPr>
        <w:t xml:space="preserve"> </w:t>
      </w:r>
      <w:r w:rsidRPr="00996312">
        <w:rPr>
          <w:vanish/>
          <w:sz w:val="12"/>
        </w:rPr>
        <w:t>have</w:t>
      </w:r>
      <w:r w:rsidRPr="00A73303">
        <w:rPr>
          <w:sz w:val="12"/>
        </w:rPr>
        <w:t xml:space="preserve"> </w:t>
      </w:r>
      <w:r w:rsidRPr="00996312">
        <w:rPr>
          <w:vanish/>
          <w:sz w:val="12"/>
        </w:rPr>
        <w:t>chosen</w:t>
      </w:r>
      <w:r w:rsidRPr="00A73303">
        <w:rPr>
          <w:sz w:val="12"/>
        </w:rPr>
        <w:t xml:space="preserve"> </w:t>
      </w:r>
      <w:r w:rsidRPr="00996312">
        <w:rPr>
          <w:vanish/>
          <w:sz w:val="12"/>
        </w:rPr>
        <w:t>to</w:t>
      </w:r>
      <w:r w:rsidRPr="00A73303">
        <w:rPr>
          <w:sz w:val="12"/>
        </w:rPr>
        <w:t xml:space="preserve"> </w:t>
      </w:r>
      <w:r w:rsidRPr="00996312">
        <w:rPr>
          <w:vanish/>
          <w:sz w:val="12"/>
        </w:rPr>
        <w:t>ignore</w:t>
      </w:r>
      <w:r w:rsidRPr="00A73303">
        <w:rPr>
          <w:sz w:val="12"/>
        </w:rPr>
        <w:t xml:space="preserve"> </w:t>
      </w:r>
      <w:r w:rsidRPr="00996312">
        <w:rPr>
          <w:vanish/>
          <w:sz w:val="12"/>
        </w:rPr>
        <w:t>the</w:t>
      </w:r>
      <w:r w:rsidRPr="00A73303">
        <w:rPr>
          <w:sz w:val="12"/>
        </w:rPr>
        <w:t xml:space="preserve"> </w:t>
      </w:r>
      <w:r w:rsidRPr="00996312">
        <w:rPr>
          <w:vanish/>
          <w:sz w:val="12"/>
        </w:rPr>
        <w:t>authoritative,</w:t>
      </w:r>
      <w:r w:rsidRPr="00A73303">
        <w:rPr>
          <w:sz w:val="12"/>
        </w:rPr>
        <w:t xml:space="preserve"> </w:t>
      </w:r>
      <w:r w:rsidRPr="00996312">
        <w:rPr>
          <w:vanish/>
          <w:sz w:val="12"/>
        </w:rPr>
        <w:t>long-standing</w:t>
      </w:r>
      <w:r w:rsidRPr="00A73303">
        <w:rPr>
          <w:sz w:val="12"/>
        </w:rPr>
        <w:t xml:space="preserve"> </w:t>
      </w:r>
      <w:r w:rsidRPr="00996312">
        <w:rPr>
          <w:vanish/>
          <w:sz w:val="12"/>
        </w:rPr>
        <w:t>scientific</w:t>
      </w:r>
      <w:r w:rsidRPr="00A73303">
        <w:rPr>
          <w:sz w:val="12"/>
        </w:rPr>
        <w:t xml:space="preserve"> </w:t>
      </w:r>
      <w:r w:rsidRPr="00996312">
        <w:rPr>
          <w:vanish/>
          <w:sz w:val="12"/>
        </w:rPr>
        <w:t>research</w:t>
      </w:r>
      <w:r w:rsidRPr="00A73303">
        <w:rPr>
          <w:sz w:val="12"/>
        </w:rPr>
        <w:t xml:space="preserve"> </w:t>
      </w:r>
      <w:r w:rsidRPr="00996312">
        <w:rPr>
          <w:vanish/>
          <w:sz w:val="12"/>
        </w:rPr>
        <w:t>done</w:t>
      </w:r>
      <w:r w:rsidRPr="00A73303">
        <w:rPr>
          <w:sz w:val="12"/>
        </w:rPr>
        <w:t xml:space="preserve"> </w:t>
      </w:r>
      <w:r w:rsidRPr="00996312">
        <w:rPr>
          <w:vanish/>
          <w:sz w:val="12"/>
        </w:rPr>
        <w:t>by</w:t>
      </w:r>
      <w:r w:rsidRPr="00A73303">
        <w:rPr>
          <w:sz w:val="12"/>
        </w:rPr>
        <w:t xml:space="preserve"> </w:t>
      </w:r>
      <w:r w:rsidRPr="00996312">
        <w:rPr>
          <w:vanish/>
          <w:sz w:val="12"/>
        </w:rPr>
        <w:t>the</w:t>
      </w:r>
      <w:r w:rsidRPr="00A73303">
        <w:rPr>
          <w:sz w:val="12"/>
        </w:rPr>
        <w:t xml:space="preserve"> </w:t>
      </w:r>
      <w:r w:rsidRPr="00996312">
        <w:rPr>
          <w:vanish/>
          <w:sz w:val="12"/>
        </w:rPr>
        <w:t>climatologists,</w:t>
      </w:r>
      <w:r w:rsidRPr="00A73303">
        <w:rPr>
          <w:sz w:val="12"/>
        </w:rPr>
        <w:t xml:space="preserve"> </w:t>
      </w:r>
      <w:r w:rsidRPr="00996312">
        <w:rPr>
          <w:vanish/>
          <w:sz w:val="12"/>
        </w:rPr>
        <w:t>research</w:t>
      </w:r>
      <w:r w:rsidRPr="00A73303">
        <w:rPr>
          <w:sz w:val="12"/>
        </w:rPr>
        <w:t xml:space="preserve"> </w:t>
      </w:r>
      <w:r w:rsidRPr="00996312">
        <w:rPr>
          <w:vanish/>
          <w:sz w:val="12"/>
        </w:rPr>
        <w:t>that</w:t>
      </w:r>
      <w:r w:rsidRPr="00A73303">
        <w:rPr>
          <w:sz w:val="12"/>
        </w:rPr>
        <w:t xml:space="preserve"> </w:t>
      </w:r>
      <w:r w:rsidRPr="00996312">
        <w:rPr>
          <w:vanish/>
          <w:sz w:val="12"/>
        </w:rPr>
        <w:t>predicts</w:t>
      </w:r>
      <w:r w:rsidRPr="00A73303">
        <w:rPr>
          <w:sz w:val="12"/>
        </w:rPr>
        <w:t xml:space="preserve"> </w:t>
      </w:r>
      <w:r w:rsidRPr="00996312">
        <w:rPr>
          <w:vanish/>
          <w:u w:val="single"/>
        </w:rPr>
        <w:t>virtually</w:t>
      </w:r>
      <w:r w:rsidRPr="001E0213">
        <w:rPr>
          <w:u w:val="single"/>
        </w:rPr>
        <w:t xml:space="preserve"> </w:t>
      </w:r>
      <w:r w:rsidRPr="00916BB1">
        <w:rPr>
          <w:highlight w:val="green"/>
          <w:u w:val="single"/>
        </w:rPr>
        <w:t>any nuclear war</w:t>
      </w:r>
      <w:r w:rsidRPr="00996312">
        <w:rPr>
          <w:vanish/>
          <w:sz w:val="12"/>
        </w:rPr>
        <w:t>,</w:t>
      </w:r>
      <w:r w:rsidRPr="00A73303">
        <w:rPr>
          <w:sz w:val="12"/>
        </w:rPr>
        <w:t xml:space="preserve"> </w:t>
      </w:r>
      <w:r w:rsidRPr="00996312">
        <w:rPr>
          <w:vanish/>
          <w:sz w:val="12"/>
        </w:rPr>
        <w:t>fought</w:t>
      </w:r>
      <w:r w:rsidRPr="00A73303">
        <w:rPr>
          <w:sz w:val="12"/>
        </w:rPr>
        <w:t xml:space="preserve"> </w:t>
      </w:r>
      <w:r w:rsidRPr="00996312">
        <w:rPr>
          <w:vanish/>
          <w:sz w:val="12"/>
        </w:rPr>
        <w:t>with</w:t>
      </w:r>
      <w:r w:rsidRPr="00A73303">
        <w:rPr>
          <w:sz w:val="12"/>
        </w:rPr>
        <w:t xml:space="preserve"> </w:t>
      </w:r>
      <w:r w:rsidRPr="00996312">
        <w:rPr>
          <w:vanish/>
          <w:sz w:val="12"/>
        </w:rPr>
        <w:t>even</w:t>
      </w:r>
      <w:r w:rsidRPr="00A73303">
        <w:rPr>
          <w:sz w:val="12"/>
        </w:rPr>
        <w:t xml:space="preserve"> </w:t>
      </w:r>
      <w:r w:rsidRPr="00996312">
        <w:rPr>
          <w:vanish/>
          <w:sz w:val="12"/>
        </w:rPr>
        <w:t>a</w:t>
      </w:r>
      <w:r w:rsidRPr="00A73303">
        <w:rPr>
          <w:sz w:val="12"/>
        </w:rPr>
        <w:t xml:space="preserve"> </w:t>
      </w:r>
      <w:r w:rsidRPr="00996312">
        <w:rPr>
          <w:vanish/>
          <w:sz w:val="12"/>
        </w:rPr>
        <w:t>fraction</w:t>
      </w:r>
      <w:r w:rsidRPr="00A73303">
        <w:rPr>
          <w:sz w:val="12"/>
        </w:rPr>
        <w:t xml:space="preserve"> </w:t>
      </w:r>
      <w:r w:rsidRPr="00996312">
        <w:rPr>
          <w:vanish/>
          <w:sz w:val="12"/>
        </w:rPr>
        <w:t>of</w:t>
      </w:r>
      <w:r w:rsidRPr="00A73303">
        <w:rPr>
          <w:sz w:val="12"/>
        </w:rPr>
        <w:t xml:space="preserve"> </w:t>
      </w:r>
      <w:r w:rsidRPr="00996312">
        <w:rPr>
          <w:vanish/>
          <w:sz w:val="12"/>
        </w:rPr>
        <w:t>the</w:t>
      </w:r>
      <w:r w:rsidRPr="00A73303">
        <w:rPr>
          <w:sz w:val="12"/>
        </w:rPr>
        <w:t xml:space="preserve"> </w:t>
      </w:r>
      <w:r w:rsidRPr="00996312">
        <w:rPr>
          <w:vanish/>
          <w:sz w:val="12"/>
        </w:rPr>
        <w:t>operational</w:t>
      </w:r>
      <w:r w:rsidRPr="00A73303">
        <w:rPr>
          <w:sz w:val="12"/>
        </w:rPr>
        <w:t xml:space="preserve"> </w:t>
      </w:r>
      <w:r w:rsidRPr="00996312">
        <w:rPr>
          <w:vanish/>
          <w:sz w:val="12"/>
        </w:rPr>
        <w:t>and</w:t>
      </w:r>
      <w:r w:rsidRPr="00A73303">
        <w:rPr>
          <w:sz w:val="12"/>
        </w:rPr>
        <w:t xml:space="preserve"> </w:t>
      </w:r>
      <w:r w:rsidRPr="00996312">
        <w:rPr>
          <w:vanish/>
          <w:sz w:val="12"/>
        </w:rPr>
        <w:t>deployed</w:t>
      </w:r>
      <w:r w:rsidRPr="00A73303">
        <w:rPr>
          <w:sz w:val="12"/>
        </w:rPr>
        <w:t xml:space="preserve"> </w:t>
      </w:r>
      <w:r w:rsidRPr="00996312">
        <w:rPr>
          <w:vanish/>
          <w:sz w:val="12"/>
        </w:rPr>
        <w:t>nuclear</w:t>
      </w:r>
      <w:r w:rsidRPr="00A73303">
        <w:rPr>
          <w:sz w:val="12"/>
        </w:rPr>
        <w:t xml:space="preserve"> </w:t>
      </w:r>
      <w:r w:rsidRPr="00996312">
        <w:rPr>
          <w:vanish/>
          <w:sz w:val="12"/>
        </w:rPr>
        <w:t>arsenals,</w:t>
      </w:r>
      <w:r w:rsidRPr="00A73303">
        <w:rPr>
          <w:sz w:val="12"/>
        </w:rPr>
        <w:t xml:space="preserve"> </w:t>
      </w:r>
      <w:r w:rsidRPr="00996312">
        <w:rPr>
          <w:vanish/>
          <w:u w:val="single"/>
        </w:rPr>
        <w:t>will</w:t>
      </w:r>
      <w:r w:rsidRPr="001E0213">
        <w:rPr>
          <w:u w:val="single"/>
        </w:rPr>
        <w:t xml:space="preserve"> </w:t>
      </w:r>
      <w:r w:rsidRPr="00916BB1">
        <w:rPr>
          <w:highlight w:val="green"/>
          <w:u w:val="single"/>
        </w:rPr>
        <w:t>leave the Earth</w:t>
      </w:r>
      <w:r w:rsidRPr="001E0213">
        <w:rPr>
          <w:u w:val="single"/>
        </w:rPr>
        <w:t xml:space="preserve"> </w:t>
      </w:r>
      <w:r w:rsidRPr="00996312">
        <w:rPr>
          <w:rStyle w:val="Emphasis"/>
          <w:vanish/>
        </w:rPr>
        <w:t>essentially</w:t>
      </w:r>
      <w:r w:rsidRPr="001E0213">
        <w:rPr>
          <w:rStyle w:val="Emphasis"/>
        </w:rPr>
        <w:t xml:space="preserve"> </w:t>
      </w:r>
      <w:r w:rsidRPr="00916BB1">
        <w:rPr>
          <w:rStyle w:val="Emphasis"/>
          <w:highlight w:val="green"/>
        </w:rPr>
        <w:t>uninhabitable</w:t>
      </w:r>
      <w:r w:rsidRPr="00996312">
        <w:rPr>
          <w:vanish/>
          <w:u w:val="single"/>
        </w:rPr>
        <w:t>.</w:t>
      </w:r>
    </w:p>
    <w:p w14:paraId="5AFF86B4" w14:textId="77777777" w:rsidR="006D0448" w:rsidRPr="00996312" w:rsidRDefault="006D0448" w:rsidP="006D0448">
      <w:pPr>
        <w:rPr>
          <w:vanish/>
          <w:u w:val="single"/>
        </w:rPr>
      </w:pPr>
    </w:p>
    <w:p w14:paraId="3C58FFC3" w14:textId="007F65FF" w:rsidR="005D7438" w:rsidRPr="005D7438" w:rsidRDefault="005D7438" w:rsidP="005D7438">
      <w:pPr>
        <w:pStyle w:val="Heading4"/>
      </w:pPr>
      <w:r>
        <w:t xml:space="preserve">Advantage 2 is </w:t>
      </w:r>
      <w:r>
        <w:rPr>
          <w:u w:val="single"/>
        </w:rPr>
        <w:t>Corporate Colonialism</w:t>
      </w:r>
      <w:r>
        <w:t>:</w:t>
      </w:r>
    </w:p>
    <w:p w14:paraId="3AB8596C" w14:textId="77777777" w:rsidR="005D7438" w:rsidRDefault="005D7438" w:rsidP="005D7438">
      <w:pPr>
        <w:pStyle w:val="Heading4"/>
      </w:pPr>
      <w:r>
        <w:t xml:space="preserve">Private appropriation of outer space expands corporate colonialism. </w:t>
      </w:r>
    </w:p>
    <w:p w14:paraId="4D4B49C4" w14:textId="77777777" w:rsidR="005D7438" w:rsidRPr="00996312" w:rsidRDefault="005D7438" w:rsidP="005D7438">
      <w:pPr>
        <w:rPr>
          <w:vanish/>
        </w:rPr>
      </w:pPr>
      <w:r w:rsidRPr="00996312">
        <w:rPr>
          <w:rStyle w:val="Style13ptBold"/>
          <w:vanish/>
        </w:rPr>
        <w:t>Shammas</w:t>
      </w:r>
      <w:r w:rsidRPr="00793BCB">
        <w:rPr>
          <w:rStyle w:val="Style13ptBold"/>
        </w:rPr>
        <w:t xml:space="preserve"> </w:t>
      </w:r>
      <w:r w:rsidRPr="00996312">
        <w:rPr>
          <w:rStyle w:val="Style13ptBold"/>
          <w:vanish/>
        </w:rPr>
        <w:t>and</w:t>
      </w:r>
      <w:r w:rsidRPr="00793BCB">
        <w:rPr>
          <w:rStyle w:val="Style13ptBold"/>
        </w:rPr>
        <w:t xml:space="preserve"> </w:t>
      </w:r>
      <w:r w:rsidRPr="00996312">
        <w:rPr>
          <w:rStyle w:val="Style13ptBold"/>
          <w:vanish/>
        </w:rPr>
        <w:t>Holen</w:t>
      </w:r>
      <w:r w:rsidRPr="00793BCB">
        <w:rPr>
          <w:rStyle w:val="Style13ptBold"/>
        </w:rPr>
        <w:t xml:space="preserve"> </w:t>
      </w:r>
      <w:r w:rsidRPr="00996312">
        <w:rPr>
          <w:rStyle w:val="Style13ptBold"/>
          <w:vanish/>
        </w:rPr>
        <w:t>19</w:t>
      </w:r>
      <w:r>
        <w:t xml:space="preserve"> </w:t>
      </w:r>
      <w:r w:rsidRPr="00996312">
        <w:rPr>
          <w:vanish/>
        </w:rPr>
        <w:t>[(Victor</w:t>
      </w:r>
      <w:r>
        <w:t xml:space="preserve"> </w:t>
      </w:r>
      <w:r w:rsidRPr="00996312">
        <w:rPr>
          <w:vanish/>
        </w:rPr>
        <w:t>L,</w:t>
      </w:r>
      <w:r>
        <w:t xml:space="preserve"> </w:t>
      </w:r>
      <w:r w:rsidRPr="00996312">
        <w:rPr>
          <w:vanish/>
        </w:rPr>
        <w:t>a</w:t>
      </w:r>
      <w:r>
        <w:t xml:space="preserve"> </w:t>
      </w:r>
      <w:r w:rsidRPr="00996312">
        <w:rPr>
          <w:vanish/>
        </w:rPr>
        <w:t>sociologist</w:t>
      </w:r>
      <w:r>
        <w:t xml:space="preserve"> </w:t>
      </w:r>
      <w:r w:rsidRPr="00996312">
        <w:rPr>
          <w:vanish/>
        </w:rPr>
        <w:t>working</w:t>
      </w:r>
      <w:r>
        <w:t xml:space="preserve"> </w:t>
      </w:r>
      <w:r w:rsidRPr="00996312">
        <w:rPr>
          <w:vanish/>
        </w:rPr>
        <w:t>at</w:t>
      </w:r>
      <w:r>
        <w:t xml:space="preserve"> </w:t>
      </w:r>
      <w:r w:rsidRPr="00996312">
        <w:rPr>
          <w:vanish/>
        </w:rPr>
        <w:t>the</w:t>
      </w:r>
      <w:r>
        <w:t xml:space="preserve"> </w:t>
      </w:r>
      <w:r w:rsidRPr="00996312">
        <w:rPr>
          <w:vanish/>
        </w:rPr>
        <w:t>Department</w:t>
      </w:r>
      <w:r>
        <w:t xml:space="preserve"> </w:t>
      </w:r>
      <w:r w:rsidRPr="00996312">
        <w:rPr>
          <w:vanish/>
        </w:rPr>
        <w:t>of</w:t>
      </w:r>
      <w:r>
        <w:t xml:space="preserve"> </w:t>
      </w:r>
      <w:r w:rsidRPr="00996312">
        <w:rPr>
          <w:vanish/>
        </w:rPr>
        <w:t>Sociology</w:t>
      </w:r>
      <w:r>
        <w:t xml:space="preserve"> </w:t>
      </w:r>
      <w:r w:rsidRPr="00996312">
        <w:rPr>
          <w:vanish/>
        </w:rPr>
        <w:t>and</w:t>
      </w:r>
      <w:r>
        <w:t xml:space="preserve"> </w:t>
      </w:r>
      <w:r w:rsidRPr="00996312">
        <w:rPr>
          <w:vanish/>
        </w:rPr>
        <w:t>Human</w:t>
      </w:r>
      <w:r>
        <w:t xml:space="preserve"> </w:t>
      </w:r>
      <w:r w:rsidRPr="00996312">
        <w:rPr>
          <w:vanish/>
        </w:rPr>
        <w:t>Geography,</w:t>
      </w:r>
      <w:r>
        <w:t xml:space="preserve"> </w:t>
      </w:r>
      <w:r w:rsidRPr="00996312">
        <w:rPr>
          <w:vanish/>
        </w:rPr>
        <w:t>University</w:t>
      </w:r>
      <w:r>
        <w:t xml:space="preserve"> </w:t>
      </w:r>
      <w:r w:rsidRPr="00996312">
        <w:rPr>
          <w:vanish/>
        </w:rPr>
        <w:t>of</w:t>
      </w:r>
      <w:r>
        <w:t xml:space="preserve"> </w:t>
      </w:r>
      <w:r w:rsidRPr="00996312">
        <w:rPr>
          <w:vanish/>
        </w:rPr>
        <w:t>Oslo;</w:t>
      </w:r>
      <w:r>
        <w:t xml:space="preserve"> </w:t>
      </w:r>
      <w:r w:rsidRPr="00996312">
        <w:rPr>
          <w:vanish/>
        </w:rPr>
        <w:t>Tomas</w:t>
      </w:r>
      <w:r>
        <w:t xml:space="preserve"> </w:t>
      </w:r>
      <w:r w:rsidRPr="00996312">
        <w:rPr>
          <w:vanish/>
        </w:rPr>
        <w:t>B.,</w:t>
      </w:r>
      <w:r>
        <w:t xml:space="preserve"> </w:t>
      </w:r>
      <w:r w:rsidRPr="00996312">
        <w:rPr>
          <w:vanish/>
        </w:rPr>
        <w:t>independent</w:t>
      </w:r>
      <w:r>
        <w:t xml:space="preserve"> </w:t>
      </w:r>
      <w:r w:rsidRPr="00996312">
        <w:rPr>
          <w:vanish/>
        </w:rPr>
        <w:t>scholar</w:t>
      </w:r>
      <w:r>
        <w:t xml:space="preserve"> </w:t>
      </w:r>
      <w:r w:rsidRPr="00996312">
        <w:rPr>
          <w:vanish/>
        </w:rPr>
        <w:t>in</w:t>
      </w:r>
      <w:r>
        <w:t xml:space="preserve"> </w:t>
      </w:r>
      <w:r w:rsidRPr="00996312">
        <w:rPr>
          <w:vanish/>
        </w:rPr>
        <w:t>Oslo,</w:t>
      </w:r>
      <w:r>
        <w:t xml:space="preserve"> </w:t>
      </w:r>
      <w:r w:rsidRPr="00996312">
        <w:rPr>
          <w:vanish/>
        </w:rPr>
        <w:t>Norway)</w:t>
      </w:r>
      <w:r>
        <w:t xml:space="preserve"> </w:t>
      </w:r>
      <w:r w:rsidRPr="00996312">
        <w:rPr>
          <w:vanish/>
        </w:rPr>
        <w:t>“One</w:t>
      </w:r>
      <w:r>
        <w:t xml:space="preserve"> </w:t>
      </w:r>
      <w:r w:rsidRPr="00996312">
        <w:rPr>
          <w:vanish/>
        </w:rPr>
        <w:t>giant</w:t>
      </w:r>
      <w:r>
        <w:t xml:space="preserve"> </w:t>
      </w:r>
      <w:r w:rsidRPr="00996312">
        <w:rPr>
          <w:vanish/>
        </w:rPr>
        <w:t>leap</w:t>
      </w:r>
      <w:r>
        <w:t xml:space="preserve"> </w:t>
      </w:r>
      <w:r w:rsidRPr="00996312">
        <w:rPr>
          <w:vanish/>
        </w:rPr>
        <w:t>for</w:t>
      </w:r>
      <w:r>
        <w:t xml:space="preserve"> </w:t>
      </w:r>
      <w:r w:rsidRPr="00996312">
        <w:rPr>
          <w:vanish/>
        </w:rPr>
        <w:t>capitalistkind:</w:t>
      </w:r>
      <w:r>
        <w:t xml:space="preserve"> </w:t>
      </w:r>
      <w:r w:rsidRPr="00996312">
        <w:rPr>
          <w:vanish/>
        </w:rPr>
        <w:t>private</w:t>
      </w:r>
      <w:r>
        <w:t xml:space="preserve"> </w:t>
      </w:r>
      <w:r w:rsidRPr="00996312">
        <w:rPr>
          <w:vanish/>
        </w:rPr>
        <w:t>enterprise</w:t>
      </w:r>
      <w:r>
        <w:t xml:space="preserve"> </w:t>
      </w:r>
      <w:r w:rsidRPr="00996312">
        <w:rPr>
          <w:vanish/>
        </w:rPr>
        <w:t>in</w:t>
      </w:r>
      <w:r>
        <w:t xml:space="preserve"> </w:t>
      </w:r>
      <w:r w:rsidRPr="00996312">
        <w:rPr>
          <w:vanish/>
        </w:rPr>
        <w:t>outer</w:t>
      </w:r>
      <w:r>
        <w:t xml:space="preserve"> </w:t>
      </w:r>
      <w:r w:rsidRPr="00996312">
        <w:rPr>
          <w:vanish/>
        </w:rPr>
        <w:t>space,”</w:t>
      </w:r>
      <w:r>
        <w:t xml:space="preserve"> </w:t>
      </w:r>
      <w:r w:rsidRPr="00996312">
        <w:rPr>
          <w:vanish/>
        </w:rPr>
        <w:t>1-29-2019,</w:t>
      </w:r>
      <w:r>
        <w:t xml:space="preserve"> </w:t>
      </w:r>
      <w:r w:rsidRPr="00996312">
        <w:rPr>
          <w:vanish/>
        </w:rPr>
        <w:t>pg.</w:t>
      </w:r>
      <w:r>
        <w:t xml:space="preserve"> </w:t>
      </w:r>
      <w:r w:rsidRPr="00996312">
        <w:rPr>
          <w:vanish/>
        </w:rPr>
        <w:t>3-5]</w:t>
      </w:r>
      <w:r>
        <w:t xml:space="preserve"> </w:t>
      </w:r>
      <w:r w:rsidRPr="00996312">
        <w:rPr>
          <w:vanish/>
        </w:rPr>
        <w:t>TDI</w:t>
      </w:r>
    </w:p>
    <w:p w14:paraId="5C59D39F" w14:textId="77777777" w:rsidR="005D7438" w:rsidRPr="00996312" w:rsidRDefault="005D7438" w:rsidP="005D7438">
      <w:pPr>
        <w:rPr>
          <w:vanish/>
          <w:sz w:val="16"/>
        </w:rPr>
      </w:pPr>
      <w:r w:rsidRPr="00996312">
        <w:rPr>
          <w:rStyle w:val="StyleUnderline"/>
          <w:vanish/>
        </w:rPr>
        <w:t>The</w:t>
      </w:r>
      <w:r w:rsidRPr="004E7F1B">
        <w:rPr>
          <w:rStyle w:val="StyleUnderline"/>
        </w:rPr>
        <w:t xml:space="preserve"> </w:t>
      </w:r>
      <w:r w:rsidRPr="00996312">
        <w:rPr>
          <w:rStyle w:val="StyleUnderline"/>
          <w:vanish/>
        </w:rPr>
        <w:t>2010s</w:t>
      </w:r>
      <w:r w:rsidRPr="004E7F1B">
        <w:rPr>
          <w:rStyle w:val="StyleUnderline"/>
        </w:rPr>
        <w:t xml:space="preserve"> </w:t>
      </w:r>
      <w:r w:rsidRPr="00996312">
        <w:rPr>
          <w:rStyle w:val="StyleUnderline"/>
          <w:vanish/>
        </w:rPr>
        <w:t>may</w:t>
      </w:r>
      <w:r w:rsidRPr="004E7F1B">
        <w:rPr>
          <w:rStyle w:val="StyleUnderline"/>
        </w:rPr>
        <w:t xml:space="preserve"> </w:t>
      </w:r>
      <w:r w:rsidRPr="00996312">
        <w:rPr>
          <w:rStyle w:val="StyleUnderline"/>
          <w:vanish/>
        </w:rPr>
        <w:t>very</w:t>
      </w:r>
      <w:r w:rsidRPr="004E7F1B">
        <w:rPr>
          <w:rStyle w:val="StyleUnderline"/>
        </w:rPr>
        <w:t xml:space="preserve"> </w:t>
      </w:r>
      <w:r w:rsidRPr="00996312">
        <w:rPr>
          <w:rStyle w:val="StyleUnderline"/>
          <w:vanish/>
        </w:rPr>
        <w:t>well</w:t>
      </w:r>
      <w:r w:rsidRPr="004E7F1B">
        <w:rPr>
          <w:rStyle w:val="StyleUnderline"/>
        </w:rPr>
        <w:t xml:space="preserve"> </w:t>
      </w:r>
      <w:r w:rsidRPr="00996312">
        <w:rPr>
          <w:rStyle w:val="StyleUnderline"/>
          <w:vanish/>
        </w:rPr>
        <w:t>be</w:t>
      </w:r>
      <w:r w:rsidRPr="004E7F1B">
        <w:rPr>
          <w:rStyle w:val="StyleUnderline"/>
        </w:rPr>
        <w:t xml:space="preserve"> </w:t>
      </w:r>
      <w:r w:rsidRPr="00996312">
        <w:rPr>
          <w:rStyle w:val="StyleUnderline"/>
          <w:vanish/>
        </w:rPr>
        <w:t>remembered</w:t>
      </w:r>
      <w:r w:rsidRPr="004E7F1B">
        <w:rPr>
          <w:rStyle w:val="StyleUnderline"/>
        </w:rPr>
        <w:t xml:space="preserve"> </w:t>
      </w:r>
      <w:r w:rsidRPr="00996312">
        <w:rPr>
          <w:rStyle w:val="StyleUnderline"/>
          <w:vanish/>
        </w:rPr>
        <w:t>as</w:t>
      </w:r>
      <w:r w:rsidRPr="004E7F1B">
        <w:rPr>
          <w:rStyle w:val="StyleUnderline"/>
        </w:rPr>
        <w:t xml:space="preserve"> </w:t>
      </w:r>
      <w:r w:rsidRPr="00996312">
        <w:rPr>
          <w:rStyle w:val="StyleUnderline"/>
          <w:vanish/>
        </w:rPr>
        <w:t>the</w:t>
      </w:r>
      <w:r w:rsidRPr="00BE352B">
        <w:rPr>
          <w:sz w:val="16"/>
        </w:rPr>
        <w:t xml:space="preserve"> </w:t>
      </w:r>
      <w:r w:rsidRPr="00996312">
        <w:rPr>
          <w:vanish/>
          <w:sz w:val="16"/>
        </w:rPr>
        <w:t>‘Age</w:t>
      </w:r>
      <w:r w:rsidRPr="00BE352B">
        <w:rPr>
          <w:sz w:val="16"/>
        </w:rPr>
        <w:t xml:space="preserve"> </w:t>
      </w:r>
      <w:r w:rsidRPr="00996312">
        <w:rPr>
          <w:vanish/>
          <w:sz w:val="16"/>
        </w:rPr>
        <w:t>of</w:t>
      </w:r>
      <w:r w:rsidRPr="00BE352B">
        <w:rPr>
          <w:sz w:val="16"/>
        </w:rPr>
        <w:t xml:space="preserve"> </w:t>
      </w:r>
      <w:r w:rsidRPr="00996312">
        <w:rPr>
          <w:vanish/>
          <w:sz w:val="16"/>
        </w:rPr>
        <w:t>NewSpace',</w:t>
      </w:r>
      <w:r w:rsidRPr="00BE352B">
        <w:rPr>
          <w:sz w:val="16"/>
        </w:rPr>
        <w:t xml:space="preserve"> </w:t>
      </w:r>
      <w:r w:rsidRPr="00996312">
        <w:rPr>
          <w:vanish/>
          <w:sz w:val="16"/>
        </w:rPr>
        <w:t>the</w:t>
      </w:r>
      <w:r w:rsidRPr="00BE352B">
        <w:rPr>
          <w:sz w:val="16"/>
        </w:rPr>
        <w:t xml:space="preserve"> </w:t>
      </w:r>
      <w:r w:rsidRPr="00996312">
        <w:rPr>
          <w:rStyle w:val="StyleUnderline"/>
          <w:vanish/>
        </w:rPr>
        <w:t>decade</w:t>
      </w:r>
      <w:r w:rsidRPr="004E7F1B">
        <w:rPr>
          <w:rStyle w:val="StyleUnderline"/>
        </w:rPr>
        <w:t xml:space="preserve"> </w:t>
      </w:r>
      <w:r w:rsidRPr="00996312">
        <w:rPr>
          <w:rStyle w:val="StyleUnderline"/>
          <w:vanish/>
        </w:rPr>
        <w:t>when</w:t>
      </w:r>
      <w:r w:rsidRPr="004E7F1B">
        <w:rPr>
          <w:rStyle w:val="StyleUnderline"/>
        </w:rPr>
        <w:t xml:space="preserve"> </w:t>
      </w:r>
      <w:r w:rsidRPr="00257C65">
        <w:rPr>
          <w:rStyle w:val="Emphasis"/>
          <w:highlight w:val="cyan"/>
        </w:rPr>
        <w:t xml:space="preserve">outer space was turned </w:t>
      </w:r>
      <w:r w:rsidRPr="00996312">
        <w:rPr>
          <w:rStyle w:val="Emphasis"/>
          <w:vanish/>
        </w:rPr>
        <w:t>into</w:t>
      </w:r>
      <w:r w:rsidRPr="00257C65">
        <w:rPr>
          <w:rStyle w:val="Emphasis"/>
        </w:rPr>
        <w:t xml:space="preserve"> </w:t>
      </w:r>
      <w:r w:rsidRPr="00996312">
        <w:rPr>
          <w:rStyle w:val="Emphasis"/>
          <w:vanish/>
        </w:rPr>
        <w:t>a</w:t>
      </w:r>
      <w:r w:rsidRPr="00257C65">
        <w:rPr>
          <w:rStyle w:val="Emphasis"/>
        </w:rPr>
        <w:t xml:space="preserve"> </w:t>
      </w:r>
      <w:r w:rsidRPr="00257C65">
        <w:rPr>
          <w:rStyle w:val="Emphasis"/>
          <w:highlight w:val="cyan"/>
        </w:rPr>
        <w:t>capitalist</w:t>
      </w:r>
      <w:r w:rsidRPr="004E7F1B">
        <w:rPr>
          <w:rStyle w:val="Emphasis"/>
        </w:rPr>
        <w:t xml:space="preserve"> </w:t>
      </w:r>
      <w:r w:rsidRPr="00996312">
        <w:rPr>
          <w:rStyle w:val="Emphasis"/>
          <w:vanish/>
        </w:rPr>
        <w:t>space</w:t>
      </w:r>
      <w:r w:rsidRPr="00996312">
        <w:rPr>
          <w:vanish/>
          <w:sz w:val="16"/>
        </w:rPr>
        <w:t>,</w:t>
      </w:r>
      <w:r w:rsidRPr="00BE352B">
        <w:rPr>
          <w:sz w:val="16"/>
        </w:rPr>
        <w:t xml:space="preserve"> </w:t>
      </w:r>
      <w:r w:rsidRPr="00996312">
        <w:rPr>
          <w:rStyle w:val="StyleUnderline"/>
          <w:vanish/>
        </w:rPr>
        <w:t>when</w:t>
      </w:r>
      <w:r w:rsidRPr="004E7F1B">
        <w:rPr>
          <w:rStyle w:val="StyleUnderline"/>
        </w:rPr>
        <w:t xml:space="preserve"> </w:t>
      </w:r>
      <w:r w:rsidRPr="00996312">
        <w:rPr>
          <w:rStyle w:val="StyleUnderline"/>
          <w:vanish/>
        </w:rPr>
        <w:t>private</w:t>
      </w:r>
      <w:r w:rsidRPr="004E7F1B">
        <w:rPr>
          <w:rStyle w:val="StyleUnderline"/>
        </w:rPr>
        <w:t xml:space="preserve"> </w:t>
      </w:r>
      <w:r w:rsidRPr="00996312">
        <w:rPr>
          <w:rStyle w:val="StyleUnderline"/>
          <w:vanish/>
        </w:rPr>
        <w:t>corporations</w:t>
      </w:r>
      <w:r w:rsidRPr="004E7F1B">
        <w:rPr>
          <w:rStyle w:val="StyleUnderline"/>
        </w:rPr>
        <w:t xml:space="preserve"> </w:t>
      </w:r>
      <w:r w:rsidRPr="00996312">
        <w:rPr>
          <w:rStyle w:val="StyleUnderline"/>
          <w:vanish/>
        </w:rPr>
        <w:t>pushed</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price</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launches</w:t>
      </w:r>
      <w:r w:rsidRPr="00996312">
        <w:rPr>
          <w:vanish/>
          <w:sz w:val="16"/>
        </w:rPr>
        <w:t>,</w:t>
      </w:r>
      <w:r w:rsidRPr="00BE352B">
        <w:rPr>
          <w:sz w:val="16"/>
        </w:rPr>
        <w:t xml:space="preserve"> </w:t>
      </w:r>
      <w:r w:rsidRPr="00996312">
        <w:rPr>
          <w:rStyle w:val="StyleUnderline"/>
          <w:vanish/>
        </w:rPr>
        <w:t>satellites</w:t>
      </w:r>
      <w:r w:rsidRPr="00996312">
        <w:rPr>
          <w:vanish/>
          <w:sz w:val="16"/>
        </w:rPr>
        <w:t>,</w:t>
      </w:r>
      <w:r w:rsidRPr="00BE352B">
        <w:rPr>
          <w:sz w:val="16"/>
        </w:rPr>
        <w:t xml:space="preserve"> </w:t>
      </w:r>
      <w:r w:rsidRPr="00996312">
        <w:rPr>
          <w:rStyle w:val="StyleUnderline"/>
          <w:vanish/>
        </w:rPr>
        <w:t>and</w:t>
      </w:r>
      <w:r w:rsidRPr="004E7F1B">
        <w:rPr>
          <w:rStyle w:val="StyleUnderline"/>
        </w:rPr>
        <w:t xml:space="preserve"> </w:t>
      </w:r>
      <w:r w:rsidRPr="00996312">
        <w:rPr>
          <w:rStyle w:val="StyleUnderline"/>
          <w:vanish/>
        </w:rPr>
        <w:t>space</w:t>
      </w:r>
      <w:r w:rsidRPr="004E7F1B">
        <w:rPr>
          <w:rStyle w:val="StyleUnderline"/>
        </w:rPr>
        <w:t xml:space="preserve"> </w:t>
      </w:r>
      <w:r w:rsidRPr="00996312">
        <w:rPr>
          <w:rStyle w:val="StyleUnderline"/>
          <w:vanish/>
        </w:rPr>
        <w:t>infrastructure</w:t>
      </w:r>
      <w:r w:rsidRPr="004E7F1B">
        <w:rPr>
          <w:rStyle w:val="StyleUnderline"/>
        </w:rPr>
        <w:t xml:space="preserve"> </w:t>
      </w:r>
      <w:r w:rsidRPr="00996312">
        <w:rPr>
          <w:rStyle w:val="StyleUnderline"/>
          <w:vanish/>
        </w:rPr>
        <w:t>downwards</w:t>
      </w:r>
      <w:r w:rsidRPr="00996312">
        <w:rPr>
          <w:vanish/>
          <w:sz w:val="16"/>
        </w:rPr>
        <w:t>,</w:t>
      </w:r>
      <w:r w:rsidRPr="00BE352B">
        <w:rPr>
          <w:sz w:val="16"/>
        </w:rPr>
        <w:t xml:space="preserve"> </w:t>
      </w:r>
      <w:r w:rsidRPr="00996312">
        <w:rPr>
          <w:rStyle w:val="Emphasis"/>
          <w:vanish/>
        </w:rPr>
        <w:t>exerting</w:t>
      </w:r>
      <w:r w:rsidRPr="004E7F1B">
        <w:rPr>
          <w:rStyle w:val="Emphasis"/>
        </w:rPr>
        <w:t xml:space="preserve"> </w:t>
      </w:r>
      <w:r w:rsidRPr="00996312">
        <w:rPr>
          <w:rStyle w:val="Emphasis"/>
          <w:vanish/>
        </w:rPr>
        <w:t>what</w:t>
      </w:r>
      <w:r w:rsidRPr="004E7F1B">
        <w:rPr>
          <w:rStyle w:val="Emphasis"/>
        </w:rPr>
        <w:t xml:space="preserve"> </w:t>
      </w:r>
      <w:r w:rsidRPr="00996312">
        <w:rPr>
          <w:rStyle w:val="Emphasis"/>
          <w:vanish/>
        </w:rPr>
        <w:t>industry</w:t>
      </w:r>
      <w:r w:rsidRPr="004E7F1B">
        <w:rPr>
          <w:rStyle w:val="Emphasis"/>
        </w:rPr>
        <w:t xml:space="preserve"> </w:t>
      </w:r>
      <w:r w:rsidRPr="00996312">
        <w:rPr>
          <w:rStyle w:val="Emphasis"/>
          <w:vanish/>
        </w:rPr>
        <w:t>insiders</w:t>
      </w:r>
      <w:r w:rsidRPr="004E7F1B">
        <w:rPr>
          <w:rStyle w:val="Emphasis"/>
        </w:rPr>
        <w:t xml:space="preserve"> </w:t>
      </w:r>
      <w:r w:rsidRPr="00996312">
        <w:rPr>
          <w:rStyle w:val="Emphasis"/>
          <w:vanish/>
        </w:rPr>
        <w:t>call</w:t>
      </w:r>
      <w:r w:rsidRPr="00257C65">
        <w:rPr>
          <w:rStyle w:val="Emphasis"/>
        </w:rPr>
        <w:t xml:space="preserve"> </w:t>
      </w:r>
      <w:r w:rsidRPr="00996312">
        <w:rPr>
          <w:rStyle w:val="Emphasis"/>
          <w:vanish/>
        </w:rPr>
        <w:t>the</w:t>
      </w:r>
      <w:r w:rsidRPr="00257C65">
        <w:rPr>
          <w:sz w:val="16"/>
        </w:rPr>
        <w:t xml:space="preserve"> </w:t>
      </w:r>
      <w:r w:rsidRPr="00996312">
        <w:rPr>
          <w:vanish/>
          <w:sz w:val="16"/>
        </w:rPr>
        <w:t>‘</w:t>
      </w:r>
      <w:r w:rsidRPr="00996312">
        <w:rPr>
          <w:rStyle w:val="Emphasis"/>
          <w:vanish/>
        </w:rPr>
        <w:t>SpaceX</w:t>
      </w:r>
      <w:r w:rsidRPr="00257C65">
        <w:rPr>
          <w:rStyle w:val="Emphasis"/>
        </w:rPr>
        <w:t xml:space="preserve"> </w:t>
      </w:r>
      <w:r w:rsidRPr="00996312">
        <w:rPr>
          <w:rStyle w:val="Emphasis"/>
          <w:vanish/>
        </w:rPr>
        <w:t>effect</w:t>
      </w:r>
      <w:r w:rsidRPr="00996312">
        <w:rPr>
          <w:vanish/>
          <w:sz w:val="16"/>
        </w:rPr>
        <w:t>'</w:t>
      </w:r>
      <w:r w:rsidRPr="00BE352B">
        <w:rPr>
          <w:sz w:val="16"/>
        </w:rPr>
        <w:t xml:space="preserve"> </w:t>
      </w:r>
      <w:r w:rsidRPr="00996312">
        <w:rPr>
          <w:vanish/>
          <w:sz w:val="16"/>
        </w:rPr>
        <w:t>(Henry,</w:t>
      </w:r>
      <w:r w:rsidRPr="00BE352B">
        <w:rPr>
          <w:sz w:val="16"/>
        </w:rPr>
        <w:t xml:space="preserve"> </w:t>
      </w:r>
      <w:r w:rsidRPr="00996312">
        <w:rPr>
          <w:vanish/>
          <w:sz w:val="16"/>
        </w:rPr>
        <w:t>2018),</w:t>
      </w:r>
      <w:r w:rsidRPr="00BE352B">
        <w:rPr>
          <w:sz w:val="16"/>
        </w:rPr>
        <w:t xml:space="preserve"> </w:t>
      </w:r>
      <w:r w:rsidRPr="00996312">
        <w:rPr>
          <w:rStyle w:val="StyleUnderline"/>
          <w:vanish/>
        </w:rPr>
        <w:t>centered</w:t>
      </w:r>
      <w:r w:rsidRPr="004E7F1B">
        <w:rPr>
          <w:rStyle w:val="StyleUnderline"/>
        </w:rPr>
        <w:t xml:space="preserve"> </w:t>
      </w:r>
      <w:r w:rsidRPr="00996312">
        <w:rPr>
          <w:rStyle w:val="StyleUnderline"/>
          <w:vanish/>
        </w:rPr>
        <w:t>on</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technological</w:t>
      </w:r>
      <w:r w:rsidRPr="004E7F1B">
        <w:rPr>
          <w:rStyle w:val="StyleUnderline"/>
        </w:rPr>
        <w:t xml:space="preserve"> </w:t>
      </w:r>
      <w:r w:rsidRPr="00996312">
        <w:rPr>
          <w:rStyle w:val="StyleUnderline"/>
          <w:vanish/>
        </w:rPr>
        <w:t>achievement</w:t>
      </w:r>
      <w:r w:rsidRPr="004E7F1B">
        <w:rPr>
          <w:rStyle w:val="StyleUnderline"/>
        </w:rPr>
        <w:t xml:space="preserve"> </w:t>
      </w:r>
      <w:r w:rsidRPr="00996312">
        <w:rPr>
          <w:rStyle w:val="StyleUnderline"/>
          <w:vanish/>
        </w:rPr>
        <w:t>of</w:t>
      </w:r>
      <w:r w:rsidRPr="00BE352B">
        <w:rPr>
          <w:sz w:val="16"/>
        </w:rPr>
        <w:t xml:space="preserve"> </w:t>
      </w:r>
      <w:r w:rsidRPr="00996312">
        <w:rPr>
          <w:vanish/>
          <w:sz w:val="16"/>
        </w:rPr>
        <w:t>‘</w:t>
      </w:r>
      <w:r w:rsidRPr="00996312">
        <w:rPr>
          <w:rStyle w:val="Emphasis"/>
          <w:vanish/>
        </w:rPr>
        <w:t>reusability</w:t>
      </w:r>
      <w:r w:rsidRPr="00996312">
        <w:rPr>
          <w:vanish/>
          <w:sz w:val="16"/>
        </w:rPr>
        <w:t>',</w:t>
      </w:r>
      <w:r w:rsidRPr="00BE352B">
        <w:rPr>
          <w:sz w:val="16"/>
        </w:rPr>
        <w:t xml:space="preserve"> </w:t>
      </w:r>
      <w:r w:rsidRPr="00996312">
        <w:rPr>
          <w:rStyle w:val="StyleUnderline"/>
          <w:vanish/>
        </w:rPr>
        <w:t>recovering</w:t>
      </w:r>
      <w:r w:rsidRPr="004E7F1B">
        <w:rPr>
          <w:rStyle w:val="StyleUnderline"/>
        </w:rPr>
        <w:t xml:space="preserve"> </w:t>
      </w:r>
      <w:r w:rsidRPr="00996312">
        <w:rPr>
          <w:rStyle w:val="StyleUnderline"/>
          <w:vanish/>
        </w:rPr>
        <w:t>used</w:t>
      </w:r>
      <w:r w:rsidRPr="004E7F1B">
        <w:rPr>
          <w:rStyle w:val="StyleUnderline"/>
        </w:rPr>
        <w:t xml:space="preserve"> </w:t>
      </w:r>
      <w:r w:rsidRPr="00996312">
        <w:rPr>
          <w:rStyle w:val="StyleUnderline"/>
          <w:vanish/>
        </w:rPr>
        <w:t>rocket</w:t>
      </w:r>
      <w:r w:rsidRPr="004E7F1B">
        <w:rPr>
          <w:rStyle w:val="StyleUnderline"/>
        </w:rPr>
        <w:t xml:space="preserve"> </w:t>
      </w:r>
      <w:r w:rsidRPr="00996312">
        <w:rPr>
          <w:rStyle w:val="StyleUnderline"/>
          <w:vanish/>
        </w:rPr>
        <w:t>boosters</w:t>
      </w:r>
      <w:r w:rsidRPr="004E7F1B">
        <w:rPr>
          <w:rStyle w:val="StyleUnderline"/>
        </w:rPr>
        <w:t xml:space="preserve"> </w:t>
      </w:r>
      <w:r w:rsidRPr="00996312">
        <w:rPr>
          <w:rStyle w:val="StyleUnderline"/>
          <w:vanish/>
        </w:rPr>
        <w:t>for</w:t>
      </w:r>
      <w:r w:rsidRPr="004E7F1B">
        <w:rPr>
          <w:rStyle w:val="StyleUnderline"/>
        </w:rPr>
        <w:t xml:space="preserve"> </w:t>
      </w:r>
      <w:r w:rsidRPr="00996312">
        <w:rPr>
          <w:rStyle w:val="StyleUnderline"/>
          <w:vanish/>
        </w:rPr>
        <w:t>additional</w:t>
      </w:r>
      <w:r w:rsidRPr="004E7F1B">
        <w:rPr>
          <w:rStyle w:val="StyleUnderline"/>
        </w:rPr>
        <w:t xml:space="preserve"> </w:t>
      </w:r>
      <w:r w:rsidRPr="00996312">
        <w:rPr>
          <w:rStyle w:val="StyleUnderline"/>
          <w:vanish/>
        </w:rPr>
        <w:t>launches</w:t>
      </w:r>
      <w:r w:rsidRPr="00996312">
        <w:rPr>
          <w:vanish/>
          <w:sz w:val="16"/>
        </w:rPr>
        <w:t>,</w:t>
      </w:r>
      <w:r w:rsidRPr="00BE352B">
        <w:rPr>
          <w:sz w:val="16"/>
        </w:rPr>
        <w:t xml:space="preserve"> </w:t>
      </w:r>
      <w:r w:rsidRPr="00996312">
        <w:rPr>
          <w:rStyle w:val="StyleUnderline"/>
          <w:vanish/>
        </w:rPr>
        <w:t>promising</w:t>
      </w:r>
      <w:r w:rsidRPr="004E7F1B">
        <w:rPr>
          <w:rStyle w:val="StyleUnderline"/>
        </w:rPr>
        <w:t xml:space="preserve"> </w:t>
      </w:r>
      <w:r w:rsidRPr="00996312">
        <w:rPr>
          <w:rStyle w:val="StyleUnderline"/>
          <w:vanish/>
        </w:rPr>
        <w:t>to</w:t>
      </w:r>
      <w:r w:rsidRPr="004E7F1B">
        <w:rPr>
          <w:rStyle w:val="StyleUnderline"/>
        </w:rPr>
        <w:t xml:space="preserve"> </w:t>
      </w:r>
      <w:r w:rsidRPr="00996312">
        <w:rPr>
          <w:rStyle w:val="StyleUnderline"/>
          <w:vanish/>
        </w:rPr>
        <w:t>drastically</w:t>
      </w:r>
      <w:r w:rsidRPr="004E7F1B">
        <w:rPr>
          <w:rStyle w:val="StyleUnderline"/>
        </w:rPr>
        <w:t xml:space="preserve"> </w:t>
      </w:r>
      <w:r w:rsidRPr="00996312">
        <w:rPr>
          <w:rStyle w:val="StyleUnderline"/>
          <w:vanish/>
        </w:rPr>
        <w:t>reduce</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price</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going</w:t>
      </w:r>
      <w:r w:rsidRPr="004E7F1B">
        <w:rPr>
          <w:rStyle w:val="StyleUnderline"/>
        </w:rPr>
        <w:t xml:space="preserve"> </w:t>
      </w:r>
      <w:r w:rsidRPr="00996312">
        <w:rPr>
          <w:rStyle w:val="StyleUnderline"/>
          <w:vanish/>
        </w:rPr>
        <w:t>to</w:t>
      </w:r>
      <w:r w:rsidRPr="004E7F1B">
        <w:rPr>
          <w:rStyle w:val="StyleUnderline"/>
        </w:rPr>
        <w:t xml:space="preserve"> </w:t>
      </w:r>
      <w:r w:rsidRPr="00996312">
        <w:rPr>
          <w:rStyle w:val="StyleUnderline"/>
          <w:vanish/>
        </w:rPr>
        <w:t>space</w:t>
      </w:r>
      <w:r w:rsidRPr="00BE352B">
        <w:rPr>
          <w:sz w:val="16"/>
        </w:rPr>
        <w:t xml:space="preserve"> </w:t>
      </w:r>
      <w:r w:rsidRPr="00996312">
        <w:rPr>
          <w:vanish/>
          <w:sz w:val="16"/>
        </w:rPr>
        <w:t>(Morring,</w:t>
      </w:r>
      <w:r w:rsidRPr="00BE352B">
        <w:rPr>
          <w:sz w:val="16"/>
        </w:rPr>
        <w:t xml:space="preserve"> </w:t>
      </w:r>
      <w:r w:rsidRPr="00996312">
        <w:rPr>
          <w:vanish/>
          <w:sz w:val="16"/>
        </w:rPr>
        <w:t>2016).</w:t>
      </w:r>
      <w:r w:rsidRPr="00BE352B">
        <w:rPr>
          <w:sz w:val="16"/>
        </w:rPr>
        <w:t xml:space="preserve"> </w:t>
      </w:r>
      <w:r w:rsidRPr="00996312">
        <w:rPr>
          <w:vanish/>
          <w:sz w:val="16"/>
        </w:rPr>
        <w:t>As</w:t>
      </w:r>
      <w:r w:rsidRPr="00BE352B">
        <w:rPr>
          <w:sz w:val="16"/>
        </w:rPr>
        <w:t xml:space="preserve"> </w:t>
      </w:r>
      <w:r w:rsidRPr="00996312">
        <w:rPr>
          <w:vanish/>
          <w:sz w:val="16"/>
        </w:rPr>
        <w:t>one</w:t>
      </w:r>
      <w:r w:rsidRPr="00BE352B">
        <w:rPr>
          <w:sz w:val="16"/>
        </w:rPr>
        <w:t xml:space="preserve"> </w:t>
      </w:r>
      <w:r w:rsidRPr="00996312">
        <w:rPr>
          <w:vanish/>
          <w:sz w:val="16"/>
        </w:rPr>
        <w:t>report</w:t>
      </w:r>
      <w:r w:rsidRPr="00BE352B">
        <w:rPr>
          <w:sz w:val="16"/>
        </w:rPr>
        <w:t xml:space="preserve"> </w:t>
      </w:r>
      <w:r w:rsidRPr="00996312">
        <w:rPr>
          <w:vanish/>
          <w:sz w:val="16"/>
        </w:rPr>
        <w:t>observes,</w:t>
      </w:r>
      <w:r w:rsidRPr="00BE352B">
        <w:rPr>
          <w:sz w:val="16"/>
        </w:rPr>
        <w:t xml:space="preserve"> </w:t>
      </w:r>
      <w:r w:rsidRPr="00996312">
        <w:rPr>
          <w:vanish/>
          <w:sz w:val="16"/>
        </w:rPr>
        <w:t>‘</w:t>
      </w:r>
      <w:r w:rsidRPr="00996312">
        <w:rPr>
          <w:rStyle w:val="StyleUnderline"/>
          <w:vanish/>
        </w:rPr>
        <w:t>Not</w:t>
      </w:r>
      <w:r w:rsidRPr="004E7F1B">
        <w:rPr>
          <w:rStyle w:val="StyleUnderline"/>
        </w:rPr>
        <w:t xml:space="preserve"> </w:t>
      </w:r>
      <w:r w:rsidRPr="00996312">
        <w:rPr>
          <w:rStyle w:val="StyleUnderline"/>
          <w:vanish/>
        </w:rPr>
        <w:t>only</w:t>
      </w:r>
      <w:r w:rsidRPr="004E7F1B">
        <w:rPr>
          <w:rStyle w:val="StyleUnderline"/>
        </w:rPr>
        <w:t xml:space="preserve"> </w:t>
      </w:r>
      <w:r w:rsidRPr="00996312">
        <w:rPr>
          <w:rStyle w:val="StyleUnderline"/>
          <w:vanish/>
        </w:rPr>
        <w:t>has</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number</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private</w:t>
      </w:r>
      <w:r w:rsidRPr="004E7F1B">
        <w:rPr>
          <w:rStyle w:val="StyleUnderline"/>
        </w:rPr>
        <w:t xml:space="preserve"> </w:t>
      </w:r>
      <w:r w:rsidRPr="00996312">
        <w:rPr>
          <w:rStyle w:val="StyleUnderline"/>
          <w:vanish/>
        </w:rPr>
        <w:t>companies</w:t>
      </w:r>
      <w:r w:rsidRPr="004E7F1B">
        <w:rPr>
          <w:rStyle w:val="StyleUnderline"/>
        </w:rPr>
        <w:t xml:space="preserve"> </w:t>
      </w:r>
      <w:r w:rsidRPr="00996312">
        <w:rPr>
          <w:rStyle w:val="StyleUnderline"/>
          <w:vanish/>
        </w:rPr>
        <w:t>engaged</w:t>
      </w:r>
      <w:r w:rsidRPr="004E7F1B">
        <w:rPr>
          <w:rStyle w:val="StyleUnderline"/>
        </w:rPr>
        <w:t xml:space="preserve"> </w:t>
      </w:r>
      <w:r w:rsidRPr="00996312">
        <w:rPr>
          <w:rStyle w:val="StyleUnderline"/>
          <w:vanish/>
        </w:rPr>
        <w:t>in</w:t>
      </w:r>
      <w:r w:rsidRPr="004E7F1B">
        <w:rPr>
          <w:rStyle w:val="StyleUnderline"/>
        </w:rPr>
        <w:t xml:space="preserve"> </w:t>
      </w:r>
      <w:r w:rsidRPr="00996312">
        <w:rPr>
          <w:rStyle w:val="StyleUnderline"/>
          <w:vanish/>
        </w:rPr>
        <w:t>space</w:t>
      </w:r>
      <w:r w:rsidRPr="004E7F1B">
        <w:rPr>
          <w:rStyle w:val="StyleUnderline"/>
        </w:rPr>
        <w:t xml:space="preserve"> </w:t>
      </w:r>
      <w:r w:rsidRPr="00996312">
        <w:rPr>
          <w:rStyle w:val="StyleUnderline"/>
          <w:vanish/>
        </w:rPr>
        <w:t>exploration</w:t>
      </w:r>
      <w:r w:rsidRPr="004E7F1B">
        <w:rPr>
          <w:rStyle w:val="StyleUnderline"/>
        </w:rPr>
        <w:t xml:space="preserve"> </w:t>
      </w:r>
      <w:r w:rsidRPr="00996312">
        <w:rPr>
          <w:rStyle w:val="StyleUnderline"/>
          <w:vanish/>
        </w:rPr>
        <w:t>grown</w:t>
      </w:r>
      <w:r w:rsidRPr="004E7F1B">
        <w:rPr>
          <w:rStyle w:val="StyleUnderline"/>
        </w:rPr>
        <w:t xml:space="preserve"> </w:t>
      </w:r>
      <w:r w:rsidRPr="00996312">
        <w:rPr>
          <w:rStyle w:val="StyleUnderline"/>
          <w:vanish/>
        </w:rPr>
        <w:t>remarkably</w:t>
      </w:r>
      <w:r w:rsidRPr="004E7F1B">
        <w:rPr>
          <w:rStyle w:val="StyleUnderline"/>
        </w:rPr>
        <w:t xml:space="preserve"> </w:t>
      </w:r>
      <w:r w:rsidRPr="00996312">
        <w:rPr>
          <w:rStyle w:val="StyleUnderline"/>
          <w:vanish/>
        </w:rPr>
        <w:t>in</w:t>
      </w:r>
      <w:r w:rsidRPr="004E7F1B">
        <w:rPr>
          <w:rStyle w:val="StyleUnderline"/>
        </w:rPr>
        <w:t xml:space="preserve"> </w:t>
      </w:r>
      <w:r w:rsidRPr="00996312">
        <w:rPr>
          <w:rStyle w:val="StyleUnderline"/>
          <w:vanish/>
        </w:rPr>
        <w:t>recent</w:t>
      </w:r>
      <w:r w:rsidRPr="004E7F1B">
        <w:rPr>
          <w:rStyle w:val="StyleUnderline"/>
        </w:rPr>
        <w:t xml:space="preserve"> </w:t>
      </w:r>
      <w:r w:rsidRPr="00996312">
        <w:rPr>
          <w:rStyle w:val="StyleUnderline"/>
          <w:vanish/>
        </w:rPr>
        <w:t>years</w:t>
      </w:r>
      <w:r w:rsidRPr="00996312">
        <w:rPr>
          <w:vanish/>
          <w:sz w:val="16"/>
        </w:rPr>
        <w:t>,</w:t>
      </w:r>
      <w:r w:rsidRPr="00BE352B">
        <w:rPr>
          <w:sz w:val="16"/>
        </w:rPr>
        <w:t xml:space="preserve"> </w:t>
      </w:r>
      <w:r w:rsidRPr="00996312">
        <w:rPr>
          <w:rStyle w:val="StyleUnderline"/>
          <w:vanish/>
        </w:rPr>
        <w:t>these</w:t>
      </w:r>
      <w:r w:rsidRPr="004E7F1B">
        <w:rPr>
          <w:rStyle w:val="StyleUnderline"/>
        </w:rPr>
        <w:t xml:space="preserve"> </w:t>
      </w:r>
      <w:r w:rsidRPr="00996312">
        <w:rPr>
          <w:rStyle w:val="StyleUnderline"/>
          <w:vanish/>
        </w:rPr>
        <w:t>companies</w:t>
      </w:r>
      <w:r w:rsidRPr="004E7F1B">
        <w:rPr>
          <w:rStyle w:val="StyleUnderline"/>
        </w:rPr>
        <w:t xml:space="preserve"> </w:t>
      </w:r>
      <w:r w:rsidRPr="00996312">
        <w:rPr>
          <w:rStyle w:val="StyleUnderline"/>
          <w:vanish/>
        </w:rPr>
        <w:t>are</w:t>
      </w:r>
      <w:r w:rsidRPr="004E7F1B">
        <w:rPr>
          <w:rStyle w:val="StyleUnderline"/>
        </w:rPr>
        <w:t xml:space="preserve"> </w:t>
      </w:r>
      <w:r w:rsidRPr="00996312">
        <w:rPr>
          <w:rStyle w:val="StyleUnderline"/>
          <w:vanish/>
        </w:rPr>
        <w:t>quickly</w:t>
      </w:r>
      <w:r w:rsidRPr="004E7F1B">
        <w:rPr>
          <w:rStyle w:val="StyleUnderline"/>
        </w:rPr>
        <w:t xml:space="preserve"> </w:t>
      </w:r>
      <w:r w:rsidRPr="00996312">
        <w:rPr>
          <w:rStyle w:val="StyleUnderline"/>
          <w:vanish/>
        </w:rPr>
        <w:t>besting</w:t>
      </w:r>
      <w:r w:rsidRPr="004E7F1B">
        <w:rPr>
          <w:rStyle w:val="StyleUnderline"/>
        </w:rPr>
        <w:t xml:space="preserve"> </w:t>
      </w:r>
      <w:r w:rsidRPr="00996312">
        <w:rPr>
          <w:rStyle w:val="StyleUnderline"/>
          <w:vanish/>
        </w:rPr>
        <w:t>their</w:t>
      </w:r>
      <w:r w:rsidRPr="004E7F1B">
        <w:rPr>
          <w:rStyle w:val="StyleUnderline"/>
        </w:rPr>
        <w:t xml:space="preserve"> </w:t>
      </w:r>
      <w:r w:rsidRPr="00996312">
        <w:rPr>
          <w:rStyle w:val="StyleUnderline"/>
          <w:vanish/>
        </w:rPr>
        <w:t>government</w:t>
      </w:r>
      <w:r w:rsidRPr="00996312">
        <w:rPr>
          <w:vanish/>
          <w:sz w:val="16"/>
        </w:rPr>
        <w:t>-</w:t>
      </w:r>
      <w:r w:rsidRPr="00996312">
        <w:rPr>
          <w:rStyle w:val="StyleUnderline"/>
          <w:vanish/>
        </w:rPr>
        <w:t>sponsored</w:t>
      </w:r>
      <w:r w:rsidRPr="004E7F1B">
        <w:rPr>
          <w:rStyle w:val="StyleUnderline"/>
        </w:rPr>
        <w:t xml:space="preserve"> </w:t>
      </w:r>
      <w:r w:rsidRPr="00996312">
        <w:rPr>
          <w:rStyle w:val="StyleUnderline"/>
          <w:vanish/>
        </w:rPr>
        <w:t>competitors</w:t>
      </w:r>
      <w:r w:rsidRPr="00996312">
        <w:rPr>
          <w:vanish/>
          <w:sz w:val="16"/>
        </w:rPr>
        <w:t>'</w:t>
      </w:r>
      <w:r w:rsidRPr="00BE352B">
        <w:rPr>
          <w:sz w:val="16"/>
        </w:rPr>
        <w:t xml:space="preserve"> </w:t>
      </w:r>
      <w:r w:rsidRPr="00996312">
        <w:rPr>
          <w:vanish/>
          <w:sz w:val="16"/>
        </w:rPr>
        <w:t>(Houser,</w:t>
      </w:r>
      <w:r w:rsidRPr="00BE352B">
        <w:rPr>
          <w:sz w:val="16"/>
        </w:rPr>
        <w:t xml:space="preserve"> </w:t>
      </w:r>
      <w:r w:rsidRPr="00996312">
        <w:rPr>
          <w:vanish/>
          <w:sz w:val="16"/>
        </w:rPr>
        <w:t>2017).</w:t>
      </w:r>
      <w:r w:rsidRPr="00BE352B">
        <w:rPr>
          <w:sz w:val="16"/>
        </w:rPr>
        <w:t xml:space="preserve"> </w:t>
      </w:r>
      <w:r w:rsidRPr="00996312">
        <w:rPr>
          <w:vanish/>
          <w:sz w:val="16"/>
        </w:rPr>
        <w:t>What</w:t>
      </w:r>
      <w:r w:rsidRPr="00BE352B">
        <w:rPr>
          <w:sz w:val="16"/>
        </w:rPr>
        <w:t xml:space="preserve"> </w:t>
      </w:r>
      <w:r w:rsidRPr="00996312">
        <w:rPr>
          <w:vanish/>
          <w:sz w:val="16"/>
        </w:rPr>
        <w:t>the</w:t>
      </w:r>
      <w:r w:rsidRPr="00BE352B">
        <w:rPr>
          <w:sz w:val="16"/>
        </w:rPr>
        <w:t xml:space="preserve"> </w:t>
      </w:r>
      <w:r w:rsidRPr="00996312">
        <w:rPr>
          <w:vanish/>
          <w:sz w:val="16"/>
        </w:rPr>
        <w:t>rockets,</w:t>
      </w:r>
      <w:r w:rsidRPr="00BE352B">
        <w:rPr>
          <w:sz w:val="16"/>
        </w:rPr>
        <w:t xml:space="preserve"> </w:t>
      </w:r>
      <w:r w:rsidRPr="00996312">
        <w:rPr>
          <w:vanish/>
          <w:sz w:val="16"/>
        </w:rPr>
        <w:t>shuttles,</w:t>
      </w:r>
      <w:r w:rsidRPr="00BE352B">
        <w:rPr>
          <w:sz w:val="16"/>
        </w:rPr>
        <w:t xml:space="preserve"> </w:t>
      </w:r>
      <w:r w:rsidRPr="00996312">
        <w:rPr>
          <w:vanish/>
          <w:sz w:val="16"/>
        </w:rPr>
        <w:t>ships,</w:t>
      </w:r>
      <w:r w:rsidRPr="00BE352B">
        <w:rPr>
          <w:sz w:val="16"/>
        </w:rPr>
        <w:t xml:space="preserve"> </w:t>
      </w:r>
      <w:r w:rsidRPr="00996312">
        <w:rPr>
          <w:vanish/>
          <w:sz w:val="16"/>
        </w:rPr>
        <w:t>and</w:t>
      </w:r>
      <w:r w:rsidRPr="00BE352B">
        <w:rPr>
          <w:sz w:val="16"/>
        </w:rPr>
        <w:t xml:space="preserve"> </w:t>
      </w:r>
      <w:r w:rsidRPr="00996312">
        <w:rPr>
          <w:vanish/>
          <w:sz w:val="16"/>
        </w:rPr>
        <w:t>landing</w:t>
      </w:r>
      <w:r w:rsidRPr="00BE352B">
        <w:rPr>
          <w:sz w:val="16"/>
        </w:rPr>
        <w:t xml:space="preserve"> </w:t>
      </w:r>
      <w:r w:rsidRPr="00996312">
        <w:rPr>
          <w:vanish/>
          <w:sz w:val="16"/>
        </w:rPr>
        <w:t>pods</w:t>
      </w:r>
      <w:r w:rsidRPr="00BE352B">
        <w:rPr>
          <w:sz w:val="16"/>
        </w:rPr>
        <w:t xml:space="preserve"> </w:t>
      </w:r>
      <w:r w:rsidRPr="00996312">
        <w:rPr>
          <w:vanish/>
          <w:sz w:val="16"/>
        </w:rPr>
        <w:t>will</w:t>
      </w:r>
      <w:r w:rsidRPr="00BE352B">
        <w:rPr>
          <w:sz w:val="16"/>
        </w:rPr>
        <w:t xml:space="preserve"> </w:t>
      </w:r>
      <w:r w:rsidRPr="00996312">
        <w:rPr>
          <w:vanish/>
          <w:sz w:val="16"/>
        </w:rPr>
        <w:t>carry</w:t>
      </w:r>
      <w:r w:rsidRPr="00BE352B">
        <w:rPr>
          <w:sz w:val="16"/>
        </w:rPr>
        <w:t xml:space="preserve"> </w:t>
      </w:r>
      <w:r w:rsidRPr="00996312">
        <w:rPr>
          <w:vanish/>
          <w:sz w:val="16"/>
        </w:rPr>
        <w:t>beneath</w:t>
      </w:r>
      <w:r w:rsidRPr="00BE352B">
        <w:rPr>
          <w:sz w:val="16"/>
        </w:rPr>
        <w:t xml:space="preserve"> </w:t>
      </w:r>
      <w:r w:rsidRPr="00996312">
        <w:rPr>
          <w:vanish/>
          <w:sz w:val="16"/>
        </w:rPr>
        <w:t>their</w:t>
      </w:r>
      <w:r w:rsidRPr="00BE352B">
        <w:rPr>
          <w:sz w:val="16"/>
        </w:rPr>
        <w:t xml:space="preserve"> </w:t>
      </w:r>
      <w:r w:rsidRPr="00996312">
        <w:rPr>
          <w:vanish/>
          <w:sz w:val="16"/>
        </w:rPr>
        <w:t>payload</w:t>
      </w:r>
      <w:r w:rsidRPr="00BE352B">
        <w:rPr>
          <w:sz w:val="16"/>
        </w:rPr>
        <w:t xml:space="preserve"> </w:t>
      </w:r>
      <w:r w:rsidRPr="00996312">
        <w:rPr>
          <w:vanish/>
          <w:sz w:val="16"/>
        </w:rPr>
        <w:t>fairing</w:t>
      </w:r>
      <w:r w:rsidRPr="00BE352B">
        <w:rPr>
          <w:sz w:val="16"/>
        </w:rPr>
        <w:t xml:space="preserve"> </w:t>
      </w:r>
      <w:r w:rsidRPr="00996312">
        <w:rPr>
          <w:vanish/>
          <w:sz w:val="16"/>
        </w:rPr>
        <w:t>or</w:t>
      </w:r>
      <w:r w:rsidRPr="00BE352B">
        <w:rPr>
          <w:sz w:val="16"/>
        </w:rPr>
        <w:t xml:space="preserve"> </w:t>
      </w:r>
      <w:r w:rsidRPr="00996312">
        <w:rPr>
          <w:vanish/>
          <w:sz w:val="16"/>
        </w:rPr>
        <w:t>in</w:t>
      </w:r>
      <w:r w:rsidRPr="00BE352B">
        <w:rPr>
          <w:sz w:val="16"/>
        </w:rPr>
        <w:t xml:space="preserve"> </w:t>
      </w:r>
      <w:r w:rsidRPr="00996312">
        <w:rPr>
          <w:vanish/>
          <w:sz w:val="16"/>
        </w:rPr>
        <w:t>their</w:t>
      </w:r>
      <w:r w:rsidRPr="00BE352B">
        <w:rPr>
          <w:sz w:val="16"/>
        </w:rPr>
        <w:t xml:space="preserve"> </w:t>
      </w:r>
      <w:r w:rsidRPr="00996312">
        <w:rPr>
          <w:vanish/>
          <w:sz w:val="16"/>
        </w:rPr>
        <w:t>cargo</w:t>
      </w:r>
      <w:r w:rsidRPr="00BE352B">
        <w:rPr>
          <w:sz w:val="16"/>
        </w:rPr>
        <w:t xml:space="preserve"> </w:t>
      </w:r>
      <w:r w:rsidRPr="00996312">
        <w:rPr>
          <w:vanish/>
          <w:sz w:val="16"/>
        </w:rPr>
        <w:t>hold,</w:t>
      </w:r>
      <w:r w:rsidRPr="00BE352B">
        <w:rPr>
          <w:sz w:val="16"/>
        </w:rPr>
        <w:t xml:space="preserve"> </w:t>
      </w:r>
      <w:r w:rsidRPr="00996312">
        <w:rPr>
          <w:vanish/>
          <w:sz w:val="16"/>
        </w:rPr>
        <w:t>however,</w:t>
      </w:r>
      <w:r w:rsidRPr="00BE352B">
        <w:rPr>
          <w:sz w:val="16"/>
        </w:rPr>
        <w:t xml:space="preserve"> </w:t>
      </w:r>
      <w:r w:rsidRPr="00996312">
        <w:rPr>
          <w:vanish/>
          <w:sz w:val="16"/>
        </w:rPr>
        <w:t>along</w:t>
      </w:r>
      <w:r w:rsidRPr="00BE352B">
        <w:rPr>
          <w:sz w:val="16"/>
        </w:rPr>
        <w:t xml:space="preserve"> </w:t>
      </w:r>
      <w:r w:rsidRPr="00996312">
        <w:rPr>
          <w:vanish/>
          <w:sz w:val="16"/>
        </w:rPr>
        <w:t>with</w:t>
      </w:r>
      <w:r w:rsidRPr="00BE352B">
        <w:rPr>
          <w:sz w:val="16"/>
        </w:rPr>
        <w:t xml:space="preserve"> </w:t>
      </w:r>
      <w:r w:rsidRPr="00996312">
        <w:rPr>
          <w:vanish/>
          <w:sz w:val="16"/>
        </w:rPr>
        <w:t>supplies</w:t>
      </w:r>
      <w:r w:rsidRPr="00BE352B">
        <w:rPr>
          <w:sz w:val="16"/>
        </w:rPr>
        <w:t xml:space="preserve"> </w:t>
      </w:r>
      <w:r w:rsidRPr="00996312">
        <w:rPr>
          <w:vanish/>
          <w:sz w:val="16"/>
        </w:rPr>
        <w:t>and</w:t>
      </w:r>
      <w:r w:rsidRPr="00BE352B">
        <w:rPr>
          <w:sz w:val="16"/>
        </w:rPr>
        <w:t xml:space="preserve"> </w:t>
      </w:r>
      <w:r w:rsidRPr="00996312">
        <w:rPr>
          <w:vanish/>
          <w:sz w:val="16"/>
        </w:rPr>
        <w:t>satellites,</w:t>
      </w:r>
      <w:r w:rsidRPr="00BE352B">
        <w:rPr>
          <w:sz w:val="16"/>
        </w:rPr>
        <w:t xml:space="preserve"> </w:t>
      </w:r>
      <w:r w:rsidRPr="00996312">
        <w:rPr>
          <w:vanish/>
          <w:sz w:val="16"/>
        </w:rPr>
        <w:t>is</w:t>
      </w:r>
      <w:r w:rsidRPr="00BE352B">
        <w:rPr>
          <w:sz w:val="16"/>
        </w:rPr>
        <w:t xml:space="preserve"> </w:t>
      </w:r>
      <w:r w:rsidRPr="00996312">
        <w:rPr>
          <w:vanish/>
          <w:sz w:val="16"/>
        </w:rPr>
        <w:t>the</w:t>
      </w:r>
      <w:r w:rsidRPr="00BE352B">
        <w:rPr>
          <w:sz w:val="16"/>
        </w:rPr>
        <w:t xml:space="preserve"> </w:t>
      </w:r>
      <w:r w:rsidRPr="00996312">
        <w:rPr>
          <w:vanish/>
          <w:sz w:val="16"/>
        </w:rPr>
        <w:t>capitalist</w:t>
      </w:r>
      <w:r w:rsidRPr="00BE352B">
        <w:rPr>
          <w:sz w:val="16"/>
        </w:rPr>
        <w:t xml:space="preserve"> </w:t>
      </w:r>
      <w:r w:rsidRPr="00996312">
        <w:rPr>
          <w:vanish/>
          <w:sz w:val="16"/>
        </w:rPr>
        <w:t>worldview,</w:t>
      </w:r>
      <w:r w:rsidRPr="00BE352B">
        <w:rPr>
          <w:sz w:val="16"/>
        </w:rPr>
        <w:t xml:space="preserve"> </w:t>
      </w:r>
      <w:r w:rsidRPr="00996312">
        <w:rPr>
          <w:vanish/>
          <w:sz w:val="16"/>
        </w:rPr>
        <w:t>a</w:t>
      </w:r>
      <w:r w:rsidRPr="00BE352B">
        <w:rPr>
          <w:sz w:val="16"/>
        </w:rPr>
        <w:t xml:space="preserve"> </w:t>
      </w:r>
      <w:r w:rsidRPr="00996312">
        <w:rPr>
          <w:vanish/>
          <w:sz w:val="16"/>
        </w:rPr>
        <w:t>particular</w:t>
      </w:r>
      <w:r w:rsidRPr="00BE352B">
        <w:rPr>
          <w:sz w:val="16"/>
        </w:rPr>
        <w:t xml:space="preserve"> </w:t>
      </w:r>
      <w:r w:rsidRPr="00996312">
        <w:rPr>
          <w:vanish/>
          <w:sz w:val="16"/>
        </w:rPr>
        <w:t>ideology—just</w:t>
      </w:r>
      <w:r w:rsidRPr="00BE352B">
        <w:rPr>
          <w:sz w:val="16"/>
        </w:rPr>
        <w:t xml:space="preserve"> </w:t>
      </w:r>
      <w:r w:rsidRPr="00996312">
        <w:rPr>
          <w:vanish/>
          <w:sz w:val="16"/>
        </w:rPr>
        <w:t>as</w:t>
      </w:r>
      <w:r w:rsidRPr="00BE352B">
        <w:rPr>
          <w:sz w:val="16"/>
        </w:rPr>
        <w:t xml:space="preserve"> </w:t>
      </w:r>
      <w:r w:rsidRPr="00996312">
        <w:rPr>
          <w:vanish/>
          <w:sz w:val="16"/>
        </w:rPr>
        <w:t>Robinson</w:t>
      </w:r>
      <w:r w:rsidRPr="00BE352B">
        <w:rPr>
          <w:sz w:val="16"/>
        </w:rPr>
        <w:t xml:space="preserve"> </w:t>
      </w:r>
      <w:r w:rsidRPr="00996312">
        <w:rPr>
          <w:vanish/>
          <w:sz w:val="16"/>
        </w:rPr>
        <w:t>Crusoe,</w:t>
      </w:r>
      <w:r w:rsidRPr="00BE352B">
        <w:rPr>
          <w:sz w:val="16"/>
        </w:rPr>
        <w:t xml:space="preserve"> </w:t>
      </w:r>
      <w:r w:rsidRPr="00996312">
        <w:rPr>
          <w:vanish/>
          <w:sz w:val="16"/>
        </w:rPr>
        <w:t>in</w:t>
      </w:r>
      <w:r w:rsidRPr="00BE352B">
        <w:rPr>
          <w:sz w:val="16"/>
        </w:rPr>
        <w:t xml:space="preserve"> </w:t>
      </w:r>
      <w:r w:rsidRPr="00996312">
        <w:rPr>
          <w:vanish/>
          <w:sz w:val="16"/>
        </w:rPr>
        <w:t>Marx’s</w:t>
      </w:r>
      <w:r w:rsidRPr="00BE352B">
        <w:rPr>
          <w:sz w:val="16"/>
        </w:rPr>
        <w:t xml:space="preserve"> </w:t>
      </w:r>
      <w:r w:rsidRPr="00996312">
        <w:rPr>
          <w:vanish/>
          <w:sz w:val="16"/>
        </w:rPr>
        <w:t>ironic</w:t>
      </w:r>
      <w:r w:rsidRPr="00BE352B">
        <w:rPr>
          <w:sz w:val="16"/>
        </w:rPr>
        <w:t xml:space="preserve"> </w:t>
      </w:r>
      <w:r w:rsidRPr="00996312">
        <w:rPr>
          <w:vanish/>
          <w:sz w:val="16"/>
        </w:rPr>
        <w:t>retelling</w:t>
      </w:r>
      <w:r w:rsidRPr="00BE352B">
        <w:rPr>
          <w:sz w:val="16"/>
        </w:rPr>
        <w:t xml:space="preserve"> </w:t>
      </w:r>
      <w:r w:rsidRPr="00996312">
        <w:rPr>
          <w:vanish/>
          <w:sz w:val="16"/>
        </w:rPr>
        <w:t>in</w:t>
      </w:r>
      <w:r w:rsidRPr="00BE352B">
        <w:rPr>
          <w:sz w:val="16"/>
        </w:rPr>
        <w:t xml:space="preserve"> </w:t>
      </w:r>
      <w:r w:rsidRPr="00996312">
        <w:rPr>
          <w:vanish/>
          <w:sz w:val="16"/>
        </w:rPr>
        <w:t>Capital,</w:t>
      </w:r>
      <w:r w:rsidRPr="00BE352B">
        <w:rPr>
          <w:sz w:val="16"/>
        </w:rPr>
        <w:t xml:space="preserve"> </w:t>
      </w:r>
      <w:r w:rsidRPr="00996312">
        <w:rPr>
          <w:vanish/>
          <w:sz w:val="16"/>
        </w:rPr>
        <w:t>‘having</w:t>
      </w:r>
      <w:r w:rsidRPr="00BE352B">
        <w:rPr>
          <w:sz w:val="16"/>
        </w:rPr>
        <w:t xml:space="preserve"> </w:t>
      </w:r>
      <w:r w:rsidRPr="00996312">
        <w:rPr>
          <w:vanish/>
          <w:sz w:val="16"/>
        </w:rPr>
        <w:t>saved</w:t>
      </w:r>
      <w:r w:rsidRPr="00BE352B">
        <w:rPr>
          <w:sz w:val="16"/>
        </w:rPr>
        <w:t xml:space="preserve"> </w:t>
      </w:r>
      <w:r w:rsidRPr="00996312">
        <w:rPr>
          <w:vanish/>
          <w:sz w:val="16"/>
        </w:rPr>
        <w:t>a</w:t>
      </w:r>
      <w:r w:rsidRPr="00BE352B">
        <w:rPr>
          <w:sz w:val="16"/>
        </w:rPr>
        <w:t xml:space="preserve"> </w:t>
      </w:r>
      <w:r w:rsidRPr="00996312">
        <w:rPr>
          <w:vanish/>
          <w:sz w:val="16"/>
        </w:rPr>
        <w:t>watch,</w:t>
      </w:r>
      <w:r w:rsidRPr="00BE352B">
        <w:rPr>
          <w:sz w:val="16"/>
        </w:rPr>
        <w:t xml:space="preserve"> </w:t>
      </w:r>
      <w:r w:rsidRPr="00996312">
        <w:rPr>
          <w:vanish/>
          <w:sz w:val="16"/>
        </w:rPr>
        <w:t>ledger,</w:t>
      </w:r>
      <w:r w:rsidRPr="00BE352B">
        <w:rPr>
          <w:sz w:val="16"/>
        </w:rPr>
        <w:t xml:space="preserve"> </w:t>
      </w:r>
      <w:r w:rsidRPr="00996312">
        <w:rPr>
          <w:vanish/>
          <w:sz w:val="16"/>
        </w:rPr>
        <w:t>ink</w:t>
      </w:r>
      <w:r w:rsidRPr="00BE352B">
        <w:rPr>
          <w:sz w:val="16"/>
        </w:rPr>
        <w:t xml:space="preserve"> </w:t>
      </w:r>
      <w:r w:rsidRPr="00996312">
        <w:rPr>
          <w:vanish/>
          <w:sz w:val="16"/>
        </w:rPr>
        <w:t>and</w:t>
      </w:r>
      <w:r w:rsidRPr="00BE352B">
        <w:rPr>
          <w:sz w:val="16"/>
        </w:rPr>
        <w:t xml:space="preserve"> </w:t>
      </w:r>
      <w:r w:rsidRPr="00996312">
        <w:rPr>
          <w:vanish/>
          <w:sz w:val="16"/>
        </w:rPr>
        <w:t>pen</w:t>
      </w:r>
      <w:r w:rsidRPr="00BE352B">
        <w:rPr>
          <w:sz w:val="16"/>
        </w:rPr>
        <w:t xml:space="preserve"> </w:t>
      </w:r>
      <w:r w:rsidRPr="00996312">
        <w:rPr>
          <w:vanish/>
          <w:sz w:val="16"/>
        </w:rPr>
        <w:t>from</w:t>
      </w:r>
      <w:r w:rsidRPr="00BE352B">
        <w:rPr>
          <w:sz w:val="16"/>
        </w:rPr>
        <w:t xml:space="preserve"> </w:t>
      </w:r>
      <w:r w:rsidRPr="00996312">
        <w:rPr>
          <w:vanish/>
          <w:sz w:val="16"/>
        </w:rPr>
        <w:t>the</w:t>
      </w:r>
      <w:r w:rsidRPr="00BE352B">
        <w:rPr>
          <w:sz w:val="16"/>
        </w:rPr>
        <w:t xml:space="preserve"> </w:t>
      </w:r>
      <w:r w:rsidRPr="00996312">
        <w:rPr>
          <w:vanish/>
          <w:sz w:val="16"/>
        </w:rPr>
        <w:t>shipwreck…</w:t>
      </w:r>
      <w:r w:rsidRPr="00BE352B">
        <w:rPr>
          <w:sz w:val="16"/>
        </w:rPr>
        <w:t xml:space="preserve"> </w:t>
      </w:r>
      <w:r w:rsidRPr="00996312">
        <w:rPr>
          <w:vanish/>
          <w:sz w:val="16"/>
        </w:rPr>
        <w:t>soon</w:t>
      </w:r>
      <w:r w:rsidRPr="00BE352B">
        <w:rPr>
          <w:sz w:val="16"/>
        </w:rPr>
        <w:t xml:space="preserve"> </w:t>
      </w:r>
      <w:r w:rsidRPr="00996312">
        <w:rPr>
          <w:vanish/>
          <w:sz w:val="16"/>
        </w:rPr>
        <w:t>begins,</w:t>
      </w:r>
      <w:r w:rsidRPr="00BE352B">
        <w:rPr>
          <w:sz w:val="16"/>
        </w:rPr>
        <w:t xml:space="preserve"> </w:t>
      </w:r>
      <w:r w:rsidRPr="00996312">
        <w:rPr>
          <w:vanish/>
          <w:sz w:val="16"/>
        </w:rPr>
        <w:t>like</w:t>
      </w:r>
      <w:r w:rsidRPr="00BE352B">
        <w:rPr>
          <w:sz w:val="16"/>
        </w:rPr>
        <w:t xml:space="preserve"> </w:t>
      </w:r>
      <w:r w:rsidRPr="00996312">
        <w:rPr>
          <w:vanish/>
          <w:sz w:val="16"/>
        </w:rPr>
        <w:t>a</w:t>
      </w:r>
      <w:r w:rsidRPr="00BE352B">
        <w:rPr>
          <w:sz w:val="16"/>
        </w:rPr>
        <w:t xml:space="preserve"> </w:t>
      </w:r>
      <w:r w:rsidRPr="00996312">
        <w:rPr>
          <w:vanish/>
          <w:sz w:val="16"/>
        </w:rPr>
        <w:t>good</w:t>
      </w:r>
      <w:r w:rsidRPr="00BE352B">
        <w:rPr>
          <w:sz w:val="16"/>
        </w:rPr>
        <w:t xml:space="preserve"> </w:t>
      </w:r>
      <w:r w:rsidRPr="00996312">
        <w:rPr>
          <w:vanish/>
          <w:sz w:val="16"/>
        </w:rPr>
        <w:t>Englishman,</w:t>
      </w:r>
      <w:r w:rsidRPr="00BE352B">
        <w:rPr>
          <w:sz w:val="16"/>
        </w:rPr>
        <w:t xml:space="preserve"> </w:t>
      </w:r>
      <w:r w:rsidRPr="00996312">
        <w:rPr>
          <w:vanish/>
          <w:sz w:val="16"/>
        </w:rPr>
        <w:t>to</w:t>
      </w:r>
      <w:r w:rsidRPr="00BE352B">
        <w:rPr>
          <w:sz w:val="16"/>
        </w:rPr>
        <w:t xml:space="preserve"> </w:t>
      </w:r>
      <w:r w:rsidRPr="00996312">
        <w:rPr>
          <w:vanish/>
          <w:sz w:val="16"/>
        </w:rPr>
        <w:t>keep</w:t>
      </w:r>
      <w:r w:rsidRPr="00BE352B">
        <w:rPr>
          <w:sz w:val="16"/>
        </w:rPr>
        <w:t xml:space="preserve"> </w:t>
      </w:r>
      <w:r w:rsidRPr="00996312">
        <w:rPr>
          <w:vanish/>
          <w:sz w:val="16"/>
        </w:rPr>
        <w:t>a</w:t>
      </w:r>
      <w:r w:rsidRPr="00BE352B">
        <w:rPr>
          <w:sz w:val="16"/>
        </w:rPr>
        <w:t xml:space="preserve"> </w:t>
      </w:r>
      <w:r w:rsidRPr="00996312">
        <w:rPr>
          <w:vanish/>
          <w:sz w:val="16"/>
        </w:rPr>
        <w:t>set</w:t>
      </w:r>
      <w:r w:rsidRPr="00BE352B">
        <w:rPr>
          <w:sz w:val="16"/>
        </w:rPr>
        <w:t xml:space="preserve"> </w:t>
      </w:r>
      <w:r w:rsidRPr="00996312">
        <w:rPr>
          <w:vanish/>
          <w:sz w:val="16"/>
        </w:rPr>
        <w:t>of</w:t>
      </w:r>
      <w:r w:rsidRPr="00BE352B">
        <w:rPr>
          <w:sz w:val="16"/>
        </w:rPr>
        <w:t xml:space="preserve"> </w:t>
      </w:r>
      <w:r w:rsidRPr="00996312">
        <w:rPr>
          <w:vanish/>
          <w:sz w:val="16"/>
        </w:rPr>
        <w:t>books'</w:t>
      </w:r>
      <w:r w:rsidRPr="00BE352B">
        <w:rPr>
          <w:sz w:val="16"/>
        </w:rPr>
        <w:t xml:space="preserve"> </w:t>
      </w:r>
      <w:r w:rsidRPr="00996312">
        <w:rPr>
          <w:vanish/>
          <w:sz w:val="16"/>
        </w:rPr>
        <w:t>(Marx,</w:t>
      </w:r>
      <w:r w:rsidRPr="00BE352B">
        <w:rPr>
          <w:sz w:val="16"/>
        </w:rPr>
        <w:t xml:space="preserve"> </w:t>
      </w:r>
      <w:r w:rsidRPr="00996312">
        <w:rPr>
          <w:vanish/>
          <w:sz w:val="16"/>
        </w:rPr>
        <w:t>1976,</w:t>
      </w:r>
      <w:r w:rsidRPr="00BE352B">
        <w:rPr>
          <w:sz w:val="16"/>
        </w:rPr>
        <w:t xml:space="preserve"> </w:t>
      </w:r>
      <w:r w:rsidRPr="00996312">
        <w:rPr>
          <w:vanish/>
          <w:sz w:val="16"/>
        </w:rPr>
        <w:t>p.</w:t>
      </w:r>
      <w:r w:rsidRPr="00BE352B">
        <w:rPr>
          <w:sz w:val="16"/>
        </w:rPr>
        <w:t xml:space="preserve"> </w:t>
      </w:r>
      <w:r w:rsidRPr="00996312">
        <w:rPr>
          <w:vanish/>
          <w:sz w:val="16"/>
        </w:rPr>
        <w:t>170),</w:t>
      </w:r>
      <w:r w:rsidRPr="00BE352B">
        <w:rPr>
          <w:sz w:val="16"/>
        </w:rPr>
        <w:t xml:space="preserve"> </w:t>
      </w:r>
      <w:r w:rsidRPr="00996312">
        <w:rPr>
          <w:vanish/>
          <w:sz w:val="16"/>
        </w:rPr>
        <w:t>brings</w:t>
      </w:r>
      <w:r w:rsidRPr="00BE352B">
        <w:rPr>
          <w:sz w:val="16"/>
        </w:rPr>
        <w:t xml:space="preserve"> </w:t>
      </w:r>
      <w:r w:rsidRPr="00996312">
        <w:rPr>
          <w:vanish/>
          <w:sz w:val="16"/>
        </w:rPr>
        <w:t>with</w:t>
      </w:r>
      <w:r w:rsidRPr="00BE352B">
        <w:rPr>
          <w:sz w:val="16"/>
        </w:rPr>
        <w:t xml:space="preserve"> </w:t>
      </w:r>
      <w:r w:rsidRPr="00996312">
        <w:rPr>
          <w:vanish/>
          <w:sz w:val="16"/>
        </w:rPr>
        <w:t>him</w:t>
      </w:r>
      <w:r w:rsidRPr="00BE352B">
        <w:rPr>
          <w:sz w:val="16"/>
        </w:rPr>
        <w:t xml:space="preserve"> </w:t>
      </w:r>
      <w:r w:rsidRPr="00996312">
        <w:rPr>
          <w:vanish/>
          <w:sz w:val="16"/>
        </w:rPr>
        <w:t>English</w:t>
      </w:r>
      <w:r w:rsidRPr="00BE352B">
        <w:rPr>
          <w:sz w:val="16"/>
        </w:rPr>
        <w:t xml:space="preserve"> </w:t>
      </w:r>
      <w:r w:rsidRPr="00996312">
        <w:rPr>
          <w:vanish/>
          <w:sz w:val="16"/>
        </w:rPr>
        <w:t>political</w:t>
      </w:r>
      <w:r w:rsidRPr="00BE352B">
        <w:rPr>
          <w:sz w:val="16"/>
        </w:rPr>
        <w:t xml:space="preserve"> </w:t>
      </w:r>
      <w:r w:rsidRPr="00996312">
        <w:rPr>
          <w:vanish/>
          <w:sz w:val="16"/>
        </w:rPr>
        <w:t>economy—'Freedom,</w:t>
      </w:r>
      <w:r w:rsidRPr="00BE352B">
        <w:rPr>
          <w:sz w:val="16"/>
        </w:rPr>
        <w:t xml:space="preserve"> </w:t>
      </w:r>
      <w:r w:rsidRPr="00996312">
        <w:rPr>
          <w:vanish/>
          <w:sz w:val="16"/>
        </w:rPr>
        <w:t>Equality,</w:t>
      </w:r>
      <w:r w:rsidRPr="00BE352B">
        <w:rPr>
          <w:sz w:val="16"/>
        </w:rPr>
        <w:t xml:space="preserve"> </w:t>
      </w:r>
      <w:r w:rsidRPr="00996312">
        <w:rPr>
          <w:vanish/>
          <w:sz w:val="16"/>
        </w:rPr>
        <w:t>Property</w:t>
      </w:r>
      <w:r w:rsidRPr="00BE352B">
        <w:rPr>
          <w:sz w:val="16"/>
        </w:rPr>
        <w:t xml:space="preserve"> </w:t>
      </w:r>
      <w:r w:rsidRPr="00996312">
        <w:rPr>
          <w:vanish/>
          <w:sz w:val="16"/>
        </w:rPr>
        <w:t>and</w:t>
      </w:r>
      <w:r w:rsidRPr="00BE352B">
        <w:rPr>
          <w:sz w:val="16"/>
        </w:rPr>
        <w:t xml:space="preserve"> </w:t>
      </w:r>
      <w:r w:rsidRPr="00996312">
        <w:rPr>
          <w:vanish/>
          <w:sz w:val="16"/>
        </w:rPr>
        <w:t>Bentham',</w:t>
      </w:r>
      <w:r w:rsidRPr="00BE352B">
        <w:rPr>
          <w:sz w:val="16"/>
        </w:rPr>
        <w:t xml:space="preserve"> </w:t>
      </w:r>
      <w:r w:rsidRPr="00996312">
        <w:rPr>
          <w:vanish/>
          <w:sz w:val="16"/>
        </w:rPr>
        <w:t>as</w:t>
      </w:r>
      <w:r w:rsidRPr="00BE352B">
        <w:rPr>
          <w:sz w:val="16"/>
        </w:rPr>
        <w:t xml:space="preserve"> </w:t>
      </w:r>
      <w:r w:rsidRPr="00996312">
        <w:rPr>
          <w:vanish/>
          <w:sz w:val="16"/>
        </w:rPr>
        <w:t>Marx</w:t>
      </w:r>
      <w:r w:rsidRPr="00BE352B">
        <w:rPr>
          <w:sz w:val="16"/>
        </w:rPr>
        <w:t xml:space="preserve"> </w:t>
      </w:r>
      <w:r w:rsidRPr="00996312">
        <w:rPr>
          <w:vanish/>
          <w:sz w:val="16"/>
        </w:rPr>
        <w:t>(1976,</w:t>
      </w:r>
      <w:r w:rsidRPr="00BE352B">
        <w:rPr>
          <w:sz w:val="16"/>
        </w:rPr>
        <w:t xml:space="preserve"> </w:t>
      </w:r>
      <w:r w:rsidRPr="00996312">
        <w:rPr>
          <w:vanish/>
          <w:sz w:val="16"/>
        </w:rPr>
        <w:t>p.</w:t>
      </w:r>
      <w:r w:rsidRPr="00BE352B">
        <w:rPr>
          <w:sz w:val="16"/>
        </w:rPr>
        <w:t xml:space="preserve"> </w:t>
      </w:r>
      <w:r w:rsidRPr="00996312">
        <w:rPr>
          <w:vanish/>
          <w:sz w:val="16"/>
        </w:rPr>
        <w:t>280)</w:t>
      </w:r>
      <w:r w:rsidRPr="00BE352B">
        <w:rPr>
          <w:sz w:val="16"/>
        </w:rPr>
        <w:t xml:space="preserve"> </w:t>
      </w:r>
      <w:r w:rsidRPr="00996312">
        <w:rPr>
          <w:vanish/>
          <w:sz w:val="16"/>
        </w:rPr>
        <w:t>says</w:t>
      </w:r>
      <w:r w:rsidRPr="00BE352B">
        <w:rPr>
          <w:sz w:val="16"/>
        </w:rPr>
        <w:t xml:space="preserve"> </w:t>
      </w:r>
      <w:r w:rsidRPr="00996312">
        <w:rPr>
          <w:vanish/>
          <w:sz w:val="16"/>
        </w:rPr>
        <w:t>elsewhere—</w:t>
      </w:r>
      <w:r w:rsidRPr="00BE352B">
        <w:rPr>
          <w:sz w:val="16"/>
        </w:rPr>
        <w:t xml:space="preserve"> </w:t>
      </w:r>
      <w:r w:rsidRPr="00996312">
        <w:rPr>
          <w:vanish/>
          <w:sz w:val="16"/>
        </w:rPr>
        <w:t>to</w:t>
      </w:r>
      <w:r w:rsidRPr="00BE352B">
        <w:rPr>
          <w:sz w:val="16"/>
        </w:rPr>
        <w:t xml:space="preserve"> </w:t>
      </w:r>
      <w:r w:rsidRPr="00996312">
        <w:rPr>
          <w:vanish/>
          <w:sz w:val="16"/>
        </w:rPr>
        <w:t>his</w:t>
      </w:r>
      <w:r w:rsidRPr="00BE352B">
        <w:rPr>
          <w:sz w:val="16"/>
        </w:rPr>
        <w:t xml:space="preserve"> </w:t>
      </w:r>
      <w:r w:rsidRPr="00996312">
        <w:rPr>
          <w:vanish/>
          <w:sz w:val="16"/>
        </w:rPr>
        <w:t>desert</w:t>
      </w:r>
      <w:r w:rsidRPr="00BE352B">
        <w:rPr>
          <w:sz w:val="16"/>
        </w:rPr>
        <w:t xml:space="preserve"> </w:t>
      </w:r>
      <w:r w:rsidRPr="00996312">
        <w:rPr>
          <w:vanish/>
          <w:sz w:val="16"/>
        </w:rPr>
        <w:t>island.</w:t>
      </w:r>
      <w:r w:rsidRPr="00BE352B">
        <w:rPr>
          <w:sz w:val="16"/>
        </w:rPr>
        <w:t xml:space="preserve"> </w:t>
      </w:r>
    </w:p>
    <w:p w14:paraId="7D18586B" w14:textId="77777777" w:rsidR="005D7438" w:rsidRPr="00996312" w:rsidRDefault="005D7438" w:rsidP="005D7438">
      <w:pPr>
        <w:rPr>
          <w:vanish/>
          <w:sz w:val="16"/>
        </w:rPr>
      </w:pPr>
      <w:r w:rsidRPr="00996312">
        <w:rPr>
          <w:vanish/>
          <w:sz w:val="16"/>
        </w:rPr>
        <w:t>In</w:t>
      </w:r>
      <w:r w:rsidRPr="00BE352B">
        <w:rPr>
          <w:sz w:val="16"/>
        </w:rPr>
        <w:t xml:space="preserve"> </w:t>
      </w:r>
      <w:r w:rsidRPr="00996312">
        <w:rPr>
          <w:vanish/>
          <w:sz w:val="16"/>
        </w:rPr>
        <w:t>early</w:t>
      </w:r>
      <w:r w:rsidRPr="00BE352B">
        <w:rPr>
          <w:sz w:val="16"/>
        </w:rPr>
        <w:t xml:space="preserve"> </w:t>
      </w:r>
      <w:r w:rsidRPr="00996312">
        <w:rPr>
          <w:vanish/>
          <w:sz w:val="16"/>
        </w:rPr>
        <w:t>2018,</w:t>
      </w:r>
      <w:r w:rsidRPr="00BE352B">
        <w:rPr>
          <w:sz w:val="16"/>
        </w:rPr>
        <w:t xml:space="preserve"> </w:t>
      </w:r>
      <w:r w:rsidRPr="00996312">
        <w:rPr>
          <w:vanish/>
          <w:sz w:val="16"/>
        </w:rPr>
        <w:t>astronomers</w:t>
      </w:r>
      <w:r w:rsidRPr="00BE352B">
        <w:rPr>
          <w:sz w:val="16"/>
        </w:rPr>
        <w:t xml:space="preserve"> </w:t>
      </w:r>
      <w:r w:rsidRPr="00996312">
        <w:rPr>
          <w:vanish/>
          <w:sz w:val="16"/>
        </w:rPr>
        <w:t>across</w:t>
      </w:r>
      <w:r w:rsidRPr="00BE352B">
        <w:rPr>
          <w:sz w:val="16"/>
        </w:rPr>
        <w:t xml:space="preserve"> </w:t>
      </w:r>
      <w:r w:rsidRPr="00996312">
        <w:rPr>
          <w:vanish/>
          <w:sz w:val="16"/>
        </w:rPr>
        <w:t>the</w:t>
      </w:r>
      <w:r w:rsidRPr="00BE352B">
        <w:rPr>
          <w:sz w:val="16"/>
        </w:rPr>
        <w:t xml:space="preserve"> </w:t>
      </w:r>
      <w:r w:rsidRPr="00996312">
        <w:rPr>
          <w:vanish/>
          <w:sz w:val="16"/>
        </w:rPr>
        <w:t>world</w:t>
      </w:r>
      <w:r w:rsidRPr="00BE352B">
        <w:rPr>
          <w:sz w:val="16"/>
        </w:rPr>
        <w:t xml:space="preserve"> </w:t>
      </w:r>
      <w:r w:rsidRPr="00996312">
        <w:rPr>
          <w:vanish/>
          <w:sz w:val="16"/>
        </w:rPr>
        <w:t>learned</w:t>
      </w:r>
      <w:r w:rsidRPr="00BE352B">
        <w:rPr>
          <w:sz w:val="16"/>
        </w:rPr>
        <w:t xml:space="preserve"> </w:t>
      </w:r>
      <w:r w:rsidRPr="00996312">
        <w:rPr>
          <w:vanish/>
          <w:sz w:val="16"/>
        </w:rPr>
        <w:t>that</w:t>
      </w:r>
      <w:r w:rsidRPr="00BE352B">
        <w:rPr>
          <w:sz w:val="16"/>
        </w:rPr>
        <w:t xml:space="preserve"> </w:t>
      </w:r>
      <w:r w:rsidRPr="00996312">
        <w:rPr>
          <w:vanish/>
          <w:sz w:val="16"/>
        </w:rPr>
        <w:t>a</w:t>
      </w:r>
      <w:r w:rsidRPr="00BE352B">
        <w:rPr>
          <w:sz w:val="16"/>
        </w:rPr>
        <w:t xml:space="preserve"> </w:t>
      </w:r>
      <w:r w:rsidRPr="00996312">
        <w:rPr>
          <w:vanish/>
          <w:sz w:val="16"/>
        </w:rPr>
        <w:t>New</w:t>
      </w:r>
      <w:r w:rsidRPr="00BE352B">
        <w:rPr>
          <w:sz w:val="16"/>
        </w:rPr>
        <w:t xml:space="preserve"> </w:t>
      </w:r>
      <w:r w:rsidRPr="00996312">
        <w:rPr>
          <w:vanish/>
          <w:sz w:val="16"/>
        </w:rPr>
        <w:t>Zealand</w:t>
      </w:r>
      <w:r w:rsidRPr="00BE352B">
        <w:rPr>
          <w:sz w:val="16"/>
        </w:rPr>
        <w:t xml:space="preserve"> </w:t>
      </w:r>
      <w:r w:rsidRPr="00996312">
        <w:rPr>
          <w:vanish/>
          <w:sz w:val="16"/>
        </w:rPr>
        <w:t>start-up,</w:t>
      </w:r>
      <w:r w:rsidRPr="00BE352B">
        <w:rPr>
          <w:sz w:val="16"/>
        </w:rPr>
        <w:t xml:space="preserve"> </w:t>
      </w:r>
      <w:r w:rsidRPr="00996312">
        <w:rPr>
          <w:rStyle w:val="StyleUnderline"/>
          <w:vanish/>
        </w:rPr>
        <w:t>Rocket</w:t>
      </w:r>
      <w:r w:rsidRPr="004E7F1B">
        <w:rPr>
          <w:rStyle w:val="StyleUnderline"/>
        </w:rPr>
        <w:t xml:space="preserve"> </w:t>
      </w:r>
      <w:r w:rsidRPr="00996312">
        <w:rPr>
          <w:rStyle w:val="StyleUnderline"/>
          <w:vanish/>
        </w:rPr>
        <w:t>Lab</w:t>
      </w:r>
      <w:r w:rsidRPr="00996312">
        <w:rPr>
          <w:vanish/>
          <w:sz w:val="16"/>
        </w:rPr>
        <w:t>,</w:t>
      </w:r>
      <w:r w:rsidRPr="00BE352B">
        <w:rPr>
          <w:sz w:val="16"/>
        </w:rPr>
        <w:t xml:space="preserve"> </w:t>
      </w:r>
      <w:r w:rsidRPr="00996312">
        <w:rPr>
          <w:vanish/>
          <w:sz w:val="16"/>
        </w:rPr>
        <w:t>which</w:t>
      </w:r>
      <w:r w:rsidRPr="00BE352B">
        <w:rPr>
          <w:sz w:val="16"/>
        </w:rPr>
        <w:t xml:space="preserve"> </w:t>
      </w:r>
      <w:r w:rsidRPr="00996312">
        <w:rPr>
          <w:vanish/>
          <w:sz w:val="16"/>
        </w:rPr>
        <w:t>aimed</w:t>
      </w:r>
      <w:r w:rsidRPr="00BE352B">
        <w:rPr>
          <w:sz w:val="16"/>
        </w:rPr>
        <w:t xml:space="preserve"> </w:t>
      </w:r>
      <w:r w:rsidRPr="00996312">
        <w:rPr>
          <w:vanish/>
          <w:sz w:val="16"/>
        </w:rPr>
        <w:t>to</w:t>
      </w:r>
      <w:r w:rsidRPr="00BE352B">
        <w:rPr>
          <w:sz w:val="16"/>
        </w:rPr>
        <w:t xml:space="preserve"> </w:t>
      </w:r>
      <w:r w:rsidRPr="00996312">
        <w:rPr>
          <w:vanish/>
          <w:sz w:val="16"/>
        </w:rPr>
        <w:t>launch</w:t>
      </w:r>
      <w:r w:rsidRPr="00BE352B">
        <w:rPr>
          <w:sz w:val="16"/>
        </w:rPr>
        <w:t xml:space="preserve"> </w:t>
      </w:r>
      <w:r w:rsidRPr="00996312">
        <w:rPr>
          <w:vanish/>
          <w:sz w:val="16"/>
        </w:rPr>
        <w:t>thousands</w:t>
      </w:r>
      <w:r w:rsidRPr="00BE352B">
        <w:rPr>
          <w:sz w:val="16"/>
        </w:rPr>
        <w:t xml:space="preserve"> </w:t>
      </w:r>
      <w:r w:rsidRPr="00996312">
        <w:rPr>
          <w:vanish/>
          <w:sz w:val="16"/>
        </w:rPr>
        <w:t>of</w:t>
      </w:r>
      <w:r w:rsidRPr="00BE352B">
        <w:rPr>
          <w:sz w:val="16"/>
        </w:rPr>
        <w:t xml:space="preserve"> </w:t>
      </w:r>
      <w:r w:rsidRPr="00996312">
        <w:rPr>
          <w:vanish/>
          <w:sz w:val="16"/>
        </w:rPr>
        <w:t>miniature</w:t>
      </w:r>
      <w:r w:rsidRPr="00BE352B">
        <w:rPr>
          <w:sz w:val="16"/>
        </w:rPr>
        <w:t xml:space="preserve"> </w:t>
      </w:r>
      <w:r w:rsidRPr="00996312">
        <w:rPr>
          <w:vanish/>
          <w:sz w:val="16"/>
        </w:rPr>
        <w:t>satellites</w:t>
      </w:r>
      <w:r w:rsidRPr="00BE352B">
        <w:rPr>
          <w:sz w:val="16"/>
        </w:rPr>
        <w:t xml:space="preserve"> </w:t>
      </w:r>
      <w:r w:rsidRPr="00996312">
        <w:rPr>
          <w:vanish/>
          <w:sz w:val="16"/>
        </w:rPr>
        <w:t>into</w:t>
      </w:r>
      <w:r w:rsidRPr="00BE352B">
        <w:rPr>
          <w:sz w:val="16"/>
        </w:rPr>
        <w:t xml:space="preserve"> </w:t>
      </w:r>
      <w:r w:rsidRPr="00996312">
        <w:rPr>
          <w:vanish/>
          <w:sz w:val="16"/>
        </w:rPr>
        <w:t>orbit</w:t>
      </w:r>
      <w:r w:rsidRPr="00BE352B">
        <w:rPr>
          <w:sz w:val="16"/>
        </w:rPr>
        <w:t xml:space="preserve"> </w:t>
      </w:r>
      <w:r w:rsidRPr="00996312">
        <w:rPr>
          <w:vanish/>
          <w:sz w:val="16"/>
        </w:rPr>
        <w:t>around</w:t>
      </w:r>
      <w:r w:rsidRPr="00BE352B">
        <w:rPr>
          <w:sz w:val="16"/>
        </w:rPr>
        <w:t xml:space="preserve"> </w:t>
      </w:r>
      <w:r w:rsidRPr="00996312">
        <w:rPr>
          <w:vanish/>
          <w:sz w:val="16"/>
        </w:rPr>
        <w:t>Earth</w:t>
      </w:r>
      <w:r w:rsidRPr="00BE352B">
        <w:rPr>
          <w:sz w:val="16"/>
        </w:rPr>
        <w:t xml:space="preserve"> </w:t>
      </w:r>
      <w:r w:rsidRPr="00996312">
        <w:rPr>
          <w:vanish/>
          <w:sz w:val="16"/>
        </w:rPr>
        <w:t>(so-called</w:t>
      </w:r>
      <w:r w:rsidRPr="00BE352B">
        <w:rPr>
          <w:sz w:val="16"/>
        </w:rPr>
        <w:t xml:space="preserve"> </w:t>
      </w:r>
      <w:r w:rsidRPr="00996312">
        <w:rPr>
          <w:vanish/>
          <w:sz w:val="16"/>
        </w:rPr>
        <w:t>‘smallsats'),</w:t>
      </w:r>
      <w:r w:rsidRPr="00BE352B">
        <w:rPr>
          <w:sz w:val="16"/>
        </w:rPr>
        <w:t xml:space="preserve"> </w:t>
      </w:r>
      <w:r w:rsidRPr="00996312">
        <w:rPr>
          <w:rStyle w:val="StyleUnderline"/>
          <w:vanish/>
        </w:rPr>
        <w:t>had</w:t>
      </w:r>
      <w:r w:rsidRPr="004E7F1B">
        <w:rPr>
          <w:rStyle w:val="StyleUnderline"/>
        </w:rPr>
        <w:t xml:space="preserve"> </w:t>
      </w:r>
      <w:r w:rsidRPr="00996312">
        <w:rPr>
          <w:rStyle w:val="StyleUnderline"/>
          <w:vanish/>
        </w:rPr>
        <w:t>planned</w:t>
      </w:r>
      <w:r w:rsidRPr="004E7F1B">
        <w:rPr>
          <w:rStyle w:val="StyleUnderline"/>
        </w:rPr>
        <w:t xml:space="preserve"> </w:t>
      </w:r>
      <w:r w:rsidRPr="00996312">
        <w:rPr>
          <w:rStyle w:val="StyleUnderline"/>
          <w:vanish/>
        </w:rPr>
        <w:t>to</w:t>
      </w:r>
      <w:r w:rsidRPr="004E7F1B">
        <w:rPr>
          <w:rStyle w:val="StyleUnderline"/>
        </w:rPr>
        <w:t xml:space="preserve"> </w:t>
      </w:r>
      <w:r w:rsidRPr="00996312">
        <w:rPr>
          <w:rStyle w:val="StyleUnderline"/>
          <w:vanish/>
        </w:rPr>
        <w:t>launch</w:t>
      </w:r>
      <w:r w:rsidRPr="004E7F1B">
        <w:rPr>
          <w:rStyle w:val="StyleUnderline"/>
        </w:rPr>
        <w:t xml:space="preserve"> </w:t>
      </w:r>
      <w:r w:rsidRPr="00996312">
        <w:rPr>
          <w:rStyle w:val="StyleUnderline"/>
          <w:vanish/>
        </w:rPr>
        <w:t>a</w:t>
      </w:r>
      <w:r w:rsidRPr="004E7F1B">
        <w:rPr>
          <w:rStyle w:val="StyleUnderline"/>
        </w:rPr>
        <w:t xml:space="preserve"> </w:t>
      </w:r>
      <w:r w:rsidRPr="00996312">
        <w:rPr>
          <w:rStyle w:val="StyleUnderline"/>
          <w:vanish/>
        </w:rPr>
        <w:t>giant</w:t>
      </w:r>
      <w:r w:rsidRPr="00996312">
        <w:rPr>
          <w:vanish/>
          <w:sz w:val="16"/>
        </w:rPr>
        <w:t>,</w:t>
      </w:r>
      <w:r w:rsidRPr="00BE352B">
        <w:rPr>
          <w:sz w:val="16"/>
        </w:rPr>
        <w:t xml:space="preserve"> </w:t>
      </w:r>
      <w:r w:rsidRPr="00996312">
        <w:rPr>
          <w:vanish/>
          <w:sz w:val="16"/>
        </w:rPr>
        <w:t>shining</w:t>
      </w:r>
      <w:r w:rsidRPr="00BE352B">
        <w:rPr>
          <w:sz w:val="16"/>
        </w:rPr>
        <w:t xml:space="preserve"> </w:t>
      </w:r>
      <w:r w:rsidRPr="00996312">
        <w:rPr>
          <w:vanish/>
          <w:sz w:val="16"/>
        </w:rPr>
        <w:t>‘disco</w:t>
      </w:r>
      <w:r w:rsidRPr="00BE352B">
        <w:rPr>
          <w:sz w:val="16"/>
        </w:rPr>
        <w:t xml:space="preserve"> </w:t>
      </w:r>
      <w:r w:rsidRPr="00996312">
        <w:rPr>
          <w:vanish/>
          <w:sz w:val="16"/>
        </w:rPr>
        <w:t>ball'—the</w:t>
      </w:r>
      <w:r w:rsidRPr="00BE352B">
        <w:rPr>
          <w:sz w:val="16"/>
        </w:rPr>
        <w:t xml:space="preserve"> </w:t>
      </w:r>
      <w:r w:rsidRPr="00996312">
        <w:rPr>
          <w:vanish/>
          <w:sz w:val="16"/>
        </w:rPr>
        <w:t>‘</w:t>
      </w:r>
      <w:r w:rsidRPr="00996312">
        <w:rPr>
          <w:rStyle w:val="StyleUnderline"/>
          <w:vanish/>
        </w:rPr>
        <w:t>Humanity</w:t>
      </w:r>
      <w:r w:rsidRPr="004E7F1B">
        <w:rPr>
          <w:rStyle w:val="StyleUnderline"/>
        </w:rPr>
        <w:t xml:space="preserve"> </w:t>
      </w:r>
      <w:r w:rsidRPr="00996312">
        <w:rPr>
          <w:rStyle w:val="StyleUnderline"/>
          <w:vanish/>
        </w:rPr>
        <w:t>Star</w:t>
      </w:r>
      <w:r w:rsidRPr="00996312">
        <w:rPr>
          <w:vanish/>
          <w:sz w:val="16"/>
        </w:rPr>
        <w:t>'—into</w:t>
      </w:r>
      <w:r w:rsidRPr="00BE352B">
        <w:rPr>
          <w:sz w:val="16"/>
        </w:rPr>
        <w:t xml:space="preserve"> </w:t>
      </w:r>
      <w:r w:rsidRPr="00996312">
        <w:rPr>
          <w:vanish/>
          <w:sz w:val="16"/>
        </w:rPr>
        <w:t>orbit</w:t>
      </w:r>
      <w:r w:rsidRPr="00BE352B">
        <w:rPr>
          <w:sz w:val="16"/>
        </w:rPr>
        <w:t xml:space="preserve"> </w:t>
      </w:r>
      <w:r w:rsidRPr="00996312">
        <w:rPr>
          <w:vanish/>
          <w:sz w:val="16"/>
        </w:rPr>
        <w:t>around</w:t>
      </w:r>
      <w:r w:rsidRPr="00BE352B">
        <w:rPr>
          <w:sz w:val="16"/>
        </w:rPr>
        <w:t xml:space="preserve"> </w:t>
      </w:r>
      <w:r w:rsidRPr="00996312">
        <w:rPr>
          <w:vanish/>
          <w:sz w:val="16"/>
        </w:rPr>
        <w:t>Earth.</w:t>
      </w:r>
      <w:r w:rsidRPr="00BE352B">
        <w:rPr>
          <w:sz w:val="16"/>
        </w:rPr>
        <w:t xml:space="preserve"> </w:t>
      </w:r>
      <w:r w:rsidRPr="00996312">
        <w:rPr>
          <w:rStyle w:val="StyleUnderline"/>
          <w:vanish/>
        </w:rPr>
        <w:t>It</w:t>
      </w:r>
      <w:r w:rsidRPr="004E7F1B">
        <w:rPr>
          <w:rStyle w:val="StyleUnderline"/>
        </w:rPr>
        <w:t xml:space="preserve"> </w:t>
      </w:r>
      <w:r w:rsidRPr="00996312">
        <w:rPr>
          <w:rStyle w:val="StyleUnderline"/>
          <w:vanish/>
        </w:rPr>
        <w:t>was</w:t>
      </w:r>
      <w:r w:rsidRPr="004E7F1B">
        <w:rPr>
          <w:rStyle w:val="StyleUnderline"/>
        </w:rPr>
        <w:t xml:space="preserve"> </w:t>
      </w:r>
      <w:r w:rsidRPr="00996312">
        <w:rPr>
          <w:rStyle w:val="StyleUnderline"/>
          <w:vanish/>
        </w:rPr>
        <w:t>an</w:t>
      </w:r>
      <w:r w:rsidRPr="004E7F1B">
        <w:rPr>
          <w:rStyle w:val="StyleUnderline"/>
        </w:rPr>
        <w:t xml:space="preserve"> </w:t>
      </w:r>
      <w:r w:rsidRPr="00996312">
        <w:rPr>
          <w:rStyle w:val="StyleUnderline"/>
          <w:vanish/>
        </w:rPr>
        <w:t>elaborate</w:t>
      </w:r>
      <w:r w:rsidRPr="004E7F1B">
        <w:rPr>
          <w:rStyle w:val="StyleUnderline"/>
        </w:rPr>
        <w:t xml:space="preserve"> </w:t>
      </w:r>
      <w:r w:rsidRPr="00996312">
        <w:rPr>
          <w:rStyle w:val="Emphasis"/>
          <w:vanish/>
        </w:rPr>
        <w:t>marketing</w:t>
      </w:r>
      <w:r w:rsidRPr="004E7F1B">
        <w:rPr>
          <w:rStyle w:val="Emphasis"/>
        </w:rPr>
        <w:t xml:space="preserve"> </w:t>
      </w:r>
      <w:r w:rsidRPr="00996312">
        <w:rPr>
          <w:rStyle w:val="Emphasis"/>
          <w:vanish/>
        </w:rPr>
        <w:t>stunt</w:t>
      </w:r>
      <w:r w:rsidRPr="004E7F1B">
        <w:rPr>
          <w:rStyle w:val="Emphasis"/>
        </w:rPr>
        <w:t xml:space="preserve"> </w:t>
      </w:r>
      <w:r w:rsidRPr="00996312">
        <w:rPr>
          <w:rStyle w:val="Emphasis"/>
          <w:vanish/>
        </w:rPr>
        <w:t>masked</w:t>
      </w:r>
      <w:r w:rsidRPr="004E7F1B">
        <w:rPr>
          <w:rStyle w:val="Emphasis"/>
        </w:rPr>
        <w:t xml:space="preserve"> </w:t>
      </w:r>
      <w:r w:rsidRPr="00996312">
        <w:rPr>
          <w:rStyle w:val="Emphasis"/>
          <w:vanish/>
        </w:rPr>
        <w:t>by</w:t>
      </w:r>
      <w:r w:rsidRPr="004E7F1B">
        <w:rPr>
          <w:rStyle w:val="Emphasis"/>
        </w:rPr>
        <w:t xml:space="preserve"> </w:t>
      </w:r>
      <w:r w:rsidRPr="00996312">
        <w:rPr>
          <w:rStyle w:val="Emphasis"/>
          <w:vanish/>
        </w:rPr>
        <w:t>humanistic</w:t>
      </w:r>
      <w:r w:rsidRPr="004E7F1B">
        <w:rPr>
          <w:rStyle w:val="Emphasis"/>
        </w:rPr>
        <w:t xml:space="preserve"> </w:t>
      </w:r>
      <w:r w:rsidRPr="00996312">
        <w:rPr>
          <w:rStyle w:val="Emphasis"/>
          <w:vanish/>
        </w:rPr>
        <w:t>idealism</w:t>
      </w:r>
      <w:r w:rsidRPr="00996312">
        <w:rPr>
          <w:vanish/>
          <w:sz w:val="16"/>
        </w:rPr>
        <w:t>.</w:t>
      </w:r>
      <w:r w:rsidRPr="00BE352B">
        <w:rPr>
          <w:sz w:val="16"/>
        </w:rPr>
        <w:t xml:space="preserve"> </w:t>
      </w:r>
      <w:r w:rsidRPr="00996312">
        <w:rPr>
          <w:vanish/>
          <w:sz w:val="16"/>
        </w:rPr>
        <w:t>‘</w:t>
      </w:r>
      <w:r w:rsidRPr="00996312">
        <w:rPr>
          <w:rStyle w:val="StyleUnderline"/>
          <w:vanish/>
        </w:rPr>
        <w:t>No</w:t>
      </w:r>
      <w:r w:rsidRPr="004E7F1B">
        <w:rPr>
          <w:rStyle w:val="StyleUnderline"/>
        </w:rPr>
        <w:t xml:space="preserve"> </w:t>
      </w:r>
      <w:r w:rsidRPr="00996312">
        <w:rPr>
          <w:rStyle w:val="StyleUnderline"/>
          <w:vanish/>
        </w:rPr>
        <w:t>matter</w:t>
      </w:r>
      <w:r w:rsidRPr="004E7F1B">
        <w:rPr>
          <w:rStyle w:val="StyleUnderline"/>
        </w:rPr>
        <w:t xml:space="preserve"> </w:t>
      </w:r>
      <w:r w:rsidRPr="00996312">
        <w:rPr>
          <w:rStyle w:val="StyleUnderline"/>
          <w:vanish/>
        </w:rPr>
        <w:t>where</w:t>
      </w:r>
      <w:r w:rsidRPr="004E7F1B">
        <w:rPr>
          <w:rStyle w:val="StyleUnderline"/>
        </w:rPr>
        <w:t xml:space="preserve"> </w:t>
      </w:r>
      <w:r w:rsidRPr="00996312">
        <w:rPr>
          <w:rStyle w:val="StyleUnderline"/>
          <w:vanish/>
        </w:rPr>
        <w:t>you</w:t>
      </w:r>
      <w:r w:rsidRPr="004E7F1B">
        <w:rPr>
          <w:rStyle w:val="StyleUnderline"/>
        </w:rPr>
        <w:t xml:space="preserve"> </w:t>
      </w:r>
      <w:r w:rsidRPr="00996312">
        <w:rPr>
          <w:rStyle w:val="StyleUnderline"/>
          <w:vanish/>
        </w:rPr>
        <w:t>are</w:t>
      </w:r>
      <w:r w:rsidRPr="004E7F1B">
        <w:rPr>
          <w:rStyle w:val="StyleUnderline"/>
        </w:rPr>
        <w:t xml:space="preserve"> </w:t>
      </w:r>
      <w:r w:rsidRPr="00996312">
        <w:rPr>
          <w:rStyle w:val="StyleUnderline"/>
          <w:vanish/>
        </w:rPr>
        <w:t>in</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world</w:t>
      </w:r>
      <w:r w:rsidRPr="00996312">
        <w:rPr>
          <w:vanish/>
          <w:sz w:val="16"/>
        </w:rPr>
        <w:t>,</w:t>
      </w:r>
      <w:r w:rsidRPr="00BE352B">
        <w:rPr>
          <w:sz w:val="16"/>
        </w:rPr>
        <w:t xml:space="preserve"> </w:t>
      </w:r>
      <w:r w:rsidRPr="00996312">
        <w:rPr>
          <w:vanish/>
          <w:sz w:val="16"/>
        </w:rPr>
        <w:t>or</w:t>
      </w:r>
      <w:r w:rsidRPr="00BE352B">
        <w:rPr>
          <w:sz w:val="16"/>
        </w:rPr>
        <w:t xml:space="preserve"> </w:t>
      </w:r>
      <w:r w:rsidRPr="00996312">
        <w:rPr>
          <w:vanish/>
          <w:sz w:val="16"/>
        </w:rPr>
        <w:t>what</w:t>
      </w:r>
      <w:r w:rsidRPr="00BE352B">
        <w:rPr>
          <w:sz w:val="16"/>
        </w:rPr>
        <w:t xml:space="preserve"> </w:t>
      </w:r>
      <w:r w:rsidRPr="00996312">
        <w:rPr>
          <w:vanish/>
          <w:sz w:val="16"/>
        </w:rPr>
        <w:t>is</w:t>
      </w:r>
      <w:r w:rsidRPr="00BE352B">
        <w:rPr>
          <w:sz w:val="16"/>
        </w:rPr>
        <w:t xml:space="preserve"> </w:t>
      </w:r>
      <w:r w:rsidRPr="00996312">
        <w:rPr>
          <w:vanish/>
          <w:sz w:val="16"/>
        </w:rPr>
        <w:t>happening</w:t>
      </w:r>
      <w:r w:rsidRPr="00BE352B">
        <w:rPr>
          <w:sz w:val="16"/>
        </w:rPr>
        <w:t xml:space="preserve"> </w:t>
      </w:r>
      <w:r w:rsidRPr="00996312">
        <w:rPr>
          <w:vanish/>
          <w:sz w:val="16"/>
        </w:rPr>
        <w:t>in</w:t>
      </w:r>
      <w:r w:rsidRPr="00BE352B">
        <w:rPr>
          <w:sz w:val="16"/>
        </w:rPr>
        <w:t xml:space="preserve"> </w:t>
      </w:r>
      <w:r w:rsidRPr="00996312">
        <w:rPr>
          <w:vanish/>
          <w:sz w:val="16"/>
        </w:rPr>
        <w:t>your</w:t>
      </w:r>
      <w:r w:rsidRPr="00BE352B">
        <w:rPr>
          <w:sz w:val="16"/>
        </w:rPr>
        <w:t xml:space="preserve"> </w:t>
      </w:r>
      <w:r w:rsidRPr="00996312">
        <w:rPr>
          <w:vanish/>
          <w:sz w:val="16"/>
        </w:rPr>
        <w:t>life',</w:t>
      </w:r>
      <w:r w:rsidRPr="00BE352B">
        <w:rPr>
          <w:sz w:val="16"/>
        </w:rPr>
        <w:t xml:space="preserve"> </w:t>
      </w:r>
      <w:r w:rsidRPr="00996312">
        <w:rPr>
          <w:vanish/>
          <w:sz w:val="16"/>
        </w:rPr>
        <w:t>said</w:t>
      </w:r>
      <w:r w:rsidRPr="00BE352B">
        <w:rPr>
          <w:sz w:val="16"/>
        </w:rPr>
        <w:t xml:space="preserve"> </w:t>
      </w:r>
      <w:r w:rsidRPr="00996312">
        <w:rPr>
          <w:vanish/>
          <w:sz w:val="16"/>
        </w:rPr>
        <w:t>Rocket</w:t>
      </w:r>
      <w:r w:rsidRPr="00BE352B">
        <w:rPr>
          <w:sz w:val="16"/>
        </w:rPr>
        <w:t xml:space="preserve"> </w:t>
      </w:r>
      <w:r w:rsidRPr="00996312">
        <w:rPr>
          <w:vanish/>
          <w:sz w:val="16"/>
        </w:rPr>
        <w:t>Lab</w:t>
      </w:r>
      <w:r w:rsidRPr="00BE352B">
        <w:rPr>
          <w:sz w:val="16"/>
        </w:rPr>
        <w:t xml:space="preserve"> </w:t>
      </w:r>
      <w:r w:rsidRPr="00996312">
        <w:rPr>
          <w:vanish/>
          <w:sz w:val="16"/>
        </w:rPr>
        <w:t>CEO</w:t>
      </w:r>
      <w:r w:rsidRPr="00BE352B">
        <w:rPr>
          <w:sz w:val="16"/>
        </w:rPr>
        <w:t xml:space="preserve"> </w:t>
      </w:r>
      <w:r w:rsidRPr="00996312">
        <w:rPr>
          <w:vanish/>
          <w:sz w:val="16"/>
        </w:rPr>
        <w:t>Peter</w:t>
      </w:r>
      <w:r w:rsidRPr="00BE352B">
        <w:rPr>
          <w:sz w:val="16"/>
        </w:rPr>
        <w:t xml:space="preserve"> </w:t>
      </w:r>
      <w:r w:rsidRPr="00996312">
        <w:rPr>
          <w:vanish/>
          <w:sz w:val="16"/>
        </w:rPr>
        <w:t>Beck,</w:t>
      </w:r>
      <w:r w:rsidRPr="00BE352B">
        <w:rPr>
          <w:sz w:val="16"/>
        </w:rPr>
        <w:t xml:space="preserve"> </w:t>
      </w:r>
      <w:r w:rsidRPr="00996312">
        <w:rPr>
          <w:vanish/>
          <w:sz w:val="16"/>
        </w:rPr>
        <w:t>‘</w:t>
      </w:r>
      <w:r w:rsidRPr="00996312">
        <w:rPr>
          <w:rStyle w:val="StyleUnderline"/>
          <w:vanish/>
        </w:rPr>
        <w:t>everyone</w:t>
      </w:r>
      <w:r w:rsidRPr="004E7F1B">
        <w:rPr>
          <w:rStyle w:val="StyleUnderline"/>
        </w:rPr>
        <w:t xml:space="preserve"> </w:t>
      </w:r>
      <w:r w:rsidRPr="00996312">
        <w:rPr>
          <w:rStyle w:val="StyleUnderline"/>
          <w:vanish/>
        </w:rPr>
        <w:t>will</w:t>
      </w:r>
      <w:r w:rsidRPr="004E7F1B">
        <w:rPr>
          <w:rStyle w:val="StyleUnderline"/>
        </w:rPr>
        <w:t xml:space="preserve"> </w:t>
      </w:r>
      <w:r w:rsidRPr="00996312">
        <w:rPr>
          <w:rStyle w:val="StyleUnderline"/>
          <w:vanish/>
        </w:rPr>
        <w:t>be</w:t>
      </w:r>
      <w:r w:rsidRPr="004E7F1B">
        <w:rPr>
          <w:rStyle w:val="StyleUnderline"/>
        </w:rPr>
        <w:t xml:space="preserve"> </w:t>
      </w:r>
      <w:r w:rsidRPr="00996312">
        <w:rPr>
          <w:rStyle w:val="StyleUnderline"/>
          <w:vanish/>
        </w:rPr>
        <w:t>able</w:t>
      </w:r>
      <w:r w:rsidRPr="004E7F1B">
        <w:rPr>
          <w:rStyle w:val="StyleUnderline"/>
        </w:rPr>
        <w:t xml:space="preserve"> </w:t>
      </w:r>
      <w:r w:rsidRPr="00996312">
        <w:rPr>
          <w:rStyle w:val="StyleUnderline"/>
          <w:vanish/>
        </w:rPr>
        <w:t>to</w:t>
      </w:r>
      <w:r w:rsidRPr="004E7F1B">
        <w:rPr>
          <w:rStyle w:val="StyleUnderline"/>
        </w:rPr>
        <w:t xml:space="preserve"> </w:t>
      </w:r>
      <w:r w:rsidRPr="00996312">
        <w:rPr>
          <w:rStyle w:val="StyleUnderline"/>
          <w:vanish/>
        </w:rPr>
        <w:t>see</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Humanity</w:t>
      </w:r>
      <w:r w:rsidRPr="004E7F1B">
        <w:rPr>
          <w:rStyle w:val="StyleUnderline"/>
        </w:rPr>
        <w:t xml:space="preserve"> </w:t>
      </w:r>
      <w:r w:rsidRPr="00996312">
        <w:rPr>
          <w:rStyle w:val="StyleUnderline"/>
          <w:vanish/>
        </w:rPr>
        <w:t>Star</w:t>
      </w:r>
      <w:r w:rsidRPr="004E7F1B">
        <w:rPr>
          <w:rStyle w:val="StyleUnderline"/>
        </w:rPr>
        <w:t xml:space="preserve"> </w:t>
      </w:r>
      <w:r w:rsidRPr="00996312">
        <w:rPr>
          <w:rStyle w:val="StyleUnderline"/>
          <w:vanish/>
        </w:rPr>
        <w:t>in</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night</w:t>
      </w:r>
      <w:r w:rsidRPr="004E7F1B">
        <w:rPr>
          <w:rStyle w:val="StyleUnderline"/>
        </w:rPr>
        <w:t xml:space="preserve"> </w:t>
      </w:r>
      <w:r w:rsidRPr="00996312">
        <w:rPr>
          <w:rStyle w:val="StyleUnderline"/>
          <w:vanish/>
        </w:rPr>
        <w:t>sky</w:t>
      </w:r>
      <w:r w:rsidRPr="00996312">
        <w:rPr>
          <w:vanish/>
          <w:sz w:val="16"/>
        </w:rPr>
        <w:t>'</w:t>
      </w:r>
      <w:r w:rsidRPr="00BE352B">
        <w:rPr>
          <w:sz w:val="16"/>
        </w:rPr>
        <w:t xml:space="preserve"> </w:t>
      </w:r>
      <w:r w:rsidRPr="00996312">
        <w:rPr>
          <w:vanish/>
          <w:sz w:val="16"/>
        </w:rPr>
        <w:t>(Amos,</w:t>
      </w:r>
      <w:r w:rsidRPr="00BE352B">
        <w:rPr>
          <w:sz w:val="16"/>
        </w:rPr>
        <w:t xml:space="preserve"> </w:t>
      </w:r>
      <w:r w:rsidRPr="00996312">
        <w:rPr>
          <w:vanish/>
          <w:sz w:val="16"/>
        </w:rPr>
        <w:t>2018).</w:t>
      </w:r>
      <w:r w:rsidRPr="00BE352B">
        <w:rPr>
          <w:sz w:val="16"/>
        </w:rPr>
        <w:t xml:space="preserve"> </w:t>
      </w:r>
      <w:r w:rsidRPr="00996312">
        <w:rPr>
          <w:vanish/>
          <w:sz w:val="16"/>
        </w:rPr>
        <w:t>Many</w:t>
      </w:r>
      <w:r w:rsidRPr="00BE352B">
        <w:rPr>
          <w:sz w:val="16"/>
        </w:rPr>
        <w:t xml:space="preserve"> </w:t>
      </w:r>
      <w:r w:rsidRPr="00996312">
        <w:rPr>
          <w:vanish/>
          <w:sz w:val="16"/>
        </w:rPr>
        <w:t>astronomers</w:t>
      </w:r>
      <w:r w:rsidRPr="00BE352B">
        <w:rPr>
          <w:sz w:val="16"/>
        </w:rPr>
        <w:t xml:space="preserve"> </w:t>
      </w:r>
      <w:r w:rsidRPr="00996312">
        <w:rPr>
          <w:vanish/>
          <w:sz w:val="16"/>
        </w:rPr>
        <w:t>expressed</w:t>
      </w:r>
      <w:r w:rsidRPr="00BE352B">
        <w:rPr>
          <w:sz w:val="16"/>
        </w:rPr>
        <w:t xml:space="preserve"> </w:t>
      </w:r>
      <w:r w:rsidRPr="00996312">
        <w:rPr>
          <w:vanish/>
          <w:sz w:val="16"/>
        </w:rPr>
        <w:t>outrage</w:t>
      </w:r>
      <w:r w:rsidRPr="00BE352B">
        <w:rPr>
          <w:sz w:val="16"/>
        </w:rPr>
        <w:t xml:space="preserve"> </w:t>
      </w:r>
      <w:r w:rsidRPr="00996312">
        <w:rPr>
          <w:vanish/>
          <w:sz w:val="16"/>
        </w:rPr>
        <w:t>at</w:t>
      </w:r>
      <w:r w:rsidRPr="00BE352B">
        <w:rPr>
          <w:sz w:val="16"/>
        </w:rPr>
        <w:t xml:space="preserve"> </w:t>
      </w:r>
      <w:r w:rsidRPr="00996312">
        <w:rPr>
          <w:vanish/>
          <w:sz w:val="16"/>
        </w:rPr>
        <w:t>these</w:t>
      </w:r>
      <w:r w:rsidRPr="00BE352B">
        <w:rPr>
          <w:sz w:val="16"/>
        </w:rPr>
        <w:t xml:space="preserve"> </w:t>
      </w:r>
      <w:r w:rsidRPr="00996312">
        <w:rPr>
          <w:vanish/>
          <w:sz w:val="16"/>
        </w:rPr>
        <w:t>plans,</w:t>
      </w:r>
      <w:r w:rsidRPr="00BE352B">
        <w:rPr>
          <w:sz w:val="16"/>
        </w:rPr>
        <w:t xml:space="preserve"> </w:t>
      </w:r>
      <w:r w:rsidRPr="00996312">
        <w:rPr>
          <w:vanish/>
          <w:sz w:val="16"/>
        </w:rPr>
        <w:t>fearing</w:t>
      </w:r>
      <w:r w:rsidRPr="00BE352B">
        <w:rPr>
          <w:sz w:val="16"/>
        </w:rPr>
        <w:t xml:space="preserve"> </w:t>
      </w:r>
      <w:r w:rsidRPr="00996312">
        <w:rPr>
          <w:vanish/>
          <w:sz w:val="16"/>
        </w:rPr>
        <w:t>that</w:t>
      </w:r>
      <w:r w:rsidRPr="00BE352B">
        <w:rPr>
          <w:sz w:val="16"/>
        </w:rPr>
        <w:t xml:space="preserve"> </w:t>
      </w:r>
      <w:r w:rsidRPr="00996312">
        <w:rPr>
          <w:vanish/>
          <w:sz w:val="16"/>
        </w:rPr>
        <w:t>the</w:t>
      </w:r>
      <w:r w:rsidRPr="00BE352B">
        <w:rPr>
          <w:sz w:val="16"/>
        </w:rPr>
        <w:t xml:space="preserve"> </w:t>
      </w:r>
      <w:r w:rsidRPr="00996312">
        <w:rPr>
          <w:vanish/>
          <w:sz w:val="16"/>
        </w:rPr>
        <w:t>light</w:t>
      </w:r>
      <w:r w:rsidRPr="00BE352B">
        <w:rPr>
          <w:sz w:val="16"/>
        </w:rPr>
        <w:t xml:space="preserve"> </w:t>
      </w:r>
      <w:r w:rsidRPr="00996312">
        <w:rPr>
          <w:vanish/>
          <w:sz w:val="16"/>
        </w:rPr>
        <w:t>from</w:t>
      </w:r>
      <w:r w:rsidRPr="00BE352B">
        <w:rPr>
          <w:sz w:val="16"/>
        </w:rPr>
        <w:t xml:space="preserve"> </w:t>
      </w:r>
      <w:r w:rsidRPr="00996312">
        <w:rPr>
          <w:vanish/>
          <w:sz w:val="16"/>
        </w:rPr>
        <w:t>the</w:t>
      </w:r>
      <w:r w:rsidRPr="00BE352B">
        <w:rPr>
          <w:sz w:val="16"/>
        </w:rPr>
        <w:t xml:space="preserve"> </w:t>
      </w:r>
      <w:r w:rsidRPr="00996312">
        <w:rPr>
          <w:vanish/>
          <w:sz w:val="16"/>
        </w:rPr>
        <w:t>Human</w:t>
      </w:r>
      <w:r w:rsidRPr="00BE352B">
        <w:rPr>
          <w:sz w:val="16"/>
        </w:rPr>
        <w:t xml:space="preserve"> </w:t>
      </w:r>
      <w:r w:rsidRPr="00996312">
        <w:rPr>
          <w:vanish/>
          <w:sz w:val="16"/>
        </w:rPr>
        <w:t>Star</w:t>
      </w:r>
      <w:r w:rsidRPr="00BE352B">
        <w:rPr>
          <w:sz w:val="16"/>
        </w:rPr>
        <w:t xml:space="preserve"> </w:t>
      </w:r>
      <w:r w:rsidRPr="00996312">
        <w:rPr>
          <w:vanish/>
          <w:sz w:val="16"/>
        </w:rPr>
        <w:t>would</w:t>
      </w:r>
      <w:r w:rsidRPr="00BE352B">
        <w:rPr>
          <w:sz w:val="16"/>
        </w:rPr>
        <w:t xml:space="preserve"> </w:t>
      </w:r>
      <w:r w:rsidRPr="00996312">
        <w:rPr>
          <w:vanish/>
          <w:sz w:val="16"/>
        </w:rPr>
        <w:t>threaten</w:t>
      </w:r>
      <w:r w:rsidRPr="00BE352B">
        <w:rPr>
          <w:sz w:val="16"/>
        </w:rPr>
        <w:t xml:space="preserve"> </w:t>
      </w:r>
      <w:r w:rsidRPr="00996312">
        <w:rPr>
          <w:vanish/>
          <w:sz w:val="16"/>
        </w:rPr>
        <w:t>their</w:t>
      </w:r>
      <w:r w:rsidRPr="00BE352B">
        <w:rPr>
          <w:sz w:val="16"/>
        </w:rPr>
        <w:t xml:space="preserve"> </w:t>
      </w:r>
      <w:r w:rsidRPr="00996312">
        <w:rPr>
          <w:vanish/>
          <w:sz w:val="16"/>
        </w:rPr>
        <w:t>ability</w:t>
      </w:r>
      <w:r w:rsidRPr="00BE352B">
        <w:rPr>
          <w:sz w:val="16"/>
        </w:rPr>
        <w:t xml:space="preserve"> </w:t>
      </w:r>
      <w:r w:rsidRPr="00996312">
        <w:rPr>
          <w:vanish/>
          <w:sz w:val="16"/>
        </w:rPr>
        <w:t>to</w:t>
      </w:r>
      <w:r w:rsidRPr="00BE352B">
        <w:rPr>
          <w:sz w:val="16"/>
        </w:rPr>
        <w:t xml:space="preserve"> </w:t>
      </w:r>
      <w:r w:rsidRPr="00996312">
        <w:rPr>
          <w:vanish/>
          <w:sz w:val="16"/>
        </w:rPr>
        <w:t>carry</w:t>
      </w:r>
      <w:r w:rsidRPr="00BE352B">
        <w:rPr>
          <w:sz w:val="16"/>
        </w:rPr>
        <w:t xml:space="preserve"> </w:t>
      </w:r>
      <w:r w:rsidRPr="00996312">
        <w:rPr>
          <w:vanish/>
          <w:sz w:val="16"/>
        </w:rPr>
        <w:t>out</w:t>
      </w:r>
      <w:r w:rsidRPr="00BE352B">
        <w:rPr>
          <w:sz w:val="16"/>
        </w:rPr>
        <w:t xml:space="preserve"> </w:t>
      </w:r>
      <w:r w:rsidRPr="00996312">
        <w:rPr>
          <w:vanish/>
          <w:sz w:val="16"/>
        </w:rPr>
        <w:t>scientific</w:t>
      </w:r>
      <w:r w:rsidRPr="00BE352B">
        <w:rPr>
          <w:sz w:val="16"/>
        </w:rPr>
        <w:t xml:space="preserve"> </w:t>
      </w:r>
      <w:r w:rsidRPr="00996312">
        <w:rPr>
          <w:vanish/>
          <w:sz w:val="16"/>
        </w:rPr>
        <w:t>observations.</w:t>
      </w:r>
      <w:r w:rsidRPr="00BE352B">
        <w:rPr>
          <w:sz w:val="16"/>
        </w:rPr>
        <w:t xml:space="preserve"> </w:t>
      </w:r>
      <w:r w:rsidRPr="00996312">
        <w:rPr>
          <w:vanish/>
          <w:sz w:val="16"/>
        </w:rPr>
        <w:t>But</w:t>
      </w:r>
      <w:r w:rsidRPr="00BE352B">
        <w:rPr>
          <w:sz w:val="16"/>
        </w:rPr>
        <w:t xml:space="preserve"> </w:t>
      </w:r>
      <w:r w:rsidRPr="00996312">
        <w:rPr>
          <w:vanish/>
          <w:sz w:val="16"/>
        </w:rPr>
        <w:t>while</w:t>
      </w:r>
      <w:r w:rsidRPr="00BE352B">
        <w:rPr>
          <w:sz w:val="16"/>
        </w:rPr>
        <w:t xml:space="preserve"> </w:t>
      </w:r>
      <w:r w:rsidRPr="00996312">
        <w:rPr>
          <w:vanish/>
          <w:sz w:val="16"/>
        </w:rPr>
        <w:t>these</w:t>
      </w:r>
      <w:r w:rsidRPr="00BE352B">
        <w:rPr>
          <w:sz w:val="16"/>
        </w:rPr>
        <w:t xml:space="preserve"> </w:t>
      </w:r>
      <w:r w:rsidRPr="00996312">
        <w:rPr>
          <w:vanish/>
          <w:sz w:val="16"/>
        </w:rPr>
        <w:t>astronomers</w:t>
      </w:r>
      <w:r w:rsidRPr="00BE352B">
        <w:rPr>
          <w:sz w:val="16"/>
        </w:rPr>
        <w:t xml:space="preserve"> </w:t>
      </w:r>
      <w:r w:rsidRPr="00996312">
        <w:rPr>
          <w:vanish/>
          <w:sz w:val="16"/>
        </w:rPr>
        <w:t>were</w:t>
      </w:r>
      <w:r w:rsidRPr="00BE352B">
        <w:rPr>
          <w:sz w:val="16"/>
        </w:rPr>
        <w:t xml:space="preserve"> </w:t>
      </w:r>
      <w:r w:rsidRPr="00996312">
        <w:rPr>
          <w:vanish/>
          <w:sz w:val="16"/>
        </w:rPr>
        <w:t>incensed</w:t>
      </w:r>
      <w:r w:rsidRPr="00BE352B">
        <w:rPr>
          <w:sz w:val="16"/>
        </w:rPr>
        <w:t xml:space="preserve"> </w:t>
      </w:r>
      <w:r w:rsidRPr="00996312">
        <w:rPr>
          <w:vanish/>
          <w:sz w:val="16"/>
        </w:rPr>
        <w:t>by</w:t>
      </w:r>
      <w:r w:rsidRPr="00BE352B">
        <w:rPr>
          <w:sz w:val="16"/>
        </w:rPr>
        <w:t xml:space="preserve"> </w:t>
      </w:r>
      <w:r w:rsidRPr="00996312">
        <w:rPr>
          <w:vanish/>
          <w:sz w:val="16"/>
        </w:rPr>
        <w:t>the</w:t>
      </w:r>
      <w:r w:rsidRPr="00BE352B">
        <w:rPr>
          <w:sz w:val="16"/>
        </w:rPr>
        <w:t xml:space="preserve"> </w:t>
      </w:r>
      <w:r w:rsidRPr="00996312">
        <w:rPr>
          <w:vanish/>
          <w:sz w:val="16"/>
        </w:rPr>
        <w:t>idea</w:t>
      </w:r>
      <w:r w:rsidRPr="00BE352B">
        <w:rPr>
          <w:sz w:val="16"/>
        </w:rPr>
        <w:t xml:space="preserve"> </w:t>
      </w:r>
      <w:r w:rsidRPr="00996312">
        <w:rPr>
          <w:vanish/>
          <w:sz w:val="16"/>
        </w:rPr>
        <w:t>of</w:t>
      </w:r>
      <w:r w:rsidRPr="00BE352B">
        <w:rPr>
          <w:sz w:val="16"/>
        </w:rPr>
        <w:t xml:space="preserve"> </w:t>
      </w:r>
      <w:r w:rsidRPr="00996312">
        <w:rPr>
          <w:vanish/>
          <w:sz w:val="16"/>
        </w:rPr>
        <w:t>a</w:t>
      </w:r>
      <w:r w:rsidRPr="00BE352B">
        <w:rPr>
          <w:sz w:val="16"/>
        </w:rPr>
        <w:t xml:space="preserve"> </w:t>
      </w:r>
      <w:r w:rsidRPr="00996312">
        <w:rPr>
          <w:vanish/>
          <w:sz w:val="16"/>
        </w:rPr>
        <w:t>bright</w:t>
      </w:r>
      <w:r w:rsidRPr="00BE352B">
        <w:rPr>
          <w:sz w:val="16"/>
        </w:rPr>
        <w:t xml:space="preserve"> </w:t>
      </w:r>
      <w:r w:rsidRPr="00996312">
        <w:rPr>
          <w:vanish/>
          <w:sz w:val="16"/>
        </w:rPr>
        <w:t>geodesic</w:t>
      </w:r>
      <w:r w:rsidRPr="00BE352B">
        <w:rPr>
          <w:sz w:val="16"/>
        </w:rPr>
        <w:t xml:space="preserve"> </w:t>
      </w:r>
      <w:r w:rsidRPr="00996312">
        <w:rPr>
          <w:vanish/>
          <w:sz w:val="16"/>
        </w:rPr>
        <w:t>object</w:t>
      </w:r>
      <w:r w:rsidRPr="00BE352B">
        <w:rPr>
          <w:sz w:val="16"/>
        </w:rPr>
        <w:t xml:space="preserve"> </w:t>
      </w:r>
      <w:r w:rsidRPr="00996312">
        <w:rPr>
          <w:vanish/>
          <w:sz w:val="16"/>
        </w:rPr>
        <w:t>disrupting</w:t>
      </w:r>
      <w:r w:rsidRPr="00BE352B">
        <w:rPr>
          <w:sz w:val="16"/>
        </w:rPr>
        <w:t xml:space="preserve"> </w:t>
      </w:r>
      <w:r w:rsidRPr="00996312">
        <w:rPr>
          <w:vanish/>
          <w:sz w:val="16"/>
        </w:rPr>
        <w:t>their</w:t>
      </w:r>
      <w:r w:rsidRPr="00BE352B">
        <w:rPr>
          <w:sz w:val="16"/>
        </w:rPr>
        <w:t xml:space="preserve"> </w:t>
      </w:r>
      <w:r w:rsidRPr="00996312">
        <w:rPr>
          <w:vanish/>
          <w:sz w:val="16"/>
        </w:rPr>
        <w:t>ability</w:t>
      </w:r>
      <w:r w:rsidRPr="00BE352B">
        <w:rPr>
          <w:sz w:val="16"/>
        </w:rPr>
        <w:t xml:space="preserve"> </w:t>
      </w:r>
      <w:r w:rsidRPr="00996312">
        <w:rPr>
          <w:vanish/>
          <w:sz w:val="16"/>
        </w:rPr>
        <w:t>to</w:t>
      </w:r>
      <w:r w:rsidRPr="00BE352B">
        <w:rPr>
          <w:sz w:val="16"/>
        </w:rPr>
        <w:t xml:space="preserve"> </w:t>
      </w:r>
      <w:r w:rsidRPr="00996312">
        <w:rPr>
          <w:vanish/>
          <w:sz w:val="16"/>
        </w:rPr>
        <w:t>carry</w:t>
      </w:r>
      <w:r w:rsidRPr="00BE352B">
        <w:rPr>
          <w:sz w:val="16"/>
        </w:rPr>
        <w:t xml:space="preserve"> </w:t>
      </w:r>
      <w:r w:rsidRPr="00996312">
        <w:rPr>
          <w:vanish/>
          <w:sz w:val="16"/>
        </w:rPr>
        <w:t>out</w:t>
      </w:r>
      <w:r w:rsidRPr="00BE352B">
        <w:rPr>
          <w:sz w:val="16"/>
        </w:rPr>
        <w:t xml:space="preserve"> </w:t>
      </w:r>
      <w:r w:rsidRPr="00996312">
        <w:rPr>
          <w:vanish/>
          <w:sz w:val="16"/>
        </w:rPr>
        <w:t>observations,</w:t>
      </w:r>
      <w:r w:rsidRPr="00BE352B">
        <w:rPr>
          <w:sz w:val="16"/>
        </w:rPr>
        <w:t xml:space="preserve"> </w:t>
      </w:r>
      <w:r w:rsidRPr="00996312">
        <w:rPr>
          <w:vanish/>
          <w:sz w:val="16"/>
        </w:rPr>
        <w:t>concerns</w:t>
      </w:r>
      <w:r w:rsidRPr="00BE352B">
        <w:rPr>
          <w:sz w:val="16"/>
        </w:rPr>
        <w:t xml:space="preserve"> </w:t>
      </w:r>
      <w:r w:rsidRPr="00996312">
        <w:rPr>
          <w:vanish/>
          <w:sz w:val="16"/>
        </w:rPr>
        <w:t>with</w:t>
      </w:r>
      <w:r w:rsidRPr="00BE352B">
        <w:rPr>
          <w:sz w:val="16"/>
        </w:rPr>
        <w:t xml:space="preserve"> </w:t>
      </w:r>
      <w:r w:rsidRPr="00996312">
        <w:rPr>
          <w:vanish/>
          <w:sz w:val="16"/>
        </w:rPr>
        <w:t>the</w:t>
      </w:r>
      <w:r w:rsidRPr="00BE352B">
        <w:rPr>
          <w:sz w:val="16"/>
        </w:rPr>
        <w:t xml:space="preserve"> </w:t>
      </w:r>
      <w:r w:rsidRPr="00996312">
        <w:rPr>
          <w:vanish/>
          <w:sz w:val="16"/>
        </w:rPr>
        <w:t>effects</w:t>
      </w:r>
      <w:r w:rsidRPr="00BE352B">
        <w:rPr>
          <w:sz w:val="16"/>
        </w:rPr>
        <w:t xml:space="preserve"> </w:t>
      </w:r>
      <w:r w:rsidRPr="00996312">
        <w:rPr>
          <w:vanish/>
          <w:sz w:val="16"/>
        </w:rPr>
        <w:t>of</w:t>
      </w:r>
      <w:r w:rsidRPr="00BE352B">
        <w:rPr>
          <w:sz w:val="16"/>
        </w:rPr>
        <w:t xml:space="preserve"> </w:t>
      </w:r>
      <w:r w:rsidRPr="00996312">
        <w:rPr>
          <w:vanish/>
          <w:sz w:val="16"/>
        </w:rPr>
        <w:t>the</w:t>
      </w:r>
      <w:r w:rsidRPr="00BE352B">
        <w:rPr>
          <w:sz w:val="16"/>
        </w:rPr>
        <w:t xml:space="preserve"> </w:t>
      </w:r>
      <w:r w:rsidRPr="00996312">
        <w:rPr>
          <w:vanish/>
          <w:sz w:val="16"/>
        </w:rPr>
        <w:t>arrival</w:t>
      </w:r>
      <w:r w:rsidRPr="00BE352B">
        <w:rPr>
          <w:sz w:val="16"/>
        </w:rPr>
        <w:t xml:space="preserve"> </w:t>
      </w:r>
      <w:r w:rsidRPr="00996312">
        <w:rPr>
          <w:vanish/>
          <w:sz w:val="16"/>
        </w:rPr>
        <w:t>of</w:t>
      </w:r>
      <w:r w:rsidRPr="00BE352B">
        <w:rPr>
          <w:sz w:val="16"/>
        </w:rPr>
        <w:t xml:space="preserve"> </w:t>
      </w:r>
      <w:r w:rsidRPr="00996312">
        <w:rPr>
          <w:vanish/>
          <w:sz w:val="16"/>
        </w:rPr>
        <w:t>capitalistkind</w:t>
      </w:r>
      <w:r w:rsidRPr="00BE352B">
        <w:rPr>
          <w:sz w:val="16"/>
        </w:rPr>
        <w:t xml:space="preserve"> </w:t>
      </w:r>
      <w:r w:rsidRPr="00996312">
        <w:rPr>
          <w:vanish/>
          <w:sz w:val="16"/>
        </w:rPr>
        <w:t>on</w:t>
      </w:r>
      <w:r w:rsidRPr="00BE352B">
        <w:rPr>
          <w:sz w:val="16"/>
        </w:rPr>
        <w:t xml:space="preserve"> </w:t>
      </w:r>
      <w:r w:rsidRPr="00996312">
        <w:rPr>
          <w:vanish/>
          <w:sz w:val="16"/>
        </w:rPr>
        <w:t>their</w:t>
      </w:r>
      <w:r w:rsidRPr="00BE352B">
        <w:rPr>
          <w:sz w:val="16"/>
        </w:rPr>
        <w:t xml:space="preserve"> </w:t>
      </w:r>
      <w:r w:rsidRPr="00996312">
        <w:rPr>
          <w:vanish/>
          <w:sz w:val="16"/>
        </w:rPr>
        <w:t>ability</w:t>
      </w:r>
      <w:r w:rsidRPr="00BE352B">
        <w:rPr>
          <w:sz w:val="16"/>
        </w:rPr>
        <w:t xml:space="preserve"> </w:t>
      </w:r>
      <w:r w:rsidRPr="00996312">
        <w:rPr>
          <w:vanish/>
          <w:sz w:val="16"/>
        </w:rPr>
        <w:t>to</w:t>
      </w:r>
      <w:r w:rsidRPr="00BE352B">
        <w:rPr>
          <w:sz w:val="16"/>
        </w:rPr>
        <w:t xml:space="preserve"> </w:t>
      </w:r>
      <w:r w:rsidRPr="00996312">
        <w:rPr>
          <w:vanish/>
          <w:sz w:val="16"/>
        </w:rPr>
        <w:t>collect</w:t>
      </w:r>
      <w:r w:rsidRPr="00BE352B">
        <w:rPr>
          <w:sz w:val="16"/>
        </w:rPr>
        <w:t xml:space="preserve"> </w:t>
      </w:r>
      <w:r w:rsidRPr="00996312">
        <w:rPr>
          <w:vanish/>
          <w:sz w:val="16"/>
        </w:rPr>
        <w:t>data</w:t>
      </w:r>
      <w:r w:rsidRPr="00BE352B">
        <w:rPr>
          <w:sz w:val="16"/>
        </w:rPr>
        <w:t xml:space="preserve"> </w:t>
      </w:r>
      <w:r w:rsidRPr="00996312">
        <w:rPr>
          <w:vanish/>
          <w:sz w:val="16"/>
        </w:rPr>
        <w:t>were</w:t>
      </w:r>
      <w:r w:rsidRPr="00BE352B">
        <w:rPr>
          <w:sz w:val="16"/>
        </w:rPr>
        <w:t xml:space="preserve"> </w:t>
      </w:r>
      <w:r w:rsidRPr="00996312">
        <w:rPr>
          <w:vanish/>
          <w:sz w:val="16"/>
        </w:rPr>
        <w:t>non-existent.</w:t>
      </w:r>
      <w:r w:rsidRPr="00BE352B">
        <w:rPr>
          <w:sz w:val="16"/>
        </w:rPr>
        <w:t xml:space="preserve"> </w:t>
      </w:r>
      <w:r w:rsidRPr="00996312">
        <w:rPr>
          <w:rStyle w:val="StyleUnderline"/>
          <w:vanish/>
        </w:rPr>
        <w:t>The</w:t>
      </w:r>
      <w:r w:rsidRPr="004E7F1B">
        <w:rPr>
          <w:rStyle w:val="StyleUnderline"/>
        </w:rPr>
        <w:t xml:space="preserve"> </w:t>
      </w:r>
      <w:r w:rsidRPr="00996312">
        <w:rPr>
          <w:rStyle w:val="StyleUnderline"/>
          <w:vanish/>
        </w:rPr>
        <w:t>astronomical</w:t>
      </w:r>
      <w:r w:rsidRPr="004E7F1B">
        <w:rPr>
          <w:rStyle w:val="StyleUnderline"/>
        </w:rPr>
        <w:t xml:space="preserve"> </w:t>
      </w:r>
      <w:r w:rsidRPr="00996312">
        <w:rPr>
          <w:rStyle w:val="StyleUnderline"/>
          <w:vanish/>
        </w:rPr>
        <w:t>community</w:t>
      </w:r>
      <w:r w:rsidRPr="004E7F1B">
        <w:rPr>
          <w:rStyle w:val="StyleUnderline"/>
        </w:rPr>
        <w:t xml:space="preserve"> </w:t>
      </w:r>
      <w:r w:rsidRPr="00996312">
        <w:rPr>
          <w:rStyle w:val="StyleUnderline"/>
          <w:vanish/>
        </w:rPr>
        <w:t>was</w:t>
      </w:r>
      <w:r w:rsidRPr="004E7F1B">
        <w:rPr>
          <w:rStyle w:val="StyleUnderline"/>
        </w:rPr>
        <w:t xml:space="preserve"> </w:t>
      </w:r>
      <w:r w:rsidRPr="00996312">
        <w:rPr>
          <w:rStyle w:val="StyleUnderline"/>
          <w:vanish/>
        </w:rPr>
        <w:t>angered</w:t>
      </w:r>
      <w:r w:rsidRPr="004E7F1B">
        <w:rPr>
          <w:rStyle w:val="StyleUnderline"/>
        </w:rPr>
        <w:t xml:space="preserve"> </w:t>
      </w:r>
      <w:r w:rsidRPr="00996312">
        <w:rPr>
          <w:rStyle w:val="StyleUnderline"/>
          <w:vanish/>
        </w:rPr>
        <w:t>by</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idea</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a</w:t>
      </w:r>
      <w:r w:rsidRPr="004E7F1B">
        <w:rPr>
          <w:rStyle w:val="StyleUnderline"/>
        </w:rPr>
        <w:t xml:space="preserve"> </w:t>
      </w:r>
      <w:r w:rsidRPr="00996312">
        <w:rPr>
          <w:rStyle w:val="StyleUnderline"/>
          <w:vanish/>
        </w:rPr>
        <w:t>material</w:t>
      </w:r>
      <w:r w:rsidRPr="00996312">
        <w:rPr>
          <w:vanish/>
          <w:sz w:val="16"/>
        </w:rPr>
        <w:t>,</w:t>
      </w:r>
      <w:r w:rsidRPr="00BE352B">
        <w:rPr>
          <w:sz w:val="16"/>
        </w:rPr>
        <w:t xml:space="preserve"> </w:t>
      </w:r>
      <w:r w:rsidRPr="00996312">
        <w:rPr>
          <w:vanish/>
          <w:sz w:val="16"/>
        </w:rPr>
        <w:t>concrete,</w:t>
      </w:r>
      <w:r w:rsidRPr="00BE352B">
        <w:rPr>
          <w:sz w:val="16"/>
        </w:rPr>
        <w:t xml:space="preserve"> </w:t>
      </w:r>
      <w:r w:rsidRPr="00996312">
        <w:rPr>
          <w:vanish/>
          <w:sz w:val="16"/>
        </w:rPr>
        <w:t>visible</w:t>
      </w:r>
      <w:r w:rsidRPr="00BE352B">
        <w:rPr>
          <w:sz w:val="16"/>
        </w:rPr>
        <w:t xml:space="preserve"> </w:t>
      </w:r>
      <w:r w:rsidRPr="00996312">
        <w:rPr>
          <w:vanish/>
          <w:sz w:val="16"/>
        </w:rPr>
        <w:t>object</w:t>
      </w:r>
      <w:r w:rsidRPr="00BE352B">
        <w:rPr>
          <w:sz w:val="16"/>
        </w:rPr>
        <w:t xml:space="preserve"> </w:t>
      </w:r>
      <w:r w:rsidRPr="00996312">
        <w:rPr>
          <w:rStyle w:val="StyleUnderline"/>
          <w:vanish/>
        </w:rPr>
        <w:t>polluting</w:t>
      </w:r>
      <w:r w:rsidRPr="00BE352B">
        <w:rPr>
          <w:sz w:val="16"/>
        </w:rPr>
        <w:t xml:space="preserve"> </w:t>
      </w:r>
      <w:r w:rsidRPr="00996312">
        <w:rPr>
          <w:vanish/>
          <w:sz w:val="16"/>
        </w:rPr>
        <w:t>“</w:t>
      </w:r>
      <w:r w:rsidRPr="00996312">
        <w:rPr>
          <w:rStyle w:val="StyleUnderline"/>
          <w:vanish/>
        </w:rPr>
        <w:t>pure</w:t>
      </w:r>
      <w:r w:rsidRPr="00996312">
        <w:rPr>
          <w:vanish/>
          <w:sz w:val="16"/>
        </w:rPr>
        <w:t>”</w:t>
      </w:r>
      <w:r w:rsidRPr="00BE352B">
        <w:rPr>
          <w:sz w:val="16"/>
        </w:rPr>
        <w:t xml:space="preserve"> </w:t>
      </w:r>
      <w:r w:rsidRPr="00996312">
        <w:rPr>
          <w:rStyle w:val="StyleUnderline"/>
          <w:vanish/>
        </w:rPr>
        <w:t>scientific</w:t>
      </w:r>
      <w:r w:rsidRPr="004E7F1B">
        <w:rPr>
          <w:rStyle w:val="StyleUnderline"/>
        </w:rPr>
        <w:t xml:space="preserve"> </w:t>
      </w:r>
      <w:r w:rsidRPr="00996312">
        <w:rPr>
          <w:rStyle w:val="StyleUnderline"/>
          <w:vanish/>
        </w:rPr>
        <w:t>data</w:t>
      </w:r>
      <w:r w:rsidRPr="00996312">
        <w:rPr>
          <w:vanish/>
          <w:sz w:val="16"/>
        </w:rPr>
        <w:t>,</w:t>
      </w:r>
      <w:r w:rsidRPr="00BE352B">
        <w:rPr>
          <w:sz w:val="16"/>
        </w:rPr>
        <w:t xml:space="preserve"> </w:t>
      </w:r>
      <w:r w:rsidRPr="00996312">
        <w:rPr>
          <w:rStyle w:val="StyleUnderline"/>
          <w:vanish/>
        </w:rPr>
        <w:t>but</w:t>
      </w:r>
      <w:r w:rsidRPr="004E7F1B">
        <w:rPr>
          <w:rStyle w:val="StyleUnderline"/>
        </w:rPr>
        <w:t xml:space="preserve"> </w:t>
      </w:r>
      <w:r w:rsidRPr="00996312">
        <w:rPr>
          <w:rStyle w:val="StyleUnderline"/>
          <w:vanish/>
        </w:rPr>
        <w:t>it</w:t>
      </w:r>
      <w:r w:rsidRPr="004E7F1B">
        <w:rPr>
          <w:rStyle w:val="StyleUnderline"/>
        </w:rPr>
        <w:t xml:space="preserve"> </w:t>
      </w:r>
      <w:r w:rsidRPr="00996312">
        <w:rPr>
          <w:rStyle w:val="StyleUnderline"/>
          <w:vanish/>
        </w:rPr>
        <w:t>paid</w:t>
      </w:r>
      <w:r w:rsidRPr="004E7F1B">
        <w:rPr>
          <w:rStyle w:val="StyleUnderline"/>
        </w:rPr>
        <w:t xml:space="preserve"> </w:t>
      </w:r>
      <w:r w:rsidRPr="00996312">
        <w:rPr>
          <w:rStyle w:val="StyleUnderline"/>
          <w:vanish/>
        </w:rPr>
        <w:t>less</w:t>
      </w:r>
      <w:r w:rsidRPr="004E7F1B">
        <w:rPr>
          <w:rStyle w:val="StyleUnderline"/>
        </w:rPr>
        <w:t xml:space="preserve"> </w:t>
      </w:r>
      <w:r w:rsidRPr="00996312">
        <w:rPr>
          <w:rStyle w:val="StyleUnderline"/>
          <w:vanish/>
        </w:rPr>
        <w:t>attention</w:t>
      </w:r>
      <w:r w:rsidRPr="004E7F1B">
        <w:rPr>
          <w:rStyle w:val="StyleUnderline"/>
        </w:rPr>
        <w:t xml:space="preserve"> </w:t>
      </w:r>
      <w:r w:rsidRPr="00996312">
        <w:rPr>
          <w:rStyle w:val="StyleUnderline"/>
          <w:vanish/>
        </w:rPr>
        <w:t>to</w:t>
      </w:r>
      <w:r w:rsidRPr="004E7F1B">
        <w:rPr>
          <w:rStyle w:val="StyleUnderline"/>
        </w:rPr>
        <w:t xml:space="preserve"> </w:t>
      </w:r>
      <w:r w:rsidRPr="00996312">
        <w:rPr>
          <w:rStyle w:val="StyleUnderline"/>
          <w:vanish/>
        </w:rPr>
        <w:t>the</w:t>
      </w:r>
      <w:r w:rsidRPr="00BE352B">
        <w:rPr>
          <w:sz w:val="16"/>
        </w:rPr>
        <w:t xml:space="preserve"> </w:t>
      </w:r>
      <w:r w:rsidRPr="00996312">
        <w:rPr>
          <w:vanish/>
          <w:sz w:val="16"/>
        </w:rPr>
        <w:t>(invisible</w:t>
      </w:r>
      <w:r w:rsidRPr="00BE352B">
        <w:rPr>
          <w:sz w:val="16"/>
        </w:rPr>
        <w:t xml:space="preserve"> </w:t>
      </w:r>
      <w:r w:rsidRPr="00996312">
        <w:rPr>
          <w:vanish/>
          <w:sz w:val="16"/>
        </w:rPr>
        <w:t>and</w:t>
      </w:r>
      <w:r w:rsidRPr="00BE352B">
        <w:rPr>
          <w:sz w:val="16"/>
        </w:rPr>
        <w:t xml:space="preserve"> </w:t>
      </w:r>
      <w:r w:rsidRPr="00996312">
        <w:rPr>
          <w:vanish/>
          <w:sz w:val="16"/>
        </w:rPr>
        <w:t>abstract)</w:t>
      </w:r>
      <w:r w:rsidRPr="00BE352B">
        <w:rPr>
          <w:sz w:val="16"/>
        </w:rPr>
        <w:t xml:space="preserve"> </w:t>
      </w:r>
      <w:r w:rsidRPr="00996312">
        <w:rPr>
          <w:rStyle w:val="StyleUnderline"/>
          <w:vanish/>
        </w:rPr>
        <w:t>recuperation</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night</w:t>
      </w:r>
      <w:r w:rsidRPr="004E7F1B">
        <w:rPr>
          <w:rStyle w:val="StyleUnderline"/>
        </w:rPr>
        <w:t xml:space="preserve"> </w:t>
      </w:r>
      <w:r w:rsidRPr="00996312">
        <w:rPr>
          <w:rStyle w:val="StyleUnderline"/>
          <w:vanish/>
        </w:rPr>
        <w:t>sky</w:t>
      </w:r>
      <w:r w:rsidRPr="004E7F1B">
        <w:rPr>
          <w:rStyle w:val="StyleUnderline"/>
        </w:rPr>
        <w:t xml:space="preserve"> </w:t>
      </w:r>
      <w:r w:rsidRPr="00996312">
        <w:rPr>
          <w:rStyle w:val="StyleUnderline"/>
          <w:vanish/>
        </w:rPr>
        <w:t>as</w:t>
      </w:r>
      <w:r w:rsidRPr="004E7F1B">
        <w:rPr>
          <w:rStyle w:val="StyleUnderline"/>
        </w:rPr>
        <w:t xml:space="preserve"> </w:t>
      </w:r>
      <w:r w:rsidRPr="00996312">
        <w:rPr>
          <w:rStyle w:val="StyleUnderline"/>
          <w:vanish/>
        </w:rPr>
        <w:t>it</w:t>
      </w:r>
      <w:r w:rsidRPr="004E7F1B">
        <w:rPr>
          <w:rStyle w:val="StyleUnderline"/>
        </w:rPr>
        <w:t xml:space="preserve"> </w:t>
      </w:r>
      <w:r w:rsidRPr="00996312">
        <w:rPr>
          <w:rStyle w:val="StyleUnderline"/>
          <w:vanish/>
        </w:rPr>
        <w:t>was</w:t>
      </w:r>
      <w:r w:rsidRPr="004E7F1B">
        <w:rPr>
          <w:rStyle w:val="StyleUnderline"/>
        </w:rPr>
        <w:t xml:space="preserve"> </w:t>
      </w:r>
      <w:r w:rsidRPr="00996312">
        <w:rPr>
          <w:rStyle w:val="StyleUnderline"/>
          <w:vanish/>
        </w:rPr>
        <w:t>brought</w:t>
      </w:r>
      <w:r w:rsidRPr="004E7F1B">
        <w:rPr>
          <w:rStyle w:val="StyleUnderline"/>
        </w:rPr>
        <w:t xml:space="preserve"> </w:t>
      </w:r>
      <w:r w:rsidRPr="00996312">
        <w:rPr>
          <w:rStyle w:val="StyleUnderline"/>
          <w:vanish/>
        </w:rPr>
        <w:t>into</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fold</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capitalism</w:t>
      </w:r>
      <w:r w:rsidRPr="00996312">
        <w:rPr>
          <w:vanish/>
          <w:sz w:val="16"/>
        </w:rPr>
        <w:t>.</w:t>
      </w:r>
      <w:r w:rsidRPr="00BE352B">
        <w:rPr>
          <w:sz w:val="16"/>
        </w:rPr>
        <w:t xml:space="preserve"> </w:t>
      </w:r>
    </w:p>
    <w:p w14:paraId="2A050306" w14:textId="77777777" w:rsidR="005D7438" w:rsidRPr="00996312" w:rsidRDefault="005D7438" w:rsidP="005D7438">
      <w:pPr>
        <w:rPr>
          <w:vanish/>
          <w:sz w:val="16"/>
        </w:rPr>
      </w:pPr>
      <w:r w:rsidRPr="00996312">
        <w:rPr>
          <w:vanish/>
          <w:sz w:val="16"/>
        </w:rPr>
        <w:t>In</w:t>
      </w:r>
      <w:r w:rsidRPr="00BE352B">
        <w:rPr>
          <w:sz w:val="16"/>
        </w:rPr>
        <w:t xml:space="preserve"> </w:t>
      </w:r>
      <w:r w:rsidRPr="00996312">
        <w:rPr>
          <w:vanish/>
          <w:sz w:val="16"/>
        </w:rPr>
        <w:t>an</w:t>
      </w:r>
      <w:r w:rsidRPr="00BE352B">
        <w:rPr>
          <w:sz w:val="16"/>
        </w:rPr>
        <w:t xml:space="preserve"> </w:t>
      </w:r>
      <w:r w:rsidRPr="00996312">
        <w:rPr>
          <w:vanish/>
          <w:sz w:val="16"/>
        </w:rPr>
        <w:t>interview,</w:t>
      </w:r>
      <w:r w:rsidRPr="00BE352B">
        <w:rPr>
          <w:sz w:val="16"/>
        </w:rPr>
        <w:t xml:space="preserve"> </w:t>
      </w:r>
      <w:r w:rsidRPr="00996312">
        <w:rPr>
          <w:vanish/>
          <w:sz w:val="16"/>
        </w:rPr>
        <w:t>Beck</w:t>
      </w:r>
      <w:r w:rsidRPr="00BE352B">
        <w:rPr>
          <w:sz w:val="16"/>
        </w:rPr>
        <w:t xml:space="preserve"> </w:t>
      </w:r>
      <w:r w:rsidRPr="00996312">
        <w:rPr>
          <w:vanish/>
          <w:sz w:val="16"/>
        </w:rPr>
        <w:t>was</w:t>
      </w:r>
      <w:r w:rsidRPr="00BE352B">
        <w:rPr>
          <w:sz w:val="16"/>
        </w:rPr>
        <w:t xml:space="preserve"> </w:t>
      </w:r>
      <w:r w:rsidRPr="00996312">
        <w:rPr>
          <w:vanish/>
          <w:sz w:val="16"/>
        </w:rPr>
        <w:t>quizzed</w:t>
      </w:r>
      <w:r w:rsidRPr="00BE352B">
        <w:rPr>
          <w:sz w:val="16"/>
        </w:rPr>
        <w:t xml:space="preserve"> </w:t>
      </w:r>
      <w:r w:rsidRPr="00996312">
        <w:rPr>
          <w:vanish/>
          <w:sz w:val="16"/>
        </w:rPr>
        <w:t>about</w:t>
      </w:r>
      <w:r w:rsidRPr="00BE352B">
        <w:rPr>
          <w:sz w:val="16"/>
        </w:rPr>
        <w:t xml:space="preserve"> </w:t>
      </w:r>
      <w:r w:rsidRPr="00996312">
        <w:rPr>
          <w:vanish/>
          <w:sz w:val="16"/>
        </w:rPr>
        <w:t>the</w:t>
      </w:r>
      <w:r w:rsidRPr="00BE352B">
        <w:rPr>
          <w:sz w:val="16"/>
        </w:rPr>
        <w:t xml:space="preserve"> </w:t>
      </w:r>
      <w:r w:rsidRPr="00996312">
        <w:rPr>
          <w:vanish/>
          <w:sz w:val="16"/>
        </w:rPr>
        <w:t>Humanity</w:t>
      </w:r>
      <w:r w:rsidRPr="00BE352B">
        <w:rPr>
          <w:sz w:val="16"/>
        </w:rPr>
        <w:t xml:space="preserve"> </w:t>
      </w:r>
      <w:r w:rsidRPr="00996312">
        <w:rPr>
          <w:vanish/>
          <w:sz w:val="16"/>
        </w:rPr>
        <w:t>Star</w:t>
      </w:r>
      <w:r w:rsidRPr="00BE352B">
        <w:rPr>
          <w:sz w:val="16"/>
        </w:rPr>
        <w:t xml:space="preserve"> </w:t>
      </w:r>
      <w:r w:rsidRPr="00996312">
        <w:rPr>
          <w:vanish/>
          <w:sz w:val="16"/>
        </w:rPr>
        <w:t>and</w:t>
      </w:r>
      <w:r w:rsidRPr="00BE352B">
        <w:rPr>
          <w:sz w:val="16"/>
        </w:rPr>
        <w:t xml:space="preserve"> </w:t>
      </w:r>
      <w:r w:rsidRPr="00996312">
        <w:rPr>
          <w:vanish/>
          <w:sz w:val="16"/>
        </w:rPr>
        <w:t>asked</w:t>
      </w:r>
      <w:r w:rsidRPr="00BE352B">
        <w:rPr>
          <w:sz w:val="16"/>
        </w:rPr>
        <w:t xml:space="preserve"> </w:t>
      </w:r>
      <w:r w:rsidRPr="00996312">
        <w:rPr>
          <w:vanish/>
          <w:sz w:val="16"/>
        </w:rPr>
        <w:t>by</w:t>
      </w:r>
      <w:r w:rsidRPr="00BE352B">
        <w:rPr>
          <w:sz w:val="16"/>
        </w:rPr>
        <w:t xml:space="preserve"> </w:t>
      </w:r>
      <w:r w:rsidRPr="00996312">
        <w:rPr>
          <w:vanish/>
          <w:sz w:val="16"/>
        </w:rPr>
        <w:t>a</w:t>
      </w:r>
      <w:r w:rsidRPr="00BE352B">
        <w:rPr>
          <w:sz w:val="16"/>
        </w:rPr>
        <w:t xml:space="preserve"> </w:t>
      </w:r>
      <w:r w:rsidRPr="00996312">
        <w:rPr>
          <w:vanish/>
          <w:sz w:val="16"/>
        </w:rPr>
        <w:t>reporter</w:t>
      </w:r>
      <w:r w:rsidRPr="00BE352B">
        <w:rPr>
          <w:sz w:val="16"/>
        </w:rPr>
        <w:t xml:space="preserve"> </w:t>
      </w:r>
      <w:r w:rsidRPr="00996312">
        <w:rPr>
          <w:vanish/>
          <w:sz w:val="16"/>
        </w:rPr>
        <w:t>about</w:t>
      </w:r>
      <w:r w:rsidRPr="00BE352B">
        <w:rPr>
          <w:sz w:val="16"/>
        </w:rPr>
        <w:t xml:space="preserve"> </w:t>
      </w:r>
      <w:r w:rsidRPr="00996312">
        <w:rPr>
          <w:vanish/>
          <w:sz w:val="16"/>
        </w:rPr>
        <w:t>the</w:t>
      </w:r>
      <w:r w:rsidRPr="00BE352B">
        <w:rPr>
          <w:sz w:val="16"/>
        </w:rPr>
        <w:t xml:space="preserve"> </w:t>
      </w:r>
      <w:r w:rsidRPr="00996312">
        <w:rPr>
          <w:vanish/>
          <w:sz w:val="16"/>
        </w:rPr>
        <w:t>difficulties</w:t>
      </w:r>
      <w:r w:rsidRPr="00BE352B">
        <w:rPr>
          <w:sz w:val="16"/>
        </w:rPr>
        <w:t xml:space="preserve"> </w:t>
      </w:r>
      <w:r w:rsidRPr="00996312">
        <w:rPr>
          <w:vanish/>
          <w:sz w:val="16"/>
        </w:rPr>
        <w:t>of</w:t>
      </w:r>
      <w:r w:rsidRPr="00BE352B">
        <w:rPr>
          <w:sz w:val="16"/>
        </w:rPr>
        <w:t xml:space="preserve"> </w:t>
      </w:r>
      <w:r w:rsidRPr="00996312">
        <w:rPr>
          <w:vanish/>
          <w:sz w:val="16"/>
        </w:rPr>
        <w:t>generating</w:t>
      </w:r>
      <w:r w:rsidRPr="00BE352B">
        <w:rPr>
          <w:sz w:val="16"/>
        </w:rPr>
        <w:t xml:space="preserve"> </w:t>
      </w:r>
      <w:r w:rsidRPr="00996312">
        <w:rPr>
          <w:vanish/>
          <w:sz w:val="16"/>
        </w:rPr>
        <w:t>profits</w:t>
      </w:r>
      <w:r w:rsidRPr="00BE352B">
        <w:rPr>
          <w:sz w:val="16"/>
        </w:rPr>
        <w:t xml:space="preserve"> </w:t>
      </w:r>
      <w:r w:rsidRPr="00996312">
        <w:rPr>
          <w:vanish/>
          <w:sz w:val="16"/>
        </w:rPr>
        <w:t>in</w:t>
      </w:r>
      <w:r w:rsidRPr="00BE352B">
        <w:rPr>
          <w:sz w:val="16"/>
        </w:rPr>
        <w:t xml:space="preserve"> </w:t>
      </w:r>
      <w:r w:rsidRPr="00996312">
        <w:rPr>
          <w:vanish/>
          <w:sz w:val="16"/>
        </w:rPr>
        <w:t>space</w:t>
      </w:r>
      <w:r w:rsidRPr="00BE352B">
        <w:rPr>
          <w:sz w:val="16"/>
        </w:rPr>
        <w:t xml:space="preserve"> </w:t>
      </w:r>
      <w:r w:rsidRPr="00996312">
        <w:rPr>
          <w:vanish/>
          <w:sz w:val="16"/>
        </w:rPr>
        <w:t>(Tucker,</w:t>
      </w:r>
      <w:r w:rsidRPr="00BE352B">
        <w:rPr>
          <w:sz w:val="16"/>
        </w:rPr>
        <w:t xml:space="preserve"> </w:t>
      </w:r>
      <w:r w:rsidRPr="00996312">
        <w:rPr>
          <w:vanish/>
          <w:sz w:val="16"/>
        </w:rPr>
        <w:t>2018).</w:t>
      </w:r>
      <w:r w:rsidRPr="00BE352B">
        <w:rPr>
          <w:sz w:val="16"/>
        </w:rPr>
        <w:t xml:space="preserve"> </w:t>
      </w:r>
      <w:r w:rsidRPr="00996312">
        <w:rPr>
          <w:vanish/>
          <w:sz w:val="16"/>
        </w:rPr>
        <w:t>To</w:t>
      </w:r>
      <w:r w:rsidRPr="00BE352B">
        <w:rPr>
          <w:sz w:val="16"/>
        </w:rPr>
        <w:t xml:space="preserve"> </w:t>
      </w:r>
      <w:r w:rsidRPr="00996312">
        <w:rPr>
          <w:vanish/>
          <w:sz w:val="16"/>
        </w:rPr>
        <w:t>this</w:t>
      </w:r>
      <w:r w:rsidRPr="00BE352B">
        <w:rPr>
          <w:sz w:val="16"/>
        </w:rPr>
        <w:t xml:space="preserve"> </w:t>
      </w:r>
      <w:r w:rsidRPr="00996312">
        <w:rPr>
          <w:vanish/>
          <w:sz w:val="16"/>
        </w:rPr>
        <w:t>Beck</w:t>
      </w:r>
      <w:r w:rsidRPr="00BE352B">
        <w:rPr>
          <w:sz w:val="16"/>
        </w:rPr>
        <w:t xml:space="preserve"> </w:t>
      </w:r>
      <w:r w:rsidRPr="00996312">
        <w:rPr>
          <w:vanish/>
          <w:sz w:val="16"/>
        </w:rPr>
        <w:t>replied,</w:t>
      </w:r>
      <w:r w:rsidRPr="00BE352B">
        <w:rPr>
          <w:sz w:val="16"/>
        </w:rPr>
        <w:t xml:space="preserve"> </w:t>
      </w:r>
      <w:r w:rsidRPr="00996312">
        <w:rPr>
          <w:vanish/>
          <w:sz w:val="16"/>
        </w:rPr>
        <w:t>‘It</w:t>
      </w:r>
      <w:r w:rsidRPr="00BE352B">
        <w:rPr>
          <w:sz w:val="16"/>
        </w:rPr>
        <w:t xml:space="preserve"> </w:t>
      </w:r>
      <w:r w:rsidRPr="00996312">
        <w:rPr>
          <w:vanish/>
          <w:sz w:val="16"/>
        </w:rPr>
        <w:t>has</w:t>
      </w:r>
      <w:r w:rsidRPr="00BE352B">
        <w:rPr>
          <w:sz w:val="16"/>
        </w:rPr>
        <w:t xml:space="preserve"> </w:t>
      </w:r>
      <w:r w:rsidRPr="00996312">
        <w:rPr>
          <w:vanish/>
          <w:sz w:val="16"/>
        </w:rPr>
        <w:t>always</w:t>
      </w:r>
      <w:r w:rsidRPr="00BE352B">
        <w:rPr>
          <w:sz w:val="16"/>
        </w:rPr>
        <w:t xml:space="preserve"> </w:t>
      </w:r>
      <w:r w:rsidRPr="00996312">
        <w:rPr>
          <w:vanish/>
          <w:sz w:val="16"/>
        </w:rPr>
        <w:t>been</w:t>
      </w:r>
      <w:r w:rsidRPr="00BE352B">
        <w:rPr>
          <w:sz w:val="16"/>
        </w:rPr>
        <w:t xml:space="preserve"> </w:t>
      </w:r>
      <w:r w:rsidRPr="00996312">
        <w:rPr>
          <w:vanish/>
          <w:sz w:val="16"/>
        </w:rPr>
        <w:t>a</w:t>
      </w:r>
      <w:r w:rsidRPr="00BE352B">
        <w:rPr>
          <w:sz w:val="16"/>
        </w:rPr>
        <w:t xml:space="preserve"> </w:t>
      </w:r>
      <w:r w:rsidRPr="00996312">
        <w:rPr>
          <w:vanish/>
          <w:sz w:val="16"/>
        </w:rPr>
        <w:t>government</w:t>
      </w:r>
      <w:r w:rsidRPr="00BE352B">
        <w:rPr>
          <w:sz w:val="16"/>
        </w:rPr>
        <w:t xml:space="preserve"> </w:t>
      </w:r>
      <w:r w:rsidRPr="00996312">
        <w:rPr>
          <w:vanish/>
          <w:sz w:val="16"/>
        </w:rPr>
        <w:t>domain,</w:t>
      </w:r>
      <w:r w:rsidRPr="00BE352B">
        <w:rPr>
          <w:sz w:val="16"/>
        </w:rPr>
        <w:t xml:space="preserve"> </w:t>
      </w:r>
      <w:r w:rsidRPr="00996312">
        <w:rPr>
          <w:vanish/>
          <w:sz w:val="16"/>
        </w:rPr>
        <w:t>but</w:t>
      </w:r>
      <w:r w:rsidRPr="00BE352B">
        <w:rPr>
          <w:sz w:val="16"/>
        </w:rPr>
        <w:t xml:space="preserve"> </w:t>
      </w:r>
      <w:r w:rsidRPr="00996312">
        <w:rPr>
          <w:vanish/>
          <w:sz w:val="16"/>
        </w:rPr>
        <w:t>we’re</w:t>
      </w:r>
      <w:r w:rsidRPr="00BE352B">
        <w:rPr>
          <w:sz w:val="16"/>
        </w:rPr>
        <w:t xml:space="preserve"> </w:t>
      </w:r>
      <w:r w:rsidRPr="00996312">
        <w:rPr>
          <w:vanish/>
          <w:sz w:val="16"/>
        </w:rPr>
        <w:t>witnessing</w:t>
      </w:r>
      <w:r w:rsidRPr="00BE352B">
        <w:rPr>
          <w:sz w:val="16"/>
        </w:rPr>
        <w:t xml:space="preserve"> </w:t>
      </w:r>
      <w:r w:rsidRPr="00996312">
        <w:rPr>
          <w:vanish/>
          <w:sz w:val="16"/>
        </w:rPr>
        <w:t>the</w:t>
      </w:r>
      <w:r w:rsidRPr="00BE352B">
        <w:rPr>
          <w:sz w:val="16"/>
        </w:rPr>
        <w:t xml:space="preserve"> </w:t>
      </w:r>
      <w:r w:rsidRPr="00996312">
        <w:rPr>
          <w:vanish/>
          <w:sz w:val="16"/>
        </w:rPr>
        <w:t>democratization</w:t>
      </w:r>
      <w:r w:rsidRPr="00BE352B">
        <w:rPr>
          <w:sz w:val="16"/>
        </w:rPr>
        <w:t xml:space="preserve"> </w:t>
      </w:r>
      <w:r w:rsidRPr="00996312">
        <w:rPr>
          <w:vanish/>
          <w:sz w:val="16"/>
        </w:rPr>
        <w:t>of</w:t>
      </w:r>
      <w:r w:rsidRPr="00BE352B">
        <w:rPr>
          <w:sz w:val="16"/>
        </w:rPr>
        <w:t xml:space="preserve"> </w:t>
      </w:r>
      <w:r w:rsidRPr="00996312">
        <w:rPr>
          <w:vanish/>
          <w:sz w:val="16"/>
        </w:rPr>
        <w:t>it…[I]t</w:t>
      </w:r>
      <w:r w:rsidRPr="00BE352B">
        <w:rPr>
          <w:sz w:val="16"/>
        </w:rPr>
        <w:t xml:space="preserve"> </w:t>
      </w:r>
      <w:r w:rsidRPr="00996312">
        <w:rPr>
          <w:vanish/>
          <w:sz w:val="16"/>
        </w:rPr>
        <w:t>[is]</w:t>
      </w:r>
      <w:r w:rsidRPr="00BE352B">
        <w:rPr>
          <w:sz w:val="16"/>
        </w:rPr>
        <w:t xml:space="preserve"> </w:t>
      </w:r>
      <w:r w:rsidRPr="00996312">
        <w:rPr>
          <w:vanish/>
          <w:sz w:val="16"/>
        </w:rPr>
        <w:t>turning</w:t>
      </w:r>
      <w:r w:rsidRPr="00BE352B">
        <w:rPr>
          <w:sz w:val="16"/>
        </w:rPr>
        <w:t xml:space="preserve"> </w:t>
      </w:r>
      <w:r w:rsidRPr="00996312">
        <w:rPr>
          <w:vanish/>
          <w:sz w:val="16"/>
        </w:rPr>
        <w:t>into</w:t>
      </w:r>
      <w:r w:rsidRPr="00BE352B">
        <w:rPr>
          <w:sz w:val="16"/>
        </w:rPr>
        <w:t xml:space="preserve"> </w:t>
      </w:r>
      <w:r w:rsidRPr="00996312">
        <w:rPr>
          <w:vanish/>
          <w:sz w:val="16"/>
        </w:rPr>
        <w:t>a</w:t>
      </w:r>
      <w:r w:rsidRPr="00BE352B">
        <w:rPr>
          <w:sz w:val="16"/>
        </w:rPr>
        <w:t xml:space="preserve"> </w:t>
      </w:r>
      <w:r w:rsidRPr="00996312">
        <w:rPr>
          <w:vanish/>
          <w:sz w:val="16"/>
        </w:rPr>
        <w:t>commercially</w:t>
      </w:r>
      <w:r w:rsidRPr="00BE352B">
        <w:rPr>
          <w:sz w:val="16"/>
        </w:rPr>
        <w:t xml:space="preserve"> </w:t>
      </w:r>
      <w:r w:rsidRPr="00996312">
        <w:rPr>
          <w:vanish/>
          <w:sz w:val="16"/>
        </w:rPr>
        <w:t>dominated</w:t>
      </w:r>
      <w:r w:rsidRPr="00BE352B">
        <w:rPr>
          <w:sz w:val="16"/>
        </w:rPr>
        <w:t xml:space="preserve"> </w:t>
      </w:r>
      <w:r w:rsidRPr="00996312">
        <w:rPr>
          <w:vanish/>
          <w:sz w:val="16"/>
        </w:rPr>
        <w:t>domain'.</w:t>
      </w:r>
      <w:r w:rsidRPr="00BE352B">
        <w:rPr>
          <w:sz w:val="16"/>
        </w:rPr>
        <w:t xml:space="preserve"> </w:t>
      </w:r>
      <w:r w:rsidRPr="00996312">
        <w:rPr>
          <w:vanish/>
          <w:sz w:val="16"/>
        </w:rPr>
        <w:t>Beck</w:t>
      </w:r>
      <w:r w:rsidRPr="00BE352B">
        <w:rPr>
          <w:sz w:val="16"/>
        </w:rPr>
        <w:t xml:space="preserve"> </w:t>
      </w:r>
      <w:r w:rsidRPr="00996312">
        <w:rPr>
          <w:vanish/>
          <w:sz w:val="16"/>
        </w:rPr>
        <w:t>established</w:t>
      </w:r>
      <w:r w:rsidRPr="00BE352B">
        <w:rPr>
          <w:sz w:val="16"/>
        </w:rPr>
        <w:t xml:space="preserve"> </w:t>
      </w:r>
      <w:r w:rsidRPr="00996312">
        <w:rPr>
          <w:vanish/>
          <w:sz w:val="16"/>
        </w:rPr>
        <w:t>an</w:t>
      </w:r>
      <w:r w:rsidRPr="00BE352B">
        <w:rPr>
          <w:sz w:val="16"/>
        </w:rPr>
        <w:t xml:space="preserve"> </w:t>
      </w:r>
      <w:r w:rsidRPr="00996312">
        <w:rPr>
          <w:vanish/>
          <w:sz w:val="16"/>
        </w:rPr>
        <w:t>equivalence</w:t>
      </w:r>
      <w:r w:rsidRPr="00BE352B">
        <w:rPr>
          <w:sz w:val="16"/>
        </w:rPr>
        <w:t xml:space="preserve"> </w:t>
      </w:r>
      <w:r w:rsidRPr="00996312">
        <w:rPr>
          <w:vanish/>
          <w:sz w:val="16"/>
        </w:rPr>
        <w:t>established</w:t>
      </w:r>
      <w:r w:rsidRPr="00BE352B">
        <w:rPr>
          <w:sz w:val="16"/>
        </w:rPr>
        <w:t xml:space="preserve"> </w:t>
      </w:r>
      <w:r w:rsidRPr="00996312">
        <w:rPr>
          <w:vanish/>
          <w:sz w:val="16"/>
        </w:rPr>
        <w:t>between</w:t>
      </w:r>
      <w:r w:rsidRPr="00BE352B">
        <w:rPr>
          <w:sz w:val="16"/>
        </w:rPr>
        <w:t xml:space="preserve"> </w:t>
      </w:r>
      <w:r w:rsidRPr="00996312">
        <w:rPr>
          <w:vanish/>
          <w:sz w:val="16"/>
        </w:rPr>
        <w:t>the</w:t>
      </w:r>
      <w:r w:rsidRPr="00BE352B">
        <w:rPr>
          <w:sz w:val="16"/>
        </w:rPr>
        <w:t xml:space="preserve"> </w:t>
      </w:r>
      <w:r w:rsidRPr="00996312">
        <w:rPr>
          <w:vanish/>
          <w:sz w:val="16"/>
        </w:rPr>
        <w:t>dissolution</w:t>
      </w:r>
      <w:r w:rsidRPr="00BE352B">
        <w:rPr>
          <w:sz w:val="16"/>
        </w:rPr>
        <w:t xml:space="preserve"> </w:t>
      </w:r>
      <w:r w:rsidRPr="00996312">
        <w:rPr>
          <w:vanish/>
          <w:sz w:val="16"/>
        </w:rPr>
        <w:t>of</w:t>
      </w:r>
      <w:r w:rsidRPr="00BE352B">
        <w:rPr>
          <w:sz w:val="16"/>
        </w:rPr>
        <w:t xml:space="preserve"> </w:t>
      </w:r>
      <w:r w:rsidRPr="00996312">
        <w:rPr>
          <w:vanish/>
          <w:sz w:val="16"/>
        </w:rPr>
        <w:t>space</w:t>
      </w:r>
      <w:r w:rsidRPr="00BE352B">
        <w:rPr>
          <w:sz w:val="16"/>
        </w:rPr>
        <w:t xml:space="preserve"> </w:t>
      </w:r>
      <w:r w:rsidRPr="00996312">
        <w:rPr>
          <w:vanish/>
          <w:sz w:val="16"/>
        </w:rPr>
        <w:t>as</w:t>
      </w:r>
      <w:r w:rsidRPr="00BE352B">
        <w:rPr>
          <w:sz w:val="16"/>
        </w:rPr>
        <w:t xml:space="preserve"> </w:t>
      </w:r>
      <w:r w:rsidRPr="00996312">
        <w:rPr>
          <w:vanish/>
          <w:sz w:val="16"/>
        </w:rPr>
        <w:t>the</w:t>
      </w:r>
      <w:r w:rsidRPr="00BE352B">
        <w:rPr>
          <w:sz w:val="16"/>
        </w:rPr>
        <w:t xml:space="preserve"> </w:t>
      </w:r>
      <w:r w:rsidRPr="00996312">
        <w:rPr>
          <w:vanish/>
          <w:sz w:val="16"/>
        </w:rPr>
        <w:t>rightful</w:t>
      </w:r>
      <w:r w:rsidRPr="00BE352B">
        <w:rPr>
          <w:sz w:val="16"/>
        </w:rPr>
        <w:t xml:space="preserve"> </w:t>
      </w:r>
      <w:r w:rsidRPr="00996312">
        <w:rPr>
          <w:vanish/>
          <w:sz w:val="16"/>
        </w:rPr>
        <w:t>domain</w:t>
      </w:r>
      <w:r w:rsidRPr="00BE352B">
        <w:rPr>
          <w:sz w:val="16"/>
        </w:rPr>
        <w:t xml:space="preserve"> </w:t>
      </w:r>
      <w:r w:rsidRPr="00996312">
        <w:rPr>
          <w:vanish/>
          <w:sz w:val="16"/>
        </w:rPr>
        <w:t>of</w:t>
      </w:r>
      <w:r w:rsidRPr="00BE352B">
        <w:rPr>
          <w:sz w:val="16"/>
        </w:rPr>
        <w:t xml:space="preserve"> </w:t>
      </w:r>
      <w:r w:rsidRPr="00996312">
        <w:rPr>
          <w:vanish/>
          <w:sz w:val="16"/>
        </w:rPr>
        <w:t>states</w:t>
      </w:r>
      <w:r w:rsidRPr="00BE352B">
        <w:rPr>
          <w:sz w:val="16"/>
        </w:rPr>
        <w:t xml:space="preserve"> </w:t>
      </w:r>
      <w:r w:rsidRPr="00996312">
        <w:rPr>
          <w:vanish/>
          <w:sz w:val="16"/>
        </w:rPr>
        <w:t>and</w:t>
      </w:r>
      <w:r w:rsidRPr="00BE352B">
        <w:rPr>
          <w:sz w:val="16"/>
        </w:rPr>
        <w:t xml:space="preserve"> </w:t>
      </w:r>
      <w:r w:rsidRPr="00996312">
        <w:rPr>
          <w:vanish/>
          <w:sz w:val="16"/>
        </w:rPr>
        <w:t>the</w:t>
      </w:r>
      <w:r w:rsidRPr="00BE352B">
        <w:rPr>
          <w:sz w:val="16"/>
        </w:rPr>
        <w:t xml:space="preserve"> </w:t>
      </w:r>
      <w:r w:rsidRPr="00996312">
        <w:rPr>
          <w:vanish/>
          <w:sz w:val="16"/>
        </w:rPr>
        <w:t>advent</w:t>
      </w:r>
      <w:r w:rsidRPr="00BE352B">
        <w:rPr>
          <w:sz w:val="16"/>
        </w:rPr>
        <w:t xml:space="preserve"> </w:t>
      </w:r>
      <w:r w:rsidRPr="00996312">
        <w:rPr>
          <w:vanish/>
          <w:sz w:val="16"/>
        </w:rPr>
        <w:t>of</w:t>
      </w:r>
      <w:r w:rsidRPr="00BE352B">
        <w:rPr>
          <w:sz w:val="16"/>
        </w:rPr>
        <w:t xml:space="preserve"> </w:t>
      </w:r>
      <w:r w:rsidRPr="00996312">
        <w:rPr>
          <w:vanish/>
          <w:sz w:val="16"/>
        </w:rPr>
        <w:t>profitmaking</w:t>
      </w:r>
      <w:r w:rsidRPr="00BE352B">
        <w:rPr>
          <w:sz w:val="16"/>
        </w:rPr>
        <w:t xml:space="preserve"> </w:t>
      </w:r>
      <w:r w:rsidRPr="00996312">
        <w:rPr>
          <w:vanish/>
          <w:sz w:val="16"/>
        </w:rPr>
        <w:t>ventures</w:t>
      </w:r>
      <w:r w:rsidRPr="00BE352B">
        <w:rPr>
          <w:sz w:val="16"/>
        </w:rPr>
        <w:t xml:space="preserve"> </w:t>
      </w:r>
      <w:r w:rsidRPr="00996312">
        <w:rPr>
          <w:vanish/>
          <w:sz w:val="16"/>
        </w:rPr>
        <w:t>as</w:t>
      </w:r>
      <w:r w:rsidRPr="00BE352B">
        <w:rPr>
          <w:sz w:val="16"/>
        </w:rPr>
        <w:t xml:space="preserve"> </w:t>
      </w:r>
      <w:r w:rsidRPr="00996312">
        <w:rPr>
          <w:vanish/>
          <w:sz w:val="16"/>
        </w:rPr>
        <w:t>signs</w:t>
      </w:r>
      <w:r w:rsidRPr="00BE352B">
        <w:rPr>
          <w:sz w:val="16"/>
        </w:rPr>
        <w:t xml:space="preserve"> </w:t>
      </w:r>
      <w:r w:rsidRPr="00996312">
        <w:rPr>
          <w:vanish/>
          <w:sz w:val="16"/>
        </w:rPr>
        <w:t>of</w:t>
      </w:r>
      <w:r w:rsidRPr="00BE352B">
        <w:rPr>
          <w:sz w:val="16"/>
        </w:rPr>
        <w:t xml:space="preserve"> </w:t>
      </w:r>
      <w:r w:rsidRPr="00996312">
        <w:rPr>
          <w:vanish/>
          <w:sz w:val="16"/>
        </w:rPr>
        <w:t>‘democratization'.</w:t>
      </w:r>
      <w:r w:rsidRPr="00BE352B">
        <w:rPr>
          <w:sz w:val="16"/>
        </w:rPr>
        <w:t xml:space="preserve"> </w:t>
      </w:r>
      <w:r w:rsidRPr="00996312">
        <w:rPr>
          <w:vanish/>
          <w:sz w:val="16"/>
        </w:rPr>
        <w:t>In</w:t>
      </w:r>
      <w:r w:rsidRPr="00BE352B">
        <w:rPr>
          <w:sz w:val="16"/>
        </w:rPr>
        <w:t xml:space="preserve"> </w:t>
      </w:r>
      <w:r w:rsidRPr="00996312">
        <w:rPr>
          <w:vanish/>
          <w:sz w:val="16"/>
        </w:rPr>
        <w:t>space,</w:t>
      </w:r>
      <w:r w:rsidRPr="00BE352B">
        <w:rPr>
          <w:sz w:val="16"/>
        </w:rPr>
        <w:t xml:space="preserve"> </w:t>
      </w:r>
      <w:r w:rsidRPr="00996312">
        <w:rPr>
          <w:vanish/>
          <w:sz w:val="16"/>
        </w:rPr>
        <w:t>according</w:t>
      </w:r>
      <w:r w:rsidRPr="00BE352B">
        <w:rPr>
          <w:sz w:val="16"/>
        </w:rPr>
        <w:t xml:space="preserve"> </w:t>
      </w:r>
      <w:r w:rsidRPr="00996312">
        <w:rPr>
          <w:vanish/>
          <w:sz w:val="16"/>
        </w:rPr>
        <w:t>to</w:t>
      </w:r>
      <w:r w:rsidRPr="00BE352B">
        <w:rPr>
          <w:sz w:val="16"/>
        </w:rPr>
        <w:t xml:space="preserve"> </w:t>
      </w:r>
      <w:r w:rsidRPr="00996312">
        <w:rPr>
          <w:vanish/>
          <w:sz w:val="16"/>
        </w:rPr>
        <w:t>Beck’s</w:t>
      </w:r>
      <w:r w:rsidRPr="00BE352B">
        <w:rPr>
          <w:sz w:val="16"/>
        </w:rPr>
        <w:t xml:space="preserve"> </w:t>
      </w:r>
      <w:r w:rsidRPr="00996312">
        <w:rPr>
          <w:vanish/>
          <w:sz w:val="16"/>
        </w:rPr>
        <w:t>logic,</w:t>
      </w:r>
      <w:r w:rsidRPr="00BE352B">
        <w:rPr>
          <w:sz w:val="16"/>
        </w:rPr>
        <w:t xml:space="preserve"> </w:t>
      </w:r>
      <w:r w:rsidRPr="00996312">
        <w:rPr>
          <w:vanish/>
          <w:sz w:val="16"/>
        </w:rPr>
        <w:t>democratization</w:t>
      </w:r>
      <w:r w:rsidRPr="00BE352B">
        <w:rPr>
          <w:sz w:val="16"/>
        </w:rPr>
        <w:t xml:space="preserve"> </w:t>
      </w:r>
      <w:r w:rsidRPr="00996312">
        <w:rPr>
          <w:vanish/>
          <w:sz w:val="16"/>
        </w:rPr>
        <w:t>involves</w:t>
      </w:r>
      <w:r w:rsidRPr="00BE352B">
        <w:rPr>
          <w:sz w:val="16"/>
        </w:rPr>
        <w:t xml:space="preserve"> </w:t>
      </w:r>
      <w:r w:rsidRPr="00996312">
        <w:rPr>
          <w:vanish/>
          <w:sz w:val="16"/>
        </w:rPr>
        <w:t>the</w:t>
      </w:r>
      <w:r w:rsidRPr="00BE352B">
        <w:rPr>
          <w:sz w:val="16"/>
        </w:rPr>
        <w:t xml:space="preserve"> </w:t>
      </w:r>
      <w:r w:rsidRPr="00996312">
        <w:rPr>
          <w:vanish/>
          <w:sz w:val="16"/>
        </w:rPr>
        <w:t>disappearance</w:t>
      </w:r>
      <w:r w:rsidRPr="00BE352B">
        <w:rPr>
          <w:sz w:val="16"/>
        </w:rPr>
        <w:t xml:space="preserve"> </w:t>
      </w:r>
      <w:r w:rsidRPr="00996312">
        <w:rPr>
          <w:vanish/>
          <w:sz w:val="16"/>
        </w:rPr>
        <w:t>of</w:t>
      </w:r>
      <w:r w:rsidRPr="00BE352B">
        <w:rPr>
          <w:sz w:val="16"/>
        </w:rPr>
        <w:t xml:space="preserve"> </w:t>
      </w:r>
      <w:r w:rsidRPr="00996312">
        <w:rPr>
          <w:vanish/>
          <w:sz w:val="16"/>
        </w:rPr>
        <w:t>the</w:t>
      </w:r>
      <w:r w:rsidRPr="00BE352B">
        <w:rPr>
          <w:sz w:val="16"/>
        </w:rPr>
        <w:t xml:space="preserve"> </w:t>
      </w:r>
      <w:r w:rsidRPr="00996312">
        <w:rPr>
          <w:vanish/>
          <w:sz w:val="16"/>
        </w:rPr>
        <w:t>state</w:t>
      </w:r>
      <w:r w:rsidRPr="00BE352B">
        <w:rPr>
          <w:sz w:val="16"/>
        </w:rPr>
        <w:t xml:space="preserve"> </w:t>
      </w:r>
      <w:r w:rsidRPr="00996312">
        <w:rPr>
          <w:vanish/>
          <w:sz w:val="16"/>
        </w:rPr>
        <w:t>and</w:t>
      </w:r>
      <w:r w:rsidRPr="00BE352B">
        <w:rPr>
          <w:sz w:val="16"/>
        </w:rPr>
        <w:t xml:space="preserve"> </w:t>
      </w:r>
      <w:r w:rsidRPr="00996312">
        <w:rPr>
          <w:vanish/>
          <w:sz w:val="16"/>
        </w:rPr>
        <w:t>the</w:t>
      </w:r>
      <w:r w:rsidRPr="00BE352B">
        <w:rPr>
          <w:sz w:val="16"/>
        </w:rPr>
        <w:t xml:space="preserve"> </w:t>
      </w:r>
      <w:r w:rsidRPr="00996312">
        <w:rPr>
          <w:vanish/>
          <w:sz w:val="16"/>
        </w:rPr>
        <w:t>rise</w:t>
      </w:r>
      <w:r w:rsidRPr="00BE352B">
        <w:rPr>
          <w:sz w:val="16"/>
        </w:rPr>
        <w:t xml:space="preserve"> </w:t>
      </w:r>
      <w:r w:rsidRPr="00996312">
        <w:rPr>
          <w:vanish/>
          <w:sz w:val="16"/>
        </w:rPr>
        <w:t>of</w:t>
      </w:r>
      <w:r w:rsidRPr="00BE352B">
        <w:rPr>
          <w:sz w:val="16"/>
        </w:rPr>
        <w:t xml:space="preserve"> </w:t>
      </w:r>
      <w:r w:rsidRPr="00996312">
        <w:rPr>
          <w:vanish/>
          <w:sz w:val="16"/>
        </w:rPr>
        <w:t>capital.</w:t>
      </w:r>
      <w:r w:rsidRPr="00BE352B">
        <w:rPr>
          <w:sz w:val="16"/>
        </w:rPr>
        <w:t xml:space="preserve"> </w:t>
      </w:r>
      <w:r w:rsidRPr="00996312">
        <w:rPr>
          <w:vanish/>
          <w:sz w:val="16"/>
        </w:rPr>
        <w:t>The</w:t>
      </w:r>
      <w:r w:rsidRPr="00BE352B">
        <w:rPr>
          <w:sz w:val="16"/>
        </w:rPr>
        <w:t xml:space="preserve"> </w:t>
      </w:r>
      <w:r w:rsidRPr="00996312">
        <w:rPr>
          <w:vanish/>
          <w:sz w:val="16"/>
        </w:rPr>
        <w:t>argument,</w:t>
      </w:r>
      <w:r w:rsidRPr="00BE352B">
        <w:rPr>
          <w:sz w:val="16"/>
        </w:rPr>
        <w:t xml:space="preserve"> </w:t>
      </w:r>
      <w:r w:rsidRPr="00996312">
        <w:rPr>
          <w:vanish/>
          <w:sz w:val="16"/>
        </w:rPr>
        <w:t>of</w:t>
      </w:r>
      <w:r w:rsidRPr="00BE352B">
        <w:rPr>
          <w:sz w:val="16"/>
        </w:rPr>
        <w:t xml:space="preserve"> </w:t>
      </w:r>
      <w:r w:rsidRPr="00996312">
        <w:rPr>
          <w:vanish/>
          <w:sz w:val="16"/>
        </w:rPr>
        <w:t>course,</w:t>
      </w:r>
      <w:r w:rsidRPr="00BE352B">
        <w:rPr>
          <w:sz w:val="16"/>
        </w:rPr>
        <w:t xml:space="preserve"> </w:t>
      </w:r>
      <w:r w:rsidRPr="00996312">
        <w:rPr>
          <w:vanish/>
          <w:sz w:val="16"/>
        </w:rPr>
        <w:t>is</w:t>
      </w:r>
      <w:r w:rsidRPr="00BE352B">
        <w:rPr>
          <w:sz w:val="16"/>
        </w:rPr>
        <w:t xml:space="preserve"> </w:t>
      </w:r>
      <w:r w:rsidRPr="00996312">
        <w:rPr>
          <w:vanish/>
          <w:sz w:val="16"/>
        </w:rPr>
        <w:t>impeccably</w:t>
      </w:r>
      <w:r w:rsidRPr="00BE352B">
        <w:rPr>
          <w:sz w:val="16"/>
        </w:rPr>
        <w:t xml:space="preserve"> </w:t>
      </w:r>
      <w:r w:rsidRPr="00996312">
        <w:rPr>
          <w:vanish/>
          <w:sz w:val="16"/>
        </w:rPr>
        <w:t>post-statist:</w:t>
      </w:r>
      <w:r w:rsidRPr="00BE352B">
        <w:rPr>
          <w:sz w:val="16"/>
        </w:rPr>
        <w:t xml:space="preserve"> </w:t>
      </w:r>
      <w:r w:rsidRPr="00996312">
        <w:rPr>
          <w:vanish/>
          <w:sz w:val="16"/>
        </w:rPr>
        <w:t>on</w:t>
      </w:r>
      <w:r w:rsidRPr="00BE352B">
        <w:rPr>
          <w:sz w:val="16"/>
        </w:rPr>
        <w:t xml:space="preserve"> </w:t>
      </w:r>
      <w:r w:rsidRPr="00996312">
        <w:rPr>
          <w:vanish/>
          <w:sz w:val="16"/>
        </w:rPr>
        <w:t>this</w:t>
      </w:r>
      <w:r w:rsidRPr="00BE352B">
        <w:rPr>
          <w:sz w:val="16"/>
        </w:rPr>
        <w:t xml:space="preserve"> </w:t>
      </w:r>
      <w:r w:rsidRPr="00996312">
        <w:rPr>
          <w:vanish/>
          <w:sz w:val="16"/>
        </w:rPr>
        <w:t>account,</w:t>
      </w:r>
      <w:r w:rsidRPr="00BE352B">
        <w:rPr>
          <w:sz w:val="16"/>
        </w:rPr>
        <w:t xml:space="preserve"> </w:t>
      </w:r>
      <w:r w:rsidRPr="00996312">
        <w:rPr>
          <w:vanish/>
          <w:sz w:val="16"/>
        </w:rPr>
        <w:t>states</w:t>
      </w:r>
      <w:r w:rsidRPr="00BE352B">
        <w:rPr>
          <w:sz w:val="16"/>
        </w:rPr>
        <w:t xml:space="preserve"> </w:t>
      </w:r>
      <w:r w:rsidRPr="00996312">
        <w:rPr>
          <w:vanish/>
          <w:sz w:val="16"/>
        </w:rPr>
        <w:t>are</w:t>
      </w:r>
      <w:r w:rsidRPr="00BE352B">
        <w:rPr>
          <w:sz w:val="16"/>
        </w:rPr>
        <w:t xml:space="preserve"> </w:t>
      </w:r>
      <w:r w:rsidRPr="00996312">
        <w:rPr>
          <w:vanish/>
          <w:sz w:val="16"/>
        </w:rPr>
        <w:t>monolithic,</w:t>
      </w:r>
      <w:r w:rsidRPr="00BE352B">
        <w:rPr>
          <w:sz w:val="16"/>
        </w:rPr>
        <w:t xml:space="preserve"> </w:t>
      </w:r>
      <w:r w:rsidRPr="00996312">
        <w:rPr>
          <w:vanish/>
          <w:sz w:val="16"/>
        </w:rPr>
        <w:t>conservative</w:t>
      </w:r>
      <w:r w:rsidRPr="00BE352B">
        <w:rPr>
          <w:sz w:val="16"/>
        </w:rPr>
        <w:t xml:space="preserve"> </w:t>
      </w:r>
      <w:r w:rsidRPr="00996312">
        <w:rPr>
          <w:vanish/>
          <w:sz w:val="16"/>
        </w:rPr>
        <w:t>Leviathans</w:t>
      </w:r>
      <w:r w:rsidRPr="00BE352B">
        <w:rPr>
          <w:sz w:val="16"/>
        </w:rPr>
        <w:t xml:space="preserve"> </w:t>
      </w:r>
      <w:r w:rsidRPr="00996312">
        <w:rPr>
          <w:vanish/>
          <w:sz w:val="16"/>
        </w:rPr>
        <w:t>beyond</w:t>
      </w:r>
      <w:r w:rsidRPr="00BE352B">
        <w:rPr>
          <w:sz w:val="16"/>
        </w:rPr>
        <w:t xml:space="preserve"> </w:t>
      </w:r>
      <w:r w:rsidRPr="00996312">
        <w:rPr>
          <w:vanish/>
          <w:sz w:val="16"/>
        </w:rPr>
        <w:t>the</w:t>
      </w:r>
      <w:r w:rsidRPr="00BE352B">
        <w:rPr>
          <w:sz w:val="16"/>
        </w:rPr>
        <w:t xml:space="preserve"> </w:t>
      </w:r>
      <w:r w:rsidRPr="00996312">
        <w:rPr>
          <w:vanish/>
          <w:sz w:val="16"/>
        </w:rPr>
        <w:t>reach</w:t>
      </w:r>
      <w:r w:rsidRPr="00BE352B">
        <w:rPr>
          <w:sz w:val="16"/>
        </w:rPr>
        <w:t xml:space="preserve"> </w:t>
      </w:r>
      <w:r w:rsidRPr="00996312">
        <w:rPr>
          <w:vanish/>
          <w:sz w:val="16"/>
        </w:rPr>
        <w:t>of</w:t>
      </w:r>
      <w:r w:rsidRPr="00BE352B">
        <w:rPr>
          <w:sz w:val="16"/>
        </w:rPr>
        <w:t xml:space="preserve"> </w:t>
      </w:r>
      <w:r w:rsidRPr="00996312">
        <w:rPr>
          <w:vanish/>
          <w:sz w:val="16"/>
        </w:rPr>
        <w:t>popular</w:t>
      </w:r>
      <w:r w:rsidRPr="00BE352B">
        <w:rPr>
          <w:sz w:val="16"/>
        </w:rPr>
        <w:t xml:space="preserve"> </w:t>
      </w:r>
      <w:r w:rsidRPr="00996312">
        <w:rPr>
          <w:vanish/>
          <w:sz w:val="16"/>
        </w:rPr>
        <w:t>control;</w:t>
      </w:r>
      <w:r w:rsidRPr="00BE352B">
        <w:rPr>
          <w:sz w:val="16"/>
        </w:rPr>
        <w:t xml:space="preserve"> </w:t>
      </w:r>
      <w:r w:rsidRPr="00996312">
        <w:rPr>
          <w:vanish/>
          <w:sz w:val="16"/>
        </w:rPr>
        <w:t>corporations,</w:t>
      </w:r>
      <w:r w:rsidRPr="00BE352B">
        <w:rPr>
          <w:sz w:val="16"/>
        </w:rPr>
        <w:t xml:space="preserve"> </w:t>
      </w:r>
      <w:r w:rsidRPr="00996312">
        <w:rPr>
          <w:vanish/>
          <w:sz w:val="16"/>
        </w:rPr>
        <w:t>on</w:t>
      </w:r>
      <w:r w:rsidRPr="00BE352B">
        <w:rPr>
          <w:sz w:val="16"/>
        </w:rPr>
        <w:t xml:space="preserve"> </w:t>
      </w:r>
      <w:r w:rsidRPr="00996312">
        <w:rPr>
          <w:vanish/>
          <w:sz w:val="16"/>
        </w:rPr>
        <w:t>the</w:t>
      </w:r>
      <w:r w:rsidRPr="00BE352B">
        <w:rPr>
          <w:sz w:val="16"/>
        </w:rPr>
        <w:t xml:space="preserve"> </w:t>
      </w:r>
      <w:r w:rsidRPr="00996312">
        <w:rPr>
          <w:vanish/>
          <w:sz w:val="16"/>
        </w:rPr>
        <w:t>other</w:t>
      </w:r>
      <w:r w:rsidRPr="00BE352B">
        <w:rPr>
          <w:sz w:val="16"/>
        </w:rPr>
        <w:t xml:space="preserve"> </w:t>
      </w:r>
      <w:r w:rsidRPr="00996312">
        <w:rPr>
          <w:vanish/>
          <w:sz w:val="16"/>
        </w:rPr>
        <w:t>hand,</w:t>
      </w:r>
      <w:r w:rsidRPr="00BE352B">
        <w:rPr>
          <w:sz w:val="16"/>
        </w:rPr>
        <w:t xml:space="preserve"> </w:t>
      </w:r>
      <w:r w:rsidRPr="00996312">
        <w:rPr>
          <w:vanish/>
          <w:sz w:val="16"/>
        </w:rPr>
        <w:t>are</w:t>
      </w:r>
      <w:r w:rsidRPr="00BE352B">
        <w:rPr>
          <w:sz w:val="16"/>
        </w:rPr>
        <w:t xml:space="preserve"> </w:t>
      </w:r>
      <w:r w:rsidRPr="00996312">
        <w:rPr>
          <w:vanish/>
          <w:sz w:val="16"/>
        </w:rPr>
        <w:t>in</w:t>
      </w:r>
      <w:r w:rsidRPr="00BE352B">
        <w:rPr>
          <w:sz w:val="16"/>
        </w:rPr>
        <w:t xml:space="preserve"> </w:t>
      </w:r>
      <w:r w:rsidRPr="00996312">
        <w:rPr>
          <w:vanish/>
          <w:sz w:val="16"/>
        </w:rPr>
        <w:t>principle</w:t>
      </w:r>
      <w:r w:rsidRPr="00BE352B">
        <w:rPr>
          <w:sz w:val="16"/>
        </w:rPr>
        <w:t xml:space="preserve"> </w:t>
      </w:r>
      <w:r w:rsidRPr="00996312">
        <w:rPr>
          <w:vanish/>
          <w:sz w:val="16"/>
        </w:rPr>
        <w:t>representatives</w:t>
      </w:r>
      <w:r w:rsidRPr="00BE352B">
        <w:rPr>
          <w:sz w:val="16"/>
        </w:rPr>
        <w:t xml:space="preserve"> </w:t>
      </w:r>
      <w:r w:rsidRPr="00996312">
        <w:rPr>
          <w:vanish/>
          <w:sz w:val="16"/>
        </w:rPr>
        <w:t>of</w:t>
      </w:r>
      <w:r w:rsidRPr="00BE352B">
        <w:rPr>
          <w:sz w:val="16"/>
        </w:rPr>
        <w:t xml:space="preserve"> </w:t>
      </w:r>
      <w:r w:rsidRPr="00996312">
        <w:rPr>
          <w:vanish/>
          <w:sz w:val="16"/>
        </w:rPr>
        <w:t>the</w:t>
      </w:r>
      <w:r w:rsidRPr="00BE352B">
        <w:rPr>
          <w:sz w:val="16"/>
        </w:rPr>
        <w:t xml:space="preserve"> </w:t>
      </w:r>
      <w:r w:rsidRPr="00996312">
        <w:rPr>
          <w:vanish/>
          <w:sz w:val="16"/>
        </w:rPr>
        <w:t>everyman:</w:t>
      </w:r>
      <w:r w:rsidRPr="00BE352B">
        <w:rPr>
          <w:sz w:val="16"/>
        </w:rPr>
        <w:t xml:space="preserve"> </w:t>
      </w:r>
      <w:r w:rsidRPr="00996312">
        <w:rPr>
          <w:vanish/>
          <w:sz w:val="16"/>
        </w:rPr>
        <w:t>in</w:t>
      </w:r>
      <w:r w:rsidRPr="00BE352B">
        <w:rPr>
          <w:sz w:val="16"/>
        </w:rPr>
        <w:t xml:space="preserve"> </w:t>
      </w:r>
      <w:r w:rsidRPr="00996312">
        <w:rPr>
          <w:vanish/>
          <w:sz w:val="16"/>
        </w:rPr>
        <w:t>the</w:t>
      </w:r>
      <w:r w:rsidRPr="00BE352B">
        <w:rPr>
          <w:sz w:val="16"/>
        </w:rPr>
        <w:t xml:space="preserve"> </w:t>
      </w:r>
      <w:r w:rsidRPr="00996312">
        <w:rPr>
          <w:vanish/>
          <w:sz w:val="16"/>
        </w:rPr>
        <w:t>age</w:t>
      </w:r>
      <w:r w:rsidRPr="00BE352B">
        <w:rPr>
          <w:sz w:val="16"/>
        </w:rPr>
        <w:t xml:space="preserve"> </w:t>
      </w:r>
      <w:r w:rsidRPr="00996312">
        <w:rPr>
          <w:vanish/>
          <w:sz w:val="16"/>
        </w:rPr>
        <w:t>of</w:t>
      </w:r>
      <w:r w:rsidRPr="00BE352B">
        <w:rPr>
          <w:sz w:val="16"/>
        </w:rPr>
        <w:t xml:space="preserve"> </w:t>
      </w:r>
      <w:r w:rsidRPr="00996312">
        <w:rPr>
          <w:vanish/>
          <w:sz w:val="16"/>
        </w:rPr>
        <w:t>the</w:t>
      </w:r>
      <w:r w:rsidRPr="00BE352B">
        <w:rPr>
          <w:sz w:val="16"/>
        </w:rPr>
        <w:t xml:space="preserve"> </w:t>
      </w:r>
      <w:r w:rsidRPr="00996312">
        <w:rPr>
          <w:vanish/>
          <w:sz w:val="16"/>
        </w:rPr>
        <w:t>start-up,</w:t>
      </w:r>
      <w:r w:rsidRPr="00BE352B">
        <w:rPr>
          <w:sz w:val="16"/>
        </w:rPr>
        <w:t xml:space="preserve"> </w:t>
      </w:r>
      <w:r w:rsidRPr="00996312">
        <w:rPr>
          <w:vanish/>
          <w:sz w:val="16"/>
        </w:rPr>
        <w:t>any</w:t>
      </w:r>
      <w:r w:rsidRPr="00BE352B">
        <w:rPr>
          <w:sz w:val="16"/>
        </w:rPr>
        <w:t xml:space="preserve"> </w:t>
      </w:r>
      <w:r w:rsidRPr="00996312">
        <w:rPr>
          <w:vanish/>
          <w:sz w:val="16"/>
        </w:rPr>
        <w:t>humble</w:t>
      </w:r>
      <w:r w:rsidRPr="00BE352B">
        <w:rPr>
          <w:sz w:val="16"/>
        </w:rPr>
        <w:t xml:space="preserve"> </w:t>
      </w:r>
      <w:r w:rsidRPr="00996312">
        <w:rPr>
          <w:vanish/>
          <w:sz w:val="16"/>
        </w:rPr>
        <w:t>citizen</w:t>
      </w:r>
      <w:r w:rsidRPr="00BE352B">
        <w:rPr>
          <w:sz w:val="16"/>
        </w:rPr>
        <w:t xml:space="preserve"> </w:t>
      </w:r>
      <w:r w:rsidRPr="00996312">
        <w:rPr>
          <w:vanish/>
          <w:sz w:val="16"/>
        </w:rPr>
        <w:t>could</w:t>
      </w:r>
      <w:r w:rsidRPr="00BE352B">
        <w:rPr>
          <w:sz w:val="16"/>
        </w:rPr>
        <w:t xml:space="preserve"> </w:t>
      </w:r>
      <w:r w:rsidRPr="00996312">
        <w:rPr>
          <w:vanish/>
          <w:sz w:val="16"/>
        </w:rPr>
        <w:t>in</w:t>
      </w:r>
      <w:r w:rsidRPr="00BE352B">
        <w:rPr>
          <w:sz w:val="16"/>
        </w:rPr>
        <w:t xml:space="preserve"> </w:t>
      </w:r>
      <w:r w:rsidRPr="00996312">
        <w:rPr>
          <w:vanish/>
          <w:sz w:val="16"/>
        </w:rPr>
        <w:t>theory</w:t>
      </w:r>
      <w:r w:rsidRPr="00BE352B">
        <w:rPr>
          <w:sz w:val="16"/>
        </w:rPr>
        <w:t xml:space="preserve"> </w:t>
      </w:r>
      <w:r w:rsidRPr="00996312">
        <w:rPr>
          <w:vanish/>
          <w:sz w:val="16"/>
        </w:rPr>
        <w:t>become</w:t>
      </w:r>
      <w:r w:rsidRPr="00BE352B">
        <w:rPr>
          <w:sz w:val="16"/>
        </w:rPr>
        <w:t xml:space="preserve"> </w:t>
      </w:r>
      <w:r w:rsidRPr="00996312">
        <w:rPr>
          <w:vanish/>
          <w:sz w:val="16"/>
        </w:rPr>
        <w:t>an</w:t>
      </w:r>
      <w:r w:rsidRPr="00BE352B">
        <w:rPr>
          <w:sz w:val="16"/>
        </w:rPr>
        <w:t xml:space="preserve"> </w:t>
      </w:r>
      <w:r w:rsidRPr="00996312">
        <w:rPr>
          <w:vanish/>
          <w:sz w:val="16"/>
        </w:rPr>
        <w:t>agent</w:t>
      </w:r>
      <w:r w:rsidRPr="00BE352B">
        <w:rPr>
          <w:sz w:val="16"/>
        </w:rPr>
        <w:t xml:space="preserve"> </w:t>
      </w:r>
      <w:r w:rsidRPr="00996312">
        <w:rPr>
          <w:vanish/>
          <w:sz w:val="16"/>
        </w:rPr>
        <w:t>of</w:t>
      </w:r>
      <w:r w:rsidRPr="00BE352B">
        <w:rPr>
          <w:sz w:val="16"/>
        </w:rPr>
        <w:t xml:space="preserve"> </w:t>
      </w:r>
      <w:r w:rsidRPr="00996312">
        <w:rPr>
          <w:vanish/>
          <w:sz w:val="16"/>
        </w:rPr>
        <w:t>disruption,</w:t>
      </w:r>
      <w:r w:rsidRPr="00BE352B">
        <w:rPr>
          <w:sz w:val="16"/>
        </w:rPr>
        <w:t xml:space="preserve"> </w:t>
      </w:r>
      <w:r w:rsidRPr="00996312">
        <w:rPr>
          <w:vanish/>
          <w:sz w:val="16"/>
        </w:rPr>
        <w:t>a</w:t>
      </w:r>
      <w:r w:rsidRPr="00BE352B">
        <w:rPr>
          <w:sz w:val="16"/>
        </w:rPr>
        <w:t xml:space="preserve"> </w:t>
      </w:r>
      <w:r w:rsidRPr="00996312">
        <w:rPr>
          <w:vanish/>
          <w:sz w:val="16"/>
        </w:rPr>
        <w:t>force</w:t>
      </w:r>
      <w:r w:rsidRPr="00BE352B">
        <w:rPr>
          <w:sz w:val="16"/>
        </w:rPr>
        <w:t xml:space="preserve"> </w:t>
      </w:r>
      <w:r w:rsidRPr="00996312">
        <w:rPr>
          <w:vanish/>
          <w:sz w:val="16"/>
        </w:rPr>
        <w:t>for</w:t>
      </w:r>
      <w:r w:rsidRPr="00BE352B">
        <w:rPr>
          <w:sz w:val="16"/>
        </w:rPr>
        <w:t xml:space="preserve"> </w:t>
      </w:r>
      <w:r w:rsidRPr="00996312">
        <w:rPr>
          <w:vanish/>
          <w:sz w:val="16"/>
        </w:rPr>
        <w:t>change,</w:t>
      </w:r>
      <w:r w:rsidRPr="00BE352B">
        <w:rPr>
          <w:sz w:val="16"/>
        </w:rPr>
        <w:t xml:space="preserve"> </w:t>
      </w:r>
      <w:r w:rsidRPr="00996312">
        <w:rPr>
          <w:vanish/>
          <w:sz w:val="16"/>
        </w:rPr>
        <w:t>an</w:t>
      </w:r>
      <w:r w:rsidRPr="00BE352B">
        <w:rPr>
          <w:sz w:val="16"/>
        </w:rPr>
        <w:t xml:space="preserve"> </w:t>
      </w:r>
      <w:r w:rsidRPr="00996312">
        <w:rPr>
          <w:vanish/>
          <w:sz w:val="16"/>
        </w:rPr>
        <w:t>explorer</w:t>
      </w:r>
      <w:r w:rsidRPr="00BE352B">
        <w:rPr>
          <w:sz w:val="16"/>
        </w:rPr>
        <w:t xml:space="preserve"> </w:t>
      </w:r>
      <w:r w:rsidRPr="00996312">
        <w:rPr>
          <w:vanish/>
          <w:sz w:val="16"/>
        </w:rPr>
        <w:t>of</w:t>
      </w:r>
      <w:r w:rsidRPr="00BE352B">
        <w:rPr>
          <w:sz w:val="16"/>
        </w:rPr>
        <w:t xml:space="preserve"> </w:t>
      </w:r>
      <w:r w:rsidRPr="00996312">
        <w:rPr>
          <w:vanish/>
          <w:sz w:val="16"/>
        </w:rPr>
        <w:t>space,</w:t>
      </w:r>
      <w:r w:rsidRPr="00BE352B">
        <w:rPr>
          <w:sz w:val="16"/>
        </w:rPr>
        <w:t xml:space="preserve"> </w:t>
      </w:r>
      <w:r w:rsidRPr="00996312">
        <w:rPr>
          <w:vanish/>
          <w:sz w:val="16"/>
        </w:rPr>
        <w:t>and</w:t>
      </w:r>
      <w:r w:rsidRPr="00BE352B">
        <w:rPr>
          <w:sz w:val="16"/>
        </w:rPr>
        <w:t xml:space="preserve"> </w:t>
      </w:r>
      <w:r w:rsidRPr="00996312">
        <w:rPr>
          <w:vanish/>
          <w:sz w:val="16"/>
        </w:rPr>
        <w:t>a</w:t>
      </w:r>
      <w:r w:rsidRPr="00BE352B">
        <w:rPr>
          <w:sz w:val="16"/>
        </w:rPr>
        <w:t xml:space="preserve"> </w:t>
      </w:r>
      <w:r w:rsidRPr="00996312">
        <w:rPr>
          <w:vanish/>
          <w:sz w:val="16"/>
        </w:rPr>
        <w:t>potential</w:t>
      </w:r>
      <w:r w:rsidRPr="00BE352B">
        <w:rPr>
          <w:sz w:val="16"/>
        </w:rPr>
        <w:t xml:space="preserve"> </w:t>
      </w:r>
      <w:r w:rsidRPr="00996312">
        <w:rPr>
          <w:vanish/>
          <w:sz w:val="16"/>
        </w:rPr>
        <w:t>member</w:t>
      </w:r>
      <w:r w:rsidRPr="00BE352B">
        <w:rPr>
          <w:sz w:val="16"/>
        </w:rPr>
        <w:t xml:space="preserve"> </w:t>
      </w:r>
      <w:r w:rsidRPr="00996312">
        <w:rPr>
          <w:vanish/>
          <w:sz w:val="16"/>
        </w:rPr>
        <w:t>of</w:t>
      </w:r>
      <w:r w:rsidRPr="00BE352B">
        <w:rPr>
          <w:sz w:val="16"/>
        </w:rPr>
        <w:t xml:space="preserve"> </w:t>
      </w:r>
      <w:r w:rsidRPr="00996312">
        <w:rPr>
          <w:vanish/>
          <w:sz w:val="16"/>
        </w:rPr>
        <w:t>the</w:t>
      </w:r>
      <w:r w:rsidRPr="00BE352B">
        <w:rPr>
          <w:sz w:val="16"/>
        </w:rPr>
        <w:t xml:space="preserve"> </w:t>
      </w:r>
      <w:r w:rsidRPr="00996312">
        <w:rPr>
          <w:vanish/>
          <w:sz w:val="16"/>
        </w:rPr>
        <w:t>cadre</w:t>
      </w:r>
      <w:r w:rsidRPr="00BE352B">
        <w:rPr>
          <w:sz w:val="16"/>
        </w:rPr>
        <w:t xml:space="preserve"> </w:t>
      </w:r>
      <w:r w:rsidRPr="00996312">
        <w:rPr>
          <w:vanish/>
          <w:sz w:val="16"/>
        </w:rPr>
        <w:t>of</w:t>
      </w:r>
      <w:r w:rsidRPr="00BE352B">
        <w:rPr>
          <w:sz w:val="16"/>
        </w:rPr>
        <w:t xml:space="preserve"> </w:t>
      </w:r>
      <w:r w:rsidRPr="00996312">
        <w:rPr>
          <w:vanish/>
          <w:sz w:val="16"/>
        </w:rPr>
        <w:t>capitalistkind.</w:t>
      </w:r>
      <w:r w:rsidRPr="00BE352B">
        <w:rPr>
          <w:sz w:val="16"/>
        </w:rPr>
        <w:t xml:space="preserve"> </w:t>
      </w:r>
      <w:r w:rsidRPr="00996312">
        <w:rPr>
          <w:vanish/>
          <w:sz w:val="16"/>
        </w:rPr>
        <w:t>Following</w:t>
      </w:r>
      <w:r w:rsidRPr="00BE352B">
        <w:rPr>
          <w:sz w:val="16"/>
        </w:rPr>
        <w:t xml:space="preserve"> </w:t>
      </w:r>
      <w:r w:rsidRPr="00996312">
        <w:rPr>
          <w:vanish/>
          <w:sz w:val="16"/>
        </w:rPr>
        <w:t>this</w:t>
      </w:r>
      <w:r w:rsidRPr="00BE352B">
        <w:rPr>
          <w:sz w:val="16"/>
        </w:rPr>
        <w:t xml:space="preserve"> </w:t>
      </w:r>
      <w:r w:rsidRPr="00996312">
        <w:rPr>
          <w:vanish/>
          <w:sz w:val="16"/>
        </w:rPr>
        <w:t>logic,</w:t>
      </w:r>
      <w:r w:rsidRPr="00BE352B">
        <w:rPr>
          <w:sz w:val="16"/>
        </w:rPr>
        <w:t xml:space="preserve"> </w:t>
      </w:r>
      <w:r w:rsidRPr="00257C65">
        <w:rPr>
          <w:rStyle w:val="StyleUnderline"/>
          <w:highlight w:val="cyan"/>
        </w:rPr>
        <w:t xml:space="preserve">the question for </w:t>
      </w:r>
      <w:r w:rsidRPr="00996312">
        <w:rPr>
          <w:rStyle w:val="StyleUnderline"/>
          <w:vanish/>
        </w:rPr>
        <w:t>the</w:t>
      </w:r>
      <w:r w:rsidRPr="00257C65">
        <w:rPr>
          <w:rStyle w:val="StyleUnderline"/>
        </w:rPr>
        <w:t xml:space="preserve"> </w:t>
      </w:r>
      <w:r w:rsidRPr="00996312">
        <w:rPr>
          <w:rStyle w:val="StyleUnderline"/>
          <w:vanish/>
        </w:rPr>
        <w:t>entrepreneurs</w:t>
      </w:r>
      <w:r w:rsidRPr="00257C65">
        <w:rPr>
          <w:rStyle w:val="StyleUnderline"/>
        </w:rPr>
        <w:t xml:space="preserve"> </w:t>
      </w:r>
      <w:r w:rsidRPr="00996312">
        <w:rPr>
          <w:rStyle w:val="StyleUnderline"/>
          <w:vanish/>
        </w:rPr>
        <w:t>of</w:t>
      </w:r>
      <w:r w:rsidRPr="00257C65">
        <w:rPr>
          <w:rStyle w:val="StyleUnderline"/>
        </w:rPr>
        <w:t xml:space="preserve"> </w:t>
      </w:r>
      <w:r w:rsidRPr="00257C65">
        <w:rPr>
          <w:rStyle w:val="StyleUnderline"/>
          <w:highlight w:val="cyan"/>
        </w:rPr>
        <w:t>NewSpace is how to monetize outer space</w:t>
      </w:r>
      <w:r w:rsidRPr="00996312">
        <w:rPr>
          <w:vanish/>
          <w:sz w:val="16"/>
        </w:rPr>
        <w:t>,</w:t>
      </w:r>
      <w:r w:rsidRPr="00257C65">
        <w:rPr>
          <w:sz w:val="16"/>
        </w:rPr>
        <w:t xml:space="preserve"> </w:t>
      </w:r>
      <w:r w:rsidRPr="00996312">
        <w:rPr>
          <w:rStyle w:val="StyleUnderline"/>
          <w:vanish/>
        </w:rPr>
        <w:t>which</w:t>
      </w:r>
      <w:r w:rsidRPr="00257C65">
        <w:rPr>
          <w:rStyle w:val="StyleUnderline"/>
        </w:rPr>
        <w:t xml:space="preserve"> </w:t>
      </w:r>
      <w:r w:rsidRPr="00996312">
        <w:rPr>
          <w:rStyle w:val="StyleUnderline"/>
          <w:vanish/>
        </w:rPr>
        <w:t>means</w:t>
      </w:r>
      <w:r w:rsidRPr="00257C65">
        <w:rPr>
          <w:rStyle w:val="StyleUnderline"/>
        </w:rPr>
        <w:t xml:space="preserve"> </w:t>
      </w:r>
      <w:r w:rsidRPr="00996312">
        <w:rPr>
          <w:rStyle w:val="Emphasis"/>
          <w:vanish/>
        </w:rPr>
        <w:t>turning</w:t>
      </w:r>
      <w:r w:rsidRPr="00257C65">
        <w:rPr>
          <w:rStyle w:val="Emphasis"/>
        </w:rPr>
        <w:t xml:space="preserve"> </w:t>
      </w:r>
      <w:r w:rsidRPr="00996312">
        <w:rPr>
          <w:rStyle w:val="Emphasis"/>
          <w:vanish/>
        </w:rPr>
        <w:t>space</w:t>
      </w:r>
      <w:r w:rsidRPr="00257C65">
        <w:rPr>
          <w:rStyle w:val="Emphasis"/>
        </w:rPr>
        <w:t xml:space="preserve"> </w:t>
      </w:r>
      <w:r w:rsidRPr="00996312">
        <w:rPr>
          <w:rStyle w:val="Emphasis"/>
          <w:vanish/>
        </w:rPr>
        <w:t>into</w:t>
      </w:r>
      <w:r w:rsidRPr="004E7F1B">
        <w:rPr>
          <w:rStyle w:val="Emphasis"/>
        </w:rPr>
        <w:t xml:space="preserve"> </w:t>
      </w:r>
      <w:r w:rsidRPr="00996312">
        <w:rPr>
          <w:rStyle w:val="Emphasis"/>
          <w:vanish/>
        </w:rPr>
        <w:t>a</w:t>
      </w:r>
      <w:r w:rsidRPr="004E7F1B">
        <w:rPr>
          <w:rStyle w:val="Emphasis"/>
        </w:rPr>
        <w:t xml:space="preserve"> </w:t>
      </w:r>
      <w:r w:rsidRPr="00996312">
        <w:rPr>
          <w:rStyle w:val="Emphasis"/>
          <w:vanish/>
        </w:rPr>
        <w:t>space</w:t>
      </w:r>
      <w:r w:rsidRPr="004E7F1B">
        <w:rPr>
          <w:rStyle w:val="Emphasis"/>
        </w:rPr>
        <w:t xml:space="preserve"> </w:t>
      </w:r>
      <w:r w:rsidRPr="00996312">
        <w:rPr>
          <w:rStyle w:val="Emphasis"/>
          <w:vanish/>
        </w:rPr>
        <w:t>for</w:t>
      </w:r>
      <w:r w:rsidRPr="004E7F1B">
        <w:rPr>
          <w:rStyle w:val="Emphasis"/>
        </w:rPr>
        <w:t xml:space="preserve"> </w:t>
      </w:r>
      <w:r w:rsidRPr="00996312">
        <w:rPr>
          <w:rStyle w:val="Emphasis"/>
          <w:vanish/>
        </w:rPr>
        <w:t>capital</w:t>
      </w:r>
      <w:r w:rsidRPr="00996312">
        <w:rPr>
          <w:vanish/>
          <w:sz w:val="16"/>
        </w:rPr>
        <w:t>;</w:t>
      </w:r>
      <w:r w:rsidRPr="00BE352B">
        <w:rPr>
          <w:sz w:val="16"/>
        </w:rPr>
        <w:t xml:space="preserve"> </w:t>
      </w:r>
      <w:r w:rsidRPr="00996312">
        <w:rPr>
          <w:rStyle w:val="StyleUnderline"/>
          <w:vanish/>
        </w:rPr>
        <w:t>their</w:t>
      </w:r>
      <w:r w:rsidRPr="004E7F1B">
        <w:rPr>
          <w:rStyle w:val="StyleUnderline"/>
        </w:rPr>
        <w:t xml:space="preserve"> </w:t>
      </w:r>
      <w:r w:rsidRPr="00996312">
        <w:rPr>
          <w:rStyle w:val="StyleUnderline"/>
          <w:vanish/>
        </w:rPr>
        <w:t>question</w:t>
      </w:r>
      <w:r w:rsidRPr="004E7F1B">
        <w:rPr>
          <w:rStyle w:val="StyleUnderline"/>
        </w:rPr>
        <w:t xml:space="preserve"> </w:t>
      </w:r>
      <w:r w:rsidRPr="00996312">
        <w:rPr>
          <w:rStyle w:val="StyleUnderline"/>
          <w:vanish/>
        </w:rPr>
        <w:t>is</w:t>
      </w:r>
      <w:r w:rsidRPr="004E7F1B">
        <w:rPr>
          <w:rStyle w:val="StyleUnderline"/>
        </w:rPr>
        <w:t xml:space="preserve"> </w:t>
      </w:r>
      <w:r w:rsidRPr="00996312">
        <w:rPr>
          <w:rStyle w:val="StyleUnderline"/>
          <w:vanish/>
        </w:rPr>
        <w:t>how</w:t>
      </w:r>
      <w:r w:rsidRPr="004E7F1B">
        <w:rPr>
          <w:rStyle w:val="StyleUnderline"/>
        </w:rPr>
        <w:t xml:space="preserve"> </w:t>
      </w:r>
      <w:r w:rsidRPr="00996312">
        <w:rPr>
          <w:rStyle w:val="StyleUnderline"/>
          <w:vanish/>
        </w:rPr>
        <w:t>they</w:t>
      </w:r>
      <w:r w:rsidRPr="004E7F1B">
        <w:rPr>
          <w:rStyle w:val="StyleUnderline"/>
        </w:rPr>
        <w:t xml:space="preserve"> </w:t>
      </w:r>
      <w:r w:rsidRPr="00996312">
        <w:rPr>
          <w:rStyle w:val="StyleUnderline"/>
          <w:vanish/>
        </w:rPr>
        <w:t>can</w:t>
      </w:r>
      <w:r w:rsidRPr="004E7F1B">
        <w:rPr>
          <w:rStyle w:val="StyleUnderline"/>
        </w:rPr>
        <w:t xml:space="preserve"> </w:t>
      </w:r>
      <w:r w:rsidRPr="00996312">
        <w:rPr>
          <w:rStyle w:val="StyleUnderline"/>
          <w:vanish/>
        </w:rPr>
        <w:t>deplanetarize</w:t>
      </w:r>
      <w:r w:rsidRPr="004E7F1B">
        <w:rPr>
          <w:rStyle w:val="StyleUnderline"/>
        </w:rPr>
        <w:t xml:space="preserve"> </w:t>
      </w:r>
      <w:r w:rsidRPr="00996312">
        <w:rPr>
          <w:rStyle w:val="StyleUnderline"/>
          <w:vanish/>
        </w:rPr>
        <w:t>capital</w:t>
      </w:r>
      <w:r w:rsidRPr="004E7F1B">
        <w:rPr>
          <w:rStyle w:val="StyleUnderline"/>
        </w:rPr>
        <w:t xml:space="preserve"> </w:t>
      </w:r>
      <w:r w:rsidRPr="00996312">
        <w:rPr>
          <w:rStyle w:val="StyleUnderline"/>
          <w:vanish/>
        </w:rPr>
        <w:t>and</w:t>
      </w:r>
      <w:r w:rsidRPr="004E7F1B">
        <w:rPr>
          <w:rStyle w:val="StyleUnderline"/>
        </w:rPr>
        <w:t xml:space="preserve"> </w:t>
      </w:r>
      <w:r w:rsidRPr="00996312">
        <w:rPr>
          <w:rStyle w:val="StyleUnderline"/>
          <w:vanish/>
        </w:rPr>
        <w:t>universalize</w:t>
      </w:r>
      <w:r w:rsidRPr="004E7F1B">
        <w:rPr>
          <w:rStyle w:val="StyleUnderline"/>
        </w:rPr>
        <w:t xml:space="preserve"> </w:t>
      </w:r>
      <w:r w:rsidRPr="00996312">
        <w:rPr>
          <w:rStyle w:val="StyleUnderline"/>
          <w:vanish/>
        </w:rPr>
        <w:t>it</w:t>
      </w:r>
      <w:r w:rsidRPr="00996312">
        <w:rPr>
          <w:vanish/>
          <w:sz w:val="16"/>
        </w:rPr>
        <w:t>,</w:t>
      </w:r>
      <w:r w:rsidRPr="00BE352B">
        <w:rPr>
          <w:sz w:val="16"/>
        </w:rPr>
        <w:t xml:space="preserve"> </w:t>
      </w:r>
      <w:r w:rsidRPr="00996312">
        <w:rPr>
          <w:rStyle w:val="StyleUnderline"/>
          <w:vanish/>
        </w:rPr>
        <w:t>literally</w:t>
      </w:r>
      <w:r w:rsidRPr="004E7F1B">
        <w:rPr>
          <w:rStyle w:val="StyleUnderline"/>
        </w:rPr>
        <w:t xml:space="preserve"> </w:t>
      </w:r>
      <w:r w:rsidRPr="00996312">
        <w:rPr>
          <w:rStyle w:val="StyleUnderline"/>
          <w:vanish/>
        </w:rPr>
        <w:t>speaking</w:t>
      </w:r>
      <w:r w:rsidRPr="00996312">
        <w:rPr>
          <w:vanish/>
          <w:sz w:val="16"/>
        </w:rPr>
        <w:t>,</w:t>
      </w:r>
      <w:r w:rsidRPr="00BE352B">
        <w:rPr>
          <w:sz w:val="16"/>
        </w:rPr>
        <w:t xml:space="preserve"> </w:t>
      </w:r>
      <w:r w:rsidRPr="00996312">
        <w:rPr>
          <w:vanish/>
          <w:sz w:val="16"/>
        </w:rPr>
        <w:t>that</w:t>
      </w:r>
      <w:r w:rsidRPr="00BE352B">
        <w:rPr>
          <w:sz w:val="16"/>
        </w:rPr>
        <w:t xml:space="preserve"> </w:t>
      </w:r>
      <w:r w:rsidRPr="00996312">
        <w:rPr>
          <w:vanish/>
          <w:sz w:val="16"/>
        </w:rPr>
        <w:t>is,</w:t>
      </w:r>
      <w:r w:rsidRPr="00BE352B">
        <w:rPr>
          <w:sz w:val="16"/>
        </w:rPr>
        <w:t xml:space="preserve"> </w:t>
      </w:r>
      <w:r w:rsidRPr="00996312">
        <w:rPr>
          <w:rStyle w:val="StyleUnderline"/>
          <w:vanish/>
        </w:rPr>
        <w:t>turn</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Universe</w:t>
      </w:r>
      <w:r w:rsidRPr="004E7F1B">
        <w:rPr>
          <w:rStyle w:val="StyleUnderline"/>
        </w:rPr>
        <w:t xml:space="preserve"> </w:t>
      </w:r>
      <w:r w:rsidRPr="00996312">
        <w:rPr>
          <w:rStyle w:val="StyleUnderline"/>
          <w:vanish/>
        </w:rPr>
        <w:t>into</w:t>
      </w:r>
      <w:r w:rsidRPr="004E7F1B">
        <w:rPr>
          <w:rStyle w:val="StyleUnderline"/>
        </w:rPr>
        <w:t xml:space="preserve"> </w:t>
      </w:r>
      <w:r w:rsidRPr="00996312">
        <w:rPr>
          <w:rStyle w:val="StyleUnderline"/>
          <w:vanish/>
        </w:rPr>
        <w:t>a</w:t>
      </w:r>
      <w:r w:rsidRPr="004E7F1B">
        <w:rPr>
          <w:rStyle w:val="StyleUnderline"/>
        </w:rPr>
        <w:t xml:space="preserve"> </w:t>
      </w:r>
      <w:r w:rsidRPr="00996312">
        <w:rPr>
          <w:rStyle w:val="StyleUnderline"/>
          <w:vanish/>
        </w:rPr>
        <w:t>universe</w:t>
      </w:r>
      <w:r w:rsidRPr="004E7F1B">
        <w:rPr>
          <w:rStyle w:val="StyleUnderline"/>
        </w:rPr>
        <w:t xml:space="preserve"> </w:t>
      </w:r>
      <w:r w:rsidRPr="00996312">
        <w:rPr>
          <w:rStyle w:val="StyleUnderline"/>
          <w:vanish/>
        </w:rPr>
        <w:t>for</w:t>
      </w:r>
      <w:r w:rsidRPr="004E7F1B">
        <w:rPr>
          <w:rStyle w:val="StyleUnderline"/>
        </w:rPr>
        <w:t xml:space="preserve"> </w:t>
      </w:r>
      <w:r w:rsidRPr="00996312">
        <w:rPr>
          <w:rStyle w:val="StyleUnderline"/>
          <w:vanish/>
        </w:rPr>
        <w:t>capital</w:t>
      </w:r>
      <w:r w:rsidRPr="00996312">
        <w:rPr>
          <w:vanish/>
          <w:sz w:val="16"/>
        </w:rPr>
        <w:t>.</w:t>
      </w:r>
      <w:r w:rsidRPr="00BE352B">
        <w:rPr>
          <w:sz w:val="16"/>
        </w:rPr>
        <w:t xml:space="preserve"> </w:t>
      </w:r>
      <w:r w:rsidRPr="00996312">
        <w:rPr>
          <w:vanish/>
          <w:sz w:val="16"/>
        </w:rPr>
        <w:t>In</w:t>
      </w:r>
      <w:r w:rsidRPr="00BE352B">
        <w:rPr>
          <w:sz w:val="16"/>
        </w:rPr>
        <w:t xml:space="preserve"> </w:t>
      </w:r>
      <w:r w:rsidRPr="00996312">
        <w:rPr>
          <w:vanish/>
          <w:sz w:val="16"/>
        </w:rPr>
        <w:t>this</w:t>
      </w:r>
      <w:r w:rsidRPr="00BE352B">
        <w:rPr>
          <w:sz w:val="16"/>
        </w:rPr>
        <w:t xml:space="preserve"> </w:t>
      </w:r>
      <w:r w:rsidRPr="00996312">
        <w:rPr>
          <w:vanish/>
          <w:sz w:val="16"/>
        </w:rPr>
        <w:t>light,</w:t>
      </w:r>
      <w:r w:rsidRPr="00BE352B">
        <w:rPr>
          <w:sz w:val="16"/>
        </w:rPr>
        <w:t xml:space="preserve"> </w:t>
      </w:r>
      <w:r w:rsidRPr="00996312">
        <w:rPr>
          <w:vanish/>
          <w:sz w:val="16"/>
        </w:rPr>
        <w:t>Peter</w:t>
      </w:r>
      <w:r w:rsidRPr="00BE352B">
        <w:rPr>
          <w:sz w:val="16"/>
        </w:rPr>
        <w:t xml:space="preserve"> </w:t>
      </w:r>
      <w:r w:rsidRPr="00996312">
        <w:rPr>
          <w:vanish/>
          <w:sz w:val="16"/>
        </w:rPr>
        <w:t>Beck’s</w:t>
      </w:r>
      <w:r w:rsidRPr="00BE352B">
        <w:rPr>
          <w:sz w:val="16"/>
        </w:rPr>
        <w:t xml:space="preserve"> </w:t>
      </w:r>
      <w:r w:rsidRPr="00996312">
        <w:rPr>
          <w:vanish/>
          <w:sz w:val="16"/>
        </w:rPr>
        <w:t>distortion</w:t>
      </w:r>
      <w:r w:rsidRPr="00BE352B">
        <w:rPr>
          <w:sz w:val="16"/>
        </w:rPr>
        <w:t xml:space="preserve"> </w:t>
      </w:r>
      <w:r w:rsidRPr="00996312">
        <w:rPr>
          <w:vanish/>
          <w:sz w:val="16"/>
        </w:rPr>
        <w:t>of</w:t>
      </w:r>
      <w:r w:rsidRPr="00BE352B">
        <w:rPr>
          <w:sz w:val="16"/>
        </w:rPr>
        <w:t xml:space="preserve"> </w:t>
      </w:r>
      <w:r w:rsidRPr="00996312">
        <w:rPr>
          <w:vanish/>
          <w:sz w:val="16"/>
        </w:rPr>
        <w:t>democratic</w:t>
      </w:r>
      <w:r w:rsidRPr="00BE352B">
        <w:rPr>
          <w:sz w:val="16"/>
        </w:rPr>
        <w:t xml:space="preserve"> </w:t>
      </w:r>
      <w:r w:rsidRPr="00996312">
        <w:rPr>
          <w:vanish/>
          <w:sz w:val="16"/>
        </w:rPr>
        <w:t>ideals</w:t>
      </w:r>
      <w:r w:rsidRPr="00BE352B">
        <w:rPr>
          <w:sz w:val="16"/>
        </w:rPr>
        <w:t xml:space="preserve"> </w:t>
      </w:r>
      <w:r w:rsidRPr="00996312">
        <w:rPr>
          <w:vanish/>
          <w:sz w:val="16"/>
        </w:rPr>
        <w:t>appears</w:t>
      </w:r>
      <w:r w:rsidRPr="00BE352B">
        <w:rPr>
          <w:sz w:val="16"/>
        </w:rPr>
        <w:t xml:space="preserve"> </w:t>
      </w:r>
      <w:r w:rsidRPr="00996312">
        <w:rPr>
          <w:vanish/>
          <w:sz w:val="16"/>
        </w:rPr>
        <w:t>eminently</w:t>
      </w:r>
      <w:r w:rsidRPr="00BE352B">
        <w:rPr>
          <w:sz w:val="16"/>
        </w:rPr>
        <w:t xml:space="preserve"> </w:t>
      </w:r>
      <w:r w:rsidRPr="00996312">
        <w:rPr>
          <w:vanish/>
          <w:sz w:val="16"/>
        </w:rPr>
        <w:t>sensible,</w:t>
      </w:r>
      <w:r w:rsidRPr="00BE352B">
        <w:rPr>
          <w:sz w:val="16"/>
        </w:rPr>
        <w:t xml:space="preserve"> </w:t>
      </w:r>
      <w:r w:rsidRPr="00996312">
        <w:rPr>
          <w:vanish/>
          <w:sz w:val="16"/>
        </w:rPr>
        <w:t>equating</w:t>
      </w:r>
      <w:r w:rsidRPr="00BE352B">
        <w:rPr>
          <w:sz w:val="16"/>
        </w:rPr>
        <w:t xml:space="preserve"> </w:t>
      </w:r>
      <w:r w:rsidRPr="00996312">
        <w:rPr>
          <w:vanish/>
          <w:sz w:val="16"/>
        </w:rPr>
        <w:t>democratization</w:t>
      </w:r>
      <w:r w:rsidRPr="00BE352B">
        <w:rPr>
          <w:sz w:val="16"/>
        </w:rPr>
        <w:t xml:space="preserve"> </w:t>
      </w:r>
      <w:r w:rsidRPr="00996312">
        <w:rPr>
          <w:vanish/>
          <w:sz w:val="16"/>
        </w:rPr>
        <w:t>with</w:t>
      </w:r>
      <w:r w:rsidRPr="00BE352B">
        <w:rPr>
          <w:sz w:val="16"/>
        </w:rPr>
        <w:t xml:space="preserve"> </w:t>
      </w:r>
      <w:r w:rsidRPr="00996312">
        <w:rPr>
          <w:vanish/>
          <w:sz w:val="16"/>
        </w:rPr>
        <w:t>monetization,</w:t>
      </w:r>
      <w:r w:rsidRPr="00BE352B">
        <w:rPr>
          <w:sz w:val="16"/>
        </w:rPr>
        <w:t xml:space="preserve"> </w:t>
      </w:r>
      <w:r w:rsidRPr="00996312">
        <w:rPr>
          <w:vanish/>
          <w:sz w:val="16"/>
        </w:rPr>
        <w:t>that</w:t>
      </w:r>
      <w:r w:rsidRPr="00BE352B">
        <w:rPr>
          <w:sz w:val="16"/>
        </w:rPr>
        <w:t xml:space="preserve"> </w:t>
      </w:r>
      <w:r w:rsidRPr="00996312">
        <w:rPr>
          <w:vanish/>
          <w:sz w:val="16"/>
        </w:rPr>
        <w:t>is,</w:t>
      </w:r>
      <w:r w:rsidRPr="00BE352B">
        <w:rPr>
          <w:sz w:val="16"/>
        </w:rPr>
        <w:t xml:space="preserve"> </w:t>
      </w:r>
      <w:r w:rsidRPr="00996312">
        <w:rPr>
          <w:vanish/>
          <w:sz w:val="16"/>
        </w:rPr>
        <w:t>capital</w:t>
      </w:r>
      <w:r w:rsidRPr="00BE352B">
        <w:rPr>
          <w:sz w:val="16"/>
        </w:rPr>
        <w:t xml:space="preserve"> </w:t>
      </w:r>
      <w:r w:rsidRPr="00996312">
        <w:rPr>
          <w:vanish/>
          <w:sz w:val="16"/>
        </w:rPr>
        <w:t>liberated</w:t>
      </w:r>
      <w:r w:rsidRPr="00BE352B">
        <w:rPr>
          <w:sz w:val="16"/>
        </w:rPr>
        <w:t xml:space="preserve"> </w:t>
      </w:r>
      <w:r w:rsidRPr="00996312">
        <w:rPr>
          <w:vanish/>
          <w:sz w:val="16"/>
        </w:rPr>
        <w:t>from</w:t>
      </w:r>
      <w:r w:rsidRPr="00BE352B">
        <w:rPr>
          <w:sz w:val="16"/>
        </w:rPr>
        <w:t xml:space="preserve"> </w:t>
      </w:r>
      <w:r w:rsidRPr="00996312">
        <w:rPr>
          <w:vanish/>
          <w:sz w:val="16"/>
        </w:rPr>
        <w:t>its</w:t>
      </w:r>
      <w:r w:rsidRPr="00BE352B">
        <w:rPr>
          <w:sz w:val="16"/>
        </w:rPr>
        <w:t xml:space="preserve"> </w:t>
      </w:r>
      <w:r w:rsidRPr="00996312">
        <w:rPr>
          <w:vanish/>
          <w:sz w:val="16"/>
        </w:rPr>
        <w:t>earthly</w:t>
      </w:r>
      <w:r w:rsidRPr="00BE352B">
        <w:rPr>
          <w:sz w:val="16"/>
        </w:rPr>
        <w:t xml:space="preserve"> </w:t>
      </w:r>
      <w:r w:rsidRPr="00996312">
        <w:rPr>
          <w:vanish/>
          <w:sz w:val="16"/>
        </w:rPr>
        <w:t>tethers.</w:t>
      </w:r>
    </w:p>
    <w:p w14:paraId="1D51C44A" w14:textId="77777777" w:rsidR="005D7438" w:rsidRPr="00996312" w:rsidRDefault="005D7438" w:rsidP="005D7438">
      <w:pPr>
        <w:rPr>
          <w:vanish/>
          <w:sz w:val="16"/>
        </w:rPr>
      </w:pPr>
      <w:r w:rsidRPr="00996312">
        <w:rPr>
          <w:rStyle w:val="StyleUnderline"/>
          <w:vanish/>
        </w:rPr>
        <w:t>Emblematic</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this</w:t>
      </w:r>
      <w:r w:rsidRPr="004E7F1B">
        <w:rPr>
          <w:rStyle w:val="StyleUnderline"/>
        </w:rPr>
        <w:t xml:space="preserve"> </w:t>
      </w:r>
      <w:r w:rsidRPr="00996312">
        <w:rPr>
          <w:rStyle w:val="StyleUnderline"/>
          <w:vanish/>
        </w:rPr>
        <w:t>capitalist</w:t>
      </w:r>
      <w:r w:rsidRPr="004E7F1B">
        <w:rPr>
          <w:rStyle w:val="StyleUnderline"/>
        </w:rPr>
        <w:t xml:space="preserve"> </w:t>
      </w:r>
      <w:r w:rsidRPr="00996312">
        <w:rPr>
          <w:rStyle w:val="StyleUnderline"/>
          <w:vanish/>
        </w:rPr>
        <w:t>turn</w:t>
      </w:r>
      <w:r w:rsidRPr="004E7F1B">
        <w:rPr>
          <w:rStyle w:val="StyleUnderline"/>
        </w:rPr>
        <w:t xml:space="preserve"> </w:t>
      </w:r>
      <w:r w:rsidRPr="00996312">
        <w:rPr>
          <w:rStyle w:val="StyleUnderline"/>
          <w:vanish/>
        </w:rPr>
        <w:t>in</w:t>
      </w:r>
      <w:r w:rsidRPr="004E7F1B">
        <w:rPr>
          <w:rStyle w:val="StyleUnderline"/>
        </w:rPr>
        <w:t xml:space="preserve"> </w:t>
      </w:r>
      <w:r w:rsidRPr="00996312">
        <w:rPr>
          <w:rStyle w:val="StyleUnderline"/>
          <w:vanish/>
        </w:rPr>
        <w:t>space</w:t>
      </w:r>
      <w:r w:rsidRPr="004E7F1B">
        <w:rPr>
          <w:rStyle w:val="StyleUnderline"/>
        </w:rPr>
        <w:t xml:space="preserve"> </w:t>
      </w:r>
      <w:r w:rsidRPr="00996312">
        <w:rPr>
          <w:rStyle w:val="StyleUnderline"/>
          <w:vanish/>
        </w:rPr>
        <w:t>was</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founding</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Moon</w:t>
      </w:r>
      <w:r w:rsidRPr="004E7F1B">
        <w:rPr>
          <w:rStyle w:val="StyleUnderline"/>
        </w:rPr>
        <w:t xml:space="preserve"> </w:t>
      </w:r>
      <w:r w:rsidRPr="00996312">
        <w:rPr>
          <w:rStyle w:val="StyleUnderline"/>
          <w:vanish/>
        </w:rPr>
        <w:t>Express</w:t>
      </w:r>
      <w:r w:rsidRPr="004E7F1B">
        <w:rPr>
          <w:rStyle w:val="StyleUnderline"/>
        </w:rPr>
        <w:t xml:space="preserve"> </w:t>
      </w:r>
      <w:r w:rsidRPr="00996312">
        <w:rPr>
          <w:rStyle w:val="StyleUnderline"/>
          <w:vanish/>
        </w:rPr>
        <w:t>in</w:t>
      </w:r>
      <w:r w:rsidRPr="004E7F1B">
        <w:rPr>
          <w:rStyle w:val="StyleUnderline"/>
        </w:rPr>
        <w:t xml:space="preserve"> </w:t>
      </w:r>
      <w:r w:rsidRPr="00996312">
        <w:rPr>
          <w:rStyle w:val="StyleUnderline"/>
          <w:vanish/>
        </w:rPr>
        <w:t>2011</w:t>
      </w:r>
      <w:r w:rsidRPr="00996312">
        <w:rPr>
          <w:vanish/>
          <w:sz w:val="16"/>
        </w:rPr>
        <w:t>,</w:t>
      </w:r>
      <w:r w:rsidRPr="00BE352B">
        <w:rPr>
          <w:sz w:val="16"/>
        </w:rPr>
        <w:t xml:space="preserve"> </w:t>
      </w:r>
      <w:r w:rsidRPr="00996312">
        <w:rPr>
          <w:rStyle w:val="StyleUnderline"/>
          <w:vanish/>
        </w:rPr>
        <w:t>composed</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a</w:t>
      </w:r>
      <w:r w:rsidRPr="00BE352B">
        <w:rPr>
          <w:sz w:val="16"/>
        </w:rPr>
        <w:t xml:space="preserve"> </w:t>
      </w:r>
      <w:r w:rsidRPr="00996312">
        <w:rPr>
          <w:vanish/>
          <w:sz w:val="16"/>
        </w:rPr>
        <w:t>‘</w:t>
      </w:r>
      <w:r w:rsidRPr="00996312">
        <w:rPr>
          <w:rStyle w:val="StyleUnderline"/>
          <w:vanish/>
        </w:rPr>
        <w:t>team</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prominent</w:t>
      </w:r>
      <w:r w:rsidRPr="004E7F1B">
        <w:rPr>
          <w:rStyle w:val="StyleUnderline"/>
        </w:rPr>
        <w:t xml:space="preserve"> </w:t>
      </w:r>
      <w:r w:rsidRPr="00996312">
        <w:rPr>
          <w:rStyle w:val="StyleUnderline"/>
          <w:vanish/>
        </w:rPr>
        <w:t>Silicon</w:t>
      </w:r>
      <w:r w:rsidRPr="004E7F1B">
        <w:rPr>
          <w:rStyle w:val="StyleUnderline"/>
        </w:rPr>
        <w:t xml:space="preserve"> </w:t>
      </w:r>
      <w:r w:rsidRPr="00996312">
        <w:rPr>
          <w:rStyle w:val="StyleUnderline"/>
          <w:vanish/>
        </w:rPr>
        <w:t>Valley</w:t>
      </w:r>
      <w:r w:rsidRPr="004E7F1B">
        <w:rPr>
          <w:rStyle w:val="StyleUnderline"/>
        </w:rPr>
        <w:t xml:space="preserve"> </w:t>
      </w:r>
      <w:r w:rsidRPr="00996312">
        <w:rPr>
          <w:rStyle w:val="StyleUnderline"/>
          <w:vanish/>
        </w:rPr>
        <w:t>entrepreneurs</w:t>
      </w:r>
      <w:r w:rsidRPr="00996312">
        <w:rPr>
          <w:vanish/>
          <w:sz w:val="16"/>
        </w:rPr>
        <w:t>…</w:t>
      </w:r>
      <w:r w:rsidRPr="00996312">
        <w:rPr>
          <w:rStyle w:val="StyleUnderline"/>
          <w:vanish/>
        </w:rPr>
        <w:t>shooting</w:t>
      </w:r>
      <w:r w:rsidRPr="004E7F1B">
        <w:rPr>
          <w:rStyle w:val="StyleUnderline"/>
        </w:rPr>
        <w:t xml:space="preserve"> </w:t>
      </w:r>
      <w:r w:rsidRPr="00996312">
        <w:rPr>
          <w:rStyle w:val="StyleUnderline"/>
          <w:vanish/>
        </w:rPr>
        <w:t>for</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moon</w:t>
      </w:r>
      <w:r w:rsidRPr="004E7F1B">
        <w:rPr>
          <w:rStyle w:val="StyleUnderline"/>
        </w:rPr>
        <w:t xml:space="preserve"> </w:t>
      </w:r>
      <w:r w:rsidRPr="00996312">
        <w:rPr>
          <w:rStyle w:val="StyleUnderline"/>
          <w:vanish/>
        </w:rPr>
        <w:t>with</w:t>
      </w:r>
      <w:r w:rsidRPr="004E7F1B">
        <w:rPr>
          <w:rStyle w:val="StyleUnderline"/>
        </w:rPr>
        <w:t xml:space="preserve"> </w:t>
      </w:r>
      <w:r w:rsidRPr="00996312">
        <w:rPr>
          <w:rStyle w:val="StyleUnderline"/>
          <w:vanish/>
        </w:rPr>
        <w:t>a</w:t>
      </w:r>
      <w:r w:rsidRPr="004E7F1B">
        <w:rPr>
          <w:rStyle w:val="StyleUnderline"/>
        </w:rPr>
        <w:t xml:space="preserve"> </w:t>
      </w:r>
      <w:r w:rsidRPr="00996312">
        <w:rPr>
          <w:rStyle w:val="StyleUnderline"/>
          <w:vanish/>
        </w:rPr>
        <w:t>new</w:t>
      </w:r>
      <w:r w:rsidRPr="004E7F1B">
        <w:rPr>
          <w:rStyle w:val="StyleUnderline"/>
        </w:rPr>
        <w:t xml:space="preserve"> </w:t>
      </w:r>
      <w:r w:rsidRPr="00996312">
        <w:rPr>
          <w:rStyle w:val="StyleUnderline"/>
          <w:vanish/>
        </w:rPr>
        <w:t>private</w:t>
      </w:r>
      <w:r w:rsidRPr="004E7F1B">
        <w:rPr>
          <w:rStyle w:val="StyleUnderline"/>
        </w:rPr>
        <w:t xml:space="preserve"> </w:t>
      </w:r>
      <w:r w:rsidRPr="00996312">
        <w:rPr>
          <w:rStyle w:val="StyleUnderline"/>
          <w:vanish/>
        </w:rPr>
        <w:t>venture</w:t>
      </w:r>
      <w:r w:rsidRPr="004E7F1B">
        <w:rPr>
          <w:rStyle w:val="StyleUnderline"/>
        </w:rPr>
        <w:t xml:space="preserve"> </w:t>
      </w:r>
      <w:r w:rsidRPr="00996312">
        <w:rPr>
          <w:rStyle w:val="StyleUnderline"/>
          <w:vanish/>
        </w:rPr>
        <w:t>aimed</w:t>
      </w:r>
      <w:r w:rsidRPr="004E7F1B">
        <w:rPr>
          <w:rStyle w:val="StyleUnderline"/>
        </w:rPr>
        <w:t xml:space="preserve"> </w:t>
      </w:r>
      <w:r w:rsidRPr="00996312">
        <w:rPr>
          <w:rStyle w:val="StyleUnderline"/>
          <w:vanish/>
        </w:rPr>
        <w:t>at</w:t>
      </w:r>
      <w:r w:rsidRPr="004E7F1B">
        <w:rPr>
          <w:rStyle w:val="StyleUnderline"/>
        </w:rPr>
        <w:t xml:space="preserve"> </w:t>
      </w:r>
      <w:r w:rsidRPr="00996312">
        <w:rPr>
          <w:rStyle w:val="StyleUnderline"/>
          <w:vanish/>
        </w:rPr>
        <w:t>scouring</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lunar</w:t>
      </w:r>
      <w:r w:rsidRPr="004E7F1B">
        <w:rPr>
          <w:rStyle w:val="StyleUnderline"/>
        </w:rPr>
        <w:t xml:space="preserve"> </w:t>
      </w:r>
      <w:r w:rsidRPr="00996312">
        <w:rPr>
          <w:rStyle w:val="StyleUnderline"/>
          <w:vanish/>
        </w:rPr>
        <w:t>surface</w:t>
      </w:r>
      <w:r w:rsidRPr="004E7F1B">
        <w:rPr>
          <w:rStyle w:val="StyleUnderline"/>
        </w:rPr>
        <w:t xml:space="preserve"> </w:t>
      </w:r>
      <w:r w:rsidRPr="00996312">
        <w:rPr>
          <w:rStyle w:val="StyleUnderline"/>
          <w:vanish/>
        </w:rPr>
        <w:t>for</w:t>
      </w:r>
      <w:r w:rsidRPr="004E7F1B">
        <w:rPr>
          <w:rStyle w:val="StyleUnderline"/>
        </w:rPr>
        <w:t xml:space="preserve"> </w:t>
      </w:r>
      <w:r w:rsidRPr="00996312">
        <w:rPr>
          <w:rStyle w:val="StyleUnderline"/>
          <w:vanish/>
        </w:rPr>
        <w:t>precious</w:t>
      </w:r>
      <w:r w:rsidRPr="004E7F1B">
        <w:rPr>
          <w:rStyle w:val="StyleUnderline"/>
        </w:rPr>
        <w:t xml:space="preserve"> </w:t>
      </w:r>
      <w:r w:rsidRPr="00996312">
        <w:rPr>
          <w:rStyle w:val="StyleUnderline"/>
          <w:vanish/>
        </w:rPr>
        <w:t>metals</w:t>
      </w:r>
      <w:r w:rsidRPr="004E7F1B">
        <w:rPr>
          <w:rStyle w:val="StyleUnderline"/>
        </w:rPr>
        <w:t xml:space="preserve"> </w:t>
      </w:r>
      <w:r w:rsidRPr="00996312">
        <w:rPr>
          <w:rStyle w:val="StyleUnderline"/>
          <w:vanish/>
        </w:rPr>
        <w:t>and</w:t>
      </w:r>
      <w:r w:rsidRPr="004E7F1B">
        <w:rPr>
          <w:rStyle w:val="StyleUnderline"/>
        </w:rPr>
        <w:t xml:space="preserve"> </w:t>
      </w:r>
      <w:r w:rsidRPr="00996312">
        <w:rPr>
          <w:rStyle w:val="StyleUnderline"/>
          <w:vanish/>
        </w:rPr>
        <w:t>rare</w:t>
      </w:r>
      <w:r w:rsidRPr="004E7F1B">
        <w:rPr>
          <w:rStyle w:val="StyleUnderline"/>
        </w:rPr>
        <w:t xml:space="preserve"> </w:t>
      </w:r>
      <w:r w:rsidRPr="00996312">
        <w:rPr>
          <w:rStyle w:val="StyleUnderline"/>
          <w:vanish/>
        </w:rPr>
        <w:t>metallic</w:t>
      </w:r>
      <w:r w:rsidRPr="004E7F1B">
        <w:rPr>
          <w:rStyle w:val="StyleUnderline"/>
        </w:rPr>
        <w:t xml:space="preserve"> </w:t>
      </w:r>
      <w:r w:rsidRPr="00996312">
        <w:rPr>
          <w:rStyle w:val="StyleUnderline"/>
          <w:vanish/>
        </w:rPr>
        <w:t>elements</w:t>
      </w:r>
      <w:r w:rsidRPr="00996312">
        <w:rPr>
          <w:vanish/>
          <w:sz w:val="16"/>
        </w:rPr>
        <w:t>'</w:t>
      </w:r>
      <w:r w:rsidRPr="00BE352B">
        <w:rPr>
          <w:sz w:val="16"/>
        </w:rPr>
        <w:t xml:space="preserve"> </w:t>
      </w:r>
      <w:r w:rsidRPr="00996312">
        <w:rPr>
          <w:vanish/>
          <w:sz w:val="16"/>
        </w:rPr>
        <w:t>(Hennigan,</w:t>
      </w:r>
      <w:r w:rsidRPr="00BE352B">
        <w:rPr>
          <w:sz w:val="16"/>
        </w:rPr>
        <w:t xml:space="preserve"> </w:t>
      </w:r>
      <w:r w:rsidRPr="00996312">
        <w:rPr>
          <w:vanish/>
          <w:sz w:val="16"/>
        </w:rPr>
        <w:t>2011).</w:t>
      </w:r>
      <w:r w:rsidRPr="00BE352B">
        <w:rPr>
          <w:sz w:val="16"/>
        </w:rPr>
        <w:t xml:space="preserve"> </w:t>
      </w:r>
      <w:r w:rsidRPr="00996312">
        <w:rPr>
          <w:vanish/>
          <w:sz w:val="16"/>
        </w:rPr>
        <w:t>Following</w:t>
      </w:r>
      <w:r w:rsidRPr="00BE352B">
        <w:rPr>
          <w:sz w:val="16"/>
        </w:rPr>
        <w:t xml:space="preserve"> </w:t>
      </w:r>
      <w:r w:rsidRPr="00996312">
        <w:rPr>
          <w:vanish/>
          <w:sz w:val="16"/>
        </w:rPr>
        <w:t>Google’s</w:t>
      </w:r>
      <w:r w:rsidRPr="00BE352B">
        <w:rPr>
          <w:sz w:val="16"/>
        </w:rPr>
        <w:t xml:space="preserve"> </w:t>
      </w:r>
      <w:r w:rsidRPr="00996312">
        <w:rPr>
          <w:vanish/>
          <w:sz w:val="16"/>
        </w:rPr>
        <w:t>Lunar</w:t>
      </w:r>
      <w:r w:rsidRPr="00BE352B">
        <w:rPr>
          <w:sz w:val="16"/>
        </w:rPr>
        <w:t xml:space="preserve"> </w:t>
      </w:r>
      <w:r w:rsidRPr="00996312">
        <w:rPr>
          <w:vanish/>
          <w:sz w:val="16"/>
        </w:rPr>
        <w:t>XPRIZE—an</w:t>
      </w:r>
      <w:r w:rsidRPr="00BE352B">
        <w:rPr>
          <w:sz w:val="16"/>
        </w:rPr>
        <w:t xml:space="preserve"> </w:t>
      </w:r>
      <w:r w:rsidRPr="00996312">
        <w:rPr>
          <w:vanish/>
          <w:sz w:val="16"/>
        </w:rPr>
        <w:t>intertwining</w:t>
      </w:r>
      <w:r w:rsidRPr="00BE352B">
        <w:rPr>
          <w:sz w:val="16"/>
        </w:rPr>
        <w:t xml:space="preserve"> </w:t>
      </w:r>
      <w:r w:rsidRPr="00996312">
        <w:rPr>
          <w:vanish/>
          <w:sz w:val="16"/>
        </w:rPr>
        <w:t>of</w:t>
      </w:r>
      <w:r w:rsidRPr="00BE352B">
        <w:rPr>
          <w:sz w:val="16"/>
        </w:rPr>
        <w:t xml:space="preserve"> </w:t>
      </w:r>
      <w:r w:rsidRPr="00996312">
        <w:rPr>
          <w:vanish/>
          <w:sz w:val="16"/>
        </w:rPr>
        <w:t>Silicon</w:t>
      </w:r>
      <w:r w:rsidRPr="00BE352B">
        <w:rPr>
          <w:sz w:val="16"/>
        </w:rPr>
        <w:t xml:space="preserve"> </w:t>
      </w:r>
      <w:r w:rsidRPr="00996312">
        <w:rPr>
          <w:vanish/>
          <w:sz w:val="16"/>
        </w:rPr>
        <w:t>Valley</w:t>
      </w:r>
      <w:r w:rsidRPr="00BE352B">
        <w:rPr>
          <w:sz w:val="16"/>
        </w:rPr>
        <w:t xml:space="preserve"> </w:t>
      </w:r>
      <w:r w:rsidRPr="00996312">
        <w:rPr>
          <w:vanish/>
          <w:sz w:val="16"/>
        </w:rPr>
        <w:t>and</w:t>
      </w:r>
      <w:r w:rsidRPr="00BE352B">
        <w:rPr>
          <w:sz w:val="16"/>
        </w:rPr>
        <w:t xml:space="preserve"> </w:t>
      </w:r>
      <w:r w:rsidRPr="00996312">
        <w:rPr>
          <w:vanish/>
          <w:sz w:val="16"/>
        </w:rPr>
        <w:t>NewSpace’s</w:t>
      </w:r>
      <w:r w:rsidRPr="00BE352B">
        <w:rPr>
          <w:sz w:val="16"/>
        </w:rPr>
        <w:t xml:space="preserve"> </w:t>
      </w:r>
      <w:r w:rsidRPr="00996312">
        <w:rPr>
          <w:vanish/>
          <w:sz w:val="16"/>
        </w:rPr>
        <w:t>capitalistkind—which</w:t>
      </w:r>
      <w:r w:rsidRPr="00BE352B">
        <w:rPr>
          <w:sz w:val="16"/>
        </w:rPr>
        <w:t xml:space="preserve"> </w:t>
      </w:r>
      <w:r w:rsidRPr="00996312">
        <w:rPr>
          <w:vanish/>
          <w:sz w:val="16"/>
        </w:rPr>
        <w:t>promised</w:t>
      </w:r>
      <w:r w:rsidRPr="00BE352B">
        <w:rPr>
          <w:sz w:val="16"/>
        </w:rPr>
        <w:t xml:space="preserve"> </w:t>
      </w:r>
      <w:r w:rsidRPr="00996312">
        <w:rPr>
          <w:vanish/>
          <w:sz w:val="16"/>
        </w:rPr>
        <w:t>a</w:t>
      </w:r>
      <w:r w:rsidRPr="00BE352B">
        <w:rPr>
          <w:sz w:val="16"/>
        </w:rPr>
        <w:t xml:space="preserve"> </w:t>
      </w:r>
      <w:r w:rsidRPr="00996312">
        <w:rPr>
          <w:vanish/>
          <w:sz w:val="16"/>
        </w:rPr>
        <w:t>$20</w:t>
      </w:r>
      <w:r w:rsidRPr="00BE352B">
        <w:rPr>
          <w:sz w:val="16"/>
        </w:rPr>
        <w:t xml:space="preserve"> </w:t>
      </w:r>
      <w:r w:rsidRPr="00996312">
        <w:rPr>
          <w:vanish/>
          <w:sz w:val="16"/>
        </w:rPr>
        <w:t>million</w:t>
      </w:r>
      <w:r w:rsidRPr="00BE352B">
        <w:rPr>
          <w:sz w:val="16"/>
        </w:rPr>
        <w:t xml:space="preserve"> </w:t>
      </w:r>
      <w:r w:rsidRPr="00996312">
        <w:rPr>
          <w:vanish/>
          <w:sz w:val="16"/>
        </w:rPr>
        <w:t>prize</w:t>
      </w:r>
      <w:r w:rsidRPr="00BE352B">
        <w:rPr>
          <w:sz w:val="16"/>
        </w:rPr>
        <w:t xml:space="preserve"> </w:t>
      </w:r>
      <w:r w:rsidRPr="00996312">
        <w:rPr>
          <w:vanish/>
          <w:sz w:val="16"/>
        </w:rPr>
        <w:t>for</w:t>
      </w:r>
      <w:r w:rsidRPr="00BE352B">
        <w:rPr>
          <w:sz w:val="16"/>
        </w:rPr>
        <w:t xml:space="preserve"> </w:t>
      </w:r>
      <w:r w:rsidRPr="00996312">
        <w:rPr>
          <w:vanish/>
          <w:sz w:val="16"/>
        </w:rPr>
        <w:t>the</w:t>
      </w:r>
      <w:r w:rsidRPr="00BE352B">
        <w:rPr>
          <w:sz w:val="16"/>
        </w:rPr>
        <w:t xml:space="preserve"> </w:t>
      </w:r>
      <w:r w:rsidRPr="00996312">
        <w:rPr>
          <w:vanish/>
          <w:sz w:val="16"/>
        </w:rPr>
        <w:t>first</w:t>
      </w:r>
      <w:r w:rsidRPr="00BE352B">
        <w:rPr>
          <w:sz w:val="16"/>
        </w:rPr>
        <w:t xml:space="preserve"> </w:t>
      </w:r>
      <w:r w:rsidRPr="00996312">
        <w:rPr>
          <w:vanish/>
          <w:sz w:val="16"/>
        </w:rPr>
        <w:t>private</w:t>
      </w:r>
      <w:r w:rsidRPr="00BE352B">
        <w:rPr>
          <w:sz w:val="16"/>
        </w:rPr>
        <w:t xml:space="preserve"> </w:t>
      </w:r>
      <w:r w:rsidRPr="00996312">
        <w:rPr>
          <w:vanish/>
          <w:sz w:val="16"/>
        </w:rPr>
        <w:t>company</w:t>
      </w:r>
      <w:r w:rsidRPr="00BE352B">
        <w:rPr>
          <w:sz w:val="16"/>
        </w:rPr>
        <w:t xml:space="preserve"> </w:t>
      </w:r>
      <w:r w:rsidRPr="00996312">
        <w:rPr>
          <w:vanish/>
          <w:sz w:val="16"/>
        </w:rPr>
        <w:t>to</w:t>
      </w:r>
      <w:r w:rsidRPr="00BE352B">
        <w:rPr>
          <w:sz w:val="16"/>
        </w:rPr>
        <w:t xml:space="preserve"> </w:t>
      </w:r>
      <w:r w:rsidRPr="00996312">
        <w:rPr>
          <w:vanish/>
          <w:sz w:val="16"/>
        </w:rPr>
        <w:t>land</w:t>
      </w:r>
      <w:r w:rsidRPr="00BE352B">
        <w:rPr>
          <w:sz w:val="16"/>
        </w:rPr>
        <w:t xml:space="preserve"> </w:t>
      </w:r>
      <w:r w:rsidRPr="00996312">
        <w:rPr>
          <w:vanish/>
          <w:sz w:val="16"/>
        </w:rPr>
        <w:t>a</w:t>
      </w:r>
      <w:r w:rsidRPr="00BE352B">
        <w:rPr>
          <w:sz w:val="16"/>
        </w:rPr>
        <w:t xml:space="preserve"> </w:t>
      </w:r>
      <w:r w:rsidRPr="00996312">
        <w:rPr>
          <w:vanish/>
          <w:sz w:val="16"/>
        </w:rPr>
        <w:t>spacecraft</w:t>
      </w:r>
      <w:r w:rsidRPr="00BE352B">
        <w:rPr>
          <w:sz w:val="16"/>
        </w:rPr>
        <w:t xml:space="preserve"> </w:t>
      </w:r>
      <w:r w:rsidRPr="00996312">
        <w:rPr>
          <w:vanish/>
          <w:sz w:val="16"/>
        </w:rPr>
        <w:t>on</w:t>
      </w:r>
      <w:r w:rsidRPr="00BE352B">
        <w:rPr>
          <w:sz w:val="16"/>
        </w:rPr>
        <w:t xml:space="preserve"> </w:t>
      </w:r>
      <w:r w:rsidRPr="00996312">
        <w:rPr>
          <w:vanish/>
          <w:sz w:val="16"/>
        </w:rPr>
        <w:t>the</w:t>
      </w:r>
      <w:r w:rsidRPr="00BE352B">
        <w:rPr>
          <w:sz w:val="16"/>
        </w:rPr>
        <w:t xml:space="preserve"> </w:t>
      </w:r>
      <w:r w:rsidRPr="00996312">
        <w:rPr>
          <w:vanish/>
          <w:sz w:val="16"/>
        </w:rPr>
        <w:t>Moon,</w:t>
      </w:r>
      <w:r w:rsidRPr="00BE352B">
        <w:rPr>
          <w:sz w:val="16"/>
        </w:rPr>
        <w:t xml:space="preserve"> </w:t>
      </w:r>
      <w:r w:rsidRPr="00996312">
        <w:rPr>
          <w:vanish/>
          <w:sz w:val="16"/>
        </w:rPr>
        <w:t>travel</w:t>
      </w:r>
      <w:r w:rsidRPr="00BE352B">
        <w:rPr>
          <w:sz w:val="16"/>
        </w:rPr>
        <w:t xml:space="preserve"> </w:t>
      </w:r>
      <w:r w:rsidRPr="00996312">
        <w:rPr>
          <w:vanish/>
          <w:sz w:val="16"/>
        </w:rPr>
        <w:t>500</w:t>
      </w:r>
      <w:r w:rsidRPr="00BE352B">
        <w:rPr>
          <w:sz w:val="16"/>
        </w:rPr>
        <w:t xml:space="preserve"> </w:t>
      </w:r>
      <w:r w:rsidRPr="00996312">
        <w:rPr>
          <w:vanish/>
          <w:sz w:val="16"/>
        </w:rPr>
        <w:t>meters,</w:t>
      </w:r>
      <w:r w:rsidRPr="00BE352B">
        <w:rPr>
          <w:sz w:val="16"/>
        </w:rPr>
        <w:t xml:space="preserve"> </w:t>
      </w:r>
      <w:r w:rsidRPr="00996312">
        <w:rPr>
          <w:vanish/>
          <w:sz w:val="16"/>
        </w:rPr>
        <w:t>and</w:t>
      </w:r>
      <w:r w:rsidRPr="00BE352B">
        <w:rPr>
          <w:sz w:val="16"/>
        </w:rPr>
        <w:t xml:space="preserve"> </w:t>
      </w:r>
      <w:r w:rsidRPr="00996312">
        <w:rPr>
          <w:vanish/>
          <w:sz w:val="16"/>
        </w:rPr>
        <w:t>transmit</w:t>
      </w:r>
      <w:r w:rsidRPr="00BE352B">
        <w:rPr>
          <w:sz w:val="16"/>
        </w:rPr>
        <w:t xml:space="preserve"> </w:t>
      </w:r>
      <w:r w:rsidRPr="00996312">
        <w:rPr>
          <w:vanish/>
          <w:sz w:val="16"/>
        </w:rPr>
        <w:t>high-definition</w:t>
      </w:r>
      <w:r w:rsidRPr="00BE352B">
        <w:rPr>
          <w:sz w:val="16"/>
        </w:rPr>
        <w:t xml:space="preserve"> </w:t>
      </w:r>
      <w:r w:rsidRPr="00996312">
        <w:rPr>
          <w:vanish/>
          <w:sz w:val="16"/>
        </w:rPr>
        <w:t>images</w:t>
      </w:r>
      <w:r w:rsidRPr="00BE352B">
        <w:rPr>
          <w:sz w:val="16"/>
        </w:rPr>
        <w:t xml:space="preserve"> </w:t>
      </w:r>
      <w:r w:rsidRPr="00996312">
        <w:rPr>
          <w:vanish/>
          <w:sz w:val="16"/>
        </w:rPr>
        <w:t>back</w:t>
      </w:r>
      <w:r w:rsidRPr="00BE352B">
        <w:rPr>
          <w:sz w:val="16"/>
        </w:rPr>
        <w:t xml:space="preserve"> </w:t>
      </w:r>
      <w:r w:rsidRPr="00996312">
        <w:rPr>
          <w:vanish/>
          <w:sz w:val="16"/>
        </w:rPr>
        <w:t>to</w:t>
      </w:r>
      <w:r w:rsidRPr="00BE352B">
        <w:rPr>
          <w:sz w:val="16"/>
        </w:rPr>
        <w:t xml:space="preserve"> </w:t>
      </w:r>
      <w:r w:rsidRPr="00996312">
        <w:rPr>
          <w:vanish/>
          <w:sz w:val="16"/>
        </w:rPr>
        <w:t>Earth,</w:t>
      </w:r>
      <w:r w:rsidRPr="00BE352B">
        <w:rPr>
          <w:sz w:val="16"/>
        </w:rPr>
        <w:t xml:space="preserve"> </w:t>
      </w:r>
      <w:r w:rsidRPr="00996312">
        <w:rPr>
          <w:vanish/>
          <w:sz w:val="16"/>
        </w:rPr>
        <w:t>all</w:t>
      </w:r>
      <w:r w:rsidRPr="00BE352B">
        <w:rPr>
          <w:sz w:val="16"/>
        </w:rPr>
        <w:t xml:space="preserve"> </w:t>
      </w:r>
      <w:r w:rsidRPr="00996312">
        <w:rPr>
          <w:vanish/>
          <w:sz w:val="16"/>
        </w:rPr>
        <w:t>by</w:t>
      </w:r>
      <w:r w:rsidRPr="00BE352B">
        <w:rPr>
          <w:sz w:val="16"/>
        </w:rPr>
        <w:t xml:space="preserve"> </w:t>
      </w:r>
      <w:r w:rsidRPr="00996312">
        <w:rPr>
          <w:vanish/>
          <w:sz w:val="16"/>
        </w:rPr>
        <w:t>March</w:t>
      </w:r>
      <w:r w:rsidRPr="00BE352B">
        <w:rPr>
          <w:sz w:val="16"/>
        </w:rPr>
        <w:t xml:space="preserve"> </w:t>
      </w:r>
      <w:r w:rsidRPr="00996312">
        <w:rPr>
          <w:vanish/>
          <w:sz w:val="16"/>
        </w:rPr>
        <w:t>2018,9</w:t>
      </w:r>
      <w:r w:rsidRPr="00BE352B">
        <w:rPr>
          <w:sz w:val="16"/>
        </w:rPr>
        <w:t xml:space="preserve"> </w:t>
      </w:r>
      <w:r w:rsidRPr="00996312">
        <w:rPr>
          <w:vanish/>
          <w:sz w:val="16"/>
        </w:rPr>
        <w:t>Moon</w:t>
      </w:r>
      <w:r w:rsidRPr="00BE352B">
        <w:rPr>
          <w:sz w:val="16"/>
        </w:rPr>
        <w:t xml:space="preserve"> </w:t>
      </w:r>
      <w:r w:rsidRPr="00996312">
        <w:rPr>
          <w:vanish/>
          <w:sz w:val="16"/>
        </w:rPr>
        <w:t>Express</w:t>
      </w:r>
      <w:r w:rsidRPr="00BE352B">
        <w:rPr>
          <w:sz w:val="16"/>
        </w:rPr>
        <w:t xml:space="preserve"> </w:t>
      </w:r>
      <w:r w:rsidRPr="00996312">
        <w:rPr>
          <w:vanish/>
          <w:sz w:val="16"/>
        </w:rPr>
        <w:t>claimed</w:t>
      </w:r>
      <w:r w:rsidRPr="00BE352B">
        <w:rPr>
          <w:sz w:val="16"/>
        </w:rPr>
        <w:t xml:space="preserve"> </w:t>
      </w:r>
      <w:r w:rsidRPr="00996312">
        <w:rPr>
          <w:vanish/>
          <w:sz w:val="16"/>
        </w:rPr>
        <w:t>that</w:t>
      </w:r>
      <w:r w:rsidRPr="00BE352B">
        <w:rPr>
          <w:sz w:val="16"/>
        </w:rPr>
        <w:t xml:space="preserve"> </w:t>
      </w:r>
      <w:r w:rsidRPr="00996312">
        <w:rPr>
          <w:vanish/>
          <w:sz w:val="16"/>
        </w:rPr>
        <w:t>it</w:t>
      </w:r>
      <w:r w:rsidRPr="00BE352B">
        <w:rPr>
          <w:sz w:val="16"/>
        </w:rPr>
        <w:t xml:space="preserve"> </w:t>
      </w:r>
      <w:r w:rsidRPr="00996312">
        <w:rPr>
          <w:vanish/>
          <w:sz w:val="16"/>
        </w:rPr>
        <w:t>would</w:t>
      </w:r>
      <w:r w:rsidRPr="00BE352B">
        <w:rPr>
          <w:sz w:val="16"/>
        </w:rPr>
        <w:t xml:space="preserve"> </w:t>
      </w:r>
      <w:r w:rsidRPr="00996312">
        <w:rPr>
          <w:vanish/>
          <w:sz w:val="16"/>
        </w:rPr>
        <w:t>be</w:t>
      </w:r>
      <w:r w:rsidRPr="00BE352B">
        <w:rPr>
          <w:sz w:val="16"/>
        </w:rPr>
        <w:t xml:space="preserve"> </w:t>
      </w:r>
      <w:r w:rsidRPr="00996312">
        <w:rPr>
          <w:vanish/>
          <w:sz w:val="16"/>
        </w:rPr>
        <w:t>capable</w:t>
      </w:r>
      <w:r w:rsidRPr="00BE352B">
        <w:rPr>
          <w:sz w:val="16"/>
        </w:rPr>
        <w:t xml:space="preserve"> </w:t>
      </w:r>
      <w:r w:rsidRPr="00996312">
        <w:rPr>
          <w:vanish/>
          <w:sz w:val="16"/>
        </w:rPr>
        <w:t>of</w:t>
      </w:r>
      <w:r w:rsidRPr="00BE352B">
        <w:rPr>
          <w:sz w:val="16"/>
        </w:rPr>
        <w:t xml:space="preserve"> </w:t>
      </w:r>
      <w:r w:rsidRPr="00996312">
        <w:rPr>
          <w:vanish/>
          <w:sz w:val="16"/>
        </w:rPr>
        <w:t>landing</w:t>
      </w:r>
      <w:r w:rsidRPr="00BE352B">
        <w:rPr>
          <w:sz w:val="16"/>
        </w:rPr>
        <w:t xml:space="preserve"> </w:t>
      </w:r>
      <w:r w:rsidRPr="00996312">
        <w:rPr>
          <w:vanish/>
          <w:sz w:val="16"/>
        </w:rPr>
        <w:t>on</w:t>
      </w:r>
      <w:r w:rsidRPr="00BE352B">
        <w:rPr>
          <w:sz w:val="16"/>
        </w:rPr>
        <w:t xml:space="preserve"> </w:t>
      </w:r>
      <w:r w:rsidRPr="00996312">
        <w:rPr>
          <w:vanish/>
          <w:sz w:val="16"/>
        </w:rPr>
        <w:t>the</w:t>
      </w:r>
      <w:r w:rsidRPr="00BE352B">
        <w:rPr>
          <w:sz w:val="16"/>
        </w:rPr>
        <w:t xml:space="preserve"> </w:t>
      </w:r>
      <w:r w:rsidRPr="00996312">
        <w:rPr>
          <w:vanish/>
          <w:sz w:val="16"/>
        </w:rPr>
        <w:t>lunar</w:t>
      </w:r>
      <w:r w:rsidRPr="00BE352B">
        <w:rPr>
          <w:sz w:val="16"/>
        </w:rPr>
        <w:t xml:space="preserve"> </w:t>
      </w:r>
      <w:r w:rsidRPr="00996312">
        <w:rPr>
          <w:vanish/>
          <w:sz w:val="16"/>
        </w:rPr>
        <w:t>surface</w:t>
      </w:r>
      <w:r w:rsidRPr="00BE352B">
        <w:rPr>
          <w:sz w:val="16"/>
        </w:rPr>
        <w:t xml:space="preserve"> </w:t>
      </w:r>
      <w:r w:rsidRPr="00996312">
        <w:rPr>
          <w:vanish/>
          <w:sz w:val="16"/>
        </w:rPr>
        <w:t>and</w:t>
      </w:r>
      <w:r w:rsidRPr="00BE352B">
        <w:rPr>
          <w:sz w:val="16"/>
        </w:rPr>
        <w:t xml:space="preserve"> </w:t>
      </w:r>
      <w:r w:rsidRPr="00996312">
        <w:rPr>
          <w:vanish/>
          <w:sz w:val="16"/>
        </w:rPr>
        <w:t>earn</w:t>
      </w:r>
      <w:r w:rsidRPr="00BE352B">
        <w:rPr>
          <w:sz w:val="16"/>
        </w:rPr>
        <w:t xml:space="preserve"> </w:t>
      </w:r>
      <w:r w:rsidRPr="00996312">
        <w:rPr>
          <w:vanish/>
          <w:sz w:val="16"/>
        </w:rPr>
        <w:t>the</w:t>
      </w:r>
      <w:r w:rsidRPr="00BE352B">
        <w:rPr>
          <w:sz w:val="16"/>
        </w:rPr>
        <w:t xml:space="preserve"> </w:t>
      </w:r>
      <w:r w:rsidRPr="00996312">
        <w:rPr>
          <w:vanish/>
          <w:sz w:val="16"/>
        </w:rPr>
        <w:t>cash</w:t>
      </w:r>
      <w:r w:rsidRPr="00BE352B">
        <w:rPr>
          <w:sz w:val="16"/>
        </w:rPr>
        <w:t xml:space="preserve"> </w:t>
      </w:r>
      <w:r w:rsidRPr="00996312">
        <w:rPr>
          <w:vanish/>
          <w:sz w:val="16"/>
        </w:rPr>
        <w:t>prize.</w:t>
      </w:r>
      <w:r w:rsidRPr="00BE352B">
        <w:rPr>
          <w:sz w:val="16"/>
        </w:rPr>
        <w:t xml:space="preserve"> </w:t>
      </w:r>
      <w:r w:rsidRPr="00996312">
        <w:rPr>
          <w:vanish/>
          <w:sz w:val="16"/>
        </w:rPr>
        <w:t>Their</w:t>
      </w:r>
      <w:r w:rsidRPr="00BE352B">
        <w:rPr>
          <w:sz w:val="16"/>
        </w:rPr>
        <w:t xml:space="preserve"> </w:t>
      </w:r>
      <w:r w:rsidRPr="00996312">
        <w:rPr>
          <w:vanish/>
          <w:sz w:val="16"/>
        </w:rPr>
        <w:t>stated</w:t>
      </w:r>
      <w:r w:rsidRPr="00BE352B">
        <w:rPr>
          <w:sz w:val="16"/>
        </w:rPr>
        <w:t xml:space="preserve"> </w:t>
      </w:r>
      <w:r w:rsidRPr="00996312">
        <w:rPr>
          <w:vanish/>
          <w:sz w:val="16"/>
        </w:rPr>
        <w:t>goal</w:t>
      </w:r>
      <w:r w:rsidRPr="00BE352B">
        <w:rPr>
          <w:sz w:val="16"/>
        </w:rPr>
        <w:t xml:space="preserve"> </w:t>
      </w:r>
      <w:r w:rsidRPr="00996312">
        <w:rPr>
          <w:vanish/>
          <w:sz w:val="16"/>
        </w:rPr>
        <w:t>was</w:t>
      </w:r>
      <w:r w:rsidRPr="00BE352B">
        <w:rPr>
          <w:sz w:val="16"/>
        </w:rPr>
        <w:t xml:space="preserve"> </w:t>
      </w:r>
      <w:r w:rsidRPr="00996312">
        <w:rPr>
          <w:vanish/>
          <w:sz w:val="16"/>
        </w:rPr>
        <w:t>twofold:</w:t>
      </w:r>
      <w:r w:rsidRPr="00BE352B">
        <w:rPr>
          <w:sz w:val="16"/>
        </w:rPr>
        <w:t xml:space="preserve"> </w:t>
      </w:r>
      <w:r w:rsidRPr="00996312">
        <w:rPr>
          <w:vanish/>
          <w:sz w:val="16"/>
        </w:rPr>
        <w:t>first,</w:t>
      </w:r>
      <w:r w:rsidRPr="00BE352B">
        <w:rPr>
          <w:sz w:val="16"/>
        </w:rPr>
        <w:t xml:space="preserve"> </w:t>
      </w:r>
      <w:r w:rsidRPr="00996312">
        <w:rPr>
          <w:vanish/>
          <w:sz w:val="16"/>
        </w:rPr>
        <w:t>to</w:t>
      </w:r>
      <w:r w:rsidRPr="00BE352B">
        <w:rPr>
          <w:sz w:val="16"/>
        </w:rPr>
        <w:t xml:space="preserve"> </w:t>
      </w:r>
      <w:r w:rsidRPr="00996312">
        <w:rPr>
          <w:vanish/>
          <w:sz w:val="16"/>
        </w:rPr>
        <w:t>mine</w:t>
      </w:r>
      <w:r w:rsidRPr="00BE352B">
        <w:rPr>
          <w:sz w:val="16"/>
        </w:rPr>
        <w:t xml:space="preserve"> </w:t>
      </w:r>
      <w:r w:rsidRPr="00996312">
        <w:rPr>
          <w:vanish/>
          <w:sz w:val="16"/>
        </w:rPr>
        <w:t>rare</w:t>
      </w:r>
      <w:r w:rsidRPr="00BE352B">
        <w:rPr>
          <w:sz w:val="16"/>
        </w:rPr>
        <w:t xml:space="preserve"> </w:t>
      </w:r>
      <w:r w:rsidRPr="00996312">
        <w:rPr>
          <w:vanish/>
          <w:sz w:val="16"/>
        </w:rPr>
        <w:t>resource</w:t>
      </w:r>
      <w:r w:rsidRPr="00BE352B">
        <w:rPr>
          <w:sz w:val="16"/>
        </w:rPr>
        <w:t xml:space="preserve"> </w:t>
      </w:r>
      <w:r w:rsidRPr="00996312">
        <w:rPr>
          <w:vanish/>
          <w:sz w:val="16"/>
        </w:rPr>
        <w:t>like</w:t>
      </w:r>
      <w:r w:rsidRPr="00BE352B">
        <w:rPr>
          <w:sz w:val="16"/>
        </w:rPr>
        <w:t xml:space="preserve"> </w:t>
      </w:r>
      <w:r w:rsidRPr="00996312">
        <w:rPr>
          <w:vanish/>
          <w:sz w:val="16"/>
        </w:rPr>
        <w:t>Helium-3</w:t>
      </w:r>
      <w:r w:rsidRPr="00BE352B">
        <w:rPr>
          <w:sz w:val="16"/>
        </w:rPr>
        <w:t xml:space="preserve"> </w:t>
      </w:r>
      <w:r w:rsidRPr="00996312">
        <w:rPr>
          <w:vanish/>
          <w:sz w:val="16"/>
        </w:rPr>
        <w:t>(a</w:t>
      </w:r>
      <w:r w:rsidRPr="00BE352B">
        <w:rPr>
          <w:sz w:val="16"/>
        </w:rPr>
        <w:t xml:space="preserve"> </w:t>
      </w:r>
      <w:r w:rsidRPr="00996312">
        <w:rPr>
          <w:vanish/>
          <w:sz w:val="16"/>
        </w:rPr>
        <w:t>steadily</w:t>
      </w:r>
      <w:r w:rsidRPr="00BE352B">
        <w:rPr>
          <w:sz w:val="16"/>
        </w:rPr>
        <w:t xml:space="preserve"> </w:t>
      </w:r>
      <w:r w:rsidRPr="00996312">
        <w:rPr>
          <w:vanish/>
          <w:sz w:val="16"/>
        </w:rPr>
        <w:t>dwindling</w:t>
      </w:r>
      <w:r w:rsidRPr="00BE352B">
        <w:rPr>
          <w:sz w:val="16"/>
        </w:rPr>
        <w:t xml:space="preserve"> </w:t>
      </w:r>
      <w:r w:rsidRPr="00996312">
        <w:rPr>
          <w:vanish/>
          <w:sz w:val="16"/>
        </w:rPr>
        <w:t>scarce</w:t>
      </w:r>
      <w:r w:rsidRPr="00BE352B">
        <w:rPr>
          <w:sz w:val="16"/>
        </w:rPr>
        <w:t xml:space="preserve"> </w:t>
      </w:r>
      <w:r w:rsidRPr="00996312">
        <w:rPr>
          <w:vanish/>
          <w:sz w:val="16"/>
        </w:rPr>
        <w:t>resources</w:t>
      </w:r>
      <w:r w:rsidRPr="00BE352B">
        <w:rPr>
          <w:sz w:val="16"/>
        </w:rPr>
        <w:t xml:space="preserve"> </w:t>
      </w:r>
      <w:r w:rsidRPr="00996312">
        <w:rPr>
          <w:vanish/>
          <w:sz w:val="16"/>
        </w:rPr>
        <w:t>on</w:t>
      </w:r>
      <w:r w:rsidRPr="00BE352B">
        <w:rPr>
          <w:sz w:val="16"/>
        </w:rPr>
        <w:t xml:space="preserve"> </w:t>
      </w:r>
      <w:r w:rsidRPr="00996312">
        <w:rPr>
          <w:vanish/>
          <w:sz w:val="16"/>
        </w:rPr>
        <w:t>Earth),</w:t>
      </w:r>
      <w:r w:rsidRPr="00BE352B">
        <w:rPr>
          <w:sz w:val="16"/>
        </w:rPr>
        <w:t xml:space="preserve"> </w:t>
      </w:r>
      <w:r w:rsidRPr="00996312">
        <w:rPr>
          <w:vanish/>
          <w:sz w:val="16"/>
        </w:rPr>
        <w:t>gold,</w:t>
      </w:r>
      <w:r w:rsidRPr="00BE352B">
        <w:rPr>
          <w:sz w:val="16"/>
        </w:rPr>
        <w:t xml:space="preserve"> </w:t>
      </w:r>
      <w:r w:rsidRPr="00996312">
        <w:rPr>
          <w:vanish/>
          <w:sz w:val="16"/>
        </w:rPr>
        <w:t>platinum</w:t>
      </w:r>
      <w:r w:rsidRPr="00BE352B">
        <w:rPr>
          <w:sz w:val="16"/>
        </w:rPr>
        <w:t xml:space="preserve"> </w:t>
      </w:r>
      <w:r w:rsidRPr="00996312">
        <w:rPr>
          <w:vanish/>
          <w:sz w:val="16"/>
        </w:rPr>
        <w:t>group</w:t>
      </w:r>
      <w:r w:rsidRPr="00BE352B">
        <w:rPr>
          <w:sz w:val="16"/>
        </w:rPr>
        <w:t xml:space="preserve"> </w:t>
      </w:r>
      <w:r w:rsidRPr="00996312">
        <w:rPr>
          <w:vanish/>
          <w:sz w:val="16"/>
        </w:rPr>
        <w:t>metals,</w:t>
      </w:r>
      <w:r w:rsidRPr="00BE352B">
        <w:rPr>
          <w:sz w:val="16"/>
        </w:rPr>
        <w:t xml:space="preserve"> </w:t>
      </w:r>
      <w:r w:rsidRPr="00996312">
        <w:rPr>
          <w:vanish/>
          <w:sz w:val="16"/>
        </w:rPr>
        <w:t>and</w:t>
      </w:r>
      <w:r w:rsidRPr="00BE352B">
        <w:rPr>
          <w:sz w:val="16"/>
        </w:rPr>
        <w:t xml:space="preserve"> </w:t>
      </w:r>
      <w:r w:rsidRPr="00996312">
        <w:rPr>
          <w:vanish/>
          <w:sz w:val="16"/>
        </w:rPr>
        <w:t>water,</w:t>
      </w:r>
      <w:r w:rsidRPr="00BE352B">
        <w:rPr>
          <w:sz w:val="16"/>
        </w:rPr>
        <w:t xml:space="preserve"> </w:t>
      </w:r>
      <w:r w:rsidRPr="00996312">
        <w:rPr>
          <w:vanish/>
          <w:sz w:val="16"/>
        </w:rPr>
        <w:t>and,</w:t>
      </w:r>
      <w:r w:rsidRPr="00BE352B">
        <w:rPr>
          <w:sz w:val="16"/>
        </w:rPr>
        <w:t xml:space="preserve"> </w:t>
      </w:r>
      <w:r w:rsidRPr="00996312">
        <w:rPr>
          <w:vanish/>
          <w:sz w:val="16"/>
        </w:rPr>
        <w:t>second,</w:t>
      </w:r>
      <w:r w:rsidRPr="00BE352B">
        <w:rPr>
          <w:sz w:val="16"/>
        </w:rPr>
        <w:t xml:space="preserve"> </w:t>
      </w:r>
      <w:r w:rsidRPr="00996312">
        <w:rPr>
          <w:vanish/>
          <w:sz w:val="16"/>
        </w:rPr>
        <w:t>to</w:t>
      </w:r>
      <w:r w:rsidRPr="00BE352B">
        <w:rPr>
          <w:sz w:val="16"/>
        </w:rPr>
        <w:t xml:space="preserve"> </w:t>
      </w:r>
      <w:r w:rsidRPr="00996312">
        <w:rPr>
          <w:vanish/>
          <w:sz w:val="16"/>
        </w:rPr>
        <w:t>carry</w:t>
      </w:r>
      <w:r w:rsidRPr="00BE352B">
        <w:rPr>
          <w:sz w:val="16"/>
        </w:rPr>
        <w:t xml:space="preserve"> </w:t>
      </w:r>
      <w:r w:rsidRPr="00996312">
        <w:rPr>
          <w:vanish/>
          <w:sz w:val="16"/>
        </w:rPr>
        <w:t>out</w:t>
      </w:r>
      <w:r w:rsidRPr="00BE352B">
        <w:rPr>
          <w:sz w:val="16"/>
        </w:rPr>
        <w:t xml:space="preserve"> </w:t>
      </w:r>
      <w:r w:rsidRPr="00996312">
        <w:rPr>
          <w:vanish/>
          <w:sz w:val="16"/>
        </w:rPr>
        <w:t>scientific</w:t>
      </w:r>
      <w:r w:rsidRPr="00BE352B">
        <w:rPr>
          <w:sz w:val="16"/>
        </w:rPr>
        <w:t xml:space="preserve"> </w:t>
      </w:r>
      <w:r w:rsidRPr="00996312">
        <w:rPr>
          <w:vanish/>
          <w:sz w:val="16"/>
        </w:rPr>
        <w:t>work</w:t>
      </w:r>
      <w:r w:rsidRPr="00BE352B">
        <w:rPr>
          <w:sz w:val="16"/>
        </w:rPr>
        <w:t xml:space="preserve"> </w:t>
      </w:r>
      <w:r w:rsidRPr="00996312">
        <w:rPr>
          <w:vanish/>
          <w:sz w:val="16"/>
        </w:rPr>
        <w:t>that</w:t>
      </w:r>
      <w:r w:rsidRPr="00BE352B">
        <w:rPr>
          <w:sz w:val="16"/>
        </w:rPr>
        <w:t xml:space="preserve"> </w:t>
      </w:r>
      <w:r w:rsidRPr="00996312">
        <w:rPr>
          <w:vanish/>
          <w:sz w:val="16"/>
        </w:rPr>
        <w:t>would</w:t>
      </w:r>
      <w:r w:rsidRPr="00BE352B">
        <w:rPr>
          <w:sz w:val="16"/>
        </w:rPr>
        <w:t xml:space="preserve"> </w:t>
      </w:r>
      <w:r w:rsidRPr="00996312">
        <w:rPr>
          <w:vanish/>
          <w:sz w:val="16"/>
        </w:rPr>
        <w:t>‘help</w:t>
      </w:r>
      <w:r w:rsidRPr="00BE352B">
        <w:rPr>
          <w:sz w:val="16"/>
        </w:rPr>
        <w:t xml:space="preserve"> </w:t>
      </w:r>
      <w:r w:rsidRPr="00996312">
        <w:rPr>
          <w:vanish/>
          <w:sz w:val="16"/>
        </w:rPr>
        <w:t>researchers</w:t>
      </w:r>
      <w:r w:rsidRPr="00BE352B">
        <w:rPr>
          <w:sz w:val="16"/>
        </w:rPr>
        <w:t xml:space="preserve"> </w:t>
      </w:r>
      <w:r w:rsidRPr="00996312">
        <w:rPr>
          <w:vanish/>
          <w:sz w:val="16"/>
        </w:rPr>
        <w:t>develop</w:t>
      </w:r>
      <w:r w:rsidRPr="00BE352B">
        <w:rPr>
          <w:sz w:val="16"/>
        </w:rPr>
        <w:t xml:space="preserve"> </w:t>
      </w:r>
      <w:r w:rsidRPr="00996312">
        <w:rPr>
          <w:vanish/>
          <w:sz w:val="16"/>
        </w:rPr>
        <w:t>human</w:t>
      </w:r>
      <w:r w:rsidRPr="00BE352B">
        <w:rPr>
          <w:sz w:val="16"/>
        </w:rPr>
        <w:t xml:space="preserve"> </w:t>
      </w:r>
      <w:r w:rsidRPr="00996312">
        <w:rPr>
          <w:vanish/>
          <w:sz w:val="16"/>
        </w:rPr>
        <w:t>space</w:t>
      </w:r>
      <w:r w:rsidRPr="00BE352B">
        <w:rPr>
          <w:sz w:val="16"/>
        </w:rPr>
        <w:t xml:space="preserve"> </w:t>
      </w:r>
      <w:r w:rsidRPr="00996312">
        <w:rPr>
          <w:vanish/>
          <w:sz w:val="16"/>
        </w:rPr>
        <w:t>colonies</w:t>
      </w:r>
      <w:r w:rsidRPr="00BE352B">
        <w:rPr>
          <w:sz w:val="16"/>
        </w:rPr>
        <w:t xml:space="preserve"> </w:t>
      </w:r>
      <w:r w:rsidRPr="00996312">
        <w:rPr>
          <w:vanish/>
          <w:sz w:val="16"/>
        </w:rPr>
        <w:t>for</w:t>
      </w:r>
      <w:r w:rsidRPr="00BE352B">
        <w:rPr>
          <w:sz w:val="16"/>
        </w:rPr>
        <w:t xml:space="preserve"> </w:t>
      </w:r>
      <w:r w:rsidRPr="00996312">
        <w:rPr>
          <w:vanish/>
          <w:sz w:val="16"/>
        </w:rPr>
        <w:t>future</w:t>
      </w:r>
      <w:r w:rsidRPr="00BE352B">
        <w:rPr>
          <w:sz w:val="16"/>
        </w:rPr>
        <w:t xml:space="preserve"> </w:t>
      </w:r>
      <w:r w:rsidRPr="00996312">
        <w:rPr>
          <w:vanish/>
          <w:sz w:val="16"/>
        </w:rPr>
        <w:t>generations'</w:t>
      </w:r>
      <w:r w:rsidRPr="00BE352B">
        <w:rPr>
          <w:sz w:val="16"/>
        </w:rPr>
        <w:t xml:space="preserve"> </w:t>
      </w:r>
      <w:r w:rsidRPr="00996312">
        <w:rPr>
          <w:vanish/>
          <w:sz w:val="16"/>
        </w:rPr>
        <w:t>(Ioannou,</w:t>
      </w:r>
      <w:r w:rsidRPr="00BE352B">
        <w:rPr>
          <w:sz w:val="16"/>
        </w:rPr>
        <w:t xml:space="preserve"> </w:t>
      </w:r>
      <w:r w:rsidRPr="00996312">
        <w:rPr>
          <w:vanish/>
          <w:sz w:val="16"/>
        </w:rPr>
        <w:t>2017).</w:t>
      </w:r>
      <w:r w:rsidRPr="00BE352B">
        <w:rPr>
          <w:sz w:val="16"/>
        </w:rPr>
        <w:t xml:space="preserve"> </w:t>
      </w:r>
      <w:r w:rsidRPr="00996312">
        <w:rPr>
          <w:vanish/>
          <w:sz w:val="16"/>
        </w:rPr>
        <w:t>The</w:t>
      </w:r>
      <w:r w:rsidRPr="00BE352B">
        <w:rPr>
          <w:sz w:val="16"/>
        </w:rPr>
        <w:t xml:space="preserve"> </w:t>
      </w:r>
      <w:r w:rsidRPr="00996312">
        <w:rPr>
          <w:vanish/>
          <w:sz w:val="16"/>
        </w:rPr>
        <w:t>ordering</w:t>
      </w:r>
      <w:r w:rsidRPr="00BE352B">
        <w:rPr>
          <w:sz w:val="16"/>
        </w:rPr>
        <w:t xml:space="preserve"> </w:t>
      </w:r>
      <w:r w:rsidRPr="00996312">
        <w:rPr>
          <w:vanish/>
          <w:sz w:val="16"/>
        </w:rPr>
        <w:t>is</w:t>
      </w:r>
      <w:r w:rsidRPr="00BE352B">
        <w:rPr>
          <w:sz w:val="16"/>
        </w:rPr>
        <w:t xml:space="preserve"> </w:t>
      </w:r>
      <w:r w:rsidRPr="00996312">
        <w:rPr>
          <w:vanish/>
          <w:sz w:val="16"/>
        </w:rPr>
        <w:t>telling:</w:t>
      </w:r>
      <w:r w:rsidRPr="00BE352B">
        <w:rPr>
          <w:sz w:val="16"/>
        </w:rPr>
        <w:t xml:space="preserve"> </w:t>
      </w:r>
      <w:r w:rsidRPr="00996312">
        <w:rPr>
          <w:vanish/>
          <w:sz w:val="16"/>
        </w:rPr>
        <w:t>first</w:t>
      </w:r>
      <w:r w:rsidRPr="00BE352B">
        <w:rPr>
          <w:sz w:val="16"/>
        </w:rPr>
        <w:t xml:space="preserve"> </w:t>
      </w:r>
      <w:r w:rsidRPr="00996312">
        <w:rPr>
          <w:vanish/>
          <w:sz w:val="16"/>
        </w:rPr>
        <w:t>profits,</w:t>
      </w:r>
      <w:r w:rsidRPr="00BE352B">
        <w:rPr>
          <w:sz w:val="16"/>
        </w:rPr>
        <w:t xml:space="preserve"> </w:t>
      </w:r>
      <w:r w:rsidRPr="00996312">
        <w:rPr>
          <w:vanish/>
          <w:sz w:val="16"/>
        </w:rPr>
        <w:t>then</w:t>
      </w:r>
      <w:r w:rsidRPr="00BE352B">
        <w:rPr>
          <w:sz w:val="16"/>
        </w:rPr>
        <w:t xml:space="preserve"> </w:t>
      </w:r>
      <w:r w:rsidRPr="00996312">
        <w:rPr>
          <w:vanish/>
          <w:sz w:val="16"/>
        </w:rPr>
        <w:t>humanity.</w:t>
      </w:r>
      <w:r w:rsidRPr="00BE352B">
        <w:rPr>
          <w:sz w:val="16"/>
        </w:rPr>
        <w:t xml:space="preserve"> </w:t>
      </w:r>
      <w:r w:rsidRPr="00996312">
        <w:rPr>
          <w:vanish/>
          <w:sz w:val="16"/>
        </w:rPr>
        <w:t>These</w:t>
      </w:r>
      <w:r w:rsidRPr="00BE352B">
        <w:rPr>
          <w:sz w:val="16"/>
        </w:rPr>
        <w:t xml:space="preserve"> </w:t>
      </w:r>
      <w:r w:rsidRPr="00996312">
        <w:rPr>
          <w:vanish/>
          <w:sz w:val="16"/>
        </w:rPr>
        <w:t>were</w:t>
      </w:r>
      <w:r w:rsidRPr="00BE352B">
        <w:rPr>
          <w:sz w:val="16"/>
        </w:rPr>
        <w:t xml:space="preserve"> </w:t>
      </w:r>
      <w:r w:rsidRPr="00996312">
        <w:rPr>
          <w:vanish/>
          <w:sz w:val="16"/>
        </w:rPr>
        <w:t>the</w:t>
      </w:r>
      <w:r w:rsidRPr="00BE352B">
        <w:rPr>
          <w:sz w:val="16"/>
        </w:rPr>
        <w:t xml:space="preserve"> </w:t>
      </w:r>
      <w:r w:rsidRPr="00996312">
        <w:rPr>
          <w:vanish/>
          <w:sz w:val="16"/>
        </w:rPr>
        <w:t>hollow,</w:t>
      </w:r>
      <w:r w:rsidRPr="00BE352B">
        <w:rPr>
          <w:sz w:val="16"/>
        </w:rPr>
        <w:t xml:space="preserve"> </w:t>
      </w:r>
      <w:r w:rsidRPr="00996312">
        <w:rPr>
          <w:vanish/>
          <w:sz w:val="16"/>
        </w:rPr>
        <w:t>insubstantial</w:t>
      </w:r>
      <w:r w:rsidRPr="00BE352B">
        <w:rPr>
          <w:sz w:val="16"/>
        </w:rPr>
        <w:t xml:space="preserve"> </w:t>
      </w:r>
      <w:r w:rsidRPr="00996312">
        <w:rPr>
          <w:vanish/>
          <w:sz w:val="16"/>
        </w:rPr>
        <w:t>promises</w:t>
      </w:r>
      <w:r w:rsidRPr="00BE352B">
        <w:rPr>
          <w:sz w:val="16"/>
        </w:rPr>
        <w:t xml:space="preserve"> </w:t>
      </w:r>
      <w:r w:rsidRPr="00996312">
        <w:rPr>
          <w:vanish/>
          <w:sz w:val="16"/>
        </w:rPr>
        <w:t>of</w:t>
      </w:r>
      <w:r w:rsidRPr="00BE352B">
        <w:rPr>
          <w:sz w:val="16"/>
        </w:rPr>
        <w:t xml:space="preserve"> </w:t>
      </w:r>
      <w:r w:rsidRPr="00996312">
        <w:rPr>
          <w:vanish/>
          <w:sz w:val="16"/>
        </w:rPr>
        <w:t>a</w:t>
      </w:r>
      <w:r w:rsidRPr="00BE352B">
        <w:rPr>
          <w:sz w:val="16"/>
        </w:rPr>
        <w:t xml:space="preserve"> </w:t>
      </w:r>
      <w:r w:rsidRPr="00996312">
        <w:rPr>
          <w:vanish/>
          <w:sz w:val="16"/>
        </w:rPr>
        <w:t>venture-capitalized</w:t>
      </w:r>
      <w:r w:rsidRPr="00BE352B">
        <w:rPr>
          <w:sz w:val="16"/>
        </w:rPr>
        <w:t xml:space="preserve"> </w:t>
      </w:r>
      <w:r w:rsidRPr="00996312">
        <w:rPr>
          <w:vanish/>
          <w:sz w:val="16"/>
        </w:rPr>
        <w:t>NewSpace</w:t>
      </w:r>
      <w:r w:rsidRPr="00BE352B">
        <w:rPr>
          <w:sz w:val="16"/>
        </w:rPr>
        <w:t xml:space="preserve"> </w:t>
      </w:r>
      <w:r w:rsidRPr="00996312">
        <w:rPr>
          <w:vanish/>
          <w:sz w:val="16"/>
        </w:rPr>
        <w:t>enterprise:</w:t>
      </w:r>
      <w:r w:rsidRPr="00BE352B">
        <w:rPr>
          <w:sz w:val="16"/>
        </w:rPr>
        <w:t xml:space="preserve"> </w:t>
      </w:r>
      <w:r w:rsidRPr="00996312">
        <w:rPr>
          <w:vanish/>
          <w:sz w:val="16"/>
        </w:rPr>
        <w:t>in</w:t>
      </w:r>
      <w:r w:rsidRPr="00BE352B">
        <w:rPr>
          <w:sz w:val="16"/>
        </w:rPr>
        <w:t xml:space="preserve"> </w:t>
      </w:r>
      <w:r w:rsidRPr="00996312">
        <w:rPr>
          <w:vanish/>
          <w:sz w:val="16"/>
        </w:rPr>
        <w:t>early</w:t>
      </w:r>
      <w:r w:rsidRPr="00BE352B">
        <w:rPr>
          <w:sz w:val="16"/>
        </w:rPr>
        <w:t xml:space="preserve"> </w:t>
      </w:r>
      <w:r w:rsidRPr="00996312">
        <w:rPr>
          <w:vanish/>
          <w:sz w:val="16"/>
        </w:rPr>
        <w:t>2018,</w:t>
      </w:r>
      <w:r w:rsidRPr="00BE352B">
        <w:rPr>
          <w:sz w:val="16"/>
        </w:rPr>
        <w:t xml:space="preserve"> </w:t>
      </w:r>
      <w:r w:rsidRPr="00996312">
        <w:rPr>
          <w:vanish/>
          <w:sz w:val="16"/>
        </w:rPr>
        <w:t>Google</w:t>
      </w:r>
      <w:r w:rsidRPr="00BE352B">
        <w:rPr>
          <w:sz w:val="16"/>
        </w:rPr>
        <w:t xml:space="preserve"> </w:t>
      </w:r>
      <w:r w:rsidRPr="00996312">
        <w:rPr>
          <w:vanish/>
          <w:sz w:val="16"/>
        </w:rPr>
        <w:t>announced</w:t>
      </w:r>
      <w:r w:rsidRPr="00BE352B">
        <w:rPr>
          <w:sz w:val="16"/>
        </w:rPr>
        <w:t xml:space="preserve"> </w:t>
      </w:r>
      <w:r w:rsidRPr="00996312">
        <w:rPr>
          <w:vanish/>
          <w:sz w:val="16"/>
        </w:rPr>
        <w:t>that</w:t>
      </w:r>
      <w:r w:rsidRPr="00BE352B">
        <w:rPr>
          <w:sz w:val="16"/>
        </w:rPr>
        <w:t xml:space="preserve"> </w:t>
      </w:r>
      <w:r w:rsidRPr="00996312">
        <w:rPr>
          <w:vanish/>
          <w:sz w:val="16"/>
        </w:rPr>
        <w:t>none</w:t>
      </w:r>
      <w:r w:rsidRPr="00BE352B">
        <w:rPr>
          <w:sz w:val="16"/>
        </w:rPr>
        <w:t xml:space="preserve"> </w:t>
      </w:r>
      <w:r w:rsidRPr="00996312">
        <w:rPr>
          <w:vanish/>
          <w:sz w:val="16"/>
        </w:rPr>
        <w:t>of</w:t>
      </w:r>
      <w:r w:rsidRPr="00BE352B">
        <w:rPr>
          <w:sz w:val="16"/>
        </w:rPr>
        <w:t xml:space="preserve"> </w:t>
      </w:r>
      <w:r w:rsidRPr="00996312">
        <w:rPr>
          <w:vanish/>
          <w:sz w:val="16"/>
        </w:rPr>
        <w:t>the</w:t>
      </w:r>
      <w:r w:rsidRPr="00BE352B">
        <w:rPr>
          <w:sz w:val="16"/>
        </w:rPr>
        <w:t xml:space="preserve"> </w:t>
      </w:r>
      <w:r w:rsidRPr="00996312">
        <w:rPr>
          <w:vanish/>
          <w:sz w:val="16"/>
        </w:rPr>
        <w:t>five</w:t>
      </w:r>
      <w:r w:rsidRPr="00BE352B">
        <w:rPr>
          <w:sz w:val="16"/>
        </w:rPr>
        <w:t xml:space="preserve"> </w:t>
      </w:r>
      <w:r w:rsidRPr="00996312">
        <w:rPr>
          <w:vanish/>
          <w:sz w:val="16"/>
        </w:rPr>
        <w:t>teams</w:t>
      </w:r>
      <w:r w:rsidRPr="00BE352B">
        <w:rPr>
          <w:sz w:val="16"/>
        </w:rPr>
        <w:t xml:space="preserve"> </w:t>
      </w:r>
      <w:r w:rsidRPr="00996312">
        <w:rPr>
          <w:vanish/>
          <w:sz w:val="16"/>
        </w:rPr>
        <w:t>competing</w:t>
      </w:r>
      <w:r w:rsidRPr="00BE352B">
        <w:rPr>
          <w:sz w:val="16"/>
        </w:rPr>
        <w:t xml:space="preserve"> </w:t>
      </w:r>
      <w:r w:rsidRPr="00996312">
        <w:rPr>
          <w:vanish/>
          <w:sz w:val="16"/>
        </w:rPr>
        <w:t>for</w:t>
      </w:r>
      <w:r w:rsidRPr="00BE352B">
        <w:rPr>
          <w:sz w:val="16"/>
        </w:rPr>
        <w:t xml:space="preserve"> </w:t>
      </w:r>
      <w:r w:rsidRPr="00996312">
        <w:rPr>
          <w:vanish/>
          <w:sz w:val="16"/>
        </w:rPr>
        <w:t>the</w:t>
      </w:r>
      <w:r w:rsidRPr="00BE352B">
        <w:rPr>
          <w:sz w:val="16"/>
        </w:rPr>
        <w:t xml:space="preserve"> </w:t>
      </w:r>
      <w:r w:rsidRPr="00996312">
        <w:rPr>
          <w:vanish/>
          <w:sz w:val="16"/>
        </w:rPr>
        <w:t>Lunar</w:t>
      </w:r>
      <w:r w:rsidRPr="00BE352B">
        <w:rPr>
          <w:sz w:val="16"/>
        </w:rPr>
        <w:t xml:space="preserve"> </w:t>
      </w:r>
      <w:r w:rsidRPr="00996312">
        <w:rPr>
          <w:vanish/>
          <w:sz w:val="16"/>
        </w:rPr>
        <w:t>XPRIZE,</w:t>
      </w:r>
      <w:r w:rsidRPr="00BE352B">
        <w:rPr>
          <w:sz w:val="16"/>
        </w:rPr>
        <w:t xml:space="preserve"> </w:t>
      </w:r>
      <w:r w:rsidRPr="00996312">
        <w:rPr>
          <w:vanish/>
          <w:sz w:val="16"/>
        </w:rPr>
        <w:t>including</w:t>
      </w:r>
      <w:r w:rsidRPr="00BE352B">
        <w:rPr>
          <w:sz w:val="16"/>
        </w:rPr>
        <w:t xml:space="preserve"> </w:t>
      </w:r>
      <w:r w:rsidRPr="00996312">
        <w:rPr>
          <w:vanish/>
          <w:sz w:val="16"/>
        </w:rPr>
        <w:t>Moon</w:t>
      </w:r>
      <w:r w:rsidRPr="00BE352B">
        <w:rPr>
          <w:sz w:val="16"/>
        </w:rPr>
        <w:t xml:space="preserve"> </w:t>
      </w:r>
      <w:r w:rsidRPr="00996312">
        <w:rPr>
          <w:vanish/>
          <w:sz w:val="16"/>
        </w:rPr>
        <w:t>Express,</w:t>
      </w:r>
      <w:r w:rsidRPr="00BE352B">
        <w:rPr>
          <w:sz w:val="16"/>
        </w:rPr>
        <w:t xml:space="preserve"> </w:t>
      </w:r>
      <w:r w:rsidRPr="00996312">
        <w:rPr>
          <w:vanish/>
          <w:sz w:val="16"/>
        </w:rPr>
        <w:t>would</w:t>
      </w:r>
      <w:r w:rsidRPr="00BE352B">
        <w:rPr>
          <w:sz w:val="16"/>
        </w:rPr>
        <w:t xml:space="preserve"> </w:t>
      </w:r>
      <w:r w:rsidRPr="00996312">
        <w:rPr>
          <w:vanish/>
          <w:sz w:val="16"/>
        </w:rPr>
        <w:t>reach</w:t>
      </w:r>
      <w:r w:rsidRPr="00BE352B">
        <w:rPr>
          <w:sz w:val="16"/>
        </w:rPr>
        <w:t xml:space="preserve"> </w:t>
      </w:r>
      <w:r w:rsidRPr="00996312">
        <w:rPr>
          <w:vanish/>
          <w:sz w:val="16"/>
        </w:rPr>
        <w:t>their</w:t>
      </w:r>
      <w:r w:rsidRPr="00BE352B">
        <w:rPr>
          <w:sz w:val="16"/>
        </w:rPr>
        <w:t xml:space="preserve"> </w:t>
      </w:r>
      <w:r w:rsidRPr="00996312">
        <w:rPr>
          <w:vanish/>
          <w:sz w:val="16"/>
        </w:rPr>
        <w:t>stated</w:t>
      </w:r>
      <w:r w:rsidRPr="00BE352B">
        <w:rPr>
          <w:sz w:val="16"/>
        </w:rPr>
        <w:t xml:space="preserve"> </w:t>
      </w:r>
      <w:r w:rsidRPr="00996312">
        <w:rPr>
          <w:vanish/>
          <w:sz w:val="16"/>
        </w:rPr>
        <w:t>objectives</w:t>
      </w:r>
      <w:r w:rsidRPr="00BE352B">
        <w:rPr>
          <w:sz w:val="16"/>
        </w:rPr>
        <w:t xml:space="preserve"> </w:t>
      </w:r>
      <w:r w:rsidRPr="00996312">
        <w:rPr>
          <w:vanish/>
          <w:sz w:val="16"/>
        </w:rPr>
        <w:t>by</w:t>
      </w:r>
      <w:r w:rsidRPr="00BE352B">
        <w:rPr>
          <w:sz w:val="16"/>
        </w:rPr>
        <w:t xml:space="preserve"> </w:t>
      </w:r>
      <w:r w:rsidRPr="00996312">
        <w:rPr>
          <w:vanish/>
          <w:sz w:val="16"/>
        </w:rPr>
        <w:t>the</w:t>
      </w:r>
      <w:r w:rsidRPr="00BE352B">
        <w:rPr>
          <w:sz w:val="16"/>
        </w:rPr>
        <w:t xml:space="preserve"> </w:t>
      </w:r>
      <w:r w:rsidRPr="00996312">
        <w:rPr>
          <w:vanish/>
          <w:sz w:val="16"/>
        </w:rPr>
        <w:t>31</w:t>
      </w:r>
      <w:r w:rsidRPr="00BE352B">
        <w:rPr>
          <w:sz w:val="16"/>
        </w:rPr>
        <w:t xml:space="preserve"> </w:t>
      </w:r>
      <w:r w:rsidRPr="00996312">
        <w:rPr>
          <w:vanish/>
          <w:sz w:val="16"/>
        </w:rPr>
        <w:t>March</w:t>
      </w:r>
      <w:r w:rsidRPr="00BE352B">
        <w:rPr>
          <w:sz w:val="16"/>
        </w:rPr>
        <w:t xml:space="preserve"> </w:t>
      </w:r>
      <w:r w:rsidRPr="00996312">
        <w:rPr>
          <w:vanish/>
          <w:sz w:val="16"/>
        </w:rPr>
        <w:t>deadline</w:t>
      </w:r>
      <w:r w:rsidRPr="00BE352B">
        <w:rPr>
          <w:sz w:val="16"/>
        </w:rPr>
        <w:t xml:space="preserve"> </w:t>
      </w:r>
      <w:r w:rsidRPr="00996312">
        <w:rPr>
          <w:vanish/>
          <w:sz w:val="16"/>
        </w:rPr>
        <w:t>and</w:t>
      </w:r>
      <w:r w:rsidRPr="00BE352B">
        <w:rPr>
          <w:sz w:val="16"/>
        </w:rPr>
        <w:t xml:space="preserve"> </w:t>
      </w:r>
      <w:r w:rsidRPr="00996312">
        <w:rPr>
          <w:vanish/>
          <w:sz w:val="16"/>
        </w:rPr>
        <w:t>they</w:t>
      </w:r>
      <w:r w:rsidRPr="00BE352B">
        <w:rPr>
          <w:sz w:val="16"/>
        </w:rPr>
        <w:t xml:space="preserve"> </w:t>
      </w:r>
      <w:r w:rsidRPr="00996312">
        <w:rPr>
          <w:vanish/>
          <w:sz w:val="16"/>
        </w:rPr>
        <w:t>were</w:t>
      </w:r>
      <w:r w:rsidRPr="00BE352B">
        <w:rPr>
          <w:sz w:val="16"/>
        </w:rPr>
        <w:t xml:space="preserve"> </w:t>
      </w:r>
      <w:r w:rsidRPr="00996312">
        <w:rPr>
          <w:vanish/>
          <w:sz w:val="16"/>
        </w:rPr>
        <w:t>taking</w:t>
      </w:r>
      <w:r w:rsidRPr="00BE352B">
        <w:rPr>
          <w:sz w:val="16"/>
        </w:rPr>
        <w:t xml:space="preserve"> </w:t>
      </w:r>
      <w:r w:rsidRPr="00996312">
        <w:rPr>
          <w:vanish/>
          <w:sz w:val="16"/>
        </w:rPr>
        <w:t>their</w:t>
      </w:r>
      <w:r w:rsidRPr="00BE352B">
        <w:rPr>
          <w:sz w:val="16"/>
        </w:rPr>
        <w:t xml:space="preserve"> </w:t>
      </w:r>
      <w:r w:rsidRPr="00996312">
        <w:rPr>
          <w:vanish/>
          <w:sz w:val="16"/>
        </w:rPr>
        <w:t>money</w:t>
      </w:r>
      <w:r w:rsidRPr="00BE352B">
        <w:rPr>
          <w:sz w:val="16"/>
        </w:rPr>
        <w:t xml:space="preserve"> </w:t>
      </w:r>
      <w:r w:rsidRPr="00996312">
        <w:rPr>
          <w:vanish/>
          <w:sz w:val="16"/>
        </w:rPr>
        <w:t>back</w:t>
      </w:r>
      <w:r w:rsidRPr="00BE352B">
        <w:rPr>
          <w:sz w:val="16"/>
        </w:rPr>
        <w:t xml:space="preserve"> </w:t>
      </w:r>
      <w:r w:rsidRPr="00996312">
        <w:rPr>
          <w:vanish/>
          <w:sz w:val="16"/>
        </w:rPr>
        <w:t>(Grush,</w:t>
      </w:r>
      <w:r w:rsidRPr="00BE352B">
        <w:rPr>
          <w:sz w:val="16"/>
        </w:rPr>
        <w:t xml:space="preserve"> </w:t>
      </w:r>
      <w:r w:rsidRPr="00996312">
        <w:rPr>
          <w:vanish/>
          <w:sz w:val="16"/>
        </w:rPr>
        <w:t>2018).</w:t>
      </w:r>
      <w:r w:rsidRPr="00BE352B">
        <w:rPr>
          <w:sz w:val="16"/>
        </w:rPr>
        <w:t xml:space="preserve"> </w:t>
      </w:r>
      <w:r w:rsidRPr="00996312">
        <w:rPr>
          <w:vanish/>
          <w:sz w:val="16"/>
        </w:rPr>
        <w:t>In</w:t>
      </w:r>
      <w:r w:rsidRPr="00BE352B">
        <w:rPr>
          <w:sz w:val="16"/>
        </w:rPr>
        <w:t xml:space="preserve"> </w:t>
      </w:r>
      <w:r w:rsidRPr="00996312">
        <w:rPr>
          <w:vanish/>
          <w:sz w:val="16"/>
        </w:rPr>
        <w:t>this</w:t>
      </w:r>
      <w:r w:rsidRPr="00BE352B">
        <w:rPr>
          <w:sz w:val="16"/>
        </w:rPr>
        <w:t xml:space="preserve"> </w:t>
      </w:r>
      <w:r w:rsidRPr="00996312">
        <w:rPr>
          <w:vanish/>
          <w:sz w:val="16"/>
        </w:rPr>
        <w:t>sense,</w:t>
      </w:r>
      <w:r w:rsidRPr="00BE352B">
        <w:rPr>
          <w:sz w:val="16"/>
        </w:rPr>
        <w:t xml:space="preserve"> </w:t>
      </w:r>
      <w:r w:rsidRPr="00996312">
        <w:rPr>
          <w:vanish/>
          <w:sz w:val="16"/>
        </w:rPr>
        <w:t>it</w:t>
      </w:r>
      <w:r w:rsidRPr="00BE352B">
        <w:rPr>
          <w:sz w:val="16"/>
        </w:rPr>
        <w:t xml:space="preserve"> </w:t>
      </w:r>
      <w:r w:rsidRPr="00996312">
        <w:rPr>
          <w:vanish/>
          <w:sz w:val="16"/>
        </w:rPr>
        <w:t>was</w:t>
      </w:r>
      <w:r w:rsidRPr="00BE352B">
        <w:rPr>
          <w:sz w:val="16"/>
        </w:rPr>
        <w:t xml:space="preserve"> </w:t>
      </w:r>
      <w:r w:rsidRPr="00996312">
        <w:rPr>
          <w:vanish/>
          <w:sz w:val="16"/>
        </w:rPr>
        <w:t>typical</w:t>
      </w:r>
      <w:r w:rsidRPr="00BE352B">
        <w:rPr>
          <w:sz w:val="16"/>
        </w:rPr>
        <w:t xml:space="preserve"> </w:t>
      </w:r>
      <w:r w:rsidRPr="00996312">
        <w:rPr>
          <w:vanish/>
          <w:sz w:val="16"/>
        </w:rPr>
        <w:t>for</w:t>
      </w:r>
      <w:r w:rsidRPr="00BE352B">
        <w:rPr>
          <w:sz w:val="16"/>
        </w:rPr>
        <w:t xml:space="preserve"> </w:t>
      </w:r>
      <w:r w:rsidRPr="00996312">
        <w:rPr>
          <w:vanish/>
          <w:sz w:val="16"/>
        </w:rPr>
        <w:t>NewSpace</w:t>
      </w:r>
      <w:r w:rsidRPr="00BE352B">
        <w:rPr>
          <w:sz w:val="16"/>
        </w:rPr>
        <w:t xml:space="preserve"> </w:t>
      </w:r>
      <w:r w:rsidRPr="00996312">
        <w:rPr>
          <w:vanish/>
          <w:sz w:val="16"/>
        </w:rPr>
        <w:t>in</w:t>
      </w:r>
      <w:r w:rsidRPr="00BE352B">
        <w:rPr>
          <w:sz w:val="16"/>
        </w:rPr>
        <w:t xml:space="preserve"> </w:t>
      </w:r>
      <w:r w:rsidRPr="00996312">
        <w:rPr>
          <w:vanish/>
          <w:sz w:val="16"/>
        </w:rPr>
        <w:t>its</w:t>
      </w:r>
      <w:r w:rsidRPr="00BE352B">
        <w:rPr>
          <w:sz w:val="16"/>
        </w:rPr>
        <w:t xml:space="preserve"> </w:t>
      </w:r>
      <w:r w:rsidRPr="00996312">
        <w:rPr>
          <w:vanish/>
          <w:sz w:val="16"/>
        </w:rPr>
        <w:t>formative</w:t>
      </w:r>
      <w:r w:rsidRPr="00BE352B">
        <w:rPr>
          <w:sz w:val="16"/>
        </w:rPr>
        <w:t xml:space="preserve"> </w:t>
      </w:r>
      <w:r w:rsidRPr="00996312">
        <w:rPr>
          <w:vanish/>
          <w:sz w:val="16"/>
        </w:rPr>
        <w:t>years:</w:t>
      </w:r>
      <w:r w:rsidRPr="00BE352B">
        <w:rPr>
          <w:sz w:val="16"/>
        </w:rPr>
        <w:t xml:space="preserve"> </w:t>
      </w:r>
      <w:r w:rsidRPr="00996312">
        <w:rPr>
          <w:vanish/>
          <w:sz w:val="16"/>
        </w:rPr>
        <w:t>a</w:t>
      </w:r>
      <w:r w:rsidRPr="00BE352B">
        <w:rPr>
          <w:sz w:val="16"/>
        </w:rPr>
        <w:t xml:space="preserve"> </w:t>
      </w:r>
      <w:r w:rsidRPr="00996312">
        <w:rPr>
          <w:vanish/>
          <w:sz w:val="16"/>
        </w:rPr>
        <w:t>corporate</w:t>
      </w:r>
      <w:r w:rsidRPr="00BE352B">
        <w:rPr>
          <w:sz w:val="16"/>
        </w:rPr>
        <w:t xml:space="preserve"> </w:t>
      </w:r>
      <w:r w:rsidRPr="00996312">
        <w:rPr>
          <w:vanish/>
          <w:sz w:val="16"/>
        </w:rPr>
        <w:t>field</w:t>
      </w:r>
      <w:r w:rsidRPr="00BE352B">
        <w:rPr>
          <w:sz w:val="16"/>
        </w:rPr>
        <w:t xml:space="preserve"> </w:t>
      </w:r>
      <w:r w:rsidRPr="00996312">
        <w:rPr>
          <w:vanish/>
          <w:sz w:val="16"/>
        </w:rPr>
        <w:t>populated</w:t>
      </w:r>
      <w:r w:rsidRPr="00BE352B">
        <w:rPr>
          <w:sz w:val="16"/>
        </w:rPr>
        <w:t xml:space="preserve"> </w:t>
      </w:r>
      <w:r w:rsidRPr="00996312">
        <w:rPr>
          <w:vanish/>
          <w:sz w:val="16"/>
        </w:rPr>
        <w:t>by</w:t>
      </w:r>
      <w:r w:rsidRPr="00BE352B">
        <w:rPr>
          <w:sz w:val="16"/>
        </w:rPr>
        <w:t xml:space="preserve"> </w:t>
      </w:r>
      <w:r w:rsidRPr="00996312">
        <w:rPr>
          <w:vanish/>
          <w:sz w:val="16"/>
        </w:rPr>
        <w:t>(overly</w:t>
      </w:r>
      <w:r w:rsidRPr="00BE352B">
        <w:rPr>
          <w:sz w:val="16"/>
        </w:rPr>
        <w:t xml:space="preserve"> </w:t>
      </w:r>
      <w:r w:rsidRPr="00996312">
        <w:rPr>
          <w:vanish/>
          <w:sz w:val="16"/>
        </w:rPr>
        <w:t>exuberant)</w:t>
      </w:r>
      <w:r w:rsidRPr="00BE352B">
        <w:rPr>
          <w:sz w:val="16"/>
        </w:rPr>
        <w:t xml:space="preserve"> </w:t>
      </w:r>
      <w:r w:rsidRPr="00996312">
        <w:rPr>
          <w:vanish/>
          <w:sz w:val="16"/>
        </w:rPr>
        <w:t>private</w:t>
      </w:r>
      <w:r w:rsidRPr="00BE352B">
        <w:rPr>
          <w:sz w:val="16"/>
        </w:rPr>
        <w:t xml:space="preserve"> </w:t>
      </w:r>
      <w:r w:rsidRPr="00996312">
        <w:rPr>
          <w:vanish/>
          <w:sz w:val="16"/>
        </w:rPr>
        <w:t>enterprises</w:t>
      </w:r>
      <w:r w:rsidRPr="00BE352B">
        <w:rPr>
          <w:sz w:val="16"/>
        </w:rPr>
        <w:t xml:space="preserve"> </w:t>
      </w:r>
      <w:r w:rsidRPr="00996312">
        <w:rPr>
          <w:vanish/>
          <w:sz w:val="16"/>
        </w:rPr>
        <w:t>who</w:t>
      </w:r>
      <w:r w:rsidRPr="00BE352B">
        <w:rPr>
          <w:sz w:val="16"/>
        </w:rPr>
        <w:t xml:space="preserve"> </w:t>
      </w:r>
      <w:r w:rsidRPr="00996312">
        <w:rPr>
          <w:vanish/>
          <w:sz w:val="16"/>
        </w:rPr>
        <w:t>promised</w:t>
      </w:r>
      <w:r w:rsidRPr="00BE352B">
        <w:rPr>
          <w:sz w:val="16"/>
        </w:rPr>
        <w:t xml:space="preserve"> </w:t>
      </w:r>
      <w:r w:rsidRPr="00996312">
        <w:rPr>
          <w:vanish/>
          <w:sz w:val="16"/>
        </w:rPr>
        <w:t>more</w:t>
      </w:r>
      <w:r w:rsidRPr="00BE352B">
        <w:rPr>
          <w:sz w:val="16"/>
        </w:rPr>
        <w:t xml:space="preserve"> </w:t>
      </w:r>
      <w:r w:rsidRPr="00996312">
        <w:rPr>
          <w:vanish/>
          <w:sz w:val="16"/>
        </w:rPr>
        <w:t>than</w:t>
      </w:r>
      <w:r w:rsidRPr="00BE352B">
        <w:rPr>
          <w:sz w:val="16"/>
        </w:rPr>
        <w:t xml:space="preserve"> </w:t>
      </w:r>
      <w:r w:rsidRPr="00996312">
        <w:rPr>
          <w:vanish/>
          <w:sz w:val="16"/>
        </w:rPr>
        <w:t>they</w:t>
      </w:r>
      <w:r w:rsidRPr="00BE352B">
        <w:rPr>
          <w:sz w:val="16"/>
        </w:rPr>
        <w:t xml:space="preserve"> </w:t>
      </w:r>
      <w:r w:rsidRPr="00996312">
        <w:rPr>
          <w:vanish/>
          <w:sz w:val="16"/>
        </w:rPr>
        <w:t>could</w:t>
      </w:r>
      <w:r w:rsidRPr="00BE352B">
        <w:rPr>
          <w:sz w:val="16"/>
        </w:rPr>
        <w:t xml:space="preserve"> </w:t>
      </w:r>
      <w:r w:rsidRPr="00996312">
        <w:rPr>
          <w:vanish/>
          <w:sz w:val="16"/>
        </w:rPr>
        <w:t>deliver.</w:t>
      </w:r>
      <w:r w:rsidRPr="00BE352B">
        <w:rPr>
          <w:sz w:val="16"/>
        </w:rPr>
        <w:t xml:space="preserve"> </w:t>
      </w:r>
      <w:r w:rsidRPr="00996312">
        <w:rPr>
          <w:vanish/>
          <w:sz w:val="16"/>
        </w:rPr>
        <w:t>But</w:t>
      </w:r>
      <w:r w:rsidRPr="00BE352B">
        <w:rPr>
          <w:sz w:val="16"/>
        </w:rPr>
        <w:t xml:space="preserve"> </w:t>
      </w:r>
      <w:r w:rsidRPr="00996312">
        <w:rPr>
          <w:vanish/>
          <w:sz w:val="16"/>
        </w:rPr>
        <w:t>the</w:t>
      </w:r>
      <w:r w:rsidRPr="00BE352B">
        <w:rPr>
          <w:sz w:val="16"/>
        </w:rPr>
        <w:t xml:space="preserve"> </w:t>
      </w:r>
      <w:r w:rsidRPr="00996312">
        <w:rPr>
          <w:vanish/>
          <w:sz w:val="16"/>
        </w:rPr>
        <w:t>belief</w:t>
      </w:r>
      <w:r w:rsidRPr="00BE352B">
        <w:rPr>
          <w:sz w:val="16"/>
        </w:rPr>
        <w:t xml:space="preserve"> </w:t>
      </w:r>
      <w:r w:rsidRPr="00996312">
        <w:rPr>
          <w:vanish/>
          <w:sz w:val="16"/>
        </w:rPr>
        <w:t>in</w:t>
      </w:r>
      <w:r w:rsidRPr="00BE352B">
        <w:rPr>
          <w:sz w:val="16"/>
        </w:rPr>
        <w:t xml:space="preserve"> </w:t>
      </w:r>
      <w:r w:rsidRPr="00996312">
        <w:rPr>
          <w:vanish/>
          <w:sz w:val="16"/>
        </w:rPr>
        <w:t>NewSpace</w:t>
      </w:r>
      <w:r w:rsidRPr="00BE352B">
        <w:rPr>
          <w:sz w:val="16"/>
        </w:rPr>
        <w:t xml:space="preserve"> </w:t>
      </w:r>
      <w:r w:rsidRPr="00996312">
        <w:rPr>
          <w:vanish/>
          <w:sz w:val="16"/>
        </w:rPr>
        <w:t>is</w:t>
      </w:r>
      <w:r w:rsidRPr="00BE352B">
        <w:rPr>
          <w:sz w:val="16"/>
        </w:rPr>
        <w:t xml:space="preserve"> </w:t>
      </w:r>
      <w:r w:rsidRPr="00996312">
        <w:rPr>
          <w:vanish/>
          <w:sz w:val="16"/>
        </w:rPr>
        <w:t>real</w:t>
      </w:r>
      <w:r w:rsidRPr="00BE352B">
        <w:rPr>
          <w:sz w:val="16"/>
        </w:rPr>
        <w:t xml:space="preserve"> </w:t>
      </w:r>
      <w:r w:rsidRPr="00996312">
        <w:rPr>
          <w:vanish/>
          <w:sz w:val="16"/>
        </w:rPr>
        <w:t>enough.</w:t>
      </w:r>
      <w:r w:rsidRPr="00BE352B">
        <w:rPr>
          <w:sz w:val="16"/>
        </w:rPr>
        <w:t xml:space="preserve"> </w:t>
      </w:r>
      <w:r w:rsidRPr="00996312">
        <w:rPr>
          <w:vanish/>
          <w:sz w:val="16"/>
        </w:rPr>
        <w:t>In</w:t>
      </w:r>
      <w:r w:rsidRPr="00BE352B">
        <w:rPr>
          <w:sz w:val="16"/>
        </w:rPr>
        <w:t xml:space="preserve"> </w:t>
      </w:r>
      <w:r w:rsidRPr="00996312">
        <w:rPr>
          <w:vanish/>
          <w:sz w:val="16"/>
        </w:rPr>
        <w:t>a</w:t>
      </w:r>
      <w:r w:rsidRPr="00BE352B">
        <w:rPr>
          <w:sz w:val="16"/>
        </w:rPr>
        <w:t xml:space="preserve"> </w:t>
      </w:r>
      <w:r w:rsidRPr="00996312">
        <w:rPr>
          <w:vanish/>
          <w:sz w:val="16"/>
        </w:rPr>
        <w:t>tome</w:t>
      </w:r>
      <w:r w:rsidRPr="00BE352B">
        <w:rPr>
          <w:sz w:val="16"/>
        </w:rPr>
        <w:t xml:space="preserve"> </w:t>
      </w:r>
      <w:r w:rsidRPr="00996312">
        <w:rPr>
          <w:vanish/>
          <w:sz w:val="16"/>
        </w:rPr>
        <w:t>bursting</w:t>
      </w:r>
      <w:r w:rsidRPr="00BE352B">
        <w:rPr>
          <w:sz w:val="16"/>
        </w:rPr>
        <w:t xml:space="preserve"> </w:t>
      </w:r>
      <w:r w:rsidRPr="00996312">
        <w:rPr>
          <w:vanish/>
          <w:sz w:val="16"/>
        </w:rPr>
        <w:t>with</w:t>
      </w:r>
      <w:r w:rsidRPr="00BE352B">
        <w:rPr>
          <w:sz w:val="16"/>
        </w:rPr>
        <w:t xml:space="preserve"> </w:t>
      </w:r>
      <w:r w:rsidRPr="00996312">
        <w:rPr>
          <w:vanish/>
          <w:sz w:val="16"/>
        </w:rPr>
        <w:t>the</w:t>
      </w:r>
      <w:r w:rsidRPr="00BE352B">
        <w:rPr>
          <w:sz w:val="16"/>
        </w:rPr>
        <w:t xml:space="preserve"> </w:t>
      </w:r>
      <w:r w:rsidRPr="00996312">
        <w:rPr>
          <w:vanish/>
          <w:sz w:val="16"/>
        </w:rPr>
        <w:t>optimism</w:t>
      </w:r>
      <w:r w:rsidRPr="00BE352B">
        <w:rPr>
          <w:sz w:val="16"/>
        </w:rPr>
        <w:t xml:space="preserve"> </w:t>
      </w:r>
      <w:r w:rsidRPr="00996312">
        <w:rPr>
          <w:vanish/>
          <w:sz w:val="16"/>
        </w:rPr>
        <w:t>of</w:t>
      </w:r>
      <w:r w:rsidRPr="00BE352B">
        <w:rPr>
          <w:sz w:val="16"/>
        </w:rPr>
        <w:t xml:space="preserve"> </w:t>
      </w:r>
      <w:r w:rsidRPr="00996312">
        <w:rPr>
          <w:vanish/>
          <w:sz w:val="16"/>
        </w:rPr>
        <w:t>NewSpace,</w:t>
      </w:r>
      <w:r w:rsidRPr="00BE352B">
        <w:rPr>
          <w:sz w:val="16"/>
        </w:rPr>
        <w:t xml:space="preserve"> </w:t>
      </w:r>
      <w:r w:rsidRPr="00996312">
        <w:rPr>
          <w:vanish/>
          <w:sz w:val="16"/>
        </w:rPr>
        <w:t>Wohlforth</w:t>
      </w:r>
      <w:r w:rsidRPr="00BE352B">
        <w:rPr>
          <w:sz w:val="16"/>
        </w:rPr>
        <w:t xml:space="preserve"> </w:t>
      </w:r>
      <w:r w:rsidRPr="00996312">
        <w:rPr>
          <w:vanish/>
          <w:sz w:val="16"/>
        </w:rPr>
        <w:t>and</w:t>
      </w:r>
      <w:r w:rsidRPr="00BE352B">
        <w:rPr>
          <w:sz w:val="16"/>
        </w:rPr>
        <w:t xml:space="preserve"> </w:t>
      </w:r>
      <w:r w:rsidRPr="00996312">
        <w:rPr>
          <w:vanish/>
          <w:sz w:val="16"/>
        </w:rPr>
        <w:t>Hendrix</w:t>
      </w:r>
      <w:r w:rsidRPr="00BE352B">
        <w:rPr>
          <w:sz w:val="16"/>
        </w:rPr>
        <w:t xml:space="preserve"> </w:t>
      </w:r>
      <w:r w:rsidRPr="00996312">
        <w:rPr>
          <w:vanish/>
          <w:sz w:val="16"/>
        </w:rPr>
        <w:t>claim</w:t>
      </w:r>
      <w:r w:rsidRPr="00BE352B">
        <w:rPr>
          <w:sz w:val="16"/>
        </w:rPr>
        <w:t xml:space="preserve"> </w:t>
      </w:r>
      <w:r w:rsidRPr="00996312">
        <w:rPr>
          <w:vanish/>
          <w:sz w:val="16"/>
        </w:rPr>
        <w:t>that</w:t>
      </w:r>
      <w:r w:rsidRPr="00BE352B">
        <w:rPr>
          <w:sz w:val="16"/>
        </w:rPr>
        <w:t xml:space="preserve"> </w:t>
      </w:r>
      <w:r w:rsidRPr="00996312">
        <w:rPr>
          <w:vanish/>
          <w:sz w:val="16"/>
        </w:rPr>
        <w:t>‘the</w:t>
      </w:r>
      <w:r w:rsidRPr="00BE352B">
        <w:rPr>
          <w:sz w:val="16"/>
        </w:rPr>
        <w:t xml:space="preserve"> </w:t>
      </w:r>
      <w:r w:rsidRPr="00996312">
        <w:rPr>
          <w:vanish/>
          <w:sz w:val="16"/>
        </w:rPr>
        <w:t>commercial</w:t>
      </w:r>
      <w:r w:rsidRPr="00BE352B">
        <w:rPr>
          <w:sz w:val="16"/>
        </w:rPr>
        <w:t xml:space="preserve"> </w:t>
      </w:r>
      <w:r w:rsidRPr="00996312">
        <w:rPr>
          <w:vanish/>
          <w:sz w:val="16"/>
        </w:rPr>
        <w:t>spaceflight</w:t>
      </w:r>
      <w:r w:rsidRPr="00BE352B">
        <w:rPr>
          <w:sz w:val="16"/>
        </w:rPr>
        <w:t xml:space="preserve"> </w:t>
      </w:r>
      <w:r w:rsidRPr="00996312">
        <w:rPr>
          <w:vanish/>
          <w:sz w:val="16"/>
        </w:rPr>
        <w:t>industry</w:t>
      </w:r>
      <w:r w:rsidRPr="00BE352B">
        <w:rPr>
          <w:sz w:val="16"/>
        </w:rPr>
        <w:t xml:space="preserve"> </w:t>
      </w:r>
      <w:r w:rsidRPr="00996312">
        <w:rPr>
          <w:vanish/>
          <w:sz w:val="16"/>
        </w:rPr>
        <w:t>is</w:t>
      </w:r>
      <w:r w:rsidRPr="00BE352B">
        <w:rPr>
          <w:sz w:val="16"/>
        </w:rPr>
        <w:t xml:space="preserve"> </w:t>
      </w:r>
      <w:r w:rsidRPr="00996312">
        <w:rPr>
          <w:vanish/>
          <w:sz w:val="16"/>
        </w:rPr>
        <w:t>transforming</w:t>
      </w:r>
      <w:r w:rsidRPr="00BE352B">
        <w:rPr>
          <w:sz w:val="16"/>
        </w:rPr>
        <w:t xml:space="preserve"> </w:t>
      </w:r>
      <w:r w:rsidRPr="00996312">
        <w:rPr>
          <w:vanish/>
          <w:sz w:val="16"/>
        </w:rPr>
        <w:t>our</w:t>
      </w:r>
      <w:r w:rsidRPr="00BE352B">
        <w:rPr>
          <w:sz w:val="16"/>
        </w:rPr>
        <w:t xml:space="preserve"> </w:t>
      </w:r>
      <w:r w:rsidRPr="00996312">
        <w:rPr>
          <w:vanish/>
          <w:sz w:val="16"/>
        </w:rPr>
        <w:t>sense</w:t>
      </w:r>
      <w:r w:rsidRPr="00BE352B">
        <w:rPr>
          <w:sz w:val="16"/>
        </w:rPr>
        <w:t xml:space="preserve"> </w:t>
      </w:r>
      <w:r w:rsidRPr="00996312">
        <w:rPr>
          <w:vanish/>
          <w:sz w:val="16"/>
        </w:rPr>
        <w:t>of</w:t>
      </w:r>
      <w:r w:rsidRPr="00BE352B">
        <w:rPr>
          <w:sz w:val="16"/>
        </w:rPr>
        <w:t xml:space="preserve"> </w:t>
      </w:r>
      <w:r w:rsidRPr="00996312">
        <w:rPr>
          <w:vanish/>
          <w:sz w:val="16"/>
        </w:rPr>
        <w:t>possibility.</w:t>
      </w:r>
      <w:r w:rsidRPr="00BE352B">
        <w:rPr>
          <w:sz w:val="16"/>
        </w:rPr>
        <w:t xml:space="preserve"> </w:t>
      </w:r>
      <w:r w:rsidRPr="00996312">
        <w:rPr>
          <w:vanish/>
          <w:sz w:val="16"/>
        </w:rPr>
        <w:t>Using</w:t>
      </w:r>
      <w:r w:rsidRPr="00BE352B">
        <w:rPr>
          <w:sz w:val="16"/>
        </w:rPr>
        <w:t xml:space="preserve"> </w:t>
      </w:r>
      <w:r w:rsidRPr="00996312">
        <w:rPr>
          <w:vanish/>
          <w:sz w:val="16"/>
        </w:rPr>
        <w:t>Silicon</w:t>
      </w:r>
      <w:r w:rsidRPr="00BE352B">
        <w:rPr>
          <w:sz w:val="16"/>
        </w:rPr>
        <w:t xml:space="preserve"> </w:t>
      </w:r>
      <w:r w:rsidRPr="00996312">
        <w:rPr>
          <w:vanish/>
          <w:sz w:val="16"/>
        </w:rPr>
        <w:t>Valley’s</w:t>
      </w:r>
      <w:r w:rsidRPr="00BE352B">
        <w:rPr>
          <w:sz w:val="16"/>
        </w:rPr>
        <w:t xml:space="preserve"> </w:t>
      </w:r>
      <w:r w:rsidRPr="00996312">
        <w:rPr>
          <w:vanish/>
          <w:sz w:val="16"/>
        </w:rPr>
        <w:t>money</w:t>
      </w:r>
      <w:r w:rsidRPr="00BE352B">
        <w:rPr>
          <w:sz w:val="16"/>
        </w:rPr>
        <w:t xml:space="preserve"> </w:t>
      </w:r>
      <w:r w:rsidRPr="00996312">
        <w:rPr>
          <w:vanish/>
          <w:sz w:val="16"/>
        </w:rPr>
        <w:t>and</w:t>
      </w:r>
      <w:r w:rsidRPr="00BE352B">
        <w:rPr>
          <w:sz w:val="16"/>
        </w:rPr>
        <w:t xml:space="preserve"> </w:t>
      </w:r>
      <w:r w:rsidRPr="00996312">
        <w:rPr>
          <w:vanish/>
          <w:sz w:val="16"/>
        </w:rPr>
        <w:t>innovative</w:t>
      </w:r>
      <w:r w:rsidRPr="00BE352B">
        <w:rPr>
          <w:sz w:val="16"/>
        </w:rPr>
        <w:t xml:space="preserve"> </w:t>
      </w:r>
      <w:r w:rsidRPr="00996312">
        <w:rPr>
          <w:vanish/>
          <w:sz w:val="16"/>
        </w:rPr>
        <w:t>confidence,</w:t>
      </w:r>
      <w:r w:rsidRPr="00BE352B">
        <w:rPr>
          <w:sz w:val="16"/>
        </w:rPr>
        <w:t xml:space="preserve"> </w:t>
      </w:r>
      <w:r w:rsidRPr="00996312">
        <w:rPr>
          <w:vanish/>
          <w:sz w:val="16"/>
        </w:rPr>
        <w:t>it</w:t>
      </w:r>
      <w:r w:rsidRPr="00BE352B">
        <w:rPr>
          <w:sz w:val="16"/>
        </w:rPr>
        <w:t xml:space="preserve"> </w:t>
      </w:r>
      <w:r w:rsidRPr="00996312">
        <w:rPr>
          <w:vanish/>
          <w:sz w:val="16"/>
        </w:rPr>
        <w:t>will</w:t>
      </w:r>
      <w:r w:rsidRPr="00BE352B">
        <w:rPr>
          <w:sz w:val="16"/>
        </w:rPr>
        <w:t xml:space="preserve"> </w:t>
      </w:r>
      <w:r w:rsidRPr="00996312">
        <w:rPr>
          <w:vanish/>
          <w:sz w:val="16"/>
        </w:rPr>
        <w:t>soon</w:t>
      </w:r>
      <w:r w:rsidRPr="00BE352B">
        <w:rPr>
          <w:sz w:val="16"/>
        </w:rPr>
        <w:t xml:space="preserve"> </w:t>
      </w:r>
      <w:r w:rsidRPr="00996312">
        <w:rPr>
          <w:vanish/>
          <w:sz w:val="16"/>
        </w:rPr>
        <w:t>bring</w:t>
      </w:r>
      <w:r w:rsidRPr="00BE352B">
        <w:rPr>
          <w:sz w:val="16"/>
        </w:rPr>
        <w:t xml:space="preserve"> </w:t>
      </w:r>
      <w:r w:rsidRPr="00996312">
        <w:rPr>
          <w:vanish/>
          <w:sz w:val="16"/>
        </w:rPr>
        <w:t>mass</w:t>
      </w:r>
      <w:r w:rsidRPr="00BE352B">
        <w:rPr>
          <w:sz w:val="16"/>
        </w:rPr>
        <w:t xml:space="preserve"> </w:t>
      </w:r>
      <w:r w:rsidRPr="00996312">
        <w:rPr>
          <w:vanish/>
          <w:sz w:val="16"/>
        </w:rPr>
        <w:t>space</w:t>
      </w:r>
      <w:r w:rsidRPr="00BE352B">
        <w:rPr>
          <w:sz w:val="16"/>
        </w:rPr>
        <w:t xml:space="preserve"> </w:t>
      </w:r>
      <w:r w:rsidRPr="00996312">
        <w:rPr>
          <w:vanish/>
          <w:sz w:val="16"/>
        </w:rPr>
        <w:t>products</w:t>
      </w:r>
      <w:r w:rsidRPr="00BE352B">
        <w:rPr>
          <w:sz w:val="16"/>
        </w:rPr>
        <w:t xml:space="preserve"> </w:t>
      </w:r>
      <w:r w:rsidRPr="00996312">
        <w:rPr>
          <w:vanish/>
          <w:sz w:val="16"/>
        </w:rPr>
        <w:t>to</w:t>
      </w:r>
      <w:r w:rsidRPr="00BE352B">
        <w:rPr>
          <w:sz w:val="16"/>
        </w:rPr>
        <w:t xml:space="preserve"> </w:t>
      </w:r>
      <w:r w:rsidRPr="00996312">
        <w:rPr>
          <w:vanish/>
          <w:sz w:val="16"/>
        </w:rPr>
        <w:t>the</w:t>
      </w:r>
      <w:r w:rsidRPr="00BE352B">
        <w:rPr>
          <w:sz w:val="16"/>
        </w:rPr>
        <w:t xml:space="preserve"> </w:t>
      </w:r>
      <w:r w:rsidRPr="00996312">
        <w:rPr>
          <w:vanish/>
          <w:sz w:val="16"/>
        </w:rPr>
        <w:t>market'</w:t>
      </w:r>
      <w:r w:rsidRPr="00BE352B">
        <w:rPr>
          <w:sz w:val="16"/>
        </w:rPr>
        <w:t xml:space="preserve"> </w:t>
      </w:r>
      <w:r w:rsidRPr="00996312">
        <w:rPr>
          <w:vanish/>
          <w:sz w:val="16"/>
        </w:rPr>
        <w:t>(2016,</w:t>
      </w:r>
      <w:r w:rsidRPr="00BE352B">
        <w:rPr>
          <w:sz w:val="16"/>
        </w:rPr>
        <w:t xml:space="preserve"> </w:t>
      </w:r>
      <w:r w:rsidRPr="00996312">
        <w:rPr>
          <w:vanish/>
          <w:sz w:val="16"/>
        </w:rPr>
        <w:t>p.</w:t>
      </w:r>
      <w:r w:rsidRPr="00BE352B">
        <w:rPr>
          <w:sz w:val="16"/>
        </w:rPr>
        <w:t xml:space="preserve"> </w:t>
      </w:r>
      <w:r w:rsidRPr="00996312">
        <w:rPr>
          <w:vanish/>
          <w:sz w:val="16"/>
        </w:rPr>
        <w:t>7).</w:t>
      </w:r>
      <w:r w:rsidRPr="00BE352B">
        <w:rPr>
          <w:sz w:val="16"/>
        </w:rPr>
        <w:t xml:space="preserve"> </w:t>
      </w:r>
    </w:p>
    <w:p w14:paraId="64E40CD1" w14:textId="77777777" w:rsidR="005D7438" w:rsidRPr="00996312" w:rsidRDefault="005D7438" w:rsidP="005D7438">
      <w:pPr>
        <w:rPr>
          <w:vanish/>
          <w:sz w:val="16"/>
        </w:rPr>
      </w:pPr>
      <w:r w:rsidRPr="00996312">
        <w:rPr>
          <w:rStyle w:val="StyleUnderline"/>
          <w:vanish/>
        </w:rPr>
        <w:t>The</w:t>
      </w:r>
      <w:r w:rsidRPr="00257C65">
        <w:rPr>
          <w:rStyle w:val="StyleUnderline"/>
        </w:rPr>
        <w:t xml:space="preserve"> </w:t>
      </w:r>
      <w:r w:rsidRPr="00996312">
        <w:rPr>
          <w:rStyle w:val="Emphasis"/>
          <w:vanish/>
        </w:rPr>
        <w:t>trope</w:t>
      </w:r>
      <w:r w:rsidRPr="00257C65">
        <w:rPr>
          <w:rStyle w:val="Emphasis"/>
        </w:rPr>
        <w:t xml:space="preserve"> </w:t>
      </w:r>
      <w:r w:rsidRPr="00996312">
        <w:rPr>
          <w:rStyle w:val="Emphasis"/>
          <w:vanish/>
        </w:rPr>
        <w:t>of</w:t>
      </w:r>
      <w:r w:rsidRPr="00257C65">
        <w:rPr>
          <w:rStyle w:val="Emphasis"/>
        </w:rPr>
        <w:t xml:space="preserve"> </w:t>
      </w:r>
      <w:r w:rsidRPr="00996312">
        <w:rPr>
          <w:rStyle w:val="Emphasis"/>
          <w:vanish/>
        </w:rPr>
        <w:t>humanity</w:t>
      </w:r>
      <w:r w:rsidRPr="00257C65">
        <w:rPr>
          <w:rStyle w:val="Emphasis"/>
        </w:rPr>
        <w:t xml:space="preserve"> </w:t>
      </w:r>
      <w:r w:rsidRPr="00996312">
        <w:rPr>
          <w:rStyle w:val="Emphasis"/>
          <w:vanish/>
        </w:rPr>
        <w:t>plays</w:t>
      </w:r>
      <w:r w:rsidRPr="00257C65">
        <w:rPr>
          <w:rStyle w:val="Emphasis"/>
        </w:rPr>
        <w:t xml:space="preserve"> </w:t>
      </w:r>
      <w:r w:rsidRPr="00996312">
        <w:rPr>
          <w:rStyle w:val="Emphasis"/>
          <w:vanish/>
        </w:rPr>
        <w:t>a</w:t>
      </w:r>
      <w:r w:rsidRPr="00257C65">
        <w:rPr>
          <w:rStyle w:val="Emphasis"/>
        </w:rPr>
        <w:t xml:space="preserve"> </w:t>
      </w:r>
      <w:r w:rsidRPr="00996312">
        <w:rPr>
          <w:rStyle w:val="Emphasis"/>
          <w:vanish/>
        </w:rPr>
        <w:t>key</w:t>
      </w:r>
      <w:r w:rsidRPr="00257C65">
        <w:rPr>
          <w:rStyle w:val="Emphasis"/>
        </w:rPr>
        <w:t xml:space="preserve"> </w:t>
      </w:r>
      <w:r w:rsidRPr="00996312">
        <w:rPr>
          <w:rStyle w:val="Emphasis"/>
          <w:vanish/>
        </w:rPr>
        <w:t>role</w:t>
      </w:r>
      <w:r w:rsidRPr="00257C65">
        <w:rPr>
          <w:rStyle w:val="StyleUnderline"/>
        </w:rPr>
        <w:t xml:space="preserve"> </w:t>
      </w:r>
      <w:r w:rsidRPr="00996312">
        <w:rPr>
          <w:rStyle w:val="StyleUnderline"/>
          <w:vanish/>
        </w:rPr>
        <w:t>in</w:t>
      </w:r>
      <w:r w:rsidRPr="00257C65">
        <w:rPr>
          <w:rStyle w:val="StyleUnderline"/>
        </w:rPr>
        <w:t xml:space="preserve"> </w:t>
      </w:r>
      <w:r w:rsidRPr="00996312">
        <w:rPr>
          <w:rStyle w:val="StyleUnderline"/>
          <w:vanish/>
        </w:rPr>
        <w:t>the</w:t>
      </w:r>
      <w:r w:rsidRPr="00257C65">
        <w:rPr>
          <w:rStyle w:val="StyleUnderline"/>
        </w:rPr>
        <w:t xml:space="preserve"> </w:t>
      </w:r>
      <w:r w:rsidRPr="00996312">
        <w:rPr>
          <w:rStyle w:val="StyleUnderline"/>
          <w:vanish/>
        </w:rPr>
        <w:t>rhetoric</w:t>
      </w:r>
      <w:r w:rsidRPr="00257C65">
        <w:rPr>
          <w:rStyle w:val="StyleUnderline"/>
        </w:rPr>
        <w:t xml:space="preserve"> </w:t>
      </w:r>
      <w:r w:rsidRPr="00996312">
        <w:rPr>
          <w:rStyle w:val="StyleUnderline"/>
          <w:vanish/>
        </w:rPr>
        <w:t>of</w:t>
      </w:r>
      <w:r w:rsidRPr="00257C65">
        <w:rPr>
          <w:rStyle w:val="StyleUnderline"/>
        </w:rPr>
        <w:t xml:space="preserve"> </w:t>
      </w:r>
      <w:r w:rsidRPr="00996312">
        <w:rPr>
          <w:rStyle w:val="StyleUnderline"/>
          <w:vanish/>
        </w:rPr>
        <w:t>the</w:t>
      </w:r>
      <w:r w:rsidRPr="00257C65">
        <w:rPr>
          <w:rStyle w:val="StyleUnderline"/>
        </w:rPr>
        <w:t xml:space="preserve"> </w:t>
      </w:r>
      <w:r w:rsidRPr="00996312">
        <w:rPr>
          <w:rStyle w:val="StyleUnderline"/>
          <w:vanish/>
        </w:rPr>
        <w:t>adherents</w:t>
      </w:r>
      <w:r w:rsidRPr="00257C65">
        <w:rPr>
          <w:rStyle w:val="StyleUnderline"/>
        </w:rPr>
        <w:t xml:space="preserve"> </w:t>
      </w:r>
      <w:r w:rsidRPr="00996312">
        <w:rPr>
          <w:rStyle w:val="StyleUnderline"/>
          <w:vanish/>
        </w:rPr>
        <w:t>of</w:t>
      </w:r>
      <w:r w:rsidRPr="00257C65">
        <w:rPr>
          <w:rStyle w:val="StyleUnderline"/>
        </w:rPr>
        <w:t xml:space="preserve"> </w:t>
      </w:r>
      <w:r w:rsidRPr="00996312">
        <w:rPr>
          <w:rStyle w:val="StyleUnderline"/>
          <w:vanish/>
        </w:rPr>
        <w:t>NewSpace</w:t>
      </w:r>
      <w:r w:rsidRPr="00996312">
        <w:rPr>
          <w:vanish/>
          <w:sz w:val="16"/>
        </w:rPr>
        <w:t>.</w:t>
      </w:r>
      <w:r w:rsidRPr="00BE352B">
        <w:rPr>
          <w:sz w:val="16"/>
        </w:rPr>
        <w:t xml:space="preserve"> </w:t>
      </w:r>
      <w:r w:rsidRPr="00996312">
        <w:rPr>
          <w:vanish/>
          <w:sz w:val="16"/>
        </w:rPr>
        <w:t>To</w:t>
      </w:r>
      <w:r w:rsidRPr="00BE352B">
        <w:rPr>
          <w:sz w:val="16"/>
        </w:rPr>
        <w:t xml:space="preserve"> </w:t>
      </w:r>
      <w:r w:rsidRPr="00996312">
        <w:rPr>
          <w:rStyle w:val="StyleUnderline"/>
          <w:vanish/>
        </w:rPr>
        <w:t>fulfill</w:t>
      </w:r>
      <w:r w:rsidRPr="004E7F1B">
        <w:rPr>
          <w:rStyle w:val="StyleUnderline"/>
        </w:rPr>
        <w:t xml:space="preserve"> </w:t>
      </w:r>
      <w:r w:rsidRPr="00996312">
        <w:rPr>
          <w:rStyle w:val="StyleUnderline"/>
          <w:vanish/>
        </w:rPr>
        <w:t>the</w:t>
      </w:r>
      <w:r w:rsidRPr="004E7F1B">
        <w:rPr>
          <w:rStyle w:val="StyleUnderline"/>
        </w:rPr>
        <w:t xml:space="preserve"> </w:t>
      </w:r>
      <w:r w:rsidRPr="00257C65">
        <w:rPr>
          <w:rStyle w:val="StyleUnderline"/>
          <w:highlight w:val="cyan"/>
        </w:rPr>
        <w:t xml:space="preserve">objectives </w:t>
      </w:r>
      <w:r w:rsidRPr="00996312">
        <w:rPr>
          <w:rStyle w:val="StyleUnderline"/>
          <w:vanish/>
        </w:rPr>
        <w:t>of</w:t>
      </w:r>
      <w:r w:rsidRPr="00257C65">
        <w:rPr>
          <w:rStyle w:val="StyleUnderline"/>
        </w:rPr>
        <w:t xml:space="preserve"> </w:t>
      </w:r>
      <w:r w:rsidRPr="00996312">
        <w:rPr>
          <w:rStyle w:val="StyleUnderline"/>
          <w:vanish/>
        </w:rPr>
        <w:t>NewSpace</w:t>
      </w:r>
      <w:r w:rsidRPr="00996312">
        <w:rPr>
          <w:vanish/>
          <w:sz w:val="16"/>
        </w:rPr>
        <w:t>,</w:t>
      </w:r>
      <w:r w:rsidRPr="00257C65">
        <w:rPr>
          <w:sz w:val="16"/>
        </w:rPr>
        <w:t xml:space="preserve"> </w:t>
      </w:r>
      <w:r w:rsidRPr="00257C65">
        <w:rPr>
          <w:rStyle w:val="StyleUnderline"/>
          <w:highlight w:val="cyan"/>
        </w:rPr>
        <w:t>including profit maximization</w:t>
      </w:r>
      <w:r w:rsidRPr="004E7F1B">
        <w:rPr>
          <w:rStyle w:val="StyleUnderline"/>
        </w:rPr>
        <w:t xml:space="preserve"> </w:t>
      </w:r>
      <w:r w:rsidRPr="00996312">
        <w:rPr>
          <w:rStyle w:val="StyleUnderline"/>
          <w:vanish/>
        </w:rPr>
        <w:t>and</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exploitation</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celestial</w:t>
      </w:r>
      <w:r w:rsidRPr="004E7F1B">
        <w:rPr>
          <w:rStyle w:val="StyleUnderline"/>
        </w:rPr>
        <w:t xml:space="preserve"> </w:t>
      </w:r>
      <w:r w:rsidRPr="00996312">
        <w:rPr>
          <w:rStyle w:val="StyleUnderline"/>
          <w:vanish/>
        </w:rPr>
        <w:t>bodies</w:t>
      </w:r>
      <w:r w:rsidRPr="00996312">
        <w:rPr>
          <w:vanish/>
          <w:sz w:val="16"/>
        </w:rPr>
        <w:t>,</w:t>
      </w:r>
      <w:r w:rsidRPr="00BE352B">
        <w:rPr>
          <w:sz w:val="16"/>
        </w:rPr>
        <w:t xml:space="preserve"> </w:t>
      </w:r>
      <w:r w:rsidRPr="00996312">
        <w:rPr>
          <w:rStyle w:val="StyleUnderline"/>
          <w:vanish/>
        </w:rPr>
        <w:t>the</w:t>
      </w:r>
      <w:r w:rsidRPr="004E7F1B">
        <w:rPr>
          <w:rStyle w:val="StyleUnderline"/>
        </w:rPr>
        <w:t xml:space="preserve"> </w:t>
      </w:r>
      <w:r w:rsidRPr="00996312">
        <w:rPr>
          <w:rStyle w:val="StyleUnderline"/>
          <w:vanish/>
        </w:rPr>
        <w:t>symbolic</w:t>
      </w:r>
      <w:r w:rsidRPr="004E7F1B">
        <w:rPr>
          <w:rStyle w:val="StyleUnderline"/>
        </w:rPr>
        <w:t xml:space="preserve"> </w:t>
      </w:r>
      <w:r w:rsidRPr="00996312">
        <w:rPr>
          <w:rStyle w:val="StyleUnderline"/>
          <w:vanish/>
        </w:rPr>
        <w:t>figure</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a</w:t>
      </w:r>
      <w:r w:rsidRPr="004E7F1B">
        <w:rPr>
          <w:rStyle w:val="StyleUnderline"/>
        </w:rPr>
        <w:t xml:space="preserve"> </w:t>
      </w:r>
      <w:r w:rsidRPr="00996312">
        <w:rPr>
          <w:rStyle w:val="StyleUnderline"/>
          <w:vanish/>
        </w:rPr>
        <w:t>shared</w:t>
      </w:r>
      <w:r w:rsidRPr="004E7F1B">
        <w:rPr>
          <w:rStyle w:val="StyleUnderline"/>
        </w:rPr>
        <w:t xml:space="preserve"> </w:t>
      </w:r>
      <w:r w:rsidRPr="00996312">
        <w:rPr>
          <w:rStyle w:val="StyleUnderline"/>
          <w:vanish/>
        </w:rPr>
        <w:t>humanity</w:t>
      </w:r>
      <w:r w:rsidRPr="004E7F1B">
        <w:rPr>
          <w:rStyle w:val="StyleUnderline"/>
        </w:rPr>
        <w:t xml:space="preserve"> </w:t>
      </w:r>
      <w:r w:rsidRPr="00996312">
        <w:rPr>
          <w:rStyle w:val="StyleUnderline"/>
          <w:vanish/>
        </w:rPr>
        <w:t>serves</w:t>
      </w:r>
      <w:r w:rsidRPr="004E7F1B">
        <w:rPr>
          <w:rStyle w:val="StyleUnderline"/>
        </w:rPr>
        <w:t xml:space="preserve"> </w:t>
      </w:r>
      <w:r w:rsidRPr="00996312">
        <w:rPr>
          <w:rStyle w:val="StyleUnderline"/>
          <w:vanish/>
        </w:rPr>
        <w:t>a</w:t>
      </w:r>
      <w:r w:rsidRPr="004E7F1B">
        <w:rPr>
          <w:rStyle w:val="StyleUnderline"/>
        </w:rPr>
        <w:t xml:space="preserve"> </w:t>
      </w:r>
      <w:r w:rsidRPr="00996312">
        <w:rPr>
          <w:rStyle w:val="StyleUnderline"/>
          <w:vanish/>
        </w:rPr>
        <w:t>useful</w:t>
      </w:r>
      <w:r w:rsidRPr="004E7F1B">
        <w:rPr>
          <w:rStyle w:val="StyleUnderline"/>
        </w:rPr>
        <w:t xml:space="preserve"> </w:t>
      </w:r>
      <w:r w:rsidRPr="00996312">
        <w:rPr>
          <w:rStyle w:val="StyleUnderline"/>
          <w:vanish/>
        </w:rPr>
        <w:t>purpose</w:t>
      </w:r>
      <w:r w:rsidRPr="00996312">
        <w:rPr>
          <w:vanish/>
          <w:sz w:val="16"/>
        </w:rPr>
        <w:t>,</w:t>
      </w:r>
      <w:r w:rsidRPr="00BE352B">
        <w:rPr>
          <w:sz w:val="16"/>
        </w:rPr>
        <w:t xml:space="preserve"> </w:t>
      </w:r>
      <w:r w:rsidRPr="00F2020E">
        <w:rPr>
          <w:rStyle w:val="StyleUnderline"/>
          <w:highlight w:val="cyan"/>
        </w:rPr>
        <w:t>camouflaging</w:t>
      </w:r>
      <w:r w:rsidRPr="004E7F1B">
        <w:rPr>
          <w:rStyle w:val="StyleUnderline"/>
        </w:rPr>
        <w:t xml:space="preserve"> </w:t>
      </w:r>
      <w:r w:rsidRPr="00996312">
        <w:rPr>
          <w:rStyle w:val="StyleUnderline"/>
          <w:vanish/>
        </w:rPr>
        <w:t>the</w:t>
      </w:r>
      <w:r w:rsidRPr="004E7F1B">
        <w:rPr>
          <w:rStyle w:val="StyleUnderline"/>
        </w:rPr>
        <w:t xml:space="preserve"> </w:t>
      </w:r>
      <w:r w:rsidRPr="00F2020E">
        <w:rPr>
          <w:rStyle w:val="StyleUnderline"/>
          <w:highlight w:val="cyan"/>
        </w:rPr>
        <w:t>conquest of space</w:t>
      </w:r>
      <w:r w:rsidRPr="004E7F1B">
        <w:rPr>
          <w:rStyle w:val="StyleUnderline"/>
        </w:rPr>
        <w:t xml:space="preserve"> </w:t>
      </w:r>
      <w:r w:rsidRPr="00996312">
        <w:rPr>
          <w:rStyle w:val="StyleUnderline"/>
          <w:vanish/>
        </w:rPr>
        <w:t>by</w:t>
      </w:r>
      <w:r w:rsidRPr="004E7F1B">
        <w:rPr>
          <w:rStyle w:val="StyleUnderline"/>
        </w:rPr>
        <w:t xml:space="preserve"> </w:t>
      </w:r>
      <w:r w:rsidRPr="00996312">
        <w:rPr>
          <w:rStyle w:val="StyleUnderline"/>
          <w:vanish/>
        </w:rPr>
        <w:t>capitalism</w:t>
      </w:r>
      <w:r w:rsidRPr="004E7F1B">
        <w:rPr>
          <w:rStyle w:val="StyleUnderline"/>
        </w:rPr>
        <w:t xml:space="preserve"> </w:t>
      </w:r>
      <w:r w:rsidRPr="00F2020E">
        <w:rPr>
          <w:rStyle w:val="StyleUnderline"/>
          <w:highlight w:val="cyan"/>
        </w:rPr>
        <w:t>with a dream of humanity</w:t>
      </w:r>
      <w:r w:rsidRPr="004E7F1B">
        <w:rPr>
          <w:rStyle w:val="StyleUnderline"/>
        </w:rPr>
        <w:t xml:space="preserve"> </w:t>
      </w:r>
      <w:r w:rsidRPr="00996312">
        <w:rPr>
          <w:rStyle w:val="StyleUnderline"/>
          <w:vanish/>
        </w:rPr>
        <w:t>boldly</w:t>
      </w:r>
      <w:r w:rsidRPr="004E7F1B">
        <w:rPr>
          <w:rStyle w:val="StyleUnderline"/>
        </w:rPr>
        <w:t xml:space="preserve"> </w:t>
      </w:r>
      <w:r w:rsidRPr="00996312">
        <w:rPr>
          <w:rStyle w:val="StyleUnderline"/>
          <w:vanish/>
        </w:rPr>
        <w:t>venturing</w:t>
      </w:r>
      <w:r w:rsidRPr="004E7F1B">
        <w:rPr>
          <w:rStyle w:val="StyleUnderline"/>
        </w:rPr>
        <w:t xml:space="preserve"> </w:t>
      </w:r>
      <w:r w:rsidRPr="00996312">
        <w:rPr>
          <w:rStyle w:val="StyleUnderline"/>
          <w:vanish/>
        </w:rPr>
        <w:t>forth</w:t>
      </w:r>
      <w:r w:rsidRPr="004E7F1B">
        <w:rPr>
          <w:rStyle w:val="StyleUnderline"/>
        </w:rPr>
        <w:t xml:space="preserve"> </w:t>
      </w:r>
      <w:r w:rsidRPr="00F2020E">
        <w:rPr>
          <w:rStyle w:val="StyleUnderline"/>
          <w:highlight w:val="cyan"/>
        </w:rPr>
        <w:t>into the dark unknown</w:t>
      </w:r>
      <w:r w:rsidRPr="00996312">
        <w:rPr>
          <w:vanish/>
          <w:sz w:val="16"/>
        </w:rPr>
        <w:t>,</w:t>
      </w:r>
      <w:r w:rsidRPr="00BE352B">
        <w:rPr>
          <w:sz w:val="16"/>
        </w:rPr>
        <w:t xml:space="preserve"> </w:t>
      </w:r>
      <w:r w:rsidRPr="00996312">
        <w:rPr>
          <w:rStyle w:val="StyleUnderline"/>
          <w:vanish/>
        </w:rPr>
        <w:t>thereby</w:t>
      </w:r>
      <w:r w:rsidRPr="004E7F1B">
        <w:rPr>
          <w:rStyle w:val="StyleUnderline"/>
        </w:rPr>
        <w:t xml:space="preserve"> </w:t>
      </w:r>
      <w:r w:rsidRPr="00996312">
        <w:rPr>
          <w:rStyle w:val="StyleUnderline"/>
          <w:vanish/>
        </w:rPr>
        <w:t>also</w:t>
      </w:r>
      <w:r w:rsidRPr="004E7F1B">
        <w:rPr>
          <w:rStyle w:val="StyleUnderline"/>
        </w:rPr>
        <w:t xml:space="preserve"> </w:t>
      </w:r>
      <w:r w:rsidRPr="00F2020E">
        <w:rPr>
          <w:rStyle w:val="StyleUnderline"/>
          <w:highlight w:val="cyan"/>
        </w:rPr>
        <w:t>providing</w:t>
      </w:r>
      <w:r w:rsidRPr="004E7F1B">
        <w:rPr>
          <w:rStyle w:val="StyleUnderline"/>
        </w:rPr>
        <w:t xml:space="preserve"> </w:t>
      </w:r>
      <w:r w:rsidRPr="00996312">
        <w:rPr>
          <w:rStyle w:val="StyleUnderline"/>
          <w:vanish/>
        </w:rPr>
        <w:t>the</w:t>
      </w:r>
      <w:r w:rsidRPr="004E7F1B">
        <w:rPr>
          <w:rStyle w:val="StyleUnderline"/>
        </w:rPr>
        <w:t xml:space="preserve"> </w:t>
      </w:r>
      <w:r w:rsidRPr="00F2020E">
        <w:rPr>
          <w:rStyle w:val="StyleUnderline"/>
          <w:highlight w:val="cyan"/>
        </w:rPr>
        <w:t>legitimacy</w:t>
      </w:r>
      <w:r w:rsidRPr="004E7F1B">
        <w:rPr>
          <w:rStyle w:val="StyleUnderline"/>
        </w:rPr>
        <w:t xml:space="preserve"> </w:t>
      </w:r>
      <w:r w:rsidRPr="00996312">
        <w:rPr>
          <w:rStyle w:val="StyleUnderline"/>
          <w:vanish/>
        </w:rPr>
        <w:t>and</w:t>
      </w:r>
      <w:r w:rsidRPr="004E7F1B">
        <w:rPr>
          <w:rStyle w:val="StyleUnderline"/>
        </w:rPr>
        <w:t xml:space="preserve"> </w:t>
      </w:r>
      <w:r w:rsidRPr="00996312">
        <w:rPr>
          <w:rStyle w:val="StyleUnderline"/>
          <w:vanish/>
        </w:rPr>
        <w:t>enthusiasm</w:t>
      </w:r>
      <w:r w:rsidRPr="004E7F1B">
        <w:rPr>
          <w:rStyle w:val="StyleUnderline"/>
        </w:rPr>
        <w:t xml:space="preserve"> </w:t>
      </w:r>
      <w:r w:rsidRPr="00996312">
        <w:rPr>
          <w:rStyle w:val="StyleUnderline"/>
          <w:vanish/>
        </w:rPr>
        <w:t>needed</w:t>
      </w:r>
      <w:r w:rsidRPr="004E7F1B">
        <w:rPr>
          <w:rStyle w:val="StyleUnderline"/>
        </w:rPr>
        <w:t xml:space="preserve"> </w:t>
      </w:r>
      <w:r w:rsidRPr="00F2020E">
        <w:rPr>
          <w:rStyle w:val="StyleUnderline"/>
          <w:highlight w:val="cyan"/>
        </w:rPr>
        <w:t>to support</w:t>
      </w:r>
      <w:r w:rsidRPr="004E7F1B">
        <w:rPr>
          <w:rStyle w:val="StyleUnderline"/>
        </w:rPr>
        <w:t xml:space="preserve"> </w:t>
      </w:r>
      <w:r w:rsidRPr="00996312">
        <w:rPr>
          <w:rStyle w:val="StyleUnderline"/>
          <w:vanish/>
        </w:rPr>
        <w:t>bolster</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legitimacy</w:t>
      </w:r>
      <w:r w:rsidRPr="004E7F1B">
        <w:rPr>
          <w:rStyle w:val="StyleUnderline"/>
        </w:rPr>
        <w:t xml:space="preserve"> </w:t>
      </w:r>
      <w:r w:rsidRPr="00996312">
        <w:rPr>
          <w:rStyle w:val="StyleUnderline"/>
          <w:vanish/>
        </w:rPr>
        <w:t>of</w:t>
      </w:r>
      <w:r w:rsidRPr="004E7F1B">
        <w:rPr>
          <w:rStyle w:val="StyleUnderline"/>
        </w:rPr>
        <w:t xml:space="preserve"> </w:t>
      </w:r>
      <w:r w:rsidRPr="00F2020E">
        <w:rPr>
          <w:rStyle w:val="StyleUnderline"/>
          <w:highlight w:val="cyan"/>
        </w:rPr>
        <w:t>NewSpace</w:t>
      </w:r>
      <w:r w:rsidRPr="00996312">
        <w:rPr>
          <w:vanish/>
          <w:sz w:val="16"/>
        </w:rPr>
        <w:t>.</w:t>
      </w:r>
      <w:r w:rsidRPr="00BE352B">
        <w:rPr>
          <w:sz w:val="16"/>
        </w:rPr>
        <w:t xml:space="preserve"> </w:t>
      </w:r>
      <w:r w:rsidRPr="00996312">
        <w:rPr>
          <w:vanish/>
          <w:sz w:val="16"/>
        </w:rPr>
        <w:t>So</w:t>
      </w:r>
      <w:r w:rsidRPr="00BE352B">
        <w:rPr>
          <w:sz w:val="16"/>
        </w:rPr>
        <w:t xml:space="preserve"> </w:t>
      </w:r>
      <w:r w:rsidRPr="00996312">
        <w:rPr>
          <w:vanish/>
          <w:sz w:val="16"/>
        </w:rPr>
        <w:t>long</w:t>
      </w:r>
      <w:r w:rsidRPr="00BE352B">
        <w:rPr>
          <w:sz w:val="16"/>
        </w:rPr>
        <w:t xml:space="preserve"> </w:t>
      </w:r>
      <w:r w:rsidRPr="00996312">
        <w:rPr>
          <w:vanish/>
          <w:sz w:val="16"/>
        </w:rPr>
        <w:t>as</w:t>
      </w:r>
      <w:r w:rsidRPr="00BE352B">
        <w:rPr>
          <w:sz w:val="16"/>
        </w:rPr>
        <w:t xml:space="preserve"> </w:t>
      </w:r>
      <w:r w:rsidRPr="00996312">
        <w:rPr>
          <w:vanish/>
          <w:sz w:val="16"/>
        </w:rPr>
        <w:t>the</w:t>
      </w:r>
      <w:r w:rsidRPr="00BE352B">
        <w:rPr>
          <w:sz w:val="16"/>
        </w:rPr>
        <w:t xml:space="preserve"> </w:t>
      </w:r>
      <w:r w:rsidRPr="00996312">
        <w:rPr>
          <w:vanish/>
          <w:sz w:val="16"/>
        </w:rPr>
        <w:t>stargazers</w:t>
      </w:r>
      <w:r w:rsidRPr="00BE352B">
        <w:rPr>
          <w:sz w:val="16"/>
        </w:rPr>
        <w:t xml:space="preserve"> </w:t>
      </w:r>
      <w:r w:rsidRPr="00996312">
        <w:rPr>
          <w:vanish/>
          <w:sz w:val="16"/>
        </w:rPr>
        <w:t>and</w:t>
      </w:r>
      <w:r w:rsidRPr="00BE352B">
        <w:rPr>
          <w:sz w:val="16"/>
        </w:rPr>
        <w:t xml:space="preserve"> </w:t>
      </w:r>
      <w:r w:rsidRPr="00996312">
        <w:rPr>
          <w:vanish/>
          <w:sz w:val="16"/>
        </w:rPr>
        <w:t>SpaceX</w:t>
      </w:r>
      <w:r w:rsidRPr="00BE352B">
        <w:rPr>
          <w:sz w:val="16"/>
        </w:rPr>
        <w:t xml:space="preserve"> </w:t>
      </w:r>
      <w:r w:rsidRPr="00996312">
        <w:rPr>
          <w:vanish/>
          <w:sz w:val="16"/>
        </w:rPr>
        <w:t>watchers</w:t>
      </w:r>
      <w:r w:rsidRPr="00BE352B">
        <w:rPr>
          <w:sz w:val="16"/>
        </w:rPr>
        <w:t xml:space="preserve"> </w:t>
      </w:r>
      <w:r w:rsidRPr="00996312">
        <w:rPr>
          <w:vanish/>
          <w:sz w:val="16"/>
        </w:rPr>
        <w:t>are</w:t>
      </w:r>
      <w:r w:rsidRPr="00BE352B">
        <w:rPr>
          <w:sz w:val="16"/>
        </w:rPr>
        <w:t xml:space="preserve"> </w:t>
      </w:r>
      <w:r w:rsidRPr="00996312">
        <w:rPr>
          <w:vanish/>
          <w:sz w:val="16"/>
        </w:rPr>
        <w:t>permitted</w:t>
      </w:r>
      <w:r w:rsidRPr="00BE352B">
        <w:rPr>
          <w:sz w:val="16"/>
        </w:rPr>
        <w:t xml:space="preserve"> </w:t>
      </w:r>
      <w:r w:rsidRPr="00996312">
        <w:rPr>
          <w:vanish/>
          <w:sz w:val="16"/>
        </w:rPr>
        <w:t>their</w:t>
      </w:r>
      <w:r w:rsidRPr="00BE352B">
        <w:rPr>
          <w:sz w:val="16"/>
        </w:rPr>
        <w:t xml:space="preserve"> </w:t>
      </w:r>
      <w:r w:rsidRPr="00996312">
        <w:rPr>
          <w:vanish/>
          <w:sz w:val="16"/>
        </w:rPr>
        <w:t>fill</w:t>
      </w:r>
      <w:r w:rsidRPr="00BE352B">
        <w:rPr>
          <w:sz w:val="16"/>
        </w:rPr>
        <w:t xml:space="preserve"> </w:t>
      </w:r>
      <w:r w:rsidRPr="00996312">
        <w:rPr>
          <w:vanish/>
          <w:sz w:val="16"/>
        </w:rPr>
        <w:t>of</w:t>
      </w:r>
      <w:r w:rsidRPr="00BE352B">
        <w:rPr>
          <w:sz w:val="16"/>
        </w:rPr>
        <w:t xml:space="preserve"> </w:t>
      </w:r>
      <w:r w:rsidRPr="00996312">
        <w:rPr>
          <w:vanish/>
          <w:sz w:val="16"/>
        </w:rPr>
        <w:t>‘collective</w:t>
      </w:r>
      <w:r w:rsidRPr="00BE352B">
        <w:rPr>
          <w:sz w:val="16"/>
        </w:rPr>
        <w:t xml:space="preserve"> </w:t>
      </w:r>
      <w:r w:rsidRPr="00996312">
        <w:rPr>
          <w:vanish/>
          <w:sz w:val="16"/>
        </w:rPr>
        <w:t>effervescence',</w:t>
      </w:r>
      <w:r w:rsidRPr="00BE352B">
        <w:rPr>
          <w:sz w:val="16"/>
        </w:rPr>
        <w:t xml:space="preserve"> </w:t>
      </w:r>
      <w:r w:rsidRPr="00996312">
        <w:rPr>
          <w:vanish/>
          <w:sz w:val="16"/>
        </w:rPr>
        <w:t>to</w:t>
      </w:r>
      <w:r w:rsidRPr="00BE352B">
        <w:rPr>
          <w:sz w:val="16"/>
        </w:rPr>
        <w:t xml:space="preserve"> </w:t>
      </w:r>
      <w:r w:rsidRPr="00996312">
        <w:rPr>
          <w:vanish/>
          <w:sz w:val="16"/>
        </w:rPr>
        <w:t>use</w:t>
      </w:r>
      <w:r w:rsidRPr="00BE352B">
        <w:rPr>
          <w:sz w:val="16"/>
        </w:rPr>
        <w:t xml:space="preserve"> </w:t>
      </w:r>
      <w:r w:rsidRPr="00996312">
        <w:rPr>
          <w:vanish/>
          <w:sz w:val="16"/>
        </w:rPr>
        <w:t>Durkheim’s</w:t>
      </w:r>
      <w:r w:rsidRPr="00BE352B">
        <w:rPr>
          <w:sz w:val="16"/>
        </w:rPr>
        <w:t xml:space="preserve"> </w:t>
      </w:r>
      <w:r w:rsidRPr="00996312">
        <w:rPr>
          <w:vanish/>
          <w:sz w:val="16"/>
        </w:rPr>
        <w:t>(1995,</w:t>
      </w:r>
      <w:r w:rsidRPr="00BE352B">
        <w:rPr>
          <w:sz w:val="16"/>
        </w:rPr>
        <w:t xml:space="preserve"> </w:t>
      </w:r>
      <w:r w:rsidRPr="00996312">
        <w:rPr>
          <w:vanish/>
          <w:sz w:val="16"/>
        </w:rPr>
        <w:t>p.</w:t>
      </w:r>
      <w:r w:rsidRPr="00BE352B">
        <w:rPr>
          <w:sz w:val="16"/>
        </w:rPr>
        <w:t xml:space="preserve"> </w:t>
      </w:r>
      <w:r w:rsidRPr="00996312">
        <w:rPr>
          <w:vanish/>
          <w:sz w:val="16"/>
        </w:rPr>
        <w:t>228)</w:t>
      </w:r>
      <w:r w:rsidRPr="00BE352B">
        <w:rPr>
          <w:sz w:val="16"/>
        </w:rPr>
        <w:t xml:space="preserve"> </w:t>
      </w:r>
      <w:r w:rsidRPr="00996312">
        <w:rPr>
          <w:vanish/>
          <w:sz w:val="16"/>
        </w:rPr>
        <w:t>concept,</w:t>
      </w:r>
      <w:r w:rsidRPr="00BE352B">
        <w:rPr>
          <w:sz w:val="16"/>
        </w:rPr>
        <w:t xml:space="preserve"> </w:t>
      </w:r>
      <w:r w:rsidRPr="00996312">
        <w:rPr>
          <w:vanish/>
          <w:sz w:val="16"/>
        </w:rPr>
        <w:t>capitalist</w:t>
      </w:r>
      <w:r w:rsidRPr="00BE352B">
        <w:rPr>
          <w:sz w:val="16"/>
        </w:rPr>
        <w:t xml:space="preserve"> </w:t>
      </w:r>
      <w:r w:rsidRPr="00996312">
        <w:rPr>
          <w:vanish/>
          <w:sz w:val="16"/>
        </w:rPr>
        <w:t>entrepreneurs</w:t>
      </w:r>
      <w:r w:rsidRPr="00BE352B">
        <w:rPr>
          <w:sz w:val="16"/>
        </w:rPr>
        <w:t xml:space="preserve"> </w:t>
      </w:r>
      <w:r w:rsidRPr="00996312">
        <w:rPr>
          <w:vanish/>
          <w:sz w:val="16"/>
        </w:rPr>
        <w:t>will</w:t>
      </w:r>
      <w:r w:rsidRPr="00BE352B">
        <w:rPr>
          <w:sz w:val="16"/>
        </w:rPr>
        <w:t xml:space="preserve"> </w:t>
      </w:r>
      <w:r w:rsidRPr="00996312">
        <w:rPr>
          <w:vanish/>
          <w:sz w:val="16"/>
        </w:rPr>
        <w:t>be</w:t>
      </w:r>
      <w:r w:rsidRPr="00BE352B">
        <w:rPr>
          <w:sz w:val="16"/>
        </w:rPr>
        <w:t xml:space="preserve"> </w:t>
      </w:r>
      <w:r w:rsidRPr="00996312">
        <w:rPr>
          <w:vanish/>
          <w:sz w:val="16"/>
        </w:rPr>
        <w:t>able</w:t>
      </w:r>
      <w:r w:rsidRPr="00BE352B">
        <w:rPr>
          <w:sz w:val="16"/>
        </w:rPr>
        <w:t xml:space="preserve"> </w:t>
      </w:r>
      <w:r w:rsidRPr="00996312">
        <w:rPr>
          <w:vanish/>
          <w:sz w:val="16"/>
        </w:rPr>
        <w:t>to</w:t>
      </w:r>
      <w:r w:rsidRPr="00BE352B">
        <w:rPr>
          <w:sz w:val="16"/>
        </w:rPr>
        <w:t xml:space="preserve"> </w:t>
      </w:r>
      <w:r w:rsidRPr="00996312">
        <w:rPr>
          <w:vanish/>
          <w:sz w:val="16"/>
        </w:rPr>
        <w:t>pursue</w:t>
      </w:r>
      <w:r w:rsidRPr="00BE352B">
        <w:rPr>
          <w:sz w:val="16"/>
        </w:rPr>
        <w:t xml:space="preserve"> </w:t>
      </w:r>
      <w:r w:rsidRPr="00996312">
        <w:rPr>
          <w:vanish/>
          <w:sz w:val="16"/>
        </w:rPr>
        <w:t>their</w:t>
      </w:r>
      <w:r w:rsidRPr="00BE352B">
        <w:rPr>
          <w:sz w:val="16"/>
        </w:rPr>
        <w:t xml:space="preserve"> </w:t>
      </w:r>
      <w:r w:rsidRPr="00996312">
        <w:rPr>
          <w:vanish/>
          <w:sz w:val="16"/>
        </w:rPr>
        <w:t>business</w:t>
      </w:r>
      <w:r w:rsidRPr="00BE352B">
        <w:rPr>
          <w:sz w:val="16"/>
        </w:rPr>
        <w:t xml:space="preserve"> </w:t>
      </w:r>
      <w:r w:rsidRPr="00996312">
        <w:rPr>
          <w:vanish/>
          <w:sz w:val="16"/>
        </w:rPr>
        <w:t>interests</w:t>
      </w:r>
      <w:r w:rsidRPr="00BE352B">
        <w:rPr>
          <w:sz w:val="16"/>
        </w:rPr>
        <w:t xml:space="preserve"> </w:t>
      </w:r>
      <w:r w:rsidRPr="00996312">
        <w:rPr>
          <w:vanish/>
          <w:sz w:val="16"/>
        </w:rPr>
        <w:t>more</w:t>
      </w:r>
      <w:r w:rsidRPr="00BE352B">
        <w:rPr>
          <w:sz w:val="16"/>
        </w:rPr>
        <w:t xml:space="preserve"> </w:t>
      </w:r>
      <w:r w:rsidRPr="00996312">
        <w:rPr>
          <w:vanish/>
          <w:sz w:val="16"/>
        </w:rPr>
        <w:t>or</w:t>
      </w:r>
      <w:r w:rsidRPr="00BE352B">
        <w:rPr>
          <w:sz w:val="16"/>
        </w:rPr>
        <w:t xml:space="preserve"> </w:t>
      </w:r>
      <w:r w:rsidRPr="00996312">
        <w:rPr>
          <w:vanish/>
          <w:sz w:val="16"/>
        </w:rPr>
        <w:t>less</w:t>
      </w:r>
      <w:r w:rsidRPr="00BE352B">
        <w:rPr>
          <w:sz w:val="16"/>
        </w:rPr>
        <w:t xml:space="preserve"> </w:t>
      </w:r>
      <w:r w:rsidRPr="00996312">
        <w:rPr>
          <w:vanish/>
          <w:sz w:val="16"/>
        </w:rPr>
        <w:t>as</w:t>
      </w:r>
      <w:r w:rsidRPr="00BE352B">
        <w:rPr>
          <w:sz w:val="16"/>
        </w:rPr>
        <w:t xml:space="preserve"> </w:t>
      </w:r>
      <w:r w:rsidRPr="00996312">
        <w:rPr>
          <w:vanish/>
          <w:sz w:val="16"/>
        </w:rPr>
        <w:t>they</w:t>
      </w:r>
      <w:r w:rsidRPr="00BE352B">
        <w:rPr>
          <w:sz w:val="16"/>
        </w:rPr>
        <w:t xml:space="preserve"> </w:t>
      </w:r>
      <w:r w:rsidRPr="00996312">
        <w:rPr>
          <w:vanish/>
          <w:sz w:val="16"/>
        </w:rPr>
        <w:t>please.</w:t>
      </w:r>
      <w:r w:rsidRPr="00BE352B">
        <w:rPr>
          <w:sz w:val="16"/>
        </w:rPr>
        <w:t xml:space="preserve"> </w:t>
      </w:r>
      <w:r w:rsidRPr="00996312">
        <w:rPr>
          <w:vanish/>
          <w:sz w:val="16"/>
        </w:rPr>
        <w:t>The</w:t>
      </w:r>
      <w:r w:rsidRPr="00BE352B">
        <w:rPr>
          <w:sz w:val="16"/>
        </w:rPr>
        <w:t xml:space="preserve"> </w:t>
      </w:r>
      <w:r w:rsidRPr="00996312">
        <w:rPr>
          <w:vanish/>
          <w:sz w:val="16"/>
        </w:rPr>
        <w:t>spectacle</w:t>
      </w:r>
      <w:r w:rsidRPr="00BE352B">
        <w:rPr>
          <w:sz w:val="16"/>
        </w:rPr>
        <w:t xml:space="preserve"> </w:t>
      </w:r>
      <w:r w:rsidRPr="00996312">
        <w:rPr>
          <w:vanish/>
          <w:sz w:val="16"/>
        </w:rPr>
        <w:t>of</w:t>
      </w:r>
      <w:r w:rsidRPr="00BE352B">
        <w:rPr>
          <w:sz w:val="16"/>
        </w:rPr>
        <w:t xml:space="preserve"> </w:t>
      </w:r>
      <w:r w:rsidRPr="00996312">
        <w:rPr>
          <w:vanish/>
          <w:sz w:val="16"/>
        </w:rPr>
        <w:t>outer</w:t>
      </w:r>
      <w:r w:rsidRPr="00BE352B">
        <w:rPr>
          <w:sz w:val="16"/>
        </w:rPr>
        <w:t xml:space="preserve"> </w:t>
      </w:r>
      <w:r w:rsidRPr="00996312">
        <w:rPr>
          <w:vanish/>
          <w:sz w:val="16"/>
        </w:rPr>
        <w:t>space</w:t>
      </w:r>
      <w:r w:rsidRPr="00BE352B">
        <w:rPr>
          <w:sz w:val="16"/>
        </w:rPr>
        <w:t xml:space="preserve"> </w:t>
      </w:r>
      <w:r w:rsidRPr="00996312">
        <w:rPr>
          <w:vanish/>
          <w:sz w:val="16"/>
        </w:rPr>
        <w:t>is</w:t>
      </w:r>
      <w:r w:rsidRPr="00BE352B">
        <w:rPr>
          <w:sz w:val="16"/>
        </w:rPr>
        <w:t xml:space="preserve"> </w:t>
      </w:r>
      <w:r w:rsidRPr="00996312">
        <w:rPr>
          <w:vanish/>
          <w:sz w:val="16"/>
        </w:rPr>
        <w:t>crucial</w:t>
      </w:r>
      <w:r w:rsidRPr="00BE352B">
        <w:rPr>
          <w:sz w:val="16"/>
        </w:rPr>
        <w:t xml:space="preserve"> </w:t>
      </w:r>
      <w:r w:rsidRPr="00996312">
        <w:rPr>
          <w:vanish/>
          <w:sz w:val="16"/>
        </w:rPr>
        <w:t>in</w:t>
      </w:r>
      <w:r w:rsidRPr="00BE352B">
        <w:rPr>
          <w:sz w:val="16"/>
        </w:rPr>
        <w:t xml:space="preserve"> </w:t>
      </w:r>
      <w:r w:rsidRPr="00996312">
        <w:rPr>
          <w:vanish/>
          <w:sz w:val="16"/>
        </w:rPr>
        <w:t>this</w:t>
      </w:r>
      <w:r w:rsidRPr="00BE352B">
        <w:rPr>
          <w:sz w:val="16"/>
        </w:rPr>
        <w:t xml:space="preserve"> </w:t>
      </w:r>
      <w:r w:rsidRPr="00996312">
        <w:rPr>
          <w:vanish/>
          <w:sz w:val="16"/>
        </w:rPr>
        <w:t>regard.</w:t>
      </w:r>
      <w:r w:rsidRPr="00BE352B">
        <w:rPr>
          <w:sz w:val="16"/>
        </w:rPr>
        <w:t xml:space="preserve"> </w:t>
      </w:r>
    </w:p>
    <w:p w14:paraId="1BCCA823" w14:textId="77777777" w:rsidR="005D7438" w:rsidRPr="00996312" w:rsidRDefault="005D7438" w:rsidP="005D7438">
      <w:pPr>
        <w:rPr>
          <w:vanish/>
          <w:sz w:val="16"/>
        </w:rPr>
      </w:pPr>
      <w:r w:rsidRPr="00996312">
        <w:rPr>
          <w:vanish/>
          <w:sz w:val="16"/>
        </w:rPr>
        <w:t>Crucially,</w:t>
      </w:r>
      <w:r w:rsidRPr="00BE352B">
        <w:rPr>
          <w:sz w:val="16"/>
        </w:rPr>
        <w:t xml:space="preserve"> </w:t>
      </w:r>
      <w:r w:rsidRPr="00996312">
        <w:rPr>
          <w:vanish/>
          <w:sz w:val="16"/>
        </w:rPr>
        <w:t>however,</w:t>
      </w:r>
      <w:r w:rsidRPr="00BE352B">
        <w:rPr>
          <w:sz w:val="16"/>
        </w:rPr>
        <w:t xml:space="preserve"> </w:t>
      </w:r>
      <w:r w:rsidRPr="00996312">
        <w:rPr>
          <w:vanish/>
          <w:sz w:val="16"/>
        </w:rPr>
        <w:t>and</w:t>
      </w:r>
      <w:r w:rsidRPr="00BE352B">
        <w:rPr>
          <w:sz w:val="16"/>
        </w:rPr>
        <w:t xml:space="preserve"> </w:t>
      </w:r>
      <w:r w:rsidRPr="00996312">
        <w:rPr>
          <w:vanish/>
          <w:sz w:val="16"/>
        </w:rPr>
        <w:t>despite</w:t>
      </w:r>
      <w:r w:rsidRPr="00BE352B">
        <w:rPr>
          <w:sz w:val="16"/>
        </w:rPr>
        <w:t xml:space="preserve"> </w:t>
      </w:r>
      <w:r w:rsidRPr="00996312">
        <w:rPr>
          <w:vanish/>
          <w:sz w:val="16"/>
        </w:rPr>
        <w:t>this</w:t>
      </w:r>
      <w:r w:rsidRPr="00BE352B">
        <w:rPr>
          <w:sz w:val="16"/>
        </w:rPr>
        <w:t xml:space="preserve"> </w:t>
      </w:r>
      <w:r w:rsidRPr="00996312">
        <w:rPr>
          <w:vanish/>
          <w:sz w:val="16"/>
        </w:rPr>
        <w:t>spectacle,</w:t>
      </w:r>
      <w:r w:rsidRPr="00BE352B">
        <w:rPr>
          <w:sz w:val="16"/>
        </w:rPr>
        <w:t xml:space="preserve"> </w:t>
      </w:r>
      <w:r w:rsidRPr="00996312">
        <w:rPr>
          <w:vanish/>
          <w:sz w:val="16"/>
        </w:rPr>
        <w:t>SpaceX’s</w:t>
      </w:r>
      <w:r w:rsidRPr="00BE352B">
        <w:rPr>
          <w:sz w:val="16"/>
        </w:rPr>
        <w:t xml:space="preserve"> </w:t>
      </w:r>
      <w:r w:rsidRPr="00996312">
        <w:rPr>
          <w:vanish/>
          <w:sz w:val="16"/>
        </w:rPr>
        <w:t>technology</w:t>
      </w:r>
      <w:r w:rsidRPr="00BE352B">
        <w:rPr>
          <w:sz w:val="16"/>
        </w:rPr>
        <w:t xml:space="preserve"> </w:t>
      </w:r>
      <w:r w:rsidRPr="00996312">
        <w:rPr>
          <w:vanish/>
          <w:sz w:val="16"/>
        </w:rPr>
        <w:t>might</w:t>
      </w:r>
      <w:r w:rsidRPr="00BE352B">
        <w:rPr>
          <w:sz w:val="16"/>
        </w:rPr>
        <w:t xml:space="preserve"> </w:t>
      </w:r>
      <w:r w:rsidRPr="00996312">
        <w:rPr>
          <w:vanish/>
          <w:sz w:val="16"/>
        </w:rPr>
        <w:t>not</w:t>
      </w:r>
      <w:r w:rsidRPr="00BE352B">
        <w:rPr>
          <w:sz w:val="16"/>
        </w:rPr>
        <w:t xml:space="preserve"> </w:t>
      </w:r>
      <w:r w:rsidRPr="00996312">
        <w:rPr>
          <w:vanish/>
          <w:sz w:val="16"/>
        </w:rPr>
        <w:t>necessarily</w:t>
      </w:r>
      <w:r w:rsidRPr="00BE352B">
        <w:rPr>
          <w:sz w:val="16"/>
        </w:rPr>
        <w:t xml:space="preserve"> </w:t>
      </w:r>
      <w:r w:rsidRPr="00996312">
        <w:rPr>
          <w:vanish/>
          <w:sz w:val="16"/>
        </w:rPr>
        <w:t>be</w:t>
      </w:r>
      <w:r w:rsidRPr="00BE352B">
        <w:rPr>
          <w:sz w:val="16"/>
        </w:rPr>
        <w:t xml:space="preserve"> </w:t>
      </w:r>
      <w:r w:rsidRPr="00996312">
        <w:rPr>
          <w:vanish/>
          <w:sz w:val="16"/>
        </w:rPr>
        <w:t>more</w:t>
      </w:r>
      <w:r w:rsidRPr="00BE352B">
        <w:rPr>
          <w:sz w:val="16"/>
        </w:rPr>
        <w:t xml:space="preserve"> </w:t>
      </w:r>
      <w:r w:rsidRPr="00996312">
        <w:rPr>
          <w:vanish/>
          <w:sz w:val="16"/>
        </w:rPr>
        <w:t>sophisticated</w:t>
      </w:r>
      <w:r w:rsidRPr="00BE352B">
        <w:rPr>
          <w:sz w:val="16"/>
        </w:rPr>
        <w:t xml:space="preserve"> </w:t>
      </w:r>
      <w:r w:rsidRPr="00996312">
        <w:rPr>
          <w:vanish/>
          <w:sz w:val="16"/>
        </w:rPr>
        <w:t>than</w:t>
      </w:r>
      <w:r w:rsidRPr="00BE352B">
        <w:rPr>
          <w:sz w:val="16"/>
        </w:rPr>
        <w:t xml:space="preserve"> </w:t>
      </w:r>
      <w:r w:rsidRPr="00996312">
        <w:rPr>
          <w:vanish/>
          <w:sz w:val="16"/>
        </w:rPr>
        <w:t>its</w:t>
      </w:r>
      <w:r w:rsidRPr="00BE352B">
        <w:rPr>
          <w:sz w:val="16"/>
        </w:rPr>
        <w:t xml:space="preserve"> </w:t>
      </w:r>
      <w:r w:rsidRPr="00996312">
        <w:rPr>
          <w:vanish/>
          <w:sz w:val="16"/>
        </w:rPr>
        <w:t>competitors</w:t>
      </w:r>
      <w:r w:rsidRPr="00BE352B">
        <w:rPr>
          <w:sz w:val="16"/>
        </w:rPr>
        <w:t xml:space="preserve"> </w:t>
      </w:r>
      <w:r w:rsidRPr="00996312">
        <w:rPr>
          <w:vanish/>
          <w:sz w:val="16"/>
        </w:rPr>
        <w:t>or</w:t>
      </w:r>
      <w:r w:rsidRPr="00BE352B">
        <w:rPr>
          <w:sz w:val="16"/>
        </w:rPr>
        <w:t xml:space="preserve"> </w:t>
      </w:r>
      <w:r w:rsidRPr="00996312">
        <w:rPr>
          <w:vanish/>
          <w:sz w:val="16"/>
        </w:rPr>
        <w:t>predecessors.</w:t>
      </w:r>
      <w:r w:rsidRPr="00BE352B">
        <w:rPr>
          <w:sz w:val="16"/>
        </w:rPr>
        <w:t xml:space="preserve"> </w:t>
      </w:r>
      <w:r w:rsidRPr="00996312">
        <w:rPr>
          <w:vanish/>
          <w:sz w:val="16"/>
        </w:rPr>
        <w:t>Some</w:t>
      </w:r>
      <w:r w:rsidRPr="00BE352B">
        <w:rPr>
          <w:sz w:val="16"/>
        </w:rPr>
        <w:t xml:space="preserve"> </w:t>
      </w:r>
      <w:r w:rsidRPr="00996312">
        <w:rPr>
          <w:vanish/>
          <w:sz w:val="16"/>
        </w:rPr>
        <w:t>industry</w:t>
      </w:r>
      <w:r w:rsidRPr="00BE352B">
        <w:rPr>
          <w:sz w:val="16"/>
        </w:rPr>
        <w:t xml:space="preserve"> </w:t>
      </w:r>
      <w:r w:rsidRPr="00996312">
        <w:rPr>
          <w:vanish/>
          <w:sz w:val="16"/>
        </w:rPr>
        <w:t>insiders</w:t>
      </w:r>
      <w:r w:rsidRPr="00BE352B">
        <w:rPr>
          <w:sz w:val="16"/>
        </w:rPr>
        <w:t xml:space="preserve"> </w:t>
      </w:r>
      <w:r w:rsidRPr="00996312">
        <w:rPr>
          <w:vanish/>
          <w:sz w:val="16"/>
        </w:rPr>
        <w:t>have</w:t>
      </w:r>
      <w:r w:rsidRPr="00BE352B">
        <w:rPr>
          <w:sz w:val="16"/>
        </w:rPr>
        <w:t xml:space="preserve"> </w:t>
      </w:r>
      <w:r w:rsidRPr="00996312">
        <w:rPr>
          <w:vanish/>
          <w:sz w:val="16"/>
        </w:rPr>
        <w:t>rebuffed</w:t>
      </w:r>
      <w:r w:rsidRPr="00BE352B">
        <w:rPr>
          <w:sz w:val="16"/>
        </w:rPr>
        <w:t xml:space="preserve"> </w:t>
      </w:r>
      <w:r w:rsidRPr="00996312">
        <w:rPr>
          <w:vanish/>
          <w:sz w:val="16"/>
        </w:rPr>
        <w:t>some</w:t>
      </w:r>
      <w:r w:rsidRPr="00BE352B">
        <w:rPr>
          <w:sz w:val="16"/>
        </w:rPr>
        <w:t xml:space="preserve"> </w:t>
      </w:r>
      <w:r w:rsidRPr="00996312">
        <w:rPr>
          <w:vanish/>
          <w:sz w:val="16"/>
        </w:rPr>
        <w:t>of</w:t>
      </w:r>
      <w:r w:rsidRPr="00BE352B">
        <w:rPr>
          <w:sz w:val="16"/>
        </w:rPr>
        <w:t xml:space="preserve"> </w:t>
      </w:r>
      <w:r w:rsidRPr="00996312">
        <w:rPr>
          <w:vanish/>
          <w:sz w:val="16"/>
        </w:rPr>
        <w:t>the</w:t>
      </w:r>
      <w:r w:rsidRPr="00BE352B">
        <w:rPr>
          <w:sz w:val="16"/>
        </w:rPr>
        <w:t xml:space="preserve"> </w:t>
      </w:r>
      <w:r w:rsidRPr="00996312">
        <w:rPr>
          <w:vanish/>
          <w:sz w:val="16"/>
        </w:rPr>
        <w:t>more</w:t>
      </w:r>
      <w:r w:rsidRPr="00BE352B">
        <w:rPr>
          <w:sz w:val="16"/>
        </w:rPr>
        <w:t xml:space="preserve"> </w:t>
      </w:r>
      <w:r w:rsidRPr="00996312">
        <w:rPr>
          <w:vanish/>
          <w:sz w:val="16"/>
        </w:rPr>
        <w:t>the</w:t>
      </w:r>
      <w:r w:rsidRPr="00BE352B">
        <w:rPr>
          <w:sz w:val="16"/>
        </w:rPr>
        <w:t xml:space="preserve"> </w:t>
      </w:r>
      <w:r w:rsidRPr="00996312">
        <w:rPr>
          <w:vanish/>
          <w:sz w:val="16"/>
        </w:rPr>
        <w:t>spectacular</w:t>
      </w:r>
      <w:r w:rsidRPr="00BE352B">
        <w:rPr>
          <w:sz w:val="16"/>
        </w:rPr>
        <w:t xml:space="preserve"> </w:t>
      </w:r>
      <w:r w:rsidRPr="00996312">
        <w:rPr>
          <w:vanish/>
          <w:sz w:val="16"/>
        </w:rPr>
        <w:t>claims</w:t>
      </w:r>
      <w:r w:rsidRPr="00BE352B">
        <w:rPr>
          <w:sz w:val="16"/>
        </w:rPr>
        <w:t xml:space="preserve"> </w:t>
      </w:r>
      <w:r w:rsidRPr="00996312">
        <w:rPr>
          <w:vanish/>
          <w:sz w:val="16"/>
        </w:rPr>
        <w:t>of</w:t>
      </w:r>
      <w:r w:rsidRPr="00BE352B">
        <w:rPr>
          <w:sz w:val="16"/>
        </w:rPr>
        <w:t xml:space="preserve"> </w:t>
      </w:r>
      <w:r w:rsidRPr="00996312">
        <w:rPr>
          <w:vanish/>
          <w:sz w:val="16"/>
        </w:rPr>
        <w:t>NewSpace’s</w:t>
      </w:r>
      <w:r w:rsidRPr="00BE352B">
        <w:rPr>
          <w:sz w:val="16"/>
        </w:rPr>
        <w:t xml:space="preserve"> </w:t>
      </w:r>
      <w:r w:rsidRPr="00996312">
        <w:rPr>
          <w:vanish/>
          <w:sz w:val="16"/>
        </w:rPr>
        <w:t>proponents,</w:t>
      </w:r>
      <w:r w:rsidRPr="00BE352B">
        <w:rPr>
          <w:sz w:val="16"/>
        </w:rPr>
        <w:t xml:space="preserve"> </w:t>
      </w:r>
      <w:r w:rsidRPr="00996312">
        <w:rPr>
          <w:vanish/>
          <w:sz w:val="16"/>
        </w:rPr>
        <w:t>arguing</w:t>
      </w:r>
      <w:r w:rsidRPr="00BE352B">
        <w:rPr>
          <w:sz w:val="16"/>
        </w:rPr>
        <w:t xml:space="preserve"> </w:t>
      </w:r>
      <w:r w:rsidRPr="00996312">
        <w:rPr>
          <w:vanish/>
          <w:sz w:val="16"/>
        </w:rPr>
        <w:t>that</w:t>
      </w:r>
      <w:r w:rsidRPr="00BE352B">
        <w:rPr>
          <w:sz w:val="16"/>
        </w:rPr>
        <w:t xml:space="preserve"> </w:t>
      </w:r>
      <w:r w:rsidRPr="00996312">
        <w:rPr>
          <w:vanish/>
          <w:sz w:val="16"/>
        </w:rPr>
        <w:t>launch</w:t>
      </w:r>
      <w:r w:rsidRPr="00BE352B">
        <w:rPr>
          <w:sz w:val="16"/>
        </w:rPr>
        <w:t xml:space="preserve"> </w:t>
      </w:r>
      <w:r w:rsidRPr="00996312">
        <w:rPr>
          <w:vanish/>
          <w:sz w:val="16"/>
        </w:rPr>
        <w:t>vehicle</w:t>
      </w:r>
      <w:r w:rsidRPr="00BE352B">
        <w:rPr>
          <w:sz w:val="16"/>
        </w:rPr>
        <w:t xml:space="preserve"> </w:t>
      </w:r>
      <w:r w:rsidRPr="00996312">
        <w:rPr>
          <w:vanish/>
          <w:sz w:val="16"/>
        </w:rPr>
        <w:t>reusability</w:t>
      </w:r>
      <w:r w:rsidRPr="00BE352B">
        <w:rPr>
          <w:sz w:val="16"/>
        </w:rPr>
        <w:t xml:space="preserve"> </w:t>
      </w:r>
      <w:r w:rsidRPr="00996312">
        <w:rPr>
          <w:vanish/>
          <w:sz w:val="16"/>
        </w:rPr>
        <w:t>requires</w:t>
      </w:r>
      <w:r w:rsidRPr="00BE352B">
        <w:rPr>
          <w:sz w:val="16"/>
        </w:rPr>
        <w:t xml:space="preserve"> </w:t>
      </w:r>
      <w:r w:rsidRPr="00996312">
        <w:rPr>
          <w:vanish/>
          <w:sz w:val="16"/>
        </w:rPr>
        <w:t>a</w:t>
      </w:r>
      <w:r w:rsidRPr="00BE352B">
        <w:rPr>
          <w:sz w:val="16"/>
        </w:rPr>
        <w:t xml:space="preserve"> </w:t>
      </w:r>
      <w:r w:rsidRPr="00996312">
        <w:rPr>
          <w:vanish/>
          <w:sz w:val="16"/>
        </w:rPr>
        <w:t>(perhaps</w:t>
      </w:r>
      <w:r w:rsidRPr="00BE352B">
        <w:rPr>
          <w:sz w:val="16"/>
        </w:rPr>
        <w:t xml:space="preserve"> </w:t>
      </w:r>
      <w:r w:rsidRPr="00996312">
        <w:rPr>
          <w:vanish/>
          <w:sz w:val="16"/>
        </w:rPr>
        <w:t>prohibitively)</w:t>
      </w:r>
      <w:r w:rsidRPr="00BE352B">
        <w:rPr>
          <w:sz w:val="16"/>
        </w:rPr>
        <w:t xml:space="preserve"> </w:t>
      </w:r>
      <w:r w:rsidRPr="00996312">
        <w:rPr>
          <w:vanish/>
          <w:sz w:val="16"/>
        </w:rPr>
        <w:t>expensive</w:t>
      </w:r>
      <w:r w:rsidRPr="00BE352B">
        <w:rPr>
          <w:sz w:val="16"/>
        </w:rPr>
        <w:t xml:space="preserve"> </w:t>
      </w:r>
      <w:r w:rsidRPr="00996312">
        <w:rPr>
          <w:vanish/>
          <w:sz w:val="16"/>
        </w:rPr>
        <w:t>refurbishing</w:t>
      </w:r>
      <w:r w:rsidRPr="00BE352B">
        <w:rPr>
          <w:sz w:val="16"/>
        </w:rPr>
        <w:t xml:space="preserve"> </w:t>
      </w:r>
      <w:r w:rsidRPr="00996312">
        <w:rPr>
          <w:vanish/>
          <w:sz w:val="16"/>
        </w:rPr>
        <w:t>of</w:t>
      </w:r>
      <w:r w:rsidRPr="00BE352B">
        <w:rPr>
          <w:sz w:val="16"/>
        </w:rPr>
        <w:t xml:space="preserve"> </w:t>
      </w:r>
      <w:r w:rsidRPr="00996312">
        <w:rPr>
          <w:vanish/>
          <w:sz w:val="16"/>
        </w:rPr>
        <w:t>the</w:t>
      </w:r>
      <w:r w:rsidRPr="00BE352B">
        <w:rPr>
          <w:sz w:val="16"/>
        </w:rPr>
        <w:t xml:space="preserve"> </w:t>
      </w:r>
      <w:r w:rsidRPr="00996312">
        <w:rPr>
          <w:vanish/>
          <w:sz w:val="16"/>
        </w:rPr>
        <w:t>rocket</w:t>
      </w:r>
      <w:r w:rsidRPr="00BE352B">
        <w:rPr>
          <w:sz w:val="16"/>
        </w:rPr>
        <w:t xml:space="preserve"> </w:t>
      </w:r>
      <w:r w:rsidRPr="00996312">
        <w:rPr>
          <w:vanish/>
          <w:sz w:val="16"/>
        </w:rPr>
        <w:t>engines</w:t>
      </w:r>
      <w:r w:rsidRPr="00BE352B">
        <w:rPr>
          <w:sz w:val="16"/>
        </w:rPr>
        <w:t xml:space="preserve"> </w:t>
      </w:r>
      <w:r w:rsidRPr="00996312">
        <w:rPr>
          <w:vanish/>
          <w:sz w:val="16"/>
        </w:rPr>
        <w:t>involved</w:t>
      </w:r>
      <w:r w:rsidRPr="00BE352B">
        <w:rPr>
          <w:sz w:val="16"/>
        </w:rPr>
        <w:t xml:space="preserve"> </w:t>
      </w:r>
      <w:r w:rsidRPr="00996312">
        <w:rPr>
          <w:vanish/>
          <w:sz w:val="16"/>
        </w:rPr>
        <w:t>in</w:t>
      </w:r>
      <w:r w:rsidRPr="00BE352B">
        <w:rPr>
          <w:sz w:val="16"/>
        </w:rPr>
        <w:t xml:space="preserve"> </w:t>
      </w:r>
      <w:r w:rsidRPr="00996312">
        <w:rPr>
          <w:vanish/>
          <w:sz w:val="16"/>
        </w:rPr>
        <w:t>launches:</w:t>
      </w:r>
      <w:r w:rsidRPr="00BE352B">
        <w:rPr>
          <w:sz w:val="16"/>
        </w:rPr>
        <w:t xml:space="preserve"> </w:t>
      </w:r>
      <w:r w:rsidRPr="00996312">
        <w:rPr>
          <w:vanish/>
          <w:sz w:val="16"/>
        </w:rPr>
        <w:t>‘The</w:t>
      </w:r>
      <w:r w:rsidRPr="00BE352B">
        <w:rPr>
          <w:sz w:val="16"/>
        </w:rPr>
        <w:t xml:space="preserve"> </w:t>
      </w:r>
      <w:r w:rsidRPr="00996312">
        <w:rPr>
          <w:vanish/>
          <w:sz w:val="16"/>
        </w:rPr>
        <w:t>economics</w:t>
      </w:r>
      <w:r w:rsidRPr="00BE352B">
        <w:rPr>
          <w:sz w:val="16"/>
        </w:rPr>
        <w:t xml:space="preserve"> </w:t>
      </w:r>
      <w:r w:rsidRPr="00996312">
        <w:rPr>
          <w:vanish/>
          <w:sz w:val="16"/>
        </w:rPr>
        <w:t>will</w:t>
      </w:r>
      <w:r w:rsidRPr="00BE352B">
        <w:rPr>
          <w:sz w:val="16"/>
        </w:rPr>
        <w:t xml:space="preserve"> </w:t>
      </w:r>
      <w:r w:rsidRPr="00996312">
        <w:rPr>
          <w:vanish/>
          <w:sz w:val="16"/>
        </w:rPr>
        <w:t>depend</w:t>
      </w:r>
      <w:r w:rsidRPr="00BE352B">
        <w:rPr>
          <w:sz w:val="16"/>
        </w:rPr>
        <w:t xml:space="preserve"> </w:t>
      </w:r>
      <w:r w:rsidRPr="00996312">
        <w:rPr>
          <w:vanish/>
          <w:sz w:val="16"/>
        </w:rPr>
        <w:t>on</w:t>
      </w:r>
      <w:r w:rsidRPr="00BE352B">
        <w:rPr>
          <w:sz w:val="16"/>
        </w:rPr>
        <w:t xml:space="preserve"> </w:t>
      </w:r>
      <w:r w:rsidRPr="00996312">
        <w:rPr>
          <w:vanish/>
          <w:sz w:val="16"/>
        </w:rPr>
        <w:t>how</w:t>
      </w:r>
      <w:r w:rsidRPr="00BE352B">
        <w:rPr>
          <w:sz w:val="16"/>
        </w:rPr>
        <w:t xml:space="preserve"> </w:t>
      </w:r>
      <w:r w:rsidRPr="00996312">
        <w:rPr>
          <w:vanish/>
          <w:sz w:val="16"/>
        </w:rPr>
        <w:t>many</w:t>
      </w:r>
      <w:r w:rsidRPr="00BE352B">
        <w:rPr>
          <w:sz w:val="16"/>
        </w:rPr>
        <w:t xml:space="preserve"> </w:t>
      </w:r>
      <w:r w:rsidRPr="00996312">
        <w:rPr>
          <w:vanish/>
          <w:sz w:val="16"/>
        </w:rPr>
        <w:t>times</w:t>
      </w:r>
      <w:r w:rsidRPr="00BE352B">
        <w:rPr>
          <w:sz w:val="16"/>
        </w:rPr>
        <w:t xml:space="preserve"> </w:t>
      </w:r>
      <w:r w:rsidRPr="00996312">
        <w:rPr>
          <w:vanish/>
          <w:sz w:val="16"/>
        </w:rPr>
        <w:t>a</w:t>
      </w:r>
      <w:r w:rsidRPr="00BE352B">
        <w:rPr>
          <w:sz w:val="16"/>
        </w:rPr>
        <w:t xml:space="preserve"> </w:t>
      </w:r>
      <w:r w:rsidRPr="00996312">
        <w:rPr>
          <w:vanish/>
          <w:sz w:val="16"/>
        </w:rPr>
        <w:t>booster</w:t>
      </w:r>
      <w:r w:rsidRPr="00BE352B">
        <w:rPr>
          <w:sz w:val="16"/>
        </w:rPr>
        <w:t xml:space="preserve"> </w:t>
      </w:r>
      <w:r w:rsidRPr="00996312">
        <w:rPr>
          <w:vanish/>
          <w:sz w:val="16"/>
        </w:rPr>
        <w:t>can</w:t>
      </w:r>
      <w:r w:rsidRPr="00BE352B">
        <w:rPr>
          <w:sz w:val="16"/>
        </w:rPr>
        <w:t xml:space="preserve"> </w:t>
      </w:r>
      <w:r w:rsidRPr="00996312">
        <w:rPr>
          <w:vanish/>
          <w:sz w:val="16"/>
        </w:rPr>
        <w:t>be</w:t>
      </w:r>
      <w:r w:rsidRPr="00BE352B">
        <w:rPr>
          <w:sz w:val="16"/>
        </w:rPr>
        <w:t xml:space="preserve"> </w:t>
      </w:r>
      <w:r w:rsidRPr="00996312">
        <w:rPr>
          <w:vanish/>
          <w:sz w:val="16"/>
        </w:rPr>
        <w:t>flown,</w:t>
      </w:r>
      <w:r w:rsidRPr="00BE352B">
        <w:rPr>
          <w:sz w:val="16"/>
        </w:rPr>
        <w:t xml:space="preserve"> </w:t>
      </w:r>
      <w:r w:rsidRPr="00996312">
        <w:rPr>
          <w:vanish/>
          <w:sz w:val="16"/>
        </w:rPr>
        <w:t>and</w:t>
      </w:r>
      <w:r w:rsidRPr="00BE352B">
        <w:rPr>
          <w:sz w:val="16"/>
        </w:rPr>
        <w:t xml:space="preserve"> </w:t>
      </w:r>
      <w:r w:rsidRPr="00996312">
        <w:rPr>
          <w:vanish/>
          <w:sz w:val="16"/>
        </w:rPr>
        <w:t>how</w:t>
      </w:r>
      <w:r w:rsidRPr="00BE352B">
        <w:rPr>
          <w:sz w:val="16"/>
        </w:rPr>
        <w:t xml:space="preserve"> </w:t>
      </w:r>
      <w:r w:rsidRPr="00996312">
        <w:rPr>
          <w:vanish/>
          <w:sz w:val="16"/>
        </w:rPr>
        <w:t>much</w:t>
      </w:r>
      <w:r w:rsidRPr="00BE352B">
        <w:rPr>
          <w:sz w:val="16"/>
        </w:rPr>
        <w:t xml:space="preserve"> </w:t>
      </w:r>
      <w:r w:rsidRPr="00996312">
        <w:rPr>
          <w:vanish/>
          <w:sz w:val="16"/>
        </w:rPr>
        <w:t>the</w:t>
      </w:r>
      <w:r w:rsidRPr="00BE352B">
        <w:rPr>
          <w:sz w:val="16"/>
        </w:rPr>
        <w:t xml:space="preserve"> </w:t>
      </w:r>
      <w:r w:rsidRPr="00996312">
        <w:rPr>
          <w:vanish/>
          <w:sz w:val="16"/>
        </w:rPr>
        <w:t>individual</w:t>
      </w:r>
      <w:r w:rsidRPr="00BE352B">
        <w:rPr>
          <w:sz w:val="16"/>
        </w:rPr>
        <w:t xml:space="preserve"> </w:t>
      </w:r>
      <w:r w:rsidRPr="00996312">
        <w:rPr>
          <w:vanish/>
          <w:sz w:val="16"/>
        </w:rPr>
        <w:t>expense</w:t>
      </w:r>
      <w:r w:rsidRPr="00BE352B">
        <w:rPr>
          <w:sz w:val="16"/>
        </w:rPr>
        <w:t xml:space="preserve"> </w:t>
      </w:r>
      <w:r w:rsidRPr="00996312">
        <w:rPr>
          <w:vanish/>
          <w:sz w:val="16"/>
        </w:rPr>
        <w:t>will</w:t>
      </w:r>
      <w:r w:rsidRPr="00BE352B">
        <w:rPr>
          <w:sz w:val="16"/>
        </w:rPr>
        <w:t xml:space="preserve"> </w:t>
      </w:r>
      <w:r w:rsidRPr="00996312">
        <w:rPr>
          <w:vanish/>
          <w:sz w:val="16"/>
        </w:rPr>
        <w:t>be</w:t>
      </w:r>
      <w:r w:rsidRPr="00BE352B">
        <w:rPr>
          <w:sz w:val="16"/>
        </w:rPr>
        <w:t xml:space="preserve"> </w:t>
      </w:r>
      <w:r w:rsidRPr="00996312">
        <w:rPr>
          <w:vanish/>
          <w:sz w:val="16"/>
        </w:rPr>
        <w:t>to</w:t>
      </w:r>
      <w:r w:rsidRPr="00BE352B">
        <w:rPr>
          <w:sz w:val="16"/>
        </w:rPr>
        <w:t xml:space="preserve"> </w:t>
      </w:r>
      <w:r w:rsidRPr="00996312">
        <w:rPr>
          <w:vanish/>
          <w:sz w:val="16"/>
        </w:rPr>
        <w:t>refurbish</w:t>
      </w:r>
      <w:r w:rsidRPr="00BE352B">
        <w:rPr>
          <w:sz w:val="16"/>
        </w:rPr>
        <w:t xml:space="preserve"> </w:t>
      </w:r>
      <w:r w:rsidRPr="00996312">
        <w:rPr>
          <w:vanish/>
          <w:sz w:val="16"/>
        </w:rPr>
        <w:t>the</w:t>
      </w:r>
      <w:r w:rsidRPr="00BE352B">
        <w:rPr>
          <w:sz w:val="16"/>
        </w:rPr>
        <w:t xml:space="preserve"> </w:t>
      </w:r>
      <w:r w:rsidRPr="00996312">
        <w:rPr>
          <w:vanish/>
          <w:sz w:val="16"/>
        </w:rPr>
        <w:t>booster…each</w:t>
      </w:r>
      <w:r w:rsidRPr="00BE352B">
        <w:rPr>
          <w:sz w:val="16"/>
        </w:rPr>
        <w:t xml:space="preserve"> </w:t>
      </w:r>
      <w:r w:rsidRPr="00996312">
        <w:rPr>
          <w:vanish/>
          <w:sz w:val="16"/>
        </w:rPr>
        <w:t>time'</w:t>
      </w:r>
      <w:r w:rsidRPr="00BE352B">
        <w:rPr>
          <w:sz w:val="16"/>
        </w:rPr>
        <w:t xml:space="preserve"> </w:t>
      </w:r>
      <w:r w:rsidRPr="00996312">
        <w:rPr>
          <w:vanish/>
          <w:sz w:val="16"/>
        </w:rPr>
        <w:t>(Chang,</w:t>
      </w:r>
      <w:r w:rsidRPr="00BE352B">
        <w:rPr>
          <w:sz w:val="16"/>
        </w:rPr>
        <w:t xml:space="preserve"> </w:t>
      </w:r>
      <w:r w:rsidRPr="00996312">
        <w:rPr>
          <w:vanish/>
          <w:sz w:val="16"/>
        </w:rPr>
        <w:t>2017).</w:t>
      </w:r>
      <w:r w:rsidRPr="00BE352B">
        <w:rPr>
          <w:sz w:val="16"/>
        </w:rPr>
        <w:t xml:space="preserve"> </w:t>
      </w:r>
      <w:r w:rsidRPr="00996312">
        <w:rPr>
          <w:vanish/>
          <w:sz w:val="16"/>
        </w:rPr>
        <w:t>Reusability</w:t>
      </w:r>
      <w:r w:rsidRPr="00BE352B">
        <w:rPr>
          <w:sz w:val="16"/>
        </w:rPr>
        <w:t xml:space="preserve"> </w:t>
      </w:r>
      <w:r w:rsidRPr="00996312">
        <w:rPr>
          <w:vanish/>
          <w:sz w:val="16"/>
        </w:rPr>
        <w:t>may</w:t>
      </w:r>
      <w:r w:rsidRPr="00BE352B">
        <w:rPr>
          <w:sz w:val="16"/>
        </w:rPr>
        <w:t xml:space="preserve"> </w:t>
      </w:r>
      <w:r w:rsidRPr="00996312">
        <w:rPr>
          <w:vanish/>
          <w:sz w:val="16"/>
        </w:rPr>
        <w:t>be</w:t>
      </w:r>
      <w:r w:rsidRPr="00BE352B">
        <w:rPr>
          <w:sz w:val="16"/>
        </w:rPr>
        <w:t xml:space="preserve"> </w:t>
      </w:r>
      <w:r w:rsidRPr="00996312">
        <w:rPr>
          <w:vanish/>
          <w:sz w:val="16"/>
        </w:rPr>
        <w:t>a</w:t>
      </w:r>
      <w:r w:rsidRPr="00BE352B">
        <w:rPr>
          <w:sz w:val="16"/>
        </w:rPr>
        <w:t xml:space="preserve"> </w:t>
      </w:r>
      <w:r w:rsidRPr="00996312">
        <w:rPr>
          <w:vanish/>
          <w:sz w:val="16"/>
        </w:rPr>
        <w:t>technological</w:t>
      </w:r>
      <w:r w:rsidRPr="00BE352B">
        <w:rPr>
          <w:sz w:val="16"/>
        </w:rPr>
        <w:t xml:space="preserve"> </w:t>
      </w:r>
      <w:r w:rsidRPr="00996312">
        <w:rPr>
          <w:vanish/>
          <w:sz w:val="16"/>
        </w:rPr>
        <w:t>dead-end</w:t>
      </w:r>
      <w:r w:rsidRPr="00BE352B">
        <w:rPr>
          <w:sz w:val="16"/>
        </w:rPr>
        <w:t xml:space="preserve"> </w:t>
      </w:r>
      <w:r w:rsidRPr="00996312">
        <w:rPr>
          <w:vanish/>
          <w:sz w:val="16"/>
        </w:rPr>
        <w:t>because</w:t>
      </w:r>
      <w:r w:rsidRPr="00BE352B">
        <w:rPr>
          <w:sz w:val="16"/>
        </w:rPr>
        <w:t xml:space="preserve"> </w:t>
      </w:r>
      <w:r w:rsidRPr="00996312">
        <w:rPr>
          <w:vanish/>
          <w:sz w:val="16"/>
        </w:rPr>
        <w:t>of</w:t>
      </w:r>
      <w:r w:rsidRPr="00BE352B">
        <w:rPr>
          <w:sz w:val="16"/>
        </w:rPr>
        <w:t xml:space="preserve"> </w:t>
      </w:r>
      <w:r w:rsidRPr="00996312">
        <w:rPr>
          <w:vanish/>
          <w:sz w:val="16"/>
        </w:rPr>
        <w:t>the</w:t>
      </w:r>
      <w:r w:rsidRPr="00BE352B">
        <w:rPr>
          <w:sz w:val="16"/>
        </w:rPr>
        <w:t xml:space="preserve"> </w:t>
      </w:r>
      <w:r w:rsidRPr="00996312">
        <w:rPr>
          <w:vanish/>
          <w:sz w:val="16"/>
        </w:rPr>
        <w:t>inherently</w:t>
      </w:r>
      <w:r w:rsidRPr="00BE352B">
        <w:rPr>
          <w:sz w:val="16"/>
        </w:rPr>
        <w:t xml:space="preserve"> </w:t>
      </w:r>
      <w:r w:rsidRPr="00996312">
        <w:rPr>
          <w:vanish/>
          <w:sz w:val="16"/>
        </w:rPr>
        <w:t>stressful</w:t>
      </w:r>
      <w:r w:rsidRPr="00BE352B">
        <w:rPr>
          <w:sz w:val="16"/>
        </w:rPr>
        <w:t xml:space="preserve"> </w:t>
      </w:r>
      <w:r w:rsidRPr="00996312">
        <w:rPr>
          <w:vanish/>
          <w:sz w:val="16"/>
        </w:rPr>
        <w:t>effects</w:t>
      </w:r>
      <w:r w:rsidRPr="00BE352B">
        <w:rPr>
          <w:sz w:val="16"/>
        </w:rPr>
        <w:t xml:space="preserve"> </w:t>
      </w:r>
      <w:r w:rsidRPr="00996312">
        <w:rPr>
          <w:vanish/>
          <w:sz w:val="16"/>
        </w:rPr>
        <w:t>of</w:t>
      </w:r>
      <w:r w:rsidRPr="00BE352B">
        <w:rPr>
          <w:sz w:val="16"/>
        </w:rPr>
        <w:t xml:space="preserve"> </w:t>
      </w:r>
      <w:r w:rsidRPr="00996312">
        <w:rPr>
          <w:vanish/>
          <w:sz w:val="16"/>
        </w:rPr>
        <w:t>a</w:t>
      </w:r>
      <w:r w:rsidRPr="00BE352B">
        <w:rPr>
          <w:sz w:val="16"/>
        </w:rPr>
        <w:t xml:space="preserve"> </w:t>
      </w:r>
      <w:r w:rsidRPr="00996312">
        <w:rPr>
          <w:vanish/>
          <w:sz w:val="16"/>
        </w:rPr>
        <w:t>rocket</w:t>
      </w:r>
      <w:r w:rsidRPr="00BE352B">
        <w:rPr>
          <w:sz w:val="16"/>
        </w:rPr>
        <w:t xml:space="preserve"> </w:t>
      </w:r>
      <w:r w:rsidRPr="00996312">
        <w:rPr>
          <w:vanish/>
          <w:sz w:val="16"/>
        </w:rPr>
        <w:t>launch</w:t>
      </w:r>
      <w:r w:rsidRPr="00BE352B">
        <w:rPr>
          <w:sz w:val="16"/>
        </w:rPr>
        <w:t xml:space="preserve"> </w:t>
      </w:r>
      <w:r w:rsidRPr="00996312">
        <w:rPr>
          <w:vanish/>
          <w:sz w:val="16"/>
        </w:rPr>
        <w:t>on</w:t>
      </w:r>
      <w:r w:rsidRPr="00BE352B">
        <w:rPr>
          <w:sz w:val="16"/>
        </w:rPr>
        <w:t xml:space="preserve"> </w:t>
      </w:r>
      <w:r w:rsidRPr="00996312">
        <w:rPr>
          <w:vanish/>
          <w:sz w:val="16"/>
        </w:rPr>
        <w:t>the</w:t>
      </w:r>
      <w:r w:rsidRPr="00BE352B">
        <w:rPr>
          <w:sz w:val="16"/>
        </w:rPr>
        <w:t xml:space="preserve"> </w:t>
      </w:r>
      <w:r w:rsidRPr="00996312">
        <w:rPr>
          <w:vanish/>
          <w:sz w:val="16"/>
        </w:rPr>
        <w:t>launch</w:t>
      </w:r>
      <w:r w:rsidRPr="00BE352B">
        <w:rPr>
          <w:sz w:val="16"/>
        </w:rPr>
        <w:t xml:space="preserve"> </w:t>
      </w:r>
      <w:r w:rsidRPr="00996312">
        <w:rPr>
          <w:vanish/>
          <w:sz w:val="16"/>
        </w:rPr>
        <w:t>vehicle’s</w:t>
      </w:r>
      <w:r w:rsidRPr="00BE352B">
        <w:rPr>
          <w:sz w:val="16"/>
        </w:rPr>
        <w:t xml:space="preserve"> </w:t>
      </w:r>
      <w:r w:rsidRPr="00996312">
        <w:rPr>
          <w:vanish/>
          <w:sz w:val="16"/>
        </w:rPr>
        <w:t>components,</w:t>
      </w:r>
      <w:r w:rsidRPr="00BE352B">
        <w:rPr>
          <w:sz w:val="16"/>
        </w:rPr>
        <w:t xml:space="preserve"> </w:t>
      </w:r>
      <w:r w:rsidRPr="00996312">
        <w:rPr>
          <w:vanish/>
          <w:sz w:val="16"/>
        </w:rPr>
        <w:t>with</w:t>
      </w:r>
      <w:r w:rsidRPr="00BE352B">
        <w:rPr>
          <w:sz w:val="16"/>
        </w:rPr>
        <w:t xml:space="preserve"> </w:t>
      </w:r>
      <w:r w:rsidRPr="00996312">
        <w:rPr>
          <w:vanish/>
          <w:sz w:val="16"/>
        </w:rPr>
        <w:t>extreme</w:t>
      </w:r>
      <w:r w:rsidRPr="00BE352B">
        <w:rPr>
          <w:sz w:val="16"/>
        </w:rPr>
        <w:t xml:space="preserve"> </w:t>
      </w:r>
      <w:r w:rsidRPr="00996312">
        <w:rPr>
          <w:vanish/>
          <w:sz w:val="16"/>
        </w:rPr>
        <w:t>limitations</w:t>
      </w:r>
      <w:r w:rsidRPr="00BE352B">
        <w:rPr>
          <w:sz w:val="16"/>
        </w:rPr>
        <w:t xml:space="preserve"> </w:t>
      </w:r>
      <w:r w:rsidRPr="00996312">
        <w:rPr>
          <w:vanish/>
          <w:sz w:val="16"/>
        </w:rPr>
        <w:t>on</w:t>
      </w:r>
      <w:r w:rsidRPr="00BE352B">
        <w:rPr>
          <w:sz w:val="16"/>
        </w:rPr>
        <w:t xml:space="preserve"> </w:t>
      </w:r>
      <w:r w:rsidRPr="00996312">
        <w:rPr>
          <w:vanish/>
          <w:sz w:val="16"/>
        </w:rPr>
        <w:t>reusability</w:t>
      </w:r>
      <w:r w:rsidRPr="00BE352B">
        <w:rPr>
          <w:sz w:val="16"/>
        </w:rPr>
        <w:t xml:space="preserve"> </w:t>
      </w:r>
      <w:r w:rsidRPr="00996312">
        <w:rPr>
          <w:vanish/>
          <w:sz w:val="16"/>
        </w:rPr>
        <w:t>beyond</w:t>
      </w:r>
      <w:r w:rsidRPr="00BE352B">
        <w:rPr>
          <w:sz w:val="16"/>
        </w:rPr>
        <w:t xml:space="preserve"> </w:t>
      </w:r>
      <w:r w:rsidRPr="00996312">
        <w:rPr>
          <w:vanish/>
          <w:sz w:val="16"/>
        </w:rPr>
        <w:t>second-use</w:t>
      </w:r>
      <w:r w:rsidRPr="00BE352B">
        <w:rPr>
          <w:sz w:val="16"/>
        </w:rPr>
        <w:t xml:space="preserve"> </w:t>
      </w:r>
      <w:r w:rsidRPr="00996312">
        <w:rPr>
          <w:vanish/>
          <w:sz w:val="16"/>
        </w:rPr>
        <w:t>as</w:t>
      </w:r>
      <w:r w:rsidRPr="00BE352B">
        <w:rPr>
          <w:sz w:val="16"/>
        </w:rPr>
        <w:t xml:space="preserve"> </w:t>
      </w:r>
      <w:r w:rsidRPr="00996312">
        <w:rPr>
          <w:vanish/>
          <w:sz w:val="16"/>
        </w:rPr>
        <w:t>well</w:t>
      </w:r>
      <w:r w:rsidRPr="00BE352B">
        <w:rPr>
          <w:sz w:val="16"/>
        </w:rPr>
        <w:t xml:space="preserve"> </w:t>
      </w:r>
      <w:r w:rsidRPr="00996312">
        <w:rPr>
          <w:vanish/>
          <w:sz w:val="16"/>
        </w:rPr>
        <w:t>as</w:t>
      </w:r>
      <w:r w:rsidRPr="00BE352B">
        <w:rPr>
          <w:sz w:val="16"/>
        </w:rPr>
        <w:t xml:space="preserve"> </w:t>
      </w:r>
      <w:r w:rsidRPr="00996312">
        <w:rPr>
          <w:vanish/>
          <w:sz w:val="16"/>
        </w:rPr>
        <w:t>added</w:t>
      </w:r>
      <w:r w:rsidRPr="00BE352B">
        <w:rPr>
          <w:sz w:val="16"/>
        </w:rPr>
        <w:t xml:space="preserve"> </w:t>
      </w:r>
      <w:r w:rsidRPr="00996312">
        <w:rPr>
          <w:vanish/>
          <w:sz w:val="16"/>
        </w:rPr>
        <w:t>risks</w:t>
      </w:r>
      <w:r w:rsidRPr="00BE352B">
        <w:rPr>
          <w:sz w:val="16"/>
        </w:rPr>
        <w:t xml:space="preserve"> </w:t>
      </w:r>
      <w:r w:rsidRPr="00996312">
        <w:rPr>
          <w:vanish/>
          <w:sz w:val="16"/>
        </w:rPr>
        <w:t>of</w:t>
      </w:r>
      <w:r w:rsidRPr="00BE352B">
        <w:rPr>
          <w:sz w:val="16"/>
        </w:rPr>
        <w:t xml:space="preserve"> </w:t>
      </w:r>
      <w:r w:rsidRPr="00996312">
        <w:rPr>
          <w:vanish/>
          <w:sz w:val="16"/>
        </w:rPr>
        <w:t>malfunctions</w:t>
      </w:r>
      <w:r w:rsidRPr="00BE352B">
        <w:rPr>
          <w:sz w:val="16"/>
        </w:rPr>
        <w:t xml:space="preserve"> </w:t>
      </w:r>
      <w:r w:rsidRPr="00996312">
        <w:rPr>
          <w:vanish/>
          <w:sz w:val="16"/>
        </w:rPr>
        <w:t>that</w:t>
      </w:r>
      <w:r w:rsidRPr="00BE352B">
        <w:rPr>
          <w:sz w:val="16"/>
        </w:rPr>
        <w:t xml:space="preserve"> </w:t>
      </w:r>
      <w:r w:rsidRPr="00996312">
        <w:rPr>
          <w:vanish/>
          <w:sz w:val="16"/>
        </w:rPr>
        <w:t>customers</w:t>
      </w:r>
      <w:r w:rsidRPr="00BE352B">
        <w:rPr>
          <w:sz w:val="16"/>
        </w:rPr>
        <w:t xml:space="preserve"> </w:t>
      </w:r>
      <w:r w:rsidRPr="00996312">
        <w:rPr>
          <w:vanish/>
          <w:sz w:val="16"/>
        </w:rPr>
        <w:t>and</w:t>
      </w:r>
      <w:r w:rsidRPr="00BE352B">
        <w:rPr>
          <w:sz w:val="16"/>
        </w:rPr>
        <w:t xml:space="preserve"> </w:t>
      </w:r>
      <w:r w:rsidRPr="00996312">
        <w:rPr>
          <w:vanish/>
          <w:sz w:val="16"/>
        </w:rPr>
        <w:t>insurers</w:t>
      </w:r>
      <w:r w:rsidRPr="00BE352B">
        <w:rPr>
          <w:sz w:val="16"/>
        </w:rPr>
        <w:t xml:space="preserve"> </w:t>
      </w:r>
      <w:r w:rsidRPr="00996312">
        <w:rPr>
          <w:vanish/>
          <w:sz w:val="16"/>
        </w:rPr>
        <w:t>are</w:t>
      </w:r>
      <w:r w:rsidRPr="00BE352B">
        <w:rPr>
          <w:sz w:val="16"/>
        </w:rPr>
        <w:t xml:space="preserve"> </w:t>
      </w:r>
      <w:r w:rsidRPr="00996312">
        <w:rPr>
          <w:vanish/>
          <w:sz w:val="16"/>
        </w:rPr>
        <w:t>likely</w:t>
      </w:r>
      <w:r w:rsidRPr="00BE352B">
        <w:rPr>
          <w:sz w:val="16"/>
        </w:rPr>
        <w:t xml:space="preserve"> </w:t>
      </w:r>
      <w:r w:rsidRPr="00996312">
        <w:rPr>
          <w:vanish/>
          <w:sz w:val="16"/>
        </w:rPr>
        <w:t>to</w:t>
      </w:r>
      <w:r w:rsidRPr="00BE352B">
        <w:rPr>
          <w:sz w:val="16"/>
        </w:rPr>
        <w:t xml:space="preserve"> </w:t>
      </w:r>
      <w:r w:rsidRPr="00996312">
        <w:rPr>
          <w:vanish/>
          <w:sz w:val="16"/>
        </w:rPr>
        <w:t>wish</w:t>
      </w:r>
      <w:r w:rsidRPr="00BE352B">
        <w:rPr>
          <w:sz w:val="16"/>
        </w:rPr>
        <w:t xml:space="preserve"> </w:t>
      </w:r>
      <w:r w:rsidRPr="00996312">
        <w:rPr>
          <w:vanish/>
          <w:sz w:val="16"/>
        </w:rPr>
        <w:t>to</w:t>
      </w:r>
      <w:r w:rsidRPr="00BE352B">
        <w:rPr>
          <w:sz w:val="16"/>
        </w:rPr>
        <w:t xml:space="preserve"> </w:t>
      </w:r>
      <w:r w:rsidRPr="00996312">
        <w:rPr>
          <w:vanish/>
          <w:sz w:val="16"/>
        </w:rPr>
        <w:t>avoid.</w:t>
      </w:r>
      <w:r w:rsidRPr="00BE352B">
        <w:rPr>
          <w:sz w:val="16"/>
        </w:rPr>
        <w:t xml:space="preserve"> </w:t>
      </w:r>
      <w:r w:rsidRPr="00996312">
        <w:rPr>
          <w:vanish/>
          <w:sz w:val="16"/>
        </w:rPr>
        <w:t>Furthermore,</w:t>
      </w:r>
      <w:r w:rsidRPr="00BE352B">
        <w:rPr>
          <w:sz w:val="16"/>
        </w:rPr>
        <w:t xml:space="preserve"> </w:t>
      </w:r>
      <w:r w:rsidRPr="00996312">
        <w:rPr>
          <w:vanish/>
          <w:sz w:val="16"/>
        </w:rPr>
        <w:t>the</w:t>
      </w:r>
      <w:r w:rsidRPr="00BE352B">
        <w:rPr>
          <w:sz w:val="16"/>
        </w:rPr>
        <w:t xml:space="preserve"> </w:t>
      </w:r>
      <w:r w:rsidRPr="00996312">
        <w:rPr>
          <w:vanish/>
          <w:sz w:val="16"/>
        </w:rPr>
        <w:t>Falcon</w:t>
      </w:r>
      <w:r w:rsidRPr="00BE352B">
        <w:rPr>
          <w:sz w:val="16"/>
        </w:rPr>
        <w:t xml:space="preserve"> </w:t>
      </w:r>
      <w:r w:rsidRPr="00996312">
        <w:rPr>
          <w:vanish/>
          <w:sz w:val="16"/>
        </w:rPr>
        <w:t>Heavy</w:t>
      </w:r>
      <w:r w:rsidRPr="00BE352B">
        <w:rPr>
          <w:sz w:val="16"/>
        </w:rPr>
        <w:t xml:space="preserve"> </w:t>
      </w:r>
      <w:r w:rsidRPr="00996312">
        <w:rPr>
          <w:vanish/>
          <w:sz w:val="16"/>
        </w:rPr>
        <w:t>still</w:t>
      </w:r>
      <w:r w:rsidRPr="00BE352B">
        <w:rPr>
          <w:sz w:val="16"/>
        </w:rPr>
        <w:t xml:space="preserve"> </w:t>
      </w:r>
      <w:r w:rsidRPr="00996312">
        <w:rPr>
          <w:vanish/>
          <w:sz w:val="16"/>
        </w:rPr>
        <w:t>has</w:t>
      </w:r>
      <w:r w:rsidRPr="00BE352B">
        <w:rPr>
          <w:sz w:val="16"/>
        </w:rPr>
        <w:t xml:space="preserve"> </w:t>
      </w:r>
      <w:r w:rsidRPr="00996312">
        <w:rPr>
          <w:vanish/>
          <w:sz w:val="16"/>
        </w:rPr>
        <w:t>not</w:t>
      </w:r>
      <w:r w:rsidRPr="00BE352B">
        <w:rPr>
          <w:sz w:val="16"/>
        </w:rPr>
        <w:t xml:space="preserve"> </w:t>
      </w:r>
      <w:r w:rsidRPr="00996312">
        <w:rPr>
          <w:vanish/>
          <w:sz w:val="16"/>
        </w:rPr>
        <w:t>matched</w:t>
      </w:r>
      <w:r w:rsidRPr="00BE352B">
        <w:rPr>
          <w:sz w:val="16"/>
        </w:rPr>
        <w:t xml:space="preserve"> </w:t>
      </w:r>
      <w:r w:rsidRPr="00996312">
        <w:rPr>
          <w:vanish/>
          <w:sz w:val="16"/>
        </w:rPr>
        <w:t>the</w:t>
      </w:r>
      <w:r w:rsidRPr="00BE352B">
        <w:rPr>
          <w:sz w:val="16"/>
        </w:rPr>
        <w:t xml:space="preserve"> </w:t>
      </w:r>
      <w:r w:rsidRPr="00996312">
        <w:rPr>
          <w:vanish/>
          <w:sz w:val="16"/>
        </w:rPr>
        <w:t>power</w:t>
      </w:r>
      <w:r w:rsidRPr="00BE352B">
        <w:rPr>
          <w:sz w:val="16"/>
        </w:rPr>
        <w:t xml:space="preserve"> </w:t>
      </w:r>
      <w:r w:rsidRPr="00996312">
        <w:rPr>
          <w:vanish/>
          <w:sz w:val="16"/>
        </w:rPr>
        <w:t>and</w:t>
      </w:r>
      <w:r w:rsidRPr="00BE352B">
        <w:rPr>
          <w:sz w:val="16"/>
        </w:rPr>
        <w:t xml:space="preserve"> </w:t>
      </w:r>
      <w:r w:rsidRPr="00996312">
        <w:rPr>
          <w:vanish/>
          <w:sz w:val="16"/>
        </w:rPr>
        <w:t>payload</w:t>
      </w:r>
      <w:r w:rsidRPr="00BE352B">
        <w:rPr>
          <w:sz w:val="16"/>
        </w:rPr>
        <w:t xml:space="preserve"> </w:t>
      </w:r>
      <w:r w:rsidRPr="00996312">
        <w:rPr>
          <w:vanish/>
          <w:sz w:val="16"/>
        </w:rPr>
        <w:t>capacity</w:t>
      </w:r>
      <w:r w:rsidRPr="00BE352B">
        <w:rPr>
          <w:sz w:val="16"/>
        </w:rPr>
        <w:t xml:space="preserve"> </w:t>
      </w:r>
      <w:r w:rsidRPr="00996312">
        <w:rPr>
          <w:vanish/>
          <w:sz w:val="16"/>
        </w:rPr>
        <w:t>of</w:t>
      </w:r>
      <w:r w:rsidRPr="00BE352B">
        <w:rPr>
          <w:sz w:val="16"/>
        </w:rPr>
        <w:t xml:space="preserve"> </w:t>
      </w:r>
      <w:r w:rsidRPr="00996312">
        <w:rPr>
          <w:vanish/>
          <w:sz w:val="16"/>
        </w:rPr>
        <w:t>NASA’s</w:t>
      </w:r>
      <w:r w:rsidRPr="00BE352B">
        <w:rPr>
          <w:sz w:val="16"/>
        </w:rPr>
        <w:t xml:space="preserve"> </w:t>
      </w:r>
      <w:r w:rsidRPr="00996312">
        <w:rPr>
          <w:vanish/>
          <w:sz w:val="16"/>
        </w:rPr>
        <w:t>Saturn</w:t>
      </w:r>
      <w:r w:rsidRPr="00BE352B">
        <w:rPr>
          <w:sz w:val="16"/>
        </w:rPr>
        <w:t xml:space="preserve"> </w:t>
      </w:r>
      <w:r w:rsidRPr="00996312">
        <w:rPr>
          <w:vanish/>
          <w:sz w:val="16"/>
        </w:rPr>
        <w:t>V,</w:t>
      </w:r>
      <w:r w:rsidRPr="00BE352B">
        <w:rPr>
          <w:sz w:val="16"/>
        </w:rPr>
        <w:t xml:space="preserve"> </w:t>
      </w:r>
      <w:r w:rsidRPr="00996312">
        <w:rPr>
          <w:vanish/>
          <w:sz w:val="16"/>
        </w:rPr>
        <w:t>a</w:t>
      </w:r>
      <w:r w:rsidRPr="00BE352B">
        <w:rPr>
          <w:sz w:val="16"/>
        </w:rPr>
        <w:t xml:space="preserve"> </w:t>
      </w:r>
      <w:r w:rsidRPr="00996312">
        <w:rPr>
          <w:vanish/>
          <w:sz w:val="16"/>
        </w:rPr>
        <w:t>product</w:t>
      </w:r>
      <w:r w:rsidRPr="00BE352B">
        <w:rPr>
          <w:sz w:val="16"/>
        </w:rPr>
        <w:t xml:space="preserve"> </w:t>
      </w:r>
      <w:r w:rsidRPr="00996312">
        <w:rPr>
          <w:vanish/>
          <w:sz w:val="16"/>
        </w:rPr>
        <w:t>of</w:t>
      </w:r>
      <w:r w:rsidRPr="00BE352B">
        <w:rPr>
          <w:sz w:val="16"/>
        </w:rPr>
        <w:t xml:space="preserve"> </w:t>
      </w:r>
      <w:r w:rsidRPr="00996312">
        <w:rPr>
          <w:vanish/>
          <w:sz w:val="16"/>
        </w:rPr>
        <w:t>1960s</w:t>
      </w:r>
      <w:r w:rsidRPr="00BE352B">
        <w:rPr>
          <w:sz w:val="16"/>
        </w:rPr>
        <w:t xml:space="preserve"> </w:t>
      </w:r>
      <w:r w:rsidRPr="00996312">
        <w:rPr>
          <w:vanish/>
          <w:sz w:val="16"/>
        </w:rPr>
        <w:t>military-industrial</w:t>
      </w:r>
      <w:r w:rsidRPr="00BE352B">
        <w:rPr>
          <w:sz w:val="16"/>
        </w:rPr>
        <w:t xml:space="preserve"> </w:t>
      </w:r>
      <w:r w:rsidRPr="00996312">
        <w:rPr>
          <w:vanish/>
          <w:sz w:val="16"/>
        </w:rPr>
        <w:t>engineering</w:t>
      </w:r>
      <w:r w:rsidRPr="00BE352B">
        <w:rPr>
          <w:sz w:val="16"/>
        </w:rPr>
        <w:t xml:space="preserve"> </w:t>
      </w:r>
      <w:r w:rsidRPr="00996312">
        <w:rPr>
          <w:vanish/>
          <w:sz w:val="16"/>
        </w:rPr>
        <w:t>and</w:t>
      </w:r>
      <w:r w:rsidRPr="00BE352B">
        <w:rPr>
          <w:sz w:val="16"/>
        </w:rPr>
        <w:t xml:space="preserve"> </w:t>
      </w:r>
      <w:r w:rsidRPr="00996312">
        <w:rPr>
          <w:vanish/>
          <w:sz w:val="16"/>
        </w:rPr>
        <w:t>Fordist</w:t>
      </w:r>
      <w:r w:rsidRPr="00BE352B">
        <w:rPr>
          <w:sz w:val="16"/>
        </w:rPr>
        <w:t xml:space="preserve"> </w:t>
      </w:r>
      <w:r w:rsidRPr="00996312">
        <w:rPr>
          <w:vanish/>
          <w:sz w:val="16"/>
        </w:rPr>
        <w:t>state</w:t>
      </w:r>
      <w:r w:rsidRPr="00BE352B">
        <w:rPr>
          <w:sz w:val="16"/>
        </w:rPr>
        <w:t xml:space="preserve"> </w:t>
      </w:r>
      <w:r w:rsidRPr="00996312">
        <w:rPr>
          <w:vanish/>
          <w:sz w:val="16"/>
        </w:rPr>
        <w:t>spending</w:t>
      </w:r>
      <w:r w:rsidRPr="00BE352B">
        <w:rPr>
          <w:sz w:val="16"/>
        </w:rPr>
        <w:t xml:space="preserve"> </w:t>
      </w:r>
      <w:r w:rsidRPr="00996312">
        <w:rPr>
          <w:vanish/>
          <w:sz w:val="16"/>
        </w:rPr>
        <w:t>programs.</w:t>
      </w:r>
      <w:r w:rsidRPr="00BE352B">
        <w:rPr>
          <w:sz w:val="16"/>
        </w:rPr>
        <w:t xml:space="preserve"> </w:t>
      </w:r>
      <w:r w:rsidRPr="00996312">
        <w:rPr>
          <w:vanish/>
          <w:sz w:val="16"/>
        </w:rPr>
        <w:t>What</w:t>
      </w:r>
      <w:r w:rsidRPr="00BE352B">
        <w:rPr>
          <w:sz w:val="16"/>
        </w:rPr>
        <w:t xml:space="preserve"> </w:t>
      </w:r>
      <w:r w:rsidRPr="00996312">
        <w:rPr>
          <w:vanish/>
          <w:sz w:val="16"/>
        </w:rPr>
        <w:t>SpaceX</w:t>
      </w:r>
      <w:r w:rsidRPr="00BE352B">
        <w:rPr>
          <w:sz w:val="16"/>
        </w:rPr>
        <w:t xml:space="preserve"> </w:t>
      </w:r>
      <w:r w:rsidRPr="00996312">
        <w:rPr>
          <w:vanish/>
          <w:sz w:val="16"/>
        </w:rPr>
        <w:t>and</w:t>
      </w:r>
      <w:r w:rsidRPr="00BE352B">
        <w:rPr>
          <w:sz w:val="16"/>
        </w:rPr>
        <w:t xml:space="preserve"> </w:t>
      </w:r>
      <w:r w:rsidRPr="00996312">
        <w:rPr>
          <w:vanish/>
          <w:sz w:val="16"/>
        </w:rPr>
        <w:t>other</w:t>
      </w:r>
      <w:r w:rsidRPr="00BE352B">
        <w:rPr>
          <w:sz w:val="16"/>
        </w:rPr>
        <w:t xml:space="preserve"> </w:t>
      </w:r>
      <w:r w:rsidRPr="00996312">
        <w:rPr>
          <w:vanish/>
          <w:sz w:val="16"/>
        </w:rPr>
        <w:t>NewSpace</w:t>
      </w:r>
      <w:r w:rsidRPr="00BE352B">
        <w:rPr>
          <w:sz w:val="16"/>
        </w:rPr>
        <w:t xml:space="preserve"> </w:t>
      </w:r>
      <w:r w:rsidRPr="00996312">
        <w:rPr>
          <w:vanish/>
          <w:sz w:val="16"/>
        </w:rPr>
        <w:t>corporations</w:t>
      </w:r>
      <w:r w:rsidRPr="00BE352B">
        <w:rPr>
          <w:sz w:val="16"/>
        </w:rPr>
        <w:t xml:space="preserve"> </w:t>
      </w:r>
      <w:r w:rsidRPr="00996312">
        <w:rPr>
          <w:vanish/>
          <w:sz w:val="16"/>
        </w:rPr>
        <w:t>do</w:t>
      </w:r>
      <w:r w:rsidRPr="00BE352B">
        <w:rPr>
          <w:sz w:val="16"/>
        </w:rPr>
        <w:t xml:space="preserve"> </w:t>
      </w:r>
      <w:r w:rsidRPr="00996312">
        <w:rPr>
          <w:vanish/>
          <w:sz w:val="16"/>
        </w:rPr>
        <w:t>with</w:t>
      </w:r>
      <w:r w:rsidRPr="00BE352B">
        <w:rPr>
          <w:sz w:val="16"/>
        </w:rPr>
        <w:t xml:space="preserve"> </w:t>
      </w:r>
      <w:r w:rsidRPr="00996312">
        <w:rPr>
          <w:vanish/>
          <w:sz w:val="16"/>
        </w:rPr>
        <w:t>great</w:t>
      </w:r>
      <w:r w:rsidRPr="00BE352B">
        <w:rPr>
          <w:sz w:val="16"/>
        </w:rPr>
        <w:t xml:space="preserve"> </w:t>
      </w:r>
      <w:r w:rsidRPr="00996312">
        <w:rPr>
          <w:vanish/>
          <w:sz w:val="16"/>
        </w:rPr>
        <w:t>ingenuity,</w:t>
      </w:r>
      <w:r w:rsidRPr="00BE352B">
        <w:rPr>
          <w:sz w:val="16"/>
        </w:rPr>
        <w:t xml:space="preserve"> </w:t>
      </w:r>
      <w:r w:rsidRPr="00996312">
        <w:rPr>
          <w:vanish/>
          <w:sz w:val="16"/>
        </w:rPr>
        <w:t>however,</w:t>
      </w:r>
      <w:r w:rsidRPr="00BE352B">
        <w:rPr>
          <w:sz w:val="16"/>
        </w:rPr>
        <w:t xml:space="preserve"> </w:t>
      </w:r>
      <w:r w:rsidRPr="00996312">
        <w:rPr>
          <w:vanish/>
          <w:sz w:val="16"/>
        </w:rPr>
        <w:t>is</w:t>
      </w:r>
      <w:r w:rsidRPr="00BE352B">
        <w:rPr>
          <w:sz w:val="16"/>
        </w:rPr>
        <w:t xml:space="preserve"> </w:t>
      </w:r>
      <w:r w:rsidRPr="00996312">
        <w:rPr>
          <w:vanish/>
          <w:sz w:val="16"/>
        </w:rPr>
        <w:t>to</w:t>
      </w:r>
      <w:r w:rsidRPr="00BE352B">
        <w:rPr>
          <w:sz w:val="16"/>
        </w:rPr>
        <w:t xml:space="preserve"> </w:t>
      </w:r>
      <w:r w:rsidRPr="00996312">
        <w:rPr>
          <w:vanish/>
          <w:sz w:val="16"/>
        </w:rPr>
        <w:t>manage</w:t>
      </w:r>
      <w:r w:rsidRPr="00BE352B">
        <w:rPr>
          <w:sz w:val="16"/>
        </w:rPr>
        <w:t xml:space="preserve"> </w:t>
      </w:r>
      <w:r w:rsidRPr="00996312">
        <w:rPr>
          <w:vanish/>
          <w:sz w:val="16"/>
        </w:rPr>
        <w:t>the</w:t>
      </w:r>
      <w:r w:rsidRPr="00BE352B">
        <w:rPr>
          <w:sz w:val="16"/>
        </w:rPr>
        <w:t xml:space="preserve"> </w:t>
      </w:r>
      <w:r w:rsidRPr="00996312">
        <w:rPr>
          <w:vanish/>
          <w:sz w:val="16"/>
        </w:rPr>
        <w:t>spectacle</w:t>
      </w:r>
      <w:r w:rsidRPr="00BE352B">
        <w:rPr>
          <w:sz w:val="16"/>
        </w:rPr>
        <w:t xml:space="preserve"> </w:t>
      </w:r>
      <w:r w:rsidRPr="00996312">
        <w:rPr>
          <w:vanish/>
          <w:sz w:val="16"/>
        </w:rPr>
        <w:t>of</w:t>
      </w:r>
      <w:r w:rsidRPr="00BE352B">
        <w:rPr>
          <w:sz w:val="16"/>
        </w:rPr>
        <w:t xml:space="preserve"> </w:t>
      </w:r>
      <w:r w:rsidRPr="00996312">
        <w:rPr>
          <w:vanish/>
          <w:sz w:val="16"/>
        </w:rPr>
        <w:t>outer</w:t>
      </w:r>
      <w:r w:rsidRPr="00BE352B">
        <w:rPr>
          <w:sz w:val="16"/>
        </w:rPr>
        <w:t xml:space="preserve"> </w:t>
      </w:r>
      <w:r w:rsidRPr="00996312">
        <w:rPr>
          <w:vanish/>
          <w:sz w:val="16"/>
        </w:rPr>
        <w:t>space,</w:t>
      </w:r>
      <w:r w:rsidRPr="00BE352B">
        <w:rPr>
          <w:sz w:val="16"/>
        </w:rPr>
        <w:t xml:space="preserve"> </w:t>
      </w:r>
      <w:r w:rsidRPr="00996312">
        <w:rPr>
          <w:vanish/>
          <w:sz w:val="16"/>
        </w:rPr>
        <w:t>producing</w:t>
      </w:r>
      <w:r w:rsidRPr="00BE352B">
        <w:rPr>
          <w:sz w:val="16"/>
        </w:rPr>
        <w:t xml:space="preserve"> </w:t>
      </w:r>
      <w:r w:rsidRPr="00996312">
        <w:rPr>
          <w:vanish/>
          <w:sz w:val="16"/>
        </w:rPr>
        <w:t>outpourings</w:t>
      </w:r>
      <w:r w:rsidRPr="00BE352B">
        <w:rPr>
          <w:sz w:val="16"/>
        </w:rPr>
        <w:t xml:space="preserve"> </w:t>
      </w:r>
      <w:r w:rsidRPr="00996312">
        <w:rPr>
          <w:vanish/>
          <w:sz w:val="16"/>
        </w:rPr>
        <w:t>of</w:t>
      </w:r>
      <w:r w:rsidRPr="00BE352B">
        <w:rPr>
          <w:sz w:val="16"/>
        </w:rPr>
        <w:t xml:space="preserve"> </w:t>
      </w:r>
      <w:r w:rsidRPr="00996312">
        <w:rPr>
          <w:vanish/>
          <w:sz w:val="16"/>
        </w:rPr>
        <w:t>public</w:t>
      </w:r>
      <w:r w:rsidRPr="00BE352B">
        <w:rPr>
          <w:sz w:val="16"/>
        </w:rPr>
        <w:t xml:space="preserve"> </w:t>
      </w:r>
      <w:r w:rsidRPr="00996312">
        <w:rPr>
          <w:vanish/>
          <w:sz w:val="16"/>
        </w:rPr>
        <w:t>fervor,</w:t>
      </w:r>
      <w:r w:rsidRPr="00BE352B">
        <w:rPr>
          <w:sz w:val="16"/>
        </w:rPr>
        <w:t xml:space="preserve"> </w:t>
      </w:r>
      <w:r w:rsidRPr="00996312">
        <w:rPr>
          <w:vanish/>
          <w:sz w:val="16"/>
        </w:rPr>
        <w:t>aided</w:t>
      </w:r>
      <w:r w:rsidRPr="00BE352B">
        <w:rPr>
          <w:sz w:val="16"/>
        </w:rPr>
        <w:t xml:space="preserve"> </w:t>
      </w:r>
      <w:r w:rsidRPr="00996312">
        <w:rPr>
          <w:vanish/>
          <w:sz w:val="16"/>
        </w:rPr>
        <w:t>by</w:t>
      </w:r>
      <w:r w:rsidRPr="00BE352B">
        <w:rPr>
          <w:sz w:val="16"/>
        </w:rPr>
        <w:t xml:space="preserve"> </w:t>
      </w:r>
      <w:r w:rsidRPr="00996312">
        <w:rPr>
          <w:vanish/>
          <w:sz w:val="16"/>
        </w:rPr>
        <w:t>a</w:t>
      </w:r>
      <w:r w:rsidRPr="00BE352B">
        <w:rPr>
          <w:sz w:val="16"/>
        </w:rPr>
        <w:t xml:space="preserve"> </w:t>
      </w:r>
      <w:r w:rsidRPr="00996312">
        <w:rPr>
          <w:vanish/>
          <w:sz w:val="16"/>
        </w:rPr>
        <w:t>widespread</w:t>
      </w:r>
      <w:r w:rsidRPr="00BE352B">
        <w:rPr>
          <w:sz w:val="16"/>
        </w:rPr>
        <w:t xml:space="preserve"> </w:t>
      </w:r>
      <w:r w:rsidRPr="00996312">
        <w:rPr>
          <w:vanish/>
          <w:sz w:val="16"/>
        </w:rPr>
        <w:t>adherence</w:t>
      </w:r>
      <w:r w:rsidRPr="00BE352B">
        <w:rPr>
          <w:sz w:val="16"/>
        </w:rPr>
        <w:t xml:space="preserve"> </w:t>
      </w:r>
      <w:r w:rsidRPr="00996312">
        <w:rPr>
          <w:vanish/>
          <w:sz w:val="16"/>
        </w:rPr>
        <w:t>to</w:t>
      </w:r>
      <w:r w:rsidRPr="00BE352B">
        <w:rPr>
          <w:sz w:val="16"/>
        </w:rPr>
        <w:t xml:space="preserve"> </w:t>
      </w:r>
      <w:r w:rsidRPr="00996312">
        <w:rPr>
          <w:vanish/>
          <w:sz w:val="16"/>
        </w:rPr>
        <w:t>the</w:t>
      </w:r>
      <w:r w:rsidRPr="00BE352B">
        <w:rPr>
          <w:sz w:val="16"/>
        </w:rPr>
        <w:t xml:space="preserve"> </w:t>
      </w:r>
      <w:r w:rsidRPr="00996312">
        <w:rPr>
          <w:vanish/>
          <w:sz w:val="16"/>
        </w:rPr>
        <w:t>‘Californian</w:t>
      </w:r>
      <w:r w:rsidRPr="00BE352B">
        <w:rPr>
          <w:sz w:val="16"/>
        </w:rPr>
        <w:t xml:space="preserve"> </w:t>
      </w:r>
      <w:r w:rsidRPr="00996312">
        <w:rPr>
          <w:vanish/>
          <w:sz w:val="16"/>
        </w:rPr>
        <w:t>Ideology'</w:t>
      </w:r>
      <w:r w:rsidRPr="00BE352B">
        <w:rPr>
          <w:sz w:val="16"/>
        </w:rPr>
        <w:t xml:space="preserve"> </w:t>
      </w:r>
      <w:r w:rsidRPr="00996312">
        <w:rPr>
          <w:vanish/>
          <w:sz w:val="16"/>
        </w:rPr>
        <w:t>(Barbrook</w:t>
      </w:r>
      <w:r w:rsidRPr="00BE352B">
        <w:rPr>
          <w:sz w:val="16"/>
        </w:rPr>
        <w:t xml:space="preserve"> </w:t>
      </w:r>
      <w:r w:rsidRPr="00996312">
        <w:rPr>
          <w:vanish/>
          <w:sz w:val="16"/>
        </w:rPr>
        <w:t>and</w:t>
      </w:r>
      <w:r w:rsidRPr="00BE352B">
        <w:rPr>
          <w:sz w:val="16"/>
        </w:rPr>
        <w:t xml:space="preserve"> </w:t>
      </w:r>
      <w:r w:rsidRPr="00996312">
        <w:rPr>
          <w:vanish/>
          <w:sz w:val="16"/>
        </w:rPr>
        <w:t>Cameron,</w:t>
      </w:r>
      <w:r w:rsidRPr="00BE352B">
        <w:rPr>
          <w:sz w:val="16"/>
        </w:rPr>
        <w:t xml:space="preserve"> </w:t>
      </w:r>
      <w:r w:rsidRPr="00996312">
        <w:rPr>
          <w:vanish/>
          <w:sz w:val="16"/>
        </w:rPr>
        <w:t>1996),</w:t>
      </w:r>
      <w:r w:rsidRPr="00BE352B">
        <w:rPr>
          <w:sz w:val="16"/>
        </w:rPr>
        <w:t xml:space="preserve"> </w:t>
      </w:r>
      <w:r w:rsidRPr="00996312">
        <w:rPr>
          <w:vanish/>
          <w:sz w:val="16"/>
        </w:rPr>
        <w:t>or</w:t>
      </w:r>
      <w:r w:rsidRPr="00BE352B">
        <w:rPr>
          <w:sz w:val="16"/>
        </w:rPr>
        <w:t xml:space="preserve"> </w:t>
      </w:r>
      <w:r w:rsidRPr="00996312">
        <w:rPr>
          <w:vanish/>
          <w:sz w:val="16"/>
        </w:rPr>
        <w:t>post-statist</w:t>
      </w:r>
      <w:r w:rsidRPr="00BE352B">
        <w:rPr>
          <w:sz w:val="16"/>
        </w:rPr>
        <w:t xml:space="preserve"> </w:t>
      </w:r>
      <w:r w:rsidRPr="00996312">
        <w:rPr>
          <w:vanish/>
          <w:sz w:val="16"/>
        </w:rPr>
        <w:t>techno-utopianism,</w:t>
      </w:r>
      <w:r w:rsidRPr="00BE352B">
        <w:rPr>
          <w:sz w:val="16"/>
        </w:rPr>
        <w:t xml:space="preserve"> </w:t>
      </w:r>
      <w:r w:rsidRPr="00996312">
        <w:rPr>
          <w:vanish/>
          <w:sz w:val="16"/>
        </w:rPr>
        <w:t>in</w:t>
      </w:r>
      <w:r w:rsidRPr="00BE352B">
        <w:rPr>
          <w:sz w:val="16"/>
        </w:rPr>
        <w:t xml:space="preserve"> </w:t>
      </w:r>
      <w:r w:rsidRPr="00996312">
        <w:rPr>
          <w:vanish/>
          <w:sz w:val="16"/>
        </w:rPr>
        <w:t>many</w:t>
      </w:r>
      <w:r w:rsidRPr="00BE352B">
        <w:rPr>
          <w:sz w:val="16"/>
        </w:rPr>
        <w:t xml:space="preserve"> </w:t>
      </w:r>
      <w:r w:rsidRPr="00996312">
        <w:rPr>
          <w:vanish/>
          <w:sz w:val="16"/>
        </w:rPr>
        <w:t>postindustrialized</w:t>
      </w:r>
      <w:r w:rsidRPr="00BE352B">
        <w:rPr>
          <w:sz w:val="16"/>
        </w:rPr>
        <w:t xml:space="preserve"> </w:t>
      </w:r>
      <w:r w:rsidRPr="00996312">
        <w:rPr>
          <w:vanish/>
          <w:sz w:val="16"/>
        </w:rPr>
        <w:t>societies.</w:t>
      </w:r>
    </w:p>
    <w:p w14:paraId="155B0402" w14:textId="77777777" w:rsidR="005D7438" w:rsidRPr="00996312" w:rsidRDefault="005D7438" w:rsidP="005D7438">
      <w:pPr>
        <w:rPr>
          <w:vanish/>
          <w:sz w:val="16"/>
        </w:rPr>
      </w:pPr>
      <w:r w:rsidRPr="00996312">
        <w:rPr>
          <w:rStyle w:val="StyleUnderline"/>
          <w:vanish/>
        </w:rPr>
        <w:t>The</w:t>
      </w:r>
      <w:r w:rsidRPr="004E7F1B">
        <w:rPr>
          <w:rStyle w:val="StyleUnderline"/>
        </w:rPr>
        <w:t xml:space="preserve"> </w:t>
      </w:r>
      <w:r w:rsidRPr="00996312">
        <w:rPr>
          <w:rStyle w:val="StyleUnderline"/>
          <w:vanish/>
        </w:rPr>
        <w:t>very</w:t>
      </w:r>
      <w:r w:rsidRPr="004E7F1B">
        <w:rPr>
          <w:rStyle w:val="StyleUnderline"/>
        </w:rPr>
        <w:t xml:space="preserve"> </w:t>
      </w:r>
      <w:r w:rsidRPr="00996312">
        <w:rPr>
          <w:rStyle w:val="StyleUnderline"/>
          <w:vanish/>
        </w:rPr>
        <w:t>centrality</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these</w:t>
      </w:r>
      <w:r w:rsidRPr="004E7F1B">
        <w:rPr>
          <w:rStyle w:val="StyleUnderline"/>
        </w:rPr>
        <w:t xml:space="preserve"> </w:t>
      </w:r>
      <w:r w:rsidRPr="00996312">
        <w:rPr>
          <w:rStyle w:val="StyleUnderline"/>
          <w:vanish/>
        </w:rPr>
        <w:t>maneuvers</w:t>
      </w:r>
      <w:r w:rsidRPr="004E7F1B">
        <w:rPr>
          <w:rStyle w:val="StyleUnderline"/>
        </w:rPr>
        <w:t xml:space="preserve"> </w:t>
      </w:r>
      <w:r w:rsidRPr="00996312">
        <w:rPr>
          <w:rStyle w:val="StyleUnderline"/>
          <w:vanish/>
        </w:rPr>
        <w:t>has</w:t>
      </w:r>
      <w:r w:rsidRPr="004E7F1B">
        <w:rPr>
          <w:rStyle w:val="StyleUnderline"/>
        </w:rPr>
        <w:t xml:space="preserve"> </w:t>
      </w:r>
      <w:r w:rsidRPr="00996312">
        <w:rPr>
          <w:rStyle w:val="StyleUnderline"/>
          <w:vanish/>
        </w:rPr>
        <w:t>initiated</w:t>
      </w:r>
      <w:r w:rsidRPr="004E7F1B">
        <w:rPr>
          <w:rStyle w:val="StyleUnderline"/>
        </w:rPr>
        <w:t xml:space="preserve"> </w:t>
      </w:r>
      <w:r w:rsidRPr="00996312">
        <w:rPr>
          <w:rStyle w:val="StyleUnderline"/>
          <w:vanish/>
        </w:rPr>
        <w:t>a</w:t>
      </w:r>
      <w:r w:rsidRPr="004E7F1B">
        <w:rPr>
          <w:rStyle w:val="StyleUnderline"/>
        </w:rPr>
        <w:t xml:space="preserve"> </w:t>
      </w:r>
      <w:r w:rsidRPr="00996312">
        <w:rPr>
          <w:rStyle w:val="StyleUnderline"/>
          <w:vanish/>
        </w:rPr>
        <w:t>new</w:t>
      </w:r>
      <w:r w:rsidRPr="004E7F1B">
        <w:rPr>
          <w:rStyle w:val="StyleUnderline"/>
        </w:rPr>
        <w:t xml:space="preserve"> </w:t>
      </w:r>
      <w:r w:rsidRPr="00996312">
        <w:rPr>
          <w:rStyle w:val="StyleUnderline"/>
          <w:vanish/>
        </w:rPr>
        <w:t>phase</w:t>
      </w:r>
      <w:r w:rsidRPr="004E7F1B">
        <w:rPr>
          <w:rStyle w:val="StyleUnderline"/>
        </w:rPr>
        <w:t xml:space="preserve"> </w:t>
      </w:r>
      <w:r w:rsidRPr="00996312">
        <w:rPr>
          <w:rStyle w:val="StyleUnderline"/>
          <w:vanish/>
        </w:rPr>
        <w:t>in</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history</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capitalist</w:t>
      </w:r>
      <w:r w:rsidRPr="004E7F1B">
        <w:rPr>
          <w:rStyle w:val="StyleUnderline"/>
        </w:rPr>
        <w:t xml:space="preserve"> </w:t>
      </w:r>
      <w:r w:rsidRPr="00996312">
        <w:rPr>
          <w:rStyle w:val="StyleUnderline"/>
          <w:vanish/>
        </w:rPr>
        <w:t>relations</w:t>
      </w:r>
      <w:r w:rsidRPr="00996312">
        <w:rPr>
          <w:vanish/>
          <w:sz w:val="16"/>
        </w:rPr>
        <w:t>,</w:t>
      </w:r>
      <w:r w:rsidRPr="00BE352B">
        <w:rPr>
          <w:sz w:val="16"/>
        </w:rPr>
        <w:t xml:space="preserve"> </w:t>
      </w:r>
      <w:r w:rsidRPr="00996312">
        <w:rPr>
          <w:rStyle w:val="StyleUnderline"/>
          <w:vanish/>
        </w:rPr>
        <w:t>that</w:t>
      </w:r>
      <w:r w:rsidRPr="004E7F1B">
        <w:rPr>
          <w:rStyle w:val="StyleUnderline"/>
        </w:rPr>
        <w:t xml:space="preserve"> </w:t>
      </w:r>
      <w:r w:rsidRPr="00996312">
        <w:rPr>
          <w:rStyle w:val="StyleUnderline"/>
          <w:vanish/>
        </w:rPr>
        <w:t>of</w:t>
      </w:r>
      <w:r w:rsidRPr="00BE352B">
        <w:rPr>
          <w:sz w:val="16"/>
        </w:rPr>
        <w:t xml:space="preserve"> </w:t>
      </w:r>
      <w:r w:rsidRPr="00996312">
        <w:rPr>
          <w:vanish/>
          <w:sz w:val="16"/>
        </w:rPr>
        <w:t>‘</w:t>
      </w:r>
      <w:r w:rsidRPr="00F2020E">
        <w:rPr>
          <w:rStyle w:val="Emphasis"/>
          <w:highlight w:val="cyan"/>
        </w:rPr>
        <w:t>charismatic accumulation</w:t>
      </w:r>
      <w:r w:rsidRPr="00F2020E">
        <w:rPr>
          <w:sz w:val="16"/>
          <w:highlight w:val="cyan"/>
        </w:rPr>
        <w:t>'</w:t>
      </w:r>
      <w:r w:rsidRPr="00996312">
        <w:rPr>
          <w:vanish/>
          <w:sz w:val="16"/>
        </w:rPr>
        <w:t>—certainly</w:t>
      </w:r>
      <w:r w:rsidRPr="00F2020E">
        <w:rPr>
          <w:sz w:val="16"/>
        </w:rPr>
        <w:t xml:space="preserve"> </w:t>
      </w:r>
      <w:r w:rsidRPr="00996312">
        <w:rPr>
          <w:vanish/>
          <w:sz w:val="16"/>
        </w:rPr>
        <w:t>not</w:t>
      </w:r>
      <w:r w:rsidRPr="00F2020E">
        <w:rPr>
          <w:sz w:val="16"/>
        </w:rPr>
        <w:t xml:space="preserve"> </w:t>
      </w:r>
      <w:r w:rsidRPr="00996312">
        <w:rPr>
          <w:vanish/>
          <w:sz w:val="16"/>
        </w:rPr>
        <w:t>in</w:t>
      </w:r>
      <w:r w:rsidRPr="00F2020E">
        <w:rPr>
          <w:sz w:val="16"/>
        </w:rPr>
        <w:t xml:space="preserve"> </w:t>
      </w:r>
      <w:r w:rsidRPr="00996312">
        <w:rPr>
          <w:vanish/>
          <w:sz w:val="16"/>
        </w:rPr>
        <w:t>the</w:t>
      </w:r>
      <w:r w:rsidRPr="00F2020E">
        <w:rPr>
          <w:sz w:val="16"/>
        </w:rPr>
        <w:t xml:space="preserve"> </w:t>
      </w:r>
      <w:r w:rsidRPr="00996312">
        <w:rPr>
          <w:vanish/>
          <w:sz w:val="16"/>
        </w:rPr>
        <w:t>sense</w:t>
      </w:r>
      <w:r w:rsidRPr="00F2020E">
        <w:rPr>
          <w:sz w:val="16"/>
        </w:rPr>
        <w:t xml:space="preserve"> </w:t>
      </w:r>
      <w:r w:rsidRPr="00996312">
        <w:rPr>
          <w:vanish/>
          <w:sz w:val="16"/>
        </w:rPr>
        <w:t>of</w:t>
      </w:r>
      <w:r w:rsidRPr="00F2020E">
        <w:rPr>
          <w:sz w:val="16"/>
        </w:rPr>
        <w:t xml:space="preserve"> </w:t>
      </w:r>
      <w:r w:rsidRPr="00996312">
        <w:rPr>
          <w:vanish/>
          <w:sz w:val="16"/>
        </w:rPr>
        <w:t>any</w:t>
      </w:r>
      <w:r w:rsidRPr="00F2020E">
        <w:rPr>
          <w:sz w:val="16"/>
        </w:rPr>
        <w:t xml:space="preserve"> </w:t>
      </w:r>
      <w:r w:rsidRPr="00996312">
        <w:rPr>
          <w:vanish/>
          <w:sz w:val="16"/>
        </w:rPr>
        <w:t>‘objective'</w:t>
      </w:r>
      <w:r w:rsidRPr="00F2020E">
        <w:rPr>
          <w:sz w:val="16"/>
        </w:rPr>
        <w:t xml:space="preserve"> </w:t>
      </w:r>
      <w:r w:rsidRPr="00996312">
        <w:rPr>
          <w:vanish/>
          <w:sz w:val="16"/>
        </w:rPr>
        <w:t>or</w:t>
      </w:r>
      <w:r w:rsidRPr="00F2020E">
        <w:rPr>
          <w:sz w:val="16"/>
        </w:rPr>
        <w:t xml:space="preserve"> </w:t>
      </w:r>
      <w:r w:rsidRPr="00996312">
        <w:rPr>
          <w:vanish/>
          <w:sz w:val="16"/>
        </w:rPr>
        <w:t>inherent</w:t>
      </w:r>
      <w:r w:rsidRPr="00F2020E">
        <w:rPr>
          <w:sz w:val="16"/>
        </w:rPr>
        <w:t xml:space="preserve"> </w:t>
      </w:r>
      <w:r w:rsidRPr="00996312">
        <w:rPr>
          <w:vanish/>
          <w:sz w:val="16"/>
        </w:rPr>
        <w:t>charismatic</w:t>
      </w:r>
      <w:r w:rsidRPr="00F2020E">
        <w:rPr>
          <w:sz w:val="16"/>
        </w:rPr>
        <w:t xml:space="preserve"> </w:t>
      </w:r>
      <w:r w:rsidRPr="00996312">
        <w:rPr>
          <w:vanish/>
          <w:sz w:val="16"/>
        </w:rPr>
        <w:t>authority,</w:t>
      </w:r>
      <w:r w:rsidRPr="00F2020E">
        <w:rPr>
          <w:sz w:val="16"/>
        </w:rPr>
        <w:t xml:space="preserve"> </w:t>
      </w:r>
      <w:r w:rsidRPr="00996312">
        <w:rPr>
          <w:vanish/>
          <w:sz w:val="16"/>
        </w:rPr>
        <w:t>but</w:t>
      </w:r>
      <w:r w:rsidRPr="00F2020E">
        <w:rPr>
          <w:sz w:val="16"/>
        </w:rPr>
        <w:t xml:space="preserve"> </w:t>
      </w:r>
      <w:r w:rsidRPr="00996312">
        <w:rPr>
          <w:vanish/>
          <w:sz w:val="16"/>
        </w:rPr>
        <w:t>with</w:t>
      </w:r>
      <w:r w:rsidRPr="00F2020E">
        <w:rPr>
          <w:sz w:val="16"/>
        </w:rPr>
        <w:t xml:space="preserve"> </w:t>
      </w:r>
      <w:r w:rsidRPr="00996312">
        <w:rPr>
          <w:vanish/>
          <w:sz w:val="16"/>
        </w:rPr>
        <w:t>a</w:t>
      </w:r>
      <w:r w:rsidRPr="00F2020E">
        <w:rPr>
          <w:sz w:val="16"/>
        </w:rPr>
        <w:t xml:space="preserve"> </w:t>
      </w:r>
      <w:r w:rsidRPr="00996312">
        <w:rPr>
          <w:vanish/>
          <w:sz w:val="16"/>
        </w:rPr>
        <w:t>form</w:t>
      </w:r>
      <w:r w:rsidRPr="00F2020E">
        <w:rPr>
          <w:sz w:val="16"/>
        </w:rPr>
        <w:t xml:space="preserve"> </w:t>
      </w:r>
      <w:r w:rsidRPr="00996312">
        <w:rPr>
          <w:vanish/>
          <w:sz w:val="16"/>
        </w:rPr>
        <w:t>of</w:t>
      </w:r>
      <w:r w:rsidRPr="00F2020E">
        <w:rPr>
          <w:sz w:val="16"/>
        </w:rPr>
        <w:t xml:space="preserve"> </w:t>
      </w:r>
      <w:r w:rsidRPr="00996312">
        <w:rPr>
          <w:vanish/>
          <w:sz w:val="16"/>
        </w:rPr>
        <w:t>illusio,</w:t>
      </w:r>
      <w:r w:rsidRPr="00BE352B">
        <w:rPr>
          <w:sz w:val="16"/>
        </w:rPr>
        <w:t xml:space="preserve"> </w:t>
      </w:r>
      <w:r w:rsidRPr="00996312">
        <w:rPr>
          <w:vanish/>
          <w:sz w:val="16"/>
        </w:rPr>
        <w:t>to</w:t>
      </w:r>
      <w:r w:rsidRPr="00BE352B">
        <w:rPr>
          <w:sz w:val="16"/>
        </w:rPr>
        <w:t xml:space="preserve"> </w:t>
      </w:r>
      <w:r w:rsidRPr="00996312">
        <w:rPr>
          <w:vanish/>
          <w:sz w:val="16"/>
        </w:rPr>
        <w:t>speak</w:t>
      </w:r>
      <w:r w:rsidRPr="00BE352B">
        <w:rPr>
          <w:sz w:val="16"/>
        </w:rPr>
        <w:t xml:space="preserve"> </w:t>
      </w:r>
      <w:r w:rsidRPr="00996312">
        <w:rPr>
          <w:vanish/>
          <w:sz w:val="16"/>
        </w:rPr>
        <w:t>with</w:t>
      </w:r>
      <w:r w:rsidRPr="00BE352B">
        <w:rPr>
          <w:sz w:val="16"/>
        </w:rPr>
        <w:t xml:space="preserve"> </w:t>
      </w:r>
      <w:r w:rsidRPr="00996312">
        <w:rPr>
          <w:vanish/>
          <w:sz w:val="16"/>
        </w:rPr>
        <w:t>Bourdieu,</w:t>
      </w:r>
      <w:r w:rsidRPr="00BE352B">
        <w:rPr>
          <w:sz w:val="16"/>
        </w:rPr>
        <w:t xml:space="preserve"> </w:t>
      </w:r>
      <w:r w:rsidRPr="00F2020E">
        <w:rPr>
          <w:rStyle w:val="StyleUnderline"/>
          <w:highlight w:val="cyan"/>
        </w:rPr>
        <w:t>vested in</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members</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capitalistkind</w:t>
      </w:r>
      <w:r w:rsidRPr="004E7F1B">
        <w:rPr>
          <w:rStyle w:val="StyleUnderline"/>
        </w:rPr>
        <w:t xml:space="preserve"> </w:t>
      </w:r>
      <w:r w:rsidRPr="00996312">
        <w:rPr>
          <w:rStyle w:val="StyleUnderline"/>
          <w:vanish/>
        </w:rPr>
        <w:t>by</w:t>
      </w:r>
      <w:r w:rsidRPr="004E7F1B">
        <w:rPr>
          <w:rStyle w:val="StyleUnderline"/>
        </w:rPr>
        <w:t xml:space="preserve"> </w:t>
      </w:r>
      <w:r w:rsidRPr="00996312">
        <w:rPr>
          <w:rStyle w:val="StyleUnderline"/>
          <w:vanish/>
        </w:rPr>
        <w:t>their</w:t>
      </w:r>
      <w:r w:rsidRPr="004E7F1B">
        <w:rPr>
          <w:rStyle w:val="StyleUnderline"/>
        </w:rPr>
        <w:t xml:space="preserve"> </w:t>
      </w:r>
      <w:r w:rsidRPr="00996312">
        <w:rPr>
          <w:rStyle w:val="StyleUnderline"/>
          <w:vanish/>
        </w:rPr>
        <w:t>uncanny</w:t>
      </w:r>
      <w:r w:rsidRPr="004E7F1B">
        <w:rPr>
          <w:rStyle w:val="StyleUnderline"/>
        </w:rPr>
        <w:t xml:space="preserve"> </w:t>
      </w:r>
      <w:r w:rsidRPr="00996312">
        <w:rPr>
          <w:rStyle w:val="StyleUnderline"/>
          <w:vanish/>
        </w:rPr>
        <w:t>ability</w:t>
      </w:r>
      <w:r w:rsidRPr="004E7F1B">
        <w:rPr>
          <w:rStyle w:val="StyleUnderline"/>
        </w:rPr>
        <w:t xml:space="preserve"> </w:t>
      </w:r>
      <w:r w:rsidRPr="00996312">
        <w:rPr>
          <w:rStyle w:val="StyleUnderline"/>
          <w:vanish/>
        </w:rPr>
        <w:t>to</w:t>
      </w:r>
      <w:r w:rsidRPr="004E7F1B">
        <w:rPr>
          <w:rStyle w:val="StyleUnderline"/>
        </w:rPr>
        <w:t xml:space="preserve"> </w:t>
      </w:r>
      <w:r w:rsidRPr="00996312">
        <w:rPr>
          <w:rStyle w:val="StyleUnderline"/>
          <w:vanish/>
        </w:rPr>
        <w:t>spin</w:t>
      </w:r>
      <w:r w:rsidRPr="004E7F1B">
        <w:rPr>
          <w:rStyle w:val="StyleUnderline"/>
        </w:rPr>
        <w:t xml:space="preserve">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996312">
        <w:rPr>
          <w:rStyle w:val="StyleUnderline"/>
          <w:vanish/>
        </w:rPr>
        <w:t>.</w:t>
      </w:r>
      <w:r w:rsidRPr="004E7F1B">
        <w:rPr>
          <w:rStyle w:val="StyleUnderline"/>
        </w:rPr>
        <w:t xml:space="preserve"> </w:t>
      </w:r>
      <w:r w:rsidRPr="00996312">
        <w:rPr>
          <w:rStyle w:val="StyleUnderline"/>
          <w:vanish/>
        </w:rPr>
        <w:t>This</w:t>
      </w:r>
      <w:r w:rsidRPr="004E7F1B">
        <w:rPr>
          <w:rStyle w:val="StyleUnderline"/>
        </w:rPr>
        <w:t xml:space="preserve"> </w:t>
      </w:r>
      <w:r w:rsidRPr="00996312">
        <w:rPr>
          <w:rStyle w:val="StyleUnderline"/>
          <w:vanish/>
        </w:rPr>
        <w:t>has</w:t>
      </w:r>
      <w:r w:rsidRPr="004E7F1B">
        <w:rPr>
          <w:rStyle w:val="StyleUnderline"/>
        </w:rPr>
        <w:t xml:space="preserve"> </w:t>
      </w:r>
      <w:r w:rsidRPr="00996312">
        <w:rPr>
          <w:rStyle w:val="StyleUnderline"/>
          <w:vanish/>
        </w:rPr>
        <w:t>always</w:t>
      </w:r>
      <w:r w:rsidRPr="004E7F1B">
        <w:rPr>
          <w:rStyle w:val="StyleUnderline"/>
        </w:rPr>
        <w:t xml:space="preserve"> </w:t>
      </w:r>
      <w:r w:rsidRPr="00996312">
        <w:rPr>
          <w:rStyle w:val="StyleUnderline"/>
          <w:vanish/>
        </w:rPr>
        <w:t>been</w:t>
      </w:r>
      <w:r w:rsidRPr="004E7F1B">
        <w:rPr>
          <w:rStyle w:val="StyleUnderline"/>
        </w:rPr>
        <w:t xml:space="preserve"> </w:t>
      </w:r>
      <w:r w:rsidRPr="00996312">
        <w:rPr>
          <w:rStyle w:val="StyleUnderline"/>
          <w:vanish/>
        </w:rPr>
        <w:t>part</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capitalist</w:t>
      </w:r>
      <w:r w:rsidRPr="004E7F1B">
        <w:rPr>
          <w:rStyle w:val="StyleUnderline"/>
        </w:rPr>
        <w:t xml:space="preserve"> </w:t>
      </w:r>
      <w:r w:rsidRPr="00996312">
        <w:rPr>
          <w:rStyle w:val="StyleUnderline"/>
          <w:vanish/>
        </w:rPr>
        <w:t>game</w:t>
      </w:r>
      <w:r w:rsidRPr="00996312">
        <w:rPr>
          <w:vanish/>
          <w:sz w:val="16"/>
        </w:rPr>
        <w:t>,</w:t>
      </w:r>
      <w:r w:rsidRPr="00BE352B">
        <w:rPr>
          <w:sz w:val="16"/>
        </w:rPr>
        <w:t xml:space="preserve"> </w:t>
      </w:r>
      <w:r w:rsidRPr="00996312">
        <w:rPr>
          <w:vanish/>
          <w:sz w:val="16"/>
        </w:rPr>
        <w:t>from</w:t>
      </w:r>
      <w:r w:rsidRPr="00BE352B">
        <w:rPr>
          <w:sz w:val="16"/>
        </w:rPr>
        <w:t xml:space="preserve"> </w:t>
      </w:r>
      <w:r w:rsidRPr="00996312">
        <w:rPr>
          <w:vanish/>
          <w:sz w:val="16"/>
        </w:rPr>
        <w:t>Henry</w:t>
      </w:r>
      <w:r w:rsidRPr="00BE352B">
        <w:rPr>
          <w:sz w:val="16"/>
        </w:rPr>
        <w:t xml:space="preserve"> </w:t>
      </w:r>
      <w:r w:rsidRPr="00996312">
        <w:rPr>
          <w:vanish/>
          <w:sz w:val="16"/>
        </w:rPr>
        <w:t>Ford</w:t>
      </w:r>
      <w:r w:rsidRPr="00BE352B">
        <w:rPr>
          <w:sz w:val="16"/>
        </w:rPr>
        <w:t xml:space="preserve"> </w:t>
      </w:r>
      <w:r w:rsidRPr="00996312">
        <w:rPr>
          <w:vanish/>
          <w:sz w:val="16"/>
        </w:rPr>
        <w:t>and</w:t>
      </w:r>
      <w:r w:rsidRPr="00BE352B">
        <w:rPr>
          <w:sz w:val="16"/>
        </w:rPr>
        <w:t xml:space="preserve"> </w:t>
      </w:r>
      <w:r w:rsidRPr="00996312">
        <w:rPr>
          <w:vanish/>
          <w:sz w:val="16"/>
        </w:rPr>
        <w:t>onwards,</w:t>
      </w:r>
      <w:r w:rsidRPr="00BE352B">
        <w:rPr>
          <w:sz w:val="16"/>
        </w:rPr>
        <w:t xml:space="preserve"> </w:t>
      </w:r>
      <w:r w:rsidRPr="00996312">
        <w:rPr>
          <w:rStyle w:val="StyleUnderline"/>
          <w:vanish/>
        </w:rPr>
        <w:t>but</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charismatic</w:t>
      </w:r>
      <w:r w:rsidRPr="004E7F1B">
        <w:rPr>
          <w:rStyle w:val="StyleUnderline"/>
        </w:rPr>
        <w:t xml:space="preserve"> </w:t>
      </w:r>
      <w:r w:rsidRPr="00996312">
        <w:rPr>
          <w:rStyle w:val="StyleUnderline"/>
          <w:vanish/>
        </w:rPr>
        <w:t>mission</w:t>
      </w:r>
      <w:r w:rsidRPr="004E7F1B">
        <w:rPr>
          <w:rStyle w:val="StyleUnderline"/>
        </w:rPr>
        <w:t xml:space="preserve"> </w:t>
      </w:r>
      <w:r w:rsidRPr="00F2020E">
        <w:rPr>
          <w:rStyle w:val="Emphasis"/>
          <w:highlight w:val="cyan"/>
        </w:rPr>
        <w:t>gains a special potency in the grandiose designs of NewSpace’s entrepreneurs</w:t>
      </w:r>
      <w:r w:rsidRPr="00996312">
        <w:rPr>
          <w:vanish/>
          <w:sz w:val="16"/>
        </w:rPr>
        <w:t>.</w:t>
      </w:r>
      <w:r w:rsidRPr="00BE352B">
        <w:rPr>
          <w:sz w:val="16"/>
        </w:rPr>
        <w:t xml:space="preserve"> </w:t>
      </w:r>
      <w:r w:rsidRPr="00996312">
        <w:rPr>
          <w:rStyle w:val="StyleUnderline"/>
          <w:vanish/>
        </w:rPr>
        <w:t>Every</w:t>
      </w:r>
      <w:r w:rsidRPr="004E7F1B">
        <w:rPr>
          <w:rStyle w:val="StyleUnderline"/>
        </w:rPr>
        <w:t xml:space="preserve"> </w:t>
      </w:r>
      <w:r w:rsidRPr="00996312">
        <w:rPr>
          <w:rStyle w:val="StyleUnderline"/>
          <w:vanish/>
        </w:rPr>
        <w:t>SpaceX</w:t>
      </w:r>
      <w:r w:rsidRPr="004E7F1B">
        <w:rPr>
          <w:rStyle w:val="StyleUnderline"/>
        </w:rPr>
        <w:t xml:space="preserve"> </w:t>
      </w:r>
      <w:r w:rsidRPr="00996312">
        <w:rPr>
          <w:rStyle w:val="StyleUnderline"/>
          <w:vanish/>
        </w:rPr>
        <w:t>launch</w:t>
      </w:r>
      <w:r w:rsidRPr="004E7F1B">
        <w:rPr>
          <w:rStyle w:val="StyleUnderline"/>
        </w:rPr>
        <w:t xml:space="preserve"> </w:t>
      </w:r>
      <w:r w:rsidRPr="00996312">
        <w:rPr>
          <w:rStyle w:val="StyleUnderline"/>
          <w:vanish/>
        </w:rPr>
        <w:t>is</w:t>
      </w:r>
      <w:r w:rsidRPr="004E7F1B">
        <w:rPr>
          <w:rStyle w:val="StyleUnderline"/>
        </w:rPr>
        <w:t xml:space="preserve"> </w:t>
      </w:r>
      <w:r w:rsidRPr="00996312">
        <w:rPr>
          <w:rStyle w:val="StyleUnderline"/>
          <w:vanish/>
        </w:rPr>
        <w:t>a</w:t>
      </w:r>
      <w:r w:rsidRPr="004E7F1B">
        <w:rPr>
          <w:rStyle w:val="StyleUnderline"/>
        </w:rPr>
        <w:t xml:space="preserve"> </w:t>
      </w:r>
      <w:r w:rsidRPr="00996312">
        <w:rPr>
          <w:rStyle w:val="StyleUnderline"/>
          <w:vanish/>
        </w:rPr>
        <w:t>quasi</w:t>
      </w:r>
      <w:r w:rsidRPr="00996312">
        <w:rPr>
          <w:vanish/>
          <w:sz w:val="16"/>
        </w:rPr>
        <w:t>-</w:t>
      </w:r>
      <w:r w:rsidRPr="00996312">
        <w:rPr>
          <w:rStyle w:val="StyleUnderline"/>
          <w:vanish/>
        </w:rPr>
        <w:t>religious</w:t>
      </w:r>
      <w:r w:rsidRPr="004E7F1B">
        <w:rPr>
          <w:rStyle w:val="StyleUnderline"/>
        </w:rPr>
        <w:t xml:space="preserve"> </w:t>
      </w:r>
      <w:r w:rsidRPr="00996312">
        <w:rPr>
          <w:rStyle w:val="StyleUnderline"/>
          <w:vanish/>
        </w:rPr>
        <w:t>spectacle</w:t>
      </w:r>
      <w:r w:rsidRPr="00996312">
        <w:rPr>
          <w:vanish/>
          <w:sz w:val="16"/>
        </w:rPr>
        <w:t>,</w:t>
      </w:r>
      <w:r w:rsidRPr="00BE352B">
        <w:rPr>
          <w:sz w:val="16"/>
        </w:rPr>
        <w:t xml:space="preserve"> </w:t>
      </w:r>
      <w:r w:rsidRPr="00996312">
        <w:rPr>
          <w:rStyle w:val="StyleUnderline"/>
          <w:vanish/>
        </w:rPr>
        <w:t>observed</w:t>
      </w:r>
      <w:r w:rsidRPr="004E7F1B">
        <w:rPr>
          <w:rStyle w:val="StyleUnderline"/>
        </w:rPr>
        <w:t xml:space="preserve"> </w:t>
      </w:r>
      <w:r w:rsidRPr="00996312">
        <w:rPr>
          <w:rStyle w:val="StyleUnderline"/>
          <w:vanish/>
        </w:rPr>
        <w:t>by</w:t>
      </w:r>
      <w:r w:rsidRPr="004E7F1B">
        <w:rPr>
          <w:rStyle w:val="StyleUnderline"/>
        </w:rPr>
        <w:t xml:space="preserve"> </w:t>
      </w:r>
      <w:r w:rsidRPr="00996312">
        <w:rPr>
          <w:rStyle w:val="StyleUnderline"/>
          <w:vanish/>
        </w:rPr>
        <w:t>millions</w:t>
      </w:r>
      <w:r w:rsidRPr="004E7F1B">
        <w:rPr>
          <w:rStyle w:val="StyleUnderline"/>
        </w:rPr>
        <w:t xml:space="preserve"> </w:t>
      </w:r>
      <w:r w:rsidRPr="00996312">
        <w:rPr>
          <w:rStyle w:val="StyleUnderline"/>
          <w:vanish/>
        </w:rPr>
        <w:t>capable</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producing</w:t>
      </w:r>
      <w:r w:rsidRPr="004E7F1B">
        <w:rPr>
          <w:rStyle w:val="StyleUnderline"/>
        </w:rPr>
        <w:t xml:space="preserve"> </w:t>
      </w:r>
      <w:r w:rsidRPr="00996312">
        <w:rPr>
          <w:rStyle w:val="StyleUnderline"/>
          <w:vanish/>
        </w:rPr>
        <w:t>a</w:t>
      </w:r>
      <w:r w:rsidRPr="004E7F1B">
        <w:rPr>
          <w:rStyle w:val="StyleUnderline"/>
        </w:rPr>
        <w:t xml:space="preserve"> </w:t>
      </w:r>
      <w:r w:rsidRPr="00996312">
        <w:rPr>
          <w:rStyle w:val="StyleUnderline"/>
          <w:vanish/>
        </w:rPr>
        <w:t>real</w:t>
      </w:r>
      <w:r w:rsidRPr="004E7F1B">
        <w:rPr>
          <w:rStyle w:val="StyleUnderline"/>
        </w:rPr>
        <w:t xml:space="preserve"> </w:t>
      </w:r>
      <w:r w:rsidRPr="00996312">
        <w:rPr>
          <w:rStyle w:val="StyleUnderline"/>
          <w:vanish/>
        </w:rPr>
        <w:t>sense</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wonder</w:t>
      </w:r>
      <w:r w:rsidRPr="004E7F1B">
        <w:rPr>
          <w:rStyle w:val="StyleUnderline"/>
        </w:rPr>
        <w:t xml:space="preserve"> </w:t>
      </w:r>
      <w:r w:rsidRPr="00996312">
        <w:rPr>
          <w:rStyle w:val="StyleUnderline"/>
          <w:vanish/>
        </w:rPr>
        <w:t>in</w:t>
      </w:r>
      <w:r w:rsidRPr="004E7F1B">
        <w:rPr>
          <w:rStyle w:val="StyleUnderline"/>
        </w:rPr>
        <w:t xml:space="preserve"> </w:t>
      </w:r>
      <w:r w:rsidRPr="00996312">
        <w:rPr>
          <w:rStyle w:val="StyleUnderline"/>
          <w:vanish/>
        </w:rPr>
        <w:t>a</w:t>
      </w:r>
      <w:r w:rsidRPr="004E7F1B">
        <w:rPr>
          <w:rStyle w:val="StyleUnderline"/>
        </w:rPr>
        <w:t xml:space="preserve"> </w:t>
      </w:r>
      <w:r w:rsidRPr="00996312">
        <w:rPr>
          <w:rStyle w:val="StyleUnderline"/>
          <w:vanish/>
        </w:rPr>
        <w:t>condition</w:t>
      </w:r>
      <w:r w:rsidRPr="004E7F1B">
        <w:rPr>
          <w:rStyle w:val="StyleUnderline"/>
        </w:rPr>
        <w:t xml:space="preserve"> </w:t>
      </w:r>
      <w:r w:rsidRPr="00996312">
        <w:rPr>
          <w:rStyle w:val="StyleUnderline"/>
          <w:vanish/>
        </w:rPr>
        <w:t>of</w:t>
      </w:r>
      <w:r w:rsidRPr="00BE352B">
        <w:rPr>
          <w:sz w:val="16"/>
        </w:rPr>
        <w:t xml:space="preserve"> </w:t>
      </w:r>
      <w:r w:rsidRPr="00996312">
        <w:rPr>
          <w:vanish/>
          <w:sz w:val="16"/>
        </w:rPr>
        <w:t>(legitimizing)</w:t>
      </w:r>
      <w:r w:rsidRPr="00BE352B">
        <w:rPr>
          <w:sz w:val="16"/>
        </w:rPr>
        <w:t xml:space="preserve"> </w:t>
      </w:r>
      <w:r w:rsidRPr="00996312">
        <w:rPr>
          <w:rStyle w:val="StyleUnderline"/>
          <w:vanish/>
        </w:rPr>
        <w:t>collective</w:t>
      </w:r>
      <w:r w:rsidRPr="004E7F1B">
        <w:rPr>
          <w:rStyle w:val="StyleUnderline"/>
        </w:rPr>
        <w:t xml:space="preserve"> </w:t>
      </w:r>
      <w:r w:rsidRPr="00996312">
        <w:rPr>
          <w:rStyle w:val="StyleUnderline"/>
          <w:vanish/>
        </w:rPr>
        <w:t>effervescence</w:t>
      </w:r>
      <w:r w:rsidRPr="00996312">
        <w:rPr>
          <w:vanish/>
          <w:sz w:val="16"/>
        </w:rPr>
        <w:t>.</w:t>
      </w:r>
    </w:p>
    <w:p w14:paraId="5FB58A88" w14:textId="77777777" w:rsidR="005D7438" w:rsidRPr="00996312" w:rsidRDefault="005D7438" w:rsidP="005D7438">
      <w:pPr>
        <w:rPr>
          <w:vanish/>
          <w:sz w:val="16"/>
        </w:rPr>
      </w:pPr>
      <w:r w:rsidRPr="00BE352B">
        <w:rPr>
          <w:sz w:val="16"/>
        </w:rPr>
        <w:t xml:space="preserve"> </w:t>
      </w:r>
      <w:r w:rsidRPr="00996312">
        <w:rPr>
          <w:rStyle w:val="StyleUnderline"/>
          <w:vanish/>
        </w:rPr>
        <w:t>Outer</w:t>
      </w:r>
      <w:r w:rsidRPr="004E7F1B">
        <w:rPr>
          <w:rStyle w:val="StyleUnderline"/>
        </w:rPr>
        <w:t xml:space="preserve"> </w:t>
      </w:r>
      <w:r w:rsidRPr="00996312">
        <w:rPr>
          <w:rStyle w:val="StyleUnderline"/>
          <w:vanish/>
        </w:rPr>
        <w:t>space</w:t>
      </w:r>
      <w:r w:rsidRPr="004E7F1B">
        <w:rPr>
          <w:rStyle w:val="StyleUnderline"/>
        </w:rPr>
        <w:t xml:space="preserve"> </w:t>
      </w:r>
      <w:r w:rsidRPr="00996312">
        <w:rPr>
          <w:rStyle w:val="StyleUnderline"/>
          <w:vanish/>
        </w:rPr>
        <w:t>necessarily</w:t>
      </w:r>
      <w:r w:rsidRPr="004E7F1B">
        <w:rPr>
          <w:rStyle w:val="StyleUnderline"/>
        </w:rPr>
        <w:t xml:space="preserve"> </w:t>
      </w:r>
      <w:r w:rsidRPr="00996312">
        <w:rPr>
          <w:rStyle w:val="StyleUnderline"/>
          <w:vanish/>
        </w:rPr>
        <w:t>reduces</w:t>
      </w:r>
      <w:r w:rsidRPr="004E7F1B">
        <w:rPr>
          <w:rStyle w:val="StyleUnderline"/>
        </w:rPr>
        <w:t xml:space="preserve"> </w:t>
      </w:r>
      <w:r w:rsidRPr="00996312">
        <w:rPr>
          <w:rStyle w:val="StyleUnderline"/>
          <w:vanish/>
        </w:rPr>
        <w:t>inter</w:t>
      </w:r>
      <w:r w:rsidRPr="00996312">
        <w:rPr>
          <w:vanish/>
          <w:sz w:val="16"/>
        </w:rPr>
        <w:t>-</w:t>
      </w:r>
      <w:r w:rsidRPr="00996312">
        <w:rPr>
          <w:rStyle w:val="StyleUnderline"/>
          <w:vanish/>
        </w:rPr>
        <w:t>human</w:t>
      </w:r>
      <w:r w:rsidRPr="004E7F1B">
        <w:rPr>
          <w:rStyle w:val="StyleUnderline"/>
        </w:rPr>
        <w:t xml:space="preserve"> </w:t>
      </w:r>
      <w:r w:rsidRPr="00996312">
        <w:rPr>
          <w:rStyle w:val="StyleUnderline"/>
          <w:vanish/>
        </w:rPr>
        <w:t>difference</w:t>
      </w:r>
      <w:r w:rsidRPr="004E7F1B">
        <w:rPr>
          <w:rStyle w:val="StyleUnderline"/>
        </w:rPr>
        <w:t xml:space="preserve"> </w:t>
      </w:r>
      <w:r w:rsidRPr="00996312">
        <w:rPr>
          <w:rStyle w:val="StyleUnderline"/>
          <w:vanish/>
        </w:rPr>
        <w:t>to</w:t>
      </w:r>
      <w:r w:rsidRPr="004E7F1B">
        <w:rPr>
          <w:rStyle w:val="StyleUnderline"/>
        </w:rPr>
        <w:t xml:space="preserve"> </w:t>
      </w:r>
      <w:r w:rsidRPr="00996312">
        <w:rPr>
          <w:rStyle w:val="StyleUnderline"/>
          <w:vanish/>
        </w:rPr>
        <w:t>a</w:t>
      </w:r>
      <w:r w:rsidRPr="004E7F1B">
        <w:rPr>
          <w:rStyle w:val="StyleUnderline"/>
        </w:rPr>
        <w:t xml:space="preserve"> </w:t>
      </w:r>
      <w:r w:rsidRPr="00996312">
        <w:rPr>
          <w:rStyle w:val="StyleUnderline"/>
          <w:vanish/>
        </w:rPr>
        <w:t>common</w:t>
      </w:r>
      <w:r w:rsidRPr="004E7F1B">
        <w:rPr>
          <w:rStyle w:val="StyleUnderline"/>
        </w:rPr>
        <w:t xml:space="preserve"> </w:t>
      </w:r>
      <w:r w:rsidRPr="00996312">
        <w:rPr>
          <w:rStyle w:val="StyleUnderline"/>
          <w:vanish/>
        </w:rPr>
        <w:t>denominator</w:t>
      </w:r>
      <w:r w:rsidRPr="004E7F1B">
        <w:rPr>
          <w:rStyle w:val="StyleUnderline"/>
        </w:rPr>
        <w:t xml:space="preserve"> </w:t>
      </w:r>
      <w:r w:rsidRPr="00996312">
        <w:rPr>
          <w:rStyle w:val="StyleUnderline"/>
          <w:vanish/>
        </w:rPr>
        <w:t>or</w:t>
      </w:r>
      <w:r w:rsidRPr="004E7F1B">
        <w:rPr>
          <w:rStyle w:val="StyleUnderline"/>
        </w:rPr>
        <w:t xml:space="preserve"> </w:t>
      </w:r>
      <w:r w:rsidRPr="00996312">
        <w:rPr>
          <w:rStyle w:val="StyleUnderline"/>
          <w:vanish/>
        </w:rPr>
        <w:t>a</w:t>
      </w:r>
      <w:r w:rsidRPr="004E7F1B">
        <w:rPr>
          <w:rStyle w:val="StyleUnderline"/>
        </w:rPr>
        <w:t xml:space="preserve"> </w:t>
      </w:r>
      <w:r w:rsidRPr="00996312">
        <w:rPr>
          <w:rStyle w:val="StyleUnderline"/>
          <w:vanish/>
        </w:rPr>
        <w:t>shared</w:t>
      </w:r>
      <w:r w:rsidRPr="004E7F1B">
        <w:rPr>
          <w:rStyle w:val="StyleUnderline"/>
        </w:rPr>
        <w:t xml:space="preserve"> </w:t>
      </w:r>
      <w:r w:rsidRPr="00996312">
        <w:rPr>
          <w:rStyle w:val="StyleUnderline"/>
          <w:vanish/>
        </w:rPr>
        <w:t>species</w:t>
      </w:r>
      <w:r w:rsidRPr="00996312">
        <w:rPr>
          <w:vanish/>
          <w:sz w:val="16"/>
        </w:rPr>
        <w:t>-</w:t>
      </w:r>
      <w:r w:rsidRPr="00996312">
        <w:rPr>
          <w:rStyle w:val="StyleUnderline"/>
          <w:vanish/>
        </w:rPr>
        <w:t>being</w:t>
      </w:r>
      <w:r w:rsidRPr="00996312">
        <w:rPr>
          <w:vanish/>
          <w:sz w:val="16"/>
        </w:rPr>
        <w:t>.</w:t>
      </w:r>
      <w:r w:rsidRPr="00BE352B">
        <w:rPr>
          <w:sz w:val="16"/>
        </w:rPr>
        <w:t xml:space="preserve"> </w:t>
      </w:r>
      <w:r w:rsidRPr="00996312">
        <w:rPr>
          <w:vanish/>
          <w:sz w:val="16"/>
        </w:rPr>
        <w:t>An</w:t>
      </w:r>
      <w:r w:rsidRPr="00BE352B">
        <w:rPr>
          <w:sz w:val="16"/>
        </w:rPr>
        <w:t xml:space="preserve"> </w:t>
      </w:r>
      <w:r w:rsidRPr="00996312">
        <w:rPr>
          <w:vanish/>
          <w:sz w:val="16"/>
        </w:rPr>
        <w:t>important</w:t>
      </w:r>
      <w:r w:rsidRPr="00BE352B">
        <w:rPr>
          <w:sz w:val="16"/>
        </w:rPr>
        <w:t xml:space="preserve"> </w:t>
      </w:r>
      <w:r w:rsidRPr="00996312">
        <w:rPr>
          <w:vanish/>
          <w:sz w:val="16"/>
        </w:rPr>
        <w:t>leitmotiv</w:t>
      </w:r>
      <w:r w:rsidRPr="00BE352B">
        <w:rPr>
          <w:sz w:val="16"/>
        </w:rPr>
        <w:t xml:space="preserve"> </w:t>
      </w:r>
      <w:r w:rsidRPr="00996312">
        <w:rPr>
          <w:vanish/>
          <w:sz w:val="16"/>
        </w:rPr>
        <w:t>in</w:t>
      </w:r>
      <w:r w:rsidRPr="00BE352B">
        <w:rPr>
          <w:sz w:val="16"/>
        </w:rPr>
        <w:t xml:space="preserve"> </w:t>
      </w:r>
      <w:r w:rsidRPr="00996312">
        <w:rPr>
          <w:vanish/>
          <w:sz w:val="16"/>
        </w:rPr>
        <w:t>many</w:t>
      </w:r>
      <w:r w:rsidRPr="00BE352B">
        <w:rPr>
          <w:sz w:val="16"/>
        </w:rPr>
        <w:t xml:space="preserve"> </w:t>
      </w:r>
      <w:r w:rsidRPr="00996312">
        <w:rPr>
          <w:vanish/>
          <w:sz w:val="16"/>
        </w:rPr>
        <w:t>Hollywood</w:t>
      </w:r>
      <w:r w:rsidRPr="00BE352B">
        <w:rPr>
          <w:sz w:val="16"/>
        </w:rPr>
        <w:t xml:space="preserve"> </w:t>
      </w:r>
      <w:r w:rsidRPr="00996312">
        <w:rPr>
          <w:vanish/>
          <w:sz w:val="16"/>
        </w:rPr>
        <w:t>science</w:t>
      </w:r>
      <w:r w:rsidRPr="00BE352B">
        <w:rPr>
          <w:sz w:val="16"/>
        </w:rPr>
        <w:t xml:space="preserve"> </w:t>
      </w:r>
      <w:r w:rsidRPr="00996312">
        <w:rPr>
          <w:vanish/>
          <w:sz w:val="16"/>
        </w:rPr>
        <w:t>fiction</w:t>
      </w:r>
      <w:r w:rsidRPr="00BE352B">
        <w:rPr>
          <w:sz w:val="16"/>
        </w:rPr>
        <w:t xml:space="preserve"> </w:t>
      </w:r>
      <w:r w:rsidRPr="00996312">
        <w:rPr>
          <w:vanish/>
          <w:sz w:val="16"/>
        </w:rPr>
        <w:t>movies,</w:t>
      </w:r>
      <w:r w:rsidRPr="00BE352B">
        <w:rPr>
          <w:sz w:val="16"/>
        </w:rPr>
        <w:t xml:space="preserve"> </w:t>
      </w:r>
      <w:r w:rsidRPr="00996312">
        <w:rPr>
          <w:vanish/>
          <w:sz w:val="16"/>
        </w:rPr>
        <w:t>including</w:t>
      </w:r>
      <w:r w:rsidRPr="00BE352B">
        <w:rPr>
          <w:sz w:val="16"/>
        </w:rPr>
        <w:t xml:space="preserve"> </w:t>
      </w:r>
      <w:r w:rsidRPr="00996312">
        <w:rPr>
          <w:vanish/>
          <w:sz w:val="16"/>
        </w:rPr>
        <w:t>Arrival</w:t>
      </w:r>
      <w:r w:rsidRPr="00BE352B">
        <w:rPr>
          <w:sz w:val="16"/>
        </w:rPr>
        <w:t xml:space="preserve"> </w:t>
      </w:r>
      <w:r w:rsidRPr="00996312">
        <w:rPr>
          <w:vanish/>
          <w:sz w:val="16"/>
        </w:rPr>
        <w:t>(2016),</w:t>
      </w:r>
      <w:r w:rsidRPr="00BE352B">
        <w:rPr>
          <w:sz w:val="16"/>
        </w:rPr>
        <w:t xml:space="preserve"> </w:t>
      </w:r>
      <w:r w:rsidRPr="00996312">
        <w:rPr>
          <w:vanish/>
          <w:sz w:val="16"/>
        </w:rPr>
        <w:t>is</w:t>
      </w:r>
      <w:r w:rsidRPr="00BE352B">
        <w:rPr>
          <w:sz w:val="16"/>
        </w:rPr>
        <w:t xml:space="preserve"> </w:t>
      </w:r>
      <w:r w:rsidRPr="00996312">
        <w:rPr>
          <w:vanish/>
          <w:sz w:val="16"/>
        </w:rPr>
        <w:t>that</w:t>
      </w:r>
      <w:r w:rsidRPr="00BE352B">
        <w:rPr>
          <w:sz w:val="16"/>
        </w:rPr>
        <w:t xml:space="preserve"> </w:t>
      </w:r>
      <w:r w:rsidRPr="00996312">
        <w:rPr>
          <w:vanish/>
          <w:sz w:val="16"/>
        </w:rPr>
        <w:t>a</w:t>
      </w:r>
      <w:r w:rsidRPr="00BE352B">
        <w:rPr>
          <w:sz w:val="16"/>
        </w:rPr>
        <w:t xml:space="preserve"> </w:t>
      </w:r>
      <w:r w:rsidRPr="00996312">
        <w:rPr>
          <w:vanish/>
          <w:sz w:val="16"/>
        </w:rPr>
        <w:t>first</w:t>
      </w:r>
      <w:r w:rsidRPr="00BE352B">
        <w:rPr>
          <w:sz w:val="16"/>
        </w:rPr>
        <w:t xml:space="preserve"> </w:t>
      </w:r>
      <w:r w:rsidRPr="00996312">
        <w:rPr>
          <w:vanish/>
          <w:sz w:val="16"/>
        </w:rPr>
        <w:t>encounter</w:t>
      </w:r>
      <w:r w:rsidRPr="00BE352B">
        <w:rPr>
          <w:sz w:val="16"/>
        </w:rPr>
        <w:t xml:space="preserve"> </w:t>
      </w:r>
      <w:r w:rsidRPr="00996312">
        <w:rPr>
          <w:vanish/>
          <w:sz w:val="16"/>
        </w:rPr>
        <w:t>with</w:t>
      </w:r>
      <w:r w:rsidRPr="00BE352B">
        <w:rPr>
          <w:sz w:val="16"/>
        </w:rPr>
        <w:t xml:space="preserve"> </w:t>
      </w:r>
      <w:r w:rsidRPr="00996312">
        <w:rPr>
          <w:vanish/>
          <w:sz w:val="16"/>
        </w:rPr>
        <w:t>an</w:t>
      </w:r>
      <w:r w:rsidRPr="00BE352B">
        <w:rPr>
          <w:sz w:val="16"/>
        </w:rPr>
        <w:t xml:space="preserve"> </w:t>
      </w:r>
      <w:r w:rsidRPr="00996312">
        <w:rPr>
          <w:vanish/>
          <w:sz w:val="16"/>
        </w:rPr>
        <w:t>alien</w:t>
      </w:r>
      <w:r w:rsidRPr="00BE352B">
        <w:rPr>
          <w:sz w:val="16"/>
        </w:rPr>
        <w:t xml:space="preserve"> </w:t>
      </w:r>
      <w:r w:rsidRPr="00996312">
        <w:rPr>
          <w:vanish/>
          <w:sz w:val="16"/>
        </w:rPr>
        <w:t>species</w:t>
      </w:r>
      <w:r w:rsidRPr="00BE352B">
        <w:rPr>
          <w:sz w:val="16"/>
        </w:rPr>
        <w:t xml:space="preserve"> </w:t>
      </w:r>
      <w:r w:rsidRPr="00996312">
        <w:rPr>
          <w:vanish/>
          <w:sz w:val="16"/>
        </w:rPr>
        <w:t>of</w:t>
      </w:r>
      <w:r w:rsidRPr="00BE352B">
        <w:rPr>
          <w:sz w:val="16"/>
        </w:rPr>
        <w:t xml:space="preserve"> </w:t>
      </w:r>
      <w:r w:rsidRPr="00996312">
        <w:rPr>
          <w:vanish/>
          <w:sz w:val="16"/>
        </w:rPr>
        <w:t>intelligent</w:t>
      </w:r>
      <w:r w:rsidRPr="00BE352B">
        <w:rPr>
          <w:sz w:val="16"/>
        </w:rPr>
        <w:t xml:space="preserve"> </w:t>
      </w:r>
      <w:r w:rsidRPr="00996312">
        <w:rPr>
          <w:vanish/>
          <w:sz w:val="16"/>
        </w:rPr>
        <w:t>beings</w:t>
      </w:r>
      <w:r w:rsidRPr="00BE352B">
        <w:rPr>
          <w:sz w:val="16"/>
        </w:rPr>
        <w:t xml:space="preserve"> </w:t>
      </w:r>
      <w:r w:rsidRPr="00996312">
        <w:rPr>
          <w:vanish/>
          <w:sz w:val="16"/>
        </w:rPr>
        <w:t>tends</w:t>
      </w:r>
      <w:r w:rsidRPr="00BE352B">
        <w:rPr>
          <w:sz w:val="16"/>
        </w:rPr>
        <w:t xml:space="preserve"> </w:t>
      </w:r>
      <w:r w:rsidRPr="00996312">
        <w:rPr>
          <w:vanish/>
          <w:sz w:val="16"/>
        </w:rPr>
        <w:t>to</w:t>
      </w:r>
      <w:r w:rsidRPr="00BE352B">
        <w:rPr>
          <w:sz w:val="16"/>
        </w:rPr>
        <w:t xml:space="preserve"> </w:t>
      </w:r>
      <w:r w:rsidRPr="00996312">
        <w:rPr>
          <w:vanish/>
          <w:sz w:val="16"/>
        </w:rPr>
        <w:t>flatten</w:t>
      </w:r>
      <w:r w:rsidRPr="00BE352B">
        <w:rPr>
          <w:sz w:val="16"/>
        </w:rPr>
        <w:t xml:space="preserve"> </w:t>
      </w:r>
      <w:r w:rsidRPr="00996312">
        <w:rPr>
          <w:vanish/>
          <w:sz w:val="16"/>
        </w:rPr>
        <w:t>all</w:t>
      </w:r>
      <w:r w:rsidRPr="00BE352B">
        <w:rPr>
          <w:sz w:val="16"/>
        </w:rPr>
        <w:t xml:space="preserve"> </w:t>
      </w:r>
      <w:r w:rsidRPr="00996312">
        <w:rPr>
          <w:vanish/>
          <w:sz w:val="16"/>
        </w:rPr>
        <w:t>human</w:t>
      </w:r>
      <w:r w:rsidRPr="00BE352B">
        <w:rPr>
          <w:sz w:val="16"/>
        </w:rPr>
        <w:t xml:space="preserve"> </w:t>
      </w:r>
      <w:r w:rsidRPr="00996312">
        <w:rPr>
          <w:vanish/>
          <w:sz w:val="16"/>
        </w:rPr>
        <w:t>difference</w:t>
      </w:r>
      <w:r w:rsidRPr="00BE352B">
        <w:rPr>
          <w:sz w:val="16"/>
        </w:rPr>
        <w:t xml:space="preserve"> </w:t>
      </w:r>
      <w:r w:rsidRPr="00996312">
        <w:rPr>
          <w:vanish/>
          <w:sz w:val="16"/>
        </w:rPr>
        <w:t>(including</w:t>
      </w:r>
      <w:r w:rsidRPr="00BE352B">
        <w:rPr>
          <w:sz w:val="16"/>
        </w:rPr>
        <w:t xml:space="preserve"> </w:t>
      </w:r>
      <w:r w:rsidRPr="00996312">
        <w:rPr>
          <w:vanish/>
          <w:sz w:val="16"/>
        </w:rPr>
        <w:t>ethnoracial</w:t>
      </w:r>
      <w:r w:rsidRPr="00BE352B">
        <w:rPr>
          <w:sz w:val="16"/>
        </w:rPr>
        <w:t xml:space="preserve"> </w:t>
      </w:r>
      <w:r w:rsidRPr="00996312">
        <w:rPr>
          <w:vanish/>
          <w:sz w:val="16"/>
        </w:rPr>
        <w:t>and</w:t>
      </w:r>
      <w:r w:rsidRPr="00BE352B">
        <w:rPr>
          <w:sz w:val="16"/>
        </w:rPr>
        <w:t xml:space="preserve"> </w:t>
      </w:r>
      <w:r w:rsidRPr="00996312">
        <w:rPr>
          <w:vanish/>
          <w:sz w:val="16"/>
        </w:rPr>
        <w:t>national</w:t>
      </w:r>
      <w:r w:rsidRPr="00BE352B">
        <w:rPr>
          <w:sz w:val="16"/>
        </w:rPr>
        <w:t xml:space="preserve"> </w:t>
      </w:r>
      <w:r w:rsidRPr="00996312">
        <w:rPr>
          <w:vanish/>
          <w:sz w:val="16"/>
        </w:rPr>
        <w:t>categories),</w:t>
      </w:r>
      <w:r w:rsidRPr="00BE352B">
        <w:rPr>
          <w:sz w:val="16"/>
        </w:rPr>
        <w:t xml:space="preserve"> </w:t>
      </w:r>
      <w:r w:rsidRPr="00996312">
        <w:rPr>
          <w:vanish/>
          <w:sz w:val="16"/>
        </w:rPr>
        <w:t>thereby</w:t>
      </w:r>
      <w:r w:rsidRPr="00BE352B">
        <w:rPr>
          <w:sz w:val="16"/>
        </w:rPr>
        <w:t xml:space="preserve"> </w:t>
      </w:r>
      <w:r w:rsidRPr="00996312">
        <w:rPr>
          <w:vanish/>
          <w:sz w:val="16"/>
        </w:rPr>
        <w:t>restoring</w:t>
      </w:r>
      <w:r w:rsidRPr="00BE352B">
        <w:rPr>
          <w:sz w:val="16"/>
        </w:rPr>
        <w:t xml:space="preserve"> </w:t>
      </w:r>
      <w:r w:rsidRPr="00996312">
        <w:rPr>
          <w:vanish/>
          <w:sz w:val="16"/>
        </w:rPr>
        <w:t>humankind</w:t>
      </w:r>
      <w:r w:rsidRPr="00BE352B">
        <w:rPr>
          <w:sz w:val="16"/>
        </w:rPr>
        <w:t xml:space="preserve"> </w:t>
      </w:r>
      <w:r w:rsidRPr="00996312">
        <w:rPr>
          <w:vanish/>
          <w:sz w:val="16"/>
        </w:rPr>
        <w:t>to</w:t>
      </w:r>
      <w:r w:rsidRPr="00BE352B">
        <w:rPr>
          <w:sz w:val="16"/>
        </w:rPr>
        <w:t xml:space="preserve"> </w:t>
      </w:r>
      <w:r w:rsidRPr="00996312">
        <w:rPr>
          <w:vanish/>
          <w:sz w:val="16"/>
        </w:rPr>
        <w:t>its</w:t>
      </w:r>
      <w:r w:rsidRPr="00BE352B">
        <w:rPr>
          <w:sz w:val="16"/>
        </w:rPr>
        <w:t xml:space="preserve"> </w:t>
      </w:r>
      <w:r w:rsidRPr="00996312">
        <w:rPr>
          <w:vanish/>
          <w:sz w:val="16"/>
        </w:rPr>
        <w:t>proper</w:t>
      </w:r>
      <w:r w:rsidRPr="00BE352B">
        <w:rPr>
          <w:sz w:val="16"/>
        </w:rPr>
        <w:t xml:space="preserve"> </w:t>
      </w:r>
      <w:r w:rsidRPr="00996312">
        <w:rPr>
          <w:vanish/>
          <w:sz w:val="16"/>
        </w:rPr>
        <w:t>universality</w:t>
      </w:r>
      <w:r w:rsidRPr="00BE352B">
        <w:rPr>
          <w:sz w:val="16"/>
        </w:rPr>
        <w:t xml:space="preserve"> </w:t>
      </w:r>
      <w:r w:rsidRPr="00996312">
        <w:rPr>
          <w:vanish/>
          <w:sz w:val="16"/>
        </w:rPr>
        <w:t>(see</w:t>
      </w:r>
      <w:r w:rsidRPr="00BE352B">
        <w:rPr>
          <w:sz w:val="16"/>
        </w:rPr>
        <w:t xml:space="preserve"> </w:t>
      </w:r>
      <w:r w:rsidRPr="00996312">
        <w:rPr>
          <w:vanish/>
          <w:sz w:val="16"/>
        </w:rPr>
        <w:t>also</w:t>
      </w:r>
      <w:r w:rsidRPr="00BE352B">
        <w:rPr>
          <w:sz w:val="16"/>
        </w:rPr>
        <w:t xml:space="preserve"> </w:t>
      </w:r>
      <w:r w:rsidRPr="00996312">
        <w:rPr>
          <w:vanish/>
          <w:sz w:val="16"/>
        </w:rPr>
        <w:t>Novoa,</w:t>
      </w:r>
      <w:r w:rsidRPr="00BE352B">
        <w:rPr>
          <w:sz w:val="16"/>
        </w:rPr>
        <w:t xml:space="preserve"> </w:t>
      </w:r>
      <w:r w:rsidRPr="00996312">
        <w:rPr>
          <w:vanish/>
          <w:sz w:val="16"/>
        </w:rPr>
        <w:t>2016).</w:t>
      </w:r>
      <w:r w:rsidRPr="00BE352B">
        <w:rPr>
          <w:sz w:val="16"/>
        </w:rPr>
        <w:t xml:space="preserve"> </w:t>
      </w:r>
      <w:r w:rsidRPr="00996312">
        <w:rPr>
          <w:vanish/>
          <w:sz w:val="16"/>
        </w:rPr>
        <w:t>Ambassadors</w:t>
      </w:r>
      <w:r w:rsidRPr="00BE352B">
        <w:rPr>
          <w:sz w:val="16"/>
        </w:rPr>
        <w:t xml:space="preserve"> </w:t>
      </w:r>
      <w:r w:rsidRPr="00996312">
        <w:rPr>
          <w:vanish/>
          <w:sz w:val="16"/>
        </w:rPr>
        <w:t>of</w:t>
      </w:r>
      <w:r w:rsidRPr="00BE352B">
        <w:rPr>
          <w:sz w:val="16"/>
        </w:rPr>
        <w:t xml:space="preserve"> </w:t>
      </w:r>
      <w:r w:rsidRPr="00996312">
        <w:rPr>
          <w:vanish/>
          <w:sz w:val="16"/>
        </w:rPr>
        <w:t>Earth</w:t>
      </w:r>
      <w:r w:rsidRPr="00BE352B">
        <w:rPr>
          <w:sz w:val="16"/>
        </w:rPr>
        <w:t xml:space="preserve"> </w:t>
      </w:r>
      <w:r w:rsidRPr="00996312">
        <w:rPr>
          <w:vanish/>
          <w:sz w:val="16"/>
        </w:rPr>
        <w:t>as</w:t>
      </w:r>
      <w:r w:rsidRPr="00BE352B">
        <w:rPr>
          <w:sz w:val="16"/>
        </w:rPr>
        <w:t xml:space="preserve"> </w:t>
      </w:r>
      <w:r w:rsidRPr="00996312">
        <w:rPr>
          <w:vanish/>
          <w:sz w:val="16"/>
        </w:rPr>
        <w:t>a</w:t>
      </w:r>
      <w:r w:rsidRPr="00BE352B">
        <w:rPr>
          <w:sz w:val="16"/>
        </w:rPr>
        <w:t xml:space="preserve"> </w:t>
      </w:r>
      <w:r w:rsidRPr="00996312">
        <w:rPr>
          <w:vanish/>
          <w:sz w:val="16"/>
        </w:rPr>
        <w:t>whole,</w:t>
      </w:r>
      <w:r w:rsidRPr="00BE352B">
        <w:rPr>
          <w:sz w:val="16"/>
        </w:rPr>
        <w:t xml:space="preserve"> </w:t>
      </w:r>
      <w:r w:rsidRPr="00996312">
        <w:rPr>
          <w:vanish/>
          <w:sz w:val="16"/>
        </w:rPr>
        <w:t>not</w:t>
      </w:r>
      <w:r w:rsidRPr="00BE352B">
        <w:rPr>
          <w:sz w:val="16"/>
        </w:rPr>
        <w:t xml:space="preserve"> </w:t>
      </w:r>
      <w:r w:rsidRPr="00996312">
        <w:rPr>
          <w:vanish/>
          <w:sz w:val="16"/>
        </w:rPr>
        <w:t>representatives</w:t>
      </w:r>
      <w:r w:rsidRPr="00BE352B">
        <w:rPr>
          <w:sz w:val="16"/>
        </w:rPr>
        <w:t xml:space="preserve"> </w:t>
      </w:r>
      <w:r w:rsidRPr="00996312">
        <w:rPr>
          <w:vanish/>
          <w:sz w:val="16"/>
        </w:rPr>
        <w:t>of</w:t>
      </w:r>
      <w:r w:rsidRPr="00BE352B">
        <w:rPr>
          <w:sz w:val="16"/>
        </w:rPr>
        <w:t xml:space="preserve"> </w:t>
      </w:r>
      <w:r w:rsidRPr="00996312">
        <w:rPr>
          <w:vanish/>
          <w:sz w:val="16"/>
        </w:rPr>
        <w:t>particular</w:t>
      </w:r>
      <w:r w:rsidRPr="00BE352B">
        <w:rPr>
          <w:sz w:val="16"/>
        </w:rPr>
        <w:t xml:space="preserve"> </w:t>
      </w:r>
      <w:r w:rsidRPr="00996312">
        <w:rPr>
          <w:vanish/>
          <w:sz w:val="16"/>
        </w:rPr>
        <w:t>nations,</w:t>
      </w:r>
      <w:r w:rsidRPr="00BE352B">
        <w:rPr>
          <w:sz w:val="16"/>
        </w:rPr>
        <w:t xml:space="preserve"> </w:t>
      </w:r>
      <w:r w:rsidRPr="00996312">
        <w:rPr>
          <w:vanish/>
          <w:sz w:val="16"/>
        </w:rPr>
        <w:t>step</w:t>
      </w:r>
      <w:r w:rsidRPr="00BE352B">
        <w:rPr>
          <w:sz w:val="16"/>
        </w:rPr>
        <w:t xml:space="preserve"> </w:t>
      </w:r>
      <w:r w:rsidRPr="00996312">
        <w:rPr>
          <w:vanish/>
          <w:sz w:val="16"/>
        </w:rPr>
        <w:t>forth</w:t>
      </w:r>
      <w:r w:rsidRPr="00BE352B">
        <w:rPr>
          <w:sz w:val="16"/>
        </w:rPr>
        <w:t xml:space="preserve"> </w:t>
      </w:r>
      <w:r w:rsidRPr="00996312">
        <w:rPr>
          <w:vanish/>
          <w:sz w:val="16"/>
        </w:rPr>
        <w:t>to</w:t>
      </w:r>
      <w:r w:rsidRPr="00BE352B">
        <w:rPr>
          <w:sz w:val="16"/>
        </w:rPr>
        <w:t xml:space="preserve"> </w:t>
      </w:r>
      <w:r w:rsidRPr="00996312">
        <w:rPr>
          <w:vanish/>
          <w:sz w:val="16"/>
        </w:rPr>
        <w:t>meet</w:t>
      </w:r>
      <w:r w:rsidRPr="00BE352B">
        <w:rPr>
          <w:sz w:val="16"/>
        </w:rPr>
        <w:t xml:space="preserve"> </w:t>
      </w:r>
      <w:r w:rsidRPr="00996312">
        <w:rPr>
          <w:vanish/>
          <w:sz w:val="16"/>
        </w:rPr>
        <w:t>alien</w:t>
      </w:r>
      <w:r w:rsidRPr="00BE352B">
        <w:rPr>
          <w:sz w:val="16"/>
        </w:rPr>
        <w:t xml:space="preserve"> </w:t>
      </w:r>
      <w:r w:rsidRPr="00996312">
        <w:rPr>
          <w:vanish/>
          <w:sz w:val="16"/>
        </w:rPr>
        <w:t>emissaries.</w:t>
      </w:r>
      <w:r w:rsidRPr="00BE352B">
        <w:rPr>
          <w:sz w:val="16"/>
        </w:rPr>
        <w:t xml:space="preserve"> </w:t>
      </w:r>
      <w:r w:rsidRPr="00996312">
        <w:rPr>
          <w:vanish/>
          <w:sz w:val="16"/>
        </w:rPr>
        <w:t>But</w:t>
      </w:r>
      <w:r w:rsidRPr="00BE352B">
        <w:rPr>
          <w:sz w:val="16"/>
        </w:rPr>
        <w:t xml:space="preserve"> </w:t>
      </w:r>
      <w:r w:rsidRPr="00996312">
        <w:rPr>
          <w:vanish/>
          <w:sz w:val="16"/>
        </w:rPr>
        <w:t>even</w:t>
      </w:r>
      <w:r w:rsidRPr="00BE352B">
        <w:rPr>
          <w:sz w:val="16"/>
        </w:rPr>
        <w:t xml:space="preserve"> </w:t>
      </w:r>
      <w:r w:rsidRPr="00996312">
        <w:rPr>
          <w:vanish/>
          <w:sz w:val="16"/>
        </w:rPr>
        <w:t>in</w:t>
      </w:r>
      <w:r w:rsidRPr="00BE352B">
        <w:rPr>
          <w:sz w:val="16"/>
        </w:rPr>
        <w:t xml:space="preserve"> </w:t>
      </w:r>
      <w:r w:rsidRPr="00996312">
        <w:rPr>
          <w:vanish/>
          <w:sz w:val="16"/>
        </w:rPr>
        <w:t>the</w:t>
      </w:r>
      <w:r w:rsidRPr="00BE352B">
        <w:rPr>
          <w:sz w:val="16"/>
        </w:rPr>
        <w:t xml:space="preserve"> </w:t>
      </w:r>
      <w:r w:rsidRPr="00996312">
        <w:rPr>
          <w:vanish/>
          <w:sz w:val="16"/>
        </w:rPr>
        <w:t>absence</w:t>
      </w:r>
      <w:r w:rsidRPr="00BE352B">
        <w:rPr>
          <w:sz w:val="16"/>
        </w:rPr>
        <w:t xml:space="preserve"> </w:t>
      </w:r>
      <w:r w:rsidRPr="00996312">
        <w:rPr>
          <w:vanish/>
          <w:sz w:val="16"/>
        </w:rPr>
        <w:t>of</w:t>
      </w:r>
      <w:r w:rsidRPr="00BE352B">
        <w:rPr>
          <w:sz w:val="16"/>
        </w:rPr>
        <w:t xml:space="preserve"> </w:t>
      </w:r>
      <w:r w:rsidRPr="00996312">
        <w:rPr>
          <w:vanish/>
          <w:sz w:val="16"/>
        </w:rPr>
        <w:t>such</w:t>
      </w:r>
      <w:r w:rsidRPr="00BE352B">
        <w:rPr>
          <w:sz w:val="16"/>
        </w:rPr>
        <w:t xml:space="preserve"> </w:t>
      </w:r>
      <w:r w:rsidRPr="00996312">
        <w:rPr>
          <w:vanish/>
          <w:sz w:val="16"/>
        </w:rPr>
        <w:t>an</w:t>
      </w:r>
      <w:r w:rsidRPr="00BE352B">
        <w:rPr>
          <w:sz w:val="16"/>
        </w:rPr>
        <w:t xml:space="preserve"> </w:t>
      </w:r>
      <w:r w:rsidRPr="00996312">
        <w:rPr>
          <w:vanish/>
          <w:sz w:val="16"/>
        </w:rPr>
        <w:t>encounter,</w:t>
      </w:r>
      <w:r w:rsidRPr="00BE352B">
        <w:rPr>
          <w:sz w:val="16"/>
        </w:rPr>
        <w:t xml:space="preserve"> </w:t>
      </w:r>
      <w:r w:rsidRPr="00996312">
        <w:rPr>
          <w:vanish/>
          <w:sz w:val="16"/>
        </w:rPr>
        <w:t>the</w:t>
      </w:r>
      <w:r w:rsidRPr="00BE352B">
        <w:rPr>
          <w:sz w:val="16"/>
        </w:rPr>
        <w:t xml:space="preserve"> </w:t>
      </w:r>
      <w:r w:rsidRPr="00996312">
        <w:rPr>
          <w:vanish/>
          <w:sz w:val="16"/>
        </w:rPr>
        <w:t>search</w:t>
      </w:r>
      <w:r w:rsidRPr="00BE352B">
        <w:rPr>
          <w:sz w:val="16"/>
        </w:rPr>
        <w:t xml:space="preserve"> </w:t>
      </w:r>
      <w:r w:rsidRPr="00996312">
        <w:rPr>
          <w:vanish/>
          <w:sz w:val="16"/>
        </w:rPr>
        <w:t>for</w:t>
      </w:r>
      <w:r w:rsidRPr="00BE352B">
        <w:rPr>
          <w:sz w:val="16"/>
        </w:rPr>
        <w:t xml:space="preserve"> </w:t>
      </w:r>
      <w:r w:rsidRPr="00996312">
        <w:rPr>
          <w:vanish/>
          <w:sz w:val="16"/>
        </w:rPr>
        <w:t>habitable</w:t>
      </w:r>
      <w:r w:rsidRPr="00BE352B">
        <w:rPr>
          <w:sz w:val="16"/>
        </w:rPr>
        <w:t xml:space="preserve"> </w:t>
      </w:r>
      <w:r w:rsidRPr="00996312">
        <w:rPr>
          <w:vanish/>
          <w:sz w:val="16"/>
        </w:rPr>
        <w:t>domains</w:t>
      </w:r>
      <w:r w:rsidRPr="00BE352B">
        <w:rPr>
          <w:sz w:val="16"/>
        </w:rPr>
        <w:t xml:space="preserve"> </w:t>
      </w:r>
      <w:r w:rsidRPr="00996312">
        <w:rPr>
          <w:vanish/>
          <w:sz w:val="16"/>
        </w:rPr>
        <w:t>(or</w:t>
      </w:r>
      <w:r w:rsidRPr="00BE352B">
        <w:rPr>
          <w:sz w:val="16"/>
        </w:rPr>
        <w:t xml:space="preserve"> </w:t>
      </w:r>
      <w:r w:rsidRPr="00996312">
        <w:rPr>
          <w:vanish/>
          <w:sz w:val="16"/>
        </w:rPr>
        <w:t>rather,</w:t>
      </w:r>
      <w:r w:rsidRPr="00BE352B">
        <w:rPr>
          <w:sz w:val="16"/>
        </w:rPr>
        <w:t xml:space="preserve"> </w:t>
      </w:r>
      <w:r w:rsidRPr="00996312">
        <w:rPr>
          <w:vanish/>
          <w:sz w:val="16"/>
        </w:rPr>
        <w:t>profitable</w:t>
      </w:r>
      <w:r w:rsidRPr="00BE352B">
        <w:rPr>
          <w:sz w:val="16"/>
        </w:rPr>
        <w:t xml:space="preserve"> </w:t>
      </w:r>
      <w:r w:rsidRPr="00996312">
        <w:rPr>
          <w:vanish/>
          <w:sz w:val="16"/>
        </w:rPr>
        <w:t>locales)</w:t>
      </w:r>
      <w:r w:rsidRPr="00BE352B">
        <w:rPr>
          <w:sz w:val="16"/>
        </w:rPr>
        <w:t xml:space="preserve"> </w:t>
      </w:r>
      <w:r w:rsidRPr="00996312">
        <w:rPr>
          <w:vanish/>
          <w:sz w:val="16"/>
        </w:rPr>
        <w:t>beyond</w:t>
      </w:r>
      <w:r w:rsidRPr="00BE352B">
        <w:rPr>
          <w:sz w:val="16"/>
        </w:rPr>
        <w:t xml:space="preserve"> </w:t>
      </w:r>
      <w:r w:rsidRPr="00996312">
        <w:rPr>
          <w:vanish/>
          <w:sz w:val="16"/>
        </w:rPr>
        <w:t>Earth</w:t>
      </w:r>
      <w:r w:rsidRPr="00BE352B">
        <w:rPr>
          <w:sz w:val="16"/>
        </w:rPr>
        <w:t xml:space="preserve"> </w:t>
      </w:r>
      <w:r w:rsidRPr="00996312">
        <w:rPr>
          <w:vanish/>
          <w:sz w:val="16"/>
        </w:rPr>
        <w:t>will</w:t>
      </w:r>
      <w:r w:rsidRPr="00BE352B">
        <w:rPr>
          <w:sz w:val="16"/>
        </w:rPr>
        <w:t xml:space="preserve"> </w:t>
      </w:r>
      <w:r w:rsidRPr="00996312">
        <w:rPr>
          <w:vanish/>
          <w:sz w:val="16"/>
        </w:rPr>
        <w:t>necessarily</w:t>
      </w:r>
      <w:r w:rsidRPr="00BE352B">
        <w:rPr>
          <w:sz w:val="16"/>
        </w:rPr>
        <w:t xml:space="preserve"> </w:t>
      </w:r>
      <w:r w:rsidRPr="00996312">
        <w:rPr>
          <w:vanish/>
          <w:sz w:val="16"/>
        </w:rPr>
        <w:t>forge</w:t>
      </w:r>
      <w:r w:rsidRPr="00BE352B">
        <w:rPr>
          <w:sz w:val="16"/>
        </w:rPr>
        <w:t xml:space="preserve"> </w:t>
      </w:r>
      <w:r w:rsidRPr="00996312">
        <w:rPr>
          <w:vanish/>
          <w:sz w:val="16"/>
        </w:rPr>
        <w:t>a</w:t>
      </w:r>
      <w:r w:rsidRPr="00BE352B">
        <w:rPr>
          <w:sz w:val="16"/>
        </w:rPr>
        <w:t xml:space="preserve"> </w:t>
      </w:r>
      <w:r w:rsidRPr="00996312">
        <w:rPr>
          <w:vanish/>
          <w:sz w:val="16"/>
        </w:rPr>
        <w:t>shared</w:t>
      </w:r>
      <w:r w:rsidRPr="00BE352B">
        <w:rPr>
          <w:sz w:val="16"/>
        </w:rPr>
        <w:t xml:space="preserve"> </w:t>
      </w:r>
      <w:r w:rsidRPr="00996312">
        <w:rPr>
          <w:vanish/>
          <w:sz w:val="16"/>
        </w:rPr>
        <w:t>conception</w:t>
      </w:r>
      <w:r w:rsidRPr="00BE352B">
        <w:rPr>
          <w:sz w:val="16"/>
        </w:rPr>
        <w:t xml:space="preserve"> </w:t>
      </w:r>
      <w:r w:rsidRPr="00996312">
        <w:rPr>
          <w:vanish/>
          <w:sz w:val="16"/>
        </w:rPr>
        <w:t>of</w:t>
      </w:r>
      <w:r w:rsidRPr="00BE352B">
        <w:rPr>
          <w:sz w:val="16"/>
        </w:rPr>
        <w:t xml:space="preserve"> </w:t>
      </w:r>
      <w:r w:rsidRPr="00996312">
        <w:rPr>
          <w:vanish/>
          <w:sz w:val="16"/>
        </w:rPr>
        <w:t>the</w:t>
      </w:r>
      <w:r w:rsidRPr="00BE352B">
        <w:rPr>
          <w:sz w:val="16"/>
        </w:rPr>
        <w:t xml:space="preserve"> </w:t>
      </w:r>
      <w:r w:rsidRPr="00996312">
        <w:rPr>
          <w:vanish/>
          <w:sz w:val="16"/>
        </w:rPr>
        <w:t>human</w:t>
      </w:r>
      <w:r w:rsidRPr="00BE352B">
        <w:rPr>
          <w:sz w:val="16"/>
        </w:rPr>
        <w:t xml:space="preserve"> </w:t>
      </w:r>
      <w:r w:rsidRPr="00996312">
        <w:rPr>
          <w:vanish/>
          <w:sz w:val="16"/>
        </w:rPr>
        <w:t>condition,</w:t>
      </w:r>
      <w:r w:rsidRPr="00BE352B">
        <w:rPr>
          <w:sz w:val="16"/>
        </w:rPr>
        <w:t xml:space="preserve"> </w:t>
      </w:r>
      <w:r w:rsidRPr="00996312">
        <w:rPr>
          <w:vanish/>
          <w:sz w:val="16"/>
        </w:rPr>
        <w:t>initiated</w:t>
      </w:r>
      <w:r w:rsidRPr="00BE352B">
        <w:rPr>
          <w:sz w:val="16"/>
        </w:rPr>
        <w:t xml:space="preserve"> </w:t>
      </w:r>
      <w:r w:rsidRPr="00996312">
        <w:rPr>
          <w:vanish/>
          <w:sz w:val="16"/>
        </w:rPr>
        <w:t>with</w:t>
      </w:r>
      <w:r w:rsidRPr="00BE352B">
        <w:rPr>
          <w:sz w:val="16"/>
        </w:rPr>
        <w:t xml:space="preserve"> </w:t>
      </w:r>
      <w:r w:rsidRPr="00996312">
        <w:rPr>
          <w:vanish/>
          <w:sz w:val="16"/>
        </w:rPr>
        <w:t>the</w:t>
      </w:r>
      <w:r w:rsidRPr="00BE352B">
        <w:rPr>
          <w:sz w:val="16"/>
        </w:rPr>
        <w:t xml:space="preserve"> </w:t>
      </w:r>
      <w:r w:rsidRPr="00996312">
        <w:rPr>
          <w:vanish/>
          <w:sz w:val="16"/>
        </w:rPr>
        <w:t>Pale</w:t>
      </w:r>
      <w:r w:rsidRPr="00BE352B">
        <w:rPr>
          <w:sz w:val="16"/>
        </w:rPr>
        <w:t xml:space="preserve"> </w:t>
      </w:r>
      <w:r w:rsidRPr="00996312">
        <w:rPr>
          <w:vanish/>
          <w:sz w:val="16"/>
        </w:rPr>
        <w:t>Blue</w:t>
      </w:r>
      <w:r w:rsidRPr="00BE352B">
        <w:rPr>
          <w:sz w:val="16"/>
        </w:rPr>
        <w:t xml:space="preserve"> </w:t>
      </w:r>
      <w:r w:rsidRPr="00996312">
        <w:rPr>
          <w:vanish/>
          <w:sz w:val="16"/>
        </w:rPr>
        <w:t>Dot</w:t>
      </w:r>
      <w:r w:rsidRPr="00BE352B">
        <w:rPr>
          <w:sz w:val="16"/>
        </w:rPr>
        <w:t xml:space="preserve"> </w:t>
      </w:r>
      <w:r w:rsidRPr="00996312">
        <w:rPr>
          <w:vanish/>
          <w:sz w:val="16"/>
        </w:rPr>
        <w:t>photograph</w:t>
      </w:r>
      <w:r w:rsidRPr="00BE352B">
        <w:rPr>
          <w:sz w:val="16"/>
        </w:rPr>
        <w:t xml:space="preserve"> </w:t>
      </w:r>
      <w:r w:rsidRPr="00996312">
        <w:rPr>
          <w:vanish/>
          <w:sz w:val="16"/>
        </w:rPr>
        <w:t>in</w:t>
      </w:r>
      <w:r w:rsidRPr="00BE352B">
        <w:rPr>
          <w:sz w:val="16"/>
        </w:rPr>
        <w:t xml:space="preserve"> </w:t>
      </w:r>
      <w:r w:rsidRPr="00996312">
        <w:rPr>
          <w:vanish/>
          <w:sz w:val="16"/>
        </w:rPr>
        <w:t>1990.</w:t>
      </w:r>
      <w:r w:rsidRPr="00BE352B">
        <w:rPr>
          <w:sz w:val="16"/>
        </w:rPr>
        <w:t xml:space="preserve"> </w:t>
      </w:r>
      <w:r w:rsidRPr="00996312">
        <w:rPr>
          <w:vanish/>
          <w:sz w:val="16"/>
        </w:rPr>
        <w:t>Typical</w:t>
      </w:r>
      <w:r w:rsidRPr="00BE352B">
        <w:rPr>
          <w:sz w:val="16"/>
        </w:rPr>
        <w:t xml:space="preserve"> </w:t>
      </w:r>
      <w:r w:rsidRPr="00996312">
        <w:rPr>
          <w:vanish/>
          <w:sz w:val="16"/>
        </w:rPr>
        <w:t>of</w:t>
      </w:r>
      <w:r w:rsidRPr="00BE352B">
        <w:rPr>
          <w:sz w:val="16"/>
        </w:rPr>
        <w:t xml:space="preserve"> </w:t>
      </w:r>
      <w:r w:rsidRPr="00996312">
        <w:rPr>
          <w:vanish/>
          <w:sz w:val="16"/>
        </w:rPr>
        <w:t>this</w:t>
      </w:r>
      <w:r w:rsidRPr="00BE352B">
        <w:rPr>
          <w:sz w:val="16"/>
        </w:rPr>
        <w:t xml:space="preserve"> </w:t>
      </w:r>
      <w:r w:rsidRPr="00996312">
        <w:rPr>
          <w:vanish/>
          <w:sz w:val="16"/>
        </w:rPr>
        <w:t>sentiment</w:t>
      </w:r>
      <w:r w:rsidRPr="00BE352B">
        <w:rPr>
          <w:sz w:val="16"/>
        </w:rPr>
        <w:t xml:space="preserve"> </w:t>
      </w:r>
      <w:r w:rsidRPr="00996312">
        <w:rPr>
          <w:vanish/>
          <w:sz w:val="16"/>
        </w:rPr>
        <w:t>are</w:t>
      </w:r>
      <w:r w:rsidRPr="00BE352B">
        <w:rPr>
          <w:sz w:val="16"/>
        </w:rPr>
        <w:t xml:space="preserve"> </w:t>
      </w:r>
      <w:r w:rsidRPr="00996312">
        <w:rPr>
          <w:vanish/>
          <w:sz w:val="16"/>
        </w:rPr>
        <w:t>the</w:t>
      </w:r>
      <w:r w:rsidRPr="00BE352B">
        <w:rPr>
          <w:sz w:val="16"/>
        </w:rPr>
        <w:t xml:space="preserve"> </w:t>
      </w:r>
      <w:r w:rsidRPr="00996312">
        <w:rPr>
          <w:vanish/>
          <w:sz w:val="16"/>
        </w:rPr>
        <w:t>words</w:t>
      </w:r>
      <w:r w:rsidRPr="00BE352B">
        <w:rPr>
          <w:sz w:val="16"/>
        </w:rPr>
        <w:t xml:space="preserve"> </w:t>
      </w:r>
      <w:r w:rsidRPr="00996312">
        <w:rPr>
          <w:vanish/>
          <w:sz w:val="16"/>
        </w:rPr>
        <w:t>of</w:t>
      </w:r>
      <w:r w:rsidRPr="00BE352B">
        <w:rPr>
          <w:sz w:val="16"/>
        </w:rPr>
        <w:t xml:space="preserve"> </w:t>
      </w:r>
      <w:r w:rsidRPr="00996312">
        <w:rPr>
          <w:vanish/>
          <w:sz w:val="16"/>
        </w:rPr>
        <w:t>the</w:t>
      </w:r>
      <w:r w:rsidRPr="00BE352B">
        <w:rPr>
          <w:sz w:val="16"/>
        </w:rPr>
        <w:t xml:space="preserve"> </w:t>
      </w:r>
      <w:r w:rsidRPr="00996312">
        <w:rPr>
          <w:vanish/>
          <w:sz w:val="16"/>
        </w:rPr>
        <w:t>astronomer</w:t>
      </w:r>
      <w:r w:rsidRPr="00BE352B">
        <w:rPr>
          <w:sz w:val="16"/>
        </w:rPr>
        <w:t xml:space="preserve"> </w:t>
      </w:r>
      <w:r w:rsidRPr="00996312">
        <w:rPr>
          <w:vanish/>
          <w:sz w:val="16"/>
        </w:rPr>
        <w:t>Carl</w:t>
      </w:r>
      <w:r w:rsidRPr="00BE352B">
        <w:rPr>
          <w:sz w:val="16"/>
        </w:rPr>
        <w:t xml:space="preserve"> </w:t>
      </w:r>
      <w:r w:rsidRPr="00996312">
        <w:rPr>
          <w:vanish/>
          <w:sz w:val="16"/>
        </w:rPr>
        <w:t>Sagan,</w:t>
      </w:r>
      <w:r w:rsidRPr="00BE352B">
        <w:rPr>
          <w:sz w:val="16"/>
        </w:rPr>
        <w:t xml:space="preserve"> </w:t>
      </w:r>
      <w:r w:rsidRPr="00996312">
        <w:rPr>
          <w:vanish/>
          <w:sz w:val="16"/>
        </w:rPr>
        <w:t>who</w:t>
      </w:r>
      <w:r w:rsidRPr="00BE352B">
        <w:rPr>
          <w:sz w:val="16"/>
        </w:rPr>
        <w:t xml:space="preserve"> </w:t>
      </w:r>
      <w:r w:rsidRPr="00996312">
        <w:rPr>
          <w:vanish/>
          <w:sz w:val="16"/>
        </w:rPr>
        <w:t>famously</w:t>
      </w:r>
      <w:r w:rsidRPr="00BE352B">
        <w:rPr>
          <w:sz w:val="16"/>
        </w:rPr>
        <w:t xml:space="preserve"> </w:t>
      </w:r>
      <w:r w:rsidRPr="00996312">
        <w:rPr>
          <w:vanish/>
          <w:sz w:val="16"/>
        </w:rPr>
        <w:t>observed</w:t>
      </w:r>
      <w:r w:rsidRPr="00BE352B">
        <w:rPr>
          <w:sz w:val="16"/>
        </w:rPr>
        <w:t xml:space="preserve"> </w:t>
      </w:r>
      <w:r w:rsidRPr="00996312">
        <w:rPr>
          <w:vanish/>
          <w:sz w:val="16"/>
        </w:rPr>
        <w:t>of</w:t>
      </w:r>
      <w:r w:rsidRPr="00BE352B">
        <w:rPr>
          <w:sz w:val="16"/>
        </w:rPr>
        <w:t xml:space="preserve"> </w:t>
      </w:r>
      <w:r w:rsidRPr="00996312">
        <w:rPr>
          <w:vanish/>
          <w:sz w:val="16"/>
        </w:rPr>
        <w:t>this</w:t>
      </w:r>
      <w:r w:rsidRPr="00BE352B">
        <w:rPr>
          <w:sz w:val="16"/>
        </w:rPr>
        <w:t xml:space="preserve"> </w:t>
      </w:r>
      <w:r w:rsidRPr="00996312">
        <w:rPr>
          <w:vanish/>
          <w:sz w:val="16"/>
        </w:rPr>
        <w:t>photograph:</w:t>
      </w:r>
      <w:r w:rsidRPr="00BE352B">
        <w:rPr>
          <w:sz w:val="16"/>
        </w:rPr>
        <w:t xml:space="preserve"> </w:t>
      </w:r>
      <w:r w:rsidRPr="00996312">
        <w:rPr>
          <w:vanish/>
          <w:sz w:val="16"/>
        </w:rPr>
        <w:t>‘On</w:t>
      </w:r>
      <w:r w:rsidRPr="00BE352B">
        <w:rPr>
          <w:sz w:val="16"/>
        </w:rPr>
        <w:t xml:space="preserve"> </w:t>
      </w:r>
      <w:r w:rsidRPr="00996312">
        <w:rPr>
          <w:vanish/>
          <w:sz w:val="16"/>
        </w:rPr>
        <w:t>it</w:t>
      </w:r>
      <w:r w:rsidRPr="00BE352B">
        <w:rPr>
          <w:sz w:val="16"/>
        </w:rPr>
        <w:t xml:space="preserve"> </w:t>
      </w:r>
      <w:r w:rsidRPr="00996312">
        <w:rPr>
          <w:vanish/>
          <w:sz w:val="16"/>
        </w:rPr>
        <w:t>everyone</w:t>
      </w:r>
      <w:r w:rsidRPr="00BE352B">
        <w:rPr>
          <w:sz w:val="16"/>
        </w:rPr>
        <w:t xml:space="preserve"> </w:t>
      </w:r>
      <w:r w:rsidRPr="00996312">
        <w:rPr>
          <w:vanish/>
          <w:sz w:val="16"/>
        </w:rPr>
        <w:t>you</w:t>
      </w:r>
      <w:r w:rsidRPr="00BE352B">
        <w:rPr>
          <w:sz w:val="16"/>
        </w:rPr>
        <w:t xml:space="preserve"> </w:t>
      </w:r>
      <w:r w:rsidRPr="00996312">
        <w:rPr>
          <w:vanish/>
          <w:sz w:val="16"/>
        </w:rPr>
        <w:t>love,</w:t>
      </w:r>
      <w:r w:rsidRPr="00BE352B">
        <w:rPr>
          <w:sz w:val="16"/>
        </w:rPr>
        <w:t xml:space="preserve"> </w:t>
      </w:r>
      <w:r w:rsidRPr="00996312">
        <w:rPr>
          <w:vanish/>
          <w:sz w:val="16"/>
        </w:rPr>
        <w:t>everyone</w:t>
      </w:r>
      <w:r w:rsidRPr="00BE352B">
        <w:rPr>
          <w:sz w:val="16"/>
        </w:rPr>
        <w:t xml:space="preserve"> </w:t>
      </w:r>
      <w:r w:rsidRPr="00996312">
        <w:rPr>
          <w:vanish/>
          <w:sz w:val="16"/>
        </w:rPr>
        <w:t>you</w:t>
      </w:r>
      <w:r w:rsidRPr="00BE352B">
        <w:rPr>
          <w:sz w:val="16"/>
        </w:rPr>
        <w:t xml:space="preserve"> </w:t>
      </w:r>
      <w:r w:rsidRPr="00996312">
        <w:rPr>
          <w:vanish/>
          <w:sz w:val="16"/>
        </w:rPr>
        <w:t>know,</w:t>
      </w:r>
      <w:r w:rsidRPr="00BE352B">
        <w:rPr>
          <w:sz w:val="16"/>
        </w:rPr>
        <w:t xml:space="preserve"> </w:t>
      </w:r>
      <w:r w:rsidRPr="00996312">
        <w:rPr>
          <w:vanish/>
          <w:sz w:val="16"/>
        </w:rPr>
        <w:t>everyone</w:t>
      </w:r>
      <w:r w:rsidRPr="00BE352B">
        <w:rPr>
          <w:sz w:val="16"/>
        </w:rPr>
        <w:t xml:space="preserve"> </w:t>
      </w:r>
      <w:r w:rsidRPr="00996312">
        <w:rPr>
          <w:vanish/>
          <w:sz w:val="16"/>
        </w:rPr>
        <w:t>you</w:t>
      </w:r>
      <w:r w:rsidRPr="00BE352B">
        <w:rPr>
          <w:sz w:val="16"/>
        </w:rPr>
        <w:t xml:space="preserve"> </w:t>
      </w:r>
      <w:r w:rsidRPr="00996312">
        <w:rPr>
          <w:vanish/>
          <w:sz w:val="16"/>
        </w:rPr>
        <w:t>ever</w:t>
      </w:r>
      <w:r w:rsidRPr="00BE352B">
        <w:rPr>
          <w:sz w:val="16"/>
        </w:rPr>
        <w:t xml:space="preserve"> </w:t>
      </w:r>
      <w:r w:rsidRPr="00996312">
        <w:rPr>
          <w:vanish/>
          <w:sz w:val="16"/>
        </w:rPr>
        <w:t>heard</w:t>
      </w:r>
      <w:r w:rsidRPr="00BE352B">
        <w:rPr>
          <w:sz w:val="16"/>
        </w:rPr>
        <w:t xml:space="preserve"> </w:t>
      </w:r>
      <w:r w:rsidRPr="00996312">
        <w:rPr>
          <w:vanish/>
          <w:sz w:val="16"/>
        </w:rPr>
        <w:t>of,</w:t>
      </w:r>
      <w:r w:rsidRPr="00BE352B">
        <w:rPr>
          <w:sz w:val="16"/>
        </w:rPr>
        <w:t xml:space="preserve"> </w:t>
      </w:r>
      <w:r w:rsidRPr="00996312">
        <w:rPr>
          <w:vanish/>
          <w:sz w:val="16"/>
        </w:rPr>
        <w:t>every</w:t>
      </w:r>
      <w:r w:rsidRPr="00BE352B">
        <w:rPr>
          <w:sz w:val="16"/>
        </w:rPr>
        <w:t xml:space="preserve"> </w:t>
      </w:r>
      <w:r w:rsidRPr="00996312">
        <w:rPr>
          <w:vanish/>
          <w:sz w:val="16"/>
        </w:rPr>
        <w:t>human</w:t>
      </w:r>
      <w:r w:rsidRPr="00BE352B">
        <w:rPr>
          <w:sz w:val="16"/>
        </w:rPr>
        <w:t xml:space="preserve"> </w:t>
      </w:r>
      <w:r w:rsidRPr="00996312">
        <w:rPr>
          <w:vanish/>
          <w:sz w:val="16"/>
        </w:rPr>
        <w:t>being</w:t>
      </w:r>
      <w:r w:rsidRPr="00BE352B">
        <w:rPr>
          <w:sz w:val="16"/>
        </w:rPr>
        <w:t xml:space="preserve"> </w:t>
      </w:r>
      <w:r w:rsidRPr="00996312">
        <w:rPr>
          <w:vanish/>
          <w:sz w:val="16"/>
        </w:rPr>
        <w:t>who</w:t>
      </w:r>
      <w:r w:rsidRPr="00BE352B">
        <w:rPr>
          <w:sz w:val="16"/>
        </w:rPr>
        <w:t xml:space="preserve"> </w:t>
      </w:r>
      <w:r w:rsidRPr="00996312">
        <w:rPr>
          <w:vanish/>
          <w:sz w:val="16"/>
        </w:rPr>
        <w:t>ever</w:t>
      </w:r>
      <w:r w:rsidRPr="00BE352B">
        <w:rPr>
          <w:sz w:val="16"/>
        </w:rPr>
        <w:t xml:space="preserve"> </w:t>
      </w:r>
      <w:r w:rsidRPr="00996312">
        <w:rPr>
          <w:vanish/>
          <w:sz w:val="16"/>
        </w:rPr>
        <w:t>was,</w:t>
      </w:r>
      <w:r w:rsidRPr="00BE352B">
        <w:rPr>
          <w:sz w:val="16"/>
        </w:rPr>
        <w:t xml:space="preserve"> </w:t>
      </w:r>
      <w:r w:rsidRPr="00996312">
        <w:rPr>
          <w:vanish/>
          <w:sz w:val="16"/>
        </w:rPr>
        <w:t>lived</w:t>
      </w:r>
      <w:r w:rsidRPr="00BE352B">
        <w:rPr>
          <w:sz w:val="16"/>
        </w:rPr>
        <w:t xml:space="preserve"> </w:t>
      </w:r>
      <w:r w:rsidRPr="00996312">
        <w:rPr>
          <w:vanish/>
          <w:sz w:val="16"/>
        </w:rPr>
        <w:t>out</w:t>
      </w:r>
      <w:r w:rsidRPr="00BE352B">
        <w:rPr>
          <w:sz w:val="16"/>
        </w:rPr>
        <w:t xml:space="preserve"> </w:t>
      </w:r>
      <w:r w:rsidRPr="00996312">
        <w:rPr>
          <w:vanish/>
          <w:sz w:val="16"/>
        </w:rPr>
        <w:t>their</w:t>
      </w:r>
      <w:r w:rsidRPr="00BE352B">
        <w:rPr>
          <w:sz w:val="16"/>
        </w:rPr>
        <w:t xml:space="preserve"> </w:t>
      </w:r>
      <w:r w:rsidRPr="00996312">
        <w:rPr>
          <w:vanish/>
          <w:sz w:val="16"/>
        </w:rPr>
        <w:t>lives'.</w:t>
      </w:r>
      <w:r w:rsidRPr="00BE352B">
        <w:rPr>
          <w:sz w:val="16"/>
        </w:rPr>
        <w:t xml:space="preserve"> </w:t>
      </w:r>
    </w:p>
    <w:p w14:paraId="52905A06" w14:textId="77777777" w:rsidR="005D7438" w:rsidRPr="00996312" w:rsidRDefault="005D7438" w:rsidP="005D7438">
      <w:pPr>
        <w:rPr>
          <w:vanish/>
          <w:sz w:val="16"/>
        </w:rPr>
      </w:pPr>
      <w:r w:rsidRPr="00996312">
        <w:rPr>
          <w:vanish/>
          <w:sz w:val="16"/>
        </w:rPr>
        <w:t>This</w:t>
      </w:r>
      <w:r w:rsidRPr="00BE352B">
        <w:rPr>
          <w:sz w:val="16"/>
        </w:rPr>
        <w:t xml:space="preserve"> </w:t>
      </w:r>
      <w:r w:rsidRPr="00996312">
        <w:rPr>
          <w:vanish/>
          <w:sz w:val="16"/>
        </w:rPr>
        <w:t>naïvely</w:t>
      </w:r>
      <w:r w:rsidRPr="00BE352B">
        <w:rPr>
          <w:sz w:val="16"/>
        </w:rPr>
        <w:t xml:space="preserve"> </w:t>
      </w:r>
      <w:r w:rsidRPr="00996312">
        <w:rPr>
          <w:vanish/>
          <w:sz w:val="16"/>
        </w:rPr>
        <w:t>humanistic</w:t>
      </w:r>
      <w:r w:rsidRPr="00BE352B">
        <w:rPr>
          <w:sz w:val="16"/>
        </w:rPr>
        <w:t xml:space="preserve"> </w:t>
      </w:r>
      <w:r w:rsidRPr="00996312">
        <w:rPr>
          <w:vanish/>
          <w:sz w:val="16"/>
        </w:rPr>
        <w:t>vision</w:t>
      </w:r>
      <w:r w:rsidRPr="00BE352B">
        <w:rPr>
          <w:sz w:val="16"/>
        </w:rPr>
        <w:t xml:space="preserve"> </w:t>
      </w:r>
      <w:r w:rsidRPr="00996312">
        <w:rPr>
          <w:vanish/>
          <w:sz w:val="16"/>
        </w:rPr>
        <w:t>has</w:t>
      </w:r>
      <w:r w:rsidRPr="00BE352B">
        <w:rPr>
          <w:sz w:val="16"/>
        </w:rPr>
        <w:t xml:space="preserve"> </w:t>
      </w:r>
      <w:r w:rsidRPr="00996312">
        <w:rPr>
          <w:vanish/>
          <w:sz w:val="16"/>
        </w:rPr>
        <w:t>been</w:t>
      </w:r>
      <w:r w:rsidRPr="00BE352B">
        <w:rPr>
          <w:sz w:val="16"/>
        </w:rPr>
        <w:t xml:space="preserve"> </w:t>
      </w:r>
      <w:r w:rsidRPr="00996312">
        <w:rPr>
          <w:vanish/>
          <w:sz w:val="16"/>
        </w:rPr>
        <w:t>one</w:t>
      </w:r>
      <w:r w:rsidRPr="00BE352B">
        <w:rPr>
          <w:sz w:val="16"/>
        </w:rPr>
        <w:t xml:space="preserve"> </w:t>
      </w:r>
      <w:r w:rsidRPr="00996312">
        <w:rPr>
          <w:vanish/>
          <w:sz w:val="16"/>
        </w:rPr>
        <w:t>of</w:t>
      </w:r>
      <w:r w:rsidRPr="00BE352B">
        <w:rPr>
          <w:sz w:val="16"/>
        </w:rPr>
        <w:t xml:space="preserve"> </w:t>
      </w:r>
      <w:r w:rsidRPr="00996312">
        <w:rPr>
          <w:vanish/>
          <w:sz w:val="16"/>
        </w:rPr>
        <w:t>the</w:t>
      </w:r>
      <w:r w:rsidRPr="00BE352B">
        <w:rPr>
          <w:sz w:val="16"/>
        </w:rPr>
        <w:t xml:space="preserve"> </w:t>
      </w:r>
      <w:r w:rsidRPr="00996312">
        <w:rPr>
          <w:vanish/>
          <w:sz w:val="16"/>
        </w:rPr>
        <w:t>dominant</w:t>
      </w:r>
      <w:r w:rsidRPr="00BE352B">
        <w:rPr>
          <w:sz w:val="16"/>
        </w:rPr>
        <w:t xml:space="preserve"> </w:t>
      </w:r>
      <w:r w:rsidRPr="00996312">
        <w:rPr>
          <w:vanish/>
          <w:sz w:val="16"/>
        </w:rPr>
        <w:t>tropes</w:t>
      </w:r>
      <w:r w:rsidRPr="00BE352B">
        <w:rPr>
          <w:sz w:val="16"/>
        </w:rPr>
        <w:t xml:space="preserve"> </w:t>
      </w:r>
      <w:r w:rsidRPr="00996312">
        <w:rPr>
          <w:vanish/>
          <w:sz w:val="16"/>
        </w:rPr>
        <w:t>in</w:t>
      </w:r>
      <w:r w:rsidRPr="00BE352B">
        <w:rPr>
          <w:sz w:val="16"/>
        </w:rPr>
        <w:t xml:space="preserve"> </w:t>
      </w:r>
      <w:r w:rsidRPr="00996312">
        <w:rPr>
          <w:vanish/>
          <w:sz w:val="16"/>
        </w:rPr>
        <w:t>the</w:t>
      </w:r>
      <w:r w:rsidRPr="00BE352B">
        <w:rPr>
          <w:sz w:val="16"/>
        </w:rPr>
        <w:t xml:space="preserve"> </w:t>
      </w:r>
      <w:r w:rsidRPr="00996312">
        <w:rPr>
          <w:vanish/>
          <w:sz w:val="16"/>
        </w:rPr>
        <w:t>discourse</w:t>
      </w:r>
      <w:r w:rsidRPr="00BE352B">
        <w:rPr>
          <w:sz w:val="16"/>
        </w:rPr>
        <w:t xml:space="preserve"> </w:t>
      </w:r>
      <w:r w:rsidRPr="00996312">
        <w:rPr>
          <w:vanish/>
          <w:sz w:val="16"/>
        </w:rPr>
        <w:t>on</w:t>
      </w:r>
      <w:r w:rsidRPr="00BE352B">
        <w:rPr>
          <w:sz w:val="16"/>
        </w:rPr>
        <w:t xml:space="preserve"> </w:t>
      </w:r>
      <w:r w:rsidRPr="00996312">
        <w:rPr>
          <w:vanish/>
          <w:sz w:val="16"/>
        </w:rPr>
        <w:t>space</w:t>
      </w:r>
      <w:r w:rsidRPr="00BE352B">
        <w:rPr>
          <w:sz w:val="16"/>
        </w:rPr>
        <w:t xml:space="preserve"> </w:t>
      </w:r>
      <w:r w:rsidRPr="00996312">
        <w:rPr>
          <w:vanish/>
          <w:sz w:val="16"/>
        </w:rPr>
        <w:t>since</w:t>
      </w:r>
      <w:r w:rsidRPr="00BE352B">
        <w:rPr>
          <w:sz w:val="16"/>
        </w:rPr>
        <w:t xml:space="preserve"> </w:t>
      </w:r>
      <w:r w:rsidRPr="00996312">
        <w:rPr>
          <w:vanish/>
          <w:sz w:val="16"/>
        </w:rPr>
        <w:t>the</w:t>
      </w:r>
      <w:r w:rsidRPr="00BE352B">
        <w:rPr>
          <w:sz w:val="16"/>
        </w:rPr>
        <w:t xml:space="preserve"> </w:t>
      </w:r>
      <w:r w:rsidRPr="00996312">
        <w:rPr>
          <w:vanish/>
          <w:sz w:val="16"/>
        </w:rPr>
        <w:t>1950s,</w:t>
      </w:r>
      <w:r w:rsidRPr="00BE352B">
        <w:rPr>
          <w:sz w:val="16"/>
        </w:rPr>
        <w:t xml:space="preserve"> </w:t>
      </w:r>
      <w:r w:rsidRPr="00996312">
        <w:rPr>
          <w:vanish/>
          <w:sz w:val="16"/>
        </w:rPr>
        <w:t>and</w:t>
      </w:r>
      <w:r w:rsidRPr="00BE352B">
        <w:rPr>
          <w:sz w:val="16"/>
        </w:rPr>
        <w:t xml:space="preserve"> </w:t>
      </w:r>
      <w:r w:rsidRPr="00996312">
        <w:rPr>
          <w:vanish/>
          <w:sz w:val="16"/>
        </w:rPr>
        <w:t>it</w:t>
      </w:r>
      <w:r w:rsidRPr="00BE352B">
        <w:rPr>
          <w:sz w:val="16"/>
        </w:rPr>
        <w:t xml:space="preserve"> </w:t>
      </w:r>
      <w:r w:rsidRPr="00996312">
        <w:rPr>
          <w:vanish/>
          <w:sz w:val="16"/>
        </w:rPr>
        <w:t>remains</w:t>
      </w:r>
      <w:r w:rsidRPr="00BE352B">
        <w:rPr>
          <w:sz w:val="16"/>
        </w:rPr>
        <w:t xml:space="preserve"> </w:t>
      </w:r>
      <w:r w:rsidRPr="00996312">
        <w:rPr>
          <w:vanish/>
          <w:sz w:val="16"/>
        </w:rPr>
        <w:t>strong</w:t>
      </w:r>
      <w:r w:rsidRPr="00BE352B">
        <w:rPr>
          <w:sz w:val="16"/>
        </w:rPr>
        <w:t xml:space="preserve"> </w:t>
      </w:r>
      <w:r w:rsidRPr="00996312">
        <w:rPr>
          <w:vanish/>
          <w:sz w:val="16"/>
        </w:rPr>
        <w:t>today,</w:t>
      </w:r>
      <w:r w:rsidRPr="00BE352B">
        <w:rPr>
          <w:sz w:val="16"/>
        </w:rPr>
        <w:t xml:space="preserve"> </w:t>
      </w:r>
      <w:r w:rsidRPr="00996312">
        <w:rPr>
          <w:vanish/>
          <w:sz w:val="16"/>
        </w:rPr>
        <w:t>as</w:t>
      </w:r>
      <w:r w:rsidRPr="00BE352B">
        <w:rPr>
          <w:sz w:val="16"/>
        </w:rPr>
        <w:t xml:space="preserve"> </w:t>
      </w:r>
      <w:r w:rsidRPr="00996312">
        <w:rPr>
          <w:vanish/>
          <w:sz w:val="16"/>
        </w:rPr>
        <w:t>with</w:t>
      </w:r>
      <w:r w:rsidRPr="00BE352B">
        <w:rPr>
          <w:sz w:val="16"/>
        </w:rPr>
        <w:t xml:space="preserve"> </w:t>
      </w:r>
      <w:r w:rsidRPr="00996312">
        <w:rPr>
          <w:vanish/>
          <w:sz w:val="16"/>
        </w:rPr>
        <w:t>the</w:t>
      </w:r>
      <w:r w:rsidRPr="00BE352B">
        <w:rPr>
          <w:sz w:val="16"/>
        </w:rPr>
        <w:t xml:space="preserve"> </w:t>
      </w:r>
      <w:r w:rsidRPr="00996312">
        <w:rPr>
          <w:vanish/>
          <w:sz w:val="16"/>
        </w:rPr>
        <w:t>claims</w:t>
      </w:r>
      <w:r w:rsidRPr="00BE352B">
        <w:rPr>
          <w:sz w:val="16"/>
        </w:rPr>
        <w:t xml:space="preserve"> </w:t>
      </w:r>
      <w:r w:rsidRPr="00996312">
        <w:rPr>
          <w:vanish/>
          <w:sz w:val="16"/>
        </w:rPr>
        <w:t>of</w:t>
      </w:r>
      <w:r w:rsidRPr="00BE352B">
        <w:rPr>
          <w:sz w:val="16"/>
        </w:rPr>
        <w:t xml:space="preserve"> </w:t>
      </w:r>
      <w:r w:rsidRPr="00996312">
        <w:rPr>
          <w:vanish/>
          <w:sz w:val="16"/>
        </w:rPr>
        <w:t>the</w:t>
      </w:r>
      <w:r w:rsidRPr="00BE352B">
        <w:rPr>
          <w:sz w:val="16"/>
        </w:rPr>
        <w:t xml:space="preserve"> </w:t>
      </w:r>
      <w:r w:rsidRPr="00996312">
        <w:rPr>
          <w:vanish/>
          <w:sz w:val="16"/>
        </w:rPr>
        <w:t>United</w:t>
      </w:r>
      <w:r w:rsidRPr="00BE352B">
        <w:rPr>
          <w:sz w:val="16"/>
        </w:rPr>
        <w:t xml:space="preserve"> </w:t>
      </w:r>
      <w:r w:rsidRPr="00996312">
        <w:rPr>
          <w:vanish/>
          <w:sz w:val="16"/>
        </w:rPr>
        <w:t>Nations</w:t>
      </w:r>
      <w:r w:rsidRPr="00BE352B">
        <w:rPr>
          <w:sz w:val="16"/>
        </w:rPr>
        <w:t xml:space="preserve"> </w:t>
      </w:r>
      <w:r w:rsidRPr="00996312">
        <w:rPr>
          <w:vanish/>
          <w:sz w:val="16"/>
        </w:rPr>
        <w:t>Office</w:t>
      </w:r>
      <w:r w:rsidRPr="00BE352B">
        <w:rPr>
          <w:sz w:val="16"/>
        </w:rPr>
        <w:t xml:space="preserve"> </w:t>
      </w:r>
      <w:r w:rsidRPr="00996312">
        <w:rPr>
          <w:vanish/>
          <w:sz w:val="16"/>
        </w:rPr>
        <w:t>for</w:t>
      </w:r>
      <w:r w:rsidRPr="00BE352B">
        <w:rPr>
          <w:sz w:val="16"/>
        </w:rPr>
        <w:t xml:space="preserve"> </w:t>
      </w:r>
      <w:r w:rsidRPr="00996312">
        <w:rPr>
          <w:vanish/>
          <w:sz w:val="16"/>
        </w:rPr>
        <w:t>Outer</w:t>
      </w:r>
      <w:r w:rsidRPr="00BE352B">
        <w:rPr>
          <w:sz w:val="16"/>
        </w:rPr>
        <w:t xml:space="preserve"> </w:t>
      </w:r>
      <w:r w:rsidRPr="00996312">
        <w:rPr>
          <w:vanish/>
          <w:sz w:val="16"/>
        </w:rPr>
        <w:t>Space</w:t>
      </w:r>
      <w:r w:rsidRPr="00BE352B">
        <w:rPr>
          <w:sz w:val="16"/>
        </w:rPr>
        <w:t xml:space="preserve"> </w:t>
      </w:r>
      <w:r w:rsidRPr="00996312">
        <w:rPr>
          <w:vanish/>
          <w:sz w:val="16"/>
        </w:rPr>
        <w:t>Affairs</w:t>
      </w:r>
      <w:r w:rsidRPr="00BE352B">
        <w:rPr>
          <w:sz w:val="16"/>
        </w:rPr>
        <w:t xml:space="preserve"> </w:t>
      </w:r>
      <w:r w:rsidRPr="00996312">
        <w:rPr>
          <w:vanish/>
          <w:sz w:val="16"/>
        </w:rPr>
        <w:t>(UNOOSA)</w:t>
      </w:r>
      <w:r w:rsidRPr="00BE352B">
        <w:rPr>
          <w:sz w:val="16"/>
        </w:rPr>
        <w:t xml:space="preserve"> </w:t>
      </w:r>
      <w:r w:rsidRPr="00996312">
        <w:rPr>
          <w:vanish/>
          <w:sz w:val="16"/>
        </w:rPr>
        <w:t>that</w:t>
      </w:r>
      <w:r w:rsidRPr="00BE352B">
        <w:rPr>
          <w:sz w:val="16"/>
        </w:rPr>
        <w:t xml:space="preserve"> </w:t>
      </w:r>
      <w:r w:rsidRPr="00996312">
        <w:rPr>
          <w:vanish/>
          <w:sz w:val="16"/>
        </w:rPr>
        <w:t>their</w:t>
      </w:r>
      <w:r w:rsidRPr="00BE352B">
        <w:rPr>
          <w:sz w:val="16"/>
        </w:rPr>
        <w:t xml:space="preserve"> </w:t>
      </w:r>
      <w:r w:rsidRPr="00996312">
        <w:rPr>
          <w:vanish/>
          <w:sz w:val="16"/>
        </w:rPr>
        <w:t>task</w:t>
      </w:r>
      <w:r w:rsidRPr="00BE352B">
        <w:rPr>
          <w:sz w:val="16"/>
        </w:rPr>
        <w:t xml:space="preserve"> </w:t>
      </w:r>
      <w:r w:rsidRPr="00996312">
        <w:rPr>
          <w:vanish/>
          <w:sz w:val="16"/>
        </w:rPr>
        <w:t>is</w:t>
      </w:r>
      <w:r w:rsidRPr="00BE352B">
        <w:rPr>
          <w:sz w:val="16"/>
        </w:rPr>
        <w:t xml:space="preserve"> </w:t>
      </w:r>
      <w:r w:rsidRPr="00996312">
        <w:rPr>
          <w:vanish/>
          <w:sz w:val="16"/>
        </w:rPr>
        <w:t>to</w:t>
      </w:r>
      <w:r w:rsidRPr="00BE352B">
        <w:rPr>
          <w:sz w:val="16"/>
        </w:rPr>
        <w:t xml:space="preserve"> </w:t>
      </w:r>
      <w:r w:rsidRPr="00996312">
        <w:rPr>
          <w:vanish/>
          <w:sz w:val="16"/>
        </w:rPr>
        <w:t>‘uphold</w:t>
      </w:r>
      <w:r w:rsidRPr="00BE352B">
        <w:rPr>
          <w:sz w:val="16"/>
        </w:rPr>
        <w:t xml:space="preserve"> </w:t>
      </w:r>
      <w:r w:rsidRPr="00996312">
        <w:rPr>
          <w:vanish/>
          <w:sz w:val="16"/>
        </w:rPr>
        <w:t>the</w:t>
      </w:r>
      <w:r w:rsidRPr="00BE352B">
        <w:rPr>
          <w:sz w:val="16"/>
        </w:rPr>
        <w:t xml:space="preserve"> </w:t>
      </w:r>
      <w:r w:rsidRPr="00996312">
        <w:rPr>
          <w:vanish/>
          <w:sz w:val="16"/>
        </w:rPr>
        <w:t>vision</w:t>
      </w:r>
      <w:r w:rsidRPr="00BE352B">
        <w:rPr>
          <w:sz w:val="16"/>
        </w:rPr>
        <w:t xml:space="preserve"> </w:t>
      </w:r>
      <w:r w:rsidRPr="00996312">
        <w:rPr>
          <w:vanish/>
          <w:sz w:val="16"/>
        </w:rPr>
        <w:t>of</w:t>
      </w:r>
      <w:r w:rsidRPr="00BE352B">
        <w:rPr>
          <w:sz w:val="16"/>
        </w:rPr>
        <w:t xml:space="preserve"> </w:t>
      </w:r>
      <w:r w:rsidRPr="00996312">
        <w:rPr>
          <w:vanish/>
          <w:sz w:val="16"/>
        </w:rPr>
        <w:t>a</w:t>
      </w:r>
      <w:r w:rsidRPr="00BE352B">
        <w:rPr>
          <w:sz w:val="16"/>
        </w:rPr>
        <w:t xml:space="preserve"> </w:t>
      </w:r>
      <w:r w:rsidRPr="00996312">
        <w:rPr>
          <w:vanish/>
          <w:sz w:val="16"/>
        </w:rPr>
        <w:t>more</w:t>
      </w:r>
      <w:r w:rsidRPr="00BE352B">
        <w:rPr>
          <w:sz w:val="16"/>
        </w:rPr>
        <w:t xml:space="preserve"> </w:t>
      </w:r>
      <w:r w:rsidRPr="00996312">
        <w:rPr>
          <w:vanish/>
          <w:sz w:val="16"/>
        </w:rPr>
        <w:t>equitable</w:t>
      </w:r>
      <w:r w:rsidRPr="00BE352B">
        <w:rPr>
          <w:sz w:val="16"/>
        </w:rPr>
        <w:t xml:space="preserve"> </w:t>
      </w:r>
      <w:r w:rsidRPr="00996312">
        <w:rPr>
          <w:vanish/>
          <w:sz w:val="16"/>
        </w:rPr>
        <w:t>future</w:t>
      </w:r>
      <w:r w:rsidRPr="00BE352B">
        <w:rPr>
          <w:sz w:val="16"/>
        </w:rPr>
        <w:t xml:space="preserve"> </w:t>
      </w:r>
      <w:r w:rsidRPr="00996312">
        <w:rPr>
          <w:vanish/>
          <w:sz w:val="16"/>
        </w:rPr>
        <w:t>for</w:t>
      </w:r>
      <w:r w:rsidRPr="00BE352B">
        <w:rPr>
          <w:sz w:val="16"/>
        </w:rPr>
        <w:t xml:space="preserve"> </w:t>
      </w:r>
      <w:r w:rsidRPr="00996312">
        <w:rPr>
          <w:vanish/>
          <w:sz w:val="16"/>
        </w:rPr>
        <w:t>all</w:t>
      </w:r>
      <w:r w:rsidRPr="00BE352B">
        <w:rPr>
          <w:sz w:val="16"/>
        </w:rPr>
        <w:t xml:space="preserve"> </w:t>
      </w:r>
      <w:r w:rsidRPr="00996312">
        <w:rPr>
          <w:vanish/>
          <w:sz w:val="16"/>
        </w:rPr>
        <w:t>humankind</w:t>
      </w:r>
      <w:r w:rsidRPr="00BE352B">
        <w:rPr>
          <w:sz w:val="16"/>
        </w:rPr>
        <w:t xml:space="preserve"> </w:t>
      </w:r>
      <w:r w:rsidRPr="00996312">
        <w:rPr>
          <w:vanish/>
          <w:sz w:val="16"/>
        </w:rPr>
        <w:t>through</w:t>
      </w:r>
      <w:r w:rsidRPr="00BE352B">
        <w:rPr>
          <w:sz w:val="16"/>
        </w:rPr>
        <w:t xml:space="preserve"> </w:t>
      </w:r>
      <w:r w:rsidRPr="00996312">
        <w:rPr>
          <w:vanish/>
          <w:sz w:val="16"/>
        </w:rPr>
        <w:t>shared</w:t>
      </w:r>
      <w:r w:rsidRPr="00BE352B">
        <w:rPr>
          <w:sz w:val="16"/>
        </w:rPr>
        <w:t xml:space="preserve"> </w:t>
      </w:r>
      <w:r w:rsidRPr="00996312">
        <w:rPr>
          <w:vanish/>
          <w:sz w:val="16"/>
        </w:rPr>
        <w:t>achievements</w:t>
      </w:r>
      <w:r w:rsidRPr="00BE352B">
        <w:rPr>
          <w:sz w:val="16"/>
        </w:rPr>
        <w:t xml:space="preserve"> </w:t>
      </w:r>
      <w:r w:rsidRPr="00996312">
        <w:rPr>
          <w:vanish/>
          <w:sz w:val="16"/>
        </w:rPr>
        <w:t>in</w:t>
      </w:r>
      <w:r w:rsidRPr="00BE352B">
        <w:rPr>
          <w:sz w:val="16"/>
        </w:rPr>
        <w:t xml:space="preserve"> </w:t>
      </w:r>
      <w:r w:rsidRPr="00996312">
        <w:rPr>
          <w:vanish/>
          <w:sz w:val="16"/>
        </w:rPr>
        <w:t>space'.</w:t>
      </w:r>
      <w:r w:rsidRPr="00BE352B">
        <w:rPr>
          <w:sz w:val="16"/>
        </w:rPr>
        <w:t xml:space="preserve"> </w:t>
      </w:r>
      <w:r w:rsidRPr="00996312">
        <w:rPr>
          <w:rStyle w:val="StyleUnderline"/>
          <w:vanish/>
        </w:rPr>
        <w:t>This</w:t>
      </w:r>
      <w:r w:rsidRPr="004E7F1B">
        <w:rPr>
          <w:rStyle w:val="StyleUnderline"/>
        </w:rPr>
        <w:t xml:space="preserve"> </w:t>
      </w:r>
      <w:r w:rsidRPr="00996312">
        <w:rPr>
          <w:rStyle w:val="StyleUnderline"/>
          <w:vanish/>
        </w:rPr>
        <w:t>representational</w:t>
      </w:r>
      <w:r w:rsidRPr="00F2020E">
        <w:rPr>
          <w:rStyle w:val="StyleUnderline"/>
        </w:rPr>
        <w:t xml:space="preserve"> </w:t>
      </w:r>
      <w:r w:rsidRPr="00996312">
        <w:rPr>
          <w:rStyle w:val="StyleUnderline"/>
          <w:vanish/>
        </w:rPr>
        <w:t>tendency</w:t>
      </w:r>
      <w:r w:rsidRPr="00F2020E">
        <w:rPr>
          <w:rStyle w:val="StyleUnderline"/>
        </w:rPr>
        <w:t xml:space="preserve"> </w:t>
      </w:r>
      <w:r w:rsidRPr="00996312">
        <w:rPr>
          <w:rStyle w:val="Emphasis"/>
          <w:vanish/>
        </w:rPr>
        <w:t>mobilizes</w:t>
      </w:r>
      <w:r w:rsidRPr="00F2020E">
        <w:rPr>
          <w:rStyle w:val="Emphasis"/>
        </w:rPr>
        <w:t xml:space="preserve"> </w:t>
      </w:r>
      <w:r w:rsidRPr="00996312">
        <w:rPr>
          <w:rStyle w:val="Emphasis"/>
          <w:vanish/>
        </w:rPr>
        <w:t>humanism</w:t>
      </w:r>
      <w:r w:rsidRPr="00F2020E">
        <w:rPr>
          <w:rStyle w:val="Emphasis"/>
        </w:rPr>
        <w:t xml:space="preserve"> </w:t>
      </w:r>
      <w:r w:rsidRPr="00996312">
        <w:rPr>
          <w:rStyle w:val="Emphasis"/>
          <w:vanish/>
        </w:rPr>
        <w:t>to</w:t>
      </w:r>
      <w:r w:rsidRPr="00F2020E">
        <w:rPr>
          <w:rStyle w:val="Emphasis"/>
        </w:rPr>
        <w:t xml:space="preserve"> </w:t>
      </w:r>
      <w:r w:rsidRPr="00996312">
        <w:rPr>
          <w:rStyle w:val="Emphasis"/>
          <w:vanish/>
        </w:rPr>
        <w:t>generate</w:t>
      </w:r>
      <w:r w:rsidRPr="00F2020E">
        <w:rPr>
          <w:rStyle w:val="Emphasis"/>
        </w:rPr>
        <w:t xml:space="preserve"> </w:t>
      </w:r>
      <w:r w:rsidRPr="00996312">
        <w:rPr>
          <w:rStyle w:val="Emphasis"/>
          <w:vanish/>
        </w:rPr>
        <w:t>enthusiasm</w:t>
      </w:r>
      <w:r w:rsidRPr="00F2020E">
        <w:rPr>
          <w:rStyle w:val="Emphasis"/>
        </w:rPr>
        <w:t xml:space="preserve"> </w:t>
      </w:r>
      <w:r w:rsidRPr="00996312">
        <w:rPr>
          <w:rStyle w:val="Emphasis"/>
          <w:vanish/>
        </w:rPr>
        <w:t>about</w:t>
      </w:r>
      <w:r w:rsidRPr="00F2020E">
        <w:rPr>
          <w:rStyle w:val="Emphasis"/>
        </w:rPr>
        <w:t xml:space="preserve"> </w:t>
      </w:r>
      <w:r w:rsidRPr="00996312">
        <w:rPr>
          <w:rStyle w:val="Emphasis"/>
          <w:vanish/>
        </w:rPr>
        <w:t>space</w:t>
      </w:r>
      <w:r w:rsidRPr="00996312">
        <w:rPr>
          <w:vanish/>
          <w:sz w:val="16"/>
        </w:rPr>
        <w:t>-</w:t>
      </w:r>
      <w:r w:rsidRPr="00996312">
        <w:rPr>
          <w:rStyle w:val="Emphasis"/>
          <w:vanish/>
        </w:rPr>
        <w:t>related</w:t>
      </w:r>
      <w:r w:rsidRPr="00F2020E">
        <w:rPr>
          <w:rStyle w:val="Emphasis"/>
        </w:rPr>
        <w:t xml:space="preserve"> </w:t>
      </w:r>
      <w:r w:rsidRPr="00996312">
        <w:rPr>
          <w:rStyle w:val="Emphasis"/>
          <w:vanish/>
        </w:rPr>
        <w:t>activities</w:t>
      </w:r>
      <w:r w:rsidRPr="00996312">
        <w:rPr>
          <w:vanish/>
          <w:sz w:val="16"/>
        </w:rPr>
        <w:t>.</w:t>
      </w:r>
      <w:r w:rsidRPr="00BE352B">
        <w:rPr>
          <w:sz w:val="16"/>
        </w:rPr>
        <w:t xml:space="preserve"> </w:t>
      </w:r>
      <w:r w:rsidRPr="00996312">
        <w:rPr>
          <w:vanish/>
          <w:sz w:val="16"/>
        </w:rPr>
        <w:t>But</w:t>
      </w:r>
      <w:r w:rsidRPr="00BE352B">
        <w:rPr>
          <w:sz w:val="16"/>
        </w:rPr>
        <w:t xml:space="preserve"> </w:t>
      </w:r>
      <w:r w:rsidRPr="00996312">
        <w:rPr>
          <w:rStyle w:val="Emphasis"/>
          <w:vanish/>
        </w:rPr>
        <w:t>such</w:t>
      </w:r>
      <w:r w:rsidRPr="004E7F1B">
        <w:rPr>
          <w:rStyle w:val="Emphasis"/>
        </w:rPr>
        <w:t xml:space="preserve"> </w:t>
      </w:r>
      <w:r w:rsidRPr="00F2020E">
        <w:rPr>
          <w:rStyle w:val="Emphasis"/>
          <w:highlight w:val="cyan"/>
        </w:rPr>
        <w:t>representations are increasingly</w:t>
      </w:r>
      <w:r w:rsidRPr="004E7F1B">
        <w:rPr>
          <w:rStyle w:val="Emphasis"/>
        </w:rPr>
        <w:t xml:space="preserve"> </w:t>
      </w:r>
      <w:r w:rsidRPr="00996312">
        <w:rPr>
          <w:rStyle w:val="Emphasis"/>
          <w:vanish/>
        </w:rPr>
        <w:t>being</w:t>
      </w:r>
      <w:r w:rsidRPr="004E7F1B">
        <w:rPr>
          <w:rStyle w:val="Emphasis"/>
        </w:rPr>
        <w:t xml:space="preserve"> </w:t>
      </w:r>
      <w:r w:rsidRPr="00F2020E">
        <w:rPr>
          <w:rStyle w:val="Emphasis"/>
          <w:highlight w:val="cyan"/>
        </w:rPr>
        <w:t>recuperated by capitalist enterprise</w:t>
      </w:r>
      <w:r w:rsidRPr="00996312">
        <w:rPr>
          <w:vanish/>
          <w:sz w:val="16"/>
        </w:rPr>
        <w:t>,</w:t>
      </w:r>
      <w:r w:rsidRPr="00BE352B">
        <w:rPr>
          <w:sz w:val="16"/>
        </w:rPr>
        <w:t xml:space="preserve"> </w:t>
      </w:r>
      <w:r w:rsidRPr="00996312">
        <w:rPr>
          <w:vanish/>
          <w:sz w:val="16"/>
        </w:rPr>
        <w:t>so</w:t>
      </w:r>
      <w:r w:rsidRPr="00BE352B">
        <w:rPr>
          <w:sz w:val="16"/>
        </w:rPr>
        <w:t xml:space="preserve"> </w:t>
      </w:r>
      <w:r w:rsidRPr="00996312">
        <w:rPr>
          <w:vanish/>
          <w:sz w:val="16"/>
        </w:rPr>
        <w:t>that</w:t>
      </w:r>
      <w:r w:rsidRPr="00BE352B">
        <w:rPr>
          <w:sz w:val="16"/>
        </w:rPr>
        <w:t xml:space="preserve"> </w:t>
      </w:r>
      <w:r w:rsidRPr="00996312">
        <w:rPr>
          <w:vanish/>
          <w:sz w:val="16"/>
        </w:rPr>
        <w:t>it</w:t>
      </w:r>
      <w:r w:rsidRPr="00BE352B">
        <w:rPr>
          <w:sz w:val="16"/>
        </w:rPr>
        <w:t xml:space="preserve"> </w:t>
      </w:r>
      <w:r w:rsidRPr="00996312">
        <w:rPr>
          <w:vanish/>
          <w:sz w:val="16"/>
        </w:rPr>
        <w:t>is</w:t>
      </w:r>
      <w:r w:rsidRPr="00BE352B">
        <w:rPr>
          <w:sz w:val="16"/>
        </w:rPr>
        <w:t xml:space="preserve"> </w:t>
      </w:r>
      <w:r w:rsidRPr="00996312">
        <w:rPr>
          <w:vanish/>
          <w:sz w:val="16"/>
        </w:rPr>
        <w:t>not</w:t>
      </w:r>
      <w:r w:rsidRPr="00BE352B">
        <w:rPr>
          <w:sz w:val="16"/>
        </w:rPr>
        <w:t xml:space="preserve"> </w:t>
      </w:r>
      <w:r w:rsidRPr="00996312">
        <w:rPr>
          <w:vanish/>
          <w:sz w:val="16"/>
        </w:rPr>
        <w:t>humankind</w:t>
      </w:r>
      <w:r w:rsidRPr="00BE352B">
        <w:rPr>
          <w:sz w:val="16"/>
        </w:rPr>
        <w:t xml:space="preserve"> </w:t>
      </w:r>
      <w:r w:rsidRPr="00996312">
        <w:rPr>
          <w:vanish/>
          <w:sz w:val="16"/>
        </w:rPr>
        <w:t>but</w:t>
      </w:r>
      <w:r w:rsidRPr="00BE352B">
        <w:rPr>
          <w:sz w:val="16"/>
        </w:rPr>
        <w:t xml:space="preserve"> </w:t>
      </w:r>
      <w:r w:rsidRPr="00996312">
        <w:rPr>
          <w:vanish/>
          <w:sz w:val="16"/>
        </w:rPr>
        <w:t>its</w:t>
      </w:r>
      <w:r w:rsidRPr="00BE352B">
        <w:rPr>
          <w:sz w:val="16"/>
        </w:rPr>
        <w:t xml:space="preserve"> </w:t>
      </w:r>
      <w:r w:rsidRPr="00996312">
        <w:rPr>
          <w:vanish/>
          <w:sz w:val="16"/>
        </w:rPr>
        <w:t>modulation</w:t>
      </w:r>
      <w:r w:rsidRPr="00BE352B">
        <w:rPr>
          <w:sz w:val="16"/>
        </w:rPr>
        <w:t xml:space="preserve"> </w:t>
      </w:r>
      <w:r w:rsidRPr="00996312">
        <w:rPr>
          <w:vanish/>
          <w:sz w:val="16"/>
        </w:rPr>
        <w:t>by</w:t>
      </w:r>
      <w:r w:rsidRPr="00BE352B">
        <w:rPr>
          <w:sz w:val="16"/>
        </w:rPr>
        <w:t xml:space="preserve"> </w:t>
      </w:r>
      <w:r w:rsidRPr="00996312">
        <w:rPr>
          <w:vanish/>
          <w:sz w:val="16"/>
        </w:rPr>
        <w:t>space</w:t>
      </w:r>
      <w:r w:rsidRPr="00BE352B">
        <w:rPr>
          <w:sz w:val="16"/>
        </w:rPr>
        <w:t xml:space="preserve"> </w:t>
      </w:r>
      <w:r w:rsidRPr="00996312">
        <w:rPr>
          <w:vanish/>
          <w:sz w:val="16"/>
        </w:rPr>
        <w:t>capitalists</w:t>
      </w:r>
      <w:r w:rsidRPr="00BE352B">
        <w:rPr>
          <w:sz w:val="16"/>
        </w:rPr>
        <w:t xml:space="preserve"> </w:t>
      </w:r>
      <w:r w:rsidRPr="00996312">
        <w:rPr>
          <w:vanish/>
          <w:sz w:val="16"/>
        </w:rPr>
        <w:t>that</w:t>
      </w:r>
      <w:r w:rsidRPr="00BE352B">
        <w:rPr>
          <w:sz w:val="16"/>
        </w:rPr>
        <w:t xml:space="preserve"> </w:t>
      </w:r>
      <w:r w:rsidRPr="00996312">
        <w:rPr>
          <w:vanish/>
          <w:sz w:val="16"/>
        </w:rPr>
        <w:t>will</w:t>
      </w:r>
      <w:r w:rsidRPr="00BE352B">
        <w:rPr>
          <w:sz w:val="16"/>
        </w:rPr>
        <w:t xml:space="preserve"> </w:t>
      </w:r>
      <w:r w:rsidRPr="00996312">
        <w:rPr>
          <w:vanish/>
          <w:sz w:val="16"/>
        </w:rPr>
        <w:t>launch</w:t>
      </w:r>
      <w:r w:rsidRPr="00BE352B">
        <w:rPr>
          <w:sz w:val="16"/>
        </w:rPr>
        <w:t xml:space="preserve"> </w:t>
      </w:r>
      <w:r w:rsidRPr="00996312">
        <w:rPr>
          <w:vanish/>
          <w:sz w:val="16"/>
        </w:rPr>
        <w:t>into</w:t>
      </w:r>
      <w:r w:rsidRPr="00BE352B">
        <w:rPr>
          <w:sz w:val="16"/>
        </w:rPr>
        <w:t xml:space="preserve"> </w:t>
      </w:r>
      <w:r w:rsidRPr="00996312">
        <w:rPr>
          <w:vanish/>
          <w:sz w:val="16"/>
        </w:rPr>
        <w:t>the</w:t>
      </w:r>
      <w:r w:rsidRPr="00BE352B">
        <w:rPr>
          <w:sz w:val="16"/>
        </w:rPr>
        <w:t xml:space="preserve"> </w:t>
      </w:r>
      <w:r w:rsidRPr="00996312">
        <w:rPr>
          <w:vanish/>
          <w:sz w:val="16"/>
        </w:rPr>
        <w:t>dark</w:t>
      </w:r>
      <w:r w:rsidRPr="00BE352B">
        <w:rPr>
          <w:sz w:val="16"/>
        </w:rPr>
        <w:t xml:space="preserve"> </w:t>
      </w:r>
      <w:r w:rsidRPr="00996312">
        <w:rPr>
          <w:vanish/>
          <w:sz w:val="16"/>
        </w:rPr>
        <w:t>unknown.</w:t>
      </w:r>
      <w:r w:rsidRPr="00BE352B">
        <w:rPr>
          <w:sz w:val="16"/>
        </w:rPr>
        <w:t xml:space="preserve"> </w:t>
      </w:r>
      <w:r w:rsidRPr="00996312">
        <w:rPr>
          <w:vanish/>
          <w:sz w:val="16"/>
        </w:rPr>
        <w:t>It</w:t>
      </w:r>
      <w:r w:rsidRPr="00BE352B">
        <w:rPr>
          <w:sz w:val="16"/>
        </w:rPr>
        <w:t xml:space="preserve"> </w:t>
      </w:r>
      <w:r w:rsidRPr="00996312">
        <w:rPr>
          <w:vanish/>
          <w:sz w:val="16"/>
        </w:rPr>
        <w:t>is</w:t>
      </w:r>
      <w:r w:rsidRPr="00BE352B">
        <w:rPr>
          <w:sz w:val="16"/>
        </w:rPr>
        <w:t xml:space="preserve"> </w:t>
      </w:r>
      <w:r w:rsidRPr="00996312">
        <w:rPr>
          <w:vanish/>
          <w:sz w:val="16"/>
        </w:rPr>
        <w:t>not</w:t>
      </w:r>
      <w:r w:rsidRPr="00BE352B">
        <w:rPr>
          <w:sz w:val="16"/>
        </w:rPr>
        <w:t xml:space="preserve"> </w:t>
      </w:r>
      <w:r w:rsidRPr="00996312">
        <w:rPr>
          <w:vanish/>
          <w:sz w:val="16"/>
        </w:rPr>
        <w:t>humankind</w:t>
      </w:r>
      <w:r w:rsidRPr="00BE352B">
        <w:rPr>
          <w:sz w:val="16"/>
        </w:rPr>
        <w:t xml:space="preserve"> </w:t>
      </w:r>
      <w:r w:rsidRPr="00996312">
        <w:rPr>
          <w:vanish/>
          <w:sz w:val="16"/>
        </w:rPr>
        <w:t>but</w:t>
      </w:r>
      <w:r w:rsidRPr="00BE352B">
        <w:rPr>
          <w:sz w:val="16"/>
        </w:rPr>
        <w:t xml:space="preserve"> </w:t>
      </w:r>
      <w:r w:rsidRPr="00996312">
        <w:rPr>
          <w:vanish/>
          <w:sz w:val="16"/>
        </w:rPr>
        <w:t>capitalistkind</w:t>
      </w:r>
      <w:r w:rsidRPr="00BE352B">
        <w:rPr>
          <w:sz w:val="16"/>
        </w:rPr>
        <w:t xml:space="preserve"> </w:t>
      </w:r>
      <w:r w:rsidRPr="00996312">
        <w:rPr>
          <w:vanish/>
          <w:sz w:val="16"/>
        </w:rPr>
        <w:t>that</w:t>
      </w:r>
      <w:r w:rsidRPr="00BE352B">
        <w:rPr>
          <w:sz w:val="16"/>
        </w:rPr>
        <w:t xml:space="preserve"> </w:t>
      </w:r>
      <w:r w:rsidRPr="00996312">
        <w:rPr>
          <w:vanish/>
          <w:sz w:val="16"/>
        </w:rPr>
        <w:t>ventures</w:t>
      </w:r>
      <w:r w:rsidRPr="00BE352B">
        <w:rPr>
          <w:sz w:val="16"/>
        </w:rPr>
        <w:t xml:space="preserve"> </w:t>
      </w:r>
      <w:r w:rsidRPr="00996312">
        <w:rPr>
          <w:vanish/>
          <w:sz w:val="16"/>
        </w:rPr>
        <w:t>forth.</w:t>
      </w:r>
      <w:r w:rsidRPr="00BE352B">
        <w:rPr>
          <w:sz w:val="16"/>
        </w:rPr>
        <w:t xml:space="preserve"> </w:t>
      </w:r>
      <w:r w:rsidRPr="00996312">
        <w:rPr>
          <w:vanish/>
          <w:sz w:val="16"/>
        </w:rPr>
        <w:t>In</w:t>
      </w:r>
      <w:r w:rsidRPr="00BE352B">
        <w:rPr>
          <w:sz w:val="16"/>
        </w:rPr>
        <w:t xml:space="preserve"> </w:t>
      </w:r>
      <w:r w:rsidRPr="00996312">
        <w:rPr>
          <w:vanish/>
          <w:sz w:val="16"/>
        </w:rPr>
        <w:t>early</w:t>
      </w:r>
      <w:r w:rsidRPr="00BE352B">
        <w:rPr>
          <w:sz w:val="16"/>
        </w:rPr>
        <w:t xml:space="preserve"> </w:t>
      </w:r>
      <w:r w:rsidRPr="00996312">
        <w:rPr>
          <w:vanish/>
          <w:sz w:val="16"/>
        </w:rPr>
        <w:t>2018,</w:t>
      </w:r>
      <w:r w:rsidRPr="00BE352B">
        <w:rPr>
          <w:sz w:val="16"/>
        </w:rPr>
        <w:t xml:space="preserve"> </w:t>
      </w:r>
      <w:r w:rsidRPr="00996312">
        <w:rPr>
          <w:rStyle w:val="StyleUnderline"/>
          <w:vanish/>
        </w:rPr>
        <w:t>NASA</w:t>
      </w:r>
      <w:r w:rsidRPr="004E7F1B">
        <w:rPr>
          <w:rStyle w:val="StyleUnderline"/>
        </w:rPr>
        <w:t xml:space="preserve"> </w:t>
      </w:r>
      <w:r w:rsidRPr="00996312">
        <w:rPr>
          <w:rStyle w:val="StyleUnderline"/>
          <w:vanish/>
        </w:rPr>
        <w:t>was</w:t>
      </w:r>
      <w:r w:rsidRPr="004E7F1B">
        <w:rPr>
          <w:rStyle w:val="StyleUnderline"/>
        </w:rPr>
        <w:t xml:space="preserve"> </w:t>
      </w:r>
      <w:r w:rsidRPr="00996312">
        <w:rPr>
          <w:rStyle w:val="StyleUnderline"/>
          <w:vanish/>
        </w:rPr>
        <w:t>set</w:t>
      </w:r>
      <w:r w:rsidRPr="004E7F1B">
        <w:rPr>
          <w:rStyle w:val="StyleUnderline"/>
        </w:rPr>
        <w:t xml:space="preserve"> </w:t>
      </w:r>
      <w:r w:rsidRPr="00996312">
        <w:rPr>
          <w:rStyle w:val="StyleUnderline"/>
          <w:vanish/>
        </w:rPr>
        <w:t>to</w:t>
      </w:r>
      <w:r w:rsidRPr="004E7F1B">
        <w:rPr>
          <w:rStyle w:val="StyleUnderline"/>
        </w:rPr>
        <w:t xml:space="preserve"> </w:t>
      </w:r>
      <w:r w:rsidRPr="00996312">
        <w:rPr>
          <w:rStyle w:val="StyleUnderline"/>
          <w:vanish/>
        </w:rPr>
        <w:t>request</w:t>
      </w:r>
      <w:r w:rsidRPr="004E7F1B">
        <w:rPr>
          <w:rStyle w:val="StyleUnderline"/>
        </w:rPr>
        <w:t xml:space="preserve"> </w:t>
      </w:r>
      <w:r w:rsidRPr="00996312">
        <w:rPr>
          <w:rStyle w:val="StyleUnderline"/>
          <w:vanish/>
        </w:rPr>
        <w:t>$150</w:t>
      </w:r>
      <w:r w:rsidRPr="004E7F1B">
        <w:rPr>
          <w:rStyle w:val="StyleUnderline"/>
        </w:rPr>
        <w:t xml:space="preserve"> </w:t>
      </w:r>
      <w:r w:rsidRPr="00996312">
        <w:rPr>
          <w:rStyle w:val="StyleUnderline"/>
          <w:vanish/>
        </w:rPr>
        <w:t>million</w:t>
      </w:r>
      <w:r w:rsidRPr="004E7F1B">
        <w:rPr>
          <w:rStyle w:val="StyleUnderline"/>
        </w:rPr>
        <w:t xml:space="preserve"> </w:t>
      </w:r>
      <w:r w:rsidRPr="00996312">
        <w:rPr>
          <w:rStyle w:val="StyleUnderline"/>
          <w:vanish/>
        </w:rPr>
        <w:t>in</w:t>
      </w:r>
      <w:r w:rsidRPr="004E7F1B">
        <w:rPr>
          <w:rStyle w:val="StyleUnderline"/>
        </w:rPr>
        <w:t xml:space="preserve"> </w:t>
      </w:r>
      <w:r w:rsidRPr="00996312">
        <w:rPr>
          <w:rStyle w:val="StyleUnderline"/>
          <w:vanish/>
        </w:rPr>
        <w:t>its</w:t>
      </w:r>
      <w:r w:rsidRPr="004E7F1B">
        <w:rPr>
          <w:rStyle w:val="StyleUnderline"/>
        </w:rPr>
        <w:t xml:space="preserve"> </w:t>
      </w:r>
      <w:r w:rsidRPr="00996312">
        <w:rPr>
          <w:rStyle w:val="StyleUnderline"/>
          <w:vanish/>
        </w:rPr>
        <w:t>2019</w:t>
      </w:r>
      <w:r w:rsidRPr="004E7F1B">
        <w:rPr>
          <w:rStyle w:val="StyleUnderline"/>
        </w:rPr>
        <w:t xml:space="preserve"> </w:t>
      </w:r>
      <w:r w:rsidRPr="00996312">
        <w:rPr>
          <w:rStyle w:val="StyleUnderline"/>
          <w:vanish/>
        </w:rPr>
        <w:t>budget</w:t>
      </w:r>
      <w:r w:rsidRPr="004E7F1B">
        <w:rPr>
          <w:rStyle w:val="StyleUnderline"/>
        </w:rPr>
        <w:t xml:space="preserve"> </w:t>
      </w:r>
      <w:r w:rsidRPr="00996312">
        <w:rPr>
          <w:rStyle w:val="StyleUnderline"/>
          <w:vanish/>
        </w:rPr>
        <w:t>to</w:t>
      </w:r>
      <w:r w:rsidRPr="00BE352B">
        <w:rPr>
          <w:sz w:val="16"/>
        </w:rPr>
        <w:t xml:space="preserve"> </w:t>
      </w:r>
      <w:r w:rsidRPr="00996312">
        <w:rPr>
          <w:vanish/>
          <w:sz w:val="16"/>
        </w:rPr>
        <w:t>‘</w:t>
      </w:r>
      <w:r w:rsidRPr="00996312">
        <w:rPr>
          <w:rStyle w:val="StyleUnderline"/>
          <w:vanish/>
        </w:rPr>
        <w:t>enable</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development</w:t>
      </w:r>
      <w:r w:rsidRPr="004E7F1B">
        <w:rPr>
          <w:rStyle w:val="StyleUnderline"/>
        </w:rPr>
        <w:t xml:space="preserve"> </w:t>
      </w:r>
      <w:r w:rsidRPr="00996312">
        <w:rPr>
          <w:rStyle w:val="StyleUnderline"/>
          <w:vanish/>
        </w:rPr>
        <w:t>and</w:t>
      </w:r>
      <w:r w:rsidRPr="004E7F1B">
        <w:rPr>
          <w:rStyle w:val="StyleUnderline"/>
        </w:rPr>
        <w:t xml:space="preserve"> </w:t>
      </w:r>
      <w:r w:rsidRPr="00996312">
        <w:rPr>
          <w:rStyle w:val="StyleUnderline"/>
          <w:vanish/>
        </w:rPr>
        <w:t>maturation</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commercial</w:t>
      </w:r>
      <w:r w:rsidRPr="004E7F1B">
        <w:rPr>
          <w:rStyle w:val="StyleUnderline"/>
        </w:rPr>
        <w:t xml:space="preserve"> </w:t>
      </w:r>
      <w:r w:rsidRPr="00996312">
        <w:rPr>
          <w:rStyle w:val="StyleUnderline"/>
          <w:vanish/>
        </w:rPr>
        <w:t>entities</w:t>
      </w:r>
      <w:r w:rsidRPr="004E7F1B">
        <w:rPr>
          <w:rStyle w:val="StyleUnderline"/>
        </w:rPr>
        <w:t xml:space="preserve"> </w:t>
      </w:r>
      <w:r w:rsidRPr="00996312">
        <w:rPr>
          <w:rStyle w:val="StyleUnderline"/>
          <w:vanish/>
        </w:rPr>
        <w:t>and</w:t>
      </w:r>
      <w:r w:rsidRPr="004E7F1B">
        <w:rPr>
          <w:rStyle w:val="StyleUnderline"/>
        </w:rPr>
        <w:t xml:space="preserve"> </w:t>
      </w:r>
      <w:r w:rsidRPr="00996312">
        <w:rPr>
          <w:rStyle w:val="StyleUnderline"/>
          <w:vanish/>
        </w:rPr>
        <w:t>capabilities</w:t>
      </w:r>
      <w:r w:rsidRPr="004E7F1B">
        <w:rPr>
          <w:rStyle w:val="StyleUnderline"/>
        </w:rPr>
        <w:t xml:space="preserve"> </w:t>
      </w:r>
      <w:r w:rsidRPr="00996312">
        <w:rPr>
          <w:rStyle w:val="StyleUnderline"/>
          <w:vanish/>
        </w:rPr>
        <w:t>which</w:t>
      </w:r>
      <w:r w:rsidRPr="004E7F1B">
        <w:rPr>
          <w:rStyle w:val="StyleUnderline"/>
        </w:rPr>
        <w:t xml:space="preserve"> </w:t>
      </w:r>
      <w:r w:rsidRPr="00996312">
        <w:rPr>
          <w:rStyle w:val="StyleUnderline"/>
          <w:vanish/>
        </w:rPr>
        <w:t>will</w:t>
      </w:r>
      <w:r w:rsidRPr="004E7F1B">
        <w:rPr>
          <w:rStyle w:val="StyleUnderline"/>
        </w:rPr>
        <w:t xml:space="preserve"> </w:t>
      </w:r>
      <w:r w:rsidRPr="00996312">
        <w:rPr>
          <w:rStyle w:val="StyleUnderline"/>
          <w:vanish/>
        </w:rPr>
        <w:t>ensure</w:t>
      </w:r>
      <w:r w:rsidRPr="004E7F1B">
        <w:rPr>
          <w:rStyle w:val="StyleUnderline"/>
        </w:rPr>
        <w:t xml:space="preserve"> </w:t>
      </w:r>
      <w:r w:rsidRPr="00996312">
        <w:rPr>
          <w:rStyle w:val="StyleUnderline"/>
          <w:vanish/>
        </w:rPr>
        <w:t>that</w:t>
      </w:r>
      <w:r w:rsidRPr="004E7F1B">
        <w:rPr>
          <w:rStyle w:val="StyleUnderline"/>
        </w:rPr>
        <w:t xml:space="preserve"> </w:t>
      </w:r>
      <w:r w:rsidRPr="00996312">
        <w:rPr>
          <w:rStyle w:val="StyleUnderline"/>
          <w:vanish/>
        </w:rPr>
        <w:t>commercial</w:t>
      </w:r>
      <w:r w:rsidRPr="004E7F1B">
        <w:rPr>
          <w:rStyle w:val="StyleUnderline"/>
        </w:rPr>
        <w:t xml:space="preserve"> </w:t>
      </w:r>
      <w:r w:rsidRPr="00996312">
        <w:rPr>
          <w:rStyle w:val="StyleUnderline"/>
          <w:vanish/>
        </w:rPr>
        <w:t>successors</w:t>
      </w:r>
      <w:r w:rsidRPr="004E7F1B">
        <w:rPr>
          <w:rStyle w:val="StyleUnderline"/>
        </w:rPr>
        <w:t xml:space="preserve"> </w:t>
      </w:r>
      <w:r w:rsidRPr="00996312">
        <w:rPr>
          <w:rStyle w:val="StyleUnderline"/>
          <w:vanish/>
        </w:rPr>
        <w:t>to</w:t>
      </w:r>
      <w:r w:rsidRPr="004E7F1B">
        <w:rPr>
          <w:rStyle w:val="StyleUnderline"/>
        </w:rPr>
        <w:t xml:space="preserve"> </w:t>
      </w:r>
      <w:r w:rsidRPr="00996312">
        <w:rPr>
          <w:rStyle w:val="StyleUnderline"/>
          <w:vanish/>
        </w:rPr>
        <w:t>the</w:t>
      </w:r>
      <w:r w:rsidRPr="004E7F1B">
        <w:rPr>
          <w:rStyle w:val="StyleUnderline"/>
        </w:rPr>
        <w:t xml:space="preserve"> </w:t>
      </w:r>
      <w:r w:rsidRPr="00996312">
        <w:rPr>
          <w:rStyle w:val="StyleUnderline"/>
          <w:vanish/>
        </w:rPr>
        <w:t>ISS</w:t>
      </w:r>
      <w:r w:rsidRPr="00996312">
        <w:rPr>
          <w:vanish/>
          <w:sz w:val="16"/>
        </w:rPr>
        <w:t>…</w:t>
      </w:r>
      <w:r w:rsidRPr="00996312">
        <w:rPr>
          <w:rStyle w:val="StyleUnderline"/>
          <w:vanish/>
        </w:rPr>
        <w:t>are</w:t>
      </w:r>
      <w:r w:rsidRPr="004E7F1B">
        <w:rPr>
          <w:rStyle w:val="StyleUnderline"/>
        </w:rPr>
        <w:t xml:space="preserve"> </w:t>
      </w:r>
      <w:r w:rsidRPr="00996312">
        <w:rPr>
          <w:rStyle w:val="StyleUnderline"/>
          <w:vanish/>
        </w:rPr>
        <w:t>operational</w:t>
      </w:r>
      <w:r w:rsidRPr="004E7F1B">
        <w:rPr>
          <w:rStyle w:val="StyleUnderline"/>
        </w:rPr>
        <w:t xml:space="preserve"> </w:t>
      </w:r>
      <w:r w:rsidRPr="00996312">
        <w:rPr>
          <w:rStyle w:val="StyleUnderline"/>
          <w:vanish/>
        </w:rPr>
        <w:t>when</w:t>
      </w:r>
      <w:r w:rsidRPr="004E7F1B">
        <w:rPr>
          <w:rStyle w:val="StyleUnderline"/>
        </w:rPr>
        <w:t xml:space="preserve"> </w:t>
      </w:r>
      <w:r w:rsidRPr="00996312">
        <w:rPr>
          <w:rStyle w:val="StyleUnderline"/>
          <w:vanish/>
        </w:rPr>
        <w:t>they</w:t>
      </w:r>
      <w:r w:rsidRPr="004E7F1B">
        <w:rPr>
          <w:rStyle w:val="StyleUnderline"/>
        </w:rPr>
        <w:t xml:space="preserve"> </w:t>
      </w:r>
      <w:r w:rsidRPr="00996312">
        <w:rPr>
          <w:rStyle w:val="StyleUnderline"/>
          <w:vanish/>
        </w:rPr>
        <w:t>are</w:t>
      </w:r>
      <w:r w:rsidRPr="004E7F1B">
        <w:rPr>
          <w:rStyle w:val="StyleUnderline"/>
        </w:rPr>
        <w:t xml:space="preserve"> </w:t>
      </w:r>
      <w:r w:rsidRPr="00996312">
        <w:rPr>
          <w:rStyle w:val="StyleUnderline"/>
          <w:vanish/>
        </w:rPr>
        <w:t>needed</w:t>
      </w:r>
      <w:r w:rsidRPr="00996312">
        <w:rPr>
          <w:vanish/>
          <w:sz w:val="16"/>
        </w:rPr>
        <w:t>',</w:t>
      </w:r>
      <w:r w:rsidRPr="00BE352B">
        <w:rPr>
          <w:sz w:val="16"/>
        </w:rPr>
        <w:t xml:space="preserve"> </w:t>
      </w:r>
      <w:r w:rsidRPr="00996312">
        <w:rPr>
          <w:vanish/>
          <w:sz w:val="16"/>
        </w:rPr>
        <w:t>only</w:t>
      </w:r>
      <w:r w:rsidRPr="00BE352B">
        <w:rPr>
          <w:sz w:val="16"/>
        </w:rPr>
        <w:t xml:space="preserve"> </w:t>
      </w:r>
      <w:r w:rsidRPr="00996312">
        <w:rPr>
          <w:vanish/>
          <w:sz w:val="16"/>
        </w:rPr>
        <w:t>one</w:t>
      </w:r>
      <w:r w:rsidRPr="00BE352B">
        <w:rPr>
          <w:sz w:val="16"/>
        </w:rPr>
        <w:t xml:space="preserve"> </w:t>
      </w:r>
      <w:r w:rsidRPr="00996312">
        <w:rPr>
          <w:vanish/>
          <w:sz w:val="16"/>
        </w:rPr>
        <w:t>of</w:t>
      </w:r>
      <w:r w:rsidRPr="00BE352B">
        <w:rPr>
          <w:sz w:val="16"/>
        </w:rPr>
        <w:t xml:space="preserve"> </w:t>
      </w:r>
      <w:r w:rsidRPr="00996312">
        <w:rPr>
          <w:vanish/>
          <w:sz w:val="16"/>
        </w:rPr>
        <w:t>many</w:t>
      </w:r>
      <w:r w:rsidRPr="00BE352B">
        <w:rPr>
          <w:sz w:val="16"/>
        </w:rPr>
        <w:t xml:space="preserve"> </w:t>
      </w:r>
      <w:r w:rsidRPr="00996312">
        <w:rPr>
          <w:vanish/>
          <w:sz w:val="16"/>
        </w:rPr>
        <w:t>signs</w:t>
      </w:r>
      <w:r w:rsidRPr="00BE352B">
        <w:rPr>
          <w:sz w:val="16"/>
        </w:rPr>
        <w:t xml:space="preserve"> </w:t>
      </w:r>
      <w:r w:rsidRPr="00996312">
        <w:rPr>
          <w:vanish/>
          <w:sz w:val="16"/>
        </w:rPr>
        <w:t>that</w:t>
      </w:r>
      <w:r w:rsidRPr="00BE352B">
        <w:rPr>
          <w:sz w:val="16"/>
        </w:rPr>
        <w:t xml:space="preserve"> </w:t>
      </w:r>
      <w:r w:rsidRPr="00996312">
        <w:rPr>
          <w:vanish/>
          <w:sz w:val="16"/>
        </w:rPr>
        <w:t>space</w:t>
      </w:r>
      <w:r w:rsidRPr="00BE352B">
        <w:rPr>
          <w:sz w:val="16"/>
        </w:rPr>
        <w:t xml:space="preserve"> </w:t>
      </w:r>
      <w:r w:rsidRPr="00996312">
        <w:rPr>
          <w:vanish/>
          <w:sz w:val="16"/>
        </w:rPr>
        <w:t>is</w:t>
      </w:r>
      <w:r w:rsidRPr="00BE352B">
        <w:rPr>
          <w:sz w:val="16"/>
        </w:rPr>
        <w:t xml:space="preserve"> </w:t>
      </w:r>
      <w:r w:rsidRPr="00996312">
        <w:rPr>
          <w:vanish/>
          <w:sz w:val="16"/>
        </w:rPr>
        <w:t>becoming</w:t>
      </w:r>
      <w:r w:rsidRPr="00BE352B">
        <w:rPr>
          <w:sz w:val="16"/>
        </w:rPr>
        <w:t xml:space="preserve"> </w:t>
      </w:r>
      <w:r w:rsidRPr="00996312">
        <w:rPr>
          <w:vanish/>
          <w:sz w:val="16"/>
        </w:rPr>
        <w:t>a</w:t>
      </w:r>
      <w:r w:rsidRPr="00BE352B">
        <w:rPr>
          <w:sz w:val="16"/>
        </w:rPr>
        <w:t xml:space="preserve"> </w:t>
      </w:r>
      <w:r w:rsidRPr="00996312">
        <w:rPr>
          <w:vanish/>
          <w:sz w:val="16"/>
        </w:rPr>
        <w:t>space</w:t>
      </w:r>
      <w:r w:rsidRPr="00BE352B">
        <w:rPr>
          <w:sz w:val="16"/>
        </w:rPr>
        <w:t xml:space="preserve"> </w:t>
      </w:r>
      <w:r w:rsidRPr="00996312">
        <w:rPr>
          <w:vanish/>
          <w:sz w:val="16"/>
        </w:rPr>
        <w:t>for</w:t>
      </w:r>
      <w:r w:rsidRPr="00BE352B">
        <w:rPr>
          <w:sz w:val="16"/>
        </w:rPr>
        <w:t xml:space="preserve"> </w:t>
      </w:r>
      <w:r w:rsidRPr="00996312">
        <w:rPr>
          <w:vanish/>
          <w:sz w:val="16"/>
        </w:rPr>
        <w:t>capitalism.</w:t>
      </w:r>
      <w:r w:rsidRPr="00BE352B">
        <w:rPr>
          <w:sz w:val="16"/>
        </w:rPr>
        <w:t xml:space="preserve"> </w:t>
      </w:r>
      <w:r w:rsidRPr="00996312">
        <w:rPr>
          <w:vanish/>
          <w:sz w:val="16"/>
        </w:rPr>
        <w:t>According</w:t>
      </w:r>
      <w:r w:rsidRPr="00BE352B">
        <w:rPr>
          <w:sz w:val="16"/>
        </w:rPr>
        <w:t xml:space="preserve"> </w:t>
      </w:r>
      <w:r w:rsidRPr="00996312">
        <w:rPr>
          <w:vanish/>
          <w:sz w:val="16"/>
        </w:rPr>
        <w:t>to</w:t>
      </w:r>
      <w:r w:rsidRPr="00BE352B">
        <w:rPr>
          <w:sz w:val="16"/>
        </w:rPr>
        <w:t xml:space="preserve"> </w:t>
      </w:r>
      <w:r w:rsidRPr="00996312">
        <w:rPr>
          <w:vanish/>
          <w:sz w:val="16"/>
        </w:rPr>
        <w:t>one</w:t>
      </w:r>
      <w:r w:rsidRPr="00BE352B">
        <w:rPr>
          <w:sz w:val="16"/>
        </w:rPr>
        <w:t xml:space="preserve"> </w:t>
      </w:r>
      <w:r w:rsidRPr="00996312">
        <w:rPr>
          <w:vanish/>
          <w:sz w:val="16"/>
        </w:rPr>
        <w:t>estimate,</w:t>
      </w:r>
      <w:r w:rsidRPr="00BE352B">
        <w:rPr>
          <w:sz w:val="16"/>
        </w:rPr>
        <w:t xml:space="preserve"> </w:t>
      </w:r>
      <w:r w:rsidRPr="00996312">
        <w:rPr>
          <w:vanish/>
          <w:sz w:val="16"/>
        </w:rPr>
        <w:t>the</w:t>
      </w:r>
      <w:r w:rsidRPr="00BE352B">
        <w:rPr>
          <w:sz w:val="16"/>
        </w:rPr>
        <w:t xml:space="preserve"> </w:t>
      </w:r>
      <w:r w:rsidRPr="00996312">
        <w:rPr>
          <w:vanish/>
          <w:sz w:val="16"/>
        </w:rPr>
        <w:t>value</w:t>
      </w:r>
      <w:r w:rsidRPr="00BE352B">
        <w:rPr>
          <w:sz w:val="16"/>
        </w:rPr>
        <w:t xml:space="preserve"> </w:t>
      </w:r>
      <w:r w:rsidRPr="00996312">
        <w:rPr>
          <w:vanish/>
          <w:sz w:val="16"/>
        </w:rPr>
        <w:t>of</w:t>
      </w:r>
      <w:r w:rsidRPr="00BE352B">
        <w:rPr>
          <w:sz w:val="16"/>
        </w:rPr>
        <w:t xml:space="preserve"> </w:t>
      </w:r>
      <w:r w:rsidRPr="00996312">
        <w:rPr>
          <w:vanish/>
          <w:sz w:val="16"/>
        </w:rPr>
        <w:t>just</w:t>
      </w:r>
      <w:r w:rsidRPr="00BE352B">
        <w:rPr>
          <w:sz w:val="16"/>
        </w:rPr>
        <w:t xml:space="preserve"> </w:t>
      </w:r>
      <w:r w:rsidRPr="00996312">
        <w:rPr>
          <w:vanish/>
          <w:sz w:val="16"/>
        </w:rPr>
        <w:t>one</w:t>
      </w:r>
      <w:r w:rsidRPr="00BE352B">
        <w:rPr>
          <w:sz w:val="16"/>
        </w:rPr>
        <w:t xml:space="preserve"> </w:t>
      </w:r>
      <w:r w:rsidRPr="00996312">
        <w:rPr>
          <w:vanish/>
          <w:sz w:val="16"/>
        </w:rPr>
        <w:t>single</w:t>
      </w:r>
      <w:r w:rsidRPr="00BE352B">
        <w:rPr>
          <w:sz w:val="16"/>
        </w:rPr>
        <w:t xml:space="preserve"> </w:t>
      </w:r>
      <w:r w:rsidRPr="00996312">
        <w:rPr>
          <w:vanish/>
          <w:sz w:val="16"/>
        </w:rPr>
        <w:t>asteroid</w:t>
      </w:r>
      <w:r w:rsidRPr="00BE352B">
        <w:rPr>
          <w:sz w:val="16"/>
        </w:rPr>
        <w:t xml:space="preserve"> </w:t>
      </w:r>
      <w:r w:rsidRPr="00996312">
        <w:rPr>
          <w:vanish/>
          <w:sz w:val="16"/>
        </w:rPr>
        <w:t>would</w:t>
      </w:r>
      <w:r w:rsidRPr="00BE352B">
        <w:rPr>
          <w:sz w:val="16"/>
        </w:rPr>
        <w:t xml:space="preserve"> </w:t>
      </w:r>
      <w:r w:rsidRPr="00996312">
        <w:rPr>
          <w:vanish/>
          <w:sz w:val="16"/>
        </w:rPr>
        <w:t>be</w:t>
      </w:r>
      <w:r w:rsidRPr="00BE352B">
        <w:rPr>
          <w:sz w:val="16"/>
        </w:rPr>
        <w:t xml:space="preserve"> </w:t>
      </w:r>
      <w:r w:rsidRPr="00996312">
        <w:rPr>
          <w:vanish/>
          <w:sz w:val="16"/>
        </w:rPr>
        <w:t>more</w:t>
      </w:r>
      <w:r w:rsidRPr="00BE352B">
        <w:rPr>
          <w:sz w:val="16"/>
        </w:rPr>
        <w:t xml:space="preserve"> </w:t>
      </w:r>
      <w:r w:rsidRPr="00996312">
        <w:rPr>
          <w:vanish/>
          <w:sz w:val="16"/>
        </w:rPr>
        <w:t>than</w:t>
      </w:r>
      <w:r w:rsidRPr="00BE352B">
        <w:rPr>
          <w:sz w:val="16"/>
        </w:rPr>
        <w:t xml:space="preserve"> </w:t>
      </w:r>
      <w:r w:rsidRPr="00996312">
        <w:rPr>
          <w:vanish/>
          <w:sz w:val="16"/>
        </w:rPr>
        <w:t>$20</w:t>
      </w:r>
      <w:r w:rsidRPr="00BE352B">
        <w:rPr>
          <w:sz w:val="16"/>
        </w:rPr>
        <w:t xml:space="preserve"> </w:t>
      </w:r>
      <w:r w:rsidRPr="00996312">
        <w:rPr>
          <w:vanish/>
          <w:sz w:val="16"/>
        </w:rPr>
        <w:t>trillion</w:t>
      </w:r>
      <w:r w:rsidRPr="00BE352B">
        <w:rPr>
          <w:sz w:val="16"/>
        </w:rPr>
        <w:t xml:space="preserve"> </w:t>
      </w:r>
      <w:r w:rsidRPr="00996312">
        <w:rPr>
          <w:vanish/>
          <w:sz w:val="16"/>
        </w:rPr>
        <w:t>in</w:t>
      </w:r>
      <w:r w:rsidRPr="00BE352B">
        <w:rPr>
          <w:sz w:val="16"/>
        </w:rPr>
        <w:t xml:space="preserve"> </w:t>
      </w:r>
      <w:r w:rsidRPr="00996312">
        <w:rPr>
          <w:vanish/>
          <w:sz w:val="16"/>
        </w:rPr>
        <w:t>rare</w:t>
      </w:r>
      <w:r w:rsidRPr="00BE352B">
        <w:rPr>
          <w:sz w:val="16"/>
        </w:rPr>
        <w:t xml:space="preserve"> </w:t>
      </w:r>
      <w:r w:rsidRPr="00996312">
        <w:rPr>
          <w:vanish/>
          <w:sz w:val="16"/>
        </w:rPr>
        <w:t>earth</w:t>
      </w:r>
      <w:r w:rsidRPr="00BE352B">
        <w:rPr>
          <w:sz w:val="16"/>
        </w:rPr>
        <w:t xml:space="preserve"> </w:t>
      </w:r>
      <w:r w:rsidRPr="00996312">
        <w:rPr>
          <w:vanish/>
          <w:sz w:val="16"/>
        </w:rPr>
        <w:t>and</w:t>
      </w:r>
      <w:r w:rsidRPr="00BE352B">
        <w:rPr>
          <w:sz w:val="16"/>
        </w:rPr>
        <w:t xml:space="preserve"> </w:t>
      </w:r>
      <w:r w:rsidRPr="00996312">
        <w:rPr>
          <w:vanish/>
          <w:sz w:val="16"/>
        </w:rPr>
        <w:t>platinum-group</w:t>
      </w:r>
      <w:r w:rsidRPr="00BE352B">
        <w:rPr>
          <w:sz w:val="16"/>
        </w:rPr>
        <w:t xml:space="preserve"> </w:t>
      </w:r>
      <w:r w:rsidRPr="00996312">
        <w:rPr>
          <w:vanish/>
          <w:sz w:val="16"/>
        </w:rPr>
        <w:t>metals</w:t>
      </w:r>
      <w:r w:rsidRPr="00BE352B">
        <w:rPr>
          <w:sz w:val="16"/>
        </w:rPr>
        <w:t xml:space="preserve"> </w:t>
      </w:r>
      <w:r w:rsidRPr="00996312">
        <w:rPr>
          <w:vanish/>
          <w:sz w:val="16"/>
        </w:rPr>
        <w:t>(Lewis,</w:t>
      </w:r>
      <w:r w:rsidRPr="00BE352B">
        <w:rPr>
          <w:sz w:val="16"/>
        </w:rPr>
        <w:t xml:space="preserve"> </w:t>
      </w:r>
      <w:r w:rsidRPr="00996312">
        <w:rPr>
          <w:vanish/>
          <w:sz w:val="16"/>
        </w:rPr>
        <w:t>1996),</w:t>
      </w:r>
      <w:r w:rsidRPr="00BE352B">
        <w:rPr>
          <w:sz w:val="16"/>
        </w:rPr>
        <w:t xml:space="preserve"> </w:t>
      </w:r>
      <w:r w:rsidRPr="00996312">
        <w:rPr>
          <w:vanish/>
          <w:sz w:val="16"/>
        </w:rPr>
        <w:t>a</w:t>
      </w:r>
      <w:r w:rsidRPr="00BE352B">
        <w:rPr>
          <w:sz w:val="16"/>
        </w:rPr>
        <w:t xml:space="preserve"> </w:t>
      </w:r>
      <w:r w:rsidRPr="00996312">
        <w:rPr>
          <w:vanish/>
          <w:sz w:val="16"/>
        </w:rPr>
        <w:t>precious</w:t>
      </w:r>
      <w:r w:rsidRPr="00BE352B">
        <w:rPr>
          <w:sz w:val="16"/>
        </w:rPr>
        <w:t xml:space="preserve"> </w:t>
      </w:r>
      <w:r w:rsidRPr="00996312">
        <w:rPr>
          <w:vanish/>
          <w:sz w:val="16"/>
        </w:rPr>
        <w:t>prize</w:t>
      </w:r>
      <w:r w:rsidRPr="00BE352B">
        <w:rPr>
          <w:sz w:val="16"/>
        </w:rPr>
        <w:t xml:space="preserve"> </w:t>
      </w:r>
      <w:r w:rsidRPr="00996312">
        <w:rPr>
          <w:vanish/>
          <w:sz w:val="16"/>
        </w:rPr>
        <w:t>indeed</w:t>
      </w:r>
      <w:r w:rsidRPr="00BE352B">
        <w:rPr>
          <w:sz w:val="16"/>
        </w:rPr>
        <w:t xml:space="preserve"> </w:t>
      </w:r>
      <w:r w:rsidRPr="00996312">
        <w:rPr>
          <w:vanish/>
          <w:sz w:val="16"/>
        </w:rPr>
        <w:t>for</w:t>
      </w:r>
      <w:r w:rsidRPr="00BE352B">
        <w:rPr>
          <w:sz w:val="16"/>
        </w:rPr>
        <w:t xml:space="preserve"> </w:t>
      </w:r>
      <w:r w:rsidRPr="00996312">
        <w:rPr>
          <w:vanish/>
          <w:sz w:val="16"/>
        </w:rPr>
        <w:t>profit-hungry</w:t>
      </w:r>
      <w:r w:rsidRPr="00BE352B">
        <w:rPr>
          <w:sz w:val="16"/>
        </w:rPr>
        <w:t xml:space="preserve"> </w:t>
      </w:r>
      <w:r w:rsidRPr="00996312">
        <w:rPr>
          <w:vanish/>
          <w:sz w:val="16"/>
        </w:rPr>
        <w:t>corporations.10</w:t>
      </w:r>
      <w:r w:rsidRPr="00BE352B">
        <w:rPr>
          <w:sz w:val="16"/>
        </w:rPr>
        <w:t xml:space="preserve"> </w:t>
      </w:r>
      <w:r w:rsidRPr="00996312">
        <w:rPr>
          <w:vanish/>
          <w:sz w:val="16"/>
        </w:rPr>
        <w:t>Even</w:t>
      </w:r>
      <w:r w:rsidRPr="00BE352B">
        <w:rPr>
          <w:sz w:val="16"/>
        </w:rPr>
        <w:t xml:space="preserve"> </w:t>
      </w:r>
      <w:r w:rsidRPr="00996312">
        <w:rPr>
          <w:vanish/>
          <w:sz w:val="16"/>
        </w:rPr>
        <w:t>the</w:t>
      </w:r>
      <w:r w:rsidRPr="00BE352B">
        <w:rPr>
          <w:sz w:val="16"/>
        </w:rPr>
        <w:t xml:space="preserve"> </w:t>
      </w:r>
      <w:r w:rsidRPr="00996312">
        <w:rPr>
          <w:vanish/>
          <w:sz w:val="16"/>
        </w:rPr>
        <w:t>UNOOSA</w:t>
      </w:r>
      <w:r w:rsidRPr="00BE352B">
        <w:rPr>
          <w:sz w:val="16"/>
        </w:rPr>
        <w:t xml:space="preserve"> </w:t>
      </w:r>
      <w:r w:rsidRPr="00996312">
        <w:rPr>
          <w:vanish/>
          <w:sz w:val="16"/>
        </w:rPr>
        <w:t>spoke</w:t>
      </w:r>
      <w:r w:rsidRPr="00BE352B">
        <w:rPr>
          <w:sz w:val="16"/>
        </w:rPr>
        <w:t xml:space="preserve"> </w:t>
      </w:r>
      <w:r w:rsidRPr="00996312">
        <w:rPr>
          <w:vanish/>
          <w:sz w:val="16"/>
        </w:rPr>
        <w:t>vociferously</w:t>
      </w:r>
      <w:r w:rsidRPr="00BE352B">
        <w:rPr>
          <w:sz w:val="16"/>
        </w:rPr>
        <w:t xml:space="preserve"> </w:t>
      </w:r>
      <w:r w:rsidRPr="00996312">
        <w:rPr>
          <w:vanish/>
          <w:sz w:val="16"/>
        </w:rPr>
        <w:t>in</w:t>
      </w:r>
      <w:r w:rsidRPr="00BE352B">
        <w:rPr>
          <w:sz w:val="16"/>
        </w:rPr>
        <w:t xml:space="preserve"> </w:t>
      </w:r>
      <w:r w:rsidRPr="00996312">
        <w:rPr>
          <w:vanish/>
          <w:sz w:val="16"/>
        </w:rPr>
        <w:t>favor</w:t>
      </w:r>
      <w:r w:rsidRPr="00BE352B">
        <w:rPr>
          <w:sz w:val="16"/>
        </w:rPr>
        <w:t xml:space="preserve"> </w:t>
      </w:r>
      <w:r w:rsidRPr="00996312">
        <w:rPr>
          <w:vanish/>
          <w:sz w:val="16"/>
        </w:rPr>
        <w:t>of</w:t>
      </w:r>
      <w:r w:rsidRPr="00BE352B">
        <w:rPr>
          <w:sz w:val="16"/>
        </w:rPr>
        <w:t xml:space="preserve"> </w:t>
      </w:r>
      <w:r w:rsidRPr="00996312">
        <w:rPr>
          <w:vanish/>
          <w:sz w:val="16"/>
        </w:rPr>
        <w:t>the</w:t>
      </w:r>
      <w:r w:rsidRPr="00BE352B">
        <w:rPr>
          <w:sz w:val="16"/>
        </w:rPr>
        <w:t xml:space="preserve"> </w:t>
      </w:r>
      <w:r w:rsidRPr="00996312">
        <w:rPr>
          <w:vanish/>
          <w:sz w:val="16"/>
        </w:rPr>
        <w:t>commercialization</w:t>
      </w:r>
      <w:r w:rsidRPr="00BE352B">
        <w:rPr>
          <w:sz w:val="16"/>
        </w:rPr>
        <w:t xml:space="preserve"> </w:t>
      </w:r>
      <w:r w:rsidRPr="00996312">
        <w:rPr>
          <w:vanish/>
          <w:sz w:val="16"/>
        </w:rPr>
        <w:t>of</w:t>
      </w:r>
      <w:r w:rsidRPr="00BE352B">
        <w:rPr>
          <w:sz w:val="16"/>
        </w:rPr>
        <w:t xml:space="preserve"> </w:t>
      </w:r>
      <w:r w:rsidRPr="00996312">
        <w:rPr>
          <w:vanish/>
          <w:sz w:val="16"/>
        </w:rPr>
        <w:t>space,</w:t>
      </w:r>
      <w:r w:rsidRPr="00BE352B">
        <w:rPr>
          <w:sz w:val="16"/>
        </w:rPr>
        <w:t xml:space="preserve"> </w:t>
      </w:r>
      <w:r w:rsidRPr="00996312">
        <w:rPr>
          <w:vanish/>
          <w:sz w:val="16"/>
        </w:rPr>
        <w:t>appealing</w:t>
      </w:r>
      <w:r w:rsidRPr="00BE352B">
        <w:rPr>
          <w:sz w:val="16"/>
        </w:rPr>
        <w:t xml:space="preserve"> </w:t>
      </w:r>
      <w:r w:rsidRPr="00996312">
        <w:rPr>
          <w:vanish/>
          <w:sz w:val="16"/>
        </w:rPr>
        <w:t>variously</w:t>
      </w:r>
      <w:r w:rsidRPr="00BE352B">
        <w:rPr>
          <w:sz w:val="16"/>
        </w:rPr>
        <w:t xml:space="preserve"> </w:t>
      </w:r>
      <w:r w:rsidRPr="00996312">
        <w:rPr>
          <w:vanish/>
          <w:sz w:val="16"/>
        </w:rPr>
        <w:t>to</w:t>
      </w:r>
      <w:r w:rsidRPr="00BE352B">
        <w:rPr>
          <w:sz w:val="16"/>
        </w:rPr>
        <w:t xml:space="preserve"> </w:t>
      </w:r>
      <w:r w:rsidRPr="00996312">
        <w:rPr>
          <w:vanish/>
          <w:sz w:val="16"/>
        </w:rPr>
        <w:t>the</w:t>
      </w:r>
      <w:r w:rsidRPr="00BE352B">
        <w:rPr>
          <w:sz w:val="16"/>
        </w:rPr>
        <w:t xml:space="preserve"> </w:t>
      </w:r>
      <w:r w:rsidRPr="00996312">
        <w:rPr>
          <w:vanish/>
          <w:sz w:val="16"/>
        </w:rPr>
        <w:t>‘industry</w:t>
      </w:r>
      <w:r w:rsidRPr="00BE352B">
        <w:rPr>
          <w:sz w:val="16"/>
        </w:rPr>
        <w:t xml:space="preserve"> </w:t>
      </w:r>
      <w:r w:rsidRPr="00996312">
        <w:rPr>
          <w:vanish/>
          <w:sz w:val="16"/>
        </w:rPr>
        <w:t>and</w:t>
      </w:r>
      <w:r w:rsidRPr="00BE352B">
        <w:rPr>
          <w:sz w:val="16"/>
        </w:rPr>
        <w:t xml:space="preserve"> </w:t>
      </w:r>
      <w:r w:rsidRPr="00996312">
        <w:rPr>
          <w:vanish/>
          <w:sz w:val="16"/>
        </w:rPr>
        <w:t>private</w:t>
      </w:r>
      <w:r w:rsidRPr="00BE352B">
        <w:rPr>
          <w:sz w:val="16"/>
        </w:rPr>
        <w:t xml:space="preserve"> </w:t>
      </w:r>
      <w:r w:rsidRPr="00996312">
        <w:rPr>
          <w:vanish/>
          <w:sz w:val="16"/>
        </w:rPr>
        <w:t>sector'</w:t>
      </w:r>
      <w:r w:rsidRPr="00BE352B">
        <w:rPr>
          <w:sz w:val="16"/>
        </w:rPr>
        <w:t xml:space="preserve"> </w:t>
      </w:r>
      <w:r w:rsidRPr="00996312">
        <w:rPr>
          <w:vanish/>
          <w:sz w:val="16"/>
        </w:rPr>
        <w:t>and</w:t>
      </w:r>
      <w:r w:rsidRPr="00BE352B">
        <w:rPr>
          <w:sz w:val="16"/>
        </w:rPr>
        <w:t xml:space="preserve"> </w:t>
      </w:r>
      <w:r w:rsidRPr="00996312">
        <w:rPr>
          <w:vanish/>
          <w:sz w:val="16"/>
        </w:rPr>
        <w:t>elevating</w:t>
      </w:r>
      <w:r w:rsidRPr="00BE352B">
        <w:rPr>
          <w:sz w:val="16"/>
        </w:rPr>
        <w:t xml:space="preserve"> </w:t>
      </w:r>
      <w:r w:rsidRPr="00996312">
        <w:rPr>
          <w:vanish/>
          <w:sz w:val="16"/>
        </w:rPr>
        <w:t>the</w:t>
      </w:r>
      <w:r w:rsidRPr="00BE352B">
        <w:rPr>
          <w:sz w:val="16"/>
        </w:rPr>
        <w:t xml:space="preserve"> </w:t>
      </w:r>
      <w:r w:rsidRPr="00996312">
        <w:rPr>
          <w:vanish/>
          <w:sz w:val="16"/>
        </w:rPr>
        <w:t>‘space</w:t>
      </w:r>
      <w:r w:rsidRPr="00BE352B">
        <w:rPr>
          <w:sz w:val="16"/>
        </w:rPr>
        <w:t xml:space="preserve"> </w:t>
      </w:r>
      <w:r w:rsidRPr="00996312">
        <w:rPr>
          <w:vanish/>
          <w:sz w:val="16"/>
        </w:rPr>
        <w:t>economy'</w:t>
      </w:r>
      <w:r w:rsidRPr="00BE352B">
        <w:rPr>
          <w:sz w:val="16"/>
        </w:rPr>
        <w:t xml:space="preserve"> </w:t>
      </w:r>
      <w:r w:rsidRPr="00996312">
        <w:rPr>
          <w:vanish/>
          <w:sz w:val="16"/>
        </w:rPr>
        <w:t>to</w:t>
      </w:r>
      <w:r w:rsidRPr="00BE352B">
        <w:rPr>
          <w:sz w:val="16"/>
        </w:rPr>
        <w:t xml:space="preserve"> </w:t>
      </w:r>
      <w:r w:rsidRPr="00996312">
        <w:rPr>
          <w:vanish/>
          <w:sz w:val="16"/>
        </w:rPr>
        <w:t>a</w:t>
      </w:r>
      <w:r w:rsidRPr="00BE352B">
        <w:rPr>
          <w:sz w:val="16"/>
        </w:rPr>
        <w:t xml:space="preserve"> </w:t>
      </w:r>
      <w:r w:rsidRPr="00996312">
        <w:rPr>
          <w:vanish/>
          <w:sz w:val="16"/>
        </w:rPr>
        <w:t>central</w:t>
      </w:r>
      <w:r w:rsidRPr="00BE352B">
        <w:rPr>
          <w:sz w:val="16"/>
        </w:rPr>
        <w:t xml:space="preserve"> </w:t>
      </w:r>
      <w:r w:rsidRPr="00996312">
        <w:rPr>
          <w:vanish/>
          <w:sz w:val="16"/>
        </w:rPr>
        <w:t>pillar</w:t>
      </w:r>
      <w:r w:rsidRPr="00BE352B">
        <w:rPr>
          <w:sz w:val="16"/>
        </w:rPr>
        <w:t xml:space="preserve"> </w:t>
      </w:r>
      <w:r w:rsidRPr="00996312">
        <w:rPr>
          <w:vanish/>
          <w:sz w:val="16"/>
        </w:rPr>
        <w:t>in</w:t>
      </w:r>
      <w:r w:rsidRPr="00BE352B">
        <w:rPr>
          <w:sz w:val="16"/>
        </w:rPr>
        <w:t xml:space="preserve"> </w:t>
      </w:r>
      <w:r w:rsidRPr="00996312">
        <w:rPr>
          <w:vanish/>
          <w:sz w:val="16"/>
        </w:rPr>
        <w:t>its</w:t>
      </w:r>
      <w:r w:rsidRPr="00BE352B">
        <w:rPr>
          <w:sz w:val="16"/>
        </w:rPr>
        <w:t xml:space="preserve"> </w:t>
      </w:r>
      <w:r w:rsidRPr="00996312">
        <w:rPr>
          <w:vanish/>
          <w:sz w:val="16"/>
        </w:rPr>
        <w:t>Space2030</w:t>
      </w:r>
      <w:r w:rsidRPr="00BE352B">
        <w:rPr>
          <w:sz w:val="16"/>
        </w:rPr>
        <w:t xml:space="preserve"> </w:t>
      </w:r>
      <w:r w:rsidRPr="00996312">
        <w:rPr>
          <w:vanish/>
          <w:sz w:val="16"/>
        </w:rPr>
        <w:t>Agenda</w:t>
      </w:r>
      <w:r w:rsidRPr="00BE352B">
        <w:rPr>
          <w:sz w:val="16"/>
        </w:rPr>
        <w:t xml:space="preserve"> </w:t>
      </w:r>
      <w:r w:rsidRPr="00996312">
        <w:rPr>
          <w:vanish/>
          <w:sz w:val="16"/>
        </w:rPr>
        <w:t>(including</w:t>
      </w:r>
      <w:r w:rsidRPr="00BE352B">
        <w:rPr>
          <w:sz w:val="16"/>
        </w:rPr>
        <w:t xml:space="preserve"> </w:t>
      </w:r>
      <w:r w:rsidRPr="00996312">
        <w:rPr>
          <w:vanish/>
          <w:sz w:val="16"/>
        </w:rPr>
        <w:t>the</w:t>
      </w:r>
      <w:r w:rsidRPr="00BE352B">
        <w:rPr>
          <w:sz w:val="16"/>
        </w:rPr>
        <w:t xml:space="preserve"> </w:t>
      </w:r>
      <w:r w:rsidRPr="00996312">
        <w:rPr>
          <w:vanish/>
          <w:sz w:val="16"/>
        </w:rPr>
        <w:t>‘use</w:t>
      </w:r>
      <w:r w:rsidRPr="00BE352B">
        <w:rPr>
          <w:sz w:val="16"/>
        </w:rPr>
        <w:t xml:space="preserve"> </w:t>
      </w:r>
      <w:r w:rsidRPr="00996312">
        <w:rPr>
          <w:vanish/>
          <w:sz w:val="16"/>
        </w:rPr>
        <w:t>of</w:t>
      </w:r>
      <w:r w:rsidRPr="00BE352B">
        <w:rPr>
          <w:sz w:val="16"/>
        </w:rPr>
        <w:t xml:space="preserve"> </w:t>
      </w:r>
      <w:r w:rsidRPr="00996312">
        <w:rPr>
          <w:vanish/>
          <w:sz w:val="16"/>
        </w:rPr>
        <w:t>resources</w:t>
      </w:r>
      <w:r w:rsidRPr="00BE352B">
        <w:rPr>
          <w:sz w:val="16"/>
        </w:rPr>
        <w:t xml:space="preserve"> </w:t>
      </w:r>
      <w:r w:rsidRPr="00996312">
        <w:rPr>
          <w:vanish/>
          <w:sz w:val="16"/>
        </w:rPr>
        <w:t>that</w:t>
      </w:r>
      <w:r w:rsidRPr="00BE352B">
        <w:rPr>
          <w:sz w:val="16"/>
        </w:rPr>
        <w:t xml:space="preserve"> </w:t>
      </w:r>
      <w:r w:rsidRPr="00996312">
        <w:rPr>
          <w:vanish/>
          <w:sz w:val="16"/>
        </w:rPr>
        <w:t>create</w:t>
      </w:r>
      <w:r w:rsidRPr="00BE352B">
        <w:rPr>
          <w:sz w:val="16"/>
        </w:rPr>
        <w:t xml:space="preserve"> </w:t>
      </w:r>
      <w:r w:rsidRPr="00996312">
        <w:rPr>
          <w:vanish/>
          <w:sz w:val="16"/>
        </w:rPr>
        <w:t>and</w:t>
      </w:r>
      <w:r w:rsidRPr="00BE352B">
        <w:rPr>
          <w:sz w:val="16"/>
        </w:rPr>
        <w:t xml:space="preserve"> </w:t>
      </w:r>
      <w:r w:rsidRPr="00996312">
        <w:rPr>
          <w:vanish/>
          <w:sz w:val="16"/>
        </w:rPr>
        <w:t>provide</w:t>
      </w:r>
      <w:r w:rsidRPr="00BE352B">
        <w:rPr>
          <w:sz w:val="16"/>
        </w:rPr>
        <w:t xml:space="preserve"> </w:t>
      </w:r>
      <w:r w:rsidRPr="00996312">
        <w:rPr>
          <w:vanish/>
          <w:sz w:val="16"/>
        </w:rPr>
        <w:t>value</w:t>
      </w:r>
      <w:r w:rsidRPr="00BE352B">
        <w:rPr>
          <w:sz w:val="16"/>
        </w:rPr>
        <w:t xml:space="preserve"> </w:t>
      </w:r>
      <w:r w:rsidRPr="00996312">
        <w:rPr>
          <w:vanish/>
          <w:sz w:val="16"/>
        </w:rPr>
        <w:t>and</w:t>
      </w:r>
      <w:r w:rsidRPr="00BE352B">
        <w:rPr>
          <w:sz w:val="16"/>
        </w:rPr>
        <w:t xml:space="preserve"> </w:t>
      </w:r>
      <w:r w:rsidRPr="00996312">
        <w:rPr>
          <w:vanish/>
          <w:sz w:val="16"/>
        </w:rPr>
        <w:t>benefits</w:t>
      </w:r>
      <w:r w:rsidRPr="00BE352B">
        <w:rPr>
          <w:sz w:val="16"/>
        </w:rPr>
        <w:t xml:space="preserve"> </w:t>
      </w:r>
      <w:r w:rsidRPr="00996312">
        <w:rPr>
          <w:vanish/>
          <w:sz w:val="16"/>
        </w:rPr>
        <w:t>to</w:t>
      </w:r>
      <w:r w:rsidRPr="00BE352B">
        <w:rPr>
          <w:sz w:val="16"/>
        </w:rPr>
        <w:t xml:space="preserve"> </w:t>
      </w:r>
      <w:r w:rsidRPr="00996312">
        <w:rPr>
          <w:vanish/>
          <w:sz w:val="16"/>
        </w:rPr>
        <w:t>the</w:t>
      </w:r>
      <w:r w:rsidRPr="00BE352B">
        <w:rPr>
          <w:sz w:val="16"/>
        </w:rPr>
        <w:t xml:space="preserve"> </w:t>
      </w:r>
      <w:r w:rsidRPr="00996312">
        <w:rPr>
          <w:vanish/>
          <w:sz w:val="16"/>
        </w:rPr>
        <w:t>world</w:t>
      </w:r>
      <w:r w:rsidRPr="00BE352B">
        <w:rPr>
          <w:sz w:val="16"/>
        </w:rPr>
        <w:t xml:space="preserve"> </w:t>
      </w:r>
      <w:r w:rsidRPr="00996312">
        <w:rPr>
          <w:vanish/>
          <w:sz w:val="16"/>
        </w:rPr>
        <w:t>population</w:t>
      </w:r>
      <w:r w:rsidRPr="00BE352B">
        <w:rPr>
          <w:sz w:val="16"/>
        </w:rPr>
        <w:t xml:space="preserve"> </w:t>
      </w:r>
      <w:r w:rsidRPr="00996312">
        <w:rPr>
          <w:vanish/>
          <w:sz w:val="16"/>
        </w:rPr>
        <w:t>in</w:t>
      </w:r>
      <w:r w:rsidRPr="00BE352B">
        <w:rPr>
          <w:sz w:val="16"/>
        </w:rPr>
        <w:t xml:space="preserve"> </w:t>
      </w:r>
      <w:r w:rsidRPr="00996312">
        <w:rPr>
          <w:vanish/>
          <w:sz w:val="16"/>
        </w:rPr>
        <w:t>the</w:t>
      </w:r>
      <w:r w:rsidRPr="00BE352B">
        <w:rPr>
          <w:sz w:val="16"/>
        </w:rPr>
        <w:t xml:space="preserve"> </w:t>
      </w:r>
      <w:r w:rsidRPr="00996312">
        <w:rPr>
          <w:vanish/>
          <w:sz w:val="16"/>
        </w:rPr>
        <w:t>course</w:t>
      </w:r>
      <w:r w:rsidRPr="00BE352B">
        <w:rPr>
          <w:sz w:val="16"/>
        </w:rPr>
        <w:t xml:space="preserve"> </w:t>
      </w:r>
      <w:r w:rsidRPr="00996312">
        <w:rPr>
          <w:vanish/>
          <w:sz w:val="16"/>
        </w:rPr>
        <w:t>of</w:t>
      </w:r>
      <w:r w:rsidRPr="00BE352B">
        <w:rPr>
          <w:sz w:val="16"/>
        </w:rPr>
        <w:t xml:space="preserve"> </w:t>
      </w:r>
      <w:r w:rsidRPr="00996312">
        <w:rPr>
          <w:vanish/>
          <w:sz w:val="16"/>
        </w:rPr>
        <w:t>exploring,</w:t>
      </w:r>
      <w:r w:rsidRPr="00BE352B">
        <w:rPr>
          <w:sz w:val="16"/>
        </w:rPr>
        <w:t xml:space="preserve"> </w:t>
      </w:r>
      <w:r w:rsidRPr="00996312">
        <w:rPr>
          <w:vanish/>
          <w:sz w:val="16"/>
        </w:rPr>
        <w:t>understanding</w:t>
      </w:r>
      <w:r w:rsidRPr="00BE352B">
        <w:rPr>
          <w:sz w:val="16"/>
        </w:rPr>
        <w:t xml:space="preserve"> </w:t>
      </w:r>
      <w:r w:rsidRPr="00996312">
        <w:rPr>
          <w:vanish/>
          <w:sz w:val="16"/>
        </w:rPr>
        <w:t>and</w:t>
      </w:r>
      <w:r w:rsidRPr="00BE352B">
        <w:rPr>
          <w:sz w:val="16"/>
        </w:rPr>
        <w:t xml:space="preserve"> </w:t>
      </w:r>
      <w:r w:rsidRPr="00996312">
        <w:rPr>
          <w:vanish/>
          <w:sz w:val="16"/>
        </w:rPr>
        <w:t>utilizing</w:t>
      </w:r>
      <w:r w:rsidRPr="00BE352B">
        <w:rPr>
          <w:sz w:val="16"/>
        </w:rPr>
        <w:t xml:space="preserve"> </w:t>
      </w:r>
      <w:r w:rsidRPr="00996312">
        <w:rPr>
          <w:vanish/>
          <w:sz w:val="16"/>
        </w:rPr>
        <w:t>space'),</w:t>
      </w:r>
      <w:r w:rsidRPr="00BE352B">
        <w:rPr>
          <w:sz w:val="16"/>
        </w:rPr>
        <w:t xml:space="preserve"> </w:t>
      </w:r>
      <w:r w:rsidRPr="00996312">
        <w:rPr>
          <w:vanish/>
          <w:sz w:val="16"/>
        </w:rPr>
        <w:t>even</w:t>
      </w:r>
      <w:r w:rsidRPr="00BE352B">
        <w:rPr>
          <w:sz w:val="16"/>
        </w:rPr>
        <w:t xml:space="preserve"> </w:t>
      </w:r>
      <w:r w:rsidRPr="00996312">
        <w:rPr>
          <w:vanish/>
          <w:sz w:val="16"/>
        </w:rPr>
        <w:t>as</w:t>
      </w:r>
      <w:r w:rsidRPr="00BE352B">
        <w:rPr>
          <w:sz w:val="16"/>
        </w:rPr>
        <w:t xml:space="preserve"> </w:t>
      </w:r>
      <w:r w:rsidRPr="00996312">
        <w:rPr>
          <w:vanish/>
          <w:sz w:val="16"/>
        </w:rPr>
        <w:t>the</w:t>
      </w:r>
      <w:r w:rsidRPr="00BE352B">
        <w:rPr>
          <w:sz w:val="16"/>
        </w:rPr>
        <w:t xml:space="preserve"> </w:t>
      </w:r>
      <w:r w:rsidRPr="00996312">
        <w:rPr>
          <w:vanish/>
          <w:sz w:val="16"/>
        </w:rPr>
        <w:t>UN</w:t>
      </w:r>
      <w:r w:rsidRPr="00BE352B">
        <w:rPr>
          <w:sz w:val="16"/>
        </w:rPr>
        <w:t xml:space="preserve"> </w:t>
      </w:r>
      <w:r w:rsidRPr="00996312">
        <w:rPr>
          <w:vanish/>
          <w:sz w:val="16"/>
        </w:rPr>
        <w:t>agency</w:t>
      </w:r>
      <w:r w:rsidRPr="00BE352B">
        <w:rPr>
          <w:sz w:val="16"/>
        </w:rPr>
        <w:t xml:space="preserve"> </w:t>
      </w:r>
      <w:r w:rsidRPr="00996312">
        <w:rPr>
          <w:vanish/>
          <w:sz w:val="16"/>
        </w:rPr>
        <w:t>falls</w:t>
      </w:r>
      <w:r w:rsidRPr="00BE352B">
        <w:rPr>
          <w:sz w:val="16"/>
        </w:rPr>
        <w:t xml:space="preserve"> </w:t>
      </w:r>
      <w:r w:rsidRPr="00996312">
        <w:rPr>
          <w:vanish/>
          <w:sz w:val="16"/>
        </w:rPr>
        <w:t>back</w:t>
      </w:r>
      <w:r w:rsidRPr="00BE352B">
        <w:rPr>
          <w:sz w:val="16"/>
        </w:rPr>
        <w:t xml:space="preserve"> </w:t>
      </w:r>
      <w:r w:rsidRPr="00996312">
        <w:rPr>
          <w:vanish/>
          <w:sz w:val="16"/>
        </w:rPr>
        <w:t>on</w:t>
      </w:r>
      <w:r w:rsidRPr="00BE352B">
        <w:rPr>
          <w:sz w:val="16"/>
        </w:rPr>
        <w:t xml:space="preserve"> </w:t>
      </w:r>
      <w:r w:rsidRPr="00996312">
        <w:rPr>
          <w:vanish/>
          <w:sz w:val="16"/>
        </w:rPr>
        <w:t>a</w:t>
      </w:r>
      <w:r w:rsidRPr="00BE352B">
        <w:rPr>
          <w:sz w:val="16"/>
        </w:rPr>
        <w:t xml:space="preserve"> </w:t>
      </w:r>
      <w:r w:rsidRPr="00996312">
        <w:rPr>
          <w:vanish/>
          <w:sz w:val="16"/>
        </w:rPr>
        <w:t>humanistic,</w:t>
      </w:r>
      <w:r w:rsidRPr="00BE352B">
        <w:rPr>
          <w:sz w:val="16"/>
        </w:rPr>
        <w:t xml:space="preserve"> </w:t>
      </w:r>
      <w:r w:rsidRPr="00996312">
        <w:rPr>
          <w:vanish/>
          <w:sz w:val="16"/>
        </w:rPr>
        <w:t>almost</w:t>
      </w:r>
      <w:r w:rsidRPr="00BE352B">
        <w:rPr>
          <w:sz w:val="16"/>
        </w:rPr>
        <w:t xml:space="preserve"> </w:t>
      </w:r>
      <w:r w:rsidRPr="00996312">
        <w:rPr>
          <w:vanish/>
          <w:sz w:val="16"/>
        </w:rPr>
        <w:t>social-democratic</w:t>
      </w:r>
      <w:r w:rsidRPr="00BE352B">
        <w:rPr>
          <w:sz w:val="16"/>
        </w:rPr>
        <w:t xml:space="preserve"> </w:t>
      </w:r>
      <w:r w:rsidRPr="00996312">
        <w:rPr>
          <w:vanish/>
          <w:sz w:val="16"/>
        </w:rPr>
        <w:t>vision</w:t>
      </w:r>
      <w:r w:rsidRPr="00BE352B">
        <w:rPr>
          <w:sz w:val="16"/>
        </w:rPr>
        <w:t xml:space="preserve"> </w:t>
      </w:r>
      <w:r w:rsidRPr="00996312">
        <w:rPr>
          <w:vanish/>
          <w:sz w:val="16"/>
        </w:rPr>
        <w:t>of</w:t>
      </w:r>
      <w:r w:rsidRPr="00BE352B">
        <w:rPr>
          <w:sz w:val="16"/>
        </w:rPr>
        <w:t xml:space="preserve"> </w:t>
      </w:r>
      <w:r w:rsidRPr="00996312">
        <w:rPr>
          <w:vanish/>
          <w:sz w:val="16"/>
        </w:rPr>
        <w:t>the</w:t>
      </w:r>
      <w:r w:rsidRPr="00BE352B">
        <w:rPr>
          <w:sz w:val="16"/>
        </w:rPr>
        <w:t xml:space="preserve"> </w:t>
      </w:r>
      <w:r w:rsidRPr="00996312">
        <w:rPr>
          <w:vanish/>
          <w:sz w:val="16"/>
        </w:rPr>
        <w:t>equitable</w:t>
      </w:r>
      <w:r w:rsidRPr="00BE352B">
        <w:rPr>
          <w:sz w:val="16"/>
        </w:rPr>
        <w:t xml:space="preserve"> </w:t>
      </w:r>
      <w:r w:rsidRPr="00996312">
        <w:rPr>
          <w:vanish/>
          <w:sz w:val="16"/>
        </w:rPr>
        <w:t>distribution</w:t>
      </w:r>
      <w:r w:rsidRPr="00BE352B">
        <w:rPr>
          <w:sz w:val="16"/>
        </w:rPr>
        <w:t xml:space="preserve"> </w:t>
      </w:r>
      <w:r w:rsidRPr="00996312">
        <w:rPr>
          <w:vanish/>
          <w:sz w:val="16"/>
        </w:rPr>
        <w:t>of</w:t>
      </w:r>
      <w:r w:rsidRPr="00BE352B">
        <w:rPr>
          <w:sz w:val="16"/>
        </w:rPr>
        <w:t xml:space="preserve"> </w:t>
      </w:r>
      <w:r w:rsidRPr="00996312">
        <w:rPr>
          <w:vanish/>
          <w:sz w:val="16"/>
        </w:rPr>
        <w:t>benefits</w:t>
      </w:r>
      <w:r w:rsidRPr="00BE352B">
        <w:rPr>
          <w:sz w:val="16"/>
        </w:rPr>
        <w:t xml:space="preserve"> </w:t>
      </w:r>
      <w:r w:rsidRPr="00996312">
        <w:rPr>
          <w:vanish/>
          <w:sz w:val="16"/>
        </w:rPr>
        <w:t>(and</w:t>
      </w:r>
      <w:r w:rsidRPr="00BE352B">
        <w:rPr>
          <w:sz w:val="16"/>
        </w:rPr>
        <w:t xml:space="preserve"> </w:t>
      </w:r>
      <w:r w:rsidRPr="00996312">
        <w:rPr>
          <w:vanish/>
          <w:sz w:val="16"/>
        </w:rPr>
        <w:t>profits)</w:t>
      </w:r>
      <w:r w:rsidRPr="00BE352B">
        <w:rPr>
          <w:sz w:val="16"/>
        </w:rPr>
        <w:t xml:space="preserve"> </w:t>
      </w:r>
      <w:r w:rsidRPr="00996312">
        <w:rPr>
          <w:vanish/>
          <w:sz w:val="16"/>
        </w:rPr>
        <w:t>from</w:t>
      </w:r>
      <w:r w:rsidRPr="00BE352B">
        <w:rPr>
          <w:sz w:val="16"/>
        </w:rPr>
        <w:t xml:space="preserve"> </w:t>
      </w:r>
      <w:r w:rsidRPr="00996312">
        <w:rPr>
          <w:vanish/>
          <w:sz w:val="16"/>
        </w:rPr>
        <w:t>space</w:t>
      </w:r>
      <w:r w:rsidRPr="00BE352B">
        <w:rPr>
          <w:sz w:val="16"/>
        </w:rPr>
        <w:t xml:space="preserve"> </w:t>
      </w:r>
      <w:r w:rsidRPr="00996312">
        <w:rPr>
          <w:vanish/>
          <w:sz w:val="16"/>
        </w:rPr>
        <w:t>mining,</w:t>
      </w:r>
      <w:r w:rsidRPr="00BE352B">
        <w:rPr>
          <w:sz w:val="16"/>
        </w:rPr>
        <w:t xml:space="preserve"> </w:t>
      </w:r>
      <w:r w:rsidRPr="00996312">
        <w:rPr>
          <w:vanish/>
          <w:sz w:val="16"/>
        </w:rPr>
        <w:t>exploration,</w:t>
      </w:r>
      <w:r w:rsidRPr="00BE352B">
        <w:rPr>
          <w:sz w:val="16"/>
        </w:rPr>
        <w:t xml:space="preserve"> </w:t>
      </w:r>
      <w:r w:rsidRPr="00996312">
        <w:rPr>
          <w:vanish/>
          <w:sz w:val="16"/>
        </w:rPr>
        <w:t>and</w:t>
      </w:r>
      <w:r w:rsidRPr="00BE352B">
        <w:rPr>
          <w:sz w:val="16"/>
        </w:rPr>
        <w:t xml:space="preserve"> </w:t>
      </w:r>
      <w:r w:rsidRPr="00996312">
        <w:rPr>
          <w:vanish/>
          <w:sz w:val="16"/>
        </w:rPr>
        <w:t>colonization</w:t>
      </w:r>
      <w:r w:rsidRPr="00BE352B">
        <w:rPr>
          <w:sz w:val="16"/>
        </w:rPr>
        <w:t xml:space="preserve"> </w:t>
      </w:r>
      <w:r w:rsidRPr="00996312">
        <w:rPr>
          <w:vanish/>
          <w:sz w:val="16"/>
        </w:rPr>
        <w:t>(UNOOSA,</w:t>
      </w:r>
      <w:r w:rsidRPr="00BE352B">
        <w:rPr>
          <w:sz w:val="16"/>
        </w:rPr>
        <w:t xml:space="preserve"> </w:t>
      </w:r>
      <w:r w:rsidRPr="00996312">
        <w:rPr>
          <w:vanish/>
          <w:sz w:val="16"/>
        </w:rPr>
        <w:t>2018).</w:t>
      </w:r>
      <w:r w:rsidRPr="00BE352B">
        <w:rPr>
          <w:sz w:val="16"/>
        </w:rPr>
        <w:t xml:space="preserve"> </w:t>
      </w:r>
    </w:p>
    <w:p w14:paraId="06DA7120" w14:textId="77777777" w:rsidR="005D7438" w:rsidRPr="00996312" w:rsidRDefault="005D7438" w:rsidP="005D7438">
      <w:pPr>
        <w:rPr>
          <w:vanish/>
          <w:sz w:val="16"/>
        </w:rPr>
      </w:pPr>
      <w:r w:rsidRPr="00996312">
        <w:rPr>
          <w:vanish/>
          <w:sz w:val="16"/>
        </w:rPr>
        <w:t>We</w:t>
      </w:r>
      <w:r w:rsidRPr="00BE352B">
        <w:rPr>
          <w:sz w:val="16"/>
        </w:rPr>
        <w:t xml:space="preserve"> </w:t>
      </w:r>
      <w:r w:rsidRPr="00996312">
        <w:rPr>
          <w:vanish/>
          <w:sz w:val="16"/>
        </w:rPr>
        <w:t>find</w:t>
      </w:r>
      <w:r w:rsidRPr="00BE352B">
        <w:rPr>
          <w:sz w:val="16"/>
        </w:rPr>
        <w:t xml:space="preserve"> </w:t>
      </w:r>
      <w:r w:rsidRPr="00996312">
        <w:rPr>
          <w:vanish/>
          <w:sz w:val="16"/>
        </w:rPr>
        <w:t>evidence</w:t>
      </w:r>
      <w:r w:rsidRPr="00BE352B">
        <w:rPr>
          <w:sz w:val="16"/>
        </w:rPr>
        <w:t xml:space="preserve"> </w:t>
      </w:r>
      <w:r w:rsidRPr="00996312">
        <w:rPr>
          <w:vanish/>
          <w:sz w:val="16"/>
        </w:rPr>
        <w:t>of</w:t>
      </w:r>
      <w:r w:rsidRPr="00BE352B">
        <w:rPr>
          <w:sz w:val="16"/>
        </w:rPr>
        <w:t xml:space="preserve"> </w:t>
      </w:r>
      <w:r w:rsidRPr="00996312">
        <w:rPr>
          <w:vanish/>
          <w:sz w:val="16"/>
        </w:rPr>
        <w:t>this</w:t>
      </w:r>
      <w:r w:rsidRPr="00BE352B">
        <w:rPr>
          <w:sz w:val="16"/>
        </w:rPr>
        <w:t xml:space="preserve"> </w:t>
      </w:r>
      <w:r w:rsidRPr="00996312">
        <w:rPr>
          <w:vanish/>
          <w:sz w:val="16"/>
        </w:rPr>
        <w:t>strategic</w:t>
      </w:r>
      <w:r w:rsidRPr="00BE352B">
        <w:rPr>
          <w:sz w:val="16"/>
        </w:rPr>
        <w:t xml:space="preserve"> </w:t>
      </w:r>
      <w:r w:rsidRPr="00996312">
        <w:rPr>
          <w:vanish/>
          <w:sz w:val="16"/>
        </w:rPr>
        <w:t>humanism</w:t>
      </w:r>
      <w:r w:rsidRPr="00BE352B">
        <w:rPr>
          <w:sz w:val="16"/>
        </w:rPr>
        <w:t xml:space="preserve"> </w:t>
      </w:r>
      <w:r w:rsidRPr="00996312">
        <w:rPr>
          <w:vanish/>
          <w:sz w:val="16"/>
        </w:rPr>
        <w:t>in</w:t>
      </w:r>
      <w:r w:rsidRPr="00BE352B">
        <w:rPr>
          <w:sz w:val="16"/>
        </w:rPr>
        <w:t xml:space="preserve"> </w:t>
      </w:r>
      <w:r w:rsidRPr="00996312">
        <w:rPr>
          <w:vanish/>
          <w:sz w:val="16"/>
        </w:rPr>
        <w:t>all</w:t>
      </w:r>
      <w:r w:rsidRPr="00BE352B">
        <w:rPr>
          <w:sz w:val="16"/>
        </w:rPr>
        <w:t xml:space="preserve"> </w:t>
      </w:r>
      <w:r w:rsidRPr="00996312">
        <w:rPr>
          <w:vanish/>
          <w:sz w:val="16"/>
        </w:rPr>
        <w:t>manner</w:t>
      </w:r>
      <w:r w:rsidRPr="00BE352B">
        <w:rPr>
          <w:sz w:val="16"/>
        </w:rPr>
        <w:t xml:space="preserve"> </w:t>
      </w:r>
      <w:r w:rsidRPr="00996312">
        <w:rPr>
          <w:vanish/>
          <w:sz w:val="16"/>
        </w:rPr>
        <w:t>of</w:t>
      </w:r>
      <w:r w:rsidRPr="00BE352B">
        <w:rPr>
          <w:sz w:val="16"/>
        </w:rPr>
        <w:t xml:space="preserve"> </w:t>
      </w:r>
      <w:r w:rsidRPr="00996312">
        <w:rPr>
          <w:vanish/>
          <w:sz w:val="16"/>
        </w:rPr>
        <w:t>pronouncements</w:t>
      </w:r>
      <w:r w:rsidRPr="00BE352B">
        <w:rPr>
          <w:sz w:val="16"/>
        </w:rPr>
        <w:t xml:space="preserve"> </w:t>
      </w:r>
      <w:r w:rsidRPr="00996312">
        <w:rPr>
          <w:vanish/>
          <w:sz w:val="16"/>
        </w:rPr>
        <w:t>from</w:t>
      </w:r>
      <w:r w:rsidRPr="00BE352B">
        <w:rPr>
          <w:sz w:val="16"/>
        </w:rPr>
        <w:t xml:space="preserve"> </w:t>
      </w:r>
      <w:r w:rsidRPr="00996312">
        <w:rPr>
          <w:vanish/>
          <w:sz w:val="16"/>
        </w:rPr>
        <w:t>NewSpace</w:t>
      </w:r>
      <w:r w:rsidRPr="00BE352B">
        <w:rPr>
          <w:sz w:val="16"/>
        </w:rPr>
        <w:t xml:space="preserve"> </w:t>
      </w:r>
      <w:r w:rsidRPr="00996312">
        <w:rPr>
          <w:vanish/>
          <w:sz w:val="16"/>
        </w:rPr>
        <w:t>entrepreneurs.</w:t>
      </w:r>
      <w:r w:rsidRPr="00BE352B">
        <w:rPr>
          <w:sz w:val="16"/>
        </w:rPr>
        <w:t xml:space="preserve"> </w:t>
      </w:r>
      <w:r w:rsidRPr="00996312">
        <w:rPr>
          <w:vanish/>
          <w:sz w:val="16"/>
        </w:rPr>
        <w:t>To</w:t>
      </w:r>
      <w:r w:rsidRPr="00BE352B">
        <w:rPr>
          <w:sz w:val="16"/>
        </w:rPr>
        <w:t xml:space="preserve"> </w:t>
      </w:r>
      <w:r w:rsidRPr="00996312">
        <w:rPr>
          <w:vanish/>
          <w:sz w:val="16"/>
        </w:rPr>
        <w:t>take</w:t>
      </w:r>
      <w:r w:rsidRPr="00BE352B">
        <w:rPr>
          <w:sz w:val="16"/>
        </w:rPr>
        <w:t xml:space="preserve"> </w:t>
      </w:r>
      <w:r w:rsidRPr="00996312">
        <w:rPr>
          <w:vanish/>
          <w:sz w:val="16"/>
        </w:rPr>
        <w:t>but</w:t>
      </w:r>
      <w:r w:rsidRPr="00BE352B">
        <w:rPr>
          <w:sz w:val="16"/>
        </w:rPr>
        <w:t xml:space="preserve"> </w:t>
      </w:r>
      <w:r w:rsidRPr="00996312">
        <w:rPr>
          <w:vanish/>
          <w:sz w:val="16"/>
        </w:rPr>
        <w:t>one</w:t>
      </w:r>
      <w:r w:rsidRPr="00BE352B">
        <w:rPr>
          <w:sz w:val="16"/>
        </w:rPr>
        <w:t xml:space="preserve"> </w:t>
      </w:r>
      <w:r w:rsidRPr="00996312">
        <w:rPr>
          <w:vanish/>
          <w:sz w:val="16"/>
        </w:rPr>
        <w:t>example:</w:t>
      </w:r>
      <w:r w:rsidRPr="00BE352B">
        <w:rPr>
          <w:sz w:val="16"/>
        </w:rPr>
        <w:t xml:space="preserve"> </w:t>
      </w:r>
      <w:r w:rsidRPr="00996312">
        <w:rPr>
          <w:rStyle w:val="StyleUnderline"/>
          <w:vanish/>
        </w:rPr>
        <w:t>Naveen</w:t>
      </w:r>
      <w:r w:rsidRPr="004E7F1B">
        <w:rPr>
          <w:rStyle w:val="StyleUnderline"/>
        </w:rPr>
        <w:t xml:space="preserve"> </w:t>
      </w:r>
      <w:r w:rsidRPr="00996312">
        <w:rPr>
          <w:rStyle w:val="StyleUnderline"/>
          <w:vanish/>
        </w:rPr>
        <w:t>Jain</w:t>
      </w:r>
      <w:r w:rsidRPr="00996312">
        <w:rPr>
          <w:vanish/>
          <w:sz w:val="16"/>
        </w:rPr>
        <w:t>,</w:t>
      </w:r>
      <w:r w:rsidRPr="00BE352B">
        <w:rPr>
          <w:sz w:val="16"/>
        </w:rPr>
        <w:t xml:space="preserve"> </w:t>
      </w:r>
      <w:r w:rsidRPr="00996312">
        <w:rPr>
          <w:rStyle w:val="StyleUnderline"/>
          <w:vanish/>
        </w:rPr>
        <w:t>the</w:t>
      </w:r>
      <w:r w:rsidRPr="004E7F1B">
        <w:rPr>
          <w:rStyle w:val="StyleUnderline"/>
        </w:rPr>
        <w:t xml:space="preserve"> </w:t>
      </w:r>
      <w:r w:rsidRPr="00996312">
        <w:rPr>
          <w:rStyle w:val="StyleUnderline"/>
          <w:vanish/>
        </w:rPr>
        <w:t>chairman</w:t>
      </w:r>
      <w:r w:rsidRPr="004E7F1B">
        <w:rPr>
          <w:rStyle w:val="StyleUnderline"/>
        </w:rPr>
        <w:t xml:space="preserve"> </w:t>
      </w:r>
      <w:r w:rsidRPr="00996312">
        <w:rPr>
          <w:rStyle w:val="StyleUnderline"/>
          <w:vanish/>
        </w:rPr>
        <w:t>and</w:t>
      </w:r>
      <w:r w:rsidRPr="004E7F1B">
        <w:rPr>
          <w:rStyle w:val="StyleUnderline"/>
        </w:rPr>
        <w:t xml:space="preserve"> </w:t>
      </w:r>
      <w:r w:rsidRPr="00996312">
        <w:rPr>
          <w:rStyle w:val="StyleUnderline"/>
          <w:vanish/>
        </w:rPr>
        <w:t>co-founder</w:t>
      </w:r>
      <w:r w:rsidRPr="004E7F1B">
        <w:rPr>
          <w:rStyle w:val="StyleUnderline"/>
        </w:rPr>
        <w:t xml:space="preserve"> </w:t>
      </w:r>
      <w:r w:rsidRPr="00996312">
        <w:rPr>
          <w:rStyle w:val="StyleUnderline"/>
          <w:vanish/>
        </w:rPr>
        <w:t>of</w:t>
      </w:r>
      <w:r w:rsidRPr="004E7F1B">
        <w:rPr>
          <w:rStyle w:val="StyleUnderline"/>
        </w:rPr>
        <w:t xml:space="preserve"> </w:t>
      </w:r>
      <w:r w:rsidRPr="00996312">
        <w:rPr>
          <w:rStyle w:val="StyleUnderline"/>
          <w:vanish/>
        </w:rPr>
        <w:t>MoonEx</w:t>
      </w:r>
      <w:r w:rsidRPr="00996312">
        <w:rPr>
          <w:vanish/>
          <w:sz w:val="16"/>
        </w:rPr>
        <w:t>,</w:t>
      </w:r>
      <w:r w:rsidRPr="00BE352B">
        <w:rPr>
          <w:sz w:val="16"/>
        </w:rPr>
        <w:t xml:space="preserve"> </w:t>
      </w:r>
      <w:r w:rsidRPr="00996312">
        <w:rPr>
          <w:vanish/>
          <w:sz w:val="16"/>
        </w:rPr>
        <w:t>a</w:t>
      </w:r>
      <w:r w:rsidRPr="00BE352B">
        <w:rPr>
          <w:sz w:val="16"/>
        </w:rPr>
        <w:t xml:space="preserve"> </w:t>
      </w:r>
      <w:r w:rsidRPr="00996312">
        <w:rPr>
          <w:vanish/>
          <w:sz w:val="16"/>
        </w:rPr>
        <w:t>lunar</w:t>
      </w:r>
      <w:r w:rsidRPr="00BE352B">
        <w:rPr>
          <w:sz w:val="16"/>
        </w:rPr>
        <w:t xml:space="preserve"> </w:t>
      </w:r>
      <w:r w:rsidRPr="00996312">
        <w:rPr>
          <w:vanish/>
          <w:sz w:val="16"/>
        </w:rPr>
        <w:t>commercialization</w:t>
      </w:r>
      <w:r w:rsidRPr="00BE352B">
        <w:rPr>
          <w:sz w:val="16"/>
        </w:rPr>
        <w:t xml:space="preserve"> </w:t>
      </w:r>
      <w:r w:rsidRPr="00996312">
        <w:rPr>
          <w:vanish/>
          <w:sz w:val="16"/>
        </w:rPr>
        <w:t>firm,</w:t>
      </w:r>
      <w:r w:rsidRPr="00BE352B">
        <w:rPr>
          <w:sz w:val="16"/>
        </w:rPr>
        <w:t xml:space="preserve"> </w:t>
      </w:r>
      <w:r w:rsidRPr="00996312">
        <w:rPr>
          <w:vanish/>
          <w:sz w:val="16"/>
        </w:rPr>
        <w:t>has</w:t>
      </w:r>
      <w:r w:rsidRPr="00BE352B">
        <w:rPr>
          <w:sz w:val="16"/>
        </w:rPr>
        <w:t xml:space="preserve"> </w:t>
      </w:r>
      <w:r w:rsidRPr="00996312">
        <w:rPr>
          <w:vanish/>
          <w:sz w:val="16"/>
        </w:rPr>
        <w:t>claimed</w:t>
      </w:r>
      <w:r w:rsidRPr="00BE352B">
        <w:rPr>
          <w:sz w:val="16"/>
        </w:rPr>
        <w:t xml:space="preserve"> </w:t>
      </w:r>
      <w:r w:rsidRPr="00996312">
        <w:rPr>
          <w:vanish/>
          <w:sz w:val="16"/>
        </w:rPr>
        <w:t>that</w:t>
      </w:r>
      <w:r w:rsidRPr="00BE352B">
        <w:rPr>
          <w:sz w:val="16"/>
        </w:rPr>
        <w:t xml:space="preserve"> </w:t>
      </w:r>
      <w:r w:rsidRPr="00996312">
        <w:rPr>
          <w:vanish/>
          <w:sz w:val="16"/>
        </w:rPr>
        <w:t>‘from</w:t>
      </w:r>
      <w:r w:rsidRPr="00BE352B">
        <w:rPr>
          <w:sz w:val="16"/>
        </w:rPr>
        <w:t xml:space="preserve"> </w:t>
      </w:r>
      <w:r w:rsidRPr="00996312">
        <w:rPr>
          <w:vanish/>
          <w:sz w:val="16"/>
        </w:rPr>
        <w:t>an</w:t>
      </w:r>
      <w:r w:rsidRPr="00BE352B">
        <w:rPr>
          <w:sz w:val="16"/>
        </w:rPr>
        <w:t xml:space="preserve"> </w:t>
      </w:r>
      <w:r w:rsidRPr="00996312">
        <w:rPr>
          <w:vanish/>
          <w:sz w:val="16"/>
        </w:rPr>
        <w:t>entrepreneur’s</w:t>
      </w:r>
      <w:r w:rsidRPr="00BE352B">
        <w:rPr>
          <w:sz w:val="16"/>
        </w:rPr>
        <w:t xml:space="preserve"> </w:t>
      </w:r>
      <w:r w:rsidRPr="00996312">
        <w:rPr>
          <w:vanish/>
          <w:sz w:val="16"/>
        </w:rPr>
        <w:t>perspective,</w:t>
      </w:r>
      <w:r w:rsidRPr="00BE352B">
        <w:rPr>
          <w:sz w:val="16"/>
        </w:rPr>
        <w:t xml:space="preserve"> </w:t>
      </w:r>
      <w:r w:rsidRPr="00996312">
        <w:rPr>
          <w:vanish/>
          <w:sz w:val="16"/>
        </w:rPr>
        <w:t>the</w:t>
      </w:r>
      <w:r w:rsidRPr="00BE352B">
        <w:rPr>
          <w:sz w:val="16"/>
        </w:rPr>
        <w:t xml:space="preserve"> </w:t>
      </w:r>
      <w:r w:rsidRPr="00996312">
        <w:rPr>
          <w:vanish/>
          <w:sz w:val="16"/>
        </w:rPr>
        <w:t>moon</w:t>
      </w:r>
      <w:r w:rsidRPr="00BE352B">
        <w:rPr>
          <w:sz w:val="16"/>
        </w:rPr>
        <w:t xml:space="preserve"> </w:t>
      </w:r>
      <w:r w:rsidRPr="00996312">
        <w:rPr>
          <w:vanish/>
          <w:sz w:val="16"/>
        </w:rPr>
        <w:t>has</w:t>
      </w:r>
      <w:r w:rsidRPr="00BE352B">
        <w:rPr>
          <w:sz w:val="16"/>
        </w:rPr>
        <w:t xml:space="preserve"> </w:t>
      </w:r>
      <w:r w:rsidRPr="00996312">
        <w:rPr>
          <w:vanish/>
          <w:sz w:val="16"/>
        </w:rPr>
        <w:t>never</w:t>
      </w:r>
      <w:r w:rsidRPr="00BE352B">
        <w:rPr>
          <w:sz w:val="16"/>
        </w:rPr>
        <w:t xml:space="preserve"> </w:t>
      </w:r>
      <w:r w:rsidRPr="00996312">
        <w:rPr>
          <w:vanish/>
          <w:sz w:val="16"/>
        </w:rPr>
        <w:t>truly</w:t>
      </w:r>
      <w:r w:rsidRPr="00BE352B">
        <w:rPr>
          <w:sz w:val="16"/>
        </w:rPr>
        <w:t xml:space="preserve"> </w:t>
      </w:r>
      <w:r w:rsidRPr="00996312">
        <w:rPr>
          <w:vanish/>
          <w:sz w:val="16"/>
        </w:rPr>
        <w:t>been</w:t>
      </w:r>
      <w:r w:rsidRPr="00BE352B">
        <w:rPr>
          <w:sz w:val="16"/>
        </w:rPr>
        <w:t xml:space="preserve"> </w:t>
      </w:r>
      <w:r w:rsidRPr="00996312">
        <w:rPr>
          <w:vanish/>
          <w:sz w:val="16"/>
        </w:rPr>
        <w:t>explored'.</w:t>
      </w:r>
      <w:r w:rsidRPr="00BE352B">
        <w:rPr>
          <w:sz w:val="16"/>
        </w:rPr>
        <w:t xml:space="preserve"> </w:t>
      </w:r>
      <w:r w:rsidRPr="00996312">
        <w:rPr>
          <w:rStyle w:val="StyleUnderline"/>
          <w:vanish/>
        </w:rPr>
        <w:t>The</w:t>
      </w:r>
      <w:r w:rsidRPr="004E7F1B">
        <w:rPr>
          <w:rStyle w:val="StyleUnderline"/>
        </w:rPr>
        <w:t xml:space="preserve"> </w:t>
      </w:r>
      <w:r w:rsidRPr="00996312">
        <w:rPr>
          <w:rStyle w:val="StyleUnderline"/>
          <w:vanish/>
        </w:rPr>
        <w:t>moon</w:t>
      </w:r>
      <w:r w:rsidRPr="00996312">
        <w:rPr>
          <w:vanish/>
          <w:sz w:val="16"/>
        </w:rPr>
        <w:t>,</w:t>
      </w:r>
      <w:r w:rsidRPr="00BE352B">
        <w:rPr>
          <w:sz w:val="16"/>
        </w:rPr>
        <w:t xml:space="preserve"> </w:t>
      </w:r>
      <w:r w:rsidRPr="00996312">
        <w:rPr>
          <w:rStyle w:val="StyleUnderline"/>
          <w:vanish/>
        </w:rPr>
        <w:t>Jain</w:t>
      </w:r>
      <w:r w:rsidRPr="004E7F1B">
        <w:rPr>
          <w:rStyle w:val="StyleUnderline"/>
        </w:rPr>
        <w:t xml:space="preserve"> </w:t>
      </w:r>
      <w:r w:rsidRPr="00996312">
        <w:rPr>
          <w:rStyle w:val="StyleUnderline"/>
          <w:vanish/>
        </w:rPr>
        <w:t>has</w:t>
      </w:r>
      <w:r w:rsidRPr="004E7F1B">
        <w:rPr>
          <w:rStyle w:val="StyleUnderline"/>
        </w:rPr>
        <w:t xml:space="preserve"> </w:t>
      </w:r>
      <w:r w:rsidRPr="00996312">
        <w:rPr>
          <w:rStyle w:val="StyleUnderline"/>
          <w:vanish/>
        </w:rPr>
        <w:t>claimed</w:t>
      </w:r>
      <w:r w:rsidRPr="00996312">
        <w:rPr>
          <w:vanish/>
          <w:sz w:val="16"/>
        </w:rPr>
        <w:t>,</w:t>
      </w:r>
      <w:r w:rsidRPr="00BE352B">
        <w:rPr>
          <w:sz w:val="16"/>
        </w:rPr>
        <w:t xml:space="preserve"> </w:t>
      </w:r>
      <w:r w:rsidRPr="00996312">
        <w:rPr>
          <w:vanish/>
          <w:sz w:val="16"/>
        </w:rPr>
        <w:t>‘</w:t>
      </w:r>
      <w:r w:rsidRPr="00996312">
        <w:rPr>
          <w:rStyle w:val="StyleUnderline"/>
          <w:vanish/>
        </w:rPr>
        <w:t>could</w:t>
      </w:r>
      <w:r w:rsidRPr="004E7F1B">
        <w:rPr>
          <w:rStyle w:val="StyleUnderline"/>
        </w:rPr>
        <w:t xml:space="preserve"> </w:t>
      </w:r>
      <w:r w:rsidRPr="00996312">
        <w:rPr>
          <w:rStyle w:val="StyleUnderline"/>
          <w:vanish/>
        </w:rPr>
        <w:t>hold</w:t>
      </w:r>
      <w:r w:rsidRPr="004E7F1B">
        <w:rPr>
          <w:rStyle w:val="StyleUnderline"/>
        </w:rPr>
        <w:t xml:space="preserve"> </w:t>
      </w:r>
      <w:r w:rsidRPr="00996312">
        <w:rPr>
          <w:rStyle w:val="StyleUnderline"/>
          <w:vanish/>
        </w:rPr>
        <w:t>resources</w:t>
      </w:r>
      <w:r w:rsidRPr="004E7F1B">
        <w:rPr>
          <w:rStyle w:val="StyleUnderline"/>
        </w:rPr>
        <w:t xml:space="preserve"> </w:t>
      </w:r>
      <w:r w:rsidRPr="00996312">
        <w:rPr>
          <w:rStyle w:val="StyleUnderline"/>
          <w:vanish/>
        </w:rPr>
        <w:t>that</w:t>
      </w:r>
      <w:r w:rsidRPr="004E7F1B">
        <w:rPr>
          <w:rStyle w:val="StyleUnderline"/>
        </w:rPr>
        <w:t xml:space="preserve"> </w:t>
      </w:r>
      <w:r w:rsidRPr="00996312">
        <w:rPr>
          <w:rStyle w:val="StyleUnderline"/>
          <w:vanish/>
        </w:rPr>
        <w:t>benefit</w:t>
      </w:r>
      <w:r w:rsidRPr="004E7F1B">
        <w:rPr>
          <w:rStyle w:val="StyleUnderline"/>
        </w:rPr>
        <w:t xml:space="preserve"> </w:t>
      </w:r>
      <w:r w:rsidRPr="00996312">
        <w:rPr>
          <w:rStyle w:val="StyleUnderline"/>
          <w:vanish/>
        </w:rPr>
        <w:t>Earth</w:t>
      </w:r>
      <w:r w:rsidRPr="004E7F1B">
        <w:rPr>
          <w:rStyle w:val="StyleUnderline"/>
        </w:rPr>
        <w:t xml:space="preserve"> </w:t>
      </w:r>
      <w:r w:rsidRPr="00996312">
        <w:rPr>
          <w:rStyle w:val="StyleUnderline"/>
          <w:vanish/>
        </w:rPr>
        <w:t>and</w:t>
      </w:r>
      <w:r w:rsidRPr="004E7F1B">
        <w:rPr>
          <w:rStyle w:val="StyleUnderline"/>
        </w:rPr>
        <w:t xml:space="preserve"> </w:t>
      </w:r>
      <w:r w:rsidRPr="00996312">
        <w:rPr>
          <w:rStyle w:val="StyleUnderline"/>
          <w:vanish/>
        </w:rPr>
        <w:t>all</w:t>
      </w:r>
      <w:r w:rsidRPr="004E7F1B">
        <w:rPr>
          <w:rStyle w:val="StyleUnderline"/>
        </w:rPr>
        <w:t xml:space="preserve"> </w:t>
      </w:r>
      <w:r w:rsidRPr="00996312">
        <w:rPr>
          <w:rStyle w:val="StyleUnderline"/>
          <w:vanish/>
        </w:rPr>
        <w:t>humanity</w:t>
      </w:r>
      <w:r w:rsidRPr="00996312">
        <w:rPr>
          <w:vanish/>
          <w:sz w:val="16"/>
        </w:rPr>
        <w:t>'</w:t>
      </w:r>
      <w:r w:rsidRPr="00BE352B">
        <w:rPr>
          <w:sz w:val="16"/>
        </w:rPr>
        <w:t xml:space="preserve"> </w:t>
      </w:r>
      <w:r w:rsidRPr="00996312">
        <w:rPr>
          <w:vanish/>
          <w:sz w:val="16"/>
        </w:rPr>
        <w:t>(Hennigan,</w:t>
      </w:r>
      <w:r w:rsidRPr="00BE352B">
        <w:rPr>
          <w:sz w:val="16"/>
        </w:rPr>
        <w:t xml:space="preserve"> </w:t>
      </w:r>
      <w:r w:rsidRPr="00996312">
        <w:rPr>
          <w:vanish/>
          <w:sz w:val="16"/>
        </w:rPr>
        <w:t>2011).</w:t>
      </w:r>
      <w:r w:rsidRPr="00BE352B">
        <w:rPr>
          <w:sz w:val="16"/>
        </w:rPr>
        <w:t xml:space="preserve"> </w:t>
      </w:r>
      <w:r w:rsidRPr="00996312">
        <w:rPr>
          <w:vanish/>
          <w:sz w:val="16"/>
        </w:rPr>
        <w:t>We</w:t>
      </w:r>
      <w:r w:rsidRPr="00BE352B">
        <w:rPr>
          <w:sz w:val="16"/>
        </w:rPr>
        <w:t xml:space="preserve"> </w:t>
      </w:r>
      <w:r w:rsidRPr="00996312">
        <w:rPr>
          <w:vanish/>
          <w:sz w:val="16"/>
        </w:rPr>
        <w:t>should</w:t>
      </w:r>
      <w:r w:rsidRPr="00BE352B">
        <w:rPr>
          <w:sz w:val="16"/>
        </w:rPr>
        <w:t xml:space="preserve"> </w:t>
      </w:r>
      <w:r w:rsidRPr="00996312">
        <w:rPr>
          <w:vanish/>
          <w:sz w:val="16"/>
        </w:rPr>
        <w:t>note</w:t>
      </w:r>
      <w:r w:rsidRPr="00BE352B">
        <w:rPr>
          <w:sz w:val="16"/>
        </w:rPr>
        <w:t xml:space="preserve"> </w:t>
      </w:r>
      <w:r w:rsidRPr="00996312">
        <w:rPr>
          <w:vanish/>
          <w:sz w:val="16"/>
        </w:rPr>
        <w:t>the</w:t>
      </w:r>
      <w:r w:rsidRPr="00BE352B">
        <w:rPr>
          <w:sz w:val="16"/>
        </w:rPr>
        <w:t xml:space="preserve"> </w:t>
      </w:r>
      <w:r w:rsidRPr="00996312">
        <w:rPr>
          <w:vanish/>
          <w:sz w:val="16"/>
        </w:rPr>
        <w:t>recourse</w:t>
      </w:r>
      <w:r w:rsidRPr="00BE352B">
        <w:rPr>
          <w:sz w:val="16"/>
        </w:rPr>
        <w:t xml:space="preserve"> </w:t>
      </w:r>
      <w:r w:rsidRPr="00996312">
        <w:rPr>
          <w:vanish/>
          <w:sz w:val="16"/>
        </w:rPr>
        <w:t>to</w:t>
      </w:r>
      <w:r w:rsidRPr="00BE352B">
        <w:rPr>
          <w:sz w:val="16"/>
        </w:rPr>
        <w:t xml:space="preserve"> </w:t>
      </w:r>
      <w:r w:rsidRPr="00996312">
        <w:rPr>
          <w:vanish/>
          <w:sz w:val="16"/>
        </w:rPr>
        <w:t>the</w:t>
      </w:r>
      <w:r w:rsidRPr="00BE352B">
        <w:rPr>
          <w:sz w:val="16"/>
        </w:rPr>
        <w:t xml:space="preserve"> </w:t>
      </w:r>
      <w:r w:rsidRPr="00996312">
        <w:rPr>
          <w:vanish/>
          <w:sz w:val="16"/>
        </w:rPr>
        <w:t>trope</w:t>
      </w:r>
      <w:r w:rsidRPr="00BE352B">
        <w:rPr>
          <w:sz w:val="16"/>
        </w:rPr>
        <w:t xml:space="preserve"> </w:t>
      </w:r>
      <w:r w:rsidRPr="00996312">
        <w:rPr>
          <w:vanish/>
          <w:sz w:val="16"/>
        </w:rPr>
        <w:t>of</w:t>
      </w:r>
      <w:r w:rsidRPr="00BE352B">
        <w:rPr>
          <w:sz w:val="16"/>
        </w:rPr>
        <w:t xml:space="preserve"> </w:t>
      </w:r>
      <w:r w:rsidRPr="00996312">
        <w:rPr>
          <w:vanish/>
          <w:sz w:val="16"/>
        </w:rPr>
        <w:t>all</w:t>
      </w:r>
      <w:r w:rsidRPr="00BE352B">
        <w:rPr>
          <w:sz w:val="16"/>
        </w:rPr>
        <w:t xml:space="preserve"> </w:t>
      </w:r>
      <w:r w:rsidRPr="00996312">
        <w:rPr>
          <w:vanish/>
          <w:sz w:val="16"/>
        </w:rPr>
        <w:t>of</w:t>
      </w:r>
      <w:r w:rsidRPr="00BE352B">
        <w:rPr>
          <w:sz w:val="16"/>
        </w:rPr>
        <w:t xml:space="preserve"> </w:t>
      </w:r>
      <w:r w:rsidRPr="00996312">
        <w:rPr>
          <w:vanish/>
          <w:sz w:val="16"/>
        </w:rPr>
        <w:t>humanity</w:t>
      </w:r>
      <w:r w:rsidRPr="00BE352B">
        <w:rPr>
          <w:sz w:val="16"/>
        </w:rPr>
        <w:t xml:space="preserve"> </w:t>
      </w:r>
      <w:r w:rsidRPr="00996312">
        <w:rPr>
          <w:vanish/>
          <w:sz w:val="16"/>
        </w:rPr>
        <w:t>by</w:t>
      </w:r>
      <w:r w:rsidRPr="00BE352B">
        <w:rPr>
          <w:sz w:val="16"/>
        </w:rPr>
        <w:t xml:space="preserve"> </w:t>
      </w:r>
      <w:r w:rsidRPr="00996312">
        <w:rPr>
          <w:vanish/>
          <w:sz w:val="16"/>
        </w:rPr>
        <w:t>this</w:t>
      </w:r>
      <w:r w:rsidRPr="00BE352B">
        <w:rPr>
          <w:sz w:val="16"/>
        </w:rPr>
        <w:t xml:space="preserve"> </w:t>
      </w:r>
      <w:r w:rsidRPr="00996312">
        <w:rPr>
          <w:vanish/>
          <w:sz w:val="16"/>
        </w:rPr>
        <w:t>NewSpace</w:t>
      </w:r>
      <w:r w:rsidRPr="00BE352B">
        <w:rPr>
          <w:sz w:val="16"/>
        </w:rPr>
        <w:t xml:space="preserve"> </w:t>
      </w:r>
      <w:r w:rsidRPr="00996312">
        <w:rPr>
          <w:vanish/>
          <w:sz w:val="16"/>
        </w:rPr>
        <w:t>entrepreneur,</w:t>
      </w:r>
      <w:r w:rsidRPr="00BE352B">
        <w:rPr>
          <w:sz w:val="16"/>
        </w:rPr>
        <w:t xml:space="preserve"> </w:t>
      </w:r>
      <w:r w:rsidRPr="00996312">
        <w:rPr>
          <w:vanish/>
          <w:sz w:val="16"/>
        </w:rPr>
        <w:t>mimicked</w:t>
      </w:r>
      <w:r w:rsidRPr="00BE352B">
        <w:rPr>
          <w:sz w:val="16"/>
        </w:rPr>
        <w:t xml:space="preserve"> </w:t>
      </w:r>
      <w:r w:rsidRPr="00996312">
        <w:rPr>
          <w:vanish/>
          <w:sz w:val="16"/>
        </w:rPr>
        <w:t>in</w:t>
      </w:r>
      <w:r w:rsidRPr="00BE352B">
        <w:rPr>
          <w:sz w:val="16"/>
        </w:rPr>
        <w:t xml:space="preserve"> </w:t>
      </w:r>
      <w:r w:rsidRPr="00996312">
        <w:rPr>
          <w:vanish/>
          <w:sz w:val="16"/>
        </w:rPr>
        <w:t>the</w:t>
      </w:r>
      <w:r w:rsidRPr="00BE352B">
        <w:rPr>
          <w:sz w:val="16"/>
        </w:rPr>
        <w:t xml:space="preserve"> </w:t>
      </w:r>
      <w:r w:rsidRPr="00996312">
        <w:rPr>
          <w:vanish/>
          <w:sz w:val="16"/>
        </w:rPr>
        <w:t>1979</w:t>
      </w:r>
      <w:r w:rsidRPr="00BE352B">
        <w:rPr>
          <w:sz w:val="16"/>
        </w:rPr>
        <w:t xml:space="preserve"> </w:t>
      </w:r>
      <w:r w:rsidRPr="00996312">
        <w:rPr>
          <w:vanish/>
          <w:sz w:val="16"/>
        </w:rPr>
        <w:t>Moon</w:t>
      </w:r>
      <w:r w:rsidRPr="00BE352B">
        <w:rPr>
          <w:sz w:val="16"/>
        </w:rPr>
        <w:t xml:space="preserve"> </w:t>
      </w:r>
      <w:r w:rsidRPr="00996312">
        <w:rPr>
          <w:vanish/>
          <w:sz w:val="16"/>
        </w:rPr>
        <w:t>Agreement,</w:t>
      </w:r>
      <w:r w:rsidRPr="00BE352B">
        <w:rPr>
          <w:sz w:val="16"/>
        </w:rPr>
        <w:t xml:space="preserve"> </w:t>
      </w:r>
      <w:r w:rsidRPr="00996312">
        <w:rPr>
          <w:vanish/>
          <w:sz w:val="16"/>
        </w:rPr>
        <w:t>a</w:t>
      </w:r>
      <w:r w:rsidRPr="00BE352B">
        <w:rPr>
          <w:sz w:val="16"/>
        </w:rPr>
        <w:t xml:space="preserve"> </w:t>
      </w:r>
      <w:r w:rsidRPr="00996312">
        <w:rPr>
          <w:vanish/>
          <w:sz w:val="16"/>
        </w:rPr>
        <w:t>UN</w:t>
      </w:r>
      <w:r w:rsidRPr="00BE352B">
        <w:rPr>
          <w:sz w:val="16"/>
        </w:rPr>
        <w:t xml:space="preserve"> </w:t>
      </w:r>
      <w:r w:rsidRPr="00996312">
        <w:rPr>
          <w:vanish/>
          <w:sz w:val="16"/>
        </w:rPr>
        <w:t>treaty,</w:t>
      </w:r>
      <w:r w:rsidRPr="00BE352B">
        <w:rPr>
          <w:sz w:val="16"/>
        </w:rPr>
        <w:t xml:space="preserve"> </w:t>
      </w:r>
      <w:r w:rsidRPr="00996312">
        <w:rPr>
          <w:vanish/>
          <w:sz w:val="16"/>
        </w:rPr>
        <w:t>which</w:t>
      </w:r>
      <w:r w:rsidRPr="00BE352B">
        <w:rPr>
          <w:sz w:val="16"/>
        </w:rPr>
        <w:t xml:space="preserve"> </w:t>
      </w:r>
      <w:r w:rsidRPr="00996312">
        <w:rPr>
          <w:vanish/>
          <w:sz w:val="16"/>
        </w:rPr>
        <w:t>also</w:t>
      </w:r>
      <w:r w:rsidRPr="00BE352B">
        <w:rPr>
          <w:sz w:val="16"/>
        </w:rPr>
        <w:t xml:space="preserve"> </w:t>
      </w:r>
      <w:r w:rsidRPr="00996312">
        <w:rPr>
          <w:vanish/>
          <w:sz w:val="16"/>
        </w:rPr>
        <w:t>held</w:t>
      </w:r>
      <w:r w:rsidRPr="00BE352B">
        <w:rPr>
          <w:sz w:val="16"/>
        </w:rPr>
        <w:t xml:space="preserve"> </w:t>
      </w:r>
      <w:r w:rsidRPr="00996312">
        <w:rPr>
          <w:vanish/>
          <w:sz w:val="16"/>
        </w:rPr>
        <w:t>that</w:t>
      </w:r>
      <w:r w:rsidRPr="00BE352B">
        <w:rPr>
          <w:sz w:val="16"/>
        </w:rPr>
        <w:t xml:space="preserve"> </w:t>
      </w:r>
      <w:r w:rsidRPr="00996312">
        <w:rPr>
          <w:vanish/>
          <w:sz w:val="16"/>
        </w:rPr>
        <w:t>the</w:t>
      </w:r>
      <w:r w:rsidRPr="00BE352B">
        <w:rPr>
          <w:sz w:val="16"/>
        </w:rPr>
        <w:t xml:space="preserve"> </w:t>
      </w:r>
      <w:r w:rsidRPr="00996312">
        <w:rPr>
          <w:vanish/>
          <w:sz w:val="16"/>
        </w:rPr>
        <w:t>Moon’s</w:t>
      </w:r>
      <w:r w:rsidRPr="00BE352B">
        <w:rPr>
          <w:sz w:val="16"/>
        </w:rPr>
        <w:t xml:space="preserve"> </w:t>
      </w:r>
      <w:r w:rsidRPr="00996312">
        <w:rPr>
          <w:vanish/>
          <w:sz w:val="16"/>
        </w:rPr>
        <w:t>resources</w:t>
      </w:r>
      <w:r w:rsidRPr="00BE352B">
        <w:rPr>
          <w:sz w:val="16"/>
        </w:rPr>
        <w:t xml:space="preserve"> </w:t>
      </w:r>
      <w:r w:rsidRPr="00996312">
        <w:rPr>
          <w:vanish/>
          <w:sz w:val="16"/>
        </w:rPr>
        <w:t>are</w:t>
      </w:r>
      <w:r w:rsidRPr="00BE352B">
        <w:rPr>
          <w:sz w:val="16"/>
        </w:rPr>
        <w:t xml:space="preserve"> </w:t>
      </w:r>
      <w:r w:rsidRPr="00996312">
        <w:rPr>
          <w:vanish/>
          <w:sz w:val="16"/>
        </w:rPr>
        <w:t>‘the</w:t>
      </w:r>
      <w:r w:rsidRPr="00BE352B">
        <w:rPr>
          <w:sz w:val="16"/>
        </w:rPr>
        <w:t xml:space="preserve"> </w:t>
      </w:r>
      <w:r w:rsidRPr="00996312">
        <w:rPr>
          <w:vanish/>
          <w:sz w:val="16"/>
        </w:rPr>
        <w:t>common</w:t>
      </w:r>
      <w:r w:rsidRPr="00BE352B">
        <w:rPr>
          <w:sz w:val="16"/>
        </w:rPr>
        <w:t xml:space="preserve"> </w:t>
      </w:r>
      <w:r w:rsidRPr="00996312">
        <w:rPr>
          <w:vanish/>
          <w:sz w:val="16"/>
        </w:rPr>
        <w:t>heritage</w:t>
      </w:r>
      <w:r w:rsidRPr="00BE352B">
        <w:rPr>
          <w:sz w:val="16"/>
        </w:rPr>
        <w:t xml:space="preserve"> </w:t>
      </w:r>
      <w:r w:rsidRPr="00996312">
        <w:rPr>
          <w:vanish/>
          <w:sz w:val="16"/>
        </w:rPr>
        <w:t>of</w:t>
      </w:r>
      <w:r w:rsidRPr="00BE352B">
        <w:rPr>
          <w:sz w:val="16"/>
        </w:rPr>
        <w:t xml:space="preserve"> </w:t>
      </w:r>
      <w:r w:rsidRPr="00996312">
        <w:rPr>
          <w:vanish/>
          <w:sz w:val="16"/>
        </w:rPr>
        <w:t>mankind'</w:t>
      </w:r>
      <w:r w:rsidRPr="00BE352B">
        <w:rPr>
          <w:sz w:val="16"/>
        </w:rPr>
        <w:t xml:space="preserve"> </w:t>
      </w:r>
      <w:r w:rsidRPr="00996312">
        <w:rPr>
          <w:vanish/>
          <w:sz w:val="16"/>
        </w:rPr>
        <w:t>(Tronchetti,</w:t>
      </w:r>
      <w:r w:rsidRPr="00BE352B">
        <w:rPr>
          <w:sz w:val="16"/>
        </w:rPr>
        <w:t xml:space="preserve"> </w:t>
      </w:r>
      <w:r w:rsidRPr="00996312">
        <w:rPr>
          <w:vanish/>
          <w:sz w:val="16"/>
        </w:rPr>
        <w:t>2013,</w:t>
      </w:r>
      <w:r w:rsidRPr="00BE352B">
        <w:rPr>
          <w:sz w:val="16"/>
        </w:rPr>
        <w:t xml:space="preserve"> </w:t>
      </w:r>
      <w:r w:rsidRPr="00996312">
        <w:rPr>
          <w:vanish/>
          <w:sz w:val="16"/>
        </w:rPr>
        <w:t>p.</w:t>
      </w:r>
      <w:r w:rsidRPr="00BE352B">
        <w:rPr>
          <w:sz w:val="16"/>
        </w:rPr>
        <w:t xml:space="preserve"> </w:t>
      </w:r>
      <w:r w:rsidRPr="00996312">
        <w:rPr>
          <w:vanish/>
          <w:sz w:val="16"/>
        </w:rPr>
        <w:t>13).11</w:t>
      </w:r>
      <w:r w:rsidRPr="00BE352B">
        <w:rPr>
          <w:sz w:val="16"/>
        </w:rPr>
        <w:t xml:space="preserve"> </w:t>
      </w:r>
      <w:r w:rsidRPr="00996312">
        <w:rPr>
          <w:vanish/>
          <w:sz w:val="16"/>
        </w:rPr>
        <w:t>In</w:t>
      </w:r>
      <w:r w:rsidRPr="00BE352B">
        <w:rPr>
          <w:sz w:val="16"/>
        </w:rPr>
        <w:t xml:space="preserve"> </w:t>
      </w:r>
      <w:r w:rsidRPr="00996312">
        <w:rPr>
          <w:vanish/>
          <w:sz w:val="16"/>
        </w:rPr>
        <w:t>a</w:t>
      </w:r>
      <w:r w:rsidRPr="00BE352B">
        <w:rPr>
          <w:sz w:val="16"/>
        </w:rPr>
        <w:t xml:space="preserve"> </w:t>
      </w:r>
      <w:r w:rsidRPr="00996312">
        <w:rPr>
          <w:vanish/>
          <w:sz w:val="16"/>
        </w:rPr>
        <w:t>purely</w:t>
      </w:r>
      <w:r w:rsidRPr="00BE352B">
        <w:rPr>
          <w:sz w:val="16"/>
        </w:rPr>
        <w:t xml:space="preserve"> </w:t>
      </w:r>
      <w:r w:rsidRPr="00996312">
        <w:rPr>
          <w:vanish/>
          <w:sz w:val="16"/>
        </w:rPr>
        <w:t>factual</w:t>
      </w:r>
      <w:r w:rsidRPr="00BE352B">
        <w:rPr>
          <w:sz w:val="16"/>
        </w:rPr>
        <w:t xml:space="preserve"> </w:t>
      </w:r>
      <w:r w:rsidRPr="00996312">
        <w:rPr>
          <w:vanish/>
          <w:sz w:val="16"/>
        </w:rPr>
        <w:t>sense,</w:t>
      </w:r>
      <w:r w:rsidRPr="00BE352B">
        <w:rPr>
          <w:sz w:val="16"/>
        </w:rPr>
        <w:t xml:space="preserve"> </w:t>
      </w:r>
      <w:r w:rsidRPr="00996312">
        <w:rPr>
          <w:vanish/>
          <w:sz w:val="16"/>
        </w:rPr>
        <w:t>of</w:t>
      </w:r>
      <w:r w:rsidRPr="00BE352B">
        <w:rPr>
          <w:sz w:val="16"/>
        </w:rPr>
        <w:t xml:space="preserve"> </w:t>
      </w:r>
      <w:r w:rsidRPr="00996312">
        <w:rPr>
          <w:vanish/>
          <w:sz w:val="16"/>
        </w:rPr>
        <w:t>course,</w:t>
      </w:r>
      <w:r w:rsidRPr="00BE352B">
        <w:rPr>
          <w:sz w:val="16"/>
        </w:rPr>
        <w:t xml:space="preserve"> </w:t>
      </w:r>
      <w:r w:rsidRPr="00996312">
        <w:rPr>
          <w:vanish/>
          <w:sz w:val="16"/>
        </w:rPr>
        <w:t>Jain</w:t>
      </w:r>
      <w:r w:rsidRPr="00BE352B">
        <w:rPr>
          <w:sz w:val="16"/>
        </w:rPr>
        <w:t xml:space="preserve"> </w:t>
      </w:r>
      <w:r w:rsidRPr="00996312">
        <w:rPr>
          <w:vanish/>
          <w:sz w:val="16"/>
        </w:rPr>
        <w:t>is</w:t>
      </w:r>
      <w:r w:rsidRPr="00BE352B">
        <w:rPr>
          <w:sz w:val="16"/>
        </w:rPr>
        <w:t xml:space="preserve"> </w:t>
      </w:r>
      <w:r w:rsidRPr="00996312">
        <w:rPr>
          <w:vanish/>
          <w:sz w:val="16"/>
        </w:rPr>
        <w:t>wrong:</w:t>
      </w:r>
      <w:r w:rsidRPr="00BE352B">
        <w:rPr>
          <w:sz w:val="16"/>
        </w:rPr>
        <w:t xml:space="preserve"> </w:t>
      </w:r>
      <w:r w:rsidRPr="00996312">
        <w:rPr>
          <w:vanish/>
          <w:sz w:val="16"/>
        </w:rPr>
        <w:t>Google</w:t>
      </w:r>
      <w:r w:rsidRPr="00BE352B">
        <w:rPr>
          <w:sz w:val="16"/>
        </w:rPr>
        <w:t xml:space="preserve"> </w:t>
      </w:r>
      <w:r w:rsidRPr="00996312">
        <w:rPr>
          <w:vanish/>
          <w:sz w:val="16"/>
        </w:rPr>
        <w:t>Moon</w:t>
      </w:r>
      <w:r w:rsidRPr="00BE352B">
        <w:rPr>
          <w:sz w:val="16"/>
        </w:rPr>
        <w:t xml:space="preserve"> </w:t>
      </w:r>
      <w:r w:rsidRPr="00996312">
        <w:rPr>
          <w:vanish/>
          <w:sz w:val="16"/>
        </w:rPr>
        <w:t>offers</w:t>
      </w:r>
      <w:r w:rsidRPr="00BE352B">
        <w:rPr>
          <w:sz w:val="16"/>
        </w:rPr>
        <w:t xml:space="preserve"> </w:t>
      </w:r>
      <w:r w:rsidRPr="00996312">
        <w:rPr>
          <w:vanish/>
          <w:sz w:val="16"/>
        </w:rPr>
        <w:t>high-resolution</w:t>
      </w:r>
      <w:r w:rsidRPr="00BE352B">
        <w:rPr>
          <w:sz w:val="16"/>
        </w:rPr>
        <w:t xml:space="preserve"> </w:t>
      </w:r>
      <w:r w:rsidRPr="00996312">
        <w:rPr>
          <w:vanish/>
          <w:sz w:val="16"/>
        </w:rPr>
        <w:t>images</w:t>
      </w:r>
      <w:r w:rsidRPr="00BE352B">
        <w:rPr>
          <w:sz w:val="16"/>
        </w:rPr>
        <w:t xml:space="preserve"> </w:t>
      </w:r>
      <w:r w:rsidRPr="00996312">
        <w:rPr>
          <w:vanish/>
          <w:sz w:val="16"/>
        </w:rPr>
        <w:t>of</w:t>
      </w:r>
      <w:r w:rsidRPr="00BE352B">
        <w:rPr>
          <w:sz w:val="16"/>
        </w:rPr>
        <w:t xml:space="preserve"> </w:t>
      </w:r>
      <w:r w:rsidRPr="00996312">
        <w:rPr>
          <w:vanish/>
          <w:sz w:val="16"/>
        </w:rPr>
        <w:t>the</w:t>
      </w:r>
      <w:r w:rsidRPr="00BE352B">
        <w:rPr>
          <w:sz w:val="16"/>
        </w:rPr>
        <w:t xml:space="preserve"> </w:t>
      </w:r>
      <w:r w:rsidRPr="00996312">
        <w:rPr>
          <w:vanish/>
          <w:sz w:val="16"/>
        </w:rPr>
        <w:t>lunar</w:t>
      </w:r>
      <w:r w:rsidRPr="00BE352B">
        <w:rPr>
          <w:sz w:val="16"/>
        </w:rPr>
        <w:t xml:space="preserve"> </w:t>
      </w:r>
      <w:r w:rsidRPr="00996312">
        <w:rPr>
          <w:vanish/>
          <w:sz w:val="16"/>
        </w:rPr>
        <w:t>surface,12</w:t>
      </w:r>
      <w:r w:rsidRPr="00BE352B">
        <w:rPr>
          <w:sz w:val="16"/>
        </w:rPr>
        <w:t xml:space="preserve"> </w:t>
      </w:r>
      <w:r w:rsidRPr="00996312">
        <w:rPr>
          <w:vanish/>
          <w:sz w:val="16"/>
        </w:rPr>
        <w:t>and</w:t>
      </w:r>
      <w:r w:rsidRPr="00BE352B">
        <w:rPr>
          <w:sz w:val="16"/>
        </w:rPr>
        <w:t xml:space="preserve"> </w:t>
      </w:r>
      <w:r w:rsidRPr="00996312">
        <w:rPr>
          <w:vanish/>
          <w:sz w:val="16"/>
        </w:rPr>
        <w:t>the</w:t>
      </w:r>
      <w:r w:rsidRPr="00BE352B">
        <w:rPr>
          <w:sz w:val="16"/>
        </w:rPr>
        <w:t xml:space="preserve"> </w:t>
      </w:r>
      <w:r w:rsidRPr="00996312">
        <w:rPr>
          <w:vanish/>
          <w:sz w:val="16"/>
        </w:rPr>
        <w:t>moon</w:t>
      </w:r>
      <w:r w:rsidRPr="00BE352B">
        <w:rPr>
          <w:sz w:val="16"/>
        </w:rPr>
        <w:t xml:space="preserve"> </w:t>
      </w:r>
      <w:r w:rsidRPr="00996312">
        <w:rPr>
          <w:vanish/>
          <w:sz w:val="16"/>
        </w:rPr>
        <w:t>has</w:t>
      </w:r>
      <w:r w:rsidRPr="00BE352B">
        <w:rPr>
          <w:sz w:val="16"/>
        </w:rPr>
        <w:t xml:space="preserve"> </w:t>
      </w:r>
      <w:r w:rsidRPr="00996312">
        <w:rPr>
          <w:vanish/>
          <w:sz w:val="16"/>
        </w:rPr>
        <w:t>already</w:t>
      </w:r>
      <w:r w:rsidRPr="00BE352B">
        <w:rPr>
          <w:sz w:val="16"/>
        </w:rPr>
        <w:t xml:space="preserve"> </w:t>
      </w:r>
      <w:r w:rsidRPr="00996312">
        <w:rPr>
          <w:vanish/>
          <w:sz w:val="16"/>
        </w:rPr>
        <w:t>been</w:t>
      </w:r>
      <w:r w:rsidRPr="00BE352B">
        <w:rPr>
          <w:sz w:val="16"/>
        </w:rPr>
        <w:t xml:space="preserve"> </w:t>
      </w:r>
      <w:r w:rsidRPr="00996312">
        <w:rPr>
          <w:vanish/>
          <w:sz w:val="16"/>
        </w:rPr>
        <w:t>explored,</w:t>
      </w:r>
      <w:r w:rsidRPr="00BE352B">
        <w:rPr>
          <w:sz w:val="16"/>
        </w:rPr>
        <w:t xml:space="preserve"> </w:t>
      </w:r>
      <w:r w:rsidRPr="00996312">
        <w:rPr>
          <w:vanish/>
          <w:sz w:val="16"/>
        </w:rPr>
        <w:t>in</w:t>
      </w:r>
      <w:r w:rsidRPr="00BE352B">
        <w:rPr>
          <w:sz w:val="16"/>
        </w:rPr>
        <w:t xml:space="preserve"> </w:t>
      </w:r>
      <w:r w:rsidRPr="00996312">
        <w:rPr>
          <w:vanish/>
          <w:sz w:val="16"/>
        </w:rPr>
        <w:t>the</w:t>
      </w:r>
      <w:r w:rsidRPr="00BE352B">
        <w:rPr>
          <w:sz w:val="16"/>
        </w:rPr>
        <w:t xml:space="preserve"> </w:t>
      </w:r>
      <w:r w:rsidRPr="00996312">
        <w:rPr>
          <w:vanish/>
          <w:sz w:val="16"/>
        </w:rPr>
        <w:t>sense</w:t>
      </w:r>
      <w:r w:rsidRPr="00BE352B">
        <w:rPr>
          <w:sz w:val="16"/>
        </w:rPr>
        <w:t xml:space="preserve"> </w:t>
      </w:r>
      <w:r w:rsidRPr="00996312">
        <w:rPr>
          <w:vanish/>
          <w:sz w:val="16"/>
        </w:rPr>
        <w:t>of</w:t>
      </w:r>
      <w:r w:rsidRPr="00BE352B">
        <w:rPr>
          <w:sz w:val="16"/>
        </w:rPr>
        <w:t xml:space="preserve"> </w:t>
      </w:r>
      <w:r w:rsidRPr="00996312">
        <w:rPr>
          <w:vanish/>
          <w:sz w:val="16"/>
        </w:rPr>
        <w:t>being</w:t>
      </w:r>
      <w:r w:rsidRPr="00BE352B">
        <w:rPr>
          <w:sz w:val="16"/>
        </w:rPr>
        <w:t xml:space="preserve"> </w:t>
      </w:r>
      <w:r w:rsidRPr="00996312">
        <w:rPr>
          <w:vanish/>
          <w:sz w:val="16"/>
        </w:rPr>
        <w:t>mapped,</w:t>
      </w:r>
      <w:r w:rsidRPr="00BE352B">
        <w:rPr>
          <w:sz w:val="16"/>
        </w:rPr>
        <w:t xml:space="preserve"> </w:t>
      </w:r>
      <w:r w:rsidRPr="00996312">
        <w:rPr>
          <w:vanish/>
          <w:sz w:val="16"/>
        </w:rPr>
        <w:t>albeit</w:t>
      </w:r>
      <w:r w:rsidRPr="00BE352B">
        <w:rPr>
          <w:sz w:val="16"/>
        </w:rPr>
        <w:t xml:space="preserve"> </w:t>
      </w:r>
      <w:r w:rsidRPr="00996312">
        <w:rPr>
          <w:vanish/>
          <w:sz w:val="16"/>
        </w:rPr>
        <w:t>rudimentarily</w:t>
      </w:r>
      <w:r w:rsidRPr="00BE352B">
        <w:rPr>
          <w:sz w:val="16"/>
        </w:rPr>
        <w:t xml:space="preserve"> </w:t>
      </w:r>
      <w:r w:rsidRPr="00996312">
        <w:rPr>
          <w:vanish/>
          <w:sz w:val="16"/>
        </w:rPr>
        <w:t>and</w:t>
      </w:r>
      <w:r w:rsidRPr="00BE352B">
        <w:rPr>
          <w:sz w:val="16"/>
        </w:rPr>
        <w:t xml:space="preserve"> </w:t>
      </w:r>
      <w:r w:rsidRPr="00996312">
        <w:rPr>
          <w:vanish/>
          <w:sz w:val="16"/>
        </w:rPr>
        <w:t>with</w:t>
      </w:r>
      <w:r w:rsidRPr="00BE352B">
        <w:rPr>
          <w:sz w:val="16"/>
        </w:rPr>
        <w:t xml:space="preserve"> </w:t>
      </w:r>
      <w:r w:rsidRPr="00996312">
        <w:rPr>
          <w:vanish/>
          <w:sz w:val="16"/>
        </w:rPr>
        <w:t>room</w:t>
      </w:r>
      <w:r w:rsidRPr="00BE352B">
        <w:rPr>
          <w:sz w:val="16"/>
        </w:rPr>
        <w:t xml:space="preserve"> </w:t>
      </w:r>
      <w:r w:rsidRPr="00996312">
        <w:rPr>
          <w:vanish/>
          <w:sz w:val="16"/>
        </w:rPr>
        <w:t>for</w:t>
      </w:r>
      <w:r w:rsidRPr="00BE352B">
        <w:rPr>
          <w:sz w:val="16"/>
        </w:rPr>
        <w:t xml:space="preserve"> </w:t>
      </w:r>
      <w:r w:rsidRPr="00996312">
        <w:rPr>
          <w:vanish/>
          <w:sz w:val="16"/>
        </w:rPr>
        <w:t>further</w:t>
      </w:r>
      <w:r w:rsidRPr="00BE352B">
        <w:rPr>
          <w:sz w:val="16"/>
        </w:rPr>
        <w:t xml:space="preserve"> </w:t>
      </w:r>
      <w:r w:rsidRPr="00996312">
        <w:rPr>
          <w:vanish/>
          <w:sz w:val="16"/>
        </w:rPr>
        <w:t>data</w:t>
      </w:r>
      <w:r w:rsidRPr="00BE352B">
        <w:rPr>
          <w:sz w:val="16"/>
        </w:rPr>
        <w:t xml:space="preserve"> </w:t>
      </w:r>
      <w:r w:rsidRPr="00996312">
        <w:rPr>
          <w:vanish/>
          <w:sz w:val="16"/>
        </w:rPr>
        <w:t>collection.</w:t>
      </w:r>
      <w:r w:rsidRPr="00BE352B">
        <w:rPr>
          <w:sz w:val="16"/>
        </w:rPr>
        <w:t xml:space="preserve"> </w:t>
      </w:r>
      <w:r w:rsidRPr="00996312">
        <w:rPr>
          <w:vanish/>
          <w:sz w:val="16"/>
        </w:rPr>
        <w:t>Crucially,</w:t>
      </w:r>
      <w:r w:rsidRPr="00BE352B">
        <w:rPr>
          <w:sz w:val="16"/>
        </w:rPr>
        <w:t xml:space="preserve"> </w:t>
      </w:r>
      <w:r w:rsidRPr="00996312">
        <w:rPr>
          <w:vanish/>
          <w:sz w:val="16"/>
        </w:rPr>
        <w:t>however,</w:t>
      </w:r>
      <w:r w:rsidRPr="00BE352B">
        <w:rPr>
          <w:sz w:val="16"/>
        </w:rPr>
        <w:t xml:space="preserve"> </w:t>
      </w:r>
      <w:r w:rsidRPr="00996312">
        <w:rPr>
          <w:vanish/>
          <w:sz w:val="16"/>
        </w:rPr>
        <w:t>these</w:t>
      </w:r>
      <w:r w:rsidRPr="00BE352B">
        <w:rPr>
          <w:sz w:val="16"/>
        </w:rPr>
        <w:t xml:space="preserve"> </w:t>
      </w:r>
      <w:r w:rsidRPr="00996312">
        <w:rPr>
          <w:vanish/>
          <w:sz w:val="16"/>
        </w:rPr>
        <w:t>cartographic</w:t>
      </w:r>
      <w:r w:rsidRPr="00BE352B">
        <w:rPr>
          <w:sz w:val="16"/>
        </w:rPr>
        <w:t xml:space="preserve"> </w:t>
      </w:r>
      <w:r w:rsidRPr="00996312">
        <w:rPr>
          <w:vanish/>
          <w:sz w:val="16"/>
        </w:rPr>
        <w:t>techniques</w:t>
      </w:r>
      <w:r w:rsidRPr="00BE352B">
        <w:rPr>
          <w:sz w:val="16"/>
        </w:rPr>
        <w:t xml:space="preserve"> </w:t>
      </w:r>
      <w:r w:rsidRPr="00996312">
        <w:rPr>
          <w:vanish/>
          <w:sz w:val="16"/>
        </w:rPr>
        <w:t>have</w:t>
      </w:r>
      <w:r w:rsidRPr="00BE352B">
        <w:rPr>
          <w:sz w:val="16"/>
        </w:rPr>
        <w:t xml:space="preserve"> </w:t>
      </w:r>
      <w:r w:rsidRPr="00996312">
        <w:rPr>
          <w:vanish/>
          <w:sz w:val="16"/>
        </w:rPr>
        <w:t>not</w:t>
      </w:r>
      <w:r w:rsidRPr="00BE352B">
        <w:rPr>
          <w:sz w:val="16"/>
        </w:rPr>
        <w:t xml:space="preserve"> </w:t>
      </w:r>
      <w:r w:rsidRPr="00996312">
        <w:rPr>
          <w:vanish/>
          <w:sz w:val="16"/>
        </w:rPr>
        <w:t>been</w:t>
      </w:r>
      <w:r w:rsidRPr="00BE352B">
        <w:rPr>
          <w:sz w:val="16"/>
        </w:rPr>
        <w:t xml:space="preserve"> </w:t>
      </w:r>
      <w:r w:rsidRPr="00996312">
        <w:rPr>
          <w:vanish/>
          <w:sz w:val="16"/>
        </w:rPr>
        <w:t>put</w:t>
      </w:r>
      <w:r w:rsidRPr="00BE352B">
        <w:rPr>
          <w:sz w:val="16"/>
        </w:rPr>
        <w:t xml:space="preserve"> </w:t>
      </w:r>
      <w:r w:rsidRPr="00996312">
        <w:rPr>
          <w:vanish/>
          <w:sz w:val="16"/>
        </w:rPr>
        <w:t>to</w:t>
      </w:r>
      <w:r w:rsidRPr="00BE352B">
        <w:rPr>
          <w:sz w:val="16"/>
        </w:rPr>
        <w:t xml:space="preserve"> </w:t>
      </w:r>
      <w:r w:rsidRPr="00996312">
        <w:rPr>
          <w:vanish/>
          <w:sz w:val="16"/>
        </w:rPr>
        <w:t>capitalist</w:t>
      </w:r>
      <w:r w:rsidRPr="00BE352B">
        <w:rPr>
          <w:sz w:val="16"/>
        </w:rPr>
        <w:t xml:space="preserve"> </w:t>
      </w:r>
      <w:r w:rsidRPr="00996312">
        <w:rPr>
          <w:vanish/>
          <w:sz w:val="16"/>
        </w:rPr>
        <w:t>uses:</w:t>
      </w:r>
      <w:r w:rsidRPr="00BE352B">
        <w:rPr>
          <w:sz w:val="16"/>
        </w:rPr>
        <w:t xml:space="preserve"> </w:t>
      </w:r>
      <w:r w:rsidRPr="00996312">
        <w:rPr>
          <w:vanish/>
          <w:sz w:val="16"/>
        </w:rPr>
        <w:t>mapping</w:t>
      </w:r>
      <w:r w:rsidRPr="00BE352B">
        <w:rPr>
          <w:sz w:val="16"/>
        </w:rPr>
        <w:t xml:space="preserve"> </w:t>
      </w:r>
      <w:r w:rsidRPr="00996312">
        <w:rPr>
          <w:vanish/>
          <w:sz w:val="16"/>
        </w:rPr>
        <w:t>minerals,</w:t>
      </w:r>
      <w:r w:rsidRPr="00BE352B">
        <w:rPr>
          <w:sz w:val="16"/>
        </w:rPr>
        <w:t xml:space="preserve"> </w:t>
      </w:r>
      <w:r w:rsidRPr="00996312">
        <w:rPr>
          <w:vanish/>
          <w:sz w:val="16"/>
        </w:rPr>
        <w:t>for</w:t>
      </w:r>
      <w:r w:rsidRPr="00BE352B">
        <w:rPr>
          <w:sz w:val="16"/>
        </w:rPr>
        <w:t xml:space="preserve"> </w:t>
      </w:r>
      <w:r w:rsidRPr="00996312">
        <w:rPr>
          <w:vanish/>
          <w:sz w:val="16"/>
        </w:rPr>
        <w:t>instance,</w:t>
      </w:r>
      <w:r w:rsidRPr="00BE352B">
        <w:rPr>
          <w:sz w:val="16"/>
        </w:rPr>
        <w:t xml:space="preserve"> </w:t>
      </w:r>
      <w:r w:rsidRPr="00996312">
        <w:rPr>
          <w:vanish/>
          <w:sz w:val="16"/>
        </w:rPr>
        <w:t>or</w:t>
      </w:r>
      <w:r w:rsidRPr="00BE352B">
        <w:rPr>
          <w:sz w:val="16"/>
        </w:rPr>
        <w:t xml:space="preserve"> </w:t>
      </w:r>
      <w:r w:rsidRPr="00996312">
        <w:rPr>
          <w:vanish/>
          <w:sz w:val="16"/>
        </w:rPr>
        <w:t>producing</w:t>
      </w:r>
      <w:r w:rsidRPr="00BE352B">
        <w:rPr>
          <w:sz w:val="16"/>
        </w:rPr>
        <w:t xml:space="preserve"> </w:t>
      </w:r>
      <w:r w:rsidRPr="00996312">
        <w:rPr>
          <w:vanish/>
          <w:sz w:val="16"/>
        </w:rPr>
        <w:t>detailed</w:t>
      </w:r>
      <w:r w:rsidRPr="00BE352B">
        <w:rPr>
          <w:sz w:val="16"/>
        </w:rPr>
        <w:t xml:space="preserve"> </w:t>
      </w:r>
      <w:r w:rsidRPr="00996312">
        <w:rPr>
          <w:vanish/>
          <w:sz w:val="16"/>
        </w:rPr>
        <w:t>schemata</w:t>
      </w:r>
      <w:r w:rsidRPr="00BE352B">
        <w:rPr>
          <w:sz w:val="16"/>
        </w:rPr>
        <w:t xml:space="preserve"> </w:t>
      </w:r>
      <w:r w:rsidRPr="00996312">
        <w:rPr>
          <w:vanish/>
          <w:sz w:val="16"/>
        </w:rPr>
        <w:t>that</w:t>
      </w:r>
      <w:r w:rsidRPr="00BE352B">
        <w:rPr>
          <w:sz w:val="16"/>
        </w:rPr>
        <w:t xml:space="preserve"> </w:t>
      </w:r>
      <w:r w:rsidRPr="00996312">
        <w:rPr>
          <w:vanish/>
          <w:sz w:val="16"/>
        </w:rPr>
        <w:t>might</w:t>
      </w:r>
      <w:r w:rsidRPr="00BE352B">
        <w:rPr>
          <w:sz w:val="16"/>
        </w:rPr>
        <w:t xml:space="preserve"> </w:t>
      </w:r>
      <w:r w:rsidRPr="00996312">
        <w:rPr>
          <w:vanish/>
          <w:sz w:val="16"/>
        </w:rPr>
        <w:t>one</w:t>
      </w:r>
      <w:r w:rsidRPr="00BE352B">
        <w:rPr>
          <w:sz w:val="16"/>
        </w:rPr>
        <w:t xml:space="preserve"> </w:t>
      </w:r>
      <w:r w:rsidRPr="00996312">
        <w:rPr>
          <w:vanish/>
          <w:sz w:val="16"/>
        </w:rPr>
        <w:t>day</w:t>
      </w:r>
      <w:r w:rsidRPr="00BE352B">
        <w:rPr>
          <w:sz w:val="16"/>
        </w:rPr>
        <w:t xml:space="preserve"> </w:t>
      </w:r>
      <w:r w:rsidRPr="00996312">
        <w:rPr>
          <w:vanish/>
          <w:sz w:val="16"/>
        </w:rPr>
        <w:t>turn</w:t>
      </w:r>
      <w:r w:rsidRPr="00BE352B">
        <w:rPr>
          <w:sz w:val="16"/>
        </w:rPr>
        <w:t xml:space="preserve"> </w:t>
      </w:r>
      <w:r w:rsidRPr="00996312">
        <w:rPr>
          <w:vanish/>
          <w:sz w:val="16"/>
        </w:rPr>
        <w:t>the</w:t>
      </w:r>
      <w:r w:rsidRPr="00BE352B">
        <w:rPr>
          <w:sz w:val="16"/>
        </w:rPr>
        <w:t xml:space="preserve"> </w:t>
      </w:r>
      <w:r w:rsidRPr="00996312">
        <w:rPr>
          <w:vanish/>
          <w:sz w:val="16"/>
        </w:rPr>
        <w:t>Moon</w:t>
      </w:r>
      <w:r w:rsidRPr="00BE352B">
        <w:rPr>
          <w:sz w:val="16"/>
        </w:rPr>
        <w:t xml:space="preserve"> </w:t>
      </w:r>
      <w:r w:rsidRPr="00996312">
        <w:rPr>
          <w:vanish/>
          <w:sz w:val="16"/>
        </w:rPr>
        <w:t>into</w:t>
      </w:r>
      <w:r w:rsidRPr="00BE352B">
        <w:rPr>
          <w:sz w:val="16"/>
        </w:rPr>
        <w:t xml:space="preserve"> </w:t>
      </w:r>
      <w:r w:rsidRPr="00996312">
        <w:rPr>
          <w:vanish/>
          <w:sz w:val="16"/>
        </w:rPr>
        <w:t>a</w:t>
      </w:r>
      <w:r w:rsidRPr="00BE352B">
        <w:rPr>
          <w:sz w:val="16"/>
        </w:rPr>
        <w:t xml:space="preserve"> </w:t>
      </w:r>
      <w:r w:rsidRPr="00996312">
        <w:rPr>
          <w:vanish/>
          <w:sz w:val="16"/>
        </w:rPr>
        <w:t>‘gas</w:t>
      </w:r>
      <w:r w:rsidRPr="00BE352B">
        <w:rPr>
          <w:sz w:val="16"/>
        </w:rPr>
        <w:t xml:space="preserve"> </w:t>
      </w:r>
      <w:r w:rsidRPr="00996312">
        <w:rPr>
          <w:vanish/>
          <w:sz w:val="16"/>
        </w:rPr>
        <w:t>station'</w:t>
      </w:r>
      <w:r w:rsidRPr="00BE352B">
        <w:rPr>
          <w:sz w:val="16"/>
        </w:rPr>
        <w:t xml:space="preserve"> </w:t>
      </w:r>
      <w:r w:rsidRPr="00996312">
        <w:rPr>
          <w:vanish/>
          <w:sz w:val="16"/>
        </w:rPr>
        <w:t>for</w:t>
      </w:r>
      <w:r w:rsidRPr="00BE352B">
        <w:rPr>
          <w:sz w:val="16"/>
        </w:rPr>
        <w:t xml:space="preserve"> </w:t>
      </w:r>
      <w:r w:rsidRPr="00996312">
        <w:rPr>
          <w:vanish/>
          <w:sz w:val="16"/>
        </w:rPr>
        <w:t>commercial</w:t>
      </w:r>
      <w:r w:rsidRPr="00BE352B">
        <w:rPr>
          <w:sz w:val="16"/>
        </w:rPr>
        <w:t xml:space="preserve"> </w:t>
      </w:r>
      <w:r w:rsidRPr="00996312">
        <w:rPr>
          <w:vanish/>
          <w:sz w:val="16"/>
        </w:rPr>
        <w:t>space</w:t>
      </w:r>
      <w:r w:rsidRPr="00BE352B">
        <w:rPr>
          <w:sz w:val="16"/>
        </w:rPr>
        <w:t xml:space="preserve"> </w:t>
      </w:r>
      <w:r w:rsidRPr="00996312">
        <w:rPr>
          <w:vanish/>
          <w:sz w:val="16"/>
        </w:rPr>
        <w:t>ventures,</w:t>
      </w:r>
      <w:r w:rsidRPr="00BE352B">
        <w:rPr>
          <w:sz w:val="16"/>
        </w:rPr>
        <w:t xml:space="preserve"> </w:t>
      </w:r>
      <w:r w:rsidRPr="00996312">
        <w:rPr>
          <w:vanish/>
          <w:sz w:val="16"/>
        </w:rPr>
        <w:t>as</w:t>
      </w:r>
      <w:r w:rsidRPr="00BE352B">
        <w:rPr>
          <w:sz w:val="16"/>
        </w:rPr>
        <w:t xml:space="preserve"> </w:t>
      </w:r>
      <w:r w:rsidRPr="00996312">
        <w:rPr>
          <w:vanish/>
          <w:sz w:val="16"/>
        </w:rPr>
        <w:t>Wilbur</w:t>
      </w:r>
      <w:r w:rsidRPr="00BE352B">
        <w:rPr>
          <w:sz w:val="16"/>
        </w:rPr>
        <w:t xml:space="preserve"> </w:t>
      </w:r>
      <w:r w:rsidRPr="00996312">
        <w:rPr>
          <w:vanish/>
          <w:sz w:val="16"/>
        </w:rPr>
        <w:t>Ross,</w:t>
      </w:r>
      <w:r w:rsidRPr="00BE352B">
        <w:rPr>
          <w:sz w:val="16"/>
        </w:rPr>
        <w:t xml:space="preserve"> </w:t>
      </w:r>
      <w:r w:rsidRPr="00996312">
        <w:rPr>
          <w:vanish/>
          <w:sz w:val="16"/>
        </w:rPr>
        <w:t>Trump’s</w:t>
      </w:r>
      <w:r w:rsidRPr="00BE352B">
        <w:rPr>
          <w:sz w:val="16"/>
        </w:rPr>
        <w:t xml:space="preserve"> </w:t>
      </w:r>
      <w:r w:rsidRPr="00996312">
        <w:rPr>
          <w:vanish/>
          <w:sz w:val="16"/>
        </w:rPr>
        <w:t>Secretary</w:t>
      </w:r>
      <w:r w:rsidRPr="00BE352B">
        <w:rPr>
          <w:sz w:val="16"/>
        </w:rPr>
        <w:t xml:space="preserve"> </w:t>
      </w:r>
      <w:r w:rsidRPr="00996312">
        <w:rPr>
          <w:vanish/>
          <w:sz w:val="16"/>
        </w:rPr>
        <w:t>of</w:t>
      </w:r>
      <w:r w:rsidRPr="00BE352B">
        <w:rPr>
          <w:sz w:val="16"/>
        </w:rPr>
        <w:t xml:space="preserve"> </w:t>
      </w:r>
      <w:r w:rsidRPr="00996312">
        <w:rPr>
          <w:vanish/>
          <w:sz w:val="16"/>
        </w:rPr>
        <w:t>Commerce,</w:t>
      </w:r>
      <w:r w:rsidRPr="00BE352B">
        <w:rPr>
          <w:sz w:val="16"/>
        </w:rPr>
        <w:t xml:space="preserve"> </w:t>
      </w:r>
      <w:r w:rsidRPr="00996312">
        <w:rPr>
          <w:vanish/>
          <w:sz w:val="16"/>
        </w:rPr>
        <w:t>has</w:t>
      </w:r>
      <w:r w:rsidRPr="00BE352B">
        <w:rPr>
          <w:sz w:val="16"/>
        </w:rPr>
        <w:t xml:space="preserve"> </w:t>
      </w:r>
      <w:r w:rsidRPr="00996312">
        <w:rPr>
          <w:vanish/>
          <w:sz w:val="16"/>
        </w:rPr>
        <w:t>proposed</w:t>
      </w:r>
      <w:r w:rsidRPr="00BE352B">
        <w:rPr>
          <w:sz w:val="16"/>
        </w:rPr>
        <w:t xml:space="preserve"> </w:t>
      </w:r>
      <w:r w:rsidRPr="00996312">
        <w:rPr>
          <w:vanish/>
          <w:sz w:val="16"/>
        </w:rPr>
        <w:t>(Bryan,</w:t>
      </w:r>
      <w:r w:rsidRPr="00BE352B">
        <w:rPr>
          <w:sz w:val="16"/>
        </w:rPr>
        <w:t xml:space="preserve"> </w:t>
      </w:r>
      <w:r w:rsidRPr="00996312">
        <w:rPr>
          <w:vanish/>
          <w:sz w:val="16"/>
        </w:rPr>
        <w:t>2018).</w:t>
      </w:r>
      <w:r w:rsidRPr="00BE352B">
        <w:rPr>
          <w:sz w:val="16"/>
        </w:rPr>
        <w:t xml:space="preserve"> </w:t>
      </w:r>
      <w:r w:rsidRPr="00996312">
        <w:rPr>
          <w:vanish/>
          <w:sz w:val="16"/>
        </w:rPr>
        <w:t>What</w:t>
      </w:r>
      <w:r w:rsidRPr="00BE352B">
        <w:rPr>
          <w:sz w:val="16"/>
        </w:rPr>
        <w:t xml:space="preserve"> </w:t>
      </w:r>
      <w:r w:rsidRPr="00996312">
        <w:rPr>
          <w:vanish/>
          <w:sz w:val="16"/>
        </w:rPr>
        <w:t>is</w:t>
      </w:r>
      <w:r w:rsidRPr="00BE352B">
        <w:rPr>
          <w:sz w:val="16"/>
        </w:rPr>
        <w:t xml:space="preserve"> </w:t>
      </w:r>
      <w:r w:rsidRPr="00996312">
        <w:rPr>
          <w:vanish/>
          <w:sz w:val="16"/>
        </w:rPr>
        <w:t>lacking,</w:t>
      </w:r>
      <w:r w:rsidRPr="00BE352B">
        <w:rPr>
          <w:sz w:val="16"/>
        </w:rPr>
        <w:t xml:space="preserve"> </w:t>
      </w:r>
      <w:r w:rsidRPr="00996312">
        <w:rPr>
          <w:vanish/>
          <w:sz w:val="16"/>
        </w:rPr>
        <w:t>in</w:t>
      </w:r>
      <w:r w:rsidRPr="00BE352B">
        <w:rPr>
          <w:sz w:val="16"/>
        </w:rPr>
        <w:t xml:space="preserve"> </w:t>
      </w:r>
      <w:r w:rsidRPr="00996312">
        <w:rPr>
          <w:vanish/>
          <w:sz w:val="16"/>
        </w:rPr>
        <w:t>short,</w:t>
      </w:r>
      <w:r w:rsidRPr="00BE352B">
        <w:rPr>
          <w:sz w:val="16"/>
        </w:rPr>
        <w:t xml:space="preserve"> </w:t>
      </w:r>
      <w:r w:rsidRPr="00996312">
        <w:rPr>
          <w:vanish/>
          <w:sz w:val="16"/>
        </w:rPr>
        <w:t>are</w:t>
      </w:r>
      <w:r w:rsidRPr="00BE352B">
        <w:rPr>
          <w:sz w:val="16"/>
        </w:rPr>
        <w:t xml:space="preserve"> </w:t>
      </w:r>
      <w:r w:rsidRPr="00996312">
        <w:rPr>
          <w:vanish/>
          <w:sz w:val="16"/>
        </w:rPr>
        <w:t>capitalist</w:t>
      </w:r>
      <w:r w:rsidRPr="00BE352B">
        <w:rPr>
          <w:sz w:val="16"/>
        </w:rPr>
        <w:t xml:space="preserve"> </w:t>
      </w:r>
      <w:r w:rsidRPr="00996312">
        <w:rPr>
          <w:vanish/>
          <w:sz w:val="16"/>
        </w:rPr>
        <w:t>maps</w:t>
      </w:r>
      <w:r w:rsidRPr="00BE352B">
        <w:rPr>
          <w:sz w:val="16"/>
        </w:rPr>
        <w:t xml:space="preserve"> </w:t>
      </w:r>
      <w:r w:rsidRPr="00996312">
        <w:rPr>
          <w:vanish/>
          <w:sz w:val="16"/>
        </w:rPr>
        <w:t>of</w:t>
      </w:r>
      <w:r w:rsidRPr="00BE352B">
        <w:rPr>
          <w:sz w:val="16"/>
        </w:rPr>
        <w:t xml:space="preserve"> </w:t>
      </w:r>
      <w:r w:rsidRPr="00996312">
        <w:rPr>
          <w:vanish/>
          <w:sz w:val="16"/>
        </w:rPr>
        <w:t>the</w:t>
      </w:r>
      <w:r w:rsidRPr="00BE352B">
        <w:rPr>
          <w:sz w:val="16"/>
        </w:rPr>
        <w:t xml:space="preserve"> </w:t>
      </w:r>
      <w:r w:rsidRPr="00996312">
        <w:rPr>
          <w:vanish/>
          <w:sz w:val="16"/>
        </w:rPr>
        <w:t>Moon,</w:t>
      </w:r>
      <w:r w:rsidRPr="00BE352B">
        <w:rPr>
          <w:sz w:val="16"/>
        </w:rPr>
        <w:t xml:space="preserve"> </w:t>
      </w:r>
      <w:r w:rsidRPr="00996312">
        <w:rPr>
          <w:vanish/>
          <w:sz w:val="16"/>
        </w:rPr>
        <w:t>i.e.,</w:t>
      </w:r>
      <w:r w:rsidRPr="00BE352B">
        <w:rPr>
          <w:sz w:val="16"/>
        </w:rPr>
        <w:t xml:space="preserve"> </w:t>
      </w:r>
      <w:r w:rsidRPr="00996312">
        <w:rPr>
          <w:vanish/>
          <w:sz w:val="16"/>
        </w:rPr>
        <w:t>a</w:t>
      </w:r>
      <w:r w:rsidRPr="00BE352B">
        <w:rPr>
          <w:sz w:val="16"/>
        </w:rPr>
        <w:t xml:space="preserve"> </w:t>
      </w:r>
      <w:r w:rsidRPr="00996312">
        <w:rPr>
          <w:vanish/>
          <w:sz w:val="16"/>
        </w:rPr>
        <w:t>cartography</w:t>
      </w:r>
      <w:r w:rsidRPr="00BE352B">
        <w:rPr>
          <w:sz w:val="16"/>
        </w:rPr>
        <w:t xml:space="preserve"> </w:t>
      </w:r>
      <w:r w:rsidRPr="00996312">
        <w:rPr>
          <w:vanish/>
          <w:sz w:val="16"/>
        </w:rPr>
        <w:t>for</w:t>
      </w:r>
      <w:r w:rsidRPr="00BE352B">
        <w:rPr>
          <w:sz w:val="16"/>
        </w:rPr>
        <w:t xml:space="preserve"> </w:t>
      </w:r>
      <w:r w:rsidRPr="00996312">
        <w:rPr>
          <w:vanish/>
          <w:sz w:val="16"/>
        </w:rPr>
        <w:t>capital.</w:t>
      </w:r>
      <w:r w:rsidRPr="00BE352B">
        <w:rPr>
          <w:sz w:val="16"/>
        </w:rPr>
        <w:t xml:space="preserve"> </w:t>
      </w:r>
      <w:r w:rsidRPr="00996312">
        <w:rPr>
          <w:vanish/>
          <w:sz w:val="16"/>
        </w:rPr>
        <w:t>But</w:t>
      </w:r>
      <w:r w:rsidRPr="00BE352B">
        <w:rPr>
          <w:sz w:val="16"/>
        </w:rPr>
        <w:t xml:space="preserve"> </w:t>
      </w:r>
      <w:r w:rsidRPr="00996312">
        <w:rPr>
          <w:vanish/>
          <w:sz w:val="16"/>
        </w:rPr>
        <w:t>as</w:t>
      </w:r>
      <w:r w:rsidRPr="00BE352B">
        <w:rPr>
          <w:sz w:val="16"/>
        </w:rPr>
        <w:t xml:space="preserve"> </w:t>
      </w:r>
      <w:r w:rsidRPr="00996312">
        <w:rPr>
          <w:vanish/>
          <w:sz w:val="16"/>
        </w:rPr>
        <w:t>Klinger</w:t>
      </w:r>
      <w:r w:rsidRPr="00BE352B">
        <w:rPr>
          <w:sz w:val="16"/>
        </w:rPr>
        <w:t xml:space="preserve"> </w:t>
      </w:r>
      <w:r w:rsidRPr="00996312">
        <w:rPr>
          <w:vanish/>
          <w:sz w:val="16"/>
        </w:rPr>
        <w:t>(2017:</w:t>
      </w:r>
      <w:r w:rsidRPr="00BE352B">
        <w:rPr>
          <w:sz w:val="16"/>
        </w:rPr>
        <w:t xml:space="preserve"> </w:t>
      </w:r>
      <w:r w:rsidRPr="00996312">
        <w:rPr>
          <w:vanish/>
          <w:sz w:val="16"/>
        </w:rPr>
        <w:t>199)</w:t>
      </w:r>
      <w:r w:rsidRPr="00BE352B">
        <w:rPr>
          <w:sz w:val="16"/>
        </w:rPr>
        <w:t xml:space="preserve"> </w:t>
      </w:r>
      <w:r w:rsidRPr="00996312">
        <w:rPr>
          <w:vanish/>
          <w:sz w:val="16"/>
        </w:rPr>
        <w:t>notes,</w:t>
      </w:r>
      <w:r w:rsidRPr="00BE352B">
        <w:rPr>
          <w:sz w:val="16"/>
        </w:rPr>
        <w:t xml:space="preserve"> </w:t>
      </w:r>
      <w:r w:rsidRPr="00996312">
        <w:rPr>
          <w:vanish/>
          <w:sz w:val="16"/>
        </w:rPr>
        <w:t>even</w:t>
      </w:r>
      <w:r w:rsidRPr="00BE352B">
        <w:rPr>
          <w:sz w:val="16"/>
        </w:rPr>
        <w:t xml:space="preserve"> </w:t>
      </w:r>
      <w:r w:rsidRPr="00996312">
        <w:rPr>
          <w:vanish/>
          <w:sz w:val="16"/>
        </w:rPr>
        <w:t>though</w:t>
      </w:r>
      <w:r w:rsidRPr="00BE352B">
        <w:rPr>
          <w:sz w:val="16"/>
        </w:rPr>
        <w:t xml:space="preserve"> </w:t>
      </w:r>
      <w:r w:rsidRPr="00996312">
        <w:rPr>
          <w:vanish/>
          <w:sz w:val="16"/>
        </w:rPr>
        <w:t>no</w:t>
      </w:r>
      <w:r w:rsidRPr="00BE352B">
        <w:rPr>
          <w:sz w:val="16"/>
        </w:rPr>
        <w:t xml:space="preserve"> </w:t>
      </w:r>
      <w:r w:rsidRPr="00996312">
        <w:rPr>
          <w:vanish/>
          <w:sz w:val="16"/>
        </w:rPr>
        <w:t>one</w:t>
      </w:r>
      <w:r w:rsidRPr="00BE352B">
        <w:rPr>
          <w:sz w:val="16"/>
        </w:rPr>
        <w:t xml:space="preserve"> </w:t>
      </w:r>
      <w:r w:rsidRPr="00996312">
        <w:rPr>
          <w:vanish/>
          <w:sz w:val="16"/>
        </w:rPr>
        <w:t>is</w:t>
      </w:r>
      <w:r w:rsidRPr="00BE352B">
        <w:rPr>
          <w:sz w:val="16"/>
        </w:rPr>
        <w:t xml:space="preserve"> </w:t>
      </w:r>
      <w:r w:rsidRPr="00996312">
        <w:rPr>
          <w:vanish/>
          <w:sz w:val="16"/>
        </w:rPr>
        <w:t>‘actively</w:t>
      </w:r>
      <w:r w:rsidRPr="00BE352B">
        <w:rPr>
          <w:sz w:val="16"/>
        </w:rPr>
        <w:t xml:space="preserve"> </w:t>
      </w:r>
      <w:r w:rsidRPr="00996312">
        <w:rPr>
          <w:vanish/>
          <w:sz w:val="16"/>
        </w:rPr>
        <w:t>mining</w:t>
      </w:r>
      <w:r w:rsidRPr="00BE352B">
        <w:rPr>
          <w:sz w:val="16"/>
        </w:rPr>
        <w:t xml:space="preserve"> </w:t>
      </w:r>
      <w:r w:rsidRPr="00996312">
        <w:rPr>
          <w:vanish/>
          <w:sz w:val="16"/>
        </w:rPr>
        <w:t>the</w:t>
      </w:r>
      <w:r w:rsidRPr="00BE352B">
        <w:rPr>
          <w:sz w:val="16"/>
        </w:rPr>
        <w:t xml:space="preserve"> </w:t>
      </w:r>
      <w:r w:rsidRPr="00996312">
        <w:rPr>
          <w:vanish/>
          <w:sz w:val="16"/>
        </w:rPr>
        <w:t>Moon'</w:t>
      </w:r>
      <w:r w:rsidRPr="00BE352B">
        <w:rPr>
          <w:sz w:val="16"/>
        </w:rPr>
        <w:t xml:space="preserve"> </w:t>
      </w:r>
      <w:r w:rsidRPr="00996312">
        <w:rPr>
          <w:vanish/>
          <w:sz w:val="16"/>
        </w:rPr>
        <w:t>at</w:t>
      </w:r>
      <w:r w:rsidRPr="00BE352B">
        <w:rPr>
          <w:sz w:val="16"/>
        </w:rPr>
        <w:t xml:space="preserve"> </w:t>
      </w:r>
      <w:r w:rsidRPr="00996312">
        <w:rPr>
          <w:vanish/>
          <w:sz w:val="16"/>
        </w:rPr>
        <w:t>present,</w:t>
      </w:r>
      <w:r w:rsidRPr="00BE352B">
        <w:rPr>
          <w:sz w:val="16"/>
        </w:rPr>
        <w:t xml:space="preserve"> </w:t>
      </w:r>
      <w:r w:rsidRPr="00996312">
        <w:rPr>
          <w:vanish/>
          <w:sz w:val="16"/>
        </w:rPr>
        <w:t>at</w:t>
      </w:r>
      <w:r w:rsidRPr="00BE352B">
        <w:rPr>
          <w:sz w:val="16"/>
        </w:rPr>
        <w:t xml:space="preserve"> </w:t>
      </w:r>
      <w:r w:rsidRPr="00996312">
        <w:rPr>
          <w:vanish/>
          <w:sz w:val="16"/>
        </w:rPr>
        <w:t>least</w:t>
      </w:r>
      <w:r w:rsidRPr="00BE352B">
        <w:rPr>
          <w:sz w:val="16"/>
        </w:rPr>
        <w:t xml:space="preserve"> </w:t>
      </w:r>
      <w:r w:rsidRPr="00996312">
        <w:rPr>
          <w:vanish/>
          <w:sz w:val="16"/>
        </w:rPr>
        <w:t>‘six</w:t>
      </w:r>
      <w:r w:rsidRPr="00BE352B">
        <w:rPr>
          <w:sz w:val="16"/>
        </w:rPr>
        <w:t xml:space="preserve"> </w:t>
      </w:r>
      <w:r w:rsidRPr="00996312">
        <w:rPr>
          <w:vanish/>
          <w:sz w:val="16"/>
        </w:rPr>
        <w:t>national</w:t>
      </w:r>
      <w:r w:rsidRPr="00BE352B">
        <w:rPr>
          <w:sz w:val="16"/>
        </w:rPr>
        <w:t xml:space="preserve"> </w:t>
      </w:r>
      <w:r w:rsidRPr="00996312">
        <w:rPr>
          <w:vanish/>
          <w:sz w:val="16"/>
        </w:rPr>
        <w:t>space</w:t>
      </w:r>
      <w:r w:rsidRPr="00BE352B">
        <w:rPr>
          <w:sz w:val="16"/>
        </w:rPr>
        <w:t xml:space="preserve"> </w:t>
      </w:r>
      <w:r w:rsidRPr="00996312">
        <w:rPr>
          <w:vanish/>
          <w:sz w:val="16"/>
        </w:rPr>
        <w:t>programs,</w:t>
      </w:r>
      <w:r w:rsidRPr="00BE352B">
        <w:rPr>
          <w:sz w:val="16"/>
        </w:rPr>
        <w:t xml:space="preserve"> </w:t>
      </w:r>
      <w:r w:rsidRPr="00996312">
        <w:rPr>
          <w:vanish/>
          <w:sz w:val="16"/>
        </w:rPr>
        <w:t>fifty</w:t>
      </w:r>
      <w:r w:rsidRPr="00BE352B">
        <w:rPr>
          <w:sz w:val="16"/>
        </w:rPr>
        <w:t xml:space="preserve"> </w:t>
      </w:r>
      <w:r w:rsidRPr="00996312">
        <w:rPr>
          <w:vanish/>
          <w:sz w:val="16"/>
        </w:rPr>
        <w:t>private</w:t>
      </w:r>
      <w:r w:rsidRPr="00BE352B">
        <w:rPr>
          <w:sz w:val="16"/>
        </w:rPr>
        <w:t xml:space="preserve"> </w:t>
      </w:r>
      <w:r w:rsidRPr="00996312">
        <w:rPr>
          <w:vanish/>
          <w:sz w:val="16"/>
        </w:rPr>
        <w:t>firms,</w:t>
      </w:r>
      <w:r w:rsidRPr="00BE352B">
        <w:rPr>
          <w:sz w:val="16"/>
        </w:rPr>
        <w:t xml:space="preserve"> </w:t>
      </w:r>
      <w:r w:rsidRPr="00996312">
        <w:rPr>
          <w:vanish/>
          <w:sz w:val="16"/>
        </w:rPr>
        <w:t>and</w:t>
      </w:r>
      <w:r w:rsidRPr="00BE352B">
        <w:rPr>
          <w:sz w:val="16"/>
        </w:rPr>
        <w:t xml:space="preserve"> </w:t>
      </w:r>
      <w:r w:rsidRPr="00996312">
        <w:rPr>
          <w:vanish/>
          <w:sz w:val="16"/>
        </w:rPr>
        <w:t>one</w:t>
      </w:r>
      <w:r w:rsidRPr="00BE352B">
        <w:rPr>
          <w:sz w:val="16"/>
        </w:rPr>
        <w:t xml:space="preserve"> </w:t>
      </w:r>
      <w:r w:rsidRPr="00996312">
        <w:rPr>
          <w:vanish/>
          <w:sz w:val="16"/>
        </w:rPr>
        <w:t>graduate</w:t>
      </w:r>
      <w:r w:rsidRPr="00BE352B">
        <w:rPr>
          <w:sz w:val="16"/>
        </w:rPr>
        <w:t xml:space="preserve"> </w:t>
      </w:r>
      <w:r w:rsidRPr="00996312">
        <w:rPr>
          <w:vanish/>
          <w:sz w:val="16"/>
        </w:rPr>
        <w:t>engineering</w:t>
      </w:r>
      <w:r w:rsidRPr="00BE352B">
        <w:rPr>
          <w:sz w:val="16"/>
        </w:rPr>
        <w:t xml:space="preserve"> </w:t>
      </w:r>
      <w:r w:rsidRPr="00996312">
        <w:rPr>
          <w:vanish/>
          <w:sz w:val="16"/>
        </w:rPr>
        <w:t>program,</w:t>
      </w:r>
      <w:r w:rsidRPr="00BE352B">
        <w:rPr>
          <w:sz w:val="16"/>
        </w:rPr>
        <w:t xml:space="preserve"> </w:t>
      </w:r>
      <w:r w:rsidRPr="00996312">
        <w:rPr>
          <w:vanish/>
          <w:sz w:val="16"/>
        </w:rPr>
        <w:t>are</w:t>
      </w:r>
      <w:r w:rsidRPr="00BE352B">
        <w:rPr>
          <w:sz w:val="16"/>
        </w:rPr>
        <w:t xml:space="preserve"> </w:t>
      </w:r>
      <w:r w:rsidRPr="00996312">
        <w:rPr>
          <w:vanish/>
          <w:sz w:val="16"/>
        </w:rPr>
        <w:t>intent</w:t>
      </w:r>
      <w:r w:rsidRPr="00BE352B">
        <w:rPr>
          <w:sz w:val="16"/>
        </w:rPr>
        <w:t xml:space="preserve"> </w:t>
      </w:r>
      <w:r w:rsidRPr="00996312">
        <w:rPr>
          <w:vanish/>
          <w:sz w:val="16"/>
        </w:rPr>
        <w:t>on</w:t>
      </w:r>
      <w:r w:rsidRPr="00BE352B">
        <w:rPr>
          <w:sz w:val="16"/>
        </w:rPr>
        <w:t xml:space="preserve"> </w:t>
      </w:r>
      <w:r w:rsidRPr="00996312">
        <w:rPr>
          <w:vanish/>
          <w:sz w:val="16"/>
        </w:rPr>
        <w:t>figuring</w:t>
      </w:r>
      <w:r w:rsidRPr="00BE352B">
        <w:rPr>
          <w:sz w:val="16"/>
        </w:rPr>
        <w:t xml:space="preserve"> </w:t>
      </w:r>
      <w:r w:rsidRPr="00996312">
        <w:rPr>
          <w:vanish/>
          <w:sz w:val="16"/>
        </w:rPr>
        <w:t>out</w:t>
      </w:r>
      <w:r w:rsidRPr="00BE352B">
        <w:rPr>
          <w:sz w:val="16"/>
        </w:rPr>
        <w:t xml:space="preserve"> </w:t>
      </w:r>
      <w:r w:rsidRPr="00996312">
        <w:rPr>
          <w:vanish/>
          <w:sz w:val="16"/>
        </w:rPr>
        <w:t>how</w:t>
      </w:r>
      <w:r w:rsidRPr="00BE352B">
        <w:rPr>
          <w:sz w:val="16"/>
        </w:rPr>
        <w:t xml:space="preserve"> </w:t>
      </w:r>
      <w:r w:rsidRPr="00996312">
        <w:rPr>
          <w:vanish/>
          <w:sz w:val="16"/>
        </w:rPr>
        <w:t>to</w:t>
      </w:r>
      <w:r w:rsidRPr="00BE352B">
        <w:rPr>
          <w:sz w:val="16"/>
        </w:rPr>
        <w:t xml:space="preserve"> </w:t>
      </w:r>
      <w:r w:rsidRPr="00996312">
        <w:rPr>
          <w:vanish/>
          <w:sz w:val="16"/>
        </w:rPr>
        <w:t>do</w:t>
      </w:r>
      <w:r w:rsidRPr="00BE352B">
        <w:rPr>
          <w:sz w:val="16"/>
        </w:rPr>
        <w:t xml:space="preserve"> </w:t>
      </w:r>
      <w:r w:rsidRPr="00996312">
        <w:rPr>
          <w:vanish/>
          <w:sz w:val="16"/>
        </w:rPr>
        <w:t>so';</w:t>
      </w:r>
      <w:r w:rsidRPr="00BE352B">
        <w:rPr>
          <w:sz w:val="16"/>
        </w:rPr>
        <w:t xml:space="preserve"> </w:t>
      </w:r>
      <w:r w:rsidRPr="00996312">
        <w:rPr>
          <w:vanish/>
          <w:sz w:val="16"/>
        </w:rPr>
        <w:t>furthermore,</w:t>
      </w:r>
      <w:r w:rsidRPr="00BE352B">
        <w:rPr>
          <w:sz w:val="16"/>
        </w:rPr>
        <w:t xml:space="preserve"> </w:t>
      </w:r>
      <w:r w:rsidRPr="00996312">
        <w:rPr>
          <w:vanish/>
          <w:sz w:val="16"/>
        </w:rPr>
        <w:t>Klinger</w:t>
      </w:r>
      <w:r w:rsidRPr="00BE352B">
        <w:rPr>
          <w:sz w:val="16"/>
        </w:rPr>
        <w:t xml:space="preserve"> </w:t>
      </w:r>
      <w:r w:rsidRPr="00996312">
        <w:rPr>
          <w:vanish/>
          <w:sz w:val="16"/>
        </w:rPr>
        <w:t>draws</w:t>
      </w:r>
      <w:r w:rsidRPr="00BE352B">
        <w:rPr>
          <w:sz w:val="16"/>
        </w:rPr>
        <w:t xml:space="preserve"> </w:t>
      </w:r>
      <w:r w:rsidRPr="00996312">
        <w:rPr>
          <w:vanish/>
          <w:sz w:val="16"/>
        </w:rPr>
        <w:t>attention</w:t>
      </w:r>
      <w:r w:rsidRPr="00BE352B">
        <w:rPr>
          <w:sz w:val="16"/>
        </w:rPr>
        <w:t xml:space="preserve"> </w:t>
      </w:r>
      <w:r w:rsidRPr="00996312">
        <w:rPr>
          <w:vanish/>
          <w:sz w:val="16"/>
        </w:rPr>
        <w:t>to</w:t>
      </w:r>
      <w:r w:rsidRPr="00BE352B">
        <w:rPr>
          <w:sz w:val="16"/>
        </w:rPr>
        <w:t xml:space="preserve"> </w:t>
      </w:r>
      <w:r w:rsidRPr="00996312">
        <w:rPr>
          <w:vanish/>
          <w:sz w:val="16"/>
        </w:rPr>
        <w:t>mapping</w:t>
      </w:r>
      <w:r w:rsidRPr="00BE352B">
        <w:rPr>
          <w:sz w:val="16"/>
        </w:rPr>
        <w:t xml:space="preserve"> </w:t>
      </w:r>
      <w:r w:rsidRPr="00996312">
        <w:rPr>
          <w:vanish/>
          <w:sz w:val="16"/>
        </w:rPr>
        <w:t>efforts</w:t>
      </w:r>
      <w:r w:rsidRPr="00BE352B">
        <w:rPr>
          <w:sz w:val="16"/>
        </w:rPr>
        <w:t xml:space="preserve"> </w:t>
      </w:r>
      <w:r w:rsidRPr="00996312">
        <w:rPr>
          <w:vanish/>
          <w:sz w:val="16"/>
        </w:rPr>
        <w:t>that</w:t>
      </w:r>
      <w:r w:rsidRPr="00BE352B">
        <w:rPr>
          <w:sz w:val="16"/>
        </w:rPr>
        <w:t xml:space="preserve"> </w:t>
      </w:r>
      <w:r w:rsidRPr="00996312">
        <w:rPr>
          <w:vanish/>
          <w:sz w:val="16"/>
        </w:rPr>
        <w:t>have</w:t>
      </w:r>
      <w:r w:rsidRPr="00BE352B">
        <w:rPr>
          <w:sz w:val="16"/>
        </w:rPr>
        <w:t xml:space="preserve"> </w:t>
      </w:r>
      <w:r w:rsidRPr="00996312">
        <w:rPr>
          <w:vanish/>
          <w:sz w:val="16"/>
        </w:rPr>
        <w:t>revealed</w:t>
      </w:r>
      <w:r w:rsidRPr="00BE352B">
        <w:rPr>
          <w:sz w:val="16"/>
        </w:rPr>
        <w:t xml:space="preserve"> </w:t>
      </w:r>
      <w:r w:rsidRPr="00996312">
        <w:rPr>
          <w:vanish/>
          <w:sz w:val="16"/>
        </w:rPr>
        <w:t>high</w:t>
      </w:r>
      <w:r w:rsidRPr="00BE352B">
        <w:rPr>
          <w:sz w:val="16"/>
        </w:rPr>
        <w:t xml:space="preserve"> </w:t>
      </w:r>
      <w:r w:rsidRPr="00996312">
        <w:rPr>
          <w:vanish/>
          <w:sz w:val="16"/>
        </w:rPr>
        <w:t>an</w:t>
      </w:r>
      <w:r w:rsidRPr="00BE352B">
        <w:rPr>
          <w:sz w:val="16"/>
        </w:rPr>
        <w:t xml:space="preserve"> </w:t>
      </w:r>
      <w:r w:rsidRPr="00996312">
        <w:rPr>
          <w:vanish/>
          <w:sz w:val="16"/>
        </w:rPr>
        <w:t>abundance</w:t>
      </w:r>
      <w:r w:rsidRPr="00BE352B">
        <w:rPr>
          <w:sz w:val="16"/>
        </w:rPr>
        <w:t xml:space="preserve"> </w:t>
      </w:r>
      <w:r w:rsidRPr="00996312">
        <w:rPr>
          <w:vanish/>
          <w:sz w:val="16"/>
        </w:rPr>
        <w:t>of</w:t>
      </w:r>
      <w:r w:rsidRPr="00BE352B">
        <w:rPr>
          <w:sz w:val="16"/>
        </w:rPr>
        <w:t xml:space="preserve"> </w:t>
      </w:r>
      <w:r w:rsidRPr="00996312">
        <w:rPr>
          <w:vanish/>
          <w:sz w:val="16"/>
        </w:rPr>
        <w:t>rare</w:t>
      </w:r>
      <w:r w:rsidRPr="00BE352B">
        <w:rPr>
          <w:sz w:val="16"/>
        </w:rPr>
        <w:t xml:space="preserve"> </w:t>
      </w:r>
      <w:r w:rsidRPr="00996312">
        <w:rPr>
          <w:vanish/>
          <w:sz w:val="16"/>
        </w:rPr>
        <w:t>earth</w:t>
      </w:r>
      <w:r w:rsidRPr="00BE352B">
        <w:rPr>
          <w:sz w:val="16"/>
        </w:rPr>
        <w:t xml:space="preserve"> </w:t>
      </w:r>
      <w:r w:rsidRPr="00996312">
        <w:rPr>
          <w:vanish/>
          <w:sz w:val="16"/>
        </w:rPr>
        <w:t>metals,</w:t>
      </w:r>
      <w:r w:rsidRPr="00BE352B">
        <w:rPr>
          <w:sz w:val="16"/>
        </w:rPr>
        <w:t xml:space="preserve"> </w:t>
      </w:r>
      <w:r w:rsidRPr="00996312">
        <w:rPr>
          <w:vanish/>
          <w:sz w:val="16"/>
        </w:rPr>
        <w:t>thorium,</w:t>
      </w:r>
      <w:r w:rsidRPr="00BE352B">
        <w:rPr>
          <w:sz w:val="16"/>
        </w:rPr>
        <w:t xml:space="preserve"> </w:t>
      </w:r>
      <w:r w:rsidRPr="00996312">
        <w:rPr>
          <w:vanish/>
          <w:sz w:val="16"/>
        </w:rPr>
        <w:t>and</w:t>
      </w:r>
      <w:r w:rsidRPr="00BE352B">
        <w:rPr>
          <w:sz w:val="16"/>
        </w:rPr>
        <w:t xml:space="preserve"> </w:t>
      </w:r>
      <w:r w:rsidRPr="00996312">
        <w:rPr>
          <w:vanish/>
          <w:sz w:val="16"/>
        </w:rPr>
        <w:t>iron</w:t>
      </w:r>
      <w:r w:rsidRPr="00BE352B">
        <w:rPr>
          <w:sz w:val="16"/>
        </w:rPr>
        <w:t xml:space="preserve"> </w:t>
      </w:r>
      <w:r w:rsidRPr="00996312">
        <w:rPr>
          <w:vanish/>
          <w:sz w:val="16"/>
        </w:rPr>
        <w:t>in</w:t>
      </w:r>
      <w:r w:rsidRPr="00BE352B">
        <w:rPr>
          <w:sz w:val="16"/>
        </w:rPr>
        <w:t xml:space="preserve"> </w:t>
      </w:r>
      <w:r w:rsidRPr="00996312">
        <w:rPr>
          <w:vanish/>
          <w:sz w:val="16"/>
        </w:rPr>
        <w:t>the</w:t>
      </w:r>
      <w:r w:rsidRPr="00BE352B">
        <w:rPr>
          <w:sz w:val="16"/>
        </w:rPr>
        <w:t xml:space="preserve"> </w:t>
      </w:r>
      <w:r w:rsidRPr="00996312">
        <w:rPr>
          <w:vanish/>
          <w:sz w:val="16"/>
        </w:rPr>
        <w:t>Moon’s</w:t>
      </w:r>
      <w:r w:rsidRPr="00BE352B">
        <w:rPr>
          <w:sz w:val="16"/>
        </w:rPr>
        <w:t xml:space="preserve"> </w:t>
      </w:r>
      <w:r w:rsidRPr="00996312">
        <w:rPr>
          <w:vanish/>
          <w:sz w:val="16"/>
        </w:rPr>
        <w:t>‘Mare</w:t>
      </w:r>
      <w:r w:rsidRPr="00BE352B">
        <w:rPr>
          <w:sz w:val="16"/>
        </w:rPr>
        <w:t xml:space="preserve"> </w:t>
      </w:r>
      <w:r w:rsidRPr="00996312">
        <w:rPr>
          <w:vanish/>
          <w:sz w:val="16"/>
        </w:rPr>
        <w:t>Procellarum</w:t>
      </w:r>
      <w:r w:rsidRPr="00BE352B">
        <w:rPr>
          <w:sz w:val="16"/>
        </w:rPr>
        <w:t xml:space="preserve"> </w:t>
      </w:r>
      <w:r w:rsidRPr="00996312">
        <w:rPr>
          <w:vanish/>
          <w:sz w:val="16"/>
        </w:rPr>
        <w:t>KREEP'</w:t>
      </w:r>
      <w:r w:rsidRPr="00BE352B">
        <w:rPr>
          <w:sz w:val="16"/>
        </w:rPr>
        <w:t xml:space="preserve"> </w:t>
      </w:r>
      <w:r w:rsidRPr="00996312">
        <w:rPr>
          <w:vanish/>
          <w:sz w:val="16"/>
        </w:rPr>
        <w:t>region</w:t>
      </w:r>
      <w:r w:rsidRPr="00BE352B">
        <w:rPr>
          <w:sz w:val="16"/>
        </w:rPr>
        <w:t xml:space="preserve"> </w:t>
      </w:r>
      <w:r w:rsidRPr="00996312">
        <w:rPr>
          <w:vanish/>
          <w:sz w:val="16"/>
        </w:rPr>
        <w:t>(Klinger,</w:t>
      </w:r>
      <w:r w:rsidRPr="00BE352B">
        <w:rPr>
          <w:sz w:val="16"/>
        </w:rPr>
        <w:t xml:space="preserve"> </w:t>
      </w:r>
      <w:r w:rsidRPr="00996312">
        <w:rPr>
          <w:vanish/>
          <w:sz w:val="16"/>
        </w:rPr>
        <w:t>2017,</w:t>
      </w:r>
      <w:r w:rsidRPr="00BE352B">
        <w:rPr>
          <w:sz w:val="16"/>
        </w:rPr>
        <w:t xml:space="preserve"> </w:t>
      </w:r>
      <w:r w:rsidRPr="00996312">
        <w:rPr>
          <w:vanish/>
          <w:sz w:val="16"/>
        </w:rPr>
        <w:t>p.</w:t>
      </w:r>
      <w:r w:rsidRPr="00BE352B">
        <w:rPr>
          <w:sz w:val="16"/>
        </w:rPr>
        <w:t xml:space="preserve"> </w:t>
      </w:r>
      <w:r w:rsidRPr="00996312">
        <w:rPr>
          <w:vanish/>
          <w:sz w:val="16"/>
        </w:rPr>
        <w:t>203).</w:t>
      </w:r>
      <w:r w:rsidRPr="00BE352B">
        <w:rPr>
          <w:sz w:val="16"/>
        </w:rPr>
        <w:t xml:space="preserve"> </w:t>
      </w:r>
    </w:p>
    <w:p w14:paraId="05327D0B" w14:textId="77777777" w:rsidR="005D7438" w:rsidRPr="00996312" w:rsidRDefault="005D7438" w:rsidP="005D7438">
      <w:pPr>
        <w:rPr>
          <w:vanish/>
          <w:sz w:val="16"/>
        </w:rPr>
      </w:pPr>
      <w:r w:rsidRPr="00996312">
        <w:rPr>
          <w:vanish/>
          <w:sz w:val="16"/>
        </w:rPr>
        <w:t>We</w:t>
      </w:r>
      <w:r w:rsidRPr="00BE352B">
        <w:rPr>
          <w:sz w:val="16"/>
        </w:rPr>
        <w:t xml:space="preserve"> </w:t>
      </w:r>
      <w:r w:rsidRPr="00996312">
        <w:rPr>
          <w:vanish/>
          <w:sz w:val="16"/>
        </w:rPr>
        <w:t>have</w:t>
      </w:r>
      <w:r w:rsidRPr="00BE352B">
        <w:rPr>
          <w:sz w:val="16"/>
        </w:rPr>
        <w:t xml:space="preserve"> </w:t>
      </w:r>
      <w:r w:rsidRPr="00996312">
        <w:rPr>
          <w:vanish/>
          <w:sz w:val="16"/>
        </w:rPr>
        <w:t>already</w:t>
      </w:r>
      <w:r w:rsidRPr="00BE352B">
        <w:rPr>
          <w:sz w:val="16"/>
        </w:rPr>
        <w:t xml:space="preserve"> </w:t>
      </w:r>
      <w:r w:rsidRPr="00996312">
        <w:rPr>
          <w:vanish/>
          <w:sz w:val="16"/>
        </w:rPr>
        <w:t>noted</w:t>
      </w:r>
      <w:r w:rsidRPr="00BE352B">
        <w:rPr>
          <w:sz w:val="16"/>
        </w:rPr>
        <w:t xml:space="preserve"> </w:t>
      </w:r>
      <w:r w:rsidRPr="00996312">
        <w:rPr>
          <w:vanish/>
          <w:sz w:val="16"/>
        </w:rPr>
        <w:t>that</w:t>
      </w:r>
      <w:r w:rsidRPr="00BE352B">
        <w:rPr>
          <w:sz w:val="16"/>
        </w:rPr>
        <w:t xml:space="preserve"> </w:t>
      </w:r>
      <w:r w:rsidRPr="00996312">
        <w:rPr>
          <w:vanish/>
          <w:sz w:val="16"/>
        </w:rPr>
        <w:t>it</w:t>
      </w:r>
      <w:r w:rsidRPr="00BE352B">
        <w:rPr>
          <w:sz w:val="16"/>
        </w:rPr>
        <w:t xml:space="preserve"> </w:t>
      </w:r>
      <w:r w:rsidRPr="00996312">
        <w:rPr>
          <w:vanish/>
          <w:sz w:val="16"/>
        </w:rPr>
        <w:t>is</w:t>
      </w:r>
      <w:r w:rsidRPr="00BE352B">
        <w:rPr>
          <w:sz w:val="16"/>
        </w:rPr>
        <w:t xml:space="preserve"> </w:t>
      </w:r>
      <w:r w:rsidRPr="00996312">
        <w:rPr>
          <w:vanish/>
          <w:sz w:val="16"/>
        </w:rPr>
        <w:t>not</w:t>
      </w:r>
      <w:r w:rsidRPr="00BE352B">
        <w:rPr>
          <w:sz w:val="16"/>
        </w:rPr>
        <w:t xml:space="preserve"> </w:t>
      </w:r>
      <w:r w:rsidRPr="00996312">
        <w:rPr>
          <w:vanish/>
          <w:sz w:val="16"/>
        </w:rPr>
        <w:t>humanity,</w:t>
      </w:r>
      <w:r w:rsidRPr="00BE352B">
        <w:rPr>
          <w:sz w:val="16"/>
        </w:rPr>
        <w:t xml:space="preserve"> </w:t>
      </w:r>
      <w:r w:rsidRPr="00996312">
        <w:rPr>
          <w:vanish/>
          <w:sz w:val="16"/>
        </w:rPr>
        <w:t>conceived</w:t>
      </w:r>
      <w:r w:rsidRPr="00BE352B">
        <w:rPr>
          <w:sz w:val="16"/>
        </w:rPr>
        <w:t xml:space="preserve"> </w:t>
      </w:r>
      <w:r w:rsidRPr="00996312">
        <w:rPr>
          <w:vanish/>
          <w:sz w:val="16"/>
        </w:rPr>
        <w:t>as</w:t>
      </w:r>
      <w:r w:rsidRPr="00BE352B">
        <w:rPr>
          <w:sz w:val="16"/>
        </w:rPr>
        <w:t xml:space="preserve"> </w:t>
      </w:r>
      <w:r w:rsidRPr="00996312">
        <w:rPr>
          <w:vanish/>
          <w:sz w:val="16"/>
        </w:rPr>
        <w:t>species-being,</w:t>
      </w:r>
      <w:r w:rsidRPr="00BE352B">
        <w:rPr>
          <w:sz w:val="16"/>
        </w:rPr>
        <w:t xml:space="preserve"> </w:t>
      </w:r>
      <w:r w:rsidRPr="00996312">
        <w:rPr>
          <w:vanish/>
          <w:sz w:val="16"/>
        </w:rPr>
        <w:t>a</w:t>
      </w:r>
      <w:r w:rsidRPr="00BE352B">
        <w:rPr>
          <w:sz w:val="16"/>
        </w:rPr>
        <w:t xml:space="preserve"> </w:t>
      </w:r>
      <w:r w:rsidRPr="00996312">
        <w:rPr>
          <w:vanish/>
          <w:sz w:val="16"/>
        </w:rPr>
        <w:t>Gattungswesen,</w:t>
      </w:r>
      <w:r w:rsidRPr="00BE352B">
        <w:rPr>
          <w:sz w:val="16"/>
        </w:rPr>
        <w:t xml:space="preserve"> </w:t>
      </w:r>
      <w:r w:rsidRPr="00996312">
        <w:rPr>
          <w:vanish/>
          <w:sz w:val="16"/>
        </w:rPr>
        <w:t>that</w:t>
      </w:r>
      <w:r w:rsidRPr="00BE352B">
        <w:rPr>
          <w:sz w:val="16"/>
        </w:rPr>
        <w:t xml:space="preserve"> </w:t>
      </w:r>
      <w:r w:rsidRPr="00996312">
        <w:rPr>
          <w:vanish/>
          <w:sz w:val="16"/>
        </w:rPr>
        <w:t>makes</w:t>
      </w:r>
      <w:r w:rsidRPr="00BE352B">
        <w:rPr>
          <w:sz w:val="16"/>
        </w:rPr>
        <w:t xml:space="preserve"> </w:t>
      </w:r>
      <w:r w:rsidRPr="00996312">
        <w:rPr>
          <w:vanish/>
          <w:sz w:val="16"/>
        </w:rPr>
        <w:t>its</w:t>
      </w:r>
      <w:r w:rsidRPr="00BE352B">
        <w:rPr>
          <w:sz w:val="16"/>
        </w:rPr>
        <w:t xml:space="preserve"> </w:t>
      </w:r>
      <w:r w:rsidRPr="00996312">
        <w:rPr>
          <w:vanish/>
          <w:sz w:val="16"/>
        </w:rPr>
        <w:t>way</w:t>
      </w:r>
      <w:r w:rsidRPr="00BE352B">
        <w:rPr>
          <w:sz w:val="16"/>
        </w:rPr>
        <w:t xml:space="preserve"> </w:t>
      </w:r>
      <w:r w:rsidRPr="00996312">
        <w:rPr>
          <w:vanish/>
          <w:sz w:val="16"/>
        </w:rPr>
        <w:t>into</w:t>
      </w:r>
      <w:r w:rsidRPr="00BE352B">
        <w:rPr>
          <w:sz w:val="16"/>
        </w:rPr>
        <w:t xml:space="preserve"> </w:t>
      </w:r>
      <w:r w:rsidRPr="00996312">
        <w:rPr>
          <w:vanish/>
          <w:sz w:val="16"/>
        </w:rPr>
        <w:t>space.</w:t>
      </w:r>
      <w:r w:rsidRPr="00BE352B">
        <w:rPr>
          <w:sz w:val="16"/>
        </w:rPr>
        <w:t xml:space="preserve"> </w:t>
      </w:r>
      <w:r w:rsidRPr="00996312">
        <w:rPr>
          <w:vanish/>
          <w:sz w:val="16"/>
        </w:rPr>
        <w:t>The</w:t>
      </w:r>
      <w:r w:rsidRPr="00BE352B">
        <w:rPr>
          <w:sz w:val="16"/>
        </w:rPr>
        <w:t xml:space="preserve"> </w:t>
      </w:r>
      <w:r w:rsidRPr="00996312">
        <w:rPr>
          <w:vanish/>
          <w:sz w:val="16"/>
        </w:rPr>
        <w:t>term</w:t>
      </w:r>
      <w:r w:rsidRPr="00BE352B">
        <w:rPr>
          <w:sz w:val="16"/>
        </w:rPr>
        <w:t xml:space="preserve"> </w:t>
      </w:r>
      <w:r w:rsidRPr="00996312">
        <w:rPr>
          <w:vanish/>
          <w:sz w:val="16"/>
        </w:rPr>
        <w:t>Gattungswesen,</w:t>
      </w:r>
      <w:r w:rsidRPr="00BE352B">
        <w:rPr>
          <w:sz w:val="16"/>
        </w:rPr>
        <w:t xml:space="preserve"> </w:t>
      </w:r>
      <w:r w:rsidRPr="00996312">
        <w:rPr>
          <w:vanish/>
          <w:sz w:val="16"/>
        </w:rPr>
        <w:t>of</w:t>
      </w:r>
      <w:r w:rsidRPr="00BE352B">
        <w:rPr>
          <w:sz w:val="16"/>
        </w:rPr>
        <w:t xml:space="preserve"> </w:t>
      </w:r>
      <w:r w:rsidRPr="00996312">
        <w:rPr>
          <w:vanish/>
          <w:sz w:val="16"/>
        </w:rPr>
        <w:t>course,</w:t>
      </w:r>
      <w:r w:rsidRPr="00BE352B">
        <w:rPr>
          <w:sz w:val="16"/>
        </w:rPr>
        <w:t xml:space="preserve"> </w:t>
      </w:r>
      <w:r w:rsidRPr="00996312">
        <w:rPr>
          <w:vanish/>
          <w:sz w:val="16"/>
        </w:rPr>
        <w:t>has</w:t>
      </w:r>
      <w:r w:rsidRPr="00BE352B">
        <w:rPr>
          <w:sz w:val="16"/>
        </w:rPr>
        <w:t xml:space="preserve"> </w:t>
      </w:r>
      <w:r w:rsidRPr="00996312">
        <w:rPr>
          <w:vanish/>
          <w:sz w:val="16"/>
        </w:rPr>
        <w:t>a</w:t>
      </w:r>
      <w:r w:rsidRPr="00BE352B">
        <w:rPr>
          <w:sz w:val="16"/>
        </w:rPr>
        <w:t xml:space="preserve"> </w:t>
      </w:r>
      <w:r w:rsidRPr="00996312">
        <w:rPr>
          <w:vanish/>
          <w:sz w:val="16"/>
        </w:rPr>
        <w:t>long</w:t>
      </w:r>
      <w:r w:rsidRPr="00BE352B">
        <w:rPr>
          <w:sz w:val="16"/>
        </w:rPr>
        <w:t xml:space="preserve"> </w:t>
      </w:r>
      <w:r w:rsidRPr="00996312">
        <w:rPr>
          <w:vanish/>
          <w:sz w:val="16"/>
        </w:rPr>
        <w:t>intellectual</w:t>
      </w:r>
      <w:r w:rsidRPr="00BE352B">
        <w:rPr>
          <w:sz w:val="16"/>
        </w:rPr>
        <w:t xml:space="preserve"> </w:t>
      </w:r>
      <w:r w:rsidRPr="00996312">
        <w:rPr>
          <w:vanish/>
          <w:sz w:val="16"/>
        </w:rPr>
        <w:t>pedigree,</w:t>
      </w:r>
      <w:r w:rsidRPr="00BE352B">
        <w:rPr>
          <w:sz w:val="16"/>
        </w:rPr>
        <w:t xml:space="preserve"> </w:t>
      </w:r>
      <w:r w:rsidRPr="00996312">
        <w:rPr>
          <w:vanish/>
          <w:sz w:val="16"/>
        </w:rPr>
        <w:t>harking</w:t>
      </w:r>
      <w:r w:rsidRPr="00BE352B">
        <w:rPr>
          <w:sz w:val="16"/>
        </w:rPr>
        <w:t xml:space="preserve"> </w:t>
      </w:r>
      <w:r w:rsidRPr="00996312">
        <w:rPr>
          <w:vanish/>
          <w:sz w:val="16"/>
        </w:rPr>
        <w:t>back</w:t>
      </w:r>
      <w:r w:rsidRPr="00BE352B">
        <w:rPr>
          <w:sz w:val="16"/>
        </w:rPr>
        <w:t xml:space="preserve"> </w:t>
      </w:r>
      <w:r w:rsidRPr="00996312">
        <w:rPr>
          <w:vanish/>
          <w:sz w:val="16"/>
        </w:rPr>
        <w:t>to</w:t>
      </w:r>
      <w:r w:rsidRPr="00BE352B">
        <w:rPr>
          <w:sz w:val="16"/>
        </w:rPr>
        <w:t xml:space="preserve"> </w:t>
      </w:r>
      <w:r w:rsidRPr="00996312">
        <w:rPr>
          <w:vanish/>
          <w:sz w:val="16"/>
        </w:rPr>
        <w:t>Hegel,</w:t>
      </w:r>
      <w:r w:rsidRPr="00BE352B">
        <w:rPr>
          <w:sz w:val="16"/>
        </w:rPr>
        <w:t xml:space="preserve"> </w:t>
      </w:r>
      <w:r w:rsidRPr="00996312">
        <w:rPr>
          <w:vanish/>
          <w:sz w:val="16"/>
        </w:rPr>
        <w:t>Feuerbach,</w:t>
      </w:r>
      <w:r w:rsidRPr="00BE352B">
        <w:rPr>
          <w:sz w:val="16"/>
        </w:rPr>
        <w:t xml:space="preserve"> </w:t>
      </w:r>
      <w:r w:rsidRPr="00996312">
        <w:rPr>
          <w:vanish/>
          <w:sz w:val="16"/>
        </w:rPr>
        <w:t>Marx,</w:t>
      </w:r>
      <w:r w:rsidRPr="00BE352B">
        <w:rPr>
          <w:sz w:val="16"/>
        </w:rPr>
        <w:t xml:space="preserve"> </w:t>
      </w:r>
      <w:r w:rsidRPr="00996312">
        <w:rPr>
          <w:vanish/>
          <w:sz w:val="16"/>
        </w:rPr>
        <w:t>and</w:t>
      </w:r>
      <w:r w:rsidRPr="00BE352B">
        <w:rPr>
          <w:sz w:val="16"/>
        </w:rPr>
        <w:t xml:space="preserve"> </w:t>
      </w:r>
      <w:r w:rsidRPr="00996312">
        <w:rPr>
          <w:vanish/>
          <w:sz w:val="16"/>
        </w:rPr>
        <w:t>others.</w:t>
      </w:r>
      <w:r w:rsidRPr="00BE352B">
        <w:rPr>
          <w:sz w:val="16"/>
        </w:rPr>
        <w:t xml:space="preserve"> </w:t>
      </w:r>
      <w:r w:rsidRPr="00996312">
        <w:rPr>
          <w:vanish/>
          <w:sz w:val="16"/>
        </w:rPr>
        <w:t>The</w:t>
      </w:r>
      <w:r w:rsidRPr="00BE352B">
        <w:rPr>
          <w:sz w:val="16"/>
        </w:rPr>
        <w:t xml:space="preserve"> </w:t>
      </w:r>
      <w:r w:rsidRPr="00996312">
        <w:rPr>
          <w:vanish/>
          <w:sz w:val="16"/>
        </w:rPr>
        <w:t>term</w:t>
      </w:r>
      <w:r w:rsidRPr="00BE352B">
        <w:rPr>
          <w:sz w:val="16"/>
        </w:rPr>
        <w:t xml:space="preserve"> </w:t>
      </w:r>
      <w:r w:rsidRPr="00996312">
        <w:rPr>
          <w:vanish/>
          <w:sz w:val="16"/>
        </w:rPr>
        <w:t>can</w:t>
      </w:r>
      <w:r w:rsidRPr="00BE352B">
        <w:rPr>
          <w:sz w:val="16"/>
        </w:rPr>
        <w:t xml:space="preserve"> </w:t>
      </w:r>
      <w:r w:rsidRPr="00996312">
        <w:rPr>
          <w:vanish/>
          <w:sz w:val="16"/>
        </w:rPr>
        <w:t>‘be</w:t>
      </w:r>
      <w:r w:rsidRPr="00BE352B">
        <w:rPr>
          <w:sz w:val="16"/>
        </w:rPr>
        <w:t xml:space="preserve"> </w:t>
      </w:r>
      <w:r w:rsidRPr="00996312">
        <w:rPr>
          <w:vanish/>
          <w:sz w:val="16"/>
        </w:rPr>
        <w:t>naturally</w:t>
      </w:r>
      <w:r w:rsidRPr="00BE352B">
        <w:rPr>
          <w:sz w:val="16"/>
        </w:rPr>
        <w:t xml:space="preserve"> </w:t>
      </w:r>
      <w:r w:rsidRPr="00996312">
        <w:rPr>
          <w:vanish/>
          <w:sz w:val="16"/>
        </w:rPr>
        <w:t>applied</w:t>
      </w:r>
      <w:r w:rsidRPr="00BE352B">
        <w:rPr>
          <w:sz w:val="16"/>
        </w:rPr>
        <w:t xml:space="preserve"> </w:t>
      </w:r>
      <w:r w:rsidRPr="00996312">
        <w:rPr>
          <w:vanish/>
          <w:sz w:val="16"/>
        </w:rPr>
        <w:t>both</w:t>
      </w:r>
      <w:r w:rsidRPr="00BE352B">
        <w:rPr>
          <w:sz w:val="16"/>
        </w:rPr>
        <w:t xml:space="preserve"> </w:t>
      </w:r>
      <w:r w:rsidRPr="00996312">
        <w:rPr>
          <w:vanish/>
          <w:sz w:val="16"/>
        </w:rPr>
        <w:t>to</w:t>
      </w:r>
      <w:r w:rsidRPr="00BE352B">
        <w:rPr>
          <w:sz w:val="16"/>
        </w:rPr>
        <w:t xml:space="preserve"> </w:t>
      </w:r>
      <w:r w:rsidRPr="00996312">
        <w:rPr>
          <w:vanish/>
          <w:sz w:val="16"/>
        </w:rPr>
        <w:t>the</w:t>
      </w:r>
      <w:r w:rsidRPr="00BE352B">
        <w:rPr>
          <w:sz w:val="16"/>
        </w:rPr>
        <w:t xml:space="preserve"> </w:t>
      </w:r>
      <w:r w:rsidRPr="00996312">
        <w:rPr>
          <w:vanish/>
          <w:sz w:val="16"/>
        </w:rPr>
        <w:t>individual</w:t>
      </w:r>
      <w:r w:rsidRPr="00BE352B">
        <w:rPr>
          <w:sz w:val="16"/>
        </w:rPr>
        <w:t xml:space="preserve"> </w:t>
      </w:r>
      <w:r w:rsidRPr="00996312">
        <w:rPr>
          <w:vanish/>
          <w:sz w:val="16"/>
        </w:rPr>
        <w:t>human</w:t>
      </w:r>
      <w:r w:rsidRPr="00BE352B">
        <w:rPr>
          <w:sz w:val="16"/>
        </w:rPr>
        <w:t xml:space="preserve"> </w:t>
      </w:r>
      <w:r w:rsidRPr="00996312">
        <w:rPr>
          <w:vanish/>
          <w:sz w:val="16"/>
        </w:rPr>
        <w:t>being</w:t>
      </w:r>
      <w:r w:rsidRPr="00BE352B">
        <w:rPr>
          <w:sz w:val="16"/>
        </w:rPr>
        <w:t xml:space="preserve"> </w:t>
      </w:r>
      <w:r w:rsidRPr="00996312">
        <w:rPr>
          <w:vanish/>
          <w:sz w:val="16"/>
        </w:rPr>
        <w:t>and</w:t>
      </w:r>
      <w:r w:rsidRPr="00BE352B">
        <w:rPr>
          <w:sz w:val="16"/>
        </w:rPr>
        <w:t xml:space="preserve"> </w:t>
      </w:r>
      <w:r w:rsidRPr="00996312">
        <w:rPr>
          <w:vanish/>
          <w:sz w:val="16"/>
        </w:rPr>
        <w:t>to</w:t>
      </w:r>
      <w:r w:rsidRPr="00BE352B">
        <w:rPr>
          <w:sz w:val="16"/>
        </w:rPr>
        <w:t xml:space="preserve"> </w:t>
      </w:r>
      <w:r w:rsidRPr="00996312">
        <w:rPr>
          <w:vanish/>
          <w:sz w:val="16"/>
        </w:rPr>
        <w:t>the</w:t>
      </w:r>
      <w:r w:rsidRPr="00BE352B">
        <w:rPr>
          <w:sz w:val="16"/>
        </w:rPr>
        <w:t xml:space="preserve"> </w:t>
      </w:r>
      <w:r w:rsidRPr="00996312">
        <w:rPr>
          <w:vanish/>
          <w:sz w:val="16"/>
        </w:rPr>
        <w:t>common</w:t>
      </w:r>
      <w:r w:rsidRPr="00BE352B">
        <w:rPr>
          <w:sz w:val="16"/>
        </w:rPr>
        <w:t xml:space="preserve"> </w:t>
      </w:r>
      <w:r w:rsidRPr="00996312">
        <w:rPr>
          <w:vanish/>
          <w:sz w:val="16"/>
        </w:rPr>
        <w:t>nature</w:t>
      </w:r>
      <w:r w:rsidRPr="00BE352B">
        <w:rPr>
          <w:sz w:val="16"/>
        </w:rPr>
        <w:t xml:space="preserve"> </w:t>
      </w:r>
      <w:r w:rsidRPr="00996312">
        <w:rPr>
          <w:vanish/>
          <w:sz w:val="16"/>
        </w:rPr>
        <w:t>or</w:t>
      </w:r>
      <w:r w:rsidRPr="00BE352B">
        <w:rPr>
          <w:sz w:val="16"/>
        </w:rPr>
        <w:t xml:space="preserve"> </w:t>
      </w:r>
      <w:r w:rsidRPr="00996312">
        <w:rPr>
          <w:vanish/>
          <w:sz w:val="16"/>
        </w:rPr>
        <w:t>essence</w:t>
      </w:r>
      <w:r w:rsidRPr="00BE352B">
        <w:rPr>
          <w:sz w:val="16"/>
        </w:rPr>
        <w:t xml:space="preserve"> </w:t>
      </w:r>
      <w:r w:rsidRPr="00996312">
        <w:rPr>
          <w:vanish/>
          <w:sz w:val="16"/>
        </w:rPr>
        <w:t>which</w:t>
      </w:r>
      <w:r w:rsidRPr="00BE352B">
        <w:rPr>
          <w:sz w:val="16"/>
        </w:rPr>
        <w:t xml:space="preserve"> </w:t>
      </w:r>
      <w:r w:rsidRPr="00996312">
        <w:rPr>
          <w:vanish/>
          <w:sz w:val="16"/>
        </w:rPr>
        <w:t>resides</w:t>
      </w:r>
      <w:r w:rsidRPr="00BE352B">
        <w:rPr>
          <w:sz w:val="16"/>
        </w:rPr>
        <w:t xml:space="preserve"> </w:t>
      </w:r>
      <w:r w:rsidRPr="00996312">
        <w:rPr>
          <w:vanish/>
          <w:sz w:val="16"/>
        </w:rPr>
        <w:t>in</w:t>
      </w:r>
      <w:r w:rsidRPr="00BE352B">
        <w:rPr>
          <w:sz w:val="16"/>
        </w:rPr>
        <w:t xml:space="preserve"> </w:t>
      </w:r>
      <w:r w:rsidRPr="00996312">
        <w:rPr>
          <w:vanish/>
          <w:sz w:val="16"/>
        </w:rPr>
        <w:t>every</w:t>
      </w:r>
      <w:r w:rsidRPr="00BE352B">
        <w:rPr>
          <w:sz w:val="16"/>
        </w:rPr>
        <w:t xml:space="preserve"> </w:t>
      </w:r>
      <w:r w:rsidRPr="00996312">
        <w:rPr>
          <w:vanish/>
          <w:sz w:val="16"/>
        </w:rPr>
        <w:t>individual</w:t>
      </w:r>
      <w:r w:rsidRPr="00BE352B">
        <w:rPr>
          <w:sz w:val="16"/>
        </w:rPr>
        <w:t xml:space="preserve"> </w:t>
      </w:r>
      <w:r w:rsidRPr="00996312">
        <w:rPr>
          <w:vanish/>
          <w:sz w:val="16"/>
        </w:rPr>
        <w:t>man</w:t>
      </w:r>
      <w:r w:rsidRPr="00BE352B">
        <w:rPr>
          <w:sz w:val="16"/>
        </w:rPr>
        <w:t xml:space="preserve"> </w:t>
      </w:r>
      <w:r w:rsidRPr="00996312">
        <w:rPr>
          <w:vanish/>
          <w:sz w:val="16"/>
        </w:rPr>
        <w:t>and</w:t>
      </w:r>
      <w:r w:rsidRPr="00BE352B">
        <w:rPr>
          <w:sz w:val="16"/>
        </w:rPr>
        <w:t xml:space="preserve"> </w:t>
      </w:r>
      <w:r w:rsidRPr="00996312">
        <w:rPr>
          <w:vanish/>
          <w:sz w:val="16"/>
        </w:rPr>
        <w:t>woman',</w:t>
      </w:r>
      <w:r w:rsidRPr="00BE352B">
        <w:rPr>
          <w:sz w:val="16"/>
        </w:rPr>
        <w:t xml:space="preserve"> </w:t>
      </w:r>
      <w:r w:rsidRPr="00996312">
        <w:rPr>
          <w:vanish/>
          <w:sz w:val="16"/>
        </w:rPr>
        <w:t>Allan</w:t>
      </w:r>
      <w:r w:rsidRPr="00BE352B">
        <w:rPr>
          <w:sz w:val="16"/>
        </w:rPr>
        <w:t xml:space="preserve"> </w:t>
      </w:r>
      <w:r w:rsidRPr="00996312">
        <w:rPr>
          <w:vanish/>
          <w:sz w:val="16"/>
        </w:rPr>
        <w:t>Wood</w:t>
      </w:r>
      <w:r w:rsidRPr="00BE352B">
        <w:rPr>
          <w:sz w:val="16"/>
        </w:rPr>
        <w:t xml:space="preserve"> </w:t>
      </w:r>
      <w:r w:rsidRPr="00996312">
        <w:rPr>
          <w:vanish/>
          <w:sz w:val="16"/>
        </w:rPr>
        <w:t>(2004,</w:t>
      </w:r>
      <w:r w:rsidRPr="00BE352B">
        <w:rPr>
          <w:sz w:val="16"/>
        </w:rPr>
        <w:t xml:space="preserve"> </w:t>
      </w:r>
      <w:r w:rsidRPr="00996312">
        <w:rPr>
          <w:vanish/>
          <w:sz w:val="16"/>
        </w:rPr>
        <w:t>p.</w:t>
      </w:r>
      <w:r w:rsidRPr="00BE352B">
        <w:rPr>
          <w:sz w:val="16"/>
        </w:rPr>
        <w:t xml:space="preserve"> </w:t>
      </w:r>
      <w:r w:rsidRPr="00996312">
        <w:rPr>
          <w:vanish/>
          <w:sz w:val="16"/>
        </w:rPr>
        <w:t>17)</w:t>
      </w:r>
      <w:r w:rsidRPr="00BE352B">
        <w:rPr>
          <w:sz w:val="16"/>
        </w:rPr>
        <w:t xml:space="preserve"> </w:t>
      </w:r>
      <w:r w:rsidRPr="00996312">
        <w:rPr>
          <w:vanish/>
          <w:sz w:val="16"/>
        </w:rPr>
        <w:t>writes,</w:t>
      </w:r>
      <w:r w:rsidRPr="00BE352B">
        <w:rPr>
          <w:sz w:val="16"/>
        </w:rPr>
        <w:t xml:space="preserve"> </w:t>
      </w:r>
      <w:r w:rsidRPr="00996312">
        <w:rPr>
          <w:vanish/>
          <w:sz w:val="16"/>
        </w:rPr>
        <w:t>as</w:t>
      </w:r>
      <w:r w:rsidRPr="00BE352B">
        <w:rPr>
          <w:sz w:val="16"/>
        </w:rPr>
        <w:t xml:space="preserve"> </w:t>
      </w:r>
      <w:r w:rsidRPr="00996312">
        <w:rPr>
          <w:vanish/>
          <w:sz w:val="16"/>
        </w:rPr>
        <w:t>well</w:t>
      </w:r>
      <w:r w:rsidRPr="00BE352B">
        <w:rPr>
          <w:sz w:val="16"/>
        </w:rPr>
        <w:t xml:space="preserve"> </w:t>
      </w:r>
      <w:r w:rsidRPr="00996312">
        <w:rPr>
          <w:vanish/>
          <w:sz w:val="16"/>
        </w:rPr>
        <w:t>as</w:t>
      </w:r>
      <w:r w:rsidRPr="00BE352B">
        <w:rPr>
          <w:sz w:val="16"/>
        </w:rPr>
        <w:t xml:space="preserve"> </w:t>
      </w:r>
      <w:r w:rsidRPr="00996312">
        <w:rPr>
          <w:vanish/>
          <w:sz w:val="16"/>
        </w:rPr>
        <w:t>‘to</w:t>
      </w:r>
      <w:r w:rsidRPr="00BE352B">
        <w:rPr>
          <w:sz w:val="16"/>
        </w:rPr>
        <w:t xml:space="preserve"> </w:t>
      </w:r>
      <w:r w:rsidRPr="00996312">
        <w:rPr>
          <w:vanish/>
          <w:sz w:val="16"/>
        </w:rPr>
        <w:t>the</w:t>
      </w:r>
      <w:r w:rsidRPr="00BE352B">
        <w:rPr>
          <w:sz w:val="16"/>
        </w:rPr>
        <w:t xml:space="preserve"> </w:t>
      </w:r>
      <w:r w:rsidRPr="00996312">
        <w:rPr>
          <w:vanish/>
          <w:sz w:val="16"/>
        </w:rPr>
        <w:t>entire</w:t>
      </w:r>
      <w:r w:rsidRPr="00BE352B">
        <w:rPr>
          <w:sz w:val="16"/>
        </w:rPr>
        <w:t xml:space="preserve"> </w:t>
      </w:r>
      <w:r w:rsidRPr="00996312">
        <w:rPr>
          <w:vanish/>
          <w:sz w:val="16"/>
        </w:rPr>
        <w:t>human</w:t>
      </w:r>
      <w:r w:rsidRPr="00BE352B">
        <w:rPr>
          <w:sz w:val="16"/>
        </w:rPr>
        <w:t xml:space="preserve"> </w:t>
      </w:r>
      <w:r w:rsidRPr="00996312">
        <w:rPr>
          <w:vanish/>
          <w:sz w:val="16"/>
        </w:rPr>
        <w:t>race,</w:t>
      </w:r>
      <w:r w:rsidRPr="00BE352B">
        <w:rPr>
          <w:sz w:val="16"/>
        </w:rPr>
        <w:t xml:space="preserve"> </w:t>
      </w:r>
      <w:r w:rsidRPr="00996312">
        <w:rPr>
          <w:vanish/>
          <w:sz w:val="16"/>
        </w:rPr>
        <w:t>referring</w:t>
      </w:r>
      <w:r w:rsidRPr="00BE352B">
        <w:rPr>
          <w:sz w:val="16"/>
        </w:rPr>
        <w:t xml:space="preserve"> </w:t>
      </w:r>
      <w:r w:rsidRPr="00996312">
        <w:rPr>
          <w:vanish/>
          <w:sz w:val="16"/>
        </w:rPr>
        <w:t>to</w:t>
      </w:r>
      <w:r w:rsidRPr="00BE352B">
        <w:rPr>
          <w:sz w:val="16"/>
        </w:rPr>
        <w:t xml:space="preserve"> </w:t>
      </w:r>
      <w:r w:rsidRPr="00996312">
        <w:rPr>
          <w:vanish/>
          <w:sz w:val="16"/>
        </w:rPr>
        <w:t>humanity</w:t>
      </w:r>
      <w:r w:rsidRPr="00BE352B">
        <w:rPr>
          <w:sz w:val="16"/>
        </w:rPr>
        <w:t xml:space="preserve"> </w:t>
      </w:r>
      <w:r w:rsidRPr="00996312">
        <w:rPr>
          <w:vanish/>
          <w:sz w:val="16"/>
        </w:rPr>
        <w:t>as</w:t>
      </w:r>
      <w:r w:rsidRPr="00BE352B">
        <w:rPr>
          <w:sz w:val="16"/>
        </w:rPr>
        <w:t xml:space="preserve"> </w:t>
      </w:r>
      <w:r w:rsidRPr="00996312">
        <w:rPr>
          <w:vanish/>
          <w:sz w:val="16"/>
        </w:rPr>
        <w:t>a</w:t>
      </w:r>
      <w:r w:rsidRPr="00BE352B">
        <w:rPr>
          <w:sz w:val="16"/>
        </w:rPr>
        <w:t xml:space="preserve"> </w:t>
      </w:r>
      <w:r w:rsidRPr="00996312">
        <w:rPr>
          <w:vanish/>
          <w:sz w:val="16"/>
        </w:rPr>
        <w:t>single</w:t>
      </w:r>
      <w:r w:rsidRPr="00BE352B">
        <w:rPr>
          <w:sz w:val="16"/>
        </w:rPr>
        <w:t xml:space="preserve"> </w:t>
      </w:r>
      <w:r w:rsidRPr="00996312">
        <w:rPr>
          <w:vanish/>
          <w:sz w:val="16"/>
        </w:rPr>
        <w:t>collective</w:t>
      </w:r>
      <w:r w:rsidRPr="00BE352B">
        <w:rPr>
          <w:sz w:val="16"/>
        </w:rPr>
        <w:t xml:space="preserve"> </w:t>
      </w:r>
      <w:r w:rsidRPr="00996312">
        <w:rPr>
          <w:vanish/>
          <w:sz w:val="16"/>
        </w:rPr>
        <w:t>entity</w:t>
      </w:r>
      <w:r w:rsidRPr="00BE352B">
        <w:rPr>
          <w:sz w:val="16"/>
        </w:rPr>
        <w:t xml:space="preserve"> </w:t>
      </w:r>
      <w:r w:rsidRPr="00996312">
        <w:rPr>
          <w:vanish/>
          <w:sz w:val="16"/>
        </w:rPr>
        <w:t>or</w:t>
      </w:r>
      <w:r w:rsidRPr="00BE352B">
        <w:rPr>
          <w:sz w:val="16"/>
        </w:rPr>
        <w:t xml:space="preserve"> </w:t>
      </w:r>
      <w:r w:rsidRPr="00996312">
        <w:rPr>
          <w:vanish/>
          <w:sz w:val="16"/>
        </w:rPr>
        <w:t>else</w:t>
      </w:r>
      <w:r w:rsidRPr="00BE352B">
        <w:rPr>
          <w:sz w:val="16"/>
        </w:rPr>
        <w:t xml:space="preserve"> </w:t>
      </w:r>
      <w:r w:rsidRPr="00996312">
        <w:rPr>
          <w:vanish/>
          <w:sz w:val="16"/>
        </w:rPr>
        <w:t>to</w:t>
      </w:r>
      <w:r w:rsidRPr="00BE352B">
        <w:rPr>
          <w:sz w:val="16"/>
        </w:rPr>
        <w:t xml:space="preserve"> </w:t>
      </w:r>
      <w:r w:rsidRPr="00996312">
        <w:rPr>
          <w:vanish/>
          <w:sz w:val="16"/>
        </w:rPr>
        <w:t>the</w:t>
      </w:r>
      <w:r w:rsidRPr="00BE352B">
        <w:rPr>
          <w:sz w:val="16"/>
        </w:rPr>
        <w:t xml:space="preserve"> </w:t>
      </w:r>
      <w:r w:rsidRPr="00996312">
        <w:rPr>
          <w:vanish/>
          <w:sz w:val="16"/>
        </w:rPr>
        <w:t>essential</w:t>
      </w:r>
      <w:r w:rsidRPr="00BE352B">
        <w:rPr>
          <w:sz w:val="16"/>
        </w:rPr>
        <w:t xml:space="preserve"> </w:t>
      </w:r>
      <w:r w:rsidRPr="00996312">
        <w:rPr>
          <w:vanish/>
          <w:sz w:val="16"/>
        </w:rPr>
        <w:t>property</w:t>
      </w:r>
      <w:r w:rsidRPr="00BE352B">
        <w:rPr>
          <w:sz w:val="16"/>
        </w:rPr>
        <w:t xml:space="preserve"> </w:t>
      </w:r>
      <w:r w:rsidRPr="00996312">
        <w:rPr>
          <w:vanish/>
          <w:sz w:val="16"/>
        </w:rPr>
        <w:t>which</w:t>
      </w:r>
      <w:r w:rsidRPr="00BE352B">
        <w:rPr>
          <w:sz w:val="16"/>
        </w:rPr>
        <w:t xml:space="preserve"> </w:t>
      </w:r>
      <w:r w:rsidRPr="00996312">
        <w:rPr>
          <w:vanish/>
          <w:sz w:val="16"/>
        </w:rPr>
        <w:t>characterizes</w:t>
      </w:r>
      <w:r w:rsidRPr="00BE352B">
        <w:rPr>
          <w:sz w:val="16"/>
        </w:rPr>
        <w:t xml:space="preserve"> </w:t>
      </w:r>
      <w:r w:rsidRPr="00996312">
        <w:rPr>
          <w:vanish/>
          <w:sz w:val="16"/>
        </w:rPr>
        <w:t>this</w:t>
      </w:r>
      <w:r w:rsidRPr="00BE352B">
        <w:rPr>
          <w:sz w:val="16"/>
        </w:rPr>
        <w:t xml:space="preserve"> </w:t>
      </w:r>
      <w:r w:rsidRPr="00996312">
        <w:rPr>
          <w:vanish/>
          <w:sz w:val="16"/>
        </w:rPr>
        <w:t>entity</w:t>
      </w:r>
      <w:r w:rsidRPr="00BE352B">
        <w:rPr>
          <w:sz w:val="16"/>
        </w:rPr>
        <w:t xml:space="preserve"> </w:t>
      </w:r>
      <w:r w:rsidRPr="00996312">
        <w:rPr>
          <w:vanish/>
          <w:sz w:val="16"/>
        </w:rPr>
        <w:t>and</w:t>
      </w:r>
      <w:r w:rsidRPr="00BE352B">
        <w:rPr>
          <w:sz w:val="16"/>
        </w:rPr>
        <w:t xml:space="preserve"> </w:t>
      </w:r>
      <w:r w:rsidRPr="00996312">
        <w:rPr>
          <w:vanish/>
          <w:sz w:val="16"/>
        </w:rPr>
        <w:t>makes</w:t>
      </w:r>
      <w:r w:rsidRPr="00BE352B">
        <w:rPr>
          <w:sz w:val="16"/>
        </w:rPr>
        <w:t xml:space="preserve"> </w:t>
      </w:r>
      <w:r w:rsidRPr="00996312">
        <w:rPr>
          <w:vanish/>
          <w:sz w:val="16"/>
        </w:rPr>
        <w:t>it</w:t>
      </w:r>
      <w:r w:rsidRPr="00BE352B">
        <w:rPr>
          <w:sz w:val="16"/>
        </w:rPr>
        <w:t xml:space="preserve"> </w:t>
      </w:r>
      <w:r w:rsidRPr="00996312">
        <w:rPr>
          <w:vanish/>
          <w:sz w:val="16"/>
        </w:rPr>
        <w:t>a</w:t>
      </w:r>
      <w:r w:rsidRPr="00BE352B">
        <w:rPr>
          <w:sz w:val="16"/>
        </w:rPr>
        <w:t xml:space="preserve"> </w:t>
      </w:r>
      <w:r w:rsidRPr="00996312">
        <w:rPr>
          <w:vanish/>
          <w:sz w:val="16"/>
        </w:rPr>
        <w:t>single</w:t>
      </w:r>
      <w:r w:rsidRPr="00BE352B">
        <w:rPr>
          <w:sz w:val="16"/>
        </w:rPr>
        <w:t xml:space="preserve"> </w:t>
      </w:r>
      <w:r w:rsidRPr="00996312">
        <w:rPr>
          <w:vanish/>
          <w:sz w:val="16"/>
        </w:rPr>
        <w:t>distinctive</w:t>
      </w:r>
      <w:r w:rsidRPr="00BE352B">
        <w:rPr>
          <w:sz w:val="16"/>
        </w:rPr>
        <w:t xml:space="preserve"> </w:t>
      </w:r>
      <w:r w:rsidRPr="00996312">
        <w:rPr>
          <w:vanish/>
          <w:sz w:val="16"/>
        </w:rPr>
        <w:t>thing</w:t>
      </w:r>
      <w:r w:rsidRPr="00BE352B">
        <w:rPr>
          <w:sz w:val="16"/>
        </w:rPr>
        <w:t xml:space="preserve"> </w:t>
      </w:r>
      <w:r w:rsidRPr="00996312">
        <w:rPr>
          <w:vanish/>
          <w:sz w:val="16"/>
        </w:rPr>
        <w:t>in</w:t>
      </w:r>
      <w:r w:rsidRPr="00BE352B">
        <w:rPr>
          <w:sz w:val="16"/>
        </w:rPr>
        <w:t xml:space="preserve"> </w:t>
      </w:r>
      <w:r w:rsidRPr="00996312">
        <w:rPr>
          <w:vanish/>
          <w:sz w:val="16"/>
        </w:rPr>
        <w:t>its</w:t>
      </w:r>
      <w:r w:rsidRPr="00BE352B">
        <w:rPr>
          <w:sz w:val="16"/>
        </w:rPr>
        <w:t xml:space="preserve"> </w:t>
      </w:r>
      <w:r w:rsidRPr="00996312">
        <w:rPr>
          <w:vanish/>
          <w:sz w:val="16"/>
        </w:rPr>
        <w:t>own</w:t>
      </w:r>
      <w:r w:rsidRPr="00BE352B">
        <w:rPr>
          <w:sz w:val="16"/>
        </w:rPr>
        <w:t xml:space="preserve"> </w:t>
      </w:r>
      <w:r w:rsidRPr="00996312">
        <w:rPr>
          <w:vanish/>
          <w:sz w:val="16"/>
        </w:rPr>
        <w:t>right'.</w:t>
      </w:r>
      <w:r w:rsidRPr="00BE352B">
        <w:rPr>
          <w:sz w:val="16"/>
        </w:rPr>
        <w:t xml:space="preserve"> </w:t>
      </w:r>
      <w:r w:rsidRPr="00996312">
        <w:rPr>
          <w:vanish/>
          <w:sz w:val="16"/>
        </w:rPr>
        <w:t>Significantly,</w:t>
      </w:r>
      <w:r w:rsidRPr="00BE352B">
        <w:rPr>
          <w:sz w:val="16"/>
        </w:rPr>
        <w:t xml:space="preserve"> </w:t>
      </w:r>
      <w:r w:rsidRPr="00996312">
        <w:rPr>
          <w:vanish/>
          <w:sz w:val="16"/>
        </w:rPr>
        <w:t>the</w:t>
      </w:r>
      <w:r w:rsidRPr="00BE352B">
        <w:rPr>
          <w:sz w:val="16"/>
        </w:rPr>
        <w:t xml:space="preserve"> </w:t>
      </w:r>
      <w:r w:rsidRPr="00996312">
        <w:rPr>
          <w:vanish/>
          <w:sz w:val="16"/>
        </w:rPr>
        <w:t>adherents</w:t>
      </w:r>
      <w:r w:rsidRPr="00BE352B">
        <w:rPr>
          <w:sz w:val="16"/>
        </w:rPr>
        <w:t xml:space="preserve"> </w:t>
      </w:r>
      <w:r w:rsidRPr="00996312">
        <w:rPr>
          <w:vanish/>
          <w:sz w:val="16"/>
        </w:rPr>
        <w:t>of</w:t>
      </w:r>
      <w:r w:rsidRPr="00BE352B">
        <w:rPr>
          <w:sz w:val="16"/>
        </w:rPr>
        <w:t xml:space="preserve"> </w:t>
      </w:r>
      <w:r w:rsidRPr="00996312">
        <w:rPr>
          <w:vanish/>
          <w:sz w:val="16"/>
        </w:rPr>
        <w:t>NewSpace</w:t>
      </w:r>
      <w:r w:rsidRPr="00BE352B">
        <w:rPr>
          <w:sz w:val="16"/>
        </w:rPr>
        <w:t xml:space="preserve"> </w:t>
      </w:r>
      <w:r w:rsidRPr="00996312">
        <w:rPr>
          <w:vanish/>
          <w:sz w:val="16"/>
        </w:rPr>
        <w:t>often</w:t>
      </w:r>
      <w:r w:rsidRPr="00BE352B">
        <w:rPr>
          <w:sz w:val="16"/>
        </w:rPr>
        <w:t xml:space="preserve"> </w:t>
      </w:r>
      <w:r w:rsidRPr="00996312">
        <w:rPr>
          <w:vanish/>
          <w:sz w:val="16"/>
        </w:rPr>
        <w:t>resort</w:t>
      </w:r>
      <w:r w:rsidRPr="00BE352B">
        <w:rPr>
          <w:sz w:val="16"/>
        </w:rPr>
        <w:t xml:space="preserve"> </w:t>
      </w:r>
      <w:r w:rsidRPr="00996312">
        <w:rPr>
          <w:vanish/>
          <w:sz w:val="16"/>
        </w:rPr>
        <w:t>to</w:t>
      </w:r>
      <w:r w:rsidRPr="00BE352B">
        <w:rPr>
          <w:sz w:val="16"/>
        </w:rPr>
        <w:t xml:space="preserve"> </w:t>
      </w:r>
      <w:r w:rsidRPr="00996312">
        <w:rPr>
          <w:vanish/>
          <w:sz w:val="16"/>
        </w:rPr>
        <w:t>the</w:t>
      </w:r>
      <w:r w:rsidRPr="00BE352B">
        <w:rPr>
          <w:sz w:val="16"/>
        </w:rPr>
        <w:t xml:space="preserve"> </w:t>
      </w:r>
      <w:r w:rsidRPr="00996312">
        <w:rPr>
          <w:vanish/>
          <w:sz w:val="16"/>
        </w:rPr>
        <w:t>idea</w:t>
      </w:r>
      <w:r w:rsidRPr="00BE352B">
        <w:rPr>
          <w:sz w:val="16"/>
        </w:rPr>
        <w:t xml:space="preserve"> </w:t>
      </w:r>
      <w:r w:rsidRPr="00996312">
        <w:rPr>
          <w:vanish/>
          <w:sz w:val="16"/>
        </w:rPr>
        <w:t>of</w:t>
      </w:r>
      <w:r w:rsidRPr="00BE352B">
        <w:rPr>
          <w:sz w:val="16"/>
        </w:rPr>
        <w:t xml:space="preserve"> </w:t>
      </w:r>
      <w:r w:rsidRPr="00996312">
        <w:rPr>
          <w:vanish/>
          <w:sz w:val="16"/>
        </w:rPr>
        <w:t>humanity</w:t>
      </w:r>
      <w:r w:rsidRPr="00BE352B">
        <w:rPr>
          <w:sz w:val="16"/>
        </w:rPr>
        <w:t xml:space="preserve"> </w:t>
      </w:r>
      <w:r w:rsidRPr="00996312">
        <w:rPr>
          <w:vanish/>
          <w:sz w:val="16"/>
        </w:rPr>
        <w:t>in</w:t>
      </w:r>
      <w:r w:rsidRPr="00BE352B">
        <w:rPr>
          <w:sz w:val="16"/>
        </w:rPr>
        <w:t xml:space="preserve"> </w:t>
      </w:r>
      <w:r w:rsidRPr="00996312">
        <w:rPr>
          <w:vanish/>
          <w:sz w:val="16"/>
        </w:rPr>
        <w:t>its</w:t>
      </w:r>
      <w:r w:rsidRPr="00BE352B">
        <w:rPr>
          <w:sz w:val="16"/>
        </w:rPr>
        <w:t xml:space="preserve"> </w:t>
      </w:r>
      <w:r w:rsidRPr="00996312">
        <w:rPr>
          <w:vanish/>
          <w:sz w:val="16"/>
        </w:rPr>
        <w:t>broad</w:t>
      </w:r>
      <w:r w:rsidRPr="00BE352B">
        <w:rPr>
          <w:sz w:val="16"/>
        </w:rPr>
        <w:t xml:space="preserve"> </w:t>
      </w:r>
      <w:r w:rsidRPr="00996312">
        <w:rPr>
          <w:vanish/>
          <w:sz w:val="16"/>
        </w:rPr>
        <w:t>universality</w:t>
      </w:r>
      <w:r w:rsidRPr="00BE352B">
        <w:rPr>
          <w:sz w:val="16"/>
        </w:rPr>
        <w:t xml:space="preserve"> </w:t>
      </w:r>
      <w:r w:rsidRPr="00996312">
        <w:rPr>
          <w:vanish/>
          <w:sz w:val="16"/>
        </w:rPr>
        <w:t>(e.g.,</w:t>
      </w:r>
      <w:r w:rsidRPr="00BE352B">
        <w:rPr>
          <w:sz w:val="16"/>
        </w:rPr>
        <w:t xml:space="preserve"> </w:t>
      </w:r>
      <w:r w:rsidRPr="00996312">
        <w:rPr>
          <w:vanish/>
          <w:sz w:val="16"/>
        </w:rPr>
        <w:t>Musk,</w:t>
      </w:r>
      <w:r w:rsidRPr="00BE352B">
        <w:rPr>
          <w:sz w:val="16"/>
        </w:rPr>
        <w:t xml:space="preserve"> </w:t>
      </w:r>
      <w:r w:rsidRPr="00996312">
        <w:rPr>
          <w:vanish/>
          <w:sz w:val="16"/>
        </w:rPr>
        <w:t>2017),</w:t>
      </w:r>
      <w:r w:rsidRPr="00BE352B">
        <w:rPr>
          <w:sz w:val="16"/>
        </w:rPr>
        <w:t xml:space="preserve"> </w:t>
      </w:r>
      <w:r w:rsidRPr="00996312">
        <w:rPr>
          <w:vanish/>
          <w:sz w:val="16"/>
        </w:rPr>
        <w:t>but</w:t>
      </w:r>
      <w:r w:rsidRPr="00BE352B">
        <w:rPr>
          <w:sz w:val="16"/>
        </w:rPr>
        <w:t xml:space="preserve"> </w:t>
      </w:r>
      <w:r w:rsidRPr="00996312">
        <w:rPr>
          <w:vanish/>
          <w:sz w:val="16"/>
        </w:rPr>
        <w:t>this</w:t>
      </w:r>
      <w:r w:rsidRPr="00BE352B">
        <w:rPr>
          <w:sz w:val="16"/>
        </w:rPr>
        <w:t xml:space="preserve"> </w:t>
      </w:r>
      <w:r w:rsidRPr="00996312">
        <w:rPr>
          <w:vanish/>
          <w:sz w:val="16"/>
        </w:rPr>
        <w:t>denies</w:t>
      </w:r>
      <w:r w:rsidRPr="00BE352B">
        <w:rPr>
          <w:sz w:val="16"/>
        </w:rPr>
        <w:t xml:space="preserve"> </w:t>
      </w:r>
      <w:r w:rsidRPr="00996312">
        <w:rPr>
          <w:vanish/>
          <w:sz w:val="16"/>
        </w:rPr>
        <w:t>and</w:t>
      </w:r>
      <w:r w:rsidRPr="00BE352B">
        <w:rPr>
          <w:sz w:val="16"/>
        </w:rPr>
        <w:t xml:space="preserve"> </w:t>
      </w:r>
      <w:r w:rsidRPr="00996312">
        <w:rPr>
          <w:vanish/>
          <w:sz w:val="16"/>
        </w:rPr>
        <w:t>distorts</w:t>
      </w:r>
      <w:r w:rsidRPr="00BE352B">
        <w:rPr>
          <w:sz w:val="16"/>
        </w:rPr>
        <w:t xml:space="preserve"> </w:t>
      </w:r>
      <w:r w:rsidRPr="00996312">
        <w:rPr>
          <w:vanish/>
          <w:sz w:val="16"/>
        </w:rPr>
        <w:t>the</w:t>
      </w:r>
      <w:r w:rsidRPr="00BE352B">
        <w:rPr>
          <w:sz w:val="16"/>
        </w:rPr>
        <w:t xml:space="preserve"> </w:t>
      </w:r>
      <w:r w:rsidRPr="00996312">
        <w:rPr>
          <w:vanish/>
          <w:sz w:val="16"/>
        </w:rPr>
        <w:t>modulation</w:t>
      </w:r>
      <w:r w:rsidRPr="00BE352B">
        <w:rPr>
          <w:sz w:val="16"/>
        </w:rPr>
        <w:t xml:space="preserve"> </w:t>
      </w:r>
      <w:r w:rsidRPr="00996312">
        <w:rPr>
          <w:vanish/>
          <w:sz w:val="16"/>
        </w:rPr>
        <w:t>of</w:t>
      </w:r>
      <w:r w:rsidRPr="00BE352B">
        <w:rPr>
          <w:sz w:val="16"/>
        </w:rPr>
        <w:t xml:space="preserve"> </w:t>
      </w:r>
      <w:r w:rsidRPr="00996312">
        <w:rPr>
          <w:vanish/>
          <w:sz w:val="16"/>
        </w:rPr>
        <w:t>humanity</w:t>
      </w:r>
      <w:r w:rsidRPr="00BE352B">
        <w:rPr>
          <w:sz w:val="16"/>
        </w:rPr>
        <w:t xml:space="preserve"> </w:t>
      </w:r>
      <w:r w:rsidRPr="00996312">
        <w:rPr>
          <w:vanish/>
          <w:sz w:val="16"/>
        </w:rPr>
        <w:t>by</w:t>
      </w:r>
      <w:r w:rsidRPr="00BE352B">
        <w:rPr>
          <w:sz w:val="16"/>
        </w:rPr>
        <w:t xml:space="preserve"> </w:t>
      </w:r>
      <w:r w:rsidRPr="00996312">
        <w:rPr>
          <w:vanish/>
          <w:sz w:val="16"/>
        </w:rPr>
        <w:t>its</w:t>
      </w:r>
      <w:r w:rsidRPr="00BE352B">
        <w:rPr>
          <w:sz w:val="16"/>
        </w:rPr>
        <w:t xml:space="preserve"> </w:t>
      </w:r>
      <w:r w:rsidRPr="00996312">
        <w:rPr>
          <w:vanish/>
          <w:sz w:val="16"/>
        </w:rPr>
        <w:t>imbrication</w:t>
      </w:r>
      <w:r w:rsidRPr="00BE352B">
        <w:rPr>
          <w:sz w:val="16"/>
        </w:rPr>
        <w:t xml:space="preserve"> </w:t>
      </w:r>
      <w:r w:rsidRPr="00996312">
        <w:rPr>
          <w:vanish/>
          <w:sz w:val="16"/>
        </w:rPr>
        <w:t>with</w:t>
      </w:r>
      <w:r w:rsidRPr="00BE352B">
        <w:rPr>
          <w:sz w:val="16"/>
        </w:rPr>
        <w:t xml:space="preserve"> </w:t>
      </w:r>
      <w:r w:rsidRPr="00996312">
        <w:rPr>
          <w:vanish/>
          <w:sz w:val="16"/>
        </w:rPr>
        <w:t>the</w:t>
      </w:r>
      <w:r w:rsidRPr="00BE352B">
        <w:rPr>
          <w:sz w:val="16"/>
        </w:rPr>
        <w:t xml:space="preserve"> </w:t>
      </w:r>
      <w:r w:rsidRPr="00996312">
        <w:rPr>
          <w:vanish/>
          <w:sz w:val="16"/>
        </w:rPr>
        <w:t>project</w:t>
      </w:r>
      <w:r w:rsidRPr="00BE352B">
        <w:rPr>
          <w:sz w:val="16"/>
        </w:rPr>
        <w:t xml:space="preserve"> </w:t>
      </w:r>
      <w:r w:rsidRPr="00996312">
        <w:rPr>
          <w:vanish/>
          <w:sz w:val="16"/>
        </w:rPr>
        <w:t>of</w:t>
      </w:r>
      <w:r w:rsidRPr="00BE352B">
        <w:rPr>
          <w:sz w:val="16"/>
        </w:rPr>
        <w:t xml:space="preserve"> </w:t>
      </w:r>
      <w:r w:rsidRPr="00996312">
        <w:rPr>
          <w:vanish/>
          <w:sz w:val="16"/>
        </w:rPr>
        <w:t>global</w:t>
      </w:r>
      <w:r w:rsidRPr="00BE352B">
        <w:rPr>
          <w:sz w:val="16"/>
        </w:rPr>
        <w:t xml:space="preserve"> </w:t>
      </w:r>
      <w:r w:rsidRPr="00996312">
        <w:rPr>
          <w:vanish/>
          <w:sz w:val="16"/>
        </w:rPr>
        <w:t>(and</w:t>
      </w:r>
      <w:r w:rsidRPr="00BE352B">
        <w:rPr>
          <w:sz w:val="16"/>
        </w:rPr>
        <w:t xml:space="preserve"> </w:t>
      </w:r>
      <w:r w:rsidRPr="00996312">
        <w:rPr>
          <w:vanish/>
          <w:sz w:val="16"/>
        </w:rPr>
        <w:t>post-global,</w:t>
      </w:r>
      <w:r w:rsidRPr="00BE352B">
        <w:rPr>
          <w:sz w:val="16"/>
        </w:rPr>
        <w:t xml:space="preserve"> </w:t>
      </w:r>
      <w:r w:rsidRPr="00996312">
        <w:rPr>
          <w:vanish/>
          <w:sz w:val="16"/>
        </w:rPr>
        <w:t>i.e.,</w:t>
      </w:r>
      <w:r w:rsidRPr="00BE352B">
        <w:rPr>
          <w:sz w:val="16"/>
        </w:rPr>
        <w:t xml:space="preserve"> </w:t>
      </w:r>
      <w:r w:rsidRPr="00996312">
        <w:rPr>
          <w:vanish/>
          <w:sz w:val="16"/>
        </w:rPr>
        <w:t>space-bound)</w:t>
      </w:r>
      <w:r w:rsidRPr="00BE352B">
        <w:rPr>
          <w:sz w:val="16"/>
        </w:rPr>
        <w:t xml:space="preserve"> </w:t>
      </w:r>
      <w:r w:rsidRPr="00996312">
        <w:rPr>
          <w:vanish/>
          <w:sz w:val="16"/>
        </w:rPr>
        <w:t>capitalism.</w:t>
      </w:r>
      <w:r w:rsidRPr="00BE352B">
        <w:rPr>
          <w:sz w:val="16"/>
        </w:rPr>
        <w:t xml:space="preserve"> </w:t>
      </w:r>
      <w:r w:rsidRPr="00996312">
        <w:rPr>
          <w:vanish/>
          <w:sz w:val="16"/>
        </w:rPr>
        <w:t>It</w:t>
      </w:r>
      <w:r w:rsidRPr="00BE352B">
        <w:rPr>
          <w:sz w:val="16"/>
        </w:rPr>
        <w:t xml:space="preserve"> </w:t>
      </w:r>
      <w:r w:rsidRPr="00996312">
        <w:rPr>
          <w:vanish/>
          <w:sz w:val="16"/>
        </w:rPr>
        <w:t>is</w:t>
      </w:r>
      <w:r w:rsidRPr="00BE352B">
        <w:rPr>
          <w:sz w:val="16"/>
        </w:rPr>
        <w:t xml:space="preserve"> </w:t>
      </w:r>
      <w:r w:rsidRPr="00996312">
        <w:rPr>
          <w:vanish/>
          <w:sz w:val="16"/>
        </w:rPr>
        <w:t>precisely</w:t>
      </w:r>
      <w:r w:rsidRPr="00BE352B">
        <w:rPr>
          <w:sz w:val="16"/>
        </w:rPr>
        <w:t xml:space="preserve"> </w:t>
      </w:r>
      <w:r w:rsidRPr="00996312">
        <w:rPr>
          <w:vanish/>
          <w:sz w:val="16"/>
        </w:rPr>
        <w:t>the</w:t>
      </w:r>
      <w:r w:rsidRPr="00BE352B">
        <w:rPr>
          <w:sz w:val="16"/>
        </w:rPr>
        <w:t xml:space="preserve"> </w:t>
      </w:r>
      <w:r w:rsidRPr="00996312">
        <w:rPr>
          <w:vanish/>
          <w:sz w:val="16"/>
        </w:rPr>
        <w:t>sort</w:t>
      </w:r>
      <w:r w:rsidRPr="00BE352B">
        <w:rPr>
          <w:sz w:val="16"/>
        </w:rPr>
        <w:t xml:space="preserve"> </w:t>
      </w:r>
      <w:r w:rsidRPr="00996312">
        <w:rPr>
          <w:vanish/>
          <w:sz w:val="16"/>
        </w:rPr>
        <w:t>of</w:t>
      </w:r>
      <w:r w:rsidRPr="00BE352B">
        <w:rPr>
          <w:sz w:val="16"/>
        </w:rPr>
        <w:t xml:space="preserve"> </w:t>
      </w:r>
      <w:r w:rsidRPr="00996312">
        <w:rPr>
          <w:vanish/>
          <w:sz w:val="16"/>
        </w:rPr>
        <w:t>false</w:t>
      </w:r>
      <w:r w:rsidRPr="00BE352B">
        <w:rPr>
          <w:sz w:val="16"/>
        </w:rPr>
        <w:t xml:space="preserve"> </w:t>
      </w:r>
      <w:r w:rsidRPr="00996312">
        <w:rPr>
          <w:vanish/>
          <w:sz w:val="16"/>
        </w:rPr>
        <w:t>universality</w:t>
      </w:r>
      <w:r w:rsidRPr="00BE352B">
        <w:rPr>
          <w:sz w:val="16"/>
        </w:rPr>
        <w:t xml:space="preserve"> </w:t>
      </w:r>
      <w:r w:rsidRPr="00996312">
        <w:rPr>
          <w:vanish/>
          <w:sz w:val="16"/>
        </w:rPr>
        <w:t>implied</w:t>
      </w:r>
      <w:r w:rsidRPr="00BE352B">
        <w:rPr>
          <w:sz w:val="16"/>
        </w:rPr>
        <w:t xml:space="preserve"> </w:t>
      </w:r>
      <w:r w:rsidRPr="00996312">
        <w:rPr>
          <w:vanish/>
          <w:sz w:val="16"/>
        </w:rPr>
        <w:t>in</w:t>
      </w:r>
      <w:r w:rsidRPr="00BE352B">
        <w:rPr>
          <w:sz w:val="16"/>
        </w:rPr>
        <w:t xml:space="preserve"> </w:t>
      </w:r>
      <w:r w:rsidRPr="00996312">
        <w:rPr>
          <w:vanish/>
          <w:sz w:val="16"/>
        </w:rPr>
        <w:t>the</w:t>
      </w:r>
      <w:r w:rsidRPr="00BE352B">
        <w:rPr>
          <w:sz w:val="16"/>
        </w:rPr>
        <w:t xml:space="preserve"> </w:t>
      </w:r>
      <w:r w:rsidRPr="00996312">
        <w:rPr>
          <w:vanish/>
          <w:sz w:val="16"/>
        </w:rPr>
        <w:t>humanism</w:t>
      </w:r>
      <w:r w:rsidRPr="00BE352B">
        <w:rPr>
          <w:sz w:val="16"/>
        </w:rPr>
        <w:t xml:space="preserve"> </w:t>
      </w:r>
      <w:r w:rsidRPr="00996312">
        <w:rPr>
          <w:vanish/>
          <w:sz w:val="16"/>
        </w:rPr>
        <w:t>of</w:t>
      </w:r>
      <w:r w:rsidRPr="00BE352B">
        <w:rPr>
          <w:sz w:val="16"/>
        </w:rPr>
        <w:t xml:space="preserve"> </w:t>
      </w:r>
      <w:r w:rsidRPr="00996312">
        <w:rPr>
          <w:vanish/>
          <w:sz w:val="16"/>
        </w:rPr>
        <w:t>the</w:t>
      </w:r>
      <w:r w:rsidRPr="00BE352B">
        <w:rPr>
          <w:sz w:val="16"/>
        </w:rPr>
        <w:t xml:space="preserve"> </w:t>
      </w:r>
      <w:r w:rsidRPr="00996312">
        <w:rPr>
          <w:vanish/>
          <w:sz w:val="16"/>
        </w:rPr>
        <w:t>supporters</w:t>
      </w:r>
      <w:r w:rsidRPr="00BE352B">
        <w:rPr>
          <w:sz w:val="16"/>
        </w:rPr>
        <w:t xml:space="preserve"> </w:t>
      </w:r>
      <w:r w:rsidRPr="00996312">
        <w:rPr>
          <w:vanish/>
          <w:sz w:val="16"/>
        </w:rPr>
        <w:t>of</w:t>
      </w:r>
      <w:r w:rsidRPr="00BE352B">
        <w:rPr>
          <w:sz w:val="16"/>
        </w:rPr>
        <w:t xml:space="preserve"> </w:t>
      </w:r>
      <w:r w:rsidRPr="00996312">
        <w:rPr>
          <w:vanish/>
          <w:sz w:val="16"/>
        </w:rPr>
        <w:t>NewSpace</w:t>
      </w:r>
      <w:r w:rsidRPr="00BE352B">
        <w:rPr>
          <w:sz w:val="16"/>
        </w:rPr>
        <w:t xml:space="preserve"> </w:t>
      </w:r>
      <w:r w:rsidRPr="00996312">
        <w:rPr>
          <w:vanish/>
          <w:sz w:val="16"/>
        </w:rPr>
        <w:t>that</w:t>
      </w:r>
      <w:r w:rsidRPr="00BE352B">
        <w:rPr>
          <w:sz w:val="16"/>
        </w:rPr>
        <w:t xml:space="preserve"> </w:t>
      </w:r>
      <w:r w:rsidRPr="00996312">
        <w:rPr>
          <w:vanish/>
          <w:sz w:val="16"/>
        </w:rPr>
        <w:t>Marx</w:t>
      </w:r>
      <w:r w:rsidRPr="00BE352B">
        <w:rPr>
          <w:sz w:val="16"/>
        </w:rPr>
        <w:t xml:space="preserve"> </w:t>
      </w:r>
      <w:r w:rsidRPr="00996312">
        <w:rPr>
          <w:vanish/>
          <w:sz w:val="16"/>
        </w:rPr>
        <w:t>subjected</w:t>
      </w:r>
      <w:r w:rsidRPr="00BE352B">
        <w:rPr>
          <w:sz w:val="16"/>
        </w:rPr>
        <w:t xml:space="preserve"> </w:t>
      </w:r>
      <w:r w:rsidRPr="00996312">
        <w:rPr>
          <w:vanish/>
          <w:sz w:val="16"/>
        </w:rPr>
        <w:t>to</w:t>
      </w:r>
      <w:r w:rsidRPr="00BE352B">
        <w:rPr>
          <w:sz w:val="16"/>
        </w:rPr>
        <w:t xml:space="preserve"> </w:t>
      </w:r>
      <w:r w:rsidRPr="00996312">
        <w:rPr>
          <w:vanish/>
          <w:sz w:val="16"/>
        </w:rPr>
        <w:t>a</w:t>
      </w:r>
      <w:r w:rsidRPr="00BE352B">
        <w:rPr>
          <w:sz w:val="16"/>
        </w:rPr>
        <w:t xml:space="preserve"> </w:t>
      </w:r>
      <w:r w:rsidRPr="00996312">
        <w:rPr>
          <w:vanish/>
          <w:sz w:val="16"/>
        </w:rPr>
        <w:t>scathing</w:t>
      </w:r>
      <w:r w:rsidRPr="00BE352B">
        <w:rPr>
          <w:sz w:val="16"/>
        </w:rPr>
        <w:t xml:space="preserve"> </w:t>
      </w:r>
      <w:r w:rsidRPr="00996312">
        <w:rPr>
          <w:vanish/>
          <w:sz w:val="16"/>
        </w:rPr>
        <w:t>critique</w:t>
      </w:r>
      <w:r w:rsidRPr="00BE352B">
        <w:rPr>
          <w:sz w:val="16"/>
        </w:rPr>
        <w:t xml:space="preserve"> </w:t>
      </w:r>
      <w:r w:rsidRPr="00996312">
        <w:rPr>
          <w:vanish/>
          <w:sz w:val="16"/>
        </w:rPr>
        <w:t>in</w:t>
      </w:r>
      <w:r w:rsidRPr="00BE352B">
        <w:rPr>
          <w:sz w:val="16"/>
        </w:rPr>
        <w:t xml:space="preserve"> </w:t>
      </w:r>
      <w:r w:rsidRPr="00996312">
        <w:rPr>
          <w:vanish/>
          <w:sz w:val="16"/>
        </w:rPr>
        <w:t>the</w:t>
      </w:r>
      <w:r w:rsidRPr="00BE352B">
        <w:rPr>
          <w:sz w:val="16"/>
        </w:rPr>
        <w:t xml:space="preserve"> </w:t>
      </w:r>
      <w:r w:rsidRPr="00996312">
        <w:rPr>
          <w:vanish/>
          <w:sz w:val="16"/>
        </w:rPr>
        <w:t>sixth</w:t>
      </w:r>
      <w:r w:rsidRPr="00BE352B">
        <w:rPr>
          <w:sz w:val="16"/>
        </w:rPr>
        <w:t xml:space="preserve"> </w:t>
      </w:r>
      <w:r w:rsidRPr="00996312">
        <w:rPr>
          <w:vanish/>
          <w:sz w:val="16"/>
        </w:rPr>
        <w:t>of</w:t>
      </w:r>
      <w:r w:rsidRPr="00BE352B">
        <w:rPr>
          <w:sz w:val="16"/>
        </w:rPr>
        <w:t xml:space="preserve"> </w:t>
      </w:r>
      <w:r w:rsidRPr="00996312">
        <w:rPr>
          <w:vanish/>
          <w:sz w:val="16"/>
        </w:rPr>
        <w:t>his</w:t>
      </w:r>
      <w:r w:rsidRPr="00BE352B">
        <w:rPr>
          <w:sz w:val="16"/>
        </w:rPr>
        <w:t xml:space="preserve"> </w:t>
      </w:r>
      <w:r w:rsidRPr="00996312">
        <w:rPr>
          <w:vanish/>
          <w:sz w:val="16"/>
        </w:rPr>
        <w:t>Theses</w:t>
      </w:r>
      <w:r w:rsidRPr="00BE352B">
        <w:rPr>
          <w:sz w:val="16"/>
        </w:rPr>
        <w:t xml:space="preserve"> </w:t>
      </w:r>
      <w:r w:rsidRPr="00996312">
        <w:rPr>
          <w:vanish/>
          <w:sz w:val="16"/>
        </w:rPr>
        <w:t>on</w:t>
      </w:r>
      <w:r w:rsidRPr="00BE352B">
        <w:rPr>
          <w:sz w:val="16"/>
        </w:rPr>
        <w:t xml:space="preserve"> </w:t>
      </w:r>
      <w:r w:rsidRPr="00996312">
        <w:rPr>
          <w:vanish/>
          <w:sz w:val="16"/>
        </w:rPr>
        <w:t>Feuerbach.</w:t>
      </w:r>
      <w:r w:rsidRPr="00BE352B">
        <w:rPr>
          <w:sz w:val="16"/>
        </w:rPr>
        <w:t xml:space="preserve"> </w:t>
      </w:r>
      <w:r w:rsidRPr="00996312">
        <w:rPr>
          <w:vanish/>
          <w:sz w:val="16"/>
        </w:rPr>
        <w:t>Here</w:t>
      </w:r>
      <w:r w:rsidRPr="00BE352B">
        <w:rPr>
          <w:sz w:val="16"/>
        </w:rPr>
        <w:t xml:space="preserve"> </w:t>
      </w:r>
      <w:r w:rsidRPr="00996312">
        <w:rPr>
          <w:vanish/>
          <w:sz w:val="16"/>
        </w:rPr>
        <w:t>Marx</w:t>
      </w:r>
      <w:r w:rsidRPr="00BE352B">
        <w:rPr>
          <w:sz w:val="16"/>
        </w:rPr>
        <w:t xml:space="preserve"> </w:t>
      </w:r>
      <w:r w:rsidRPr="00996312">
        <w:rPr>
          <w:vanish/>
          <w:sz w:val="16"/>
        </w:rPr>
        <w:t>noted</w:t>
      </w:r>
      <w:r w:rsidRPr="00BE352B">
        <w:rPr>
          <w:sz w:val="16"/>
        </w:rPr>
        <w:t xml:space="preserve"> </w:t>
      </w:r>
      <w:r w:rsidRPr="00996312">
        <w:rPr>
          <w:vanish/>
          <w:sz w:val="16"/>
        </w:rPr>
        <w:t>that</w:t>
      </w:r>
      <w:r w:rsidRPr="00BE352B">
        <w:rPr>
          <w:sz w:val="16"/>
        </w:rPr>
        <w:t xml:space="preserve"> </w:t>
      </w:r>
      <w:r w:rsidRPr="00996312">
        <w:rPr>
          <w:vanish/>
          <w:sz w:val="16"/>
        </w:rPr>
        <w:t>the</w:t>
      </w:r>
      <w:r w:rsidRPr="00BE352B">
        <w:rPr>
          <w:sz w:val="16"/>
        </w:rPr>
        <w:t xml:space="preserve"> </w:t>
      </w:r>
      <w:r w:rsidRPr="00996312">
        <w:rPr>
          <w:vanish/>
          <w:sz w:val="16"/>
        </w:rPr>
        <w:t>human</w:t>
      </w:r>
      <w:r w:rsidRPr="00BE352B">
        <w:rPr>
          <w:sz w:val="16"/>
        </w:rPr>
        <w:t xml:space="preserve"> </w:t>
      </w:r>
      <w:r w:rsidRPr="00996312">
        <w:rPr>
          <w:vanish/>
          <w:sz w:val="16"/>
        </w:rPr>
        <w:t>essence</w:t>
      </w:r>
      <w:r w:rsidRPr="00BE352B">
        <w:rPr>
          <w:sz w:val="16"/>
        </w:rPr>
        <w:t xml:space="preserve"> </w:t>
      </w:r>
      <w:r w:rsidRPr="00996312">
        <w:rPr>
          <w:vanish/>
          <w:sz w:val="16"/>
        </w:rPr>
        <w:t>is</w:t>
      </w:r>
      <w:r w:rsidRPr="00BE352B">
        <w:rPr>
          <w:sz w:val="16"/>
        </w:rPr>
        <w:t xml:space="preserve"> </w:t>
      </w:r>
      <w:r w:rsidRPr="00996312">
        <w:rPr>
          <w:vanish/>
          <w:sz w:val="16"/>
        </w:rPr>
        <w:t>not</w:t>
      </w:r>
      <w:r w:rsidRPr="00BE352B">
        <w:rPr>
          <w:sz w:val="16"/>
        </w:rPr>
        <w:t xml:space="preserve"> </w:t>
      </w:r>
      <w:r w:rsidRPr="00996312">
        <w:rPr>
          <w:vanish/>
          <w:sz w:val="16"/>
        </w:rPr>
        <w:t>made</w:t>
      </w:r>
      <w:r w:rsidRPr="00BE352B">
        <w:rPr>
          <w:sz w:val="16"/>
        </w:rPr>
        <w:t xml:space="preserve"> </w:t>
      </w:r>
      <w:r w:rsidRPr="00996312">
        <w:rPr>
          <w:vanish/>
          <w:sz w:val="16"/>
        </w:rPr>
        <w:t>up</w:t>
      </w:r>
      <w:r w:rsidRPr="00BE352B">
        <w:rPr>
          <w:sz w:val="16"/>
        </w:rPr>
        <w:t xml:space="preserve"> </w:t>
      </w:r>
      <w:r w:rsidRPr="00996312">
        <w:rPr>
          <w:vanish/>
          <w:sz w:val="16"/>
        </w:rPr>
        <w:t>of</w:t>
      </w:r>
      <w:r w:rsidRPr="00BE352B">
        <w:rPr>
          <w:sz w:val="16"/>
        </w:rPr>
        <w:t xml:space="preserve"> </w:t>
      </w:r>
      <w:r w:rsidRPr="00996312">
        <w:rPr>
          <w:vanish/>
          <w:sz w:val="16"/>
        </w:rPr>
        <w:t>some</w:t>
      </w:r>
      <w:r w:rsidRPr="00BE352B">
        <w:rPr>
          <w:sz w:val="16"/>
        </w:rPr>
        <w:t xml:space="preserve"> </w:t>
      </w:r>
      <w:r w:rsidRPr="00996312">
        <w:rPr>
          <w:vanish/>
          <w:sz w:val="16"/>
        </w:rPr>
        <w:t>‘abstraction</w:t>
      </w:r>
      <w:r w:rsidRPr="00BE352B">
        <w:rPr>
          <w:sz w:val="16"/>
        </w:rPr>
        <w:t xml:space="preserve"> </w:t>
      </w:r>
      <w:r w:rsidRPr="00996312">
        <w:rPr>
          <w:vanish/>
          <w:sz w:val="16"/>
        </w:rPr>
        <w:t>inherent</w:t>
      </w:r>
      <w:r w:rsidRPr="00BE352B">
        <w:rPr>
          <w:sz w:val="16"/>
        </w:rPr>
        <w:t xml:space="preserve"> </w:t>
      </w:r>
      <w:r w:rsidRPr="00996312">
        <w:rPr>
          <w:vanish/>
          <w:sz w:val="16"/>
        </w:rPr>
        <w:t>in</w:t>
      </w:r>
      <w:r w:rsidRPr="00BE352B">
        <w:rPr>
          <w:sz w:val="16"/>
        </w:rPr>
        <w:t xml:space="preserve"> </w:t>
      </w:r>
      <w:r w:rsidRPr="00996312">
        <w:rPr>
          <w:vanish/>
          <w:sz w:val="16"/>
        </w:rPr>
        <w:t>each</w:t>
      </w:r>
      <w:r w:rsidRPr="00BE352B">
        <w:rPr>
          <w:sz w:val="16"/>
        </w:rPr>
        <w:t xml:space="preserve"> </w:t>
      </w:r>
      <w:r w:rsidRPr="00996312">
        <w:rPr>
          <w:vanish/>
          <w:sz w:val="16"/>
        </w:rPr>
        <w:t>single</w:t>
      </w:r>
      <w:r w:rsidRPr="00BE352B">
        <w:rPr>
          <w:sz w:val="16"/>
        </w:rPr>
        <w:t xml:space="preserve"> </w:t>
      </w:r>
      <w:r w:rsidRPr="00996312">
        <w:rPr>
          <w:vanish/>
          <w:sz w:val="16"/>
        </w:rPr>
        <w:t>individual'</w:t>
      </w:r>
      <w:r w:rsidRPr="00BE352B">
        <w:rPr>
          <w:sz w:val="16"/>
        </w:rPr>
        <w:t xml:space="preserve"> </w:t>
      </w:r>
      <w:r w:rsidRPr="00996312">
        <w:rPr>
          <w:vanish/>
          <w:sz w:val="16"/>
        </w:rPr>
        <w:t>(1998,</w:t>
      </w:r>
      <w:r w:rsidRPr="00BE352B">
        <w:rPr>
          <w:sz w:val="16"/>
        </w:rPr>
        <w:t xml:space="preserve"> </w:t>
      </w:r>
      <w:r w:rsidRPr="00996312">
        <w:rPr>
          <w:vanish/>
          <w:sz w:val="16"/>
        </w:rPr>
        <w:t>p.</w:t>
      </w:r>
      <w:r w:rsidRPr="00BE352B">
        <w:rPr>
          <w:sz w:val="16"/>
        </w:rPr>
        <w:t xml:space="preserve"> </w:t>
      </w:r>
      <w:r w:rsidRPr="00996312">
        <w:rPr>
          <w:vanish/>
          <w:sz w:val="16"/>
        </w:rPr>
        <w:t>570).</w:t>
      </w:r>
      <w:r w:rsidRPr="00BE352B">
        <w:rPr>
          <w:sz w:val="16"/>
        </w:rPr>
        <w:t xml:space="preserve"> </w:t>
      </w:r>
      <w:r w:rsidRPr="00996312">
        <w:rPr>
          <w:vanish/>
          <w:sz w:val="16"/>
        </w:rPr>
        <w:t>Instead,</w:t>
      </w:r>
      <w:r w:rsidRPr="00BE352B">
        <w:rPr>
          <w:sz w:val="16"/>
        </w:rPr>
        <w:t xml:space="preserve"> </w:t>
      </w:r>
      <w:r w:rsidRPr="00996312">
        <w:rPr>
          <w:vanish/>
          <w:sz w:val="16"/>
        </w:rPr>
        <w:t>humans</w:t>
      </w:r>
      <w:r w:rsidRPr="00BE352B">
        <w:rPr>
          <w:sz w:val="16"/>
        </w:rPr>
        <w:t xml:space="preserve"> </w:t>
      </w:r>
      <w:r w:rsidRPr="00996312">
        <w:rPr>
          <w:vanish/>
          <w:sz w:val="16"/>
        </w:rPr>
        <w:t>are</w:t>
      </w:r>
      <w:r w:rsidRPr="00BE352B">
        <w:rPr>
          <w:sz w:val="16"/>
        </w:rPr>
        <w:t xml:space="preserve"> </w:t>
      </w:r>
      <w:r w:rsidRPr="00996312">
        <w:rPr>
          <w:vanish/>
          <w:sz w:val="16"/>
        </w:rPr>
        <w:t>defined</w:t>
      </w:r>
      <w:r w:rsidRPr="00BE352B">
        <w:rPr>
          <w:sz w:val="16"/>
        </w:rPr>
        <w:t xml:space="preserve"> </w:t>
      </w:r>
      <w:r w:rsidRPr="00996312">
        <w:rPr>
          <w:vanish/>
          <w:sz w:val="16"/>
        </w:rPr>
        <w:t>by</w:t>
      </w:r>
      <w:r w:rsidRPr="00BE352B">
        <w:rPr>
          <w:sz w:val="16"/>
        </w:rPr>
        <w:t xml:space="preserve"> </w:t>
      </w:r>
      <w:r w:rsidRPr="00996312">
        <w:rPr>
          <w:vanish/>
          <w:sz w:val="16"/>
        </w:rPr>
        <w:t>the</w:t>
      </w:r>
      <w:r w:rsidRPr="00BE352B">
        <w:rPr>
          <w:sz w:val="16"/>
        </w:rPr>
        <w:t xml:space="preserve"> </w:t>
      </w:r>
      <w:r w:rsidRPr="00996312">
        <w:rPr>
          <w:vanish/>
          <w:sz w:val="16"/>
        </w:rPr>
        <w:t>‘ensemble</w:t>
      </w:r>
      <w:r w:rsidRPr="00BE352B">
        <w:rPr>
          <w:sz w:val="16"/>
        </w:rPr>
        <w:t xml:space="preserve"> </w:t>
      </w:r>
      <w:r w:rsidRPr="00996312">
        <w:rPr>
          <w:vanish/>
          <w:sz w:val="16"/>
        </w:rPr>
        <w:t>of</w:t>
      </w:r>
      <w:r w:rsidRPr="00BE352B">
        <w:rPr>
          <w:sz w:val="16"/>
        </w:rPr>
        <w:t xml:space="preserve"> </w:t>
      </w:r>
      <w:r w:rsidRPr="00996312">
        <w:rPr>
          <w:vanish/>
          <w:sz w:val="16"/>
        </w:rPr>
        <w:t>social</w:t>
      </w:r>
      <w:r w:rsidRPr="00BE352B">
        <w:rPr>
          <w:sz w:val="16"/>
        </w:rPr>
        <w:t xml:space="preserve"> </w:t>
      </w:r>
      <w:r w:rsidRPr="00996312">
        <w:rPr>
          <w:vanish/>
          <w:sz w:val="16"/>
        </w:rPr>
        <w:t>relations'</w:t>
      </w:r>
      <w:r w:rsidRPr="00BE352B">
        <w:rPr>
          <w:sz w:val="16"/>
        </w:rPr>
        <w:t xml:space="preserve"> </w:t>
      </w:r>
      <w:r w:rsidRPr="00996312">
        <w:rPr>
          <w:vanish/>
          <w:sz w:val="16"/>
        </w:rPr>
        <w:t>in</w:t>
      </w:r>
      <w:r w:rsidRPr="00BE352B">
        <w:rPr>
          <w:sz w:val="16"/>
        </w:rPr>
        <w:t xml:space="preserve"> </w:t>
      </w:r>
      <w:r w:rsidRPr="00996312">
        <w:rPr>
          <w:vanish/>
          <w:sz w:val="16"/>
        </w:rPr>
        <w:t>which</w:t>
      </w:r>
      <w:r w:rsidRPr="00BE352B">
        <w:rPr>
          <w:sz w:val="16"/>
        </w:rPr>
        <w:t xml:space="preserve"> </w:t>
      </w:r>
      <w:r w:rsidRPr="00996312">
        <w:rPr>
          <w:vanish/>
          <w:sz w:val="16"/>
        </w:rPr>
        <w:t>they</w:t>
      </w:r>
      <w:r w:rsidRPr="00BE352B">
        <w:rPr>
          <w:sz w:val="16"/>
        </w:rPr>
        <w:t xml:space="preserve"> </w:t>
      </w:r>
      <w:r w:rsidRPr="00996312">
        <w:rPr>
          <w:vanish/>
          <w:sz w:val="16"/>
        </w:rPr>
        <w:t>are</w:t>
      </w:r>
      <w:r w:rsidRPr="00BE352B">
        <w:rPr>
          <w:sz w:val="16"/>
        </w:rPr>
        <w:t xml:space="preserve"> </w:t>
      </w:r>
      <w:r w:rsidRPr="00996312">
        <w:rPr>
          <w:vanish/>
          <w:sz w:val="16"/>
        </w:rPr>
        <w:t>enmeshed.</w:t>
      </w:r>
      <w:r w:rsidRPr="00BE352B">
        <w:rPr>
          <w:sz w:val="16"/>
        </w:rPr>
        <w:t xml:space="preserve"> </w:t>
      </w:r>
      <w:r w:rsidRPr="00996312">
        <w:rPr>
          <w:rStyle w:val="StyleUnderline"/>
          <w:vanish/>
        </w:rPr>
        <w:t>Under</w:t>
      </w:r>
      <w:r w:rsidRPr="00154C76">
        <w:rPr>
          <w:rStyle w:val="StyleUnderline"/>
        </w:rPr>
        <w:t xml:space="preserve"> </w:t>
      </w:r>
      <w:r w:rsidRPr="00996312">
        <w:rPr>
          <w:rStyle w:val="StyleUnderline"/>
          <w:vanish/>
        </w:rPr>
        <w:t>NewSpace</w:t>
      </w:r>
      <w:r w:rsidRPr="00996312">
        <w:rPr>
          <w:vanish/>
          <w:sz w:val="16"/>
        </w:rPr>
        <w:t>,</w:t>
      </w:r>
      <w:r w:rsidRPr="00F2020E">
        <w:rPr>
          <w:sz w:val="16"/>
        </w:rPr>
        <w:t xml:space="preserve"> </w:t>
      </w:r>
      <w:r w:rsidRPr="00996312">
        <w:rPr>
          <w:rStyle w:val="StyleUnderline"/>
          <w:vanish/>
        </w:rPr>
        <w:t>it</w:t>
      </w:r>
      <w:r w:rsidRPr="00F2020E">
        <w:rPr>
          <w:rStyle w:val="StyleUnderline"/>
        </w:rPr>
        <w:t xml:space="preserve"> </w:t>
      </w:r>
      <w:r w:rsidRPr="00996312">
        <w:rPr>
          <w:rStyle w:val="StyleUnderline"/>
          <w:vanish/>
        </w:rPr>
        <w:t>is</w:t>
      </w:r>
      <w:r w:rsidRPr="00F2020E">
        <w:rPr>
          <w:rStyle w:val="StyleUnderline"/>
        </w:rPr>
        <w:t xml:space="preserve">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996312">
        <w:rPr>
          <w:vanish/>
          <w:sz w:val="16"/>
        </w:rPr>
        <w:t>,</w:t>
      </w:r>
      <w:r w:rsidRPr="00BE352B">
        <w:rPr>
          <w:sz w:val="16"/>
        </w:rPr>
        <w:t xml:space="preserve"> </w:t>
      </w:r>
      <w:r w:rsidRPr="00996312">
        <w:rPr>
          <w:vanish/>
          <w:sz w:val="16"/>
        </w:rPr>
        <w:t>plain</w:t>
      </w:r>
      <w:r w:rsidRPr="00BE352B">
        <w:rPr>
          <w:sz w:val="16"/>
        </w:rPr>
        <w:t xml:space="preserve"> </w:t>
      </w:r>
      <w:r w:rsidRPr="00996312">
        <w:rPr>
          <w:vanish/>
          <w:sz w:val="16"/>
        </w:rPr>
        <w:t>and</w:t>
      </w:r>
      <w:r w:rsidRPr="00BE352B">
        <w:rPr>
          <w:sz w:val="16"/>
        </w:rPr>
        <w:t xml:space="preserve"> </w:t>
      </w:r>
      <w:r w:rsidRPr="00996312">
        <w:rPr>
          <w:vanish/>
          <w:sz w:val="16"/>
        </w:rPr>
        <w:t>simple,</w:t>
      </w:r>
      <w:r w:rsidRPr="00BE352B">
        <w:rPr>
          <w:sz w:val="16"/>
        </w:rPr>
        <w:t xml:space="preserve"> </w:t>
      </w:r>
      <w:r w:rsidRPr="00996312">
        <w:rPr>
          <w:rStyle w:val="StyleUnderline"/>
          <w:vanish/>
        </w:rPr>
        <w:t>that</w:t>
      </w:r>
      <w:r w:rsidRPr="00154C76">
        <w:rPr>
          <w:rStyle w:val="StyleUnderline"/>
        </w:rPr>
        <w:t xml:space="preserve"> </w:t>
      </w:r>
      <w:r w:rsidRPr="00996312">
        <w:rPr>
          <w:rStyle w:val="StyleUnderline"/>
          <w:vanish/>
        </w:rPr>
        <w:t>ventures</w:t>
      </w:r>
      <w:r w:rsidRPr="00154C76">
        <w:rPr>
          <w:rStyle w:val="StyleUnderline"/>
        </w:rPr>
        <w:t xml:space="preserve"> </w:t>
      </w:r>
      <w:r w:rsidRPr="00996312">
        <w:rPr>
          <w:rStyle w:val="StyleUnderline"/>
          <w:vanish/>
        </w:rPr>
        <w:t>forth</w:t>
      </w:r>
      <w:r w:rsidRPr="00996312">
        <w:rPr>
          <w:vanish/>
          <w:sz w:val="16"/>
        </w:rPr>
        <w:t>,</w:t>
      </w:r>
      <w:r w:rsidRPr="00BE352B">
        <w:rPr>
          <w:sz w:val="16"/>
        </w:rPr>
        <w:t xml:space="preserve"> </w:t>
      </w:r>
      <w:r w:rsidRPr="00F2020E">
        <w:rPr>
          <w:rStyle w:val="StyleUnderline"/>
          <w:highlight w:val="cyan"/>
        </w:rPr>
        <w:t>but</w:t>
      </w:r>
      <w:r w:rsidRPr="00154C76">
        <w:rPr>
          <w:rStyle w:val="StyleUnderline"/>
        </w:rPr>
        <w:t xml:space="preserve"> </w:t>
      </w:r>
      <w:r w:rsidRPr="00996312">
        <w:rPr>
          <w:rStyle w:val="StyleUnderline"/>
          <w:vanish/>
        </w:rPr>
        <w:t>a</w:t>
      </w:r>
      <w:r w:rsidRPr="00154C76">
        <w:rPr>
          <w:rStyle w:val="StyleUnderline"/>
        </w:rPr>
        <w:t xml:space="preserve"> </w:t>
      </w:r>
      <w:r w:rsidRPr="00996312">
        <w:rPr>
          <w:rStyle w:val="StyleUnderline"/>
          <w:vanish/>
        </w:rPr>
        <w:t>specific</w:t>
      </w:r>
      <w:r w:rsidRPr="00154C76">
        <w:rPr>
          <w:rStyle w:val="StyleUnderline"/>
        </w:rPr>
        <w:t xml:space="preserve"> </w:t>
      </w:r>
      <w:r w:rsidRPr="00996312">
        <w:rPr>
          <w:rStyle w:val="StyleUnderline"/>
          <w:vanish/>
        </w:rPr>
        <w:t>set</w:t>
      </w:r>
      <w:r w:rsidRPr="00154C76">
        <w:rPr>
          <w:rStyle w:val="StyleUnderline"/>
        </w:rPr>
        <w:t xml:space="preserve"> </w:t>
      </w:r>
      <w:r w:rsidRPr="00996312">
        <w:rPr>
          <w:rStyle w:val="StyleUnderline"/>
          <w:vanish/>
        </w:rPr>
        <w:t>of</w:t>
      </w:r>
      <w:r w:rsidRPr="00154C76">
        <w:rPr>
          <w:rStyle w:val="StyleUnderline"/>
        </w:rPr>
        <w:t xml:space="preserve">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996312">
        <w:rPr>
          <w:rStyle w:val="StyleUnderline"/>
          <w:vanish/>
        </w:rPr>
        <w:t>particular</w:t>
      </w:r>
      <w:r w:rsidRPr="00F2020E">
        <w:rPr>
          <w:rStyle w:val="StyleUnderline"/>
        </w:rPr>
        <w:t xml:space="preserve"> </w:t>
      </w:r>
      <w:r w:rsidRPr="00F2020E">
        <w:rPr>
          <w:rStyle w:val="StyleUnderline"/>
          <w:highlight w:val="cyan"/>
        </w:rPr>
        <w:t>ideological payload</w:t>
      </w:r>
      <w:r w:rsidRPr="00F2020E">
        <w:rPr>
          <w:sz w:val="16"/>
          <w:highlight w:val="cyan"/>
        </w:rPr>
        <w:t xml:space="preserve">, </w:t>
      </w:r>
      <w:r w:rsidRPr="00996312">
        <w:rPr>
          <w:rStyle w:val="StyleUnderline"/>
          <w:vanish/>
        </w:rPr>
        <w:t>alongside</w:t>
      </w:r>
      <w:r w:rsidRPr="00F2020E">
        <w:rPr>
          <w:rStyle w:val="StyleUnderline"/>
        </w:rPr>
        <w:t xml:space="preserve"> </w:t>
      </w:r>
      <w:r w:rsidRPr="00996312">
        <w:rPr>
          <w:rStyle w:val="StyleUnderline"/>
          <w:vanish/>
        </w:rPr>
        <w:t>their</w:t>
      </w:r>
      <w:r w:rsidRPr="00F2020E">
        <w:rPr>
          <w:rStyle w:val="StyleUnderline"/>
        </w:rPr>
        <w:t xml:space="preserve"> </w:t>
      </w:r>
      <w:r w:rsidRPr="00996312">
        <w:rPr>
          <w:rStyle w:val="StyleUnderline"/>
          <w:vanish/>
        </w:rPr>
        <w:t>satellites</w:t>
      </w:r>
      <w:r w:rsidRPr="00996312">
        <w:rPr>
          <w:vanish/>
          <w:sz w:val="16"/>
        </w:rPr>
        <w:t>,</w:t>
      </w:r>
      <w:r w:rsidRPr="00BE352B">
        <w:rPr>
          <w:sz w:val="16"/>
        </w:rPr>
        <w:t xml:space="preserve"> </w:t>
      </w:r>
      <w:r w:rsidRPr="00996312">
        <w:rPr>
          <w:rStyle w:val="StyleUnderline"/>
          <w:vanish/>
        </w:rPr>
        <w:t>instruments</w:t>
      </w:r>
      <w:r w:rsidRPr="00996312">
        <w:rPr>
          <w:vanish/>
          <w:sz w:val="16"/>
        </w:rPr>
        <w:t>,</w:t>
      </w:r>
      <w:r w:rsidRPr="00BE352B">
        <w:rPr>
          <w:sz w:val="16"/>
        </w:rPr>
        <w:t xml:space="preserve"> </w:t>
      </w:r>
      <w:r w:rsidRPr="00996312">
        <w:rPr>
          <w:rStyle w:val="StyleUnderline"/>
          <w:vanish/>
        </w:rPr>
        <w:t>and</w:t>
      </w:r>
      <w:r w:rsidRPr="00154C76">
        <w:rPr>
          <w:rStyle w:val="StyleUnderline"/>
        </w:rPr>
        <w:t xml:space="preserve"> </w:t>
      </w:r>
      <w:r w:rsidRPr="00996312">
        <w:rPr>
          <w:rStyle w:val="StyleUnderline"/>
          <w:vanish/>
        </w:rPr>
        <w:t>supplies</w:t>
      </w:r>
      <w:r w:rsidRPr="00996312">
        <w:rPr>
          <w:vanish/>
          <w:sz w:val="16"/>
        </w:rPr>
        <w:t>,</w:t>
      </w:r>
      <w:r w:rsidRPr="00BE352B">
        <w:rPr>
          <w:sz w:val="16"/>
        </w:rPr>
        <w:t xml:space="preserve"> </w:t>
      </w:r>
      <w:r w:rsidRPr="00996312">
        <w:rPr>
          <w:vanish/>
          <w:sz w:val="16"/>
        </w:rPr>
        <w:t>a</w:t>
      </w:r>
      <w:r w:rsidRPr="00BE352B">
        <w:rPr>
          <w:sz w:val="16"/>
        </w:rPr>
        <w:t xml:space="preserve"> </w:t>
      </w:r>
      <w:r w:rsidRPr="00996312">
        <w:rPr>
          <w:vanish/>
          <w:sz w:val="16"/>
        </w:rPr>
        <w:t>point</w:t>
      </w:r>
      <w:r w:rsidRPr="00BE352B">
        <w:rPr>
          <w:sz w:val="16"/>
        </w:rPr>
        <w:t xml:space="preserve"> </w:t>
      </w:r>
      <w:r w:rsidRPr="00996312">
        <w:rPr>
          <w:vanish/>
          <w:sz w:val="16"/>
        </w:rPr>
        <w:t>noted</w:t>
      </w:r>
      <w:r w:rsidRPr="00BE352B">
        <w:rPr>
          <w:sz w:val="16"/>
        </w:rPr>
        <w:t xml:space="preserve"> </w:t>
      </w:r>
      <w:r w:rsidRPr="00996312">
        <w:rPr>
          <w:vanish/>
          <w:sz w:val="16"/>
        </w:rPr>
        <w:t>by</w:t>
      </w:r>
      <w:r w:rsidRPr="00BE352B">
        <w:rPr>
          <w:sz w:val="16"/>
        </w:rPr>
        <w:t xml:space="preserve"> </w:t>
      </w:r>
      <w:r w:rsidRPr="00996312">
        <w:rPr>
          <w:vanish/>
          <w:sz w:val="16"/>
        </w:rPr>
        <w:t>other</w:t>
      </w:r>
      <w:r w:rsidRPr="00BE352B">
        <w:rPr>
          <w:sz w:val="16"/>
        </w:rPr>
        <w:t xml:space="preserve"> </w:t>
      </w:r>
      <w:r w:rsidRPr="00996312">
        <w:rPr>
          <w:vanish/>
          <w:sz w:val="16"/>
        </w:rPr>
        <w:t>sociologists</w:t>
      </w:r>
      <w:r w:rsidRPr="00BE352B">
        <w:rPr>
          <w:sz w:val="16"/>
        </w:rPr>
        <w:t xml:space="preserve"> </w:t>
      </w:r>
      <w:r w:rsidRPr="00996312">
        <w:rPr>
          <w:vanish/>
          <w:sz w:val="16"/>
        </w:rPr>
        <w:t>of</w:t>
      </w:r>
      <w:r w:rsidRPr="00BE352B">
        <w:rPr>
          <w:sz w:val="16"/>
        </w:rPr>
        <w:t xml:space="preserve"> </w:t>
      </w:r>
      <w:r w:rsidRPr="00996312">
        <w:rPr>
          <w:vanish/>
          <w:sz w:val="16"/>
        </w:rPr>
        <w:t>outer</w:t>
      </w:r>
      <w:r w:rsidRPr="00BE352B">
        <w:rPr>
          <w:sz w:val="16"/>
        </w:rPr>
        <w:t xml:space="preserve"> </w:t>
      </w:r>
      <w:r w:rsidRPr="00996312">
        <w:rPr>
          <w:vanish/>
          <w:sz w:val="16"/>
        </w:rPr>
        <w:t>space,</w:t>
      </w:r>
      <w:r w:rsidRPr="00BE352B">
        <w:rPr>
          <w:sz w:val="16"/>
        </w:rPr>
        <w:t xml:space="preserve"> </w:t>
      </w:r>
      <w:r w:rsidRPr="00996312">
        <w:rPr>
          <w:vanish/>
          <w:sz w:val="16"/>
        </w:rPr>
        <w:t>or</w:t>
      </w:r>
      <w:r w:rsidRPr="00BE352B">
        <w:rPr>
          <w:sz w:val="16"/>
        </w:rPr>
        <w:t xml:space="preserve"> </w:t>
      </w:r>
      <w:r w:rsidRPr="00996312">
        <w:rPr>
          <w:vanish/>
          <w:sz w:val="16"/>
        </w:rPr>
        <w:t>‘astrosociologists'</w:t>
      </w:r>
      <w:r w:rsidRPr="00BE352B">
        <w:rPr>
          <w:sz w:val="16"/>
        </w:rPr>
        <w:t xml:space="preserve"> </w:t>
      </w:r>
      <w:r w:rsidRPr="00996312">
        <w:rPr>
          <w:vanish/>
          <w:sz w:val="16"/>
        </w:rPr>
        <w:t>(Dickens</w:t>
      </w:r>
      <w:r w:rsidRPr="00BE352B">
        <w:rPr>
          <w:sz w:val="16"/>
        </w:rPr>
        <w:t xml:space="preserve"> </w:t>
      </w:r>
      <w:r w:rsidRPr="00996312">
        <w:rPr>
          <w:vanish/>
          <w:sz w:val="16"/>
        </w:rPr>
        <w:t>and</w:t>
      </w:r>
      <w:r w:rsidRPr="00BE352B">
        <w:rPr>
          <w:sz w:val="16"/>
        </w:rPr>
        <w:t xml:space="preserve"> </w:t>
      </w:r>
      <w:r w:rsidRPr="00996312">
        <w:rPr>
          <w:vanish/>
          <w:sz w:val="16"/>
        </w:rPr>
        <w:t>Ormrod,</w:t>
      </w:r>
      <w:r w:rsidRPr="00BE352B">
        <w:rPr>
          <w:sz w:val="16"/>
        </w:rPr>
        <w:t xml:space="preserve"> </w:t>
      </w:r>
      <w:r w:rsidRPr="00996312">
        <w:rPr>
          <w:vanish/>
          <w:sz w:val="16"/>
        </w:rPr>
        <w:t>2007a,</w:t>
      </w:r>
      <w:r w:rsidRPr="00BE352B">
        <w:rPr>
          <w:sz w:val="16"/>
        </w:rPr>
        <w:t xml:space="preserve"> </w:t>
      </w:r>
      <w:r w:rsidRPr="00996312">
        <w:rPr>
          <w:vanish/>
          <w:sz w:val="16"/>
        </w:rPr>
        <w:t>2007b).</w:t>
      </w:r>
    </w:p>
    <w:p w14:paraId="7CF3CD1C" w14:textId="77777777" w:rsidR="005D7438" w:rsidRPr="00996312" w:rsidRDefault="005D7438" w:rsidP="005D7438">
      <w:pPr>
        <w:rPr>
          <w:rStyle w:val="Emphasis"/>
          <w:vanish/>
        </w:rPr>
      </w:pPr>
    </w:p>
    <w:p w14:paraId="30109B44" w14:textId="77777777" w:rsidR="005D7438" w:rsidRDefault="005D7438" w:rsidP="005D7438">
      <w:pPr>
        <w:pStyle w:val="Heading4"/>
      </w:pPr>
      <w:r>
        <w:t>The insistence on outer space as corporate capital’s spatial fix accelerates environmental degradation.</w:t>
      </w:r>
    </w:p>
    <w:p w14:paraId="08214F5B" w14:textId="77777777" w:rsidR="005D7438" w:rsidRPr="00996312" w:rsidRDefault="005D7438" w:rsidP="005D7438">
      <w:pPr>
        <w:rPr>
          <w:vanish/>
        </w:rPr>
      </w:pPr>
      <w:r w:rsidRPr="00996312">
        <w:rPr>
          <w:rStyle w:val="Style13ptBold"/>
          <w:vanish/>
        </w:rPr>
        <w:t>Shammas</w:t>
      </w:r>
      <w:r w:rsidRPr="00793BCB">
        <w:rPr>
          <w:rStyle w:val="Style13ptBold"/>
        </w:rPr>
        <w:t xml:space="preserve"> </w:t>
      </w:r>
      <w:r w:rsidRPr="00996312">
        <w:rPr>
          <w:rStyle w:val="Style13ptBold"/>
          <w:vanish/>
        </w:rPr>
        <w:t>and</w:t>
      </w:r>
      <w:r w:rsidRPr="00793BCB">
        <w:rPr>
          <w:rStyle w:val="Style13ptBold"/>
        </w:rPr>
        <w:t xml:space="preserve"> </w:t>
      </w:r>
      <w:r w:rsidRPr="00996312">
        <w:rPr>
          <w:rStyle w:val="Style13ptBold"/>
          <w:vanish/>
        </w:rPr>
        <w:t>Holen</w:t>
      </w:r>
      <w:r w:rsidRPr="00793BCB">
        <w:rPr>
          <w:rStyle w:val="Style13ptBold"/>
        </w:rPr>
        <w:t xml:space="preserve"> </w:t>
      </w:r>
      <w:r w:rsidRPr="00996312">
        <w:rPr>
          <w:rStyle w:val="Style13ptBold"/>
          <w:vanish/>
        </w:rPr>
        <w:t>19</w:t>
      </w:r>
      <w:r>
        <w:t xml:space="preserve"> </w:t>
      </w:r>
      <w:r w:rsidRPr="00996312">
        <w:rPr>
          <w:vanish/>
        </w:rPr>
        <w:t>[(Victor</w:t>
      </w:r>
      <w:r>
        <w:t xml:space="preserve"> </w:t>
      </w:r>
      <w:r w:rsidRPr="00996312">
        <w:rPr>
          <w:vanish/>
        </w:rPr>
        <w:t>L,</w:t>
      </w:r>
      <w:r>
        <w:t xml:space="preserve"> </w:t>
      </w:r>
      <w:r w:rsidRPr="00996312">
        <w:rPr>
          <w:vanish/>
        </w:rPr>
        <w:t>a</w:t>
      </w:r>
      <w:r>
        <w:t xml:space="preserve"> </w:t>
      </w:r>
      <w:r w:rsidRPr="00996312">
        <w:rPr>
          <w:vanish/>
        </w:rPr>
        <w:t>sociologist</w:t>
      </w:r>
      <w:r>
        <w:t xml:space="preserve"> </w:t>
      </w:r>
      <w:r w:rsidRPr="00996312">
        <w:rPr>
          <w:vanish/>
        </w:rPr>
        <w:t>working</w:t>
      </w:r>
      <w:r>
        <w:t xml:space="preserve"> </w:t>
      </w:r>
      <w:r w:rsidRPr="00996312">
        <w:rPr>
          <w:vanish/>
        </w:rPr>
        <w:t>at</w:t>
      </w:r>
      <w:r>
        <w:t xml:space="preserve"> </w:t>
      </w:r>
      <w:r w:rsidRPr="00996312">
        <w:rPr>
          <w:vanish/>
        </w:rPr>
        <w:t>the</w:t>
      </w:r>
      <w:r>
        <w:t xml:space="preserve"> </w:t>
      </w:r>
      <w:r w:rsidRPr="00996312">
        <w:rPr>
          <w:vanish/>
        </w:rPr>
        <w:t>Department</w:t>
      </w:r>
      <w:r>
        <w:t xml:space="preserve"> </w:t>
      </w:r>
      <w:r w:rsidRPr="00996312">
        <w:rPr>
          <w:vanish/>
        </w:rPr>
        <w:t>of</w:t>
      </w:r>
      <w:r>
        <w:t xml:space="preserve"> </w:t>
      </w:r>
      <w:r w:rsidRPr="00996312">
        <w:rPr>
          <w:vanish/>
        </w:rPr>
        <w:t>Sociology</w:t>
      </w:r>
      <w:r>
        <w:t xml:space="preserve"> </w:t>
      </w:r>
      <w:r w:rsidRPr="00996312">
        <w:rPr>
          <w:vanish/>
        </w:rPr>
        <w:t>and</w:t>
      </w:r>
      <w:r>
        <w:t xml:space="preserve"> </w:t>
      </w:r>
      <w:r w:rsidRPr="00996312">
        <w:rPr>
          <w:vanish/>
        </w:rPr>
        <w:t>Human</w:t>
      </w:r>
      <w:r>
        <w:t xml:space="preserve"> </w:t>
      </w:r>
      <w:r w:rsidRPr="00996312">
        <w:rPr>
          <w:vanish/>
        </w:rPr>
        <w:t>Geography,</w:t>
      </w:r>
      <w:r>
        <w:t xml:space="preserve"> </w:t>
      </w:r>
      <w:r w:rsidRPr="00996312">
        <w:rPr>
          <w:vanish/>
        </w:rPr>
        <w:t>University</w:t>
      </w:r>
      <w:r>
        <w:t xml:space="preserve"> </w:t>
      </w:r>
      <w:r w:rsidRPr="00996312">
        <w:rPr>
          <w:vanish/>
        </w:rPr>
        <w:t>of</w:t>
      </w:r>
      <w:r>
        <w:t xml:space="preserve"> </w:t>
      </w:r>
      <w:r w:rsidRPr="00996312">
        <w:rPr>
          <w:vanish/>
        </w:rPr>
        <w:t>Oslo;</w:t>
      </w:r>
      <w:r>
        <w:t xml:space="preserve"> </w:t>
      </w:r>
      <w:r w:rsidRPr="00996312">
        <w:rPr>
          <w:vanish/>
        </w:rPr>
        <w:t>Tomas</w:t>
      </w:r>
      <w:r>
        <w:t xml:space="preserve"> </w:t>
      </w:r>
      <w:r w:rsidRPr="00996312">
        <w:rPr>
          <w:vanish/>
        </w:rPr>
        <w:t>B.,</w:t>
      </w:r>
      <w:r>
        <w:t xml:space="preserve"> </w:t>
      </w:r>
      <w:r w:rsidRPr="00996312">
        <w:rPr>
          <w:vanish/>
        </w:rPr>
        <w:t>independent</w:t>
      </w:r>
      <w:r>
        <w:t xml:space="preserve"> </w:t>
      </w:r>
      <w:r w:rsidRPr="00996312">
        <w:rPr>
          <w:vanish/>
        </w:rPr>
        <w:t>scholar</w:t>
      </w:r>
      <w:r>
        <w:t xml:space="preserve"> </w:t>
      </w:r>
      <w:r w:rsidRPr="00996312">
        <w:rPr>
          <w:vanish/>
        </w:rPr>
        <w:t>in</w:t>
      </w:r>
      <w:r>
        <w:t xml:space="preserve"> </w:t>
      </w:r>
      <w:r w:rsidRPr="00996312">
        <w:rPr>
          <w:vanish/>
        </w:rPr>
        <w:t>Oslo,</w:t>
      </w:r>
      <w:r>
        <w:t xml:space="preserve"> </w:t>
      </w:r>
      <w:r w:rsidRPr="00996312">
        <w:rPr>
          <w:vanish/>
        </w:rPr>
        <w:t>Norway)</w:t>
      </w:r>
      <w:r>
        <w:t xml:space="preserve"> </w:t>
      </w:r>
      <w:r w:rsidRPr="00996312">
        <w:rPr>
          <w:vanish/>
        </w:rPr>
        <w:t>“One</w:t>
      </w:r>
      <w:r>
        <w:t xml:space="preserve"> </w:t>
      </w:r>
      <w:r w:rsidRPr="00996312">
        <w:rPr>
          <w:vanish/>
        </w:rPr>
        <w:t>giant</w:t>
      </w:r>
      <w:r>
        <w:t xml:space="preserve"> </w:t>
      </w:r>
      <w:r w:rsidRPr="00996312">
        <w:rPr>
          <w:vanish/>
        </w:rPr>
        <w:t>leap</w:t>
      </w:r>
      <w:r>
        <w:t xml:space="preserve"> </w:t>
      </w:r>
      <w:r w:rsidRPr="00996312">
        <w:rPr>
          <w:vanish/>
        </w:rPr>
        <w:t>for</w:t>
      </w:r>
      <w:r>
        <w:t xml:space="preserve"> </w:t>
      </w:r>
      <w:r w:rsidRPr="00996312">
        <w:rPr>
          <w:vanish/>
        </w:rPr>
        <w:t>capitalistkind:</w:t>
      </w:r>
      <w:r>
        <w:t xml:space="preserve"> </w:t>
      </w:r>
      <w:r w:rsidRPr="00996312">
        <w:rPr>
          <w:vanish/>
        </w:rPr>
        <w:t>private</w:t>
      </w:r>
      <w:r>
        <w:t xml:space="preserve"> </w:t>
      </w:r>
      <w:r w:rsidRPr="00996312">
        <w:rPr>
          <w:vanish/>
        </w:rPr>
        <w:t>enterprise</w:t>
      </w:r>
      <w:r>
        <w:t xml:space="preserve"> </w:t>
      </w:r>
      <w:r w:rsidRPr="00996312">
        <w:rPr>
          <w:vanish/>
        </w:rPr>
        <w:t>in</w:t>
      </w:r>
      <w:r>
        <w:t xml:space="preserve"> </w:t>
      </w:r>
      <w:r w:rsidRPr="00996312">
        <w:rPr>
          <w:vanish/>
        </w:rPr>
        <w:t>outer</w:t>
      </w:r>
      <w:r>
        <w:t xml:space="preserve"> </w:t>
      </w:r>
      <w:r w:rsidRPr="00996312">
        <w:rPr>
          <w:vanish/>
        </w:rPr>
        <w:t>space,”</w:t>
      </w:r>
      <w:r>
        <w:t xml:space="preserve"> </w:t>
      </w:r>
      <w:r w:rsidRPr="00996312">
        <w:rPr>
          <w:vanish/>
        </w:rPr>
        <w:t>1-29-2019,</w:t>
      </w:r>
      <w:r>
        <w:t xml:space="preserve"> </w:t>
      </w:r>
      <w:r w:rsidRPr="00996312">
        <w:rPr>
          <w:vanish/>
        </w:rPr>
        <w:t>pg.</w:t>
      </w:r>
      <w:r>
        <w:t xml:space="preserve"> </w:t>
      </w:r>
      <w:r w:rsidRPr="00996312">
        <w:rPr>
          <w:vanish/>
        </w:rPr>
        <w:t>6-8]</w:t>
      </w:r>
      <w:r>
        <w:t xml:space="preserve"> </w:t>
      </w:r>
      <w:r w:rsidRPr="00996312">
        <w:rPr>
          <w:vanish/>
        </w:rPr>
        <w:t>julian</w:t>
      </w:r>
    </w:p>
    <w:p w14:paraId="00EE0CC3" w14:textId="77777777" w:rsidR="005D7438" w:rsidRPr="00996312" w:rsidRDefault="005D7438" w:rsidP="005D7438">
      <w:pPr>
        <w:rPr>
          <w:vanish/>
          <w:sz w:val="16"/>
        </w:rPr>
      </w:pPr>
      <w:r w:rsidRPr="00996312">
        <w:rPr>
          <w:vanish/>
          <w:sz w:val="16"/>
        </w:rPr>
        <w:t>As</w:t>
      </w:r>
      <w:r w:rsidRPr="00CA7227">
        <w:rPr>
          <w:sz w:val="16"/>
        </w:rPr>
        <w:t xml:space="preserve"> </w:t>
      </w:r>
      <w:r w:rsidRPr="00996312">
        <w:rPr>
          <w:vanish/>
          <w:sz w:val="16"/>
        </w:rPr>
        <w:t>Earth’s</w:t>
      </w:r>
      <w:r w:rsidRPr="00CA7227">
        <w:rPr>
          <w:sz w:val="16"/>
        </w:rPr>
        <w:t xml:space="preserve"> </w:t>
      </w:r>
      <w:r w:rsidRPr="00996312">
        <w:rPr>
          <w:vanish/>
          <w:sz w:val="16"/>
        </w:rPr>
        <w:t>empty</w:t>
      </w:r>
      <w:r w:rsidRPr="00CA7227">
        <w:rPr>
          <w:sz w:val="16"/>
        </w:rPr>
        <w:t xml:space="preserve"> </w:t>
      </w:r>
      <w:r w:rsidRPr="00996312">
        <w:rPr>
          <w:vanish/>
          <w:sz w:val="16"/>
        </w:rPr>
        <w:t>spaces</w:t>
      </w:r>
      <w:r w:rsidRPr="00CA7227">
        <w:rPr>
          <w:sz w:val="16"/>
        </w:rPr>
        <w:t xml:space="preserve"> </w:t>
      </w:r>
      <w:r w:rsidRPr="00996312">
        <w:rPr>
          <w:vanish/>
          <w:sz w:val="16"/>
        </w:rPr>
        <w:t>are</w:t>
      </w:r>
      <w:r w:rsidRPr="00CA7227">
        <w:rPr>
          <w:sz w:val="16"/>
        </w:rPr>
        <w:t xml:space="preserve"> </w:t>
      </w:r>
      <w:r w:rsidRPr="00996312">
        <w:rPr>
          <w:vanish/>
          <w:sz w:val="16"/>
        </w:rPr>
        <w:t>filled,</w:t>
      </w:r>
      <w:r w:rsidRPr="00CA7227">
        <w:rPr>
          <w:sz w:val="16"/>
        </w:rPr>
        <w:t xml:space="preserve"> </w:t>
      </w:r>
      <w:r w:rsidRPr="00996312">
        <w:rPr>
          <w:vanish/>
          <w:sz w:val="16"/>
        </w:rPr>
        <w:t>as</w:t>
      </w:r>
      <w:r w:rsidRPr="00CA7227">
        <w:rPr>
          <w:sz w:val="16"/>
        </w:rPr>
        <w:t xml:space="preserve"> </w:t>
      </w:r>
      <w:r w:rsidRPr="00996312">
        <w:rPr>
          <w:vanish/>
          <w:sz w:val="16"/>
        </w:rPr>
        <w:t>our</w:t>
      </w:r>
      <w:r w:rsidRPr="00CA7227">
        <w:rPr>
          <w:sz w:val="16"/>
        </w:rPr>
        <w:t xml:space="preserve"> </w:t>
      </w:r>
      <w:r w:rsidRPr="00996312">
        <w:rPr>
          <w:vanish/>
          <w:sz w:val="16"/>
        </w:rPr>
        <w:t>planet</w:t>
      </w:r>
      <w:r w:rsidRPr="00CA7227">
        <w:rPr>
          <w:sz w:val="16"/>
        </w:rPr>
        <w:t xml:space="preserve"> </w:t>
      </w:r>
      <w:r w:rsidRPr="00996312">
        <w:rPr>
          <w:vanish/>
          <w:sz w:val="16"/>
        </w:rPr>
        <w:t>comes</w:t>
      </w:r>
      <w:r w:rsidRPr="00CA7227">
        <w:rPr>
          <w:sz w:val="16"/>
        </w:rPr>
        <w:t xml:space="preserve"> </w:t>
      </w:r>
      <w:r w:rsidRPr="00996312">
        <w:rPr>
          <w:vanish/>
          <w:sz w:val="16"/>
        </w:rPr>
        <w:t>to</w:t>
      </w:r>
      <w:r w:rsidRPr="00CA7227">
        <w:rPr>
          <w:sz w:val="16"/>
        </w:rPr>
        <w:t xml:space="preserve"> </w:t>
      </w:r>
      <w:r w:rsidRPr="00996312">
        <w:rPr>
          <w:vanish/>
          <w:sz w:val="16"/>
        </w:rPr>
        <w:t>be</w:t>
      </w:r>
      <w:r w:rsidRPr="00CA7227">
        <w:rPr>
          <w:sz w:val="16"/>
        </w:rPr>
        <w:t xml:space="preserve"> </w:t>
      </w:r>
      <w:r w:rsidRPr="00996312">
        <w:rPr>
          <w:vanish/>
          <w:sz w:val="16"/>
        </w:rPr>
        <w:t>shorn</w:t>
      </w:r>
      <w:r w:rsidRPr="00CA7227">
        <w:rPr>
          <w:sz w:val="16"/>
        </w:rPr>
        <w:t xml:space="preserve"> </w:t>
      </w:r>
      <w:r w:rsidRPr="00996312">
        <w:rPr>
          <w:vanish/>
          <w:sz w:val="16"/>
        </w:rPr>
        <w:t>of</w:t>
      </w:r>
      <w:r w:rsidRPr="00CA7227">
        <w:rPr>
          <w:sz w:val="16"/>
        </w:rPr>
        <w:t xml:space="preserve"> </w:t>
      </w:r>
      <w:r w:rsidRPr="00996312">
        <w:rPr>
          <w:vanish/>
          <w:sz w:val="16"/>
        </w:rPr>
        <w:t>blank</w:t>
      </w:r>
      <w:r w:rsidRPr="00CA7227">
        <w:rPr>
          <w:sz w:val="16"/>
        </w:rPr>
        <w:t xml:space="preserve"> </w:t>
      </w:r>
      <w:r w:rsidRPr="00996312">
        <w:rPr>
          <w:vanish/>
          <w:sz w:val="16"/>
        </w:rPr>
        <w:t>places,</w:t>
      </w:r>
      <w:r w:rsidRPr="00CA7227">
        <w:rPr>
          <w:sz w:val="16"/>
        </w:rPr>
        <w:t xml:space="preserve"> </w:t>
      </w:r>
      <w:r w:rsidRPr="00996312">
        <w:rPr>
          <w:vanish/>
          <w:sz w:val="16"/>
        </w:rPr>
        <w:t>capitalistkind</w:t>
      </w:r>
      <w:r w:rsidRPr="00CA7227">
        <w:rPr>
          <w:sz w:val="16"/>
        </w:rPr>
        <w:t xml:space="preserve"> </w:t>
      </w:r>
      <w:r w:rsidRPr="00996312">
        <w:rPr>
          <w:vanish/>
          <w:sz w:val="16"/>
        </w:rPr>
        <w:t>emerges</w:t>
      </w:r>
      <w:r w:rsidRPr="00CA7227">
        <w:rPr>
          <w:sz w:val="16"/>
        </w:rPr>
        <w:t xml:space="preserve"> </w:t>
      </w:r>
      <w:r w:rsidRPr="00996312">
        <w:rPr>
          <w:vanish/>
          <w:sz w:val="16"/>
        </w:rPr>
        <w:t>to</w:t>
      </w:r>
      <w:r w:rsidRPr="00CA7227">
        <w:rPr>
          <w:sz w:val="16"/>
        </w:rPr>
        <w:t xml:space="preserve"> </w:t>
      </w:r>
      <w:r w:rsidRPr="00996312">
        <w:rPr>
          <w:vanish/>
          <w:sz w:val="16"/>
        </w:rPr>
        <w:t>rescue</w:t>
      </w:r>
      <w:r w:rsidRPr="00CA7227">
        <w:rPr>
          <w:sz w:val="16"/>
        </w:rPr>
        <w:t xml:space="preserve"> </w:t>
      </w:r>
      <w:r w:rsidRPr="00996312">
        <w:rPr>
          <w:vanish/>
          <w:sz w:val="16"/>
        </w:rPr>
        <w:t>capitalism</w:t>
      </w:r>
      <w:r w:rsidRPr="00CA7227">
        <w:rPr>
          <w:sz w:val="16"/>
        </w:rPr>
        <w:t xml:space="preserve"> </w:t>
      </w:r>
      <w:r w:rsidRPr="00996312">
        <w:rPr>
          <w:vanish/>
          <w:sz w:val="16"/>
        </w:rPr>
        <w:t>from</w:t>
      </w:r>
      <w:r w:rsidRPr="00CA7227">
        <w:rPr>
          <w:sz w:val="16"/>
        </w:rPr>
        <w:t xml:space="preserve"> </w:t>
      </w:r>
      <w:r w:rsidRPr="00996312">
        <w:rPr>
          <w:vanish/>
          <w:sz w:val="16"/>
        </w:rPr>
        <w:t>its</w:t>
      </w:r>
      <w:r w:rsidRPr="00CA7227">
        <w:rPr>
          <w:sz w:val="16"/>
        </w:rPr>
        <w:t xml:space="preserve"> </w:t>
      </w:r>
      <w:r w:rsidRPr="00996312">
        <w:rPr>
          <w:vanish/>
          <w:sz w:val="16"/>
        </w:rPr>
        <w:t>terrestrial</w:t>
      </w:r>
      <w:r w:rsidRPr="00CA7227">
        <w:rPr>
          <w:sz w:val="16"/>
        </w:rPr>
        <w:t xml:space="preserve"> </w:t>
      </w:r>
      <w:r w:rsidRPr="00996312">
        <w:rPr>
          <w:vanish/>
          <w:sz w:val="16"/>
        </w:rPr>
        <w:t>limitations,</w:t>
      </w:r>
      <w:r w:rsidRPr="00CA7227">
        <w:rPr>
          <w:sz w:val="16"/>
        </w:rPr>
        <w:t xml:space="preserve"> </w:t>
      </w:r>
      <w:r w:rsidRPr="00996312">
        <w:rPr>
          <w:vanish/>
          <w:sz w:val="16"/>
        </w:rPr>
        <w:t>launching</w:t>
      </w:r>
      <w:r w:rsidRPr="00CA7227">
        <w:rPr>
          <w:sz w:val="16"/>
        </w:rPr>
        <w:t xml:space="preserve"> </w:t>
      </w:r>
      <w:r w:rsidRPr="00996312">
        <w:rPr>
          <w:vanish/>
          <w:sz w:val="16"/>
        </w:rPr>
        <w:t>space</w:t>
      </w:r>
      <w:r w:rsidRPr="00CA7227">
        <w:rPr>
          <w:sz w:val="16"/>
        </w:rPr>
        <w:t xml:space="preserve"> </w:t>
      </w:r>
      <w:r w:rsidRPr="00996312">
        <w:rPr>
          <w:vanish/>
          <w:sz w:val="16"/>
        </w:rPr>
        <w:t>rockets,</w:t>
      </w:r>
      <w:r w:rsidRPr="00CA7227">
        <w:rPr>
          <w:sz w:val="16"/>
        </w:rPr>
        <w:t xml:space="preserve"> </w:t>
      </w:r>
      <w:r w:rsidRPr="00996312">
        <w:rPr>
          <w:vanish/>
          <w:sz w:val="16"/>
        </w:rPr>
        <w:t>placing</w:t>
      </w:r>
      <w:r w:rsidRPr="00CA7227">
        <w:rPr>
          <w:sz w:val="16"/>
        </w:rPr>
        <w:t xml:space="preserve"> </w:t>
      </w:r>
      <w:r w:rsidRPr="00996312">
        <w:rPr>
          <w:vanish/>
          <w:sz w:val="16"/>
        </w:rPr>
        <w:t>satellites</w:t>
      </w:r>
      <w:r w:rsidRPr="00CA7227">
        <w:rPr>
          <w:sz w:val="16"/>
        </w:rPr>
        <w:t xml:space="preserve"> </w:t>
      </w:r>
      <w:r w:rsidRPr="00996312">
        <w:rPr>
          <w:vanish/>
          <w:sz w:val="16"/>
        </w:rPr>
        <w:t>into</w:t>
      </w:r>
      <w:r w:rsidRPr="00CA7227">
        <w:rPr>
          <w:sz w:val="16"/>
        </w:rPr>
        <w:t xml:space="preserve"> </w:t>
      </w:r>
      <w:r w:rsidRPr="00996312">
        <w:rPr>
          <w:vanish/>
          <w:sz w:val="16"/>
        </w:rPr>
        <w:t>orbit,</w:t>
      </w:r>
      <w:r w:rsidRPr="00CA7227">
        <w:rPr>
          <w:sz w:val="16"/>
        </w:rPr>
        <w:t xml:space="preserve"> </w:t>
      </w:r>
      <w:r w:rsidRPr="00996312">
        <w:rPr>
          <w:vanish/>
          <w:sz w:val="16"/>
        </w:rPr>
        <w:t>appropriating</w:t>
      </w:r>
      <w:r w:rsidRPr="00CA7227">
        <w:rPr>
          <w:sz w:val="16"/>
        </w:rPr>
        <w:t xml:space="preserve"> </w:t>
      </w:r>
      <w:r w:rsidRPr="00996312">
        <w:rPr>
          <w:vanish/>
          <w:sz w:val="16"/>
        </w:rPr>
        <w:t>extraterrestrial</w:t>
      </w:r>
      <w:r w:rsidRPr="00CA7227">
        <w:rPr>
          <w:sz w:val="16"/>
        </w:rPr>
        <w:t xml:space="preserve"> </w:t>
      </w:r>
      <w:r w:rsidRPr="00996312">
        <w:rPr>
          <w:vanish/>
          <w:sz w:val="16"/>
        </w:rPr>
        <w:t>resources,</w:t>
      </w:r>
      <w:r w:rsidRPr="00CA7227">
        <w:rPr>
          <w:sz w:val="16"/>
        </w:rPr>
        <w:t xml:space="preserve"> </w:t>
      </w:r>
      <w:r w:rsidRPr="00996312">
        <w:rPr>
          <w:vanish/>
          <w:sz w:val="16"/>
        </w:rPr>
        <w:t>and,</w:t>
      </w:r>
      <w:r w:rsidRPr="00CA7227">
        <w:rPr>
          <w:sz w:val="16"/>
        </w:rPr>
        <w:t xml:space="preserve"> </w:t>
      </w:r>
      <w:r w:rsidRPr="00996312">
        <w:rPr>
          <w:vanish/>
          <w:sz w:val="16"/>
        </w:rPr>
        <w:t>perhaps</w:t>
      </w:r>
      <w:r w:rsidRPr="00CA7227">
        <w:rPr>
          <w:sz w:val="16"/>
        </w:rPr>
        <w:t xml:space="preserve"> </w:t>
      </w:r>
      <w:r w:rsidRPr="00996312">
        <w:rPr>
          <w:vanish/>
          <w:sz w:val="16"/>
        </w:rPr>
        <w:t>one</w:t>
      </w:r>
      <w:r w:rsidRPr="00CA7227">
        <w:rPr>
          <w:sz w:val="16"/>
        </w:rPr>
        <w:t xml:space="preserve"> </w:t>
      </w:r>
      <w:r w:rsidRPr="00996312">
        <w:rPr>
          <w:vanish/>
          <w:sz w:val="16"/>
        </w:rPr>
        <w:t>day,</w:t>
      </w:r>
      <w:r w:rsidRPr="00CA7227">
        <w:rPr>
          <w:sz w:val="16"/>
        </w:rPr>
        <w:t xml:space="preserve"> </w:t>
      </w:r>
      <w:r w:rsidRPr="00996312">
        <w:rPr>
          <w:vanish/>
          <w:sz w:val="16"/>
        </w:rPr>
        <w:t>building</w:t>
      </w:r>
      <w:r w:rsidRPr="00CA7227">
        <w:rPr>
          <w:sz w:val="16"/>
        </w:rPr>
        <w:t xml:space="preserve"> </w:t>
      </w:r>
      <w:r w:rsidRPr="00996312">
        <w:rPr>
          <w:vanish/>
          <w:sz w:val="16"/>
        </w:rPr>
        <w:t>colonies</w:t>
      </w:r>
      <w:r w:rsidRPr="00CA7227">
        <w:rPr>
          <w:sz w:val="16"/>
        </w:rPr>
        <w:t xml:space="preserve"> </w:t>
      </w:r>
      <w:r w:rsidRPr="00996312">
        <w:rPr>
          <w:vanish/>
          <w:sz w:val="16"/>
        </w:rPr>
        <w:t>on</w:t>
      </w:r>
      <w:r w:rsidRPr="00CA7227">
        <w:rPr>
          <w:sz w:val="16"/>
        </w:rPr>
        <w:t xml:space="preserve"> </w:t>
      </w:r>
      <w:r w:rsidRPr="00996312">
        <w:rPr>
          <w:vanish/>
          <w:sz w:val="16"/>
        </w:rPr>
        <w:t>distant</w:t>
      </w:r>
      <w:r w:rsidRPr="00CA7227">
        <w:rPr>
          <w:sz w:val="16"/>
        </w:rPr>
        <w:t xml:space="preserve"> </w:t>
      </w:r>
      <w:r w:rsidRPr="00996312">
        <w:rPr>
          <w:vanish/>
          <w:sz w:val="16"/>
        </w:rPr>
        <w:t>planets</w:t>
      </w:r>
      <w:r w:rsidRPr="00CA7227">
        <w:rPr>
          <w:sz w:val="16"/>
        </w:rPr>
        <w:t xml:space="preserve"> </w:t>
      </w:r>
      <w:r w:rsidRPr="00996312">
        <w:rPr>
          <w:vanish/>
          <w:sz w:val="16"/>
        </w:rPr>
        <w:t>like</w:t>
      </w:r>
      <w:r w:rsidRPr="00CA7227">
        <w:rPr>
          <w:sz w:val="16"/>
        </w:rPr>
        <w:t xml:space="preserve"> </w:t>
      </w:r>
      <w:r w:rsidRPr="00996312">
        <w:rPr>
          <w:vanish/>
          <w:sz w:val="16"/>
        </w:rPr>
        <w:t>Mars.</w:t>
      </w:r>
      <w:r w:rsidRPr="00CA7227">
        <w:rPr>
          <w:sz w:val="16"/>
        </w:rPr>
        <w:t xml:space="preserve"> </w:t>
      </w:r>
      <w:r w:rsidRPr="00996312">
        <w:rPr>
          <w:vanish/>
          <w:sz w:val="16"/>
        </w:rPr>
        <w:t>But</w:t>
      </w:r>
      <w:r w:rsidRPr="00CA7227">
        <w:rPr>
          <w:sz w:val="16"/>
        </w:rPr>
        <w:t xml:space="preserve"> </w:t>
      </w:r>
      <w:r w:rsidRPr="00996312">
        <w:rPr>
          <w:vanish/>
          <w:sz w:val="16"/>
        </w:rPr>
        <w:t>why</w:t>
      </w:r>
      <w:r w:rsidRPr="00CA7227">
        <w:rPr>
          <w:sz w:val="16"/>
        </w:rPr>
        <w:t xml:space="preserve"> </w:t>
      </w:r>
      <w:r w:rsidRPr="00996312">
        <w:rPr>
          <w:vanish/>
          <w:sz w:val="16"/>
        </w:rPr>
        <w:t>limit</w:t>
      </w:r>
      <w:r w:rsidRPr="00CA7227">
        <w:rPr>
          <w:sz w:val="16"/>
        </w:rPr>
        <w:t xml:space="preserve"> </w:t>
      </w:r>
      <w:r w:rsidRPr="00996312">
        <w:rPr>
          <w:vanish/>
          <w:sz w:val="16"/>
        </w:rPr>
        <w:t>ourselves</w:t>
      </w:r>
      <w:r w:rsidRPr="00CA7227">
        <w:rPr>
          <w:sz w:val="16"/>
        </w:rPr>
        <w:t xml:space="preserve"> </w:t>
      </w:r>
      <w:r w:rsidRPr="00996312">
        <w:rPr>
          <w:vanish/>
          <w:sz w:val="16"/>
        </w:rPr>
        <w:t>to</w:t>
      </w:r>
      <w:r w:rsidRPr="00CA7227">
        <w:rPr>
          <w:sz w:val="16"/>
        </w:rPr>
        <w:t xml:space="preserve"> </w:t>
      </w:r>
      <w:r w:rsidRPr="00996312">
        <w:rPr>
          <w:vanish/>
          <w:sz w:val="16"/>
        </w:rPr>
        <w:t>Mars?</w:t>
      </w:r>
      <w:r w:rsidRPr="00CA7227">
        <w:rPr>
          <w:sz w:val="16"/>
        </w:rPr>
        <w:t xml:space="preserve"> </w:t>
      </w:r>
      <w:r w:rsidRPr="00996312">
        <w:rPr>
          <w:vanish/>
          <w:sz w:val="16"/>
        </w:rPr>
        <w:t>As</w:t>
      </w:r>
      <w:r w:rsidRPr="00CA7227">
        <w:rPr>
          <w:sz w:val="16"/>
        </w:rPr>
        <w:t xml:space="preserve"> </w:t>
      </w:r>
      <w:r w:rsidRPr="00996312">
        <w:rPr>
          <w:vanish/>
          <w:sz w:val="16"/>
        </w:rPr>
        <w:t>of</w:t>
      </w:r>
      <w:r w:rsidRPr="00CA7227">
        <w:rPr>
          <w:sz w:val="16"/>
        </w:rPr>
        <w:t xml:space="preserve"> </w:t>
      </w:r>
      <w:r w:rsidRPr="00996312">
        <w:rPr>
          <w:vanish/>
          <w:sz w:val="16"/>
        </w:rPr>
        <w:t>mid-2017,</w:t>
      </w:r>
      <w:r w:rsidRPr="00CA7227">
        <w:rPr>
          <w:sz w:val="16"/>
        </w:rPr>
        <w:t xml:space="preserve"> </w:t>
      </w:r>
      <w:r w:rsidRPr="00996312">
        <w:rPr>
          <w:vanish/>
          <w:sz w:val="16"/>
        </w:rPr>
        <w:t>NASA’s</w:t>
      </w:r>
      <w:r w:rsidRPr="00CA7227">
        <w:rPr>
          <w:sz w:val="16"/>
        </w:rPr>
        <w:t xml:space="preserve"> </w:t>
      </w:r>
      <w:r w:rsidRPr="00996312">
        <w:rPr>
          <w:vanish/>
          <w:sz w:val="16"/>
        </w:rPr>
        <w:t>Kepler</w:t>
      </w:r>
      <w:r w:rsidRPr="00CA7227">
        <w:rPr>
          <w:sz w:val="16"/>
        </w:rPr>
        <w:t xml:space="preserve"> </w:t>
      </w:r>
      <w:r w:rsidRPr="00996312">
        <w:rPr>
          <w:vanish/>
          <w:sz w:val="16"/>
        </w:rPr>
        <w:t>observatory</w:t>
      </w:r>
      <w:r w:rsidRPr="00CA7227">
        <w:rPr>
          <w:sz w:val="16"/>
        </w:rPr>
        <w:t xml:space="preserve"> </w:t>
      </w:r>
      <w:r w:rsidRPr="00996312">
        <w:rPr>
          <w:vanish/>
          <w:sz w:val="16"/>
        </w:rPr>
        <w:t>had</w:t>
      </w:r>
      <w:r w:rsidRPr="00CA7227">
        <w:rPr>
          <w:sz w:val="16"/>
        </w:rPr>
        <w:t xml:space="preserve"> </w:t>
      </w:r>
      <w:r w:rsidRPr="00996312">
        <w:rPr>
          <w:vanish/>
          <w:sz w:val="16"/>
        </w:rPr>
        <w:t>discovered</w:t>
      </w:r>
      <w:r w:rsidRPr="00CA7227">
        <w:rPr>
          <w:sz w:val="16"/>
        </w:rPr>
        <w:t xml:space="preserve"> </w:t>
      </w:r>
      <w:r w:rsidRPr="00996312">
        <w:rPr>
          <w:vanish/>
          <w:sz w:val="16"/>
        </w:rPr>
        <w:t>more</w:t>
      </w:r>
      <w:r w:rsidRPr="00CA7227">
        <w:rPr>
          <w:sz w:val="16"/>
        </w:rPr>
        <w:t xml:space="preserve"> </w:t>
      </w:r>
      <w:r w:rsidRPr="00996312">
        <w:rPr>
          <w:vanish/>
          <w:sz w:val="16"/>
        </w:rPr>
        <w:t>than</w:t>
      </w:r>
      <w:r w:rsidRPr="00CA7227">
        <w:rPr>
          <w:sz w:val="16"/>
        </w:rPr>
        <w:t xml:space="preserve"> </w:t>
      </w:r>
      <w:r w:rsidRPr="00996312">
        <w:rPr>
          <w:vanish/>
          <w:sz w:val="16"/>
        </w:rPr>
        <w:t>5000</w:t>
      </w:r>
      <w:r w:rsidRPr="00CA7227">
        <w:rPr>
          <w:sz w:val="16"/>
        </w:rPr>
        <w:t xml:space="preserve"> </w:t>
      </w:r>
      <w:r w:rsidRPr="00996312">
        <w:rPr>
          <w:vanish/>
          <w:sz w:val="16"/>
        </w:rPr>
        <w:t>exoplanets—planets</w:t>
      </w:r>
      <w:r w:rsidRPr="00CA7227">
        <w:rPr>
          <w:sz w:val="16"/>
        </w:rPr>
        <w:t xml:space="preserve"> </w:t>
      </w:r>
      <w:r w:rsidRPr="00996312">
        <w:rPr>
          <w:vanish/>
          <w:sz w:val="16"/>
        </w:rPr>
        <w:t>that</w:t>
      </w:r>
      <w:r w:rsidRPr="00CA7227">
        <w:rPr>
          <w:sz w:val="16"/>
        </w:rPr>
        <w:t xml:space="preserve"> </w:t>
      </w:r>
      <w:r w:rsidRPr="00996312">
        <w:rPr>
          <w:vanish/>
          <w:sz w:val="16"/>
        </w:rPr>
        <w:t>seem</w:t>
      </w:r>
      <w:r w:rsidRPr="00CA7227">
        <w:rPr>
          <w:sz w:val="16"/>
        </w:rPr>
        <w:t xml:space="preserve"> </w:t>
      </w:r>
      <w:r w:rsidRPr="00996312">
        <w:rPr>
          <w:vanish/>
          <w:sz w:val="16"/>
        </w:rPr>
        <w:t>like</w:t>
      </w:r>
      <w:r w:rsidRPr="00CA7227">
        <w:rPr>
          <w:sz w:val="16"/>
        </w:rPr>
        <w:t xml:space="preserve"> </w:t>
      </w:r>
      <w:r w:rsidRPr="00996312">
        <w:rPr>
          <w:vanish/>
          <w:sz w:val="16"/>
        </w:rPr>
        <w:t>promising</w:t>
      </w:r>
      <w:r w:rsidRPr="00CA7227">
        <w:rPr>
          <w:sz w:val="16"/>
        </w:rPr>
        <w:t xml:space="preserve"> </w:t>
      </w:r>
      <w:r w:rsidRPr="00996312">
        <w:rPr>
          <w:vanish/>
          <w:sz w:val="16"/>
        </w:rPr>
        <w:t>alternatives</w:t>
      </w:r>
      <w:r w:rsidRPr="00CA7227">
        <w:rPr>
          <w:sz w:val="16"/>
        </w:rPr>
        <w:t xml:space="preserve"> </w:t>
      </w:r>
      <w:r w:rsidRPr="00996312">
        <w:rPr>
          <w:vanish/>
          <w:sz w:val="16"/>
        </w:rPr>
        <w:t>to</w:t>
      </w:r>
      <w:r w:rsidRPr="00CA7227">
        <w:rPr>
          <w:sz w:val="16"/>
        </w:rPr>
        <w:t xml:space="preserve"> </w:t>
      </w:r>
      <w:r w:rsidRPr="00996312">
        <w:rPr>
          <w:vanish/>
          <w:sz w:val="16"/>
        </w:rPr>
        <w:t>Earth,</w:t>
      </w:r>
      <w:r w:rsidRPr="00CA7227">
        <w:rPr>
          <w:sz w:val="16"/>
        </w:rPr>
        <w:t xml:space="preserve"> </w:t>
      </w:r>
      <w:r w:rsidRPr="00996312">
        <w:rPr>
          <w:vanish/>
          <w:sz w:val="16"/>
        </w:rPr>
        <w:t>located</w:t>
      </w:r>
      <w:r w:rsidRPr="00CA7227">
        <w:rPr>
          <w:sz w:val="16"/>
        </w:rPr>
        <w:t xml:space="preserve"> </w:t>
      </w:r>
      <w:r w:rsidRPr="00996312">
        <w:rPr>
          <w:vanish/>
          <w:sz w:val="16"/>
        </w:rPr>
        <w:t>at</w:t>
      </w:r>
      <w:r w:rsidRPr="00CA7227">
        <w:rPr>
          <w:sz w:val="16"/>
        </w:rPr>
        <w:t xml:space="preserve"> </w:t>
      </w:r>
      <w:r w:rsidRPr="00996312">
        <w:rPr>
          <w:vanish/>
          <w:sz w:val="16"/>
        </w:rPr>
        <w:t>an</w:t>
      </w:r>
      <w:r w:rsidRPr="00CA7227">
        <w:rPr>
          <w:sz w:val="16"/>
        </w:rPr>
        <w:t xml:space="preserve"> </w:t>
      </w:r>
      <w:r w:rsidRPr="00996312">
        <w:rPr>
          <w:vanish/>
          <w:sz w:val="16"/>
        </w:rPr>
        <w:t>appropriate</w:t>
      </w:r>
      <w:r w:rsidRPr="00CA7227">
        <w:rPr>
          <w:sz w:val="16"/>
        </w:rPr>
        <w:t xml:space="preserve"> </w:t>
      </w:r>
      <w:r w:rsidRPr="00996312">
        <w:rPr>
          <w:vanish/>
          <w:sz w:val="16"/>
        </w:rPr>
        <w:t>distance</w:t>
      </w:r>
      <w:r w:rsidRPr="00CA7227">
        <w:rPr>
          <w:sz w:val="16"/>
        </w:rPr>
        <w:t xml:space="preserve"> </w:t>
      </w:r>
      <w:r w:rsidRPr="00996312">
        <w:rPr>
          <w:vanish/>
          <w:sz w:val="16"/>
        </w:rPr>
        <w:t>from</w:t>
      </w:r>
      <w:r w:rsidRPr="00CA7227">
        <w:rPr>
          <w:sz w:val="16"/>
        </w:rPr>
        <w:t xml:space="preserve"> </w:t>
      </w:r>
      <w:r w:rsidRPr="00996312">
        <w:rPr>
          <w:vanish/>
          <w:sz w:val="16"/>
        </w:rPr>
        <w:t>their</w:t>
      </w:r>
      <w:r w:rsidRPr="00CA7227">
        <w:rPr>
          <w:sz w:val="16"/>
        </w:rPr>
        <w:t xml:space="preserve"> </w:t>
      </w:r>
      <w:r w:rsidRPr="00996312">
        <w:rPr>
          <w:vanish/>
          <w:sz w:val="16"/>
        </w:rPr>
        <w:t>respective</w:t>
      </w:r>
      <w:r w:rsidRPr="00CA7227">
        <w:rPr>
          <w:sz w:val="16"/>
        </w:rPr>
        <w:t xml:space="preserve"> </w:t>
      </w:r>
      <w:r w:rsidRPr="00996312">
        <w:rPr>
          <w:vanish/>
          <w:sz w:val="16"/>
        </w:rPr>
        <w:t>suns</w:t>
      </w:r>
      <w:r w:rsidRPr="00CA7227">
        <w:rPr>
          <w:sz w:val="16"/>
        </w:rPr>
        <w:t xml:space="preserve"> </w:t>
      </w:r>
      <w:r w:rsidRPr="00996312">
        <w:rPr>
          <w:vanish/>
          <w:sz w:val="16"/>
        </w:rPr>
        <w:t>in</w:t>
      </w:r>
      <w:r w:rsidRPr="00CA7227">
        <w:rPr>
          <w:sz w:val="16"/>
        </w:rPr>
        <w:t xml:space="preserve"> </w:t>
      </w:r>
      <w:r w:rsidRPr="00996312">
        <w:rPr>
          <w:vanish/>
          <w:sz w:val="16"/>
        </w:rPr>
        <w:t>the</w:t>
      </w:r>
      <w:r w:rsidRPr="00CA7227">
        <w:rPr>
          <w:sz w:val="16"/>
        </w:rPr>
        <w:t xml:space="preserve"> </w:t>
      </w:r>
      <w:r w:rsidRPr="00996312">
        <w:rPr>
          <w:vanish/>
          <w:sz w:val="16"/>
        </w:rPr>
        <w:t>famed</w:t>
      </w:r>
      <w:r w:rsidRPr="00CA7227">
        <w:rPr>
          <w:sz w:val="16"/>
        </w:rPr>
        <w:t xml:space="preserve"> </w:t>
      </w:r>
      <w:r w:rsidRPr="00996312">
        <w:rPr>
          <w:vanish/>
          <w:sz w:val="16"/>
        </w:rPr>
        <w:t>‘Goldilocks</w:t>
      </w:r>
      <w:r w:rsidRPr="00CA7227">
        <w:rPr>
          <w:sz w:val="16"/>
        </w:rPr>
        <w:t xml:space="preserve"> </w:t>
      </w:r>
      <w:r w:rsidRPr="00996312">
        <w:rPr>
          <w:vanish/>
          <w:sz w:val="16"/>
        </w:rPr>
        <w:t>zone'.</w:t>
      </w:r>
      <w:r w:rsidRPr="00CA7227">
        <w:rPr>
          <w:sz w:val="16"/>
        </w:rPr>
        <w:t xml:space="preserve"> </w:t>
      </w:r>
      <w:r w:rsidRPr="00996312">
        <w:rPr>
          <w:vanish/>
          <w:sz w:val="16"/>
        </w:rPr>
        <w:t>These</w:t>
      </w:r>
      <w:r w:rsidRPr="00CA7227">
        <w:rPr>
          <w:sz w:val="16"/>
        </w:rPr>
        <w:t xml:space="preserve"> </w:t>
      </w:r>
      <w:r w:rsidRPr="00996312">
        <w:rPr>
          <w:vanish/>
          <w:sz w:val="16"/>
        </w:rPr>
        <w:t>‘planetary</w:t>
      </w:r>
      <w:r w:rsidRPr="00CA7227">
        <w:rPr>
          <w:sz w:val="16"/>
        </w:rPr>
        <w:t xml:space="preserve"> </w:t>
      </w:r>
      <w:r w:rsidRPr="00996312">
        <w:rPr>
          <w:vanish/>
          <w:sz w:val="16"/>
        </w:rPr>
        <w:t>candidates',</w:t>
      </w:r>
      <w:r w:rsidRPr="00CA7227">
        <w:rPr>
          <w:sz w:val="16"/>
        </w:rPr>
        <w:t xml:space="preserve"> </w:t>
      </w:r>
      <w:r w:rsidRPr="00996312">
        <w:rPr>
          <w:vanish/>
          <w:sz w:val="16"/>
        </w:rPr>
        <w:t>as</w:t>
      </w:r>
      <w:r w:rsidRPr="00CA7227">
        <w:rPr>
          <w:sz w:val="16"/>
        </w:rPr>
        <w:t xml:space="preserve"> </w:t>
      </w:r>
      <w:r w:rsidRPr="00996312">
        <w:rPr>
          <w:vanish/>
          <w:sz w:val="16"/>
        </w:rPr>
        <w:t>they</w:t>
      </w:r>
      <w:r w:rsidRPr="00CA7227">
        <w:rPr>
          <w:sz w:val="16"/>
        </w:rPr>
        <w:t xml:space="preserve"> </w:t>
      </w:r>
      <w:r w:rsidRPr="00996312">
        <w:rPr>
          <w:vanish/>
          <w:sz w:val="16"/>
        </w:rPr>
        <w:t>are</w:t>
      </w:r>
      <w:r w:rsidRPr="00CA7227">
        <w:rPr>
          <w:sz w:val="16"/>
        </w:rPr>
        <w:t xml:space="preserve"> </w:t>
      </w:r>
      <w:r w:rsidRPr="00996312">
        <w:rPr>
          <w:vanish/>
          <w:sz w:val="16"/>
        </w:rPr>
        <w:t>known</w:t>
      </w:r>
      <w:r w:rsidRPr="00CA7227">
        <w:rPr>
          <w:sz w:val="16"/>
        </w:rPr>
        <w:t xml:space="preserve"> </w:t>
      </w:r>
      <w:r w:rsidRPr="00996312">
        <w:rPr>
          <w:vanish/>
          <w:sz w:val="16"/>
        </w:rPr>
        <w:t>—that</w:t>
      </w:r>
      <w:r w:rsidRPr="00CA7227">
        <w:rPr>
          <w:sz w:val="16"/>
        </w:rPr>
        <w:t xml:space="preserve"> </w:t>
      </w:r>
      <w:r w:rsidRPr="00996312">
        <w:rPr>
          <w:vanish/>
          <w:sz w:val="16"/>
        </w:rPr>
        <w:t>is,</w:t>
      </w:r>
      <w:r w:rsidRPr="00CA7227">
        <w:rPr>
          <w:sz w:val="16"/>
        </w:rPr>
        <w:t xml:space="preserve"> </w:t>
      </w:r>
      <w:r w:rsidRPr="00996312">
        <w:rPr>
          <w:vanish/>
          <w:sz w:val="16"/>
        </w:rPr>
        <w:t>candidates</w:t>
      </w:r>
      <w:r w:rsidRPr="00CA7227">
        <w:rPr>
          <w:sz w:val="16"/>
        </w:rPr>
        <w:t xml:space="preserve"> </w:t>
      </w:r>
      <w:r w:rsidRPr="00996312">
        <w:rPr>
          <w:vanish/>
          <w:sz w:val="16"/>
        </w:rPr>
        <w:t>for</w:t>
      </w:r>
      <w:r w:rsidRPr="00CA7227">
        <w:rPr>
          <w:sz w:val="16"/>
        </w:rPr>
        <w:t xml:space="preserve"> </w:t>
      </w:r>
      <w:r w:rsidRPr="00996312">
        <w:rPr>
          <w:vanish/>
          <w:sz w:val="16"/>
        </w:rPr>
        <w:t>the</w:t>
      </w:r>
      <w:r w:rsidRPr="00CA7227">
        <w:rPr>
          <w:sz w:val="16"/>
        </w:rPr>
        <w:t xml:space="preserve"> </w:t>
      </w:r>
      <w:r w:rsidRPr="00996312">
        <w:rPr>
          <w:vanish/>
          <w:sz w:val="16"/>
        </w:rPr>
        <w:t>replacement</w:t>
      </w:r>
      <w:r w:rsidRPr="00CA7227">
        <w:rPr>
          <w:sz w:val="16"/>
        </w:rPr>
        <w:t xml:space="preserve"> </w:t>
      </w:r>
      <w:r w:rsidRPr="00996312">
        <w:rPr>
          <w:vanish/>
          <w:sz w:val="16"/>
        </w:rPr>
        <w:t>of</w:t>
      </w:r>
      <w:r w:rsidRPr="00CA7227">
        <w:rPr>
          <w:sz w:val="16"/>
        </w:rPr>
        <w:t xml:space="preserve"> </w:t>
      </w:r>
      <w:r w:rsidRPr="00996312">
        <w:rPr>
          <w:vanish/>
          <w:sz w:val="16"/>
        </w:rPr>
        <w:t>Earth,</w:t>
      </w:r>
      <w:r w:rsidRPr="00CA7227">
        <w:rPr>
          <w:sz w:val="16"/>
        </w:rPr>
        <w:t xml:space="preserve"> </w:t>
      </w:r>
      <w:r w:rsidRPr="00996312">
        <w:rPr>
          <w:vanish/>
          <w:sz w:val="16"/>
        </w:rPr>
        <w:t>capable</w:t>
      </w:r>
      <w:r w:rsidRPr="00CA7227">
        <w:rPr>
          <w:sz w:val="16"/>
        </w:rPr>
        <w:t xml:space="preserve"> </w:t>
      </w:r>
      <w:r w:rsidRPr="00996312">
        <w:rPr>
          <w:vanish/>
          <w:sz w:val="16"/>
        </w:rPr>
        <w:t>of</w:t>
      </w:r>
      <w:r w:rsidRPr="00CA7227">
        <w:rPr>
          <w:sz w:val="16"/>
        </w:rPr>
        <w:t xml:space="preserve"> </w:t>
      </w:r>
      <w:r w:rsidRPr="00996312">
        <w:rPr>
          <w:vanish/>
          <w:sz w:val="16"/>
        </w:rPr>
        <w:t>supporting</w:t>
      </w:r>
      <w:r w:rsidRPr="00CA7227">
        <w:rPr>
          <w:sz w:val="16"/>
        </w:rPr>
        <w:t xml:space="preserve"> </w:t>
      </w:r>
      <w:r w:rsidRPr="00996312">
        <w:rPr>
          <w:vanish/>
          <w:sz w:val="16"/>
        </w:rPr>
        <w:t>human</w:t>
      </w:r>
      <w:r w:rsidRPr="00CA7227">
        <w:rPr>
          <w:sz w:val="16"/>
        </w:rPr>
        <w:t xml:space="preserve"> </w:t>
      </w:r>
      <w:r w:rsidRPr="00996312">
        <w:rPr>
          <w:vanish/>
          <w:sz w:val="16"/>
        </w:rPr>
        <w:t>life</w:t>
      </w:r>
      <w:r w:rsidRPr="00CA7227">
        <w:rPr>
          <w:sz w:val="16"/>
        </w:rPr>
        <w:t xml:space="preserve"> </w:t>
      </w:r>
      <w:r w:rsidRPr="00996312">
        <w:rPr>
          <w:vanish/>
          <w:sz w:val="16"/>
        </w:rPr>
        <w:t>with</w:t>
      </w:r>
      <w:r w:rsidRPr="00CA7227">
        <w:rPr>
          <w:sz w:val="16"/>
        </w:rPr>
        <w:t xml:space="preserve"> </w:t>
      </w:r>
      <w:r w:rsidRPr="00996312">
        <w:rPr>
          <w:vanish/>
          <w:sz w:val="16"/>
        </w:rPr>
        <w:t>only</w:t>
      </w:r>
      <w:r w:rsidRPr="00CA7227">
        <w:rPr>
          <w:sz w:val="16"/>
        </w:rPr>
        <w:t xml:space="preserve"> </w:t>
      </w:r>
      <w:r w:rsidRPr="00996312">
        <w:rPr>
          <w:vanish/>
          <w:sz w:val="16"/>
        </w:rPr>
        <w:t>minimal</w:t>
      </w:r>
      <w:r w:rsidRPr="00CA7227">
        <w:rPr>
          <w:sz w:val="16"/>
        </w:rPr>
        <w:t xml:space="preserve"> </w:t>
      </w:r>
      <w:r w:rsidRPr="00996312">
        <w:rPr>
          <w:vanish/>
          <w:sz w:val="16"/>
        </w:rPr>
        <w:t>technological</w:t>
      </w:r>
      <w:r w:rsidRPr="00CA7227">
        <w:rPr>
          <w:sz w:val="16"/>
        </w:rPr>
        <w:t xml:space="preserve"> </w:t>
      </w:r>
      <w:r w:rsidRPr="00996312">
        <w:rPr>
          <w:vanish/>
          <w:sz w:val="16"/>
        </w:rPr>
        <w:t>augmentation</w:t>
      </w:r>
      <w:r w:rsidRPr="00CA7227">
        <w:rPr>
          <w:sz w:val="16"/>
        </w:rPr>
        <w:t xml:space="preserve"> </w:t>
      </w:r>
      <w:r w:rsidRPr="00996312">
        <w:rPr>
          <w:vanish/>
          <w:sz w:val="16"/>
        </w:rPr>
        <w:t>or</w:t>
      </w:r>
      <w:r w:rsidRPr="00CA7227">
        <w:rPr>
          <w:sz w:val="16"/>
        </w:rPr>
        <w:t xml:space="preserve"> </w:t>
      </w:r>
      <w:r w:rsidRPr="00996312">
        <w:rPr>
          <w:vanish/>
          <w:sz w:val="16"/>
        </w:rPr>
        <w:t>cybernetic</w:t>
      </w:r>
      <w:r w:rsidRPr="00CA7227">
        <w:rPr>
          <w:sz w:val="16"/>
        </w:rPr>
        <w:t xml:space="preserve"> </w:t>
      </w:r>
      <w:r w:rsidRPr="00996312">
        <w:rPr>
          <w:vanish/>
          <w:sz w:val="16"/>
        </w:rPr>
        <w:t>re-engineering—are</w:t>
      </w:r>
      <w:r w:rsidRPr="00CA7227">
        <w:rPr>
          <w:sz w:val="16"/>
        </w:rPr>
        <w:t xml:space="preserve"> </w:t>
      </w:r>
      <w:r w:rsidRPr="00996312">
        <w:rPr>
          <w:vanish/>
          <w:sz w:val="16"/>
        </w:rPr>
        <w:t>above</w:t>
      </w:r>
      <w:r w:rsidRPr="00CA7227">
        <w:rPr>
          <w:sz w:val="16"/>
        </w:rPr>
        <w:t xml:space="preserve"> </w:t>
      </w:r>
      <w:r w:rsidRPr="00996312">
        <w:rPr>
          <w:vanish/>
          <w:sz w:val="16"/>
        </w:rPr>
        <w:t>all</w:t>
      </w:r>
      <w:r w:rsidRPr="00CA7227">
        <w:rPr>
          <w:sz w:val="16"/>
        </w:rPr>
        <w:t xml:space="preserve"> </w:t>
      </w:r>
      <w:r w:rsidRPr="00996312">
        <w:rPr>
          <w:vanish/>
          <w:sz w:val="16"/>
        </w:rPr>
        <w:t>viable</w:t>
      </w:r>
      <w:r w:rsidRPr="00CA7227">
        <w:rPr>
          <w:sz w:val="16"/>
        </w:rPr>
        <w:t xml:space="preserve"> </w:t>
      </w:r>
      <w:r w:rsidRPr="00996312">
        <w:rPr>
          <w:vanish/>
          <w:sz w:val="16"/>
        </w:rPr>
        <w:t>candidates</w:t>
      </w:r>
      <w:r w:rsidRPr="00CA7227">
        <w:rPr>
          <w:sz w:val="16"/>
        </w:rPr>
        <w:t xml:space="preserve"> </w:t>
      </w:r>
      <w:r w:rsidRPr="00996312">
        <w:rPr>
          <w:vanish/>
          <w:sz w:val="16"/>
        </w:rPr>
        <w:t>for</w:t>
      </w:r>
      <w:r w:rsidRPr="00CA7227">
        <w:rPr>
          <w:sz w:val="16"/>
        </w:rPr>
        <w:t xml:space="preserve"> </w:t>
      </w:r>
      <w:r w:rsidRPr="00996312">
        <w:rPr>
          <w:vanish/>
          <w:sz w:val="16"/>
        </w:rPr>
        <w:t>selection</w:t>
      </w:r>
      <w:r w:rsidRPr="00CA7227">
        <w:rPr>
          <w:sz w:val="16"/>
        </w:rPr>
        <w:t xml:space="preserve"> </w:t>
      </w:r>
      <w:r w:rsidRPr="00996312">
        <w:rPr>
          <w:vanish/>
          <w:sz w:val="16"/>
        </w:rPr>
        <w:t>by</w:t>
      </w:r>
      <w:r w:rsidRPr="00CA7227">
        <w:rPr>
          <w:sz w:val="16"/>
        </w:rPr>
        <w:t xml:space="preserve"> </w:t>
      </w:r>
      <w:r w:rsidRPr="00996312">
        <w:rPr>
          <w:vanish/>
          <w:sz w:val="16"/>
        </w:rPr>
        <w:t>specific</w:t>
      </w:r>
      <w:r w:rsidRPr="00CA7227">
        <w:rPr>
          <w:sz w:val="16"/>
        </w:rPr>
        <w:t xml:space="preserve"> </w:t>
      </w:r>
      <w:r w:rsidRPr="00996312">
        <w:rPr>
          <w:vanish/>
          <w:sz w:val="16"/>
        </w:rPr>
        <w:t>capitalists</w:t>
      </w:r>
      <w:r w:rsidRPr="00CA7227">
        <w:rPr>
          <w:sz w:val="16"/>
        </w:rPr>
        <w:t xml:space="preserve"> </w:t>
      </w:r>
      <w:r w:rsidRPr="00996312">
        <w:rPr>
          <w:vanish/>
          <w:sz w:val="16"/>
        </w:rPr>
        <w:t>seeking</w:t>
      </w:r>
      <w:r w:rsidRPr="00CA7227">
        <w:rPr>
          <w:sz w:val="16"/>
        </w:rPr>
        <w:t xml:space="preserve"> </w:t>
      </w:r>
      <w:r w:rsidRPr="00996312">
        <w:rPr>
          <w:vanish/>
          <w:sz w:val="16"/>
        </w:rPr>
        <w:t>to</w:t>
      </w:r>
      <w:r w:rsidRPr="00CA7227">
        <w:rPr>
          <w:sz w:val="16"/>
        </w:rPr>
        <w:t xml:space="preserve"> </w:t>
      </w:r>
      <w:r w:rsidRPr="00996312">
        <w:rPr>
          <w:vanish/>
          <w:sz w:val="16"/>
        </w:rPr>
        <w:t>discover</w:t>
      </w:r>
      <w:r w:rsidRPr="00CA7227">
        <w:rPr>
          <w:sz w:val="16"/>
        </w:rPr>
        <w:t xml:space="preserve"> </w:t>
      </w:r>
      <w:r w:rsidRPr="00996312">
        <w:rPr>
          <w:vanish/>
          <w:sz w:val="16"/>
        </w:rPr>
        <w:t>new</w:t>
      </w:r>
      <w:r w:rsidRPr="00CA7227">
        <w:rPr>
          <w:sz w:val="16"/>
        </w:rPr>
        <w:t xml:space="preserve"> </w:t>
      </w:r>
      <w:r w:rsidRPr="00996312">
        <w:rPr>
          <w:vanish/>
          <w:sz w:val="16"/>
        </w:rPr>
        <w:t>profitable</w:t>
      </w:r>
      <w:r w:rsidRPr="00CA7227">
        <w:rPr>
          <w:sz w:val="16"/>
        </w:rPr>
        <w:t xml:space="preserve"> </w:t>
      </w:r>
      <w:r w:rsidRPr="00996312">
        <w:rPr>
          <w:vanish/>
          <w:sz w:val="16"/>
        </w:rPr>
        <w:t>ventures</w:t>
      </w:r>
      <w:r w:rsidRPr="00CA7227">
        <w:rPr>
          <w:sz w:val="16"/>
        </w:rPr>
        <w:t xml:space="preserve"> </w:t>
      </w:r>
      <w:r w:rsidRPr="00996312">
        <w:rPr>
          <w:vanish/>
          <w:sz w:val="16"/>
        </w:rPr>
        <w:t>beyond</w:t>
      </w:r>
      <w:r w:rsidRPr="00CA7227">
        <w:rPr>
          <w:sz w:val="16"/>
        </w:rPr>
        <w:t xml:space="preserve"> </w:t>
      </w:r>
      <w:r w:rsidRPr="00996312">
        <w:rPr>
          <w:vanish/>
          <w:sz w:val="16"/>
        </w:rPr>
        <w:t>the</w:t>
      </w:r>
      <w:r w:rsidRPr="00CA7227">
        <w:rPr>
          <w:sz w:val="16"/>
        </w:rPr>
        <w:t xml:space="preserve"> </w:t>
      </w:r>
      <w:r w:rsidRPr="00996312">
        <w:rPr>
          <w:vanish/>
          <w:sz w:val="16"/>
        </w:rPr>
        <w:t>limits</w:t>
      </w:r>
      <w:r w:rsidRPr="00CA7227">
        <w:rPr>
          <w:sz w:val="16"/>
        </w:rPr>
        <w:t xml:space="preserve"> </w:t>
      </w:r>
      <w:r w:rsidRPr="00996312">
        <w:rPr>
          <w:vanish/>
          <w:sz w:val="16"/>
        </w:rPr>
        <w:t>of</w:t>
      </w:r>
      <w:r w:rsidRPr="00CA7227">
        <w:rPr>
          <w:sz w:val="16"/>
        </w:rPr>
        <w:t xml:space="preserve"> </w:t>
      </w:r>
      <w:r w:rsidRPr="00996312">
        <w:rPr>
          <w:vanish/>
          <w:sz w:val="16"/>
        </w:rPr>
        <w:t>an</w:t>
      </w:r>
      <w:r w:rsidRPr="00CA7227">
        <w:rPr>
          <w:sz w:val="16"/>
        </w:rPr>
        <w:t xml:space="preserve"> </w:t>
      </w:r>
      <w:r w:rsidRPr="00996312">
        <w:rPr>
          <w:vanish/>
          <w:sz w:val="16"/>
        </w:rPr>
        <w:t>Earth-bound</w:t>
      </w:r>
      <w:r w:rsidRPr="00CA7227">
        <w:rPr>
          <w:sz w:val="16"/>
        </w:rPr>
        <w:t xml:space="preserve"> </w:t>
      </w:r>
      <w:r w:rsidRPr="00996312">
        <w:rPr>
          <w:vanish/>
          <w:sz w:val="16"/>
        </w:rPr>
        <w:t>capitalism.</w:t>
      </w:r>
      <w:r w:rsidRPr="00CA7227">
        <w:rPr>
          <w:sz w:val="16"/>
        </w:rPr>
        <w:t xml:space="preserve"> </w:t>
      </w:r>
      <w:r w:rsidRPr="00996312">
        <w:rPr>
          <w:vanish/>
          <w:sz w:val="16"/>
        </w:rPr>
        <w:t>Space</w:t>
      </w:r>
      <w:r w:rsidRPr="00CA7227">
        <w:rPr>
          <w:sz w:val="16"/>
        </w:rPr>
        <w:t xml:space="preserve"> </w:t>
      </w:r>
      <w:r w:rsidRPr="00996312">
        <w:rPr>
          <w:vanish/>
          <w:sz w:val="16"/>
        </w:rPr>
        <w:t>reveals</w:t>
      </w:r>
      <w:r w:rsidRPr="00CA7227">
        <w:rPr>
          <w:sz w:val="16"/>
        </w:rPr>
        <w:t xml:space="preserve"> </w:t>
      </w:r>
      <w:r w:rsidRPr="00996312">
        <w:rPr>
          <w:vanish/>
          <w:sz w:val="16"/>
        </w:rPr>
        <w:t>the</w:t>
      </w:r>
      <w:r w:rsidRPr="00CA7227">
        <w:rPr>
          <w:sz w:val="16"/>
        </w:rPr>
        <w:t xml:space="preserve"> </w:t>
      </w:r>
      <w:r w:rsidRPr="00996312">
        <w:rPr>
          <w:vanish/>
          <w:sz w:val="16"/>
        </w:rPr>
        <w:t>impotence</w:t>
      </w:r>
      <w:r w:rsidRPr="00CA7227">
        <w:rPr>
          <w:sz w:val="16"/>
        </w:rPr>
        <w:t xml:space="preserve"> </w:t>
      </w:r>
      <w:r w:rsidRPr="00996312">
        <w:rPr>
          <w:vanish/>
          <w:sz w:val="16"/>
        </w:rPr>
        <w:t>of</w:t>
      </w:r>
      <w:r w:rsidRPr="00CA7227">
        <w:rPr>
          <w:sz w:val="16"/>
        </w:rPr>
        <w:t xml:space="preserve"> </w:t>
      </w:r>
      <w:r w:rsidRPr="00996312">
        <w:rPr>
          <w:vanish/>
          <w:sz w:val="16"/>
        </w:rPr>
        <w:t>the</w:t>
      </w:r>
      <w:r w:rsidRPr="00CA7227">
        <w:rPr>
          <w:sz w:val="16"/>
        </w:rPr>
        <w:t xml:space="preserve"> </w:t>
      </w:r>
      <w:r w:rsidRPr="00996312">
        <w:rPr>
          <w:vanish/>
          <w:sz w:val="16"/>
        </w:rPr>
        <w:t>neoliberal,</w:t>
      </w:r>
      <w:r w:rsidRPr="00CA7227">
        <w:rPr>
          <w:sz w:val="16"/>
        </w:rPr>
        <w:t xml:space="preserve"> </w:t>
      </w:r>
      <w:r w:rsidRPr="00996312">
        <w:rPr>
          <w:vanish/>
          <w:sz w:val="16"/>
        </w:rPr>
        <w:t>postFordist</w:t>
      </w:r>
      <w:r w:rsidRPr="00CA7227">
        <w:rPr>
          <w:sz w:val="16"/>
        </w:rPr>
        <w:t xml:space="preserve"> </w:t>
      </w:r>
      <w:r w:rsidRPr="00996312">
        <w:rPr>
          <w:vanish/>
          <w:sz w:val="16"/>
        </w:rPr>
        <w:t>state,</w:t>
      </w:r>
      <w:r w:rsidRPr="00CA7227">
        <w:rPr>
          <w:sz w:val="16"/>
        </w:rPr>
        <w:t xml:space="preserve"> </w:t>
      </w:r>
      <w:r w:rsidRPr="00996312">
        <w:rPr>
          <w:vanish/>
          <w:sz w:val="16"/>
        </w:rPr>
        <w:t>its</w:t>
      </w:r>
      <w:r w:rsidRPr="00CA7227">
        <w:rPr>
          <w:sz w:val="16"/>
        </w:rPr>
        <w:t xml:space="preserve"> </w:t>
      </w:r>
      <w:r w:rsidRPr="00996312">
        <w:rPr>
          <w:vanish/>
          <w:sz w:val="16"/>
        </w:rPr>
        <w:t>incapacity</w:t>
      </w:r>
      <w:r w:rsidRPr="00CA7227">
        <w:rPr>
          <w:sz w:val="16"/>
        </w:rPr>
        <w:t xml:space="preserve"> </w:t>
      </w:r>
      <w:r w:rsidRPr="00996312">
        <w:rPr>
          <w:vanish/>
          <w:sz w:val="16"/>
        </w:rPr>
        <w:t>and</w:t>
      </w:r>
      <w:r w:rsidRPr="00CA7227">
        <w:rPr>
          <w:sz w:val="16"/>
        </w:rPr>
        <w:t xml:space="preserve"> </w:t>
      </w:r>
      <w:r w:rsidRPr="00996312">
        <w:rPr>
          <w:vanish/>
          <w:sz w:val="16"/>
        </w:rPr>
        <w:t>unwillingness</w:t>
      </w:r>
      <w:r w:rsidRPr="00CA7227">
        <w:rPr>
          <w:sz w:val="16"/>
        </w:rPr>
        <w:t xml:space="preserve"> </w:t>
      </w:r>
      <w:r w:rsidRPr="00996312">
        <w:rPr>
          <w:vanish/>
          <w:sz w:val="16"/>
        </w:rPr>
        <w:t>to</w:t>
      </w:r>
      <w:r w:rsidRPr="00CA7227">
        <w:rPr>
          <w:sz w:val="16"/>
        </w:rPr>
        <w:t xml:space="preserve"> </w:t>
      </w:r>
      <w:r w:rsidRPr="00996312">
        <w:rPr>
          <w:vanish/>
          <w:sz w:val="16"/>
        </w:rPr>
        <w:t>embark</w:t>
      </w:r>
      <w:r w:rsidRPr="00CA7227">
        <w:rPr>
          <w:sz w:val="16"/>
        </w:rPr>
        <w:t xml:space="preserve"> </w:t>
      </w:r>
      <w:r w:rsidRPr="00996312">
        <w:rPr>
          <w:vanish/>
          <w:sz w:val="16"/>
        </w:rPr>
        <w:t>on</w:t>
      </w:r>
      <w:r w:rsidRPr="00CA7227">
        <w:rPr>
          <w:sz w:val="16"/>
        </w:rPr>
        <w:t xml:space="preserve"> </w:t>
      </w:r>
      <w:r w:rsidRPr="00996312">
        <w:rPr>
          <w:vanish/>
          <w:sz w:val="16"/>
        </w:rPr>
        <w:t>gigantic</w:t>
      </w:r>
      <w:r w:rsidRPr="00CA7227">
        <w:rPr>
          <w:sz w:val="16"/>
        </w:rPr>
        <w:t xml:space="preserve"> </w:t>
      </w:r>
      <w:r w:rsidRPr="00996312">
        <w:rPr>
          <w:vanish/>
          <w:sz w:val="16"/>
        </w:rPr>
        <w:t>infrastructural</w:t>
      </w:r>
      <w:r w:rsidRPr="00CA7227">
        <w:rPr>
          <w:sz w:val="16"/>
        </w:rPr>
        <w:t xml:space="preserve"> </w:t>
      </w:r>
      <w:r w:rsidRPr="00996312">
        <w:rPr>
          <w:vanish/>
          <w:sz w:val="16"/>
        </w:rPr>
        <w:t>projects,</w:t>
      </w:r>
      <w:r w:rsidRPr="00CA7227">
        <w:rPr>
          <w:sz w:val="16"/>
        </w:rPr>
        <w:t xml:space="preserve"> </w:t>
      </w:r>
      <w:r w:rsidRPr="00996312">
        <w:rPr>
          <w:vanish/>
          <w:sz w:val="16"/>
        </w:rPr>
        <w:t>to</w:t>
      </w:r>
      <w:r w:rsidRPr="00CA7227">
        <w:rPr>
          <w:sz w:val="16"/>
        </w:rPr>
        <w:t xml:space="preserve"> </w:t>
      </w:r>
      <w:r w:rsidRPr="00996312">
        <w:rPr>
          <w:vanish/>
          <w:sz w:val="16"/>
        </w:rPr>
        <w:t>project</w:t>
      </w:r>
      <w:r w:rsidRPr="00CA7227">
        <w:rPr>
          <w:sz w:val="16"/>
        </w:rPr>
        <w:t xml:space="preserve"> </w:t>
      </w:r>
      <w:r w:rsidRPr="00996312">
        <w:rPr>
          <w:vanish/>
          <w:sz w:val="16"/>
        </w:rPr>
        <w:t>itself</w:t>
      </w:r>
      <w:r w:rsidRPr="00CA7227">
        <w:rPr>
          <w:sz w:val="16"/>
        </w:rPr>
        <w:t xml:space="preserve"> </w:t>
      </w:r>
      <w:r w:rsidRPr="00996312">
        <w:rPr>
          <w:vanish/>
          <w:sz w:val="16"/>
        </w:rPr>
        <w:t>outwards,</w:t>
      </w:r>
      <w:r w:rsidRPr="00CA7227">
        <w:rPr>
          <w:sz w:val="16"/>
        </w:rPr>
        <w:t xml:space="preserve"> </w:t>
      </w:r>
      <w:r w:rsidRPr="00996312">
        <w:rPr>
          <w:vanish/>
          <w:sz w:val="16"/>
        </w:rPr>
        <w:t>and</w:t>
      </w:r>
      <w:r w:rsidRPr="00CA7227">
        <w:rPr>
          <w:sz w:val="16"/>
        </w:rPr>
        <w:t xml:space="preserve"> </w:t>
      </w:r>
      <w:r w:rsidRPr="00996312">
        <w:rPr>
          <w:vanish/>
          <w:sz w:val="16"/>
        </w:rPr>
        <w:t>to</w:t>
      </w:r>
      <w:r w:rsidRPr="00CA7227">
        <w:rPr>
          <w:sz w:val="16"/>
        </w:rPr>
        <w:t xml:space="preserve"> </w:t>
      </w:r>
      <w:r w:rsidRPr="00996312">
        <w:rPr>
          <w:vanish/>
          <w:sz w:val="16"/>
        </w:rPr>
        <w:t>fire</w:t>
      </w:r>
      <w:r w:rsidRPr="00CA7227">
        <w:rPr>
          <w:sz w:val="16"/>
        </w:rPr>
        <w:t xml:space="preserve"> </w:t>
      </w:r>
      <w:r w:rsidRPr="00996312">
        <w:rPr>
          <w:vanish/>
          <w:sz w:val="16"/>
        </w:rPr>
        <w:t>the</w:t>
      </w:r>
      <w:r w:rsidRPr="00CA7227">
        <w:rPr>
          <w:sz w:val="16"/>
        </w:rPr>
        <w:t xml:space="preserve"> </w:t>
      </w:r>
      <w:r w:rsidRPr="00996312">
        <w:rPr>
          <w:vanish/>
          <w:sz w:val="16"/>
        </w:rPr>
        <w:t>imagination</w:t>
      </w:r>
      <w:r w:rsidRPr="00CA7227">
        <w:rPr>
          <w:sz w:val="16"/>
        </w:rPr>
        <w:t xml:space="preserve"> </w:t>
      </w:r>
      <w:r w:rsidRPr="00996312">
        <w:rPr>
          <w:vanish/>
          <w:sz w:val="16"/>
        </w:rPr>
        <w:t>of</w:t>
      </w:r>
      <w:r w:rsidRPr="00CA7227">
        <w:rPr>
          <w:sz w:val="16"/>
        </w:rPr>
        <w:t xml:space="preserve"> </w:t>
      </w:r>
      <w:r w:rsidRPr="00996312">
        <w:rPr>
          <w:vanish/>
          <w:sz w:val="16"/>
        </w:rPr>
        <w:t>(actual)</w:t>
      </w:r>
      <w:r w:rsidRPr="00CA7227">
        <w:rPr>
          <w:sz w:val="16"/>
        </w:rPr>
        <w:t xml:space="preserve"> </w:t>
      </w:r>
      <w:r w:rsidRPr="00996312">
        <w:rPr>
          <w:vanish/>
          <w:sz w:val="16"/>
        </w:rPr>
        <w:t>humankind.</w:t>
      </w:r>
      <w:r w:rsidRPr="00CA7227">
        <w:rPr>
          <w:sz w:val="16"/>
        </w:rPr>
        <w:t xml:space="preserve"> </w:t>
      </w:r>
      <w:r w:rsidRPr="00996312">
        <w:rPr>
          <w:vanish/>
          <w:sz w:val="16"/>
        </w:rPr>
        <w:t>Capitalistkind</w:t>
      </w:r>
      <w:r w:rsidRPr="00CA7227">
        <w:rPr>
          <w:sz w:val="16"/>
        </w:rPr>
        <w:t xml:space="preserve"> </w:t>
      </w:r>
      <w:r w:rsidRPr="00996312">
        <w:rPr>
          <w:vanish/>
          <w:sz w:val="16"/>
        </w:rPr>
        <w:t>steps</w:t>
      </w:r>
      <w:r w:rsidRPr="00CA7227">
        <w:rPr>
          <w:sz w:val="16"/>
        </w:rPr>
        <w:t xml:space="preserve"> </w:t>
      </w:r>
      <w:r w:rsidRPr="00996312">
        <w:rPr>
          <w:vanish/>
          <w:sz w:val="16"/>
        </w:rPr>
        <w:t>in</w:t>
      </w:r>
      <w:r w:rsidRPr="00CA7227">
        <w:rPr>
          <w:sz w:val="16"/>
        </w:rPr>
        <w:t xml:space="preserve"> </w:t>
      </w:r>
      <w:r w:rsidRPr="00996312">
        <w:rPr>
          <w:vanish/>
          <w:sz w:val="16"/>
        </w:rPr>
        <w:t>to</w:t>
      </w:r>
      <w:r w:rsidRPr="00CA7227">
        <w:rPr>
          <w:sz w:val="16"/>
        </w:rPr>
        <w:t xml:space="preserve"> </w:t>
      </w:r>
      <w:r w:rsidRPr="00996312">
        <w:rPr>
          <w:vanish/>
          <w:sz w:val="16"/>
        </w:rPr>
        <w:t>fill</w:t>
      </w:r>
      <w:r w:rsidRPr="00CA7227">
        <w:rPr>
          <w:sz w:val="16"/>
        </w:rPr>
        <w:t xml:space="preserve"> </w:t>
      </w:r>
      <w:r w:rsidRPr="00996312">
        <w:rPr>
          <w:vanish/>
          <w:sz w:val="16"/>
        </w:rPr>
        <w:t>the</w:t>
      </w:r>
      <w:r w:rsidRPr="00CA7227">
        <w:rPr>
          <w:sz w:val="16"/>
        </w:rPr>
        <w:t xml:space="preserve"> </w:t>
      </w:r>
      <w:r w:rsidRPr="00996312">
        <w:rPr>
          <w:vanish/>
          <w:sz w:val="16"/>
        </w:rPr>
        <w:t>vacuum</w:t>
      </w:r>
      <w:r w:rsidRPr="00CA7227">
        <w:rPr>
          <w:sz w:val="16"/>
        </w:rPr>
        <w:t xml:space="preserve"> </w:t>
      </w:r>
      <w:r w:rsidRPr="00996312">
        <w:rPr>
          <w:vanish/>
          <w:sz w:val="16"/>
        </w:rPr>
        <w:t>left</w:t>
      </w:r>
      <w:r w:rsidRPr="00CA7227">
        <w:rPr>
          <w:sz w:val="16"/>
        </w:rPr>
        <w:t xml:space="preserve"> </w:t>
      </w:r>
      <w:r w:rsidRPr="00996312">
        <w:rPr>
          <w:vanish/>
          <w:sz w:val="16"/>
        </w:rPr>
        <w:t>behind</w:t>
      </w:r>
      <w:r w:rsidRPr="00CA7227">
        <w:rPr>
          <w:sz w:val="16"/>
        </w:rPr>
        <w:t xml:space="preserve"> </w:t>
      </w:r>
      <w:r w:rsidRPr="00996312">
        <w:rPr>
          <w:vanish/>
          <w:sz w:val="16"/>
        </w:rPr>
        <w:t>by</w:t>
      </w:r>
      <w:r w:rsidRPr="00CA7227">
        <w:rPr>
          <w:sz w:val="16"/>
        </w:rPr>
        <w:t xml:space="preserve"> </w:t>
      </w:r>
      <w:r w:rsidRPr="00996312">
        <w:rPr>
          <w:vanish/>
          <w:sz w:val="16"/>
        </w:rPr>
        <w:t>a</w:t>
      </w:r>
      <w:r w:rsidRPr="00CA7227">
        <w:rPr>
          <w:sz w:val="16"/>
        </w:rPr>
        <w:t xml:space="preserve"> </w:t>
      </w:r>
      <w:r w:rsidRPr="00996312">
        <w:rPr>
          <w:vanish/>
          <w:sz w:val="16"/>
        </w:rPr>
        <w:t>state</w:t>
      </w:r>
      <w:r w:rsidRPr="00CA7227">
        <w:rPr>
          <w:sz w:val="16"/>
        </w:rPr>
        <w:t xml:space="preserve"> </w:t>
      </w:r>
      <w:r w:rsidRPr="00996312">
        <w:rPr>
          <w:vanish/>
          <w:sz w:val="16"/>
        </w:rPr>
        <w:t>that</w:t>
      </w:r>
      <w:r w:rsidRPr="00CA7227">
        <w:rPr>
          <w:sz w:val="16"/>
        </w:rPr>
        <w:t xml:space="preserve"> </w:t>
      </w:r>
      <w:r w:rsidRPr="00996312">
        <w:rPr>
          <w:vanish/>
          <w:sz w:val="16"/>
        </w:rPr>
        <w:t>lacks</w:t>
      </w:r>
      <w:r w:rsidRPr="00CA7227">
        <w:rPr>
          <w:sz w:val="16"/>
        </w:rPr>
        <w:t xml:space="preserve"> </w:t>
      </w:r>
      <w:r w:rsidRPr="00996312">
        <w:rPr>
          <w:vanish/>
          <w:sz w:val="16"/>
        </w:rPr>
        <w:t>what</w:t>
      </w:r>
      <w:r w:rsidRPr="00CA7227">
        <w:rPr>
          <w:sz w:val="16"/>
        </w:rPr>
        <w:t xml:space="preserve"> </w:t>
      </w:r>
      <w:r w:rsidRPr="00996312">
        <w:rPr>
          <w:vanish/>
          <w:sz w:val="16"/>
        </w:rPr>
        <w:t>Mann</w:t>
      </w:r>
      <w:r w:rsidRPr="00CA7227">
        <w:rPr>
          <w:sz w:val="16"/>
        </w:rPr>
        <w:t xml:space="preserve"> </w:t>
      </w:r>
      <w:r w:rsidRPr="00996312">
        <w:rPr>
          <w:vanish/>
          <w:sz w:val="16"/>
        </w:rPr>
        <w:t>(2012,</w:t>
      </w:r>
      <w:r w:rsidRPr="00CA7227">
        <w:rPr>
          <w:sz w:val="16"/>
        </w:rPr>
        <w:t xml:space="preserve"> </w:t>
      </w:r>
      <w:r w:rsidRPr="00996312">
        <w:rPr>
          <w:vanish/>
          <w:sz w:val="16"/>
        </w:rPr>
        <w:t>p.</w:t>
      </w:r>
      <w:r w:rsidRPr="00CA7227">
        <w:rPr>
          <w:sz w:val="16"/>
        </w:rPr>
        <w:t xml:space="preserve"> </w:t>
      </w:r>
      <w:r w:rsidRPr="00996312">
        <w:rPr>
          <w:vanish/>
          <w:sz w:val="16"/>
        </w:rPr>
        <w:t>170)</w:t>
      </w:r>
      <w:r w:rsidRPr="00CA7227">
        <w:rPr>
          <w:sz w:val="16"/>
        </w:rPr>
        <w:t xml:space="preserve"> </w:t>
      </w:r>
      <w:r w:rsidRPr="00996312">
        <w:rPr>
          <w:vanish/>
          <w:sz w:val="16"/>
        </w:rPr>
        <w:t>calls</w:t>
      </w:r>
      <w:r w:rsidRPr="00CA7227">
        <w:rPr>
          <w:sz w:val="16"/>
        </w:rPr>
        <w:t xml:space="preserve"> </w:t>
      </w:r>
      <w:r w:rsidRPr="00996312">
        <w:rPr>
          <w:vanish/>
          <w:sz w:val="16"/>
        </w:rPr>
        <w:t>‘infrastructural</w:t>
      </w:r>
      <w:r w:rsidRPr="00CA7227">
        <w:rPr>
          <w:sz w:val="16"/>
        </w:rPr>
        <w:t xml:space="preserve"> </w:t>
      </w:r>
      <w:r w:rsidRPr="00996312">
        <w:rPr>
          <w:vanish/>
          <w:sz w:val="16"/>
        </w:rPr>
        <w:t>power'.</w:t>
      </w:r>
      <w:r w:rsidRPr="00CA7227">
        <w:rPr>
          <w:sz w:val="16"/>
        </w:rPr>
        <w:t xml:space="preserve"> </w:t>
      </w:r>
      <w:r w:rsidRPr="00996312">
        <w:rPr>
          <w:vanish/>
          <w:sz w:val="16"/>
        </w:rPr>
        <w:t>The</w:t>
      </w:r>
      <w:r w:rsidRPr="00CA7227">
        <w:rPr>
          <w:sz w:val="16"/>
        </w:rPr>
        <w:t xml:space="preserve"> </w:t>
      </w:r>
      <w:r w:rsidRPr="00996312">
        <w:rPr>
          <w:vanish/>
          <w:sz w:val="16"/>
        </w:rPr>
        <w:t>old</w:t>
      </w:r>
      <w:r w:rsidRPr="00CA7227">
        <w:rPr>
          <w:sz w:val="16"/>
        </w:rPr>
        <w:t xml:space="preserve"> </w:t>
      </w:r>
      <w:r w:rsidRPr="00996312">
        <w:rPr>
          <w:vanish/>
          <w:sz w:val="16"/>
        </w:rPr>
        <w:t>question,</w:t>
      </w:r>
      <w:r w:rsidRPr="00CA7227">
        <w:rPr>
          <w:sz w:val="16"/>
        </w:rPr>
        <w:t xml:space="preserve"> </w:t>
      </w:r>
      <w:r w:rsidRPr="00996312">
        <w:rPr>
          <w:vanish/>
          <w:sz w:val="16"/>
        </w:rPr>
        <w:t>the</w:t>
      </w:r>
      <w:r w:rsidRPr="00CA7227">
        <w:rPr>
          <w:sz w:val="16"/>
        </w:rPr>
        <w:t xml:space="preserve"> </w:t>
      </w:r>
      <w:r w:rsidRPr="00996312">
        <w:rPr>
          <w:vanish/>
          <w:sz w:val="16"/>
        </w:rPr>
        <w:t>question</w:t>
      </w:r>
      <w:r w:rsidRPr="00CA7227">
        <w:rPr>
          <w:sz w:val="16"/>
        </w:rPr>
        <w:t xml:space="preserve"> </w:t>
      </w:r>
      <w:r w:rsidRPr="00996312">
        <w:rPr>
          <w:vanish/>
          <w:sz w:val="16"/>
        </w:rPr>
        <w:t>of</w:t>
      </w:r>
      <w:r w:rsidRPr="00CA7227">
        <w:rPr>
          <w:sz w:val="16"/>
        </w:rPr>
        <w:t xml:space="preserve"> </w:t>
      </w:r>
      <w:r w:rsidRPr="00996312">
        <w:rPr>
          <w:vanish/>
          <w:sz w:val="16"/>
        </w:rPr>
        <w:t>Old</w:t>
      </w:r>
      <w:r w:rsidRPr="00CA7227">
        <w:rPr>
          <w:sz w:val="16"/>
        </w:rPr>
        <w:t xml:space="preserve"> </w:t>
      </w:r>
      <w:r w:rsidRPr="00996312">
        <w:rPr>
          <w:vanish/>
          <w:sz w:val="16"/>
        </w:rPr>
        <w:t>Space,</w:t>
      </w:r>
      <w:r w:rsidRPr="00CA7227">
        <w:rPr>
          <w:sz w:val="16"/>
        </w:rPr>
        <w:t xml:space="preserve"> </w:t>
      </w:r>
      <w:r w:rsidRPr="00996312">
        <w:rPr>
          <w:vanish/>
          <w:sz w:val="16"/>
        </w:rPr>
        <w:t>was</w:t>
      </w:r>
      <w:r w:rsidRPr="00CA7227">
        <w:rPr>
          <w:sz w:val="16"/>
        </w:rPr>
        <w:t xml:space="preserve"> </w:t>
      </w:r>
      <w:r w:rsidRPr="00996312">
        <w:rPr>
          <w:vanish/>
          <w:sz w:val="16"/>
        </w:rPr>
        <w:t>quite</w:t>
      </w:r>
      <w:r w:rsidRPr="00CA7227">
        <w:rPr>
          <w:sz w:val="16"/>
        </w:rPr>
        <w:t xml:space="preserve"> </w:t>
      </w:r>
      <w:r w:rsidRPr="00996312">
        <w:rPr>
          <w:vanish/>
          <w:sz w:val="16"/>
        </w:rPr>
        <w:t>simply:</w:t>
      </w:r>
      <w:r w:rsidRPr="00CA7227">
        <w:rPr>
          <w:sz w:val="16"/>
        </w:rPr>
        <w:t xml:space="preserve"> </w:t>
      </w:r>
      <w:r w:rsidRPr="00996312">
        <w:rPr>
          <w:vanish/>
          <w:sz w:val="16"/>
        </w:rPr>
        <w:t>is</w:t>
      </w:r>
      <w:r w:rsidRPr="00CA7227">
        <w:rPr>
          <w:sz w:val="16"/>
        </w:rPr>
        <w:t xml:space="preserve"> </w:t>
      </w:r>
      <w:r w:rsidRPr="00996312">
        <w:rPr>
          <w:vanish/>
          <w:sz w:val="16"/>
        </w:rPr>
        <w:t>this</w:t>
      </w:r>
      <w:r w:rsidRPr="00CA7227">
        <w:rPr>
          <w:sz w:val="16"/>
        </w:rPr>
        <w:t xml:space="preserve"> </w:t>
      </w:r>
      <w:r w:rsidRPr="00996312">
        <w:rPr>
          <w:vanish/>
          <w:sz w:val="16"/>
        </w:rPr>
        <w:t>planet</w:t>
      </w:r>
      <w:r w:rsidRPr="00CA7227">
        <w:rPr>
          <w:sz w:val="16"/>
        </w:rPr>
        <w:t xml:space="preserve"> </w:t>
      </w:r>
      <w:r w:rsidRPr="00996312">
        <w:rPr>
          <w:vanish/>
          <w:sz w:val="16"/>
        </w:rPr>
        <w:t>a</w:t>
      </w:r>
      <w:r w:rsidRPr="00CA7227">
        <w:rPr>
          <w:sz w:val="16"/>
        </w:rPr>
        <w:t xml:space="preserve"> </w:t>
      </w:r>
      <w:r w:rsidRPr="00996312">
        <w:rPr>
          <w:vanish/>
          <w:sz w:val="16"/>
        </w:rPr>
        <w:t>viable</w:t>
      </w:r>
      <w:r w:rsidRPr="00CA7227">
        <w:rPr>
          <w:sz w:val="16"/>
        </w:rPr>
        <w:t xml:space="preserve"> </w:t>
      </w:r>
      <w:r w:rsidRPr="00996312">
        <w:rPr>
          <w:vanish/>
          <w:sz w:val="16"/>
        </w:rPr>
        <w:t>site</w:t>
      </w:r>
      <w:r w:rsidRPr="00CA7227">
        <w:rPr>
          <w:sz w:val="16"/>
        </w:rPr>
        <w:t xml:space="preserve"> </w:t>
      </w:r>
      <w:r w:rsidRPr="00996312">
        <w:rPr>
          <w:vanish/>
          <w:sz w:val="16"/>
        </w:rPr>
        <w:t>for</w:t>
      </w:r>
      <w:r w:rsidRPr="00CA7227">
        <w:rPr>
          <w:sz w:val="16"/>
        </w:rPr>
        <w:t xml:space="preserve"> </w:t>
      </w:r>
      <w:r w:rsidRPr="00996312">
        <w:rPr>
          <w:vanish/>
          <w:sz w:val="16"/>
        </w:rPr>
        <w:t>humankind,</w:t>
      </w:r>
      <w:r w:rsidRPr="00CA7227">
        <w:rPr>
          <w:sz w:val="16"/>
        </w:rPr>
        <w:t xml:space="preserve"> </w:t>
      </w:r>
      <w:r w:rsidRPr="00996312">
        <w:rPr>
          <w:vanish/>
          <w:sz w:val="16"/>
        </w:rPr>
        <w:t>a</w:t>
      </w:r>
      <w:r w:rsidRPr="00CA7227">
        <w:rPr>
          <w:sz w:val="16"/>
        </w:rPr>
        <w:t xml:space="preserve"> </w:t>
      </w:r>
      <w:r w:rsidRPr="00996312">
        <w:rPr>
          <w:vanish/>
          <w:sz w:val="16"/>
        </w:rPr>
        <w:t>suitable</w:t>
      </w:r>
      <w:r w:rsidRPr="00CA7227">
        <w:rPr>
          <w:sz w:val="16"/>
        </w:rPr>
        <w:t xml:space="preserve"> </w:t>
      </w:r>
      <w:r w:rsidRPr="00996312">
        <w:rPr>
          <w:vanish/>
          <w:sz w:val="16"/>
        </w:rPr>
        <w:t>homeland</w:t>
      </w:r>
      <w:r w:rsidRPr="00CA7227">
        <w:rPr>
          <w:sz w:val="16"/>
        </w:rPr>
        <w:t xml:space="preserve"> </w:t>
      </w:r>
      <w:r w:rsidRPr="00996312">
        <w:rPr>
          <w:vanish/>
          <w:sz w:val="16"/>
        </w:rPr>
        <w:t>for</w:t>
      </w:r>
      <w:r w:rsidRPr="00CA7227">
        <w:rPr>
          <w:sz w:val="16"/>
        </w:rPr>
        <w:t xml:space="preserve"> </w:t>
      </w:r>
      <w:r w:rsidRPr="00996312">
        <w:rPr>
          <w:vanish/>
          <w:sz w:val="16"/>
        </w:rPr>
        <w:t>the</w:t>
      </w:r>
      <w:r w:rsidRPr="00CA7227">
        <w:rPr>
          <w:sz w:val="16"/>
        </w:rPr>
        <w:t xml:space="preserve"> </w:t>
      </w:r>
      <w:r w:rsidRPr="00996312">
        <w:rPr>
          <w:vanish/>
          <w:sz w:val="16"/>
        </w:rPr>
        <w:t>reproduction</w:t>
      </w:r>
      <w:r w:rsidRPr="00CA7227">
        <w:rPr>
          <w:sz w:val="16"/>
        </w:rPr>
        <w:t xml:space="preserve"> </w:t>
      </w:r>
      <w:r w:rsidRPr="00996312">
        <w:rPr>
          <w:vanish/>
          <w:sz w:val="16"/>
        </w:rPr>
        <w:t>of</w:t>
      </w:r>
      <w:r w:rsidRPr="00CA7227">
        <w:rPr>
          <w:sz w:val="16"/>
        </w:rPr>
        <w:t xml:space="preserve"> </w:t>
      </w:r>
      <w:r w:rsidRPr="00996312">
        <w:rPr>
          <w:vanish/>
          <w:sz w:val="16"/>
        </w:rPr>
        <w:t>human</w:t>
      </w:r>
      <w:r w:rsidRPr="00CA7227">
        <w:rPr>
          <w:sz w:val="16"/>
        </w:rPr>
        <w:t xml:space="preserve"> </w:t>
      </w:r>
      <w:r w:rsidRPr="00996312">
        <w:rPr>
          <w:vanish/>
          <w:sz w:val="16"/>
        </w:rPr>
        <w:t>life</w:t>
      </w:r>
      <w:r w:rsidRPr="00CA7227">
        <w:rPr>
          <w:sz w:val="16"/>
        </w:rPr>
        <w:t xml:space="preserve"> </w:t>
      </w:r>
      <w:r w:rsidRPr="00996312">
        <w:rPr>
          <w:vanish/>
          <w:sz w:val="16"/>
        </w:rPr>
        <w:t>away</w:t>
      </w:r>
      <w:r w:rsidRPr="00CA7227">
        <w:rPr>
          <w:sz w:val="16"/>
        </w:rPr>
        <w:t xml:space="preserve"> </w:t>
      </w:r>
      <w:r w:rsidRPr="00996312">
        <w:rPr>
          <w:vanish/>
          <w:sz w:val="16"/>
        </w:rPr>
        <w:t>from</w:t>
      </w:r>
      <w:r w:rsidRPr="00CA7227">
        <w:rPr>
          <w:sz w:val="16"/>
        </w:rPr>
        <w:t xml:space="preserve"> </w:t>
      </w:r>
      <w:r w:rsidRPr="00996312">
        <w:rPr>
          <w:vanish/>
          <w:sz w:val="16"/>
        </w:rPr>
        <w:t>Earth?</w:t>
      </w:r>
      <w:r w:rsidRPr="00CA7227">
        <w:rPr>
          <w:sz w:val="16"/>
        </w:rPr>
        <w:t xml:space="preserve"> </w:t>
      </w:r>
      <w:r w:rsidRPr="00996312">
        <w:rPr>
          <w:vanish/>
          <w:sz w:val="16"/>
        </w:rPr>
        <w:t>But</w:t>
      </w:r>
      <w:r w:rsidRPr="00CA7227">
        <w:rPr>
          <w:sz w:val="16"/>
        </w:rPr>
        <w:t xml:space="preserve"> </w:t>
      </w:r>
      <w:r w:rsidRPr="00996312">
        <w:rPr>
          <w:rStyle w:val="StyleUnderline"/>
          <w:vanish/>
        </w:rPr>
        <w:t>the</w:t>
      </w:r>
      <w:r w:rsidRPr="00CA7227">
        <w:rPr>
          <w:rStyle w:val="StyleUnderline"/>
        </w:rPr>
        <w:t xml:space="preserve"> </w:t>
      </w:r>
      <w:r w:rsidRPr="00996312">
        <w:rPr>
          <w:rStyle w:val="StyleUnderline"/>
          <w:vanish/>
        </w:rPr>
        <w:t>new</w:t>
      </w:r>
      <w:r w:rsidRPr="00CA7227">
        <w:rPr>
          <w:rStyle w:val="StyleUnderline"/>
        </w:rPr>
        <w:t xml:space="preserve"> </w:t>
      </w:r>
      <w:r w:rsidRPr="00996312">
        <w:rPr>
          <w:rStyle w:val="StyleUnderline"/>
          <w:vanish/>
        </w:rPr>
        <w:t>question</w:t>
      </w:r>
      <w:r w:rsidRPr="00996312">
        <w:rPr>
          <w:vanish/>
          <w:sz w:val="16"/>
        </w:rPr>
        <w:t>,</w:t>
      </w:r>
      <w:r w:rsidRPr="00CA7227">
        <w:rPr>
          <w:sz w:val="16"/>
        </w:rPr>
        <w:t xml:space="preserve"> </w:t>
      </w:r>
      <w:r w:rsidRPr="00996312">
        <w:rPr>
          <w:rStyle w:val="StyleUnderline"/>
          <w:vanish/>
        </w:rPr>
        <w:t>the</w:t>
      </w:r>
      <w:r w:rsidRPr="00CA7227">
        <w:rPr>
          <w:rStyle w:val="StyleUnderline"/>
        </w:rPr>
        <w:t xml:space="preserve"> </w:t>
      </w:r>
      <w:r w:rsidRPr="00996312">
        <w:rPr>
          <w:rStyle w:val="StyleUnderline"/>
          <w:vanish/>
        </w:rPr>
        <w:t>question</w:t>
      </w:r>
      <w:r w:rsidRPr="00CA7227">
        <w:rPr>
          <w:rStyle w:val="StyleUnderline"/>
        </w:rPr>
        <w:t xml:space="preserve"> </w:t>
      </w:r>
      <w:r w:rsidRPr="00996312">
        <w:rPr>
          <w:rStyle w:val="StyleUnderline"/>
          <w:vanish/>
        </w:rPr>
        <w:t>for</w:t>
      </w:r>
      <w:r w:rsidRPr="00CA7227">
        <w:rPr>
          <w:rStyle w:val="StyleUnderline"/>
        </w:rPr>
        <w:t xml:space="preserve"> </w:t>
      </w:r>
      <w:r w:rsidRPr="00996312">
        <w:rPr>
          <w:rStyle w:val="StyleUnderline"/>
          <w:vanish/>
        </w:rPr>
        <w:t>NewSpace</w:t>
      </w:r>
      <w:r w:rsidRPr="00996312">
        <w:rPr>
          <w:vanish/>
          <w:sz w:val="16"/>
        </w:rPr>
        <w:t>,</w:t>
      </w:r>
      <w:r w:rsidRPr="00CA7227">
        <w:rPr>
          <w:sz w:val="16"/>
        </w:rPr>
        <w:t xml:space="preserve"> </w:t>
      </w:r>
      <w:r w:rsidRPr="00996312">
        <w:rPr>
          <w:rStyle w:val="StyleUnderline"/>
          <w:vanish/>
        </w:rPr>
        <w:t>will</w:t>
      </w:r>
      <w:r w:rsidRPr="00CA7227">
        <w:rPr>
          <w:rStyle w:val="StyleUnderline"/>
        </w:rPr>
        <w:t xml:space="preserve"> </w:t>
      </w:r>
      <w:r w:rsidRPr="00996312">
        <w:rPr>
          <w:rStyle w:val="StyleUnderline"/>
          <w:vanish/>
        </w:rPr>
        <w:t>be</w:t>
      </w:r>
      <w:r w:rsidRPr="00996312">
        <w:rPr>
          <w:vanish/>
          <w:sz w:val="16"/>
        </w:rPr>
        <w:t>:</w:t>
      </w:r>
      <w:r w:rsidRPr="00CA7227">
        <w:rPr>
          <w:sz w:val="16"/>
        </w:rPr>
        <w:t xml:space="preserve"> </w:t>
      </w:r>
      <w:r w:rsidRPr="00F2020E">
        <w:rPr>
          <w:rStyle w:val="StyleUnderline"/>
          <w:highlight w:val="cyan"/>
        </w:rPr>
        <w:t>can this celestial body support capitalistkind</w:t>
      </w:r>
      <w:r w:rsidRPr="00996312">
        <w:rPr>
          <w:vanish/>
          <w:sz w:val="16"/>
        </w:rPr>
        <w:t>?</w:t>
      </w:r>
      <w:r w:rsidRPr="00CA7227">
        <w:rPr>
          <w:sz w:val="16"/>
        </w:rPr>
        <w:t xml:space="preserve"> </w:t>
      </w:r>
      <w:r w:rsidRPr="00996312">
        <w:rPr>
          <w:rStyle w:val="StyleUnderline"/>
          <w:vanish/>
        </w:rPr>
        <w:t>Will</w:t>
      </w:r>
      <w:r w:rsidRPr="00CA7227">
        <w:rPr>
          <w:rStyle w:val="StyleUnderline"/>
        </w:rPr>
        <w:t xml:space="preserve"> </w:t>
      </w:r>
      <w:r w:rsidRPr="00996312">
        <w:rPr>
          <w:rStyle w:val="StyleUnderline"/>
          <w:vanish/>
        </w:rPr>
        <w:t>it</w:t>
      </w:r>
      <w:r w:rsidRPr="00CA7227">
        <w:rPr>
          <w:rStyle w:val="StyleUnderline"/>
        </w:rPr>
        <w:t xml:space="preserve"> </w:t>
      </w:r>
      <w:r w:rsidRPr="00996312">
        <w:rPr>
          <w:rStyle w:val="StyleUnderline"/>
          <w:vanish/>
        </w:rPr>
        <w:t>support</w:t>
      </w:r>
      <w:r w:rsidRPr="00CA7227">
        <w:rPr>
          <w:rStyle w:val="StyleUnderline"/>
        </w:rPr>
        <w:t xml:space="preserve"> </w:t>
      </w:r>
      <w:r w:rsidRPr="00996312">
        <w:rPr>
          <w:rStyle w:val="StyleUnderline"/>
          <w:vanish/>
        </w:rPr>
        <w:t>the</w:t>
      </w:r>
      <w:r w:rsidRPr="00CA7227">
        <w:rPr>
          <w:rStyle w:val="StyleUnderline"/>
        </w:rPr>
        <w:t xml:space="preserve"> </w:t>
      </w:r>
      <w:r w:rsidRPr="00996312">
        <w:rPr>
          <w:rStyle w:val="StyleUnderline"/>
          <w:vanish/>
        </w:rPr>
        <w:t>interests</w:t>
      </w:r>
      <w:r w:rsidRPr="00CA7227">
        <w:rPr>
          <w:rStyle w:val="StyleUnderline"/>
        </w:rPr>
        <w:t xml:space="preserve"> </w:t>
      </w:r>
      <w:r w:rsidRPr="00996312">
        <w:rPr>
          <w:rStyle w:val="StyleUnderline"/>
          <w:vanish/>
        </w:rPr>
        <w:t>of</w:t>
      </w:r>
      <w:r w:rsidRPr="00CA7227">
        <w:rPr>
          <w:rStyle w:val="StyleUnderline"/>
        </w:rPr>
        <w:t xml:space="preserve"> </w:t>
      </w:r>
      <w:r w:rsidRPr="00996312">
        <w:rPr>
          <w:rStyle w:val="StyleUnderline"/>
          <w:vanish/>
        </w:rPr>
        <w:t>capitalist</w:t>
      </w:r>
      <w:r w:rsidRPr="00CA7227">
        <w:rPr>
          <w:rStyle w:val="StyleUnderline"/>
        </w:rPr>
        <w:t xml:space="preserve"> </w:t>
      </w:r>
      <w:r w:rsidRPr="00996312">
        <w:rPr>
          <w:rStyle w:val="StyleUnderline"/>
          <w:vanish/>
        </w:rPr>
        <w:t>entrepreneurs</w:t>
      </w:r>
      <w:r w:rsidRPr="00996312">
        <w:rPr>
          <w:vanish/>
          <w:sz w:val="16"/>
        </w:rPr>
        <w:t>,</w:t>
      </w:r>
      <w:r w:rsidRPr="00CA7227">
        <w:rPr>
          <w:sz w:val="16"/>
        </w:rPr>
        <w:t xml:space="preserve"> </w:t>
      </w:r>
      <w:r w:rsidRPr="00996312">
        <w:rPr>
          <w:rStyle w:val="Emphasis"/>
          <w:vanish/>
        </w:rPr>
        <w:t>answering</w:t>
      </w:r>
      <w:r w:rsidRPr="00CA7227">
        <w:rPr>
          <w:rStyle w:val="Emphasis"/>
        </w:rPr>
        <w:t xml:space="preserve"> </w:t>
      </w:r>
      <w:r w:rsidRPr="00996312">
        <w:rPr>
          <w:rStyle w:val="Emphasis"/>
          <w:vanish/>
        </w:rPr>
        <w:t>to</w:t>
      </w:r>
      <w:r w:rsidRPr="00CA7227">
        <w:rPr>
          <w:rStyle w:val="Emphasis"/>
        </w:rPr>
        <w:t xml:space="preserve"> </w:t>
      </w:r>
      <w:r w:rsidRPr="00996312">
        <w:rPr>
          <w:rStyle w:val="Emphasis"/>
          <w:vanish/>
        </w:rPr>
        <w:t>the</w:t>
      </w:r>
      <w:r w:rsidRPr="00CA7227">
        <w:rPr>
          <w:rStyle w:val="Emphasis"/>
        </w:rPr>
        <w:t xml:space="preserve"> </w:t>
      </w:r>
      <w:r w:rsidRPr="00996312">
        <w:rPr>
          <w:rStyle w:val="Emphasis"/>
          <w:vanish/>
        </w:rPr>
        <w:t>capitalist</w:t>
      </w:r>
      <w:r w:rsidRPr="00CA7227">
        <w:rPr>
          <w:rStyle w:val="Emphasis"/>
        </w:rPr>
        <w:t xml:space="preserve"> </w:t>
      </w:r>
      <w:r w:rsidRPr="00996312">
        <w:rPr>
          <w:rStyle w:val="Emphasis"/>
          <w:vanish/>
        </w:rPr>
        <w:t>desire</w:t>
      </w:r>
      <w:r w:rsidRPr="00CA7227">
        <w:rPr>
          <w:rStyle w:val="Emphasis"/>
        </w:rPr>
        <w:t xml:space="preserve"> </w:t>
      </w:r>
      <w:r w:rsidRPr="00996312">
        <w:rPr>
          <w:rStyle w:val="Emphasis"/>
          <w:vanish/>
        </w:rPr>
        <w:t>for</w:t>
      </w:r>
      <w:r w:rsidRPr="00CA7227">
        <w:rPr>
          <w:rStyle w:val="Emphasis"/>
        </w:rPr>
        <w:t xml:space="preserve"> </w:t>
      </w:r>
      <w:r w:rsidRPr="00996312">
        <w:rPr>
          <w:rStyle w:val="Emphasis"/>
          <w:vanish/>
        </w:rPr>
        <w:t>continued</w:t>
      </w:r>
      <w:r w:rsidRPr="00CA7227">
        <w:rPr>
          <w:rStyle w:val="Emphasis"/>
        </w:rPr>
        <w:t xml:space="preserve"> </w:t>
      </w:r>
      <w:r w:rsidRPr="00996312">
        <w:rPr>
          <w:rStyle w:val="Emphasis"/>
          <w:vanish/>
        </w:rPr>
        <w:t>accumulation</w:t>
      </w:r>
      <w:r w:rsidRPr="00996312">
        <w:rPr>
          <w:vanish/>
          <w:sz w:val="16"/>
        </w:rPr>
        <w:t>?</w:t>
      </w:r>
      <w:r w:rsidRPr="00CA7227">
        <w:rPr>
          <w:sz w:val="16"/>
        </w:rPr>
        <w:t xml:space="preserve"> </w:t>
      </w:r>
    </w:p>
    <w:p w14:paraId="476C38E1" w14:textId="77777777" w:rsidR="005D7438" w:rsidRPr="00996312" w:rsidRDefault="005D7438" w:rsidP="005D7438">
      <w:pPr>
        <w:rPr>
          <w:vanish/>
          <w:sz w:val="16"/>
        </w:rPr>
      </w:pPr>
      <w:r w:rsidRPr="00996312">
        <w:rPr>
          <w:vanish/>
          <w:sz w:val="16"/>
        </w:rPr>
        <w:t>While</w:t>
      </w:r>
      <w:r w:rsidRPr="00CA7227">
        <w:rPr>
          <w:sz w:val="16"/>
        </w:rPr>
        <w:t xml:space="preserve"> </w:t>
      </w:r>
      <w:r w:rsidRPr="00996312">
        <w:rPr>
          <w:vanish/>
          <w:sz w:val="16"/>
        </w:rPr>
        <w:t>some</w:t>
      </w:r>
      <w:r w:rsidRPr="00CA7227">
        <w:rPr>
          <w:sz w:val="16"/>
        </w:rPr>
        <w:t xml:space="preserve"> </w:t>
      </w:r>
      <w:r w:rsidRPr="00996312">
        <w:rPr>
          <w:vanish/>
          <w:sz w:val="16"/>
        </w:rPr>
        <w:t>elements</w:t>
      </w:r>
      <w:r w:rsidRPr="00CA7227">
        <w:rPr>
          <w:sz w:val="16"/>
        </w:rPr>
        <w:t xml:space="preserve"> </w:t>
      </w:r>
      <w:r w:rsidRPr="00996312">
        <w:rPr>
          <w:vanish/>
          <w:sz w:val="16"/>
        </w:rPr>
        <w:t>of</w:t>
      </w:r>
      <w:r w:rsidRPr="00CA7227">
        <w:rPr>
          <w:sz w:val="16"/>
        </w:rPr>
        <w:t xml:space="preserve"> </w:t>
      </w:r>
      <w:r w:rsidRPr="00996312">
        <w:rPr>
          <w:vanish/>
          <w:sz w:val="16"/>
        </w:rPr>
        <w:t>the</w:t>
      </w:r>
      <w:r w:rsidRPr="00CA7227">
        <w:rPr>
          <w:sz w:val="16"/>
        </w:rPr>
        <w:t xml:space="preserve"> </w:t>
      </w:r>
      <w:r w:rsidRPr="00996312">
        <w:rPr>
          <w:vanish/>
          <w:sz w:val="16"/>
        </w:rPr>
        <w:t>astrosociological</w:t>
      </w:r>
      <w:r w:rsidRPr="00CA7227">
        <w:rPr>
          <w:sz w:val="16"/>
        </w:rPr>
        <w:t xml:space="preserve"> </w:t>
      </w:r>
      <w:r w:rsidRPr="00996312">
        <w:rPr>
          <w:vanish/>
          <w:sz w:val="16"/>
        </w:rPr>
        <w:t>community,</w:t>
      </w:r>
      <w:r w:rsidRPr="00CA7227">
        <w:rPr>
          <w:sz w:val="16"/>
        </w:rPr>
        <w:t xml:space="preserve"> </w:t>
      </w:r>
      <w:r w:rsidRPr="00996312">
        <w:rPr>
          <w:vanish/>
          <w:sz w:val="16"/>
        </w:rPr>
        <w:t>such</w:t>
      </w:r>
      <w:r w:rsidRPr="00CA7227">
        <w:rPr>
          <w:sz w:val="16"/>
        </w:rPr>
        <w:t xml:space="preserve"> </w:t>
      </w:r>
      <w:r w:rsidRPr="00996312">
        <w:rPr>
          <w:vanish/>
          <w:sz w:val="16"/>
        </w:rPr>
        <w:t>as</w:t>
      </w:r>
      <w:r w:rsidRPr="00CA7227">
        <w:rPr>
          <w:sz w:val="16"/>
        </w:rPr>
        <w:t xml:space="preserve"> </w:t>
      </w:r>
      <w:r w:rsidRPr="00996312">
        <w:rPr>
          <w:vanish/>
          <w:sz w:val="16"/>
        </w:rPr>
        <w:t>the</w:t>
      </w:r>
      <w:r w:rsidRPr="00CA7227">
        <w:rPr>
          <w:sz w:val="16"/>
        </w:rPr>
        <w:t xml:space="preserve"> </w:t>
      </w:r>
      <w:r w:rsidRPr="00996312">
        <w:rPr>
          <w:vanish/>
          <w:sz w:val="16"/>
        </w:rPr>
        <w:t>Astrosociology</w:t>
      </w:r>
      <w:r w:rsidRPr="00CA7227">
        <w:rPr>
          <w:sz w:val="16"/>
        </w:rPr>
        <w:t xml:space="preserve"> </w:t>
      </w:r>
      <w:r w:rsidRPr="00996312">
        <w:rPr>
          <w:vanish/>
          <w:sz w:val="16"/>
        </w:rPr>
        <w:t>Research</w:t>
      </w:r>
      <w:r w:rsidRPr="00CA7227">
        <w:rPr>
          <w:sz w:val="16"/>
        </w:rPr>
        <w:t xml:space="preserve"> </w:t>
      </w:r>
      <w:r w:rsidRPr="00996312">
        <w:rPr>
          <w:vanish/>
          <w:sz w:val="16"/>
        </w:rPr>
        <w:t>Institute</w:t>
      </w:r>
      <w:r w:rsidRPr="00CA7227">
        <w:rPr>
          <w:sz w:val="16"/>
        </w:rPr>
        <w:t xml:space="preserve"> </w:t>
      </w:r>
      <w:r w:rsidRPr="00996312">
        <w:rPr>
          <w:vanish/>
          <w:sz w:val="16"/>
        </w:rPr>
        <w:t>(ARI),14</w:t>
      </w:r>
      <w:r w:rsidRPr="00CA7227">
        <w:rPr>
          <w:sz w:val="16"/>
        </w:rPr>
        <w:t xml:space="preserve"> </w:t>
      </w:r>
      <w:r w:rsidRPr="00996312">
        <w:rPr>
          <w:vanish/>
          <w:sz w:val="16"/>
        </w:rPr>
        <w:t>insist</w:t>
      </w:r>
      <w:r w:rsidRPr="00CA7227">
        <w:rPr>
          <w:sz w:val="16"/>
        </w:rPr>
        <w:t xml:space="preserve"> </w:t>
      </w:r>
      <w:r w:rsidRPr="00996312">
        <w:rPr>
          <w:vanish/>
          <w:sz w:val="16"/>
        </w:rPr>
        <w:t>on</w:t>
      </w:r>
      <w:r w:rsidRPr="00CA7227">
        <w:rPr>
          <w:sz w:val="16"/>
        </w:rPr>
        <w:t xml:space="preserve"> </w:t>
      </w:r>
      <w:r w:rsidRPr="00996312">
        <w:rPr>
          <w:vanish/>
          <w:sz w:val="16"/>
        </w:rPr>
        <w:t>elucidating</w:t>
      </w:r>
      <w:r w:rsidRPr="00CA7227">
        <w:rPr>
          <w:sz w:val="16"/>
        </w:rPr>
        <w:t xml:space="preserve"> </w:t>
      </w:r>
      <w:r w:rsidRPr="00996312">
        <w:rPr>
          <w:vanish/>
          <w:sz w:val="16"/>
        </w:rPr>
        <w:t>the</w:t>
      </w:r>
      <w:r w:rsidRPr="00CA7227">
        <w:rPr>
          <w:sz w:val="16"/>
        </w:rPr>
        <w:t xml:space="preserve"> </w:t>
      </w:r>
      <w:r w:rsidRPr="00996312">
        <w:rPr>
          <w:vanish/>
          <w:sz w:val="16"/>
        </w:rPr>
        <w:t>“human</w:t>
      </w:r>
      <w:r w:rsidRPr="00CA7227">
        <w:rPr>
          <w:sz w:val="16"/>
        </w:rPr>
        <w:t xml:space="preserve"> </w:t>
      </w:r>
      <w:r w:rsidRPr="00996312">
        <w:rPr>
          <w:vanish/>
          <w:sz w:val="16"/>
        </w:rPr>
        <w:t>dimension”</w:t>
      </w:r>
      <w:r w:rsidRPr="00CA7227">
        <w:rPr>
          <w:sz w:val="16"/>
        </w:rPr>
        <w:t xml:space="preserve"> </w:t>
      </w:r>
      <w:r w:rsidRPr="00996312">
        <w:rPr>
          <w:vanish/>
          <w:sz w:val="16"/>
        </w:rPr>
        <w:t>in</w:t>
      </w:r>
      <w:r w:rsidRPr="00CA7227">
        <w:rPr>
          <w:sz w:val="16"/>
        </w:rPr>
        <w:t xml:space="preserve"> </w:t>
      </w:r>
      <w:r w:rsidRPr="00996312">
        <w:rPr>
          <w:vanish/>
          <w:sz w:val="16"/>
        </w:rPr>
        <w:t>outer</w:t>
      </w:r>
      <w:r w:rsidRPr="00CA7227">
        <w:rPr>
          <w:sz w:val="16"/>
        </w:rPr>
        <w:t xml:space="preserve"> </w:t>
      </w:r>
      <w:r w:rsidRPr="00996312">
        <w:rPr>
          <w:vanish/>
          <w:sz w:val="16"/>
        </w:rPr>
        <w:t>space,</w:t>
      </w:r>
      <w:r w:rsidRPr="00CA7227">
        <w:rPr>
          <w:sz w:val="16"/>
        </w:rPr>
        <w:t xml:space="preserve"> </w:t>
      </w:r>
      <w:r w:rsidRPr="00996312">
        <w:rPr>
          <w:vanish/>
          <w:sz w:val="16"/>
        </w:rPr>
        <w:t>Dickens</w:t>
      </w:r>
      <w:r w:rsidRPr="00CA7227">
        <w:rPr>
          <w:sz w:val="16"/>
        </w:rPr>
        <w:t xml:space="preserve"> </w:t>
      </w:r>
      <w:r w:rsidRPr="00996312">
        <w:rPr>
          <w:vanish/>
          <w:sz w:val="16"/>
        </w:rPr>
        <w:t>and</w:t>
      </w:r>
      <w:r w:rsidRPr="00CA7227">
        <w:rPr>
          <w:sz w:val="16"/>
        </w:rPr>
        <w:t xml:space="preserve"> </w:t>
      </w:r>
      <w:r w:rsidRPr="00996312">
        <w:rPr>
          <w:vanish/>
          <w:sz w:val="16"/>
        </w:rPr>
        <w:t>Ormrod</w:t>
      </w:r>
      <w:r w:rsidRPr="00CA7227">
        <w:rPr>
          <w:sz w:val="16"/>
        </w:rPr>
        <w:t xml:space="preserve"> </w:t>
      </w:r>
      <w:r w:rsidRPr="00996312">
        <w:rPr>
          <w:vanish/>
          <w:sz w:val="16"/>
        </w:rPr>
        <w:t>recognize</w:t>
      </w:r>
      <w:r w:rsidRPr="00CA7227">
        <w:rPr>
          <w:sz w:val="16"/>
        </w:rPr>
        <w:t xml:space="preserve"> </w:t>
      </w:r>
      <w:r w:rsidRPr="00996312">
        <w:rPr>
          <w:vanish/>
          <w:sz w:val="16"/>
        </w:rPr>
        <w:t>that</w:t>
      </w:r>
      <w:r w:rsidRPr="00CA7227">
        <w:rPr>
          <w:sz w:val="16"/>
        </w:rPr>
        <w:t xml:space="preserve"> </w:t>
      </w:r>
      <w:r w:rsidRPr="00996312">
        <w:rPr>
          <w:vanish/>
          <w:sz w:val="16"/>
        </w:rPr>
        <w:t>this</w:t>
      </w:r>
      <w:r w:rsidRPr="00CA7227">
        <w:rPr>
          <w:sz w:val="16"/>
        </w:rPr>
        <w:t xml:space="preserve"> </w:t>
      </w:r>
      <w:r w:rsidRPr="00996312">
        <w:rPr>
          <w:rStyle w:val="StyleUnderline"/>
          <w:vanish/>
        </w:rPr>
        <w:t>humanization</w:t>
      </w:r>
      <w:r w:rsidRPr="00996312">
        <w:rPr>
          <w:vanish/>
          <w:sz w:val="16"/>
        </w:rPr>
        <w:t>-</w:t>
      </w:r>
      <w:r w:rsidRPr="00996312">
        <w:rPr>
          <w:rStyle w:val="StyleUnderline"/>
          <w:vanish/>
        </w:rPr>
        <w:t>through</w:t>
      </w:r>
      <w:r w:rsidRPr="00996312">
        <w:rPr>
          <w:vanish/>
          <w:sz w:val="16"/>
        </w:rPr>
        <w:t>-</w:t>
      </w:r>
      <w:r w:rsidRPr="00996312">
        <w:rPr>
          <w:rStyle w:val="StyleUnderline"/>
          <w:vanish/>
        </w:rPr>
        <w:t>capitalism</w:t>
      </w:r>
      <w:r w:rsidRPr="00CA7227">
        <w:rPr>
          <w:rStyle w:val="StyleUnderline"/>
        </w:rPr>
        <w:t xml:space="preserve"> </w:t>
      </w:r>
      <w:r w:rsidRPr="00996312">
        <w:rPr>
          <w:rStyle w:val="StyleUnderline"/>
          <w:vanish/>
        </w:rPr>
        <w:t>really</w:t>
      </w:r>
      <w:r w:rsidRPr="00CA7227">
        <w:rPr>
          <w:rStyle w:val="StyleUnderline"/>
        </w:rPr>
        <w:t xml:space="preserve"> </w:t>
      </w:r>
      <w:r w:rsidRPr="00996312">
        <w:rPr>
          <w:rStyle w:val="StyleUnderline"/>
          <w:vanish/>
        </w:rPr>
        <w:t>involves</w:t>
      </w:r>
      <w:r w:rsidRPr="00CA7227">
        <w:rPr>
          <w:rStyle w:val="StyleUnderline"/>
        </w:rPr>
        <w:t xml:space="preserve"> </w:t>
      </w:r>
      <w:r w:rsidRPr="00996312">
        <w:rPr>
          <w:rStyle w:val="StyleUnderline"/>
          <w:vanish/>
        </w:rPr>
        <w:t>the</w:t>
      </w:r>
      <w:r w:rsidRPr="00CA7227">
        <w:rPr>
          <w:sz w:val="16"/>
        </w:rPr>
        <w:t xml:space="preserve"> </w:t>
      </w:r>
      <w:r w:rsidRPr="00996312">
        <w:rPr>
          <w:vanish/>
          <w:sz w:val="16"/>
        </w:rPr>
        <w:t>‘</w:t>
      </w:r>
      <w:r w:rsidRPr="00996312">
        <w:rPr>
          <w:rStyle w:val="StyleUnderline"/>
          <w:vanish/>
        </w:rPr>
        <w:t>commodification</w:t>
      </w:r>
      <w:r w:rsidRPr="00CA7227">
        <w:rPr>
          <w:rStyle w:val="StyleUnderline"/>
        </w:rPr>
        <w:t xml:space="preserve"> </w:t>
      </w:r>
      <w:r w:rsidRPr="00996312">
        <w:rPr>
          <w:rStyle w:val="StyleUnderline"/>
          <w:vanish/>
        </w:rPr>
        <w:t>of</w:t>
      </w:r>
      <w:r w:rsidRPr="00CA7227">
        <w:rPr>
          <w:rStyle w:val="StyleUnderline"/>
        </w:rPr>
        <w:t xml:space="preserve"> </w:t>
      </w:r>
      <w:r w:rsidRPr="00996312">
        <w:rPr>
          <w:rStyle w:val="StyleUnderline"/>
          <w:vanish/>
        </w:rPr>
        <w:t>the</w:t>
      </w:r>
      <w:r w:rsidRPr="00CA7227">
        <w:rPr>
          <w:rStyle w:val="StyleUnderline"/>
        </w:rPr>
        <w:t xml:space="preserve"> </w:t>
      </w:r>
      <w:r w:rsidRPr="00996312">
        <w:rPr>
          <w:rStyle w:val="StyleUnderline"/>
          <w:vanish/>
        </w:rPr>
        <w:t>universe</w:t>
      </w:r>
      <w:r w:rsidRPr="00996312">
        <w:rPr>
          <w:vanish/>
          <w:sz w:val="16"/>
        </w:rPr>
        <w:t>'</w:t>
      </w:r>
      <w:r w:rsidRPr="00CA7227">
        <w:rPr>
          <w:sz w:val="16"/>
        </w:rPr>
        <w:t xml:space="preserve"> </w:t>
      </w:r>
      <w:r w:rsidRPr="00996312">
        <w:rPr>
          <w:vanish/>
          <w:sz w:val="16"/>
        </w:rPr>
        <w:t>(2007b,</w:t>
      </w:r>
      <w:r w:rsidRPr="00CA7227">
        <w:rPr>
          <w:sz w:val="16"/>
        </w:rPr>
        <w:t xml:space="preserve"> </w:t>
      </w:r>
      <w:r w:rsidRPr="00996312">
        <w:rPr>
          <w:vanish/>
          <w:sz w:val="16"/>
        </w:rPr>
        <w:t>p.</w:t>
      </w:r>
      <w:r w:rsidRPr="00CA7227">
        <w:rPr>
          <w:sz w:val="16"/>
        </w:rPr>
        <w:t xml:space="preserve"> </w:t>
      </w:r>
      <w:r w:rsidRPr="00996312">
        <w:rPr>
          <w:vanish/>
          <w:sz w:val="16"/>
        </w:rPr>
        <w:t>2).</w:t>
      </w:r>
      <w:r w:rsidRPr="00CA7227">
        <w:rPr>
          <w:sz w:val="16"/>
        </w:rPr>
        <w:t xml:space="preserve"> </w:t>
      </w:r>
      <w:r w:rsidRPr="00996312">
        <w:rPr>
          <w:vanish/>
          <w:sz w:val="16"/>
        </w:rPr>
        <w:t>While</w:t>
      </w:r>
      <w:r w:rsidRPr="00CA7227">
        <w:rPr>
          <w:sz w:val="16"/>
        </w:rPr>
        <w:t xml:space="preserve"> </w:t>
      </w:r>
      <w:r w:rsidRPr="00996312">
        <w:rPr>
          <w:vanish/>
          <w:sz w:val="16"/>
        </w:rPr>
        <w:t>Dickens</w:t>
      </w:r>
      <w:r w:rsidRPr="00CA7227">
        <w:rPr>
          <w:sz w:val="16"/>
        </w:rPr>
        <w:t xml:space="preserve"> </w:t>
      </w:r>
      <w:r w:rsidRPr="00996312">
        <w:rPr>
          <w:vanish/>
          <w:sz w:val="16"/>
        </w:rPr>
        <w:t>and</w:t>
      </w:r>
      <w:r w:rsidRPr="00CA7227">
        <w:rPr>
          <w:sz w:val="16"/>
        </w:rPr>
        <w:t xml:space="preserve"> </w:t>
      </w:r>
      <w:r w:rsidRPr="00996312">
        <w:rPr>
          <w:vanish/>
          <w:sz w:val="16"/>
        </w:rPr>
        <w:t>Ormrod</w:t>
      </w:r>
      <w:r w:rsidRPr="00CA7227">
        <w:rPr>
          <w:sz w:val="16"/>
        </w:rPr>
        <w:t xml:space="preserve"> </w:t>
      </w:r>
      <w:r w:rsidRPr="00996312">
        <w:rPr>
          <w:vanish/>
          <w:sz w:val="16"/>
        </w:rPr>
        <w:t>develop</w:t>
      </w:r>
      <w:r w:rsidRPr="00CA7227">
        <w:rPr>
          <w:sz w:val="16"/>
        </w:rPr>
        <w:t xml:space="preserve"> </w:t>
      </w:r>
      <w:r w:rsidRPr="00996312">
        <w:rPr>
          <w:vanish/>
          <w:sz w:val="16"/>
        </w:rPr>
        <w:t>similar</w:t>
      </w:r>
      <w:r w:rsidRPr="00CA7227">
        <w:rPr>
          <w:sz w:val="16"/>
        </w:rPr>
        <w:t xml:space="preserve"> </w:t>
      </w:r>
      <w:r w:rsidRPr="00996312">
        <w:rPr>
          <w:vanish/>
          <w:sz w:val="16"/>
        </w:rPr>
        <w:t>arguments</w:t>
      </w:r>
      <w:r w:rsidRPr="00CA7227">
        <w:rPr>
          <w:sz w:val="16"/>
        </w:rPr>
        <w:t xml:space="preserve"> </w:t>
      </w:r>
      <w:r w:rsidRPr="00996312">
        <w:rPr>
          <w:vanish/>
          <w:sz w:val="16"/>
        </w:rPr>
        <w:t>to</w:t>
      </w:r>
      <w:r w:rsidRPr="00CA7227">
        <w:rPr>
          <w:sz w:val="16"/>
        </w:rPr>
        <w:t xml:space="preserve"> </w:t>
      </w:r>
      <w:r w:rsidRPr="00996312">
        <w:rPr>
          <w:vanish/>
          <w:sz w:val="16"/>
        </w:rPr>
        <w:t>those</w:t>
      </w:r>
      <w:r w:rsidRPr="00CA7227">
        <w:rPr>
          <w:sz w:val="16"/>
        </w:rPr>
        <w:t xml:space="preserve"> </w:t>
      </w:r>
      <w:r w:rsidRPr="00996312">
        <w:rPr>
          <w:vanish/>
          <w:sz w:val="16"/>
        </w:rPr>
        <w:t>sketched</w:t>
      </w:r>
      <w:r w:rsidRPr="00CA7227">
        <w:rPr>
          <w:sz w:val="16"/>
        </w:rPr>
        <w:t xml:space="preserve"> </w:t>
      </w:r>
      <w:r w:rsidRPr="00996312">
        <w:rPr>
          <w:vanish/>
          <w:sz w:val="16"/>
        </w:rPr>
        <w:t>here—from</w:t>
      </w:r>
      <w:r w:rsidRPr="00CA7227">
        <w:rPr>
          <w:sz w:val="16"/>
        </w:rPr>
        <w:t xml:space="preserve"> </w:t>
      </w:r>
      <w:r w:rsidRPr="00996312">
        <w:rPr>
          <w:vanish/>
          <w:sz w:val="16"/>
        </w:rPr>
        <w:t>their</w:t>
      </w:r>
      <w:r w:rsidRPr="00CA7227">
        <w:rPr>
          <w:sz w:val="16"/>
        </w:rPr>
        <w:t xml:space="preserve"> </w:t>
      </w:r>
      <w:r w:rsidRPr="00996312">
        <w:rPr>
          <w:vanish/>
          <w:sz w:val="16"/>
        </w:rPr>
        <w:t>concept</w:t>
      </w:r>
      <w:r w:rsidRPr="00CA7227">
        <w:rPr>
          <w:sz w:val="16"/>
        </w:rPr>
        <w:t xml:space="preserve"> </w:t>
      </w:r>
      <w:r w:rsidRPr="00996312">
        <w:rPr>
          <w:vanish/>
          <w:sz w:val="16"/>
        </w:rPr>
        <w:t>of</w:t>
      </w:r>
      <w:r w:rsidRPr="00CA7227">
        <w:rPr>
          <w:sz w:val="16"/>
        </w:rPr>
        <w:t xml:space="preserve"> </w:t>
      </w:r>
      <w:r w:rsidRPr="00996312">
        <w:rPr>
          <w:vanish/>
          <w:sz w:val="16"/>
        </w:rPr>
        <w:t>an</w:t>
      </w:r>
      <w:r w:rsidRPr="00CA7227">
        <w:rPr>
          <w:sz w:val="16"/>
        </w:rPr>
        <w:t xml:space="preserve"> </w:t>
      </w:r>
      <w:r w:rsidRPr="00996312">
        <w:rPr>
          <w:vanish/>
          <w:sz w:val="16"/>
        </w:rPr>
        <w:t>‘outer</w:t>
      </w:r>
      <w:r w:rsidRPr="00CA7227">
        <w:rPr>
          <w:sz w:val="16"/>
        </w:rPr>
        <w:t xml:space="preserve"> </w:t>
      </w:r>
      <w:r w:rsidRPr="00996312">
        <w:rPr>
          <w:vanish/>
          <w:sz w:val="16"/>
        </w:rPr>
        <w:t>spatial</w:t>
      </w:r>
      <w:r w:rsidRPr="00CA7227">
        <w:rPr>
          <w:sz w:val="16"/>
        </w:rPr>
        <w:t xml:space="preserve"> </w:t>
      </w:r>
      <w:r w:rsidRPr="00996312">
        <w:rPr>
          <w:vanish/>
          <w:sz w:val="16"/>
        </w:rPr>
        <w:t>fix'</w:t>
      </w:r>
      <w:r w:rsidRPr="00CA7227">
        <w:rPr>
          <w:sz w:val="16"/>
        </w:rPr>
        <w:t xml:space="preserve"> </w:t>
      </w:r>
      <w:r w:rsidRPr="00996312">
        <w:rPr>
          <w:vanish/>
          <w:sz w:val="16"/>
        </w:rPr>
        <w:t>to</w:t>
      </w:r>
      <w:r w:rsidRPr="00CA7227">
        <w:rPr>
          <w:sz w:val="16"/>
        </w:rPr>
        <w:t xml:space="preserve"> </w:t>
      </w:r>
      <w:r w:rsidRPr="00996312">
        <w:rPr>
          <w:vanish/>
          <w:sz w:val="16"/>
        </w:rPr>
        <w:t>their</w:t>
      </w:r>
      <w:r w:rsidRPr="00CA7227">
        <w:rPr>
          <w:sz w:val="16"/>
        </w:rPr>
        <w:t xml:space="preserve"> </w:t>
      </w:r>
      <w:r w:rsidRPr="00996312">
        <w:rPr>
          <w:vanish/>
          <w:sz w:val="16"/>
        </w:rPr>
        <w:t>argument</w:t>
      </w:r>
      <w:r w:rsidRPr="00CA7227">
        <w:rPr>
          <w:sz w:val="16"/>
        </w:rPr>
        <w:t xml:space="preserve"> </w:t>
      </w:r>
      <w:r w:rsidRPr="00996312">
        <w:rPr>
          <w:vanish/>
          <w:sz w:val="16"/>
        </w:rPr>
        <w:t>about</w:t>
      </w:r>
      <w:r w:rsidRPr="00CA7227">
        <w:rPr>
          <w:sz w:val="16"/>
        </w:rPr>
        <w:t xml:space="preserve"> </w:t>
      </w:r>
      <w:r w:rsidRPr="00996312">
        <w:rPr>
          <w:vanish/>
          <w:sz w:val="16"/>
        </w:rPr>
        <w:t>outer</w:t>
      </w:r>
      <w:r w:rsidRPr="00CA7227">
        <w:rPr>
          <w:sz w:val="16"/>
        </w:rPr>
        <w:t xml:space="preserve"> </w:t>
      </w:r>
      <w:r w:rsidRPr="00996312">
        <w:rPr>
          <w:vanish/>
          <w:sz w:val="16"/>
        </w:rPr>
        <w:t>space</w:t>
      </w:r>
      <w:r w:rsidRPr="00CA7227">
        <w:rPr>
          <w:sz w:val="16"/>
        </w:rPr>
        <w:t xml:space="preserve"> </w:t>
      </w:r>
      <w:r w:rsidRPr="00996312">
        <w:rPr>
          <w:vanish/>
          <w:sz w:val="16"/>
        </w:rPr>
        <w:t>becoming</w:t>
      </w:r>
      <w:r w:rsidRPr="00CA7227">
        <w:rPr>
          <w:sz w:val="16"/>
        </w:rPr>
        <w:t xml:space="preserve"> </w:t>
      </w:r>
      <w:r w:rsidRPr="00996312">
        <w:rPr>
          <w:vanish/>
          <w:sz w:val="16"/>
        </w:rPr>
        <w:t>woven</w:t>
      </w:r>
      <w:r w:rsidRPr="00CA7227">
        <w:rPr>
          <w:sz w:val="16"/>
        </w:rPr>
        <w:t xml:space="preserve"> </w:t>
      </w:r>
      <w:r w:rsidRPr="00996312">
        <w:rPr>
          <w:vanish/>
          <w:sz w:val="16"/>
        </w:rPr>
        <w:t>into</w:t>
      </w:r>
      <w:r w:rsidRPr="00CA7227">
        <w:rPr>
          <w:sz w:val="16"/>
        </w:rPr>
        <w:t xml:space="preserve"> </w:t>
      </w:r>
      <w:r w:rsidRPr="00996312">
        <w:rPr>
          <w:vanish/>
          <w:sz w:val="16"/>
        </w:rPr>
        <w:t>circuits</w:t>
      </w:r>
      <w:r w:rsidRPr="00CA7227">
        <w:rPr>
          <w:sz w:val="16"/>
        </w:rPr>
        <w:t xml:space="preserve"> </w:t>
      </w:r>
      <w:r w:rsidRPr="00996312">
        <w:rPr>
          <w:vanish/>
          <w:sz w:val="16"/>
        </w:rPr>
        <w:t>of</w:t>
      </w:r>
      <w:r w:rsidRPr="00CA7227">
        <w:rPr>
          <w:sz w:val="16"/>
        </w:rPr>
        <w:t xml:space="preserve"> </w:t>
      </w:r>
      <w:r w:rsidRPr="00996312">
        <w:rPr>
          <w:vanish/>
          <w:sz w:val="16"/>
        </w:rPr>
        <w:t>capital</w:t>
      </w:r>
      <w:r w:rsidRPr="00CA7227">
        <w:rPr>
          <w:sz w:val="16"/>
        </w:rPr>
        <w:t xml:space="preserve"> </w:t>
      </w:r>
      <w:r w:rsidRPr="00996312">
        <w:rPr>
          <w:vanish/>
          <w:sz w:val="16"/>
        </w:rPr>
        <w:t>accumulation—they</w:t>
      </w:r>
      <w:r w:rsidRPr="00CA7227">
        <w:rPr>
          <w:sz w:val="16"/>
        </w:rPr>
        <w:t xml:space="preserve"> </w:t>
      </w:r>
      <w:r w:rsidRPr="00996312">
        <w:rPr>
          <w:vanish/>
          <w:sz w:val="16"/>
        </w:rPr>
        <w:t>were</w:t>
      </w:r>
      <w:r w:rsidRPr="00CA7227">
        <w:rPr>
          <w:sz w:val="16"/>
        </w:rPr>
        <w:t xml:space="preserve"> </w:t>
      </w:r>
      <w:r w:rsidRPr="00996312">
        <w:rPr>
          <w:vanish/>
          <w:sz w:val="16"/>
        </w:rPr>
        <w:t>writing</w:t>
      </w:r>
      <w:r w:rsidRPr="00CA7227">
        <w:rPr>
          <w:sz w:val="16"/>
        </w:rPr>
        <w:t xml:space="preserve"> </w:t>
      </w:r>
      <w:r w:rsidRPr="00996312">
        <w:rPr>
          <w:vanish/>
          <w:sz w:val="16"/>
        </w:rPr>
        <w:t>at</w:t>
      </w:r>
      <w:r w:rsidRPr="00CA7227">
        <w:rPr>
          <w:sz w:val="16"/>
        </w:rPr>
        <w:t xml:space="preserve"> </w:t>
      </w:r>
      <w:r w:rsidRPr="00996312">
        <w:rPr>
          <w:vanish/>
          <w:sz w:val="16"/>
        </w:rPr>
        <w:t>a</w:t>
      </w:r>
      <w:r w:rsidRPr="00CA7227">
        <w:rPr>
          <w:sz w:val="16"/>
        </w:rPr>
        <w:t xml:space="preserve"> </w:t>
      </w:r>
      <w:r w:rsidRPr="00996312">
        <w:rPr>
          <w:vanish/>
          <w:sz w:val="16"/>
        </w:rPr>
        <w:t>time</w:t>
      </w:r>
      <w:r w:rsidRPr="00CA7227">
        <w:rPr>
          <w:sz w:val="16"/>
        </w:rPr>
        <w:t xml:space="preserve"> </w:t>
      </w:r>
      <w:r w:rsidRPr="00996312">
        <w:rPr>
          <w:vanish/>
          <w:sz w:val="16"/>
        </w:rPr>
        <w:t>when</w:t>
      </w:r>
      <w:r w:rsidRPr="00CA7227">
        <w:rPr>
          <w:sz w:val="16"/>
        </w:rPr>
        <w:t xml:space="preserve"> </w:t>
      </w:r>
      <w:r w:rsidRPr="00996312">
        <w:rPr>
          <w:vanish/>
          <w:sz w:val="16"/>
        </w:rPr>
        <w:t>their</w:t>
      </w:r>
      <w:r w:rsidRPr="00CA7227">
        <w:rPr>
          <w:sz w:val="16"/>
        </w:rPr>
        <w:t xml:space="preserve"> </w:t>
      </w:r>
      <w:r w:rsidRPr="00996312">
        <w:rPr>
          <w:vanish/>
          <w:sz w:val="16"/>
        </w:rPr>
        <w:t>remarks</w:t>
      </w:r>
      <w:r w:rsidRPr="00CA7227">
        <w:rPr>
          <w:sz w:val="16"/>
        </w:rPr>
        <w:t xml:space="preserve"> </w:t>
      </w:r>
      <w:r w:rsidRPr="00996312">
        <w:rPr>
          <w:vanish/>
          <w:sz w:val="16"/>
        </w:rPr>
        <w:t>necessarily</w:t>
      </w:r>
      <w:r w:rsidRPr="00CA7227">
        <w:rPr>
          <w:sz w:val="16"/>
        </w:rPr>
        <w:t xml:space="preserve"> </w:t>
      </w:r>
      <w:r w:rsidRPr="00996312">
        <w:rPr>
          <w:vanish/>
          <w:sz w:val="16"/>
        </w:rPr>
        <w:t>remained</w:t>
      </w:r>
      <w:r w:rsidRPr="00CA7227">
        <w:rPr>
          <w:sz w:val="16"/>
        </w:rPr>
        <w:t xml:space="preserve"> </w:t>
      </w:r>
      <w:r w:rsidRPr="00996312">
        <w:rPr>
          <w:vanish/>
          <w:sz w:val="16"/>
        </w:rPr>
        <w:t>speculative:</w:t>
      </w:r>
      <w:r w:rsidRPr="00CA7227">
        <w:rPr>
          <w:sz w:val="16"/>
        </w:rPr>
        <w:t xml:space="preserve"> </w:t>
      </w:r>
      <w:r w:rsidRPr="00996312">
        <w:rPr>
          <w:vanish/>
          <w:sz w:val="16"/>
        </w:rPr>
        <w:t>the</w:t>
      </w:r>
      <w:r w:rsidRPr="00CA7227">
        <w:rPr>
          <w:sz w:val="16"/>
        </w:rPr>
        <w:t xml:space="preserve"> </w:t>
      </w:r>
      <w:r w:rsidRPr="00996312">
        <w:rPr>
          <w:vanish/>
          <w:sz w:val="16"/>
        </w:rPr>
        <w:t>commercialization</w:t>
      </w:r>
      <w:r w:rsidRPr="00CA7227">
        <w:rPr>
          <w:sz w:val="16"/>
        </w:rPr>
        <w:t xml:space="preserve"> </w:t>
      </w:r>
      <w:r w:rsidRPr="00996312">
        <w:rPr>
          <w:vanish/>
          <w:sz w:val="16"/>
        </w:rPr>
        <w:t>of</w:t>
      </w:r>
      <w:r w:rsidRPr="00CA7227">
        <w:rPr>
          <w:sz w:val="16"/>
        </w:rPr>
        <w:t xml:space="preserve"> </w:t>
      </w:r>
      <w:r w:rsidRPr="00996312">
        <w:rPr>
          <w:vanish/>
          <w:sz w:val="16"/>
        </w:rPr>
        <w:t>space</w:t>
      </w:r>
      <w:r w:rsidRPr="00CA7227">
        <w:rPr>
          <w:sz w:val="16"/>
        </w:rPr>
        <w:t xml:space="preserve"> </w:t>
      </w:r>
      <w:r w:rsidRPr="00996312">
        <w:rPr>
          <w:vanish/>
          <w:sz w:val="16"/>
        </w:rPr>
        <w:t>was</w:t>
      </w:r>
      <w:r w:rsidRPr="00CA7227">
        <w:rPr>
          <w:sz w:val="16"/>
        </w:rPr>
        <w:t xml:space="preserve"> </w:t>
      </w:r>
      <w:r w:rsidRPr="00996312">
        <w:rPr>
          <w:vanish/>
          <w:sz w:val="16"/>
        </w:rPr>
        <w:t>still</w:t>
      </w:r>
      <w:r w:rsidRPr="00CA7227">
        <w:rPr>
          <w:sz w:val="16"/>
        </w:rPr>
        <w:t xml:space="preserve"> </w:t>
      </w:r>
      <w:r w:rsidRPr="00996312">
        <w:rPr>
          <w:vanish/>
          <w:sz w:val="16"/>
        </w:rPr>
        <w:t>in</w:t>
      </w:r>
      <w:r w:rsidRPr="00CA7227">
        <w:rPr>
          <w:sz w:val="16"/>
        </w:rPr>
        <w:t xml:space="preserve"> </w:t>
      </w:r>
      <w:r w:rsidRPr="00996312">
        <w:rPr>
          <w:vanish/>
          <w:sz w:val="16"/>
        </w:rPr>
        <w:t>its</w:t>
      </w:r>
      <w:r w:rsidRPr="00CA7227">
        <w:rPr>
          <w:sz w:val="16"/>
        </w:rPr>
        <w:t xml:space="preserve"> </w:t>
      </w:r>
      <w:r w:rsidRPr="00996312">
        <w:rPr>
          <w:vanish/>
          <w:sz w:val="16"/>
        </w:rPr>
        <w:t>infancy.</w:t>
      </w:r>
      <w:r w:rsidRPr="00CA7227">
        <w:rPr>
          <w:sz w:val="16"/>
        </w:rPr>
        <w:t xml:space="preserve"> </w:t>
      </w:r>
      <w:r w:rsidRPr="00996312">
        <w:rPr>
          <w:vanish/>
          <w:sz w:val="16"/>
        </w:rPr>
        <w:t>In</w:t>
      </w:r>
      <w:r w:rsidRPr="00CA7227">
        <w:rPr>
          <w:sz w:val="16"/>
        </w:rPr>
        <w:t xml:space="preserve"> </w:t>
      </w:r>
      <w:r w:rsidRPr="00996312">
        <w:rPr>
          <w:vanish/>
          <w:sz w:val="16"/>
        </w:rPr>
        <w:t>an</w:t>
      </w:r>
      <w:r w:rsidRPr="00CA7227">
        <w:rPr>
          <w:sz w:val="16"/>
        </w:rPr>
        <w:t xml:space="preserve"> </w:t>
      </w:r>
      <w:r w:rsidRPr="00996312">
        <w:rPr>
          <w:vanish/>
          <w:sz w:val="16"/>
        </w:rPr>
        <w:t>inversion</w:t>
      </w:r>
      <w:r w:rsidRPr="00CA7227">
        <w:rPr>
          <w:sz w:val="16"/>
        </w:rPr>
        <w:t xml:space="preserve"> </w:t>
      </w:r>
      <w:r w:rsidRPr="00996312">
        <w:rPr>
          <w:vanish/>
          <w:sz w:val="16"/>
        </w:rPr>
        <w:t>of</w:t>
      </w:r>
      <w:r w:rsidRPr="00CA7227">
        <w:rPr>
          <w:sz w:val="16"/>
        </w:rPr>
        <w:t xml:space="preserve"> </w:t>
      </w:r>
      <w:r w:rsidRPr="00996312">
        <w:rPr>
          <w:vanish/>
          <w:sz w:val="16"/>
        </w:rPr>
        <w:t>Hegel’s</w:t>
      </w:r>
      <w:r w:rsidRPr="00CA7227">
        <w:rPr>
          <w:sz w:val="16"/>
        </w:rPr>
        <w:t xml:space="preserve"> </w:t>
      </w:r>
      <w:r w:rsidRPr="00996312">
        <w:rPr>
          <w:vanish/>
          <w:sz w:val="16"/>
        </w:rPr>
        <w:t>owl</w:t>
      </w:r>
      <w:r w:rsidRPr="00CA7227">
        <w:rPr>
          <w:sz w:val="16"/>
        </w:rPr>
        <w:t xml:space="preserve"> </w:t>
      </w:r>
      <w:r w:rsidRPr="00996312">
        <w:rPr>
          <w:vanish/>
          <w:sz w:val="16"/>
        </w:rPr>
        <w:t>of</w:t>
      </w:r>
      <w:r w:rsidRPr="00CA7227">
        <w:rPr>
          <w:sz w:val="16"/>
        </w:rPr>
        <w:t xml:space="preserve"> </w:t>
      </w:r>
      <w:r w:rsidRPr="00996312">
        <w:rPr>
          <w:vanish/>
          <w:sz w:val="16"/>
        </w:rPr>
        <w:t>Minerva,</w:t>
      </w:r>
      <w:r w:rsidRPr="00CA7227">
        <w:rPr>
          <w:sz w:val="16"/>
        </w:rPr>
        <w:t xml:space="preserve"> </w:t>
      </w:r>
      <w:r w:rsidRPr="00996312">
        <w:rPr>
          <w:vanish/>
          <w:sz w:val="16"/>
        </w:rPr>
        <w:t>reality</w:t>
      </w:r>
      <w:r w:rsidRPr="00CA7227">
        <w:rPr>
          <w:sz w:val="16"/>
        </w:rPr>
        <w:t xml:space="preserve"> </w:t>
      </w:r>
      <w:r w:rsidRPr="00996312">
        <w:rPr>
          <w:vanish/>
          <w:sz w:val="16"/>
        </w:rPr>
        <w:t>has</w:t>
      </w:r>
      <w:r w:rsidRPr="00CA7227">
        <w:rPr>
          <w:sz w:val="16"/>
        </w:rPr>
        <w:t xml:space="preserve"> </w:t>
      </w:r>
      <w:r w:rsidRPr="00996312">
        <w:rPr>
          <w:vanish/>
          <w:sz w:val="16"/>
        </w:rPr>
        <w:t>since</w:t>
      </w:r>
      <w:r w:rsidRPr="00CA7227">
        <w:rPr>
          <w:sz w:val="16"/>
        </w:rPr>
        <w:t xml:space="preserve"> </w:t>
      </w:r>
      <w:r w:rsidRPr="00996312">
        <w:rPr>
          <w:vanish/>
          <w:sz w:val="16"/>
        </w:rPr>
        <w:t>largely</w:t>
      </w:r>
      <w:r w:rsidRPr="00CA7227">
        <w:rPr>
          <w:sz w:val="16"/>
        </w:rPr>
        <w:t xml:space="preserve"> </w:t>
      </w:r>
      <w:r w:rsidRPr="00996312">
        <w:rPr>
          <w:vanish/>
          <w:sz w:val="16"/>
        </w:rPr>
        <w:t>confirmed</w:t>
      </w:r>
      <w:r w:rsidRPr="00CA7227">
        <w:rPr>
          <w:sz w:val="16"/>
        </w:rPr>
        <w:t xml:space="preserve"> </w:t>
      </w:r>
      <w:r w:rsidRPr="00996312">
        <w:rPr>
          <w:vanish/>
          <w:sz w:val="16"/>
        </w:rPr>
        <w:t>their</w:t>
      </w:r>
      <w:r w:rsidRPr="00CA7227">
        <w:rPr>
          <w:sz w:val="16"/>
        </w:rPr>
        <w:t xml:space="preserve"> </w:t>
      </w:r>
      <w:r w:rsidRPr="00996312">
        <w:rPr>
          <w:vanish/>
          <w:sz w:val="16"/>
        </w:rPr>
        <w:t>ideas</w:t>
      </w:r>
      <w:r w:rsidRPr="00CA7227">
        <w:rPr>
          <w:sz w:val="16"/>
        </w:rPr>
        <w:t xml:space="preserve"> </w:t>
      </w:r>
      <w:r w:rsidRPr="00996312">
        <w:rPr>
          <w:vanish/>
          <w:sz w:val="16"/>
        </w:rPr>
        <w:t>and</w:t>
      </w:r>
      <w:r w:rsidRPr="00CA7227">
        <w:rPr>
          <w:sz w:val="16"/>
        </w:rPr>
        <w:t xml:space="preserve"> </w:t>
      </w:r>
      <w:r w:rsidRPr="00996312">
        <w:rPr>
          <w:vanish/>
          <w:sz w:val="16"/>
        </w:rPr>
        <w:t>caught</w:t>
      </w:r>
      <w:r w:rsidRPr="00CA7227">
        <w:rPr>
          <w:sz w:val="16"/>
        </w:rPr>
        <w:t xml:space="preserve"> </w:t>
      </w:r>
      <w:r w:rsidRPr="00996312">
        <w:rPr>
          <w:vanish/>
          <w:sz w:val="16"/>
        </w:rPr>
        <w:t>up</w:t>
      </w:r>
      <w:r w:rsidRPr="00CA7227">
        <w:rPr>
          <w:sz w:val="16"/>
        </w:rPr>
        <w:t xml:space="preserve"> </w:t>
      </w:r>
      <w:r w:rsidRPr="00996312">
        <w:rPr>
          <w:vanish/>
          <w:sz w:val="16"/>
        </w:rPr>
        <w:t>with</w:t>
      </w:r>
      <w:r w:rsidRPr="00CA7227">
        <w:rPr>
          <w:sz w:val="16"/>
        </w:rPr>
        <w:t xml:space="preserve"> </w:t>
      </w:r>
      <w:r w:rsidRPr="00996312">
        <w:rPr>
          <w:vanish/>
          <w:sz w:val="16"/>
        </w:rPr>
        <w:t>theory.</w:t>
      </w:r>
      <w:r w:rsidRPr="00CA7227">
        <w:rPr>
          <w:sz w:val="16"/>
        </w:rPr>
        <w:t xml:space="preserve"> </w:t>
      </w:r>
      <w:r w:rsidRPr="00996312">
        <w:rPr>
          <w:vanish/>
          <w:sz w:val="16"/>
        </w:rPr>
        <w:t>Above</w:t>
      </w:r>
      <w:r w:rsidRPr="00CA7227">
        <w:rPr>
          <w:sz w:val="16"/>
        </w:rPr>
        <w:t xml:space="preserve"> </w:t>
      </w:r>
      <w:r w:rsidRPr="00996312">
        <w:rPr>
          <w:vanish/>
          <w:sz w:val="16"/>
        </w:rPr>
        <w:t>all,</w:t>
      </w:r>
      <w:r w:rsidRPr="00CA7227">
        <w:rPr>
          <w:sz w:val="16"/>
        </w:rPr>
        <w:t xml:space="preserve"> </w:t>
      </w:r>
      <w:r w:rsidRPr="00996312">
        <w:rPr>
          <w:vanish/>
          <w:sz w:val="16"/>
        </w:rPr>
        <w:t>when</w:t>
      </w:r>
      <w:r w:rsidRPr="00CA7227">
        <w:rPr>
          <w:sz w:val="16"/>
        </w:rPr>
        <w:t xml:space="preserve"> </w:t>
      </w:r>
      <w:r w:rsidRPr="00996312">
        <w:rPr>
          <w:vanish/>
          <w:sz w:val="16"/>
        </w:rPr>
        <w:t>considering</w:t>
      </w:r>
      <w:r w:rsidRPr="00CA7227">
        <w:rPr>
          <w:sz w:val="16"/>
        </w:rPr>
        <w:t xml:space="preserve"> </w:t>
      </w:r>
      <w:r w:rsidRPr="00996312">
        <w:rPr>
          <w:vanish/>
          <w:sz w:val="16"/>
        </w:rPr>
        <w:t>the</w:t>
      </w:r>
      <w:r w:rsidRPr="00CA7227">
        <w:rPr>
          <w:sz w:val="16"/>
        </w:rPr>
        <w:t xml:space="preserve"> </w:t>
      </w:r>
      <w:r w:rsidRPr="00996312">
        <w:rPr>
          <w:vanish/>
          <w:sz w:val="16"/>
        </w:rPr>
        <w:t>various</w:t>
      </w:r>
      <w:r w:rsidRPr="00CA7227">
        <w:rPr>
          <w:sz w:val="16"/>
        </w:rPr>
        <w:t xml:space="preserve"> </w:t>
      </w:r>
      <w:r w:rsidRPr="00996312">
        <w:rPr>
          <w:vanish/>
          <w:sz w:val="16"/>
        </w:rPr>
        <w:t>ventures</w:t>
      </w:r>
      <w:r w:rsidRPr="00CA7227">
        <w:rPr>
          <w:sz w:val="16"/>
        </w:rPr>
        <w:t xml:space="preserve"> </w:t>
      </w:r>
      <w:r w:rsidRPr="00996312">
        <w:rPr>
          <w:vanish/>
          <w:sz w:val="16"/>
        </w:rPr>
        <w:t>ongoing</w:t>
      </w:r>
      <w:r w:rsidRPr="00CA7227">
        <w:rPr>
          <w:sz w:val="16"/>
        </w:rPr>
        <w:t xml:space="preserve"> </w:t>
      </w:r>
      <w:r w:rsidRPr="00996312">
        <w:rPr>
          <w:vanish/>
          <w:sz w:val="16"/>
        </w:rPr>
        <w:t>in</w:t>
      </w:r>
      <w:r w:rsidRPr="00CA7227">
        <w:rPr>
          <w:sz w:val="16"/>
        </w:rPr>
        <w:t xml:space="preserve"> </w:t>
      </w:r>
      <w:r w:rsidRPr="00996312">
        <w:rPr>
          <w:vanish/>
          <w:sz w:val="16"/>
        </w:rPr>
        <w:t>space</w:t>
      </w:r>
      <w:r w:rsidRPr="00CA7227">
        <w:rPr>
          <w:sz w:val="16"/>
        </w:rPr>
        <w:t xml:space="preserve"> </w:t>
      </w:r>
      <w:r w:rsidRPr="00996312">
        <w:rPr>
          <w:vanish/>
          <w:sz w:val="16"/>
        </w:rPr>
        <w:t>today,</w:t>
      </w:r>
      <w:r w:rsidRPr="00CA7227">
        <w:rPr>
          <w:sz w:val="16"/>
        </w:rPr>
        <w:t xml:space="preserve"> </w:t>
      </w:r>
      <w:r w:rsidRPr="00996312">
        <w:rPr>
          <w:vanish/>
          <w:sz w:val="16"/>
        </w:rPr>
        <w:t>it</w:t>
      </w:r>
      <w:r w:rsidRPr="00CA7227">
        <w:rPr>
          <w:sz w:val="16"/>
        </w:rPr>
        <w:t xml:space="preserve"> </w:t>
      </w:r>
      <w:r w:rsidRPr="00996312">
        <w:rPr>
          <w:vanish/>
          <w:sz w:val="16"/>
        </w:rPr>
        <w:t>is</w:t>
      </w:r>
      <w:r w:rsidRPr="00CA7227">
        <w:rPr>
          <w:sz w:val="16"/>
        </w:rPr>
        <w:t xml:space="preserve"> </w:t>
      </w:r>
      <w:r w:rsidRPr="00996312">
        <w:rPr>
          <w:vanish/>
          <w:sz w:val="16"/>
        </w:rPr>
        <w:t>not</w:t>
      </w:r>
      <w:r w:rsidRPr="00CA7227">
        <w:rPr>
          <w:sz w:val="16"/>
        </w:rPr>
        <w:t xml:space="preserve"> </w:t>
      </w:r>
      <w:r w:rsidRPr="00996312">
        <w:rPr>
          <w:vanish/>
          <w:sz w:val="16"/>
        </w:rPr>
        <w:t>so</w:t>
      </w:r>
      <w:r w:rsidRPr="00CA7227">
        <w:rPr>
          <w:sz w:val="16"/>
        </w:rPr>
        <w:t xml:space="preserve"> </w:t>
      </w:r>
      <w:r w:rsidRPr="00996312">
        <w:rPr>
          <w:vanish/>
          <w:sz w:val="16"/>
        </w:rPr>
        <w:t>much</w:t>
      </w:r>
      <w:r w:rsidRPr="00CA7227">
        <w:rPr>
          <w:sz w:val="16"/>
        </w:rPr>
        <w:t xml:space="preserve"> </w:t>
      </w:r>
      <w:r w:rsidRPr="00996312">
        <w:rPr>
          <w:vanish/>
          <w:sz w:val="16"/>
        </w:rPr>
        <w:t>the</w:t>
      </w:r>
      <w:r w:rsidRPr="00CA7227">
        <w:rPr>
          <w:sz w:val="16"/>
        </w:rPr>
        <w:t xml:space="preserve"> </w:t>
      </w:r>
      <w:r w:rsidRPr="00996312">
        <w:rPr>
          <w:vanish/>
          <w:sz w:val="16"/>
        </w:rPr>
        <w:t>universalizing</w:t>
      </w:r>
      <w:r w:rsidRPr="00CA7227">
        <w:rPr>
          <w:sz w:val="16"/>
        </w:rPr>
        <w:t xml:space="preserve"> </w:t>
      </w:r>
      <w:r w:rsidRPr="00996312">
        <w:rPr>
          <w:vanish/>
          <w:sz w:val="16"/>
        </w:rPr>
        <w:t>human</w:t>
      </w:r>
      <w:r w:rsidRPr="00CA7227">
        <w:rPr>
          <w:sz w:val="16"/>
        </w:rPr>
        <w:t xml:space="preserve"> </w:t>
      </w:r>
      <w:r w:rsidRPr="00996312">
        <w:rPr>
          <w:vanish/>
          <w:sz w:val="16"/>
        </w:rPr>
        <w:t>dimension</w:t>
      </w:r>
      <w:r w:rsidRPr="00CA7227">
        <w:rPr>
          <w:sz w:val="16"/>
        </w:rPr>
        <w:t xml:space="preserve"> </w:t>
      </w:r>
      <w:r w:rsidRPr="00996312">
        <w:rPr>
          <w:vanish/>
          <w:sz w:val="16"/>
        </w:rPr>
        <w:t>as</w:t>
      </w:r>
      <w:r w:rsidRPr="00CA7227">
        <w:rPr>
          <w:sz w:val="16"/>
        </w:rPr>
        <w:t xml:space="preserve"> </w:t>
      </w:r>
      <w:r w:rsidRPr="00996312">
        <w:rPr>
          <w:vanish/>
          <w:sz w:val="16"/>
        </w:rPr>
        <w:t>the</w:t>
      </w:r>
      <w:r w:rsidRPr="00CA7227">
        <w:rPr>
          <w:sz w:val="16"/>
        </w:rPr>
        <w:t xml:space="preserve"> </w:t>
      </w:r>
      <w:r w:rsidRPr="00996312">
        <w:rPr>
          <w:vanish/>
          <w:sz w:val="16"/>
        </w:rPr>
        <w:t>specifically</w:t>
      </w:r>
      <w:r w:rsidRPr="00CA7227">
        <w:rPr>
          <w:sz w:val="16"/>
        </w:rPr>
        <w:t xml:space="preserve"> </w:t>
      </w:r>
      <w:r w:rsidRPr="00996312">
        <w:rPr>
          <w:vanish/>
          <w:sz w:val="16"/>
        </w:rPr>
        <w:t>capitalist</w:t>
      </w:r>
      <w:r w:rsidRPr="00CA7227">
        <w:rPr>
          <w:sz w:val="16"/>
        </w:rPr>
        <w:t xml:space="preserve"> </w:t>
      </w:r>
      <w:r w:rsidRPr="00996312">
        <w:rPr>
          <w:vanish/>
          <w:sz w:val="16"/>
        </w:rPr>
        <w:t>dimension</w:t>
      </w:r>
      <w:r w:rsidRPr="00CA7227">
        <w:rPr>
          <w:sz w:val="16"/>
        </w:rPr>
        <w:t xml:space="preserve"> </w:t>
      </w:r>
      <w:r w:rsidRPr="00996312">
        <w:rPr>
          <w:vanish/>
          <w:sz w:val="16"/>
        </w:rPr>
        <w:t>that</w:t>
      </w:r>
      <w:r w:rsidRPr="00CA7227">
        <w:rPr>
          <w:sz w:val="16"/>
        </w:rPr>
        <w:t xml:space="preserve"> </w:t>
      </w:r>
      <w:r w:rsidRPr="00996312">
        <w:rPr>
          <w:vanish/>
          <w:sz w:val="16"/>
        </w:rPr>
        <w:t>is</w:t>
      </w:r>
      <w:r w:rsidRPr="00CA7227">
        <w:rPr>
          <w:sz w:val="16"/>
        </w:rPr>
        <w:t xml:space="preserve"> </w:t>
      </w:r>
      <w:r w:rsidRPr="00996312">
        <w:rPr>
          <w:vanish/>
          <w:sz w:val="16"/>
        </w:rPr>
        <w:t>striking.</w:t>
      </w:r>
      <w:r w:rsidRPr="00CA7227">
        <w:rPr>
          <w:sz w:val="16"/>
        </w:rPr>
        <w:t xml:space="preserve"> </w:t>
      </w:r>
      <w:r w:rsidRPr="00996312">
        <w:rPr>
          <w:vanish/>
          <w:sz w:val="16"/>
        </w:rPr>
        <w:t>With</w:t>
      </w:r>
      <w:r w:rsidRPr="00CA7227">
        <w:rPr>
          <w:sz w:val="16"/>
        </w:rPr>
        <w:t xml:space="preserve"> </w:t>
      </w:r>
      <w:r w:rsidRPr="00996312">
        <w:rPr>
          <w:vanish/>
          <w:sz w:val="16"/>
        </w:rPr>
        <w:t>the</w:t>
      </w:r>
      <w:r w:rsidRPr="00CA7227">
        <w:rPr>
          <w:sz w:val="16"/>
        </w:rPr>
        <w:t xml:space="preserve"> </w:t>
      </w:r>
      <w:r w:rsidRPr="00996312">
        <w:rPr>
          <w:vanish/>
          <w:sz w:val="16"/>
        </w:rPr>
        <w:t>advent</w:t>
      </w:r>
      <w:r w:rsidRPr="00CA7227">
        <w:rPr>
          <w:sz w:val="16"/>
        </w:rPr>
        <w:t xml:space="preserve"> </w:t>
      </w:r>
      <w:r w:rsidRPr="00996312">
        <w:rPr>
          <w:vanish/>
          <w:sz w:val="16"/>
        </w:rPr>
        <w:t>of</w:t>
      </w:r>
      <w:r w:rsidRPr="00CA7227">
        <w:rPr>
          <w:sz w:val="16"/>
        </w:rPr>
        <w:t xml:space="preserve"> </w:t>
      </w:r>
      <w:r w:rsidRPr="00996312">
        <w:rPr>
          <w:vanish/>
          <w:sz w:val="16"/>
        </w:rPr>
        <w:t>NewSpace,</w:t>
      </w:r>
      <w:r w:rsidRPr="00CA7227">
        <w:rPr>
          <w:sz w:val="16"/>
        </w:rPr>
        <w:t xml:space="preserve"> </w:t>
      </w:r>
      <w:r w:rsidRPr="00996312">
        <w:rPr>
          <w:vanish/>
          <w:sz w:val="16"/>
        </w:rPr>
        <w:t>outer</w:t>
      </w:r>
      <w:r w:rsidRPr="00CA7227">
        <w:rPr>
          <w:sz w:val="16"/>
        </w:rPr>
        <w:t xml:space="preserve"> </w:t>
      </w:r>
      <w:r w:rsidRPr="00996312">
        <w:rPr>
          <w:vanish/>
          <w:sz w:val="16"/>
        </w:rPr>
        <w:t>space</w:t>
      </w:r>
      <w:r w:rsidRPr="00CA7227">
        <w:rPr>
          <w:sz w:val="16"/>
        </w:rPr>
        <w:t xml:space="preserve"> </w:t>
      </w:r>
      <w:r w:rsidRPr="00996312">
        <w:rPr>
          <w:vanish/>
          <w:sz w:val="16"/>
        </w:rPr>
        <w:t>is</w:t>
      </w:r>
      <w:r w:rsidRPr="00CA7227">
        <w:rPr>
          <w:sz w:val="16"/>
        </w:rPr>
        <w:t xml:space="preserve"> </w:t>
      </w:r>
      <w:r w:rsidRPr="00996312">
        <w:rPr>
          <w:vanish/>
          <w:sz w:val="16"/>
        </w:rPr>
        <w:t>becoming</w:t>
      </w:r>
      <w:r w:rsidRPr="00CA7227">
        <w:rPr>
          <w:sz w:val="16"/>
        </w:rPr>
        <w:t xml:space="preserve"> </w:t>
      </w:r>
      <w:r w:rsidRPr="00996312">
        <w:rPr>
          <w:vanish/>
          <w:sz w:val="16"/>
        </w:rPr>
        <w:t>not</w:t>
      </w:r>
      <w:r w:rsidRPr="00CA7227">
        <w:rPr>
          <w:sz w:val="16"/>
        </w:rPr>
        <w:t xml:space="preserve"> </w:t>
      </w:r>
      <w:r w:rsidRPr="00996312">
        <w:rPr>
          <w:vanish/>
          <w:sz w:val="16"/>
        </w:rPr>
        <w:t>the</w:t>
      </w:r>
      <w:r w:rsidRPr="00CA7227">
        <w:rPr>
          <w:sz w:val="16"/>
        </w:rPr>
        <w:t xml:space="preserve"> </w:t>
      </w:r>
      <w:r w:rsidRPr="00996312">
        <w:rPr>
          <w:vanish/>
          <w:sz w:val="16"/>
        </w:rPr>
        <w:t>domain</w:t>
      </w:r>
      <w:r w:rsidRPr="00CA7227">
        <w:rPr>
          <w:sz w:val="16"/>
        </w:rPr>
        <w:t xml:space="preserve"> </w:t>
      </w:r>
      <w:r w:rsidRPr="00996312">
        <w:rPr>
          <w:vanish/>
          <w:sz w:val="16"/>
        </w:rPr>
        <w:t>of</w:t>
      </w:r>
      <w:r w:rsidRPr="00CA7227">
        <w:rPr>
          <w:sz w:val="16"/>
        </w:rPr>
        <w:t xml:space="preserve"> </w:t>
      </w:r>
      <w:r w:rsidRPr="00996312">
        <w:rPr>
          <w:vanish/>
          <w:sz w:val="16"/>
        </w:rPr>
        <w:t>a</w:t>
      </w:r>
      <w:r w:rsidRPr="00CA7227">
        <w:rPr>
          <w:sz w:val="16"/>
        </w:rPr>
        <w:t xml:space="preserve"> </w:t>
      </w:r>
      <w:r w:rsidRPr="00996312">
        <w:rPr>
          <w:vanish/>
          <w:sz w:val="16"/>
        </w:rPr>
        <w:t>common</w:t>
      </w:r>
      <w:r w:rsidRPr="00CA7227">
        <w:rPr>
          <w:sz w:val="16"/>
        </w:rPr>
        <w:t xml:space="preserve"> </w:t>
      </w:r>
      <w:r w:rsidRPr="00996312">
        <w:rPr>
          <w:vanish/>
          <w:sz w:val="16"/>
        </w:rPr>
        <w:t>humanity</w:t>
      </w:r>
      <w:r w:rsidRPr="00CA7227">
        <w:rPr>
          <w:sz w:val="16"/>
        </w:rPr>
        <w:t xml:space="preserve"> </w:t>
      </w:r>
      <w:r w:rsidRPr="00996312">
        <w:rPr>
          <w:vanish/>
          <w:sz w:val="16"/>
        </w:rPr>
        <w:t>but</w:t>
      </w:r>
      <w:r w:rsidRPr="00CA7227">
        <w:rPr>
          <w:sz w:val="16"/>
        </w:rPr>
        <w:t xml:space="preserve"> </w:t>
      </w:r>
      <w:r w:rsidRPr="00996312">
        <w:rPr>
          <w:vanish/>
          <w:sz w:val="16"/>
        </w:rPr>
        <w:t>of</w:t>
      </w:r>
      <w:r w:rsidRPr="00CA7227">
        <w:rPr>
          <w:sz w:val="16"/>
        </w:rPr>
        <w:t xml:space="preserve"> </w:t>
      </w:r>
      <w:r w:rsidRPr="00996312">
        <w:rPr>
          <w:vanish/>
          <w:sz w:val="16"/>
        </w:rPr>
        <w:t>private</w:t>
      </w:r>
      <w:r w:rsidRPr="00CA7227">
        <w:rPr>
          <w:sz w:val="16"/>
        </w:rPr>
        <w:t xml:space="preserve"> </w:t>
      </w:r>
      <w:r w:rsidRPr="00996312">
        <w:rPr>
          <w:vanish/>
          <w:sz w:val="16"/>
        </w:rPr>
        <w:t>capital.</w:t>
      </w:r>
      <w:r w:rsidRPr="00CA7227">
        <w:rPr>
          <w:sz w:val="16"/>
        </w:rPr>
        <w:t xml:space="preserve"> </w:t>
      </w:r>
    </w:p>
    <w:p w14:paraId="1DCEF7BE" w14:textId="77777777" w:rsidR="005D7438" w:rsidRPr="00996312" w:rsidRDefault="005D7438" w:rsidP="005D7438">
      <w:pPr>
        <w:rPr>
          <w:vanish/>
          <w:sz w:val="16"/>
        </w:rPr>
      </w:pPr>
      <w:r w:rsidRPr="00996312">
        <w:rPr>
          <w:rStyle w:val="StyleUnderline"/>
          <w:vanish/>
        </w:rPr>
        <w:t>The</w:t>
      </w:r>
      <w:r w:rsidRPr="00CA7227">
        <w:rPr>
          <w:rStyle w:val="StyleUnderline"/>
        </w:rPr>
        <w:t xml:space="preserve"> </w:t>
      </w:r>
      <w:r w:rsidRPr="00996312">
        <w:rPr>
          <w:rStyle w:val="StyleUnderline"/>
          <w:vanish/>
        </w:rPr>
        <w:t>arguments</w:t>
      </w:r>
      <w:r w:rsidRPr="00CA7227">
        <w:rPr>
          <w:rStyle w:val="StyleUnderline"/>
        </w:rPr>
        <w:t xml:space="preserve"> </w:t>
      </w:r>
      <w:r w:rsidRPr="00996312">
        <w:rPr>
          <w:rStyle w:val="StyleUnderline"/>
          <w:vanish/>
        </w:rPr>
        <w:t>laid</w:t>
      </w:r>
      <w:r w:rsidRPr="00CA7227">
        <w:rPr>
          <w:rStyle w:val="StyleUnderline"/>
        </w:rPr>
        <w:t xml:space="preserve"> </w:t>
      </w:r>
      <w:r w:rsidRPr="00996312">
        <w:rPr>
          <w:rStyle w:val="StyleUnderline"/>
          <w:vanish/>
        </w:rPr>
        <w:t>out</w:t>
      </w:r>
      <w:r w:rsidRPr="00CA7227">
        <w:rPr>
          <w:rStyle w:val="StyleUnderline"/>
        </w:rPr>
        <w:t xml:space="preserve"> </w:t>
      </w:r>
      <w:r w:rsidRPr="00996312">
        <w:rPr>
          <w:rStyle w:val="StyleUnderline"/>
          <w:vanish/>
        </w:rPr>
        <w:t>above</w:t>
      </w:r>
      <w:r w:rsidRPr="00CA7227">
        <w:rPr>
          <w:rStyle w:val="StyleUnderline"/>
        </w:rPr>
        <w:t xml:space="preserve"> </w:t>
      </w:r>
      <w:r w:rsidRPr="00996312">
        <w:rPr>
          <w:rStyle w:val="StyleUnderline"/>
          <w:vanish/>
        </w:rPr>
        <w:t>mirror</w:t>
      </w:r>
      <w:r w:rsidRPr="00CA7227">
        <w:rPr>
          <w:rStyle w:val="StyleUnderline"/>
        </w:rPr>
        <w:t xml:space="preserve"> </w:t>
      </w:r>
      <w:r w:rsidRPr="00996312">
        <w:rPr>
          <w:rStyle w:val="StyleUnderline"/>
          <w:vanish/>
        </w:rPr>
        <w:t>an</w:t>
      </w:r>
      <w:r w:rsidRPr="00CA7227">
        <w:rPr>
          <w:rStyle w:val="StyleUnderline"/>
        </w:rPr>
        <w:t xml:space="preserve"> </w:t>
      </w:r>
      <w:r w:rsidRPr="00996312">
        <w:rPr>
          <w:rStyle w:val="StyleUnderline"/>
          <w:vanish/>
        </w:rPr>
        <w:t>ongoing</w:t>
      </w:r>
      <w:r w:rsidRPr="00CA7227">
        <w:rPr>
          <w:rStyle w:val="StyleUnderline"/>
        </w:rPr>
        <w:t xml:space="preserve"> </w:t>
      </w:r>
      <w:r w:rsidRPr="00996312">
        <w:rPr>
          <w:rStyle w:val="StyleUnderline"/>
          <w:vanish/>
        </w:rPr>
        <w:t>turn</w:t>
      </w:r>
      <w:r w:rsidRPr="00CA7227">
        <w:rPr>
          <w:sz w:val="16"/>
        </w:rPr>
        <w:t xml:space="preserve"> </w:t>
      </w:r>
      <w:r w:rsidRPr="00996312">
        <w:rPr>
          <w:vanish/>
          <w:sz w:val="16"/>
        </w:rPr>
        <w:t>in</w:t>
      </w:r>
      <w:r w:rsidRPr="00CA7227">
        <w:rPr>
          <w:sz w:val="16"/>
        </w:rPr>
        <w:t xml:space="preserve"> </w:t>
      </w:r>
      <w:r w:rsidRPr="00996312">
        <w:rPr>
          <w:vanish/>
          <w:sz w:val="16"/>
        </w:rPr>
        <w:t>critical</w:t>
      </w:r>
      <w:r w:rsidRPr="00CA7227">
        <w:rPr>
          <w:sz w:val="16"/>
        </w:rPr>
        <w:t xml:space="preserve"> </w:t>
      </w:r>
      <w:r w:rsidRPr="00996312">
        <w:rPr>
          <w:vanish/>
          <w:sz w:val="16"/>
        </w:rPr>
        <w:t>scholarship</w:t>
      </w:r>
      <w:r w:rsidRPr="00CA7227">
        <w:rPr>
          <w:sz w:val="16"/>
        </w:rPr>
        <w:t xml:space="preserve"> </w:t>
      </w:r>
      <w:r w:rsidRPr="00996312">
        <w:rPr>
          <w:vanish/>
          <w:sz w:val="16"/>
        </w:rPr>
        <w:t>away</w:t>
      </w:r>
      <w:r w:rsidRPr="00CA7227">
        <w:rPr>
          <w:sz w:val="16"/>
        </w:rPr>
        <w:t xml:space="preserve"> </w:t>
      </w:r>
      <w:r w:rsidRPr="00996312">
        <w:rPr>
          <w:vanish/>
          <w:sz w:val="16"/>
        </w:rPr>
        <w:t>from</w:t>
      </w:r>
      <w:r w:rsidRPr="00CA7227">
        <w:rPr>
          <w:sz w:val="16"/>
        </w:rPr>
        <w:t xml:space="preserve"> </w:t>
      </w:r>
      <w:r w:rsidRPr="00996312">
        <w:rPr>
          <w:vanish/>
          <w:sz w:val="16"/>
        </w:rPr>
        <w:t>the</w:t>
      </w:r>
      <w:r w:rsidRPr="00CA7227">
        <w:rPr>
          <w:sz w:val="16"/>
        </w:rPr>
        <w:t xml:space="preserve"> </w:t>
      </w:r>
      <w:r w:rsidRPr="00996312">
        <w:rPr>
          <w:vanish/>
          <w:sz w:val="16"/>
        </w:rPr>
        <w:t>notion</w:t>
      </w:r>
      <w:r w:rsidRPr="00CA7227">
        <w:rPr>
          <w:sz w:val="16"/>
        </w:rPr>
        <w:t xml:space="preserve"> </w:t>
      </w:r>
      <w:r w:rsidRPr="00996312">
        <w:rPr>
          <w:vanish/>
          <w:sz w:val="16"/>
        </w:rPr>
        <w:t>of</w:t>
      </w:r>
      <w:r w:rsidRPr="00CA7227">
        <w:rPr>
          <w:sz w:val="16"/>
        </w:rPr>
        <w:t xml:space="preserve"> </w:t>
      </w:r>
      <w:r w:rsidRPr="00996312">
        <w:rPr>
          <w:vanish/>
          <w:sz w:val="16"/>
        </w:rPr>
        <w:t>the</w:t>
      </w:r>
      <w:r w:rsidRPr="00CA7227">
        <w:rPr>
          <w:sz w:val="16"/>
        </w:rPr>
        <w:t xml:space="preserve"> </w:t>
      </w:r>
      <w:r w:rsidRPr="00996312">
        <w:rPr>
          <w:vanish/>
          <w:sz w:val="16"/>
        </w:rPr>
        <w:t>Anthropocene</w:t>
      </w:r>
      <w:r w:rsidRPr="00CA7227">
        <w:rPr>
          <w:sz w:val="16"/>
        </w:rPr>
        <w:t xml:space="preserve"> </w:t>
      </w:r>
      <w:r w:rsidRPr="00996312">
        <w:rPr>
          <w:rStyle w:val="StyleUnderline"/>
          <w:vanish/>
        </w:rPr>
        <w:t>towards</w:t>
      </w:r>
      <w:r w:rsidRPr="00CA7227">
        <w:rPr>
          <w:rStyle w:val="StyleUnderline"/>
        </w:rPr>
        <w:t xml:space="preserve"> </w:t>
      </w:r>
      <w:r w:rsidRPr="00996312">
        <w:rPr>
          <w:rStyle w:val="StyleUnderline"/>
          <w:vanish/>
        </w:rPr>
        <w:t>a</w:t>
      </w:r>
      <w:r w:rsidRPr="00CA7227">
        <w:rPr>
          <w:rStyle w:val="StyleUnderline"/>
        </w:rPr>
        <w:t xml:space="preserve"> </w:t>
      </w:r>
      <w:r w:rsidRPr="00996312">
        <w:rPr>
          <w:rStyle w:val="StyleUnderline"/>
          <w:vanish/>
        </w:rPr>
        <w:t>more</w:t>
      </w:r>
      <w:r w:rsidRPr="00CA7227">
        <w:rPr>
          <w:rStyle w:val="StyleUnderline"/>
        </w:rPr>
        <w:t xml:space="preserve"> </w:t>
      </w:r>
      <w:r w:rsidRPr="00996312">
        <w:rPr>
          <w:rStyle w:val="StyleUnderline"/>
          <w:vanish/>
        </w:rPr>
        <w:t>rigorously</w:t>
      </w:r>
      <w:r w:rsidRPr="00F2020E">
        <w:rPr>
          <w:rStyle w:val="StyleUnderline"/>
        </w:rPr>
        <w:t xml:space="preserve"> </w:t>
      </w:r>
      <w:r w:rsidRPr="00996312">
        <w:rPr>
          <w:rStyle w:val="StyleUnderline"/>
          <w:vanish/>
        </w:rPr>
        <w:t>political</w:t>
      </w:r>
      <w:r w:rsidRPr="00996312">
        <w:rPr>
          <w:vanish/>
          <w:sz w:val="16"/>
        </w:rPr>
        <w:t>-</w:t>
      </w:r>
      <w:r w:rsidRPr="00996312">
        <w:rPr>
          <w:rStyle w:val="StyleUnderline"/>
          <w:vanish/>
        </w:rPr>
        <w:t>economic</w:t>
      </w:r>
      <w:r w:rsidRPr="00CA7227">
        <w:rPr>
          <w:rStyle w:val="StyleUnderline"/>
        </w:rPr>
        <w:t xml:space="preserve"> </w:t>
      </w:r>
      <w:r w:rsidRPr="00F2020E">
        <w:rPr>
          <w:rStyle w:val="StyleUnderline"/>
          <w:highlight w:val="cyan"/>
        </w:rPr>
        <w:t xml:space="preserve">concept of </w:t>
      </w:r>
      <w:r w:rsidRPr="00F2020E">
        <w:rPr>
          <w:rStyle w:val="Emphasis"/>
          <w:highlight w:val="cyan"/>
        </w:rPr>
        <w:t>Capitalocene</w:t>
      </w:r>
      <w:r w:rsidRPr="00996312">
        <w:rPr>
          <w:vanish/>
          <w:sz w:val="16"/>
        </w:rPr>
        <w:t>,</w:t>
      </w:r>
      <w:r w:rsidRPr="00CA7227">
        <w:rPr>
          <w:sz w:val="16"/>
        </w:rPr>
        <w:t xml:space="preserve"> </w:t>
      </w:r>
      <w:r w:rsidRPr="00996312">
        <w:rPr>
          <w:rStyle w:val="StyleUnderline"/>
          <w:vanish/>
        </w:rPr>
        <w:t>premised</w:t>
      </w:r>
      <w:r w:rsidRPr="00CA7227">
        <w:rPr>
          <w:rStyle w:val="StyleUnderline"/>
        </w:rPr>
        <w:t xml:space="preserve"> </w:t>
      </w:r>
      <w:r w:rsidRPr="00996312">
        <w:rPr>
          <w:rStyle w:val="StyleUnderline"/>
          <w:vanish/>
        </w:rPr>
        <w:t>on</w:t>
      </w:r>
      <w:r w:rsidRPr="00CA7227">
        <w:rPr>
          <w:rStyle w:val="StyleUnderline"/>
        </w:rPr>
        <w:t xml:space="preserve"> </w:t>
      </w:r>
      <w:r w:rsidRPr="00996312">
        <w:rPr>
          <w:rStyle w:val="StyleUnderline"/>
          <w:vanish/>
        </w:rPr>
        <w:t>the</w:t>
      </w:r>
      <w:r w:rsidRPr="00CA7227">
        <w:rPr>
          <w:sz w:val="16"/>
        </w:rPr>
        <w:t xml:space="preserve"> </w:t>
      </w:r>
      <w:r w:rsidRPr="00996312">
        <w:rPr>
          <w:vanish/>
          <w:sz w:val="16"/>
        </w:rPr>
        <w:t>‘</w:t>
      </w:r>
      <w:r w:rsidRPr="00996312">
        <w:rPr>
          <w:rStyle w:val="StyleUnderline"/>
          <w:vanish/>
        </w:rPr>
        <w:t>claim</w:t>
      </w:r>
      <w:r w:rsidRPr="00CA7227">
        <w:rPr>
          <w:rStyle w:val="StyleUnderline"/>
        </w:rPr>
        <w:t xml:space="preserve">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w:t>
      </w:r>
      <w:r w:rsidRPr="00996312">
        <w:rPr>
          <w:rStyle w:val="Emphasis"/>
          <w:vanish/>
        </w:rPr>
        <w:t>today’s</w:t>
      </w:r>
      <w:r w:rsidRPr="00CA7227">
        <w:rPr>
          <w:rStyle w:val="Emphasis"/>
        </w:rPr>
        <w:t xml:space="preserve"> </w:t>
      </w:r>
      <w:r w:rsidRPr="00F2020E">
        <w:rPr>
          <w:rStyle w:val="Emphasis"/>
          <w:highlight w:val="cyan"/>
        </w:rPr>
        <w:t>biospheric crisis</w:t>
      </w:r>
      <w:r w:rsidRPr="00F2020E">
        <w:rPr>
          <w:sz w:val="16"/>
          <w:highlight w:val="cyan"/>
        </w:rPr>
        <w:t>'</w:t>
      </w:r>
      <w:r w:rsidRPr="00CA7227">
        <w:rPr>
          <w:sz w:val="16"/>
        </w:rPr>
        <w:t xml:space="preserve"> </w:t>
      </w:r>
      <w:r w:rsidRPr="00996312">
        <w:rPr>
          <w:vanish/>
          <w:sz w:val="16"/>
        </w:rPr>
        <w:t>(Moore,</w:t>
      </w:r>
      <w:r w:rsidRPr="00CA7227">
        <w:rPr>
          <w:sz w:val="16"/>
        </w:rPr>
        <w:t xml:space="preserve"> </w:t>
      </w:r>
      <w:r w:rsidRPr="00996312">
        <w:rPr>
          <w:vanish/>
          <w:sz w:val="16"/>
        </w:rPr>
        <w:t>2016,</w:t>
      </w:r>
      <w:r w:rsidRPr="00CA7227">
        <w:rPr>
          <w:sz w:val="16"/>
        </w:rPr>
        <w:t xml:space="preserve"> </w:t>
      </w:r>
      <w:r w:rsidRPr="00996312">
        <w:rPr>
          <w:vanish/>
          <w:sz w:val="16"/>
        </w:rPr>
        <w:t>p.</w:t>
      </w:r>
      <w:r w:rsidRPr="00CA7227">
        <w:rPr>
          <w:sz w:val="16"/>
        </w:rPr>
        <w:t xml:space="preserve"> </w:t>
      </w:r>
      <w:r w:rsidRPr="00996312">
        <w:rPr>
          <w:vanish/>
          <w:sz w:val="16"/>
        </w:rPr>
        <w:t>xi).</w:t>
      </w:r>
      <w:r w:rsidRPr="00CA7227">
        <w:rPr>
          <w:sz w:val="16"/>
        </w:rPr>
        <w:t xml:space="preserve"> </w:t>
      </w:r>
      <w:r w:rsidRPr="00996312">
        <w:rPr>
          <w:vanish/>
          <w:sz w:val="16"/>
        </w:rPr>
        <w:t>Just</w:t>
      </w:r>
      <w:r w:rsidRPr="00CA7227">
        <w:rPr>
          <w:sz w:val="16"/>
        </w:rPr>
        <w:t xml:space="preserve"> </w:t>
      </w:r>
      <w:r w:rsidRPr="00996312">
        <w:rPr>
          <w:vanish/>
          <w:sz w:val="16"/>
        </w:rPr>
        <w:t>as</w:t>
      </w:r>
      <w:r w:rsidRPr="00CA7227">
        <w:rPr>
          <w:sz w:val="16"/>
        </w:rPr>
        <w:t xml:space="preserve"> </w:t>
      </w:r>
      <w:r w:rsidRPr="00996312">
        <w:rPr>
          <w:vanish/>
          <w:sz w:val="16"/>
        </w:rPr>
        <w:t>the</w:t>
      </w:r>
      <w:r w:rsidRPr="00CA7227">
        <w:rPr>
          <w:sz w:val="16"/>
        </w:rPr>
        <w:t xml:space="preserve"> </w:t>
      </w:r>
      <w:r w:rsidRPr="00996312">
        <w:rPr>
          <w:vanish/>
          <w:sz w:val="16"/>
        </w:rPr>
        <w:t>exponents</w:t>
      </w:r>
      <w:r w:rsidRPr="00CA7227">
        <w:rPr>
          <w:sz w:val="16"/>
        </w:rPr>
        <w:t xml:space="preserve"> </w:t>
      </w:r>
      <w:r w:rsidRPr="00996312">
        <w:rPr>
          <w:vanish/>
          <w:sz w:val="16"/>
        </w:rPr>
        <w:t>of</w:t>
      </w:r>
      <w:r w:rsidRPr="00CA7227">
        <w:rPr>
          <w:sz w:val="16"/>
        </w:rPr>
        <w:t xml:space="preserve"> </w:t>
      </w:r>
      <w:r w:rsidRPr="00996312">
        <w:rPr>
          <w:vanish/>
          <w:sz w:val="16"/>
        </w:rPr>
        <w:t>the</w:t>
      </w:r>
      <w:r w:rsidRPr="00CA7227">
        <w:rPr>
          <w:sz w:val="16"/>
        </w:rPr>
        <w:t xml:space="preserve"> </w:t>
      </w:r>
      <w:r w:rsidRPr="00996312">
        <w:rPr>
          <w:vanish/>
          <w:sz w:val="16"/>
        </w:rPr>
        <w:t>concept</w:t>
      </w:r>
      <w:r w:rsidRPr="00CA7227">
        <w:rPr>
          <w:sz w:val="16"/>
        </w:rPr>
        <w:t xml:space="preserve"> </w:t>
      </w:r>
      <w:r w:rsidRPr="00996312">
        <w:rPr>
          <w:vanish/>
          <w:sz w:val="16"/>
        </w:rPr>
        <w:t>of</w:t>
      </w:r>
      <w:r w:rsidRPr="00CA7227">
        <w:rPr>
          <w:sz w:val="16"/>
        </w:rPr>
        <w:t xml:space="preserve"> </w:t>
      </w:r>
      <w:r w:rsidRPr="00996312">
        <w:rPr>
          <w:vanish/>
          <w:sz w:val="16"/>
        </w:rPr>
        <w:t>Capitalocene</w:t>
      </w:r>
      <w:r w:rsidRPr="00CA7227">
        <w:rPr>
          <w:sz w:val="16"/>
        </w:rPr>
        <w:t xml:space="preserve"> </w:t>
      </w:r>
      <w:r w:rsidRPr="00996312">
        <w:rPr>
          <w:vanish/>
          <w:sz w:val="16"/>
        </w:rPr>
        <w:t>emphasize</w:t>
      </w:r>
      <w:r w:rsidRPr="00CA7227">
        <w:rPr>
          <w:sz w:val="16"/>
        </w:rPr>
        <w:t xml:space="preserve"> </w:t>
      </w:r>
      <w:r w:rsidRPr="00996312">
        <w:rPr>
          <w:vanish/>
          <w:sz w:val="16"/>
        </w:rPr>
        <w:t>that</w:t>
      </w:r>
      <w:r w:rsidRPr="00CA7227">
        <w:rPr>
          <w:sz w:val="16"/>
        </w:rPr>
        <w:t xml:space="preserve"> </w:t>
      </w:r>
      <w:r w:rsidRPr="00996312">
        <w:rPr>
          <w:rStyle w:val="StyleUnderline"/>
          <w:vanish/>
        </w:rPr>
        <w:t>it</w:t>
      </w:r>
      <w:r w:rsidRPr="00CA7227">
        <w:rPr>
          <w:rStyle w:val="StyleUnderline"/>
        </w:rPr>
        <w:t xml:space="preserve"> </w:t>
      </w:r>
      <w:r w:rsidRPr="00996312">
        <w:rPr>
          <w:rStyle w:val="StyleUnderline"/>
          <w:vanish/>
        </w:rPr>
        <w:t>is</w:t>
      </w:r>
      <w:r w:rsidRPr="00CA7227">
        <w:rPr>
          <w:rStyle w:val="StyleUnderline"/>
        </w:rPr>
        <w:t xml:space="preserve"> </w:t>
      </w:r>
      <w:r w:rsidRPr="00996312">
        <w:rPr>
          <w:rStyle w:val="Emphasis"/>
          <w:vanish/>
        </w:rPr>
        <w:t>capitalism</w:t>
      </w:r>
      <w:r w:rsidRPr="00996312">
        <w:rPr>
          <w:vanish/>
          <w:sz w:val="16"/>
        </w:rPr>
        <w:t>,</w:t>
      </w:r>
      <w:r w:rsidRPr="00CA7227">
        <w:rPr>
          <w:sz w:val="16"/>
        </w:rPr>
        <w:t xml:space="preserve"> </w:t>
      </w:r>
      <w:r w:rsidRPr="00996312">
        <w:rPr>
          <w:vanish/>
          <w:sz w:val="16"/>
        </w:rPr>
        <w:t>and</w:t>
      </w:r>
      <w:r w:rsidRPr="00CA7227">
        <w:rPr>
          <w:sz w:val="16"/>
        </w:rPr>
        <w:t xml:space="preserve"> </w:t>
      </w:r>
      <w:r w:rsidRPr="00996312">
        <w:rPr>
          <w:rStyle w:val="StyleUnderline"/>
          <w:vanish/>
        </w:rPr>
        <w:t>not</w:t>
      </w:r>
      <w:r w:rsidRPr="00CA7227">
        <w:rPr>
          <w:rStyle w:val="StyleUnderline"/>
        </w:rPr>
        <w:t xml:space="preserve"> </w:t>
      </w:r>
      <w:r w:rsidRPr="00996312">
        <w:rPr>
          <w:rStyle w:val="StyleUnderline"/>
          <w:vanish/>
        </w:rPr>
        <w:t>humanity</w:t>
      </w:r>
      <w:r w:rsidRPr="00CA7227">
        <w:rPr>
          <w:rStyle w:val="StyleUnderline"/>
        </w:rPr>
        <w:t xml:space="preserve"> </w:t>
      </w:r>
      <w:r w:rsidRPr="00996312">
        <w:rPr>
          <w:rStyle w:val="StyleUnderline"/>
          <w:vanish/>
        </w:rPr>
        <w:t>as</w:t>
      </w:r>
      <w:r w:rsidRPr="00CA7227">
        <w:rPr>
          <w:rStyle w:val="StyleUnderline"/>
        </w:rPr>
        <w:t xml:space="preserve"> </w:t>
      </w:r>
      <w:r w:rsidRPr="00996312">
        <w:rPr>
          <w:rStyle w:val="StyleUnderline"/>
          <w:vanish/>
        </w:rPr>
        <w:t>such</w:t>
      </w:r>
      <w:r w:rsidRPr="00996312">
        <w:rPr>
          <w:vanish/>
          <w:sz w:val="16"/>
        </w:rPr>
        <w:t>,</w:t>
      </w:r>
      <w:r w:rsidRPr="00CA7227">
        <w:rPr>
          <w:sz w:val="16"/>
        </w:rPr>
        <w:t xml:space="preserve"> </w:t>
      </w:r>
      <w:r w:rsidRPr="00996312">
        <w:rPr>
          <w:rStyle w:val="StyleUnderline"/>
          <w:vanish/>
        </w:rPr>
        <w:t>that</w:t>
      </w:r>
      <w:r w:rsidRPr="00CA7227">
        <w:rPr>
          <w:rStyle w:val="StyleUnderline"/>
        </w:rPr>
        <w:t xml:space="preserve"> </w:t>
      </w:r>
      <w:r w:rsidRPr="00996312">
        <w:rPr>
          <w:rStyle w:val="Emphasis"/>
          <w:vanish/>
        </w:rPr>
        <w:t>is</w:t>
      </w:r>
      <w:r w:rsidRPr="00CA7227">
        <w:rPr>
          <w:rStyle w:val="Emphasis"/>
        </w:rPr>
        <w:t xml:space="preserve"> </w:t>
      </w:r>
      <w:r w:rsidRPr="00996312">
        <w:rPr>
          <w:rStyle w:val="Emphasis"/>
          <w:vanish/>
        </w:rPr>
        <w:t>the</w:t>
      </w:r>
      <w:r w:rsidRPr="00CA7227">
        <w:rPr>
          <w:rStyle w:val="Emphasis"/>
        </w:rPr>
        <w:t xml:space="preserve"> </w:t>
      </w:r>
      <w:r w:rsidRPr="00996312">
        <w:rPr>
          <w:rStyle w:val="Emphasis"/>
          <w:vanish/>
        </w:rPr>
        <w:t>driving</w:t>
      </w:r>
      <w:r w:rsidRPr="00CA7227">
        <w:rPr>
          <w:rStyle w:val="Emphasis"/>
        </w:rPr>
        <w:t xml:space="preserve"> </w:t>
      </w:r>
      <w:r w:rsidRPr="00996312">
        <w:rPr>
          <w:rStyle w:val="Emphasis"/>
          <w:vanish/>
        </w:rPr>
        <w:t>force</w:t>
      </w:r>
      <w:r w:rsidRPr="00CA7227">
        <w:rPr>
          <w:rStyle w:val="Emphasis"/>
        </w:rPr>
        <w:t xml:space="preserve"> </w:t>
      </w:r>
      <w:r w:rsidRPr="00996312">
        <w:rPr>
          <w:rStyle w:val="Emphasis"/>
          <w:vanish/>
        </w:rPr>
        <w:t>behind</w:t>
      </w:r>
      <w:r w:rsidRPr="00CA7227">
        <w:rPr>
          <w:rStyle w:val="Emphasis"/>
        </w:rPr>
        <w:t xml:space="preserve"> </w:t>
      </w:r>
      <w:r w:rsidRPr="00996312">
        <w:rPr>
          <w:rStyle w:val="Emphasis"/>
          <w:vanish/>
        </w:rPr>
        <w:t>environmental</w:t>
      </w:r>
      <w:r w:rsidRPr="00CA7227">
        <w:rPr>
          <w:rStyle w:val="Emphasis"/>
        </w:rPr>
        <w:t xml:space="preserve"> </w:t>
      </w:r>
      <w:r w:rsidRPr="00996312">
        <w:rPr>
          <w:rStyle w:val="Emphasis"/>
          <w:vanish/>
        </w:rPr>
        <w:t>transformation</w:t>
      </w:r>
      <w:r w:rsidRPr="00996312">
        <w:rPr>
          <w:vanish/>
          <w:sz w:val="16"/>
        </w:rPr>
        <w:t>,</w:t>
      </w:r>
      <w:r w:rsidRPr="00CA7227">
        <w:rPr>
          <w:sz w:val="16"/>
        </w:rPr>
        <w:t xml:space="preserve"> </w:t>
      </w:r>
      <w:r w:rsidRPr="00996312">
        <w:rPr>
          <w:vanish/>
          <w:sz w:val="16"/>
        </w:rPr>
        <w:t>so</w:t>
      </w:r>
      <w:r w:rsidRPr="00CA7227">
        <w:rPr>
          <w:sz w:val="16"/>
        </w:rPr>
        <w:t xml:space="preserve"> </w:t>
      </w:r>
      <w:r w:rsidRPr="00996312">
        <w:rPr>
          <w:vanish/>
          <w:sz w:val="16"/>
        </w:rPr>
        <w:t>too</w:t>
      </w:r>
      <w:r w:rsidRPr="00CA7227">
        <w:rPr>
          <w:sz w:val="16"/>
        </w:rPr>
        <w:t xml:space="preserve"> </w:t>
      </w:r>
      <w:r w:rsidRPr="00996312">
        <w:rPr>
          <w:vanish/>
          <w:sz w:val="16"/>
        </w:rPr>
        <w:t>does</w:t>
      </w:r>
      <w:r w:rsidRPr="00CA7227">
        <w:rPr>
          <w:sz w:val="16"/>
        </w:rPr>
        <w:t xml:space="preserve"> </w:t>
      </w:r>
      <w:r w:rsidRPr="00996312">
        <w:rPr>
          <w:vanish/>
          <w:sz w:val="16"/>
        </w:rPr>
        <w:t>the</w:t>
      </w:r>
      <w:r w:rsidRPr="00CA7227">
        <w:rPr>
          <w:sz w:val="16"/>
        </w:rPr>
        <w:t xml:space="preserve"> </w:t>
      </w:r>
      <w:r w:rsidRPr="00996312">
        <w:rPr>
          <w:vanish/>
          <w:sz w:val="16"/>
        </w:rPr>
        <w:t>notion</w:t>
      </w:r>
      <w:r w:rsidRPr="00CA7227">
        <w:rPr>
          <w:sz w:val="16"/>
        </w:rPr>
        <w:t xml:space="preserve"> </w:t>
      </w:r>
      <w:r w:rsidRPr="00996312">
        <w:rPr>
          <w:vanish/>
          <w:sz w:val="16"/>
        </w:rPr>
        <w:t>of</w:t>
      </w:r>
      <w:r w:rsidRPr="00CA7227">
        <w:rPr>
          <w:sz w:val="16"/>
        </w:rPr>
        <w:t xml:space="preserve"> </w:t>
      </w:r>
      <w:r w:rsidRPr="00996312">
        <w:rPr>
          <w:vanish/>
          <w:sz w:val="16"/>
        </w:rPr>
        <w:t>capitalistkind</w:t>
      </w:r>
      <w:r w:rsidRPr="00CA7227">
        <w:rPr>
          <w:sz w:val="16"/>
        </w:rPr>
        <w:t xml:space="preserve"> </w:t>
      </w:r>
      <w:r w:rsidRPr="00996312">
        <w:rPr>
          <w:vanish/>
          <w:sz w:val="16"/>
        </w:rPr>
        <w:t>emphasize</w:t>
      </w:r>
      <w:r w:rsidRPr="00CA7227">
        <w:rPr>
          <w:sz w:val="16"/>
        </w:rPr>
        <w:t xml:space="preserve"> </w:t>
      </w:r>
      <w:r w:rsidRPr="00996312">
        <w:rPr>
          <w:vanish/>
          <w:sz w:val="16"/>
        </w:rPr>
        <w:t>that</w:t>
      </w:r>
      <w:r w:rsidRPr="00CA7227">
        <w:rPr>
          <w:sz w:val="16"/>
        </w:rPr>
        <w:t xml:space="preserve"> </w:t>
      </w:r>
      <w:r w:rsidRPr="00996312">
        <w:rPr>
          <w:vanish/>
          <w:sz w:val="16"/>
        </w:rPr>
        <w:t>it</w:t>
      </w:r>
      <w:r w:rsidRPr="00CA7227">
        <w:rPr>
          <w:sz w:val="16"/>
        </w:rPr>
        <w:t xml:space="preserve"> </w:t>
      </w:r>
      <w:r w:rsidRPr="00996312">
        <w:rPr>
          <w:vanish/>
          <w:sz w:val="16"/>
        </w:rPr>
        <w:t>is</w:t>
      </w:r>
      <w:r w:rsidRPr="00CA7227">
        <w:rPr>
          <w:sz w:val="16"/>
        </w:rPr>
        <w:t xml:space="preserve"> </w:t>
      </w:r>
      <w:r w:rsidRPr="00996312">
        <w:rPr>
          <w:vanish/>
          <w:sz w:val="16"/>
        </w:rPr>
        <w:t>not</w:t>
      </w:r>
      <w:r w:rsidRPr="00CA7227">
        <w:rPr>
          <w:sz w:val="16"/>
        </w:rPr>
        <w:t xml:space="preserve"> </w:t>
      </w:r>
      <w:r w:rsidRPr="00996312">
        <w:rPr>
          <w:vanish/>
          <w:sz w:val="16"/>
        </w:rPr>
        <w:t>humankind</w:t>
      </w:r>
      <w:r w:rsidRPr="00CA7227">
        <w:rPr>
          <w:sz w:val="16"/>
        </w:rPr>
        <w:t xml:space="preserve"> </w:t>
      </w:r>
      <w:r w:rsidRPr="00996312">
        <w:rPr>
          <w:vanish/>
          <w:sz w:val="16"/>
        </w:rPr>
        <w:t>tout</w:t>
      </w:r>
      <w:r w:rsidRPr="00CA7227">
        <w:rPr>
          <w:sz w:val="16"/>
        </w:rPr>
        <w:t xml:space="preserve"> </w:t>
      </w:r>
      <w:r w:rsidRPr="00996312">
        <w:rPr>
          <w:vanish/>
          <w:sz w:val="16"/>
        </w:rPr>
        <w:t>court</w:t>
      </w:r>
      <w:r w:rsidRPr="00CA7227">
        <w:rPr>
          <w:sz w:val="16"/>
        </w:rPr>
        <w:t xml:space="preserve"> </w:t>
      </w:r>
      <w:r w:rsidRPr="00996312">
        <w:rPr>
          <w:vanish/>
          <w:sz w:val="16"/>
        </w:rPr>
        <w:t>but</w:t>
      </w:r>
      <w:r w:rsidRPr="00CA7227">
        <w:rPr>
          <w:sz w:val="16"/>
        </w:rPr>
        <w:t xml:space="preserve"> </w:t>
      </w:r>
      <w:r w:rsidRPr="00996312">
        <w:rPr>
          <w:vanish/>
          <w:sz w:val="16"/>
        </w:rPr>
        <w:t>rather</w:t>
      </w:r>
      <w:r w:rsidRPr="00CA7227">
        <w:rPr>
          <w:sz w:val="16"/>
        </w:rPr>
        <w:t xml:space="preserve"> </w:t>
      </w:r>
      <w:r w:rsidRPr="00996312">
        <w:rPr>
          <w:vanish/>
          <w:sz w:val="16"/>
        </w:rPr>
        <w:t>a</w:t>
      </w:r>
      <w:r w:rsidRPr="00CA7227">
        <w:rPr>
          <w:sz w:val="16"/>
        </w:rPr>
        <w:t xml:space="preserve"> </w:t>
      </w:r>
      <w:r w:rsidRPr="00996312">
        <w:rPr>
          <w:vanish/>
          <w:sz w:val="16"/>
        </w:rPr>
        <w:t>set</w:t>
      </w:r>
      <w:r w:rsidRPr="00CA7227">
        <w:rPr>
          <w:sz w:val="16"/>
        </w:rPr>
        <w:t xml:space="preserve"> </w:t>
      </w:r>
      <w:r w:rsidRPr="00996312">
        <w:rPr>
          <w:vanish/>
          <w:sz w:val="16"/>
        </w:rPr>
        <w:t>of</w:t>
      </w:r>
      <w:r w:rsidRPr="00CA7227">
        <w:rPr>
          <w:sz w:val="16"/>
        </w:rPr>
        <w:t xml:space="preserve"> </w:t>
      </w:r>
      <w:r w:rsidRPr="00996312">
        <w:rPr>
          <w:vanish/>
          <w:sz w:val="16"/>
        </w:rPr>
        <w:t>specific</w:t>
      </w:r>
      <w:r w:rsidRPr="00CA7227">
        <w:rPr>
          <w:sz w:val="16"/>
        </w:rPr>
        <w:t xml:space="preserve"> </w:t>
      </w:r>
      <w:r w:rsidRPr="00996312">
        <w:rPr>
          <w:vanish/>
          <w:sz w:val="16"/>
        </w:rPr>
        <w:t>capitalist</w:t>
      </w:r>
      <w:r w:rsidRPr="00CA7227">
        <w:rPr>
          <w:sz w:val="16"/>
        </w:rPr>
        <w:t xml:space="preserve"> </w:t>
      </w:r>
      <w:r w:rsidRPr="00996312">
        <w:rPr>
          <w:vanish/>
          <w:sz w:val="16"/>
        </w:rPr>
        <w:t>entrepreneurs</w:t>
      </w:r>
      <w:r w:rsidRPr="00CA7227">
        <w:rPr>
          <w:sz w:val="16"/>
        </w:rPr>
        <w:t xml:space="preserve"> </w:t>
      </w:r>
      <w:r w:rsidRPr="00996312">
        <w:rPr>
          <w:vanish/>
          <w:sz w:val="16"/>
        </w:rPr>
        <w:t>who</w:t>
      </w:r>
      <w:r w:rsidRPr="00CA7227">
        <w:rPr>
          <w:sz w:val="16"/>
        </w:rPr>
        <w:t xml:space="preserve"> </w:t>
      </w:r>
      <w:r w:rsidRPr="00996312">
        <w:rPr>
          <w:vanish/>
          <w:sz w:val="16"/>
        </w:rPr>
        <w:t>are</w:t>
      </w:r>
      <w:r w:rsidRPr="00CA7227">
        <w:rPr>
          <w:sz w:val="16"/>
        </w:rPr>
        <w:t xml:space="preserve"> </w:t>
      </w:r>
      <w:r w:rsidRPr="00996312">
        <w:rPr>
          <w:vanish/>
          <w:sz w:val="16"/>
        </w:rPr>
        <w:t>acting</w:t>
      </w:r>
      <w:r w:rsidRPr="00CA7227">
        <w:rPr>
          <w:sz w:val="16"/>
        </w:rPr>
        <w:t xml:space="preserve"> </w:t>
      </w:r>
      <w:r w:rsidRPr="00996312">
        <w:rPr>
          <w:vanish/>
          <w:sz w:val="16"/>
        </w:rPr>
        <w:t>as</w:t>
      </w:r>
      <w:r w:rsidRPr="00CA7227">
        <w:rPr>
          <w:sz w:val="16"/>
        </w:rPr>
        <w:t xml:space="preserve"> </w:t>
      </w:r>
      <w:r w:rsidRPr="00996312">
        <w:rPr>
          <w:vanish/>
          <w:sz w:val="16"/>
        </w:rPr>
        <w:t>the</w:t>
      </w:r>
      <w:r w:rsidRPr="00CA7227">
        <w:rPr>
          <w:sz w:val="16"/>
        </w:rPr>
        <w:t xml:space="preserve"> </w:t>
      </w:r>
      <w:r w:rsidRPr="00996312">
        <w:rPr>
          <w:vanish/>
          <w:sz w:val="16"/>
        </w:rPr>
        <w:t>central</w:t>
      </w:r>
      <w:r w:rsidRPr="00CA7227">
        <w:rPr>
          <w:sz w:val="16"/>
        </w:rPr>
        <w:t xml:space="preserve"> </w:t>
      </w:r>
      <w:r w:rsidRPr="00996312">
        <w:rPr>
          <w:vanish/>
          <w:sz w:val="16"/>
        </w:rPr>
        <w:t>transformative</w:t>
      </w:r>
      <w:r w:rsidRPr="00CA7227">
        <w:rPr>
          <w:sz w:val="16"/>
        </w:rPr>
        <w:t xml:space="preserve"> </w:t>
      </w:r>
      <w:r w:rsidRPr="00996312">
        <w:rPr>
          <w:vanish/>
          <w:sz w:val="16"/>
        </w:rPr>
        <w:t>agents</w:t>
      </w:r>
      <w:r w:rsidRPr="00CA7227">
        <w:rPr>
          <w:sz w:val="16"/>
        </w:rPr>
        <w:t xml:space="preserve"> </w:t>
      </w:r>
      <w:r w:rsidRPr="00996312">
        <w:rPr>
          <w:vanish/>
          <w:sz w:val="16"/>
        </w:rPr>
        <w:t>of</w:t>
      </w:r>
      <w:r w:rsidRPr="00CA7227">
        <w:rPr>
          <w:sz w:val="16"/>
        </w:rPr>
        <w:t xml:space="preserve"> </w:t>
      </w:r>
      <w:r w:rsidRPr="00996312">
        <w:rPr>
          <w:vanish/>
          <w:sz w:val="16"/>
        </w:rPr>
        <w:t>and</w:t>
      </w:r>
      <w:r w:rsidRPr="00CA7227">
        <w:rPr>
          <w:sz w:val="16"/>
        </w:rPr>
        <w:t xml:space="preserve"> </w:t>
      </w:r>
      <w:r w:rsidRPr="00996312">
        <w:rPr>
          <w:vanish/>
          <w:sz w:val="16"/>
        </w:rPr>
        <w:t>in</w:t>
      </w:r>
      <w:r w:rsidRPr="00CA7227">
        <w:rPr>
          <w:sz w:val="16"/>
        </w:rPr>
        <w:t xml:space="preserve"> </w:t>
      </w:r>
      <w:r w:rsidRPr="00996312">
        <w:rPr>
          <w:vanish/>
          <w:sz w:val="16"/>
        </w:rPr>
        <w:t>outer</w:t>
      </w:r>
      <w:r w:rsidRPr="00CA7227">
        <w:rPr>
          <w:sz w:val="16"/>
        </w:rPr>
        <w:t xml:space="preserve"> </w:t>
      </w:r>
      <w:r w:rsidRPr="00996312">
        <w:rPr>
          <w:vanish/>
          <w:sz w:val="16"/>
        </w:rPr>
        <w:t>space,</w:t>
      </w:r>
      <w:r w:rsidRPr="00CA7227">
        <w:rPr>
          <w:sz w:val="16"/>
        </w:rPr>
        <w:t xml:space="preserve"> </w:t>
      </w:r>
      <w:r w:rsidRPr="00996312">
        <w:rPr>
          <w:vanish/>
          <w:sz w:val="16"/>
        </w:rPr>
        <w:t>with</w:t>
      </w:r>
      <w:r w:rsidRPr="00CA7227">
        <w:rPr>
          <w:sz w:val="16"/>
        </w:rPr>
        <w:t xml:space="preserve"> </w:t>
      </w:r>
      <w:r w:rsidRPr="00996312">
        <w:rPr>
          <w:vanish/>
          <w:sz w:val="16"/>
        </w:rPr>
        <w:t>the</w:t>
      </w:r>
      <w:r w:rsidRPr="00CA7227">
        <w:rPr>
          <w:sz w:val="16"/>
        </w:rPr>
        <w:t xml:space="preserve"> </w:t>
      </w:r>
      <w:r w:rsidRPr="00996312">
        <w:rPr>
          <w:vanish/>
          <w:sz w:val="16"/>
        </w:rPr>
        <w:t>‘ever-increasing</w:t>
      </w:r>
      <w:r w:rsidRPr="00CA7227">
        <w:rPr>
          <w:sz w:val="16"/>
        </w:rPr>
        <w:t xml:space="preserve"> </w:t>
      </w:r>
      <w:r w:rsidRPr="00996312">
        <w:rPr>
          <w:vanish/>
          <w:sz w:val="16"/>
        </w:rPr>
        <w:t>infiltration</w:t>
      </w:r>
      <w:r w:rsidRPr="00CA7227">
        <w:rPr>
          <w:sz w:val="16"/>
        </w:rPr>
        <w:t xml:space="preserve"> </w:t>
      </w:r>
      <w:r w:rsidRPr="00996312">
        <w:rPr>
          <w:vanish/>
          <w:sz w:val="16"/>
        </w:rPr>
        <w:t>of</w:t>
      </w:r>
      <w:r w:rsidRPr="00CA7227">
        <w:rPr>
          <w:sz w:val="16"/>
        </w:rPr>
        <w:t xml:space="preserve"> </w:t>
      </w:r>
      <w:r w:rsidRPr="00996312">
        <w:rPr>
          <w:vanish/>
          <w:sz w:val="16"/>
        </w:rPr>
        <w:t>capital'</w:t>
      </w:r>
      <w:r w:rsidRPr="00CA7227">
        <w:rPr>
          <w:sz w:val="16"/>
        </w:rPr>
        <w:t xml:space="preserve"> </w:t>
      </w:r>
      <w:r w:rsidRPr="00996312">
        <w:rPr>
          <w:vanish/>
          <w:sz w:val="16"/>
        </w:rPr>
        <w:t>into</w:t>
      </w:r>
      <w:r w:rsidRPr="00CA7227">
        <w:rPr>
          <w:sz w:val="16"/>
        </w:rPr>
        <w:t xml:space="preserve"> </w:t>
      </w:r>
      <w:r w:rsidRPr="00996312">
        <w:rPr>
          <w:vanish/>
          <w:sz w:val="16"/>
        </w:rPr>
        <w:t>what</w:t>
      </w:r>
      <w:r w:rsidRPr="00CA7227">
        <w:rPr>
          <w:sz w:val="16"/>
        </w:rPr>
        <w:t xml:space="preserve"> </w:t>
      </w:r>
      <w:r w:rsidRPr="00996312">
        <w:rPr>
          <w:vanish/>
          <w:sz w:val="16"/>
        </w:rPr>
        <w:t>was</w:t>
      </w:r>
      <w:r w:rsidRPr="00CA7227">
        <w:rPr>
          <w:sz w:val="16"/>
        </w:rPr>
        <w:t xml:space="preserve"> </w:t>
      </w:r>
      <w:r w:rsidRPr="00996312">
        <w:rPr>
          <w:vanish/>
          <w:sz w:val="16"/>
        </w:rPr>
        <w:t>formerly</w:t>
      </w:r>
      <w:r w:rsidRPr="00CA7227">
        <w:rPr>
          <w:sz w:val="16"/>
        </w:rPr>
        <w:t xml:space="preserve"> </w:t>
      </w:r>
      <w:r w:rsidRPr="00996312">
        <w:rPr>
          <w:vanish/>
          <w:sz w:val="16"/>
        </w:rPr>
        <w:t>the</w:t>
      </w:r>
      <w:r w:rsidRPr="00CA7227">
        <w:rPr>
          <w:sz w:val="16"/>
        </w:rPr>
        <w:t xml:space="preserve"> </w:t>
      </w:r>
      <w:r w:rsidRPr="00996312">
        <w:rPr>
          <w:vanish/>
          <w:sz w:val="16"/>
        </w:rPr>
        <w:t>domain</w:t>
      </w:r>
      <w:r w:rsidRPr="00CA7227">
        <w:rPr>
          <w:sz w:val="16"/>
        </w:rPr>
        <w:t xml:space="preserve"> </w:t>
      </w:r>
      <w:r w:rsidRPr="00996312">
        <w:rPr>
          <w:vanish/>
          <w:sz w:val="16"/>
        </w:rPr>
        <w:t>of</w:t>
      </w:r>
      <w:r w:rsidRPr="00CA7227">
        <w:rPr>
          <w:sz w:val="16"/>
        </w:rPr>
        <w:t xml:space="preserve"> </w:t>
      </w:r>
      <w:r w:rsidRPr="00996312">
        <w:rPr>
          <w:vanish/>
          <w:sz w:val="16"/>
        </w:rPr>
        <w:t>the</w:t>
      </w:r>
      <w:r w:rsidRPr="00CA7227">
        <w:rPr>
          <w:sz w:val="16"/>
        </w:rPr>
        <w:t xml:space="preserve"> </w:t>
      </w:r>
      <w:r w:rsidRPr="00996312">
        <w:rPr>
          <w:vanish/>
          <w:sz w:val="16"/>
        </w:rPr>
        <w:t>state</w:t>
      </w:r>
      <w:r w:rsidRPr="00CA7227">
        <w:rPr>
          <w:sz w:val="16"/>
        </w:rPr>
        <w:t xml:space="preserve"> </w:t>
      </w:r>
      <w:r w:rsidRPr="00996312">
        <w:rPr>
          <w:vanish/>
          <w:sz w:val="16"/>
        </w:rPr>
        <w:t>(Dickens</w:t>
      </w:r>
      <w:r w:rsidRPr="00CA7227">
        <w:rPr>
          <w:sz w:val="16"/>
        </w:rPr>
        <w:t xml:space="preserve"> </w:t>
      </w:r>
      <w:r w:rsidRPr="00996312">
        <w:rPr>
          <w:vanish/>
          <w:sz w:val="16"/>
        </w:rPr>
        <w:t>and</w:t>
      </w:r>
      <w:r w:rsidRPr="00CA7227">
        <w:rPr>
          <w:sz w:val="16"/>
        </w:rPr>
        <w:t xml:space="preserve"> </w:t>
      </w:r>
      <w:r w:rsidRPr="00996312">
        <w:rPr>
          <w:vanish/>
          <w:sz w:val="16"/>
        </w:rPr>
        <w:t>Ormrod,</w:t>
      </w:r>
      <w:r w:rsidRPr="00CA7227">
        <w:rPr>
          <w:sz w:val="16"/>
        </w:rPr>
        <w:t xml:space="preserve"> </w:t>
      </w:r>
      <w:r w:rsidRPr="00996312">
        <w:rPr>
          <w:vanish/>
          <w:sz w:val="16"/>
        </w:rPr>
        <w:t>2007a,</w:t>
      </w:r>
      <w:r w:rsidRPr="00CA7227">
        <w:rPr>
          <w:sz w:val="16"/>
        </w:rPr>
        <w:t xml:space="preserve"> </w:t>
      </w:r>
      <w:r w:rsidRPr="00996312">
        <w:rPr>
          <w:vanish/>
          <w:sz w:val="16"/>
        </w:rPr>
        <w:t>p.</w:t>
      </w:r>
      <w:r w:rsidRPr="00CA7227">
        <w:rPr>
          <w:sz w:val="16"/>
        </w:rPr>
        <w:t xml:space="preserve"> </w:t>
      </w:r>
      <w:r w:rsidRPr="00996312">
        <w:rPr>
          <w:vanish/>
          <w:sz w:val="16"/>
        </w:rPr>
        <w:t>6).</w:t>
      </w:r>
      <w:r w:rsidRPr="00CA7227">
        <w:rPr>
          <w:sz w:val="16"/>
        </w:rPr>
        <w:t xml:space="preserve"> </w:t>
      </w:r>
      <w:r w:rsidRPr="00996312">
        <w:rPr>
          <w:vanish/>
          <w:sz w:val="16"/>
        </w:rPr>
        <w:t>We</w:t>
      </w:r>
      <w:r w:rsidRPr="00CA7227">
        <w:rPr>
          <w:sz w:val="16"/>
        </w:rPr>
        <w:t xml:space="preserve"> </w:t>
      </w:r>
      <w:r w:rsidRPr="00996312">
        <w:rPr>
          <w:vanish/>
          <w:sz w:val="16"/>
        </w:rPr>
        <w:t>can</w:t>
      </w:r>
      <w:r w:rsidRPr="00CA7227">
        <w:rPr>
          <w:sz w:val="16"/>
        </w:rPr>
        <w:t xml:space="preserve"> </w:t>
      </w:r>
      <w:r w:rsidRPr="00996312">
        <w:rPr>
          <w:vanish/>
          <w:sz w:val="16"/>
        </w:rPr>
        <w:t>also</w:t>
      </w:r>
      <w:r w:rsidRPr="00CA7227">
        <w:rPr>
          <w:sz w:val="16"/>
        </w:rPr>
        <w:t xml:space="preserve"> </w:t>
      </w:r>
      <w:r w:rsidRPr="00996312">
        <w:rPr>
          <w:vanish/>
          <w:sz w:val="16"/>
        </w:rPr>
        <w:t>think</w:t>
      </w:r>
      <w:r w:rsidRPr="00CA7227">
        <w:rPr>
          <w:sz w:val="16"/>
        </w:rPr>
        <w:t xml:space="preserve"> </w:t>
      </w:r>
      <w:r w:rsidRPr="00996312">
        <w:rPr>
          <w:vanish/>
          <w:sz w:val="16"/>
        </w:rPr>
        <w:t>about</w:t>
      </w:r>
      <w:r w:rsidRPr="00CA7227">
        <w:rPr>
          <w:sz w:val="16"/>
        </w:rPr>
        <w:t xml:space="preserve"> </w:t>
      </w:r>
      <w:r w:rsidRPr="00996312">
        <w:rPr>
          <w:vanish/>
          <w:sz w:val="16"/>
        </w:rPr>
        <w:t>these</w:t>
      </w:r>
      <w:r w:rsidRPr="00CA7227">
        <w:rPr>
          <w:sz w:val="16"/>
        </w:rPr>
        <w:t xml:space="preserve"> </w:t>
      </w:r>
      <w:r w:rsidRPr="00996312">
        <w:rPr>
          <w:vanish/>
          <w:sz w:val="16"/>
        </w:rPr>
        <w:t>issues</w:t>
      </w:r>
      <w:r w:rsidRPr="00CA7227">
        <w:rPr>
          <w:sz w:val="16"/>
        </w:rPr>
        <w:t xml:space="preserve"> </w:t>
      </w:r>
      <w:r w:rsidRPr="00996312">
        <w:rPr>
          <w:vanish/>
          <w:sz w:val="16"/>
        </w:rPr>
        <w:t>in</w:t>
      </w:r>
      <w:r w:rsidRPr="00CA7227">
        <w:rPr>
          <w:sz w:val="16"/>
        </w:rPr>
        <w:t xml:space="preserve"> </w:t>
      </w:r>
      <w:r w:rsidRPr="00996312">
        <w:rPr>
          <w:vanish/>
          <w:sz w:val="16"/>
        </w:rPr>
        <w:t>terms</w:t>
      </w:r>
      <w:r w:rsidRPr="00CA7227">
        <w:rPr>
          <w:sz w:val="16"/>
        </w:rPr>
        <w:t xml:space="preserve"> </w:t>
      </w:r>
      <w:r w:rsidRPr="00996312">
        <w:rPr>
          <w:vanish/>
          <w:sz w:val="16"/>
        </w:rPr>
        <w:t>of</w:t>
      </w:r>
      <w:r w:rsidRPr="00CA7227">
        <w:rPr>
          <w:sz w:val="16"/>
        </w:rPr>
        <w:t xml:space="preserve"> </w:t>
      </w:r>
      <w:r w:rsidRPr="00996312">
        <w:rPr>
          <w:vanish/>
          <w:sz w:val="16"/>
        </w:rPr>
        <w:t>what</w:t>
      </w:r>
      <w:r w:rsidRPr="00CA7227">
        <w:rPr>
          <w:sz w:val="16"/>
        </w:rPr>
        <w:t xml:space="preserve"> </w:t>
      </w:r>
      <w:r w:rsidRPr="00996312">
        <w:rPr>
          <w:vanish/>
          <w:sz w:val="16"/>
        </w:rPr>
        <w:t>Philippopoulos-Mihalopoulos</w:t>
      </w:r>
      <w:r w:rsidRPr="00CA7227">
        <w:rPr>
          <w:sz w:val="16"/>
        </w:rPr>
        <w:t xml:space="preserve"> </w:t>
      </w:r>
      <w:r w:rsidRPr="00996312">
        <w:rPr>
          <w:vanish/>
          <w:sz w:val="16"/>
        </w:rPr>
        <w:t>(2015)</w:t>
      </w:r>
      <w:r w:rsidRPr="00CA7227">
        <w:rPr>
          <w:sz w:val="16"/>
        </w:rPr>
        <w:t xml:space="preserve"> </w:t>
      </w:r>
      <w:r w:rsidRPr="00996312">
        <w:rPr>
          <w:vanish/>
          <w:sz w:val="16"/>
        </w:rPr>
        <w:t>terms</w:t>
      </w:r>
      <w:r w:rsidRPr="00CA7227">
        <w:rPr>
          <w:sz w:val="16"/>
        </w:rPr>
        <w:t xml:space="preserve"> </w:t>
      </w:r>
      <w:r w:rsidRPr="00996312">
        <w:rPr>
          <w:vanish/>
          <w:sz w:val="16"/>
        </w:rPr>
        <w:t>‘spatial</w:t>
      </w:r>
      <w:r w:rsidRPr="00CA7227">
        <w:rPr>
          <w:sz w:val="16"/>
        </w:rPr>
        <w:t xml:space="preserve"> </w:t>
      </w:r>
      <w:r w:rsidRPr="00996312">
        <w:rPr>
          <w:vanish/>
          <w:sz w:val="16"/>
        </w:rPr>
        <w:t>justice'.</w:t>
      </w:r>
      <w:r w:rsidRPr="00CA7227">
        <w:rPr>
          <w:sz w:val="16"/>
        </w:rPr>
        <w:t xml:space="preserve"> </w:t>
      </w:r>
      <w:r w:rsidRPr="00996312">
        <w:rPr>
          <w:vanish/>
          <w:sz w:val="16"/>
        </w:rPr>
        <w:t>This</w:t>
      </w:r>
      <w:r w:rsidRPr="00CA7227">
        <w:rPr>
          <w:sz w:val="16"/>
        </w:rPr>
        <w:t xml:space="preserve"> </w:t>
      </w:r>
      <w:r w:rsidRPr="00996312">
        <w:rPr>
          <w:vanish/>
          <w:sz w:val="16"/>
        </w:rPr>
        <w:t>concept</w:t>
      </w:r>
      <w:r w:rsidRPr="00CA7227">
        <w:rPr>
          <w:sz w:val="16"/>
        </w:rPr>
        <w:t xml:space="preserve"> </w:t>
      </w:r>
      <w:r w:rsidRPr="00996312">
        <w:rPr>
          <w:vanish/>
          <w:sz w:val="16"/>
        </w:rPr>
        <w:t>captures</w:t>
      </w:r>
      <w:r w:rsidRPr="00CA7227">
        <w:rPr>
          <w:sz w:val="16"/>
        </w:rPr>
        <w:t xml:space="preserve"> </w:t>
      </w:r>
      <w:r w:rsidRPr="00996312">
        <w:rPr>
          <w:vanish/>
          <w:sz w:val="16"/>
        </w:rPr>
        <w:t>the</w:t>
      </w:r>
      <w:r w:rsidRPr="00CA7227">
        <w:rPr>
          <w:sz w:val="16"/>
        </w:rPr>
        <w:t xml:space="preserve"> </w:t>
      </w:r>
      <w:r w:rsidRPr="00996312">
        <w:rPr>
          <w:vanish/>
          <w:sz w:val="16"/>
        </w:rPr>
        <w:t>fact</w:t>
      </w:r>
      <w:r w:rsidRPr="00CA7227">
        <w:rPr>
          <w:sz w:val="16"/>
        </w:rPr>
        <w:t xml:space="preserve"> </w:t>
      </w:r>
      <w:r w:rsidRPr="00996312">
        <w:rPr>
          <w:vanish/>
          <w:sz w:val="16"/>
        </w:rPr>
        <w:t>that</w:t>
      </w:r>
      <w:r w:rsidRPr="00CA7227">
        <w:rPr>
          <w:sz w:val="16"/>
        </w:rPr>
        <w:t xml:space="preserve"> </w:t>
      </w:r>
      <w:r w:rsidRPr="00996312">
        <w:rPr>
          <w:vanish/>
          <w:sz w:val="16"/>
        </w:rPr>
        <w:t>struggles</w:t>
      </w:r>
      <w:r w:rsidRPr="00CA7227">
        <w:rPr>
          <w:sz w:val="16"/>
        </w:rPr>
        <w:t xml:space="preserve"> </w:t>
      </w:r>
      <w:r w:rsidRPr="00996312">
        <w:rPr>
          <w:vanish/>
          <w:sz w:val="16"/>
        </w:rPr>
        <w:t>over</w:t>
      </w:r>
      <w:r w:rsidRPr="00CA7227">
        <w:rPr>
          <w:sz w:val="16"/>
        </w:rPr>
        <w:t xml:space="preserve"> </w:t>
      </w:r>
      <w:r w:rsidRPr="00996312">
        <w:rPr>
          <w:vanish/>
          <w:sz w:val="16"/>
        </w:rPr>
        <w:t>justice</w:t>
      </w:r>
      <w:r w:rsidRPr="00CA7227">
        <w:rPr>
          <w:sz w:val="16"/>
        </w:rPr>
        <w:t xml:space="preserve"> </w:t>
      </w:r>
      <w:r w:rsidRPr="00996312">
        <w:rPr>
          <w:vanish/>
          <w:sz w:val="16"/>
        </w:rPr>
        <w:t>are</w:t>
      </w:r>
      <w:r w:rsidRPr="00CA7227">
        <w:rPr>
          <w:sz w:val="16"/>
        </w:rPr>
        <w:t xml:space="preserve"> </w:t>
      </w:r>
      <w:r w:rsidRPr="00996312">
        <w:rPr>
          <w:vanish/>
          <w:sz w:val="16"/>
        </w:rPr>
        <w:t>often</w:t>
      </w:r>
      <w:r w:rsidRPr="00CA7227">
        <w:rPr>
          <w:sz w:val="16"/>
        </w:rPr>
        <w:t xml:space="preserve"> </w:t>
      </w:r>
      <w:r w:rsidRPr="00996312">
        <w:rPr>
          <w:vanish/>
          <w:sz w:val="16"/>
        </w:rPr>
        <w:t>struggles</w:t>
      </w:r>
      <w:r w:rsidRPr="00CA7227">
        <w:rPr>
          <w:sz w:val="16"/>
        </w:rPr>
        <w:t xml:space="preserve"> </w:t>
      </w:r>
      <w:r w:rsidRPr="00996312">
        <w:rPr>
          <w:vanish/>
          <w:sz w:val="16"/>
        </w:rPr>
        <w:t>to</w:t>
      </w:r>
      <w:r w:rsidRPr="00CA7227">
        <w:rPr>
          <w:sz w:val="16"/>
        </w:rPr>
        <w:t xml:space="preserve"> </w:t>
      </w:r>
      <w:r w:rsidRPr="00996312">
        <w:rPr>
          <w:vanish/>
          <w:sz w:val="16"/>
        </w:rPr>
        <w:t>occupy</w:t>
      </w:r>
      <w:r w:rsidRPr="00CA7227">
        <w:rPr>
          <w:sz w:val="16"/>
        </w:rPr>
        <w:t xml:space="preserve"> </w:t>
      </w:r>
      <w:r w:rsidRPr="00996312">
        <w:rPr>
          <w:vanish/>
          <w:sz w:val="16"/>
        </w:rPr>
        <w:t>space,</w:t>
      </w:r>
      <w:r w:rsidRPr="00CA7227">
        <w:rPr>
          <w:sz w:val="16"/>
        </w:rPr>
        <w:t xml:space="preserve"> </w:t>
      </w:r>
      <w:r w:rsidRPr="00996312">
        <w:rPr>
          <w:vanish/>
          <w:sz w:val="16"/>
        </w:rPr>
        <w:t>as</w:t>
      </w:r>
      <w:r w:rsidRPr="00CA7227">
        <w:rPr>
          <w:sz w:val="16"/>
        </w:rPr>
        <w:t xml:space="preserve"> </w:t>
      </w:r>
      <w:r w:rsidRPr="00996312">
        <w:rPr>
          <w:vanish/>
          <w:sz w:val="16"/>
        </w:rPr>
        <w:t>the</w:t>
      </w:r>
      <w:r w:rsidRPr="00CA7227">
        <w:rPr>
          <w:sz w:val="16"/>
        </w:rPr>
        <w:t xml:space="preserve"> </w:t>
      </w:r>
      <w:r w:rsidRPr="00996312">
        <w:rPr>
          <w:vanish/>
          <w:sz w:val="16"/>
        </w:rPr>
        <w:t>term</w:t>
      </w:r>
      <w:r w:rsidRPr="00CA7227">
        <w:rPr>
          <w:sz w:val="16"/>
        </w:rPr>
        <w:t xml:space="preserve"> </w:t>
      </w:r>
      <w:r w:rsidRPr="00996312">
        <w:rPr>
          <w:vanish/>
          <w:sz w:val="16"/>
        </w:rPr>
        <w:t>is</w:t>
      </w:r>
      <w:r w:rsidRPr="00CA7227">
        <w:rPr>
          <w:sz w:val="16"/>
        </w:rPr>
        <w:t xml:space="preserve"> </w:t>
      </w:r>
      <w:r w:rsidRPr="00996312">
        <w:rPr>
          <w:vanish/>
          <w:sz w:val="16"/>
        </w:rPr>
        <w:t>more</w:t>
      </w:r>
      <w:r w:rsidRPr="00CA7227">
        <w:rPr>
          <w:sz w:val="16"/>
        </w:rPr>
        <w:t xml:space="preserve"> </w:t>
      </w:r>
      <w:r w:rsidRPr="00996312">
        <w:rPr>
          <w:vanish/>
          <w:sz w:val="16"/>
        </w:rPr>
        <w:t>conventionally</w:t>
      </w:r>
      <w:r w:rsidRPr="00CA7227">
        <w:rPr>
          <w:sz w:val="16"/>
        </w:rPr>
        <w:t xml:space="preserve"> </w:t>
      </w:r>
      <w:r w:rsidRPr="00996312">
        <w:rPr>
          <w:vanish/>
          <w:sz w:val="16"/>
        </w:rPr>
        <w:t>understood,</w:t>
      </w:r>
      <w:r w:rsidRPr="00CA7227">
        <w:rPr>
          <w:sz w:val="16"/>
        </w:rPr>
        <w:t xml:space="preserve"> </w:t>
      </w:r>
      <w:r w:rsidRPr="00996312">
        <w:rPr>
          <w:vanish/>
          <w:sz w:val="16"/>
        </w:rPr>
        <w:t>as</w:t>
      </w:r>
      <w:r w:rsidRPr="00CA7227">
        <w:rPr>
          <w:sz w:val="16"/>
        </w:rPr>
        <w:t xml:space="preserve"> </w:t>
      </w:r>
      <w:r w:rsidRPr="00996312">
        <w:rPr>
          <w:vanish/>
          <w:sz w:val="16"/>
        </w:rPr>
        <w:t>with</w:t>
      </w:r>
      <w:r w:rsidRPr="00CA7227">
        <w:rPr>
          <w:sz w:val="16"/>
        </w:rPr>
        <w:t xml:space="preserve"> </w:t>
      </w:r>
      <w:r w:rsidRPr="00996312">
        <w:rPr>
          <w:vanish/>
          <w:sz w:val="16"/>
        </w:rPr>
        <w:t>urban</w:t>
      </w:r>
      <w:r w:rsidRPr="00CA7227">
        <w:rPr>
          <w:sz w:val="16"/>
        </w:rPr>
        <w:t xml:space="preserve"> </w:t>
      </w:r>
      <w:r w:rsidRPr="00996312">
        <w:rPr>
          <w:vanish/>
          <w:sz w:val="16"/>
        </w:rPr>
        <w:t>battles</w:t>
      </w:r>
      <w:r w:rsidRPr="00CA7227">
        <w:rPr>
          <w:sz w:val="16"/>
        </w:rPr>
        <w:t xml:space="preserve"> </w:t>
      </w:r>
      <w:r w:rsidRPr="00996312">
        <w:rPr>
          <w:vanish/>
          <w:sz w:val="16"/>
        </w:rPr>
        <w:t>over</w:t>
      </w:r>
      <w:r w:rsidRPr="00CA7227">
        <w:rPr>
          <w:sz w:val="16"/>
        </w:rPr>
        <w:t xml:space="preserve"> </w:t>
      </w:r>
      <w:r w:rsidRPr="00996312">
        <w:rPr>
          <w:vanish/>
          <w:sz w:val="16"/>
        </w:rPr>
        <w:t>the</w:t>
      </w:r>
      <w:r w:rsidRPr="00CA7227">
        <w:rPr>
          <w:sz w:val="16"/>
        </w:rPr>
        <w:t xml:space="preserve"> </w:t>
      </w:r>
      <w:r w:rsidRPr="00996312">
        <w:rPr>
          <w:vanish/>
          <w:sz w:val="16"/>
        </w:rPr>
        <w:t>‘right</w:t>
      </w:r>
      <w:r w:rsidRPr="00CA7227">
        <w:rPr>
          <w:sz w:val="16"/>
        </w:rPr>
        <w:t xml:space="preserve"> </w:t>
      </w:r>
      <w:r w:rsidRPr="00996312">
        <w:rPr>
          <w:vanish/>
          <w:sz w:val="16"/>
        </w:rPr>
        <w:t>to</w:t>
      </w:r>
      <w:r w:rsidRPr="00CA7227">
        <w:rPr>
          <w:sz w:val="16"/>
        </w:rPr>
        <w:t xml:space="preserve"> </w:t>
      </w:r>
      <w:r w:rsidRPr="00996312">
        <w:rPr>
          <w:vanish/>
          <w:sz w:val="16"/>
        </w:rPr>
        <w:t>the</w:t>
      </w:r>
      <w:r w:rsidRPr="00CA7227">
        <w:rPr>
          <w:sz w:val="16"/>
        </w:rPr>
        <w:t xml:space="preserve"> </w:t>
      </w:r>
      <w:r w:rsidRPr="00996312">
        <w:rPr>
          <w:vanish/>
          <w:sz w:val="16"/>
        </w:rPr>
        <w:t>city'</w:t>
      </w:r>
      <w:r w:rsidRPr="00CA7227">
        <w:rPr>
          <w:sz w:val="16"/>
        </w:rPr>
        <w:t xml:space="preserve"> </w:t>
      </w:r>
      <w:r w:rsidRPr="00996312">
        <w:rPr>
          <w:vanish/>
          <w:sz w:val="16"/>
        </w:rPr>
        <w:t>(Harvey,</w:t>
      </w:r>
      <w:r w:rsidRPr="00CA7227">
        <w:rPr>
          <w:sz w:val="16"/>
        </w:rPr>
        <w:t xml:space="preserve"> </w:t>
      </w:r>
      <w:r w:rsidRPr="00996312">
        <w:rPr>
          <w:vanish/>
          <w:sz w:val="16"/>
        </w:rPr>
        <w:t>2008),</w:t>
      </w:r>
      <w:r w:rsidRPr="00CA7227">
        <w:rPr>
          <w:sz w:val="16"/>
        </w:rPr>
        <w:t xml:space="preserve"> </w:t>
      </w:r>
      <w:r w:rsidRPr="00996312">
        <w:rPr>
          <w:vanish/>
          <w:sz w:val="16"/>
        </w:rPr>
        <w:t>to</w:t>
      </w:r>
      <w:r w:rsidRPr="00CA7227">
        <w:rPr>
          <w:sz w:val="16"/>
        </w:rPr>
        <w:t xml:space="preserve"> </w:t>
      </w:r>
      <w:r w:rsidRPr="00996312">
        <w:rPr>
          <w:vanish/>
          <w:sz w:val="16"/>
        </w:rPr>
        <w:t>provide</w:t>
      </w:r>
      <w:r w:rsidRPr="00CA7227">
        <w:rPr>
          <w:sz w:val="16"/>
        </w:rPr>
        <w:t xml:space="preserve"> </w:t>
      </w:r>
      <w:r w:rsidRPr="00996312">
        <w:rPr>
          <w:vanish/>
          <w:sz w:val="16"/>
        </w:rPr>
        <w:t>just</w:t>
      </w:r>
      <w:r w:rsidRPr="00CA7227">
        <w:rPr>
          <w:sz w:val="16"/>
        </w:rPr>
        <w:t xml:space="preserve"> </w:t>
      </w:r>
      <w:r w:rsidRPr="00996312">
        <w:rPr>
          <w:vanish/>
          <w:sz w:val="16"/>
        </w:rPr>
        <w:t>one</w:t>
      </w:r>
      <w:r w:rsidRPr="00CA7227">
        <w:rPr>
          <w:sz w:val="16"/>
        </w:rPr>
        <w:t xml:space="preserve"> </w:t>
      </w:r>
      <w:r w:rsidRPr="00996312">
        <w:rPr>
          <w:vanish/>
          <w:sz w:val="16"/>
        </w:rPr>
        <w:t>example.</w:t>
      </w:r>
      <w:r w:rsidRPr="00CA7227">
        <w:rPr>
          <w:sz w:val="16"/>
        </w:rPr>
        <w:t xml:space="preserve"> </w:t>
      </w:r>
      <w:r w:rsidRPr="00996312">
        <w:rPr>
          <w:vanish/>
          <w:sz w:val="16"/>
        </w:rPr>
        <w:t>But</w:t>
      </w:r>
      <w:r w:rsidRPr="00CA7227">
        <w:rPr>
          <w:sz w:val="16"/>
        </w:rPr>
        <w:t xml:space="preserve"> </w:t>
      </w:r>
      <w:r w:rsidRPr="00996312">
        <w:rPr>
          <w:vanish/>
          <w:sz w:val="16"/>
        </w:rPr>
        <w:t>the</w:t>
      </w:r>
      <w:r w:rsidRPr="00CA7227">
        <w:rPr>
          <w:sz w:val="16"/>
        </w:rPr>
        <w:t xml:space="preserve"> </w:t>
      </w:r>
      <w:r w:rsidRPr="00996312">
        <w:rPr>
          <w:vanish/>
          <w:sz w:val="16"/>
        </w:rPr>
        <w:t>same</w:t>
      </w:r>
      <w:r w:rsidRPr="00CA7227">
        <w:rPr>
          <w:sz w:val="16"/>
        </w:rPr>
        <w:t xml:space="preserve"> </w:t>
      </w:r>
      <w:r w:rsidRPr="00996312">
        <w:rPr>
          <w:vanish/>
          <w:sz w:val="16"/>
        </w:rPr>
        <w:t>also</w:t>
      </w:r>
      <w:r w:rsidRPr="00CA7227">
        <w:rPr>
          <w:sz w:val="16"/>
        </w:rPr>
        <w:t xml:space="preserve"> </w:t>
      </w:r>
      <w:r w:rsidRPr="00996312">
        <w:rPr>
          <w:vanish/>
          <w:sz w:val="16"/>
        </w:rPr>
        <w:t>holds</w:t>
      </w:r>
      <w:r w:rsidRPr="00CA7227">
        <w:rPr>
          <w:sz w:val="16"/>
        </w:rPr>
        <w:t xml:space="preserve"> </w:t>
      </w:r>
      <w:r w:rsidRPr="00996312">
        <w:rPr>
          <w:vanish/>
          <w:sz w:val="16"/>
        </w:rPr>
        <w:t>true</w:t>
      </w:r>
      <w:r w:rsidRPr="00CA7227">
        <w:rPr>
          <w:sz w:val="16"/>
        </w:rPr>
        <w:t xml:space="preserve"> </w:t>
      </w:r>
      <w:r w:rsidRPr="00996312">
        <w:rPr>
          <w:vanish/>
          <w:sz w:val="16"/>
        </w:rPr>
        <w:t>for</w:t>
      </w:r>
      <w:r w:rsidRPr="00CA7227">
        <w:rPr>
          <w:sz w:val="16"/>
        </w:rPr>
        <w:t xml:space="preserve"> </w:t>
      </w:r>
      <w:r w:rsidRPr="00996312">
        <w:rPr>
          <w:vanish/>
          <w:sz w:val="16"/>
        </w:rPr>
        <w:t>outer</w:t>
      </w:r>
      <w:r w:rsidRPr="00CA7227">
        <w:rPr>
          <w:sz w:val="16"/>
        </w:rPr>
        <w:t xml:space="preserve"> </w:t>
      </w:r>
      <w:r w:rsidRPr="00996312">
        <w:rPr>
          <w:vanish/>
          <w:sz w:val="16"/>
        </w:rPr>
        <w:t>space:</w:t>
      </w:r>
      <w:r w:rsidRPr="00CA7227">
        <w:rPr>
          <w:sz w:val="16"/>
        </w:rPr>
        <w:t xml:space="preserve"> </w:t>
      </w:r>
      <w:r w:rsidRPr="00996312">
        <w:rPr>
          <w:vanish/>
          <w:sz w:val="16"/>
        </w:rPr>
        <w:t>there</w:t>
      </w:r>
      <w:r w:rsidRPr="00CA7227">
        <w:rPr>
          <w:sz w:val="16"/>
        </w:rPr>
        <w:t xml:space="preserve"> </w:t>
      </w:r>
      <w:r w:rsidRPr="00996312">
        <w:rPr>
          <w:vanish/>
          <w:sz w:val="16"/>
        </w:rPr>
        <w:t>is</w:t>
      </w:r>
      <w:r w:rsidRPr="00CA7227">
        <w:rPr>
          <w:sz w:val="16"/>
        </w:rPr>
        <w:t xml:space="preserve"> </w:t>
      </w:r>
      <w:r w:rsidRPr="00996312">
        <w:rPr>
          <w:vanish/>
          <w:sz w:val="16"/>
        </w:rPr>
        <w:t>an</w:t>
      </w:r>
      <w:r w:rsidRPr="00CA7227">
        <w:rPr>
          <w:sz w:val="16"/>
        </w:rPr>
        <w:t xml:space="preserve"> </w:t>
      </w:r>
      <w:r w:rsidRPr="00996312">
        <w:rPr>
          <w:vanish/>
          <w:sz w:val="16"/>
        </w:rPr>
        <w:t>ongoing</w:t>
      </w:r>
      <w:r w:rsidRPr="00CA7227">
        <w:rPr>
          <w:sz w:val="16"/>
        </w:rPr>
        <w:t xml:space="preserve"> </w:t>
      </w:r>
      <w:r w:rsidRPr="00996312">
        <w:rPr>
          <w:vanish/>
          <w:sz w:val="16"/>
        </w:rPr>
        <w:t>struggle</w:t>
      </w:r>
      <w:r w:rsidRPr="00CA7227">
        <w:rPr>
          <w:sz w:val="16"/>
        </w:rPr>
        <w:t xml:space="preserve"> </w:t>
      </w:r>
      <w:r w:rsidRPr="00996312">
        <w:rPr>
          <w:vanish/>
          <w:sz w:val="16"/>
        </w:rPr>
        <w:t>over</w:t>
      </w:r>
      <w:r w:rsidRPr="00CA7227">
        <w:rPr>
          <w:sz w:val="16"/>
        </w:rPr>
        <w:t xml:space="preserve"> </w:t>
      </w:r>
      <w:r w:rsidRPr="00996312">
        <w:rPr>
          <w:vanish/>
          <w:sz w:val="16"/>
        </w:rPr>
        <w:t>the</w:t>
      </w:r>
      <w:r w:rsidRPr="00CA7227">
        <w:rPr>
          <w:sz w:val="16"/>
        </w:rPr>
        <w:t xml:space="preserve"> </w:t>
      </w:r>
      <w:r w:rsidRPr="00996312">
        <w:rPr>
          <w:vanish/>
          <w:sz w:val="16"/>
        </w:rPr>
        <w:t>right</w:t>
      </w:r>
      <w:r w:rsidRPr="00CA7227">
        <w:rPr>
          <w:sz w:val="16"/>
        </w:rPr>
        <w:t xml:space="preserve"> </w:t>
      </w:r>
      <w:r w:rsidRPr="00996312">
        <w:rPr>
          <w:vanish/>
          <w:sz w:val="16"/>
        </w:rPr>
        <w:t>to</w:t>
      </w:r>
      <w:r w:rsidRPr="00CA7227">
        <w:rPr>
          <w:sz w:val="16"/>
        </w:rPr>
        <w:t xml:space="preserve"> </w:t>
      </w:r>
      <w:r w:rsidRPr="00996312">
        <w:rPr>
          <w:vanish/>
          <w:sz w:val="16"/>
        </w:rPr>
        <w:t>take</w:t>
      </w:r>
      <w:r w:rsidRPr="00CA7227">
        <w:rPr>
          <w:sz w:val="16"/>
        </w:rPr>
        <w:t xml:space="preserve"> </w:t>
      </w:r>
      <w:r w:rsidRPr="00996312">
        <w:rPr>
          <w:vanish/>
          <w:sz w:val="16"/>
        </w:rPr>
        <w:t>up</w:t>
      </w:r>
      <w:r w:rsidRPr="00CA7227">
        <w:rPr>
          <w:sz w:val="16"/>
        </w:rPr>
        <w:t xml:space="preserve"> </w:t>
      </w:r>
      <w:r w:rsidRPr="00996312">
        <w:rPr>
          <w:vanish/>
          <w:sz w:val="16"/>
        </w:rPr>
        <w:t>space</w:t>
      </w:r>
      <w:r w:rsidRPr="00CA7227">
        <w:rPr>
          <w:sz w:val="16"/>
        </w:rPr>
        <w:t xml:space="preserve"> </w:t>
      </w:r>
      <w:r w:rsidRPr="00996312">
        <w:rPr>
          <w:vanish/>
          <w:sz w:val="16"/>
        </w:rPr>
        <w:t>in</w:t>
      </w:r>
      <w:r w:rsidRPr="00CA7227">
        <w:rPr>
          <w:sz w:val="16"/>
        </w:rPr>
        <w:t xml:space="preserve"> </w:t>
      </w:r>
      <w:r w:rsidRPr="00996312">
        <w:rPr>
          <w:vanish/>
          <w:sz w:val="16"/>
        </w:rPr>
        <w:t>outer</w:t>
      </w:r>
      <w:r w:rsidRPr="00CA7227">
        <w:rPr>
          <w:sz w:val="16"/>
        </w:rPr>
        <w:t xml:space="preserve"> </w:t>
      </w:r>
      <w:r w:rsidRPr="00996312">
        <w:rPr>
          <w:vanish/>
          <w:sz w:val="16"/>
        </w:rPr>
        <w:t>space.</w:t>
      </w:r>
      <w:r w:rsidRPr="00CA7227">
        <w:rPr>
          <w:sz w:val="16"/>
        </w:rPr>
        <w:t xml:space="preserve"> </w:t>
      </w:r>
      <w:r w:rsidRPr="00996312">
        <w:rPr>
          <w:vanish/>
          <w:sz w:val="16"/>
        </w:rPr>
        <w:t>So</w:t>
      </w:r>
      <w:r w:rsidRPr="00CA7227">
        <w:rPr>
          <w:sz w:val="16"/>
        </w:rPr>
        <w:t xml:space="preserve"> </w:t>
      </w:r>
      <w:r w:rsidRPr="00996312">
        <w:rPr>
          <w:vanish/>
          <w:sz w:val="16"/>
        </w:rPr>
        <w:t>far,</w:t>
      </w:r>
      <w:r w:rsidRPr="00CA7227">
        <w:rPr>
          <w:sz w:val="16"/>
        </w:rPr>
        <w:t xml:space="preserve"> </w:t>
      </w:r>
      <w:r w:rsidRPr="00996312">
        <w:rPr>
          <w:vanish/>
          <w:sz w:val="16"/>
        </w:rPr>
        <w:t>the</w:t>
      </w:r>
      <w:r w:rsidRPr="00CA7227">
        <w:rPr>
          <w:sz w:val="16"/>
        </w:rPr>
        <w:t xml:space="preserve"> </w:t>
      </w:r>
      <w:r w:rsidRPr="00996312">
        <w:rPr>
          <w:vanish/>
          <w:sz w:val="16"/>
        </w:rPr>
        <w:t>capitalist</w:t>
      </w:r>
      <w:r w:rsidRPr="00CA7227">
        <w:rPr>
          <w:sz w:val="16"/>
        </w:rPr>
        <w:t xml:space="preserve"> </w:t>
      </w:r>
      <w:r w:rsidRPr="00996312">
        <w:rPr>
          <w:vanish/>
          <w:sz w:val="16"/>
        </w:rPr>
        <w:t>side</w:t>
      </w:r>
      <w:r w:rsidRPr="00CA7227">
        <w:rPr>
          <w:sz w:val="16"/>
        </w:rPr>
        <w:t xml:space="preserve"> </w:t>
      </w:r>
      <w:r w:rsidRPr="00996312">
        <w:rPr>
          <w:vanish/>
          <w:sz w:val="16"/>
        </w:rPr>
        <w:t>appears</w:t>
      </w:r>
      <w:r w:rsidRPr="00CA7227">
        <w:rPr>
          <w:sz w:val="16"/>
        </w:rPr>
        <w:t xml:space="preserve"> </w:t>
      </w:r>
      <w:r w:rsidRPr="00996312">
        <w:rPr>
          <w:vanish/>
          <w:sz w:val="16"/>
        </w:rPr>
        <w:t>to</w:t>
      </w:r>
      <w:r w:rsidRPr="00CA7227">
        <w:rPr>
          <w:sz w:val="16"/>
        </w:rPr>
        <w:t xml:space="preserve"> </w:t>
      </w:r>
      <w:r w:rsidRPr="00996312">
        <w:rPr>
          <w:vanish/>
          <w:sz w:val="16"/>
        </w:rPr>
        <w:t>be</w:t>
      </w:r>
      <w:r w:rsidRPr="00CA7227">
        <w:rPr>
          <w:sz w:val="16"/>
        </w:rPr>
        <w:t xml:space="preserve"> </w:t>
      </w:r>
      <w:r w:rsidRPr="00996312">
        <w:rPr>
          <w:vanish/>
          <w:sz w:val="16"/>
        </w:rPr>
        <w:t>winning.</w:t>
      </w:r>
      <w:r w:rsidRPr="00CA7227">
        <w:rPr>
          <w:sz w:val="16"/>
        </w:rPr>
        <w:t xml:space="preserve"> </w:t>
      </w:r>
      <w:r w:rsidRPr="00996312">
        <w:rPr>
          <w:vanish/>
          <w:sz w:val="16"/>
        </w:rPr>
        <w:t>As</w:t>
      </w:r>
      <w:r w:rsidRPr="00CA7227">
        <w:rPr>
          <w:sz w:val="16"/>
        </w:rPr>
        <w:t xml:space="preserve"> </w:t>
      </w:r>
      <w:r w:rsidRPr="00996312">
        <w:rPr>
          <w:vanish/>
          <w:sz w:val="16"/>
        </w:rPr>
        <w:t>the</w:t>
      </w:r>
      <w:r w:rsidRPr="00CA7227">
        <w:rPr>
          <w:sz w:val="16"/>
        </w:rPr>
        <w:t xml:space="preserve"> </w:t>
      </w:r>
      <w:r w:rsidRPr="00996312">
        <w:rPr>
          <w:vanish/>
          <w:sz w:val="16"/>
        </w:rPr>
        <w:t>proto-communism</w:t>
      </w:r>
      <w:r w:rsidRPr="00CA7227">
        <w:rPr>
          <w:sz w:val="16"/>
        </w:rPr>
        <w:t xml:space="preserve"> </w:t>
      </w:r>
      <w:r w:rsidRPr="00996312">
        <w:rPr>
          <w:vanish/>
          <w:sz w:val="16"/>
        </w:rPr>
        <w:t>of</w:t>
      </w:r>
      <w:r w:rsidRPr="00CA7227">
        <w:rPr>
          <w:sz w:val="16"/>
        </w:rPr>
        <w:t xml:space="preserve"> </w:t>
      </w:r>
      <w:r w:rsidRPr="00996312">
        <w:rPr>
          <w:vanish/>
          <w:sz w:val="16"/>
        </w:rPr>
        <w:t>the</w:t>
      </w:r>
      <w:r w:rsidRPr="00CA7227">
        <w:rPr>
          <w:sz w:val="16"/>
        </w:rPr>
        <w:t xml:space="preserve"> </w:t>
      </w:r>
      <w:r w:rsidRPr="00996312">
        <w:rPr>
          <w:vanish/>
          <w:sz w:val="16"/>
        </w:rPr>
        <w:t>Cold</w:t>
      </w:r>
      <w:r w:rsidRPr="00CA7227">
        <w:rPr>
          <w:sz w:val="16"/>
        </w:rPr>
        <w:t xml:space="preserve"> </w:t>
      </w:r>
      <w:r w:rsidRPr="00996312">
        <w:rPr>
          <w:vanish/>
          <w:sz w:val="16"/>
        </w:rPr>
        <w:t>War-era</w:t>
      </w:r>
      <w:r w:rsidRPr="00CA7227">
        <w:rPr>
          <w:sz w:val="16"/>
        </w:rPr>
        <w:t xml:space="preserve"> </w:t>
      </w:r>
      <w:r w:rsidRPr="00996312">
        <w:rPr>
          <w:vanish/>
          <w:sz w:val="16"/>
        </w:rPr>
        <w:t>Outer</w:t>
      </w:r>
      <w:r w:rsidRPr="00CA7227">
        <w:rPr>
          <w:sz w:val="16"/>
        </w:rPr>
        <w:t xml:space="preserve"> </w:t>
      </w:r>
      <w:r w:rsidRPr="00996312">
        <w:rPr>
          <w:vanish/>
          <w:sz w:val="16"/>
        </w:rPr>
        <w:t>Space</w:t>
      </w:r>
      <w:r w:rsidRPr="00CA7227">
        <w:rPr>
          <w:sz w:val="16"/>
        </w:rPr>
        <w:t xml:space="preserve"> </w:t>
      </w:r>
      <w:r w:rsidRPr="00996312">
        <w:rPr>
          <w:vanish/>
          <w:sz w:val="16"/>
        </w:rPr>
        <w:t>Treaty</w:t>
      </w:r>
      <w:r w:rsidRPr="00CA7227">
        <w:rPr>
          <w:sz w:val="16"/>
        </w:rPr>
        <w:t xml:space="preserve"> </w:t>
      </w:r>
      <w:r w:rsidRPr="00996312">
        <w:rPr>
          <w:vanish/>
          <w:sz w:val="16"/>
        </w:rPr>
        <w:t>is</w:t>
      </w:r>
      <w:r w:rsidRPr="00CA7227">
        <w:rPr>
          <w:sz w:val="16"/>
        </w:rPr>
        <w:t xml:space="preserve"> </w:t>
      </w:r>
      <w:r w:rsidRPr="00996312">
        <w:rPr>
          <w:vanish/>
          <w:sz w:val="16"/>
        </w:rPr>
        <w:t>abandoned—in</w:t>
      </w:r>
      <w:r w:rsidRPr="00CA7227">
        <w:rPr>
          <w:sz w:val="16"/>
        </w:rPr>
        <w:t xml:space="preserve"> </w:t>
      </w:r>
      <w:r w:rsidRPr="00996312">
        <w:rPr>
          <w:vanish/>
          <w:sz w:val="16"/>
        </w:rPr>
        <w:t>tandem</w:t>
      </w:r>
      <w:r w:rsidRPr="00CA7227">
        <w:rPr>
          <w:sz w:val="16"/>
        </w:rPr>
        <w:t xml:space="preserve"> </w:t>
      </w:r>
      <w:r w:rsidRPr="00996312">
        <w:rPr>
          <w:vanish/>
          <w:sz w:val="16"/>
        </w:rPr>
        <w:t>with</w:t>
      </w:r>
      <w:r w:rsidRPr="00CA7227">
        <w:rPr>
          <w:sz w:val="16"/>
        </w:rPr>
        <w:t xml:space="preserve"> </w:t>
      </w:r>
      <w:r w:rsidRPr="00996312">
        <w:rPr>
          <w:vanish/>
          <w:sz w:val="16"/>
        </w:rPr>
        <w:t>the</w:t>
      </w:r>
      <w:r w:rsidRPr="00CA7227">
        <w:rPr>
          <w:sz w:val="16"/>
        </w:rPr>
        <w:t xml:space="preserve"> </w:t>
      </w:r>
      <w:r w:rsidRPr="00996312">
        <w:rPr>
          <w:vanish/>
          <w:sz w:val="16"/>
        </w:rPr>
        <w:t>increased</w:t>
      </w:r>
      <w:r w:rsidRPr="00CA7227">
        <w:rPr>
          <w:sz w:val="16"/>
        </w:rPr>
        <w:t xml:space="preserve"> </w:t>
      </w:r>
      <w:r w:rsidRPr="00996312">
        <w:rPr>
          <w:vanish/>
          <w:sz w:val="16"/>
        </w:rPr>
        <w:t>technological</w:t>
      </w:r>
      <w:r w:rsidRPr="00CA7227">
        <w:rPr>
          <w:sz w:val="16"/>
        </w:rPr>
        <w:t xml:space="preserve"> </w:t>
      </w:r>
      <w:r w:rsidRPr="00996312">
        <w:rPr>
          <w:vanish/>
          <w:sz w:val="16"/>
        </w:rPr>
        <w:t>feasibility</w:t>
      </w:r>
      <w:r w:rsidRPr="00CA7227">
        <w:rPr>
          <w:sz w:val="16"/>
        </w:rPr>
        <w:t xml:space="preserve"> </w:t>
      </w:r>
      <w:r w:rsidRPr="00996312">
        <w:rPr>
          <w:vanish/>
          <w:sz w:val="16"/>
        </w:rPr>
        <w:t>of</w:t>
      </w:r>
      <w:r w:rsidRPr="00CA7227">
        <w:rPr>
          <w:sz w:val="16"/>
        </w:rPr>
        <w:t xml:space="preserve"> </w:t>
      </w:r>
      <w:r w:rsidRPr="00996312">
        <w:rPr>
          <w:vanish/>
          <w:sz w:val="16"/>
        </w:rPr>
        <w:t>exploiting</w:t>
      </w:r>
      <w:r w:rsidRPr="00CA7227">
        <w:rPr>
          <w:sz w:val="16"/>
        </w:rPr>
        <w:t xml:space="preserve"> </w:t>
      </w:r>
      <w:r w:rsidRPr="00996312">
        <w:rPr>
          <w:vanish/>
          <w:sz w:val="16"/>
        </w:rPr>
        <w:t>resources</w:t>
      </w:r>
      <w:r w:rsidRPr="00CA7227">
        <w:rPr>
          <w:sz w:val="16"/>
        </w:rPr>
        <w:t xml:space="preserve"> </w:t>
      </w:r>
      <w:r w:rsidRPr="00996312">
        <w:rPr>
          <w:vanish/>
          <w:sz w:val="16"/>
        </w:rPr>
        <w:t>and</w:t>
      </w:r>
      <w:r w:rsidRPr="00CA7227">
        <w:rPr>
          <w:sz w:val="16"/>
        </w:rPr>
        <w:t xml:space="preserve"> </w:t>
      </w:r>
      <w:r w:rsidRPr="00996312">
        <w:rPr>
          <w:vanish/>
          <w:sz w:val="16"/>
        </w:rPr>
        <w:t>accumulating</w:t>
      </w:r>
      <w:r w:rsidRPr="00CA7227">
        <w:rPr>
          <w:sz w:val="16"/>
        </w:rPr>
        <w:t xml:space="preserve"> </w:t>
      </w:r>
      <w:r w:rsidRPr="00996312">
        <w:rPr>
          <w:vanish/>
          <w:sz w:val="16"/>
        </w:rPr>
        <w:t>profits</w:t>
      </w:r>
      <w:r w:rsidRPr="00CA7227">
        <w:rPr>
          <w:sz w:val="16"/>
        </w:rPr>
        <w:t xml:space="preserve"> </w:t>
      </w:r>
      <w:r w:rsidRPr="00996312">
        <w:rPr>
          <w:vanish/>
          <w:sz w:val="16"/>
        </w:rPr>
        <w:t>in</w:t>
      </w:r>
      <w:r w:rsidRPr="00CA7227">
        <w:rPr>
          <w:sz w:val="16"/>
        </w:rPr>
        <w:t xml:space="preserve"> </w:t>
      </w:r>
      <w:r w:rsidRPr="00996312">
        <w:rPr>
          <w:vanish/>
          <w:sz w:val="16"/>
        </w:rPr>
        <w:t>outer</w:t>
      </w:r>
      <w:r w:rsidRPr="00CA7227">
        <w:rPr>
          <w:sz w:val="16"/>
        </w:rPr>
        <w:t xml:space="preserve"> </w:t>
      </w:r>
      <w:r w:rsidRPr="00996312">
        <w:rPr>
          <w:vanish/>
          <w:sz w:val="16"/>
        </w:rPr>
        <w:t>space—spatial</w:t>
      </w:r>
      <w:r w:rsidRPr="00CA7227">
        <w:rPr>
          <w:sz w:val="16"/>
        </w:rPr>
        <w:t xml:space="preserve"> </w:t>
      </w:r>
      <w:r w:rsidRPr="00996312">
        <w:rPr>
          <w:vanish/>
          <w:sz w:val="16"/>
        </w:rPr>
        <w:t>justice</w:t>
      </w:r>
      <w:r w:rsidRPr="00CA7227">
        <w:rPr>
          <w:sz w:val="16"/>
        </w:rPr>
        <w:t xml:space="preserve"> </w:t>
      </w:r>
      <w:r w:rsidRPr="00996312">
        <w:rPr>
          <w:vanish/>
          <w:sz w:val="16"/>
        </w:rPr>
        <w:t>in</w:t>
      </w:r>
      <w:r w:rsidRPr="00CA7227">
        <w:rPr>
          <w:sz w:val="16"/>
        </w:rPr>
        <w:t xml:space="preserve"> </w:t>
      </w:r>
      <w:r w:rsidRPr="00996312">
        <w:rPr>
          <w:vanish/>
          <w:sz w:val="16"/>
        </w:rPr>
        <w:t>outer</w:t>
      </w:r>
      <w:r w:rsidRPr="00CA7227">
        <w:rPr>
          <w:sz w:val="16"/>
        </w:rPr>
        <w:t xml:space="preserve"> </w:t>
      </w:r>
      <w:r w:rsidRPr="00996312">
        <w:rPr>
          <w:vanish/>
          <w:sz w:val="16"/>
        </w:rPr>
        <w:t>space</w:t>
      </w:r>
      <w:r w:rsidRPr="00CA7227">
        <w:rPr>
          <w:sz w:val="16"/>
        </w:rPr>
        <w:t xml:space="preserve"> </w:t>
      </w:r>
      <w:r w:rsidRPr="00996312">
        <w:rPr>
          <w:vanish/>
          <w:sz w:val="16"/>
        </w:rPr>
        <w:t>increasingly</w:t>
      </w:r>
      <w:r w:rsidRPr="00CA7227">
        <w:rPr>
          <w:sz w:val="16"/>
        </w:rPr>
        <w:t xml:space="preserve"> </w:t>
      </w:r>
      <w:r w:rsidRPr="00996312">
        <w:rPr>
          <w:vanish/>
          <w:sz w:val="16"/>
        </w:rPr>
        <w:t>comes</w:t>
      </w:r>
      <w:r w:rsidRPr="00CA7227">
        <w:rPr>
          <w:sz w:val="16"/>
        </w:rPr>
        <w:t xml:space="preserve"> </w:t>
      </w:r>
      <w:r w:rsidRPr="00996312">
        <w:rPr>
          <w:vanish/>
          <w:sz w:val="16"/>
        </w:rPr>
        <w:t>to</w:t>
      </w:r>
      <w:r w:rsidRPr="00CA7227">
        <w:rPr>
          <w:sz w:val="16"/>
        </w:rPr>
        <w:t xml:space="preserve"> </w:t>
      </w:r>
      <w:r w:rsidRPr="00996312">
        <w:rPr>
          <w:vanish/>
          <w:sz w:val="16"/>
        </w:rPr>
        <w:t>mean</w:t>
      </w:r>
      <w:r w:rsidRPr="00CA7227">
        <w:rPr>
          <w:sz w:val="16"/>
        </w:rPr>
        <w:t xml:space="preserve"> </w:t>
      </w:r>
      <w:r w:rsidRPr="00996312">
        <w:rPr>
          <w:vanish/>
          <w:sz w:val="16"/>
        </w:rPr>
        <w:t>the</w:t>
      </w:r>
      <w:r w:rsidRPr="00CA7227">
        <w:rPr>
          <w:sz w:val="16"/>
        </w:rPr>
        <w:t xml:space="preserve"> </w:t>
      </w:r>
      <w:r w:rsidRPr="00996312">
        <w:rPr>
          <w:vanish/>
          <w:sz w:val="16"/>
        </w:rPr>
        <w:t>‘justice'</w:t>
      </w:r>
      <w:r w:rsidRPr="00CA7227">
        <w:rPr>
          <w:sz w:val="16"/>
        </w:rPr>
        <w:t xml:space="preserve"> </w:t>
      </w:r>
      <w:r w:rsidRPr="00996312">
        <w:rPr>
          <w:vanish/>
          <w:sz w:val="16"/>
        </w:rPr>
        <w:t>of</w:t>
      </w:r>
      <w:r w:rsidRPr="00CA7227">
        <w:rPr>
          <w:sz w:val="16"/>
        </w:rPr>
        <w:t xml:space="preserve"> </w:t>
      </w:r>
      <w:r w:rsidRPr="00996312">
        <w:rPr>
          <w:vanish/>
          <w:sz w:val="16"/>
        </w:rPr>
        <w:t>capital,</w:t>
      </w:r>
      <w:r w:rsidRPr="00CA7227">
        <w:rPr>
          <w:sz w:val="16"/>
        </w:rPr>
        <w:t xml:space="preserve"> </w:t>
      </w:r>
      <w:r w:rsidRPr="00996312">
        <w:rPr>
          <w:vanish/>
          <w:sz w:val="16"/>
        </w:rPr>
        <w:t>capitalistkind</w:t>
      </w:r>
      <w:r w:rsidRPr="00CA7227">
        <w:rPr>
          <w:sz w:val="16"/>
        </w:rPr>
        <w:t xml:space="preserve"> </w:t>
      </w:r>
      <w:r w:rsidRPr="00996312">
        <w:rPr>
          <w:vanish/>
          <w:sz w:val="16"/>
        </w:rPr>
        <w:t>taking</w:t>
      </w:r>
      <w:r w:rsidRPr="00CA7227">
        <w:rPr>
          <w:sz w:val="16"/>
        </w:rPr>
        <w:t xml:space="preserve"> </w:t>
      </w:r>
      <w:r w:rsidRPr="00996312">
        <w:rPr>
          <w:vanish/>
          <w:sz w:val="16"/>
        </w:rPr>
        <w:t>the</w:t>
      </w:r>
      <w:r w:rsidRPr="00CA7227">
        <w:rPr>
          <w:sz w:val="16"/>
        </w:rPr>
        <w:t xml:space="preserve"> </w:t>
      </w:r>
      <w:r w:rsidRPr="00996312">
        <w:rPr>
          <w:vanish/>
          <w:sz w:val="16"/>
        </w:rPr>
        <w:t>place</w:t>
      </w:r>
      <w:r w:rsidRPr="00CA7227">
        <w:rPr>
          <w:sz w:val="16"/>
        </w:rPr>
        <w:t xml:space="preserve"> </w:t>
      </w:r>
      <w:r w:rsidRPr="00996312">
        <w:rPr>
          <w:vanish/>
          <w:sz w:val="16"/>
        </w:rPr>
        <w:t>of</w:t>
      </w:r>
      <w:r w:rsidRPr="00CA7227">
        <w:rPr>
          <w:sz w:val="16"/>
        </w:rPr>
        <w:t xml:space="preserve"> </w:t>
      </w:r>
      <w:r w:rsidRPr="00996312">
        <w:rPr>
          <w:vanish/>
          <w:sz w:val="16"/>
        </w:rPr>
        <w:t>humankind.</w:t>
      </w:r>
      <w:r w:rsidRPr="00CA7227">
        <w:rPr>
          <w:sz w:val="16"/>
        </w:rPr>
        <w:t xml:space="preserve"> </w:t>
      </w:r>
      <w:r w:rsidRPr="00996312">
        <w:rPr>
          <w:vanish/>
          <w:sz w:val="16"/>
        </w:rPr>
        <w:t>It</w:t>
      </w:r>
      <w:r w:rsidRPr="00CA7227">
        <w:rPr>
          <w:sz w:val="16"/>
        </w:rPr>
        <w:t xml:space="preserve"> </w:t>
      </w:r>
      <w:r w:rsidRPr="00996312">
        <w:rPr>
          <w:vanish/>
          <w:sz w:val="16"/>
        </w:rPr>
        <w:t>is</w:t>
      </w:r>
      <w:r w:rsidRPr="00CA7227">
        <w:rPr>
          <w:sz w:val="16"/>
        </w:rPr>
        <w:t xml:space="preserve"> </w:t>
      </w:r>
      <w:r w:rsidRPr="00996312">
        <w:rPr>
          <w:vanish/>
          <w:sz w:val="16"/>
        </w:rPr>
        <w:t>comparatively</w:t>
      </w:r>
      <w:r w:rsidRPr="00CA7227">
        <w:rPr>
          <w:sz w:val="16"/>
        </w:rPr>
        <w:t xml:space="preserve"> </w:t>
      </w:r>
      <w:r w:rsidRPr="00996312">
        <w:rPr>
          <w:vanish/>
          <w:sz w:val="16"/>
        </w:rPr>
        <w:t>easy</w:t>
      </w:r>
      <w:r w:rsidRPr="00CA7227">
        <w:rPr>
          <w:sz w:val="16"/>
        </w:rPr>
        <w:t xml:space="preserve"> </w:t>
      </w:r>
      <w:r w:rsidRPr="00996312">
        <w:rPr>
          <w:vanish/>
          <w:sz w:val="16"/>
        </w:rPr>
        <w:t>to</w:t>
      </w:r>
      <w:r w:rsidRPr="00CA7227">
        <w:rPr>
          <w:sz w:val="16"/>
        </w:rPr>
        <w:t xml:space="preserve"> </w:t>
      </w:r>
      <w:r w:rsidRPr="00996312">
        <w:rPr>
          <w:vanish/>
          <w:sz w:val="16"/>
        </w:rPr>
        <w:t>declare</w:t>
      </w:r>
      <w:r w:rsidRPr="00CA7227">
        <w:rPr>
          <w:sz w:val="16"/>
        </w:rPr>
        <w:t xml:space="preserve"> </w:t>
      </w:r>
      <w:r w:rsidRPr="00996312">
        <w:rPr>
          <w:vanish/>
          <w:sz w:val="16"/>
        </w:rPr>
        <w:t>that</w:t>
      </w:r>
      <w:r w:rsidRPr="00CA7227">
        <w:rPr>
          <w:sz w:val="16"/>
        </w:rPr>
        <w:t xml:space="preserve"> </w:t>
      </w:r>
      <w:r w:rsidRPr="00996312">
        <w:rPr>
          <w:vanish/>
          <w:sz w:val="16"/>
        </w:rPr>
        <w:t>outer</w:t>
      </w:r>
      <w:r w:rsidRPr="00CA7227">
        <w:rPr>
          <w:sz w:val="16"/>
        </w:rPr>
        <w:t xml:space="preserve"> </w:t>
      </w:r>
      <w:r w:rsidRPr="00996312">
        <w:rPr>
          <w:vanish/>
          <w:sz w:val="16"/>
        </w:rPr>
        <w:t>space</w:t>
      </w:r>
      <w:r w:rsidRPr="00CA7227">
        <w:rPr>
          <w:sz w:val="16"/>
        </w:rPr>
        <w:t xml:space="preserve"> </w:t>
      </w:r>
      <w:r w:rsidRPr="00996312">
        <w:rPr>
          <w:vanish/>
          <w:sz w:val="16"/>
        </w:rPr>
        <w:t>is</w:t>
      </w:r>
      <w:r w:rsidRPr="00CA7227">
        <w:rPr>
          <w:sz w:val="16"/>
        </w:rPr>
        <w:t xml:space="preserve"> </w:t>
      </w:r>
      <w:r w:rsidRPr="00996312">
        <w:rPr>
          <w:vanish/>
          <w:sz w:val="16"/>
        </w:rPr>
        <w:t>a</w:t>
      </w:r>
      <w:r w:rsidRPr="00CA7227">
        <w:rPr>
          <w:sz w:val="16"/>
        </w:rPr>
        <w:t xml:space="preserve"> </w:t>
      </w:r>
      <w:r w:rsidRPr="00996312">
        <w:rPr>
          <w:vanish/>
          <w:sz w:val="16"/>
        </w:rPr>
        <w:t>commons,</w:t>
      </w:r>
      <w:r w:rsidRPr="00CA7227">
        <w:rPr>
          <w:sz w:val="16"/>
        </w:rPr>
        <w:t xml:space="preserve"> </w:t>
      </w:r>
      <w:r w:rsidRPr="00996312">
        <w:rPr>
          <w:vanish/>
          <w:sz w:val="16"/>
        </w:rPr>
        <w:t>as</w:t>
      </w:r>
      <w:r w:rsidRPr="00CA7227">
        <w:rPr>
          <w:sz w:val="16"/>
        </w:rPr>
        <w:t xml:space="preserve"> </w:t>
      </w:r>
      <w:r w:rsidRPr="00996312">
        <w:rPr>
          <w:vanish/>
          <w:sz w:val="16"/>
        </w:rPr>
        <w:t>the</w:t>
      </w:r>
      <w:r w:rsidRPr="00CA7227">
        <w:rPr>
          <w:sz w:val="16"/>
        </w:rPr>
        <w:t xml:space="preserve"> </w:t>
      </w:r>
      <w:r w:rsidRPr="00996312">
        <w:rPr>
          <w:vanish/>
          <w:sz w:val="16"/>
        </w:rPr>
        <w:t>Outer</w:t>
      </w:r>
      <w:r w:rsidRPr="00CA7227">
        <w:rPr>
          <w:sz w:val="16"/>
        </w:rPr>
        <w:t xml:space="preserve"> </w:t>
      </w:r>
      <w:r w:rsidRPr="00996312">
        <w:rPr>
          <w:vanish/>
          <w:sz w:val="16"/>
        </w:rPr>
        <w:t>Space</w:t>
      </w:r>
      <w:r w:rsidRPr="00CA7227">
        <w:rPr>
          <w:sz w:val="16"/>
        </w:rPr>
        <w:t xml:space="preserve"> </w:t>
      </w:r>
      <w:r w:rsidRPr="00996312">
        <w:rPr>
          <w:vanish/>
          <w:sz w:val="16"/>
        </w:rPr>
        <w:t>Treaty</w:t>
      </w:r>
      <w:r w:rsidRPr="00CA7227">
        <w:rPr>
          <w:sz w:val="16"/>
        </w:rPr>
        <w:t xml:space="preserve"> </w:t>
      </w:r>
      <w:r w:rsidRPr="00996312">
        <w:rPr>
          <w:vanish/>
          <w:sz w:val="16"/>
        </w:rPr>
        <w:t>did</w:t>
      </w:r>
      <w:r w:rsidRPr="00CA7227">
        <w:rPr>
          <w:sz w:val="16"/>
        </w:rPr>
        <w:t xml:space="preserve"> </w:t>
      </w:r>
      <w:r w:rsidRPr="00996312">
        <w:rPr>
          <w:vanish/>
          <w:sz w:val="16"/>
        </w:rPr>
        <w:t>in</w:t>
      </w:r>
      <w:r w:rsidRPr="00CA7227">
        <w:rPr>
          <w:sz w:val="16"/>
        </w:rPr>
        <w:t xml:space="preserve"> </w:t>
      </w:r>
      <w:r w:rsidRPr="00996312">
        <w:rPr>
          <w:vanish/>
          <w:sz w:val="16"/>
        </w:rPr>
        <w:t>the</w:t>
      </w:r>
      <w:r w:rsidRPr="00CA7227">
        <w:rPr>
          <w:sz w:val="16"/>
        </w:rPr>
        <w:t xml:space="preserve"> </w:t>
      </w:r>
      <w:r w:rsidRPr="00996312">
        <w:rPr>
          <w:vanish/>
          <w:sz w:val="16"/>
        </w:rPr>
        <w:t>late</w:t>
      </w:r>
      <w:r w:rsidRPr="00CA7227">
        <w:rPr>
          <w:sz w:val="16"/>
        </w:rPr>
        <w:t xml:space="preserve"> </w:t>
      </w:r>
      <w:r w:rsidRPr="00996312">
        <w:rPr>
          <w:vanish/>
          <w:sz w:val="16"/>
        </w:rPr>
        <w:t>1960s,</w:t>
      </w:r>
      <w:r w:rsidRPr="00CA7227">
        <w:rPr>
          <w:sz w:val="16"/>
        </w:rPr>
        <w:t xml:space="preserve"> </w:t>
      </w:r>
      <w:r w:rsidRPr="00996312">
        <w:rPr>
          <w:vanish/>
          <w:sz w:val="16"/>
        </w:rPr>
        <w:t>when</w:t>
      </w:r>
      <w:r w:rsidRPr="00CA7227">
        <w:rPr>
          <w:sz w:val="16"/>
        </w:rPr>
        <w:t xml:space="preserve"> </w:t>
      </w:r>
      <w:r w:rsidRPr="00996312">
        <w:rPr>
          <w:vanish/>
          <w:sz w:val="16"/>
        </w:rPr>
        <w:t>that</w:t>
      </w:r>
      <w:r w:rsidRPr="00CA7227">
        <w:rPr>
          <w:sz w:val="16"/>
        </w:rPr>
        <w:t xml:space="preserve"> </w:t>
      </w:r>
      <w:r w:rsidRPr="00996312">
        <w:rPr>
          <w:vanish/>
          <w:sz w:val="16"/>
        </w:rPr>
        <w:t>domain</w:t>
      </w:r>
      <w:r w:rsidRPr="00CA7227">
        <w:rPr>
          <w:sz w:val="16"/>
        </w:rPr>
        <w:t xml:space="preserve"> </w:t>
      </w:r>
      <w:r w:rsidRPr="00996312">
        <w:rPr>
          <w:vanish/>
          <w:sz w:val="16"/>
        </w:rPr>
        <w:t>is,</w:t>
      </w:r>
      <w:r w:rsidRPr="00CA7227">
        <w:rPr>
          <w:sz w:val="16"/>
        </w:rPr>
        <w:t xml:space="preserve"> </w:t>
      </w:r>
      <w:r w:rsidRPr="00996312">
        <w:rPr>
          <w:vanish/>
          <w:sz w:val="16"/>
        </w:rPr>
        <w:t>for</w:t>
      </w:r>
      <w:r w:rsidRPr="00CA7227">
        <w:rPr>
          <w:sz w:val="16"/>
        </w:rPr>
        <w:t xml:space="preserve"> </w:t>
      </w:r>
      <w:r w:rsidRPr="00996312">
        <w:rPr>
          <w:vanish/>
          <w:sz w:val="16"/>
        </w:rPr>
        <w:t>all</w:t>
      </w:r>
      <w:r w:rsidRPr="00CA7227">
        <w:rPr>
          <w:sz w:val="16"/>
        </w:rPr>
        <w:t xml:space="preserve"> </w:t>
      </w:r>
      <w:r w:rsidRPr="00996312">
        <w:rPr>
          <w:vanish/>
          <w:sz w:val="16"/>
        </w:rPr>
        <w:t>practical</w:t>
      </w:r>
      <w:r w:rsidRPr="00CA7227">
        <w:rPr>
          <w:sz w:val="16"/>
        </w:rPr>
        <w:t xml:space="preserve"> </w:t>
      </w:r>
      <w:r w:rsidRPr="00996312">
        <w:rPr>
          <w:vanish/>
          <w:sz w:val="16"/>
        </w:rPr>
        <w:t>purposes,</w:t>
      </w:r>
      <w:r w:rsidRPr="00CA7227">
        <w:rPr>
          <w:sz w:val="16"/>
        </w:rPr>
        <w:t xml:space="preserve"> </w:t>
      </w:r>
      <w:r w:rsidRPr="00996312">
        <w:rPr>
          <w:vanish/>
          <w:sz w:val="16"/>
        </w:rPr>
        <w:t>inaccessible</w:t>
      </w:r>
      <w:r w:rsidRPr="00CA7227">
        <w:rPr>
          <w:sz w:val="16"/>
        </w:rPr>
        <w:t xml:space="preserve"> </w:t>
      </w:r>
      <w:r w:rsidRPr="00996312">
        <w:rPr>
          <w:vanish/>
          <w:sz w:val="16"/>
        </w:rPr>
        <w:t>to</w:t>
      </w:r>
      <w:r w:rsidRPr="00CA7227">
        <w:rPr>
          <w:sz w:val="16"/>
        </w:rPr>
        <w:t xml:space="preserve"> </w:t>
      </w:r>
      <w:r w:rsidRPr="00996312">
        <w:rPr>
          <w:vanish/>
          <w:sz w:val="16"/>
        </w:rPr>
        <w:t>capital;</w:t>
      </w:r>
      <w:r w:rsidRPr="00CA7227">
        <w:rPr>
          <w:sz w:val="16"/>
        </w:rPr>
        <w:t xml:space="preserve"> </w:t>
      </w:r>
      <w:r w:rsidRPr="00996312">
        <w:rPr>
          <w:vanish/>
          <w:sz w:val="16"/>
        </w:rPr>
        <w:t>with</w:t>
      </w:r>
      <w:r w:rsidRPr="00CA7227">
        <w:rPr>
          <w:sz w:val="16"/>
        </w:rPr>
        <w:t xml:space="preserve"> </w:t>
      </w:r>
      <w:r w:rsidRPr="00996312">
        <w:rPr>
          <w:vanish/>
          <w:sz w:val="16"/>
        </w:rPr>
        <w:t>the</w:t>
      </w:r>
      <w:r w:rsidRPr="00CA7227">
        <w:rPr>
          <w:sz w:val="16"/>
        </w:rPr>
        <w:t xml:space="preserve"> </w:t>
      </w:r>
      <w:r w:rsidRPr="00996312">
        <w:rPr>
          <w:vanish/>
          <w:sz w:val="16"/>
        </w:rPr>
        <w:t>heightened</w:t>
      </w:r>
      <w:r w:rsidRPr="00CA7227">
        <w:rPr>
          <w:sz w:val="16"/>
        </w:rPr>
        <w:t xml:space="preserve"> </w:t>
      </w:r>
      <w:r w:rsidRPr="00996312">
        <w:rPr>
          <w:vanish/>
          <w:sz w:val="16"/>
        </w:rPr>
        <w:t>accessibility</w:t>
      </w:r>
      <w:r w:rsidRPr="00CA7227">
        <w:rPr>
          <w:sz w:val="16"/>
        </w:rPr>
        <w:t xml:space="preserve"> </w:t>
      </w:r>
      <w:r w:rsidRPr="00996312">
        <w:rPr>
          <w:vanish/>
          <w:sz w:val="16"/>
        </w:rPr>
        <w:t>of</w:t>
      </w:r>
      <w:r w:rsidRPr="00CA7227">
        <w:rPr>
          <w:sz w:val="16"/>
        </w:rPr>
        <w:t xml:space="preserve"> </w:t>
      </w:r>
      <w:r w:rsidRPr="00996312">
        <w:rPr>
          <w:vanish/>
          <w:sz w:val="16"/>
        </w:rPr>
        <w:t>outer</w:t>
      </w:r>
      <w:r w:rsidRPr="00CA7227">
        <w:rPr>
          <w:sz w:val="16"/>
        </w:rPr>
        <w:t xml:space="preserve"> </w:t>
      </w:r>
      <w:r w:rsidRPr="00996312">
        <w:rPr>
          <w:vanish/>
          <w:sz w:val="16"/>
        </w:rPr>
        <w:t>space,</w:t>
      </w:r>
      <w:r w:rsidRPr="00CA7227">
        <w:rPr>
          <w:sz w:val="16"/>
        </w:rPr>
        <w:t xml:space="preserve"> </w:t>
      </w:r>
      <w:r w:rsidRPr="00996312">
        <w:rPr>
          <w:vanish/>
          <w:sz w:val="16"/>
        </w:rPr>
        <w:t>however,</w:t>
      </w:r>
      <w:r w:rsidRPr="00CA7227">
        <w:rPr>
          <w:sz w:val="16"/>
        </w:rPr>
        <w:t xml:space="preserve"> </w:t>
      </w:r>
      <w:r w:rsidRPr="00996312">
        <w:rPr>
          <w:vanish/>
          <w:sz w:val="16"/>
        </w:rPr>
        <w:t>it</w:t>
      </w:r>
      <w:r w:rsidRPr="00CA7227">
        <w:rPr>
          <w:sz w:val="16"/>
        </w:rPr>
        <w:t xml:space="preserve"> </w:t>
      </w:r>
      <w:r w:rsidRPr="00996312">
        <w:rPr>
          <w:vanish/>
          <w:sz w:val="16"/>
        </w:rPr>
        <w:t>is</w:t>
      </w:r>
      <w:r w:rsidRPr="00CA7227">
        <w:rPr>
          <w:sz w:val="16"/>
        </w:rPr>
        <w:t xml:space="preserve"> </w:t>
      </w:r>
      <w:r w:rsidRPr="00996312">
        <w:rPr>
          <w:vanish/>
          <w:sz w:val="16"/>
        </w:rPr>
        <w:t>unsurprising</w:t>
      </w:r>
      <w:r w:rsidRPr="00CA7227">
        <w:rPr>
          <w:sz w:val="16"/>
        </w:rPr>
        <w:t xml:space="preserve"> </w:t>
      </w:r>
      <w:r w:rsidRPr="00996312">
        <w:rPr>
          <w:vanish/>
          <w:sz w:val="16"/>
        </w:rPr>
        <w:t>that</w:t>
      </w:r>
      <w:r w:rsidRPr="00CA7227">
        <w:rPr>
          <w:sz w:val="16"/>
        </w:rPr>
        <w:t xml:space="preserve"> </w:t>
      </w:r>
      <w:r w:rsidRPr="00996312">
        <w:rPr>
          <w:vanish/>
          <w:sz w:val="16"/>
        </w:rPr>
        <w:t>central</w:t>
      </w:r>
      <w:r w:rsidRPr="00CA7227">
        <w:rPr>
          <w:sz w:val="16"/>
        </w:rPr>
        <w:t xml:space="preserve"> </w:t>
      </w:r>
      <w:r w:rsidRPr="00996312">
        <w:rPr>
          <w:vanish/>
          <w:sz w:val="16"/>
        </w:rPr>
        <w:t>political</w:t>
      </w:r>
      <w:r w:rsidRPr="00CA7227">
        <w:rPr>
          <w:sz w:val="16"/>
        </w:rPr>
        <w:t xml:space="preserve"> </w:t>
      </w:r>
      <w:r w:rsidRPr="00996312">
        <w:rPr>
          <w:vanish/>
          <w:sz w:val="16"/>
        </w:rPr>
        <w:t>agents,</w:t>
      </w:r>
      <w:r w:rsidRPr="00CA7227">
        <w:rPr>
          <w:sz w:val="16"/>
        </w:rPr>
        <w:t xml:space="preserve"> </w:t>
      </w:r>
      <w:r w:rsidRPr="00996312">
        <w:rPr>
          <w:vanish/>
          <w:sz w:val="16"/>
        </w:rPr>
        <w:t>such</w:t>
      </w:r>
      <w:r w:rsidRPr="00CA7227">
        <w:rPr>
          <w:sz w:val="16"/>
        </w:rPr>
        <w:t xml:space="preserve"> </w:t>
      </w:r>
      <w:r w:rsidRPr="00996312">
        <w:rPr>
          <w:vanish/>
          <w:sz w:val="16"/>
        </w:rPr>
        <w:t>as</w:t>
      </w:r>
      <w:r w:rsidRPr="00CA7227">
        <w:rPr>
          <w:sz w:val="16"/>
        </w:rPr>
        <w:t xml:space="preserve"> </w:t>
      </w:r>
      <w:r w:rsidRPr="00996312">
        <w:rPr>
          <w:vanish/>
          <w:sz w:val="16"/>
        </w:rPr>
        <w:t>President</w:t>
      </w:r>
      <w:r w:rsidRPr="00CA7227">
        <w:rPr>
          <w:sz w:val="16"/>
        </w:rPr>
        <w:t xml:space="preserve"> </w:t>
      </w:r>
      <w:r w:rsidRPr="00996312">
        <w:rPr>
          <w:vanish/>
          <w:sz w:val="16"/>
        </w:rPr>
        <w:t>Trump’s</w:t>
      </w:r>
      <w:r w:rsidRPr="00CA7227">
        <w:rPr>
          <w:sz w:val="16"/>
        </w:rPr>
        <w:t xml:space="preserve"> </w:t>
      </w:r>
      <w:r w:rsidRPr="00996312">
        <w:rPr>
          <w:vanish/>
          <w:sz w:val="16"/>
        </w:rPr>
        <w:t>administration,</w:t>
      </w:r>
      <w:r w:rsidRPr="00CA7227">
        <w:rPr>
          <w:sz w:val="16"/>
        </w:rPr>
        <w:t xml:space="preserve"> </w:t>
      </w:r>
      <w:r w:rsidRPr="00996312">
        <w:rPr>
          <w:vanish/>
          <w:sz w:val="16"/>
        </w:rPr>
        <w:t>should</w:t>
      </w:r>
      <w:r w:rsidRPr="00CA7227">
        <w:rPr>
          <w:sz w:val="16"/>
        </w:rPr>
        <w:t xml:space="preserve"> </w:t>
      </w:r>
      <w:r w:rsidRPr="00996312">
        <w:rPr>
          <w:vanish/>
          <w:sz w:val="16"/>
        </w:rPr>
        <w:t>seek</w:t>
      </w:r>
      <w:r w:rsidRPr="00CA7227">
        <w:rPr>
          <w:sz w:val="16"/>
        </w:rPr>
        <w:t xml:space="preserve"> </w:t>
      </w:r>
      <w:r w:rsidRPr="00996312">
        <w:rPr>
          <w:vanish/>
          <w:sz w:val="16"/>
        </w:rPr>
        <w:t>to</w:t>
      </w:r>
      <w:r w:rsidRPr="00CA7227">
        <w:rPr>
          <w:sz w:val="16"/>
        </w:rPr>
        <w:t xml:space="preserve"> </w:t>
      </w:r>
      <w:r w:rsidRPr="00996312">
        <w:rPr>
          <w:vanish/>
          <w:sz w:val="16"/>
        </w:rPr>
        <w:t>dismantle</w:t>
      </w:r>
      <w:r w:rsidRPr="00CA7227">
        <w:rPr>
          <w:sz w:val="16"/>
        </w:rPr>
        <w:t xml:space="preserve"> </w:t>
      </w:r>
      <w:r w:rsidRPr="00996312">
        <w:rPr>
          <w:vanish/>
          <w:sz w:val="16"/>
        </w:rPr>
        <w:t>this</w:t>
      </w:r>
      <w:r w:rsidRPr="00CA7227">
        <w:rPr>
          <w:sz w:val="16"/>
        </w:rPr>
        <w:t xml:space="preserve"> </w:t>
      </w:r>
      <w:r w:rsidRPr="00996312">
        <w:rPr>
          <w:vanish/>
          <w:sz w:val="16"/>
        </w:rPr>
        <w:t>regulatory</w:t>
      </w:r>
      <w:r w:rsidRPr="00CA7227">
        <w:rPr>
          <w:sz w:val="16"/>
        </w:rPr>
        <w:t xml:space="preserve"> </w:t>
      </w:r>
      <w:r w:rsidRPr="00996312">
        <w:rPr>
          <w:vanish/>
          <w:sz w:val="16"/>
        </w:rPr>
        <w:t>framework</w:t>
      </w:r>
      <w:r w:rsidRPr="00CA7227">
        <w:rPr>
          <w:sz w:val="16"/>
        </w:rPr>
        <w:t xml:space="preserve"> </w:t>
      </w:r>
      <w:r w:rsidRPr="00996312">
        <w:rPr>
          <w:vanish/>
          <w:sz w:val="16"/>
        </w:rPr>
        <w:t>and</w:t>
      </w:r>
      <w:r w:rsidRPr="00CA7227">
        <w:rPr>
          <w:sz w:val="16"/>
        </w:rPr>
        <w:t xml:space="preserve"> </w:t>
      </w:r>
      <w:r w:rsidRPr="00996312">
        <w:rPr>
          <w:vanish/>
          <w:sz w:val="16"/>
        </w:rPr>
        <w:t>ensure</w:t>
      </w:r>
      <w:r w:rsidRPr="00CA7227">
        <w:rPr>
          <w:sz w:val="16"/>
        </w:rPr>
        <w:t xml:space="preserve"> </w:t>
      </w:r>
      <w:r w:rsidRPr="00996312">
        <w:rPr>
          <w:vanish/>
          <w:sz w:val="16"/>
        </w:rPr>
        <w:t>the</w:t>
      </w:r>
      <w:r w:rsidRPr="00CA7227">
        <w:rPr>
          <w:sz w:val="16"/>
        </w:rPr>
        <w:t xml:space="preserve"> </w:t>
      </w:r>
      <w:r w:rsidRPr="00996312">
        <w:rPr>
          <w:vanish/>
          <w:sz w:val="16"/>
        </w:rPr>
        <w:t>smooth</w:t>
      </w:r>
      <w:r w:rsidRPr="00CA7227">
        <w:rPr>
          <w:sz w:val="16"/>
        </w:rPr>
        <w:t xml:space="preserve"> </w:t>
      </w:r>
      <w:r w:rsidRPr="00996312">
        <w:rPr>
          <w:vanish/>
          <w:sz w:val="16"/>
        </w:rPr>
        <w:t>functioning</w:t>
      </w:r>
      <w:r w:rsidRPr="00CA7227">
        <w:rPr>
          <w:sz w:val="16"/>
        </w:rPr>
        <w:t xml:space="preserve"> </w:t>
      </w:r>
      <w:r w:rsidRPr="00996312">
        <w:rPr>
          <w:vanish/>
          <w:sz w:val="16"/>
        </w:rPr>
        <w:t>of</w:t>
      </w:r>
      <w:r w:rsidRPr="00CA7227">
        <w:rPr>
          <w:sz w:val="16"/>
        </w:rPr>
        <w:t xml:space="preserve"> </w:t>
      </w:r>
      <w:r w:rsidRPr="00996312">
        <w:rPr>
          <w:vanish/>
          <w:sz w:val="16"/>
        </w:rPr>
        <w:t>capital</w:t>
      </w:r>
      <w:r w:rsidRPr="00CA7227">
        <w:rPr>
          <w:sz w:val="16"/>
        </w:rPr>
        <w:t xml:space="preserve"> </w:t>
      </w:r>
      <w:r w:rsidRPr="00996312">
        <w:rPr>
          <w:vanish/>
          <w:sz w:val="16"/>
        </w:rPr>
        <w:t>accumulation</w:t>
      </w:r>
      <w:r w:rsidRPr="00CA7227">
        <w:rPr>
          <w:sz w:val="16"/>
        </w:rPr>
        <w:t xml:space="preserve"> </w:t>
      </w:r>
      <w:r w:rsidRPr="00996312">
        <w:rPr>
          <w:vanish/>
          <w:sz w:val="16"/>
        </w:rPr>
        <w:t>beyond</w:t>
      </w:r>
      <w:r w:rsidRPr="00CA7227">
        <w:rPr>
          <w:sz w:val="16"/>
        </w:rPr>
        <w:t xml:space="preserve"> </w:t>
      </w:r>
      <w:r w:rsidRPr="00996312">
        <w:rPr>
          <w:vanish/>
          <w:sz w:val="16"/>
        </w:rPr>
        <w:t>the</w:t>
      </w:r>
      <w:r w:rsidRPr="00CA7227">
        <w:rPr>
          <w:sz w:val="16"/>
        </w:rPr>
        <w:t xml:space="preserve"> </w:t>
      </w:r>
      <w:r w:rsidRPr="00996312">
        <w:rPr>
          <w:vanish/>
          <w:sz w:val="16"/>
        </w:rPr>
        <w:t>terrains</w:t>
      </w:r>
      <w:r w:rsidRPr="00CA7227">
        <w:rPr>
          <w:sz w:val="16"/>
        </w:rPr>
        <w:t xml:space="preserve"> </w:t>
      </w:r>
      <w:r w:rsidRPr="00996312">
        <w:rPr>
          <w:vanish/>
          <w:sz w:val="16"/>
        </w:rPr>
        <w:t>of</w:t>
      </w:r>
      <w:r w:rsidRPr="00CA7227">
        <w:rPr>
          <w:sz w:val="16"/>
        </w:rPr>
        <w:t xml:space="preserve"> </w:t>
      </w:r>
      <w:r w:rsidRPr="00996312">
        <w:rPr>
          <w:vanish/>
          <w:sz w:val="16"/>
        </w:rPr>
        <w:t>Earth.</w:t>
      </w:r>
      <w:r w:rsidRPr="00CA7227">
        <w:rPr>
          <w:sz w:val="16"/>
        </w:rPr>
        <w:t xml:space="preserve"> </w:t>
      </w:r>
    </w:p>
    <w:p w14:paraId="2802F776" w14:textId="77777777" w:rsidR="005D7438" w:rsidRPr="00996312" w:rsidRDefault="005D7438" w:rsidP="005D7438">
      <w:pPr>
        <w:rPr>
          <w:vanish/>
          <w:sz w:val="16"/>
        </w:rPr>
      </w:pPr>
      <w:r w:rsidRPr="00996312">
        <w:rPr>
          <w:vanish/>
          <w:sz w:val="16"/>
        </w:rPr>
        <w:t>What</w:t>
      </w:r>
      <w:r w:rsidRPr="00CA7227">
        <w:rPr>
          <w:sz w:val="16"/>
        </w:rPr>
        <w:t xml:space="preserve"> </w:t>
      </w:r>
      <w:r w:rsidRPr="00996312">
        <w:rPr>
          <w:vanish/>
          <w:sz w:val="16"/>
        </w:rPr>
        <w:t>kind</w:t>
      </w:r>
      <w:r w:rsidRPr="00CA7227">
        <w:rPr>
          <w:sz w:val="16"/>
        </w:rPr>
        <w:t xml:space="preserve"> </w:t>
      </w:r>
      <w:r w:rsidRPr="00996312">
        <w:rPr>
          <w:vanish/>
          <w:sz w:val="16"/>
        </w:rPr>
        <w:t>of</w:t>
      </w:r>
      <w:r w:rsidRPr="00CA7227">
        <w:rPr>
          <w:sz w:val="16"/>
        </w:rPr>
        <w:t xml:space="preserve"> </w:t>
      </w:r>
      <w:r w:rsidRPr="00996312">
        <w:rPr>
          <w:vanish/>
          <w:sz w:val="16"/>
        </w:rPr>
        <w:t>capitalism</w:t>
      </w:r>
      <w:r w:rsidRPr="00CA7227">
        <w:rPr>
          <w:sz w:val="16"/>
        </w:rPr>
        <w:t xml:space="preserve"> </w:t>
      </w:r>
      <w:r w:rsidRPr="00996312">
        <w:rPr>
          <w:vanish/>
          <w:sz w:val="16"/>
        </w:rPr>
        <w:t>is</w:t>
      </w:r>
      <w:r w:rsidRPr="00CA7227">
        <w:rPr>
          <w:sz w:val="16"/>
        </w:rPr>
        <w:t xml:space="preserve"> </w:t>
      </w:r>
      <w:r w:rsidRPr="00996312">
        <w:rPr>
          <w:vanish/>
          <w:sz w:val="16"/>
        </w:rPr>
        <w:t>being</w:t>
      </w:r>
      <w:r w:rsidRPr="00CA7227">
        <w:rPr>
          <w:sz w:val="16"/>
        </w:rPr>
        <w:t xml:space="preserve"> </w:t>
      </w:r>
      <w:r w:rsidRPr="00996312">
        <w:rPr>
          <w:vanish/>
          <w:sz w:val="16"/>
        </w:rPr>
        <w:t>projected</w:t>
      </w:r>
      <w:r w:rsidRPr="00CA7227">
        <w:rPr>
          <w:sz w:val="16"/>
        </w:rPr>
        <w:t xml:space="preserve"> </w:t>
      </w:r>
      <w:r w:rsidRPr="00996312">
        <w:rPr>
          <w:vanish/>
          <w:sz w:val="16"/>
        </w:rPr>
        <w:t>into</w:t>
      </w:r>
      <w:r w:rsidRPr="00CA7227">
        <w:rPr>
          <w:sz w:val="16"/>
        </w:rPr>
        <w:t xml:space="preserve"> </w:t>
      </w:r>
      <w:r w:rsidRPr="00996312">
        <w:rPr>
          <w:vanish/>
          <w:sz w:val="16"/>
        </w:rPr>
        <w:t>space?</w:t>
      </w:r>
      <w:r w:rsidRPr="00CA7227">
        <w:rPr>
          <w:sz w:val="16"/>
        </w:rPr>
        <w:t xml:space="preserve"> </w:t>
      </w:r>
      <w:r w:rsidRPr="00996312">
        <w:rPr>
          <w:vanish/>
          <w:sz w:val="16"/>
        </w:rPr>
        <w:t>The</w:t>
      </w:r>
      <w:r w:rsidRPr="00CA7227">
        <w:rPr>
          <w:sz w:val="16"/>
        </w:rPr>
        <w:t xml:space="preserve"> </w:t>
      </w:r>
      <w:r w:rsidRPr="00996312">
        <w:rPr>
          <w:vanish/>
          <w:sz w:val="16"/>
        </w:rPr>
        <w:t>complexity</w:t>
      </w:r>
      <w:r w:rsidRPr="00CA7227">
        <w:rPr>
          <w:sz w:val="16"/>
        </w:rPr>
        <w:t xml:space="preserve"> </w:t>
      </w:r>
      <w:r w:rsidRPr="00996312">
        <w:rPr>
          <w:vanish/>
          <w:sz w:val="16"/>
        </w:rPr>
        <w:t>of</w:t>
      </w:r>
      <w:r w:rsidRPr="00CA7227">
        <w:rPr>
          <w:sz w:val="16"/>
        </w:rPr>
        <w:t xml:space="preserve"> </w:t>
      </w:r>
      <w:r w:rsidRPr="00996312">
        <w:rPr>
          <w:vanish/>
          <w:sz w:val="16"/>
        </w:rPr>
        <w:t>state-market</w:t>
      </w:r>
      <w:r w:rsidRPr="00CA7227">
        <w:rPr>
          <w:sz w:val="16"/>
        </w:rPr>
        <w:t xml:space="preserve"> </w:t>
      </w:r>
      <w:r w:rsidRPr="00996312">
        <w:rPr>
          <w:vanish/>
          <w:sz w:val="16"/>
        </w:rPr>
        <w:t>relations</w:t>
      </w:r>
      <w:r w:rsidRPr="00CA7227">
        <w:rPr>
          <w:sz w:val="16"/>
        </w:rPr>
        <w:t xml:space="preserve"> </w:t>
      </w:r>
      <w:r w:rsidRPr="00996312">
        <w:rPr>
          <w:vanish/>
          <w:sz w:val="16"/>
        </w:rPr>
        <w:t>is</w:t>
      </w:r>
      <w:r w:rsidRPr="00CA7227">
        <w:rPr>
          <w:sz w:val="16"/>
        </w:rPr>
        <w:t xml:space="preserve"> </w:t>
      </w:r>
      <w:r w:rsidRPr="00996312">
        <w:rPr>
          <w:vanish/>
          <w:sz w:val="16"/>
        </w:rPr>
        <w:t>sufficient</w:t>
      </w:r>
      <w:r w:rsidRPr="00CA7227">
        <w:rPr>
          <w:sz w:val="16"/>
        </w:rPr>
        <w:t xml:space="preserve"> </w:t>
      </w:r>
      <w:r w:rsidRPr="00996312">
        <w:rPr>
          <w:vanish/>
          <w:sz w:val="16"/>
        </w:rPr>
        <w:t>to</w:t>
      </w:r>
      <w:r w:rsidRPr="00CA7227">
        <w:rPr>
          <w:sz w:val="16"/>
        </w:rPr>
        <w:t xml:space="preserve"> </w:t>
      </w:r>
      <w:r w:rsidRPr="00996312">
        <w:rPr>
          <w:vanish/>
          <w:sz w:val="16"/>
        </w:rPr>
        <w:t>force</w:t>
      </w:r>
      <w:r w:rsidRPr="00CA7227">
        <w:rPr>
          <w:sz w:val="16"/>
        </w:rPr>
        <w:t xml:space="preserve"> </w:t>
      </w:r>
      <w:r w:rsidRPr="00996312">
        <w:rPr>
          <w:vanish/>
          <w:sz w:val="16"/>
        </w:rPr>
        <w:t>us</w:t>
      </w:r>
      <w:r w:rsidRPr="00CA7227">
        <w:rPr>
          <w:sz w:val="16"/>
        </w:rPr>
        <w:t xml:space="preserve"> </w:t>
      </w:r>
      <w:r w:rsidRPr="00996312">
        <w:rPr>
          <w:vanish/>
          <w:sz w:val="16"/>
        </w:rPr>
        <w:t>to</w:t>
      </w:r>
      <w:r w:rsidRPr="00CA7227">
        <w:rPr>
          <w:sz w:val="16"/>
        </w:rPr>
        <w:t xml:space="preserve"> </w:t>
      </w:r>
      <w:r w:rsidRPr="00996312">
        <w:rPr>
          <w:vanish/>
          <w:sz w:val="16"/>
        </w:rPr>
        <w:t>hedge</w:t>
      </w:r>
      <w:r w:rsidRPr="00CA7227">
        <w:rPr>
          <w:sz w:val="16"/>
        </w:rPr>
        <w:t xml:space="preserve"> </w:t>
      </w:r>
      <w:r w:rsidRPr="00996312">
        <w:rPr>
          <w:vanish/>
          <w:sz w:val="16"/>
        </w:rPr>
        <w:t>against</w:t>
      </w:r>
      <w:r w:rsidRPr="00CA7227">
        <w:rPr>
          <w:sz w:val="16"/>
        </w:rPr>
        <w:t xml:space="preserve"> </w:t>
      </w:r>
      <w:r w:rsidRPr="00996312">
        <w:rPr>
          <w:vanish/>
          <w:sz w:val="16"/>
        </w:rPr>
        <w:t>a</w:t>
      </w:r>
      <w:r w:rsidRPr="00CA7227">
        <w:rPr>
          <w:sz w:val="16"/>
        </w:rPr>
        <w:t xml:space="preserve"> </w:t>
      </w:r>
      <w:r w:rsidRPr="00996312">
        <w:rPr>
          <w:vanish/>
          <w:sz w:val="16"/>
        </w:rPr>
        <w:t>simplified</w:t>
      </w:r>
      <w:r w:rsidRPr="00CA7227">
        <w:rPr>
          <w:sz w:val="16"/>
        </w:rPr>
        <w:t xml:space="preserve"> </w:t>
      </w:r>
      <w:r w:rsidRPr="00996312">
        <w:rPr>
          <w:vanish/>
          <w:sz w:val="16"/>
        </w:rPr>
        <w:t>reading</w:t>
      </w:r>
      <w:r w:rsidRPr="00CA7227">
        <w:rPr>
          <w:sz w:val="16"/>
        </w:rPr>
        <w:t xml:space="preserve"> </w:t>
      </w:r>
      <w:r w:rsidRPr="00996312">
        <w:rPr>
          <w:vanish/>
          <w:sz w:val="16"/>
        </w:rPr>
        <w:t>of</w:t>
      </w:r>
      <w:r w:rsidRPr="00CA7227">
        <w:rPr>
          <w:sz w:val="16"/>
        </w:rPr>
        <w:t xml:space="preserve"> </w:t>
      </w:r>
      <w:r w:rsidRPr="00996312">
        <w:rPr>
          <w:vanish/>
          <w:sz w:val="16"/>
        </w:rPr>
        <w:t>space</w:t>
      </w:r>
      <w:r w:rsidRPr="00CA7227">
        <w:rPr>
          <w:sz w:val="16"/>
        </w:rPr>
        <w:t xml:space="preserve"> </w:t>
      </w:r>
      <w:r w:rsidRPr="00996312">
        <w:rPr>
          <w:vanish/>
          <w:sz w:val="16"/>
        </w:rPr>
        <w:t>commercialization:</w:t>
      </w:r>
      <w:r w:rsidRPr="00CA7227">
        <w:rPr>
          <w:sz w:val="16"/>
        </w:rPr>
        <w:t xml:space="preserve"> </w:t>
      </w:r>
      <w:r w:rsidRPr="00996312">
        <w:rPr>
          <w:vanish/>
          <w:sz w:val="16"/>
        </w:rPr>
        <w:t>it</w:t>
      </w:r>
      <w:r w:rsidRPr="00CA7227">
        <w:rPr>
          <w:sz w:val="16"/>
        </w:rPr>
        <w:t xml:space="preserve"> </w:t>
      </w:r>
      <w:r w:rsidRPr="00996312">
        <w:rPr>
          <w:vanish/>
          <w:sz w:val="16"/>
        </w:rPr>
        <w:t>is</w:t>
      </w:r>
      <w:r w:rsidRPr="00CA7227">
        <w:rPr>
          <w:sz w:val="16"/>
        </w:rPr>
        <w:t xml:space="preserve"> </w:t>
      </w:r>
      <w:r w:rsidRPr="00996312">
        <w:rPr>
          <w:vanish/>
          <w:sz w:val="16"/>
        </w:rPr>
        <w:t>not</w:t>
      </w:r>
      <w:r w:rsidRPr="00CA7227">
        <w:rPr>
          <w:sz w:val="16"/>
        </w:rPr>
        <w:t xml:space="preserve"> </w:t>
      </w:r>
      <w:r w:rsidRPr="00996312">
        <w:rPr>
          <w:vanish/>
          <w:sz w:val="16"/>
        </w:rPr>
        <w:t>a</w:t>
      </w:r>
      <w:r w:rsidRPr="00CA7227">
        <w:rPr>
          <w:sz w:val="16"/>
        </w:rPr>
        <w:t xml:space="preserve"> </w:t>
      </w:r>
      <w:r w:rsidRPr="00996312">
        <w:rPr>
          <w:vanish/>
          <w:sz w:val="16"/>
        </w:rPr>
        <w:t>matter</w:t>
      </w:r>
      <w:r w:rsidRPr="00CA7227">
        <w:rPr>
          <w:sz w:val="16"/>
        </w:rPr>
        <w:t xml:space="preserve"> </w:t>
      </w:r>
      <w:r w:rsidRPr="00996312">
        <w:rPr>
          <w:vanish/>
          <w:sz w:val="16"/>
        </w:rPr>
        <w:t>of</w:t>
      </w:r>
      <w:r w:rsidRPr="00CA7227">
        <w:rPr>
          <w:sz w:val="16"/>
        </w:rPr>
        <w:t xml:space="preserve"> </w:t>
      </w:r>
      <w:r w:rsidRPr="00996312">
        <w:rPr>
          <w:vanish/>
          <w:sz w:val="16"/>
        </w:rPr>
        <w:t>states</w:t>
      </w:r>
      <w:r w:rsidRPr="00CA7227">
        <w:rPr>
          <w:sz w:val="16"/>
        </w:rPr>
        <w:t xml:space="preserve"> </w:t>
      </w:r>
      <w:r w:rsidRPr="00996312">
        <w:rPr>
          <w:vanish/>
          <w:sz w:val="16"/>
        </w:rPr>
        <w:t>against</w:t>
      </w:r>
      <w:r w:rsidRPr="00CA7227">
        <w:rPr>
          <w:sz w:val="16"/>
        </w:rPr>
        <w:t xml:space="preserve"> </w:t>
      </w:r>
      <w:r w:rsidRPr="00996312">
        <w:rPr>
          <w:vanish/>
          <w:sz w:val="16"/>
        </w:rPr>
        <w:t>markets,</w:t>
      </w:r>
      <w:r w:rsidRPr="00CA7227">
        <w:rPr>
          <w:sz w:val="16"/>
        </w:rPr>
        <w:t xml:space="preserve"> </w:t>
      </w:r>
      <w:r w:rsidRPr="00996312">
        <w:rPr>
          <w:vanish/>
          <w:sz w:val="16"/>
        </w:rPr>
        <w:t>as</w:t>
      </w:r>
      <w:r w:rsidRPr="00CA7227">
        <w:rPr>
          <w:sz w:val="16"/>
        </w:rPr>
        <w:t xml:space="preserve"> </w:t>
      </w:r>
      <w:r w:rsidRPr="00996312">
        <w:rPr>
          <w:vanish/>
          <w:sz w:val="16"/>
        </w:rPr>
        <w:t>if</w:t>
      </w:r>
      <w:r w:rsidRPr="00CA7227">
        <w:rPr>
          <w:sz w:val="16"/>
        </w:rPr>
        <w:t xml:space="preserve"> </w:t>
      </w:r>
      <w:r w:rsidRPr="00996312">
        <w:rPr>
          <w:vanish/>
          <w:sz w:val="16"/>
        </w:rPr>
        <w:t>the</w:t>
      </w:r>
      <w:r w:rsidRPr="00CA7227">
        <w:rPr>
          <w:sz w:val="16"/>
        </w:rPr>
        <w:t xml:space="preserve"> </w:t>
      </w:r>
      <w:r w:rsidRPr="00996312">
        <w:rPr>
          <w:vanish/>
          <w:sz w:val="16"/>
        </w:rPr>
        <w:t>two</w:t>
      </w:r>
      <w:r w:rsidRPr="00CA7227">
        <w:rPr>
          <w:sz w:val="16"/>
        </w:rPr>
        <w:t xml:space="preserve"> </w:t>
      </w:r>
      <w:r w:rsidRPr="00996312">
        <w:rPr>
          <w:vanish/>
          <w:sz w:val="16"/>
        </w:rPr>
        <w:t>were</w:t>
      </w:r>
      <w:r w:rsidRPr="00CA7227">
        <w:rPr>
          <w:sz w:val="16"/>
        </w:rPr>
        <w:t xml:space="preserve"> </w:t>
      </w:r>
      <w:r w:rsidRPr="00996312">
        <w:rPr>
          <w:vanish/>
          <w:sz w:val="16"/>
        </w:rPr>
        <w:t>mutually</w:t>
      </w:r>
      <w:r w:rsidRPr="00CA7227">
        <w:rPr>
          <w:sz w:val="16"/>
        </w:rPr>
        <w:t xml:space="preserve"> </w:t>
      </w:r>
      <w:r w:rsidRPr="00996312">
        <w:rPr>
          <w:vanish/>
          <w:sz w:val="16"/>
        </w:rPr>
        <w:t>exclusive.</w:t>
      </w:r>
      <w:r w:rsidRPr="00CA7227">
        <w:rPr>
          <w:sz w:val="16"/>
        </w:rPr>
        <w:t xml:space="preserve"> </w:t>
      </w:r>
      <w:r w:rsidRPr="00996312">
        <w:rPr>
          <w:vanish/>
          <w:sz w:val="16"/>
        </w:rPr>
        <w:t>Instead,</w:t>
      </w:r>
      <w:r w:rsidRPr="00CA7227">
        <w:rPr>
          <w:sz w:val="16"/>
        </w:rPr>
        <w:t xml:space="preserve"> </w:t>
      </w:r>
      <w:r w:rsidRPr="00996312">
        <w:rPr>
          <w:vanish/>
          <w:sz w:val="16"/>
        </w:rPr>
        <w:t>as</w:t>
      </w:r>
      <w:r w:rsidRPr="00CA7227">
        <w:rPr>
          <w:sz w:val="16"/>
        </w:rPr>
        <w:t xml:space="preserve"> </w:t>
      </w:r>
      <w:r w:rsidRPr="00996312">
        <w:rPr>
          <w:vanish/>
          <w:sz w:val="16"/>
        </w:rPr>
        <w:t>Bratton</w:t>
      </w:r>
      <w:r w:rsidRPr="00CA7227">
        <w:rPr>
          <w:sz w:val="16"/>
        </w:rPr>
        <w:t xml:space="preserve"> </w:t>
      </w:r>
      <w:r w:rsidRPr="00996312">
        <w:rPr>
          <w:vanish/>
          <w:sz w:val="16"/>
        </w:rPr>
        <w:t>(2015)</w:t>
      </w:r>
      <w:r w:rsidRPr="00CA7227">
        <w:rPr>
          <w:sz w:val="16"/>
        </w:rPr>
        <w:t xml:space="preserve"> </w:t>
      </w:r>
      <w:r w:rsidRPr="00996312">
        <w:rPr>
          <w:vanish/>
          <w:sz w:val="16"/>
        </w:rPr>
        <w:t>suggests,</w:t>
      </w:r>
      <w:r w:rsidRPr="00CA7227">
        <w:rPr>
          <w:sz w:val="16"/>
        </w:rPr>
        <w:t xml:space="preserve"> </w:t>
      </w:r>
      <w:r w:rsidRPr="00996312">
        <w:rPr>
          <w:rStyle w:val="StyleUnderline"/>
          <w:vanish/>
        </w:rPr>
        <w:t>we</w:t>
      </w:r>
      <w:r w:rsidRPr="00CA7227">
        <w:rPr>
          <w:rStyle w:val="StyleUnderline"/>
        </w:rPr>
        <w:t xml:space="preserve"> </w:t>
      </w:r>
      <w:r w:rsidRPr="00996312">
        <w:rPr>
          <w:rStyle w:val="StyleUnderline"/>
          <w:vanish/>
        </w:rPr>
        <w:t>are</w:t>
      </w:r>
      <w:r w:rsidRPr="00CA7227">
        <w:rPr>
          <w:rStyle w:val="StyleUnderline"/>
        </w:rPr>
        <w:t xml:space="preserve"> </w:t>
      </w:r>
      <w:r w:rsidRPr="00996312">
        <w:rPr>
          <w:rStyle w:val="StyleUnderline"/>
          <w:vanish/>
        </w:rPr>
        <w:t>witnessing</w:t>
      </w:r>
      <w:r w:rsidRPr="00CA7227">
        <w:rPr>
          <w:rStyle w:val="StyleUnderline"/>
        </w:rPr>
        <w:t xml:space="preserve">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996312">
        <w:rPr>
          <w:rStyle w:val="StyleUnderline"/>
          <w:vanish/>
        </w:rPr>
        <w:t>a</w:t>
      </w:r>
      <w:r w:rsidRPr="00CA7227">
        <w:rPr>
          <w:rStyle w:val="StyleUnderline"/>
        </w:rPr>
        <w:t xml:space="preserve"> </w:t>
      </w:r>
      <w:r w:rsidRPr="00996312">
        <w:rPr>
          <w:rStyle w:val="StyleUnderline"/>
          <w:vanish/>
        </w:rPr>
        <w:t>complex</w:t>
      </w:r>
      <w:r w:rsidRPr="00CA7227">
        <w:rPr>
          <w:rStyle w:val="StyleUnderline"/>
        </w:rPr>
        <w:t xml:space="preserve"> </w:t>
      </w:r>
      <w:r w:rsidRPr="00996312">
        <w:rPr>
          <w:rStyle w:val="StyleUnderline"/>
          <w:vanish/>
        </w:rPr>
        <w:t>intertwining</w:t>
      </w:r>
      <w:r w:rsidRPr="00CA7227">
        <w:rPr>
          <w:rStyle w:val="StyleUnderline"/>
        </w:rPr>
        <w:t xml:space="preserve"> </w:t>
      </w:r>
      <w:r w:rsidRPr="00F2020E">
        <w:rPr>
          <w:rStyle w:val="StyleUnderline"/>
          <w:highlight w:val="cyan"/>
        </w:rPr>
        <w:t>of</w:t>
      </w:r>
      <w:r w:rsidRPr="00CA7227">
        <w:rPr>
          <w:rStyle w:val="StyleUnderline"/>
        </w:rPr>
        <w:t xml:space="preserve"> </w:t>
      </w:r>
      <w:r w:rsidRPr="00996312">
        <w:rPr>
          <w:rStyle w:val="StyleUnderline"/>
          <w:vanish/>
        </w:rPr>
        <w:t>commercial</w:t>
      </w:r>
      <w:r w:rsidRPr="00996312">
        <w:rPr>
          <w:vanish/>
          <w:sz w:val="16"/>
        </w:rPr>
        <w:t>,</w:t>
      </w:r>
      <w:r w:rsidRPr="00CA7227">
        <w:rPr>
          <w:sz w:val="16"/>
        </w:rPr>
        <w:t xml:space="preserve"> </w:t>
      </w:r>
      <w:r w:rsidRPr="00996312">
        <w:rPr>
          <w:rStyle w:val="StyleUnderline"/>
          <w:vanish/>
        </w:rPr>
        <w:t>geopolitical</w:t>
      </w:r>
      <w:r w:rsidRPr="00996312">
        <w:rPr>
          <w:vanish/>
          <w:sz w:val="16"/>
        </w:rPr>
        <w:t>,</w:t>
      </w:r>
      <w:r w:rsidRPr="00CA7227">
        <w:rPr>
          <w:sz w:val="16"/>
        </w:rPr>
        <w:t xml:space="preserve"> </w:t>
      </w:r>
      <w:r w:rsidRPr="00996312">
        <w:rPr>
          <w:rStyle w:val="StyleUnderline"/>
          <w:vanish/>
        </w:rPr>
        <w:t>and</w:t>
      </w:r>
      <w:r w:rsidRPr="00CA7227">
        <w:rPr>
          <w:rStyle w:val="StyleUnderline"/>
        </w:rPr>
        <w:t xml:space="preserve"> </w:t>
      </w:r>
      <w:r w:rsidRPr="00F2020E">
        <w:rPr>
          <w:rStyle w:val="StyleUnderline"/>
          <w:highlight w:val="cyan"/>
        </w:rPr>
        <w:t>technological concerns</w:t>
      </w:r>
      <w:r w:rsidRPr="00996312">
        <w:rPr>
          <w:vanish/>
          <w:sz w:val="16"/>
        </w:rPr>
        <w:t>,</w:t>
      </w:r>
      <w:r w:rsidRPr="00CA7227">
        <w:rPr>
          <w:sz w:val="16"/>
        </w:rPr>
        <w:t xml:space="preserve"> </w:t>
      </w:r>
      <w:r w:rsidRPr="00996312">
        <w:rPr>
          <w:rStyle w:val="StyleUnderline"/>
          <w:vanish/>
        </w:rPr>
        <w:t>which</w:t>
      </w:r>
      <w:r w:rsidRPr="00CA7227">
        <w:rPr>
          <w:rStyle w:val="StyleUnderline"/>
        </w:rPr>
        <w:t xml:space="preserve"> </w:t>
      </w:r>
      <w:r w:rsidRPr="00996312">
        <w:rPr>
          <w:rStyle w:val="StyleUnderline"/>
          <w:vanish/>
        </w:rPr>
        <w:t>challenges</w:t>
      </w:r>
      <w:r w:rsidRPr="00CA7227">
        <w:rPr>
          <w:rStyle w:val="StyleUnderline"/>
        </w:rPr>
        <w:t xml:space="preserve"> </w:t>
      </w:r>
      <w:r w:rsidRPr="00996312">
        <w:rPr>
          <w:rStyle w:val="StyleUnderline"/>
          <w:vanish/>
        </w:rPr>
        <w:t>previous</w:t>
      </w:r>
      <w:r w:rsidRPr="00CA7227">
        <w:rPr>
          <w:rStyle w:val="StyleUnderline"/>
        </w:rPr>
        <w:t xml:space="preserve"> </w:t>
      </w:r>
      <w:r w:rsidRPr="00996312">
        <w:rPr>
          <w:rStyle w:val="StyleUnderline"/>
          <w:vanish/>
        </w:rPr>
        <w:t>notions</w:t>
      </w:r>
      <w:r w:rsidRPr="00CA7227">
        <w:rPr>
          <w:rStyle w:val="StyleUnderline"/>
        </w:rPr>
        <w:t xml:space="preserve"> </w:t>
      </w:r>
      <w:r w:rsidRPr="00996312">
        <w:rPr>
          <w:rStyle w:val="StyleUnderline"/>
          <w:vanish/>
        </w:rPr>
        <w:t>of</w:t>
      </w:r>
      <w:r w:rsidRPr="00CA7227">
        <w:rPr>
          <w:rStyle w:val="StyleUnderline"/>
        </w:rPr>
        <w:t xml:space="preserve"> </w:t>
      </w:r>
      <w:r w:rsidRPr="00996312">
        <w:rPr>
          <w:rStyle w:val="StyleUnderline"/>
          <w:vanish/>
        </w:rPr>
        <w:t>state</w:t>
      </w:r>
      <w:r w:rsidRPr="00CA7227">
        <w:rPr>
          <w:rStyle w:val="StyleUnderline"/>
        </w:rPr>
        <w:t xml:space="preserve"> </w:t>
      </w:r>
      <w:r w:rsidRPr="00996312">
        <w:rPr>
          <w:rStyle w:val="StyleUnderline"/>
          <w:vanish/>
        </w:rPr>
        <w:t>sovereignty</w:t>
      </w:r>
      <w:r w:rsidRPr="00996312">
        <w:rPr>
          <w:vanish/>
          <w:sz w:val="16"/>
        </w:rPr>
        <w:t>.</w:t>
      </w:r>
      <w:r w:rsidRPr="00CA7227">
        <w:rPr>
          <w:sz w:val="16"/>
        </w:rPr>
        <w:t xml:space="preserve"> </w:t>
      </w:r>
      <w:r w:rsidRPr="00996312">
        <w:rPr>
          <w:vanish/>
          <w:sz w:val="16"/>
        </w:rPr>
        <w:t>This</w:t>
      </w:r>
      <w:r w:rsidRPr="00CA7227">
        <w:rPr>
          <w:sz w:val="16"/>
        </w:rPr>
        <w:t xml:space="preserve"> </w:t>
      </w:r>
      <w:r w:rsidRPr="00996312">
        <w:rPr>
          <w:vanish/>
          <w:sz w:val="16"/>
        </w:rPr>
        <w:t>can</w:t>
      </w:r>
      <w:r w:rsidRPr="00CA7227">
        <w:rPr>
          <w:sz w:val="16"/>
        </w:rPr>
        <w:t xml:space="preserve"> </w:t>
      </w:r>
      <w:r w:rsidRPr="00996312">
        <w:rPr>
          <w:vanish/>
          <w:sz w:val="16"/>
        </w:rPr>
        <w:t>be</w:t>
      </w:r>
      <w:r w:rsidRPr="00CA7227">
        <w:rPr>
          <w:sz w:val="16"/>
        </w:rPr>
        <w:t xml:space="preserve"> </w:t>
      </w:r>
      <w:r w:rsidRPr="00996312">
        <w:rPr>
          <w:vanish/>
          <w:sz w:val="16"/>
        </w:rPr>
        <w:t>seen</w:t>
      </w:r>
      <w:r w:rsidRPr="00CA7227">
        <w:rPr>
          <w:sz w:val="16"/>
        </w:rPr>
        <w:t xml:space="preserve"> </w:t>
      </w:r>
      <w:r w:rsidRPr="00996312">
        <w:rPr>
          <w:vanish/>
          <w:sz w:val="16"/>
        </w:rPr>
        <w:t>as</w:t>
      </w:r>
      <w:r w:rsidRPr="00CA7227">
        <w:rPr>
          <w:sz w:val="16"/>
        </w:rPr>
        <w:t xml:space="preserve"> </w:t>
      </w:r>
      <w:r w:rsidRPr="00996312">
        <w:rPr>
          <w:vanish/>
          <w:sz w:val="16"/>
        </w:rPr>
        <w:t>a</w:t>
      </w:r>
      <w:r w:rsidRPr="00CA7227">
        <w:rPr>
          <w:sz w:val="16"/>
        </w:rPr>
        <w:t xml:space="preserve"> </w:t>
      </w:r>
      <w:r w:rsidRPr="00996312">
        <w:rPr>
          <w:vanish/>
          <w:sz w:val="16"/>
        </w:rPr>
        <w:t>hybridized</w:t>
      </w:r>
      <w:r w:rsidRPr="00CA7227">
        <w:rPr>
          <w:sz w:val="16"/>
        </w:rPr>
        <w:t xml:space="preserve"> </w:t>
      </w:r>
      <w:r w:rsidRPr="00996312">
        <w:rPr>
          <w:vanish/>
          <w:sz w:val="16"/>
        </w:rPr>
        <w:t>state-market</w:t>
      </w:r>
      <w:r w:rsidRPr="00CA7227">
        <w:rPr>
          <w:sz w:val="16"/>
        </w:rPr>
        <w:t xml:space="preserve"> </w:t>
      </w:r>
      <w:r w:rsidRPr="00996312">
        <w:rPr>
          <w:vanish/>
          <w:sz w:val="16"/>
        </w:rPr>
        <w:t>form,</w:t>
      </w:r>
      <w:r w:rsidRPr="00CA7227">
        <w:rPr>
          <w:sz w:val="16"/>
        </w:rPr>
        <w:t xml:space="preserve"> </w:t>
      </w:r>
      <w:r w:rsidRPr="00996312">
        <w:rPr>
          <w:vanish/>
          <w:sz w:val="16"/>
        </w:rPr>
        <w:t>with</w:t>
      </w:r>
      <w:r w:rsidRPr="00CA7227">
        <w:rPr>
          <w:sz w:val="16"/>
        </w:rPr>
        <w:t xml:space="preserve"> </w:t>
      </w:r>
      <w:r w:rsidRPr="00996312">
        <w:rPr>
          <w:vanish/>
          <w:sz w:val="16"/>
        </w:rPr>
        <w:t>technology</w:t>
      </w:r>
      <w:r w:rsidRPr="00CA7227">
        <w:rPr>
          <w:sz w:val="16"/>
        </w:rPr>
        <w:t xml:space="preserve"> </w:t>
      </w:r>
      <w:r w:rsidRPr="00996312">
        <w:rPr>
          <w:vanish/>
          <w:sz w:val="16"/>
        </w:rPr>
        <w:t>playing</w:t>
      </w:r>
      <w:r w:rsidRPr="00CA7227">
        <w:rPr>
          <w:sz w:val="16"/>
        </w:rPr>
        <w:t xml:space="preserve"> </w:t>
      </w:r>
      <w:r w:rsidRPr="00996312">
        <w:rPr>
          <w:vanish/>
          <w:sz w:val="16"/>
        </w:rPr>
        <w:t>a</w:t>
      </w:r>
      <w:r w:rsidRPr="00CA7227">
        <w:rPr>
          <w:sz w:val="16"/>
        </w:rPr>
        <w:t xml:space="preserve"> </w:t>
      </w:r>
      <w:r w:rsidRPr="00996312">
        <w:rPr>
          <w:vanish/>
          <w:sz w:val="16"/>
        </w:rPr>
        <w:t>central</w:t>
      </w:r>
      <w:r w:rsidRPr="00CA7227">
        <w:rPr>
          <w:sz w:val="16"/>
        </w:rPr>
        <w:t xml:space="preserve"> </w:t>
      </w:r>
      <w:r w:rsidRPr="00996312">
        <w:rPr>
          <w:vanish/>
          <w:sz w:val="16"/>
        </w:rPr>
        <w:t>role</w:t>
      </w:r>
      <w:r w:rsidRPr="00CA7227">
        <w:rPr>
          <w:sz w:val="16"/>
        </w:rPr>
        <w:t xml:space="preserve"> </w:t>
      </w:r>
      <w:r w:rsidRPr="00996312">
        <w:rPr>
          <w:vanish/>
          <w:sz w:val="16"/>
        </w:rPr>
        <w:t>in</w:t>
      </w:r>
      <w:r w:rsidRPr="00CA7227">
        <w:rPr>
          <w:sz w:val="16"/>
        </w:rPr>
        <w:t xml:space="preserve"> </w:t>
      </w:r>
      <w:r w:rsidRPr="00996312">
        <w:rPr>
          <w:vanish/>
          <w:sz w:val="16"/>
        </w:rPr>
        <w:t>reciprocal</w:t>
      </w:r>
      <w:r w:rsidRPr="00CA7227">
        <w:rPr>
          <w:sz w:val="16"/>
        </w:rPr>
        <w:t xml:space="preserve"> </w:t>
      </w:r>
      <w:r w:rsidRPr="00996312">
        <w:rPr>
          <w:vanish/>
          <w:sz w:val="16"/>
        </w:rPr>
        <w:t>processes</w:t>
      </w:r>
      <w:r w:rsidRPr="00CA7227">
        <w:rPr>
          <w:sz w:val="16"/>
        </w:rPr>
        <w:t xml:space="preserve"> </w:t>
      </w:r>
      <w:r w:rsidRPr="00996312">
        <w:rPr>
          <w:vanish/>
          <w:sz w:val="16"/>
        </w:rPr>
        <w:t>of</w:t>
      </w:r>
      <w:r w:rsidRPr="00CA7227">
        <w:rPr>
          <w:sz w:val="16"/>
        </w:rPr>
        <w:t xml:space="preserve"> </w:t>
      </w:r>
      <w:r w:rsidRPr="00996312">
        <w:rPr>
          <w:vanish/>
          <w:sz w:val="16"/>
        </w:rPr>
        <w:t>political</w:t>
      </w:r>
      <w:r w:rsidRPr="00CA7227">
        <w:rPr>
          <w:sz w:val="16"/>
        </w:rPr>
        <w:t xml:space="preserve"> </w:t>
      </w:r>
      <w:r w:rsidRPr="00996312">
        <w:rPr>
          <w:vanish/>
          <w:sz w:val="16"/>
        </w:rPr>
        <w:t>and</w:t>
      </w:r>
      <w:r w:rsidRPr="00CA7227">
        <w:rPr>
          <w:sz w:val="16"/>
        </w:rPr>
        <w:t xml:space="preserve"> </w:t>
      </w:r>
      <w:r w:rsidRPr="00996312">
        <w:rPr>
          <w:vanish/>
          <w:sz w:val="16"/>
        </w:rPr>
        <w:t>economic</w:t>
      </w:r>
      <w:r w:rsidRPr="00CA7227">
        <w:rPr>
          <w:sz w:val="16"/>
        </w:rPr>
        <w:t xml:space="preserve"> </w:t>
      </w:r>
      <w:r w:rsidRPr="00996312">
        <w:rPr>
          <w:vanish/>
          <w:sz w:val="16"/>
        </w:rPr>
        <w:t>transformation.</w:t>
      </w:r>
      <w:r w:rsidRPr="00CA7227">
        <w:rPr>
          <w:sz w:val="16"/>
        </w:rPr>
        <w:t xml:space="preserve"> </w:t>
      </w:r>
      <w:r w:rsidRPr="00996312">
        <w:rPr>
          <w:vanish/>
          <w:sz w:val="16"/>
        </w:rPr>
        <w:t>On</w:t>
      </w:r>
      <w:r w:rsidRPr="00CA7227">
        <w:rPr>
          <w:sz w:val="16"/>
        </w:rPr>
        <w:t xml:space="preserve"> </w:t>
      </w:r>
      <w:r w:rsidRPr="00996312">
        <w:rPr>
          <w:vanish/>
          <w:sz w:val="16"/>
        </w:rPr>
        <w:t>the</w:t>
      </w:r>
      <w:r w:rsidRPr="00CA7227">
        <w:rPr>
          <w:sz w:val="16"/>
        </w:rPr>
        <w:t xml:space="preserve"> </w:t>
      </w:r>
      <w:r w:rsidRPr="00996312">
        <w:rPr>
          <w:vanish/>
          <w:sz w:val="16"/>
        </w:rPr>
        <w:t>one</w:t>
      </w:r>
      <w:r w:rsidRPr="00CA7227">
        <w:rPr>
          <w:sz w:val="16"/>
        </w:rPr>
        <w:t xml:space="preserve"> </w:t>
      </w:r>
      <w:r w:rsidRPr="00996312">
        <w:rPr>
          <w:vanish/>
          <w:sz w:val="16"/>
        </w:rPr>
        <w:t>hand,</w:t>
      </w:r>
      <w:r w:rsidRPr="00CA7227">
        <w:rPr>
          <w:sz w:val="16"/>
        </w:rPr>
        <w:t xml:space="preserve"> </w:t>
      </w:r>
      <w:r w:rsidRPr="00996312">
        <w:rPr>
          <w:vanish/>
          <w:sz w:val="16"/>
        </w:rPr>
        <w:t>outer</w:t>
      </w:r>
      <w:r w:rsidRPr="00CA7227">
        <w:rPr>
          <w:sz w:val="16"/>
        </w:rPr>
        <w:t xml:space="preserve"> </w:t>
      </w:r>
      <w:r w:rsidRPr="00996312">
        <w:rPr>
          <w:vanish/>
          <w:sz w:val="16"/>
        </w:rPr>
        <w:t>space</w:t>
      </w:r>
      <w:r w:rsidRPr="00CA7227">
        <w:rPr>
          <w:sz w:val="16"/>
        </w:rPr>
        <w:t xml:space="preserve"> </w:t>
      </w:r>
      <w:r w:rsidRPr="00996312">
        <w:rPr>
          <w:vanish/>
          <w:sz w:val="16"/>
        </w:rPr>
        <w:t>was</w:t>
      </w:r>
      <w:r w:rsidRPr="00CA7227">
        <w:rPr>
          <w:sz w:val="16"/>
        </w:rPr>
        <w:t xml:space="preserve"> </w:t>
      </w:r>
      <w:r w:rsidRPr="00996312">
        <w:rPr>
          <w:vanish/>
          <w:sz w:val="16"/>
        </w:rPr>
        <w:t>in</w:t>
      </w:r>
      <w:r w:rsidRPr="00CA7227">
        <w:rPr>
          <w:sz w:val="16"/>
        </w:rPr>
        <w:t xml:space="preserve"> </w:t>
      </w:r>
      <w:r w:rsidRPr="00996312">
        <w:rPr>
          <w:vanish/>
          <w:sz w:val="16"/>
        </w:rPr>
        <w:t>some</w:t>
      </w:r>
      <w:r w:rsidRPr="00CA7227">
        <w:rPr>
          <w:sz w:val="16"/>
        </w:rPr>
        <w:t xml:space="preserve"> </w:t>
      </w:r>
      <w:r w:rsidRPr="00996312">
        <w:rPr>
          <w:vanish/>
          <w:sz w:val="16"/>
        </w:rPr>
        <w:t>sense</w:t>
      </w:r>
      <w:r w:rsidRPr="00CA7227">
        <w:rPr>
          <w:sz w:val="16"/>
        </w:rPr>
        <w:t xml:space="preserve"> </w:t>
      </w:r>
      <w:r w:rsidRPr="00996312">
        <w:rPr>
          <w:vanish/>
          <w:sz w:val="16"/>
        </w:rPr>
        <w:t>always</w:t>
      </w:r>
      <w:r w:rsidRPr="00CA7227">
        <w:rPr>
          <w:sz w:val="16"/>
        </w:rPr>
        <w:t xml:space="preserve"> </w:t>
      </w:r>
      <w:r w:rsidRPr="00996312">
        <w:rPr>
          <w:vanish/>
          <w:sz w:val="16"/>
        </w:rPr>
        <w:t>already</w:t>
      </w:r>
      <w:r w:rsidRPr="00CA7227">
        <w:rPr>
          <w:sz w:val="16"/>
        </w:rPr>
        <w:t xml:space="preserve"> </w:t>
      </w:r>
      <w:r w:rsidRPr="00996312">
        <w:rPr>
          <w:vanish/>
          <w:sz w:val="16"/>
        </w:rPr>
        <w:t>the</w:t>
      </w:r>
      <w:r w:rsidRPr="00CA7227">
        <w:rPr>
          <w:sz w:val="16"/>
        </w:rPr>
        <w:t xml:space="preserve"> </w:t>
      </w:r>
      <w:r w:rsidRPr="00996312">
        <w:rPr>
          <w:vanish/>
          <w:sz w:val="16"/>
        </w:rPr>
        <w:t>domain</w:t>
      </w:r>
      <w:r w:rsidRPr="00CA7227">
        <w:rPr>
          <w:sz w:val="16"/>
        </w:rPr>
        <w:t xml:space="preserve"> </w:t>
      </w:r>
      <w:r w:rsidRPr="00996312">
        <w:rPr>
          <w:vanish/>
          <w:sz w:val="16"/>
        </w:rPr>
        <w:t>of</w:t>
      </w:r>
      <w:r w:rsidRPr="00CA7227">
        <w:rPr>
          <w:sz w:val="16"/>
        </w:rPr>
        <w:t xml:space="preserve"> </w:t>
      </w:r>
      <w:r w:rsidRPr="00996312">
        <w:rPr>
          <w:vanish/>
          <w:sz w:val="16"/>
        </w:rPr>
        <w:t>marketization,</w:t>
      </w:r>
      <w:r w:rsidRPr="00CA7227">
        <w:rPr>
          <w:sz w:val="16"/>
        </w:rPr>
        <w:t xml:space="preserve"> </w:t>
      </w:r>
      <w:r w:rsidRPr="00996312">
        <w:rPr>
          <w:vanish/>
          <w:sz w:val="16"/>
        </w:rPr>
        <w:t>albeit</w:t>
      </w:r>
      <w:r w:rsidRPr="00CA7227">
        <w:rPr>
          <w:sz w:val="16"/>
        </w:rPr>
        <w:t xml:space="preserve"> </w:t>
      </w:r>
      <w:r w:rsidRPr="00996312">
        <w:rPr>
          <w:vanish/>
          <w:sz w:val="16"/>
        </w:rPr>
        <w:t>to</w:t>
      </w:r>
      <w:r w:rsidRPr="00CA7227">
        <w:rPr>
          <w:sz w:val="16"/>
        </w:rPr>
        <w:t xml:space="preserve"> </w:t>
      </w:r>
      <w:r w:rsidRPr="00996312">
        <w:rPr>
          <w:vanish/>
          <w:sz w:val="16"/>
        </w:rPr>
        <w:t>a</w:t>
      </w:r>
      <w:r w:rsidRPr="00CA7227">
        <w:rPr>
          <w:sz w:val="16"/>
        </w:rPr>
        <w:t xml:space="preserve"> </w:t>
      </w:r>
      <w:r w:rsidRPr="00996312">
        <w:rPr>
          <w:vanish/>
          <w:sz w:val="16"/>
        </w:rPr>
        <w:t>limited</w:t>
      </w:r>
      <w:r w:rsidRPr="00CA7227">
        <w:rPr>
          <w:sz w:val="16"/>
        </w:rPr>
        <w:t xml:space="preserve"> </w:t>
      </w:r>
      <w:r w:rsidRPr="00996312">
        <w:rPr>
          <w:vanish/>
          <w:sz w:val="16"/>
        </w:rPr>
        <w:t>extent,</w:t>
      </w:r>
      <w:r w:rsidRPr="00CA7227">
        <w:rPr>
          <w:sz w:val="16"/>
        </w:rPr>
        <w:t xml:space="preserve"> </w:t>
      </w:r>
      <w:r w:rsidRPr="00996312">
        <w:rPr>
          <w:vanish/>
          <w:sz w:val="16"/>
        </w:rPr>
        <w:t>even</w:t>
      </w:r>
      <w:r w:rsidRPr="00CA7227">
        <w:rPr>
          <w:sz w:val="16"/>
        </w:rPr>
        <w:t xml:space="preserve"> </w:t>
      </w:r>
      <w:r w:rsidRPr="00996312">
        <w:rPr>
          <w:vanish/>
          <w:sz w:val="16"/>
        </w:rPr>
        <w:t>during</w:t>
      </w:r>
      <w:r w:rsidRPr="00CA7227">
        <w:rPr>
          <w:sz w:val="16"/>
        </w:rPr>
        <w:t xml:space="preserve"> </w:t>
      </w:r>
      <w:r w:rsidRPr="00996312">
        <w:rPr>
          <w:vanish/>
          <w:sz w:val="16"/>
        </w:rPr>
        <w:t>the</w:t>
      </w:r>
      <w:r w:rsidRPr="00CA7227">
        <w:rPr>
          <w:sz w:val="16"/>
        </w:rPr>
        <w:t xml:space="preserve"> </w:t>
      </w:r>
      <w:r w:rsidRPr="00996312">
        <w:rPr>
          <w:vanish/>
          <w:sz w:val="16"/>
        </w:rPr>
        <w:t>Cold</w:t>
      </w:r>
      <w:r w:rsidRPr="00CA7227">
        <w:rPr>
          <w:sz w:val="16"/>
        </w:rPr>
        <w:t xml:space="preserve"> </w:t>
      </w:r>
      <w:r w:rsidRPr="00996312">
        <w:rPr>
          <w:vanish/>
          <w:sz w:val="16"/>
        </w:rPr>
        <w:t>War,</w:t>
      </w:r>
      <w:r w:rsidRPr="00CA7227">
        <w:rPr>
          <w:sz w:val="16"/>
        </w:rPr>
        <w:t xml:space="preserve"> </w:t>
      </w:r>
      <w:r w:rsidRPr="00996312">
        <w:rPr>
          <w:vanish/>
          <w:sz w:val="16"/>
        </w:rPr>
        <w:t>from</w:t>
      </w:r>
      <w:r w:rsidRPr="00CA7227">
        <w:rPr>
          <w:sz w:val="16"/>
        </w:rPr>
        <w:t xml:space="preserve"> </w:t>
      </w:r>
      <w:r w:rsidRPr="00996312">
        <w:rPr>
          <w:vanish/>
          <w:sz w:val="16"/>
        </w:rPr>
        <w:t>the</w:t>
      </w:r>
      <w:r w:rsidRPr="00CA7227">
        <w:rPr>
          <w:sz w:val="16"/>
        </w:rPr>
        <w:t xml:space="preserve"> </w:t>
      </w:r>
      <w:r w:rsidRPr="00996312">
        <w:rPr>
          <w:vanish/>
          <w:sz w:val="16"/>
        </w:rPr>
        <w:t>first</w:t>
      </w:r>
      <w:r w:rsidRPr="00CA7227">
        <w:rPr>
          <w:sz w:val="16"/>
        </w:rPr>
        <w:t xml:space="preserve"> </w:t>
      </w:r>
      <w:r w:rsidRPr="00996312">
        <w:rPr>
          <w:vanish/>
          <w:sz w:val="16"/>
        </w:rPr>
        <w:t>commercial</w:t>
      </w:r>
      <w:r w:rsidRPr="00CA7227">
        <w:rPr>
          <w:sz w:val="16"/>
        </w:rPr>
        <w:t xml:space="preserve"> </w:t>
      </w:r>
      <w:r w:rsidRPr="00996312">
        <w:rPr>
          <w:vanish/>
          <w:sz w:val="16"/>
        </w:rPr>
        <w:t>satellite</w:t>
      </w:r>
      <w:r w:rsidRPr="00CA7227">
        <w:rPr>
          <w:sz w:val="16"/>
        </w:rPr>
        <w:t xml:space="preserve"> </w:t>
      </w:r>
      <w:r w:rsidRPr="00996312">
        <w:rPr>
          <w:vanish/>
          <w:sz w:val="16"/>
        </w:rPr>
        <w:t>launch</w:t>
      </w:r>
      <w:r w:rsidRPr="00CA7227">
        <w:rPr>
          <w:sz w:val="16"/>
        </w:rPr>
        <w:t xml:space="preserve"> </w:t>
      </w:r>
      <w:r w:rsidRPr="00996312">
        <w:rPr>
          <w:vanish/>
          <w:sz w:val="16"/>
        </w:rPr>
        <w:t>in</w:t>
      </w:r>
      <w:r w:rsidRPr="00CA7227">
        <w:rPr>
          <w:sz w:val="16"/>
        </w:rPr>
        <w:t xml:space="preserve"> </w:t>
      </w:r>
      <w:r w:rsidRPr="00996312">
        <w:rPr>
          <w:vanish/>
          <w:sz w:val="16"/>
        </w:rPr>
        <w:t>the</w:t>
      </w:r>
      <w:r w:rsidRPr="00CA7227">
        <w:rPr>
          <w:sz w:val="16"/>
        </w:rPr>
        <w:t xml:space="preserve"> </w:t>
      </w:r>
      <w:r w:rsidRPr="00996312">
        <w:rPr>
          <w:vanish/>
          <w:sz w:val="16"/>
        </w:rPr>
        <w:t>early</w:t>
      </w:r>
      <w:r w:rsidRPr="00CA7227">
        <w:rPr>
          <w:sz w:val="16"/>
        </w:rPr>
        <w:t xml:space="preserve"> </w:t>
      </w:r>
      <w:r w:rsidRPr="00996312">
        <w:rPr>
          <w:vanish/>
          <w:sz w:val="16"/>
        </w:rPr>
        <w:t>1960s</w:t>
      </w:r>
      <w:r w:rsidRPr="00CA7227">
        <w:rPr>
          <w:sz w:val="16"/>
        </w:rPr>
        <w:t xml:space="preserve"> </w:t>
      </w:r>
      <w:r w:rsidRPr="00996312">
        <w:rPr>
          <w:vanish/>
          <w:sz w:val="16"/>
        </w:rPr>
        <w:t>to</w:t>
      </w:r>
      <w:r w:rsidRPr="00CA7227">
        <w:rPr>
          <w:sz w:val="16"/>
        </w:rPr>
        <w:t xml:space="preserve"> </w:t>
      </w:r>
      <w:r w:rsidRPr="00996312">
        <w:rPr>
          <w:vanish/>
          <w:sz w:val="16"/>
        </w:rPr>
        <w:t>President</w:t>
      </w:r>
      <w:r w:rsidRPr="00CA7227">
        <w:rPr>
          <w:sz w:val="16"/>
        </w:rPr>
        <w:t xml:space="preserve"> </w:t>
      </w:r>
      <w:r w:rsidRPr="00996312">
        <w:rPr>
          <w:vanish/>
          <w:sz w:val="16"/>
        </w:rPr>
        <w:t>Ronald</w:t>
      </w:r>
      <w:r w:rsidRPr="00CA7227">
        <w:rPr>
          <w:sz w:val="16"/>
        </w:rPr>
        <w:t xml:space="preserve"> </w:t>
      </w:r>
      <w:r w:rsidRPr="00996312">
        <w:rPr>
          <w:vanish/>
          <w:sz w:val="16"/>
        </w:rPr>
        <w:t>Reagan’s</w:t>
      </w:r>
      <w:r w:rsidRPr="00CA7227">
        <w:rPr>
          <w:sz w:val="16"/>
        </w:rPr>
        <w:t xml:space="preserve"> </w:t>
      </w:r>
      <w:r w:rsidRPr="00996312">
        <w:rPr>
          <w:vanish/>
          <w:sz w:val="16"/>
        </w:rPr>
        <w:t>implementation</w:t>
      </w:r>
      <w:r w:rsidRPr="00CA7227">
        <w:rPr>
          <w:sz w:val="16"/>
        </w:rPr>
        <w:t xml:space="preserve"> </w:t>
      </w:r>
      <w:r w:rsidRPr="00996312">
        <w:rPr>
          <w:vanish/>
          <w:sz w:val="16"/>
        </w:rPr>
        <w:t>of</w:t>
      </w:r>
      <w:r w:rsidRPr="00CA7227">
        <w:rPr>
          <w:sz w:val="16"/>
        </w:rPr>
        <w:t xml:space="preserve"> </w:t>
      </w:r>
      <w:r w:rsidRPr="00996312">
        <w:rPr>
          <w:vanish/>
          <w:sz w:val="16"/>
        </w:rPr>
        <w:t>the</w:t>
      </w:r>
      <w:r w:rsidRPr="00CA7227">
        <w:rPr>
          <w:sz w:val="16"/>
        </w:rPr>
        <w:t xml:space="preserve"> </w:t>
      </w:r>
      <w:r w:rsidRPr="00996312">
        <w:rPr>
          <w:vanish/>
          <w:sz w:val="16"/>
        </w:rPr>
        <w:t>Commercial</w:t>
      </w:r>
      <w:r w:rsidRPr="00CA7227">
        <w:rPr>
          <w:sz w:val="16"/>
        </w:rPr>
        <w:t xml:space="preserve"> </w:t>
      </w:r>
      <w:r w:rsidRPr="00996312">
        <w:rPr>
          <w:vanish/>
          <w:sz w:val="16"/>
        </w:rPr>
        <w:t>Space</w:t>
      </w:r>
      <w:r w:rsidRPr="00CA7227">
        <w:rPr>
          <w:sz w:val="16"/>
        </w:rPr>
        <w:t xml:space="preserve"> </w:t>
      </w:r>
      <w:r w:rsidRPr="00996312">
        <w:rPr>
          <w:vanish/>
          <w:sz w:val="16"/>
        </w:rPr>
        <w:t>Launch</w:t>
      </w:r>
      <w:r w:rsidRPr="00CA7227">
        <w:rPr>
          <w:sz w:val="16"/>
        </w:rPr>
        <w:t xml:space="preserve"> </w:t>
      </w:r>
      <w:r w:rsidRPr="00996312">
        <w:rPr>
          <w:vanish/>
          <w:sz w:val="16"/>
        </w:rPr>
        <w:t>Act</w:t>
      </w:r>
      <w:r w:rsidRPr="00CA7227">
        <w:rPr>
          <w:sz w:val="16"/>
        </w:rPr>
        <w:t xml:space="preserve"> </w:t>
      </w:r>
      <w:r w:rsidRPr="00996312">
        <w:rPr>
          <w:vanish/>
          <w:sz w:val="16"/>
        </w:rPr>
        <w:t>of</w:t>
      </w:r>
      <w:r w:rsidRPr="00CA7227">
        <w:rPr>
          <w:sz w:val="16"/>
        </w:rPr>
        <w:t xml:space="preserve"> </w:t>
      </w:r>
      <w:r w:rsidRPr="00996312">
        <w:rPr>
          <w:vanish/>
          <w:sz w:val="16"/>
        </w:rPr>
        <w:t>1984,</w:t>
      </w:r>
      <w:r w:rsidRPr="00CA7227">
        <w:rPr>
          <w:sz w:val="16"/>
        </w:rPr>
        <w:t xml:space="preserve"> </w:t>
      </w:r>
      <w:r w:rsidRPr="00996312">
        <w:rPr>
          <w:vanish/>
          <w:sz w:val="16"/>
        </w:rPr>
        <w:t>which</w:t>
      </w:r>
      <w:r w:rsidRPr="00CA7227">
        <w:rPr>
          <w:sz w:val="16"/>
        </w:rPr>
        <w:t xml:space="preserve"> </w:t>
      </w:r>
      <w:r w:rsidRPr="00996312">
        <w:rPr>
          <w:vanish/>
          <w:sz w:val="16"/>
        </w:rPr>
        <w:t>aimed</w:t>
      </w:r>
      <w:r w:rsidRPr="00CA7227">
        <w:rPr>
          <w:sz w:val="16"/>
        </w:rPr>
        <w:t xml:space="preserve"> </w:t>
      </w:r>
      <w:r w:rsidRPr="00996312">
        <w:rPr>
          <w:vanish/>
          <w:sz w:val="16"/>
        </w:rPr>
        <w:t>to</w:t>
      </w:r>
      <w:r w:rsidRPr="00CA7227">
        <w:rPr>
          <w:sz w:val="16"/>
        </w:rPr>
        <w:t xml:space="preserve"> </w:t>
      </w:r>
      <w:r w:rsidRPr="00996312">
        <w:rPr>
          <w:vanish/>
          <w:sz w:val="16"/>
        </w:rPr>
        <w:t>encourage</w:t>
      </w:r>
      <w:r w:rsidRPr="00CA7227">
        <w:rPr>
          <w:sz w:val="16"/>
        </w:rPr>
        <w:t xml:space="preserve"> </w:t>
      </w:r>
      <w:r w:rsidRPr="00996312">
        <w:rPr>
          <w:vanish/>
          <w:sz w:val="16"/>
        </w:rPr>
        <w:t>private</w:t>
      </w:r>
      <w:r w:rsidRPr="00CA7227">
        <w:rPr>
          <w:sz w:val="16"/>
        </w:rPr>
        <w:t xml:space="preserve"> </w:t>
      </w:r>
      <w:r w:rsidRPr="00996312">
        <w:rPr>
          <w:vanish/>
          <w:sz w:val="16"/>
        </w:rPr>
        <w:t>enterprise</w:t>
      </w:r>
      <w:r w:rsidRPr="00CA7227">
        <w:rPr>
          <w:sz w:val="16"/>
        </w:rPr>
        <w:t xml:space="preserve"> </w:t>
      </w:r>
      <w:r w:rsidRPr="00996312">
        <w:rPr>
          <w:vanish/>
          <w:sz w:val="16"/>
        </w:rPr>
        <w:t>to</w:t>
      </w:r>
      <w:r w:rsidRPr="00CA7227">
        <w:rPr>
          <w:sz w:val="16"/>
        </w:rPr>
        <w:t xml:space="preserve"> </w:t>
      </w:r>
      <w:r w:rsidRPr="00996312">
        <w:rPr>
          <w:vanish/>
          <w:sz w:val="16"/>
        </w:rPr>
        <w:t>take</w:t>
      </w:r>
      <w:r w:rsidRPr="00CA7227">
        <w:rPr>
          <w:sz w:val="16"/>
        </w:rPr>
        <w:t xml:space="preserve"> </w:t>
      </w:r>
      <w:r w:rsidRPr="00996312">
        <w:rPr>
          <w:vanish/>
          <w:sz w:val="16"/>
        </w:rPr>
        <w:t>an</w:t>
      </w:r>
      <w:r w:rsidRPr="00CA7227">
        <w:rPr>
          <w:sz w:val="16"/>
        </w:rPr>
        <w:t xml:space="preserve"> </w:t>
      </w:r>
      <w:r w:rsidRPr="00996312">
        <w:rPr>
          <w:vanish/>
          <w:sz w:val="16"/>
        </w:rPr>
        <w:t>interest</w:t>
      </w:r>
      <w:r w:rsidRPr="00CA7227">
        <w:rPr>
          <w:sz w:val="16"/>
        </w:rPr>
        <w:t xml:space="preserve"> </w:t>
      </w:r>
      <w:r w:rsidRPr="00996312">
        <w:rPr>
          <w:vanish/>
          <w:sz w:val="16"/>
        </w:rPr>
        <w:t>in</w:t>
      </w:r>
      <w:r w:rsidRPr="00CA7227">
        <w:rPr>
          <w:sz w:val="16"/>
        </w:rPr>
        <w:t xml:space="preserve"> </w:t>
      </w:r>
      <w:r w:rsidRPr="00996312">
        <w:rPr>
          <w:vanish/>
          <w:sz w:val="16"/>
        </w:rPr>
        <w:t>an</w:t>
      </w:r>
      <w:r w:rsidRPr="00CA7227">
        <w:rPr>
          <w:sz w:val="16"/>
        </w:rPr>
        <w:t xml:space="preserve"> </w:t>
      </w:r>
      <w:r w:rsidRPr="00996312">
        <w:rPr>
          <w:vanish/>
          <w:sz w:val="16"/>
        </w:rPr>
        <w:t>emerging</w:t>
      </w:r>
      <w:r w:rsidRPr="00CA7227">
        <w:rPr>
          <w:sz w:val="16"/>
        </w:rPr>
        <w:t xml:space="preserve"> </w:t>
      </w:r>
      <w:r w:rsidRPr="00996312">
        <w:rPr>
          <w:vanish/>
          <w:sz w:val="16"/>
        </w:rPr>
        <w:t>launch</w:t>
      </w:r>
      <w:r w:rsidRPr="00CA7227">
        <w:rPr>
          <w:sz w:val="16"/>
        </w:rPr>
        <w:t xml:space="preserve"> </w:t>
      </w:r>
      <w:r w:rsidRPr="00996312">
        <w:rPr>
          <w:vanish/>
          <w:sz w:val="16"/>
        </w:rPr>
        <w:t>market.</w:t>
      </w:r>
      <w:r w:rsidRPr="00CA7227">
        <w:rPr>
          <w:sz w:val="16"/>
        </w:rPr>
        <w:t xml:space="preserve"> </w:t>
      </w:r>
      <w:r w:rsidRPr="00996312">
        <w:rPr>
          <w:vanish/>
          <w:sz w:val="16"/>
        </w:rPr>
        <w:t>As</w:t>
      </w:r>
      <w:r w:rsidRPr="00CA7227">
        <w:rPr>
          <w:sz w:val="16"/>
        </w:rPr>
        <w:t xml:space="preserve"> </w:t>
      </w:r>
      <w:r w:rsidRPr="00996312">
        <w:rPr>
          <w:vanish/>
          <w:sz w:val="16"/>
        </w:rPr>
        <w:t>Hermann</w:t>
      </w:r>
      <w:r w:rsidRPr="00CA7227">
        <w:rPr>
          <w:sz w:val="16"/>
        </w:rPr>
        <w:t xml:space="preserve"> </w:t>
      </w:r>
      <w:r w:rsidRPr="00996312">
        <w:rPr>
          <w:vanish/>
          <w:sz w:val="16"/>
        </w:rPr>
        <w:t>Bondi,</w:t>
      </w:r>
      <w:r w:rsidRPr="00CA7227">
        <w:rPr>
          <w:sz w:val="16"/>
        </w:rPr>
        <w:t xml:space="preserve"> </w:t>
      </w:r>
      <w:r w:rsidRPr="00996312">
        <w:rPr>
          <w:vanish/>
          <w:sz w:val="16"/>
        </w:rPr>
        <w:t>the</w:t>
      </w:r>
      <w:r w:rsidRPr="00CA7227">
        <w:rPr>
          <w:sz w:val="16"/>
        </w:rPr>
        <w:t xml:space="preserve"> </w:t>
      </w:r>
      <w:r w:rsidRPr="00996312">
        <w:rPr>
          <w:vanish/>
          <w:sz w:val="16"/>
        </w:rPr>
        <w:t>head</w:t>
      </w:r>
      <w:r w:rsidRPr="00CA7227">
        <w:rPr>
          <w:sz w:val="16"/>
        </w:rPr>
        <w:t xml:space="preserve"> </w:t>
      </w:r>
      <w:r w:rsidRPr="00996312">
        <w:rPr>
          <w:vanish/>
          <w:sz w:val="16"/>
        </w:rPr>
        <w:t>of</w:t>
      </w:r>
      <w:r w:rsidRPr="00CA7227">
        <w:rPr>
          <w:sz w:val="16"/>
        </w:rPr>
        <w:t xml:space="preserve"> </w:t>
      </w:r>
      <w:r w:rsidRPr="00996312">
        <w:rPr>
          <w:vanish/>
          <w:sz w:val="16"/>
        </w:rPr>
        <w:t>the</w:t>
      </w:r>
      <w:r w:rsidRPr="00CA7227">
        <w:rPr>
          <w:sz w:val="16"/>
        </w:rPr>
        <w:t xml:space="preserve"> </w:t>
      </w:r>
      <w:r w:rsidRPr="00996312">
        <w:rPr>
          <w:vanish/>
          <w:sz w:val="16"/>
        </w:rPr>
        <w:t>European</w:t>
      </w:r>
      <w:r w:rsidRPr="00CA7227">
        <w:rPr>
          <w:sz w:val="16"/>
        </w:rPr>
        <w:t xml:space="preserve"> </w:t>
      </w:r>
      <w:r w:rsidRPr="00996312">
        <w:rPr>
          <w:vanish/>
          <w:sz w:val="16"/>
        </w:rPr>
        <w:t>Space</w:t>
      </w:r>
      <w:r w:rsidRPr="00CA7227">
        <w:rPr>
          <w:sz w:val="16"/>
        </w:rPr>
        <w:t xml:space="preserve"> </w:t>
      </w:r>
      <w:r w:rsidRPr="00996312">
        <w:rPr>
          <w:vanish/>
          <w:sz w:val="16"/>
        </w:rPr>
        <w:t>Organization,</w:t>
      </w:r>
      <w:r w:rsidRPr="00CA7227">
        <w:rPr>
          <w:sz w:val="16"/>
        </w:rPr>
        <w:t xml:space="preserve"> </w:t>
      </w:r>
      <w:r w:rsidRPr="00996312">
        <w:rPr>
          <w:vanish/>
          <w:sz w:val="16"/>
        </w:rPr>
        <w:t>wrote</w:t>
      </w:r>
      <w:r w:rsidRPr="00CA7227">
        <w:rPr>
          <w:sz w:val="16"/>
        </w:rPr>
        <w:t xml:space="preserve"> </w:t>
      </w:r>
      <w:r w:rsidRPr="00996312">
        <w:rPr>
          <w:vanish/>
          <w:sz w:val="16"/>
        </w:rPr>
        <w:t>in</w:t>
      </w:r>
      <w:r w:rsidRPr="00CA7227">
        <w:rPr>
          <w:sz w:val="16"/>
        </w:rPr>
        <w:t xml:space="preserve"> </w:t>
      </w:r>
      <w:r w:rsidRPr="00996312">
        <w:rPr>
          <w:vanish/>
          <w:sz w:val="16"/>
        </w:rPr>
        <w:t>the</w:t>
      </w:r>
      <w:r w:rsidRPr="00CA7227">
        <w:rPr>
          <w:sz w:val="16"/>
        </w:rPr>
        <w:t xml:space="preserve"> </w:t>
      </w:r>
      <w:r w:rsidRPr="00996312">
        <w:rPr>
          <w:vanish/>
          <w:sz w:val="16"/>
        </w:rPr>
        <w:t>early</w:t>
      </w:r>
      <w:r w:rsidRPr="00CA7227">
        <w:rPr>
          <w:sz w:val="16"/>
        </w:rPr>
        <w:t xml:space="preserve"> </w:t>
      </w:r>
      <w:r w:rsidRPr="00996312">
        <w:rPr>
          <w:vanish/>
          <w:sz w:val="16"/>
        </w:rPr>
        <w:t>1970s,</w:t>
      </w:r>
      <w:r w:rsidRPr="00CA7227">
        <w:rPr>
          <w:sz w:val="16"/>
        </w:rPr>
        <w:t xml:space="preserve"> </w:t>
      </w:r>
      <w:r w:rsidRPr="00996312">
        <w:rPr>
          <w:vanish/>
          <w:sz w:val="16"/>
        </w:rPr>
        <w:t>‘It</w:t>
      </w:r>
      <w:r w:rsidRPr="00CA7227">
        <w:rPr>
          <w:sz w:val="16"/>
        </w:rPr>
        <w:t xml:space="preserve"> </w:t>
      </w:r>
      <w:r w:rsidRPr="00996312">
        <w:rPr>
          <w:vanish/>
          <w:sz w:val="16"/>
        </w:rPr>
        <w:t>is</w:t>
      </w:r>
      <w:r w:rsidRPr="00CA7227">
        <w:rPr>
          <w:sz w:val="16"/>
        </w:rPr>
        <w:t xml:space="preserve"> </w:t>
      </w:r>
      <w:r w:rsidRPr="00996312">
        <w:rPr>
          <w:vanish/>
          <w:sz w:val="16"/>
        </w:rPr>
        <w:t>clear…that</w:t>
      </w:r>
      <w:r w:rsidRPr="00CA7227">
        <w:rPr>
          <w:sz w:val="16"/>
        </w:rPr>
        <w:t xml:space="preserve"> </w:t>
      </w:r>
      <w:r w:rsidRPr="00996312">
        <w:rPr>
          <w:vanish/>
          <w:sz w:val="16"/>
        </w:rPr>
        <w:t>there</w:t>
      </w:r>
      <w:r w:rsidRPr="00CA7227">
        <w:rPr>
          <w:sz w:val="16"/>
        </w:rPr>
        <w:t xml:space="preserve"> </w:t>
      </w:r>
      <w:r w:rsidRPr="00996312">
        <w:rPr>
          <w:vanish/>
          <w:sz w:val="16"/>
        </w:rPr>
        <w:t>must</w:t>
      </w:r>
      <w:r w:rsidRPr="00CA7227">
        <w:rPr>
          <w:sz w:val="16"/>
        </w:rPr>
        <w:t xml:space="preserve"> </w:t>
      </w:r>
      <w:r w:rsidRPr="00996312">
        <w:rPr>
          <w:vanish/>
          <w:sz w:val="16"/>
        </w:rPr>
        <w:t>be</w:t>
      </w:r>
      <w:r w:rsidRPr="00CA7227">
        <w:rPr>
          <w:sz w:val="16"/>
        </w:rPr>
        <w:t xml:space="preserve"> </w:t>
      </w:r>
      <w:r w:rsidRPr="00996312">
        <w:rPr>
          <w:vanish/>
          <w:sz w:val="16"/>
        </w:rPr>
        <w:t>three</w:t>
      </w:r>
      <w:r w:rsidRPr="00CA7227">
        <w:rPr>
          <w:sz w:val="16"/>
        </w:rPr>
        <w:t xml:space="preserve"> </w:t>
      </w:r>
      <w:r w:rsidRPr="00996312">
        <w:rPr>
          <w:vanish/>
          <w:sz w:val="16"/>
        </w:rPr>
        <w:t>partners</w:t>
      </w:r>
      <w:r w:rsidRPr="00CA7227">
        <w:rPr>
          <w:sz w:val="16"/>
        </w:rPr>
        <w:t xml:space="preserve"> </w:t>
      </w:r>
      <w:r w:rsidRPr="00996312">
        <w:rPr>
          <w:vanish/>
          <w:sz w:val="16"/>
        </w:rPr>
        <w:t>in</w:t>
      </w:r>
      <w:r w:rsidRPr="00CA7227">
        <w:rPr>
          <w:sz w:val="16"/>
        </w:rPr>
        <w:t xml:space="preserve"> </w:t>
      </w:r>
      <w:r w:rsidRPr="00996312">
        <w:rPr>
          <w:vanish/>
          <w:sz w:val="16"/>
        </w:rPr>
        <w:t>space,</w:t>
      </w:r>
      <w:r w:rsidRPr="00CA7227">
        <w:rPr>
          <w:sz w:val="16"/>
        </w:rPr>
        <w:t xml:space="preserve"> </w:t>
      </w:r>
      <w:r w:rsidRPr="00996312">
        <w:rPr>
          <w:vanish/>
          <w:sz w:val="16"/>
        </w:rPr>
        <w:t>universities</w:t>
      </w:r>
      <w:r w:rsidRPr="00CA7227">
        <w:rPr>
          <w:sz w:val="16"/>
        </w:rPr>
        <w:t xml:space="preserve"> </w:t>
      </w:r>
      <w:r w:rsidRPr="00996312">
        <w:rPr>
          <w:vanish/>
          <w:sz w:val="16"/>
        </w:rPr>
        <w:t>and</w:t>
      </w:r>
      <w:r w:rsidRPr="00CA7227">
        <w:rPr>
          <w:sz w:val="16"/>
        </w:rPr>
        <w:t xml:space="preserve"> </w:t>
      </w:r>
      <w:r w:rsidRPr="00996312">
        <w:rPr>
          <w:vanish/>
          <w:sz w:val="16"/>
        </w:rPr>
        <w:t>research</w:t>
      </w:r>
      <w:r w:rsidRPr="00CA7227">
        <w:rPr>
          <w:sz w:val="16"/>
        </w:rPr>
        <w:t xml:space="preserve"> </w:t>
      </w:r>
      <w:r w:rsidRPr="00996312">
        <w:rPr>
          <w:vanish/>
          <w:sz w:val="16"/>
        </w:rPr>
        <w:t>institutions</w:t>
      </w:r>
      <w:r w:rsidRPr="00CA7227">
        <w:rPr>
          <w:sz w:val="16"/>
        </w:rPr>
        <w:t xml:space="preserve"> </w:t>
      </w:r>
      <w:r w:rsidRPr="00996312">
        <w:rPr>
          <w:vanish/>
          <w:sz w:val="16"/>
        </w:rPr>
        <w:t>on</w:t>
      </w:r>
      <w:r w:rsidRPr="00CA7227">
        <w:rPr>
          <w:sz w:val="16"/>
        </w:rPr>
        <w:t xml:space="preserve"> </w:t>
      </w:r>
      <w:r w:rsidRPr="00996312">
        <w:rPr>
          <w:vanish/>
          <w:sz w:val="16"/>
        </w:rPr>
        <w:t>the</w:t>
      </w:r>
      <w:r w:rsidRPr="00CA7227">
        <w:rPr>
          <w:sz w:val="16"/>
        </w:rPr>
        <w:t xml:space="preserve"> </w:t>
      </w:r>
      <w:r w:rsidRPr="00996312">
        <w:rPr>
          <w:vanish/>
          <w:sz w:val="16"/>
        </w:rPr>
        <w:t>one</w:t>
      </w:r>
      <w:r w:rsidRPr="00CA7227">
        <w:rPr>
          <w:sz w:val="16"/>
        </w:rPr>
        <w:t xml:space="preserve"> </w:t>
      </w:r>
      <w:r w:rsidRPr="00996312">
        <w:rPr>
          <w:vanish/>
          <w:sz w:val="16"/>
        </w:rPr>
        <w:t>hand,</w:t>
      </w:r>
      <w:r w:rsidRPr="00CA7227">
        <w:rPr>
          <w:sz w:val="16"/>
        </w:rPr>
        <w:t xml:space="preserve"> </w:t>
      </w:r>
      <w:r w:rsidRPr="00996312">
        <w:rPr>
          <w:vanish/>
          <w:sz w:val="16"/>
        </w:rPr>
        <w:t>the</w:t>
      </w:r>
      <w:r w:rsidRPr="00CA7227">
        <w:rPr>
          <w:sz w:val="16"/>
        </w:rPr>
        <w:t xml:space="preserve"> </w:t>
      </w:r>
      <w:r w:rsidRPr="00996312">
        <w:rPr>
          <w:vanish/>
          <w:sz w:val="16"/>
        </w:rPr>
        <w:t>government</w:t>
      </w:r>
      <w:r w:rsidRPr="00CA7227">
        <w:rPr>
          <w:sz w:val="16"/>
        </w:rPr>
        <w:t xml:space="preserve"> </w:t>
      </w:r>
      <w:r w:rsidRPr="00996312">
        <w:rPr>
          <w:vanish/>
          <w:sz w:val="16"/>
        </w:rPr>
        <w:t>on</w:t>
      </w:r>
      <w:r w:rsidRPr="00CA7227">
        <w:rPr>
          <w:sz w:val="16"/>
        </w:rPr>
        <w:t xml:space="preserve"> </w:t>
      </w:r>
      <w:r w:rsidRPr="00996312">
        <w:rPr>
          <w:vanish/>
          <w:sz w:val="16"/>
        </w:rPr>
        <w:t>the</w:t>
      </w:r>
      <w:r w:rsidRPr="00CA7227">
        <w:rPr>
          <w:sz w:val="16"/>
        </w:rPr>
        <w:t xml:space="preserve"> </w:t>
      </w:r>
      <w:r w:rsidRPr="00996312">
        <w:rPr>
          <w:vanish/>
          <w:sz w:val="16"/>
        </w:rPr>
        <w:t>second</w:t>
      </w:r>
      <w:r w:rsidRPr="00CA7227">
        <w:rPr>
          <w:sz w:val="16"/>
        </w:rPr>
        <w:t xml:space="preserve"> </w:t>
      </w:r>
      <w:r w:rsidRPr="00996312">
        <w:rPr>
          <w:vanish/>
          <w:sz w:val="16"/>
        </w:rPr>
        <w:t>and</w:t>
      </w:r>
      <w:r w:rsidRPr="00CA7227">
        <w:rPr>
          <w:sz w:val="16"/>
        </w:rPr>
        <w:t xml:space="preserve"> </w:t>
      </w:r>
      <w:r w:rsidRPr="00996312">
        <w:rPr>
          <w:vanish/>
          <w:sz w:val="16"/>
        </w:rPr>
        <w:t>industry</w:t>
      </w:r>
      <w:r w:rsidRPr="00CA7227">
        <w:rPr>
          <w:sz w:val="16"/>
        </w:rPr>
        <w:t xml:space="preserve"> </w:t>
      </w:r>
      <w:r w:rsidRPr="00996312">
        <w:rPr>
          <w:vanish/>
          <w:sz w:val="16"/>
        </w:rPr>
        <w:t>on</w:t>
      </w:r>
      <w:r w:rsidRPr="00CA7227">
        <w:rPr>
          <w:sz w:val="16"/>
        </w:rPr>
        <w:t xml:space="preserve"> </w:t>
      </w:r>
      <w:r w:rsidRPr="00996312">
        <w:rPr>
          <w:vanish/>
          <w:sz w:val="16"/>
        </w:rPr>
        <w:t>the</w:t>
      </w:r>
      <w:r w:rsidRPr="00CA7227">
        <w:rPr>
          <w:sz w:val="16"/>
        </w:rPr>
        <w:t xml:space="preserve"> </w:t>
      </w:r>
      <w:r w:rsidRPr="00996312">
        <w:rPr>
          <w:vanish/>
          <w:sz w:val="16"/>
        </w:rPr>
        <w:t>third'</w:t>
      </w:r>
      <w:r w:rsidRPr="00CA7227">
        <w:rPr>
          <w:sz w:val="16"/>
        </w:rPr>
        <w:t xml:space="preserve"> </w:t>
      </w:r>
      <w:r w:rsidRPr="00996312">
        <w:rPr>
          <w:vanish/>
          <w:sz w:val="16"/>
        </w:rPr>
        <w:t>(Bondi,</w:t>
      </w:r>
      <w:r w:rsidRPr="00CA7227">
        <w:rPr>
          <w:sz w:val="16"/>
        </w:rPr>
        <w:t xml:space="preserve"> </w:t>
      </w:r>
      <w:r w:rsidRPr="00996312">
        <w:rPr>
          <w:vanish/>
          <w:sz w:val="16"/>
        </w:rPr>
        <w:t>1971,</w:t>
      </w:r>
      <w:r w:rsidRPr="00CA7227">
        <w:rPr>
          <w:sz w:val="16"/>
        </w:rPr>
        <w:t xml:space="preserve"> </w:t>
      </w:r>
      <w:r w:rsidRPr="00996312">
        <w:rPr>
          <w:vanish/>
          <w:sz w:val="16"/>
        </w:rPr>
        <w:t>p.</w:t>
      </w:r>
      <w:r w:rsidRPr="00CA7227">
        <w:rPr>
          <w:sz w:val="16"/>
        </w:rPr>
        <w:t xml:space="preserve"> </w:t>
      </w:r>
      <w:r w:rsidRPr="00996312">
        <w:rPr>
          <w:vanish/>
          <w:sz w:val="16"/>
        </w:rPr>
        <w:t>9).</w:t>
      </w:r>
      <w:r w:rsidRPr="00CA7227">
        <w:rPr>
          <w:sz w:val="16"/>
        </w:rPr>
        <w:t xml:space="preserve"> </w:t>
      </w:r>
    </w:p>
    <w:p w14:paraId="14DC2FA1" w14:textId="77777777" w:rsidR="005D7438" w:rsidRPr="00996312" w:rsidRDefault="005D7438" w:rsidP="005D7438">
      <w:pPr>
        <w:rPr>
          <w:vanish/>
          <w:sz w:val="16"/>
        </w:rPr>
      </w:pPr>
      <w:r w:rsidRPr="00996312">
        <w:rPr>
          <w:vanish/>
          <w:sz w:val="16"/>
        </w:rPr>
        <w:t>On</w:t>
      </w:r>
      <w:r w:rsidRPr="00CA7227">
        <w:rPr>
          <w:sz w:val="16"/>
        </w:rPr>
        <w:t xml:space="preserve"> </w:t>
      </w:r>
      <w:r w:rsidRPr="00996312">
        <w:rPr>
          <w:vanish/>
          <w:sz w:val="16"/>
        </w:rPr>
        <w:t>the</w:t>
      </w:r>
      <w:r w:rsidRPr="00CA7227">
        <w:rPr>
          <w:sz w:val="16"/>
        </w:rPr>
        <w:t xml:space="preserve"> </w:t>
      </w:r>
      <w:r w:rsidRPr="00996312">
        <w:rPr>
          <w:vanish/>
          <w:sz w:val="16"/>
        </w:rPr>
        <w:t>other</w:t>
      </w:r>
      <w:r w:rsidRPr="00CA7227">
        <w:rPr>
          <w:sz w:val="16"/>
        </w:rPr>
        <w:t xml:space="preserve"> </w:t>
      </w:r>
      <w:r w:rsidRPr="00996312">
        <w:rPr>
          <w:vanish/>
          <w:sz w:val="16"/>
        </w:rPr>
        <w:t>hand,</w:t>
      </w:r>
      <w:r w:rsidRPr="00CA7227">
        <w:rPr>
          <w:sz w:val="16"/>
        </w:rPr>
        <w:t xml:space="preserve"> </w:t>
      </w:r>
      <w:r w:rsidRPr="00996312">
        <w:rPr>
          <w:vanish/>
          <w:sz w:val="16"/>
        </w:rPr>
        <w:t>outer</w:t>
      </w:r>
      <w:r w:rsidRPr="00CA7227">
        <w:rPr>
          <w:sz w:val="16"/>
        </w:rPr>
        <w:t xml:space="preserve"> </w:t>
      </w:r>
      <w:r w:rsidRPr="00996312">
        <w:rPr>
          <w:vanish/>
          <w:sz w:val="16"/>
        </w:rPr>
        <w:t>space</w:t>
      </w:r>
      <w:r w:rsidRPr="00CA7227">
        <w:rPr>
          <w:sz w:val="16"/>
        </w:rPr>
        <w:t xml:space="preserve"> </w:t>
      </w:r>
      <w:r w:rsidRPr="00996312">
        <w:rPr>
          <w:vanish/>
          <w:sz w:val="16"/>
        </w:rPr>
        <w:t>still</w:t>
      </w:r>
      <w:r w:rsidRPr="00CA7227">
        <w:rPr>
          <w:sz w:val="16"/>
        </w:rPr>
        <w:t xml:space="preserve"> </w:t>
      </w:r>
      <w:r w:rsidRPr="00996312">
        <w:rPr>
          <w:vanish/>
          <w:sz w:val="16"/>
        </w:rPr>
        <w:t>remains</w:t>
      </w:r>
      <w:r w:rsidRPr="00CA7227">
        <w:rPr>
          <w:sz w:val="16"/>
        </w:rPr>
        <w:t xml:space="preserve"> </w:t>
      </w:r>
      <w:r w:rsidRPr="00996312">
        <w:rPr>
          <w:vanish/>
          <w:sz w:val="16"/>
        </w:rPr>
        <w:t>firmly</w:t>
      </w:r>
      <w:r w:rsidRPr="00CA7227">
        <w:rPr>
          <w:sz w:val="16"/>
        </w:rPr>
        <w:t xml:space="preserve"> </w:t>
      </w:r>
      <w:r w:rsidRPr="00996312">
        <w:rPr>
          <w:vanish/>
          <w:sz w:val="16"/>
        </w:rPr>
        <w:t>within</w:t>
      </w:r>
      <w:r w:rsidRPr="00CA7227">
        <w:rPr>
          <w:sz w:val="16"/>
        </w:rPr>
        <w:t xml:space="preserve"> </w:t>
      </w:r>
      <w:r w:rsidRPr="00996312">
        <w:rPr>
          <w:vanish/>
          <w:sz w:val="16"/>
        </w:rPr>
        <w:t>the</w:t>
      </w:r>
      <w:r w:rsidRPr="00CA7227">
        <w:rPr>
          <w:sz w:val="16"/>
        </w:rPr>
        <w:t xml:space="preserve"> </w:t>
      </w:r>
      <w:r w:rsidRPr="00996312">
        <w:rPr>
          <w:vanish/>
          <w:sz w:val="16"/>
        </w:rPr>
        <w:t>domain</w:t>
      </w:r>
      <w:r w:rsidRPr="00CA7227">
        <w:rPr>
          <w:sz w:val="16"/>
        </w:rPr>
        <w:t xml:space="preserve"> </w:t>
      </w:r>
      <w:r w:rsidRPr="00996312">
        <w:rPr>
          <w:vanish/>
          <w:sz w:val="16"/>
        </w:rPr>
        <w:t>of</w:t>
      </w:r>
      <w:r w:rsidRPr="00CA7227">
        <w:rPr>
          <w:sz w:val="16"/>
        </w:rPr>
        <w:t xml:space="preserve"> </w:t>
      </w:r>
      <w:r w:rsidRPr="00996312">
        <w:rPr>
          <w:vanish/>
          <w:sz w:val="16"/>
        </w:rPr>
        <w:t>the</w:t>
      </w:r>
      <w:r w:rsidRPr="00CA7227">
        <w:rPr>
          <w:sz w:val="16"/>
        </w:rPr>
        <w:t xml:space="preserve"> </w:t>
      </w:r>
      <w:r w:rsidRPr="00996312">
        <w:rPr>
          <w:vanish/>
          <w:sz w:val="16"/>
        </w:rPr>
        <w:t>state</w:t>
      </w:r>
      <w:r w:rsidRPr="00CA7227">
        <w:rPr>
          <w:sz w:val="16"/>
        </w:rPr>
        <w:t xml:space="preserve"> </w:t>
      </w:r>
      <w:r w:rsidRPr="00996312">
        <w:rPr>
          <w:vanish/>
          <w:sz w:val="16"/>
        </w:rPr>
        <w:t>and</w:t>
      </w:r>
      <w:r w:rsidRPr="00CA7227">
        <w:rPr>
          <w:sz w:val="16"/>
        </w:rPr>
        <w:t xml:space="preserve"> </w:t>
      </w:r>
      <w:r w:rsidRPr="00996312">
        <w:rPr>
          <w:vanish/>
          <w:sz w:val="16"/>
        </w:rPr>
        <w:t>is</w:t>
      </w:r>
      <w:r w:rsidRPr="00CA7227">
        <w:rPr>
          <w:sz w:val="16"/>
        </w:rPr>
        <w:t xml:space="preserve"> </w:t>
      </w:r>
      <w:r w:rsidRPr="00996312">
        <w:rPr>
          <w:vanish/>
          <w:sz w:val="16"/>
        </w:rPr>
        <w:t>likely</w:t>
      </w:r>
      <w:r w:rsidRPr="00CA7227">
        <w:rPr>
          <w:sz w:val="16"/>
        </w:rPr>
        <w:t xml:space="preserve"> </w:t>
      </w:r>
      <w:r w:rsidRPr="00996312">
        <w:rPr>
          <w:vanish/>
          <w:sz w:val="16"/>
        </w:rPr>
        <w:t>to</w:t>
      </w:r>
      <w:r w:rsidRPr="00CA7227">
        <w:rPr>
          <w:sz w:val="16"/>
        </w:rPr>
        <w:t xml:space="preserve"> </w:t>
      </w:r>
      <w:r w:rsidRPr="00996312">
        <w:rPr>
          <w:vanish/>
          <w:sz w:val="16"/>
        </w:rPr>
        <w:t>do</w:t>
      </w:r>
      <w:r w:rsidRPr="00CA7227">
        <w:rPr>
          <w:sz w:val="16"/>
        </w:rPr>
        <w:t xml:space="preserve"> </w:t>
      </w:r>
      <w:r w:rsidRPr="00996312">
        <w:rPr>
          <w:vanish/>
          <w:sz w:val="16"/>
        </w:rPr>
        <w:t>so</w:t>
      </w:r>
      <w:r w:rsidRPr="00CA7227">
        <w:rPr>
          <w:sz w:val="16"/>
        </w:rPr>
        <w:t xml:space="preserve"> </w:t>
      </w:r>
      <w:r w:rsidRPr="00996312">
        <w:rPr>
          <w:vanish/>
          <w:sz w:val="16"/>
        </w:rPr>
        <w:t>for</w:t>
      </w:r>
      <w:r w:rsidRPr="00CA7227">
        <w:rPr>
          <w:sz w:val="16"/>
        </w:rPr>
        <w:t xml:space="preserve"> </w:t>
      </w:r>
      <w:r w:rsidRPr="00996312">
        <w:rPr>
          <w:vanish/>
          <w:sz w:val="16"/>
        </w:rPr>
        <w:t>the</w:t>
      </w:r>
      <w:r w:rsidRPr="00CA7227">
        <w:rPr>
          <w:sz w:val="16"/>
        </w:rPr>
        <w:t xml:space="preserve"> </w:t>
      </w:r>
      <w:r w:rsidRPr="00996312">
        <w:rPr>
          <w:vanish/>
          <w:sz w:val="16"/>
        </w:rPr>
        <w:t>foreseeable</w:t>
      </w:r>
      <w:r w:rsidRPr="00CA7227">
        <w:rPr>
          <w:sz w:val="16"/>
        </w:rPr>
        <w:t xml:space="preserve"> </w:t>
      </w:r>
      <w:r w:rsidRPr="00996312">
        <w:rPr>
          <w:vanish/>
          <w:sz w:val="16"/>
        </w:rPr>
        <w:t>future,</w:t>
      </w:r>
      <w:r w:rsidRPr="00CA7227">
        <w:rPr>
          <w:sz w:val="16"/>
        </w:rPr>
        <w:t xml:space="preserve"> </w:t>
      </w:r>
      <w:r w:rsidRPr="00996312">
        <w:rPr>
          <w:vanish/>
          <w:sz w:val="16"/>
        </w:rPr>
        <w:t>with</w:t>
      </w:r>
      <w:r w:rsidRPr="00CA7227">
        <w:rPr>
          <w:sz w:val="16"/>
        </w:rPr>
        <w:t xml:space="preserve"> </w:t>
      </w:r>
      <w:r w:rsidRPr="00996312">
        <w:rPr>
          <w:vanish/>
          <w:sz w:val="16"/>
        </w:rPr>
        <w:t>the</w:t>
      </w:r>
      <w:r w:rsidRPr="00CA7227">
        <w:rPr>
          <w:sz w:val="16"/>
        </w:rPr>
        <w:t xml:space="preserve"> </w:t>
      </w:r>
      <w:r w:rsidRPr="00996312">
        <w:rPr>
          <w:vanish/>
          <w:sz w:val="16"/>
        </w:rPr>
        <w:t>likely</w:t>
      </w:r>
      <w:r w:rsidRPr="00CA7227">
        <w:rPr>
          <w:sz w:val="16"/>
        </w:rPr>
        <w:t xml:space="preserve"> </w:t>
      </w:r>
      <w:r w:rsidRPr="00996312">
        <w:rPr>
          <w:vanish/>
          <w:sz w:val="16"/>
        </w:rPr>
        <w:t>continued</w:t>
      </w:r>
      <w:r w:rsidRPr="00CA7227">
        <w:rPr>
          <w:sz w:val="16"/>
        </w:rPr>
        <w:t xml:space="preserve"> </w:t>
      </w:r>
      <w:r w:rsidRPr="00996312">
        <w:rPr>
          <w:vanish/>
          <w:sz w:val="16"/>
        </w:rPr>
        <w:t>importance</w:t>
      </w:r>
      <w:r w:rsidRPr="00CA7227">
        <w:rPr>
          <w:sz w:val="16"/>
        </w:rPr>
        <w:t xml:space="preserve"> </w:t>
      </w:r>
      <w:r w:rsidRPr="00996312">
        <w:rPr>
          <w:vanish/>
          <w:sz w:val="16"/>
        </w:rPr>
        <w:t>of</w:t>
      </w:r>
      <w:r w:rsidRPr="00CA7227">
        <w:rPr>
          <w:sz w:val="16"/>
        </w:rPr>
        <w:t xml:space="preserve"> </w:t>
      </w:r>
      <w:r w:rsidRPr="00996312">
        <w:rPr>
          <w:vanish/>
          <w:sz w:val="16"/>
        </w:rPr>
        <w:t>military</w:t>
      </w:r>
      <w:r w:rsidRPr="00CA7227">
        <w:rPr>
          <w:sz w:val="16"/>
        </w:rPr>
        <w:t xml:space="preserve"> </w:t>
      </w:r>
      <w:r w:rsidRPr="00996312">
        <w:rPr>
          <w:vanish/>
          <w:sz w:val="16"/>
        </w:rPr>
        <w:t>uses</w:t>
      </w:r>
      <w:r w:rsidRPr="00CA7227">
        <w:rPr>
          <w:sz w:val="16"/>
        </w:rPr>
        <w:t xml:space="preserve"> </w:t>
      </w:r>
      <w:r w:rsidRPr="00996312">
        <w:rPr>
          <w:vanish/>
          <w:sz w:val="16"/>
        </w:rPr>
        <w:t>of</w:t>
      </w:r>
      <w:r w:rsidRPr="00CA7227">
        <w:rPr>
          <w:sz w:val="16"/>
        </w:rPr>
        <w:t xml:space="preserve"> </w:t>
      </w:r>
      <w:r w:rsidRPr="00996312">
        <w:rPr>
          <w:vanish/>
          <w:sz w:val="16"/>
        </w:rPr>
        <w:t>satellite</w:t>
      </w:r>
      <w:r w:rsidRPr="00CA7227">
        <w:rPr>
          <w:sz w:val="16"/>
        </w:rPr>
        <w:t xml:space="preserve"> </w:t>
      </w:r>
      <w:r w:rsidRPr="00996312">
        <w:rPr>
          <w:vanish/>
          <w:sz w:val="16"/>
        </w:rPr>
        <w:t>technology</w:t>
      </w:r>
      <w:r w:rsidRPr="00CA7227">
        <w:rPr>
          <w:sz w:val="16"/>
        </w:rPr>
        <w:t xml:space="preserve"> </w:t>
      </w:r>
      <w:r w:rsidRPr="00996312">
        <w:rPr>
          <w:vanish/>
          <w:sz w:val="16"/>
        </w:rPr>
        <w:t>and</w:t>
      </w:r>
      <w:r w:rsidRPr="00CA7227">
        <w:rPr>
          <w:sz w:val="16"/>
        </w:rPr>
        <w:t xml:space="preserve"> </w:t>
      </w:r>
      <w:r w:rsidRPr="00996312">
        <w:rPr>
          <w:vanish/>
          <w:sz w:val="16"/>
        </w:rPr>
        <w:t>the</w:t>
      </w:r>
      <w:r w:rsidRPr="00CA7227">
        <w:rPr>
          <w:sz w:val="16"/>
        </w:rPr>
        <w:t xml:space="preserve"> </w:t>
      </w:r>
      <w:r w:rsidRPr="00996312">
        <w:rPr>
          <w:vanish/>
          <w:sz w:val="16"/>
        </w:rPr>
        <w:t>weaponization</w:t>
      </w:r>
      <w:r w:rsidRPr="00CA7227">
        <w:rPr>
          <w:sz w:val="16"/>
        </w:rPr>
        <w:t xml:space="preserve"> </w:t>
      </w:r>
      <w:r w:rsidRPr="00996312">
        <w:rPr>
          <w:vanish/>
          <w:sz w:val="16"/>
        </w:rPr>
        <w:t>of</w:t>
      </w:r>
      <w:r w:rsidRPr="00CA7227">
        <w:rPr>
          <w:sz w:val="16"/>
        </w:rPr>
        <w:t xml:space="preserve"> </w:t>
      </w:r>
      <w:r w:rsidRPr="00996312">
        <w:rPr>
          <w:vanish/>
          <w:sz w:val="16"/>
        </w:rPr>
        <w:t>Earth’s</w:t>
      </w:r>
      <w:r w:rsidRPr="00CA7227">
        <w:rPr>
          <w:sz w:val="16"/>
        </w:rPr>
        <w:t xml:space="preserve"> </w:t>
      </w:r>
      <w:r w:rsidRPr="00996312">
        <w:rPr>
          <w:vanish/>
          <w:sz w:val="16"/>
        </w:rPr>
        <w:t>orbit—</w:t>
      </w:r>
      <w:r w:rsidRPr="00CA7227">
        <w:rPr>
          <w:sz w:val="16"/>
        </w:rPr>
        <w:t xml:space="preserve"> </w:t>
      </w:r>
      <w:r w:rsidRPr="00996312">
        <w:rPr>
          <w:vanish/>
          <w:sz w:val="16"/>
        </w:rPr>
        <w:t>crucially,</w:t>
      </w:r>
      <w:r w:rsidRPr="00CA7227">
        <w:rPr>
          <w:sz w:val="16"/>
        </w:rPr>
        <w:t xml:space="preserve"> </w:t>
      </w:r>
      <w:r w:rsidRPr="00996312">
        <w:rPr>
          <w:vanish/>
          <w:sz w:val="16"/>
        </w:rPr>
        <w:t>the</w:t>
      </w:r>
      <w:r w:rsidRPr="00CA7227">
        <w:rPr>
          <w:sz w:val="16"/>
        </w:rPr>
        <w:t xml:space="preserve"> </w:t>
      </w:r>
      <w:r w:rsidRPr="00996312">
        <w:rPr>
          <w:vanish/>
          <w:sz w:val="16"/>
        </w:rPr>
        <w:t>Outer</w:t>
      </w:r>
      <w:r w:rsidRPr="00CA7227">
        <w:rPr>
          <w:sz w:val="16"/>
        </w:rPr>
        <w:t xml:space="preserve"> </w:t>
      </w:r>
      <w:r w:rsidRPr="00996312">
        <w:rPr>
          <w:vanish/>
          <w:sz w:val="16"/>
        </w:rPr>
        <w:t>Space</w:t>
      </w:r>
      <w:r w:rsidRPr="00CA7227">
        <w:rPr>
          <w:sz w:val="16"/>
        </w:rPr>
        <w:t xml:space="preserve"> </w:t>
      </w:r>
      <w:r w:rsidRPr="00996312">
        <w:rPr>
          <w:vanish/>
          <w:sz w:val="16"/>
        </w:rPr>
        <w:t>Treaty</w:t>
      </w:r>
      <w:r w:rsidRPr="00CA7227">
        <w:rPr>
          <w:sz w:val="16"/>
        </w:rPr>
        <w:t xml:space="preserve"> </w:t>
      </w:r>
      <w:r w:rsidRPr="00996312">
        <w:rPr>
          <w:vanish/>
          <w:sz w:val="16"/>
        </w:rPr>
        <w:t>only</w:t>
      </w:r>
      <w:r w:rsidRPr="00CA7227">
        <w:rPr>
          <w:sz w:val="16"/>
        </w:rPr>
        <w:t xml:space="preserve"> </w:t>
      </w:r>
      <w:r w:rsidRPr="00996312">
        <w:rPr>
          <w:vanish/>
          <w:sz w:val="16"/>
        </w:rPr>
        <w:t>prohibits</w:t>
      </w:r>
      <w:r w:rsidRPr="00CA7227">
        <w:rPr>
          <w:sz w:val="16"/>
        </w:rPr>
        <w:t xml:space="preserve"> </w:t>
      </w:r>
      <w:r w:rsidRPr="00996312">
        <w:rPr>
          <w:vanish/>
          <w:sz w:val="16"/>
        </w:rPr>
        <w:t>nuclear</w:t>
      </w:r>
      <w:r w:rsidRPr="00CA7227">
        <w:rPr>
          <w:sz w:val="16"/>
        </w:rPr>
        <w:t xml:space="preserve"> </w:t>
      </w:r>
      <w:r w:rsidRPr="00996312">
        <w:rPr>
          <w:vanish/>
          <w:sz w:val="16"/>
        </w:rPr>
        <w:t>arms</w:t>
      </w:r>
      <w:r w:rsidRPr="00CA7227">
        <w:rPr>
          <w:sz w:val="16"/>
        </w:rPr>
        <w:t xml:space="preserve"> </w:t>
      </w:r>
      <w:r w:rsidRPr="00996312">
        <w:rPr>
          <w:vanish/>
          <w:sz w:val="16"/>
        </w:rPr>
        <w:t>and</w:t>
      </w:r>
      <w:r w:rsidRPr="00CA7227">
        <w:rPr>
          <w:sz w:val="16"/>
        </w:rPr>
        <w:t xml:space="preserve"> </w:t>
      </w:r>
      <w:r w:rsidRPr="00996312">
        <w:rPr>
          <w:vanish/>
          <w:sz w:val="16"/>
        </w:rPr>
        <w:t>other</w:t>
      </w:r>
      <w:r w:rsidRPr="00CA7227">
        <w:rPr>
          <w:sz w:val="16"/>
        </w:rPr>
        <w:t xml:space="preserve"> </w:t>
      </w:r>
      <w:r w:rsidRPr="00996312">
        <w:rPr>
          <w:vanish/>
          <w:sz w:val="16"/>
        </w:rPr>
        <w:t>‘weapons</w:t>
      </w:r>
      <w:r w:rsidRPr="00CA7227">
        <w:rPr>
          <w:sz w:val="16"/>
        </w:rPr>
        <w:t xml:space="preserve"> </w:t>
      </w:r>
      <w:r w:rsidRPr="00996312">
        <w:rPr>
          <w:vanish/>
          <w:sz w:val="16"/>
        </w:rPr>
        <w:t>of</w:t>
      </w:r>
      <w:r w:rsidRPr="00CA7227">
        <w:rPr>
          <w:sz w:val="16"/>
        </w:rPr>
        <w:t xml:space="preserve"> </w:t>
      </w:r>
      <w:r w:rsidRPr="00996312">
        <w:rPr>
          <w:vanish/>
          <w:sz w:val="16"/>
        </w:rPr>
        <w:t>mass</w:t>
      </w:r>
      <w:r w:rsidRPr="00CA7227">
        <w:rPr>
          <w:sz w:val="16"/>
        </w:rPr>
        <w:t xml:space="preserve"> </w:t>
      </w:r>
      <w:r w:rsidRPr="00996312">
        <w:rPr>
          <w:vanish/>
          <w:sz w:val="16"/>
        </w:rPr>
        <w:t>destruction'</w:t>
      </w:r>
      <w:r w:rsidRPr="00CA7227">
        <w:rPr>
          <w:sz w:val="16"/>
        </w:rPr>
        <w:t xml:space="preserve"> </w:t>
      </w:r>
      <w:r w:rsidRPr="00996312">
        <w:rPr>
          <w:vanish/>
          <w:sz w:val="16"/>
        </w:rPr>
        <w:t>in</w:t>
      </w:r>
      <w:r w:rsidRPr="00CA7227">
        <w:rPr>
          <w:sz w:val="16"/>
        </w:rPr>
        <w:t xml:space="preserve"> </w:t>
      </w:r>
      <w:r w:rsidRPr="00996312">
        <w:rPr>
          <w:vanish/>
          <w:sz w:val="16"/>
        </w:rPr>
        <w:t>space,</w:t>
      </w:r>
      <w:r w:rsidRPr="00CA7227">
        <w:rPr>
          <w:sz w:val="16"/>
        </w:rPr>
        <w:t xml:space="preserve"> </w:t>
      </w:r>
      <w:r w:rsidRPr="00996312">
        <w:rPr>
          <w:vanish/>
          <w:sz w:val="16"/>
        </w:rPr>
        <w:t>not</w:t>
      </w:r>
      <w:r w:rsidRPr="00CA7227">
        <w:rPr>
          <w:sz w:val="16"/>
        </w:rPr>
        <w:t xml:space="preserve"> </w:t>
      </w:r>
      <w:r w:rsidRPr="00996312">
        <w:rPr>
          <w:vanish/>
          <w:sz w:val="16"/>
        </w:rPr>
        <w:t>conventional</w:t>
      </w:r>
      <w:r w:rsidRPr="00CA7227">
        <w:rPr>
          <w:sz w:val="16"/>
        </w:rPr>
        <w:t xml:space="preserve"> </w:t>
      </w:r>
      <w:r w:rsidRPr="00996312">
        <w:rPr>
          <w:vanish/>
          <w:sz w:val="16"/>
        </w:rPr>
        <w:t>weapons,</w:t>
      </w:r>
      <w:r w:rsidRPr="00CA7227">
        <w:rPr>
          <w:sz w:val="16"/>
        </w:rPr>
        <w:t xml:space="preserve"> </w:t>
      </w:r>
      <w:r w:rsidRPr="00996312">
        <w:rPr>
          <w:vanish/>
          <w:sz w:val="16"/>
        </w:rPr>
        <w:t>such</w:t>
      </w:r>
      <w:r w:rsidRPr="00CA7227">
        <w:rPr>
          <w:sz w:val="16"/>
        </w:rPr>
        <w:t xml:space="preserve"> </w:t>
      </w:r>
      <w:r w:rsidRPr="00996312">
        <w:rPr>
          <w:vanish/>
          <w:sz w:val="16"/>
        </w:rPr>
        <w:t>as</w:t>
      </w:r>
      <w:r w:rsidRPr="00CA7227">
        <w:rPr>
          <w:sz w:val="16"/>
        </w:rPr>
        <w:t xml:space="preserve"> </w:t>
      </w:r>
      <w:r w:rsidRPr="00996312">
        <w:rPr>
          <w:vanish/>
          <w:sz w:val="16"/>
        </w:rPr>
        <w:t>ballistic</w:t>
      </w:r>
      <w:r w:rsidRPr="00CA7227">
        <w:rPr>
          <w:sz w:val="16"/>
        </w:rPr>
        <w:t xml:space="preserve"> </w:t>
      </w:r>
      <w:r w:rsidRPr="00996312">
        <w:rPr>
          <w:vanish/>
          <w:sz w:val="16"/>
        </w:rPr>
        <w:t>missiles.</w:t>
      </w:r>
      <w:r w:rsidRPr="00CA7227">
        <w:rPr>
          <w:sz w:val="16"/>
        </w:rPr>
        <w:t xml:space="preserve"> </w:t>
      </w:r>
      <w:r w:rsidRPr="00996312">
        <w:rPr>
          <w:vanish/>
          <w:sz w:val="16"/>
        </w:rPr>
        <w:t>One</w:t>
      </w:r>
      <w:r w:rsidRPr="00CA7227">
        <w:rPr>
          <w:sz w:val="16"/>
        </w:rPr>
        <w:t xml:space="preserve"> </w:t>
      </w:r>
      <w:r w:rsidRPr="00996312">
        <w:rPr>
          <w:vanish/>
          <w:sz w:val="16"/>
        </w:rPr>
        <w:t>novel</w:t>
      </w:r>
      <w:r w:rsidRPr="00CA7227">
        <w:rPr>
          <w:sz w:val="16"/>
        </w:rPr>
        <w:t xml:space="preserve"> </w:t>
      </w:r>
      <w:r w:rsidRPr="00996312">
        <w:rPr>
          <w:vanish/>
          <w:sz w:val="16"/>
        </w:rPr>
        <w:t>element</w:t>
      </w:r>
      <w:r w:rsidRPr="00CA7227">
        <w:rPr>
          <w:sz w:val="16"/>
        </w:rPr>
        <w:t xml:space="preserve"> </w:t>
      </w:r>
      <w:r w:rsidRPr="00996312">
        <w:rPr>
          <w:vanish/>
          <w:sz w:val="16"/>
        </w:rPr>
        <w:t>in</w:t>
      </w:r>
      <w:r w:rsidRPr="00CA7227">
        <w:rPr>
          <w:sz w:val="16"/>
        </w:rPr>
        <w:t xml:space="preserve"> </w:t>
      </w:r>
      <w:r w:rsidRPr="00996312">
        <w:rPr>
          <w:vanish/>
          <w:sz w:val="16"/>
        </w:rPr>
        <w:t>this</w:t>
      </w:r>
      <w:r w:rsidRPr="00CA7227">
        <w:rPr>
          <w:sz w:val="16"/>
        </w:rPr>
        <w:t xml:space="preserve"> </w:t>
      </w:r>
      <w:r w:rsidRPr="00996312">
        <w:rPr>
          <w:vanish/>
          <w:sz w:val="16"/>
        </w:rPr>
        <w:t>phase</w:t>
      </w:r>
      <w:r w:rsidRPr="00CA7227">
        <w:rPr>
          <w:sz w:val="16"/>
        </w:rPr>
        <w:t xml:space="preserve"> </w:t>
      </w:r>
      <w:r w:rsidRPr="00996312">
        <w:rPr>
          <w:vanish/>
          <w:sz w:val="16"/>
        </w:rPr>
        <w:t>of</w:t>
      </w:r>
      <w:r w:rsidRPr="00CA7227">
        <w:rPr>
          <w:sz w:val="16"/>
        </w:rPr>
        <w:t xml:space="preserve"> </w:t>
      </w:r>
      <w:r w:rsidRPr="00996312">
        <w:rPr>
          <w:vanish/>
          <w:sz w:val="16"/>
        </w:rPr>
        <w:t>capitalism-in-space</w:t>
      </w:r>
      <w:r w:rsidRPr="00CA7227">
        <w:rPr>
          <w:sz w:val="16"/>
        </w:rPr>
        <w:t xml:space="preserve"> </w:t>
      </w:r>
      <w:r w:rsidRPr="00996312">
        <w:rPr>
          <w:vanish/>
          <w:sz w:val="16"/>
        </w:rPr>
        <w:t>is</w:t>
      </w:r>
      <w:r w:rsidRPr="00CA7227">
        <w:rPr>
          <w:sz w:val="16"/>
        </w:rPr>
        <w:t xml:space="preserve"> </w:t>
      </w:r>
      <w:r w:rsidRPr="00996312">
        <w:rPr>
          <w:vanish/>
          <w:sz w:val="16"/>
        </w:rPr>
        <w:t>the</w:t>
      </w:r>
      <w:r w:rsidRPr="00CA7227">
        <w:rPr>
          <w:sz w:val="16"/>
        </w:rPr>
        <w:t xml:space="preserve"> </w:t>
      </w:r>
      <w:r w:rsidRPr="00996312">
        <w:rPr>
          <w:vanish/>
          <w:sz w:val="16"/>
        </w:rPr>
        <w:t>interrelationship</w:t>
      </w:r>
      <w:r w:rsidRPr="00CA7227">
        <w:rPr>
          <w:sz w:val="16"/>
        </w:rPr>
        <w:t xml:space="preserve"> </w:t>
      </w:r>
      <w:r w:rsidRPr="00996312">
        <w:rPr>
          <w:vanish/>
          <w:sz w:val="16"/>
        </w:rPr>
        <w:t>between</w:t>
      </w:r>
      <w:r w:rsidRPr="00CA7227">
        <w:rPr>
          <w:sz w:val="16"/>
        </w:rPr>
        <w:t xml:space="preserve"> </w:t>
      </w:r>
      <w:r w:rsidRPr="00996312">
        <w:rPr>
          <w:vanish/>
          <w:sz w:val="16"/>
        </w:rPr>
        <w:t>Silicon</w:t>
      </w:r>
      <w:r w:rsidRPr="00CA7227">
        <w:rPr>
          <w:sz w:val="16"/>
        </w:rPr>
        <w:t xml:space="preserve"> </w:t>
      </w:r>
      <w:r w:rsidRPr="00996312">
        <w:rPr>
          <w:vanish/>
          <w:sz w:val="16"/>
        </w:rPr>
        <w:t>Valley,</w:t>
      </w:r>
      <w:r w:rsidRPr="00CA7227">
        <w:rPr>
          <w:sz w:val="16"/>
        </w:rPr>
        <w:t xml:space="preserve"> </w:t>
      </w:r>
      <w:r w:rsidRPr="00996312">
        <w:rPr>
          <w:vanish/>
          <w:sz w:val="16"/>
        </w:rPr>
        <w:t>NewSpace,</w:t>
      </w:r>
      <w:r w:rsidRPr="00CA7227">
        <w:rPr>
          <w:sz w:val="16"/>
        </w:rPr>
        <w:t xml:space="preserve"> </w:t>
      </w:r>
      <w:r w:rsidRPr="00996312">
        <w:rPr>
          <w:vanish/>
          <w:sz w:val="16"/>
        </w:rPr>
        <w:t>and</w:t>
      </w:r>
      <w:r w:rsidRPr="00CA7227">
        <w:rPr>
          <w:sz w:val="16"/>
        </w:rPr>
        <w:t xml:space="preserve"> </w:t>
      </w:r>
      <w:r w:rsidRPr="00996312">
        <w:rPr>
          <w:vanish/>
          <w:sz w:val="16"/>
        </w:rPr>
        <w:t>the</w:t>
      </w:r>
      <w:r w:rsidRPr="00CA7227">
        <w:rPr>
          <w:sz w:val="16"/>
        </w:rPr>
        <w:t xml:space="preserve"> </w:t>
      </w:r>
      <w:r w:rsidRPr="00996312">
        <w:rPr>
          <w:vanish/>
          <w:sz w:val="16"/>
        </w:rPr>
        <w:t>state</w:t>
      </w:r>
      <w:r w:rsidRPr="00CA7227">
        <w:rPr>
          <w:sz w:val="16"/>
        </w:rPr>
        <w:t xml:space="preserve"> </w:t>
      </w:r>
      <w:r w:rsidRPr="00996312">
        <w:rPr>
          <w:vanish/>
          <w:sz w:val="16"/>
        </w:rPr>
        <w:t>(see,</w:t>
      </w:r>
      <w:r w:rsidRPr="00CA7227">
        <w:rPr>
          <w:sz w:val="16"/>
        </w:rPr>
        <w:t xml:space="preserve"> </w:t>
      </w:r>
      <w:r w:rsidRPr="00996312">
        <w:rPr>
          <w:vanish/>
          <w:sz w:val="16"/>
        </w:rPr>
        <w:t>e.g.,</w:t>
      </w:r>
      <w:r w:rsidRPr="00CA7227">
        <w:rPr>
          <w:sz w:val="16"/>
        </w:rPr>
        <w:t xml:space="preserve"> </w:t>
      </w:r>
      <w:r w:rsidRPr="00996312">
        <w:rPr>
          <w:vanish/>
          <w:sz w:val="16"/>
        </w:rPr>
        <w:t>Vance,</w:t>
      </w:r>
      <w:r w:rsidRPr="00CA7227">
        <w:rPr>
          <w:sz w:val="16"/>
        </w:rPr>
        <w:t xml:space="preserve"> </w:t>
      </w:r>
      <w:r w:rsidRPr="00996312">
        <w:rPr>
          <w:vanish/>
          <w:sz w:val="16"/>
        </w:rPr>
        <w:t>2015).</w:t>
      </w:r>
      <w:r w:rsidRPr="00CA7227">
        <w:rPr>
          <w:sz w:val="16"/>
        </w:rPr>
        <w:t xml:space="preserve"> </w:t>
      </w:r>
      <w:r w:rsidRPr="00996312">
        <w:rPr>
          <w:vanish/>
          <w:sz w:val="16"/>
        </w:rPr>
        <w:t>Silicon</w:t>
      </w:r>
      <w:r w:rsidRPr="00CA7227">
        <w:rPr>
          <w:sz w:val="16"/>
        </w:rPr>
        <w:t xml:space="preserve"> </w:t>
      </w:r>
      <w:r w:rsidRPr="00996312">
        <w:rPr>
          <w:vanish/>
          <w:sz w:val="16"/>
        </w:rPr>
        <w:t>Valley’s</w:t>
      </w:r>
      <w:r w:rsidRPr="00CA7227">
        <w:rPr>
          <w:sz w:val="16"/>
        </w:rPr>
        <w:t xml:space="preserve"> </w:t>
      </w:r>
      <w:r w:rsidRPr="00996312">
        <w:rPr>
          <w:vanish/>
          <w:sz w:val="16"/>
        </w:rPr>
        <w:t>capitalist</w:t>
      </w:r>
      <w:r w:rsidRPr="00CA7227">
        <w:rPr>
          <w:sz w:val="16"/>
        </w:rPr>
        <w:t xml:space="preserve"> </w:t>
      </w:r>
      <w:r w:rsidRPr="00996312">
        <w:rPr>
          <w:vanish/>
          <w:sz w:val="16"/>
        </w:rPr>
        <w:t>class,</w:t>
      </w:r>
      <w:r w:rsidRPr="00CA7227">
        <w:rPr>
          <w:sz w:val="16"/>
        </w:rPr>
        <w:t xml:space="preserve"> </w:t>
      </w:r>
      <w:r w:rsidRPr="00996312">
        <w:rPr>
          <w:vanish/>
          <w:sz w:val="16"/>
        </w:rPr>
        <w:t>including</w:t>
      </w:r>
      <w:r w:rsidRPr="00CA7227">
        <w:rPr>
          <w:sz w:val="16"/>
        </w:rPr>
        <w:t xml:space="preserve"> </w:t>
      </w:r>
      <w:r w:rsidRPr="00996312">
        <w:rPr>
          <w:vanish/>
          <w:sz w:val="16"/>
        </w:rPr>
        <w:t>Amazon’s</w:t>
      </w:r>
      <w:r w:rsidRPr="00CA7227">
        <w:rPr>
          <w:sz w:val="16"/>
        </w:rPr>
        <w:t xml:space="preserve"> </w:t>
      </w:r>
      <w:r w:rsidRPr="00996312">
        <w:rPr>
          <w:vanish/>
          <w:sz w:val="16"/>
        </w:rPr>
        <w:t>Jeff</w:t>
      </w:r>
      <w:r w:rsidRPr="00CA7227">
        <w:rPr>
          <w:sz w:val="16"/>
        </w:rPr>
        <w:t xml:space="preserve"> </w:t>
      </w:r>
      <w:r w:rsidRPr="00996312">
        <w:rPr>
          <w:vanish/>
          <w:sz w:val="16"/>
        </w:rPr>
        <w:t>Bezos,</w:t>
      </w:r>
      <w:r w:rsidRPr="00CA7227">
        <w:rPr>
          <w:sz w:val="16"/>
        </w:rPr>
        <w:t xml:space="preserve"> </w:t>
      </w:r>
      <w:r w:rsidRPr="00996312">
        <w:rPr>
          <w:vanish/>
          <w:sz w:val="16"/>
        </w:rPr>
        <w:t>play</w:t>
      </w:r>
      <w:r w:rsidRPr="00CA7227">
        <w:rPr>
          <w:sz w:val="16"/>
        </w:rPr>
        <w:t xml:space="preserve"> </w:t>
      </w:r>
      <w:r w:rsidRPr="00996312">
        <w:rPr>
          <w:vanish/>
          <w:sz w:val="16"/>
        </w:rPr>
        <w:t>an</w:t>
      </w:r>
      <w:r w:rsidRPr="00CA7227">
        <w:rPr>
          <w:sz w:val="16"/>
        </w:rPr>
        <w:t xml:space="preserve"> </w:t>
      </w:r>
      <w:r w:rsidRPr="00996312">
        <w:rPr>
          <w:vanish/>
          <w:sz w:val="16"/>
        </w:rPr>
        <w:t>outsize</w:t>
      </w:r>
      <w:r w:rsidRPr="00CA7227">
        <w:rPr>
          <w:sz w:val="16"/>
        </w:rPr>
        <w:t xml:space="preserve"> </w:t>
      </w:r>
      <w:r w:rsidRPr="00996312">
        <w:rPr>
          <w:vanish/>
          <w:sz w:val="16"/>
        </w:rPr>
        <w:t>role</w:t>
      </w:r>
      <w:r w:rsidRPr="00CA7227">
        <w:rPr>
          <w:sz w:val="16"/>
        </w:rPr>
        <w:t xml:space="preserve"> </w:t>
      </w:r>
      <w:r w:rsidRPr="00996312">
        <w:rPr>
          <w:vanish/>
          <w:sz w:val="16"/>
        </w:rPr>
        <w:t>in</w:t>
      </w:r>
      <w:r w:rsidRPr="00CA7227">
        <w:rPr>
          <w:sz w:val="16"/>
        </w:rPr>
        <w:t xml:space="preserve"> </w:t>
      </w:r>
      <w:r w:rsidRPr="00996312">
        <w:rPr>
          <w:vanish/>
          <w:sz w:val="16"/>
        </w:rPr>
        <w:t>NewSpace.</w:t>
      </w:r>
      <w:r w:rsidRPr="00CA7227">
        <w:rPr>
          <w:sz w:val="16"/>
        </w:rPr>
        <w:t xml:space="preserve"> </w:t>
      </w:r>
      <w:r w:rsidRPr="00996312">
        <w:rPr>
          <w:vanish/>
          <w:sz w:val="16"/>
        </w:rPr>
        <w:t>Behind</w:t>
      </w:r>
      <w:r w:rsidRPr="00CA7227">
        <w:rPr>
          <w:sz w:val="16"/>
        </w:rPr>
        <w:t xml:space="preserve"> </w:t>
      </w:r>
      <w:r w:rsidRPr="00996312">
        <w:rPr>
          <w:vanish/>
          <w:sz w:val="16"/>
        </w:rPr>
        <w:t>and</w:t>
      </w:r>
      <w:r w:rsidRPr="00CA7227">
        <w:rPr>
          <w:sz w:val="16"/>
        </w:rPr>
        <w:t xml:space="preserve"> </w:t>
      </w:r>
      <w:r w:rsidRPr="00996312">
        <w:rPr>
          <w:vanish/>
          <w:sz w:val="16"/>
        </w:rPr>
        <w:t>around</w:t>
      </w:r>
      <w:r w:rsidRPr="00CA7227">
        <w:rPr>
          <w:sz w:val="16"/>
        </w:rPr>
        <w:t xml:space="preserve"> </w:t>
      </w:r>
      <w:r w:rsidRPr="00996312">
        <w:rPr>
          <w:vanish/>
          <w:sz w:val="16"/>
        </w:rPr>
        <w:t>these</w:t>
      </w:r>
      <w:r w:rsidRPr="00CA7227">
        <w:rPr>
          <w:sz w:val="16"/>
        </w:rPr>
        <w:t xml:space="preserve"> </w:t>
      </w:r>
      <w:r w:rsidRPr="00996312">
        <w:rPr>
          <w:vanish/>
          <w:sz w:val="16"/>
        </w:rPr>
        <w:t>figures,</w:t>
      </w:r>
      <w:r w:rsidRPr="00CA7227">
        <w:rPr>
          <w:sz w:val="16"/>
        </w:rPr>
        <w:t xml:space="preserve"> </w:t>
      </w:r>
      <w:r w:rsidRPr="00996312">
        <w:rPr>
          <w:vanish/>
          <w:sz w:val="16"/>
        </w:rPr>
        <w:t>however,</w:t>
      </w:r>
      <w:r w:rsidRPr="00CA7227">
        <w:rPr>
          <w:sz w:val="16"/>
        </w:rPr>
        <w:t xml:space="preserve"> </w:t>
      </w:r>
      <w:r w:rsidRPr="00996312">
        <w:rPr>
          <w:vanish/>
          <w:sz w:val="16"/>
        </w:rPr>
        <w:t>remains</w:t>
      </w:r>
      <w:r w:rsidRPr="00CA7227">
        <w:rPr>
          <w:sz w:val="16"/>
        </w:rPr>
        <w:t xml:space="preserve"> </w:t>
      </w:r>
      <w:r w:rsidRPr="00996312">
        <w:rPr>
          <w:vanish/>
          <w:sz w:val="16"/>
        </w:rPr>
        <w:t>the</w:t>
      </w:r>
      <w:r w:rsidRPr="00CA7227">
        <w:rPr>
          <w:sz w:val="16"/>
        </w:rPr>
        <w:t xml:space="preserve"> </w:t>
      </w:r>
      <w:r w:rsidRPr="00996312">
        <w:rPr>
          <w:vanish/>
          <w:sz w:val="16"/>
        </w:rPr>
        <w:t>state—through</w:t>
      </w:r>
      <w:r w:rsidRPr="00CA7227">
        <w:rPr>
          <w:sz w:val="16"/>
        </w:rPr>
        <w:t xml:space="preserve"> </w:t>
      </w:r>
      <w:r w:rsidRPr="00996312">
        <w:rPr>
          <w:vanish/>
          <w:sz w:val="16"/>
        </w:rPr>
        <w:t>its</w:t>
      </w:r>
      <w:r w:rsidRPr="00CA7227">
        <w:rPr>
          <w:sz w:val="16"/>
        </w:rPr>
        <w:t xml:space="preserve"> </w:t>
      </w:r>
      <w:r w:rsidRPr="00996312">
        <w:rPr>
          <w:vanish/>
          <w:sz w:val="16"/>
        </w:rPr>
        <w:t>weighty</w:t>
      </w:r>
      <w:r w:rsidRPr="00CA7227">
        <w:rPr>
          <w:sz w:val="16"/>
        </w:rPr>
        <w:t xml:space="preserve"> </w:t>
      </w:r>
      <w:r w:rsidRPr="00996312">
        <w:rPr>
          <w:vanish/>
          <w:sz w:val="16"/>
        </w:rPr>
        <w:t>fiscal,</w:t>
      </w:r>
      <w:r w:rsidRPr="00CA7227">
        <w:rPr>
          <w:sz w:val="16"/>
        </w:rPr>
        <w:t xml:space="preserve"> </w:t>
      </w:r>
      <w:r w:rsidRPr="00996312">
        <w:rPr>
          <w:vanish/>
          <w:sz w:val="16"/>
        </w:rPr>
        <w:t>regulatory,</w:t>
      </w:r>
      <w:r w:rsidRPr="00CA7227">
        <w:rPr>
          <w:sz w:val="16"/>
        </w:rPr>
        <w:t xml:space="preserve"> </w:t>
      </w:r>
      <w:r w:rsidRPr="00996312">
        <w:rPr>
          <w:vanish/>
          <w:sz w:val="16"/>
        </w:rPr>
        <w:t>military,</w:t>
      </w:r>
      <w:r w:rsidRPr="00CA7227">
        <w:rPr>
          <w:sz w:val="16"/>
        </w:rPr>
        <w:t xml:space="preserve"> </w:t>
      </w:r>
      <w:r w:rsidRPr="00996312">
        <w:rPr>
          <w:vanish/>
          <w:sz w:val="16"/>
        </w:rPr>
        <w:t>and</w:t>
      </w:r>
      <w:r w:rsidRPr="00CA7227">
        <w:rPr>
          <w:sz w:val="16"/>
        </w:rPr>
        <w:t xml:space="preserve"> </w:t>
      </w:r>
      <w:r w:rsidRPr="00996312">
        <w:rPr>
          <w:vanish/>
          <w:sz w:val="16"/>
        </w:rPr>
        <w:t>symbolic</w:t>
      </w:r>
      <w:r w:rsidRPr="00CA7227">
        <w:rPr>
          <w:sz w:val="16"/>
        </w:rPr>
        <w:t xml:space="preserve"> </w:t>
      </w:r>
      <w:r w:rsidRPr="00996312">
        <w:rPr>
          <w:vanish/>
          <w:sz w:val="16"/>
        </w:rPr>
        <w:t>investments.15</w:t>
      </w:r>
      <w:r w:rsidRPr="00CA7227">
        <w:rPr>
          <w:sz w:val="16"/>
        </w:rPr>
        <w:t xml:space="preserve"> </w:t>
      </w:r>
      <w:r w:rsidRPr="00996312">
        <w:rPr>
          <w:vanish/>
          <w:sz w:val="16"/>
        </w:rPr>
        <w:t>To</w:t>
      </w:r>
      <w:r w:rsidRPr="00CA7227">
        <w:rPr>
          <w:sz w:val="16"/>
        </w:rPr>
        <w:t xml:space="preserve"> </w:t>
      </w:r>
      <w:r w:rsidRPr="00996312">
        <w:rPr>
          <w:vanish/>
          <w:sz w:val="16"/>
        </w:rPr>
        <w:t>take</w:t>
      </w:r>
      <w:r w:rsidRPr="00CA7227">
        <w:rPr>
          <w:sz w:val="16"/>
        </w:rPr>
        <w:t xml:space="preserve"> </w:t>
      </w:r>
      <w:r w:rsidRPr="00996312">
        <w:rPr>
          <w:vanish/>
          <w:sz w:val="16"/>
        </w:rPr>
        <w:t>but</w:t>
      </w:r>
      <w:r w:rsidRPr="00CA7227">
        <w:rPr>
          <w:sz w:val="16"/>
        </w:rPr>
        <w:t xml:space="preserve"> </w:t>
      </w:r>
      <w:r w:rsidRPr="00996312">
        <w:rPr>
          <w:vanish/>
          <w:sz w:val="16"/>
        </w:rPr>
        <w:t>one</w:t>
      </w:r>
      <w:r w:rsidRPr="00CA7227">
        <w:rPr>
          <w:sz w:val="16"/>
        </w:rPr>
        <w:t xml:space="preserve"> </w:t>
      </w:r>
      <w:r w:rsidRPr="00996312">
        <w:rPr>
          <w:vanish/>
          <w:sz w:val="16"/>
        </w:rPr>
        <w:t>example:</w:t>
      </w:r>
      <w:r w:rsidRPr="00CA7227">
        <w:rPr>
          <w:sz w:val="16"/>
        </w:rPr>
        <w:t xml:space="preserve"> </w:t>
      </w:r>
      <w:r w:rsidRPr="00996312">
        <w:rPr>
          <w:vanish/>
          <w:sz w:val="16"/>
        </w:rPr>
        <w:t>In</w:t>
      </w:r>
      <w:r w:rsidRPr="00CA7227">
        <w:rPr>
          <w:sz w:val="16"/>
        </w:rPr>
        <w:t xml:space="preserve"> </w:t>
      </w:r>
      <w:r w:rsidRPr="00996312">
        <w:rPr>
          <w:vanish/>
          <w:sz w:val="16"/>
        </w:rPr>
        <w:t>June</w:t>
      </w:r>
      <w:r w:rsidRPr="00CA7227">
        <w:rPr>
          <w:sz w:val="16"/>
        </w:rPr>
        <w:t xml:space="preserve"> </w:t>
      </w:r>
      <w:r w:rsidRPr="00996312">
        <w:rPr>
          <w:vanish/>
          <w:sz w:val="16"/>
        </w:rPr>
        <w:t>2018,</w:t>
      </w:r>
      <w:r w:rsidRPr="00CA7227">
        <w:rPr>
          <w:sz w:val="16"/>
        </w:rPr>
        <w:t xml:space="preserve"> </w:t>
      </w:r>
      <w:r w:rsidRPr="00996312">
        <w:rPr>
          <w:vanish/>
          <w:sz w:val="16"/>
        </w:rPr>
        <w:t>SpaceX</w:t>
      </w:r>
      <w:r w:rsidRPr="00CA7227">
        <w:rPr>
          <w:sz w:val="16"/>
        </w:rPr>
        <w:t xml:space="preserve"> </w:t>
      </w:r>
      <w:r w:rsidRPr="00996312">
        <w:rPr>
          <w:vanish/>
          <w:sz w:val="16"/>
        </w:rPr>
        <w:t>won</w:t>
      </w:r>
      <w:r w:rsidRPr="00CA7227">
        <w:rPr>
          <w:sz w:val="16"/>
        </w:rPr>
        <w:t xml:space="preserve"> </w:t>
      </w:r>
      <w:r w:rsidRPr="00996312">
        <w:rPr>
          <w:vanish/>
          <w:sz w:val="16"/>
        </w:rPr>
        <w:t>a</w:t>
      </w:r>
      <w:r w:rsidRPr="00CA7227">
        <w:rPr>
          <w:sz w:val="16"/>
        </w:rPr>
        <w:t xml:space="preserve"> </w:t>
      </w:r>
      <w:r w:rsidRPr="00996312">
        <w:rPr>
          <w:vanish/>
          <w:sz w:val="16"/>
        </w:rPr>
        <w:t>$130</w:t>
      </w:r>
      <w:r w:rsidRPr="00CA7227">
        <w:rPr>
          <w:sz w:val="16"/>
        </w:rPr>
        <w:t xml:space="preserve"> </w:t>
      </w:r>
      <w:r w:rsidRPr="00996312">
        <w:rPr>
          <w:vanish/>
          <w:sz w:val="16"/>
        </w:rPr>
        <w:t>million</w:t>
      </w:r>
      <w:r w:rsidRPr="00CA7227">
        <w:rPr>
          <w:sz w:val="16"/>
        </w:rPr>
        <w:t xml:space="preserve"> </w:t>
      </w:r>
      <w:r w:rsidRPr="00996312">
        <w:rPr>
          <w:vanish/>
          <w:sz w:val="16"/>
        </w:rPr>
        <w:t>contract</w:t>
      </w:r>
      <w:r w:rsidRPr="00CA7227">
        <w:rPr>
          <w:sz w:val="16"/>
        </w:rPr>
        <w:t xml:space="preserve"> </w:t>
      </w:r>
      <w:r w:rsidRPr="00996312">
        <w:rPr>
          <w:vanish/>
          <w:sz w:val="16"/>
        </w:rPr>
        <w:t>with</w:t>
      </w:r>
      <w:r w:rsidRPr="00CA7227">
        <w:rPr>
          <w:sz w:val="16"/>
        </w:rPr>
        <w:t xml:space="preserve"> </w:t>
      </w:r>
      <w:r w:rsidRPr="00996312">
        <w:rPr>
          <w:vanish/>
          <w:sz w:val="16"/>
        </w:rPr>
        <w:t>the</w:t>
      </w:r>
      <w:r w:rsidRPr="00CA7227">
        <w:rPr>
          <w:sz w:val="16"/>
        </w:rPr>
        <w:t xml:space="preserve"> </w:t>
      </w:r>
      <w:r w:rsidRPr="00996312">
        <w:rPr>
          <w:vanish/>
          <w:sz w:val="16"/>
        </w:rPr>
        <w:t>U.S.</w:t>
      </w:r>
      <w:r w:rsidRPr="00CA7227">
        <w:rPr>
          <w:sz w:val="16"/>
        </w:rPr>
        <w:t xml:space="preserve"> </w:t>
      </w:r>
      <w:r w:rsidRPr="00996312">
        <w:rPr>
          <w:vanish/>
          <w:sz w:val="16"/>
        </w:rPr>
        <w:t>Air</w:t>
      </w:r>
      <w:r w:rsidRPr="00CA7227">
        <w:rPr>
          <w:sz w:val="16"/>
        </w:rPr>
        <w:t xml:space="preserve"> </w:t>
      </w:r>
      <w:r w:rsidRPr="00996312">
        <w:rPr>
          <w:vanish/>
          <w:sz w:val="16"/>
        </w:rPr>
        <w:t>Force</w:t>
      </w:r>
      <w:r w:rsidRPr="00CA7227">
        <w:rPr>
          <w:sz w:val="16"/>
        </w:rPr>
        <w:t xml:space="preserve"> </w:t>
      </w:r>
      <w:r w:rsidRPr="00996312">
        <w:rPr>
          <w:vanish/>
          <w:sz w:val="16"/>
        </w:rPr>
        <w:t>to</w:t>
      </w:r>
      <w:r w:rsidRPr="00CA7227">
        <w:rPr>
          <w:sz w:val="16"/>
        </w:rPr>
        <w:t xml:space="preserve"> </w:t>
      </w:r>
      <w:r w:rsidRPr="00996312">
        <w:rPr>
          <w:vanish/>
          <w:sz w:val="16"/>
        </w:rPr>
        <w:t>launch</w:t>
      </w:r>
      <w:r w:rsidRPr="00CA7227">
        <w:rPr>
          <w:sz w:val="16"/>
        </w:rPr>
        <w:t xml:space="preserve"> </w:t>
      </w:r>
      <w:r w:rsidRPr="00996312">
        <w:rPr>
          <w:vanish/>
          <w:sz w:val="16"/>
        </w:rPr>
        <w:t>an</w:t>
      </w:r>
      <w:r w:rsidRPr="00CA7227">
        <w:rPr>
          <w:sz w:val="16"/>
        </w:rPr>
        <w:t xml:space="preserve"> </w:t>
      </w:r>
      <w:r w:rsidRPr="00996312">
        <w:rPr>
          <w:vanish/>
          <w:sz w:val="16"/>
        </w:rPr>
        <w:t>‘Air</w:t>
      </w:r>
      <w:r w:rsidRPr="00CA7227">
        <w:rPr>
          <w:sz w:val="16"/>
        </w:rPr>
        <w:t xml:space="preserve"> </w:t>
      </w:r>
      <w:r w:rsidRPr="00996312">
        <w:rPr>
          <w:vanish/>
          <w:sz w:val="16"/>
        </w:rPr>
        <w:t>Force</w:t>
      </w:r>
      <w:r w:rsidRPr="00CA7227">
        <w:rPr>
          <w:sz w:val="16"/>
        </w:rPr>
        <w:t xml:space="preserve"> </w:t>
      </w:r>
      <w:r w:rsidRPr="00996312">
        <w:rPr>
          <w:vanish/>
          <w:sz w:val="16"/>
        </w:rPr>
        <w:t>Space</w:t>
      </w:r>
      <w:r w:rsidRPr="00CA7227">
        <w:rPr>
          <w:sz w:val="16"/>
        </w:rPr>
        <w:t xml:space="preserve"> </w:t>
      </w:r>
      <w:r w:rsidRPr="00996312">
        <w:rPr>
          <w:vanish/>
          <w:sz w:val="16"/>
        </w:rPr>
        <w:t>Command'</w:t>
      </w:r>
      <w:r w:rsidRPr="00CA7227">
        <w:rPr>
          <w:sz w:val="16"/>
        </w:rPr>
        <w:t xml:space="preserve"> </w:t>
      </w:r>
      <w:r w:rsidRPr="00996312">
        <w:rPr>
          <w:vanish/>
          <w:sz w:val="16"/>
        </w:rPr>
        <w:t>satellite</w:t>
      </w:r>
      <w:r w:rsidRPr="00CA7227">
        <w:rPr>
          <w:sz w:val="16"/>
        </w:rPr>
        <w:t xml:space="preserve"> </w:t>
      </w:r>
      <w:r w:rsidRPr="00996312">
        <w:rPr>
          <w:vanish/>
          <w:sz w:val="16"/>
        </w:rPr>
        <w:t>onboard</w:t>
      </w:r>
      <w:r w:rsidRPr="00CA7227">
        <w:rPr>
          <w:sz w:val="16"/>
        </w:rPr>
        <w:t xml:space="preserve"> </w:t>
      </w:r>
      <w:r w:rsidRPr="00996312">
        <w:rPr>
          <w:vanish/>
          <w:sz w:val="16"/>
        </w:rPr>
        <w:t>a</w:t>
      </w:r>
      <w:r w:rsidRPr="00CA7227">
        <w:rPr>
          <w:sz w:val="16"/>
        </w:rPr>
        <w:t xml:space="preserve"> </w:t>
      </w:r>
      <w:r w:rsidRPr="00996312">
        <w:rPr>
          <w:vanish/>
          <w:sz w:val="16"/>
        </w:rPr>
        <w:t>Falcon</w:t>
      </w:r>
      <w:r w:rsidRPr="00CA7227">
        <w:rPr>
          <w:sz w:val="16"/>
        </w:rPr>
        <w:t xml:space="preserve"> </w:t>
      </w:r>
      <w:r w:rsidRPr="00996312">
        <w:rPr>
          <w:vanish/>
          <w:sz w:val="16"/>
        </w:rPr>
        <w:t>Heavy</w:t>
      </w:r>
      <w:r w:rsidRPr="00CA7227">
        <w:rPr>
          <w:sz w:val="16"/>
        </w:rPr>
        <w:t xml:space="preserve"> </w:t>
      </w:r>
      <w:r w:rsidRPr="00996312">
        <w:rPr>
          <w:vanish/>
          <w:sz w:val="16"/>
        </w:rPr>
        <w:t>rocket</w:t>
      </w:r>
      <w:r w:rsidRPr="00CA7227">
        <w:rPr>
          <w:sz w:val="16"/>
        </w:rPr>
        <w:t xml:space="preserve"> </w:t>
      </w:r>
      <w:r w:rsidRPr="00996312">
        <w:rPr>
          <w:vanish/>
          <w:sz w:val="16"/>
        </w:rPr>
        <w:t>(Erwin,</w:t>
      </w:r>
      <w:r w:rsidRPr="00CA7227">
        <w:rPr>
          <w:sz w:val="16"/>
        </w:rPr>
        <w:t xml:space="preserve"> </w:t>
      </w:r>
      <w:r w:rsidRPr="00996312">
        <w:rPr>
          <w:vanish/>
          <w:sz w:val="16"/>
        </w:rPr>
        <w:t>2018).</w:t>
      </w:r>
      <w:r w:rsidRPr="00CA7227">
        <w:rPr>
          <w:sz w:val="16"/>
        </w:rPr>
        <w:t xml:space="preserve"> </w:t>
      </w:r>
    </w:p>
    <w:p w14:paraId="5E1BEB15" w14:textId="77777777" w:rsidR="005D7438" w:rsidRPr="00996312" w:rsidRDefault="005D7438" w:rsidP="005D7438">
      <w:pPr>
        <w:rPr>
          <w:vanish/>
          <w:sz w:val="16"/>
        </w:rPr>
      </w:pPr>
      <w:r w:rsidRPr="00996312">
        <w:rPr>
          <w:vanish/>
          <w:sz w:val="16"/>
        </w:rPr>
        <w:t>Fredric</w:t>
      </w:r>
      <w:r w:rsidRPr="00CA7227">
        <w:rPr>
          <w:sz w:val="16"/>
        </w:rPr>
        <w:t xml:space="preserve"> </w:t>
      </w:r>
      <w:r w:rsidRPr="00996312">
        <w:rPr>
          <w:vanish/>
          <w:sz w:val="16"/>
        </w:rPr>
        <w:t>Jameson’s</w:t>
      </w:r>
      <w:r w:rsidRPr="00CA7227">
        <w:rPr>
          <w:sz w:val="16"/>
        </w:rPr>
        <w:t xml:space="preserve"> </w:t>
      </w:r>
      <w:r w:rsidRPr="00996312">
        <w:rPr>
          <w:vanish/>
          <w:sz w:val="16"/>
        </w:rPr>
        <w:t>(2003,</w:t>
      </w:r>
      <w:r w:rsidRPr="00CA7227">
        <w:rPr>
          <w:sz w:val="16"/>
        </w:rPr>
        <w:t xml:space="preserve"> </w:t>
      </w:r>
      <w:r w:rsidRPr="00996312">
        <w:rPr>
          <w:vanish/>
          <w:sz w:val="16"/>
        </w:rPr>
        <w:t>p.</w:t>
      </w:r>
      <w:r w:rsidRPr="00CA7227">
        <w:rPr>
          <w:sz w:val="16"/>
        </w:rPr>
        <w:t xml:space="preserve"> </w:t>
      </w:r>
      <w:r w:rsidRPr="00996312">
        <w:rPr>
          <w:vanish/>
          <w:sz w:val="16"/>
        </w:rPr>
        <w:t>76)</w:t>
      </w:r>
      <w:r w:rsidRPr="00CA7227">
        <w:rPr>
          <w:sz w:val="16"/>
        </w:rPr>
        <w:t xml:space="preserve"> </w:t>
      </w:r>
      <w:r w:rsidRPr="00996312">
        <w:rPr>
          <w:vanish/>
          <w:sz w:val="16"/>
        </w:rPr>
        <w:t>oft-quoted</w:t>
      </w:r>
      <w:r w:rsidRPr="00CA7227">
        <w:rPr>
          <w:sz w:val="16"/>
        </w:rPr>
        <w:t xml:space="preserve"> </w:t>
      </w:r>
      <w:r w:rsidRPr="00996312">
        <w:rPr>
          <w:vanish/>
          <w:sz w:val="16"/>
        </w:rPr>
        <w:t>observation</w:t>
      </w:r>
      <w:r w:rsidRPr="00CA7227">
        <w:rPr>
          <w:sz w:val="16"/>
        </w:rPr>
        <w:t xml:space="preserve"> </w:t>
      </w:r>
      <w:r w:rsidRPr="00996312">
        <w:rPr>
          <w:vanish/>
          <w:sz w:val="16"/>
        </w:rPr>
        <w:t>that</w:t>
      </w:r>
      <w:r w:rsidRPr="00CA7227">
        <w:rPr>
          <w:sz w:val="16"/>
        </w:rPr>
        <w:t xml:space="preserve"> </w:t>
      </w:r>
      <w:r w:rsidRPr="00996312">
        <w:rPr>
          <w:vanish/>
          <w:sz w:val="16"/>
        </w:rPr>
        <w:t>it</w:t>
      </w:r>
      <w:r w:rsidRPr="00CA7227">
        <w:rPr>
          <w:sz w:val="16"/>
        </w:rPr>
        <w:t xml:space="preserve"> </w:t>
      </w:r>
      <w:r w:rsidRPr="00996312">
        <w:rPr>
          <w:vanish/>
          <w:sz w:val="16"/>
        </w:rPr>
        <w:t>is</w:t>
      </w:r>
      <w:r w:rsidRPr="00CA7227">
        <w:rPr>
          <w:sz w:val="16"/>
        </w:rPr>
        <w:t xml:space="preserve"> </w:t>
      </w:r>
      <w:r w:rsidRPr="00996312">
        <w:rPr>
          <w:vanish/>
          <w:sz w:val="16"/>
        </w:rPr>
        <w:t>easier</w:t>
      </w:r>
      <w:r w:rsidRPr="00CA7227">
        <w:rPr>
          <w:sz w:val="16"/>
        </w:rPr>
        <w:t xml:space="preserve"> </w:t>
      </w:r>
      <w:r w:rsidRPr="00996312">
        <w:rPr>
          <w:vanish/>
          <w:sz w:val="16"/>
        </w:rPr>
        <w:t>to</w:t>
      </w:r>
      <w:r w:rsidRPr="00CA7227">
        <w:rPr>
          <w:sz w:val="16"/>
        </w:rPr>
        <w:t xml:space="preserve"> </w:t>
      </w:r>
      <w:r w:rsidRPr="00996312">
        <w:rPr>
          <w:vanish/>
          <w:sz w:val="16"/>
        </w:rPr>
        <w:t>imagine</w:t>
      </w:r>
      <w:r w:rsidRPr="00CA7227">
        <w:rPr>
          <w:sz w:val="16"/>
        </w:rPr>
        <w:t xml:space="preserve"> </w:t>
      </w:r>
      <w:r w:rsidRPr="00996312">
        <w:rPr>
          <w:vanish/>
          <w:sz w:val="16"/>
        </w:rPr>
        <w:t>the</w:t>
      </w:r>
      <w:r w:rsidRPr="00CA7227">
        <w:rPr>
          <w:sz w:val="16"/>
        </w:rPr>
        <w:t xml:space="preserve"> </w:t>
      </w:r>
      <w:r w:rsidRPr="00996312">
        <w:rPr>
          <w:vanish/>
          <w:sz w:val="16"/>
        </w:rPr>
        <w:t>end</w:t>
      </w:r>
      <w:r w:rsidRPr="00CA7227">
        <w:rPr>
          <w:sz w:val="16"/>
        </w:rPr>
        <w:t xml:space="preserve"> </w:t>
      </w:r>
      <w:r w:rsidRPr="00996312">
        <w:rPr>
          <w:vanish/>
          <w:sz w:val="16"/>
        </w:rPr>
        <w:t>of</w:t>
      </w:r>
      <w:r w:rsidRPr="00CA7227">
        <w:rPr>
          <w:sz w:val="16"/>
        </w:rPr>
        <w:t xml:space="preserve"> </w:t>
      </w:r>
      <w:r w:rsidRPr="00996312">
        <w:rPr>
          <w:vanish/>
          <w:sz w:val="16"/>
        </w:rPr>
        <w:t>humankind</w:t>
      </w:r>
      <w:r w:rsidRPr="00CA7227">
        <w:rPr>
          <w:sz w:val="16"/>
        </w:rPr>
        <w:t xml:space="preserve"> </w:t>
      </w:r>
      <w:r w:rsidRPr="00996312">
        <w:rPr>
          <w:vanish/>
          <w:sz w:val="16"/>
        </w:rPr>
        <w:t>than</w:t>
      </w:r>
      <w:r w:rsidRPr="00CA7227">
        <w:rPr>
          <w:sz w:val="16"/>
        </w:rPr>
        <w:t xml:space="preserve"> </w:t>
      </w:r>
      <w:r w:rsidRPr="00996312">
        <w:rPr>
          <w:vanish/>
          <w:sz w:val="16"/>
        </w:rPr>
        <w:t>the</w:t>
      </w:r>
      <w:r w:rsidRPr="00CA7227">
        <w:rPr>
          <w:sz w:val="16"/>
        </w:rPr>
        <w:t xml:space="preserve"> </w:t>
      </w:r>
      <w:r w:rsidRPr="00996312">
        <w:rPr>
          <w:vanish/>
          <w:sz w:val="16"/>
        </w:rPr>
        <w:t>end</w:t>
      </w:r>
      <w:r w:rsidRPr="00CA7227">
        <w:rPr>
          <w:sz w:val="16"/>
        </w:rPr>
        <w:t xml:space="preserve"> </w:t>
      </w:r>
      <w:r w:rsidRPr="00996312">
        <w:rPr>
          <w:vanish/>
          <w:sz w:val="16"/>
        </w:rPr>
        <w:t>of</w:t>
      </w:r>
      <w:r w:rsidRPr="00CA7227">
        <w:rPr>
          <w:sz w:val="16"/>
        </w:rPr>
        <w:t xml:space="preserve"> </w:t>
      </w:r>
      <w:r w:rsidRPr="00996312">
        <w:rPr>
          <w:vanish/>
          <w:sz w:val="16"/>
        </w:rPr>
        <w:t>capitalism,</w:t>
      </w:r>
      <w:r w:rsidRPr="00CA7227">
        <w:rPr>
          <w:sz w:val="16"/>
        </w:rPr>
        <w:t xml:space="preserve"> </w:t>
      </w:r>
      <w:r w:rsidRPr="00996312">
        <w:rPr>
          <w:vanish/>
          <w:sz w:val="16"/>
        </w:rPr>
        <w:t>is</w:t>
      </w:r>
      <w:r w:rsidRPr="00CA7227">
        <w:rPr>
          <w:sz w:val="16"/>
        </w:rPr>
        <w:t xml:space="preserve"> </w:t>
      </w:r>
      <w:r w:rsidRPr="00996312">
        <w:rPr>
          <w:vanish/>
          <w:sz w:val="16"/>
        </w:rPr>
        <w:t>realized</w:t>
      </w:r>
      <w:r w:rsidRPr="00CA7227">
        <w:rPr>
          <w:sz w:val="16"/>
        </w:rPr>
        <w:t xml:space="preserve"> </w:t>
      </w:r>
      <w:r w:rsidRPr="00996312">
        <w:rPr>
          <w:vanish/>
          <w:sz w:val="16"/>
        </w:rPr>
        <w:t>in</w:t>
      </w:r>
      <w:r w:rsidRPr="00CA7227">
        <w:rPr>
          <w:sz w:val="16"/>
        </w:rPr>
        <w:t xml:space="preserve"> </w:t>
      </w:r>
      <w:r w:rsidRPr="00996312">
        <w:rPr>
          <w:vanish/>
          <w:sz w:val="16"/>
        </w:rPr>
        <w:t>the</w:t>
      </w:r>
      <w:r w:rsidRPr="00CA7227">
        <w:rPr>
          <w:sz w:val="16"/>
        </w:rPr>
        <w:t xml:space="preserve"> </w:t>
      </w:r>
      <w:r w:rsidRPr="00996312">
        <w:rPr>
          <w:vanish/>
          <w:sz w:val="16"/>
        </w:rPr>
        <w:t>ideals</w:t>
      </w:r>
      <w:r w:rsidRPr="00CA7227">
        <w:rPr>
          <w:sz w:val="16"/>
        </w:rPr>
        <w:t xml:space="preserve"> </w:t>
      </w:r>
      <w:r w:rsidRPr="00996312">
        <w:rPr>
          <w:vanish/>
          <w:sz w:val="16"/>
        </w:rPr>
        <w:t>and</w:t>
      </w:r>
      <w:r w:rsidRPr="00CA7227">
        <w:rPr>
          <w:sz w:val="16"/>
        </w:rPr>
        <w:t xml:space="preserve"> </w:t>
      </w:r>
      <w:r w:rsidRPr="00996312">
        <w:rPr>
          <w:vanish/>
          <w:sz w:val="16"/>
        </w:rPr>
        <w:t>operations</w:t>
      </w:r>
      <w:r w:rsidRPr="00CA7227">
        <w:rPr>
          <w:sz w:val="16"/>
        </w:rPr>
        <w:t xml:space="preserve"> </w:t>
      </w:r>
      <w:r w:rsidRPr="00996312">
        <w:rPr>
          <w:vanish/>
          <w:sz w:val="16"/>
        </w:rPr>
        <w:t>of</w:t>
      </w:r>
      <w:r w:rsidRPr="00CA7227">
        <w:rPr>
          <w:sz w:val="16"/>
        </w:rPr>
        <w:t xml:space="preserve"> </w:t>
      </w:r>
      <w:r w:rsidRPr="00996312">
        <w:rPr>
          <w:vanish/>
          <w:sz w:val="16"/>
        </w:rPr>
        <w:t>capitalistkind.</w:t>
      </w:r>
      <w:r w:rsidRPr="00CA7227">
        <w:rPr>
          <w:sz w:val="16"/>
        </w:rPr>
        <w:t xml:space="preserve"> </w:t>
      </w:r>
      <w:r w:rsidRPr="00996312">
        <w:rPr>
          <w:vanish/>
          <w:sz w:val="16"/>
        </w:rPr>
        <w:t>Elon</w:t>
      </w:r>
      <w:r w:rsidRPr="00CA7227">
        <w:rPr>
          <w:sz w:val="16"/>
        </w:rPr>
        <w:t xml:space="preserve"> </w:t>
      </w:r>
      <w:r w:rsidRPr="00996312">
        <w:rPr>
          <w:vanish/>
          <w:sz w:val="16"/>
        </w:rPr>
        <w:t>Musk</w:t>
      </w:r>
      <w:r w:rsidRPr="00CA7227">
        <w:rPr>
          <w:sz w:val="16"/>
        </w:rPr>
        <w:t xml:space="preserve"> </w:t>
      </w:r>
      <w:r w:rsidRPr="00996312">
        <w:rPr>
          <w:vanish/>
          <w:sz w:val="16"/>
        </w:rPr>
        <w:t>has</w:t>
      </w:r>
      <w:r w:rsidRPr="00CA7227">
        <w:rPr>
          <w:sz w:val="16"/>
        </w:rPr>
        <w:t xml:space="preserve"> </w:t>
      </w:r>
      <w:r w:rsidRPr="00996312">
        <w:rPr>
          <w:vanish/>
          <w:sz w:val="16"/>
        </w:rPr>
        <w:t>observed</w:t>
      </w:r>
      <w:r w:rsidRPr="00CA7227">
        <w:rPr>
          <w:sz w:val="16"/>
        </w:rPr>
        <w:t xml:space="preserve"> </w:t>
      </w:r>
      <w:r w:rsidRPr="00996312">
        <w:rPr>
          <w:vanish/>
          <w:sz w:val="16"/>
        </w:rPr>
        <w:t>that</w:t>
      </w:r>
      <w:r w:rsidRPr="00CA7227">
        <w:rPr>
          <w:sz w:val="16"/>
        </w:rPr>
        <w:t xml:space="preserve"> </w:t>
      </w:r>
      <w:r w:rsidRPr="00996312">
        <w:rPr>
          <w:vanish/>
          <w:sz w:val="16"/>
        </w:rPr>
        <w:t>the</w:t>
      </w:r>
      <w:r w:rsidRPr="00CA7227">
        <w:rPr>
          <w:sz w:val="16"/>
        </w:rPr>
        <w:t xml:space="preserve"> </w:t>
      </w:r>
      <w:r w:rsidRPr="00996312">
        <w:rPr>
          <w:vanish/>
          <w:sz w:val="16"/>
        </w:rPr>
        <w:t>goal</w:t>
      </w:r>
      <w:r w:rsidRPr="00CA7227">
        <w:rPr>
          <w:sz w:val="16"/>
        </w:rPr>
        <w:t xml:space="preserve"> </w:t>
      </w:r>
      <w:r w:rsidRPr="00996312">
        <w:rPr>
          <w:vanish/>
          <w:sz w:val="16"/>
        </w:rPr>
        <w:t>of</w:t>
      </w:r>
      <w:r w:rsidRPr="00CA7227">
        <w:rPr>
          <w:sz w:val="16"/>
        </w:rPr>
        <w:t xml:space="preserve"> </w:t>
      </w:r>
      <w:r w:rsidRPr="00996312">
        <w:rPr>
          <w:vanish/>
          <w:sz w:val="16"/>
        </w:rPr>
        <w:t>SpaceX</w:t>
      </w:r>
      <w:r w:rsidRPr="00CA7227">
        <w:rPr>
          <w:sz w:val="16"/>
        </w:rPr>
        <w:t xml:space="preserve"> </w:t>
      </w:r>
      <w:r w:rsidRPr="00996312">
        <w:rPr>
          <w:vanish/>
          <w:sz w:val="16"/>
        </w:rPr>
        <w:t>is</w:t>
      </w:r>
      <w:r w:rsidRPr="00CA7227">
        <w:rPr>
          <w:sz w:val="16"/>
        </w:rPr>
        <w:t xml:space="preserve"> </w:t>
      </w:r>
      <w:r w:rsidRPr="00996312">
        <w:rPr>
          <w:vanish/>
          <w:sz w:val="16"/>
        </w:rPr>
        <w:t>to</w:t>
      </w:r>
      <w:r w:rsidRPr="00CA7227">
        <w:rPr>
          <w:sz w:val="16"/>
        </w:rPr>
        <w:t xml:space="preserve"> </w:t>
      </w:r>
      <w:r w:rsidRPr="00996312">
        <w:rPr>
          <w:vanish/>
          <w:sz w:val="16"/>
        </w:rPr>
        <w:t>establish</w:t>
      </w:r>
      <w:r w:rsidRPr="00CA7227">
        <w:rPr>
          <w:sz w:val="16"/>
        </w:rPr>
        <w:t xml:space="preserve"> </w:t>
      </w:r>
      <w:r w:rsidRPr="00996312">
        <w:rPr>
          <w:vanish/>
          <w:sz w:val="16"/>
        </w:rPr>
        <w:t>humankind</w:t>
      </w:r>
      <w:r w:rsidRPr="00CA7227">
        <w:rPr>
          <w:sz w:val="16"/>
        </w:rPr>
        <w:t xml:space="preserve"> </w:t>
      </w:r>
      <w:r w:rsidRPr="00996312">
        <w:rPr>
          <w:vanish/>
          <w:sz w:val="16"/>
        </w:rPr>
        <w:t>as</w:t>
      </w:r>
      <w:r w:rsidRPr="00CA7227">
        <w:rPr>
          <w:sz w:val="16"/>
        </w:rPr>
        <w:t xml:space="preserve"> </w:t>
      </w:r>
      <w:r w:rsidRPr="00996312">
        <w:rPr>
          <w:vanish/>
          <w:sz w:val="16"/>
        </w:rPr>
        <w:t>a</w:t>
      </w:r>
      <w:r w:rsidRPr="00CA7227">
        <w:rPr>
          <w:sz w:val="16"/>
        </w:rPr>
        <w:t xml:space="preserve"> </w:t>
      </w:r>
      <w:r w:rsidRPr="00996312">
        <w:rPr>
          <w:vanish/>
          <w:sz w:val="16"/>
        </w:rPr>
        <w:t>‘multiplanetary</w:t>
      </w:r>
      <w:r w:rsidRPr="00CA7227">
        <w:rPr>
          <w:sz w:val="16"/>
        </w:rPr>
        <w:t xml:space="preserve"> </w:t>
      </w:r>
      <w:r w:rsidRPr="00996312">
        <w:rPr>
          <w:vanish/>
          <w:sz w:val="16"/>
        </w:rPr>
        <w:t>species</w:t>
      </w:r>
      <w:r w:rsidRPr="00CA7227">
        <w:rPr>
          <w:sz w:val="16"/>
        </w:rPr>
        <w:t xml:space="preserve"> </w:t>
      </w:r>
      <w:r w:rsidRPr="00996312">
        <w:rPr>
          <w:vanish/>
          <w:sz w:val="16"/>
        </w:rPr>
        <w:t>with</w:t>
      </w:r>
      <w:r w:rsidRPr="00CA7227">
        <w:rPr>
          <w:sz w:val="16"/>
        </w:rPr>
        <w:t xml:space="preserve"> </w:t>
      </w:r>
      <w:r w:rsidRPr="00996312">
        <w:rPr>
          <w:vanish/>
          <w:sz w:val="16"/>
        </w:rPr>
        <w:t>a</w:t>
      </w:r>
      <w:r w:rsidRPr="00CA7227">
        <w:rPr>
          <w:sz w:val="16"/>
        </w:rPr>
        <w:t xml:space="preserve"> </w:t>
      </w:r>
      <w:r w:rsidRPr="00996312">
        <w:rPr>
          <w:vanish/>
          <w:sz w:val="16"/>
        </w:rPr>
        <w:t>self-sustaining</w:t>
      </w:r>
      <w:r w:rsidRPr="00CA7227">
        <w:rPr>
          <w:sz w:val="16"/>
        </w:rPr>
        <w:t xml:space="preserve"> </w:t>
      </w:r>
      <w:r w:rsidRPr="00996312">
        <w:rPr>
          <w:vanish/>
          <w:sz w:val="16"/>
        </w:rPr>
        <w:t>civilization</w:t>
      </w:r>
      <w:r w:rsidRPr="00CA7227">
        <w:rPr>
          <w:sz w:val="16"/>
        </w:rPr>
        <w:t xml:space="preserve"> </w:t>
      </w:r>
      <w:r w:rsidRPr="00996312">
        <w:rPr>
          <w:vanish/>
          <w:sz w:val="16"/>
        </w:rPr>
        <w:t>on</w:t>
      </w:r>
      <w:r w:rsidRPr="00CA7227">
        <w:rPr>
          <w:sz w:val="16"/>
        </w:rPr>
        <w:t xml:space="preserve"> </w:t>
      </w:r>
      <w:r w:rsidRPr="00996312">
        <w:rPr>
          <w:vanish/>
          <w:sz w:val="16"/>
        </w:rPr>
        <w:t>another</w:t>
      </w:r>
      <w:r w:rsidRPr="00CA7227">
        <w:rPr>
          <w:sz w:val="16"/>
        </w:rPr>
        <w:t xml:space="preserve"> </w:t>
      </w:r>
      <w:r w:rsidRPr="00996312">
        <w:rPr>
          <w:vanish/>
          <w:sz w:val="16"/>
        </w:rPr>
        <w:t>planet'</w:t>
      </w:r>
      <w:r w:rsidRPr="00CA7227">
        <w:rPr>
          <w:sz w:val="16"/>
        </w:rPr>
        <w:t xml:space="preserve"> </w:t>
      </w:r>
      <w:r w:rsidRPr="00996312">
        <w:rPr>
          <w:vanish/>
          <w:sz w:val="16"/>
        </w:rPr>
        <w:t>whose</w:t>
      </w:r>
      <w:r w:rsidRPr="00CA7227">
        <w:rPr>
          <w:sz w:val="16"/>
        </w:rPr>
        <w:t xml:space="preserve"> </w:t>
      </w:r>
      <w:r w:rsidRPr="00996312">
        <w:rPr>
          <w:vanish/>
          <w:sz w:val="16"/>
        </w:rPr>
        <w:t>purpose</w:t>
      </w:r>
      <w:r w:rsidRPr="00CA7227">
        <w:rPr>
          <w:sz w:val="16"/>
        </w:rPr>
        <w:t xml:space="preserve"> </w:t>
      </w:r>
      <w:r w:rsidRPr="00996312">
        <w:rPr>
          <w:vanish/>
          <w:sz w:val="16"/>
        </w:rPr>
        <w:t>is</w:t>
      </w:r>
      <w:r w:rsidRPr="00CA7227">
        <w:rPr>
          <w:sz w:val="16"/>
        </w:rPr>
        <w:t xml:space="preserve"> </w:t>
      </w:r>
      <w:r w:rsidRPr="00996312">
        <w:rPr>
          <w:vanish/>
          <w:sz w:val="16"/>
        </w:rPr>
        <w:t>to</w:t>
      </w:r>
      <w:r w:rsidRPr="00CA7227">
        <w:rPr>
          <w:sz w:val="16"/>
        </w:rPr>
        <w:t xml:space="preserve"> </w:t>
      </w:r>
      <w:r w:rsidRPr="00996312">
        <w:rPr>
          <w:vanish/>
          <w:sz w:val="16"/>
        </w:rPr>
        <w:t>counteract</w:t>
      </w:r>
      <w:r w:rsidRPr="00CA7227">
        <w:rPr>
          <w:sz w:val="16"/>
        </w:rPr>
        <w:t xml:space="preserve"> </w:t>
      </w:r>
      <w:r w:rsidRPr="00996312">
        <w:rPr>
          <w:vanish/>
          <w:sz w:val="16"/>
        </w:rPr>
        <w:t>the</w:t>
      </w:r>
      <w:r w:rsidRPr="00CA7227">
        <w:rPr>
          <w:sz w:val="16"/>
        </w:rPr>
        <w:t xml:space="preserve"> </w:t>
      </w:r>
      <w:r w:rsidRPr="00996312">
        <w:rPr>
          <w:vanish/>
          <w:sz w:val="16"/>
        </w:rPr>
        <w:t>possibility</w:t>
      </w:r>
      <w:r w:rsidRPr="00CA7227">
        <w:rPr>
          <w:sz w:val="16"/>
        </w:rPr>
        <w:t xml:space="preserve"> </w:t>
      </w:r>
      <w:r w:rsidRPr="00996312">
        <w:rPr>
          <w:vanish/>
          <w:sz w:val="16"/>
        </w:rPr>
        <w:t>of</w:t>
      </w:r>
      <w:r w:rsidRPr="00CA7227">
        <w:rPr>
          <w:sz w:val="16"/>
        </w:rPr>
        <w:t xml:space="preserve"> </w:t>
      </w:r>
      <w:r w:rsidRPr="00996312">
        <w:rPr>
          <w:vanish/>
          <w:sz w:val="16"/>
        </w:rPr>
        <w:t>a</w:t>
      </w:r>
      <w:r w:rsidRPr="00CA7227">
        <w:rPr>
          <w:sz w:val="16"/>
        </w:rPr>
        <w:t xml:space="preserve"> </w:t>
      </w:r>
      <w:r w:rsidRPr="00996312">
        <w:rPr>
          <w:vanish/>
          <w:sz w:val="16"/>
        </w:rPr>
        <w:t>‘worst-case</w:t>
      </w:r>
      <w:r w:rsidRPr="00CA7227">
        <w:rPr>
          <w:sz w:val="16"/>
        </w:rPr>
        <w:t xml:space="preserve"> </w:t>
      </w:r>
      <w:r w:rsidRPr="00996312">
        <w:rPr>
          <w:vanish/>
          <w:sz w:val="16"/>
        </w:rPr>
        <w:t>scenario</w:t>
      </w:r>
      <w:r w:rsidRPr="00CA7227">
        <w:rPr>
          <w:sz w:val="16"/>
        </w:rPr>
        <w:t xml:space="preserve"> </w:t>
      </w:r>
      <w:r w:rsidRPr="00996312">
        <w:rPr>
          <w:vanish/>
          <w:sz w:val="16"/>
        </w:rPr>
        <w:t>happening</w:t>
      </w:r>
      <w:r w:rsidRPr="00CA7227">
        <w:rPr>
          <w:sz w:val="16"/>
        </w:rPr>
        <w:t xml:space="preserve"> </w:t>
      </w:r>
      <w:r w:rsidRPr="00996312">
        <w:rPr>
          <w:vanish/>
          <w:sz w:val="16"/>
        </w:rPr>
        <w:t>and</w:t>
      </w:r>
      <w:r w:rsidRPr="00CA7227">
        <w:rPr>
          <w:sz w:val="16"/>
        </w:rPr>
        <w:t xml:space="preserve"> </w:t>
      </w:r>
      <w:r w:rsidRPr="00996312">
        <w:rPr>
          <w:vanish/>
          <w:sz w:val="16"/>
        </w:rPr>
        <w:t>extinguishing</w:t>
      </w:r>
      <w:r w:rsidRPr="00CA7227">
        <w:rPr>
          <w:sz w:val="16"/>
        </w:rPr>
        <w:t xml:space="preserve"> </w:t>
      </w:r>
      <w:r w:rsidRPr="00996312">
        <w:rPr>
          <w:vanish/>
          <w:sz w:val="16"/>
        </w:rPr>
        <w:t>human</w:t>
      </w:r>
      <w:r w:rsidRPr="00CA7227">
        <w:rPr>
          <w:sz w:val="16"/>
        </w:rPr>
        <w:t xml:space="preserve"> </w:t>
      </w:r>
      <w:r w:rsidRPr="00996312">
        <w:rPr>
          <w:vanish/>
          <w:sz w:val="16"/>
        </w:rPr>
        <w:t>consciousness'</w:t>
      </w:r>
      <w:r w:rsidRPr="00CA7227">
        <w:rPr>
          <w:sz w:val="16"/>
        </w:rPr>
        <w:t xml:space="preserve"> </w:t>
      </w:r>
      <w:r w:rsidRPr="00996312">
        <w:rPr>
          <w:vanish/>
          <w:sz w:val="16"/>
        </w:rPr>
        <w:t>(Vance,</w:t>
      </w:r>
      <w:r w:rsidRPr="00CA7227">
        <w:rPr>
          <w:sz w:val="16"/>
        </w:rPr>
        <w:t xml:space="preserve"> </w:t>
      </w:r>
      <w:r w:rsidRPr="00996312">
        <w:rPr>
          <w:vanish/>
          <w:sz w:val="16"/>
        </w:rPr>
        <w:t>2015,</w:t>
      </w:r>
      <w:r w:rsidRPr="00CA7227">
        <w:rPr>
          <w:sz w:val="16"/>
        </w:rPr>
        <w:t xml:space="preserve"> </w:t>
      </w:r>
      <w:r w:rsidRPr="00996312">
        <w:rPr>
          <w:vanish/>
          <w:sz w:val="16"/>
        </w:rPr>
        <w:t>p.</w:t>
      </w:r>
      <w:r w:rsidRPr="00CA7227">
        <w:rPr>
          <w:sz w:val="16"/>
        </w:rPr>
        <w:t xml:space="preserve"> </w:t>
      </w:r>
      <w:r w:rsidRPr="00996312">
        <w:rPr>
          <w:vanish/>
          <w:sz w:val="16"/>
        </w:rPr>
        <w:t>5).</w:t>
      </w:r>
      <w:r w:rsidRPr="00CA7227">
        <w:rPr>
          <w:sz w:val="16"/>
        </w:rPr>
        <w:t xml:space="preserve"> </w:t>
      </w:r>
      <w:r w:rsidRPr="00996312">
        <w:rPr>
          <w:vanish/>
          <w:sz w:val="16"/>
        </w:rPr>
        <w:t>But</w:t>
      </w:r>
      <w:r w:rsidRPr="00CA7227">
        <w:rPr>
          <w:sz w:val="16"/>
        </w:rPr>
        <w:t xml:space="preserve"> </w:t>
      </w:r>
      <w:r w:rsidRPr="00996312">
        <w:rPr>
          <w:vanish/>
          <w:sz w:val="16"/>
        </w:rPr>
        <w:t>couldn’t</w:t>
      </w:r>
      <w:r w:rsidRPr="00CA7227">
        <w:rPr>
          <w:sz w:val="16"/>
        </w:rPr>
        <w:t xml:space="preserve"> </w:t>
      </w:r>
      <w:r w:rsidRPr="00996312">
        <w:rPr>
          <w:vanish/>
          <w:sz w:val="16"/>
        </w:rPr>
        <w:t>we</w:t>
      </w:r>
      <w:r w:rsidRPr="00CA7227">
        <w:rPr>
          <w:sz w:val="16"/>
        </w:rPr>
        <w:t xml:space="preserve"> </w:t>
      </w:r>
      <w:r w:rsidRPr="00996312">
        <w:rPr>
          <w:vanish/>
          <w:sz w:val="16"/>
        </w:rPr>
        <w:t>view</w:t>
      </w:r>
      <w:r w:rsidRPr="00CA7227">
        <w:rPr>
          <w:sz w:val="16"/>
        </w:rPr>
        <w:t xml:space="preserve"> </w:t>
      </w:r>
      <w:r w:rsidRPr="00996312">
        <w:rPr>
          <w:vanish/>
          <w:sz w:val="16"/>
        </w:rPr>
        <w:t>this</w:t>
      </w:r>
      <w:r w:rsidRPr="00CA7227">
        <w:rPr>
          <w:sz w:val="16"/>
        </w:rPr>
        <w:t xml:space="preserve"> </w:t>
      </w:r>
      <w:r w:rsidRPr="00996312">
        <w:rPr>
          <w:vanish/>
          <w:sz w:val="16"/>
        </w:rPr>
        <w:t>idealistic</w:t>
      </w:r>
      <w:r w:rsidRPr="00CA7227">
        <w:rPr>
          <w:sz w:val="16"/>
        </w:rPr>
        <w:t xml:space="preserve"> </w:t>
      </w:r>
      <w:r w:rsidRPr="00996312">
        <w:rPr>
          <w:vanish/>
          <w:sz w:val="16"/>
        </w:rPr>
        <w:t>assertion</w:t>
      </w:r>
      <w:r w:rsidRPr="00CA7227">
        <w:rPr>
          <w:sz w:val="16"/>
        </w:rPr>
        <w:t xml:space="preserve"> </w:t>
      </w:r>
      <w:r w:rsidRPr="00996312">
        <w:rPr>
          <w:vanish/>
          <w:sz w:val="16"/>
        </w:rPr>
        <w:t>on</w:t>
      </w:r>
      <w:r w:rsidRPr="00CA7227">
        <w:rPr>
          <w:sz w:val="16"/>
        </w:rPr>
        <w:t xml:space="preserve"> </w:t>
      </w:r>
      <w:r w:rsidRPr="00996312">
        <w:rPr>
          <w:vanish/>
          <w:sz w:val="16"/>
        </w:rPr>
        <w:t>behalf</w:t>
      </w:r>
      <w:r w:rsidRPr="00CA7227">
        <w:rPr>
          <w:sz w:val="16"/>
        </w:rPr>
        <w:t xml:space="preserve"> </w:t>
      </w:r>
      <w:r w:rsidRPr="00996312">
        <w:rPr>
          <w:vanish/>
          <w:sz w:val="16"/>
        </w:rPr>
        <w:t>of</w:t>
      </w:r>
      <w:r w:rsidRPr="00CA7227">
        <w:rPr>
          <w:sz w:val="16"/>
        </w:rPr>
        <w:t xml:space="preserve"> </w:t>
      </w:r>
      <w:r w:rsidRPr="00996312">
        <w:rPr>
          <w:vanish/>
          <w:sz w:val="16"/>
        </w:rPr>
        <w:t>humanity</w:t>
      </w:r>
      <w:r w:rsidRPr="00CA7227">
        <w:rPr>
          <w:sz w:val="16"/>
        </w:rPr>
        <w:t xml:space="preserve"> </w:t>
      </w:r>
      <w:r w:rsidRPr="00996312">
        <w:rPr>
          <w:vanish/>
          <w:sz w:val="16"/>
        </w:rPr>
        <w:t>in</w:t>
      </w:r>
      <w:r w:rsidRPr="00CA7227">
        <w:rPr>
          <w:sz w:val="16"/>
        </w:rPr>
        <w:t xml:space="preserve"> </w:t>
      </w:r>
      <w:r w:rsidRPr="00996312">
        <w:rPr>
          <w:vanish/>
          <w:sz w:val="16"/>
        </w:rPr>
        <w:t>another</w:t>
      </w:r>
      <w:r w:rsidRPr="00CA7227">
        <w:rPr>
          <w:sz w:val="16"/>
        </w:rPr>
        <w:t xml:space="preserve"> </w:t>
      </w:r>
      <w:r w:rsidRPr="00996312">
        <w:rPr>
          <w:vanish/>
          <w:sz w:val="16"/>
        </w:rPr>
        <w:t>way?</w:t>
      </w:r>
      <w:r w:rsidRPr="00CA7227">
        <w:rPr>
          <w:sz w:val="16"/>
        </w:rPr>
        <w:t xml:space="preserve"> </w:t>
      </w:r>
      <w:r w:rsidRPr="00996312">
        <w:rPr>
          <w:vanish/>
          <w:sz w:val="16"/>
        </w:rPr>
        <w:t>It</w:t>
      </w:r>
      <w:r w:rsidRPr="00CA7227">
        <w:rPr>
          <w:sz w:val="16"/>
        </w:rPr>
        <w:t xml:space="preserve"> </w:t>
      </w:r>
      <w:r w:rsidRPr="00996312">
        <w:rPr>
          <w:vanish/>
          <w:sz w:val="16"/>
        </w:rPr>
        <w:t>is</w:t>
      </w:r>
      <w:r w:rsidRPr="00CA7227">
        <w:rPr>
          <w:sz w:val="16"/>
        </w:rPr>
        <w:t xml:space="preserve"> </w:t>
      </w:r>
      <w:r w:rsidRPr="00996312">
        <w:rPr>
          <w:vanish/>
          <w:sz w:val="16"/>
        </w:rPr>
        <w:t>not</w:t>
      </w:r>
      <w:r w:rsidRPr="00CA7227">
        <w:rPr>
          <w:sz w:val="16"/>
        </w:rPr>
        <w:t xml:space="preserve"> </w:t>
      </w:r>
      <w:r w:rsidRPr="00996312">
        <w:rPr>
          <w:vanish/>
          <w:sz w:val="16"/>
        </w:rPr>
        <w:t>human</w:t>
      </w:r>
      <w:r w:rsidRPr="00CA7227">
        <w:rPr>
          <w:sz w:val="16"/>
        </w:rPr>
        <w:t xml:space="preserve"> </w:t>
      </w:r>
      <w:r w:rsidRPr="00996312">
        <w:rPr>
          <w:vanish/>
          <w:sz w:val="16"/>
        </w:rPr>
        <w:t>consciousness,</w:t>
      </w:r>
      <w:r w:rsidRPr="00CA7227">
        <w:rPr>
          <w:sz w:val="16"/>
        </w:rPr>
        <w:t xml:space="preserve"> </w:t>
      </w:r>
      <w:r w:rsidRPr="00996312">
        <w:rPr>
          <w:vanish/>
          <w:sz w:val="16"/>
        </w:rPr>
        <w:t>over</w:t>
      </w:r>
      <w:r w:rsidRPr="00CA7227">
        <w:rPr>
          <w:sz w:val="16"/>
        </w:rPr>
        <w:t xml:space="preserve"> </w:t>
      </w:r>
      <w:r w:rsidRPr="00996312">
        <w:rPr>
          <w:vanish/>
          <w:sz w:val="16"/>
        </w:rPr>
        <w:t>and</w:t>
      </w:r>
      <w:r w:rsidRPr="00CA7227">
        <w:rPr>
          <w:sz w:val="16"/>
        </w:rPr>
        <w:t xml:space="preserve"> </w:t>
      </w:r>
      <w:r w:rsidRPr="00996312">
        <w:rPr>
          <w:vanish/>
          <w:sz w:val="16"/>
        </w:rPr>
        <w:t>against</w:t>
      </w:r>
      <w:r w:rsidRPr="00CA7227">
        <w:rPr>
          <w:sz w:val="16"/>
        </w:rPr>
        <w:t xml:space="preserve"> </w:t>
      </w:r>
      <w:r w:rsidRPr="00996312">
        <w:rPr>
          <w:vanish/>
          <w:sz w:val="16"/>
        </w:rPr>
        <w:t>what</w:t>
      </w:r>
      <w:r w:rsidRPr="00CA7227">
        <w:rPr>
          <w:sz w:val="16"/>
        </w:rPr>
        <w:t xml:space="preserve"> </w:t>
      </w:r>
      <w:r w:rsidRPr="00996312">
        <w:rPr>
          <w:vanish/>
          <w:sz w:val="16"/>
        </w:rPr>
        <w:t>the</w:t>
      </w:r>
      <w:r w:rsidRPr="00CA7227">
        <w:rPr>
          <w:sz w:val="16"/>
        </w:rPr>
        <w:t xml:space="preserve"> </w:t>
      </w:r>
      <w:r w:rsidRPr="00996312">
        <w:rPr>
          <w:vanish/>
          <w:sz w:val="16"/>
        </w:rPr>
        <w:t>writer</w:t>
      </w:r>
      <w:r w:rsidRPr="00CA7227">
        <w:rPr>
          <w:sz w:val="16"/>
        </w:rPr>
        <w:t xml:space="preserve"> </w:t>
      </w:r>
      <w:r w:rsidRPr="00996312">
        <w:rPr>
          <w:vanish/>
          <w:sz w:val="16"/>
        </w:rPr>
        <w:t>Kim</w:t>
      </w:r>
      <w:r w:rsidRPr="00CA7227">
        <w:rPr>
          <w:sz w:val="16"/>
        </w:rPr>
        <w:t xml:space="preserve"> </w:t>
      </w:r>
      <w:r w:rsidRPr="00996312">
        <w:rPr>
          <w:vanish/>
          <w:sz w:val="16"/>
        </w:rPr>
        <w:t>Stanley</w:t>
      </w:r>
      <w:r w:rsidRPr="00CA7227">
        <w:rPr>
          <w:sz w:val="16"/>
        </w:rPr>
        <w:t xml:space="preserve"> </w:t>
      </w:r>
      <w:r w:rsidRPr="00996312">
        <w:rPr>
          <w:vanish/>
          <w:sz w:val="16"/>
        </w:rPr>
        <w:t>Robinson</w:t>
      </w:r>
      <w:r w:rsidRPr="00CA7227">
        <w:rPr>
          <w:sz w:val="16"/>
        </w:rPr>
        <w:t xml:space="preserve"> </w:t>
      </w:r>
      <w:r w:rsidRPr="00996312">
        <w:rPr>
          <w:vanish/>
          <w:sz w:val="16"/>
        </w:rPr>
        <w:t>(2017,</w:t>
      </w:r>
      <w:r w:rsidRPr="00CA7227">
        <w:rPr>
          <w:sz w:val="16"/>
        </w:rPr>
        <w:t xml:space="preserve"> </w:t>
      </w:r>
      <w:r w:rsidRPr="00996312">
        <w:rPr>
          <w:vanish/>
          <w:sz w:val="16"/>
        </w:rPr>
        <w:t>p.</w:t>
      </w:r>
      <w:r w:rsidRPr="00CA7227">
        <w:rPr>
          <w:sz w:val="16"/>
        </w:rPr>
        <w:t xml:space="preserve"> </w:t>
      </w:r>
      <w:r w:rsidRPr="00996312">
        <w:rPr>
          <w:vanish/>
          <w:sz w:val="16"/>
        </w:rPr>
        <w:t>2)</w:t>
      </w:r>
      <w:r w:rsidRPr="00CA7227">
        <w:rPr>
          <w:sz w:val="16"/>
        </w:rPr>
        <w:t xml:space="preserve"> </w:t>
      </w:r>
      <w:r w:rsidRPr="00996312">
        <w:rPr>
          <w:vanish/>
          <w:sz w:val="16"/>
        </w:rPr>
        <w:t>calls</w:t>
      </w:r>
      <w:r w:rsidRPr="00CA7227">
        <w:rPr>
          <w:sz w:val="16"/>
        </w:rPr>
        <w:t xml:space="preserve"> </w:t>
      </w:r>
      <w:r w:rsidRPr="00996312">
        <w:rPr>
          <w:vanish/>
          <w:sz w:val="16"/>
        </w:rPr>
        <w:t>‘mineral</w:t>
      </w:r>
      <w:r w:rsidRPr="00CA7227">
        <w:rPr>
          <w:sz w:val="16"/>
        </w:rPr>
        <w:t xml:space="preserve"> </w:t>
      </w:r>
      <w:r w:rsidRPr="00996312">
        <w:rPr>
          <w:vanish/>
          <w:sz w:val="16"/>
        </w:rPr>
        <w:t>unconsciousness'</w:t>
      </w:r>
      <w:r w:rsidRPr="00CA7227">
        <w:rPr>
          <w:sz w:val="16"/>
        </w:rPr>
        <w:t xml:space="preserve"> </w:t>
      </w:r>
      <w:r w:rsidRPr="00996312">
        <w:rPr>
          <w:vanish/>
          <w:sz w:val="16"/>
        </w:rPr>
        <w:t>(i.e.,</w:t>
      </w:r>
      <w:r w:rsidRPr="00CA7227">
        <w:rPr>
          <w:sz w:val="16"/>
        </w:rPr>
        <w:t xml:space="preserve"> </w:t>
      </w:r>
      <w:r w:rsidRPr="00996312">
        <w:rPr>
          <w:vanish/>
          <w:sz w:val="16"/>
        </w:rPr>
        <w:t>the</w:t>
      </w:r>
      <w:r w:rsidRPr="00CA7227">
        <w:rPr>
          <w:sz w:val="16"/>
        </w:rPr>
        <w:t xml:space="preserve"> </w:t>
      </w:r>
      <w:r w:rsidRPr="00996312">
        <w:rPr>
          <w:vanish/>
          <w:sz w:val="16"/>
        </w:rPr>
        <w:t>mute,</w:t>
      </w:r>
      <w:r w:rsidRPr="00CA7227">
        <w:rPr>
          <w:sz w:val="16"/>
        </w:rPr>
        <w:t xml:space="preserve"> </w:t>
      </w:r>
      <w:r w:rsidRPr="00996312">
        <w:rPr>
          <w:vanish/>
          <w:sz w:val="16"/>
        </w:rPr>
        <w:t>geological</w:t>
      </w:r>
      <w:r w:rsidRPr="00CA7227">
        <w:rPr>
          <w:sz w:val="16"/>
        </w:rPr>
        <w:t xml:space="preserve"> </w:t>
      </w:r>
      <w:r w:rsidRPr="00996312">
        <w:rPr>
          <w:vanish/>
          <w:sz w:val="16"/>
        </w:rPr>
        <w:t>reality</w:t>
      </w:r>
      <w:r w:rsidRPr="00CA7227">
        <w:rPr>
          <w:sz w:val="16"/>
        </w:rPr>
        <w:t xml:space="preserve"> </w:t>
      </w:r>
      <w:r w:rsidRPr="00996312">
        <w:rPr>
          <w:vanish/>
          <w:sz w:val="16"/>
        </w:rPr>
        <w:t>of</w:t>
      </w:r>
      <w:r w:rsidRPr="00CA7227">
        <w:rPr>
          <w:sz w:val="16"/>
        </w:rPr>
        <w:t xml:space="preserve"> </w:t>
      </w:r>
      <w:r w:rsidRPr="00996312">
        <w:rPr>
          <w:vanish/>
          <w:sz w:val="16"/>
        </w:rPr>
        <w:t>the</w:t>
      </w:r>
      <w:r w:rsidRPr="00CA7227">
        <w:rPr>
          <w:sz w:val="16"/>
        </w:rPr>
        <w:t xml:space="preserve"> </w:t>
      </w:r>
      <w:r w:rsidRPr="00996312">
        <w:rPr>
          <w:vanish/>
          <w:sz w:val="16"/>
        </w:rPr>
        <w:t>natural</w:t>
      </w:r>
      <w:r w:rsidRPr="00CA7227">
        <w:rPr>
          <w:sz w:val="16"/>
        </w:rPr>
        <w:t xml:space="preserve"> </w:t>
      </w:r>
      <w:r w:rsidRPr="00996312">
        <w:rPr>
          <w:vanish/>
          <w:sz w:val="16"/>
        </w:rPr>
        <w:t>universe),</w:t>
      </w:r>
      <w:r w:rsidRPr="00CA7227">
        <w:rPr>
          <w:sz w:val="16"/>
        </w:rPr>
        <w:t xml:space="preserve"> </w:t>
      </w:r>
      <w:r w:rsidRPr="00996312">
        <w:rPr>
          <w:vanish/>
          <w:sz w:val="16"/>
        </w:rPr>
        <w:t>so</w:t>
      </w:r>
      <w:r w:rsidRPr="00CA7227">
        <w:rPr>
          <w:sz w:val="16"/>
        </w:rPr>
        <w:t xml:space="preserve"> </w:t>
      </w:r>
      <w:r w:rsidRPr="00996312">
        <w:rPr>
          <w:vanish/>
          <w:sz w:val="16"/>
        </w:rPr>
        <w:t>much</w:t>
      </w:r>
      <w:r w:rsidRPr="00CA7227">
        <w:rPr>
          <w:sz w:val="16"/>
        </w:rPr>
        <w:t xml:space="preserve"> </w:t>
      </w:r>
      <w:r w:rsidRPr="00996312">
        <w:rPr>
          <w:vanish/>
          <w:sz w:val="16"/>
        </w:rPr>
        <w:t>as</w:t>
      </w:r>
      <w:r w:rsidRPr="00CA7227">
        <w:rPr>
          <w:sz w:val="16"/>
        </w:rPr>
        <w:t xml:space="preserve"> </w:t>
      </w:r>
      <w:r w:rsidRPr="00996312">
        <w:rPr>
          <w:vanish/>
          <w:sz w:val="16"/>
        </w:rPr>
        <w:t>a</w:t>
      </w:r>
      <w:r w:rsidRPr="00CA7227">
        <w:rPr>
          <w:sz w:val="16"/>
        </w:rPr>
        <w:t xml:space="preserve"> </w:t>
      </w:r>
      <w:r w:rsidRPr="00996312">
        <w:rPr>
          <w:vanish/>
          <w:sz w:val="16"/>
        </w:rPr>
        <w:t>specifically</w:t>
      </w:r>
      <w:r w:rsidRPr="00CA7227">
        <w:rPr>
          <w:sz w:val="16"/>
        </w:rPr>
        <w:t xml:space="preserve"> </w:t>
      </w:r>
      <w:r w:rsidRPr="00996312">
        <w:rPr>
          <w:vanish/>
          <w:sz w:val="16"/>
        </w:rPr>
        <w:t>capitalist</w:t>
      </w:r>
      <w:r w:rsidRPr="00CA7227">
        <w:rPr>
          <w:sz w:val="16"/>
        </w:rPr>
        <w:t xml:space="preserve"> </w:t>
      </w:r>
      <w:r w:rsidRPr="00996312">
        <w:rPr>
          <w:vanish/>
          <w:sz w:val="16"/>
        </w:rPr>
        <w:t>consciousness</w:t>
      </w:r>
      <w:r w:rsidRPr="00CA7227">
        <w:rPr>
          <w:sz w:val="16"/>
        </w:rPr>
        <w:t xml:space="preserve"> </w:t>
      </w:r>
      <w:r w:rsidRPr="00996312">
        <w:rPr>
          <w:vanish/>
          <w:sz w:val="16"/>
        </w:rPr>
        <w:t>that</w:t>
      </w:r>
      <w:r w:rsidRPr="00CA7227">
        <w:rPr>
          <w:sz w:val="16"/>
        </w:rPr>
        <w:t xml:space="preserve"> </w:t>
      </w:r>
      <w:r w:rsidRPr="00996312">
        <w:rPr>
          <w:vanish/>
          <w:sz w:val="16"/>
        </w:rPr>
        <w:t>is</w:t>
      </w:r>
      <w:r w:rsidRPr="00CA7227">
        <w:rPr>
          <w:sz w:val="16"/>
        </w:rPr>
        <w:t xml:space="preserve"> </w:t>
      </w:r>
      <w:r w:rsidRPr="00996312">
        <w:rPr>
          <w:vanish/>
          <w:sz w:val="16"/>
        </w:rPr>
        <w:t>at</w:t>
      </w:r>
      <w:r w:rsidRPr="00CA7227">
        <w:rPr>
          <w:sz w:val="16"/>
        </w:rPr>
        <w:t xml:space="preserve"> </w:t>
      </w:r>
      <w:r w:rsidRPr="00996312">
        <w:rPr>
          <w:vanish/>
          <w:sz w:val="16"/>
        </w:rPr>
        <w:t>stake.</w:t>
      </w:r>
      <w:r w:rsidRPr="00CA7227">
        <w:rPr>
          <w:sz w:val="16"/>
        </w:rPr>
        <w:t xml:space="preserve"> </w:t>
      </w:r>
      <w:r w:rsidRPr="00996312">
        <w:rPr>
          <w:rStyle w:val="StyleUnderline"/>
          <w:vanish/>
        </w:rPr>
        <w:t>While</w:t>
      </w:r>
      <w:r w:rsidRPr="00CA7227">
        <w:rPr>
          <w:rStyle w:val="StyleUnderline"/>
        </w:rPr>
        <w:t xml:space="preserve"> </w:t>
      </w:r>
      <w:r w:rsidRPr="00996312">
        <w:rPr>
          <w:rStyle w:val="StyleUnderline"/>
          <w:vanish/>
        </w:rPr>
        <w:t>the</w:t>
      </w:r>
      <w:r w:rsidRPr="00CA7227">
        <w:rPr>
          <w:rStyle w:val="StyleUnderline"/>
        </w:rPr>
        <w:t xml:space="preserve"> </w:t>
      </w:r>
      <w:r w:rsidRPr="00996312">
        <w:rPr>
          <w:rStyle w:val="StyleUnderline"/>
          <w:vanish/>
        </w:rPr>
        <w:t>actions</w:t>
      </w:r>
      <w:r w:rsidRPr="00CA7227">
        <w:rPr>
          <w:rStyle w:val="StyleUnderline"/>
        </w:rPr>
        <w:t xml:space="preserve"> </w:t>
      </w:r>
      <w:r w:rsidRPr="00996312">
        <w:rPr>
          <w:rStyle w:val="StyleUnderline"/>
          <w:vanish/>
        </w:rPr>
        <w:t>of</w:t>
      </w:r>
      <w:r w:rsidRPr="00CA7227">
        <w:rPr>
          <w:rStyle w:val="StyleUnderline"/>
        </w:rPr>
        <w:t xml:space="preserve"> </w:t>
      </w:r>
      <w:r w:rsidRPr="00F2020E">
        <w:rPr>
          <w:rStyle w:val="StyleUnderline"/>
          <w:highlight w:val="cyan"/>
        </w:rPr>
        <w:t>capitalistkind</w:t>
      </w:r>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996312">
        <w:rPr>
          <w:rStyle w:val="StyleUnderline"/>
          <w:vanish/>
        </w:rPr>
        <w:t>ensuring</w:t>
      </w:r>
      <w:r w:rsidRPr="00CA7227">
        <w:rPr>
          <w:rStyle w:val="StyleUnderline"/>
        </w:rPr>
        <w:t xml:space="preserve"> </w:t>
      </w:r>
      <w:r w:rsidRPr="00996312">
        <w:rPr>
          <w:rStyle w:val="StyleUnderline"/>
          <w:vanish/>
        </w:rPr>
        <w:t>the</w:t>
      </w:r>
      <w:r w:rsidRPr="00CA7227">
        <w:rPr>
          <w:rStyle w:val="StyleUnderline"/>
        </w:rPr>
        <w:t xml:space="preserve"> </w:t>
      </w:r>
      <w:r w:rsidRPr="00F2020E">
        <w:rPr>
          <w:rStyle w:val="StyleUnderline"/>
          <w:highlight w:val="cyan"/>
        </w:rPr>
        <w:t>future survival</w:t>
      </w:r>
      <w:r w:rsidRPr="00CA7227">
        <w:rPr>
          <w:rStyle w:val="StyleUnderline"/>
        </w:rPr>
        <w:t xml:space="preserve"> </w:t>
      </w:r>
      <w:r w:rsidRPr="00996312">
        <w:rPr>
          <w:rStyle w:val="StyleUnderline"/>
          <w:vanish/>
        </w:rPr>
        <w:t>of</w:t>
      </w:r>
      <w:r w:rsidRPr="00CA7227">
        <w:rPr>
          <w:rStyle w:val="StyleUnderline"/>
        </w:rPr>
        <w:t xml:space="preserve"> </w:t>
      </w:r>
      <w:r w:rsidRPr="00996312">
        <w:rPr>
          <w:rStyle w:val="StyleUnderline"/>
          <w:vanish/>
        </w:rPr>
        <w:t>the</w:t>
      </w:r>
      <w:r w:rsidRPr="00CA7227">
        <w:rPr>
          <w:rStyle w:val="StyleUnderline"/>
        </w:rPr>
        <w:t xml:space="preserve"> </w:t>
      </w:r>
      <w:r w:rsidRPr="00996312">
        <w:rPr>
          <w:rStyle w:val="StyleUnderline"/>
          <w:vanish/>
        </w:rPr>
        <w:t>human</w:t>
      </w:r>
      <w:r w:rsidRPr="00CA7227">
        <w:rPr>
          <w:rStyle w:val="StyleUnderline"/>
        </w:rPr>
        <w:t xml:space="preserve"> </w:t>
      </w:r>
      <w:r w:rsidRPr="00996312">
        <w:rPr>
          <w:rStyle w:val="StyleUnderline"/>
          <w:vanish/>
        </w:rPr>
        <w:t>species</w:t>
      </w:r>
      <w:r w:rsidRPr="00996312">
        <w:rPr>
          <w:vanish/>
          <w:sz w:val="16"/>
        </w:rPr>
        <w:t>,</w:t>
      </w:r>
      <w:r w:rsidRPr="00CA7227">
        <w:rPr>
          <w:sz w:val="16"/>
        </w:rPr>
        <w:t xml:space="preserve"> </w:t>
      </w:r>
      <w:r w:rsidRPr="00996312">
        <w:rPr>
          <w:rStyle w:val="StyleUnderline"/>
          <w:vanish/>
        </w:rPr>
        <w:t>an</w:t>
      </w:r>
      <w:r w:rsidRPr="00CA7227">
        <w:rPr>
          <w:rStyle w:val="StyleUnderline"/>
        </w:rPr>
        <w:t xml:space="preserve"> </w:t>
      </w:r>
      <w:r w:rsidRPr="00996312">
        <w:rPr>
          <w:rStyle w:val="StyleUnderline"/>
          <w:vanish/>
        </w:rPr>
        <w:t>additional</w:t>
      </w:r>
      <w:r w:rsidRPr="00CA7227">
        <w:rPr>
          <w:rStyle w:val="StyleUnderline"/>
        </w:rPr>
        <w:t xml:space="preserve"> </w:t>
      </w:r>
      <w:r w:rsidRPr="00996312">
        <w:rPr>
          <w:rStyle w:val="StyleUnderline"/>
          <w:vanish/>
        </w:rPr>
        <w:t>result</w:t>
      </w:r>
      <w:r w:rsidRPr="00CA7227">
        <w:rPr>
          <w:rStyle w:val="StyleUnderline"/>
        </w:rPr>
        <w:t xml:space="preserve"> </w:t>
      </w:r>
      <w:r w:rsidRPr="00996312">
        <w:rPr>
          <w:rStyle w:val="StyleUnderline"/>
          <w:vanish/>
        </w:rPr>
        <w:t>is</w:t>
      </w:r>
      <w:r w:rsidRPr="00CA7227">
        <w:rPr>
          <w:rStyle w:val="StyleUnderline"/>
        </w:rPr>
        <w:t xml:space="preserve"> </w:t>
      </w:r>
      <w:r w:rsidRPr="00996312">
        <w:rPr>
          <w:rStyle w:val="StyleUnderline"/>
          <w:vanish/>
        </w:rPr>
        <w:t>to</w:t>
      </w:r>
      <w:r w:rsidRPr="00CA7227">
        <w:rPr>
          <w:rStyle w:val="StyleUnderline"/>
        </w:rPr>
        <w:t xml:space="preserve"> </w:t>
      </w:r>
      <w:r w:rsidRPr="00996312">
        <w:rPr>
          <w:rStyle w:val="StyleUnderline"/>
          <w:vanish/>
        </w:rPr>
        <w:t>ensure</w:t>
      </w:r>
      <w:r w:rsidRPr="00CA7227">
        <w:rPr>
          <w:rStyle w:val="StyleUnderline"/>
        </w:rPr>
        <w:t xml:space="preserve"> </w:t>
      </w:r>
      <w:r w:rsidRPr="00996312">
        <w:rPr>
          <w:rStyle w:val="StyleUnderline"/>
          <w:vanish/>
        </w:rPr>
        <w:t>that</w:t>
      </w:r>
      <w:r w:rsidRPr="00CA7227">
        <w:rPr>
          <w:rStyle w:val="StyleUnderline"/>
        </w:rPr>
        <w:t xml:space="preserve"> </w:t>
      </w:r>
      <w:r w:rsidRPr="00996312">
        <w:rPr>
          <w:rStyle w:val="StyleUnderline"/>
          <w:vanish/>
        </w:rPr>
        <w:t>the</w:t>
      </w:r>
      <w:r w:rsidRPr="00CA7227">
        <w:rPr>
          <w:rStyle w:val="StyleUnderline"/>
        </w:rPr>
        <w:t xml:space="preserve"> </w:t>
      </w:r>
      <w:r w:rsidRPr="00996312">
        <w:rPr>
          <w:rStyle w:val="StyleUnderline"/>
          <w:vanish/>
        </w:rPr>
        <w:t>very</w:t>
      </w:r>
      <w:r w:rsidRPr="00CA7227">
        <w:rPr>
          <w:rStyle w:val="StyleUnderline"/>
        </w:rPr>
        <w:t xml:space="preserve"> </w:t>
      </w:r>
      <w:r w:rsidRPr="00996312">
        <w:rPr>
          <w:rStyle w:val="StyleUnderline"/>
          <w:vanish/>
        </w:rPr>
        <w:t>idea</w:t>
      </w:r>
      <w:r w:rsidRPr="00CA7227">
        <w:rPr>
          <w:rStyle w:val="StyleUnderline"/>
        </w:rPr>
        <w:t xml:space="preserve">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t>
      </w:r>
      <w:r w:rsidRPr="00996312">
        <w:rPr>
          <w:rStyle w:val="Emphasis"/>
          <w:vanish/>
        </w:rPr>
        <w:t>will</w:t>
      </w:r>
      <w:r w:rsidRPr="00F2020E">
        <w:rPr>
          <w:rStyle w:val="Emphasis"/>
        </w:rPr>
        <w:t xml:space="preserve"> </w:t>
      </w:r>
      <w:r w:rsidRPr="00996312">
        <w:rPr>
          <w:rStyle w:val="Emphasis"/>
          <w:vanish/>
        </w:rPr>
        <w:t>outlive</w:t>
      </w:r>
      <w:r w:rsidRPr="00F2020E">
        <w:rPr>
          <w:rStyle w:val="Emphasis"/>
        </w:rPr>
        <w:t xml:space="preserve"> </w:t>
      </w:r>
      <w:r w:rsidRPr="00996312">
        <w:rPr>
          <w:rStyle w:val="Emphasis"/>
          <w:vanish/>
        </w:rPr>
        <w:t>a</w:t>
      </w:r>
      <w:r w:rsidRPr="00F2020E">
        <w:rPr>
          <w:sz w:val="16"/>
        </w:rPr>
        <w:t xml:space="preserve"> </w:t>
      </w:r>
      <w:r w:rsidRPr="00996312">
        <w:rPr>
          <w:vanish/>
          <w:sz w:val="16"/>
        </w:rPr>
        <w:t>(distantly)</w:t>
      </w:r>
      <w:r w:rsidRPr="00F2020E">
        <w:rPr>
          <w:sz w:val="16"/>
        </w:rPr>
        <w:t xml:space="preserve"> </w:t>
      </w:r>
      <w:r w:rsidRPr="00996312">
        <w:rPr>
          <w:rStyle w:val="Emphasis"/>
          <w:vanish/>
        </w:rPr>
        <w:t>possible</w:t>
      </w:r>
      <w:r w:rsidRPr="00F2020E">
        <w:rPr>
          <w:rStyle w:val="Emphasis"/>
        </w:rPr>
        <w:t xml:space="preserve"> </w:t>
      </w:r>
      <w:r w:rsidRPr="00996312">
        <w:rPr>
          <w:rStyle w:val="Emphasis"/>
          <w:vanish/>
        </w:rPr>
        <w:t>extinction</w:t>
      </w:r>
      <w:r w:rsidRPr="00F2020E">
        <w:rPr>
          <w:rStyle w:val="Emphasis"/>
        </w:rPr>
        <w:t xml:space="preserve"> </w:t>
      </w:r>
      <w:r w:rsidRPr="00996312">
        <w:rPr>
          <w:rStyle w:val="Emphasis"/>
          <w:vanish/>
        </w:rPr>
        <w:t>event</w:t>
      </w:r>
      <w:r w:rsidRPr="00996312">
        <w:rPr>
          <w:vanish/>
          <w:sz w:val="16"/>
        </w:rPr>
        <w:t>.</w:t>
      </w:r>
      <w:r w:rsidRPr="00F2020E">
        <w:rPr>
          <w:sz w:val="16"/>
        </w:rPr>
        <w:t xml:space="preserve"> </w:t>
      </w:r>
      <w:r w:rsidRPr="00996312">
        <w:rPr>
          <w:rStyle w:val="StyleUnderline"/>
          <w:vanish/>
        </w:rPr>
        <w:t>Capitalism</w:t>
      </w:r>
      <w:r w:rsidRPr="00F2020E">
        <w:rPr>
          <w:rStyle w:val="StyleUnderline"/>
        </w:rPr>
        <w:t xml:space="preserve"> </w:t>
      </w:r>
      <w:r w:rsidRPr="00996312">
        <w:rPr>
          <w:rStyle w:val="StyleUnderline"/>
          <w:vanish/>
        </w:rPr>
        <w:t>is</w:t>
      </w:r>
      <w:r w:rsidRPr="00F2020E">
        <w:rPr>
          <w:rStyle w:val="StyleUnderline"/>
        </w:rPr>
        <w:t xml:space="preserve"> </w:t>
      </w:r>
      <w:r w:rsidRPr="00996312">
        <w:rPr>
          <w:rStyle w:val="StyleUnderline"/>
          <w:vanish/>
        </w:rPr>
        <w:t>a</w:t>
      </w:r>
      <w:r w:rsidRPr="00F2020E">
        <w:rPr>
          <w:rStyle w:val="StyleUnderline"/>
        </w:rPr>
        <w:t xml:space="preserve">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w:t>
      </w:r>
      <w:r w:rsidRPr="00996312">
        <w:rPr>
          <w:rStyle w:val="StyleUnderline"/>
          <w:vanish/>
        </w:rPr>
        <w:t>system</w:t>
      </w:r>
      <w:r w:rsidRPr="00996312">
        <w:rPr>
          <w:vanish/>
          <w:sz w:val="16"/>
        </w:rPr>
        <w:t>,</w:t>
      </w:r>
      <w:r w:rsidRPr="00CA7227">
        <w:rPr>
          <w:sz w:val="16"/>
        </w:rPr>
        <w:t xml:space="preserve"> </w:t>
      </w:r>
      <w:r w:rsidRPr="00996312">
        <w:rPr>
          <w:rStyle w:val="StyleUnderline"/>
          <w:vanish/>
        </w:rPr>
        <w:t>pushing</w:t>
      </w:r>
      <w:r w:rsidRPr="00CA7227">
        <w:rPr>
          <w:rStyle w:val="StyleUnderline"/>
        </w:rPr>
        <w:t xml:space="preserve"> </w:t>
      </w:r>
      <w:r w:rsidRPr="00F2020E">
        <w:rPr>
          <w:rStyle w:val="StyleUnderline"/>
          <w:highlight w:val="cyan"/>
        </w:rPr>
        <w:t>to expand ever outwards</w:t>
      </w:r>
      <w:r w:rsidRPr="00996312">
        <w:rPr>
          <w:vanish/>
          <w:sz w:val="16"/>
        </w:rPr>
        <w:t>,</w:t>
      </w:r>
      <w:r w:rsidRPr="00CA7227">
        <w:rPr>
          <w:sz w:val="16"/>
        </w:rPr>
        <w:t xml:space="preserve"> </w:t>
      </w:r>
      <w:r w:rsidRPr="00996312">
        <w:rPr>
          <w:rStyle w:val="StyleUnderline"/>
          <w:vanish/>
        </w:rPr>
        <w:t>using</w:t>
      </w:r>
      <w:r w:rsidRPr="00CA7227">
        <w:rPr>
          <w:rStyle w:val="StyleUnderline"/>
        </w:rPr>
        <w:t xml:space="preserve"> </w:t>
      </w:r>
      <w:r w:rsidRPr="00996312">
        <w:rPr>
          <w:rStyle w:val="StyleUnderline"/>
          <w:vanish/>
        </w:rPr>
        <w:t>a</w:t>
      </w:r>
      <w:r w:rsidRPr="00CA7227">
        <w:rPr>
          <w:rStyle w:val="StyleUnderline"/>
        </w:rPr>
        <w:t xml:space="preserve"> </w:t>
      </w:r>
      <w:r w:rsidRPr="00996312">
        <w:rPr>
          <w:rStyle w:val="StyleUnderline"/>
          <w:vanish/>
        </w:rPr>
        <w:t>territorializing</w:t>
      </w:r>
      <w:r w:rsidRPr="00CA7227">
        <w:rPr>
          <w:rStyle w:val="StyleUnderline"/>
        </w:rPr>
        <w:t xml:space="preserve"> </w:t>
      </w:r>
      <w:r w:rsidRPr="00996312">
        <w:rPr>
          <w:rStyle w:val="StyleUnderline"/>
          <w:vanish/>
        </w:rPr>
        <w:t>strategy</w:t>
      </w:r>
      <w:r w:rsidRPr="00CA7227">
        <w:rPr>
          <w:rStyle w:val="StyleUnderline"/>
        </w:rPr>
        <w:t xml:space="preserve"> </w:t>
      </w:r>
      <w:r w:rsidRPr="00996312">
        <w:rPr>
          <w:rStyle w:val="StyleUnderline"/>
          <w:vanish/>
        </w:rPr>
        <w:t>of</w:t>
      </w:r>
      <w:r w:rsidRPr="00CA7227">
        <w:rPr>
          <w:rStyle w:val="StyleUnderline"/>
        </w:rPr>
        <w:t xml:space="preserve"> </w:t>
      </w:r>
      <w:r w:rsidRPr="00996312">
        <w:rPr>
          <w:rStyle w:val="StyleUnderline"/>
          <w:vanish/>
        </w:rPr>
        <w:t>survival</w:t>
      </w:r>
      <w:r w:rsidRPr="00996312">
        <w:rPr>
          <w:vanish/>
          <w:sz w:val="16"/>
        </w:rPr>
        <w:t>.</w:t>
      </w:r>
      <w:r w:rsidRPr="00CA7227">
        <w:rPr>
          <w:sz w:val="16"/>
        </w:rPr>
        <w:t xml:space="preserve"> </w:t>
      </w:r>
      <w:r w:rsidRPr="00996312">
        <w:rPr>
          <w:vanish/>
          <w:sz w:val="16"/>
        </w:rPr>
        <w:t>As</w:t>
      </w:r>
      <w:r w:rsidRPr="00CA7227">
        <w:rPr>
          <w:sz w:val="16"/>
        </w:rPr>
        <w:t xml:space="preserve"> </w:t>
      </w:r>
      <w:r w:rsidRPr="00996312">
        <w:rPr>
          <w:vanish/>
          <w:sz w:val="16"/>
        </w:rPr>
        <w:t>David</w:t>
      </w:r>
      <w:r w:rsidRPr="00CA7227">
        <w:rPr>
          <w:sz w:val="16"/>
        </w:rPr>
        <w:t xml:space="preserve"> </w:t>
      </w:r>
      <w:r w:rsidRPr="00996312">
        <w:rPr>
          <w:vanish/>
          <w:sz w:val="16"/>
        </w:rPr>
        <w:t>Harvey</w:t>
      </w:r>
      <w:r w:rsidRPr="00CA7227">
        <w:rPr>
          <w:sz w:val="16"/>
        </w:rPr>
        <w:t xml:space="preserve"> </w:t>
      </w:r>
      <w:r w:rsidRPr="00996312">
        <w:rPr>
          <w:vanish/>
          <w:sz w:val="16"/>
        </w:rPr>
        <w:t>notes,</w:t>
      </w:r>
      <w:r w:rsidRPr="00CA7227">
        <w:rPr>
          <w:sz w:val="16"/>
        </w:rPr>
        <w:t xml:space="preserve"> </w:t>
      </w:r>
      <w:r w:rsidRPr="00996312">
        <w:rPr>
          <w:vanish/>
          <w:sz w:val="16"/>
        </w:rPr>
        <w:t>‘a</w:t>
      </w:r>
      <w:r w:rsidRPr="00CA7227">
        <w:rPr>
          <w:sz w:val="16"/>
        </w:rPr>
        <w:t xml:space="preserve"> </w:t>
      </w:r>
      <w:r w:rsidRPr="00996312">
        <w:rPr>
          <w:vanish/>
          <w:sz w:val="16"/>
        </w:rPr>
        <w:t>steady</w:t>
      </w:r>
      <w:r w:rsidRPr="00CA7227">
        <w:rPr>
          <w:sz w:val="16"/>
        </w:rPr>
        <w:t xml:space="preserve"> </w:t>
      </w:r>
      <w:r w:rsidRPr="00996312">
        <w:rPr>
          <w:vanish/>
          <w:sz w:val="16"/>
        </w:rPr>
        <w:t>rate</w:t>
      </w:r>
      <w:r w:rsidRPr="00CA7227">
        <w:rPr>
          <w:sz w:val="16"/>
        </w:rPr>
        <w:t xml:space="preserve"> </w:t>
      </w:r>
      <w:r w:rsidRPr="00996312">
        <w:rPr>
          <w:vanish/>
          <w:sz w:val="16"/>
        </w:rPr>
        <w:t>of</w:t>
      </w:r>
      <w:r w:rsidRPr="00CA7227">
        <w:rPr>
          <w:sz w:val="16"/>
        </w:rPr>
        <w:t xml:space="preserve"> </w:t>
      </w:r>
      <w:r w:rsidRPr="00996312">
        <w:rPr>
          <w:vanish/>
          <w:sz w:val="16"/>
        </w:rPr>
        <w:t>growth</w:t>
      </w:r>
      <w:r w:rsidRPr="00CA7227">
        <w:rPr>
          <w:sz w:val="16"/>
        </w:rPr>
        <w:t xml:space="preserve"> </w:t>
      </w:r>
      <w:r w:rsidRPr="00996312">
        <w:rPr>
          <w:vanish/>
          <w:sz w:val="16"/>
        </w:rPr>
        <w:t>is</w:t>
      </w:r>
      <w:r w:rsidRPr="00CA7227">
        <w:rPr>
          <w:sz w:val="16"/>
        </w:rPr>
        <w:t xml:space="preserve"> </w:t>
      </w:r>
      <w:r w:rsidRPr="00996312">
        <w:rPr>
          <w:vanish/>
          <w:sz w:val="16"/>
        </w:rPr>
        <w:t>essential</w:t>
      </w:r>
      <w:r w:rsidRPr="00CA7227">
        <w:rPr>
          <w:sz w:val="16"/>
        </w:rPr>
        <w:t xml:space="preserve"> </w:t>
      </w:r>
      <w:r w:rsidRPr="00996312">
        <w:rPr>
          <w:vanish/>
          <w:sz w:val="16"/>
        </w:rPr>
        <w:t>for</w:t>
      </w:r>
      <w:r w:rsidRPr="00CA7227">
        <w:rPr>
          <w:sz w:val="16"/>
        </w:rPr>
        <w:t xml:space="preserve"> </w:t>
      </w:r>
      <w:r w:rsidRPr="00996312">
        <w:rPr>
          <w:vanish/>
          <w:sz w:val="16"/>
        </w:rPr>
        <w:t>the</w:t>
      </w:r>
      <w:r w:rsidRPr="00CA7227">
        <w:rPr>
          <w:sz w:val="16"/>
        </w:rPr>
        <w:t xml:space="preserve"> </w:t>
      </w:r>
      <w:r w:rsidRPr="00996312">
        <w:rPr>
          <w:vanish/>
          <w:sz w:val="16"/>
        </w:rPr>
        <w:t>health</w:t>
      </w:r>
      <w:r w:rsidRPr="00CA7227">
        <w:rPr>
          <w:sz w:val="16"/>
        </w:rPr>
        <w:t xml:space="preserve"> </w:t>
      </w:r>
      <w:r w:rsidRPr="00996312">
        <w:rPr>
          <w:vanish/>
          <w:sz w:val="16"/>
        </w:rPr>
        <w:t>of</w:t>
      </w:r>
      <w:r w:rsidRPr="00CA7227">
        <w:rPr>
          <w:sz w:val="16"/>
        </w:rPr>
        <w:t xml:space="preserve"> </w:t>
      </w:r>
      <w:r w:rsidRPr="00996312">
        <w:rPr>
          <w:vanish/>
          <w:sz w:val="16"/>
        </w:rPr>
        <w:t>a</w:t>
      </w:r>
      <w:r w:rsidRPr="00CA7227">
        <w:rPr>
          <w:sz w:val="16"/>
        </w:rPr>
        <w:t xml:space="preserve"> </w:t>
      </w:r>
      <w:r w:rsidRPr="00996312">
        <w:rPr>
          <w:vanish/>
          <w:sz w:val="16"/>
        </w:rPr>
        <w:t>capitalist</w:t>
      </w:r>
      <w:r w:rsidRPr="00CA7227">
        <w:rPr>
          <w:sz w:val="16"/>
        </w:rPr>
        <w:t xml:space="preserve"> </w:t>
      </w:r>
      <w:r w:rsidRPr="00996312">
        <w:rPr>
          <w:vanish/>
          <w:sz w:val="16"/>
        </w:rPr>
        <w:t>economic</w:t>
      </w:r>
      <w:r w:rsidRPr="00CA7227">
        <w:rPr>
          <w:sz w:val="16"/>
        </w:rPr>
        <w:t xml:space="preserve"> </w:t>
      </w:r>
      <w:r w:rsidRPr="00996312">
        <w:rPr>
          <w:vanish/>
          <w:sz w:val="16"/>
        </w:rPr>
        <w:t>system,</w:t>
      </w:r>
      <w:r w:rsidRPr="00CA7227">
        <w:rPr>
          <w:sz w:val="16"/>
        </w:rPr>
        <w:t xml:space="preserve"> </w:t>
      </w:r>
      <w:r w:rsidRPr="00996312">
        <w:rPr>
          <w:vanish/>
          <w:sz w:val="16"/>
        </w:rPr>
        <w:t>since</w:t>
      </w:r>
      <w:r w:rsidRPr="00CA7227">
        <w:rPr>
          <w:sz w:val="16"/>
        </w:rPr>
        <w:t xml:space="preserve"> </w:t>
      </w:r>
      <w:r w:rsidRPr="00996312">
        <w:rPr>
          <w:vanish/>
          <w:sz w:val="16"/>
        </w:rPr>
        <w:t>it</w:t>
      </w:r>
      <w:r w:rsidRPr="00CA7227">
        <w:rPr>
          <w:sz w:val="16"/>
        </w:rPr>
        <w:t xml:space="preserve"> </w:t>
      </w:r>
      <w:r w:rsidRPr="00996312">
        <w:rPr>
          <w:vanish/>
          <w:sz w:val="16"/>
        </w:rPr>
        <w:t>is</w:t>
      </w:r>
      <w:r w:rsidRPr="00CA7227">
        <w:rPr>
          <w:sz w:val="16"/>
        </w:rPr>
        <w:t xml:space="preserve"> </w:t>
      </w:r>
      <w:r w:rsidRPr="00996312">
        <w:rPr>
          <w:vanish/>
          <w:sz w:val="16"/>
        </w:rPr>
        <w:t>only</w:t>
      </w:r>
      <w:r w:rsidRPr="00CA7227">
        <w:rPr>
          <w:sz w:val="16"/>
        </w:rPr>
        <w:t xml:space="preserve"> </w:t>
      </w:r>
      <w:r w:rsidRPr="00996312">
        <w:rPr>
          <w:vanish/>
          <w:sz w:val="16"/>
        </w:rPr>
        <w:t>through</w:t>
      </w:r>
      <w:r w:rsidRPr="00CA7227">
        <w:rPr>
          <w:sz w:val="16"/>
        </w:rPr>
        <w:t xml:space="preserve"> </w:t>
      </w:r>
      <w:r w:rsidRPr="00996312">
        <w:rPr>
          <w:vanish/>
          <w:sz w:val="16"/>
        </w:rPr>
        <w:t>growth</w:t>
      </w:r>
      <w:r w:rsidRPr="00CA7227">
        <w:rPr>
          <w:sz w:val="16"/>
        </w:rPr>
        <w:t xml:space="preserve"> </w:t>
      </w:r>
      <w:r w:rsidRPr="00996312">
        <w:rPr>
          <w:vanish/>
          <w:sz w:val="16"/>
        </w:rPr>
        <w:t>that</w:t>
      </w:r>
      <w:r w:rsidRPr="00CA7227">
        <w:rPr>
          <w:sz w:val="16"/>
        </w:rPr>
        <w:t xml:space="preserve"> </w:t>
      </w:r>
      <w:r w:rsidRPr="00996312">
        <w:rPr>
          <w:vanish/>
          <w:sz w:val="16"/>
        </w:rPr>
        <w:t>profits</w:t>
      </w:r>
      <w:r w:rsidRPr="00CA7227">
        <w:rPr>
          <w:sz w:val="16"/>
        </w:rPr>
        <w:t xml:space="preserve"> </w:t>
      </w:r>
      <w:r w:rsidRPr="00996312">
        <w:rPr>
          <w:vanish/>
          <w:sz w:val="16"/>
        </w:rPr>
        <w:t>can</w:t>
      </w:r>
      <w:r w:rsidRPr="00CA7227">
        <w:rPr>
          <w:sz w:val="16"/>
        </w:rPr>
        <w:t xml:space="preserve"> </w:t>
      </w:r>
      <w:r w:rsidRPr="00996312">
        <w:rPr>
          <w:vanish/>
          <w:sz w:val="16"/>
        </w:rPr>
        <w:t>be</w:t>
      </w:r>
      <w:r w:rsidRPr="00CA7227">
        <w:rPr>
          <w:sz w:val="16"/>
        </w:rPr>
        <w:t xml:space="preserve"> </w:t>
      </w:r>
      <w:r w:rsidRPr="00996312">
        <w:rPr>
          <w:vanish/>
          <w:sz w:val="16"/>
        </w:rPr>
        <w:t>assured</w:t>
      </w:r>
      <w:r w:rsidRPr="00CA7227">
        <w:rPr>
          <w:sz w:val="16"/>
        </w:rPr>
        <w:t xml:space="preserve"> </w:t>
      </w:r>
      <w:r w:rsidRPr="00996312">
        <w:rPr>
          <w:vanish/>
          <w:sz w:val="16"/>
        </w:rPr>
        <w:t>and</w:t>
      </w:r>
      <w:r w:rsidRPr="00CA7227">
        <w:rPr>
          <w:sz w:val="16"/>
        </w:rPr>
        <w:t xml:space="preserve"> </w:t>
      </w:r>
      <w:r w:rsidRPr="00996312">
        <w:rPr>
          <w:vanish/>
          <w:sz w:val="16"/>
        </w:rPr>
        <w:t>the</w:t>
      </w:r>
      <w:r w:rsidRPr="00CA7227">
        <w:rPr>
          <w:sz w:val="16"/>
        </w:rPr>
        <w:t xml:space="preserve"> </w:t>
      </w:r>
      <w:r w:rsidRPr="00996312">
        <w:rPr>
          <w:vanish/>
          <w:sz w:val="16"/>
        </w:rPr>
        <w:t>accumulation</w:t>
      </w:r>
      <w:r w:rsidRPr="00CA7227">
        <w:rPr>
          <w:sz w:val="16"/>
        </w:rPr>
        <w:t xml:space="preserve"> </w:t>
      </w:r>
      <w:r w:rsidRPr="00996312">
        <w:rPr>
          <w:vanish/>
          <w:sz w:val="16"/>
        </w:rPr>
        <w:t>of</w:t>
      </w:r>
      <w:r w:rsidRPr="00CA7227">
        <w:rPr>
          <w:sz w:val="16"/>
        </w:rPr>
        <w:t xml:space="preserve"> </w:t>
      </w:r>
      <w:r w:rsidRPr="00996312">
        <w:rPr>
          <w:vanish/>
          <w:sz w:val="16"/>
        </w:rPr>
        <w:t>capital</w:t>
      </w:r>
      <w:r w:rsidRPr="00CA7227">
        <w:rPr>
          <w:sz w:val="16"/>
        </w:rPr>
        <w:t xml:space="preserve"> </w:t>
      </w:r>
      <w:r w:rsidRPr="00996312">
        <w:rPr>
          <w:vanish/>
          <w:sz w:val="16"/>
        </w:rPr>
        <w:t>be</w:t>
      </w:r>
      <w:r w:rsidRPr="00CA7227">
        <w:rPr>
          <w:sz w:val="16"/>
        </w:rPr>
        <w:t xml:space="preserve"> </w:t>
      </w:r>
      <w:r w:rsidRPr="00996312">
        <w:rPr>
          <w:vanish/>
          <w:sz w:val="16"/>
        </w:rPr>
        <w:t>sustained'</w:t>
      </w:r>
      <w:r w:rsidRPr="00CA7227">
        <w:rPr>
          <w:sz w:val="16"/>
        </w:rPr>
        <w:t xml:space="preserve"> </w:t>
      </w:r>
      <w:r w:rsidRPr="00996312">
        <w:rPr>
          <w:vanish/>
          <w:sz w:val="16"/>
        </w:rPr>
        <w:t>(1990,</w:t>
      </w:r>
      <w:r w:rsidRPr="00CA7227">
        <w:rPr>
          <w:sz w:val="16"/>
        </w:rPr>
        <w:t xml:space="preserve"> </w:t>
      </w:r>
      <w:r w:rsidRPr="00996312">
        <w:rPr>
          <w:vanish/>
          <w:sz w:val="16"/>
        </w:rPr>
        <w:t>p.</w:t>
      </w:r>
      <w:r w:rsidRPr="00CA7227">
        <w:rPr>
          <w:sz w:val="16"/>
        </w:rPr>
        <w:t xml:space="preserve"> </w:t>
      </w:r>
      <w:r w:rsidRPr="00996312">
        <w:rPr>
          <w:vanish/>
          <w:sz w:val="16"/>
        </w:rPr>
        <w:t>180).</w:t>
      </w:r>
      <w:r w:rsidRPr="00CA7227">
        <w:rPr>
          <w:sz w:val="16"/>
        </w:rPr>
        <w:t xml:space="preserve"> </w:t>
      </w:r>
      <w:r w:rsidRPr="00996312">
        <w:rPr>
          <w:vanish/>
          <w:sz w:val="16"/>
        </w:rPr>
        <w:t>In</w:t>
      </w:r>
      <w:r w:rsidRPr="00CA7227">
        <w:rPr>
          <w:sz w:val="16"/>
        </w:rPr>
        <w:t xml:space="preserve"> </w:t>
      </w:r>
      <w:r w:rsidRPr="00996312">
        <w:rPr>
          <w:vanish/>
          <w:sz w:val="16"/>
        </w:rPr>
        <w:t>this</w:t>
      </w:r>
      <w:r w:rsidRPr="00CA7227">
        <w:rPr>
          <w:sz w:val="16"/>
        </w:rPr>
        <w:t xml:space="preserve"> </w:t>
      </w:r>
      <w:r w:rsidRPr="00996312">
        <w:rPr>
          <w:vanish/>
          <w:sz w:val="16"/>
        </w:rPr>
        <w:t>respect,</w:t>
      </w:r>
      <w:r w:rsidRPr="00CA7227">
        <w:rPr>
          <w:sz w:val="16"/>
        </w:rPr>
        <w:t xml:space="preserve"> </w:t>
      </w:r>
      <w:r w:rsidRPr="00996312">
        <w:rPr>
          <w:vanish/>
          <w:sz w:val="16"/>
        </w:rPr>
        <w:t>outer</w:t>
      </w:r>
      <w:r w:rsidRPr="00CA7227">
        <w:rPr>
          <w:sz w:val="16"/>
        </w:rPr>
        <w:t xml:space="preserve"> </w:t>
      </w:r>
      <w:r w:rsidRPr="00996312">
        <w:rPr>
          <w:vanish/>
          <w:sz w:val="16"/>
        </w:rPr>
        <w:t>space</w:t>
      </w:r>
      <w:r w:rsidRPr="00CA7227">
        <w:rPr>
          <w:sz w:val="16"/>
        </w:rPr>
        <w:t xml:space="preserve"> </w:t>
      </w:r>
      <w:r w:rsidRPr="00996312">
        <w:rPr>
          <w:vanish/>
          <w:sz w:val="16"/>
        </w:rPr>
        <w:t>is</w:t>
      </w:r>
      <w:r w:rsidRPr="00CA7227">
        <w:rPr>
          <w:sz w:val="16"/>
        </w:rPr>
        <w:t xml:space="preserve"> </w:t>
      </w:r>
      <w:r w:rsidRPr="00996312">
        <w:rPr>
          <w:vanish/>
          <w:sz w:val="16"/>
        </w:rPr>
        <w:t>ideal:</w:t>
      </w:r>
      <w:r w:rsidRPr="00CA7227">
        <w:rPr>
          <w:sz w:val="16"/>
        </w:rPr>
        <w:t xml:space="preserve"> </w:t>
      </w:r>
      <w:r w:rsidRPr="00996312">
        <w:rPr>
          <w:vanish/>
          <w:sz w:val="16"/>
        </w:rPr>
        <w:t>it</w:t>
      </w:r>
      <w:r w:rsidRPr="00CA7227">
        <w:rPr>
          <w:sz w:val="16"/>
        </w:rPr>
        <w:t xml:space="preserve"> </w:t>
      </w:r>
      <w:r w:rsidRPr="00996312">
        <w:rPr>
          <w:vanish/>
          <w:sz w:val="16"/>
        </w:rPr>
        <w:t>is</w:t>
      </w:r>
      <w:r w:rsidRPr="00CA7227">
        <w:rPr>
          <w:sz w:val="16"/>
        </w:rPr>
        <w:t xml:space="preserve"> </w:t>
      </w:r>
      <w:r w:rsidRPr="00996312">
        <w:rPr>
          <w:vanish/>
          <w:sz w:val="16"/>
        </w:rPr>
        <w:t>boundless</w:t>
      </w:r>
      <w:r w:rsidRPr="00CA7227">
        <w:rPr>
          <w:sz w:val="16"/>
        </w:rPr>
        <w:t xml:space="preserve"> </w:t>
      </w:r>
      <w:r w:rsidRPr="00996312">
        <w:rPr>
          <w:vanish/>
          <w:sz w:val="16"/>
        </w:rPr>
        <w:t>and</w:t>
      </w:r>
      <w:r w:rsidRPr="00CA7227">
        <w:rPr>
          <w:sz w:val="16"/>
        </w:rPr>
        <w:t xml:space="preserve"> </w:t>
      </w:r>
      <w:r w:rsidRPr="00996312">
        <w:rPr>
          <w:vanish/>
          <w:sz w:val="16"/>
        </w:rPr>
        <w:t>infinite.</w:t>
      </w:r>
      <w:r w:rsidRPr="00CA7227">
        <w:rPr>
          <w:sz w:val="16"/>
        </w:rPr>
        <w:t xml:space="preserve"> </w:t>
      </w:r>
      <w:r w:rsidRPr="00996312">
        <w:rPr>
          <w:rStyle w:val="StyleUnderline"/>
          <w:vanish/>
        </w:rPr>
        <w:t>As</w:t>
      </w:r>
      <w:r w:rsidRPr="00CA7227">
        <w:rPr>
          <w:rStyle w:val="StyleUnderline"/>
        </w:rPr>
        <w:t xml:space="preserve"> </w:t>
      </w:r>
      <w:r w:rsidRPr="00996312">
        <w:rPr>
          <w:rStyle w:val="StyleUnderline"/>
          <w:vanish/>
        </w:rPr>
        <w:t>Earth</w:t>
      </w:r>
      <w:r w:rsidRPr="00CA7227">
        <w:rPr>
          <w:rStyle w:val="StyleUnderline"/>
        </w:rPr>
        <w:t xml:space="preserve"> </w:t>
      </w:r>
      <w:r w:rsidRPr="00996312">
        <w:rPr>
          <w:rStyle w:val="StyleUnderline"/>
          <w:vanish/>
        </w:rPr>
        <w:t>comes</w:t>
      </w:r>
      <w:r w:rsidRPr="00CA7227">
        <w:rPr>
          <w:rStyle w:val="StyleUnderline"/>
        </w:rPr>
        <w:t xml:space="preserve"> </w:t>
      </w:r>
      <w:r w:rsidRPr="00996312">
        <w:rPr>
          <w:rStyle w:val="StyleUnderline"/>
          <w:vanish/>
        </w:rPr>
        <w:t>to</w:t>
      </w:r>
      <w:r w:rsidRPr="00CA7227">
        <w:rPr>
          <w:rStyle w:val="StyleUnderline"/>
        </w:rPr>
        <w:t xml:space="preserve"> </w:t>
      </w:r>
      <w:r w:rsidRPr="00996312">
        <w:rPr>
          <w:rStyle w:val="StyleUnderline"/>
          <w:vanish/>
        </w:rPr>
        <w:t>be</w:t>
      </w:r>
      <w:r w:rsidRPr="00CA7227">
        <w:rPr>
          <w:rStyle w:val="StyleUnderline"/>
        </w:rPr>
        <w:t xml:space="preserve"> </w:t>
      </w:r>
      <w:r w:rsidRPr="00996312">
        <w:rPr>
          <w:rStyle w:val="StyleUnderline"/>
          <w:vanish/>
        </w:rPr>
        <w:t>blanketed</w:t>
      </w:r>
      <w:r w:rsidRPr="00CA7227">
        <w:rPr>
          <w:rStyle w:val="StyleUnderline"/>
        </w:rPr>
        <w:t xml:space="preserve"> </w:t>
      </w:r>
      <w:r w:rsidRPr="00996312">
        <w:rPr>
          <w:rStyle w:val="StyleUnderline"/>
          <w:vanish/>
        </w:rPr>
        <w:t>by</w:t>
      </w:r>
      <w:r w:rsidRPr="00CA7227">
        <w:rPr>
          <w:rStyle w:val="StyleUnderline"/>
        </w:rPr>
        <w:t xml:space="preserve"> </w:t>
      </w:r>
      <w:r w:rsidRPr="00996312">
        <w:rPr>
          <w:rStyle w:val="StyleUnderline"/>
          <w:vanish/>
        </w:rPr>
        <w:t>capital</w:t>
      </w:r>
      <w:r w:rsidRPr="00996312">
        <w:rPr>
          <w:vanish/>
          <w:sz w:val="16"/>
        </w:rPr>
        <w:t>,</w:t>
      </w:r>
      <w:r w:rsidRPr="00CA7227">
        <w:rPr>
          <w:sz w:val="16"/>
        </w:rPr>
        <w:t xml:space="preserve"> </w:t>
      </w:r>
      <w:r w:rsidRPr="00996312">
        <w:rPr>
          <w:rStyle w:val="StyleUnderline"/>
          <w:vanish/>
        </w:rPr>
        <w:t>it</w:t>
      </w:r>
      <w:r w:rsidRPr="00CA7227">
        <w:rPr>
          <w:rStyle w:val="StyleUnderline"/>
        </w:rPr>
        <w:t xml:space="preserve"> </w:t>
      </w:r>
      <w:r w:rsidRPr="00996312">
        <w:rPr>
          <w:rStyle w:val="StyleUnderline"/>
          <w:vanish/>
        </w:rPr>
        <w:t>is</w:t>
      </w:r>
      <w:r w:rsidRPr="00CA7227">
        <w:rPr>
          <w:rStyle w:val="StyleUnderline"/>
        </w:rPr>
        <w:t xml:space="preserve"> </w:t>
      </w:r>
      <w:r w:rsidRPr="00996312">
        <w:rPr>
          <w:rStyle w:val="StyleUnderline"/>
          <w:vanish/>
        </w:rPr>
        <w:t>only</w:t>
      </w:r>
      <w:r w:rsidRPr="00CA7227">
        <w:rPr>
          <w:rStyle w:val="StyleUnderline"/>
        </w:rPr>
        <w:t xml:space="preserve"> </w:t>
      </w:r>
      <w:r w:rsidRPr="00996312">
        <w:rPr>
          <w:rStyle w:val="StyleUnderline"/>
          <w:vanish/>
        </w:rPr>
        <w:t>to</w:t>
      </w:r>
      <w:r w:rsidRPr="00CA7227">
        <w:rPr>
          <w:rStyle w:val="StyleUnderline"/>
        </w:rPr>
        <w:t xml:space="preserve"> </w:t>
      </w:r>
      <w:r w:rsidRPr="00996312">
        <w:rPr>
          <w:rStyle w:val="StyleUnderline"/>
          <w:vanish/>
        </w:rPr>
        <w:t>be</w:t>
      </w:r>
      <w:r w:rsidRPr="00CA7227">
        <w:rPr>
          <w:rStyle w:val="StyleUnderline"/>
        </w:rPr>
        <w:t xml:space="preserve"> </w:t>
      </w:r>
      <w:r w:rsidRPr="00996312">
        <w:rPr>
          <w:rStyle w:val="StyleUnderline"/>
          <w:vanish/>
        </w:rPr>
        <w:t>expected</w:t>
      </w:r>
      <w:r w:rsidRPr="00CA7227">
        <w:rPr>
          <w:rStyle w:val="StyleUnderline"/>
        </w:rPr>
        <w:t xml:space="preserve"> </w:t>
      </w:r>
      <w:r w:rsidRPr="00996312">
        <w:rPr>
          <w:rStyle w:val="StyleUnderline"/>
          <w:vanish/>
        </w:rPr>
        <w:t>that</w:t>
      </w:r>
      <w:r w:rsidRPr="00CA7227">
        <w:rPr>
          <w:rStyle w:val="StyleUnderline"/>
        </w:rPr>
        <w:t xml:space="preserve"> </w:t>
      </w:r>
      <w:r w:rsidRPr="00996312">
        <w:rPr>
          <w:rStyle w:val="StyleUnderline"/>
          <w:vanish/>
        </w:rPr>
        <w:t>capital</w:t>
      </w:r>
      <w:r w:rsidRPr="00CA7227">
        <w:rPr>
          <w:rStyle w:val="StyleUnderline"/>
        </w:rPr>
        <w:t xml:space="preserve"> </w:t>
      </w:r>
      <w:r w:rsidRPr="00996312">
        <w:rPr>
          <w:rStyle w:val="StyleUnderline"/>
          <w:vanish/>
        </w:rPr>
        <w:t>should</w:t>
      </w:r>
      <w:r w:rsidRPr="00CA7227">
        <w:rPr>
          <w:rStyle w:val="StyleUnderline"/>
        </w:rPr>
        <w:t xml:space="preserve"> </w:t>
      </w:r>
      <w:r w:rsidRPr="00996312">
        <w:rPr>
          <w:rStyle w:val="StyleUnderline"/>
          <w:vanish/>
        </w:rPr>
        <w:t>set</w:t>
      </w:r>
      <w:r w:rsidRPr="00CA7227">
        <w:rPr>
          <w:rStyle w:val="StyleUnderline"/>
        </w:rPr>
        <w:t xml:space="preserve"> </w:t>
      </w:r>
      <w:r w:rsidRPr="00996312">
        <w:rPr>
          <w:rStyle w:val="StyleUnderline"/>
          <w:vanish/>
        </w:rPr>
        <w:t>its</w:t>
      </w:r>
      <w:r w:rsidRPr="00CA7227">
        <w:rPr>
          <w:rStyle w:val="StyleUnderline"/>
        </w:rPr>
        <w:t xml:space="preserve"> </w:t>
      </w:r>
      <w:r w:rsidRPr="00996312">
        <w:rPr>
          <w:rStyle w:val="StyleUnderline"/>
          <w:vanish/>
        </w:rPr>
        <w:t>sights</w:t>
      </w:r>
      <w:r w:rsidRPr="00CA7227">
        <w:rPr>
          <w:rStyle w:val="StyleUnderline"/>
        </w:rPr>
        <w:t xml:space="preserve"> </w:t>
      </w:r>
      <w:r w:rsidRPr="00996312">
        <w:rPr>
          <w:rStyle w:val="StyleUnderline"/>
          <w:vanish/>
        </w:rPr>
        <w:t>on</w:t>
      </w:r>
      <w:r w:rsidRPr="00CA7227">
        <w:rPr>
          <w:rStyle w:val="StyleUnderline"/>
        </w:rPr>
        <w:t xml:space="preserve"> </w:t>
      </w:r>
      <w:r w:rsidRPr="00996312">
        <w:rPr>
          <w:rStyle w:val="StyleUnderline"/>
          <w:vanish/>
        </w:rPr>
        <w:t>the</w:t>
      </w:r>
      <w:r w:rsidRPr="00CA7227">
        <w:rPr>
          <w:rStyle w:val="StyleUnderline"/>
        </w:rPr>
        <w:t xml:space="preserve"> </w:t>
      </w:r>
      <w:r w:rsidRPr="00996312">
        <w:rPr>
          <w:rStyle w:val="StyleUnderline"/>
          <w:vanish/>
        </w:rPr>
        <w:t>stars</w:t>
      </w:r>
      <w:r w:rsidRPr="00CA7227">
        <w:rPr>
          <w:rStyle w:val="StyleUnderline"/>
        </w:rPr>
        <w:t xml:space="preserve"> </w:t>
      </w:r>
      <w:r w:rsidRPr="00996312">
        <w:rPr>
          <w:rStyle w:val="StyleUnderline"/>
          <w:vanish/>
        </w:rPr>
        <w:t>above</w:t>
      </w:r>
      <w:r w:rsidRPr="00996312">
        <w:rPr>
          <w:vanish/>
          <w:sz w:val="16"/>
        </w:rPr>
        <w:t>.</w:t>
      </w:r>
      <w:r w:rsidRPr="00CA7227">
        <w:rPr>
          <w:sz w:val="16"/>
        </w:rPr>
        <w:t xml:space="preserve"> </w:t>
      </w:r>
      <w:r w:rsidRPr="00996312">
        <w:rPr>
          <w:rStyle w:val="StyleUnderline"/>
          <w:vanish/>
        </w:rPr>
        <w:t>The</w:t>
      </w:r>
      <w:r w:rsidRPr="00CA7227">
        <w:rPr>
          <w:rStyle w:val="StyleUnderline"/>
        </w:rPr>
        <w:t xml:space="preserve"> </w:t>
      </w:r>
      <w:r w:rsidRPr="00996312">
        <w:rPr>
          <w:rStyle w:val="StyleUnderline"/>
          <w:vanish/>
        </w:rPr>
        <w:t>actions</w:t>
      </w:r>
      <w:r w:rsidRPr="00CA7227">
        <w:rPr>
          <w:rStyle w:val="StyleUnderline"/>
        </w:rPr>
        <w:t xml:space="preserve"> </w:t>
      </w:r>
      <w:r w:rsidRPr="00996312">
        <w:rPr>
          <w:rStyle w:val="StyleUnderline"/>
          <w:vanish/>
        </w:rPr>
        <w:t>of</w:t>
      </w:r>
      <w:r w:rsidRPr="00CA7227">
        <w:rPr>
          <w:rStyle w:val="StyleUnderline"/>
        </w:rPr>
        <w:t xml:space="preserve"> </w:t>
      </w:r>
      <w:r w:rsidRPr="00996312">
        <w:rPr>
          <w:rStyle w:val="StyleUnderline"/>
          <w:vanish/>
        </w:rPr>
        <w:t>capitalistkind</w:t>
      </w:r>
      <w:r w:rsidRPr="00CA7227">
        <w:rPr>
          <w:rStyle w:val="StyleUnderline"/>
        </w:rPr>
        <w:t xml:space="preserve"> </w:t>
      </w:r>
      <w:r w:rsidRPr="00996312">
        <w:rPr>
          <w:rStyle w:val="StyleUnderline"/>
          <w:vanish/>
        </w:rPr>
        <w:t>serve</w:t>
      </w:r>
      <w:r w:rsidRPr="00CA7227">
        <w:rPr>
          <w:rStyle w:val="StyleUnderline"/>
        </w:rPr>
        <w:t xml:space="preserve"> </w:t>
      </w:r>
      <w:r w:rsidRPr="00996312">
        <w:rPr>
          <w:rStyle w:val="StyleUnderline"/>
          <w:vanish/>
        </w:rPr>
        <w:t>to</w:t>
      </w:r>
      <w:r w:rsidRPr="00CA7227">
        <w:rPr>
          <w:rStyle w:val="StyleUnderline"/>
        </w:rPr>
        <w:t xml:space="preserve"> </w:t>
      </w:r>
      <w:r w:rsidRPr="00996312">
        <w:rPr>
          <w:rStyle w:val="StyleUnderline"/>
          <w:vanish/>
        </w:rPr>
        <w:t>bolster</w:t>
      </w:r>
      <w:r w:rsidRPr="00CA7227">
        <w:rPr>
          <w:rStyle w:val="StyleUnderline"/>
        </w:rPr>
        <w:t xml:space="preserve"> </w:t>
      </w:r>
      <w:r w:rsidRPr="00996312">
        <w:rPr>
          <w:rStyle w:val="StyleUnderline"/>
          <w:vanish/>
        </w:rPr>
        <w:t>the</w:t>
      </w:r>
      <w:r w:rsidRPr="00CA7227">
        <w:rPr>
          <w:rStyle w:val="StyleUnderline"/>
        </w:rPr>
        <w:t xml:space="preserve"> </w:t>
      </w:r>
      <w:r w:rsidRPr="00996312">
        <w:rPr>
          <w:rStyle w:val="StyleUnderline"/>
          <w:vanish/>
        </w:rPr>
        <w:t>capitalist</w:t>
      </w:r>
      <w:r w:rsidRPr="00CA7227">
        <w:rPr>
          <w:rStyle w:val="StyleUnderline"/>
        </w:rPr>
        <w:t xml:space="preserve"> </w:t>
      </w:r>
      <w:r w:rsidRPr="00996312">
        <w:rPr>
          <w:rStyle w:val="StyleUnderline"/>
          <w:vanish/>
        </w:rPr>
        <w:t>mode</w:t>
      </w:r>
      <w:r w:rsidRPr="00CA7227">
        <w:rPr>
          <w:rStyle w:val="StyleUnderline"/>
        </w:rPr>
        <w:t xml:space="preserve"> </w:t>
      </w:r>
      <w:r w:rsidRPr="00996312">
        <w:rPr>
          <w:rStyle w:val="StyleUnderline"/>
          <w:vanish/>
        </w:rPr>
        <w:t>of</w:t>
      </w:r>
      <w:r w:rsidRPr="00CA7227">
        <w:rPr>
          <w:rStyle w:val="StyleUnderline"/>
        </w:rPr>
        <w:t xml:space="preserve"> </w:t>
      </w:r>
      <w:r w:rsidRPr="00996312">
        <w:rPr>
          <w:rStyle w:val="StyleUnderline"/>
          <w:vanish/>
        </w:rPr>
        <w:t>production</w:t>
      </w:r>
      <w:r w:rsidRPr="00CA7227">
        <w:rPr>
          <w:rStyle w:val="StyleUnderline"/>
        </w:rPr>
        <w:t xml:space="preserve"> </w:t>
      </w:r>
      <w:r w:rsidRPr="00996312">
        <w:rPr>
          <w:rStyle w:val="StyleUnderline"/>
          <w:vanish/>
        </w:rPr>
        <w:t>and</w:t>
      </w:r>
      <w:r w:rsidRPr="00CA7227">
        <w:rPr>
          <w:rStyle w:val="StyleUnderline"/>
        </w:rPr>
        <w:t xml:space="preserve"> </w:t>
      </w:r>
      <w:r w:rsidRPr="00996312">
        <w:rPr>
          <w:rStyle w:val="StyleUnderline"/>
          <w:vanish/>
        </w:rPr>
        <w:t>accumulation</w:t>
      </w:r>
      <w:r w:rsidRPr="00996312">
        <w:rPr>
          <w:vanish/>
          <w:sz w:val="16"/>
        </w:rPr>
        <w:t>:</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70167C49" w14:textId="77777777" w:rsidR="005D7438" w:rsidRPr="00996312" w:rsidRDefault="005D7438" w:rsidP="005D7438">
      <w:pPr>
        <w:rPr>
          <w:vanish/>
          <w:sz w:val="16"/>
        </w:rPr>
      </w:pPr>
    </w:p>
    <w:p w14:paraId="29AAFFCC" w14:textId="77777777" w:rsidR="005D7438" w:rsidRPr="00BB4421" w:rsidRDefault="005D7438" w:rsidP="005D7438">
      <w:pPr>
        <w:pStyle w:val="Heading4"/>
      </w:pPr>
      <w:r>
        <w:t>Environmental degradation causes extinction.</w:t>
      </w:r>
    </w:p>
    <w:p w14:paraId="2023F194" w14:textId="77777777" w:rsidR="005D7438" w:rsidRPr="00996312" w:rsidRDefault="005D7438" w:rsidP="005D7438">
      <w:pPr>
        <w:rPr>
          <w:vanish/>
        </w:rPr>
      </w:pPr>
      <w:r w:rsidRPr="00996312">
        <w:rPr>
          <w:vanish/>
        </w:rPr>
        <w:t>Dr.</w:t>
      </w:r>
      <w:r>
        <w:t xml:space="preserve"> </w:t>
      </w:r>
      <w:r w:rsidRPr="00996312">
        <w:rPr>
          <w:vanish/>
        </w:rPr>
        <w:t>Peter</w:t>
      </w:r>
      <w:r w:rsidRPr="003E2385">
        <w:t xml:space="preserve"> </w:t>
      </w:r>
      <w:r w:rsidRPr="00996312">
        <w:rPr>
          <w:rStyle w:val="Style13ptBold"/>
          <w:vanish/>
        </w:rPr>
        <w:t>Kareiva</w:t>
      </w:r>
      <w:r w:rsidRPr="00B85FAF">
        <w:rPr>
          <w:rStyle w:val="Style13ptBold"/>
        </w:rPr>
        <w:t xml:space="preserve"> </w:t>
      </w:r>
      <w:r w:rsidRPr="00996312">
        <w:rPr>
          <w:rStyle w:val="Style13ptBold"/>
          <w:vanish/>
        </w:rPr>
        <w:t>18</w:t>
      </w:r>
      <w:r w:rsidRPr="00996312">
        <w:rPr>
          <w:vanish/>
        </w:rPr>
        <w:t>,</w:t>
      </w:r>
      <w:r w:rsidRPr="003E2385">
        <w:t xml:space="preserve"> </w:t>
      </w:r>
      <w:r w:rsidRPr="00996312">
        <w:rPr>
          <w:vanish/>
        </w:rPr>
        <w:t>Ph.D.</w:t>
      </w:r>
      <w:r w:rsidRPr="003E2385">
        <w:t xml:space="preserve"> </w:t>
      </w:r>
      <w:r w:rsidRPr="00996312">
        <w:rPr>
          <w:vanish/>
        </w:rPr>
        <w:t>in</w:t>
      </w:r>
      <w:r w:rsidRPr="003E2385">
        <w:t xml:space="preserve"> </w:t>
      </w:r>
      <w:r w:rsidRPr="00996312">
        <w:rPr>
          <w:vanish/>
        </w:rPr>
        <w:t>Ecology</w:t>
      </w:r>
      <w:r w:rsidRPr="003E2385">
        <w:t xml:space="preserve"> </w:t>
      </w:r>
      <w:r w:rsidRPr="00996312">
        <w:rPr>
          <w:vanish/>
        </w:rPr>
        <w:t>and</w:t>
      </w:r>
      <w:r w:rsidRPr="003E2385">
        <w:t xml:space="preserve"> </w:t>
      </w:r>
      <w:r w:rsidRPr="00996312">
        <w:rPr>
          <w:vanish/>
        </w:rPr>
        <w:t>Applied</w:t>
      </w:r>
      <w:r w:rsidRPr="003E2385">
        <w:t xml:space="preserve"> </w:t>
      </w:r>
      <w:r w:rsidRPr="00996312">
        <w:rPr>
          <w:vanish/>
        </w:rPr>
        <w:t>Mathematics</w:t>
      </w:r>
      <w:r w:rsidRPr="003E2385">
        <w:t xml:space="preserve"> </w:t>
      </w:r>
      <w:r w:rsidRPr="00996312">
        <w:rPr>
          <w:vanish/>
        </w:rPr>
        <w:t>from</w:t>
      </w:r>
      <w:r w:rsidRPr="003E2385">
        <w:t xml:space="preserve"> </w:t>
      </w:r>
      <w:r w:rsidRPr="00996312">
        <w:rPr>
          <w:vanish/>
        </w:rPr>
        <w:t>Cornell</w:t>
      </w:r>
      <w:r w:rsidRPr="003E2385">
        <w:t xml:space="preserve"> </w:t>
      </w:r>
      <w:r w:rsidRPr="00996312">
        <w:rPr>
          <w:vanish/>
        </w:rPr>
        <w:t>University,</w:t>
      </w:r>
      <w:r w:rsidRPr="003E2385">
        <w:t xml:space="preserve"> </w:t>
      </w:r>
      <w:r w:rsidRPr="00996312">
        <w:rPr>
          <w:vanish/>
        </w:rPr>
        <w:t>Director</w:t>
      </w:r>
      <w:r w:rsidRPr="003E2385">
        <w:t xml:space="preserve"> </w:t>
      </w:r>
      <w:r w:rsidRPr="00996312">
        <w:rPr>
          <w:vanish/>
        </w:rPr>
        <w:t>of</w:t>
      </w:r>
      <w:r w:rsidRPr="003E2385">
        <w:t xml:space="preserve"> </w:t>
      </w:r>
      <w:r w:rsidRPr="00996312">
        <w:rPr>
          <w:vanish/>
        </w:rPr>
        <w:t>the</w:t>
      </w:r>
      <w:r w:rsidRPr="003E2385">
        <w:t xml:space="preserve"> </w:t>
      </w:r>
      <w:r w:rsidRPr="00996312">
        <w:rPr>
          <w:vanish/>
        </w:rPr>
        <w:t>Institute</w:t>
      </w:r>
      <w:r w:rsidRPr="003E2385">
        <w:t xml:space="preserve"> </w:t>
      </w:r>
      <w:r w:rsidRPr="00996312">
        <w:rPr>
          <w:vanish/>
        </w:rPr>
        <w:t>of</w:t>
      </w:r>
      <w:r w:rsidRPr="003E2385">
        <w:t xml:space="preserve"> </w:t>
      </w:r>
      <w:r w:rsidRPr="00996312">
        <w:rPr>
          <w:vanish/>
        </w:rPr>
        <w:t>the</w:t>
      </w:r>
      <w:r w:rsidRPr="003E2385">
        <w:t xml:space="preserve"> </w:t>
      </w:r>
      <w:r w:rsidRPr="00996312">
        <w:rPr>
          <w:vanish/>
        </w:rPr>
        <w:t>Environment</w:t>
      </w:r>
      <w:r w:rsidRPr="003E2385">
        <w:t xml:space="preserve"> </w:t>
      </w:r>
      <w:r w:rsidRPr="00996312">
        <w:rPr>
          <w:vanish/>
        </w:rPr>
        <w:t>and</w:t>
      </w:r>
      <w:r w:rsidRPr="003E2385">
        <w:t xml:space="preserve"> </w:t>
      </w:r>
      <w:r w:rsidRPr="00996312">
        <w:rPr>
          <w:vanish/>
        </w:rPr>
        <w:t>Sustainability</w:t>
      </w:r>
      <w:r w:rsidRPr="003E2385">
        <w:t xml:space="preserve"> </w:t>
      </w:r>
      <w:r w:rsidRPr="00996312">
        <w:rPr>
          <w:vanish/>
        </w:rPr>
        <w:t>at</w:t>
      </w:r>
      <w:r w:rsidRPr="003E2385">
        <w:t xml:space="preserve"> </w:t>
      </w:r>
      <w:r w:rsidRPr="00996312">
        <w:rPr>
          <w:vanish/>
        </w:rPr>
        <w:t>UCLA,</w:t>
      </w:r>
      <w:r w:rsidRPr="003E2385">
        <w:t xml:space="preserve"> </w:t>
      </w:r>
      <w:r w:rsidRPr="00996312">
        <w:rPr>
          <w:vanish/>
        </w:rPr>
        <w:t>Pritzker</w:t>
      </w:r>
      <w:r w:rsidRPr="003E2385">
        <w:t xml:space="preserve"> </w:t>
      </w:r>
      <w:r w:rsidRPr="00996312">
        <w:rPr>
          <w:vanish/>
        </w:rPr>
        <w:t>Distinguished</w:t>
      </w:r>
      <w:r w:rsidRPr="003E2385">
        <w:t xml:space="preserve"> </w:t>
      </w:r>
      <w:r w:rsidRPr="00996312">
        <w:rPr>
          <w:vanish/>
        </w:rPr>
        <w:t>Professor</w:t>
      </w:r>
      <w:r w:rsidRPr="003E2385">
        <w:t xml:space="preserve"> </w:t>
      </w:r>
      <w:r w:rsidRPr="00996312">
        <w:rPr>
          <w:vanish/>
        </w:rPr>
        <w:t>in</w:t>
      </w:r>
      <w:r w:rsidRPr="003E2385">
        <w:t xml:space="preserve"> </w:t>
      </w:r>
      <w:r w:rsidRPr="00996312">
        <w:rPr>
          <w:vanish/>
        </w:rPr>
        <w:t>Environment</w:t>
      </w:r>
      <w:r w:rsidRPr="003E2385">
        <w:t xml:space="preserve"> </w:t>
      </w:r>
      <w:r w:rsidRPr="00996312">
        <w:rPr>
          <w:vanish/>
        </w:rPr>
        <w:t>&amp;</w:t>
      </w:r>
      <w:r w:rsidRPr="003E2385">
        <w:t xml:space="preserve"> </w:t>
      </w:r>
      <w:r w:rsidRPr="00996312">
        <w:rPr>
          <w:vanish/>
        </w:rPr>
        <w:t>Sustainability</w:t>
      </w:r>
      <w:r w:rsidRPr="003E2385">
        <w:t xml:space="preserve"> </w:t>
      </w:r>
      <w:r w:rsidRPr="00996312">
        <w:rPr>
          <w:vanish/>
        </w:rPr>
        <w:t>at</w:t>
      </w:r>
      <w:r w:rsidRPr="003E2385">
        <w:t xml:space="preserve"> </w:t>
      </w:r>
      <w:r w:rsidRPr="00996312">
        <w:rPr>
          <w:vanish/>
        </w:rPr>
        <w:t>UCLA,</w:t>
      </w:r>
      <w:r w:rsidRPr="003E2385">
        <w:t xml:space="preserve"> </w:t>
      </w:r>
      <w:r w:rsidRPr="00996312">
        <w:rPr>
          <w:vanish/>
        </w:rPr>
        <w:t>et</w:t>
      </w:r>
      <w:r w:rsidRPr="003E2385">
        <w:t xml:space="preserve"> </w:t>
      </w:r>
      <w:r w:rsidRPr="00996312">
        <w:rPr>
          <w:vanish/>
        </w:rPr>
        <w:t>al.,</w:t>
      </w:r>
      <w:r w:rsidRPr="003E2385">
        <w:t xml:space="preserve"> </w:t>
      </w:r>
      <w:r w:rsidRPr="00996312">
        <w:rPr>
          <w:vanish/>
        </w:rPr>
        <w:t>September</w:t>
      </w:r>
      <w:r w:rsidRPr="003E2385">
        <w:t xml:space="preserve"> </w:t>
      </w:r>
      <w:r w:rsidRPr="00996312">
        <w:rPr>
          <w:vanish/>
        </w:rPr>
        <w:t>2018,</w:t>
      </w:r>
      <w:r w:rsidRPr="003E2385">
        <w:t xml:space="preserve"> </w:t>
      </w:r>
      <w:r w:rsidRPr="00996312">
        <w:rPr>
          <w:vanish/>
        </w:rPr>
        <w:t>“Existential</w:t>
      </w:r>
      <w:r w:rsidRPr="003E2385">
        <w:t xml:space="preserve"> </w:t>
      </w:r>
      <w:r w:rsidRPr="00996312">
        <w:rPr>
          <w:vanish/>
        </w:rPr>
        <w:t>Risk</w:t>
      </w:r>
      <w:r w:rsidRPr="003E2385">
        <w:t xml:space="preserve"> </w:t>
      </w:r>
      <w:r w:rsidRPr="00996312">
        <w:rPr>
          <w:vanish/>
        </w:rPr>
        <w:t>Due</w:t>
      </w:r>
      <w:r w:rsidRPr="003E2385">
        <w:t xml:space="preserve"> </w:t>
      </w:r>
      <w:r w:rsidRPr="00996312">
        <w:rPr>
          <w:vanish/>
        </w:rPr>
        <w:t>To</w:t>
      </w:r>
      <w:r w:rsidRPr="003E2385">
        <w:t xml:space="preserve"> </w:t>
      </w:r>
      <w:r w:rsidRPr="00996312">
        <w:rPr>
          <w:vanish/>
        </w:rPr>
        <w:t>Ecosystem</w:t>
      </w:r>
      <w:r w:rsidRPr="003E2385">
        <w:t xml:space="preserve"> </w:t>
      </w:r>
      <w:r w:rsidRPr="00996312">
        <w:rPr>
          <w:vanish/>
        </w:rPr>
        <w:t>Collapse:</w:t>
      </w:r>
      <w:r w:rsidRPr="003E2385">
        <w:t xml:space="preserve"> </w:t>
      </w:r>
      <w:r w:rsidRPr="00996312">
        <w:rPr>
          <w:vanish/>
        </w:rPr>
        <w:t>Nature</w:t>
      </w:r>
      <w:r w:rsidRPr="003E2385">
        <w:t xml:space="preserve"> </w:t>
      </w:r>
      <w:r w:rsidRPr="00996312">
        <w:rPr>
          <w:vanish/>
        </w:rPr>
        <w:t>Strikes</w:t>
      </w:r>
      <w:r w:rsidRPr="003E2385">
        <w:t xml:space="preserve"> </w:t>
      </w:r>
      <w:r w:rsidRPr="00996312">
        <w:rPr>
          <w:vanish/>
        </w:rPr>
        <w:t>Back”,</w:t>
      </w:r>
      <w:r w:rsidRPr="003E2385">
        <w:t xml:space="preserve"> </w:t>
      </w:r>
      <w:r w:rsidRPr="00996312">
        <w:rPr>
          <w:vanish/>
        </w:rPr>
        <w:t>Futures,</w:t>
      </w:r>
      <w:r w:rsidRPr="003E2385">
        <w:t xml:space="preserve"> </w:t>
      </w:r>
      <w:r w:rsidRPr="00996312">
        <w:rPr>
          <w:vanish/>
        </w:rPr>
        <w:t>Volume</w:t>
      </w:r>
      <w:r w:rsidRPr="003E2385">
        <w:t xml:space="preserve"> </w:t>
      </w:r>
      <w:r w:rsidRPr="00996312">
        <w:rPr>
          <w:vanish/>
        </w:rPr>
        <w:t>102,</w:t>
      </w:r>
      <w:r w:rsidRPr="003E2385">
        <w:t xml:space="preserve"> </w:t>
      </w:r>
      <w:r w:rsidRPr="00996312">
        <w:rPr>
          <w:vanish/>
        </w:rPr>
        <w:t>p.</w:t>
      </w:r>
      <w:r w:rsidRPr="003E2385">
        <w:t xml:space="preserve"> </w:t>
      </w:r>
      <w:r w:rsidRPr="00996312">
        <w:rPr>
          <w:vanish/>
        </w:rPr>
        <w:t>39-50</w:t>
      </w:r>
    </w:p>
    <w:p w14:paraId="1DF784A6" w14:textId="77777777" w:rsidR="005D7438" w:rsidRPr="00996312" w:rsidRDefault="005D7438" w:rsidP="005D7438">
      <w:pPr>
        <w:rPr>
          <w:vanish/>
          <w:sz w:val="14"/>
        </w:rPr>
      </w:pPr>
      <w:r w:rsidRPr="00996312">
        <w:rPr>
          <w:vanish/>
          <w:sz w:val="14"/>
        </w:rPr>
        <w:t>In</w:t>
      </w:r>
      <w:r w:rsidRPr="00BB4421">
        <w:rPr>
          <w:sz w:val="14"/>
        </w:rPr>
        <w:t xml:space="preserve"> </w:t>
      </w:r>
      <w:r w:rsidRPr="00996312">
        <w:rPr>
          <w:vanish/>
          <w:sz w:val="14"/>
        </w:rPr>
        <w:t>summary,</w:t>
      </w:r>
      <w:r w:rsidRPr="00BB4421">
        <w:rPr>
          <w:sz w:val="14"/>
        </w:rPr>
        <w:t xml:space="preserve"> </w:t>
      </w:r>
      <w:r w:rsidRPr="00996312">
        <w:rPr>
          <w:vanish/>
          <w:sz w:val="14"/>
        </w:rPr>
        <w:t>six</w:t>
      </w:r>
      <w:r w:rsidRPr="00BB4421">
        <w:rPr>
          <w:sz w:val="14"/>
        </w:rPr>
        <w:t xml:space="preserve"> </w:t>
      </w:r>
      <w:r w:rsidRPr="00996312">
        <w:rPr>
          <w:vanish/>
          <w:sz w:val="14"/>
        </w:rPr>
        <w:t>of</w:t>
      </w:r>
      <w:r w:rsidRPr="00BB4421">
        <w:rPr>
          <w:sz w:val="14"/>
        </w:rPr>
        <w:t xml:space="preserve"> </w:t>
      </w:r>
      <w:r w:rsidRPr="00996312">
        <w:rPr>
          <w:vanish/>
          <w:sz w:val="14"/>
        </w:rPr>
        <w:t>the</w:t>
      </w:r>
      <w:r w:rsidRPr="00BB4421">
        <w:rPr>
          <w:sz w:val="14"/>
        </w:rPr>
        <w:t xml:space="preserve"> </w:t>
      </w:r>
      <w:r w:rsidRPr="00996312">
        <w:rPr>
          <w:vanish/>
          <w:sz w:val="14"/>
        </w:rPr>
        <w:t>nine</w:t>
      </w:r>
      <w:r w:rsidRPr="00BB4421">
        <w:rPr>
          <w:sz w:val="14"/>
        </w:rPr>
        <w:t xml:space="preserve"> </w:t>
      </w:r>
      <w:r w:rsidRPr="00996312">
        <w:rPr>
          <w:vanish/>
          <w:sz w:val="14"/>
        </w:rPr>
        <w:t>proposed</w:t>
      </w:r>
      <w:r w:rsidRPr="00BB4421">
        <w:rPr>
          <w:sz w:val="14"/>
        </w:rPr>
        <w:t xml:space="preserve"> </w:t>
      </w:r>
      <w:r w:rsidRPr="00996312">
        <w:rPr>
          <w:vanish/>
          <w:sz w:val="14"/>
        </w:rPr>
        <w:t>planetary</w:t>
      </w:r>
      <w:r w:rsidRPr="00BB4421">
        <w:rPr>
          <w:sz w:val="14"/>
        </w:rPr>
        <w:t xml:space="preserve"> </w:t>
      </w:r>
      <w:r w:rsidRPr="00996312">
        <w:rPr>
          <w:vanish/>
          <w:sz w:val="14"/>
        </w:rPr>
        <w:t>boundaries</w:t>
      </w:r>
      <w:r w:rsidRPr="00BB4421">
        <w:rPr>
          <w:sz w:val="14"/>
        </w:rPr>
        <w:t xml:space="preserve"> </w:t>
      </w:r>
      <w:r w:rsidRPr="00996312">
        <w:rPr>
          <w:vanish/>
          <w:sz w:val="14"/>
        </w:rPr>
        <w:t>(phosphorous,</w:t>
      </w:r>
      <w:r w:rsidRPr="00BB4421">
        <w:rPr>
          <w:sz w:val="14"/>
        </w:rPr>
        <w:t xml:space="preserve"> </w:t>
      </w:r>
      <w:r w:rsidRPr="00996312">
        <w:rPr>
          <w:vanish/>
          <w:sz w:val="14"/>
        </w:rPr>
        <w:t>nitrogen,</w:t>
      </w:r>
      <w:r w:rsidRPr="00BB4421">
        <w:rPr>
          <w:sz w:val="14"/>
        </w:rPr>
        <w:t xml:space="preserve"> </w:t>
      </w:r>
      <w:r w:rsidRPr="00996312">
        <w:rPr>
          <w:vanish/>
          <w:sz w:val="14"/>
        </w:rPr>
        <w:t>biodiversity,</w:t>
      </w:r>
      <w:r w:rsidRPr="00BB4421">
        <w:rPr>
          <w:sz w:val="14"/>
        </w:rPr>
        <w:t xml:space="preserve"> </w:t>
      </w:r>
      <w:r w:rsidRPr="00996312">
        <w:rPr>
          <w:vanish/>
          <w:sz w:val="14"/>
        </w:rPr>
        <w:t>land</w:t>
      </w:r>
      <w:r w:rsidRPr="00BB4421">
        <w:rPr>
          <w:sz w:val="14"/>
        </w:rPr>
        <w:t xml:space="preserve"> </w:t>
      </w:r>
      <w:r w:rsidRPr="00996312">
        <w:rPr>
          <w:vanish/>
          <w:sz w:val="14"/>
        </w:rPr>
        <w:t>use,</w:t>
      </w:r>
      <w:r w:rsidRPr="00BB4421">
        <w:rPr>
          <w:sz w:val="14"/>
        </w:rPr>
        <w:t xml:space="preserve"> </w:t>
      </w:r>
      <w:r w:rsidRPr="00996312">
        <w:rPr>
          <w:vanish/>
          <w:sz w:val="14"/>
        </w:rPr>
        <w:t>atmospheric</w:t>
      </w:r>
      <w:r w:rsidRPr="00BB4421">
        <w:rPr>
          <w:sz w:val="14"/>
        </w:rPr>
        <w:t xml:space="preserve"> </w:t>
      </w:r>
      <w:r w:rsidRPr="00996312">
        <w:rPr>
          <w:vanish/>
          <w:sz w:val="14"/>
        </w:rPr>
        <w:t>aerosol</w:t>
      </w:r>
      <w:r w:rsidRPr="00BB4421">
        <w:rPr>
          <w:sz w:val="14"/>
        </w:rPr>
        <w:t xml:space="preserve"> </w:t>
      </w:r>
      <w:r w:rsidRPr="00996312">
        <w:rPr>
          <w:vanish/>
          <w:sz w:val="14"/>
        </w:rPr>
        <w:t>loading,</w:t>
      </w:r>
      <w:r w:rsidRPr="00BB4421">
        <w:rPr>
          <w:sz w:val="14"/>
        </w:rPr>
        <w:t xml:space="preserve"> </w:t>
      </w:r>
      <w:r w:rsidRPr="00996312">
        <w:rPr>
          <w:vanish/>
          <w:sz w:val="14"/>
        </w:rPr>
        <w:t>and</w:t>
      </w:r>
      <w:r w:rsidRPr="00BB4421">
        <w:rPr>
          <w:sz w:val="14"/>
        </w:rPr>
        <w:t xml:space="preserve"> </w:t>
      </w:r>
      <w:r w:rsidRPr="00996312">
        <w:rPr>
          <w:vanish/>
          <w:sz w:val="14"/>
        </w:rPr>
        <w:t>chemical</w:t>
      </w:r>
      <w:r w:rsidRPr="00BB4421">
        <w:rPr>
          <w:sz w:val="14"/>
        </w:rPr>
        <w:t xml:space="preserve"> </w:t>
      </w:r>
      <w:r w:rsidRPr="00996312">
        <w:rPr>
          <w:vanish/>
          <w:sz w:val="14"/>
        </w:rPr>
        <w:t>pollution)</w:t>
      </w:r>
      <w:r w:rsidRPr="00BB4421">
        <w:rPr>
          <w:sz w:val="14"/>
        </w:rPr>
        <w:t xml:space="preserve"> </w:t>
      </w:r>
      <w:r w:rsidRPr="00996312">
        <w:rPr>
          <w:vanish/>
          <w:sz w:val="14"/>
        </w:rPr>
        <w:t>are</w:t>
      </w:r>
      <w:r w:rsidRPr="00BB4421">
        <w:rPr>
          <w:sz w:val="14"/>
        </w:rPr>
        <w:t xml:space="preserve"> </w:t>
      </w:r>
      <w:r w:rsidRPr="00996312">
        <w:rPr>
          <w:vanish/>
          <w:sz w:val="14"/>
        </w:rPr>
        <w:t>unlikely</w:t>
      </w:r>
      <w:r w:rsidRPr="00BB4421">
        <w:rPr>
          <w:sz w:val="14"/>
        </w:rPr>
        <w:t xml:space="preserve"> </w:t>
      </w:r>
      <w:r w:rsidRPr="00996312">
        <w:rPr>
          <w:vanish/>
          <w:sz w:val="14"/>
        </w:rPr>
        <w:t>to</w:t>
      </w:r>
      <w:r w:rsidRPr="00BB4421">
        <w:rPr>
          <w:sz w:val="14"/>
        </w:rPr>
        <w:t xml:space="preserve"> </w:t>
      </w:r>
      <w:r w:rsidRPr="00996312">
        <w:rPr>
          <w:vanish/>
          <w:sz w:val="14"/>
        </w:rPr>
        <w:t>be</w:t>
      </w:r>
      <w:r w:rsidRPr="00BB4421">
        <w:rPr>
          <w:sz w:val="14"/>
        </w:rPr>
        <w:t xml:space="preserve"> </w:t>
      </w:r>
      <w:r w:rsidRPr="00996312">
        <w:rPr>
          <w:vanish/>
          <w:sz w:val="14"/>
        </w:rPr>
        <w:t>associated</w:t>
      </w:r>
      <w:r w:rsidRPr="00BB4421">
        <w:rPr>
          <w:sz w:val="14"/>
        </w:rPr>
        <w:t xml:space="preserve"> </w:t>
      </w:r>
      <w:r w:rsidRPr="00996312">
        <w:rPr>
          <w:vanish/>
          <w:sz w:val="14"/>
        </w:rPr>
        <w:t>with</w:t>
      </w:r>
      <w:r w:rsidRPr="00BB4421">
        <w:rPr>
          <w:sz w:val="14"/>
        </w:rPr>
        <w:t xml:space="preserve"> </w:t>
      </w:r>
      <w:r w:rsidRPr="00996312">
        <w:rPr>
          <w:vanish/>
          <w:sz w:val="14"/>
        </w:rPr>
        <w:t>existential</w:t>
      </w:r>
      <w:r w:rsidRPr="00BB4421">
        <w:rPr>
          <w:sz w:val="14"/>
        </w:rPr>
        <w:t xml:space="preserve"> </w:t>
      </w:r>
      <w:r w:rsidRPr="00996312">
        <w:rPr>
          <w:vanish/>
          <w:sz w:val="14"/>
        </w:rPr>
        <w:t>risks.</w:t>
      </w:r>
      <w:r w:rsidRPr="00BB4421">
        <w:rPr>
          <w:sz w:val="14"/>
        </w:rPr>
        <w:t xml:space="preserve"> </w:t>
      </w:r>
      <w:r w:rsidRPr="00996312">
        <w:rPr>
          <w:vanish/>
          <w:sz w:val="14"/>
        </w:rPr>
        <w:t>They</w:t>
      </w:r>
      <w:r w:rsidRPr="00BB4421">
        <w:rPr>
          <w:sz w:val="14"/>
        </w:rPr>
        <w:t xml:space="preserve"> </w:t>
      </w:r>
      <w:r w:rsidRPr="00996312">
        <w:rPr>
          <w:vanish/>
          <w:sz w:val="14"/>
        </w:rPr>
        <w:t>all</w:t>
      </w:r>
      <w:r w:rsidRPr="00BB4421">
        <w:rPr>
          <w:sz w:val="14"/>
        </w:rPr>
        <w:t xml:space="preserve"> </w:t>
      </w:r>
      <w:r w:rsidRPr="00996312">
        <w:rPr>
          <w:vanish/>
          <w:sz w:val="14"/>
        </w:rPr>
        <w:t>correspond</w:t>
      </w:r>
      <w:r w:rsidRPr="00BB4421">
        <w:rPr>
          <w:sz w:val="14"/>
        </w:rPr>
        <w:t xml:space="preserve"> </w:t>
      </w:r>
      <w:r w:rsidRPr="00996312">
        <w:rPr>
          <w:vanish/>
          <w:sz w:val="14"/>
        </w:rPr>
        <w:t>to</w:t>
      </w:r>
      <w:r w:rsidRPr="00BB4421">
        <w:rPr>
          <w:sz w:val="14"/>
        </w:rPr>
        <w:t xml:space="preserve"> </w:t>
      </w:r>
      <w:r w:rsidRPr="00996312">
        <w:rPr>
          <w:vanish/>
          <w:sz w:val="14"/>
        </w:rPr>
        <w:t>a</w:t>
      </w:r>
      <w:r w:rsidRPr="00BB4421">
        <w:rPr>
          <w:sz w:val="14"/>
        </w:rPr>
        <w:t xml:space="preserve"> </w:t>
      </w:r>
      <w:r w:rsidRPr="00996312">
        <w:rPr>
          <w:vanish/>
          <w:sz w:val="14"/>
        </w:rPr>
        <w:t>degraded</w:t>
      </w:r>
      <w:r w:rsidRPr="00BB4421">
        <w:rPr>
          <w:sz w:val="14"/>
        </w:rPr>
        <w:t xml:space="preserve"> </w:t>
      </w:r>
      <w:r w:rsidRPr="00996312">
        <w:rPr>
          <w:vanish/>
          <w:sz w:val="14"/>
        </w:rPr>
        <w:t>environment,</w:t>
      </w:r>
      <w:r w:rsidRPr="00BB4421">
        <w:rPr>
          <w:sz w:val="14"/>
        </w:rPr>
        <w:t xml:space="preserve"> </w:t>
      </w:r>
      <w:r w:rsidRPr="00996312">
        <w:rPr>
          <w:vanish/>
          <w:sz w:val="14"/>
        </w:rPr>
        <w:t>but</w:t>
      </w:r>
      <w:r w:rsidRPr="00BB4421">
        <w:rPr>
          <w:sz w:val="14"/>
        </w:rPr>
        <w:t xml:space="preserve"> </w:t>
      </w:r>
      <w:r w:rsidRPr="00996312">
        <w:rPr>
          <w:vanish/>
          <w:sz w:val="14"/>
        </w:rPr>
        <w:t>in</w:t>
      </w:r>
      <w:r w:rsidRPr="00BB4421">
        <w:rPr>
          <w:sz w:val="14"/>
        </w:rPr>
        <w:t xml:space="preserve"> </w:t>
      </w:r>
      <w:r w:rsidRPr="00996312">
        <w:rPr>
          <w:vanish/>
          <w:sz w:val="14"/>
        </w:rPr>
        <w:t>our</w:t>
      </w:r>
      <w:r w:rsidRPr="00BB4421">
        <w:rPr>
          <w:sz w:val="14"/>
        </w:rPr>
        <w:t xml:space="preserve"> </w:t>
      </w:r>
      <w:r w:rsidRPr="00996312">
        <w:rPr>
          <w:vanish/>
          <w:sz w:val="14"/>
        </w:rPr>
        <w:t>assessment</w:t>
      </w:r>
      <w:r w:rsidRPr="00BB4421">
        <w:rPr>
          <w:sz w:val="14"/>
        </w:rPr>
        <w:t xml:space="preserve"> </w:t>
      </w:r>
      <w:r w:rsidRPr="00996312">
        <w:rPr>
          <w:vanish/>
          <w:sz w:val="14"/>
        </w:rPr>
        <w:t>do</w:t>
      </w:r>
      <w:r w:rsidRPr="00BB4421">
        <w:rPr>
          <w:sz w:val="14"/>
        </w:rPr>
        <w:t xml:space="preserve"> </w:t>
      </w:r>
      <w:r w:rsidRPr="00996312">
        <w:rPr>
          <w:vanish/>
          <w:sz w:val="14"/>
        </w:rPr>
        <w:t>not</w:t>
      </w:r>
      <w:r w:rsidRPr="00BB4421">
        <w:rPr>
          <w:sz w:val="14"/>
        </w:rPr>
        <w:t xml:space="preserve"> </w:t>
      </w:r>
      <w:r w:rsidRPr="00996312">
        <w:rPr>
          <w:vanish/>
          <w:sz w:val="14"/>
        </w:rPr>
        <w:t>represent</w:t>
      </w:r>
      <w:r w:rsidRPr="00BB4421">
        <w:rPr>
          <w:sz w:val="14"/>
        </w:rPr>
        <w:t xml:space="preserve"> </w:t>
      </w:r>
      <w:r w:rsidRPr="00996312">
        <w:rPr>
          <w:vanish/>
          <w:sz w:val="14"/>
        </w:rPr>
        <w:t>existential</w:t>
      </w:r>
      <w:r w:rsidRPr="00BB4421">
        <w:rPr>
          <w:sz w:val="14"/>
        </w:rPr>
        <w:t xml:space="preserve"> </w:t>
      </w:r>
      <w:r w:rsidRPr="00996312">
        <w:rPr>
          <w:vanish/>
          <w:sz w:val="14"/>
        </w:rPr>
        <w:t>risks.</w:t>
      </w:r>
      <w:r w:rsidRPr="00BB4421">
        <w:rPr>
          <w:sz w:val="14"/>
        </w:rPr>
        <w:t xml:space="preserve"> </w:t>
      </w:r>
      <w:r w:rsidRPr="00996312">
        <w:rPr>
          <w:vanish/>
          <w:sz w:val="14"/>
        </w:rPr>
        <w:t>However,</w:t>
      </w:r>
      <w:r w:rsidRPr="00BB4421">
        <w:rPr>
          <w:sz w:val="14"/>
        </w:rPr>
        <w:t xml:space="preserve"> </w:t>
      </w:r>
      <w:r w:rsidRPr="00996312">
        <w:rPr>
          <w:vanish/>
          <w:sz w:val="14"/>
        </w:rPr>
        <w:t>the</w:t>
      </w:r>
      <w:r w:rsidRPr="00BB4421">
        <w:rPr>
          <w:sz w:val="14"/>
        </w:rPr>
        <w:t xml:space="preserve"> </w:t>
      </w:r>
      <w:r w:rsidRPr="00996312">
        <w:rPr>
          <w:vanish/>
          <w:sz w:val="14"/>
        </w:rPr>
        <w:t>three</w:t>
      </w:r>
      <w:r w:rsidRPr="00BB4421">
        <w:rPr>
          <w:sz w:val="14"/>
        </w:rPr>
        <w:t xml:space="preserve"> </w:t>
      </w:r>
      <w:r w:rsidRPr="00996312">
        <w:rPr>
          <w:vanish/>
          <w:sz w:val="14"/>
        </w:rPr>
        <w:t>remaining</w:t>
      </w:r>
      <w:r w:rsidRPr="00BB4421">
        <w:rPr>
          <w:sz w:val="14"/>
        </w:rPr>
        <w:t xml:space="preserve"> </w:t>
      </w:r>
      <w:r w:rsidRPr="00996312">
        <w:rPr>
          <w:vanish/>
          <w:sz w:val="14"/>
        </w:rPr>
        <w:t>boundaries</w:t>
      </w:r>
      <w:r w:rsidRPr="00BB4421">
        <w:rPr>
          <w:sz w:val="14"/>
        </w:rPr>
        <w:t xml:space="preserve"> </w:t>
      </w:r>
      <w:r w:rsidRPr="00996312">
        <w:rPr>
          <w:vanish/>
          <w:sz w:val="14"/>
        </w:rPr>
        <w:t>(</w:t>
      </w:r>
      <w:r w:rsidRPr="001B6CFE">
        <w:rPr>
          <w:rStyle w:val="StyleUnderline"/>
          <w:highlight w:val="cyan"/>
        </w:rPr>
        <w:t>climate</w:t>
      </w:r>
      <w:r w:rsidRPr="00BB4421">
        <w:rPr>
          <w:rStyle w:val="StyleUnderline"/>
        </w:rPr>
        <w:t xml:space="preserve"> </w:t>
      </w:r>
      <w:r w:rsidRPr="00996312">
        <w:rPr>
          <w:rStyle w:val="StyleUnderline"/>
          <w:vanish/>
        </w:rPr>
        <w:t>change,</w:t>
      </w:r>
      <w:r w:rsidRPr="003E2385">
        <w:rPr>
          <w:rStyle w:val="StyleUnderline"/>
        </w:rPr>
        <w:t xml:space="preserve"> </w:t>
      </w:r>
      <w:r w:rsidRPr="00996312">
        <w:rPr>
          <w:rStyle w:val="StyleUnderline"/>
          <w:vanish/>
        </w:rPr>
        <w:t>global</w:t>
      </w:r>
      <w:r w:rsidRPr="003E2385">
        <w:rPr>
          <w:rStyle w:val="StyleUnderline"/>
        </w:rPr>
        <w:t xml:space="preserve"> </w:t>
      </w:r>
      <w:r w:rsidRPr="00996312">
        <w:rPr>
          <w:rStyle w:val="StyleUnderline"/>
          <w:vanish/>
        </w:rPr>
        <w:t>freshwater</w:t>
      </w:r>
      <w:r w:rsidRPr="003E2385">
        <w:rPr>
          <w:rStyle w:val="StyleUnderline"/>
        </w:rPr>
        <w:t xml:space="preserve"> </w:t>
      </w:r>
      <w:r w:rsidRPr="00996312">
        <w:rPr>
          <w:rStyle w:val="StyleUnderline"/>
          <w:vanish/>
        </w:rPr>
        <w:t>cycle,</w:t>
      </w:r>
      <w:r w:rsidRPr="003E2385">
        <w:rPr>
          <w:rStyle w:val="StyleUnderline"/>
        </w:rPr>
        <w:t xml:space="preserve"> </w:t>
      </w:r>
      <w:r w:rsidRPr="001B6CFE">
        <w:rPr>
          <w:rStyle w:val="StyleUnderline"/>
          <w:highlight w:val="cyan"/>
        </w:rPr>
        <w:t>and ocean acidification</w:t>
      </w:r>
      <w:r w:rsidRPr="00996312">
        <w:rPr>
          <w:vanish/>
          <w:sz w:val="14"/>
        </w:rPr>
        <w:t>)</w:t>
      </w:r>
      <w:r w:rsidRPr="00BB4421">
        <w:rPr>
          <w:sz w:val="14"/>
        </w:rPr>
        <w:t xml:space="preserve"> </w:t>
      </w:r>
      <w:r w:rsidRPr="00996312">
        <w:rPr>
          <w:vanish/>
          <w:sz w:val="14"/>
        </w:rPr>
        <w:t>do</w:t>
      </w:r>
      <w:r w:rsidRPr="00BB4421">
        <w:rPr>
          <w:sz w:val="14"/>
        </w:rPr>
        <w:t xml:space="preserve"> </w:t>
      </w:r>
      <w:r w:rsidRPr="001B6CFE">
        <w:rPr>
          <w:rStyle w:val="StyleUnderline"/>
          <w:highlight w:val="cyan"/>
        </w:rPr>
        <w:t xml:space="preserve">pose </w:t>
      </w:r>
      <w:r w:rsidRPr="001B6CFE">
        <w:rPr>
          <w:rStyle w:val="Emphasis"/>
          <w:highlight w:val="cyan"/>
        </w:rPr>
        <w:t>existential risks</w:t>
      </w:r>
      <w:r w:rsidRPr="00996312">
        <w:rPr>
          <w:vanish/>
          <w:sz w:val="14"/>
        </w:rPr>
        <w:t>.</w:t>
      </w:r>
      <w:r w:rsidRPr="00BB4421">
        <w:rPr>
          <w:sz w:val="14"/>
        </w:rPr>
        <w:t xml:space="preserve"> </w:t>
      </w:r>
      <w:r w:rsidRPr="00996312">
        <w:rPr>
          <w:rStyle w:val="StyleUnderline"/>
          <w:vanish/>
        </w:rPr>
        <w:t>This</w:t>
      </w:r>
      <w:r w:rsidRPr="003E2385">
        <w:rPr>
          <w:rStyle w:val="StyleUnderline"/>
        </w:rPr>
        <w:t xml:space="preserve"> </w:t>
      </w:r>
      <w:r w:rsidRPr="00996312">
        <w:rPr>
          <w:rStyle w:val="StyleUnderline"/>
          <w:vanish/>
        </w:rPr>
        <w:t>is</w:t>
      </w:r>
      <w:r w:rsidRPr="003E2385">
        <w:rPr>
          <w:rStyle w:val="StyleUnderline"/>
        </w:rPr>
        <w:t xml:space="preserve"> </w:t>
      </w:r>
      <w:r w:rsidRPr="001B6CFE">
        <w:rPr>
          <w:rStyle w:val="StyleUnderline"/>
          <w:highlight w:val="cyan"/>
        </w:rPr>
        <w:t>because of</w:t>
      </w:r>
      <w:r w:rsidRPr="003E2385">
        <w:rPr>
          <w:rStyle w:val="StyleUnderline"/>
        </w:rPr>
        <w:t xml:space="preserve"> </w:t>
      </w:r>
      <w:r w:rsidRPr="00996312">
        <w:rPr>
          <w:rStyle w:val="StyleUnderline"/>
          <w:vanish/>
        </w:rPr>
        <w:t>intrinsic</w:t>
      </w:r>
      <w:r w:rsidRPr="003E2385">
        <w:rPr>
          <w:rStyle w:val="StyleUnderline"/>
        </w:rPr>
        <w:t xml:space="preserve"> </w:t>
      </w:r>
      <w:r w:rsidRPr="00996312">
        <w:rPr>
          <w:rStyle w:val="Emphasis"/>
          <w:vanish/>
        </w:rPr>
        <w:t>positive</w:t>
      </w:r>
      <w:r w:rsidRPr="003E2385">
        <w:rPr>
          <w:rStyle w:val="Emphasis"/>
        </w:rPr>
        <w:t xml:space="preserve"> </w:t>
      </w:r>
      <w:r w:rsidRPr="001B6CFE">
        <w:rPr>
          <w:rStyle w:val="Emphasis"/>
          <w:highlight w:val="cyan"/>
        </w:rPr>
        <w:t>feedback loops</w:t>
      </w:r>
      <w:r w:rsidRPr="00996312">
        <w:rPr>
          <w:rStyle w:val="StyleUnderline"/>
          <w:vanish/>
        </w:rPr>
        <w:t>,</w:t>
      </w:r>
      <w:r w:rsidRPr="003E2385">
        <w:rPr>
          <w:rStyle w:val="StyleUnderline"/>
        </w:rPr>
        <w:t xml:space="preserve"> </w:t>
      </w:r>
      <w:r w:rsidRPr="00996312">
        <w:rPr>
          <w:rStyle w:val="StyleUnderline"/>
          <w:vanish/>
        </w:rPr>
        <w:t>substantial</w:t>
      </w:r>
      <w:r w:rsidRPr="003E2385">
        <w:rPr>
          <w:rStyle w:val="StyleUnderline"/>
        </w:rPr>
        <w:t xml:space="preserve"> </w:t>
      </w:r>
      <w:r w:rsidRPr="001B6CFE">
        <w:rPr>
          <w:rStyle w:val="Emphasis"/>
          <w:highlight w:val="cyan"/>
        </w:rPr>
        <w:t>lag times</w:t>
      </w:r>
      <w:r w:rsidRPr="00BB4421">
        <w:rPr>
          <w:sz w:val="14"/>
        </w:rPr>
        <w:t xml:space="preserve"> </w:t>
      </w:r>
      <w:r w:rsidRPr="00996312">
        <w:rPr>
          <w:rStyle w:val="StyleUnderline"/>
          <w:vanish/>
        </w:rPr>
        <w:t>between</w:t>
      </w:r>
      <w:r w:rsidRPr="003E2385">
        <w:rPr>
          <w:rStyle w:val="StyleUnderline"/>
        </w:rPr>
        <w:t xml:space="preserve"> </w:t>
      </w:r>
      <w:r w:rsidRPr="00996312">
        <w:rPr>
          <w:rStyle w:val="StyleUnderline"/>
          <w:vanish/>
        </w:rPr>
        <w:t>system</w:t>
      </w:r>
      <w:r w:rsidRPr="003E2385">
        <w:rPr>
          <w:rStyle w:val="StyleUnderline"/>
        </w:rPr>
        <w:t xml:space="preserve"> </w:t>
      </w:r>
      <w:r w:rsidRPr="00996312">
        <w:rPr>
          <w:rStyle w:val="StyleUnderline"/>
          <w:vanish/>
        </w:rPr>
        <w:t>change</w:t>
      </w:r>
      <w:r w:rsidRPr="003E2385">
        <w:rPr>
          <w:rStyle w:val="StyleUnderline"/>
        </w:rPr>
        <w:t xml:space="preserve"> </w:t>
      </w:r>
      <w:r w:rsidRPr="00996312">
        <w:rPr>
          <w:rStyle w:val="StyleUnderline"/>
          <w:vanish/>
        </w:rPr>
        <w:t>and</w:t>
      </w:r>
      <w:r w:rsidRPr="003E2385">
        <w:rPr>
          <w:rStyle w:val="StyleUnderline"/>
        </w:rPr>
        <w:t xml:space="preserve"> </w:t>
      </w:r>
      <w:r w:rsidRPr="00996312">
        <w:rPr>
          <w:rStyle w:val="StyleUnderline"/>
          <w:vanish/>
        </w:rPr>
        <w:t>experiencing</w:t>
      </w:r>
      <w:r w:rsidRPr="003E2385">
        <w:rPr>
          <w:rStyle w:val="StyleUnderline"/>
        </w:rPr>
        <w:t xml:space="preserve"> </w:t>
      </w:r>
      <w:r w:rsidRPr="00996312">
        <w:rPr>
          <w:rStyle w:val="StyleUnderline"/>
          <w:vanish/>
        </w:rPr>
        <w:t>the</w:t>
      </w:r>
      <w:r w:rsidRPr="003E2385">
        <w:rPr>
          <w:rStyle w:val="StyleUnderline"/>
        </w:rPr>
        <w:t xml:space="preserve"> </w:t>
      </w:r>
      <w:r w:rsidRPr="00996312">
        <w:rPr>
          <w:rStyle w:val="StyleUnderline"/>
          <w:vanish/>
        </w:rPr>
        <w:t>consequences</w:t>
      </w:r>
      <w:r w:rsidRPr="003E2385">
        <w:rPr>
          <w:rStyle w:val="StyleUnderline"/>
        </w:rPr>
        <w:t xml:space="preserve"> </w:t>
      </w:r>
      <w:r w:rsidRPr="00996312">
        <w:rPr>
          <w:rStyle w:val="StyleUnderline"/>
          <w:vanish/>
        </w:rPr>
        <w:t>of</w:t>
      </w:r>
      <w:r w:rsidRPr="003E2385">
        <w:rPr>
          <w:rStyle w:val="StyleUnderline"/>
        </w:rPr>
        <w:t xml:space="preserve"> </w:t>
      </w:r>
      <w:r w:rsidRPr="00996312">
        <w:rPr>
          <w:rStyle w:val="StyleUnderline"/>
          <w:vanish/>
        </w:rPr>
        <w:t>that</w:t>
      </w:r>
      <w:r w:rsidRPr="003E2385">
        <w:rPr>
          <w:rStyle w:val="StyleUnderline"/>
        </w:rPr>
        <w:t xml:space="preserve"> </w:t>
      </w:r>
      <w:r w:rsidRPr="00996312">
        <w:rPr>
          <w:rStyle w:val="StyleUnderline"/>
          <w:vanish/>
        </w:rPr>
        <w:t>change,</w:t>
      </w:r>
      <w:r w:rsidRPr="003E2385">
        <w:rPr>
          <w:rStyle w:val="StyleUnderline"/>
        </w:rPr>
        <w:t xml:space="preserve"> </w:t>
      </w:r>
      <w:r w:rsidRPr="001B6CFE">
        <w:rPr>
          <w:rStyle w:val="StyleUnderline"/>
          <w:highlight w:val="cyan"/>
        </w:rPr>
        <w:t>and</w:t>
      </w:r>
      <w:r w:rsidRPr="003E2385">
        <w:rPr>
          <w:rStyle w:val="StyleUnderline"/>
        </w:rPr>
        <w:t xml:space="preserve"> </w:t>
      </w:r>
      <w:r w:rsidRPr="00996312">
        <w:rPr>
          <w:rStyle w:val="StyleUnderline"/>
          <w:vanish/>
        </w:rPr>
        <w:t>the</w:t>
      </w:r>
      <w:r w:rsidRPr="003E2385">
        <w:rPr>
          <w:rStyle w:val="StyleUnderline"/>
        </w:rPr>
        <w:t xml:space="preserve"> </w:t>
      </w:r>
      <w:r w:rsidRPr="00996312">
        <w:rPr>
          <w:rStyle w:val="StyleUnderline"/>
          <w:vanish/>
        </w:rPr>
        <w:t>fact</w:t>
      </w:r>
      <w:r w:rsidRPr="003E2385">
        <w:rPr>
          <w:rStyle w:val="StyleUnderline"/>
        </w:rPr>
        <w:t xml:space="preserve"> </w:t>
      </w:r>
      <w:r w:rsidRPr="00996312">
        <w:rPr>
          <w:rStyle w:val="StyleUnderline"/>
          <w:vanish/>
        </w:rPr>
        <w:t>these</w:t>
      </w:r>
      <w:r w:rsidRPr="003E2385">
        <w:rPr>
          <w:rStyle w:val="StyleUnderline"/>
        </w:rPr>
        <w:t xml:space="preserve"> </w:t>
      </w:r>
      <w:r w:rsidRPr="00996312">
        <w:rPr>
          <w:rStyle w:val="StyleUnderline"/>
          <w:vanish/>
        </w:rPr>
        <w:t>different</w:t>
      </w:r>
      <w:r w:rsidRPr="003E2385">
        <w:rPr>
          <w:rStyle w:val="StyleUnderline"/>
        </w:rPr>
        <w:t xml:space="preserve"> </w:t>
      </w:r>
      <w:r w:rsidRPr="00996312">
        <w:rPr>
          <w:rStyle w:val="StyleUnderline"/>
          <w:vanish/>
        </w:rPr>
        <w:t>boundaries</w:t>
      </w:r>
      <w:r w:rsidRPr="003E2385">
        <w:rPr>
          <w:rStyle w:val="StyleUnderline"/>
        </w:rPr>
        <w:t xml:space="preserve"> </w:t>
      </w:r>
      <w:r w:rsidRPr="00996312">
        <w:rPr>
          <w:rStyle w:val="StyleUnderline"/>
          <w:vanish/>
        </w:rPr>
        <w:t>interact</w:t>
      </w:r>
      <w:r w:rsidRPr="003E2385">
        <w:rPr>
          <w:rStyle w:val="StyleUnderline"/>
        </w:rPr>
        <w:t xml:space="preserve"> </w:t>
      </w:r>
      <w:r w:rsidRPr="00996312">
        <w:rPr>
          <w:rStyle w:val="StyleUnderline"/>
          <w:vanish/>
        </w:rPr>
        <w:t>with</w:t>
      </w:r>
      <w:r w:rsidRPr="003E2385">
        <w:rPr>
          <w:rStyle w:val="StyleUnderline"/>
        </w:rPr>
        <w:t xml:space="preserve"> </w:t>
      </w:r>
      <w:r w:rsidRPr="00996312">
        <w:rPr>
          <w:rStyle w:val="StyleUnderline"/>
          <w:vanish/>
        </w:rPr>
        <w:t>one</w:t>
      </w:r>
      <w:r w:rsidRPr="003E2385">
        <w:rPr>
          <w:rStyle w:val="StyleUnderline"/>
        </w:rPr>
        <w:t xml:space="preserve"> </w:t>
      </w:r>
      <w:r w:rsidRPr="00996312">
        <w:rPr>
          <w:rStyle w:val="StyleUnderline"/>
          <w:vanish/>
        </w:rPr>
        <w:t>another</w:t>
      </w:r>
      <w:r w:rsidRPr="003E2385">
        <w:rPr>
          <w:rStyle w:val="StyleUnderline"/>
        </w:rPr>
        <w:t xml:space="preserve"> </w:t>
      </w:r>
      <w:r w:rsidRPr="00996312">
        <w:rPr>
          <w:rStyle w:val="StyleUnderline"/>
          <w:vanish/>
        </w:rPr>
        <w:t>in</w:t>
      </w:r>
      <w:r w:rsidRPr="003E2385">
        <w:rPr>
          <w:rStyle w:val="StyleUnderline"/>
        </w:rPr>
        <w:t xml:space="preserve"> </w:t>
      </w:r>
      <w:r w:rsidRPr="00996312">
        <w:rPr>
          <w:rStyle w:val="StyleUnderline"/>
          <w:vanish/>
        </w:rPr>
        <w:t>ways</w:t>
      </w:r>
      <w:r w:rsidRPr="003E2385">
        <w:rPr>
          <w:rStyle w:val="StyleUnderline"/>
        </w:rPr>
        <w:t xml:space="preserve"> </w:t>
      </w:r>
      <w:r w:rsidRPr="00996312">
        <w:rPr>
          <w:rStyle w:val="StyleUnderline"/>
          <w:vanish/>
        </w:rPr>
        <w:t>that</w:t>
      </w:r>
      <w:r w:rsidRPr="003E2385">
        <w:rPr>
          <w:rStyle w:val="StyleUnderline"/>
        </w:rPr>
        <w:t xml:space="preserve"> </w:t>
      </w:r>
      <w:r w:rsidRPr="00996312">
        <w:rPr>
          <w:rStyle w:val="StyleUnderline"/>
          <w:vanish/>
        </w:rPr>
        <w:t>yield</w:t>
      </w:r>
      <w:r w:rsidRPr="003E2385">
        <w:rPr>
          <w:rStyle w:val="StyleUnderline"/>
        </w:rPr>
        <w:t xml:space="preserve"> </w:t>
      </w:r>
      <w:r w:rsidRPr="001B6CFE">
        <w:rPr>
          <w:rStyle w:val="Emphasis"/>
          <w:highlight w:val="cyan"/>
        </w:rPr>
        <w:t>surprises</w:t>
      </w:r>
      <w:r w:rsidRPr="00996312">
        <w:rPr>
          <w:vanish/>
          <w:sz w:val="14"/>
        </w:rPr>
        <w:t>.</w:t>
      </w:r>
      <w:r w:rsidRPr="00BB4421">
        <w:rPr>
          <w:sz w:val="14"/>
        </w:rPr>
        <w:t xml:space="preserve"> </w:t>
      </w:r>
      <w:r w:rsidRPr="00996312">
        <w:rPr>
          <w:vanish/>
          <w:sz w:val="14"/>
        </w:rPr>
        <w:t>In</w:t>
      </w:r>
      <w:r w:rsidRPr="00BB4421">
        <w:rPr>
          <w:sz w:val="14"/>
        </w:rPr>
        <w:t xml:space="preserve"> </w:t>
      </w:r>
      <w:r w:rsidRPr="00996312">
        <w:rPr>
          <w:vanish/>
          <w:sz w:val="14"/>
        </w:rPr>
        <w:t>addition,</w:t>
      </w:r>
      <w:r w:rsidRPr="00BB4421">
        <w:rPr>
          <w:sz w:val="14"/>
        </w:rPr>
        <w:t xml:space="preserve"> </w:t>
      </w:r>
      <w:r w:rsidRPr="00996312">
        <w:rPr>
          <w:rStyle w:val="StyleUnderline"/>
          <w:vanish/>
        </w:rPr>
        <w:t>climate,</w:t>
      </w:r>
      <w:r w:rsidRPr="003E2385">
        <w:rPr>
          <w:rStyle w:val="StyleUnderline"/>
        </w:rPr>
        <w:t xml:space="preserve"> </w:t>
      </w:r>
      <w:r w:rsidRPr="00996312">
        <w:rPr>
          <w:rStyle w:val="StyleUnderline"/>
          <w:vanish/>
        </w:rPr>
        <w:t>freshwater,</w:t>
      </w:r>
      <w:r w:rsidRPr="003E2385">
        <w:rPr>
          <w:rStyle w:val="StyleUnderline"/>
        </w:rPr>
        <w:t xml:space="preserve"> </w:t>
      </w:r>
      <w:r w:rsidRPr="001B6CFE">
        <w:rPr>
          <w:rStyle w:val="StyleUnderline"/>
          <w:highlight w:val="cyan"/>
        </w:rPr>
        <w:t>and</w:t>
      </w:r>
      <w:r w:rsidRPr="003E2385">
        <w:rPr>
          <w:rStyle w:val="StyleUnderline"/>
        </w:rPr>
        <w:t xml:space="preserve"> </w:t>
      </w:r>
      <w:r w:rsidRPr="00996312">
        <w:rPr>
          <w:rStyle w:val="StyleUnderline"/>
          <w:vanish/>
        </w:rPr>
        <w:t>ocean</w:t>
      </w:r>
      <w:r w:rsidRPr="003E2385">
        <w:rPr>
          <w:rStyle w:val="StyleUnderline"/>
        </w:rPr>
        <w:t xml:space="preserve"> </w:t>
      </w:r>
      <w:r w:rsidRPr="00996312">
        <w:rPr>
          <w:rStyle w:val="StyleUnderline"/>
          <w:vanish/>
        </w:rPr>
        <w:t>acidification</w:t>
      </w:r>
      <w:r w:rsidRPr="003E2385">
        <w:rPr>
          <w:rStyle w:val="StyleUnderline"/>
        </w:rPr>
        <w:t xml:space="preserve"> </w:t>
      </w:r>
      <w:r w:rsidRPr="00996312">
        <w:rPr>
          <w:rStyle w:val="StyleUnderline"/>
          <w:vanish/>
        </w:rPr>
        <w:t>are</w:t>
      </w:r>
      <w:r w:rsidRPr="003E2385">
        <w:rPr>
          <w:rStyle w:val="StyleUnderline"/>
        </w:rPr>
        <w:t xml:space="preserve"> </w:t>
      </w:r>
      <w:r w:rsidRPr="00996312">
        <w:rPr>
          <w:rStyle w:val="StyleUnderline"/>
          <w:vanish/>
        </w:rPr>
        <w:t>all</w:t>
      </w:r>
      <w:r w:rsidRPr="003E2385">
        <w:rPr>
          <w:rStyle w:val="StyleUnderline"/>
        </w:rPr>
        <w:t xml:space="preserve"> </w:t>
      </w:r>
      <w:r w:rsidRPr="00996312">
        <w:rPr>
          <w:rStyle w:val="StyleUnderline"/>
          <w:vanish/>
        </w:rPr>
        <w:t>directly</w:t>
      </w:r>
      <w:r w:rsidRPr="003E2385">
        <w:rPr>
          <w:rStyle w:val="StyleUnderline"/>
        </w:rPr>
        <w:t xml:space="preserve"> </w:t>
      </w:r>
      <w:r w:rsidRPr="001B6CFE">
        <w:rPr>
          <w:rStyle w:val="StyleUnderline"/>
          <w:highlight w:val="cyan"/>
        </w:rPr>
        <w:t>connected to</w:t>
      </w:r>
      <w:r w:rsidRPr="003E2385">
        <w:rPr>
          <w:rStyle w:val="StyleUnderline"/>
        </w:rPr>
        <w:t xml:space="preserve"> </w:t>
      </w:r>
      <w:r w:rsidRPr="00996312">
        <w:rPr>
          <w:rStyle w:val="StyleUnderline"/>
          <w:vanish/>
        </w:rPr>
        <w:t>the</w:t>
      </w:r>
      <w:r w:rsidRPr="003E2385">
        <w:rPr>
          <w:rStyle w:val="StyleUnderline"/>
        </w:rPr>
        <w:t xml:space="preserve"> </w:t>
      </w:r>
      <w:r w:rsidRPr="00996312">
        <w:rPr>
          <w:rStyle w:val="StyleUnderline"/>
          <w:vanish/>
        </w:rPr>
        <w:t>provision</w:t>
      </w:r>
      <w:r w:rsidRPr="003E2385">
        <w:rPr>
          <w:rStyle w:val="StyleUnderline"/>
        </w:rPr>
        <w:t xml:space="preserve"> </w:t>
      </w:r>
      <w:r w:rsidRPr="00996312">
        <w:rPr>
          <w:rStyle w:val="StyleUnderline"/>
          <w:vanish/>
        </w:rPr>
        <w:t>of</w:t>
      </w:r>
      <w:r w:rsidRPr="003E2385">
        <w:rPr>
          <w:rStyle w:val="StyleUnderline"/>
        </w:rPr>
        <w:t xml:space="preserve">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996312">
        <w:rPr>
          <w:rStyle w:val="StyleUnderline"/>
          <w:vanish/>
        </w:rPr>
        <w:t>,</w:t>
      </w:r>
      <w:r w:rsidRPr="003E2385">
        <w:rPr>
          <w:rStyle w:val="StyleUnderline"/>
        </w:rPr>
        <w:t xml:space="preserve"> </w:t>
      </w:r>
      <w:r w:rsidRPr="00996312">
        <w:rPr>
          <w:rStyle w:val="StyleUnderline"/>
          <w:vanish/>
        </w:rPr>
        <w:t>and</w:t>
      </w:r>
      <w:r w:rsidRPr="003E2385">
        <w:rPr>
          <w:rStyle w:val="StyleUnderline"/>
        </w:rPr>
        <w:t xml:space="preserve"> </w:t>
      </w:r>
      <w:r w:rsidRPr="001B6CFE">
        <w:rPr>
          <w:rStyle w:val="StyleUnderline"/>
          <w:highlight w:val="cyan"/>
        </w:rPr>
        <w:t>shortages</w:t>
      </w:r>
      <w:r w:rsidRPr="00BB4421">
        <w:rPr>
          <w:sz w:val="14"/>
        </w:rPr>
        <w:t xml:space="preserve"> </w:t>
      </w:r>
      <w:r w:rsidRPr="00996312">
        <w:rPr>
          <w:vanish/>
          <w:sz w:val="14"/>
        </w:rPr>
        <w:t>of</w:t>
      </w:r>
      <w:r w:rsidRPr="00BB4421">
        <w:rPr>
          <w:sz w:val="14"/>
        </w:rPr>
        <w:t xml:space="preserve"> </w:t>
      </w:r>
      <w:r w:rsidRPr="00996312">
        <w:rPr>
          <w:vanish/>
          <w:sz w:val="14"/>
        </w:rPr>
        <w:t>food</w:t>
      </w:r>
      <w:r w:rsidRPr="00BB4421">
        <w:rPr>
          <w:sz w:val="14"/>
        </w:rPr>
        <w:t xml:space="preserve"> </w:t>
      </w:r>
      <w:r w:rsidRPr="00996312">
        <w:rPr>
          <w:vanish/>
          <w:sz w:val="14"/>
        </w:rPr>
        <w:t>and</w:t>
      </w:r>
      <w:r w:rsidRPr="00BB4421">
        <w:rPr>
          <w:sz w:val="14"/>
        </w:rPr>
        <w:t xml:space="preserve"> </w:t>
      </w:r>
      <w:r w:rsidRPr="00996312">
        <w:rPr>
          <w:vanish/>
          <w:sz w:val="14"/>
        </w:rPr>
        <w:t>water</w:t>
      </w:r>
      <w:r w:rsidRPr="00BB4421">
        <w:rPr>
          <w:sz w:val="14"/>
        </w:rPr>
        <w:t xml:space="preserve"> </w:t>
      </w:r>
      <w:r w:rsidRPr="00996312">
        <w:rPr>
          <w:vanish/>
          <w:sz w:val="14"/>
        </w:rPr>
        <w:t>can</w:t>
      </w:r>
      <w:r w:rsidRPr="00BB4421">
        <w:rPr>
          <w:sz w:val="14"/>
        </w:rPr>
        <w:t xml:space="preserve">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w:t>
      </w:r>
      <w:r w:rsidRPr="00996312">
        <w:rPr>
          <w:rStyle w:val="StyleUnderline"/>
          <w:vanish/>
        </w:rPr>
        <w:t>and</w:t>
      </w:r>
      <w:r w:rsidRPr="003E2385">
        <w:rPr>
          <w:rStyle w:val="StyleUnderline"/>
        </w:rPr>
        <w:t xml:space="preserve"> </w:t>
      </w:r>
      <w:r w:rsidRPr="00996312">
        <w:rPr>
          <w:rStyle w:val="StyleUnderline"/>
          <w:vanish/>
        </w:rPr>
        <w:t>social</w:t>
      </w:r>
      <w:r w:rsidRPr="003E2385">
        <w:rPr>
          <w:rStyle w:val="StyleUnderline"/>
        </w:rPr>
        <w:t xml:space="preserve"> </w:t>
      </w:r>
      <w:r w:rsidRPr="00996312">
        <w:rPr>
          <w:rStyle w:val="StyleUnderline"/>
          <w:vanish/>
        </w:rPr>
        <w:t>unrest</w:t>
      </w:r>
      <w:r w:rsidRPr="00996312">
        <w:rPr>
          <w:vanish/>
          <w:sz w:val="14"/>
        </w:rPr>
        <w:t>.</w:t>
      </w:r>
    </w:p>
    <w:p w14:paraId="3BA88B87" w14:textId="77777777" w:rsidR="005D7438" w:rsidRPr="00996312" w:rsidRDefault="005D7438" w:rsidP="005D7438">
      <w:pPr>
        <w:rPr>
          <w:vanish/>
          <w:sz w:val="14"/>
        </w:rPr>
      </w:pPr>
      <w:r w:rsidRPr="00996312">
        <w:rPr>
          <w:rStyle w:val="StyleUnderline"/>
          <w:vanish/>
        </w:rPr>
        <w:t>Climate</w:t>
      </w:r>
      <w:r w:rsidRPr="003E2385">
        <w:rPr>
          <w:rStyle w:val="StyleUnderline"/>
        </w:rPr>
        <w:t xml:space="preserve"> </w:t>
      </w:r>
      <w:r w:rsidRPr="00996312">
        <w:rPr>
          <w:rStyle w:val="StyleUnderline"/>
          <w:vanish/>
        </w:rPr>
        <w:t>change</w:t>
      </w:r>
      <w:r w:rsidRPr="003E2385">
        <w:rPr>
          <w:rStyle w:val="StyleUnderline"/>
        </w:rPr>
        <w:t xml:space="preserve"> </w:t>
      </w:r>
      <w:r w:rsidRPr="00996312">
        <w:rPr>
          <w:rStyle w:val="StyleUnderline"/>
          <w:vanish/>
        </w:rPr>
        <w:t>has</w:t>
      </w:r>
      <w:r w:rsidRPr="003E2385">
        <w:rPr>
          <w:rStyle w:val="StyleUnderline"/>
        </w:rPr>
        <w:t xml:space="preserve"> </w:t>
      </w:r>
      <w:r w:rsidRPr="00996312">
        <w:rPr>
          <w:rStyle w:val="StyleUnderline"/>
          <w:vanish/>
        </w:rPr>
        <w:t>a</w:t>
      </w:r>
      <w:r w:rsidRPr="003E2385">
        <w:rPr>
          <w:rStyle w:val="StyleUnderline"/>
        </w:rPr>
        <w:t xml:space="preserve"> </w:t>
      </w:r>
      <w:r w:rsidRPr="00996312">
        <w:rPr>
          <w:rStyle w:val="StyleUnderline"/>
          <w:vanish/>
        </w:rPr>
        <w:t>long</w:t>
      </w:r>
      <w:r w:rsidRPr="003E2385">
        <w:rPr>
          <w:rStyle w:val="StyleUnderline"/>
        </w:rPr>
        <w:t xml:space="preserve"> </w:t>
      </w:r>
      <w:r w:rsidRPr="00996312">
        <w:rPr>
          <w:rStyle w:val="StyleUnderline"/>
          <w:vanish/>
        </w:rPr>
        <w:t>history</w:t>
      </w:r>
      <w:r w:rsidRPr="003E2385">
        <w:rPr>
          <w:rStyle w:val="StyleUnderline"/>
        </w:rPr>
        <w:t xml:space="preserve"> </w:t>
      </w:r>
      <w:r w:rsidRPr="00996312">
        <w:rPr>
          <w:rStyle w:val="StyleUnderline"/>
          <w:vanish/>
        </w:rPr>
        <w:t>of</w:t>
      </w:r>
      <w:r w:rsidRPr="003E2385">
        <w:rPr>
          <w:rStyle w:val="StyleUnderline"/>
        </w:rPr>
        <w:t xml:space="preserve"> </w:t>
      </w:r>
      <w:r w:rsidRPr="00996312">
        <w:rPr>
          <w:rStyle w:val="Emphasis"/>
          <w:vanish/>
        </w:rPr>
        <w:t>disrupting</w:t>
      </w:r>
      <w:r w:rsidRPr="003E2385">
        <w:rPr>
          <w:rStyle w:val="Emphasis"/>
        </w:rPr>
        <w:t xml:space="preserve"> </w:t>
      </w:r>
      <w:r w:rsidRPr="00996312">
        <w:rPr>
          <w:rStyle w:val="Emphasis"/>
          <w:vanish/>
        </w:rPr>
        <w:t>civilizations</w:t>
      </w:r>
      <w:r w:rsidRPr="00BB4421">
        <w:rPr>
          <w:sz w:val="14"/>
        </w:rPr>
        <w:t xml:space="preserve"> </w:t>
      </w:r>
      <w:r w:rsidRPr="00996312">
        <w:rPr>
          <w:rStyle w:val="StyleUnderline"/>
          <w:vanish/>
        </w:rPr>
        <w:t>and</w:t>
      </w:r>
      <w:r w:rsidRPr="003E2385">
        <w:rPr>
          <w:rStyle w:val="StyleUnderline"/>
        </w:rPr>
        <w:t xml:space="preserve"> </w:t>
      </w:r>
      <w:r w:rsidRPr="00996312">
        <w:rPr>
          <w:rStyle w:val="StyleUnderline"/>
          <w:vanish/>
        </w:rPr>
        <w:t>sometimes</w:t>
      </w:r>
      <w:r w:rsidRPr="003E2385">
        <w:rPr>
          <w:rStyle w:val="StyleUnderline"/>
        </w:rPr>
        <w:t xml:space="preserve"> </w:t>
      </w:r>
      <w:r w:rsidRPr="00996312">
        <w:rPr>
          <w:rStyle w:val="StyleUnderline"/>
          <w:vanish/>
        </w:rPr>
        <w:t>precipitating</w:t>
      </w:r>
      <w:r w:rsidRPr="003E2385">
        <w:rPr>
          <w:rStyle w:val="StyleUnderline"/>
        </w:rPr>
        <w:t xml:space="preserve"> </w:t>
      </w:r>
      <w:r w:rsidRPr="00996312">
        <w:rPr>
          <w:rStyle w:val="StyleUnderline"/>
          <w:vanish/>
        </w:rPr>
        <w:t>the</w:t>
      </w:r>
      <w:r w:rsidRPr="003E2385">
        <w:rPr>
          <w:rStyle w:val="StyleUnderline"/>
        </w:rPr>
        <w:t xml:space="preserve"> </w:t>
      </w:r>
      <w:r w:rsidRPr="00996312">
        <w:rPr>
          <w:rStyle w:val="Emphasis"/>
          <w:vanish/>
        </w:rPr>
        <w:t>collapse</w:t>
      </w:r>
      <w:r w:rsidRPr="003E2385">
        <w:rPr>
          <w:rStyle w:val="Emphasis"/>
        </w:rPr>
        <w:t xml:space="preserve"> </w:t>
      </w:r>
      <w:r w:rsidRPr="00996312">
        <w:rPr>
          <w:rStyle w:val="Emphasis"/>
          <w:vanish/>
        </w:rPr>
        <w:t>of</w:t>
      </w:r>
      <w:r w:rsidRPr="003E2385">
        <w:rPr>
          <w:rStyle w:val="Emphasis"/>
        </w:rPr>
        <w:t xml:space="preserve"> </w:t>
      </w:r>
      <w:r w:rsidRPr="00996312">
        <w:rPr>
          <w:rStyle w:val="Emphasis"/>
          <w:vanish/>
        </w:rPr>
        <w:t>cultures</w:t>
      </w:r>
      <w:r w:rsidRPr="00BB4421">
        <w:rPr>
          <w:sz w:val="14"/>
        </w:rPr>
        <w:t xml:space="preserve"> </w:t>
      </w:r>
      <w:r w:rsidRPr="00996312">
        <w:rPr>
          <w:rStyle w:val="StyleUnderline"/>
          <w:vanish/>
        </w:rPr>
        <w:t>or</w:t>
      </w:r>
      <w:r w:rsidRPr="003E2385">
        <w:rPr>
          <w:rStyle w:val="StyleUnderline"/>
        </w:rPr>
        <w:t xml:space="preserve"> </w:t>
      </w:r>
      <w:r w:rsidRPr="00996312">
        <w:rPr>
          <w:rStyle w:val="StyleUnderline"/>
          <w:vanish/>
        </w:rPr>
        <w:t>mass</w:t>
      </w:r>
      <w:r w:rsidRPr="003E2385">
        <w:rPr>
          <w:rStyle w:val="StyleUnderline"/>
        </w:rPr>
        <w:t xml:space="preserve"> </w:t>
      </w:r>
      <w:r w:rsidRPr="00996312">
        <w:rPr>
          <w:rStyle w:val="StyleUnderline"/>
          <w:vanish/>
        </w:rPr>
        <w:t>emigrations</w:t>
      </w:r>
      <w:r w:rsidRPr="00BB4421">
        <w:rPr>
          <w:sz w:val="14"/>
        </w:rPr>
        <w:t xml:space="preserve"> </w:t>
      </w:r>
      <w:r w:rsidRPr="00996312">
        <w:rPr>
          <w:vanish/>
          <w:sz w:val="14"/>
        </w:rPr>
        <w:t>(McMichael,</w:t>
      </w:r>
      <w:r w:rsidRPr="00BB4421">
        <w:rPr>
          <w:sz w:val="14"/>
        </w:rPr>
        <w:t xml:space="preserve"> </w:t>
      </w:r>
      <w:r w:rsidRPr="00996312">
        <w:rPr>
          <w:vanish/>
          <w:sz w:val="14"/>
        </w:rPr>
        <w:t>2017).</w:t>
      </w:r>
      <w:r w:rsidRPr="00BB4421">
        <w:rPr>
          <w:sz w:val="14"/>
        </w:rPr>
        <w:t xml:space="preserve"> </w:t>
      </w:r>
      <w:r w:rsidRPr="00996312">
        <w:rPr>
          <w:vanish/>
          <w:sz w:val="14"/>
        </w:rPr>
        <w:t>For</w:t>
      </w:r>
      <w:r w:rsidRPr="00BB4421">
        <w:rPr>
          <w:sz w:val="14"/>
        </w:rPr>
        <w:t xml:space="preserve"> </w:t>
      </w:r>
      <w:r w:rsidRPr="00996312">
        <w:rPr>
          <w:vanish/>
          <w:sz w:val="14"/>
        </w:rPr>
        <w:t>example,</w:t>
      </w:r>
      <w:r w:rsidRPr="00BB4421">
        <w:rPr>
          <w:sz w:val="14"/>
        </w:rPr>
        <w:t xml:space="preserve"> </w:t>
      </w:r>
      <w:r w:rsidRPr="00996312">
        <w:rPr>
          <w:vanish/>
          <w:sz w:val="14"/>
        </w:rPr>
        <w:t>the</w:t>
      </w:r>
      <w:r w:rsidRPr="00BB4421">
        <w:rPr>
          <w:sz w:val="14"/>
        </w:rPr>
        <w:t xml:space="preserve"> </w:t>
      </w:r>
      <w:r w:rsidRPr="00996312">
        <w:rPr>
          <w:vanish/>
          <w:sz w:val="14"/>
        </w:rPr>
        <w:t>12th</w:t>
      </w:r>
      <w:r w:rsidRPr="00BB4421">
        <w:rPr>
          <w:sz w:val="14"/>
        </w:rPr>
        <w:t xml:space="preserve"> </w:t>
      </w:r>
      <w:r w:rsidRPr="00996312">
        <w:rPr>
          <w:vanish/>
          <w:sz w:val="14"/>
        </w:rPr>
        <w:t>century</w:t>
      </w:r>
      <w:r w:rsidRPr="00BB4421">
        <w:rPr>
          <w:sz w:val="14"/>
        </w:rPr>
        <w:t xml:space="preserve"> </w:t>
      </w:r>
      <w:r w:rsidRPr="00996312">
        <w:rPr>
          <w:vanish/>
          <w:sz w:val="14"/>
        </w:rPr>
        <w:t>drought</w:t>
      </w:r>
      <w:r w:rsidRPr="00BB4421">
        <w:rPr>
          <w:sz w:val="14"/>
        </w:rPr>
        <w:t xml:space="preserve"> </w:t>
      </w:r>
      <w:r w:rsidRPr="00996312">
        <w:rPr>
          <w:vanish/>
          <w:sz w:val="14"/>
        </w:rPr>
        <w:t>in</w:t>
      </w:r>
      <w:r w:rsidRPr="00BB4421">
        <w:rPr>
          <w:sz w:val="14"/>
        </w:rPr>
        <w:t xml:space="preserve"> </w:t>
      </w:r>
      <w:r w:rsidRPr="00996312">
        <w:rPr>
          <w:vanish/>
          <w:sz w:val="14"/>
        </w:rPr>
        <w:t>the</w:t>
      </w:r>
      <w:r w:rsidRPr="00BB4421">
        <w:rPr>
          <w:sz w:val="14"/>
        </w:rPr>
        <w:t xml:space="preserve"> </w:t>
      </w:r>
      <w:r w:rsidRPr="00996312">
        <w:rPr>
          <w:vanish/>
          <w:sz w:val="14"/>
        </w:rPr>
        <w:t>North</w:t>
      </w:r>
      <w:r w:rsidRPr="00BB4421">
        <w:rPr>
          <w:sz w:val="14"/>
        </w:rPr>
        <w:t xml:space="preserve"> </w:t>
      </w:r>
      <w:r w:rsidRPr="00996312">
        <w:rPr>
          <w:vanish/>
          <w:sz w:val="14"/>
        </w:rPr>
        <w:t>American</w:t>
      </w:r>
      <w:r w:rsidRPr="00BB4421">
        <w:rPr>
          <w:sz w:val="14"/>
        </w:rPr>
        <w:t xml:space="preserve"> </w:t>
      </w:r>
      <w:r w:rsidRPr="00996312">
        <w:rPr>
          <w:vanish/>
          <w:sz w:val="14"/>
        </w:rPr>
        <w:t>Southwest</w:t>
      </w:r>
      <w:r w:rsidRPr="00BB4421">
        <w:rPr>
          <w:sz w:val="14"/>
        </w:rPr>
        <w:t xml:space="preserve"> </w:t>
      </w:r>
      <w:r w:rsidRPr="00996312">
        <w:rPr>
          <w:vanish/>
          <w:sz w:val="14"/>
        </w:rPr>
        <w:t>is</w:t>
      </w:r>
      <w:r w:rsidRPr="00BB4421">
        <w:rPr>
          <w:sz w:val="14"/>
        </w:rPr>
        <w:t xml:space="preserve"> </w:t>
      </w:r>
      <w:r w:rsidRPr="00996312">
        <w:rPr>
          <w:vanish/>
          <w:sz w:val="14"/>
        </w:rPr>
        <w:t>held</w:t>
      </w:r>
      <w:r w:rsidRPr="00BB4421">
        <w:rPr>
          <w:sz w:val="14"/>
        </w:rPr>
        <w:t xml:space="preserve"> </w:t>
      </w:r>
      <w:r w:rsidRPr="00996312">
        <w:rPr>
          <w:vanish/>
          <w:sz w:val="14"/>
        </w:rPr>
        <w:t>responsible</w:t>
      </w:r>
      <w:r w:rsidRPr="00BB4421">
        <w:rPr>
          <w:sz w:val="14"/>
        </w:rPr>
        <w:t xml:space="preserve"> </w:t>
      </w:r>
      <w:r w:rsidRPr="00996312">
        <w:rPr>
          <w:vanish/>
          <w:sz w:val="14"/>
        </w:rPr>
        <w:t>for</w:t>
      </w:r>
      <w:r w:rsidRPr="00BB4421">
        <w:rPr>
          <w:sz w:val="14"/>
        </w:rPr>
        <w:t xml:space="preserve"> </w:t>
      </w:r>
      <w:r w:rsidRPr="00996312">
        <w:rPr>
          <w:vanish/>
          <w:sz w:val="14"/>
        </w:rPr>
        <w:t>the</w:t>
      </w:r>
      <w:r w:rsidRPr="00BB4421">
        <w:rPr>
          <w:sz w:val="14"/>
        </w:rPr>
        <w:t xml:space="preserve"> </w:t>
      </w:r>
      <w:r w:rsidRPr="00996312">
        <w:rPr>
          <w:vanish/>
          <w:sz w:val="14"/>
        </w:rPr>
        <w:t>collapse</w:t>
      </w:r>
      <w:r w:rsidRPr="00BB4421">
        <w:rPr>
          <w:sz w:val="14"/>
        </w:rPr>
        <w:t xml:space="preserve"> </w:t>
      </w:r>
      <w:r w:rsidRPr="00996312">
        <w:rPr>
          <w:vanish/>
          <w:sz w:val="14"/>
        </w:rPr>
        <w:t>of</w:t>
      </w:r>
      <w:r w:rsidRPr="00BB4421">
        <w:rPr>
          <w:sz w:val="14"/>
        </w:rPr>
        <w:t xml:space="preserve"> </w:t>
      </w:r>
      <w:r w:rsidRPr="00996312">
        <w:rPr>
          <w:vanish/>
          <w:sz w:val="14"/>
        </w:rPr>
        <w:t>the</w:t>
      </w:r>
      <w:r w:rsidRPr="00BB4421">
        <w:rPr>
          <w:sz w:val="14"/>
        </w:rPr>
        <w:t xml:space="preserve"> </w:t>
      </w:r>
      <w:r w:rsidRPr="00996312">
        <w:rPr>
          <w:vanish/>
          <w:sz w:val="14"/>
        </w:rPr>
        <w:t>Anasazi</w:t>
      </w:r>
      <w:r w:rsidRPr="00BB4421">
        <w:rPr>
          <w:sz w:val="14"/>
        </w:rPr>
        <w:t xml:space="preserve"> </w:t>
      </w:r>
      <w:r w:rsidRPr="00996312">
        <w:rPr>
          <w:vanish/>
          <w:sz w:val="14"/>
        </w:rPr>
        <w:t>pueblo</w:t>
      </w:r>
      <w:r w:rsidRPr="00BB4421">
        <w:rPr>
          <w:sz w:val="14"/>
        </w:rPr>
        <w:t xml:space="preserve"> </w:t>
      </w:r>
      <w:r w:rsidRPr="00996312">
        <w:rPr>
          <w:vanish/>
          <w:sz w:val="14"/>
        </w:rPr>
        <w:t>culture.</w:t>
      </w:r>
      <w:r w:rsidRPr="00BB4421">
        <w:rPr>
          <w:sz w:val="14"/>
        </w:rPr>
        <w:t xml:space="preserve"> </w:t>
      </w:r>
      <w:r w:rsidRPr="00996312">
        <w:rPr>
          <w:vanish/>
          <w:sz w:val="14"/>
        </w:rPr>
        <w:t>More</w:t>
      </w:r>
      <w:r w:rsidRPr="00BB4421">
        <w:rPr>
          <w:sz w:val="14"/>
        </w:rPr>
        <w:t xml:space="preserve"> </w:t>
      </w:r>
      <w:r w:rsidRPr="00996312">
        <w:rPr>
          <w:vanish/>
          <w:sz w:val="14"/>
        </w:rPr>
        <w:t>recently,</w:t>
      </w:r>
      <w:r w:rsidRPr="00BB4421">
        <w:rPr>
          <w:sz w:val="14"/>
        </w:rPr>
        <w:t xml:space="preserve"> </w:t>
      </w:r>
      <w:r w:rsidRPr="00996312">
        <w:rPr>
          <w:vanish/>
          <w:sz w:val="14"/>
        </w:rPr>
        <w:t>the</w:t>
      </w:r>
      <w:r w:rsidRPr="00BB4421">
        <w:rPr>
          <w:sz w:val="14"/>
        </w:rPr>
        <w:t xml:space="preserve"> </w:t>
      </w:r>
      <w:r w:rsidRPr="00996312">
        <w:rPr>
          <w:vanish/>
          <w:sz w:val="14"/>
        </w:rPr>
        <w:t>infamous</w:t>
      </w:r>
      <w:r w:rsidRPr="00BB4421">
        <w:rPr>
          <w:sz w:val="14"/>
        </w:rPr>
        <w:t xml:space="preserve"> </w:t>
      </w:r>
      <w:r w:rsidRPr="00996312">
        <w:rPr>
          <w:vanish/>
          <w:sz w:val="14"/>
        </w:rPr>
        <w:t>potato</w:t>
      </w:r>
      <w:r w:rsidRPr="00BB4421">
        <w:rPr>
          <w:sz w:val="14"/>
        </w:rPr>
        <w:t xml:space="preserve"> </w:t>
      </w:r>
      <w:r w:rsidRPr="00996312">
        <w:rPr>
          <w:vanish/>
          <w:sz w:val="14"/>
        </w:rPr>
        <w:t>famine</w:t>
      </w:r>
      <w:r w:rsidRPr="00BB4421">
        <w:rPr>
          <w:sz w:val="14"/>
        </w:rPr>
        <w:t xml:space="preserve"> </w:t>
      </w:r>
      <w:r w:rsidRPr="00996312">
        <w:rPr>
          <w:vanish/>
          <w:sz w:val="14"/>
        </w:rPr>
        <w:t>of</w:t>
      </w:r>
      <w:r w:rsidRPr="00BB4421">
        <w:rPr>
          <w:sz w:val="14"/>
        </w:rPr>
        <w:t xml:space="preserve"> </w:t>
      </w:r>
      <w:r w:rsidRPr="00996312">
        <w:rPr>
          <w:vanish/>
          <w:sz w:val="14"/>
        </w:rPr>
        <w:t>1846–1849</w:t>
      </w:r>
      <w:r w:rsidRPr="00BB4421">
        <w:rPr>
          <w:sz w:val="14"/>
        </w:rPr>
        <w:t xml:space="preserve"> </w:t>
      </w:r>
      <w:r w:rsidRPr="00996312">
        <w:rPr>
          <w:vanish/>
          <w:sz w:val="14"/>
        </w:rPr>
        <w:t>and</w:t>
      </w:r>
      <w:r w:rsidRPr="00BB4421">
        <w:rPr>
          <w:sz w:val="14"/>
        </w:rPr>
        <w:t xml:space="preserve"> </w:t>
      </w:r>
      <w:r w:rsidRPr="00996312">
        <w:rPr>
          <w:vanish/>
          <w:sz w:val="14"/>
        </w:rPr>
        <w:t>the</w:t>
      </w:r>
      <w:r w:rsidRPr="00BB4421">
        <w:rPr>
          <w:sz w:val="14"/>
        </w:rPr>
        <w:t xml:space="preserve"> </w:t>
      </w:r>
      <w:r w:rsidRPr="00996312">
        <w:rPr>
          <w:vanish/>
          <w:sz w:val="14"/>
        </w:rPr>
        <w:t>large</w:t>
      </w:r>
      <w:r w:rsidRPr="00BB4421">
        <w:rPr>
          <w:sz w:val="14"/>
        </w:rPr>
        <w:t xml:space="preserve"> </w:t>
      </w:r>
      <w:r w:rsidRPr="00996312">
        <w:rPr>
          <w:vanish/>
          <w:sz w:val="14"/>
        </w:rPr>
        <w:t>migration</w:t>
      </w:r>
      <w:r w:rsidRPr="00BB4421">
        <w:rPr>
          <w:sz w:val="14"/>
        </w:rPr>
        <w:t xml:space="preserve"> </w:t>
      </w:r>
      <w:r w:rsidRPr="00996312">
        <w:rPr>
          <w:vanish/>
          <w:sz w:val="14"/>
        </w:rPr>
        <w:t>of</w:t>
      </w:r>
      <w:r w:rsidRPr="00BB4421">
        <w:rPr>
          <w:sz w:val="14"/>
        </w:rPr>
        <w:t xml:space="preserve"> </w:t>
      </w:r>
      <w:r w:rsidRPr="00996312">
        <w:rPr>
          <w:vanish/>
          <w:sz w:val="14"/>
        </w:rPr>
        <w:t>Irish</w:t>
      </w:r>
      <w:r w:rsidRPr="00BB4421">
        <w:rPr>
          <w:sz w:val="14"/>
        </w:rPr>
        <w:t xml:space="preserve"> </w:t>
      </w:r>
      <w:r w:rsidRPr="00996312">
        <w:rPr>
          <w:vanish/>
          <w:sz w:val="14"/>
        </w:rPr>
        <w:t>to</w:t>
      </w:r>
      <w:r w:rsidRPr="00BB4421">
        <w:rPr>
          <w:sz w:val="14"/>
        </w:rPr>
        <w:t xml:space="preserve"> </w:t>
      </w:r>
      <w:r w:rsidRPr="00996312">
        <w:rPr>
          <w:vanish/>
          <w:sz w:val="14"/>
        </w:rPr>
        <w:t>the</w:t>
      </w:r>
      <w:r w:rsidRPr="00BB4421">
        <w:rPr>
          <w:sz w:val="14"/>
        </w:rPr>
        <w:t xml:space="preserve"> </w:t>
      </w:r>
      <w:r w:rsidRPr="00996312">
        <w:rPr>
          <w:vanish/>
          <w:sz w:val="14"/>
        </w:rPr>
        <w:t>U.S.</w:t>
      </w:r>
      <w:r w:rsidRPr="00BB4421">
        <w:rPr>
          <w:sz w:val="14"/>
        </w:rPr>
        <w:t xml:space="preserve"> </w:t>
      </w:r>
      <w:r w:rsidRPr="00996312">
        <w:rPr>
          <w:vanish/>
          <w:sz w:val="14"/>
        </w:rPr>
        <w:t>can</w:t>
      </w:r>
      <w:r w:rsidRPr="00BB4421">
        <w:rPr>
          <w:sz w:val="14"/>
        </w:rPr>
        <w:t xml:space="preserve"> </w:t>
      </w:r>
      <w:r w:rsidRPr="00996312">
        <w:rPr>
          <w:vanish/>
          <w:sz w:val="14"/>
        </w:rPr>
        <w:t>be</w:t>
      </w:r>
      <w:r w:rsidRPr="00BB4421">
        <w:rPr>
          <w:sz w:val="14"/>
        </w:rPr>
        <w:t xml:space="preserve"> </w:t>
      </w:r>
      <w:r w:rsidRPr="00996312">
        <w:rPr>
          <w:vanish/>
          <w:sz w:val="14"/>
        </w:rPr>
        <w:t>traced</w:t>
      </w:r>
      <w:r w:rsidRPr="00BB4421">
        <w:rPr>
          <w:sz w:val="14"/>
        </w:rPr>
        <w:t xml:space="preserve"> </w:t>
      </w:r>
      <w:r w:rsidRPr="00996312">
        <w:rPr>
          <w:vanish/>
          <w:sz w:val="14"/>
        </w:rPr>
        <w:t>to</w:t>
      </w:r>
      <w:r w:rsidRPr="00BB4421">
        <w:rPr>
          <w:sz w:val="14"/>
        </w:rPr>
        <w:t xml:space="preserve"> </w:t>
      </w:r>
      <w:r w:rsidRPr="00996312">
        <w:rPr>
          <w:vanish/>
          <w:sz w:val="14"/>
        </w:rPr>
        <w:t>a</w:t>
      </w:r>
      <w:r w:rsidRPr="00BB4421">
        <w:rPr>
          <w:sz w:val="14"/>
        </w:rPr>
        <w:t xml:space="preserve"> </w:t>
      </w:r>
      <w:r w:rsidRPr="00996312">
        <w:rPr>
          <w:vanish/>
          <w:sz w:val="14"/>
        </w:rPr>
        <w:t>combination</w:t>
      </w:r>
      <w:r w:rsidRPr="00BB4421">
        <w:rPr>
          <w:sz w:val="14"/>
        </w:rPr>
        <w:t xml:space="preserve"> </w:t>
      </w:r>
      <w:r w:rsidRPr="00996312">
        <w:rPr>
          <w:vanish/>
          <w:sz w:val="14"/>
        </w:rPr>
        <w:t>of</w:t>
      </w:r>
      <w:r w:rsidRPr="00BB4421">
        <w:rPr>
          <w:sz w:val="14"/>
        </w:rPr>
        <w:t xml:space="preserve"> </w:t>
      </w:r>
      <w:r w:rsidRPr="00996312">
        <w:rPr>
          <w:vanish/>
          <w:sz w:val="14"/>
        </w:rPr>
        <w:t>factors,</w:t>
      </w:r>
      <w:r w:rsidRPr="00BB4421">
        <w:rPr>
          <w:sz w:val="14"/>
        </w:rPr>
        <w:t xml:space="preserve"> </w:t>
      </w:r>
      <w:r w:rsidRPr="00996312">
        <w:rPr>
          <w:vanish/>
          <w:sz w:val="14"/>
        </w:rPr>
        <w:t>one</w:t>
      </w:r>
      <w:r w:rsidRPr="00BB4421">
        <w:rPr>
          <w:sz w:val="14"/>
        </w:rPr>
        <w:t xml:space="preserve"> </w:t>
      </w:r>
      <w:r w:rsidRPr="00996312">
        <w:rPr>
          <w:vanish/>
          <w:sz w:val="14"/>
        </w:rPr>
        <w:t>of</w:t>
      </w:r>
      <w:r w:rsidRPr="00BB4421">
        <w:rPr>
          <w:sz w:val="14"/>
        </w:rPr>
        <w:t xml:space="preserve"> </w:t>
      </w:r>
      <w:r w:rsidRPr="00996312">
        <w:rPr>
          <w:vanish/>
          <w:sz w:val="14"/>
        </w:rPr>
        <w:t>which</w:t>
      </w:r>
      <w:r w:rsidRPr="00BB4421">
        <w:rPr>
          <w:sz w:val="14"/>
        </w:rPr>
        <w:t xml:space="preserve"> </w:t>
      </w:r>
      <w:r w:rsidRPr="00996312">
        <w:rPr>
          <w:vanish/>
          <w:sz w:val="14"/>
        </w:rPr>
        <w:t>was</w:t>
      </w:r>
      <w:r w:rsidRPr="00BB4421">
        <w:rPr>
          <w:sz w:val="14"/>
        </w:rPr>
        <w:t xml:space="preserve"> </w:t>
      </w:r>
      <w:r w:rsidRPr="00996312">
        <w:rPr>
          <w:vanish/>
          <w:sz w:val="14"/>
        </w:rPr>
        <w:t>climate.</w:t>
      </w:r>
      <w:r w:rsidRPr="00BB4421">
        <w:rPr>
          <w:sz w:val="14"/>
        </w:rPr>
        <w:t xml:space="preserve"> </w:t>
      </w:r>
      <w:r w:rsidRPr="00996312">
        <w:rPr>
          <w:vanish/>
          <w:sz w:val="14"/>
        </w:rPr>
        <w:t>Specifically,</w:t>
      </w:r>
      <w:r w:rsidRPr="00BB4421">
        <w:rPr>
          <w:sz w:val="14"/>
        </w:rPr>
        <w:t xml:space="preserve"> </w:t>
      </w:r>
      <w:r w:rsidRPr="00996312">
        <w:rPr>
          <w:vanish/>
          <w:sz w:val="14"/>
        </w:rPr>
        <w:t>1846</w:t>
      </w:r>
      <w:r w:rsidRPr="00BB4421">
        <w:rPr>
          <w:sz w:val="14"/>
        </w:rPr>
        <w:t xml:space="preserve"> </w:t>
      </w:r>
      <w:r w:rsidRPr="00996312">
        <w:rPr>
          <w:vanish/>
          <w:sz w:val="14"/>
        </w:rPr>
        <w:t>was</w:t>
      </w:r>
      <w:r w:rsidRPr="00BB4421">
        <w:rPr>
          <w:sz w:val="14"/>
        </w:rPr>
        <w:t xml:space="preserve"> </w:t>
      </w:r>
      <w:r w:rsidRPr="00996312">
        <w:rPr>
          <w:vanish/>
          <w:sz w:val="14"/>
        </w:rPr>
        <w:t>an</w:t>
      </w:r>
      <w:r w:rsidRPr="00BB4421">
        <w:rPr>
          <w:sz w:val="14"/>
        </w:rPr>
        <w:t xml:space="preserve"> </w:t>
      </w:r>
      <w:r w:rsidRPr="00996312">
        <w:rPr>
          <w:vanish/>
          <w:sz w:val="14"/>
        </w:rPr>
        <w:t>unusually</w:t>
      </w:r>
      <w:r w:rsidRPr="00BB4421">
        <w:rPr>
          <w:sz w:val="14"/>
        </w:rPr>
        <w:t xml:space="preserve"> </w:t>
      </w:r>
      <w:r w:rsidRPr="00996312">
        <w:rPr>
          <w:vanish/>
          <w:sz w:val="14"/>
        </w:rPr>
        <w:t>warm</w:t>
      </w:r>
      <w:r w:rsidRPr="00BB4421">
        <w:rPr>
          <w:sz w:val="14"/>
        </w:rPr>
        <w:t xml:space="preserve"> </w:t>
      </w:r>
      <w:r w:rsidRPr="00996312">
        <w:rPr>
          <w:vanish/>
          <w:sz w:val="14"/>
        </w:rPr>
        <w:t>and</w:t>
      </w:r>
      <w:r w:rsidRPr="00BB4421">
        <w:rPr>
          <w:sz w:val="14"/>
        </w:rPr>
        <w:t xml:space="preserve"> </w:t>
      </w:r>
      <w:r w:rsidRPr="00996312">
        <w:rPr>
          <w:vanish/>
          <w:sz w:val="14"/>
        </w:rPr>
        <w:t>moist</w:t>
      </w:r>
      <w:r w:rsidRPr="00BB4421">
        <w:rPr>
          <w:sz w:val="14"/>
        </w:rPr>
        <w:t xml:space="preserve"> </w:t>
      </w:r>
      <w:r w:rsidRPr="00996312">
        <w:rPr>
          <w:vanish/>
          <w:sz w:val="14"/>
        </w:rPr>
        <w:t>year</w:t>
      </w:r>
      <w:r w:rsidRPr="00BB4421">
        <w:rPr>
          <w:sz w:val="14"/>
        </w:rPr>
        <w:t xml:space="preserve"> </w:t>
      </w:r>
      <w:r w:rsidRPr="00996312">
        <w:rPr>
          <w:vanish/>
          <w:sz w:val="14"/>
        </w:rPr>
        <w:t>in</w:t>
      </w:r>
      <w:r w:rsidRPr="00BB4421">
        <w:rPr>
          <w:sz w:val="14"/>
        </w:rPr>
        <w:t xml:space="preserve"> </w:t>
      </w:r>
      <w:r w:rsidRPr="00996312">
        <w:rPr>
          <w:vanish/>
          <w:sz w:val="14"/>
        </w:rPr>
        <w:t>Ireland,</w:t>
      </w:r>
      <w:r w:rsidRPr="00BB4421">
        <w:rPr>
          <w:sz w:val="14"/>
        </w:rPr>
        <w:t xml:space="preserve"> </w:t>
      </w:r>
      <w:r w:rsidRPr="00996312">
        <w:rPr>
          <w:vanish/>
          <w:sz w:val="14"/>
        </w:rPr>
        <w:t>providing</w:t>
      </w:r>
      <w:r w:rsidRPr="00BB4421">
        <w:rPr>
          <w:sz w:val="14"/>
        </w:rPr>
        <w:t xml:space="preserve"> </w:t>
      </w:r>
      <w:r w:rsidRPr="00996312">
        <w:rPr>
          <w:vanish/>
          <w:sz w:val="14"/>
        </w:rPr>
        <w:t>the</w:t>
      </w:r>
      <w:r w:rsidRPr="00BB4421">
        <w:rPr>
          <w:sz w:val="14"/>
        </w:rPr>
        <w:t xml:space="preserve"> </w:t>
      </w:r>
      <w:r w:rsidRPr="00996312">
        <w:rPr>
          <w:vanish/>
          <w:sz w:val="14"/>
        </w:rPr>
        <w:t>climatic</w:t>
      </w:r>
      <w:r w:rsidRPr="00BB4421">
        <w:rPr>
          <w:sz w:val="14"/>
        </w:rPr>
        <w:t xml:space="preserve"> </w:t>
      </w:r>
      <w:r w:rsidRPr="00996312">
        <w:rPr>
          <w:vanish/>
          <w:sz w:val="14"/>
        </w:rPr>
        <w:t>conditions</w:t>
      </w:r>
      <w:r w:rsidRPr="00BB4421">
        <w:rPr>
          <w:sz w:val="14"/>
        </w:rPr>
        <w:t xml:space="preserve"> </w:t>
      </w:r>
      <w:r w:rsidRPr="00996312">
        <w:rPr>
          <w:vanish/>
          <w:sz w:val="14"/>
        </w:rPr>
        <w:t>favorable</w:t>
      </w:r>
      <w:r w:rsidRPr="00BB4421">
        <w:rPr>
          <w:sz w:val="14"/>
        </w:rPr>
        <w:t xml:space="preserve"> </w:t>
      </w:r>
      <w:r w:rsidRPr="00996312">
        <w:rPr>
          <w:vanish/>
          <w:sz w:val="14"/>
        </w:rPr>
        <w:t>to</w:t>
      </w:r>
      <w:r w:rsidRPr="00BB4421">
        <w:rPr>
          <w:sz w:val="14"/>
        </w:rPr>
        <w:t xml:space="preserve"> </w:t>
      </w:r>
      <w:r w:rsidRPr="00996312">
        <w:rPr>
          <w:vanish/>
          <w:sz w:val="14"/>
        </w:rPr>
        <w:t>the</w:t>
      </w:r>
      <w:r w:rsidRPr="00BB4421">
        <w:rPr>
          <w:sz w:val="14"/>
        </w:rPr>
        <w:t xml:space="preserve"> </w:t>
      </w:r>
      <w:r w:rsidRPr="00996312">
        <w:rPr>
          <w:vanish/>
          <w:sz w:val="14"/>
        </w:rPr>
        <w:t>fungus</w:t>
      </w:r>
      <w:r w:rsidRPr="00BB4421">
        <w:rPr>
          <w:sz w:val="14"/>
        </w:rPr>
        <w:t xml:space="preserve"> </w:t>
      </w:r>
      <w:r w:rsidRPr="00996312">
        <w:rPr>
          <w:vanish/>
          <w:sz w:val="14"/>
        </w:rPr>
        <w:t>that</w:t>
      </w:r>
      <w:r w:rsidRPr="00BB4421">
        <w:rPr>
          <w:sz w:val="14"/>
        </w:rPr>
        <w:t xml:space="preserve"> </w:t>
      </w:r>
      <w:r w:rsidRPr="00996312">
        <w:rPr>
          <w:vanish/>
          <w:sz w:val="14"/>
        </w:rPr>
        <w:t>caused</w:t>
      </w:r>
      <w:r w:rsidRPr="00BB4421">
        <w:rPr>
          <w:sz w:val="14"/>
        </w:rPr>
        <w:t xml:space="preserve"> </w:t>
      </w:r>
      <w:r w:rsidRPr="00996312">
        <w:rPr>
          <w:vanish/>
          <w:sz w:val="14"/>
        </w:rPr>
        <w:t>the</w:t>
      </w:r>
      <w:r w:rsidRPr="00BB4421">
        <w:rPr>
          <w:sz w:val="14"/>
        </w:rPr>
        <w:t xml:space="preserve"> </w:t>
      </w:r>
      <w:r w:rsidRPr="00996312">
        <w:rPr>
          <w:vanish/>
          <w:sz w:val="14"/>
        </w:rPr>
        <w:t>potato</w:t>
      </w:r>
      <w:r w:rsidRPr="00BB4421">
        <w:rPr>
          <w:sz w:val="14"/>
        </w:rPr>
        <w:t xml:space="preserve"> </w:t>
      </w:r>
      <w:r w:rsidRPr="00996312">
        <w:rPr>
          <w:vanish/>
          <w:sz w:val="14"/>
        </w:rPr>
        <w:t>blight.</w:t>
      </w:r>
      <w:r w:rsidRPr="00BB4421">
        <w:rPr>
          <w:sz w:val="14"/>
        </w:rPr>
        <w:t xml:space="preserve"> </w:t>
      </w:r>
      <w:r w:rsidRPr="00996312">
        <w:rPr>
          <w:vanish/>
          <w:sz w:val="14"/>
        </w:rPr>
        <w:t>As</w:t>
      </w:r>
      <w:r w:rsidRPr="00BB4421">
        <w:rPr>
          <w:sz w:val="14"/>
        </w:rPr>
        <w:t xml:space="preserve"> </w:t>
      </w:r>
      <w:r w:rsidRPr="00996312">
        <w:rPr>
          <w:vanish/>
          <w:sz w:val="14"/>
        </w:rPr>
        <w:t>is</w:t>
      </w:r>
      <w:r w:rsidRPr="00BB4421">
        <w:rPr>
          <w:sz w:val="14"/>
        </w:rPr>
        <w:t xml:space="preserve"> </w:t>
      </w:r>
      <w:r w:rsidRPr="00996312">
        <w:rPr>
          <w:vanish/>
          <w:sz w:val="14"/>
        </w:rPr>
        <w:t>so</w:t>
      </w:r>
      <w:r w:rsidRPr="00BB4421">
        <w:rPr>
          <w:sz w:val="14"/>
        </w:rPr>
        <w:t xml:space="preserve"> </w:t>
      </w:r>
      <w:r w:rsidRPr="00996312">
        <w:rPr>
          <w:vanish/>
          <w:sz w:val="14"/>
        </w:rPr>
        <w:t>often</w:t>
      </w:r>
      <w:r w:rsidRPr="00BB4421">
        <w:rPr>
          <w:sz w:val="14"/>
        </w:rPr>
        <w:t xml:space="preserve"> </w:t>
      </w:r>
      <w:r w:rsidRPr="00996312">
        <w:rPr>
          <w:vanish/>
          <w:sz w:val="14"/>
        </w:rPr>
        <w:t>the</w:t>
      </w:r>
      <w:r w:rsidRPr="00BB4421">
        <w:rPr>
          <w:sz w:val="14"/>
        </w:rPr>
        <w:t xml:space="preserve"> </w:t>
      </w:r>
      <w:r w:rsidRPr="00996312">
        <w:rPr>
          <w:vanish/>
          <w:sz w:val="14"/>
        </w:rPr>
        <w:t>case,</w:t>
      </w:r>
      <w:r w:rsidRPr="00BB4421">
        <w:rPr>
          <w:sz w:val="14"/>
        </w:rPr>
        <w:t xml:space="preserve"> </w:t>
      </w:r>
      <w:r w:rsidRPr="00996312">
        <w:rPr>
          <w:vanish/>
          <w:sz w:val="14"/>
        </w:rPr>
        <w:t>poor</w:t>
      </w:r>
      <w:r w:rsidRPr="00BB4421">
        <w:rPr>
          <w:sz w:val="14"/>
        </w:rPr>
        <w:t xml:space="preserve"> </w:t>
      </w:r>
      <w:r w:rsidRPr="00996312">
        <w:rPr>
          <w:vanish/>
          <w:sz w:val="14"/>
        </w:rPr>
        <w:t>government</w:t>
      </w:r>
      <w:r w:rsidRPr="00BB4421">
        <w:rPr>
          <w:sz w:val="14"/>
        </w:rPr>
        <w:t xml:space="preserve"> </w:t>
      </w:r>
      <w:r w:rsidRPr="00996312">
        <w:rPr>
          <w:vanish/>
          <w:sz w:val="14"/>
        </w:rPr>
        <w:t>had</w:t>
      </w:r>
      <w:r w:rsidRPr="00BB4421">
        <w:rPr>
          <w:sz w:val="14"/>
        </w:rPr>
        <w:t xml:space="preserve"> </w:t>
      </w:r>
      <w:r w:rsidRPr="00996312">
        <w:rPr>
          <w:vanish/>
          <w:sz w:val="14"/>
        </w:rPr>
        <w:t>a</w:t>
      </w:r>
      <w:r w:rsidRPr="00BB4421">
        <w:rPr>
          <w:sz w:val="14"/>
        </w:rPr>
        <w:t xml:space="preserve"> </w:t>
      </w:r>
      <w:r w:rsidRPr="00996312">
        <w:rPr>
          <w:vanish/>
          <w:sz w:val="14"/>
        </w:rPr>
        <w:t>role</w:t>
      </w:r>
      <w:r w:rsidRPr="00BB4421">
        <w:rPr>
          <w:sz w:val="14"/>
        </w:rPr>
        <w:t xml:space="preserve"> </w:t>
      </w:r>
      <w:r w:rsidRPr="00996312">
        <w:rPr>
          <w:vanish/>
          <w:sz w:val="14"/>
        </w:rPr>
        <w:t>as</w:t>
      </w:r>
      <w:r w:rsidRPr="00BB4421">
        <w:rPr>
          <w:sz w:val="14"/>
        </w:rPr>
        <w:t xml:space="preserve"> </w:t>
      </w:r>
      <w:r w:rsidRPr="00996312">
        <w:rPr>
          <w:vanish/>
          <w:sz w:val="14"/>
        </w:rPr>
        <w:t>well—as</w:t>
      </w:r>
      <w:r w:rsidRPr="00BB4421">
        <w:rPr>
          <w:sz w:val="14"/>
        </w:rPr>
        <w:t xml:space="preserve"> </w:t>
      </w:r>
      <w:r w:rsidRPr="00996312">
        <w:rPr>
          <w:vanish/>
          <w:sz w:val="14"/>
        </w:rPr>
        <w:t>the</w:t>
      </w:r>
      <w:r w:rsidRPr="00BB4421">
        <w:rPr>
          <w:sz w:val="14"/>
        </w:rPr>
        <w:t xml:space="preserve"> </w:t>
      </w:r>
      <w:r w:rsidRPr="00996312">
        <w:rPr>
          <w:vanish/>
          <w:sz w:val="14"/>
        </w:rPr>
        <w:t>British</w:t>
      </w:r>
      <w:r w:rsidRPr="00BB4421">
        <w:rPr>
          <w:sz w:val="14"/>
        </w:rPr>
        <w:t xml:space="preserve"> </w:t>
      </w:r>
      <w:r w:rsidRPr="00996312">
        <w:rPr>
          <w:vanish/>
          <w:sz w:val="14"/>
        </w:rPr>
        <w:t>government</w:t>
      </w:r>
      <w:r w:rsidRPr="00BB4421">
        <w:rPr>
          <w:sz w:val="14"/>
        </w:rPr>
        <w:t xml:space="preserve"> </w:t>
      </w:r>
      <w:r w:rsidRPr="00996312">
        <w:rPr>
          <w:vanish/>
          <w:sz w:val="14"/>
        </w:rPr>
        <w:t>forbade</w:t>
      </w:r>
      <w:r w:rsidRPr="00BB4421">
        <w:rPr>
          <w:sz w:val="14"/>
        </w:rPr>
        <w:t xml:space="preserve"> </w:t>
      </w:r>
      <w:r w:rsidRPr="00996312">
        <w:rPr>
          <w:vanish/>
          <w:sz w:val="14"/>
        </w:rPr>
        <w:t>the</w:t>
      </w:r>
      <w:r w:rsidRPr="00BB4421">
        <w:rPr>
          <w:sz w:val="14"/>
        </w:rPr>
        <w:t xml:space="preserve"> </w:t>
      </w:r>
      <w:r w:rsidRPr="00996312">
        <w:rPr>
          <w:vanish/>
          <w:sz w:val="14"/>
        </w:rPr>
        <w:t>import</w:t>
      </w:r>
      <w:r w:rsidRPr="00BB4421">
        <w:rPr>
          <w:sz w:val="14"/>
        </w:rPr>
        <w:t xml:space="preserve"> </w:t>
      </w:r>
      <w:r w:rsidRPr="00996312">
        <w:rPr>
          <w:vanish/>
          <w:sz w:val="14"/>
        </w:rPr>
        <w:t>of</w:t>
      </w:r>
      <w:r w:rsidRPr="00BB4421">
        <w:rPr>
          <w:sz w:val="14"/>
        </w:rPr>
        <w:t xml:space="preserve"> </w:t>
      </w:r>
      <w:r w:rsidRPr="00996312">
        <w:rPr>
          <w:vanish/>
          <w:sz w:val="14"/>
        </w:rPr>
        <w:t>grains</w:t>
      </w:r>
      <w:r w:rsidRPr="00BB4421">
        <w:rPr>
          <w:sz w:val="14"/>
        </w:rPr>
        <w:t xml:space="preserve"> </w:t>
      </w:r>
      <w:r w:rsidRPr="00996312">
        <w:rPr>
          <w:vanish/>
          <w:sz w:val="14"/>
        </w:rPr>
        <w:t>from</w:t>
      </w:r>
      <w:r w:rsidRPr="00BB4421">
        <w:rPr>
          <w:sz w:val="14"/>
        </w:rPr>
        <w:t xml:space="preserve"> </w:t>
      </w:r>
      <w:r w:rsidRPr="00996312">
        <w:rPr>
          <w:vanish/>
          <w:sz w:val="14"/>
        </w:rPr>
        <w:t>outside</w:t>
      </w:r>
      <w:r w:rsidRPr="00BB4421">
        <w:rPr>
          <w:sz w:val="14"/>
        </w:rPr>
        <w:t xml:space="preserve"> </w:t>
      </w:r>
      <w:r w:rsidRPr="00996312">
        <w:rPr>
          <w:vanish/>
          <w:sz w:val="14"/>
        </w:rPr>
        <w:t>Britain</w:t>
      </w:r>
      <w:r w:rsidRPr="00BB4421">
        <w:rPr>
          <w:sz w:val="14"/>
        </w:rPr>
        <w:t xml:space="preserve"> </w:t>
      </w:r>
      <w:r w:rsidRPr="00996312">
        <w:rPr>
          <w:vanish/>
          <w:sz w:val="14"/>
        </w:rPr>
        <w:t>(imports</w:t>
      </w:r>
      <w:r w:rsidRPr="00BB4421">
        <w:rPr>
          <w:sz w:val="14"/>
        </w:rPr>
        <w:t xml:space="preserve"> </w:t>
      </w:r>
      <w:r w:rsidRPr="00996312">
        <w:rPr>
          <w:vanish/>
          <w:sz w:val="14"/>
        </w:rPr>
        <w:t>that</w:t>
      </w:r>
      <w:r w:rsidRPr="00BB4421">
        <w:rPr>
          <w:sz w:val="14"/>
        </w:rPr>
        <w:t xml:space="preserve"> </w:t>
      </w:r>
      <w:r w:rsidRPr="00996312">
        <w:rPr>
          <w:vanish/>
          <w:sz w:val="14"/>
        </w:rPr>
        <w:t>could</w:t>
      </w:r>
      <w:r w:rsidRPr="00BB4421">
        <w:rPr>
          <w:sz w:val="14"/>
        </w:rPr>
        <w:t xml:space="preserve"> </w:t>
      </w:r>
      <w:r w:rsidRPr="00996312">
        <w:rPr>
          <w:vanish/>
          <w:sz w:val="14"/>
        </w:rPr>
        <w:t>have</w:t>
      </w:r>
      <w:r w:rsidRPr="00BB4421">
        <w:rPr>
          <w:sz w:val="14"/>
        </w:rPr>
        <w:t xml:space="preserve"> </w:t>
      </w:r>
      <w:r w:rsidRPr="00996312">
        <w:rPr>
          <w:vanish/>
          <w:sz w:val="14"/>
        </w:rPr>
        <w:t>helped</w:t>
      </w:r>
      <w:r w:rsidRPr="00BB4421">
        <w:rPr>
          <w:sz w:val="14"/>
        </w:rPr>
        <w:t xml:space="preserve"> </w:t>
      </w:r>
      <w:r w:rsidRPr="00996312">
        <w:rPr>
          <w:vanish/>
          <w:sz w:val="14"/>
        </w:rPr>
        <w:t>to</w:t>
      </w:r>
      <w:r w:rsidRPr="00BB4421">
        <w:rPr>
          <w:sz w:val="14"/>
        </w:rPr>
        <w:t xml:space="preserve"> </w:t>
      </w:r>
      <w:r w:rsidRPr="00996312">
        <w:rPr>
          <w:vanish/>
          <w:sz w:val="14"/>
        </w:rPr>
        <w:t>redress</w:t>
      </w:r>
      <w:r w:rsidRPr="00BB4421">
        <w:rPr>
          <w:sz w:val="14"/>
        </w:rPr>
        <w:t xml:space="preserve"> </w:t>
      </w:r>
      <w:r w:rsidRPr="00996312">
        <w:rPr>
          <w:vanish/>
          <w:sz w:val="14"/>
        </w:rPr>
        <w:t>the</w:t>
      </w:r>
      <w:r w:rsidRPr="00BB4421">
        <w:rPr>
          <w:sz w:val="14"/>
        </w:rPr>
        <w:t xml:space="preserve"> </w:t>
      </w:r>
      <w:r w:rsidRPr="00996312">
        <w:rPr>
          <w:vanish/>
          <w:sz w:val="14"/>
        </w:rPr>
        <w:t>ravaged</w:t>
      </w:r>
      <w:r w:rsidRPr="00BB4421">
        <w:rPr>
          <w:sz w:val="14"/>
        </w:rPr>
        <w:t xml:space="preserve"> </w:t>
      </w:r>
      <w:r w:rsidRPr="00996312">
        <w:rPr>
          <w:vanish/>
          <w:sz w:val="14"/>
        </w:rPr>
        <w:t>potato</w:t>
      </w:r>
      <w:r w:rsidRPr="00BB4421">
        <w:rPr>
          <w:sz w:val="14"/>
        </w:rPr>
        <w:t xml:space="preserve"> </w:t>
      </w:r>
      <w:r w:rsidRPr="00996312">
        <w:rPr>
          <w:vanish/>
          <w:sz w:val="14"/>
        </w:rPr>
        <w:t>yields).</w:t>
      </w:r>
    </w:p>
    <w:p w14:paraId="4BFD8EDD" w14:textId="77777777" w:rsidR="005D7438" w:rsidRPr="00996312" w:rsidRDefault="005D7438" w:rsidP="005D7438">
      <w:pPr>
        <w:rPr>
          <w:vanish/>
          <w:sz w:val="14"/>
        </w:rPr>
      </w:pPr>
      <w:r w:rsidRPr="00996312">
        <w:rPr>
          <w:rStyle w:val="StyleUnderline"/>
          <w:vanish/>
        </w:rPr>
        <w:t>Climate</w:t>
      </w:r>
      <w:r w:rsidRPr="003E2385">
        <w:rPr>
          <w:rStyle w:val="StyleUnderline"/>
        </w:rPr>
        <w:t xml:space="preserve"> </w:t>
      </w:r>
      <w:r w:rsidRPr="00996312">
        <w:rPr>
          <w:rStyle w:val="StyleUnderline"/>
          <w:vanish/>
        </w:rPr>
        <w:t>change</w:t>
      </w:r>
      <w:r w:rsidRPr="003E2385">
        <w:rPr>
          <w:rStyle w:val="StyleUnderline"/>
        </w:rPr>
        <w:t xml:space="preserve"> </w:t>
      </w:r>
      <w:r w:rsidRPr="00996312">
        <w:rPr>
          <w:rStyle w:val="StyleUnderline"/>
          <w:vanish/>
        </w:rPr>
        <w:t>intersects</w:t>
      </w:r>
      <w:r w:rsidRPr="003E2385">
        <w:rPr>
          <w:rStyle w:val="StyleUnderline"/>
        </w:rPr>
        <w:t xml:space="preserve"> </w:t>
      </w:r>
      <w:r w:rsidRPr="00996312">
        <w:rPr>
          <w:rStyle w:val="StyleUnderline"/>
          <w:vanish/>
        </w:rPr>
        <w:t>with</w:t>
      </w:r>
      <w:r w:rsidRPr="003E2385">
        <w:rPr>
          <w:rStyle w:val="StyleUnderline"/>
        </w:rPr>
        <w:t xml:space="preserve"> </w:t>
      </w:r>
      <w:r w:rsidRPr="00996312">
        <w:rPr>
          <w:rStyle w:val="StyleUnderline"/>
          <w:vanish/>
        </w:rPr>
        <w:t>freshwater</w:t>
      </w:r>
      <w:r w:rsidRPr="003E2385">
        <w:rPr>
          <w:rStyle w:val="StyleUnderline"/>
        </w:rPr>
        <w:t xml:space="preserve"> </w:t>
      </w:r>
      <w:r w:rsidRPr="00996312">
        <w:rPr>
          <w:rStyle w:val="StyleUnderline"/>
          <w:vanish/>
        </w:rPr>
        <w:t>resources</w:t>
      </w:r>
      <w:r w:rsidRPr="003E2385">
        <w:rPr>
          <w:rStyle w:val="StyleUnderline"/>
        </w:rPr>
        <w:t xml:space="preserve"> </w:t>
      </w:r>
      <w:r w:rsidRPr="00996312">
        <w:rPr>
          <w:rStyle w:val="StyleUnderline"/>
          <w:vanish/>
        </w:rPr>
        <w:t>because</w:t>
      </w:r>
      <w:r w:rsidRPr="003E2385">
        <w:rPr>
          <w:rStyle w:val="StyleUnderline"/>
        </w:rPr>
        <w:t xml:space="preserve"> </w:t>
      </w:r>
      <w:r w:rsidRPr="00996312">
        <w:rPr>
          <w:rStyle w:val="StyleUnderline"/>
          <w:vanish/>
        </w:rPr>
        <w:t>it</w:t>
      </w:r>
      <w:r w:rsidRPr="003E2385">
        <w:rPr>
          <w:rStyle w:val="StyleUnderline"/>
        </w:rPr>
        <w:t xml:space="preserve"> </w:t>
      </w:r>
      <w:r w:rsidRPr="00996312">
        <w:rPr>
          <w:rStyle w:val="StyleUnderline"/>
          <w:vanish/>
        </w:rPr>
        <w:t>is</w:t>
      </w:r>
      <w:r w:rsidRPr="003E2385">
        <w:rPr>
          <w:rStyle w:val="StyleUnderline"/>
        </w:rPr>
        <w:t xml:space="preserve"> </w:t>
      </w:r>
      <w:r w:rsidRPr="00996312">
        <w:rPr>
          <w:rStyle w:val="StyleUnderline"/>
          <w:vanish/>
        </w:rPr>
        <w:t>expected</w:t>
      </w:r>
      <w:r w:rsidRPr="003E2385">
        <w:rPr>
          <w:rStyle w:val="StyleUnderline"/>
        </w:rPr>
        <w:t xml:space="preserve"> </w:t>
      </w:r>
      <w:r w:rsidRPr="00996312">
        <w:rPr>
          <w:rStyle w:val="StyleUnderline"/>
          <w:vanish/>
        </w:rPr>
        <w:t>to</w:t>
      </w:r>
      <w:r w:rsidRPr="003E2385">
        <w:rPr>
          <w:rStyle w:val="StyleUnderline"/>
        </w:rPr>
        <w:t xml:space="preserve"> </w:t>
      </w:r>
      <w:r w:rsidRPr="00996312">
        <w:rPr>
          <w:rStyle w:val="Emphasis"/>
          <w:vanish/>
        </w:rPr>
        <w:t>exacerbate</w:t>
      </w:r>
      <w:r w:rsidRPr="003E2385">
        <w:rPr>
          <w:rStyle w:val="Emphasis"/>
        </w:rPr>
        <w:t xml:space="preserve"> </w:t>
      </w:r>
      <w:r w:rsidRPr="00996312">
        <w:rPr>
          <w:rStyle w:val="Emphasis"/>
          <w:vanish/>
        </w:rPr>
        <w:t>drought</w:t>
      </w:r>
      <w:r w:rsidRPr="003E2385">
        <w:rPr>
          <w:rStyle w:val="StyleUnderline"/>
        </w:rPr>
        <w:t xml:space="preserve"> </w:t>
      </w:r>
      <w:r w:rsidRPr="00996312">
        <w:rPr>
          <w:rStyle w:val="StyleUnderline"/>
          <w:vanish/>
        </w:rPr>
        <w:t>and</w:t>
      </w:r>
      <w:r w:rsidRPr="00BB4421">
        <w:rPr>
          <w:sz w:val="14"/>
        </w:rPr>
        <w:t xml:space="preserve"> </w:t>
      </w:r>
      <w:r w:rsidRPr="00996312">
        <w:rPr>
          <w:rStyle w:val="Emphasis"/>
          <w:vanish/>
        </w:rPr>
        <w:t>water</w:t>
      </w:r>
      <w:r w:rsidRPr="003E2385">
        <w:rPr>
          <w:rStyle w:val="Emphasis"/>
        </w:rPr>
        <w:t xml:space="preserve"> </w:t>
      </w:r>
      <w:r w:rsidRPr="00996312">
        <w:rPr>
          <w:rStyle w:val="Emphasis"/>
          <w:vanish/>
        </w:rPr>
        <w:t>scarcity</w:t>
      </w:r>
      <w:r w:rsidRPr="00996312">
        <w:rPr>
          <w:rStyle w:val="StyleUnderline"/>
          <w:vanish/>
        </w:rPr>
        <w:t>,</w:t>
      </w:r>
      <w:r w:rsidRPr="003E2385">
        <w:rPr>
          <w:rStyle w:val="StyleUnderline"/>
        </w:rPr>
        <w:t xml:space="preserve"> </w:t>
      </w:r>
      <w:r w:rsidRPr="00996312">
        <w:rPr>
          <w:rStyle w:val="StyleUnderline"/>
          <w:vanish/>
        </w:rPr>
        <w:t>as</w:t>
      </w:r>
      <w:r w:rsidRPr="003E2385">
        <w:rPr>
          <w:rStyle w:val="StyleUnderline"/>
        </w:rPr>
        <w:t xml:space="preserve"> </w:t>
      </w:r>
      <w:r w:rsidRPr="00996312">
        <w:rPr>
          <w:rStyle w:val="StyleUnderline"/>
          <w:vanish/>
        </w:rPr>
        <w:t>well</w:t>
      </w:r>
      <w:r w:rsidRPr="003E2385">
        <w:rPr>
          <w:rStyle w:val="StyleUnderline"/>
        </w:rPr>
        <w:t xml:space="preserve"> </w:t>
      </w:r>
      <w:r w:rsidRPr="00996312">
        <w:rPr>
          <w:rStyle w:val="StyleUnderline"/>
          <w:vanish/>
        </w:rPr>
        <w:t>as</w:t>
      </w:r>
      <w:r w:rsidRPr="003E2385">
        <w:rPr>
          <w:rStyle w:val="StyleUnderline"/>
        </w:rPr>
        <w:t xml:space="preserve"> </w:t>
      </w:r>
      <w:r w:rsidRPr="001B6CFE">
        <w:rPr>
          <w:rStyle w:val="Emphasis"/>
          <w:highlight w:val="cyan"/>
        </w:rPr>
        <w:t>flooding</w:t>
      </w:r>
      <w:r w:rsidRPr="00996312">
        <w:rPr>
          <w:vanish/>
          <w:sz w:val="14"/>
        </w:rPr>
        <w:t>.</w:t>
      </w:r>
      <w:r w:rsidRPr="00BB4421">
        <w:rPr>
          <w:sz w:val="14"/>
        </w:rPr>
        <w:t xml:space="preserve"> </w:t>
      </w:r>
      <w:r w:rsidRPr="00996312">
        <w:rPr>
          <w:rStyle w:val="StyleUnderline"/>
          <w:vanish/>
        </w:rPr>
        <w:t>Climate</w:t>
      </w:r>
      <w:r w:rsidRPr="003E2385">
        <w:rPr>
          <w:rStyle w:val="StyleUnderline"/>
        </w:rPr>
        <w:t xml:space="preserve"> </w:t>
      </w:r>
      <w:r w:rsidRPr="00996312">
        <w:rPr>
          <w:rStyle w:val="StyleUnderline"/>
          <w:vanish/>
        </w:rPr>
        <w:t>change</w:t>
      </w:r>
      <w:r w:rsidRPr="003E2385">
        <w:rPr>
          <w:rStyle w:val="StyleUnderline"/>
        </w:rPr>
        <w:t xml:space="preserve"> </w:t>
      </w:r>
      <w:r w:rsidRPr="00996312">
        <w:rPr>
          <w:rStyle w:val="StyleUnderline"/>
          <w:vanish/>
        </w:rPr>
        <w:t>can</w:t>
      </w:r>
      <w:r w:rsidRPr="003E2385">
        <w:rPr>
          <w:rStyle w:val="StyleUnderline"/>
        </w:rPr>
        <w:t xml:space="preserve"> </w:t>
      </w:r>
      <w:r w:rsidRPr="00996312">
        <w:rPr>
          <w:rStyle w:val="StyleUnderline"/>
          <w:vanish/>
        </w:rPr>
        <w:t>even</w:t>
      </w:r>
      <w:r w:rsidRPr="003E2385">
        <w:rPr>
          <w:rStyle w:val="StyleUnderline"/>
        </w:rPr>
        <w:t xml:space="preserve"> </w:t>
      </w:r>
      <w:r w:rsidRPr="00996312">
        <w:rPr>
          <w:rStyle w:val="StyleUnderline"/>
          <w:vanish/>
        </w:rPr>
        <w:t>impair</w:t>
      </w:r>
      <w:r w:rsidRPr="003E2385">
        <w:rPr>
          <w:rStyle w:val="StyleUnderline"/>
        </w:rPr>
        <w:t xml:space="preserve"> </w:t>
      </w:r>
      <w:r w:rsidRPr="00996312">
        <w:rPr>
          <w:rStyle w:val="StyleUnderline"/>
          <w:vanish/>
        </w:rPr>
        <w:t>water</w:t>
      </w:r>
      <w:r w:rsidRPr="003E2385">
        <w:rPr>
          <w:rStyle w:val="StyleUnderline"/>
        </w:rPr>
        <w:t xml:space="preserve"> </w:t>
      </w:r>
      <w:r w:rsidRPr="00996312">
        <w:rPr>
          <w:rStyle w:val="StyleUnderline"/>
          <w:vanish/>
        </w:rPr>
        <w:t>quality</w:t>
      </w:r>
      <w:r w:rsidRPr="003E2385">
        <w:rPr>
          <w:rStyle w:val="StyleUnderline"/>
        </w:rPr>
        <w:t xml:space="preserve"> </w:t>
      </w:r>
      <w:r w:rsidRPr="00996312">
        <w:rPr>
          <w:rStyle w:val="StyleUnderline"/>
          <w:vanish/>
        </w:rPr>
        <w:t>because</w:t>
      </w:r>
      <w:r w:rsidRPr="003E2385">
        <w:rPr>
          <w:rStyle w:val="StyleUnderline"/>
        </w:rPr>
        <w:t xml:space="preserve"> </w:t>
      </w:r>
      <w:r w:rsidRPr="00996312">
        <w:rPr>
          <w:rStyle w:val="StyleUnderline"/>
          <w:vanish/>
        </w:rPr>
        <w:t>it</w:t>
      </w:r>
      <w:r w:rsidRPr="003E2385">
        <w:rPr>
          <w:rStyle w:val="StyleUnderline"/>
        </w:rPr>
        <w:t xml:space="preserve"> </w:t>
      </w:r>
      <w:r w:rsidRPr="00996312">
        <w:rPr>
          <w:rStyle w:val="StyleUnderline"/>
          <w:vanish/>
        </w:rPr>
        <w:t>is</w:t>
      </w:r>
      <w:r w:rsidRPr="003E2385">
        <w:rPr>
          <w:rStyle w:val="StyleUnderline"/>
        </w:rPr>
        <w:t xml:space="preserve"> </w:t>
      </w:r>
      <w:r w:rsidRPr="00996312">
        <w:rPr>
          <w:rStyle w:val="StyleUnderline"/>
          <w:vanish/>
        </w:rPr>
        <w:t>associated</w:t>
      </w:r>
      <w:r w:rsidRPr="003E2385">
        <w:rPr>
          <w:rStyle w:val="StyleUnderline"/>
        </w:rPr>
        <w:t xml:space="preserve"> </w:t>
      </w:r>
      <w:r w:rsidRPr="00996312">
        <w:rPr>
          <w:rStyle w:val="StyleUnderline"/>
          <w:vanish/>
        </w:rPr>
        <w:t>with</w:t>
      </w:r>
      <w:r w:rsidRPr="003E2385">
        <w:rPr>
          <w:rStyle w:val="StyleUnderline"/>
        </w:rPr>
        <w:t xml:space="preserve"> </w:t>
      </w:r>
      <w:r w:rsidRPr="00996312">
        <w:rPr>
          <w:rStyle w:val="StyleUnderline"/>
          <w:vanish/>
        </w:rPr>
        <w:t>heavy</w:t>
      </w:r>
      <w:r w:rsidRPr="003E2385">
        <w:rPr>
          <w:rStyle w:val="StyleUnderline"/>
        </w:rPr>
        <w:t xml:space="preserve"> </w:t>
      </w:r>
      <w:r w:rsidRPr="00996312">
        <w:rPr>
          <w:rStyle w:val="StyleUnderline"/>
          <w:vanish/>
        </w:rPr>
        <w:t>rains</w:t>
      </w:r>
      <w:r w:rsidRPr="003E2385">
        <w:rPr>
          <w:rStyle w:val="StyleUnderline"/>
        </w:rPr>
        <w:t xml:space="preserve"> </w:t>
      </w:r>
      <w:r w:rsidRPr="00996312">
        <w:rPr>
          <w:rStyle w:val="StyleUnderline"/>
          <w:vanish/>
        </w:rPr>
        <w:t>that</w:t>
      </w:r>
      <w:r w:rsidRPr="003E2385">
        <w:rPr>
          <w:rStyle w:val="StyleUnderline"/>
        </w:rPr>
        <w:t xml:space="preserve"> </w:t>
      </w:r>
      <w:r w:rsidRPr="001B6CFE">
        <w:rPr>
          <w:rStyle w:val="StyleUnderline"/>
          <w:highlight w:val="cyan"/>
        </w:rPr>
        <w:t>overwhelm sewage treatment</w:t>
      </w:r>
      <w:r w:rsidRPr="003E2385">
        <w:rPr>
          <w:rStyle w:val="StyleUnderline"/>
        </w:rPr>
        <w:t xml:space="preserve"> </w:t>
      </w:r>
      <w:r w:rsidRPr="00996312">
        <w:rPr>
          <w:rStyle w:val="StyleUnderline"/>
          <w:vanish/>
        </w:rPr>
        <w:t>facilities,</w:t>
      </w:r>
      <w:r w:rsidRPr="003E2385">
        <w:rPr>
          <w:rStyle w:val="StyleUnderline"/>
        </w:rPr>
        <w:t xml:space="preserve"> </w:t>
      </w:r>
      <w:r w:rsidRPr="00996312">
        <w:rPr>
          <w:rStyle w:val="StyleUnderline"/>
          <w:vanish/>
        </w:rPr>
        <w:t>or</w:t>
      </w:r>
      <w:r w:rsidRPr="003E2385">
        <w:rPr>
          <w:rStyle w:val="StyleUnderline"/>
        </w:rPr>
        <w:t xml:space="preserve"> </w:t>
      </w:r>
      <w:r w:rsidRPr="00996312">
        <w:rPr>
          <w:rStyle w:val="StyleUnderline"/>
          <w:vanish/>
        </w:rPr>
        <w:t>because</w:t>
      </w:r>
      <w:r w:rsidRPr="003E2385">
        <w:rPr>
          <w:rStyle w:val="StyleUnderline"/>
        </w:rPr>
        <w:t xml:space="preserve"> </w:t>
      </w:r>
      <w:r w:rsidRPr="00996312">
        <w:rPr>
          <w:rStyle w:val="StyleUnderline"/>
          <w:vanish/>
        </w:rPr>
        <w:t>it</w:t>
      </w:r>
      <w:r w:rsidRPr="003E2385">
        <w:rPr>
          <w:rStyle w:val="StyleUnderline"/>
        </w:rPr>
        <w:t xml:space="preserve"> </w:t>
      </w:r>
      <w:r w:rsidRPr="00996312">
        <w:rPr>
          <w:rStyle w:val="StyleUnderline"/>
          <w:vanish/>
        </w:rPr>
        <w:t>results</w:t>
      </w:r>
      <w:r w:rsidRPr="003E2385">
        <w:rPr>
          <w:rStyle w:val="StyleUnderline"/>
        </w:rPr>
        <w:t xml:space="preserve"> </w:t>
      </w:r>
      <w:r w:rsidRPr="00996312">
        <w:rPr>
          <w:rStyle w:val="StyleUnderline"/>
          <w:vanish/>
        </w:rPr>
        <w:t>in</w:t>
      </w:r>
      <w:r w:rsidRPr="003E2385">
        <w:rPr>
          <w:rStyle w:val="StyleUnderline"/>
        </w:rPr>
        <w:t xml:space="preserve"> </w:t>
      </w:r>
      <w:r w:rsidRPr="00996312">
        <w:rPr>
          <w:rStyle w:val="StyleUnderline"/>
          <w:vanish/>
        </w:rPr>
        <w:t>higher</w:t>
      </w:r>
      <w:r w:rsidRPr="003E2385">
        <w:rPr>
          <w:rStyle w:val="StyleUnderline"/>
        </w:rPr>
        <w:t xml:space="preserve"> </w:t>
      </w:r>
      <w:r w:rsidRPr="00996312">
        <w:rPr>
          <w:rStyle w:val="StyleUnderline"/>
          <w:vanish/>
        </w:rPr>
        <w:t>concentrations</w:t>
      </w:r>
      <w:r w:rsidRPr="003E2385">
        <w:rPr>
          <w:rStyle w:val="StyleUnderline"/>
        </w:rPr>
        <w:t xml:space="preserve"> </w:t>
      </w:r>
      <w:r w:rsidRPr="00996312">
        <w:rPr>
          <w:rStyle w:val="StyleUnderline"/>
          <w:vanish/>
        </w:rPr>
        <w:t>of</w:t>
      </w:r>
      <w:r w:rsidRPr="003E2385">
        <w:rPr>
          <w:rStyle w:val="StyleUnderline"/>
        </w:rPr>
        <w:t xml:space="preserve"> </w:t>
      </w:r>
      <w:r w:rsidRPr="00996312">
        <w:rPr>
          <w:rStyle w:val="StyleUnderline"/>
          <w:vanish/>
        </w:rPr>
        <w:t>pollutants</w:t>
      </w:r>
      <w:r w:rsidRPr="00BB4421">
        <w:rPr>
          <w:sz w:val="14"/>
        </w:rPr>
        <w:t xml:space="preserve"> </w:t>
      </w:r>
      <w:r w:rsidRPr="00996312">
        <w:rPr>
          <w:vanish/>
          <w:sz w:val="14"/>
        </w:rPr>
        <w:t>in</w:t>
      </w:r>
      <w:r w:rsidRPr="00BB4421">
        <w:rPr>
          <w:sz w:val="14"/>
        </w:rPr>
        <w:t xml:space="preserve"> </w:t>
      </w:r>
      <w:r w:rsidRPr="00996312">
        <w:rPr>
          <w:vanish/>
          <w:sz w:val="14"/>
        </w:rPr>
        <w:t>groundwater</w:t>
      </w:r>
      <w:r w:rsidRPr="00BB4421">
        <w:rPr>
          <w:sz w:val="14"/>
        </w:rPr>
        <w:t xml:space="preserve"> </w:t>
      </w:r>
      <w:r w:rsidRPr="00996312">
        <w:rPr>
          <w:vanish/>
          <w:sz w:val="14"/>
        </w:rPr>
        <w:t>as</w:t>
      </w:r>
      <w:r w:rsidRPr="00BB4421">
        <w:rPr>
          <w:sz w:val="14"/>
        </w:rPr>
        <w:t xml:space="preserve"> </w:t>
      </w:r>
      <w:r w:rsidRPr="00996312">
        <w:rPr>
          <w:vanish/>
          <w:sz w:val="14"/>
        </w:rPr>
        <w:t>a</w:t>
      </w:r>
      <w:r w:rsidRPr="00BB4421">
        <w:rPr>
          <w:sz w:val="14"/>
        </w:rPr>
        <w:t xml:space="preserve"> </w:t>
      </w:r>
      <w:r w:rsidRPr="00996312">
        <w:rPr>
          <w:vanish/>
          <w:sz w:val="14"/>
        </w:rPr>
        <w:t>result</w:t>
      </w:r>
      <w:r w:rsidRPr="00BB4421">
        <w:rPr>
          <w:sz w:val="14"/>
        </w:rPr>
        <w:t xml:space="preserve"> </w:t>
      </w:r>
      <w:r w:rsidRPr="00996312">
        <w:rPr>
          <w:vanish/>
          <w:sz w:val="14"/>
        </w:rPr>
        <w:t>of</w:t>
      </w:r>
      <w:r w:rsidRPr="00BB4421">
        <w:rPr>
          <w:sz w:val="14"/>
        </w:rPr>
        <w:t xml:space="preserve"> </w:t>
      </w:r>
      <w:r w:rsidRPr="00996312">
        <w:rPr>
          <w:vanish/>
          <w:sz w:val="14"/>
        </w:rPr>
        <w:t>enhanced</w:t>
      </w:r>
      <w:r w:rsidRPr="00BB4421">
        <w:rPr>
          <w:sz w:val="14"/>
        </w:rPr>
        <w:t xml:space="preserve"> </w:t>
      </w:r>
      <w:r w:rsidRPr="00996312">
        <w:rPr>
          <w:vanish/>
          <w:sz w:val="14"/>
        </w:rPr>
        <w:t>evaporation</w:t>
      </w:r>
      <w:r w:rsidRPr="00BB4421">
        <w:rPr>
          <w:sz w:val="14"/>
        </w:rPr>
        <w:t xml:space="preserve"> </w:t>
      </w:r>
      <w:r w:rsidRPr="00996312">
        <w:rPr>
          <w:vanish/>
          <w:sz w:val="14"/>
        </w:rPr>
        <w:t>and</w:t>
      </w:r>
      <w:r w:rsidRPr="00BB4421">
        <w:rPr>
          <w:sz w:val="14"/>
        </w:rPr>
        <w:t xml:space="preserve"> </w:t>
      </w:r>
      <w:r w:rsidRPr="00996312">
        <w:rPr>
          <w:vanish/>
          <w:sz w:val="14"/>
        </w:rPr>
        <w:t>reduced</w:t>
      </w:r>
      <w:r w:rsidRPr="00BB4421">
        <w:rPr>
          <w:sz w:val="14"/>
        </w:rPr>
        <w:t xml:space="preserve"> </w:t>
      </w:r>
      <w:r w:rsidRPr="00996312">
        <w:rPr>
          <w:vanish/>
          <w:sz w:val="14"/>
        </w:rPr>
        <w:t>groundwater</w:t>
      </w:r>
      <w:r w:rsidRPr="00BB4421">
        <w:rPr>
          <w:sz w:val="14"/>
        </w:rPr>
        <w:t xml:space="preserve"> </w:t>
      </w:r>
      <w:r w:rsidRPr="00996312">
        <w:rPr>
          <w:vanish/>
          <w:sz w:val="14"/>
        </w:rPr>
        <w:t>recharge.</w:t>
      </w:r>
      <w:r w:rsidRPr="00BB4421">
        <w:rPr>
          <w:sz w:val="14"/>
        </w:rPr>
        <w:t xml:space="preserve"> </w:t>
      </w:r>
      <w:r w:rsidRPr="00996312">
        <w:rPr>
          <w:rStyle w:val="StyleUnderline"/>
          <w:vanish/>
        </w:rPr>
        <w:t>Ample</w:t>
      </w:r>
      <w:r w:rsidRPr="003E2385">
        <w:rPr>
          <w:rStyle w:val="StyleUnderline"/>
        </w:rPr>
        <w:t xml:space="preserve"> </w:t>
      </w:r>
      <w:r w:rsidRPr="00996312">
        <w:rPr>
          <w:rStyle w:val="StyleUnderline"/>
          <w:vanish/>
        </w:rPr>
        <w:t>clean</w:t>
      </w:r>
      <w:r w:rsidRPr="003E2385">
        <w:rPr>
          <w:rStyle w:val="StyleUnderline"/>
        </w:rPr>
        <w:t xml:space="preserve"> </w:t>
      </w:r>
      <w:r w:rsidRPr="00996312">
        <w:rPr>
          <w:rStyle w:val="StyleUnderline"/>
          <w:vanish/>
        </w:rPr>
        <w:t>water</w:t>
      </w:r>
      <w:r w:rsidRPr="00BB4421">
        <w:rPr>
          <w:sz w:val="14"/>
        </w:rPr>
        <w:t xml:space="preserve"> </w:t>
      </w:r>
      <w:r w:rsidRPr="00996312">
        <w:rPr>
          <w:vanish/>
          <w:sz w:val="14"/>
        </w:rPr>
        <w:t>is</w:t>
      </w:r>
      <w:r w:rsidRPr="00BB4421">
        <w:rPr>
          <w:sz w:val="14"/>
        </w:rPr>
        <w:t xml:space="preserve"> </w:t>
      </w:r>
      <w:r w:rsidRPr="00996312">
        <w:rPr>
          <w:vanish/>
          <w:sz w:val="14"/>
        </w:rPr>
        <w:t>not</w:t>
      </w:r>
      <w:r w:rsidRPr="00BB4421">
        <w:rPr>
          <w:sz w:val="14"/>
        </w:rPr>
        <w:t xml:space="preserve"> </w:t>
      </w:r>
      <w:r w:rsidRPr="00996312">
        <w:rPr>
          <w:vanish/>
          <w:sz w:val="14"/>
        </w:rPr>
        <w:t>a</w:t>
      </w:r>
      <w:r w:rsidRPr="00BB4421">
        <w:rPr>
          <w:sz w:val="14"/>
        </w:rPr>
        <w:t xml:space="preserve"> </w:t>
      </w:r>
      <w:r w:rsidRPr="00996312">
        <w:rPr>
          <w:vanish/>
          <w:sz w:val="14"/>
        </w:rPr>
        <w:t>luxury—it</w:t>
      </w:r>
      <w:r w:rsidRPr="00BB4421">
        <w:rPr>
          <w:sz w:val="14"/>
        </w:rPr>
        <w:t xml:space="preserve"> </w:t>
      </w:r>
      <w:r w:rsidRPr="00996312">
        <w:rPr>
          <w:rStyle w:val="StyleUnderline"/>
          <w:vanish/>
        </w:rPr>
        <w:t>is</w:t>
      </w:r>
      <w:r w:rsidRPr="003E2385">
        <w:rPr>
          <w:rStyle w:val="StyleUnderline"/>
        </w:rPr>
        <w:t xml:space="preserve"> </w:t>
      </w:r>
      <w:r w:rsidRPr="00996312">
        <w:rPr>
          <w:rStyle w:val="StyleUnderline"/>
          <w:vanish/>
        </w:rPr>
        <w:t>essential</w:t>
      </w:r>
      <w:r w:rsidRPr="003E2385">
        <w:rPr>
          <w:rStyle w:val="StyleUnderline"/>
        </w:rPr>
        <w:t xml:space="preserve"> </w:t>
      </w:r>
      <w:r w:rsidRPr="00996312">
        <w:rPr>
          <w:rStyle w:val="StyleUnderline"/>
          <w:vanish/>
        </w:rPr>
        <w:t>for</w:t>
      </w:r>
      <w:r w:rsidRPr="003E2385">
        <w:rPr>
          <w:rStyle w:val="StyleUnderline"/>
        </w:rPr>
        <w:t xml:space="preserve"> </w:t>
      </w:r>
      <w:r w:rsidRPr="00996312">
        <w:rPr>
          <w:rStyle w:val="StyleUnderline"/>
          <w:vanish/>
        </w:rPr>
        <w:t>human</w:t>
      </w:r>
      <w:r w:rsidRPr="003E2385">
        <w:rPr>
          <w:rStyle w:val="StyleUnderline"/>
        </w:rPr>
        <w:t xml:space="preserve"> </w:t>
      </w:r>
      <w:r w:rsidRPr="00996312">
        <w:rPr>
          <w:rStyle w:val="StyleUnderline"/>
          <w:vanish/>
        </w:rPr>
        <w:t>survival.</w:t>
      </w:r>
      <w:r w:rsidRPr="00BB4421">
        <w:rPr>
          <w:sz w:val="14"/>
        </w:rPr>
        <w:t xml:space="preserve"> </w:t>
      </w:r>
      <w:r w:rsidRPr="00996312">
        <w:rPr>
          <w:vanish/>
          <w:sz w:val="14"/>
        </w:rPr>
        <w:t>Consequently,</w:t>
      </w:r>
      <w:r w:rsidRPr="00BB4421">
        <w:rPr>
          <w:sz w:val="14"/>
        </w:rPr>
        <w:t xml:space="preserve"> </w:t>
      </w:r>
      <w:r w:rsidRPr="00996312">
        <w:rPr>
          <w:rStyle w:val="StyleUnderline"/>
          <w:vanish/>
        </w:rPr>
        <w:t>cities,</w:t>
      </w:r>
      <w:r w:rsidRPr="003E2385">
        <w:rPr>
          <w:rStyle w:val="StyleUnderline"/>
        </w:rPr>
        <w:t xml:space="preserve"> </w:t>
      </w:r>
      <w:r w:rsidRPr="00996312">
        <w:rPr>
          <w:rStyle w:val="StyleUnderline"/>
          <w:vanish/>
        </w:rPr>
        <w:t>regions</w:t>
      </w:r>
      <w:r w:rsidRPr="003E2385">
        <w:rPr>
          <w:rStyle w:val="StyleUnderline"/>
        </w:rPr>
        <w:t xml:space="preserve"> </w:t>
      </w:r>
      <w:r w:rsidRPr="00996312">
        <w:rPr>
          <w:rStyle w:val="StyleUnderline"/>
          <w:vanish/>
        </w:rPr>
        <w:t>and</w:t>
      </w:r>
      <w:r w:rsidRPr="003E2385">
        <w:rPr>
          <w:rStyle w:val="StyleUnderline"/>
        </w:rPr>
        <w:t xml:space="preserve"> </w:t>
      </w:r>
      <w:r w:rsidRPr="001B6CFE">
        <w:rPr>
          <w:rStyle w:val="StyleUnderline"/>
          <w:highlight w:val="cyan"/>
        </w:rPr>
        <w:t>nations</w:t>
      </w:r>
      <w:r w:rsidRPr="003E2385">
        <w:rPr>
          <w:rStyle w:val="StyleUnderline"/>
        </w:rPr>
        <w:t xml:space="preserve"> </w:t>
      </w:r>
      <w:r w:rsidRPr="00996312">
        <w:rPr>
          <w:rStyle w:val="StyleUnderline"/>
          <w:vanish/>
        </w:rPr>
        <w:t>that</w:t>
      </w:r>
      <w:r w:rsidRPr="003E2385">
        <w:rPr>
          <w:rStyle w:val="StyleUnderline"/>
        </w:rPr>
        <w:t xml:space="preserve"> </w:t>
      </w:r>
      <w:r w:rsidRPr="00996312">
        <w:rPr>
          <w:rStyle w:val="StyleUnderline"/>
          <w:vanish/>
        </w:rPr>
        <w:t>lack</w:t>
      </w:r>
      <w:r w:rsidRPr="003E2385">
        <w:rPr>
          <w:rStyle w:val="StyleUnderline"/>
        </w:rPr>
        <w:t xml:space="preserve"> </w:t>
      </w:r>
      <w:r w:rsidRPr="00996312">
        <w:rPr>
          <w:rStyle w:val="StyleUnderline"/>
          <w:vanish/>
        </w:rPr>
        <w:t>clean</w:t>
      </w:r>
      <w:r w:rsidRPr="003E2385">
        <w:rPr>
          <w:rStyle w:val="StyleUnderline"/>
        </w:rPr>
        <w:t xml:space="preserve"> </w:t>
      </w:r>
      <w:r w:rsidRPr="00996312">
        <w:rPr>
          <w:rStyle w:val="StyleUnderline"/>
          <w:vanish/>
        </w:rPr>
        <w:t>freshwater</w:t>
      </w:r>
      <w:r w:rsidRPr="003E2385">
        <w:rPr>
          <w:rStyle w:val="StyleUnderline"/>
        </w:rPr>
        <w:t xml:space="preserve"> </w:t>
      </w:r>
      <w:r w:rsidRPr="001B6CFE">
        <w:rPr>
          <w:rStyle w:val="StyleUnderline"/>
          <w:highlight w:val="cyan"/>
        </w:rPr>
        <w:t>are vulnerable to</w:t>
      </w:r>
      <w:r w:rsidRPr="003E2385">
        <w:rPr>
          <w:rStyle w:val="StyleUnderline"/>
        </w:rPr>
        <w:t xml:space="preserve"> </w:t>
      </w:r>
      <w:r w:rsidRPr="00996312">
        <w:rPr>
          <w:rStyle w:val="StyleUnderline"/>
          <w:vanish/>
        </w:rPr>
        <w:t>social</w:t>
      </w:r>
      <w:r w:rsidRPr="003E2385">
        <w:rPr>
          <w:rStyle w:val="StyleUnderline"/>
        </w:rPr>
        <w:t xml:space="preserve"> </w:t>
      </w:r>
      <w:r w:rsidRPr="00996312">
        <w:rPr>
          <w:rStyle w:val="StyleUnderline"/>
          <w:vanish/>
        </w:rPr>
        <w:t>disruption</w:t>
      </w:r>
      <w:r w:rsidRPr="003E2385">
        <w:rPr>
          <w:rStyle w:val="StyleUnderline"/>
        </w:rPr>
        <w:t xml:space="preserve"> </w:t>
      </w:r>
      <w:r w:rsidRPr="00996312">
        <w:rPr>
          <w:rStyle w:val="StyleUnderline"/>
          <w:vanish/>
        </w:rPr>
        <w:t>and</w:t>
      </w:r>
      <w:r w:rsidRPr="003E2385">
        <w:rPr>
          <w:rStyle w:val="StyleUnderline"/>
        </w:rPr>
        <w:t xml:space="preserve"> </w:t>
      </w:r>
      <w:r w:rsidRPr="001B6CFE">
        <w:rPr>
          <w:rStyle w:val="Emphasis"/>
          <w:highlight w:val="cyan"/>
        </w:rPr>
        <w:t>disease</w:t>
      </w:r>
      <w:r w:rsidRPr="00996312">
        <w:rPr>
          <w:vanish/>
          <w:sz w:val="14"/>
        </w:rPr>
        <w:t>.</w:t>
      </w:r>
    </w:p>
    <w:p w14:paraId="595E7F70" w14:textId="77777777" w:rsidR="005D7438" w:rsidRPr="00996312" w:rsidRDefault="005D7438" w:rsidP="005D7438">
      <w:pPr>
        <w:rPr>
          <w:vanish/>
          <w:sz w:val="14"/>
        </w:rPr>
      </w:pPr>
      <w:r w:rsidRPr="00996312">
        <w:rPr>
          <w:vanish/>
          <w:sz w:val="14"/>
        </w:rPr>
        <w:t>Finally,</w:t>
      </w:r>
      <w:r w:rsidRPr="00BB4421">
        <w:rPr>
          <w:sz w:val="14"/>
        </w:rPr>
        <w:t xml:space="preserve"> </w:t>
      </w:r>
      <w:r w:rsidRPr="00996312">
        <w:rPr>
          <w:rStyle w:val="StyleUnderline"/>
          <w:vanish/>
        </w:rPr>
        <w:t>ocean</w:t>
      </w:r>
      <w:r w:rsidRPr="003E2385">
        <w:rPr>
          <w:rStyle w:val="StyleUnderline"/>
        </w:rPr>
        <w:t xml:space="preserve"> </w:t>
      </w:r>
      <w:r w:rsidRPr="00996312">
        <w:rPr>
          <w:rStyle w:val="StyleUnderline"/>
          <w:vanish/>
        </w:rPr>
        <w:t>acidification</w:t>
      </w:r>
      <w:r w:rsidRPr="003E2385">
        <w:rPr>
          <w:rStyle w:val="StyleUnderline"/>
        </w:rPr>
        <w:t xml:space="preserve"> </w:t>
      </w:r>
      <w:r w:rsidRPr="00996312">
        <w:rPr>
          <w:rStyle w:val="StyleUnderline"/>
          <w:vanish/>
        </w:rPr>
        <w:t>is</w:t>
      </w:r>
      <w:r w:rsidRPr="003E2385">
        <w:rPr>
          <w:rStyle w:val="StyleUnderline"/>
        </w:rPr>
        <w:t xml:space="preserve"> </w:t>
      </w:r>
      <w:r w:rsidRPr="00996312">
        <w:rPr>
          <w:rStyle w:val="StyleUnderline"/>
          <w:vanish/>
        </w:rPr>
        <w:t>linked</w:t>
      </w:r>
      <w:r w:rsidRPr="003E2385">
        <w:rPr>
          <w:rStyle w:val="StyleUnderline"/>
        </w:rPr>
        <w:t xml:space="preserve"> </w:t>
      </w:r>
      <w:r w:rsidRPr="00996312">
        <w:rPr>
          <w:rStyle w:val="StyleUnderline"/>
          <w:vanish/>
        </w:rPr>
        <w:t>to</w:t>
      </w:r>
      <w:r w:rsidRPr="003E2385">
        <w:rPr>
          <w:rStyle w:val="StyleUnderline"/>
        </w:rPr>
        <w:t xml:space="preserve"> </w:t>
      </w:r>
      <w:r w:rsidRPr="00996312">
        <w:rPr>
          <w:rStyle w:val="StyleUnderline"/>
          <w:vanish/>
        </w:rPr>
        <w:t>climate</w:t>
      </w:r>
      <w:r w:rsidRPr="003E2385">
        <w:rPr>
          <w:rStyle w:val="StyleUnderline"/>
        </w:rPr>
        <w:t xml:space="preserve"> </w:t>
      </w:r>
      <w:r w:rsidRPr="00996312">
        <w:rPr>
          <w:rStyle w:val="StyleUnderline"/>
          <w:vanish/>
        </w:rPr>
        <w:t>change</w:t>
      </w:r>
      <w:r w:rsidRPr="003E2385">
        <w:rPr>
          <w:rStyle w:val="StyleUnderline"/>
        </w:rPr>
        <w:t xml:space="preserve"> </w:t>
      </w:r>
      <w:r w:rsidRPr="00996312">
        <w:rPr>
          <w:rStyle w:val="StyleUnderline"/>
          <w:vanish/>
        </w:rPr>
        <w:t>because</w:t>
      </w:r>
      <w:r w:rsidRPr="003E2385">
        <w:rPr>
          <w:rStyle w:val="StyleUnderline"/>
        </w:rPr>
        <w:t xml:space="preserve"> </w:t>
      </w:r>
      <w:r w:rsidRPr="00996312">
        <w:rPr>
          <w:rStyle w:val="StyleUnderline"/>
          <w:vanish/>
        </w:rPr>
        <w:t>it</w:t>
      </w:r>
      <w:r w:rsidRPr="003E2385">
        <w:rPr>
          <w:rStyle w:val="StyleUnderline"/>
        </w:rPr>
        <w:t xml:space="preserve"> </w:t>
      </w:r>
      <w:r w:rsidRPr="00996312">
        <w:rPr>
          <w:rStyle w:val="StyleUnderline"/>
          <w:vanish/>
        </w:rPr>
        <w:t>is</w:t>
      </w:r>
      <w:r w:rsidRPr="003E2385">
        <w:rPr>
          <w:rStyle w:val="StyleUnderline"/>
        </w:rPr>
        <w:t xml:space="preserve"> </w:t>
      </w:r>
      <w:r w:rsidRPr="00996312">
        <w:rPr>
          <w:rStyle w:val="StyleUnderline"/>
          <w:vanish/>
        </w:rPr>
        <w:t>driven</w:t>
      </w:r>
      <w:r w:rsidRPr="003E2385">
        <w:rPr>
          <w:rStyle w:val="StyleUnderline"/>
        </w:rPr>
        <w:t xml:space="preserve"> </w:t>
      </w:r>
      <w:r w:rsidRPr="00996312">
        <w:rPr>
          <w:rStyle w:val="StyleUnderline"/>
          <w:vanish/>
        </w:rPr>
        <w:t>by</w:t>
      </w:r>
      <w:r w:rsidRPr="003E2385">
        <w:rPr>
          <w:rStyle w:val="StyleUnderline"/>
        </w:rPr>
        <w:t xml:space="preserve"> </w:t>
      </w:r>
      <w:r w:rsidRPr="00996312">
        <w:rPr>
          <w:rStyle w:val="StyleUnderline"/>
          <w:vanish/>
        </w:rPr>
        <w:t>CO2</w:t>
      </w:r>
      <w:r w:rsidRPr="003E2385">
        <w:rPr>
          <w:rStyle w:val="StyleUnderline"/>
        </w:rPr>
        <w:t xml:space="preserve"> </w:t>
      </w:r>
      <w:r w:rsidRPr="00996312">
        <w:rPr>
          <w:rStyle w:val="StyleUnderline"/>
          <w:vanish/>
        </w:rPr>
        <w:t>emissions</w:t>
      </w:r>
      <w:r w:rsidRPr="003E2385">
        <w:rPr>
          <w:rStyle w:val="StyleUnderline"/>
        </w:rPr>
        <w:t xml:space="preserve"> </w:t>
      </w:r>
      <w:r w:rsidRPr="00996312">
        <w:rPr>
          <w:rStyle w:val="StyleUnderline"/>
          <w:vanish/>
        </w:rPr>
        <w:t>just</w:t>
      </w:r>
      <w:r w:rsidRPr="003E2385">
        <w:rPr>
          <w:rStyle w:val="StyleUnderline"/>
        </w:rPr>
        <w:t xml:space="preserve"> </w:t>
      </w:r>
      <w:r w:rsidRPr="00996312">
        <w:rPr>
          <w:rStyle w:val="StyleUnderline"/>
          <w:vanish/>
        </w:rPr>
        <w:t>as</w:t>
      </w:r>
      <w:r w:rsidRPr="003E2385">
        <w:rPr>
          <w:rStyle w:val="StyleUnderline"/>
        </w:rPr>
        <w:t xml:space="preserve"> </w:t>
      </w:r>
      <w:r w:rsidRPr="00996312">
        <w:rPr>
          <w:rStyle w:val="StyleUnderline"/>
          <w:vanish/>
        </w:rPr>
        <w:t>global</w:t>
      </w:r>
      <w:r w:rsidRPr="003E2385">
        <w:rPr>
          <w:rStyle w:val="StyleUnderline"/>
        </w:rPr>
        <w:t xml:space="preserve"> </w:t>
      </w:r>
      <w:r w:rsidRPr="00996312">
        <w:rPr>
          <w:rStyle w:val="StyleUnderline"/>
          <w:vanish/>
        </w:rPr>
        <w:t>warming</w:t>
      </w:r>
      <w:r w:rsidRPr="003E2385">
        <w:rPr>
          <w:rStyle w:val="StyleUnderline"/>
        </w:rPr>
        <w:t xml:space="preserve"> </w:t>
      </w:r>
      <w:r w:rsidRPr="00996312">
        <w:rPr>
          <w:rStyle w:val="StyleUnderline"/>
          <w:vanish/>
        </w:rPr>
        <w:t>is.</w:t>
      </w:r>
      <w:r w:rsidRPr="003E2385">
        <w:rPr>
          <w:rStyle w:val="StyleUnderline"/>
        </w:rPr>
        <w:t xml:space="preserve"> </w:t>
      </w:r>
      <w:r w:rsidRPr="00996312">
        <w:rPr>
          <w:rStyle w:val="StyleUnderline"/>
          <w:vanish/>
        </w:rPr>
        <w:t>With</w:t>
      </w:r>
      <w:r w:rsidRPr="003E2385">
        <w:rPr>
          <w:rStyle w:val="StyleUnderline"/>
        </w:rPr>
        <w:t xml:space="preserve"> </w:t>
      </w:r>
      <w:r w:rsidRPr="00996312">
        <w:rPr>
          <w:rStyle w:val="StyleUnderline"/>
          <w:vanish/>
        </w:rPr>
        <w:t>close</w:t>
      </w:r>
      <w:r w:rsidRPr="003E2385">
        <w:rPr>
          <w:rStyle w:val="StyleUnderline"/>
        </w:rPr>
        <w:t xml:space="preserve"> </w:t>
      </w:r>
      <w:r w:rsidRPr="00996312">
        <w:rPr>
          <w:rStyle w:val="StyleUnderline"/>
          <w:vanish/>
        </w:rPr>
        <w:t>to</w:t>
      </w:r>
      <w:r w:rsidRPr="003E2385">
        <w:rPr>
          <w:rStyle w:val="StyleUnderline"/>
        </w:rPr>
        <w:t xml:space="preserve"> </w:t>
      </w:r>
      <w:r w:rsidRPr="00996312">
        <w:rPr>
          <w:rStyle w:val="StyleUnderline"/>
          <w:vanish/>
        </w:rPr>
        <w:t>20%</w:t>
      </w:r>
      <w:r w:rsidRPr="003E2385">
        <w:rPr>
          <w:rStyle w:val="StyleUnderline"/>
        </w:rPr>
        <w:t xml:space="preserve"> </w:t>
      </w:r>
      <w:r w:rsidRPr="00996312">
        <w:rPr>
          <w:rStyle w:val="StyleUnderline"/>
          <w:vanish/>
        </w:rPr>
        <w:t>of</w:t>
      </w:r>
      <w:r w:rsidRPr="00BB4421">
        <w:rPr>
          <w:sz w:val="14"/>
        </w:rPr>
        <w:t xml:space="preserve"> </w:t>
      </w:r>
      <w:r w:rsidRPr="00996312">
        <w:rPr>
          <w:vanish/>
          <w:sz w:val="14"/>
        </w:rPr>
        <w:t>the</w:t>
      </w:r>
      <w:r w:rsidRPr="00BB4421">
        <w:rPr>
          <w:sz w:val="14"/>
        </w:rPr>
        <w:t xml:space="preserve"> </w:t>
      </w:r>
      <w:r w:rsidRPr="00996312">
        <w:rPr>
          <w:vanish/>
          <w:sz w:val="14"/>
        </w:rPr>
        <w:t>world’s</w:t>
      </w:r>
      <w:r w:rsidRPr="00BB4421">
        <w:rPr>
          <w:sz w:val="14"/>
        </w:rPr>
        <w:t xml:space="preserve"> </w:t>
      </w:r>
      <w:r w:rsidRPr="00996312">
        <w:rPr>
          <w:rStyle w:val="StyleUnderline"/>
          <w:vanish/>
        </w:rPr>
        <w:t>protein</w:t>
      </w:r>
      <w:r w:rsidRPr="003E2385">
        <w:rPr>
          <w:rStyle w:val="StyleUnderline"/>
        </w:rPr>
        <w:t xml:space="preserve"> </w:t>
      </w:r>
      <w:r w:rsidRPr="00996312">
        <w:rPr>
          <w:rStyle w:val="StyleUnderline"/>
          <w:vanish/>
        </w:rPr>
        <w:t>coming</w:t>
      </w:r>
      <w:r w:rsidRPr="003E2385">
        <w:rPr>
          <w:rStyle w:val="StyleUnderline"/>
        </w:rPr>
        <w:t xml:space="preserve"> </w:t>
      </w:r>
      <w:r w:rsidRPr="00996312">
        <w:rPr>
          <w:rStyle w:val="StyleUnderline"/>
          <w:vanish/>
        </w:rPr>
        <w:t>from</w:t>
      </w:r>
      <w:r w:rsidRPr="003E2385">
        <w:rPr>
          <w:rStyle w:val="StyleUnderline"/>
        </w:rPr>
        <w:t xml:space="preserve"> </w:t>
      </w:r>
      <w:r w:rsidRPr="00996312">
        <w:rPr>
          <w:rStyle w:val="StyleUnderline"/>
          <w:vanish/>
        </w:rPr>
        <w:t>oceans</w:t>
      </w:r>
      <w:r w:rsidRPr="00BB4421">
        <w:rPr>
          <w:sz w:val="14"/>
        </w:rPr>
        <w:t xml:space="preserve"> </w:t>
      </w:r>
      <w:r w:rsidRPr="00996312">
        <w:rPr>
          <w:vanish/>
          <w:sz w:val="14"/>
        </w:rPr>
        <w:t>(FAO,</w:t>
      </w:r>
      <w:r w:rsidRPr="00BB4421">
        <w:rPr>
          <w:sz w:val="14"/>
        </w:rPr>
        <w:t xml:space="preserve"> </w:t>
      </w:r>
      <w:r w:rsidRPr="00996312">
        <w:rPr>
          <w:vanish/>
          <w:sz w:val="14"/>
        </w:rPr>
        <w:t>2016),</w:t>
      </w:r>
      <w:r w:rsidRPr="00BB4421">
        <w:rPr>
          <w:sz w:val="14"/>
        </w:rPr>
        <w:t xml:space="preserve"> </w:t>
      </w:r>
      <w:r w:rsidRPr="00996312">
        <w:rPr>
          <w:rStyle w:val="StyleUnderline"/>
          <w:vanish/>
        </w:rPr>
        <w:t>the</w:t>
      </w:r>
      <w:r w:rsidRPr="003E2385">
        <w:rPr>
          <w:rStyle w:val="StyleUnderline"/>
        </w:rPr>
        <w:t xml:space="preserve"> </w:t>
      </w:r>
      <w:r w:rsidRPr="00996312">
        <w:rPr>
          <w:rStyle w:val="StyleUnderline"/>
          <w:vanish/>
        </w:rPr>
        <w:t>potential</w:t>
      </w:r>
      <w:r w:rsidRPr="003E2385">
        <w:rPr>
          <w:rStyle w:val="StyleUnderline"/>
        </w:rPr>
        <w:t xml:space="preserve"> </w:t>
      </w:r>
      <w:r w:rsidRPr="00996312">
        <w:rPr>
          <w:rStyle w:val="StyleUnderline"/>
          <w:vanish/>
        </w:rPr>
        <w:t>for</w:t>
      </w:r>
      <w:r w:rsidRPr="003E2385">
        <w:rPr>
          <w:rStyle w:val="StyleUnderline"/>
        </w:rPr>
        <w:t xml:space="preserve"> </w:t>
      </w:r>
      <w:r w:rsidRPr="00996312">
        <w:rPr>
          <w:rStyle w:val="StyleUnderline"/>
          <w:vanish/>
        </w:rPr>
        <w:t>severe</w:t>
      </w:r>
      <w:r w:rsidRPr="003E2385">
        <w:rPr>
          <w:rStyle w:val="StyleUnderline"/>
        </w:rPr>
        <w:t xml:space="preserve"> </w:t>
      </w:r>
      <w:r w:rsidRPr="00996312">
        <w:rPr>
          <w:rStyle w:val="StyleUnderline"/>
          <w:vanish/>
        </w:rPr>
        <w:t>impacts</w:t>
      </w:r>
      <w:r w:rsidRPr="003E2385">
        <w:rPr>
          <w:rStyle w:val="StyleUnderline"/>
        </w:rPr>
        <w:t xml:space="preserve"> </w:t>
      </w:r>
      <w:r w:rsidRPr="00996312">
        <w:rPr>
          <w:rStyle w:val="StyleUnderline"/>
          <w:vanish/>
        </w:rPr>
        <w:t>due</w:t>
      </w:r>
      <w:r w:rsidRPr="003E2385">
        <w:rPr>
          <w:rStyle w:val="StyleUnderline"/>
        </w:rPr>
        <w:t xml:space="preserve"> </w:t>
      </w:r>
      <w:r w:rsidRPr="00996312">
        <w:rPr>
          <w:rStyle w:val="StyleUnderline"/>
          <w:vanish/>
        </w:rPr>
        <w:t>to</w:t>
      </w:r>
      <w:r w:rsidRPr="003E2385">
        <w:rPr>
          <w:rStyle w:val="StyleUnderline"/>
        </w:rPr>
        <w:t xml:space="preserve"> </w:t>
      </w:r>
      <w:r w:rsidRPr="00996312">
        <w:rPr>
          <w:rStyle w:val="StyleUnderline"/>
          <w:vanish/>
        </w:rPr>
        <w:t>acidification</w:t>
      </w:r>
      <w:r w:rsidRPr="003E2385">
        <w:rPr>
          <w:rStyle w:val="StyleUnderline"/>
        </w:rPr>
        <w:t xml:space="preserve"> </w:t>
      </w:r>
      <w:r w:rsidRPr="00996312">
        <w:rPr>
          <w:rStyle w:val="StyleUnderline"/>
          <w:vanish/>
        </w:rPr>
        <w:t>is</w:t>
      </w:r>
      <w:r w:rsidRPr="003E2385">
        <w:rPr>
          <w:rStyle w:val="StyleUnderline"/>
        </w:rPr>
        <w:t xml:space="preserve"> </w:t>
      </w:r>
      <w:r w:rsidRPr="00996312">
        <w:rPr>
          <w:rStyle w:val="StyleUnderline"/>
          <w:vanish/>
        </w:rPr>
        <w:t>obvious</w:t>
      </w:r>
      <w:r w:rsidRPr="00996312">
        <w:rPr>
          <w:vanish/>
          <w:sz w:val="14"/>
        </w:rPr>
        <w:t>.</w:t>
      </w:r>
      <w:r w:rsidRPr="00BB4421">
        <w:rPr>
          <w:sz w:val="14"/>
        </w:rPr>
        <w:t xml:space="preserve"> </w:t>
      </w:r>
      <w:r w:rsidRPr="00996312">
        <w:rPr>
          <w:vanish/>
          <w:sz w:val="14"/>
        </w:rPr>
        <w:t>Less</w:t>
      </w:r>
      <w:r w:rsidRPr="00BB4421">
        <w:rPr>
          <w:sz w:val="14"/>
        </w:rPr>
        <w:t xml:space="preserve"> </w:t>
      </w:r>
      <w:r w:rsidRPr="00996312">
        <w:rPr>
          <w:vanish/>
          <w:sz w:val="14"/>
        </w:rPr>
        <w:t>obvious,</w:t>
      </w:r>
      <w:r w:rsidRPr="00BB4421">
        <w:rPr>
          <w:sz w:val="14"/>
        </w:rPr>
        <w:t xml:space="preserve"> </w:t>
      </w:r>
      <w:r w:rsidRPr="00996312">
        <w:rPr>
          <w:vanish/>
          <w:sz w:val="14"/>
        </w:rPr>
        <w:t>but</w:t>
      </w:r>
      <w:r w:rsidRPr="00BB4421">
        <w:rPr>
          <w:sz w:val="14"/>
        </w:rPr>
        <w:t xml:space="preserve"> </w:t>
      </w:r>
      <w:r w:rsidRPr="00996312">
        <w:rPr>
          <w:vanish/>
          <w:sz w:val="14"/>
        </w:rPr>
        <w:t>perhaps</w:t>
      </w:r>
      <w:r w:rsidRPr="00BB4421">
        <w:rPr>
          <w:sz w:val="14"/>
        </w:rPr>
        <w:t xml:space="preserve"> </w:t>
      </w:r>
      <w:r w:rsidRPr="00996312">
        <w:rPr>
          <w:vanish/>
          <w:sz w:val="14"/>
        </w:rPr>
        <w:t>more</w:t>
      </w:r>
      <w:r w:rsidRPr="00BB4421">
        <w:rPr>
          <w:sz w:val="14"/>
        </w:rPr>
        <w:t xml:space="preserve"> </w:t>
      </w:r>
      <w:r w:rsidRPr="00996312">
        <w:rPr>
          <w:vanish/>
          <w:sz w:val="14"/>
        </w:rPr>
        <w:t>insidious,</w:t>
      </w:r>
      <w:r w:rsidRPr="00BB4421">
        <w:rPr>
          <w:sz w:val="14"/>
        </w:rPr>
        <w:t xml:space="preserve"> </w:t>
      </w:r>
      <w:r w:rsidRPr="00996312">
        <w:rPr>
          <w:vanish/>
          <w:sz w:val="14"/>
        </w:rPr>
        <w:t>is</w:t>
      </w:r>
      <w:r w:rsidRPr="00BB4421">
        <w:rPr>
          <w:sz w:val="14"/>
        </w:rPr>
        <w:t xml:space="preserve"> </w:t>
      </w:r>
      <w:r w:rsidRPr="00996312">
        <w:rPr>
          <w:vanish/>
          <w:sz w:val="14"/>
        </w:rPr>
        <w:t>the</w:t>
      </w:r>
      <w:r w:rsidRPr="00BB4421">
        <w:rPr>
          <w:sz w:val="14"/>
        </w:rPr>
        <w:t xml:space="preserve"> </w:t>
      </w:r>
      <w:r w:rsidRPr="00996312">
        <w:rPr>
          <w:vanish/>
          <w:sz w:val="14"/>
        </w:rPr>
        <w:t>interaction</w:t>
      </w:r>
      <w:r w:rsidRPr="00BB4421">
        <w:rPr>
          <w:sz w:val="14"/>
        </w:rPr>
        <w:t xml:space="preserve"> </w:t>
      </w:r>
      <w:r w:rsidRPr="00996312">
        <w:rPr>
          <w:vanish/>
          <w:sz w:val="14"/>
        </w:rPr>
        <w:t>between</w:t>
      </w:r>
      <w:r w:rsidRPr="00BB4421">
        <w:rPr>
          <w:sz w:val="14"/>
        </w:rPr>
        <w:t xml:space="preserve"> </w:t>
      </w:r>
      <w:r w:rsidRPr="00996312">
        <w:rPr>
          <w:vanish/>
          <w:sz w:val="14"/>
        </w:rPr>
        <w:t>climate</w:t>
      </w:r>
      <w:r w:rsidRPr="00BB4421">
        <w:rPr>
          <w:sz w:val="14"/>
        </w:rPr>
        <w:t xml:space="preserve"> </w:t>
      </w:r>
      <w:r w:rsidRPr="00996312">
        <w:rPr>
          <w:vanish/>
          <w:sz w:val="14"/>
        </w:rPr>
        <w:t>change</w:t>
      </w:r>
      <w:r w:rsidRPr="00BB4421">
        <w:rPr>
          <w:sz w:val="14"/>
        </w:rPr>
        <w:t xml:space="preserve"> </w:t>
      </w:r>
      <w:r w:rsidRPr="00996312">
        <w:rPr>
          <w:vanish/>
          <w:sz w:val="14"/>
        </w:rPr>
        <w:t>and</w:t>
      </w:r>
      <w:r w:rsidRPr="00BB4421">
        <w:rPr>
          <w:sz w:val="14"/>
        </w:rPr>
        <w:t xml:space="preserve"> </w:t>
      </w:r>
      <w:r w:rsidRPr="00996312">
        <w:rPr>
          <w:vanish/>
          <w:sz w:val="14"/>
        </w:rPr>
        <w:t>the</w:t>
      </w:r>
      <w:r w:rsidRPr="00BB4421">
        <w:rPr>
          <w:sz w:val="14"/>
        </w:rPr>
        <w:t xml:space="preserve"> </w:t>
      </w:r>
      <w:r w:rsidRPr="00996312">
        <w:rPr>
          <w:vanish/>
          <w:sz w:val="14"/>
        </w:rPr>
        <w:t>loss</w:t>
      </w:r>
      <w:r w:rsidRPr="00BB4421">
        <w:rPr>
          <w:sz w:val="14"/>
        </w:rPr>
        <w:t xml:space="preserve"> </w:t>
      </w:r>
      <w:r w:rsidRPr="00996312">
        <w:rPr>
          <w:vanish/>
          <w:sz w:val="14"/>
        </w:rPr>
        <w:t>of</w:t>
      </w:r>
      <w:r w:rsidRPr="00BB4421">
        <w:rPr>
          <w:sz w:val="14"/>
        </w:rPr>
        <w:t xml:space="preserve"> </w:t>
      </w:r>
      <w:r w:rsidRPr="00996312">
        <w:rPr>
          <w:vanish/>
          <w:sz w:val="14"/>
        </w:rPr>
        <w:t>oyster</w:t>
      </w:r>
      <w:r w:rsidRPr="00BB4421">
        <w:rPr>
          <w:sz w:val="14"/>
        </w:rPr>
        <w:t xml:space="preserve"> </w:t>
      </w:r>
      <w:r w:rsidRPr="00996312">
        <w:rPr>
          <w:vanish/>
          <w:sz w:val="14"/>
        </w:rPr>
        <w:t>and</w:t>
      </w:r>
      <w:r w:rsidRPr="00BB4421">
        <w:rPr>
          <w:sz w:val="14"/>
        </w:rPr>
        <w:t xml:space="preserve"> </w:t>
      </w:r>
      <w:r w:rsidRPr="00996312">
        <w:rPr>
          <w:vanish/>
          <w:sz w:val="14"/>
        </w:rPr>
        <w:t>coral</w:t>
      </w:r>
      <w:r w:rsidRPr="00BB4421">
        <w:rPr>
          <w:sz w:val="14"/>
        </w:rPr>
        <w:t xml:space="preserve"> </w:t>
      </w:r>
      <w:r w:rsidRPr="00996312">
        <w:rPr>
          <w:vanish/>
          <w:sz w:val="14"/>
        </w:rPr>
        <w:t>reefs</w:t>
      </w:r>
      <w:r w:rsidRPr="00BB4421">
        <w:rPr>
          <w:sz w:val="14"/>
        </w:rPr>
        <w:t xml:space="preserve"> </w:t>
      </w:r>
      <w:r w:rsidRPr="00996312">
        <w:rPr>
          <w:vanish/>
          <w:sz w:val="14"/>
        </w:rPr>
        <w:t>due</w:t>
      </w:r>
      <w:r w:rsidRPr="00BB4421">
        <w:rPr>
          <w:sz w:val="14"/>
        </w:rPr>
        <w:t xml:space="preserve"> </w:t>
      </w:r>
      <w:r w:rsidRPr="00996312">
        <w:rPr>
          <w:vanish/>
          <w:sz w:val="14"/>
        </w:rPr>
        <w:t>to</w:t>
      </w:r>
      <w:r w:rsidRPr="00BB4421">
        <w:rPr>
          <w:sz w:val="14"/>
        </w:rPr>
        <w:t xml:space="preserve"> </w:t>
      </w:r>
      <w:r w:rsidRPr="00996312">
        <w:rPr>
          <w:vanish/>
          <w:sz w:val="14"/>
        </w:rPr>
        <w:t>acidification.</w:t>
      </w:r>
      <w:r w:rsidRPr="00BB4421">
        <w:rPr>
          <w:sz w:val="14"/>
        </w:rPr>
        <w:t xml:space="preserve"> </w:t>
      </w:r>
      <w:r w:rsidRPr="001B6CFE">
        <w:rPr>
          <w:rStyle w:val="StyleUnderline"/>
          <w:highlight w:val="cyan"/>
        </w:rPr>
        <w:t>Acidification</w:t>
      </w:r>
      <w:r w:rsidRPr="003E2385">
        <w:rPr>
          <w:rStyle w:val="StyleUnderline"/>
        </w:rPr>
        <w:t xml:space="preserve"> </w:t>
      </w:r>
      <w:r w:rsidRPr="00996312">
        <w:rPr>
          <w:rStyle w:val="StyleUnderline"/>
          <w:vanish/>
        </w:rPr>
        <w:t>is</w:t>
      </w:r>
      <w:r w:rsidRPr="003E2385">
        <w:rPr>
          <w:rStyle w:val="StyleUnderline"/>
        </w:rPr>
        <w:t xml:space="preserve"> </w:t>
      </w:r>
      <w:r w:rsidRPr="00996312">
        <w:rPr>
          <w:rStyle w:val="StyleUnderline"/>
          <w:vanish/>
        </w:rPr>
        <w:t>known</w:t>
      </w:r>
      <w:r w:rsidRPr="003E2385">
        <w:rPr>
          <w:rStyle w:val="StyleUnderline"/>
        </w:rPr>
        <w:t xml:space="preserve"> </w:t>
      </w:r>
      <w:r w:rsidRPr="00996312">
        <w:rPr>
          <w:rStyle w:val="StyleUnderline"/>
          <w:vanish/>
        </w:rPr>
        <w:t>to</w:t>
      </w:r>
      <w:r w:rsidRPr="003E2385">
        <w:rPr>
          <w:rStyle w:val="StyleUnderline"/>
        </w:rPr>
        <w:t xml:space="preserve"> </w:t>
      </w:r>
      <w:r w:rsidRPr="001B6CFE">
        <w:rPr>
          <w:rStyle w:val="StyleUnderline"/>
          <w:highlight w:val="cyan"/>
        </w:rPr>
        <w:t>interfere with</w:t>
      </w:r>
      <w:r w:rsidRPr="003E2385">
        <w:rPr>
          <w:rStyle w:val="StyleUnderline"/>
        </w:rPr>
        <w:t xml:space="preserve"> </w:t>
      </w:r>
      <w:r w:rsidRPr="00996312">
        <w:rPr>
          <w:rStyle w:val="StyleUnderline"/>
          <w:vanish/>
        </w:rPr>
        <w:t>oyster</w:t>
      </w:r>
      <w:r w:rsidRPr="003E2385">
        <w:rPr>
          <w:rStyle w:val="StyleUnderline"/>
        </w:rPr>
        <w:t xml:space="preserve"> </w:t>
      </w:r>
      <w:r w:rsidRPr="00996312">
        <w:rPr>
          <w:rStyle w:val="StyleUnderline"/>
          <w:vanish/>
        </w:rPr>
        <w:t>reef</w:t>
      </w:r>
      <w:r w:rsidRPr="003E2385">
        <w:rPr>
          <w:rStyle w:val="StyleUnderline"/>
        </w:rPr>
        <w:t xml:space="preserve"> </w:t>
      </w:r>
      <w:r w:rsidRPr="00996312">
        <w:rPr>
          <w:rStyle w:val="StyleUnderline"/>
          <w:vanish/>
        </w:rPr>
        <w:t>building</w:t>
      </w:r>
      <w:r w:rsidRPr="003E2385">
        <w:rPr>
          <w:rStyle w:val="StyleUnderline"/>
        </w:rPr>
        <w:t xml:space="preserve"> </w:t>
      </w:r>
      <w:r w:rsidRPr="00996312">
        <w:rPr>
          <w:rStyle w:val="StyleUnderline"/>
          <w:vanish/>
        </w:rPr>
        <w:t>and</w:t>
      </w:r>
      <w:r w:rsidRPr="003E2385">
        <w:rPr>
          <w:rStyle w:val="StyleUnderline"/>
        </w:rPr>
        <w:t xml:space="preserve"> </w:t>
      </w:r>
      <w:r w:rsidRPr="00996312">
        <w:rPr>
          <w:rStyle w:val="Emphasis"/>
          <w:vanish/>
        </w:rPr>
        <w:t>coral</w:t>
      </w:r>
      <w:r w:rsidRPr="003E2385">
        <w:rPr>
          <w:rStyle w:val="Emphasis"/>
        </w:rPr>
        <w:t xml:space="preserve"> </w:t>
      </w:r>
      <w:r w:rsidRPr="001B6CFE">
        <w:rPr>
          <w:rStyle w:val="Emphasis"/>
          <w:highlight w:val="cyan"/>
        </w:rPr>
        <w:t>reefs</w:t>
      </w:r>
      <w:r w:rsidRPr="00996312">
        <w:rPr>
          <w:vanish/>
          <w:sz w:val="14"/>
        </w:rPr>
        <w:t>.</w:t>
      </w:r>
      <w:r w:rsidRPr="00BB4421">
        <w:rPr>
          <w:sz w:val="14"/>
        </w:rPr>
        <w:t xml:space="preserve"> </w:t>
      </w:r>
      <w:r w:rsidRPr="00996312">
        <w:rPr>
          <w:rStyle w:val="StyleUnderline"/>
          <w:vanish/>
        </w:rPr>
        <w:t>Climate</w:t>
      </w:r>
      <w:r w:rsidRPr="003E2385">
        <w:rPr>
          <w:rStyle w:val="StyleUnderline"/>
        </w:rPr>
        <w:t xml:space="preserve"> </w:t>
      </w:r>
      <w:r w:rsidRPr="00996312">
        <w:rPr>
          <w:rStyle w:val="StyleUnderline"/>
          <w:vanish/>
        </w:rPr>
        <w:t>change</w:t>
      </w:r>
      <w:r w:rsidRPr="003E2385">
        <w:rPr>
          <w:rStyle w:val="StyleUnderline"/>
        </w:rPr>
        <w:t xml:space="preserve"> </w:t>
      </w:r>
      <w:r w:rsidRPr="00996312">
        <w:rPr>
          <w:rStyle w:val="StyleUnderline"/>
          <w:vanish/>
        </w:rPr>
        <w:t>also</w:t>
      </w:r>
      <w:r w:rsidRPr="003E2385">
        <w:rPr>
          <w:rStyle w:val="StyleUnderline"/>
        </w:rPr>
        <w:t xml:space="preserve"> </w:t>
      </w:r>
      <w:r w:rsidRPr="00996312">
        <w:rPr>
          <w:rStyle w:val="StyleUnderline"/>
          <w:vanish/>
        </w:rPr>
        <w:t>increases</w:t>
      </w:r>
      <w:r w:rsidRPr="003E2385">
        <w:rPr>
          <w:rStyle w:val="StyleUnderline"/>
        </w:rPr>
        <w:t xml:space="preserve"> </w:t>
      </w:r>
      <w:r w:rsidRPr="00996312">
        <w:rPr>
          <w:rStyle w:val="Emphasis"/>
          <w:vanish/>
        </w:rPr>
        <w:t>storm</w:t>
      </w:r>
      <w:r w:rsidRPr="003E2385">
        <w:rPr>
          <w:rStyle w:val="Emphasis"/>
        </w:rPr>
        <w:t xml:space="preserve"> </w:t>
      </w:r>
      <w:r w:rsidRPr="00996312">
        <w:rPr>
          <w:rStyle w:val="Emphasis"/>
          <w:vanish/>
        </w:rPr>
        <w:t>frequency</w:t>
      </w:r>
      <w:r w:rsidRPr="003E2385">
        <w:rPr>
          <w:rStyle w:val="StyleUnderline"/>
        </w:rPr>
        <w:t xml:space="preserve"> </w:t>
      </w:r>
      <w:r w:rsidRPr="00996312">
        <w:rPr>
          <w:rStyle w:val="StyleUnderline"/>
          <w:vanish/>
        </w:rPr>
        <w:t>and</w:t>
      </w:r>
      <w:r w:rsidRPr="003E2385">
        <w:rPr>
          <w:rStyle w:val="StyleUnderline"/>
        </w:rPr>
        <w:t xml:space="preserve"> </w:t>
      </w:r>
      <w:r w:rsidRPr="00996312">
        <w:rPr>
          <w:rStyle w:val="StyleUnderline"/>
          <w:vanish/>
        </w:rPr>
        <w:t>severity.</w:t>
      </w:r>
      <w:r w:rsidRPr="003E2385">
        <w:rPr>
          <w:rStyle w:val="StyleUnderline"/>
        </w:rPr>
        <w:t xml:space="preserve"> </w:t>
      </w:r>
      <w:r w:rsidRPr="00996312">
        <w:rPr>
          <w:rStyle w:val="StyleUnderline"/>
          <w:vanish/>
        </w:rPr>
        <w:t>Coral</w:t>
      </w:r>
      <w:r w:rsidRPr="003E2385">
        <w:rPr>
          <w:rStyle w:val="StyleUnderline"/>
        </w:rPr>
        <w:t xml:space="preserve"> </w:t>
      </w:r>
      <w:r w:rsidRPr="00996312">
        <w:rPr>
          <w:rStyle w:val="StyleUnderline"/>
          <w:vanish/>
        </w:rPr>
        <w:t>reefs</w:t>
      </w:r>
      <w:r w:rsidRPr="003E2385">
        <w:rPr>
          <w:rStyle w:val="StyleUnderline"/>
        </w:rPr>
        <w:t xml:space="preserve"> </w:t>
      </w:r>
      <w:r w:rsidRPr="00996312">
        <w:rPr>
          <w:rStyle w:val="StyleUnderline"/>
          <w:vanish/>
        </w:rPr>
        <w:t>and</w:t>
      </w:r>
      <w:r w:rsidRPr="003E2385">
        <w:rPr>
          <w:rStyle w:val="StyleUnderline"/>
        </w:rPr>
        <w:t xml:space="preserve"> </w:t>
      </w:r>
      <w:r w:rsidRPr="00996312">
        <w:rPr>
          <w:rStyle w:val="StyleUnderline"/>
          <w:vanish/>
        </w:rPr>
        <w:t>oyster</w:t>
      </w:r>
      <w:r w:rsidRPr="003E2385">
        <w:rPr>
          <w:rStyle w:val="StyleUnderline"/>
        </w:rPr>
        <w:t xml:space="preserve"> </w:t>
      </w:r>
      <w:r w:rsidRPr="00996312">
        <w:rPr>
          <w:rStyle w:val="StyleUnderline"/>
          <w:vanish/>
        </w:rPr>
        <w:t>reefs</w:t>
      </w:r>
      <w:r w:rsidRPr="003E2385">
        <w:rPr>
          <w:rStyle w:val="StyleUnderline"/>
        </w:rPr>
        <w:t xml:space="preserve"> </w:t>
      </w:r>
      <w:r w:rsidRPr="00996312">
        <w:rPr>
          <w:rStyle w:val="StyleUnderline"/>
          <w:vanish/>
        </w:rPr>
        <w:t>provide</w:t>
      </w:r>
      <w:r w:rsidRPr="003E2385">
        <w:rPr>
          <w:rStyle w:val="StyleUnderline"/>
        </w:rPr>
        <w:t xml:space="preserve"> </w:t>
      </w:r>
      <w:r w:rsidRPr="00996312">
        <w:rPr>
          <w:rStyle w:val="StyleUnderline"/>
          <w:vanish/>
        </w:rPr>
        <w:t>protection</w:t>
      </w:r>
      <w:r w:rsidRPr="003E2385">
        <w:rPr>
          <w:rStyle w:val="StyleUnderline"/>
        </w:rPr>
        <w:t xml:space="preserve"> </w:t>
      </w:r>
      <w:r w:rsidRPr="00996312">
        <w:rPr>
          <w:rStyle w:val="StyleUnderline"/>
          <w:vanish/>
        </w:rPr>
        <w:t>from</w:t>
      </w:r>
      <w:r w:rsidRPr="003E2385">
        <w:rPr>
          <w:rStyle w:val="StyleUnderline"/>
        </w:rPr>
        <w:t xml:space="preserve"> </w:t>
      </w:r>
      <w:r w:rsidRPr="00996312">
        <w:rPr>
          <w:rStyle w:val="StyleUnderline"/>
          <w:vanish/>
        </w:rPr>
        <w:t>storm</w:t>
      </w:r>
      <w:r w:rsidRPr="003E2385">
        <w:rPr>
          <w:rStyle w:val="StyleUnderline"/>
        </w:rPr>
        <w:t xml:space="preserve"> </w:t>
      </w:r>
      <w:r w:rsidRPr="00996312">
        <w:rPr>
          <w:rStyle w:val="StyleUnderline"/>
          <w:vanish/>
        </w:rPr>
        <w:t>surge</w:t>
      </w:r>
      <w:r w:rsidRPr="003E2385">
        <w:rPr>
          <w:rStyle w:val="StyleUnderline"/>
        </w:rPr>
        <w:t xml:space="preserve"> </w:t>
      </w:r>
      <w:r w:rsidRPr="00996312">
        <w:rPr>
          <w:rStyle w:val="StyleUnderline"/>
          <w:vanish/>
        </w:rPr>
        <w:t>because</w:t>
      </w:r>
      <w:r w:rsidRPr="003E2385">
        <w:rPr>
          <w:rStyle w:val="StyleUnderline"/>
        </w:rPr>
        <w:t xml:space="preserve"> </w:t>
      </w:r>
      <w:r w:rsidRPr="00996312">
        <w:rPr>
          <w:rStyle w:val="StyleUnderline"/>
          <w:vanish/>
        </w:rPr>
        <w:t>they</w:t>
      </w:r>
      <w:r w:rsidRPr="003E2385">
        <w:rPr>
          <w:rStyle w:val="StyleUnderline"/>
        </w:rPr>
        <w:t xml:space="preserve"> </w:t>
      </w:r>
      <w:r w:rsidRPr="00996312">
        <w:rPr>
          <w:rStyle w:val="StyleUnderline"/>
          <w:vanish/>
        </w:rPr>
        <w:t>reduce</w:t>
      </w:r>
      <w:r w:rsidRPr="003E2385">
        <w:rPr>
          <w:rStyle w:val="StyleUnderline"/>
        </w:rPr>
        <w:t xml:space="preserve"> </w:t>
      </w:r>
      <w:r w:rsidRPr="00996312">
        <w:rPr>
          <w:rStyle w:val="StyleUnderline"/>
          <w:vanish/>
        </w:rPr>
        <w:t>wave</w:t>
      </w:r>
      <w:r w:rsidRPr="003E2385">
        <w:rPr>
          <w:rStyle w:val="StyleUnderline"/>
        </w:rPr>
        <w:t xml:space="preserve"> </w:t>
      </w:r>
      <w:r w:rsidRPr="00996312">
        <w:rPr>
          <w:rStyle w:val="StyleUnderline"/>
          <w:vanish/>
        </w:rPr>
        <w:t>energy</w:t>
      </w:r>
      <w:r w:rsidRPr="00BB4421">
        <w:rPr>
          <w:sz w:val="14"/>
        </w:rPr>
        <w:t xml:space="preserve"> </w:t>
      </w:r>
      <w:r w:rsidRPr="00996312">
        <w:rPr>
          <w:vanish/>
          <w:sz w:val="14"/>
        </w:rPr>
        <w:t>(Spalding</w:t>
      </w:r>
      <w:r w:rsidRPr="00BB4421">
        <w:rPr>
          <w:sz w:val="14"/>
        </w:rPr>
        <w:t xml:space="preserve"> </w:t>
      </w:r>
      <w:r w:rsidRPr="00996312">
        <w:rPr>
          <w:vanish/>
          <w:sz w:val="14"/>
        </w:rPr>
        <w:t>et</w:t>
      </w:r>
      <w:r w:rsidRPr="00BB4421">
        <w:rPr>
          <w:sz w:val="14"/>
        </w:rPr>
        <w:t xml:space="preserve"> </w:t>
      </w:r>
      <w:r w:rsidRPr="00996312">
        <w:rPr>
          <w:vanish/>
          <w:sz w:val="14"/>
        </w:rPr>
        <w:t>al.,</w:t>
      </w:r>
      <w:r w:rsidRPr="00BB4421">
        <w:rPr>
          <w:sz w:val="14"/>
        </w:rPr>
        <w:t xml:space="preserve"> </w:t>
      </w:r>
      <w:r w:rsidRPr="00996312">
        <w:rPr>
          <w:vanish/>
          <w:sz w:val="14"/>
        </w:rPr>
        <w:t>2014).</w:t>
      </w:r>
      <w:r w:rsidRPr="00BB4421">
        <w:rPr>
          <w:sz w:val="14"/>
        </w:rPr>
        <w:t xml:space="preserve"> </w:t>
      </w:r>
      <w:r w:rsidRPr="00996312">
        <w:rPr>
          <w:rStyle w:val="StyleUnderline"/>
          <w:vanish/>
        </w:rPr>
        <w:t>If</w:t>
      </w:r>
      <w:r w:rsidRPr="003E2385">
        <w:rPr>
          <w:rStyle w:val="StyleUnderline"/>
        </w:rPr>
        <w:t xml:space="preserve"> </w:t>
      </w:r>
      <w:r w:rsidRPr="00996312">
        <w:rPr>
          <w:rStyle w:val="StyleUnderline"/>
          <w:vanish/>
        </w:rPr>
        <w:t>these</w:t>
      </w:r>
      <w:r w:rsidRPr="003E2385">
        <w:rPr>
          <w:rStyle w:val="StyleUnderline"/>
        </w:rPr>
        <w:t xml:space="preserve"> </w:t>
      </w:r>
      <w:r w:rsidRPr="00996312">
        <w:rPr>
          <w:rStyle w:val="StyleUnderline"/>
          <w:vanish/>
        </w:rPr>
        <w:t>reefs</w:t>
      </w:r>
      <w:r w:rsidRPr="003E2385">
        <w:rPr>
          <w:rStyle w:val="StyleUnderline"/>
        </w:rPr>
        <w:t xml:space="preserve"> </w:t>
      </w:r>
      <w:r w:rsidRPr="00996312">
        <w:rPr>
          <w:rStyle w:val="StyleUnderline"/>
          <w:vanish/>
        </w:rPr>
        <w:t>are</w:t>
      </w:r>
      <w:r w:rsidRPr="003E2385">
        <w:rPr>
          <w:rStyle w:val="StyleUnderline"/>
        </w:rPr>
        <w:t xml:space="preserve"> </w:t>
      </w:r>
      <w:r w:rsidRPr="00996312">
        <w:rPr>
          <w:rStyle w:val="StyleUnderline"/>
          <w:vanish/>
        </w:rPr>
        <w:t>lost</w:t>
      </w:r>
      <w:r w:rsidRPr="003E2385">
        <w:rPr>
          <w:rStyle w:val="StyleUnderline"/>
        </w:rPr>
        <w:t xml:space="preserve"> </w:t>
      </w:r>
      <w:r w:rsidRPr="00996312">
        <w:rPr>
          <w:rStyle w:val="StyleUnderline"/>
          <w:vanish/>
        </w:rPr>
        <w:t>due</w:t>
      </w:r>
      <w:r w:rsidRPr="003E2385">
        <w:rPr>
          <w:rStyle w:val="StyleUnderline"/>
        </w:rPr>
        <w:t xml:space="preserve"> </w:t>
      </w:r>
      <w:r w:rsidRPr="00996312">
        <w:rPr>
          <w:rStyle w:val="StyleUnderline"/>
          <w:vanish/>
        </w:rPr>
        <w:t>to</w:t>
      </w:r>
      <w:r w:rsidRPr="003E2385">
        <w:rPr>
          <w:rStyle w:val="StyleUnderline"/>
        </w:rPr>
        <w:t xml:space="preserve"> </w:t>
      </w:r>
      <w:r w:rsidRPr="00996312">
        <w:rPr>
          <w:rStyle w:val="StyleUnderline"/>
          <w:vanish/>
        </w:rPr>
        <w:t>acidification</w:t>
      </w:r>
      <w:r w:rsidRPr="003E2385">
        <w:rPr>
          <w:rStyle w:val="StyleUnderline"/>
        </w:rPr>
        <w:t xml:space="preserve"> </w:t>
      </w:r>
      <w:r w:rsidRPr="00996312">
        <w:rPr>
          <w:rStyle w:val="StyleUnderline"/>
          <w:vanish/>
        </w:rPr>
        <w:t>at</w:t>
      </w:r>
      <w:r w:rsidRPr="003E2385">
        <w:rPr>
          <w:rStyle w:val="StyleUnderline"/>
        </w:rPr>
        <w:t xml:space="preserve"> </w:t>
      </w:r>
      <w:r w:rsidRPr="00996312">
        <w:rPr>
          <w:rStyle w:val="StyleUnderline"/>
          <w:vanish/>
        </w:rPr>
        <w:t>the</w:t>
      </w:r>
      <w:r w:rsidRPr="003E2385">
        <w:rPr>
          <w:rStyle w:val="StyleUnderline"/>
        </w:rPr>
        <w:t xml:space="preserve"> </w:t>
      </w:r>
      <w:r w:rsidRPr="00996312">
        <w:rPr>
          <w:rStyle w:val="StyleUnderline"/>
          <w:vanish/>
        </w:rPr>
        <w:t>same</w:t>
      </w:r>
      <w:r w:rsidRPr="003E2385">
        <w:rPr>
          <w:rStyle w:val="StyleUnderline"/>
        </w:rPr>
        <w:t xml:space="preserve"> </w:t>
      </w:r>
      <w:r w:rsidRPr="00996312">
        <w:rPr>
          <w:rStyle w:val="StyleUnderline"/>
          <w:vanish/>
        </w:rPr>
        <w:t>time</w:t>
      </w:r>
      <w:r w:rsidRPr="003E2385">
        <w:rPr>
          <w:rStyle w:val="StyleUnderline"/>
        </w:rPr>
        <w:t xml:space="preserve"> </w:t>
      </w:r>
      <w:r w:rsidRPr="00996312">
        <w:rPr>
          <w:rStyle w:val="StyleUnderline"/>
          <w:vanish/>
        </w:rPr>
        <w:t>as</w:t>
      </w:r>
      <w:r w:rsidRPr="003E2385">
        <w:rPr>
          <w:rStyle w:val="StyleUnderline"/>
        </w:rPr>
        <w:t xml:space="preserve"> </w:t>
      </w:r>
      <w:r w:rsidRPr="00996312">
        <w:rPr>
          <w:rStyle w:val="StyleUnderline"/>
          <w:vanish/>
        </w:rPr>
        <w:t>storms</w:t>
      </w:r>
      <w:r w:rsidRPr="003E2385">
        <w:rPr>
          <w:rStyle w:val="StyleUnderline"/>
        </w:rPr>
        <w:t xml:space="preserve"> </w:t>
      </w:r>
      <w:r w:rsidRPr="00996312">
        <w:rPr>
          <w:rStyle w:val="StyleUnderline"/>
          <w:vanish/>
        </w:rPr>
        <w:t>become</w:t>
      </w:r>
      <w:r w:rsidRPr="003E2385">
        <w:rPr>
          <w:rStyle w:val="StyleUnderline"/>
        </w:rPr>
        <w:t xml:space="preserve"> </w:t>
      </w:r>
      <w:r w:rsidRPr="00996312">
        <w:rPr>
          <w:rStyle w:val="StyleUnderline"/>
          <w:vanish/>
        </w:rPr>
        <w:t>more</w:t>
      </w:r>
      <w:r w:rsidRPr="003E2385">
        <w:rPr>
          <w:rStyle w:val="StyleUnderline"/>
        </w:rPr>
        <w:t xml:space="preserve"> </w:t>
      </w:r>
      <w:r w:rsidRPr="00996312">
        <w:rPr>
          <w:rStyle w:val="StyleUnderline"/>
          <w:vanish/>
        </w:rPr>
        <w:t>severe</w:t>
      </w:r>
      <w:r w:rsidRPr="003E2385">
        <w:rPr>
          <w:rStyle w:val="StyleUnderline"/>
        </w:rPr>
        <w:t xml:space="preserve"> </w:t>
      </w:r>
      <w:r w:rsidRPr="00996312">
        <w:rPr>
          <w:rStyle w:val="StyleUnderline"/>
          <w:vanish/>
        </w:rPr>
        <w:t>and</w:t>
      </w:r>
      <w:r w:rsidRPr="003E2385">
        <w:rPr>
          <w:rStyle w:val="StyleUnderline"/>
        </w:rPr>
        <w:t xml:space="preserve"> </w:t>
      </w:r>
      <w:r w:rsidRPr="00996312">
        <w:rPr>
          <w:rStyle w:val="StyleUnderline"/>
          <w:vanish/>
        </w:rPr>
        <w:t>sea</w:t>
      </w:r>
      <w:r w:rsidRPr="003E2385">
        <w:rPr>
          <w:rStyle w:val="StyleUnderline"/>
        </w:rPr>
        <w:t xml:space="preserve"> </w:t>
      </w:r>
      <w:r w:rsidRPr="00996312">
        <w:rPr>
          <w:rStyle w:val="StyleUnderline"/>
          <w:vanish/>
        </w:rPr>
        <w:t>level</w:t>
      </w:r>
      <w:r w:rsidRPr="003E2385">
        <w:rPr>
          <w:rStyle w:val="StyleUnderline"/>
        </w:rPr>
        <w:t xml:space="preserve"> </w:t>
      </w:r>
      <w:r w:rsidRPr="00996312">
        <w:rPr>
          <w:rStyle w:val="StyleUnderline"/>
          <w:vanish/>
        </w:rPr>
        <w:t>rises</w:t>
      </w:r>
      <w:r w:rsidRPr="00996312">
        <w:rPr>
          <w:vanish/>
          <w:sz w:val="14"/>
        </w:rPr>
        <w:t>,</w:t>
      </w:r>
      <w:r w:rsidRPr="00BB4421">
        <w:rPr>
          <w:sz w:val="14"/>
        </w:rPr>
        <w:t xml:space="preserve"> </w:t>
      </w:r>
      <w:r w:rsidRPr="00996312">
        <w:rPr>
          <w:rStyle w:val="Emphasis"/>
          <w:vanish/>
        </w:rPr>
        <w:t>coastal</w:t>
      </w:r>
      <w:r w:rsidRPr="003E2385">
        <w:rPr>
          <w:rStyle w:val="Emphasis"/>
        </w:rPr>
        <w:t xml:space="preserve"> </w:t>
      </w:r>
      <w:r w:rsidRPr="00996312">
        <w:rPr>
          <w:rStyle w:val="Emphasis"/>
          <w:vanish/>
        </w:rPr>
        <w:t>communities</w:t>
      </w:r>
      <w:r w:rsidRPr="003E2385">
        <w:rPr>
          <w:rStyle w:val="Emphasis"/>
        </w:rPr>
        <w:t xml:space="preserve"> </w:t>
      </w:r>
      <w:r w:rsidRPr="00996312">
        <w:rPr>
          <w:rStyle w:val="Emphasis"/>
          <w:vanish/>
        </w:rPr>
        <w:t>will</w:t>
      </w:r>
      <w:r w:rsidRPr="003E2385">
        <w:rPr>
          <w:rStyle w:val="Emphasis"/>
        </w:rPr>
        <w:t xml:space="preserve"> </w:t>
      </w:r>
      <w:r w:rsidRPr="00996312">
        <w:rPr>
          <w:rStyle w:val="Emphasis"/>
          <w:vanish/>
        </w:rPr>
        <w:t>be</w:t>
      </w:r>
      <w:r w:rsidRPr="003E2385">
        <w:rPr>
          <w:rStyle w:val="Emphasis"/>
        </w:rPr>
        <w:t xml:space="preserve"> </w:t>
      </w:r>
      <w:r w:rsidRPr="00996312">
        <w:rPr>
          <w:rStyle w:val="Emphasis"/>
          <w:vanish/>
        </w:rPr>
        <w:t>exposed</w:t>
      </w:r>
      <w:r w:rsidRPr="003E2385">
        <w:rPr>
          <w:rStyle w:val="Emphasis"/>
        </w:rPr>
        <w:t xml:space="preserve"> </w:t>
      </w:r>
      <w:r w:rsidRPr="00996312">
        <w:rPr>
          <w:rStyle w:val="Emphasis"/>
          <w:vanish/>
        </w:rPr>
        <w:t>to</w:t>
      </w:r>
      <w:r w:rsidRPr="003E2385">
        <w:rPr>
          <w:rStyle w:val="Emphasis"/>
        </w:rPr>
        <w:t xml:space="preserve"> </w:t>
      </w:r>
      <w:r w:rsidRPr="00996312">
        <w:rPr>
          <w:rStyle w:val="Emphasis"/>
          <w:vanish/>
        </w:rPr>
        <w:t>unprecedented</w:t>
      </w:r>
      <w:r w:rsidRPr="003E2385">
        <w:rPr>
          <w:rStyle w:val="Emphasis"/>
        </w:rPr>
        <w:t xml:space="preserve"> </w:t>
      </w:r>
      <w:r w:rsidRPr="00996312">
        <w:rPr>
          <w:rStyle w:val="Emphasis"/>
          <w:vanish/>
        </w:rPr>
        <w:t>storm</w:t>
      </w:r>
      <w:r w:rsidRPr="003E2385">
        <w:rPr>
          <w:rStyle w:val="Emphasis"/>
        </w:rPr>
        <w:t xml:space="preserve"> </w:t>
      </w:r>
      <w:r w:rsidRPr="00996312">
        <w:rPr>
          <w:rStyle w:val="Emphasis"/>
          <w:vanish/>
        </w:rPr>
        <w:t>surge</w:t>
      </w:r>
      <w:r w:rsidRPr="00996312">
        <w:rPr>
          <w:vanish/>
          <w:sz w:val="14"/>
        </w:rPr>
        <w:t>—</w:t>
      </w:r>
      <w:r w:rsidRPr="00996312">
        <w:rPr>
          <w:rStyle w:val="StyleUnderline"/>
          <w:vanish/>
        </w:rPr>
        <w:t>and</w:t>
      </w:r>
      <w:r w:rsidRPr="003E2385">
        <w:rPr>
          <w:rStyle w:val="StyleUnderline"/>
        </w:rPr>
        <w:t xml:space="preserve"> </w:t>
      </w:r>
      <w:r w:rsidRPr="00996312">
        <w:rPr>
          <w:rStyle w:val="StyleUnderline"/>
          <w:vanish/>
        </w:rPr>
        <w:t>may</w:t>
      </w:r>
      <w:r w:rsidRPr="003E2385">
        <w:rPr>
          <w:rStyle w:val="StyleUnderline"/>
        </w:rPr>
        <w:t xml:space="preserve"> </w:t>
      </w:r>
      <w:r w:rsidRPr="00996312">
        <w:rPr>
          <w:rStyle w:val="StyleUnderline"/>
          <w:vanish/>
        </w:rPr>
        <w:t>be</w:t>
      </w:r>
      <w:r w:rsidRPr="003E2385">
        <w:rPr>
          <w:rStyle w:val="StyleUnderline"/>
        </w:rPr>
        <w:t xml:space="preserve"> </w:t>
      </w:r>
      <w:r w:rsidRPr="00996312">
        <w:rPr>
          <w:rStyle w:val="StyleUnderline"/>
          <w:vanish/>
        </w:rPr>
        <w:t>ravaged</w:t>
      </w:r>
      <w:r w:rsidRPr="003E2385">
        <w:rPr>
          <w:rStyle w:val="StyleUnderline"/>
        </w:rPr>
        <w:t xml:space="preserve"> </w:t>
      </w:r>
      <w:r w:rsidRPr="00996312">
        <w:rPr>
          <w:rStyle w:val="StyleUnderline"/>
          <w:vanish/>
        </w:rPr>
        <w:t>by</w:t>
      </w:r>
      <w:r w:rsidRPr="003E2385">
        <w:rPr>
          <w:rStyle w:val="StyleUnderline"/>
        </w:rPr>
        <w:t xml:space="preserve"> </w:t>
      </w:r>
      <w:r w:rsidRPr="00996312">
        <w:rPr>
          <w:rStyle w:val="StyleUnderline"/>
          <w:vanish/>
        </w:rPr>
        <w:t>recurrent</w:t>
      </w:r>
      <w:r w:rsidRPr="003E2385">
        <w:rPr>
          <w:rStyle w:val="StyleUnderline"/>
        </w:rPr>
        <w:t xml:space="preserve"> </w:t>
      </w:r>
      <w:r w:rsidRPr="00996312">
        <w:rPr>
          <w:rStyle w:val="StyleUnderline"/>
          <w:vanish/>
        </w:rPr>
        <w:t>storms</w:t>
      </w:r>
      <w:r w:rsidRPr="00996312">
        <w:rPr>
          <w:vanish/>
          <w:sz w:val="14"/>
        </w:rPr>
        <w:t>.</w:t>
      </w:r>
    </w:p>
    <w:p w14:paraId="194BCCA6" w14:textId="77777777" w:rsidR="005D7438" w:rsidRPr="00996312" w:rsidRDefault="005D7438" w:rsidP="005D7438">
      <w:pPr>
        <w:rPr>
          <w:vanish/>
          <w:sz w:val="14"/>
        </w:rPr>
      </w:pPr>
      <w:r w:rsidRPr="00996312">
        <w:rPr>
          <w:vanish/>
          <w:sz w:val="14"/>
        </w:rPr>
        <w:t>A</w:t>
      </w:r>
      <w:r w:rsidRPr="00BB4421">
        <w:rPr>
          <w:sz w:val="14"/>
        </w:rPr>
        <w:t xml:space="preserve"> </w:t>
      </w:r>
      <w:r w:rsidRPr="00996312">
        <w:rPr>
          <w:vanish/>
          <w:sz w:val="14"/>
        </w:rPr>
        <w:t>key</w:t>
      </w:r>
      <w:r w:rsidRPr="00BB4421">
        <w:rPr>
          <w:sz w:val="14"/>
        </w:rPr>
        <w:t xml:space="preserve"> </w:t>
      </w:r>
      <w:r w:rsidRPr="00996312">
        <w:rPr>
          <w:vanish/>
          <w:sz w:val="14"/>
        </w:rPr>
        <w:t>feature</w:t>
      </w:r>
      <w:r w:rsidRPr="00BB4421">
        <w:rPr>
          <w:sz w:val="14"/>
        </w:rPr>
        <w:t xml:space="preserve"> </w:t>
      </w:r>
      <w:r w:rsidRPr="00996312">
        <w:rPr>
          <w:vanish/>
          <w:sz w:val="14"/>
        </w:rPr>
        <w:t>of</w:t>
      </w:r>
      <w:r w:rsidRPr="00BB4421">
        <w:rPr>
          <w:sz w:val="14"/>
        </w:rPr>
        <w:t xml:space="preserve"> </w:t>
      </w:r>
      <w:r w:rsidRPr="00996312">
        <w:rPr>
          <w:vanish/>
          <w:sz w:val="14"/>
        </w:rPr>
        <w:t>the</w:t>
      </w:r>
      <w:r w:rsidRPr="00BB4421">
        <w:rPr>
          <w:sz w:val="14"/>
        </w:rPr>
        <w:t xml:space="preserve"> </w:t>
      </w:r>
      <w:r w:rsidRPr="00996312">
        <w:rPr>
          <w:vanish/>
          <w:sz w:val="14"/>
        </w:rPr>
        <w:t>risk</w:t>
      </w:r>
      <w:r w:rsidRPr="00BB4421">
        <w:rPr>
          <w:sz w:val="14"/>
        </w:rPr>
        <w:t xml:space="preserve"> </w:t>
      </w:r>
      <w:r w:rsidRPr="00996312">
        <w:rPr>
          <w:vanish/>
          <w:sz w:val="14"/>
        </w:rPr>
        <w:t>associated</w:t>
      </w:r>
      <w:r w:rsidRPr="00BB4421">
        <w:rPr>
          <w:sz w:val="14"/>
        </w:rPr>
        <w:t xml:space="preserve"> </w:t>
      </w:r>
      <w:r w:rsidRPr="00996312">
        <w:rPr>
          <w:vanish/>
          <w:sz w:val="14"/>
        </w:rPr>
        <w:t>with</w:t>
      </w:r>
      <w:r w:rsidRPr="00BB4421">
        <w:rPr>
          <w:sz w:val="14"/>
        </w:rPr>
        <w:t xml:space="preserve"> </w:t>
      </w:r>
      <w:r w:rsidRPr="00996312">
        <w:rPr>
          <w:vanish/>
          <w:sz w:val="14"/>
        </w:rPr>
        <w:t>climate</w:t>
      </w:r>
      <w:r w:rsidRPr="00BB4421">
        <w:rPr>
          <w:sz w:val="14"/>
        </w:rPr>
        <w:t xml:space="preserve"> </w:t>
      </w:r>
      <w:r w:rsidRPr="00996312">
        <w:rPr>
          <w:vanish/>
          <w:sz w:val="14"/>
        </w:rPr>
        <w:t>change</w:t>
      </w:r>
      <w:r w:rsidRPr="00BB4421">
        <w:rPr>
          <w:sz w:val="14"/>
        </w:rPr>
        <w:t xml:space="preserve"> </w:t>
      </w:r>
      <w:r w:rsidRPr="00996312">
        <w:rPr>
          <w:vanish/>
          <w:sz w:val="14"/>
        </w:rPr>
        <w:t>is</w:t>
      </w:r>
      <w:r w:rsidRPr="00BB4421">
        <w:rPr>
          <w:sz w:val="14"/>
        </w:rPr>
        <w:t xml:space="preserve"> </w:t>
      </w:r>
      <w:r w:rsidRPr="00996312">
        <w:rPr>
          <w:vanish/>
          <w:sz w:val="14"/>
        </w:rPr>
        <w:t>that</w:t>
      </w:r>
      <w:r w:rsidRPr="00BB4421">
        <w:rPr>
          <w:sz w:val="14"/>
        </w:rPr>
        <w:t xml:space="preserve"> </w:t>
      </w:r>
      <w:r w:rsidRPr="00996312">
        <w:rPr>
          <w:vanish/>
          <w:sz w:val="14"/>
        </w:rPr>
        <w:t>mean</w:t>
      </w:r>
      <w:r w:rsidRPr="00BB4421">
        <w:rPr>
          <w:sz w:val="14"/>
        </w:rPr>
        <w:t xml:space="preserve"> </w:t>
      </w:r>
      <w:r w:rsidRPr="00996312">
        <w:rPr>
          <w:vanish/>
          <w:sz w:val="14"/>
        </w:rPr>
        <w:t>annual</w:t>
      </w:r>
      <w:r w:rsidRPr="00BB4421">
        <w:rPr>
          <w:sz w:val="14"/>
        </w:rPr>
        <w:t xml:space="preserve"> </w:t>
      </w:r>
      <w:r w:rsidRPr="00996312">
        <w:rPr>
          <w:vanish/>
          <w:sz w:val="14"/>
        </w:rPr>
        <w:t>temperature</w:t>
      </w:r>
      <w:r w:rsidRPr="00BB4421">
        <w:rPr>
          <w:sz w:val="14"/>
        </w:rPr>
        <w:t xml:space="preserve"> </w:t>
      </w:r>
      <w:r w:rsidRPr="00996312">
        <w:rPr>
          <w:vanish/>
          <w:sz w:val="14"/>
        </w:rPr>
        <w:t>and</w:t>
      </w:r>
      <w:r w:rsidRPr="00BB4421">
        <w:rPr>
          <w:sz w:val="14"/>
        </w:rPr>
        <w:t xml:space="preserve"> </w:t>
      </w:r>
      <w:r w:rsidRPr="00996312">
        <w:rPr>
          <w:vanish/>
          <w:sz w:val="14"/>
        </w:rPr>
        <w:t>mean</w:t>
      </w:r>
      <w:r w:rsidRPr="00BB4421">
        <w:rPr>
          <w:sz w:val="14"/>
        </w:rPr>
        <w:t xml:space="preserve"> </w:t>
      </w:r>
      <w:r w:rsidRPr="00996312">
        <w:rPr>
          <w:vanish/>
          <w:sz w:val="14"/>
        </w:rPr>
        <w:t>annual</w:t>
      </w:r>
      <w:r w:rsidRPr="00BB4421">
        <w:rPr>
          <w:sz w:val="14"/>
        </w:rPr>
        <w:t xml:space="preserve"> </w:t>
      </w:r>
      <w:r w:rsidRPr="00996312">
        <w:rPr>
          <w:vanish/>
          <w:sz w:val="14"/>
        </w:rPr>
        <w:t>rainfall</w:t>
      </w:r>
      <w:r w:rsidRPr="00BB4421">
        <w:rPr>
          <w:sz w:val="14"/>
        </w:rPr>
        <w:t xml:space="preserve"> </w:t>
      </w:r>
      <w:r w:rsidRPr="00996312">
        <w:rPr>
          <w:vanish/>
          <w:sz w:val="14"/>
        </w:rPr>
        <w:t>are</w:t>
      </w:r>
      <w:r w:rsidRPr="00BB4421">
        <w:rPr>
          <w:sz w:val="14"/>
        </w:rPr>
        <w:t xml:space="preserve"> </w:t>
      </w:r>
      <w:r w:rsidRPr="00996312">
        <w:rPr>
          <w:vanish/>
          <w:sz w:val="14"/>
        </w:rPr>
        <w:t>not</w:t>
      </w:r>
      <w:r w:rsidRPr="00BB4421">
        <w:rPr>
          <w:sz w:val="14"/>
        </w:rPr>
        <w:t xml:space="preserve"> </w:t>
      </w:r>
      <w:r w:rsidRPr="00996312">
        <w:rPr>
          <w:vanish/>
          <w:sz w:val="14"/>
        </w:rPr>
        <w:t>the</w:t>
      </w:r>
      <w:r w:rsidRPr="00BB4421">
        <w:rPr>
          <w:sz w:val="14"/>
        </w:rPr>
        <w:t xml:space="preserve"> </w:t>
      </w:r>
      <w:r w:rsidRPr="00996312">
        <w:rPr>
          <w:vanish/>
          <w:sz w:val="14"/>
        </w:rPr>
        <w:t>variables</w:t>
      </w:r>
      <w:r w:rsidRPr="00BB4421">
        <w:rPr>
          <w:sz w:val="14"/>
        </w:rPr>
        <w:t xml:space="preserve"> </w:t>
      </w:r>
      <w:r w:rsidRPr="00996312">
        <w:rPr>
          <w:vanish/>
          <w:sz w:val="14"/>
        </w:rPr>
        <w:t>of</w:t>
      </w:r>
      <w:r w:rsidRPr="00BB4421">
        <w:rPr>
          <w:sz w:val="14"/>
        </w:rPr>
        <w:t xml:space="preserve"> </w:t>
      </w:r>
      <w:r w:rsidRPr="00996312">
        <w:rPr>
          <w:vanish/>
          <w:sz w:val="14"/>
        </w:rPr>
        <w:t>interest.</w:t>
      </w:r>
      <w:r w:rsidRPr="00BB4421">
        <w:rPr>
          <w:sz w:val="14"/>
        </w:rPr>
        <w:t xml:space="preserve"> </w:t>
      </w:r>
      <w:r w:rsidRPr="00996312">
        <w:rPr>
          <w:vanish/>
          <w:sz w:val="14"/>
        </w:rPr>
        <w:t>Rather</w:t>
      </w:r>
      <w:r w:rsidRPr="00BB4421">
        <w:rPr>
          <w:sz w:val="14"/>
        </w:rPr>
        <w:t xml:space="preserve"> </w:t>
      </w:r>
      <w:r w:rsidRPr="00996312">
        <w:rPr>
          <w:vanish/>
          <w:sz w:val="14"/>
        </w:rPr>
        <w:t>it</w:t>
      </w:r>
      <w:r w:rsidRPr="00BB4421">
        <w:rPr>
          <w:sz w:val="14"/>
        </w:rPr>
        <w:t xml:space="preserve"> </w:t>
      </w:r>
      <w:r w:rsidRPr="00996312">
        <w:rPr>
          <w:vanish/>
          <w:sz w:val="14"/>
        </w:rPr>
        <w:t>is</w:t>
      </w:r>
      <w:r w:rsidRPr="00BB4421">
        <w:rPr>
          <w:sz w:val="14"/>
        </w:rPr>
        <w:t xml:space="preserve"> </w:t>
      </w:r>
      <w:r w:rsidRPr="00996312">
        <w:rPr>
          <w:vanish/>
          <w:sz w:val="14"/>
        </w:rPr>
        <w:t>extreme</w:t>
      </w:r>
      <w:r w:rsidRPr="00BB4421">
        <w:rPr>
          <w:sz w:val="14"/>
        </w:rPr>
        <w:t xml:space="preserve"> </w:t>
      </w:r>
      <w:r w:rsidRPr="00996312">
        <w:rPr>
          <w:vanish/>
          <w:sz w:val="14"/>
        </w:rPr>
        <w:t>episodic</w:t>
      </w:r>
      <w:r w:rsidRPr="00BB4421">
        <w:rPr>
          <w:sz w:val="14"/>
        </w:rPr>
        <w:t xml:space="preserve"> </w:t>
      </w:r>
      <w:r w:rsidRPr="00996312">
        <w:rPr>
          <w:vanish/>
          <w:sz w:val="14"/>
        </w:rPr>
        <w:t>events</w:t>
      </w:r>
      <w:r w:rsidRPr="00BB4421">
        <w:rPr>
          <w:sz w:val="14"/>
        </w:rPr>
        <w:t xml:space="preserve"> </w:t>
      </w:r>
      <w:r w:rsidRPr="00996312">
        <w:rPr>
          <w:vanish/>
          <w:sz w:val="14"/>
        </w:rPr>
        <w:t>that</w:t>
      </w:r>
      <w:r w:rsidRPr="00BB4421">
        <w:rPr>
          <w:sz w:val="14"/>
        </w:rPr>
        <w:t xml:space="preserve"> </w:t>
      </w:r>
      <w:r w:rsidRPr="00996312">
        <w:rPr>
          <w:vanish/>
          <w:sz w:val="14"/>
        </w:rPr>
        <w:t>place</w:t>
      </w:r>
      <w:r w:rsidRPr="00BB4421">
        <w:rPr>
          <w:sz w:val="14"/>
        </w:rPr>
        <w:t xml:space="preserve"> </w:t>
      </w:r>
      <w:r w:rsidRPr="00996312">
        <w:rPr>
          <w:vanish/>
          <w:sz w:val="14"/>
        </w:rPr>
        <w:t>nations</w:t>
      </w:r>
      <w:r w:rsidRPr="00BB4421">
        <w:rPr>
          <w:sz w:val="14"/>
        </w:rPr>
        <w:t xml:space="preserve"> </w:t>
      </w:r>
      <w:r w:rsidRPr="00996312">
        <w:rPr>
          <w:vanish/>
          <w:sz w:val="14"/>
        </w:rPr>
        <w:t>and</w:t>
      </w:r>
      <w:r w:rsidRPr="00BB4421">
        <w:rPr>
          <w:sz w:val="14"/>
        </w:rPr>
        <w:t xml:space="preserve"> </w:t>
      </w:r>
      <w:r w:rsidRPr="00996312">
        <w:rPr>
          <w:vanish/>
          <w:sz w:val="14"/>
        </w:rPr>
        <w:t>entire</w:t>
      </w:r>
      <w:r w:rsidRPr="00BB4421">
        <w:rPr>
          <w:sz w:val="14"/>
        </w:rPr>
        <w:t xml:space="preserve"> </w:t>
      </w:r>
      <w:r w:rsidRPr="00996312">
        <w:rPr>
          <w:vanish/>
          <w:sz w:val="14"/>
        </w:rPr>
        <w:t>regions</w:t>
      </w:r>
      <w:r w:rsidRPr="00BB4421">
        <w:rPr>
          <w:sz w:val="14"/>
        </w:rPr>
        <w:t xml:space="preserve"> </w:t>
      </w:r>
      <w:r w:rsidRPr="00996312">
        <w:rPr>
          <w:vanish/>
          <w:sz w:val="14"/>
        </w:rPr>
        <w:t>of</w:t>
      </w:r>
      <w:r w:rsidRPr="00BB4421">
        <w:rPr>
          <w:sz w:val="14"/>
        </w:rPr>
        <w:t xml:space="preserve"> </w:t>
      </w:r>
      <w:r w:rsidRPr="00996312">
        <w:rPr>
          <w:vanish/>
          <w:sz w:val="14"/>
        </w:rPr>
        <w:t>the</w:t>
      </w:r>
      <w:r w:rsidRPr="00BB4421">
        <w:rPr>
          <w:sz w:val="14"/>
        </w:rPr>
        <w:t xml:space="preserve"> </w:t>
      </w:r>
      <w:r w:rsidRPr="00996312">
        <w:rPr>
          <w:vanish/>
          <w:sz w:val="14"/>
        </w:rPr>
        <w:t>world</w:t>
      </w:r>
      <w:r w:rsidRPr="00BB4421">
        <w:rPr>
          <w:sz w:val="14"/>
        </w:rPr>
        <w:t xml:space="preserve"> </w:t>
      </w:r>
      <w:r w:rsidRPr="00996312">
        <w:rPr>
          <w:vanish/>
          <w:sz w:val="14"/>
        </w:rPr>
        <w:t>at</w:t>
      </w:r>
      <w:r w:rsidRPr="00BB4421">
        <w:rPr>
          <w:sz w:val="14"/>
        </w:rPr>
        <w:t xml:space="preserve"> </w:t>
      </w:r>
      <w:r w:rsidRPr="00996312">
        <w:rPr>
          <w:vanish/>
          <w:sz w:val="14"/>
        </w:rPr>
        <w:t>risk.</w:t>
      </w:r>
      <w:r w:rsidRPr="00BB4421">
        <w:rPr>
          <w:sz w:val="14"/>
        </w:rPr>
        <w:t xml:space="preserve"> </w:t>
      </w:r>
      <w:r w:rsidRPr="00996312">
        <w:rPr>
          <w:vanish/>
          <w:sz w:val="14"/>
        </w:rPr>
        <w:t>These</w:t>
      </w:r>
      <w:r w:rsidRPr="00BB4421">
        <w:rPr>
          <w:sz w:val="14"/>
        </w:rPr>
        <w:t xml:space="preserve"> </w:t>
      </w:r>
      <w:r w:rsidRPr="00996312">
        <w:rPr>
          <w:vanish/>
          <w:sz w:val="14"/>
        </w:rPr>
        <w:t>extreme</w:t>
      </w:r>
      <w:r w:rsidRPr="00BB4421">
        <w:rPr>
          <w:sz w:val="14"/>
        </w:rPr>
        <w:t xml:space="preserve"> </w:t>
      </w:r>
      <w:r w:rsidRPr="00996312">
        <w:rPr>
          <w:vanish/>
          <w:sz w:val="14"/>
        </w:rPr>
        <w:t>events</w:t>
      </w:r>
      <w:r w:rsidRPr="00BB4421">
        <w:rPr>
          <w:sz w:val="14"/>
        </w:rPr>
        <w:t xml:space="preserve"> </w:t>
      </w:r>
      <w:r w:rsidRPr="00996312">
        <w:rPr>
          <w:vanish/>
          <w:sz w:val="14"/>
        </w:rPr>
        <w:t>are</w:t>
      </w:r>
      <w:r w:rsidRPr="00BB4421">
        <w:rPr>
          <w:sz w:val="14"/>
        </w:rPr>
        <w:t xml:space="preserve"> </w:t>
      </w:r>
      <w:r w:rsidRPr="00996312">
        <w:rPr>
          <w:vanish/>
          <w:sz w:val="14"/>
        </w:rPr>
        <w:t>by</w:t>
      </w:r>
      <w:r w:rsidRPr="00BB4421">
        <w:rPr>
          <w:sz w:val="14"/>
        </w:rPr>
        <w:t xml:space="preserve"> </w:t>
      </w:r>
      <w:r w:rsidRPr="00996312">
        <w:rPr>
          <w:vanish/>
          <w:sz w:val="14"/>
        </w:rPr>
        <w:t>definition</w:t>
      </w:r>
      <w:r w:rsidRPr="00BB4421">
        <w:rPr>
          <w:sz w:val="14"/>
        </w:rPr>
        <w:t xml:space="preserve"> </w:t>
      </w:r>
      <w:r w:rsidRPr="00996312">
        <w:rPr>
          <w:vanish/>
          <w:sz w:val="14"/>
        </w:rPr>
        <w:t>“rare”</w:t>
      </w:r>
      <w:r w:rsidRPr="00BB4421">
        <w:rPr>
          <w:sz w:val="14"/>
        </w:rPr>
        <w:t xml:space="preserve"> </w:t>
      </w:r>
      <w:r w:rsidRPr="00996312">
        <w:rPr>
          <w:vanish/>
          <w:sz w:val="14"/>
        </w:rPr>
        <w:t>(once</w:t>
      </w:r>
      <w:r w:rsidRPr="00BB4421">
        <w:rPr>
          <w:sz w:val="14"/>
        </w:rPr>
        <w:t xml:space="preserve"> </w:t>
      </w:r>
      <w:r w:rsidRPr="00996312">
        <w:rPr>
          <w:vanish/>
          <w:sz w:val="14"/>
        </w:rPr>
        <w:t>every</w:t>
      </w:r>
      <w:r w:rsidRPr="00BB4421">
        <w:rPr>
          <w:sz w:val="14"/>
        </w:rPr>
        <w:t xml:space="preserve"> </w:t>
      </w:r>
      <w:r w:rsidRPr="00996312">
        <w:rPr>
          <w:vanish/>
          <w:sz w:val="14"/>
        </w:rPr>
        <w:t>hundred</w:t>
      </w:r>
      <w:r w:rsidRPr="00BB4421">
        <w:rPr>
          <w:sz w:val="14"/>
        </w:rPr>
        <w:t xml:space="preserve"> </w:t>
      </w:r>
      <w:r w:rsidRPr="00996312">
        <w:rPr>
          <w:vanish/>
          <w:sz w:val="14"/>
        </w:rPr>
        <w:t>years),</w:t>
      </w:r>
      <w:r w:rsidRPr="00BB4421">
        <w:rPr>
          <w:sz w:val="14"/>
        </w:rPr>
        <w:t xml:space="preserve"> </w:t>
      </w:r>
      <w:r w:rsidRPr="00996312">
        <w:rPr>
          <w:vanish/>
          <w:sz w:val="14"/>
        </w:rPr>
        <w:t>and</w:t>
      </w:r>
      <w:r w:rsidRPr="00BB4421">
        <w:rPr>
          <w:sz w:val="14"/>
        </w:rPr>
        <w:t xml:space="preserve"> </w:t>
      </w:r>
      <w:r w:rsidRPr="00996312">
        <w:rPr>
          <w:vanish/>
          <w:sz w:val="14"/>
        </w:rPr>
        <w:t>changes</w:t>
      </w:r>
      <w:r w:rsidRPr="00BB4421">
        <w:rPr>
          <w:sz w:val="14"/>
        </w:rPr>
        <w:t xml:space="preserve"> </w:t>
      </w:r>
      <w:r w:rsidRPr="00996312">
        <w:rPr>
          <w:vanish/>
          <w:sz w:val="14"/>
        </w:rPr>
        <w:t>in</w:t>
      </w:r>
      <w:r w:rsidRPr="00BB4421">
        <w:rPr>
          <w:sz w:val="14"/>
        </w:rPr>
        <w:t xml:space="preserve"> </w:t>
      </w:r>
      <w:r w:rsidRPr="00996312">
        <w:rPr>
          <w:vanish/>
          <w:sz w:val="14"/>
        </w:rPr>
        <w:t>their</w:t>
      </w:r>
      <w:r w:rsidRPr="00BB4421">
        <w:rPr>
          <w:sz w:val="14"/>
        </w:rPr>
        <w:t xml:space="preserve"> </w:t>
      </w:r>
      <w:r w:rsidRPr="00996312">
        <w:rPr>
          <w:vanish/>
          <w:sz w:val="14"/>
        </w:rPr>
        <w:t>likelihood</w:t>
      </w:r>
      <w:r w:rsidRPr="00BB4421">
        <w:rPr>
          <w:sz w:val="14"/>
        </w:rPr>
        <w:t xml:space="preserve"> </w:t>
      </w:r>
      <w:r w:rsidRPr="00996312">
        <w:rPr>
          <w:vanish/>
          <w:sz w:val="14"/>
        </w:rPr>
        <w:t>are</w:t>
      </w:r>
      <w:r w:rsidRPr="00BB4421">
        <w:rPr>
          <w:sz w:val="14"/>
        </w:rPr>
        <w:t xml:space="preserve"> </w:t>
      </w:r>
      <w:r w:rsidRPr="00996312">
        <w:rPr>
          <w:vanish/>
          <w:sz w:val="14"/>
        </w:rPr>
        <w:t>challenging</w:t>
      </w:r>
      <w:r w:rsidRPr="00BB4421">
        <w:rPr>
          <w:sz w:val="14"/>
        </w:rPr>
        <w:t xml:space="preserve"> </w:t>
      </w:r>
      <w:r w:rsidRPr="00996312">
        <w:rPr>
          <w:vanish/>
          <w:sz w:val="14"/>
        </w:rPr>
        <w:t>to</w:t>
      </w:r>
      <w:r w:rsidRPr="00BB4421">
        <w:rPr>
          <w:sz w:val="14"/>
        </w:rPr>
        <w:t xml:space="preserve"> </w:t>
      </w:r>
      <w:r w:rsidRPr="00996312">
        <w:rPr>
          <w:vanish/>
          <w:sz w:val="14"/>
        </w:rPr>
        <w:t>detect</w:t>
      </w:r>
      <w:r w:rsidRPr="00BB4421">
        <w:rPr>
          <w:sz w:val="14"/>
        </w:rPr>
        <w:t xml:space="preserve"> </w:t>
      </w:r>
      <w:r w:rsidRPr="00996312">
        <w:rPr>
          <w:vanish/>
          <w:sz w:val="14"/>
        </w:rPr>
        <w:t>because</w:t>
      </w:r>
      <w:r w:rsidRPr="00BB4421">
        <w:rPr>
          <w:sz w:val="14"/>
        </w:rPr>
        <w:t xml:space="preserve"> </w:t>
      </w:r>
      <w:r w:rsidRPr="00996312">
        <w:rPr>
          <w:vanish/>
          <w:sz w:val="14"/>
        </w:rPr>
        <w:t>of</w:t>
      </w:r>
      <w:r w:rsidRPr="00BB4421">
        <w:rPr>
          <w:sz w:val="14"/>
        </w:rPr>
        <w:t xml:space="preserve"> </w:t>
      </w:r>
      <w:r w:rsidRPr="00996312">
        <w:rPr>
          <w:vanish/>
          <w:sz w:val="14"/>
        </w:rPr>
        <w:t>their</w:t>
      </w:r>
      <w:r w:rsidRPr="00BB4421">
        <w:rPr>
          <w:sz w:val="14"/>
        </w:rPr>
        <w:t xml:space="preserve"> </w:t>
      </w:r>
      <w:r w:rsidRPr="00996312">
        <w:rPr>
          <w:vanish/>
          <w:sz w:val="14"/>
        </w:rPr>
        <w:t>rarity,</w:t>
      </w:r>
      <w:r w:rsidRPr="00BB4421">
        <w:rPr>
          <w:sz w:val="14"/>
        </w:rPr>
        <w:t xml:space="preserve"> </w:t>
      </w:r>
      <w:r w:rsidRPr="00996312">
        <w:rPr>
          <w:vanish/>
          <w:sz w:val="14"/>
        </w:rPr>
        <w:t>but</w:t>
      </w:r>
      <w:r w:rsidRPr="00BB4421">
        <w:rPr>
          <w:sz w:val="14"/>
        </w:rPr>
        <w:t xml:space="preserve"> </w:t>
      </w:r>
      <w:r w:rsidRPr="00996312">
        <w:rPr>
          <w:vanish/>
          <w:sz w:val="14"/>
        </w:rPr>
        <w:t>are</w:t>
      </w:r>
      <w:r w:rsidRPr="00BB4421">
        <w:rPr>
          <w:sz w:val="14"/>
        </w:rPr>
        <w:t xml:space="preserve"> </w:t>
      </w:r>
      <w:r w:rsidRPr="00996312">
        <w:rPr>
          <w:vanish/>
          <w:sz w:val="14"/>
        </w:rPr>
        <w:t>exactly</w:t>
      </w:r>
      <w:r w:rsidRPr="00BB4421">
        <w:rPr>
          <w:sz w:val="14"/>
        </w:rPr>
        <w:t xml:space="preserve"> </w:t>
      </w:r>
      <w:r w:rsidRPr="00996312">
        <w:rPr>
          <w:vanish/>
          <w:sz w:val="14"/>
        </w:rPr>
        <w:t>the</w:t>
      </w:r>
      <w:r w:rsidRPr="00BB4421">
        <w:rPr>
          <w:sz w:val="14"/>
        </w:rPr>
        <w:t xml:space="preserve"> </w:t>
      </w:r>
      <w:r w:rsidRPr="00996312">
        <w:rPr>
          <w:vanish/>
          <w:sz w:val="14"/>
        </w:rPr>
        <w:t>manifestations</w:t>
      </w:r>
      <w:r w:rsidRPr="00BB4421">
        <w:rPr>
          <w:sz w:val="14"/>
        </w:rPr>
        <w:t xml:space="preserve"> </w:t>
      </w:r>
      <w:r w:rsidRPr="00996312">
        <w:rPr>
          <w:vanish/>
          <w:sz w:val="14"/>
        </w:rPr>
        <w:t>of</w:t>
      </w:r>
      <w:r w:rsidRPr="00BB4421">
        <w:rPr>
          <w:sz w:val="14"/>
        </w:rPr>
        <w:t xml:space="preserve"> </w:t>
      </w:r>
      <w:r w:rsidRPr="00996312">
        <w:rPr>
          <w:vanish/>
          <w:sz w:val="14"/>
        </w:rPr>
        <w:t>climate</w:t>
      </w:r>
      <w:r w:rsidRPr="00BB4421">
        <w:rPr>
          <w:sz w:val="14"/>
        </w:rPr>
        <w:t xml:space="preserve"> </w:t>
      </w:r>
      <w:r w:rsidRPr="00996312">
        <w:rPr>
          <w:vanish/>
          <w:sz w:val="14"/>
        </w:rPr>
        <w:t>change</w:t>
      </w:r>
      <w:r w:rsidRPr="00BB4421">
        <w:rPr>
          <w:sz w:val="14"/>
        </w:rPr>
        <w:t xml:space="preserve"> </w:t>
      </w:r>
      <w:r w:rsidRPr="00996312">
        <w:rPr>
          <w:vanish/>
          <w:sz w:val="14"/>
        </w:rPr>
        <w:t>that</w:t>
      </w:r>
      <w:r w:rsidRPr="00BB4421">
        <w:rPr>
          <w:sz w:val="14"/>
        </w:rPr>
        <w:t xml:space="preserve"> </w:t>
      </w:r>
      <w:r w:rsidRPr="00996312">
        <w:rPr>
          <w:vanish/>
          <w:sz w:val="14"/>
        </w:rPr>
        <w:t>we</w:t>
      </w:r>
      <w:r w:rsidRPr="00BB4421">
        <w:rPr>
          <w:sz w:val="14"/>
        </w:rPr>
        <w:t xml:space="preserve"> </w:t>
      </w:r>
      <w:r w:rsidRPr="00996312">
        <w:rPr>
          <w:vanish/>
          <w:sz w:val="14"/>
        </w:rPr>
        <w:t>must</w:t>
      </w:r>
      <w:r w:rsidRPr="00BB4421">
        <w:rPr>
          <w:sz w:val="14"/>
        </w:rPr>
        <w:t xml:space="preserve"> </w:t>
      </w:r>
      <w:r w:rsidRPr="00996312">
        <w:rPr>
          <w:vanish/>
          <w:sz w:val="14"/>
        </w:rPr>
        <w:t>get</w:t>
      </w:r>
      <w:r w:rsidRPr="00BB4421">
        <w:rPr>
          <w:sz w:val="14"/>
        </w:rPr>
        <w:t xml:space="preserve"> </w:t>
      </w:r>
      <w:r w:rsidRPr="00996312">
        <w:rPr>
          <w:vanish/>
          <w:sz w:val="14"/>
        </w:rPr>
        <w:t>better</w:t>
      </w:r>
      <w:r w:rsidRPr="00BB4421">
        <w:rPr>
          <w:sz w:val="14"/>
        </w:rPr>
        <w:t xml:space="preserve"> </w:t>
      </w:r>
      <w:r w:rsidRPr="00996312">
        <w:rPr>
          <w:vanish/>
          <w:sz w:val="14"/>
        </w:rPr>
        <w:t>at</w:t>
      </w:r>
      <w:r w:rsidRPr="00BB4421">
        <w:rPr>
          <w:sz w:val="14"/>
        </w:rPr>
        <w:t xml:space="preserve"> </w:t>
      </w:r>
      <w:r w:rsidRPr="00996312">
        <w:rPr>
          <w:vanish/>
          <w:sz w:val="14"/>
        </w:rPr>
        <w:t>anticipating</w:t>
      </w:r>
      <w:r w:rsidRPr="00BB4421">
        <w:rPr>
          <w:sz w:val="14"/>
        </w:rPr>
        <w:t xml:space="preserve"> </w:t>
      </w:r>
      <w:r w:rsidRPr="00996312">
        <w:rPr>
          <w:vanish/>
          <w:sz w:val="14"/>
        </w:rPr>
        <w:t>(Diffenbaugh</w:t>
      </w:r>
      <w:r w:rsidRPr="00BB4421">
        <w:rPr>
          <w:sz w:val="14"/>
        </w:rPr>
        <w:t xml:space="preserve"> </w:t>
      </w:r>
      <w:r w:rsidRPr="00996312">
        <w:rPr>
          <w:vanish/>
          <w:sz w:val="14"/>
        </w:rPr>
        <w:t>et</w:t>
      </w:r>
      <w:r w:rsidRPr="00BB4421">
        <w:rPr>
          <w:sz w:val="14"/>
        </w:rPr>
        <w:t xml:space="preserve"> </w:t>
      </w:r>
      <w:r w:rsidRPr="00996312">
        <w:rPr>
          <w:vanish/>
          <w:sz w:val="14"/>
        </w:rPr>
        <w:t>al.,</w:t>
      </w:r>
      <w:r w:rsidRPr="00BB4421">
        <w:rPr>
          <w:sz w:val="14"/>
        </w:rPr>
        <w:t xml:space="preserve"> </w:t>
      </w:r>
      <w:r w:rsidRPr="00996312">
        <w:rPr>
          <w:vanish/>
          <w:sz w:val="14"/>
        </w:rPr>
        <w:t>2017).</w:t>
      </w:r>
      <w:r w:rsidRPr="00BB4421">
        <w:rPr>
          <w:sz w:val="14"/>
        </w:rPr>
        <w:t xml:space="preserve">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w:t>
      </w:r>
      <w:r w:rsidRPr="00996312">
        <w:rPr>
          <w:rStyle w:val="StyleUnderline"/>
          <w:vanish/>
        </w:rPr>
        <w:t>shorter</w:t>
      </w:r>
      <w:r w:rsidRPr="003E2385">
        <w:rPr>
          <w:rStyle w:val="StyleUnderline"/>
        </w:rPr>
        <w:t xml:space="preserve"> </w:t>
      </w:r>
      <w:r w:rsidRPr="00996312">
        <w:rPr>
          <w:rStyle w:val="StyleUnderline"/>
          <w:vanish/>
        </w:rPr>
        <w:t>intervals</w:t>
      </w:r>
      <w:r w:rsidRPr="003E2385">
        <w:rPr>
          <w:rStyle w:val="StyleUnderline"/>
        </w:rPr>
        <w:t xml:space="preserve"> </w:t>
      </w:r>
      <w:r w:rsidRPr="00996312">
        <w:rPr>
          <w:rStyle w:val="StyleUnderline"/>
          <w:vanish/>
        </w:rPr>
        <w:t>between</w:t>
      </w:r>
      <w:r w:rsidRPr="003E2385">
        <w:rPr>
          <w:rStyle w:val="StyleUnderline"/>
        </w:rPr>
        <w:t xml:space="preserve"> </w:t>
      </w:r>
      <w:r w:rsidRPr="001B6CFE">
        <w:rPr>
          <w:rStyle w:val="StyleUnderline"/>
          <w:highlight w:val="cyan"/>
        </w:rPr>
        <w:t>rare</w:t>
      </w:r>
      <w:r w:rsidRPr="003E2385">
        <w:rPr>
          <w:rStyle w:val="StyleUnderline"/>
        </w:rPr>
        <w:t xml:space="preserve"> </w:t>
      </w:r>
      <w:r w:rsidRPr="00996312">
        <w:rPr>
          <w:rStyle w:val="StyleUnderline"/>
          <w:vanish/>
        </w:rPr>
        <w:t>extreme</w:t>
      </w:r>
      <w:r w:rsidRPr="003E2385">
        <w:rPr>
          <w:rStyle w:val="StyleUnderline"/>
        </w:rPr>
        <w:t xml:space="preserve"> </w:t>
      </w:r>
      <w:r w:rsidRPr="001B6CFE">
        <w:rPr>
          <w:rStyle w:val="StyleUnderline"/>
          <w:highlight w:val="cyan"/>
        </w:rPr>
        <w:t>events</w:t>
      </w:r>
      <w:r w:rsidRPr="003E2385">
        <w:rPr>
          <w:rStyle w:val="StyleUnderline"/>
        </w:rPr>
        <w:t xml:space="preserve"> </w:t>
      </w:r>
      <w:r w:rsidRPr="00996312">
        <w:rPr>
          <w:rStyle w:val="StyleUnderline"/>
          <w:vanish/>
        </w:rPr>
        <w:t>because</w:t>
      </w:r>
      <w:r w:rsidRPr="003E2385">
        <w:rPr>
          <w:rStyle w:val="StyleUnderline"/>
        </w:rPr>
        <w:t xml:space="preserve"> </w:t>
      </w:r>
      <w:r w:rsidRPr="00996312">
        <w:rPr>
          <w:rStyle w:val="StyleUnderline"/>
          <w:vanish/>
        </w:rPr>
        <w:t>in</w:t>
      </w:r>
      <w:r w:rsidRPr="003E2385">
        <w:rPr>
          <w:rStyle w:val="StyleUnderline"/>
        </w:rPr>
        <w:t xml:space="preserve"> </w:t>
      </w:r>
      <w:r w:rsidRPr="00996312">
        <w:rPr>
          <w:rStyle w:val="StyleUnderline"/>
          <w:vanish/>
        </w:rPr>
        <w:t>the</w:t>
      </w:r>
      <w:r w:rsidRPr="003E2385">
        <w:rPr>
          <w:rStyle w:val="StyleUnderline"/>
        </w:rPr>
        <w:t xml:space="preserve"> </w:t>
      </w:r>
      <w:r w:rsidRPr="00996312">
        <w:rPr>
          <w:rStyle w:val="StyleUnderline"/>
          <w:vanish/>
        </w:rPr>
        <w:t>lifespan</w:t>
      </w:r>
      <w:r w:rsidRPr="003E2385">
        <w:rPr>
          <w:rStyle w:val="StyleUnderline"/>
        </w:rPr>
        <w:t xml:space="preserve"> </w:t>
      </w:r>
      <w:r w:rsidRPr="00996312">
        <w:rPr>
          <w:rStyle w:val="StyleUnderline"/>
          <w:vanish/>
        </w:rPr>
        <w:t>of</w:t>
      </w:r>
      <w:r w:rsidRPr="003E2385">
        <w:rPr>
          <w:rStyle w:val="StyleUnderline"/>
        </w:rPr>
        <w:t xml:space="preserve"> </w:t>
      </w:r>
      <w:r w:rsidRPr="00996312">
        <w:rPr>
          <w:rStyle w:val="StyleUnderline"/>
          <w:vanish/>
        </w:rPr>
        <w:t>an</w:t>
      </w:r>
      <w:r w:rsidRPr="003E2385">
        <w:rPr>
          <w:rStyle w:val="StyleUnderline"/>
        </w:rPr>
        <w:t xml:space="preserve"> </w:t>
      </w:r>
      <w:r w:rsidRPr="00996312">
        <w:rPr>
          <w:rStyle w:val="StyleUnderline"/>
          <w:vanish/>
        </w:rPr>
        <w:t>individual</w:t>
      </w:r>
      <w:r w:rsidRPr="003E2385">
        <w:rPr>
          <w:rStyle w:val="StyleUnderline"/>
        </w:rPr>
        <w:t xml:space="preserve"> </w:t>
      </w:r>
      <w:r w:rsidRPr="00996312">
        <w:rPr>
          <w:rStyle w:val="StyleUnderline"/>
          <w:vanish/>
        </w:rPr>
        <w:t>human,</w:t>
      </w:r>
      <w:r w:rsidRPr="003E2385">
        <w:rPr>
          <w:rStyle w:val="StyleUnderline"/>
        </w:rPr>
        <w:t xml:space="preserve"> </w:t>
      </w:r>
      <w:r w:rsidRPr="00996312">
        <w:rPr>
          <w:rStyle w:val="StyleUnderline"/>
          <w:vanish/>
        </w:rPr>
        <w:t>a</w:t>
      </w:r>
      <w:r w:rsidRPr="003E2385">
        <w:rPr>
          <w:rStyle w:val="StyleUnderline"/>
        </w:rPr>
        <w:t xml:space="preserve"> </w:t>
      </w:r>
      <w:r w:rsidRPr="00996312">
        <w:rPr>
          <w:rStyle w:val="StyleUnderline"/>
          <w:vanish/>
        </w:rPr>
        <w:t>person</w:t>
      </w:r>
      <w:r w:rsidRPr="003E2385">
        <w:rPr>
          <w:rStyle w:val="StyleUnderline"/>
        </w:rPr>
        <w:t xml:space="preserve"> </w:t>
      </w:r>
      <w:r w:rsidRPr="00996312">
        <w:rPr>
          <w:rStyle w:val="StyleUnderline"/>
          <w:vanish/>
        </w:rPr>
        <w:t>might</w:t>
      </w:r>
      <w:r w:rsidRPr="003E2385">
        <w:rPr>
          <w:rStyle w:val="StyleUnderline"/>
        </w:rPr>
        <w:t xml:space="preserve"> </w:t>
      </w:r>
      <w:r w:rsidRPr="00996312">
        <w:rPr>
          <w:rStyle w:val="StyleUnderline"/>
          <w:vanish/>
        </w:rPr>
        <w:t>experience</w:t>
      </w:r>
      <w:r w:rsidRPr="003E2385">
        <w:rPr>
          <w:rStyle w:val="StyleUnderline"/>
        </w:rPr>
        <w:t xml:space="preserve"> </w:t>
      </w:r>
      <w:r w:rsidRPr="00996312">
        <w:rPr>
          <w:rStyle w:val="StyleUnderline"/>
          <w:vanish/>
        </w:rPr>
        <w:t>as</w:t>
      </w:r>
      <w:r w:rsidRPr="003E2385">
        <w:rPr>
          <w:rStyle w:val="StyleUnderline"/>
        </w:rPr>
        <w:t xml:space="preserve"> </w:t>
      </w:r>
      <w:r w:rsidRPr="00996312">
        <w:rPr>
          <w:rStyle w:val="StyleUnderline"/>
          <w:vanish/>
        </w:rPr>
        <w:t>few</w:t>
      </w:r>
      <w:r w:rsidRPr="003E2385">
        <w:rPr>
          <w:rStyle w:val="StyleUnderline"/>
        </w:rPr>
        <w:t xml:space="preserve"> </w:t>
      </w:r>
      <w:r w:rsidRPr="00996312">
        <w:rPr>
          <w:rStyle w:val="StyleUnderline"/>
          <w:vanish/>
        </w:rPr>
        <w:t>as</w:t>
      </w:r>
      <w:r w:rsidRPr="003E2385">
        <w:rPr>
          <w:rStyle w:val="StyleUnderline"/>
        </w:rPr>
        <w:t xml:space="preserve"> </w:t>
      </w:r>
      <w:r w:rsidRPr="00996312">
        <w:rPr>
          <w:rStyle w:val="StyleUnderline"/>
          <w:vanish/>
        </w:rPr>
        <w:t>two</w:t>
      </w:r>
      <w:r w:rsidRPr="003E2385">
        <w:rPr>
          <w:rStyle w:val="StyleUnderline"/>
        </w:rPr>
        <w:t xml:space="preserve"> </w:t>
      </w:r>
      <w:r w:rsidRPr="00996312">
        <w:rPr>
          <w:rStyle w:val="StyleUnderline"/>
          <w:vanish/>
        </w:rPr>
        <w:t>or</w:t>
      </w:r>
      <w:r w:rsidRPr="003E2385">
        <w:rPr>
          <w:rStyle w:val="StyleUnderline"/>
        </w:rPr>
        <w:t xml:space="preserve"> </w:t>
      </w:r>
      <w:r w:rsidRPr="00996312">
        <w:rPr>
          <w:rStyle w:val="StyleUnderline"/>
          <w:vanish/>
        </w:rPr>
        <w:t>three</w:t>
      </w:r>
      <w:r w:rsidRPr="003E2385">
        <w:rPr>
          <w:rStyle w:val="StyleUnderline"/>
        </w:rPr>
        <w:t xml:space="preserve"> </w:t>
      </w:r>
      <w:r w:rsidRPr="00996312">
        <w:rPr>
          <w:rStyle w:val="Emphasis"/>
          <w:vanish/>
        </w:rPr>
        <w:t>extreme</w:t>
      </w:r>
      <w:r w:rsidRPr="003E2385">
        <w:rPr>
          <w:rStyle w:val="Emphasis"/>
        </w:rPr>
        <w:t xml:space="preserve"> </w:t>
      </w:r>
      <w:r w:rsidRPr="00996312">
        <w:rPr>
          <w:rStyle w:val="Emphasis"/>
          <w:vanish/>
        </w:rPr>
        <w:t>events</w:t>
      </w:r>
      <w:r w:rsidRPr="00996312">
        <w:rPr>
          <w:vanish/>
          <w:sz w:val="14"/>
        </w:rPr>
        <w:t>.</w:t>
      </w:r>
      <w:r w:rsidRPr="00BB4421">
        <w:rPr>
          <w:sz w:val="14"/>
        </w:rPr>
        <w:t xml:space="preserve"> </w:t>
      </w:r>
      <w:r w:rsidRPr="00996312">
        <w:rPr>
          <w:vanish/>
          <w:sz w:val="14"/>
        </w:rPr>
        <w:t>How</w:t>
      </w:r>
      <w:r w:rsidRPr="00BB4421">
        <w:rPr>
          <w:sz w:val="14"/>
        </w:rPr>
        <w:t xml:space="preserve"> </w:t>
      </w:r>
      <w:r w:rsidRPr="00996312">
        <w:rPr>
          <w:vanish/>
          <w:sz w:val="14"/>
        </w:rPr>
        <w:t>likely</w:t>
      </w:r>
      <w:r w:rsidRPr="00BB4421">
        <w:rPr>
          <w:sz w:val="14"/>
        </w:rPr>
        <w:t xml:space="preserve"> </w:t>
      </w:r>
      <w:r w:rsidRPr="00996312">
        <w:rPr>
          <w:vanish/>
          <w:sz w:val="14"/>
        </w:rPr>
        <w:t>is</w:t>
      </w:r>
      <w:r w:rsidRPr="00BB4421">
        <w:rPr>
          <w:sz w:val="14"/>
        </w:rPr>
        <w:t xml:space="preserve"> </w:t>
      </w:r>
      <w:r w:rsidRPr="00996312">
        <w:rPr>
          <w:vanish/>
          <w:sz w:val="14"/>
        </w:rPr>
        <w:t>it</w:t>
      </w:r>
      <w:r w:rsidRPr="00BB4421">
        <w:rPr>
          <w:sz w:val="14"/>
        </w:rPr>
        <w:t xml:space="preserve"> </w:t>
      </w:r>
      <w:r w:rsidRPr="00996312">
        <w:rPr>
          <w:vanish/>
          <w:sz w:val="14"/>
        </w:rPr>
        <w:t>that</w:t>
      </w:r>
      <w:r w:rsidRPr="00BB4421">
        <w:rPr>
          <w:sz w:val="14"/>
        </w:rPr>
        <w:t xml:space="preserve"> </w:t>
      </w:r>
      <w:r w:rsidRPr="00996312">
        <w:rPr>
          <w:vanish/>
          <w:sz w:val="14"/>
        </w:rPr>
        <w:t>you</w:t>
      </w:r>
      <w:r w:rsidRPr="00BB4421">
        <w:rPr>
          <w:sz w:val="14"/>
        </w:rPr>
        <w:t xml:space="preserve"> </w:t>
      </w:r>
      <w:r w:rsidRPr="00996312">
        <w:rPr>
          <w:vanish/>
          <w:sz w:val="14"/>
        </w:rPr>
        <w:t>would</w:t>
      </w:r>
      <w:r w:rsidRPr="00BB4421">
        <w:rPr>
          <w:sz w:val="14"/>
        </w:rPr>
        <w:t xml:space="preserve"> </w:t>
      </w:r>
      <w:r w:rsidRPr="00996312">
        <w:rPr>
          <w:vanish/>
          <w:sz w:val="14"/>
        </w:rPr>
        <w:t>notice</w:t>
      </w:r>
      <w:r w:rsidRPr="00BB4421">
        <w:rPr>
          <w:sz w:val="14"/>
        </w:rPr>
        <w:t xml:space="preserve"> </w:t>
      </w:r>
      <w:r w:rsidRPr="00996312">
        <w:rPr>
          <w:vanish/>
          <w:sz w:val="14"/>
        </w:rPr>
        <w:t>a</w:t>
      </w:r>
      <w:r w:rsidRPr="00BB4421">
        <w:rPr>
          <w:sz w:val="14"/>
        </w:rPr>
        <w:t xml:space="preserve"> </w:t>
      </w:r>
      <w:r w:rsidRPr="00996312">
        <w:rPr>
          <w:vanish/>
          <w:sz w:val="14"/>
        </w:rPr>
        <w:t>change</w:t>
      </w:r>
      <w:r w:rsidRPr="00BB4421">
        <w:rPr>
          <w:sz w:val="14"/>
        </w:rPr>
        <w:t xml:space="preserve"> </w:t>
      </w:r>
      <w:r w:rsidRPr="00996312">
        <w:rPr>
          <w:vanish/>
          <w:sz w:val="14"/>
        </w:rPr>
        <w:t>in</w:t>
      </w:r>
      <w:r w:rsidRPr="00BB4421">
        <w:rPr>
          <w:sz w:val="14"/>
        </w:rPr>
        <w:t xml:space="preserve"> </w:t>
      </w:r>
      <w:r w:rsidRPr="00996312">
        <w:rPr>
          <w:vanish/>
          <w:sz w:val="14"/>
        </w:rPr>
        <w:t>the</w:t>
      </w:r>
      <w:r w:rsidRPr="00BB4421">
        <w:rPr>
          <w:sz w:val="14"/>
        </w:rPr>
        <w:t xml:space="preserve"> </w:t>
      </w:r>
      <w:r w:rsidRPr="00996312">
        <w:rPr>
          <w:vanish/>
          <w:sz w:val="14"/>
        </w:rPr>
        <w:t>interval</w:t>
      </w:r>
      <w:r w:rsidRPr="00BB4421">
        <w:rPr>
          <w:sz w:val="14"/>
        </w:rPr>
        <w:t xml:space="preserve"> </w:t>
      </w:r>
      <w:r w:rsidRPr="00996312">
        <w:rPr>
          <w:vanish/>
          <w:sz w:val="14"/>
        </w:rPr>
        <w:t>between</w:t>
      </w:r>
      <w:r w:rsidRPr="00BB4421">
        <w:rPr>
          <w:sz w:val="14"/>
        </w:rPr>
        <w:t xml:space="preserve"> </w:t>
      </w:r>
      <w:r w:rsidRPr="00996312">
        <w:rPr>
          <w:vanish/>
          <w:sz w:val="14"/>
        </w:rPr>
        <w:t>events</w:t>
      </w:r>
      <w:r w:rsidRPr="00BB4421">
        <w:rPr>
          <w:sz w:val="14"/>
        </w:rPr>
        <w:t xml:space="preserve"> </w:t>
      </w:r>
      <w:r w:rsidRPr="00996312">
        <w:rPr>
          <w:vanish/>
          <w:sz w:val="14"/>
        </w:rPr>
        <w:t>that</w:t>
      </w:r>
      <w:r w:rsidRPr="00BB4421">
        <w:rPr>
          <w:sz w:val="14"/>
        </w:rPr>
        <w:t xml:space="preserve"> </w:t>
      </w:r>
      <w:r w:rsidRPr="00996312">
        <w:rPr>
          <w:vanish/>
          <w:sz w:val="14"/>
        </w:rPr>
        <w:t>are</w:t>
      </w:r>
      <w:r w:rsidRPr="00BB4421">
        <w:rPr>
          <w:sz w:val="14"/>
        </w:rPr>
        <w:t xml:space="preserve"> </w:t>
      </w:r>
      <w:r w:rsidRPr="00996312">
        <w:rPr>
          <w:vanish/>
          <w:sz w:val="14"/>
        </w:rPr>
        <w:t>separated</w:t>
      </w:r>
      <w:r w:rsidRPr="00BB4421">
        <w:rPr>
          <w:sz w:val="14"/>
        </w:rPr>
        <w:t xml:space="preserve"> </w:t>
      </w:r>
      <w:r w:rsidRPr="00996312">
        <w:rPr>
          <w:vanish/>
          <w:sz w:val="14"/>
        </w:rPr>
        <w:t>by</w:t>
      </w:r>
      <w:r w:rsidRPr="00BB4421">
        <w:rPr>
          <w:sz w:val="14"/>
        </w:rPr>
        <w:t xml:space="preserve"> </w:t>
      </w:r>
      <w:r w:rsidRPr="00996312">
        <w:rPr>
          <w:vanish/>
          <w:sz w:val="14"/>
        </w:rPr>
        <w:t>decades,</w:t>
      </w:r>
      <w:r w:rsidRPr="00BB4421">
        <w:rPr>
          <w:sz w:val="14"/>
        </w:rPr>
        <w:t xml:space="preserve"> </w:t>
      </w:r>
      <w:r w:rsidRPr="00996312">
        <w:rPr>
          <w:vanish/>
          <w:sz w:val="14"/>
        </w:rPr>
        <w:t>especially</w:t>
      </w:r>
      <w:r w:rsidRPr="00BB4421">
        <w:rPr>
          <w:sz w:val="14"/>
        </w:rPr>
        <w:t xml:space="preserve"> </w:t>
      </w:r>
      <w:r w:rsidRPr="00996312">
        <w:rPr>
          <w:vanish/>
          <w:sz w:val="14"/>
        </w:rPr>
        <w:t>given</w:t>
      </w:r>
      <w:r w:rsidRPr="00BB4421">
        <w:rPr>
          <w:sz w:val="14"/>
        </w:rPr>
        <w:t xml:space="preserve"> </w:t>
      </w:r>
      <w:r w:rsidRPr="00996312">
        <w:rPr>
          <w:vanish/>
          <w:sz w:val="14"/>
        </w:rPr>
        <w:t>that</w:t>
      </w:r>
      <w:r w:rsidRPr="00BB4421">
        <w:rPr>
          <w:sz w:val="14"/>
        </w:rPr>
        <w:t xml:space="preserve"> </w:t>
      </w:r>
      <w:r w:rsidRPr="00996312">
        <w:rPr>
          <w:vanish/>
          <w:sz w:val="14"/>
        </w:rPr>
        <w:t>the</w:t>
      </w:r>
      <w:r w:rsidRPr="00BB4421">
        <w:rPr>
          <w:sz w:val="14"/>
        </w:rPr>
        <w:t xml:space="preserve"> </w:t>
      </w:r>
      <w:r w:rsidRPr="00996312">
        <w:rPr>
          <w:vanish/>
          <w:sz w:val="14"/>
        </w:rPr>
        <w:t>interval</w:t>
      </w:r>
      <w:r w:rsidRPr="00BB4421">
        <w:rPr>
          <w:sz w:val="14"/>
        </w:rPr>
        <w:t xml:space="preserve"> </w:t>
      </w:r>
      <w:r w:rsidRPr="00996312">
        <w:rPr>
          <w:vanish/>
          <w:sz w:val="14"/>
        </w:rPr>
        <w:t>is</w:t>
      </w:r>
      <w:r w:rsidRPr="00BB4421">
        <w:rPr>
          <w:sz w:val="14"/>
        </w:rPr>
        <w:t xml:space="preserve"> </w:t>
      </w:r>
      <w:r w:rsidRPr="00996312">
        <w:rPr>
          <w:vanish/>
          <w:sz w:val="14"/>
        </w:rPr>
        <w:t>not</w:t>
      </w:r>
      <w:r w:rsidRPr="00BB4421">
        <w:rPr>
          <w:sz w:val="14"/>
        </w:rPr>
        <w:t xml:space="preserve"> </w:t>
      </w:r>
      <w:r w:rsidRPr="00996312">
        <w:rPr>
          <w:vanish/>
          <w:sz w:val="14"/>
        </w:rPr>
        <w:t>regular</w:t>
      </w:r>
      <w:r w:rsidRPr="00BB4421">
        <w:rPr>
          <w:sz w:val="14"/>
        </w:rPr>
        <w:t xml:space="preserve"> </w:t>
      </w:r>
      <w:r w:rsidRPr="00996312">
        <w:rPr>
          <w:vanish/>
          <w:sz w:val="14"/>
        </w:rPr>
        <w:t>but</w:t>
      </w:r>
      <w:r w:rsidRPr="00BB4421">
        <w:rPr>
          <w:sz w:val="14"/>
        </w:rPr>
        <w:t xml:space="preserve"> </w:t>
      </w:r>
      <w:r w:rsidRPr="00996312">
        <w:rPr>
          <w:vanish/>
          <w:sz w:val="14"/>
        </w:rPr>
        <w:t>varies</w:t>
      </w:r>
      <w:r w:rsidRPr="00BB4421">
        <w:rPr>
          <w:sz w:val="14"/>
        </w:rPr>
        <w:t xml:space="preserve"> </w:t>
      </w:r>
      <w:r w:rsidRPr="00996312">
        <w:rPr>
          <w:vanish/>
          <w:sz w:val="14"/>
        </w:rPr>
        <w:t>stochastically?</w:t>
      </w:r>
      <w:r w:rsidRPr="00BB4421">
        <w:rPr>
          <w:sz w:val="14"/>
        </w:rPr>
        <w:t xml:space="preserve"> </w:t>
      </w:r>
      <w:r w:rsidRPr="00996312">
        <w:rPr>
          <w:vanish/>
          <w:sz w:val="14"/>
        </w:rPr>
        <w:t>A</w:t>
      </w:r>
      <w:r w:rsidRPr="00BB4421">
        <w:rPr>
          <w:sz w:val="14"/>
        </w:rPr>
        <w:t xml:space="preserve"> </w:t>
      </w:r>
      <w:r w:rsidRPr="00996312">
        <w:rPr>
          <w:vanish/>
          <w:sz w:val="14"/>
        </w:rPr>
        <w:t>concrete</w:t>
      </w:r>
      <w:r w:rsidRPr="00BB4421">
        <w:rPr>
          <w:sz w:val="14"/>
        </w:rPr>
        <w:t xml:space="preserve"> </w:t>
      </w:r>
      <w:r w:rsidRPr="00996312">
        <w:rPr>
          <w:vanish/>
          <w:sz w:val="14"/>
        </w:rPr>
        <w:t>example</w:t>
      </w:r>
      <w:r w:rsidRPr="00BB4421">
        <w:rPr>
          <w:sz w:val="14"/>
        </w:rPr>
        <w:t xml:space="preserve"> </w:t>
      </w:r>
      <w:r w:rsidRPr="00996312">
        <w:rPr>
          <w:vanish/>
          <w:sz w:val="14"/>
        </w:rPr>
        <w:t>of</w:t>
      </w:r>
      <w:r w:rsidRPr="00BB4421">
        <w:rPr>
          <w:sz w:val="14"/>
        </w:rPr>
        <w:t xml:space="preserve"> </w:t>
      </w:r>
      <w:r w:rsidRPr="00996312">
        <w:rPr>
          <w:vanish/>
          <w:sz w:val="14"/>
        </w:rPr>
        <w:t>this</w:t>
      </w:r>
      <w:r w:rsidRPr="00BB4421">
        <w:rPr>
          <w:sz w:val="14"/>
        </w:rPr>
        <w:t xml:space="preserve"> </w:t>
      </w:r>
      <w:r w:rsidRPr="00996312">
        <w:rPr>
          <w:vanish/>
          <w:sz w:val="14"/>
        </w:rPr>
        <w:t>dilemma</w:t>
      </w:r>
      <w:r w:rsidRPr="00BB4421">
        <w:rPr>
          <w:sz w:val="14"/>
        </w:rPr>
        <w:t xml:space="preserve"> </w:t>
      </w:r>
      <w:r w:rsidRPr="00996312">
        <w:rPr>
          <w:vanish/>
          <w:sz w:val="14"/>
        </w:rPr>
        <w:t>can</w:t>
      </w:r>
      <w:r w:rsidRPr="00BB4421">
        <w:rPr>
          <w:sz w:val="14"/>
        </w:rPr>
        <w:t xml:space="preserve"> </w:t>
      </w:r>
      <w:r w:rsidRPr="00996312">
        <w:rPr>
          <w:vanish/>
          <w:sz w:val="14"/>
        </w:rPr>
        <w:t>be</w:t>
      </w:r>
      <w:r w:rsidRPr="00BB4421">
        <w:rPr>
          <w:sz w:val="14"/>
        </w:rPr>
        <w:t xml:space="preserve"> </w:t>
      </w:r>
      <w:r w:rsidRPr="00996312">
        <w:rPr>
          <w:vanish/>
          <w:sz w:val="14"/>
        </w:rPr>
        <w:t>found</w:t>
      </w:r>
      <w:r w:rsidRPr="00BB4421">
        <w:rPr>
          <w:sz w:val="14"/>
        </w:rPr>
        <w:t xml:space="preserve"> </w:t>
      </w:r>
      <w:r w:rsidRPr="00996312">
        <w:rPr>
          <w:vanish/>
          <w:sz w:val="14"/>
        </w:rPr>
        <w:t>in</w:t>
      </w:r>
      <w:r w:rsidRPr="00BB4421">
        <w:rPr>
          <w:sz w:val="14"/>
        </w:rPr>
        <w:t xml:space="preserve"> </w:t>
      </w:r>
      <w:r w:rsidRPr="00996312">
        <w:rPr>
          <w:vanish/>
          <w:sz w:val="14"/>
        </w:rPr>
        <w:t>the</w:t>
      </w:r>
      <w:r w:rsidRPr="00BB4421">
        <w:rPr>
          <w:sz w:val="14"/>
        </w:rPr>
        <w:t xml:space="preserve"> </w:t>
      </w:r>
      <w:r w:rsidRPr="00996312">
        <w:rPr>
          <w:vanish/>
          <w:sz w:val="14"/>
        </w:rPr>
        <w:t>past</w:t>
      </w:r>
      <w:r w:rsidRPr="00BB4421">
        <w:rPr>
          <w:sz w:val="14"/>
        </w:rPr>
        <w:t xml:space="preserve"> </w:t>
      </w:r>
      <w:r w:rsidRPr="00996312">
        <w:rPr>
          <w:vanish/>
          <w:sz w:val="14"/>
        </w:rPr>
        <w:t>and</w:t>
      </w:r>
      <w:r w:rsidRPr="00BB4421">
        <w:rPr>
          <w:sz w:val="14"/>
        </w:rPr>
        <w:t xml:space="preserve"> </w:t>
      </w:r>
      <w:r w:rsidRPr="00996312">
        <w:rPr>
          <w:vanish/>
          <w:sz w:val="14"/>
        </w:rPr>
        <w:t>expected</w:t>
      </w:r>
      <w:r w:rsidRPr="00BB4421">
        <w:rPr>
          <w:sz w:val="14"/>
        </w:rPr>
        <w:t xml:space="preserve"> </w:t>
      </w:r>
      <w:r w:rsidRPr="00996312">
        <w:rPr>
          <w:vanish/>
          <w:sz w:val="14"/>
        </w:rPr>
        <w:t>future</w:t>
      </w:r>
      <w:r w:rsidRPr="00BB4421">
        <w:rPr>
          <w:sz w:val="14"/>
        </w:rPr>
        <w:t xml:space="preserve"> </w:t>
      </w:r>
      <w:r w:rsidRPr="00996312">
        <w:rPr>
          <w:vanish/>
          <w:sz w:val="14"/>
        </w:rPr>
        <w:t>changes</w:t>
      </w:r>
      <w:r w:rsidRPr="00BB4421">
        <w:rPr>
          <w:sz w:val="14"/>
        </w:rPr>
        <w:t xml:space="preserve"> </w:t>
      </w:r>
      <w:r w:rsidRPr="00996312">
        <w:rPr>
          <w:vanish/>
          <w:sz w:val="14"/>
        </w:rPr>
        <w:t>in</w:t>
      </w:r>
      <w:r w:rsidRPr="00BB4421">
        <w:rPr>
          <w:sz w:val="14"/>
        </w:rPr>
        <w:t xml:space="preserve"> </w:t>
      </w:r>
      <w:r w:rsidRPr="00996312">
        <w:rPr>
          <w:vanish/>
          <w:sz w:val="14"/>
        </w:rPr>
        <w:t>storm-related</w:t>
      </w:r>
      <w:r w:rsidRPr="00BB4421">
        <w:rPr>
          <w:sz w:val="14"/>
        </w:rPr>
        <w:t xml:space="preserve"> </w:t>
      </w:r>
      <w:r w:rsidRPr="00996312">
        <w:rPr>
          <w:vanish/>
          <w:sz w:val="14"/>
        </w:rPr>
        <w:t>flooding</w:t>
      </w:r>
      <w:r w:rsidRPr="00BB4421">
        <w:rPr>
          <w:sz w:val="14"/>
        </w:rPr>
        <w:t xml:space="preserve"> </w:t>
      </w:r>
      <w:r w:rsidRPr="00996312">
        <w:rPr>
          <w:vanish/>
          <w:sz w:val="14"/>
        </w:rPr>
        <w:t>of</w:t>
      </w:r>
      <w:r w:rsidRPr="00BB4421">
        <w:rPr>
          <w:sz w:val="14"/>
        </w:rPr>
        <w:t xml:space="preserve"> </w:t>
      </w:r>
      <w:r w:rsidRPr="00996312">
        <w:rPr>
          <w:vanish/>
          <w:sz w:val="14"/>
        </w:rPr>
        <w:t>New</w:t>
      </w:r>
      <w:r w:rsidRPr="00BB4421">
        <w:rPr>
          <w:sz w:val="14"/>
        </w:rPr>
        <w:t xml:space="preserve"> </w:t>
      </w:r>
      <w:r w:rsidRPr="00996312">
        <w:rPr>
          <w:vanish/>
          <w:sz w:val="14"/>
        </w:rPr>
        <w:t>York</w:t>
      </w:r>
      <w:r w:rsidRPr="00BB4421">
        <w:rPr>
          <w:sz w:val="14"/>
        </w:rPr>
        <w:t xml:space="preserve"> </w:t>
      </w:r>
      <w:r w:rsidRPr="00996312">
        <w:rPr>
          <w:vanish/>
          <w:sz w:val="14"/>
        </w:rPr>
        <w:t>City.</w:t>
      </w:r>
      <w:r w:rsidRPr="00BB4421">
        <w:rPr>
          <w:sz w:val="14"/>
        </w:rPr>
        <w:t xml:space="preserve"> </w:t>
      </w:r>
      <w:r w:rsidRPr="00996312">
        <w:rPr>
          <w:rStyle w:val="StyleUnderline"/>
          <w:vanish/>
        </w:rPr>
        <w:t>The</w:t>
      </w:r>
      <w:r w:rsidRPr="00BB4421">
        <w:rPr>
          <w:sz w:val="14"/>
        </w:rPr>
        <w:t xml:space="preserve"> </w:t>
      </w:r>
      <w:r w:rsidRPr="00996312">
        <w:rPr>
          <w:vanish/>
          <w:sz w:val="14"/>
        </w:rPr>
        <w:t>highly</w:t>
      </w:r>
      <w:r w:rsidRPr="00BB4421">
        <w:rPr>
          <w:sz w:val="14"/>
        </w:rPr>
        <w:t xml:space="preserve"> </w:t>
      </w:r>
      <w:r w:rsidRPr="00996312">
        <w:rPr>
          <w:rStyle w:val="StyleUnderline"/>
          <w:vanish/>
        </w:rPr>
        <w:t>disruptive</w:t>
      </w:r>
      <w:r w:rsidRPr="003E2385">
        <w:rPr>
          <w:rStyle w:val="StyleUnderline"/>
        </w:rPr>
        <w:t xml:space="preserve"> </w:t>
      </w:r>
      <w:r w:rsidRPr="00996312">
        <w:rPr>
          <w:rStyle w:val="StyleUnderline"/>
          <w:vanish/>
        </w:rPr>
        <w:t>flooding</w:t>
      </w:r>
      <w:r w:rsidRPr="003E2385">
        <w:rPr>
          <w:rStyle w:val="StyleUnderline"/>
        </w:rPr>
        <w:t xml:space="preserve"> </w:t>
      </w:r>
      <w:r w:rsidRPr="00996312">
        <w:rPr>
          <w:rStyle w:val="StyleUnderline"/>
          <w:vanish/>
        </w:rPr>
        <w:t>of</w:t>
      </w:r>
      <w:r w:rsidRPr="003E2385">
        <w:rPr>
          <w:rStyle w:val="StyleUnderline"/>
        </w:rPr>
        <w:t xml:space="preserve"> </w:t>
      </w:r>
      <w:r w:rsidRPr="00996312">
        <w:rPr>
          <w:rStyle w:val="StyleUnderline"/>
          <w:vanish/>
        </w:rPr>
        <w:t>New</w:t>
      </w:r>
      <w:r w:rsidRPr="003E2385">
        <w:rPr>
          <w:rStyle w:val="StyleUnderline"/>
        </w:rPr>
        <w:t xml:space="preserve"> </w:t>
      </w:r>
      <w:r w:rsidRPr="00996312">
        <w:rPr>
          <w:rStyle w:val="StyleUnderline"/>
          <w:vanish/>
        </w:rPr>
        <w:t>York</w:t>
      </w:r>
      <w:r w:rsidRPr="003E2385">
        <w:rPr>
          <w:rStyle w:val="StyleUnderline"/>
        </w:rPr>
        <w:t xml:space="preserve"> </w:t>
      </w:r>
      <w:r w:rsidRPr="00996312">
        <w:rPr>
          <w:rStyle w:val="StyleUnderline"/>
          <w:vanish/>
        </w:rPr>
        <w:t>City</w:t>
      </w:r>
      <w:r w:rsidRPr="003E2385">
        <w:rPr>
          <w:rStyle w:val="StyleUnderline"/>
        </w:rPr>
        <w:t xml:space="preserve"> </w:t>
      </w:r>
      <w:r w:rsidRPr="00996312">
        <w:rPr>
          <w:rStyle w:val="StyleUnderline"/>
          <w:vanish/>
        </w:rPr>
        <w:t>associated</w:t>
      </w:r>
      <w:r w:rsidRPr="003E2385">
        <w:rPr>
          <w:rStyle w:val="StyleUnderline"/>
        </w:rPr>
        <w:t xml:space="preserve"> </w:t>
      </w:r>
      <w:r w:rsidRPr="00996312">
        <w:rPr>
          <w:rStyle w:val="StyleUnderline"/>
          <w:vanish/>
        </w:rPr>
        <w:t>with</w:t>
      </w:r>
      <w:r w:rsidRPr="003E2385">
        <w:rPr>
          <w:rStyle w:val="StyleUnderline"/>
        </w:rPr>
        <w:t xml:space="preserve"> </w:t>
      </w:r>
      <w:r w:rsidRPr="00996312">
        <w:rPr>
          <w:rStyle w:val="StyleUnderline"/>
          <w:vanish/>
        </w:rPr>
        <w:t>Hurricane</w:t>
      </w:r>
      <w:r w:rsidRPr="003E2385">
        <w:rPr>
          <w:rStyle w:val="StyleUnderline"/>
        </w:rPr>
        <w:t xml:space="preserve"> </w:t>
      </w:r>
      <w:r w:rsidRPr="00996312">
        <w:rPr>
          <w:rStyle w:val="StyleUnderline"/>
          <w:vanish/>
        </w:rPr>
        <w:t>Sandy</w:t>
      </w:r>
      <w:r w:rsidRPr="003E2385">
        <w:rPr>
          <w:rStyle w:val="StyleUnderline"/>
        </w:rPr>
        <w:t xml:space="preserve"> </w:t>
      </w:r>
      <w:r w:rsidRPr="00996312">
        <w:rPr>
          <w:rStyle w:val="StyleUnderline"/>
          <w:vanish/>
        </w:rPr>
        <w:t>represented</w:t>
      </w:r>
      <w:r w:rsidRPr="003E2385">
        <w:rPr>
          <w:rStyle w:val="StyleUnderline"/>
        </w:rPr>
        <w:t xml:space="preserve"> </w:t>
      </w:r>
      <w:r w:rsidRPr="00996312">
        <w:rPr>
          <w:rStyle w:val="StyleUnderline"/>
          <w:vanish/>
        </w:rPr>
        <w:t>a</w:t>
      </w:r>
      <w:r w:rsidRPr="003E2385">
        <w:rPr>
          <w:rStyle w:val="StyleUnderline"/>
        </w:rPr>
        <w:t xml:space="preserve"> </w:t>
      </w:r>
      <w:r w:rsidRPr="00996312">
        <w:rPr>
          <w:rStyle w:val="StyleUnderline"/>
          <w:vanish/>
        </w:rPr>
        <w:t>flood</w:t>
      </w:r>
      <w:r w:rsidRPr="003E2385">
        <w:rPr>
          <w:rStyle w:val="StyleUnderline"/>
        </w:rPr>
        <w:t xml:space="preserve"> </w:t>
      </w:r>
      <w:r w:rsidRPr="00996312">
        <w:rPr>
          <w:rStyle w:val="StyleUnderline"/>
          <w:vanish/>
        </w:rPr>
        <w:t>height</w:t>
      </w:r>
      <w:r w:rsidRPr="003E2385">
        <w:rPr>
          <w:rStyle w:val="StyleUnderline"/>
        </w:rPr>
        <w:t xml:space="preserve"> </w:t>
      </w:r>
      <w:r w:rsidRPr="00996312">
        <w:rPr>
          <w:rStyle w:val="StyleUnderline"/>
          <w:vanish/>
        </w:rPr>
        <w:t>that</w:t>
      </w:r>
      <w:r w:rsidRPr="003E2385">
        <w:rPr>
          <w:rStyle w:val="StyleUnderline"/>
        </w:rPr>
        <w:t xml:space="preserve"> </w:t>
      </w:r>
      <w:r w:rsidRPr="00996312">
        <w:rPr>
          <w:rStyle w:val="StyleUnderline"/>
          <w:vanish/>
        </w:rPr>
        <w:t>occurred</w:t>
      </w:r>
      <w:r w:rsidRPr="003E2385">
        <w:rPr>
          <w:rStyle w:val="StyleUnderline"/>
        </w:rPr>
        <w:t xml:space="preserve"> </w:t>
      </w:r>
      <w:r w:rsidRPr="00996312">
        <w:rPr>
          <w:rStyle w:val="StyleUnderline"/>
          <w:vanish/>
        </w:rPr>
        <w:t>once</w:t>
      </w:r>
      <w:r w:rsidRPr="003E2385">
        <w:rPr>
          <w:rStyle w:val="StyleUnderline"/>
        </w:rPr>
        <w:t xml:space="preserve"> </w:t>
      </w:r>
      <w:r w:rsidRPr="00996312">
        <w:rPr>
          <w:rStyle w:val="StyleUnderline"/>
          <w:vanish/>
        </w:rPr>
        <w:t>every</w:t>
      </w:r>
      <w:r w:rsidRPr="003E2385">
        <w:rPr>
          <w:rStyle w:val="StyleUnderline"/>
        </w:rPr>
        <w:t xml:space="preserve"> </w:t>
      </w:r>
      <w:r w:rsidRPr="00996312">
        <w:rPr>
          <w:rStyle w:val="StyleUnderline"/>
          <w:vanish/>
        </w:rPr>
        <w:t>500</w:t>
      </w:r>
      <w:r w:rsidRPr="003E2385">
        <w:rPr>
          <w:rStyle w:val="StyleUnderline"/>
        </w:rPr>
        <w:t xml:space="preserve"> </w:t>
      </w:r>
      <w:r w:rsidRPr="00996312">
        <w:rPr>
          <w:rStyle w:val="StyleUnderline"/>
          <w:vanish/>
        </w:rPr>
        <w:t>years</w:t>
      </w:r>
      <w:r w:rsidRPr="00BB4421">
        <w:rPr>
          <w:sz w:val="14"/>
        </w:rPr>
        <w:t xml:space="preserve"> </w:t>
      </w:r>
      <w:r w:rsidRPr="00996312">
        <w:rPr>
          <w:vanish/>
          <w:sz w:val="14"/>
        </w:rPr>
        <w:t>in</w:t>
      </w:r>
      <w:r w:rsidRPr="00BB4421">
        <w:rPr>
          <w:sz w:val="14"/>
        </w:rPr>
        <w:t xml:space="preserve"> </w:t>
      </w:r>
      <w:r w:rsidRPr="00996312">
        <w:rPr>
          <w:vanish/>
          <w:sz w:val="14"/>
        </w:rPr>
        <w:t>the</w:t>
      </w:r>
      <w:r w:rsidRPr="00BB4421">
        <w:rPr>
          <w:sz w:val="14"/>
        </w:rPr>
        <w:t xml:space="preserve"> </w:t>
      </w:r>
      <w:r w:rsidRPr="00996312">
        <w:rPr>
          <w:vanish/>
          <w:sz w:val="14"/>
        </w:rPr>
        <w:t>18th</w:t>
      </w:r>
      <w:r w:rsidRPr="00BB4421">
        <w:rPr>
          <w:sz w:val="14"/>
        </w:rPr>
        <w:t xml:space="preserve"> </w:t>
      </w:r>
      <w:r w:rsidRPr="00996312">
        <w:rPr>
          <w:vanish/>
          <w:sz w:val="14"/>
        </w:rPr>
        <w:t>century,</w:t>
      </w:r>
      <w:r w:rsidRPr="00BB4421">
        <w:rPr>
          <w:sz w:val="14"/>
        </w:rPr>
        <w:t xml:space="preserve"> </w:t>
      </w:r>
      <w:r w:rsidRPr="00996312">
        <w:rPr>
          <w:rStyle w:val="StyleUnderline"/>
          <w:vanish/>
        </w:rPr>
        <w:t>and</w:t>
      </w:r>
      <w:r w:rsidRPr="003E2385">
        <w:rPr>
          <w:rStyle w:val="StyleUnderline"/>
        </w:rPr>
        <w:t xml:space="preserve"> </w:t>
      </w:r>
      <w:r w:rsidRPr="00996312">
        <w:rPr>
          <w:rStyle w:val="StyleUnderline"/>
          <w:vanish/>
        </w:rPr>
        <w:t>that</w:t>
      </w:r>
      <w:r w:rsidRPr="003E2385">
        <w:rPr>
          <w:rStyle w:val="StyleUnderline"/>
        </w:rPr>
        <w:t xml:space="preserve"> </w:t>
      </w:r>
      <w:r w:rsidRPr="00996312">
        <w:rPr>
          <w:rStyle w:val="StyleUnderline"/>
          <w:vanish/>
        </w:rPr>
        <w:t>occurs</w:t>
      </w:r>
      <w:r w:rsidRPr="003E2385">
        <w:rPr>
          <w:rStyle w:val="StyleUnderline"/>
        </w:rPr>
        <w:t xml:space="preserve"> </w:t>
      </w:r>
      <w:r w:rsidRPr="00996312">
        <w:rPr>
          <w:rStyle w:val="StyleUnderline"/>
          <w:vanish/>
        </w:rPr>
        <w:t>now</w:t>
      </w:r>
      <w:r w:rsidRPr="003E2385">
        <w:rPr>
          <w:rStyle w:val="StyleUnderline"/>
        </w:rPr>
        <w:t xml:space="preserve"> </w:t>
      </w:r>
      <w:r w:rsidRPr="00996312">
        <w:rPr>
          <w:rStyle w:val="StyleUnderline"/>
          <w:vanish/>
        </w:rPr>
        <w:t>once</w:t>
      </w:r>
      <w:r w:rsidRPr="003E2385">
        <w:rPr>
          <w:rStyle w:val="StyleUnderline"/>
        </w:rPr>
        <w:t xml:space="preserve"> </w:t>
      </w:r>
      <w:r w:rsidRPr="00996312">
        <w:rPr>
          <w:rStyle w:val="StyleUnderline"/>
          <w:vanish/>
        </w:rPr>
        <w:t>every</w:t>
      </w:r>
      <w:r w:rsidRPr="003E2385">
        <w:rPr>
          <w:rStyle w:val="StyleUnderline"/>
        </w:rPr>
        <w:t xml:space="preserve"> </w:t>
      </w:r>
      <w:r w:rsidRPr="00996312">
        <w:rPr>
          <w:rStyle w:val="StyleUnderline"/>
          <w:vanish/>
        </w:rPr>
        <w:t>25</w:t>
      </w:r>
      <w:r w:rsidRPr="003E2385">
        <w:rPr>
          <w:rStyle w:val="StyleUnderline"/>
        </w:rPr>
        <w:t xml:space="preserve"> </w:t>
      </w:r>
      <w:r w:rsidRPr="00996312">
        <w:rPr>
          <w:rStyle w:val="StyleUnderline"/>
          <w:vanish/>
        </w:rPr>
        <w:t>years,</w:t>
      </w:r>
      <w:r w:rsidRPr="003E2385">
        <w:rPr>
          <w:rStyle w:val="StyleUnderline"/>
        </w:rPr>
        <w:t xml:space="preserve"> </w:t>
      </w:r>
      <w:r w:rsidRPr="00996312">
        <w:rPr>
          <w:rStyle w:val="StyleUnderline"/>
          <w:vanish/>
        </w:rPr>
        <w:t>but</w:t>
      </w:r>
      <w:r w:rsidRPr="003E2385">
        <w:rPr>
          <w:rStyle w:val="StyleUnderline"/>
        </w:rPr>
        <w:t xml:space="preserve"> </w:t>
      </w:r>
      <w:r w:rsidRPr="00996312">
        <w:rPr>
          <w:rStyle w:val="StyleUnderline"/>
          <w:vanish/>
        </w:rPr>
        <w:t>is</w:t>
      </w:r>
      <w:r w:rsidRPr="003E2385">
        <w:rPr>
          <w:rStyle w:val="StyleUnderline"/>
        </w:rPr>
        <w:t xml:space="preserve"> </w:t>
      </w:r>
      <w:r w:rsidRPr="00996312">
        <w:rPr>
          <w:rStyle w:val="StyleUnderline"/>
          <w:vanish/>
        </w:rPr>
        <w:t>expected</w:t>
      </w:r>
      <w:r w:rsidRPr="003E2385">
        <w:rPr>
          <w:rStyle w:val="StyleUnderline"/>
        </w:rPr>
        <w:t xml:space="preserve"> </w:t>
      </w:r>
      <w:r w:rsidRPr="00996312">
        <w:rPr>
          <w:rStyle w:val="StyleUnderline"/>
          <w:vanish/>
        </w:rPr>
        <w:t>to</w:t>
      </w:r>
      <w:r w:rsidRPr="003E2385">
        <w:rPr>
          <w:rStyle w:val="StyleUnderline"/>
        </w:rPr>
        <w:t xml:space="preserve"> </w:t>
      </w:r>
      <w:r w:rsidRPr="00996312">
        <w:rPr>
          <w:rStyle w:val="StyleUnderline"/>
          <w:vanish/>
        </w:rPr>
        <w:t>occur</w:t>
      </w:r>
      <w:r w:rsidRPr="003E2385">
        <w:rPr>
          <w:rStyle w:val="StyleUnderline"/>
        </w:rPr>
        <w:t xml:space="preserve"> </w:t>
      </w:r>
      <w:r w:rsidRPr="00996312">
        <w:rPr>
          <w:rStyle w:val="StyleUnderline"/>
          <w:vanish/>
        </w:rPr>
        <w:t>once</w:t>
      </w:r>
      <w:r w:rsidRPr="003E2385">
        <w:rPr>
          <w:rStyle w:val="StyleUnderline"/>
        </w:rPr>
        <w:t xml:space="preserve"> </w:t>
      </w:r>
      <w:r w:rsidRPr="00996312">
        <w:rPr>
          <w:rStyle w:val="StyleUnderline"/>
          <w:vanish/>
        </w:rPr>
        <w:t>every</w:t>
      </w:r>
      <w:r w:rsidRPr="003E2385">
        <w:rPr>
          <w:rStyle w:val="StyleUnderline"/>
        </w:rPr>
        <w:t xml:space="preserve"> </w:t>
      </w:r>
      <w:r w:rsidRPr="00996312">
        <w:rPr>
          <w:rStyle w:val="StyleUnderline"/>
          <w:vanish/>
        </w:rPr>
        <w:t>5</w:t>
      </w:r>
      <w:r w:rsidRPr="003E2385">
        <w:rPr>
          <w:rStyle w:val="StyleUnderline"/>
        </w:rPr>
        <w:t xml:space="preserve"> </w:t>
      </w:r>
      <w:r w:rsidRPr="00996312">
        <w:rPr>
          <w:rStyle w:val="StyleUnderline"/>
          <w:vanish/>
        </w:rPr>
        <w:t>years</w:t>
      </w:r>
      <w:r w:rsidRPr="003E2385">
        <w:rPr>
          <w:rStyle w:val="StyleUnderline"/>
        </w:rPr>
        <w:t xml:space="preserve"> </w:t>
      </w:r>
      <w:r w:rsidRPr="00996312">
        <w:rPr>
          <w:rStyle w:val="StyleUnderline"/>
          <w:vanish/>
        </w:rPr>
        <w:t>by</w:t>
      </w:r>
      <w:r w:rsidRPr="003E2385">
        <w:rPr>
          <w:rStyle w:val="StyleUnderline"/>
        </w:rPr>
        <w:t xml:space="preserve"> </w:t>
      </w:r>
      <w:r w:rsidRPr="00996312">
        <w:rPr>
          <w:rStyle w:val="StyleUnderline"/>
          <w:vanish/>
        </w:rPr>
        <w:t>2050</w:t>
      </w:r>
      <w:r w:rsidRPr="00BB4421">
        <w:rPr>
          <w:sz w:val="14"/>
        </w:rPr>
        <w:t xml:space="preserve"> </w:t>
      </w:r>
      <w:r w:rsidRPr="00996312">
        <w:rPr>
          <w:vanish/>
          <w:sz w:val="14"/>
        </w:rPr>
        <w:t>(Garner</w:t>
      </w:r>
      <w:r w:rsidRPr="00BB4421">
        <w:rPr>
          <w:sz w:val="14"/>
        </w:rPr>
        <w:t xml:space="preserve"> </w:t>
      </w:r>
      <w:r w:rsidRPr="00996312">
        <w:rPr>
          <w:vanish/>
          <w:sz w:val="14"/>
        </w:rPr>
        <w:t>et</w:t>
      </w:r>
      <w:r w:rsidRPr="00BB4421">
        <w:rPr>
          <w:sz w:val="14"/>
        </w:rPr>
        <w:t xml:space="preserve"> </w:t>
      </w:r>
      <w:r w:rsidRPr="00996312">
        <w:rPr>
          <w:vanish/>
          <w:sz w:val="14"/>
        </w:rPr>
        <w:t>al.,</w:t>
      </w:r>
      <w:r w:rsidRPr="00BB4421">
        <w:rPr>
          <w:sz w:val="14"/>
        </w:rPr>
        <w:t xml:space="preserve"> </w:t>
      </w:r>
      <w:r w:rsidRPr="00996312">
        <w:rPr>
          <w:vanish/>
          <w:sz w:val="14"/>
        </w:rPr>
        <w:t>2017).</w:t>
      </w:r>
      <w:r w:rsidRPr="00BB4421">
        <w:rPr>
          <w:sz w:val="14"/>
        </w:rPr>
        <w:t xml:space="preserve"> </w:t>
      </w:r>
      <w:r w:rsidRPr="00996312">
        <w:rPr>
          <w:vanish/>
          <w:sz w:val="14"/>
        </w:rPr>
        <w:t>This</w:t>
      </w:r>
      <w:r w:rsidRPr="00BB4421">
        <w:rPr>
          <w:sz w:val="14"/>
        </w:rPr>
        <w:t xml:space="preserve"> </w:t>
      </w:r>
      <w:r w:rsidRPr="00996312">
        <w:rPr>
          <w:vanish/>
          <w:sz w:val="14"/>
        </w:rPr>
        <w:t>change</w:t>
      </w:r>
      <w:r w:rsidRPr="00BB4421">
        <w:rPr>
          <w:sz w:val="14"/>
        </w:rPr>
        <w:t xml:space="preserve"> </w:t>
      </w:r>
      <w:r w:rsidRPr="00996312">
        <w:rPr>
          <w:vanish/>
          <w:sz w:val="14"/>
        </w:rPr>
        <w:t>in</w:t>
      </w:r>
      <w:r w:rsidRPr="00BB4421">
        <w:rPr>
          <w:sz w:val="14"/>
        </w:rPr>
        <w:t xml:space="preserve"> </w:t>
      </w:r>
      <w:r w:rsidRPr="00996312">
        <w:rPr>
          <w:vanish/>
          <w:sz w:val="14"/>
        </w:rPr>
        <w:t>frequency</w:t>
      </w:r>
      <w:r w:rsidRPr="00BB4421">
        <w:rPr>
          <w:sz w:val="14"/>
        </w:rPr>
        <w:t xml:space="preserve"> </w:t>
      </w:r>
      <w:r w:rsidRPr="00996312">
        <w:rPr>
          <w:vanish/>
          <w:sz w:val="14"/>
        </w:rPr>
        <w:t>of</w:t>
      </w:r>
      <w:r w:rsidRPr="00BB4421">
        <w:rPr>
          <w:sz w:val="14"/>
        </w:rPr>
        <w:t xml:space="preserve"> </w:t>
      </w:r>
      <w:r w:rsidRPr="00996312">
        <w:rPr>
          <w:vanish/>
          <w:sz w:val="14"/>
        </w:rPr>
        <w:t>extreme</w:t>
      </w:r>
      <w:r w:rsidRPr="00BB4421">
        <w:rPr>
          <w:sz w:val="14"/>
        </w:rPr>
        <w:t xml:space="preserve"> </w:t>
      </w:r>
      <w:r w:rsidRPr="00996312">
        <w:rPr>
          <w:vanish/>
          <w:sz w:val="14"/>
        </w:rPr>
        <w:t>floods</w:t>
      </w:r>
      <w:r w:rsidRPr="00BB4421">
        <w:rPr>
          <w:sz w:val="14"/>
        </w:rPr>
        <w:t xml:space="preserve"> </w:t>
      </w:r>
      <w:r w:rsidRPr="00996312">
        <w:rPr>
          <w:vanish/>
          <w:sz w:val="14"/>
        </w:rPr>
        <w:t>has</w:t>
      </w:r>
      <w:r w:rsidRPr="00BB4421">
        <w:rPr>
          <w:sz w:val="14"/>
        </w:rPr>
        <w:t xml:space="preserve"> </w:t>
      </w:r>
      <w:r w:rsidRPr="00996312">
        <w:rPr>
          <w:vanish/>
          <w:sz w:val="14"/>
        </w:rPr>
        <w:t>profound</w:t>
      </w:r>
      <w:r w:rsidRPr="00BB4421">
        <w:rPr>
          <w:sz w:val="14"/>
        </w:rPr>
        <w:t xml:space="preserve"> </w:t>
      </w:r>
      <w:r w:rsidRPr="00996312">
        <w:rPr>
          <w:vanish/>
          <w:sz w:val="14"/>
        </w:rPr>
        <w:t>implications</w:t>
      </w:r>
      <w:r w:rsidRPr="00BB4421">
        <w:rPr>
          <w:sz w:val="14"/>
        </w:rPr>
        <w:t xml:space="preserve"> </w:t>
      </w:r>
      <w:r w:rsidRPr="00996312">
        <w:rPr>
          <w:vanish/>
          <w:sz w:val="14"/>
        </w:rPr>
        <w:t>for</w:t>
      </w:r>
      <w:r w:rsidRPr="00BB4421">
        <w:rPr>
          <w:sz w:val="14"/>
        </w:rPr>
        <w:t xml:space="preserve"> </w:t>
      </w:r>
      <w:r w:rsidRPr="00996312">
        <w:rPr>
          <w:vanish/>
          <w:sz w:val="14"/>
        </w:rPr>
        <w:t>the</w:t>
      </w:r>
      <w:r w:rsidRPr="00BB4421">
        <w:rPr>
          <w:sz w:val="14"/>
        </w:rPr>
        <w:t xml:space="preserve"> </w:t>
      </w:r>
      <w:r w:rsidRPr="00996312">
        <w:rPr>
          <w:vanish/>
          <w:sz w:val="14"/>
        </w:rPr>
        <w:t>measures</w:t>
      </w:r>
      <w:r w:rsidRPr="00BB4421">
        <w:rPr>
          <w:sz w:val="14"/>
        </w:rPr>
        <w:t xml:space="preserve"> </w:t>
      </w:r>
      <w:r w:rsidRPr="00996312">
        <w:rPr>
          <w:vanish/>
          <w:sz w:val="14"/>
        </w:rPr>
        <w:t>New</w:t>
      </w:r>
      <w:r w:rsidRPr="00BB4421">
        <w:rPr>
          <w:sz w:val="14"/>
        </w:rPr>
        <w:t xml:space="preserve"> </w:t>
      </w:r>
      <w:r w:rsidRPr="00996312">
        <w:rPr>
          <w:vanish/>
          <w:sz w:val="14"/>
        </w:rPr>
        <w:t>York</w:t>
      </w:r>
      <w:r w:rsidRPr="00BB4421">
        <w:rPr>
          <w:sz w:val="14"/>
        </w:rPr>
        <w:t xml:space="preserve"> </w:t>
      </w:r>
      <w:r w:rsidRPr="00996312">
        <w:rPr>
          <w:vanish/>
          <w:sz w:val="14"/>
        </w:rPr>
        <w:t>City</w:t>
      </w:r>
      <w:r w:rsidRPr="00BB4421">
        <w:rPr>
          <w:sz w:val="14"/>
        </w:rPr>
        <w:t xml:space="preserve"> </w:t>
      </w:r>
      <w:r w:rsidRPr="00996312">
        <w:rPr>
          <w:vanish/>
          <w:sz w:val="14"/>
        </w:rPr>
        <w:t>should</w:t>
      </w:r>
      <w:r w:rsidRPr="00BB4421">
        <w:rPr>
          <w:sz w:val="14"/>
        </w:rPr>
        <w:t xml:space="preserve"> </w:t>
      </w:r>
      <w:r w:rsidRPr="00996312">
        <w:rPr>
          <w:vanish/>
          <w:sz w:val="14"/>
        </w:rPr>
        <w:t>take</w:t>
      </w:r>
      <w:r w:rsidRPr="00BB4421">
        <w:rPr>
          <w:sz w:val="14"/>
        </w:rPr>
        <w:t xml:space="preserve"> </w:t>
      </w:r>
      <w:r w:rsidRPr="00996312">
        <w:rPr>
          <w:vanish/>
          <w:sz w:val="14"/>
        </w:rPr>
        <w:t>to</w:t>
      </w:r>
      <w:r w:rsidRPr="00BB4421">
        <w:rPr>
          <w:sz w:val="14"/>
        </w:rPr>
        <w:t xml:space="preserve"> </w:t>
      </w:r>
      <w:r w:rsidRPr="00996312">
        <w:rPr>
          <w:vanish/>
          <w:sz w:val="14"/>
        </w:rPr>
        <w:t>protect</w:t>
      </w:r>
      <w:r w:rsidRPr="00BB4421">
        <w:rPr>
          <w:sz w:val="14"/>
        </w:rPr>
        <w:t xml:space="preserve"> </w:t>
      </w:r>
      <w:r w:rsidRPr="00996312">
        <w:rPr>
          <w:vanish/>
          <w:sz w:val="14"/>
        </w:rPr>
        <w:t>its</w:t>
      </w:r>
      <w:r w:rsidRPr="00BB4421">
        <w:rPr>
          <w:sz w:val="14"/>
        </w:rPr>
        <w:t xml:space="preserve"> </w:t>
      </w:r>
      <w:r w:rsidRPr="00996312">
        <w:rPr>
          <w:vanish/>
          <w:sz w:val="14"/>
        </w:rPr>
        <w:t>infrastructure</w:t>
      </w:r>
      <w:r w:rsidRPr="00BB4421">
        <w:rPr>
          <w:sz w:val="14"/>
        </w:rPr>
        <w:t xml:space="preserve"> </w:t>
      </w:r>
      <w:r w:rsidRPr="00996312">
        <w:rPr>
          <w:vanish/>
          <w:sz w:val="14"/>
        </w:rPr>
        <w:t>and</w:t>
      </w:r>
      <w:r w:rsidRPr="00BB4421">
        <w:rPr>
          <w:sz w:val="14"/>
        </w:rPr>
        <w:t xml:space="preserve"> </w:t>
      </w:r>
      <w:r w:rsidRPr="00996312">
        <w:rPr>
          <w:vanish/>
          <w:sz w:val="14"/>
        </w:rPr>
        <w:t>its</w:t>
      </w:r>
      <w:r w:rsidRPr="00BB4421">
        <w:rPr>
          <w:sz w:val="14"/>
        </w:rPr>
        <w:t xml:space="preserve"> </w:t>
      </w:r>
      <w:r w:rsidRPr="00996312">
        <w:rPr>
          <w:vanish/>
          <w:sz w:val="14"/>
        </w:rPr>
        <w:t>population,</w:t>
      </w:r>
      <w:r w:rsidRPr="00BB4421">
        <w:rPr>
          <w:sz w:val="14"/>
        </w:rPr>
        <w:t xml:space="preserve"> </w:t>
      </w:r>
      <w:r w:rsidRPr="00996312">
        <w:rPr>
          <w:vanish/>
          <w:sz w:val="14"/>
        </w:rPr>
        <w:t>yet</w:t>
      </w:r>
      <w:r w:rsidRPr="00BB4421">
        <w:rPr>
          <w:sz w:val="14"/>
        </w:rPr>
        <w:t xml:space="preserve"> </w:t>
      </w:r>
      <w:r w:rsidRPr="00996312">
        <w:rPr>
          <w:vanish/>
          <w:sz w:val="14"/>
        </w:rPr>
        <w:t>because</w:t>
      </w:r>
      <w:r w:rsidRPr="00BB4421">
        <w:rPr>
          <w:sz w:val="14"/>
        </w:rPr>
        <w:t xml:space="preserve"> </w:t>
      </w:r>
      <w:r w:rsidRPr="00996312">
        <w:rPr>
          <w:vanish/>
          <w:sz w:val="14"/>
        </w:rPr>
        <w:t>of</w:t>
      </w:r>
      <w:r w:rsidRPr="00BB4421">
        <w:rPr>
          <w:sz w:val="14"/>
        </w:rPr>
        <w:t xml:space="preserve"> </w:t>
      </w:r>
      <w:r w:rsidRPr="00996312">
        <w:rPr>
          <w:vanish/>
          <w:sz w:val="14"/>
        </w:rPr>
        <w:t>the</w:t>
      </w:r>
      <w:r w:rsidRPr="00BB4421">
        <w:rPr>
          <w:sz w:val="14"/>
        </w:rPr>
        <w:t xml:space="preserve"> </w:t>
      </w:r>
      <w:r w:rsidRPr="00996312">
        <w:rPr>
          <w:vanish/>
          <w:sz w:val="14"/>
        </w:rPr>
        <w:t>stochastic</w:t>
      </w:r>
      <w:r w:rsidRPr="00BB4421">
        <w:rPr>
          <w:sz w:val="14"/>
        </w:rPr>
        <w:t xml:space="preserve"> </w:t>
      </w:r>
      <w:r w:rsidRPr="00996312">
        <w:rPr>
          <w:vanish/>
          <w:sz w:val="14"/>
        </w:rPr>
        <w:t>nature</w:t>
      </w:r>
      <w:r w:rsidRPr="00BB4421">
        <w:rPr>
          <w:sz w:val="14"/>
        </w:rPr>
        <w:t xml:space="preserve"> </w:t>
      </w:r>
      <w:r w:rsidRPr="00996312">
        <w:rPr>
          <w:vanish/>
          <w:sz w:val="14"/>
        </w:rPr>
        <w:t>of</w:t>
      </w:r>
      <w:r w:rsidRPr="00BB4421">
        <w:rPr>
          <w:sz w:val="14"/>
        </w:rPr>
        <w:t xml:space="preserve"> </w:t>
      </w:r>
      <w:r w:rsidRPr="00996312">
        <w:rPr>
          <w:vanish/>
          <w:sz w:val="14"/>
        </w:rPr>
        <w:t>such</w:t>
      </w:r>
      <w:r w:rsidRPr="00BB4421">
        <w:rPr>
          <w:sz w:val="14"/>
        </w:rPr>
        <w:t xml:space="preserve"> </w:t>
      </w:r>
      <w:r w:rsidRPr="00996312">
        <w:rPr>
          <w:vanish/>
          <w:sz w:val="14"/>
        </w:rPr>
        <w:t>events,</w:t>
      </w:r>
      <w:r w:rsidRPr="00BB4421">
        <w:rPr>
          <w:sz w:val="14"/>
        </w:rPr>
        <w:t xml:space="preserve"> </w:t>
      </w:r>
      <w:r w:rsidRPr="00996312">
        <w:rPr>
          <w:vanish/>
          <w:sz w:val="14"/>
        </w:rPr>
        <w:t>this</w:t>
      </w:r>
      <w:r w:rsidRPr="00BB4421">
        <w:rPr>
          <w:sz w:val="14"/>
        </w:rPr>
        <w:t xml:space="preserve"> </w:t>
      </w:r>
      <w:r w:rsidRPr="00996312">
        <w:rPr>
          <w:vanish/>
          <w:sz w:val="14"/>
        </w:rPr>
        <w:t>shift</w:t>
      </w:r>
      <w:r w:rsidRPr="00BB4421">
        <w:rPr>
          <w:sz w:val="14"/>
        </w:rPr>
        <w:t xml:space="preserve"> </w:t>
      </w:r>
      <w:r w:rsidRPr="00996312">
        <w:rPr>
          <w:vanish/>
          <w:sz w:val="14"/>
        </w:rPr>
        <w:t>in</w:t>
      </w:r>
      <w:r w:rsidRPr="00BB4421">
        <w:rPr>
          <w:sz w:val="14"/>
        </w:rPr>
        <w:t xml:space="preserve"> </w:t>
      </w:r>
      <w:r w:rsidRPr="00996312">
        <w:rPr>
          <w:vanish/>
          <w:sz w:val="14"/>
        </w:rPr>
        <w:t>flood</w:t>
      </w:r>
      <w:r w:rsidRPr="00BB4421">
        <w:rPr>
          <w:sz w:val="14"/>
        </w:rPr>
        <w:t xml:space="preserve"> </w:t>
      </w:r>
      <w:r w:rsidRPr="00996312">
        <w:rPr>
          <w:vanish/>
          <w:sz w:val="14"/>
        </w:rPr>
        <w:t>frequency</w:t>
      </w:r>
      <w:r w:rsidRPr="00BB4421">
        <w:rPr>
          <w:sz w:val="14"/>
        </w:rPr>
        <w:t xml:space="preserve"> </w:t>
      </w:r>
      <w:r w:rsidRPr="00996312">
        <w:rPr>
          <w:vanish/>
          <w:sz w:val="14"/>
        </w:rPr>
        <w:t>is</w:t>
      </w:r>
      <w:r w:rsidRPr="00BB4421">
        <w:rPr>
          <w:sz w:val="14"/>
        </w:rPr>
        <w:t xml:space="preserve"> </w:t>
      </w:r>
      <w:r w:rsidRPr="00996312">
        <w:rPr>
          <w:vanish/>
          <w:sz w:val="14"/>
        </w:rPr>
        <w:t>an</w:t>
      </w:r>
      <w:r w:rsidRPr="00BB4421">
        <w:rPr>
          <w:sz w:val="14"/>
        </w:rPr>
        <w:t xml:space="preserve"> </w:t>
      </w:r>
      <w:r w:rsidRPr="00996312">
        <w:rPr>
          <w:vanish/>
          <w:sz w:val="14"/>
        </w:rPr>
        <w:t>elevated</w:t>
      </w:r>
      <w:r w:rsidRPr="00BB4421">
        <w:rPr>
          <w:sz w:val="14"/>
        </w:rPr>
        <w:t xml:space="preserve"> </w:t>
      </w:r>
      <w:r w:rsidRPr="00996312">
        <w:rPr>
          <w:vanish/>
          <w:sz w:val="14"/>
        </w:rPr>
        <w:t>risk</w:t>
      </w:r>
      <w:r w:rsidRPr="00BB4421">
        <w:rPr>
          <w:sz w:val="14"/>
        </w:rPr>
        <w:t xml:space="preserve"> </w:t>
      </w:r>
      <w:r w:rsidRPr="00996312">
        <w:rPr>
          <w:vanish/>
          <w:sz w:val="14"/>
        </w:rPr>
        <w:t>that</w:t>
      </w:r>
      <w:r w:rsidRPr="00BB4421">
        <w:rPr>
          <w:sz w:val="14"/>
        </w:rPr>
        <w:t xml:space="preserve"> </w:t>
      </w:r>
      <w:r w:rsidRPr="00996312">
        <w:rPr>
          <w:vanish/>
          <w:sz w:val="14"/>
        </w:rPr>
        <w:t>will</w:t>
      </w:r>
      <w:r w:rsidRPr="00BB4421">
        <w:rPr>
          <w:sz w:val="14"/>
        </w:rPr>
        <w:t xml:space="preserve"> </w:t>
      </w:r>
      <w:r w:rsidRPr="00996312">
        <w:rPr>
          <w:vanish/>
          <w:sz w:val="14"/>
        </w:rPr>
        <w:t>go</w:t>
      </w:r>
      <w:r w:rsidRPr="00BB4421">
        <w:rPr>
          <w:sz w:val="14"/>
        </w:rPr>
        <w:t xml:space="preserve"> </w:t>
      </w:r>
      <w:r w:rsidRPr="00996312">
        <w:rPr>
          <w:vanish/>
          <w:sz w:val="14"/>
        </w:rPr>
        <w:t>unnoticed</w:t>
      </w:r>
      <w:r w:rsidRPr="00BB4421">
        <w:rPr>
          <w:sz w:val="14"/>
        </w:rPr>
        <w:t xml:space="preserve"> </w:t>
      </w:r>
      <w:r w:rsidRPr="00996312">
        <w:rPr>
          <w:vanish/>
          <w:sz w:val="14"/>
        </w:rPr>
        <w:t>by</w:t>
      </w:r>
      <w:r w:rsidRPr="00BB4421">
        <w:rPr>
          <w:sz w:val="14"/>
        </w:rPr>
        <w:t xml:space="preserve"> </w:t>
      </w:r>
      <w:r w:rsidRPr="00996312">
        <w:rPr>
          <w:vanish/>
          <w:sz w:val="14"/>
        </w:rPr>
        <w:t>most</w:t>
      </w:r>
      <w:r w:rsidRPr="00BB4421">
        <w:rPr>
          <w:sz w:val="14"/>
        </w:rPr>
        <w:t xml:space="preserve"> </w:t>
      </w:r>
      <w:r w:rsidRPr="00996312">
        <w:rPr>
          <w:vanish/>
          <w:sz w:val="14"/>
        </w:rPr>
        <w:t>people.</w:t>
      </w:r>
    </w:p>
    <w:p w14:paraId="0BF6B16F" w14:textId="77777777" w:rsidR="005D7438" w:rsidRPr="00996312" w:rsidRDefault="005D7438" w:rsidP="005D7438">
      <w:pPr>
        <w:rPr>
          <w:vanish/>
          <w:sz w:val="14"/>
        </w:rPr>
      </w:pPr>
      <w:r w:rsidRPr="00996312">
        <w:rPr>
          <w:vanish/>
          <w:sz w:val="14"/>
        </w:rPr>
        <w:t>4.</w:t>
      </w:r>
      <w:r w:rsidRPr="00BB4421">
        <w:rPr>
          <w:sz w:val="14"/>
        </w:rPr>
        <w:t xml:space="preserve"> </w:t>
      </w:r>
      <w:r w:rsidRPr="00996312">
        <w:rPr>
          <w:vanish/>
          <w:sz w:val="14"/>
        </w:rPr>
        <w:t>The</w:t>
      </w:r>
      <w:r w:rsidRPr="00BB4421">
        <w:rPr>
          <w:sz w:val="14"/>
        </w:rPr>
        <w:t xml:space="preserve"> </w:t>
      </w:r>
      <w:r w:rsidRPr="00996312">
        <w:rPr>
          <w:vanish/>
          <w:sz w:val="14"/>
        </w:rPr>
        <w:t>combination</w:t>
      </w:r>
      <w:r w:rsidRPr="00BB4421">
        <w:rPr>
          <w:sz w:val="14"/>
        </w:rPr>
        <w:t xml:space="preserve"> </w:t>
      </w:r>
      <w:r w:rsidRPr="00996312">
        <w:rPr>
          <w:vanish/>
          <w:sz w:val="14"/>
        </w:rPr>
        <w:t>of</w:t>
      </w:r>
      <w:r w:rsidRPr="00BB4421">
        <w:rPr>
          <w:sz w:val="14"/>
        </w:rPr>
        <w:t xml:space="preserve"> </w:t>
      </w:r>
      <w:r w:rsidRPr="00996312">
        <w:rPr>
          <w:vanish/>
          <w:sz w:val="14"/>
        </w:rPr>
        <w:t>positive</w:t>
      </w:r>
      <w:r w:rsidRPr="00BB4421">
        <w:rPr>
          <w:sz w:val="14"/>
        </w:rPr>
        <w:t xml:space="preserve"> </w:t>
      </w:r>
      <w:r w:rsidRPr="00996312">
        <w:rPr>
          <w:vanish/>
          <w:sz w:val="14"/>
        </w:rPr>
        <w:t>feedback</w:t>
      </w:r>
      <w:r w:rsidRPr="00BB4421">
        <w:rPr>
          <w:sz w:val="14"/>
        </w:rPr>
        <w:t xml:space="preserve"> </w:t>
      </w:r>
      <w:r w:rsidRPr="00996312">
        <w:rPr>
          <w:vanish/>
          <w:sz w:val="14"/>
        </w:rPr>
        <w:t>loops</w:t>
      </w:r>
      <w:r w:rsidRPr="00BB4421">
        <w:rPr>
          <w:sz w:val="14"/>
        </w:rPr>
        <w:t xml:space="preserve"> </w:t>
      </w:r>
      <w:r w:rsidRPr="00996312">
        <w:rPr>
          <w:vanish/>
          <w:sz w:val="14"/>
        </w:rPr>
        <w:t>and</w:t>
      </w:r>
      <w:r w:rsidRPr="00BB4421">
        <w:rPr>
          <w:sz w:val="14"/>
        </w:rPr>
        <w:t xml:space="preserve"> </w:t>
      </w:r>
      <w:r w:rsidRPr="00996312">
        <w:rPr>
          <w:vanish/>
          <w:sz w:val="14"/>
        </w:rPr>
        <w:t>societal</w:t>
      </w:r>
      <w:r w:rsidRPr="00BB4421">
        <w:rPr>
          <w:sz w:val="14"/>
        </w:rPr>
        <w:t xml:space="preserve"> </w:t>
      </w:r>
      <w:r w:rsidRPr="00996312">
        <w:rPr>
          <w:vanish/>
          <w:sz w:val="14"/>
        </w:rPr>
        <w:t>inertia</w:t>
      </w:r>
      <w:r w:rsidRPr="00BB4421">
        <w:rPr>
          <w:sz w:val="14"/>
        </w:rPr>
        <w:t xml:space="preserve"> </w:t>
      </w:r>
      <w:r w:rsidRPr="00996312">
        <w:rPr>
          <w:vanish/>
          <w:sz w:val="14"/>
        </w:rPr>
        <w:t>is</w:t>
      </w:r>
      <w:r w:rsidRPr="00BB4421">
        <w:rPr>
          <w:sz w:val="14"/>
        </w:rPr>
        <w:t xml:space="preserve"> </w:t>
      </w:r>
      <w:r w:rsidRPr="00996312">
        <w:rPr>
          <w:vanish/>
          <w:sz w:val="14"/>
        </w:rPr>
        <w:t>fertile</w:t>
      </w:r>
      <w:r w:rsidRPr="00BB4421">
        <w:rPr>
          <w:sz w:val="14"/>
        </w:rPr>
        <w:t xml:space="preserve"> </w:t>
      </w:r>
      <w:r w:rsidRPr="00996312">
        <w:rPr>
          <w:vanish/>
          <w:sz w:val="14"/>
        </w:rPr>
        <w:t>ground</w:t>
      </w:r>
      <w:r w:rsidRPr="00BB4421">
        <w:rPr>
          <w:sz w:val="14"/>
        </w:rPr>
        <w:t xml:space="preserve"> </w:t>
      </w:r>
      <w:r w:rsidRPr="00996312">
        <w:rPr>
          <w:vanish/>
          <w:sz w:val="14"/>
        </w:rPr>
        <w:t>for</w:t>
      </w:r>
      <w:r w:rsidRPr="00BB4421">
        <w:rPr>
          <w:sz w:val="14"/>
        </w:rPr>
        <w:t xml:space="preserve"> </w:t>
      </w:r>
      <w:r w:rsidRPr="00996312">
        <w:rPr>
          <w:vanish/>
          <w:sz w:val="14"/>
        </w:rPr>
        <w:t>global</w:t>
      </w:r>
      <w:r w:rsidRPr="00BB4421">
        <w:rPr>
          <w:sz w:val="14"/>
        </w:rPr>
        <w:t xml:space="preserve"> </w:t>
      </w:r>
      <w:r w:rsidRPr="00996312">
        <w:rPr>
          <w:vanish/>
          <w:sz w:val="14"/>
        </w:rPr>
        <w:t>environmental</w:t>
      </w:r>
      <w:r w:rsidRPr="00BB4421">
        <w:rPr>
          <w:sz w:val="14"/>
        </w:rPr>
        <w:t xml:space="preserve"> </w:t>
      </w:r>
      <w:r w:rsidRPr="00996312">
        <w:rPr>
          <w:vanish/>
          <w:sz w:val="14"/>
        </w:rPr>
        <w:t>catastrophes.</w:t>
      </w:r>
    </w:p>
    <w:p w14:paraId="12019A7C" w14:textId="77777777" w:rsidR="005D7438" w:rsidRPr="00996312" w:rsidRDefault="005D7438" w:rsidP="005D7438">
      <w:pPr>
        <w:rPr>
          <w:vanish/>
          <w:sz w:val="14"/>
        </w:rPr>
      </w:pPr>
      <w:r w:rsidRPr="001B6CFE">
        <w:rPr>
          <w:rStyle w:val="StyleUnderline"/>
          <w:highlight w:val="cyan"/>
        </w:rPr>
        <w:t>Humans</w:t>
      </w:r>
      <w:r w:rsidRPr="003E2385">
        <w:rPr>
          <w:rStyle w:val="StyleUnderline"/>
        </w:rPr>
        <w:t xml:space="preserve"> </w:t>
      </w:r>
      <w:r w:rsidRPr="00996312">
        <w:rPr>
          <w:rStyle w:val="StyleUnderline"/>
          <w:vanish/>
        </w:rPr>
        <w:t>are</w:t>
      </w:r>
      <w:r w:rsidRPr="003E2385">
        <w:rPr>
          <w:rStyle w:val="StyleUnderline"/>
        </w:rPr>
        <w:t xml:space="preserve"> </w:t>
      </w:r>
      <w:r w:rsidRPr="00996312">
        <w:rPr>
          <w:rStyle w:val="StyleUnderline"/>
          <w:vanish/>
        </w:rPr>
        <w:t>remarkably</w:t>
      </w:r>
      <w:r w:rsidRPr="003E2385">
        <w:rPr>
          <w:rStyle w:val="StyleUnderline"/>
        </w:rPr>
        <w:t xml:space="preserve"> </w:t>
      </w:r>
      <w:r w:rsidRPr="00996312">
        <w:rPr>
          <w:rStyle w:val="StyleUnderline"/>
          <w:vanish/>
        </w:rPr>
        <w:t>ingenious,</w:t>
      </w:r>
      <w:r w:rsidRPr="003E2385">
        <w:rPr>
          <w:rStyle w:val="StyleUnderline"/>
        </w:rPr>
        <w:t xml:space="preserve"> </w:t>
      </w:r>
      <w:r w:rsidRPr="00996312">
        <w:rPr>
          <w:rStyle w:val="StyleUnderline"/>
          <w:vanish/>
        </w:rPr>
        <w:t>and</w:t>
      </w:r>
      <w:r w:rsidRPr="003E2385">
        <w:rPr>
          <w:rStyle w:val="StyleUnderline"/>
        </w:rPr>
        <w:t xml:space="preserve"> </w:t>
      </w:r>
      <w:r w:rsidRPr="001B6CFE">
        <w:rPr>
          <w:rStyle w:val="StyleUnderline"/>
          <w:highlight w:val="cyan"/>
        </w:rPr>
        <w:t xml:space="preserve">have </w:t>
      </w:r>
      <w:r w:rsidRPr="001B6CFE">
        <w:rPr>
          <w:rStyle w:val="Emphasis"/>
          <w:highlight w:val="cyan"/>
        </w:rPr>
        <w:t>adapted</w:t>
      </w:r>
      <w:r w:rsidRPr="003E2385">
        <w:rPr>
          <w:rStyle w:val="StyleUnderline"/>
        </w:rPr>
        <w:t xml:space="preserve"> </w:t>
      </w:r>
      <w:r w:rsidRPr="00996312">
        <w:rPr>
          <w:rStyle w:val="StyleUnderline"/>
          <w:vanish/>
        </w:rPr>
        <w:t>to</w:t>
      </w:r>
      <w:r w:rsidRPr="003E2385">
        <w:rPr>
          <w:rStyle w:val="StyleUnderline"/>
        </w:rPr>
        <w:t xml:space="preserve"> </w:t>
      </w:r>
      <w:r w:rsidRPr="00996312">
        <w:rPr>
          <w:rStyle w:val="StyleUnderline"/>
          <w:vanish/>
        </w:rPr>
        <w:t>crises</w:t>
      </w:r>
      <w:r w:rsidRPr="003E2385">
        <w:rPr>
          <w:rStyle w:val="StyleUnderline"/>
        </w:rPr>
        <w:t xml:space="preserve"> </w:t>
      </w:r>
      <w:r w:rsidRPr="001B6CFE">
        <w:rPr>
          <w:rStyle w:val="StyleUnderline"/>
          <w:highlight w:val="cyan"/>
        </w:rPr>
        <w:t>throughout</w:t>
      </w:r>
      <w:r w:rsidRPr="003E2385">
        <w:rPr>
          <w:rStyle w:val="StyleUnderline"/>
        </w:rPr>
        <w:t xml:space="preserve"> </w:t>
      </w:r>
      <w:r w:rsidRPr="00996312">
        <w:rPr>
          <w:rStyle w:val="StyleUnderline"/>
          <w:vanish/>
        </w:rPr>
        <w:t>their</w:t>
      </w:r>
      <w:r w:rsidRPr="003E2385">
        <w:rPr>
          <w:rStyle w:val="StyleUnderline"/>
        </w:rPr>
        <w:t xml:space="preserve"> </w:t>
      </w:r>
      <w:r w:rsidRPr="001B6CFE">
        <w:rPr>
          <w:rStyle w:val="StyleUnderline"/>
          <w:highlight w:val="cyan"/>
        </w:rPr>
        <w:t>history</w:t>
      </w:r>
      <w:r w:rsidRPr="00996312">
        <w:rPr>
          <w:vanish/>
          <w:sz w:val="14"/>
        </w:rPr>
        <w:t>.</w:t>
      </w:r>
      <w:r w:rsidRPr="00BB4421">
        <w:rPr>
          <w:sz w:val="14"/>
        </w:rPr>
        <w:t xml:space="preserve"> </w:t>
      </w:r>
      <w:r w:rsidRPr="00996312">
        <w:rPr>
          <w:vanish/>
          <w:sz w:val="14"/>
        </w:rPr>
        <w:t>Our</w:t>
      </w:r>
      <w:r w:rsidRPr="00BB4421">
        <w:rPr>
          <w:sz w:val="14"/>
        </w:rPr>
        <w:t xml:space="preserve"> </w:t>
      </w:r>
      <w:r w:rsidRPr="00996312">
        <w:rPr>
          <w:vanish/>
          <w:sz w:val="14"/>
        </w:rPr>
        <w:t>doom</w:t>
      </w:r>
      <w:r w:rsidRPr="00BB4421">
        <w:rPr>
          <w:sz w:val="14"/>
        </w:rPr>
        <w:t xml:space="preserve"> </w:t>
      </w:r>
      <w:r w:rsidRPr="00996312">
        <w:rPr>
          <w:vanish/>
          <w:sz w:val="14"/>
        </w:rPr>
        <w:t>has</w:t>
      </w:r>
      <w:r w:rsidRPr="00BB4421">
        <w:rPr>
          <w:sz w:val="14"/>
        </w:rPr>
        <w:t xml:space="preserve"> </w:t>
      </w:r>
      <w:r w:rsidRPr="00996312">
        <w:rPr>
          <w:vanish/>
          <w:sz w:val="14"/>
        </w:rPr>
        <w:t>been</w:t>
      </w:r>
      <w:r w:rsidRPr="00BB4421">
        <w:rPr>
          <w:sz w:val="14"/>
        </w:rPr>
        <w:t xml:space="preserve"> </w:t>
      </w:r>
      <w:r w:rsidRPr="00996312">
        <w:rPr>
          <w:vanish/>
          <w:sz w:val="14"/>
        </w:rPr>
        <w:t>repeatedly</w:t>
      </w:r>
      <w:r w:rsidRPr="00BB4421">
        <w:rPr>
          <w:sz w:val="14"/>
        </w:rPr>
        <w:t xml:space="preserve"> </w:t>
      </w:r>
      <w:r w:rsidRPr="00996312">
        <w:rPr>
          <w:vanish/>
          <w:sz w:val="14"/>
        </w:rPr>
        <w:t>predicted,</w:t>
      </w:r>
      <w:r w:rsidRPr="00BB4421">
        <w:rPr>
          <w:sz w:val="14"/>
        </w:rPr>
        <w:t xml:space="preserve"> </w:t>
      </w:r>
      <w:r w:rsidRPr="00996312">
        <w:rPr>
          <w:vanish/>
          <w:sz w:val="14"/>
        </w:rPr>
        <w:t>only</w:t>
      </w:r>
      <w:r w:rsidRPr="00BB4421">
        <w:rPr>
          <w:sz w:val="14"/>
        </w:rPr>
        <w:t xml:space="preserve"> </w:t>
      </w:r>
      <w:r w:rsidRPr="00996312">
        <w:rPr>
          <w:vanish/>
          <w:sz w:val="14"/>
        </w:rPr>
        <w:t>to</w:t>
      </w:r>
      <w:r w:rsidRPr="00BB4421">
        <w:rPr>
          <w:sz w:val="14"/>
        </w:rPr>
        <w:t xml:space="preserve"> </w:t>
      </w:r>
      <w:r w:rsidRPr="00996312">
        <w:rPr>
          <w:vanish/>
          <w:sz w:val="14"/>
        </w:rPr>
        <w:t>be</w:t>
      </w:r>
      <w:r w:rsidRPr="00BB4421">
        <w:rPr>
          <w:sz w:val="14"/>
        </w:rPr>
        <w:t xml:space="preserve"> </w:t>
      </w:r>
      <w:r w:rsidRPr="00996312">
        <w:rPr>
          <w:vanish/>
          <w:sz w:val="14"/>
        </w:rPr>
        <w:t>averted</w:t>
      </w:r>
      <w:r w:rsidRPr="00BB4421">
        <w:rPr>
          <w:sz w:val="14"/>
        </w:rPr>
        <w:t xml:space="preserve"> </w:t>
      </w:r>
      <w:r w:rsidRPr="00996312">
        <w:rPr>
          <w:vanish/>
          <w:sz w:val="14"/>
        </w:rPr>
        <w:t>by</w:t>
      </w:r>
      <w:r w:rsidRPr="00BB4421">
        <w:rPr>
          <w:sz w:val="14"/>
        </w:rPr>
        <w:t xml:space="preserve"> </w:t>
      </w:r>
      <w:r w:rsidRPr="00996312">
        <w:rPr>
          <w:vanish/>
          <w:sz w:val="14"/>
        </w:rPr>
        <w:t>innovation</w:t>
      </w:r>
      <w:r w:rsidRPr="00BB4421">
        <w:rPr>
          <w:sz w:val="14"/>
        </w:rPr>
        <w:t xml:space="preserve"> </w:t>
      </w:r>
      <w:r w:rsidRPr="00996312">
        <w:rPr>
          <w:vanish/>
          <w:sz w:val="14"/>
        </w:rPr>
        <w:t>(Ridley,</w:t>
      </w:r>
      <w:r w:rsidRPr="00BB4421">
        <w:rPr>
          <w:sz w:val="14"/>
        </w:rPr>
        <w:t xml:space="preserve"> </w:t>
      </w:r>
      <w:r w:rsidRPr="00996312">
        <w:rPr>
          <w:vanish/>
          <w:sz w:val="14"/>
        </w:rPr>
        <w:t>2011).</w:t>
      </w:r>
      <w:r w:rsidRPr="00BB4421">
        <w:rPr>
          <w:sz w:val="14"/>
        </w:rPr>
        <w:t xml:space="preserve"> </w:t>
      </w:r>
      <w:r w:rsidRPr="00BB4421">
        <w:rPr>
          <w:rStyle w:val="Emphasis"/>
          <w:highlight w:val="cyan"/>
        </w:rPr>
        <w:t>However</w:t>
      </w:r>
      <w:r w:rsidRPr="00996312">
        <w:rPr>
          <w:rStyle w:val="StyleUnderline"/>
          <w:vanish/>
        </w:rPr>
        <w:t>,</w:t>
      </w:r>
      <w:r w:rsidRPr="003E2385">
        <w:rPr>
          <w:rStyle w:val="StyleUnderline"/>
        </w:rPr>
        <w:t xml:space="preserve"> </w:t>
      </w:r>
      <w:r w:rsidRPr="00996312">
        <w:rPr>
          <w:rStyle w:val="StyleUnderline"/>
          <w:vanish/>
        </w:rPr>
        <w:t>the</w:t>
      </w:r>
      <w:r w:rsidRPr="003E2385">
        <w:rPr>
          <w:rStyle w:val="StyleUnderline"/>
        </w:rPr>
        <w:t xml:space="preserve"> </w:t>
      </w:r>
      <w:r w:rsidRPr="00996312">
        <w:rPr>
          <w:rStyle w:val="StyleUnderline"/>
          <w:vanish/>
        </w:rPr>
        <w:t>many</w:t>
      </w:r>
      <w:r w:rsidRPr="003E2385">
        <w:rPr>
          <w:rStyle w:val="StyleUnderline"/>
        </w:rPr>
        <w:t xml:space="preserve"> </w:t>
      </w:r>
      <w:r w:rsidRPr="00996312">
        <w:rPr>
          <w:rStyle w:val="StyleUnderline"/>
          <w:vanish/>
        </w:rPr>
        <w:t>stories</w:t>
      </w:r>
      <w:r w:rsidRPr="003E2385">
        <w:rPr>
          <w:rStyle w:val="StyleUnderline"/>
        </w:rPr>
        <w:t xml:space="preserve"> </w:t>
      </w:r>
      <w:r w:rsidRPr="00996312">
        <w:rPr>
          <w:rStyle w:val="StyleUnderline"/>
          <w:vanish/>
        </w:rPr>
        <w:t>of</w:t>
      </w:r>
      <w:r w:rsidRPr="003E2385">
        <w:rPr>
          <w:rStyle w:val="StyleUnderline"/>
        </w:rPr>
        <w:t xml:space="preserve"> </w:t>
      </w:r>
      <w:r w:rsidRPr="00996312">
        <w:rPr>
          <w:rStyle w:val="StyleUnderline"/>
          <w:vanish/>
        </w:rPr>
        <w:t>human</w:t>
      </w:r>
      <w:r w:rsidRPr="003E2385">
        <w:rPr>
          <w:rStyle w:val="StyleUnderline"/>
        </w:rPr>
        <w:t xml:space="preserve"> </w:t>
      </w:r>
      <w:r w:rsidRPr="00996312">
        <w:rPr>
          <w:rStyle w:val="StyleUnderline"/>
          <w:vanish/>
        </w:rPr>
        <w:t>ingenuity</w:t>
      </w:r>
      <w:r w:rsidRPr="003E2385">
        <w:rPr>
          <w:rStyle w:val="StyleUnderline"/>
        </w:rPr>
        <w:t xml:space="preserve"> </w:t>
      </w:r>
      <w:r w:rsidRPr="00996312">
        <w:rPr>
          <w:rStyle w:val="StyleUnderline"/>
          <w:vanish/>
        </w:rPr>
        <w:t>successfully</w:t>
      </w:r>
      <w:r w:rsidRPr="003E2385">
        <w:rPr>
          <w:rStyle w:val="StyleUnderline"/>
        </w:rPr>
        <w:t xml:space="preserve"> </w:t>
      </w:r>
      <w:r w:rsidRPr="00996312">
        <w:rPr>
          <w:rStyle w:val="StyleUnderline"/>
          <w:vanish/>
        </w:rPr>
        <w:t>addressing</w:t>
      </w:r>
      <w:r w:rsidRPr="003E2385">
        <w:rPr>
          <w:rStyle w:val="StyleUnderline"/>
        </w:rPr>
        <w:t xml:space="preserve"> </w:t>
      </w:r>
      <w:r w:rsidRPr="00996312">
        <w:rPr>
          <w:rStyle w:val="StyleUnderline"/>
          <w:vanish/>
        </w:rPr>
        <w:t>existential</w:t>
      </w:r>
      <w:r w:rsidRPr="003E2385">
        <w:rPr>
          <w:rStyle w:val="StyleUnderline"/>
        </w:rPr>
        <w:t xml:space="preserve"> </w:t>
      </w:r>
      <w:r w:rsidRPr="00996312">
        <w:rPr>
          <w:rStyle w:val="StyleUnderline"/>
          <w:vanish/>
        </w:rPr>
        <w:t>risks</w:t>
      </w:r>
      <w:r w:rsidRPr="00BB4421">
        <w:rPr>
          <w:sz w:val="14"/>
        </w:rPr>
        <w:t xml:space="preserve"> </w:t>
      </w:r>
      <w:r w:rsidRPr="00996312">
        <w:rPr>
          <w:vanish/>
          <w:sz w:val="14"/>
        </w:rPr>
        <w:t>such</w:t>
      </w:r>
      <w:r w:rsidRPr="00BB4421">
        <w:rPr>
          <w:sz w:val="14"/>
        </w:rPr>
        <w:t xml:space="preserve"> </w:t>
      </w:r>
      <w:r w:rsidRPr="00996312">
        <w:rPr>
          <w:vanish/>
          <w:sz w:val="14"/>
        </w:rPr>
        <w:t>as</w:t>
      </w:r>
      <w:r w:rsidRPr="00BB4421">
        <w:rPr>
          <w:sz w:val="14"/>
        </w:rPr>
        <w:t xml:space="preserve"> </w:t>
      </w:r>
      <w:r w:rsidRPr="00996312">
        <w:rPr>
          <w:vanish/>
          <w:sz w:val="14"/>
        </w:rPr>
        <w:t>global</w:t>
      </w:r>
      <w:r w:rsidRPr="00BB4421">
        <w:rPr>
          <w:sz w:val="14"/>
        </w:rPr>
        <w:t xml:space="preserve"> </w:t>
      </w:r>
      <w:r w:rsidRPr="00996312">
        <w:rPr>
          <w:vanish/>
          <w:sz w:val="14"/>
        </w:rPr>
        <w:t>famine</w:t>
      </w:r>
      <w:r w:rsidRPr="00BB4421">
        <w:rPr>
          <w:sz w:val="14"/>
        </w:rPr>
        <w:t xml:space="preserve"> </w:t>
      </w:r>
      <w:r w:rsidRPr="00996312">
        <w:rPr>
          <w:vanish/>
          <w:sz w:val="14"/>
        </w:rPr>
        <w:t>or</w:t>
      </w:r>
      <w:r w:rsidRPr="00BB4421">
        <w:rPr>
          <w:sz w:val="14"/>
        </w:rPr>
        <w:t xml:space="preserve"> </w:t>
      </w:r>
      <w:r w:rsidRPr="00996312">
        <w:rPr>
          <w:vanish/>
          <w:sz w:val="14"/>
        </w:rPr>
        <w:t>extreme</w:t>
      </w:r>
      <w:r w:rsidRPr="00BB4421">
        <w:rPr>
          <w:sz w:val="14"/>
        </w:rPr>
        <w:t xml:space="preserve"> </w:t>
      </w:r>
      <w:r w:rsidRPr="00996312">
        <w:rPr>
          <w:vanish/>
          <w:sz w:val="14"/>
        </w:rPr>
        <w:t>air</w:t>
      </w:r>
      <w:r w:rsidRPr="00BB4421">
        <w:rPr>
          <w:sz w:val="14"/>
        </w:rPr>
        <w:t xml:space="preserve"> </w:t>
      </w:r>
      <w:r w:rsidRPr="00996312">
        <w:rPr>
          <w:vanish/>
          <w:sz w:val="14"/>
        </w:rPr>
        <w:t>pollution</w:t>
      </w:r>
      <w:r w:rsidRPr="00BB4421">
        <w:rPr>
          <w:sz w:val="14"/>
        </w:rPr>
        <w:t xml:space="preserve"> </w:t>
      </w:r>
      <w:r w:rsidRPr="00996312">
        <w:rPr>
          <w:rStyle w:val="StyleUnderline"/>
          <w:vanish/>
        </w:rPr>
        <w:t>represent</w:t>
      </w:r>
      <w:r w:rsidRPr="003E2385">
        <w:rPr>
          <w:rStyle w:val="StyleUnderline"/>
        </w:rPr>
        <w:t xml:space="preserve"> </w:t>
      </w:r>
      <w:r w:rsidRPr="00996312">
        <w:rPr>
          <w:rStyle w:val="StyleUnderline"/>
          <w:vanish/>
        </w:rPr>
        <w:t>environmental</w:t>
      </w:r>
      <w:r w:rsidRPr="003E2385">
        <w:rPr>
          <w:rStyle w:val="StyleUnderline"/>
        </w:rPr>
        <w:t xml:space="preserve"> </w:t>
      </w:r>
      <w:r w:rsidRPr="00996312">
        <w:rPr>
          <w:rStyle w:val="StyleUnderline"/>
          <w:vanish/>
        </w:rPr>
        <w:t>challenges</w:t>
      </w:r>
      <w:r w:rsidRPr="003E2385">
        <w:rPr>
          <w:rStyle w:val="StyleUnderline"/>
        </w:rPr>
        <w:t xml:space="preserve"> </w:t>
      </w:r>
      <w:r w:rsidRPr="00996312">
        <w:rPr>
          <w:rStyle w:val="StyleUnderline"/>
          <w:vanish/>
        </w:rPr>
        <w:t>that</w:t>
      </w:r>
      <w:r w:rsidRPr="003E2385">
        <w:rPr>
          <w:rStyle w:val="StyleUnderline"/>
        </w:rPr>
        <w:t xml:space="preserve"> </w:t>
      </w:r>
      <w:r w:rsidRPr="00996312">
        <w:rPr>
          <w:rStyle w:val="StyleUnderline"/>
          <w:vanish/>
        </w:rPr>
        <w:t>are</w:t>
      </w:r>
      <w:r w:rsidRPr="003E2385">
        <w:rPr>
          <w:rStyle w:val="StyleUnderline"/>
        </w:rPr>
        <w:t xml:space="preserve"> </w:t>
      </w:r>
      <w:r w:rsidRPr="00996312">
        <w:rPr>
          <w:rStyle w:val="StyleUnderline"/>
          <w:vanish/>
        </w:rPr>
        <w:t>largely</w:t>
      </w:r>
      <w:r w:rsidRPr="003E2385">
        <w:rPr>
          <w:rStyle w:val="StyleUnderline"/>
        </w:rPr>
        <w:t xml:space="preserve"> </w:t>
      </w:r>
      <w:r w:rsidRPr="00996312">
        <w:rPr>
          <w:rStyle w:val="StyleUnderline"/>
          <w:vanish/>
        </w:rPr>
        <w:t>linear,</w:t>
      </w:r>
      <w:r w:rsidRPr="003E2385">
        <w:rPr>
          <w:rStyle w:val="StyleUnderline"/>
        </w:rPr>
        <w:t xml:space="preserve"> </w:t>
      </w:r>
      <w:r w:rsidRPr="00996312">
        <w:rPr>
          <w:rStyle w:val="StyleUnderline"/>
          <w:vanish/>
        </w:rPr>
        <w:t>have</w:t>
      </w:r>
      <w:r w:rsidRPr="003E2385">
        <w:rPr>
          <w:rStyle w:val="StyleUnderline"/>
        </w:rPr>
        <w:t xml:space="preserve"> </w:t>
      </w:r>
      <w:r w:rsidRPr="00996312">
        <w:rPr>
          <w:rStyle w:val="StyleUnderline"/>
          <w:vanish/>
        </w:rPr>
        <w:t>immediate</w:t>
      </w:r>
      <w:r w:rsidRPr="003E2385">
        <w:rPr>
          <w:rStyle w:val="StyleUnderline"/>
        </w:rPr>
        <w:t xml:space="preserve"> </w:t>
      </w:r>
      <w:r w:rsidRPr="00996312">
        <w:rPr>
          <w:rStyle w:val="StyleUnderline"/>
          <w:vanish/>
        </w:rPr>
        <w:t>consequences,</w:t>
      </w:r>
      <w:r w:rsidRPr="003E2385">
        <w:rPr>
          <w:rStyle w:val="StyleUnderline"/>
        </w:rPr>
        <w:t xml:space="preserve"> </w:t>
      </w:r>
      <w:r w:rsidRPr="00996312">
        <w:rPr>
          <w:rStyle w:val="StyleUnderline"/>
          <w:vanish/>
        </w:rPr>
        <w:t>and</w:t>
      </w:r>
      <w:r w:rsidRPr="003E2385">
        <w:rPr>
          <w:rStyle w:val="StyleUnderline"/>
        </w:rPr>
        <w:t xml:space="preserve"> </w:t>
      </w:r>
      <w:r w:rsidRPr="00996312">
        <w:rPr>
          <w:rStyle w:val="StyleUnderline"/>
          <w:vanish/>
        </w:rPr>
        <w:t>operate</w:t>
      </w:r>
      <w:r w:rsidRPr="003E2385">
        <w:rPr>
          <w:rStyle w:val="StyleUnderline"/>
        </w:rPr>
        <w:t xml:space="preserve"> </w:t>
      </w:r>
      <w:r w:rsidRPr="00996312">
        <w:rPr>
          <w:rStyle w:val="StyleUnderline"/>
          <w:vanish/>
        </w:rPr>
        <w:t>without</w:t>
      </w:r>
      <w:r w:rsidRPr="003E2385">
        <w:rPr>
          <w:rStyle w:val="StyleUnderline"/>
        </w:rPr>
        <w:t xml:space="preserve"> </w:t>
      </w:r>
      <w:r w:rsidRPr="00996312">
        <w:rPr>
          <w:rStyle w:val="StyleUnderline"/>
          <w:vanish/>
        </w:rPr>
        <w:t>positive</w:t>
      </w:r>
      <w:r w:rsidRPr="003E2385">
        <w:rPr>
          <w:rStyle w:val="StyleUnderline"/>
        </w:rPr>
        <w:t xml:space="preserve"> </w:t>
      </w:r>
      <w:r w:rsidRPr="00996312">
        <w:rPr>
          <w:rStyle w:val="StyleUnderline"/>
          <w:vanish/>
        </w:rPr>
        <w:t>feedbacks.</w:t>
      </w:r>
      <w:r w:rsidRPr="00BB4421">
        <w:rPr>
          <w:sz w:val="14"/>
        </w:rPr>
        <w:t xml:space="preserve"> </w:t>
      </w:r>
      <w:r w:rsidRPr="00996312">
        <w:rPr>
          <w:vanish/>
          <w:sz w:val="14"/>
        </w:rPr>
        <w:t>For</w:t>
      </w:r>
      <w:r w:rsidRPr="00BB4421">
        <w:rPr>
          <w:sz w:val="14"/>
        </w:rPr>
        <w:t xml:space="preserve"> </w:t>
      </w:r>
      <w:r w:rsidRPr="00996312">
        <w:rPr>
          <w:vanish/>
          <w:sz w:val="14"/>
        </w:rPr>
        <w:t>example,</w:t>
      </w:r>
      <w:r w:rsidRPr="00BB4421">
        <w:rPr>
          <w:sz w:val="14"/>
        </w:rPr>
        <w:t xml:space="preserve"> </w:t>
      </w:r>
      <w:r w:rsidRPr="00996312">
        <w:rPr>
          <w:vanish/>
          <w:sz w:val="14"/>
        </w:rPr>
        <w:t>the</w:t>
      </w:r>
      <w:r w:rsidRPr="00BB4421">
        <w:rPr>
          <w:sz w:val="14"/>
        </w:rPr>
        <w:t xml:space="preserve"> </w:t>
      </w:r>
      <w:r w:rsidRPr="00996312">
        <w:rPr>
          <w:vanish/>
          <w:sz w:val="14"/>
        </w:rPr>
        <w:t>fact</w:t>
      </w:r>
      <w:r w:rsidRPr="00BB4421">
        <w:rPr>
          <w:sz w:val="14"/>
        </w:rPr>
        <w:t xml:space="preserve"> </w:t>
      </w:r>
      <w:r w:rsidRPr="00996312">
        <w:rPr>
          <w:vanish/>
          <w:sz w:val="14"/>
        </w:rPr>
        <w:t>that</w:t>
      </w:r>
      <w:r w:rsidRPr="00BB4421">
        <w:rPr>
          <w:sz w:val="14"/>
        </w:rPr>
        <w:t xml:space="preserve"> </w:t>
      </w:r>
      <w:r w:rsidRPr="00996312">
        <w:rPr>
          <w:vanish/>
          <w:sz w:val="14"/>
        </w:rPr>
        <w:t>food</w:t>
      </w:r>
      <w:r w:rsidRPr="00BB4421">
        <w:rPr>
          <w:sz w:val="14"/>
        </w:rPr>
        <w:t xml:space="preserve"> </w:t>
      </w:r>
      <w:r w:rsidRPr="00996312">
        <w:rPr>
          <w:vanish/>
          <w:sz w:val="14"/>
        </w:rPr>
        <w:t>is</w:t>
      </w:r>
      <w:r w:rsidRPr="00BB4421">
        <w:rPr>
          <w:sz w:val="14"/>
        </w:rPr>
        <w:t xml:space="preserve"> </w:t>
      </w:r>
      <w:r w:rsidRPr="00996312">
        <w:rPr>
          <w:vanish/>
          <w:sz w:val="14"/>
        </w:rPr>
        <w:t>in</w:t>
      </w:r>
      <w:r w:rsidRPr="00BB4421">
        <w:rPr>
          <w:sz w:val="14"/>
        </w:rPr>
        <w:t xml:space="preserve"> </w:t>
      </w:r>
      <w:r w:rsidRPr="00996312">
        <w:rPr>
          <w:vanish/>
          <w:sz w:val="14"/>
        </w:rPr>
        <w:t>short</w:t>
      </w:r>
      <w:r w:rsidRPr="00BB4421">
        <w:rPr>
          <w:sz w:val="14"/>
        </w:rPr>
        <w:t xml:space="preserve"> </w:t>
      </w:r>
      <w:r w:rsidRPr="00996312">
        <w:rPr>
          <w:vanish/>
          <w:sz w:val="14"/>
        </w:rPr>
        <w:t>supply</w:t>
      </w:r>
      <w:r w:rsidRPr="00BB4421">
        <w:rPr>
          <w:sz w:val="14"/>
        </w:rPr>
        <w:t xml:space="preserve"> </w:t>
      </w:r>
      <w:r w:rsidRPr="00996312">
        <w:rPr>
          <w:vanish/>
          <w:sz w:val="14"/>
        </w:rPr>
        <w:t>does</w:t>
      </w:r>
      <w:r w:rsidRPr="00BB4421">
        <w:rPr>
          <w:sz w:val="14"/>
        </w:rPr>
        <w:t xml:space="preserve"> </w:t>
      </w:r>
      <w:r w:rsidRPr="00996312">
        <w:rPr>
          <w:vanish/>
          <w:sz w:val="14"/>
        </w:rPr>
        <w:t>not</w:t>
      </w:r>
      <w:r w:rsidRPr="00BB4421">
        <w:rPr>
          <w:sz w:val="14"/>
        </w:rPr>
        <w:t xml:space="preserve"> </w:t>
      </w:r>
      <w:r w:rsidRPr="00996312">
        <w:rPr>
          <w:vanish/>
          <w:sz w:val="14"/>
        </w:rPr>
        <w:t>increase</w:t>
      </w:r>
      <w:r w:rsidRPr="00BB4421">
        <w:rPr>
          <w:sz w:val="14"/>
        </w:rPr>
        <w:t xml:space="preserve"> </w:t>
      </w:r>
      <w:r w:rsidRPr="00996312">
        <w:rPr>
          <w:vanish/>
          <w:sz w:val="14"/>
        </w:rPr>
        <w:t>the</w:t>
      </w:r>
      <w:r w:rsidRPr="00BB4421">
        <w:rPr>
          <w:sz w:val="14"/>
        </w:rPr>
        <w:t xml:space="preserve"> </w:t>
      </w:r>
      <w:r w:rsidRPr="00996312">
        <w:rPr>
          <w:vanish/>
          <w:sz w:val="14"/>
        </w:rPr>
        <w:t>rate</w:t>
      </w:r>
      <w:r w:rsidRPr="00BB4421">
        <w:rPr>
          <w:sz w:val="14"/>
        </w:rPr>
        <w:t xml:space="preserve"> </w:t>
      </w:r>
      <w:r w:rsidRPr="00996312">
        <w:rPr>
          <w:vanish/>
          <w:sz w:val="14"/>
        </w:rPr>
        <w:t>at</w:t>
      </w:r>
      <w:r w:rsidRPr="00BB4421">
        <w:rPr>
          <w:sz w:val="14"/>
        </w:rPr>
        <w:t xml:space="preserve"> </w:t>
      </w:r>
      <w:r w:rsidRPr="00996312">
        <w:rPr>
          <w:vanish/>
          <w:sz w:val="14"/>
        </w:rPr>
        <w:t>which</w:t>
      </w:r>
      <w:r w:rsidRPr="00BB4421">
        <w:rPr>
          <w:sz w:val="14"/>
        </w:rPr>
        <w:t xml:space="preserve"> </w:t>
      </w:r>
      <w:r w:rsidRPr="00996312">
        <w:rPr>
          <w:vanish/>
          <w:sz w:val="14"/>
        </w:rPr>
        <w:t>humans</w:t>
      </w:r>
      <w:r w:rsidRPr="00BB4421">
        <w:rPr>
          <w:sz w:val="14"/>
        </w:rPr>
        <w:t xml:space="preserve"> </w:t>
      </w:r>
      <w:r w:rsidRPr="00996312">
        <w:rPr>
          <w:vanish/>
          <w:sz w:val="14"/>
        </w:rPr>
        <w:t>consume</w:t>
      </w:r>
      <w:r w:rsidRPr="00BB4421">
        <w:rPr>
          <w:sz w:val="14"/>
        </w:rPr>
        <w:t xml:space="preserve"> </w:t>
      </w:r>
      <w:r w:rsidRPr="00996312">
        <w:rPr>
          <w:vanish/>
          <w:sz w:val="14"/>
        </w:rPr>
        <w:t>food—thereby</w:t>
      </w:r>
      <w:r w:rsidRPr="00BB4421">
        <w:rPr>
          <w:sz w:val="14"/>
        </w:rPr>
        <w:t xml:space="preserve"> </w:t>
      </w:r>
      <w:r w:rsidRPr="00996312">
        <w:rPr>
          <w:vanish/>
          <w:sz w:val="14"/>
        </w:rPr>
        <w:t>increasing</w:t>
      </w:r>
      <w:r w:rsidRPr="00BB4421">
        <w:rPr>
          <w:sz w:val="14"/>
        </w:rPr>
        <w:t xml:space="preserve"> </w:t>
      </w:r>
      <w:r w:rsidRPr="00996312">
        <w:rPr>
          <w:vanish/>
          <w:sz w:val="14"/>
        </w:rPr>
        <w:t>the</w:t>
      </w:r>
      <w:r w:rsidRPr="00BB4421">
        <w:rPr>
          <w:sz w:val="14"/>
        </w:rPr>
        <w:t xml:space="preserve"> </w:t>
      </w:r>
      <w:r w:rsidRPr="00996312">
        <w:rPr>
          <w:vanish/>
          <w:sz w:val="14"/>
        </w:rPr>
        <w:t>shortage.</w:t>
      </w:r>
      <w:r w:rsidRPr="00BB4421">
        <w:rPr>
          <w:sz w:val="14"/>
        </w:rPr>
        <w:t xml:space="preserve"> </w:t>
      </w:r>
      <w:r w:rsidRPr="00996312">
        <w:rPr>
          <w:vanish/>
          <w:sz w:val="14"/>
        </w:rPr>
        <w:t>Similarly,</w:t>
      </w:r>
      <w:r w:rsidRPr="00BB4421">
        <w:rPr>
          <w:sz w:val="14"/>
        </w:rPr>
        <w:t xml:space="preserve"> </w:t>
      </w:r>
      <w:r w:rsidRPr="00996312">
        <w:rPr>
          <w:vanish/>
          <w:sz w:val="14"/>
        </w:rPr>
        <w:t>massive</w:t>
      </w:r>
      <w:r w:rsidRPr="00BB4421">
        <w:rPr>
          <w:sz w:val="14"/>
        </w:rPr>
        <w:t xml:space="preserve"> </w:t>
      </w:r>
      <w:r w:rsidRPr="00996312">
        <w:rPr>
          <w:vanish/>
          <w:sz w:val="14"/>
        </w:rPr>
        <w:t>air</w:t>
      </w:r>
      <w:r w:rsidRPr="00BB4421">
        <w:rPr>
          <w:sz w:val="14"/>
        </w:rPr>
        <w:t xml:space="preserve"> </w:t>
      </w:r>
      <w:r w:rsidRPr="00996312">
        <w:rPr>
          <w:vanish/>
          <w:sz w:val="14"/>
        </w:rPr>
        <w:t>pollution</w:t>
      </w:r>
      <w:r w:rsidRPr="00BB4421">
        <w:rPr>
          <w:sz w:val="14"/>
        </w:rPr>
        <w:t xml:space="preserve"> </w:t>
      </w:r>
      <w:r w:rsidRPr="00996312">
        <w:rPr>
          <w:vanish/>
          <w:sz w:val="14"/>
        </w:rPr>
        <w:t>episodes</w:t>
      </w:r>
      <w:r w:rsidRPr="00BB4421">
        <w:rPr>
          <w:sz w:val="14"/>
        </w:rPr>
        <w:t xml:space="preserve"> </w:t>
      </w:r>
      <w:r w:rsidRPr="00996312">
        <w:rPr>
          <w:vanish/>
          <w:sz w:val="14"/>
        </w:rPr>
        <w:t>such</w:t>
      </w:r>
      <w:r w:rsidRPr="00BB4421">
        <w:rPr>
          <w:sz w:val="14"/>
        </w:rPr>
        <w:t xml:space="preserve"> </w:t>
      </w:r>
      <w:r w:rsidRPr="00996312">
        <w:rPr>
          <w:vanish/>
          <w:sz w:val="14"/>
        </w:rPr>
        <w:t>as</w:t>
      </w:r>
      <w:r w:rsidRPr="00BB4421">
        <w:rPr>
          <w:sz w:val="14"/>
        </w:rPr>
        <w:t xml:space="preserve"> </w:t>
      </w:r>
      <w:r w:rsidRPr="00996312">
        <w:rPr>
          <w:vanish/>
          <w:sz w:val="14"/>
        </w:rPr>
        <w:t>the</w:t>
      </w:r>
      <w:r w:rsidRPr="00BB4421">
        <w:rPr>
          <w:sz w:val="14"/>
        </w:rPr>
        <w:t xml:space="preserve"> </w:t>
      </w:r>
      <w:r w:rsidRPr="00996312">
        <w:rPr>
          <w:vanish/>
          <w:sz w:val="14"/>
        </w:rPr>
        <w:t>London</w:t>
      </w:r>
      <w:r w:rsidRPr="00BB4421">
        <w:rPr>
          <w:sz w:val="14"/>
        </w:rPr>
        <w:t xml:space="preserve"> </w:t>
      </w:r>
      <w:r w:rsidRPr="00996312">
        <w:rPr>
          <w:vanish/>
          <w:sz w:val="14"/>
        </w:rPr>
        <w:t>fog</w:t>
      </w:r>
      <w:r w:rsidRPr="00BB4421">
        <w:rPr>
          <w:sz w:val="14"/>
        </w:rPr>
        <w:t xml:space="preserve"> </w:t>
      </w:r>
      <w:r w:rsidRPr="00996312">
        <w:rPr>
          <w:vanish/>
          <w:sz w:val="14"/>
        </w:rPr>
        <w:t>of</w:t>
      </w:r>
      <w:r w:rsidRPr="00BB4421">
        <w:rPr>
          <w:sz w:val="14"/>
        </w:rPr>
        <w:t xml:space="preserve"> </w:t>
      </w:r>
      <w:r w:rsidRPr="00996312">
        <w:rPr>
          <w:vanish/>
          <w:sz w:val="14"/>
        </w:rPr>
        <w:t>1952</w:t>
      </w:r>
      <w:r w:rsidRPr="00BB4421">
        <w:rPr>
          <w:sz w:val="14"/>
        </w:rPr>
        <w:t xml:space="preserve"> </w:t>
      </w:r>
      <w:r w:rsidRPr="00996312">
        <w:rPr>
          <w:vanish/>
          <w:sz w:val="14"/>
        </w:rPr>
        <w:t>that</w:t>
      </w:r>
      <w:r w:rsidRPr="00BB4421">
        <w:rPr>
          <w:sz w:val="14"/>
        </w:rPr>
        <w:t xml:space="preserve"> </w:t>
      </w:r>
      <w:r w:rsidRPr="00996312">
        <w:rPr>
          <w:vanish/>
          <w:sz w:val="14"/>
        </w:rPr>
        <w:t>killed</w:t>
      </w:r>
      <w:r w:rsidRPr="00BB4421">
        <w:rPr>
          <w:sz w:val="14"/>
        </w:rPr>
        <w:t xml:space="preserve"> </w:t>
      </w:r>
      <w:r w:rsidRPr="00996312">
        <w:rPr>
          <w:vanish/>
          <w:sz w:val="14"/>
        </w:rPr>
        <w:t>12,000</w:t>
      </w:r>
      <w:r w:rsidRPr="00BB4421">
        <w:rPr>
          <w:sz w:val="14"/>
        </w:rPr>
        <w:t xml:space="preserve"> </w:t>
      </w:r>
      <w:r w:rsidRPr="00996312">
        <w:rPr>
          <w:vanish/>
          <w:sz w:val="14"/>
        </w:rPr>
        <w:t>people</w:t>
      </w:r>
      <w:r w:rsidRPr="00BB4421">
        <w:rPr>
          <w:sz w:val="14"/>
        </w:rPr>
        <w:t xml:space="preserve"> </w:t>
      </w:r>
      <w:r w:rsidRPr="00996312">
        <w:rPr>
          <w:vanish/>
          <w:sz w:val="14"/>
        </w:rPr>
        <w:t>did</w:t>
      </w:r>
      <w:r w:rsidRPr="00BB4421">
        <w:rPr>
          <w:sz w:val="14"/>
        </w:rPr>
        <w:t xml:space="preserve"> </w:t>
      </w:r>
      <w:r w:rsidRPr="00996312">
        <w:rPr>
          <w:vanish/>
          <w:sz w:val="14"/>
        </w:rPr>
        <w:t>not</w:t>
      </w:r>
      <w:r w:rsidRPr="00BB4421">
        <w:rPr>
          <w:sz w:val="14"/>
        </w:rPr>
        <w:t xml:space="preserve"> </w:t>
      </w:r>
      <w:r w:rsidRPr="00996312">
        <w:rPr>
          <w:vanish/>
          <w:sz w:val="14"/>
        </w:rPr>
        <w:t>make</w:t>
      </w:r>
      <w:r w:rsidRPr="00BB4421">
        <w:rPr>
          <w:sz w:val="14"/>
        </w:rPr>
        <w:t xml:space="preserve"> </w:t>
      </w:r>
      <w:r w:rsidRPr="00996312">
        <w:rPr>
          <w:vanish/>
          <w:sz w:val="14"/>
        </w:rPr>
        <w:t>future</w:t>
      </w:r>
      <w:r w:rsidRPr="00BB4421">
        <w:rPr>
          <w:sz w:val="14"/>
        </w:rPr>
        <w:t xml:space="preserve"> </w:t>
      </w:r>
      <w:r w:rsidRPr="00996312">
        <w:rPr>
          <w:vanish/>
          <w:sz w:val="14"/>
        </w:rPr>
        <w:t>air</w:t>
      </w:r>
      <w:r w:rsidRPr="00BB4421">
        <w:rPr>
          <w:sz w:val="14"/>
        </w:rPr>
        <w:t xml:space="preserve"> </w:t>
      </w:r>
      <w:r w:rsidRPr="00996312">
        <w:rPr>
          <w:vanish/>
          <w:sz w:val="14"/>
        </w:rPr>
        <w:t>pollution</w:t>
      </w:r>
      <w:r w:rsidRPr="00BB4421">
        <w:rPr>
          <w:sz w:val="14"/>
        </w:rPr>
        <w:t xml:space="preserve"> </w:t>
      </w:r>
      <w:r w:rsidRPr="00996312">
        <w:rPr>
          <w:vanish/>
          <w:sz w:val="14"/>
        </w:rPr>
        <w:t>events</w:t>
      </w:r>
      <w:r w:rsidRPr="00BB4421">
        <w:rPr>
          <w:sz w:val="14"/>
        </w:rPr>
        <w:t xml:space="preserve"> </w:t>
      </w:r>
      <w:r w:rsidRPr="00996312">
        <w:rPr>
          <w:vanish/>
          <w:sz w:val="14"/>
        </w:rPr>
        <w:t>more</w:t>
      </w:r>
      <w:r w:rsidRPr="00BB4421">
        <w:rPr>
          <w:sz w:val="14"/>
        </w:rPr>
        <w:t xml:space="preserve"> </w:t>
      </w:r>
      <w:r w:rsidRPr="00996312">
        <w:rPr>
          <w:vanish/>
          <w:sz w:val="14"/>
        </w:rPr>
        <w:t>likely.</w:t>
      </w:r>
      <w:r w:rsidRPr="00BB4421">
        <w:rPr>
          <w:sz w:val="14"/>
        </w:rPr>
        <w:t xml:space="preserve"> </w:t>
      </w:r>
      <w:r w:rsidRPr="00996312">
        <w:rPr>
          <w:vanish/>
          <w:sz w:val="14"/>
        </w:rPr>
        <w:t>In</w:t>
      </w:r>
      <w:r w:rsidRPr="00BB4421">
        <w:rPr>
          <w:sz w:val="14"/>
        </w:rPr>
        <w:t xml:space="preserve"> </w:t>
      </w:r>
      <w:r w:rsidRPr="00996312">
        <w:rPr>
          <w:vanish/>
          <w:sz w:val="14"/>
        </w:rPr>
        <w:t>fact</w:t>
      </w:r>
      <w:r w:rsidRPr="00BB4421">
        <w:rPr>
          <w:sz w:val="14"/>
        </w:rPr>
        <w:t xml:space="preserve"> </w:t>
      </w:r>
      <w:r w:rsidRPr="00996312">
        <w:rPr>
          <w:vanish/>
          <w:sz w:val="14"/>
        </w:rPr>
        <w:t>it</w:t>
      </w:r>
      <w:r w:rsidRPr="00BB4421">
        <w:rPr>
          <w:sz w:val="14"/>
        </w:rPr>
        <w:t xml:space="preserve"> </w:t>
      </w:r>
      <w:r w:rsidRPr="00996312">
        <w:rPr>
          <w:vanish/>
          <w:sz w:val="14"/>
        </w:rPr>
        <w:t>was</w:t>
      </w:r>
      <w:r w:rsidRPr="00BB4421">
        <w:rPr>
          <w:sz w:val="14"/>
        </w:rPr>
        <w:t xml:space="preserve"> </w:t>
      </w:r>
      <w:r w:rsidRPr="00996312">
        <w:rPr>
          <w:vanish/>
          <w:sz w:val="14"/>
        </w:rPr>
        <w:t>just</w:t>
      </w:r>
      <w:r w:rsidRPr="00BB4421">
        <w:rPr>
          <w:sz w:val="14"/>
        </w:rPr>
        <w:t xml:space="preserve"> </w:t>
      </w:r>
      <w:r w:rsidRPr="00996312">
        <w:rPr>
          <w:vanish/>
          <w:sz w:val="14"/>
        </w:rPr>
        <w:t>the</w:t>
      </w:r>
      <w:r w:rsidRPr="00BB4421">
        <w:rPr>
          <w:sz w:val="14"/>
        </w:rPr>
        <w:t xml:space="preserve"> </w:t>
      </w:r>
      <w:r w:rsidRPr="00996312">
        <w:rPr>
          <w:vanish/>
          <w:sz w:val="14"/>
        </w:rPr>
        <w:t>opposite—the</w:t>
      </w:r>
      <w:r w:rsidRPr="00BB4421">
        <w:rPr>
          <w:sz w:val="14"/>
        </w:rPr>
        <w:t xml:space="preserve"> </w:t>
      </w:r>
      <w:r w:rsidRPr="00996312">
        <w:rPr>
          <w:vanish/>
          <w:sz w:val="14"/>
        </w:rPr>
        <w:t>London</w:t>
      </w:r>
      <w:r w:rsidRPr="00BB4421">
        <w:rPr>
          <w:sz w:val="14"/>
        </w:rPr>
        <w:t xml:space="preserve"> </w:t>
      </w:r>
      <w:r w:rsidRPr="00996312">
        <w:rPr>
          <w:vanish/>
          <w:sz w:val="14"/>
        </w:rPr>
        <w:t>fog</w:t>
      </w:r>
      <w:r w:rsidRPr="00BB4421">
        <w:rPr>
          <w:sz w:val="14"/>
        </w:rPr>
        <w:t xml:space="preserve"> </w:t>
      </w:r>
      <w:r w:rsidRPr="00996312">
        <w:rPr>
          <w:vanish/>
          <w:sz w:val="14"/>
        </w:rPr>
        <w:t>sent</w:t>
      </w:r>
      <w:r w:rsidRPr="00BB4421">
        <w:rPr>
          <w:sz w:val="14"/>
        </w:rPr>
        <w:t xml:space="preserve"> </w:t>
      </w:r>
      <w:r w:rsidRPr="00996312">
        <w:rPr>
          <w:vanish/>
          <w:sz w:val="14"/>
        </w:rPr>
        <w:t>such</w:t>
      </w:r>
      <w:r w:rsidRPr="00BB4421">
        <w:rPr>
          <w:sz w:val="14"/>
        </w:rPr>
        <w:t xml:space="preserve"> </w:t>
      </w:r>
      <w:r w:rsidRPr="00996312">
        <w:rPr>
          <w:vanish/>
          <w:sz w:val="14"/>
        </w:rPr>
        <w:t>a</w:t>
      </w:r>
      <w:r w:rsidRPr="00BB4421">
        <w:rPr>
          <w:sz w:val="14"/>
        </w:rPr>
        <w:t xml:space="preserve"> </w:t>
      </w:r>
      <w:r w:rsidRPr="00996312">
        <w:rPr>
          <w:vanish/>
          <w:sz w:val="14"/>
        </w:rPr>
        <w:t>clear</w:t>
      </w:r>
      <w:r w:rsidRPr="00BB4421">
        <w:rPr>
          <w:sz w:val="14"/>
        </w:rPr>
        <w:t xml:space="preserve"> </w:t>
      </w:r>
      <w:r w:rsidRPr="00996312">
        <w:rPr>
          <w:vanish/>
          <w:sz w:val="14"/>
        </w:rPr>
        <w:t>message</w:t>
      </w:r>
      <w:r w:rsidRPr="00BB4421">
        <w:rPr>
          <w:sz w:val="14"/>
        </w:rPr>
        <w:t xml:space="preserve"> </w:t>
      </w:r>
      <w:r w:rsidRPr="00996312">
        <w:rPr>
          <w:vanish/>
          <w:sz w:val="14"/>
        </w:rPr>
        <w:t>that</w:t>
      </w:r>
      <w:r w:rsidRPr="00BB4421">
        <w:rPr>
          <w:sz w:val="14"/>
        </w:rPr>
        <w:t xml:space="preserve"> </w:t>
      </w:r>
      <w:r w:rsidRPr="00996312">
        <w:rPr>
          <w:vanish/>
          <w:sz w:val="14"/>
        </w:rPr>
        <w:t>Britain</w:t>
      </w:r>
      <w:r w:rsidRPr="00BB4421">
        <w:rPr>
          <w:sz w:val="14"/>
        </w:rPr>
        <w:t xml:space="preserve"> </w:t>
      </w:r>
      <w:r w:rsidRPr="00996312">
        <w:rPr>
          <w:vanish/>
          <w:sz w:val="14"/>
        </w:rPr>
        <w:t>quickly</w:t>
      </w:r>
      <w:r w:rsidRPr="00BB4421">
        <w:rPr>
          <w:sz w:val="14"/>
        </w:rPr>
        <w:t xml:space="preserve"> </w:t>
      </w:r>
      <w:r w:rsidRPr="00996312">
        <w:rPr>
          <w:vanish/>
          <w:sz w:val="14"/>
        </w:rPr>
        <w:t>enacted</w:t>
      </w:r>
      <w:r w:rsidRPr="00BB4421">
        <w:rPr>
          <w:sz w:val="14"/>
        </w:rPr>
        <w:t xml:space="preserve"> </w:t>
      </w:r>
      <w:r w:rsidRPr="00996312">
        <w:rPr>
          <w:vanish/>
          <w:sz w:val="14"/>
        </w:rPr>
        <w:t>pollution</w:t>
      </w:r>
      <w:r w:rsidRPr="00BB4421">
        <w:rPr>
          <w:sz w:val="14"/>
        </w:rPr>
        <w:t xml:space="preserve"> </w:t>
      </w:r>
      <w:r w:rsidRPr="00996312">
        <w:rPr>
          <w:vanish/>
          <w:sz w:val="14"/>
        </w:rPr>
        <w:t>control</w:t>
      </w:r>
      <w:r w:rsidRPr="00BB4421">
        <w:rPr>
          <w:sz w:val="14"/>
        </w:rPr>
        <w:t xml:space="preserve"> </w:t>
      </w:r>
      <w:r w:rsidRPr="00996312">
        <w:rPr>
          <w:vanish/>
          <w:sz w:val="14"/>
        </w:rPr>
        <w:t>measures</w:t>
      </w:r>
      <w:r w:rsidRPr="00BB4421">
        <w:rPr>
          <w:sz w:val="14"/>
        </w:rPr>
        <w:t xml:space="preserve"> </w:t>
      </w:r>
      <w:r w:rsidRPr="00996312">
        <w:rPr>
          <w:vanish/>
          <w:sz w:val="14"/>
        </w:rPr>
        <w:t>(Stradling,</w:t>
      </w:r>
      <w:r w:rsidRPr="00BB4421">
        <w:rPr>
          <w:sz w:val="14"/>
        </w:rPr>
        <w:t xml:space="preserve"> </w:t>
      </w:r>
      <w:r w:rsidRPr="00996312">
        <w:rPr>
          <w:vanish/>
          <w:sz w:val="14"/>
        </w:rPr>
        <w:t>2016).</w:t>
      </w:r>
      <w:r w:rsidRPr="00BB4421">
        <w:rPr>
          <w:sz w:val="14"/>
        </w:rPr>
        <w:t xml:space="preserve"> </w:t>
      </w:r>
      <w:r w:rsidRPr="00996312">
        <w:rPr>
          <w:vanish/>
          <w:sz w:val="14"/>
        </w:rPr>
        <w:t>Food</w:t>
      </w:r>
      <w:r w:rsidRPr="00BB4421">
        <w:rPr>
          <w:sz w:val="14"/>
        </w:rPr>
        <w:t xml:space="preserve"> </w:t>
      </w:r>
      <w:r w:rsidRPr="00996312">
        <w:rPr>
          <w:vanish/>
          <w:sz w:val="14"/>
        </w:rPr>
        <w:t>shortages,</w:t>
      </w:r>
      <w:r w:rsidRPr="00BB4421">
        <w:rPr>
          <w:sz w:val="14"/>
        </w:rPr>
        <w:t xml:space="preserve"> </w:t>
      </w:r>
      <w:r w:rsidRPr="00996312">
        <w:rPr>
          <w:vanish/>
          <w:sz w:val="14"/>
        </w:rPr>
        <w:t>air</w:t>
      </w:r>
      <w:r w:rsidRPr="00BB4421">
        <w:rPr>
          <w:sz w:val="14"/>
        </w:rPr>
        <w:t xml:space="preserve"> </w:t>
      </w:r>
      <w:r w:rsidRPr="00996312">
        <w:rPr>
          <w:vanish/>
          <w:sz w:val="14"/>
        </w:rPr>
        <w:t>pollution,</w:t>
      </w:r>
      <w:r w:rsidRPr="00BB4421">
        <w:rPr>
          <w:sz w:val="14"/>
        </w:rPr>
        <w:t xml:space="preserve"> </w:t>
      </w:r>
      <w:r w:rsidRPr="00996312">
        <w:rPr>
          <w:vanish/>
          <w:sz w:val="14"/>
        </w:rPr>
        <w:t>water</w:t>
      </w:r>
      <w:r w:rsidRPr="00BB4421">
        <w:rPr>
          <w:sz w:val="14"/>
        </w:rPr>
        <w:t xml:space="preserve"> </w:t>
      </w:r>
      <w:r w:rsidRPr="00996312">
        <w:rPr>
          <w:vanish/>
          <w:sz w:val="14"/>
        </w:rPr>
        <w:t>pollution,</w:t>
      </w:r>
      <w:r w:rsidRPr="00BB4421">
        <w:rPr>
          <w:sz w:val="14"/>
        </w:rPr>
        <w:t xml:space="preserve"> </w:t>
      </w:r>
      <w:r w:rsidRPr="00996312">
        <w:rPr>
          <w:vanish/>
          <w:sz w:val="14"/>
        </w:rPr>
        <w:t>etc.</w:t>
      </w:r>
      <w:r w:rsidRPr="00BB4421">
        <w:rPr>
          <w:sz w:val="14"/>
        </w:rPr>
        <w:t xml:space="preserve"> </w:t>
      </w:r>
      <w:r w:rsidRPr="00996312">
        <w:rPr>
          <w:vanish/>
          <w:sz w:val="14"/>
        </w:rPr>
        <w:t>send</w:t>
      </w:r>
      <w:r w:rsidRPr="00BB4421">
        <w:rPr>
          <w:sz w:val="14"/>
        </w:rPr>
        <w:t xml:space="preserve"> </w:t>
      </w:r>
      <w:r w:rsidRPr="00996312">
        <w:rPr>
          <w:vanish/>
          <w:sz w:val="14"/>
        </w:rPr>
        <w:t>immediate</w:t>
      </w:r>
      <w:r w:rsidRPr="00BB4421">
        <w:rPr>
          <w:sz w:val="14"/>
        </w:rPr>
        <w:t xml:space="preserve"> </w:t>
      </w:r>
      <w:r w:rsidRPr="00996312">
        <w:rPr>
          <w:vanish/>
          <w:sz w:val="14"/>
        </w:rPr>
        <w:t>signals</w:t>
      </w:r>
      <w:r w:rsidRPr="00BB4421">
        <w:rPr>
          <w:sz w:val="14"/>
        </w:rPr>
        <w:t xml:space="preserve"> </w:t>
      </w:r>
      <w:r w:rsidRPr="00996312">
        <w:rPr>
          <w:vanish/>
          <w:sz w:val="14"/>
        </w:rPr>
        <w:t>to</w:t>
      </w:r>
      <w:r w:rsidRPr="00BB4421">
        <w:rPr>
          <w:sz w:val="14"/>
        </w:rPr>
        <w:t xml:space="preserve"> </w:t>
      </w:r>
      <w:r w:rsidRPr="00996312">
        <w:rPr>
          <w:vanish/>
          <w:sz w:val="14"/>
        </w:rPr>
        <w:t>society</w:t>
      </w:r>
      <w:r w:rsidRPr="00BB4421">
        <w:rPr>
          <w:sz w:val="14"/>
        </w:rPr>
        <w:t xml:space="preserve"> </w:t>
      </w:r>
      <w:r w:rsidRPr="00996312">
        <w:rPr>
          <w:vanish/>
          <w:sz w:val="14"/>
        </w:rPr>
        <w:t>of</w:t>
      </w:r>
      <w:r w:rsidRPr="00BB4421">
        <w:rPr>
          <w:sz w:val="14"/>
        </w:rPr>
        <w:t xml:space="preserve"> </w:t>
      </w:r>
      <w:r w:rsidRPr="00996312">
        <w:rPr>
          <w:vanish/>
          <w:sz w:val="14"/>
        </w:rPr>
        <w:t>harm,</w:t>
      </w:r>
      <w:r w:rsidRPr="00BB4421">
        <w:rPr>
          <w:sz w:val="14"/>
        </w:rPr>
        <w:t xml:space="preserve"> </w:t>
      </w:r>
      <w:r w:rsidRPr="00996312">
        <w:rPr>
          <w:vanish/>
          <w:sz w:val="14"/>
        </w:rPr>
        <w:t>which</w:t>
      </w:r>
      <w:r w:rsidRPr="00BB4421">
        <w:rPr>
          <w:sz w:val="14"/>
        </w:rPr>
        <w:t xml:space="preserve"> </w:t>
      </w:r>
      <w:r w:rsidRPr="00996312">
        <w:rPr>
          <w:vanish/>
          <w:sz w:val="14"/>
        </w:rPr>
        <w:t>then</w:t>
      </w:r>
      <w:r w:rsidRPr="00BB4421">
        <w:rPr>
          <w:sz w:val="14"/>
        </w:rPr>
        <w:t xml:space="preserve"> </w:t>
      </w:r>
      <w:r w:rsidRPr="00996312">
        <w:rPr>
          <w:vanish/>
          <w:sz w:val="14"/>
        </w:rPr>
        <w:t>trigger</w:t>
      </w:r>
      <w:r w:rsidRPr="00BB4421">
        <w:rPr>
          <w:sz w:val="14"/>
        </w:rPr>
        <w:t xml:space="preserve"> </w:t>
      </w:r>
      <w:r w:rsidRPr="00996312">
        <w:rPr>
          <w:vanish/>
          <w:sz w:val="14"/>
        </w:rPr>
        <w:t>a</w:t>
      </w:r>
      <w:r w:rsidRPr="00BB4421">
        <w:rPr>
          <w:sz w:val="14"/>
        </w:rPr>
        <w:t xml:space="preserve"> </w:t>
      </w:r>
      <w:r w:rsidRPr="00996312">
        <w:rPr>
          <w:vanish/>
          <w:sz w:val="14"/>
        </w:rPr>
        <w:t>negative</w:t>
      </w:r>
      <w:r w:rsidRPr="00BB4421">
        <w:rPr>
          <w:sz w:val="14"/>
        </w:rPr>
        <w:t xml:space="preserve"> </w:t>
      </w:r>
      <w:r w:rsidRPr="00996312">
        <w:rPr>
          <w:vanish/>
          <w:sz w:val="14"/>
        </w:rPr>
        <w:t>feedback</w:t>
      </w:r>
      <w:r w:rsidRPr="00BB4421">
        <w:rPr>
          <w:sz w:val="14"/>
        </w:rPr>
        <w:t xml:space="preserve"> </w:t>
      </w:r>
      <w:r w:rsidRPr="00996312">
        <w:rPr>
          <w:vanish/>
          <w:sz w:val="14"/>
        </w:rPr>
        <w:t>of</w:t>
      </w:r>
      <w:r w:rsidRPr="00BB4421">
        <w:rPr>
          <w:sz w:val="14"/>
        </w:rPr>
        <w:t xml:space="preserve"> </w:t>
      </w:r>
      <w:r w:rsidRPr="00996312">
        <w:rPr>
          <w:vanish/>
          <w:sz w:val="14"/>
        </w:rPr>
        <w:t>society</w:t>
      </w:r>
      <w:r w:rsidRPr="00BB4421">
        <w:rPr>
          <w:sz w:val="14"/>
        </w:rPr>
        <w:t xml:space="preserve"> </w:t>
      </w:r>
      <w:r w:rsidRPr="00996312">
        <w:rPr>
          <w:vanish/>
          <w:sz w:val="14"/>
        </w:rPr>
        <w:t>seeking</w:t>
      </w:r>
      <w:r w:rsidRPr="00BB4421">
        <w:rPr>
          <w:sz w:val="14"/>
        </w:rPr>
        <w:t xml:space="preserve"> </w:t>
      </w:r>
      <w:r w:rsidRPr="00996312">
        <w:rPr>
          <w:vanish/>
          <w:sz w:val="14"/>
        </w:rPr>
        <w:t>to</w:t>
      </w:r>
      <w:r w:rsidRPr="00BB4421">
        <w:rPr>
          <w:sz w:val="14"/>
        </w:rPr>
        <w:t xml:space="preserve"> </w:t>
      </w:r>
      <w:r w:rsidRPr="00996312">
        <w:rPr>
          <w:vanish/>
          <w:sz w:val="14"/>
        </w:rPr>
        <w:t>reduce</w:t>
      </w:r>
      <w:r w:rsidRPr="00BB4421">
        <w:rPr>
          <w:sz w:val="14"/>
        </w:rPr>
        <w:t xml:space="preserve"> </w:t>
      </w:r>
      <w:r w:rsidRPr="00996312">
        <w:rPr>
          <w:vanish/>
          <w:sz w:val="14"/>
        </w:rPr>
        <w:t>the</w:t>
      </w:r>
      <w:r w:rsidRPr="00BB4421">
        <w:rPr>
          <w:sz w:val="14"/>
        </w:rPr>
        <w:t xml:space="preserve"> </w:t>
      </w:r>
      <w:r w:rsidRPr="00996312">
        <w:rPr>
          <w:vanish/>
          <w:sz w:val="14"/>
        </w:rPr>
        <w:t>harm.</w:t>
      </w:r>
    </w:p>
    <w:p w14:paraId="6290527F" w14:textId="77777777" w:rsidR="005D7438" w:rsidRPr="00996312" w:rsidRDefault="005D7438" w:rsidP="005D7438">
      <w:pPr>
        <w:rPr>
          <w:vanish/>
          <w:sz w:val="8"/>
          <w:szCs w:val="10"/>
        </w:rPr>
      </w:pPr>
      <w:r w:rsidRPr="00996312">
        <w:rPr>
          <w:rStyle w:val="StyleUnderline"/>
          <w:vanish/>
        </w:rPr>
        <w:t>In</w:t>
      </w:r>
      <w:r w:rsidRPr="003E2385">
        <w:rPr>
          <w:rStyle w:val="StyleUnderline"/>
        </w:rPr>
        <w:t xml:space="preserve"> </w:t>
      </w:r>
      <w:r w:rsidRPr="00996312">
        <w:rPr>
          <w:rStyle w:val="StyleUnderline"/>
          <w:vanish/>
        </w:rPr>
        <w:t>contrast,</w:t>
      </w:r>
      <w:r w:rsidRPr="003E2385">
        <w:rPr>
          <w:rStyle w:val="StyleUnderline"/>
        </w:rPr>
        <w:t xml:space="preserve"> </w:t>
      </w:r>
      <w:r w:rsidRPr="001B6CFE">
        <w:rPr>
          <w:rStyle w:val="StyleUnderline"/>
          <w:highlight w:val="cyan"/>
        </w:rPr>
        <w:t>today’s</w:t>
      </w:r>
      <w:r w:rsidRPr="003E2385">
        <w:rPr>
          <w:rStyle w:val="StyleUnderline"/>
        </w:rPr>
        <w:t xml:space="preserve"> </w:t>
      </w:r>
      <w:r w:rsidRPr="00996312">
        <w:rPr>
          <w:rStyle w:val="StyleUnderline"/>
          <w:vanish/>
        </w:rPr>
        <w:t>great</w:t>
      </w:r>
      <w:r w:rsidRPr="003E2385">
        <w:rPr>
          <w:rStyle w:val="StyleUnderline"/>
        </w:rPr>
        <w:t xml:space="preserve"> </w:t>
      </w:r>
      <w:r w:rsidRPr="00996312">
        <w:rPr>
          <w:rStyle w:val="StyleUnderline"/>
          <w:vanish/>
        </w:rPr>
        <w:t>environmental</w:t>
      </w:r>
      <w:r w:rsidRPr="003E2385">
        <w:rPr>
          <w:rStyle w:val="StyleUnderline"/>
        </w:rPr>
        <w:t xml:space="preserve"> </w:t>
      </w:r>
      <w:r w:rsidRPr="001B6CFE">
        <w:rPr>
          <w:rStyle w:val="StyleUnderline"/>
          <w:highlight w:val="cyan"/>
        </w:rPr>
        <w:t>crisis</w:t>
      </w:r>
      <w:r w:rsidRPr="003E2385">
        <w:rPr>
          <w:rStyle w:val="StyleUnderline"/>
        </w:rPr>
        <w:t xml:space="preserve"> </w:t>
      </w:r>
      <w:r w:rsidRPr="00996312">
        <w:rPr>
          <w:rStyle w:val="StyleUnderline"/>
          <w:vanish/>
        </w:rPr>
        <w:t>of</w:t>
      </w:r>
      <w:r w:rsidRPr="003E2385">
        <w:rPr>
          <w:rStyle w:val="StyleUnderline"/>
        </w:rPr>
        <w:t xml:space="preserve"> </w:t>
      </w:r>
      <w:r w:rsidRPr="00996312">
        <w:rPr>
          <w:rStyle w:val="StyleUnderline"/>
          <w:vanish/>
        </w:rPr>
        <w:t>climate</w:t>
      </w:r>
      <w:r w:rsidRPr="003E2385">
        <w:rPr>
          <w:rStyle w:val="StyleUnderline"/>
        </w:rPr>
        <w:t xml:space="preserve"> </w:t>
      </w:r>
      <w:r w:rsidRPr="00996312">
        <w:rPr>
          <w:rStyle w:val="StyleUnderline"/>
          <w:vanish/>
        </w:rPr>
        <w:t>change</w:t>
      </w:r>
      <w:r w:rsidRPr="003E2385">
        <w:rPr>
          <w:rStyle w:val="StyleUnderline"/>
        </w:rPr>
        <w:t xml:space="preserve"> </w:t>
      </w:r>
      <w:r w:rsidRPr="00996312">
        <w:rPr>
          <w:rStyle w:val="StyleUnderline"/>
          <w:vanish/>
        </w:rPr>
        <w:t>may</w:t>
      </w:r>
      <w:r w:rsidRPr="003E2385">
        <w:rPr>
          <w:rStyle w:val="StyleUnderline"/>
        </w:rPr>
        <w:t xml:space="preserve"> </w:t>
      </w:r>
      <w:r w:rsidRPr="00996312">
        <w:rPr>
          <w:rStyle w:val="StyleUnderline"/>
          <w:vanish/>
        </w:rPr>
        <w:t>cause</w:t>
      </w:r>
      <w:r w:rsidRPr="003E2385">
        <w:rPr>
          <w:rStyle w:val="StyleUnderline"/>
        </w:rPr>
        <w:t xml:space="preserve"> </w:t>
      </w:r>
      <w:r w:rsidRPr="00996312">
        <w:rPr>
          <w:rStyle w:val="StyleUnderline"/>
          <w:vanish/>
        </w:rPr>
        <w:t>some</w:t>
      </w:r>
      <w:r w:rsidRPr="003E2385">
        <w:rPr>
          <w:rStyle w:val="StyleUnderline"/>
        </w:rPr>
        <w:t xml:space="preserve"> </w:t>
      </w:r>
      <w:r w:rsidRPr="00996312">
        <w:rPr>
          <w:rStyle w:val="StyleUnderline"/>
          <w:vanish/>
        </w:rPr>
        <w:t>harm</w:t>
      </w:r>
      <w:r w:rsidRPr="003E2385">
        <w:rPr>
          <w:rStyle w:val="StyleUnderline"/>
        </w:rPr>
        <w:t xml:space="preserve"> </w:t>
      </w:r>
      <w:r w:rsidRPr="00996312">
        <w:rPr>
          <w:rStyle w:val="StyleUnderline"/>
          <w:vanish/>
        </w:rPr>
        <w:t>but</w:t>
      </w:r>
      <w:r w:rsidRPr="003E2385">
        <w:rPr>
          <w:rStyle w:val="StyleUnderline"/>
        </w:rPr>
        <w:t xml:space="preserve"> </w:t>
      </w:r>
      <w:r w:rsidRPr="00996312">
        <w:rPr>
          <w:rStyle w:val="StyleUnderline"/>
          <w:vanish/>
        </w:rPr>
        <w:t>there</w:t>
      </w:r>
      <w:r w:rsidRPr="003E2385">
        <w:rPr>
          <w:rStyle w:val="StyleUnderline"/>
        </w:rPr>
        <w:t xml:space="preserve"> </w:t>
      </w:r>
      <w:r w:rsidRPr="001B6CFE">
        <w:rPr>
          <w:rStyle w:val="StyleUnderline"/>
          <w:highlight w:val="cyan"/>
        </w:rPr>
        <w:t>are</w:t>
      </w:r>
      <w:r w:rsidRPr="003E2385">
        <w:rPr>
          <w:rStyle w:val="StyleUnderline"/>
        </w:rPr>
        <w:t xml:space="preserve"> </w:t>
      </w:r>
      <w:r w:rsidRPr="00996312">
        <w:rPr>
          <w:rStyle w:val="StyleUnderline"/>
          <w:vanish/>
        </w:rPr>
        <w:t>generally</w:t>
      </w:r>
      <w:r w:rsidRPr="003E2385">
        <w:rPr>
          <w:rStyle w:val="StyleUnderline"/>
        </w:rPr>
        <w:t xml:space="preserve"> </w:t>
      </w:r>
      <w:r w:rsidRPr="001B6CFE">
        <w:rPr>
          <w:rStyle w:val="Emphasis"/>
          <w:highlight w:val="cyan"/>
        </w:rPr>
        <w:t>long time delays</w:t>
      </w:r>
      <w:r w:rsidRPr="00BB4421">
        <w:rPr>
          <w:sz w:val="14"/>
        </w:rPr>
        <w:t xml:space="preserve"> </w:t>
      </w:r>
      <w:r w:rsidRPr="00996312">
        <w:rPr>
          <w:rStyle w:val="StyleUnderline"/>
          <w:vanish/>
        </w:rPr>
        <w:t>between</w:t>
      </w:r>
      <w:r w:rsidRPr="003E2385">
        <w:rPr>
          <w:rStyle w:val="StyleUnderline"/>
        </w:rPr>
        <w:t xml:space="preserve"> </w:t>
      </w:r>
      <w:r w:rsidRPr="00996312">
        <w:rPr>
          <w:rStyle w:val="StyleUnderline"/>
          <w:vanish/>
        </w:rPr>
        <w:t>rising</w:t>
      </w:r>
      <w:r w:rsidRPr="003E2385">
        <w:rPr>
          <w:rStyle w:val="StyleUnderline"/>
        </w:rPr>
        <w:t xml:space="preserve"> </w:t>
      </w:r>
      <w:r w:rsidRPr="00996312">
        <w:rPr>
          <w:rStyle w:val="StyleUnderline"/>
          <w:vanish/>
        </w:rPr>
        <w:t>CO2</w:t>
      </w:r>
      <w:r w:rsidRPr="003E2385">
        <w:rPr>
          <w:rStyle w:val="StyleUnderline"/>
        </w:rPr>
        <w:t xml:space="preserve"> </w:t>
      </w:r>
      <w:r w:rsidRPr="00996312">
        <w:rPr>
          <w:rStyle w:val="StyleUnderline"/>
          <w:vanish/>
        </w:rPr>
        <w:t>concentrations</w:t>
      </w:r>
      <w:r w:rsidRPr="003E2385">
        <w:rPr>
          <w:rStyle w:val="StyleUnderline"/>
        </w:rPr>
        <w:t xml:space="preserve"> </w:t>
      </w:r>
      <w:r w:rsidRPr="00996312">
        <w:rPr>
          <w:rStyle w:val="StyleUnderline"/>
          <w:vanish/>
        </w:rPr>
        <w:t>and</w:t>
      </w:r>
      <w:r w:rsidRPr="003E2385">
        <w:rPr>
          <w:rStyle w:val="StyleUnderline"/>
        </w:rPr>
        <w:t xml:space="preserve"> </w:t>
      </w:r>
      <w:r w:rsidRPr="00996312">
        <w:rPr>
          <w:rStyle w:val="StyleUnderline"/>
          <w:vanish/>
        </w:rPr>
        <w:t>damage</w:t>
      </w:r>
      <w:r w:rsidRPr="003E2385">
        <w:rPr>
          <w:rStyle w:val="StyleUnderline"/>
        </w:rPr>
        <w:t xml:space="preserve"> </w:t>
      </w:r>
      <w:r w:rsidRPr="00996312">
        <w:rPr>
          <w:rStyle w:val="StyleUnderline"/>
          <w:vanish/>
        </w:rPr>
        <w:t>to</w:t>
      </w:r>
      <w:r w:rsidRPr="003E2385">
        <w:rPr>
          <w:rStyle w:val="StyleUnderline"/>
        </w:rPr>
        <w:t xml:space="preserve"> </w:t>
      </w:r>
      <w:r w:rsidRPr="00996312">
        <w:rPr>
          <w:rStyle w:val="StyleUnderline"/>
          <w:vanish/>
        </w:rPr>
        <w:t>humans</w:t>
      </w:r>
      <w:r w:rsidRPr="00996312">
        <w:rPr>
          <w:vanish/>
          <w:sz w:val="14"/>
        </w:rPr>
        <w:t>.</w:t>
      </w:r>
      <w:r w:rsidRPr="00BB4421">
        <w:rPr>
          <w:sz w:val="14"/>
        </w:rPr>
        <w:t xml:space="preserve"> </w:t>
      </w:r>
      <w:r w:rsidRPr="001B6CFE">
        <w:rPr>
          <w:rStyle w:val="StyleUnderline"/>
          <w:highlight w:val="cyan"/>
        </w:rPr>
        <w:t>The consequence</w:t>
      </w:r>
      <w:r w:rsidRPr="003E2385">
        <w:rPr>
          <w:rStyle w:val="StyleUnderline"/>
        </w:rPr>
        <w:t xml:space="preserve"> </w:t>
      </w:r>
      <w:r w:rsidRPr="00996312">
        <w:rPr>
          <w:rStyle w:val="StyleUnderline"/>
          <w:vanish/>
        </w:rPr>
        <w:t>of</w:t>
      </w:r>
      <w:r w:rsidRPr="003E2385">
        <w:rPr>
          <w:rStyle w:val="StyleUnderline"/>
        </w:rPr>
        <w:t xml:space="preserve"> </w:t>
      </w:r>
      <w:r w:rsidRPr="00996312">
        <w:rPr>
          <w:rStyle w:val="StyleUnderline"/>
          <w:vanish/>
        </w:rPr>
        <w:t>these</w:t>
      </w:r>
      <w:r w:rsidRPr="003E2385">
        <w:rPr>
          <w:rStyle w:val="StyleUnderline"/>
        </w:rPr>
        <w:t xml:space="preserve"> </w:t>
      </w:r>
      <w:r w:rsidRPr="00996312">
        <w:rPr>
          <w:rStyle w:val="StyleUnderline"/>
          <w:vanish/>
        </w:rPr>
        <w:t>delays</w:t>
      </w:r>
      <w:r w:rsidRPr="003E2385">
        <w:rPr>
          <w:rStyle w:val="StyleUnderline"/>
        </w:rPr>
        <w:t xml:space="preserve"> </w:t>
      </w:r>
      <w:r w:rsidRPr="00996312">
        <w:rPr>
          <w:rStyle w:val="StyleUnderline"/>
          <w:vanish/>
        </w:rPr>
        <w:t>are</w:t>
      </w:r>
      <w:r w:rsidRPr="003E2385">
        <w:rPr>
          <w:rStyle w:val="StyleUnderline"/>
        </w:rPr>
        <w:t xml:space="preserve"> </w:t>
      </w:r>
      <w:r w:rsidRPr="00996312">
        <w:rPr>
          <w:rStyle w:val="StyleUnderline"/>
          <w:vanish/>
        </w:rPr>
        <w:t>an</w:t>
      </w:r>
      <w:r w:rsidRPr="003E2385">
        <w:rPr>
          <w:rStyle w:val="StyleUnderline"/>
        </w:rPr>
        <w:t xml:space="preserve"> </w:t>
      </w:r>
      <w:r w:rsidRPr="001B6CFE">
        <w:rPr>
          <w:rStyle w:val="Emphasis"/>
          <w:highlight w:val="cyan"/>
        </w:rPr>
        <w:t>absence of urgency</w:t>
      </w:r>
      <w:r w:rsidRPr="00996312">
        <w:rPr>
          <w:vanish/>
          <w:sz w:val="14"/>
        </w:rPr>
        <w:t>;</w:t>
      </w:r>
      <w:r w:rsidRPr="00BB4421">
        <w:rPr>
          <w:sz w:val="14"/>
        </w:rPr>
        <w:t xml:space="preserve"> </w:t>
      </w:r>
      <w:r w:rsidRPr="00996312">
        <w:rPr>
          <w:vanish/>
          <w:sz w:val="14"/>
        </w:rPr>
        <w:t>thus</w:t>
      </w:r>
      <w:r w:rsidRPr="00BB4421">
        <w:rPr>
          <w:sz w:val="14"/>
        </w:rPr>
        <w:t xml:space="preserve"> </w:t>
      </w:r>
      <w:r w:rsidRPr="00996312">
        <w:rPr>
          <w:vanish/>
          <w:sz w:val="14"/>
        </w:rPr>
        <w:t>although</w:t>
      </w:r>
      <w:r w:rsidRPr="00BB4421">
        <w:rPr>
          <w:sz w:val="14"/>
        </w:rPr>
        <w:t xml:space="preserve"> </w:t>
      </w:r>
      <w:r w:rsidRPr="00996312">
        <w:rPr>
          <w:vanish/>
          <w:sz w:val="14"/>
        </w:rPr>
        <w:t>70%</w:t>
      </w:r>
      <w:r w:rsidRPr="00BB4421">
        <w:rPr>
          <w:sz w:val="14"/>
        </w:rPr>
        <w:t xml:space="preserve"> </w:t>
      </w:r>
      <w:r w:rsidRPr="00996312">
        <w:rPr>
          <w:vanish/>
          <w:sz w:val="14"/>
        </w:rPr>
        <w:t>of</w:t>
      </w:r>
      <w:r w:rsidRPr="00BB4421">
        <w:rPr>
          <w:sz w:val="14"/>
        </w:rPr>
        <w:t xml:space="preserve"> </w:t>
      </w:r>
      <w:r w:rsidRPr="00996312">
        <w:rPr>
          <w:vanish/>
          <w:sz w:val="14"/>
        </w:rPr>
        <w:t>Americans</w:t>
      </w:r>
      <w:r w:rsidRPr="00BB4421">
        <w:rPr>
          <w:sz w:val="14"/>
        </w:rPr>
        <w:t xml:space="preserve"> </w:t>
      </w:r>
      <w:r w:rsidRPr="00996312">
        <w:rPr>
          <w:vanish/>
          <w:sz w:val="14"/>
        </w:rPr>
        <w:t>believe</w:t>
      </w:r>
      <w:r w:rsidRPr="00BB4421">
        <w:rPr>
          <w:sz w:val="14"/>
        </w:rPr>
        <w:t xml:space="preserve"> </w:t>
      </w:r>
      <w:r w:rsidRPr="00996312">
        <w:rPr>
          <w:vanish/>
          <w:sz w:val="14"/>
        </w:rPr>
        <w:t>global</w:t>
      </w:r>
      <w:r w:rsidRPr="00BB4421">
        <w:rPr>
          <w:sz w:val="14"/>
        </w:rPr>
        <w:t xml:space="preserve"> </w:t>
      </w:r>
      <w:r w:rsidRPr="00996312">
        <w:rPr>
          <w:vanish/>
          <w:sz w:val="14"/>
        </w:rPr>
        <w:t>warming</w:t>
      </w:r>
      <w:r w:rsidRPr="00BB4421">
        <w:rPr>
          <w:sz w:val="14"/>
        </w:rPr>
        <w:t xml:space="preserve"> </w:t>
      </w:r>
      <w:r w:rsidRPr="00996312">
        <w:rPr>
          <w:vanish/>
          <w:sz w:val="14"/>
        </w:rPr>
        <w:t>is</w:t>
      </w:r>
      <w:r w:rsidRPr="00BB4421">
        <w:rPr>
          <w:sz w:val="14"/>
        </w:rPr>
        <w:t xml:space="preserve"> </w:t>
      </w:r>
      <w:r w:rsidRPr="00996312">
        <w:rPr>
          <w:vanish/>
          <w:sz w:val="14"/>
        </w:rPr>
        <w:t>happening,</w:t>
      </w:r>
      <w:r w:rsidRPr="00BB4421">
        <w:rPr>
          <w:sz w:val="14"/>
        </w:rPr>
        <w:t xml:space="preserve"> </w:t>
      </w:r>
      <w:r w:rsidRPr="00996312">
        <w:rPr>
          <w:vanish/>
          <w:sz w:val="14"/>
        </w:rPr>
        <w:t>only</w:t>
      </w:r>
      <w:r w:rsidRPr="00BB4421">
        <w:rPr>
          <w:sz w:val="14"/>
        </w:rPr>
        <w:t xml:space="preserve"> </w:t>
      </w:r>
      <w:r w:rsidRPr="00996312">
        <w:rPr>
          <w:vanish/>
          <w:sz w:val="14"/>
        </w:rPr>
        <w:t>40%</w:t>
      </w:r>
      <w:r w:rsidRPr="00BB4421">
        <w:rPr>
          <w:sz w:val="14"/>
        </w:rPr>
        <w:t xml:space="preserve"> </w:t>
      </w:r>
      <w:r w:rsidRPr="00996312">
        <w:rPr>
          <w:vanish/>
          <w:sz w:val="14"/>
        </w:rPr>
        <w:t>think</w:t>
      </w:r>
      <w:r w:rsidRPr="00BB4421">
        <w:rPr>
          <w:sz w:val="14"/>
        </w:rPr>
        <w:t xml:space="preserve"> </w:t>
      </w:r>
      <w:r w:rsidRPr="00996312">
        <w:rPr>
          <w:vanish/>
          <w:sz w:val="14"/>
        </w:rPr>
        <w:t>it</w:t>
      </w:r>
      <w:r w:rsidRPr="00BB4421">
        <w:rPr>
          <w:sz w:val="14"/>
        </w:rPr>
        <w:t xml:space="preserve"> </w:t>
      </w:r>
      <w:r w:rsidRPr="00996312">
        <w:rPr>
          <w:vanish/>
          <w:sz w:val="14"/>
        </w:rPr>
        <w:t>will</w:t>
      </w:r>
      <w:r w:rsidRPr="00BB4421">
        <w:rPr>
          <w:sz w:val="14"/>
        </w:rPr>
        <w:t xml:space="preserve"> </w:t>
      </w:r>
      <w:r w:rsidRPr="00996312">
        <w:rPr>
          <w:vanish/>
          <w:sz w:val="14"/>
        </w:rPr>
        <w:t>harm</w:t>
      </w:r>
      <w:r w:rsidRPr="00BB4421">
        <w:rPr>
          <w:sz w:val="14"/>
        </w:rPr>
        <w:t xml:space="preserve"> </w:t>
      </w:r>
      <w:r w:rsidRPr="00996312">
        <w:rPr>
          <w:vanish/>
          <w:sz w:val="14"/>
        </w:rPr>
        <w:t>them</w:t>
      </w:r>
      <w:r w:rsidRPr="00BB4421">
        <w:rPr>
          <w:sz w:val="14"/>
        </w:rPr>
        <w:t xml:space="preserve"> </w:t>
      </w:r>
      <w:r w:rsidRPr="00996312">
        <w:rPr>
          <w:vanish/>
          <w:sz w:val="14"/>
        </w:rPr>
        <w:t>(http://climatecommunication.yale.edu/visualizations-data/ycom-us-2016/).</w:t>
      </w:r>
      <w:r w:rsidRPr="00BB4421">
        <w:rPr>
          <w:sz w:val="14"/>
        </w:rPr>
        <w:t xml:space="preserve"> </w:t>
      </w:r>
      <w:r w:rsidRPr="00996312">
        <w:rPr>
          <w:vanish/>
          <w:sz w:val="14"/>
        </w:rPr>
        <w:t>Secondly,</w:t>
      </w:r>
      <w:r w:rsidRPr="00BB4421">
        <w:rPr>
          <w:sz w:val="14"/>
        </w:rPr>
        <w:t xml:space="preserve"> </w:t>
      </w:r>
      <w:r w:rsidRPr="00996312">
        <w:rPr>
          <w:rStyle w:val="StyleUnderline"/>
          <w:vanish/>
        </w:rPr>
        <w:t>unlike</w:t>
      </w:r>
      <w:r w:rsidRPr="003E2385">
        <w:rPr>
          <w:rStyle w:val="StyleUnderline"/>
        </w:rPr>
        <w:t xml:space="preserve"> </w:t>
      </w:r>
      <w:r w:rsidRPr="00996312">
        <w:rPr>
          <w:rStyle w:val="StyleUnderline"/>
          <w:vanish/>
        </w:rPr>
        <w:t>past</w:t>
      </w:r>
      <w:r w:rsidRPr="003E2385">
        <w:rPr>
          <w:rStyle w:val="StyleUnderline"/>
        </w:rPr>
        <w:t xml:space="preserve"> </w:t>
      </w:r>
      <w:r w:rsidRPr="00996312">
        <w:rPr>
          <w:rStyle w:val="StyleUnderline"/>
          <w:vanish/>
        </w:rPr>
        <w:t>environmental</w:t>
      </w:r>
      <w:r w:rsidRPr="003E2385">
        <w:rPr>
          <w:rStyle w:val="StyleUnderline"/>
        </w:rPr>
        <w:t xml:space="preserve"> </w:t>
      </w:r>
      <w:r w:rsidRPr="00996312">
        <w:rPr>
          <w:rStyle w:val="StyleUnderline"/>
          <w:vanish/>
        </w:rPr>
        <w:t>challenges,</w:t>
      </w:r>
      <w:r w:rsidRPr="003E2385">
        <w:rPr>
          <w:rStyle w:val="StyleUnderline"/>
        </w:rPr>
        <w:t xml:space="preserve"> </w:t>
      </w:r>
      <w:r w:rsidRPr="00996312">
        <w:rPr>
          <w:rStyle w:val="Emphasis"/>
          <w:vanish/>
        </w:rPr>
        <w:t>the</w:t>
      </w:r>
      <w:r w:rsidRPr="003E2385">
        <w:rPr>
          <w:rStyle w:val="Emphasis"/>
        </w:rPr>
        <w:t xml:space="preserve"> </w:t>
      </w:r>
      <w:r w:rsidRPr="00996312">
        <w:rPr>
          <w:rStyle w:val="Emphasis"/>
          <w:vanish/>
        </w:rPr>
        <w:t>Earth’s</w:t>
      </w:r>
      <w:r w:rsidRPr="003E2385">
        <w:rPr>
          <w:rStyle w:val="Emphasis"/>
        </w:rPr>
        <w:t xml:space="preserve"> </w:t>
      </w:r>
      <w:r w:rsidRPr="001B6CFE">
        <w:rPr>
          <w:rStyle w:val="Emphasis"/>
          <w:highlight w:val="cyan"/>
        </w:rPr>
        <w:t>climate</w:t>
      </w:r>
      <w:r w:rsidRPr="00BB4421">
        <w:rPr>
          <w:rStyle w:val="Emphasis"/>
        </w:rPr>
        <w:t xml:space="preserve"> </w:t>
      </w:r>
      <w:r w:rsidRPr="00996312">
        <w:rPr>
          <w:rStyle w:val="Emphasis"/>
          <w:vanish/>
        </w:rPr>
        <w:t>system</w:t>
      </w:r>
      <w:r w:rsidRPr="00BB4421">
        <w:rPr>
          <w:rStyle w:val="Emphasis"/>
        </w:rPr>
        <w:t xml:space="preserve"> </w:t>
      </w:r>
      <w:r w:rsidRPr="001B6CFE">
        <w:rPr>
          <w:rStyle w:val="Emphasis"/>
          <w:highlight w:val="cyan"/>
        </w:rPr>
        <w:t>is rife with positive feedback loops</w:t>
      </w:r>
      <w:r w:rsidRPr="00996312">
        <w:rPr>
          <w:vanish/>
          <w:sz w:val="8"/>
          <w:szCs w:val="10"/>
        </w:rPr>
        <w:t>.</w:t>
      </w:r>
      <w:r w:rsidRPr="00BB4421">
        <w:rPr>
          <w:sz w:val="8"/>
          <w:szCs w:val="10"/>
        </w:rPr>
        <w:t xml:space="preserve"> </w:t>
      </w:r>
      <w:r w:rsidRPr="00996312">
        <w:rPr>
          <w:vanish/>
          <w:sz w:val="8"/>
          <w:szCs w:val="10"/>
        </w:rPr>
        <w:t>In</w:t>
      </w:r>
      <w:r w:rsidRPr="00BB4421">
        <w:rPr>
          <w:sz w:val="8"/>
          <w:szCs w:val="10"/>
        </w:rPr>
        <w:t xml:space="preserve"> </w:t>
      </w:r>
      <w:r w:rsidRPr="00996312">
        <w:rPr>
          <w:vanish/>
          <w:sz w:val="8"/>
          <w:szCs w:val="10"/>
        </w:rPr>
        <w:t>particular,</w:t>
      </w:r>
      <w:r w:rsidRPr="00BB4421">
        <w:rPr>
          <w:sz w:val="8"/>
          <w:szCs w:val="10"/>
        </w:rPr>
        <w:t xml:space="preserve"> </w:t>
      </w:r>
      <w:r w:rsidRPr="00996312">
        <w:rPr>
          <w:vanish/>
          <w:sz w:val="8"/>
          <w:szCs w:val="10"/>
        </w:rPr>
        <w:t>as</w:t>
      </w:r>
      <w:r w:rsidRPr="00BB4421">
        <w:rPr>
          <w:sz w:val="8"/>
          <w:szCs w:val="10"/>
        </w:rPr>
        <w:t xml:space="preserve"> </w:t>
      </w:r>
      <w:r w:rsidRPr="00996312">
        <w:rPr>
          <w:vanish/>
          <w:sz w:val="8"/>
          <w:szCs w:val="10"/>
        </w:rPr>
        <w:t>CO2</w:t>
      </w:r>
      <w:r w:rsidRPr="00BB4421">
        <w:rPr>
          <w:sz w:val="8"/>
          <w:szCs w:val="10"/>
        </w:rPr>
        <w:t xml:space="preserve"> </w:t>
      </w:r>
      <w:r w:rsidRPr="00996312">
        <w:rPr>
          <w:vanish/>
          <w:sz w:val="8"/>
          <w:szCs w:val="10"/>
        </w:rPr>
        <w:t>increases</w:t>
      </w:r>
      <w:r w:rsidRPr="00BB4421">
        <w:rPr>
          <w:sz w:val="8"/>
          <w:szCs w:val="10"/>
        </w:rPr>
        <w:t xml:space="preserve"> </w:t>
      </w:r>
      <w:r w:rsidRPr="00996312">
        <w:rPr>
          <w:vanish/>
          <w:sz w:val="8"/>
          <w:szCs w:val="10"/>
        </w:rPr>
        <w:t>and</w:t>
      </w:r>
      <w:r w:rsidRPr="00BB4421">
        <w:rPr>
          <w:sz w:val="8"/>
          <w:szCs w:val="10"/>
        </w:rPr>
        <w:t xml:space="preserve"> </w:t>
      </w:r>
      <w:r w:rsidRPr="00996312">
        <w:rPr>
          <w:vanish/>
          <w:sz w:val="8"/>
          <w:szCs w:val="10"/>
        </w:rPr>
        <w:t>the</w:t>
      </w:r>
      <w:r w:rsidRPr="00BB4421">
        <w:rPr>
          <w:sz w:val="8"/>
          <w:szCs w:val="10"/>
        </w:rPr>
        <w:t xml:space="preserve"> </w:t>
      </w:r>
      <w:r w:rsidRPr="00996312">
        <w:rPr>
          <w:vanish/>
          <w:sz w:val="8"/>
          <w:szCs w:val="10"/>
        </w:rPr>
        <w:t>climate</w:t>
      </w:r>
      <w:r w:rsidRPr="00BB4421">
        <w:rPr>
          <w:sz w:val="8"/>
          <w:szCs w:val="10"/>
        </w:rPr>
        <w:t xml:space="preserve"> </w:t>
      </w:r>
      <w:r w:rsidRPr="00996312">
        <w:rPr>
          <w:vanish/>
          <w:sz w:val="8"/>
          <w:szCs w:val="10"/>
        </w:rPr>
        <w:t>warms,</w:t>
      </w:r>
      <w:r w:rsidRPr="00BB4421">
        <w:rPr>
          <w:sz w:val="8"/>
          <w:szCs w:val="10"/>
        </w:rPr>
        <w:t xml:space="preserve"> </w:t>
      </w:r>
      <w:r w:rsidRPr="00996312">
        <w:rPr>
          <w:vanish/>
          <w:sz w:val="8"/>
          <w:szCs w:val="10"/>
        </w:rPr>
        <w:t>that</w:t>
      </w:r>
      <w:r w:rsidRPr="00BB4421">
        <w:rPr>
          <w:sz w:val="8"/>
          <w:szCs w:val="10"/>
        </w:rPr>
        <w:t xml:space="preserve"> </w:t>
      </w:r>
      <w:r w:rsidRPr="00996312">
        <w:rPr>
          <w:vanish/>
          <w:sz w:val="8"/>
          <w:szCs w:val="10"/>
        </w:rPr>
        <w:t>very</w:t>
      </w:r>
      <w:r w:rsidRPr="00BB4421">
        <w:rPr>
          <w:sz w:val="8"/>
          <w:szCs w:val="10"/>
        </w:rPr>
        <w:t xml:space="preserve"> </w:t>
      </w:r>
      <w:r w:rsidRPr="00996312">
        <w:rPr>
          <w:vanish/>
          <w:sz w:val="8"/>
          <w:szCs w:val="10"/>
        </w:rPr>
        <w:t>warming</w:t>
      </w:r>
      <w:r w:rsidRPr="00BB4421">
        <w:rPr>
          <w:sz w:val="8"/>
          <w:szCs w:val="10"/>
        </w:rPr>
        <w:t xml:space="preserve"> </w:t>
      </w:r>
      <w:r w:rsidRPr="00996312">
        <w:rPr>
          <w:vanish/>
          <w:sz w:val="8"/>
          <w:szCs w:val="10"/>
        </w:rPr>
        <w:t>can</w:t>
      </w:r>
      <w:r w:rsidRPr="00BB4421">
        <w:rPr>
          <w:sz w:val="8"/>
          <w:szCs w:val="10"/>
        </w:rPr>
        <w:t xml:space="preserve"> </w:t>
      </w:r>
      <w:r w:rsidRPr="00996312">
        <w:rPr>
          <w:vanish/>
          <w:sz w:val="8"/>
          <w:szCs w:val="10"/>
        </w:rPr>
        <w:t>cause</w:t>
      </w:r>
      <w:r w:rsidRPr="00BB4421">
        <w:rPr>
          <w:sz w:val="8"/>
          <w:szCs w:val="10"/>
        </w:rPr>
        <w:t xml:space="preserve"> </w:t>
      </w:r>
      <w:r w:rsidRPr="00996312">
        <w:rPr>
          <w:vanish/>
          <w:sz w:val="8"/>
          <w:szCs w:val="10"/>
        </w:rPr>
        <w:t>more</w:t>
      </w:r>
      <w:r w:rsidRPr="00BB4421">
        <w:rPr>
          <w:sz w:val="8"/>
          <w:szCs w:val="10"/>
        </w:rPr>
        <w:t xml:space="preserve"> </w:t>
      </w:r>
      <w:r w:rsidRPr="00996312">
        <w:rPr>
          <w:vanish/>
          <w:sz w:val="8"/>
          <w:szCs w:val="10"/>
        </w:rPr>
        <w:t>CO2</w:t>
      </w:r>
      <w:r w:rsidRPr="00BB4421">
        <w:rPr>
          <w:sz w:val="8"/>
          <w:szCs w:val="10"/>
        </w:rPr>
        <w:t xml:space="preserve"> </w:t>
      </w:r>
      <w:r w:rsidRPr="00996312">
        <w:rPr>
          <w:vanish/>
          <w:sz w:val="8"/>
          <w:szCs w:val="10"/>
        </w:rPr>
        <w:t>release</w:t>
      </w:r>
      <w:r w:rsidRPr="00BB4421">
        <w:rPr>
          <w:sz w:val="8"/>
          <w:szCs w:val="10"/>
        </w:rPr>
        <w:t xml:space="preserve"> </w:t>
      </w:r>
      <w:r w:rsidRPr="00996312">
        <w:rPr>
          <w:vanish/>
          <w:sz w:val="8"/>
          <w:szCs w:val="10"/>
        </w:rPr>
        <w:t>which</w:t>
      </w:r>
      <w:r w:rsidRPr="00BB4421">
        <w:rPr>
          <w:sz w:val="8"/>
          <w:szCs w:val="10"/>
        </w:rPr>
        <w:t xml:space="preserve"> </w:t>
      </w:r>
      <w:r w:rsidRPr="00996312">
        <w:rPr>
          <w:vanish/>
          <w:sz w:val="8"/>
          <w:szCs w:val="10"/>
        </w:rPr>
        <w:t>further</w:t>
      </w:r>
      <w:r w:rsidRPr="00BB4421">
        <w:rPr>
          <w:sz w:val="8"/>
          <w:szCs w:val="10"/>
        </w:rPr>
        <w:t xml:space="preserve"> </w:t>
      </w:r>
      <w:r w:rsidRPr="00996312">
        <w:rPr>
          <w:vanish/>
          <w:sz w:val="8"/>
          <w:szCs w:val="10"/>
        </w:rPr>
        <w:t>increases</w:t>
      </w:r>
      <w:r w:rsidRPr="00BB4421">
        <w:rPr>
          <w:sz w:val="8"/>
          <w:szCs w:val="10"/>
        </w:rPr>
        <w:t xml:space="preserve"> </w:t>
      </w:r>
      <w:r w:rsidRPr="00996312">
        <w:rPr>
          <w:vanish/>
          <w:sz w:val="8"/>
          <w:szCs w:val="10"/>
        </w:rPr>
        <w:t>global</w:t>
      </w:r>
      <w:r w:rsidRPr="00BB4421">
        <w:rPr>
          <w:sz w:val="8"/>
          <w:szCs w:val="10"/>
        </w:rPr>
        <w:t xml:space="preserve"> </w:t>
      </w:r>
      <w:r w:rsidRPr="00996312">
        <w:rPr>
          <w:vanish/>
          <w:sz w:val="8"/>
          <w:szCs w:val="10"/>
        </w:rPr>
        <w:t>warming,</w:t>
      </w:r>
      <w:r w:rsidRPr="00BB4421">
        <w:rPr>
          <w:sz w:val="8"/>
          <w:szCs w:val="10"/>
        </w:rPr>
        <w:t xml:space="preserve"> </w:t>
      </w:r>
      <w:r w:rsidRPr="00996312">
        <w:rPr>
          <w:vanish/>
          <w:sz w:val="8"/>
          <w:szCs w:val="10"/>
        </w:rPr>
        <w:t>and</w:t>
      </w:r>
      <w:r w:rsidRPr="00BB4421">
        <w:rPr>
          <w:sz w:val="8"/>
          <w:szCs w:val="10"/>
        </w:rPr>
        <w:t xml:space="preserve"> </w:t>
      </w:r>
      <w:r w:rsidRPr="00996312">
        <w:rPr>
          <w:vanish/>
          <w:sz w:val="8"/>
          <w:szCs w:val="10"/>
        </w:rPr>
        <w:t>then</w:t>
      </w:r>
      <w:r w:rsidRPr="00BB4421">
        <w:rPr>
          <w:sz w:val="8"/>
          <w:szCs w:val="10"/>
        </w:rPr>
        <w:t xml:space="preserve"> </w:t>
      </w:r>
      <w:r w:rsidRPr="00996312">
        <w:rPr>
          <w:vanish/>
          <w:sz w:val="8"/>
          <w:szCs w:val="10"/>
        </w:rPr>
        <w:t>more</w:t>
      </w:r>
      <w:r w:rsidRPr="00BB4421">
        <w:rPr>
          <w:sz w:val="8"/>
          <w:szCs w:val="10"/>
        </w:rPr>
        <w:t xml:space="preserve"> </w:t>
      </w:r>
      <w:r w:rsidRPr="00996312">
        <w:rPr>
          <w:vanish/>
          <w:sz w:val="8"/>
          <w:szCs w:val="10"/>
        </w:rPr>
        <w:t>CO2,</w:t>
      </w:r>
      <w:r w:rsidRPr="00BB4421">
        <w:rPr>
          <w:sz w:val="8"/>
          <w:szCs w:val="10"/>
        </w:rPr>
        <w:t xml:space="preserve"> </w:t>
      </w:r>
      <w:r w:rsidRPr="00996312">
        <w:rPr>
          <w:vanish/>
          <w:sz w:val="8"/>
          <w:szCs w:val="10"/>
        </w:rPr>
        <w:t>and</w:t>
      </w:r>
      <w:r w:rsidRPr="00BB4421">
        <w:rPr>
          <w:sz w:val="8"/>
          <w:szCs w:val="10"/>
        </w:rPr>
        <w:t xml:space="preserve"> </w:t>
      </w:r>
      <w:r w:rsidRPr="00996312">
        <w:rPr>
          <w:vanish/>
          <w:sz w:val="8"/>
          <w:szCs w:val="10"/>
        </w:rPr>
        <w:t>so</w:t>
      </w:r>
      <w:r w:rsidRPr="00BB4421">
        <w:rPr>
          <w:sz w:val="8"/>
          <w:szCs w:val="10"/>
        </w:rPr>
        <w:t xml:space="preserve"> </w:t>
      </w:r>
      <w:r w:rsidRPr="00996312">
        <w:rPr>
          <w:vanish/>
          <w:sz w:val="8"/>
          <w:szCs w:val="10"/>
        </w:rPr>
        <w:t>on.</w:t>
      </w:r>
      <w:r w:rsidRPr="00BB4421">
        <w:rPr>
          <w:sz w:val="8"/>
          <w:szCs w:val="10"/>
        </w:rPr>
        <w:t xml:space="preserve"> </w:t>
      </w:r>
      <w:r w:rsidRPr="00996312">
        <w:rPr>
          <w:vanish/>
          <w:sz w:val="8"/>
          <w:szCs w:val="10"/>
        </w:rPr>
        <w:t>Table</w:t>
      </w:r>
      <w:r w:rsidRPr="00BB4421">
        <w:rPr>
          <w:sz w:val="8"/>
          <w:szCs w:val="10"/>
        </w:rPr>
        <w:t xml:space="preserve"> </w:t>
      </w:r>
      <w:r w:rsidRPr="00996312">
        <w:rPr>
          <w:vanish/>
          <w:sz w:val="8"/>
          <w:szCs w:val="10"/>
        </w:rPr>
        <w:t>2</w:t>
      </w:r>
      <w:r w:rsidRPr="00BB4421">
        <w:rPr>
          <w:sz w:val="8"/>
          <w:szCs w:val="10"/>
        </w:rPr>
        <w:t xml:space="preserve"> </w:t>
      </w:r>
      <w:r w:rsidRPr="00996312">
        <w:rPr>
          <w:vanish/>
          <w:sz w:val="8"/>
          <w:szCs w:val="10"/>
        </w:rPr>
        <w:t>summarizes</w:t>
      </w:r>
      <w:r w:rsidRPr="00BB4421">
        <w:rPr>
          <w:sz w:val="8"/>
          <w:szCs w:val="10"/>
        </w:rPr>
        <w:t xml:space="preserve"> </w:t>
      </w:r>
      <w:r w:rsidRPr="00996312">
        <w:rPr>
          <w:vanish/>
          <w:sz w:val="8"/>
          <w:szCs w:val="10"/>
        </w:rPr>
        <w:t>the</w:t>
      </w:r>
      <w:r w:rsidRPr="00BB4421">
        <w:rPr>
          <w:sz w:val="8"/>
          <w:szCs w:val="10"/>
        </w:rPr>
        <w:t xml:space="preserve"> </w:t>
      </w:r>
      <w:r w:rsidRPr="00996312">
        <w:rPr>
          <w:vanish/>
          <w:sz w:val="8"/>
          <w:szCs w:val="10"/>
        </w:rPr>
        <w:t>best</w:t>
      </w:r>
      <w:r w:rsidRPr="00BB4421">
        <w:rPr>
          <w:sz w:val="8"/>
          <w:szCs w:val="10"/>
        </w:rPr>
        <w:t xml:space="preserve"> </w:t>
      </w:r>
      <w:r w:rsidRPr="00996312">
        <w:rPr>
          <w:vanish/>
          <w:sz w:val="8"/>
          <w:szCs w:val="10"/>
        </w:rPr>
        <w:t>documented</w:t>
      </w:r>
      <w:r w:rsidRPr="00BB4421">
        <w:rPr>
          <w:sz w:val="8"/>
          <w:szCs w:val="10"/>
        </w:rPr>
        <w:t xml:space="preserve"> </w:t>
      </w:r>
      <w:r w:rsidRPr="00996312">
        <w:rPr>
          <w:vanish/>
          <w:sz w:val="8"/>
          <w:szCs w:val="10"/>
        </w:rPr>
        <w:t>positive</w:t>
      </w:r>
      <w:r w:rsidRPr="00BB4421">
        <w:rPr>
          <w:sz w:val="8"/>
          <w:szCs w:val="10"/>
        </w:rPr>
        <w:t xml:space="preserve"> </w:t>
      </w:r>
      <w:r w:rsidRPr="00996312">
        <w:rPr>
          <w:vanish/>
          <w:sz w:val="8"/>
          <w:szCs w:val="10"/>
        </w:rPr>
        <w:t>feedback</w:t>
      </w:r>
      <w:r w:rsidRPr="00BB4421">
        <w:rPr>
          <w:sz w:val="8"/>
          <w:szCs w:val="10"/>
        </w:rPr>
        <w:t xml:space="preserve"> </w:t>
      </w:r>
      <w:r w:rsidRPr="00996312">
        <w:rPr>
          <w:vanish/>
          <w:sz w:val="8"/>
          <w:szCs w:val="10"/>
        </w:rPr>
        <w:t>loops</w:t>
      </w:r>
      <w:r w:rsidRPr="00BB4421">
        <w:rPr>
          <w:sz w:val="8"/>
          <w:szCs w:val="10"/>
        </w:rPr>
        <w:t xml:space="preserve"> </w:t>
      </w:r>
      <w:r w:rsidRPr="00996312">
        <w:rPr>
          <w:vanish/>
          <w:sz w:val="8"/>
          <w:szCs w:val="10"/>
        </w:rPr>
        <w:t>for</w:t>
      </w:r>
      <w:r w:rsidRPr="00BB4421">
        <w:rPr>
          <w:sz w:val="8"/>
          <w:szCs w:val="10"/>
        </w:rPr>
        <w:t xml:space="preserve"> </w:t>
      </w:r>
      <w:r w:rsidRPr="00996312">
        <w:rPr>
          <w:vanish/>
          <w:sz w:val="8"/>
          <w:szCs w:val="10"/>
        </w:rPr>
        <w:t>the</w:t>
      </w:r>
      <w:r w:rsidRPr="00BB4421">
        <w:rPr>
          <w:sz w:val="8"/>
          <w:szCs w:val="10"/>
        </w:rPr>
        <w:t xml:space="preserve"> </w:t>
      </w:r>
      <w:r w:rsidRPr="00996312">
        <w:rPr>
          <w:vanish/>
          <w:sz w:val="8"/>
          <w:szCs w:val="10"/>
        </w:rPr>
        <w:t>Earth’s</w:t>
      </w:r>
      <w:r w:rsidRPr="00BB4421">
        <w:rPr>
          <w:sz w:val="8"/>
          <w:szCs w:val="10"/>
        </w:rPr>
        <w:t xml:space="preserve"> </w:t>
      </w:r>
      <w:r w:rsidRPr="00996312">
        <w:rPr>
          <w:vanish/>
          <w:sz w:val="8"/>
          <w:szCs w:val="10"/>
        </w:rPr>
        <w:t>climate</w:t>
      </w:r>
      <w:r w:rsidRPr="00BB4421">
        <w:rPr>
          <w:sz w:val="8"/>
          <w:szCs w:val="10"/>
        </w:rPr>
        <w:t xml:space="preserve"> </w:t>
      </w:r>
      <w:r w:rsidRPr="00996312">
        <w:rPr>
          <w:vanish/>
          <w:sz w:val="8"/>
          <w:szCs w:val="10"/>
        </w:rPr>
        <w:t>system.</w:t>
      </w:r>
      <w:r w:rsidRPr="00BB4421">
        <w:rPr>
          <w:sz w:val="8"/>
          <w:szCs w:val="10"/>
        </w:rPr>
        <w:t xml:space="preserve"> </w:t>
      </w:r>
      <w:r w:rsidRPr="00996312">
        <w:rPr>
          <w:vanish/>
          <w:sz w:val="8"/>
          <w:szCs w:val="10"/>
        </w:rPr>
        <w:t>These</w:t>
      </w:r>
      <w:r w:rsidRPr="00BB4421">
        <w:rPr>
          <w:sz w:val="8"/>
          <w:szCs w:val="10"/>
        </w:rPr>
        <w:t xml:space="preserve"> </w:t>
      </w:r>
      <w:r w:rsidRPr="00996312">
        <w:rPr>
          <w:vanish/>
          <w:sz w:val="8"/>
          <w:szCs w:val="10"/>
        </w:rPr>
        <w:t>feedbacks</w:t>
      </w:r>
      <w:r w:rsidRPr="00BB4421">
        <w:rPr>
          <w:sz w:val="8"/>
          <w:szCs w:val="10"/>
        </w:rPr>
        <w:t xml:space="preserve"> </w:t>
      </w:r>
      <w:r w:rsidRPr="00996312">
        <w:rPr>
          <w:vanish/>
          <w:sz w:val="8"/>
          <w:szCs w:val="10"/>
        </w:rPr>
        <w:t>can</w:t>
      </w:r>
      <w:r w:rsidRPr="00BB4421">
        <w:rPr>
          <w:sz w:val="8"/>
          <w:szCs w:val="10"/>
        </w:rPr>
        <w:t xml:space="preserve"> </w:t>
      </w:r>
      <w:r w:rsidRPr="00996312">
        <w:rPr>
          <w:vanish/>
          <w:sz w:val="8"/>
          <w:szCs w:val="10"/>
        </w:rPr>
        <w:t>be</w:t>
      </w:r>
      <w:r w:rsidRPr="00BB4421">
        <w:rPr>
          <w:sz w:val="8"/>
          <w:szCs w:val="10"/>
        </w:rPr>
        <w:t xml:space="preserve"> </w:t>
      </w:r>
      <w:r w:rsidRPr="00996312">
        <w:rPr>
          <w:vanish/>
          <w:sz w:val="8"/>
          <w:szCs w:val="10"/>
        </w:rPr>
        <w:t>neatly</w:t>
      </w:r>
      <w:r w:rsidRPr="00BB4421">
        <w:rPr>
          <w:sz w:val="8"/>
          <w:szCs w:val="10"/>
        </w:rPr>
        <w:t xml:space="preserve"> </w:t>
      </w:r>
      <w:r w:rsidRPr="00996312">
        <w:rPr>
          <w:vanish/>
          <w:sz w:val="8"/>
          <w:szCs w:val="10"/>
        </w:rPr>
        <w:t>categorized</w:t>
      </w:r>
      <w:r w:rsidRPr="00BB4421">
        <w:rPr>
          <w:sz w:val="8"/>
          <w:szCs w:val="10"/>
        </w:rPr>
        <w:t xml:space="preserve"> </w:t>
      </w:r>
      <w:r w:rsidRPr="00996312">
        <w:rPr>
          <w:vanish/>
          <w:sz w:val="8"/>
          <w:szCs w:val="10"/>
        </w:rPr>
        <w:t>into</w:t>
      </w:r>
      <w:r w:rsidRPr="00BB4421">
        <w:rPr>
          <w:sz w:val="8"/>
          <w:szCs w:val="10"/>
        </w:rPr>
        <w:t xml:space="preserve"> </w:t>
      </w:r>
      <w:r w:rsidRPr="00996312">
        <w:rPr>
          <w:vanish/>
          <w:sz w:val="8"/>
          <w:szCs w:val="10"/>
        </w:rPr>
        <w:t>carbon</w:t>
      </w:r>
      <w:r w:rsidRPr="00BB4421">
        <w:rPr>
          <w:sz w:val="8"/>
          <w:szCs w:val="10"/>
        </w:rPr>
        <w:t xml:space="preserve"> </w:t>
      </w:r>
      <w:r w:rsidRPr="00996312">
        <w:rPr>
          <w:vanish/>
          <w:sz w:val="8"/>
          <w:szCs w:val="10"/>
        </w:rPr>
        <w:t>cycle,</w:t>
      </w:r>
      <w:r w:rsidRPr="00BB4421">
        <w:rPr>
          <w:sz w:val="8"/>
          <w:szCs w:val="10"/>
        </w:rPr>
        <w:t xml:space="preserve"> </w:t>
      </w:r>
      <w:r w:rsidRPr="00996312">
        <w:rPr>
          <w:vanish/>
          <w:sz w:val="8"/>
          <w:szCs w:val="10"/>
        </w:rPr>
        <w:t>biogeochemical,</w:t>
      </w:r>
      <w:r w:rsidRPr="00BB4421">
        <w:rPr>
          <w:sz w:val="8"/>
          <w:szCs w:val="10"/>
        </w:rPr>
        <w:t xml:space="preserve"> </w:t>
      </w:r>
      <w:r w:rsidRPr="00996312">
        <w:rPr>
          <w:vanish/>
          <w:sz w:val="8"/>
          <w:szCs w:val="10"/>
        </w:rPr>
        <w:t>biogeophysical,</w:t>
      </w:r>
      <w:r w:rsidRPr="00BB4421">
        <w:rPr>
          <w:sz w:val="8"/>
          <w:szCs w:val="10"/>
        </w:rPr>
        <w:t xml:space="preserve"> </w:t>
      </w:r>
      <w:r w:rsidRPr="00996312">
        <w:rPr>
          <w:vanish/>
          <w:sz w:val="8"/>
          <w:szCs w:val="10"/>
        </w:rPr>
        <w:t>cloud,</w:t>
      </w:r>
      <w:r w:rsidRPr="00BB4421">
        <w:rPr>
          <w:sz w:val="8"/>
          <w:szCs w:val="10"/>
        </w:rPr>
        <w:t xml:space="preserve"> </w:t>
      </w:r>
      <w:r w:rsidRPr="00996312">
        <w:rPr>
          <w:vanish/>
          <w:sz w:val="8"/>
          <w:szCs w:val="10"/>
        </w:rPr>
        <w:t>ice-albedo,</w:t>
      </w:r>
      <w:r w:rsidRPr="00BB4421">
        <w:rPr>
          <w:sz w:val="8"/>
          <w:szCs w:val="10"/>
        </w:rPr>
        <w:t xml:space="preserve"> </w:t>
      </w:r>
      <w:r w:rsidRPr="00996312">
        <w:rPr>
          <w:vanish/>
          <w:sz w:val="8"/>
          <w:szCs w:val="10"/>
        </w:rPr>
        <w:t>and</w:t>
      </w:r>
      <w:r w:rsidRPr="00BB4421">
        <w:rPr>
          <w:sz w:val="8"/>
          <w:szCs w:val="10"/>
        </w:rPr>
        <w:t xml:space="preserve"> </w:t>
      </w:r>
      <w:r w:rsidRPr="00996312">
        <w:rPr>
          <w:vanish/>
          <w:sz w:val="8"/>
          <w:szCs w:val="10"/>
        </w:rPr>
        <w:t>water</w:t>
      </w:r>
      <w:r w:rsidRPr="00BB4421">
        <w:rPr>
          <w:sz w:val="8"/>
          <w:szCs w:val="10"/>
        </w:rPr>
        <w:t xml:space="preserve"> </w:t>
      </w:r>
      <w:r w:rsidRPr="00996312">
        <w:rPr>
          <w:vanish/>
          <w:sz w:val="8"/>
          <w:szCs w:val="10"/>
        </w:rPr>
        <w:t>vapor</w:t>
      </w:r>
      <w:r w:rsidRPr="00BB4421">
        <w:rPr>
          <w:sz w:val="8"/>
          <w:szCs w:val="10"/>
        </w:rPr>
        <w:t xml:space="preserve"> </w:t>
      </w:r>
      <w:r w:rsidRPr="00996312">
        <w:rPr>
          <w:vanish/>
          <w:sz w:val="8"/>
          <w:szCs w:val="10"/>
        </w:rPr>
        <w:t>feedbacks.</w:t>
      </w:r>
      <w:r w:rsidRPr="00BB4421">
        <w:rPr>
          <w:sz w:val="8"/>
          <w:szCs w:val="10"/>
        </w:rPr>
        <w:t xml:space="preserve"> </w:t>
      </w:r>
      <w:r w:rsidRPr="00996312">
        <w:rPr>
          <w:vanish/>
          <w:sz w:val="8"/>
          <w:szCs w:val="10"/>
        </w:rPr>
        <w:t>As</w:t>
      </w:r>
      <w:r w:rsidRPr="00BB4421">
        <w:rPr>
          <w:sz w:val="8"/>
          <w:szCs w:val="10"/>
        </w:rPr>
        <w:t xml:space="preserve"> </w:t>
      </w:r>
      <w:r w:rsidRPr="00996312">
        <w:rPr>
          <w:vanish/>
          <w:sz w:val="8"/>
          <w:szCs w:val="10"/>
        </w:rPr>
        <w:t>important</w:t>
      </w:r>
      <w:r w:rsidRPr="00BB4421">
        <w:rPr>
          <w:sz w:val="8"/>
          <w:szCs w:val="10"/>
        </w:rPr>
        <w:t xml:space="preserve"> </w:t>
      </w:r>
      <w:r w:rsidRPr="00996312">
        <w:rPr>
          <w:vanish/>
          <w:sz w:val="8"/>
          <w:szCs w:val="10"/>
        </w:rPr>
        <w:t>as</w:t>
      </w:r>
      <w:r w:rsidRPr="00BB4421">
        <w:rPr>
          <w:sz w:val="8"/>
          <w:szCs w:val="10"/>
        </w:rPr>
        <w:t xml:space="preserve"> </w:t>
      </w:r>
      <w:r w:rsidRPr="00996312">
        <w:rPr>
          <w:vanish/>
          <w:sz w:val="8"/>
          <w:szCs w:val="10"/>
        </w:rPr>
        <w:t>it</w:t>
      </w:r>
      <w:r w:rsidRPr="00BB4421">
        <w:rPr>
          <w:sz w:val="8"/>
          <w:szCs w:val="10"/>
        </w:rPr>
        <w:t xml:space="preserve"> </w:t>
      </w:r>
      <w:r w:rsidRPr="00996312">
        <w:rPr>
          <w:vanish/>
          <w:sz w:val="8"/>
          <w:szCs w:val="10"/>
        </w:rPr>
        <w:t>is</w:t>
      </w:r>
      <w:r w:rsidRPr="00BB4421">
        <w:rPr>
          <w:sz w:val="8"/>
          <w:szCs w:val="10"/>
        </w:rPr>
        <w:t xml:space="preserve"> </w:t>
      </w:r>
      <w:r w:rsidRPr="00996312">
        <w:rPr>
          <w:vanish/>
          <w:sz w:val="8"/>
          <w:szCs w:val="10"/>
        </w:rPr>
        <w:t>to</w:t>
      </w:r>
      <w:r w:rsidRPr="00BB4421">
        <w:rPr>
          <w:sz w:val="8"/>
          <w:szCs w:val="10"/>
        </w:rPr>
        <w:t xml:space="preserve"> </w:t>
      </w:r>
      <w:r w:rsidRPr="00996312">
        <w:rPr>
          <w:vanish/>
          <w:sz w:val="8"/>
          <w:szCs w:val="10"/>
        </w:rPr>
        <w:t>understand</w:t>
      </w:r>
      <w:r w:rsidRPr="00BB4421">
        <w:rPr>
          <w:sz w:val="8"/>
          <w:szCs w:val="10"/>
        </w:rPr>
        <w:t xml:space="preserve"> </w:t>
      </w:r>
      <w:r w:rsidRPr="00996312">
        <w:rPr>
          <w:vanish/>
          <w:sz w:val="8"/>
          <w:szCs w:val="10"/>
        </w:rPr>
        <w:t>these</w:t>
      </w:r>
      <w:r w:rsidRPr="00BB4421">
        <w:rPr>
          <w:sz w:val="8"/>
          <w:szCs w:val="10"/>
        </w:rPr>
        <w:t xml:space="preserve"> </w:t>
      </w:r>
      <w:r w:rsidRPr="00996312">
        <w:rPr>
          <w:vanish/>
          <w:sz w:val="8"/>
          <w:szCs w:val="10"/>
        </w:rPr>
        <w:t>feedbacks</w:t>
      </w:r>
      <w:r w:rsidRPr="00BB4421">
        <w:rPr>
          <w:sz w:val="8"/>
          <w:szCs w:val="10"/>
        </w:rPr>
        <w:t xml:space="preserve"> </w:t>
      </w:r>
      <w:r w:rsidRPr="00996312">
        <w:rPr>
          <w:vanish/>
          <w:sz w:val="8"/>
          <w:szCs w:val="10"/>
        </w:rPr>
        <w:t>individually,</w:t>
      </w:r>
      <w:r w:rsidRPr="00BB4421">
        <w:rPr>
          <w:sz w:val="8"/>
          <w:szCs w:val="10"/>
        </w:rPr>
        <w:t xml:space="preserve"> </w:t>
      </w:r>
      <w:r w:rsidRPr="00996312">
        <w:rPr>
          <w:vanish/>
          <w:sz w:val="8"/>
          <w:szCs w:val="10"/>
        </w:rPr>
        <w:t>it</w:t>
      </w:r>
      <w:r w:rsidRPr="00BB4421">
        <w:rPr>
          <w:sz w:val="8"/>
          <w:szCs w:val="10"/>
        </w:rPr>
        <w:t xml:space="preserve"> </w:t>
      </w:r>
      <w:r w:rsidRPr="00996312">
        <w:rPr>
          <w:vanish/>
          <w:sz w:val="8"/>
          <w:szCs w:val="10"/>
        </w:rPr>
        <w:t>is</w:t>
      </w:r>
      <w:r w:rsidRPr="00BB4421">
        <w:rPr>
          <w:sz w:val="8"/>
          <w:szCs w:val="10"/>
        </w:rPr>
        <w:t xml:space="preserve"> </w:t>
      </w:r>
      <w:r w:rsidRPr="00996312">
        <w:rPr>
          <w:vanish/>
          <w:sz w:val="8"/>
          <w:szCs w:val="10"/>
        </w:rPr>
        <w:t>even</w:t>
      </w:r>
      <w:r w:rsidRPr="00BB4421">
        <w:rPr>
          <w:sz w:val="8"/>
          <w:szCs w:val="10"/>
        </w:rPr>
        <w:t xml:space="preserve"> </w:t>
      </w:r>
      <w:r w:rsidRPr="00996312">
        <w:rPr>
          <w:vanish/>
          <w:sz w:val="8"/>
          <w:szCs w:val="10"/>
        </w:rPr>
        <w:t>more</w:t>
      </w:r>
      <w:r w:rsidRPr="00BB4421">
        <w:rPr>
          <w:sz w:val="8"/>
          <w:szCs w:val="10"/>
        </w:rPr>
        <w:t xml:space="preserve"> </w:t>
      </w:r>
      <w:r w:rsidRPr="00996312">
        <w:rPr>
          <w:vanish/>
          <w:sz w:val="8"/>
          <w:szCs w:val="10"/>
        </w:rPr>
        <w:t>essential</w:t>
      </w:r>
      <w:r w:rsidRPr="00BB4421">
        <w:rPr>
          <w:sz w:val="8"/>
          <w:szCs w:val="10"/>
        </w:rPr>
        <w:t xml:space="preserve"> </w:t>
      </w:r>
      <w:r w:rsidRPr="00996312">
        <w:rPr>
          <w:vanish/>
          <w:sz w:val="8"/>
          <w:szCs w:val="10"/>
        </w:rPr>
        <w:t>to</w:t>
      </w:r>
      <w:r w:rsidRPr="00BB4421">
        <w:rPr>
          <w:sz w:val="8"/>
          <w:szCs w:val="10"/>
        </w:rPr>
        <w:t xml:space="preserve"> </w:t>
      </w:r>
      <w:r w:rsidRPr="00996312">
        <w:rPr>
          <w:vanish/>
          <w:sz w:val="8"/>
          <w:szCs w:val="10"/>
        </w:rPr>
        <w:t>study</w:t>
      </w:r>
      <w:r w:rsidRPr="00BB4421">
        <w:rPr>
          <w:sz w:val="8"/>
          <w:szCs w:val="10"/>
        </w:rPr>
        <w:t xml:space="preserve"> </w:t>
      </w:r>
      <w:r w:rsidRPr="00996312">
        <w:rPr>
          <w:vanish/>
          <w:sz w:val="8"/>
          <w:szCs w:val="10"/>
        </w:rPr>
        <w:t>the</w:t>
      </w:r>
      <w:r w:rsidRPr="00BB4421">
        <w:rPr>
          <w:sz w:val="8"/>
          <w:szCs w:val="10"/>
        </w:rPr>
        <w:t xml:space="preserve"> </w:t>
      </w:r>
      <w:r w:rsidRPr="00996312">
        <w:rPr>
          <w:vanish/>
          <w:sz w:val="8"/>
          <w:szCs w:val="10"/>
        </w:rPr>
        <w:t>interactive</w:t>
      </w:r>
      <w:r w:rsidRPr="00BB4421">
        <w:rPr>
          <w:sz w:val="8"/>
          <w:szCs w:val="10"/>
        </w:rPr>
        <w:t xml:space="preserve"> </w:t>
      </w:r>
      <w:r w:rsidRPr="00996312">
        <w:rPr>
          <w:vanish/>
          <w:sz w:val="8"/>
          <w:szCs w:val="10"/>
        </w:rPr>
        <w:t>nature</w:t>
      </w:r>
      <w:r w:rsidRPr="00BB4421">
        <w:rPr>
          <w:sz w:val="8"/>
          <w:szCs w:val="10"/>
        </w:rPr>
        <w:t xml:space="preserve"> </w:t>
      </w:r>
      <w:r w:rsidRPr="00996312">
        <w:rPr>
          <w:vanish/>
          <w:sz w:val="8"/>
          <w:szCs w:val="10"/>
        </w:rPr>
        <w:t>of</w:t>
      </w:r>
      <w:r w:rsidRPr="00BB4421">
        <w:rPr>
          <w:sz w:val="8"/>
          <w:szCs w:val="10"/>
        </w:rPr>
        <w:t xml:space="preserve"> </w:t>
      </w:r>
      <w:r w:rsidRPr="00996312">
        <w:rPr>
          <w:vanish/>
          <w:sz w:val="8"/>
          <w:szCs w:val="10"/>
        </w:rPr>
        <w:t>these</w:t>
      </w:r>
      <w:r w:rsidRPr="00BB4421">
        <w:rPr>
          <w:sz w:val="8"/>
          <w:szCs w:val="10"/>
        </w:rPr>
        <w:t xml:space="preserve"> </w:t>
      </w:r>
      <w:r w:rsidRPr="00996312">
        <w:rPr>
          <w:vanish/>
          <w:sz w:val="8"/>
          <w:szCs w:val="10"/>
        </w:rPr>
        <w:t>feedbacks.</w:t>
      </w:r>
      <w:r w:rsidRPr="00BB4421">
        <w:rPr>
          <w:sz w:val="8"/>
          <w:szCs w:val="10"/>
        </w:rPr>
        <w:t xml:space="preserve"> </w:t>
      </w:r>
      <w:r w:rsidRPr="00996312">
        <w:rPr>
          <w:vanish/>
          <w:sz w:val="8"/>
          <w:szCs w:val="10"/>
        </w:rPr>
        <w:t>Modeling</w:t>
      </w:r>
      <w:r w:rsidRPr="00BB4421">
        <w:rPr>
          <w:sz w:val="8"/>
          <w:szCs w:val="10"/>
        </w:rPr>
        <w:t xml:space="preserve"> </w:t>
      </w:r>
      <w:r w:rsidRPr="00996312">
        <w:rPr>
          <w:vanish/>
          <w:sz w:val="8"/>
          <w:szCs w:val="10"/>
        </w:rPr>
        <w:t>studies</w:t>
      </w:r>
      <w:r w:rsidRPr="00BB4421">
        <w:rPr>
          <w:sz w:val="8"/>
          <w:szCs w:val="10"/>
        </w:rPr>
        <w:t xml:space="preserve"> </w:t>
      </w:r>
      <w:r w:rsidRPr="00996312">
        <w:rPr>
          <w:vanish/>
          <w:sz w:val="8"/>
          <w:szCs w:val="10"/>
        </w:rPr>
        <w:t>show</w:t>
      </w:r>
      <w:r w:rsidRPr="00BB4421">
        <w:rPr>
          <w:sz w:val="8"/>
          <w:szCs w:val="10"/>
        </w:rPr>
        <w:t xml:space="preserve"> </w:t>
      </w:r>
      <w:r w:rsidRPr="00996312">
        <w:rPr>
          <w:vanish/>
          <w:sz w:val="8"/>
          <w:szCs w:val="10"/>
        </w:rPr>
        <w:t>that</w:t>
      </w:r>
      <w:r w:rsidRPr="00BB4421">
        <w:rPr>
          <w:sz w:val="8"/>
          <w:szCs w:val="10"/>
        </w:rPr>
        <w:t xml:space="preserve"> </w:t>
      </w:r>
      <w:r w:rsidRPr="00996312">
        <w:rPr>
          <w:vanish/>
          <w:sz w:val="8"/>
          <w:szCs w:val="10"/>
        </w:rPr>
        <w:t>when</w:t>
      </w:r>
      <w:r w:rsidRPr="00BB4421">
        <w:rPr>
          <w:sz w:val="8"/>
          <w:szCs w:val="10"/>
        </w:rPr>
        <w:t xml:space="preserve"> </w:t>
      </w:r>
      <w:r w:rsidRPr="00996312">
        <w:rPr>
          <w:vanish/>
          <w:sz w:val="8"/>
          <w:szCs w:val="10"/>
        </w:rPr>
        <w:t>interactions</w:t>
      </w:r>
      <w:r w:rsidRPr="00BB4421">
        <w:rPr>
          <w:sz w:val="8"/>
          <w:szCs w:val="10"/>
        </w:rPr>
        <w:t xml:space="preserve"> </w:t>
      </w:r>
      <w:r w:rsidRPr="00996312">
        <w:rPr>
          <w:vanish/>
          <w:sz w:val="8"/>
          <w:szCs w:val="10"/>
        </w:rPr>
        <w:t>among</w:t>
      </w:r>
      <w:r w:rsidRPr="00BB4421">
        <w:rPr>
          <w:sz w:val="8"/>
          <w:szCs w:val="10"/>
        </w:rPr>
        <w:t xml:space="preserve"> </w:t>
      </w:r>
      <w:r w:rsidRPr="00996312">
        <w:rPr>
          <w:vanish/>
          <w:sz w:val="8"/>
          <w:szCs w:val="10"/>
        </w:rPr>
        <w:t>feedback</w:t>
      </w:r>
      <w:r w:rsidRPr="00BB4421">
        <w:rPr>
          <w:sz w:val="8"/>
          <w:szCs w:val="10"/>
        </w:rPr>
        <w:t xml:space="preserve"> </w:t>
      </w:r>
      <w:r w:rsidRPr="00996312">
        <w:rPr>
          <w:vanish/>
          <w:sz w:val="8"/>
          <w:szCs w:val="10"/>
        </w:rPr>
        <w:t>loops</w:t>
      </w:r>
      <w:r w:rsidRPr="00BB4421">
        <w:rPr>
          <w:sz w:val="8"/>
          <w:szCs w:val="10"/>
        </w:rPr>
        <w:t xml:space="preserve"> </w:t>
      </w:r>
      <w:r w:rsidRPr="00996312">
        <w:rPr>
          <w:vanish/>
          <w:sz w:val="8"/>
          <w:szCs w:val="10"/>
        </w:rPr>
        <w:t>are</w:t>
      </w:r>
      <w:r w:rsidRPr="00BB4421">
        <w:rPr>
          <w:sz w:val="8"/>
          <w:szCs w:val="10"/>
        </w:rPr>
        <w:t xml:space="preserve"> </w:t>
      </w:r>
      <w:r w:rsidRPr="00996312">
        <w:rPr>
          <w:vanish/>
          <w:sz w:val="8"/>
          <w:szCs w:val="10"/>
        </w:rPr>
        <w:t>included,</w:t>
      </w:r>
      <w:r w:rsidRPr="00BB4421">
        <w:rPr>
          <w:sz w:val="8"/>
          <w:szCs w:val="10"/>
        </w:rPr>
        <w:t xml:space="preserve"> </w:t>
      </w:r>
      <w:r w:rsidRPr="00996312">
        <w:rPr>
          <w:vanish/>
          <w:sz w:val="8"/>
          <w:szCs w:val="10"/>
        </w:rPr>
        <w:t>uncertainty</w:t>
      </w:r>
      <w:r w:rsidRPr="00BB4421">
        <w:rPr>
          <w:sz w:val="8"/>
          <w:szCs w:val="10"/>
        </w:rPr>
        <w:t xml:space="preserve"> </w:t>
      </w:r>
      <w:r w:rsidRPr="00996312">
        <w:rPr>
          <w:vanish/>
          <w:sz w:val="8"/>
          <w:szCs w:val="10"/>
        </w:rPr>
        <w:t>increases</w:t>
      </w:r>
      <w:r w:rsidRPr="00BB4421">
        <w:rPr>
          <w:sz w:val="8"/>
          <w:szCs w:val="10"/>
        </w:rPr>
        <w:t xml:space="preserve"> </w:t>
      </w:r>
      <w:r w:rsidRPr="00996312">
        <w:rPr>
          <w:vanish/>
          <w:sz w:val="8"/>
          <w:szCs w:val="10"/>
        </w:rPr>
        <w:t>dramatically</w:t>
      </w:r>
      <w:r w:rsidRPr="00BB4421">
        <w:rPr>
          <w:sz w:val="8"/>
          <w:szCs w:val="10"/>
        </w:rPr>
        <w:t xml:space="preserve"> </w:t>
      </w:r>
      <w:r w:rsidRPr="00996312">
        <w:rPr>
          <w:vanish/>
          <w:sz w:val="8"/>
          <w:szCs w:val="10"/>
        </w:rPr>
        <w:t>and</w:t>
      </w:r>
      <w:r w:rsidRPr="00BB4421">
        <w:rPr>
          <w:sz w:val="8"/>
          <w:szCs w:val="10"/>
        </w:rPr>
        <w:t xml:space="preserve"> </w:t>
      </w:r>
      <w:r w:rsidRPr="00996312">
        <w:rPr>
          <w:vanish/>
          <w:sz w:val="8"/>
          <w:szCs w:val="10"/>
        </w:rPr>
        <w:t>there</w:t>
      </w:r>
      <w:r w:rsidRPr="00BB4421">
        <w:rPr>
          <w:sz w:val="8"/>
          <w:szCs w:val="10"/>
        </w:rPr>
        <w:t xml:space="preserve"> </w:t>
      </w:r>
      <w:r w:rsidRPr="00996312">
        <w:rPr>
          <w:vanish/>
          <w:sz w:val="8"/>
          <w:szCs w:val="10"/>
        </w:rPr>
        <w:t>is</w:t>
      </w:r>
      <w:r w:rsidRPr="00BB4421">
        <w:rPr>
          <w:sz w:val="8"/>
          <w:szCs w:val="10"/>
        </w:rPr>
        <w:t xml:space="preserve"> </w:t>
      </w:r>
      <w:r w:rsidRPr="00996312">
        <w:rPr>
          <w:vanish/>
          <w:sz w:val="8"/>
          <w:szCs w:val="10"/>
        </w:rPr>
        <w:t>a</w:t>
      </w:r>
      <w:r w:rsidRPr="00BB4421">
        <w:rPr>
          <w:sz w:val="8"/>
          <w:szCs w:val="10"/>
        </w:rPr>
        <w:t xml:space="preserve"> </w:t>
      </w:r>
      <w:r w:rsidRPr="00996312">
        <w:rPr>
          <w:vanish/>
          <w:sz w:val="8"/>
          <w:szCs w:val="10"/>
        </w:rPr>
        <w:t>heightened</w:t>
      </w:r>
      <w:r w:rsidRPr="00BB4421">
        <w:rPr>
          <w:sz w:val="8"/>
          <w:szCs w:val="10"/>
        </w:rPr>
        <w:t xml:space="preserve"> </w:t>
      </w:r>
      <w:r w:rsidRPr="00996312">
        <w:rPr>
          <w:vanish/>
          <w:sz w:val="8"/>
          <w:szCs w:val="10"/>
        </w:rPr>
        <w:t>potential</w:t>
      </w:r>
      <w:r w:rsidRPr="00BB4421">
        <w:rPr>
          <w:sz w:val="8"/>
          <w:szCs w:val="10"/>
        </w:rPr>
        <w:t xml:space="preserve"> </w:t>
      </w:r>
      <w:r w:rsidRPr="00996312">
        <w:rPr>
          <w:vanish/>
          <w:sz w:val="8"/>
          <w:szCs w:val="10"/>
        </w:rPr>
        <w:t>for</w:t>
      </w:r>
      <w:r w:rsidRPr="00BB4421">
        <w:rPr>
          <w:sz w:val="8"/>
          <w:szCs w:val="10"/>
        </w:rPr>
        <w:t xml:space="preserve"> </w:t>
      </w:r>
      <w:r w:rsidRPr="00996312">
        <w:rPr>
          <w:vanish/>
          <w:sz w:val="8"/>
          <w:szCs w:val="10"/>
        </w:rPr>
        <w:t>perturbations</w:t>
      </w:r>
      <w:r w:rsidRPr="00BB4421">
        <w:rPr>
          <w:sz w:val="8"/>
          <w:szCs w:val="10"/>
        </w:rPr>
        <w:t xml:space="preserve"> </w:t>
      </w:r>
      <w:r w:rsidRPr="00996312">
        <w:rPr>
          <w:vanish/>
          <w:sz w:val="8"/>
          <w:szCs w:val="10"/>
        </w:rPr>
        <w:t>to</w:t>
      </w:r>
      <w:r w:rsidRPr="00BB4421">
        <w:rPr>
          <w:sz w:val="8"/>
          <w:szCs w:val="10"/>
        </w:rPr>
        <w:t xml:space="preserve"> </w:t>
      </w:r>
      <w:r w:rsidRPr="00996312">
        <w:rPr>
          <w:vanish/>
          <w:sz w:val="8"/>
          <w:szCs w:val="10"/>
        </w:rPr>
        <w:t>be</w:t>
      </w:r>
      <w:r w:rsidRPr="00BB4421">
        <w:rPr>
          <w:sz w:val="8"/>
          <w:szCs w:val="10"/>
        </w:rPr>
        <w:t xml:space="preserve"> </w:t>
      </w:r>
      <w:r w:rsidRPr="00996312">
        <w:rPr>
          <w:vanish/>
          <w:sz w:val="8"/>
          <w:szCs w:val="10"/>
        </w:rPr>
        <w:t>magnified</w:t>
      </w:r>
      <w:r w:rsidRPr="00BB4421">
        <w:rPr>
          <w:sz w:val="8"/>
          <w:szCs w:val="10"/>
        </w:rPr>
        <w:t xml:space="preserve"> </w:t>
      </w:r>
      <w:r w:rsidRPr="00996312">
        <w:rPr>
          <w:vanish/>
          <w:sz w:val="8"/>
          <w:szCs w:val="10"/>
        </w:rPr>
        <w:t>(e.g.,</w:t>
      </w:r>
      <w:r w:rsidRPr="00BB4421">
        <w:rPr>
          <w:sz w:val="8"/>
          <w:szCs w:val="10"/>
        </w:rPr>
        <w:t xml:space="preserve"> </w:t>
      </w:r>
      <w:r w:rsidRPr="00996312">
        <w:rPr>
          <w:vanish/>
          <w:sz w:val="8"/>
          <w:szCs w:val="10"/>
        </w:rPr>
        <w:t>Cox,</w:t>
      </w:r>
      <w:r w:rsidRPr="00BB4421">
        <w:rPr>
          <w:sz w:val="8"/>
          <w:szCs w:val="10"/>
        </w:rPr>
        <w:t xml:space="preserve"> </w:t>
      </w:r>
      <w:r w:rsidRPr="00996312">
        <w:rPr>
          <w:vanish/>
          <w:sz w:val="8"/>
          <w:szCs w:val="10"/>
        </w:rPr>
        <w:t>Betts,</w:t>
      </w:r>
      <w:r w:rsidRPr="00BB4421">
        <w:rPr>
          <w:sz w:val="8"/>
          <w:szCs w:val="10"/>
        </w:rPr>
        <w:t xml:space="preserve"> </w:t>
      </w:r>
      <w:r w:rsidRPr="00996312">
        <w:rPr>
          <w:vanish/>
          <w:sz w:val="8"/>
          <w:szCs w:val="10"/>
        </w:rPr>
        <w:t>Jones,</w:t>
      </w:r>
      <w:r w:rsidRPr="00BB4421">
        <w:rPr>
          <w:sz w:val="8"/>
          <w:szCs w:val="10"/>
        </w:rPr>
        <w:t xml:space="preserve"> </w:t>
      </w:r>
      <w:r w:rsidRPr="00996312">
        <w:rPr>
          <w:vanish/>
          <w:sz w:val="8"/>
          <w:szCs w:val="10"/>
        </w:rPr>
        <w:t>Spall,</w:t>
      </w:r>
      <w:r w:rsidRPr="00BB4421">
        <w:rPr>
          <w:sz w:val="8"/>
          <w:szCs w:val="10"/>
        </w:rPr>
        <w:t xml:space="preserve"> </w:t>
      </w:r>
      <w:r w:rsidRPr="00996312">
        <w:rPr>
          <w:vanish/>
          <w:sz w:val="8"/>
          <w:szCs w:val="10"/>
        </w:rPr>
        <w:t>&amp;</w:t>
      </w:r>
      <w:r w:rsidRPr="00BB4421">
        <w:rPr>
          <w:sz w:val="8"/>
          <w:szCs w:val="10"/>
        </w:rPr>
        <w:t xml:space="preserve"> </w:t>
      </w:r>
      <w:r w:rsidRPr="00996312">
        <w:rPr>
          <w:vanish/>
          <w:sz w:val="8"/>
          <w:szCs w:val="10"/>
        </w:rPr>
        <w:t>Totterdell,</w:t>
      </w:r>
      <w:r w:rsidRPr="00BB4421">
        <w:rPr>
          <w:sz w:val="8"/>
          <w:szCs w:val="10"/>
        </w:rPr>
        <w:t xml:space="preserve"> </w:t>
      </w:r>
      <w:r w:rsidRPr="00996312">
        <w:rPr>
          <w:vanish/>
          <w:sz w:val="8"/>
          <w:szCs w:val="10"/>
        </w:rPr>
        <w:t>2000;</w:t>
      </w:r>
      <w:r w:rsidRPr="00BB4421">
        <w:rPr>
          <w:sz w:val="8"/>
          <w:szCs w:val="10"/>
        </w:rPr>
        <w:t xml:space="preserve"> </w:t>
      </w:r>
      <w:r w:rsidRPr="00996312">
        <w:rPr>
          <w:vanish/>
          <w:sz w:val="8"/>
          <w:szCs w:val="10"/>
        </w:rPr>
        <w:t>Hajima,</w:t>
      </w:r>
      <w:r w:rsidRPr="00BB4421">
        <w:rPr>
          <w:sz w:val="8"/>
          <w:szCs w:val="10"/>
        </w:rPr>
        <w:t xml:space="preserve"> </w:t>
      </w:r>
      <w:r w:rsidRPr="00996312">
        <w:rPr>
          <w:vanish/>
          <w:sz w:val="8"/>
          <w:szCs w:val="10"/>
        </w:rPr>
        <w:t>Tachiiri,</w:t>
      </w:r>
      <w:r w:rsidRPr="00BB4421">
        <w:rPr>
          <w:sz w:val="8"/>
          <w:szCs w:val="10"/>
        </w:rPr>
        <w:t xml:space="preserve"> </w:t>
      </w:r>
      <w:r w:rsidRPr="00996312">
        <w:rPr>
          <w:vanish/>
          <w:sz w:val="8"/>
          <w:szCs w:val="10"/>
        </w:rPr>
        <w:t>Ito,</w:t>
      </w:r>
      <w:r w:rsidRPr="00BB4421">
        <w:rPr>
          <w:sz w:val="8"/>
          <w:szCs w:val="10"/>
        </w:rPr>
        <w:t xml:space="preserve"> </w:t>
      </w:r>
      <w:r w:rsidRPr="00996312">
        <w:rPr>
          <w:vanish/>
          <w:sz w:val="8"/>
          <w:szCs w:val="10"/>
        </w:rPr>
        <w:t>&amp;</w:t>
      </w:r>
      <w:r w:rsidRPr="00BB4421">
        <w:rPr>
          <w:sz w:val="8"/>
          <w:szCs w:val="10"/>
        </w:rPr>
        <w:t xml:space="preserve"> </w:t>
      </w:r>
      <w:r w:rsidRPr="00996312">
        <w:rPr>
          <w:vanish/>
          <w:sz w:val="8"/>
          <w:szCs w:val="10"/>
        </w:rPr>
        <w:t>Kawamiya,</w:t>
      </w:r>
      <w:r w:rsidRPr="00BB4421">
        <w:rPr>
          <w:sz w:val="8"/>
          <w:szCs w:val="10"/>
        </w:rPr>
        <w:t xml:space="preserve"> </w:t>
      </w:r>
      <w:r w:rsidRPr="00996312">
        <w:rPr>
          <w:vanish/>
          <w:sz w:val="8"/>
          <w:szCs w:val="10"/>
        </w:rPr>
        <w:t>2014;</w:t>
      </w:r>
      <w:r w:rsidRPr="00BB4421">
        <w:rPr>
          <w:sz w:val="8"/>
          <w:szCs w:val="10"/>
        </w:rPr>
        <w:t xml:space="preserve"> </w:t>
      </w:r>
      <w:r w:rsidRPr="00996312">
        <w:rPr>
          <w:vanish/>
          <w:sz w:val="8"/>
          <w:szCs w:val="10"/>
        </w:rPr>
        <w:t>Knutti</w:t>
      </w:r>
      <w:r w:rsidRPr="00BB4421">
        <w:rPr>
          <w:sz w:val="8"/>
          <w:szCs w:val="10"/>
        </w:rPr>
        <w:t xml:space="preserve"> </w:t>
      </w:r>
      <w:r w:rsidRPr="00996312">
        <w:rPr>
          <w:vanish/>
          <w:sz w:val="8"/>
          <w:szCs w:val="10"/>
        </w:rPr>
        <w:t>&amp;</w:t>
      </w:r>
      <w:r w:rsidRPr="00BB4421">
        <w:rPr>
          <w:sz w:val="8"/>
          <w:szCs w:val="10"/>
        </w:rPr>
        <w:t xml:space="preserve"> </w:t>
      </w:r>
      <w:r w:rsidRPr="00996312">
        <w:rPr>
          <w:vanish/>
          <w:sz w:val="8"/>
          <w:szCs w:val="10"/>
        </w:rPr>
        <w:t>Rugenstein,</w:t>
      </w:r>
      <w:r w:rsidRPr="00BB4421">
        <w:rPr>
          <w:sz w:val="8"/>
          <w:szCs w:val="10"/>
        </w:rPr>
        <w:t xml:space="preserve"> </w:t>
      </w:r>
      <w:r w:rsidRPr="00996312">
        <w:rPr>
          <w:vanish/>
          <w:sz w:val="8"/>
          <w:szCs w:val="10"/>
        </w:rPr>
        <w:t>2015;</w:t>
      </w:r>
      <w:r w:rsidRPr="00BB4421">
        <w:rPr>
          <w:sz w:val="8"/>
          <w:szCs w:val="10"/>
        </w:rPr>
        <w:t xml:space="preserve"> </w:t>
      </w:r>
      <w:r w:rsidRPr="00996312">
        <w:rPr>
          <w:vanish/>
          <w:sz w:val="8"/>
          <w:szCs w:val="10"/>
        </w:rPr>
        <w:t>Rosenfeld,</w:t>
      </w:r>
      <w:r w:rsidRPr="00BB4421">
        <w:rPr>
          <w:sz w:val="8"/>
          <w:szCs w:val="10"/>
        </w:rPr>
        <w:t xml:space="preserve"> </w:t>
      </w:r>
      <w:r w:rsidRPr="00996312">
        <w:rPr>
          <w:vanish/>
          <w:sz w:val="8"/>
          <w:szCs w:val="10"/>
        </w:rPr>
        <w:t>Sherwood,</w:t>
      </w:r>
      <w:r w:rsidRPr="00BB4421">
        <w:rPr>
          <w:sz w:val="8"/>
          <w:szCs w:val="10"/>
        </w:rPr>
        <w:t xml:space="preserve"> </w:t>
      </w:r>
      <w:r w:rsidRPr="00996312">
        <w:rPr>
          <w:vanish/>
          <w:sz w:val="8"/>
          <w:szCs w:val="10"/>
        </w:rPr>
        <w:t>Wood,</w:t>
      </w:r>
      <w:r w:rsidRPr="00BB4421">
        <w:rPr>
          <w:sz w:val="8"/>
          <w:szCs w:val="10"/>
        </w:rPr>
        <w:t xml:space="preserve"> </w:t>
      </w:r>
      <w:r w:rsidRPr="00996312">
        <w:rPr>
          <w:vanish/>
          <w:sz w:val="8"/>
          <w:szCs w:val="10"/>
        </w:rPr>
        <w:t>&amp;</w:t>
      </w:r>
      <w:r w:rsidRPr="00BB4421">
        <w:rPr>
          <w:sz w:val="8"/>
          <w:szCs w:val="10"/>
        </w:rPr>
        <w:t xml:space="preserve"> </w:t>
      </w:r>
      <w:r w:rsidRPr="00996312">
        <w:rPr>
          <w:vanish/>
          <w:sz w:val="8"/>
          <w:szCs w:val="10"/>
        </w:rPr>
        <w:t>Donner,</w:t>
      </w:r>
      <w:r w:rsidRPr="00BB4421">
        <w:rPr>
          <w:sz w:val="8"/>
          <w:szCs w:val="10"/>
        </w:rPr>
        <w:t xml:space="preserve"> </w:t>
      </w:r>
      <w:r w:rsidRPr="00996312">
        <w:rPr>
          <w:vanish/>
          <w:sz w:val="8"/>
          <w:szCs w:val="10"/>
        </w:rPr>
        <w:t>2014).</w:t>
      </w:r>
      <w:r w:rsidRPr="00BB4421">
        <w:rPr>
          <w:sz w:val="8"/>
          <w:szCs w:val="10"/>
        </w:rPr>
        <w:t xml:space="preserve"> </w:t>
      </w:r>
      <w:r w:rsidRPr="00996312">
        <w:rPr>
          <w:vanish/>
          <w:sz w:val="8"/>
          <w:szCs w:val="10"/>
        </w:rPr>
        <w:t>This</w:t>
      </w:r>
      <w:r w:rsidRPr="00BB4421">
        <w:rPr>
          <w:sz w:val="8"/>
          <w:szCs w:val="10"/>
        </w:rPr>
        <w:t xml:space="preserve"> </w:t>
      </w:r>
      <w:r w:rsidRPr="00996312">
        <w:rPr>
          <w:vanish/>
          <w:sz w:val="8"/>
          <w:szCs w:val="10"/>
        </w:rPr>
        <w:t>produces</w:t>
      </w:r>
      <w:r w:rsidRPr="00BB4421">
        <w:rPr>
          <w:sz w:val="8"/>
          <w:szCs w:val="10"/>
        </w:rPr>
        <w:t xml:space="preserve"> </w:t>
      </w:r>
      <w:r w:rsidRPr="00996312">
        <w:rPr>
          <w:vanish/>
          <w:sz w:val="8"/>
          <w:szCs w:val="10"/>
        </w:rPr>
        <w:t>a</w:t>
      </w:r>
      <w:r w:rsidRPr="00BB4421">
        <w:rPr>
          <w:sz w:val="8"/>
          <w:szCs w:val="10"/>
        </w:rPr>
        <w:t xml:space="preserve"> </w:t>
      </w:r>
      <w:r w:rsidRPr="00996312">
        <w:rPr>
          <w:vanish/>
          <w:sz w:val="8"/>
          <w:szCs w:val="10"/>
        </w:rPr>
        <w:t>wide</w:t>
      </w:r>
      <w:r w:rsidRPr="00BB4421">
        <w:rPr>
          <w:sz w:val="8"/>
          <w:szCs w:val="10"/>
        </w:rPr>
        <w:t xml:space="preserve"> </w:t>
      </w:r>
      <w:r w:rsidRPr="00996312">
        <w:rPr>
          <w:vanish/>
          <w:sz w:val="8"/>
          <w:szCs w:val="10"/>
        </w:rPr>
        <w:t>range</w:t>
      </w:r>
      <w:r w:rsidRPr="00BB4421">
        <w:rPr>
          <w:sz w:val="8"/>
          <w:szCs w:val="10"/>
        </w:rPr>
        <w:t xml:space="preserve"> </w:t>
      </w:r>
      <w:r w:rsidRPr="00996312">
        <w:rPr>
          <w:vanish/>
          <w:sz w:val="8"/>
          <w:szCs w:val="10"/>
        </w:rPr>
        <w:t>of</w:t>
      </w:r>
      <w:r w:rsidRPr="00BB4421">
        <w:rPr>
          <w:sz w:val="8"/>
          <w:szCs w:val="10"/>
        </w:rPr>
        <w:t xml:space="preserve"> </w:t>
      </w:r>
      <w:r w:rsidRPr="00996312">
        <w:rPr>
          <w:vanish/>
          <w:sz w:val="8"/>
          <w:szCs w:val="10"/>
        </w:rPr>
        <w:t>future</w:t>
      </w:r>
      <w:r w:rsidRPr="00BB4421">
        <w:rPr>
          <w:sz w:val="8"/>
          <w:szCs w:val="10"/>
        </w:rPr>
        <w:t xml:space="preserve"> </w:t>
      </w:r>
      <w:r w:rsidRPr="00996312">
        <w:rPr>
          <w:vanish/>
          <w:sz w:val="8"/>
          <w:szCs w:val="10"/>
        </w:rPr>
        <w:t>scenarios.</w:t>
      </w:r>
    </w:p>
    <w:p w14:paraId="55B9CEF7" w14:textId="77777777" w:rsidR="005D7438" w:rsidRPr="00996312" w:rsidRDefault="005D7438" w:rsidP="005D7438">
      <w:pPr>
        <w:rPr>
          <w:vanish/>
          <w:sz w:val="8"/>
          <w:szCs w:val="10"/>
        </w:rPr>
      </w:pPr>
      <w:r w:rsidRPr="00996312">
        <w:rPr>
          <w:vanish/>
          <w:sz w:val="8"/>
          <w:szCs w:val="10"/>
        </w:rPr>
        <w:t>Positive</w:t>
      </w:r>
      <w:r w:rsidRPr="00BB4421">
        <w:rPr>
          <w:sz w:val="8"/>
          <w:szCs w:val="10"/>
        </w:rPr>
        <w:t xml:space="preserve"> </w:t>
      </w:r>
      <w:r w:rsidRPr="00996312">
        <w:rPr>
          <w:vanish/>
          <w:sz w:val="8"/>
          <w:szCs w:val="10"/>
        </w:rPr>
        <w:t>feedbacks</w:t>
      </w:r>
      <w:r w:rsidRPr="00BB4421">
        <w:rPr>
          <w:sz w:val="8"/>
          <w:szCs w:val="10"/>
        </w:rPr>
        <w:t xml:space="preserve"> </w:t>
      </w:r>
      <w:r w:rsidRPr="00996312">
        <w:rPr>
          <w:vanish/>
          <w:sz w:val="8"/>
          <w:szCs w:val="10"/>
        </w:rPr>
        <w:t>in</w:t>
      </w:r>
      <w:r w:rsidRPr="00BB4421">
        <w:rPr>
          <w:sz w:val="8"/>
          <w:szCs w:val="10"/>
        </w:rPr>
        <w:t xml:space="preserve"> </w:t>
      </w:r>
      <w:r w:rsidRPr="00996312">
        <w:rPr>
          <w:vanish/>
          <w:sz w:val="8"/>
          <w:szCs w:val="10"/>
        </w:rPr>
        <w:t>the</w:t>
      </w:r>
      <w:r w:rsidRPr="00BB4421">
        <w:rPr>
          <w:sz w:val="8"/>
          <w:szCs w:val="10"/>
        </w:rPr>
        <w:t xml:space="preserve"> </w:t>
      </w:r>
      <w:r w:rsidRPr="00996312">
        <w:rPr>
          <w:vanish/>
          <w:sz w:val="8"/>
          <w:szCs w:val="10"/>
        </w:rPr>
        <w:t>carbon</w:t>
      </w:r>
      <w:r w:rsidRPr="00BB4421">
        <w:rPr>
          <w:sz w:val="8"/>
          <w:szCs w:val="10"/>
        </w:rPr>
        <w:t xml:space="preserve"> </w:t>
      </w:r>
      <w:r w:rsidRPr="00996312">
        <w:rPr>
          <w:vanish/>
          <w:sz w:val="8"/>
          <w:szCs w:val="10"/>
        </w:rPr>
        <w:t>cycle</w:t>
      </w:r>
      <w:r w:rsidRPr="00BB4421">
        <w:rPr>
          <w:sz w:val="8"/>
          <w:szCs w:val="10"/>
        </w:rPr>
        <w:t xml:space="preserve"> </w:t>
      </w:r>
      <w:r w:rsidRPr="00996312">
        <w:rPr>
          <w:vanish/>
          <w:sz w:val="8"/>
          <w:szCs w:val="10"/>
        </w:rPr>
        <w:t>involves</w:t>
      </w:r>
      <w:r w:rsidRPr="00BB4421">
        <w:rPr>
          <w:sz w:val="8"/>
          <w:szCs w:val="10"/>
        </w:rPr>
        <w:t xml:space="preserve"> </w:t>
      </w:r>
      <w:r w:rsidRPr="00996312">
        <w:rPr>
          <w:vanish/>
          <w:sz w:val="8"/>
          <w:szCs w:val="10"/>
        </w:rPr>
        <w:t>the</w:t>
      </w:r>
      <w:r w:rsidRPr="00BB4421">
        <w:rPr>
          <w:sz w:val="8"/>
          <w:szCs w:val="10"/>
        </w:rPr>
        <w:t xml:space="preserve"> </w:t>
      </w:r>
      <w:r w:rsidRPr="00996312">
        <w:rPr>
          <w:vanish/>
          <w:sz w:val="8"/>
          <w:szCs w:val="10"/>
        </w:rPr>
        <w:t>enhancement</w:t>
      </w:r>
      <w:r w:rsidRPr="00BB4421">
        <w:rPr>
          <w:sz w:val="8"/>
          <w:szCs w:val="10"/>
        </w:rPr>
        <w:t xml:space="preserve"> </w:t>
      </w:r>
      <w:r w:rsidRPr="00996312">
        <w:rPr>
          <w:vanish/>
          <w:sz w:val="8"/>
          <w:szCs w:val="10"/>
        </w:rPr>
        <w:t>of</w:t>
      </w:r>
      <w:r w:rsidRPr="00BB4421">
        <w:rPr>
          <w:sz w:val="8"/>
          <w:szCs w:val="10"/>
        </w:rPr>
        <w:t xml:space="preserve"> </w:t>
      </w:r>
      <w:r w:rsidRPr="00996312">
        <w:rPr>
          <w:vanish/>
          <w:sz w:val="8"/>
          <w:szCs w:val="10"/>
        </w:rPr>
        <w:t>future</w:t>
      </w:r>
      <w:r w:rsidRPr="00BB4421">
        <w:rPr>
          <w:sz w:val="8"/>
          <w:szCs w:val="10"/>
        </w:rPr>
        <w:t xml:space="preserve"> </w:t>
      </w:r>
      <w:r w:rsidRPr="00996312">
        <w:rPr>
          <w:vanish/>
          <w:sz w:val="8"/>
          <w:szCs w:val="10"/>
        </w:rPr>
        <w:t>carbon</w:t>
      </w:r>
      <w:r w:rsidRPr="00BB4421">
        <w:rPr>
          <w:sz w:val="8"/>
          <w:szCs w:val="10"/>
        </w:rPr>
        <w:t xml:space="preserve"> </w:t>
      </w:r>
      <w:r w:rsidRPr="00996312">
        <w:rPr>
          <w:vanish/>
          <w:sz w:val="8"/>
          <w:szCs w:val="10"/>
        </w:rPr>
        <w:t>contributions</w:t>
      </w:r>
      <w:r w:rsidRPr="00BB4421">
        <w:rPr>
          <w:sz w:val="8"/>
          <w:szCs w:val="10"/>
        </w:rPr>
        <w:t xml:space="preserve"> </w:t>
      </w:r>
      <w:r w:rsidRPr="00996312">
        <w:rPr>
          <w:vanish/>
          <w:sz w:val="8"/>
          <w:szCs w:val="10"/>
        </w:rPr>
        <w:t>to</w:t>
      </w:r>
      <w:r w:rsidRPr="00BB4421">
        <w:rPr>
          <w:sz w:val="8"/>
          <w:szCs w:val="10"/>
        </w:rPr>
        <w:t xml:space="preserve"> </w:t>
      </w:r>
      <w:r w:rsidRPr="00996312">
        <w:rPr>
          <w:vanish/>
          <w:sz w:val="8"/>
          <w:szCs w:val="10"/>
        </w:rPr>
        <w:t>the</w:t>
      </w:r>
      <w:r w:rsidRPr="00BB4421">
        <w:rPr>
          <w:sz w:val="8"/>
          <w:szCs w:val="10"/>
        </w:rPr>
        <w:t xml:space="preserve"> </w:t>
      </w:r>
      <w:r w:rsidRPr="00996312">
        <w:rPr>
          <w:vanish/>
          <w:sz w:val="8"/>
          <w:szCs w:val="10"/>
        </w:rPr>
        <w:t>atmosphere</w:t>
      </w:r>
      <w:r w:rsidRPr="00BB4421">
        <w:rPr>
          <w:sz w:val="8"/>
          <w:szCs w:val="10"/>
        </w:rPr>
        <w:t xml:space="preserve"> </w:t>
      </w:r>
      <w:r w:rsidRPr="00996312">
        <w:rPr>
          <w:vanish/>
          <w:sz w:val="8"/>
          <w:szCs w:val="10"/>
        </w:rPr>
        <w:t>due</w:t>
      </w:r>
      <w:r w:rsidRPr="00BB4421">
        <w:rPr>
          <w:sz w:val="8"/>
          <w:szCs w:val="10"/>
        </w:rPr>
        <w:t xml:space="preserve"> </w:t>
      </w:r>
      <w:r w:rsidRPr="00996312">
        <w:rPr>
          <w:vanish/>
          <w:sz w:val="8"/>
          <w:szCs w:val="10"/>
        </w:rPr>
        <w:t>to</w:t>
      </w:r>
      <w:r w:rsidRPr="00BB4421">
        <w:rPr>
          <w:sz w:val="8"/>
          <w:szCs w:val="10"/>
        </w:rPr>
        <w:t xml:space="preserve"> </w:t>
      </w:r>
      <w:r w:rsidRPr="00996312">
        <w:rPr>
          <w:vanish/>
          <w:sz w:val="8"/>
          <w:szCs w:val="10"/>
        </w:rPr>
        <w:t>some</w:t>
      </w:r>
      <w:r w:rsidRPr="00BB4421">
        <w:rPr>
          <w:sz w:val="8"/>
          <w:szCs w:val="10"/>
        </w:rPr>
        <w:t xml:space="preserve"> </w:t>
      </w:r>
      <w:r w:rsidRPr="00996312">
        <w:rPr>
          <w:vanish/>
          <w:sz w:val="8"/>
          <w:szCs w:val="10"/>
        </w:rPr>
        <w:t>initial</w:t>
      </w:r>
      <w:r w:rsidRPr="00BB4421">
        <w:rPr>
          <w:sz w:val="8"/>
          <w:szCs w:val="10"/>
        </w:rPr>
        <w:t xml:space="preserve"> </w:t>
      </w:r>
      <w:r w:rsidRPr="00996312">
        <w:rPr>
          <w:vanish/>
          <w:sz w:val="8"/>
          <w:szCs w:val="10"/>
        </w:rPr>
        <w:t>increase</w:t>
      </w:r>
      <w:r w:rsidRPr="00BB4421">
        <w:rPr>
          <w:sz w:val="8"/>
          <w:szCs w:val="10"/>
        </w:rPr>
        <w:t xml:space="preserve"> </w:t>
      </w:r>
      <w:r w:rsidRPr="00996312">
        <w:rPr>
          <w:vanish/>
          <w:sz w:val="8"/>
          <w:szCs w:val="10"/>
        </w:rPr>
        <w:t>in</w:t>
      </w:r>
      <w:r w:rsidRPr="00BB4421">
        <w:rPr>
          <w:sz w:val="8"/>
          <w:szCs w:val="10"/>
        </w:rPr>
        <w:t xml:space="preserve"> </w:t>
      </w:r>
      <w:r w:rsidRPr="00996312">
        <w:rPr>
          <w:vanish/>
          <w:sz w:val="8"/>
          <w:szCs w:val="10"/>
        </w:rPr>
        <w:t>atmospheric</w:t>
      </w:r>
      <w:r w:rsidRPr="00BB4421">
        <w:rPr>
          <w:sz w:val="8"/>
          <w:szCs w:val="10"/>
        </w:rPr>
        <w:t xml:space="preserve"> </w:t>
      </w:r>
      <w:r w:rsidRPr="00996312">
        <w:rPr>
          <w:vanish/>
          <w:sz w:val="8"/>
          <w:szCs w:val="10"/>
        </w:rPr>
        <w:t>CO2.</w:t>
      </w:r>
      <w:r w:rsidRPr="00BB4421">
        <w:rPr>
          <w:sz w:val="8"/>
          <w:szCs w:val="10"/>
        </w:rPr>
        <w:t xml:space="preserve"> </w:t>
      </w:r>
      <w:r w:rsidRPr="00996312">
        <w:rPr>
          <w:vanish/>
          <w:sz w:val="8"/>
          <w:szCs w:val="10"/>
        </w:rPr>
        <w:t>This</w:t>
      </w:r>
      <w:r w:rsidRPr="00BB4421">
        <w:rPr>
          <w:sz w:val="8"/>
          <w:szCs w:val="10"/>
        </w:rPr>
        <w:t xml:space="preserve"> </w:t>
      </w:r>
      <w:r w:rsidRPr="00996312">
        <w:rPr>
          <w:vanish/>
          <w:sz w:val="8"/>
          <w:szCs w:val="10"/>
        </w:rPr>
        <w:t>happens</w:t>
      </w:r>
      <w:r w:rsidRPr="00BB4421">
        <w:rPr>
          <w:sz w:val="8"/>
          <w:szCs w:val="10"/>
        </w:rPr>
        <w:t xml:space="preserve"> </w:t>
      </w:r>
      <w:r w:rsidRPr="00996312">
        <w:rPr>
          <w:vanish/>
          <w:sz w:val="8"/>
          <w:szCs w:val="10"/>
        </w:rPr>
        <w:t>because</w:t>
      </w:r>
      <w:r w:rsidRPr="00BB4421">
        <w:rPr>
          <w:sz w:val="8"/>
          <w:szCs w:val="10"/>
        </w:rPr>
        <w:t xml:space="preserve"> </w:t>
      </w:r>
      <w:r w:rsidRPr="00996312">
        <w:rPr>
          <w:vanish/>
          <w:sz w:val="8"/>
          <w:szCs w:val="10"/>
        </w:rPr>
        <w:t>as</w:t>
      </w:r>
      <w:r w:rsidRPr="00BB4421">
        <w:rPr>
          <w:sz w:val="8"/>
          <w:szCs w:val="10"/>
        </w:rPr>
        <w:t xml:space="preserve"> </w:t>
      </w:r>
      <w:r w:rsidRPr="00996312">
        <w:rPr>
          <w:vanish/>
          <w:sz w:val="8"/>
          <w:szCs w:val="10"/>
        </w:rPr>
        <w:t>CO2</w:t>
      </w:r>
      <w:r w:rsidRPr="00BB4421">
        <w:rPr>
          <w:sz w:val="8"/>
          <w:szCs w:val="10"/>
        </w:rPr>
        <w:t xml:space="preserve"> </w:t>
      </w:r>
      <w:r w:rsidRPr="00996312">
        <w:rPr>
          <w:vanish/>
          <w:sz w:val="8"/>
          <w:szCs w:val="10"/>
        </w:rPr>
        <w:t>accumulates,</w:t>
      </w:r>
      <w:r w:rsidRPr="00BB4421">
        <w:rPr>
          <w:sz w:val="8"/>
          <w:szCs w:val="10"/>
        </w:rPr>
        <w:t xml:space="preserve"> </w:t>
      </w:r>
      <w:r w:rsidRPr="00996312">
        <w:rPr>
          <w:vanish/>
          <w:sz w:val="8"/>
          <w:szCs w:val="10"/>
        </w:rPr>
        <w:t>it</w:t>
      </w:r>
      <w:r w:rsidRPr="00BB4421">
        <w:rPr>
          <w:sz w:val="8"/>
          <w:szCs w:val="10"/>
        </w:rPr>
        <w:t xml:space="preserve"> </w:t>
      </w:r>
      <w:r w:rsidRPr="00996312">
        <w:rPr>
          <w:vanish/>
          <w:sz w:val="8"/>
          <w:szCs w:val="10"/>
        </w:rPr>
        <w:t>reduces</w:t>
      </w:r>
      <w:r w:rsidRPr="00BB4421">
        <w:rPr>
          <w:sz w:val="8"/>
          <w:szCs w:val="10"/>
        </w:rPr>
        <w:t xml:space="preserve"> </w:t>
      </w:r>
      <w:r w:rsidRPr="00996312">
        <w:rPr>
          <w:vanish/>
          <w:sz w:val="8"/>
          <w:szCs w:val="10"/>
        </w:rPr>
        <w:t>the</w:t>
      </w:r>
      <w:r w:rsidRPr="00BB4421">
        <w:rPr>
          <w:sz w:val="8"/>
          <w:szCs w:val="10"/>
        </w:rPr>
        <w:t xml:space="preserve"> </w:t>
      </w:r>
      <w:r w:rsidRPr="00996312">
        <w:rPr>
          <w:vanish/>
          <w:sz w:val="8"/>
          <w:szCs w:val="10"/>
        </w:rPr>
        <w:t>efficiency</w:t>
      </w:r>
      <w:r w:rsidRPr="00BB4421">
        <w:rPr>
          <w:sz w:val="8"/>
          <w:szCs w:val="10"/>
        </w:rPr>
        <w:t xml:space="preserve"> </w:t>
      </w:r>
      <w:r w:rsidRPr="00996312">
        <w:rPr>
          <w:vanish/>
          <w:sz w:val="8"/>
          <w:szCs w:val="10"/>
        </w:rPr>
        <w:t>in</w:t>
      </w:r>
      <w:r w:rsidRPr="00BB4421">
        <w:rPr>
          <w:sz w:val="8"/>
          <w:szCs w:val="10"/>
        </w:rPr>
        <w:t xml:space="preserve"> </w:t>
      </w:r>
      <w:r w:rsidRPr="00996312">
        <w:rPr>
          <w:vanish/>
          <w:sz w:val="8"/>
          <w:szCs w:val="10"/>
        </w:rPr>
        <w:t>which</w:t>
      </w:r>
      <w:r w:rsidRPr="00BB4421">
        <w:rPr>
          <w:sz w:val="8"/>
          <w:szCs w:val="10"/>
        </w:rPr>
        <w:t xml:space="preserve"> </w:t>
      </w:r>
      <w:r w:rsidRPr="00996312">
        <w:rPr>
          <w:vanish/>
          <w:sz w:val="8"/>
          <w:szCs w:val="10"/>
        </w:rPr>
        <w:t>oceans</w:t>
      </w:r>
      <w:r w:rsidRPr="00BB4421">
        <w:rPr>
          <w:sz w:val="8"/>
          <w:szCs w:val="10"/>
        </w:rPr>
        <w:t xml:space="preserve"> </w:t>
      </w:r>
      <w:r w:rsidRPr="00996312">
        <w:rPr>
          <w:vanish/>
          <w:sz w:val="8"/>
          <w:szCs w:val="10"/>
        </w:rPr>
        <w:t>and</w:t>
      </w:r>
      <w:r w:rsidRPr="00BB4421">
        <w:rPr>
          <w:sz w:val="8"/>
          <w:szCs w:val="10"/>
        </w:rPr>
        <w:t xml:space="preserve"> </w:t>
      </w:r>
      <w:r w:rsidRPr="00996312">
        <w:rPr>
          <w:vanish/>
          <w:sz w:val="8"/>
          <w:szCs w:val="10"/>
        </w:rPr>
        <w:t>terrestrial</w:t>
      </w:r>
      <w:r w:rsidRPr="00BB4421">
        <w:rPr>
          <w:sz w:val="8"/>
          <w:szCs w:val="10"/>
        </w:rPr>
        <w:t xml:space="preserve"> </w:t>
      </w:r>
      <w:r w:rsidRPr="00996312">
        <w:rPr>
          <w:vanish/>
          <w:sz w:val="8"/>
          <w:szCs w:val="10"/>
        </w:rPr>
        <w:t>ecosystems</w:t>
      </w:r>
      <w:r w:rsidRPr="00BB4421">
        <w:rPr>
          <w:sz w:val="8"/>
          <w:szCs w:val="10"/>
        </w:rPr>
        <w:t xml:space="preserve"> </w:t>
      </w:r>
      <w:r w:rsidRPr="00996312">
        <w:rPr>
          <w:vanish/>
          <w:sz w:val="8"/>
          <w:szCs w:val="10"/>
        </w:rPr>
        <w:t>sequester</w:t>
      </w:r>
      <w:r w:rsidRPr="00BB4421">
        <w:rPr>
          <w:sz w:val="8"/>
          <w:szCs w:val="10"/>
        </w:rPr>
        <w:t xml:space="preserve"> </w:t>
      </w:r>
      <w:r w:rsidRPr="00996312">
        <w:rPr>
          <w:vanish/>
          <w:sz w:val="8"/>
          <w:szCs w:val="10"/>
        </w:rPr>
        <w:t>carbon,</w:t>
      </w:r>
      <w:r w:rsidRPr="00BB4421">
        <w:rPr>
          <w:sz w:val="8"/>
          <w:szCs w:val="10"/>
        </w:rPr>
        <w:t xml:space="preserve"> </w:t>
      </w:r>
      <w:r w:rsidRPr="00996312">
        <w:rPr>
          <w:vanish/>
          <w:sz w:val="8"/>
          <w:szCs w:val="10"/>
        </w:rPr>
        <w:t>which</w:t>
      </w:r>
      <w:r w:rsidRPr="00BB4421">
        <w:rPr>
          <w:sz w:val="8"/>
          <w:szCs w:val="10"/>
        </w:rPr>
        <w:t xml:space="preserve"> </w:t>
      </w:r>
      <w:r w:rsidRPr="00996312">
        <w:rPr>
          <w:vanish/>
          <w:sz w:val="8"/>
          <w:szCs w:val="10"/>
        </w:rPr>
        <w:t>in</w:t>
      </w:r>
      <w:r w:rsidRPr="00BB4421">
        <w:rPr>
          <w:sz w:val="8"/>
          <w:szCs w:val="10"/>
        </w:rPr>
        <w:t xml:space="preserve"> </w:t>
      </w:r>
      <w:r w:rsidRPr="00996312">
        <w:rPr>
          <w:vanish/>
          <w:sz w:val="8"/>
          <w:szCs w:val="10"/>
        </w:rPr>
        <w:t>return</w:t>
      </w:r>
      <w:r w:rsidRPr="00BB4421">
        <w:rPr>
          <w:sz w:val="8"/>
          <w:szCs w:val="10"/>
        </w:rPr>
        <w:t xml:space="preserve"> </w:t>
      </w:r>
      <w:r w:rsidRPr="00996312">
        <w:rPr>
          <w:vanish/>
          <w:sz w:val="8"/>
          <w:szCs w:val="10"/>
        </w:rPr>
        <w:t>feeds</w:t>
      </w:r>
      <w:r w:rsidRPr="00BB4421">
        <w:rPr>
          <w:sz w:val="8"/>
          <w:szCs w:val="10"/>
        </w:rPr>
        <w:t xml:space="preserve"> </w:t>
      </w:r>
      <w:r w:rsidRPr="00996312">
        <w:rPr>
          <w:vanish/>
          <w:sz w:val="8"/>
          <w:szCs w:val="10"/>
        </w:rPr>
        <w:t>back</w:t>
      </w:r>
      <w:r w:rsidRPr="00BB4421">
        <w:rPr>
          <w:sz w:val="8"/>
          <w:szCs w:val="10"/>
        </w:rPr>
        <w:t xml:space="preserve"> </w:t>
      </w:r>
      <w:r w:rsidRPr="00996312">
        <w:rPr>
          <w:vanish/>
          <w:sz w:val="8"/>
          <w:szCs w:val="10"/>
        </w:rPr>
        <w:t>to</w:t>
      </w:r>
      <w:r w:rsidRPr="00BB4421">
        <w:rPr>
          <w:sz w:val="8"/>
          <w:szCs w:val="10"/>
        </w:rPr>
        <w:t xml:space="preserve"> </w:t>
      </w:r>
      <w:r w:rsidRPr="00996312">
        <w:rPr>
          <w:vanish/>
          <w:sz w:val="8"/>
          <w:szCs w:val="10"/>
        </w:rPr>
        <w:t>exacerbate</w:t>
      </w:r>
      <w:r w:rsidRPr="00BB4421">
        <w:rPr>
          <w:sz w:val="8"/>
          <w:szCs w:val="10"/>
        </w:rPr>
        <w:t xml:space="preserve"> </w:t>
      </w:r>
      <w:r w:rsidRPr="00996312">
        <w:rPr>
          <w:vanish/>
          <w:sz w:val="8"/>
          <w:szCs w:val="10"/>
        </w:rPr>
        <w:t>climate</w:t>
      </w:r>
      <w:r w:rsidRPr="00BB4421">
        <w:rPr>
          <w:sz w:val="8"/>
          <w:szCs w:val="10"/>
        </w:rPr>
        <w:t xml:space="preserve"> </w:t>
      </w:r>
      <w:r w:rsidRPr="00996312">
        <w:rPr>
          <w:vanish/>
          <w:sz w:val="8"/>
          <w:szCs w:val="10"/>
        </w:rPr>
        <w:t>change</w:t>
      </w:r>
      <w:r w:rsidRPr="00BB4421">
        <w:rPr>
          <w:sz w:val="8"/>
          <w:szCs w:val="10"/>
        </w:rPr>
        <w:t xml:space="preserve"> </w:t>
      </w:r>
      <w:r w:rsidRPr="00996312">
        <w:rPr>
          <w:vanish/>
          <w:sz w:val="8"/>
          <w:szCs w:val="10"/>
        </w:rPr>
        <w:t>(Friedlingstein</w:t>
      </w:r>
      <w:r w:rsidRPr="00BB4421">
        <w:rPr>
          <w:sz w:val="8"/>
          <w:szCs w:val="10"/>
        </w:rPr>
        <w:t xml:space="preserve"> </w:t>
      </w:r>
      <w:r w:rsidRPr="00996312">
        <w:rPr>
          <w:vanish/>
          <w:sz w:val="8"/>
          <w:szCs w:val="10"/>
        </w:rPr>
        <w:t>et</w:t>
      </w:r>
      <w:r w:rsidRPr="00BB4421">
        <w:rPr>
          <w:sz w:val="8"/>
          <w:szCs w:val="10"/>
        </w:rPr>
        <w:t xml:space="preserve"> </w:t>
      </w:r>
      <w:r w:rsidRPr="00996312">
        <w:rPr>
          <w:vanish/>
          <w:sz w:val="8"/>
          <w:szCs w:val="10"/>
        </w:rPr>
        <w:t>al.,</w:t>
      </w:r>
      <w:r w:rsidRPr="00BB4421">
        <w:rPr>
          <w:sz w:val="8"/>
          <w:szCs w:val="10"/>
        </w:rPr>
        <w:t xml:space="preserve"> </w:t>
      </w:r>
      <w:r w:rsidRPr="00996312">
        <w:rPr>
          <w:vanish/>
          <w:sz w:val="8"/>
          <w:szCs w:val="10"/>
        </w:rPr>
        <w:t>2001).</w:t>
      </w:r>
      <w:r w:rsidRPr="00BB4421">
        <w:rPr>
          <w:sz w:val="8"/>
          <w:szCs w:val="10"/>
        </w:rPr>
        <w:t xml:space="preserve"> </w:t>
      </w:r>
      <w:r w:rsidRPr="00996312">
        <w:rPr>
          <w:vanish/>
          <w:sz w:val="8"/>
          <w:szCs w:val="10"/>
        </w:rPr>
        <w:t>Warming</w:t>
      </w:r>
      <w:r w:rsidRPr="00BB4421">
        <w:rPr>
          <w:sz w:val="8"/>
          <w:szCs w:val="10"/>
        </w:rPr>
        <w:t xml:space="preserve"> </w:t>
      </w:r>
      <w:r w:rsidRPr="00996312">
        <w:rPr>
          <w:vanish/>
          <w:sz w:val="8"/>
          <w:szCs w:val="10"/>
        </w:rPr>
        <w:t>can</w:t>
      </w:r>
      <w:r w:rsidRPr="00BB4421">
        <w:rPr>
          <w:sz w:val="8"/>
          <w:szCs w:val="10"/>
        </w:rPr>
        <w:t xml:space="preserve"> </w:t>
      </w:r>
      <w:r w:rsidRPr="00996312">
        <w:rPr>
          <w:vanish/>
          <w:sz w:val="8"/>
          <w:szCs w:val="10"/>
        </w:rPr>
        <w:t>also</w:t>
      </w:r>
      <w:r w:rsidRPr="00BB4421">
        <w:rPr>
          <w:sz w:val="8"/>
          <w:szCs w:val="10"/>
        </w:rPr>
        <w:t xml:space="preserve"> </w:t>
      </w:r>
      <w:r w:rsidRPr="00996312">
        <w:rPr>
          <w:vanish/>
          <w:sz w:val="8"/>
          <w:szCs w:val="10"/>
        </w:rPr>
        <w:t>increase</w:t>
      </w:r>
      <w:r w:rsidRPr="00BB4421">
        <w:rPr>
          <w:sz w:val="8"/>
          <w:szCs w:val="10"/>
        </w:rPr>
        <w:t xml:space="preserve"> </w:t>
      </w:r>
      <w:r w:rsidRPr="00996312">
        <w:rPr>
          <w:vanish/>
          <w:sz w:val="8"/>
          <w:szCs w:val="10"/>
        </w:rPr>
        <w:t>the</w:t>
      </w:r>
      <w:r w:rsidRPr="00BB4421">
        <w:rPr>
          <w:sz w:val="8"/>
          <w:szCs w:val="10"/>
        </w:rPr>
        <w:t xml:space="preserve"> </w:t>
      </w:r>
      <w:r w:rsidRPr="00996312">
        <w:rPr>
          <w:vanish/>
          <w:sz w:val="8"/>
          <w:szCs w:val="10"/>
        </w:rPr>
        <w:t>rate</w:t>
      </w:r>
      <w:r w:rsidRPr="00BB4421">
        <w:rPr>
          <w:sz w:val="8"/>
          <w:szCs w:val="10"/>
        </w:rPr>
        <w:t xml:space="preserve"> </w:t>
      </w:r>
      <w:r w:rsidRPr="00996312">
        <w:rPr>
          <w:vanish/>
          <w:sz w:val="8"/>
          <w:szCs w:val="10"/>
        </w:rPr>
        <w:t>at</w:t>
      </w:r>
      <w:r w:rsidRPr="00BB4421">
        <w:rPr>
          <w:sz w:val="8"/>
          <w:szCs w:val="10"/>
        </w:rPr>
        <w:t xml:space="preserve"> </w:t>
      </w:r>
      <w:r w:rsidRPr="00996312">
        <w:rPr>
          <w:vanish/>
          <w:sz w:val="8"/>
          <w:szCs w:val="10"/>
        </w:rPr>
        <w:t>which</w:t>
      </w:r>
      <w:r w:rsidRPr="00BB4421">
        <w:rPr>
          <w:sz w:val="8"/>
          <w:szCs w:val="10"/>
        </w:rPr>
        <w:t xml:space="preserve"> </w:t>
      </w:r>
      <w:r w:rsidRPr="00996312">
        <w:rPr>
          <w:vanish/>
          <w:sz w:val="8"/>
          <w:szCs w:val="10"/>
        </w:rPr>
        <w:t>organic</w:t>
      </w:r>
      <w:r w:rsidRPr="00BB4421">
        <w:rPr>
          <w:sz w:val="8"/>
          <w:szCs w:val="10"/>
        </w:rPr>
        <w:t xml:space="preserve"> </w:t>
      </w:r>
      <w:r w:rsidRPr="00996312">
        <w:rPr>
          <w:vanish/>
          <w:sz w:val="8"/>
          <w:szCs w:val="10"/>
        </w:rPr>
        <w:t>matter</w:t>
      </w:r>
      <w:r w:rsidRPr="00BB4421">
        <w:rPr>
          <w:sz w:val="8"/>
          <w:szCs w:val="10"/>
        </w:rPr>
        <w:t xml:space="preserve"> </w:t>
      </w:r>
      <w:r w:rsidRPr="00996312">
        <w:rPr>
          <w:vanish/>
          <w:sz w:val="8"/>
          <w:szCs w:val="10"/>
        </w:rPr>
        <w:t>decays</w:t>
      </w:r>
      <w:r w:rsidRPr="00BB4421">
        <w:rPr>
          <w:sz w:val="8"/>
          <w:szCs w:val="10"/>
        </w:rPr>
        <w:t xml:space="preserve"> </w:t>
      </w:r>
      <w:r w:rsidRPr="00996312">
        <w:rPr>
          <w:vanish/>
          <w:sz w:val="8"/>
          <w:szCs w:val="10"/>
        </w:rPr>
        <w:t>and</w:t>
      </w:r>
      <w:r w:rsidRPr="00BB4421">
        <w:rPr>
          <w:sz w:val="8"/>
          <w:szCs w:val="10"/>
        </w:rPr>
        <w:t xml:space="preserve"> </w:t>
      </w:r>
      <w:r w:rsidRPr="00996312">
        <w:rPr>
          <w:vanish/>
          <w:sz w:val="8"/>
          <w:szCs w:val="10"/>
        </w:rPr>
        <w:t>carbon</w:t>
      </w:r>
      <w:r w:rsidRPr="00BB4421">
        <w:rPr>
          <w:sz w:val="8"/>
          <w:szCs w:val="10"/>
        </w:rPr>
        <w:t xml:space="preserve"> </w:t>
      </w:r>
      <w:r w:rsidRPr="00996312">
        <w:rPr>
          <w:vanish/>
          <w:sz w:val="8"/>
          <w:szCs w:val="10"/>
        </w:rPr>
        <w:t>is</w:t>
      </w:r>
      <w:r w:rsidRPr="00BB4421">
        <w:rPr>
          <w:sz w:val="8"/>
          <w:szCs w:val="10"/>
        </w:rPr>
        <w:t xml:space="preserve"> </w:t>
      </w:r>
      <w:r w:rsidRPr="00996312">
        <w:rPr>
          <w:vanish/>
          <w:sz w:val="8"/>
          <w:szCs w:val="10"/>
        </w:rPr>
        <w:t>released</w:t>
      </w:r>
      <w:r w:rsidRPr="00BB4421">
        <w:rPr>
          <w:sz w:val="8"/>
          <w:szCs w:val="10"/>
        </w:rPr>
        <w:t xml:space="preserve"> </w:t>
      </w:r>
      <w:r w:rsidRPr="00996312">
        <w:rPr>
          <w:vanish/>
          <w:sz w:val="8"/>
          <w:szCs w:val="10"/>
        </w:rPr>
        <w:t>into</w:t>
      </w:r>
      <w:r w:rsidRPr="00BB4421">
        <w:rPr>
          <w:sz w:val="8"/>
          <w:szCs w:val="10"/>
        </w:rPr>
        <w:t xml:space="preserve"> </w:t>
      </w:r>
      <w:r w:rsidRPr="00996312">
        <w:rPr>
          <w:vanish/>
          <w:sz w:val="8"/>
          <w:szCs w:val="10"/>
        </w:rPr>
        <w:t>the</w:t>
      </w:r>
      <w:r w:rsidRPr="00BB4421">
        <w:rPr>
          <w:sz w:val="8"/>
          <w:szCs w:val="10"/>
        </w:rPr>
        <w:t xml:space="preserve"> </w:t>
      </w:r>
      <w:r w:rsidRPr="00996312">
        <w:rPr>
          <w:vanish/>
          <w:sz w:val="8"/>
          <w:szCs w:val="10"/>
        </w:rPr>
        <w:t>atmosphere,</w:t>
      </w:r>
      <w:r w:rsidRPr="00BB4421">
        <w:rPr>
          <w:sz w:val="8"/>
          <w:szCs w:val="10"/>
        </w:rPr>
        <w:t xml:space="preserve"> </w:t>
      </w:r>
      <w:r w:rsidRPr="00996312">
        <w:rPr>
          <w:vanish/>
          <w:sz w:val="8"/>
          <w:szCs w:val="10"/>
        </w:rPr>
        <w:t>thereby</w:t>
      </w:r>
      <w:r w:rsidRPr="00BB4421">
        <w:rPr>
          <w:sz w:val="8"/>
          <w:szCs w:val="10"/>
        </w:rPr>
        <w:t xml:space="preserve"> </w:t>
      </w:r>
      <w:r w:rsidRPr="00996312">
        <w:rPr>
          <w:vanish/>
          <w:sz w:val="8"/>
          <w:szCs w:val="10"/>
        </w:rPr>
        <w:t>causing</w:t>
      </w:r>
      <w:r w:rsidRPr="00BB4421">
        <w:rPr>
          <w:sz w:val="8"/>
          <w:szCs w:val="10"/>
        </w:rPr>
        <w:t xml:space="preserve"> </w:t>
      </w:r>
      <w:r w:rsidRPr="00996312">
        <w:rPr>
          <w:vanish/>
          <w:sz w:val="8"/>
          <w:szCs w:val="10"/>
        </w:rPr>
        <w:t>more</w:t>
      </w:r>
      <w:r w:rsidRPr="00BB4421">
        <w:rPr>
          <w:sz w:val="8"/>
          <w:szCs w:val="10"/>
        </w:rPr>
        <w:t xml:space="preserve"> </w:t>
      </w:r>
      <w:r w:rsidRPr="00996312">
        <w:rPr>
          <w:vanish/>
          <w:sz w:val="8"/>
          <w:szCs w:val="10"/>
        </w:rPr>
        <w:t>warming</w:t>
      </w:r>
      <w:r w:rsidRPr="00BB4421">
        <w:rPr>
          <w:sz w:val="8"/>
          <w:szCs w:val="10"/>
        </w:rPr>
        <w:t xml:space="preserve"> </w:t>
      </w:r>
      <w:r w:rsidRPr="00996312">
        <w:rPr>
          <w:vanish/>
          <w:sz w:val="8"/>
          <w:szCs w:val="10"/>
        </w:rPr>
        <w:t>(Melillo</w:t>
      </w:r>
      <w:r w:rsidRPr="00BB4421">
        <w:rPr>
          <w:sz w:val="8"/>
          <w:szCs w:val="10"/>
        </w:rPr>
        <w:t xml:space="preserve"> </w:t>
      </w:r>
      <w:r w:rsidRPr="00996312">
        <w:rPr>
          <w:vanish/>
          <w:sz w:val="8"/>
          <w:szCs w:val="10"/>
        </w:rPr>
        <w:t>et</w:t>
      </w:r>
      <w:r w:rsidRPr="00BB4421">
        <w:rPr>
          <w:sz w:val="8"/>
          <w:szCs w:val="10"/>
        </w:rPr>
        <w:t xml:space="preserve"> </w:t>
      </w:r>
      <w:r w:rsidRPr="00996312">
        <w:rPr>
          <w:vanish/>
          <w:sz w:val="8"/>
          <w:szCs w:val="10"/>
        </w:rPr>
        <w:t>al.,</w:t>
      </w:r>
      <w:r w:rsidRPr="00BB4421">
        <w:rPr>
          <w:sz w:val="8"/>
          <w:szCs w:val="10"/>
        </w:rPr>
        <w:t xml:space="preserve"> </w:t>
      </w:r>
      <w:r w:rsidRPr="00996312">
        <w:rPr>
          <w:vanish/>
          <w:sz w:val="8"/>
          <w:szCs w:val="10"/>
        </w:rPr>
        <w:t>2017).</w:t>
      </w:r>
      <w:r w:rsidRPr="00BB4421">
        <w:rPr>
          <w:sz w:val="8"/>
          <w:szCs w:val="10"/>
        </w:rPr>
        <w:t xml:space="preserve"> </w:t>
      </w:r>
      <w:r w:rsidRPr="00996312">
        <w:rPr>
          <w:vanish/>
          <w:sz w:val="8"/>
          <w:szCs w:val="10"/>
        </w:rPr>
        <w:t>Increases</w:t>
      </w:r>
      <w:r w:rsidRPr="00BB4421">
        <w:rPr>
          <w:sz w:val="8"/>
          <w:szCs w:val="10"/>
        </w:rPr>
        <w:t xml:space="preserve"> </w:t>
      </w:r>
      <w:r w:rsidRPr="00996312">
        <w:rPr>
          <w:vanish/>
          <w:sz w:val="8"/>
          <w:szCs w:val="10"/>
        </w:rPr>
        <w:t>in</w:t>
      </w:r>
      <w:r w:rsidRPr="00BB4421">
        <w:rPr>
          <w:sz w:val="8"/>
          <w:szCs w:val="10"/>
        </w:rPr>
        <w:t xml:space="preserve"> </w:t>
      </w:r>
      <w:r w:rsidRPr="00996312">
        <w:rPr>
          <w:vanish/>
          <w:sz w:val="8"/>
          <w:szCs w:val="10"/>
        </w:rPr>
        <w:t>food</w:t>
      </w:r>
      <w:r w:rsidRPr="00BB4421">
        <w:rPr>
          <w:sz w:val="8"/>
          <w:szCs w:val="10"/>
        </w:rPr>
        <w:t xml:space="preserve"> </w:t>
      </w:r>
      <w:r w:rsidRPr="00996312">
        <w:rPr>
          <w:vanish/>
          <w:sz w:val="8"/>
          <w:szCs w:val="10"/>
        </w:rPr>
        <w:t>shortages</w:t>
      </w:r>
      <w:r w:rsidRPr="00BB4421">
        <w:rPr>
          <w:sz w:val="8"/>
          <w:szCs w:val="10"/>
        </w:rPr>
        <w:t xml:space="preserve"> </w:t>
      </w:r>
      <w:r w:rsidRPr="00996312">
        <w:rPr>
          <w:vanish/>
          <w:sz w:val="8"/>
          <w:szCs w:val="10"/>
        </w:rPr>
        <w:t>and</w:t>
      </w:r>
      <w:r w:rsidRPr="00BB4421">
        <w:rPr>
          <w:sz w:val="8"/>
          <w:szCs w:val="10"/>
        </w:rPr>
        <w:t xml:space="preserve"> </w:t>
      </w:r>
      <w:r w:rsidRPr="00996312">
        <w:rPr>
          <w:vanish/>
          <w:sz w:val="8"/>
          <w:szCs w:val="10"/>
        </w:rPr>
        <w:t>lack</w:t>
      </w:r>
      <w:r w:rsidRPr="00BB4421">
        <w:rPr>
          <w:sz w:val="8"/>
          <w:szCs w:val="10"/>
        </w:rPr>
        <w:t xml:space="preserve"> </w:t>
      </w:r>
      <w:r w:rsidRPr="00996312">
        <w:rPr>
          <w:vanish/>
          <w:sz w:val="8"/>
          <w:szCs w:val="10"/>
        </w:rPr>
        <w:t>of</w:t>
      </w:r>
      <w:r w:rsidRPr="00BB4421">
        <w:rPr>
          <w:sz w:val="8"/>
          <w:szCs w:val="10"/>
        </w:rPr>
        <w:t xml:space="preserve"> </w:t>
      </w:r>
      <w:r w:rsidRPr="00996312">
        <w:rPr>
          <w:vanish/>
          <w:sz w:val="8"/>
          <w:szCs w:val="10"/>
        </w:rPr>
        <w:t>water</w:t>
      </w:r>
      <w:r w:rsidRPr="00BB4421">
        <w:rPr>
          <w:sz w:val="8"/>
          <w:szCs w:val="10"/>
        </w:rPr>
        <w:t xml:space="preserve"> </w:t>
      </w:r>
      <w:r w:rsidRPr="00996312">
        <w:rPr>
          <w:vanish/>
          <w:sz w:val="8"/>
          <w:szCs w:val="10"/>
        </w:rPr>
        <w:t>is</w:t>
      </w:r>
      <w:r w:rsidRPr="00BB4421">
        <w:rPr>
          <w:sz w:val="8"/>
          <w:szCs w:val="10"/>
        </w:rPr>
        <w:t xml:space="preserve"> </w:t>
      </w:r>
      <w:r w:rsidRPr="00996312">
        <w:rPr>
          <w:vanish/>
          <w:sz w:val="8"/>
          <w:szCs w:val="10"/>
        </w:rPr>
        <w:t>also</w:t>
      </w:r>
      <w:r w:rsidRPr="00BB4421">
        <w:rPr>
          <w:sz w:val="8"/>
          <w:szCs w:val="10"/>
        </w:rPr>
        <w:t xml:space="preserve"> </w:t>
      </w:r>
      <w:r w:rsidRPr="00996312">
        <w:rPr>
          <w:vanish/>
          <w:sz w:val="8"/>
          <w:szCs w:val="10"/>
        </w:rPr>
        <w:t>of</w:t>
      </w:r>
      <w:r w:rsidRPr="00BB4421">
        <w:rPr>
          <w:sz w:val="8"/>
          <w:szCs w:val="10"/>
        </w:rPr>
        <w:t xml:space="preserve"> </w:t>
      </w:r>
      <w:r w:rsidRPr="00996312">
        <w:rPr>
          <w:vanish/>
          <w:sz w:val="8"/>
          <w:szCs w:val="10"/>
        </w:rPr>
        <w:t>major</w:t>
      </w:r>
      <w:r w:rsidRPr="00BB4421">
        <w:rPr>
          <w:sz w:val="8"/>
          <w:szCs w:val="10"/>
        </w:rPr>
        <w:t xml:space="preserve"> </w:t>
      </w:r>
      <w:r w:rsidRPr="00996312">
        <w:rPr>
          <w:vanish/>
          <w:sz w:val="8"/>
          <w:szCs w:val="10"/>
        </w:rPr>
        <w:t>concern</w:t>
      </w:r>
      <w:r w:rsidRPr="00BB4421">
        <w:rPr>
          <w:sz w:val="8"/>
          <w:szCs w:val="10"/>
        </w:rPr>
        <w:t xml:space="preserve"> </w:t>
      </w:r>
      <w:r w:rsidRPr="00996312">
        <w:rPr>
          <w:vanish/>
          <w:sz w:val="8"/>
          <w:szCs w:val="10"/>
        </w:rPr>
        <w:t>when</w:t>
      </w:r>
      <w:r w:rsidRPr="00BB4421">
        <w:rPr>
          <w:sz w:val="8"/>
          <w:szCs w:val="10"/>
        </w:rPr>
        <w:t xml:space="preserve"> </w:t>
      </w:r>
      <w:r w:rsidRPr="00996312">
        <w:rPr>
          <w:vanish/>
          <w:sz w:val="8"/>
          <w:szCs w:val="10"/>
        </w:rPr>
        <w:t>biogeophysical</w:t>
      </w:r>
      <w:r w:rsidRPr="00BB4421">
        <w:rPr>
          <w:sz w:val="8"/>
          <w:szCs w:val="10"/>
        </w:rPr>
        <w:t xml:space="preserve"> </w:t>
      </w:r>
      <w:r w:rsidRPr="00996312">
        <w:rPr>
          <w:vanish/>
          <w:sz w:val="8"/>
          <w:szCs w:val="10"/>
        </w:rPr>
        <w:t>feedback</w:t>
      </w:r>
      <w:r w:rsidRPr="00BB4421">
        <w:rPr>
          <w:sz w:val="8"/>
          <w:szCs w:val="10"/>
        </w:rPr>
        <w:t xml:space="preserve"> </w:t>
      </w:r>
      <w:r w:rsidRPr="00996312">
        <w:rPr>
          <w:vanish/>
          <w:sz w:val="8"/>
          <w:szCs w:val="10"/>
        </w:rPr>
        <w:t>mechanisms</w:t>
      </w:r>
      <w:r w:rsidRPr="00BB4421">
        <w:rPr>
          <w:sz w:val="8"/>
          <w:szCs w:val="10"/>
        </w:rPr>
        <w:t xml:space="preserve"> </w:t>
      </w:r>
      <w:r w:rsidRPr="00996312">
        <w:rPr>
          <w:vanish/>
          <w:sz w:val="8"/>
          <w:szCs w:val="10"/>
        </w:rPr>
        <w:t>perpetuate</w:t>
      </w:r>
      <w:r w:rsidRPr="00BB4421">
        <w:rPr>
          <w:sz w:val="8"/>
          <w:szCs w:val="10"/>
        </w:rPr>
        <w:t xml:space="preserve"> </w:t>
      </w:r>
      <w:r w:rsidRPr="00996312">
        <w:rPr>
          <w:vanish/>
          <w:sz w:val="8"/>
          <w:szCs w:val="10"/>
        </w:rPr>
        <w:t>drought</w:t>
      </w:r>
      <w:r w:rsidRPr="00BB4421">
        <w:rPr>
          <w:sz w:val="8"/>
          <w:szCs w:val="10"/>
        </w:rPr>
        <w:t xml:space="preserve"> </w:t>
      </w:r>
      <w:r w:rsidRPr="00996312">
        <w:rPr>
          <w:vanish/>
          <w:sz w:val="8"/>
          <w:szCs w:val="10"/>
        </w:rPr>
        <w:t>conditions.</w:t>
      </w:r>
      <w:r w:rsidRPr="00BB4421">
        <w:rPr>
          <w:sz w:val="8"/>
          <w:szCs w:val="10"/>
        </w:rPr>
        <w:t xml:space="preserve"> </w:t>
      </w:r>
      <w:r w:rsidRPr="00996312">
        <w:rPr>
          <w:vanish/>
          <w:sz w:val="8"/>
          <w:szCs w:val="10"/>
        </w:rPr>
        <w:t>The</w:t>
      </w:r>
      <w:r w:rsidRPr="00BB4421">
        <w:rPr>
          <w:sz w:val="8"/>
          <w:szCs w:val="10"/>
        </w:rPr>
        <w:t xml:space="preserve"> </w:t>
      </w:r>
      <w:r w:rsidRPr="00996312">
        <w:rPr>
          <w:vanish/>
          <w:sz w:val="8"/>
          <w:szCs w:val="10"/>
        </w:rPr>
        <w:t>underlying</w:t>
      </w:r>
      <w:r w:rsidRPr="00BB4421">
        <w:rPr>
          <w:sz w:val="8"/>
          <w:szCs w:val="10"/>
        </w:rPr>
        <w:t xml:space="preserve"> </w:t>
      </w:r>
      <w:r w:rsidRPr="00996312">
        <w:rPr>
          <w:vanish/>
          <w:sz w:val="8"/>
          <w:szCs w:val="10"/>
        </w:rPr>
        <w:t>mechanism</w:t>
      </w:r>
      <w:r w:rsidRPr="00BB4421">
        <w:rPr>
          <w:sz w:val="8"/>
          <w:szCs w:val="10"/>
        </w:rPr>
        <w:t xml:space="preserve"> </w:t>
      </w:r>
      <w:r w:rsidRPr="00996312">
        <w:rPr>
          <w:vanish/>
          <w:sz w:val="8"/>
          <w:szCs w:val="10"/>
        </w:rPr>
        <w:t>here</w:t>
      </w:r>
      <w:r w:rsidRPr="00BB4421">
        <w:rPr>
          <w:sz w:val="8"/>
          <w:szCs w:val="10"/>
        </w:rPr>
        <w:t xml:space="preserve"> </w:t>
      </w:r>
      <w:r w:rsidRPr="00996312">
        <w:rPr>
          <w:vanish/>
          <w:sz w:val="8"/>
          <w:szCs w:val="10"/>
        </w:rPr>
        <w:t>is</w:t>
      </w:r>
      <w:r w:rsidRPr="00BB4421">
        <w:rPr>
          <w:sz w:val="8"/>
          <w:szCs w:val="10"/>
        </w:rPr>
        <w:t xml:space="preserve"> </w:t>
      </w:r>
      <w:r w:rsidRPr="00996312">
        <w:rPr>
          <w:vanish/>
          <w:sz w:val="8"/>
          <w:szCs w:val="10"/>
        </w:rPr>
        <w:t>that</w:t>
      </w:r>
      <w:r w:rsidRPr="00BB4421">
        <w:rPr>
          <w:sz w:val="8"/>
          <w:szCs w:val="10"/>
        </w:rPr>
        <w:t xml:space="preserve"> </w:t>
      </w:r>
      <w:r w:rsidRPr="00996312">
        <w:rPr>
          <w:vanish/>
          <w:sz w:val="8"/>
          <w:szCs w:val="10"/>
        </w:rPr>
        <w:t>losses</w:t>
      </w:r>
      <w:r w:rsidRPr="00BB4421">
        <w:rPr>
          <w:sz w:val="8"/>
          <w:szCs w:val="10"/>
        </w:rPr>
        <w:t xml:space="preserve"> </w:t>
      </w:r>
      <w:r w:rsidRPr="00996312">
        <w:rPr>
          <w:vanish/>
          <w:sz w:val="8"/>
          <w:szCs w:val="10"/>
        </w:rPr>
        <w:t>in</w:t>
      </w:r>
      <w:r w:rsidRPr="00BB4421">
        <w:rPr>
          <w:sz w:val="8"/>
          <w:szCs w:val="10"/>
        </w:rPr>
        <w:t xml:space="preserve"> </w:t>
      </w:r>
      <w:r w:rsidRPr="00996312">
        <w:rPr>
          <w:vanish/>
          <w:sz w:val="8"/>
          <w:szCs w:val="10"/>
        </w:rPr>
        <w:t>vegetation</w:t>
      </w:r>
      <w:r w:rsidRPr="00BB4421">
        <w:rPr>
          <w:sz w:val="8"/>
          <w:szCs w:val="10"/>
        </w:rPr>
        <w:t xml:space="preserve"> </w:t>
      </w:r>
      <w:r w:rsidRPr="00996312">
        <w:rPr>
          <w:vanish/>
          <w:sz w:val="8"/>
          <w:szCs w:val="10"/>
        </w:rPr>
        <w:t>increases</w:t>
      </w:r>
      <w:r w:rsidRPr="00BB4421">
        <w:rPr>
          <w:sz w:val="8"/>
          <w:szCs w:val="10"/>
        </w:rPr>
        <w:t xml:space="preserve"> </w:t>
      </w:r>
      <w:r w:rsidRPr="00996312">
        <w:rPr>
          <w:vanish/>
          <w:sz w:val="8"/>
          <w:szCs w:val="10"/>
        </w:rPr>
        <w:t>the</w:t>
      </w:r>
      <w:r w:rsidRPr="00BB4421">
        <w:rPr>
          <w:sz w:val="8"/>
          <w:szCs w:val="10"/>
        </w:rPr>
        <w:t xml:space="preserve"> </w:t>
      </w:r>
      <w:r w:rsidRPr="00996312">
        <w:rPr>
          <w:vanish/>
          <w:sz w:val="8"/>
          <w:szCs w:val="10"/>
        </w:rPr>
        <w:t>surface</w:t>
      </w:r>
      <w:r w:rsidRPr="00BB4421">
        <w:rPr>
          <w:sz w:val="8"/>
          <w:szCs w:val="10"/>
        </w:rPr>
        <w:t xml:space="preserve"> </w:t>
      </w:r>
      <w:r w:rsidRPr="00996312">
        <w:rPr>
          <w:vanish/>
          <w:sz w:val="8"/>
          <w:szCs w:val="10"/>
        </w:rPr>
        <w:t>albedo,</w:t>
      </w:r>
      <w:r w:rsidRPr="00BB4421">
        <w:rPr>
          <w:sz w:val="8"/>
          <w:szCs w:val="10"/>
        </w:rPr>
        <w:t xml:space="preserve"> </w:t>
      </w:r>
      <w:r w:rsidRPr="00996312">
        <w:rPr>
          <w:vanish/>
          <w:sz w:val="8"/>
          <w:szCs w:val="10"/>
        </w:rPr>
        <w:t>which</w:t>
      </w:r>
      <w:r w:rsidRPr="00BB4421">
        <w:rPr>
          <w:sz w:val="8"/>
          <w:szCs w:val="10"/>
        </w:rPr>
        <w:t xml:space="preserve"> </w:t>
      </w:r>
      <w:r w:rsidRPr="00996312">
        <w:rPr>
          <w:vanish/>
          <w:sz w:val="8"/>
          <w:szCs w:val="10"/>
        </w:rPr>
        <w:t>suppresses</w:t>
      </w:r>
      <w:r w:rsidRPr="00BB4421">
        <w:rPr>
          <w:sz w:val="8"/>
          <w:szCs w:val="10"/>
        </w:rPr>
        <w:t xml:space="preserve"> </w:t>
      </w:r>
      <w:r w:rsidRPr="00996312">
        <w:rPr>
          <w:vanish/>
          <w:sz w:val="8"/>
          <w:szCs w:val="10"/>
        </w:rPr>
        <w:t>rainfall,</w:t>
      </w:r>
      <w:r w:rsidRPr="00BB4421">
        <w:rPr>
          <w:sz w:val="8"/>
          <w:szCs w:val="10"/>
        </w:rPr>
        <w:t xml:space="preserve"> </w:t>
      </w:r>
      <w:r w:rsidRPr="00996312">
        <w:rPr>
          <w:vanish/>
          <w:sz w:val="8"/>
          <w:szCs w:val="10"/>
        </w:rPr>
        <w:t>and</w:t>
      </w:r>
      <w:r w:rsidRPr="00BB4421">
        <w:rPr>
          <w:sz w:val="8"/>
          <w:szCs w:val="10"/>
        </w:rPr>
        <w:t xml:space="preserve"> </w:t>
      </w:r>
      <w:r w:rsidRPr="00996312">
        <w:rPr>
          <w:vanish/>
          <w:sz w:val="8"/>
          <w:szCs w:val="10"/>
        </w:rPr>
        <w:t>thus</w:t>
      </w:r>
      <w:r w:rsidRPr="00BB4421">
        <w:rPr>
          <w:sz w:val="8"/>
          <w:szCs w:val="10"/>
        </w:rPr>
        <w:t xml:space="preserve"> </w:t>
      </w:r>
      <w:r w:rsidRPr="00996312">
        <w:rPr>
          <w:vanish/>
          <w:sz w:val="8"/>
          <w:szCs w:val="10"/>
        </w:rPr>
        <w:t>enhances</w:t>
      </w:r>
      <w:r w:rsidRPr="00BB4421">
        <w:rPr>
          <w:sz w:val="8"/>
          <w:szCs w:val="10"/>
        </w:rPr>
        <w:t xml:space="preserve"> </w:t>
      </w:r>
      <w:r w:rsidRPr="00996312">
        <w:rPr>
          <w:vanish/>
          <w:sz w:val="8"/>
          <w:szCs w:val="10"/>
        </w:rPr>
        <w:t>future</w:t>
      </w:r>
      <w:r w:rsidRPr="00BB4421">
        <w:rPr>
          <w:sz w:val="8"/>
          <w:szCs w:val="10"/>
        </w:rPr>
        <w:t xml:space="preserve"> </w:t>
      </w:r>
      <w:r w:rsidRPr="00996312">
        <w:rPr>
          <w:vanish/>
          <w:sz w:val="8"/>
          <w:szCs w:val="10"/>
        </w:rPr>
        <w:t>vegetation</w:t>
      </w:r>
      <w:r w:rsidRPr="00BB4421">
        <w:rPr>
          <w:sz w:val="8"/>
          <w:szCs w:val="10"/>
        </w:rPr>
        <w:t xml:space="preserve"> </w:t>
      </w:r>
      <w:r w:rsidRPr="00996312">
        <w:rPr>
          <w:vanish/>
          <w:sz w:val="8"/>
          <w:szCs w:val="10"/>
        </w:rPr>
        <w:t>loss</w:t>
      </w:r>
      <w:r w:rsidRPr="00BB4421">
        <w:rPr>
          <w:sz w:val="8"/>
          <w:szCs w:val="10"/>
        </w:rPr>
        <w:t xml:space="preserve"> </w:t>
      </w:r>
      <w:r w:rsidRPr="00996312">
        <w:rPr>
          <w:vanish/>
          <w:sz w:val="8"/>
          <w:szCs w:val="10"/>
        </w:rPr>
        <w:t>and</w:t>
      </w:r>
      <w:r w:rsidRPr="00BB4421">
        <w:rPr>
          <w:sz w:val="8"/>
          <w:szCs w:val="10"/>
        </w:rPr>
        <w:t xml:space="preserve"> </w:t>
      </w:r>
      <w:r w:rsidRPr="00996312">
        <w:rPr>
          <w:vanish/>
          <w:sz w:val="8"/>
          <w:szCs w:val="10"/>
        </w:rPr>
        <w:t>more</w:t>
      </w:r>
      <w:r w:rsidRPr="00BB4421">
        <w:rPr>
          <w:sz w:val="8"/>
          <w:szCs w:val="10"/>
        </w:rPr>
        <w:t xml:space="preserve"> </w:t>
      </w:r>
      <w:r w:rsidRPr="00996312">
        <w:rPr>
          <w:vanish/>
          <w:sz w:val="8"/>
          <w:szCs w:val="10"/>
        </w:rPr>
        <w:t>suppression</w:t>
      </w:r>
      <w:r w:rsidRPr="00BB4421">
        <w:rPr>
          <w:sz w:val="8"/>
          <w:szCs w:val="10"/>
        </w:rPr>
        <w:t xml:space="preserve"> </w:t>
      </w:r>
      <w:r w:rsidRPr="00996312">
        <w:rPr>
          <w:vanish/>
          <w:sz w:val="8"/>
          <w:szCs w:val="10"/>
        </w:rPr>
        <w:t>of</w:t>
      </w:r>
      <w:r w:rsidRPr="00BB4421">
        <w:rPr>
          <w:sz w:val="8"/>
          <w:szCs w:val="10"/>
        </w:rPr>
        <w:t xml:space="preserve"> </w:t>
      </w:r>
      <w:r w:rsidRPr="00996312">
        <w:rPr>
          <w:vanish/>
          <w:sz w:val="8"/>
          <w:szCs w:val="10"/>
        </w:rPr>
        <w:t>rainfall—thereby</w:t>
      </w:r>
      <w:r w:rsidRPr="00BB4421">
        <w:rPr>
          <w:sz w:val="8"/>
          <w:szCs w:val="10"/>
        </w:rPr>
        <w:t xml:space="preserve"> </w:t>
      </w:r>
      <w:r w:rsidRPr="00996312">
        <w:rPr>
          <w:vanish/>
          <w:sz w:val="8"/>
          <w:szCs w:val="10"/>
        </w:rPr>
        <w:t>initiating</w:t>
      </w:r>
      <w:r w:rsidRPr="00BB4421">
        <w:rPr>
          <w:sz w:val="8"/>
          <w:szCs w:val="10"/>
        </w:rPr>
        <w:t xml:space="preserve"> </w:t>
      </w:r>
      <w:r w:rsidRPr="00996312">
        <w:rPr>
          <w:vanish/>
          <w:sz w:val="8"/>
          <w:szCs w:val="10"/>
        </w:rPr>
        <w:t>or</w:t>
      </w:r>
      <w:r w:rsidRPr="00BB4421">
        <w:rPr>
          <w:sz w:val="8"/>
          <w:szCs w:val="10"/>
        </w:rPr>
        <w:t xml:space="preserve"> </w:t>
      </w:r>
      <w:r w:rsidRPr="00996312">
        <w:rPr>
          <w:vanish/>
          <w:sz w:val="8"/>
          <w:szCs w:val="10"/>
        </w:rPr>
        <w:t>prolonging</w:t>
      </w:r>
      <w:r w:rsidRPr="00BB4421">
        <w:rPr>
          <w:sz w:val="8"/>
          <w:szCs w:val="10"/>
        </w:rPr>
        <w:t xml:space="preserve"> </w:t>
      </w:r>
      <w:r w:rsidRPr="00996312">
        <w:rPr>
          <w:vanish/>
          <w:sz w:val="8"/>
          <w:szCs w:val="10"/>
        </w:rPr>
        <w:t>a</w:t>
      </w:r>
      <w:r w:rsidRPr="00BB4421">
        <w:rPr>
          <w:sz w:val="8"/>
          <w:szCs w:val="10"/>
        </w:rPr>
        <w:t xml:space="preserve"> </w:t>
      </w:r>
      <w:r w:rsidRPr="00996312">
        <w:rPr>
          <w:vanish/>
          <w:sz w:val="8"/>
          <w:szCs w:val="10"/>
        </w:rPr>
        <w:t>drought</w:t>
      </w:r>
      <w:r w:rsidRPr="00BB4421">
        <w:rPr>
          <w:sz w:val="8"/>
          <w:szCs w:val="10"/>
        </w:rPr>
        <w:t xml:space="preserve"> </w:t>
      </w:r>
      <w:r w:rsidRPr="00996312">
        <w:rPr>
          <w:vanish/>
          <w:sz w:val="8"/>
          <w:szCs w:val="10"/>
        </w:rPr>
        <w:t>(Chamey,</w:t>
      </w:r>
      <w:r w:rsidRPr="00BB4421">
        <w:rPr>
          <w:sz w:val="8"/>
          <w:szCs w:val="10"/>
        </w:rPr>
        <w:t xml:space="preserve"> </w:t>
      </w:r>
      <w:r w:rsidRPr="00996312">
        <w:rPr>
          <w:vanish/>
          <w:sz w:val="8"/>
          <w:szCs w:val="10"/>
        </w:rPr>
        <w:t>Stone,</w:t>
      </w:r>
      <w:r w:rsidRPr="00BB4421">
        <w:rPr>
          <w:sz w:val="8"/>
          <w:szCs w:val="10"/>
        </w:rPr>
        <w:t xml:space="preserve"> </w:t>
      </w:r>
      <w:r w:rsidRPr="00996312">
        <w:rPr>
          <w:vanish/>
          <w:sz w:val="8"/>
          <w:szCs w:val="10"/>
        </w:rPr>
        <w:t>&amp;</w:t>
      </w:r>
      <w:r w:rsidRPr="00BB4421">
        <w:rPr>
          <w:sz w:val="8"/>
          <w:szCs w:val="10"/>
        </w:rPr>
        <w:t xml:space="preserve"> </w:t>
      </w:r>
      <w:r w:rsidRPr="00996312">
        <w:rPr>
          <w:vanish/>
          <w:sz w:val="8"/>
          <w:szCs w:val="10"/>
        </w:rPr>
        <w:t>Quirk,</w:t>
      </w:r>
      <w:r w:rsidRPr="00BB4421">
        <w:rPr>
          <w:sz w:val="8"/>
          <w:szCs w:val="10"/>
        </w:rPr>
        <w:t xml:space="preserve"> </w:t>
      </w:r>
      <w:r w:rsidRPr="00996312">
        <w:rPr>
          <w:vanish/>
          <w:sz w:val="8"/>
          <w:szCs w:val="10"/>
        </w:rPr>
        <w:t>1975).</w:t>
      </w:r>
      <w:r w:rsidRPr="00BB4421">
        <w:rPr>
          <w:sz w:val="8"/>
          <w:szCs w:val="10"/>
        </w:rPr>
        <w:t xml:space="preserve"> </w:t>
      </w:r>
      <w:r w:rsidRPr="00996312">
        <w:rPr>
          <w:vanish/>
          <w:sz w:val="8"/>
          <w:szCs w:val="10"/>
        </w:rPr>
        <w:t>To</w:t>
      </w:r>
      <w:r w:rsidRPr="00BB4421">
        <w:rPr>
          <w:sz w:val="8"/>
          <w:szCs w:val="10"/>
        </w:rPr>
        <w:t xml:space="preserve"> </w:t>
      </w:r>
      <w:r w:rsidRPr="00996312">
        <w:rPr>
          <w:vanish/>
          <w:sz w:val="8"/>
          <w:szCs w:val="10"/>
        </w:rPr>
        <w:t>top</w:t>
      </w:r>
      <w:r w:rsidRPr="00BB4421">
        <w:rPr>
          <w:sz w:val="8"/>
          <w:szCs w:val="10"/>
        </w:rPr>
        <w:t xml:space="preserve"> </w:t>
      </w:r>
      <w:r w:rsidRPr="00996312">
        <w:rPr>
          <w:vanish/>
          <w:sz w:val="8"/>
          <w:szCs w:val="10"/>
        </w:rPr>
        <w:t>it</w:t>
      </w:r>
      <w:r w:rsidRPr="00BB4421">
        <w:rPr>
          <w:sz w:val="8"/>
          <w:szCs w:val="10"/>
        </w:rPr>
        <w:t xml:space="preserve"> </w:t>
      </w:r>
      <w:r w:rsidRPr="00996312">
        <w:rPr>
          <w:vanish/>
          <w:sz w:val="8"/>
          <w:szCs w:val="10"/>
        </w:rPr>
        <w:t>off,</w:t>
      </w:r>
      <w:r w:rsidRPr="00BB4421">
        <w:rPr>
          <w:sz w:val="8"/>
          <w:szCs w:val="10"/>
        </w:rPr>
        <w:t xml:space="preserve"> </w:t>
      </w:r>
      <w:r w:rsidRPr="00996312">
        <w:rPr>
          <w:vanish/>
          <w:sz w:val="8"/>
          <w:szCs w:val="10"/>
        </w:rPr>
        <w:t>overgrazing</w:t>
      </w:r>
      <w:r w:rsidRPr="00BB4421">
        <w:rPr>
          <w:sz w:val="8"/>
          <w:szCs w:val="10"/>
        </w:rPr>
        <w:t xml:space="preserve"> </w:t>
      </w:r>
      <w:r w:rsidRPr="00996312">
        <w:rPr>
          <w:vanish/>
          <w:sz w:val="8"/>
          <w:szCs w:val="10"/>
        </w:rPr>
        <w:t>depletes</w:t>
      </w:r>
      <w:r w:rsidRPr="00BB4421">
        <w:rPr>
          <w:sz w:val="8"/>
          <w:szCs w:val="10"/>
        </w:rPr>
        <w:t xml:space="preserve"> </w:t>
      </w:r>
      <w:r w:rsidRPr="00996312">
        <w:rPr>
          <w:vanish/>
          <w:sz w:val="8"/>
          <w:szCs w:val="10"/>
        </w:rPr>
        <w:t>the</w:t>
      </w:r>
      <w:r w:rsidRPr="00BB4421">
        <w:rPr>
          <w:sz w:val="8"/>
          <w:szCs w:val="10"/>
        </w:rPr>
        <w:t xml:space="preserve"> </w:t>
      </w:r>
      <w:r w:rsidRPr="00996312">
        <w:rPr>
          <w:vanish/>
          <w:sz w:val="8"/>
          <w:szCs w:val="10"/>
        </w:rPr>
        <w:t>soil,</w:t>
      </w:r>
      <w:r w:rsidRPr="00BB4421">
        <w:rPr>
          <w:sz w:val="8"/>
          <w:szCs w:val="10"/>
        </w:rPr>
        <w:t xml:space="preserve"> </w:t>
      </w:r>
      <w:r w:rsidRPr="00996312">
        <w:rPr>
          <w:vanish/>
          <w:sz w:val="8"/>
          <w:szCs w:val="10"/>
        </w:rPr>
        <w:t>leading</w:t>
      </w:r>
      <w:r w:rsidRPr="00BB4421">
        <w:rPr>
          <w:sz w:val="8"/>
          <w:szCs w:val="10"/>
        </w:rPr>
        <w:t xml:space="preserve"> </w:t>
      </w:r>
      <w:r w:rsidRPr="00996312">
        <w:rPr>
          <w:vanish/>
          <w:sz w:val="8"/>
          <w:szCs w:val="10"/>
        </w:rPr>
        <w:t>to</w:t>
      </w:r>
      <w:r w:rsidRPr="00BB4421">
        <w:rPr>
          <w:sz w:val="8"/>
          <w:szCs w:val="10"/>
        </w:rPr>
        <w:t xml:space="preserve"> </w:t>
      </w:r>
      <w:r w:rsidRPr="00996312">
        <w:rPr>
          <w:vanish/>
          <w:sz w:val="8"/>
          <w:szCs w:val="10"/>
        </w:rPr>
        <w:t>augmented</w:t>
      </w:r>
      <w:r w:rsidRPr="00BB4421">
        <w:rPr>
          <w:sz w:val="8"/>
          <w:szCs w:val="10"/>
        </w:rPr>
        <w:t xml:space="preserve"> </w:t>
      </w:r>
      <w:r w:rsidRPr="00996312">
        <w:rPr>
          <w:vanish/>
          <w:sz w:val="8"/>
          <w:szCs w:val="10"/>
        </w:rPr>
        <w:t>vegetation</w:t>
      </w:r>
      <w:r w:rsidRPr="00BB4421">
        <w:rPr>
          <w:sz w:val="8"/>
          <w:szCs w:val="10"/>
        </w:rPr>
        <w:t xml:space="preserve"> </w:t>
      </w:r>
      <w:r w:rsidRPr="00996312">
        <w:rPr>
          <w:vanish/>
          <w:sz w:val="8"/>
          <w:szCs w:val="10"/>
        </w:rPr>
        <w:t>loss</w:t>
      </w:r>
      <w:r w:rsidRPr="00BB4421">
        <w:rPr>
          <w:sz w:val="8"/>
          <w:szCs w:val="10"/>
        </w:rPr>
        <w:t xml:space="preserve"> </w:t>
      </w:r>
      <w:r w:rsidRPr="00996312">
        <w:rPr>
          <w:vanish/>
          <w:sz w:val="8"/>
          <w:szCs w:val="10"/>
        </w:rPr>
        <w:t>(Anderies,</w:t>
      </w:r>
      <w:r w:rsidRPr="00BB4421">
        <w:rPr>
          <w:sz w:val="8"/>
          <w:szCs w:val="10"/>
        </w:rPr>
        <w:t xml:space="preserve"> </w:t>
      </w:r>
      <w:r w:rsidRPr="00996312">
        <w:rPr>
          <w:vanish/>
          <w:sz w:val="8"/>
          <w:szCs w:val="10"/>
        </w:rPr>
        <w:t>Janssen,</w:t>
      </w:r>
      <w:r w:rsidRPr="00BB4421">
        <w:rPr>
          <w:sz w:val="8"/>
          <w:szCs w:val="10"/>
        </w:rPr>
        <w:t xml:space="preserve"> </w:t>
      </w:r>
      <w:r w:rsidRPr="00996312">
        <w:rPr>
          <w:vanish/>
          <w:sz w:val="8"/>
          <w:szCs w:val="10"/>
        </w:rPr>
        <w:t>&amp;</w:t>
      </w:r>
      <w:r w:rsidRPr="00BB4421">
        <w:rPr>
          <w:sz w:val="8"/>
          <w:szCs w:val="10"/>
        </w:rPr>
        <w:t xml:space="preserve"> </w:t>
      </w:r>
      <w:r w:rsidRPr="00996312">
        <w:rPr>
          <w:vanish/>
          <w:sz w:val="8"/>
          <w:szCs w:val="10"/>
        </w:rPr>
        <w:t>Walker,</w:t>
      </w:r>
      <w:r w:rsidRPr="00BB4421">
        <w:rPr>
          <w:sz w:val="8"/>
          <w:szCs w:val="10"/>
        </w:rPr>
        <w:t xml:space="preserve"> </w:t>
      </w:r>
      <w:r w:rsidRPr="00996312">
        <w:rPr>
          <w:vanish/>
          <w:sz w:val="8"/>
          <w:szCs w:val="10"/>
        </w:rPr>
        <w:t>2002).</w:t>
      </w:r>
    </w:p>
    <w:p w14:paraId="5445CB19" w14:textId="77777777" w:rsidR="005D7438" w:rsidRPr="00996312" w:rsidRDefault="005D7438" w:rsidP="005D7438">
      <w:pPr>
        <w:rPr>
          <w:vanish/>
          <w:sz w:val="8"/>
          <w:szCs w:val="16"/>
        </w:rPr>
      </w:pPr>
      <w:r w:rsidRPr="00996312">
        <w:rPr>
          <w:vanish/>
          <w:sz w:val="8"/>
          <w:szCs w:val="10"/>
        </w:rPr>
        <w:t>Climate</w:t>
      </w:r>
      <w:r w:rsidRPr="00BB4421">
        <w:rPr>
          <w:sz w:val="8"/>
          <w:szCs w:val="10"/>
        </w:rPr>
        <w:t xml:space="preserve"> </w:t>
      </w:r>
      <w:r w:rsidRPr="00996312">
        <w:rPr>
          <w:vanish/>
          <w:sz w:val="8"/>
          <w:szCs w:val="10"/>
        </w:rPr>
        <w:t>change</w:t>
      </w:r>
      <w:r w:rsidRPr="00BB4421">
        <w:rPr>
          <w:sz w:val="8"/>
          <w:szCs w:val="10"/>
        </w:rPr>
        <w:t xml:space="preserve"> </w:t>
      </w:r>
      <w:r w:rsidRPr="00996312">
        <w:rPr>
          <w:vanish/>
          <w:sz w:val="8"/>
          <w:szCs w:val="10"/>
        </w:rPr>
        <w:t>often</w:t>
      </w:r>
      <w:r w:rsidRPr="00BB4421">
        <w:rPr>
          <w:sz w:val="8"/>
          <w:szCs w:val="10"/>
        </w:rPr>
        <w:t xml:space="preserve"> </w:t>
      </w:r>
      <w:r w:rsidRPr="00996312">
        <w:rPr>
          <w:vanish/>
          <w:sz w:val="8"/>
          <w:szCs w:val="10"/>
        </w:rPr>
        <w:t>also</w:t>
      </w:r>
      <w:r w:rsidRPr="00BB4421">
        <w:rPr>
          <w:sz w:val="8"/>
          <w:szCs w:val="10"/>
        </w:rPr>
        <w:t xml:space="preserve"> </w:t>
      </w:r>
      <w:r w:rsidRPr="00996312">
        <w:rPr>
          <w:vanish/>
          <w:sz w:val="8"/>
          <w:szCs w:val="10"/>
        </w:rPr>
        <w:t>increases</w:t>
      </w:r>
      <w:r w:rsidRPr="00BB4421">
        <w:rPr>
          <w:sz w:val="8"/>
          <w:szCs w:val="10"/>
        </w:rPr>
        <w:t xml:space="preserve"> </w:t>
      </w:r>
      <w:r w:rsidRPr="00996312">
        <w:rPr>
          <w:vanish/>
          <w:sz w:val="8"/>
          <w:szCs w:val="10"/>
        </w:rPr>
        <w:t>the</w:t>
      </w:r>
      <w:r w:rsidRPr="00BB4421">
        <w:rPr>
          <w:sz w:val="8"/>
          <w:szCs w:val="10"/>
        </w:rPr>
        <w:t xml:space="preserve"> </w:t>
      </w:r>
      <w:r w:rsidRPr="00996312">
        <w:rPr>
          <w:vanish/>
          <w:sz w:val="8"/>
          <w:szCs w:val="10"/>
        </w:rPr>
        <w:t>risk</w:t>
      </w:r>
      <w:r w:rsidRPr="00BB4421">
        <w:rPr>
          <w:sz w:val="8"/>
          <w:szCs w:val="10"/>
        </w:rPr>
        <w:t xml:space="preserve"> </w:t>
      </w:r>
      <w:r w:rsidRPr="00996312">
        <w:rPr>
          <w:vanish/>
          <w:sz w:val="8"/>
          <w:szCs w:val="10"/>
        </w:rPr>
        <w:t>of</w:t>
      </w:r>
      <w:r w:rsidRPr="00BB4421">
        <w:rPr>
          <w:sz w:val="8"/>
          <w:szCs w:val="10"/>
        </w:rPr>
        <w:t xml:space="preserve"> </w:t>
      </w:r>
      <w:r w:rsidRPr="00996312">
        <w:rPr>
          <w:vanish/>
          <w:sz w:val="8"/>
          <w:szCs w:val="10"/>
        </w:rPr>
        <w:t>forest</w:t>
      </w:r>
      <w:r w:rsidRPr="00BB4421">
        <w:rPr>
          <w:sz w:val="8"/>
          <w:szCs w:val="10"/>
        </w:rPr>
        <w:t xml:space="preserve"> </w:t>
      </w:r>
      <w:r w:rsidRPr="00996312">
        <w:rPr>
          <w:vanish/>
          <w:sz w:val="8"/>
          <w:szCs w:val="10"/>
        </w:rPr>
        <w:t>fires,</w:t>
      </w:r>
      <w:r w:rsidRPr="00BB4421">
        <w:rPr>
          <w:sz w:val="8"/>
          <w:szCs w:val="10"/>
        </w:rPr>
        <w:t xml:space="preserve"> </w:t>
      </w:r>
      <w:r w:rsidRPr="00996312">
        <w:rPr>
          <w:vanish/>
          <w:sz w:val="8"/>
          <w:szCs w:val="10"/>
        </w:rPr>
        <w:t>as</w:t>
      </w:r>
      <w:r w:rsidRPr="00BB4421">
        <w:rPr>
          <w:sz w:val="8"/>
          <w:szCs w:val="10"/>
        </w:rPr>
        <w:t xml:space="preserve"> </w:t>
      </w:r>
      <w:r w:rsidRPr="00996312">
        <w:rPr>
          <w:vanish/>
          <w:sz w:val="8"/>
          <w:szCs w:val="10"/>
        </w:rPr>
        <w:t>a</w:t>
      </w:r>
      <w:r w:rsidRPr="00BB4421">
        <w:rPr>
          <w:sz w:val="8"/>
          <w:szCs w:val="10"/>
        </w:rPr>
        <w:t xml:space="preserve"> </w:t>
      </w:r>
      <w:r w:rsidRPr="00996312">
        <w:rPr>
          <w:vanish/>
          <w:sz w:val="8"/>
          <w:szCs w:val="10"/>
        </w:rPr>
        <w:t>result</w:t>
      </w:r>
      <w:r w:rsidRPr="00BB4421">
        <w:rPr>
          <w:sz w:val="8"/>
          <w:szCs w:val="10"/>
        </w:rPr>
        <w:t xml:space="preserve"> </w:t>
      </w:r>
      <w:r w:rsidRPr="00996312">
        <w:rPr>
          <w:vanish/>
          <w:sz w:val="8"/>
          <w:szCs w:val="10"/>
        </w:rPr>
        <w:t>of</w:t>
      </w:r>
      <w:r w:rsidRPr="00BB4421">
        <w:rPr>
          <w:sz w:val="8"/>
          <w:szCs w:val="10"/>
        </w:rPr>
        <w:t xml:space="preserve"> </w:t>
      </w:r>
      <w:r w:rsidRPr="00996312">
        <w:rPr>
          <w:vanish/>
          <w:sz w:val="8"/>
          <w:szCs w:val="10"/>
        </w:rPr>
        <w:t>higher</w:t>
      </w:r>
      <w:r w:rsidRPr="00BB4421">
        <w:rPr>
          <w:sz w:val="8"/>
          <w:szCs w:val="10"/>
        </w:rPr>
        <w:t xml:space="preserve"> </w:t>
      </w:r>
      <w:r w:rsidRPr="00996312">
        <w:rPr>
          <w:vanish/>
          <w:sz w:val="8"/>
          <w:szCs w:val="10"/>
        </w:rPr>
        <w:t>temperatures</w:t>
      </w:r>
      <w:r w:rsidRPr="00BB4421">
        <w:rPr>
          <w:sz w:val="8"/>
          <w:szCs w:val="10"/>
        </w:rPr>
        <w:t xml:space="preserve"> </w:t>
      </w:r>
      <w:r w:rsidRPr="00996312">
        <w:rPr>
          <w:vanish/>
          <w:sz w:val="8"/>
          <w:szCs w:val="10"/>
        </w:rPr>
        <w:t>and</w:t>
      </w:r>
      <w:r w:rsidRPr="00BB4421">
        <w:rPr>
          <w:sz w:val="8"/>
          <w:szCs w:val="10"/>
        </w:rPr>
        <w:t xml:space="preserve"> </w:t>
      </w:r>
      <w:r w:rsidRPr="00996312">
        <w:rPr>
          <w:vanish/>
          <w:sz w:val="8"/>
          <w:szCs w:val="10"/>
        </w:rPr>
        <w:t>persistent</w:t>
      </w:r>
      <w:r w:rsidRPr="00BB4421">
        <w:rPr>
          <w:sz w:val="8"/>
          <w:szCs w:val="10"/>
        </w:rPr>
        <w:t xml:space="preserve"> </w:t>
      </w:r>
      <w:r w:rsidRPr="00996312">
        <w:rPr>
          <w:vanish/>
          <w:sz w:val="8"/>
          <w:szCs w:val="10"/>
        </w:rPr>
        <w:t>drought</w:t>
      </w:r>
      <w:r w:rsidRPr="00BB4421">
        <w:rPr>
          <w:sz w:val="8"/>
          <w:szCs w:val="10"/>
        </w:rPr>
        <w:t xml:space="preserve"> </w:t>
      </w:r>
      <w:r w:rsidRPr="00996312">
        <w:rPr>
          <w:vanish/>
          <w:sz w:val="8"/>
          <w:szCs w:val="10"/>
        </w:rPr>
        <w:t>conditions.</w:t>
      </w:r>
      <w:r w:rsidRPr="00BB4421">
        <w:rPr>
          <w:sz w:val="8"/>
          <w:szCs w:val="10"/>
        </w:rPr>
        <w:t xml:space="preserve"> </w:t>
      </w:r>
      <w:r w:rsidRPr="00996312">
        <w:rPr>
          <w:vanish/>
          <w:sz w:val="8"/>
          <w:szCs w:val="10"/>
        </w:rPr>
        <w:t>The</w:t>
      </w:r>
      <w:r w:rsidRPr="00BB4421">
        <w:rPr>
          <w:sz w:val="8"/>
          <w:szCs w:val="10"/>
        </w:rPr>
        <w:t xml:space="preserve"> </w:t>
      </w:r>
      <w:r w:rsidRPr="00996312">
        <w:rPr>
          <w:vanish/>
          <w:sz w:val="8"/>
          <w:szCs w:val="10"/>
        </w:rPr>
        <w:t>expectation</w:t>
      </w:r>
      <w:r w:rsidRPr="00BB4421">
        <w:rPr>
          <w:sz w:val="8"/>
          <w:szCs w:val="10"/>
        </w:rPr>
        <w:t xml:space="preserve"> </w:t>
      </w:r>
      <w:r w:rsidRPr="00996312">
        <w:rPr>
          <w:vanish/>
          <w:sz w:val="8"/>
          <w:szCs w:val="10"/>
        </w:rPr>
        <w:t>is</w:t>
      </w:r>
      <w:r w:rsidRPr="00BB4421">
        <w:rPr>
          <w:sz w:val="8"/>
          <w:szCs w:val="10"/>
        </w:rPr>
        <w:t xml:space="preserve"> </w:t>
      </w:r>
      <w:r w:rsidRPr="00996312">
        <w:rPr>
          <w:vanish/>
          <w:sz w:val="8"/>
          <w:szCs w:val="10"/>
        </w:rPr>
        <w:t>that</w:t>
      </w:r>
      <w:r w:rsidRPr="00BB4421">
        <w:rPr>
          <w:sz w:val="8"/>
          <w:szCs w:val="10"/>
        </w:rPr>
        <w:t xml:space="preserve"> </w:t>
      </w:r>
      <w:r w:rsidRPr="00996312">
        <w:rPr>
          <w:vanish/>
          <w:sz w:val="8"/>
          <w:szCs w:val="10"/>
        </w:rPr>
        <w:t>forest</w:t>
      </w:r>
      <w:r w:rsidRPr="00BB4421">
        <w:rPr>
          <w:sz w:val="8"/>
          <w:szCs w:val="10"/>
        </w:rPr>
        <w:t xml:space="preserve"> </w:t>
      </w:r>
      <w:r w:rsidRPr="00996312">
        <w:rPr>
          <w:vanish/>
          <w:sz w:val="8"/>
          <w:szCs w:val="10"/>
        </w:rPr>
        <w:t>fires</w:t>
      </w:r>
      <w:r w:rsidRPr="00BB4421">
        <w:rPr>
          <w:sz w:val="8"/>
          <w:szCs w:val="10"/>
        </w:rPr>
        <w:t xml:space="preserve"> </w:t>
      </w:r>
      <w:r w:rsidRPr="00996312">
        <w:rPr>
          <w:vanish/>
          <w:sz w:val="8"/>
          <w:szCs w:val="10"/>
        </w:rPr>
        <w:t>will</w:t>
      </w:r>
      <w:r w:rsidRPr="00BB4421">
        <w:rPr>
          <w:sz w:val="8"/>
          <w:szCs w:val="10"/>
        </w:rPr>
        <w:t xml:space="preserve"> </w:t>
      </w:r>
      <w:r w:rsidRPr="00996312">
        <w:rPr>
          <w:vanish/>
          <w:sz w:val="8"/>
          <w:szCs w:val="10"/>
        </w:rPr>
        <w:t>become</w:t>
      </w:r>
      <w:r w:rsidRPr="00BB4421">
        <w:rPr>
          <w:sz w:val="8"/>
          <w:szCs w:val="10"/>
        </w:rPr>
        <w:t xml:space="preserve"> </w:t>
      </w:r>
      <w:r w:rsidRPr="00996312">
        <w:rPr>
          <w:vanish/>
          <w:sz w:val="8"/>
          <w:szCs w:val="10"/>
        </w:rPr>
        <w:t>more</w:t>
      </w:r>
      <w:r w:rsidRPr="00BB4421">
        <w:rPr>
          <w:sz w:val="8"/>
          <w:szCs w:val="10"/>
        </w:rPr>
        <w:t xml:space="preserve"> </w:t>
      </w:r>
      <w:r w:rsidRPr="00996312">
        <w:rPr>
          <w:vanish/>
          <w:sz w:val="8"/>
          <w:szCs w:val="10"/>
        </w:rPr>
        <w:t>frequent</w:t>
      </w:r>
      <w:r w:rsidRPr="00BB4421">
        <w:rPr>
          <w:sz w:val="8"/>
          <w:szCs w:val="10"/>
        </w:rPr>
        <w:t xml:space="preserve"> </w:t>
      </w:r>
      <w:r w:rsidRPr="00996312">
        <w:rPr>
          <w:vanish/>
          <w:sz w:val="8"/>
          <w:szCs w:val="10"/>
        </w:rPr>
        <w:t>and</w:t>
      </w:r>
      <w:r w:rsidRPr="00BB4421">
        <w:rPr>
          <w:sz w:val="8"/>
          <w:szCs w:val="10"/>
        </w:rPr>
        <w:t xml:space="preserve"> </w:t>
      </w:r>
      <w:r w:rsidRPr="00996312">
        <w:rPr>
          <w:vanish/>
          <w:sz w:val="8"/>
          <w:szCs w:val="10"/>
        </w:rPr>
        <w:t>severe</w:t>
      </w:r>
      <w:r w:rsidRPr="00BB4421">
        <w:rPr>
          <w:sz w:val="8"/>
          <w:szCs w:val="10"/>
        </w:rPr>
        <w:t xml:space="preserve"> </w:t>
      </w:r>
      <w:r w:rsidRPr="00996312">
        <w:rPr>
          <w:vanish/>
          <w:sz w:val="8"/>
          <w:szCs w:val="10"/>
        </w:rPr>
        <w:t>with</w:t>
      </w:r>
      <w:r w:rsidRPr="00BB4421">
        <w:rPr>
          <w:sz w:val="8"/>
          <w:szCs w:val="10"/>
        </w:rPr>
        <w:t xml:space="preserve"> </w:t>
      </w:r>
      <w:r w:rsidRPr="00996312">
        <w:rPr>
          <w:vanish/>
          <w:sz w:val="8"/>
          <w:szCs w:val="10"/>
        </w:rPr>
        <w:t>climate</w:t>
      </w:r>
      <w:r w:rsidRPr="00BB4421">
        <w:rPr>
          <w:sz w:val="8"/>
          <w:szCs w:val="10"/>
        </w:rPr>
        <w:t xml:space="preserve"> </w:t>
      </w:r>
      <w:r w:rsidRPr="00996312">
        <w:rPr>
          <w:vanish/>
          <w:sz w:val="8"/>
          <w:szCs w:val="10"/>
        </w:rPr>
        <w:t>warming</w:t>
      </w:r>
      <w:r w:rsidRPr="00BB4421">
        <w:rPr>
          <w:sz w:val="8"/>
          <w:szCs w:val="10"/>
        </w:rPr>
        <w:t xml:space="preserve"> </w:t>
      </w:r>
      <w:r w:rsidRPr="00996312">
        <w:rPr>
          <w:vanish/>
          <w:sz w:val="8"/>
          <w:szCs w:val="10"/>
        </w:rPr>
        <w:t>and</w:t>
      </w:r>
      <w:r w:rsidRPr="00BB4421">
        <w:rPr>
          <w:sz w:val="8"/>
          <w:szCs w:val="10"/>
        </w:rPr>
        <w:t xml:space="preserve"> </w:t>
      </w:r>
      <w:r w:rsidRPr="00996312">
        <w:rPr>
          <w:vanish/>
          <w:sz w:val="8"/>
          <w:szCs w:val="10"/>
        </w:rPr>
        <w:t>drought</w:t>
      </w:r>
      <w:r w:rsidRPr="00BB4421">
        <w:rPr>
          <w:sz w:val="8"/>
          <w:szCs w:val="10"/>
        </w:rPr>
        <w:t xml:space="preserve"> </w:t>
      </w:r>
      <w:r w:rsidRPr="00996312">
        <w:rPr>
          <w:vanish/>
          <w:sz w:val="8"/>
          <w:szCs w:val="10"/>
        </w:rPr>
        <w:t>(Scholze,</w:t>
      </w:r>
      <w:r w:rsidRPr="00BB4421">
        <w:rPr>
          <w:sz w:val="8"/>
          <w:szCs w:val="10"/>
        </w:rPr>
        <w:t xml:space="preserve"> </w:t>
      </w:r>
      <w:r w:rsidRPr="00996312">
        <w:rPr>
          <w:vanish/>
          <w:sz w:val="8"/>
          <w:szCs w:val="10"/>
        </w:rPr>
        <w:t>Knorr,</w:t>
      </w:r>
      <w:r w:rsidRPr="00BB4421">
        <w:rPr>
          <w:sz w:val="8"/>
          <w:szCs w:val="10"/>
        </w:rPr>
        <w:t xml:space="preserve"> </w:t>
      </w:r>
      <w:r w:rsidRPr="00996312">
        <w:rPr>
          <w:vanish/>
          <w:sz w:val="8"/>
          <w:szCs w:val="10"/>
        </w:rPr>
        <w:t>Arnell,</w:t>
      </w:r>
      <w:r w:rsidRPr="00BB4421">
        <w:rPr>
          <w:sz w:val="8"/>
          <w:szCs w:val="10"/>
        </w:rPr>
        <w:t xml:space="preserve"> </w:t>
      </w:r>
      <w:r w:rsidRPr="00996312">
        <w:rPr>
          <w:vanish/>
          <w:sz w:val="8"/>
          <w:szCs w:val="10"/>
        </w:rPr>
        <w:t>&amp;</w:t>
      </w:r>
      <w:r w:rsidRPr="00BB4421">
        <w:rPr>
          <w:sz w:val="8"/>
          <w:szCs w:val="10"/>
        </w:rPr>
        <w:t xml:space="preserve"> </w:t>
      </w:r>
      <w:r w:rsidRPr="00996312">
        <w:rPr>
          <w:vanish/>
          <w:sz w:val="8"/>
          <w:szCs w:val="10"/>
        </w:rPr>
        <w:t>Prentice,</w:t>
      </w:r>
      <w:r w:rsidRPr="00BB4421">
        <w:rPr>
          <w:sz w:val="8"/>
          <w:szCs w:val="10"/>
        </w:rPr>
        <w:t xml:space="preserve"> </w:t>
      </w:r>
      <w:r w:rsidRPr="00996312">
        <w:rPr>
          <w:vanish/>
          <w:sz w:val="8"/>
          <w:szCs w:val="10"/>
        </w:rPr>
        <w:t>2006),</w:t>
      </w:r>
      <w:r w:rsidRPr="00BB4421">
        <w:rPr>
          <w:sz w:val="8"/>
          <w:szCs w:val="10"/>
        </w:rPr>
        <w:t xml:space="preserve"> </w:t>
      </w:r>
      <w:r w:rsidRPr="00996312">
        <w:rPr>
          <w:vanish/>
          <w:sz w:val="8"/>
          <w:szCs w:val="10"/>
        </w:rPr>
        <w:t>a</w:t>
      </w:r>
      <w:r w:rsidRPr="00BB4421">
        <w:rPr>
          <w:sz w:val="8"/>
          <w:szCs w:val="10"/>
        </w:rPr>
        <w:t xml:space="preserve"> </w:t>
      </w:r>
      <w:r w:rsidRPr="00996312">
        <w:rPr>
          <w:vanish/>
          <w:sz w:val="8"/>
          <w:szCs w:val="10"/>
        </w:rPr>
        <w:t>trend</w:t>
      </w:r>
      <w:r w:rsidRPr="00BB4421">
        <w:rPr>
          <w:sz w:val="8"/>
          <w:szCs w:val="10"/>
        </w:rPr>
        <w:t xml:space="preserve"> </w:t>
      </w:r>
      <w:r w:rsidRPr="00996312">
        <w:rPr>
          <w:vanish/>
          <w:sz w:val="8"/>
          <w:szCs w:val="10"/>
        </w:rPr>
        <w:t>for</w:t>
      </w:r>
      <w:r w:rsidRPr="00BB4421">
        <w:rPr>
          <w:sz w:val="8"/>
          <w:szCs w:val="10"/>
        </w:rPr>
        <w:t xml:space="preserve"> </w:t>
      </w:r>
      <w:r w:rsidRPr="00996312">
        <w:rPr>
          <w:vanish/>
          <w:sz w:val="8"/>
          <w:szCs w:val="10"/>
        </w:rPr>
        <w:t>which</w:t>
      </w:r>
      <w:r w:rsidRPr="00BB4421">
        <w:rPr>
          <w:sz w:val="8"/>
          <w:szCs w:val="10"/>
        </w:rPr>
        <w:t xml:space="preserve"> </w:t>
      </w:r>
      <w:r w:rsidRPr="00996312">
        <w:rPr>
          <w:vanish/>
          <w:sz w:val="8"/>
          <w:szCs w:val="10"/>
        </w:rPr>
        <w:t>we</w:t>
      </w:r>
      <w:r w:rsidRPr="00BB4421">
        <w:rPr>
          <w:sz w:val="8"/>
          <w:szCs w:val="10"/>
        </w:rPr>
        <w:t xml:space="preserve"> </w:t>
      </w:r>
      <w:r w:rsidRPr="00996312">
        <w:rPr>
          <w:vanish/>
          <w:sz w:val="8"/>
          <w:szCs w:val="10"/>
        </w:rPr>
        <w:t>have</w:t>
      </w:r>
      <w:r w:rsidRPr="00BB4421">
        <w:rPr>
          <w:sz w:val="8"/>
          <w:szCs w:val="10"/>
        </w:rPr>
        <w:t xml:space="preserve"> </w:t>
      </w:r>
      <w:r w:rsidRPr="00996312">
        <w:rPr>
          <w:vanish/>
          <w:sz w:val="8"/>
          <w:szCs w:val="10"/>
        </w:rPr>
        <w:t>already</w:t>
      </w:r>
      <w:r w:rsidRPr="00BB4421">
        <w:rPr>
          <w:sz w:val="8"/>
          <w:szCs w:val="10"/>
        </w:rPr>
        <w:t xml:space="preserve"> </w:t>
      </w:r>
      <w:r w:rsidRPr="00996312">
        <w:rPr>
          <w:vanish/>
          <w:sz w:val="8"/>
          <w:szCs w:val="10"/>
        </w:rPr>
        <w:t>seen</w:t>
      </w:r>
      <w:r w:rsidRPr="00BB4421">
        <w:rPr>
          <w:sz w:val="8"/>
          <w:szCs w:val="10"/>
        </w:rPr>
        <w:t xml:space="preserve"> </w:t>
      </w:r>
      <w:r w:rsidRPr="00996312">
        <w:rPr>
          <w:vanish/>
          <w:sz w:val="8"/>
          <w:szCs w:val="10"/>
        </w:rPr>
        <w:t>evidence</w:t>
      </w:r>
      <w:r w:rsidRPr="00BB4421">
        <w:rPr>
          <w:sz w:val="8"/>
          <w:szCs w:val="10"/>
        </w:rPr>
        <w:t xml:space="preserve"> </w:t>
      </w:r>
      <w:r w:rsidRPr="00996312">
        <w:rPr>
          <w:vanish/>
          <w:sz w:val="8"/>
          <w:szCs w:val="10"/>
        </w:rPr>
        <w:t>(Allen</w:t>
      </w:r>
      <w:r w:rsidRPr="00BB4421">
        <w:rPr>
          <w:sz w:val="8"/>
          <w:szCs w:val="10"/>
        </w:rPr>
        <w:t xml:space="preserve"> </w:t>
      </w:r>
      <w:r w:rsidRPr="00996312">
        <w:rPr>
          <w:vanish/>
          <w:sz w:val="8"/>
          <w:szCs w:val="10"/>
        </w:rPr>
        <w:t>et</w:t>
      </w:r>
      <w:r w:rsidRPr="00BB4421">
        <w:rPr>
          <w:sz w:val="8"/>
          <w:szCs w:val="10"/>
        </w:rPr>
        <w:t xml:space="preserve"> </w:t>
      </w:r>
      <w:r w:rsidRPr="00996312">
        <w:rPr>
          <w:vanish/>
          <w:sz w:val="8"/>
          <w:szCs w:val="10"/>
        </w:rPr>
        <w:t>al.,</w:t>
      </w:r>
      <w:r w:rsidRPr="00BB4421">
        <w:rPr>
          <w:sz w:val="8"/>
          <w:szCs w:val="10"/>
        </w:rPr>
        <w:t xml:space="preserve"> </w:t>
      </w:r>
      <w:r w:rsidRPr="00996312">
        <w:rPr>
          <w:vanish/>
          <w:sz w:val="8"/>
          <w:szCs w:val="10"/>
        </w:rPr>
        <w:t>2010).</w:t>
      </w:r>
      <w:r w:rsidRPr="00BB4421">
        <w:rPr>
          <w:sz w:val="8"/>
          <w:szCs w:val="10"/>
        </w:rPr>
        <w:t xml:space="preserve"> </w:t>
      </w:r>
      <w:r w:rsidRPr="00996312">
        <w:rPr>
          <w:vanish/>
          <w:sz w:val="8"/>
          <w:szCs w:val="10"/>
        </w:rPr>
        <w:t>Tragically,</w:t>
      </w:r>
      <w:r w:rsidRPr="00BB4421">
        <w:rPr>
          <w:sz w:val="8"/>
          <w:szCs w:val="10"/>
        </w:rPr>
        <w:t xml:space="preserve"> </w:t>
      </w:r>
      <w:r w:rsidRPr="00996312">
        <w:rPr>
          <w:vanish/>
          <w:sz w:val="8"/>
          <w:szCs w:val="10"/>
        </w:rPr>
        <w:t>the</w:t>
      </w:r>
      <w:r w:rsidRPr="00BB4421">
        <w:rPr>
          <w:sz w:val="8"/>
          <w:szCs w:val="10"/>
        </w:rPr>
        <w:t xml:space="preserve"> </w:t>
      </w:r>
      <w:r w:rsidRPr="00996312">
        <w:rPr>
          <w:vanish/>
          <w:sz w:val="8"/>
          <w:szCs w:val="10"/>
        </w:rPr>
        <w:t>increased</w:t>
      </w:r>
      <w:r w:rsidRPr="00BB4421">
        <w:rPr>
          <w:sz w:val="8"/>
          <w:szCs w:val="10"/>
        </w:rPr>
        <w:t xml:space="preserve"> </w:t>
      </w:r>
      <w:r w:rsidRPr="00996312">
        <w:rPr>
          <w:vanish/>
          <w:sz w:val="8"/>
          <w:szCs w:val="10"/>
        </w:rPr>
        <w:t>severity</w:t>
      </w:r>
      <w:r w:rsidRPr="00BB4421">
        <w:rPr>
          <w:sz w:val="8"/>
          <w:szCs w:val="10"/>
        </w:rPr>
        <w:t xml:space="preserve"> </w:t>
      </w:r>
      <w:r w:rsidRPr="00996312">
        <w:rPr>
          <w:vanish/>
          <w:sz w:val="8"/>
          <w:szCs w:val="10"/>
        </w:rPr>
        <w:t>and</w:t>
      </w:r>
      <w:r w:rsidRPr="00BB4421">
        <w:rPr>
          <w:sz w:val="8"/>
          <w:szCs w:val="10"/>
        </w:rPr>
        <w:t xml:space="preserve"> </w:t>
      </w:r>
      <w:r w:rsidRPr="00996312">
        <w:rPr>
          <w:vanish/>
          <w:sz w:val="8"/>
          <w:szCs w:val="10"/>
        </w:rPr>
        <w:t>risk</w:t>
      </w:r>
      <w:r w:rsidRPr="00BB4421">
        <w:rPr>
          <w:sz w:val="8"/>
          <w:szCs w:val="10"/>
        </w:rPr>
        <w:t xml:space="preserve"> </w:t>
      </w:r>
      <w:r w:rsidRPr="00996312">
        <w:rPr>
          <w:vanish/>
          <w:sz w:val="8"/>
          <w:szCs w:val="10"/>
        </w:rPr>
        <w:t>of</w:t>
      </w:r>
      <w:r w:rsidRPr="00BB4421">
        <w:rPr>
          <w:sz w:val="8"/>
          <w:szCs w:val="10"/>
        </w:rPr>
        <w:t xml:space="preserve"> </w:t>
      </w:r>
      <w:r w:rsidRPr="00996312">
        <w:rPr>
          <w:vanish/>
          <w:sz w:val="8"/>
          <w:szCs w:val="10"/>
        </w:rPr>
        <w:t>Southern</w:t>
      </w:r>
      <w:r w:rsidRPr="00BB4421">
        <w:rPr>
          <w:sz w:val="8"/>
          <w:szCs w:val="10"/>
        </w:rPr>
        <w:t xml:space="preserve"> </w:t>
      </w:r>
      <w:r w:rsidRPr="00996312">
        <w:rPr>
          <w:vanish/>
          <w:sz w:val="8"/>
          <w:szCs w:val="10"/>
        </w:rPr>
        <w:t>California</w:t>
      </w:r>
      <w:r w:rsidRPr="00BB4421">
        <w:rPr>
          <w:sz w:val="8"/>
          <w:szCs w:val="10"/>
        </w:rPr>
        <w:t xml:space="preserve"> </w:t>
      </w:r>
      <w:r w:rsidRPr="00996312">
        <w:rPr>
          <w:vanish/>
          <w:sz w:val="8"/>
          <w:szCs w:val="10"/>
        </w:rPr>
        <w:t>wildfires</w:t>
      </w:r>
      <w:r w:rsidRPr="00BB4421">
        <w:rPr>
          <w:sz w:val="8"/>
          <w:szCs w:val="10"/>
        </w:rPr>
        <w:t xml:space="preserve"> </w:t>
      </w:r>
      <w:r w:rsidRPr="00996312">
        <w:rPr>
          <w:vanish/>
          <w:sz w:val="8"/>
          <w:szCs w:val="10"/>
        </w:rPr>
        <w:t>recently</w:t>
      </w:r>
      <w:r w:rsidRPr="00BB4421">
        <w:rPr>
          <w:sz w:val="8"/>
          <w:szCs w:val="10"/>
        </w:rPr>
        <w:t xml:space="preserve"> </w:t>
      </w:r>
      <w:r w:rsidRPr="00996312">
        <w:rPr>
          <w:vanish/>
          <w:sz w:val="8"/>
          <w:szCs w:val="10"/>
        </w:rPr>
        <w:t>predicted</w:t>
      </w:r>
      <w:r w:rsidRPr="00BB4421">
        <w:rPr>
          <w:sz w:val="8"/>
          <w:szCs w:val="10"/>
        </w:rPr>
        <w:t xml:space="preserve"> </w:t>
      </w:r>
      <w:r w:rsidRPr="00996312">
        <w:rPr>
          <w:vanish/>
          <w:sz w:val="8"/>
          <w:szCs w:val="10"/>
        </w:rPr>
        <w:t>by</w:t>
      </w:r>
      <w:r w:rsidRPr="00BB4421">
        <w:rPr>
          <w:sz w:val="8"/>
          <w:szCs w:val="10"/>
        </w:rPr>
        <w:t xml:space="preserve"> </w:t>
      </w:r>
      <w:r w:rsidRPr="00996312">
        <w:rPr>
          <w:vanish/>
          <w:sz w:val="8"/>
          <w:szCs w:val="10"/>
        </w:rPr>
        <w:t>climate</w:t>
      </w:r>
      <w:r w:rsidRPr="00BB4421">
        <w:rPr>
          <w:sz w:val="8"/>
          <w:szCs w:val="10"/>
        </w:rPr>
        <w:t xml:space="preserve"> </w:t>
      </w:r>
      <w:r w:rsidRPr="00996312">
        <w:rPr>
          <w:vanish/>
          <w:sz w:val="8"/>
          <w:szCs w:val="10"/>
        </w:rPr>
        <w:t>scientists</w:t>
      </w:r>
      <w:r w:rsidRPr="00BB4421">
        <w:rPr>
          <w:sz w:val="8"/>
          <w:szCs w:val="10"/>
        </w:rPr>
        <w:t xml:space="preserve"> </w:t>
      </w:r>
      <w:r w:rsidRPr="00996312">
        <w:rPr>
          <w:vanish/>
          <w:sz w:val="8"/>
          <w:szCs w:val="10"/>
        </w:rPr>
        <w:t>(Jin</w:t>
      </w:r>
      <w:r w:rsidRPr="00BB4421">
        <w:rPr>
          <w:sz w:val="8"/>
          <w:szCs w:val="10"/>
        </w:rPr>
        <w:t xml:space="preserve"> </w:t>
      </w:r>
      <w:r w:rsidRPr="00996312">
        <w:rPr>
          <w:vanish/>
          <w:sz w:val="8"/>
          <w:szCs w:val="10"/>
        </w:rPr>
        <w:t>et</w:t>
      </w:r>
      <w:r w:rsidRPr="00BB4421">
        <w:rPr>
          <w:sz w:val="8"/>
          <w:szCs w:val="10"/>
        </w:rPr>
        <w:t xml:space="preserve"> </w:t>
      </w:r>
      <w:r w:rsidRPr="00996312">
        <w:rPr>
          <w:vanish/>
          <w:sz w:val="8"/>
          <w:szCs w:val="10"/>
        </w:rPr>
        <w:t>al.,</w:t>
      </w:r>
      <w:r w:rsidRPr="00BB4421">
        <w:rPr>
          <w:sz w:val="8"/>
          <w:szCs w:val="10"/>
        </w:rPr>
        <w:t xml:space="preserve"> </w:t>
      </w:r>
      <w:r w:rsidRPr="00996312">
        <w:rPr>
          <w:vanish/>
          <w:sz w:val="8"/>
          <w:szCs w:val="10"/>
        </w:rPr>
        <w:t>2015),</w:t>
      </w:r>
      <w:r w:rsidRPr="00BB4421">
        <w:rPr>
          <w:sz w:val="8"/>
          <w:szCs w:val="10"/>
        </w:rPr>
        <w:t xml:space="preserve"> </w:t>
      </w:r>
      <w:r w:rsidRPr="00996312">
        <w:rPr>
          <w:vanish/>
          <w:sz w:val="8"/>
          <w:szCs w:val="10"/>
        </w:rPr>
        <w:t>was</w:t>
      </w:r>
      <w:r w:rsidRPr="00BB4421">
        <w:rPr>
          <w:sz w:val="8"/>
          <w:szCs w:val="10"/>
        </w:rPr>
        <w:t xml:space="preserve"> </w:t>
      </w:r>
      <w:r w:rsidRPr="00996312">
        <w:rPr>
          <w:vanish/>
          <w:sz w:val="8"/>
          <w:szCs w:val="10"/>
        </w:rPr>
        <w:t>realized</w:t>
      </w:r>
      <w:r w:rsidRPr="00BB4421">
        <w:rPr>
          <w:sz w:val="8"/>
          <w:szCs w:val="10"/>
        </w:rPr>
        <w:t xml:space="preserve"> </w:t>
      </w:r>
      <w:r w:rsidRPr="00996312">
        <w:rPr>
          <w:vanish/>
          <w:sz w:val="8"/>
          <w:szCs w:val="10"/>
        </w:rPr>
        <w:t>in</w:t>
      </w:r>
      <w:r w:rsidRPr="00BB4421">
        <w:rPr>
          <w:sz w:val="8"/>
          <w:szCs w:val="10"/>
        </w:rPr>
        <w:t xml:space="preserve"> </w:t>
      </w:r>
      <w:r w:rsidRPr="00996312">
        <w:rPr>
          <w:vanish/>
          <w:sz w:val="8"/>
          <w:szCs w:val="10"/>
        </w:rPr>
        <w:t>December</w:t>
      </w:r>
      <w:r w:rsidRPr="00BB4421">
        <w:rPr>
          <w:sz w:val="8"/>
          <w:szCs w:val="10"/>
        </w:rPr>
        <w:t xml:space="preserve"> </w:t>
      </w:r>
      <w:r w:rsidRPr="00996312">
        <w:rPr>
          <w:vanish/>
          <w:sz w:val="8"/>
          <w:szCs w:val="10"/>
        </w:rPr>
        <w:t>2017,</w:t>
      </w:r>
      <w:r w:rsidRPr="00BB4421">
        <w:rPr>
          <w:sz w:val="8"/>
          <w:szCs w:val="10"/>
        </w:rPr>
        <w:t xml:space="preserve"> </w:t>
      </w:r>
      <w:r w:rsidRPr="00996312">
        <w:rPr>
          <w:vanish/>
          <w:sz w:val="8"/>
          <w:szCs w:val="10"/>
        </w:rPr>
        <w:t>with</w:t>
      </w:r>
      <w:r w:rsidRPr="00BB4421">
        <w:rPr>
          <w:sz w:val="8"/>
          <w:szCs w:val="10"/>
        </w:rPr>
        <w:t xml:space="preserve"> </w:t>
      </w:r>
      <w:r w:rsidRPr="00996312">
        <w:rPr>
          <w:vanish/>
          <w:sz w:val="8"/>
          <w:szCs w:val="10"/>
        </w:rPr>
        <w:t>the</w:t>
      </w:r>
      <w:r w:rsidRPr="00BB4421">
        <w:rPr>
          <w:sz w:val="8"/>
          <w:szCs w:val="10"/>
        </w:rPr>
        <w:t xml:space="preserve"> </w:t>
      </w:r>
      <w:r w:rsidRPr="00996312">
        <w:rPr>
          <w:vanish/>
          <w:sz w:val="8"/>
          <w:szCs w:val="10"/>
        </w:rPr>
        <w:t>largest</w:t>
      </w:r>
      <w:r w:rsidRPr="00BB4421">
        <w:rPr>
          <w:sz w:val="8"/>
          <w:szCs w:val="10"/>
        </w:rPr>
        <w:t xml:space="preserve"> </w:t>
      </w:r>
      <w:r w:rsidRPr="00996312">
        <w:rPr>
          <w:vanish/>
          <w:sz w:val="8"/>
          <w:szCs w:val="10"/>
        </w:rPr>
        <w:t>fire</w:t>
      </w:r>
      <w:r w:rsidRPr="00BB4421">
        <w:rPr>
          <w:sz w:val="8"/>
          <w:szCs w:val="10"/>
        </w:rPr>
        <w:t xml:space="preserve"> </w:t>
      </w:r>
      <w:r w:rsidRPr="00996312">
        <w:rPr>
          <w:vanish/>
          <w:sz w:val="8"/>
          <w:szCs w:val="10"/>
        </w:rPr>
        <w:t>in</w:t>
      </w:r>
      <w:r w:rsidRPr="00BB4421">
        <w:rPr>
          <w:sz w:val="8"/>
          <w:szCs w:val="10"/>
        </w:rPr>
        <w:t xml:space="preserve"> </w:t>
      </w:r>
      <w:r w:rsidRPr="00996312">
        <w:rPr>
          <w:vanish/>
          <w:sz w:val="8"/>
          <w:szCs w:val="10"/>
        </w:rPr>
        <w:t>the</w:t>
      </w:r>
      <w:r w:rsidRPr="00BB4421">
        <w:rPr>
          <w:sz w:val="8"/>
          <w:szCs w:val="10"/>
        </w:rPr>
        <w:t xml:space="preserve"> </w:t>
      </w:r>
      <w:r w:rsidRPr="00996312">
        <w:rPr>
          <w:vanish/>
          <w:sz w:val="8"/>
          <w:szCs w:val="10"/>
        </w:rPr>
        <w:t>history</w:t>
      </w:r>
      <w:r w:rsidRPr="00BB4421">
        <w:rPr>
          <w:sz w:val="8"/>
          <w:szCs w:val="10"/>
        </w:rPr>
        <w:t xml:space="preserve"> </w:t>
      </w:r>
      <w:r w:rsidRPr="00996312">
        <w:rPr>
          <w:vanish/>
          <w:sz w:val="8"/>
          <w:szCs w:val="10"/>
        </w:rPr>
        <w:t>of</w:t>
      </w:r>
      <w:r w:rsidRPr="00BB4421">
        <w:rPr>
          <w:sz w:val="8"/>
          <w:szCs w:val="10"/>
        </w:rPr>
        <w:t xml:space="preserve"> </w:t>
      </w:r>
      <w:r w:rsidRPr="00996312">
        <w:rPr>
          <w:vanish/>
          <w:sz w:val="8"/>
          <w:szCs w:val="10"/>
        </w:rPr>
        <w:t>California</w:t>
      </w:r>
      <w:r w:rsidRPr="00BB4421">
        <w:rPr>
          <w:sz w:val="8"/>
          <w:szCs w:val="10"/>
        </w:rPr>
        <w:t xml:space="preserve"> </w:t>
      </w:r>
      <w:r w:rsidRPr="00996312">
        <w:rPr>
          <w:vanish/>
          <w:sz w:val="8"/>
          <w:szCs w:val="10"/>
        </w:rPr>
        <w:t>(the</w:t>
      </w:r>
      <w:r w:rsidRPr="00BB4421">
        <w:rPr>
          <w:sz w:val="8"/>
          <w:szCs w:val="10"/>
        </w:rPr>
        <w:t xml:space="preserve"> </w:t>
      </w:r>
      <w:r w:rsidRPr="00996312">
        <w:rPr>
          <w:vanish/>
          <w:sz w:val="8"/>
          <w:szCs w:val="10"/>
        </w:rPr>
        <w:t>“Thomas</w:t>
      </w:r>
      <w:r w:rsidRPr="00BB4421">
        <w:rPr>
          <w:sz w:val="8"/>
          <w:szCs w:val="10"/>
        </w:rPr>
        <w:t xml:space="preserve"> </w:t>
      </w:r>
      <w:r w:rsidRPr="00996312">
        <w:rPr>
          <w:vanish/>
          <w:sz w:val="8"/>
          <w:szCs w:val="10"/>
        </w:rPr>
        <w:t>fire”</w:t>
      </w:r>
      <w:r w:rsidRPr="00BB4421">
        <w:rPr>
          <w:sz w:val="8"/>
          <w:szCs w:val="10"/>
        </w:rPr>
        <w:t xml:space="preserve"> </w:t>
      </w:r>
      <w:r w:rsidRPr="00996312">
        <w:rPr>
          <w:vanish/>
          <w:sz w:val="8"/>
          <w:szCs w:val="10"/>
        </w:rPr>
        <w:t>that</w:t>
      </w:r>
      <w:r w:rsidRPr="00BB4421">
        <w:rPr>
          <w:sz w:val="8"/>
          <w:szCs w:val="10"/>
        </w:rPr>
        <w:t xml:space="preserve"> </w:t>
      </w:r>
      <w:r w:rsidRPr="00996312">
        <w:rPr>
          <w:vanish/>
          <w:sz w:val="8"/>
          <w:szCs w:val="10"/>
        </w:rPr>
        <w:t>burned</w:t>
      </w:r>
      <w:r w:rsidRPr="00BB4421">
        <w:rPr>
          <w:sz w:val="8"/>
          <w:szCs w:val="10"/>
        </w:rPr>
        <w:t xml:space="preserve"> </w:t>
      </w:r>
      <w:r w:rsidRPr="00996312">
        <w:rPr>
          <w:vanish/>
          <w:sz w:val="8"/>
          <w:szCs w:val="10"/>
        </w:rPr>
        <w:t>282,000</w:t>
      </w:r>
      <w:r w:rsidRPr="00BB4421">
        <w:rPr>
          <w:sz w:val="8"/>
          <w:szCs w:val="10"/>
        </w:rPr>
        <w:t xml:space="preserve"> </w:t>
      </w:r>
      <w:r w:rsidRPr="00996312">
        <w:rPr>
          <w:vanish/>
          <w:sz w:val="8"/>
          <w:szCs w:val="10"/>
        </w:rPr>
        <w:t>acres,</w:t>
      </w:r>
      <w:r w:rsidRPr="00BB4421">
        <w:rPr>
          <w:sz w:val="8"/>
          <w:szCs w:val="10"/>
        </w:rPr>
        <w:t xml:space="preserve"> </w:t>
      </w:r>
      <w:r w:rsidRPr="00996312">
        <w:rPr>
          <w:vanish/>
          <w:sz w:val="8"/>
          <w:szCs w:val="10"/>
        </w:rPr>
        <w:t>https://www.vox.com/2017/12/27/16822180/thomas-fire-california-largest-wildfire).</w:t>
      </w:r>
      <w:r w:rsidRPr="00BB4421">
        <w:rPr>
          <w:sz w:val="8"/>
          <w:szCs w:val="10"/>
        </w:rPr>
        <w:t xml:space="preserve"> </w:t>
      </w:r>
      <w:r w:rsidRPr="00996312">
        <w:rPr>
          <w:rStyle w:val="StyleUnderline"/>
          <w:vanish/>
        </w:rPr>
        <w:t>This</w:t>
      </w:r>
      <w:r w:rsidRPr="003E2385">
        <w:rPr>
          <w:rStyle w:val="StyleUnderline"/>
        </w:rPr>
        <w:t xml:space="preserve"> </w:t>
      </w:r>
      <w:r w:rsidRPr="00996312">
        <w:rPr>
          <w:rStyle w:val="StyleUnderline"/>
          <w:vanish/>
        </w:rPr>
        <w:t>catastrophic</w:t>
      </w:r>
      <w:r w:rsidRPr="003E2385">
        <w:rPr>
          <w:rStyle w:val="StyleUnderline"/>
        </w:rPr>
        <w:t xml:space="preserve"> </w:t>
      </w:r>
      <w:r w:rsidRPr="00996312">
        <w:rPr>
          <w:rStyle w:val="StyleUnderline"/>
          <w:vanish/>
        </w:rPr>
        <w:t>fire</w:t>
      </w:r>
      <w:r w:rsidRPr="003E2385">
        <w:rPr>
          <w:rStyle w:val="StyleUnderline"/>
        </w:rPr>
        <w:t xml:space="preserve"> </w:t>
      </w:r>
      <w:r w:rsidRPr="00996312">
        <w:rPr>
          <w:rStyle w:val="StyleUnderline"/>
          <w:vanish/>
        </w:rPr>
        <w:t>embodies</w:t>
      </w:r>
      <w:r w:rsidRPr="003E2385">
        <w:rPr>
          <w:rStyle w:val="StyleUnderline"/>
        </w:rPr>
        <w:t xml:space="preserve"> </w:t>
      </w:r>
      <w:r w:rsidRPr="00996312">
        <w:rPr>
          <w:rStyle w:val="StyleUnderline"/>
          <w:vanish/>
        </w:rPr>
        <w:t>the</w:t>
      </w:r>
      <w:r w:rsidRPr="003E2385">
        <w:rPr>
          <w:rStyle w:val="StyleUnderline"/>
        </w:rPr>
        <w:t xml:space="preserve"> </w:t>
      </w:r>
      <w:r w:rsidRPr="00996312">
        <w:rPr>
          <w:rStyle w:val="StyleUnderline"/>
          <w:vanish/>
        </w:rPr>
        <w:t>sorts</w:t>
      </w:r>
      <w:r w:rsidRPr="003E2385">
        <w:rPr>
          <w:rStyle w:val="StyleUnderline"/>
        </w:rPr>
        <w:t xml:space="preserve"> </w:t>
      </w:r>
      <w:r w:rsidRPr="00996312">
        <w:rPr>
          <w:rStyle w:val="StyleUnderline"/>
          <w:vanish/>
        </w:rPr>
        <w:t>of</w:t>
      </w:r>
      <w:r w:rsidRPr="003E2385">
        <w:rPr>
          <w:rStyle w:val="StyleUnderline"/>
        </w:rPr>
        <w:t xml:space="preserve"> </w:t>
      </w:r>
      <w:r w:rsidRPr="00996312">
        <w:rPr>
          <w:rStyle w:val="StyleUnderline"/>
          <w:vanish/>
        </w:rPr>
        <w:t>positive</w:t>
      </w:r>
      <w:r w:rsidRPr="003E2385">
        <w:rPr>
          <w:rStyle w:val="StyleUnderline"/>
        </w:rPr>
        <w:t xml:space="preserve"> </w:t>
      </w:r>
      <w:r w:rsidRPr="00996312">
        <w:rPr>
          <w:rStyle w:val="StyleUnderline"/>
          <w:vanish/>
        </w:rPr>
        <w:t>feedbacks</w:t>
      </w:r>
      <w:r w:rsidRPr="003E2385">
        <w:rPr>
          <w:rStyle w:val="StyleUnderline"/>
        </w:rPr>
        <w:t xml:space="preserve"> </w:t>
      </w:r>
      <w:r w:rsidRPr="00996312">
        <w:rPr>
          <w:rStyle w:val="StyleUnderline"/>
          <w:vanish/>
        </w:rPr>
        <w:t>and</w:t>
      </w:r>
      <w:r w:rsidRPr="003E2385">
        <w:rPr>
          <w:rStyle w:val="StyleUnderline"/>
        </w:rPr>
        <w:t xml:space="preserve"> </w:t>
      </w:r>
      <w:r w:rsidRPr="00996312">
        <w:rPr>
          <w:rStyle w:val="StyleUnderline"/>
          <w:vanish/>
        </w:rPr>
        <w:t>interacting</w:t>
      </w:r>
      <w:r w:rsidRPr="003E2385">
        <w:rPr>
          <w:rStyle w:val="StyleUnderline"/>
        </w:rPr>
        <w:t xml:space="preserve"> </w:t>
      </w:r>
      <w:r w:rsidRPr="00996312">
        <w:rPr>
          <w:rStyle w:val="StyleUnderline"/>
          <w:vanish/>
        </w:rPr>
        <w:t>factors</w:t>
      </w:r>
      <w:r w:rsidRPr="003E2385">
        <w:rPr>
          <w:rStyle w:val="StyleUnderline"/>
        </w:rPr>
        <w:t xml:space="preserve">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w:t>
      </w:r>
      <w:r w:rsidRPr="00996312">
        <w:rPr>
          <w:rStyle w:val="StyleUnderline"/>
          <w:vanish/>
        </w:rPr>
        <w:t>a</w:t>
      </w:r>
      <w:r w:rsidRPr="003E2385">
        <w:rPr>
          <w:rStyle w:val="StyleUnderline"/>
        </w:rPr>
        <w:t xml:space="preserve"> </w:t>
      </w:r>
      <w:r w:rsidRPr="00996312">
        <w:rPr>
          <w:rStyle w:val="StyleUnderline"/>
          <w:vanish/>
        </w:rPr>
        <w:t>true</w:t>
      </w:r>
      <w:r w:rsidRPr="003E2385">
        <w:rPr>
          <w:rStyle w:val="StyleUnderline"/>
        </w:rPr>
        <w:t xml:space="preserve"> </w:t>
      </w:r>
      <w:r w:rsidRPr="001B6CFE">
        <w:rPr>
          <w:rStyle w:val="Emphasis"/>
          <w:highlight w:val="cyan"/>
        </w:rPr>
        <w:t>apocalyptic event</w:t>
      </w:r>
      <w:r w:rsidRPr="00996312">
        <w:rPr>
          <w:vanish/>
          <w:sz w:val="8"/>
          <w:szCs w:val="16"/>
        </w:rPr>
        <w:t>.</w:t>
      </w:r>
      <w:r w:rsidRPr="00BB4421">
        <w:rPr>
          <w:sz w:val="8"/>
          <w:szCs w:val="16"/>
        </w:rPr>
        <w:t xml:space="preserve"> </w:t>
      </w:r>
      <w:r w:rsidRPr="00996312">
        <w:rPr>
          <w:vanish/>
          <w:sz w:val="8"/>
          <w:szCs w:val="16"/>
        </w:rPr>
        <w:t>Record-breaking</w:t>
      </w:r>
      <w:r w:rsidRPr="00BB4421">
        <w:rPr>
          <w:sz w:val="8"/>
          <w:szCs w:val="16"/>
        </w:rPr>
        <w:t xml:space="preserve"> </w:t>
      </w:r>
      <w:r w:rsidRPr="00996312">
        <w:rPr>
          <w:vanish/>
          <w:sz w:val="8"/>
          <w:szCs w:val="16"/>
        </w:rPr>
        <w:t>rains</w:t>
      </w:r>
      <w:r w:rsidRPr="00BB4421">
        <w:rPr>
          <w:sz w:val="8"/>
          <w:szCs w:val="16"/>
        </w:rPr>
        <w:t xml:space="preserve"> </w:t>
      </w:r>
      <w:r w:rsidRPr="00996312">
        <w:rPr>
          <w:vanish/>
          <w:sz w:val="8"/>
          <w:szCs w:val="16"/>
        </w:rPr>
        <w:t>produced</w:t>
      </w:r>
      <w:r w:rsidRPr="00BB4421">
        <w:rPr>
          <w:sz w:val="8"/>
          <w:szCs w:val="16"/>
        </w:rPr>
        <w:t xml:space="preserve"> </w:t>
      </w:r>
      <w:r w:rsidRPr="00996312">
        <w:rPr>
          <w:vanish/>
          <w:sz w:val="8"/>
          <w:szCs w:val="16"/>
        </w:rPr>
        <w:t>an</w:t>
      </w:r>
      <w:r w:rsidRPr="00BB4421">
        <w:rPr>
          <w:sz w:val="8"/>
          <w:szCs w:val="16"/>
        </w:rPr>
        <w:t xml:space="preserve"> </w:t>
      </w:r>
      <w:r w:rsidRPr="00996312">
        <w:rPr>
          <w:vanish/>
          <w:sz w:val="8"/>
          <w:szCs w:val="16"/>
        </w:rPr>
        <w:t>extraordinary</w:t>
      </w:r>
      <w:r w:rsidRPr="00BB4421">
        <w:rPr>
          <w:sz w:val="8"/>
          <w:szCs w:val="16"/>
        </w:rPr>
        <w:t xml:space="preserve"> </w:t>
      </w:r>
      <w:r w:rsidRPr="00996312">
        <w:rPr>
          <w:vanish/>
          <w:sz w:val="8"/>
          <w:szCs w:val="16"/>
        </w:rPr>
        <w:t>flush</w:t>
      </w:r>
      <w:r w:rsidRPr="00BB4421">
        <w:rPr>
          <w:sz w:val="8"/>
          <w:szCs w:val="16"/>
        </w:rPr>
        <w:t xml:space="preserve"> </w:t>
      </w:r>
      <w:r w:rsidRPr="00996312">
        <w:rPr>
          <w:vanish/>
          <w:sz w:val="8"/>
          <w:szCs w:val="16"/>
        </w:rPr>
        <w:t>of</w:t>
      </w:r>
      <w:r w:rsidRPr="00BB4421">
        <w:rPr>
          <w:sz w:val="8"/>
          <w:szCs w:val="16"/>
        </w:rPr>
        <w:t xml:space="preserve"> </w:t>
      </w:r>
      <w:r w:rsidRPr="00996312">
        <w:rPr>
          <w:vanish/>
          <w:sz w:val="8"/>
          <w:szCs w:val="16"/>
        </w:rPr>
        <w:t>new</w:t>
      </w:r>
      <w:r w:rsidRPr="00BB4421">
        <w:rPr>
          <w:sz w:val="8"/>
          <w:szCs w:val="16"/>
        </w:rPr>
        <w:t xml:space="preserve"> </w:t>
      </w:r>
      <w:r w:rsidRPr="00996312">
        <w:rPr>
          <w:vanish/>
          <w:sz w:val="8"/>
          <w:szCs w:val="16"/>
        </w:rPr>
        <w:t>vegetation,</w:t>
      </w:r>
      <w:r w:rsidRPr="00BB4421">
        <w:rPr>
          <w:sz w:val="8"/>
          <w:szCs w:val="16"/>
        </w:rPr>
        <w:t xml:space="preserve"> </w:t>
      </w:r>
      <w:r w:rsidRPr="00996312">
        <w:rPr>
          <w:vanish/>
          <w:sz w:val="8"/>
          <w:szCs w:val="16"/>
        </w:rPr>
        <w:t>that</w:t>
      </w:r>
      <w:r w:rsidRPr="00BB4421">
        <w:rPr>
          <w:sz w:val="8"/>
          <w:szCs w:val="16"/>
        </w:rPr>
        <w:t xml:space="preserve"> </w:t>
      </w:r>
      <w:r w:rsidRPr="00996312">
        <w:rPr>
          <w:vanish/>
          <w:sz w:val="8"/>
          <w:szCs w:val="16"/>
        </w:rPr>
        <w:t>then</w:t>
      </w:r>
      <w:r w:rsidRPr="00BB4421">
        <w:rPr>
          <w:sz w:val="8"/>
          <w:szCs w:val="16"/>
        </w:rPr>
        <w:t xml:space="preserve"> </w:t>
      </w:r>
      <w:r w:rsidRPr="00996312">
        <w:rPr>
          <w:vanish/>
          <w:sz w:val="8"/>
          <w:szCs w:val="16"/>
        </w:rPr>
        <w:t>dried</w:t>
      </w:r>
      <w:r w:rsidRPr="00BB4421">
        <w:rPr>
          <w:sz w:val="8"/>
          <w:szCs w:val="16"/>
        </w:rPr>
        <w:t xml:space="preserve"> </w:t>
      </w:r>
      <w:r w:rsidRPr="00996312">
        <w:rPr>
          <w:vanish/>
          <w:sz w:val="8"/>
          <w:szCs w:val="16"/>
        </w:rPr>
        <w:t>out</w:t>
      </w:r>
      <w:r w:rsidRPr="00BB4421">
        <w:rPr>
          <w:sz w:val="8"/>
          <w:szCs w:val="16"/>
        </w:rPr>
        <w:t xml:space="preserve"> </w:t>
      </w:r>
      <w:r w:rsidRPr="00996312">
        <w:rPr>
          <w:vanish/>
          <w:sz w:val="8"/>
          <w:szCs w:val="16"/>
        </w:rPr>
        <w:t>as</w:t>
      </w:r>
      <w:r w:rsidRPr="00BB4421">
        <w:rPr>
          <w:sz w:val="8"/>
          <w:szCs w:val="16"/>
        </w:rPr>
        <w:t xml:space="preserve"> </w:t>
      </w:r>
      <w:r w:rsidRPr="00996312">
        <w:rPr>
          <w:vanish/>
          <w:sz w:val="8"/>
          <w:szCs w:val="16"/>
        </w:rPr>
        <w:t>record</w:t>
      </w:r>
      <w:r w:rsidRPr="00BB4421">
        <w:rPr>
          <w:sz w:val="8"/>
          <w:szCs w:val="16"/>
        </w:rPr>
        <w:t xml:space="preserve"> </w:t>
      </w:r>
      <w:r w:rsidRPr="00996312">
        <w:rPr>
          <w:vanish/>
          <w:sz w:val="8"/>
          <w:szCs w:val="16"/>
        </w:rPr>
        <w:t>heat</w:t>
      </w:r>
      <w:r w:rsidRPr="00BB4421">
        <w:rPr>
          <w:sz w:val="8"/>
          <w:szCs w:val="16"/>
        </w:rPr>
        <w:t xml:space="preserve"> </w:t>
      </w:r>
      <w:r w:rsidRPr="00996312">
        <w:rPr>
          <w:vanish/>
          <w:sz w:val="8"/>
          <w:szCs w:val="16"/>
        </w:rPr>
        <w:t>waves</w:t>
      </w:r>
      <w:r w:rsidRPr="00BB4421">
        <w:rPr>
          <w:sz w:val="8"/>
          <w:szCs w:val="16"/>
        </w:rPr>
        <w:t xml:space="preserve"> </w:t>
      </w:r>
      <w:r w:rsidRPr="00996312">
        <w:rPr>
          <w:vanish/>
          <w:sz w:val="8"/>
          <w:szCs w:val="16"/>
        </w:rPr>
        <w:t>and</w:t>
      </w:r>
      <w:r w:rsidRPr="00BB4421">
        <w:rPr>
          <w:sz w:val="8"/>
          <w:szCs w:val="16"/>
        </w:rPr>
        <w:t xml:space="preserve"> </w:t>
      </w:r>
      <w:r w:rsidRPr="00996312">
        <w:rPr>
          <w:vanish/>
          <w:sz w:val="8"/>
          <w:szCs w:val="16"/>
        </w:rPr>
        <w:t>dry</w:t>
      </w:r>
      <w:r w:rsidRPr="00BB4421">
        <w:rPr>
          <w:sz w:val="8"/>
          <w:szCs w:val="16"/>
        </w:rPr>
        <w:t xml:space="preserve"> </w:t>
      </w:r>
      <w:r w:rsidRPr="00996312">
        <w:rPr>
          <w:vanish/>
          <w:sz w:val="8"/>
          <w:szCs w:val="16"/>
        </w:rPr>
        <w:t>conditions</w:t>
      </w:r>
      <w:r w:rsidRPr="00BB4421">
        <w:rPr>
          <w:sz w:val="8"/>
          <w:szCs w:val="16"/>
        </w:rPr>
        <w:t xml:space="preserve"> </w:t>
      </w:r>
      <w:r w:rsidRPr="00996312">
        <w:rPr>
          <w:vanish/>
          <w:sz w:val="8"/>
          <w:szCs w:val="16"/>
        </w:rPr>
        <w:t>took</w:t>
      </w:r>
      <w:r w:rsidRPr="00BB4421">
        <w:rPr>
          <w:sz w:val="8"/>
          <w:szCs w:val="16"/>
        </w:rPr>
        <w:t xml:space="preserve"> </w:t>
      </w:r>
      <w:r w:rsidRPr="00996312">
        <w:rPr>
          <w:vanish/>
          <w:sz w:val="8"/>
          <w:szCs w:val="16"/>
        </w:rPr>
        <w:t>hold,</w:t>
      </w:r>
      <w:r w:rsidRPr="00BB4421">
        <w:rPr>
          <w:sz w:val="8"/>
          <w:szCs w:val="16"/>
        </w:rPr>
        <w:t xml:space="preserve"> </w:t>
      </w:r>
      <w:r w:rsidRPr="00996312">
        <w:rPr>
          <w:vanish/>
          <w:sz w:val="8"/>
          <w:szCs w:val="16"/>
        </w:rPr>
        <w:t>coupled</w:t>
      </w:r>
      <w:r w:rsidRPr="00BB4421">
        <w:rPr>
          <w:sz w:val="8"/>
          <w:szCs w:val="16"/>
        </w:rPr>
        <w:t xml:space="preserve"> </w:t>
      </w:r>
      <w:r w:rsidRPr="00996312">
        <w:rPr>
          <w:vanish/>
          <w:sz w:val="8"/>
          <w:szCs w:val="16"/>
        </w:rPr>
        <w:t>with</w:t>
      </w:r>
      <w:r w:rsidRPr="00BB4421">
        <w:rPr>
          <w:sz w:val="8"/>
          <w:szCs w:val="16"/>
        </w:rPr>
        <w:t xml:space="preserve"> </w:t>
      </w:r>
      <w:r w:rsidRPr="00996312">
        <w:rPr>
          <w:vanish/>
          <w:sz w:val="8"/>
          <w:szCs w:val="16"/>
        </w:rPr>
        <w:t>stronger</w:t>
      </w:r>
      <w:r w:rsidRPr="00BB4421">
        <w:rPr>
          <w:sz w:val="8"/>
          <w:szCs w:val="16"/>
        </w:rPr>
        <w:t xml:space="preserve"> </w:t>
      </w:r>
      <w:r w:rsidRPr="00996312">
        <w:rPr>
          <w:vanish/>
          <w:sz w:val="8"/>
          <w:szCs w:val="16"/>
        </w:rPr>
        <w:t>than</w:t>
      </w:r>
      <w:r w:rsidRPr="00BB4421">
        <w:rPr>
          <w:sz w:val="8"/>
          <w:szCs w:val="16"/>
        </w:rPr>
        <w:t xml:space="preserve"> </w:t>
      </w:r>
      <w:r w:rsidRPr="00996312">
        <w:rPr>
          <w:vanish/>
          <w:sz w:val="8"/>
          <w:szCs w:val="16"/>
        </w:rPr>
        <w:t>normal</w:t>
      </w:r>
      <w:r w:rsidRPr="00BB4421">
        <w:rPr>
          <w:sz w:val="8"/>
          <w:szCs w:val="16"/>
        </w:rPr>
        <w:t xml:space="preserve"> </w:t>
      </w:r>
      <w:r w:rsidRPr="00996312">
        <w:rPr>
          <w:vanish/>
          <w:sz w:val="8"/>
          <w:szCs w:val="16"/>
        </w:rPr>
        <w:t>winds,</w:t>
      </w:r>
      <w:r w:rsidRPr="00BB4421">
        <w:rPr>
          <w:sz w:val="8"/>
          <w:szCs w:val="16"/>
        </w:rPr>
        <w:t xml:space="preserve"> </w:t>
      </w:r>
      <w:r w:rsidRPr="00996312">
        <w:rPr>
          <w:vanish/>
          <w:sz w:val="8"/>
          <w:szCs w:val="16"/>
        </w:rPr>
        <w:t>and</w:t>
      </w:r>
      <w:r w:rsidRPr="00BB4421">
        <w:rPr>
          <w:sz w:val="8"/>
          <w:szCs w:val="16"/>
        </w:rPr>
        <w:t xml:space="preserve"> </w:t>
      </w:r>
      <w:r w:rsidRPr="00996312">
        <w:rPr>
          <w:vanish/>
          <w:sz w:val="8"/>
          <w:szCs w:val="16"/>
        </w:rPr>
        <w:t>ignition.</w:t>
      </w:r>
      <w:r w:rsidRPr="00BB4421">
        <w:rPr>
          <w:sz w:val="8"/>
          <w:szCs w:val="16"/>
        </w:rPr>
        <w:t xml:space="preserve"> </w:t>
      </w:r>
      <w:r w:rsidRPr="00996312">
        <w:rPr>
          <w:vanish/>
          <w:sz w:val="8"/>
          <w:szCs w:val="16"/>
        </w:rPr>
        <w:t>Of</w:t>
      </w:r>
      <w:r w:rsidRPr="00BB4421">
        <w:rPr>
          <w:sz w:val="8"/>
          <w:szCs w:val="16"/>
        </w:rPr>
        <w:t xml:space="preserve"> </w:t>
      </w:r>
      <w:r w:rsidRPr="00996312">
        <w:rPr>
          <w:vanish/>
          <w:sz w:val="8"/>
          <w:szCs w:val="16"/>
        </w:rPr>
        <w:t>course</w:t>
      </w:r>
      <w:r w:rsidRPr="00BB4421">
        <w:rPr>
          <w:sz w:val="8"/>
          <w:szCs w:val="16"/>
        </w:rPr>
        <w:t xml:space="preserve"> </w:t>
      </w:r>
      <w:r w:rsidRPr="00996312">
        <w:rPr>
          <w:vanish/>
          <w:sz w:val="8"/>
          <w:szCs w:val="16"/>
        </w:rPr>
        <w:t>the</w:t>
      </w:r>
      <w:r w:rsidRPr="00BB4421">
        <w:rPr>
          <w:sz w:val="8"/>
          <w:szCs w:val="16"/>
        </w:rPr>
        <w:t xml:space="preserve"> </w:t>
      </w:r>
      <w:r w:rsidRPr="00996312">
        <w:rPr>
          <w:vanish/>
          <w:sz w:val="8"/>
          <w:szCs w:val="16"/>
        </w:rPr>
        <w:t>record-fire</w:t>
      </w:r>
      <w:r w:rsidRPr="00BB4421">
        <w:rPr>
          <w:sz w:val="8"/>
          <w:szCs w:val="16"/>
        </w:rPr>
        <w:t xml:space="preserve"> </w:t>
      </w:r>
      <w:r w:rsidRPr="00996312">
        <w:rPr>
          <w:vanish/>
          <w:sz w:val="8"/>
          <w:szCs w:val="16"/>
        </w:rPr>
        <w:t>released</w:t>
      </w:r>
      <w:r w:rsidRPr="00BB4421">
        <w:rPr>
          <w:sz w:val="8"/>
          <w:szCs w:val="16"/>
        </w:rPr>
        <w:t xml:space="preserve"> </w:t>
      </w:r>
      <w:r w:rsidRPr="00996312">
        <w:rPr>
          <w:vanish/>
          <w:sz w:val="8"/>
          <w:szCs w:val="16"/>
        </w:rPr>
        <w:t>CO2</w:t>
      </w:r>
      <w:r w:rsidRPr="00BB4421">
        <w:rPr>
          <w:sz w:val="8"/>
          <w:szCs w:val="16"/>
        </w:rPr>
        <w:t xml:space="preserve"> </w:t>
      </w:r>
      <w:r w:rsidRPr="00996312">
        <w:rPr>
          <w:vanish/>
          <w:sz w:val="8"/>
          <w:szCs w:val="16"/>
        </w:rPr>
        <w:t>into</w:t>
      </w:r>
      <w:r w:rsidRPr="00BB4421">
        <w:rPr>
          <w:sz w:val="8"/>
          <w:szCs w:val="16"/>
        </w:rPr>
        <w:t xml:space="preserve"> </w:t>
      </w:r>
      <w:r w:rsidRPr="00996312">
        <w:rPr>
          <w:vanish/>
          <w:sz w:val="8"/>
          <w:szCs w:val="16"/>
        </w:rPr>
        <w:t>the</w:t>
      </w:r>
      <w:r w:rsidRPr="00BB4421">
        <w:rPr>
          <w:sz w:val="8"/>
          <w:szCs w:val="16"/>
        </w:rPr>
        <w:t xml:space="preserve"> </w:t>
      </w:r>
      <w:r w:rsidRPr="00996312">
        <w:rPr>
          <w:vanish/>
          <w:sz w:val="8"/>
          <w:szCs w:val="16"/>
        </w:rPr>
        <w:t>atmosphere,</w:t>
      </w:r>
      <w:r w:rsidRPr="00BB4421">
        <w:rPr>
          <w:sz w:val="8"/>
          <w:szCs w:val="16"/>
        </w:rPr>
        <w:t xml:space="preserve"> </w:t>
      </w:r>
      <w:r w:rsidRPr="00996312">
        <w:rPr>
          <w:vanish/>
          <w:sz w:val="8"/>
          <w:szCs w:val="16"/>
        </w:rPr>
        <w:t>thereby</w:t>
      </w:r>
      <w:r w:rsidRPr="00BB4421">
        <w:rPr>
          <w:sz w:val="8"/>
          <w:szCs w:val="16"/>
        </w:rPr>
        <w:t xml:space="preserve"> </w:t>
      </w:r>
      <w:r w:rsidRPr="00996312">
        <w:rPr>
          <w:vanish/>
          <w:sz w:val="8"/>
          <w:szCs w:val="16"/>
        </w:rPr>
        <w:t>contributing</w:t>
      </w:r>
      <w:r w:rsidRPr="00BB4421">
        <w:rPr>
          <w:sz w:val="8"/>
          <w:szCs w:val="16"/>
        </w:rPr>
        <w:t xml:space="preserve"> </w:t>
      </w:r>
      <w:r w:rsidRPr="00996312">
        <w:rPr>
          <w:vanish/>
          <w:sz w:val="8"/>
          <w:szCs w:val="16"/>
        </w:rPr>
        <w:t>to</w:t>
      </w:r>
      <w:r w:rsidRPr="00BB4421">
        <w:rPr>
          <w:sz w:val="8"/>
          <w:szCs w:val="16"/>
        </w:rPr>
        <w:t xml:space="preserve"> </w:t>
      </w:r>
      <w:r w:rsidRPr="00996312">
        <w:rPr>
          <w:vanish/>
          <w:sz w:val="8"/>
          <w:szCs w:val="16"/>
        </w:rPr>
        <w:t>future</w:t>
      </w:r>
      <w:r w:rsidRPr="00BB4421">
        <w:rPr>
          <w:sz w:val="8"/>
          <w:szCs w:val="16"/>
        </w:rPr>
        <w:t xml:space="preserve"> </w:t>
      </w:r>
      <w:r w:rsidRPr="00996312">
        <w:rPr>
          <w:vanish/>
          <w:sz w:val="8"/>
          <w:szCs w:val="16"/>
        </w:rPr>
        <w:t>warming.</w:t>
      </w:r>
    </w:p>
    <w:p w14:paraId="148D511B" w14:textId="77777777" w:rsidR="005D7438" w:rsidRPr="00996312" w:rsidRDefault="005D7438" w:rsidP="005D7438">
      <w:pPr>
        <w:rPr>
          <w:vanish/>
          <w:sz w:val="8"/>
          <w:szCs w:val="16"/>
        </w:rPr>
      </w:pPr>
      <w:r w:rsidRPr="00996312">
        <w:rPr>
          <w:vanish/>
          <w:sz w:val="8"/>
          <w:szCs w:val="16"/>
        </w:rPr>
        <w:t>Out</w:t>
      </w:r>
      <w:r w:rsidRPr="00BB4421">
        <w:rPr>
          <w:sz w:val="8"/>
          <w:szCs w:val="16"/>
        </w:rPr>
        <w:t xml:space="preserve"> </w:t>
      </w:r>
      <w:r w:rsidRPr="00996312">
        <w:rPr>
          <w:vanish/>
          <w:sz w:val="8"/>
          <w:szCs w:val="16"/>
        </w:rPr>
        <w:t>of</w:t>
      </w:r>
      <w:r w:rsidRPr="00BB4421">
        <w:rPr>
          <w:sz w:val="8"/>
          <w:szCs w:val="16"/>
        </w:rPr>
        <w:t xml:space="preserve"> </w:t>
      </w:r>
      <w:r w:rsidRPr="00996312">
        <w:rPr>
          <w:vanish/>
          <w:sz w:val="8"/>
          <w:szCs w:val="16"/>
        </w:rPr>
        <w:t>all</w:t>
      </w:r>
      <w:r w:rsidRPr="00BB4421">
        <w:rPr>
          <w:sz w:val="8"/>
          <w:szCs w:val="16"/>
        </w:rPr>
        <w:t xml:space="preserve"> </w:t>
      </w:r>
      <w:r w:rsidRPr="00996312">
        <w:rPr>
          <w:vanish/>
          <w:sz w:val="8"/>
          <w:szCs w:val="16"/>
        </w:rPr>
        <w:t>types</w:t>
      </w:r>
      <w:r w:rsidRPr="00BB4421">
        <w:rPr>
          <w:sz w:val="8"/>
          <w:szCs w:val="16"/>
        </w:rPr>
        <w:t xml:space="preserve"> </w:t>
      </w:r>
      <w:r w:rsidRPr="00996312">
        <w:rPr>
          <w:vanish/>
          <w:sz w:val="8"/>
          <w:szCs w:val="16"/>
        </w:rPr>
        <w:t>of</w:t>
      </w:r>
      <w:r w:rsidRPr="00BB4421">
        <w:rPr>
          <w:sz w:val="8"/>
          <w:szCs w:val="16"/>
        </w:rPr>
        <w:t xml:space="preserve"> </w:t>
      </w:r>
      <w:r w:rsidRPr="00996312">
        <w:rPr>
          <w:vanish/>
          <w:sz w:val="8"/>
          <w:szCs w:val="16"/>
        </w:rPr>
        <w:t>feedbacks,</w:t>
      </w:r>
      <w:r w:rsidRPr="00BB4421">
        <w:rPr>
          <w:sz w:val="8"/>
          <w:szCs w:val="16"/>
        </w:rPr>
        <w:t xml:space="preserve"> </w:t>
      </w:r>
      <w:r w:rsidRPr="00996312">
        <w:rPr>
          <w:vanish/>
          <w:sz w:val="8"/>
          <w:szCs w:val="16"/>
        </w:rPr>
        <w:t>water</w:t>
      </w:r>
      <w:r w:rsidRPr="00BB4421">
        <w:rPr>
          <w:sz w:val="8"/>
          <w:szCs w:val="16"/>
        </w:rPr>
        <w:t xml:space="preserve"> </w:t>
      </w:r>
      <w:r w:rsidRPr="00996312">
        <w:rPr>
          <w:vanish/>
          <w:sz w:val="8"/>
          <w:szCs w:val="16"/>
        </w:rPr>
        <w:t>vapor</w:t>
      </w:r>
      <w:r w:rsidRPr="00BB4421">
        <w:rPr>
          <w:sz w:val="8"/>
          <w:szCs w:val="16"/>
        </w:rPr>
        <w:t xml:space="preserve"> </w:t>
      </w:r>
      <w:r w:rsidRPr="00996312">
        <w:rPr>
          <w:vanish/>
          <w:sz w:val="8"/>
          <w:szCs w:val="16"/>
        </w:rPr>
        <w:t>and</w:t>
      </w:r>
      <w:r w:rsidRPr="00BB4421">
        <w:rPr>
          <w:sz w:val="8"/>
          <w:szCs w:val="16"/>
        </w:rPr>
        <w:t xml:space="preserve"> </w:t>
      </w:r>
      <w:r w:rsidRPr="00996312">
        <w:rPr>
          <w:vanish/>
          <w:sz w:val="8"/>
          <w:szCs w:val="16"/>
        </w:rPr>
        <w:t>the</w:t>
      </w:r>
      <w:r w:rsidRPr="00BB4421">
        <w:rPr>
          <w:sz w:val="8"/>
          <w:szCs w:val="16"/>
        </w:rPr>
        <w:t xml:space="preserve"> </w:t>
      </w:r>
      <w:r w:rsidRPr="00996312">
        <w:rPr>
          <w:vanish/>
          <w:sz w:val="8"/>
          <w:szCs w:val="16"/>
        </w:rPr>
        <w:t>ice-albedo</w:t>
      </w:r>
      <w:r w:rsidRPr="00BB4421">
        <w:rPr>
          <w:sz w:val="8"/>
          <w:szCs w:val="16"/>
        </w:rPr>
        <w:t xml:space="preserve"> </w:t>
      </w:r>
      <w:r w:rsidRPr="00996312">
        <w:rPr>
          <w:vanish/>
          <w:sz w:val="8"/>
          <w:szCs w:val="16"/>
        </w:rPr>
        <w:t>feedbacks</w:t>
      </w:r>
      <w:r w:rsidRPr="00BB4421">
        <w:rPr>
          <w:sz w:val="8"/>
          <w:szCs w:val="16"/>
        </w:rPr>
        <w:t xml:space="preserve"> </w:t>
      </w:r>
      <w:r w:rsidRPr="00996312">
        <w:rPr>
          <w:vanish/>
          <w:sz w:val="8"/>
          <w:szCs w:val="16"/>
        </w:rPr>
        <w:t>are</w:t>
      </w:r>
      <w:r w:rsidRPr="00BB4421">
        <w:rPr>
          <w:sz w:val="8"/>
          <w:szCs w:val="16"/>
        </w:rPr>
        <w:t xml:space="preserve"> </w:t>
      </w:r>
      <w:r w:rsidRPr="00996312">
        <w:rPr>
          <w:vanish/>
          <w:sz w:val="8"/>
          <w:szCs w:val="16"/>
        </w:rPr>
        <w:t>the</w:t>
      </w:r>
      <w:r w:rsidRPr="00BB4421">
        <w:rPr>
          <w:sz w:val="8"/>
          <w:szCs w:val="16"/>
        </w:rPr>
        <w:t xml:space="preserve"> </w:t>
      </w:r>
      <w:r w:rsidRPr="00996312">
        <w:rPr>
          <w:vanish/>
          <w:sz w:val="8"/>
          <w:szCs w:val="16"/>
        </w:rPr>
        <w:t>most</w:t>
      </w:r>
      <w:r w:rsidRPr="00BB4421">
        <w:rPr>
          <w:sz w:val="8"/>
          <w:szCs w:val="16"/>
        </w:rPr>
        <w:t xml:space="preserve"> </w:t>
      </w:r>
      <w:r w:rsidRPr="00996312">
        <w:rPr>
          <w:vanish/>
          <w:sz w:val="8"/>
          <w:szCs w:val="16"/>
        </w:rPr>
        <w:t>clearly</w:t>
      </w:r>
      <w:r w:rsidRPr="00BB4421">
        <w:rPr>
          <w:sz w:val="8"/>
          <w:szCs w:val="16"/>
        </w:rPr>
        <w:t xml:space="preserve"> </w:t>
      </w:r>
      <w:r w:rsidRPr="00996312">
        <w:rPr>
          <w:vanish/>
          <w:sz w:val="8"/>
          <w:szCs w:val="16"/>
        </w:rPr>
        <w:t>understood</w:t>
      </w:r>
      <w:r w:rsidRPr="00BB4421">
        <w:rPr>
          <w:sz w:val="8"/>
          <w:szCs w:val="16"/>
        </w:rPr>
        <w:t xml:space="preserve"> </w:t>
      </w:r>
      <w:r w:rsidRPr="00996312">
        <w:rPr>
          <w:vanish/>
          <w:sz w:val="8"/>
          <w:szCs w:val="16"/>
        </w:rPr>
        <w:t>mechanisms.</w:t>
      </w:r>
      <w:r w:rsidRPr="00BB4421">
        <w:rPr>
          <w:sz w:val="8"/>
          <w:szCs w:val="16"/>
        </w:rPr>
        <w:t xml:space="preserve"> </w:t>
      </w:r>
      <w:r w:rsidRPr="00996312">
        <w:rPr>
          <w:vanish/>
          <w:sz w:val="8"/>
          <w:szCs w:val="16"/>
        </w:rPr>
        <w:t>Losses</w:t>
      </w:r>
      <w:r w:rsidRPr="00BB4421">
        <w:rPr>
          <w:sz w:val="8"/>
          <w:szCs w:val="16"/>
        </w:rPr>
        <w:t xml:space="preserve"> </w:t>
      </w:r>
      <w:r w:rsidRPr="00996312">
        <w:rPr>
          <w:vanish/>
          <w:sz w:val="8"/>
          <w:szCs w:val="16"/>
        </w:rPr>
        <w:t>in</w:t>
      </w:r>
      <w:r w:rsidRPr="00BB4421">
        <w:rPr>
          <w:sz w:val="8"/>
          <w:szCs w:val="16"/>
        </w:rPr>
        <w:t xml:space="preserve"> </w:t>
      </w:r>
      <w:r w:rsidRPr="00996312">
        <w:rPr>
          <w:vanish/>
          <w:sz w:val="8"/>
          <w:szCs w:val="16"/>
        </w:rPr>
        <w:t>reflective</w:t>
      </w:r>
      <w:r w:rsidRPr="00BB4421">
        <w:rPr>
          <w:sz w:val="8"/>
          <w:szCs w:val="16"/>
        </w:rPr>
        <w:t xml:space="preserve"> </w:t>
      </w:r>
      <w:r w:rsidRPr="00996312">
        <w:rPr>
          <w:vanish/>
          <w:sz w:val="8"/>
          <w:szCs w:val="16"/>
        </w:rPr>
        <w:t>snow</w:t>
      </w:r>
      <w:r w:rsidRPr="00BB4421">
        <w:rPr>
          <w:sz w:val="8"/>
          <w:szCs w:val="16"/>
        </w:rPr>
        <w:t xml:space="preserve"> </w:t>
      </w:r>
      <w:r w:rsidRPr="00996312">
        <w:rPr>
          <w:vanish/>
          <w:sz w:val="8"/>
          <w:szCs w:val="16"/>
        </w:rPr>
        <w:t>and</w:t>
      </w:r>
      <w:r w:rsidRPr="00BB4421">
        <w:rPr>
          <w:sz w:val="8"/>
          <w:szCs w:val="16"/>
        </w:rPr>
        <w:t xml:space="preserve"> </w:t>
      </w:r>
      <w:r w:rsidRPr="00996312">
        <w:rPr>
          <w:vanish/>
          <w:sz w:val="8"/>
          <w:szCs w:val="16"/>
        </w:rPr>
        <w:t>ice</w:t>
      </w:r>
      <w:r w:rsidRPr="00BB4421">
        <w:rPr>
          <w:sz w:val="8"/>
          <w:szCs w:val="16"/>
        </w:rPr>
        <w:t xml:space="preserve"> </w:t>
      </w:r>
      <w:r w:rsidRPr="00996312">
        <w:rPr>
          <w:vanish/>
          <w:sz w:val="8"/>
          <w:szCs w:val="16"/>
        </w:rPr>
        <w:t>cover</w:t>
      </w:r>
      <w:r w:rsidRPr="00BB4421">
        <w:rPr>
          <w:sz w:val="8"/>
          <w:szCs w:val="16"/>
        </w:rPr>
        <w:t xml:space="preserve"> </w:t>
      </w:r>
      <w:r w:rsidRPr="00996312">
        <w:rPr>
          <w:vanish/>
          <w:sz w:val="8"/>
          <w:szCs w:val="16"/>
        </w:rPr>
        <w:t>drive</w:t>
      </w:r>
      <w:r w:rsidRPr="00BB4421">
        <w:rPr>
          <w:sz w:val="8"/>
          <w:szCs w:val="16"/>
        </w:rPr>
        <w:t xml:space="preserve"> </w:t>
      </w:r>
      <w:r w:rsidRPr="00996312">
        <w:rPr>
          <w:vanish/>
          <w:sz w:val="8"/>
          <w:szCs w:val="16"/>
        </w:rPr>
        <w:t>up</w:t>
      </w:r>
      <w:r w:rsidRPr="00BB4421">
        <w:rPr>
          <w:sz w:val="8"/>
          <w:szCs w:val="16"/>
        </w:rPr>
        <w:t xml:space="preserve"> </w:t>
      </w:r>
      <w:r w:rsidRPr="00996312">
        <w:rPr>
          <w:vanish/>
          <w:sz w:val="8"/>
          <w:szCs w:val="16"/>
        </w:rPr>
        <w:t>surface</w:t>
      </w:r>
      <w:r w:rsidRPr="00BB4421">
        <w:rPr>
          <w:sz w:val="8"/>
          <w:szCs w:val="16"/>
        </w:rPr>
        <w:t xml:space="preserve"> </w:t>
      </w:r>
      <w:r w:rsidRPr="00996312">
        <w:rPr>
          <w:vanish/>
          <w:sz w:val="8"/>
          <w:szCs w:val="16"/>
        </w:rPr>
        <w:t>temperatures,</w:t>
      </w:r>
      <w:r w:rsidRPr="00BB4421">
        <w:rPr>
          <w:sz w:val="8"/>
          <w:szCs w:val="16"/>
        </w:rPr>
        <w:t xml:space="preserve"> </w:t>
      </w:r>
      <w:r w:rsidRPr="00996312">
        <w:rPr>
          <w:vanish/>
          <w:sz w:val="8"/>
          <w:szCs w:val="16"/>
        </w:rPr>
        <w:t>leading</w:t>
      </w:r>
      <w:r w:rsidRPr="00BB4421">
        <w:rPr>
          <w:sz w:val="8"/>
          <w:szCs w:val="16"/>
        </w:rPr>
        <w:t xml:space="preserve"> </w:t>
      </w:r>
      <w:r w:rsidRPr="00996312">
        <w:rPr>
          <w:vanish/>
          <w:sz w:val="8"/>
          <w:szCs w:val="16"/>
        </w:rPr>
        <w:t>to</w:t>
      </w:r>
      <w:r w:rsidRPr="00BB4421">
        <w:rPr>
          <w:sz w:val="8"/>
          <w:szCs w:val="16"/>
        </w:rPr>
        <w:t xml:space="preserve"> </w:t>
      </w:r>
      <w:r w:rsidRPr="00996312">
        <w:rPr>
          <w:vanish/>
          <w:sz w:val="8"/>
          <w:szCs w:val="16"/>
        </w:rPr>
        <w:t>even</w:t>
      </w:r>
      <w:r w:rsidRPr="00BB4421">
        <w:rPr>
          <w:sz w:val="8"/>
          <w:szCs w:val="16"/>
        </w:rPr>
        <w:t xml:space="preserve"> </w:t>
      </w:r>
      <w:r w:rsidRPr="00996312">
        <w:rPr>
          <w:vanish/>
          <w:sz w:val="8"/>
          <w:szCs w:val="16"/>
        </w:rPr>
        <w:t>more</w:t>
      </w:r>
      <w:r w:rsidRPr="00BB4421">
        <w:rPr>
          <w:sz w:val="8"/>
          <w:szCs w:val="16"/>
        </w:rPr>
        <w:t xml:space="preserve"> </w:t>
      </w:r>
      <w:r w:rsidRPr="00996312">
        <w:rPr>
          <w:vanish/>
          <w:sz w:val="8"/>
          <w:szCs w:val="16"/>
        </w:rPr>
        <w:t>melting</w:t>
      </w:r>
      <w:r w:rsidRPr="00BB4421">
        <w:rPr>
          <w:sz w:val="8"/>
          <w:szCs w:val="16"/>
        </w:rPr>
        <w:t xml:space="preserve"> </w:t>
      </w:r>
      <w:r w:rsidRPr="00996312">
        <w:rPr>
          <w:vanish/>
          <w:sz w:val="8"/>
          <w:szCs w:val="16"/>
        </w:rPr>
        <w:t>of</w:t>
      </w:r>
      <w:r w:rsidRPr="00BB4421">
        <w:rPr>
          <w:sz w:val="8"/>
          <w:szCs w:val="16"/>
        </w:rPr>
        <w:t xml:space="preserve"> </w:t>
      </w:r>
      <w:r w:rsidRPr="00996312">
        <w:rPr>
          <w:vanish/>
          <w:sz w:val="8"/>
          <w:szCs w:val="16"/>
        </w:rPr>
        <w:t>snow</w:t>
      </w:r>
      <w:r w:rsidRPr="00BB4421">
        <w:rPr>
          <w:sz w:val="8"/>
          <w:szCs w:val="16"/>
        </w:rPr>
        <w:t xml:space="preserve"> </w:t>
      </w:r>
      <w:r w:rsidRPr="00996312">
        <w:rPr>
          <w:vanish/>
          <w:sz w:val="8"/>
          <w:szCs w:val="16"/>
        </w:rPr>
        <w:t>and</w:t>
      </w:r>
      <w:r w:rsidRPr="00BB4421">
        <w:rPr>
          <w:sz w:val="8"/>
          <w:szCs w:val="16"/>
        </w:rPr>
        <w:t xml:space="preserve"> </w:t>
      </w:r>
      <w:r w:rsidRPr="00996312">
        <w:rPr>
          <w:vanish/>
          <w:sz w:val="8"/>
          <w:szCs w:val="16"/>
        </w:rPr>
        <w:t>ice</w:t>
      </w:r>
      <w:r w:rsidRPr="00BB4421">
        <w:rPr>
          <w:sz w:val="8"/>
          <w:szCs w:val="16"/>
        </w:rPr>
        <w:t xml:space="preserve"> </w:t>
      </w:r>
      <w:r w:rsidRPr="00996312">
        <w:rPr>
          <w:vanish/>
          <w:sz w:val="8"/>
          <w:szCs w:val="16"/>
        </w:rPr>
        <w:t>cover—this</w:t>
      </w:r>
      <w:r w:rsidRPr="00BB4421">
        <w:rPr>
          <w:sz w:val="8"/>
          <w:szCs w:val="16"/>
        </w:rPr>
        <w:t xml:space="preserve"> </w:t>
      </w:r>
      <w:r w:rsidRPr="00996312">
        <w:rPr>
          <w:vanish/>
          <w:sz w:val="8"/>
          <w:szCs w:val="16"/>
        </w:rPr>
        <w:t>is</w:t>
      </w:r>
      <w:r w:rsidRPr="00BB4421">
        <w:rPr>
          <w:sz w:val="8"/>
          <w:szCs w:val="16"/>
        </w:rPr>
        <w:t xml:space="preserve"> </w:t>
      </w:r>
      <w:r w:rsidRPr="00996312">
        <w:rPr>
          <w:vanish/>
          <w:sz w:val="8"/>
          <w:szCs w:val="16"/>
        </w:rPr>
        <w:t>known</w:t>
      </w:r>
      <w:r w:rsidRPr="00BB4421">
        <w:rPr>
          <w:sz w:val="8"/>
          <w:szCs w:val="16"/>
        </w:rPr>
        <w:t xml:space="preserve"> </w:t>
      </w:r>
      <w:r w:rsidRPr="00996312">
        <w:rPr>
          <w:vanish/>
          <w:sz w:val="8"/>
          <w:szCs w:val="16"/>
        </w:rPr>
        <w:t>as</w:t>
      </w:r>
      <w:r w:rsidRPr="00BB4421">
        <w:rPr>
          <w:sz w:val="8"/>
          <w:szCs w:val="16"/>
        </w:rPr>
        <w:t xml:space="preserve"> </w:t>
      </w:r>
      <w:r w:rsidRPr="00996312">
        <w:rPr>
          <w:vanish/>
          <w:sz w:val="8"/>
          <w:szCs w:val="16"/>
        </w:rPr>
        <w:t>the</w:t>
      </w:r>
      <w:r w:rsidRPr="00BB4421">
        <w:rPr>
          <w:sz w:val="8"/>
          <w:szCs w:val="16"/>
        </w:rPr>
        <w:t xml:space="preserve"> </w:t>
      </w:r>
      <w:r w:rsidRPr="00996312">
        <w:rPr>
          <w:vanish/>
          <w:sz w:val="8"/>
          <w:szCs w:val="16"/>
        </w:rPr>
        <w:t>ice-albedo</w:t>
      </w:r>
      <w:r w:rsidRPr="00BB4421">
        <w:rPr>
          <w:sz w:val="8"/>
          <w:szCs w:val="16"/>
        </w:rPr>
        <w:t xml:space="preserve"> </w:t>
      </w:r>
      <w:r w:rsidRPr="00996312">
        <w:rPr>
          <w:vanish/>
          <w:sz w:val="8"/>
          <w:szCs w:val="16"/>
        </w:rPr>
        <w:t>feedback</w:t>
      </w:r>
      <w:r w:rsidRPr="00BB4421">
        <w:rPr>
          <w:sz w:val="8"/>
          <w:szCs w:val="16"/>
        </w:rPr>
        <w:t xml:space="preserve"> </w:t>
      </w:r>
      <w:r w:rsidRPr="00996312">
        <w:rPr>
          <w:vanish/>
          <w:sz w:val="8"/>
          <w:szCs w:val="16"/>
        </w:rPr>
        <w:t>(Curry,</w:t>
      </w:r>
      <w:r w:rsidRPr="00BB4421">
        <w:rPr>
          <w:sz w:val="8"/>
          <w:szCs w:val="16"/>
        </w:rPr>
        <w:t xml:space="preserve"> </w:t>
      </w:r>
      <w:r w:rsidRPr="00996312">
        <w:rPr>
          <w:vanish/>
          <w:sz w:val="8"/>
          <w:szCs w:val="16"/>
        </w:rPr>
        <w:t>Schramm,</w:t>
      </w:r>
      <w:r w:rsidRPr="00BB4421">
        <w:rPr>
          <w:sz w:val="8"/>
          <w:szCs w:val="16"/>
        </w:rPr>
        <w:t xml:space="preserve"> </w:t>
      </w:r>
      <w:r w:rsidRPr="00996312">
        <w:rPr>
          <w:vanish/>
          <w:sz w:val="8"/>
          <w:szCs w:val="16"/>
        </w:rPr>
        <w:t>&amp;</w:t>
      </w:r>
      <w:r w:rsidRPr="00BB4421">
        <w:rPr>
          <w:sz w:val="8"/>
          <w:szCs w:val="16"/>
        </w:rPr>
        <w:t xml:space="preserve"> </w:t>
      </w:r>
      <w:r w:rsidRPr="00996312">
        <w:rPr>
          <w:vanish/>
          <w:sz w:val="8"/>
          <w:szCs w:val="16"/>
        </w:rPr>
        <w:t>Ebert,</w:t>
      </w:r>
      <w:r w:rsidRPr="00BB4421">
        <w:rPr>
          <w:sz w:val="8"/>
          <w:szCs w:val="16"/>
        </w:rPr>
        <w:t xml:space="preserve"> </w:t>
      </w:r>
      <w:r w:rsidRPr="00996312">
        <w:rPr>
          <w:vanish/>
          <w:sz w:val="8"/>
          <w:szCs w:val="16"/>
        </w:rPr>
        <w:t>1995).</w:t>
      </w:r>
      <w:r w:rsidRPr="00BB4421">
        <w:rPr>
          <w:sz w:val="8"/>
          <w:szCs w:val="16"/>
        </w:rPr>
        <w:t xml:space="preserve"> </w:t>
      </w:r>
      <w:r w:rsidRPr="00996312">
        <w:rPr>
          <w:vanish/>
          <w:sz w:val="8"/>
          <w:szCs w:val="16"/>
        </w:rPr>
        <w:t>As</w:t>
      </w:r>
      <w:r w:rsidRPr="00BB4421">
        <w:rPr>
          <w:sz w:val="8"/>
          <w:szCs w:val="16"/>
        </w:rPr>
        <w:t xml:space="preserve"> </w:t>
      </w:r>
      <w:r w:rsidRPr="00996312">
        <w:rPr>
          <w:vanish/>
          <w:sz w:val="8"/>
          <w:szCs w:val="16"/>
        </w:rPr>
        <w:t>snow</w:t>
      </w:r>
      <w:r w:rsidRPr="00BB4421">
        <w:rPr>
          <w:sz w:val="8"/>
          <w:szCs w:val="16"/>
        </w:rPr>
        <w:t xml:space="preserve"> </w:t>
      </w:r>
      <w:r w:rsidRPr="00996312">
        <w:rPr>
          <w:vanish/>
          <w:sz w:val="8"/>
          <w:szCs w:val="16"/>
        </w:rPr>
        <w:t>and</w:t>
      </w:r>
      <w:r w:rsidRPr="00BB4421">
        <w:rPr>
          <w:sz w:val="8"/>
          <w:szCs w:val="16"/>
        </w:rPr>
        <w:t xml:space="preserve"> </w:t>
      </w:r>
      <w:r w:rsidRPr="00996312">
        <w:rPr>
          <w:vanish/>
          <w:sz w:val="8"/>
          <w:szCs w:val="16"/>
        </w:rPr>
        <w:t>ice</w:t>
      </w:r>
      <w:r w:rsidRPr="00BB4421">
        <w:rPr>
          <w:sz w:val="8"/>
          <w:szCs w:val="16"/>
        </w:rPr>
        <w:t xml:space="preserve"> </w:t>
      </w:r>
      <w:r w:rsidRPr="00996312">
        <w:rPr>
          <w:vanish/>
          <w:sz w:val="8"/>
          <w:szCs w:val="16"/>
        </w:rPr>
        <w:t>continue</w:t>
      </w:r>
      <w:r w:rsidRPr="00BB4421">
        <w:rPr>
          <w:sz w:val="8"/>
          <w:szCs w:val="16"/>
        </w:rPr>
        <w:t xml:space="preserve"> </w:t>
      </w:r>
      <w:r w:rsidRPr="00996312">
        <w:rPr>
          <w:vanish/>
          <w:sz w:val="8"/>
          <w:szCs w:val="16"/>
        </w:rPr>
        <w:t>to</w:t>
      </w:r>
      <w:r w:rsidRPr="00BB4421">
        <w:rPr>
          <w:sz w:val="8"/>
          <w:szCs w:val="16"/>
        </w:rPr>
        <w:t xml:space="preserve"> </w:t>
      </w:r>
      <w:r w:rsidRPr="00996312">
        <w:rPr>
          <w:vanish/>
          <w:sz w:val="8"/>
          <w:szCs w:val="16"/>
        </w:rPr>
        <w:t>melt</w:t>
      </w:r>
      <w:r w:rsidRPr="00BB4421">
        <w:rPr>
          <w:sz w:val="8"/>
          <w:szCs w:val="16"/>
        </w:rPr>
        <w:t xml:space="preserve"> </w:t>
      </w:r>
      <w:r w:rsidRPr="00996312">
        <w:rPr>
          <w:vanish/>
          <w:sz w:val="8"/>
          <w:szCs w:val="16"/>
        </w:rPr>
        <w:t>at</w:t>
      </w:r>
      <w:r w:rsidRPr="00BB4421">
        <w:rPr>
          <w:sz w:val="8"/>
          <w:szCs w:val="16"/>
        </w:rPr>
        <w:t xml:space="preserve"> </w:t>
      </w:r>
      <w:r w:rsidRPr="00996312">
        <w:rPr>
          <w:vanish/>
          <w:sz w:val="8"/>
          <w:szCs w:val="16"/>
        </w:rPr>
        <w:t>a</w:t>
      </w:r>
      <w:r w:rsidRPr="00BB4421">
        <w:rPr>
          <w:sz w:val="8"/>
          <w:szCs w:val="16"/>
        </w:rPr>
        <w:t xml:space="preserve"> </w:t>
      </w:r>
      <w:r w:rsidRPr="00996312">
        <w:rPr>
          <w:vanish/>
          <w:sz w:val="8"/>
          <w:szCs w:val="16"/>
        </w:rPr>
        <w:t>more</w:t>
      </w:r>
      <w:r w:rsidRPr="00BB4421">
        <w:rPr>
          <w:sz w:val="8"/>
          <w:szCs w:val="16"/>
        </w:rPr>
        <w:t xml:space="preserve"> </w:t>
      </w:r>
      <w:r w:rsidRPr="00996312">
        <w:rPr>
          <w:vanish/>
          <w:sz w:val="8"/>
          <w:szCs w:val="16"/>
        </w:rPr>
        <w:t>rapid</w:t>
      </w:r>
      <w:r w:rsidRPr="00BB4421">
        <w:rPr>
          <w:sz w:val="8"/>
          <w:szCs w:val="16"/>
        </w:rPr>
        <w:t xml:space="preserve"> </w:t>
      </w:r>
      <w:r w:rsidRPr="00996312">
        <w:rPr>
          <w:vanish/>
          <w:sz w:val="8"/>
          <w:szCs w:val="16"/>
        </w:rPr>
        <w:t>pace,</w:t>
      </w:r>
      <w:r w:rsidRPr="00BB4421">
        <w:rPr>
          <w:sz w:val="8"/>
          <w:szCs w:val="16"/>
        </w:rPr>
        <w:t xml:space="preserve"> </w:t>
      </w:r>
      <w:r w:rsidRPr="00996312">
        <w:rPr>
          <w:vanish/>
          <w:sz w:val="8"/>
          <w:szCs w:val="16"/>
        </w:rPr>
        <w:t>millions</w:t>
      </w:r>
      <w:r w:rsidRPr="00BB4421">
        <w:rPr>
          <w:sz w:val="8"/>
          <w:szCs w:val="16"/>
        </w:rPr>
        <w:t xml:space="preserve"> </w:t>
      </w:r>
      <w:r w:rsidRPr="00996312">
        <w:rPr>
          <w:vanish/>
          <w:sz w:val="8"/>
          <w:szCs w:val="16"/>
        </w:rPr>
        <w:t>of</w:t>
      </w:r>
      <w:r w:rsidRPr="00BB4421">
        <w:rPr>
          <w:sz w:val="8"/>
          <w:szCs w:val="16"/>
        </w:rPr>
        <w:t xml:space="preserve"> </w:t>
      </w:r>
      <w:r w:rsidRPr="00996312">
        <w:rPr>
          <w:vanish/>
          <w:sz w:val="8"/>
          <w:szCs w:val="16"/>
        </w:rPr>
        <w:t>people</w:t>
      </w:r>
      <w:r w:rsidRPr="00BB4421">
        <w:rPr>
          <w:sz w:val="8"/>
          <w:szCs w:val="16"/>
        </w:rPr>
        <w:t xml:space="preserve"> </w:t>
      </w:r>
      <w:r w:rsidRPr="00996312">
        <w:rPr>
          <w:vanish/>
          <w:sz w:val="8"/>
          <w:szCs w:val="16"/>
        </w:rPr>
        <w:t>may</w:t>
      </w:r>
      <w:r w:rsidRPr="00BB4421">
        <w:rPr>
          <w:sz w:val="8"/>
          <w:szCs w:val="16"/>
        </w:rPr>
        <w:t xml:space="preserve"> </w:t>
      </w:r>
      <w:r w:rsidRPr="00996312">
        <w:rPr>
          <w:vanish/>
          <w:sz w:val="8"/>
          <w:szCs w:val="16"/>
        </w:rPr>
        <w:t>be</w:t>
      </w:r>
      <w:r w:rsidRPr="00BB4421">
        <w:rPr>
          <w:sz w:val="8"/>
          <w:szCs w:val="16"/>
        </w:rPr>
        <w:t xml:space="preserve"> </w:t>
      </w:r>
      <w:r w:rsidRPr="00996312">
        <w:rPr>
          <w:vanish/>
          <w:sz w:val="8"/>
          <w:szCs w:val="16"/>
        </w:rPr>
        <w:t>displaced</w:t>
      </w:r>
      <w:r w:rsidRPr="00BB4421">
        <w:rPr>
          <w:sz w:val="8"/>
          <w:szCs w:val="16"/>
        </w:rPr>
        <w:t xml:space="preserve"> </w:t>
      </w:r>
      <w:r w:rsidRPr="00996312">
        <w:rPr>
          <w:vanish/>
          <w:sz w:val="8"/>
          <w:szCs w:val="16"/>
        </w:rPr>
        <w:t>by</w:t>
      </w:r>
      <w:r w:rsidRPr="00BB4421">
        <w:rPr>
          <w:sz w:val="8"/>
          <w:szCs w:val="16"/>
        </w:rPr>
        <w:t xml:space="preserve"> </w:t>
      </w:r>
      <w:r w:rsidRPr="00996312">
        <w:rPr>
          <w:vanish/>
          <w:sz w:val="8"/>
          <w:szCs w:val="16"/>
        </w:rPr>
        <w:t>flooding</w:t>
      </w:r>
      <w:r w:rsidRPr="00BB4421">
        <w:rPr>
          <w:sz w:val="8"/>
          <w:szCs w:val="16"/>
        </w:rPr>
        <w:t xml:space="preserve"> </w:t>
      </w:r>
      <w:r w:rsidRPr="00996312">
        <w:rPr>
          <w:vanish/>
          <w:sz w:val="8"/>
          <w:szCs w:val="16"/>
        </w:rPr>
        <w:t>risks</w:t>
      </w:r>
      <w:r w:rsidRPr="00BB4421">
        <w:rPr>
          <w:sz w:val="8"/>
          <w:szCs w:val="16"/>
        </w:rPr>
        <w:t xml:space="preserve"> </w:t>
      </w:r>
      <w:r w:rsidRPr="00996312">
        <w:rPr>
          <w:vanish/>
          <w:sz w:val="8"/>
          <w:szCs w:val="16"/>
        </w:rPr>
        <w:t>as</w:t>
      </w:r>
      <w:r w:rsidRPr="00BB4421">
        <w:rPr>
          <w:sz w:val="8"/>
          <w:szCs w:val="16"/>
        </w:rPr>
        <w:t xml:space="preserve"> </w:t>
      </w:r>
      <w:r w:rsidRPr="00996312">
        <w:rPr>
          <w:vanish/>
          <w:sz w:val="8"/>
          <w:szCs w:val="16"/>
        </w:rPr>
        <w:t>a</w:t>
      </w:r>
      <w:r w:rsidRPr="00BB4421">
        <w:rPr>
          <w:sz w:val="8"/>
          <w:szCs w:val="16"/>
        </w:rPr>
        <w:t xml:space="preserve"> </w:t>
      </w:r>
      <w:r w:rsidRPr="00996312">
        <w:rPr>
          <w:vanish/>
          <w:sz w:val="8"/>
          <w:szCs w:val="16"/>
        </w:rPr>
        <w:t>consequence</w:t>
      </w:r>
      <w:r w:rsidRPr="00BB4421">
        <w:rPr>
          <w:sz w:val="8"/>
          <w:szCs w:val="16"/>
        </w:rPr>
        <w:t xml:space="preserve"> </w:t>
      </w:r>
      <w:r w:rsidRPr="00996312">
        <w:rPr>
          <w:vanish/>
          <w:sz w:val="8"/>
          <w:szCs w:val="16"/>
        </w:rPr>
        <w:t>of</w:t>
      </w:r>
      <w:r w:rsidRPr="00BB4421">
        <w:rPr>
          <w:sz w:val="8"/>
          <w:szCs w:val="16"/>
        </w:rPr>
        <w:t xml:space="preserve"> </w:t>
      </w:r>
      <w:r w:rsidRPr="00996312">
        <w:rPr>
          <w:vanish/>
          <w:sz w:val="8"/>
          <w:szCs w:val="16"/>
        </w:rPr>
        <w:t>sea</w:t>
      </w:r>
      <w:r w:rsidRPr="00BB4421">
        <w:rPr>
          <w:sz w:val="8"/>
          <w:szCs w:val="16"/>
        </w:rPr>
        <w:t xml:space="preserve"> </w:t>
      </w:r>
      <w:r w:rsidRPr="00996312">
        <w:rPr>
          <w:vanish/>
          <w:sz w:val="8"/>
          <w:szCs w:val="16"/>
        </w:rPr>
        <w:t>level</w:t>
      </w:r>
      <w:r w:rsidRPr="00BB4421">
        <w:rPr>
          <w:sz w:val="8"/>
          <w:szCs w:val="16"/>
        </w:rPr>
        <w:t xml:space="preserve"> </w:t>
      </w:r>
      <w:r w:rsidRPr="00996312">
        <w:rPr>
          <w:vanish/>
          <w:sz w:val="8"/>
          <w:szCs w:val="16"/>
        </w:rPr>
        <w:t>rise</w:t>
      </w:r>
      <w:r w:rsidRPr="00BB4421">
        <w:rPr>
          <w:sz w:val="8"/>
          <w:szCs w:val="16"/>
        </w:rPr>
        <w:t xml:space="preserve"> </w:t>
      </w:r>
      <w:r w:rsidRPr="00996312">
        <w:rPr>
          <w:vanish/>
          <w:sz w:val="8"/>
          <w:szCs w:val="16"/>
        </w:rPr>
        <w:t>near</w:t>
      </w:r>
      <w:r w:rsidRPr="00BB4421">
        <w:rPr>
          <w:sz w:val="8"/>
          <w:szCs w:val="16"/>
        </w:rPr>
        <w:t xml:space="preserve"> </w:t>
      </w:r>
      <w:r w:rsidRPr="00996312">
        <w:rPr>
          <w:vanish/>
          <w:sz w:val="8"/>
          <w:szCs w:val="16"/>
        </w:rPr>
        <w:t>coastal</w:t>
      </w:r>
      <w:r w:rsidRPr="00BB4421">
        <w:rPr>
          <w:sz w:val="8"/>
          <w:szCs w:val="16"/>
        </w:rPr>
        <w:t xml:space="preserve"> </w:t>
      </w:r>
      <w:r w:rsidRPr="00996312">
        <w:rPr>
          <w:vanish/>
          <w:sz w:val="8"/>
          <w:szCs w:val="16"/>
        </w:rPr>
        <w:t>communities</w:t>
      </w:r>
      <w:r w:rsidRPr="00BB4421">
        <w:rPr>
          <w:sz w:val="8"/>
          <w:szCs w:val="16"/>
        </w:rPr>
        <w:t xml:space="preserve"> </w:t>
      </w:r>
      <w:r w:rsidRPr="00996312">
        <w:rPr>
          <w:vanish/>
          <w:sz w:val="8"/>
          <w:szCs w:val="16"/>
        </w:rPr>
        <w:t>(Biermann</w:t>
      </w:r>
      <w:r w:rsidRPr="00BB4421">
        <w:rPr>
          <w:sz w:val="8"/>
          <w:szCs w:val="16"/>
        </w:rPr>
        <w:t xml:space="preserve"> </w:t>
      </w:r>
      <w:r w:rsidRPr="00996312">
        <w:rPr>
          <w:vanish/>
          <w:sz w:val="8"/>
          <w:szCs w:val="16"/>
        </w:rPr>
        <w:t>&amp;</w:t>
      </w:r>
      <w:r w:rsidRPr="00BB4421">
        <w:rPr>
          <w:sz w:val="8"/>
          <w:szCs w:val="16"/>
        </w:rPr>
        <w:t xml:space="preserve"> </w:t>
      </w:r>
      <w:r w:rsidRPr="00996312">
        <w:rPr>
          <w:vanish/>
          <w:sz w:val="8"/>
          <w:szCs w:val="16"/>
        </w:rPr>
        <w:t>Boas,</w:t>
      </w:r>
      <w:r w:rsidRPr="00BB4421">
        <w:rPr>
          <w:sz w:val="8"/>
          <w:szCs w:val="16"/>
        </w:rPr>
        <w:t xml:space="preserve"> </w:t>
      </w:r>
      <w:r w:rsidRPr="00996312">
        <w:rPr>
          <w:vanish/>
          <w:sz w:val="8"/>
          <w:szCs w:val="16"/>
        </w:rPr>
        <w:t>2010;</w:t>
      </w:r>
      <w:r w:rsidRPr="00BB4421">
        <w:rPr>
          <w:sz w:val="8"/>
          <w:szCs w:val="16"/>
        </w:rPr>
        <w:t xml:space="preserve"> </w:t>
      </w:r>
      <w:r w:rsidRPr="00996312">
        <w:rPr>
          <w:vanish/>
          <w:sz w:val="8"/>
          <w:szCs w:val="16"/>
        </w:rPr>
        <w:t>Myers,</w:t>
      </w:r>
      <w:r w:rsidRPr="00BB4421">
        <w:rPr>
          <w:sz w:val="8"/>
          <w:szCs w:val="16"/>
        </w:rPr>
        <w:t xml:space="preserve"> </w:t>
      </w:r>
      <w:r w:rsidRPr="00996312">
        <w:rPr>
          <w:vanish/>
          <w:sz w:val="8"/>
          <w:szCs w:val="16"/>
        </w:rPr>
        <w:t>2002;</w:t>
      </w:r>
      <w:r w:rsidRPr="00BB4421">
        <w:rPr>
          <w:sz w:val="8"/>
          <w:szCs w:val="16"/>
        </w:rPr>
        <w:t xml:space="preserve"> </w:t>
      </w:r>
      <w:r w:rsidRPr="00996312">
        <w:rPr>
          <w:vanish/>
          <w:sz w:val="8"/>
          <w:szCs w:val="16"/>
        </w:rPr>
        <w:t>Nicholls</w:t>
      </w:r>
      <w:r w:rsidRPr="00BB4421">
        <w:rPr>
          <w:sz w:val="8"/>
          <w:szCs w:val="16"/>
        </w:rPr>
        <w:t xml:space="preserve"> </w:t>
      </w:r>
      <w:r w:rsidRPr="00996312">
        <w:rPr>
          <w:vanish/>
          <w:sz w:val="8"/>
          <w:szCs w:val="16"/>
        </w:rPr>
        <w:t>et</w:t>
      </w:r>
      <w:r w:rsidRPr="00BB4421">
        <w:rPr>
          <w:sz w:val="8"/>
          <w:szCs w:val="16"/>
        </w:rPr>
        <w:t xml:space="preserve"> </w:t>
      </w:r>
      <w:r w:rsidRPr="00996312">
        <w:rPr>
          <w:vanish/>
          <w:sz w:val="8"/>
          <w:szCs w:val="16"/>
        </w:rPr>
        <w:t>al.,</w:t>
      </w:r>
      <w:r w:rsidRPr="00BB4421">
        <w:rPr>
          <w:sz w:val="8"/>
          <w:szCs w:val="16"/>
        </w:rPr>
        <w:t xml:space="preserve"> </w:t>
      </w:r>
      <w:r w:rsidRPr="00996312">
        <w:rPr>
          <w:vanish/>
          <w:sz w:val="8"/>
          <w:szCs w:val="16"/>
        </w:rPr>
        <w:t>2011).</w:t>
      </w:r>
      <w:r w:rsidRPr="00BB4421">
        <w:rPr>
          <w:sz w:val="8"/>
          <w:szCs w:val="16"/>
        </w:rPr>
        <w:t xml:space="preserve"> </w:t>
      </w:r>
      <w:r w:rsidRPr="00996312">
        <w:rPr>
          <w:vanish/>
          <w:sz w:val="8"/>
          <w:szCs w:val="16"/>
        </w:rPr>
        <w:t>The</w:t>
      </w:r>
      <w:r w:rsidRPr="00BB4421">
        <w:rPr>
          <w:sz w:val="8"/>
          <w:szCs w:val="16"/>
        </w:rPr>
        <w:t xml:space="preserve"> </w:t>
      </w:r>
      <w:r w:rsidRPr="00996312">
        <w:rPr>
          <w:vanish/>
          <w:sz w:val="8"/>
          <w:szCs w:val="16"/>
        </w:rPr>
        <w:t>water</w:t>
      </w:r>
      <w:r w:rsidRPr="00BB4421">
        <w:rPr>
          <w:sz w:val="8"/>
          <w:szCs w:val="16"/>
        </w:rPr>
        <w:t xml:space="preserve"> </w:t>
      </w:r>
      <w:r w:rsidRPr="00996312">
        <w:rPr>
          <w:vanish/>
          <w:sz w:val="8"/>
          <w:szCs w:val="16"/>
        </w:rPr>
        <w:t>vapor</w:t>
      </w:r>
      <w:r w:rsidRPr="00BB4421">
        <w:rPr>
          <w:sz w:val="8"/>
          <w:szCs w:val="16"/>
        </w:rPr>
        <w:t xml:space="preserve"> </w:t>
      </w:r>
      <w:r w:rsidRPr="00996312">
        <w:rPr>
          <w:vanish/>
          <w:sz w:val="8"/>
          <w:szCs w:val="16"/>
        </w:rPr>
        <w:t>feedback</w:t>
      </w:r>
      <w:r w:rsidRPr="00BB4421">
        <w:rPr>
          <w:sz w:val="8"/>
          <w:szCs w:val="16"/>
        </w:rPr>
        <w:t xml:space="preserve"> </w:t>
      </w:r>
      <w:r w:rsidRPr="00996312">
        <w:rPr>
          <w:vanish/>
          <w:sz w:val="8"/>
          <w:szCs w:val="16"/>
        </w:rPr>
        <w:t>operates</w:t>
      </w:r>
      <w:r w:rsidRPr="00BB4421">
        <w:rPr>
          <w:sz w:val="8"/>
          <w:szCs w:val="16"/>
        </w:rPr>
        <w:t xml:space="preserve"> </w:t>
      </w:r>
      <w:r w:rsidRPr="00996312">
        <w:rPr>
          <w:vanish/>
          <w:sz w:val="8"/>
          <w:szCs w:val="16"/>
        </w:rPr>
        <w:t>when</w:t>
      </w:r>
      <w:r w:rsidRPr="00BB4421">
        <w:rPr>
          <w:sz w:val="8"/>
          <w:szCs w:val="16"/>
        </w:rPr>
        <w:t xml:space="preserve"> </w:t>
      </w:r>
      <w:r w:rsidRPr="00996312">
        <w:rPr>
          <w:vanish/>
          <w:sz w:val="8"/>
          <w:szCs w:val="16"/>
        </w:rPr>
        <w:t>warmer</w:t>
      </w:r>
      <w:r w:rsidRPr="00BB4421">
        <w:rPr>
          <w:sz w:val="8"/>
          <w:szCs w:val="16"/>
        </w:rPr>
        <w:t xml:space="preserve"> </w:t>
      </w:r>
      <w:r w:rsidRPr="00996312">
        <w:rPr>
          <w:vanish/>
          <w:sz w:val="8"/>
          <w:szCs w:val="16"/>
        </w:rPr>
        <w:t>atmospheric</w:t>
      </w:r>
      <w:r w:rsidRPr="00BB4421">
        <w:rPr>
          <w:sz w:val="8"/>
          <w:szCs w:val="16"/>
        </w:rPr>
        <w:t xml:space="preserve"> </w:t>
      </w:r>
      <w:r w:rsidRPr="00996312">
        <w:rPr>
          <w:vanish/>
          <w:sz w:val="8"/>
          <w:szCs w:val="16"/>
        </w:rPr>
        <w:t>conditions</w:t>
      </w:r>
      <w:r w:rsidRPr="00BB4421">
        <w:rPr>
          <w:sz w:val="8"/>
          <w:szCs w:val="16"/>
        </w:rPr>
        <w:t xml:space="preserve"> </w:t>
      </w:r>
      <w:r w:rsidRPr="00996312">
        <w:rPr>
          <w:vanish/>
          <w:sz w:val="8"/>
          <w:szCs w:val="16"/>
        </w:rPr>
        <w:t>strengthen</w:t>
      </w:r>
      <w:r w:rsidRPr="00BB4421">
        <w:rPr>
          <w:sz w:val="8"/>
          <w:szCs w:val="16"/>
        </w:rPr>
        <w:t xml:space="preserve"> </w:t>
      </w:r>
      <w:r w:rsidRPr="00996312">
        <w:rPr>
          <w:vanish/>
          <w:sz w:val="8"/>
          <w:szCs w:val="16"/>
        </w:rPr>
        <w:t>the</w:t>
      </w:r>
      <w:r w:rsidRPr="00BB4421">
        <w:rPr>
          <w:sz w:val="8"/>
          <w:szCs w:val="16"/>
        </w:rPr>
        <w:t xml:space="preserve"> </w:t>
      </w:r>
      <w:r w:rsidRPr="00996312">
        <w:rPr>
          <w:vanish/>
          <w:sz w:val="8"/>
          <w:szCs w:val="16"/>
        </w:rPr>
        <w:t>saturation</w:t>
      </w:r>
      <w:r w:rsidRPr="00BB4421">
        <w:rPr>
          <w:sz w:val="8"/>
          <w:szCs w:val="16"/>
        </w:rPr>
        <w:t xml:space="preserve"> </w:t>
      </w:r>
      <w:r w:rsidRPr="00996312">
        <w:rPr>
          <w:vanish/>
          <w:sz w:val="8"/>
          <w:szCs w:val="16"/>
        </w:rPr>
        <w:t>vapor</w:t>
      </w:r>
      <w:r w:rsidRPr="00BB4421">
        <w:rPr>
          <w:sz w:val="8"/>
          <w:szCs w:val="16"/>
        </w:rPr>
        <w:t xml:space="preserve"> </w:t>
      </w:r>
      <w:r w:rsidRPr="00996312">
        <w:rPr>
          <w:vanish/>
          <w:sz w:val="8"/>
          <w:szCs w:val="16"/>
        </w:rPr>
        <w:t>pressure,</w:t>
      </w:r>
      <w:r w:rsidRPr="00BB4421">
        <w:rPr>
          <w:sz w:val="8"/>
          <w:szCs w:val="16"/>
        </w:rPr>
        <w:t xml:space="preserve"> </w:t>
      </w:r>
      <w:r w:rsidRPr="00996312">
        <w:rPr>
          <w:vanish/>
          <w:sz w:val="8"/>
          <w:szCs w:val="16"/>
        </w:rPr>
        <w:t>which</w:t>
      </w:r>
      <w:r w:rsidRPr="00BB4421">
        <w:rPr>
          <w:sz w:val="8"/>
          <w:szCs w:val="16"/>
        </w:rPr>
        <w:t xml:space="preserve"> </w:t>
      </w:r>
      <w:r w:rsidRPr="00996312">
        <w:rPr>
          <w:vanish/>
          <w:sz w:val="8"/>
          <w:szCs w:val="16"/>
        </w:rPr>
        <w:t>creates</w:t>
      </w:r>
      <w:r w:rsidRPr="00BB4421">
        <w:rPr>
          <w:sz w:val="8"/>
          <w:szCs w:val="16"/>
        </w:rPr>
        <w:t xml:space="preserve"> </w:t>
      </w:r>
      <w:r w:rsidRPr="00996312">
        <w:rPr>
          <w:vanish/>
          <w:sz w:val="8"/>
          <w:szCs w:val="16"/>
        </w:rPr>
        <w:t>a</w:t>
      </w:r>
      <w:r w:rsidRPr="00BB4421">
        <w:rPr>
          <w:sz w:val="8"/>
          <w:szCs w:val="16"/>
        </w:rPr>
        <w:t xml:space="preserve"> </w:t>
      </w:r>
      <w:r w:rsidRPr="00996312">
        <w:rPr>
          <w:vanish/>
          <w:sz w:val="8"/>
          <w:szCs w:val="16"/>
        </w:rPr>
        <w:t>warming</w:t>
      </w:r>
      <w:r w:rsidRPr="00BB4421">
        <w:rPr>
          <w:sz w:val="8"/>
          <w:szCs w:val="16"/>
        </w:rPr>
        <w:t xml:space="preserve"> </w:t>
      </w:r>
      <w:r w:rsidRPr="00996312">
        <w:rPr>
          <w:vanish/>
          <w:sz w:val="8"/>
          <w:szCs w:val="16"/>
        </w:rPr>
        <w:t>effect</w:t>
      </w:r>
      <w:r w:rsidRPr="00BB4421">
        <w:rPr>
          <w:sz w:val="8"/>
          <w:szCs w:val="16"/>
        </w:rPr>
        <w:t xml:space="preserve"> </w:t>
      </w:r>
      <w:r w:rsidRPr="00996312">
        <w:rPr>
          <w:vanish/>
          <w:sz w:val="8"/>
          <w:szCs w:val="16"/>
        </w:rPr>
        <w:t>given</w:t>
      </w:r>
      <w:r w:rsidRPr="00BB4421">
        <w:rPr>
          <w:sz w:val="8"/>
          <w:szCs w:val="16"/>
        </w:rPr>
        <w:t xml:space="preserve"> </w:t>
      </w:r>
      <w:r w:rsidRPr="00996312">
        <w:rPr>
          <w:vanish/>
          <w:sz w:val="8"/>
          <w:szCs w:val="16"/>
        </w:rPr>
        <w:t>water</w:t>
      </w:r>
      <w:r w:rsidRPr="00BB4421">
        <w:rPr>
          <w:sz w:val="8"/>
          <w:szCs w:val="16"/>
        </w:rPr>
        <w:t xml:space="preserve"> </w:t>
      </w:r>
      <w:r w:rsidRPr="00996312">
        <w:rPr>
          <w:vanish/>
          <w:sz w:val="8"/>
          <w:szCs w:val="16"/>
        </w:rPr>
        <w:t>vapor’s</w:t>
      </w:r>
      <w:r w:rsidRPr="00BB4421">
        <w:rPr>
          <w:sz w:val="8"/>
          <w:szCs w:val="16"/>
        </w:rPr>
        <w:t xml:space="preserve"> </w:t>
      </w:r>
      <w:r w:rsidRPr="00996312">
        <w:rPr>
          <w:vanish/>
          <w:sz w:val="8"/>
          <w:szCs w:val="16"/>
        </w:rPr>
        <w:t>strong</w:t>
      </w:r>
      <w:r w:rsidRPr="00BB4421">
        <w:rPr>
          <w:sz w:val="8"/>
          <w:szCs w:val="16"/>
        </w:rPr>
        <w:t xml:space="preserve"> </w:t>
      </w:r>
      <w:r w:rsidRPr="00996312">
        <w:rPr>
          <w:vanish/>
          <w:sz w:val="8"/>
          <w:szCs w:val="16"/>
        </w:rPr>
        <w:t>greenhouse</w:t>
      </w:r>
      <w:r w:rsidRPr="00BB4421">
        <w:rPr>
          <w:sz w:val="8"/>
          <w:szCs w:val="16"/>
        </w:rPr>
        <w:t xml:space="preserve"> </w:t>
      </w:r>
      <w:r w:rsidRPr="00996312">
        <w:rPr>
          <w:vanish/>
          <w:sz w:val="8"/>
          <w:szCs w:val="16"/>
        </w:rPr>
        <w:t>gas</w:t>
      </w:r>
      <w:r w:rsidRPr="00BB4421">
        <w:rPr>
          <w:sz w:val="8"/>
          <w:szCs w:val="16"/>
        </w:rPr>
        <w:t xml:space="preserve"> </w:t>
      </w:r>
      <w:r w:rsidRPr="00996312">
        <w:rPr>
          <w:vanish/>
          <w:sz w:val="8"/>
          <w:szCs w:val="16"/>
        </w:rPr>
        <w:t>properties</w:t>
      </w:r>
      <w:r w:rsidRPr="00BB4421">
        <w:rPr>
          <w:sz w:val="8"/>
          <w:szCs w:val="16"/>
        </w:rPr>
        <w:t xml:space="preserve"> </w:t>
      </w:r>
      <w:r w:rsidRPr="00996312">
        <w:rPr>
          <w:vanish/>
          <w:sz w:val="8"/>
          <w:szCs w:val="16"/>
        </w:rPr>
        <w:t>(Manabe</w:t>
      </w:r>
      <w:r w:rsidRPr="00BB4421">
        <w:rPr>
          <w:sz w:val="8"/>
          <w:szCs w:val="16"/>
        </w:rPr>
        <w:t xml:space="preserve"> </w:t>
      </w:r>
      <w:r w:rsidRPr="00996312">
        <w:rPr>
          <w:vanish/>
          <w:sz w:val="8"/>
          <w:szCs w:val="16"/>
        </w:rPr>
        <w:t>&amp;</w:t>
      </w:r>
      <w:r w:rsidRPr="00BB4421">
        <w:rPr>
          <w:sz w:val="8"/>
          <w:szCs w:val="16"/>
        </w:rPr>
        <w:t xml:space="preserve"> </w:t>
      </w:r>
      <w:r w:rsidRPr="00996312">
        <w:rPr>
          <w:vanish/>
          <w:sz w:val="8"/>
          <w:szCs w:val="16"/>
        </w:rPr>
        <w:t>Wetherald,</w:t>
      </w:r>
      <w:r w:rsidRPr="00BB4421">
        <w:rPr>
          <w:sz w:val="8"/>
          <w:szCs w:val="16"/>
        </w:rPr>
        <w:t xml:space="preserve"> </w:t>
      </w:r>
      <w:r w:rsidRPr="00996312">
        <w:rPr>
          <w:vanish/>
          <w:sz w:val="8"/>
          <w:szCs w:val="16"/>
        </w:rPr>
        <w:t>1967).</w:t>
      </w:r>
    </w:p>
    <w:p w14:paraId="0C6D362E" w14:textId="77777777" w:rsidR="005D7438" w:rsidRPr="00996312" w:rsidRDefault="005D7438" w:rsidP="005D7438">
      <w:pPr>
        <w:rPr>
          <w:vanish/>
          <w:sz w:val="8"/>
          <w:szCs w:val="16"/>
        </w:rPr>
      </w:pPr>
      <w:r w:rsidRPr="00996312">
        <w:rPr>
          <w:vanish/>
          <w:sz w:val="8"/>
          <w:szCs w:val="16"/>
        </w:rPr>
        <w:t>Global</w:t>
      </w:r>
      <w:r w:rsidRPr="00BB4421">
        <w:rPr>
          <w:sz w:val="8"/>
          <w:szCs w:val="16"/>
        </w:rPr>
        <w:t xml:space="preserve"> </w:t>
      </w:r>
      <w:r w:rsidRPr="00996312">
        <w:rPr>
          <w:vanish/>
          <w:sz w:val="8"/>
          <w:szCs w:val="16"/>
        </w:rPr>
        <w:t>warming</w:t>
      </w:r>
      <w:r w:rsidRPr="00BB4421">
        <w:rPr>
          <w:sz w:val="8"/>
          <w:szCs w:val="16"/>
        </w:rPr>
        <w:t xml:space="preserve"> </w:t>
      </w:r>
      <w:r w:rsidRPr="00996312">
        <w:rPr>
          <w:vanish/>
          <w:sz w:val="8"/>
          <w:szCs w:val="16"/>
        </w:rPr>
        <w:t>tends</w:t>
      </w:r>
      <w:r w:rsidRPr="00BB4421">
        <w:rPr>
          <w:sz w:val="8"/>
          <w:szCs w:val="16"/>
        </w:rPr>
        <w:t xml:space="preserve"> </w:t>
      </w:r>
      <w:r w:rsidRPr="00996312">
        <w:rPr>
          <w:vanish/>
          <w:sz w:val="8"/>
          <w:szCs w:val="16"/>
        </w:rPr>
        <w:t>to</w:t>
      </w:r>
      <w:r w:rsidRPr="00BB4421">
        <w:rPr>
          <w:sz w:val="8"/>
          <w:szCs w:val="16"/>
        </w:rPr>
        <w:t xml:space="preserve"> </w:t>
      </w:r>
      <w:r w:rsidRPr="00996312">
        <w:rPr>
          <w:vanish/>
          <w:sz w:val="8"/>
          <w:szCs w:val="16"/>
        </w:rPr>
        <w:t>increase</w:t>
      </w:r>
      <w:r w:rsidRPr="00BB4421">
        <w:rPr>
          <w:sz w:val="8"/>
          <w:szCs w:val="16"/>
        </w:rPr>
        <w:t xml:space="preserve"> </w:t>
      </w:r>
      <w:r w:rsidRPr="00996312">
        <w:rPr>
          <w:vanish/>
          <w:sz w:val="8"/>
          <w:szCs w:val="16"/>
        </w:rPr>
        <w:t>cloud</w:t>
      </w:r>
      <w:r w:rsidRPr="00BB4421">
        <w:rPr>
          <w:sz w:val="8"/>
          <w:szCs w:val="16"/>
        </w:rPr>
        <w:t xml:space="preserve"> </w:t>
      </w:r>
      <w:r w:rsidRPr="00996312">
        <w:rPr>
          <w:vanish/>
          <w:sz w:val="8"/>
          <w:szCs w:val="16"/>
        </w:rPr>
        <w:t>formation</w:t>
      </w:r>
      <w:r w:rsidRPr="00BB4421">
        <w:rPr>
          <w:sz w:val="8"/>
          <w:szCs w:val="16"/>
        </w:rPr>
        <w:t xml:space="preserve"> </w:t>
      </w:r>
      <w:r w:rsidRPr="00996312">
        <w:rPr>
          <w:vanish/>
          <w:sz w:val="8"/>
          <w:szCs w:val="16"/>
        </w:rPr>
        <w:t>because</w:t>
      </w:r>
      <w:r w:rsidRPr="00BB4421">
        <w:rPr>
          <w:sz w:val="8"/>
          <w:szCs w:val="16"/>
        </w:rPr>
        <w:t xml:space="preserve"> </w:t>
      </w:r>
      <w:r w:rsidRPr="00996312">
        <w:rPr>
          <w:vanish/>
          <w:sz w:val="8"/>
          <w:szCs w:val="16"/>
        </w:rPr>
        <w:t>warmer</w:t>
      </w:r>
      <w:r w:rsidRPr="00BB4421">
        <w:rPr>
          <w:sz w:val="8"/>
          <w:szCs w:val="16"/>
        </w:rPr>
        <w:t xml:space="preserve"> </w:t>
      </w:r>
      <w:r w:rsidRPr="00996312">
        <w:rPr>
          <w:vanish/>
          <w:sz w:val="8"/>
          <w:szCs w:val="16"/>
        </w:rPr>
        <w:t>temperatures</w:t>
      </w:r>
      <w:r w:rsidRPr="00BB4421">
        <w:rPr>
          <w:sz w:val="8"/>
          <w:szCs w:val="16"/>
        </w:rPr>
        <w:t xml:space="preserve"> </w:t>
      </w:r>
      <w:r w:rsidRPr="00996312">
        <w:rPr>
          <w:vanish/>
          <w:sz w:val="8"/>
          <w:szCs w:val="16"/>
        </w:rPr>
        <w:t>lead</w:t>
      </w:r>
      <w:r w:rsidRPr="00BB4421">
        <w:rPr>
          <w:sz w:val="8"/>
          <w:szCs w:val="16"/>
        </w:rPr>
        <w:t xml:space="preserve"> </w:t>
      </w:r>
      <w:r w:rsidRPr="00996312">
        <w:rPr>
          <w:vanish/>
          <w:sz w:val="8"/>
          <w:szCs w:val="16"/>
        </w:rPr>
        <w:t>to</w:t>
      </w:r>
      <w:r w:rsidRPr="00BB4421">
        <w:rPr>
          <w:sz w:val="8"/>
          <w:szCs w:val="16"/>
        </w:rPr>
        <w:t xml:space="preserve"> </w:t>
      </w:r>
      <w:r w:rsidRPr="00996312">
        <w:rPr>
          <w:vanish/>
          <w:sz w:val="8"/>
          <w:szCs w:val="16"/>
        </w:rPr>
        <w:t>more</w:t>
      </w:r>
      <w:r w:rsidRPr="00BB4421">
        <w:rPr>
          <w:sz w:val="8"/>
          <w:szCs w:val="16"/>
        </w:rPr>
        <w:t xml:space="preserve"> </w:t>
      </w:r>
      <w:r w:rsidRPr="00996312">
        <w:rPr>
          <w:vanish/>
          <w:sz w:val="8"/>
          <w:szCs w:val="16"/>
        </w:rPr>
        <w:t>evaporation</w:t>
      </w:r>
      <w:r w:rsidRPr="00BB4421">
        <w:rPr>
          <w:sz w:val="8"/>
          <w:szCs w:val="16"/>
        </w:rPr>
        <w:t xml:space="preserve"> </w:t>
      </w:r>
      <w:r w:rsidRPr="00996312">
        <w:rPr>
          <w:vanish/>
          <w:sz w:val="8"/>
          <w:szCs w:val="16"/>
        </w:rPr>
        <w:t>of</w:t>
      </w:r>
      <w:r w:rsidRPr="00BB4421">
        <w:rPr>
          <w:sz w:val="8"/>
          <w:szCs w:val="16"/>
        </w:rPr>
        <w:t xml:space="preserve"> </w:t>
      </w:r>
      <w:r w:rsidRPr="00996312">
        <w:rPr>
          <w:vanish/>
          <w:sz w:val="8"/>
          <w:szCs w:val="16"/>
        </w:rPr>
        <w:t>water</w:t>
      </w:r>
      <w:r w:rsidRPr="00BB4421">
        <w:rPr>
          <w:sz w:val="8"/>
          <w:szCs w:val="16"/>
        </w:rPr>
        <w:t xml:space="preserve"> </w:t>
      </w:r>
      <w:r w:rsidRPr="00996312">
        <w:rPr>
          <w:vanish/>
          <w:sz w:val="8"/>
          <w:szCs w:val="16"/>
        </w:rPr>
        <w:t>into</w:t>
      </w:r>
      <w:r w:rsidRPr="00BB4421">
        <w:rPr>
          <w:sz w:val="8"/>
          <w:szCs w:val="16"/>
        </w:rPr>
        <w:t xml:space="preserve"> </w:t>
      </w:r>
      <w:r w:rsidRPr="00996312">
        <w:rPr>
          <w:vanish/>
          <w:sz w:val="8"/>
          <w:szCs w:val="16"/>
        </w:rPr>
        <w:t>the</w:t>
      </w:r>
      <w:r w:rsidRPr="00BB4421">
        <w:rPr>
          <w:sz w:val="8"/>
          <w:szCs w:val="16"/>
        </w:rPr>
        <w:t xml:space="preserve"> </w:t>
      </w:r>
      <w:r w:rsidRPr="00996312">
        <w:rPr>
          <w:vanish/>
          <w:sz w:val="8"/>
          <w:szCs w:val="16"/>
        </w:rPr>
        <w:t>atmosphere,</w:t>
      </w:r>
      <w:r w:rsidRPr="00BB4421">
        <w:rPr>
          <w:sz w:val="8"/>
          <w:szCs w:val="16"/>
        </w:rPr>
        <w:t xml:space="preserve"> </w:t>
      </w:r>
      <w:r w:rsidRPr="00996312">
        <w:rPr>
          <w:vanish/>
          <w:sz w:val="8"/>
          <w:szCs w:val="16"/>
        </w:rPr>
        <w:t>and</w:t>
      </w:r>
      <w:r w:rsidRPr="00BB4421">
        <w:rPr>
          <w:sz w:val="8"/>
          <w:szCs w:val="16"/>
        </w:rPr>
        <w:t xml:space="preserve"> </w:t>
      </w:r>
      <w:r w:rsidRPr="00996312">
        <w:rPr>
          <w:vanish/>
          <w:sz w:val="8"/>
          <w:szCs w:val="16"/>
        </w:rPr>
        <w:t>warmer</w:t>
      </w:r>
      <w:r w:rsidRPr="00BB4421">
        <w:rPr>
          <w:sz w:val="8"/>
          <w:szCs w:val="16"/>
        </w:rPr>
        <w:t xml:space="preserve"> </w:t>
      </w:r>
      <w:r w:rsidRPr="00996312">
        <w:rPr>
          <w:vanish/>
          <w:sz w:val="8"/>
          <w:szCs w:val="16"/>
        </w:rPr>
        <w:t>temperature</w:t>
      </w:r>
      <w:r w:rsidRPr="00BB4421">
        <w:rPr>
          <w:sz w:val="8"/>
          <w:szCs w:val="16"/>
        </w:rPr>
        <w:t xml:space="preserve"> </w:t>
      </w:r>
      <w:r w:rsidRPr="00996312">
        <w:rPr>
          <w:vanish/>
          <w:sz w:val="8"/>
          <w:szCs w:val="16"/>
        </w:rPr>
        <w:t>also</w:t>
      </w:r>
      <w:r w:rsidRPr="00BB4421">
        <w:rPr>
          <w:sz w:val="8"/>
          <w:szCs w:val="16"/>
        </w:rPr>
        <w:t xml:space="preserve"> </w:t>
      </w:r>
      <w:r w:rsidRPr="00996312">
        <w:rPr>
          <w:vanish/>
          <w:sz w:val="8"/>
          <w:szCs w:val="16"/>
        </w:rPr>
        <w:t>allows</w:t>
      </w:r>
      <w:r w:rsidRPr="00BB4421">
        <w:rPr>
          <w:sz w:val="8"/>
          <w:szCs w:val="16"/>
        </w:rPr>
        <w:t xml:space="preserve"> </w:t>
      </w:r>
      <w:r w:rsidRPr="00996312">
        <w:rPr>
          <w:vanish/>
          <w:sz w:val="8"/>
          <w:szCs w:val="16"/>
        </w:rPr>
        <w:t>the</w:t>
      </w:r>
      <w:r w:rsidRPr="00BB4421">
        <w:rPr>
          <w:sz w:val="8"/>
          <w:szCs w:val="16"/>
        </w:rPr>
        <w:t xml:space="preserve"> </w:t>
      </w:r>
      <w:r w:rsidRPr="00996312">
        <w:rPr>
          <w:vanish/>
          <w:sz w:val="8"/>
          <w:szCs w:val="16"/>
        </w:rPr>
        <w:t>atmosphere</w:t>
      </w:r>
      <w:r w:rsidRPr="00BB4421">
        <w:rPr>
          <w:sz w:val="8"/>
          <w:szCs w:val="16"/>
        </w:rPr>
        <w:t xml:space="preserve"> </w:t>
      </w:r>
      <w:r w:rsidRPr="00996312">
        <w:rPr>
          <w:vanish/>
          <w:sz w:val="8"/>
          <w:szCs w:val="16"/>
        </w:rPr>
        <w:t>to</w:t>
      </w:r>
      <w:r w:rsidRPr="00BB4421">
        <w:rPr>
          <w:sz w:val="8"/>
          <w:szCs w:val="16"/>
        </w:rPr>
        <w:t xml:space="preserve"> </w:t>
      </w:r>
      <w:r w:rsidRPr="00996312">
        <w:rPr>
          <w:vanish/>
          <w:sz w:val="8"/>
          <w:szCs w:val="16"/>
        </w:rPr>
        <w:t>hold</w:t>
      </w:r>
      <w:r w:rsidRPr="00BB4421">
        <w:rPr>
          <w:sz w:val="8"/>
          <w:szCs w:val="16"/>
        </w:rPr>
        <w:t xml:space="preserve"> </w:t>
      </w:r>
      <w:r w:rsidRPr="00996312">
        <w:rPr>
          <w:vanish/>
          <w:sz w:val="8"/>
          <w:szCs w:val="16"/>
        </w:rPr>
        <w:t>more</w:t>
      </w:r>
      <w:r w:rsidRPr="00BB4421">
        <w:rPr>
          <w:sz w:val="8"/>
          <w:szCs w:val="16"/>
        </w:rPr>
        <w:t xml:space="preserve"> </w:t>
      </w:r>
      <w:r w:rsidRPr="00996312">
        <w:rPr>
          <w:vanish/>
          <w:sz w:val="8"/>
          <w:szCs w:val="16"/>
        </w:rPr>
        <w:t>water.</w:t>
      </w:r>
      <w:r w:rsidRPr="00BB4421">
        <w:rPr>
          <w:sz w:val="8"/>
          <w:szCs w:val="16"/>
        </w:rPr>
        <w:t xml:space="preserve"> </w:t>
      </w:r>
      <w:r w:rsidRPr="00996312">
        <w:rPr>
          <w:vanish/>
          <w:sz w:val="8"/>
          <w:szCs w:val="16"/>
        </w:rPr>
        <w:t>The</w:t>
      </w:r>
      <w:r w:rsidRPr="00BB4421">
        <w:rPr>
          <w:sz w:val="8"/>
          <w:szCs w:val="16"/>
        </w:rPr>
        <w:t xml:space="preserve"> </w:t>
      </w:r>
      <w:r w:rsidRPr="00996312">
        <w:rPr>
          <w:vanish/>
          <w:sz w:val="8"/>
          <w:szCs w:val="16"/>
        </w:rPr>
        <w:t>key</w:t>
      </w:r>
      <w:r w:rsidRPr="00BB4421">
        <w:rPr>
          <w:sz w:val="8"/>
          <w:szCs w:val="16"/>
        </w:rPr>
        <w:t xml:space="preserve"> </w:t>
      </w:r>
      <w:r w:rsidRPr="00996312">
        <w:rPr>
          <w:vanish/>
          <w:sz w:val="8"/>
          <w:szCs w:val="16"/>
        </w:rPr>
        <w:t>question</w:t>
      </w:r>
      <w:r w:rsidRPr="00BB4421">
        <w:rPr>
          <w:sz w:val="8"/>
          <w:szCs w:val="16"/>
        </w:rPr>
        <w:t xml:space="preserve"> </w:t>
      </w:r>
      <w:r w:rsidRPr="00996312">
        <w:rPr>
          <w:vanish/>
          <w:sz w:val="8"/>
          <w:szCs w:val="16"/>
        </w:rPr>
        <w:t>is</w:t>
      </w:r>
      <w:r w:rsidRPr="00BB4421">
        <w:rPr>
          <w:sz w:val="8"/>
          <w:szCs w:val="16"/>
        </w:rPr>
        <w:t xml:space="preserve"> </w:t>
      </w:r>
      <w:r w:rsidRPr="00996312">
        <w:rPr>
          <w:vanish/>
          <w:sz w:val="8"/>
          <w:szCs w:val="16"/>
        </w:rPr>
        <w:t>whether</w:t>
      </w:r>
      <w:r w:rsidRPr="00BB4421">
        <w:rPr>
          <w:sz w:val="8"/>
          <w:szCs w:val="16"/>
        </w:rPr>
        <w:t xml:space="preserve"> </w:t>
      </w:r>
      <w:r w:rsidRPr="00996312">
        <w:rPr>
          <w:vanish/>
          <w:sz w:val="8"/>
          <w:szCs w:val="16"/>
        </w:rPr>
        <w:t>this</w:t>
      </w:r>
      <w:r w:rsidRPr="00BB4421">
        <w:rPr>
          <w:sz w:val="8"/>
          <w:szCs w:val="16"/>
        </w:rPr>
        <w:t xml:space="preserve"> </w:t>
      </w:r>
      <w:r w:rsidRPr="00996312">
        <w:rPr>
          <w:vanish/>
          <w:sz w:val="8"/>
          <w:szCs w:val="16"/>
        </w:rPr>
        <w:t>increase</w:t>
      </w:r>
      <w:r w:rsidRPr="00BB4421">
        <w:rPr>
          <w:sz w:val="8"/>
          <w:szCs w:val="16"/>
        </w:rPr>
        <w:t xml:space="preserve"> </w:t>
      </w:r>
      <w:r w:rsidRPr="00996312">
        <w:rPr>
          <w:vanish/>
          <w:sz w:val="8"/>
          <w:szCs w:val="16"/>
        </w:rPr>
        <w:t>in</w:t>
      </w:r>
      <w:r w:rsidRPr="00BB4421">
        <w:rPr>
          <w:sz w:val="8"/>
          <w:szCs w:val="16"/>
        </w:rPr>
        <w:t xml:space="preserve"> </w:t>
      </w:r>
      <w:r w:rsidRPr="00996312">
        <w:rPr>
          <w:vanish/>
          <w:sz w:val="8"/>
          <w:szCs w:val="16"/>
        </w:rPr>
        <w:t>clouds</w:t>
      </w:r>
      <w:r w:rsidRPr="00BB4421">
        <w:rPr>
          <w:sz w:val="8"/>
          <w:szCs w:val="16"/>
        </w:rPr>
        <w:t xml:space="preserve"> </w:t>
      </w:r>
      <w:r w:rsidRPr="00996312">
        <w:rPr>
          <w:vanish/>
          <w:sz w:val="8"/>
          <w:szCs w:val="16"/>
        </w:rPr>
        <w:t>associated</w:t>
      </w:r>
      <w:r w:rsidRPr="00BB4421">
        <w:rPr>
          <w:sz w:val="8"/>
          <w:szCs w:val="16"/>
        </w:rPr>
        <w:t xml:space="preserve"> </w:t>
      </w:r>
      <w:r w:rsidRPr="00996312">
        <w:rPr>
          <w:vanish/>
          <w:sz w:val="8"/>
          <w:szCs w:val="16"/>
        </w:rPr>
        <w:t>with</w:t>
      </w:r>
      <w:r w:rsidRPr="00BB4421">
        <w:rPr>
          <w:sz w:val="8"/>
          <w:szCs w:val="16"/>
        </w:rPr>
        <w:t xml:space="preserve"> </w:t>
      </w:r>
      <w:r w:rsidRPr="00996312">
        <w:rPr>
          <w:vanish/>
          <w:sz w:val="8"/>
          <w:szCs w:val="16"/>
        </w:rPr>
        <w:t>global</w:t>
      </w:r>
      <w:r w:rsidRPr="00BB4421">
        <w:rPr>
          <w:sz w:val="8"/>
          <w:szCs w:val="16"/>
        </w:rPr>
        <w:t xml:space="preserve"> </w:t>
      </w:r>
      <w:r w:rsidRPr="00996312">
        <w:rPr>
          <w:vanish/>
          <w:sz w:val="8"/>
          <w:szCs w:val="16"/>
        </w:rPr>
        <w:t>warming</w:t>
      </w:r>
      <w:r w:rsidRPr="00BB4421">
        <w:rPr>
          <w:sz w:val="8"/>
          <w:szCs w:val="16"/>
        </w:rPr>
        <w:t xml:space="preserve"> </w:t>
      </w:r>
      <w:r w:rsidRPr="00996312">
        <w:rPr>
          <w:vanish/>
          <w:sz w:val="8"/>
          <w:szCs w:val="16"/>
        </w:rPr>
        <w:t>will</w:t>
      </w:r>
      <w:r w:rsidRPr="00BB4421">
        <w:rPr>
          <w:sz w:val="8"/>
          <w:szCs w:val="16"/>
        </w:rPr>
        <w:t xml:space="preserve"> </w:t>
      </w:r>
      <w:r w:rsidRPr="00996312">
        <w:rPr>
          <w:vanish/>
          <w:sz w:val="8"/>
          <w:szCs w:val="16"/>
        </w:rPr>
        <w:t>result</w:t>
      </w:r>
      <w:r w:rsidRPr="00BB4421">
        <w:rPr>
          <w:sz w:val="8"/>
          <w:szCs w:val="16"/>
        </w:rPr>
        <w:t xml:space="preserve"> </w:t>
      </w:r>
      <w:r w:rsidRPr="00996312">
        <w:rPr>
          <w:vanish/>
          <w:sz w:val="8"/>
          <w:szCs w:val="16"/>
        </w:rPr>
        <w:t>in</w:t>
      </w:r>
      <w:r w:rsidRPr="00BB4421">
        <w:rPr>
          <w:sz w:val="8"/>
          <w:szCs w:val="16"/>
        </w:rPr>
        <w:t xml:space="preserve"> </w:t>
      </w:r>
      <w:r w:rsidRPr="00996312">
        <w:rPr>
          <w:vanish/>
          <w:sz w:val="8"/>
          <w:szCs w:val="16"/>
        </w:rPr>
        <w:t>a</w:t>
      </w:r>
      <w:r w:rsidRPr="00BB4421">
        <w:rPr>
          <w:sz w:val="8"/>
          <w:szCs w:val="16"/>
        </w:rPr>
        <w:t xml:space="preserve"> </w:t>
      </w:r>
      <w:r w:rsidRPr="00996312">
        <w:rPr>
          <w:vanish/>
          <w:sz w:val="8"/>
          <w:szCs w:val="16"/>
        </w:rPr>
        <w:t>positive</w:t>
      </w:r>
      <w:r w:rsidRPr="00BB4421">
        <w:rPr>
          <w:sz w:val="8"/>
          <w:szCs w:val="16"/>
        </w:rPr>
        <w:t xml:space="preserve"> </w:t>
      </w:r>
      <w:r w:rsidRPr="00996312">
        <w:rPr>
          <w:vanish/>
          <w:sz w:val="8"/>
          <w:szCs w:val="16"/>
        </w:rPr>
        <w:t>feedback</w:t>
      </w:r>
      <w:r w:rsidRPr="00BB4421">
        <w:rPr>
          <w:sz w:val="8"/>
          <w:szCs w:val="16"/>
        </w:rPr>
        <w:t xml:space="preserve"> </w:t>
      </w:r>
      <w:r w:rsidRPr="00996312">
        <w:rPr>
          <w:vanish/>
          <w:sz w:val="8"/>
          <w:szCs w:val="16"/>
        </w:rPr>
        <w:t>loop</w:t>
      </w:r>
      <w:r w:rsidRPr="00BB4421">
        <w:rPr>
          <w:sz w:val="8"/>
          <w:szCs w:val="16"/>
        </w:rPr>
        <w:t xml:space="preserve"> </w:t>
      </w:r>
      <w:r w:rsidRPr="00996312">
        <w:rPr>
          <w:vanish/>
          <w:sz w:val="8"/>
          <w:szCs w:val="16"/>
        </w:rPr>
        <w:t>(more</w:t>
      </w:r>
      <w:r w:rsidRPr="00BB4421">
        <w:rPr>
          <w:sz w:val="8"/>
          <w:szCs w:val="16"/>
        </w:rPr>
        <w:t xml:space="preserve"> </w:t>
      </w:r>
      <w:r w:rsidRPr="00996312">
        <w:rPr>
          <w:vanish/>
          <w:sz w:val="8"/>
          <w:szCs w:val="16"/>
        </w:rPr>
        <w:t>warming)</w:t>
      </w:r>
      <w:r w:rsidRPr="00BB4421">
        <w:rPr>
          <w:sz w:val="8"/>
          <w:szCs w:val="16"/>
        </w:rPr>
        <w:t xml:space="preserve"> </w:t>
      </w:r>
      <w:r w:rsidRPr="00996312">
        <w:rPr>
          <w:vanish/>
          <w:sz w:val="8"/>
          <w:szCs w:val="16"/>
        </w:rPr>
        <w:t>or</w:t>
      </w:r>
      <w:r w:rsidRPr="00BB4421">
        <w:rPr>
          <w:sz w:val="8"/>
          <w:szCs w:val="16"/>
        </w:rPr>
        <w:t xml:space="preserve"> </w:t>
      </w:r>
      <w:r w:rsidRPr="00996312">
        <w:rPr>
          <w:vanish/>
          <w:sz w:val="8"/>
          <w:szCs w:val="16"/>
        </w:rPr>
        <w:t>a</w:t>
      </w:r>
      <w:r w:rsidRPr="00BB4421">
        <w:rPr>
          <w:sz w:val="8"/>
          <w:szCs w:val="16"/>
        </w:rPr>
        <w:t xml:space="preserve"> </w:t>
      </w:r>
      <w:r w:rsidRPr="00996312">
        <w:rPr>
          <w:vanish/>
          <w:sz w:val="8"/>
          <w:szCs w:val="16"/>
        </w:rPr>
        <w:t>negative</w:t>
      </w:r>
      <w:r w:rsidRPr="00BB4421">
        <w:rPr>
          <w:sz w:val="8"/>
          <w:szCs w:val="16"/>
        </w:rPr>
        <w:t xml:space="preserve"> </w:t>
      </w:r>
      <w:r w:rsidRPr="00996312">
        <w:rPr>
          <w:vanish/>
          <w:sz w:val="8"/>
          <w:szCs w:val="16"/>
        </w:rPr>
        <w:t>feedback</w:t>
      </w:r>
      <w:r w:rsidRPr="00BB4421">
        <w:rPr>
          <w:sz w:val="8"/>
          <w:szCs w:val="16"/>
        </w:rPr>
        <w:t xml:space="preserve"> </w:t>
      </w:r>
      <w:r w:rsidRPr="00996312">
        <w:rPr>
          <w:vanish/>
          <w:sz w:val="8"/>
          <w:szCs w:val="16"/>
        </w:rPr>
        <w:t>loop</w:t>
      </w:r>
      <w:r w:rsidRPr="00BB4421">
        <w:rPr>
          <w:sz w:val="8"/>
          <w:szCs w:val="16"/>
        </w:rPr>
        <w:t xml:space="preserve"> </w:t>
      </w:r>
      <w:r w:rsidRPr="00996312">
        <w:rPr>
          <w:vanish/>
          <w:sz w:val="8"/>
          <w:szCs w:val="16"/>
        </w:rPr>
        <w:t>(less</w:t>
      </w:r>
      <w:r w:rsidRPr="00BB4421">
        <w:rPr>
          <w:sz w:val="8"/>
          <w:szCs w:val="16"/>
        </w:rPr>
        <w:t xml:space="preserve"> </w:t>
      </w:r>
      <w:r w:rsidRPr="00996312">
        <w:rPr>
          <w:vanish/>
          <w:sz w:val="8"/>
          <w:szCs w:val="16"/>
        </w:rPr>
        <w:t>warming).</w:t>
      </w:r>
      <w:r w:rsidRPr="00BB4421">
        <w:rPr>
          <w:sz w:val="8"/>
          <w:szCs w:val="16"/>
        </w:rPr>
        <w:t xml:space="preserve"> </w:t>
      </w:r>
      <w:r w:rsidRPr="00996312">
        <w:rPr>
          <w:vanish/>
          <w:sz w:val="8"/>
          <w:szCs w:val="16"/>
        </w:rPr>
        <w:t>For</w:t>
      </w:r>
      <w:r w:rsidRPr="00BB4421">
        <w:rPr>
          <w:sz w:val="8"/>
          <w:szCs w:val="16"/>
        </w:rPr>
        <w:t xml:space="preserve"> </w:t>
      </w:r>
      <w:r w:rsidRPr="00996312">
        <w:rPr>
          <w:vanish/>
          <w:sz w:val="8"/>
          <w:szCs w:val="16"/>
        </w:rPr>
        <w:t>decades,</w:t>
      </w:r>
      <w:r w:rsidRPr="00BB4421">
        <w:rPr>
          <w:sz w:val="8"/>
          <w:szCs w:val="16"/>
        </w:rPr>
        <w:t xml:space="preserve"> </w:t>
      </w:r>
      <w:r w:rsidRPr="00996312">
        <w:rPr>
          <w:vanish/>
          <w:sz w:val="8"/>
          <w:szCs w:val="16"/>
        </w:rPr>
        <w:t>scientists</w:t>
      </w:r>
      <w:r w:rsidRPr="00BB4421">
        <w:rPr>
          <w:sz w:val="8"/>
          <w:szCs w:val="16"/>
        </w:rPr>
        <w:t xml:space="preserve"> </w:t>
      </w:r>
      <w:r w:rsidRPr="00996312">
        <w:rPr>
          <w:vanish/>
          <w:sz w:val="8"/>
          <w:szCs w:val="16"/>
        </w:rPr>
        <w:t>have</w:t>
      </w:r>
      <w:r w:rsidRPr="00BB4421">
        <w:rPr>
          <w:sz w:val="8"/>
          <w:szCs w:val="16"/>
        </w:rPr>
        <w:t xml:space="preserve"> </w:t>
      </w:r>
      <w:r w:rsidRPr="00996312">
        <w:rPr>
          <w:vanish/>
          <w:sz w:val="8"/>
          <w:szCs w:val="16"/>
        </w:rPr>
        <w:t>sought</w:t>
      </w:r>
      <w:r w:rsidRPr="00BB4421">
        <w:rPr>
          <w:sz w:val="8"/>
          <w:szCs w:val="16"/>
        </w:rPr>
        <w:t xml:space="preserve"> </w:t>
      </w:r>
      <w:r w:rsidRPr="00996312">
        <w:rPr>
          <w:vanish/>
          <w:sz w:val="8"/>
          <w:szCs w:val="16"/>
        </w:rPr>
        <w:t>to</w:t>
      </w:r>
      <w:r w:rsidRPr="00BB4421">
        <w:rPr>
          <w:sz w:val="8"/>
          <w:szCs w:val="16"/>
        </w:rPr>
        <w:t xml:space="preserve"> </w:t>
      </w:r>
      <w:r w:rsidRPr="00996312">
        <w:rPr>
          <w:vanish/>
          <w:sz w:val="8"/>
          <w:szCs w:val="16"/>
        </w:rPr>
        <w:t>answer</w:t>
      </w:r>
      <w:r w:rsidRPr="00BB4421">
        <w:rPr>
          <w:sz w:val="8"/>
          <w:szCs w:val="16"/>
        </w:rPr>
        <w:t xml:space="preserve"> </w:t>
      </w:r>
      <w:r w:rsidRPr="00996312">
        <w:rPr>
          <w:vanish/>
          <w:sz w:val="8"/>
          <w:szCs w:val="16"/>
        </w:rPr>
        <w:t>this</w:t>
      </w:r>
      <w:r w:rsidRPr="00BB4421">
        <w:rPr>
          <w:sz w:val="8"/>
          <w:szCs w:val="16"/>
        </w:rPr>
        <w:t xml:space="preserve"> </w:t>
      </w:r>
      <w:r w:rsidRPr="00996312">
        <w:rPr>
          <w:vanish/>
          <w:sz w:val="8"/>
          <w:szCs w:val="16"/>
        </w:rPr>
        <w:t>question</w:t>
      </w:r>
      <w:r w:rsidRPr="00BB4421">
        <w:rPr>
          <w:sz w:val="8"/>
          <w:szCs w:val="16"/>
        </w:rPr>
        <w:t xml:space="preserve"> </w:t>
      </w:r>
      <w:r w:rsidRPr="00996312">
        <w:rPr>
          <w:vanish/>
          <w:sz w:val="8"/>
          <w:szCs w:val="16"/>
        </w:rPr>
        <w:t>and</w:t>
      </w:r>
      <w:r w:rsidRPr="00BB4421">
        <w:rPr>
          <w:sz w:val="8"/>
          <w:szCs w:val="16"/>
        </w:rPr>
        <w:t xml:space="preserve"> </w:t>
      </w:r>
      <w:r w:rsidRPr="00996312">
        <w:rPr>
          <w:vanish/>
          <w:sz w:val="8"/>
          <w:szCs w:val="16"/>
        </w:rPr>
        <w:t>understand</w:t>
      </w:r>
      <w:r w:rsidRPr="00BB4421">
        <w:rPr>
          <w:sz w:val="8"/>
          <w:szCs w:val="16"/>
        </w:rPr>
        <w:t xml:space="preserve"> </w:t>
      </w:r>
      <w:r w:rsidRPr="00996312">
        <w:rPr>
          <w:vanish/>
          <w:sz w:val="8"/>
          <w:szCs w:val="16"/>
        </w:rPr>
        <w:t>the</w:t>
      </w:r>
      <w:r w:rsidRPr="00BB4421">
        <w:rPr>
          <w:sz w:val="8"/>
          <w:szCs w:val="16"/>
        </w:rPr>
        <w:t xml:space="preserve"> </w:t>
      </w:r>
      <w:r w:rsidRPr="00996312">
        <w:rPr>
          <w:vanish/>
          <w:sz w:val="8"/>
          <w:szCs w:val="16"/>
        </w:rPr>
        <w:t>net</w:t>
      </w:r>
      <w:r w:rsidRPr="00BB4421">
        <w:rPr>
          <w:sz w:val="8"/>
          <w:szCs w:val="16"/>
        </w:rPr>
        <w:t xml:space="preserve"> </w:t>
      </w:r>
      <w:r w:rsidRPr="00996312">
        <w:rPr>
          <w:vanish/>
          <w:sz w:val="8"/>
          <w:szCs w:val="16"/>
        </w:rPr>
        <w:t>role</w:t>
      </w:r>
      <w:r w:rsidRPr="00BB4421">
        <w:rPr>
          <w:sz w:val="8"/>
          <w:szCs w:val="16"/>
        </w:rPr>
        <w:t xml:space="preserve"> </w:t>
      </w:r>
      <w:r w:rsidRPr="00996312">
        <w:rPr>
          <w:vanish/>
          <w:sz w:val="8"/>
          <w:szCs w:val="16"/>
        </w:rPr>
        <w:t>clouds</w:t>
      </w:r>
      <w:r w:rsidRPr="00BB4421">
        <w:rPr>
          <w:sz w:val="8"/>
          <w:szCs w:val="16"/>
        </w:rPr>
        <w:t xml:space="preserve"> </w:t>
      </w:r>
      <w:r w:rsidRPr="00996312">
        <w:rPr>
          <w:vanish/>
          <w:sz w:val="8"/>
          <w:szCs w:val="16"/>
        </w:rPr>
        <w:t>play</w:t>
      </w:r>
      <w:r w:rsidRPr="00BB4421">
        <w:rPr>
          <w:sz w:val="8"/>
          <w:szCs w:val="16"/>
        </w:rPr>
        <w:t xml:space="preserve"> </w:t>
      </w:r>
      <w:r w:rsidRPr="00996312">
        <w:rPr>
          <w:vanish/>
          <w:sz w:val="8"/>
          <w:szCs w:val="16"/>
        </w:rPr>
        <w:t>in</w:t>
      </w:r>
      <w:r w:rsidRPr="00BB4421">
        <w:rPr>
          <w:sz w:val="8"/>
          <w:szCs w:val="16"/>
        </w:rPr>
        <w:t xml:space="preserve"> </w:t>
      </w:r>
      <w:r w:rsidRPr="00996312">
        <w:rPr>
          <w:vanish/>
          <w:sz w:val="8"/>
          <w:szCs w:val="16"/>
        </w:rPr>
        <w:t>future</w:t>
      </w:r>
      <w:r w:rsidRPr="00BB4421">
        <w:rPr>
          <w:sz w:val="8"/>
          <w:szCs w:val="16"/>
        </w:rPr>
        <w:t xml:space="preserve"> </w:t>
      </w:r>
      <w:r w:rsidRPr="00996312">
        <w:rPr>
          <w:vanish/>
          <w:sz w:val="8"/>
          <w:szCs w:val="16"/>
        </w:rPr>
        <w:t>climate</w:t>
      </w:r>
      <w:r w:rsidRPr="00BB4421">
        <w:rPr>
          <w:sz w:val="8"/>
          <w:szCs w:val="16"/>
        </w:rPr>
        <w:t xml:space="preserve"> </w:t>
      </w:r>
      <w:r w:rsidRPr="00996312">
        <w:rPr>
          <w:vanish/>
          <w:sz w:val="8"/>
          <w:szCs w:val="16"/>
        </w:rPr>
        <w:t>projections</w:t>
      </w:r>
      <w:r w:rsidRPr="00BB4421">
        <w:rPr>
          <w:sz w:val="8"/>
          <w:szCs w:val="16"/>
        </w:rPr>
        <w:t xml:space="preserve"> </w:t>
      </w:r>
      <w:r w:rsidRPr="00996312">
        <w:rPr>
          <w:vanish/>
          <w:sz w:val="8"/>
          <w:szCs w:val="16"/>
        </w:rPr>
        <w:t>(Schneider</w:t>
      </w:r>
      <w:r w:rsidRPr="00BB4421">
        <w:rPr>
          <w:sz w:val="8"/>
          <w:szCs w:val="16"/>
        </w:rPr>
        <w:t xml:space="preserve"> </w:t>
      </w:r>
      <w:r w:rsidRPr="00996312">
        <w:rPr>
          <w:vanish/>
          <w:sz w:val="8"/>
          <w:szCs w:val="16"/>
        </w:rPr>
        <w:t>et</w:t>
      </w:r>
      <w:r w:rsidRPr="00BB4421">
        <w:rPr>
          <w:sz w:val="8"/>
          <w:szCs w:val="16"/>
        </w:rPr>
        <w:t xml:space="preserve"> </w:t>
      </w:r>
      <w:r w:rsidRPr="00996312">
        <w:rPr>
          <w:vanish/>
          <w:sz w:val="8"/>
          <w:szCs w:val="16"/>
        </w:rPr>
        <w:t>al.,</w:t>
      </w:r>
      <w:r w:rsidRPr="00BB4421">
        <w:rPr>
          <w:sz w:val="8"/>
          <w:szCs w:val="16"/>
        </w:rPr>
        <w:t xml:space="preserve"> </w:t>
      </w:r>
      <w:r w:rsidRPr="00996312">
        <w:rPr>
          <w:vanish/>
          <w:sz w:val="8"/>
          <w:szCs w:val="16"/>
        </w:rPr>
        <w:t>2017).</w:t>
      </w:r>
      <w:r w:rsidRPr="00BB4421">
        <w:rPr>
          <w:sz w:val="8"/>
          <w:szCs w:val="16"/>
        </w:rPr>
        <w:t xml:space="preserve"> </w:t>
      </w:r>
      <w:r w:rsidRPr="00996312">
        <w:rPr>
          <w:vanish/>
          <w:sz w:val="8"/>
          <w:szCs w:val="16"/>
        </w:rPr>
        <w:t>Clouds</w:t>
      </w:r>
      <w:r w:rsidRPr="00BB4421">
        <w:rPr>
          <w:sz w:val="8"/>
          <w:szCs w:val="16"/>
        </w:rPr>
        <w:t xml:space="preserve"> </w:t>
      </w:r>
      <w:r w:rsidRPr="00996312">
        <w:rPr>
          <w:vanish/>
          <w:sz w:val="8"/>
          <w:szCs w:val="16"/>
        </w:rPr>
        <w:t>are</w:t>
      </w:r>
      <w:r w:rsidRPr="00BB4421">
        <w:rPr>
          <w:sz w:val="8"/>
          <w:szCs w:val="16"/>
        </w:rPr>
        <w:t xml:space="preserve"> </w:t>
      </w:r>
      <w:r w:rsidRPr="00996312">
        <w:rPr>
          <w:vanish/>
          <w:sz w:val="8"/>
          <w:szCs w:val="16"/>
        </w:rPr>
        <w:t>complex</w:t>
      </w:r>
      <w:r w:rsidRPr="00BB4421">
        <w:rPr>
          <w:sz w:val="8"/>
          <w:szCs w:val="16"/>
        </w:rPr>
        <w:t xml:space="preserve"> </w:t>
      </w:r>
      <w:r w:rsidRPr="00996312">
        <w:rPr>
          <w:vanish/>
          <w:sz w:val="8"/>
          <w:szCs w:val="16"/>
        </w:rPr>
        <w:t>because</w:t>
      </w:r>
      <w:r w:rsidRPr="00BB4421">
        <w:rPr>
          <w:sz w:val="8"/>
          <w:szCs w:val="16"/>
        </w:rPr>
        <w:t xml:space="preserve"> </w:t>
      </w:r>
      <w:r w:rsidRPr="00996312">
        <w:rPr>
          <w:vanish/>
          <w:sz w:val="8"/>
          <w:szCs w:val="16"/>
        </w:rPr>
        <w:t>they</w:t>
      </w:r>
      <w:r w:rsidRPr="00BB4421">
        <w:rPr>
          <w:sz w:val="8"/>
          <w:szCs w:val="16"/>
        </w:rPr>
        <w:t xml:space="preserve"> </w:t>
      </w:r>
      <w:r w:rsidRPr="00996312">
        <w:rPr>
          <w:vanish/>
          <w:sz w:val="8"/>
          <w:szCs w:val="16"/>
        </w:rPr>
        <w:t>both</w:t>
      </w:r>
      <w:r w:rsidRPr="00BB4421">
        <w:rPr>
          <w:sz w:val="8"/>
          <w:szCs w:val="16"/>
        </w:rPr>
        <w:t xml:space="preserve"> </w:t>
      </w:r>
      <w:r w:rsidRPr="00996312">
        <w:rPr>
          <w:vanish/>
          <w:sz w:val="8"/>
          <w:szCs w:val="16"/>
        </w:rPr>
        <w:t>have</w:t>
      </w:r>
      <w:r w:rsidRPr="00BB4421">
        <w:rPr>
          <w:sz w:val="8"/>
          <w:szCs w:val="16"/>
        </w:rPr>
        <w:t xml:space="preserve"> </w:t>
      </w:r>
      <w:r w:rsidRPr="00996312">
        <w:rPr>
          <w:vanish/>
          <w:sz w:val="8"/>
          <w:szCs w:val="16"/>
        </w:rPr>
        <w:t>a</w:t>
      </w:r>
      <w:r w:rsidRPr="00BB4421">
        <w:rPr>
          <w:sz w:val="8"/>
          <w:szCs w:val="16"/>
        </w:rPr>
        <w:t xml:space="preserve"> </w:t>
      </w:r>
      <w:r w:rsidRPr="00996312">
        <w:rPr>
          <w:vanish/>
          <w:sz w:val="8"/>
          <w:szCs w:val="16"/>
        </w:rPr>
        <w:t>cooling</w:t>
      </w:r>
      <w:r w:rsidRPr="00BB4421">
        <w:rPr>
          <w:sz w:val="8"/>
          <w:szCs w:val="16"/>
        </w:rPr>
        <w:t xml:space="preserve"> </w:t>
      </w:r>
      <w:r w:rsidRPr="00996312">
        <w:rPr>
          <w:vanish/>
          <w:sz w:val="8"/>
          <w:szCs w:val="16"/>
        </w:rPr>
        <w:t>(reflecting</w:t>
      </w:r>
      <w:r w:rsidRPr="00BB4421">
        <w:rPr>
          <w:sz w:val="8"/>
          <w:szCs w:val="16"/>
        </w:rPr>
        <w:t xml:space="preserve"> </w:t>
      </w:r>
      <w:r w:rsidRPr="00996312">
        <w:rPr>
          <w:vanish/>
          <w:sz w:val="8"/>
          <w:szCs w:val="16"/>
        </w:rPr>
        <w:t>incoming</w:t>
      </w:r>
      <w:r w:rsidRPr="00BB4421">
        <w:rPr>
          <w:sz w:val="8"/>
          <w:szCs w:val="16"/>
        </w:rPr>
        <w:t xml:space="preserve"> </w:t>
      </w:r>
      <w:r w:rsidRPr="00996312">
        <w:rPr>
          <w:vanish/>
          <w:sz w:val="8"/>
          <w:szCs w:val="16"/>
        </w:rPr>
        <w:t>solar</w:t>
      </w:r>
      <w:r w:rsidRPr="00BB4421">
        <w:rPr>
          <w:sz w:val="8"/>
          <w:szCs w:val="16"/>
        </w:rPr>
        <w:t xml:space="preserve"> </w:t>
      </w:r>
      <w:r w:rsidRPr="00996312">
        <w:rPr>
          <w:vanish/>
          <w:sz w:val="8"/>
          <w:szCs w:val="16"/>
        </w:rPr>
        <w:t>radiation)</w:t>
      </w:r>
      <w:r w:rsidRPr="00BB4421">
        <w:rPr>
          <w:sz w:val="8"/>
          <w:szCs w:val="16"/>
        </w:rPr>
        <w:t xml:space="preserve"> </w:t>
      </w:r>
      <w:r w:rsidRPr="00996312">
        <w:rPr>
          <w:vanish/>
          <w:sz w:val="8"/>
          <w:szCs w:val="16"/>
        </w:rPr>
        <w:t>and</w:t>
      </w:r>
      <w:r w:rsidRPr="00BB4421">
        <w:rPr>
          <w:sz w:val="8"/>
          <w:szCs w:val="16"/>
        </w:rPr>
        <w:t xml:space="preserve"> </w:t>
      </w:r>
      <w:r w:rsidRPr="00996312">
        <w:rPr>
          <w:vanish/>
          <w:sz w:val="8"/>
          <w:szCs w:val="16"/>
        </w:rPr>
        <w:t>warming</w:t>
      </w:r>
      <w:r w:rsidRPr="00BB4421">
        <w:rPr>
          <w:sz w:val="8"/>
          <w:szCs w:val="16"/>
        </w:rPr>
        <w:t xml:space="preserve"> </w:t>
      </w:r>
      <w:r w:rsidRPr="00996312">
        <w:rPr>
          <w:vanish/>
          <w:sz w:val="8"/>
          <w:szCs w:val="16"/>
        </w:rPr>
        <w:t>(absorbing</w:t>
      </w:r>
      <w:r w:rsidRPr="00BB4421">
        <w:rPr>
          <w:sz w:val="8"/>
          <w:szCs w:val="16"/>
        </w:rPr>
        <w:t xml:space="preserve"> </w:t>
      </w:r>
      <w:r w:rsidRPr="00996312">
        <w:rPr>
          <w:vanish/>
          <w:sz w:val="8"/>
          <w:szCs w:val="16"/>
        </w:rPr>
        <w:t>incoming</w:t>
      </w:r>
      <w:r w:rsidRPr="00BB4421">
        <w:rPr>
          <w:sz w:val="8"/>
          <w:szCs w:val="16"/>
        </w:rPr>
        <w:t xml:space="preserve"> </w:t>
      </w:r>
      <w:r w:rsidRPr="00996312">
        <w:rPr>
          <w:vanish/>
          <w:sz w:val="8"/>
          <w:szCs w:val="16"/>
        </w:rPr>
        <w:t>solar</w:t>
      </w:r>
      <w:r w:rsidRPr="00BB4421">
        <w:rPr>
          <w:sz w:val="8"/>
          <w:szCs w:val="16"/>
        </w:rPr>
        <w:t xml:space="preserve"> </w:t>
      </w:r>
      <w:r w:rsidRPr="00996312">
        <w:rPr>
          <w:vanish/>
          <w:sz w:val="8"/>
          <w:szCs w:val="16"/>
        </w:rPr>
        <w:t>radiation)</w:t>
      </w:r>
      <w:r w:rsidRPr="00BB4421">
        <w:rPr>
          <w:sz w:val="8"/>
          <w:szCs w:val="16"/>
        </w:rPr>
        <w:t xml:space="preserve"> </w:t>
      </w:r>
      <w:r w:rsidRPr="00996312">
        <w:rPr>
          <w:vanish/>
          <w:sz w:val="8"/>
          <w:szCs w:val="16"/>
        </w:rPr>
        <w:t>effect</w:t>
      </w:r>
      <w:r w:rsidRPr="00BB4421">
        <w:rPr>
          <w:sz w:val="8"/>
          <w:szCs w:val="16"/>
        </w:rPr>
        <w:t xml:space="preserve"> </w:t>
      </w:r>
      <w:r w:rsidRPr="00996312">
        <w:rPr>
          <w:vanish/>
          <w:sz w:val="8"/>
          <w:szCs w:val="16"/>
        </w:rPr>
        <w:t>(Lashof,</w:t>
      </w:r>
      <w:r w:rsidRPr="00BB4421">
        <w:rPr>
          <w:sz w:val="8"/>
          <w:szCs w:val="16"/>
        </w:rPr>
        <w:t xml:space="preserve"> </w:t>
      </w:r>
      <w:r w:rsidRPr="00996312">
        <w:rPr>
          <w:vanish/>
          <w:sz w:val="8"/>
          <w:szCs w:val="16"/>
        </w:rPr>
        <w:t>DeAngelo,</w:t>
      </w:r>
      <w:r w:rsidRPr="00BB4421">
        <w:rPr>
          <w:sz w:val="8"/>
          <w:szCs w:val="16"/>
        </w:rPr>
        <w:t xml:space="preserve"> </w:t>
      </w:r>
      <w:r w:rsidRPr="00996312">
        <w:rPr>
          <w:vanish/>
          <w:sz w:val="8"/>
          <w:szCs w:val="16"/>
        </w:rPr>
        <w:t>Saleska,</w:t>
      </w:r>
      <w:r w:rsidRPr="00BB4421">
        <w:rPr>
          <w:sz w:val="8"/>
          <w:szCs w:val="16"/>
        </w:rPr>
        <w:t xml:space="preserve"> </w:t>
      </w:r>
      <w:r w:rsidRPr="00996312">
        <w:rPr>
          <w:vanish/>
          <w:sz w:val="8"/>
          <w:szCs w:val="16"/>
        </w:rPr>
        <w:t>&amp;</w:t>
      </w:r>
      <w:r w:rsidRPr="00BB4421">
        <w:rPr>
          <w:sz w:val="8"/>
          <w:szCs w:val="16"/>
        </w:rPr>
        <w:t xml:space="preserve"> </w:t>
      </w:r>
      <w:r w:rsidRPr="00996312">
        <w:rPr>
          <w:vanish/>
          <w:sz w:val="8"/>
          <w:szCs w:val="16"/>
        </w:rPr>
        <w:t>Harte,</w:t>
      </w:r>
      <w:r w:rsidRPr="00BB4421">
        <w:rPr>
          <w:sz w:val="8"/>
          <w:szCs w:val="16"/>
        </w:rPr>
        <w:t xml:space="preserve"> </w:t>
      </w:r>
      <w:r w:rsidRPr="00996312">
        <w:rPr>
          <w:vanish/>
          <w:sz w:val="8"/>
          <w:szCs w:val="16"/>
        </w:rPr>
        <w:t>1997).</w:t>
      </w:r>
      <w:r w:rsidRPr="00BB4421">
        <w:rPr>
          <w:sz w:val="8"/>
          <w:szCs w:val="16"/>
        </w:rPr>
        <w:t xml:space="preserve"> </w:t>
      </w:r>
      <w:r w:rsidRPr="00996312">
        <w:rPr>
          <w:vanish/>
          <w:sz w:val="8"/>
          <w:szCs w:val="16"/>
        </w:rPr>
        <w:t>The</w:t>
      </w:r>
      <w:r w:rsidRPr="00BB4421">
        <w:rPr>
          <w:sz w:val="8"/>
          <w:szCs w:val="16"/>
        </w:rPr>
        <w:t xml:space="preserve"> </w:t>
      </w:r>
      <w:r w:rsidRPr="00996312">
        <w:rPr>
          <w:vanish/>
          <w:sz w:val="8"/>
          <w:szCs w:val="16"/>
        </w:rPr>
        <w:t>type</w:t>
      </w:r>
      <w:r w:rsidRPr="00BB4421">
        <w:rPr>
          <w:sz w:val="8"/>
          <w:szCs w:val="16"/>
        </w:rPr>
        <w:t xml:space="preserve"> </w:t>
      </w:r>
      <w:r w:rsidRPr="00996312">
        <w:rPr>
          <w:vanish/>
          <w:sz w:val="8"/>
          <w:szCs w:val="16"/>
        </w:rPr>
        <w:t>of</w:t>
      </w:r>
      <w:r w:rsidRPr="00BB4421">
        <w:rPr>
          <w:sz w:val="8"/>
          <w:szCs w:val="16"/>
        </w:rPr>
        <w:t xml:space="preserve"> </w:t>
      </w:r>
      <w:r w:rsidRPr="00996312">
        <w:rPr>
          <w:vanish/>
          <w:sz w:val="8"/>
          <w:szCs w:val="16"/>
        </w:rPr>
        <w:t>cloud,</w:t>
      </w:r>
      <w:r w:rsidRPr="00BB4421">
        <w:rPr>
          <w:sz w:val="8"/>
          <w:szCs w:val="16"/>
        </w:rPr>
        <w:t xml:space="preserve"> </w:t>
      </w:r>
      <w:r w:rsidRPr="00996312">
        <w:rPr>
          <w:vanish/>
          <w:sz w:val="8"/>
          <w:szCs w:val="16"/>
        </w:rPr>
        <w:t>altitude,</w:t>
      </w:r>
      <w:r w:rsidRPr="00BB4421">
        <w:rPr>
          <w:sz w:val="8"/>
          <w:szCs w:val="16"/>
        </w:rPr>
        <w:t xml:space="preserve"> </w:t>
      </w:r>
      <w:r w:rsidRPr="00996312">
        <w:rPr>
          <w:vanish/>
          <w:sz w:val="8"/>
          <w:szCs w:val="16"/>
        </w:rPr>
        <w:t>and</w:t>
      </w:r>
      <w:r w:rsidRPr="00BB4421">
        <w:rPr>
          <w:sz w:val="8"/>
          <w:szCs w:val="16"/>
        </w:rPr>
        <w:t xml:space="preserve"> </w:t>
      </w:r>
      <w:r w:rsidRPr="00996312">
        <w:rPr>
          <w:vanish/>
          <w:sz w:val="8"/>
          <w:szCs w:val="16"/>
        </w:rPr>
        <w:t>optical</w:t>
      </w:r>
      <w:r w:rsidRPr="00BB4421">
        <w:rPr>
          <w:sz w:val="8"/>
          <w:szCs w:val="16"/>
        </w:rPr>
        <w:t xml:space="preserve"> </w:t>
      </w:r>
      <w:r w:rsidRPr="00996312">
        <w:rPr>
          <w:vanish/>
          <w:sz w:val="8"/>
          <w:szCs w:val="16"/>
        </w:rPr>
        <w:t>properties</w:t>
      </w:r>
      <w:r w:rsidRPr="00BB4421">
        <w:rPr>
          <w:sz w:val="8"/>
          <w:szCs w:val="16"/>
        </w:rPr>
        <w:t xml:space="preserve"> </w:t>
      </w:r>
      <w:r w:rsidRPr="00996312">
        <w:rPr>
          <w:vanish/>
          <w:sz w:val="8"/>
          <w:szCs w:val="16"/>
        </w:rPr>
        <w:t>combine</w:t>
      </w:r>
      <w:r w:rsidRPr="00BB4421">
        <w:rPr>
          <w:sz w:val="8"/>
          <w:szCs w:val="16"/>
        </w:rPr>
        <w:t xml:space="preserve"> </w:t>
      </w:r>
      <w:r w:rsidRPr="00996312">
        <w:rPr>
          <w:vanish/>
          <w:sz w:val="8"/>
          <w:szCs w:val="16"/>
        </w:rPr>
        <w:t>to</w:t>
      </w:r>
      <w:r w:rsidRPr="00BB4421">
        <w:rPr>
          <w:sz w:val="8"/>
          <w:szCs w:val="16"/>
        </w:rPr>
        <w:t xml:space="preserve"> </w:t>
      </w:r>
      <w:r w:rsidRPr="00996312">
        <w:rPr>
          <w:vanish/>
          <w:sz w:val="8"/>
          <w:szCs w:val="16"/>
        </w:rPr>
        <w:t>determine</w:t>
      </w:r>
      <w:r w:rsidRPr="00BB4421">
        <w:rPr>
          <w:sz w:val="8"/>
          <w:szCs w:val="16"/>
        </w:rPr>
        <w:t xml:space="preserve"> </w:t>
      </w:r>
      <w:r w:rsidRPr="00996312">
        <w:rPr>
          <w:vanish/>
          <w:sz w:val="8"/>
          <w:szCs w:val="16"/>
        </w:rPr>
        <w:t>how</w:t>
      </w:r>
      <w:r w:rsidRPr="00BB4421">
        <w:rPr>
          <w:sz w:val="8"/>
          <w:szCs w:val="16"/>
        </w:rPr>
        <w:t xml:space="preserve"> </w:t>
      </w:r>
      <w:r w:rsidRPr="00996312">
        <w:rPr>
          <w:vanish/>
          <w:sz w:val="8"/>
          <w:szCs w:val="16"/>
        </w:rPr>
        <w:t>these</w:t>
      </w:r>
      <w:r w:rsidRPr="00BB4421">
        <w:rPr>
          <w:sz w:val="8"/>
          <w:szCs w:val="16"/>
        </w:rPr>
        <w:t xml:space="preserve"> </w:t>
      </w:r>
      <w:r w:rsidRPr="00996312">
        <w:rPr>
          <w:vanish/>
          <w:sz w:val="8"/>
          <w:szCs w:val="16"/>
        </w:rPr>
        <w:t>countervailing</w:t>
      </w:r>
      <w:r w:rsidRPr="00BB4421">
        <w:rPr>
          <w:sz w:val="8"/>
          <w:szCs w:val="16"/>
        </w:rPr>
        <w:t xml:space="preserve"> </w:t>
      </w:r>
      <w:r w:rsidRPr="00996312">
        <w:rPr>
          <w:vanish/>
          <w:sz w:val="8"/>
          <w:szCs w:val="16"/>
        </w:rPr>
        <w:t>effects</w:t>
      </w:r>
      <w:r w:rsidRPr="00BB4421">
        <w:rPr>
          <w:sz w:val="8"/>
          <w:szCs w:val="16"/>
        </w:rPr>
        <w:t xml:space="preserve"> </w:t>
      </w:r>
      <w:r w:rsidRPr="00996312">
        <w:rPr>
          <w:vanish/>
          <w:sz w:val="8"/>
          <w:szCs w:val="16"/>
        </w:rPr>
        <w:t>balance</w:t>
      </w:r>
      <w:r w:rsidRPr="00BB4421">
        <w:rPr>
          <w:sz w:val="8"/>
          <w:szCs w:val="16"/>
        </w:rPr>
        <w:t xml:space="preserve"> </w:t>
      </w:r>
      <w:r w:rsidRPr="00996312">
        <w:rPr>
          <w:vanish/>
          <w:sz w:val="8"/>
          <w:szCs w:val="16"/>
        </w:rPr>
        <w:t>out.</w:t>
      </w:r>
      <w:r w:rsidRPr="00BB4421">
        <w:rPr>
          <w:sz w:val="8"/>
          <w:szCs w:val="16"/>
        </w:rPr>
        <w:t xml:space="preserve"> </w:t>
      </w:r>
      <w:r w:rsidRPr="00996312">
        <w:rPr>
          <w:vanish/>
          <w:sz w:val="8"/>
          <w:szCs w:val="16"/>
        </w:rPr>
        <w:t>Although</w:t>
      </w:r>
      <w:r w:rsidRPr="00BB4421">
        <w:rPr>
          <w:sz w:val="8"/>
          <w:szCs w:val="16"/>
        </w:rPr>
        <w:t xml:space="preserve"> </w:t>
      </w:r>
      <w:r w:rsidRPr="00996312">
        <w:rPr>
          <w:vanish/>
          <w:sz w:val="8"/>
          <w:szCs w:val="16"/>
        </w:rPr>
        <w:t>still</w:t>
      </w:r>
      <w:r w:rsidRPr="00BB4421">
        <w:rPr>
          <w:sz w:val="8"/>
          <w:szCs w:val="16"/>
        </w:rPr>
        <w:t xml:space="preserve"> </w:t>
      </w:r>
      <w:r w:rsidRPr="00996312">
        <w:rPr>
          <w:vanish/>
          <w:sz w:val="8"/>
          <w:szCs w:val="16"/>
        </w:rPr>
        <w:t>under</w:t>
      </w:r>
      <w:r w:rsidRPr="00BB4421">
        <w:rPr>
          <w:sz w:val="8"/>
          <w:szCs w:val="16"/>
        </w:rPr>
        <w:t xml:space="preserve"> </w:t>
      </w:r>
      <w:r w:rsidRPr="00996312">
        <w:rPr>
          <w:vanish/>
          <w:sz w:val="8"/>
          <w:szCs w:val="16"/>
        </w:rPr>
        <w:t>debate,</w:t>
      </w:r>
      <w:r w:rsidRPr="00BB4421">
        <w:rPr>
          <w:sz w:val="8"/>
          <w:szCs w:val="16"/>
        </w:rPr>
        <w:t xml:space="preserve"> </w:t>
      </w:r>
      <w:r w:rsidRPr="00996312">
        <w:rPr>
          <w:vanish/>
          <w:sz w:val="8"/>
          <w:szCs w:val="16"/>
        </w:rPr>
        <w:t>it</w:t>
      </w:r>
      <w:r w:rsidRPr="00BB4421">
        <w:rPr>
          <w:sz w:val="8"/>
          <w:szCs w:val="16"/>
        </w:rPr>
        <w:t xml:space="preserve"> </w:t>
      </w:r>
      <w:r w:rsidRPr="00996312">
        <w:rPr>
          <w:vanish/>
          <w:sz w:val="8"/>
          <w:szCs w:val="16"/>
        </w:rPr>
        <w:t>appears</w:t>
      </w:r>
      <w:r w:rsidRPr="00BB4421">
        <w:rPr>
          <w:sz w:val="8"/>
          <w:szCs w:val="16"/>
        </w:rPr>
        <w:t xml:space="preserve"> </w:t>
      </w:r>
      <w:r w:rsidRPr="00996312">
        <w:rPr>
          <w:vanish/>
          <w:sz w:val="8"/>
          <w:szCs w:val="16"/>
        </w:rPr>
        <w:t>that</w:t>
      </w:r>
      <w:r w:rsidRPr="00BB4421">
        <w:rPr>
          <w:sz w:val="8"/>
          <w:szCs w:val="16"/>
        </w:rPr>
        <w:t xml:space="preserve"> </w:t>
      </w:r>
      <w:r w:rsidRPr="00996312">
        <w:rPr>
          <w:vanish/>
          <w:sz w:val="8"/>
          <w:szCs w:val="16"/>
        </w:rPr>
        <w:t>in</w:t>
      </w:r>
      <w:r w:rsidRPr="00BB4421">
        <w:rPr>
          <w:sz w:val="8"/>
          <w:szCs w:val="16"/>
        </w:rPr>
        <w:t xml:space="preserve"> </w:t>
      </w:r>
      <w:r w:rsidRPr="00996312">
        <w:rPr>
          <w:vanish/>
          <w:sz w:val="8"/>
          <w:szCs w:val="16"/>
        </w:rPr>
        <w:t>most</w:t>
      </w:r>
      <w:r w:rsidRPr="00BB4421">
        <w:rPr>
          <w:sz w:val="8"/>
          <w:szCs w:val="16"/>
        </w:rPr>
        <w:t xml:space="preserve"> </w:t>
      </w:r>
      <w:r w:rsidRPr="00996312">
        <w:rPr>
          <w:vanish/>
          <w:sz w:val="8"/>
          <w:szCs w:val="16"/>
        </w:rPr>
        <w:t>circumstances</w:t>
      </w:r>
      <w:r w:rsidRPr="00BB4421">
        <w:rPr>
          <w:sz w:val="8"/>
          <w:szCs w:val="16"/>
        </w:rPr>
        <w:t xml:space="preserve"> </w:t>
      </w:r>
      <w:r w:rsidRPr="00996312">
        <w:rPr>
          <w:vanish/>
          <w:sz w:val="8"/>
          <w:szCs w:val="16"/>
        </w:rPr>
        <w:t>the</w:t>
      </w:r>
      <w:r w:rsidRPr="00BB4421">
        <w:rPr>
          <w:sz w:val="8"/>
          <w:szCs w:val="16"/>
        </w:rPr>
        <w:t xml:space="preserve"> </w:t>
      </w:r>
      <w:r w:rsidRPr="00996312">
        <w:rPr>
          <w:vanish/>
          <w:sz w:val="8"/>
          <w:szCs w:val="16"/>
        </w:rPr>
        <w:t>cloud</w:t>
      </w:r>
      <w:r w:rsidRPr="00BB4421">
        <w:rPr>
          <w:sz w:val="8"/>
          <w:szCs w:val="16"/>
        </w:rPr>
        <w:t xml:space="preserve"> </w:t>
      </w:r>
      <w:r w:rsidRPr="00996312">
        <w:rPr>
          <w:vanish/>
          <w:sz w:val="8"/>
          <w:szCs w:val="16"/>
        </w:rPr>
        <w:t>feedback</w:t>
      </w:r>
      <w:r w:rsidRPr="00BB4421">
        <w:rPr>
          <w:sz w:val="8"/>
          <w:szCs w:val="16"/>
        </w:rPr>
        <w:t xml:space="preserve"> </w:t>
      </w:r>
      <w:r w:rsidRPr="00996312">
        <w:rPr>
          <w:vanish/>
          <w:sz w:val="8"/>
          <w:szCs w:val="16"/>
        </w:rPr>
        <w:t>is</w:t>
      </w:r>
      <w:r w:rsidRPr="00BB4421">
        <w:rPr>
          <w:sz w:val="8"/>
          <w:szCs w:val="16"/>
        </w:rPr>
        <w:t xml:space="preserve"> </w:t>
      </w:r>
      <w:r w:rsidRPr="00996312">
        <w:rPr>
          <w:vanish/>
          <w:sz w:val="8"/>
          <w:szCs w:val="16"/>
        </w:rPr>
        <w:t>likely</w:t>
      </w:r>
      <w:r w:rsidRPr="00BB4421">
        <w:rPr>
          <w:sz w:val="8"/>
          <w:szCs w:val="16"/>
        </w:rPr>
        <w:t xml:space="preserve"> </w:t>
      </w:r>
      <w:r w:rsidRPr="00996312">
        <w:rPr>
          <w:vanish/>
          <w:sz w:val="8"/>
          <w:szCs w:val="16"/>
        </w:rPr>
        <w:t>positive</w:t>
      </w:r>
      <w:r w:rsidRPr="00BB4421">
        <w:rPr>
          <w:sz w:val="8"/>
          <w:szCs w:val="16"/>
        </w:rPr>
        <w:t xml:space="preserve"> </w:t>
      </w:r>
      <w:r w:rsidRPr="00996312">
        <w:rPr>
          <w:vanish/>
          <w:sz w:val="8"/>
          <w:szCs w:val="16"/>
        </w:rPr>
        <w:t>(Boucher</w:t>
      </w:r>
      <w:r w:rsidRPr="00BB4421">
        <w:rPr>
          <w:sz w:val="8"/>
          <w:szCs w:val="16"/>
        </w:rPr>
        <w:t xml:space="preserve"> </w:t>
      </w:r>
      <w:r w:rsidRPr="00996312">
        <w:rPr>
          <w:vanish/>
          <w:sz w:val="8"/>
          <w:szCs w:val="16"/>
        </w:rPr>
        <w:t>et</w:t>
      </w:r>
      <w:r w:rsidRPr="00BB4421">
        <w:rPr>
          <w:sz w:val="8"/>
          <w:szCs w:val="16"/>
        </w:rPr>
        <w:t xml:space="preserve"> </w:t>
      </w:r>
      <w:r w:rsidRPr="00996312">
        <w:rPr>
          <w:vanish/>
          <w:sz w:val="8"/>
          <w:szCs w:val="16"/>
        </w:rPr>
        <w:t>al.,</w:t>
      </w:r>
      <w:r w:rsidRPr="00BB4421">
        <w:rPr>
          <w:sz w:val="8"/>
          <w:szCs w:val="16"/>
        </w:rPr>
        <w:t xml:space="preserve"> </w:t>
      </w:r>
      <w:r w:rsidRPr="00996312">
        <w:rPr>
          <w:vanish/>
          <w:sz w:val="8"/>
          <w:szCs w:val="16"/>
        </w:rPr>
        <w:t>2013).</w:t>
      </w:r>
      <w:r w:rsidRPr="00BB4421">
        <w:rPr>
          <w:sz w:val="8"/>
          <w:szCs w:val="16"/>
        </w:rPr>
        <w:t xml:space="preserve"> </w:t>
      </w:r>
      <w:r w:rsidRPr="00996312">
        <w:rPr>
          <w:vanish/>
          <w:sz w:val="8"/>
          <w:szCs w:val="16"/>
        </w:rPr>
        <w:t>For</w:t>
      </w:r>
      <w:r w:rsidRPr="00BB4421">
        <w:rPr>
          <w:sz w:val="8"/>
          <w:szCs w:val="16"/>
        </w:rPr>
        <w:t xml:space="preserve"> </w:t>
      </w:r>
      <w:r w:rsidRPr="00996312">
        <w:rPr>
          <w:vanish/>
          <w:sz w:val="8"/>
          <w:szCs w:val="16"/>
        </w:rPr>
        <w:t>example,</w:t>
      </w:r>
      <w:r w:rsidRPr="00BB4421">
        <w:rPr>
          <w:sz w:val="8"/>
          <w:szCs w:val="16"/>
        </w:rPr>
        <w:t xml:space="preserve"> </w:t>
      </w:r>
      <w:r w:rsidRPr="00996312">
        <w:rPr>
          <w:vanish/>
          <w:sz w:val="8"/>
          <w:szCs w:val="16"/>
        </w:rPr>
        <w:t>models</w:t>
      </w:r>
      <w:r w:rsidRPr="00BB4421">
        <w:rPr>
          <w:sz w:val="8"/>
          <w:szCs w:val="16"/>
        </w:rPr>
        <w:t xml:space="preserve"> </w:t>
      </w:r>
      <w:r w:rsidRPr="00996312">
        <w:rPr>
          <w:vanish/>
          <w:sz w:val="8"/>
          <w:szCs w:val="16"/>
        </w:rPr>
        <w:t>and</w:t>
      </w:r>
      <w:r w:rsidRPr="00BB4421">
        <w:rPr>
          <w:sz w:val="8"/>
          <w:szCs w:val="16"/>
        </w:rPr>
        <w:t xml:space="preserve"> </w:t>
      </w:r>
      <w:r w:rsidRPr="00996312">
        <w:rPr>
          <w:vanish/>
          <w:sz w:val="8"/>
          <w:szCs w:val="16"/>
        </w:rPr>
        <w:t>observations</w:t>
      </w:r>
      <w:r w:rsidRPr="00BB4421">
        <w:rPr>
          <w:sz w:val="8"/>
          <w:szCs w:val="16"/>
        </w:rPr>
        <w:t xml:space="preserve"> </w:t>
      </w:r>
      <w:r w:rsidRPr="00996312">
        <w:rPr>
          <w:vanish/>
          <w:sz w:val="8"/>
          <w:szCs w:val="16"/>
        </w:rPr>
        <w:t>show</w:t>
      </w:r>
      <w:r w:rsidRPr="00BB4421">
        <w:rPr>
          <w:sz w:val="8"/>
          <w:szCs w:val="16"/>
        </w:rPr>
        <w:t xml:space="preserve"> </w:t>
      </w:r>
      <w:r w:rsidRPr="00996312">
        <w:rPr>
          <w:vanish/>
          <w:sz w:val="8"/>
          <w:szCs w:val="16"/>
        </w:rPr>
        <w:t>that</w:t>
      </w:r>
      <w:r w:rsidRPr="00BB4421">
        <w:rPr>
          <w:sz w:val="8"/>
          <w:szCs w:val="16"/>
        </w:rPr>
        <w:t xml:space="preserve"> </w:t>
      </w:r>
      <w:r w:rsidRPr="00996312">
        <w:rPr>
          <w:vanish/>
          <w:sz w:val="8"/>
          <w:szCs w:val="16"/>
        </w:rPr>
        <w:t>increasing</w:t>
      </w:r>
      <w:r w:rsidRPr="00BB4421">
        <w:rPr>
          <w:sz w:val="8"/>
          <w:szCs w:val="16"/>
        </w:rPr>
        <w:t xml:space="preserve"> </w:t>
      </w:r>
      <w:r w:rsidRPr="00996312">
        <w:rPr>
          <w:vanish/>
          <w:sz w:val="8"/>
          <w:szCs w:val="16"/>
        </w:rPr>
        <w:t>greenhouse</w:t>
      </w:r>
      <w:r w:rsidRPr="00BB4421">
        <w:rPr>
          <w:sz w:val="8"/>
          <w:szCs w:val="16"/>
        </w:rPr>
        <w:t xml:space="preserve"> </w:t>
      </w:r>
      <w:r w:rsidRPr="00996312">
        <w:rPr>
          <w:vanish/>
          <w:sz w:val="8"/>
          <w:szCs w:val="16"/>
        </w:rPr>
        <w:t>gas</w:t>
      </w:r>
      <w:r w:rsidRPr="00BB4421">
        <w:rPr>
          <w:sz w:val="8"/>
          <w:szCs w:val="16"/>
        </w:rPr>
        <w:t xml:space="preserve"> </w:t>
      </w:r>
      <w:r w:rsidRPr="00996312">
        <w:rPr>
          <w:vanish/>
          <w:sz w:val="8"/>
          <w:szCs w:val="16"/>
        </w:rPr>
        <w:t>concentrations</w:t>
      </w:r>
      <w:r w:rsidRPr="00BB4421">
        <w:rPr>
          <w:sz w:val="8"/>
          <w:szCs w:val="16"/>
        </w:rPr>
        <w:t xml:space="preserve"> </w:t>
      </w:r>
      <w:r w:rsidRPr="00996312">
        <w:rPr>
          <w:vanish/>
          <w:sz w:val="8"/>
          <w:szCs w:val="16"/>
        </w:rPr>
        <w:t>reduces</w:t>
      </w:r>
      <w:r w:rsidRPr="00BB4421">
        <w:rPr>
          <w:sz w:val="8"/>
          <w:szCs w:val="16"/>
        </w:rPr>
        <w:t xml:space="preserve"> </w:t>
      </w:r>
      <w:r w:rsidRPr="00996312">
        <w:rPr>
          <w:vanish/>
          <w:sz w:val="8"/>
          <w:szCs w:val="16"/>
        </w:rPr>
        <w:t>the</w:t>
      </w:r>
      <w:r w:rsidRPr="00BB4421">
        <w:rPr>
          <w:sz w:val="8"/>
          <w:szCs w:val="16"/>
        </w:rPr>
        <w:t xml:space="preserve"> </w:t>
      </w:r>
      <w:r w:rsidRPr="00996312">
        <w:rPr>
          <w:vanish/>
          <w:sz w:val="8"/>
          <w:szCs w:val="16"/>
        </w:rPr>
        <w:t>low-level</w:t>
      </w:r>
      <w:r w:rsidRPr="00BB4421">
        <w:rPr>
          <w:sz w:val="8"/>
          <w:szCs w:val="16"/>
        </w:rPr>
        <w:t xml:space="preserve"> </w:t>
      </w:r>
      <w:r w:rsidRPr="00996312">
        <w:rPr>
          <w:vanish/>
          <w:sz w:val="8"/>
          <w:szCs w:val="16"/>
        </w:rPr>
        <w:t>cloud</w:t>
      </w:r>
      <w:r w:rsidRPr="00BB4421">
        <w:rPr>
          <w:sz w:val="8"/>
          <w:szCs w:val="16"/>
        </w:rPr>
        <w:t xml:space="preserve"> </w:t>
      </w:r>
      <w:r w:rsidRPr="00996312">
        <w:rPr>
          <w:vanish/>
          <w:sz w:val="8"/>
          <w:szCs w:val="16"/>
        </w:rPr>
        <w:t>fraction</w:t>
      </w:r>
      <w:r w:rsidRPr="00BB4421">
        <w:rPr>
          <w:sz w:val="8"/>
          <w:szCs w:val="16"/>
        </w:rPr>
        <w:t xml:space="preserve"> </w:t>
      </w:r>
      <w:r w:rsidRPr="00996312">
        <w:rPr>
          <w:vanish/>
          <w:sz w:val="8"/>
          <w:szCs w:val="16"/>
        </w:rPr>
        <w:t>in</w:t>
      </w:r>
      <w:r w:rsidRPr="00BB4421">
        <w:rPr>
          <w:sz w:val="8"/>
          <w:szCs w:val="16"/>
        </w:rPr>
        <w:t xml:space="preserve"> </w:t>
      </w:r>
      <w:r w:rsidRPr="00996312">
        <w:rPr>
          <w:vanish/>
          <w:sz w:val="8"/>
          <w:szCs w:val="16"/>
        </w:rPr>
        <w:t>the</w:t>
      </w:r>
      <w:r w:rsidRPr="00BB4421">
        <w:rPr>
          <w:sz w:val="8"/>
          <w:szCs w:val="16"/>
        </w:rPr>
        <w:t xml:space="preserve"> </w:t>
      </w:r>
      <w:r w:rsidRPr="00996312">
        <w:rPr>
          <w:vanish/>
          <w:sz w:val="8"/>
          <w:szCs w:val="16"/>
        </w:rPr>
        <w:t>Northeast</w:t>
      </w:r>
      <w:r w:rsidRPr="00BB4421">
        <w:rPr>
          <w:sz w:val="8"/>
          <w:szCs w:val="16"/>
        </w:rPr>
        <w:t xml:space="preserve"> </w:t>
      </w:r>
      <w:r w:rsidRPr="00996312">
        <w:rPr>
          <w:vanish/>
          <w:sz w:val="8"/>
          <w:szCs w:val="16"/>
        </w:rPr>
        <w:t>Pacific</w:t>
      </w:r>
      <w:r w:rsidRPr="00BB4421">
        <w:rPr>
          <w:sz w:val="8"/>
          <w:szCs w:val="16"/>
        </w:rPr>
        <w:t xml:space="preserve"> </w:t>
      </w:r>
      <w:r w:rsidRPr="00996312">
        <w:rPr>
          <w:vanish/>
          <w:sz w:val="8"/>
          <w:szCs w:val="16"/>
        </w:rPr>
        <w:t>at</w:t>
      </w:r>
      <w:r w:rsidRPr="00BB4421">
        <w:rPr>
          <w:sz w:val="8"/>
          <w:szCs w:val="16"/>
        </w:rPr>
        <w:t xml:space="preserve"> </w:t>
      </w:r>
      <w:r w:rsidRPr="00996312">
        <w:rPr>
          <w:vanish/>
          <w:sz w:val="8"/>
          <w:szCs w:val="16"/>
        </w:rPr>
        <w:t>decadal</w:t>
      </w:r>
      <w:r w:rsidRPr="00BB4421">
        <w:rPr>
          <w:sz w:val="8"/>
          <w:szCs w:val="16"/>
        </w:rPr>
        <w:t xml:space="preserve"> </w:t>
      </w:r>
      <w:r w:rsidRPr="00996312">
        <w:rPr>
          <w:vanish/>
          <w:sz w:val="8"/>
          <w:szCs w:val="16"/>
        </w:rPr>
        <w:t>time</w:t>
      </w:r>
      <w:r w:rsidRPr="00BB4421">
        <w:rPr>
          <w:sz w:val="8"/>
          <w:szCs w:val="16"/>
        </w:rPr>
        <w:t xml:space="preserve"> </w:t>
      </w:r>
      <w:r w:rsidRPr="00996312">
        <w:rPr>
          <w:vanish/>
          <w:sz w:val="8"/>
          <w:szCs w:val="16"/>
        </w:rPr>
        <w:t>scales.</w:t>
      </w:r>
      <w:r w:rsidRPr="00BB4421">
        <w:rPr>
          <w:sz w:val="8"/>
          <w:szCs w:val="16"/>
        </w:rPr>
        <w:t xml:space="preserve"> </w:t>
      </w:r>
      <w:r w:rsidRPr="00996312">
        <w:rPr>
          <w:vanish/>
          <w:sz w:val="8"/>
          <w:szCs w:val="16"/>
        </w:rPr>
        <w:t>This</w:t>
      </w:r>
      <w:r w:rsidRPr="00BB4421">
        <w:rPr>
          <w:sz w:val="8"/>
          <w:szCs w:val="16"/>
        </w:rPr>
        <w:t xml:space="preserve"> </w:t>
      </w:r>
      <w:r w:rsidRPr="00996312">
        <w:rPr>
          <w:vanish/>
          <w:sz w:val="8"/>
          <w:szCs w:val="16"/>
        </w:rPr>
        <w:t>then</w:t>
      </w:r>
      <w:r w:rsidRPr="00BB4421">
        <w:rPr>
          <w:sz w:val="8"/>
          <w:szCs w:val="16"/>
        </w:rPr>
        <w:t xml:space="preserve"> </w:t>
      </w:r>
      <w:r w:rsidRPr="00996312">
        <w:rPr>
          <w:vanish/>
          <w:sz w:val="8"/>
          <w:szCs w:val="16"/>
        </w:rPr>
        <w:t>has</w:t>
      </w:r>
      <w:r w:rsidRPr="00BB4421">
        <w:rPr>
          <w:sz w:val="8"/>
          <w:szCs w:val="16"/>
        </w:rPr>
        <w:t xml:space="preserve"> </w:t>
      </w:r>
      <w:r w:rsidRPr="00996312">
        <w:rPr>
          <w:vanish/>
          <w:sz w:val="8"/>
          <w:szCs w:val="16"/>
        </w:rPr>
        <w:t>a</w:t>
      </w:r>
      <w:r w:rsidRPr="00BB4421">
        <w:rPr>
          <w:sz w:val="8"/>
          <w:szCs w:val="16"/>
        </w:rPr>
        <w:t xml:space="preserve"> </w:t>
      </w:r>
      <w:r w:rsidRPr="00996312">
        <w:rPr>
          <w:vanish/>
          <w:sz w:val="8"/>
          <w:szCs w:val="16"/>
        </w:rPr>
        <w:t>positive</w:t>
      </w:r>
      <w:r w:rsidRPr="00BB4421">
        <w:rPr>
          <w:sz w:val="8"/>
          <w:szCs w:val="16"/>
        </w:rPr>
        <w:t xml:space="preserve"> </w:t>
      </w:r>
      <w:r w:rsidRPr="00996312">
        <w:rPr>
          <w:vanish/>
          <w:sz w:val="8"/>
          <w:szCs w:val="16"/>
        </w:rPr>
        <w:t>feedback</w:t>
      </w:r>
      <w:r w:rsidRPr="00BB4421">
        <w:rPr>
          <w:sz w:val="8"/>
          <w:szCs w:val="16"/>
        </w:rPr>
        <w:t xml:space="preserve"> </w:t>
      </w:r>
      <w:r w:rsidRPr="00996312">
        <w:rPr>
          <w:vanish/>
          <w:sz w:val="8"/>
          <w:szCs w:val="16"/>
        </w:rPr>
        <w:t>effect</w:t>
      </w:r>
      <w:r w:rsidRPr="00BB4421">
        <w:rPr>
          <w:sz w:val="8"/>
          <w:szCs w:val="16"/>
        </w:rPr>
        <w:t xml:space="preserve"> </w:t>
      </w:r>
      <w:r w:rsidRPr="00996312">
        <w:rPr>
          <w:vanish/>
          <w:sz w:val="8"/>
          <w:szCs w:val="16"/>
        </w:rPr>
        <w:t>and</w:t>
      </w:r>
      <w:r w:rsidRPr="00BB4421">
        <w:rPr>
          <w:sz w:val="8"/>
          <w:szCs w:val="16"/>
        </w:rPr>
        <w:t xml:space="preserve"> </w:t>
      </w:r>
      <w:r w:rsidRPr="00996312">
        <w:rPr>
          <w:vanish/>
          <w:sz w:val="8"/>
          <w:szCs w:val="16"/>
        </w:rPr>
        <w:t>enhances</w:t>
      </w:r>
      <w:r w:rsidRPr="00BB4421">
        <w:rPr>
          <w:sz w:val="8"/>
          <w:szCs w:val="16"/>
        </w:rPr>
        <w:t xml:space="preserve"> </w:t>
      </w:r>
      <w:r w:rsidRPr="00996312">
        <w:rPr>
          <w:vanish/>
          <w:sz w:val="8"/>
          <w:szCs w:val="16"/>
        </w:rPr>
        <w:t>climate</w:t>
      </w:r>
      <w:r w:rsidRPr="00BB4421">
        <w:rPr>
          <w:sz w:val="8"/>
          <w:szCs w:val="16"/>
        </w:rPr>
        <w:t xml:space="preserve"> </w:t>
      </w:r>
      <w:r w:rsidRPr="00996312">
        <w:rPr>
          <w:vanish/>
          <w:sz w:val="8"/>
          <w:szCs w:val="16"/>
        </w:rPr>
        <w:t>warming</w:t>
      </w:r>
      <w:r w:rsidRPr="00BB4421">
        <w:rPr>
          <w:sz w:val="8"/>
          <w:szCs w:val="16"/>
        </w:rPr>
        <w:t xml:space="preserve"> </w:t>
      </w:r>
      <w:r w:rsidRPr="00996312">
        <w:rPr>
          <w:vanish/>
          <w:sz w:val="8"/>
          <w:szCs w:val="16"/>
        </w:rPr>
        <w:t>since</w:t>
      </w:r>
      <w:r w:rsidRPr="00BB4421">
        <w:rPr>
          <w:sz w:val="8"/>
          <w:szCs w:val="16"/>
        </w:rPr>
        <w:t xml:space="preserve"> </w:t>
      </w:r>
      <w:r w:rsidRPr="00996312">
        <w:rPr>
          <w:vanish/>
          <w:sz w:val="8"/>
          <w:szCs w:val="16"/>
        </w:rPr>
        <w:t>less</w:t>
      </w:r>
      <w:r w:rsidRPr="00BB4421">
        <w:rPr>
          <w:sz w:val="8"/>
          <w:szCs w:val="16"/>
        </w:rPr>
        <w:t xml:space="preserve"> </w:t>
      </w:r>
      <w:r w:rsidRPr="00996312">
        <w:rPr>
          <w:vanish/>
          <w:sz w:val="8"/>
          <w:szCs w:val="16"/>
        </w:rPr>
        <w:t>solar</w:t>
      </w:r>
      <w:r w:rsidRPr="00BB4421">
        <w:rPr>
          <w:sz w:val="8"/>
          <w:szCs w:val="16"/>
        </w:rPr>
        <w:t xml:space="preserve"> </w:t>
      </w:r>
      <w:r w:rsidRPr="00996312">
        <w:rPr>
          <w:vanish/>
          <w:sz w:val="8"/>
          <w:szCs w:val="16"/>
        </w:rPr>
        <w:t>radiation</w:t>
      </w:r>
      <w:r w:rsidRPr="00BB4421">
        <w:rPr>
          <w:sz w:val="8"/>
          <w:szCs w:val="16"/>
        </w:rPr>
        <w:t xml:space="preserve"> </w:t>
      </w:r>
      <w:r w:rsidRPr="00996312">
        <w:rPr>
          <w:vanish/>
          <w:sz w:val="8"/>
          <w:szCs w:val="16"/>
        </w:rPr>
        <w:t>is</w:t>
      </w:r>
      <w:r w:rsidRPr="00BB4421">
        <w:rPr>
          <w:sz w:val="8"/>
          <w:szCs w:val="16"/>
        </w:rPr>
        <w:t xml:space="preserve"> </w:t>
      </w:r>
      <w:r w:rsidRPr="00996312">
        <w:rPr>
          <w:vanish/>
          <w:sz w:val="8"/>
          <w:szCs w:val="16"/>
        </w:rPr>
        <w:t>reflected</w:t>
      </w:r>
      <w:r w:rsidRPr="00BB4421">
        <w:rPr>
          <w:sz w:val="8"/>
          <w:szCs w:val="16"/>
        </w:rPr>
        <w:t xml:space="preserve"> </w:t>
      </w:r>
      <w:r w:rsidRPr="00996312">
        <w:rPr>
          <w:vanish/>
          <w:sz w:val="8"/>
          <w:szCs w:val="16"/>
        </w:rPr>
        <w:t>by</w:t>
      </w:r>
      <w:r w:rsidRPr="00BB4421">
        <w:rPr>
          <w:sz w:val="8"/>
          <w:szCs w:val="16"/>
        </w:rPr>
        <w:t xml:space="preserve"> </w:t>
      </w:r>
      <w:r w:rsidRPr="00996312">
        <w:rPr>
          <w:vanish/>
          <w:sz w:val="8"/>
          <w:szCs w:val="16"/>
        </w:rPr>
        <w:t>the</w:t>
      </w:r>
      <w:r w:rsidRPr="00BB4421">
        <w:rPr>
          <w:sz w:val="8"/>
          <w:szCs w:val="16"/>
        </w:rPr>
        <w:t xml:space="preserve"> </w:t>
      </w:r>
      <w:r w:rsidRPr="00996312">
        <w:rPr>
          <w:vanish/>
          <w:sz w:val="8"/>
          <w:szCs w:val="16"/>
        </w:rPr>
        <w:t>atmosphere</w:t>
      </w:r>
      <w:r w:rsidRPr="00BB4421">
        <w:rPr>
          <w:sz w:val="8"/>
          <w:szCs w:val="16"/>
        </w:rPr>
        <w:t xml:space="preserve"> </w:t>
      </w:r>
      <w:r w:rsidRPr="00996312">
        <w:rPr>
          <w:vanish/>
          <w:sz w:val="8"/>
          <w:szCs w:val="16"/>
        </w:rPr>
        <w:t>(Clement,</w:t>
      </w:r>
      <w:r w:rsidRPr="00BB4421">
        <w:rPr>
          <w:sz w:val="8"/>
          <w:szCs w:val="16"/>
        </w:rPr>
        <w:t xml:space="preserve"> </w:t>
      </w:r>
      <w:r w:rsidRPr="00996312">
        <w:rPr>
          <w:vanish/>
          <w:sz w:val="8"/>
          <w:szCs w:val="16"/>
        </w:rPr>
        <w:t>Burgman,</w:t>
      </w:r>
      <w:r w:rsidRPr="00BB4421">
        <w:rPr>
          <w:sz w:val="8"/>
          <w:szCs w:val="16"/>
        </w:rPr>
        <w:t xml:space="preserve"> </w:t>
      </w:r>
      <w:r w:rsidRPr="00996312">
        <w:rPr>
          <w:vanish/>
          <w:sz w:val="8"/>
          <w:szCs w:val="16"/>
        </w:rPr>
        <w:t>&amp;</w:t>
      </w:r>
      <w:r w:rsidRPr="00BB4421">
        <w:rPr>
          <w:sz w:val="8"/>
          <w:szCs w:val="16"/>
        </w:rPr>
        <w:t xml:space="preserve"> </w:t>
      </w:r>
      <w:r w:rsidRPr="00996312">
        <w:rPr>
          <w:vanish/>
          <w:sz w:val="8"/>
          <w:szCs w:val="16"/>
        </w:rPr>
        <w:t>Norris,</w:t>
      </w:r>
      <w:r w:rsidRPr="00BB4421">
        <w:rPr>
          <w:sz w:val="8"/>
          <w:szCs w:val="16"/>
        </w:rPr>
        <w:t xml:space="preserve"> </w:t>
      </w:r>
      <w:r w:rsidRPr="00996312">
        <w:rPr>
          <w:vanish/>
          <w:sz w:val="8"/>
          <w:szCs w:val="16"/>
        </w:rPr>
        <w:t>2009).</w:t>
      </w:r>
    </w:p>
    <w:p w14:paraId="54C42D1F" w14:textId="77777777" w:rsidR="005D7438" w:rsidRPr="00996312" w:rsidRDefault="005D7438" w:rsidP="005D7438">
      <w:pPr>
        <w:rPr>
          <w:vanish/>
        </w:rPr>
      </w:pPr>
      <w:r w:rsidRPr="00996312">
        <w:rPr>
          <w:rStyle w:val="StyleUnderline"/>
          <w:vanish/>
        </w:rPr>
        <w:t>The</w:t>
      </w:r>
      <w:r w:rsidRPr="003E2385">
        <w:rPr>
          <w:rStyle w:val="StyleUnderline"/>
        </w:rPr>
        <w:t xml:space="preserve"> </w:t>
      </w:r>
      <w:r w:rsidRPr="00996312">
        <w:rPr>
          <w:rStyle w:val="StyleUnderline"/>
          <w:vanish/>
        </w:rPr>
        <w:t>key</w:t>
      </w:r>
      <w:r w:rsidRPr="003E2385">
        <w:rPr>
          <w:rStyle w:val="StyleUnderline"/>
        </w:rPr>
        <w:t xml:space="preserve"> </w:t>
      </w:r>
      <w:r w:rsidRPr="00996312">
        <w:rPr>
          <w:rStyle w:val="StyleUnderline"/>
          <w:vanish/>
        </w:rPr>
        <w:t>lesson</w:t>
      </w:r>
      <w:r w:rsidRPr="003E2385">
        <w:rPr>
          <w:rStyle w:val="StyleUnderline"/>
        </w:rPr>
        <w:t xml:space="preserve"> </w:t>
      </w:r>
      <w:r w:rsidRPr="00996312">
        <w:rPr>
          <w:rStyle w:val="StyleUnderline"/>
          <w:vanish/>
        </w:rPr>
        <w:t>from</w:t>
      </w:r>
      <w:r w:rsidRPr="003E2385">
        <w:rPr>
          <w:rStyle w:val="StyleUnderline"/>
        </w:rPr>
        <w:t xml:space="preserve"> </w:t>
      </w:r>
      <w:r w:rsidRPr="00996312">
        <w:rPr>
          <w:rStyle w:val="StyleUnderline"/>
          <w:vanish/>
        </w:rPr>
        <w:t>the</w:t>
      </w:r>
      <w:r w:rsidRPr="003E2385">
        <w:rPr>
          <w:rStyle w:val="StyleUnderline"/>
        </w:rPr>
        <w:t xml:space="preserve"> </w:t>
      </w:r>
      <w:r w:rsidRPr="00996312">
        <w:rPr>
          <w:rStyle w:val="StyleUnderline"/>
          <w:vanish/>
        </w:rPr>
        <w:t>long</w:t>
      </w:r>
      <w:r w:rsidRPr="003E2385">
        <w:rPr>
          <w:rStyle w:val="StyleUnderline"/>
        </w:rPr>
        <w:t xml:space="preserve"> </w:t>
      </w:r>
      <w:r w:rsidRPr="00996312">
        <w:rPr>
          <w:rStyle w:val="StyleUnderline"/>
          <w:vanish/>
        </w:rPr>
        <w:t>list</w:t>
      </w:r>
      <w:r w:rsidRPr="003E2385">
        <w:rPr>
          <w:rStyle w:val="StyleUnderline"/>
        </w:rPr>
        <w:t xml:space="preserve"> </w:t>
      </w:r>
      <w:r w:rsidRPr="00996312">
        <w:rPr>
          <w:rStyle w:val="StyleUnderline"/>
          <w:vanish/>
        </w:rPr>
        <w:t>of</w:t>
      </w:r>
      <w:r w:rsidRPr="003E2385">
        <w:rPr>
          <w:rStyle w:val="StyleUnderline"/>
        </w:rPr>
        <w:t xml:space="preserve"> </w:t>
      </w:r>
      <w:r w:rsidRPr="00996312">
        <w:rPr>
          <w:rStyle w:val="StyleUnderline"/>
          <w:vanish/>
        </w:rPr>
        <w:t>potentially</w:t>
      </w:r>
      <w:r w:rsidRPr="003E2385">
        <w:rPr>
          <w:rStyle w:val="StyleUnderline"/>
        </w:rPr>
        <w:t xml:space="preserve"> </w:t>
      </w:r>
      <w:r w:rsidRPr="00996312">
        <w:rPr>
          <w:rStyle w:val="StyleUnderline"/>
          <w:vanish/>
        </w:rPr>
        <w:t>positive</w:t>
      </w:r>
      <w:r w:rsidRPr="003E2385">
        <w:rPr>
          <w:rStyle w:val="StyleUnderline"/>
        </w:rPr>
        <w:t xml:space="preserve"> </w:t>
      </w:r>
      <w:r w:rsidRPr="00996312">
        <w:rPr>
          <w:rStyle w:val="StyleUnderline"/>
          <w:vanish/>
        </w:rPr>
        <w:t>feedbacks</w:t>
      </w:r>
      <w:r w:rsidRPr="003E2385">
        <w:rPr>
          <w:rStyle w:val="StyleUnderline"/>
        </w:rPr>
        <w:t xml:space="preserve"> </w:t>
      </w:r>
      <w:r w:rsidRPr="00996312">
        <w:rPr>
          <w:rStyle w:val="StyleUnderline"/>
          <w:vanish/>
        </w:rPr>
        <w:t>and</w:t>
      </w:r>
      <w:r w:rsidRPr="003E2385">
        <w:rPr>
          <w:rStyle w:val="StyleUnderline"/>
        </w:rPr>
        <w:t xml:space="preserve"> </w:t>
      </w:r>
      <w:r w:rsidRPr="00996312">
        <w:rPr>
          <w:rStyle w:val="StyleUnderline"/>
          <w:vanish/>
        </w:rPr>
        <w:t>their</w:t>
      </w:r>
      <w:r w:rsidRPr="003E2385">
        <w:rPr>
          <w:rStyle w:val="StyleUnderline"/>
        </w:rPr>
        <w:t xml:space="preserve"> </w:t>
      </w:r>
      <w:r w:rsidRPr="00996312">
        <w:rPr>
          <w:rStyle w:val="StyleUnderline"/>
          <w:vanish/>
        </w:rPr>
        <w:t>interactions</w:t>
      </w:r>
      <w:r w:rsidRPr="003E2385">
        <w:rPr>
          <w:rStyle w:val="StyleUnderline"/>
        </w:rPr>
        <w:t xml:space="preserve"> </w:t>
      </w:r>
      <w:r w:rsidRPr="00996312">
        <w:rPr>
          <w:rStyle w:val="StyleUnderline"/>
          <w:vanish/>
        </w:rPr>
        <w:t>is</w:t>
      </w:r>
      <w:r w:rsidRPr="003E2385">
        <w:rPr>
          <w:rStyle w:val="StyleUnderline"/>
        </w:rPr>
        <w:t xml:space="preserve"> </w:t>
      </w:r>
      <w:r w:rsidRPr="00996312">
        <w:rPr>
          <w:rStyle w:val="StyleUnderline"/>
          <w:vanish/>
        </w:rPr>
        <w:t>that</w:t>
      </w:r>
      <w:r w:rsidRPr="00BB4421">
        <w:rPr>
          <w:sz w:val="14"/>
        </w:rPr>
        <w:t xml:space="preserve"> </w:t>
      </w:r>
      <w:r w:rsidRPr="001B6CFE">
        <w:rPr>
          <w:rStyle w:val="Emphasis"/>
          <w:highlight w:val="cyan"/>
        </w:rPr>
        <w:t>runaway climate change</w:t>
      </w:r>
      <w:r w:rsidRPr="00996312">
        <w:rPr>
          <w:rStyle w:val="StyleUnderline"/>
          <w:vanish/>
        </w:rPr>
        <w:t>,</w:t>
      </w:r>
      <w:r w:rsidRPr="003E2385">
        <w:rPr>
          <w:rStyle w:val="StyleUnderline"/>
        </w:rPr>
        <w:t xml:space="preserve"> </w:t>
      </w:r>
      <w:r w:rsidRPr="00996312">
        <w:rPr>
          <w:rStyle w:val="StyleUnderline"/>
          <w:vanish/>
        </w:rPr>
        <w:t>and</w:t>
      </w:r>
      <w:r w:rsidRPr="003E2385">
        <w:rPr>
          <w:rStyle w:val="StyleUnderline"/>
        </w:rPr>
        <w:t xml:space="preserve"> </w:t>
      </w:r>
      <w:r w:rsidRPr="00996312">
        <w:rPr>
          <w:rStyle w:val="StyleUnderline"/>
          <w:vanish/>
        </w:rPr>
        <w:t>runaway</w:t>
      </w:r>
      <w:r w:rsidRPr="003E2385">
        <w:rPr>
          <w:rStyle w:val="StyleUnderline"/>
        </w:rPr>
        <w:t xml:space="preserve"> </w:t>
      </w:r>
      <w:r w:rsidRPr="00996312">
        <w:rPr>
          <w:rStyle w:val="StyleUnderline"/>
          <w:vanish/>
        </w:rPr>
        <w:t>perturbations</w:t>
      </w:r>
      <w:r w:rsidRPr="003E2385">
        <w:rPr>
          <w:rStyle w:val="StyleUnderline"/>
        </w:rPr>
        <w:t xml:space="preserve"> </w:t>
      </w:r>
      <w:r w:rsidRPr="00996312">
        <w:rPr>
          <w:rStyle w:val="StyleUnderline"/>
          <w:vanish/>
        </w:rPr>
        <w:t>have</w:t>
      </w:r>
      <w:r w:rsidRPr="003E2385">
        <w:rPr>
          <w:rStyle w:val="StyleUnderline"/>
        </w:rPr>
        <w:t xml:space="preserve"> </w:t>
      </w:r>
      <w:r w:rsidRPr="00996312">
        <w:rPr>
          <w:rStyle w:val="StyleUnderline"/>
          <w:vanish/>
        </w:rPr>
        <w:t>to</w:t>
      </w:r>
      <w:r w:rsidRPr="003E2385">
        <w:rPr>
          <w:rStyle w:val="StyleUnderline"/>
        </w:rPr>
        <w:t xml:space="preserve"> </w:t>
      </w:r>
      <w:r w:rsidRPr="00996312">
        <w:rPr>
          <w:rStyle w:val="StyleUnderline"/>
          <w:vanish/>
        </w:rPr>
        <w:t>be</w:t>
      </w:r>
      <w:r w:rsidRPr="003E2385">
        <w:rPr>
          <w:rStyle w:val="StyleUnderline"/>
        </w:rPr>
        <w:t xml:space="preserve"> </w:t>
      </w:r>
      <w:r w:rsidRPr="00BB4421">
        <w:rPr>
          <w:rStyle w:val="Emphasis"/>
          <w:highlight w:val="cyan"/>
        </w:rPr>
        <w:t>take</w:t>
      </w:r>
      <w:r w:rsidRPr="00996312">
        <w:rPr>
          <w:rStyle w:val="StyleUnderline"/>
          <w:vanish/>
        </w:rPr>
        <w:t>n</w:t>
      </w:r>
      <w:r w:rsidRPr="003E2385">
        <w:rPr>
          <w:rStyle w:val="StyleUnderline"/>
        </w:rPr>
        <w:t xml:space="preserve"> </w:t>
      </w:r>
      <w:r w:rsidRPr="001B6CFE">
        <w:rPr>
          <w:rStyle w:val="StyleUnderline"/>
          <w:highlight w:val="cyan"/>
        </w:rPr>
        <w:t>as a serious possibility</w:t>
      </w:r>
      <w:r w:rsidRPr="00996312">
        <w:rPr>
          <w:vanish/>
          <w:sz w:val="14"/>
        </w:rPr>
        <w:t>.</w:t>
      </w:r>
      <w:r w:rsidRPr="00BB4421">
        <w:rPr>
          <w:sz w:val="14"/>
        </w:rPr>
        <w:t xml:space="preserve"> </w:t>
      </w:r>
      <w:r w:rsidRPr="00996312">
        <w:rPr>
          <w:vanish/>
          <w:sz w:val="14"/>
        </w:rPr>
        <w:t>Table</w:t>
      </w:r>
      <w:r w:rsidRPr="00BB4421">
        <w:rPr>
          <w:sz w:val="14"/>
        </w:rPr>
        <w:t xml:space="preserve"> </w:t>
      </w:r>
      <w:r w:rsidRPr="00996312">
        <w:rPr>
          <w:vanish/>
          <w:sz w:val="14"/>
        </w:rPr>
        <w:t>2</w:t>
      </w:r>
      <w:r w:rsidRPr="00BB4421">
        <w:rPr>
          <w:sz w:val="14"/>
        </w:rPr>
        <w:t xml:space="preserve"> </w:t>
      </w:r>
      <w:r w:rsidRPr="00996312">
        <w:rPr>
          <w:vanish/>
          <w:sz w:val="14"/>
        </w:rPr>
        <w:t>is</w:t>
      </w:r>
      <w:r w:rsidRPr="00BB4421">
        <w:rPr>
          <w:sz w:val="14"/>
        </w:rPr>
        <w:t xml:space="preserve"> </w:t>
      </w:r>
      <w:r w:rsidRPr="00996312">
        <w:rPr>
          <w:vanish/>
          <w:sz w:val="14"/>
        </w:rPr>
        <w:t>just</w:t>
      </w:r>
      <w:r w:rsidRPr="00BB4421">
        <w:rPr>
          <w:sz w:val="14"/>
        </w:rPr>
        <w:t xml:space="preserve"> </w:t>
      </w:r>
      <w:r w:rsidRPr="00996312">
        <w:rPr>
          <w:vanish/>
          <w:sz w:val="14"/>
        </w:rPr>
        <w:t>a</w:t>
      </w:r>
      <w:r w:rsidRPr="00BB4421">
        <w:rPr>
          <w:sz w:val="14"/>
        </w:rPr>
        <w:t xml:space="preserve"> </w:t>
      </w:r>
      <w:r w:rsidRPr="00996312">
        <w:rPr>
          <w:vanish/>
          <w:sz w:val="14"/>
        </w:rPr>
        <w:t>snapshot</w:t>
      </w:r>
      <w:r w:rsidRPr="00BB4421">
        <w:rPr>
          <w:sz w:val="14"/>
        </w:rPr>
        <w:t xml:space="preserve"> </w:t>
      </w:r>
      <w:r w:rsidRPr="00996312">
        <w:rPr>
          <w:vanish/>
          <w:sz w:val="14"/>
        </w:rPr>
        <w:t>of</w:t>
      </w:r>
      <w:r w:rsidRPr="00BB4421">
        <w:rPr>
          <w:sz w:val="14"/>
        </w:rPr>
        <w:t xml:space="preserve"> </w:t>
      </w:r>
      <w:r w:rsidRPr="00996312">
        <w:rPr>
          <w:vanish/>
          <w:sz w:val="14"/>
        </w:rPr>
        <w:t>the</w:t>
      </w:r>
      <w:r w:rsidRPr="00BB4421">
        <w:rPr>
          <w:sz w:val="14"/>
        </w:rPr>
        <w:t xml:space="preserve"> </w:t>
      </w:r>
      <w:r w:rsidRPr="00996312">
        <w:rPr>
          <w:vanish/>
          <w:sz w:val="14"/>
        </w:rPr>
        <w:t>type</w:t>
      </w:r>
      <w:r w:rsidRPr="00BB4421">
        <w:rPr>
          <w:sz w:val="14"/>
        </w:rPr>
        <w:t xml:space="preserve"> </w:t>
      </w:r>
      <w:r w:rsidRPr="00996312">
        <w:rPr>
          <w:vanish/>
          <w:sz w:val="14"/>
        </w:rPr>
        <w:t>of</w:t>
      </w:r>
      <w:r w:rsidRPr="00BB4421">
        <w:rPr>
          <w:sz w:val="14"/>
        </w:rPr>
        <w:t xml:space="preserve"> </w:t>
      </w:r>
      <w:r w:rsidRPr="00996312">
        <w:rPr>
          <w:vanish/>
          <w:sz w:val="14"/>
        </w:rPr>
        <w:t>feedbacks</w:t>
      </w:r>
      <w:r w:rsidRPr="00BB4421">
        <w:rPr>
          <w:sz w:val="14"/>
        </w:rPr>
        <w:t xml:space="preserve"> </w:t>
      </w:r>
      <w:r w:rsidRPr="00996312">
        <w:rPr>
          <w:vanish/>
          <w:sz w:val="14"/>
        </w:rPr>
        <w:t>that</w:t>
      </w:r>
      <w:r w:rsidRPr="00BB4421">
        <w:rPr>
          <w:sz w:val="14"/>
        </w:rPr>
        <w:t xml:space="preserve"> </w:t>
      </w:r>
      <w:r w:rsidRPr="00996312">
        <w:rPr>
          <w:vanish/>
          <w:sz w:val="14"/>
        </w:rPr>
        <w:t>have</w:t>
      </w:r>
      <w:r w:rsidRPr="00BB4421">
        <w:rPr>
          <w:sz w:val="14"/>
        </w:rPr>
        <w:t xml:space="preserve"> </w:t>
      </w:r>
      <w:r w:rsidRPr="00996312">
        <w:rPr>
          <w:vanish/>
          <w:sz w:val="14"/>
        </w:rPr>
        <w:t>been</w:t>
      </w:r>
      <w:r w:rsidRPr="00BB4421">
        <w:rPr>
          <w:sz w:val="14"/>
        </w:rPr>
        <w:t xml:space="preserve"> </w:t>
      </w:r>
      <w:r w:rsidRPr="00996312">
        <w:rPr>
          <w:vanish/>
          <w:sz w:val="14"/>
        </w:rPr>
        <w:t>identified</w:t>
      </w:r>
      <w:r w:rsidRPr="00BB4421">
        <w:rPr>
          <w:sz w:val="14"/>
        </w:rPr>
        <w:t xml:space="preserve"> </w:t>
      </w:r>
      <w:r w:rsidRPr="00996312">
        <w:rPr>
          <w:vanish/>
          <w:sz w:val="14"/>
        </w:rPr>
        <w:t>(see</w:t>
      </w:r>
      <w:r w:rsidRPr="00BB4421">
        <w:rPr>
          <w:sz w:val="14"/>
        </w:rPr>
        <w:t xml:space="preserve"> </w:t>
      </w:r>
      <w:r w:rsidRPr="00996312">
        <w:rPr>
          <w:vanish/>
          <w:sz w:val="14"/>
        </w:rPr>
        <w:t>Supplementary</w:t>
      </w:r>
      <w:r w:rsidRPr="00BB4421">
        <w:rPr>
          <w:sz w:val="14"/>
        </w:rPr>
        <w:t xml:space="preserve"> </w:t>
      </w:r>
      <w:r w:rsidRPr="00996312">
        <w:rPr>
          <w:vanish/>
          <w:sz w:val="14"/>
        </w:rPr>
        <w:t>material</w:t>
      </w:r>
      <w:r w:rsidRPr="00BB4421">
        <w:rPr>
          <w:sz w:val="14"/>
        </w:rPr>
        <w:t xml:space="preserve"> </w:t>
      </w:r>
      <w:r w:rsidRPr="00996312">
        <w:rPr>
          <w:vanish/>
          <w:sz w:val="14"/>
        </w:rPr>
        <w:t>for</w:t>
      </w:r>
      <w:r w:rsidRPr="00BB4421">
        <w:rPr>
          <w:sz w:val="14"/>
        </w:rPr>
        <w:t xml:space="preserve"> </w:t>
      </w:r>
      <w:r w:rsidRPr="00996312">
        <w:rPr>
          <w:vanish/>
          <w:sz w:val="14"/>
        </w:rPr>
        <w:t>a</w:t>
      </w:r>
      <w:r w:rsidRPr="00BB4421">
        <w:rPr>
          <w:sz w:val="14"/>
        </w:rPr>
        <w:t xml:space="preserve"> </w:t>
      </w:r>
      <w:r w:rsidRPr="00996312">
        <w:rPr>
          <w:vanish/>
          <w:sz w:val="14"/>
        </w:rPr>
        <w:t>more</w:t>
      </w:r>
      <w:r w:rsidRPr="00BB4421">
        <w:rPr>
          <w:sz w:val="14"/>
        </w:rPr>
        <w:t xml:space="preserve"> </w:t>
      </w:r>
      <w:r w:rsidRPr="00996312">
        <w:rPr>
          <w:vanish/>
          <w:sz w:val="14"/>
        </w:rPr>
        <w:t>thorough</w:t>
      </w:r>
      <w:r w:rsidRPr="00BB4421">
        <w:rPr>
          <w:sz w:val="14"/>
        </w:rPr>
        <w:t xml:space="preserve"> </w:t>
      </w:r>
      <w:r w:rsidRPr="00996312">
        <w:rPr>
          <w:vanish/>
          <w:sz w:val="14"/>
        </w:rPr>
        <w:t>explanation</w:t>
      </w:r>
      <w:r w:rsidRPr="00BB4421">
        <w:rPr>
          <w:sz w:val="14"/>
        </w:rPr>
        <w:t xml:space="preserve"> </w:t>
      </w:r>
      <w:r w:rsidRPr="00996312">
        <w:rPr>
          <w:vanish/>
          <w:sz w:val="14"/>
        </w:rPr>
        <w:t>of</w:t>
      </w:r>
      <w:r w:rsidRPr="00BB4421">
        <w:rPr>
          <w:sz w:val="14"/>
        </w:rPr>
        <w:t xml:space="preserve"> </w:t>
      </w:r>
      <w:r w:rsidRPr="00996312">
        <w:rPr>
          <w:vanish/>
          <w:sz w:val="14"/>
        </w:rPr>
        <w:t>positive</w:t>
      </w:r>
      <w:r w:rsidRPr="00BB4421">
        <w:rPr>
          <w:sz w:val="14"/>
        </w:rPr>
        <w:t xml:space="preserve"> </w:t>
      </w:r>
      <w:r w:rsidRPr="00996312">
        <w:rPr>
          <w:vanish/>
          <w:sz w:val="14"/>
        </w:rPr>
        <w:t>feedback</w:t>
      </w:r>
      <w:r w:rsidRPr="00BB4421">
        <w:rPr>
          <w:sz w:val="14"/>
        </w:rPr>
        <w:t xml:space="preserve"> </w:t>
      </w:r>
      <w:r w:rsidRPr="00996312">
        <w:rPr>
          <w:vanish/>
          <w:sz w:val="14"/>
        </w:rPr>
        <w:t>loops).</w:t>
      </w:r>
      <w:r w:rsidRPr="00BB4421">
        <w:rPr>
          <w:sz w:val="14"/>
        </w:rPr>
        <w:t xml:space="preserve"> </w:t>
      </w:r>
      <w:r w:rsidRPr="00996312">
        <w:rPr>
          <w:vanish/>
          <w:sz w:val="14"/>
        </w:rPr>
        <w:t>However,</w:t>
      </w:r>
      <w:r w:rsidRPr="00BB4421">
        <w:rPr>
          <w:sz w:val="14"/>
        </w:rPr>
        <w:t xml:space="preserve"> </w:t>
      </w:r>
      <w:r w:rsidRPr="00996312">
        <w:rPr>
          <w:rStyle w:val="StyleUnderline"/>
          <w:vanish/>
        </w:rPr>
        <w:t>this</w:t>
      </w:r>
      <w:r w:rsidRPr="003E2385">
        <w:rPr>
          <w:rStyle w:val="StyleUnderline"/>
        </w:rPr>
        <w:t xml:space="preserve"> </w:t>
      </w:r>
      <w:r w:rsidRPr="00996312">
        <w:rPr>
          <w:rStyle w:val="StyleUnderline"/>
          <w:vanish/>
        </w:rPr>
        <w:t>list</w:t>
      </w:r>
      <w:r w:rsidRPr="003E2385">
        <w:rPr>
          <w:rStyle w:val="StyleUnderline"/>
        </w:rPr>
        <w:t xml:space="preserve"> </w:t>
      </w:r>
      <w:r w:rsidRPr="00996312">
        <w:rPr>
          <w:rStyle w:val="StyleUnderline"/>
          <w:vanish/>
        </w:rPr>
        <w:t>is</w:t>
      </w:r>
      <w:r w:rsidRPr="003E2385">
        <w:rPr>
          <w:rStyle w:val="StyleUnderline"/>
        </w:rPr>
        <w:t xml:space="preserve"> </w:t>
      </w:r>
      <w:r w:rsidRPr="00996312">
        <w:rPr>
          <w:rStyle w:val="StyleUnderline"/>
          <w:vanish/>
        </w:rPr>
        <w:t>not</w:t>
      </w:r>
      <w:r w:rsidRPr="003E2385">
        <w:rPr>
          <w:rStyle w:val="StyleUnderline"/>
        </w:rPr>
        <w:t xml:space="preserve"> </w:t>
      </w:r>
      <w:r w:rsidRPr="00996312">
        <w:rPr>
          <w:rStyle w:val="StyleUnderline"/>
          <w:vanish/>
        </w:rPr>
        <w:t>exhaustive</w:t>
      </w:r>
      <w:r w:rsidRPr="003E2385">
        <w:rPr>
          <w:rStyle w:val="StyleUnderline"/>
        </w:rPr>
        <w:t xml:space="preserve"> </w:t>
      </w:r>
      <w:r w:rsidRPr="00996312">
        <w:rPr>
          <w:rStyle w:val="StyleUnderline"/>
          <w:vanish/>
        </w:rPr>
        <w:t>and</w:t>
      </w:r>
      <w:r w:rsidRPr="003E2385">
        <w:rPr>
          <w:rStyle w:val="StyleUnderline"/>
        </w:rPr>
        <w:t xml:space="preserve"> </w:t>
      </w:r>
      <w:r w:rsidRPr="00996312">
        <w:rPr>
          <w:rStyle w:val="StyleUnderline"/>
          <w:vanish/>
        </w:rPr>
        <w:t>the</w:t>
      </w:r>
      <w:r w:rsidRPr="003E2385">
        <w:rPr>
          <w:rStyle w:val="StyleUnderline"/>
        </w:rPr>
        <w:t xml:space="preserve"> </w:t>
      </w:r>
      <w:r w:rsidRPr="001B6CFE">
        <w:rPr>
          <w:rStyle w:val="StyleUnderline"/>
          <w:highlight w:val="cyan"/>
        </w:rPr>
        <w:t>possibility of undiscovered</w:t>
      </w:r>
      <w:r w:rsidRPr="003E2385">
        <w:rPr>
          <w:rStyle w:val="StyleUnderline"/>
        </w:rPr>
        <w:t xml:space="preserve"> </w:t>
      </w:r>
      <w:r w:rsidRPr="00996312">
        <w:rPr>
          <w:rStyle w:val="StyleUnderline"/>
          <w:vanish/>
        </w:rPr>
        <w:t>positive</w:t>
      </w:r>
      <w:r w:rsidRPr="003E2385">
        <w:rPr>
          <w:rStyle w:val="StyleUnderline"/>
        </w:rPr>
        <w:t xml:space="preserve"> </w:t>
      </w:r>
      <w:r w:rsidRPr="001B6CFE">
        <w:rPr>
          <w:rStyle w:val="StyleUnderline"/>
          <w:highlight w:val="cyan"/>
        </w:rPr>
        <w:t>feedbacks portends</w:t>
      </w:r>
      <w:r w:rsidRPr="00BB4421">
        <w:rPr>
          <w:rStyle w:val="StyleUnderline"/>
        </w:rPr>
        <w:t xml:space="preserve"> </w:t>
      </w:r>
      <w:r w:rsidRPr="00996312">
        <w:rPr>
          <w:rStyle w:val="Emphasis"/>
          <w:vanish/>
        </w:rPr>
        <w:t>even</w:t>
      </w:r>
      <w:r w:rsidRPr="00BB4421">
        <w:rPr>
          <w:rStyle w:val="Emphasis"/>
        </w:rPr>
        <w:t xml:space="preserve"> </w:t>
      </w:r>
      <w:r w:rsidRPr="001B6CFE">
        <w:rPr>
          <w:rStyle w:val="Emphasis"/>
          <w:highlight w:val="cyan"/>
        </w:rPr>
        <w:t>great</w:t>
      </w:r>
      <w:r w:rsidRPr="00996312">
        <w:rPr>
          <w:rStyle w:val="Emphasis"/>
          <w:vanish/>
        </w:rPr>
        <w:t>er</w:t>
      </w:r>
      <w:r w:rsidRPr="00BB4421">
        <w:rPr>
          <w:rStyle w:val="Emphasis"/>
        </w:rPr>
        <w:t xml:space="preserve"> </w:t>
      </w:r>
      <w:r w:rsidRPr="001B6CFE">
        <w:rPr>
          <w:rStyle w:val="Emphasis"/>
          <w:highlight w:val="cyan"/>
        </w:rPr>
        <w:t>existential risks</w:t>
      </w:r>
      <w:r w:rsidRPr="00996312">
        <w:rPr>
          <w:vanish/>
          <w:sz w:val="14"/>
        </w:rPr>
        <w:t>.</w:t>
      </w:r>
      <w:r w:rsidRPr="00BB4421">
        <w:rPr>
          <w:sz w:val="14"/>
        </w:rPr>
        <w:t xml:space="preserve"> </w:t>
      </w:r>
      <w:r w:rsidRPr="00996312">
        <w:rPr>
          <w:rStyle w:val="StyleUnderline"/>
          <w:vanish/>
        </w:rPr>
        <w:t>The</w:t>
      </w:r>
      <w:r w:rsidRPr="003E2385">
        <w:rPr>
          <w:rStyle w:val="StyleUnderline"/>
        </w:rPr>
        <w:t xml:space="preserve"> </w:t>
      </w:r>
      <w:r w:rsidRPr="00996312">
        <w:rPr>
          <w:rStyle w:val="StyleUnderline"/>
          <w:vanish/>
        </w:rPr>
        <w:t>many</w:t>
      </w:r>
      <w:r w:rsidRPr="003E2385">
        <w:rPr>
          <w:rStyle w:val="StyleUnderline"/>
        </w:rPr>
        <w:t xml:space="preserve"> </w:t>
      </w:r>
      <w:r w:rsidRPr="00996312">
        <w:rPr>
          <w:rStyle w:val="StyleUnderline"/>
          <w:vanish/>
        </w:rPr>
        <w:t>environmental</w:t>
      </w:r>
      <w:r w:rsidRPr="003E2385">
        <w:rPr>
          <w:rStyle w:val="StyleUnderline"/>
        </w:rPr>
        <w:t xml:space="preserve"> </w:t>
      </w:r>
      <w:r w:rsidRPr="00996312">
        <w:rPr>
          <w:rStyle w:val="StyleUnderline"/>
          <w:vanish/>
        </w:rPr>
        <w:t>crises</w:t>
      </w:r>
      <w:r w:rsidRPr="003E2385">
        <w:rPr>
          <w:rStyle w:val="StyleUnderline"/>
        </w:rPr>
        <w:t xml:space="preserve"> </w:t>
      </w:r>
      <w:r w:rsidRPr="00996312">
        <w:rPr>
          <w:rStyle w:val="StyleUnderline"/>
          <w:vanish/>
        </w:rPr>
        <w:t>humankind</w:t>
      </w:r>
      <w:r w:rsidRPr="003E2385">
        <w:rPr>
          <w:rStyle w:val="StyleUnderline"/>
        </w:rPr>
        <w:t xml:space="preserve"> </w:t>
      </w:r>
      <w:r w:rsidRPr="00996312">
        <w:rPr>
          <w:rStyle w:val="StyleUnderline"/>
          <w:vanish/>
        </w:rPr>
        <w:t>has</w:t>
      </w:r>
      <w:r w:rsidRPr="003E2385">
        <w:rPr>
          <w:rStyle w:val="StyleUnderline"/>
        </w:rPr>
        <w:t xml:space="preserve"> </w:t>
      </w:r>
      <w:r w:rsidRPr="00996312">
        <w:rPr>
          <w:rStyle w:val="StyleUnderline"/>
          <w:vanish/>
        </w:rPr>
        <w:t>previously</w:t>
      </w:r>
      <w:r w:rsidRPr="003E2385">
        <w:rPr>
          <w:rStyle w:val="StyleUnderline"/>
        </w:rPr>
        <w:t xml:space="preserve"> </w:t>
      </w:r>
      <w:r w:rsidRPr="00996312">
        <w:rPr>
          <w:rStyle w:val="StyleUnderline"/>
          <w:vanish/>
        </w:rPr>
        <w:t>averted</w:t>
      </w:r>
      <w:r w:rsidRPr="00BB4421">
        <w:rPr>
          <w:sz w:val="14"/>
        </w:rPr>
        <w:t xml:space="preserve"> </w:t>
      </w:r>
      <w:r w:rsidRPr="00996312">
        <w:rPr>
          <w:vanish/>
          <w:sz w:val="14"/>
        </w:rPr>
        <w:t>(famine,</w:t>
      </w:r>
      <w:r w:rsidRPr="00BB4421">
        <w:rPr>
          <w:sz w:val="14"/>
        </w:rPr>
        <w:t xml:space="preserve"> </w:t>
      </w:r>
      <w:r w:rsidRPr="00996312">
        <w:rPr>
          <w:vanish/>
          <w:sz w:val="14"/>
        </w:rPr>
        <w:t>ozone</w:t>
      </w:r>
      <w:r w:rsidRPr="00BB4421">
        <w:rPr>
          <w:sz w:val="14"/>
        </w:rPr>
        <w:t xml:space="preserve"> </w:t>
      </w:r>
      <w:r w:rsidRPr="00996312">
        <w:rPr>
          <w:vanish/>
          <w:sz w:val="14"/>
        </w:rPr>
        <w:t>depletion,</w:t>
      </w:r>
      <w:r w:rsidRPr="00BB4421">
        <w:rPr>
          <w:sz w:val="14"/>
        </w:rPr>
        <w:t xml:space="preserve"> </w:t>
      </w:r>
      <w:r w:rsidRPr="00996312">
        <w:rPr>
          <w:vanish/>
          <w:sz w:val="14"/>
        </w:rPr>
        <w:t>London</w:t>
      </w:r>
      <w:r w:rsidRPr="00BB4421">
        <w:rPr>
          <w:sz w:val="14"/>
        </w:rPr>
        <w:t xml:space="preserve"> </w:t>
      </w:r>
      <w:r w:rsidRPr="00996312">
        <w:rPr>
          <w:vanish/>
          <w:sz w:val="14"/>
        </w:rPr>
        <w:t>fog,</w:t>
      </w:r>
      <w:r w:rsidRPr="00BB4421">
        <w:rPr>
          <w:sz w:val="14"/>
        </w:rPr>
        <w:t xml:space="preserve"> </w:t>
      </w:r>
      <w:r w:rsidRPr="00996312">
        <w:rPr>
          <w:vanish/>
          <w:sz w:val="14"/>
        </w:rPr>
        <w:t>water</w:t>
      </w:r>
      <w:r w:rsidRPr="00BB4421">
        <w:rPr>
          <w:sz w:val="14"/>
        </w:rPr>
        <w:t xml:space="preserve"> </w:t>
      </w:r>
      <w:r w:rsidRPr="00996312">
        <w:rPr>
          <w:vanish/>
          <w:sz w:val="14"/>
        </w:rPr>
        <w:t>pollution,</w:t>
      </w:r>
      <w:r w:rsidRPr="00BB4421">
        <w:rPr>
          <w:sz w:val="14"/>
        </w:rPr>
        <w:t xml:space="preserve"> </w:t>
      </w:r>
      <w:r w:rsidRPr="00996312">
        <w:rPr>
          <w:vanish/>
          <w:sz w:val="14"/>
        </w:rPr>
        <w:t>etc.)</w:t>
      </w:r>
      <w:r w:rsidRPr="00BB4421">
        <w:rPr>
          <w:sz w:val="14"/>
        </w:rPr>
        <w:t xml:space="preserve"> </w:t>
      </w:r>
      <w:r w:rsidRPr="00996312">
        <w:rPr>
          <w:rStyle w:val="StyleUnderline"/>
          <w:vanish/>
        </w:rPr>
        <w:t>were</w:t>
      </w:r>
      <w:r w:rsidRPr="003E2385">
        <w:rPr>
          <w:rStyle w:val="StyleUnderline"/>
        </w:rPr>
        <w:t xml:space="preserve"> </w:t>
      </w:r>
      <w:r w:rsidRPr="00996312">
        <w:rPr>
          <w:rStyle w:val="StyleUnderline"/>
          <w:vanish/>
        </w:rPr>
        <w:t>averted</w:t>
      </w:r>
      <w:r w:rsidRPr="003E2385">
        <w:rPr>
          <w:rStyle w:val="StyleUnderline"/>
        </w:rPr>
        <w:t xml:space="preserve"> </w:t>
      </w:r>
      <w:r w:rsidRPr="00996312">
        <w:rPr>
          <w:rStyle w:val="StyleUnderline"/>
          <w:vanish/>
        </w:rPr>
        <w:t>because</w:t>
      </w:r>
      <w:r w:rsidRPr="003E2385">
        <w:rPr>
          <w:rStyle w:val="StyleUnderline"/>
        </w:rPr>
        <w:t xml:space="preserve"> </w:t>
      </w:r>
      <w:r w:rsidRPr="00996312">
        <w:rPr>
          <w:rStyle w:val="StyleUnderline"/>
          <w:vanish/>
        </w:rPr>
        <w:t>of</w:t>
      </w:r>
      <w:r w:rsidRPr="003E2385">
        <w:rPr>
          <w:rStyle w:val="StyleUnderline"/>
        </w:rPr>
        <w:t xml:space="preserve"> </w:t>
      </w:r>
      <w:r w:rsidRPr="00996312">
        <w:rPr>
          <w:rStyle w:val="StyleUnderline"/>
          <w:vanish/>
        </w:rPr>
        <w:t>political</w:t>
      </w:r>
      <w:r w:rsidRPr="003E2385">
        <w:rPr>
          <w:rStyle w:val="StyleUnderline"/>
        </w:rPr>
        <w:t xml:space="preserve"> </w:t>
      </w:r>
      <w:r w:rsidRPr="00996312">
        <w:rPr>
          <w:rStyle w:val="StyleUnderline"/>
          <w:vanish/>
        </w:rPr>
        <w:t>will</w:t>
      </w:r>
      <w:r w:rsidRPr="003E2385">
        <w:rPr>
          <w:rStyle w:val="StyleUnderline"/>
        </w:rPr>
        <w:t xml:space="preserve"> </w:t>
      </w:r>
      <w:r w:rsidRPr="00996312">
        <w:rPr>
          <w:rStyle w:val="StyleUnderline"/>
          <w:vanish/>
        </w:rPr>
        <w:t>based</w:t>
      </w:r>
      <w:r w:rsidRPr="003E2385">
        <w:rPr>
          <w:rStyle w:val="StyleUnderline"/>
        </w:rPr>
        <w:t xml:space="preserve"> </w:t>
      </w:r>
      <w:r w:rsidRPr="00996312">
        <w:rPr>
          <w:rStyle w:val="StyleUnderline"/>
          <w:vanish/>
        </w:rPr>
        <w:t>on</w:t>
      </w:r>
      <w:r w:rsidRPr="003E2385">
        <w:rPr>
          <w:rStyle w:val="StyleUnderline"/>
        </w:rPr>
        <w:t xml:space="preserve"> </w:t>
      </w:r>
      <w:r w:rsidRPr="00996312">
        <w:rPr>
          <w:rStyle w:val="StyleUnderline"/>
          <w:vanish/>
        </w:rPr>
        <w:t>solid</w:t>
      </w:r>
      <w:r w:rsidRPr="003E2385">
        <w:rPr>
          <w:rStyle w:val="StyleUnderline"/>
        </w:rPr>
        <w:t xml:space="preserve"> </w:t>
      </w:r>
      <w:r w:rsidRPr="00996312">
        <w:rPr>
          <w:rStyle w:val="StyleUnderline"/>
          <w:vanish/>
        </w:rPr>
        <w:t>scientific</w:t>
      </w:r>
      <w:r w:rsidRPr="003E2385">
        <w:rPr>
          <w:rStyle w:val="StyleUnderline"/>
        </w:rPr>
        <w:t xml:space="preserve"> </w:t>
      </w:r>
      <w:r w:rsidRPr="00996312">
        <w:rPr>
          <w:rStyle w:val="StyleUnderline"/>
          <w:vanish/>
        </w:rPr>
        <w:t>understanding.</w:t>
      </w:r>
      <w:r w:rsidRPr="00BB4421">
        <w:rPr>
          <w:sz w:val="14"/>
        </w:rPr>
        <w:t xml:space="preserve"> </w:t>
      </w:r>
      <w:r w:rsidRPr="00996312">
        <w:rPr>
          <w:rStyle w:val="StyleUnderline"/>
          <w:vanish/>
        </w:rPr>
        <w:t>We</w:t>
      </w:r>
      <w:r w:rsidRPr="003E2385">
        <w:rPr>
          <w:rStyle w:val="StyleUnderline"/>
        </w:rPr>
        <w:t xml:space="preserve"> </w:t>
      </w:r>
      <w:r w:rsidRPr="00996312">
        <w:rPr>
          <w:rStyle w:val="StyleUnderline"/>
          <w:vanish/>
        </w:rPr>
        <w:t>cannot</w:t>
      </w:r>
      <w:r w:rsidRPr="003E2385">
        <w:rPr>
          <w:rStyle w:val="StyleUnderline"/>
        </w:rPr>
        <w:t xml:space="preserve"> </w:t>
      </w:r>
      <w:r w:rsidRPr="00996312">
        <w:rPr>
          <w:rStyle w:val="StyleUnderline"/>
          <w:vanish/>
        </w:rPr>
        <w:t>count</w:t>
      </w:r>
      <w:r w:rsidRPr="003E2385">
        <w:rPr>
          <w:rStyle w:val="StyleUnderline"/>
        </w:rPr>
        <w:t xml:space="preserve"> </w:t>
      </w:r>
      <w:r w:rsidRPr="00996312">
        <w:rPr>
          <w:rStyle w:val="StyleUnderline"/>
          <w:vanish/>
        </w:rPr>
        <w:t>on</w:t>
      </w:r>
      <w:r w:rsidRPr="003E2385">
        <w:rPr>
          <w:rStyle w:val="StyleUnderline"/>
        </w:rPr>
        <w:t xml:space="preserve"> </w:t>
      </w:r>
      <w:r w:rsidRPr="00996312">
        <w:rPr>
          <w:rStyle w:val="StyleUnderline"/>
          <w:vanish/>
        </w:rPr>
        <w:t>complete</w:t>
      </w:r>
      <w:r w:rsidRPr="003E2385">
        <w:rPr>
          <w:rStyle w:val="StyleUnderline"/>
        </w:rPr>
        <w:t xml:space="preserve"> </w:t>
      </w:r>
      <w:r w:rsidRPr="00996312">
        <w:rPr>
          <w:rStyle w:val="StyleUnderline"/>
          <w:vanish/>
        </w:rPr>
        <w:t>scientific</w:t>
      </w:r>
      <w:r w:rsidRPr="003E2385">
        <w:rPr>
          <w:rStyle w:val="StyleUnderline"/>
        </w:rPr>
        <w:t xml:space="preserve"> </w:t>
      </w:r>
      <w:r w:rsidRPr="00996312">
        <w:rPr>
          <w:rStyle w:val="StyleUnderline"/>
          <w:vanish/>
        </w:rPr>
        <w:t>understanding</w:t>
      </w:r>
      <w:r w:rsidRPr="003E2385">
        <w:rPr>
          <w:rStyle w:val="StyleUnderline"/>
        </w:rPr>
        <w:t xml:space="preserve"> </w:t>
      </w:r>
      <w:r w:rsidRPr="00996312">
        <w:rPr>
          <w:rStyle w:val="StyleUnderline"/>
          <w:vanish/>
        </w:rPr>
        <w:t>when</w:t>
      </w:r>
      <w:r w:rsidRPr="003E2385">
        <w:rPr>
          <w:rStyle w:val="StyleUnderline"/>
        </w:rPr>
        <w:t xml:space="preserve"> </w:t>
      </w:r>
      <w:r w:rsidRPr="00996312">
        <w:rPr>
          <w:rStyle w:val="StyleUnderline"/>
          <w:vanish/>
        </w:rPr>
        <w:t>it</w:t>
      </w:r>
      <w:r w:rsidRPr="003E2385">
        <w:rPr>
          <w:rStyle w:val="StyleUnderline"/>
        </w:rPr>
        <w:t xml:space="preserve"> </w:t>
      </w:r>
      <w:r w:rsidRPr="00996312">
        <w:rPr>
          <w:rStyle w:val="StyleUnderline"/>
          <w:vanish/>
        </w:rPr>
        <w:t>comes</w:t>
      </w:r>
      <w:r w:rsidRPr="003E2385">
        <w:rPr>
          <w:rStyle w:val="StyleUnderline"/>
        </w:rPr>
        <w:t xml:space="preserve"> </w:t>
      </w:r>
      <w:r w:rsidRPr="00996312">
        <w:rPr>
          <w:rStyle w:val="StyleUnderline"/>
          <w:vanish/>
        </w:rPr>
        <w:t>to</w:t>
      </w:r>
      <w:r w:rsidRPr="003E2385">
        <w:rPr>
          <w:rStyle w:val="StyleUnderline"/>
        </w:rPr>
        <w:t xml:space="preserve"> </w:t>
      </w:r>
      <w:r w:rsidRPr="00996312">
        <w:rPr>
          <w:rStyle w:val="StyleUnderline"/>
          <w:vanish/>
        </w:rPr>
        <w:t>positive</w:t>
      </w:r>
      <w:r w:rsidRPr="003E2385">
        <w:rPr>
          <w:rStyle w:val="StyleUnderline"/>
        </w:rPr>
        <w:t xml:space="preserve"> </w:t>
      </w:r>
      <w:r w:rsidRPr="00996312">
        <w:rPr>
          <w:rStyle w:val="StyleUnderline"/>
          <w:vanish/>
        </w:rPr>
        <w:t>feedback</w:t>
      </w:r>
      <w:r w:rsidRPr="003E2385">
        <w:rPr>
          <w:rStyle w:val="StyleUnderline"/>
        </w:rPr>
        <w:t xml:space="preserve"> </w:t>
      </w:r>
      <w:r w:rsidRPr="00996312">
        <w:rPr>
          <w:rStyle w:val="StyleUnderline"/>
          <w:vanish/>
        </w:rPr>
        <w:t>loops</w:t>
      </w:r>
      <w:r w:rsidRPr="003E2385">
        <w:rPr>
          <w:rStyle w:val="StyleUnderline"/>
        </w:rPr>
        <w:t xml:space="preserve"> </w:t>
      </w:r>
      <w:r w:rsidRPr="00996312">
        <w:rPr>
          <w:rStyle w:val="StyleUnderline"/>
          <w:vanish/>
        </w:rPr>
        <w:t>and</w:t>
      </w:r>
      <w:r w:rsidRPr="003E2385">
        <w:rPr>
          <w:rStyle w:val="StyleUnderline"/>
        </w:rPr>
        <w:t xml:space="preserve"> </w:t>
      </w:r>
      <w:r w:rsidRPr="00996312">
        <w:rPr>
          <w:rStyle w:val="StyleUnderline"/>
          <w:vanish/>
        </w:rPr>
        <w:t>climate</w:t>
      </w:r>
      <w:r w:rsidRPr="003E2385">
        <w:rPr>
          <w:rStyle w:val="StyleUnderline"/>
        </w:rPr>
        <w:t xml:space="preserve"> </w:t>
      </w:r>
      <w:r w:rsidRPr="00996312">
        <w:rPr>
          <w:rStyle w:val="StyleUnderline"/>
          <w:vanish/>
        </w:rPr>
        <w:t>change</w:t>
      </w:r>
      <w:r w:rsidRPr="00996312">
        <w:rPr>
          <w:vanish/>
        </w:rPr>
        <w:t>.</w:t>
      </w:r>
    </w:p>
    <w:p w14:paraId="0503D0C3" w14:textId="77777777" w:rsidR="005D7438" w:rsidRPr="00996312" w:rsidRDefault="005D7438" w:rsidP="005D7438">
      <w:pPr>
        <w:rPr>
          <w:vanish/>
        </w:rPr>
      </w:pPr>
    </w:p>
    <w:p w14:paraId="7E6C7BCA" w14:textId="77777777" w:rsidR="005D7438" w:rsidRDefault="005D7438" w:rsidP="005D7438">
      <w:pPr>
        <w:pStyle w:val="Heading4"/>
      </w:pPr>
      <w:r>
        <w:t>Our internal link is reverse causal. The “spatial fix” ensures infinite environmental destruction.</w:t>
      </w:r>
    </w:p>
    <w:p w14:paraId="22D5E201" w14:textId="77777777" w:rsidR="005D7438" w:rsidRPr="00996312" w:rsidRDefault="005D7438" w:rsidP="005D7438">
      <w:pPr>
        <w:rPr>
          <w:vanish/>
        </w:rPr>
      </w:pPr>
      <w:r w:rsidRPr="00996312">
        <w:rPr>
          <w:rStyle w:val="Style13ptBold"/>
          <w:vanish/>
        </w:rPr>
        <w:lastRenderedPageBreak/>
        <w:t>Shammas</w:t>
      </w:r>
      <w:r w:rsidRPr="00793BCB">
        <w:rPr>
          <w:rStyle w:val="Style13ptBold"/>
        </w:rPr>
        <w:t xml:space="preserve"> </w:t>
      </w:r>
      <w:r w:rsidRPr="00996312">
        <w:rPr>
          <w:rStyle w:val="Style13ptBold"/>
          <w:vanish/>
        </w:rPr>
        <w:t>and</w:t>
      </w:r>
      <w:r w:rsidRPr="00793BCB">
        <w:rPr>
          <w:rStyle w:val="Style13ptBold"/>
        </w:rPr>
        <w:t xml:space="preserve"> </w:t>
      </w:r>
      <w:r w:rsidRPr="00996312">
        <w:rPr>
          <w:rStyle w:val="Style13ptBold"/>
          <w:vanish/>
        </w:rPr>
        <w:t>Holen</w:t>
      </w:r>
      <w:r w:rsidRPr="00793BCB">
        <w:rPr>
          <w:rStyle w:val="Style13ptBold"/>
        </w:rPr>
        <w:t xml:space="preserve"> </w:t>
      </w:r>
      <w:r w:rsidRPr="00996312">
        <w:rPr>
          <w:rStyle w:val="Style13ptBold"/>
          <w:vanish/>
        </w:rPr>
        <w:t>19</w:t>
      </w:r>
      <w:r>
        <w:t xml:space="preserve"> </w:t>
      </w:r>
      <w:r w:rsidRPr="00996312">
        <w:rPr>
          <w:vanish/>
        </w:rPr>
        <w:t>[(Victor</w:t>
      </w:r>
      <w:r>
        <w:t xml:space="preserve"> </w:t>
      </w:r>
      <w:r w:rsidRPr="00996312">
        <w:rPr>
          <w:vanish/>
        </w:rPr>
        <w:t>L,</w:t>
      </w:r>
      <w:r>
        <w:t xml:space="preserve"> </w:t>
      </w:r>
      <w:r w:rsidRPr="00996312">
        <w:rPr>
          <w:vanish/>
        </w:rPr>
        <w:t>a</w:t>
      </w:r>
      <w:r>
        <w:t xml:space="preserve"> </w:t>
      </w:r>
      <w:r w:rsidRPr="00996312">
        <w:rPr>
          <w:vanish/>
        </w:rPr>
        <w:t>sociologist</w:t>
      </w:r>
      <w:r>
        <w:t xml:space="preserve"> </w:t>
      </w:r>
      <w:r w:rsidRPr="00996312">
        <w:rPr>
          <w:vanish/>
        </w:rPr>
        <w:t>working</w:t>
      </w:r>
      <w:r>
        <w:t xml:space="preserve"> </w:t>
      </w:r>
      <w:r w:rsidRPr="00996312">
        <w:rPr>
          <w:vanish/>
        </w:rPr>
        <w:t>at</w:t>
      </w:r>
      <w:r>
        <w:t xml:space="preserve"> </w:t>
      </w:r>
      <w:r w:rsidRPr="00996312">
        <w:rPr>
          <w:vanish/>
        </w:rPr>
        <w:t>the</w:t>
      </w:r>
      <w:r>
        <w:t xml:space="preserve"> </w:t>
      </w:r>
      <w:r w:rsidRPr="00996312">
        <w:rPr>
          <w:vanish/>
        </w:rPr>
        <w:t>Department</w:t>
      </w:r>
      <w:r>
        <w:t xml:space="preserve"> </w:t>
      </w:r>
      <w:r w:rsidRPr="00996312">
        <w:rPr>
          <w:vanish/>
        </w:rPr>
        <w:t>of</w:t>
      </w:r>
      <w:r>
        <w:t xml:space="preserve"> </w:t>
      </w:r>
      <w:r w:rsidRPr="00996312">
        <w:rPr>
          <w:vanish/>
        </w:rPr>
        <w:t>Sociology</w:t>
      </w:r>
      <w:r>
        <w:t xml:space="preserve"> </w:t>
      </w:r>
      <w:r w:rsidRPr="00996312">
        <w:rPr>
          <w:vanish/>
        </w:rPr>
        <w:t>and</w:t>
      </w:r>
      <w:r>
        <w:t xml:space="preserve"> </w:t>
      </w:r>
      <w:r w:rsidRPr="00996312">
        <w:rPr>
          <w:vanish/>
        </w:rPr>
        <w:t>Human</w:t>
      </w:r>
      <w:r>
        <w:t xml:space="preserve"> </w:t>
      </w:r>
      <w:r w:rsidRPr="00996312">
        <w:rPr>
          <w:vanish/>
        </w:rPr>
        <w:t>Geography,</w:t>
      </w:r>
      <w:r>
        <w:t xml:space="preserve"> </w:t>
      </w:r>
      <w:r w:rsidRPr="00996312">
        <w:rPr>
          <w:vanish/>
        </w:rPr>
        <w:t>University</w:t>
      </w:r>
      <w:r>
        <w:t xml:space="preserve"> </w:t>
      </w:r>
      <w:r w:rsidRPr="00996312">
        <w:rPr>
          <w:vanish/>
        </w:rPr>
        <w:t>of</w:t>
      </w:r>
      <w:r>
        <w:t xml:space="preserve"> </w:t>
      </w:r>
      <w:r w:rsidRPr="00996312">
        <w:rPr>
          <w:vanish/>
        </w:rPr>
        <w:t>Oslo;</w:t>
      </w:r>
      <w:r>
        <w:t xml:space="preserve"> </w:t>
      </w:r>
      <w:r w:rsidRPr="00996312">
        <w:rPr>
          <w:vanish/>
        </w:rPr>
        <w:t>Tomas</w:t>
      </w:r>
      <w:r>
        <w:t xml:space="preserve"> </w:t>
      </w:r>
      <w:r w:rsidRPr="00996312">
        <w:rPr>
          <w:vanish/>
        </w:rPr>
        <w:t>B.,</w:t>
      </w:r>
      <w:r>
        <w:t xml:space="preserve"> </w:t>
      </w:r>
      <w:r w:rsidRPr="00996312">
        <w:rPr>
          <w:vanish/>
        </w:rPr>
        <w:t>independent</w:t>
      </w:r>
      <w:r>
        <w:t xml:space="preserve"> </w:t>
      </w:r>
      <w:r w:rsidRPr="00996312">
        <w:rPr>
          <w:vanish/>
        </w:rPr>
        <w:t>scholar</w:t>
      </w:r>
      <w:r>
        <w:t xml:space="preserve"> </w:t>
      </w:r>
      <w:r w:rsidRPr="00996312">
        <w:rPr>
          <w:vanish/>
        </w:rPr>
        <w:t>in</w:t>
      </w:r>
      <w:r>
        <w:t xml:space="preserve"> </w:t>
      </w:r>
      <w:r w:rsidRPr="00996312">
        <w:rPr>
          <w:vanish/>
        </w:rPr>
        <w:t>Oslo,</w:t>
      </w:r>
      <w:r>
        <w:t xml:space="preserve"> </w:t>
      </w:r>
      <w:r w:rsidRPr="00996312">
        <w:rPr>
          <w:vanish/>
        </w:rPr>
        <w:t>Norway)</w:t>
      </w:r>
      <w:r>
        <w:t xml:space="preserve"> </w:t>
      </w:r>
      <w:r w:rsidRPr="00996312">
        <w:rPr>
          <w:vanish/>
        </w:rPr>
        <w:t>“One</w:t>
      </w:r>
      <w:r>
        <w:t xml:space="preserve"> </w:t>
      </w:r>
      <w:r w:rsidRPr="00996312">
        <w:rPr>
          <w:vanish/>
        </w:rPr>
        <w:t>giant</w:t>
      </w:r>
      <w:r>
        <w:t xml:space="preserve"> </w:t>
      </w:r>
      <w:r w:rsidRPr="00996312">
        <w:rPr>
          <w:vanish/>
        </w:rPr>
        <w:t>leap</w:t>
      </w:r>
      <w:r>
        <w:t xml:space="preserve"> </w:t>
      </w:r>
      <w:r w:rsidRPr="00996312">
        <w:rPr>
          <w:vanish/>
        </w:rPr>
        <w:t>for</w:t>
      </w:r>
      <w:r>
        <w:t xml:space="preserve"> </w:t>
      </w:r>
      <w:r w:rsidRPr="00996312">
        <w:rPr>
          <w:vanish/>
        </w:rPr>
        <w:t>capitalistkind:</w:t>
      </w:r>
      <w:r>
        <w:t xml:space="preserve"> </w:t>
      </w:r>
      <w:r w:rsidRPr="00996312">
        <w:rPr>
          <w:vanish/>
        </w:rPr>
        <w:t>private</w:t>
      </w:r>
      <w:r>
        <w:t xml:space="preserve"> </w:t>
      </w:r>
      <w:r w:rsidRPr="00996312">
        <w:rPr>
          <w:vanish/>
        </w:rPr>
        <w:t>enterprise</w:t>
      </w:r>
      <w:r>
        <w:t xml:space="preserve"> </w:t>
      </w:r>
      <w:r w:rsidRPr="00996312">
        <w:rPr>
          <w:vanish/>
        </w:rPr>
        <w:t>in</w:t>
      </w:r>
      <w:r>
        <w:t xml:space="preserve"> </w:t>
      </w:r>
      <w:r w:rsidRPr="00996312">
        <w:rPr>
          <w:vanish/>
        </w:rPr>
        <w:t>outer</w:t>
      </w:r>
      <w:r>
        <w:t xml:space="preserve"> </w:t>
      </w:r>
      <w:r w:rsidRPr="00996312">
        <w:rPr>
          <w:vanish/>
        </w:rPr>
        <w:t>space,”</w:t>
      </w:r>
      <w:r>
        <w:t xml:space="preserve"> </w:t>
      </w:r>
      <w:r w:rsidRPr="00996312">
        <w:rPr>
          <w:vanish/>
        </w:rPr>
        <w:t>1-29-2019,</w:t>
      </w:r>
      <w:r>
        <w:t xml:space="preserve"> </w:t>
      </w:r>
      <w:r w:rsidRPr="00996312">
        <w:rPr>
          <w:vanish/>
        </w:rPr>
        <w:t>pg.</w:t>
      </w:r>
      <w:r>
        <w:t xml:space="preserve"> </w:t>
      </w:r>
      <w:r w:rsidRPr="00996312">
        <w:rPr>
          <w:vanish/>
        </w:rPr>
        <w:t>5-6]</w:t>
      </w:r>
      <w:r>
        <w:t xml:space="preserve"> </w:t>
      </w:r>
      <w:r w:rsidRPr="00996312">
        <w:rPr>
          <w:vanish/>
        </w:rPr>
        <w:t>julian</w:t>
      </w:r>
    </w:p>
    <w:p w14:paraId="024C1051" w14:textId="77777777" w:rsidR="005D7438" w:rsidRPr="00996312" w:rsidRDefault="005D7438" w:rsidP="005D7438">
      <w:pPr>
        <w:rPr>
          <w:vanish/>
          <w:sz w:val="16"/>
        </w:rPr>
      </w:pPr>
      <w:r w:rsidRPr="00996312">
        <w:rPr>
          <w:rStyle w:val="StyleUnderline"/>
          <w:vanish/>
        </w:rPr>
        <w:t>No</w:t>
      </w:r>
      <w:r w:rsidRPr="00826AB4">
        <w:rPr>
          <w:rStyle w:val="StyleUnderline"/>
        </w:rPr>
        <w:t xml:space="preserve"> </w:t>
      </w:r>
      <w:r w:rsidRPr="00996312">
        <w:rPr>
          <w:rStyle w:val="StyleUnderline"/>
          <w:vanish/>
        </w:rPr>
        <w:t>longer</w:t>
      </w:r>
      <w:r w:rsidRPr="00826AB4">
        <w:rPr>
          <w:rStyle w:val="StyleUnderline"/>
        </w:rPr>
        <w:t xml:space="preserve"> </w:t>
      </w:r>
      <w:r w:rsidRPr="00996312">
        <w:rPr>
          <w:rStyle w:val="StyleUnderline"/>
          <w:vanish/>
        </w:rPr>
        <w:t>terra</w:t>
      </w:r>
      <w:r w:rsidRPr="00826AB4">
        <w:rPr>
          <w:rStyle w:val="StyleUnderline"/>
        </w:rPr>
        <w:t xml:space="preserve"> </w:t>
      </w:r>
      <w:r w:rsidRPr="00996312">
        <w:rPr>
          <w:rStyle w:val="StyleUnderline"/>
          <w:vanish/>
        </w:rPr>
        <w:t>nullius</w:t>
      </w:r>
      <w:r w:rsidRPr="00996312">
        <w:rPr>
          <w:vanish/>
          <w:sz w:val="16"/>
        </w:rPr>
        <w:t>,</w:t>
      </w:r>
      <w:r w:rsidRPr="00031105">
        <w:rPr>
          <w:sz w:val="16"/>
        </w:rPr>
        <w:t xml:space="preserve"> </w:t>
      </w:r>
      <w:r w:rsidRPr="00893A5F">
        <w:rPr>
          <w:rStyle w:val="StyleUnderline"/>
          <w:highlight w:val="cyan"/>
        </w:rPr>
        <w:t>space is</w:t>
      </w:r>
      <w:r w:rsidRPr="00826AB4">
        <w:rPr>
          <w:rStyle w:val="StyleUnderline"/>
        </w:rPr>
        <w:t xml:space="preserve"> </w:t>
      </w:r>
      <w:r w:rsidRPr="00996312">
        <w:rPr>
          <w:rStyle w:val="StyleUnderline"/>
          <w:vanish/>
        </w:rPr>
        <w:t>now</w:t>
      </w:r>
      <w:r w:rsidRPr="00826AB4">
        <w:rPr>
          <w:rStyle w:val="StyleUnderline"/>
        </w:rPr>
        <w:t xml:space="preserve"> </w:t>
      </w:r>
      <w:r w:rsidRPr="00996312">
        <w:rPr>
          <w:rStyle w:val="StyleUnderline"/>
          <w:vanish/>
        </w:rPr>
        <w:t>the</w:t>
      </w:r>
      <w:r w:rsidRPr="00826AB4">
        <w:rPr>
          <w:rStyle w:val="StyleUnderline"/>
        </w:rPr>
        <w:t xml:space="preserve"> </w:t>
      </w:r>
      <w:r w:rsidRPr="00996312">
        <w:rPr>
          <w:rStyle w:val="StyleUnderline"/>
          <w:vanish/>
        </w:rPr>
        <w:t>new</w:t>
      </w:r>
      <w:r w:rsidRPr="00826AB4">
        <w:rPr>
          <w:rStyle w:val="StyleUnderline"/>
        </w:rPr>
        <w:t xml:space="preserve"> </w:t>
      </w:r>
      <w:r w:rsidRPr="00996312">
        <w:rPr>
          <w:rStyle w:val="StyleUnderline"/>
          <w:vanish/>
        </w:rPr>
        <w:t>terra</w:t>
      </w:r>
      <w:r w:rsidRPr="00826AB4">
        <w:rPr>
          <w:rStyle w:val="StyleUnderline"/>
        </w:rPr>
        <w:t xml:space="preserve"> </w:t>
      </w:r>
      <w:r w:rsidRPr="00996312">
        <w:rPr>
          <w:rStyle w:val="StyleUnderline"/>
          <w:vanish/>
        </w:rPr>
        <w:t>firma</w:t>
      </w:r>
      <w:r w:rsidRPr="00826AB4">
        <w:rPr>
          <w:rStyle w:val="StyleUnderline"/>
        </w:rPr>
        <w:t xml:space="preserve"> </w:t>
      </w:r>
      <w:r w:rsidRPr="00996312">
        <w:rPr>
          <w:rStyle w:val="StyleUnderline"/>
          <w:vanish/>
        </w:rPr>
        <w:t>of</w:t>
      </w:r>
      <w:r w:rsidRPr="00826AB4">
        <w:rPr>
          <w:rStyle w:val="StyleUnderline"/>
        </w:rPr>
        <w:t xml:space="preserve"> </w:t>
      </w:r>
      <w:r w:rsidRPr="00893A5F">
        <w:rPr>
          <w:rStyle w:val="StyleUnderline"/>
          <w:highlight w:val="cyan"/>
        </w:rPr>
        <w:t>capitalistkind</w:t>
      </w:r>
      <w:r w:rsidRPr="00996312">
        <w:rPr>
          <w:vanish/>
          <w:sz w:val="16"/>
        </w:rPr>
        <w:t>:</w:t>
      </w:r>
      <w:r w:rsidRPr="00031105">
        <w:rPr>
          <w:sz w:val="16"/>
        </w:rPr>
        <w:t xml:space="preserve"> </w:t>
      </w:r>
      <w:r w:rsidRPr="00996312">
        <w:rPr>
          <w:rStyle w:val="StyleUnderline"/>
          <w:vanish/>
        </w:rPr>
        <w:t>its</w:t>
      </w:r>
      <w:r w:rsidRPr="00826AB4">
        <w:rPr>
          <w:rStyle w:val="StyleUnderline"/>
        </w:rPr>
        <w:t xml:space="preserve"> </w:t>
      </w:r>
      <w:r w:rsidRPr="00996312">
        <w:rPr>
          <w:rStyle w:val="StyleUnderline"/>
          <w:vanish/>
        </w:rPr>
        <w:t>naturalized</w:t>
      </w:r>
      <w:r w:rsidRPr="00826AB4">
        <w:rPr>
          <w:rStyle w:val="StyleUnderline"/>
        </w:rPr>
        <w:t xml:space="preserve"> </w:t>
      </w:r>
      <w:r w:rsidRPr="00996312">
        <w:rPr>
          <w:rStyle w:val="StyleUnderline"/>
          <w:vanish/>
        </w:rPr>
        <w:t>terroir</w:t>
      </w:r>
      <w:r w:rsidRPr="00996312">
        <w:rPr>
          <w:vanish/>
          <w:sz w:val="16"/>
        </w:rPr>
        <w:t>,</w:t>
      </w:r>
      <w:r w:rsidRPr="00031105">
        <w:rPr>
          <w:sz w:val="16"/>
        </w:rPr>
        <w:t xml:space="preserve"> </w:t>
      </w:r>
      <w:r w:rsidRPr="00996312">
        <w:rPr>
          <w:rStyle w:val="Emphasis"/>
          <w:vanish/>
        </w:rPr>
        <w:t>its</w:t>
      </w:r>
      <w:r w:rsidRPr="00826AB4">
        <w:rPr>
          <w:rStyle w:val="Emphasis"/>
        </w:rPr>
        <w:t xml:space="preserve"> </w:t>
      </w:r>
      <w:r w:rsidRPr="00893A5F">
        <w:rPr>
          <w:rStyle w:val="Emphasis"/>
          <w:highlight w:val="cyan"/>
        </w:rPr>
        <w:t>next necessary terrain</w:t>
      </w:r>
      <w:r w:rsidRPr="00996312">
        <w:rPr>
          <w:vanish/>
          <w:sz w:val="16"/>
        </w:rPr>
        <w:t>.</w:t>
      </w:r>
      <w:r w:rsidRPr="00031105">
        <w:rPr>
          <w:sz w:val="16"/>
        </w:rPr>
        <w:t xml:space="preserve"> </w:t>
      </w:r>
      <w:r w:rsidRPr="00996312">
        <w:rPr>
          <w:rStyle w:val="StyleUnderline"/>
          <w:vanish/>
        </w:rPr>
        <w:t>The</w:t>
      </w:r>
      <w:r w:rsidRPr="00826AB4">
        <w:rPr>
          <w:rStyle w:val="StyleUnderline"/>
        </w:rPr>
        <w:t xml:space="preserve"> </w:t>
      </w:r>
      <w:r w:rsidRPr="00996312">
        <w:rPr>
          <w:rStyle w:val="StyleUnderline"/>
          <w:vanish/>
        </w:rPr>
        <w:t>logic</w:t>
      </w:r>
      <w:r w:rsidRPr="00826AB4">
        <w:rPr>
          <w:rStyle w:val="StyleUnderline"/>
        </w:rPr>
        <w:t xml:space="preserve"> </w:t>
      </w:r>
      <w:r w:rsidRPr="00996312">
        <w:rPr>
          <w:rStyle w:val="StyleUnderline"/>
          <w:vanish/>
        </w:rPr>
        <w:t>of</w:t>
      </w:r>
      <w:r w:rsidRPr="00826AB4">
        <w:rPr>
          <w:rStyle w:val="StyleUnderline"/>
        </w:rPr>
        <w:t xml:space="preserve"> </w:t>
      </w:r>
      <w:r w:rsidRPr="00996312">
        <w:rPr>
          <w:rStyle w:val="StyleUnderline"/>
          <w:vanish/>
        </w:rPr>
        <w:t>capitalism</w:t>
      </w:r>
      <w:r w:rsidRPr="00826AB4">
        <w:rPr>
          <w:rStyle w:val="StyleUnderline"/>
        </w:rPr>
        <w:t xml:space="preserve"> </w:t>
      </w:r>
      <w:r w:rsidRPr="00996312">
        <w:rPr>
          <w:rStyle w:val="StyleUnderline"/>
          <w:vanish/>
        </w:rPr>
        <w:t>dictates</w:t>
      </w:r>
      <w:r w:rsidRPr="00826AB4">
        <w:rPr>
          <w:rStyle w:val="StyleUnderline"/>
        </w:rPr>
        <w:t xml:space="preserve"> </w:t>
      </w:r>
      <w:r w:rsidRPr="00996312">
        <w:rPr>
          <w:rStyle w:val="StyleUnderline"/>
          <w:vanish/>
        </w:rPr>
        <w:t>that</w:t>
      </w:r>
      <w:r w:rsidRPr="00826AB4">
        <w:rPr>
          <w:rStyle w:val="StyleUnderline"/>
        </w:rPr>
        <w:t xml:space="preserve"> </w:t>
      </w:r>
      <w:r w:rsidRPr="00996312">
        <w:rPr>
          <w:rStyle w:val="StyleUnderline"/>
          <w:vanish/>
        </w:rPr>
        <w:t>capital</w:t>
      </w:r>
      <w:r w:rsidRPr="00826AB4">
        <w:rPr>
          <w:rStyle w:val="StyleUnderline"/>
        </w:rPr>
        <w:t xml:space="preserve"> </w:t>
      </w:r>
      <w:r w:rsidRPr="00996312">
        <w:rPr>
          <w:rStyle w:val="StyleUnderline"/>
          <w:vanish/>
        </w:rPr>
        <w:t>should</w:t>
      </w:r>
      <w:r w:rsidRPr="00826AB4">
        <w:rPr>
          <w:rStyle w:val="StyleUnderline"/>
        </w:rPr>
        <w:t xml:space="preserve"> </w:t>
      </w:r>
      <w:r w:rsidRPr="00996312">
        <w:rPr>
          <w:rStyle w:val="StyleUnderline"/>
          <w:vanish/>
        </w:rPr>
        <w:t>seek</w:t>
      </w:r>
      <w:r w:rsidRPr="00826AB4">
        <w:rPr>
          <w:rStyle w:val="StyleUnderline"/>
        </w:rPr>
        <w:t xml:space="preserve"> </w:t>
      </w:r>
      <w:r w:rsidRPr="00996312">
        <w:rPr>
          <w:rStyle w:val="StyleUnderline"/>
          <w:vanish/>
        </w:rPr>
        <w:t>to</w:t>
      </w:r>
      <w:r w:rsidRPr="00826AB4">
        <w:rPr>
          <w:rStyle w:val="StyleUnderline"/>
        </w:rPr>
        <w:t xml:space="preserve"> </w:t>
      </w:r>
      <w:r w:rsidRPr="00996312">
        <w:rPr>
          <w:rStyle w:val="StyleUnderline"/>
          <w:vanish/>
        </w:rPr>
        <w:t>expand</w:t>
      </w:r>
      <w:r w:rsidRPr="00826AB4">
        <w:rPr>
          <w:rStyle w:val="StyleUnderline"/>
        </w:rPr>
        <w:t xml:space="preserve"> </w:t>
      </w:r>
      <w:r w:rsidRPr="00996312">
        <w:rPr>
          <w:rStyle w:val="StyleUnderline"/>
          <w:vanish/>
        </w:rPr>
        <w:t>outwards</w:t>
      </w:r>
      <w:r w:rsidRPr="00826AB4">
        <w:rPr>
          <w:rStyle w:val="StyleUnderline"/>
        </w:rPr>
        <w:t xml:space="preserve"> </w:t>
      </w:r>
      <w:r w:rsidRPr="00996312">
        <w:rPr>
          <w:rStyle w:val="StyleUnderline"/>
          <w:vanish/>
        </w:rPr>
        <w:t>into</w:t>
      </w:r>
      <w:r w:rsidRPr="00826AB4">
        <w:rPr>
          <w:rStyle w:val="StyleUnderline"/>
        </w:rPr>
        <w:t xml:space="preserve"> </w:t>
      </w:r>
      <w:r w:rsidRPr="00996312">
        <w:rPr>
          <w:rStyle w:val="StyleUnderline"/>
          <w:vanish/>
        </w:rPr>
        <w:t>the</w:t>
      </w:r>
      <w:r w:rsidRPr="00826AB4">
        <w:rPr>
          <w:rStyle w:val="StyleUnderline"/>
        </w:rPr>
        <w:t xml:space="preserve"> </w:t>
      </w:r>
      <w:r w:rsidRPr="00996312">
        <w:rPr>
          <w:rStyle w:val="StyleUnderline"/>
          <w:vanish/>
        </w:rPr>
        <w:t>vastness</w:t>
      </w:r>
      <w:r w:rsidRPr="00826AB4">
        <w:rPr>
          <w:rStyle w:val="StyleUnderline"/>
        </w:rPr>
        <w:t xml:space="preserve"> </w:t>
      </w:r>
      <w:r w:rsidRPr="00996312">
        <w:rPr>
          <w:rStyle w:val="StyleUnderline"/>
          <w:vanish/>
        </w:rPr>
        <w:t>of</w:t>
      </w:r>
      <w:r w:rsidRPr="00826AB4">
        <w:rPr>
          <w:rStyle w:val="StyleUnderline"/>
        </w:rPr>
        <w:t xml:space="preserve"> </w:t>
      </w:r>
      <w:r w:rsidRPr="00996312">
        <w:rPr>
          <w:rStyle w:val="StyleUnderline"/>
          <w:vanish/>
        </w:rPr>
        <w:t>space</w:t>
      </w:r>
      <w:r w:rsidRPr="00996312">
        <w:rPr>
          <w:vanish/>
          <w:sz w:val="16"/>
        </w:rPr>
        <w:t>,</w:t>
      </w:r>
      <w:r w:rsidRPr="00031105">
        <w:rPr>
          <w:sz w:val="16"/>
        </w:rPr>
        <w:t xml:space="preserve"> </w:t>
      </w:r>
      <w:r w:rsidRPr="00996312">
        <w:rPr>
          <w:vanish/>
          <w:sz w:val="16"/>
        </w:rPr>
        <w:t>a</w:t>
      </w:r>
      <w:r w:rsidRPr="00031105">
        <w:rPr>
          <w:sz w:val="16"/>
        </w:rPr>
        <w:t xml:space="preserve"> </w:t>
      </w:r>
      <w:r w:rsidRPr="00996312">
        <w:rPr>
          <w:vanish/>
          <w:sz w:val="16"/>
        </w:rPr>
        <w:t>point</w:t>
      </w:r>
      <w:r w:rsidRPr="00031105">
        <w:rPr>
          <w:sz w:val="16"/>
        </w:rPr>
        <w:t xml:space="preserve"> </w:t>
      </w:r>
      <w:r w:rsidRPr="00996312">
        <w:rPr>
          <w:vanish/>
          <w:sz w:val="16"/>
        </w:rPr>
        <w:t>recognized</w:t>
      </w:r>
      <w:r w:rsidRPr="00031105">
        <w:rPr>
          <w:sz w:val="16"/>
        </w:rPr>
        <w:t xml:space="preserve"> </w:t>
      </w:r>
      <w:r w:rsidRPr="00996312">
        <w:rPr>
          <w:vanish/>
          <w:sz w:val="16"/>
        </w:rPr>
        <w:t>by</w:t>
      </w:r>
      <w:r w:rsidRPr="00031105">
        <w:rPr>
          <w:sz w:val="16"/>
        </w:rPr>
        <w:t xml:space="preserve"> </w:t>
      </w:r>
      <w:r w:rsidRPr="00996312">
        <w:rPr>
          <w:vanish/>
          <w:sz w:val="16"/>
        </w:rPr>
        <w:t>a</w:t>
      </w:r>
      <w:r w:rsidRPr="00031105">
        <w:rPr>
          <w:sz w:val="16"/>
        </w:rPr>
        <w:t xml:space="preserve"> </w:t>
      </w:r>
      <w:r w:rsidRPr="00996312">
        <w:rPr>
          <w:vanish/>
          <w:sz w:val="16"/>
        </w:rPr>
        <w:t>recent</w:t>
      </w:r>
      <w:r w:rsidRPr="00031105">
        <w:rPr>
          <w:sz w:val="16"/>
        </w:rPr>
        <w:t xml:space="preserve"> </w:t>
      </w:r>
      <w:r w:rsidRPr="00996312">
        <w:rPr>
          <w:vanish/>
          <w:sz w:val="16"/>
        </w:rPr>
        <w:t>ethnography</w:t>
      </w:r>
      <w:r w:rsidRPr="00031105">
        <w:rPr>
          <w:sz w:val="16"/>
        </w:rPr>
        <w:t xml:space="preserve"> </w:t>
      </w:r>
      <w:r w:rsidRPr="00996312">
        <w:rPr>
          <w:vanish/>
          <w:sz w:val="16"/>
        </w:rPr>
        <w:t>of</w:t>
      </w:r>
      <w:r w:rsidRPr="00031105">
        <w:rPr>
          <w:sz w:val="16"/>
        </w:rPr>
        <w:t xml:space="preserve"> </w:t>
      </w:r>
      <w:r w:rsidRPr="00996312">
        <w:rPr>
          <w:vanish/>
          <w:sz w:val="16"/>
        </w:rPr>
        <w:t>NewSpace</w:t>
      </w:r>
      <w:r w:rsidRPr="00031105">
        <w:rPr>
          <w:sz w:val="16"/>
        </w:rPr>
        <w:t xml:space="preserve"> </w:t>
      </w:r>
      <w:r w:rsidRPr="00996312">
        <w:rPr>
          <w:vanish/>
          <w:sz w:val="16"/>
        </w:rPr>
        <w:t>actors</w:t>
      </w:r>
      <w:r w:rsidRPr="00031105">
        <w:rPr>
          <w:sz w:val="16"/>
        </w:rPr>
        <w:t xml:space="preserve"> </w:t>
      </w:r>
      <w:r w:rsidRPr="00996312">
        <w:rPr>
          <w:vanish/>
          <w:sz w:val="16"/>
        </w:rPr>
        <w:t>(Valentine,</w:t>
      </w:r>
      <w:r w:rsidRPr="00031105">
        <w:rPr>
          <w:sz w:val="16"/>
        </w:rPr>
        <w:t xml:space="preserve"> </w:t>
      </w:r>
      <w:r w:rsidRPr="00996312">
        <w:rPr>
          <w:vanish/>
          <w:sz w:val="16"/>
        </w:rPr>
        <w:t>2016,</w:t>
      </w:r>
      <w:r w:rsidRPr="00031105">
        <w:rPr>
          <w:sz w:val="16"/>
        </w:rPr>
        <w:t xml:space="preserve"> </w:t>
      </w:r>
      <w:r w:rsidRPr="00996312">
        <w:rPr>
          <w:vanish/>
          <w:sz w:val="16"/>
        </w:rPr>
        <w:t>p.</w:t>
      </w:r>
      <w:r w:rsidRPr="00031105">
        <w:rPr>
          <w:sz w:val="16"/>
        </w:rPr>
        <w:t xml:space="preserve"> </w:t>
      </w:r>
      <w:r w:rsidRPr="00996312">
        <w:rPr>
          <w:vanish/>
          <w:sz w:val="16"/>
        </w:rPr>
        <w:t>1050).</w:t>
      </w:r>
      <w:r w:rsidRPr="00031105">
        <w:rPr>
          <w:sz w:val="16"/>
        </w:rPr>
        <w:t xml:space="preserve"> </w:t>
      </w:r>
      <w:r w:rsidRPr="00996312">
        <w:rPr>
          <w:rStyle w:val="StyleUnderline"/>
          <w:vanish/>
        </w:rPr>
        <w:t>The</w:t>
      </w:r>
      <w:r w:rsidRPr="00826AB4">
        <w:rPr>
          <w:rStyle w:val="StyleUnderline"/>
        </w:rPr>
        <w:t xml:space="preserve"> </w:t>
      </w:r>
      <w:r w:rsidRPr="00996312">
        <w:rPr>
          <w:rStyle w:val="StyleUnderline"/>
          <w:vanish/>
        </w:rPr>
        <w:t>operations</w:t>
      </w:r>
      <w:r w:rsidRPr="00826AB4">
        <w:rPr>
          <w:rStyle w:val="StyleUnderline"/>
        </w:rPr>
        <w:t xml:space="preserve"> </w:t>
      </w:r>
      <w:r w:rsidRPr="00996312">
        <w:rPr>
          <w:rStyle w:val="StyleUnderline"/>
          <w:vanish/>
        </w:rPr>
        <w:t>of</w:t>
      </w:r>
      <w:r w:rsidRPr="00826AB4">
        <w:rPr>
          <w:rStyle w:val="StyleUnderline"/>
        </w:rPr>
        <w:t xml:space="preserve"> </w:t>
      </w:r>
      <w:r w:rsidRPr="00996312">
        <w:rPr>
          <w:rStyle w:val="StyleUnderline"/>
          <w:vanish/>
        </w:rPr>
        <w:t>capitalistkind</w:t>
      </w:r>
      <w:r w:rsidRPr="00826AB4">
        <w:rPr>
          <w:rStyle w:val="StyleUnderline"/>
        </w:rPr>
        <w:t xml:space="preserve"> </w:t>
      </w:r>
      <w:r w:rsidRPr="00996312">
        <w:rPr>
          <w:rStyle w:val="StyleUnderline"/>
          <w:vanish/>
        </w:rPr>
        <w:t>serve</w:t>
      </w:r>
      <w:r w:rsidRPr="00826AB4">
        <w:rPr>
          <w:rStyle w:val="StyleUnderline"/>
        </w:rPr>
        <w:t xml:space="preserve"> </w:t>
      </w:r>
      <w:r w:rsidRPr="00996312">
        <w:rPr>
          <w:rStyle w:val="StyleUnderline"/>
          <w:vanish/>
        </w:rPr>
        <w:t>to</w:t>
      </w:r>
      <w:r w:rsidRPr="00826AB4">
        <w:rPr>
          <w:rStyle w:val="StyleUnderline"/>
        </w:rPr>
        <w:t xml:space="preserve"> </w:t>
      </w:r>
      <w:r w:rsidRPr="00996312">
        <w:rPr>
          <w:rStyle w:val="StyleUnderline"/>
          <w:vanish/>
        </w:rPr>
        <w:t>resolve</w:t>
      </w:r>
      <w:r w:rsidRPr="00826AB4">
        <w:rPr>
          <w:rStyle w:val="StyleUnderline"/>
        </w:rPr>
        <w:t xml:space="preserve"> </w:t>
      </w:r>
      <w:r w:rsidRPr="00996312">
        <w:rPr>
          <w:rStyle w:val="StyleUnderline"/>
          <w:vanish/>
        </w:rPr>
        <w:t>a</w:t>
      </w:r>
      <w:r w:rsidRPr="00826AB4">
        <w:rPr>
          <w:rStyle w:val="StyleUnderline"/>
        </w:rPr>
        <w:t xml:space="preserve"> </w:t>
      </w:r>
      <w:r w:rsidRPr="00996312">
        <w:rPr>
          <w:rStyle w:val="StyleUnderline"/>
          <w:vanish/>
        </w:rPr>
        <w:t>series</w:t>
      </w:r>
      <w:r w:rsidRPr="00826AB4">
        <w:rPr>
          <w:rStyle w:val="StyleUnderline"/>
        </w:rPr>
        <w:t xml:space="preserve"> </w:t>
      </w:r>
      <w:r w:rsidRPr="00996312">
        <w:rPr>
          <w:rStyle w:val="StyleUnderline"/>
          <w:vanish/>
        </w:rPr>
        <w:t>of</w:t>
      </w:r>
      <w:r w:rsidRPr="00031105">
        <w:rPr>
          <w:sz w:val="16"/>
        </w:rPr>
        <w:t xml:space="preserve"> </w:t>
      </w:r>
      <w:r w:rsidRPr="00996312">
        <w:rPr>
          <w:vanish/>
          <w:sz w:val="16"/>
        </w:rPr>
        <w:t>(potential)</w:t>
      </w:r>
      <w:r w:rsidRPr="00031105">
        <w:rPr>
          <w:sz w:val="16"/>
        </w:rPr>
        <w:t xml:space="preserve"> </w:t>
      </w:r>
      <w:r w:rsidRPr="00996312">
        <w:rPr>
          <w:rStyle w:val="StyleUnderline"/>
          <w:vanish/>
        </w:rPr>
        <w:t>crises</w:t>
      </w:r>
      <w:r w:rsidRPr="00826AB4">
        <w:rPr>
          <w:rStyle w:val="StyleUnderline"/>
        </w:rPr>
        <w:t xml:space="preserve"> </w:t>
      </w:r>
      <w:r w:rsidRPr="00996312">
        <w:rPr>
          <w:rStyle w:val="StyleUnderline"/>
          <w:vanish/>
        </w:rPr>
        <w:t>of</w:t>
      </w:r>
      <w:r w:rsidRPr="00826AB4">
        <w:rPr>
          <w:rStyle w:val="StyleUnderline"/>
        </w:rPr>
        <w:t xml:space="preserve"> </w:t>
      </w:r>
      <w:r w:rsidRPr="00996312">
        <w:rPr>
          <w:rStyle w:val="StyleUnderline"/>
          <w:vanish/>
        </w:rPr>
        <w:t>capitalism</w:t>
      </w:r>
      <w:r w:rsidRPr="00996312">
        <w:rPr>
          <w:vanish/>
          <w:sz w:val="16"/>
        </w:rPr>
        <w:t>,</w:t>
      </w:r>
      <w:r w:rsidRPr="00031105">
        <w:rPr>
          <w:sz w:val="16"/>
        </w:rPr>
        <w:t xml:space="preserve"> </w:t>
      </w:r>
      <w:r w:rsidRPr="00996312">
        <w:rPr>
          <w:rStyle w:val="StyleUnderline"/>
          <w:vanish/>
        </w:rPr>
        <w:t>revolving</w:t>
      </w:r>
      <w:r w:rsidRPr="00826AB4">
        <w:rPr>
          <w:rStyle w:val="StyleUnderline"/>
        </w:rPr>
        <w:t xml:space="preserve"> </w:t>
      </w:r>
      <w:r w:rsidRPr="00996312">
        <w:rPr>
          <w:rStyle w:val="StyleUnderline"/>
          <w:vanish/>
        </w:rPr>
        <w:t>around</w:t>
      </w:r>
      <w:r w:rsidRPr="00826AB4">
        <w:rPr>
          <w:rStyle w:val="StyleUnderline"/>
        </w:rPr>
        <w:t xml:space="preserve"> </w:t>
      </w:r>
      <w:r w:rsidRPr="00996312">
        <w:rPr>
          <w:rStyle w:val="StyleUnderline"/>
          <w:vanish/>
        </w:rPr>
        <w:t>the</w:t>
      </w:r>
      <w:r w:rsidRPr="00826AB4">
        <w:rPr>
          <w:rStyle w:val="StyleUnderline"/>
        </w:rPr>
        <w:t xml:space="preserve"> </w:t>
      </w:r>
      <w:r w:rsidRPr="00996312">
        <w:rPr>
          <w:rStyle w:val="StyleUnderline"/>
          <w:vanish/>
        </w:rPr>
        <w:t>slow</w:t>
      </w:r>
      <w:r w:rsidRPr="00996312">
        <w:rPr>
          <w:vanish/>
          <w:sz w:val="16"/>
        </w:rPr>
        <w:t>,</w:t>
      </w:r>
      <w:r w:rsidRPr="00031105">
        <w:rPr>
          <w:sz w:val="16"/>
        </w:rPr>
        <w:t xml:space="preserve"> </w:t>
      </w:r>
      <w:r w:rsidRPr="00996312">
        <w:rPr>
          <w:rStyle w:val="StyleUnderline"/>
          <w:vanish/>
        </w:rPr>
        <w:t>steady</w:t>
      </w:r>
      <w:r w:rsidRPr="00826AB4">
        <w:rPr>
          <w:rStyle w:val="StyleUnderline"/>
        </w:rPr>
        <w:t xml:space="preserve"> </w:t>
      </w:r>
      <w:r w:rsidRPr="00996312">
        <w:rPr>
          <w:rStyle w:val="StyleUnderline"/>
          <w:vanish/>
        </w:rPr>
        <w:t>decline</w:t>
      </w:r>
      <w:r w:rsidRPr="00826AB4">
        <w:rPr>
          <w:rStyle w:val="StyleUnderline"/>
        </w:rPr>
        <w:t xml:space="preserve"> </w:t>
      </w:r>
      <w:r w:rsidRPr="00996312">
        <w:rPr>
          <w:rStyle w:val="StyleUnderline"/>
          <w:vanish/>
        </w:rPr>
        <w:t>of</w:t>
      </w:r>
      <w:r w:rsidRPr="00826AB4">
        <w:rPr>
          <w:rStyle w:val="StyleUnderline"/>
        </w:rPr>
        <w:t xml:space="preserve"> </w:t>
      </w:r>
      <w:r w:rsidRPr="00996312">
        <w:rPr>
          <w:rStyle w:val="StyleUnderline"/>
          <w:vanish/>
        </w:rPr>
        <w:t>spatial</w:t>
      </w:r>
      <w:r w:rsidRPr="00826AB4">
        <w:rPr>
          <w:rStyle w:val="StyleUnderline"/>
        </w:rPr>
        <w:t xml:space="preserve"> </w:t>
      </w:r>
      <w:r w:rsidRPr="00996312">
        <w:rPr>
          <w:rStyle w:val="StyleUnderline"/>
          <w:vanish/>
        </w:rPr>
        <w:t>fixes</w:t>
      </w:r>
      <w:r w:rsidRPr="00031105">
        <w:rPr>
          <w:sz w:val="16"/>
        </w:rPr>
        <w:t xml:space="preserve"> </w:t>
      </w:r>
      <w:r w:rsidRPr="00996312">
        <w:rPr>
          <w:vanish/>
          <w:sz w:val="16"/>
        </w:rPr>
        <w:t>(see</w:t>
      </w:r>
      <w:r w:rsidRPr="00031105">
        <w:rPr>
          <w:sz w:val="16"/>
        </w:rPr>
        <w:t xml:space="preserve"> </w:t>
      </w:r>
      <w:r w:rsidRPr="00996312">
        <w:rPr>
          <w:vanish/>
          <w:sz w:val="16"/>
        </w:rPr>
        <w:t>e.g.,</w:t>
      </w:r>
      <w:r w:rsidRPr="00031105">
        <w:rPr>
          <w:sz w:val="16"/>
        </w:rPr>
        <w:t xml:space="preserve"> </w:t>
      </w:r>
      <w:r w:rsidRPr="00996312">
        <w:rPr>
          <w:vanish/>
          <w:sz w:val="16"/>
        </w:rPr>
        <w:t>Harvey,</w:t>
      </w:r>
      <w:r w:rsidRPr="00031105">
        <w:rPr>
          <w:sz w:val="16"/>
        </w:rPr>
        <w:t xml:space="preserve"> </w:t>
      </w:r>
      <w:r w:rsidRPr="00996312">
        <w:rPr>
          <w:vanish/>
          <w:sz w:val="16"/>
        </w:rPr>
        <w:t>1985,</w:t>
      </w:r>
      <w:r w:rsidRPr="00031105">
        <w:rPr>
          <w:sz w:val="16"/>
        </w:rPr>
        <w:t xml:space="preserve"> </w:t>
      </w:r>
      <w:r w:rsidRPr="00996312">
        <w:rPr>
          <w:vanish/>
          <w:sz w:val="16"/>
        </w:rPr>
        <w:t>p.</w:t>
      </w:r>
      <w:r w:rsidRPr="00031105">
        <w:rPr>
          <w:sz w:val="16"/>
        </w:rPr>
        <w:t xml:space="preserve"> </w:t>
      </w:r>
      <w:r w:rsidRPr="00996312">
        <w:rPr>
          <w:vanish/>
          <w:sz w:val="16"/>
        </w:rPr>
        <w:t>51–66)</w:t>
      </w:r>
      <w:r w:rsidRPr="00031105">
        <w:rPr>
          <w:sz w:val="16"/>
        </w:rPr>
        <w:t xml:space="preserve"> </w:t>
      </w:r>
      <w:r w:rsidRPr="00996312">
        <w:rPr>
          <w:rStyle w:val="StyleUnderline"/>
          <w:vanish/>
        </w:rPr>
        <w:t>as</w:t>
      </w:r>
      <w:r w:rsidRPr="00826AB4">
        <w:rPr>
          <w:rStyle w:val="StyleUnderline"/>
        </w:rPr>
        <w:t xml:space="preserve"> </w:t>
      </w:r>
      <w:r w:rsidRPr="00996312">
        <w:rPr>
          <w:rStyle w:val="StyleUnderline"/>
          <w:vanish/>
        </w:rPr>
        <w:t>they</w:t>
      </w:r>
      <w:r w:rsidRPr="00826AB4">
        <w:rPr>
          <w:rStyle w:val="StyleUnderline"/>
        </w:rPr>
        <w:t xml:space="preserve"> </w:t>
      </w:r>
      <w:r w:rsidRPr="00996312">
        <w:rPr>
          <w:rStyle w:val="StyleUnderline"/>
          <w:vanish/>
        </w:rPr>
        <w:t>come</w:t>
      </w:r>
      <w:r w:rsidRPr="00826AB4">
        <w:rPr>
          <w:rStyle w:val="StyleUnderline"/>
        </w:rPr>
        <w:t xml:space="preserve"> </w:t>
      </w:r>
      <w:r w:rsidRPr="00996312">
        <w:rPr>
          <w:rStyle w:val="StyleUnderline"/>
          <w:vanish/>
        </w:rPr>
        <w:t>crashing</w:t>
      </w:r>
      <w:r w:rsidRPr="00826AB4">
        <w:rPr>
          <w:rStyle w:val="StyleUnderline"/>
        </w:rPr>
        <w:t xml:space="preserve"> </w:t>
      </w:r>
      <w:r w:rsidRPr="00996312">
        <w:rPr>
          <w:rStyle w:val="StyleUnderline"/>
          <w:vanish/>
        </w:rPr>
        <w:t>up</w:t>
      </w:r>
      <w:r w:rsidRPr="00826AB4">
        <w:rPr>
          <w:rStyle w:val="StyleUnderline"/>
        </w:rPr>
        <w:t xml:space="preserve"> </w:t>
      </w:r>
      <w:r w:rsidRPr="00996312">
        <w:rPr>
          <w:rStyle w:val="StyleUnderline"/>
          <w:vanish/>
        </w:rPr>
        <w:t>against</w:t>
      </w:r>
      <w:r w:rsidRPr="00826AB4">
        <w:rPr>
          <w:rStyle w:val="StyleUnderline"/>
        </w:rPr>
        <w:t xml:space="preserve"> </w:t>
      </w:r>
      <w:r w:rsidRPr="00996312">
        <w:rPr>
          <w:rStyle w:val="StyleUnderline"/>
          <w:vanish/>
        </w:rPr>
        <w:t>the</w:t>
      </w:r>
      <w:r w:rsidRPr="00826AB4">
        <w:rPr>
          <w:rStyle w:val="StyleUnderline"/>
        </w:rPr>
        <w:t xml:space="preserve"> </w:t>
      </w:r>
      <w:r w:rsidRPr="00996312">
        <w:rPr>
          <w:rStyle w:val="StyleUnderline"/>
          <w:vanish/>
        </w:rPr>
        <w:t>quickly</w:t>
      </w:r>
      <w:r w:rsidRPr="00826AB4">
        <w:rPr>
          <w:rStyle w:val="StyleUnderline"/>
        </w:rPr>
        <w:t xml:space="preserve"> </w:t>
      </w:r>
      <w:r w:rsidRPr="00996312">
        <w:rPr>
          <w:rStyle w:val="StyleUnderline"/>
          <w:vanish/>
        </w:rPr>
        <w:t>vanishing</w:t>
      </w:r>
      <w:r w:rsidRPr="00826AB4">
        <w:rPr>
          <w:rStyle w:val="StyleUnderline"/>
        </w:rPr>
        <w:t xml:space="preserve"> </w:t>
      </w:r>
      <w:r w:rsidRPr="00996312">
        <w:rPr>
          <w:rStyle w:val="StyleUnderline"/>
          <w:vanish/>
        </w:rPr>
        <w:t>blank</w:t>
      </w:r>
      <w:r w:rsidRPr="00826AB4">
        <w:rPr>
          <w:rStyle w:val="StyleUnderline"/>
        </w:rPr>
        <w:t xml:space="preserve"> </w:t>
      </w:r>
      <w:r w:rsidRPr="00996312">
        <w:rPr>
          <w:rStyle w:val="StyleUnderline"/>
          <w:vanish/>
        </w:rPr>
        <w:t>spaces</w:t>
      </w:r>
      <w:r w:rsidRPr="00826AB4">
        <w:rPr>
          <w:rStyle w:val="StyleUnderline"/>
        </w:rPr>
        <w:t xml:space="preserve"> </w:t>
      </w:r>
      <w:r w:rsidRPr="00996312">
        <w:rPr>
          <w:rStyle w:val="StyleUnderline"/>
          <w:vanish/>
        </w:rPr>
        <w:t>remaining</w:t>
      </w:r>
      <w:r w:rsidRPr="00826AB4">
        <w:rPr>
          <w:rStyle w:val="StyleUnderline"/>
        </w:rPr>
        <w:t xml:space="preserve"> </w:t>
      </w:r>
      <w:r w:rsidRPr="00996312">
        <w:rPr>
          <w:rStyle w:val="StyleUnderline"/>
          <w:vanish/>
        </w:rPr>
        <w:t>on</w:t>
      </w:r>
      <w:r w:rsidRPr="00826AB4">
        <w:rPr>
          <w:rStyle w:val="StyleUnderline"/>
        </w:rPr>
        <w:t xml:space="preserve"> </w:t>
      </w:r>
      <w:r w:rsidRPr="00996312">
        <w:rPr>
          <w:rStyle w:val="StyleUnderline"/>
          <w:vanish/>
        </w:rPr>
        <w:t>earthly</w:t>
      </w:r>
      <w:r w:rsidRPr="00826AB4">
        <w:rPr>
          <w:rStyle w:val="StyleUnderline"/>
        </w:rPr>
        <w:t xml:space="preserve"> </w:t>
      </w:r>
      <w:r w:rsidRPr="00996312">
        <w:rPr>
          <w:rStyle w:val="StyleUnderline"/>
          <w:vanish/>
        </w:rPr>
        <w:t>maps</w:t>
      </w:r>
      <w:r w:rsidRPr="00826AB4">
        <w:rPr>
          <w:rStyle w:val="StyleUnderline"/>
        </w:rPr>
        <w:t xml:space="preserve"> </w:t>
      </w:r>
      <w:r w:rsidRPr="00996312">
        <w:rPr>
          <w:rStyle w:val="StyleUnderline"/>
          <w:vanish/>
        </w:rPr>
        <w:t>and</w:t>
      </w:r>
      <w:r w:rsidRPr="00826AB4">
        <w:rPr>
          <w:rStyle w:val="StyleUnderline"/>
        </w:rPr>
        <w:t xml:space="preserve"> </w:t>
      </w:r>
      <w:r w:rsidRPr="00996312">
        <w:rPr>
          <w:rStyle w:val="StyleUnderline"/>
          <w:vanish/>
        </w:rPr>
        <w:t>declining</w:t>
      </w:r>
      <w:r w:rsidRPr="00031105">
        <w:rPr>
          <w:sz w:val="16"/>
        </w:rPr>
        <w:t xml:space="preserve"> </w:t>
      </w:r>
      <w:r w:rsidRPr="00996312">
        <w:rPr>
          <w:vanish/>
          <w:sz w:val="16"/>
        </w:rPr>
        <w:t>(terrestrial)</w:t>
      </w:r>
      <w:r w:rsidRPr="00031105">
        <w:rPr>
          <w:sz w:val="16"/>
        </w:rPr>
        <w:t xml:space="preserve"> </w:t>
      </w:r>
      <w:r w:rsidRPr="00996312">
        <w:rPr>
          <w:rStyle w:val="StyleUnderline"/>
          <w:vanish/>
        </w:rPr>
        <w:t>opportunities</w:t>
      </w:r>
      <w:r w:rsidRPr="00826AB4">
        <w:rPr>
          <w:rStyle w:val="StyleUnderline"/>
        </w:rPr>
        <w:t xml:space="preserve"> </w:t>
      </w:r>
      <w:r w:rsidRPr="00996312">
        <w:rPr>
          <w:rStyle w:val="StyleUnderline"/>
          <w:vanish/>
        </w:rPr>
        <w:t>for</w:t>
      </w:r>
      <w:r w:rsidRPr="00826AB4">
        <w:rPr>
          <w:rStyle w:val="StyleUnderline"/>
        </w:rPr>
        <w:t xml:space="preserve"> </w:t>
      </w:r>
      <w:r w:rsidRPr="00996312">
        <w:rPr>
          <w:rStyle w:val="StyleUnderline"/>
          <w:vanish/>
        </w:rPr>
        <w:t>profitable</w:t>
      </w:r>
      <w:r w:rsidRPr="00826AB4">
        <w:rPr>
          <w:rStyle w:val="StyleUnderline"/>
        </w:rPr>
        <w:t xml:space="preserve"> </w:t>
      </w:r>
      <w:r w:rsidRPr="00996312">
        <w:rPr>
          <w:rStyle w:val="StyleUnderline"/>
          <w:vanish/>
        </w:rPr>
        <w:t>investment</w:t>
      </w:r>
      <w:r w:rsidRPr="00826AB4">
        <w:rPr>
          <w:rStyle w:val="StyleUnderline"/>
        </w:rPr>
        <w:t xml:space="preserve"> </w:t>
      </w:r>
      <w:r w:rsidRPr="00996312">
        <w:rPr>
          <w:rStyle w:val="StyleUnderline"/>
          <w:vanish/>
        </w:rPr>
        <w:t>of</w:t>
      </w:r>
      <w:r w:rsidRPr="00826AB4">
        <w:rPr>
          <w:rStyle w:val="StyleUnderline"/>
        </w:rPr>
        <w:t xml:space="preserve"> </w:t>
      </w:r>
      <w:r w:rsidRPr="00996312">
        <w:rPr>
          <w:rStyle w:val="StyleUnderline"/>
          <w:vanish/>
        </w:rPr>
        <w:t>surplus</w:t>
      </w:r>
      <w:r w:rsidRPr="00826AB4">
        <w:rPr>
          <w:rStyle w:val="StyleUnderline"/>
        </w:rPr>
        <w:t xml:space="preserve"> </w:t>
      </w:r>
      <w:r w:rsidRPr="00996312">
        <w:rPr>
          <w:rStyle w:val="StyleUnderline"/>
          <w:vanish/>
        </w:rPr>
        <w:t>capital</w:t>
      </w:r>
      <w:r w:rsidRPr="00031105">
        <w:rPr>
          <w:sz w:val="16"/>
        </w:rPr>
        <w:t xml:space="preserve"> </w:t>
      </w:r>
      <w:r w:rsidRPr="00996312">
        <w:rPr>
          <w:vanish/>
          <w:sz w:val="16"/>
        </w:rPr>
        <w:t>(Dickens</w:t>
      </w:r>
      <w:r w:rsidRPr="00031105">
        <w:rPr>
          <w:sz w:val="16"/>
        </w:rPr>
        <w:t xml:space="preserve"> </w:t>
      </w:r>
      <w:r w:rsidRPr="00996312">
        <w:rPr>
          <w:vanish/>
          <w:sz w:val="16"/>
        </w:rPr>
        <w:t>and</w:t>
      </w:r>
      <w:r w:rsidRPr="00031105">
        <w:rPr>
          <w:sz w:val="16"/>
        </w:rPr>
        <w:t xml:space="preserve"> </w:t>
      </w:r>
      <w:r w:rsidRPr="00996312">
        <w:rPr>
          <w:vanish/>
          <w:sz w:val="16"/>
        </w:rPr>
        <w:t>Ormrod,</w:t>
      </w:r>
      <w:r w:rsidRPr="00031105">
        <w:rPr>
          <w:sz w:val="16"/>
        </w:rPr>
        <w:t xml:space="preserve"> </w:t>
      </w:r>
      <w:r w:rsidRPr="00996312">
        <w:rPr>
          <w:vanish/>
          <w:sz w:val="16"/>
        </w:rPr>
        <w:t>2007a,</w:t>
      </w:r>
      <w:r w:rsidRPr="00031105">
        <w:rPr>
          <w:sz w:val="16"/>
        </w:rPr>
        <w:t xml:space="preserve"> </w:t>
      </w:r>
      <w:r w:rsidRPr="00996312">
        <w:rPr>
          <w:vanish/>
          <w:sz w:val="16"/>
        </w:rPr>
        <w:t>p.</w:t>
      </w:r>
      <w:r w:rsidRPr="00031105">
        <w:rPr>
          <w:sz w:val="16"/>
        </w:rPr>
        <w:t xml:space="preserve"> </w:t>
      </w:r>
      <w:r w:rsidRPr="00996312">
        <w:rPr>
          <w:vanish/>
          <w:sz w:val="16"/>
        </w:rPr>
        <w:t>49–78).</w:t>
      </w:r>
      <w:r w:rsidRPr="00031105">
        <w:rPr>
          <w:sz w:val="16"/>
        </w:rPr>
        <w:t xml:space="preserve"> </w:t>
      </w:r>
    </w:p>
    <w:p w14:paraId="3B1A9FA2" w14:textId="77777777" w:rsidR="005D7438" w:rsidRPr="00996312" w:rsidRDefault="005D7438" w:rsidP="005D7438">
      <w:pPr>
        <w:rPr>
          <w:vanish/>
          <w:sz w:val="16"/>
        </w:rPr>
      </w:pPr>
      <w:r w:rsidRPr="00996312">
        <w:rPr>
          <w:rStyle w:val="StyleUnderline"/>
          <w:vanish/>
        </w:rPr>
        <w:t>A</w:t>
      </w:r>
      <w:r w:rsidRPr="00031105">
        <w:rPr>
          <w:sz w:val="16"/>
        </w:rPr>
        <w:t xml:space="preserve"> </w:t>
      </w:r>
      <w:r w:rsidRPr="00996312">
        <w:rPr>
          <w:vanish/>
          <w:sz w:val="16"/>
        </w:rPr>
        <w:t>‘</w:t>
      </w:r>
      <w:r w:rsidRPr="00893A5F">
        <w:rPr>
          <w:rStyle w:val="Emphasis"/>
          <w:highlight w:val="cyan"/>
        </w:rPr>
        <w:t>spatial fix</w:t>
      </w:r>
      <w:r w:rsidRPr="00893A5F">
        <w:rPr>
          <w:sz w:val="16"/>
          <w:highlight w:val="cyan"/>
        </w:rPr>
        <w:t xml:space="preserve">' </w:t>
      </w:r>
      <w:r w:rsidRPr="00996312">
        <w:rPr>
          <w:rStyle w:val="StyleUnderline"/>
          <w:vanish/>
        </w:rPr>
        <w:t>involves</w:t>
      </w:r>
      <w:r w:rsidRPr="00893A5F">
        <w:rPr>
          <w:rStyle w:val="StyleUnderline"/>
        </w:rPr>
        <w:t xml:space="preserve"> </w:t>
      </w:r>
      <w:r w:rsidRPr="00996312">
        <w:rPr>
          <w:rStyle w:val="StyleUnderline"/>
          <w:vanish/>
        </w:rPr>
        <w:t>the</w:t>
      </w:r>
      <w:r w:rsidRPr="00893A5F">
        <w:rPr>
          <w:rStyle w:val="StyleUnderline"/>
        </w:rPr>
        <w:t xml:space="preserve"> </w:t>
      </w:r>
      <w:r w:rsidRPr="00996312">
        <w:rPr>
          <w:rStyle w:val="StyleUnderline"/>
          <w:vanish/>
        </w:rPr>
        <w:t>geographic</w:t>
      </w:r>
      <w:r w:rsidRPr="00893A5F">
        <w:rPr>
          <w:rStyle w:val="StyleUnderline"/>
        </w:rPr>
        <w:t xml:space="preserve"> </w:t>
      </w:r>
      <w:r w:rsidRPr="00996312">
        <w:rPr>
          <w:rStyle w:val="StyleUnderline"/>
          <w:vanish/>
        </w:rPr>
        <w:t>modulation</w:t>
      </w:r>
      <w:r w:rsidRPr="00893A5F">
        <w:rPr>
          <w:rStyle w:val="StyleUnderline"/>
        </w:rPr>
        <w:t xml:space="preserve"> </w:t>
      </w:r>
      <w:r w:rsidRPr="00893A5F">
        <w:rPr>
          <w:rStyle w:val="StyleUnderline"/>
          <w:highlight w:val="cyan"/>
        </w:rPr>
        <w:t>of capital accumulation</w:t>
      </w:r>
      <w:r w:rsidRPr="00893A5F">
        <w:rPr>
          <w:sz w:val="16"/>
          <w:highlight w:val="cyan"/>
        </w:rPr>
        <w:t xml:space="preserve">, </w:t>
      </w:r>
      <w:r w:rsidRPr="00996312">
        <w:rPr>
          <w:rStyle w:val="StyleUnderline"/>
          <w:vanish/>
        </w:rPr>
        <w:t>consisting</w:t>
      </w:r>
      <w:r w:rsidRPr="00893A5F">
        <w:rPr>
          <w:rStyle w:val="StyleUnderline"/>
        </w:rPr>
        <w:t xml:space="preserve"> </w:t>
      </w:r>
      <w:r w:rsidRPr="00996312">
        <w:rPr>
          <w:rStyle w:val="StyleUnderline"/>
          <w:vanish/>
        </w:rPr>
        <w:t>in</w:t>
      </w:r>
      <w:r w:rsidRPr="00893A5F">
        <w:rPr>
          <w:rStyle w:val="StyleUnderline"/>
        </w:rPr>
        <w:t xml:space="preserve"> </w:t>
      </w:r>
      <w:r w:rsidRPr="00996312">
        <w:rPr>
          <w:rStyle w:val="StyleUnderline"/>
          <w:vanish/>
        </w:rPr>
        <w:t>the</w:t>
      </w:r>
      <w:r w:rsidRPr="00893A5F">
        <w:rPr>
          <w:rStyle w:val="StyleUnderline"/>
        </w:rPr>
        <w:t xml:space="preserve"> </w:t>
      </w:r>
      <w:r w:rsidRPr="00996312">
        <w:rPr>
          <w:rStyle w:val="StyleUnderline"/>
          <w:vanish/>
        </w:rPr>
        <w:t>outward</w:t>
      </w:r>
      <w:r w:rsidRPr="00826AB4">
        <w:rPr>
          <w:rStyle w:val="StyleUnderline"/>
        </w:rPr>
        <w:t xml:space="preserve"> </w:t>
      </w:r>
      <w:r w:rsidRPr="00996312">
        <w:rPr>
          <w:rStyle w:val="StyleUnderline"/>
          <w:vanish/>
        </w:rPr>
        <w:t>expansion</w:t>
      </w:r>
      <w:r w:rsidRPr="00893A5F">
        <w:rPr>
          <w:rStyle w:val="StyleUnderline"/>
        </w:rPr>
        <w:t xml:space="preserve"> </w:t>
      </w:r>
      <w:r w:rsidRPr="00996312">
        <w:rPr>
          <w:rStyle w:val="StyleUnderline"/>
          <w:vanish/>
        </w:rPr>
        <w:t>of</w:t>
      </w:r>
      <w:r w:rsidRPr="00893A5F">
        <w:rPr>
          <w:rStyle w:val="StyleUnderline"/>
        </w:rPr>
        <w:t xml:space="preserve"> </w:t>
      </w:r>
      <w:r w:rsidRPr="00996312">
        <w:rPr>
          <w:rStyle w:val="StyleUnderline"/>
          <w:vanish/>
        </w:rPr>
        <w:t>capital</w:t>
      </w:r>
      <w:r w:rsidRPr="00826AB4">
        <w:rPr>
          <w:rStyle w:val="StyleUnderline"/>
        </w:rPr>
        <w:t xml:space="preserve"> </w:t>
      </w:r>
      <w:r w:rsidRPr="00996312">
        <w:rPr>
          <w:rStyle w:val="StyleUnderline"/>
          <w:vanish/>
        </w:rPr>
        <w:t>onto</w:t>
      </w:r>
      <w:r w:rsidRPr="00826AB4">
        <w:rPr>
          <w:rStyle w:val="StyleUnderline"/>
        </w:rPr>
        <w:t xml:space="preserve"> </w:t>
      </w:r>
      <w:r w:rsidRPr="00996312">
        <w:rPr>
          <w:rStyle w:val="StyleUnderline"/>
          <w:vanish/>
        </w:rPr>
        <w:t>new</w:t>
      </w:r>
      <w:r w:rsidRPr="00826AB4">
        <w:rPr>
          <w:rStyle w:val="StyleUnderline"/>
        </w:rPr>
        <w:t xml:space="preserve"> </w:t>
      </w:r>
      <w:r w:rsidRPr="00996312">
        <w:rPr>
          <w:rStyle w:val="StyleUnderline"/>
          <w:vanish/>
        </w:rPr>
        <w:t>geographic</w:t>
      </w:r>
      <w:r w:rsidRPr="00826AB4">
        <w:rPr>
          <w:rStyle w:val="StyleUnderline"/>
        </w:rPr>
        <w:t xml:space="preserve"> </w:t>
      </w:r>
      <w:r w:rsidRPr="00996312">
        <w:rPr>
          <w:rStyle w:val="StyleUnderline"/>
          <w:vanish/>
        </w:rPr>
        <w:t>terrains</w:t>
      </w:r>
      <w:r w:rsidRPr="00996312">
        <w:rPr>
          <w:vanish/>
          <w:sz w:val="16"/>
        </w:rPr>
        <w:t>,</w:t>
      </w:r>
      <w:r w:rsidRPr="00031105">
        <w:rPr>
          <w:sz w:val="16"/>
        </w:rPr>
        <w:t xml:space="preserve"> </w:t>
      </w:r>
      <w:r w:rsidRPr="00996312">
        <w:rPr>
          <w:rStyle w:val="StyleUnderline"/>
          <w:vanish/>
        </w:rPr>
        <w:t>or</w:t>
      </w:r>
      <w:r w:rsidRPr="00826AB4">
        <w:rPr>
          <w:rStyle w:val="StyleUnderline"/>
        </w:rPr>
        <w:t xml:space="preserve"> </w:t>
      </w:r>
      <w:r w:rsidRPr="00996312">
        <w:rPr>
          <w:rStyle w:val="StyleUnderline"/>
          <w:vanish/>
        </w:rPr>
        <w:t>into</w:t>
      </w:r>
      <w:r w:rsidRPr="00826AB4">
        <w:rPr>
          <w:rStyle w:val="StyleUnderline"/>
        </w:rPr>
        <w:t xml:space="preserve"> </w:t>
      </w:r>
      <w:r w:rsidRPr="00996312">
        <w:rPr>
          <w:rStyle w:val="StyleUnderline"/>
          <w:vanish/>
        </w:rPr>
        <w:t>new</w:t>
      </w:r>
      <w:r w:rsidRPr="00826AB4">
        <w:rPr>
          <w:rStyle w:val="StyleUnderline"/>
        </w:rPr>
        <w:t xml:space="preserve"> </w:t>
      </w:r>
      <w:r w:rsidRPr="00996312">
        <w:rPr>
          <w:rStyle w:val="StyleUnderline"/>
          <w:vanish/>
        </w:rPr>
        <w:t>spaces</w:t>
      </w:r>
      <w:r w:rsidRPr="00996312">
        <w:rPr>
          <w:vanish/>
          <w:sz w:val="16"/>
        </w:rPr>
        <w:t>,</w:t>
      </w:r>
      <w:r w:rsidRPr="00031105">
        <w:rPr>
          <w:sz w:val="16"/>
        </w:rPr>
        <w:t xml:space="preserve"> </w:t>
      </w:r>
      <w:r w:rsidRPr="00996312">
        <w:rPr>
          <w:rStyle w:val="StyleUnderline"/>
          <w:vanish/>
        </w:rPr>
        <w:t>with</w:t>
      </w:r>
      <w:r w:rsidRPr="00826AB4">
        <w:rPr>
          <w:rStyle w:val="StyleUnderline"/>
        </w:rPr>
        <w:t xml:space="preserve"> </w:t>
      </w:r>
      <w:r w:rsidRPr="00996312">
        <w:rPr>
          <w:rStyle w:val="Emphasis"/>
          <w:vanish/>
        </w:rPr>
        <w:t>the</w:t>
      </w:r>
      <w:r w:rsidRPr="00826AB4">
        <w:rPr>
          <w:rStyle w:val="Emphasis"/>
        </w:rPr>
        <w:t xml:space="preserve"> </w:t>
      </w:r>
      <w:r w:rsidRPr="00996312">
        <w:rPr>
          <w:rStyle w:val="Emphasis"/>
          <w:vanish/>
        </w:rPr>
        <w:t>aim</w:t>
      </w:r>
      <w:r w:rsidRPr="00826AB4">
        <w:rPr>
          <w:rStyle w:val="Emphasis"/>
        </w:rPr>
        <w:t xml:space="preserve"> </w:t>
      </w:r>
      <w:r w:rsidRPr="00996312">
        <w:rPr>
          <w:rStyle w:val="Emphasis"/>
          <w:vanish/>
        </w:rPr>
        <w:t>of</w:t>
      </w:r>
      <w:r w:rsidRPr="00826AB4">
        <w:rPr>
          <w:rStyle w:val="Emphasis"/>
        </w:rPr>
        <w:t xml:space="preserve"> </w:t>
      </w:r>
      <w:r w:rsidRPr="00893A5F">
        <w:rPr>
          <w:rStyle w:val="Emphasis"/>
          <w:highlight w:val="cyan"/>
        </w:rPr>
        <w:t>filling a gap in the home terrains of capital</w:t>
      </w:r>
      <w:r w:rsidRPr="00996312">
        <w:rPr>
          <w:vanish/>
          <w:sz w:val="16"/>
        </w:rPr>
        <w:t>.</w:t>
      </w:r>
      <w:r w:rsidRPr="00031105">
        <w:rPr>
          <w:sz w:val="16"/>
        </w:rPr>
        <w:t xml:space="preserve"> </w:t>
      </w:r>
      <w:r w:rsidRPr="00996312">
        <w:rPr>
          <w:vanish/>
          <w:sz w:val="16"/>
        </w:rPr>
        <w:t>Jessop</w:t>
      </w:r>
      <w:r w:rsidRPr="00031105">
        <w:rPr>
          <w:sz w:val="16"/>
        </w:rPr>
        <w:t xml:space="preserve"> </w:t>
      </w:r>
      <w:r w:rsidRPr="00996312">
        <w:rPr>
          <w:vanish/>
          <w:sz w:val="16"/>
        </w:rPr>
        <w:t>(2006,</w:t>
      </w:r>
      <w:r w:rsidRPr="00031105">
        <w:rPr>
          <w:sz w:val="16"/>
        </w:rPr>
        <w:t xml:space="preserve"> </w:t>
      </w:r>
      <w:r w:rsidRPr="00996312">
        <w:rPr>
          <w:vanish/>
          <w:sz w:val="16"/>
        </w:rPr>
        <w:t>p.</w:t>
      </w:r>
      <w:r w:rsidRPr="00031105">
        <w:rPr>
          <w:sz w:val="16"/>
        </w:rPr>
        <w:t xml:space="preserve"> </w:t>
      </w:r>
      <w:r w:rsidRPr="00996312">
        <w:rPr>
          <w:vanish/>
          <w:sz w:val="16"/>
        </w:rPr>
        <w:t>149)</w:t>
      </w:r>
      <w:r w:rsidRPr="00031105">
        <w:rPr>
          <w:sz w:val="16"/>
        </w:rPr>
        <w:t xml:space="preserve"> </w:t>
      </w:r>
      <w:r w:rsidRPr="00996312">
        <w:rPr>
          <w:vanish/>
          <w:sz w:val="16"/>
        </w:rPr>
        <w:t>notes</w:t>
      </w:r>
      <w:r w:rsidRPr="00031105">
        <w:rPr>
          <w:sz w:val="16"/>
        </w:rPr>
        <w:t xml:space="preserve"> </w:t>
      </w:r>
      <w:r w:rsidRPr="00996312">
        <w:rPr>
          <w:vanish/>
          <w:sz w:val="16"/>
        </w:rPr>
        <w:t>that</w:t>
      </w:r>
      <w:r w:rsidRPr="00031105">
        <w:rPr>
          <w:sz w:val="16"/>
        </w:rPr>
        <w:t xml:space="preserve"> </w:t>
      </w:r>
      <w:r w:rsidRPr="00996312">
        <w:rPr>
          <w:rStyle w:val="StyleUnderline"/>
          <w:vanish/>
        </w:rPr>
        <w:t>spatial</w:t>
      </w:r>
      <w:r w:rsidRPr="00826AB4">
        <w:rPr>
          <w:rStyle w:val="StyleUnderline"/>
        </w:rPr>
        <w:t xml:space="preserve"> </w:t>
      </w:r>
      <w:r w:rsidRPr="00996312">
        <w:rPr>
          <w:rStyle w:val="StyleUnderline"/>
          <w:vanish/>
        </w:rPr>
        <w:t>fixes</w:t>
      </w:r>
      <w:r w:rsidRPr="00826AB4">
        <w:rPr>
          <w:rStyle w:val="StyleUnderline"/>
        </w:rPr>
        <w:t xml:space="preserve"> </w:t>
      </w:r>
      <w:r w:rsidRPr="00996312">
        <w:rPr>
          <w:rStyle w:val="StyleUnderline"/>
          <w:vanish/>
        </w:rPr>
        <w:t>may</w:t>
      </w:r>
      <w:r w:rsidRPr="00826AB4">
        <w:rPr>
          <w:rStyle w:val="StyleUnderline"/>
        </w:rPr>
        <w:t xml:space="preserve"> </w:t>
      </w:r>
      <w:r w:rsidRPr="00996312">
        <w:rPr>
          <w:rStyle w:val="StyleUnderline"/>
          <w:vanish/>
        </w:rPr>
        <w:t>involve</w:t>
      </w:r>
      <w:r w:rsidRPr="00826AB4">
        <w:rPr>
          <w:rStyle w:val="StyleUnderline"/>
        </w:rPr>
        <w:t xml:space="preserve"> </w:t>
      </w:r>
      <w:r w:rsidRPr="00996312">
        <w:rPr>
          <w:rStyle w:val="StyleUnderline"/>
          <w:vanish/>
        </w:rPr>
        <w:t>a</w:t>
      </w:r>
      <w:r w:rsidRPr="00826AB4">
        <w:rPr>
          <w:rStyle w:val="StyleUnderline"/>
        </w:rPr>
        <w:t xml:space="preserve"> </w:t>
      </w:r>
      <w:r w:rsidRPr="00996312">
        <w:rPr>
          <w:rStyle w:val="StyleUnderline"/>
          <w:vanish/>
        </w:rPr>
        <w:t>number</w:t>
      </w:r>
      <w:r w:rsidRPr="00826AB4">
        <w:rPr>
          <w:rStyle w:val="StyleUnderline"/>
        </w:rPr>
        <w:t xml:space="preserve"> </w:t>
      </w:r>
      <w:r w:rsidRPr="00996312">
        <w:rPr>
          <w:rStyle w:val="StyleUnderline"/>
          <w:vanish/>
        </w:rPr>
        <w:t>of</w:t>
      </w:r>
      <w:r w:rsidRPr="00826AB4">
        <w:rPr>
          <w:rStyle w:val="StyleUnderline"/>
        </w:rPr>
        <w:t xml:space="preserve"> </w:t>
      </w:r>
      <w:r w:rsidRPr="00996312">
        <w:rPr>
          <w:rStyle w:val="StyleUnderline"/>
          <w:vanish/>
        </w:rPr>
        <w:t>strategies</w:t>
      </w:r>
      <w:r w:rsidRPr="00996312">
        <w:rPr>
          <w:vanish/>
          <w:sz w:val="16"/>
        </w:rPr>
        <w:t>,</w:t>
      </w:r>
      <w:r w:rsidRPr="00031105">
        <w:rPr>
          <w:sz w:val="16"/>
        </w:rPr>
        <w:t xml:space="preserve"> </w:t>
      </w:r>
      <w:r w:rsidRPr="00893A5F">
        <w:rPr>
          <w:rStyle w:val="StyleUnderline"/>
          <w:highlight w:val="cyan"/>
        </w:rPr>
        <w:t xml:space="preserve">including the creation of new markets </w:t>
      </w:r>
      <w:r w:rsidRPr="00996312">
        <w:rPr>
          <w:rStyle w:val="StyleUnderline"/>
          <w:vanish/>
        </w:rPr>
        <w:t>within</w:t>
      </w:r>
      <w:r w:rsidRPr="00893A5F">
        <w:rPr>
          <w:rStyle w:val="StyleUnderline"/>
        </w:rPr>
        <w:t xml:space="preserve"> </w:t>
      </w:r>
      <w:r w:rsidRPr="00996312">
        <w:rPr>
          <w:rStyle w:val="StyleUnderline"/>
          <w:vanish/>
        </w:rPr>
        <w:t>the</w:t>
      </w:r>
      <w:r w:rsidRPr="00893A5F">
        <w:rPr>
          <w:rStyle w:val="StyleUnderline"/>
        </w:rPr>
        <w:t xml:space="preserve"> </w:t>
      </w:r>
      <w:r w:rsidRPr="00996312">
        <w:rPr>
          <w:rStyle w:val="StyleUnderline"/>
          <w:vanish/>
        </w:rPr>
        <w:t>capitalist</w:t>
      </w:r>
      <w:r w:rsidRPr="00893A5F">
        <w:rPr>
          <w:rStyle w:val="StyleUnderline"/>
        </w:rPr>
        <w:t xml:space="preserve"> </w:t>
      </w:r>
      <w:r w:rsidRPr="00996312">
        <w:rPr>
          <w:rStyle w:val="StyleUnderline"/>
          <w:vanish/>
        </w:rPr>
        <w:t>world</w:t>
      </w:r>
      <w:r w:rsidRPr="00996312">
        <w:rPr>
          <w:vanish/>
          <w:sz w:val="16"/>
        </w:rPr>
        <w:t>,</w:t>
      </w:r>
      <w:r w:rsidRPr="00893A5F">
        <w:rPr>
          <w:sz w:val="16"/>
        </w:rPr>
        <w:t xml:space="preserve"> </w:t>
      </w:r>
      <w:r w:rsidRPr="00996312">
        <w:rPr>
          <w:rStyle w:val="StyleUnderline"/>
          <w:vanish/>
        </w:rPr>
        <w:t>engaging</w:t>
      </w:r>
      <w:r w:rsidRPr="00893A5F">
        <w:rPr>
          <w:rStyle w:val="StyleUnderline"/>
        </w:rPr>
        <w:t xml:space="preserve"> </w:t>
      </w:r>
      <w:r w:rsidRPr="00996312">
        <w:rPr>
          <w:rStyle w:val="StyleUnderline"/>
          <w:vanish/>
        </w:rPr>
        <w:t>in</w:t>
      </w:r>
      <w:r w:rsidRPr="00893A5F">
        <w:rPr>
          <w:rStyle w:val="StyleUnderline"/>
        </w:rPr>
        <w:t xml:space="preserve"> </w:t>
      </w:r>
      <w:r w:rsidRPr="00996312">
        <w:rPr>
          <w:rStyle w:val="StyleUnderline"/>
          <w:vanish/>
        </w:rPr>
        <w:t>trade</w:t>
      </w:r>
      <w:r w:rsidRPr="00893A5F">
        <w:rPr>
          <w:rStyle w:val="StyleUnderline"/>
        </w:rPr>
        <w:t xml:space="preserve"> </w:t>
      </w:r>
      <w:r w:rsidRPr="00996312">
        <w:rPr>
          <w:rStyle w:val="StyleUnderline"/>
          <w:vanish/>
        </w:rPr>
        <w:t>with</w:t>
      </w:r>
      <w:r w:rsidRPr="00893A5F">
        <w:rPr>
          <w:rStyle w:val="StyleUnderline"/>
        </w:rPr>
        <w:t xml:space="preserve"> </w:t>
      </w:r>
      <w:r w:rsidRPr="00996312">
        <w:rPr>
          <w:rStyle w:val="StyleUnderline"/>
          <w:vanish/>
        </w:rPr>
        <w:t>non</w:t>
      </w:r>
      <w:r w:rsidRPr="00996312">
        <w:rPr>
          <w:vanish/>
          <w:sz w:val="16"/>
        </w:rPr>
        <w:t>-</w:t>
      </w:r>
      <w:r w:rsidRPr="00996312">
        <w:rPr>
          <w:rStyle w:val="StyleUnderline"/>
          <w:vanish/>
        </w:rPr>
        <w:t>capitalist</w:t>
      </w:r>
      <w:r w:rsidRPr="00893A5F">
        <w:rPr>
          <w:rStyle w:val="StyleUnderline"/>
        </w:rPr>
        <w:t xml:space="preserve"> </w:t>
      </w:r>
      <w:r w:rsidRPr="00996312">
        <w:rPr>
          <w:rStyle w:val="StyleUnderline"/>
          <w:vanish/>
        </w:rPr>
        <w:t>economies</w:t>
      </w:r>
      <w:r w:rsidRPr="00996312">
        <w:rPr>
          <w:vanish/>
          <w:sz w:val="16"/>
        </w:rPr>
        <w:t>,</w:t>
      </w:r>
      <w:r w:rsidRPr="00893A5F">
        <w:rPr>
          <w:sz w:val="16"/>
        </w:rPr>
        <w:t xml:space="preserve"> </w:t>
      </w:r>
      <w:r w:rsidRPr="00996312">
        <w:rPr>
          <w:rStyle w:val="StyleUnderline"/>
          <w:vanish/>
        </w:rPr>
        <w:t>and</w:t>
      </w:r>
      <w:r w:rsidRPr="00826AB4">
        <w:rPr>
          <w:rStyle w:val="StyleUnderline"/>
        </w:rPr>
        <w:t xml:space="preserve"> </w:t>
      </w:r>
      <w:r w:rsidRPr="00996312">
        <w:rPr>
          <w:rStyle w:val="StyleUnderline"/>
          <w:vanish/>
        </w:rPr>
        <w:t>exporting</w:t>
      </w:r>
      <w:r w:rsidRPr="00826AB4">
        <w:rPr>
          <w:rStyle w:val="StyleUnderline"/>
        </w:rPr>
        <w:t xml:space="preserve"> </w:t>
      </w:r>
      <w:r w:rsidRPr="00996312">
        <w:rPr>
          <w:rStyle w:val="StyleUnderline"/>
          <w:vanish/>
        </w:rPr>
        <w:t>surplus</w:t>
      </w:r>
      <w:r w:rsidRPr="00826AB4">
        <w:rPr>
          <w:rStyle w:val="StyleUnderline"/>
        </w:rPr>
        <w:t xml:space="preserve"> </w:t>
      </w:r>
      <w:r w:rsidRPr="00996312">
        <w:rPr>
          <w:rStyle w:val="StyleUnderline"/>
          <w:vanish/>
        </w:rPr>
        <w:t>capital</w:t>
      </w:r>
      <w:r w:rsidRPr="00826AB4">
        <w:rPr>
          <w:rStyle w:val="StyleUnderline"/>
        </w:rPr>
        <w:t xml:space="preserve"> </w:t>
      </w:r>
      <w:r w:rsidRPr="00996312">
        <w:rPr>
          <w:rStyle w:val="StyleUnderline"/>
          <w:vanish/>
        </w:rPr>
        <w:t>to</w:t>
      </w:r>
      <w:r w:rsidRPr="00826AB4">
        <w:rPr>
          <w:rStyle w:val="StyleUnderline"/>
        </w:rPr>
        <w:t xml:space="preserve"> </w:t>
      </w:r>
      <w:r w:rsidRPr="00996312">
        <w:rPr>
          <w:rStyle w:val="StyleUnderline"/>
          <w:vanish/>
        </w:rPr>
        <w:t>undeveloped</w:t>
      </w:r>
      <w:r w:rsidRPr="00826AB4">
        <w:rPr>
          <w:rStyle w:val="StyleUnderline"/>
        </w:rPr>
        <w:t xml:space="preserve"> </w:t>
      </w:r>
      <w:r w:rsidRPr="00996312">
        <w:rPr>
          <w:rStyle w:val="StyleUnderline"/>
          <w:vanish/>
        </w:rPr>
        <w:t>or</w:t>
      </w:r>
      <w:r w:rsidRPr="00826AB4">
        <w:rPr>
          <w:rStyle w:val="StyleUnderline"/>
        </w:rPr>
        <w:t xml:space="preserve"> </w:t>
      </w:r>
      <w:r w:rsidRPr="00996312">
        <w:rPr>
          <w:rStyle w:val="StyleUnderline"/>
          <w:vanish/>
        </w:rPr>
        <w:t>underdeveloped</w:t>
      </w:r>
      <w:r w:rsidRPr="00826AB4">
        <w:rPr>
          <w:rStyle w:val="StyleUnderline"/>
        </w:rPr>
        <w:t xml:space="preserve"> </w:t>
      </w:r>
      <w:r w:rsidRPr="00996312">
        <w:rPr>
          <w:rStyle w:val="StyleUnderline"/>
          <w:vanish/>
        </w:rPr>
        <w:t>regions</w:t>
      </w:r>
      <w:r w:rsidRPr="00996312">
        <w:rPr>
          <w:vanish/>
          <w:sz w:val="16"/>
        </w:rPr>
        <w:t>.</w:t>
      </w:r>
      <w:r w:rsidRPr="00031105">
        <w:rPr>
          <w:sz w:val="16"/>
        </w:rPr>
        <w:t xml:space="preserve"> </w:t>
      </w:r>
      <w:r w:rsidRPr="00996312">
        <w:rPr>
          <w:vanish/>
          <w:sz w:val="16"/>
        </w:rPr>
        <w:t>The</w:t>
      </w:r>
      <w:r w:rsidRPr="00031105">
        <w:rPr>
          <w:sz w:val="16"/>
        </w:rPr>
        <w:t xml:space="preserve"> </w:t>
      </w:r>
      <w:r w:rsidRPr="00996312">
        <w:rPr>
          <w:vanish/>
          <w:sz w:val="16"/>
        </w:rPr>
        <w:t>first</w:t>
      </w:r>
      <w:r w:rsidRPr="00031105">
        <w:rPr>
          <w:sz w:val="16"/>
        </w:rPr>
        <w:t xml:space="preserve"> </w:t>
      </w:r>
      <w:r w:rsidRPr="00996312">
        <w:rPr>
          <w:vanish/>
          <w:sz w:val="16"/>
        </w:rPr>
        <w:t>two</w:t>
      </w:r>
      <w:r w:rsidRPr="00031105">
        <w:rPr>
          <w:sz w:val="16"/>
        </w:rPr>
        <w:t xml:space="preserve"> </w:t>
      </w:r>
      <w:r w:rsidRPr="00996312">
        <w:rPr>
          <w:vanish/>
          <w:sz w:val="16"/>
        </w:rPr>
        <w:t>address</w:t>
      </w:r>
      <w:r w:rsidRPr="00031105">
        <w:rPr>
          <w:sz w:val="16"/>
        </w:rPr>
        <w:t xml:space="preserve"> </w:t>
      </w:r>
      <w:r w:rsidRPr="00996312">
        <w:rPr>
          <w:vanish/>
          <w:sz w:val="16"/>
        </w:rPr>
        <w:t>the</w:t>
      </w:r>
      <w:r w:rsidRPr="00031105">
        <w:rPr>
          <w:sz w:val="16"/>
        </w:rPr>
        <w:t xml:space="preserve"> </w:t>
      </w:r>
      <w:r w:rsidRPr="00996312">
        <w:rPr>
          <w:vanish/>
          <w:sz w:val="16"/>
        </w:rPr>
        <w:t>problem</w:t>
      </w:r>
      <w:r w:rsidRPr="00031105">
        <w:rPr>
          <w:sz w:val="16"/>
        </w:rPr>
        <w:t xml:space="preserve"> </w:t>
      </w:r>
      <w:r w:rsidRPr="00996312">
        <w:rPr>
          <w:vanish/>
          <w:sz w:val="16"/>
        </w:rPr>
        <w:t>of</w:t>
      </w:r>
      <w:r w:rsidRPr="00031105">
        <w:rPr>
          <w:sz w:val="16"/>
        </w:rPr>
        <w:t xml:space="preserve"> </w:t>
      </w:r>
      <w:r w:rsidRPr="00996312">
        <w:rPr>
          <w:vanish/>
          <w:sz w:val="16"/>
        </w:rPr>
        <w:t>insufficient</w:t>
      </w:r>
      <w:r w:rsidRPr="00031105">
        <w:rPr>
          <w:sz w:val="16"/>
        </w:rPr>
        <w:t xml:space="preserve"> </w:t>
      </w:r>
      <w:r w:rsidRPr="00996312">
        <w:rPr>
          <w:vanish/>
          <w:sz w:val="16"/>
        </w:rPr>
        <w:t>demand</w:t>
      </w:r>
      <w:r w:rsidRPr="00031105">
        <w:rPr>
          <w:sz w:val="16"/>
        </w:rPr>
        <w:t xml:space="preserve"> </w:t>
      </w:r>
      <w:r w:rsidRPr="00996312">
        <w:rPr>
          <w:vanish/>
          <w:sz w:val="16"/>
        </w:rPr>
        <w:t>and</w:t>
      </w:r>
      <w:r w:rsidRPr="00031105">
        <w:rPr>
          <w:sz w:val="16"/>
        </w:rPr>
        <w:t xml:space="preserve"> </w:t>
      </w:r>
      <w:r w:rsidRPr="00996312">
        <w:rPr>
          <w:vanish/>
          <w:sz w:val="16"/>
        </w:rPr>
        <w:t>the</w:t>
      </w:r>
      <w:r w:rsidRPr="00031105">
        <w:rPr>
          <w:sz w:val="16"/>
        </w:rPr>
        <w:t xml:space="preserve"> </w:t>
      </w:r>
      <w:r w:rsidRPr="00996312">
        <w:rPr>
          <w:vanish/>
          <w:sz w:val="16"/>
        </w:rPr>
        <w:t>latter</w:t>
      </w:r>
      <w:r w:rsidRPr="00031105">
        <w:rPr>
          <w:sz w:val="16"/>
        </w:rPr>
        <w:t xml:space="preserve"> </w:t>
      </w:r>
      <w:r w:rsidRPr="00996312">
        <w:rPr>
          <w:vanish/>
          <w:sz w:val="16"/>
        </w:rPr>
        <w:t>option</w:t>
      </w:r>
      <w:r w:rsidRPr="00031105">
        <w:rPr>
          <w:sz w:val="16"/>
        </w:rPr>
        <w:t xml:space="preserve"> </w:t>
      </w:r>
      <w:r w:rsidRPr="00996312">
        <w:rPr>
          <w:vanish/>
          <w:sz w:val="16"/>
        </w:rPr>
        <w:t>creates</w:t>
      </w:r>
      <w:r w:rsidRPr="00031105">
        <w:rPr>
          <w:sz w:val="16"/>
        </w:rPr>
        <w:t xml:space="preserve"> </w:t>
      </w:r>
      <w:r w:rsidRPr="00996312">
        <w:rPr>
          <w:vanish/>
          <w:sz w:val="16"/>
        </w:rPr>
        <w:t>a</w:t>
      </w:r>
      <w:r w:rsidRPr="00031105">
        <w:rPr>
          <w:sz w:val="16"/>
        </w:rPr>
        <w:t xml:space="preserve"> </w:t>
      </w:r>
      <w:r w:rsidRPr="00996312">
        <w:rPr>
          <w:vanish/>
          <w:sz w:val="16"/>
        </w:rPr>
        <w:t>productive</w:t>
      </w:r>
      <w:r w:rsidRPr="00031105">
        <w:rPr>
          <w:sz w:val="16"/>
        </w:rPr>
        <w:t xml:space="preserve"> </w:t>
      </w:r>
      <w:r w:rsidRPr="00996312">
        <w:rPr>
          <w:vanish/>
          <w:sz w:val="16"/>
        </w:rPr>
        <w:t>(or</w:t>
      </w:r>
      <w:r w:rsidRPr="00031105">
        <w:rPr>
          <w:sz w:val="16"/>
        </w:rPr>
        <w:t xml:space="preserve"> </w:t>
      </w:r>
      <w:r w:rsidRPr="00996312">
        <w:rPr>
          <w:vanish/>
          <w:sz w:val="16"/>
        </w:rPr>
        <w:t>valorizing)</w:t>
      </w:r>
      <w:r w:rsidRPr="00031105">
        <w:rPr>
          <w:sz w:val="16"/>
        </w:rPr>
        <w:t xml:space="preserve"> </w:t>
      </w:r>
      <w:r w:rsidRPr="00996312">
        <w:rPr>
          <w:vanish/>
          <w:sz w:val="16"/>
        </w:rPr>
        <w:t>outlet</w:t>
      </w:r>
      <w:r w:rsidRPr="00031105">
        <w:rPr>
          <w:sz w:val="16"/>
        </w:rPr>
        <w:t xml:space="preserve"> </w:t>
      </w:r>
      <w:r w:rsidRPr="00996312">
        <w:rPr>
          <w:vanish/>
          <w:sz w:val="16"/>
        </w:rPr>
        <w:t>for</w:t>
      </w:r>
      <w:r w:rsidRPr="00031105">
        <w:rPr>
          <w:sz w:val="16"/>
        </w:rPr>
        <w:t xml:space="preserve"> </w:t>
      </w:r>
      <w:r w:rsidRPr="00996312">
        <w:rPr>
          <w:vanish/>
          <w:sz w:val="16"/>
        </w:rPr>
        <w:t>excess</w:t>
      </w:r>
      <w:r w:rsidRPr="00031105">
        <w:rPr>
          <w:sz w:val="16"/>
        </w:rPr>
        <w:t xml:space="preserve"> </w:t>
      </w:r>
      <w:r w:rsidRPr="00996312">
        <w:rPr>
          <w:vanish/>
          <w:sz w:val="16"/>
        </w:rPr>
        <w:t>capital.</w:t>
      </w:r>
      <w:r w:rsidRPr="00031105">
        <w:rPr>
          <w:sz w:val="16"/>
        </w:rPr>
        <w:t xml:space="preserve"> </w:t>
      </w:r>
      <w:r w:rsidRPr="00996312">
        <w:rPr>
          <w:vanish/>
          <w:sz w:val="16"/>
        </w:rPr>
        <w:t>Capitalism</w:t>
      </w:r>
      <w:r w:rsidRPr="00031105">
        <w:rPr>
          <w:sz w:val="16"/>
        </w:rPr>
        <w:t xml:space="preserve"> </w:t>
      </w:r>
      <w:r w:rsidRPr="00996312">
        <w:rPr>
          <w:vanish/>
          <w:sz w:val="16"/>
        </w:rPr>
        <w:t>must</w:t>
      </w:r>
      <w:r w:rsidRPr="00031105">
        <w:rPr>
          <w:sz w:val="16"/>
        </w:rPr>
        <w:t xml:space="preserve"> </w:t>
      </w:r>
      <w:r w:rsidRPr="00996312">
        <w:rPr>
          <w:vanish/>
          <w:sz w:val="16"/>
        </w:rPr>
        <w:t>regularly</w:t>
      </w:r>
      <w:r w:rsidRPr="00031105">
        <w:rPr>
          <w:sz w:val="16"/>
        </w:rPr>
        <w:t xml:space="preserve"> </w:t>
      </w:r>
      <w:r w:rsidRPr="00996312">
        <w:rPr>
          <w:vanish/>
          <w:sz w:val="16"/>
        </w:rPr>
        <w:t>discover,</w:t>
      </w:r>
      <w:r w:rsidRPr="00031105">
        <w:rPr>
          <w:sz w:val="16"/>
        </w:rPr>
        <w:t xml:space="preserve"> </w:t>
      </w:r>
      <w:r w:rsidRPr="00996312">
        <w:rPr>
          <w:vanish/>
          <w:sz w:val="16"/>
        </w:rPr>
        <w:t>develop,</w:t>
      </w:r>
      <w:r w:rsidRPr="00031105">
        <w:rPr>
          <w:sz w:val="16"/>
        </w:rPr>
        <w:t xml:space="preserve"> </w:t>
      </w:r>
      <w:r w:rsidRPr="00996312">
        <w:rPr>
          <w:vanish/>
          <w:sz w:val="16"/>
        </w:rPr>
        <w:t>and</w:t>
      </w:r>
      <w:r w:rsidRPr="00031105">
        <w:rPr>
          <w:sz w:val="16"/>
        </w:rPr>
        <w:t xml:space="preserve"> </w:t>
      </w:r>
      <w:r w:rsidRPr="00996312">
        <w:rPr>
          <w:vanish/>
          <w:sz w:val="16"/>
        </w:rPr>
        <w:t>appropriate</w:t>
      </w:r>
      <w:r w:rsidRPr="00031105">
        <w:rPr>
          <w:sz w:val="16"/>
        </w:rPr>
        <w:t xml:space="preserve"> </w:t>
      </w:r>
      <w:r w:rsidRPr="00996312">
        <w:rPr>
          <w:vanish/>
          <w:sz w:val="16"/>
        </w:rPr>
        <w:t>such</w:t>
      </w:r>
      <w:r w:rsidRPr="00031105">
        <w:rPr>
          <w:sz w:val="16"/>
        </w:rPr>
        <w:t xml:space="preserve"> </w:t>
      </w:r>
      <w:r w:rsidRPr="00996312">
        <w:rPr>
          <w:vanish/>
          <w:sz w:val="16"/>
        </w:rPr>
        <w:t>new</w:t>
      </w:r>
      <w:r w:rsidRPr="00031105">
        <w:rPr>
          <w:sz w:val="16"/>
        </w:rPr>
        <w:t xml:space="preserve"> </w:t>
      </w:r>
      <w:r w:rsidRPr="00996312">
        <w:rPr>
          <w:vanish/>
          <w:sz w:val="16"/>
        </w:rPr>
        <w:t>spaces</w:t>
      </w:r>
      <w:r w:rsidRPr="00031105">
        <w:rPr>
          <w:sz w:val="16"/>
        </w:rPr>
        <w:t xml:space="preserve"> </w:t>
      </w:r>
      <w:r w:rsidRPr="00996312">
        <w:rPr>
          <w:vanish/>
          <w:sz w:val="16"/>
        </w:rPr>
        <w:t>because</w:t>
      </w:r>
      <w:r w:rsidRPr="00031105">
        <w:rPr>
          <w:sz w:val="16"/>
        </w:rPr>
        <w:t xml:space="preserve"> </w:t>
      </w:r>
      <w:r w:rsidRPr="00996312">
        <w:rPr>
          <w:vanish/>
          <w:sz w:val="16"/>
        </w:rPr>
        <w:t>of</w:t>
      </w:r>
      <w:r w:rsidRPr="00031105">
        <w:rPr>
          <w:sz w:val="16"/>
        </w:rPr>
        <w:t xml:space="preserve"> </w:t>
      </w:r>
      <w:r w:rsidRPr="00996312">
        <w:rPr>
          <w:vanish/>
          <w:sz w:val="16"/>
        </w:rPr>
        <w:t>its</w:t>
      </w:r>
      <w:r w:rsidRPr="00031105">
        <w:rPr>
          <w:sz w:val="16"/>
        </w:rPr>
        <w:t xml:space="preserve"> </w:t>
      </w:r>
      <w:r w:rsidRPr="00996312">
        <w:rPr>
          <w:vanish/>
          <w:sz w:val="16"/>
        </w:rPr>
        <w:t>inherent</w:t>
      </w:r>
      <w:r w:rsidRPr="00031105">
        <w:rPr>
          <w:sz w:val="16"/>
        </w:rPr>
        <w:t xml:space="preserve"> </w:t>
      </w:r>
      <w:r w:rsidRPr="00996312">
        <w:rPr>
          <w:vanish/>
          <w:sz w:val="16"/>
        </w:rPr>
        <w:t>tendency</w:t>
      </w:r>
      <w:r w:rsidRPr="00031105">
        <w:rPr>
          <w:sz w:val="16"/>
        </w:rPr>
        <w:t xml:space="preserve"> </w:t>
      </w:r>
      <w:r w:rsidRPr="00996312">
        <w:rPr>
          <w:vanish/>
          <w:sz w:val="16"/>
        </w:rPr>
        <w:t>to</w:t>
      </w:r>
      <w:r w:rsidRPr="00031105">
        <w:rPr>
          <w:sz w:val="16"/>
        </w:rPr>
        <w:t xml:space="preserve"> </w:t>
      </w:r>
      <w:r w:rsidRPr="00996312">
        <w:rPr>
          <w:vanish/>
          <w:sz w:val="16"/>
        </w:rPr>
        <w:t>generate</w:t>
      </w:r>
      <w:r w:rsidRPr="00031105">
        <w:rPr>
          <w:sz w:val="16"/>
        </w:rPr>
        <w:t xml:space="preserve"> </w:t>
      </w:r>
      <w:r w:rsidRPr="00996312">
        <w:rPr>
          <w:vanish/>
          <w:sz w:val="16"/>
        </w:rPr>
        <w:t>surplus</w:t>
      </w:r>
      <w:r w:rsidRPr="00031105">
        <w:rPr>
          <w:sz w:val="16"/>
        </w:rPr>
        <w:t xml:space="preserve"> </w:t>
      </w:r>
      <w:r w:rsidRPr="00996312">
        <w:rPr>
          <w:vanish/>
          <w:sz w:val="16"/>
        </w:rPr>
        <w:t>capital,</w:t>
      </w:r>
      <w:r w:rsidRPr="00031105">
        <w:rPr>
          <w:sz w:val="16"/>
        </w:rPr>
        <w:t xml:space="preserve"> </w:t>
      </w:r>
      <w:r w:rsidRPr="00996312">
        <w:rPr>
          <w:vanish/>
          <w:sz w:val="16"/>
        </w:rPr>
        <w:t>i.e.,</w:t>
      </w:r>
      <w:r w:rsidRPr="00031105">
        <w:rPr>
          <w:sz w:val="16"/>
        </w:rPr>
        <w:t xml:space="preserve"> </w:t>
      </w:r>
      <w:r w:rsidRPr="00996312">
        <w:rPr>
          <w:vanish/>
          <w:sz w:val="16"/>
        </w:rPr>
        <w:t>capital</w:t>
      </w:r>
      <w:r w:rsidRPr="00031105">
        <w:rPr>
          <w:sz w:val="16"/>
        </w:rPr>
        <w:t xml:space="preserve"> </w:t>
      </w:r>
      <w:r w:rsidRPr="00996312">
        <w:rPr>
          <w:vanish/>
          <w:sz w:val="16"/>
        </w:rPr>
        <w:t>bereft</w:t>
      </w:r>
      <w:r w:rsidRPr="00031105">
        <w:rPr>
          <w:sz w:val="16"/>
        </w:rPr>
        <w:t xml:space="preserve"> </w:t>
      </w:r>
      <w:r w:rsidRPr="00996312">
        <w:rPr>
          <w:vanish/>
          <w:sz w:val="16"/>
        </w:rPr>
        <w:t>of</w:t>
      </w:r>
      <w:r w:rsidRPr="00031105">
        <w:rPr>
          <w:sz w:val="16"/>
        </w:rPr>
        <w:t xml:space="preserve"> </w:t>
      </w:r>
      <w:r w:rsidRPr="00996312">
        <w:rPr>
          <w:vanish/>
          <w:sz w:val="16"/>
        </w:rPr>
        <w:t>profitable</w:t>
      </w:r>
      <w:r w:rsidRPr="00031105">
        <w:rPr>
          <w:sz w:val="16"/>
        </w:rPr>
        <w:t xml:space="preserve"> </w:t>
      </w:r>
      <w:r w:rsidRPr="00996312">
        <w:rPr>
          <w:vanish/>
          <w:sz w:val="16"/>
        </w:rPr>
        <w:t>purpose.</w:t>
      </w:r>
      <w:r w:rsidRPr="00031105">
        <w:rPr>
          <w:sz w:val="16"/>
        </w:rPr>
        <w:t xml:space="preserve"> </w:t>
      </w:r>
      <w:r w:rsidRPr="00996312">
        <w:rPr>
          <w:vanish/>
          <w:sz w:val="16"/>
        </w:rPr>
        <w:t>In</w:t>
      </w:r>
      <w:r w:rsidRPr="00031105">
        <w:rPr>
          <w:sz w:val="16"/>
        </w:rPr>
        <w:t xml:space="preserve"> </w:t>
      </w:r>
      <w:r w:rsidRPr="00996312">
        <w:rPr>
          <w:vanish/>
          <w:sz w:val="16"/>
        </w:rPr>
        <w:t>Harvey’s</w:t>
      </w:r>
      <w:r w:rsidRPr="00031105">
        <w:rPr>
          <w:sz w:val="16"/>
        </w:rPr>
        <w:t xml:space="preserve"> </w:t>
      </w:r>
      <w:r w:rsidRPr="00996312">
        <w:rPr>
          <w:vanish/>
          <w:sz w:val="16"/>
        </w:rPr>
        <w:t>(2006,</w:t>
      </w:r>
      <w:r w:rsidRPr="00031105">
        <w:rPr>
          <w:sz w:val="16"/>
        </w:rPr>
        <w:t xml:space="preserve"> </w:t>
      </w:r>
      <w:r w:rsidRPr="00996312">
        <w:rPr>
          <w:vanish/>
          <w:sz w:val="16"/>
        </w:rPr>
        <w:t>p.</w:t>
      </w:r>
      <w:r w:rsidRPr="00031105">
        <w:rPr>
          <w:sz w:val="16"/>
        </w:rPr>
        <w:t xml:space="preserve"> </w:t>
      </w:r>
      <w:r w:rsidRPr="00996312">
        <w:rPr>
          <w:vanish/>
          <w:sz w:val="16"/>
        </w:rPr>
        <w:t>xviii)</w:t>
      </w:r>
      <w:r w:rsidRPr="00031105">
        <w:rPr>
          <w:sz w:val="16"/>
        </w:rPr>
        <w:t xml:space="preserve"> </w:t>
      </w:r>
      <w:r w:rsidRPr="00996312">
        <w:rPr>
          <w:vanish/>
          <w:sz w:val="16"/>
        </w:rPr>
        <w:t>terms,</w:t>
      </w:r>
      <w:r w:rsidRPr="00031105">
        <w:rPr>
          <w:sz w:val="16"/>
        </w:rPr>
        <w:t xml:space="preserve"> </w:t>
      </w:r>
      <w:r w:rsidRPr="00996312">
        <w:rPr>
          <w:vanish/>
          <w:sz w:val="16"/>
        </w:rPr>
        <w:t>a</w:t>
      </w:r>
      <w:r w:rsidRPr="00031105">
        <w:rPr>
          <w:sz w:val="16"/>
        </w:rPr>
        <w:t xml:space="preserve"> </w:t>
      </w:r>
      <w:r w:rsidRPr="00996312">
        <w:rPr>
          <w:vanish/>
          <w:sz w:val="16"/>
        </w:rPr>
        <w:t>spatial</w:t>
      </w:r>
      <w:r w:rsidRPr="00031105">
        <w:rPr>
          <w:sz w:val="16"/>
        </w:rPr>
        <w:t xml:space="preserve"> </w:t>
      </w:r>
      <w:r w:rsidRPr="00996312">
        <w:rPr>
          <w:vanish/>
          <w:sz w:val="16"/>
        </w:rPr>
        <w:t>fix</w:t>
      </w:r>
      <w:r w:rsidRPr="00031105">
        <w:rPr>
          <w:sz w:val="16"/>
        </w:rPr>
        <w:t xml:space="preserve"> </w:t>
      </w:r>
      <w:r w:rsidRPr="00996312">
        <w:rPr>
          <w:vanish/>
          <w:sz w:val="16"/>
        </w:rPr>
        <w:t>revolves</w:t>
      </w:r>
      <w:r w:rsidRPr="00031105">
        <w:rPr>
          <w:sz w:val="16"/>
        </w:rPr>
        <w:t xml:space="preserve"> </w:t>
      </w:r>
      <w:r w:rsidRPr="00996312">
        <w:rPr>
          <w:vanish/>
          <w:sz w:val="16"/>
        </w:rPr>
        <w:t>around</w:t>
      </w:r>
      <w:r w:rsidRPr="00031105">
        <w:rPr>
          <w:sz w:val="16"/>
        </w:rPr>
        <w:t xml:space="preserve"> </w:t>
      </w:r>
      <w:r w:rsidRPr="00996312">
        <w:rPr>
          <w:vanish/>
          <w:sz w:val="16"/>
        </w:rPr>
        <w:t>‘geographical</w:t>
      </w:r>
      <w:r w:rsidRPr="00031105">
        <w:rPr>
          <w:sz w:val="16"/>
        </w:rPr>
        <w:t xml:space="preserve"> </w:t>
      </w:r>
      <w:r w:rsidRPr="00996312">
        <w:rPr>
          <w:vanish/>
          <w:sz w:val="16"/>
        </w:rPr>
        <w:t>expansions</w:t>
      </w:r>
      <w:r w:rsidRPr="00031105">
        <w:rPr>
          <w:sz w:val="16"/>
        </w:rPr>
        <w:t xml:space="preserve"> </w:t>
      </w:r>
      <w:r w:rsidRPr="00996312">
        <w:rPr>
          <w:vanish/>
          <w:sz w:val="16"/>
        </w:rPr>
        <w:t>and</w:t>
      </w:r>
      <w:r w:rsidRPr="00031105">
        <w:rPr>
          <w:sz w:val="16"/>
        </w:rPr>
        <w:t xml:space="preserve"> </w:t>
      </w:r>
      <w:r w:rsidRPr="00996312">
        <w:rPr>
          <w:vanish/>
          <w:sz w:val="16"/>
        </w:rPr>
        <w:t>restructuring…as</w:t>
      </w:r>
      <w:r w:rsidRPr="00031105">
        <w:rPr>
          <w:sz w:val="16"/>
        </w:rPr>
        <w:t xml:space="preserve"> </w:t>
      </w:r>
      <w:r w:rsidRPr="00996312">
        <w:rPr>
          <w:vanish/>
          <w:sz w:val="16"/>
        </w:rPr>
        <w:t>a</w:t>
      </w:r>
      <w:r w:rsidRPr="00031105">
        <w:rPr>
          <w:sz w:val="16"/>
        </w:rPr>
        <w:t xml:space="preserve"> </w:t>
      </w:r>
      <w:r w:rsidRPr="00996312">
        <w:rPr>
          <w:vanish/>
          <w:sz w:val="16"/>
        </w:rPr>
        <w:t>temporary</w:t>
      </w:r>
      <w:r w:rsidRPr="00031105">
        <w:rPr>
          <w:sz w:val="16"/>
        </w:rPr>
        <w:t xml:space="preserve"> </w:t>
      </w:r>
      <w:r w:rsidRPr="00996312">
        <w:rPr>
          <w:vanish/>
          <w:sz w:val="16"/>
        </w:rPr>
        <w:t>solution</w:t>
      </w:r>
      <w:r w:rsidRPr="00031105">
        <w:rPr>
          <w:sz w:val="16"/>
        </w:rPr>
        <w:t xml:space="preserve"> </w:t>
      </w:r>
      <w:r w:rsidRPr="00996312">
        <w:rPr>
          <w:vanish/>
          <w:sz w:val="16"/>
        </w:rPr>
        <w:t>to</w:t>
      </w:r>
      <w:r w:rsidRPr="00031105">
        <w:rPr>
          <w:sz w:val="16"/>
        </w:rPr>
        <w:t xml:space="preserve"> </w:t>
      </w:r>
      <w:r w:rsidRPr="00996312">
        <w:rPr>
          <w:vanish/>
          <w:sz w:val="16"/>
        </w:rPr>
        <w:t>crises</w:t>
      </w:r>
      <w:r w:rsidRPr="00031105">
        <w:rPr>
          <w:sz w:val="16"/>
        </w:rPr>
        <w:t xml:space="preserve"> </w:t>
      </w:r>
      <w:r w:rsidRPr="00996312">
        <w:rPr>
          <w:vanish/>
          <w:sz w:val="16"/>
        </w:rPr>
        <w:t>understood…in</w:t>
      </w:r>
      <w:r w:rsidRPr="00031105">
        <w:rPr>
          <w:sz w:val="16"/>
        </w:rPr>
        <w:t xml:space="preserve"> </w:t>
      </w:r>
      <w:r w:rsidRPr="00996312">
        <w:rPr>
          <w:vanish/>
          <w:sz w:val="16"/>
        </w:rPr>
        <w:t>terms</w:t>
      </w:r>
      <w:r w:rsidRPr="00031105">
        <w:rPr>
          <w:sz w:val="16"/>
        </w:rPr>
        <w:t xml:space="preserve"> </w:t>
      </w:r>
      <w:r w:rsidRPr="00996312">
        <w:rPr>
          <w:vanish/>
          <w:sz w:val="16"/>
        </w:rPr>
        <w:t>of</w:t>
      </w:r>
      <w:r w:rsidRPr="00031105">
        <w:rPr>
          <w:sz w:val="16"/>
        </w:rPr>
        <w:t xml:space="preserve"> </w:t>
      </w:r>
      <w:r w:rsidRPr="00996312">
        <w:rPr>
          <w:vanish/>
          <w:sz w:val="16"/>
        </w:rPr>
        <w:t>the</w:t>
      </w:r>
      <w:r w:rsidRPr="00031105">
        <w:rPr>
          <w:sz w:val="16"/>
        </w:rPr>
        <w:t xml:space="preserve"> </w:t>
      </w:r>
      <w:r w:rsidRPr="00996312">
        <w:rPr>
          <w:vanish/>
          <w:sz w:val="16"/>
        </w:rPr>
        <w:t>overaccumulation</w:t>
      </w:r>
      <w:r w:rsidRPr="00031105">
        <w:rPr>
          <w:sz w:val="16"/>
        </w:rPr>
        <w:t xml:space="preserve"> </w:t>
      </w:r>
      <w:r w:rsidRPr="00996312">
        <w:rPr>
          <w:vanish/>
          <w:sz w:val="16"/>
        </w:rPr>
        <w:t>of</w:t>
      </w:r>
      <w:r w:rsidRPr="00031105">
        <w:rPr>
          <w:sz w:val="16"/>
        </w:rPr>
        <w:t xml:space="preserve"> </w:t>
      </w:r>
      <w:r w:rsidRPr="00996312">
        <w:rPr>
          <w:vanish/>
          <w:sz w:val="16"/>
        </w:rPr>
        <w:t>capital'.</w:t>
      </w:r>
      <w:r w:rsidRPr="00031105">
        <w:rPr>
          <w:sz w:val="16"/>
        </w:rPr>
        <w:t xml:space="preserve"> </w:t>
      </w:r>
      <w:r w:rsidRPr="00996312">
        <w:rPr>
          <w:vanish/>
          <w:sz w:val="16"/>
        </w:rPr>
        <w:t>It</w:t>
      </w:r>
      <w:r w:rsidRPr="00031105">
        <w:rPr>
          <w:sz w:val="16"/>
        </w:rPr>
        <w:t xml:space="preserve"> </w:t>
      </w:r>
      <w:r w:rsidRPr="00996312">
        <w:rPr>
          <w:vanish/>
          <w:sz w:val="16"/>
        </w:rPr>
        <w:t>is</w:t>
      </w:r>
      <w:r w:rsidRPr="00031105">
        <w:rPr>
          <w:sz w:val="16"/>
        </w:rPr>
        <w:t xml:space="preserve"> </w:t>
      </w:r>
      <w:r w:rsidRPr="00996312">
        <w:rPr>
          <w:vanish/>
          <w:sz w:val="16"/>
        </w:rPr>
        <w:t>a</w:t>
      </w:r>
      <w:r w:rsidRPr="00031105">
        <w:rPr>
          <w:sz w:val="16"/>
        </w:rPr>
        <w:t xml:space="preserve"> </w:t>
      </w:r>
      <w:r w:rsidRPr="00996312">
        <w:rPr>
          <w:vanish/>
          <w:sz w:val="16"/>
        </w:rPr>
        <w:t>temporary</w:t>
      </w:r>
      <w:r w:rsidRPr="00031105">
        <w:rPr>
          <w:sz w:val="16"/>
        </w:rPr>
        <w:t xml:space="preserve"> </w:t>
      </w:r>
      <w:r w:rsidRPr="00996312">
        <w:rPr>
          <w:vanish/>
          <w:sz w:val="16"/>
        </w:rPr>
        <w:t>solution</w:t>
      </w:r>
      <w:r w:rsidRPr="00031105">
        <w:rPr>
          <w:sz w:val="16"/>
        </w:rPr>
        <w:t xml:space="preserve"> </w:t>
      </w:r>
      <w:r w:rsidRPr="00996312">
        <w:rPr>
          <w:vanish/>
          <w:sz w:val="16"/>
        </w:rPr>
        <w:t>because</w:t>
      </w:r>
      <w:r w:rsidRPr="00031105">
        <w:rPr>
          <w:sz w:val="16"/>
        </w:rPr>
        <w:t xml:space="preserve"> </w:t>
      </w:r>
      <w:r w:rsidRPr="00996312">
        <w:rPr>
          <w:vanish/>
          <w:sz w:val="16"/>
        </w:rPr>
        <w:t>these</w:t>
      </w:r>
      <w:r w:rsidRPr="00031105">
        <w:rPr>
          <w:sz w:val="16"/>
        </w:rPr>
        <w:t xml:space="preserve"> </w:t>
      </w:r>
      <w:r w:rsidRPr="00996312">
        <w:rPr>
          <w:vanish/>
          <w:sz w:val="16"/>
        </w:rPr>
        <w:t>newly</w:t>
      </w:r>
      <w:r w:rsidRPr="00031105">
        <w:rPr>
          <w:sz w:val="16"/>
        </w:rPr>
        <w:t xml:space="preserve"> </w:t>
      </w:r>
      <w:r w:rsidRPr="00996312">
        <w:rPr>
          <w:vanish/>
          <w:sz w:val="16"/>
        </w:rPr>
        <w:t>appropriated</w:t>
      </w:r>
      <w:r w:rsidRPr="00031105">
        <w:rPr>
          <w:sz w:val="16"/>
        </w:rPr>
        <w:t xml:space="preserve"> </w:t>
      </w:r>
      <w:r w:rsidRPr="00996312">
        <w:rPr>
          <w:vanish/>
          <w:sz w:val="16"/>
        </w:rPr>
        <w:t>spaces</w:t>
      </w:r>
      <w:r w:rsidRPr="00031105">
        <w:rPr>
          <w:sz w:val="16"/>
        </w:rPr>
        <w:t xml:space="preserve"> </w:t>
      </w:r>
      <w:r w:rsidRPr="00996312">
        <w:rPr>
          <w:vanish/>
          <w:sz w:val="16"/>
        </w:rPr>
        <w:t>will</w:t>
      </w:r>
      <w:r w:rsidRPr="00031105">
        <w:rPr>
          <w:sz w:val="16"/>
        </w:rPr>
        <w:t xml:space="preserve"> </w:t>
      </w:r>
      <w:r w:rsidRPr="00996312">
        <w:rPr>
          <w:vanish/>
          <w:sz w:val="16"/>
        </w:rPr>
        <w:t>in</w:t>
      </w:r>
      <w:r w:rsidRPr="00031105">
        <w:rPr>
          <w:sz w:val="16"/>
        </w:rPr>
        <w:t xml:space="preserve"> </w:t>
      </w:r>
      <w:r w:rsidRPr="00996312">
        <w:rPr>
          <w:vanish/>
          <w:sz w:val="16"/>
        </w:rPr>
        <w:t>turn</w:t>
      </w:r>
      <w:r w:rsidRPr="00031105">
        <w:rPr>
          <w:sz w:val="16"/>
        </w:rPr>
        <w:t xml:space="preserve"> </w:t>
      </w:r>
      <w:r w:rsidRPr="00996312">
        <w:rPr>
          <w:vanish/>
          <w:sz w:val="16"/>
        </w:rPr>
        <w:t>become</w:t>
      </w:r>
      <w:r w:rsidRPr="00031105">
        <w:rPr>
          <w:sz w:val="16"/>
        </w:rPr>
        <w:t xml:space="preserve"> </w:t>
      </w:r>
      <w:r w:rsidRPr="00996312">
        <w:rPr>
          <w:vanish/>
          <w:sz w:val="16"/>
        </w:rPr>
        <w:t>exhausted</w:t>
      </w:r>
      <w:r w:rsidRPr="00031105">
        <w:rPr>
          <w:sz w:val="16"/>
        </w:rPr>
        <w:t xml:space="preserve"> </w:t>
      </w:r>
      <w:r w:rsidRPr="00996312">
        <w:rPr>
          <w:vanish/>
          <w:sz w:val="16"/>
        </w:rPr>
        <w:t>of</w:t>
      </w:r>
      <w:r w:rsidRPr="00031105">
        <w:rPr>
          <w:sz w:val="16"/>
        </w:rPr>
        <w:t xml:space="preserve"> </w:t>
      </w:r>
      <w:r w:rsidRPr="00996312">
        <w:rPr>
          <w:vanish/>
          <w:sz w:val="16"/>
        </w:rPr>
        <w:t>profitable</w:t>
      </w:r>
      <w:r w:rsidRPr="00031105">
        <w:rPr>
          <w:sz w:val="16"/>
        </w:rPr>
        <w:t xml:space="preserve"> </w:t>
      </w:r>
      <w:r w:rsidRPr="00996312">
        <w:rPr>
          <w:vanish/>
          <w:sz w:val="16"/>
        </w:rPr>
        <w:t>potential</w:t>
      </w:r>
      <w:r w:rsidRPr="00031105">
        <w:rPr>
          <w:sz w:val="16"/>
        </w:rPr>
        <w:t xml:space="preserve"> </w:t>
      </w:r>
      <w:r w:rsidRPr="00996312">
        <w:rPr>
          <w:vanish/>
          <w:sz w:val="16"/>
        </w:rPr>
        <w:t>and</w:t>
      </w:r>
      <w:r w:rsidRPr="00031105">
        <w:rPr>
          <w:sz w:val="16"/>
        </w:rPr>
        <w:t xml:space="preserve"> </w:t>
      </w:r>
      <w:r w:rsidRPr="00996312">
        <w:rPr>
          <w:vanish/>
          <w:sz w:val="16"/>
        </w:rPr>
        <w:t>are</w:t>
      </w:r>
      <w:r w:rsidRPr="00031105">
        <w:rPr>
          <w:sz w:val="16"/>
        </w:rPr>
        <w:t xml:space="preserve"> </w:t>
      </w:r>
      <w:r w:rsidRPr="00996312">
        <w:rPr>
          <w:vanish/>
          <w:sz w:val="16"/>
        </w:rPr>
        <w:t>likely</w:t>
      </w:r>
      <w:r w:rsidRPr="00031105">
        <w:rPr>
          <w:sz w:val="16"/>
        </w:rPr>
        <w:t xml:space="preserve"> </w:t>
      </w:r>
      <w:r w:rsidRPr="00996312">
        <w:rPr>
          <w:vanish/>
          <w:sz w:val="16"/>
        </w:rPr>
        <w:t>to</w:t>
      </w:r>
      <w:r w:rsidRPr="00031105">
        <w:rPr>
          <w:sz w:val="16"/>
        </w:rPr>
        <w:t xml:space="preserve"> </w:t>
      </w:r>
      <w:r w:rsidRPr="00996312">
        <w:rPr>
          <w:vanish/>
          <w:sz w:val="16"/>
        </w:rPr>
        <w:t>produce</w:t>
      </w:r>
      <w:r w:rsidRPr="00031105">
        <w:rPr>
          <w:sz w:val="16"/>
        </w:rPr>
        <w:t xml:space="preserve"> </w:t>
      </w:r>
      <w:r w:rsidRPr="00996312">
        <w:rPr>
          <w:vanish/>
          <w:sz w:val="16"/>
        </w:rPr>
        <w:t>their</w:t>
      </w:r>
      <w:r w:rsidRPr="00031105">
        <w:rPr>
          <w:sz w:val="16"/>
        </w:rPr>
        <w:t xml:space="preserve"> </w:t>
      </w:r>
      <w:r w:rsidRPr="00996312">
        <w:rPr>
          <w:vanish/>
          <w:sz w:val="16"/>
        </w:rPr>
        <w:t>own</w:t>
      </w:r>
      <w:r w:rsidRPr="00031105">
        <w:rPr>
          <w:sz w:val="16"/>
        </w:rPr>
        <w:t xml:space="preserve"> </w:t>
      </w:r>
      <w:r w:rsidRPr="00996312">
        <w:rPr>
          <w:vanish/>
          <w:sz w:val="16"/>
        </w:rPr>
        <w:t>stocks</w:t>
      </w:r>
      <w:r w:rsidRPr="00031105">
        <w:rPr>
          <w:sz w:val="16"/>
        </w:rPr>
        <w:t xml:space="preserve"> </w:t>
      </w:r>
      <w:r w:rsidRPr="00996312">
        <w:rPr>
          <w:vanish/>
          <w:sz w:val="16"/>
        </w:rPr>
        <w:t>of</w:t>
      </w:r>
      <w:r w:rsidRPr="00031105">
        <w:rPr>
          <w:sz w:val="16"/>
        </w:rPr>
        <w:t xml:space="preserve"> </w:t>
      </w:r>
      <w:r w:rsidRPr="00996312">
        <w:rPr>
          <w:vanish/>
          <w:sz w:val="16"/>
        </w:rPr>
        <w:t>surplus</w:t>
      </w:r>
      <w:r w:rsidRPr="00031105">
        <w:rPr>
          <w:sz w:val="16"/>
        </w:rPr>
        <w:t xml:space="preserve"> </w:t>
      </w:r>
      <w:r w:rsidRPr="00996312">
        <w:rPr>
          <w:vanish/>
          <w:sz w:val="16"/>
        </w:rPr>
        <w:t>capital;</w:t>
      </w:r>
      <w:r w:rsidRPr="00031105">
        <w:rPr>
          <w:sz w:val="16"/>
        </w:rPr>
        <w:t xml:space="preserve"> </w:t>
      </w:r>
      <w:r w:rsidRPr="00996312">
        <w:rPr>
          <w:vanish/>
          <w:sz w:val="16"/>
        </w:rPr>
        <w:t>while</w:t>
      </w:r>
      <w:r w:rsidRPr="00031105">
        <w:rPr>
          <w:sz w:val="16"/>
        </w:rPr>
        <w:t xml:space="preserve"> </w:t>
      </w:r>
      <w:r w:rsidRPr="00996312">
        <w:rPr>
          <w:vanish/>
          <w:sz w:val="16"/>
        </w:rPr>
        <w:t>‘capital</w:t>
      </w:r>
      <w:r w:rsidRPr="00031105">
        <w:rPr>
          <w:sz w:val="16"/>
        </w:rPr>
        <w:t xml:space="preserve"> </w:t>
      </w:r>
      <w:r w:rsidRPr="00996312">
        <w:rPr>
          <w:vanish/>
          <w:sz w:val="16"/>
        </w:rPr>
        <w:t>surpluses</w:t>
      </w:r>
      <w:r w:rsidRPr="00031105">
        <w:rPr>
          <w:sz w:val="16"/>
        </w:rPr>
        <w:t xml:space="preserve"> </w:t>
      </w:r>
      <w:r w:rsidRPr="00996312">
        <w:rPr>
          <w:vanish/>
          <w:sz w:val="16"/>
        </w:rPr>
        <w:t>that</w:t>
      </w:r>
      <w:r w:rsidRPr="00031105">
        <w:rPr>
          <w:sz w:val="16"/>
        </w:rPr>
        <w:t xml:space="preserve"> </w:t>
      </w:r>
      <w:r w:rsidRPr="00996312">
        <w:rPr>
          <w:vanish/>
          <w:sz w:val="16"/>
        </w:rPr>
        <w:t>otherwise</w:t>
      </w:r>
      <w:r w:rsidRPr="00031105">
        <w:rPr>
          <w:sz w:val="16"/>
        </w:rPr>
        <w:t xml:space="preserve"> </w:t>
      </w:r>
      <w:r w:rsidRPr="00996312">
        <w:rPr>
          <w:vanish/>
          <w:sz w:val="16"/>
        </w:rPr>
        <w:t>stood</w:t>
      </w:r>
      <w:r w:rsidRPr="00031105">
        <w:rPr>
          <w:sz w:val="16"/>
        </w:rPr>
        <w:t xml:space="preserve"> </w:t>
      </w:r>
      <w:r w:rsidRPr="00996312">
        <w:rPr>
          <w:vanish/>
          <w:sz w:val="16"/>
        </w:rPr>
        <w:t>to</w:t>
      </w:r>
      <w:r w:rsidRPr="00031105">
        <w:rPr>
          <w:sz w:val="16"/>
        </w:rPr>
        <w:t xml:space="preserve"> </w:t>
      </w:r>
      <w:r w:rsidRPr="00996312">
        <w:rPr>
          <w:vanish/>
          <w:sz w:val="16"/>
        </w:rPr>
        <w:t>be</w:t>
      </w:r>
      <w:r w:rsidRPr="00031105">
        <w:rPr>
          <w:sz w:val="16"/>
        </w:rPr>
        <w:t xml:space="preserve"> </w:t>
      </w:r>
      <w:r w:rsidRPr="00996312">
        <w:rPr>
          <w:vanish/>
          <w:sz w:val="16"/>
        </w:rPr>
        <w:t>devalued,</w:t>
      </w:r>
      <w:r w:rsidRPr="00031105">
        <w:rPr>
          <w:sz w:val="16"/>
        </w:rPr>
        <w:t xml:space="preserve"> </w:t>
      </w:r>
      <w:r w:rsidRPr="00996312">
        <w:rPr>
          <w:vanish/>
          <w:sz w:val="16"/>
        </w:rPr>
        <w:t>could</w:t>
      </w:r>
      <w:r w:rsidRPr="00031105">
        <w:rPr>
          <w:sz w:val="16"/>
        </w:rPr>
        <w:t xml:space="preserve"> </w:t>
      </w:r>
      <w:r w:rsidRPr="00996312">
        <w:rPr>
          <w:vanish/>
          <w:sz w:val="16"/>
        </w:rPr>
        <w:t>be</w:t>
      </w:r>
      <w:r w:rsidRPr="00031105">
        <w:rPr>
          <w:sz w:val="16"/>
        </w:rPr>
        <w:t xml:space="preserve"> </w:t>
      </w:r>
      <w:r w:rsidRPr="00996312">
        <w:rPr>
          <w:vanish/>
          <w:sz w:val="16"/>
        </w:rPr>
        <w:t>absorbed</w:t>
      </w:r>
      <w:r w:rsidRPr="00031105">
        <w:rPr>
          <w:sz w:val="16"/>
        </w:rPr>
        <w:t xml:space="preserve"> </w:t>
      </w:r>
      <w:r w:rsidRPr="00996312">
        <w:rPr>
          <w:vanish/>
          <w:sz w:val="16"/>
        </w:rPr>
        <w:t>through</w:t>
      </w:r>
      <w:r w:rsidRPr="00031105">
        <w:rPr>
          <w:sz w:val="16"/>
        </w:rPr>
        <w:t xml:space="preserve"> </w:t>
      </w:r>
      <w:r w:rsidRPr="00996312">
        <w:rPr>
          <w:vanish/>
          <w:sz w:val="16"/>
        </w:rPr>
        <w:t>geographical</w:t>
      </w:r>
      <w:r w:rsidRPr="00031105">
        <w:rPr>
          <w:sz w:val="16"/>
        </w:rPr>
        <w:t xml:space="preserve"> </w:t>
      </w:r>
      <w:r w:rsidRPr="00996312">
        <w:rPr>
          <w:vanish/>
          <w:sz w:val="16"/>
        </w:rPr>
        <w:t>expansions</w:t>
      </w:r>
      <w:r w:rsidRPr="00031105">
        <w:rPr>
          <w:sz w:val="16"/>
        </w:rPr>
        <w:t xml:space="preserve"> </w:t>
      </w:r>
      <w:r w:rsidRPr="00996312">
        <w:rPr>
          <w:vanish/>
          <w:sz w:val="16"/>
        </w:rPr>
        <w:t>and</w:t>
      </w:r>
      <w:r w:rsidRPr="00031105">
        <w:rPr>
          <w:sz w:val="16"/>
        </w:rPr>
        <w:t xml:space="preserve"> </w:t>
      </w:r>
      <w:r w:rsidRPr="00996312">
        <w:rPr>
          <w:vanish/>
          <w:sz w:val="16"/>
        </w:rPr>
        <w:t>spatio-temporal</w:t>
      </w:r>
      <w:r w:rsidRPr="00031105">
        <w:rPr>
          <w:sz w:val="16"/>
        </w:rPr>
        <w:t xml:space="preserve"> </w:t>
      </w:r>
      <w:r w:rsidRPr="00996312">
        <w:rPr>
          <w:vanish/>
          <w:sz w:val="16"/>
        </w:rPr>
        <w:t>displacements'</w:t>
      </w:r>
      <w:r w:rsidRPr="00031105">
        <w:rPr>
          <w:sz w:val="16"/>
        </w:rPr>
        <w:t xml:space="preserve"> </w:t>
      </w:r>
      <w:r w:rsidRPr="00996312">
        <w:rPr>
          <w:vanish/>
          <w:sz w:val="16"/>
        </w:rPr>
        <w:t>(Harvey,</w:t>
      </w:r>
      <w:r w:rsidRPr="00031105">
        <w:rPr>
          <w:sz w:val="16"/>
        </w:rPr>
        <w:t xml:space="preserve"> </w:t>
      </w:r>
      <w:r w:rsidRPr="00996312">
        <w:rPr>
          <w:vanish/>
          <w:sz w:val="16"/>
        </w:rPr>
        <w:t>2006,</w:t>
      </w:r>
      <w:r w:rsidRPr="00031105">
        <w:rPr>
          <w:sz w:val="16"/>
        </w:rPr>
        <w:t xml:space="preserve"> </w:t>
      </w:r>
      <w:r w:rsidRPr="00996312">
        <w:rPr>
          <w:vanish/>
          <w:sz w:val="16"/>
        </w:rPr>
        <w:t>p.</w:t>
      </w:r>
      <w:r w:rsidRPr="00031105">
        <w:rPr>
          <w:sz w:val="16"/>
        </w:rPr>
        <w:t xml:space="preserve"> </w:t>
      </w:r>
      <w:r w:rsidRPr="00996312">
        <w:rPr>
          <w:vanish/>
          <w:sz w:val="16"/>
        </w:rPr>
        <w:t>xviii),</w:t>
      </w:r>
      <w:r w:rsidRPr="00031105">
        <w:rPr>
          <w:sz w:val="16"/>
        </w:rPr>
        <w:t xml:space="preserve"> </w:t>
      </w:r>
      <w:r w:rsidRPr="00996312">
        <w:rPr>
          <w:vanish/>
          <w:sz w:val="16"/>
        </w:rPr>
        <w:t>this</w:t>
      </w:r>
      <w:r w:rsidRPr="00031105">
        <w:rPr>
          <w:sz w:val="16"/>
        </w:rPr>
        <w:t xml:space="preserve"> </w:t>
      </w:r>
      <w:r w:rsidRPr="00996312">
        <w:rPr>
          <w:vanish/>
          <w:sz w:val="16"/>
        </w:rPr>
        <w:t>outwards</w:t>
      </w:r>
      <w:r w:rsidRPr="00031105">
        <w:rPr>
          <w:sz w:val="16"/>
        </w:rPr>
        <w:t xml:space="preserve"> </w:t>
      </w:r>
      <w:r w:rsidRPr="00996312">
        <w:rPr>
          <w:vanish/>
          <w:sz w:val="16"/>
        </w:rPr>
        <w:t>drive</w:t>
      </w:r>
      <w:r w:rsidRPr="00031105">
        <w:rPr>
          <w:sz w:val="16"/>
        </w:rPr>
        <w:t xml:space="preserve"> </w:t>
      </w:r>
      <w:r w:rsidRPr="00996312">
        <w:rPr>
          <w:vanish/>
          <w:sz w:val="16"/>
        </w:rPr>
        <w:t>of</w:t>
      </w:r>
      <w:r w:rsidRPr="00031105">
        <w:rPr>
          <w:sz w:val="16"/>
        </w:rPr>
        <w:t xml:space="preserve"> </w:t>
      </w:r>
      <w:r w:rsidRPr="00996312">
        <w:rPr>
          <w:vanish/>
          <w:sz w:val="16"/>
        </w:rPr>
        <w:t>capitalism</w:t>
      </w:r>
      <w:r w:rsidRPr="00031105">
        <w:rPr>
          <w:sz w:val="16"/>
        </w:rPr>
        <w:t xml:space="preserve"> </w:t>
      </w:r>
      <w:r w:rsidRPr="00996312">
        <w:rPr>
          <w:vanish/>
          <w:sz w:val="16"/>
        </w:rPr>
        <w:t>is</w:t>
      </w:r>
      <w:r w:rsidRPr="00031105">
        <w:rPr>
          <w:sz w:val="16"/>
        </w:rPr>
        <w:t xml:space="preserve"> </w:t>
      </w:r>
      <w:r w:rsidRPr="00996312">
        <w:rPr>
          <w:vanish/>
          <w:sz w:val="16"/>
        </w:rPr>
        <w:t>inherently</w:t>
      </w:r>
      <w:r w:rsidRPr="00031105">
        <w:rPr>
          <w:sz w:val="16"/>
        </w:rPr>
        <w:t xml:space="preserve"> </w:t>
      </w:r>
      <w:r w:rsidRPr="00996312">
        <w:rPr>
          <w:vanish/>
          <w:sz w:val="16"/>
        </w:rPr>
        <w:t>limitless:</w:t>
      </w:r>
      <w:r w:rsidRPr="00031105">
        <w:rPr>
          <w:sz w:val="16"/>
        </w:rPr>
        <w:t xml:space="preserve"> </w:t>
      </w:r>
      <w:r w:rsidRPr="00996312">
        <w:rPr>
          <w:vanish/>
          <w:sz w:val="16"/>
        </w:rPr>
        <w:t>there</w:t>
      </w:r>
      <w:r w:rsidRPr="00031105">
        <w:rPr>
          <w:sz w:val="16"/>
        </w:rPr>
        <w:t xml:space="preserve"> </w:t>
      </w:r>
      <w:r w:rsidRPr="00996312">
        <w:rPr>
          <w:vanish/>
          <w:sz w:val="16"/>
        </w:rPr>
        <w:t>is</w:t>
      </w:r>
      <w:r w:rsidRPr="00031105">
        <w:rPr>
          <w:sz w:val="16"/>
        </w:rPr>
        <w:t xml:space="preserve"> </w:t>
      </w:r>
      <w:r w:rsidRPr="00996312">
        <w:rPr>
          <w:vanish/>
          <w:sz w:val="16"/>
        </w:rPr>
        <w:t>no</w:t>
      </w:r>
      <w:r w:rsidRPr="00031105">
        <w:rPr>
          <w:sz w:val="16"/>
        </w:rPr>
        <w:t xml:space="preserve"> </w:t>
      </w:r>
      <w:r w:rsidRPr="00996312">
        <w:rPr>
          <w:vanish/>
          <w:sz w:val="16"/>
        </w:rPr>
        <w:t>end</w:t>
      </w:r>
      <w:r w:rsidRPr="00031105">
        <w:rPr>
          <w:sz w:val="16"/>
        </w:rPr>
        <w:t xml:space="preserve"> </w:t>
      </w:r>
      <w:r w:rsidRPr="00996312">
        <w:rPr>
          <w:vanish/>
          <w:sz w:val="16"/>
        </w:rPr>
        <w:t>point</w:t>
      </w:r>
      <w:r w:rsidRPr="00031105">
        <w:rPr>
          <w:sz w:val="16"/>
        </w:rPr>
        <w:t xml:space="preserve"> </w:t>
      </w:r>
      <w:r w:rsidRPr="00996312">
        <w:rPr>
          <w:vanish/>
          <w:sz w:val="16"/>
        </w:rPr>
        <w:t>or</w:t>
      </w:r>
      <w:r w:rsidRPr="00031105">
        <w:rPr>
          <w:sz w:val="16"/>
        </w:rPr>
        <w:t xml:space="preserve"> </w:t>
      </w:r>
      <w:r w:rsidRPr="00996312">
        <w:rPr>
          <w:vanish/>
          <w:sz w:val="16"/>
        </w:rPr>
        <w:t>final</w:t>
      </w:r>
      <w:r w:rsidRPr="00031105">
        <w:rPr>
          <w:sz w:val="16"/>
        </w:rPr>
        <w:t xml:space="preserve"> </w:t>
      </w:r>
      <w:r w:rsidRPr="00996312">
        <w:rPr>
          <w:vanish/>
          <w:sz w:val="16"/>
        </w:rPr>
        <w:t>destination</w:t>
      </w:r>
      <w:r w:rsidRPr="00031105">
        <w:rPr>
          <w:sz w:val="16"/>
        </w:rPr>
        <w:t xml:space="preserve"> </w:t>
      </w:r>
      <w:r w:rsidRPr="00996312">
        <w:rPr>
          <w:vanish/>
          <w:sz w:val="16"/>
        </w:rPr>
        <w:t>for</w:t>
      </w:r>
      <w:r w:rsidRPr="00031105">
        <w:rPr>
          <w:sz w:val="16"/>
        </w:rPr>
        <w:t xml:space="preserve"> </w:t>
      </w:r>
      <w:r w:rsidRPr="00996312">
        <w:rPr>
          <w:vanish/>
          <w:sz w:val="16"/>
        </w:rPr>
        <w:t>capitalism.</w:t>
      </w:r>
      <w:r w:rsidRPr="00031105">
        <w:rPr>
          <w:sz w:val="16"/>
        </w:rPr>
        <w:t xml:space="preserve"> </w:t>
      </w:r>
      <w:r w:rsidRPr="00996312">
        <w:rPr>
          <w:vanish/>
          <w:sz w:val="16"/>
        </w:rPr>
        <w:t>Instead,</w:t>
      </w:r>
      <w:r w:rsidRPr="00031105">
        <w:rPr>
          <w:sz w:val="16"/>
        </w:rPr>
        <w:t xml:space="preserve"> </w:t>
      </w:r>
      <w:r w:rsidRPr="00996312">
        <w:rPr>
          <w:rStyle w:val="StyleUnderline"/>
          <w:vanish/>
        </w:rPr>
        <w:t>capitalism</w:t>
      </w:r>
      <w:r w:rsidRPr="00826AB4">
        <w:rPr>
          <w:rStyle w:val="StyleUnderline"/>
        </w:rPr>
        <w:t xml:space="preserve"> </w:t>
      </w:r>
      <w:r w:rsidRPr="00996312">
        <w:rPr>
          <w:rStyle w:val="StyleUnderline"/>
          <w:vanish/>
        </w:rPr>
        <w:t>must</w:t>
      </w:r>
      <w:r w:rsidRPr="00826AB4">
        <w:rPr>
          <w:rStyle w:val="StyleUnderline"/>
        </w:rPr>
        <w:t xml:space="preserve"> </w:t>
      </w:r>
      <w:r w:rsidRPr="00996312">
        <w:rPr>
          <w:rStyle w:val="StyleUnderline"/>
          <w:vanish/>
        </w:rPr>
        <w:t>continuously</w:t>
      </w:r>
      <w:r w:rsidRPr="00826AB4">
        <w:rPr>
          <w:rStyle w:val="StyleUnderline"/>
        </w:rPr>
        <w:t xml:space="preserve"> </w:t>
      </w:r>
      <w:r w:rsidRPr="00996312">
        <w:rPr>
          <w:rStyle w:val="StyleUnderline"/>
          <w:vanish/>
        </w:rPr>
        <w:t>propel</w:t>
      </w:r>
      <w:r w:rsidRPr="00826AB4">
        <w:rPr>
          <w:rStyle w:val="StyleUnderline"/>
        </w:rPr>
        <w:t xml:space="preserve"> </w:t>
      </w:r>
      <w:r w:rsidRPr="00996312">
        <w:rPr>
          <w:rStyle w:val="StyleUnderline"/>
          <w:vanish/>
        </w:rPr>
        <w:t>itself</w:t>
      </w:r>
      <w:r w:rsidRPr="00826AB4">
        <w:rPr>
          <w:rStyle w:val="StyleUnderline"/>
        </w:rPr>
        <w:t xml:space="preserve"> </w:t>
      </w:r>
      <w:r w:rsidRPr="00996312">
        <w:rPr>
          <w:rStyle w:val="StyleUnderline"/>
          <w:vanish/>
        </w:rPr>
        <w:t>onwards</w:t>
      </w:r>
      <w:r w:rsidRPr="00826AB4">
        <w:rPr>
          <w:rStyle w:val="StyleUnderline"/>
        </w:rPr>
        <w:t xml:space="preserve"> </w:t>
      </w:r>
      <w:r w:rsidRPr="00996312">
        <w:rPr>
          <w:rStyle w:val="StyleUnderline"/>
          <w:vanish/>
        </w:rPr>
        <w:t>in</w:t>
      </w:r>
      <w:r w:rsidRPr="00826AB4">
        <w:rPr>
          <w:rStyle w:val="StyleUnderline"/>
        </w:rPr>
        <w:t xml:space="preserve"> </w:t>
      </w:r>
      <w:r w:rsidRPr="00996312">
        <w:rPr>
          <w:rStyle w:val="StyleUnderline"/>
          <w:vanish/>
        </w:rPr>
        <w:t>search</w:t>
      </w:r>
      <w:r w:rsidRPr="00826AB4">
        <w:rPr>
          <w:rStyle w:val="StyleUnderline"/>
        </w:rPr>
        <w:t xml:space="preserve"> </w:t>
      </w:r>
      <w:r w:rsidRPr="00996312">
        <w:rPr>
          <w:rStyle w:val="StyleUnderline"/>
          <w:vanish/>
        </w:rPr>
        <w:t>of</w:t>
      </w:r>
      <w:r w:rsidRPr="00826AB4">
        <w:rPr>
          <w:rStyle w:val="StyleUnderline"/>
        </w:rPr>
        <w:t xml:space="preserve"> </w:t>
      </w:r>
      <w:r w:rsidRPr="00996312">
        <w:rPr>
          <w:rStyle w:val="StyleUnderline"/>
          <w:vanish/>
        </w:rPr>
        <w:t>pristine</w:t>
      </w:r>
      <w:r w:rsidRPr="00826AB4">
        <w:rPr>
          <w:rStyle w:val="StyleUnderline"/>
        </w:rPr>
        <w:t xml:space="preserve"> </w:t>
      </w:r>
      <w:r w:rsidRPr="00996312">
        <w:rPr>
          <w:rStyle w:val="StyleUnderline"/>
          <w:vanish/>
        </w:rPr>
        <w:t>sites</w:t>
      </w:r>
      <w:r w:rsidRPr="00826AB4">
        <w:rPr>
          <w:rStyle w:val="StyleUnderline"/>
        </w:rPr>
        <w:t xml:space="preserve"> </w:t>
      </w:r>
      <w:r w:rsidRPr="00996312">
        <w:rPr>
          <w:rStyle w:val="StyleUnderline"/>
          <w:vanish/>
        </w:rPr>
        <w:t>of</w:t>
      </w:r>
      <w:r w:rsidRPr="00826AB4">
        <w:rPr>
          <w:rStyle w:val="StyleUnderline"/>
        </w:rPr>
        <w:t xml:space="preserve"> </w:t>
      </w:r>
      <w:r w:rsidRPr="00996312">
        <w:rPr>
          <w:rStyle w:val="StyleUnderline"/>
          <w:vanish/>
        </w:rPr>
        <w:t>renewed</w:t>
      </w:r>
      <w:r w:rsidRPr="00826AB4">
        <w:rPr>
          <w:rStyle w:val="StyleUnderline"/>
        </w:rPr>
        <w:t xml:space="preserve"> </w:t>
      </w:r>
      <w:r w:rsidRPr="00996312">
        <w:rPr>
          <w:rStyle w:val="StyleUnderline"/>
          <w:vanish/>
        </w:rPr>
        <w:t>capital</w:t>
      </w:r>
      <w:r w:rsidRPr="00826AB4">
        <w:rPr>
          <w:rStyle w:val="StyleUnderline"/>
        </w:rPr>
        <w:t xml:space="preserve"> </w:t>
      </w:r>
      <w:r w:rsidRPr="00996312">
        <w:rPr>
          <w:rStyle w:val="StyleUnderline"/>
          <w:vanish/>
        </w:rPr>
        <w:t>accumulation</w:t>
      </w:r>
      <w:r w:rsidRPr="00996312">
        <w:rPr>
          <w:vanish/>
          <w:sz w:val="16"/>
        </w:rPr>
        <w:t>.</w:t>
      </w:r>
      <w:r w:rsidRPr="00031105">
        <w:rPr>
          <w:sz w:val="16"/>
        </w:rPr>
        <w:t xml:space="preserve"> </w:t>
      </w:r>
      <w:r w:rsidRPr="00996312">
        <w:rPr>
          <w:vanish/>
          <w:sz w:val="16"/>
        </w:rPr>
        <w:t>In</w:t>
      </w:r>
      <w:r w:rsidRPr="00031105">
        <w:rPr>
          <w:sz w:val="16"/>
        </w:rPr>
        <w:t xml:space="preserve"> </w:t>
      </w:r>
      <w:r w:rsidRPr="00996312">
        <w:rPr>
          <w:vanish/>
          <w:sz w:val="16"/>
        </w:rPr>
        <w:t>this</w:t>
      </w:r>
      <w:r w:rsidRPr="00031105">
        <w:rPr>
          <w:sz w:val="16"/>
        </w:rPr>
        <w:t xml:space="preserve"> </w:t>
      </w:r>
      <w:r w:rsidRPr="00996312">
        <w:rPr>
          <w:vanish/>
          <w:sz w:val="16"/>
        </w:rPr>
        <w:t>way,</w:t>
      </w:r>
      <w:r w:rsidRPr="00031105">
        <w:rPr>
          <w:sz w:val="16"/>
        </w:rPr>
        <w:t xml:space="preserve"> </w:t>
      </w:r>
      <w:r w:rsidRPr="00996312">
        <w:rPr>
          <w:vanish/>
          <w:sz w:val="16"/>
        </w:rPr>
        <w:t>Harvey</w:t>
      </w:r>
      <w:r w:rsidRPr="00031105">
        <w:rPr>
          <w:sz w:val="16"/>
        </w:rPr>
        <w:t xml:space="preserve"> </w:t>
      </w:r>
      <w:r w:rsidRPr="00996312">
        <w:rPr>
          <w:vanish/>
          <w:sz w:val="16"/>
        </w:rPr>
        <w:t>writes,</w:t>
      </w:r>
      <w:r w:rsidRPr="00031105">
        <w:rPr>
          <w:sz w:val="16"/>
        </w:rPr>
        <w:t xml:space="preserve"> </w:t>
      </w:r>
      <w:r w:rsidRPr="00996312">
        <w:rPr>
          <w:rStyle w:val="StyleUnderline"/>
          <w:vanish/>
        </w:rPr>
        <w:t>society</w:t>
      </w:r>
      <w:r w:rsidRPr="00826AB4">
        <w:rPr>
          <w:rStyle w:val="StyleUnderline"/>
        </w:rPr>
        <w:t xml:space="preserve"> </w:t>
      </w:r>
      <w:r w:rsidRPr="00996312">
        <w:rPr>
          <w:rStyle w:val="StyleUnderline"/>
          <w:vanish/>
        </w:rPr>
        <w:t>constantly</w:t>
      </w:r>
      <w:r w:rsidRPr="00031105">
        <w:rPr>
          <w:sz w:val="16"/>
        </w:rPr>
        <w:t xml:space="preserve"> </w:t>
      </w:r>
      <w:r w:rsidRPr="00996312">
        <w:rPr>
          <w:vanish/>
          <w:sz w:val="16"/>
        </w:rPr>
        <w:t>‘</w:t>
      </w:r>
      <w:r w:rsidRPr="00996312">
        <w:rPr>
          <w:rStyle w:val="Emphasis"/>
          <w:vanish/>
        </w:rPr>
        <w:t>creates</w:t>
      </w:r>
      <w:r w:rsidRPr="00826AB4">
        <w:rPr>
          <w:rStyle w:val="Emphasis"/>
        </w:rPr>
        <w:t xml:space="preserve"> </w:t>
      </w:r>
      <w:r w:rsidRPr="00996312">
        <w:rPr>
          <w:rStyle w:val="Emphasis"/>
          <w:vanish/>
        </w:rPr>
        <w:t>fresh</w:t>
      </w:r>
      <w:r w:rsidRPr="00826AB4">
        <w:rPr>
          <w:rStyle w:val="Emphasis"/>
        </w:rPr>
        <w:t xml:space="preserve"> </w:t>
      </w:r>
      <w:r w:rsidRPr="00996312">
        <w:rPr>
          <w:rStyle w:val="Emphasis"/>
          <w:vanish/>
        </w:rPr>
        <w:t>productive</w:t>
      </w:r>
      <w:r w:rsidRPr="00826AB4">
        <w:rPr>
          <w:rStyle w:val="Emphasis"/>
        </w:rPr>
        <w:t xml:space="preserve"> </w:t>
      </w:r>
      <w:r w:rsidRPr="00996312">
        <w:rPr>
          <w:rStyle w:val="Emphasis"/>
          <w:vanish/>
        </w:rPr>
        <w:t>powers</w:t>
      </w:r>
      <w:r w:rsidRPr="00826AB4">
        <w:rPr>
          <w:rStyle w:val="Emphasis"/>
        </w:rPr>
        <w:t xml:space="preserve"> </w:t>
      </w:r>
      <w:r w:rsidRPr="00996312">
        <w:rPr>
          <w:rStyle w:val="Emphasis"/>
          <w:vanish/>
        </w:rPr>
        <w:t>elsewhere</w:t>
      </w:r>
      <w:r w:rsidRPr="00826AB4">
        <w:rPr>
          <w:rStyle w:val="StyleUnderline"/>
        </w:rPr>
        <w:t xml:space="preserve"> </w:t>
      </w:r>
      <w:r w:rsidRPr="00996312">
        <w:rPr>
          <w:rStyle w:val="StyleUnderline"/>
          <w:vanish/>
        </w:rPr>
        <w:t>to</w:t>
      </w:r>
      <w:r w:rsidRPr="00826AB4">
        <w:rPr>
          <w:rStyle w:val="StyleUnderline"/>
        </w:rPr>
        <w:t xml:space="preserve"> </w:t>
      </w:r>
      <w:r w:rsidRPr="00996312">
        <w:rPr>
          <w:rStyle w:val="StyleUnderline"/>
          <w:vanish/>
        </w:rPr>
        <w:t>absorb</w:t>
      </w:r>
      <w:r w:rsidRPr="00826AB4">
        <w:rPr>
          <w:rStyle w:val="StyleUnderline"/>
        </w:rPr>
        <w:t xml:space="preserve"> </w:t>
      </w:r>
      <w:r w:rsidRPr="00996312">
        <w:rPr>
          <w:rStyle w:val="StyleUnderline"/>
          <w:vanish/>
        </w:rPr>
        <w:t>its</w:t>
      </w:r>
      <w:r w:rsidRPr="00826AB4">
        <w:rPr>
          <w:rStyle w:val="StyleUnderline"/>
        </w:rPr>
        <w:t xml:space="preserve"> </w:t>
      </w:r>
      <w:r w:rsidRPr="00996312">
        <w:rPr>
          <w:rStyle w:val="StyleUnderline"/>
          <w:vanish/>
        </w:rPr>
        <w:t>overaccumulated</w:t>
      </w:r>
      <w:r w:rsidRPr="00826AB4">
        <w:rPr>
          <w:rStyle w:val="StyleUnderline"/>
        </w:rPr>
        <w:t xml:space="preserve"> </w:t>
      </w:r>
      <w:r w:rsidRPr="00996312">
        <w:rPr>
          <w:rStyle w:val="StyleUnderline"/>
          <w:vanish/>
        </w:rPr>
        <w:t>capital</w:t>
      </w:r>
      <w:r w:rsidRPr="00996312">
        <w:rPr>
          <w:vanish/>
          <w:sz w:val="16"/>
        </w:rPr>
        <w:t>'</w:t>
      </w:r>
      <w:r w:rsidRPr="00031105">
        <w:rPr>
          <w:sz w:val="16"/>
        </w:rPr>
        <w:t xml:space="preserve"> </w:t>
      </w:r>
      <w:r w:rsidRPr="00996312">
        <w:rPr>
          <w:vanish/>
          <w:sz w:val="16"/>
        </w:rPr>
        <w:t>(Harvey,</w:t>
      </w:r>
      <w:r w:rsidRPr="00031105">
        <w:rPr>
          <w:sz w:val="16"/>
        </w:rPr>
        <w:t xml:space="preserve"> </w:t>
      </w:r>
      <w:r w:rsidRPr="00996312">
        <w:rPr>
          <w:vanish/>
          <w:sz w:val="16"/>
        </w:rPr>
        <w:t>1981,</w:t>
      </w:r>
      <w:r w:rsidRPr="00031105">
        <w:rPr>
          <w:sz w:val="16"/>
        </w:rPr>
        <w:t xml:space="preserve"> </w:t>
      </w:r>
      <w:r w:rsidRPr="00996312">
        <w:rPr>
          <w:vanish/>
          <w:sz w:val="16"/>
        </w:rPr>
        <w:t>p.</w:t>
      </w:r>
      <w:r w:rsidRPr="00031105">
        <w:rPr>
          <w:sz w:val="16"/>
        </w:rPr>
        <w:t xml:space="preserve"> </w:t>
      </w:r>
      <w:r w:rsidRPr="00996312">
        <w:rPr>
          <w:vanish/>
          <w:sz w:val="16"/>
        </w:rPr>
        <w:t>8).</w:t>
      </w:r>
      <w:r w:rsidRPr="00031105">
        <w:rPr>
          <w:sz w:val="16"/>
        </w:rPr>
        <w:t xml:space="preserve"> </w:t>
      </w:r>
    </w:p>
    <w:p w14:paraId="076AEA24" w14:textId="77777777" w:rsidR="005D7438" w:rsidRPr="00996312" w:rsidRDefault="005D7438" w:rsidP="005D7438">
      <w:pPr>
        <w:rPr>
          <w:vanish/>
          <w:sz w:val="16"/>
        </w:rPr>
      </w:pPr>
      <w:r w:rsidRPr="00996312">
        <w:rPr>
          <w:vanish/>
          <w:sz w:val="16"/>
        </w:rPr>
        <w:t>Historically,</w:t>
      </w:r>
      <w:r w:rsidRPr="00031105">
        <w:rPr>
          <w:sz w:val="16"/>
        </w:rPr>
        <w:t xml:space="preserve"> </w:t>
      </w:r>
      <w:r w:rsidRPr="00893A5F">
        <w:rPr>
          <w:rStyle w:val="StyleUnderline"/>
          <w:highlight w:val="cyan"/>
        </w:rPr>
        <w:t>spatial fixes</w:t>
      </w:r>
      <w:r w:rsidRPr="00826AB4">
        <w:rPr>
          <w:rStyle w:val="StyleUnderline"/>
        </w:rPr>
        <w:t xml:space="preserve"> </w:t>
      </w:r>
      <w:r w:rsidRPr="00996312">
        <w:rPr>
          <w:rStyle w:val="StyleUnderline"/>
          <w:vanish/>
        </w:rPr>
        <w:t>have</w:t>
      </w:r>
      <w:r w:rsidRPr="00826AB4">
        <w:rPr>
          <w:rStyle w:val="StyleUnderline"/>
        </w:rPr>
        <w:t xml:space="preserve"> </w:t>
      </w:r>
      <w:r w:rsidRPr="00996312">
        <w:rPr>
          <w:rStyle w:val="StyleUnderline"/>
          <w:vanish/>
        </w:rPr>
        <w:t>played</w:t>
      </w:r>
      <w:r w:rsidRPr="00826AB4">
        <w:rPr>
          <w:rStyle w:val="StyleUnderline"/>
        </w:rPr>
        <w:t xml:space="preserve"> </w:t>
      </w:r>
      <w:r w:rsidRPr="00996312">
        <w:rPr>
          <w:rStyle w:val="StyleUnderline"/>
          <w:vanish/>
        </w:rPr>
        <w:t>an</w:t>
      </w:r>
      <w:r w:rsidRPr="00826AB4">
        <w:rPr>
          <w:rStyle w:val="StyleUnderline"/>
        </w:rPr>
        <w:t xml:space="preserve"> </w:t>
      </w:r>
      <w:r w:rsidRPr="00996312">
        <w:rPr>
          <w:rStyle w:val="StyleUnderline"/>
          <w:vanish/>
        </w:rPr>
        <w:t>important</w:t>
      </w:r>
      <w:r w:rsidRPr="00826AB4">
        <w:rPr>
          <w:rStyle w:val="StyleUnderline"/>
        </w:rPr>
        <w:t xml:space="preserve"> </w:t>
      </w:r>
      <w:r w:rsidRPr="00996312">
        <w:rPr>
          <w:rStyle w:val="StyleUnderline"/>
          <w:vanish/>
        </w:rPr>
        <w:t>role</w:t>
      </w:r>
      <w:r w:rsidRPr="00826AB4">
        <w:rPr>
          <w:rStyle w:val="StyleUnderline"/>
        </w:rPr>
        <w:t xml:space="preserve"> </w:t>
      </w:r>
      <w:r w:rsidRPr="00996312">
        <w:rPr>
          <w:rStyle w:val="StyleUnderline"/>
          <w:vanish/>
        </w:rPr>
        <w:t>in</w:t>
      </w:r>
      <w:r w:rsidRPr="00826AB4">
        <w:rPr>
          <w:rStyle w:val="StyleUnderline"/>
        </w:rPr>
        <w:t xml:space="preserve"> </w:t>
      </w:r>
      <w:r w:rsidRPr="00893A5F">
        <w:rPr>
          <w:rStyle w:val="Emphasis"/>
          <w:highlight w:val="cyan"/>
        </w:rPr>
        <w:t>conserving the capitalist system</w:t>
      </w:r>
      <w:r w:rsidRPr="00996312">
        <w:rPr>
          <w:vanish/>
          <w:sz w:val="16"/>
        </w:rPr>
        <w:t>.</w:t>
      </w:r>
      <w:r w:rsidRPr="00031105">
        <w:rPr>
          <w:sz w:val="16"/>
        </w:rPr>
        <w:t xml:space="preserve"> </w:t>
      </w:r>
      <w:r w:rsidRPr="00996312">
        <w:rPr>
          <w:vanish/>
          <w:sz w:val="16"/>
        </w:rPr>
        <w:t>As</w:t>
      </w:r>
      <w:r w:rsidRPr="00031105">
        <w:rPr>
          <w:sz w:val="16"/>
        </w:rPr>
        <w:t xml:space="preserve"> </w:t>
      </w:r>
      <w:r w:rsidRPr="00996312">
        <w:rPr>
          <w:vanish/>
          <w:sz w:val="16"/>
        </w:rPr>
        <w:t>Jessop</w:t>
      </w:r>
      <w:r w:rsidRPr="00031105">
        <w:rPr>
          <w:sz w:val="16"/>
        </w:rPr>
        <w:t xml:space="preserve"> </w:t>
      </w:r>
      <w:r w:rsidRPr="00996312">
        <w:rPr>
          <w:vanish/>
          <w:sz w:val="16"/>
        </w:rPr>
        <w:t>(2006,</w:t>
      </w:r>
      <w:r w:rsidRPr="00031105">
        <w:rPr>
          <w:sz w:val="16"/>
        </w:rPr>
        <w:t xml:space="preserve"> </w:t>
      </w:r>
      <w:r w:rsidRPr="00996312">
        <w:rPr>
          <w:vanish/>
          <w:sz w:val="16"/>
        </w:rPr>
        <w:t>p.</w:t>
      </w:r>
      <w:r w:rsidRPr="00031105">
        <w:rPr>
          <w:sz w:val="16"/>
        </w:rPr>
        <w:t xml:space="preserve"> </w:t>
      </w:r>
      <w:r w:rsidRPr="00996312">
        <w:rPr>
          <w:vanish/>
          <w:sz w:val="16"/>
        </w:rPr>
        <w:t>149)</w:t>
      </w:r>
      <w:r w:rsidRPr="00031105">
        <w:rPr>
          <w:sz w:val="16"/>
        </w:rPr>
        <w:t xml:space="preserve"> </w:t>
      </w:r>
      <w:r w:rsidRPr="00996312">
        <w:rPr>
          <w:vanish/>
          <w:sz w:val="16"/>
        </w:rPr>
        <w:t>points</w:t>
      </w:r>
      <w:r w:rsidRPr="00031105">
        <w:rPr>
          <w:sz w:val="16"/>
        </w:rPr>
        <w:t xml:space="preserve"> </w:t>
      </w:r>
      <w:r w:rsidRPr="00996312">
        <w:rPr>
          <w:vanish/>
          <w:sz w:val="16"/>
        </w:rPr>
        <w:t>out,</w:t>
      </w:r>
      <w:r w:rsidRPr="00031105">
        <w:rPr>
          <w:sz w:val="16"/>
        </w:rPr>
        <w:t xml:space="preserve"> </w:t>
      </w:r>
      <w:r w:rsidRPr="00996312">
        <w:rPr>
          <w:vanish/>
          <w:sz w:val="16"/>
        </w:rPr>
        <w:t>‘The</w:t>
      </w:r>
      <w:r w:rsidRPr="00031105">
        <w:rPr>
          <w:sz w:val="16"/>
        </w:rPr>
        <w:t xml:space="preserve"> </w:t>
      </w:r>
      <w:r w:rsidRPr="00996312">
        <w:rPr>
          <w:vanish/>
          <w:sz w:val="16"/>
        </w:rPr>
        <w:t>export</w:t>
      </w:r>
      <w:r w:rsidRPr="00031105">
        <w:rPr>
          <w:sz w:val="16"/>
        </w:rPr>
        <w:t xml:space="preserve"> </w:t>
      </w:r>
      <w:r w:rsidRPr="00996312">
        <w:rPr>
          <w:vanish/>
          <w:sz w:val="16"/>
        </w:rPr>
        <w:t>of</w:t>
      </w:r>
      <w:r w:rsidRPr="00031105">
        <w:rPr>
          <w:sz w:val="16"/>
        </w:rPr>
        <w:t xml:space="preserve"> </w:t>
      </w:r>
      <w:r w:rsidRPr="00996312">
        <w:rPr>
          <w:vanish/>
          <w:sz w:val="16"/>
        </w:rPr>
        <w:t>surplus</w:t>
      </w:r>
      <w:r w:rsidRPr="00031105">
        <w:rPr>
          <w:sz w:val="16"/>
        </w:rPr>
        <w:t xml:space="preserve"> </w:t>
      </w:r>
      <w:r w:rsidRPr="00996312">
        <w:rPr>
          <w:vanish/>
          <w:sz w:val="16"/>
        </w:rPr>
        <w:t>money</w:t>
      </w:r>
      <w:r w:rsidRPr="00031105">
        <w:rPr>
          <w:sz w:val="16"/>
        </w:rPr>
        <w:t xml:space="preserve"> </w:t>
      </w:r>
      <w:r w:rsidRPr="00996312">
        <w:rPr>
          <w:vanish/>
          <w:sz w:val="16"/>
        </w:rPr>
        <w:t>capital,</w:t>
      </w:r>
      <w:r w:rsidRPr="00031105">
        <w:rPr>
          <w:sz w:val="16"/>
        </w:rPr>
        <w:t xml:space="preserve"> </w:t>
      </w:r>
      <w:r w:rsidRPr="00996312">
        <w:rPr>
          <w:vanish/>
          <w:sz w:val="16"/>
        </w:rPr>
        <w:t>surplus</w:t>
      </w:r>
      <w:r w:rsidRPr="00031105">
        <w:rPr>
          <w:sz w:val="16"/>
        </w:rPr>
        <w:t xml:space="preserve"> </w:t>
      </w:r>
      <w:r w:rsidRPr="00996312">
        <w:rPr>
          <w:vanish/>
          <w:sz w:val="16"/>
        </w:rPr>
        <w:t>commodities,</w:t>
      </w:r>
      <w:r w:rsidRPr="00031105">
        <w:rPr>
          <w:sz w:val="16"/>
        </w:rPr>
        <w:t xml:space="preserve"> </w:t>
      </w:r>
      <w:r w:rsidRPr="00996312">
        <w:rPr>
          <w:vanish/>
          <w:sz w:val="16"/>
        </w:rPr>
        <w:t>and/or</w:t>
      </w:r>
      <w:r w:rsidRPr="00031105">
        <w:rPr>
          <w:sz w:val="16"/>
        </w:rPr>
        <w:t xml:space="preserve"> </w:t>
      </w:r>
      <w:r w:rsidRPr="00996312">
        <w:rPr>
          <w:vanish/>
          <w:sz w:val="16"/>
        </w:rPr>
        <w:t>surplus</w:t>
      </w:r>
      <w:r w:rsidRPr="00031105">
        <w:rPr>
          <w:sz w:val="16"/>
        </w:rPr>
        <w:t xml:space="preserve"> </w:t>
      </w:r>
      <w:r w:rsidRPr="00996312">
        <w:rPr>
          <w:vanish/>
          <w:sz w:val="16"/>
        </w:rPr>
        <w:t>labour-power</w:t>
      </w:r>
      <w:r w:rsidRPr="00031105">
        <w:rPr>
          <w:sz w:val="16"/>
        </w:rPr>
        <w:t xml:space="preserve"> </w:t>
      </w:r>
      <w:r w:rsidRPr="00996312">
        <w:rPr>
          <w:vanish/>
          <w:sz w:val="16"/>
        </w:rPr>
        <w:t>outside</w:t>
      </w:r>
      <w:r w:rsidRPr="00031105">
        <w:rPr>
          <w:sz w:val="16"/>
        </w:rPr>
        <w:t xml:space="preserve"> </w:t>
      </w:r>
      <w:r w:rsidRPr="00996312">
        <w:rPr>
          <w:vanish/>
          <w:sz w:val="16"/>
        </w:rPr>
        <w:t>the</w:t>
      </w:r>
      <w:r w:rsidRPr="00031105">
        <w:rPr>
          <w:sz w:val="16"/>
        </w:rPr>
        <w:t xml:space="preserve"> </w:t>
      </w:r>
      <w:r w:rsidRPr="00996312">
        <w:rPr>
          <w:vanish/>
          <w:sz w:val="16"/>
        </w:rPr>
        <w:t>space(s)</w:t>
      </w:r>
      <w:r w:rsidRPr="00031105">
        <w:rPr>
          <w:sz w:val="16"/>
        </w:rPr>
        <w:t xml:space="preserve"> </w:t>
      </w:r>
      <w:r w:rsidRPr="00996312">
        <w:rPr>
          <w:vanish/>
          <w:sz w:val="16"/>
        </w:rPr>
        <w:t>where</w:t>
      </w:r>
      <w:r w:rsidRPr="00031105">
        <w:rPr>
          <w:sz w:val="16"/>
        </w:rPr>
        <w:t xml:space="preserve"> </w:t>
      </w:r>
      <w:r w:rsidRPr="00996312">
        <w:rPr>
          <w:vanish/>
          <w:sz w:val="16"/>
        </w:rPr>
        <w:t>they</w:t>
      </w:r>
      <w:r w:rsidRPr="00031105">
        <w:rPr>
          <w:sz w:val="16"/>
        </w:rPr>
        <w:t xml:space="preserve"> </w:t>
      </w:r>
      <w:r w:rsidRPr="00996312">
        <w:rPr>
          <w:vanish/>
          <w:sz w:val="16"/>
        </w:rPr>
        <w:t>originate</w:t>
      </w:r>
      <w:r w:rsidRPr="00031105">
        <w:rPr>
          <w:sz w:val="16"/>
        </w:rPr>
        <w:t xml:space="preserve"> </w:t>
      </w:r>
      <w:r w:rsidRPr="00996312">
        <w:rPr>
          <w:vanish/>
          <w:sz w:val="16"/>
        </w:rPr>
        <w:t>enabled</w:t>
      </w:r>
      <w:r w:rsidRPr="00031105">
        <w:rPr>
          <w:sz w:val="16"/>
        </w:rPr>
        <w:t xml:space="preserve"> </w:t>
      </w:r>
      <w:r w:rsidRPr="00996312">
        <w:rPr>
          <w:vanish/>
          <w:sz w:val="16"/>
        </w:rPr>
        <w:t>capital</w:t>
      </w:r>
      <w:r w:rsidRPr="00031105">
        <w:rPr>
          <w:sz w:val="16"/>
        </w:rPr>
        <w:t xml:space="preserve"> </w:t>
      </w:r>
      <w:r w:rsidRPr="00996312">
        <w:rPr>
          <w:vanish/>
          <w:sz w:val="16"/>
        </w:rPr>
        <w:t>to</w:t>
      </w:r>
      <w:r w:rsidRPr="00031105">
        <w:rPr>
          <w:sz w:val="16"/>
        </w:rPr>
        <w:t xml:space="preserve"> </w:t>
      </w:r>
      <w:r w:rsidRPr="00996312">
        <w:rPr>
          <w:vanish/>
          <w:sz w:val="16"/>
        </w:rPr>
        <w:t>avoid,</w:t>
      </w:r>
      <w:r w:rsidRPr="00031105">
        <w:rPr>
          <w:sz w:val="16"/>
        </w:rPr>
        <w:t xml:space="preserve"> </w:t>
      </w:r>
      <w:r w:rsidRPr="00996312">
        <w:rPr>
          <w:vanish/>
          <w:sz w:val="16"/>
        </w:rPr>
        <w:t>at</w:t>
      </w:r>
      <w:r w:rsidRPr="00031105">
        <w:rPr>
          <w:sz w:val="16"/>
        </w:rPr>
        <w:t xml:space="preserve"> </w:t>
      </w:r>
      <w:r w:rsidRPr="00996312">
        <w:rPr>
          <w:vanish/>
          <w:sz w:val="16"/>
        </w:rPr>
        <w:t>least</w:t>
      </w:r>
      <w:r w:rsidRPr="00031105">
        <w:rPr>
          <w:sz w:val="16"/>
        </w:rPr>
        <w:t xml:space="preserve"> </w:t>
      </w:r>
      <w:r w:rsidRPr="00996312">
        <w:rPr>
          <w:vanish/>
          <w:sz w:val="16"/>
        </w:rPr>
        <w:t>for</w:t>
      </w:r>
      <w:r w:rsidRPr="00031105">
        <w:rPr>
          <w:sz w:val="16"/>
        </w:rPr>
        <w:t xml:space="preserve"> </w:t>
      </w:r>
      <w:r w:rsidRPr="00996312">
        <w:rPr>
          <w:vanish/>
          <w:sz w:val="16"/>
        </w:rPr>
        <w:t>a</w:t>
      </w:r>
      <w:r w:rsidRPr="00031105">
        <w:rPr>
          <w:sz w:val="16"/>
        </w:rPr>
        <w:t xml:space="preserve"> </w:t>
      </w:r>
      <w:r w:rsidRPr="00996312">
        <w:rPr>
          <w:vanish/>
          <w:sz w:val="16"/>
        </w:rPr>
        <w:t>period,</w:t>
      </w:r>
      <w:r w:rsidRPr="00031105">
        <w:rPr>
          <w:sz w:val="16"/>
        </w:rPr>
        <w:t xml:space="preserve"> </w:t>
      </w:r>
      <w:r w:rsidRPr="00996312">
        <w:rPr>
          <w:vanish/>
          <w:sz w:val="16"/>
        </w:rPr>
        <w:t>the</w:t>
      </w:r>
      <w:r w:rsidRPr="00031105">
        <w:rPr>
          <w:sz w:val="16"/>
        </w:rPr>
        <w:t xml:space="preserve"> </w:t>
      </w:r>
      <w:r w:rsidRPr="00996312">
        <w:rPr>
          <w:vanish/>
          <w:sz w:val="16"/>
        </w:rPr>
        <w:t>threat</w:t>
      </w:r>
      <w:r w:rsidRPr="00031105">
        <w:rPr>
          <w:sz w:val="16"/>
        </w:rPr>
        <w:t xml:space="preserve"> </w:t>
      </w:r>
      <w:r w:rsidRPr="00996312">
        <w:rPr>
          <w:vanish/>
          <w:sz w:val="16"/>
        </w:rPr>
        <w:t>of</w:t>
      </w:r>
      <w:r w:rsidRPr="00031105">
        <w:rPr>
          <w:sz w:val="16"/>
        </w:rPr>
        <w:t xml:space="preserve"> </w:t>
      </w:r>
      <w:r w:rsidRPr="00996312">
        <w:rPr>
          <w:vanish/>
          <w:sz w:val="16"/>
        </w:rPr>
        <w:t>devaluation'.</w:t>
      </w:r>
      <w:r w:rsidRPr="00031105">
        <w:rPr>
          <w:sz w:val="16"/>
        </w:rPr>
        <w:t xml:space="preserve"> </w:t>
      </w:r>
      <w:r w:rsidRPr="00996312">
        <w:rPr>
          <w:vanish/>
          <w:sz w:val="16"/>
        </w:rPr>
        <w:t>But</w:t>
      </w:r>
      <w:r w:rsidRPr="00031105">
        <w:rPr>
          <w:sz w:val="16"/>
        </w:rPr>
        <w:t xml:space="preserve"> </w:t>
      </w:r>
      <w:r w:rsidRPr="00996312">
        <w:rPr>
          <w:vanish/>
          <w:sz w:val="16"/>
        </w:rPr>
        <w:t>these</w:t>
      </w:r>
      <w:r w:rsidRPr="00031105">
        <w:rPr>
          <w:sz w:val="16"/>
        </w:rPr>
        <w:t xml:space="preserve"> </w:t>
      </w:r>
      <w:r w:rsidRPr="00996312">
        <w:rPr>
          <w:vanish/>
          <w:sz w:val="16"/>
        </w:rPr>
        <w:t>new</w:t>
      </w:r>
      <w:r w:rsidRPr="00031105">
        <w:rPr>
          <w:sz w:val="16"/>
        </w:rPr>
        <w:t xml:space="preserve"> </w:t>
      </w:r>
      <w:r w:rsidRPr="00996312">
        <w:rPr>
          <w:vanish/>
          <w:sz w:val="16"/>
        </w:rPr>
        <w:t>spaces</w:t>
      </w:r>
      <w:r w:rsidRPr="00031105">
        <w:rPr>
          <w:sz w:val="16"/>
        </w:rPr>
        <w:t xml:space="preserve"> </w:t>
      </w:r>
      <w:r w:rsidRPr="00996312">
        <w:rPr>
          <w:vanish/>
          <w:sz w:val="16"/>
        </w:rPr>
        <w:t>for</w:t>
      </w:r>
      <w:r w:rsidRPr="00031105">
        <w:rPr>
          <w:sz w:val="16"/>
        </w:rPr>
        <w:t xml:space="preserve"> </w:t>
      </w:r>
      <w:r w:rsidRPr="00996312">
        <w:rPr>
          <w:vanish/>
          <w:sz w:val="16"/>
        </w:rPr>
        <w:t>capital</w:t>
      </w:r>
      <w:r w:rsidRPr="00031105">
        <w:rPr>
          <w:sz w:val="16"/>
        </w:rPr>
        <w:t xml:space="preserve"> </w:t>
      </w:r>
      <w:r w:rsidRPr="00996312">
        <w:rPr>
          <w:vanish/>
          <w:sz w:val="16"/>
        </w:rPr>
        <w:t>are</w:t>
      </w:r>
      <w:r w:rsidRPr="00031105">
        <w:rPr>
          <w:sz w:val="16"/>
        </w:rPr>
        <w:t xml:space="preserve"> </w:t>
      </w:r>
      <w:r w:rsidRPr="00996312">
        <w:rPr>
          <w:vanish/>
          <w:sz w:val="16"/>
        </w:rPr>
        <w:t>not</w:t>
      </w:r>
      <w:r w:rsidRPr="00031105">
        <w:rPr>
          <w:sz w:val="16"/>
        </w:rPr>
        <w:t xml:space="preserve"> </w:t>
      </w:r>
      <w:r w:rsidRPr="00996312">
        <w:rPr>
          <w:vanish/>
          <w:sz w:val="16"/>
        </w:rPr>
        <w:t>necessarily</w:t>
      </w:r>
      <w:r w:rsidRPr="00031105">
        <w:rPr>
          <w:sz w:val="16"/>
        </w:rPr>
        <w:t xml:space="preserve"> </w:t>
      </w:r>
      <w:r w:rsidRPr="00996312">
        <w:rPr>
          <w:vanish/>
          <w:sz w:val="16"/>
        </w:rPr>
        <w:t>limited</w:t>
      </w:r>
      <w:r w:rsidRPr="00031105">
        <w:rPr>
          <w:sz w:val="16"/>
        </w:rPr>
        <w:t xml:space="preserve"> </w:t>
      </w:r>
      <w:r w:rsidRPr="00996312">
        <w:rPr>
          <w:vanish/>
          <w:sz w:val="16"/>
        </w:rPr>
        <w:t>to</w:t>
      </w:r>
      <w:r w:rsidRPr="00031105">
        <w:rPr>
          <w:sz w:val="16"/>
        </w:rPr>
        <w:t xml:space="preserve"> </w:t>
      </w:r>
      <w:r w:rsidRPr="00996312">
        <w:rPr>
          <w:vanish/>
          <w:sz w:val="16"/>
        </w:rPr>
        <w:t>physical</w:t>
      </w:r>
      <w:r w:rsidRPr="00031105">
        <w:rPr>
          <w:sz w:val="16"/>
        </w:rPr>
        <w:t xml:space="preserve"> </w:t>
      </w:r>
      <w:r w:rsidRPr="00996312">
        <w:rPr>
          <w:vanish/>
          <w:sz w:val="16"/>
        </w:rPr>
        <w:t>terrains,</w:t>
      </w:r>
      <w:r w:rsidRPr="00031105">
        <w:rPr>
          <w:sz w:val="16"/>
        </w:rPr>
        <w:t xml:space="preserve"> </w:t>
      </w:r>
      <w:r w:rsidRPr="00996312">
        <w:rPr>
          <w:vanish/>
          <w:sz w:val="16"/>
        </w:rPr>
        <w:t>as</w:t>
      </w:r>
      <w:r w:rsidRPr="00031105">
        <w:rPr>
          <w:sz w:val="16"/>
        </w:rPr>
        <w:t xml:space="preserve"> </w:t>
      </w:r>
      <w:r w:rsidRPr="00996312">
        <w:rPr>
          <w:vanish/>
          <w:sz w:val="16"/>
        </w:rPr>
        <w:t>with</w:t>
      </w:r>
      <w:r w:rsidRPr="00031105">
        <w:rPr>
          <w:sz w:val="16"/>
        </w:rPr>
        <w:t xml:space="preserve"> </w:t>
      </w:r>
      <w:r w:rsidRPr="00996312">
        <w:rPr>
          <w:vanish/>
          <w:sz w:val="16"/>
        </w:rPr>
        <w:t>colonial</w:t>
      </w:r>
      <w:r w:rsidRPr="00031105">
        <w:rPr>
          <w:sz w:val="16"/>
        </w:rPr>
        <w:t xml:space="preserve"> </w:t>
      </w:r>
      <w:r w:rsidRPr="00996312">
        <w:rPr>
          <w:vanish/>
          <w:sz w:val="16"/>
        </w:rPr>
        <w:t>expansion</w:t>
      </w:r>
      <w:r w:rsidRPr="00031105">
        <w:rPr>
          <w:sz w:val="16"/>
        </w:rPr>
        <w:t xml:space="preserve"> </w:t>
      </w:r>
      <w:r w:rsidRPr="00996312">
        <w:rPr>
          <w:vanish/>
          <w:sz w:val="16"/>
        </w:rPr>
        <w:t>in</w:t>
      </w:r>
      <w:r w:rsidRPr="00031105">
        <w:rPr>
          <w:sz w:val="16"/>
        </w:rPr>
        <w:t xml:space="preserve"> </w:t>
      </w:r>
      <w:r w:rsidRPr="00996312">
        <w:rPr>
          <w:vanish/>
          <w:sz w:val="16"/>
        </w:rPr>
        <w:t>the</w:t>
      </w:r>
      <w:r w:rsidRPr="00031105">
        <w:rPr>
          <w:sz w:val="16"/>
        </w:rPr>
        <w:t xml:space="preserve"> </w:t>
      </w:r>
      <w:r w:rsidRPr="00996312">
        <w:rPr>
          <w:vanish/>
          <w:sz w:val="16"/>
        </w:rPr>
        <w:t>nineteenth</w:t>
      </w:r>
      <w:r w:rsidRPr="00031105">
        <w:rPr>
          <w:sz w:val="16"/>
        </w:rPr>
        <w:t xml:space="preserve"> </w:t>
      </w:r>
      <w:r w:rsidRPr="00996312">
        <w:rPr>
          <w:vanish/>
          <w:sz w:val="16"/>
        </w:rPr>
        <w:t>century;</w:t>
      </w:r>
      <w:r w:rsidRPr="00031105">
        <w:rPr>
          <w:sz w:val="16"/>
        </w:rPr>
        <w:t xml:space="preserve"> </w:t>
      </w:r>
      <w:r w:rsidRPr="00996312">
        <w:rPr>
          <w:vanish/>
          <w:sz w:val="16"/>
        </w:rPr>
        <w:t>as</w:t>
      </w:r>
      <w:r w:rsidRPr="00031105">
        <w:rPr>
          <w:sz w:val="16"/>
        </w:rPr>
        <w:t xml:space="preserve"> </w:t>
      </w:r>
      <w:r w:rsidRPr="00996312">
        <w:rPr>
          <w:vanish/>
          <w:sz w:val="16"/>
        </w:rPr>
        <w:t>Greene</w:t>
      </w:r>
      <w:r w:rsidRPr="00031105">
        <w:rPr>
          <w:sz w:val="16"/>
        </w:rPr>
        <w:t xml:space="preserve"> </w:t>
      </w:r>
      <w:r w:rsidRPr="00996312">
        <w:rPr>
          <w:vanish/>
          <w:sz w:val="16"/>
        </w:rPr>
        <w:t>and</w:t>
      </w:r>
      <w:r w:rsidRPr="00031105">
        <w:rPr>
          <w:sz w:val="16"/>
        </w:rPr>
        <w:t xml:space="preserve"> </w:t>
      </w:r>
      <w:r w:rsidRPr="00996312">
        <w:rPr>
          <w:vanish/>
          <w:sz w:val="16"/>
        </w:rPr>
        <w:t>Joseph</w:t>
      </w:r>
      <w:r w:rsidRPr="00031105">
        <w:rPr>
          <w:sz w:val="16"/>
        </w:rPr>
        <w:t xml:space="preserve"> </w:t>
      </w:r>
      <w:r w:rsidRPr="00996312">
        <w:rPr>
          <w:vanish/>
          <w:sz w:val="16"/>
        </w:rPr>
        <w:t>(2015)</w:t>
      </w:r>
      <w:r w:rsidRPr="00031105">
        <w:rPr>
          <w:sz w:val="16"/>
        </w:rPr>
        <w:t xml:space="preserve"> </w:t>
      </w:r>
      <w:r w:rsidRPr="00996312">
        <w:rPr>
          <w:vanish/>
          <w:sz w:val="16"/>
        </w:rPr>
        <w:t>note,</w:t>
      </w:r>
      <w:r w:rsidRPr="00031105">
        <w:rPr>
          <w:sz w:val="16"/>
        </w:rPr>
        <w:t xml:space="preserve"> </w:t>
      </w:r>
      <w:r w:rsidRPr="00996312">
        <w:rPr>
          <w:rStyle w:val="StyleUnderline"/>
          <w:vanish/>
        </w:rPr>
        <w:t>various</w:t>
      </w:r>
      <w:r w:rsidRPr="00826AB4">
        <w:rPr>
          <w:rStyle w:val="StyleUnderline"/>
        </w:rPr>
        <w:t xml:space="preserve"> </w:t>
      </w:r>
      <w:r w:rsidRPr="00996312">
        <w:rPr>
          <w:rStyle w:val="StyleUnderline"/>
          <w:vanish/>
        </w:rPr>
        <w:t>digital</w:t>
      </w:r>
      <w:r w:rsidRPr="00826AB4">
        <w:rPr>
          <w:rStyle w:val="StyleUnderline"/>
        </w:rPr>
        <w:t xml:space="preserve"> </w:t>
      </w:r>
      <w:r w:rsidRPr="00996312">
        <w:rPr>
          <w:rStyle w:val="StyleUnderline"/>
          <w:vanish/>
        </w:rPr>
        <w:t>spaces</w:t>
      </w:r>
      <w:r w:rsidRPr="00996312">
        <w:rPr>
          <w:vanish/>
          <w:sz w:val="16"/>
        </w:rPr>
        <w:t>,</w:t>
      </w:r>
      <w:r w:rsidRPr="00031105">
        <w:rPr>
          <w:sz w:val="16"/>
        </w:rPr>
        <w:t xml:space="preserve"> </w:t>
      </w:r>
      <w:r w:rsidRPr="00996312">
        <w:rPr>
          <w:rStyle w:val="StyleUnderline"/>
          <w:vanish/>
        </w:rPr>
        <w:t>such</w:t>
      </w:r>
      <w:r w:rsidRPr="00826AB4">
        <w:rPr>
          <w:rStyle w:val="StyleUnderline"/>
        </w:rPr>
        <w:t xml:space="preserve"> </w:t>
      </w:r>
      <w:r w:rsidRPr="00996312">
        <w:rPr>
          <w:rStyle w:val="StyleUnderline"/>
          <w:vanish/>
        </w:rPr>
        <w:t>as</w:t>
      </w:r>
      <w:r w:rsidRPr="00826AB4">
        <w:rPr>
          <w:rStyle w:val="StyleUnderline"/>
        </w:rPr>
        <w:t xml:space="preserve"> </w:t>
      </w:r>
      <w:r w:rsidRPr="00996312">
        <w:rPr>
          <w:rStyle w:val="StyleUnderline"/>
          <w:vanish/>
        </w:rPr>
        <w:t>the</w:t>
      </w:r>
      <w:r w:rsidRPr="00826AB4">
        <w:rPr>
          <w:rStyle w:val="StyleUnderline"/>
        </w:rPr>
        <w:t xml:space="preserve"> </w:t>
      </w:r>
      <w:r w:rsidRPr="00996312">
        <w:rPr>
          <w:rStyle w:val="StyleUnderline"/>
          <w:vanish/>
        </w:rPr>
        <w:t>Internet</w:t>
      </w:r>
      <w:r w:rsidRPr="00996312">
        <w:rPr>
          <w:vanish/>
          <w:sz w:val="16"/>
        </w:rPr>
        <w:t>,</w:t>
      </w:r>
      <w:r w:rsidRPr="00031105">
        <w:rPr>
          <w:sz w:val="16"/>
        </w:rPr>
        <w:t xml:space="preserve"> </w:t>
      </w:r>
      <w:r w:rsidRPr="00996312">
        <w:rPr>
          <w:rStyle w:val="StyleUnderline"/>
          <w:vanish/>
        </w:rPr>
        <w:t>can</w:t>
      </w:r>
      <w:r w:rsidRPr="00826AB4">
        <w:rPr>
          <w:rStyle w:val="StyleUnderline"/>
        </w:rPr>
        <w:t xml:space="preserve"> </w:t>
      </w:r>
      <w:r w:rsidRPr="00996312">
        <w:rPr>
          <w:rStyle w:val="StyleUnderline"/>
          <w:vanish/>
        </w:rPr>
        <w:t>also</w:t>
      </w:r>
      <w:r w:rsidRPr="00826AB4">
        <w:rPr>
          <w:rStyle w:val="StyleUnderline"/>
        </w:rPr>
        <w:t xml:space="preserve"> </w:t>
      </w:r>
      <w:r w:rsidRPr="00996312">
        <w:rPr>
          <w:rStyle w:val="StyleUnderline"/>
          <w:vanish/>
        </w:rPr>
        <w:t>be</w:t>
      </w:r>
      <w:r w:rsidRPr="00826AB4">
        <w:rPr>
          <w:rStyle w:val="StyleUnderline"/>
        </w:rPr>
        <w:t xml:space="preserve"> </w:t>
      </w:r>
      <w:r w:rsidRPr="00996312">
        <w:rPr>
          <w:rStyle w:val="StyleUnderline"/>
          <w:vanish/>
        </w:rPr>
        <w:t>considered</w:t>
      </w:r>
      <w:r w:rsidRPr="00826AB4">
        <w:rPr>
          <w:rStyle w:val="StyleUnderline"/>
        </w:rPr>
        <w:t xml:space="preserve"> </w:t>
      </w:r>
      <w:r w:rsidRPr="00996312">
        <w:rPr>
          <w:rStyle w:val="StyleUnderline"/>
          <w:vanish/>
        </w:rPr>
        <w:t>as</w:t>
      </w:r>
      <w:r w:rsidRPr="00826AB4">
        <w:rPr>
          <w:rStyle w:val="StyleUnderline"/>
        </w:rPr>
        <w:t xml:space="preserve"> </w:t>
      </w:r>
      <w:r w:rsidRPr="00996312">
        <w:rPr>
          <w:rStyle w:val="StyleUnderline"/>
          <w:vanish/>
        </w:rPr>
        <w:t>spatial</w:t>
      </w:r>
      <w:r w:rsidRPr="00826AB4">
        <w:rPr>
          <w:rStyle w:val="StyleUnderline"/>
        </w:rPr>
        <w:t xml:space="preserve"> </w:t>
      </w:r>
      <w:r w:rsidRPr="00996312">
        <w:rPr>
          <w:rStyle w:val="StyleUnderline"/>
          <w:vanish/>
        </w:rPr>
        <w:t>fixes</w:t>
      </w:r>
      <w:r w:rsidRPr="00996312">
        <w:rPr>
          <w:vanish/>
          <w:sz w:val="16"/>
        </w:rPr>
        <w:t>:</w:t>
      </w:r>
      <w:r w:rsidRPr="00031105">
        <w:rPr>
          <w:sz w:val="16"/>
        </w:rPr>
        <w:t xml:space="preserve"> </w:t>
      </w:r>
      <w:r w:rsidRPr="00996312">
        <w:rPr>
          <w:rStyle w:val="StyleUnderline"/>
          <w:vanish/>
        </w:rPr>
        <w:t>the</w:t>
      </w:r>
      <w:r w:rsidRPr="00826AB4">
        <w:rPr>
          <w:rStyle w:val="StyleUnderline"/>
        </w:rPr>
        <w:t xml:space="preserve"> </w:t>
      </w:r>
      <w:r w:rsidRPr="00996312">
        <w:rPr>
          <w:rStyle w:val="StyleUnderline"/>
          <w:vanish/>
        </w:rPr>
        <w:t>Web</w:t>
      </w:r>
      <w:r w:rsidRPr="00826AB4">
        <w:rPr>
          <w:rStyle w:val="StyleUnderline"/>
        </w:rPr>
        <w:t xml:space="preserve"> </w:t>
      </w:r>
      <w:r w:rsidRPr="00996312">
        <w:rPr>
          <w:rStyle w:val="StyleUnderline"/>
          <w:vanish/>
        </w:rPr>
        <w:t>absorbs</w:t>
      </w:r>
      <w:r w:rsidRPr="00826AB4">
        <w:rPr>
          <w:rStyle w:val="StyleUnderline"/>
        </w:rPr>
        <w:t xml:space="preserve"> </w:t>
      </w:r>
      <w:r w:rsidRPr="00996312">
        <w:rPr>
          <w:rStyle w:val="StyleUnderline"/>
          <w:vanish/>
        </w:rPr>
        <w:t>overaccumulated</w:t>
      </w:r>
      <w:r w:rsidRPr="00826AB4">
        <w:rPr>
          <w:rStyle w:val="StyleUnderline"/>
        </w:rPr>
        <w:t xml:space="preserve"> </w:t>
      </w:r>
      <w:r w:rsidRPr="00996312">
        <w:rPr>
          <w:rStyle w:val="StyleUnderline"/>
          <w:vanish/>
        </w:rPr>
        <w:t>capital</w:t>
      </w:r>
      <w:r w:rsidRPr="00996312">
        <w:rPr>
          <w:vanish/>
          <w:sz w:val="16"/>
        </w:rPr>
        <w:t>,</w:t>
      </w:r>
      <w:r w:rsidRPr="00031105">
        <w:rPr>
          <w:sz w:val="16"/>
        </w:rPr>
        <w:t xml:space="preserve"> </w:t>
      </w:r>
      <w:r w:rsidRPr="00996312">
        <w:rPr>
          <w:rStyle w:val="StyleUnderline"/>
          <w:vanish/>
        </w:rPr>
        <w:t>heightens</w:t>
      </w:r>
      <w:r w:rsidRPr="00826AB4">
        <w:rPr>
          <w:rStyle w:val="StyleUnderline"/>
        </w:rPr>
        <w:t xml:space="preserve"> </w:t>
      </w:r>
      <w:r w:rsidRPr="00996312">
        <w:rPr>
          <w:rStyle w:val="StyleUnderline"/>
          <w:vanish/>
        </w:rPr>
        <w:t>consumption</w:t>
      </w:r>
      <w:r w:rsidRPr="00826AB4">
        <w:rPr>
          <w:rStyle w:val="StyleUnderline"/>
        </w:rPr>
        <w:t xml:space="preserve"> </w:t>
      </w:r>
      <w:r w:rsidRPr="00996312">
        <w:rPr>
          <w:rStyle w:val="StyleUnderline"/>
          <w:vanish/>
        </w:rPr>
        <w:t>of</w:t>
      </w:r>
      <w:r w:rsidRPr="00826AB4">
        <w:rPr>
          <w:rStyle w:val="StyleUnderline"/>
        </w:rPr>
        <w:t xml:space="preserve"> </w:t>
      </w:r>
      <w:r w:rsidRPr="00996312">
        <w:rPr>
          <w:rStyle w:val="StyleUnderline"/>
          <w:vanish/>
        </w:rPr>
        <w:t>virtual</w:t>
      </w:r>
      <w:r w:rsidRPr="00826AB4">
        <w:rPr>
          <w:rStyle w:val="StyleUnderline"/>
        </w:rPr>
        <w:t xml:space="preserve"> </w:t>
      </w:r>
      <w:r w:rsidRPr="00996312">
        <w:rPr>
          <w:rStyle w:val="StyleUnderline"/>
          <w:vanish/>
        </w:rPr>
        <w:t>and</w:t>
      </w:r>
      <w:r w:rsidRPr="00826AB4">
        <w:rPr>
          <w:rStyle w:val="StyleUnderline"/>
        </w:rPr>
        <w:t xml:space="preserve"> </w:t>
      </w:r>
      <w:r w:rsidRPr="00996312">
        <w:rPr>
          <w:rStyle w:val="StyleUnderline"/>
          <w:vanish/>
        </w:rPr>
        <w:t>physical</w:t>
      </w:r>
      <w:r w:rsidRPr="00826AB4">
        <w:rPr>
          <w:rStyle w:val="StyleUnderline"/>
        </w:rPr>
        <w:t xml:space="preserve"> </w:t>
      </w:r>
      <w:r w:rsidRPr="00996312">
        <w:rPr>
          <w:rStyle w:val="StyleUnderline"/>
          <w:vanish/>
        </w:rPr>
        <w:t>goods</w:t>
      </w:r>
      <w:r w:rsidRPr="00996312">
        <w:rPr>
          <w:vanish/>
          <w:sz w:val="16"/>
        </w:rPr>
        <w:t>,</w:t>
      </w:r>
      <w:r w:rsidRPr="00031105">
        <w:rPr>
          <w:sz w:val="16"/>
        </w:rPr>
        <w:t xml:space="preserve"> </w:t>
      </w:r>
      <w:r w:rsidRPr="00996312">
        <w:rPr>
          <w:rStyle w:val="StyleUnderline"/>
          <w:vanish/>
        </w:rPr>
        <w:t>and</w:t>
      </w:r>
      <w:r w:rsidRPr="00826AB4">
        <w:rPr>
          <w:rStyle w:val="StyleUnderline"/>
        </w:rPr>
        <w:t xml:space="preserve"> </w:t>
      </w:r>
      <w:r w:rsidRPr="00996312">
        <w:rPr>
          <w:rStyle w:val="StyleUnderline"/>
          <w:vanish/>
        </w:rPr>
        <w:t>makes</w:t>
      </w:r>
      <w:r w:rsidRPr="00826AB4">
        <w:rPr>
          <w:rStyle w:val="StyleUnderline"/>
        </w:rPr>
        <w:t xml:space="preserve"> </w:t>
      </w:r>
      <w:r w:rsidRPr="00996312">
        <w:rPr>
          <w:rStyle w:val="StyleUnderline"/>
          <w:vanish/>
        </w:rPr>
        <w:t>inexpensive</w:t>
      </w:r>
      <w:r w:rsidRPr="00996312">
        <w:rPr>
          <w:vanish/>
          <w:sz w:val="16"/>
        </w:rPr>
        <w:t>,</w:t>
      </w:r>
      <w:r w:rsidRPr="00031105">
        <w:rPr>
          <w:sz w:val="16"/>
        </w:rPr>
        <w:t xml:space="preserve"> </w:t>
      </w:r>
      <w:r w:rsidRPr="00996312">
        <w:rPr>
          <w:rStyle w:val="StyleUnderline"/>
          <w:vanish/>
        </w:rPr>
        <w:t>flexible</w:t>
      </w:r>
      <w:r w:rsidRPr="00826AB4">
        <w:rPr>
          <w:rStyle w:val="StyleUnderline"/>
        </w:rPr>
        <w:t xml:space="preserve"> </w:t>
      </w:r>
      <w:r w:rsidRPr="00996312">
        <w:rPr>
          <w:rStyle w:val="StyleUnderline"/>
          <w:vanish/>
        </w:rPr>
        <w:t>sources</w:t>
      </w:r>
      <w:r w:rsidRPr="00826AB4">
        <w:rPr>
          <w:rStyle w:val="StyleUnderline"/>
        </w:rPr>
        <w:t xml:space="preserve"> </w:t>
      </w:r>
      <w:r w:rsidRPr="00996312">
        <w:rPr>
          <w:rStyle w:val="StyleUnderline"/>
          <w:vanish/>
        </w:rPr>
        <w:t>of</w:t>
      </w:r>
      <w:r w:rsidRPr="00826AB4">
        <w:rPr>
          <w:rStyle w:val="StyleUnderline"/>
        </w:rPr>
        <w:t xml:space="preserve"> </w:t>
      </w:r>
      <w:r w:rsidRPr="00996312">
        <w:rPr>
          <w:rStyle w:val="StyleUnderline"/>
          <w:vanish/>
        </w:rPr>
        <w:t>labor</w:t>
      </w:r>
      <w:r w:rsidRPr="00826AB4">
        <w:rPr>
          <w:rStyle w:val="StyleUnderline"/>
        </w:rPr>
        <w:t xml:space="preserve"> </w:t>
      </w:r>
      <w:r w:rsidRPr="00996312">
        <w:rPr>
          <w:rStyle w:val="StyleUnderline"/>
          <w:vanish/>
        </w:rPr>
        <w:t>available</w:t>
      </w:r>
      <w:r w:rsidRPr="00826AB4">
        <w:rPr>
          <w:rStyle w:val="StyleUnderline"/>
        </w:rPr>
        <w:t xml:space="preserve"> </w:t>
      </w:r>
      <w:r w:rsidRPr="00996312">
        <w:rPr>
          <w:rStyle w:val="StyleUnderline"/>
          <w:vanish/>
        </w:rPr>
        <w:t>to</w:t>
      </w:r>
      <w:r w:rsidRPr="00826AB4">
        <w:rPr>
          <w:rStyle w:val="StyleUnderline"/>
        </w:rPr>
        <w:t xml:space="preserve"> </w:t>
      </w:r>
      <w:r w:rsidRPr="00996312">
        <w:rPr>
          <w:rStyle w:val="StyleUnderline"/>
          <w:vanish/>
        </w:rPr>
        <w:t>employers</w:t>
      </w:r>
      <w:r w:rsidRPr="00996312">
        <w:rPr>
          <w:vanish/>
          <w:sz w:val="16"/>
        </w:rPr>
        <w:t>.</w:t>
      </w:r>
      <w:r w:rsidRPr="00031105">
        <w:rPr>
          <w:sz w:val="16"/>
        </w:rPr>
        <w:t xml:space="preserve"> </w:t>
      </w:r>
      <w:r w:rsidRPr="00996312">
        <w:rPr>
          <w:vanish/>
          <w:sz w:val="16"/>
        </w:rPr>
        <w:t>Greene</w:t>
      </w:r>
      <w:r w:rsidRPr="00031105">
        <w:rPr>
          <w:sz w:val="16"/>
        </w:rPr>
        <w:t xml:space="preserve"> </w:t>
      </w:r>
      <w:r w:rsidRPr="00996312">
        <w:rPr>
          <w:vanish/>
          <w:sz w:val="16"/>
        </w:rPr>
        <w:t>and</w:t>
      </w:r>
      <w:r w:rsidRPr="00031105">
        <w:rPr>
          <w:sz w:val="16"/>
        </w:rPr>
        <w:t xml:space="preserve"> </w:t>
      </w:r>
      <w:r w:rsidRPr="00996312">
        <w:rPr>
          <w:vanish/>
          <w:sz w:val="16"/>
        </w:rPr>
        <w:t>Joseph</w:t>
      </w:r>
      <w:r w:rsidRPr="00031105">
        <w:rPr>
          <w:sz w:val="16"/>
        </w:rPr>
        <w:t xml:space="preserve"> </w:t>
      </w:r>
      <w:r w:rsidRPr="00996312">
        <w:rPr>
          <w:vanish/>
          <w:sz w:val="16"/>
        </w:rPr>
        <w:t>offer</w:t>
      </w:r>
      <w:r w:rsidRPr="00031105">
        <w:rPr>
          <w:sz w:val="16"/>
        </w:rPr>
        <w:t xml:space="preserve"> </w:t>
      </w:r>
      <w:r w:rsidRPr="00996312">
        <w:rPr>
          <w:vanish/>
          <w:sz w:val="16"/>
        </w:rPr>
        <w:t>the</w:t>
      </w:r>
      <w:r w:rsidRPr="00031105">
        <w:rPr>
          <w:sz w:val="16"/>
        </w:rPr>
        <w:t xml:space="preserve"> </w:t>
      </w:r>
      <w:r w:rsidRPr="00996312">
        <w:rPr>
          <w:vanish/>
          <w:sz w:val="16"/>
        </w:rPr>
        <w:t>example</w:t>
      </w:r>
      <w:r w:rsidRPr="00031105">
        <w:rPr>
          <w:sz w:val="16"/>
        </w:rPr>
        <w:t xml:space="preserve"> </w:t>
      </w:r>
      <w:r w:rsidRPr="00996312">
        <w:rPr>
          <w:vanish/>
          <w:sz w:val="16"/>
        </w:rPr>
        <w:t>of</w:t>
      </w:r>
      <w:r w:rsidRPr="00031105">
        <w:rPr>
          <w:sz w:val="16"/>
        </w:rPr>
        <w:t xml:space="preserve"> </w:t>
      </w:r>
      <w:r w:rsidRPr="00996312">
        <w:rPr>
          <w:vanish/>
          <w:sz w:val="16"/>
        </w:rPr>
        <w:t>online</w:t>
      </w:r>
      <w:r w:rsidRPr="00031105">
        <w:rPr>
          <w:sz w:val="16"/>
        </w:rPr>
        <w:t xml:space="preserve"> </w:t>
      </w:r>
      <w:r w:rsidRPr="00996312">
        <w:rPr>
          <w:vanish/>
          <w:sz w:val="16"/>
        </w:rPr>
        <w:t>high-speed</w:t>
      </w:r>
      <w:r w:rsidRPr="00031105">
        <w:rPr>
          <w:sz w:val="16"/>
        </w:rPr>
        <w:t xml:space="preserve"> </w:t>
      </w:r>
      <w:r w:rsidRPr="00996312">
        <w:rPr>
          <w:vanish/>
          <w:sz w:val="16"/>
        </w:rPr>
        <w:t>frequency</w:t>
      </w:r>
      <w:r w:rsidRPr="00031105">
        <w:rPr>
          <w:sz w:val="16"/>
        </w:rPr>
        <w:t xml:space="preserve"> </w:t>
      </w:r>
      <w:r w:rsidRPr="00996312">
        <w:rPr>
          <w:vanish/>
          <w:sz w:val="16"/>
        </w:rPr>
        <w:t>trading</w:t>
      </w:r>
      <w:r w:rsidRPr="00031105">
        <w:rPr>
          <w:sz w:val="16"/>
        </w:rPr>
        <w:t xml:space="preserve"> </w:t>
      </w:r>
      <w:r w:rsidRPr="00996312">
        <w:rPr>
          <w:vanish/>
          <w:sz w:val="16"/>
        </w:rPr>
        <w:t>as</w:t>
      </w:r>
      <w:r w:rsidRPr="00031105">
        <w:rPr>
          <w:sz w:val="16"/>
        </w:rPr>
        <w:t xml:space="preserve"> </w:t>
      </w:r>
      <w:r w:rsidRPr="00996312">
        <w:rPr>
          <w:vanish/>
          <w:sz w:val="16"/>
        </w:rPr>
        <w:t>a</w:t>
      </w:r>
      <w:r w:rsidRPr="00031105">
        <w:rPr>
          <w:sz w:val="16"/>
        </w:rPr>
        <w:t xml:space="preserve"> </w:t>
      </w:r>
      <w:r w:rsidRPr="00996312">
        <w:rPr>
          <w:vanish/>
          <w:sz w:val="16"/>
        </w:rPr>
        <w:t>digital</w:t>
      </w:r>
      <w:r w:rsidRPr="00031105">
        <w:rPr>
          <w:sz w:val="16"/>
        </w:rPr>
        <w:t xml:space="preserve"> </w:t>
      </w:r>
      <w:r w:rsidRPr="00996312">
        <w:rPr>
          <w:vanish/>
          <w:sz w:val="16"/>
        </w:rPr>
        <w:t>spatial</w:t>
      </w:r>
      <w:r w:rsidRPr="00031105">
        <w:rPr>
          <w:sz w:val="16"/>
        </w:rPr>
        <w:t xml:space="preserve"> </w:t>
      </w:r>
      <w:r w:rsidRPr="00996312">
        <w:rPr>
          <w:vanish/>
          <w:sz w:val="16"/>
        </w:rPr>
        <w:t>fix</w:t>
      </w:r>
      <w:r w:rsidRPr="00031105">
        <w:rPr>
          <w:sz w:val="16"/>
        </w:rPr>
        <w:t xml:space="preserve"> </w:t>
      </w:r>
      <w:r w:rsidRPr="00996312">
        <w:rPr>
          <w:vanish/>
          <w:sz w:val="16"/>
        </w:rPr>
        <w:t>that</w:t>
      </w:r>
      <w:r w:rsidRPr="00031105">
        <w:rPr>
          <w:sz w:val="16"/>
        </w:rPr>
        <w:t xml:space="preserve"> </w:t>
      </w:r>
      <w:r w:rsidRPr="00996312">
        <w:rPr>
          <w:vanish/>
          <w:sz w:val="16"/>
        </w:rPr>
        <w:t>furthers</w:t>
      </w:r>
      <w:r w:rsidRPr="00031105">
        <w:rPr>
          <w:sz w:val="16"/>
        </w:rPr>
        <w:t xml:space="preserve"> </w:t>
      </w:r>
      <w:r w:rsidRPr="00996312">
        <w:rPr>
          <w:vanish/>
          <w:sz w:val="16"/>
        </w:rPr>
        <w:t>the</w:t>
      </w:r>
      <w:r w:rsidRPr="00031105">
        <w:rPr>
          <w:sz w:val="16"/>
        </w:rPr>
        <w:t xml:space="preserve"> </w:t>
      </w:r>
      <w:r w:rsidRPr="00996312">
        <w:rPr>
          <w:vanish/>
          <w:sz w:val="16"/>
        </w:rPr>
        <w:t>‘annihilation</w:t>
      </w:r>
      <w:r w:rsidRPr="00031105">
        <w:rPr>
          <w:sz w:val="16"/>
        </w:rPr>
        <w:t xml:space="preserve"> </w:t>
      </w:r>
      <w:r w:rsidRPr="00996312">
        <w:rPr>
          <w:vanish/>
          <w:sz w:val="16"/>
        </w:rPr>
        <w:t>of</w:t>
      </w:r>
      <w:r w:rsidRPr="00031105">
        <w:rPr>
          <w:sz w:val="16"/>
        </w:rPr>
        <w:t xml:space="preserve"> </w:t>
      </w:r>
      <w:r w:rsidRPr="00996312">
        <w:rPr>
          <w:vanish/>
          <w:sz w:val="16"/>
        </w:rPr>
        <w:t>space</w:t>
      </w:r>
      <w:r w:rsidRPr="00031105">
        <w:rPr>
          <w:sz w:val="16"/>
        </w:rPr>
        <w:t xml:space="preserve"> </w:t>
      </w:r>
      <w:r w:rsidRPr="00996312">
        <w:rPr>
          <w:vanish/>
          <w:sz w:val="16"/>
        </w:rPr>
        <w:t>by</w:t>
      </w:r>
      <w:r w:rsidRPr="00031105">
        <w:rPr>
          <w:sz w:val="16"/>
        </w:rPr>
        <w:t xml:space="preserve"> </w:t>
      </w:r>
      <w:r w:rsidRPr="00996312">
        <w:rPr>
          <w:vanish/>
          <w:sz w:val="16"/>
        </w:rPr>
        <w:t>time'</w:t>
      </w:r>
      <w:r w:rsidRPr="00031105">
        <w:rPr>
          <w:sz w:val="16"/>
        </w:rPr>
        <w:t xml:space="preserve"> </w:t>
      </w:r>
      <w:r w:rsidRPr="00996312">
        <w:rPr>
          <w:vanish/>
          <w:sz w:val="16"/>
        </w:rPr>
        <w:t>first</w:t>
      </w:r>
      <w:r w:rsidRPr="00031105">
        <w:rPr>
          <w:sz w:val="16"/>
        </w:rPr>
        <w:t xml:space="preserve"> </w:t>
      </w:r>
      <w:r w:rsidRPr="00996312">
        <w:rPr>
          <w:vanish/>
          <w:sz w:val="16"/>
        </w:rPr>
        <w:t>noted</w:t>
      </w:r>
      <w:r w:rsidRPr="00031105">
        <w:rPr>
          <w:sz w:val="16"/>
        </w:rPr>
        <w:t xml:space="preserve"> </w:t>
      </w:r>
      <w:r w:rsidRPr="00996312">
        <w:rPr>
          <w:vanish/>
          <w:sz w:val="16"/>
        </w:rPr>
        <w:t>by</w:t>
      </w:r>
      <w:r w:rsidRPr="00031105">
        <w:rPr>
          <w:sz w:val="16"/>
        </w:rPr>
        <w:t xml:space="preserve"> </w:t>
      </w:r>
      <w:r w:rsidRPr="00996312">
        <w:rPr>
          <w:vanish/>
          <w:sz w:val="16"/>
        </w:rPr>
        <w:t>Marx</w:t>
      </w:r>
      <w:r w:rsidRPr="00031105">
        <w:rPr>
          <w:sz w:val="16"/>
        </w:rPr>
        <w:t xml:space="preserve"> </w:t>
      </w:r>
      <w:r w:rsidRPr="00996312">
        <w:rPr>
          <w:vanish/>
          <w:sz w:val="16"/>
        </w:rPr>
        <w:t>in</w:t>
      </w:r>
      <w:r w:rsidRPr="00031105">
        <w:rPr>
          <w:sz w:val="16"/>
        </w:rPr>
        <w:t xml:space="preserve"> </w:t>
      </w:r>
      <w:r w:rsidRPr="00996312">
        <w:rPr>
          <w:vanish/>
          <w:sz w:val="16"/>
        </w:rPr>
        <w:t>his</w:t>
      </w:r>
      <w:r w:rsidRPr="00031105">
        <w:rPr>
          <w:sz w:val="16"/>
        </w:rPr>
        <w:t xml:space="preserve"> </w:t>
      </w:r>
      <w:r w:rsidRPr="00996312">
        <w:rPr>
          <w:vanish/>
          <w:sz w:val="16"/>
        </w:rPr>
        <w:t>Grundrisse</w:t>
      </w:r>
      <w:r w:rsidRPr="00031105">
        <w:rPr>
          <w:sz w:val="16"/>
        </w:rPr>
        <w:t xml:space="preserve"> </w:t>
      </w:r>
      <w:r w:rsidRPr="00996312">
        <w:rPr>
          <w:vanish/>
          <w:sz w:val="16"/>
        </w:rPr>
        <w:t>(see</w:t>
      </w:r>
      <w:r w:rsidRPr="00031105">
        <w:rPr>
          <w:sz w:val="16"/>
        </w:rPr>
        <w:t xml:space="preserve"> </w:t>
      </w:r>
      <w:r w:rsidRPr="00996312">
        <w:rPr>
          <w:vanish/>
          <w:sz w:val="16"/>
        </w:rPr>
        <w:t>Marx,</w:t>
      </w:r>
      <w:r w:rsidRPr="00031105">
        <w:rPr>
          <w:sz w:val="16"/>
        </w:rPr>
        <w:t xml:space="preserve"> </w:t>
      </w:r>
      <w:r w:rsidRPr="00996312">
        <w:rPr>
          <w:vanish/>
          <w:sz w:val="16"/>
        </w:rPr>
        <w:t>1973,</w:t>
      </w:r>
      <w:r w:rsidRPr="00031105">
        <w:rPr>
          <w:sz w:val="16"/>
        </w:rPr>
        <w:t xml:space="preserve"> </w:t>
      </w:r>
      <w:r w:rsidRPr="00996312">
        <w:rPr>
          <w:vanish/>
          <w:sz w:val="16"/>
        </w:rPr>
        <w:t>p.</w:t>
      </w:r>
      <w:r w:rsidRPr="00031105">
        <w:rPr>
          <w:sz w:val="16"/>
        </w:rPr>
        <w:t xml:space="preserve"> </w:t>
      </w:r>
      <w:r w:rsidRPr="00996312">
        <w:rPr>
          <w:vanish/>
          <w:sz w:val="16"/>
        </w:rPr>
        <w:t>524).</w:t>
      </w:r>
      <w:r w:rsidRPr="00031105">
        <w:rPr>
          <w:sz w:val="16"/>
        </w:rPr>
        <w:t xml:space="preserve"> </w:t>
      </w:r>
    </w:p>
    <w:p w14:paraId="2BA51ADB" w14:textId="77777777" w:rsidR="005D7438" w:rsidRPr="00996312" w:rsidRDefault="005D7438" w:rsidP="005D7438">
      <w:pPr>
        <w:rPr>
          <w:vanish/>
          <w:sz w:val="16"/>
        </w:rPr>
      </w:pPr>
      <w:r w:rsidRPr="00893A5F">
        <w:rPr>
          <w:rStyle w:val="Emphasis"/>
          <w:highlight w:val="cyan"/>
        </w:rPr>
        <w:t>Outer space</w:t>
      </w:r>
      <w:r w:rsidRPr="00826AB4">
        <w:rPr>
          <w:rStyle w:val="StyleUnderline"/>
        </w:rPr>
        <w:t xml:space="preserve"> </w:t>
      </w:r>
      <w:r w:rsidRPr="00996312">
        <w:rPr>
          <w:rStyle w:val="StyleUnderline"/>
          <w:vanish/>
        </w:rPr>
        <w:t>serves</w:t>
      </w:r>
      <w:r w:rsidRPr="00826AB4">
        <w:rPr>
          <w:rStyle w:val="StyleUnderline"/>
        </w:rPr>
        <w:t xml:space="preserve"> </w:t>
      </w:r>
      <w:r w:rsidRPr="00996312">
        <w:rPr>
          <w:rStyle w:val="StyleUnderline"/>
          <w:vanish/>
        </w:rPr>
        <w:t>at</w:t>
      </w:r>
      <w:r w:rsidRPr="00826AB4">
        <w:rPr>
          <w:rStyle w:val="StyleUnderline"/>
        </w:rPr>
        <w:t xml:space="preserve"> </w:t>
      </w:r>
      <w:r w:rsidRPr="00996312">
        <w:rPr>
          <w:rStyle w:val="StyleUnderline"/>
          <w:vanish/>
        </w:rPr>
        <w:t>least</w:t>
      </w:r>
      <w:r w:rsidRPr="00826AB4">
        <w:rPr>
          <w:rStyle w:val="StyleUnderline"/>
        </w:rPr>
        <w:t xml:space="preserve"> </w:t>
      </w:r>
      <w:r w:rsidRPr="00996312">
        <w:rPr>
          <w:rStyle w:val="StyleUnderline"/>
          <w:vanish/>
        </w:rPr>
        <w:t>two</w:t>
      </w:r>
      <w:r w:rsidRPr="00826AB4">
        <w:rPr>
          <w:rStyle w:val="StyleUnderline"/>
        </w:rPr>
        <w:t xml:space="preserve"> </w:t>
      </w:r>
      <w:r w:rsidRPr="00996312">
        <w:rPr>
          <w:rStyle w:val="StyleUnderline"/>
          <w:vanish/>
        </w:rPr>
        <w:t>purposes</w:t>
      </w:r>
      <w:r w:rsidRPr="00826AB4">
        <w:rPr>
          <w:rStyle w:val="StyleUnderline"/>
        </w:rPr>
        <w:t xml:space="preserve"> </w:t>
      </w:r>
      <w:r w:rsidRPr="00996312">
        <w:rPr>
          <w:rStyle w:val="StyleUnderline"/>
          <w:vanish/>
        </w:rPr>
        <w:t>in</w:t>
      </w:r>
      <w:r w:rsidRPr="00826AB4">
        <w:rPr>
          <w:rStyle w:val="StyleUnderline"/>
        </w:rPr>
        <w:t xml:space="preserve"> </w:t>
      </w:r>
      <w:r w:rsidRPr="00996312">
        <w:rPr>
          <w:rStyle w:val="StyleUnderline"/>
          <w:vanish/>
        </w:rPr>
        <w:t>this</w:t>
      </w:r>
      <w:r w:rsidRPr="00826AB4">
        <w:rPr>
          <w:rStyle w:val="StyleUnderline"/>
        </w:rPr>
        <w:t xml:space="preserve"> </w:t>
      </w:r>
      <w:r w:rsidRPr="00996312">
        <w:rPr>
          <w:rStyle w:val="StyleUnderline"/>
          <w:vanish/>
        </w:rPr>
        <w:t>regard</w:t>
      </w:r>
      <w:r w:rsidRPr="00996312">
        <w:rPr>
          <w:vanish/>
          <w:sz w:val="16"/>
        </w:rPr>
        <w:t>.</w:t>
      </w:r>
      <w:r w:rsidRPr="00031105">
        <w:rPr>
          <w:sz w:val="16"/>
        </w:rPr>
        <w:t xml:space="preserve"> </w:t>
      </w:r>
      <w:r w:rsidRPr="00996312">
        <w:rPr>
          <w:vanish/>
          <w:sz w:val="16"/>
        </w:rPr>
        <w:t>In</w:t>
      </w:r>
      <w:r w:rsidRPr="00031105">
        <w:rPr>
          <w:sz w:val="16"/>
        </w:rPr>
        <w:t xml:space="preserve"> </w:t>
      </w:r>
      <w:r w:rsidRPr="00996312">
        <w:rPr>
          <w:vanish/>
          <w:sz w:val="16"/>
        </w:rPr>
        <w:t>the</w:t>
      </w:r>
      <w:r w:rsidRPr="00031105">
        <w:rPr>
          <w:sz w:val="16"/>
        </w:rPr>
        <w:t xml:space="preserve"> </w:t>
      </w:r>
      <w:r w:rsidRPr="00996312">
        <w:rPr>
          <w:vanish/>
          <w:sz w:val="16"/>
        </w:rPr>
        <w:t>short-to</w:t>
      </w:r>
      <w:r w:rsidRPr="00031105">
        <w:rPr>
          <w:sz w:val="16"/>
        </w:rPr>
        <w:t xml:space="preserve"> </w:t>
      </w:r>
      <w:r w:rsidRPr="00996312">
        <w:rPr>
          <w:vanish/>
          <w:sz w:val="16"/>
        </w:rPr>
        <w:t>medium-term,</w:t>
      </w:r>
      <w:r w:rsidRPr="00031105">
        <w:rPr>
          <w:sz w:val="16"/>
        </w:rPr>
        <w:t xml:space="preserve"> </w:t>
      </w:r>
      <w:r w:rsidRPr="00996312">
        <w:rPr>
          <w:rStyle w:val="StyleUnderline"/>
          <w:vanish/>
        </w:rPr>
        <w:t>it</w:t>
      </w:r>
      <w:r w:rsidRPr="00826AB4">
        <w:rPr>
          <w:rStyle w:val="StyleUnderline"/>
        </w:rPr>
        <w:t xml:space="preserve"> </w:t>
      </w:r>
      <w:r w:rsidRPr="00893A5F">
        <w:rPr>
          <w:rStyle w:val="Emphasis"/>
          <w:highlight w:val="cyan"/>
        </w:rPr>
        <w:t>allows</w:t>
      </w:r>
      <w:r w:rsidRPr="00826AB4">
        <w:rPr>
          <w:rStyle w:val="Emphasis"/>
        </w:rPr>
        <w:t xml:space="preserve"> </w:t>
      </w:r>
      <w:r w:rsidRPr="00996312">
        <w:rPr>
          <w:rStyle w:val="Emphasis"/>
          <w:vanish/>
        </w:rPr>
        <w:t>for</w:t>
      </w:r>
      <w:r w:rsidRPr="00826AB4">
        <w:rPr>
          <w:rStyle w:val="Emphasis"/>
        </w:rPr>
        <w:t xml:space="preserve"> </w:t>
      </w:r>
      <w:r w:rsidRPr="00996312">
        <w:rPr>
          <w:rStyle w:val="Emphasis"/>
          <w:vanish/>
        </w:rPr>
        <w:t>the</w:t>
      </w:r>
      <w:r w:rsidRPr="00826AB4">
        <w:rPr>
          <w:rStyle w:val="Emphasis"/>
        </w:rPr>
        <w:t xml:space="preserve"> </w:t>
      </w:r>
      <w:r w:rsidRPr="00893A5F">
        <w:rPr>
          <w:rStyle w:val="Emphasis"/>
          <w:highlight w:val="cyan"/>
        </w:rPr>
        <w:t>export of surplus capital</w:t>
      </w:r>
      <w:r w:rsidRPr="00826AB4">
        <w:rPr>
          <w:rStyle w:val="Emphasis"/>
        </w:rPr>
        <w:t xml:space="preserve"> </w:t>
      </w:r>
      <w:r w:rsidRPr="00996312">
        <w:rPr>
          <w:rStyle w:val="Emphasis"/>
          <w:vanish/>
        </w:rPr>
        <w:t>into</w:t>
      </w:r>
      <w:r w:rsidRPr="00826AB4">
        <w:rPr>
          <w:rStyle w:val="Emphasis"/>
        </w:rPr>
        <w:t xml:space="preserve"> </w:t>
      </w:r>
      <w:r w:rsidRPr="00996312">
        <w:rPr>
          <w:rStyle w:val="Emphasis"/>
          <w:vanish/>
        </w:rPr>
        <w:t>emerging</w:t>
      </w:r>
      <w:r w:rsidRPr="00826AB4">
        <w:rPr>
          <w:rStyle w:val="Emphasis"/>
        </w:rPr>
        <w:t xml:space="preserve"> </w:t>
      </w:r>
      <w:r w:rsidRPr="00996312">
        <w:rPr>
          <w:rStyle w:val="Emphasis"/>
          <w:vanish/>
        </w:rPr>
        <w:t>industries</w:t>
      </w:r>
      <w:r w:rsidRPr="00996312">
        <w:rPr>
          <w:vanish/>
          <w:sz w:val="16"/>
        </w:rPr>
        <w:t>,</w:t>
      </w:r>
      <w:r w:rsidRPr="00031105">
        <w:rPr>
          <w:sz w:val="16"/>
        </w:rPr>
        <w:t xml:space="preserve"> </w:t>
      </w:r>
      <w:r w:rsidRPr="00996312">
        <w:rPr>
          <w:rStyle w:val="StyleUnderline"/>
          <w:vanish/>
        </w:rPr>
        <w:t>such</w:t>
      </w:r>
      <w:r w:rsidRPr="00826AB4">
        <w:rPr>
          <w:rStyle w:val="StyleUnderline"/>
        </w:rPr>
        <w:t xml:space="preserve"> </w:t>
      </w:r>
      <w:r w:rsidRPr="00996312">
        <w:rPr>
          <w:rStyle w:val="StyleUnderline"/>
          <w:vanish/>
        </w:rPr>
        <w:t>as</w:t>
      </w:r>
      <w:r w:rsidRPr="00826AB4">
        <w:rPr>
          <w:rStyle w:val="StyleUnderline"/>
        </w:rPr>
        <w:t xml:space="preserve"> </w:t>
      </w:r>
      <w:r w:rsidRPr="00996312">
        <w:rPr>
          <w:rStyle w:val="StyleUnderline"/>
          <w:vanish/>
        </w:rPr>
        <w:t>satellite</w:t>
      </w:r>
      <w:r w:rsidRPr="00826AB4">
        <w:rPr>
          <w:rStyle w:val="StyleUnderline"/>
        </w:rPr>
        <w:t xml:space="preserve"> </w:t>
      </w:r>
      <w:r w:rsidRPr="00996312">
        <w:rPr>
          <w:rStyle w:val="StyleUnderline"/>
          <w:vanish/>
        </w:rPr>
        <w:t>imaging</w:t>
      </w:r>
      <w:r w:rsidRPr="00826AB4">
        <w:rPr>
          <w:rStyle w:val="StyleUnderline"/>
        </w:rPr>
        <w:t xml:space="preserve"> </w:t>
      </w:r>
      <w:r w:rsidRPr="00996312">
        <w:rPr>
          <w:rStyle w:val="StyleUnderline"/>
          <w:vanish/>
        </w:rPr>
        <w:t>and</w:t>
      </w:r>
      <w:r w:rsidRPr="00826AB4">
        <w:rPr>
          <w:rStyle w:val="StyleUnderline"/>
        </w:rPr>
        <w:t xml:space="preserve"> </w:t>
      </w:r>
      <w:r w:rsidRPr="00996312">
        <w:rPr>
          <w:rStyle w:val="StyleUnderline"/>
          <w:vanish/>
        </w:rPr>
        <w:t>communication</w:t>
      </w:r>
      <w:r w:rsidRPr="00996312">
        <w:rPr>
          <w:vanish/>
          <w:sz w:val="16"/>
        </w:rPr>
        <w:t>.</w:t>
      </w:r>
      <w:r w:rsidRPr="00031105">
        <w:rPr>
          <w:sz w:val="16"/>
        </w:rPr>
        <w:t xml:space="preserve"> </w:t>
      </w:r>
      <w:r w:rsidRPr="00996312">
        <w:rPr>
          <w:rStyle w:val="StyleUnderline"/>
          <w:vanish/>
        </w:rPr>
        <w:t>These</w:t>
      </w:r>
      <w:r w:rsidRPr="00826AB4">
        <w:rPr>
          <w:rStyle w:val="StyleUnderline"/>
        </w:rPr>
        <w:t xml:space="preserve"> </w:t>
      </w:r>
      <w:r w:rsidRPr="00996312">
        <w:rPr>
          <w:rStyle w:val="StyleUnderline"/>
          <w:vanish/>
        </w:rPr>
        <w:t>are</w:t>
      </w:r>
      <w:r w:rsidRPr="00826AB4">
        <w:rPr>
          <w:rStyle w:val="StyleUnderline"/>
        </w:rPr>
        <w:t xml:space="preserve"> </w:t>
      </w:r>
      <w:r w:rsidRPr="00996312">
        <w:rPr>
          <w:rStyle w:val="StyleUnderline"/>
          <w:vanish/>
        </w:rPr>
        <w:t>significant</w:t>
      </w:r>
      <w:r w:rsidRPr="00826AB4">
        <w:rPr>
          <w:rStyle w:val="StyleUnderline"/>
        </w:rPr>
        <w:t xml:space="preserve"> </w:t>
      </w:r>
      <w:r w:rsidRPr="00996312">
        <w:rPr>
          <w:rStyle w:val="StyleUnderline"/>
          <w:vanish/>
        </w:rPr>
        <w:t>sites</w:t>
      </w:r>
      <w:r w:rsidRPr="00826AB4">
        <w:rPr>
          <w:rStyle w:val="StyleUnderline"/>
        </w:rPr>
        <w:t xml:space="preserve"> </w:t>
      </w:r>
      <w:r w:rsidRPr="00996312">
        <w:rPr>
          <w:rStyle w:val="StyleUnderline"/>
          <w:vanish/>
        </w:rPr>
        <w:t>of</w:t>
      </w:r>
      <w:r w:rsidRPr="00826AB4">
        <w:rPr>
          <w:rStyle w:val="StyleUnderline"/>
        </w:rPr>
        <w:t xml:space="preserve"> </w:t>
      </w:r>
      <w:r w:rsidRPr="00996312">
        <w:rPr>
          <w:rStyle w:val="StyleUnderline"/>
          <w:vanish/>
        </w:rPr>
        <w:t>capital</w:t>
      </w:r>
      <w:r w:rsidRPr="00826AB4">
        <w:rPr>
          <w:rStyle w:val="StyleUnderline"/>
        </w:rPr>
        <w:t xml:space="preserve"> </w:t>
      </w:r>
      <w:r w:rsidRPr="00996312">
        <w:rPr>
          <w:rStyle w:val="StyleUnderline"/>
          <w:vanish/>
        </w:rPr>
        <w:t>accumulation</w:t>
      </w:r>
      <w:r w:rsidRPr="00996312">
        <w:rPr>
          <w:vanish/>
          <w:sz w:val="16"/>
        </w:rPr>
        <w:t>:</w:t>
      </w:r>
      <w:r w:rsidRPr="00031105">
        <w:rPr>
          <w:sz w:val="16"/>
        </w:rPr>
        <w:t xml:space="preserve"> </w:t>
      </w:r>
      <w:r w:rsidRPr="00996312">
        <w:rPr>
          <w:rStyle w:val="StyleUnderline"/>
          <w:vanish/>
        </w:rPr>
        <w:t>global</w:t>
      </w:r>
      <w:r w:rsidRPr="00826AB4">
        <w:rPr>
          <w:rStyle w:val="StyleUnderline"/>
        </w:rPr>
        <w:t xml:space="preserve"> </w:t>
      </w:r>
      <w:r w:rsidRPr="00996312">
        <w:rPr>
          <w:rStyle w:val="StyleUnderline"/>
          <w:vanish/>
        </w:rPr>
        <w:t>revenues</w:t>
      </w:r>
      <w:r w:rsidRPr="00826AB4">
        <w:rPr>
          <w:rStyle w:val="StyleUnderline"/>
        </w:rPr>
        <w:t xml:space="preserve"> </w:t>
      </w:r>
      <w:r w:rsidRPr="00996312">
        <w:rPr>
          <w:rStyle w:val="StyleUnderline"/>
          <w:vanish/>
        </w:rPr>
        <w:t>in</w:t>
      </w:r>
      <w:r w:rsidRPr="00826AB4">
        <w:rPr>
          <w:rStyle w:val="StyleUnderline"/>
        </w:rPr>
        <w:t xml:space="preserve"> </w:t>
      </w:r>
      <w:r w:rsidRPr="00996312">
        <w:rPr>
          <w:rStyle w:val="StyleUnderline"/>
          <w:vanish/>
        </w:rPr>
        <w:t>the</w:t>
      </w:r>
      <w:r w:rsidRPr="00826AB4">
        <w:rPr>
          <w:rStyle w:val="StyleUnderline"/>
        </w:rPr>
        <w:t xml:space="preserve"> </w:t>
      </w:r>
      <w:r w:rsidRPr="00996312">
        <w:rPr>
          <w:rStyle w:val="StyleUnderline"/>
          <w:vanish/>
        </w:rPr>
        <w:t>worldwide</w:t>
      </w:r>
      <w:r w:rsidRPr="00826AB4">
        <w:rPr>
          <w:rStyle w:val="StyleUnderline"/>
        </w:rPr>
        <w:t xml:space="preserve"> </w:t>
      </w:r>
      <w:r w:rsidRPr="00996312">
        <w:rPr>
          <w:rStyle w:val="StyleUnderline"/>
          <w:vanish/>
        </w:rPr>
        <w:t>satellite</w:t>
      </w:r>
      <w:r w:rsidRPr="00826AB4">
        <w:rPr>
          <w:rStyle w:val="StyleUnderline"/>
        </w:rPr>
        <w:t xml:space="preserve"> </w:t>
      </w:r>
      <w:r w:rsidRPr="00996312">
        <w:rPr>
          <w:rStyle w:val="StyleUnderline"/>
          <w:vanish/>
        </w:rPr>
        <w:t>market</w:t>
      </w:r>
      <w:r w:rsidRPr="00826AB4">
        <w:rPr>
          <w:rStyle w:val="StyleUnderline"/>
        </w:rPr>
        <w:t xml:space="preserve"> </w:t>
      </w:r>
      <w:r w:rsidRPr="00996312">
        <w:rPr>
          <w:rStyle w:val="StyleUnderline"/>
          <w:vanish/>
        </w:rPr>
        <w:t>in</w:t>
      </w:r>
      <w:r w:rsidRPr="00826AB4">
        <w:rPr>
          <w:rStyle w:val="StyleUnderline"/>
        </w:rPr>
        <w:t xml:space="preserve"> </w:t>
      </w:r>
      <w:r w:rsidRPr="00996312">
        <w:rPr>
          <w:rStyle w:val="StyleUnderline"/>
          <w:vanish/>
        </w:rPr>
        <w:t>2016</w:t>
      </w:r>
      <w:r w:rsidRPr="00826AB4">
        <w:rPr>
          <w:rStyle w:val="StyleUnderline"/>
        </w:rPr>
        <w:t xml:space="preserve"> </w:t>
      </w:r>
      <w:r w:rsidRPr="00996312">
        <w:rPr>
          <w:rStyle w:val="StyleUnderline"/>
          <w:vanish/>
        </w:rPr>
        <w:t>amounted</w:t>
      </w:r>
      <w:r w:rsidRPr="00826AB4">
        <w:rPr>
          <w:rStyle w:val="StyleUnderline"/>
        </w:rPr>
        <w:t xml:space="preserve"> </w:t>
      </w:r>
      <w:r w:rsidRPr="00996312">
        <w:rPr>
          <w:rStyle w:val="StyleUnderline"/>
          <w:vanish/>
        </w:rPr>
        <w:t>to</w:t>
      </w:r>
      <w:r w:rsidRPr="00826AB4">
        <w:rPr>
          <w:rStyle w:val="StyleUnderline"/>
        </w:rPr>
        <w:t xml:space="preserve"> </w:t>
      </w:r>
      <w:r w:rsidRPr="00996312">
        <w:rPr>
          <w:rStyle w:val="StyleUnderline"/>
          <w:vanish/>
        </w:rPr>
        <w:t>$260</w:t>
      </w:r>
      <w:r w:rsidRPr="00826AB4">
        <w:rPr>
          <w:rStyle w:val="StyleUnderline"/>
        </w:rPr>
        <w:t xml:space="preserve"> </w:t>
      </w:r>
      <w:r w:rsidRPr="00996312">
        <w:rPr>
          <w:rStyle w:val="StyleUnderline"/>
          <w:vanish/>
        </w:rPr>
        <w:t>billion</w:t>
      </w:r>
      <w:r w:rsidRPr="00031105">
        <w:rPr>
          <w:sz w:val="16"/>
        </w:rPr>
        <w:t xml:space="preserve"> </w:t>
      </w:r>
      <w:r w:rsidRPr="00996312">
        <w:rPr>
          <w:vanish/>
          <w:sz w:val="16"/>
        </w:rPr>
        <w:t>(SIA,</w:t>
      </w:r>
      <w:r w:rsidRPr="00031105">
        <w:rPr>
          <w:sz w:val="16"/>
        </w:rPr>
        <w:t xml:space="preserve"> </w:t>
      </w:r>
      <w:r w:rsidRPr="00996312">
        <w:rPr>
          <w:vanish/>
          <w:sz w:val="16"/>
        </w:rPr>
        <w:t>2017,</w:t>
      </w:r>
      <w:r w:rsidRPr="00031105">
        <w:rPr>
          <w:sz w:val="16"/>
        </w:rPr>
        <w:t xml:space="preserve"> </w:t>
      </w:r>
      <w:r w:rsidRPr="00996312">
        <w:rPr>
          <w:vanish/>
          <w:sz w:val="16"/>
        </w:rPr>
        <w:t>p.</w:t>
      </w:r>
      <w:r w:rsidRPr="00031105">
        <w:rPr>
          <w:sz w:val="16"/>
        </w:rPr>
        <w:t xml:space="preserve"> </w:t>
      </w:r>
      <w:r w:rsidRPr="00996312">
        <w:rPr>
          <w:vanish/>
          <w:sz w:val="16"/>
        </w:rPr>
        <w:t>4).</w:t>
      </w:r>
      <w:r w:rsidRPr="00031105">
        <w:rPr>
          <w:sz w:val="16"/>
        </w:rPr>
        <w:t xml:space="preserve"> </w:t>
      </w:r>
      <w:r w:rsidRPr="00996312">
        <w:rPr>
          <w:vanish/>
          <w:sz w:val="16"/>
        </w:rPr>
        <w:t>Clearly,</w:t>
      </w:r>
      <w:r w:rsidRPr="00031105">
        <w:rPr>
          <w:sz w:val="16"/>
        </w:rPr>
        <w:t xml:space="preserve"> </w:t>
      </w:r>
      <w:r w:rsidRPr="00996312">
        <w:rPr>
          <w:vanish/>
          <w:sz w:val="16"/>
        </w:rPr>
        <w:t>much</w:t>
      </w:r>
      <w:r w:rsidRPr="00031105">
        <w:rPr>
          <w:sz w:val="16"/>
        </w:rPr>
        <w:t xml:space="preserve"> </w:t>
      </w:r>
      <w:r w:rsidRPr="00996312">
        <w:rPr>
          <w:vanish/>
          <w:sz w:val="16"/>
        </w:rPr>
        <w:t>of</w:t>
      </w:r>
      <w:r w:rsidRPr="00031105">
        <w:rPr>
          <w:sz w:val="16"/>
        </w:rPr>
        <w:t xml:space="preserve"> </w:t>
      </w:r>
      <w:r w:rsidRPr="00996312">
        <w:rPr>
          <w:vanish/>
          <w:sz w:val="16"/>
        </w:rPr>
        <w:t>this</w:t>
      </w:r>
      <w:r w:rsidRPr="00031105">
        <w:rPr>
          <w:sz w:val="16"/>
        </w:rPr>
        <w:t xml:space="preserve"> </w:t>
      </w:r>
      <w:r w:rsidRPr="00996312">
        <w:rPr>
          <w:vanish/>
          <w:sz w:val="16"/>
        </w:rPr>
        <w:t>activity</w:t>
      </w:r>
      <w:r w:rsidRPr="00031105">
        <w:rPr>
          <w:sz w:val="16"/>
        </w:rPr>
        <w:t xml:space="preserve"> </w:t>
      </w:r>
      <w:r w:rsidRPr="00996312">
        <w:rPr>
          <w:vanish/>
          <w:sz w:val="16"/>
        </w:rPr>
        <w:t>is</w:t>
      </w:r>
      <w:r w:rsidRPr="00031105">
        <w:rPr>
          <w:sz w:val="16"/>
        </w:rPr>
        <w:t xml:space="preserve"> </w:t>
      </w:r>
      <w:r w:rsidRPr="00996312">
        <w:rPr>
          <w:vanish/>
          <w:sz w:val="16"/>
        </w:rPr>
        <w:t>taking</w:t>
      </w:r>
      <w:r w:rsidRPr="00031105">
        <w:rPr>
          <w:sz w:val="16"/>
        </w:rPr>
        <w:t xml:space="preserve"> </w:t>
      </w:r>
      <w:r w:rsidRPr="00996312">
        <w:rPr>
          <w:vanish/>
          <w:sz w:val="16"/>
        </w:rPr>
        <w:t>place</w:t>
      </w:r>
      <w:r w:rsidRPr="00031105">
        <w:rPr>
          <w:sz w:val="16"/>
        </w:rPr>
        <w:t xml:space="preserve"> </w:t>
      </w:r>
      <w:r w:rsidRPr="00996312">
        <w:rPr>
          <w:vanish/>
          <w:sz w:val="16"/>
        </w:rPr>
        <w:t>‘on</w:t>
      </w:r>
      <w:r w:rsidRPr="00031105">
        <w:rPr>
          <w:sz w:val="16"/>
        </w:rPr>
        <w:t xml:space="preserve"> </w:t>
      </w:r>
      <w:r w:rsidRPr="00996312">
        <w:rPr>
          <w:vanish/>
          <w:sz w:val="16"/>
        </w:rPr>
        <w:t>the</w:t>
      </w:r>
      <w:r w:rsidRPr="00031105">
        <w:rPr>
          <w:sz w:val="16"/>
        </w:rPr>
        <w:t xml:space="preserve"> </w:t>
      </w:r>
      <w:r w:rsidRPr="00996312">
        <w:rPr>
          <w:vanish/>
          <w:sz w:val="16"/>
        </w:rPr>
        <w:t>ground';</w:t>
      </w:r>
      <w:r w:rsidRPr="00031105">
        <w:rPr>
          <w:sz w:val="16"/>
        </w:rPr>
        <w:t xml:space="preserve"> </w:t>
      </w:r>
      <w:r w:rsidRPr="00996312">
        <w:rPr>
          <w:vanish/>
          <w:sz w:val="16"/>
        </w:rPr>
        <w:t>it</w:t>
      </w:r>
      <w:r w:rsidRPr="00031105">
        <w:rPr>
          <w:sz w:val="16"/>
        </w:rPr>
        <w:t xml:space="preserve"> </w:t>
      </w:r>
      <w:r w:rsidRPr="00996312">
        <w:rPr>
          <w:vanish/>
          <w:sz w:val="16"/>
        </w:rPr>
        <w:t>is</w:t>
      </w:r>
      <w:r w:rsidRPr="00031105">
        <w:rPr>
          <w:sz w:val="16"/>
        </w:rPr>
        <w:t xml:space="preserve"> </w:t>
      </w:r>
      <w:r w:rsidRPr="00996312">
        <w:rPr>
          <w:vanish/>
          <w:sz w:val="16"/>
        </w:rPr>
        <w:t>occurring</w:t>
      </w:r>
      <w:r w:rsidRPr="00031105">
        <w:rPr>
          <w:sz w:val="16"/>
        </w:rPr>
        <w:t xml:space="preserve"> </w:t>
      </w:r>
      <w:r w:rsidRPr="00996312">
        <w:rPr>
          <w:vanish/>
          <w:sz w:val="16"/>
        </w:rPr>
        <w:t>in</w:t>
      </w:r>
      <w:r w:rsidRPr="00031105">
        <w:rPr>
          <w:sz w:val="16"/>
        </w:rPr>
        <w:t xml:space="preserve"> </w:t>
      </w:r>
      <w:r w:rsidRPr="00996312">
        <w:rPr>
          <w:vanish/>
          <w:sz w:val="16"/>
        </w:rPr>
        <w:t>the</w:t>
      </w:r>
      <w:r w:rsidRPr="00031105">
        <w:rPr>
          <w:sz w:val="16"/>
        </w:rPr>
        <w:t xml:space="preserve"> </w:t>
      </w:r>
      <w:r w:rsidRPr="00996312">
        <w:rPr>
          <w:vanish/>
          <w:sz w:val="16"/>
        </w:rPr>
        <w:t>‘terrestrial</w:t>
      </w:r>
      <w:r w:rsidRPr="00031105">
        <w:rPr>
          <w:sz w:val="16"/>
        </w:rPr>
        <w:t xml:space="preserve"> </w:t>
      </w:r>
      <w:r w:rsidRPr="00996312">
        <w:rPr>
          <w:vanish/>
          <w:sz w:val="16"/>
        </w:rPr>
        <w:t>economy'.</w:t>
      </w:r>
      <w:r w:rsidRPr="00031105">
        <w:rPr>
          <w:sz w:val="16"/>
        </w:rPr>
        <w:t xml:space="preserve"> </w:t>
      </w:r>
      <w:r w:rsidRPr="00996312">
        <w:rPr>
          <w:vanish/>
          <w:sz w:val="16"/>
        </w:rPr>
        <w:t>But</w:t>
      </w:r>
      <w:r w:rsidRPr="00031105">
        <w:rPr>
          <w:sz w:val="16"/>
        </w:rPr>
        <w:t xml:space="preserve"> </w:t>
      </w:r>
      <w:r w:rsidRPr="00996312">
        <w:rPr>
          <w:vanish/>
          <w:sz w:val="16"/>
        </w:rPr>
        <w:t>all</w:t>
      </w:r>
      <w:r w:rsidRPr="00031105">
        <w:rPr>
          <w:sz w:val="16"/>
        </w:rPr>
        <w:t xml:space="preserve"> </w:t>
      </w:r>
      <w:r w:rsidRPr="00996312">
        <w:rPr>
          <w:vanish/>
          <w:sz w:val="16"/>
        </w:rPr>
        <w:t>that</w:t>
      </w:r>
      <w:r w:rsidRPr="00031105">
        <w:rPr>
          <w:sz w:val="16"/>
        </w:rPr>
        <w:t xml:space="preserve"> </w:t>
      </w:r>
      <w:r w:rsidRPr="00996312">
        <w:rPr>
          <w:vanish/>
          <w:sz w:val="16"/>
        </w:rPr>
        <w:t>capital</w:t>
      </w:r>
      <w:r w:rsidRPr="00031105">
        <w:rPr>
          <w:sz w:val="16"/>
        </w:rPr>
        <w:t xml:space="preserve"> </w:t>
      </w:r>
      <w:r w:rsidRPr="00996312">
        <w:rPr>
          <w:vanish/>
          <w:sz w:val="16"/>
        </w:rPr>
        <w:t>would</w:t>
      </w:r>
      <w:r w:rsidRPr="00031105">
        <w:rPr>
          <w:sz w:val="16"/>
        </w:rPr>
        <w:t xml:space="preserve"> </w:t>
      </w:r>
      <w:r w:rsidRPr="00996312">
        <w:rPr>
          <w:vanish/>
          <w:sz w:val="16"/>
        </w:rPr>
        <w:t>have</w:t>
      </w:r>
      <w:r w:rsidRPr="00031105">
        <w:rPr>
          <w:sz w:val="16"/>
        </w:rPr>
        <w:t xml:space="preserve"> </w:t>
      </w:r>
      <w:r w:rsidRPr="00996312">
        <w:rPr>
          <w:vanish/>
          <w:sz w:val="16"/>
        </w:rPr>
        <w:t>to</w:t>
      </w:r>
      <w:r w:rsidRPr="00031105">
        <w:rPr>
          <w:sz w:val="16"/>
        </w:rPr>
        <w:t xml:space="preserve"> </w:t>
      </w:r>
      <w:r w:rsidRPr="00996312">
        <w:rPr>
          <w:vanish/>
          <w:sz w:val="16"/>
        </w:rPr>
        <w:t>find</w:t>
      </w:r>
      <w:r w:rsidRPr="00031105">
        <w:rPr>
          <w:sz w:val="16"/>
        </w:rPr>
        <w:t xml:space="preserve"> </w:t>
      </w:r>
      <w:r w:rsidRPr="00996312">
        <w:rPr>
          <w:vanish/>
          <w:sz w:val="16"/>
        </w:rPr>
        <w:t>some</w:t>
      </w:r>
      <w:r w:rsidRPr="00031105">
        <w:rPr>
          <w:sz w:val="16"/>
        </w:rPr>
        <w:t xml:space="preserve"> </w:t>
      </w:r>
      <w:r w:rsidRPr="00996312">
        <w:rPr>
          <w:vanish/>
          <w:sz w:val="16"/>
        </w:rPr>
        <w:t>other</w:t>
      </w:r>
      <w:r w:rsidRPr="00031105">
        <w:rPr>
          <w:sz w:val="16"/>
        </w:rPr>
        <w:t xml:space="preserve"> </w:t>
      </w:r>
      <w:r w:rsidRPr="00996312">
        <w:rPr>
          <w:vanish/>
          <w:sz w:val="16"/>
        </w:rPr>
        <w:t>meaningful</w:t>
      </w:r>
      <w:r w:rsidRPr="00031105">
        <w:rPr>
          <w:sz w:val="16"/>
        </w:rPr>
        <w:t xml:space="preserve"> </w:t>
      </w:r>
      <w:r w:rsidRPr="00996312">
        <w:rPr>
          <w:vanish/>
          <w:sz w:val="16"/>
        </w:rPr>
        <w:t>or</w:t>
      </w:r>
      <w:r w:rsidRPr="00031105">
        <w:rPr>
          <w:sz w:val="16"/>
        </w:rPr>
        <w:t xml:space="preserve"> </w:t>
      </w:r>
      <w:r w:rsidRPr="00996312">
        <w:rPr>
          <w:vanish/>
          <w:sz w:val="16"/>
        </w:rPr>
        <w:t>productive</w:t>
      </w:r>
      <w:r w:rsidRPr="00031105">
        <w:rPr>
          <w:sz w:val="16"/>
        </w:rPr>
        <w:t xml:space="preserve"> </w:t>
      </w:r>
      <w:r w:rsidRPr="00996312">
        <w:rPr>
          <w:vanish/>
          <w:sz w:val="16"/>
        </w:rPr>
        <w:t>outlet</w:t>
      </w:r>
      <w:r w:rsidRPr="00031105">
        <w:rPr>
          <w:sz w:val="16"/>
        </w:rPr>
        <w:t xml:space="preserve"> </w:t>
      </w:r>
      <w:r w:rsidRPr="00996312">
        <w:rPr>
          <w:vanish/>
          <w:sz w:val="16"/>
        </w:rPr>
        <w:t>were</w:t>
      </w:r>
      <w:r w:rsidRPr="00031105">
        <w:rPr>
          <w:sz w:val="16"/>
        </w:rPr>
        <w:t xml:space="preserve"> </w:t>
      </w:r>
      <w:r w:rsidRPr="00996312">
        <w:rPr>
          <w:vanish/>
          <w:sz w:val="16"/>
        </w:rPr>
        <w:t>it</w:t>
      </w:r>
      <w:r w:rsidRPr="00031105">
        <w:rPr>
          <w:sz w:val="16"/>
        </w:rPr>
        <w:t xml:space="preserve"> </w:t>
      </w:r>
      <w:r w:rsidRPr="00996312">
        <w:rPr>
          <w:vanish/>
          <w:sz w:val="16"/>
        </w:rPr>
        <w:t>not</w:t>
      </w:r>
      <w:r w:rsidRPr="00031105">
        <w:rPr>
          <w:sz w:val="16"/>
        </w:rPr>
        <w:t xml:space="preserve"> </w:t>
      </w:r>
      <w:r w:rsidRPr="00996312">
        <w:rPr>
          <w:vanish/>
          <w:sz w:val="16"/>
        </w:rPr>
        <w:t>for</w:t>
      </w:r>
      <w:r w:rsidRPr="00031105">
        <w:rPr>
          <w:sz w:val="16"/>
        </w:rPr>
        <w:t xml:space="preserve"> </w:t>
      </w:r>
      <w:r w:rsidRPr="00996312">
        <w:rPr>
          <w:vanish/>
          <w:sz w:val="16"/>
        </w:rPr>
        <w:t>the</w:t>
      </w:r>
      <w:r w:rsidRPr="00031105">
        <w:rPr>
          <w:sz w:val="16"/>
        </w:rPr>
        <w:t xml:space="preserve"> </w:t>
      </w:r>
      <w:r w:rsidRPr="00996312">
        <w:rPr>
          <w:vanish/>
          <w:sz w:val="16"/>
        </w:rPr>
        <w:t>expansion</w:t>
      </w:r>
      <w:r w:rsidRPr="00031105">
        <w:rPr>
          <w:sz w:val="16"/>
        </w:rPr>
        <w:t xml:space="preserve"> </w:t>
      </w:r>
      <w:r w:rsidRPr="00996312">
        <w:rPr>
          <w:vanish/>
          <w:sz w:val="16"/>
        </w:rPr>
        <w:t>of</w:t>
      </w:r>
      <w:r w:rsidRPr="00031105">
        <w:rPr>
          <w:sz w:val="16"/>
        </w:rPr>
        <w:t xml:space="preserve"> </w:t>
      </w:r>
      <w:r w:rsidRPr="00996312">
        <w:rPr>
          <w:vanish/>
          <w:sz w:val="16"/>
        </w:rPr>
        <w:t>capital</w:t>
      </w:r>
      <w:r w:rsidRPr="00031105">
        <w:rPr>
          <w:sz w:val="16"/>
        </w:rPr>
        <w:t xml:space="preserve"> </w:t>
      </w:r>
      <w:r w:rsidRPr="00996312">
        <w:rPr>
          <w:vanish/>
          <w:sz w:val="16"/>
        </w:rPr>
        <w:t>into</w:t>
      </w:r>
      <w:r w:rsidRPr="00031105">
        <w:rPr>
          <w:sz w:val="16"/>
        </w:rPr>
        <w:t xml:space="preserve"> </w:t>
      </w:r>
      <w:r w:rsidRPr="00996312">
        <w:rPr>
          <w:vanish/>
          <w:sz w:val="16"/>
        </w:rPr>
        <w:t>space.</w:t>
      </w:r>
      <w:r w:rsidRPr="00031105">
        <w:rPr>
          <w:sz w:val="16"/>
        </w:rPr>
        <w:t xml:space="preserve"> </w:t>
      </w:r>
      <w:r w:rsidRPr="00996312">
        <w:rPr>
          <w:vanish/>
          <w:sz w:val="16"/>
        </w:rPr>
        <w:t>Second,</w:t>
      </w:r>
      <w:r w:rsidRPr="00031105">
        <w:rPr>
          <w:sz w:val="16"/>
        </w:rPr>
        <w:t xml:space="preserve"> </w:t>
      </w:r>
      <w:r w:rsidRPr="00996312">
        <w:rPr>
          <w:rStyle w:val="StyleUnderline"/>
          <w:vanish/>
        </w:rPr>
        <w:t>outer</w:t>
      </w:r>
      <w:r w:rsidRPr="00826AB4">
        <w:rPr>
          <w:rStyle w:val="StyleUnderline"/>
        </w:rPr>
        <w:t xml:space="preserve"> </w:t>
      </w:r>
      <w:r w:rsidRPr="00996312">
        <w:rPr>
          <w:rStyle w:val="StyleUnderline"/>
          <w:vanish/>
        </w:rPr>
        <w:t>space</w:t>
      </w:r>
      <w:r w:rsidRPr="00826AB4">
        <w:rPr>
          <w:rStyle w:val="StyleUnderline"/>
        </w:rPr>
        <w:t xml:space="preserve"> </w:t>
      </w:r>
      <w:r w:rsidRPr="00996312">
        <w:rPr>
          <w:rStyle w:val="StyleUnderline"/>
          <w:vanish/>
        </w:rPr>
        <w:t>serves</w:t>
      </w:r>
      <w:r w:rsidRPr="00826AB4">
        <w:rPr>
          <w:rStyle w:val="StyleUnderline"/>
        </w:rPr>
        <w:t xml:space="preserve"> </w:t>
      </w:r>
      <w:r w:rsidRPr="00996312">
        <w:rPr>
          <w:rStyle w:val="StyleUnderline"/>
          <w:vanish/>
        </w:rPr>
        <w:t>as</w:t>
      </w:r>
      <w:r w:rsidRPr="00826AB4">
        <w:rPr>
          <w:rStyle w:val="StyleUnderline"/>
        </w:rPr>
        <w:t xml:space="preserve"> </w:t>
      </w:r>
      <w:r w:rsidRPr="00893A5F">
        <w:rPr>
          <w:rStyle w:val="StyleUnderline"/>
          <w:highlight w:val="cyan"/>
        </w:rPr>
        <w:t xml:space="preserve">an </w:t>
      </w:r>
      <w:r w:rsidRPr="00893A5F">
        <w:rPr>
          <w:rStyle w:val="Emphasis"/>
          <w:highlight w:val="cyan"/>
        </w:rPr>
        <w:t>arena of technological innovation</w:t>
      </w:r>
      <w:r w:rsidRPr="00996312">
        <w:rPr>
          <w:vanish/>
          <w:sz w:val="16"/>
        </w:rPr>
        <w:t>,</w:t>
      </w:r>
      <w:r w:rsidRPr="00031105">
        <w:rPr>
          <w:sz w:val="16"/>
        </w:rPr>
        <w:t xml:space="preserve"> </w:t>
      </w:r>
      <w:r w:rsidRPr="00996312">
        <w:rPr>
          <w:rStyle w:val="StyleUnderline"/>
          <w:vanish/>
        </w:rPr>
        <w:t>which</w:t>
      </w:r>
      <w:r w:rsidRPr="00826AB4">
        <w:rPr>
          <w:rStyle w:val="StyleUnderline"/>
        </w:rPr>
        <w:t xml:space="preserve"> </w:t>
      </w:r>
      <w:r w:rsidRPr="00996312">
        <w:rPr>
          <w:rStyle w:val="StyleUnderline"/>
          <w:vanish/>
        </w:rPr>
        <w:t>feeds</w:t>
      </w:r>
      <w:r w:rsidRPr="00826AB4">
        <w:rPr>
          <w:rStyle w:val="StyleUnderline"/>
        </w:rPr>
        <w:t xml:space="preserve"> </w:t>
      </w:r>
      <w:r w:rsidRPr="00996312">
        <w:rPr>
          <w:rStyle w:val="StyleUnderline"/>
          <w:vanish/>
        </w:rPr>
        <w:t>back</w:t>
      </w:r>
      <w:r w:rsidRPr="00826AB4">
        <w:rPr>
          <w:rStyle w:val="StyleUnderline"/>
        </w:rPr>
        <w:t xml:space="preserve"> </w:t>
      </w:r>
      <w:r w:rsidRPr="00996312">
        <w:rPr>
          <w:rStyle w:val="StyleUnderline"/>
          <w:vanish/>
        </w:rPr>
        <w:t>into</w:t>
      </w:r>
      <w:r w:rsidRPr="00826AB4">
        <w:rPr>
          <w:rStyle w:val="StyleUnderline"/>
        </w:rPr>
        <w:t xml:space="preserve"> </w:t>
      </w:r>
      <w:r w:rsidRPr="00996312">
        <w:rPr>
          <w:rStyle w:val="StyleUnderline"/>
          <w:vanish/>
        </w:rPr>
        <w:t>the</w:t>
      </w:r>
      <w:r w:rsidRPr="00826AB4">
        <w:rPr>
          <w:rStyle w:val="StyleUnderline"/>
        </w:rPr>
        <w:t xml:space="preserve"> </w:t>
      </w:r>
      <w:r w:rsidRPr="00996312">
        <w:rPr>
          <w:rStyle w:val="StyleUnderline"/>
          <w:vanish/>
        </w:rPr>
        <w:t>terrestrial</w:t>
      </w:r>
      <w:r w:rsidRPr="00826AB4">
        <w:rPr>
          <w:rStyle w:val="StyleUnderline"/>
        </w:rPr>
        <w:t xml:space="preserve"> </w:t>
      </w:r>
      <w:r w:rsidRPr="00996312">
        <w:rPr>
          <w:rStyle w:val="StyleUnderline"/>
          <w:vanish/>
        </w:rPr>
        <w:t>economy</w:t>
      </w:r>
      <w:r w:rsidRPr="00996312">
        <w:rPr>
          <w:vanish/>
          <w:sz w:val="16"/>
        </w:rPr>
        <w:t>,</w:t>
      </w:r>
      <w:r w:rsidRPr="00031105">
        <w:rPr>
          <w:sz w:val="16"/>
        </w:rPr>
        <w:t xml:space="preserve"> </w:t>
      </w:r>
      <w:r w:rsidRPr="00996312">
        <w:rPr>
          <w:rStyle w:val="StyleUnderline"/>
          <w:vanish/>
        </w:rPr>
        <w:t>helping</w:t>
      </w:r>
      <w:r w:rsidRPr="00826AB4">
        <w:rPr>
          <w:rStyle w:val="StyleUnderline"/>
        </w:rPr>
        <w:t xml:space="preserve"> </w:t>
      </w:r>
      <w:r w:rsidRPr="00996312">
        <w:rPr>
          <w:rStyle w:val="StyleUnderline"/>
          <w:vanish/>
        </w:rPr>
        <w:t>to</w:t>
      </w:r>
      <w:r w:rsidRPr="00826AB4">
        <w:rPr>
          <w:rStyle w:val="StyleUnderline"/>
        </w:rPr>
        <w:t xml:space="preserve"> </w:t>
      </w:r>
      <w:r w:rsidRPr="00996312">
        <w:rPr>
          <w:rStyle w:val="StyleUnderline"/>
          <w:vanish/>
        </w:rPr>
        <w:t>avert</w:t>
      </w:r>
      <w:r w:rsidRPr="00826AB4">
        <w:rPr>
          <w:rStyle w:val="StyleUnderline"/>
        </w:rPr>
        <w:t xml:space="preserve"> </w:t>
      </w:r>
      <w:r w:rsidRPr="00996312">
        <w:rPr>
          <w:rStyle w:val="StyleUnderline"/>
          <w:vanish/>
        </w:rPr>
        <w:t>crisis</w:t>
      </w:r>
      <w:r w:rsidRPr="00826AB4">
        <w:rPr>
          <w:rStyle w:val="StyleUnderline"/>
        </w:rPr>
        <w:t xml:space="preserve"> </w:t>
      </w:r>
      <w:r w:rsidRPr="00996312">
        <w:rPr>
          <w:rStyle w:val="StyleUnderline"/>
          <w:vanish/>
        </w:rPr>
        <w:t>by</w:t>
      </w:r>
      <w:r w:rsidRPr="00826AB4">
        <w:rPr>
          <w:rStyle w:val="StyleUnderline"/>
        </w:rPr>
        <w:t xml:space="preserve"> </w:t>
      </w:r>
      <w:r w:rsidRPr="00996312">
        <w:rPr>
          <w:rStyle w:val="StyleUnderline"/>
          <w:vanish/>
        </w:rPr>
        <w:t>pushing</w:t>
      </w:r>
      <w:r w:rsidRPr="00826AB4">
        <w:rPr>
          <w:rStyle w:val="StyleUnderline"/>
        </w:rPr>
        <w:t xml:space="preserve"> </w:t>
      </w:r>
      <w:r w:rsidRPr="00996312">
        <w:rPr>
          <w:rStyle w:val="StyleUnderline"/>
          <w:vanish/>
        </w:rPr>
        <w:t>capital</w:t>
      </w:r>
      <w:r w:rsidRPr="00826AB4">
        <w:rPr>
          <w:rStyle w:val="StyleUnderline"/>
        </w:rPr>
        <w:t xml:space="preserve"> </w:t>
      </w:r>
      <w:r w:rsidRPr="00996312">
        <w:rPr>
          <w:rStyle w:val="StyleUnderline"/>
          <w:vanish/>
        </w:rPr>
        <w:t>out</w:t>
      </w:r>
      <w:r w:rsidRPr="00826AB4">
        <w:rPr>
          <w:rStyle w:val="StyleUnderline"/>
        </w:rPr>
        <w:t xml:space="preserve"> </w:t>
      </w:r>
      <w:r w:rsidRPr="00996312">
        <w:rPr>
          <w:rStyle w:val="StyleUnderline"/>
          <w:vanish/>
        </w:rPr>
        <w:t>of</w:t>
      </w:r>
      <w:r w:rsidRPr="00826AB4">
        <w:rPr>
          <w:rStyle w:val="StyleUnderline"/>
        </w:rPr>
        <w:t xml:space="preserve"> </w:t>
      </w:r>
      <w:r w:rsidRPr="00996312">
        <w:rPr>
          <w:rStyle w:val="StyleUnderline"/>
          <w:vanish/>
        </w:rPr>
        <w:t>technological</w:t>
      </w:r>
      <w:r w:rsidRPr="00826AB4">
        <w:rPr>
          <w:rStyle w:val="StyleUnderline"/>
        </w:rPr>
        <w:t xml:space="preserve"> </w:t>
      </w:r>
      <w:r w:rsidRPr="00996312">
        <w:rPr>
          <w:rStyle w:val="StyleUnderline"/>
          <w:vanish/>
        </w:rPr>
        <w:t>stagnation</w:t>
      </w:r>
      <w:r w:rsidRPr="00826AB4">
        <w:rPr>
          <w:rStyle w:val="StyleUnderline"/>
        </w:rPr>
        <w:t xml:space="preserve"> </w:t>
      </w:r>
      <w:r w:rsidRPr="00996312">
        <w:rPr>
          <w:rStyle w:val="StyleUnderline"/>
          <w:vanish/>
        </w:rPr>
        <w:t>and</w:t>
      </w:r>
      <w:r w:rsidRPr="00826AB4">
        <w:rPr>
          <w:rStyle w:val="StyleUnderline"/>
        </w:rPr>
        <w:t xml:space="preserve"> </w:t>
      </w:r>
      <w:r w:rsidRPr="00996312">
        <w:rPr>
          <w:rStyle w:val="StyleUnderline"/>
          <w:vanish/>
        </w:rPr>
        <w:t>innovation</w:t>
      </w:r>
      <w:r w:rsidRPr="00826AB4">
        <w:rPr>
          <w:rStyle w:val="StyleUnderline"/>
        </w:rPr>
        <w:t xml:space="preserve"> </w:t>
      </w:r>
      <w:r w:rsidRPr="00996312">
        <w:rPr>
          <w:rStyle w:val="StyleUnderline"/>
          <w:vanish/>
        </w:rPr>
        <w:t>shortfalls</w:t>
      </w:r>
      <w:r w:rsidRPr="00996312">
        <w:rPr>
          <w:vanish/>
          <w:sz w:val="16"/>
        </w:rPr>
        <w:t>.</w:t>
      </w:r>
      <w:r w:rsidRPr="00031105">
        <w:rPr>
          <w:sz w:val="16"/>
        </w:rPr>
        <w:t xml:space="preserve"> </w:t>
      </w:r>
    </w:p>
    <w:p w14:paraId="78040ABD" w14:textId="77777777" w:rsidR="005D7438" w:rsidRPr="00996312" w:rsidRDefault="005D7438" w:rsidP="005D7438">
      <w:pPr>
        <w:rPr>
          <w:vanish/>
          <w:sz w:val="16"/>
        </w:rPr>
      </w:pPr>
      <w:r w:rsidRPr="00996312">
        <w:rPr>
          <w:vanish/>
          <w:sz w:val="16"/>
        </w:rPr>
        <w:t>In</w:t>
      </w:r>
      <w:r w:rsidRPr="00031105">
        <w:rPr>
          <w:sz w:val="16"/>
        </w:rPr>
        <w:t xml:space="preserve"> </w:t>
      </w:r>
      <w:r w:rsidRPr="00996312">
        <w:rPr>
          <w:vanish/>
          <w:sz w:val="16"/>
        </w:rPr>
        <w:t>short,</w:t>
      </w:r>
      <w:r w:rsidRPr="00031105">
        <w:rPr>
          <w:sz w:val="16"/>
        </w:rPr>
        <w:t xml:space="preserve"> </w:t>
      </w:r>
      <w:r w:rsidRPr="00996312">
        <w:rPr>
          <w:rStyle w:val="Emphasis"/>
          <w:vanish/>
        </w:rPr>
        <w:t>outer</w:t>
      </w:r>
      <w:r w:rsidRPr="00826AB4">
        <w:rPr>
          <w:rStyle w:val="Emphasis"/>
        </w:rPr>
        <w:t xml:space="preserve"> </w:t>
      </w:r>
      <w:r w:rsidRPr="00996312">
        <w:rPr>
          <w:rStyle w:val="Emphasis"/>
          <w:vanish/>
        </w:rPr>
        <w:t>space</w:t>
      </w:r>
      <w:r w:rsidRPr="00826AB4">
        <w:rPr>
          <w:rStyle w:val="Emphasis"/>
        </w:rPr>
        <w:t xml:space="preserve"> </w:t>
      </w:r>
      <w:r w:rsidRPr="00996312">
        <w:rPr>
          <w:rStyle w:val="Emphasis"/>
          <w:vanish/>
        </w:rPr>
        <w:t>serves</w:t>
      </w:r>
      <w:r w:rsidRPr="00826AB4">
        <w:rPr>
          <w:rStyle w:val="Emphasis"/>
        </w:rPr>
        <w:t xml:space="preserve"> </w:t>
      </w:r>
      <w:r w:rsidRPr="00996312">
        <w:rPr>
          <w:rStyle w:val="Emphasis"/>
          <w:vanish/>
        </w:rPr>
        <w:t>as</w:t>
      </w:r>
      <w:r w:rsidRPr="00826AB4">
        <w:rPr>
          <w:rStyle w:val="Emphasis"/>
        </w:rPr>
        <w:t xml:space="preserve"> </w:t>
      </w:r>
      <w:r w:rsidRPr="00996312">
        <w:rPr>
          <w:rStyle w:val="Emphasis"/>
          <w:vanish/>
        </w:rPr>
        <w:t>a</w:t>
      </w:r>
      <w:r w:rsidRPr="00826AB4">
        <w:rPr>
          <w:rStyle w:val="Emphasis"/>
        </w:rPr>
        <w:t xml:space="preserve"> </w:t>
      </w:r>
      <w:r w:rsidRPr="00996312">
        <w:rPr>
          <w:rStyle w:val="Emphasis"/>
          <w:vanish/>
        </w:rPr>
        <w:t>spatial</w:t>
      </w:r>
      <w:r w:rsidRPr="00826AB4">
        <w:rPr>
          <w:rStyle w:val="Emphasis"/>
        </w:rPr>
        <w:t xml:space="preserve"> </w:t>
      </w:r>
      <w:r w:rsidRPr="00996312">
        <w:rPr>
          <w:rStyle w:val="Emphasis"/>
          <w:vanish/>
        </w:rPr>
        <w:t>fix</w:t>
      </w:r>
      <w:r w:rsidRPr="00996312">
        <w:rPr>
          <w:vanish/>
          <w:sz w:val="16"/>
        </w:rPr>
        <w:t>.</w:t>
      </w:r>
      <w:r w:rsidRPr="00031105">
        <w:rPr>
          <w:sz w:val="16"/>
        </w:rPr>
        <w:t xml:space="preserve"> </w:t>
      </w:r>
      <w:r w:rsidRPr="00996312">
        <w:rPr>
          <w:rStyle w:val="StyleUnderline"/>
          <w:vanish/>
        </w:rPr>
        <w:t>It</w:t>
      </w:r>
      <w:r w:rsidRPr="00826AB4">
        <w:rPr>
          <w:rStyle w:val="StyleUnderline"/>
        </w:rPr>
        <w:t xml:space="preserve"> </w:t>
      </w:r>
      <w:r w:rsidRPr="00996312">
        <w:rPr>
          <w:rStyle w:val="StyleUnderline"/>
          <w:vanish/>
        </w:rPr>
        <w:t>swallows</w:t>
      </w:r>
      <w:r w:rsidRPr="00826AB4">
        <w:rPr>
          <w:rStyle w:val="StyleUnderline"/>
        </w:rPr>
        <w:t xml:space="preserve"> </w:t>
      </w:r>
      <w:r w:rsidRPr="00996312">
        <w:rPr>
          <w:rStyle w:val="StyleUnderline"/>
          <w:vanish/>
        </w:rPr>
        <w:t>up</w:t>
      </w:r>
      <w:r w:rsidRPr="00826AB4">
        <w:rPr>
          <w:rStyle w:val="StyleUnderline"/>
        </w:rPr>
        <w:t xml:space="preserve"> </w:t>
      </w:r>
      <w:r w:rsidRPr="00996312">
        <w:rPr>
          <w:rStyle w:val="StyleUnderline"/>
          <w:vanish/>
        </w:rPr>
        <w:t>surplus</w:t>
      </w:r>
      <w:r w:rsidRPr="00826AB4">
        <w:rPr>
          <w:rStyle w:val="StyleUnderline"/>
        </w:rPr>
        <w:t xml:space="preserve"> </w:t>
      </w:r>
      <w:r w:rsidRPr="00996312">
        <w:rPr>
          <w:rStyle w:val="StyleUnderline"/>
          <w:vanish/>
        </w:rPr>
        <w:t>capital</w:t>
      </w:r>
      <w:r w:rsidRPr="00996312">
        <w:rPr>
          <w:vanish/>
          <w:sz w:val="16"/>
        </w:rPr>
        <w:t>,</w:t>
      </w:r>
      <w:r w:rsidRPr="00031105">
        <w:rPr>
          <w:sz w:val="16"/>
        </w:rPr>
        <w:t xml:space="preserve"> </w:t>
      </w:r>
      <w:r w:rsidRPr="00893A5F">
        <w:rPr>
          <w:rStyle w:val="StyleUnderline"/>
          <w:highlight w:val="cyan"/>
        </w:rPr>
        <w:t>promising</w:t>
      </w:r>
      <w:r w:rsidRPr="00826AB4">
        <w:rPr>
          <w:rStyle w:val="StyleUnderline"/>
        </w:rPr>
        <w:t xml:space="preserve"> </w:t>
      </w:r>
      <w:r w:rsidRPr="00996312">
        <w:rPr>
          <w:rStyle w:val="StyleUnderline"/>
          <w:vanish/>
        </w:rPr>
        <w:t>to</w:t>
      </w:r>
      <w:r w:rsidRPr="00826AB4">
        <w:rPr>
          <w:rStyle w:val="StyleUnderline"/>
        </w:rPr>
        <w:t xml:space="preserve"> </w:t>
      </w:r>
      <w:r w:rsidRPr="00996312">
        <w:rPr>
          <w:rStyle w:val="StyleUnderline"/>
          <w:vanish/>
        </w:rPr>
        <w:t>deliver</w:t>
      </w:r>
      <w:r w:rsidRPr="00826AB4">
        <w:rPr>
          <w:rStyle w:val="StyleUnderline"/>
        </w:rPr>
        <w:t xml:space="preserve"> </w:t>
      </w:r>
      <w:r w:rsidRPr="00996312">
        <w:rPr>
          <w:rStyle w:val="StyleUnderline"/>
          <w:vanish/>
        </w:rPr>
        <w:t>valuable</w:t>
      </w:r>
      <w:r w:rsidRPr="00826AB4">
        <w:rPr>
          <w:rStyle w:val="StyleUnderline"/>
        </w:rPr>
        <w:t xml:space="preserve"> </w:t>
      </w:r>
      <w:r w:rsidRPr="00893A5F">
        <w:rPr>
          <w:rStyle w:val="StyleUnderline"/>
          <w:highlight w:val="cyan"/>
        </w:rPr>
        <w:t>resources</w:t>
      </w:r>
      <w:r w:rsidRPr="00996312">
        <w:rPr>
          <w:vanish/>
          <w:sz w:val="16"/>
        </w:rPr>
        <w:t>,</w:t>
      </w:r>
      <w:r w:rsidRPr="00031105">
        <w:rPr>
          <w:sz w:val="16"/>
        </w:rPr>
        <w:t xml:space="preserve"> </w:t>
      </w:r>
      <w:r w:rsidRPr="00996312">
        <w:rPr>
          <w:rStyle w:val="StyleUnderline"/>
          <w:vanish/>
        </w:rPr>
        <w:t>technological</w:t>
      </w:r>
      <w:r w:rsidRPr="00826AB4">
        <w:rPr>
          <w:rStyle w:val="StyleUnderline"/>
        </w:rPr>
        <w:t xml:space="preserve"> </w:t>
      </w:r>
      <w:r w:rsidRPr="00893A5F">
        <w:rPr>
          <w:rStyle w:val="StyleUnderline"/>
          <w:highlight w:val="cyan"/>
        </w:rPr>
        <w:t>innovations</w:t>
      </w:r>
      <w:r w:rsidRPr="00996312">
        <w:rPr>
          <w:vanish/>
          <w:sz w:val="16"/>
        </w:rPr>
        <w:t>,</w:t>
      </w:r>
      <w:r w:rsidRPr="00031105">
        <w:rPr>
          <w:sz w:val="16"/>
        </w:rPr>
        <w:t xml:space="preserve"> </w:t>
      </w:r>
      <w:r w:rsidRPr="00996312">
        <w:rPr>
          <w:rStyle w:val="StyleUnderline"/>
          <w:vanish/>
        </w:rPr>
        <w:t>and</w:t>
      </w:r>
      <w:r w:rsidRPr="00826AB4">
        <w:rPr>
          <w:rStyle w:val="StyleUnderline"/>
        </w:rPr>
        <w:t xml:space="preserve"> </w:t>
      </w:r>
      <w:r w:rsidRPr="00996312">
        <w:rPr>
          <w:rStyle w:val="StyleUnderline"/>
          <w:vanish/>
        </w:rPr>
        <w:t>communication</w:t>
      </w:r>
      <w:r w:rsidRPr="00826AB4">
        <w:rPr>
          <w:rStyle w:val="StyleUnderline"/>
        </w:rPr>
        <w:t xml:space="preserve"> </w:t>
      </w:r>
      <w:r w:rsidRPr="00996312">
        <w:rPr>
          <w:rStyle w:val="StyleUnderline"/>
          <w:vanish/>
        </w:rPr>
        <w:t>services</w:t>
      </w:r>
      <w:r w:rsidRPr="00826AB4">
        <w:rPr>
          <w:rStyle w:val="StyleUnderline"/>
        </w:rPr>
        <w:t xml:space="preserve"> </w:t>
      </w:r>
      <w:r w:rsidRPr="00996312">
        <w:rPr>
          <w:rStyle w:val="StyleUnderline"/>
          <w:vanish/>
        </w:rPr>
        <w:t>to</w:t>
      </w:r>
      <w:r w:rsidRPr="00826AB4">
        <w:rPr>
          <w:rStyle w:val="StyleUnderline"/>
        </w:rPr>
        <w:t xml:space="preserve"> </w:t>
      </w:r>
      <w:r w:rsidRPr="00996312">
        <w:rPr>
          <w:rStyle w:val="StyleUnderline"/>
          <w:vanish/>
        </w:rPr>
        <w:t>capitalists</w:t>
      </w:r>
      <w:r w:rsidRPr="00826AB4">
        <w:rPr>
          <w:rStyle w:val="StyleUnderline"/>
        </w:rPr>
        <w:t xml:space="preserve"> </w:t>
      </w:r>
      <w:r w:rsidRPr="00996312">
        <w:rPr>
          <w:rStyle w:val="StyleUnderline"/>
          <w:vanish/>
        </w:rPr>
        <w:t>back</w:t>
      </w:r>
      <w:r w:rsidRPr="00826AB4">
        <w:rPr>
          <w:rStyle w:val="StyleUnderline"/>
        </w:rPr>
        <w:t xml:space="preserve"> </w:t>
      </w:r>
      <w:r w:rsidRPr="00996312">
        <w:rPr>
          <w:rStyle w:val="StyleUnderline"/>
          <w:vanish/>
        </w:rPr>
        <w:t>on</w:t>
      </w:r>
      <w:r w:rsidRPr="00826AB4">
        <w:rPr>
          <w:rStyle w:val="StyleUnderline"/>
        </w:rPr>
        <w:t xml:space="preserve"> </w:t>
      </w:r>
      <w:r w:rsidRPr="00996312">
        <w:rPr>
          <w:rStyle w:val="StyleUnderline"/>
          <w:vanish/>
        </w:rPr>
        <w:t>Earth</w:t>
      </w:r>
      <w:r w:rsidRPr="00996312">
        <w:rPr>
          <w:vanish/>
          <w:sz w:val="16"/>
        </w:rPr>
        <w:t>.</w:t>
      </w:r>
      <w:r w:rsidRPr="00031105">
        <w:rPr>
          <w:sz w:val="16"/>
        </w:rPr>
        <w:t xml:space="preserve"> </w:t>
      </w:r>
      <w:r w:rsidRPr="00996312">
        <w:rPr>
          <w:vanish/>
          <w:sz w:val="16"/>
        </w:rPr>
        <w:t>This</w:t>
      </w:r>
      <w:r w:rsidRPr="00031105">
        <w:rPr>
          <w:sz w:val="16"/>
        </w:rPr>
        <w:t xml:space="preserve"> </w:t>
      </w:r>
      <w:r w:rsidRPr="00996312">
        <w:rPr>
          <w:vanish/>
          <w:sz w:val="16"/>
        </w:rPr>
        <w:t>places</w:t>
      </w:r>
      <w:r w:rsidRPr="00031105">
        <w:rPr>
          <w:sz w:val="16"/>
        </w:rPr>
        <w:t xml:space="preserve"> </w:t>
      </w:r>
      <w:r w:rsidRPr="00996312">
        <w:rPr>
          <w:vanish/>
          <w:sz w:val="16"/>
        </w:rPr>
        <w:t>outer</w:t>
      </w:r>
      <w:r w:rsidRPr="00031105">
        <w:rPr>
          <w:sz w:val="16"/>
        </w:rPr>
        <w:t xml:space="preserve"> </w:t>
      </w:r>
      <w:r w:rsidRPr="00996312">
        <w:rPr>
          <w:vanish/>
          <w:sz w:val="16"/>
        </w:rPr>
        <w:t>space</w:t>
      </w:r>
      <w:r w:rsidRPr="00031105">
        <w:rPr>
          <w:sz w:val="16"/>
        </w:rPr>
        <w:t xml:space="preserve"> </w:t>
      </w:r>
      <w:r w:rsidRPr="00996312">
        <w:rPr>
          <w:vanish/>
          <w:sz w:val="16"/>
        </w:rPr>
        <w:t>on</w:t>
      </w:r>
      <w:r w:rsidRPr="00031105">
        <w:rPr>
          <w:sz w:val="16"/>
        </w:rPr>
        <w:t xml:space="preserve"> </w:t>
      </w:r>
      <w:r w:rsidRPr="00996312">
        <w:rPr>
          <w:vanish/>
          <w:sz w:val="16"/>
        </w:rPr>
        <w:t>the</w:t>
      </w:r>
      <w:r w:rsidRPr="00031105">
        <w:rPr>
          <w:sz w:val="16"/>
        </w:rPr>
        <w:t xml:space="preserve"> </w:t>
      </w:r>
      <w:r w:rsidRPr="00996312">
        <w:rPr>
          <w:vanish/>
          <w:sz w:val="16"/>
        </w:rPr>
        <w:t>same</w:t>
      </w:r>
      <w:r w:rsidRPr="00031105">
        <w:rPr>
          <w:sz w:val="16"/>
        </w:rPr>
        <w:t xml:space="preserve"> </w:t>
      </w:r>
      <w:r w:rsidRPr="00996312">
        <w:rPr>
          <w:vanish/>
          <w:sz w:val="16"/>
        </w:rPr>
        <w:t>level</w:t>
      </w:r>
      <w:r w:rsidRPr="00031105">
        <w:rPr>
          <w:sz w:val="16"/>
        </w:rPr>
        <w:t xml:space="preserve"> </w:t>
      </w:r>
      <w:r w:rsidRPr="00996312">
        <w:rPr>
          <w:vanish/>
          <w:sz w:val="16"/>
        </w:rPr>
        <w:t>as</w:t>
      </w:r>
      <w:r w:rsidRPr="00031105">
        <w:rPr>
          <w:sz w:val="16"/>
        </w:rPr>
        <w:t xml:space="preserve"> </w:t>
      </w:r>
      <w:r w:rsidRPr="00996312">
        <w:rPr>
          <w:vanish/>
          <w:sz w:val="16"/>
        </w:rPr>
        <w:t>traditional</w:t>
      </w:r>
      <w:r w:rsidRPr="00031105">
        <w:rPr>
          <w:sz w:val="16"/>
        </w:rPr>
        <w:t xml:space="preserve"> </w:t>
      </w:r>
      <w:r w:rsidRPr="00996312">
        <w:rPr>
          <w:vanish/>
          <w:sz w:val="16"/>
        </w:rPr>
        <w:t>colonization,</w:t>
      </w:r>
      <w:r w:rsidRPr="00031105">
        <w:rPr>
          <w:sz w:val="16"/>
        </w:rPr>
        <w:t xml:space="preserve"> </w:t>
      </w:r>
      <w:r w:rsidRPr="00996312">
        <w:rPr>
          <w:vanish/>
          <w:sz w:val="16"/>
        </w:rPr>
        <w:t>analyzed</w:t>
      </w:r>
      <w:r w:rsidRPr="00031105">
        <w:rPr>
          <w:sz w:val="16"/>
        </w:rPr>
        <w:t xml:space="preserve"> </w:t>
      </w:r>
      <w:r w:rsidRPr="00996312">
        <w:rPr>
          <w:vanish/>
          <w:sz w:val="16"/>
        </w:rPr>
        <w:t>in</w:t>
      </w:r>
      <w:r w:rsidRPr="00031105">
        <w:rPr>
          <w:sz w:val="16"/>
        </w:rPr>
        <w:t xml:space="preserve"> </w:t>
      </w:r>
      <w:r w:rsidRPr="00996312">
        <w:rPr>
          <w:vanish/>
          <w:sz w:val="16"/>
        </w:rPr>
        <w:t>Hegel’s</w:t>
      </w:r>
      <w:r w:rsidRPr="00031105">
        <w:rPr>
          <w:sz w:val="16"/>
        </w:rPr>
        <w:t xml:space="preserve"> </w:t>
      </w:r>
      <w:r w:rsidRPr="00996312">
        <w:rPr>
          <w:vanish/>
          <w:sz w:val="16"/>
        </w:rPr>
        <w:t>Philosophy</w:t>
      </w:r>
      <w:r w:rsidRPr="00031105">
        <w:rPr>
          <w:sz w:val="16"/>
        </w:rPr>
        <w:t xml:space="preserve"> </w:t>
      </w:r>
      <w:r w:rsidRPr="00996312">
        <w:rPr>
          <w:vanish/>
          <w:sz w:val="16"/>
        </w:rPr>
        <w:t>of</w:t>
      </w:r>
      <w:r w:rsidRPr="00031105">
        <w:rPr>
          <w:sz w:val="16"/>
        </w:rPr>
        <w:t xml:space="preserve"> </w:t>
      </w:r>
      <w:r w:rsidRPr="00996312">
        <w:rPr>
          <w:vanish/>
          <w:sz w:val="16"/>
        </w:rPr>
        <w:t>Right,</w:t>
      </w:r>
      <w:r w:rsidRPr="00031105">
        <w:rPr>
          <w:sz w:val="16"/>
        </w:rPr>
        <w:t xml:space="preserve"> </w:t>
      </w:r>
      <w:r w:rsidRPr="00996312">
        <w:rPr>
          <w:vanish/>
          <w:sz w:val="16"/>
        </w:rPr>
        <w:t>which</w:t>
      </w:r>
      <w:r w:rsidRPr="00031105">
        <w:rPr>
          <w:sz w:val="16"/>
        </w:rPr>
        <w:t xml:space="preserve"> </w:t>
      </w:r>
      <w:r w:rsidRPr="00996312">
        <w:rPr>
          <w:vanish/>
          <w:sz w:val="16"/>
        </w:rPr>
        <w:t>Hegel</w:t>
      </w:r>
      <w:r w:rsidRPr="00031105">
        <w:rPr>
          <w:sz w:val="16"/>
        </w:rPr>
        <w:t xml:space="preserve"> </w:t>
      </w:r>
      <w:r w:rsidRPr="00996312">
        <w:rPr>
          <w:vanish/>
          <w:sz w:val="16"/>
        </w:rPr>
        <w:t>thought</w:t>
      </w:r>
      <w:r w:rsidRPr="00031105">
        <w:rPr>
          <w:sz w:val="16"/>
        </w:rPr>
        <w:t xml:space="preserve"> </w:t>
      </w:r>
      <w:r w:rsidRPr="00996312">
        <w:rPr>
          <w:vanish/>
          <w:sz w:val="16"/>
        </w:rPr>
        <w:t>of</w:t>
      </w:r>
      <w:r w:rsidRPr="00031105">
        <w:rPr>
          <w:sz w:val="16"/>
        </w:rPr>
        <w:t xml:space="preserve"> </w:t>
      </w:r>
      <w:r w:rsidRPr="00996312">
        <w:rPr>
          <w:vanish/>
          <w:sz w:val="16"/>
        </w:rPr>
        <w:t>as</w:t>
      </w:r>
      <w:r w:rsidRPr="00031105">
        <w:rPr>
          <w:sz w:val="16"/>
        </w:rPr>
        <w:t xml:space="preserve"> </w:t>
      </w:r>
      <w:r w:rsidRPr="00996312">
        <w:rPr>
          <w:vanish/>
          <w:sz w:val="16"/>
        </w:rPr>
        <w:t>a</w:t>
      </w:r>
      <w:r w:rsidRPr="00031105">
        <w:rPr>
          <w:sz w:val="16"/>
        </w:rPr>
        <w:t xml:space="preserve"> </w:t>
      </w:r>
      <w:r w:rsidRPr="00996312">
        <w:rPr>
          <w:vanish/>
          <w:sz w:val="16"/>
        </w:rPr>
        <w:t>product</w:t>
      </w:r>
      <w:r w:rsidRPr="00031105">
        <w:rPr>
          <w:sz w:val="16"/>
        </w:rPr>
        <w:t xml:space="preserve"> </w:t>
      </w:r>
      <w:r w:rsidRPr="00996312">
        <w:rPr>
          <w:vanish/>
          <w:sz w:val="16"/>
        </w:rPr>
        <w:t>of</w:t>
      </w:r>
      <w:r w:rsidRPr="00031105">
        <w:rPr>
          <w:sz w:val="16"/>
        </w:rPr>
        <w:t xml:space="preserve"> </w:t>
      </w:r>
      <w:r w:rsidRPr="00996312">
        <w:rPr>
          <w:vanish/>
          <w:sz w:val="16"/>
        </w:rPr>
        <w:t>the</w:t>
      </w:r>
      <w:r w:rsidRPr="00031105">
        <w:rPr>
          <w:sz w:val="16"/>
        </w:rPr>
        <w:t xml:space="preserve"> </w:t>
      </w:r>
      <w:r w:rsidRPr="00996312">
        <w:rPr>
          <w:vanish/>
          <w:sz w:val="16"/>
        </w:rPr>
        <w:t>‘inner</w:t>
      </w:r>
      <w:r w:rsidRPr="00031105">
        <w:rPr>
          <w:sz w:val="16"/>
        </w:rPr>
        <w:t xml:space="preserve"> </w:t>
      </w:r>
      <w:r w:rsidRPr="00996312">
        <w:rPr>
          <w:vanish/>
          <w:sz w:val="16"/>
        </w:rPr>
        <w:t>dialectic</w:t>
      </w:r>
      <w:r w:rsidRPr="00031105">
        <w:rPr>
          <w:sz w:val="16"/>
        </w:rPr>
        <w:t xml:space="preserve"> </w:t>
      </w:r>
      <w:r w:rsidRPr="00996312">
        <w:rPr>
          <w:vanish/>
          <w:sz w:val="16"/>
        </w:rPr>
        <w:t>of</w:t>
      </w:r>
      <w:r w:rsidRPr="00031105">
        <w:rPr>
          <w:sz w:val="16"/>
        </w:rPr>
        <w:t xml:space="preserve"> </w:t>
      </w:r>
      <w:r w:rsidRPr="00996312">
        <w:rPr>
          <w:vanish/>
          <w:sz w:val="16"/>
        </w:rPr>
        <w:t>civil</w:t>
      </w:r>
      <w:r w:rsidRPr="00031105">
        <w:rPr>
          <w:sz w:val="16"/>
        </w:rPr>
        <w:t xml:space="preserve"> </w:t>
      </w:r>
      <w:r w:rsidRPr="00996312">
        <w:rPr>
          <w:vanish/>
          <w:sz w:val="16"/>
        </w:rPr>
        <w:t>society',</w:t>
      </w:r>
      <w:r w:rsidRPr="00031105">
        <w:rPr>
          <w:sz w:val="16"/>
        </w:rPr>
        <w:t xml:space="preserve"> </w:t>
      </w:r>
      <w:r w:rsidRPr="00996312">
        <w:rPr>
          <w:vanish/>
          <w:sz w:val="16"/>
        </w:rPr>
        <w:t>which</w:t>
      </w:r>
      <w:r w:rsidRPr="00031105">
        <w:rPr>
          <w:sz w:val="16"/>
        </w:rPr>
        <w:t xml:space="preserve"> </w:t>
      </w:r>
      <w:r w:rsidRPr="00996312">
        <w:rPr>
          <w:vanish/>
          <w:sz w:val="16"/>
        </w:rPr>
        <w:t>drives</w:t>
      </w:r>
      <w:r w:rsidRPr="00031105">
        <w:rPr>
          <w:sz w:val="16"/>
        </w:rPr>
        <w:t xml:space="preserve"> </w:t>
      </w:r>
      <w:r w:rsidRPr="00996312">
        <w:rPr>
          <w:vanish/>
          <w:sz w:val="16"/>
        </w:rPr>
        <w:t>the</w:t>
      </w:r>
      <w:r w:rsidRPr="00031105">
        <w:rPr>
          <w:sz w:val="16"/>
        </w:rPr>
        <w:t xml:space="preserve"> </w:t>
      </w:r>
      <w:r w:rsidRPr="00996312">
        <w:rPr>
          <w:vanish/>
          <w:sz w:val="16"/>
        </w:rPr>
        <w:t>market</w:t>
      </w:r>
      <w:r w:rsidRPr="00031105">
        <w:rPr>
          <w:sz w:val="16"/>
        </w:rPr>
        <w:t xml:space="preserve"> </w:t>
      </w:r>
      <w:r w:rsidRPr="00996312">
        <w:rPr>
          <w:vanish/>
          <w:sz w:val="16"/>
        </w:rPr>
        <w:t>to</w:t>
      </w:r>
      <w:r w:rsidRPr="00031105">
        <w:rPr>
          <w:sz w:val="16"/>
        </w:rPr>
        <w:t xml:space="preserve"> </w:t>
      </w:r>
      <w:r w:rsidRPr="00996312">
        <w:rPr>
          <w:vanish/>
          <w:sz w:val="16"/>
        </w:rPr>
        <w:t>‘push</w:t>
      </w:r>
      <w:r w:rsidRPr="00031105">
        <w:rPr>
          <w:sz w:val="16"/>
        </w:rPr>
        <w:t xml:space="preserve"> </w:t>
      </w:r>
      <w:r w:rsidRPr="00996312">
        <w:rPr>
          <w:vanish/>
          <w:sz w:val="16"/>
        </w:rPr>
        <w:t>beyond</w:t>
      </w:r>
      <w:r w:rsidRPr="00031105">
        <w:rPr>
          <w:sz w:val="16"/>
        </w:rPr>
        <w:t xml:space="preserve"> </w:t>
      </w:r>
      <w:r w:rsidRPr="00996312">
        <w:rPr>
          <w:vanish/>
          <w:sz w:val="16"/>
        </w:rPr>
        <w:t>its</w:t>
      </w:r>
      <w:r w:rsidRPr="00031105">
        <w:rPr>
          <w:sz w:val="16"/>
        </w:rPr>
        <w:t xml:space="preserve"> </w:t>
      </w:r>
      <w:r w:rsidRPr="00996312">
        <w:rPr>
          <w:vanish/>
          <w:sz w:val="16"/>
        </w:rPr>
        <w:t>own</w:t>
      </w:r>
      <w:r w:rsidRPr="00031105">
        <w:rPr>
          <w:sz w:val="16"/>
        </w:rPr>
        <w:t xml:space="preserve"> </w:t>
      </w:r>
      <w:r w:rsidRPr="00996312">
        <w:rPr>
          <w:vanish/>
          <w:sz w:val="16"/>
        </w:rPr>
        <w:t>limits</w:t>
      </w:r>
      <w:r w:rsidRPr="00031105">
        <w:rPr>
          <w:sz w:val="16"/>
        </w:rPr>
        <w:t xml:space="preserve"> </w:t>
      </w:r>
      <w:r w:rsidRPr="00996312">
        <w:rPr>
          <w:vanish/>
          <w:sz w:val="16"/>
        </w:rPr>
        <w:t>and</w:t>
      </w:r>
      <w:r w:rsidRPr="00031105">
        <w:rPr>
          <w:sz w:val="16"/>
        </w:rPr>
        <w:t xml:space="preserve"> </w:t>
      </w:r>
      <w:r w:rsidRPr="00996312">
        <w:rPr>
          <w:vanish/>
          <w:sz w:val="16"/>
        </w:rPr>
        <w:t>seek</w:t>
      </w:r>
      <w:r w:rsidRPr="00031105">
        <w:rPr>
          <w:sz w:val="16"/>
        </w:rPr>
        <w:t xml:space="preserve"> </w:t>
      </w:r>
      <w:r w:rsidRPr="00996312">
        <w:rPr>
          <w:vanish/>
          <w:sz w:val="16"/>
        </w:rPr>
        <w:t>markets,</w:t>
      </w:r>
      <w:r w:rsidRPr="00031105">
        <w:rPr>
          <w:sz w:val="16"/>
        </w:rPr>
        <w:t xml:space="preserve"> </w:t>
      </w:r>
      <w:r w:rsidRPr="00996312">
        <w:rPr>
          <w:vanish/>
          <w:sz w:val="16"/>
        </w:rPr>
        <w:t>and</w:t>
      </w:r>
      <w:r w:rsidRPr="00031105">
        <w:rPr>
          <w:sz w:val="16"/>
        </w:rPr>
        <w:t xml:space="preserve"> </w:t>
      </w:r>
      <w:r w:rsidRPr="00996312">
        <w:rPr>
          <w:vanish/>
          <w:sz w:val="16"/>
        </w:rPr>
        <w:t>so</w:t>
      </w:r>
      <w:r w:rsidRPr="00031105">
        <w:rPr>
          <w:sz w:val="16"/>
        </w:rPr>
        <w:t xml:space="preserve"> </w:t>
      </w:r>
      <w:r w:rsidRPr="00996312">
        <w:rPr>
          <w:vanish/>
          <w:sz w:val="16"/>
        </w:rPr>
        <w:t>its</w:t>
      </w:r>
      <w:r w:rsidRPr="00031105">
        <w:rPr>
          <w:sz w:val="16"/>
        </w:rPr>
        <w:t xml:space="preserve"> </w:t>
      </w:r>
      <w:r w:rsidRPr="00996312">
        <w:rPr>
          <w:vanish/>
          <w:sz w:val="16"/>
        </w:rPr>
        <w:t>necessary</w:t>
      </w:r>
      <w:r w:rsidRPr="00031105">
        <w:rPr>
          <w:sz w:val="16"/>
        </w:rPr>
        <w:t xml:space="preserve"> </w:t>
      </w:r>
      <w:r w:rsidRPr="00996312">
        <w:rPr>
          <w:vanish/>
          <w:sz w:val="16"/>
        </w:rPr>
        <w:t>means</w:t>
      </w:r>
      <w:r w:rsidRPr="00031105">
        <w:rPr>
          <w:sz w:val="16"/>
        </w:rPr>
        <w:t xml:space="preserve"> </w:t>
      </w:r>
      <w:r w:rsidRPr="00996312">
        <w:rPr>
          <w:vanish/>
          <w:sz w:val="16"/>
        </w:rPr>
        <w:t>of</w:t>
      </w:r>
      <w:r w:rsidRPr="00031105">
        <w:rPr>
          <w:sz w:val="16"/>
        </w:rPr>
        <w:t xml:space="preserve"> </w:t>
      </w:r>
      <w:r w:rsidRPr="00996312">
        <w:rPr>
          <w:vanish/>
          <w:sz w:val="16"/>
        </w:rPr>
        <w:t>subsistence,</w:t>
      </w:r>
      <w:r w:rsidRPr="00031105">
        <w:rPr>
          <w:sz w:val="16"/>
        </w:rPr>
        <w:t xml:space="preserve"> </w:t>
      </w:r>
      <w:r w:rsidRPr="00996312">
        <w:rPr>
          <w:vanish/>
          <w:sz w:val="16"/>
        </w:rPr>
        <w:t>in</w:t>
      </w:r>
      <w:r w:rsidRPr="00031105">
        <w:rPr>
          <w:sz w:val="16"/>
        </w:rPr>
        <w:t xml:space="preserve"> </w:t>
      </w:r>
      <w:r w:rsidRPr="00996312">
        <w:rPr>
          <w:vanish/>
          <w:sz w:val="16"/>
        </w:rPr>
        <w:t>other</w:t>
      </w:r>
      <w:r w:rsidRPr="00031105">
        <w:rPr>
          <w:sz w:val="16"/>
        </w:rPr>
        <w:t xml:space="preserve"> </w:t>
      </w:r>
      <w:r w:rsidRPr="00996312">
        <w:rPr>
          <w:vanish/>
          <w:sz w:val="16"/>
        </w:rPr>
        <w:t>lands</w:t>
      </w:r>
      <w:r w:rsidRPr="00031105">
        <w:rPr>
          <w:sz w:val="16"/>
        </w:rPr>
        <w:t xml:space="preserve"> </w:t>
      </w:r>
      <w:r w:rsidRPr="00996312">
        <w:rPr>
          <w:vanish/>
          <w:sz w:val="16"/>
        </w:rPr>
        <w:t>which</w:t>
      </w:r>
      <w:r w:rsidRPr="00031105">
        <w:rPr>
          <w:sz w:val="16"/>
        </w:rPr>
        <w:t xml:space="preserve"> </w:t>
      </w:r>
      <w:r w:rsidRPr="00996312">
        <w:rPr>
          <w:vanish/>
          <w:sz w:val="16"/>
        </w:rPr>
        <w:t>are</w:t>
      </w:r>
      <w:r w:rsidRPr="00031105">
        <w:rPr>
          <w:sz w:val="16"/>
        </w:rPr>
        <w:t xml:space="preserve"> </w:t>
      </w:r>
      <w:r w:rsidRPr="00996312">
        <w:rPr>
          <w:vanish/>
          <w:sz w:val="16"/>
        </w:rPr>
        <w:t>either</w:t>
      </w:r>
      <w:r w:rsidRPr="00031105">
        <w:rPr>
          <w:sz w:val="16"/>
        </w:rPr>
        <w:t xml:space="preserve"> </w:t>
      </w:r>
      <w:r w:rsidRPr="00996312">
        <w:rPr>
          <w:vanish/>
          <w:sz w:val="16"/>
        </w:rPr>
        <w:t>deficient</w:t>
      </w:r>
      <w:r w:rsidRPr="00031105">
        <w:rPr>
          <w:sz w:val="16"/>
        </w:rPr>
        <w:t xml:space="preserve"> </w:t>
      </w:r>
      <w:r w:rsidRPr="00996312">
        <w:rPr>
          <w:vanish/>
          <w:sz w:val="16"/>
        </w:rPr>
        <w:t>in</w:t>
      </w:r>
      <w:r w:rsidRPr="00031105">
        <w:rPr>
          <w:sz w:val="16"/>
        </w:rPr>
        <w:t xml:space="preserve"> </w:t>
      </w:r>
      <w:r w:rsidRPr="00996312">
        <w:rPr>
          <w:vanish/>
          <w:sz w:val="16"/>
        </w:rPr>
        <w:t>the</w:t>
      </w:r>
      <w:r w:rsidRPr="00031105">
        <w:rPr>
          <w:sz w:val="16"/>
        </w:rPr>
        <w:t xml:space="preserve"> </w:t>
      </w:r>
      <w:r w:rsidRPr="00996312">
        <w:rPr>
          <w:vanish/>
          <w:sz w:val="16"/>
        </w:rPr>
        <w:t>goods</w:t>
      </w:r>
      <w:r w:rsidRPr="00031105">
        <w:rPr>
          <w:sz w:val="16"/>
        </w:rPr>
        <w:t xml:space="preserve"> </w:t>
      </w:r>
      <w:r w:rsidRPr="00996312">
        <w:rPr>
          <w:vanish/>
          <w:sz w:val="16"/>
        </w:rPr>
        <w:t>it</w:t>
      </w:r>
      <w:r w:rsidRPr="00031105">
        <w:rPr>
          <w:sz w:val="16"/>
        </w:rPr>
        <w:t xml:space="preserve"> </w:t>
      </w:r>
      <w:r w:rsidRPr="00996312">
        <w:rPr>
          <w:vanish/>
          <w:sz w:val="16"/>
        </w:rPr>
        <w:t>has</w:t>
      </w:r>
      <w:r w:rsidRPr="00031105">
        <w:rPr>
          <w:sz w:val="16"/>
        </w:rPr>
        <w:t xml:space="preserve"> </w:t>
      </w:r>
      <w:r w:rsidRPr="00996312">
        <w:rPr>
          <w:vanish/>
          <w:sz w:val="16"/>
        </w:rPr>
        <w:t>overproduced,</w:t>
      </w:r>
      <w:r w:rsidRPr="00031105">
        <w:rPr>
          <w:sz w:val="16"/>
        </w:rPr>
        <w:t xml:space="preserve"> </w:t>
      </w:r>
      <w:r w:rsidRPr="00996312">
        <w:rPr>
          <w:vanish/>
          <w:sz w:val="16"/>
        </w:rPr>
        <w:t>or</w:t>
      </w:r>
      <w:r w:rsidRPr="00031105">
        <w:rPr>
          <w:sz w:val="16"/>
        </w:rPr>
        <w:t xml:space="preserve"> </w:t>
      </w:r>
      <w:r w:rsidRPr="00996312">
        <w:rPr>
          <w:vanish/>
          <w:sz w:val="16"/>
        </w:rPr>
        <w:t>else</w:t>
      </w:r>
      <w:r w:rsidRPr="00031105">
        <w:rPr>
          <w:sz w:val="16"/>
        </w:rPr>
        <w:t xml:space="preserve"> </w:t>
      </w:r>
      <w:r w:rsidRPr="00996312">
        <w:rPr>
          <w:vanish/>
          <w:sz w:val="16"/>
        </w:rPr>
        <w:t>generally</w:t>
      </w:r>
      <w:r w:rsidRPr="00031105">
        <w:rPr>
          <w:sz w:val="16"/>
        </w:rPr>
        <w:t xml:space="preserve"> </w:t>
      </w:r>
      <w:r w:rsidRPr="00996312">
        <w:rPr>
          <w:vanish/>
          <w:sz w:val="16"/>
        </w:rPr>
        <w:t>backward</w:t>
      </w:r>
      <w:r w:rsidRPr="00031105">
        <w:rPr>
          <w:sz w:val="16"/>
        </w:rPr>
        <w:t xml:space="preserve"> </w:t>
      </w:r>
      <w:r w:rsidRPr="00996312">
        <w:rPr>
          <w:vanish/>
          <w:sz w:val="16"/>
        </w:rPr>
        <w:t>in</w:t>
      </w:r>
      <w:r w:rsidRPr="00031105">
        <w:rPr>
          <w:sz w:val="16"/>
        </w:rPr>
        <w:t xml:space="preserve"> </w:t>
      </w:r>
      <w:r w:rsidRPr="00996312">
        <w:rPr>
          <w:vanish/>
          <w:sz w:val="16"/>
        </w:rPr>
        <w:t>creative</w:t>
      </w:r>
      <w:r w:rsidRPr="00031105">
        <w:rPr>
          <w:sz w:val="16"/>
        </w:rPr>
        <w:t xml:space="preserve"> </w:t>
      </w:r>
      <w:r w:rsidRPr="00996312">
        <w:rPr>
          <w:vanish/>
          <w:sz w:val="16"/>
        </w:rPr>
        <w:t>industry,</w:t>
      </w:r>
      <w:r w:rsidRPr="00031105">
        <w:rPr>
          <w:sz w:val="16"/>
        </w:rPr>
        <w:t xml:space="preserve"> </w:t>
      </w:r>
      <w:r w:rsidRPr="00996312">
        <w:rPr>
          <w:vanish/>
          <w:sz w:val="16"/>
        </w:rPr>
        <w:t>etc.'</w:t>
      </w:r>
      <w:r w:rsidRPr="00031105">
        <w:rPr>
          <w:sz w:val="16"/>
        </w:rPr>
        <w:t xml:space="preserve"> </w:t>
      </w:r>
      <w:r w:rsidRPr="00996312">
        <w:rPr>
          <w:vanish/>
          <w:sz w:val="16"/>
        </w:rPr>
        <w:t>(Hegel,</w:t>
      </w:r>
      <w:r w:rsidRPr="00031105">
        <w:rPr>
          <w:sz w:val="16"/>
        </w:rPr>
        <w:t xml:space="preserve"> </w:t>
      </w:r>
      <w:r w:rsidRPr="00996312">
        <w:rPr>
          <w:vanish/>
          <w:sz w:val="16"/>
        </w:rPr>
        <w:t>2008,</w:t>
      </w:r>
      <w:r w:rsidRPr="00031105">
        <w:rPr>
          <w:sz w:val="16"/>
        </w:rPr>
        <w:t xml:space="preserve"> </w:t>
      </w:r>
      <w:r w:rsidRPr="00996312">
        <w:rPr>
          <w:vanish/>
          <w:sz w:val="16"/>
        </w:rPr>
        <w:t>p.</w:t>
      </w:r>
      <w:r w:rsidRPr="00031105">
        <w:rPr>
          <w:sz w:val="16"/>
        </w:rPr>
        <w:t xml:space="preserve"> </w:t>
      </w:r>
      <w:r w:rsidRPr="00996312">
        <w:rPr>
          <w:vanish/>
          <w:sz w:val="16"/>
        </w:rPr>
        <w:t>222).</w:t>
      </w:r>
      <w:r w:rsidRPr="00031105">
        <w:rPr>
          <w:sz w:val="16"/>
        </w:rPr>
        <w:t xml:space="preserve"> </w:t>
      </w:r>
      <w:r w:rsidRPr="00996312">
        <w:rPr>
          <w:vanish/>
          <w:sz w:val="16"/>
        </w:rPr>
        <w:t>In</w:t>
      </w:r>
      <w:r w:rsidRPr="00031105">
        <w:rPr>
          <w:sz w:val="16"/>
        </w:rPr>
        <w:t xml:space="preserve"> </w:t>
      </w:r>
      <w:r w:rsidRPr="00996312">
        <w:rPr>
          <w:vanish/>
          <w:sz w:val="16"/>
        </w:rPr>
        <w:t>this</w:t>
      </w:r>
      <w:r w:rsidRPr="00031105">
        <w:rPr>
          <w:sz w:val="16"/>
        </w:rPr>
        <w:t xml:space="preserve"> </w:t>
      </w:r>
      <w:r w:rsidRPr="00996312">
        <w:rPr>
          <w:vanish/>
          <w:sz w:val="16"/>
        </w:rPr>
        <w:t>regard,</w:t>
      </w:r>
      <w:r w:rsidRPr="00031105">
        <w:rPr>
          <w:sz w:val="16"/>
        </w:rPr>
        <w:t xml:space="preserve"> </w:t>
      </w:r>
      <w:r w:rsidRPr="00996312">
        <w:rPr>
          <w:rStyle w:val="StyleUnderline"/>
          <w:vanish/>
        </w:rPr>
        <w:t>SpaceX</w:t>
      </w:r>
      <w:r w:rsidRPr="00031105">
        <w:rPr>
          <w:rStyle w:val="StyleUnderline"/>
        </w:rPr>
        <w:t xml:space="preserve"> </w:t>
      </w:r>
      <w:r w:rsidRPr="00996312">
        <w:rPr>
          <w:rStyle w:val="StyleUnderline"/>
          <w:vanish/>
        </w:rPr>
        <w:t>and</w:t>
      </w:r>
      <w:r w:rsidRPr="00031105">
        <w:rPr>
          <w:rStyle w:val="StyleUnderline"/>
        </w:rPr>
        <w:t xml:space="preserve"> </w:t>
      </w:r>
      <w:r w:rsidRPr="00996312">
        <w:rPr>
          <w:rStyle w:val="StyleUnderline"/>
          <w:vanish/>
        </w:rPr>
        <w:t>related</w:t>
      </w:r>
      <w:r w:rsidRPr="00031105">
        <w:rPr>
          <w:rStyle w:val="StyleUnderline"/>
        </w:rPr>
        <w:t xml:space="preserve"> </w:t>
      </w:r>
      <w:r w:rsidRPr="00996312">
        <w:rPr>
          <w:rStyle w:val="StyleUnderline"/>
          <w:vanish/>
        </w:rPr>
        <w:t>ventures</w:t>
      </w:r>
      <w:r w:rsidRPr="00031105">
        <w:rPr>
          <w:rStyle w:val="StyleUnderline"/>
        </w:rPr>
        <w:t xml:space="preserve"> </w:t>
      </w:r>
      <w:r w:rsidRPr="00996312">
        <w:rPr>
          <w:rStyle w:val="StyleUnderline"/>
          <w:vanish/>
        </w:rPr>
        <w:t>are</w:t>
      </w:r>
      <w:r w:rsidRPr="00031105">
        <w:rPr>
          <w:rStyle w:val="StyleUnderline"/>
        </w:rPr>
        <w:t xml:space="preserve"> </w:t>
      </w:r>
      <w:r w:rsidRPr="00996312">
        <w:rPr>
          <w:rStyle w:val="StyleUnderline"/>
          <w:vanish/>
        </w:rPr>
        <w:t>not</w:t>
      </w:r>
      <w:r w:rsidRPr="00031105">
        <w:rPr>
          <w:rStyle w:val="StyleUnderline"/>
        </w:rPr>
        <w:t xml:space="preserve"> </w:t>
      </w:r>
      <w:r w:rsidRPr="00996312">
        <w:rPr>
          <w:rStyle w:val="StyleUnderline"/>
          <w:vanish/>
        </w:rPr>
        <w:t>so</w:t>
      </w:r>
      <w:r w:rsidRPr="00031105">
        <w:rPr>
          <w:rStyle w:val="StyleUnderline"/>
        </w:rPr>
        <w:t xml:space="preserve"> </w:t>
      </w:r>
      <w:r w:rsidRPr="00996312">
        <w:rPr>
          <w:rStyle w:val="StyleUnderline"/>
          <w:vanish/>
        </w:rPr>
        <w:t>very</w:t>
      </w:r>
      <w:r w:rsidRPr="00031105">
        <w:rPr>
          <w:rStyle w:val="StyleUnderline"/>
        </w:rPr>
        <w:t xml:space="preserve"> </w:t>
      </w:r>
      <w:r w:rsidRPr="00996312">
        <w:rPr>
          <w:rStyle w:val="StyleUnderline"/>
          <w:vanish/>
        </w:rPr>
        <w:t>different</w:t>
      </w:r>
      <w:r w:rsidRPr="00031105">
        <w:rPr>
          <w:rStyle w:val="StyleUnderline"/>
        </w:rPr>
        <w:t xml:space="preserve"> </w:t>
      </w:r>
      <w:r w:rsidRPr="00996312">
        <w:rPr>
          <w:rStyle w:val="StyleUnderline"/>
          <w:vanish/>
        </w:rPr>
        <w:t>from</w:t>
      </w:r>
      <w:r w:rsidRPr="00031105">
        <w:rPr>
          <w:rStyle w:val="StyleUnderline"/>
        </w:rPr>
        <w:t xml:space="preserve"> </w:t>
      </w:r>
      <w:r w:rsidRPr="00996312">
        <w:rPr>
          <w:rStyle w:val="StyleUnderline"/>
          <w:vanish/>
        </w:rPr>
        <w:t>maritime</w:t>
      </w:r>
      <w:r w:rsidRPr="00031105">
        <w:rPr>
          <w:rStyle w:val="StyleUnderline"/>
        </w:rPr>
        <w:t xml:space="preserve"> </w:t>
      </w:r>
      <w:r w:rsidRPr="00996312">
        <w:rPr>
          <w:rStyle w:val="StyleUnderline"/>
          <w:vanish/>
        </w:rPr>
        <w:t>colonialists</w:t>
      </w:r>
      <w:r w:rsidRPr="00031105">
        <w:rPr>
          <w:rStyle w:val="StyleUnderline"/>
        </w:rPr>
        <w:t xml:space="preserve"> </w:t>
      </w:r>
      <w:r w:rsidRPr="00996312">
        <w:rPr>
          <w:rStyle w:val="StyleUnderline"/>
          <w:vanish/>
        </w:rPr>
        <w:t>and</w:t>
      </w:r>
      <w:r w:rsidRPr="00031105">
        <w:rPr>
          <w:rStyle w:val="StyleUnderline"/>
        </w:rPr>
        <w:t xml:space="preserve"> </w:t>
      </w:r>
      <w:r w:rsidRPr="00996312">
        <w:rPr>
          <w:rStyle w:val="StyleUnderline"/>
          <w:vanish/>
        </w:rPr>
        <w:t>the</w:t>
      </w:r>
      <w:r w:rsidRPr="00031105">
        <w:rPr>
          <w:rStyle w:val="StyleUnderline"/>
        </w:rPr>
        <w:t xml:space="preserve"> </w:t>
      </w:r>
      <w:r w:rsidRPr="00996312">
        <w:rPr>
          <w:rStyle w:val="StyleUnderline"/>
          <w:vanish/>
        </w:rPr>
        <w:t>trader</w:t>
      </w:r>
      <w:r w:rsidRPr="00996312">
        <w:rPr>
          <w:vanish/>
          <w:sz w:val="16"/>
        </w:rPr>
        <w:t>-</w:t>
      </w:r>
      <w:r w:rsidRPr="00996312">
        <w:rPr>
          <w:rStyle w:val="StyleUnderline"/>
          <w:vanish/>
        </w:rPr>
        <w:t>exploiters</w:t>
      </w:r>
      <w:r w:rsidRPr="00031105">
        <w:rPr>
          <w:rStyle w:val="StyleUnderline"/>
        </w:rPr>
        <w:t xml:space="preserve"> </w:t>
      </w:r>
      <w:r w:rsidRPr="00996312">
        <w:rPr>
          <w:rStyle w:val="StyleUnderline"/>
          <w:vanish/>
        </w:rPr>
        <w:t>of</w:t>
      </w:r>
      <w:r w:rsidRPr="00031105">
        <w:rPr>
          <w:rStyle w:val="StyleUnderline"/>
        </w:rPr>
        <w:t xml:space="preserve"> </w:t>
      </w:r>
      <w:r w:rsidRPr="00996312">
        <w:rPr>
          <w:rStyle w:val="StyleUnderline"/>
          <w:vanish/>
        </w:rPr>
        <w:t>the</w:t>
      </w:r>
      <w:r w:rsidRPr="00031105">
        <w:rPr>
          <w:rStyle w:val="StyleUnderline"/>
        </w:rPr>
        <w:t xml:space="preserve"> </w:t>
      </w:r>
      <w:r w:rsidRPr="00996312">
        <w:rPr>
          <w:rStyle w:val="StyleUnderline"/>
          <w:vanish/>
        </w:rPr>
        <w:t>British</w:t>
      </w:r>
      <w:r w:rsidRPr="00031105">
        <w:rPr>
          <w:rStyle w:val="StyleUnderline"/>
        </w:rPr>
        <w:t xml:space="preserve"> </w:t>
      </w:r>
      <w:r w:rsidRPr="00996312">
        <w:rPr>
          <w:rStyle w:val="StyleUnderline"/>
          <w:vanish/>
        </w:rPr>
        <w:t>East</w:t>
      </w:r>
      <w:r w:rsidRPr="00031105">
        <w:rPr>
          <w:rStyle w:val="StyleUnderline"/>
        </w:rPr>
        <w:t xml:space="preserve"> </w:t>
      </w:r>
      <w:r w:rsidRPr="00996312">
        <w:rPr>
          <w:rStyle w:val="StyleUnderline"/>
          <w:vanish/>
        </w:rPr>
        <w:t>India</w:t>
      </w:r>
      <w:r w:rsidRPr="00031105">
        <w:rPr>
          <w:rStyle w:val="StyleUnderline"/>
        </w:rPr>
        <w:t xml:space="preserve"> </w:t>
      </w:r>
      <w:r w:rsidRPr="00996312">
        <w:rPr>
          <w:rStyle w:val="StyleUnderline"/>
          <w:vanish/>
        </w:rPr>
        <w:t>Compan</w:t>
      </w:r>
      <w:r w:rsidRPr="00996312">
        <w:rPr>
          <w:vanish/>
          <w:sz w:val="16"/>
        </w:rPr>
        <w:t>y.</w:t>
      </w:r>
      <w:r w:rsidRPr="00031105">
        <w:rPr>
          <w:sz w:val="16"/>
        </w:rPr>
        <w:t xml:space="preserve"> </w:t>
      </w:r>
      <w:r w:rsidRPr="00996312">
        <w:rPr>
          <w:vanish/>
          <w:sz w:val="16"/>
        </w:rPr>
        <w:t>But</w:t>
      </w:r>
      <w:r w:rsidRPr="00031105">
        <w:rPr>
          <w:sz w:val="16"/>
        </w:rPr>
        <w:t xml:space="preserve"> </w:t>
      </w:r>
      <w:r w:rsidRPr="00996312">
        <w:rPr>
          <w:vanish/>
          <w:sz w:val="16"/>
        </w:rPr>
        <w:t>there</w:t>
      </w:r>
      <w:r w:rsidRPr="00031105">
        <w:rPr>
          <w:sz w:val="16"/>
        </w:rPr>
        <w:t xml:space="preserve"> </w:t>
      </w:r>
      <w:r w:rsidRPr="00996312">
        <w:rPr>
          <w:vanish/>
          <w:sz w:val="16"/>
        </w:rPr>
        <w:t>is</w:t>
      </w:r>
      <w:r w:rsidRPr="00031105">
        <w:rPr>
          <w:sz w:val="16"/>
        </w:rPr>
        <w:t xml:space="preserve"> </w:t>
      </w:r>
      <w:r w:rsidRPr="00996312">
        <w:rPr>
          <w:vanish/>
          <w:sz w:val="16"/>
        </w:rPr>
        <w:t>something</w:t>
      </w:r>
      <w:r w:rsidRPr="00031105">
        <w:rPr>
          <w:sz w:val="16"/>
        </w:rPr>
        <w:t xml:space="preserve"> </w:t>
      </w:r>
      <w:r w:rsidRPr="00996312">
        <w:rPr>
          <w:vanish/>
          <w:sz w:val="16"/>
        </w:rPr>
        <w:t>new</w:t>
      </w:r>
      <w:r w:rsidRPr="00031105">
        <w:rPr>
          <w:sz w:val="16"/>
        </w:rPr>
        <w:t xml:space="preserve"> </w:t>
      </w:r>
      <w:r w:rsidRPr="00996312">
        <w:rPr>
          <w:vanish/>
          <w:sz w:val="16"/>
        </w:rPr>
        <w:t>at</w:t>
      </w:r>
      <w:r w:rsidRPr="00031105">
        <w:rPr>
          <w:sz w:val="16"/>
        </w:rPr>
        <w:t xml:space="preserve"> </w:t>
      </w:r>
      <w:r w:rsidRPr="00996312">
        <w:rPr>
          <w:vanish/>
          <w:sz w:val="16"/>
        </w:rPr>
        <w:t>stake.</w:t>
      </w:r>
      <w:r w:rsidRPr="00031105">
        <w:rPr>
          <w:sz w:val="16"/>
        </w:rPr>
        <w:t xml:space="preserve"> </w:t>
      </w:r>
      <w:r w:rsidRPr="00996312">
        <w:rPr>
          <w:vanish/>
          <w:sz w:val="16"/>
        </w:rPr>
        <w:t>As</w:t>
      </w:r>
      <w:r w:rsidRPr="00031105">
        <w:rPr>
          <w:sz w:val="16"/>
        </w:rPr>
        <w:t xml:space="preserve"> </w:t>
      </w:r>
      <w:r w:rsidRPr="00996312">
        <w:rPr>
          <w:vanish/>
          <w:sz w:val="16"/>
        </w:rPr>
        <w:t>the</w:t>
      </w:r>
      <w:r w:rsidRPr="00031105">
        <w:rPr>
          <w:sz w:val="16"/>
        </w:rPr>
        <w:t xml:space="preserve"> </w:t>
      </w:r>
      <w:r w:rsidRPr="00996312">
        <w:rPr>
          <w:vanish/>
          <w:sz w:val="16"/>
        </w:rPr>
        <w:t>Silicon</w:t>
      </w:r>
      <w:r w:rsidRPr="00031105">
        <w:rPr>
          <w:sz w:val="16"/>
        </w:rPr>
        <w:t xml:space="preserve"> </w:t>
      </w:r>
      <w:r w:rsidRPr="00996312">
        <w:rPr>
          <w:vanish/>
          <w:sz w:val="16"/>
        </w:rPr>
        <w:t>Valley</w:t>
      </w:r>
      <w:r w:rsidRPr="00031105">
        <w:rPr>
          <w:sz w:val="16"/>
        </w:rPr>
        <w:t xml:space="preserve"> </w:t>
      </w:r>
      <w:r w:rsidRPr="00996312">
        <w:rPr>
          <w:vanish/>
          <w:sz w:val="16"/>
        </w:rPr>
        <w:t>entrepreneur</w:t>
      </w:r>
      <w:r w:rsidRPr="00031105">
        <w:rPr>
          <w:sz w:val="16"/>
        </w:rPr>
        <w:t xml:space="preserve"> </w:t>
      </w:r>
      <w:r w:rsidRPr="00996312">
        <w:rPr>
          <w:vanish/>
          <w:sz w:val="16"/>
        </w:rPr>
        <w:t>Peter</w:t>
      </w:r>
      <w:r w:rsidRPr="00031105">
        <w:rPr>
          <w:sz w:val="16"/>
        </w:rPr>
        <w:t xml:space="preserve"> </w:t>
      </w:r>
      <w:r w:rsidRPr="00996312">
        <w:rPr>
          <w:vanish/>
          <w:sz w:val="16"/>
        </w:rPr>
        <w:t>Diamandis</w:t>
      </w:r>
      <w:r w:rsidRPr="00031105">
        <w:rPr>
          <w:sz w:val="16"/>
        </w:rPr>
        <w:t xml:space="preserve"> </w:t>
      </w:r>
      <w:r w:rsidRPr="00996312">
        <w:rPr>
          <w:vanish/>
          <w:sz w:val="16"/>
        </w:rPr>
        <w:t>has</w:t>
      </w:r>
      <w:r w:rsidRPr="00031105">
        <w:rPr>
          <w:sz w:val="16"/>
        </w:rPr>
        <w:t xml:space="preserve"> </w:t>
      </w:r>
      <w:r w:rsidRPr="00996312">
        <w:rPr>
          <w:vanish/>
          <w:sz w:val="16"/>
        </w:rPr>
        <w:t>gleefully</w:t>
      </w:r>
      <w:r w:rsidRPr="00031105">
        <w:rPr>
          <w:sz w:val="16"/>
        </w:rPr>
        <w:t xml:space="preserve"> </w:t>
      </w:r>
      <w:r w:rsidRPr="00996312">
        <w:rPr>
          <w:vanish/>
          <w:sz w:val="16"/>
        </w:rPr>
        <w:t>noted:</w:t>
      </w:r>
      <w:r w:rsidRPr="00031105">
        <w:rPr>
          <w:sz w:val="16"/>
        </w:rPr>
        <w:t xml:space="preserve"> </w:t>
      </w:r>
      <w:r w:rsidRPr="00996312">
        <w:rPr>
          <w:vanish/>
          <w:sz w:val="16"/>
        </w:rPr>
        <w:t>‘There</w:t>
      </w:r>
      <w:r w:rsidRPr="00031105">
        <w:rPr>
          <w:sz w:val="16"/>
        </w:rPr>
        <w:t xml:space="preserve"> </w:t>
      </w:r>
      <w:r w:rsidRPr="00996312">
        <w:rPr>
          <w:vanish/>
          <w:sz w:val="16"/>
        </w:rPr>
        <w:t>are</w:t>
      </w:r>
      <w:r w:rsidRPr="00031105">
        <w:rPr>
          <w:sz w:val="16"/>
        </w:rPr>
        <w:t xml:space="preserve"> </w:t>
      </w:r>
      <w:r w:rsidRPr="00996312">
        <w:rPr>
          <w:vanish/>
          <w:sz w:val="16"/>
        </w:rPr>
        <w:t>twenty-trillion-dollar</w:t>
      </w:r>
      <w:r w:rsidRPr="00031105">
        <w:rPr>
          <w:sz w:val="16"/>
        </w:rPr>
        <w:t xml:space="preserve"> </w:t>
      </w:r>
      <w:r w:rsidRPr="00996312">
        <w:rPr>
          <w:vanish/>
          <w:sz w:val="16"/>
        </w:rPr>
        <w:t>checks</w:t>
      </w:r>
      <w:r w:rsidRPr="00031105">
        <w:rPr>
          <w:sz w:val="16"/>
        </w:rPr>
        <w:t xml:space="preserve"> </w:t>
      </w:r>
      <w:r w:rsidRPr="00996312">
        <w:rPr>
          <w:vanish/>
          <w:sz w:val="16"/>
        </w:rPr>
        <w:t>up</w:t>
      </w:r>
      <w:r w:rsidRPr="00031105">
        <w:rPr>
          <w:sz w:val="16"/>
        </w:rPr>
        <w:t xml:space="preserve"> </w:t>
      </w:r>
      <w:r w:rsidRPr="00996312">
        <w:rPr>
          <w:vanish/>
          <w:sz w:val="16"/>
        </w:rPr>
        <w:t>there,</w:t>
      </w:r>
      <w:r w:rsidRPr="00031105">
        <w:rPr>
          <w:sz w:val="16"/>
        </w:rPr>
        <w:t xml:space="preserve"> </w:t>
      </w:r>
      <w:r w:rsidRPr="00996312">
        <w:rPr>
          <w:vanish/>
          <w:sz w:val="16"/>
        </w:rPr>
        <w:t>waiting</w:t>
      </w:r>
      <w:r w:rsidRPr="00031105">
        <w:rPr>
          <w:sz w:val="16"/>
        </w:rPr>
        <w:t xml:space="preserve"> </w:t>
      </w:r>
      <w:r w:rsidRPr="00996312">
        <w:rPr>
          <w:vanish/>
          <w:sz w:val="16"/>
        </w:rPr>
        <w:t>to</w:t>
      </w:r>
      <w:r w:rsidRPr="00031105">
        <w:rPr>
          <w:sz w:val="16"/>
        </w:rPr>
        <w:t xml:space="preserve"> </w:t>
      </w:r>
      <w:r w:rsidRPr="00996312">
        <w:rPr>
          <w:vanish/>
          <w:sz w:val="16"/>
        </w:rPr>
        <w:t>be</w:t>
      </w:r>
      <w:r w:rsidRPr="00031105">
        <w:rPr>
          <w:sz w:val="16"/>
        </w:rPr>
        <w:t xml:space="preserve"> </w:t>
      </w:r>
      <w:r w:rsidRPr="00996312">
        <w:rPr>
          <w:vanish/>
          <w:sz w:val="16"/>
        </w:rPr>
        <w:t>cashed!'</w:t>
      </w:r>
      <w:r w:rsidRPr="00031105">
        <w:rPr>
          <w:sz w:val="16"/>
        </w:rPr>
        <w:t xml:space="preserve"> </w:t>
      </w:r>
      <w:r w:rsidRPr="00996312">
        <w:rPr>
          <w:vanish/>
          <w:sz w:val="16"/>
        </w:rPr>
        <w:t>(Seaney</w:t>
      </w:r>
      <w:r w:rsidRPr="00031105">
        <w:rPr>
          <w:sz w:val="16"/>
        </w:rPr>
        <w:t xml:space="preserve"> </w:t>
      </w:r>
      <w:r w:rsidRPr="00996312">
        <w:rPr>
          <w:vanish/>
          <w:sz w:val="16"/>
        </w:rPr>
        <w:t>and</w:t>
      </w:r>
      <w:r w:rsidRPr="00031105">
        <w:rPr>
          <w:sz w:val="16"/>
        </w:rPr>
        <w:t xml:space="preserve"> </w:t>
      </w:r>
      <w:r w:rsidRPr="00996312">
        <w:rPr>
          <w:vanish/>
          <w:sz w:val="16"/>
        </w:rPr>
        <w:t>Glendenning,</w:t>
      </w:r>
      <w:r w:rsidRPr="00031105">
        <w:rPr>
          <w:sz w:val="16"/>
        </w:rPr>
        <w:t xml:space="preserve"> </w:t>
      </w:r>
      <w:r w:rsidRPr="00996312">
        <w:rPr>
          <w:vanish/>
          <w:sz w:val="16"/>
        </w:rPr>
        <w:t>2016).</w:t>
      </w:r>
      <w:r w:rsidRPr="00031105">
        <w:rPr>
          <w:sz w:val="16"/>
        </w:rPr>
        <w:t xml:space="preserve"> </w:t>
      </w:r>
      <w:r w:rsidRPr="00996312">
        <w:rPr>
          <w:vanish/>
          <w:sz w:val="16"/>
        </w:rPr>
        <w:t>Capitalistkind</w:t>
      </w:r>
      <w:r w:rsidRPr="00031105">
        <w:rPr>
          <w:sz w:val="16"/>
        </w:rPr>
        <w:t xml:space="preserve"> </w:t>
      </w:r>
      <w:r w:rsidRPr="00996312">
        <w:rPr>
          <w:vanish/>
          <w:sz w:val="16"/>
        </w:rPr>
        <w:t>consists</w:t>
      </w:r>
      <w:r w:rsidRPr="00031105">
        <w:rPr>
          <w:sz w:val="16"/>
        </w:rPr>
        <w:t xml:space="preserve"> </w:t>
      </w:r>
      <w:r w:rsidRPr="00996312">
        <w:rPr>
          <w:vanish/>
          <w:sz w:val="16"/>
        </w:rPr>
        <w:t>in</w:t>
      </w:r>
      <w:r w:rsidRPr="00031105">
        <w:rPr>
          <w:sz w:val="16"/>
        </w:rPr>
        <w:t xml:space="preserve"> </w:t>
      </w:r>
      <w:r w:rsidRPr="00996312">
        <w:rPr>
          <w:vanish/>
          <w:sz w:val="16"/>
        </w:rPr>
        <w:t>the</w:t>
      </w:r>
      <w:r w:rsidRPr="00031105">
        <w:rPr>
          <w:sz w:val="16"/>
        </w:rPr>
        <w:t xml:space="preserve"> </w:t>
      </w:r>
      <w:r w:rsidRPr="00996312">
        <w:rPr>
          <w:vanish/>
          <w:sz w:val="16"/>
        </w:rPr>
        <w:t>naturalization</w:t>
      </w:r>
      <w:r w:rsidRPr="00031105">
        <w:rPr>
          <w:sz w:val="16"/>
        </w:rPr>
        <w:t xml:space="preserve"> </w:t>
      </w:r>
      <w:r w:rsidRPr="00996312">
        <w:rPr>
          <w:vanish/>
          <w:sz w:val="16"/>
        </w:rPr>
        <w:t>of</w:t>
      </w:r>
      <w:r w:rsidRPr="00031105">
        <w:rPr>
          <w:sz w:val="16"/>
        </w:rPr>
        <w:t xml:space="preserve"> </w:t>
      </w:r>
      <w:r w:rsidRPr="00996312">
        <w:rPr>
          <w:vanish/>
          <w:sz w:val="16"/>
        </w:rPr>
        <w:t>capitalist</w:t>
      </w:r>
      <w:r w:rsidRPr="00031105">
        <w:rPr>
          <w:sz w:val="16"/>
        </w:rPr>
        <w:t xml:space="preserve"> </w:t>
      </w:r>
      <w:r w:rsidRPr="00996312">
        <w:rPr>
          <w:vanish/>
          <w:sz w:val="16"/>
        </w:rPr>
        <w:t>consciousness</w:t>
      </w:r>
      <w:r w:rsidRPr="00031105">
        <w:rPr>
          <w:sz w:val="16"/>
        </w:rPr>
        <w:t xml:space="preserve"> </w:t>
      </w:r>
      <w:r w:rsidRPr="00996312">
        <w:rPr>
          <w:vanish/>
          <w:sz w:val="16"/>
        </w:rPr>
        <w:t>and</w:t>
      </w:r>
      <w:r w:rsidRPr="00031105">
        <w:rPr>
          <w:sz w:val="16"/>
        </w:rPr>
        <w:t xml:space="preserve"> </w:t>
      </w:r>
      <w:r w:rsidRPr="00996312">
        <w:rPr>
          <w:vanish/>
          <w:sz w:val="16"/>
        </w:rPr>
        <w:t>practice,</w:t>
      </w:r>
      <w:r w:rsidRPr="00031105">
        <w:rPr>
          <w:sz w:val="16"/>
        </w:rPr>
        <w:t xml:space="preserve"> </w:t>
      </w:r>
      <w:r w:rsidRPr="00996312">
        <w:rPr>
          <w:vanish/>
          <w:sz w:val="16"/>
        </w:rPr>
        <w:t>the</w:t>
      </w:r>
      <w:r w:rsidRPr="00031105">
        <w:rPr>
          <w:sz w:val="16"/>
        </w:rPr>
        <w:t xml:space="preserve"> </w:t>
      </w:r>
      <w:r w:rsidRPr="00996312">
        <w:rPr>
          <w:vanish/>
          <w:sz w:val="16"/>
        </w:rPr>
        <w:t>(false)</w:t>
      </w:r>
      <w:r w:rsidRPr="00031105">
        <w:rPr>
          <w:sz w:val="16"/>
        </w:rPr>
        <w:t xml:space="preserve"> </w:t>
      </w:r>
      <w:r w:rsidRPr="00996312">
        <w:rPr>
          <w:vanish/>
          <w:sz w:val="16"/>
        </w:rPr>
        <w:t>universalization</w:t>
      </w:r>
      <w:r w:rsidRPr="00031105">
        <w:rPr>
          <w:sz w:val="16"/>
        </w:rPr>
        <w:t xml:space="preserve"> </w:t>
      </w:r>
      <w:r w:rsidRPr="00996312">
        <w:rPr>
          <w:vanish/>
          <w:sz w:val="16"/>
        </w:rPr>
        <w:t>of</w:t>
      </w:r>
      <w:r w:rsidRPr="00031105">
        <w:rPr>
          <w:sz w:val="16"/>
        </w:rPr>
        <w:t xml:space="preserve"> </w:t>
      </w:r>
      <w:r w:rsidRPr="00996312">
        <w:rPr>
          <w:vanish/>
          <w:sz w:val="16"/>
        </w:rPr>
        <w:t>a</w:t>
      </w:r>
      <w:r w:rsidRPr="00031105">
        <w:rPr>
          <w:sz w:val="16"/>
        </w:rPr>
        <w:t xml:space="preserve"> </w:t>
      </w:r>
      <w:r w:rsidRPr="00996312">
        <w:rPr>
          <w:vanish/>
          <w:sz w:val="16"/>
        </w:rPr>
        <w:t>particular</w:t>
      </w:r>
      <w:r w:rsidRPr="00031105">
        <w:rPr>
          <w:sz w:val="16"/>
        </w:rPr>
        <w:t xml:space="preserve"> </w:t>
      </w:r>
      <w:r w:rsidRPr="00996312">
        <w:rPr>
          <w:vanish/>
          <w:sz w:val="16"/>
        </w:rPr>
        <w:t>mode</w:t>
      </w:r>
      <w:r w:rsidRPr="00031105">
        <w:rPr>
          <w:sz w:val="16"/>
        </w:rPr>
        <w:t xml:space="preserve"> </w:t>
      </w:r>
      <w:r w:rsidRPr="00996312">
        <w:rPr>
          <w:vanish/>
          <w:sz w:val="16"/>
        </w:rPr>
        <w:t>of</w:t>
      </w:r>
      <w:r w:rsidRPr="00031105">
        <w:rPr>
          <w:sz w:val="16"/>
        </w:rPr>
        <w:t xml:space="preserve"> </w:t>
      </w:r>
      <w:r w:rsidRPr="00996312">
        <w:rPr>
          <w:vanish/>
          <w:sz w:val="16"/>
        </w:rPr>
        <w:t>political</w:t>
      </w:r>
      <w:r w:rsidRPr="00031105">
        <w:rPr>
          <w:sz w:val="16"/>
        </w:rPr>
        <w:t xml:space="preserve"> </w:t>
      </w:r>
      <w:r w:rsidRPr="00996312">
        <w:rPr>
          <w:vanish/>
          <w:sz w:val="16"/>
        </w:rPr>
        <w:t>economy</w:t>
      </w:r>
      <w:r w:rsidRPr="00031105">
        <w:rPr>
          <w:sz w:val="16"/>
        </w:rPr>
        <w:t xml:space="preserve"> </w:t>
      </w:r>
      <w:r w:rsidRPr="00996312">
        <w:rPr>
          <w:vanish/>
          <w:sz w:val="16"/>
        </w:rPr>
        <w:t>as</w:t>
      </w:r>
      <w:r w:rsidRPr="00031105">
        <w:rPr>
          <w:sz w:val="16"/>
        </w:rPr>
        <w:t xml:space="preserve"> </w:t>
      </w:r>
      <w:r w:rsidRPr="00996312">
        <w:rPr>
          <w:vanish/>
          <w:sz w:val="16"/>
        </w:rPr>
        <w:t>inherent</w:t>
      </w:r>
      <w:r w:rsidRPr="00031105">
        <w:rPr>
          <w:sz w:val="16"/>
        </w:rPr>
        <w:t xml:space="preserve"> </w:t>
      </w:r>
      <w:r w:rsidRPr="00996312">
        <w:rPr>
          <w:vanish/>
          <w:sz w:val="16"/>
        </w:rPr>
        <w:t>to</w:t>
      </w:r>
      <w:r w:rsidRPr="00031105">
        <w:rPr>
          <w:sz w:val="16"/>
        </w:rPr>
        <w:t xml:space="preserve"> </w:t>
      </w:r>
      <w:r w:rsidRPr="00996312">
        <w:rPr>
          <w:vanish/>
          <w:sz w:val="16"/>
        </w:rPr>
        <w:t>the</w:t>
      </w:r>
      <w:r w:rsidRPr="00031105">
        <w:rPr>
          <w:sz w:val="16"/>
        </w:rPr>
        <w:t xml:space="preserve"> </w:t>
      </w:r>
      <w:r w:rsidRPr="00996312">
        <w:rPr>
          <w:vanish/>
          <w:sz w:val="16"/>
        </w:rPr>
        <w:t>human</w:t>
      </w:r>
      <w:r w:rsidRPr="00031105">
        <w:rPr>
          <w:sz w:val="16"/>
        </w:rPr>
        <w:t xml:space="preserve"> </w:t>
      </w:r>
      <w:r w:rsidRPr="00996312">
        <w:rPr>
          <w:vanish/>
          <w:sz w:val="16"/>
        </w:rPr>
        <w:t>condition,</w:t>
      </w:r>
      <w:r w:rsidRPr="00031105">
        <w:rPr>
          <w:sz w:val="16"/>
        </w:rPr>
        <w:t xml:space="preserve"> </w:t>
      </w:r>
      <w:r w:rsidRPr="00996312">
        <w:rPr>
          <w:vanish/>
          <w:sz w:val="16"/>
        </w:rPr>
        <w:t>followed</w:t>
      </w:r>
      <w:r w:rsidRPr="00031105">
        <w:rPr>
          <w:sz w:val="16"/>
        </w:rPr>
        <w:t xml:space="preserve"> </w:t>
      </w:r>
      <w:r w:rsidRPr="00996312">
        <w:rPr>
          <w:vanish/>
          <w:sz w:val="16"/>
        </w:rPr>
        <w:t>by</w:t>
      </w:r>
      <w:r w:rsidRPr="00031105">
        <w:rPr>
          <w:sz w:val="16"/>
        </w:rPr>
        <w:t xml:space="preserve"> </w:t>
      </w:r>
      <w:r w:rsidRPr="00996312">
        <w:rPr>
          <w:vanish/>
          <w:sz w:val="16"/>
        </w:rPr>
        <w:t>the</w:t>
      </w:r>
      <w:r w:rsidRPr="00031105">
        <w:rPr>
          <w:sz w:val="16"/>
        </w:rPr>
        <w:t xml:space="preserve"> </w:t>
      </w:r>
      <w:r w:rsidRPr="00996312">
        <w:rPr>
          <w:vanish/>
          <w:sz w:val="16"/>
        </w:rPr>
        <w:t>projection</w:t>
      </w:r>
      <w:r w:rsidRPr="00031105">
        <w:rPr>
          <w:sz w:val="16"/>
        </w:rPr>
        <w:t xml:space="preserve"> </w:t>
      </w:r>
      <w:r w:rsidRPr="00996312">
        <w:rPr>
          <w:vanish/>
          <w:sz w:val="16"/>
        </w:rPr>
        <w:t>of</w:t>
      </w:r>
      <w:r w:rsidRPr="00031105">
        <w:rPr>
          <w:sz w:val="16"/>
        </w:rPr>
        <w:t xml:space="preserve"> </w:t>
      </w:r>
      <w:r w:rsidRPr="00996312">
        <w:rPr>
          <w:vanish/>
          <w:sz w:val="16"/>
        </w:rPr>
        <w:t>this</w:t>
      </w:r>
      <w:r w:rsidRPr="00031105">
        <w:rPr>
          <w:sz w:val="16"/>
        </w:rPr>
        <w:t xml:space="preserve"> </w:t>
      </w:r>
      <w:r w:rsidRPr="00996312">
        <w:rPr>
          <w:vanish/>
          <w:sz w:val="16"/>
        </w:rPr>
        <w:t>naturalized</w:t>
      </w:r>
      <w:r w:rsidRPr="00031105">
        <w:rPr>
          <w:sz w:val="16"/>
        </w:rPr>
        <w:t xml:space="preserve"> </w:t>
      </w:r>
      <w:r w:rsidRPr="00996312">
        <w:rPr>
          <w:vanish/>
          <w:sz w:val="16"/>
        </w:rPr>
        <w:t>universality</w:t>
      </w:r>
      <w:r w:rsidRPr="00031105">
        <w:rPr>
          <w:sz w:val="16"/>
        </w:rPr>
        <w:t xml:space="preserve"> </w:t>
      </w:r>
      <w:r w:rsidRPr="00996312">
        <w:rPr>
          <w:vanish/>
          <w:sz w:val="16"/>
        </w:rPr>
        <w:t>into</w:t>
      </w:r>
      <w:r w:rsidRPr="00031105">
        <w:rPr>
          <w:sz w:val="16"/>
        </w:rPr>
        <w:t xml:space="preserve"> </w:t>
      </w:r>
      <w:r w:rsidRPr="00996312">
        <w:rPr>
          <w:vanish/>
          <w:sz w:val="16"/>
        </w:rPr>
        <w:t>space—capitalist</w:t>
      </w:r>
      <w:r w:rsidRPr="00031105">
        <w:rPr>
          <w:sz w:val="16"/>
        </w:rPr>
        <w:t xml:space="preserve"> </w:t>
      </w:r>
      <w:r w:rsidRPr="00996312">
        <w:rPr>
          <w:vanish/>
          <w:sz w:val="16"/>
        </w:rPr>
        <w:t>humanity</w:t>
      </w:r>
      <w:r w:rsidRPr="00031105">
        <w:rPr>
          <w:sz w:val="16"/>
        </w:rPr>
        <w:t xml:space="preserve"> </w:t>
      </w:r>
      <w:r w:rsidRPr="00996312">
        <w:rPr>
          <w:vanish/>
          <w:sz w:val="16"/>
        </w:rPr>
        <w:t>as</w:t>
      </w:r>
      <w:r w:rsidRPr="00031105">
        <w:rPr>
          <w:sz w:val="16"/>
        </w:rPr>
        <w:t xml:space="preserve"> </w:t>
      </w:r>
      <w:r w:rsidRPr="00996312">
        <w:rPr>
          <w:vanish/>
          <w:sz w:val="16"/>
        </w:rPr>
        <w:t>a</w:t>
      </w:r>
      <w:r w:rsidRPr="00031105">
        <w:rPr>
          <w:sz w:val="16"/>
        </w:rPr>
        <w:t xml:space="preserve"> </w:t>
      </w:r>
      <w:r w:rsidRPr="00996312">
        <w:rPr>
          <w:vanish/>
          <w:sz w:val="16"/>
        </w:rPr>
        <w:t>Fukuyamite</w:t>
      </w:r>
      <w:r w:rsidRPr="00031105">
        <w:rPr>
          <w:sz w:val="16"/>
        </w:rPr>
        <w:t xml:space="preserve"> </w:t>
      </w:r>
      <w:r w:rsidRPr="00996312">
        <w:rPr>
          <w:vanish/>
          <w:sz w:val="16"/>
        </w:rPr>
        <w:t>‘end</w:t>
      </w:r>
      <w:r w:rsidRPr="00031105">
        <w:rPr>
          <w:sz w:val="16"/>
        </w:rPr>
        <w:t xml:space="preserve"> </w:t>
      </w:r>
      <w:r w:rsidRPr="00996312">
        <w:rPr>
          <w:vanish/>
          <w:sz w:val="16"/>
        </w:rPr>
        <w:t>of</w:t>
      </w:r>
      <w:r w:rsidRPr="00031105">
        <w:rPr>
          <w:sz w:val="16"/>
        </w:rPr>
        <w:t xml:space="preserve"> </w:t>
      </w:r>
      <w:r w:rsidRPr="00996312">
        <w:rPr>
          <w:vanish/>
          <w:sz w:val="16"/>
        </w:rPr>
        <w:t>history',</w:t>
      </w:r>
      <w:r w:rsidRPr="00031105">
        <w:rPr>
          <w:sz w:val="16"/>
        </w:rPr>
        <w:t xml:space="preserve"> </w:t>
      </w:r>
      <w:r w:rsidRPr="00996312">
        <w:rPr>
          <w:vanish/>
          <w:sz w:val="16"/>
        </w:rPr>
        <w:t>the</w:t>
      </w:r>
      <w:r w:rsidRPr="00031105">
        <w:rPr>
          <w:sz w:val="16"/>
        </w:rPr>
        <w:t xml:space="preserve"> </w:t>
      </w:r>
      <w:r w:rsidRPr="00996312">
        <w:rPr>
          <w:vanish/>
          <w:sz w:val="16"/>
        </w:rPr>
        <w:t>end-point</w:t>
      </w:r>
      <w:r w:rsidRPr="00031105">
        <w:rPr>
          <w:sz w:val="16"/>
        </w:rPr>
        <w:t xml:space="preserve"> </w:t>
      </w:r>
      <w:r w:rsidRPr="00996312">
        <w:rPr>
          <w:vanish/>
          <w:sz w:val="16"/>
        </w:rPr>
        <w:t>of</w:t>
      </w:r>
      <w:r w:rsidRPr="00031105">
        <w:rPr>
          <w:sz w:val="16"/>
        </w:rPr>
        <w:t xml:space="preserve"> </w:t>
      </w:r>
      <w:r w:rsidRPr="00996312">
        <w:rPr>
          <w:vanish/>
          <w:sz w:val="16"/>
        </w:rPr>
        <w:t>(earthly)</w:t>
      </w:r>
      <w:r w:rsidRPr="00031105">
        <w:rPr>
          <w:sz w:val="16"/>
        </w:rPr>
        <w:t xml:space="preserve"> </w:t>
      </w:r>
      <w:r w:rsidRPr="00996312">
        <w:rPr>
          <w:vanish/>
          <w:sz w:val="16"/>
        </w:rPr>
        <w:t>historical</w:t>
      </w:r>
      <w:r w:rsidRPr="00031105">
        <w:rPr>
          <w:sz w:val="16"/>
        </w:rPr>
        <w:t xml:space="preserve"> </w:t>
      </w:r>
      <w:r w:rsidRPr="00996312">
        <w:rPr>
          <w:vanish/>
          <w:sz w:val="16"/>
        </w:rPr>
        <w:t>unfolding,</w:t>
      </w:r>
      <w:r w:rsidRPr="00031105">
        <w:rPr>
          <w:sz w:val="16"/>
        </w:rPr>
        <w:t xml:space="preserve"> </w:t>
      </w:r>
      <w:r w:rsidRPr="00996312">
        <w:rPr>
          <w:vanish/>
          <w:sz w:val="16"/>
        </w:rPr>
        <w:t>but</w:t>
      </w:r>
      <w:r w:rsidRPr="00031105">
        <w:rPr>
          <w:sz w:val="16"/>
        </w:rPr>
        <w:t xml:space="preserve"> </w:t>
      </w:r>
      <w:r w:rsidRPr="00996312">
        <w:rPr>
          <w:vanish/>
          <w:sz w:val="16"/>
        </w:rPr>
        <w:t>the</w:t>
      </w:r>
      <w:r w:rsidRPr="00031105">
        <w:rPr>
          <w:sz w:val="16"/>
        </w:rPr>
        <w:t xml:space="preserve"> </w:t>
      </w:r>
      <w:r w:rsidRPr="00996312">
        <w:rPr>
          <w:vanish/>
          <w:sz w:val="16"/>
        </w:rPr>
        <w:t>starting</w:t>
      </w:r>
      <w:r w:rsidRPr="00031105">
        <w:rPr>
          <w:sz w:val="16"/>
        </w:rPr>
        <w:t xml:space="preserve"> </w:t>
      </w:r>
      <w:r w:rsidRPr="00996312">
        <w:rPr>
          <w:vanish/>
          <w:sz w:val="16"/>
        </w:rPr>
        <w:t>point</w:t>
      </w:r>
      <w:r w:rsidRPr="00031105">
        <w:rPr>
          <w:sz w:val="16"/>
        </w:rPr>
        <w:t xml:space="preserve"> </w:t>
      </w:r>
      <w:r w:rsidRPr="00996312">
        <w:rPr>
          <w:vanish/>
          <w:sz w:val="16"/>
        </w:rPr>
        <w:t>of</w:t>
      </w:r>
      <w:r w:rsidRPr="00031105">
        <w:rPr>
          <w:sz w:val="16"/>
        </w:rPr>
        <w:t xml:space="preserve"> </w:t>
      </w:r>
      <w:r w:rsidRPr="00996312">
        <w:rPr>
          <w:vanish/>
          <w:sz w:val="16"/>
        </w:rPr>
        <w:t>humanity’s</w:t>
      </w:r>
      <w:r w:rsidRPr="00031105">
        <w:rPr>
          <w:sz w:val="16"/>
        </w:rPr>
        <w:t xml:space="preserve"> </w:t>
      </w:r>
      <w:r w:rsidRPr="00996312">
        <w:rPr>
          <w:vanish/>
          <w:sz w:val="16"/>
        </w:rPr>
        <w:t>first</w:t>
      </w:r>
      <w:r w:rsidRPr="00031105">
        <w:rPr>
          <w:sz w:val="16"/>
        </w:rPr>
        <w:t xml:space="preserve"> </w:t>
      </w:r>
      <w:r w:rsidRPr="00996312">
        <w:rPr>
          <w:vanish/>
          <w:sz w:val="16"/>
        </w:rPr>
        <w:t>serious</w:t>
      </w:r>
      <w:r w:rsidRPr="00031105">
        <w:rPr>
          <w:sz w:val="16"/>
        </w:rPr>
        <w:t xml:space="preserve"> </w:t>
      </w:r>
      <w:r w:rsidRPr="00996312">
        <w:rPr>
          <w:vanish/>
          <w:sz w:val="16"/>
        </w:rPr>
        <w:t>advances</w:t>
      </w:r>
      <w:r w:rsidRPr="00031105">
        <w:rPr>
          <w:sz w:val="16"/>
        </w:rPr>
        <w:t xml:space="preserve"> </w:t>
      </w:r>
      <w:r w:rsidRPr="00996312">
        <w:rPr>
          <w:vanish/>
          <w:sz w:val="16"/>
        </w:rPr>
        <w:t>in</w:t>
      </w:r>
      <w:r w:rsidRPr="00031105">
        <w:rPr>
          <w:sz w:val="16"/>
        </w:rPr>
        <w:t xml:space="preserve"> </w:t>
      </w:r>
      <w:r w:rsidRPr="00996312">
        <w:rPr>
          <w:vanish/>
          <w:sz w:val="16"/>
        </w:rPr>
        <w:t>space.</w:t>
      </w:r>
      <w:r w:rsidRPr="00031105">
        <w:rPr>
          <w:sz w:val="16"/>
        </w:rPr>
        <w:t xml:space="preserve"> </w:t>
      </w:r>
    </w:p>
    <w:p w14:paraId="4E1CE3EE" w14:textId="77777777" w:rsidR="005D7438" w:rsidRPr="00996312" w:rsidRDefault="005D7438" w:rsidP="005D7438">
      <w:pPr>
        <w:rPr>
          <w:vanish/>
          <w:sz w:val="16"/>
        </w:rPr>
      </w:pPr>
      <w:r w:rsidRPr="00996312">
        <w:rPr>
          <w:vanish/>
          <w:sz w:val="16"/>
        </w:rPr>
        <w:t>What</w:t>
      </w:r>
      <w:r w:rsidRPr="00031105">
        <w:rPr>
          <w:sz w:val="16"/>
        </w:rPr>
        <w:t xml:space="preserve"> </w:t>
      </w:r>
      <w:r w:rsidRPr="00996312">
        <w:rPr>
          <w:vanish/>
          <w:sz w:val="16"/>
        </w:rPr>
        <w:t>role,</w:t>
      </w:r>
      <w:r w:rsidRPr="00031105">
        <w:rPr>
          <w:sz w:val="16"/>
        </w:rPr>
        <w:t xml:space="preserve"> </w:t>
      </w:r>
      <w:r w:rsidRPr="00996312">
        <w:rPr>
          <w:vanish/>
          <w:sz w:val="16"/>
        </w:rPr>
        <w:t>then,</w:t>
      </w:r>
      <w:r w:rsidRPr="00031105">
        <w:rPr>
          <w:sz w:val="16"/>
        </w:rPr>
        <w:t xml:space="preserve"> </w:t>
      </w:r>
      <w:r w:rsidRPr="00996312">
        <w:rPr>
          <w:vanish/>
          <w:sz w:val="16"/>
        </w:rPr>
        <w:t>for</w:t>
      </w:r>
      <w:r w:rsidRPr="00031105">
        <w:rPr>
          <w:sz w:val="16"/>
        </w:rPr>
        <w:t xml:space="preserve"> </w:t>
      </w:r>
      <w:r w:rsidRPr="00996312">
        <w:rPr>
          <w:vanish/>
          <w:sz w:val="16"/>
        </w:rPr>
        <w:t>the</w:t>
      </w:r>
      <w:r w:rsidRPr="00031105">
        <w:rPr>
          <w:sz w:val="16"/>
        </w:rPr>
        <w:t xml:space="preserve"> </w:t>
      </w:r>
      <w:r w:rsidRPr="00996312">
        <w:rPr>
          <w:vanish/>
          <w:sz w:val="16"/>
        </w:rPr>
        <w:t>state?</w:t>
      </w:r>
      <w:r w:rsidRPr="00031105">
        <w:rPr>
          <w:sz w:val="16"/>
        </w:rPr>
        <w:t xml:space="preserve"> </w:t>
      </w:r>
      <w:r w:rsidRPr="00996312">
        <w:rPr>
          <w:vanish/>
          <w:sz w:val="16"/>
        </w:rPr>
        <w:t>The</w:t>
      </w:r>
      <w:r w:rsidRPr="00031105">
        <w:rPr>
          <w:sz w:val="16"/>
        </w:rPr>
        <w:t xml:space="preserve"> </w:t>
      </w:r>
      <w:r w:rsidRPr="00996312">
        <w:rPr>
          <w:vanish/>
          <w:sz w:val="16"/>
        </w:rPr>
        <w:t>frontiersmen</w:t>
      </w:r>
      <w:r w:rsidRPr="00031105">
        <w:rPr>
          <w:sz w:val="16"/>
        </w:rPr>
        <w:t xml:space="preserve"> </w:t>
      </w:r>
      <w:r w:rsidRPr="00996312">
        <w:rPr>
          <w:vanish/>
          <w:sz w:val="16"/>
        </w:rPr>
        <w:t>of</w:t>
      </w:r>
      <w:r w:rsidRPr="00031105">
        <w:rPr>
          <w:sz w:val="16"/>
        </w:rPr>
        <w:t xml:space="preserve"> </w:t>
      </w:r>
      <w:r w:rsidRPr="00996312">
        <w:rPr>
          <w:vanish/>
          <w:sz w:val="16"/>
        </w:rPr>
        <w:t>NewSpace</w:t>
      </w:r>
      <w:r w:rsidRPr="00031105">
        <w:rPr>
          <w:sz w:val="16"/>
        </w:rPr>
        <w:t xml:space="preserve"> </w:t>
      </w:r>
      <w:r w:rsidRPr="00996312">
        <w:rPr>
          <w:vanish/>
          <w:sz w:val="16"/>
        </w:rPr>
        <w:t>tend</w:t>
      </w:r>
      <w:r w:rsidRPr="00031105">
        <w:rPr>
          <w:sz w:val="16"/>
        </w:rPr>
        <w:t xml:space="preserve"> </w:t>
      </w:r>
      <w:r w:rsidRPr="00996312">
        <w:rPr>
          <w:vanish/>
          <w:sz w:val="16"/>
        </w:rPr>
        <w:t>to</w:t>
      </w:r>
      <w:r w:rsidRPr="00031105">
        <w:rPr>
          <w:sz w:val="16"/>
        </w:rPr>
        <w:t xml:space="preserve"> </w:t>
      </w:r>
      <w:r w:rsidRPr="00996312">
        <w:rPr>
          <w:vanish/>
          <w:sz w:val="16"/>
        </w:rPr>
        <w:t>think</w:t>
      </w:r>
      <w:r w:rsidRPr="00031105">
        <w:rPr>
          <w:sz w:val="16"/>
        </w:rPr>
        <w:t xml:space="preserve"> </w:t>
      </w:r>
      <w:r w:rsidRPr="00996312">
        <w:rPr>
          <w:vanish/>
          <w:sz w:val="16"/>
        </w:rPr>
        <w:t>of</w:t>
      </w:r>
      <w:r w:rsidRPr="00031105">
        <w:rPr>
          <w:sz w:val="16"/>
        </w:rPr>
        <w:t xml:space="preserve"> </w:t>
      </w:r>
      <w:r w:rsidRPr="00996312">
        <w:rPr>
          <w:vanish/>
          <w:sz w:val="16"/>
        </w:rPr>
        <w:t>themselves</w:t>
      </w:r>
      <w:r w:rsidRPr="00031105">
        <w:rPr>
          <w:sz w:val="16"/>
        </w:rPr>
        <w:t xml:space="preserve"> </w:t>
      </w:r>
      <w:r w:rsidRPr="00996312">
        <w:rPr>
          <w:vanish/>
          <w:sz w:val="16"/>
        </w:rPr>
        <w:t>as</w:t>
      </w:r>
      <w:r w:rsidRPr="00031105">
        <w:rPr>
          <w:sz w:val="16"/>
        </w:rPr>
        <w:t xml:space="preserve"> </w:t>
      </w:r>
      <w:r w:rsidRPr="00996312">
        <w:rPr>
          <w:vanish/>
          <w:sz w:val="16"/>
        </w:rPr>
        <w:t>libertarians,</w:t>
      </w:r>
      <w:r w:rsidRPr="00031105">
        <w:rPr>
          <w:sz w:val="16"/>
        </w:rPr>
        <w:t xml:space="preserve"> </w:t>
      </w:r>
      <w:r w:rsidRPr="00996312">
        <w:rPr>
          <w:vanish/>
          <w:sz w:val="16"/>
        </w:rPr>
        <w:t>pioneers</w:t>
      </w:r>
      <w:r w:rsidRPr="00031105">
        <w:rPr>
          <w:sz w:val="16"/>
        </w:rPr>
        <w:t xml:space="preserve"> </w:t>
      </w:r>
      <w:r w:rsidRPr="00996312">
        <w:rPr>
          <w:vanish/>
          <w:sz w:val="16"/>
        </w:rPr>
        <w:t>beyond</w:t>
      </w:r>
      <w:r w:rsidRPr="00031105">
        <w:rPr>
          <w:sz w:val="16"/>
        </w:rPr>
        <w:t xml:space="preserve"> </w:t>
      </w:r>
      <w:r w:rsidRPr="00996312">
        <w:rPr>
          <w:vanish/>
          <w:sz w:val="16"/>
        </w:rPr>
        <w:t>the</w:t>
      </w:r>
      <w:r w:rsidRPr="00031105">
        <w:rPr>
          <w:sz w:val="16"/>
        </w:rPr>
        <w:t xml:space="preserve"> </w:t>
      </w:r>
      <w:r w:rsidRPr="00996312">
        <w:rPr>
          <w:vanish/>
          <w:sz w:val="16"/>
        </w:rPr>
        <w:t>domain</w:t>
      </w:r>
      <w:r w:rsidRPr="00031105">
        <w:rPr>
          <w:sz w:val="16"/>
        </w:rPr>
        <w:t xml:space="preserve"> </w:t>
      </w:r>
      <w:r w:rsidRPr="00996312">
        <w:rPr>
          <w:vanish/>
          <w:sz w:val="16"/>
        </w:rPr>
        <w:t>of</w:t>
      </w:r>
      <w:r w:rsidRPr="00031105">
        <w:rPr>
          <w:sz w:val="16"/>
        </w:rPr>
        <w:t xml:space="preserve"> </w:t>
      </w:r>
      <w:r w:rsidRPr="00996312">
        <w:rPr>
          <w:vanish/>
          <w:sz w:val="16"/>
        </w:rPr>
        <w:t>state</w:t>
      </w:r>
      <w:r w:rsidRPr="00031105">
        <w:rPr>
          <w:sz w:val="16"/>
        </w:rPr>
        <w:t xml:space="preserve"> </w:t>
      </w:r>
      <w:r w:rsidRPr="00996312">
        <w:rPr>
          <w:vanish/>
          <w:sz w:val="16"/>
        </w:rPr>
        <w:t>bureaucracy</w:t>
      </w:r>
      <w:r w:rsidRPr="00031105">
        <w:rPr>
          <w:sz w:val="16"/>
        </w:rPr>
        <w:t xml:space="preserve"> </w:t>
      </w:r>
      <w:r w:rsidRPr="00996312">
        <w:rPr>
          <w:vanish/>
          <w:sz w:val="16"/>
        </w:rPr>
        <w:t>(see</w:t>
      </w:r>
      <w:r w:rsidRPr="00031105">
        <w:rPr>
          <w:sz w:val="16"/>
        </w:rPr>
        <w:t xml:space="preserve"> </w:t>
      </w:r>
      <w:r w:rsidRPr="00996312">
        <w:rPr>
          <w:vanish/>
          <w:sz w:val="16"/>
        </w:rPr>
        <w:t>Nelson</w:t>
      </w:r>
      <w:r w:rsidRPr="00031105">
        <w:rPr>
          <w:sz w:val="16"/>
        </w:rPr>
        <w:t xml:space="preserve"> </w:t>
      </w:r>
      <w:r w:rsidRPr="00996312">
        <w:rPr>
          <w:vanish/>
          <w:sz w:val="16"/>
        </w:rPr>
        <w:t>and</w:t>
      </w:r>
      <w:r w:rsidRPr="00031105">
        <w:rPr>
          <w:sz w:val="16"/>
        </w:rPr>
        <w:t xml:space="preserve"> </w:t>
      </w:r>
      <w:r w:rsidRPr="00996312">
        <w:rPr>
          <w:vanish/>
          <w:sz w:val="16"/>
        </w:rPr>
        <w:t>Block,</w:t>
      </w:r>
      <w:r w:rsidRPr="00031105">
        <w:rPr>
          <w:sz w:val="16"/>
        </w:rPr>
        <w:t xml:space="preserve"> </w:t>
      </w:r>
      <w:r w:rsidRPr="00996312">
        <w:rPr>
          <w:vanish/>
          <w:sz w:val="16"/>
        </w:rPr>
        <w:t>2018).</w:t>
      </w:r>
      <w:r w:rsidRPr="00031105">
        <w:rPr>
          <w:sz w:val="16"/>
        </w:rPr>
        <w:t xml:space="preserve"> </w:t>
      </w:r>
      <w:r w:rsidRPr="00996312">
        <w:rPr>
          <w:vanish/>
          <w:sz w:val="16"/>
        </w:rPr>
        <w:t>‘The</w:t>
      </w:r>
      <w:r w:rsidRPr="00031105">
        <w:rPr>
          <w:sz w:val="16"/>
        </w:rPr>
        <w:t xml:space="preserve"> </w:t>
      </w:r>
      <w:r w:rsidRPr="00996312">
        <w:rPr>
          <w:vanish/>
          <w:sz w:val="16"/>
        </w:rPr>
        <w:t>government</w:t>
      </w:r>
      <w:r w:rsidRPr="00031105">
        <w:rPr>
          <w:sz w:val="16"/>
        </w:rPr>
        <w:t xml:space="preserve"> </w:t>
      </w:r>
      <w:r w:rsidRPr="00996312">
        <w:rPr>
          <w:vanish/>
          <w:sz w:val="16"/>
        </w:rPr>
        <w:t>should</w:t>
      </w:r>
      <w:r w:rsidRPr="00031105">
        <w:rPr>
          <w:sz w:val="16"/>
        </w:rPr>
        <w:t xml:space="preserve"> </w:t>
      </w:r>
      <w:r w:rsidRPr="00996312">
        <w:rPr>
          <w:vanish/>
          <w:sz w:val="16"/>
        </w:rPr>
        <w:t>leave</w:t>
      </w:r>
      <w:r w:rsidRPr="00031105">
        <w:rPr>
          <w:sz w:val="16"/>
        </w:rPr>
        <w:t xml:space="preserve"> </w:t>
      </w:r>
      <w:r w:rsidRPr="00996312">
        <w:rPr>
          <w:vanish/>
          <w:sz w:val="16"/>
        </w:rPr>
        <w:t>the</w:t>
      </w:r>
      <w:r w:rsidRPr="00031105">
        <w:rPr>
          <w:sz w:val="16"/>
        </w:rPr>
        <w:t xml:space="preserve"> </w:t>
      </w:r>
      <w:r w:rsidRPr="00996312">
        <w:rPr>
          <w:vanish/>
          <w:sz w:val="16"/>
        </w:rPr>
        <w:t>design</w:t>
      </w:r>
      <w:r w:rsidRPr="00031105">
        <w:rPr>
          <w:sz w:val="16"/>
        </w:rPr>
        <w:t xml:space="preserve"> </w:t>
      </w:r>
      <w:r w:rsidRPr="00996312">
        <w:rPr>
          <w:vanish/>
          <w:sz w:val="16"/>
        </w:rPr>
        <w:t>work</w:t>
      </w:r>
      <w:r w:rsidRPr="00031105">
        <w:rPr>
          <w:sz w:val="16"/>
        </w:rPr>
        <w:t xml:space="preserve"> </w:t>
      </w:r>
      <w:r w:rsidRPr="00996312">
        <w:rPr>
          <w:vanish/>
          <w:sz w:val="16"/>
        </w:rPr>
        <w:t>and</w:t>
      </w:r>
      <w:r w:rsidRPr="00031105">
        <w:rPr>
          <w:sz w:val="16"/>
        </w:rPr>
        <w:t xml:space="preserve"> </w:t>
      </w:r>
      <w:r w:rsidRPr="00996312">
        <w:rPr>
          <w:vanish/>
          <w:sz w:val="16"/>
        </w:rPr>
        <w:t>ownership</w:t>
      </w:r>
      <w:r w:rsidRPr="00031105">
        <w:rPr>
          <w:sz w:val="16"/>
        </w:rPr>
        <w:t xml:space="preserve"> </w:t>
      </w:r>
      <w:r w:rsidRPr="00996312">
        <w:rPr>
          <w:vanish/>
          <w:sz w:val="16"/>
        </w:rPr>
        <w:t>of</w:t>
      </w:r>
      <w:r w:rsidRPr="00031105">
        <w:rPr>
          <w:sz w:val="16"/>
        </w:rPr>
        <w:t xml:space="preserve"> </w:t>
      </w:r>
      <w:r w:rsidRPr="00996312">
        <w:rPr>
          <w:vanish/>
          <w:sz w:val="16"/>
        </w:rPr>
        <w:t>the</w:t>
      </w:r>
      <w:r w:rsidRPr="00031105">
        <w:rPr>
          <w:sz w:val="16"/>
        </w:rPr>
        <w:t xml:space="preserve"> </w:t>
      </w:r>
      <w:r w:rsidRPr="00996312">
        <w:rPr>
          <w:vanish/>
          <w:sz w:val="16"/>
        </w:rPr>
        <w:t>product</w:t>
      </w:r>
      <w:r w:rsidRPr="00031105">
        <w:rPr>
          <w:sz w:val="16"/>
        </w:rPr>
        <w:t xml:space="preserve"> </w:t>
      </w:r>
      <w:r w:rsidRPr="00996312">
        <w:rPr>
          <w:vanish/>
          <w:sz w:val="16"/>
        </w:rPr>
        <w:t>to</w:t>
      </w:r>
      <w:r w:rsidRPr="00031105">
        <w:rPr>
          <w:sz w:val="16"/>
        </w:rPr>
        <w:t xml:space="preserve"> </w:t>
      </w:r>
      <w:r w:rsidRPr="00996312">
        <w:rPr>
          <w:vanish/>
          <w:sz w:val="16"/>
        </w:rPr>
        <w:t>the</w:t>
      </w:r>
      <w:r w:rsidRPr="00031105">
        <w:rPr>
          <w:sz w:val="16"/>
        </w:rPr>
        <w:t xml:space="preserve"> </w:t>
      </w:r>
      <w:r w:rsidRPr="00996312">
        <w:rPr>
          <w:vanish/>
          <w:sz w:val="16"/>
        </w:rPr>
        <w:t>private</w:t>
      </w:r>
      <w:r w:rsidRPr="00031105">
        <w:rPr>
          <w:sz w:val="16"/>
        </w:rPr>
        <w:t xml:space="preserve"> </w:t>
      </w:r>
      <w:r w:rsidRPr="00996312">
        <w:rPr>
          <w:vanish/>
          <w:sz w:val="16"/>
        </w:rPr>
        <w:t>sector',</w:t>
      </w:r>
      <w:r w:rsidRPr="00031105">
        <w:rPr>
          <w:sz w:val="16"/>
        </w:rPr>
        <w:t xml:space="preserve"> </w:t>
      </w:r>
      <w:r w:rsidRPr="00996312">
        <w:rPr>
          <w:vanish/>
          <w:sz w:val="16"/>
        </w:rPr>
        <w:t>the</w:t>
      </w:r>
      <w:r w:rsidRPr="00031105">
        <w:rPr>
          <w:sz w:val="16"/>
        </w:rPr>
        <w:t xml:space="preserve"> </w:t>
      </w:r>
      <w:r w:rsidRPr="00996312">
        <w:rPr>
          <w:vanish/>
          <w:sz w:val="16"/>
        </w:rPr>
        <w:t>author</w:t>
      </w:r>
      <w:r w:rsidRPr="00031105">
        <w:rPr>
          <w:sz w:val="16"/>
        </w:rPr>
        <w:t xml:space="preserve"> </w:t>
      </w:r>
      <w:r w:rsidRPr="00996312">
        <w:rPr>
          <w:vanish/>
          <w:sz w:val="16"/>
        </w:rPr>
        <w:t>of</w:t>
      </w:r>
      <w:r w:rsidRPr="00031105">
        <w:rPr>
          <w:sz w:val="16"/>
        </w:rPr>
        <w:t xml:space="preserve"> </w:t>
      </w:r>
      <w:r w:rsidRPr="00996312">
        <w:rPr>
          <w:vanish/>
          <w:sz w:val="16"/>
        </w:rPr>
        <w:t>a</w:t>
      </w:r>
      <w:r w:rsidRPr="00031105">
        <w:rPr>
          <w:sz w:val="16"/>
        </w:rPr>
        <w:t xml:space="preserve"> </w:t>
      </w:r>
      <w:r w:rsidRPr="00996312">
        <w:rPr>
          <w:vanish/>
          <w:sz w:val="16"/>
        </w:rPr>
        <w:t>2017</w:t>
      </w:r>
      <w:r w:rsidRPr="00031105">
        <w:rPr>
          <w:sz w:val="16"/>
        </w:rPr>
        <w:t xml:space="preserve"> </w:t>
      </w:r>
      <w:r w:rsidRPr="00996312">
        <w:rPr>
          <w:vanish/>
          <w:sz w:val="16"/>
        </w:rPr>
        <w:t>report,</w:t>
      </w:r>
      <w:r w:rsidRPr="00031105">
        <w:rPr>
          <w:sz w:val="16"/>
        </w:rPr>
        <w:t xml:space="preserve"> </w:t>
      </w:r>
      <w:r w:rsidRPr="00996312">
        <w:rPr>
          <w:vanish/>
          <w:sz w:val="16"/>
        </w:rPr>
        <w:t>Capitalism</w:t>
      </w:r>
      <w:r w:rsidRPr="00031105">
        <w:rPr>
          <w:sz w:val="16"/>
        </w:rPr>
        <w:t xml:space="preserve"> </w:t>
      </w:r>
      <w:r w:rsidRPr="00996312">
        <w:rPr>
          <w:vanish/>
          <w:sz w:val="16"/>
        </w:rPr>
        <w:t>in</w:t>
      </w:r>
      <w:r w:rsidRPr="00031105">
        <w:rPr>
          <w:sz w:val="16"/>
        </w:rPr>
        <w:t xml:space="preserve"> </w:t>
      </w:r>
      <w:r w:rsidRPr="00996312">
        <w:rPr>
          <w:vanish/>
          <w:sz w:val="16"/>
        </w:rPr>
        <w:t>Space,</w:t>
      </w:r>
      <w:r w:rsidRPr="00031105">
        <w:rPr>
          <w:sz w:val="16"/>
        </w:rPr>
        <w:t xml:space="preserve"> </w:t>
      </w:r>
      <w:r w:rsidRPr="00996312">
        <w:rPr>
          <w:vanish/>
          <w:sz w:val="16"/>
        </w:rPr>
        <w:t>advocates.</w:t>
      </w:r>
      <w:r w:rsidRPr="00031105">
        <w:rPr>
          <w:sz w:val="16"/>
        </w:rPr>
        <w:t xml:space="preserve"> </w:t>
      </w:r>
      <w:r w:rsidRPr="00996312">
        <w:rPr>
          <w:vanish/>
          <w:sz w:val="16"/>
        </w:rPr>
        <w:t>‘The</w:t>
      </w:r>
      <w:r w:rsidRPr="00031105">
        <w:rPr>
          <w:sz w:val="16"/>
        </w:rPr>
        <w:t xml:space="preserve"> </w:t>
      </w:r>
      <w:r w:rsidRPr="00996312">
        <w:rPr>
          <w:vanish/>
          <w:sz w:val="16"/>
        </w:rPr>
        <w:t>private</w:t>
      </w:r>
      <w:r w:rsidRPr="00031105">
        <w:rPr>
          <w:sz w:val="16"/>
        </w:rPr>
        <w:t xml:space="preserve"> </w:t>
      </w:r>
      <w:r w:rsidRPr="00996312">
        <w:rPr>
          <w:vanish/>
          <w:sz w:val="16"/>
        </w:rPr>
        <w:t>companies</w:t>
      </w:r>
      <w:r w:rsidRPr="00031105">
        <w:rPr>
          <w:sz w:val="16"/>
        </w:rPr>
        <w:t xml:space="preserve"> </w:t>
      </w:r>
      <w:r w:rsidRPr="00996312">
        <w:rPr>
          <w:vanish/>
          <w:sz w:val="16"/>
        </w:rPr>
        <w:t>know</w:t>
      </w:r>
      <w:r w:rsidRPr="00031105">
        <w:rPr>
          <w:sz w:val="16"/>
        </w:rPr>
        <w:t xml:space="preserve"> </w:t>
      </w:r>
      <w:r w:rsidRPr="00996312">
        <w:rPr>
          <w:vanish/>
          <w:sz w:val="16"/>
        </w:rPr>
        <w:t>best</w:t>
      </w:r>
      <w:r w:rsidRPr="00031105">
        <w:rPr>
          <w:sz w:val="16"/>
        </w:rPr>
        <w:t xml:space="preserve"> </w:t>
      </w:r>
      <w:r w:rsidRPr="00996312">
        <w:rPr>
          <w:vanish/>
          <w:sz w:val="16"/>
        </w:rPr>
        <w:t>how</w:t>
      </w:r>
      <w:r w:rsidRPr="00031105">
        <w:rPr>
          <w:sz w:val="16"/>
        </w:rPr>
        <w:t xml:space="preserve"> </w:t>
      </w:r>
      <w:r w:rsidRPr="00996312">
        <w:rPr>
          <w:vanish/>
          <w:sz w:val="16"/>
        </w:rPr>
        <w:t>to</w:t>
      </w:r>
      <w:r w:rsidRPr="00031105">
        <w:rPr>
          <w:sz w:val="16"/>
        </w:rPr>
        <w:t xml:space="preserve"> </w:t>
      </w:r>
      <w:r w:rsidRPr="00996312">
        <w:rPr>
          <w:vanish/>
          <w:sz w:val="16"/>
        </w:rPr>
        <w:t>build</w:t>
      </w:r>
      <w:r w:rsidRPr="00031105">
        <w:rPr>
          <w:sz w:val="16"/>
        </w:rPr>
        <w:t xml:space="preserve"> </w:t>
      </w:r>
      <w:r w:rsidRPr="00996312">
        <w:rPr>
          <w:vanish/>
          <w:sz w:val="16"/>
        </w:rPr>
        <w:t>their</w:t>
      </w:r>
      <w:r w:rsidRPr="00031105">
        <w:rPr>
          <w:sz w:val="16"/>
        </w:rPr>
        <w:t xml:space="preserve"> </w:t>
      </w:r>
      <w:r w:rsidRPr="00996312">
        <w:rPr>
          <w:vanish/>
          <w:sz w:val="16"/>
        </w:rPr>
        <w:t>own</w:t>
      </w:r>
      <w:r w:rsidRPr="00031105">
        <w:rPr>
          <w:sz w:val="16"/>
        </w:rPr>
        <w:t xml:space="preserve"> </w:t>
      </w:r>
      <w:r w:rsidRPr="00996312">
        <w:rPr>
          <w:vanish/>
          <w:sz w:val="16"/>
        </w:rPr>
        <w:t>products</w:t>
      </w:r>
      <w:r w:rsidRPr="00031105">
        <w:rPr>
          <w:sz w:val="16"/>
        </w:rPr>
        <w:t xml:space="preserve"> </w:t>
      </w:r>
      <w:r w:rsidRPr="00996312">
        <w:rPr>
          <w:vanish/>
          <w:sz w:val="16"/>
        </w:rPr>
        <w:t>to</w:t>
      </w:r>
      <w:r w:rsidRPr="00031105">
        <w:rPr>
          <w:sz w:val="16"/>
        </w:rPr>
        <w:t xml:space="preserve"> </w:t>
      </w:r>
      <w:r w:rsidRPr="00996312">
        <w:rPr>
          <w:vanish/>
          <w:sz w:val="16"/>
        </w:rPr>
        <w:t>maximize</w:t>
      </w:r>
      <w:r w:rsidRPr="00031105">
        <w:rPr>
          <w:sz w:val="16"/>
        </w:rPr>
        <w:t xml:space="preserve"> </w:t>
      </w:r>
      <w:r w:rsidRPr="00996312">
        <w:rPr>
          <w:vanish/>
          <w:sz w:val="16"/>
        </w:rPr>
        <w:t>performance</w:t>
      </w:r>
      <w:r w:rsidRPr="00031105">
        <w:rPr>
          <w:sz w:val="16"/>
        </w:rPr>
        <w:t xml:space="preserve"> </w:t>
      </w:r>
      <w:r w:rsidRPr="00996312">
        <w:rPr>
          <w:vanish/>
          <w:sz w:val="16"/>
        </w:rPr>
        <w:t>while</w:t>
      </w:r>
      <w:r w:rsidRPr="00031105">
        <w:rPr>
          <w:sz w:val="16"/>
        </w:rPr>
        <w:t xml:space="preserve"> </w:t>
      </w:r>
      <w:r w:rsidRPr="00996312">
        <w:rPr>
          <w:vanish/>
          <w:sz w:val="16"/>
        </w:rPr>
        <w:t>lowering</w:t>
      </w:r>
      <w:r w:rsidRPr="00031105">
        <w:rPr>
          <w:sz w:val="16"/>
        </w:rPr>
        <w:t xml:space="preserve"> </w:t>
      </w:r>
      <w:r w:rsidRPr="00996312">
        <w:rPr>
          <w:vanish/>
          <w:sz w:val="16"/>
        </w:rPr>
        <w:t>cost'</w:t>
      </w:r>
      <w:r w:rsidRPr="00031105">
        <w:rPr>
          <w:sz w:val="16"/>
        </w:rPr>
        <w:t xml:space="preserve"> </w:t>
      </w:r>
      <w:r w:rsidRPr="00996312">
        <w:rPr>
          <w:vanish/>
          <w:sz w:val="16"/>
        </w:rPr>
        <w:t>(Zimmerman,</w:t>
      </w:r>
      <w:r w:rsidRPr="00031105">
        <w:rPr>
          <w:sz w:val="16"/>
        </w:rPr>
        <w:t xml:space="preserve"> </w:t>
      </w:r>
      <w:r w:rsidRPr="00996312">
        <w:rPr>
          <w:vanish/>
          <w:sz w:val="16"/>
        </w:rPr>
        <w:t>2017,</w:t>
      </w:r>
      <w:r w:rsidRPr="00031105">
        <w:rPr>
          <w:sz w:val="16"/>
        </w:rPr>
        <w:t xml:space="preserve"> </w:t>
      </w:r>
      <w:r w:rsidRPr="00996312">
        <w:rPr>
          <w:vanish/>
          <w:sz w:val="16"/>
        </w:rPr>
        <w:t>p.</w:t>
      </w:r>
      <w:r w:rsidRPr="00031105">
        <w:rPr>
          <w:sz w:val="16"/>
        </w:rPr>
        <w:t xml:space="preserve"> </w:t>
      </w:r>
      <w:r w:rsidRPr="00996312">
        <w:rPr>
          <w:vanish/>
          <w:sz w:val="16"/>
        </w:rPr>
        <w:t>27).</w:t>
      </w:r>
      <w:r w:rsidRPr="00031105">
        <w:rPr>
          <w:sz w:val="16"/>
        </w:rPr>
        <w:t xml:space="preserve"> </w:t>
      </w:r>
      <w:r w:rsidRPr="00996312">
        <w:rPr>
          <w:vanish/>
          <w:sz w:val="16"/>
        </w:rPr>
        <w:t>One</w:t>
      </w:r>
      <w:r w:rsidRPr="00031105">
        <w:rPr>
          <w:sz w:val="16"/>
        </w:rPr>
        <w:t xml:space="preserve"> </w:t>
      </w:r>
      <w:r w:rsidRPr="00996312">
        <w:rPr>
          <w:vanish/>
          <w:sz w:val="16"/>
        </w:rPr>
        <w:t>ethnographer</w:t>
      </w:r>
      <w:r w:rsidRPr="00031105">
        <w:rPr>
          <w:sz w:val="16"/>
        </w:rPr>
        <w:t xml:space="preserve"> </w:t>
      </w:r>
      <w:r w:rsidRPr="00996312">
        <w:rPr>
          <w:vanish/>
          <w:sz w:val="16"/>
        </w:rPr>
        <w:t>notes</w:t>
      </w:r>
      <w:r w:rsidRPr="00031105">
        <w:rPr>
          <w:sz w:val="16"/>
        </w:rPr>
        <w:t xml:space="preserve"> </w:t>
      </w:r>
      <w:r w:rsidRPr="00996312">
        <w:rPr>
          <w:vanish/>
          <w:sz w:val="16"/>
        </w:rPr>
        <w:t>that</w:t>
      </w:r>
      <w:r w:rsidRPr="00031105">
        <w:rPr>
          <w:sz w:val="16"/>
        </w:rPr>
        <w:t xml:space="preserve"> </w:t>
      </w:r>
      <w:r w:rsidRPr="00996312">
        <w:rPr>
          <w:vanish/>
          <w:sz w:val="16"/>
        </w:rPr>
        <w:t>‘politically,</w:t>
      </w:r>
      <w:r w:rsidRPr="00031105">
        <w:rPr>
          <w:sz w:val="16"/>
        </w:rPr>
        <w:t xml:space="preserve"> </w:t>
      </w:r>
      <w:r w:rsidRPr="00996312">
        <w:rPr>
          <w:vanish/>
          <w:sz w:val="16"/>
        </w:rPr>
        <w:t>right-libertarianism</w:t>
      </w:r>
      <w:r w:rsidRPr="00031105">
        <w:rPr>
          <w:sz w:val="16"/>
        </w:rPr>
        <w:t xml:space="preserve"> </w:t>
      </w:r>
      <w:r w:rsidRPr="00996312">
        <w:rPr>
          <w:vanish/>
          <w:sz w:val="16"/>
        </w:rPr>
        <w:t>prevails'</w:t>
      </w:r>
      <w:r w:rsidRPr="00031105">
        <w:rPr>
          <w:sz w:val="16"/>
        </w:rPr>
        <w:t xml:space="preserve"> </w:t>
      </w:r>
      <w:r w:rsidRPr="00996312">
        <w:rPr>
          <w:vanish/>
          <w:sz w:val="16"/>
        </w:rPr>
        <w:t>amongst</w:t>
      </w:r>
      <w:r w:rsidRPr="00031105">
        <w:rPr>
          <w:sz w:val="16"/>
        </w:rPr>
        <w:t xml:space="preserve"> </w:t>
      </w:r>
      <w:r w:rsidRPr="00996312">
        <w:rPr>
          <w:vanish/>
          <w:sz w:val="16"/>
        </w:rPr>
        <w:t>NewSpace</w:t>
      </w:r>
      <w:r w:rsidRPr="00031105">
        <w:rPr>
          <w:sz w:val="16"/>
        </w:rPr>
        <w:t xml:space="preserve"> </w:t>
      </w:r>
      <w:r w:rsidRPr="00996312">
        <w:rPr>
          <w:vanish/>
          <w:sz w:val="16"/>
        </w:rPr>
        <w:t>entrepreneurs</w:t>
      </w:r>
      <w:r w:rsidRPr="00031105">
        <w:rPr>
          <w:sz w:val="16"/>
        </w:rPr>
        <w:t xml:space="preserve"> </w:t>
      </w:r>
      <w:r w:rsidRPr="00996312">
        <w:rPr>
          <w:vanish/>
          <w:sz w:val="16"/>
        </w:rPr>
        <w:t>(Valentine,</w:t>
      </w:r>
      <w:r w:rsidRPr="00031105">
        <w:rPr>
          <w:sz w:val="16"/>
        </w:rPr>
        <w:t xml:space="preserve"> </w:t>
      </w:r>
      <w:r w:rsidRPr="00996312">
        <w:rPr>
          <w:vanish/>
          <w:sz w:val="16"/>
        </w:rPr>
        <w:t>2016,</w:t>
      </w:r>
      <w:r w:rsidRPr="00031105">
        <w:rPr>
          <w:sz w:val="16"/>
        </w:rPr>
        <w:t xml:space="preserve"> </w:t>
      </w:r>
      <w:r w:rsidRPr="00996312">
        <w:rPr>
          <w:vanish/>
          <w:sz w:val="16"/>
        </w:rPr>
        <w:t>p.</w:t>
      </w:r>
      <w:r w:rsidRPr="00031105">
        <w:rPr>
          <w:sz w:val="16"/>
        </w:rPr>
        <w:t xml:space="preserve"> </w:t>
      </w:r>
      <w:r w:rsidRPr="00996312">
        <w:rPr>
          <w:vanish/>
          <w:sz w:val="16"/>
        </w:rPr>
        <w:t>1047–1048).</w:t>
      </w:r>
      <w:r w:rsidRPr="00031105">
        <w:rPr>
          <w:sz w:val="16"/>
        </w:rPr>
        <w:t xml:space="preserve"> </w:t>
      </w:r>
      <w:r w:rsidRPr="00996312">
        <w:rPr>
          <w:vanish/>
          <w:sz w:val="16"/>
        </w:rPr>
        <w:t>Just</w:t>
      </w:r>
      <w:r w:rsidRPr="00031105">
        <w:rPr>
          <w:sz w:val="16"/>
        </w:rPr>
        <w:t xml:space="preserve"> </w:t>
      </w:r>
      <w:r w:rsidRPr="00996312">
        <w:rPr>
          <w:vanish/>
          <w:sz w:val="16"/>
        </w:rPr>
        <w:t>as</w:t>
      </w:r>
      <w:r w:rsidRPr="00031105">
        <w:rPr>
          <w:sz w:val="16"/>
        </w:rPr>
        <w:t xml:space="preserve"> </w:t>
      </w:r>
      <w:r w:rsidRPr="00996312">
        <w:rPr>
          <w:vanish/>
          <w:sz w:val="16"/>
        </w:rPr>
        <w:t>Donald</w:t>
      </w:r>
      <w:r w:rsidRPr="00031105">
        <w:rPr>
          <w:sz w:val="16"/>
        </w:rPr>
        <w:t xml:space="preserve"> </w:t>
      </w:r>
      <w:r w:rsidRPr="00996312">
        <w:rPr>
          <w:vanish/>
          <w:sz w:val="16"/>
        </w:rPr>
        <w:t>Rumsfeld</w:t>
      </w:r>
      <w:r w:rsidRPr="00031105">
        <w:rPr>
          <w:sz w:val="16"/>
        </w:rPr>
        <w:t xml:space="preserve"> </w:t>
      </w:r>
      <w:r w:rsidRPr="00996312">
        <w:rPr>
          <w:vanish/>
          <w:sz w:val="16"/>
        </w:rPr>
        <w:t>dismissed</w:t>
      </w:r>
      <w:r w:rsidRPr="00031105">
        <w:rPr>
          <w:sz w:val="16"/>
        </w:rPr>
        <w:t xml:space="preserve"> </w:t>
      </w:r>
      <w:r w:rsidRPr="00996312">
        <w:rPr>
          <w:vanish/>
          <w:sz w:val="16"/>
        </w:rPr>
        <w:t>the</w:t>
      </w:r>
      <w:r w:rsidRPr="00031105">
        <w:rPr>
          <w:sz w:val="16"/>
        </w:rPr>
        <w:t xml:space="preserve"> </w:t>
      </w:r>
      <w:r w:rsidRPr="00996312">
        <w:rPr>
          <w:vanish/>
          <w:sz w:val="16"/>
        </w:rPr>
        <w:t>opponents</w:t>
      </w:r>
      <w:r w:rsidRPr="00031105">
        <w:rPr>
          <w:sz w:val="16"/>
        </w:rPr>
        <w:t xml:space="preserve"> </w:t>
      </w:r>
      <w:r w:rsidRPr="00996312">
        <w:rPr>
          <w:vanish/>
          <w:sz w:val="16"/>
        </w:rPr>
        <w:t>to</w:t>
      </w:r>
      <w:r w:rsidRPr="00031105">
        <w:rPr>
          <w:sz w:val="16"/>
        </w:rPr>
        <w:t xml:space="preserve"> </w:t>
      </w:r>
      <w:r w:rsidRPr="00996312">
        <w:rPr>
          <w:vanish/>
          <w:sz w:val="16"/>
        </w:rPr>
        <w:t>the</w:t>
      </w:r>
      <w:r w:rsidRPr="00031105">
        <w:rPr>
          <w:sz w:val="16"/>
        </w:rPr>
        <w:t xml:space="preserve"> </w:t>
      </w:r>
      <w:r w:rsidRPr="00996312">
        <w:rPr>
          <w:vanish/>
          <w:sz w:val="16"/>
        </w:rPr>
        <w:t>Iraq</w:t>
      </w:r>
      <w:r w:rsidRPr="00031105">
        <w:rPr>
          <w:sz w:val="16"/>
        </w:rPr>
        <w:t xml:space="preserve"> </w:t>
      </w:r>
      <w:r w:rsidRPr="00996312">
        <w:rPr>
          <w:vanish/>
          <w:sz w:val="16"/>
        </w:rPr>
        <w:t>War</w:t>
      </w:r>
      <w:r w:rsidRPr="00031105">
        <w:rPr>
          <w:sz w:val="16"/>
        </w:rPr>
        <w:t xml:space="preserve"> </w:t>
      </w:r>
      <w:r w:rsidRPr="00996312">
        <w:rPr>
          <w:vanish/>
          <w:sz w:val="16"/>
        </w:rPr>
        <w:t>as</w:t>
      </w:r>
      <w:r w:rsidRPr="00031105">
        <w:rPr>
          <w:sz w:val="16"/>
        </w:rPr>
        <w:t xml:space="preserve"> </w:t>
      </w:r>
      <w:r w:rsidRPr="00996312">
        <w:rPr>
          <w:vanish/>
          <w:sz w:val="16"/>
        </w:rPr>
        <w:t>‘Old</w:t>
      </w:r>
      <w:r w:rsidRPr="00031105">
        <w:rPr>
          <w:sz w:val="16"/>
        </w:rPr>
        <w:t xml:space="preserve"> </w:t>
      </w:r>
      <w:r w:rsidRPr="00996312">
        <w:rPr>
          <w:vanish/>
          <w:sz w:val="16"/>
        </w:rPr>
        <w:t>Europe',</w:t>
      </w:r>
      <w:r w:rsidRPr="00031105">
        <w:rPr>
          <w:sz w:val="16"/>
        </w:rPr>
        <w:t xml:space="preserve"> </w:t>
      </w:r>
      <w:r w:rsidRPr="00996312">
        <w:rPr>
          <w:vanish/>
          <w:sz w:val="16"/>
        </w:rPr>
        <w:t>so</w:t>
      </w:r>
      <w:r w:rsidRPr="00031105">
        <w:rPr>
          <w:sz w:val="16"/>
        </w:rPr>
        <w:t xml:space="preserve"> </w:t>
      </w:r>
      <w:r w:rsidRPr="00996312">
        <w:rPr>
          <w:vanish/>
          <w:sz w:val="16"/>
        </w:rPr>
        <w:t>too</w:t>
      </w:r>
      <w:r w:rsidRPr="00031105">
        <w:rPr>
          <w:sz w:val="16"/>
        </w:rPr>
        <w:t xml:space="preserve"> </w:t>
      </w:r>
      <w:r w:rsidRPr="00996312">
        <w:rPr>
          <w:vanish/>
          <w:sz w:val="16"/>
        </w:rPr>
        <w:t>are</w:t>
      </w:r>
      <w:r w:rsidRPr="00031105">
        <w:rPr>
          <w:sz w:val="16"/>
        </w:rPr>
        <w:t xml:space="preserve"> </w:t>
      </w:r>
      <w:r w:rsidRPr="00996312">
        <w:rPr>
          <w:vanish/>
          <w:sz w:val="16"/>
        </w:rPr>
        <w:t>state</w:t>
      </w:r>
      <w:r w:rsidRPr="00031105">
        <w:rPr>
          <w:sz w:val="16"/>
        </w:rPr>
        <w:t xml:space="preserve"> </w:t>
      </w:r>
      <w:r w:rsidRPr="00996312">
        <w:rPr>
          <w:vanish/>
          <w:sz w:val="16"/>
        </w:rPr>
        <w:t>entities’</w:t>
      </w:r>
      <w:r w:rsidRPr="00031105">
        <w:rPr>
          <w:sz w:val="16"/>
        </w:rPr>
        <w:t xml:space="preserve"> </w:t>
      </w:r>
      <w:r w:rsidRPr="00996312">
        <w:rPr>
          <w:vanish/>
          <w:sz w:val="16"/>
        </w:rPr>
        <w:t>interests</w:t>
      </w:r>
      <w:r w:rsidRPr="00031105">
        <w:rPr>
          <w:sz w:val="16"/>
        </w:rPr>
        <w:t xml:space="preserve"> </w:t>
      </w:r>
      <w:r w:rsidRPr="00996312">
        <w:rPr>
          <w:vanish/>
          <w:sz w:val="16"/>
        </w:rPr>
        <w:t>in</w:t>
      </w:r>
      <w:r w:rsidRPr="00031105">
        <w:rPr>
          <w:sz w:val="16"/>
        </w:rPr>
        <w:t xml:space="preserve"> </w:t>
      </w:r>
      <w:r w:rsidRPr="00996312">
        <w:rPr>
          <w:vanish/>
          <w:sz w:val="16"/>
        </w:rPr>
        <w:t>space</w:t>
      </w:r>
      <w:r w:rsidRPr="00031105">
        <w:rPr>
          <w:sz w:val="16"/>
        </w:rPr>
        <w:t xml:space="preserve"> </w:t>
      </w:r>
      <w:r w:rsidRPr="00996312">
        <w:rPr>
          <w:vanish/>
          <w:sz w:val="16"/>
        </w:rPr>
        <w:t>exploration</w:t>
      </w:r>
      <w:r w:rsidRPr="00031105">
        <w:rPr>
          <w:sz w:val="16"/>
        </w:rPr>
        <w:t xml:space="preserve"> </w:t>
      </w:r>
      <w:r w:rsidRPr="00996312">
        <w:rPr>
          <w:vanish/>
          <w:sz w:val="16"/>
        </w:rPr>
        <w:t>shrugged</w:t>
      </w:r>
      <w:r w:rsidRPr="00031105">
        <w:rPr>
          <w:sz w:val="16"/>
        </w:rPr>
        <w:t xml:space="preserve"> </w:t>
      </w:r>
      <w:r w:rsidRPr="00996312">
        <w:rPr>
          <w:vanish/>
          <w:sz w:val="16"/>
        </w:rPr>
        <w:t>off</w:t>
      </w:r>
      <w:r w:rsidRPr="00031105">
        <w:rPr>
          <w:sz w:val="16"/>
        </w:rPr>
        <w:t xml:space="preserve"> </w:t>
      </w:r>
      <w:r w:rsidRPr="00996312">
        <w:rPr>
          <w:vanish/>
          <w:sz w:val="16"/>
        </w:rPr>
        <w:t>as</w:t>
      </w:r>
      <w:r w:rsidRPr="00031105">
        <w:rPr>
          <w:sz w:val="16"/>
        </w:rPr>
        <w:t xml:space="preserve"> </w:t>
      </w:r>
      <w:r w:rsidRPr="00996312">
        <w:rPr>
          <w:vanish/>
          <w:sz w:val="16"/>
        </w:rPr>
        <w:t>symptoms</w:t>
      </w:r>
      <w:r w:rsidRPr="00031105">
        <w:rPr>
          <w:sz w:val="16"/>
        </w:rPr>
        <w:t xml:space="preserve"> </w:t>
      </w:r>
      <w:r w:rsidRPr="00996312">
        <w:rPr>
          <w:vanish/>
          <w:sz w:val="16"/>
        </w:rPr>
        <w:t>of</w:t>
      </w:r>
      <w:r w:rsidRPr="00031105">
        <w:rPr>
          <w:sz w:val="16"/>
        </w:rPr>
        <w:t xml:space="preserve"> </w:t>
      </w:r>
      <w:r w:rsidRPr="00996312">
        <w:rPr>
          <w:vanish/>
          <w:sz w:val="16"/>
        </w:rPr>
        <w:t>‘Old</w:t>
      </w:r>
      <w:r w:rsidRPr="00031105">
        <w:rPr>
          <w:sz w:val="16"/>
        </w:rPr>
        <w:t xml:space="preserve"> </w:t>
      </w:r>
      <w:r w:rsidRPr="00996312">
        <w:rPr>
          <w:vanish/>
          <w:sz w:val="16"/>
        </w:rPr>
        <w:t>Space'.</w:t>
      </w:r>
      <w:r w:rsidRPr="00031105">
        <w:rPr>
          <w:sz w:val="16"/>
        </w:rPr>
        <w:t xml:space="preserve"> </w:t>
      </w:r>
      <w:r w:rsidRPr="00996312">
        <w:rPr>
          <w:vanish/>
          <w:sz w:val="16"/>
        </w:rPr>
        <w:t>Elon</w:t>
      </w:r>
      <w:r w:rsidRPr="00031105">
        <w:rPr>
          <w:sz w:val="16"/>
        </w:rPr>
        <w:t xml:space="preserve"> </w:t>
      </w:r>
      <w:r w:rsidRPr="00996312">
        <w:rPr>
          <w:vanish/>
          <w:sz w:val="16"/>
        </w:rPr>
        <w:t>Musk,</w:t>
      </w:r>
      <w:r w:rsidRPr="00031105">
        <w:rPr>
          <w:sz w:val="16"/>
        </w:rPr>
        <w:t xml:space="preserve"> </w:t>
      </w:r>
      <w:r w:rsidRPr="00996312">
        <w:rPr>
          <w:vanish/>
          <w:sz w:val="16"/>
        </w:rPr>
        <w:t>we</w:t>
      </w:r>
      <w:r w:rsidRPr="00031105">
        <w:rPr>
          <w:sz w:val="16"/>
        </w:rPr>
        <w:t xml:space="preserve"> </w:t>
      </w:r>
      <w:r w:rsidRPr="00996312">
        <w:rPr>
          <w:vanish/>
          <w:sz w:val="16"/>
        </w:rPr>
        <w:t>are</w:t>
      </w:r>
      <w:r w:rsidRPr="00031105">
        <w:rPr>
          <w:sz w:val="16"/>
        </w:rPr>
        <w:t xml:space="preserve"> </w:t>
      </w:r>
      <w:r w:rsidRPr="00996312">
        <w:rPr>
          <w:vanish/>
          <w:sz w:val="16"/>
        </w:rPr>
        <w:t>told</w:t>
      </w:r>
      <w:r w:rsidRPr="00031105">
        <w:rPr>
          <w:sz w:val="16"/>
        </w:rPr>
        <w:t xml:space="preserve"> </w:t>
      </w:r>
      <w:r w:rsidRPr="00996312">
        <w:rPr>
          <w:vanish/>
          <w:sz w:val="16"/>
        </w:rPr>
        <w:t>in</w:t>
      </w:r>
      <w:r w:rsidRPr="00031105">
        <w:rPr>
          <w:sz w:val="16"/>
        </w:rPr>
        <w:t xml:space="preserve"> </w:t>
      </w:r>
      <w:r w:rsidRPr="00996312">
        <w:rPr>
          <w:vanish/>
          <w:sz w:val="16"/>
        </w:rPr>
        <w:t>a</w:t>
      </w:r>
      <w:r w:rsidRPr="00031105">
        <w:rPr>
          <w:sz w:val="16"/>
        </w:rPr>
        <w:t xml:space="preserve"> </w:t>
      </w:r>
      <w:r w:rsidRPr="00996312">
        <w:rPr>
          <w:vanish/>
          <w:sz w:val="16"/>
        </w:rPr>
        <w:t>recent</w:t>
      </w:r>
      <w:r w:rsidRPr="00031105">
        <w:rPr>
          <w:sz w:val="16"/>
        </w:rPr>
        <w:t xml:space="preserve"> </w:t>
      </w:r>
      <w:r w:rsidRPr="00996312">
        <w:rPr>
          <w:vanish/>
          <w:sz w:val="16"/>
        </w:rPr>
        <w:t>biography,</w:t>
      </w:r>
      <w:r w:rsidRPr="00031105">
        <w:rPr>
          <w:sz w:val="16"/>
        </w:rPr>
        <w:t xml:space="preserve"> </w:t>
      </w:r>
      <w:r w:rsidRPr="00996312">
        <w:rPr>
          <w:vanish/>
          <w:sz w:val="16"/>
        </w:rPr>
        <w:t>unlike</w:t>
      </w:r>
      <w:r w:rsidRPr="00031105">
        <w:rPr>
          <w:sz w:val="16"/>
        </w:rPr>
        <w:t xml:space="preserve"> </w:t>
      </w:r>
      <w:r w:rsidRPr="00996312">
        <w:rPr>
          <w:vanish/>
          <w:sz w:val="16"/>
        </w:rPr>
        <w:t>the</w:t>
      </w:r>
      <w:r w:rsidRPr="00031105">
        <w:rPr>
          <w:sz w:val="16"/>
        </w:rPr>
        <w:t xml:space="preserve"> </w:t>
      </w:r>
      <w:r w:rsidRPr="00996312">
        <w:rPr>
          <w:vanish/>
          <w:sz w:val="16"/>
        </w:rPr>
        <w:t>sluggish</w:t>
      </w:r>
      <w:r w:rsidRPr="00031105">
        <w:rPr>
          <w:sz w:val="16"/>
        </w:rPr>
        <w:t xml:space="preserve"> </w:t>
      </w:r>
      <w:r w:rsidRPr="00996312">
        <w:rPr>
          <w:vanish/>
          <w:sz w:val="16"/>
        </w:rPr>
        <w:t>Big</w:t>
      </w:r>
      <w:r w:rsidRPr="00031105">
        <w:rPr>
          <w:sz w:val="16"/>
        </w:rPr>
        <w:t xml:space="preserve"> </w:t>
      </w:r>
      <w:r w:rsidRPr="00996312">
        <w:rPr>
          <w:vanish/>
          <w:sz w:val="16"/>
        </w:rPr>
        <w:t>State</w:t>
      </w:r>
      <w:r w:rsidRPr="00031105">
        <w:rPr>
          <w:sz w:val="16"/>
        </w:rPr>
        <w:t xml:space="preserve"> </w:t>
      </w:r>
      <w:r w:rsidRPr="00996312">
        <w:rPr>
          <w:vanish/>
          <w:sz w:val="16"/>
        </w:rPr>
        <w:t>actors</w:t>
      </w:r>
      <w:r w:rsidRPr="00031105">
        <w:rPr>
          <w:sz w:val="16"/>
        </w:rPr>
        <w:t xml:space="preserve"> </w:t>
      </w:r>
      <w:r w:rsidRPr="00996312">
        <w:rPr>
          <w:vanish/>
          <w:sz w:val="16"/>
        </w:rPr>
        <w:t>of</w:t>
      </w:r>
      <w:r w:rsidRPr="00031105">
        <w:rPr>
          <w:sz w:val="16"/>
        </w:rPr>
        <w:t xml:space="preserve"> </w:t>
      </w:r>
      <w:r w:rsidRPr="00996312">
        <w:rPr>
          <w:vanish/>
          <w:sz w:val="16"/>
        </w:rPr>
        <w:t>yore,</w:t>
      </w:r>
      <w:r w:rsidRPr="00031105">
        <w:rPr>
          <w:sz w:val="16"/>
        </w:rPr>
        <w:t xml:space="preserve"> </w:t>
      </w:r>
      <w:r w:rsidRPr="00996312">
        <w:rPr>
          <w:vanish/>
          <w:sz w:val="16"/>
        </w:rPr>
        <w:t>‘would</w:t>
      </w:r>
      <w:r w:rsidRPr="00031105">
        <w:rPr>
          <w:sz w:val="16"/>
        </w:rPr>
        <w:t xml:space="preserve"> </w:t>
      </w:r>
      <w:r w:rsidRPr="00996312">
        <w:rPr>
          <w:vanish/>
          <w:sz w:val="16"/>
        </w:rPr>
        <w:t>apply</w:t>
      </w:r>
      <w:r w:rsidRPr="00031105">
        <w:rPr>
          <w:sz w:val="16"/>
        </w:rPr>
        <w:t xml:space="preserve"> </w:t>
      </w:r>
      <w:r w:rsidRPr="00996312">
        <w:rPr>
          <w:vanish/>
          <w:sz w:val="16"/>
        </w:rPr>
        <w:t>some</w:t>
      </w:r>
      <w:r w:rsidRPr="00031105">
        <w:rPr>
          <w:sz w:val="16"/>
        </w:rPr>
        <w:t xml:space="preserve"> </w:t>
      </w:r>
      <w:r w:rsidRPr="00996312">
        <w:rPr>
          <w:vanish/>
          <w:sz w:val="16"/>
        </w:rPr>
        <w:t>of</w:t>
      </w:r>
      <w:r w:rsidRPr="00031105">
        <w:rPr>
          <w:sz w:val="16"/>
        </w:rPr>
        <w:t xml:space="preserve"> </w:t>
      </w:r>
      <w:r w:rsidRPr="00996312">
        <w:rPr>
          <w:vanish/>
          <w:sz w:val="16"/>
        </w:rPr>
        <w:t>the</w:t>
      </w:r>
      <w:r w:rsidRPr="00031105">
        <w:rPr>
          <w:sz w:val="16"/>
        </w:rPr>
        <w:t xml:space="preserve"> </w:t>
      </w:r>
      <w:r w:rsidRPr="00996312">
        <w:rPr>
          <w:vanish/>
          <w:sz w:val="16"/>
        </w:rPr>
        <w:t>start-up</w:t>
      </w:r>
      <w:r w:rsidRPr="00031105">
        <w:rPr>
          <w:sz w:val="16"/>
        </w:rPr>
        <w:t xml:space="preserve"> </w:t>
      </w:r>
      <w:r w:rsidRPr="00996312">
        <w:rPr>
          <w:vanish/>
          <w:sz w:val="16"/>
        </w:rPr>
        <w:t>techniques</w:t>
      </w:r>
      <w:r w:rsidRPr="00031105">
        <w:rPr>
          <w:sz w:val="16"/>
        </w:rPr>
        <w:t xml:space="preserve"> </w:t>
      </w:r>
      <w:r w:rsidRPr="00996312">
        <w:rPr>
          <w:vanish/>
          <w:sz w:val="16"/>
        </w:rPr>
        <w:t>he’d</w:t>
      </w:r>
      <w:r w:rsidRPr="00031105">
        <w:rPr>
          <w:sz w:val="16"/>
        </w:rPr>
        <w:t xml:space="preserve"> </w:t>
      </w:r>
      <w:r w:rsidRPr="00996312">
        <w:rPr>
          <w:vanish/>
          <w:sz w:val="16"/>
        </w:rPr>
        <w:t>learned</w:t>
      </w:r>
      <w:r w:rsidRPr="00031105">
        <w:rPr>
          <w:sz w:val="16"/>
        </w:rPr>
        <w:t xml:space="preserve"> </w:t>
      </w:r>
      <w:r w:rsidRPr="00996312">
        <w:rPr>
          <w:vanish/>
          <w:sz w:val="16"/>
        </w:rPr>
        <w:t>in</w:t>
      </w:r>
      <w:r w:rsidRPr="00031105">
        <w:rPr>
          <w:sz w:val="16"/>
        </w:rPr>
        <w:t xml:space="preserve"> </w:t>
      </w:r>
      <w:r w:rsidRPr="00996312">
        <w:rPr>
          <w:vanish/>
          <w:sz w:val="16"/>
        </w:rPr>
        <w:t>Silicon</w:t>
      </w:r>
      <w:r w:rsidRPr="00031105">
        <w:rPr>
          <w:sz w:val="16"/>
        </w:rPr>
        <w:t xml:space="preserve"> </w:t>
      </w:r>
      <w:r w:rsidRPr="00996312">
        <w:rPr>
          <w:vanish/>
          <w:sz w:val="16"/>
        </w:rPr>
        <w:t>Valley</w:t>
      </w:r>
      <w:r w:rsidRPr="00031105">
        <w:rPr>
          <w:sz w:val="16"/>
        </w:rPr>
        <w:t xml:space="preserve"> </w:t>
      </w:r>
      <w:r w:rsidRPr="00996312">
        <w:rPr>
          <w:vanish/>
          <w:sz w:val="16"/>
        </w:rPr>
        <w:t>to</w:t>
      </w:r>
      <w:r w:rsidRPr="00031105">
        <w:rPr>
          <w:sz w:val="16"/>
        </w:rPr>
        <w:t xml:space="preserve"> </w:t>
      </w:r>
      <w:r w:rsidRPr="00996312">
        <w:rPr>
          <w:vanish/>
          <w:sz w:val="16"/>
        </w:rPr>
        <w:t>run</w:t>
      </w:r>
      <w:r w:rsidRPr="00031105">
        <w:rPr>
          <w:sz w:val="16"/>
        </w:rPr>
        <w:t xml:space="preserve"> </w:t>
      </w:r>
      <w:r w:rsidRPr="00996312">
        <w:rPr>
          <w:vanish/>
          <w:sz w:val="16"/>
        </w:rPr>
        <w:t>SpaceX</w:t>
      </w:r>
      <w:r w:rsidRPr="00031105">
        <w:rPr>
          <w:sz w:val="16"/>
        </w:rPr>
        <w:t xml:space="preserve"> </w:t>
      </w:r>
      <w:r w:rsidRPr="00996312">
        <w:rPr>
          <w:vanish/>
          <w:sz w:val="16"/>
        </w:rPr>
        <w:t>lean</w:t>
      </w:r>
      <w:r w:rsidRPr="00031105">
        <w:rPr>
          <w:sz w:val="16"/>
        </w:rPr>
        <w:t xml:space="preserve"> </w:t>
      </w:r>
      <w:r w:rsidRPr="00996312">
        <w:rPr>
          <w:vanish/>
          <w:sz w:val="16"/>
        </w:rPr>
        <w:t>and</w:t>
      </w:r>
      <w:r w:rsidRPr="00031105">
        <w:rPr>
          <w:sz w:val="16"/>
        </w:rPr>
        <w:t xml:space="preserve"> </w:t>
      </w:r>
      <w:r w:rsidRPr="00996312">
        <w:rPr>
          <w:vanish/>
          <w:sz w:val="16"/>
        </w:rPr>
        <w:t>fast…As</w:t>
      </w:r>
      <w:r w:rsidRPr="00031105">
        <w:rPr>
          <w:sz w:val="16"/>
        </w:rPr>
        <w:t xml:space="preserve"> </w:t>
      </w:r>
      <w:r w:rsidRPr="00996312">
        <w:rPr>
          <w:vanish/>
          <w:sz w:val="16"/>
        </w:rPr>
        <w:t>a</w:t>
      </w:r>
      <w:r w:rsidRPr="00031105">
        <w:rPr>
          <w:sz w:val="16"/>
        </w:rPr>
        <w:t xml:space="preserve"> </w:t>
      </w:r>
      <w:r w:rsidRPr="00996312">
        <w:rPr>
          <w:vanish/>
          <w:sz w:val="16"/>
        </w:rPr>
        <w:t>private</w:t>
      </w:r>
      <w:r w:rsidRPr="00031105">
        <w:rPr>
          <w:sz w:val="16"/>
        </w:rPr>
        <w:t xml:space="preserve"> </w:t>
      </w:r>
      <w:r w:rsidRPr="00996312">
        <w:rPr>
          <w:vanish/>
          <w:sz w:val="16"/>
        </w:rPr>
        <w:t>company,</w:t>
      </w:r>
      <w:r w:rsidRPr="00031105">
        <w:rPr>
          <w:sz w:val="16"/>
        </w:rPr>
        <w:t xml:space="preserve"> </w:t>
      </w:r>
      <w:r w:rsidRPr="00996312">
        <w:rPr>
          <w:vanish/>
          <w:sz w:val="16"/>
        </w:rPr>
        <w:t>SpaceX</w:t>
      </w:r>
      <w:r w:rsidRPr="00031105">
        <w:rPr>
          <w:sz w:val="16"/>
        </w:rPr>
        <w:t xml:space="preserve"> </w:t>
      </w:r>
      <w:r w:rsidRPr="00996312">
        <w:rPr>
          <w:vanish/>
          <w:sz w:val="16"/>
        </w:rPr>
        <w:t>would</w:t>
      </w:r>
      <w:r w:rsidRPr="00031105">
        <w:rPr>
          <w:sz w:val="16"/>
        </w:rPr>
        <w:t xml:space="preserve"> </w:t>
      </w:r>
      <w:r w:rsidRPr="00996312">
        <w:rPr>
          <w:vanish/>
          <w:sz w:val="16"/>
        </w:rPr>
        <w:t>also</w:t>
      </w:r>
      <w:r w:rsidRPr="00031105">
        <w:rPr>
          <w:sz w:val="16"/>
        </w:rPr>
        <w:t xml:space="preserve"> </w:t>
      </w:r>
      <w:r w:rsidRPr="00996312">
        <w:rPr>
          <w:vanish/>
          <w:sz w:val="16"/>
        </w:rPr>
        <w:t>avoid</w:t>
      </w:r>
      <w:r w:rsidRPr="00031105">
        <w:rPr>
          <w:sz w:val="16"/>
        </w:rPr>
        <w:t xml:space="preserve"> </w:t>
      </w:r>
      <w:r w:rsidRPr="00996312">
        <w:rPr>
          <w:vanish/>
          <w:sz w:val="16"/>
        </w:rPr>
        <w:t>the</w:t>
      </w:r>
      <w:r w:rsidRPr="00031105">
        <w:rPr>
          <w:sz w:val="16"/>
        </w:rPr>
        <w:t xml:space="preserve"> </w:t>
      </w:r>
      <w:r w:rsidRPr="00996312">
        <w:rPr>
          <w:vanish/>
          <w:sz w:val="16"/>
        </w:rPr>
        <w:t>waste</w:t>
      </w:r>
      <w:r w:rsidRPr="00031105">
        <w:rPr>
          <w:sz w:val="16"/>
        </w:rPr>
        <w:t xml:space="preserve"> </w:t>
      </w:r>
      <w:r w:rsidRPr="00996312">
        <w:rPr>
          <w:vanish/>
          <w:sz w:val="16"/>
        </w:rPr>
        <w:t>and</w:t>
      </w:r>
      <w:r w:rsidRPr="00031105">
        <w:rPr>
          <w:sz w:val="16"/>
        </w:rPr>
        <w:t xml:space="preserve"> </w:t>
      </w:r>
      <w:r w:rsidRPr="00996312">
        <w:rPr>
          <w:vanish/>
          <w:sz w:val="16"/>
        </w:rPr>
        <w:t>cost</w:t>
      </w:r>
      <w:r w:rsidRPr="00031105">
        <w:rPr>
          <w:sz w:val="16"/>
        </w:rPr>
        <w:t xml:space="preserve"> </w:t>
      </w:r>
      <w:r w:rsidRPr="00996312">
        <w:rPr>
          <w:vanish/>
          <w:sz w:val="16"/>
        </w:rPr>
        <w:t>overruns</w:t>
      </w:r>
      <w:r w:rsidRPr="00031105">
        <w:rPr>
          <w:sz w:val="16"/>
        </w:rPr>
        <w:t xml:space="preserve"> </w:t>
      </w:r>
      <w:r w:rsidRPr="00996312">
        <w:rPr>
          <w:vanish/>
          <w:sz w:val="16"/>
        </w:rPr>
        <w:t>associated</w:t>
      </w:r>
      <w:r w:rsidRPr="00031105">
        <w:rPr>
          <w:sz w:val="16"/>
        </w:rPr>
        <w:t xml:space="preserve"> </w:t>
      </w:r>
      <w:r w:rsidRPr="00996312">
        <w:rPr>
          <w:vanish/>
          <w:sz w:val="16"/>
        </w:rPr>
        <w:t>with</w:t>
      </w:r>
      <w:r w:rsidRPr="00031105">
        <w:rPr>
          <w:sz w:val="16"/>
        </w:rPr>
        <w:t xml:space="preserve"> </w:t>
      </w:r>
      <w:r w:rsidRPr="00996312">
        <w:rPr>
          <w:vanish/>
          <w:sz w:val="16"/>
        </w:rPr>
        <w:t>government</w:t>
      </w:r>
      <w:r w:rsidRPr="00031105">
        <w:rPr>
          <w:sz w:val="16"/>
        </w:rPr>
        <w:t xml:space="preserve"> </w:t>
      </w:r>
      <w:r w:rsidRPr="00996312">
        <w:rPr>
          <w:vanish/>
          <w:sz w:val="16"/>
        </w:rPr>
        <w:t>contractors'</w:t>
      </w:r>
      <w:r w:rsidRPr="00031105">
        <w:rPr>
          <w:sz w:val="16"/>
        </w:rPr>
        <w:t xml:space="preserve"> </w:t>
      </w:r>
      <w:r w:rsidRPr="00996312">
        <w:rPr>
          <w:vanish/>
          <w:sz w:val="16"/>
        </w:rPr>
        <w:t>(Vance,</w:t>
      </w:r>
      <w:r w:rsidRPr="00031105">
        <w:rPr>
          <w:sz w:val="16"/>
        </w:rPr>
        <w:t xml:space="preserve"> </w:t>
      </w:r>
      <w:r w:rsidRPr="00996312">
        <w:rPr>
          <w:vanish/>
          <w:sz w:val="16"/>
        </w:rPr>
        <w:t>2015,</w:t>
      </w:r>
      <w:r w:rsidRPr="00031105">
        <w:rPr>
          <w:sz w:val="16"/>
        </w:rPr>
        <w:t xml:space="preserve"> </w:t>
      </w:r>
      <w:r w:rsidRPr="00996312">
        <w:rPr>
          <w:vanish/>
          <w:sz w:val="16"/>
        </w:rPr>
        <w:t>p.</w:t>
      </w:r>
      <w:r w:rsidRPr="00031105">
        <w:rPr>
          <w:sz w:val="16"/>
        </w:rPr>
        <w:t xml:space="preserve"> </w:t>
      </w:r>
      <w:r w:rsidRPr="00996312">
        <w:rPr>
          <w:vanish/>
          <w:sz w:val="16"/>
        </w:rPr>
        <w:t>114).</w:t>
      </w:r>
      <w:r w:rsidRPr="00031105">
        <w:rPr>
          <w:sz w:val="16"/>
        </w:rPr>
        <w:t xml:space="preserve"> </w:t>
      </w:r>
      <w:r w:rsidRPr="00996312">
        <w:rPr>
          <w:vanish/>
          <w:sz w:val="16"/>
        </w:rPr>
        <w:t>This</w:t>
      </w:r>
      <w:r w:rsidRPr="00031105">
        <w:rPr>
          <w:sz w:val="16"/>
        </w:rPr>
        <w:t xml:space="preserve"> </w:t>
      </w:r>
      <w:r w:rsidRPr="00996312">
        <w:rPr>
          <w:vanish/>
          <w:sz w:val="16"/>
        </w:rPr>
        <w:t>libertarianism-in-space</w:t>
      </w:r>
      <w:r w:rsidRPr="00031105">
        <w:rPr>
          <w:sz w:val="16"/>
        </w:rPr>
        <w:t xml:space="preserve"> </w:t>
      </w:r>
      <w:r w:rsidRPr="00996312">
        <w:rPr>
          <w:vanish/>
          <w:sz w:val="16"/>
        </w:rPr>
        <w:t>has</w:t>
      </w:r>
      <w:r w:rsidRPr="00031105">
        <w:rPr>
          <w:sz w:val="16"/>
        </w:rPr>
        <w:t xml:space="preserve"> </w:t>
      </w:r>
      <w:r w:rsidRPr="00996312">
        <w:rPr>
          <w:vanish/>
          <w:sz w:val="16"/>
        </w:rPr>
        <w:t>found</w:t>
      </w:r>
      <w:r w:rsidRPr="00031105">
        <w:rPr>
          <w:sz w:val="16"/>
        </w:rPr>
        <w:t xml:space="preserve"> </w:t>
      </w:r>
      <w:r w:rsidRPr="00996312">
        <w:rPr>
          <w:vanish/>
          <w:sz w:val="16"/>
        </w:rPr>
        <w:t>a</w:t>
      </w:r>
      <w:r w:rsidRPr="00031105">
        <w:rPr>
          <w:sz w:val="16"/>
        </w:rPr>
        <w:t xml:space="preserve"> </w:t>
      </w:r>
      <w:r w:rsidRPr="00996312">
        <w:rPr>
          <w:vanish/>
          <w:sz w:val="16"/>
        </w:rPr>
        <w:t>willing</w:t>
      </w:r>
      <w:r w:rsidRPr="00031105">
        <w:rPr>
          <w:sz w:val="16"/>
        </w:rPr>
        <w:t xml:space="preserve"> </w:t>
      </w:r>
      <w:r w:rsidRPr="00996312">
        <w:rPr>
          <w:vanish/>
          <w:sz w:val="16"/>
        </w:rPr>
        <w:t>chorus</w:t>
      </w:r>
      <w:r w:rsidRPr="00031105">
        <w:rPr>
          <w:sz w:val="16"/>
        </w:rPr>
        <w:t xml:space="preserve"> </w:t>
      </w:r>
      <w:r w:rsidRPr="00996312">
        <w:rPr>
          <w:vanish/>
          <w:sz w:val="16"/>
        </w:rPr>
        <w:t>of</w:t>
      </w:r>
      <w:r w:rsidRPr="00031105">
        <w:rPr>
          <w:sz w:val="16"/>
        </w:rPr>
        <w:t xml:space="preserve"> </w:t>
      </w:r>
      <w:r w:rsidRPr="00996312">
        <w:rPr>
          <w:vanish/>
          <w:sz w:val="16"/>
        </w:rPr>
        <w:t>academic</w:t>
      </w:r>
      <w:r w:rsidRPr="00031105">
        <w:rPr>
          <w:sz w:val="16"/>
        </w:rPr>
        <w:t xml:space="preserve"> </w:t>
      </w:r>
      <w:r w:rsidRPr="00996312">
        <w:rPr>
          <w:vanish/>
          <w:sz w:val="16"/>
        </w:rPr>
        <w:t>supporters.</w:t>
      </w:r>
      <w:r w:rsidRPr="00031105">
        <w:rPr>
          <w:sz w:val="16"/>
        </w:rPr>
        <w:t xml:space="preserve"> </w:t>
      </w:r>
      <w:r w:rsidRPr="00996312">
        <w:rPr>
          <w:vanish/>
          <w:sz w:val="16"/>
        </w:rPr>
        <w:t>The</w:t>
      </w:r>
      <w:r w:rsidRPr="00031105">
        <w:rPr>
          <w:sz w:val="16"/>
        </w:rPr>
        <w:t xml:space="preserve"> </w:t>
      </w:r>
      <w:r w:rsidRPr="00996312">
        <w:rPr>
          <w:vanish/>
          <w:sz w:val="16"/>
        </w:rPr>
        <w:t>legal</w:t>
      </w:r>
      <w:r w:rsidRPr="00031105">
        <w:rPr>
          <w:sz w:val="16"/>
        </w:rPr>
        <w:t xml:space="preserve"> </w:t>
      </w:r>
      <w:r w:rsidRPr="00996312">
        <w:rPr>
          <w:vanish/>
          <w:sz w:val="16"/>
        </w:rPr>
        <w:t>scholar</w:t>
      </w:r>
      <w:r w:rsidRPr="00031105">
        <w:rPr>
          <w:sz w:val="16"/>
        </w:rPr>
        <w:t xml:space="preserve"> </w:t>
      </w:r>
      <w:r w:rsidRPr="00996312">
        <w:rPr>
          <w:vanish/>
          <w:sz w:val="16"/>
        </w:rPr>
        <w:t>Virgiliu</w:t>
      </w:r>
      <w:r w:rsidRPr="00031105">
        <w:rPr>
          <w:sz w:val="16"/>
        </w:rPr>
        <w:t xml:space="preserve"> </w:t>
      </w:r>
      <w:r w:rsidRPr="00996312">
        <w:rPr>
          <w:vanish/>
          <w:sz w:val="16"/>
        </w:rPr>
        <w:t>Pop</w:t>
      </w:r>
      <w:r w:rsidRPr="00031105">
        <w:rPr>
          <w:sz w:val="16"/>
        </w:rPr>
        <w:t xml:space="preserve"> </w:t>
      </w:r>
      <w:r w:rsidRPr="00996312">
        <w:rPr>
          <w:vanish/>
          <w:sz w:val="16"/>
        </w:rPr>
        <w:t>introduces</w:t>
      </w:r>
      <w:r w:rsidRPr="00031105">
        <w:rPr>
          <w:sz w:val="16"/>
        </w:rPr>
        <w:t xml:space="preserve"> </w:t>
      </w:r>
      <w:r w:rsidRPr="00996312">
        <w:rPr>
          <w:vanish/>
          <w:sz w:val="16"/>
        </w:rPr>
        <w:t>the</w:t>
      </w:r>
      <w:r w:rsidRPr="00031105">
        <w:rPr>
          <w:sz w:val="16"/>
        </w:rPr>
        <w:t xml:space="preserve"> </w:t>
      </w:r>
      <w:r w:rsidRPr="00996312">
        <w:rPr>
          <w:vanish/>
          <w:sz w:val="16"/>
        </w:rPr>
        <w:t>notion</w:t>
      </w:r>
      <w:r w:rsidRPr="00031105">
        <w:rPr>
          <w:sz w:val="16"/>
        </w:rPr>
        <w:t xml:space="preserve"> </w:t>
      </w:r>
      <w:r w:rsidRPr="00996312">
        <w:rPr>
          <w:vanish/>
          <w:sz w:val="16"/>
        </w:rPr>
        <w:t>of</w:t>
      </w:r>
      <w:r w:rsidRPr="00031105">
        <w:rPr>
          <w:sz w:val="16"/>
        </w:rPr>
        <w:t xml:space="preserve"> </w:t>
      </w:r>
      <w:r w:rsidRPr="00996312">
        <w:rPr>
          <w:vanish/>
          <w:sz w:val="16"/>
        </w:rPr>
        <w:t>the</w:t>
      </w:r>
      <w:r w:rsidRPr="00031105">
        <w:rPr>
          <w:sz w:val="16"/>
        </w:rPr>
        <w:t xml:space="preserve"> </w:t>
      </w:r>
      <w:r w:rsidRPr="00996312">
        <w:rPr>
          <w:vanish/>
          <w:sz w:val="16"/>
        </w:rPr>
        <w:t>frontier</w:t>
      </w:r>
      <w:r w:rsidRPr="00031105">
        <w:rPr>
          <w:sz w:val="16"/>
        </w:rPr>
        <w:t xml:space="preserve"> </w:t>
      </w:r>
      <w:r w:rsidRPr="00996312">
        <w:rPr>
          <w:vanish/>
          <w:sz w:val="16"/>
        </w:rPr>
        <w:t>paradigm</w:t>
      </w:r>
      <w:r w:rsidRPr="00031105">
        <w:rPr>
          <w:sz w:val="16"/>
        </w:rPr>
        <w:t xml:space="preserve"> </w:t>
      </w:r>
      <w:r w:rsidRPr="00996312">
        <w:rPr>
          <w:vanish/>
          <w:sz w:val="16"/>
        </w:rPr>
        <w:t>(combining</w:t>
      </w:r>
      <w:r w:rsidRPr="00031105">
        <w:rPr>
          <w:sz w:val="16"/>
        </w:rPr>
        <w:t xml:space="preserve"> </w:t>
      </w:r>
      <w:r w:rsidRPr="00996312">
        <w:rPr>
          <w:vanish/>
          <w:sz w:val="16"/>
        </w:rPr>
        <w:t>laissez-faire</w:t>
      </w:r>
      <w:r w:rsidRPr="00031105">
        <w:rPr>
          <w:sz w:val="16"/>
        </w:rPr>
        <w:t xml:space="preserve"> </w:t>
      </w:r>
      <w:r w:rsidRPr="00996312">
        <w:rPr>
          <w:vanish/>
          <w:sz w:val="16"/>
        </w:rPr>
        <w:t>economics,</w:t>
      </w:r>
      <w:r w:rsidRPr="00031105">
        <w:rPr>
          <w:sz w:val="16"/>
        </w:rPr>
        <w:t xml:space="preserve"> </w:t>
      </w:r>
      <w:r w:rsidRPr="00996312">
        <w:rPr>
          <w:vanish/>
          <w:sz w:val="16"/>
        </w:rPr>
        <w:t>market</w:t>
      </w:r>
      <w:r w:rsidRPr="00031105">
        <w:rPr>
          <w:sz w:val="16"/>
        </w:rPr>
        <w:t xml:space="preserve"> </w:t>
      </w:r>
      <w:r w:rsidRPr="00996312">
        <w:rPr>
          <w:vanish/>
          <w:sz w:val="16"/>
        </w:rPr>
        <w:t>competition,</w:t>
      </w:r>
      <w:r w:rsidRPr="00031105">
        <w:rPr>
          <w:sz w:val="16"/>
        </w:rPr>
        <w:t xml:space="preserve"> </w:t>
      </w:r>
      <w:r w:rsidRPr="00996312">
        <w:rPr>
          <w:vanish/>
          <w:sz w:val="16"/>
        </w:rPr>
        <w:t>and</w:t>
      </w:r>
      <w:r w:rsidRPr="00031105">
        <w:rPr>
          <w:sz w:val="16"/>
        </w:rPr>
        <w:t xml:space="preserve"> </w:t>
      </w:r>
      <w:r w:rsidRPr="00996312">
        <w:rPr>
          <w:vanish/>
          <w:sz w:val="16"/>
        </w:rPr>
        <w:t>an</w:t>
      </w:r>
      <w:r w:rsidRPr="00031105">
        <w:rPr>
          <w:sz w:val="16"/>
        </w:rPr>
        <w:t xml:space="preserve"> </w:t>
      </w:r>
      <w:r w:rsidRPr="00996312">
        <w:rPr>
          <w:vanish/>
          <w:sz w:val="16"/>
        </w:rPr>
        <w:t>individualist</w:t>
      </w:r>
      <w:r w:rsidRPr="00031105">
        <w:rPr>
          <w:sz w:val="16"/>
        </w:rPr>
        <w:t xml:space="preserve"> </w:t>
      </w:r>
      <w:r w:rsidRPr="00996312">
        <w:rPr>
          <w:vanish/>
          <w:sz w:val="16"/>
        </w:rPr>
        <w:t>ethic)</w:t>
      </w:r>
      <w:r w:rsidRPr="00031105">
        <w:rPr>
          <w:sz w:val="16"/>
        </w:rPr>
        <w:t xml:space="preserve"> </w:t>
      </w:r>
      <w:r w:rsidRPr="00996312">
        <w:rPr>
          <w:vanish/>
          <w:sz w:val="16"/>
        </w:rPr>
        <w:t>into</w:t>
      </w:r>
      <w:r w:rsidRPr="00031105">
        <w:rPr>
          <w:sz w:val="16"/>
        </w:rPr>
        <w:t xml:space="preserve"> </w:t>
      </w:r>
      <w:r w:rsidRPr="00996312">
        <w:rPr>
          <w:vanish/>
          <w:sz w:val="16"/>
        </w:rPr>
        <w:t>the</w:t>
      </w:r>
      <w:r w:rsidRPr="00031105">
        <w:rPr>
          <w:sz w:val="16"/>
        </w:rPr>
        <w:t xml:space="preserve"> </w:t>
      </w:r>
      <w:r w:rsidRPr="00996312">
        <w:rPr>
          <w:vanish/>
          <w:sz w:val="16"/>
        </w:rPr>
        <w:t>domain</w:t>
      </w:r>
      <w:r w:rsidRPr="00031105">
        <w:rPr>
          <w:sz w:val="16"/>
        </w:rPr>
        <w:t xml:space="preserve"> </w:t>
      </w:r>
      <w:r w:rsidRPr="00996312">
        <w:rPr>
          <w:vanish/>
          <w:sz w:val="16"/>
        </w:rPr>
        <w:t>of</w:t>
      </w:r>
      <w:r w:rsidRPr="00031105">
        <w:rPr>
          <w:sz w:val="16"/>
        </w:rPr>
        <w:t xml:space="preserve"> </w:t>
      </w:r>
      <w:r w:rsidRPr="00996312">
        <w:rPr>
          <w:vanish/>
          <w:sz w:val="16"/>
        </w:rPr>
        <w:t>space</w:t>
      </w:r>
      <w:r w:rsidRPr="00031105">
        <w:rPr>
          <w:sz w:val="16"/>
        </w:rPr>
        <w:t xml:space="preserve"> </w:t>
      </w:r>
      <w:r w:rsidRPr="00996312">
        <w:rPr>
          <w:vanish/>
          <w:sz w:val="16"/>
        </w:rPr>
        <w:t>law,</w:t>
      </w:r>
      <w:r w:rsidRPr="00031105">
        <w:rPr>
          <w:sz w:val="16"/>
        </w:rPr>
        <w:t xml:space="preserve"> </w:t>
      </w:r>
      <w:r w:rsidRPr="00996312">
        <w:rPr>
          <w:vanish/>
          <w:sz w:val="16"/>
        </w:rPr>
        <w:t>claiming</w:t>
      </w:r>
      <w:r w:rsidRPr="00031105">
        <w:rPr>
          <w:sz w:val="16"/>
        </w:rPr>
        <w:t xml:space="preserve"> </w:t>
      </w:r>
      <w:r w:rsidRPr="00996312">
        <w:rPr>
          <w:vanish/>
          <w:sz w:val="16"/>
        </w:rPr>
        <w:t>that</w:t>
      </w:r>
      <w:r w:rsidRPr="00031105">
        <w:rPr>
          <w:sz w:val="16"/>
        </w:rPr>
        <w:t xml:space="preserve"> </w:t>
      </w:r>
      <w:r w:rsidRPr="00996312">
        <w:rPr>
          <w:vanish/>
          <w:sz w:val="16"/>
        </w:rPr>
        <w:t>this</w:t>
      </w:r>
      <w:r w:rsidRPr="00031105">
        <w:rPr>
          <w:sz w:val="16"/>
        </w:rPr>
        <w:t xml:space="preserve"> </w:t>
      </w:r>
      <w:r w:rsidRPr="00996312">
        <w:rPr>
          <w:vanish/>
          <w:sz w:val="16"/>
        </w:rPr>
        <w:t>paradigm</w:t>
      </w:r>
      <w:r w:rsidRPr="00031105">
        <w:rPr>
          <w:sz w:val="16"/>
        </w:rPr>
        <w:t xml:space="preserve"> </w:t>
      </w:r>
      <w:r w:rsidRPr="00996312">
        <w:rPr>
          <w:vanish/>
          <w:sz w:val="16"/>
        </w:rPr>
        <w:t>has</w:t>
      </w:r>
      <w:r w:rsidRPr="00031105">
        <w:rPr>
          <w:sz w:val="16"/>
        </w:rPr>
        <w:t xml:space="preserve"> </w:t>
      </w:r>
      <w:r w:rsidRPr="00996312">
        <w:rPr>
          <w:vanish/>
          <w:sz w:val="16"/>
        </w:rPr>
        <w:t>‘proven</w:t>
      </w:r>
      <w:r w:rsidRPr="00031105">
        <w:rPr>
          <w:sz w:val="16"/>
        </w:rPr>
        <w:t xml:space="preserve"> </w:t>
      </w:r>
      <w:r w:rsidRPr="00996312">
        <w:rPr>
          <w:vanish/>
          <w:sz w:val="16"/>
        </w:rPr>
        <w:t>its</w:t>
      </w:r>
      <w:r w:rsidRPr="00031105">
        <w:rPr>
          <w:sz w:val="16"/>
        </w:rPr>
        <w:t xml:space="preserve"> </w:t>
      </w:r>
      <w:r w:rsidRPr="00996312">
        <w:rPr>
          <w:vanish/>
          <w:sz w:val="16"/>
        </w:rPr>
        <w:t>worth</w:t>
      </w:r>
      <w:r w:rsidRPr="00031105">
        <w:rPr>
          <w:sz w:val="16"/>
        </w:rPr>
        <w:t xml:space="preserve"> </w:t>
      </w:r>
      <w:r w:rsidRPr="00996312">
        <w:rPr>
          <w:vanish/>
          <w:sz w:val="16"/>
        </w:rPr>
        <w:t>on</w:t>
      </w:r>
      <w:r w:rsidRPr="00031105">
        <w:rPr>
          <w:sz w:val="16"/>
        </w:rPr>
        <w:t xml:space="preserve"> </w:t>
      </w:r>
      <w:r w:rsidRPr="00996312">
        <w:rPr>
          <w:vanish/>
          <w:sz w:val="16"/>
        </w:rPr>
        <w:t>our</w:t>
      </w:r>
      <w:r w:rsidRPr="00031105">
        <w:rPr>
          <w:sz w:val="16"/>
        </w:rPr>
        <w:t xml:space="preserve"> </w:t>
      </w:r>
      <w:r w:rsidRPr="00996312">
        <w:rPr>
          <w:vanish/>
          <w:sz w:val="16"/>
        </w:rPr>
        <w:t>planet'</w:t>
      </w:r>
      <w:r w:rsidRPr="00031105">
        <w:rPr>
          <w:sz w:val="16"/>
        </w:rPr>
        <w:t xml:space="preserve"> </w:t>
      </w:r>
      <w:r w:rsidRPr="00996312">
        <w:rPr>
          <w:vanish/>
          <w:sz w:val="16"/>
        </w:rPr>
        <w:t>and</w:t>
      </w:r>
      <w:r w:rsidRPr="00031105">
        <w:rPr>
          <w:sz w:val="16"/>
        </w:rPr>
        <w:t xml:space="preserve"> </w:t>
      </w:r>
      <w:r w:rsidRPr="00996312">
        <w:rPr>
          <w:vanish/>
          <w:sz w:val="16"/>
        </w:rPr>
        <w:t>will</w:t>
      </w:r>
      <w:r w:rsidRPr="00031105">
        <w:rPr>
          <w:sz w:val="16"/>
        </w:rPr>
        <w:t xml:space="preserve"> </w:t>
      </w:r>
      <w:r w:rsidRPr="00996312">
        <w:rPr>
          <w:vanish/>
          <w:sz w:val="16"/>
        </w:rPr>
        <w:t>‘most</w:t>
      </w:r>
      <w:r w:rsidRPr="00031105">
        <w:rPr>
          <w:sz w:val="16"/>
        </w:rPr>
        <w:t xml:space="preserve"> </w:t>
      </w:r>
      <w:r w:rsidRPr="00996312">
        <w:rPr>
          <w:vanish/>
          <w:sz w:val="16"/>
        </w:rPr>
        <w:t>likely…do</w:t>
      </w:r>
      <w:r w:rsidRPr="00031105">
        <w:rPr>
          <w:sz w:val="16"/>
        </w:rPr>
        <w:t xml:space="preserve"> </w:t>
      </w:r>
      <w:r w:rsidRPr="00996312">
        <w:rPr>
          <w:vanish/>
          <w:sz w:val="16"/>
        </w:rPr>
        <w:t>so</w:t>
      </w:r>
      <w:r w:rsidRPr="00031105">
        <w:rPr>
          <w:sz w:val="16"/>
        </w:rPr>
        <w:t xml:space="preserve"> </w:t>
      </w:r>
      <w:r w:rsidRPr="00996312">
        <w:rPr>
          <w:vanish/>
          <w:sz w:val="16"/>
        </w:rPr>
        <w:t>in</w:t>
      </w:r>
      <w:r w:rsidRPr="00031105">
        <w:rPr>
          <w:sz w:val="16"/>
        </w:rPr>
        <w:t xml:space="preserve"> </w:t>
      </w:r>
      <w:r w:rsidRPr="00996312">
        <w:rPr>
          <w:vanish/>
          <w:sz w:val="16"/>
        </w:rPr>
        <w:t>the</w:t>
      </w:r>
      <w:r w:rsidRPr="00031105">
        <w:rPr>
          <w:sz w:val="16"/>
        </w:rPr>
        <w:t xml:space="preserve"> </w:t>
      </w:r>
      <w:r w:rsidRPr="00996312">
        <w:rPr>
          <w:vanish/>
          <w:sz w:val="16"/>
        </w:rPr>
        <w:t>extraterrestrial</w:t>
      </w:r>
      <w:r w:rsidRPr="00031105">
        <w:rPr>
          <w:sz w:val="16"/>
        </w:rPr>
        <w:t xml:space="preserve"> </w:t>
      </w:r>
      <w:r w:rsidRPr="00996312">
        <w:rPr>
          <w:vanish/>
          <w:sz w:val="16"/>
        </w:rPr>
        <w:t>realms'</w:t>
      </w:r>
      <w:r w:rsidRPr="00031105">
        <w:rPr>
          <w:sz w:val="16"/>
        </w:rPr>
        <w:t xml:space="preserve"> </w:t>
      </w:r>
      <w:r w:rsidRPr="00996312">
        <w:rPr>
          <w:vanish/>
          <w:sz w:val="16"/>
        </w:rPr>
        <w:t>as</w:t>
      </w:r>
      <w:r w:rsidRPr="00031105">
        <w:rPr>
          <w:sz w:val="16"/>
        </w:rPr>
        <w:t xml:space="preserve"> </w:t>
      </w:r>
      <w:r w:rsidRPr="00996312">
        <w:rPr>
          <w:vanish/>
          <w:sz w:val="16"/>
        </w:rPr>
        <w:t>well</w:t>
      </w:r>
      <w:r w:rsidRPr="00031105">
        <w:rPr>
          <w:sz w:val="16"/>
        </w:rPr>
        <w:t xml:space="preserve"> </w:t>
      </w:r>
      <w:r w:rsidRPr="00996312">
        <w:rPr>
          <w:vanish/>
          <w:sz w:val="16"/>
        </w:rPr>
        <w:t>(Pop,</w:t>
      </w:r>
      <w:r w:rsidRPr="00031105">
        <w:rPr>
          <w:sz w:val="16"/>
        </w:rPr>
        <w:t xml:space="preserve"> </w:t>
      </w:r>
      <w:r w:rsidRPr="00996312">
        <w:rPr>
          <w:vanish/>
          <w:sz w:val="16"/>
        </w:rPr>
        <w:t>2009,</w:t>
      </w:r>
      <w:r w:rsidRPr="00031105">
        <w:rPr>
          <w:sz w:val="16"/>
        </w:rPr>
        <w:t xml:space="preserve"> </w:t>
      </w:r>
      <w:r w:rsidRPr="00996312">
        <w:rPr>
          <w:vanish/>
          <w:sz w:val="16"/>
        </w:rPr>
        <w:t>p.</w:t>
      </w:r>
      <w:r w:rsidRPr="00031105">
        <w:rPr>
          <w:sz w:val="16"/>
        </w:rPr>
        <w:t xml:space="preserve"> </w:t>
      </w:r>
      <w:r w:rsidRPr="00996312">
        <w:rPr>
          <w:vanish/>
          <w:sz w:val="16"/>
        </w:rPr>
        <w:t>vi).</w:t>
      </w:r>
      <w:r w:rsidRPr="00031105">
        <w:rPr>
          <w:sz w:val="16"/>
        </w:rPr>
        <w:t xml:space="preserve"> </w:t>
      </w:r>
      <w:r w:rsidRPr="00996312">
        <w:rPr>
          <w:vanish/>
          <w:sz w:val="16"/>
        </w:rPr>
        <w:t>This</w:t>
      </w:r>
      <w:r w:rsidRPr="00031105">
        <w:rPr>
          <w:sz w:val="16"/>
        </w:rPr>
        <w:t xml:space="preserve"> </w:t>
      </w:r>
      <w:r w:rsidRPr="00996312">
        <w:rPr>
          <w:vanish/>
          <w:sz w:val="16"/>
        </w:rPr>
        <w:t>frontier</w:t>
      </w:r>
      <w:r w:rsidRPr="00031105">
        <w:rPr>
          <w:sz w:val="16"/>
        </w:rPr>
        <w:t xml:space="preserve"> </w:t>
      </w:r>
      <w:r w:rsidRPr="00996312">
        <w:rPr>
          <w:vanish/>
          <w:sz w:val="16"/>
        </w:rPr>
        <w:t>paradigm</w:t>
      </w:r>
      <w:r w:rsidRPr="00031105">
        <w:rPr>
          <w:sz w:val="16"/>
        </w:rPr>
        <w:t xml:space="preserve"> </w:t>
      </w:r>
      <w:r w:rsidRPr="00996312">
        <w:rPr>
          <w:vanish/>
          <w:sz w:val="16"/>
        </w:rPr>
        <w:t>is</w:t>
      </w:r>
      <w:r w:rsidRPr="00031105">
        <w:rPr>
          <w:sz w:val="16"/>
        </w:rPr>
        <w:t xml:space="preserve"> </w:t>
      </w:r>
      <w:r w:rsidRPr="00996312">
        <w:rPr>
          <w:vanish/>
          <w:sz w:val="16"/>
        </w:rPr>
        <w:t>not</w:t>
      </w:r>
      <w:r w:rsidRPr="00031105">
        <w:rPr>
          <w:sz w:val="16"/>
        </w:rPr>
        <w:t xml:space="preserve"> </w:t>
      </w:r>
      <w:r w:rsidRPr="00996312">
        <w:rPr>
          <w:vanish/>
          <w:sz w:val="16"/>
        </w:rPr>
        <w:t>entirely</w:t>
      </w:r>
      <w:r w:rsidRPr="00031105">
        <w:rPr>
          <w:sz w:val="16"/>
        </w:rPr>
        <w:t xml:space="preserve"> </w:t>
      </w:r>
      <w:r w:rsidRPr="00996312">
        <w:rPr>
          <w:vanish/>
          <w:sz w:val="16"/>
        </w:rPr>
        <w:t>new:</w:t>
      </w:r>
      <w:r w:rsidRPr="00031105">
        <w:rPr>
          <w:sz w:val="16"/>
        </w:rPr>
        <w:t xml:space="preserve"> </w:t>
      </w:r>
      <w:r w:rsidRPr="00996312">
        <w:rPr>
          <w:vanish/>
          <w:sz w:val="16"/>
        </w:rPr>
        <w:t>a</w:t>
      </w:r>
      <w:r w:rsidRPr="00031105">
        <w:rPr>
          <w:sz w:val="16"/>
        </w:rPr>
        <w:t xml:space="preserve"> </w:t>
      </w:r>
      <w:r w:rsidRPr="00996312">
        <w:rPr>
          <w:vanish/>
          <w:sz w:val="16"/>
        </w:rPr>
        <w:t>‘Columbus</w:t>
      </w:r>
      <w:r w:rsidRPr="00031105">
        <w:rPr>
          <w:sz w:val="16"/>
        </w:rPr>
        <w:t xml:space="preserve"> </w:t>
      </w:r>
      <w:r w:rsidRPr="00996312">
        <w:rPr>
          <w:vanish/>
          <w:sz w:val="16"/>
        </w:rPr>
        <w:t>mythology',</w:t>
      </w:r>
      <w:r w:rsidRPr="00031105">
        <w:rPr>
          <w:sz w:val="16"/>
        </w:rPr>
        <w:t xml:space="preserve"> </w:t>
      </w:r>
      <w:r w:rsidRPr="00996312">
        <w:rPr>
          <w:vanish/>
          <w:sz w:val="16"/>
        </w:rPr>
        <w:t>centering</w:t>
      </w:r>
      <w:r w:rsidRPr="00031105">
        <w:rPr>
          <w:sz w:val="16"/>
        </w:rPr>
        <w:t xml:space="preserve"> </w:t>
      </w:r>
      <w:r w:rsidRPr="00996312">
        <w:rPr>
          <w:vanish/>
          <w:sz w:val="16"/>
        </w:rPr>
        <w:t>on</w:t>
      </w:r>
      <w:r w:rsidRPr="00031105">
        <w:rPr>
          <w:sz w:val="16"/>
        </w:rPr>
        <w:t xml:space="preserve"> </w:t>
      </w:r>
      <w:r w:rsidRPr="00996312">
        <w:rPr>
          <w:vanish/>
          <w:sz w:val="16"/>
        </w:rPr>
        <w:t>the</w:t>
      </w:r>
      <w:r w:rsidRPr="00031105">
        <w:rPr>
          <w:sz w:val="16"/>
        </w:rPr>
        <w:t xml:space="preserve"> </w:t>
      </w:r>
      <w:r w:rsidRPr="00996312">
        <w:rPr>
          <w:vanish/>
          <w:sz w:val="16"/>
        </w:rPr>
        <w:t>‘noble</w:t>
      </w:r>
      <w:r w:rsidRPr="00031105">
        <w:rPr>
          <w:sz w:val="16"/>
        </w:rPr>
        <w:t xml:space="preserve"> </w:t>
      </w:r>
      <w:r w:rsidRPr="00996312">
        <w:rPr>
          <w:vanish/>
          <w:sz w:val="16"/>
        </w:rPr>
        <w:t>explorer',</w:t>
      </w:r>
      <w:r w:rsidRPr="00031105">
        <w:rPr>
          <w:sz w:val="16"/>
        </w:rPr>
        <w:t xml:space="preserve"> </w:t>
      </w:r>
      <w:r w:rsidRPr="00996312">
        <w:rPr>
          <w:vanish/>
          <w:sz w:val="16"/>
        </w:rPr>
        <w:t>was</w:t>
      </w:r>
      <w:r w:rsidRPr="00031105">
        <w:rPr>
          <w:sz w:val="16"/>
        </w:rPr>
        <w:t xml:space="preserve"> </w:t>
      </w:r>
      <w:r w:rsidRPr="00996312">
        <w:rPr>
          <w:vanish/>
          <w:sz w:val="16"/>
        </w:rPr>
        <w:t>continuously</w:t>
      </w:r>
      <w:r w:rsidRPr="00031105">
        <w:rPr>
          <w:sz w:val="16"/>
        </w:rPr>
        <w:t xml:space="preserve"> </w:t>
      </w:r>
      <w:r w:rsidRPr="00996312">
        <w:rPr>
          <w:vanish/>
          <w:sz w:val="16"/>
        </w:rPr>
        <w:t>evoked</w:t>
      </w:r>
      <w:r w:rsidRPr="00031105">
        <w:rPr>
          <w:sz w:val="16"/>
        </w:rPr>
        <w:t xml:space="preserve"> </w:t>
      </w:r>
      <w:r w:rsidRPr="00996312">
        <w:rPr>
          <w:vanish/>
          <w:sz w:val="16"/>
        </w:rPr>
        <w:t>in</w:t>
      </w:r>
      <w:r w:rsidRPr="00031105">
        <w:rPr>
          <w:sz w:val="16"/>
        </w:rPr>
        <w:t xml:space="preserve"> </w:t>
      </w:r>
      <w:r w:rsidRPr="00996312">
        <w:rPr>
          <w:vanish/>
          <w:sz w:val="16"/>
        </w:rPr>
        <w:t>the</w:t>
      </w:r>
      <w:r w:rsidRPr="00031105">
        <w:rPr>
          <w:sz w:val="16"/>
        </w:rPr>
        <w:t xml:space="preserve"> </w:t>
      </w:r>
      <w:r w:rsidRPr="00996312">
        <w:rPr>
          <w:vanish/>
          <w:sz w:val="16"/>
        </w:rPr>
        <w:t>United</w:t>
      </w:r>
      <w:r w:rsidRPr="00031105">
        <w:rPr>
          <w:sz w:val="16"/>
        </w:rPr>
        <w:t xml:space="preserve"> </w:t>
      </w:r>
      <w:r w:rsidRPr="00996312">
        <w:rPr>
          <w:vanish/>
          <w:sz w:val="16"/>
        </w:rPr>
        <w:t>States</w:t>
      </w:r>
      <w:r w:rsidRPr="00031105">
        <w:rPr>
          <w:sz w:val="16"/>
        </w:rPr>
        <w:t xml:space="preserve"> </w:t>
      </w:r>
      <w:r w:rsidRPr="00996312">
        <w:rPr>
          <w:vanish/>
          <w:sz w:val="16"/>
        </w:rPr>
        <w:t>during</w:t>
      </w:r>
      <w:r w:rsidRPr="00031105">
        <w:rPr>
          <w:sz w:val="16"/>
        </w:rPr>
        <w:t xml:space="preserve"> </w:t>
      </w:r>
      <w:r w:rsidRPr="00996312">
        <w:rPr>
          <w:vanish/>
          <w:sz w:val="16"/>
        </w:rPr>
        <w:t>the</w:t>
      </w:r>
      <w:r w:rsidRPr="00031105">
        <w:rPr>
          <w:sz w:val="16"/>
        </w:rPr>
        <w:t xml:space="preserve"> </w:t>
      </w:r>
      <w:r w:rsidRPr="00996312">
        <w:rPr>
          <w:vanish/>
          <w:sz w:val="16"/>
        </w:rPr>
        <w:t>Cold</w:t>
      </w:r>
      <w:r w:rsidRPr="00031105">
        <w:rPr>
          <w:sz w:val="16"/>
        </w:rPr>
        <w:t xml:space="preserve"> </w:t>
      </w:r>
      <w:r w:rsidRPr="00996312">
        <w:rPr>
          <w:vanish/>
          <w:sz w:val="16"/>
        </w:rPr>
        <w:t>War</w:t>
      </w:r>
      <w:r w:rsidRPr="00031105">
        <w:rPr>
          <w:sz w:val="16"/>
        </w:rPr>
        <w:t xml:space="preserve"> </w:t>
      </w:r>
      <w:r w:rsidRPr="00996312">
        <w:rPr>
          <w:vanish/>
          <w:sz w:val="16"/>
        </w:rPr>
        <w:t>space</w:t>
      </w:r>
      <w:r w:rsidRPr="00031105">
        <w:rPr>
          <w:sz w:val="16"/>
        </w:rPr>
        <w:t xml:space="preserve"> </w:t>
      </w:r>
      <w:r w:rsidRPr="00996312">
        <w:rPr>
          <w:vanish/>
          <w:sz w:val="16"/>
        </w:rPr>
        <w:t>race</w:t>
      </w:r>
      <w:r w:rsidRPr="00031105">
        <w:rPr>
          <w:sz w:val="16"/>
        </w:rPr>
        <w:t xml:space="preserve"> </w:t>
      </w:r>
      <w:r w:rsidRPr="00996312">
        <w:rPr>
          <w:vanish/>
          <w:sz w:val="16"/>
        </w:rPr>
        <w:t>(Dickens</w:t>
      </w:r>
      <w:r w:rsidRPr="00031105">
        <w:rPr>
          <w:sz w:val="16"/>
        </w:rPr>
        <w:t xml:space="preserve"> </w:t>
      </w:r>
      <w:r w:rsidRPr="00996312">
        <w:rPr>
          <w:vanish/>
          <w:sz w:val="16"/>
        </w:rPr>
        <w:t>and</w:t>
      </w:r>
      <w:r w:rsidRPr="00031105">
        <w:rPr>
          <w:sz w:val="16"/>
        </w:rPr>
        <w:t xml:space="preserve"> </w:t>
      </w:r>
      <w:r w:rsidRPr="00996312">
        <w:rPr>
          <w:vanish/>
          <w:sz w:val="16"/>
        </w:rPr>
        <w:t>Ormrod,</w:t>
      </w:r>
      <w:r w:rsidRPr="00031105">
        <w:rPr>
          <w:sz w:val="16"/>
        </w:rPr>
        <w:t xml:space="preserve"> </w:t>
      </w:r>
      <w:r w:rsidRPr="00996312">
        <w:rPr>
          <w:vanish/>
          <w:sz w:val="16"/>
        </w:rPr>
        <w:t>2016,</w:t>
      </w:r>
      <w:r w:rsidRPr="00031105">
        <w:rPr>
          <w:sz w:val="16"/>
        </w:rPr>
        <w:t xml:space="preserve"> </w:t>
      </w:r>
      <w:r w:rsidRPr="00996312">
        <w:rPr>
          <w:vanish/>
          <w:sz w:val="16"/>
        </w:rPr>
        <w:t>pp.</w:t>
      </w:r>
      <w:r w:rsidRPr="00031105">
        <w:rPr>
          <w:sz w:val="16"/>
        </w:rPr>
        <w:t xml:space="preserve"> </w:t>
      </w:r>
      <w:r w:rsidRPr="00996312">
        <w:rPr>
          <w:vanish/>
          <w:sz w:val="16"/>
        </w:rPr>
        <w:t>79,</w:t>
      </w:r>
      <w:r w:rsidRPr="00031105">
        <w:rPr>
          <w:sz w:val="16"/>
        </w:rPr>
        <w:t xml:space="preserve"> </w:t>
      </w:r>
      <w:r w:rsidRPr="00996312">
        <w:rPr>
          <w:vanish/>
          <w:sz w:val="16"/>
        </w:rPr>
        <w:t>162–164).</w:t>
      </w:r>
      <w:r w:rsidRPr="00031105">
        <w:rPr>
          <w:sz w:val="16"/>
        </w:rPr>
        <w:t xml:space="preserve"> </w:t>
      </w:r>
    </w:p>
    <w:p w14:paraId="4560F142" w14:textId="77777777" w:rsidR="005D7438" w:rsidRPr="00996312" w:rsidRDefault="005D7438" w:rsidP="005D7438">
      <w:pPr>
        <w:rPr>
          <w:vanish/>
          <w:sz w:val="16"/>
        </w:rPr>
      </w:pPr>
      <w:r w:rsidRPr="00996312">
        <w:rPr>
          <w:vanish/>
          <w:sz w:val="16"/>
        </w:rPr>
        <w:t>But</w:t>
      </w:r>
      <w:r w:rsidRPr="00031105">
        <w:rPr>
          <w:sz w:val="16"/>
        </w:rPr>
        <w:t xml:space="preserve"> </w:t>
      </w:r>
      <w:r w:rsidRPr="00996312">
        <w:rPr>
          <w:rStyle w:val="StyleUnderline"/>
          <w:vanish/>
        </w:rPr>
        <w:t>the</w:t>
      </w:r>
      <w:r w:rsidRPr="00031105">
        <w:rPr>
          <w:rStyle w:val="StyleUnderline"/>
        </w:rPr>
        <w:t xml:space="preserve"> </w:t>
      </w:r>
      <w:r w:rsidRPr="00996312">
        <w:rPr>
          <w:rStyle w:val="StyleUnderline"/>
          <w:vanish/>
        </w:rPr>
        <w:t>entrepreneurial</w:t>
      </w:r>
      <w:r w:rsidRPr="00031105">
        <w:rPr>
          <w:rStyle w:val="StyleUnderline"/>
        </w:rPr>
        <w:t xml:space="preserve"> </w:t>
      </w:r>
      <w:r w:rsidRPr="00996312">
        <w:rPr>
          <w:rStyle w:val="StyleUnderline"/>
          <w:vanish/>
        </w:rPr>
        <w:t>libertarianism</w:t>
      </w:r>
      <w:r w:rsidRPr="00031105">
        <w:rPr>
          <w:rStyle w:val="StyleUnderline"/>
        </w:rPr>
        <w:t xml:space="preserve"> </w:t>
      </w:r>
      <w:r w:rsidRPr="00996312">
        <w:rPr>
          <w:rStyle w:val="StyleUnderline"/>
          <w:vanish/>
        </w:rPr>
        <w:t>of</w:t>
      </w:r>
      <w:r w:rsidRPr="00031105">
        <w:rPr>
          <w:rStyle w:val="StyleUnderline"/>
        </w:rPr>
        <w:t xml:space="preserve"> </w:t>
      </w:r>
      <w:r w:rsidRPr="00996312">
        <w:rPr>
          <w:rStyle w:val="StyleUnderline"/>
          <w:vanish/>
        </w:rPr>
        <w:t>capitalistkind</w:t>
      </w:r>
      <w:r w:rsidRPr="00031105">
        <w:rPr>
          <w:rStyle w:val="StyleUnderline"/>
        </w:rPr>
        <w:t xml:space="preserve"> </w:t>
      </w:r>
      <w:r w:rsidRPr="00996312">
        <w:rPr>
          <w:rStyle w:val="StyleUnderline"/>
          <w:vanish/>
        </w:rPr>
        <w:t>is</w:t>
      </w:r>
      <w:r w:rsidRPr="00031105">
        <w:rPr>
          <w:rStyle w:val="StyleUnderline"/>
        </w:rPr>
        <w:t xml:space="preserve"> </w:t>
      </w:r>
      <w:r w:rsidRPr="00996312">
        <w:rPr>
          <w:rStyle w:val="StyleUnderline"/>
          <w:vanish/>
        </w:rPr>
        <w:t>undermined</w:t>
      </w:r>
      <w:r w:rsidRPr="00031105">
        <w:rPr>
          <w:rStyle w:val="StyleUnderline"/>
        </w:rPr>
        <w:t xml:space="preserve"> </w:t>
      </w:r>
      <w:r w:rsidRPr="00996312">
        <w:rPr>
          <w:rStyle w:val="StyleUnderline"/>
          <w:vanish/>
        </w:rPr>
        <w:t>by</w:t>
      </w:r>
      <w:r w:rsidRPr="00031105">
        <w:rPr>
          <w:rStyle w:val="StyleUnderline"/>
        </w:rPr>
        <w:t xml:space="preserve"> </w:t>
      </w:r>
      <w:r w:rsidRPr="00996312">
        <w:rPr>
          <w:rStyle w:val="StyleUnderline"/>
          <w:vanish/>
        </w:rPr>
        <w:t>the</w:t>
      </w:r>
      <w:r w:rsidRPr="00031105">
        <w:rPr>
          <w:rStyle w:val="StyleUnderline"/>
        </w:rPr>
        <w:t xml:space="preserve"> </w:t>
      </w:r>
      <w:r w:rsidRPr="00996312">
        <w:rPr>
          <w:rStyle w:val="StyleUnderline"/>
          <w:vanish/>
        </w:rPr>
        <w:t>reliance</w:t>
      </w:r>
      <w:r w:rsidRPr="00031105">
        <w:rPr>
          <w:rStyle w:val="StyleUnderline"/>
        </w:rPr>
        <w:t xml:space="preserve"> </w:t>
      </w:r>
      <w:r w:rsidRPr="00996312">
        <w:rPr>
          <w:rStyle w:val="StyleUnderline"/>
          <w:vanish/>
        </w:rPr>
        <w:t>of</w:t>
      </w:r>
      <w:r w:rsidRPr="00031105">
        <w:rPr>
          <w:rStyle w:val="StyleUnderline"/>
        </w:rPr>
        <w:t xml:space="preserve"> </w:t>
      </w:r>
      <w:r w:rsidRPr="00996312">
        <w:rPr>
          <w:rStyle w:val="StyleUnderline"/>
          <w:vanish/>
        </w:rPr>
        <w:t>the</w:t>
      </w:r>
      <w:r w:rsidRPr="00031105">
        <w:rPr>
          <w:rStyle w:val="StyleUnderline"/>
        </w:rPr>
        <w:t xml:space="preserve"> </w:t>
      </w:r>
      <w:r w:rsidRPr="00996312">
        <w:rPr>
          <w:rStyle w:val="StyleUnderline"/>
          <w:vanish/>
        </w:rPr>
        <w:t>entire</w:t>
      </w:r>
      <w:r w:rsidRPr="00031105">
        <w:rPr>
          <w:rStyle w:val="StyleUnderline"/>
        </w:rPr>
        <w:t xml:space="preserve"> </w:t>
      </w:r>
      <w:r w:rsidRPr="00996312">
        <w:rPr>
          <w:rStyle w:val="StyleUnderline"/>
          <w:vanish/>
        </w:rPr>
        <w:t>NewSpace</w:t>
      </w:r>
      <w:r w:rsidRPr="00031105">
        <w:rPr>
          <w:rStyle w:val="StyleUnderline"/>
        </w:rPr>
        <w:t xml:space="preserve"> </w:t>
      </w:r>
      <w:r w:rsidRPr="00996312">
        <w:rPr>
          <w:rStyle w:val="StyleUnderline"/>
          <w:vanish/>
        </w:rPr>
        <w:t>complex</w:t>
      </w:r>
      <w:r w:rsidRPr="00031105">
        <w:rPr>
          <w:rStyle w:val="StyleUnderline"/>
        </w:rPr>
        <w:t xml:space="preserve"> </w:t>
      </w:r>
      <w:r w:rsidRPr="00996312">
        <w:rPr>
          <w:rStyle w:val="StyleUnderline"/>
          <w:vanish/>
        </w:rPr>
        <w:t>on</w:t>
      </w:r>
      <w:r w:rsidRPr="00031105">
        <w:rPr>
          <w:rStyle w:val="StyleUnderline"/>
        </w:rPr>
        <w:t xml:space="preserve"> </w:t>
      </w:r>
      <w:r w:rsidRPr="00996312">
        <w:rPr>
          <w:rStyle w:val="StyleUnderline"/>
          <w:vanish/>
        </w:rPr>
        <w:t>extensive</w:t>
      </w:r>
      <w:r w:rsidRPr="00031105">
        <w:rPr>
          <w:rStyle w:val="StyleUnderline"/>
        </w:rPr>
        <w:t xml:space="preserve"> </w:t>
      </w:r>
      <w:r w:rsidRPr="00996312">
        <w:rPr>
          <w:rStyle w:val="StyleUnderline"/>
          <w:vanish/>
        </w:rPr>
        <w:t>support</w:t>
      </w:r>
      <w:r w:rsidRPr="00031105">
        <w:rPr>
          <w:rStyle w:val="StyleUnderline"/>
        </w:rPr>
        <w:t xml:space="preserve"> </w:t>
      </w:r>
      <w:r w:rsidRPr="00996312">
        <w:rPr>
          <w:rStyle w:val="StyleUnderline"/>
          <w:vanish/>
        </w:rPr>
        <w:t>from</w:t>
      </w:r>
      <w:r w:rsidRPr="00031105">
        <w:rPr>
          <w:rStyle w:val="StyleUnderline"/>
        </w:rPr>
        <w:t xml:space="preserve"> </w:t>
      </w:r>
      <w:r w:rsidRPr="00996312">
        <w:rPr>
          <w:rStyle w:val="StyleUnderline"/>
          <w:vanish/>
        </w:rPr>
        <w:t>the</w:t>
      </w:r>
      <w:r w:rsidRPr="00031105">
        <w:rPr>
          <w:rStyle w:val="StyleUnderline"/>
        </w:rPr>
        <w:t xml:space="preserve"> </w:t>
      </w:r>
      <w:r w:rsidRPr="00996312">
        <w:rPr>
          <w:rStyle w:val="StyleUnderline"/>
          <w:vanish/>
        </w:rPr>
        <w:t>state</w:t>
      </w:r>
      <w:r w:rsidRPr="00996312">
        <w:rPr>
          <w:vanish/>
          <w:sz w:val="16"/>
        </w:rPr>
        <w:t>,</w:t>
      </w:r>
      <w:r w:rsidRPr="00031105">
        <w:rPr>
          <w:sz w:val="16"/>
        </w:rPr>
        <w:t xml:space="preserve"> </w:t>
      </w:r>
      <w:r w:rsidRPr="00996312">
        <w:rPr>
          <w:vanish/>
          <w:sz w:val="16"/>
        </w:rPr>
        <w:t>‘</w:t>
      </w:r>
      <w:r w:rsidRPr="00996312">
        <w:rPr>
          <w:rStyle w:val="StyleUnderline"/>
          <w:vanish/>
        </w:rPr>
        <w:t>a</w:t>
      </w:r>
      <w:r w:rsidRPr="00031105">
        <w:rPr>
          <w:rStyle w:val="StyleUnderline"/>
        </w:rPr>
        <w:t xml:space="preserve"> </w:t>
      </w:r>
      <w:r w:rsidRPr="00996312">
        <w:rPr>
          <w:rStyle w:val="StyleUnderline"/>
          <w:vanish/>
        </w:rPr>
        <w:t>public</w:t>
      </w:r>
      <w:r w:rsidRPr="00996312">
        <w:rPr>
          <w:vanish/>
          <w:sz w:val="16"/>
        </w:rPr>
        <w:t>-</w:t>
      </w:r>
      <w:r w:rsidRPr="00996312">
        <w:rPr>
          <w:rStyle w:val="StyleUnderline"/>
          <w:vanish/>
        </w:rPr>
        <w:t>private</w:t>
      </w:r>
      <w:r w:rsidRPr="00031105">
        <w:rPr>
          <w:rStyle w:val="StyleUnderline"/>
        </w:rPr>
        <w:t xml:space="preserve"> </w:t>
      </w:r>
      <w:r w:rsidRPr="00996312">
        <w:rPr>
          <w:rStyle w:val="StyleUnderline"/>
          <w:vanish/>
        </w:rPr>
        <w:t>financing</w:t>
      </w:r>
      <w:r w:rsidRPr="00031105">
        <w:rPr>
          <w:rStyle w:val="StyleUnderline"/>
        </w:rPr>
        <w:t xml:space="preserve"> </w:t>
      </w:r>
      <w:r w:rsidRPr="00996312">
        <w:rPr>
          <w:rStyle w:val="StyleUnderline"/>
          <w:vanish/>
        </w:rPr>
        <w:t>model</w:t>
      </w:r>
      <w:r w:rsidRPr="00031105">
        <w:rPr>
          <w:rStyle w:val="StyleUnderline"/>
        </w:rPr>
        <w:t xml:space="preserve"> </w:t>
      </w:r>
      <w:r w:rsidRPr="00996312">
        <w:rPr>
          <w:rStyle w:val="StyleUnderline"/>
          <w:vanish/>
        </w:rPr>
        <w:t>underpinning</w:t>
      </w:r>
      <w:r w:rsidRPr="00031105">
        <w:rPr>
          <w:rStyle w:val="StyleUnderline"/>
        </w:rPr>
        <w:t xml:space="preserve"> </w:t>
      </w:r>
      <w:r w:rsidRPr="00996312">
        <w:rPr>
          <w:rStyle w:val="StyleUnderline"/>
          <w:vanish/>
        </w:rPr>
        <w:t>long</w:t>
      </w:r>
      <w:r w:rsidRPr="00996312">
        <w:rPr>
          <w:vanish/>
          <w:sz w:val="16"/>
        </w:rPr>
        <w:t>-</w:t>
      </w:r>
      <w:r w:rsidRPr="00996312">
        <w:rPr>
          <w:rStyle w:val="StyleUnderline"/>
          <w:vanish/>
        </w:rPr>
        <w:t>shot</w:t>
      </w:r>
      <w:r w:rsidRPr="00031105">
        <w:rPr>
          <w:rStyle w:val="StyleUnderline"/>
        </w:rPr>
        <w:t xml:space="preserve"> </w:t>
      </w:r>
      <w:r w:rsidRPr="00996312">
        <w:rPr>
          <w:rStyle w:val="StyleUnderline"/>
          <w:vanish/>
        </w:rPr>
        <w:t>start-ups</w:t>
      </w:r>
      <w:r w:rsidRPr="00996312">
        <w:rPr>
          <w:vanish/>
          <w:sz w:val="16"/>
        </w:rPr>
        <w:t>'</w:t>
      </w:r>
      <w:r w:rsidRPr="00031105">
        <w:rPr>
          <w:sz w:val="16"/>
        </w:rPr>
        <w:t xml:space="preserve"> </w:t>
      </w:r>
      <w:r w:rsidRPr="00996312">
        <w:rPr>
          <w:vanish/>
          <w:sz w:val="16"/>
        </w:rPr>
        <w:t>that</w:t>
      </w:r>
      <w:r w:rsidRPr="00031105">
        <w:rPr>
          <w:sz w:val="16"/>
        </w:rPr>
        <w:t xml:space="preserve"> </w:t>
      </w:r>
      <w:r w:rsidRPr="00996312">
        <w:rPr>
          <w:vanish/>
          <w:sz w:val="16"/>
        </w:rPr>
        <w:t>in</w:t>
      </w:r>
      <w:r w:rsidRPr="00031105">
        <w:rPr>
          <w:sz w:val="16"/>
        </w:rPr>
        <w:t xml:space="preserve"> </w:t>
      </w:r>
      <w:r w:rsidRPr="00996312">
        <w:rPr>
          <w:vanish/>
          <w:sz w:val="16"/>
        </w:rPr>
        <w:t>the</w:t>
      </w:r>
      <w:r w:rsidRPr="00031105">
        <w:rPr>
          <w:sz w:val="16"/>
        </w:rPr>
        <w:t xml:space="preserve"> </w:t>
      </w:r>
      <w:r w:rsidRPr="00996312">
        <w:rPr>
          <w:vanish/>
          <w:sz w:val="16"/>
        </w:rPr>
        <w:t>case</w:t>
      </w:r>
      <w:r w:rsidRPr="00031105">
        <w:rPr>
          <w:sz w:val="16"/>
        </w:rPr>
        <w:t xml:space="preserve"> </w:t>
      </w:r>
      <w:r w:rsidRPr="00996312">
        <w:rPr>
          <w:vanish/>
          <w:sz w:val="16"/>
        </w:rPr>
        <w:t>of</w:t>
      </w:r>
      <w:r w:rsidRPr="00031105">
        <w:rPr>
          <w:sz w:val="16"/>
        </w:rPr>
        <w:t xml:space="preserve"> </w:t>
      </w:r>
      <w:r w:rsidRPr="00996312">
        <w:rPr>
          <w:vanish/>
          <w:sz w:val="16"/>
        </w:rPr>
        <w:t>Musk’s</w:t>
      </w:r>
      <w:r w:rsidRPr="00031105">
        <w:rPr>
          <w:sz w:val="16"/>
        </w:rPr>
        <w:t xml:space="preserve"> </w:t>
      </w:r>
      <w:r w:rsidRPr="00996312">
        <w:rPr>
          <w:vanish/>
          <w:sz w:val="16"/>
        </w:rPr>
        <w:t>three</w:t>
      </w:r>
      <w:r w:rsidRPr="00031105">
        <w:rPr>
          <w:sz w:val="16"/>
        </w:rPr>
        <w:t xml:space="preserve"> </w:t>
      </w:r>
      <w:r w:rsidRPr="00996312">
        <w:rPr>
          <w:vanish/>
          <w:sz w:val="16"/>
        </w:rPr>
        <w:t>main</w:t>
      </w:r>
      <w:r w:rsidRPr="00031105">
        <w:rPr>
          <w:sz w:val="16"/>
        </w:rPr>
        <w:t xml:space="preserve"> </w:t>
      </w:r>
      <w:r w:rsidRPr="00996312">
        <w:rPr>
          <w:vanish/>
          <w:sz w:val="16"/>
        </w:rPr>
        <w:t>companies</w:t>
      </w:r>
      <w:r w:rsidRPr="00031105">
        <w:rPr>
          <w:sz w:val="16"/>
        </w:rPr>
        <w:t xml:space="preserve"> </w:t>
      </w:r>
      <w:r w:rsidRPr="00996312">
        <w:rPr>
          <w:vanish/>
          <w:sz w:val="16"/>
        </w:rPr>
        <w:t>(SpaceX,</w:t>
      </w:r>
      <w:r w:rsidRPr="00031105">
        <w:rPr>
          <w:sz w:val="16"/>
        </w:rPr>
        <w:t xml:space="preserve"> </w:t>
      </w:r>
      <w:r w:rsidRPr="00996312">
        <w:rPr>
          <w:vanish/>
          <w:sz w:val="16"/>
        </w:rPr>
        <w:t>SolarCity</w:t>
      </w:r>
      <w:r w:rsidRPr="00031105">
        <w:rPr>
          <w:sz w:val="16"/>
        </w:rPr>
        <w:t xml:space="preserve"> </w:t>
      </w:r>
      <w:r w:rsidRPr="00996312">
        <w:rPr>
          <w:vanish/>
          <w:sz w:val="16"/>
        </w:rPr>
        <w:t>Corp.,</w:t>
      </w:r>
      <w:r w:rsidRPr="00031105">
        <w:rPr>
          <w:sz w:val="16"/>
        </w:rPr>
        <w:t xml:space="preserve"> </w:t>
      </w:r>
      <w:r w:rsidRPr="00996312">
        <w:rPr>
          <w:vanish/>
          <w:sz w:val="16"/>
        </w:rPr>
        <w:t>and</w:t>
      </w:r>
      <w:r w:rsidRPr="00031105">
        <w:rPr>
          <w:sz w:val="16"/>
        </w:rPr>
        <w:t xml:space="preserve"> </w:t>
      </w:r>
      <w:r w:rsidRPr="00996312">
        <w:rPr>
          <w:vanish/>
          <w:sz w:val="16"/>
        </w:rPr>
        <w:t>Tesla)</w:t>
      </w:r>
      <w:r w:rsidRPr="00031105">
        <w:rPr>
          <w:sz w:val="16"/>
        </w:rPr>
        <w:t xml:space="preserve"> </w:t>
      </w:r>
      <w:r w:rsidRPr="00996312">
        <w:rPr>
          <w:vanish/>
          <w:sz w:val="16"/>
        </w:rPr>
        <w:t>has</w:t>
      </w:r>
      <w:r w:rsidRPr="00031105">
        <w:rPr>
          <w:sz w:val="16"/>
        </w:rPr>
        <w:t xml:space="preserve"> </w:t>
      </w:r>
      <w:r w:rsidRPr="00996312">
        <w:rPr>
          <w:vanish/>
          <w:sz w:val="16"/>
        </w:rPr>
        <w:t>been</w:t>
      </w:r>
      <w:r w:rsidRPr="00031105">
        <w:rPr>
          <w:sz w:val="16"/>
        </w:rPr>
        <w:t xml:space="preserve"> </w:t>
      </w:r>
      <w:r w:rsidRPr="00996312">
        <w:rPr>
          <w:vanish/>
          <w:sz w:val="16"/>
        </w:rPr>
        <w:t>underpinned</w:t>
      </w:r>
      <w:r w:rsidRPr="00031105">
        <w:rPr>
          <w:sz w:val="16"/>
        </w:rPr>
        <w:t xml:space="preserve"> </w:t>
      </w:r>
      <w:r w:rsidRPr="00996312">
        <w:rPr>
          <w:vanish/>
          <w:sz w:val="16"/>
        </w:rPr>
        <w:t>by</w:t>
      </w:r>
      <w:r w:rsidRPr="00031105">
        <w:rPr>
          <w:sz w:val="16"/>
        </w:rPr>
        <w:t xml:space="preserve"> </w:t>
      </w:r>
      <w:r w:rsidRPr="00996312">
        <w:rPr>
          <w:vanish/>
          <w:sz w:val="16"/>
        </w:rPr>
        <w:t>$4.9</w:t>
      </w:r>
      <w:r w:rsidRPr="00031105">
        <w:rPr>
          <w:sz w:val="16"/>
        </w:rPr>
        <w:t xml:space="preserve"> </w:t>
      </w:r>
      <w:r w:rsidRPr="00996312">
        <w:rPr>
          <w:vanish/>
          <w:sz w:val="16"/>
        </w:rPr>
        <w:t>billion</w:t>
      </w:r>
      <w:r w:rsidRPr="00031105">
        <w:rPr>
          <w:sz w:val="16"/>
        </w:rPr>
        <w:t xml:space="preserve"> </w:t>
      </w:r>
      <w:r w:rsidRPr="00996312">
        <w:rPr>
          <w:vanish/>
          <w:sz w:val="16"/>
        </w:rPr>
        <w:t>dollars</w:t>
      </w:r>
      <w:r w:rsidRPr="00031105">
        <w:rPr>
          <w:sz w:val="16"/>
        </w:rPr>
        <w:t xml:space="preserve"> </w:t>
      </w:r>
      <w:r w:rsidRPr="00996312">
        <w:rPr>
          <w:vanish/>
          <w:sz w:val="16"/>
        </w:rPr>
        <w:t>in</w:t>
      </w:r>
      <w:r w:rsidRPr="00031105">
        <w:rPr>
          <w:sz w:val="16"/>
        </w:rPr>
        <w:t xml:space="preserve"> </w:t>
      </w:r>
      <w:r w:rsidRPr="00996312">
        <w:rPr>
          <w:vanish/>
          <w:sz w:val="16"/>
        </w:rPr>
        <w:t>government</w:t>
      </w:r>
      <w:r w:rsidRPr="00031105">
        <w:rPr>
          <w:sz w:val="16"/>
        </w:rPr>
        <w:t xml:space="preserve"> </w:t>
      </w:r>
      <w:r w:rsidRPr="00996312">
        <w:rPr>
          <w:vanish/>
          <w:sz w:val="16"/>
        </w:rPr>
        <w:t>subsidies</w:t>
      </w:r>
      <w:r w:rsidRPr="00031105">
        <w:rPr>
          <w:sz w:val="16"/>
        </w:rPr>
        <w:t xml:space="preserve"> </w:t>
      </w:r>
      <w:r w:rsidRPr="00996312">
        <w:rPr>
          <w:vanish/>
          <w:sz w:val="16"/>
        </w:rPr>
        <w:t>(Hirsch,</w:t>
      </w:r>
      <w:r w:rsidRPr="00031105">
        <w:rPr>
          <w:sz w:val="16"/>
        </w:rPr>
        <w:t xml:space="preserve"> </w:t>
      </w:r>
      <w:r w:rsidRPr="00996312">
        <w:rPr>
          <w:vanish/>
          <w:sz w:val="16"/>
        </w:rPr>
        <w:t>2015).</w:t>
      </w:r>
      <w:r w:rsidRPr="00031105">
        <w:rPr>
          <w:sz w:val="16"/>
        </w:rPr>
        <w:t xml:space="preserve"> </w:t>
      </w:r>
      <w:r w:rsidRPr="00996312">
        <w:rPr>
          <w:vanish/>
          <w:sz w:val="16"/>
        </w:rPr>
        <w:t>In</w:t>
      </w:r>
      <w:r w:rsidRPr="00031105">
        <w:rPr>
          <w:sz w:val="16"/>
        </w:rPr>
        <w:t xml:space="preserve"> </w:t>
      </w:r>
      <w:r w:rsidRPr="00996312">
        <w:rPr>
          <w:vanish/>
          <w:sz w:val="16"/>
        </w:rPr>
        <w:t>the</w:t>
      </w:r>
      <w:r w:rsidRPr="00031105">
        <w:rPr>
          <w:sz w:val="16"/>
        </w:rPr>
        <w:t xml:space="preserve"> </w:t>
      </w:r>
      <w:r w:rsidRPr="00996312">
        <w:rPr>
          <w:vanish/>
          <w:sz w:val="16"/>
        </w:rPr>
        <w:t>nascent</w:t>
      </w:r>
      <w:r w:rsidRPr="00031105">
        <w:rPr>
          <w:sz w:val="16"/>
        </w:rPr>
        <w:t xml:space="preserve"> </w:t>
      </w:r>
      <w:r w:rsidRPr="00996312">
        <w:rPr>
          <w:vanish/>
          <w:sz w:val="16"/>
        </w:rPr>
        <w:t>field</w:t>
      </w:r>
      <w:r w:rsidRPr="00031105">
        <w:rPr>
          <w:sz w:val="16"/>
        </w:rPr>
        <w:t xml:space="preserve"> </w:t>
      </w:r>
      <w:r w:rsidRPr="00996312">
        <w:rPr>
          <w:vanish/>
          <w:sz w:val="16"/>
        </w:rPr>
        <w:t>of</w:t>
      </w:r>
      <w:r w:rsidRPr="00031105">
        <w:rPr>
          <w:sz w:val="16"/>
        </w:rPr>
        <w:t xml:space="preserve"> </w:t>
      </w:r>
      <w:r w:rsidRPr="00996312">
        <w:rPr>
          <w:vanish/>
          <w:sz w:val="16"/>
        </w:rPr>
        <w:t>space</w:t>
      </w:r>
      <w:r w:rsidRPr="00031105">
        <w:rPr>
          <w:sz w:val="16"/>
        </w:rPr>
        <w:t xml:space="preserve"> </w:t>
      </w:r>
      <w:r w:rsidRPr="00996312">
        <w:rPr>
          <w:vanish/>
          <w:sz w:val="16"/>
        </w:rPr>
        <w:t>tourism,</w:t>
      </w:r>
      <w:r w:rsidRPr="00031105">
        <w:rPr>
          <w:sz w:val="16"/>
        </w:rPr>
        <w:t xml:space="preserve"> </w:t>
      </w:r>
      <w:r w:rsidRPr="00996312">
        <w:rPr>
          <w:vanish/>
          <w:sz w:val="16"/>
        </w:rPr>
        <w:t>Cohen</w:t>
      </w:r>
      <w:r w:rsidRPr="00031105">
        <w:rPr>
          <w:sz w:val="16"/>
        </w:rPr>
        <w:t xml:space="preserve"> </w:t>
      </w:r>
      <w:r w:rsidRPr="00996312">
        <w:rPr>
          <w:vanish/>
          <w:sz w:val="16"/>
        </w:rPr>
        <w:t>(2017)</w:t>
      </w:r>
      <w:r w:rsidRPr="00031105">
        <w:rPr>
          <w:sz w:val="16"/>
        </w:rPr>
        <w:t xml:space="preserve"> </w:t>
      </w:r>
      <w:r w:rsidRPr="00996312">
        <w:rPr>
          <w:vanish/>
          <w:sz w:val="16"/>
        </w:rPr>
        <w:t>argues</w:t>
      </w:r>
      <w:r w:rsidRPr="00031105">
        <w:rPr>
          <w:sz w:val="16"/>
        </w:rPr>
        <w:t xml:space="preserve"> </w:t>
      </w:r>
      <w:r w:rsidRPr="00996312">
        <w:rPr>
          <w:vanish/>
          <w:sz w:val="16"/>
        </w:rPr>
        <w:t>that</w:t>
      </w:r>
      <w:r w:rsidRPr="00031105">
        <w:rPr>
          <w:sz w:val="16"/>
        </w:rPr>
        <w:t xml:space="preserve"> </w:t>
      </w:r>
      <w:r w:rsidRPr="00996312">
        <w:rPr>
          <w:vanish/>
          <w:sz w:val="16"/>
        </w:rPr>
        <w:t>what</w:t>
      </w:r>
      <w:r w:rsidRPr="00031105">
        <w:rPr>
          <w:sz w:val="16"/>
        </w:rPr>
        <w:t xml:space="preserve"> </w:t>
      </w:r>
      <w:r w:rsidRPr="00996312">
        <w:rPr>
          <w:vanish/>
          <w:sz w:val="16"/>
        </w:rPr>
        <w:t>began</w:t>
      </w:r>
      <w:r w:rsidRPr="00031105">
        <w:rPr>
          <w:sz w:val="16"/>
        </w:rPr>
        <w:t xml:space="preserve"> </w:t>
      </w:r>
      <w:r w:rsidRPr="00996312">
        <w:rPr>
          <w:vanish/>
          <w:sz w:val="16"/>
        </w:rPr>
        <w:t>as</w:t>
      </w:r>
      <w:r w:rsidRPr="00031105">
        <w:rPr>
          <w:sz w:val="16"/>
        </w:rPr>
        <w:t xml:space="preserve"> </w:t>
      </w:r>
      <w:r w:rsidRPr="00996312">
        <w:rPr>
          <w:vanish/>
          <w:sz w:val="16"/>
        </w:rPr>
        <w:t>an</w:t>
      </w:r>
      <w:r w:rsidRPr="00031105">
        <w:rPr>
          <w:sz w:val="16"/>
        </w:rPr>
        <w:t xml:space="preserve"> </w:t>
      </w:r>
      <w:r w:rsidRPr="00996312">
        <w:rPr>
          <w:vanish/>
          <w:sz w:val="16"/>
        </w:rPr>
        <w:t>almost</w:t>
      </w:r>
      <w:r w:rsidRPr="00031105">
        <w:rPr>
          <w:sz w:val="16"/>
        </w:rPr>
        <w:t xml:space="preserve"> </w:t>
      </w:r>
      <w:r w:rsidRPr="00996312">
        <w:rPr>
          <w:vanish/>
          <w:sz w:val="16"/>
        </w:rPr>
        <w:t>entirely</w:t>
      </w:r>
      <w:r w:rsidRPr="00031105">
        <w:rPr>
          <w:sz w:val="16"/>
        </w:rPr>
        <w:t xml:space="preserve"> </w:t>
      </w:r>
      <w:r w:rsidRPr="00996312">
        <w:rPr>
          <w:vanish/>
          <w:sz w:val="16"/>
        </w:rPr>
        <w:t>private</w:t>
      </w:r>
      <w:r w:rsidRPr="00031105">
        <w:rPr>
          <w:sz w:val="16"/>
        </w:rPr>
        <w:t xml:space="preserve"> </w:t>
      </w:r>
      <w:r w:rsidRPr="00996312">
        <w:rPr>
          <w:vanish/>
          <w:sz w:val="16"/>
        </w:rPr>
        <w:t>venture</w:t>
      </w:r>
      <w:r w:rsidRPr="00031105">
        <w:rPr>
          <w:sz w:val="16"/>
        </w:rPr>
        <w:t xml:space="preserve"> </w:t>
      </w:r>
      <w:r w:rsidRPr="00996312">
        <w:rPr>
          <w:vanish/>
          <w:sz w:val="16"/>
        </w:rPr>
        <w:t>quickly</w:t>
      </w:r>
      <w:r w:rsidRPr="00031105">
        <w:rPr>
          <w:sz w:val="16"/>
        </w:rPr>
        <w:t xml:space="preserve"> </w:t>
      </w:r>
      <w:r w:rsidRPr="00996312">
        <w:rPr>
          <w:vanish/>
          <w:sz w:val="16"/>
        </w:rPr>
        <w:t>ground</w:t>
      </w:r>
      <w:r w:rsidRPr="00031105">
        <w:rPr>
          <w:sz w:val="16"/>
        </w:rPr>
        <w:t xml:space="preserve"> </w:t>
      </w:r>
      <w:r w:rsidRPr="00996312">
        <w:rPr>
          <w:vanish/>
          <w:sz w:val="16"/>
        </w:rPr>
        <w:t>to</w:t>
      </w:r>
      <w:r w:rsidRPr="00031105">
        <w:rPr>
          <w:sz w:val="16"/>
        </w:rPr>
        <w:t xml:space="preserve"> </w:t>
      </w:r>
      <w:r w:rsidRPr="00996312">
        <w:rPr>
          <w:vanish/>
          <w:sz w:val="16"/>
        </w:rPr>
        <w:t>a</w:t>
      </w:r>
      <w:r w:rsidRPr="00031105">
        <w:rPr>
          <w:sz w:val="16"/>
        </w:rPr>
        <w:t xml:space="preserve"> </w:t>
      </w:r>
      <w:r w:rsidRPr="00996312">
        <w:rPr>
          <w:vanish/>
          <w:sz w:val="16"/>
        </w:rPr>
        <w:t>halt</w:t>
      </w:r>
      <w:r w:rsidRPr="00031105">
        <w:rPr>
          <w:sz w:val="16"/>
        </w:rPr>
        <w:t xml:space="preserve"> </w:t>
      </w:r>
      <w:r w:rsidRPr="00996312">
        <w:rPr>
          <w:vanish/>
          <w:sz w:val="16"/>
        </w:rPr>
        <w:t>in</w:t>
      </w:r>
      <w:r w:rsidRPr="00031105">
        <w:rPr>
          <w:sz w:val="16"/>
        </w:rPr>
        <w:t xml:space="preserve"> </w:t>
      </w:r>
      <w:r w:rsidRPr="00996312">
        <w:rPr>
          <w:vanish/>
          <w:sz w:val="16"/>
        </w:rPr>
        <w:t>the</w:t>
      </w:r>
      <w:r w:rsidRPr="00031105">
        <w:rPr>
          <w:sz w:val="16"/>
        </w:rPr>
        <w:t xml:space="preserve"> </w:t>
      </w:r>
      <w:r w:rsidRPr="00996312">
        <w:rPr>
          <w:vanish/>
          <w:sz w:val="16"/>
        </w:rPr>
        <w:t>face</w:t>
      </w:r>
      <w:r w:rsidRPr="00031105">
        <w:rPr>
          <w:sz w:val="16"/>
        </w:rPr>
        <w:t xml:space="preserve"> </w:t>
      </w:r>
      <w:r w:rsidRPr="00996312">
        <w:rPr>
          <w:vanish/>
          <w:sz w:val="16"/>
        </w:rPr>
        <w:t>of</w:t>
      </w:r>
      <w:r w:rsidRPr="00031105">
        <w:rPr>
          <w:sz w:val="16"/>
        </w:rPr>
        <w:t xml:space="preserve"> </w:t>
      </w:r>
      <w:r w:rsidRPr="00996312">
        <w:rPr>
          <w:vanish/>
          <w:sz w:val="16"/>
        </w:rPr>
        <w:t>insurmountable</w:t>
      </w:r>
      <w:r w:rsidRPr="00031105">
        <w:rPr>
          <w:sz w:val="16"/>
        </w:rPr>
        <w:t xml:space="preserve"> </w:t>
      </w:r>
      <w:r w:rsidRPr="00996312">
        <w:rPr>
          <w:vanish/>
          <w:sz w:val="16"/>
        </w:rPr>
        <w:t>technical</w:t>
      </w:r>
      <w:r w:rsidRPr="00031105">
        <w:rPr>
          <w:sz w:val="16"/>
        </w:rPr>
        <w:t xml:space="preserve"> </w:t>
      </w:r>
      <w:r w:rsidRPr="00996312">
        <w:rPr>
          <w:vanish/>
          <w:sz w:val="16"/>
        </w:rPr>
        <w:t>and</w:t>
      </w:r>
      <w:r w:rsidRPr="00031105">
        <w:rPr>
          <w:sz w:val="16"/>
        </w:rPr>
        <w:t xml:space="preserve"> </w:t>
      </w:r>
      <w:r w:rsidRPr="00996312">
        <w:rPr>
          <w:vanish/>
          <w:sz w:val="16"/>
        </w:rPr>
        <w:t>financial</w:t>
      </w:r>
      <w:r w:rsidRPr="00031105">
        <w:rPr>
          <w:sz w:val="16"/>
        </w:rPr>
        <w:t xml:space="preserve"> </w:t>
      </w:r>
      <w:r w:rsidRPr="00996312">
        <w:rPr>
          <w:vanish/>
          <w:sz w:val="16"/>
        </w:rPr>
        <w:t>obstacles,</w:t>
      </w:r>
      <w:r w:rsidRPr="00031105">
        <w:rPr>
          <w:sz w:val="16"/>
        </w:rPr>
        <w:t xml:space="preserve"> </w:t>
      </w:r>
      <w:r w:rsidRPr="00996312">
        <w:rPr>
          <w:vanish/>
          <w:sz w:val="16"/>
        </w:rPr>
        <w:t>only</w:t>
      </w:r>
      <w:r w:rsidRPr="00031105">
        <w:rPr>
          <w:sz w:val="16"/>
        </w:rPr>
        <w:t xml:space="preserve"> </w:t>
      </w:r>
      <w:r w:rsidRPr="00996312">
        <w:rPr>
          <w:vanish/>
          <w:sz w:val="16"/>
        </w:rPr>
        <w:t>solved</w:t>
      </w:r>
      <w:r w:rsidRPr="00031105">
        <w:rPr>
          <w:sz w:val="16"/>
        </w:rPr>
        <w:t xml:space="preserve"> </w:t>
      </w:r>
      <w:r w:rsidRPr="00996312">
        <w:rPr>
          <w:vanish/>
          <w:sz w:val="16"/>
        </w:rPr>
        <w:t>by</w:t>
      </w:r>
      <w:r w:rsidRPr="00031105">
        <w:rPr>
          <w:sz w:val="16"/>
        </w:rPr>
        <w:t xml:space="preserve"> </w:t>
      </w:r>
      <w:r w:rsidRPr="00996312">
        <w:rPr>
          <w:vanish/>
          <w:sz w:val="16"/>
        </w:rPr>
        <w:t>piggybacking</w:t>
      </w:r>
      <w:r w:rsidRPr="00031105">
        <w:rPr>
          <w:sz w:val="16"/>
        </w:rPr>
        <w:t xml:space="preserve"> </w:t>
      </w:r>
      <w:r w:rsidRPr="00996312">
        <w:rPr>
          <w:vanish/>
          <w:sz w:val="16"/>
        </w:rPr>
        <w:t>on</w:t>
      </w:r>
      <w:r w:rsidRPr="00031105">
        <w:rPr>
          <w:sz w:val="16"/>
        </w:rPr>
        <w:t xml:space="preserve"> </w:t>
      </w:r>
      <w:r w:rsidRPr="00996312">
        <w:rPr>
          <w:vanish/>
          <w:sz w:val="16"/>
        </w:rPr>
        <w:t>large</w:t>
      </w:r>
      <w:r w:rsidRPr="00031105">
        <w:rPr>
          <w:sz w:val="16"/>
        </w:rPr>
        <w:t xml:space="preserve"> </w:t>
      </w:r>
      <w:r w:rsidRPr="00996312">
        <w:rPr>
          <w:vanish/>
          <w:sz w:val="16"/>
        </w:rPr>
        <w:t>state-run</w:t>
      </w:r>
      <w:r w:rsidRPr="00031105">
        <w:rPr>
          <w:sz w:val="16"/>
        </w:rPr>
        <w:t xml:space="preserve"> </w:t>
      </w:r>
      <w:r w:rsidRPr="00996312">
        <w:rPr>
          <w:vanish/>
          <w:sz w:val="16"/>
        </w:rPr>
        <w:t>projects,</w:t>
      </w:r>
      <w:r w:rsidRPr="00031105">
        <w:rPr>
          <w:sz w:val="16"/>
        </w:rPr>
        <w:t xml:space="preserve"> </w:t>
      </w:r>
      <w:r w:rsidRPr="00996312">
        <w:rPr>
          <w:vanish/>
          <w:sz w:val="16"/>
        </w:rPr>
        <w:t>such</w:t>
      </w:r>
      <w:r w:rsidRPr="00031105">
        <w:rPr>
          <w:sz w:val="16"/>
        </w:rPr>
        <w:t xml:space="preserve"> </w:t>
      </w:r>
      <w:r w:rsidRPr="00996312">
        <w:rPr>
          <w:vanish/>
          <w:sz w:val="16"/>
        </w:rPr>
        <w:t>as</w:t>
      </w:r>
      <w:r w:rsidRPr="00031105">
        <w:rPr>
          <w:sz w:val="16"/>
        </w:rPr>
        <w:t xml:space="preserve"> </w:t>
      </w:r>
      <w:r w:rsidRPr="00996312">
        <w:rPr>
          <w:vanish/>
          <w:sz w:val="16"/>
        </w:rPr>
        <w:t>selling</w:t>
      </w:r>
      <w:r w:rsidRPr="00031105">
        <w:rPr>
          <w:sz w:val="16"/>
        </w:rPr>
        <w:t xml:space="preserve"> </w:t>
      </w:r>
      <w:r w:rsidRPr="00996312">
        <w:rPr>
          <w:vanish/>
          <w:sz w:val="16"/>
        </w:rPr>
        <w:t>trips</w:t>
      </w:r>
      <w:r w:rsidRPr="00031105">
        <w:rPr>
          <w:sz w:val="16"/>
        </w:rPr>
        <w:t xml:space="preserve"> </w:t>
      </w:r>
      <w:r w:rsidRPr="00996312">
        <w:rPr>
          <w:vanish/>
          <w:sz w:val="16"/>
        </w:rPr>
        <w:t>to</w:t>
      </w:r>
      <w:r w:rsidRPr="00031105">
        <w:rPr>
          <w:sz w:val="16"/>
        </w:rPr>
        <w:t xml:space="preserve"> </w:t>
      </w:r>
      <w:r w:rsidRPr="00996312">
        <w:rPr>
          <w:vanish/>
          <w:sz w:val="16"/>
        </w:rPr>
        <w:t>the</w:t>
      </w:r>
      <w:r w:rsidRPr="00031105">
        <w:rPr>
          <w:sz w:val="16"/>
        </w:rPr>
        <w:t xml:space="preserve"> </w:t>
      </w:r>
      <w:r w:rsidRPr="00996312">
        <w:rPr>
          <w:vanish/>
          <w:sz w:val="16"/>
        </w:rPr>
        <w:t>International</w:t>
      </w:r>
      <w:r w:rsidRPr="00031105">
        <w:rPr>
          <w:sz w:val="16"/>
        </w:rPr>
        <w:t xml:space="preserve"> </w:t>
      </w:r>
      <w:r w:rsidRPr="00996312">
        <w:rPr>
          <w:vanish/>
          <w:sz w:val="16"/>
        </w:rPr>
        <w:t>Space</w:t>
      </w:r>
      <w:r w:rsidRPr="00031105">
        <w:rPr>
          <w:sz w:val="16"/>
        </w:rPr>
        <w:t xml:space="preserve"> </w:t>
      </w:r>
      <w:r w:rsidRPr="00996312">
        <w:rPr>
          <w:vanish/>
          <w:sz w:val="16"/>
        </w:rPr>
        <w:t>Station,</w:t>
      </w:r>
      <w:r w:rsidRPr="00031105">
        <w:rPr>
          <w:sz w:val="16"/>
        </w:rPr>
        <w:t xml:space="preserve"> </w:t>
      </w:r>
      <w:r w:rsidRPr="00996312">
        <w:rPr>
          <w:vanish/>
          <w:sz w:val="16"/>
        </w:rPr>
        <w:t>against</w:t>
      </w:r>
      <w:r w:rsidRPr="00031105">
        <w:rPr>
          <w:sz w:val="16"/>
        </w:rPr>
        <w:t xml:space="preserve"> </w:t>
      </w:r>
      <w:r w:rsidRPr="00996312">
        <w:rPr>
          <w:vanish/>
          <w:sz w:val="16"/>
        </w:rPr>
        <w:t>the</w:t>
      </w:r>
      <w:r w:rsidRPr="00031105">
        <w:rPr>
          <w:sz w:val="16"/>
        </w:rPr>
        <w:t xml:space="preserve"> </w:t>
      </w:r>
      <w:r w:rsidRPr="00996312">
        <w:rPr>
          <w:vanish/>
          <w:sz w:val="16"/>
        </w:rPr>
        <w:t>objections</w:t>
      </w:r>
      <w:r w:rsidRPr="00031105">
        <w:rPr>
          <w:sz w:val="16"/>
        </w:rPr>
        <w:t xml:space="preserve"> </w:t>
      </w:r>
      <w:r w:rsidRPr="00996312">
        <w:rPr>
          <w:vanish/>
          <w:sz w:val="16"/>
        </w:rPr>
        <w:t>of</w:t>
      </w:r>
      <w:r w:rsidRPr="00031105">
        <w:rPr>
          <w:sz w:val="16"/>
        </w:rPr>
        <w:t xml:space="preserve"> </w:t>
      </w:r>
      <w:r w:rsidRPr="00996312">
        <w:rPr>
          <w:vanish/>
          <w:sz w:val="16"/>
        </w:rPr>
        <w:t>NASA</w:t>
      </w:r>
      <w:r w:rsidRPr="00031105">
        <w:rPr>
          <w:sz w:val="16"/>
        </w:rPr>
        <w:t xml:space="preserve"> </w:t>
      </w:r>
      <w:r w:rsidRPr="00996312">
        <w:rPr>
          <w:vanish/>
          <w:sz w:val="16"/>
        </w:rPr>
        <w:t>scientists.</w:t>
      </w:r>
      <w:r w:rsidRPr="00031105">
        <w:rPr>
          <w:sz w:val="16"/>
        </w:rPr>
        <w:t xml:space="preserve"> </w:t>
      </w:r>
      <w:r w:rsidRPr="00996312">
        <w:rPr>
          <w:vanish/>
          <w:sz w:val="16"/>
        </w:rPr>
        <w:t>The</w:t>
      </w:r>
      <w:r w:rsidRPr="00031105">
        <w:rPr>
          <w:sz w:val="16"/>
        </w:rPr>
        <w:t xml:space="preserve"> </w:t>
      </w:r>
      <w:r w:rsidRPr="00996312">
        <w:rPr>
          <w:vanish/>
          <w:sz w:val="16"/>
        </w:rPr>
        <w:t>business</w:t>
      </w:r>
      <w:r w:rsidRPr="00031105">
        <w:rPr>
          <w:sz w:val="16"/>
        </w:rPr>
        <w:t xml:space="preserve"> </w:t>
      </w:r>
      <w:r w:rsidRPr="00996312">
        <w:rPr>
          <w:vanish/>
          <w:sz w:val="16"/>
        </w:rPr>
        <w:t>model</w:t>
      </w:r>
      <w:r w:rsidRPr="00031105">
        <w:rPr>
          <w:sz w:val="16"/>
        </w:rPr>
        <w:t xml:space="preserve"> </w:t>
      </w:r>
      <w:r w:rsidRPr="00996312">
        <w:rPr>
          <w:vanish/>
          <w:sz w:val="16"/>
        </w:rPr>
        <w:t>of</w:t>
      </w:r>
      <w:r w:rsidRPr="00031105">
        <w:rPr>
          <w:sz w:val="16"/>
        </w:rPr>
        <w:t xml:space="preserve"> </w:t>
      </w:r>
      <w:r w:rsidRPr="00996312">
        <w:rPr>
          <w:vanish/>
          <w:sz w:val="16"/>
        </w:rPr>
        <w:t>NewSpace</w:t>
      </w:r>
      <w:r w:rsidRPr="00031105">
        <w:rPr>
          <w:sz w:val="16"/>
        </w:rPr>
        <w:t xml:space="preserve"> </w:t>
      </w:r>
      <w:r w:rsidRPr="00996312">
        <w:rPr>
          <w:vanish/>
          <w:sz w:val="16"/>
        </w:rPr>
        <w:t>depends</w:t>
      </w:r>
      <w:r w:rsidRPr="00031105">
        <w:rPr>
          <w:sz w:val="16"/>
        </w:rPr>
        <w:t xml:space="preserve"> </w:t>
      </w:r>
      <w:r w:rsidRPr="00996312">
        <w:rPr>
          <w:vanish/>
          <w:sz w:val="16"/>
        </w:rPr>
        <w:t>on</w:t>
      </w:r>
      <w:r w:rsidRPr="00031105">
        <w:rPr>
          <w:sz w:val="16"/>
        </w:rPr>
        <w:t xml:space="preserve"> </w:t>
      </w:r>
      <w:r w:rsidRPr="00996312">
        <w:rPr>
          <w:vanish/>
          <w:sz w:val="16"/>
        </w:rPr>
        <w:t>the</w:t>
      </w:r>
      <w:r w:rsidRPr="00031105">
        <w:rPr>
          <w:sz w:val="16"/>
        </w:rPr>
        <w:t xml:space="preserve"> </w:t>
      </w:r>
      <w:r w:rsidRPr="00996312">
        <w:rPr>
          <w:vanish/>
          <w:sz w:val="16"/>
        </w:rPr>
        <w:t>taxpayer’s</w:t>
      </w:r>
      <w:r w:rsidRPr="00031105">
        <w:rPr>
          <w:sz w:val="16"/>
        </w:rPr>
        <w:t xml:space="preserve"> </w:t>
      </w:r>
      <w:r w:rsidRPr="00996312">
        <w:rPr>
          <w:vanish/>
          <w:sz w:val="16"/>
        </w:rPr>
        <w:t>dollar</w:t>
      </w:r>
      <w:r w:rsidRPr="00031105">
        <w:rPr>
          <w:sz w:val="16"/>
        </w:rPr>
        <w:t xml:space="preserve"> </w:t>
      </w:r>
      <w:r w:rsidRPr="00996312">
        <w:rPr>
          <w:vanish/>
          <w:sz w:val="16"/>
        </w:rPr>
        <w:t>while</w:t>
      </w:r>
      <w:r w:rsidRPr="00031105">
        <w:rPr>
          <w:sz w:val="16"/>
        </w:rPr>
        <w:t xml:space="preserve"> </w:t>
      </w:r>
      <w:r w:rsidRPr="00996312">
        <w:rPr>
          <w:vanish/>
          <w:sz w:val="16"/>
        </w:rPr>
        <w:t>making</w:t>
      </w:r>
      <w:r w:rsidRPr="00031105">
        <w:rPr>
          <w:sz w:val="16"/>
        </w:rPr>
        <w:t xml:space="preserve"> </w:t>
      </w:r>
      <w:r w:rsidRPr="00996312">
        <w:rPr>
          <w:vanish/>
          <w:sz w:val="16"/>
        </w:rPr>
        <w:t>pretensions</w:t>
      </w:r>
      <w:r w:rsidRPr="00031105">
        <w:rPr>
          <w:sz w:val="16"/>
        </w:rPr>
        <w:t xml:space="preserve"> </w:t>
      </w:r>
      <w:r w:rsidRPr="00996312">
        <w:rPr>
          <w:vanish/>
          <w:sz w:val="16"/>
        </w:rPr>
        <w:t>to</w:t>
      </w:r>
      <w:r w:rsidRPr="00031105">
        <w:rPr>
          <w:sz w:val="16"/>
        </w:rPr>
        <w:t xml:space="preserve"> </w:t>
      </w:r>
      <w:r w:rsidRPr="00996312">
        <w:rPr>
          <w:vanish/>
          <w:sz w:val="16"/>
        </w:rPr>
        <w:t>individual</w:t>
      </w:r>
      <w:r w:rsidRPr="00031105">
        <w:rPr>
          <w:sz w:val="16"/>
        </w:rPr>
        <w:t xml:space="preserve"> </w:t>
      </w:r>
      <w:r w:rsidRPr="00996312">
        <w:rPr>
          <w:vanish/>
          <w:sz w:val="16"/>
        </w:rPr>
        <w:t>self-reliance.</w:t>
      </w:r>
      <w:r w:rsidRPr="00031105">
        <w:rPr>
          <w:sz w:val="16"/>
        </w:rPr>
        <w:t xml:space="preserve"> </w:t>
      </w:r>
      <w:r w:rsidRPr="00996312">
        <w:rPr>
          <w:vanish/>
          <w:sz w:val="16"/>
        </w:rPr>
        <w:t>The</w:t>
      </w:r>
      <w:r w:rsidRPr="00031105">
        <w:rPr>
          <w:sz w:val="16"/>
        </w:rPr>
        <w:t xml:space="preserve"> </w:t>
      </w:r>
      <w:r w:rsidRPr="00996312">
        <w:rPr>
          <w:vanish/>
          <w:sz w:val="16"/>
        </w:rPr>
        <w:t>vast</w:t>
      </w:r>
      <w:r w:rsidRPr="00031105">
        <w:rPr>
          <w:sz w:val="16"/>
        </w:rPr>
        <w:t xml:space="preserve"> </w:t>
      </w:r>
      <w:r w:rsidRPr="00996312">
        <w:rPr>
          <w:vanish/>
          <w:sz w:val="16"/>
        </w:rPr>
        <w:t>majority</w:t>
      </w:r>
      <w:r w:rsidRPr="00031105">
        <w:rPr>
          <w:sz w:val="16"/>
        </w:rPr>
        <w:t xml:space="preserve"> </w:t>
      </w:r>
      <w:r w:rsidRPr="00996312">
        <w:rPr>
          <w:vanish/>
          <w:sz w:val="16"/>
        </w:rPr>
        <w:t>of</w:t>
      </w:r>
      <w:r w:rsidRPr="00031105">
        <w:rPr>
          <w:sz w:val="16"/>
        </w:rPr>
        <w:t xml:space="preserve"> </w:t>
      </w:r>
      <w:r w:rsidRPr="00996312">
        <w:rPr>
          <w:vanish/>
          <w:sz w:val="16"/>
        </w:rPr>
        <w:t>present-day</w:t>
      </w:r>
      <w:r w:rsidRPr="00031105">
        <w:rPr>
          <w:sz w:val="16"/>
        </w:rPr>
        <w:t xml:space="preserve"> </w:t>
      </w:r>
      <w:r w:rsidRPr="00996312">
        <w:rPr>
          <w:vanish/>
          <w:sz w:val="16"/>
        </w:rPr>
        <w:t>clients</w:t>
      </w:r>
      <w:r w:rsidRPr="00031105">
        <w:rPr>
          <w:sz w:val="16"/>
        </w:rPr>
        <w:t xml:space="preserve"> </w:t>
      </w:r>
      <w:r w:rsidRPr="00996312">
        <w:rPr>
          <w:vanish/>
          <w:sz w:val="16"/>
        </w:rPr>
        <w:t>of</w:t>
      </w:r>
      <w:r w:rsidRPr="00031105">
        <w:rPr>
          <w:sz w:val="16"/>
        </w:rPr>
        <w:t xml:space="preserve"> </w:t>
      </w:r>
      <w:r w:rsidRPr="00996312">
        <w:rPr>
          <w:vanish/>
          <w:sz w:val="16"/>
        </w:rPr>
        <w:t>private</w:t>
      </w:r>
      <w:r w:rsidRPr="00031105">
        <w:rPr>
          <w:sz w:val="16"/>
        </w:rPr>
        <w:t xml:space="preserve"> </w:t>
      </w:r>
      <w:r w:rsidRPr="00996312">
        <w:rPr>
          <w:vanish/>
          <w:sz w:val="16"/>
        </w:rPr>
        <w:t>aerospace</w:t>
      </w:r>
      <w:r w:rsidRPr="00031105">
        <w:rPr>
          <w:sz w:val="16"/>
        </w:rPr>
        <w:t xml:space="preserve"> </w:t>
      </w:r>
      <w:r w:rsidRPr="00996312">
        <w:rPr>
          <w:vanish/>
          <w:sz w:val="16"/>
        </w:rPr>
        <w:t>corporations</w:t>
      </w:r>
      <w:r w:rsidRPr="00031105">
        <w:rPr>
          <w:sz w:val="16"/>
        </w:rPr>
        <w:t xml:space="preserve"> </w:t>
      </w:r>
      <w:r w:rsidRPr="00996312">
        <w:rPr>
          <w:vanish/>
          <w:sz w:val="16"/>
        </w:rPr>
        <w:t>are</w:t>
      </w:r>
      <w:r w:rsidRPr="00031105">
        <w:rPr>
          <w:sz w:val="16"/>
        </w:rPr>
        <w:t xml:space="preserve"> </w:t>
      </w:r>
      <w:r w:rsidRPr="00996312">
        <w:rPr>
          <w:vanish/>
          <w:sz w:val="16"/>
        </w:rPr>
        <w:t>government</w:t>
      </w:r>
      <w:r w:rsidRPr="00031105">
        <w:rPr>
          <w:sz w:val="16"/>
        </w:rPr>
        <w:t xml:space="preserve"> </w:t>
      </w:r>
      <w:r w:rsidRPr="00996312">
        <w:rPr>
          <w:vanish/>
          <w:sz w:val="16"/>
        </w:rPr>
        <w:t>clients,</w:t>
      </w:r>
      <w:r w:rsidRPr="00031105">
        <w:rPr>
          <w:sz w:val="16"/>
        </w:rPr>
        <w:t xml:space="preserve"> </w:t>
      </w:r>
      <w:r w:rsidRPr="00996312">
        <w:rPr>
          <w:vanish/>
          <w:sz w:val="16"/>
        </w:rPr>
        <w:t>usually</w:t>
      </w:r>
      <w:r w:rsidRPr="00031105">
        <w:rPr>
          <w:sz w:val="16"/>
        </w:rPr>
        <w:t xml:space="preserve"> </w:t>
      </w:r>
      <w:r w:rsidRPr="00996312">
        <w:rPr>
          <w:vanish/>
          <w:sz w:val="16"/>
        </w:rPr>
        <w:t>military</w:t>
      </w:r>
      <w:r w:rsidRPr="00031105">
        <w:rPr>
          <w:sz w:val="16"/>
        </w:rPr>
        <w:t xml:space="preserve"> </w:t>
      </w:r>
      <w:r w:rsidRPr="00996312">
        <w:rPr>
          <w:vanish/>
          <w:sz w:val="16"/>
        </w:rPr>
        <w:t>in</w:t>
      </w:r>
      <w:r w:rsidRPr="00031105">
        <w:rPr>
          <w:sz w:val="16"/>
        </w:rPr>
        <w:t xml:space="preserve"> </w:t>
      </w:r>
      <w:r w:rsidRPr="00996312">
        <w:rPr>
          <w:vanish/>
          <w:sz w:val="16"/>
        </w:rPr>
        <w:t>origin.</w:t>
      </w:r>
      <w:r w:rsidRPr="00031105">
        <w:rPr>
          <w:sz w:val="16"/>
        </w:rPr>
        <w:t xml:space="preserve"> </w:t>
      </w:r>
      <w:r w:rsidRPr="00996312">
        <w:rPr>
          <w:vanish/>
          <w:sz w:val="16"/>
        </w:rPr>
        <w:t>Furthermore,</w:t>
      </w:r>
      <w:r w:rsidRPr="00031105">
        <w:rPr>
          <w:sz w:val="16"/>
        </w:rPr>
        <w:t xml:space="preserve"> </w:t>
      </w:r>
      <w:r w:rsidRPr="00996312">
        <w:rPr>
          <w:vanish/>
          <w:sz w:val="16"/>
        </w:rPr>
        <w:t>the</w:t>
      </w:r>
      <w:r w:rsidRPr="00031105">
        <w:rPr>
          <w:sz w:val="16"/>
        </w:rPr>
        <w:t xml:space="preserve"> </w:t>
      </w:r>
      <w:r w:rsidRPr="00996312">
        <w:rPr>
          <w:vanish/>
          <w:sz w:val="16"/>
        </w:rPr>
        <w:t>bulk</w:t>
      </w:r>
      <w:r w:rsidRPr="00031105">
        <w:rPr>
          <w:sz w:val="16"/>
        </w:rPr>
        <w:t xml:space="preserve"> </w:t>
      </w:r>
      <w:r w:rsidRPr="00996312">
        <w:rPr>
          <w:vanish/>
          <w:sz w:val="16"/>
        </w:rPr>
        <w:t>of</w:t>
      </w:r>
      <w:r w:rsidRPr="00031105">
        <w:rPr>
          <w:sz w:val="16"/>
        </w:rPr>
        <w:t xml:space="preserve"> </w:t>
      </w:r>
      <w:r w:rsidRPr="00996312">
        <w:rPr>
          <w:vanish/>
          <w:sz w:val="16"/>
        </w:rPr>
        <w:t>rocket</w:t>
      </w:r>
      <w:r w:rsidRPr="00031105">
        <w:rPr>
          <w:sz w:val="16"/>
        </w:rPr>
        <w:t xml:space="preserve"> </w:t>
      </w:r>
      <w:r w:rsidRPr="00996312">
        <w:rPr>
          <w:vanish/>
          <w:sz w:val="16"/>
        </w:rPr>
        <w:t>launches</w:t>
      </w:r>
      <w:r w:rsidRPr="00031105">
        <w:rPr>
          <w:sz w:val="16"/>
        </w:rPr>
        <w:t xml:space="preserve"> </w:t>
      </w:r>
      <w:r w:rsidRPr="00996312">
        <w:rPr>
          <w:vanish/>
          <w:sz w:val="16"/>
        </w:rPr>
        <w:t>in</w:t>
      </w:r>
      <w:r w:rsidRPr="00031105">
        <w:rPr>
          <w:sz w:val="16"/>
        </w:rPr>
        <w:t xml:space="preserve"> </w:t>
      </w:r>
      <w:r w:rsidRPr="00996312">
        <w:rPr>
          <w:vanish/>
          <w:sz w:val="16"/>
        </w:rPr>
        <w:t>the</w:t>
      </w:r>
      <w:r w:rsidRPr="00031105">
        <w:rPr>
          <w:sz w:val="16"/>
        </w:rPr>
        <w:t xml:space="preserve"> </w:t>
      </w:r>
      <w:r w:rsidRPr="00996312">
        <w:rPr>
          <w:vanish/>
          <w:sz w:val="16"/>
        </w:rPr>
        <w:t>United</w:t>
      </w:r>
      <w:r w:rsidRPr="00031105">
        <w:rPr>
          <w:sz w:val="16"/>
        </w:rPr>
        <w:t xml:space="preserve"> </w:t>
      </w:r>
      <w:r w:rsidRPr="00996312">
        <w:rPr>
          <w:vanish/>
          <w:sz w:val="16"/>
        </w:rPr>
        <w:t>States</w:t>
      </w:r>
      <w:r w:rsidRPr="00031105">
        <w:rPr>
          <w:sz w:val="16"/>
        </w:rPr>
        <w:t xml:space="preserve"> </w:t>
      </w:r>
      <w:r w:rsidRPr="00996312">
        <w:rPr>
          <w:vanish/>
          <w:sz w:val="16"/>
        </w:rPr>
        <w:t>take</w:t>
      </w:r>
      <w:r w:rsidRPr="00031105">
        <w:rPr>
          <w:sz w:val="16"/>
        </w:rPr>
        <w:t xml:space="preserve"> </w:t>
      </w:r>
      <w:r w:rsidRPr="00996312">
        <w:rPr>
          <w:vanish/>
          <w:sz w:val="16"/>
        </w:rPr>
        <w:t>place</w:t>
      </w:r>
      <w:r w:rsidRPr="00031105">
        <w:rPr>
          <w:sz w:val="16"/>
        </w:rPr>
        <w:t xml:space="preserve"> </w:t>
      </w:r>
      <w:r w:rsidRPr="00996312">
        <w:rPr>
          <w:vanish/>
          <w:sz w:val="16"/>
        </w:rPr>
        <w:t>on</w:t>
      </w:r>
      <w:r w:rsidRPr="00031105">
        <w:rPr>
          <w:sz w:val="16"/>
        </w:rPr>
        <w:t xml:space="preserve"> </w:t>
      </w:r>
      <w:r w:rsidRPr="00996312">
        <w:rPr>
          <w:vanish/>
          <w:sz w:val="16"/>
        </w:rPr>
        <w:t>government</w:t>
      </w:r>
      <w:r w:rsidRPr="00031105">
        <w:rPr>
          <w:sz w:val="16"/>
        </w:rPr>
        <w:t xml:space="preserve"> </w:t>
      </w:r>
      <w:r w:rsidRPr="00996312">
        <w:rPr>
          <w:vanish/>
          <w:sz w:val="16"/>
        </w:rPr>
        <w:t>property,</w:t>
      </w:r>
      <w:r w:rsidRPr="00031105">
        <w:rPr>
          <w:sz w:val="16"/>
        </w:rPr>
        <w:t xml:space="preserve"> </w:t>
      </w:r>
      <w:r w:rsidRPr="00996312">
        <w:rPr>
          <w:vanish/>
          <w:sz w:val="16"/>
        </w:rPr>
        <w:t>usually</w:t>
      </w:r>
      <w:r w:rsidRPr="00031105">
        <w:rPr>
          <w:sz w:val="16"/>
        </w:rPr>
        <w:t xml:space="preserve"> </w:t>
      </w:r>
      <w:r w:rsidRPr="00996312">
        <w:rPr>
          <w:vanish/>
          <w:sz w:val="16"/>
        </w:rPr>
        <w:t>operated</w:t>
      </w:r>
      <w:r w:rsidRPr="00031105">
        <w:rPr>
          <w:sz w:val="16"/>
        </w:rPr>
        <w:t xml:space="preserve"> </w:t>
      </w:r>
      <w:r w:rsidRPr="00996312">
        <w:rPr>
          <w:vanish/>
          <w:sz w:val="16"/>
        </w:rPr>
        <w:t>by</w:t>
      </w:r>
      <w:r w:rsidRPr="00031105">
        <w:rPr>
          <w:sz w:val="16"/>
        </w:rPr>
        <w:t xml:space="preserve"> </w:t>
      </w:r>
      <w:r w:rsidRPr="00996312">
        <w:rPr>
          <w:vanish/>
          <w:sz w:val="16"/>
        </w:rPr>
        <w:t>the</w:t>
      </w:r>
      <w:r w:rsidRPr="00031105">
        <w:rPr>
          <w:sz w:val="16"/>
        </w:rPr>
        <w:t xml:space="preserve"> </w:t>
      </w:r>
      <w:r w:rsidRPr="00996312">
        <w:rPr>
          <w:vanish/>
          <w:sz w:val="16"/>
        </w:rPr>
        <w:t>US</w:t>
      </w:r>
      <w:r w:rsidRPr="00031105">
        <w:rPr>
          <w:sz w:val="16"/>
        </w:rPr>
        <w:t xml:space="preserve"> </w:t>
      </w:r>
      <w:r w:rsidRPr="00996312">
        <w:rPr>
          <w:vanish/>
          <w:sz w:val="16"/>
        </w:rPr>
        <w:t>Air</w:t>
      </w:r>
      <w:r w:rsidRPr="00031105">
        <w:rPr>
          <w:sz w:val="16"/>
        </w:rPr>
        <w:t xml:space="preserve"> </w:t>
      </w:r>
      <w:r w:rsidRPr="00996312">
        <w:rPr>
          <w:vanish/>
          <w:sz w:val="16"/>
        </w:rPr>
        <w:t>Force</w:t>
      </w:r>
      <w:r w:rsidRPr="00031105">
        <w:rPr>
          <w:sz w:val="16"/>
        </w:rPr>
        <w:t xml:space="preserve"> </w:t>
      </w:r>
      <w:r w:rsidRPr="00996312">
        <w:rPr>
          <w:vanish/>
          <w:sz w:val="16"/>
        </w:rPr>
        <w:t>or</w:t>
      </w:r>
      <w:r w:rsidRPr="00031105">
        <w:rPr>
          <w:sz w:val="16"/>
        </w:rPr>
        <w:t xml:space="preserve"> </w:t>
      </w:r>
      <w:r w:rsidRPr="00996312">
        <w:rPr>
          <w:vanish/>
          <w:sz w:val="16"/>
        </w:rPr>
        <w:t>NASA.13</w:t>
      </w:r>
      <w:r w:rsidRPr="00031105">
        <w:rPr>
          <w:sz w:val="16"/>
        </w:rPr>
        <w:t xml:space="preserve"> </w:t>
      </w:r>
    </w:p>
    <w:p w14:paraId="33145BFA" w14:textId="77777777" w:rsidR="005D7438" w:rsidRPr="00996312" w:rsidRDefault="005D7438" w:rsidP="005D7438">
      <w:pPr>
        <w:rPr>
          <w:vanish/>
          <w:sz w:val="16"/>
        </w:rPr>
      </w:pPr>
      <w:r w:rsidRPr="00996312">
        <w:rPr>
          <w:vanish/>
          <w:sz w:val="16"/>
        </w:rPr>
        <w:t>This</w:t>
      </w:r>
      <w:r w:rsidRPr="00031105">
        <w:rPr>
          <w:sz w:val="16"/>
        </w:rPr>
        <w:t xml:space="preserve"> </w:t>
      </w:r>
      <w:r w:rsidRPr="00996312">
        <w:rPr>
          <w:vanish/>
          <w:sz w:val="16"/>
        </w:rPr>
        <w:t>inward</w:t>
      </w:r>
      <w:r w:rsidRPr="00031105">
        <w:rPr>
          <w:sz w:val="16"/>
        </w:rPr>
        <w:t xml:space="preserve"> </w:t>
      </w:r>
      <w:r w:rsidRPr="00996312">
        <w:rPr>
          <w:vanish/>
          <w:sz w:val="16"/>
        </w:rPr>
        <w:t>tension</w:t>
      </w:r>
      <w:r w:rsidRPr="00031105">
        <w:rPr>
          <w:sz w:val="16"/>
        </w:rPr>
        <w:t xml:space="preserve"> </w:t>
      </w:r>
      <w:r w:rsidRPr="00996312">
        <w:rPr>
          <w:vanish/>
          <w:sz w:val="16"/>
        </w:rPr>
        <w:t>between</w:t>
      </w:r>
      <w:r w:rsidRPr="00031105">
        <w:rPr>
          <w:sz w:val="16"/>
        </w:rPr>
        <w:t xml:space="preserve"> </w:t>
      </w:r>
      <w:r w:rsidRPr="00996312">
        <w:rPr>
          <w:vanish/>
          <w:sz w:val="16"/>
        </w:rPr>
        <w:t>state</w:t>
      </w:r>
      <w:r w:rsidRPr="00031105">
        <w:rPr>
          <w:sz w:val="16"/>
        </w:rPr>
        <w:t xml:space="preserve"> </w:t>
      </w:r>
      <w:r w:rsidRPr="00996312">
        <w:rPr>
          <w:vanish/>
          <w:sz w:val="16"/>
        </w:rPr>
        <w:t>dependency</w:t>
      </w:r>
      <w:r w:rsidRPr="00031105">
        <w:rPr>
          <w:sz w:val="16"/>
        </w:rPr>
        <w:t xml:space="preserve"> </w:t>
      </w:r>
      <w:r w:rsidRPr="00996312">
        <w:rPr>
          <w:vanish/>
          <w:sz w:val="16"/>
        </w:rPr>
        <w:t>and</w:t>
      </w:r>
      <w:r w:rsidRPr="00031105">
        <w:rPr>
          <w:sz w:val="16"/>
        </w:rPr>
        <w:t xml:space="preserve"> </w:t>
      </w:r>
      <w:r w:rsidRPr="00996312">
        <w:rPr>
          <w:vanish/>
          <w:sz w:val="16"/>
        </w:rPr>
        <w:t>capitalist</w:t>
      </w:r>
      <w:r w:rsidRPr="00031105">
        <w:rPr>
          <w:sz w:val="16"/>
        </w:rPr>
        <w:t xml:space="preserve"> </w:t>
      </w:r>
      <w:r w:rsidRPr="00996312">
        <w:rPr>
          <w:vanish/>
          <w:sz w:val="16"/>
        </w:rPr>
        <w:t>autonomy</w:t>
      </w:r>
      <w:r w:rsidRPr="00031105">
        <w:rPr>
          <w:sz w:val="16"/>
        </w:rPr>
        <w:t xml:space="preserve"> </w:t>
      </w:r>
      <w:r w:rsidRPr="00996312">
        <w:rPr>
          <w:vanish/>
          <w:sz w:val="16"/>
        </w:rPr>
        <w:t>is</w:t>
      </w:r>
      <w:r w:rsidRPr="00031105">
        <w:rPr>
          <w:sz w:val="16"/>
        </w:rPr>
        <w:t xml:space="preserve"> </w:t>
      </w:r>
      <w:r w:rsidRPr="00996312">
        <w:rPr>
          <w:vanish/>
          <w:sz w:val="16"/>
        </w:rPr>
        <w:t>itself</w:t>
      </w:r>
      <w:r w:rsidRPr="00031105">
        <w:rPr>
          <w:sz w:val="16"/>
        </w:rPr>
        <w:t xml:space="preserve"> </w:t>
      </w:r>
      <w:r w:rsidRPr="00996312">
        <w:rPr>
          <w:vanish/>
          <w:sz w:val="16"/>
        </w:rPr>
        <w:t>a</w:t>
      </w:r>
      <w:r w:rsidRPr="00031105">
        <w:rPr>
          <w:sz w:val="16"/>
        </w:rPr>
        <w:t xml:space="preserve"> </w:t>
      </w:r>
      <w:r w:rsidRPr="00996312">
        <w:rPr>
          <w:vanish/>
          <w:sz w:val="16"/>
        </w:rPr>
        <w:t>product</w:t>
      </w:r>
      <w:r w:rsidRPr="00031105">
        <w:rPr>
          <w:sz w:val="16"/>
        </w:rPr>
        <w:t xml:space="preserve"> </w:t>
      </w:r>
      <w:r w:rsidRPr="00996312">
        <w:rPr>
          <w:vanish/>
          <w:sz w:val="16"/>
        </w:rPr>
        <w:t>of</w:t>
      </w:r>
      <w:r w:rsidRPr="00031105">
        <w:rPr>
          <w:sz w:val="16"/>
        </w:rPr>
        <w:t xml:space="preserve"> </w:t>
      </w:r>
      <w:r w:rsidRPr="00996312">
        <w:rPr>
          <w:vanish/>
          <w:sz w:val="16"/>
        </w:rPr>
        <w:t>neoliberalism’s</w:t>
      </w:r>
      <w:r w:rsidRPr="00031105">
        <w:rPr>
          <w:sz w:val="16"/>
        </w:rPr>
        <w:t xml:space="preserve"> </w:t>
      </w:r>
      <w:r w:rsidRPr="00996312">
        <w:rPr>
          <w:vanish/>
          <w:sz w:val="16"/>
        </w:rPr>
        <w:t>contradictory</w:t>
      </w:r>
      <w:r w:rsidRPr="00031105">
        <w:rPr>
          <w:sz w:val="16"/>
        </w:rPr>
        <w:t xml:space="preserve"> </w:t>
      </w:r>
      <w:r w:rsidRPr="00996312">
        <w:rPr>
          <w:vanish/>
          <w:sz w:val="16"/>
        </w:rPr>
        <w:t>demand</w:t>
      </w:r>
      <w:r w:rsidRPr="00031105">
        <w:rPr>
          <w:sz w:val="16"/>
        </w:rPr>
        <w:t xml:space="preserve"> </w:t>
      </w:r>
      <w:r w:rsidRPr="00996312">
        <w:rPr>
          <w:vanish/>
          <w:sz w:val="16"/>
        </w:rPr>
        <w:t>for</w:t>
      </w:r>
      <w:r w:rsidRPr="00031105">
        <w:rPr>
          <w:sz w:val="16"/>
        </w:rPr>
        <w:t xml:space="preserve"> </w:t>
      </w:r>
      <w:r w:rsidRPr="00996312">
        <w:rPr>
          <w:vanish/>
          <w:sz w:val="16"/>
        </w:rPr>
        <w:t>a</w:t>
      </w:r>
      <w:r w:rsidRPr="00031105">
        <w:rPr>
          <w:sz w:val="16"/>
        </w:rPr>
        <w:t xml:space="preserve"> </w:t>
      </w:r>
      <w:r w:rsidRPr="00996312">
        <w:rPr>
          <w:vanish/>
          <w:sz w:val="16"/>
        </w:rPr>
        <w:t>minimal,</w:t>
      </w:r>
      <w:r w:rsidRPr="00031105">
        <w:rPr>
          <w:sz w:val="16"/>
        </w:rPr>
        <w:t xml:space="preserve"> </w:t>
      </w:r>
      <w:r w:rsidRPr="00996312">
        <w:rPr>
          <w:vanish/>
          <w:sz w:val="16"/>
        </w:rPr>
        <w:t>“slim”</w:t>
      </w:r>
      <w:r w:rsidRPr="00031105">
        <w:rPr>
          <w:sz w:val="16"/>
        </w:rPr>
        <w:t xml:space="preserve"> </w:t>
      </w:r>
      <w:r w:rsidRPr="00996312">
        <w:rPr>
          <w:vanish/>
          <w:sz w:val="16"/>
        </w:rPr>
        <w:t>state,</w:t>
      </w:r>
      <w:r w:rsidRPr="00031105">
        <w:rPr>
          <w:sz w:val="16"/>
        </w:rPr>
        <w:t xml:space="preserve"> </w:t>
      </w:r>
      <w:r w:rsidRPr="00996312">
        <w:rPr>
          <w:vanish/>
          <w:sz w:val="16"/>
        </w:rPr>
        <w:t>while</w:t>
      </w:r>
      <w:r w:rsidRPr="00031105">
        <w:rPr>
          <w:sz w:val="16"/>
        </w:rPr>
        <w:t xml:space="preserve"> </w:t>
      </w:r>
      <w:r w:rsidRPr="00996312">
        <w:rPr>
          <w:vanish/>
          <w:sz w:val="16"/>
        </w:rPr>
        <w:t>simultaneously</w:t>
      </w:r>
      <w:r w:rsidRPr="00031105">
        <w:rPr>
          <w:sz w:val="16"/>
        </w:rPr>
        <w:t xml:space="preserve"> </w:t>
      </w:r>
      <w:r w:rsidRPr="00996312">
        <w:rPr>
          <w:vanish/>
          <w:sz w:val="16"/>
        </w:rPr>
        <w:t>(and</w:t>
      </w:r>
      <w:r w:rsidRPr="00031105">
        <w:rPr>
          <w:sz w:val="16"/>
        </w:rPr>
        <w:t xml:space="preserve"> </w:t>
      </w:r>
      <w:r w:rsidRPr="00996312">
        <w:rPr>
          <w:vanish/>
          <w:sz w:val="16"/>
        </w:rPr>
        <w:t>in</w:t>
      </w:r>
      <w:r w:rsidRPr="00031105">
        <w:rPr>
          <w:sz w:val="16"/>
        </w:rPr>
        <w:t xml:space="preserve"> </w:t>
      </w:r>
      <w:r w:rsidRPr="00996312">
        <w:rPr>
          <w:vanish/>
          <w:sz w:val="16"/>
        </w:rPr>
        <w:t>fact)</w:t>
      </w:r>
      <w:r w:rsidRPr="00031105">
        <w:rPr>
          <w:sz w:val="16"/>
        </w:rPr>
        <w:t xml:space="preserve"> </w:t>
      </w:r>
      <w:r w:rsidRPr="00996312">
        <w:rPr>
          <w:vanish/>
          <w:sz w:val="16"/>
        </w:rPr>
        <w:t>relying</w:t>
      </w:r>
      <w:r w:rsidRPr="00031105">
        <w:rPr>
          <w:sz w:val="16"/>
        </w:rPr>
        <w:t xml:space="preserve"> </w:t>
      </w:r>
      <w:r w:rsidRPr="00996312">
        <w:rPr>
          <w:vanish/>
          <w:sz w:val="16"/>
        </w:rPr>
        <w:t>on</w:t>
      </w:r>
      <w:r w:rsidRPr="00031105">
        <w:rPr>
          <w:sz w:val="16"/>
        </w:rPr>
        <w:t xml:space="preserve"> </w:t>
      </w:r>
      <w:r w:rsidRPr="00996312">
        <w:rPr>
          <w:vanish/>
          <w:sz w:val="16"/>
        </w:rPr>
        <w:t>a</w:t>
      </w:r>
      <w:r w:rsidRPr="00031105">
        <w:rPr>
          <w:sz w:val="16"/>
        </w:rPr>
        <w:t xml:space="preserve"> </w:t>
      </w:r>
      <w:r w:rsidRPr="00996312">
        <w:rPr>
          <w:vanish/>
          <w:sz w:val="16"/>
        </w:rPr>
        <w:t>state</w:t>
      </w:r>
      <w:r w:rsidRPr="00031105">
        <w:rPr>
          <w:sz w:val="16"/>
        </w:rPr>
        <w:t xml:space="preserve"> </w:t>
      </w:r>
      <w:r w:rsidRPr="00996312">
        <w:rPr>
          <w:vanish/>
          <w:sz w:val="16"/>
        </w:rPr>
        <w:t>reengineered</w:t>
      </w:r>
      <w:r w:rsidRPr="00031105">
        <w:rPr>
          <w:sz w:val="16"/>
        </w:rPr>
        <w:t xml:space="preserve"> </w:t>
      </w:r>
      <w:r w:rsidRPr="00996312">
        <w:rPr>
          <w:vanish/>
          <w:sz w:val="16"/>
        </w:rPr>
        <w:t>and</w:t>
      </w:r>
      <w:r w:rsidRPr="00031105">
        <w:rPr>
          <w:sz w:val="16"/>
        </w:rPr>
        <w:t xml:space="preserve"> </w:t>
      </w:r>
      <w:r w:rsidRPr="00996312">
        <w:rPr>
          <w:vanish/>
          <w:sz w:val="16"/>
        </w:rPr>
        <w:t>retooled</w:t>
      </w:r>
      <w:r w:rsidRPr="00031105">
        <w:rPr>
          <w:sz w:val="16"/>
        </w:rPr>
        <w:t xml:space="preserve"> </w:t>
      </w:r>
      <w:r w:rsidRPr="00996312">
        <w:rPr>
          <w:vanish/>
          <w:sz w:val="16"/>
        </w:rPr>
        <w:t>for</w:t>
      </w:r>
      <w:r w:rsidRPr="00031105">
        <w:rPr>
          <w:sz w:val="16"/>
        </w:rPr>
        <w:t xml:space="preserve"> </w:t>
      </w:r>
      <w:r w:rsidRPr="00996312">
        <w:rPr>
          <w:vanish/>
          <w:sz w:val="16"/>
        </w:rPr>
        <w:t>the</w:t>
      </w:r>
      <w:r w:rsidRPr="00031105">
        <w:rPr>
          <w:sz w:val="16"/>
        </w:rPr>
        <w:t xml:space="preserve"> </w:t>
      </w:r>
      <w:r w:rsidRPr="00996312">
        <w:rPr>
          <w:vanish/>
          <w:sz w:val="16"/>
        </w:rPr>
        <w:t>purposes</w:t>
      </w:r>
      <w:r w:rsidRPr="00031105">
        <w:rPr>
          <w:sz w:val="16"/>
        </w:rPr>
        <w:t xml:space="preserve"> </w:t>
      </w:r>
      <w:r w:rsidRPr="00996312">
        <w:rPr>
          <w:vanish/>
          <w:sz w:val="16"/>
        </w:rPr>
        <w:t>of</w:t>
      </w:r>
      <w:r w:rsidRPr="00031105">
        <w:rPr>
          <w:sz w:val="16"/>
        </w:rPr>
        <w:t xml:space="preserve"> </w:t>
      </w:r>
      <w:r w:rsidRPr="00996312">
        <w:rPr>
          <w:vanish/>
          <w:sz w:val="16"/>
        </w:rPr>
        <w:t>capital</w:t>
      </w:r>
      <w:r w:rsidRPr="00031105">
        <w:rPr>
          <w:sz w:val="16"/>
        </w:rPr>
        <w:t xml:space="preserve"> </w:t>
      </w:r>
      <w:r w:rsidRPr="00996312">
        <w:rPr>
          <w:vanish/>
          <w:sz w:val="16"/>
        </w:rPr>
        <w:t>accumulation</w:t>
      </w:r>
      <w:r w:rsidRPr="00031105">
        <w:rPr>
          <w:sz w:val="16"/>
        </w:rPr>
        <w:t xml:space="preserve"> </w:t>
      </w:r>
      <w:r w:rsidRPr="00996312">
        <w:rPr>
          <w:vanish/>
          <w:sz w:val="16"/>
        </w:rPr>
        <w:t>(Wacquant,</w:t>
      </w:r>
      <w:r w:rsidRPr="00031105">
        <w:rPr>
          <w:sz w:val="16"/>
        </w:rPr>
        <w:t xml:space="preserve"> </w:t>
      </w:r>
      <w:r w:rsidRPr="00996312">
        <w:rPr>
          <w:vanish/>
          <w:sz w:val="16"/>
        </w:rPr>
        <w:t>2012).</w:t>
      </w:r>
      <w:r w:rsidRPr="00031105">
        <w:rPr>
          <w:sz w:val="16"/>
        </w:rPr>
        <w:t xml:space="preserve"> </w:t>
      </w:r>
      <w:r w:rsidRPr="00996312">
        <w:rPr>
          <w:vanish/>
          <w:sz w:val="16"/>
        </w:rPr>
        <w:t>As</w:t>
      </w:r>
      <w:r w:rsidRPr="00031105">
        <w:rPr>
          <w:sz w:val="16"/>
        </w:rPr>
        <w:t xml:space="preserve"> </w:t>
      </w:r>
      <w:r w:rsidRPr="00996312">
        <w:rPr>
          <w:vanish/>
          <w:sz w:val="16"/>
        </w:rPr>
        <w:t>Lazzarato</w:t>
      </w:r>
      <w:r w:rsidRPr="00031105">
        <w:rPr>
          <w:sz w:val="16"/>
        </w:rPr>
        <w:t xml:space="preserve"> </w:t>
      </w:r>
      <w:r w:rsidRPr="00996312">
        <w:rPr>
          <w:vanish/>
          <w:sz w:val="16"/>
        </w:rPr>
        <w:t>writes,</w:t>
      </w:r>
      <w:r w:rsidRPr="00031105">
        <w:rPr>
          <w:sz w:val="16"/>
        </w:rPr>
        <w:t xml:space="preserve"> </w:t>
      </w:r>
      <w:r w:rsidRPr="00996312">
        <w:rPr>
          <w:vanish/>
          <w:sz w:val="16"/>
        </w:rPr>
        <w:t>‘To</w:t>
      </w:r>
      <w:r w:rsidRPr="00031105">
        <w:rPr>
          <w:sz w:val="16"/>
        </w:rPr>
        <w:t xml:space="preserve"> </w:t>
      </w:r>
      <w:r w:rsidRPr="00996312">
        <w:rPr>
          <w:vanish/>
          <w:sz w:val="16"/>
        </w:rPr>
        <w:t>be</w:t>
      </w:r>
      <w:r w:rsidRPr="00031105">
        <w:rPr>
          <w:sz w:val="16"/>
        </w:rPr>
        <w:t xml:space="preserve"> </w:t>
      </w:r>
      <w:r w:rsidRPr="00996312">
        <w:rPr>
          <w:vanish/>
          <w:sz w:val="16"/>
        </w:rPr>
        <w:t>able</w:t>
      </w:r>
      <w:r w:rsidRPr="00031105">
        <w:rPr>
          <w:sz w:val="16"/>
        </w:rPr>
        <w:t xml:space="preserve"> </w:t>
      </w:r>
      <w:r w:rsidRPr="00996312">
        <w:rPr>
          <w:vanish/>
          <w:sz w:val="16"/>
        </w:rPr>
        <w:t>to</w:t>
      </w:r>
      <w:r w:rsidRPr="00031105">
        <w:rPr>
          <w:sz w:val="16"/>
        </w:rPr>
        <w:t xml:space="preserve"> </w:t>
      </w:r>
      <w:r w:rsidRPr="00996312">
        <w:rPr>
          <w:vanish/>
          <w:sz w:val="16"/>
        </w:rPr>
        <w:t>be</w:t>
      </w:r>
      <w:r w:rsidRPr="00031105">
        <w:rPr>
          <w:sz w:val="16"/>
        </w:rPr>
        <w:t xml:space="preserve"> </w:t>
      </w:r>
      <w:r w:rsidRPr="00996312">
        <w:rPr>
          <w:vanish/>
          <w:sz w:val="16"/>
        </w:rPr>
        <w:t>“laissez-faire”,</w:t>
      </w:r>
      <w:r w:rsidRPr="00031105">
        <w:rPr>
          <w:sz w:val="16"/>
        </w:rPr>
        <w:t xml:space="preserve"> </w:t>
      </w:r>
      <w:r w:rsidRPr="00996312">
        <w:rPr>
          <w:vanish/>
          <w:sz w:val="16"/>
        </w:rPr>
        <w:t>it</w:t>
      </w:r>
      <w:r w:rsidRPr="00031105">
        <w:rPr>
          <w:sz w:val="16"/>
        </w:rPr>
        <w:t xml:space="preserve"> </w:t>
      </w:r>
      <w:r w:rsidRPr="00996312">
        <w:rPr>
          <w:vanish/>
          <w:sz w:val="16"/>
        </w:rPr>
        <w:t>is</w:t>
      </w:r>
      <w:r w:rsidRPr="00031105">
        <w:rPr>
          <w:sz w:val="16"/>
        </w:rPr>
        <w:t xml:space="preserve"> </w:t>
      </w:r>
      <w:r w:rsidRPr="00996312">
        <w:rPr>
          <w:vanish/>
          <w:sz w:val="16"/>
        </w:rPr>
        <w:t>necessary</w:t>
      </w:r>
      <w:r w:rsidRPr="00031105">
        <w:rPr>
          <w:sz w:val="16"/>
        </w:rPr>
        <w:t xml:space="preserve"> </w:t>
      </w:r>
      <w:r w:rsidRPr="00996312">
        <w:rPr>
          <w:vanish/>
          <w:sz w:val="16"/>
        </w:rPr>
        <w:t>to</w:t>
      </w:r>
      <w:r w:rsidRPr="00031105">
        <w:rPr>
          <w:sz w:val="16"/>
        </w:rPr>
        <w:t xml:space="preserve"> </w:t>
      </w:r>
      <w:r w:rsidRPr="00996312">
        <w:rPr>
          <w:vanish/>
          <w:sz w:val="16"/>
        </w:rPr>
        <w:t>intervene</w:t>
      </w:r>
      <w:r w:rsidRPr="00031105">
        <w:rPr>
          <w:sz w:val="16"/>
        </w:rPr>
        <w:t xml:space="preserve"> </w:t>
      </w:r>
      <w:r w:rsidRPr="00996312">
        <w:rPr>
          <w:vanish/>
          <w:sz w:val="16"/>
        </w:rPr>
        <w:t>a</w:t>
      </w:r>
      <w:r w:rsidRPr="00031105">
        <w:rPr>
          <w:sz w:val="16"/>
        </w:rPr>
        <w:t xml:space="preserve"> </w:t>
      </w:r>
      <w:r w:rsidRPr="00996312">
        <w:rPr>
          <w:vanish/>
          <w:sz w:val="16"/>
        </w:rPr>
        <w:t>great</w:t>
      </w:r>
      <w:r w:rsidRPr="00031105">
        <w:rPr>
          <w:sz w:val="16"/>
        </w:rPr>
        <w:t xml:space="preserve"> </w:t>
      </w:r>
      <w:r w:rsidRPr="00996312">
        <w:rPr>
          <w:vanish/>
          <w:sz w:val="16"/>
        </w:rPr>
        <w:t>deal'</w:t>
      </w:r>
      <w:r w:rsidRPr="00031105">
        <w:rPr>
          <w:sz w:val="16"/>
        </w:rPr>
        <w:t xml:space="preserve"> </w:t>
      </w:r>
      <w:r w:rsidRPr="00996312">
        <w:rPr>
          <w:vanish/>
          <w:sz w:val="16"/>
        </w:rPr>
        <w:t>(2017,</w:t>
      </w:r>
      <w:r w:rsidRPr="00031105">
        <w:rPr>
          <w:sz w:val="16"/>
        </w:rPr>
        <w:t xml:space="preserve"> </w:t>
      </w:r>
      <w:r w:rsidRPr="00996312">
        <w:rPr>
          <w:vanish/>
          <w:sz w:val="16"/>
        </w:rPr>
        <w:t>p.</w:t>
      </w:r>
      <w:r w:rsidRPr="00031105">
        <w:rPr>
          <w:sz w:val="16"/>
        </w:rPr>
        <w:t xml:space="preserve"> </w:t>
      </w:r>
      <w:r w:rsidRPr="00996312">
        <w:rPr>
          <w:vanish/>
          <w:sz w:val="16"/>
        </w:rPr>
        <w:t>7).</w:t>
      </w:r>
      <w:r w:rsidRPr="00031105">
        <w:rPr>
          <w:sz w:val="16"/>
        </w:rPr>
        <w:t xml:space="preserve"> </w:t>
      </w:r>
      <w:r w:rsidRPr="00996312">
        <w:rPr>
          <w:vanish/>
          <w:sz w:val="16"/>
        </w:rPr>
        <w:t>Space</w:t>
      </w:r>
      <w:r w:rsidRPr="00031105">
        <w:rPr>
          <w:sz w:val="16"/>
        </w:rPr>
        <w:t xml:space="preserve"> </w:t>
      </w:r>
      <w:r w:rsidRPr="00996312">
        <w:rPr>
          <w:vanish/>
          <w:sz w:val="16"/>
        </w:rPr>
        <w:t>libertarianism</w:t>
      </w:r>
      <w:r w:rsidRPr="00031105">
        <w:rPr>
          <w:sz w:val="16"/>
        </w:rPr>
        <w:t xml:space="preserve"> </w:t>
      </w:r>
      <w:r w:rsidRPr="00996312">
        <w:rPr>
          <w:vanish/>
          <w:sz w:val="16"/>
        </w:rPr>
        <w:t>is</w:t>
      </w:r>
      <w:r w:rsidRPr="00031105">
        <w:rPr>
          <w:sz w:val="16"/>
        </w:rPr>
        <w:t xml:space="preserve"> </w:t>
      </w:r>
      <w:r w:rsidRPr="00996312">
        <w:rPr>
          <w:vanish/>
          <w:sz w:val="16"/>
        </w:rPr>
        <w:t>libertarian</w:t>
      </w:r>
      <w:r w:rsidRPr="00031105">
        <w:rPr>
          <w:sz w:val="16"/>
        </w:rPr>
        <w:t xml:space="preserve"> </w:t>
      </w:r>
      <w:r w:rsidRPr="00996312">
        <w:rPr>
          <w:vanish/>
          <w:sz w:val="16"/>
        </w:rPr>
        <w:t>in</w:t>
      </w:r>
      <w:r w:rsidRPr="00031105">
        <w:rPr>
          <w:sz w:val="16"/>
        </w:rPr>
        <w:t xml:space="preserve"> </w:t>
      </w:r>
      <w:r w:rsidRPr="00996312">
        <w:rPr>
          <w:vanish/>
          <w:sz w:val="16"/>
        </w:rPr>
        <w:t>name</w:t>
      </w:r>
      <w:r w:rsidRPr="00031105">
        <w:rPr>
          <w:sz w:val="16"/>
        </w:rPr>
        <w:t xml:space="preserve"> </w:t>
      </w:r>
      <w:r w:rsidRPr="00996312">
        <w:rPr>
          <w:vanish/>
          <w:sz w:val="16"/>
        </w:rPr>
        <w:t>only:</w:t>
      </w:r>
      <w:r w:rsidRPr="00031105">
        <w:rPr>
          <w:sz w:val="16"/>
        </w:rPr>
        <w:t xml:space="preserve"> </w:t>
      </w:r>
      <w:r w:rsidRPr="00893A5F">
        <w:rPr>
          <w:rStyle w:val="StyleUnderline"/>
          <w:highlight w:val="cyan"/>
        </w:rPr>
        <w:t>behind every NewSpace</w:t>
      </w:r>
      <w:r w:rsidRPr="00031105">
        <w:rPr>
          <w:rStyle w:val="StyleUnderline"/>
        </w:rPr>
        <w:t xml:space="preserve"> </w:t>
      </w:r>
      <w:r w:rsidRPr="00893A5F">
        <w:rPr>
          <w:rStyle w:val="StyleUnderline"/>
          <w:highlight w:val="cyan"/>
        </w:rPr>
        <w:t>venture looms</w:t>
      </w:r>
      <w:r w:rsidRPr="00031105">
        <w:rPr>
          <w:rStyle w:val="StyleUnderline"/>
        </w:rPr>
        <w:t xml:space="preserve"> </w:t>
      </w:r>
      <w:r w:rsidRPr="00996312">
        <w:rPr>
          <w:rStyle w:val="StyleUnderline"/>
          <w:vanish/>
        </w:rPr>
        <w:t>a</w:t>
      </w:r>
      <w:r w:rsidRPr="00031105">
        <w:rPr>
          <w:rStyle w:val="StyleUnderline"/>
        </w:rPr>
        <w:t xml:space="preserve"> </w:t>
      </w:r>
      <w:r w:rsidRPr="00893A5F">
        <w:rPr>
          <w:rStyle w:val="StyleUnderline"/>
          <w:highlight w:val="cyan"/>
        </w:rPr>
        <w:t>thick</w:t>
      </w:r>
      <w:r w:rsidRPr="00031105">
        <w:rPr>
          <w:rStyle w:val="StyleUnderline"/>
        </w:rPr>
        <w:t xml:space="preserve"> </w:t>
      </w:r>
      <w:r w:rsidRPr="00996312">
        <w:rPr>
          <w:rStyle w:val="StyleUnderline"/>
          <w:vanish/>
        </w:rPr>
        <w:t>web</w:t>
      </w:r>
      <w:r w:rsidRPr="00031105">
        <w:rPr>
          <w:rStyle w:val="StyleUnderline"/>
        </w:rPr>
        <w:t xml:space="preserve"> </w:t>
      </w:r>
      <w:r w:rsidRPr="00996312">
        <w:rPr>
          <w:rStyle w:val="StyleUnderline"/>
          <w:vanish/>
        </w:rPr>
        <w:t>of</w:t>
      </w:r>
      <w:r w:rsidRPr="00031105">
        <w:rPr>
          <w:rStyle w:val="StyleUnderline"/>
        </w:rPr>
        <w:t xml:space="preserve">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996312">
        <w:rPr>
          <w:vanish/>
          <w:sz w:val="16"/>
        </w:rPr>
        <w:t>,</w:t>
      </w:r>
      <w:r w:rsidRPr="00893A5F">
        <w:rPr>
          <w:sz w:val="16"/>
        </w:rPr>
        <w:t xml:space="preserve"> </w:t>
      </w:r>
      <w:r w:rsidRPr="00996312">
        <w:rPr>
          <w:rStyle w:val="StyleUnderline"/>
          <w:vanish/>
        </w:rPr>
        <w:t>regulatory</w:t>
      </w:r>
      <w:r w:rsidRPr="00893A5F">
        <w:rPr>
          <w:rStyle w:val="StyleUnderline"/>
        </w:rPr>
        <w:t xml:space="preserve"> </w:t>
      </w:r>
      <w:r w:rsidRPr="00996312">
        <w:rPr>
          <w:rStyle w:val="StyleUnderline"/>
          <w:vanish/>
        </w:rPr>
        <w:t>agencies</w:t>
      </w:r>
      <w:r w:rsidRPr="00996312">
        <w:rPr>
          <w:vanish/>
          <w:sz w:val="16"/>
        </w:rPr>
        <w:t>,</w:t>
      </w:r>
      <w:r w:rsidRPr="00893A5F">
        <w:rPr>
          <w:sz w:val="16"/>
        </w:rPr>
        <w:t xml:space="preserve"> </w:t>
      </w:r>
      <w:r w:rsidRPr="00996312">
        <w:rPr>
          <w:rStyle w:val="StyleUnderline"/>
          <w:vanish/>
        </w:rPr>
        <w:t>public</w:t>
      </w:r>
      <w:r w:rsidRPr="00893A5F">
        <w:rPr>
          <w:rStyle w:val="StyleUnderline"/>
        </w:rPr>
        <w:t xml:space="preserve"> </w:t>
      </w:r>
      <w:r w:rsidRPr="00996312">
        <w:rPr>
          <w:rStyle w:val="StyleUnderline"/>
          <w:vanish/>
        </w:rPr>
        <w:t>infrastructure</w:t>
      </w:r>
      <w:r w:rsidRPr="00996312">
        <w:rPr>
          <w:vanish/>
          <w:sz w:val="16"/>
        </w:rPr>
        <w:t>,</w:t>
      </w:r>
      <w:r w:rsidRPr="00893A5F">
        <w:rPr>
          <w:sz w:val="16"/>
        </w:rPr>
        <w:t xml:space="preserve"> </w:t>
      </w:r>
      <w:r w:rsidRPr="00996312">
        <w:rPr>
          <w:rStyle w:val="StyleUnderline"/>
          <w:vanish/>
        </w:rPr>
        <w:t>and</w:t>
      </w:r>
      <w:r w:rsidRPr="00893A5F">
        <w:rPr>
          <w:rStyle w:val="StyleUnderline"/>
        </w:rPr>
        <w:t xml:space="preserve"> </w:t>
      </w:r>
      <w:r w:rsidRPr="00996312">
        <w:rPr>
          <w:rStyle w:val="StyleUnderline"/>
          <w:vanish/>
        </w:rPr>
        <w:t>universities</w:t>
      </w:r>
      <w:r w:rsidRPr="00893A5F">
        <w:rPr>
          <w:rStyle w:val="StyleUnderline"/>
        </w:rPr>
        <w:t xml:space="preserve"> </w:t>
      </w:r>
      <w:r w:rsidRPr="00996312">
        <w:rPr>
          <w:rStyle w:val="StyleUnderline"/>
          <w:vanish/>
        </w:rPr>
        <w:t>bolstered</w:t>
      </w:r>
      <w:r w:rsidRPr="00031105">
        <w:rPr>
          <w:rStyle w:val="StyleUnderline"/>
        </w:rPr>
        <w:t xml:space="preserve"> </w:t>
      </w:r>
      <w:r w:rsidRPr="00996312">
        <w:rPr>
          <w:rStyle w:val="StyleUnderline"/>
          <w:vanish/>
        </w:rPr>
        <w:t>by</w:t>
      </w:r>
      <w:r w:rsidRPr="00031105">
        <w:rPr>
          <w:rStyle w:val="StyleUnderline"/>
        </w:rPr>
        <w:t xml:space="preserve"> </w:t>
      </w:r>
      <w:r w:rsidRPr="00996312">
        <w:rPr>
          <w:rStyle w:val="StyleUnderline"/>
          <w:vanish/>
        </w:rPr>
        <w:t>research</w:t>
      </w:r>
      <w:r w:rsidRPr="00031105">
        <w:rPr>
          <w:rStyle w:val="StyleUnderline"/>
        </w:rPr>
        <w:t xml:space="preserve"> </w:t>
      </w:r>
      <w:r w:rsidRPr="00996312">
        <w:rPr>
          <w:rStyle w:val="StyleUnderline"/>
          <w:vanish/>
        </w:rPr>
        <w:t>grants</w:t>
      </w:r>
      <w:r w:rsidRPr="00031105">
        <w:rPr>
          <w:rStyle w:val="StyleUnderline"/>
        </w:rPr>
        <w:t xml:space="preserve"> </w:t>
      </w:r>
      <w:r w:rsidRPr="00996312">
        <w:rPr>
          <w:rStyle w:val="StyleUnderline"/>
          <w:vanish/>
        </w:rPr>
        <w:t>from</w:t>
      </w:r>
      <w:r w:rsidRPr="00031105">
        <w:rPr>
          <w:rStyle w:val="StyleUnderline"/>
        </w:rPr>
        <w:t xml:space="preserve"> </w:t>
      </w:r>
      <w:r w:rsidRPr="00996312">
        <w:rPr>
          <w:rStyle w:val="StyleUnderline"/>
          <w:vanish/>
        </w:rPr>
        <w:t>the</w:t>
      </w:r>
      <w:r w:rsidRPr="00031105">
        <w:rPr>
          <w:rStyle w:val="StyleUnderline"/>
        </w:rPr>
        <w:t xml:space="preserve"> </w:t>
      </w:r>
      <w:r w:rsidRPr="00996312">
        <w:rPr>
          <w:rStyle w:val="StyleUnderline"/>
          <w:vanish/>
        </w:rPr>
        <w:t>state</w:t>
      </w:r>
      <w:r w:rsidRPr="00996312">
        <w:rPr>
          <w:vanish/>
          <w:sz w:val="16"/>
        </w:rPr>
        <w:t>.</w:t>
      </w:r>
      <w:r w:rsidRPr="00031105">
        <w:rPr>
          <w:sz w:val="16"/>
        </w:rPr>
        <w:t xml:space="preserve"> </w:t>
      </w:r>
      <w:r w:rsidRPr="00996312">
        <w:rPr>
          <w:vanish/>
          <w:sz w:val="16"/>
        </w:rPr>
        <w:t>SpaceX</w:t>
      </w:r>
      <w:r w:rsidRPr="00031105">
        <w:rPr>
          <w:sz w:val="16"/>
        </w:rPr>
        <w:t xml:space="preserve"> </w:t>
      </w:r>
      <w:r w:rsidRPr="00996312">
        <w:rPr>
          <w:vanish/>
          <w:sz w:val="16"/>
        </w:rPr>
        <w:t>would</w:t>
      </w:r>
      <w:r w:rsidRPr="00031105">
        <w:rPr>
          <w:sz w:val="16"/>
        </w:rPr>
        <w:t xml:space="preserve"> </w:t>
      </w:r>
      <w:r w:rsidRPr="00996312">
        <w:rPr>
          <w:vanish/>
          <w:sz w:val="16"/>
        </w:rPr>
        <w:t>not</w:t>
      </w:r>
      <w:r w:rsidRPr="00031105">
        <w:rPr>
          <w:sz w:val="16"/>
        </w:rPr>
        <w:t xml:space="preserve"> </w:t>
      </w:r>
      <w:r w:rsidRPr="00996312">
        <w:rPr>
          <w:vanish/>
          <w:sz w:val="16"/>
        </w:rPr>
        <w:t>exist</w:t>
      </w:r>
      <w:r w:rsidRPr="00031105">
        <w:rPr>
          <w:sz w:val="16"/>
        </w:rPr>
        <w:t xml:space="preserve"> </w:t>
      </w:r>
      <w:r w:rsidRPr="00996312">
        <w:rPr>
          <w:vanish/>
          <w:sz w:val="16"/>
        </w:rPr>
        <w:t>were</w:t>
      </w:r>
      <w:r w:rsidRPr="00031105">
        <w:rPr>
          <w:sz w:val="16"/>
        </w:rPr>
        <w:t xml:space="preserve"> </w:t>
      </w:r>
      <w:r w:rsidRPr="00996312">
        <w:rPr>
          <w:vanish/>
          <w:sz w:val="16"/>
        </w:rPr>
        <w:t>it</w:t>
      </w:r>
      <w:r w:rsidRPr="00031105">
        <w:rPr>
          <w:sz w:val="16"/>
        </w:rPr>
        <w:t xml:space="preserve"> </w:t>
      </w:r>
      <w:r w:rsidRPr="00996312">
        <w:rPr>
          <w:vanish/>
          <w:sz w:val="16"/>
        </w:rPr>
        <w:t>not</w:t>
      </w:r>
      <w:r w:rsidRPr="00031105">
        <w:rPr>
          <w:sz w:val="16"/>
        </w:rPr>
        <w:t xml:space="preserve"> </w:t>
      </w:r>
      <w:r w:rsidRPr="00996312">
        <w:rPr>
          <w:vanish/>
          <w:sz w:val="16"/>
        </w:rPr>
        <w:t>for</w:t>
      </w:r>
      <w:r w:rsidRPr="00031105">
        <w:rPr>
          <w:sz w:val="16"/>
        </w:rPr>
        <w:t xml:space="preserve"> </w:t>
      </w:r>
      <w:r w:rsidRPr="00996312">
        <w:rPr>
          <w:vanish/>
          <w:sz w:val="16"/>
        </w:rPr>
        <w:t>state-sponsored</w:t>
      </w:r>
      <w:r w:rsidRPr="00031105">
        <w:rPr>
          <w:sz w:val="16"/>
        </w:rPr>
        <w:t xml:space="preserve"> </w:t>
      </w:r>
      <w:r w:rsidRPr="00996312">
        <w:rPr>
          <w:vanish/>
          <w:sz w:val="16"/>
        </w:rPr>
        <w:t>contracts</w:t>
      </w:r>
      <w:r w:rsidRPr="00031105">
        <w:rPr>
          <w:sz w:val="16"/>
        </w:rPr>
        <w:t xml:space="preserve"> </w:t>
      </w:r>
      <w:r w:rsidRPr="00996312">
        <w:rPr>
          <w:vanish/>
          <w:sz w:val="16"/>
        </w:rPr>
        <w:t>of</w:t>
      </w:r>
      <w:r w:rsidRPr="00031105">
        <w:rPr>
          <w:sz w:val="16"/>
        </w:rPr>
        <w:t xml:space="preserve"> </w:t>
      </w:r>
      <w:r w:rsidRPr="00996312">
        <w:rPr>
          <w:vanish/>
          <w:sz w:val="16"/>
        </w:rPr>
        <w:t>satellite</w:t>
      </w:r>
      <w:r w:rsidRPr="00031105">
        <w:rPr>
          <w:sz w:val="16"/>
        </w:rPr>
        <w:t xml:space="preserve"> </w:t>
      </w:r>
      <w:r w:rsidRPr="00996312">
        <w:rPr>
          <w:vanish/>
          <w:sz w:val="16"/>
        </w:rPr>
        <w:t>launches.</w:t>
      </w:r>
      <w:r w:rsidRPr="00031105">
        <w:rPr>
          <w:sz w:val="16"/>
        </w:rPr>
        <w:t xml:space="preserve"> </w:t>
      </w:r>
      <w:r w:rsidRPr="00996312">
        <w:rPr>
          <w:vanish/>
          <w:sz w:val="16"/>
        </w:rPr>
        <w:t>Similarly,</w:t>
      </w:r>
      <w:r w:rsidRPr="00031105">
        <w:rPr>
          <w:sz w:val="16"/>
        </w:rPr>
        <w:t xml:space="preserve"> </w:t>
      </w:r>
      <w:r w:rsidRPr="00996312">
        <w:rPr>
          <w:vanish/>
          <w:sz w:val="16"/>
        </w:rPr>
        <w:t>in</w:t>
      </w:r>
      <w:r w:rsidRPr="00031105">
        <w:rPr>
          <w:sz w:val="16"/>
        </w:rPr>
        <w:t xml:space="preserve"> </w:t>
      </w:r>
      <w:r w:rsidRPr="00996312">
        <w:rPr>
          <w:vanish/>
          <w:sz w:val="16"/>
        </w:rPr>
        <w:t>2018,</w:t>
      </w:r>
      <w:r w:rsidRPr="00031105">
        <w:rPr>
          <w:sz w:val="16"/>
        </w:rPr>
        <w:t xml:space="preserve"> </w:t>
      </w:r>
      <w:r w:rsidRPr="00996312">
        <w:rPr>
          <w:vanish/>
          <w:sz w:val="16"/>
        </w:rPr>
        <w:t>the</w:t>
      </w:r>
      <w:r w:rsidRPr="00031105">
        <w:rPr>
          <w:sz w:val="16"/>
        </w:rPr>
        <w:t xml:space="preserve"> </w:t>
      </w:r>
      <w:r w:rsidRPr="00996312">
        <w:rPr>
          <w:vanish/>
          <w:sz w:val="16"/>
        </w:rPr>
        <w:t>US</w:t>
      </w:r>
      <w:r w:rsidRPr="00031105">
        <w:rPr>
          <w:sz w:val="16"/>
        </w:rPr>
        <w:t xml:space="preserve"> </w:t>
      </w:r>
      <w:r w:rsidRPr="00996312">
        <w:rPr>
          <w:vanish/>
          <w:sz w:val="16"/>
        </w:rPr>
        <w:t>Defense</w:t>
      </w:r>
      <w:r w:rsidRPr="00031105">
        <w:rPr>
          <w:sz w:val="16"/>
        </w:rPr>
        <w:t xml:space="preserve"> </w:t>
      </w:r>
      <w:r w:rsidRPr="00996312">
        <w:rPr>
          <w:vanish/>
          <w:sz w:val="16"/>
        </w:rPr>
        <w:t>Advanced</w:t>
      </w:r>
      <w:r w:rsidRPr="00031105">
        <w:rPr>
          <w:sz w:val="16"/>
        </w:rPr>
        <w:t xml:space="preserve"> </w:t>
      </w:r>
      <w:r w:rsidRPr="00996312">
        <w:rPr>
          <w:vanish/>
          <w:sz w:val="16"/>
        </w:rPr>
        <w:t>Research</w:t>
      </w:r>
      <w:r w:rsidRPr="00031105">
        <w:rPr>
          <w:sz w:val="16"/>
        </w:rPr>
        <w:t xml:space="preserve"> </w:t>
      </w:r>
      <w:r w:rsidRPr="00996312">
        <w:rPr>
          <w:vanish/>
          <w:sz w:val="16"/>
        </w:rPr>
        <w:t>Projects</w:t>
      </w:r>
      <w:r w:rsidRPr="00031105">
        <w:rPr>
          <w:sz w:val="16"/>
        </w:rPr>
        <w:t xml:space="preserve"> </w:t>
      </w:r>
      <w:r w:rsidRPr="00996312">
        <w:rPr>
          <w:vanish/>
          <w:sz w:val="16"/>
        </w:rPr>
        <w:t>Agency</w:t>
      </w:r>
      <w:r w:rsidRPr="00031105">
        <w:rPr>
          <w:sz w:val="16"/>
        </w:rPr>
        <w:t xml:space="preserve"> </w:t>
      </w:r>
      <w:r w:rsidRPr="00996312">
        <w:rPr>
          <w:vanish/>
          <w:sz w:val="16"/>
        </w:rPr>
        <w:t>(DARPA)—the</w:t>
      </w:r>
      <w:r w:rsidRPr="00031105">
        <w:rPr>
          <w:sz w:val="16"/>
        </w:rPr>
        <w:t xml:space="preserve"> </w:t>
      </w:r>
      <w:r w:rsidRPr="00996312">
        <w:rPr>
          <w:vanish/>
          <w:sz w:val="16"/>
        </w:rPr>
        <w:t>famed</w:t>
      </w:r>
      <w:r w:rsidRPr="00031105">
        <w:rPr>
          <w:sz w:val="16"/>
        </w:rPr>
        <w:t xml:space="preserve"> </w:t>
      </w:r>
      <w:r w:rsidRPr="00996312">
        <w:rPr>
          <w:vanish/>
          <w:sz w:val="16"/>
        </w:rPr>
        <w:t>origin</w:t>
      </w:r>
      <w:r w:rsidRPr="00031105">
        <w:rPr>
          <w:sz w:val="16"/>
        </w:rPr>
        <w:t xml:space="preserve"> </w:t>
      </w:r>
      <w:r w:rsidRPr="00996312">
        <w:rPr>
          <w:vanish/>
          <w:sz w:val="16"/>
        </w:rPr>
        <w:t>of</w:t>
      </w:r>
      <w:r w:rsidRPr="00031105">
        <w:rPr>
          <w:sz w:val="16"/>
        </w:rPr>
        <w:t xml:space="preserve"> </w:t>
      </w:r>
      <w:r w:rsidRPr="00996312">
        <w:rPr>
          <w:vanish/>
          <w:sz w:val="16"/>
        </w:rPr>
        <w:t>the</w:t>
      </w:r>
      <w:r w:rsidRPr="00031105">
        <w:rPr>
          <w:sz w:val="16"/>
        </w:rPr>
        <w:t xml:space="preserve"> </w:t>
      </w:r>
      <w:r w:rsidRPr="00996312">
        <w:rPr>
          <w:vanish/>
          <w:sz w:val="16"/>
        </w:rPr>
        <w:t>World</w:t>
      </w:r>
      <w:r w:rsidRPr="00031105">
        <w:rPr>
          <w:sz w:val="16"/>
        </w:rPr>
        <w:t xml:space="preserve"> </w:t>
      </w:r>
      <w:r w:rsidRPr="00996312">
        <w:rPr>
          <w:vanish/>
          <w:sz w:val="16"/>
        </w:rPr>
        <w:t>Wide</w:t>
      </w:r>
      <w:r w:rsidRPr="00031105">
        <w:rPr>
          <w:sz w:val="16"/>
        </w:rPr>
        <w:t xml:space="preserve"> </w:t>
      </w:r>
      <w:r w:rsidRPr="00996312">
        <w:rPr>
          <w:vanish/>
          <w:sz w:val="16"/>
        </w:rPr>
        <w:t>Web—announced</w:t>
      </w:r>
      <w:r w:rsidRPr="00031105">
        <w:rPr>
          <w:sz w:val="16"/>
        </w:rPr>
        <w:t xml:space="preserve"> </w:t>
      </w:r>
      <w:r w:rsidRPr="00996312">
        <w:rPr>
          <w:vanish/>
          <w:sz w:val="16"/>
        </w:rPr>
        <w:t>that</w:t>
      </w:r>
      <w:r w:rsidRPr="00031105">
        <w:rPr>
          <w:sz w:val="16"/>
        </w:rPr>
        <w:t xml:space="preserve"> </w:t>
      </w:r>
      <w:r w:rsidRPr="00996312">
        <w:rPr>
          <w:vanish/>
          <w:sz w:val="16"/>
        </w:rPr>
        <w:t>it</w:t>
      </w:r>
      <w:r w:rsidRPr="00031105">
        <w:rPr>
          <w:sz w:val="16"/>
        </w:rPr>
        <w:t xml:space="preserve"> </w:t>
      </w:r>
      <w:r w:rsidRPr="00996312">
        <w:rPr>
          <w:vanish/>
          <w:sz w:val="16"/>
        </w:rPr>
        <w:t>would</w:t>
      </w:r>
      <w:r w:rsidRPr="00031105">
        <w:rPr>
          <w:sz w:val="16"/>
        </w:rPr>
        <w:t xml:space="preserve"> </w:t>
      </w:r>
      <w:r w:rsidRPr="00996312">
        <w:rPr>
          <w:vanish/>
          <w:sz w:val="16"/>
        </w:rPr>
        <w:t>launch</w:t>
      </w:r>
      <w:r w:rsidRPr="00031105">
        <w:rPr>
          <w:sz w:val="16"/>
        </w:rPr>
        <w:t xml:space="preserve"> </w:t>
      </w:r>
      <w:r w:rsidRPr="00996312">
        <w:rPr>
          <w:vanish/>
          <w:sz w:val="16"/>
        </w:rPr>
        <w:t>a</w:t>
      </w:r>
      <w:r w:rsidRPr="00031105">
        <w:rPr>
          <w:sz w:val="16"/>
        </w:rPr>
        <w:t xml:space="preserve"> </w:t>
      </w:r>
      <w:r w:rsidRPr="00996312">
        <w:rPr>
          <w:vanish/>
          <w:sz w:val="16"/>
        </w:rPr>
        <w:t>‘responsive</w:t>
      </w:r>
      <w:r w:rsidRPr="00031105">
        <w:rPr>
          <w:sz w:val="16"/>
        </w:rPr>
        <w:t xml:space="preserve"> </w:t>
      </w:r>
      <w:r w:rsidRPr="00996312">
        <w:rPr>
          <w:vanish/>
          <w:sz w:val="16"/>
        </w:rPr>
        <w:t>launch</w:t>
      </w:r>
      <w:r w:rsidRPr="00031105">
        <w:rPr>
          <w:sz w:val="16"/>
        </w:rPr>
        <w:t xml:space="preserve"> </w:t>
      </w:r>
      <w:r w:rsidRPr="00996312">
        <w:rPr>
          <w:vanish/>
          <w:sz w:val="16"/>
        </w:rPr>
        <w:t>competition',</w:t>
      </w:r>
      <w:r w:rsidRPr="00031105">
        <w:rPr>
          <w:sz w:val="16"/>
        </w:rPr>
        <w:t xml:space="preserve"> </w:t>
      </w:r>
      <w:r w:rsidRPr="00996312">
        <w:rPr>
          <w:vanish/>
          <w:sz w:val="16"/>
        </w:rPr>
        <w:t>meaning</w:t>
      </w:r>
      <w:r w:rsidRPr="00031105">
        <w:rPr>
          <w:sz w:val="16"/>
        </w:rPr>
        <w:t xml:space="preserve"> </w:t>
      </w:r>
      <w:r w:rsidRPr="00996312">
        <w:rPr>
          <w:vanish/>
          <w:sz w:val="16"/>
        </w:rPr>
        <w:t>essentially</w:t>
      </w:r>
      <w:r w:rsidRPr="00031105">
        <w:rPr>
          <w:sz w:val="16"/>
        </w:rPr>
        <w:t xml:space="preserve"> </w:t>
      </w:r>
      <w:r w:rsidRPr="00996312">
        <w:rPr>
          <w:vanish/>
          <w:sz w:val="16"/>
        </w:rPr>
        <w:t>the</w:t>
      </w:r>
      <w:r w:rsidRPr="00031105">
        <w:rPr>
          <w:sz w:val="16"/>
        </w:rPr>
        <w:t xml:space="preserve"> </w:t>
      </w:r>
      <w:r w:rsidRPr="00996312">
        <w:rPr>
          <w:vanish/>
          <w:sz w:val="16"/>
        </w:rPr>
        <w:t>reuse</w:t>
      </w:r>
      <w:r w:rsidRPr="00031105">
        <w:rPr>
          <w:sz w:val="16"/>
        </w:rPr>
        <w:t xml:space="preserve"> </w:t>
      </w:r>
      <w:r w:rsidRPr="00996312">
        <w:rPr>
          <w:vanish/>
          <w:sz w:val="16"/>
        </w:rPr>
        <w:t>of</w:t>
      </w:r>
      <w:r w:rsidRPr="00031105">
        <w:rPr>
          <w:sz w:val="16"/>
        </w:rPr>
        <w:t xml:space="preserve"> </w:t>
      </w:r>
      <w:r w:rsidRPr="00996312">
        <w:rPr>
          <w:vanish/>
          <w:sz w:val="16"/>
        </w:rPr>
        <w:t>launch</w:t>
      </w:r>
      <w:r w:rsidRPr="00031105">
        <w:rPr>
          <w:sz w:val="16"/>
        </w:rPr>
        <w:t xml:space="preserve"> </w:t>
      </w:r>
      <w:r w:rsidRPr="00996312">
        <w:rPr>
          <w:vanish/>
          <w:sz w:val="16"/>
        </w:rPr>
        <w:t>vehicles,</w:t>
      </w:r>
      <w:r w:rsidRPr="00031105">
        <w:rPr>
          <w:sz w:val="16"/>
        </w:rPr>
        <w:t xml:space="preserve"> </w:t>
      </w:r>
      <w:r w:rsidRPr="00996312">
        <w:rPr>
          <w:vanish/>
          <w:sz w:val="16"/>
        </w:rPr>
        <w:t>representing</w:t>
      </w:r>
      <w:r w:rsidRPr="00031105">
        <w:rPr>
          <w:sz w:val="16"/>
        </w:rPr>
        <w:t xml:space="preserve"> </w:t>
      </w:r>
      <w:r w:rsidRPr="00996312">
        <w:rPr>
          <w:vanish/>
          <w:sz w:val="16"/>
        </w:rPr>
        <w:t>an</w:t>
      </w:r>
      <w:r w:rsidRPr="00031105">
        <w:rPr>
          <w:sz w:val="16"/>
        </w:rPr>
        <w:t xml:space="preserve"> </w:t>
      </w:r>
      <w:r w:rsidRPr="00996312">
        <w:rPr>
          <w:vanish/>
          <w:sz w:val="16"/>
        </w:rPr>
        <w:t>attempt</w:t>
      </w:r>
      <w:r w:rsidRPr="00031105">
        <w:rPr>
          <w:sz w:val="16"/>
        </w:rPr>
        <w:t xml:space="preserve"> </w:t>
      </w:r>
      <w:r w:rsidRPr="00996312">
        <w:rPr>
          <w:vanish/>
          <w:sz w:val="16"/>
        </w:rPr>
        <w:t>by</w:t>
      </w:r>
      <w:r w:rsidRPr="00031105">
        <w:rPr>
          <w:sz w:val="16"/>
        </w:rPr>
        <w:t xml:space="preserve"> </w:t>
      </w:r>
      <w:r w:rsidRPr="00996312">
        <w:rPr>
          <w:vanish/>
          <w:sz w:val="16"/>
        </w:rPr>
        <w:t>the</w:t>
      </w:r>
      <w:r w:rsidRPr="00031105">
        <w:rPr>
          <w:sz w:val="16"/>
        </w:rPr>
        <w:t xml:space="preserve"> </w:t>
      </w:r>
      <w:r w:rsidRPr="00996312">
        <w:rPr>
          <w:vanish/>
          <w:sz w:val="16"/>
        </w:rPr>
        <w:t>state</w:t>
      </w:r>
      <w:r w:rsidRPr="00031105">
        <w:rPr>
          <w:sz w:val="16"/>
        </w:rPr>
        <w:t xml:space="preserve"> </w:t>
      </w:r>
      <w:r w:rsidRPr="00996312">
        <w:rPr>
          <w:vanish/>
          <w:sz w:val="16"/>
        </w:rPr>
        <w:t>to</w:t>
      </w:r>
      <w:r w:rsidRPr="00031105">
        <w:rPr>
          <w:sz w:val="16"/>
        </w:rPr>
        <w:t xml:space="preserve"> </w:t>
      </w:r>
      <w:r w:rsidRPr="00996312">
        <w:rPr>
          <w:vanish/>
          <w:sz w:val="16"/>
        </w:rPr>
        <w:t>‘harness</w:t>
      </w:r>
      <w:r w:rsidRPr="00031105">
        <w:rPr>
          <w:sz w:val="16"/>
        </w:rPr>
        <w:t xml:space="preserve"> </w:t>
      </w:r>
      <w:r w:rsidRPr="00996312">
        <w:rPr>
          <w:vanish/>
          <w:sz w:val="16"/>
        </w:rPr>
        <w:t>growing</w:t>
      </w:r>
      <w:r w:rsidRPr="00031105">
        <w:rPr>
          <w:sz w:val="16"/>
        </w:rPr>
        <w:t xml:space="preserve"> </w:t>
      </w:r>
      <w:r w:rsidRPr="00996312">
        <w:rPr>
          <w:vanish/>
          <w:sz w:val="16"/>
        </w:rPr>
        <w:t>commercial</w:t>
      </w:r>
      <w:r w:rsidRPr="00031105">
        <w:rPr>
          <w:sz w:val="16"/>
        </w:rPr>
        <w:t xml:space="preserve"> </w:t>
      </w:r>
      <w:r w:rsidRPr="00996312">
        <w:rPr>
          <w:vanish/>
          <w:sz w:val="16"/>
        </w:rPr>
        <w:t>capabilities'</w:t>
      </w:r>
      <w:r w:rsidRPr="00031105">
        <w:rPr>
          <w:sz w:val="16"/>
        </w:rPr>
        <w:t xml:space="preserve"> </w:t>
      </w:r>
      <w:r w:rsidRPr="00996312">
        <w:rPr>
          <w:vanish/>
          <w:sz w:val="16"/>
        </w:rPr>
        <w:t>and</w:t>
      </w:r>
      <w:r w:rsidRPr="00031105">
        <w:rPr>
          <w:sz w:val="16"/>
        </w:rPr>
        <w:t xml:space="preserve"> </w:t>
      </w:r>
      <w:r w:rsidRPr="00996312">
        <w:rPr>
          <w:vanish/>
          <w:sz w:val="16"/>
        </w:rPr>
        <w:t>place</w:t>
      </w:r>
      <w:r w:rsidRPr="00031105">
        <w:rPr>
          <w:sz w:val="16"/>
        </w:rPr>
        <w:t xml:space="preserve"> </w:t>
      </w:r>
      <w:r w:rsidRPr="00996312">
        <w:rPr>
          <w:vanish/>
          <w:sz w:val="16"/>
        </w:rPr>
        <w:t>them</w:t>
      </w:r>
      <w:r w:rsidRPr="00031105">
        <w:rPr>
          <w:sz w:val="16"/>
        </w:rPr>
        <w:t xml:space="preserve"> </w:t>
      </w:r>
      <w:r w:rsidRPr="00996312">
        <w:rPr>
          <w:vanish/>
          <w:sz w:val="16"/>
        </w:rPr>
        <w:t>in</w:t>
      </w:r>
      <w:r w:rsidRPr="00031105">
        <w:rPr>
          <w:sz w:val="16"/>
        </w:rPr>
        <w:t xml:space="preserve"> </w:t>
      </w:r>
      <w:r w:rsidRPr="00996312">
        <w:rPr>
          <w:vanish/>
          <w:sz w:val="16"/>
        </w:rPr>
        <w:t>the</w:t>
      </w:r>
      <w:r w:rsidRPr="00031105">
        <w:rPr>
          <w:sz w:val="16"/>
        </w:rPr>
        <w:t xml:space="preserve"> </w:t>
      </w:r>
      <w:r w:rsidRPr="00996312">
        <w:rPr>
          <w:vanish/>
          <w:sz w:val="16"/>
        </w:rPr>
        <w:t>service</w:t>
      </w:r>
      <w:r w:rsidRPr="00031105">
        <w:rPr>
          <w:sz w:val="16"/>
        </w:rPr>
        <w:t xml:space="preserve"> </w:t>
      </w:r>
      <w:r w:rsidRPr="00996312">
        <w:rPr>
          <w:vanish/>
          <w:sz w:val="16"/>
        </w:rPr>
        <w:t>of</w:t>
      </w:r>
      <w:r w:rsidRPr="00031105">
        <w:rPr>
          <w:sz w:val="16"/>
        </w:rPr>
        <w:t xml:space="preserve"> </w:t>
      </w:r>
      <w:r w:rsidRPr="00996312">
        <w:rPr>
          <w:vanish/>
          <w:sz w:val="16"/>
        </w:rPr>
        <w:t>the</w:t>
      </w:r>
      <w:r w:rsidRPr="00031105">
        <w:rPr>
          <w:sz w:val="16"/>
        </w:rPr>
        <w:t xml:space="preserve"> </w:t>
      </w:r>
      <w:r w:rsidRPr="00996312">
        <w:rPr>
          <w:vanish/>
          <w:sz w:val="16"/>
        </w:rPr>
        <w:t>state’s</w:t>
      </w:r>
      <w:r w:rsidRPr="00031105">
        <w:rPr>
          <w:sz w:val="16"/>
        </w:rPr>
        <w:t xml:space="preserve"> </w:t>
      </w:r>
      <w:r w:rsidRPr="00996312">
        <w:rPr>
          <w:vanish/>
          <w:sz w:val="16"/>
        </w:rPr>
        <w:t>interest</w:t>
      </w:r>
      <w:r w:rsidRPr="00031105">
        <w:rPr>
          <w:sz w:val="16"/>
        </w:rPr>
        <w:t xml:space="preserve"> </w:t>
      </w:r>
      <w:r w:rsidRPr="00996312">
        <w:rPr>
          <w:vanish/>
          <w:sz w:val="16"/>
        </w:rPr>
        <w:t>in</w:t>
      </w:r>
      <w:r w:rsidRPr="00031105">
        <w:rPr>
          <w:sz w:val="16"/>
        </w:rPr>
        <w:t xml:space="preserve"> </w:t>
      </w:r>
      <w:r w:rsidRPr="00996312">
        <w:rPr>
          <w:vanish/>
          <w:sz w:val="16"/>
        </w:rPr>
        <w:t>ensuring</w:t>
      </w:r>
      <w:r w:rsidRPr="00031105">
        <w:rPr>
          <w:sz w:val="16"/>
        </w:rPr>
        <w:t xml:space="preserve"> </w:t>
      </w:r>
      <w:r w:rsidRPr="00996312">
        <w:rPr>
          <w:vanish/>
          <w:sz w:val="16"/>
        </w:rPr>
        <w:t>‘national</w:t>
      </w:r>
      <w:r w:rsidRPr="00031105">
        <w:rPr>
          <w:sz w:val="16"/>
        </w:rPr>
        <w:t xml:space="preserve"> </w:t>
      </w:r>
      <w:r w:rsidRPr="00996312">
        <w:rPr>
          <w:vanish/>
          <w:sz w:val="16"/>
        </w:rPr>
        <w:t>security'</w:t>
      </w:r>
      <w:r w:rsidRPr="00031105">
        <w:rPr>
          <w:sz w:val="16"/>
        </w:rPr>
        <w:t xml:space="preserve"> </w:t>
      </w:r>
      <w:r w:rsidRPr="00996312">
        <w:rPr>
          <w:vanish/>
          <w:sz w:val="16"/>
        </w:rPr>
        <w:t>(Foust,</w:t>
      </w:r>
      <w:r w:rsidRPr="00031105">
        <w:rPr>
          <w:sz w:val="16"/>
        </w:rPr>
        <w:t xml:space="preserve"> </w:t>
      </w:r>
      <w:r w:rsidRPr="00996312">
        <w:rPr>
          <w:vanish/>
          <w:sz w:val="16"/>
        </w:rPr>
        <w:t>2018b).</w:t>
      </w:r>
      <w:r w:rsidRPr="00031105">
        <w:rPr>
          <w:sz w:val="16"/>
        </w:rPr>
        <w:t xml:space="preserve"> </w:t>
      </w:r>
    </w:p>
    <w:p w14:paraId="2F1947FC" w14:textId="77777777" w:rsidR="005D7438" w:rsidRPr="00996312" w:rsidRDefault="005D7438" w:rsidP="005D7438">
      <w:pPr>
        <w:rPr>
          <w:vanish/>
          <w:sz w:val="16"/>
        </w:rPr>
      </w:pPr>
      <w:r w:rsidRPr="00996312">
        <w:rPr>
          <w:vanish/>
          <w:sz w:val="16"/>
        </w:rPr>
        <w:t>This</w:t>
      </w:r>
      <w:r w:rsidRPr="00031105">
        <w:rPr>
          <w:sz w:val="16"/>
        </w:rPr>
        <w:t xml:space="preserve"> </w:t>
      </w:r>
      <w:r w:rsidRPr="00996312">
        <w:rPr>
          <w:vanish/>
          <w:sz w:val="16"/>
        </w:rPr>
        <w:t>libertarianism</w:t>
      </w:r>
      <w:r w:rsidRPr="00031105">
        <w:rPr>
          <w:sz w:val="16"/>
        </w:rPr>
        <w:t xml:space="preserve"> </w:t>
      </w:r>
      <w:r w:rsidRPr="00996312">
        <w:rPr>
          <w:vanish/>
          <w:sz w:val="16"/>
        </w:rPr>
        <w:t>has</w:t>
      </w:r>
      <w:r w:rsidRPr="00031105">
        <w:rPr>
          <w:sz w:val="16"/>
        </w:rPr>
        <w:t xml:space="preserve"> </w:t>
      </w:r>
      <w:r w:rsidRPr="00996312">
        <w:rPr>
          <w:vanish/>
          <w:sz w:val="16"/>
        </w:rPr>
        <w:t>been</w:t>
      </w:r>
      <w:r w:rsidRPr="00031105">
        <w:rPr>
          <w:sz w:val="16"/>
        </w:rPr>
        <w:t xml:space="preserve"> </w:t>
      </w:r>
      <w:r w:rsidRPr="00996312">
        <w:rPr>
          <w:vanish/>
          <w:sz w:val="16"/>
        </w:rPr>
        <w:t>steadily</w:t>
      </w:r>
      <w:r w:rsidRPr="00031105">
        <w:rPr>
          <w:sz w:val="16"/>
        </w:rPr>
        <w:t xml:space="preserve"> </w:t>
      </w:r>
      <w:r w:rsidRPr="00996312">
        <w:rPr>
          <w:vanish/>
          <w:sz w:val="16"/>
        </w:rPr>
        <w:t>growing</w:t>
      </w:r>
      <w:r w:rsidRPr="00031105">
        <w:rPr>
          <w:sz w:val="16"/>
        </w:rPr>
        <w:t xml:space="preserve"> </w:t>
      </w:r>
      <w:r w:rsidRPr="00996312">
        <w:rPr>
          <w:vanish/>
          <w:sz w:val="16"/>
        </w:rPr>
        <w:t>in</w:t>
      </w:r>
      <w:r w:rsidRPr="00031105">
        <w:rPr>
          <w:sz w:val="16"/>
        </w:rPr>
        <w:t xml:space="preserve"> </w:t>
      </w:r>
      <w:r w:rsidRPr="00996312">
        <w:rPr>
          <w:vanish/>
          <w:sz w:val="16"/>
        </w:rPr>
        <w:t>the</w:t>
      </w:r>
      <w:r w:rsidRPr="00031105">
        <w:rPr>
          <w:sz w:val="16"/>
        </w:rPr>
        <w:t xml:space="preserve"> </w:t>
      </w:r>
      <w:r w:rsidRPr="00996312">
        <w:rPr>
          <w:vanish/>
          <w:sz w:val="16"/>
        </w:rPr>
        <w:t>nexus</w:t>
      </w:r>
      <w:r w:rsidRPr="00031105">
        <w:rPr>
          <w:sz w:val="16"/>
        </w:rPr>
        <w:t xml:space="preserve"> </w:t>
      </w:r>
      <w:r w:rsidRPr="00996312">
        <w:rPr>
          <w:vanish/>
          <w:sz w:val="16"/>
        </w:rPr>
        <w:t>between</w:t>
      </w:r>
      <w:r w:rsidRPr="00031105">
        <w:rPr>
          <w:sz w:val="16"/>
        </w:rPr>
        <w:t xml:space="preserve"> </w:t>
      </w:r>
      <w:r w:rsidRPr="00996312">
        <w:rPr>
          <w:vanish/>
          <w:sz w:val="16"/>
        </w:rPr>
        <w:t>Silicon</w:t>
      </w:r>
      <w:r w:rsidRPr="00031105">
        <w:rPr>
          <w:sz w:val="16"/>
        </w:rPr>
        <w:t xml:space="preserve"> </w:t>
      </w:r>
      <w:r w:rsidRPr="00996312">
        <w:rPr>
          <w:vanish/>
          <w:sz w:val="16"/>
        </w:rPr>
        <w:t>Valley,</w:t>
      </w:r>
      <w:r w:rsidRPr="00031105">
        <w:rPr>
          <w:sz w:val="16"/>
        </w:rPr>
        <w:t xml:space="preserve"> </w:t>
      </w:r>
      <w:r w:rsidRPr="00996312">
        <w:rPr>
          <w:vanish/>
          <w:sz w:val="16"/>
        </w:rPr>
        <w:t>Stanford</w:t>
      </w:r>
      <w:r w:rsidRPr="00031105">
        <w:rPr>
          <w:sz w:val="16"/>
        </w:rPr>
        <w:t xml:space="preserve"> </w:t>
      </w:r>
      <w:r w:rsidRPr="00996312">
        <w:rPr>
          <w:vanish/>
          <w:sz w:val="16"/>
        </w:rPr>
        <w:t>University,</w:t>
      </w:r>
      <w:r w:rsidRPr="00031105">
        <w:rPr>
          <w:sz w:val="16"/>
        </w:rPr>
        <w:t xml:space="preserve"> </w:t>
      </w:r>
      <w:r w:rsidRPr="00996312">
        <w:rPr>
          <w:vanish/>
          <w:sz w:val="16"/>
        </w:rPr>
        <w:t>Wall</w:t>
      </w:r>
      <w:r w:rsidRPr="00031105">
        <w:rPr>
          <w:sz w:val="16"/>
        </w:rPr>
        <w:t xml:space="preserve"> </w:t>
      </w:r>
      <w:r w:rsidRPr="00996312">
        <w:rPr>
          <w:vanish/>
          <w:sz w:val="16"/>
        </w:rPr>
        <w:t>Street,</w:t>
      </w:r>
      <w:r w:rsidRPr="00031105">
        <w:rPr>
          <w:sz w:val="16"/>
        </w:rPr>
        <w:t xml:space="preserve"> </w:t>
      </w:r>
      <w:r w:rsidRPr="00996312">
        <w:rPr>
          <w:vanish/>
          <w:sz w:val="16"/>
        </w:rPr>
        <w:t>and</w:t>
      </w:r>
      <w:r w:rsidRPr="00031105">
        <w:rPr>
          <w:sz w:val="16"/>
        </w:rPr>
        <w:t xml:space="preserve"> </w:t>
      </w:r>
      <w:r w:rsidRPr="00996312">
        <w:rPr>
          <w:vanish/>
          <w:sz w:val="16"/>
        </w:rPr>
        <w:t>the</w:t>
      </w:r>
      <w:r w:rsidRPr="00031105">
        <w:rPr>
          <w:sz w:val="16"/>
        </w:rPr>
        <w:t xml:space="preserve"> </w:t>
      </w:r>
      <w:r w:rsidRPr="00996312">
        <w:rPr>
          <w:vanish/>
          <w:sz w:val="16"/>
        </w:rPr>
        <w:t>Washington</w:t>
      </w:r>
      <w:r w:rsidRPr="00031105">
        <w:rPr>
          <w:sz w:val="16"/>
        </w:rPr>
        <w:t xml:space="preserve"> </w:t>
      </w:r>
      <w:r w:rsidRPr="00996312">
        <w:rPr>
          <w:vanish/>
          <w:sz w:val="16"/>
        </w:rPr>
        <w:t>political</w:t>
      </w:r>
      <w:r w:rsidRPr="00031105">
        <w:rPr>
          <w:sz w:val="16"/>
        </w:rPr>
        <w:t xml:space="preserve"> </w:t>
      </w:r>
      <w:r w:rsidRPr="00996312">
        <w:rPr>
          <w:vanish/>
          <w:sz w:val="16"/>
        </w:rPr>
        <w:t>establishment,</w:t>
      </w:r>
      <w:r w:rsidRPr="00031105">
        <w:rPr>
          <w:sz w:val="16"/>
        </w:rPr>
        <w:t xml:space="preserve"> </w:t>
      </w:r>
      <w:r w:rsidRPr="00996312">
        <w:rPr>
          <w:vanish/>
          <w:sz w:val="16"/>
        </w:rPr>
        <w:t>which</w:t>
      </w:r>
      <w:r w:rsidRPr="00031105">
        <w:rPr>
          <w:sz w:val="16"/>
        </w:rPr>
        <w:t xml:space="preserve"> </w:t>
      </w:r>
      <w:r w:rsidRPr="00996312">
        <w:rPr>
          <w:vanish/>
          <w:sz w:val="16"/>
        </w:rPr>
        <w:t>tend</w:t>
      </w:r>
      <w:r w:rsidRPr="00031105">
        <w:rPr>
          <w:sz w:val="16"/>
        </w:rPr>
        <w:t xml:space="preserve"> </w:t>
      </w:r>
      <w:r w:rsidRPr="00996312">
        <w:rPr>
          <w:vanish/>
          <w:sz w:val="16"/>
        </w:rPr>
        <w:t>to</w:t>
      </w:r>
      <w:r w:rsidRPr="00031105">
        <w:rPr>
          <w:sz w:val="16"/>
        </w:rPr>
        <w:t xml:space="preserve"> </w:t>
      </w:r>
      <w:r w:rsidRPr="00996312">
        <w:rPr>
          <w:vanish/>
          <w:sz w:val="16"/>
        </w:rPr>
        <w:t>place</w:t>
      </w:r>
      <w:r w:rsidRPr="00031105">
        <w:rPr>
          <w:sz w:val="16"/>
        </w:rPr>
        <w:t xml:space="preserve"> </w:t>
      </w:r>
      <w:r w:rsidRPr="00996312">
        <w:rPr>
          <w:vanish/>
          <w:sz w:val="16"/>
        </w:rPr>
        <w:t>a</w:t>
      </w:r>
      <w:r w:rsidRPr="00031105">
        <w:rPr>
          <w:sz w:val="16"/>
        </w:rPr>
        <w:t xml:space="preserve"> </w:t>
      </w:r>
      <w:r w:rsidRPr="00996312">
        <w:rPr>
          <w:vanish/>
          <w:sz w:val="16"/>
        </w:rPr>
        <w:t>high</w:t>
      </w:r>
      <w:r w:rsidRPr="00031105">
        <w:rPr>
          <w:sz w:val="16"/>
        </w:rPr>
        <w:t xml:space="preserve"> </w:t>
      </w:r>
      <w:r w:rsidRPr="00996312">
        <w:rPr>
          <w:vanish/>
          <w:sz w:val="16"/>
        </w:rPr>
        <w:t>value</w:t>
      </w:r>
      <w:r w:rsidRPr="00031105">
        <w:rPr>
          <w:sz w:val="16"/>
        </w:rPr>
        <w:t xml:space="preserve"> </w:t>
      </w:r>
      <w:r w:rsidRPr="00996312">
        <w:rPr>
          <w:vanish/>
          <w:sz w:val="16"/>
        </w:rPr>
        <w:t>on</w:t>
      </w:r>
      <w:r w:rsidRPr="00031105">
        <w:rPr>
          <w:sz w:val="16"/>
        </w:rPr>
        <w:t xml:space="preserve"> </w:t>
      </w:r>
      <w:r w:rsidRPr="00996312">
        <w:rPr>
          <w:vanish/>
          <w:sz w:val="16"/>
        </w:rPr>
        <w:t>Randian</w:t>
      </w:r>
      <w:r w:rsidRPr="00031105">
        <w:rPr>
          <w:sz w:val="16"/>
        </w:rPr>
        <w:t xml:space="preserve"> </w:t>
      </w:r>
      <w:r w:rsidRPr="00996312">
        <w:rPr>
          <w:vanish/>
          <w:sz w:val="16"/>
        </w:rPr>
        <w:t>‘objectivism'</w:t>
      </w:r>
      <w:r w:rsidRPr="00031105">
        <w:rPr>
          <w:sz w:val="16"/>
        </w:rPr>
        <w:t xml:space="preserve"> </w:t>
      </w:r>
      <w:r w:rsidRPr="00996312">
        <w:rPr>
          <w:vanish/>
          <w:sz w:val="16"/>
        </w:rPr>
        <w:t>and</w:t>
      </w:r>
      <w:r w:rsidRPr="00031105">
        <w:rPr>
          <w:sz w:val="16"/>
        </w:rPr>
        <w:t xml:space="preserve"> </w:t>
      </w:r>
      <w:r w:rsidRPr="00996312">
        <w:rPr>
          <w:vanish/>
          <w:sz w:val="16"/>
        </w:rPr>
        <w:t>participate</w:t>
      </w:r>
      <w:r w:rsidRPr="00031105">
        <w:rPr>
          <w:sz w:val="16"/>
        </w:rPr>
        <w:t xml:space="preserve"> </w:t>
      </w:r>
      <w:r w:rsidRPr="00996312">
        <w:rPr>
          <w:vanish/>
          <w:sz w:val="16"/>
        </w:rPr>
        <w:t>in</w:t>
      </w:r>
      <w:r w:rsidRPr="00031105">
        <w:rPr>
          <w:sz w:val="16"/>
        </w:rPr>
        <w:t xml:space="preserve"> </w:t>
      </w:r>
      <w:r w:rsidRPr="00996312">
        <w:rPr>
          <w:vanish/>
          <w:sz w:val="16"/>
        </w:rPr>
        <w:t>a</w:t>
      </w:r>
      <w:r w:rsidRPr="00031105">
        <w:rPr>
          <w:sz w:val="16"/>
        </w:rPr>
        <w:t xml:space="preserve"> </w:t>
      </w:r>
      <w:r w:rsidRPr="00996312">
        <w:rPr>
          <w:vanish/>
          <w:sz w:val="16"/>
        </w:rPr>
        <w:t>long</w:t>
      </w:r>
      <w:r w:rsidRPr="00031105">
        <w:rPr>
          <w:sz w:val="16"/>
        </w:rPr>
        <w:t xml:space="preserve"> </w:t>
      </w:r>
      <w:r w:rsidRPr="00996312">
        <w:rPr>
          <w:vanish/>
          <w:sz w:val="16"/>
        </w:rPr>
        <w:t>American</w:t>
      </w:r>
      <w:r w:rsidRPr="00031105">
        <w:rPr>
          <w:sz w:val="16"/>
        </w:rPr>
        <w:t xml:space="preserve"> </w:t>
      </w:r>
      <w:r w:rsidRPr="00996312">
        <w:rPr>
          <w:vanish/>
          <w:sz w:val="16"/>
        </w:rPr>
        <w:t>intellectual</w:t>
      </w:r>
      <w:r w:rsidRPr="00031105">
        <w:rPr>
          <w:sz w:val="16"/>
        </w:rPr>
        <w:t xml:space="preserve"> </w:t>
      </w:r>
      <w:r w:rsidRPr="00996312">
        <w:rPr>
          <w:vanish/>
          <w:sz w:val="16"/>
        </w:rPr>
        <w:t>heritage</w:t>
      </w:r>
      <w:r w:rsidRPr="00031105">
        <w:rPr>
          <w:sz w:val="16"/>
        </w:rPr>
        <w:t xml:space="preserve"> </w:t>
      </w:r>
      <w:r w:rsidRPr="00996312">
        <w:rPr>
          <w:vanish/>
          <w:sz w:val="16"/>
        </w:rPr>
        <w:t>of</w:t>
      </w:r>
      <w:r w:rsidRPr="00031105">
        <w:rPr>
          <w:sz w:val="16"/>
        </w:rPr>
        <w:t xml:space="preserve"> </w:t>
      </w:r>
      <w:r w:rsidRPr="00996312">
        <w:rPr>
          <w:vanish/>
          <w:sz w:val="16"/>
        </w:rPr>
        <w:t>individualistic</w:t>
      </w:r>
      <w:r w:rsidRPr="00031105">
        <w:rPr>
          <w:sz w:val="16"/>
        </w:rPr>
        <w:t xml:space="preserve"> </w:t>
      </w:r>
      <w:r w:rsidRPr="00996312">
        <w:rPr>
          <w:vanish/>
          <w:sz w:val="16"/>
        </w:rPr>
        <w:t>‘bootstrapping'</w:t>
      </w:r>
      <w:r w:rsidRPr="00031105">
        <w:rPr>
          <w:sz w:val="16"/>
        </w:rPr>
        <w:t xml:space="preserve"> </w:t>
      </w:r>
      <w:r w:rsidRPr="00996312">
        <w:rPr>
          <w:vanish/>
          <w:sz w:val="16"/>
        </w:rPr>
        <w:t>and</w:t>
      </w:r>
      <w:r w:rsidRPr="00031105">
        <w:rPr>
          <w:sz w:val="16"/>
        </w:rPr>
        <w:t xml:space="preserve"> </w:t>
      </w:r>
      <w:r w:rsidRPr="00996312">
        <w:rPr>
          <w:vanish/>
          <w:sz w:val="16"/>
        </w:rPr>
        <w:t>(allegedly)</w:t>
      </w:r>
      <w:r w:rsidRPr="00031105">
        <w:rPr>
          <w:sz w:val="16"/>
        </w:rPr>
        <w:t xml:space="preserve"> </w:t>
      </w:r>
      <w:r w:rsidRPr="00996312">
        <w:rPr>
          <w:vanish/>
          <w:sz w:val="16"/>
        </w:rPr>
        <w:t>gritty</w:t>
      </w:r>
      <w:r w:rsidRPr="00031105">
        <w:rPr>
          <w:sz w:val="16"/>
        </w:rPr>
        <w:t xml:space="preserve"> </w:t>
      </w:r>
      <w:r w:rsidRPr="00996312">
        <w:rPr>
          <w:vanish/>
          <w:sz w:val="16"/>
        </w:rPr>
        <w:t>self-reliance.</w:t>
      </w:r>
      <w:r w:rsidRPr="00031105">
        <w:rPr>
          <w:sz w:val="16"/>
        </w:rPr>
        <w:t xml:space="preserve"> </w:t>
      </w:r>
      <w:r w:rsidRPr="00996312">
        <w:rPr>
          <w:vanish/>
          <w:sz w:val="16"/>
        </w:rPr>
        <w:t>But</w:t>
      </w:r>
      <w:r w:rsidRPr="00031105">
        <w:rPr>
          <w:sz w:val="16"/>
        </w:rPr>
        <w:t xml:space="preserve"> </w:t>
      </w:r>
      <w:r w:rsidRPr="00996312">
        <w:rPr>
          <w:vanish/>
          <w:sz w:val="16"/>
        </w:rPr>
        <w:t>as</w:t>
      </w:r>
      <w:r w:rsidRPr="00031105">
        <w:rPr>
          <w:sz w:val="16"/>
        </w:rPr>
        <w:t xml:space="preserve"> </w:t>
      </w:r>
      <w:r w:rsidRPr="00996312">
        <w:rPr>
          <w:vanish/>
          <w:sz w:val="16"/>
        </w:rPr>
        <w:t>Nelson</w:t>
      </w:r>
      <w:r w:rsidRPr="00031105">
        <w:rPr>
          <w:sz w:val="16"/>
        </w:rPr>
        <w:t xml:space="preserve"> </w:t>
      </w:r>
      <w:r w:rsidRPr="00996312">
        <w:rPr>
          <w:vanish/>
          <w:sz w:val="16"/>
        </w:rPr>
        <w:t>and</w:t>
      </w:r>
      <w:r w:rsidRPr="00031105">
        <w:rPr>
          <w:sz w:val="16"/>
        </w:rPr>
        <w:t xml:space="preserve"> </w:t>
      </w:r>
      <w:r w:rsidRPr="00996312">
        <w:rPr>
          <w:vanish/>
          <w:sz w:val="16"/>
        </w:rPr>
        <w:t>Block</w:t>
      </w:r>
      <w:r w:rsidRPr="00031105">
        <w:rPr>
          <w:sz w:val="16"/>
        </w:rPr>
        <w:t xml:space="preserve"> </w:t>
      </w:r>
      <w:r w:rsidRPr="00996312">
        <w:rPr>
          <w:vanish/>
          <w:sz w:val="16"/>
        </w:rPr>
        <w:t>(2018,</w:t>
      </w:r>
      <w:r w:rsidRPr="00031105">
        <w:rPr>
          <w:sz w:val="16"/>
        </w:rPr>
        <w:t xml:space="preserve"> </w:t>
      </w:r>
      <w:r w:rsidRPr="00996312">
        <w:rPr>
          <w:vanish/>
          <w:sz w:val="16"/>
        </w:rPr>
        <w:t>p.</w:t>
      </w:r>
      <w:r w:rsidRPr="00031105">
        <w:rPr>
          <w:sz w:val="16"/>
        </w:rPr>
        <w:t xml:space="preserve"> </w:t>
      </w:r>
      <w:r w:rsidRPr="00996312">
        <w:rPr>
          <w:vanish/>
          <w:sz w:val="16"/>
        </w:rPr>
        <w:t>189–197)</w:t>
      </w:r>
      <w:r w:rsidRPr="00031105">
        <w:rPr>
          <w:sz w:val="16"/>
        </w:rPr>
        <w:t xml:space="preserve"> </w:t>
      </w:r>
      <w:r w:rsidRPr="00996312">
        <w:rPr>
          <w:vanish/>
          <w:sz w:val="16"/>
        </w:rPr>
        <w:t>recognize,</w:t>
      </w:r>
      <w:r w:rsidRPr="00031105">
        <w:rPr>
          <w:sz w:val="16"/>
        </w:rPr>
        <w:t xml:space="preserve"> </w:t>
      </w:r>
      <w:r w:rsidRPr="00996312">
        <w:rPr>
          <w:vanish/>
          <w:sz w:val="16"/>
        </w:rPr>
        <w:t>one</w:t>
      </w:r>
      <w:r w:rsidRPr="00031105">
        <w:rPr>
          <w:sz w:val="16"/>
        </w:rPr>
        <w:t xml:space="preserve"> </w:t>
      </w:r>
      <w:r w:rsidRPr="00996312">
        <w:rPr>
          <w:vanish/>
          <w:sz w:val="16"/>
        </w:rPr>
        <w:t>of</w:t>
      </w:r>
      <w:r w:rsidRPr="00031105">
        <w:rPr>
          <w:sz w:val="16"/>
        </w:rPr>
        <w:t xml:space="preserve"> </w:t>
      </w:r>
      <w:r w:rsidRPr="00996312">
        <w:rPr>
          <w:vanish/>
          <w:sz w:val="16"/>
        </w:rPr>
        <w:t>the</w:t>
      </w:r>
      <w:r w:rsidRPr="00031105">
        <w:rPr>
          <w:sz w:val="16"/>
        </w:rPr>
        <w:t xml:space="preserve"> </w:t>
      </w:r>
      <w:r w:rsidRPr="00996312">
        <w:rPr>
          <w:vanish/>
          <w:sz w:val="16"/>
        </w:rPr>
        <w:t>central</w:t>
      </w:r>
      <w:r w:rsidRPr="00031105">
        <w:rPr>
          <w:sz w:val="16"/>
        </w:rPr>
        <w:t xml:space="preserve"> </w:t>
      </w:r>
      <w:r w:rsidRPr="00996312">
        <w:rPr>
          <w:vanish/>
          <w:sz w:val="16"/>
        </w:rPr>
        <w:t>symbolic</w:t>
      </w:r>
      <w:r w:rsidRPr="00031105">
        <w:rPr>
          <w:sz w:val="16"/>
        </w:rPr>
        <w:t xml:space="preserve"> </w:t>
      </w:r>
      <w:r w:rsidRPr="00996312">
        <w:rPr>
          <w:vanish/>
          <w:sz w:val="16"/>
        </w:rPr>
        <w:t>operations</w:t>
      </w:r>
      <w:r w:rsidRPr="00031105">
        <w:rPr>
          <w:sz w:val="16"/>
        </w:rPr>
        <w:t xml:space="preserve"> </w:t>
      </w:r>
      <w:r w:rsidRPr="00996312">
        <w:rPr>
          <w:vanish/>
          <w:sz w:val="16"/>
        </w:rPr>
        <w:t>of</w:t>
      </w:r>
      <w:r w:rsidRPr="00031105">
        <w:rPr>
          <w:sz w:val="16"/>
        </w:rPr>
        <w:t xml:space="preserve"> </w:t>
      </w:r>
      <w:r w:rsidRPr="00996312">
        <w:rPr>
          <w:vanish/>
          <w:sz w:val="16"/>
        </w:rPr>
        <w:t>capitalistkind</w:t>
      </w:r>
      <w:r w:rsidRPr="00031105">
        <w:rPr>
          <w:sz w:val="16"/>
        </w:rPr>
        <w:t xml:space="preserve"> </w:t>
      </w:r>
      <w:r w:rsidRPr="00996312">
        <w:rPr>
          <w:vanish/>
          <w:sz w:val="16"/>
        </w:rPr>
        <w:t>resides</w:t>
      </w:r>
      <w:r w:rsidRPr="00031105">
        <w:rPr>
          <w:sz w:val="16"/>
        </w:rPr>
        <w:t xml:space="preserve"> </w:t>
      </w:r>
      <w:r w:rsidRPr="00996312">
        <w:rPr>
          <w:vanish/>
          <w:sz w:val="16"/>
        </w:rPr>
        <w:t>in</w:t>
      </w:r>
      <w:r w:rsidRPr="00031105">
        <w:rPr>
          <w:sz w:val="16"/>
        </w:rPr>
        <w:t xml:space="preserve"> </w:t>
      </w:r>
      <w:r w:rsidRPr="00996312">
        <w:rPr>
          <w:vanish/>
          <w:sz w:val="16"/>
        </w:rPr>
        <w:t>concealing</w:t>
      </w:r>
      <w:r w:rsidRPr="00031105">
        <w:rPr>
          <w:sz w:val="16"/>
        </w:rPr>
        <w:t xml:space="preserve"> </w:t>
      </w:r>
      <w:r w:rsidRPr="00996312">
        <w:rPr>
          <w:vanish/>
          <w:sz w:val="16"/>
        </w:rPr>
        <w:t>its</w:t>
      </w:r>
      <w:r w:rsidRPr="00031105">
        <w:rPr>
          <w:sz w:val="16"/>
        </w:rPr>
        <w:t xml:space="preserve"> </w:t>
      </w:r>
      <w:r w:rsidRPr="00996312">
        <w:rPr>
          <w:vanish/>
          <w:sz w:val="16"/>
        </w:rPr>
        <w:t>reliance</w:t>
      </w:r>
      <w:r w:rsidRPr="00031105">
        <w:rPr>
          <w:sz w:val="16"/>
        </w:rPr>
        <w:t xml:space="preserve"> </w:t>
      </w:r>
      <w:r w:rsidRPr="00996312">
        <w:rPr>
          <w:vanish/>
          <w:sz w:val="16"/>
        </w:rPr>
        <w:t>on</w:t>
      </w:r>
      <w:r w:rsidRPr="00031105">
        <w:rPr>
          <w:sz w:val="16"/>
        </w:rPr>
        <w:t xml:space="preserve"> </w:t>
      </w:r>
      <w:r w:rsidRPr="00996312">
        <w:rPr>
          <w:vanish/>
          <w:sz w:val="16"/>
        </w:rPr>
        <w:t>the</w:t>
      </w:r>
      <w:r w:rsidRPr="00031105">
        <w:rPr>
          <w:sz w:val="16"/>
        </w:rPr>
        <w:t xml:space="preserve"> </w:t>
      </w:r>
      <w:r w:rsidRPr="00996312">
        <w:rPr>
          <w:vanish/>
          <w:sz w:val="16"/>
        </w:rPr>
        <w:t>state</w:t>
      </w:r>
      <w:r w:rsidRPr="00031105">
        <w:rPr>
          <w:sz w:val="16"/>
        </w:rPr>
        <w:t xml:space="preserve"> </w:t>
      </w:r>
      <w:r w:rsidRPr="00996312">
        <w:rPr>
          <w:vanish/>
          <w:sz w:val="16"/>
        </w:rPr>
        <w:t>by</w:t>
      </w:r>
      <w:r w:rsidRPr="00031105">
        <w:rPr>
          <w:sz w:val="16"/>
        </w:rPr>
        <w:t xml:space="preserve"> </w:t>
      </w:r>
      <w:r w:rsidRPr="00996312">
        <w:rPr>
          <w:vanish/>
          <w:sz w:val="16"/>
        </w:rPr>
        <w:t>mobilizing</w:t>
      </w:r>
      <w:r w:rsidRPr="00031105">
        <w:rPr>
          <w:sz w:val="16"/>
        </w:rPr>
        <w:t xml:space="preserve"> </w:t>
      </w:r>
      <w:r w:rsidRPr="00996312">
        <w:rPr>
          <w:vanish/>
          <w:sz w:val="16"/>
        </w:rPr>
        <w:t>the</w:t>
      </w:r>
      <w:r w:rsidRPr="00031105">
        <w:rPr>
          <w:sz w:val="16"/>
        </w:rPr>
        <w:t xml:space="preserve"> </w:t>
      </w:r>
      <w:r w:rsidRPr="00996312">
        <w:rPr>
          <w:vanish/>
          <w:sz w:val="16"/>
        </w:rPr>
        <w:t>charm</w:t>
      </w:r>
      <w:r w:rsidRPr="00031105">
        <w:rPr>
          <w:sz w:val="16"/>
        </w:rPr>
        <w:t xml:space="preserve"> </w:t>
      </w:r>
      <w:r w:rsidRPr="00996312">
        <w:rPr>
          <w:vanish/>
          <w:sz w:val="16"/>
        </w:rPr>
        <w:t>of</w:t>
      </w:r>
      <w:r w:rsidRPr="00031105">
        <w:rPr>
          <w:sz w:val="16"/>
        </w:rPr>
        <w:t xml:space="preserve"> </w:t>
      </w:r>
      <w:r w:rsidRPr="00996312">
        <w:rPr>
          <w:vanish/>
          <w:sz w:val="16"/>
        </w:rPr>
        <w:t>its</w:t>
      </w:r>
      <w:r w:rsidRPr="00031105">
        <w:rPr>
          <w:sz w:val="16"/>
        </w:rPr>
        <w:t xml:space="preserve"> </w:t>
      </w:r>
      <w:r w:rsidRPr="00996312">
        <w:rPr>
          <w:vanish/>
          <w:sz w:val="16"/>
        </w:rPr>
        <w:t>entrepreneurial</w:t>
      </w:r>
      <w:r w:rsidRPr="00031105">
        <w:rPr>
          <w:sz w:val="16"/>
        </w:rPr>
        <w:t xml:space="preserve"> </w:t>
      </w:r>
      <w:r w:rsidRPr="00996312">
        <w:rPr>
          <w:vanish/>
          <w:sz w:val="16"/>
        </w:rPr>
        <w:t>constituents</w:t>
      </w:r>
      <w:r w:rsidRPr="00031105">
        <w:rPr>
          <w:sz w:val="16"/>
        </w:rPr>
        <w:t xml:space="preserve"> </w:t>
      </w:r>
      <w:r w:rsidRPr="00996312">
        <w:rPr>
          <w:vanish/>
          <w:sz w:val="16"/>
        </w:rPr>
        <w:t>and</w:t>
      </w:r>
      <w:r w:rsidRPr="00031105">
        <w:rPr>
          <w:sz w:val="16"/>
        </w:rPr>
        <w:t xml:space="preserve"> </w:t>
      </w:r>
      <w:r w:rsidRPr="00996312">
        <w:rPr>
          <w:vanish/>
          <w:sz w:val="16"/>
        </w:rPr>
        <w:t>the</w:t>
      </w:r>
      <w:r w:rsidRPr="00031105">
        <w:rPr>
          <w:sz w:val="16"/>
        </w:rPr>
        <w:t xml:space="preserve"> </w:t>
      </w:r>
      <w:r w:rsidRPr="00996312">
        <w:rPr>
          <w:vanish/>
          <w:sz w:val="16"/>
        </w:rPr>
        <w:t>spectacle</w:t>
      </w:r>
      <w:r w:rsidRPr="00031105">
        <w:rPr>
          <w:sz w:val="16"/>
        </w:rPr>
        <w:t xml:space="preserve"> </w:t>
      </w:r>
      <w:r w:rsidRPr="00996312">
        <w:rPr>
          <w:vanish/>
          <w:sz w:val="16"/>
        </w:rPr>
        <w:t>of</w:t>
      </w:r>
      <w:r w:rsidRPr="00031105">
        <w:rPr>
          <w:sz w:val="16"/>
        </w:rPr>
        <w:t xml:space="preserve"> </w:t>
      </w:r>
      <w:r w:rsidRPr="00996312">
        <w:rPr>
          <w:vanish/>
          <w:sz w:val="16"/>
        </w:rPr>
        <w:t>space.</w:t>
      </w:r>
      <w:r w:rsidRPr="00031105">
        <w:rPr>
          <w:sz w:val="16"/>
        </w:rPr>
        <w:t xml:space="preserve"> </w:t>
      </w:r>
      <w:r w:rsidRPr="00996312">
        <w:rPr>
          <w:vanish/>
          <w:sz w:val="16"/>
        </w:rPr>
        <w:t>There</w:t>
      </w:r>
      <w:r w:rsidRPr="00031105">
        <w:rPr>
          <w:sz w:val="16"/>
        </w:rPr>
        <w:t xml:space="preserve"> </w:t>
      </w:r>
      <w:r w:rsidRPr="00996312">
        <w:rPr>
          <w:vanish/>
          <w:sz w:val="16"/>
        </w:rPr>
        <w:t>is</w:t>
      </w:r>
      <w:r w:rsidRPr="00031105">
        <w:rPr>
          <w:sz w:val="16"/>
        </w:rPr>
        <w:t xml:space="preserve"> </w:t>
      </w:r>
      <w:r w:rsidRPr="00996312">
        <w:rPr>
          <w:vanish/>
          <w:sz w:val="16"/>
        </w:rPr>
        <w:t>a</w:t>
      </w:r>
      <w:r w:rsidRPr="00031105">
        <w:rPr>
          <w:sz w:val="16"/>
        </w:rPr>
        <w:t xml:space="preserve"> </w:t>
      </w:r>
      <w:r w:rsidRPr="00996312">
        <w:rPr>
          <w:vanish/>
          <w:sz w:val="16"/>
        </w:rPr>
        <w:t>case</w:t>
      </w:r>
      <w:r w:rsidRPr="00031105">
        <w:rPr>
          <w:sz w:val="16"/>
        </w:rPr>
        <w:t xml:space="preserve"> </w:t>
      </w:r>
      <w:r w:rsidRPr="00996312">
        <w:rPr>
          <w:vanish/>
          <w:sz w:val="16"/>
        </w:rPr>
        <w:t>to</w:t>
      </w:r>
      <w:r w:rsidRPr="00031105">
        <w:rPr>
          <w:sz w:val="16"/>
        </w:rPr>
        <w:t xml:space="preserve"> </w:t>
      </w:r>
      <w:r w:rsidRPr="00996312">
        <w:rPr>
          <w:vanish/>
          <w:sz w:val="16"/>
        </w:rPr>
        <w:t>be</w:t>
      </w:r>
      <w:r w:rsidRPr="00031105">
        <w:rPr>
          <w:sz w:val="16"/>
        </w:rPr>
        <w:t xml:space="preserve"> </w:t>
      </w:r>
      <w:r w:rsidRPr="00996312">
        <w:rPr>
          <w:vanish/>
          <w:sz w:val="16"/>
        </w:rPr>
        <w:t>made</w:t>
      </w:r>
      <w:r w:rsidRPr="00031105">
        <w:rPr>
          <w:sz w:val="16"/>
        </w:rPr>
        <w:t xml:space="preserve"> </w:t>
      </w:r>
      <w:r w:rsidRPr="00996312">
        <w:rPr>
          <w:vanish/>
          <w:sz w:val="16"/>
        </w:rPr>
        <w:t>for</w:t>
      </w:r>
      <w:r w:rsidRPr="00031105">
        <w:rPr>
          <w:sz w:val="16"/>
        </w:rPr>
        <w:t xml:space="preserve"> </w:t>
      </w:r>
      <w:r w:rsidRPr="00996312">
        <w:rPr>
          <w:vanish/>
          <w:sz w:val="16"/>
        </w:rPr>
        <w:t>the</w:t>
      </w:r>
      <w:r w:rsidRPr="00031105">
        <w:rPr>
          <w:sz w:val="16"/>
        </w:rPr>
        <w:t xml:space="preserve"> </w:t>
      </w:r>
      <w:r w:rsidRPr="00996312">
        <w:rPr>
          <w:vanish/>
          <w:sz w:val="16"/>
        </w:rPr>
        <w:t>idea</w:t>
      </w:r>
      <w:r w:rsidRPr="00031105">
        <w:rPr>
          <w:sz w:val="16"/>
        </w:rPr>
        <w:t xml:space="preserve"> </w:t>
      </w:r>
      <w:r w:rsidRPr="00996312">
        <w:rPr>
          <w:vanish/>
          <w:sz w:val="16"/>
        </w:rPr>
        <w:t>that</w:t>
      </w:r>
      <w:r w:rsidRPr="00031105">
        <w:rPr>
          <w:sz w:val="16"/>
        </w:rPr>
        <w:t xml:space="preserve"> </w:t>
      </w:r>
      <w:r w:rsidRPr="00996312">
        <w:rPr>
          <w:vanish/>
          <w:sz w:val="16"/>
        </w:rPr>
        <w:t>SpaceX</w:t>
      </w:r>
      <w:r w:rsidRPr="00031105">
        <w:rPr>
          <w:sz w:val="16"/>
        </w:rPr>
        <w:t xml:space="preserve"> </w:t>
      </w:r>
      <w:r w:rsidRPr="00996312">
        <w:rPr>
          <w:vanish/>
          <w:sz w:val="16"/>
        </w:rPr>
        <w:t>and</w:t>
      </w:r>
      <w:r w:rsidRPr="00031105">
        <w:rPr>
          <w:sz w:val="16"/>
        </w:rPr>
        <w:t xml:space="preserve"> </w:t>
      </w:r>
      <w:r w:rsidRPr="00996312">
        <w:rPr>
          <w:vanish/>
          <w:sz w:val="16"/>
        </w:rPr>
        <w:t>its</w:t>
      </w:r>
      <w:r w:rsidRPr="00031105">
        <w:rPr>
          <w:sz w:val="16"/>
        </w:rPr>
        <w:t xml:space="preserve"> </w:t>
      </w:r>
      <w:r w:rsidRPr="00996312">
        <w:rPr>
          <w:vanish/>
          <w:sz w:val="16"/>
        </w:rPr>
        <w:t>ilk</w:t>
      </w:r>
      <w:r w:rsidRPr="00031105">
        <w:rPr>
          <w:sz w:val="16"/>
        </w:rPr>
        <w:t xml:space="preserve"> </w:t>
      </w:r>
      <w:r w:rsidRPr="00996312">
        <w:rPr>
          <w:vanish/>
          <w:sz w:val="16"/>
        </w:rPr>
        <w:t>resemble</w:t>
      </w:r>
      <w:r w:rsidRPr="00031105">
        <w:rPr>
          <w:sz w:val="16"/>
        </w:rPr>
        <w:t xml:space="preserve"> </w:t>
      </w:r>
      <w:r w:rsidRPr="00996312">
        <w:rPr>
          <w:vanish/>
          <w:sz w:val="16"/>
        </w:rPr>
        <w:t>semi-private</w:t>
      </w:r>
      <w:r w:rsidRPr="00031105">
        <w:rPr>
          <w:sz w:val="16"/>
        </w:rPr>
        <w:t xml:space="preserve"> </w:t>
      </w:r>
      <w:r w:rsidRPr="00996312">
        <w:rPr>
          <w:vanish/>
          <w:sz w:val="16"/>
        </w:rPr>
        <w:t>corporations</w:t>
      </w:r>
      <w:r w:rsidRPr="00031105">
        <w:rPr>
          <w:sz w:val="16"/>
        </w:rPr>
        <w:t xml:space="preserve"> </w:t>
      </w:r>
      <w:r w:rsidRPr="00996312">
        <w:rPr>
          <w:vanish/>
          <w:sz w:val="16"/>
        </w:rPr>
        <w:t>like</w:t>
      </w:r>
      <w:r w:rsidRPr="00031105">
        <w:rPr>
          <w:sz w:val="16"/>
        </w:rPr>
        <w:t xml:space="preserve"> </w:t>
      </w:r>
      <w:r w:rsidRPr="00996312">
        <w:rPr>
          <w:vanish/>
          <w:sz w:val="16"/>
        </w:rPr>
        <w:t>the</w:t>
      </w:r>
      <w:r w:rsidRPr="00031105">
        <w:rPr>
          <w:sz w:val="16"/>
        </w:rPr>
        <w:t xml:space="preserve"> </w:t>
      </w:r>
      <w:r w:rsidRPr="00996312">
        <w:rPr>
          <w:vanish/>
          <w:sz w:val="16"/>
        </w:rPr>
        <w:t>British</w:t>
      </w:r>
      <w:r w:rsidRPr="00031105">
        <w:rPr>
          <w:sz w:val="16"/>
        </w:rPr>
        <w:t xml:space="preserve"> </w:t>
      </w:r>
      <w:r w:rsidRPr="00996312">
        <w:rPr>
          <w:vanish/>
          <w:sz w:val="16"/>
        </w:rPr>
        <w:t>East</w:t>
      </w:r>
      <w:r w:rsidRPr="00031105">
        <w:rPr>
          <w:sz w:val="16"/>
        </w:rPr>
        <w:t xml:space="preserve"> </w:t>
      </w:r>
      <w:r w:rsidRPr="00996312">
        <w:rPr>
          <w:vanish/>
          <w:sz w:val="16"/>
        </w:rPr>
        <w:t>India</w:t>
      </w:r>
      <w:r w:rsidRPr="00031105">
        <w:rPr>
          <w:sz w:val="16"/>
        </w:rPr>
        <w:t xml:space="preserve"> </w:t>
      </w:r>
      <w:r w:rsidRPr="00996312">
        <w:rPr>
          <w:vanish/>
          <w:sz w:val="16"/>
        </w:rPr>
        <w:t>Company.</w:t>
      </w:r>
      <w:r w:rsidRPr="00031105">
        <w:rPr>
          <w:sz w:val="16"/>
        </w:rPr>
        <w:t xml:space="preserve"> </w:t>
      </w:r>
      <w:r w:rsidRPr="00996312">
        <w:rPr>
          <w:vanish/>
          <w:sz w:val="16"/>
        </w:rPr>
        <w:t>The</w:t>
      </w:r>
      <w:r w:rsidRPr="00031105">
        <w:rPr>
          <w:sz w:val="16"/>
        </w:rPr>
        <w:t xml:space="preserve"> </w:t>
      </w:r>
      <w:r w:rsidRPr="00996312">
        <w:rPr>
          <w:vanish/>
          <w:sz w:val="16"/>
        </w:rPr>
        <w:t>latter,</w:t>
      </w:r>
      <w:r w:rsidRPr="00031105">
        <w:rPr>
          <w:sz w:val="16"/>
        </w:rPr>
        <w:t xml:space="preserve"> </w:t>
      </w:r>
      <w:r w:rsidRPr="00996312">
        <w:rPr>
          <w:vanish/>
          <w:sz w:val="16"/>
        </w:rPr>
        <w:t>“incorporated</w:t>
      </w:r>
      <w:r w:rsidRPr="00031105">
        <w:rPr>
          <w:sz w:val="16"/>
        </w:rPr>
        <w:t xml:space="preserve"> </w:t>
      </w:r>
      <w:r w:rsidRPr="00996312">
        <w:rPr>
          <w:vanish/>
          <w:sz w:val="16"/>
        </w:rPr>
        <w:t>by</w:t>
      </w:r>
      <w:r w:rsidRPr="00031105">
        <w:rPr>
          <w:sz w:val="16"/>
        </w:rPr>
        <w:t xml:space="preserve"> </w:t>
      </w:r>
      <w:r w:rsidRPr="00996312">
        <w:rPr>
          <w:vanish/>
          <w:sz w:val="16"/>
        </w:rPr>
        <w:t>royal</w:t>
      </w:r>
      <w:r w:rsidRPr="00031105">
        <w:rPr>
          <w:sz w:val="16"/>
        </w:rPr>
        <w:t xml:space="preserve"> </w:t>
      </w:r>
      <w:r w:rsidRPr="00996312">
        <w:rPr>
          <w:vanish/>
          <w:sz w:val="16"/>
        </w:rPr>
        <w:t>charter</w:t>
      </w:r>
      <w:r w:rsidRPr="00031105">
        <w:rPr>
          <w:sz w:val="16"/>
        </w:rPr>
        <w:t xml:space="preserve"> </w:t>
      </w:r>
      <w:r w:rsidRPr="00996312">
        <w:rPr>
          <w:vanish/>
          <w:sz w:val="16"/>
        </w:rPr>
        <w:t>from</w:t>
      </w:r>
      <w:r w:rsidRPr="00031105">
        <w:rPr>
          <w:sz w:val="16"/>
        </w:rPr>
        <w:t xml:space="preserve"> </w:t>
      </w:r>
      <w:r w:rsidRPr="00996312">
        <w:rPr>
          <w:vanish/>
          <w:sz w:val="16"/>
        </w:rPr>
        <w:t>Her</w:t>
      </w:r>
      <w:r w:rsidRPr="00031105">
        <w:rPr>
          <w:sz w:val="16"/>
        </w:rPr>
        <w:t xml:space="preserve"> </w:t>
      </w:r>
      <w:r w:rsidRPr="00996312">
        <w:rPr>
          <w:vanish/>
          <w:sz w:val="16"/>
        </w:rPr>
        <w:t>Majesty</w:t>
      </w:r>
      <w:r w:rsidRPr="00031105">
        <w:rPr>
          <w:sz w:val="16"/>
        </w:rPr>
        <w:t xml:space="preserve"> </w:t>
      </w:r>
      <w:r w:rsidRPr="00996312">
        <w:rPr>
          <w:vanish/>
          <w:sz w:val="16"/>
        </w:rPr>
        <w:t>Queen</w:t>
      </w:r>
      <w:r w:rsidRPr="00031105">
        <w:rPr>
          <w:sz w:val="16"/>
        </w:rPr>
        <w:t xml:space="preserve"> </w:t>
      </w:r>
      <w:r w:rsidRPr="00996312">
        <w:rPr>
          <w:vanish/>
          <w:sz w:val="16"/>
        </w:rPr>
        <w:t>Elizabeth</w:t>
      </w:r>
      <w:r w:rsidRPr="00031105">
        <w:rPr>
          <w:sz w:val="16"/>
        </w:rPr>
        <w:t xml:space="preserve"> </w:t>
      </w:r>
      <w:r w:rsidRPr="00996312">
        <w:rPr>
          <w:vanish/>
          <w:sz w:val="16"/>
        </w:rPr>
        <w:t>I</w:t>
      </w:r>
      <w:r w:rsidRPr="00031105">
        <w:rPr>
          <w:sz w:val="16"/>
        </w:rPr>
        <w:t xml:space="preserve"> </w:t>
      </w:r>
      <w:r w:rsidRPr="00996312">
        <w:rPr>
          <w:vanish/>
          <w:sz w:val="16"/>
        </w:rPr>
        <w:t>in</w:t>
      </w:r>
      <w:r w:rsidRPr="00031105">
        <w:rPr>
          <w:sz w:val="16"/>
        </w:rPr>
        <w:t xml:space="preserve"> </w:t>
      </w:r>
      <w:r w:rsidRPr="00996312">
        <w:rPr>
          <w:vanish/>
          <w:sz w:val="16"/>
        </w:rPr>
        <w:t>1600</w:t>
      </w:r>
      <w:r w:rsidRPr="00031105">
        <w:rPr>
          <w:sz w:val="16"/>
        </w:rPr>
        <w:t xml:space="preserve"> </w:t>
      </w:r>
      <w:r w:rsidRPr="00996312">
        <w:rPr>
          <w:vanish/>
          <w:sz w:val="16"/>
        </w:rPr>
        <w:t>to</w:t>
      </w:r>
      <w:r w:rsidRPr="00031105">
        <w:rPr>
          <w:sz w:val="16"/>
        </w:rPr>
        <w:t xml:space="preserve"> </w:t>
      </w:r>
      <w:r w:rsidRPr="00996312">
        <w:rPr>
          <w:vanish/>
          <w:sz w:val="16"/>
        </w:rPr>
        <w:t>trade</w:t>
      </w:r>
      <w:r w:rsidRPr="00031105">
        <w:rPr>
          <w:sz w:val="16"/>
        </w:rPr>
        <w:t xml:space="preserve"> </w:t>
      </w:r>
      <w:r w:rsidRPr="00996312">
        <w:rPr>
          <w:vanish/>
          <w:sz w:val="16"/>
        </w:rPr>
        <w:t>in</w:t>
      </w:r>
      <w:r w:rsidRPr="00031105">
        <w:rPr>
          <w:sz w:val="16"/>
        </w:rPr>
        <w:t xml:space="preserve"> </w:t>
      </w:r>
      <w:r w:rsidRPr="00996312">
        <w:rPr>
          <w:vanish/>
          <w:sz w:val="16"/>
        </w:rPr>
        <w:t>silk</w:t>
      </w:r>
      <w:r w:rsidRPr="00031105">
        <w:rPr>
          <w:sz w:val="16"/>
        </w:rPr>
        <w:t xml:space="preserve"> </w:t>
      </w:r>
      <w:r w:rsidRPr="00996312">
        <w:rPr>
          <w:vanish/>
          <w:sz w:val="16"/>
        </w:rPr>
        <w:t>and</w:t>
      </w:r>
      <w:r w:rsidRPr="00031105">
        <w:rPr>
          <w:sz w:val="16"/>
        </w:rPr>
        <w:t xml:space="preserve"> </w:t>
      </w:r>
      <w:r w:rsidRPr="00996312">
        <w:rPr>
          <w:vanish/>
          <w:sz w:val="16"/>
        </w:rPr>
        <w:t>spices,</w:t>
      </w:r>
      <w:r w:rsidRPr="00031105">
        <w:rPr>
          <w:sz w:val="16"/>
        </w:rPr>
        <w:t xml:space="preserve"> </w:t>
      </w:r>
      <w:r w:rsidRPr="00996312">
        <w:rPr>
          <w:vanish/>
          <w:sz w:val="16"/>
        </w:rPr>
        <w:t>and</w:t>
      </w:r>
      <w:r w:rsidRPr="00031105">
        <w:rPr>
          <w:sz w:val="16"/>
        </w:rPr>
        <w:t xml:space="preserve"> </w:t>
      </w:r>
      <w:r w:rsidRPr="00996312">
        <w:rPr>
          <w:vanish/>
          <w:sz w:val="16"/>
        </w:rPr>
        <w:t>other</w:t>
      </w:r>
      <w:r w:rsidRPr="00031105">
        <w:rPr>
          <w:sz w:val="16"/>
        </w:rPr>
        <w:t xml:space="preserve"> </w:t>
      </w:r>
      <w:r w:rsidRPr="00996312">
        <w:rPr>
          <w:vanish/>
          <w:sz w:val="16"/>
        </w:rPr>
        <w:t>profitable</w:t>
      </w:r>
      <w:r w:rsidRPr="00031105">
        <w:rPr>
          <w:sz w:val="16"/>
        </w:rPr>
        <w:t xml:space="preserve"> </w:t>
      </w:r>
      <w:r w:rsidRPr="00996312">
        <w:rPr>
          <w:vanish/>
          <w:sz w:val="16"/>
        </w:rPr>
        <w:t>Indian</w:t>
      </w:r>
      <w:r w:rsidRPr="00031105">
        <w:rPr>
          <w:sz w:val="16"/>
        </w:rPr>
        <w:t xml:space="preserve"> </w:t>
      </w:r>
      <w:r w:rsidRPr="00996312">
        <w:rPr>
          <w:vanish/>
          <w:sz w:val="16"/>
        </w:rPr>
        <w:t>commodities,”</w:t>
      </w:r>
      <w:r w:rsidRPr="00031105">
        <w:rPr>
          <w:sz w:val="16"/>
        </w:rPr>
        <w:t xml:space="preserve"> </w:t>
      </w:r>
      <w:r w:rsidRPr="00996312">
        <w:rPr>
          <w:vanish/>
          <w:sz w:val="16"/>
        </w:rPr>
        <w:t>recruited</w:t>
      </w:r>
      <w:r w:rsidRPr="00031105">
        <w:rPr>
          <w:sz w:val="16"/>
        </w:rPr>
        <w:t xml:space="preserve"> </w:t>
      </w:r>
      <w:r w:rsidRPr="00996312">
        <w:rPr>
          <w:vanish/>
          <w:sz w:val="16"/>
        </w:rPr>
        <w:t>soldiers</w:t>
      </w:r>
      <w:r w:rsidRPr="00031105">
        <w:rPr>
          <w:sz w:val="16"/>
        </w:rPr>
        <w:t xml:space="preserve"> </w:t>
      </w:r>
      <w:r w:rsidRPr="00996312">
        <w:rPr>
          <w:vanish/>
          <w:sz w:val="16"/>
        </w:rPr>
        <w:t>and</w:t>
      </w:r>
      <w:r w:rsidRPr="00031105">
        <w:rPr>
          <w:sz w:val="16"/>
        </w:rPr>
        <w:t xml:space="preserve"> </w:t>
      </w:r>
      <w:r w:rsidRPr="00996312">
        <w:rPr>
          <w:vanish/>
          <w:sz w:val="16"/>
        </w:rPr>
        <w:t>built</w:t>
      </w:r>
      <w:r w:rsidRPr="00031105">
        <w:rPr>
          <w:sz w:val="16"/>
        </w:rPr>
        <w:t xml:space="preserve"> </w:t>
      </w:r>
      <w:r w:rsidRPr="00996312">
        <w:rPr>
          <w:vanish/>
          <w:sz w:val="16"/>
        </w:rPr>
        <w:t>a</w:t>
      </w:r>
      <w:r w:rsidRPr="00031105">
        <w:rPr>
          <w:sz w:val="16"/>
        </w:rPr>
        <w:t xml:space="preserve"> </w:t>
      </w:r>
      <w:r w:rsidRPr="00996312">
        <w:rPr>
          <w:vanish/>
          <w:sz w:val="16"/>
        </w:rPr>
        <w:t>‘commercial</w:t>
      </w:r>
      <w:r w:rsidRPr="00031105">
        <w:rPr>
          <w:sz w:val="16"/>
        </w:rPr>
        <w:t xml:space="preserve"> </w:t>
      </w:r>
      <w:r w:rsidRPr="00996312">
        <w:rPr>
          <w:vanish/>
          <w:sz w:val="16"/>
        </w:rPr>
        <w:t>business</w:t>
      </w:r>
      <w:r w:rsidRPr="00031105">
        <w:rPr>
          <w:sz w:val="16"/>
        </w:rPr>
        <w:t xml:space="preserve"> </w:t>
      </w:r>
      <w:r w:rsidRPr="00996312">
        <w:rPr>
          <w:vanish/>
          <w:sz w:val="16"/>
        </w:rPr>
        <w:t>[that]</w:t>
      </w:r>
      <w:r w:rsidRPr="00031105">
        <w:rPr>
          <w:sz w:val="16"/>
        </w:rPr>
        <w:t xml:space="preserve"> </w:t>
      </w:r>
      <w:r w:rsidRPr="00996312">
        <w:rPr>
          <w:vanish/>
          <w:sz w:val="16"/>
        </w:rPr>
        <w:t>quickly</w:t>
      </w:r>
      <w:r w:rsidRPr="00031105">
        <w:rPr>
          <w:sz w:val="16"/>
        </w:rPr>
        <w:t xml:space="preserve"> </w:t>
      </w:r>
      <w:r w:rsidRPr="00996312">
        <w:rPr>
          <w:vanish/>
          <w:sz w:val="16"/>
        </w:rPr>
        <w:t>became</w:t>
      </w:r>
      <w:r w:rsidRPr="00031105">
        <w:rPr>
          <w:sz w:val="16"/>
        </w:rPr>
        <w:t xml:space="preserve"> </w:t>
      </w:r>
      <w:r w:rsidRPr="00996312">
        <w:rPr>
          <w:vanish/>
          <w:sz w:val="16"/>
        </w:rPr>
        <w:t>a</w:t>
      </w:r>
      <w:r w:rsidRPr="00031105">
        <w:rPr>
          <w:sz w:val="16"/>
        </w:rPr>
        <w:t xml:space="preserve"> </w:t>
      </w:r>
      <w:r w:rsidRPr="00996312">
        <w:rPr>
          <w:vanish/>
          <w:sz w:val="16"/>
        </w:rPr>
        <w:t>business</w:t>
      </w:r>
      <w:r w:rsidRPr="00031105">
        <w:rPr>
          <w:sz w:val="16"/>
        </w:rPr>
        <w:t xml:space="preserve"> </w:t>
      </w:r>
      <w:r w:rsidRPr="00996312">
        <w:rPr>
          <w:vanish/>
          <w:sz w:val="16"/>
        </w:rPr>
        <w:t>of</w:t>
      </w:r>
      <w:r w:rsidRPr="00031105">
        <w:rPr>
          <w:sz w:val="16"/>
        </w:rPr>
        <w:t xml:space="preserve"> </w:t>
      </w:r>
      <w:r w:rsidRPr="00996312">
        <w:rPr>
          <w:vanish/>
          <w:sz w:val="16"/>
        </w:rPr>
        <w:t>conquest'</w:t>
      </w:r>
      <w:r w:rsidRPr="00031105">
        <w:rPr>
          <w:sz w:val="16"/>
        </w:rPr>
        <w:t xml:space="preserve"> </w:t>
      </w:r>
      <w:r w:rsidRPr="00996312">
        <w:rPr>
          <w:vanish/>
          <w:sz w:val="16"/>
        </w:rPr>
        <w:t>(Tharoor,</w:t>
      </w:r>
      <w:r w:rsidRPr="00031105">
        <w:rPr>
          <w:sz w:val="16"/>
        </w:rPr>
        <w:t xml:space="preserve"> </w:t>
      </w:r>
      <w:r w:rsidRPr="00996312">
        <w:rPr>
          <w:vanish/>
          <w:sz w:val="16"/>
        </w:rPr>
        <w:t>2017).</w:t>
      </w:r>
      <w:r w:rsidRPr="00031105">
        <w:rPr>
          <w:sz w:val="16"/>
        </w:rPr>
        <w:t xml:space="preserve"> </w:t>
      </w:r>
      <w:r w:rsidRPr="00996312">
        <w:rPr>
          <w:vanish/>
          <w:sz w:val="16"/>
        </w:rPr>
        <w:t>SpaceX,</w:t>
      </w:r>
      <w:r w:rsidRPr="00031105">
        <w:rPr>
          <w:sz w:val="16"/>
        </w:rPr>
        <w:t xml:space="preserve"> </w:t>
      </w:r>
      <w:r w:rsidRPr="00996312">
        <w:rPr>
          <w:vanish/>
          <w:sz w:val="16"/>
        </w:rPr>
        <w:t>too,</w:t>
      </w:r>
      <w:r w:rsidRPr="00031105">
        <w:rPr>
          <w:sz w:val="16"/>
        </w:rPr>
        <w:t xml:space="preserve"> </w:t>
      </w:r>
      <w:r w:rsidRPr="00996312">
        <w:rPr>
          <w:vanish/>
          <w:sz w:val="16"/>
        </w:rPr>
        <w:t>is</w:t>
      </w:r>
      <w:r w:rsidRPr="00031105">
        <w:rPr>
          <w:sz w:val="16"/>
        </w:rPr>
        <w:t xml:space="preserve"> </w:t>
      </w:r>
      <w:r w:rsidRPr="00996312">
        <w:rPr>
          <w:vanish/>
          <w:sz w:val="16"/>
        </w:rPr>
        <w:t>increasingly</w:t>
      </w:r>
      <w:r w:rsidRPr="00031105">
        <w:rPr>
          <w:sz w:val="16"/>
        </w:rPr>
        <w:t xml:space="preserve"> </w:t>
      </w:r>
      <w:r w:rsidRPr="00996312">
        <w:rPr>
          <w:vanish/>
          <w:sz w:val="16"/>
        </w:rPr>
        <w:t>imbricated</w:t>
      </w:r>
      <w:r w:rsidRPr="00031105">
        <w:rPr>
          <w:sz w:val="16"/>
        </w:rPr>
        <w:t xml:space="preserve"> </w:t>
      </w:r>
      <w:r w:rsidRPr="00996312">
        <w:rPr>
          <w:vanish/>
          <w:sz w:val="16"/>
        </w:rPr>
        <w:t>with</w:t>
      </w:r>
      <w:r w:rsidRPr="00031105">
        <w:rPr>
          <w:sz w:val="16"/>
        </w:rPr>
        <w:t xml:space="preserve"> </w:t>
      </w:r>
      <w:r w:rsidRPr="00996312">
        <w:rPr>
          <w:vanish/>
          <w:sz w:val="16"/>
        </w:rPr>
        <w:t>an</w:t>
      </w:r>
      <w:r w:rsidRPr="00031105">
        <w:rPr>
          <w:sz w:val="16"/>
        </w:rPr>
        <w:t xml:space="preserve"> </w:t>
      </w:r>
      <w:r w:rsidRPr="00996312">
        <w:rPr>
          <w:vanish/>
          <w:sz w:val="16"/>
        </w:rPr>
        <w:t>attempt</w:t>
      </w:r>
      <w:r w:rsidRPr="00031105">
        <w:rPr>
          <w:sz w:val="16"/>
        </w:rPr>
        <w:t xml:space="preserve"> </w:t>
      </w:r>
      <w:r w:rsidRPr="00996312">
        <w:rPr>
          <w:vanish/>
          <w:sz w:val="16"/>
        </w:rPr>
        <w:t>on</w:t>
      </w:r>
      <w:r w:rsidRPr="00031105">
        <w:rPr>
          <w:sz w:val="16"/>
        </w:rPr>
        <w:t xml:space="preserve"> </w:t>
      </w:r>
      <w:r w:rsidRPr="00996312">
        <w:rPr>
          <w:vanish/>
          <w:sz w:val="16"/>
        </w:rPr>
        <w:t>the</w:t>
      </w:r>
      <w:r w:rsidRPr="00031105">
        <w:rPr>
          <w:sz w:val="16"/>
        </w:rPr>
        <w:t xml:space="preserve"> </w:t>
      </w:r>
      <w:r w:rsidRPr="00996312">
        <w:rPr>
          <w:vanish/>
          <w:sz w:val="16"/>
        </w:rPr>
        <w:t>part</w:t>
      </w:r>
      <w:r w:rsidRPr="00031105">
        <w:rPr>
          <w:sz w:val="16"/>
        </w:rPr>
        <w:t xml:space="preserve"> </w:t>
      </w:r>
      <w:r w:rsidRPr="00996312">
        <w:rPr>
          <w:vanish/>
          <w:sz w:val="16"/>
        </w:rPr>
        <w:t>of</w:t>
      </w:r>
      <w:r w:rsidRPr="00031105">
        <w:rPr>
          <w:sz w:val="16"/>
        </w:rPr>
        <w:t xml:space="preserve"> </w:t>
      </w:r>
      <w:r w:rsidRPr="00996312">
        <w:rPr>
          <w:vanish/>
          <w:sz w:val="16"/>
        </w:rPr>
        <w:t>a</w:t>
      </w:r>
      <w:r w:rsidRPr="00031105">
        <w:rPr>
          <w:sz w:val="16"/>
        </w:rPr>
        <w:t xml:space="preserve"> </w:t>
      </w:r>
      <w:r w:rsidRPr="00996312">
        <w:rPr>
          <w:vanish/>
          <w:sz w:val="16"/>
        </w:rPr>
        <w:t>particular</w:t>
      </w:r>
      <w:r w:rsidRPr="00031105">
        <w:rPr>
          <w:sz w:val="16"/>
        </w:rPr>
        <w:t xml:space="preserve"> </w:t>
      </w:r>
      <w:r w:rsidRPr="00996312">
        <w:rPr>
          <w:vanish/>
          <w:sz w:val="16"/>
        </w:rPr>
        <w:t>state,</w:t>
      </w:r>
      <w:r w:rsidRPr="00031105">
        <w:rPr>
          <w:sz w:val="16"/>
        </w:rPr>
        <w:t xml:space="preserve"> </w:t>
      </w:r>
      <w:r w:rsidRPr="00996312">
        <w:rPr>
          <w:vanish/>
          <w:sz w:val="16"/>
        </w:rPr>
        <w:t>the</w:t>
      </w:r>
      <w:r w:rsidRPr="00031105">
        <w:rPr>
          <w:sz w:val="16"/>
        </w:rPr>
        <w:t xml:space="preserve"> </w:t>
      </w:r>
      <w:r w:rsidRPr="00996312">
        <w:rPr>
          <w:vanish/>
          <w:sz w:val="16"/>
        </w:rPr>
        <w:t>United</w:t>
      </w:r>
      <w:r w:rsidRPr="00031105">
        <w:rPr>
          <w:sz w:val="16"/>
        </w:rPr>
        <w:t xml:space="preserve"> </w:t>
      </w:r>
      <w:r w:rsidRPr="00996312">
        <w:rPr>
          <w:vanish/>
          <w:sz w:val="16"/>
        </w:rPr>
        <w:t>States,</w:t>
      </w:r>
      <w:r w:rsidRPr="00031105">
        <w:rPr>
          <w:sz w:val="16"/>
        </w:rPr>
        <w:t xml:space="preserve"> </w:t>
      </w:r>
      <w:r w:rsidRPr="00996312">
        <w:rPr>
          <w:vanish/>
          <w:sz w:val="16"/>
        </w:rPr>
        <w:t>to</w:t>
      </w:r>
      <w:r w:rsidRPr="00031105">
        <w:rPr>
          <w:sz w:val="16"/>
        </w:rPr>
        <w:t xml:space="preserve"> </w:t>
      </w:r>
      <w:r w:rsidRPr="00996312">
        <w:rPr>
          <w:vanish/>
          <w:sz w:val="16"/>
        </w:rPr>
        <w:t>colonize</w:t>
      </w:r>
      <w:r w:rsidRPr="00031105">
        <w:rPr>
          <w:sz w:val="16"/>
        </w:rPr>
        <w:t xml:space="preserve"> </w:t>
      </w:r>
      <w:r w:rsidRPr="00996312">
        <w:rPr>
          <w:vanish/>
          <w:sz w:val="16"/>
        </w:rPr>
        <w:t>and</w:t>
      </w:r>
      <w:r w:rsidRPr="00031105">
        <w:rPr>
          <w:sz w:val="16"/>
        </w:rPr>
        <w:t xml:space="preserve"> </w:t>
      </w:r>
      <w:r w:rsidRPr="00996312">
        <w:rPr>
          <w:vanish/>
          <w:sz w:val="16"/>
        </w:rPr>
        <w:t>appropriate</w:t>
      </w:r>
      <w:r w:rsidRPr="00031105">
        <w:rPr>
          <w:sz w:val="16"/>
        </w:rPr>
        <w:t xml:space="preserve"> </w:t>
      </w:r>
      <w:r w:rsidRPr="00996312">
        <w:rPr>
          <w:vanish/>
          <w:sz w:val="16"/>
        </w:rPr>
        <w:t>resources</w:t>
      </w:r>
      <w:r w:rsidRPr="00031105">
        <w:rPr>
          <w:sz w:val="16"/>
        </w:rPr>
        <w:t xml:space="preserve"> </w:t>
      </w:r>
      <w:r w:rsidRPr="00996312">
        <w:rPr>
          <w:vanish/>
          <w:sz w:val="16"/>
        </w:rPr>
        <w:t>derived</w:t>
      </w:r>
      <w:r w:rsidRPr="00031105">
        <w:rPr>
          <w:sz w:val="16"/>
        </w:rPr>
        <w:t xml:space="preserve"> </w:t>
      </w:r>
      <w:r w:rsidRPr="00996312">
        <w:rPr>
          <w:vanish/>
          <w:sz w:val="16"/>
        </w:rPr>
        <w:t>from</w:t>
      </w:r>
      <w:r w:rsidRPr="00031105">
        <w:rPr>
          <w:sz w:val="16"/>
        </w:rPr>
        <w:t xml:space="preserve"> </w:t>
      </w:r>
      <w:r w:rsidRPr="00996312">
        <w:rPr>
          <w:vanish/>
          <w:sz w:val="16"/>
        </w:rPr>
        <w:t>a</w:t>
      </w:r>
      <w:r w:rsidRPr="00031105">
        <w:rPr>
          <w:sz w:val="16"/>
        </w:rPr>
        <w:t xml:space="preserve"> </w:t>
      </w:r>
      <w:r w:rsidRPr="00996312">
        <w:rPr>
          <w:vanish/>
          <w:sz w:val="16"/>
        </w:rPr>
        <w:t>particular</w:t>
      </w:r>
      <w:r w:rsidRPr="00031105">
        <w:rPr>
          <w:sz w:val="16"/>
        </w:rPr>
        <w:t xml:space="preserve"> </w:t>
      </w:r>
      <w:r w:rsidRPr="00996312">
        <w:rPr>
          <w:vanish/>
          <w:sz w:val="16"/>
        </w:rPr>
        <w:t>area,</w:t>
      </w:r>
      <w:r w:rsidRPr="00031105">
        <w:rPr>
          <w:sz w:val="16"/>
        </w:rPr>
        <w:t xml:space="preserve"> </w:t>
      </w:r>
      <w:r w:rsidRPr="00996312">
        <w:rPr>
          <w:vanish/>
          <w:sz w:val="16"/>
        </w:rPr>
        <w:t>that</w:t>
      </w:r>
      <w:r w:rsidRPr="00031105">
        <w:rPr>
          <w:sz w:val="16"/>
        </w:rPr>
        <w:t xml:space="preserve"> </w:t>
      </w:r>
      <w:r w:rsidRPr="00996312">
        <w:rPr>
          <w:vanish/>
          <w:sz w:val="16"/>
        </w:rPr>
        <w:t>of</w:t>
      </w:r>
      <w:r w:rsidRPr="00031105">
        <w:rPr>
          <w:sz w:val="16"/>
        </w:rPr>
        <w:t xml:space="preserve"> </w:t>
      </w:r>
      <w:r w:rsidRPr="00996312">
        <w:rPr>
          <w:vanish/>
          <w:sz w:val="16"/>
        </w:rPr>
        <w:t>outer</w:t>
      </w:r>
      <w:r w:rsidRPr="00031105">
        <w:rPr>
          <w:sz w:val="16"/>
        </w:rPr>
        <w:t xml:space="preserve"> </w:t>
      </w:r>
      <w:r w:rsidRPr="00996312">
        <w:rPr>
          <w:vanish/>
          <w:sz w:val="16"/>
        </w:rPr>
        <w:t>space;</w:t>
      </w:r>
      <w:r w:rsidRPr="00031105">
        <w:rPr>
          <w:sz w:val="16"/>
        </w:rPr>
        <w:t xml:space="preserve"> </w:t>
      </w:r>
      <w:r w:rsidRPr="00996312">
        <w:rPr>
          <w:vanish/>
          <w:sz w:val="16"/>
        </w:rPr>
        <w:t>it,</w:t>
      </w:r>
      <w:r w:rsidRPr="00031105">
        <w:rPr>
          <w:sz w:val="16"/>
        </w:rPr>
        <w:t xml:space="preserve"> </w:t>
      </w:r>
      <w:r w:rsidRPr="00996312">
        <w:rPr>
          <w:vanish/>
          <w:sz w:val="16"/>
        </w:rPr>
        <w:t>too,</w:t>
      </w:r>
      <w:r w:rsidRPr="00031105">
        <w:rPr>
          <w:sz w:val="16"/>
        </w:rPr>
        <w:t xml:space="preserve"> </w:t>
      </w:r>
      <w:r w:rsidRPr="00996312">
        <w:rPr>
          <w:vanish/>
          <w:sz w:val="16"/>
        </w:rPr>
        <w:t>depends</w:t>
      </w:r>
      <w:r w:rsidRPr="00031105">
        <w:rPr>
          <w:sz w:val="16"/>
        </w:rPr>
        <w:t xml:space="preserve"> </w:t>
      </w:r>
      <w:r w:rsidRPr="00996312">
        <w:rPr>
          <w:vanish/>
          <w:sz w:val="16"/>
        </w:rPr>
        <w:t>on</w:t>
      </w:r>
      <w:r w:rsidRPr="00031105">
        <w:rPr>
          <w:sz w:val="16"/>
        </w:rPr>
        <w:t xml:space="preserve"> </w:t>
      </w:r>
      <w:r w:rsidRPr="00996312">
        <w:rPr>
          <w:vanish/>
          <w:sz w:val="16"/>
        </w:rPr>
        <w:t>the</w:t>
      </w:r>
      <w:r w:rsidRPr="00031105">
        <w:rPr>
          <w:sz w:val="16"/>
        </w:rPr>
        <w:t xml:space="preserve"> </w:t>
      </w:r>
      <w:r w:rsidRPr="00996312">
        <w:rPr>
          <w:vanish/>
          <w:sz w:val="16"/>
        </w:rPr>
        <w:t>infrastructure,</w:t>
      </w:r>
      <w:r w:rsidRPr="00031105">
        <w:rPr>
          <w:sz w:val="16"/>
        </w:rPr>
        <w:t xml:space="preserve"> </w:t>
      </w:r>
      <w:r w:rsidRPr="00996312">
        <w:rPr>
          <w:vanish/>
          <w:sz w:val="16"/>
        </w:rPr>
        <w:t>contracts,</w:t>
      </w:r>
      <w:r w:rsidRPr="00031105">
        <w:rPr>
          <w:sz w:val="16"/>
        </w:rPr>
        <w:t xml:space="preserve"> </w:t>
      </w:r>
      <w:r w:rsidRPr="00996312">
        <w:rPr>
          <w:vanish/>
          <w:sz w:val="16"/>
        </w:rPr>
        <w:t>and</w:t>
      </w:r>
      <w:r w:rsidRPr="00031105">
        <w:rPr>
          <w:sz w:val="16"/>
        </w:rPr>
        <w:t xml:space="preserve"> </w:t>
      </w:r>
      <w:r w:rsidRPr="00996312">
        <w:rPr>
          <w:vanish/>
          <w:sz w:val="16"/>
        </w:rPr>
        <w:t>regulatory</w:t>
      </w:r>
      <w:r w:rsidRPr="00031105">
        <w:rPr>
          <w:sz w:val="16"/>
        </w:rPr>
        <w:t xml:space="preserve"> </w:t>
      </w:r>
      <w:r w:rsidRPr="00996312">
        <w:rPr>
          <w:vanish/>
          <w:sz w:val="16"/>
        </w:rPr>
        <w:t>environment</w:t>
      </w:r>
      <w:r w:rsidRPr="00031105">
        <w:rPr>
          <w:sz w:val="16"/>
        </w:rPr>
        <w:t xml:space="preserve"> </w:t>
      </w:r>
      <w:r w:rsidRPr="00996312">
        <w:rPr>
          <w:vanish/>
          <w:sz w:val="16"/>
        </w:rPr>
        <w:t>that</w:t>
      </w:r>
      <w:r w:rsidRPr="00031105">
        <w:rPr>
          <w:sz w:val="16"/>
        </w:rPr>
        <w:t xml:space="preserve"> </w:t>
      </w:r>
      <w:r w:rsidRPr="00996312">
        <w:rPr>
          <w:vanish/>
          <w:sz w:val="16"/>
        </w:rPr>
        <w:t>thus</w:t>
      </w:r>
      <w:r w:rsidRPr="00031105">
        <w:rPr>
          <w:sz w:val="16"/>
        </w:rPr>
        <w:t xml:space="preserve"> </w:t>
      </w:r>
      <w:r w:rsidRPr="00996312">
        <w:rPr>
          <w:vanish/>
          <w:sz w:val="16"/>
        </w:rPr>
        <w:t>far</w:t>
      </w:r>
      <w:r w:rsidRPr="00031105">
        <w:rPr>
          <w:sz w:val="16"/>
        </w:rPr>
        <w:t xml:space="preserve"> </w:t>
      </w:r>
      <w:r w:rsidRPr="00996312">
        <w:rPr>
          <w:vanish/>
          <w:sz w:val="16"/>
        </w:rPr>
        <w:t>only</w:t>
      </w:r>
      <w:r w:rsidRPr="00031105">
        <w:rPr>
          <w:sz w:val="16"/>
        </w:rPr>
        <w:t xml:space="preserve"> </w:t>
      </w:r>
      <w:r w:rsidRPr="00996312">
        <w:rPr>
          <w:vanish/>
          <w:sz w:val="16"/>
        </w:rPr>
        <w:t>a</w:t>
      </w:r>
      <w:r w:rsidRPr="00031105">
        <w:rPr>
          <w:sz w:val="16"/>
        </w:rPr>
        <w:t xml:space="preserve"> </w:t>
      </w:r>
      <w:r w:rsidRPr="00996312">
        <w:rPr>
          <w:vanish/>
          <w:sz w:val="16"/>
        </w:rPr>
        <w:t>state</w:t>
      </w:r>
      <w:r w:rsidRPr="00031105">
        <w:rPr>
          <w:sz w:val="16"/>
        </w:rPr>
        <w:t xml:space="preserve"> </w:t>
      </w:r>
      <w:r w:rsidRPr="00996312">
        <w:rPr>
          <w:vanish/>
          <w:sz w:val="16"/>
        </w:rPr>
        <w:t>seems</w:t>
      </w:r>
      <w:r w:rsidRPr="00031105">
        <w:rPr>
          <w:sz w:val="16"/>
        </w:rPr>
        <w:t xml:space="preserve"> </w:t>
      </w:r>
      <w:r w:rsidRPr="00996312">
        <w:rPr>
          <w:vanish/>
          <w:sz w:val="16"/>
        </w:rPr>
        <w:t>able</w:t>
      </w:r>
      <w:r w:rsidRPr="00031105">
        <w:rPr>
          <w:sz w:val="16"/>
        </w:rPr>
        <w:t xml:space="preserve"> </w:t>
      </w:r>
      <w:r w:rsidRPr="00996312">
        <w:rPr>
          <w:vanish/>
          <w:sz w:val="16"/>
        </w:rPr>
        <w:t>to</w:t>
      </w:r>
      <w:r w:rsidRPr="00031105">
        <w:rPr>
          <w:sz w:val="16"/>
        </w:rPr>
        <w:t xml:space="preserve"> </w:t>
      </w:r>
      <w:r w:rsidRPr="00996312">
        <w:rPr>
          <w:vanish/>
          <w:sz w:val="16"/>
        </w:rPr>
        <w:t>provide.</w:t>
      </w:r>
      <w:r w:rsidRPr="00031105">
        <w:rPr>
          <w:sz w:val="16"/>
        </w:rPr>
        <w:t xml:space="preserve"> </w:t>
      </w:r>
      <w:r w:rsidRPr="00996312">
        <w:rPr>
          <w:vanish/>
          <w:sz w:val="16"/>
        </w:rPr>
        <w:t>Its</w:t>
      </w:r>
      <w:r w:rsidRPr="00031105">
        <w:rPr>
          <w:sz w:val="16"/>
        </w:rPr>
        <w:t xml:space="preserve"> </w:t>
      </w:r>
      <w:r w:rsidRPr="00996312">
        <w:rPr>
          <w:vanish/>
          <w:sz w:val="16"/>
        </w:rPr>
        <w:t>private</w:t>
      </w:r>
      <w:r w:rsidRPr="00031105">
        <w:rPr>
          <w:sz w:val="16"/>
        </w:rPr>
        <w:t xml:space="preserve"> </w:t>
      </w:r>
      <w:r w:rsidRPr="00996312">
        <w:rPr>
          <w:vanish/>
          <w:sz w:val="16"/>
        </w:rPr>
        <w:t>character,</w:t>
      </w:r>
      <w:r w:rsidRPr="00031105">
        <w:rPr>
          <w:sz w:val="16"/>
        </w:rPr>
        <w:t xml:space="preserve"> </w:t>
      </w:r>
      <w:r w:rsidRPr="00996312">
        <w:rPr>
          <w:vanish/>
          <w:sz w:val="16"/>
        </w:rPr>
        <w:t>like</w:t>
      </w:r>
      <w:r w:rsidRPr="00031105">
        <w:rPr>
          <w:sz w:val="16"/>
        </w:rPr>
        <w:t xml:space="preserve"> </w:t>
      </w:r>
      <w:r w:rsidRPr="00996312">
        <w:rPr>
          <w:vanish/>
          <w:sz w:val="16"/>
        </w:rPr>
        <w:t>that</w:t>
      </w:r>
      <w:r w:rsidRPr="00031105">
        <w:rPr>
          <w:sz w:val="16"/>
        </w:rPr>
        <w:t xml:space="preserve"> </w:t>
      </w:r>
      <w:r w:rsidRPr="00996312">
        <w:rPr>
          <w:vanish/>
          <w:sz w:val="16"/>
        </w:rPr>
        <w:t>of</w:t>
      </w:r>
      <w:r w:rsidRPr="00031105">
        <w:rPr>
          <w:sz w:val="16"/>
        </w:rPr>
        <w:t xml:space="preserve"> </w:t>
      </w:r>
      <w:r w:rsidRPr="00996312">
        <w:rPr>
          <w:vanish/>
          <w:sz w:val="16"/>
        </w:rPr>
        <w:t>the</w:t>
      </w:r>
      <w:r w:rsidRPr="00031105">
        <w:rPr>
          <w:sz w:val="16"/>
        </w:rPr>
        <w:t xml:space="preserve"> </w:t>
      </w:r>
      <w:r w:rsidRPr="00996312">
        <w:rPr>
          <w:vanish/>
          <w:sz w:val="16"/>
        </w:rPr>
        <w:t>East</w:t>
      </w:r>
      <w:r w:rsidRPr="00031105">
        <w:rPr>
          <w:sz w:val="16"/>
        </w:rPr>
        <w:t xml:space="preserve"> </w:t>
      </w:r>
      <w:r w:rsidRPr="00996312">
        <w:rPr>
          <w:vanish/>
          <w:sz w:val="16"/>
        </w:rPr>
        <w:t>India</w:t>
      </w:r>
      <w:r w:rsidRPr="00031105">
        <w:rPr>
          <w:sz w:val="16"/>
        </w:rPr>
        <w:t xml:space="preserve"> </w:t>
      </w:r>
      <w:r w:rsidRPr="00996312">
        <w:rPr>
          <w:vanish/>
          <w:sz w:val="16"/>
        </w:rPr>
        <w:t>Company,</w:t>
      </w:r>
      <w:r w:rsidRPr="00031105">
        <w:rPr>
          <w:sz w:val="16"/>
        </w:rPr>
        <w:t xml:space="preserve"> </w:t>
      </w:r>
      <w:r w:rsidRPr="00996312">
        <w:rPr>
          <w:vanish/>
          <w:sz w:val="16"/>
        </w:rPr>
        <w:t>is</w:t>
      </w:r>
      <w:r w:rsidRPr="00031105">
        <w:rPr>
          <w:sz w:val="16"/>
        </w:rPr>
        <w:t xml:space="preserve"> </w:t>
      </w:r>
      <w:r w:rsidRPr="00996312">
        <w:rPr>
          <w:vanish/>
          <w:sz w:val="16"/>
        </w:rPr>
        <w:t>troubled</w:t>
      </w:r>
      <w:r w:rsidRPr="00031105">
        <w:rPr>
          <w:sz w:val="16"/>
        </w:rPr>
        <w:t xml:space="preserve"> </w:t>
      </w:r>
      <w:r w:rsidRPr="00996312">
        <w:rPr>
          <w:vanish/>
          <w:sz w:val="16"/>
        </w:rPr>
        <w:t>by</w:t>
      </w:r>
      <w:r w:rsidRPr="00031105">
        <w:rPr>
          <w:sz w:val="16"/>
        </w:rPr>
        <w:t xml:space="preserve"> </w:t>
      </w:r>
      <w:r w:rsidRPr="00996312">
        <w:rPr>
          <w:vanish/>
          <w:sz w:val="16"/>
        </w:rPr>
        <w:t>being</w:t>
      </w:r>
      <w:r w:rsidRPr="00031105">
        <w:rPr>
          <w:sz w:val="16"/>
        </w:rPr>
        <w:t xml:space="preserve"> </w:t>
      </w:r>
      <w:r w:rsidRPr="00996312">
        <w:rPr>
          <w:vanish/>
          <w:sz w:val="16"/>
        </w:rPr>
        <w:t>deeply</w:t>
      </w:r>
      <w:r w:rsidRPr="00031105">
        <w:rPr>
          <w:sz w:val="16"/>
        </w:rPr>
        <w:t xml:space="preserve"> </w:t>
      </w:r>
      <w:r w:rsidRPr="00996312">
        <w:rPr>
          <w:vanish/>
          <w:sz w:val="16"/>
        </w:rPr>
        <w:t>embedded</w:t>
      </w:r>
      <w:r w:rsidRPr="00031105">
        <w:rPr>
          <w:sz w:val="16"/>
        </w:rPr>
        <w:t xml:space="preserve"> </w:t>
      </w:r>
      <w:r w:rsidRPr="00996312">
        <w:rPr>
          <w:vanish/>
          <w:sz w:val="16"/>
        </w:rPr>
        <w:t>in</w:t>
      </w:r>
      <w:r w:rsidRPr="00031105">
        <w:rPr>
          <w:sz w:val="16"/>
        </w:rPr>
        <w:t xml:space="preserve"> </w:t>
      </w:r>
      <w:r w:rsidRPr="00996312">
        <w:rPr>
          <w:vanish/>
          <w:sz w:val="16"/>
        </w:rPr>
        <w:t>the</w:t>
      </w:r>
      <w:r w:rsidRPr="00031105">
        <w:rPr>
          <w:sz w:val="16"/>
        </w:rPr>
        <w:t xml:space="preserve"> </w:t>
      </w:r>
      <w:r w:rsidRPr="00996312">
        <w:rPr>
          <w:vanish/>
          <w:sz w:val="16"/>
        </w:rPr>
        <w:t>state.</w:t>
      </w:r>
      <w:r w:rsidRPr="00031105">
        <w:rPr>
          <w:sz w:val="16"/>
        </w:rPr>
        <w:t xml:space="preserve"> </w:t>
      </w:r>
      <w:r w:rsidRPr="00996312">
        <w:rPr>
          <w:vanish/>
          <w:sz w:val="16"/>
        </w:rPr>
        <w:t>As</w:t>
      </w:r>
      <w:r w:rsidRPr="00031105">
        <w:rPr>
          <w:sz w:val="16"/>
        </w:rPr>
        <w:t xml:space="preserve"> </w:t>
      </w:r>
      <w:r w:rsidRPr="00996312">
        <w:rPr>
          <w:vanish/>
          <w:sz w:val="16"/>
        </w:rPr>
        <w:t>one</w:t>
      </w:r>
      <w:r w:rsidRPr="00031105">
        <w:rPr>
          <w:sz w:val="16"/>
        </w:rPr>
        <w:t xml:space="preserve"> </w:t>
      </w:r>
      <w:r w:rsidRPr="00996312">
        <w:rPr>
          <w:vanish/>
          <w:sz w:val="16"/>
        </w:rPr>
        <w:t>commentator</w:t>
      </w:r>
      <w:r w:rsidRPr="00031105">
        <w:rPr>
          <w:sz w:val="16"/>
        </w:rPr>
        <w:t xml:space="preserve"> </w:t>
      </w:r>
      <w:r w:rsidRPr="00996312">
        <w:rPr>
          <w:vanish/>
          <w:sz w:val="16"/>
        </w:rPr>
        <w:t>has</w:t>
      </w:r>
      <w:r w:rsidRPr="00031105">
        <w:rPr>
          <w:sz w:val="16"/>
        </w:rPr>
        <w:t xml:space="preserve"> </w:t>
      </w:r>
      <w:r w:rsidRPr="00996312">
        <w:rPr>
          <w:vanish/>
          <w:sz w:val="16"/>
        </w:rPr>
        <w:t>observed</w:t>
      </w:r>
      <w:r w:rsidRPr="00031105">
        <w:rPr>
          <w:sz w:val="16"/>
        </w:rPr>
        <w:t xml:space="preserve"> </w:t>
      </w:r>
      <w:r w:rsidRPr="00996312">
        <w:rPr>
          <w:vanish/>
          <w:sz w:val="16"/>
        </w:rPr>
        <w:t>of</w:t>
      </w:r>
      <w:r w:rsidRPr="00031105">
        <w:rPr>
          <w:sz w:val="16"/>
        </w:rPr>
        <w:t xml:space="preserve"> </w:t>
      </w:r>
      <w:r w:rsidRPr="00996312">
        <w:rPr>
          <w:vanish/>
          <w:sz w:val="16"/>
        </w:rPr>
        <w:t>SpaceX,</w:t>
      </w:r>
      <w:r w:rsidRPr="00031105">
        <w:rPr>
          <w:sz w:val="16"/>
        </w:rPr>
        <w:t xml:space="preserve"> </w:t>
      </w:r>
      <w:r w:rsidRPr="00996312">
        <w:rPr>
          <w:vanish/>
          <w:sz w:val="16"/>
        </w:rPr>
        <w:t>‘If</w:t>
      </w:r>
      <w:r w:rsidRPr="00031105">
        <w:rPr>
          <w:sz w:val="16"/>
        </w:rPr>
        <w:t xml:space="preserve"> </w:t>
      </w:r>
      <w:r w:rsidRPr="00996312">
        <w:rPr>
          <w:vanish/>
          <w:sz w:val="16"/>
        </w:rPr>
        <w:t>there’s</w:t>
      </w:r>
      <w:r w:rsidRPr="00031105">
        <w:rPr>
          <w:sz w:val="16"/>
        </w:rPr>
        <w:t xml:space="preserve"> </w:t>
      </w:r>
      <w:r w:rsidRPr="00996312">
        <w:rPr>
          <w:vanish/>
          <w:sz w:val="16"/>
        </w:rPr>
        <w:t>a</w:t>
      </w:r>
      <w:r w:rsidRPr="00031105">
        <w:rPr>
          <w:sz w:val="16"/>
        </w:rPr>
        <w:t xml:space="preserve"> </w:t>
      </w:r>
      <w:r w:rsidRPr="00996312">
        <w:rPr>
          <w:vanish/>
          <w:sz w:val="16"/>
        </w:rPr>
        <w:t>consistent</w:t>
      </w:r>
      <w:r w:rsidRPr="00031105">
        <w:rPr>
          <w:sz w:val="16"/>
        </w:rPr>
        <w:t xml:space="preserve"> </w:t>
      </w:r>
      <w:r w:rsidRPr="00996312">
        <w:rPr>
          <w:vanish/>
          <w:sz w:val="16"/>
        </w:rPr>
        <w:t>charge</w:t>
      </w:r>
      <w:r w:rsidRPr="00031105">
        <w:rPr>
          <w:sz w:val="16"/>
        </w:rPr>
        <w:t xml:space="preserve"> </w:t>
      </w:r>
      <w:r w:rsidRPr="00996312">
        <w:rPr>
          <w:vanish/>
          <w:sz w:val="16"/>
        </w:rPr>
        <w:t>against</w:t>
      </w:r>
      <w:r w:rsidRPr="00031105">
        <w:rPr>
          <w:sz w:val="16"/>
        </w:rPr>
        <w:t xml:space="preserve"> </w:t>
      </w:r>
      <w:r w:rsidRPr="00996312">
        <w:rPr>
          <w:vanish/>
          <w:sz w:val="16"/>
        </w:rPr>
        <w:t>Elon</w:t>
      </w:r>
      <w:r w:rsidRPr="00031105">
        <w:rPr>
          <w:sz w:val="16"/>
        </w:rPr>
        <w:t xml:space="preserve"> </w:t>
      </w:r>
      <w:r w:rsidRPr="00996312">
        <w:rPr>
          <w:vanish/>
          <w:sz w:val="16"/>
        </w:rPr>
        <w:t>Musk</w:t>
      </w:r>
      <w:r w:rsidRPr="00031105">
        <w:rPr>
          <w:sz w:val="16"/>
        </w:rPr>
        <w:t xml:space="preserve"> </w:t>
      </w:r>
      <w:r w:rsidRPr="00996312">
        <w:rPr>
          <w:vanish/>
          <w:sz w:val="16"/>
        </w:rPr>
        <w:t>and</w:t>
      </w:r>
      <w:r w:rsidRPr="00031105">
        <w:rPr>
          <w:sz w:val="16"/>
        </w:rPr>
        <w:t xml:space="preserve"> </w:t>
      </w:r>
      <w:r w:rsidRPr="00996312">
        <w:rPr>
          <w:vanish/>
          <w:sz w:val="16"/>
        </w:rPr>
        <w:t>his</w:t>
      </w:r>
      <w:r w:rsidRPr="00031105">
        <w:rPr>
          <w:sz w:val="16"/>
        </w:rPr>
        <w:t xml:space="preserve"> </w:t>
      </w:r>
      <w:r w:rsidRPr="00996312">
        <w:rPr>
          <w:vanish/>
          <w:sz w:val="16"/>
        </w:rPr>
        <w:t>high-flying</w:t>
      </w:r>
      <w:r w:rsidRPr="00031105">
        <w:rPr>
          <w:sz w:val="16"/>
        </w:rPr>
        <w:t xml:space="preserve"> </w:t>
      </w:r>
      <w:r w:rsidRPr="00996312">
        <w:rPr>
          <w:vanish/>
          <w:sz w:val="16"/>
        </w:rPr>
        <w:t>companies…it’s</w:t>
      </w:r>
      <w:r w:rsidRPr="00031105">
        <w:rPr>
          <w:sz w:val="16"/>
        </w:rPr>
        <w:t xml:space="preserve"> </w:t>
      </w:r>
      <w:r w:rsidRPr="00996312">
        <w:rPr>
          <w:vanish/>
          <w:sz w:val="16"/>
        </w:rPr>
        <w:t>that</w:t>
      </w:r>
      <w:r w:rsidRPr="00031105">
        <w:rPr>
          <w:sz w:val="16"/>
        </w:rPr>
        <w:t xml:space="preserve"> </w:t>
      </w:r>
      <w:r w:rsidRPr="00996312">
        <w:rPr>
          <w:vanish/>
          <w:sz w:val="16"/>
        </w:rPr>
        <w:t>they’re</w:t>
      </w:r>
      <w:r w:rsidRPr="00031105">
        <w:rPr>
          <w:sz w:val="16"/>
        </w:rPr>
        <w:t xml:space="preserve"> </w:t>
      </w:r>
      <w:r w:rsidRPr="00996312">
        <w:rPr>
          <w:vanish/>
          <w:sz w:val="16"/>
        </w:rPr>
        <w:t>not</w:t>
      </w:r>
      <w:r w:rsidRPr="00031105">
        <w:rPr>
          <w:sz w:val="16"/>
        </w:rPr>
        <w:t xml:space="preserve"> </w:t>
      </w:r>
      <w:r w:rsidRPr="00996312">
        <w:rPr>
          <w:vanish/>
          <w:sz w:val="16"/>
        </w:rPr>
        <w:t>really</w:t>
      </w:r>
      <w:r w:rsidRPr="00031105">
        <w:rPr>
          <w:sz w:val="16"/>
        </w:rPr>
        <w:t xml:space="preserve"> </w:t>
      </w:r>
      <w:r w:rsidRPr="00996312">
        <w:rPr>
          <w:vanish/>
          <w:sz w:val="16"/>
        </w:rPr>
        <w:t>examples</w:t>
      </w:r>
      <w:r w:rsidRPr="00031105">
        <w:rPr>
          <w:sz w:val="16"/>
        </w:rPr>
        <w:t xml:space="preserve"> </w:t>
      </w:r>
      <w:r w:rsidRPr="00996312">
        <w:rPr>
          <w:vanish/>
          <w:sz w:val="16"/>
        </w:rPr>
        <w:t>of</w:t>
      </w:r>
      <w:r w:rsidRPr="00031105">
        <w:rPr>
          <w:sz w:val="16"/>
        </w:rPr>
        <w:t xml:space="preserve"> </w:t>
      </w:r>
      <w:r w:rsidRPr="00996312">
        <w:rPr>
          <w:vanish/>
          <w:sz w:val="16"/>
        </w:rPr>
        <w:t>independent,</w:t>
      </w:r>
      <w:r w:rsidRPr="00031105">
        <w:rPr>
          <w:sz w:val="16"/>
        </w:rPr>
        <w:t xml:space="preserve"> </w:t>
      </w:r>
      <w:r w:rsidRPr="00996312">
        <w:rPr>
          <w:vanish/>
          <w:sz w:val="16"/>
        </w:rPr>
        <w:t>innovative</w:t>
      </w:r>
      <w:r w:rsidRPr="00031105">
        <w:rPr>
          <w:sz w:val="16"/>
        </w:rPr>
        <w:t xml:space="preserve"> </w:t>
      </w:r>
      <w:r w:rsidRPr="00996312">
        <w:rPr>
          <w:vanish/>
          <w:sz w:val="16"/>
        </w:rPr>
        <w:t>market</w:t>
      </w:r>
      <w:r w:rsidRPr="00031105">
        <w:rPr>
          <w:sz w:val="16"/>
        </w:rPr>
        <w:t xml:space="preserve"> </w:t>
      </w:r>
      <w:r w:rsidRPr="00996312">
        <w:rPr>
          <w:vanish/>
          <w:sz w:val="16"/>
        </w:rPr>
        <w:t>capitalism.</w:t>
      </w:r>
      <w:r w:rsidRPr="00031105">
        <w:rPr>
          <w:sz w:val="16"/>
        </w:rPr>
        <w:t xml:space="preserve"> </w:t>
      </w:r>
      <w:r w:rsidRPr="00996312">
        <w:rPr>
          <w:vanish/>
          <w:sz w:val="16"/>
        </w:rPr>
        <w:t>Rather,</w:t>
      </w:r>
      <w:r w:rsidRPr="00031105">
        <w:rPr>
          <w:sz w:val="16"/>
        </w:rPr>
        <w:t xml:space="preserve"> </w:t>
      </w:r>
      <w:r w:rsidRPr="00996312">
        <w:rPr>
          <w:vanish/>
          <w:sz w:val="16"/>
        </w:rPr>
        <w:t>they’re</w:t>
      </w:r>
      <w:r w:rsidRPr="00031105">
        <w:rPr>
          <w:sz w:val="16"/>
        </w:rPr>
        <w:t xml:space="preserve"> </w:t>
      </w:r>
      <w:r w:rsidRPr="00996312">
        <w:rPr>
          <w:vanish/>
          <w:sz w:val="16"/>
        </w:rPr>
        <w:t>government</w:t>
      </w:r>
      <w:r w:rsidRPr="00031105">
        <w:rPr>
          <w:sz w:val="16"/>
        </w:rPr>
        <w:t xml:space="preserve"> </w:t>
      </w:r>
      <w:r w:rsidRPr="00996312">
        <w:rPr>
          <w:vanish/>
          <w:sz w:val="16"/>
        </w:rPr>
        <w:t>contractors,</w:t>
      </w:r>
      <w:r w:rsidRPr="00031105">
        <w:rPr>
          <w:sz w:val="16"/>
        </w:rPr>
        <w:t xml:space="preserve"> </w:t>
      </w:r>
      <w:r w:rsidRPr="00996312">
        <w:rPr>
          <w:vanish/>
          <w:sz w:val="16"/>
        </w:rPr>
        <w:t>dependent</w:t>
      </w:r>
      <w:r w:rsidRPr="00031105">
        <w:rPr>
          <w:sz w:val="16"/>
        </w:rPr>
        <w:t xml:space="preserve"> </w:t>
      </w:r>
      <w:r w:rsidRPr="00996312">
        <w:rPr>
          <w:vanish/>
          <w:sz w:val="16"/>
        </w:rPr>
        <w:t>on</w:t>
      </w:r>
      <w:r w:rsidRPr="00031105">
        <w:rPr>
          <w:sz w:val="16"/>
        </w:rPr>
        <w:t xml:space="preserve"> </w:t>
      </w:r>
      <w:r w:rsidRPr="00996312">
        <w:rPr>
          <w:vanish/>
          <w:sz w:val="16"/>
        </w:rPr>
        <w:t>taxpayer</w:t>
      </w:r>
      <w:r w:rsidRPr="00031105">
        <w:rPr>
          <w:sz w:val="16"/>
        </w:rPr>
        <w:t xml:space="preserve"> </w:t>
      </w:r>
      <w:r w:rsidRPr="00996312">
        <w:rPr>
          <w:vanish/>
          <w:sz w:val="16"/>
        </w:rPr>
        <w:t>money</w:t>
      </w:r>
      <w:r w:rsidRPr="00031105">
        <w:rPr>
          <w:sz w:val="16"/>
        </w:rPr>
        <w:t xml:space="preserve"> </w:t>
      </w:r>
      <w:r w:rsidRPr="00996312">
        <w:rPr>
          <w:vanish/>
          <w:sz w:val="16"/>
        </w:rPr>
        <w:t>to</w:t>
      </w:r>
      <w:r w:rsidRPr="00031105">
        <w:rPr>
          <w:sz w:val="16"/>
        </w:rPr>
        <w:t xml:space="preserve"> </w:t>
      </w:r>
      <w:r w:rsidRPr="00996312">
        <w:rPr>
          <w:vanish/>
          <w:sz w:val="16"/>
        </w:rPr>
        <w:t>stay</w:t>
      </w:r>
      <w:r w:rsidRPr="00031105">
        <w:rPr>
          <w:sz w:val="16"/>
        </w:rPr>
        <w:t xml:space="preserve"> </w:t>
      </w:r>
      <w:r w:rsidRPr="00996312">
        <w:rPr>
          <w:vanish/>
          <w:sz w:val="16"/>
        </w:rPr>
        <w:t>afloat'</w:t>
      </w:r>
      <w:r w:rsidRPr="00031105">
        <w:rPr>
          <w:sz w:val="16"/>
        </w:rPr>
        <w:t xml:space="preserve"> </w:t>
      </w:r>
      <w:r w:rsidRPr="00996312">
        <w:rPr>
          <w:vanish/>
          <w:sz w:val="16"/>
        </w:rPr>
        <w:t>(cit.</w:t>
      </w:r>
      <w:r w:rsidRPr="00031105">
        <w:rPr>
          <w:sz w:val="16"/>
        </w:rPr>
        <w:t xml:space="preserve"> </w:t>
      </w:r>
      <w:r w:rsidRPr="00996312">
        <w:rPr>
          <w:vanish/>
          <w:sz w:val="16"/>
        </w:rPr>
        <w:t>Nelson</w:t>
      </w:r>
      <w:r w:rsidRPr="00031105">
        <w:rPr>
          <w:sz w:val="16"/>
        </w:rPr>
        <w:t xml:space="preserve"> </w:t>
      </w:r>
      <w:r w:rsidRPr="00996312">
        <w:rPr>
          <w:vanish/>
          <w:sz w:val="16"/>
        </w:rPr>
        <w:t>and</w:t>
      </w:r>
      <w:r w:rsidRPr="00031105">
        <w:rPr>
          <w:sz w:val="16"/>
        </w:rPr>
        <w:t xml:space="preserve"> </w:t>
      </w:r>
      <w:r w:rsidRPr="00996312">
        <w:rPr>
          <w:vanish/>
          <w:sz w:val="16"/>
        </w:rPr>
        <w:t>Block,</w:t>
      </w:r>
      <w:r w:rsidRPr="00031105">
        <w:rPr>
          <w:sz w:val="16"/>
        </w:rPr>
        <w:t xml:space="preserve"> </w:t>
      </w:r>
      <w:r w:rsidRPr="00996312">
        <w:rPr>
          <w:vanish/>
          <w:sz w:val="16"/>
        </w:rPr>
        <w:t>2018,</w:t>
      </w:r>
      <w:r w:rsidRPr="00031105">
        <w:rPr>
          <w:sz w:val="16"/>
        </w:rPr>
        <w:t xml:space="preserve"> </w:t>
      </w:r>
      <w:r w:rsidRPr="00996312">
        <w:rPr>
          <w:vanish/>
          <w:sz w:val="16"/>
        </w:rPr>
        <w:t>p.</w:t>
      </w:r>
      <w:r w:rsidRPr="00031105">
        <w:rPr>
          <w:sz w:val="16"/>
        </w:rPr>
        <w:t xml:space="preserve"> </w:t>
      </w:r>
      <w:r w:rsidRPr="00996312">
        <w:rPr>
          <w:vanish/>
          <w:sz w:val="16"/>
        </w:rPr>
        <w:t>189).</w:t>
      </w:r>
      <w:r w:rsidRPr="00031105">
        <w:rPr>
          <w:sz w:val="16"/>
        </w:rPr>
        <w:t xml:space="preserve"> </w:t>
      </w:r>
    </w:p>
    <w:p w14:paraId="77EB50EE" w14:textId="77777777" w:rsidR="005D7438" w:rsidRPr="00996312" w:rsidRDefault="005D7438" w:rsidP="005D7438">
      <w:pPr>
        <w:rPr>
          <w:vanish/>
          <w:sz w:val="16"/>
        </w:rPr>
      </w:pPr>
      <w:r w:rsidRPr="00996312">
        <w:rPr>
          <w:vanish/>
          <w:sz w:val="16"/>
        </w:rPr>
        <w:t>Perhaps</w:t>
      </w:r>
      <w:r w:rsidRPr="00031105">
        <w:rPr>
          <w:sz w:val="16"/>
        </w:rPr>
        <w:t xml:space="preserve"> </w:t>
      </w:r>
      <w:r w:rsidRPr="00996312">
        <w:rPr>
          <w:vanish/>
          <w:sz w:val="16"/>
        </w:rPr>
        <w:t>this</w:t>
      </w:r>
      <w:r w:rsidRPr="00031105">
        <w:rPr>
          <w:sz w:val="16"/>
        </w:rPr>
        <w:t xml:space="preserve"> </w:t>
      </w:r>
      <w:r w:rsidRPr="00996312">
        <w:rPr>
          <w:vanish/>
          <w:sz w:val="16"/>
        </w:rPr>
        <w:t>should</w:t>
      </w:r>
      <w:r w:rsidRPr="00031105">
        <w:rPr>
          <w:sz w:val="16"/>
        </w:rPr>
        <w:t xml:space="preserve"> </w:t>
      </w:r>
      <w:r w:rsidRPr="00996312">
        <w:rPr>
          <w:vanish/>
          <w:sz w:val="16"/>
        </w:rPr>
        <w:t>not</w:t>
      </w:r>
      <w:r w:rsidRPr="00031105">
        <w:rPr>
          <w:sz w:val="16"/>
        </w:rPr>
        <w:t xml:space="preserve"> </w:t>
      </w:r>
      <w:r w:rsidRPr="00996312">
        <w:rPr>
          <w:vanish/>
          <w:sz w:val="16"/>
        </w:rPr>
        <w:t>come</w:t>
      </w:r>
      <w:r w:rsidRPr="00031105">
        <w:rPr>
          <w:sz w:val="16"/>
        </w:rPr>
        <w:t xml:space="preserve"> </w:t>
      </w:r>
      <w:r w:rsidRPr="00996312">
        <w:rPr>
          <w:vanish/>
          <w:sz w:val="16"/>
        </w:rPr>
        <w:t>as</w:t>
      </w:r>
      <w:r w:rsidRPr="00031105">
        <w:rPr>
          <w:sz w:val="16"/>
        </w:rPr>
        <w:t xml:space="preserve"> </w:t>
      </w:r>
      <w:r w:rsidRPr="00996312">
        <w:rPr>
          <w:vanish/>
          <w:sz w:val="16"/>
        </w:rPr>
        <w:t>a</w:t>
      </w:r>
      <w:r w:rsidRPr="00031105">
        <w:rPr>
          <w:sz w:val="16"/>
        </w:rPr>
        <w:t xml:space="preserve"> </w:t>
      </w:r>
      <w:r w:rsidRPr="00996312">
        <w:rPr>
          <w:vanish/>
          <w:sz w:val="16"/>
        </w:rPr>
        <w:t>surprise.</w:t>
      </w:r>
      <w:r w:rsidRPr="00031105">
        <w:rPr>
          <w:sz w:val="16"/>
        </w:rPr>
        <w:t xml:space="preserve"> </w:t>
      </w:r>
      <w:r w:rsidRPr="00996312">
        <w:rPr>
          <w:vanish/>
          <w:sz w:val="16"/>
        </w:rPr>
        <w:t>As</w:t>
      </w:r>
      <w:r w:rsidRPr="00031105">
        <w:rPr>
          <w:sz w:val="16"/>
        </w:rPr>
        <w:t xml:space="preserve"> </w:t>
      </w:r>
      <w:r w:rsidRPr="00996312">
        <w:rPr>
          <w:vanish/>
          <w:sz w:val="16"/>
        </w:rPr>
        <w:t>Bourdieu</w:t>
      </w:r>
      <w:r w:rsidRPr="00031105">
        <w:rPr>
          <w:sz w:val="16"/>
        </w:rPr>
        <w:t xml:space="preserve"> </w:t>
      </w:r>
      <w:r w:rsidRPr="00996312">
        <w:rPr>
          <w:vanish/>
          <w:sz w:val="16"/>
        </w:rPr>
        <w:t>(2005,</w:t>
      </w:r>
      <w:r w:rsidRPr="00031105">
        <w:rPr>
          <w:sz w:val="16"/>
        </w:rPr>
        <w:t xml:space="preserve"> </w:t>
      </w:r>
      <w:r w:rsidRPr="00996312">
        <w:rPr>
          <w:vanish/>
          <w:sz w:val="16"/>
        </w:rPr>
        <w:t>p.</w:t>
      </w:r>
      <w:r w:rsidRPr="00031105">
        <w:rPr>
          <w:sz w:val="16"/>
        </w:rPr>
        <w:t xml:space="preserve"> </w:t>
      </w:r>
      <w:r w:rsidRPr="00996312">
        <w:rPr>
          <w:vanish/>
          <w:sz w:val="16"/>
        </w:rPr>
        <w:t>12)</w:t>
      </w:r>
      <w:r w:rsidRPr="00031105">
        <w:rPr>
          <w:sz w:val="16"/>
        </w:rPr>
        <w:t xml:space="preserve"> </w:t>
      </w:r>
      <w:r w:rsidRPr="00996312">
        <w:rPr>
          <w:vanish/>
          <w:sz w:val="16"/>
        </w:rPr>
        <w:t>observed,</w:t>
      </w:r>
      <w:r w:rsidRPr="00031105">
        <w:rPr>
          <w:sz w:val="16"/>
        </w:rPr>
        <w:t xml:space="preserve"> </w:t>
      </w:r>
      <w:r w:rsidRPr="00996312">
        <w:rPr>
          <w:vanish/>
          <w:sz w:val="16"/>
        </w:rPr>
        <w:t>‘</w:t>
      </w:r>
      <w:r w:rsidRPr="00996312">
        <w:rPr>
          <w:rStyle w:val="StyleUnderline"/>
          <w:vanish/>
        </w:rPr>
        <w:t>The</w:t>
      </w:r>
      <w:r w:rsidRPr="00031105">
        <w:rPr>
          <w:rStyle w:val="StyleUnderline"/>
        </w:rPr>
        <w:t xml:space="preserve"> </w:t>
      </w:r>
      <w:r w:rsidRPr="00996312">
        <w:rPr>
          <w:rStyle w:val="StyleUnderline"/>
          <w:vanish/>
        </w:rPr>
        <w:t>economic</w:t>
      </w:r>
      <w:r w:rsidRPr="00031105">
        <w:rPr>
          <w:rStyle w:val="StyleUnderline"/>
        </w:rPr>
        <w:t xml:space="preserve"> </w:t>
      </w:r>
      <w:r w:rsidRPr="00996312">
        <w:rPr>
          <w:rStyle w:val="StyleUnderline"/>
          <w:vanish/>
        </w:rPr>
        <w:t>field</w:t>
      </w:r>
      <w:r w:rsidRPr="00031105">
        <w:rPr>
          <w:rStyle w:val="StyleUnderline"/>
        </w:rPr>
        <w:t xml:space="preserve"> </w:t>
      </w:r>
      <w:r w:rsidRPr="00996312">
        <w:rPr>
          <w:rStyle w:val="StyleUnderline"/>
          <w:vanish/>
        </w:rPr>
        <w:t>is</w:t>
      </w:r>
      <w:r w:rsidRPr="00996312">
        <w:rPr>
          <w:vanish/>
          <w:sz w:val="16"/>
        </w:rPr>
        <w:t>,</w:t>
      </w:r>
      <w:r w:rsidRPr="00031105">
        <w:rPr>
          <w:sz w:val="16"/>
        </w:rPr>
        <w:t xml:space="preserve"> </w:t>
      </w:r>
      <w:r w:rsidRPr="00996312">
        <w:rPr>
          <w:vanish/>
          <w:sz w:val="16"/>
        </w:rPr>
        <w:t>more</w:t>
      </w:r>
      <w:r w:rsidRPr="00031105">
        <w:rPr>
          <w:sz w:val="16"/>
        </w:rPr>
        <w:t xml:space="preserve"> </w:t>
      </w:r>
      <w:r w:rsidRPr="00996312">
        <w:rPr>
          <w:vanish/>
          <w:sz w:val="16"/>
        </w:rPr>
        <w:t>than</w:t>
      </w:r>
      <w:r w:rsidRPr="00031105">
        <w:rPr>
          <w:sz w:val="16"/>
        </w:rPr>
        <w:t xml:space="preserve"> </w:t>
      </w:r>
      <w:r w:rsidRPr="00996312">
        <w:rPr>
          <w:vanish/>
          <w:sz w:val="16"/>
        </w:rPr>
        <w:t>any</w:t>
      </w:r>
      <w:r w:rsidRPr="00031105">
        <w:rPr>
          <w:sz w:val="16"/>
        </w:rPr>
        <w:t xml:space="preserve"> </w:t>
      </w:r>
      <w:r w:rsidRPr="00996312">
        <w:rPr>
          <w:vanish/>
          <w:sz w:val="16"/>
        </w:rPr>
        <w:t>other,</w:t>
      </w:r>
      <w:r w:rsidRPr="00031105">
        <w:rPr>
          <w:sz w:val="16"/>
        </w:rPr>
        <w:t xml:space="preserve"> </w:t>
      </w:r>
      <w:r w:rsidRPr="00996312">
        <w:rPr>
          <w:rStyle w:val="StyleUnderline"/>
          <w:vanish/>
        </w:rPr>
        <w:t>inhabited</w:t>
      </w:r>
      <w:r w:rsidRPr="00031105">
        <w:rPr>
          <w:rStyle w:val="StyleUnderline"/>
        </w:rPr>
        <w:t xml:space="preserve"> </w:t>
      </w:r>
      <w:r w:rsidRPr="00996312">
        <w:rPr>
          <w:rStyle w:val="StyleUnderline"/>
          <w:vanish/>
        </w:rPr>
        <w:t>by</w:t>
      </w:r>
      <w:r w:rsidRPr="00031105">
        <w:rPr>
          <w:rStyle w:val="StyleUnderline"/>
        </w:rPr>
        <w:t xml:space="preserve"> </w:t>
      </w:r>
      <w:r w:rsidRPr="00996312">
        <w:rPr>
          <w:rStyle w:val="StyleUnderline"/>
          <w:vanish/>
        </w:rPr>
        <w:t>the</w:t>
      </w:r>
      <w:r w:rsidRPr="00031105">
        <w:rPr>
          <w:rStyle w:val="StyleUnderline"/>
        </w:rPr>
        <w:t xml:space="preserve"> </w:t>
      </w:r>
      <w:r w:rsidRPr="00996312">
        <w:rPr>
          <w:rStyle w:val="StyleUnderline"/>
          <w:vanish/>
        </w:rPr>
        <w:t>state</w:t>
      </w:r>
      <w:r w:rsidRPr="00996312">
        <w:rPr>
          <w:vanish/>
          <w:sz w:val="16"/>
        </w:rPr>
        <w:t>,</w:t>
      </w:r>
      <w:r w:rsidRPr="00031105">
        <w:rPr>
          <w:sz w:val="16"/>
        </w:rPr>
        <w:t xml:space="preserve"> </w:t>
      </w:r>
      <w:r w:rsidRPr="00996312">
        <w:rPr>
          <w:rStyle w:val="StyleUnderline"/>
          <w:vanish/>
        </w:rPr>
        <w:t>which</w:t>
      </w:r>
      <w:r w:rsidRPr="00031105">
        <w:rPr>
          <w:rStyle w:val="StyleUnderline"/>
        </w:rPr>
        <w:t xml:space="preserve"> </w:t>
      </w:r>
      <w:r w:rsidRPr="00996312">
        <w:rPr>
          <w:rStyle w:val="StyleUnderline"/>
          <w:vanish/>
        </w:rPr>
        <w:t>contributes</w:t>
      </w:r>
      <w:r w:rsidRPr="00031105">
        <w:rPr>
          <w:rStyle w:val="StyleUnderline"/>
        </w:rPr>
        <w:t xml:space="preserve"> </w:t>
      </w:r>
      <w:r w:rsidRPr="00996312">
        <w:rPr>
          <w:rStyle w:val="StyleUnderline"/>
          <w:vanish/>
        </w:rPr>
        <w:t>at</w:t>
      </w:r>
      <w:r w:rsidRPr="00031105">
        <w:rPr>
          <w:rStyle w:val="StyleUnderline"/>
        </w:rPr>
        <w:t xml:space="preserve"> </w:t>
      </w:r>
      <w:r w:rsidRPr="00996312">
        <w:rPr>
          <w:rStyle w:val="StyleUnderline"/>
          <w:vanish/>
        </w:rPr>
        <w:t>every</w:t>
      </w:r>
      <w:r w:rsidRPr="00031105">
        <w:rPr>
          <w:rStyle w:val="StyleUnderline"/>
        </w:rPr>
        <w:t xml:space="preserve"> </w:t>
      </w:r>
      <w:r w:rsidRPr="00996312">
        <w:rPr>
          <w:rStyle w:val="StyleUnderline"/>
          <w:vanish/>
        </w:rPr>
        <w:t>moment</w:t>
      </w:r>
      <w:r w:rsidRPr="00031105">
        <w:rPr>
          <w:rStyle w:val="StyleUnderline"/>
        </w:rPr>
        <w:t xml:space="preserve"> </w:t>
      </w:r>
      <w:r w:rsidRPr="00996312">
        <w:rPr>
          <w:rStyle w:val="StyleUnderline"/>
          <w:vanish/>
        </w:rPr>
        <w:t>to</w:t>
      </w:r>
      <w:r w:rsidRPr="00031105">
        <w:rPr>
          <w:rStyle w:val="StyleUnderline"/>
        </w:rPr>
        <w:t xml:space="preserve"> </w:t>
      </w:r>
      <w:r w:rsidRPr="00996312">
        <w:rPr>
          <w:rStyle w:val="StyleUnderline"/>
          <w:vanish/>
        </w:rPr>
        <w:t>its</w:t>
      </w:r>
      <w:r w:rsidRPr="00031105">
        <w:rPr>
          <w:rStyle w:val="StyleUnderline"/>
        </w:rPr>
        <w:t xml:space="preserve"> </w:t>
      </w:r>
      <w:r w:rsidRPr="00996312">
        <w:rPr>
          <w:rStyle w:val="StyleUnderline"/>
          <w:vanish/>
        </w:rPr>
        <w:t>existence</w:t>
      </w:r>
      <w:r w:rsidRPr="00031105">
        <w:rPr>
          <w:rStyle w:val="StyleUnderline"/>
        </w:rPr>
        <w:t xml:space="preserve"> </w:t>
      </w:r>
      <w:r w:rsidRPr="00996312">
        <w:rPr>
          <w:rStyle w:val="StyleUnderline"/>
          <w:vanish/>
        </w:rPr>
        <w:t>and</w:t>
      </w:r>
      <w:r w:rsidRPr="00031105">
        <w:rPr>
          <w:rStyle w:val="StyleUnderline"/>
        </w:rPr>
        <w:t xml:space="preserve"> </w:t>
      </w:r>
      <w:r w:rsidRPr="00996312">
        <w:rPr>
          <w:rStyle w:val="StyleUnderline"/>
          <w:vanish/>
        </w:rPr>
        <w:t>persistence</w:t>
      </w:r>
      <w:r w:rsidRPr="00996312">
        <w:rPr>
          <w:vanish/>
          <w:sz w:val="16"/>
        </w:rPr>
        <w:t>,</w:t>
      </w:r>
      <w:r w:rsidRPr="00031105">
        <w:rPr>
          <w:sz w:val="16"/>
        </w:rPr>
        <w:t xml:space="preserve"> </w:t>
      </w:r>
      <w:r w:rsidRPr="00996312">
        <w:rPr>
          <w:rStyle w:val="StyleUnderline"/>
          <w:vanish/>
        </w:rPr>
        <w:t>and</w:t>
      </w:r>
      <w:r w:rsidRPr="00031105">
        <w:rPr>
          <w:rStyle w:val="StyleUnderline"/>
        </w:rPr>
        <w:t xml:space="preserve"> </w:t>
      </w:r>
      <w:r w:rsidRPr="00996312">
        <w:rPr>
          <w:rStyle w:val="StyleUnderline"/>
          <w:vanish/>
        </w:rPr>
        <w:t>also</w:t>
      </w:r>
      <w:r w:rsidRPr="00031105">
        <w:rPr>
          <w:rStyle w:val="StyleUnderline"/>
        </w:rPr>
        <w:t xml:space="preserve"> </w:t>
      </w:r>
      <w:r w:rsidRPr="00996312">
        <w:rPr>
          <w:rStyle w:val="StyleUnderline"/>
          <w:vanish/>
        </w:rPr>
        <w:t>to</w:t>
      </w:r>
      <w:r w:rsidRPr="00031105">
        <w:rPr>
          <w:rStyle w:val="StyleUnderline"/>
        </w:rPr>
        <w:t xml:space="preserve"> </w:t>
      </w:r>
      <w:r w:rsidRPr="00996312">
        <w:rPr>
          <w:rStyle w:val="StyleUnderline"/>
          <w:vanish/>
        </w:rPr>
        <w:t>the</w:t>
      </w:r>
      <w:r w:rsidRPr="00031105">
        <w:rPr>
          <w:rStyle w:val="StyleUnderline"/>
        </w:rPr>
        <w:t xml:space="preserve"> </w:t>
      </w:r>
      <w:r w:rsidRPr="00996312">
        <w:rPr>
          <w:rStyle w:val="StyleUnderline"/>
          <w:vanish/>
        </w:rPr>
        <w:t>structure</w:t>
      </w:r>
      <w:r w:rsidRPr="00031105">
        <w:rPr>
          <w:rStyle w:val="StyleUnderline"/>
        </w:rPr>
        <w:t xml:space="preserve"> </w:t>
      </w:r>
      <w:r w:rsidRPr="00996312">
        <w:rPr>
          <w:rStyle w:val="StyleUnderline"/>
          <w:vanish/>
        </w:rPr>
        <w:t>of</w:t>
      </w:r>
      <w:r w:rsidRPr="00031105">
        <w:rPr>
          <w:rStyle w:val="StyleUnderline"/>
        </w:rPr>
        <w:t xml:space="preserve"> </w:t>
      </w:r>
      <w:r w:rsidRPr="00996312">
        <w:rPr>
          <w:rStyle w:val="StyleUnderline"/>
          <w:vanish/>
        </w:rPr>
        <w:t>the</w:t>
      </w:r>
      <w:r w:rsidRPr="00031105">
        <w:rPr>
          <w:rStyle w:val="StyleUnderline"/>
        </w:rPr>
        <w:t xml:space="preserve"> </w:t>
      </w:r>
      <w:r w:rsidRPr="00996312">
        <w:rPr>
          <w:rStyle w:val="StyleUnderline"/>
          <w:vanish/>
        </w:rPr>
        <w:t>relations</w:t>
      </w:r>
      <w:r w:rsidRPr="00031105">
        <w:rPr>
          <w:rStyle w:val="StyleUnderline"/>
        </w:rPr>
        <w:t xml:space="preserve"> </w:t>
      </w:r>
      <w:r w:rsidRPr="00996312">
        <w:rPr>
          <w:rStyle w:val="StyleUnderline"/>
          <w:vanish/>
        </w:rPr>
        <w:t>of</w:t>
      </w:r>
      <w:r w:rsidRPr="00031105">
        <w:rPr>
          <w:rStyle w:val="StyleUnderline"/>
        </w:rPr>
        <w:t xml:space="preserve"> </w:t>
      </w:r>
      <w:r w:rsidRPr="00996312">
        <w:rPr>
          <w:rStyle w:val="StyleUnderline"/>
          <w:vanish/>
        </w:rPr>
        <w:t>force</w:t>
      </w:r>
      <w:r w:rsidRPr="00031105">
        <w:rPr>
          <w:rStyle w:val="StyleUnderline"/>
        </w:rPr>
        <w:t xml:space="preserve"> </w:t>
      </w:r>
      <w:r w:rsidRPr="00996312">
        <w:rPr>
          <w:rStyle w:val="StyleUnderline"/>
          <w:vanish/>
        </w:rPr>
        <w:t>that</w:t>
      </w:r>
      <w:r w:rsidRPr="00031105">
        <w:rPr>
          <w:rStyle w:val="StyleUnderline"/>
        </w:rPr>
        <w:t xml:space="preserve"> </w:t>
      </w:r>
      <w:r w:rsidRPr="00996312">
        <w:rPr>
          <w:rStyle w:val="StyleUnderline"/>
          <w:vanish/>
        </w:rPr>
        <w:t>characterize</w:t>
      </w:r>
      <w:r w:rsidRPr="00031105">
        <w:rPr>
          <w:rStyle w:val="StyleUnderline"/>
        </w:rPr>
        <w:t xml:space="preserve"> </w:t>
      </w:r>
      <w:r w:rsidRPr="00996312">
        <w:rPr>
          <w:rStyle w:val="StyleUnderline"/>
          <w:vanish/>
        </w:rPr>
        <w:t>it</w:t>
      </w:r>
      <w:r w:rsidRPr="00996312">
        <w:rPr>
          <w:vanish/>
          <w:sz w:val="16"/>
        </w:rPr>
        <w:t>'.</w:t>
      </w:r>
      <w:r w:rsidRPr="00031105">
        <w:rPr>
          <w:sz w:val="16"/>
        </w:rPr>
        <w:t xml:space="preserve"> </w:t>
      </w:r>
      <w:r w:rsidRPr="00996312">
        <w:rPr>
          <w:rStyle w:val="StyleUnderline"/>
          <w:vanish/>
        </w:rPr>
        <w:t>The</w:t>
      </w:r>
      <w:r w:rsidRPr="00031105">
        <w:rPr>
          <w:rStyle w:val="StyleUnderline"/>
        </w:rPr>
        <w:t xml:space="preserve"> </w:t>
      </w:r>
      <w:r w:rsidRPr="00996312">
        <w:rPr>
          <w:rStyle w:val="StyleUnderline"/>
          <w:vanish/>
        </w:rPr>
        <w:t>state</w:t>
      </w:r>
      <w:r w:rsidRPr="00031105">
        <w:rPr>
          <w:rStyle w:val="StyleUnderline"/>
        </w:rPr>
        <w:t xml:space="preserve"> </w:t>
      </w:r>
      <w:r w:rsidRPr="00996312">
        <w:rPr>
          <w:rStyle w:val="StyleUnderline"/>
          <w:vanish/>
        </w:rPr>
        <w:t>lays</w:t>
      </w:r>
      <w:r w:rsidRPr="00031105">
        <w:rPr>
          <w:rStyle w:val="StyleUnderline"/>
        </w:rPr>
        <w:t xml:space="preserve"> </w:t>
      </w:r>
      <w:r w:rsidRPr="00996312">
        <w:rPr>
          <w:rStyle w:val="StyleUnderline"/>
          <w:vanish/>
        </w:rPr>
        <w:t>out</w:t>
      </w:r>
      <w:r w:rsidRPr="00031105">
        <w:rPr>
          <w:rStyle w:val="StyleUnderline"/>
        </w:rPr>
        <w:t xml:space="preserve"> </w:t>
      </w:r>
      <w:r w:rsidRPr="00996312">
        <w:rPr>
          <w:rStyle w:val="StyleUnderline"/>
          <w:vanish/>
        </w:rPr>
        <w:t>the</w:t>
      </w:r>
      <w:r w:rsidRPr="00031105">
        <w:rPr>
          <w:rStyle w:val="StyleUnderline"/>
        </w:rPr>
        <w:t xml:space="preserve"> </w:t>
      </w:r>
      <w:r w:rsidRPr="00996312">
        <w:rPr>
          <w:rStyle w:val="StyleUnderline"/>
          <w:vanish/>
        </w:rPr>
        <w:t>preconditions</w:t>
      </w:r>
      <w:r w:rsidRPr="00031105">
        <w:rPr>
          <w:rStyle w:val="StyleUnderline"/>
        </w:rPr>
        <w:t xml:space="preserve"> </w:t>
      </w:r>
      <w:r w:rsidRPr="00996312">
        <w:rPr>
          <w:rStyle w:val="StyleUnderline"/>
          <w:vanish/>
        </w:rPr>
        <w:t>for</w:t>
      </w:r>
      <w:r w:rsidRPr="00031105">
        <w:rPr>
          <w:rStyle w:val="StyleUnderline"/>
        </w:rPr>
        <w:t xml:space="preserve"> </w:t>
      </w:r>
      <w:r w:rsidRPr="00996312">
        <w:rPr>
          <w:rStyle w:val="StyleUnderline"/>
          <w:vanish/>
        </w:rPr>
        <w:t>market</w:t>
      </w:r>
      <w:r w:rsidRPr="00031105">
        <w:rPr>
          <w:rStyle w:val="StyleUnderline"/>
        </w:rPr>
        <w:t xml:space="preserve"> </w:t>
      </w:r>
      <w:r w:rsidRPr="00996312">
        <w:rPr>
          <w:rStyle w:val="StyleUnderline"/>
          <w:vanish/>
        </w:rPr>
        <w:t>exchanges</w:t>
      </w:r>
      <w:r w:rsidRPr="00996312">
        <w:rPr>
          <w:vanish/>
          <w:sz w:val="16"/>
        </w:rPr>
        <w:t>.</w:t>
      </w:r>
      <w:r w:rsidRPr="00031105">
        <w:rPr>
          <w:sz w:val="16"/>
        </w:rPr>
        <w:t xml:space="preserve"> </w:t>
      </w:r>
      <w:r w:rsidRPr="00996312">
        <w:rPr>
          <w:rStyle w:val="StyleUnderline"/>
          <w:vanish/>
        </w:rPr>
        <w:t>Under</w:t>
      </w:r>
      <w:r w:rsidRPr="00031105">
        <w:rPr>
          <w:rStyle w:val="StyleUnderline"/>
        </w:rPr>
        <w:t xml:space="preserve"> </w:t>
      </w:r>
      <w:r w:rsidRPr="00996312">
        <w:rPr>
          <w:rStyle w:val="StyleUnderline"/>
          <w:vanish/>
        </w:rPr>
        <w:t>neoliberalism</w:t>
      </w:r>
      <w:r w:rsidRPr="00996312">
        <w:rPr>
          <w:vanish/>
          <w:sz w:val="16"/>
        </w:rPr>
        <w:t>,</w:t>
      </w:r>
      <w:r w:rsidRPr="00031105">
        <w:rPr>
          <w:sz w:val="16"/>
        </w:rPr>
        <w:t xml:space="preserve"> </w:t>
      </w:r>
      <w:r w:rsidRPr="00893A5F">
        <w:rPr>
          <w:rStyle w:val="Emphasis"/>
          <w:highlight w:val="cyan"/>
        </w:rPr>
        <w:t xml:space="preserve">the state is the </w:t>
      </w:r>
      <w:r w:rsidRPr="00996312">
        <w:rPr>
          <w:rStyle w:val="Emphasis"/>
          <w:vanish/>
        </w:rPr>
        <w:t>preeminent</w:t>
      </w:r>
      <w:r w:rsidRPr="00893A5F">
        <w:rPr>
          <w:rStyle w:val="Emphasis"/>
        </w:rPr>
        <w:t xml:space="preserve"> </w:t>
      </w:r>
      <w:r w:rsidRPr="00893A5F">
        <w:rPr>
          <w:rStyle w:val="Emphasis"/>
          <w:highlight w:val="cyan"/>
        </w:rPr>
        <w:t>facilitator of markets</w:t>
      </w:r>
      <w:r w:rsidRPr="00996312">
        <w:rPr>
          <w:vanish/>
          <w:sz w:val="16"/>
        </w:rPr>
        <w:t>.</w:t>
      </w:r>
      <w:r w:rsidRPr="00031105">
        <w:rPr>
          <w:sz w:val="16"/>
        </w:rPr>
        <w:t xml:space="preserve"> </w:t>
      </w:r>
      <w:r w:rsidRPr="00996312">
        <w:rPr>
          <w:vanish/>
          <w:sz w:val="16"/>
        </w:rPr>
        <w:t>The</w:t>
      </w:r>
      <w:r w:rsidRPr="00031105">
        <w:rPr>
          <w:sz w:val="16"/>
        </w:rPr>
        <w:t xml:space="preserve"> </w:t>
      </w:r>
      <w:r w:rsidRPr="00996312">
        <w:rPr>
          <w:vanish/>
          <w:sz w:val="16"/>
        </w:rPr>
        <w:t>neoliberal</w:t>
      </w:r>
      <w:r w:rsidRPr="00031105">
        <w:rPr>
          <w:sz w:val="16"/>
        </w:rPr>
        <w:t xml:space="preserve"> </w:t>
      </w:r>
      <w:r w:rsidRPr="00996312">
        <w:rPr>
          <w:vanish/>
          <w:sz w:val="16"/>
        </w:rPr>
        <w:t>state</w:t>
      </w:r>
      <w:r w:rsidRPr="00031105">
        <w:rPr>
          <w:sz w:val="16"/>
        </w:rPr>
        <w:t xml:space="preserve"> </w:t>
      </w:r>
      <w:r w:rsidRPr="00996312">
        <w:rPr>
          <w:vanish/>
          <w:sz w:val="16"/>
        </w:rPr>
        <w:t>is</w:t>
      </w:r>
      <w:r w:rsidRPr="00031105">
        <w:rPr>
          <w:sz w:val="16"/>
        </w:rPr>
        <w:t xml:space="preserve"> </w:t>
      </w:r>
      <w:r w:rsidRPr="00996312">
        <w:rPr>
          <w:vanish/>
          <w:sz w:val="16"/>
        </w:rPr>
        <w:t>not</w:t>
      </w:r>
      <w:r w:rsidRPr="00031105">
        <w:rPr>
          <w:sz w:val="16"/>
        </w:rPr>
        <w:t xml:space="preserve"> </w:t>
      </w:r>
      <w:r w:rsidRPr="00996312">
        <w:rPr>
          <w:vanish/>
          <w:sz w:val="16"/>
        </w:rPr>
        <w:t>so</w:t>
      </w:r>
      <w:r w:rsidRPr="00031105">
        <w:rPr>
          <w:sz w:val="16"/>
        </w:rPr>
        <w:t xml:space="preserve"> </w:t>
      </w:r>
      <w:r w:rsidRPr="00996312">
        <w:rPr>
          <w:vanish/>
          <w:sz w:val="16"/>
        </w:rPr>
        <w:t>much</w:t>
      </w:r>
      <w:r w:rsidRPr="00031105">
        <w:rPr>
          <w:sz w:val="16"/>
        </w:rPr>
        <w:t xml:space="preserve"> </w:t>
      </w:r>
      <w:r w:rsidRPr="00996312">
        <w:rPr>
          <w:vanish/>
          <w:sz w:val="16"/>
        </w:rPr>
        <w:t>a</w:t>
      </w:r>
      <w:r w:rsidRPr="00031105">
        <w:rPr>
          <w:sz w:val="16"/>
        </w:rPr>
        <w:t xml:space="preserve"> </w:t>
      </w:r>
      <w:r w:rsidRPr="00996312">
        <w:rPr>
          <w:vanish/>
          <w:sz w:val="16"/>
        </w:rPr>
        <w:t>Minimalstaat,</w:t>
      </w:r>
      <w:r w:rsidRPr="00031105">
        <w:rPr>
          <w:sz w:val="16"/>
        </w:rPr>
        <w:t xml:space="preserve"> </w:t>
      </w:r>
      <w:r w:rsidRPr="00996312">
        <w:rPr>
          <w:vanish/>
          <w:sz w:val="16"/>
        </w:rPr>
        <w:t>night</w:t>
      </w:r>
      <w:r w:rsidRPr="00031105">
        <w:rPr>
          <w:sz w:val="16"/>
        </w:rPr>
        <w:t xml:space="preserve"> </w:t>
      </w:r>
      <w:r w:rsidRPr="00996312">
        <w:rPr>
          <w:vanish/>
          <w:sz w:val="16"/>
        </w:rPr>
        <w:t>watchman</w:t>
      </w:r>
      <w:r w:rsidRPr="00031105">
        <w:rPr>
          <w:sz w:val="16"/>
        </w:rPr>
        <w:t xml:space="preserve"> </w:t>
      </w:r>
      <w:r w:rsidRPr="00996312">
        <w:rPr>
          <w:vanish/>
          <w:sz w:val="16"/>
        </w:rPr>
        <w:t>state,</w:t>
      </w:r>
      <w:r w:rsidRPr="00031105">
        <w:rPr>
          <w:sz w:val="16"/>
        </w:rPr>
        <w:t xml:space="preserve"> </w:t>
      </w:r>
      <w:r w:rsidRPr="00996312">
        <w:rPr>
          <w:vanish/>
          <w:sz w:val="16"/>
        </w:rPr>
        <w:t>or</w:t>
      </w:r>
      <w:r w:rsidRPr="00031105">
        <w:rPr>
          <w:sz w:val="16"/>
        </w:rPr>
        <w:t xml:space="preserve"> </w:t>
      </w:r>
      <w:r w:rsidRPr="00996312">
        <w:rPr>
          <w:vanish/>
          <w:sz w:val="16"/>
        </w:rPr>
        <w:t>slim</w:t>
      </w:r>
      <w:r w:rsidRPr="00031105">
        <w:rPr>
          <w:sz w:val="16"/>
        </w:rPr>
        <w:t xml:space="preserve"> </w:t>
      </w:r>
      <w:r w:rsidRPr="00996312">
        <w:rPr>
          <w:vanish/>
          <w:sz w:val="16"/>
        </w:rPr>
        <w:t>state</w:t>
      </w:r>
      <w:r w:rsidRPr="00031105">
        <w:rPr>
          <w:sz w:val="16"/>
        </w:rPr>
        <w:t xml:space="preserve"> </w:t>
      </w:r>
      <w:r w:rsidRPr="00996312">
        <w:rPr>
          <w:vanish/>
          <w:sz w:val="16"/>
        </w:rPr>
        <w:t>as</w:t>
      </w:r>
      <w:r w:rsidRPr="00031105">
        <w:rPr>
          <w:sz w:val="16"/>
        </w:rPr>
        <w:t xml:space="preserve"> </w:t>
      </w:r>
      <w:r w:rsidRPr="00996312">
        <w:rPr>
          <w:vanish/>
          <w:sz w:val="16"/>
        </w:rPr>
        <w:t>it</w:t>
      </w:r>
      <w:r w:rsidRPr="00031105">
        <w:rPr>
          <w:sz w:val="16"/>
        </w:rPr>
        <w:t xml:space="preserve"> </w:t>
      </w:r>
      <w:r w:rsidRPr="00996312">
        <w:rPr>
          <w:vanish/>
          <w:sz w:val="16"/>
        </w:rPr>
        <w:t>is</w:t>
      </w:r>
      <w:r w:rsidRPr="00031105">
        <w:rPr>
          <w:sz w:val="16"/>
        </w:rPr>
        <w:t xml:space="preserve"> </w:t>
      </w:r>
      <w:r w:rsidRPr="00996312">
        <w:rPr>
          <w:vanish/>
          <w:sz w:val="16"/>
        </w:rPr>
        <w:t>the</w:t>
      </w:r>
      <w:r w:rsidRPr="00031105">
        <w:rPr>
          <w:sz w:val="16"/>
        </w:rPr>
        <w:t xml:space="preserve"> </w:t>
      </w:r>
      <w:r w:rsidRPr="00996312">
        <w:rPr>
          <w:vanish/>
          <w:sz w:val="16"/>
        </w:rPr>
        <w:t>prima</w:t>
      </w:r>
      <w:r w:rsidRPr="00031105">
        <w:rPr>
          <w:sz w:val="16"/>
        </w:rPr>
        <w:t xml:space="preserve"> </w:t>
      </w:r>
      <w:r w:rsidRPr="00996312">
        <w:rPr>
          <w:vanish/>
          <w:sz w:val="16"/>
        </w:rPr>
        <w:t>causa</w:t>
      </w:r>
      <w:r w:rsidRPr="00031105">
        <w:rPr>
          <w:sz w:val="16"/>
        </w:rPr>
        <w:t xml:space="preserve"> </w:t>
      </w:r>
      <w:r w:rsidRPr="00996312">
        <w:rPr>
          <w:vanish/>
          <w:sz w:val="16"/>
        </w:rPr>
        <w:t>of</w:t>
      </w:r>
      <w:r w:rsidRPr="00031105">
        <w:rPr>
          <w:sz w:val="16"/>
        </w:rPr>
        <w:t xml:space="preserve"> </w:t>
      </w:r>
      <w:r w:rsidRPr="00996312">
        <w:rPr>
          <w:vanish/>
          <w:sz w:val="16"/>
        </w:rPr>
        <w:t>market</w:t>
      </w:r>
      <w:r w:rsidRPr="00031105">
        <w:rPr>
          <w:sz w:val="16"/>
        </w:rPr>
        <w:t xml:space="preserve"> </w:t>
      </w:r>
      <w:r w:rsidRPr="00996312">
        <w:rPr>
          <w:vanish/>
          <w:sz w:val="16"/>
        </w:rPr>
        <w:t>society</w:t>
      </w:r>
      <w:r w:rsidRPr="00031105">
        <w:rPr>
          <w:sz w:val="16"/>
        </w:rPr>
        <w:t xml:space="preserve"> </w:t>
      </w:r>
      <w:r w:rsidRPr="00996312">
        <w:rPr>
          <w:vanish/>
          <w:sz w:val="16"/>
        </w:rPr>
        <w:t>(see,</w:t>
      </w:r>
      <w:r w:rsidRPr="00031105">
        <w:rPr>
          <w:sz w:val="16"/>
        </w:rPr>
        <w:t xml:space="preserve"> </w:t>
      </w:r>
      <w:r w:rsidRPr="00996312">
        <w:rPr>
          <w:vanish/>
          <w:sz w:val="16"/>
        </w:rPr>
        <w:t>e.g.,</w:t>
      </w:r>
      <w:r w:rsidRPr="00031105">
        <w:rPr>
          <w:sz w:val="16"/>
        </w:rPr>
        <w:t xml:space="preserve"> </w:t>
      </w:r>
      <w:r w:rsidRPr="00996312">
        <w:rPr>
          <w:vanish/>
          <w:sz w:val="16"/>
        </w:rPr>
        <w:t>Wacquant,</w:t>
      </w:r>
      <w:r w:rsidRPr="00031105">
        <w:rPr>
          <w:sz w:val="16"/>
        </w:rPr>
        <w:t xml:space="preserve"> </w:t>
      </w:r>
      <w:r w:rsidRPr="00996312">
        <w:rPr>
          <w:vanish/>
          <w:sz w:val="16"/>
        </w:rPr>
        <w:t>2012).</w:t>
      </w:r>
      <w:r w:rsidRPr="00031105">
        <w:rPr>
          <w:sz w:val="16"/>
        </w:rPr>
        <w:t xml:space="preserve"> </w:t>
      </w:r>
      <w:r w:rsidRPr="00996312">
        <w:rPr>
          <w:vanish/>
          <w:sz w:val="16"/>
        </w:rPr>
        <w:t>Similarly,</w:t>
      </w:r>
      <w:r w:rsidRPr="00031105">
        <w:rPr>
          <w:sz w:val="16"/>
        </w:rPr>
        <w:t xml:space="preserve"> </w:t>
      </w:r>
      <w:r w:rsidRPr="00996312">
        <w:rPr>
          <w:vanish/>
          <w:sz w:val="16"/>
        </w:rPr>
        <w:t>in</w:t>
      </w:r>
      <w:r w:rsidRPr="00031105">
        <w:rPr>
          <w:sz w:val="16"/>
        </w:rPr>
        <w:t xml:space="preserve"> </w:t>
      </w:r>
      <w:r w:rsidRPr="00996312">
        <w:rPr>
          <w:vanish/>
          <w:sz w:val="16"/>
        </w:rPr>
        <w:t>the</w:t>
      </w:r>
      <w:r w:rsidRPr="00031105">
        <w:rPr>
          <w:sz w:val="16"/>
        </w:rPr>
        <w:t xml:space="preserve"> </w:t>
      </w:r>
      <w:r w:rsidRPr="00996312">
        <w:rPr>
          <w:vanish/>
          <w:sz w:val="16"/>
        </w:rPr>
        <w:t>political</w:t>
      </w:r>
      <w:r w:rsidRPr="00031105">
        <w:rPr>
          <w:sz w:val="16"/>
        </w:rPr>
        <w:t xml:space="preserve"> </w:t>
      </w:r>
      <w:r w:rsidRPr="00996312">
        <w:rPr>
          <w:vanish/>
          <w:sz w:val="16"/>
        </w:rPr>
        <w:t>theory</w:t>
      </w:r>
      <w:r w:rsidRPr="00031105">
        <w:rPr>
          <w:sz w:val="16"/>
        </w:rPr>
        <w:t xml:space="preserve"> </w:t>
      </w:r>
      <w:r w:rsidRPr="00996312">
        <w:rPr>
          <w:vanish/>
          <w:sz w:val="16"/>
        </w:rPr>
        <w:t>of</w:t>
      </w:r>
      <w:r w:rsidRPr="00031105">
        <w:rPr>
          <w:sz w:val="16"/>
        </w:rPr>
        <w:t xml:space="preserve"> </w:t>
      </w:r>
      <w:r w:rsidRPr="00996312">
        <w:rPr>
          <w:vanish/>
          <w:sz w:val="16"/>
        </w:rPr>
        <w:t>Deleuze</w:t>
      </w:r>
      <w:r w:rsidRPr="00031105">
        <w:rPr>
          <w:sz w:val="16"/>
        </w:rPr>
        <w:t xml:space="preserve"> </w:t>
      </w:r>
      <w:r w:rsidRPr="00996312">
        <w:rPr>
          <w:vanish/>
          <w:sz w:val="16"/>
        </w:rPr>
        <w:t>and</w:t>
      </w:r>
      <w:r w:rsidRPr="00031105">
        <w:rPr>
          <w:sz w:val="16"/>
        </w:rPr>
        <w:t xml:space="preserve"> </w:t>
      </w:r>
      <w:r w:rsidRPr="00996312">
        <w:rPr>
          <w:vanish/>
          <w:sz w:val="16"/>
        </w:rPr>
        <w:t>Guattari,</w:t>
      </w:r>
      <w:r w:rsidRPr="00031105">
        <w:rPr>
          <w:sz w:val="16"/>
        </w:rPr>
        <w:t xml:space="preserve"> </w:t>
      </w:r>
      <w:r w:rsidRPr="00996312">
        <w:rPr>
          <w:rStyle w:val="StyleUnderline"/>
          <w:vanish/>
        </w:rPr>
        <w:t>any</w:t>
      </w:r>
      <w:r w:rsidRPr="00031105">
        <w:rPr>
          <w:rStyle w:val="StyleUnderline"/>
        </w:rPr>
        <w:t xml:space="preserve"> </w:t>
      </w:r>
      <w:r w:rsidRPr="00996312">
        <w:rPr>
          <w:rStyle w:val="StyleUnderline"/>
          <w:vanish/>
        </w:rPr>
        <w:t>economic</w:t>
      </w:r>
      <w:r w:rsidRPr="00031105">
        <w:rPr>
          <w:rStyle w:val="StyleUnderline"/>
        </w:rPr>
        <w:t xml:space="preserve"> </w:t>
      </w:r>
      <w:r w:rsidRPr="00996312">
        <w:rPr>
          <w:rStyle w:val="StyleUnderline"/>
          <w:vanish/>
        </w:rPr>
        <w:t>development</w:t>
      </w:r>
      <w:r w:rsidRPr="00031105">
        <w:rPr>
          <w:rStyle w:val="StyleUnderline"/>
        </w:rPr>
        <w:t xml:space="preserve"> </w:t>
      </w:r>
      <w:r w:rsidRPr="00996312">
        <w:rPr>
          <w:rStyle w:val="StyleUnderline"/>
          <w:vanish/>
        </w:rPr>
        <w:t>presupposes</w:t>
      </w:r>
      <w:r w:rsidRPr="00031105">
        <w:rPr>
          <w:rStyle w:val="StyleUnderline"/>
        </w:rPr>
        <w:t xml:space="preserve"> </w:t>
      </w:r>
      <w:r w:rsidRPr="00996312">
        <w:rPr>
          <w:rStyle w:val="StyleUnderline"/>
          <w:vanish/>
        </w:rPr>
        <w:t>the</w:t>
      </w:r>
      <w:r w:rsidRPr="00031105">
        <w:rPr>
          <w:rStyle w:val="StyleUnderline"/>
        </w:rPr>
        <w:t xml:space="preserve"> </w:t>
      </w:r>
      <w:r w:rsidRPr="00996312">
        <w:rPr>
          <w:rStyle w:val="StyleUnderline"/>
          <w:vanish/>
        </w:rPr>
        <w:t>political</w:t>
      </w:r>
      <w:r w:rsidRPr="00031105">
        <w:rPr>
          <w:rStyle w:val="StyleUnderline"/>
        </w:rPr>
        <w:t xml:space="preserve"> </w:t>
      </w:r>
      <w:r w:rsidRPr="00996312">
        <w:rPr>
          <w:rStyle w:val="StyleUnderline"/>
          <w:vanish/>
        </w:rPr>
        <w:t>differentiation</w:t>
      </w:r>
      <w:r w:rsidRPr="00031105">
        <w:rPr>
          <w:rStyle w:val="StyleUnderline"/>
        </w:rPr>
        <w:t xml:space="preserve"> </w:t>
      </w:r>
      <w:r w:rsidRPr="00996312">
        <w:rPr>
          <w:rStyle w:val="StyleUnderline"/>
          <w:vanish/>
        </w:rPr>
        <w:t>caused</w:t>
      </w:r>
      <w:r w:rsidRPr="00031105">
        <w:rPr>
          <w:rStyle w:val="StyleUnderline"/>
        </w:rPr>
        <w:t xml:space="preserve"> </w:t>
      </w:r>
      <w:r w:rsidRPr="00996312">
        <w:rPr>
          <w:rStyle w:val="StyleUnderline"/>
          <w:vanish/>
        </w:rPr>
        <w:t>by</w:t>
      </w:r>
      <w:r w:rsidRPr="00031105">
        <w:rPr>
          <w:rStyle w:val="StyleUnderline"/>
        </w:rPr>
        <w:t xml:space="preserve"> </w:t>
      </w:r>
      <w:r w:rsidRPr="00996312">
        <w:rPr>
          <w:rStyle w:val="StyleUnderline"/>
          <w:vanish/>
        </w:rPr>
        <w:t>the</w:t>
      </w:r>
      <w:r w:rsidRPr="00031105">
        <w:rPr>
          <w:rStyle w:val="StyleUnderline"/>
        </w:rPr>
        <w:t xml:space="preserve"> </w:t>
      </w:r>
      <w:r w:rsidRPr="00996312">
        <w:rPr>
          <w:rStyle w:val="StyleUnderline"/>
          <w:vanish/>
        </w:rPr>
        <w:t>state</w:t>
      </w:r>
      <w:r w:rsidRPr="00031105">
        <w:rPr>
          <w:sz w:val="16"/>
        </w:rPr>
        <w:t xml:space="preserve"> </w:t>
      </w:r>
      <w:r w:rsidRPr="00996312">
        <w:rPr>
          <w:vanish/>
          <w:sz w:val="16"/>
        </w:rPr>
        <w:t>(Deleuze</w:t>
      </w:r>
      <w:r w:rsidRPr="00031105">
        <w:rPr>
          <w:sz w:val="16"/>
        </w:rPr>
        <w:t xml:space="preserve"> </w:t>
      </w:r>
      <w:r w:rsidRPr="00996312">
        <w:rPr>
          <w:vanish/>
          <w:sz w:val="16"/>
        </w:rPr>
        <w:t>and</w:t>
      </w:r>
      <w:r w:rsidRPr="00031105">
        <w:rPr>
          <w:sz w:val="16"/>
        </w:rPr>
        <w:t xml:space="preserve"> </w:t>
      </w:r>
      <w:r w:rsidRPr="00996312">
        <w:rPr>
          <w:vanish/>
          <w:sz w:val="16"/>
        </w:rPr>
        <w:t>Guattari,</w:t>
      </w:r>
      <w:r w:rsidRPr="00031105">
        <w:rPr>
          <w:sz w:val="16"/>
        </w:rPr>
        <w:t xml:space="preserve"> </w:t>
      </w:r>
      <w:r w:rsidRPr="00996312">
        <w:rPr>
          <w:vanish/>
          <w:sz w:val="16"/>
        </w:rPr>
        <w:t>2004a,</w:t>
      </w:r>
      <w:r w:rsidRPr="00031105">
        <w:rPr>
          <w:sz w:val="16"/>
        </w:rPr>
        <w:t xml:space="preserve"> </w:t>
      </w:r>
      <w:r w:rsidRPr="00996312">
        <w:rPr>
          <w:vanish/>
          <w:sz w:val="16"/>
        </w:rPr>
        <w:t>p.</w:t>
      </w:r>
      <w:r w:rsidRPr="00031105">
        <w:rPr>
          <w:sz w:val="16"/>
        </w:rPr>
        <w:t xml:space="preserve"> </w:t>
      </w:r>
      <w:r w:rsidRPr="00996312">
        <w:rPr>
          <w:vanish/>
          <w:sz w:val="16"/>
        </w:rPr>
        <w:t>237–238).</w:t>
      </w:r>
      <w:r w:rsidRPr="00031105">
        <w:rPr>
          <w:sz w:val="16"/>
        </w:rPr>
        <w:t xml:space="preserve"> </w:t>
      </w:r>
      <w:r w:rsidRPr="00996312">
        <w:rPr>
          <w:vanish/>
          <w:sz w:val="16"/>
        </w:rPr>
        <w:t>Even</w:t>
      </w:r>
      <w:r w:rsidRPr="00031105">
        <w:rPr>
          <w:sz w:val="16"/>
        </w:rPr>
        <w:t xml:space="preserve"> </w:t>
      </w:r>
      <w:r w:rsidRPr="00996312">
        <w:rPr>
          <w:vanish/>
          <w:sz w:val="16"/>
        </w:rPr>
        <w:t>in</w:t>
      </w:r>
      <w:r w:rsidRPr="00031105">
        <w:rPr>
          <w:sz w:val="16"/>
        </w:rPr>
        <w:t xml:space="preserve"> </w:t>
      </w:r>
      <w:r w:rsidRPr="00996312">
        <w:rPr>
          <w:vanish/>
          <w:sz w:val="16"/>
        </w:rPr>
        <w:t>the</w:t>
      </w:r>
      <w:r w:rsidRPr="00031105">
        <w:rPr>
          <w:sz w:val="16"/>
        </w:rPr>
        <w:t xml:space="preserve"> </w:t>
      </w:r>
      <w:r w:rsidRPr="00996312">
        <w:rPr>
          <w:vanish/>
          <w:sz w:val="16"/>
        </w:rPr>
        <w:t>global</w:t>
      </w:r>
      <w:r w:rsidRPr="00031105">
        <w:rPr>
          <w:sz w:val="16"/>
        </w:rPr>
        <w:t xml:space="preserve"> </w:t>
      </w:r>
      <w:r w:rsidRPr="00996312">
        <w:rPr>
          <w:vanish/>
          <w:sz w:val="16"/>
        </w:rPr>
        <w:t>environment</w:t>
      </w:r>
      <w:r w:rsidRPr="00031105">
        <w:rPr>
          <w:sz w:val="16"/>
        </w:rPr>
        <w:t xml:space="preserve"> </w:t>
      </w:r>
      <w:r w:rsidRPr="00996312">
        <w:rPr>
          <w:vanish/>
          <w:sz w:val="16"/>
        </w:rPr>
        <w:t>of</w:t>
      </w:r>
      <w:r w:rsidRPr="00031105">
        <w:rPr>
          <w:sz w:val="16"/>
        </w:rPr>
        <w:t xml:space="preserve"> </w:t>
      </w:r>
      <w:r w:rsidRPr="00996312">
        <w:rPr>
          <w:vanish/>
          <w:sz w:val="16"/>
        </w:rPr>
        <w:t>contemporary</w:t>
      </w:r>
      <w:r w:rsidRPr="00031105">
        <w:rPr>
          <w:sz w:val="16"/>
        </w:rPr>
        <w:t xml:space="preserve"> </w:t>
      </w:r>
      <w:r w:rsidRPr="00996312">
        <w:rPr>
          <w:vanish/>
          <w:sz w:val="16"/>
        </w:rPr>
        <w:t>capitalism,</w:t>
      </w:r>
      <w:r w:rsidRPr="00031105">
        <w:rPr>
          <w:sz w:val="16"/>
        </w:rPr>
        <w:t xml:space="preserve"> </w:t>
      </w:r>
      <w:r w:rsidRPr="00996312">
        <w:rPr>
          <w:rStyle w:val="StyleUnderline"/>
          <w:vanish/>
        </w:rPr>
        <w:t>the</w:t>
      </w:r>
      <w:r w:rsidRPr="00031105">
        <w:rPr>
          <w:rStyle w:val="StyleUnderline"/>
        </w:rPr>
        <w:t xml:space="preserve"> </w:t>
      </w:r>
      <w:r w:rsidRPr="00996312">
        <w:rPr>
          <w:rStyle w:val="StyleUnderline"/>
          <w:vanish/>
        </w:rPr>
        <w:t>market</w:t>
      </w:r>
      <w:r w:rsidRPr="00031105">
        <w:rPr>
          <w:rStyle w:val="StyleUnderline"/>
        </w:rPr>
        <w:t xml:space="preserve"> </w:t>
      </w:r>
      <w:r w:rsidRPr="00996312">
        <w:rPr>
          <w:rStyle w:val="StyleUnderline"/>
          <w:vanish/>
        </w:rPr>
        <w:t>cannot</w:t>
      </w:r>
      <w:r w:rsidRPr="00031105">
        <w:rPr>
          <w:rStyle w:val="StyleUnderline"/>
        </w:rPr>
        <w:t xml:space="preserve"> </w:t>
      </w:r>
      <w:r w:rsidRPr="00996312">
        <w:rPr>
          <w:rStyle w:val="StyleUnderline"/>
          <w:vanish/>
        </w:rPr>
        <w:t>operate</w:t>
      </w:r>
      <w:r w:rsidRPr="00031105">
        <w:rPr>
          <w:rStyle w:val="StyleUnderline"/>
        </w:rPr>
        <w:t xml:space="preserve"> </w:t>
      </w:r>
      <w:r w:rsidRPr="00996312">
        <w:rPr>
          <w:rStyle w:val="StyleUnderline"/>
          <w:vanish/>
        </w:rPr>
        <w:t>without</w:t>
      </w:r>
      <w:r w:rsidRPr="00031105">
        <w:rPr>
          <w:rStyle w:val="StyleUnderline"/>
        </w:rPr>
        <w:t xml:space="preserve"> </w:t>
      </w:r>
      <w:r w:rsidRPr="00996312">
        <w:rPr>
          <w:rStyle w:val="StyleUnderline"/>
          <w:vanish/>
        </w:rPr>
        <w:t>the</w:t>
      </w:r>
      <w:r w:rsidRPr="00031105">
        <w:rPr>
          <w:rStyle w:val="StyleUnderline"/>
        </w:rPr>
        <w:t xml:space="preserve"> </w:t>
      </w:r>
      <w:r w:rsidRPr="00996312">
        <w:rPr>
          <w:rStyle w:val="StyleUnderline"/>
          <w:vanish/>
        </w:rPr>
        <w:t>state</w:t>
      </w:r>
      <w:r w:rsidRPr="00031105">
        <w:rPr>
          <w:rStyle w:val="StyleUnderline"/>
        </w:rPr>
        <w:t xml:space="preserve"> </w:t>
      </w:r>
      <w:r w:rsidRPr="00996312">
        <w:rPr>
          <w:rStyle w:val="StyleUnderline"/>
          <w:vanish/>
        </w:rPr>
        <w:t>becoming</w:t>
      </w:r>
      <w:r w:rsidRPr="00031105">
        <w:rPr>
          <w:rStyle w:val="StyleUnderline"/>
        </w:rPr>
        <w:t xml:space="preserve"> </w:t>
      </w:r>
      <w:r w:rsidRPr="00996312">
        <w:rPr>
          <w:rStyle w:val="StyleUnderline"/>
          <w:vanish/>
        </w:rPr>
        <w:t>integrated</w:t>
      </w:r>
      <w:r w:rsidRPr="00031105">
        <w:rPr>
          <w:rStyle w:val="StyleUnderline"/>
        </w:rPr>
        <w:t xml:space="preserve"> </w:t>
      </w:r>
      <w:r w:rsidRPr="00996312">
        <w:rPr>
          <w:rStyle w:val="StyleUnderline"/>
          <w:vanish/>
        </w:rPr>
        <w:t>with</w:t>
      </w:r>
      <w:r w:rsidRPr="00031105">
        <w:rPr>
          <w:rStyle w:val="StyleUnderline"/>
        </w:rPr>
        <w:t xml:space="preserve"> </w:t>
      </w:r>
      <w:r w:rsidRPr="00996312">
        <w:rPr>
          <w:rStyle w:val="StyleUnderline"/>
          <w:vanish/>
        </w:rPr>
        <w:t>capitalism</w:t>
      </w:r>
      <w:r w:rsidRPr="00031105">
        <w:rPr>
          <w:rStyle w:val="StyleUnderline"/>
        </w:rPr>
        <w:t xml:space="preserve"> </w:t>
      </w:r>
      <w:r w:rsidRPr="00996312">
        <w:rPr>
          <w:rStyle w:val="StyleUnderline"/>
          <w:vanish/>
        </w:rPr>
        <w:t>itself</w:t>
      </w:r>
      <w:r w:rsidRPr="00996312">
        <w:rPr>
          <w:vanish/>
          <w:sz w:val="16"/>
        </w:rPr>
        <w:t>,</w:t>
      </w:r>
      <w:r w:rsidRPr="00031105">
        <w:rPr>
          <w:sz w:val="16"/>
        </w:rPr>
        <w:t xml:space="preserve"> </w:t>
      </w:r>
      <w:r w:rsidRPr="00996312">
        <w:rPr>
          <w:rStyle w:val="StyleUnderline"/>
          <w:vanish/>
        </w:rPr>
        <w:t>as</w:t>
      </w:r>
      <w:r w:rsidRPr="00031105">
        <w:rPr>
          <w:sz w:val="16"/>
        </w:rPr>
        <w:t xml:space="preserve"> </w:t>
      </w:r>
      <w:r w:rsidRPr="00996312">
        <w:rPr>
          <w:vanish/>
          <w:sz w:val="16"/>
        </w:rPr>
        <w:t>‘</w:t>
      </w:r>
      <w:r w:rsidRPr="00996312">
        <w:rPr>
          <w:rStyle w:val="StyleUnderline"/>
          <w:vanish/>
        </w:rPr>
        <w:t>it</w:t>
      </w:r>
      <w:r w:rsidRPr="00031105">
        <w:rPr>
          <w:rStyle w:val="StyleUnderline"/>
        </w:rPr>
        <w:t xml:space="preserve"> </w:t>
      </w:r>
      <w:r w:rsidRPr="00996312">
        <w:rPr>
          <w:rStyle w:val="StyleUnderline"/>
          <w:vanish/>
        </w:rPr>
        <w:t>is</w:t>
      </w:r>
      <w:r w:rsidRPr="00031105">
        <w:rPr>
          <w:rStyle w:val="StyleUnderline"/>
        </w:rPr>
        <w:t xml:space="preserve"> </w:t>
      </w:r>
      <w:r w:rsidRPr="00996312">
        <w:rPr>
          <w:rStyle w:val="StyleUnderline"/>
          <w:vanish/>
        </w:rPr>
        <w:t>the</w:t>
      </w:r>
      <w:r w:rsidRPr="00031105">
        <w:rPr>
          <w:rStyle w:val="StyleUnderline"/>
        </w:rPr>
        <w:t xml:space="preserve"> </w:t>
      </w:r>
      <w:r w:rsidRPr="00996312">
        <w:rPr>
          <w:rStyle w:val="StyleUnderline"/>
          <w:vanish/>
        </w:rPr>
        <w:t>modern</w:t>
      </w:r>
      <w:r w:rsidRPr="00031105">
        <w:rPr>
          <w:rStyle w:val="StyleUnderline"/>
        </w:rPr>
        <w:t xml:space="preserve"> </w:t>
      </w:r>
      <w:r w:rsidRPr="00996312">
        <w:rPr>
          <w:rStyle w:val="StyleUnderline"/>
          <w:vanish/>
        </w:rPr>
        <w:t>state</w:t>
      </w:r>
      <w:r w:rsidRPr="00031105">
        <w:rPr>
          <w:rStyle w:val="StyleUnderline"/>
        </w:rPr>
        <w:t xml:space="preserve"> </w:t>
      </w:r>
      <w:r w:rsidRPr="00996312">
        <w:rPr>
          <w:rStyle w:val="StyleUnderline"/>
          <w:vanish/>
        </w:rPr>
        <w:t>that</w:t>
      </w:r>
      <w:r w:rsidRPr="00031105">
        <w:rPr>
          <w:rStyle w:val="StyleUnderline"/>
        </w:rPr>
        <w:t xml:space="preserve"> </w:t>
      </w:r>
      <w:r w:rsidRPr="00996312">
        <w:rPr>
          <w:rStyle w:val="StyleUnderline"/>
          <w:vanish/>
        </w:rPr>
        <w:t>gives</w:t>
      </w:r>
      <w:r w:rsidRPr="00031105">
        <w:rPr>
          <w:rStyle w:val="StyleUnderline"/>
        </w:rPr>
        <w:t xml:space="preserve"> </w:t>
      </w:r>
      <w:r w:rsidRPr="00996312">
        <w:rPr>
          <w:rStyle w:val="StyleUnderline"/>
          <w:vanish/>
        </w:rPr>
        <w:t>capitalism</w:t>
      </w:r>
      <w:r w:rsidRPr="00031105">
        <w:rPr>
          <w:rStyle w:val="StyleUnderline"/>
        </w:rPr>
        <w:t xml:space="preserve"> </w:t>
      </w:r>
      <w:r w:rsidRPr="00996312">
        <w:rPr>
          <w:rStyle w:val="StyleUnderline"/>
          <w:vanish/>
        </w:rPr>
        <w:t>its</w:t>
      </w:r>
      <w:r w:rsidRPr="00031105">
        <w:rPr>
          <w:rStyle w:val="StyleUnderline"/>
        </w:rPr>
        <w:t xml:space="preserve"> </w:t>
      </w:r>
      <w:r w:rsidRPr="00996312">
        <w:rPr>
          <w:rStyle w:val="StyleUnderline"/>
          <w:vanish/>
        </w:rPr>
        <w:t>models</w:t>
      </w:r>
      <w:r w:rsidRPr="00031105">
        <w:rPr>
          <w:rStyle w:val="StyleUnderline"/>
        </w:rPr>
        <w:t xml:space="preserve"> </w:t>
      </w:r>
      <w:r w:rsidRPr="00996312">
        <w:rPr>
          <w:rStyle w:val="StyleUnderline"/>
          <w:vanish/>
        </w:rPr>
        <w:t>of</w:t>
      </w:r>
      <w:r w:rsidRPr="00031105">
        <w:rPr>
          <w:rStyle w:val="StyleUnderline"/>
        </w:rPr>
        <w:t xml:space="preserve"> </w:t>
      </w:r>
      <w:r w:rsidRPr="00996312">
        <w:rPr>
          <w:rStyle w:val="StyleUnderline"/>
          <w:vanish/>
        </w:rPr>
        <w:t>realization</w:t>
      </w:r>
      <w:r w:rsidRPr="00996312">
        <w:rPr>
          <w:vanish/>
          <w:sz w:val="16"/>
        </w:rPr>
        <w:t>'</w:t>
      </w:r>
      <w:r w:rsidRPr="00031105">
        <w:rPr>
          <w:sz w:val="16"/>
        </w:rPr>
        <w:t xml:space="preserve"> </w:t>
      </w:r>
      <w:r w:rsidRPr="00996312">
        <w:rPr>
          <w:vanish/>
          <w:sz w:val="16"/>
        </w:rPr>
        <w:t>(Deleuze</w:t>
      </w:r>
      <w:r w:rsidRPr="00031105">
        <w:rPr>
          <w:sz w:val="16"/>
        </w:rPr>
        <w:t xml:space="preserve"> </w:t>
      </w:r>
      <w:r w:rsidRPr="00996312">
        <w:rPr>
          <w:vanish/>
          <w:sz w:val="16"/>
        </w:rPr>
        <w:t>and</w:t>
      </w:r>
      <w:r w:rsidRPr="00031105">
        <w:rPr>
          <w:sz w:val="16"/>
        </w:rPr>
        <w:t xml:space="preserve"> </w:t>
      </w:r>
      <w:r w:rsidRPr="00996312">
        <w:rPr>
          <w:vanish/>
          <w:sz w:val="16"/>
        </w:rPr>
        <w:t>Guattari,</w:t>
      </w:r>
      <w:r w:rsidRPr="00031105">
        <w:rPr>
          <w:sz w:val="16"/>
        </w:rPr>
        <w:t xml:space="preserve"> </w:t>
      </w:r>
      <w:r w:rsidRPr="00996312">
        <w:rPr>
          <w:vanish/>
          <w:sz w:val="16"/>
        </w:rPr>
        <w:t>2004b,</w:t>
      </w:r>
      <w:r w:rsidRPr="00031105">
        <w:rPr>
          <w:sz w:val="16"/>
        </w:rPr>
        <w:t xml:space="preserve"> </w:t>
      </w:r>
      <w:r w:rsidRPr="00996312">
        <w:rPr>
          <w:vanish/>
          <w:sz w:val="16"/>
        </w:rPr>
        <w:t>p.</w:t>
      </w:r>
      <w:r w:rsidRPr="00031105">
        <w:rPr>
          <w:sz w:val="16"/>
        </w:rPr>
        <w:t xml:space="preserve"> </w:t>
      </w:r>
      <w:r w:rsidRPr="00996312">
        <w:rPr>
          <w:vanish/>
          <w:sz w:val="16"/>
        </w:rPr>
        <w:t>480).</w:t>
      </w:r>
      <w:r w:rsidRPr="00031105">
        <w:rPr>
          <w:sz w:val="16"/>
        </w:rPr>
        <w:t xml:space="preserve">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996312">
        <w:rPr>
          <w:rStyle w:val="Emphasis"/>
          <w:vanish/>
        </w:rPr>
        <w:t>create</w:t>
      </w:r>
      <w:r w:rsidRPr="00652A9F">
        <w:rPr>
          <w:rStyle w:val="Emphasis"/>
        </w:rPr>
        <w:t xml:space="preserve"> </w:t>
      </w:r>
      <w:r w:rsidRPr="00996312">
        <w:rPr>
          <w:rStyle w:val="Emphasis"/>
          <w:vanish/>
        </w:rPr>
        <w:t>a</w:t>
      </w:r>
      <w:r w:rsidRPr="00652A9F">
        <w:rPr>
          <w:rStyle w:val="Emphasis"/>
        </w:rPr>
        <w:t xml:space="preserve"> </w:t>
      </w:r>
      <w:r w:rsidRPr="00996312">
        <w:rPr>
          <w:rStyle w:val="Emphasis"/>
          <w:vanish/>
        </w:rPr>
        <w:t>regulatory</w:t>
      </w:r>
      <w:r w:rsidRPr="00652A9F">
        <w:rPr>
          <w:rStyle w:val="Emphasis"/>
        </w:rPr>
        <w:t xml:space="preserve"> </w:t>
      </w:r>
      <w:r w:rsidRPr="00996312">
        <w:rPr>
          <w:rStyle w:val="Emphasis"/>
          <w:vanish/>
        </w:rPr>
        <w:t>environment</w:t>
      </w:r>
      <w:r w:rsidRPr="00996312">
        <w:rPr>
          <w:vanish/>
          <w:sz w:val="16"/>
        </w:rPr>
        <w:t>,</w:t>
      </w:r>
      <w:r w:rsidRPr="00652A9F">
        <w:rPr>
          <w:sz w:val="16"/>
        </w:rPr>
        <w:t xml:space="preserve"> </w:t>
      </w:r>
      <w:r w:rsidRPr="00996312">
        <w:rPr>
          <w:rStyle w:val="Emphasis"/>
          <w:vanish/>
        </w:rPr>
        <w:t>subsidize</w:t>
      </w:r>
      <w:r w:rsidRPr="00652A9F">
        <w:rPr>
          <w:rStyle w:val="Emphasis"/>
        </w:rPr>
        <w:t xml:space="preserve"> </w:t>
      </w:r>
      <w:r w:rsidRPr="00996312">
        <w:rPr>
          <w:rStyle w:val="Emphasis"/>
          <w:vanish/>
        </w:rPr>
        <w:t>infrastructure</w:t>
      </w:r>
      <w:r w:rsidRPr="00996312">
        <w:rPr>
          <w:vanish/>
          <w:sz w:val="16"/>
        </w:rPr>
        <w:t>,</w:t>
      </w:r>
      <w:r w:rsidRPr="00652A9F">
        <w:rPr>
          <w:sz w:val="16"/>
        </w:rPr>
        <w:t xml:space="preserve"> </w:t>
      </w:r>
      <w:r w:rsidRPr="00996312">
        <w:rPr>
          <w:rStyle w:val="Emphasis"/>
          <w:vanish/>
        </w:rPr>
        <w:t>and</w:t>
      </w:r>
      <w:r w:rsidRPr="00652A9F">
        <w:rPr>
          <w:rStyle w:val="Emphasis"/>
        </w:rPr>
        <w:t xml:space="preserve"> </w:t>
      </w:r>
      <w:r w:rsidRPr="00996312">
        <w:rPr>
          <w:rStyle w:val="Emphasis"/>
          <w:vanish/>
        </w:rPr>
        <w:t>hand</w:t>
      </w:r>
      <w:r w:rsidRPr="00031105">
        <w:rPr>
          <w:rStyle w:val="Emphasis"/>
        </w:rPr>
        <w:t xml:space="preserve"> </w:t>
      </w:r>
      <w:r w:rsidRPr="00996312">
        <w:rPr>
          <w:rStyle w:val="Emphasis"/>
          <w:vanish/>
        </w:rPr>
        <w:t>down</w:t>
      </w:r>
      <w:r w:rsidRPr="00031105">
        <w:rPr>
          <w:rStyle w:val="Emphasis"/>
        </w:rPr>
        <w:t xml:space="preserve"> </w:t>
      </w:r>
      <w:r w:rsidRPr="00996312">
        <w:rPr>
          <w:rStyle w:val="Emphasis"/>
          <w:vanish/>
        </w:rPr>
        <w:t>contracts</w:t>
      </w:r>
      <w:r w:rsidRPr="00031105">
        <w:rPr>
          <w:sz w:val="16"/>
        </w:rPr>
        <w:t xml:space="preserve"> </w:t>
      </w:r>
      <w:r w:rsidRPr="00996312">
        <w:rPr>
          <w:vanish/>
          <w:sz w:val="16"/>
        </w:rPr>
        <w:t>–</w:t>
      </w:r>
      <w:r w:rsidRPr="00031105">
        <w:rPr>
          <w:sz w:val="16"/>
        </w:rPr>
        <w:t xml:space="preserve"> </w:t>
      </w:r>
      <w:r w:rsidRPr="00996312">
        <w:rPr>
          <w:rStyle w:val="StyleUnderline"/>
          <w:vanish/>
        </w:rPr>
        <w:t>in</w:t>
      </w:r>
      <w:r w:rsidRPr="00031105">
        <w:rPr>
          <w:rStyle w:val="StyleUnderline"/>
        </w:rPr>
        <w:t xml:space="preserve"> </w:t>
      </w:r>
      <w:r w:rsidRPr="00996312">
        <w:rPr>
          <w:rStyle w:val="StyleUnderline"/>
          <w:vanish/>
        </w:rPr>
        <w:t>short</w:t>
      </w:r>
      <w:r w:rsidRPr="00996312">
        <w:rPr>
          <w:vanish/>
          <w:sz w:val="16"/>
        </w:rPr>
        <w:t>,</w:t>
      </w:r>
      <w:r w:rsidRPr="00031105">
        <w:rPr>
          <w:sz w:val="16"/>
        </w:rPr>
        <w:t xml:space="preserve"> </w:t>
      </w:r>
      <w:r w:rsidRPr="00652A9F">
        <w:rPr>
          <w:rStyle w:val="StyleUnderline"/>
          <w:highlight w:val="cyan"/>
        </w:rPr>
        <w:t>assemble outer space as</w:t>
      </w:r>
      <w:r w:rsidRPr="00652A9F">
        <w:rPr>
          <w:rStyle w:val="StyleUnderline"/>
        </w:rPr>
        <w:t xml:space="preserve"> </w:t>
      </w:r>
      <w:r w:rsidRPr="00996312">
        <w:rPr>
          <w:rStyle w:val="StyleUnderline"/>
          <w:vanish/>
        </w:rPr>
        <w:t>a</w:t>
      </w:r>
      <w:r w:rsidRPr="00652A9F">
        <w:rPr>
          <w:rStyle w:val="StyleUnderline"/>
        </w:rPr>
        <w:t xml:space="preserve"> </w:t>
      </w:r>
      <w:r w:rsidRPr="00996312">
        <w:rPr>
          <w:rStyle w:val="StyleUnderline"/>
          <w:vanish/>
        </w:rPr>
        <w:t>domain</w:t>
      </w:r>
      <w:r w:rsidRPr="00652A9F">
        <w:rPr>
          <w:rStyle w:val="StyleUnderline"/>
        </w:rPr>
        <w:t xml:space="preserve"> </w:t>
      </w:r>
      <w:r w:rsidRPr="00996312">
        <w:rPr>
          <w:rStyle w:val="StyleUnderline"/>
          <w:vanish/>
        </w:rPr>
        <w:t>made</w:t>
      </w:r>
      <w:r w:rsidRPr="00652A9F">
        <w:rPr>
          <w:rStyle w:val="StyleUnderline"/>
        </w:rPr>
        <w:t xml:space="preserve"> </w:t>
      </w:r>
      <w:r w:rsidRPr="00652A9F">
        <w:rPr>
          <w:rStyle w:val="StyleUnderline"/>
          <w:highlight w:val="cyan"/>
        </w:rPr>
        <w:t>accessible in legal</w:t>
      </w:r>
      <w:r w:rsidRPr="00996312">
        <w:rPr>
          <w:vanish/>
          <w:sz w:val="16"/>
        </w:rPr>
        <w:t>,</w:t>
      </w:r>
      <w:r w:rsidRPr="00031105">
        <w:rPr>
          <w:sz w:val="16"/>
        </w:rPr>
        <w:t xml:space="preserve"> </w:t>
      </w:r>
      <w:r w:rsidRPr="00996312">
        <w:rPr>
          <w:rStyle w:val="StyleUnderline"/>
          <w:vanish/>
        </w:rPr>
        <w:t>technical</w:t>
      </w:r>
      <w:r w:rsidRPr="00996312">
        <w:rPr>
          <w:vanish/>
          <w:sz w:val="16"/>
        </w:rPr>
        <w:t>,</w:t>
      </w:r>
      <w:r w:rsidRPr="00031105">
        <w:rPr>
          <w:sz w:val="16"/>
        </w:rPr>
        <w:t xml:space="preserve"> </w:t>
      </w:r>
      <w:r w:rsidRPr="00996312">
        <w:rPr>
          <w:rStyle w:val="StyleUnderline"/>
          <w:vanish/>
        </w:rPr>
        <w:t>and</w:t>
      </w:r>
      <w:r w:rsidRPr="00031105">
        <w:rPr>
          <w:rStyle w:val="StyleUnderline"/>
        </w:rPr>
        <w:t xml:space="preserve"> </w:t>
      </w:r>
      <w:r w:rsidRPr="00996312">
        <w:rPr>
          <w:rStyle w:val="StyleUnderline"/>
          <w:vanish/>
        </w:rPr>
        <w:t>economic</w:t>
      </w:r>
      <w:r w:rsidRPr="00031105">
        <w:rPr>
          <w:rStyle w:val="StyleUnderline"/>
        </w:rPr>
        <w:t xml:space="preserve"> </w:t>
      </w:r>
      <w:r w:rsidRPr="00652A9F">
        <w:rPr>
          <w:rStyle w:val="StyleUnderline"/>
          <w:highlight w:val="cyan"/>
        </w:rPr>
        <w:t>ways</w:t>
      </w:r>
      <w:r w:rsidRPr="00996312">
        <w:rPr>
          <w:vanish/>
          <w:sz w:val="16"/>
        </w:rPr>
        <w:t>.</w:t>
      </w:r>
    </w:p>
    <w:p w14:paraId="0CAF435F" w14:textId="77777777" w:rsidR="005D7438" w:rsidRPr="00996312" w:rsidRDefault="005D7438" w:rsidP="004B5F16">
      <w:pPr>
        <w:rPr>
          <w:rFonts w:cs="Calibri"/>
          <w:vanish/>
        </w:rPr>
      </w:pPr>
    </w:p>
    <w:p w14:paraId="094B96AC" w14:textId="77777777" w:rsidR="004B5F16" w:rsidRPr="00F3763B" w:rsidRDefault="004B5F16" w:rsidP="004B5F16">
      <w:pPr>
        <w:pStyle w:val="Heading3"/>
        <w:rPr>
          <w:rFonts w:cs="Calibri"/>
        </w:rPr>
      </w:pPr>
      <w:r>
        <w:rPr>
          <w:rFonts w:cs="Calibri"/>
        </w:rPr>
        <w:lastRenderedPageBreak/>
        <w:t>Advocacy</w:t>
      </w:r>
    </w:p>
    <w:p w14:paraId="33DFF6C3" w14:textId="1E87A9CF" w:rsidR="004B5F16" w:rsidRDefault="004B5F16" w:rsidP="004B5F16">
      <w:pPr>
        <w:pStyle w:val="Heading4"/>
      </w:pPr>
      <w:r>
        <w:t>Thus I affirm, Resolved: The appropriation of outer space by private entities is unjust.</w:t>
      </w:r>
    </w:p>
    <w:p w14:paraId="320A6C1C" w14:textId="77777777" w:rsidR="004B5F16" w:rsidRPr="00996312" w:rsidRDefault="004B5F16" w:rsidP="004B5F16">
      <w:pPr>
        <w:rPr>
          <w:vanish/>
        </w:rPr>
      </w:pPr>
    </w:p>
    <w:p w14:paraId="54E23CC5" w14:textId="77777777" w:rsidR="004B5F16" w:rsidRDefault="004B5F16" w:rsidP="004B5F16">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0642402A" w14:textId="77777777" w:rsidR="004B5F16" w:rsidRPr="00996312" w:rsidRDefault="004B5F16" w:rsidP="004B5F16">
      <w:pPr>
        <w:rPr>
          <w:vanish/>
        </w:rPr>
      </w:pPr>
      <w:r w:rsidRPr="00996312">
        <w:rPr>
          <w:rStyle w:val="Style13ptBold"/>
          <w:vanish/>
        </w:rPr>
        <w:t>Shah</w:t>
      </w:r>
      <w:r w:rsidRPr="008E2E1B">
        <w:rPr>
          <w:rStyle w:val="Style13ptBold"/>
        </w:rPr>
        <w:t xml:space="preserve"> </w:t>
      </w:r>
      <w:r w:rsidRPr="00996312">
        <w:rPr>
          <w:rStyle w:val="Style13ptBold"/>
          <w:vanish/>
        </w:rPr>
        <w:t>20</w:t>
      </w:r>
      <w:r>
        <w:t xml:space="preserve"> </w:t>
      </w:r>
      <w:r w:rsidRPr="00996312">
        <w:rPr>
          <w:vanish/>
        </w:rPr>
        <w:t>–</w:t>
      </w:r>
      <w:r>
        <w:t xml:space="preserve"> </w:t>
      </w:r>
      <w:r w:rsidRPr="00996312">
        <w:rPr>
          <w:vanish/>
        </w:rPr>
        <w:t>Sachin,</w:t>
      </w:r>
      <w:r>
        <w:t xml:space="preserve"> </w:t>
      </w:r>
      <w:r w:rsidRPr="00996312">
        <w:rPr>
          <w:vanish/>
        </w:rPr>
        <w:t>8/30/20,</w:t>
      </w:r>
      <w:r>
        <w:t xml:space="preserve"> </w:t>
      </w:r>
      <w:r w:rsidRPr="00996312">
        <w:rPr>
          <w:vanish/>
        </w:rPr>
        <w:t>[“Aug</w:t>
      </w:r>
      <w:r w:rsidRPr="008E2E1B">
        <w:t xml:space="preserve"> </w:t>
      </w:r>
      <w:r w:rsidRPr="00996312">
        <w:rPr>
          <w:vanish/>
        </w:rPr>
        <w:t>30</w:t>
      </w:r>
      <w:r w:rsidRPr="008E2E1B">
        <w:t xml:space="preserve"> </w:t>
      </w:r>
      <w:r w:rsidRPr="00996312">
        <w:rPr>
          <w:vanish/>
        </w:rPr>
        <w:t>The</w:t>
      </w:r>
      <w:r w:rsidRPr="008E2E1B">
        <w:t xml:space="preserve"> </w:t>
      </w:r>
      <w:r w:rsidRPr="00996312">
        <w:rPr>
          <w:vanish/>
        </w:rPr>
        <w:t>International</w:t>
      </w:r>
      <w:r w:rsidRPr="008E2E1B">
        <w:t xml:space="preserve"> </w:t>
      </w:r>
      <w:r w:rsidRPr="00996312">
        <w:rPr>
          <w:vanish/>
        </w:rPr>
        <w:t>Legal</w:t>
      </w:r>
      <w:r w:rsidRPr="008E2E1B">
        <w:t xml:space="preserve"> </w:t>
      </w:r>
      <w:r w:rsidRPr="00996312">
        <w:rPr>
          <w:vanish/>
        </w:rPr>
        <w:t>Regulation</w:t>
      </w:r>
      <w:r w:rsidRPr="008E2E1B">
        <w:t xml:space="preserve"> </w:t>
      </w:r>
      <w:r w:rsidRPr="00996312">
        <w:rPr>
          <w:vanish/>
        </w:rPr>
        <w:t>of</w:t>
      </w:r>
      <w:r w:rsidRPr="008E2E1B">
        <w:t xml:space="preserve"> </w:t>
      </w:r>
      <w:r w:rsidRPr="00996312">
        <w:rPr>
          <w:vanish/>
        </w:rPr>
        <w:t>Space</w:t>
      </w:r>
      <w:r w:rsidRPr="008E2E1B">
        <w:t xml:space="preserve"> </w:t>
      </w:r>
      <w:r w:rsidRPr="00996312">
        <w:rPr>
          <w:vanish/>
        </w:rPr>
        <w:t>Debris,”</w:t>
      </w:r>
      <w:r>
        <w:t xml:space="preserve"> </w:t>
      </w:r>
      <w:r w:rsidRPr="00996312">
        <w:rPr>
          <w:vanish/>
        </w:rPr>
        <w:t>CORNELL</w:t>
      </w:r>
      <w:r w:rsidRPr="008E2E1B">
        <w:t xml:space="preserve"> </w:t>
      </w:r>
      <w:r w:rsidRPr="00996312">
        <w:rPr>
          <w:vanish/>
        </w:rPr>
        <w:t>UNDERGRADUATE</w:t>
      </w:r>
      <w:r w:rsidRPr="008E2E1B">
        <w:t xml:space="preserve"> </w:t>
      </w:r>
      <w:r w:rsidRPr="00996312">
        <w:rPr>
          <w:vanish/>
        </w:rPr>
        <w:t>LAW</w:t>
      </w:r>
      <w:r w:rsidRPr="008E2E1B">
        <w:t xml:space="preserve"> </w:t>
      </w:r>
      <w:r w:rsidRPr="00996312">
        <w:rPr>
          <w:vanish/>
        </w:rPr>
        <w:t>&amp;</w:t>
      </w:r>
      <w:r w:rsidRPr="008E2E1B">
        <w:t xml:space="preserve"> </w:t>
      </w:r>
      <w:r w:rsidRPr="00996312">
        <w:rPr>
          <w:vanish/>
        </w:rPr>
        <w:t>SOCIETY</w:t>
      </w:r>
      <w:r w:rsidRPr="008E2E1B">
        <w:t xml:space="preserve"> </w:t>
      </w:r>
      <w:r w:rsidRPr="00996312">
        <w:rPr>
          <w:vanish/>
        </w:rPr>
        <w:t>REVIEW,</w:t>
      </w:r>
      <w:r>
        <w:t xml:space="preserve"> </w:t>
      </w:r>
      <w:r w:rsidRPr="00996312">
        <w:rPr>
          <w:vanish/>
        </w:rPr>
        <w:t>Administrative,</w:t>
      </w:r>
      <w:r w:rsidRPr="008E2E1B">
        <w:t xml:space="preserve"> </w:t>
      </w:r>
      <w:r w:rsidRPr="00996312">
        <w:rPr>
          <w:vanish/>
        </w:rPr>
        <w:t>Policy,</w:t>
      </w:r>
      <w:r w:rsidRPr="008E2E1B">
        <w:t xml:space="preserve"> </w:t>
      </w:r>
      <w:r w:rsidRPr="00996312">
        <w:rPr>
          <w:vanish/>
        </w:rPr>
        <w:t>Technology,</w:t>
      </w:r>
      <w:r>
        <w:t xml:space="preserve"> </w:t>
      </w:r>
      <w:hyperlink r:id="rId17" w:history="1">
        <w:r w:rsidRPr="00996312">
          <w:rPr>
            <w:rStyle w:val="Hyperlink"/>
            <w:vanish/>
          </w:rPr>
          <w:t>https://www.culsr.org/articles/the-international-legal-regulation-of-space-debris</w:t>
        </w:r>
      </w:hyperlink>
      <w:r w:rsidRPr="00996312">
        <w:rPr>
          <w:vanish/>
        </w:rPr>
        <w:t>]</w:t>
      </w:r>
      <w:r>
        <w:t xml:space="preserve"> </w:t>
      </w:r>
      <w:r w:rsidRPr="00996312">
        <w:rPr>
          <w:vanish/>
        </w:rPr>
        <w:t>Justin</w:t>
      </w:r>
    </w:p>
    <w:p w14:paraId="36A442A1" w14:textId="77777777" w:rsidR="004B5F16" w:rsidRPr="00996312" w:rsidRDefault="004B5F16" w:rsidP="004B5F16">
      <w:pPr>
        <w:rPr>
          <w:rStyle w:val="Emphasis"/>
          <w:vanish/>
        </w:rPr>
      </w:pPr>
      <w:r w:rsidRPr="00996312">
        <w:rPr>
          <w:vanish/>
          <w:sz w:val="16"/>
        </w:rPr>
        <w:t>In</w:t>
      </w:r>
      <w:r w:rsidRPr="00DA1231">
        <w:rPr>
          <w:sz w:val="16"/>
        </w:rPr>
        <w:t xml:space="preserve"> </w:t>
      </w:r>
      <w:r w:rsidRPr="00996312">
        <w:rPr>
          <w:vanish/>
          <w:sz w:val="16"/>
        </w:rPr>
        <w:t>this</w:t>
      </w:r>
      <w:r w:rsidRPr="00DA1231">
        <w:rPr>
          <w:sz w:val="16"/>
        </w:rPr>
        <w:t xml:space="preserve"> </w:t>
      </w:r>
      <w:r w:rsidRPr="00996312">
        <w:rPr>
          <w:vanish/>
          <w:sz w:val="16"/>
        </w:rPr>
        <w:t>article,</w:t>
      </w:r>
      <w:r w:rsidRPr="00DA1231">
        <w:rPr>
          <w:sz w:val="16"/>
        </w:rPr>
        <w:t xml:space="preserve"> </w:t>
      </w:r>
      <w:r w:rsidRPr="00996312">
        <w:rPr>
          <w:vanish/>
          <w:sz w:val="16"/>
        </w:rPr>
        <w:t>I</w:t>
      </w:r>
      <w:r w:rsidRPr="00DA1231">
        <w:rPr>
          <w:sz w:val="16"/>
        </w:rPr>
        <w:t xml:space="preserve"> </w:t>
      </w:r>
      <w:r w:rsidRPr="00996312">
        <w:rPr>
          <w:vanish/>
          <w:sz w:val="16"/>
        </w:rPr>
        <w:t>have</w:t>
      </w:r>
      <w:r w:rsidRPr="00DA1231">
        <w:rPr>
          <w:sz w:val="16"/>
        </w:rPr>
        <w:t xml:space="preserve"> </w:t>
      </w:r>
      <w:r w:rsidRPr="00996312">
        <w:rPr>
          <w:vanish/>
          <w:sz w:val="16"/>
        </w:rPr>
        <w:t>demonstrated</w:t>
      </w:r>
      <w:r w:rsidRPr="00DA1231">
        <w:rPr>
          <w:sz w:val="16"/>
        </w:rPr>
        <w:t xml:space="preserve"> </w:t>
      </w:r>
      <w:r w:rsidRPr="00996312">
        <w:rPr>
          <w:vanish/>
          <w:sz w:val="16"/>
        </w:rPr>
        <w:t>that</w:t>
      </w:r>
      <w:r w:rsidRPr="00DA1231">
        <w:rPr>
          <w:sz w:val="16"/>
        </w:rPr>
        <w:t xml:space="preserve"> </w:t>
      </w:r>
      <w:r w:rsidRPr="00996312">
        <w:rPr>
          <w:vanish/>
          <w:sz w:val="16"/>
        </w:rPr>
        <w:t>the</w:t>
      </w:r>
      <w:r w:rsidRPr="00DA1231">
        <w:rPr>
          <w:sz w:val="16"/>
        </w:rPr>
        <w:t xml:space="preserve"> </w:t>
      </w:r>
      <w:r w:rsidRPr="00996312">
        <w:rPr>
          <w:vanish/>
          <w:sz w:val="16"/>
        </w:rPr>
        <w:t>existing</w:t>
      </w:r>
      <w:r w:rsidRPr="00DA1231">
        <w:rPr>
          <w:sz w:val="16"/>
        </w:rPr>
        <w:t xml:space="preserve"> </w:t>
      </w:r>
      <w:r w:rsidRPr="00996312">
        <w:rPr>
          <w:vanish/>
          <w:sz w:val="16"/>
        </w:rPr>
        <w:t>laws</w:t>
      </w:r>
      <w:r w:rsidRPr="00DA1231">
        <w:rPr>
          <w:sz w:val="16"/>
        </w:rPr>
        <w:t xml:space="preserve"> </w:t>
      </w:r>
      <w:r w:rsidRPr="00996312">
        <w:rPr>
          <w:vanish/>
          <w:sz w:val="16"/>
        </w:rPr>
        <w:t>and</w:t>
      </w:r>
      <w:r w:rsidRPr="00DA1231">
        <w:rPr>
          <w:sz w:val="16"/>
        </w:rPr>
        <w:t xml:space="preserve"> </w:t>
      </w:r>
      <w:r w:rsidRPr="00996312">
        <w:rPr>
          <w:vanish/>
          <w:sz w:val="16"/>
        </w:rPr>
        <w:t>regulations</w:t>
      </w:r>
      <w:r w:rsidRPr="00DA1231">
        <w:rPr>
          <w:sz w:val="16"/>
        </w:rPr>
        <w:t xml:space="preserve"> </w:t>
      </w:r>
      <w:r w:rsidRPr="00996312">
        <w:rPr>
          <w:vanish/>
          <w:sz w:val="16"/>
        </w:rPr>
        <w:t>pertaining</w:t>
      </w:r>
      <w:r w:rsidRPr="00DA1231">
        <w:rPr>
          <w:sz w:val="16"/>
        </w:rPr>
        <w:t xml:space="preserve"> </w:t>
      </w:r>
      <w:r w:rsidRPr="00996312">
        <w:rPr>
          <w:vanish/>
          <w:sz w:val="16"/>
        </w:rPr>
        <w:t>to</w:t>
      </w:r>
      <w:r w:rsidRPr="00DA1231">
        <w:rPr>
          <w:sz w:val="16"/>
        </w:rPr>
        <w:t xml:space="preserve"> </w:t>
      </w:r>
      <w:r w:rsidRPr="00996312">
        <w:rPr>
          <w:vanish/>
          <w:sz w:val="16"/>
        </w:rPr>
        <w:t>space</w:t>
      </w:r>
      <w:r w:rsidRPr="00DA1231">
        <w:rPr>
          <w:sz w:val="16"/>
        </w:rPr>
        <w:t xml:space="preserve"> </w:t>
      </w:r>
      <w:r w:rsidRPr="00996312">
        <w:rPr>
          <w:vanish/>
          <w:sz w:val="16"/>
        </w:rPr>
        <w:t>debris</w:t>
      </w:r>
      <w:r w:rsidRPr="00DA1231">
        <w:rPr>
          <w:sz w:val="16"/>
        </w:rPr>
        <w:t xml:space="preserve"> </w:t>
      </w:r>
      <w:r w:rsidRPr="00996312">
        <w:rPr>
          <w:vanish/>
          <w:sz w:val="16"/>
        </w:rPr>
        <w:t>are</w:t>
      </w:r>
      <w:r w:rsidRPr="00DA1231">
        <w:rPr>
          <w:sz w:val="16"/>
        </w:rPr>
        <w:t xml:space="preserve"> </w:t>
      </w:r>
      <w:r w:rsidRPr="00996312">
        <w:rPr>
          <w:vanish/>
          <w:sz w:val="16"/>
        </w:rPr>
        <w:t>best</w:t>
      </w:r>
      <w:r w:rsidRPr="00DA1231">
        <w:rPr>
          <w:sz w:val="16"/>
        </w:rPr>
        <w:t xml:space="preserve"> </w:t>
      </w:r>
      <w:r w:rsidRPr="00996312">
        <w:rPr>
          <w:vanish/>
          <w:sz w:val="16"/>
        </w:rPr>
        <w:t>captured</w:t>
      </w:r>
      <w:r w:rsidRPr="00DA1231">
        <w:rPr>
          <w:sz w:val="16"/>
        </w:rPr>
        <w:t xml:space="preserve"> </w:t>
      </w:r>
      <w:r w:rsidRPr="00996312">
        <w:rPr>
          <w:vanish/>
          <w:sz w:val="16"/>
        </w:rPr>
        <w:t>in</w:t>
      </w:r>
      <w:r w:rsidRPr="00DA1231">
        <w:rPr>
          <w:sz w:val="16"/>
        </w:rPr>
        <w:t xml:space="preserve"> </w:t>
      </w:r>
      <w:r w:rsidRPr="00996312">
        <w:rPr>
          <w:vanish/>
          <w:sz w:val="16"/>
        </w:rPr>
        <w:t>the</w:t>
      </w:r>
      <w:r w:rsidRPr="00DA1231">
        <w:rPr>
          <w:sz w:val="16"/>
        </w:rPr>
        <w:t xml:space="preserve"> </w:t>
      </w:r>
      <w:r w:rsidRPr="00996312">
        <w:rPr>
          <w:vanish/>
          <w:sz w:val="16"/>
        </w:rPr>
        <w:t>Outer</w:t>
      </w:r>
      <w:r w:rsidRPr="00DA1231">
        <w:rPr>
          <w:sz w:val="16"/>
        </w:rPr>
        <w:t xml:space="preserve"> </w:t>
      </w:r>
      <w:r w:rsidRPr="00996312">
        <w:rPr>
          <w:vanish/>
          <w:sz w:val="16"/>
        </w:rPr>
        <w:t>Space</w:t>
      </w:r>
      <w:r w:rsidRPr="00DA1231">
        <w:rPr>
          <w:sz w:val="16"/>
        </w:rPr>
        <w:t xml:space="preserve"> </w:t>
      </w:r>
      <w:r w:rsidRPr="00996312">
        <w:rPr>
          <w:vanish/>
          <w:sz w:val="16"/>
        </w:rPr>
        <w:t>Treaty</w:t>
      </w:r>
      <w:r w:rsidRPr="00DA1231">
        <w:rPr>
          <w:sz w:val="16"/>
        </w:rPr>
        <w:t xml:space="preserve"> </w:t>
      </w:r>
      <w:r w:rsidRPr="00996312">
        <w:rPr>
          <w:vanish/>
          <w:sz w:val="16"/>
        </w:rPr>
        <w:t>of</w:t>
      </w:r>
      <w:r w:rsidRPr="00DA1231">
        <w:rPr>
          <w:sz w:val="16"/>
        </w:rPr>
        <w:t xml:space="preserve"> </w:t>
      </w:r>
      <w:r w:rsidRPr="00996312">
        <w:rPr>
          <w:vanish/>
          <w:sz w:val="16"/>
        </w:rPr>
        <w:t>1967.</w:t>
      </w:r>
      <w:r w:rsidRPr="00DA1231">
        <w:rPr>
          <w:sz w:val="16"/>
        </w:rPr>
        <w:t xml:space="preserve"> </w:t>
      </w:r>
      <w:r w:rsidRPr="00996312">
        <w:rPr>
          <w:vanish/>
          <w:sz w:val="16"/>
        </w:rPr>
        <w:t>While</w:t>
      </w:r>
      <w:r w:rsidRPr="00DA1231">
        <w:rPr>
          <w:sz w:val="16"/>
        </w:rPr>
        <w:t xml:space="preserve"> </w:t>
      </w:r>
      <w:r w:rsidRPr="00996312">
        <w:rPr>
          <w:vanish/>
          <w:sz w:val="16"/>
        </w:rPr>
        <w:t>many</w:t>
      </w:r>
      <w:r w:rsidRPr="00DA1231">
        <w:rPr>
          <w:sz w:val="16"/>
        </w:rPr>
        <w:t xml:space="preserve"> </w:t>
      </w:r>
      <w:r w:rsidRPr="00996312">
        <w:rPr>
          <w:vanish/>
          <w:sz w:val="16"/>
        </w:rPr>
        <w:t>scholars</w:t>
      </w:r>
      <w:r w:rsidRPr="00DA1231">
        <w:rPr>
          <w:sz w:val="16"/>
        </w:rPr>
        <w:t xml:space="preserve"> </w:t>
      </w:r>
      <w:r w:rsidRPr="00996312">
        <w:rPr>
          <w:vanish/>
          <w:sz w:val="16"/>
        </w:rPr>
        <w:t>do</w:t>
      </w:r>
      <w:r w:rsidRPr="00DA1231">
        <w:rPr>
          <w:sz w:val="16"/>
        </w:rPr>
        <w:t xml:space="preserve"> </w:t>
      </w:r>
      <w:r w:rsidRPr="00996312">
        <w:rPr>
          <w:vanish/>
          <w:sz w:val="16"/>
        </w:rPr>
        <w:t>believe</w:t>
      </w:r>
      <w:r w:rsidRPr="00DA1231">
        <w:rPr>
          <w:sz w:val="16"/>
        </w:rPr>
        <w:t xml:space="preserve"> </w:t>
      </w:r>
      <w:r w:rsidRPr="00996312">
        <w:rPr>
          <w:vanish/>
          <w:sz w:val="16"/>
        </w:rPr>
        <w:t>that</w:t>
      </w:r>
      <w:r w:rsidRPr="00DA1231">
        <w:rPr>
          <w:sz w:val="16"/>
        </w:rPr>
        <w:t xml:space="preserve"> </w:t>
      </w:r>
      <w:r w:rsidRPr="00996312">
        <w:rPr>
          <w:rStyle w:val="Emphasis"/>
          <w:vanish/>
        </w:rPr>
        <w:t>Articles</w:t>
      </w:r>
      <w:r w:rsidRPr="00612602">
        <w:rPr>
          <w:rStyle w:val="Emphasis"/>
        </w:rPr>
        <w:t xml:space="preserve"> </w:t>
      </w:r>
      <w:r w:rsidRPr="00996312">
        <w:rPr>
          <w:rStyle w:val="Emphasis"/>
          <w:vanish/>
        </w:rPr>
        <w:t>VII</w:t>
      </w:r>
      <w:r w:rsidRPr="00612602">
        <w:rPr>
          <w:rStyle w:val="Emphasis"/>
        </w:rPr>
        <w:t xml:space="preserve"> </w:t>
      </w:r>
      <w:r w:rsidRPr="00996312">
        <w:rPr>
          <w:rStyle w:val="Emphasis"/>
          <w:vanish/>
        </w:rPr>
        <w:t>and</w:t>
      </w:r>
      <w:r w:rsidRPr="00612602">
        <w:rPr>
          <w:rStyle w:val="Emphasis"/>
        </w:rPr>
        <w:t xml:space="preserve"> </w:t>
      </w:r>
      <w:r w:rsidRPr="00996312">
        <w:rPr>
          <w:rStyle w:val="Emphasis"/>
          <w:vanish/>
        </w:rPr>
        <w:t>IX</w:t>
      </w:r>
      <w:r w:rsidRPr="00612602">
        <w:rPr>
          <w:rStyle w:val="Emphasis"/>
        </w:rPr>
        <w:t xml:space="preserve"> </w:t>
      </w:r>
      <w:r w:rsidRPr="00996312">
        <w:rPr>
          <w:rStyle w:val="Emphasis"/>
          <w:vanish/>
        </w:rPr>
        <w:t>of</w:t>
      </w:r>
      <w:r w:rsidRPr="00612602">
        <w:rPr>
          <w:rStyle w:val="Emphasis"/>
        </w:rPr>
        <w:t xml:space="preserve"> </w:t>
      </w:r>
      <w:r w:rsidRPr="00996312">
        <w:rPr>
          <w:rStyle w:val="Emphasis"/>
          <w:vanish/>
        </w:rPr>
        <w:t>the</w:t>
      </w:r>
      <w:r w:rsidRPr="00612602">
        <w:rPr>
          <w:rStyle w:val="Emphasis"/>
        </w:rPr>
        <w:t xml:space="preserve"> </w:t>
      </w:r>
      <w:r w:rsidRPr="00996312">
        <w:rPr>
          <w:rStyle w:val="Emphasis"/>
          <w:vanish/>
        </w:rPr>
        <w:t>Treaty</w:t>
      </w:r>
      <w:r w:rsidRPr="00DA1231">
        <w:rPr>
          <w:u w:val="single"/>
        </w:rPr>
        <w:t xml:space="preserve"> </w:t>
      </w:r>
      <w:r w:rsidRPr="00996312">
        <w:rPr>
          <w:vanish/>
          <w:u w:val="single"/>
        </w:rPr>
        <w:t>does</w:t>
      </w:r>
      <w:r w:rsidRPr="00DA1231">
        <w:rPr>
          <w:u w:val="single"/>
        </w:rPr>
        <w:t xml:space="preserve"> </w:t>
      </w:r>
      <w:r w:rsidRPr="00996312">
        <w:rPr>
          <w:vanish/>
          <w:u w:val="single"/>
        </w:rPr>
        <w:t>provide</w:t>
      </w:r>
      <w:r w:rsidRPr="00DA1231">
        <w:rPr>
          <w:u w:val="single"/>
        </w:rPr>
        <w:t xml:space="preserve"> </w:t>
      </w:r>
      <w:r w:rsidRPr="00996312">
        <w:rPr>
          <w:rStyle w:val="Emphasis"/>
          <w:vanish/>
        </w:rPr>
        <w:t>basic</w:t>
      </w:r>
      <w:r w:rsidRPr="00612602">
        <w:rPr>
          <w:rStyle w:val="Emphasis"/>
        </w:rPr>
        <w:t xml:space="preserve"> </w:t>
      </w:r>
      <w:r w:rsidRPr="00996312">
        <w:rPr>
          <w:rStyle w:val="Emphasis"/>
          <w:vanish/>
        </w:rPr>
        <w:t>accountability</w:t>
      </w:r>
      <w:r w:rsidRPr="00DA1231">
        <w:rPr>
          <w:u w:val="single"/>
        </w:rPr>
        <w:t xml:space="preserve"> </w:t>
      </w:r>
      <w:r w:rsidRPr="00996312">
        <w:rPr>
          <w:vanish/>
          <w:u w:val="single"/>
        </w:rPr>
        <w:t>for</w:t>
      </w:r>
      <w:r w:rsidRPr="00DA1231">
        <w:rPr>
          <w:u w:val="single"/>
        </w:rPr>
        <w:t xml:space="preserve"> </w:t>
      </w:r>
      <w:r w:rsidRPr="00996312">
        <w:rPr>
          <w:vanish/>
          <w:u w:val="single"/>
        </w:rPr>
        <w:t>space</w:t>
      </w:r>
      <w:r w:rsidRPr="00DA1231">
        <w:rPr>
          <w:u w:val="single"/>
        </w:rPr>
        <w:t xml:space="preserve"> </w:t>
      </w:r>
      <w:r w:rsidRPr="00996312">
        <w:rPr>
          <w:vanish/>
          <w:u w:val="single"/>
        </w:rPr>
        <w:t>debris,</w:t>
      </w:r>
      <w:r w:rsidRPr="00DA1231">
        <w:rPr>
          <w:u w:val="single"/>
        </w:rPr>
        <w:t xml:space="preserve"> </w:t>
      </w:r>
      <w:r w:rsidRPr="00996312">
        <w:rPr>
          <w:vanish/>
          <w:u w:val="single"/>
        </w:rPr>
        <w:t>many</w:t>
      </w:r>
      <w:r w:rsidRPr="00DA1231">
        <w:rPr>
          <w:u w:val="single"/>
        </w:rPr>
        <w:t xml:space="preserve"> </w:t>
      </w:r>
      <w:r w:rsidRPr="00996312">
        <w:rPr>
          <w:vanish/>
          <w:u w:val="single"/>
        </w:rPr>
        <w:t>also</w:t>
      </w:r>
      <w:r w:rsidRPr="00DA1231">
        <w:rPr>
          <w:u w:val="single"/>
        </w:rPr>
        <w:t xml:space="preserve"> </w:t>
      </w:r>
      <w:r w:rsidRPr="00996312">
        <w:rPr>
          <w:vanish/>
          <w:u w:val="single"/>
        </w:rPr>
        <w:t>agree</w:t>
      </w:r>
      <w:r w:rsidRPr="00DA1231">
        <w:rPr>
          <w:u w:val="single"/>
        </w:rPr>
        <w:t xml:space="preserve"> </w:t>
      </w:r>
      <w:r w:rsidRPr="00996312">
        <w:rPr>
          <w:vanish/>
          <w:u w:val="single"/>
        </w:rPr>
        <w:t>that</w:t>
      </w:r>
      <w:r w:rsidRPr="00DA1231">
        <w:rPr>
          <w:u w:val="single"/>
        </w:rPr>
        <w:t xml:space="preserve"> </w:t>
      </w:r>
      <w:r w:rsidRPr="00996312">
        <w:rPr>
          <w:vanish/>
          <w:u w:val="single"/>
        </w:rPr>
        <w:t>its</w:t>
      </w:r>
      <w:r w:rsidRPr="00DA1231">
        <w:rPr>
          <w:u w:val="single"/>
        </w:rPr>
        <w:t xml:space="preserve"> </w:t>
      </w:r>
      <w:r w:rsidRPr="00996312">
        <w:rPr>
          <w:rStyle w:val="Emphasis"/>
          <w:vanish/>
        </w:rPr>
        <w:t>vague</w:t>
      </w:r>
      <w:r w:rsidRPr="00996312">
        <w:rPr>
          <w:vanish/>
          <w:u w:val="single"/>
        </w:rPr>
        <w:t>,</w:t>
      </w:r>
      <w:r w:rsidRPr="00DA1231">
        <w:rPr>
          <w:u w:val="single"/>
        </w:rPr>
        <w:t xml:space="preserve"> </w:t>
      </w:r>
      <w:r w:rsidRPr="00996312">
        <w:rPr>
          <w:rStyle w:val="Emphasis"/>
          <w:vanish/>
        </w:rPr>
        <w:t>non-technical</w:t>
      </w:r>
      <w:r w:rsidRPr="00DA1231">
        <w:rPr>
          <w:u w:val="single"/>
        </w:rPr>
        <w:t xml:space="preserve"> </w:t>
      </w:r>
      <w:r w:rsidRPr="00996312">
        <w:rPr>
          <w:vanish/>
          <w:u w:val="single"/>
        </w:rPr>
        <w:t>legal</w:t>
      </w:r>
      <w:r w:rsidRPr="00DA1231">
        <w:rPr>
          <w:u w:val="single"/>
        </w:rPr>
        <w:t xml:space="preserve"> </w:t>
      </w:r>
      <w:r w:rsidRPr="00996312">
        <w:rPr>
          <w:vanish/>
          <w:u w:val="single"/>
        </w:rPr>
        <w:t>language</w:t>
      </w:r>
      <w:r w:rsidRPr="00DA1231">
        <w:rPr>
          <w:u w:val="single"/>
        </w:rPr>
        <w:t xml:space="preserve"> </w:t>
      </w:r>
      <w:r w:rsidRPr="00996312">
        <w:rPr>
          <w:vanish/>
          <w:u w:val="single"/>
        </w:rPr>
        <w:t>creates</w:t>
      </w:r>
      <w:r w:rsidRPr="00DA1231">
        <w:rPr>
          <w:u w:val="single"/>
        </w:rPr>
        <w:t xml:space="preserve"> </w:t>
      </w:r>
      <w:r w:rsidRPr="00996312">
        <w:rPr>
          <w:rStyle w:val="Emphasis"/>
          <w:vanish/>
        </w:rPr>
        <w:t>problems</w:t>
      </w:r>
      <w:r w:rsidRPr="00DA1231">
        <w:rPr>
          <w:u w:val="single"/>
        </w:rPr>
        <w:t xml:space="preserve"> </w:t>
      </w:r>
      <w:r w:rsidRPr="00996312">
        <w:rPr>
          <w:vanish/>
          <w:u w:val="single"/>
        </w:rPr>
        <w:t>in</w:t>
      </w:r>
      <w:r w:rsidRPr="00DA1231">
        <w:rPr>
          <w:u w:val="single"/>
        </w:rPr>
        <w:t xml:space="preserve"> </w:t>
      </w:r>
      <w:r w:rsidRPr="00996312">
        <w:rPr>
          <w:rStyle w:val="Emphasis"/>
          <w:vanish/>
        </w:rPr>
        <w:t>mitigating</w:t>
      </w:r>
      <w:r w:rsidRPr="00612602">
        <w:rPr>
          <w:rStyle w:val="Emphasis"/>
        </w:rPr>
        <w:t xml:space="preserve"> </w:t>
      </w:r>
      <w:r w:rsidRPr="00996312">
        <w:rPr>
          <w:rStyle w:val="Emphasis"/>
          <w:vanish/>
        </w:rPr>
        <w:t>the</w:t>
      </w:r>
      <w:r w:rsidRPr="00612602">
        <w:rPr>
          <w:rStyle w:val="Emphasis"/>
        </w:rPr>
        <w:t xml:space="preserve"> </w:t>
      </w:r>
      <w:r w:rsidRPr="00996312">
        <w:rPr>
          <w:rStyle w:val="Emphasis"/>
          <w:vanish/>
        </w:rPr>
        <w:t>ever-growing</w:t>
      </w:r>
      <w:r w:rsidRPr="00612602">
        <w:rPr>
          <w:rStyle w:val="Emphasis"/>
        </w:rPr>
        <w:t xml:space="preserve"> </w:t>
      </w:r>
      <w:r w:rsidRPr="00996312">
        <w:rPr>
          <w:rStyle w:val="Emphasis"/>
          <w:vanish/>
        </w:rPr>
        <w:t>problem</w:t>
      </w:r>
      <w:r w:rsidRPr="00DA1231">
        <w:rPr>
          <w:u w:val="single"/>
        </w:rPr>
        <w:t xml:space="preserve"> </w:t>
      </w:r>
      <w:r w:rsidRPr="00996312">
        <w:rPr>
          <w:vanish/>
          <w:u w:val="single"/>
        </w:rPr>
        <w:t>of</w:t>
      </w:r>
      <w:r w:rsidRPr="00DA1231">
        <w:rPr>
          <w:u w:val="single"/>
        </w:rPr>
        <w:t xml:space="preserve"> </w:t>
      </w:r>
      <w:r w:rsidRPr="00996312">
        <w:rPr>
          <w:vanish/>
          <w:u w:val="single"/>
        </w:rPr>
        <w:t>space</w:t>
      </w:r>
      <w:r w:rsidRPr="00DA1231">
        <w:rPr>
          <w:u w:val="single"/>
        </w:rPr>
        <w:t xml:space="preserve"> </w:t>
      </w:r>
      <w:r w:rsidRPr="00996312">
        <w:rPr>
          <w:vanish/>
          <w:u w:val="single"/>
        </w:rPr>
        <w:t>debris</w:t>
      </w:r>
      <w:r w:rsidRPr="00DA1231">
        <w:rPr>
          <w:sz w:val="16"/>
        </w:rPr>
        <w:t xml:space="preserve"> </w:t>
      </w:r>
      <w:r w:rsidRPr="00996312">
        <w:rPr>
          <w:vanish/>
          <w:sz w:val="16"/>
        </w:rPr>
        <w:t>in</w:t>
      </w:r>
      <w:r w:rsidRPr="00DA1231">
        <w:rPr>
          <w:sz w:val="16"/>
        </w:rPr>
        <w:t xml:space="preserve"> </w:t>
      </w:r>
      <w:r w:rsidRPr="00996312">
        <w:rPr>
          <w:vanish/>
          <w:sz w:val="16"/>
        </w:rPr>
        <w:t>orbit</w:t>
      </w:r>
      <w:r w:rsidRPr="00DA1231">
        <w:rPr>
          <w:sz w:val="16"/>
        </w:rPr>
        <w:t xml:space="preserve"> </w:t>
      </w:r>
      <w:r w:rsidRPr="00996312">
        <w:rPr>
          <w:vanish/>
          <w:sz w:val="16"/>
        </w:rPr>
        <w:t>around</w:t>
      </w:r>
      <w:r w:rsidRPr="00DA1231">
        <w:rPr>
          <w:sz w:val="16"/>
        </w:rPr>
        <w:t xml:space="preserve"> </w:t>
      </w:r>
      <w:r w:rsidRPr="00996312">
        <w:rPr>
          <w:vanish/>
          <w:sz w:val="16"/>
        </w:rPr>
        <w:t>Earth.</w:t>
      </w:r>
      <w:r w:rsidRPr="00DA1231">
        <w:rPr>
          <w:sz w:val="16"/>
        </w:rPr>
        <w:t xml:space="preserve"> </w:t>
      </w:r>
      <w:r w:rsidRPr="00996312">
        <w:rPr>
          <w:vanish/>
          <w:sz w:val="16"/>
        </w:rPr>
        <w:t>Despite</w:t>
      </w:r>
      <w:r w:rsidRPr="00DA1231">
        <w:rPr>
          <w:sz w:val="16"/>
        </w:rPr>
        <w:t xml:space="preserve"> </w:t>
      </w:r>
      <w:r w:rsidRPr="00996312">
        <w:rPr>
          <w:vanish/>
          <w:sz w:val="16"/>
        </w:rPr>
        <w:t>this</w:t>
      </w:r>
      <w:r w:rsidRPr="00DA1231">
        <w:rPr>
          <w:sz w:val="16"/>
        </w:rPr>
        <w:t xml:space="preserve"> </w:t>
      </w:r>
      <w:r w:rsidRPr="00996312">
        <w:rPr>
          <w:vanish/>
          <w:sz w:val="16"/>
        </w:rPr>
        <w:t>lack</w:t>
      </w:r>
      <w:r w:rsidRPr="00DA1231">
        <w:rPr>
          <w:sz w:val="16"/>
        </w:rPr>
        <w:t xml:space="preserve"> </w:t>
      </w:r>
      <w:r w:rsidRPr="00996312">
        <w:rPr>
          <w:vanish/>
          <w:sz w:val="16"/>
        </w:rPr>
        <w:t>of</w:t>
      </w:r>
      <w:r w:rsidRPr="00DA1231">
        <w:rPr>
          <w:sz w:val="16"/>
        </w:rPr>
        <w:t xml:space="preserve"> </w:t>
      </w:r>
      <w:r w:rsidRPr="00996312">
        <w:rPr>
          <w:vanish/>
          <w:sz w:val="16"/>
        </w:rPr>
        <w:t>legal</w:t>
      </w:r>
      <w:r w:rsidRPr="00DA1231">
        <w:rPr>
          <w:sz w:val="16"/>
        </w:rPr>
        <w:t xml:space="preserve"> </w:t>
      </w:r>
      <w:r w:rsidRPr="00996312">
        <w:rPr>
          <w:vanish/>
          <w:sz w:val="16"/>
        </w:rPr>
        <w:t>clarity,</w:t>
      </w:r>
      <w:r w:rsidRPr="00DA1231">
        <w:rPr>
          <w:sz w:val="16"/>
        </w:rPr>
        <w:t xml:space="preserve"> </w:t>
      </w:r>
      <w:r w:rsidRPr="00996312">
        <w:rPr>
          <w:vanish/>
          <w:u w:val="single"/>
        </w:rPr>
        <w:t>some</w:t>
      </w:r>
      <w:r w:rsidRPr="00DA1231">
        <w:rPr>
          <w:u w:val="single"/>
        </w:rPr>
        <w:t xml:space="preserv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996312">
        <w:rPr>
          <w:rStyle w:val="Emphasis"/>
          <w:vanish/>
        </w:rPr>
        <w:t>solutions</w:t>
      </w:r>
      <w:r w:rsidRPr="00DA1231">
        <w:rPr>
          <w:u w:val="single"/>
        </w:rPr>
        <w:t xml:space="preserve"> </w:t>
      </w:r>
      <w:r w:rsidRPr="00996312">
        <w:rPr>
          <w:vanish/>
          <w:u w:val="single"/>
        </w:rPr>
        <w:t>to</w:t>
      </w:r>
      <w:r w:rsidRPr="00DA1231">
        <w:rPr>
          <w:u w:val="single"/>
        </w:rPr>
        <w:t xml:space="preserve"> </w:t>
      </w:r>
      <w:r w:rsidRPr="00996312">
        <w:rPr>
          <w:vanish/>
          <w:u w:val="single"/>
        </w:rPr>
        <w:t>the</w:t>
      </w:r>
      <w:r w:rsidRPr="00DA1231">
        <w:rPr>
          <w:u w:val="single"/>
        </w:rPr>
        <w:t xml:space="preserve"> </w:t>
      </w:r>
      <w:r w:rsidRPr="00996312">
        <w:rPr>
          <w:vanish/>
          <w:u w:val="single"/>
        </w:rPr>
        <w:t>space</w:t>
      </w:r>
      <w:r w:rsidRPr="00DA1231">
        <w:rPr>
          <w:u w:val="single"/>
        </w:rPr>
        <w:t xml:space="preserve"> </w:t>
      </w:r>
      <w:r w:rsidRPr="00996312">
        <w:rPr>
          <w:vanish/>
          <w:u w:val="single"/>
        </w:rPr>
        <w:t>debris</w:t>
      </w:r>
      <w:r w:rsidRPr="00DA1231">
        <w:rPr>
          <w:u w:val="single"/>
        </w:rPr>
        <w:t xml:space="preserve"> </w:t>
      </w:r>
      <w:r w:rsidRPr="00996312">
        <w:rPr>
          <w:vanish/>
          <w:u w:val="single"/>
        </w:rPr>
        <w:t>issue.</w:t>
      </w:r>
      <w:r w:rsidRPr="00DA1231">
        <w:rPr>
          <w:u w:val="single"/>
        </w:rPr>
        <w:t xml:space="preserve"> </w:t>
      </w:r>
      <w:r w:rsidRPr="00996312">
        <w:rPr>
          <w:vanish/>
          <w:u w:val="single"/>
        </w:rPr>
        <w:t>Some</w:t>
      </w:r>
      <w:r w:rsidRPr="00DA1231">
        <w:rPr>
          <w:u w:val="single"/>
        </w:rPr>
        <w:t xml:space="preserve"> </w:t>
      </w:r>
      <w:r w:rsidRPr="00996312">
        <w:rPr>
          <w:vanish/>
          <w:u w:val="single"/>
        </w:rPr>
        <w:t>have</w:t>
      </w:r>
      <w:r w:rsidRPr="00DA1231">
        <w:rPr>
          <w:u w:val="single"/>
        </w:rPr>
        <w:t xml:space="preserve"> </w:t>
      </w:r>
      <w:r w:rsidRPr="00996312">
        <w:rPr>
          <w:vanish/>
          <w:u w:val="single"/>
        </w:rPr>
        <w:t>simply</w:t>
      </w:r>
      <w:r w:rsidRPr="00DA1231">
        <w:rPr>
          <w:u w:val="single"/>
        </w:rPr>
        <w:t xml:space="preserve"> </w:t>
      </w:r>
      <w:r w:rsidRPr="00996312">
        <w:rPr>
          <w:vanish/>
          <w:u w:val="single"/>
        </w:rPr>
        <w:t>called</w:t>
      </w:r>
      <w:r w:rsidRPr="00DA1231">
        <w:rPr>
          <w:u w:val="single"/>
        </w:rPr>
        <w:t xml:space="preserve"> </w:t>
      </w:r>
      <w:r w:rsidRPr="00996312">
        <w:rPr>
          <w:vanish/>
          <w:u w:val="single"/>
        </w:rPr>
        <w:t>for</w:t>
      </w:r>
      <w:r w:rsidRPr="00DA1231">
        <w:rPr>
          <w:u w:val="single"/>
        </w:rPr>
        <w:t xml:space="preserve"> </w:t>
      </w:r>
      <w:r w:rsidRPr="00996312">
        <w:rPr>
          <w:vanish/>
          <w:u w:val="single"/>
        </w:rPr>
        <w:t>a</w:t>
      </w:r>
      <w:r w:rsidRPr="00DA1231">
        <w:rPr>
          <w:u w:val="single"/>
        </w:rPr>
        <w:t xml:space="preserve"> </w:t>
      </w:r>
      <w:r w:rsidRPr="00916BB1">
        <w:rPr>
          <w:rStyle w:val="Emphasis"/>
          <w:highlight w:val="green"/>
        </w:rPr>
        <w:t>revised</w:t>
      </w:r>
      <w:r w:rsidRPr="00996312">
        <w:rPr>
          <w:vanish/>
          <w:u w:val="single"/>
        </w:rPr>
        <w:t>,</w:t>
      </w:r>
      <w:r w:rsidRPr="00DA1231">
        <w:rPr>
          <w:u w:val="single"/>
        </w:rPr>
        <w:t xml:space="preserve"> </w:t>
      </w:r>
      <w:r w:rsidRPr="00996312">
        <w:rPr>
          <w:vanish/>
          <w:u w:val="single"/>
        </w:rPr>
        <w:t>specific</w:t>
      </w:r>
      <w:r w:rsidRPr="00DA1231">
        <w:rPr>
          <w:u w:val="single"/>
        </w:rPr>
        <w:t xml:space="preserve"> </w:t>
      </w:r>
      <w:r w:rsidRPr="00916BB1">
        <w:rPr>
          <w:highlight w:val="green"/>
          <w:u w:val="single"/>
        </w:rPr>
        <w:t xml:space="preserve">version of the </w:t>
      </w:r>
      <w:r w:rsidRPr="00916BB1">
        <w:rPr>
          <w:rStyle w:val="Emphasis"/>
          <w:highlight w:val="green"/>
        </w:rPr>
        <w:t>Outer Space Treaty</w:t>
      </w:r>
      <w:r w:rsidRPr="00996312">
        <w:rPr>
          <w:vanish/>
          <w:sz w:val="16"/>
        </w:rPr>
        <w:t>.</w:t>
      </w:r>
      <w:r w:rsidRPr="00DA1231">
        <w:rPr>
          <w:sz w:val="16"/>
        </w:rPr>
        <w:t xml:space="preserve"> </w:t>
      </w:r>
      <w:r w:rsidRPr="00996312">
        <w:rPr>
          <w:vanish/>
          <w:sz w:val="16"/>
        </w:rPr>
        <w:t>Others</w:t>
      </w:r>
      <w:r w:rsidRPr="00DA1231">
        <w:rPr>
          <w:sz w:val="16"/>
        </w:rPr>
        <w:t xml:space="preserve"> </w:t>
      </w:r>
      <w:r w:rsidRPr="00996312">
        <w:rPr>
          <w:vanish/>
          <w:sz w:val="16"/>
        </w:rPr>
        <w:t>have</w:t>
      </w:r>
      <w:r w:rsidRPr="00DA1231">
        <w:rPr>
          <w:sz w:val="16"/>
        </w:rPr>
        <w:t xml:space="preserve"> </w:t>
      </w:r>
      <w:r w:rsidRPr="00996312">
        <w:rPr>
          <w:vanish/>
          <w:sz w:val="16"/>
        </w:rPr>
        <w:t>recommended</w:t>
      </w:r>
      <w:r w:rsidRPr="00DA1231">
        <w:rPr>
          <w:sz w:val="16"/>
        </w:rPr>
        <w:t xml:space="preserve"> </w:t>
      </w:r>
      <w:r w:rsidRPr="00996312">
        <w:rPr>
          <w:vanish/>
          <w:sz w:val="16"/>
        </w:rPr>
        <w:t>implementing</w:t>
      </w:r>
      <w:r w:rsidRPr="00DA6273">
        <w:rPr>
          <w:sz w:val="16"/>
        </w:rPr>
        <w:t xml:space="preserve"> </w:t>
      </w:r>
      <w:r w:rsidRPr="00996312">
        <w:rPr>
          <w:vanish/>
          <w:sz w:val="16"/>
        </w:rPr>
        <w:t>an</w:t>
      </w:r>
      <w:r w:rsidRPr="00DA6273">
        <w:rPr>
          <w:sz w:val="16"/>
        </w:rPr>
        <w:t xml:space="preserve"> </w:t>
      </w:r>
      <w:r w:rsidRPr="00996312">
        <w:rPr>
          <w:vanish/>
          <w:sz w:val="16"/>
        </w:rPr>
        <w:t>entire</w:t>
      </w:r>
      <w:r w:rsidRPr="00DA6273">
        <w:rPr>
          <w:sz w:val="16"/>
        </w:rPr>
        <w:t xml:space="preserve"> </w:t>
      </w:r>
      <w:r w:rsidRPr="00996312">
        <w:rPr>
          <w:vanish/>
          <w:sz w:val="16"/>
        </w:rPr>
        <w:t>regulatory</w:t>
      </w:r>
      <w:r w:rsidRPr="00DA6273">
        <w:rPr>
          <w:sz w:val="16"/>
        </w:rPr>
        <w:t xml:space="preserve"> </w:t>
      </w:r>
      <w:r w:rsidRPr="00996312">
        <w:rPr>
          <w:vanish/>
          <w:sz w:val="16"/>
        </w:rPr>
        <w:t>regime</w:t>
      </w:r>
      <w:r w:rsidRPr="00DA6273">
        <w:rPr>
          <w:sz w:val="16"/>
        </w:rPr>
        <w:t xml:space="preserve"> </w:t>
      </w:r>
      <w:r w:rsidRPr="00996312">
        <w:rPr>
          <w:vanish/>
          <w:sz w:val="16"/>
        </w:rPr>
        <w:t>with</w:t>
      </w:r>
      <w:r w:rsidRPr="00DA6273">
        <w:rPr>
          <w:sz w:val="16"/>
        </w:rPr>
        <w:t xml:space="preserve"> </w:t>
      </w:r>
      <w:r w:rsidRPr="00996312">
        <w:rPr>
          <w:vanish/>
          <w:sz w:val="16"/>
        </w:rPr>
        <w:t>the</w:t>
      </w:r>
      <w:r w:rsidRPr="00DA6273">
        <w:rPr>
          <w:sz w:val="16"/>
        </w:rPr>
        <w:t xml:space="preserve"> </w:t>
      </w:r>
      <w:r w:rsidRPr="00996312">
        <w:rPr>
          <w:vanish/>
          <w:sz w:val="16"/>
        </w:rPr>
        <w:t>authority</w:t>
      </w:r>
      <w:r w:rsidRPr="00DA6273">
        <w:rPr>
          <w:sz w:val="16"/>
        </w:rPr>
        <w:t xml:space="preserve"> </w:t>
      </w:r>
      <w:r w:rsidRPr="00996312">
        <w:rPr>
          <w:vanish/>
          <w:sz w:val="16"/>
        </w:rPr>
        <w:t>to</w:t>
      </w:r>
      <w:r w:rsidRPr="00DA6273">
        <w:rPr>
          <w:sz w:val="16"/>
        </w:rPr>
        <w:t xml:space="preserve"> </w:t>
      </w:r>
      <w:r w:rsidRPr="00996312">
        <w:rPr>
          <w:vanish/>
          <w:sz w:val="16"/>
        </w:rPr>
        <w:t>create</w:t>
      </w:r>
      <w:r w:rsidRPr="00DA6273">
        <w:rPr>
          <w:sz w:val="16"/>
        </w:rPr>
        <w:t xml:space="preserve"> </w:t>
      </w:r>
      <w:r w:rsidRPr="00996312">
        <w:rPr>
          <w:vanish/>
          <w:sz w:val="16"/>
        </w:rPr>
        <w:t>laws</w:t>
      </w:r>
      <w:r w:rsidRPr="00DA6273">
        <w:rPr>
          <w:sz w:val="16"/>
        </w:rPr>
        <w:t xml:space="preserve"> </w:t>
      </w:r>
      <w:r w:rsidRPr="00996312">
        <w:rPr>
          <w:vanish/>
          <w:sz w:val="16"/>
        </w:rPr>
        <w:t>which</w:t>
      </w:r>
      <w:r w:rsidRPr="00DA6273">
        <w:rPr>
          <w:sz w:val="16"/>
        </w:rPr>
        <w:t xml:space="preserve"> </w:t>
      </w:r>
      <w:r w:rsidRPr="00996312">
        <w:rPr>
          <w:vanish/>
          <w:sz w:val="16"/>
        </w:rPr>
        <w:t>specifically</w:t>
      </w:r>
      <w:r w:rsidRPr="00DA6273">
        <w:rPr>
          <w:sz w:val="16"/>
        </w:rPr>
        <w:t xml:space="preserve"> </w:t>
      </w:r>
      <w:r w:rsidRPr="00996312">
        <w:rPr>
          <w:vanish/>
          <w:sz w:val="16"/>
        </w:rPr>
        <w:t>pertain</w:t>
      </w:r>
      <w:r w:rsidRPr="00DA6273">
        <w:rPr>
          <w:sz w:val="16"/>
        </w:rPr>
        <w:t xml:space="preserve"> </w:t>
      </w:r>
      <w:r w:rsidRPr="00996312">
        <w:rPr>
          <w:vanish/>
          <w:sz w:val="16"/>
        </w:rPr>
        <w:t>to</w:t>
      </w:r>
      <w:r w:rsidRPr="00DA6273">
        <w:rPr>
          <w:sz w:val="16"/>
        </w:rPr>
        <w:t xml:space="preserve"> </w:t>
      </w:r>
      <w:r w:rsidRPr="00996312">
        <w:rPr>
          <w:vanish/>
          <w:sz w:val="16"/>
        </w:rPr>
        <w:t>holding</w:t>
      </w:r>
      <w:r w:rsidRPr="00DA6273">
        <w:rPr>
          <w:sz w:val="16"/>
        </w:rPr>
        <w:t xml:space="preserve"> </w:t>
      </w:r>
      <w:r w:rsidRPr="00996312">
        <w:rPr>
          <w:vanish/>
          <w:sz w:val="16"/>
        </w:rPr>
        <w:t>actors</w:t>
      </w:r>
      <w:r w:rsidRPr="00DA6273">
        <w:rPr>
          <w:sz w:val="16"/>
        </w:rPr>
        <w:t xml:space="preserve"> </w:t>
      </w:r>
      <w:r w:rsidRPr="00996312">
        <w:rPr>
          <w:vanish/>
          <w:sz w:val="16"/>
        </w:rPr>
        <w:t>accountable</w:t>
      </w:r>
      <w:r w:rsidRPr="00DA6273">
        <w:rPr>
          <w:sz w:val="16"/>
        </w:rPr>
        <w:t xml:space="preserve"> </w:t>
      </w:r>
      <w:r w:rsidRPr="00996312">
        <w:rPr>
          <w:vanish/>
          <w:sz w:val="16"/>
        </w:rPr>
        <w:t>for</w:t>
      </w:r>
      <w:r w:rsidRPr="00DA6273">
        <w:rPr>
          <w:sz w:val="16"/>
        </w:rPr>
        <w:t xml:space="preserve"> </w:t>
      </w:r>
      <w:r w:rsidRPr="00996312">
        <w:rPr>
          <w:vanish/>
          <w:sz w:val="16"/>
        </w:rPr>
        <w:t>space</w:t>
      </w:r>
      <w:r w:rsidRPr="00DA6273">
        <w:rPr>
          <w:sz w:val="16"/>
        </w:rPr>
        <w:t xml:space="preserve"> </w:t>
      </w:r>
      <w:r w:rsidRPr="00996312">
        <w:rPr>
          <w:vanish/>
          <w:sz w:val="16"/>
        </w:rPr>
        <w:t>debris</w:t>
      </w:r>
      <w:r w:rsidRPr="00DA6273">
        <w:rPr>
          <w:sz w:val="16"/>
        </w:rPr>
        <w:t xml:space="preserve"> </w:t>
      </w:r>
      <w:r w:rsidRPr="00996312">
        <w:rPr>
          <w:vanish/>
          <w:sz w:val="16"/>
        </w:rPr>
        <w:t>production.</w:t>
      </w:r>
      <w:r w:rsidRPr="00DA1231">
        <w:rPr>
          <w:sz w:val="16"/>
        </w:rPr>
        <w:t xml:space="preserve"> </w:t>
      </w:r>
      <w:r w:rsidRPr="00996312">
        <w:rPr>
          <w:vanish/>
          <w:sz w:val="16"/>
        </w:rPr>
        <w:t>While</w:t>
      </w:r>
      <w:r w:rsidRPr="00DA1231">
        <w:rPr>
          <w:sz w:val="16"/>
        </w:rPr>
        <w:t xml:space="preserve"> </w:t>
      </w:r>
      <w:r w:rsidRPr="00996312">
        <w:rPr>
          <w:vanish/>
          <w:sz w:val="16"/>
        </w:rPr>
        <w:t>lawmakers</w:t>
      </w:r>
      <w:r w:rsidRPr="00DA1231">
        <w:rPr>
          <w:sz w:val="16"/>
        </w:rPr>
        <w:t xml:space="preserve"> </w:t>
      </w:r>
      <w:r w:rsidRPr="00996312">
        <w:rPr>
          <w:vanish/>
          <w:sz w:val="16"/>
        </w:rPr>
        <w:t>have</w:t>
      </w:r>
      <w:r w:rsidRPr="00DA1231">
        <w:rPr>
          <w:sz w:val="16"/>
        </w:rPr>
        <w:t xml:space="preserve"> </w:t>
      </w:r>
      <w:r w:rsidRPr="00996312">
        <w:rPr>
          <w:vanish/>
          <w:sz w:val="16"/>
        </w:rPr>
        <w:t>yet</w:t>
      </w:r>
      <w:r w:rsidRPr="00DA1231">
        <w:rPr>
          <w:sz w:val="16"/>
        </w:rPr>
        <w:t xml:space="preserve"> </w:t>
      </w:r>
      <w:r w:rsidRPr="00996312">
        <w:rPr>
          <w:vanish/>
          <w:sz w:val="16"/>
        </w:rPr>
        <w:t>to</w:t>
      </w:r>
      <w:r w:rsidRPr="00DA1231">
        <w:rPr>
          <w:sz w:val="16"/>
        </w:rPr>
        <w:t xml:space="preserve"> </w:t>
      </w:r>
      <w:r w:rsidRPr="00996312">
        <w:rPr>
          <w:vanish/>
          <w:sz w:val="16"/>
        </w:rPr>
        <w:t>update</w:t>
      </w:r>
      <w:r w:rsidRPr="00DA1231">
        <w:rPr>
          <w:sz w:val="16"/>
        </w:rPr>
        <w:t xml:space="preserve"> </w:t>
      </w:r>
      <w:r w:rsidRPr="00996312">
        <w:rPr>
          <w:vanish/>
          <w:sz w:val="16"/>
        </w:rPr>
        <w:t>the</w:t>
      </w:r>
      <w:r w:rsidRPr="00DA1231">
        <w:rPr>
          <w:sz w:val="16"/>
        </w:rPr>
        <w:t xml:space="preserve"> </w:t>
      </w:r>
      <w:r w:rsidRPr="00996312">
        <w:rPr>
          <w:vanish/>
          <w:sz w:val="16"/>
        </w:rPr>
        <w:t>existing</w:t>
      </w:r>
      <w:r w:rsidRPr="00DA1231">
        <w:rPr>
          <w:sz w:val="16"/>
        </w:rPr>
        <w:t xml:space="preserve"> </w:t>
      </w:r>
      <w:r w:rsidRPr="00996312">
        <w:rPr>
          <w:vanish/>
          <w:sz w:val="16"/>
        </w:rPr>
        <w:t>regulations</w:t>
      </w:r>
      <w:r w:rsidRPr="00DA1231">
        <w:rPr>
          <w:sz w:val="16"/>
        </w:rPr>
        <w:t xml:space="preserve"> </w:t>
      </w:r>
      <w:r w:rsidRPr="00996312">
        <w:rPr>
          <w:vanish/>
          <w:sz w:val="16"/>
        </w:rPr>
        <w:t>regarding</w:t>
      </w:r>
      <w:r w:rsidRPr="00DA1231">
        <w:rPr>
          <w:sz w:val="16"/>
        </w:rPr>
        <w:t xml:space="preserve"> </w:t>
      </w:r>
      <w:r w:rsidRPr="00996312">
        <w:rPr>
          <w:vanish/>
          <w:sz w:val="16"/>
        </w:rPr>
        <w:t>space</w:t>
      </w:r>
      <w:r w:rsidRPr="00DA1231">
        <w:rPr>
          <w:sz w:val="16"/>
        </w:rPr>
        <w:t xml:space="preserve"> </w:t>
      </w:r>
      <w:r w:rsidRPr="00996312">
        <w:rPr>
          <w:vanish/>
          <w:sz w:val="16"/>
        </w:rPr>
        <w:t>debris,</w:t>
      </w:r>
      <w:r w:rsidRPr="00DA1231">
        <w:rPr>
          <w:sz w:val="16"/>
        </w:rPr>
        <w:t xml:space="preserve"> </w:t>
      </w:r>
      <w:r w:rsidRPr="00996312">
        <w:rPr>
          <w:vanish/>
          <w:u w:val="single"/>
        </w:rPr>
        <w:t>more</w:t>
      </w:r>
      <w:r w:rsidRPr="00DA1231">
        <w:rPr>
          <w:u w:val="single"/>
        </w:rPr>
        <w:t xml:space="preserve"> </w:t>
      </w:r>
      <w:r w:rsidRPr="00996312">
        <w:rPr>
          <w:vanish/>
          <w:u w:val="single"/>
        </w:rPr>
        <w:t>effective</w:t>
      </w:r>
      <w:r w:rsidRPr="00DA1231">
        <w:rPr>
          <w:u w:val="single"/>
        </w:rPr>
        <w:t xml:space="preserve"> </w:t>
      </w:r>
      <w:r w:rsidRPr="00996312">
        <w:rPr>
          <w:vanish/>
          <w:u w:val="single"/>
        </w:rPr>
        <w:t>space</w:t>
      </w:r>
      <w:r w:rsidRPr="00DA1231">
        <w:rPr>
          <w:u w:val="single"/>
        </w:rPr>
        <w:t xml:space="preserve"> </w:t>
      </w:r>
      <w:r w:rsidRPr="00996312">
        <w:rPr>
          <w:vanish/>
          <w:u w:val="single"/>
        </w:rPr>
        <w:t>debris</w:t>
      </w:r>
      <w:r w:rsidRPr="00DA1231">
        <w:rPr>
          <w:u w:val="single"/>
        </w:rPr>
        <w:t xml:space="preserve"> </w:t>
      </w:r>
      <w:r w:rsidRPr="00916BB1">
        <w:rPr>
          <w:rStyle w:val="Emphasis"/>
          <w:highlight w:val="green"/>
        </w:rPr>
        <w:t>mitigation</w:t>
      </w:r>
      <w:r w:rsidRPr="00612602">
        <w:rPr>
          <w:rStyle w:val="Emphasis"/>
        </w:rPr>
        <w:t xml:space="preserve"> </w:t>
      </w:r>
      <w:r w:rsidRPr="00996312">
        <w:rPr>
          <w:rStyle w:val="Emphasis"/>
          <w:vanish/>
        </w:rPr>
        <w:t>techniques</w:t>
      </w:r>
      <w:r w:rsidRPr="00612602">
        <w:rPr>
          <w:rStyle w:val="Emphasis"/>
        </w:rPr>
        <w:t xml:space="preserve"> </w:t>
      </w:r>
      <w:r w:rsidRPr="00916BB1">
        <w:rPr>
          <w:rStyle w:val="Emphasis"/>
          <w:highlight w:val="green"/>
        </w:rPr>
        <w:t>lie in the private sector</w:t>
      </w:r>
      <w:r w:rsidRPr="00996312">
        <w:rPr>
          <w:vanish/>
          <w:sz w:val="16"/>
        </w:rPr>
        <w:t>.</w:t>
      </w:r>
      <w:r w:rsidRPr="00DA1231">
        <w:rPr>
          <w:sz w:val="16"/>
        </w:rPr>
        <w:t xml:space="preserve"> </w:t>
      </w:r>
      <w:r w:rsidRPr="00996312">
        <w:rPr>
          <w:vanish/>
          <w:sz w:val="16"/>
        </w:rPr>
        <w:t>The</w:t>
      </w:r>
      <w:r w:rsidRPr="00DA1231">
        <w:rPr>
          <w:sz w:val="16"/>
        </w:rPr>
        <w:t xml:space="preserve"> </w:t>
      </w:r>
      <w:r w:rsidRPr="00996312">
        <w:rPr>
          <w:vanish/>
          <w:sz w:val="16"/>
        </w:rPr>
        <w:t>profit-based</w:t>
      </w:r>
      <w:r w:rsidRPr="00DA1231">
        <w:rPr>
          <w:sz w:val="16"/>
        </w:rPr>
        <w:t xml:space="preserve"> </w:t>
      </w:r>
      <w:r w:rsidRPr="00996312">
        <w:rPr>
          <w:vanish/>
          <w:sz w:val="16"/>
        </w:rPr>
        <w:t>incentives</w:t>
      </w:r>
      <w:r w:rsidRPr="00DA1231">
        <w:rPr>
          <w:sz w:val="16"/>
        </w:rPr>
        <w:t xml:space="preserve"> </w:t>
      </w:r>
      <w:r w:rsidRPr="00996312">
        <w:rPr>
          <w:vanish/>
          <w:sz w:val="16"/>
        </w:rPr>
        <w:t>of</w:t>
      </w:r>
      <w:r w:rsidRPr="00DA1231">
        <w:rPr>
          <w:sz w:val="16"/>
        </w:rPr>
        <w:t xml:space="preserve"> </w:t>
      </w:r>
      <w:r w:rsidRPr="00996312">
        <w:rPr>
          <w:vanish/>
          <w:sz w:val="16"/>
        </w:rPr>
        <w:t>private</w:t>
      </w:r>
      <w:r w:rsidRPr="00DA1231">
        <w:rPr>
          <w:sz w:val="16"/>
        </w:rPr>
        <w:t xml:space="preserve"> </w:t>
      </w:r>
      <w:r w:rsidRPr="00996312">
        <w:rPr>
          <w:vanish/>
          <w:sz w:val="16"/>
        </w:rPr>
        <w:t>satellite</w:t>
      </w:r>
      <w:r w:rsidRPr="00DA1231">
        <w:rPr>
          <w:sz w:val="16"/>
        </w:rPr>
        <w:t xml:space="preserve"> </w:t>
      </w:r>
      <w:r w:rsidRPr="00996312">
        <w:rPr>
          <w:vanish/>
          <w:sz w:val="16"/>
        </w:rPr>
        <w:t>companies</w:t>
      </w:r>
      <w:r w:rsidRPr="00DA1231">
        <w:rPr>
          <w:sz w:val="16"/>
        </w:rPr>
        <w:t xml:space="preserve"> </w:t>
      </w:r>
      <w:r w:rsidRPr="00996312">
        <w:rPr>
          <w:vanish/>
          <w:sz w:val="16"/>
        </w:rPr>
        <w:t>ensure</w:t>
      </w:r>
      <w:r w:rsidRPr="00DA1231">
        <w:rPr>
          <w:sz w:val="16"/>
        </w:rPr>
        <w:t xml:space="preserve"> </w:t>
      </w:r>
      <w:r w:rsidRPr="00996312">
        <w:rPr>
          <w:vanish/>
          <w:sz w:val="16"/>
        </w:rPr>
        <w:t>their</w:t>
      </w:r>
      <w:r w:rsidRPr="00DA1231">
        <w:rPr>
          <w:sz w:val="16"/>
        </w:rPr>
        <w:t xml:space="preserve"> </w:t>
      </w:r>
      <w:r w:rsidRPr="00996312">
        <w:rPr>
          <w:vanish/>
          <w:sz w:val="16"/>
        </w:rPr>
        <w:t>responsibility</w:t>
      </w:r>
      <w:r w:rsidRPr="00DA1231">
        <w:rPr>
          <w:sz w:val="16"/>
        </w:rPr>
        <w:t xml:space="preserve"> </w:t>
      </w:r>
      <w:r w:rsidRPr="00996312">
        <w:rPr>
          <w:vanish/>
          <w:sz w:val="16"/>
        </w:rPr>
        <w:t>in</w:t>
      </w:r>
      <w:r w:rsidRPr="00DA1231">
        <w:rPr>
          <w:sz w:val="16"/>
        </w:rPr>
        <w:t xml:space="preserve"> </w:t>
      </w:r>
      <w:r w:rsidRPr="00996312">
        <w:rPr>
          <w:vanish/>
          <w:sz w:val="16"/>
        </w:rPr>
        <w:t>and</w:t>
      </w:r>
      <w:r w:rsidRPr="00DA1231">
        <w:rPr>
          <w:sz w:val="16"/>
        </w:rPr>
        <w:t xml:space="preserve"> </w:t>
      </w:r>
      <w:r w:rsidRPr="00996312">
        <w:rPr>
          <w:vanish/>
          <w:sz w:val="16"/>
        </w:rPr>
        <w:t>around</w:t>
      </w:r>
      <w:r w:rsidRPr="00DA1231">
        <w:rPr>
          <w:sz w:val="16"/>
        </w:rPr>
        <w:t xml:space="preserve"> </w:t>
      </w:r>
      <w:r w:rsidRPr="00996312">
        <w:rPr>
          <w:vanish/>
          <w:sz w:val="16"/>
        </w:rPr>
        <w:t>Earth's</w:t>
      </w:r>
      <w:r w:rsidRPr="00DA1231">
        <w:rPr>
          <w:sz w:val="16"/>
        </w:rPr>
        <w:t xml:space="preserve"> </w:t>
      </w:r>
      <w:r w:rsidRPr="00996312">
        <w:rPr>
          <w:vanish/>
          <w:sz w:val="16"/>
        </w:rPr>
        <w:t>orbit.</w:t>
      </w:r>
      <w:r w:rsidRPr="00DA1231">
        <w:rPr>
          <w:sz w:val="16"/>
        </w:rPr>
        <w:t xml:space="preserve"> </w:t>
      </w:r>
      <w:r w:rsidRPr="00996312">
        <w:rPr>
          <w:vanish/>
          <w:sz w:val="16"/>
        </w:rPr>
        <w:t>In</w:t>
      </w:r>
      <w:r w:rsidRPr="00DA1231">
        <w:rPr>
          <w:sz w:val="16"/>
        </w:rPr>
        <w:t xml:space="preserve"> </w:t>
      </w:r>
      <w:r w:rsidRPr="00996312">
        <w:rPr>
          <w:vanish/>
          <w:sz w:val="16"/>
        </w:rPr>
        <w:t>the</w:t>
      </w:r>
      <w:r w:rsidRPr="00DA1231">
        <w:rPr>
          <w:sz w:val="16"/>
        </w:rPr>
        <w:t xml:space="preserve"> </w:t>
      </w:r>
      <w:r w:rsidRPr="00996312">
        <w:rPr>
          <w:vanish/>
          <w:sz w:val="16"/>
        </w:rPr>
        <w:t>example</w:t>
      </w:r>
      <w:r w:rsidRPr="00DA1231">
        <w:rPr>
          <w:sz w:val="16"/>
        </w:rPr>
        <w:t xml:space="preserve"> </w:t>
      </w:r>
      <w:r w:rsidRPr="00996312">
        <w:rPr>
          <w:vanish/>
          <w:sz w:val="16"/>
        </w:rPr>
        <w:t>of</w:t>
      </w:r>
      <w:r w:rsidRPr="00DA1231">
        <w:rPr>
          <w:sz w:val="16"/>
        </w:rPr>
        <w:t xml:space="preserve"> </w:t>
      </w:r>
      <w:r w:rsidRPr="00996312">
        <w:rPr>
          <w:vanish/>
          <w:sz w:val="16"/>
        </w:rPr>
        <w:t>SpaceX,</w:t>
      </w:r>
      <w:r w:rsidRPr="00DA1231">
        <w:rPr>
          <w:sz w:val="16"/>
        </w:rPr>
        <w:t xml:space="preserve"> </w:t>
      </w:r>
      <w:r w:rsidRPr="00996312">
        <w:rPr>
          <w:vanish/>
          <w:sz w:val="16"/>
        </w:rPr>
        <w:t>the</w:t>
      </w:r>
      <w:r w:rsidRPr="00DA1231">
        <w:rPr>
          <w:sz w:val="16"/>
        </w:rPr>
        <w:t xml:space="preserve"> </w:t>
      </w:r>
      <w:r w:rsidRPr="00916BB1">
        <w:rPr>
          <w:rStyle w:val="Emphasis"/>
          <w:highlight w:val="green"/>
        </w:rPr>
        <w:t>loose</w:t>
      </w:r>
      <w:r w:rsidRPr="00916BB1">
        <w:rPr>
          <w:highlight w:val="green"/>
          <w:u w:val="single"/>
        </w:rPr>
        <w:t xml:space="preserve"> legal regulations</w:t>
      </w:r>
      <w:r w:rsidRPr="00DA1231">
        <w:rPr>
          <w:u w:val="single"/>
        </w:rPr>
        <w:t xml:space="preserve"> </w:t>
      </w:r>
      <w:r w:rsidRPr="00996312">
        <w:rPr>
          <w:vanish/>
          <w:u w:val="single"/>
        </w:rPr>
        <w:t>of</w:t>
      </w:r>
      <w:r w:rsidRPr="00DA1231">
        <w:rPr>
          <w:u w:val="single"/>
        </w:rPr>
        <w:t xml:space="preserve"> </w:t>
      </w:r>
      <w:r w:rsidRPr="00996312">
        <w:rPr>
          <w:vanish/>
          <w:u w:val="single"/>
        </w:rPr>
        <w:t>satellite</w:t>
      </w:r>
      <w:r w:rsidRPr="00DA1231">
        <w:rPr>
          <w:u w:val="single"/>
        </w:rPr>
        <w:t xml:space="preserve"> </w:t>
      </w:r>
      <w:r w:rsidRPr="00996312">
        <w:rPr>
          <w:vanish/>
          <w:u w:val="single"/>
        </w:rPr>
        <w:t>use</w:t>
      </w:r>
      <w:r w:rsidRPr="00DA1231">
        <w:rPr>
          <w:u w:val="single"/>
        </w:rPr>
        <w:t xml:space="preserve"> </w:t>
      </w:r>
      <w:r w:rsidRPr="00996312">
        <w:rPr>
          <w:vanish/>
          <w:u w:val="single"/>
        </w:rPr>
        <w:t>by</w:t>
      </w:r>
      <w:r w:rsidRPr="00DA1231">
        <w:rPr>
          <w:u w:val="single"/>
        </w:rPr>
        <w:t xml:space="preserve"> </w:t>
      </w:r>
      <w:r w:rsidRPr="00996312">
        <w:rPr>
          <w:vanish/>
          <w:u w:val="single"/>
        </w:rPr>
        <w:t>the</w:t>
      </w:r>
      <w:r w:rsidRPr="00DA1231">
        <w:rPr>
          <w:u w:val="single"/>
        </w:rPr>
        <w:t xml:space="preserve"> </w:t>
      </w:r>
      <w:r w:rsidRPr="00996312">
        <w:rPr>
          <w:vanish/>
          <w:u w:val="single"/>
        </w:rPr>
        <w:t>FCC</w:t>
      </w:r>
      <w:r w:rsidRPr="00DA1231">
        <w:rPr>
          <w:u w:val="single"/>
        </w:rPr>
        <w:t xml:space="preserve"> </w:t>
      </w:r>
      <w:r w:rsidRPr="00996312">
        <w:rPr>
          <w:vanish/>
          <w:u w:val="single"/>
        </w:rPr>
        <w:t>and</w:t>
      </w:r>
      <w:r w:rsidRPr="00DA1231">
        <w:rPr>
          <w:u w:val="single"/>
        </w:rPr>
        <w:t xml:space="preserve"> </w:t>
      </w:r>
      <w:r w:rsidRPr="00996312">
        <w:rPr>
          <w:vanish/>
          <w:u w:val="single"/>
        </w:rPr>
        <w:t>the</w:t>
      </w:r>
      <w:r w:rsidRPr="00DA1231">
        <w:rPr>
          <w:u w:val="single"/>
        </w:rPr>
        <w:t xml:space="preserve"> </w:t>
      </w:r>
      <w:r w:rsidRPr="00996312">
        <w:rPr>
          <w:vanish/>
          <w:u w:val="single"/>
        </w:rPr>
        <w:t>ITU</w:t>
      </w:r>
      <w:r w:rsidRPr="00DA1231">
        <w:rPr>
          <w:u w:val="single"/>
        </w:rPr>
        <w:t xml:space="preserve"> </w:t>
      </w:r>
      <w:r w:rsidRPr="00996312">
        <w:rPr>
          <w:vanish/>
          <w:u w:val="single"/>
        </w:rPr>
        <w:t>have</w:t>
      </w:r>
      <w:r w:rsidRPr="00DA1231">
        <w:rPr>
          <w:u w:val="single"/>
        </w:rPr>
        <w:t xml:space="preserve"> </w:t>
      </w:r>
      <w:r w:rsidRPr="00916BB1">
        <w:rPr>
          <w:highlight w:val="green"/>
          <w:u w:val="single"/>
        </w:rPr>
        <w:t>allowed</w:t>
      </w:r>
      <w:r w:rsidRPr="00DA1231">
        <w:rPr>
          <w:u w:val="single"/>
        </w:rPr>
        <w:t xml:space="preserve"> </w:t>
      </w:r>
      <w:r w:rsidRPr="00996312">
        <w:rPr>
          <w:vanish/>
          <w:u w:val="single"/>
        </w:rPr>
        <w:t>the</w:t>
      </w:r>
      <w:r w:rsidRPr="00DA1231">
        <w:rPr>
          <w:u w:val="single"/>
        </w:rPr>
        <w:t xml:space="preserve"> </w:t>
      </w:r>
      <w:r w:rsidRPr="00916BB1">
        <w:rPr>
          <w:highlight w:val="green"/>
          <w:u w:val="single"/>
        </w:rPr>
        <w:t xml:space="preserve">company to </w:t>
      </w:r>
      <w:r w:rsidRPr="00916BB1">
        <w:rPr>
          <w:rStyle w:val="Emphasis"/>
          <w:highlight w:val="green"/>
        </w:rPr>
        <w:t>send</w:t>
      </w:r>
      <w:r w:rsidRPr="00612602">
        <w:rPr>
          <w:rStyle w:val="Emphasis"/>
        </w:rPr>
        <w:t xml:space="preserve"> </w:t>
      </w:r>
      <w:r w:rsidRPr="00996312">
        <w:rPr>
          <w:rStyle w:val="Emphasis"/>
          <w:vanish/>
        </w:rPr>
        <w:t>thousands</w:t>
      </w:r>
      <w:r w:rsidRPr="00612602">
        <w:rPr>
          <w:rStyle w:val="Emphasis"/>
        </w:rPr>
        <w:t xml:space="preserve"> </w:t>
      </w:r>
      <w:r w:rsidRPr="00996312">
        <w:rPr>
          <w:rStyle w:val="Emphasis"/>
          <w:vanish/>
        </w:rPr>
        <w:t>of</w:t>
      </w:r>
      <w:r w:rsidRPr="00612602">
        <w:rPr>
          <w:rStyle w:val="Emphasis"/>
        </w:rPr>
        <w:t xml:space="preserve"> </w:t>
      </w:r>
      <w:r w:rsidRPr="00916BB1">
        <w:rPr>
          <w:rStyle w:val="Emphasis"/>
          <w:highlight w:val="green"/>
        </w:rPr>
        <w:t>satellites into orbit</w:t>
      </w:r>
      <w:r w:rsidRPr="00996312">
        <w:rPr>
          <w:vanish/>
          <w:sz w:val="16"/>
        </w:rPr>
        <w:t>.</w:t>
      </w:r>
      <w:r w:rsidRPr="00DA1231">
        <w:rPr>
          <w:sz w:val="16"/>
        </w:rPr>
        <w:t xml:space="preserve"> </w:t>
      </w:r>
      <w:r w:rsidRPr="00996312">
        <w:rPr>
          <w:vanish/>
          <w:sz w:val="16"/>
        </w:rPr>
        <w:t>We</w:t>
      </w:r>
      <w:r w:rsidRPr="00DA1231">
        <w:rPr>
          <w:sz w:val="16"/>
        </w:rPr>
        <w:t xml:space="preserve"> </w:t>
      </w:r>
      <w:r w:rsidRPr="00996312">
        <w:rPr>
          <w:vanish/>
          <w:sz w:val="16"/>
        </w:rPr>
        <w:t>live</w:t>
      </w:r>
      <w:r w:rsidRPr="00DA1231">
        <w:rPr>
          <w:sz w:val="16"/>
        </w:rPr>
        <w:t xml:space="preserve"> </w:t>
      </w:r>
      <w:r w:rsidRPr="00996312">
        <w:rPr>
          <w:vanish/>
          <w:sz w:val="16"/>
        </w:rPr>
        <w:t>in</w:t>
      </w:r>
      <w:r w:rsidRPr="00DA1231">
        <w:rPr>
          <w:sz w:val="16"/>
        </w:rPr>
        <w:t xml:space="preserve"> </w:t>
      </w:r>
      <w:r w:rsidRPr="00996312">
        <w:rPr>
          <w:vanish/>
          <w:sz w:val="16"/>
        </w:rPr>
        <w:t>a</w:t>
      </w:r>
      <w:r w:rsidRPr="00DA1231">
        <w:rPr>
          <w:sz w:val="16"/>
        </w:rPr>
        <w:t xml:space="preserve"> </w:t>
      </w:r>
      <w:r w:rsidRPr="00996312">
        <w:rPr>
          <w:vanish/>
          <w:sz w:val="16"/>
        </w:rPr>
        <w:t>different</w:t>
      </w:r>
      <w:r w:rsidRPr="00DA1231">
        <w:rPr>
          <w:sz w:val="16"/>
        </w:rPr>
        <w:t xml:space="preserve"> </w:t>
      </w:r>
      <w:r w:rsidRPr="00996312">
        <w:rPr>
          <w:vanish/>
          <w:sz w:val="16"/>
        </w:rPr>
        <w:t>world</w:t>
      </w:r>
      <w:r w:rsidRPr="00DA1231">
        <w:rPr>
          <w:sz w:val="16"/>
        </w:rPr>
        <w:t xml:space="preserve"> </w:t>
      </w:r>
      <w:r w:rsidRPr="00996312">
        <w:rPr>
          <w:vanish/>
          <w:sz w:val="16"/>
        </w:rPr>
        <w:t>today</w:t>
      </w:r>
      <w:r w:rsidRPr="00DA1231">
        <w:rPr>
          <w:sz w:val="16"/>
        </w:rPr>
        <w:t xml:space="preserve"> </w:t>
      </w:r>
      <w:r w:rsidRPr="00996312">
        <w:rPr>
          <w:vanish/>
          <w:sz w:val="16"/>
        </w:rPr>
        <w:t>than</w:t>
      </w:r>
      <w:r w:rsidRPr="00DA1231">
        <w:rPr>
          <w:sz w:val="16"/>
        </w:rPr>
        <w:t xml:space="preserve"> </w:t>
      </w:r>
      <w:r w:rsidRPr="00996312">
        <w:rPr>
          <w:vanish/>
          <w:sz w:val="16"/>
        </w:rPr>
        <w:t>we</w:t>
      </w:r>
      <w:r w:rsidRPr="00DA1231">
        <w:rPr>
          <w:sz w:val="16"/>
        </w:rPr>
        <w:t xml:space="preserve"> </w:t>
      </w:r>
      <w:r w:rsidRPr="00996312">
        <w:rPr>
          <w:vanish/>
          <w:sz w:val="16"/>
        </w:rPr>
        <w:t>did</w:t>
      </w:r>
      <w:r w:rsidRPr="00DA1231">
        <w:rPr>
          <w:sz w:val="16"/>
        </w:rPr>
        <w:t xml:space="preserve"> </w:t>
      </w:r>
      <w:r w:rsidRPr="00996312">
        <w:rPr>
          <w:vanish/>
          <w:sz w:val="16"/>
        </w:rPr>
        <w:t>in</w:t>
      </w:r>
      <w:r w:rsidRPr="00DA1231">
        <w:rPr>
          <w:sz w:val="16"/>
        </w:rPr>
        <w:t xml:space="preserve"> </w:t>
      </w:r>
      <w:r w:rsidRPr="00996312">
        <w:rPr>
          <w:vanish/>
          <w:sz w:val="16"/>
        </w:rPr>
        <w:t>1967.</w:t>
      </w:r>
      <w:r w:rsidRPr="00DA1231">
        <w:rPr>
          <w:sz w:val="16"/>
        </w:rPr>
        <w:t xml:space="preserve"> </w:t>
      </w:r>
      <w:r w:rsidRPr="00996312">
        <w:rPr>
          <w:vanish/>
          <w:sz w:val="16"/>
        </w:rPr>
        <w:t>In</w:t>
      </w:r>
      <w:r w:rsidRPr="00DA1231">
        <w:rPr>
          <w:sz w:val="16"/>
        </w:rPr>
        <w:t xml:space="preserve"> </w:t>
      </w:r>
      <w:r w:rsidRPr="00996312">
        <w:rPr>
          <w:vanish/>
          <w:sz w:val="16"/>
        </w:rPr>
        <w:t>order</w:t>
      </w:r>
      <w:r w:rsidRPr="00DA1231">
        <w:rPr>
          <w:sz w:val="16"/>
        </w:rPr>
        <w:t xml:space="preserve"> </w:t>
      </w:r>
      <w:r w:rsidRPr="00996312">
        <w:rPr>
          <w:vanish/>
          <w:sz w:val="16"/>
        </w:rPr>
        <w:t>to</w:t>
      </w:r>
      <w:r w:rsidRPr="00DA1231">
        <w:rPr>
          <w:sz w:val="16"/>
        </w:rPr>
        <w:t xml:space="preserve"> </w:t>
      </w:r>
      <w:r w:rsidRPr="00996312">
        <w:rPr>
          <w:vanish/>
          <w:sz w:val="16"/>
        </w:rPr>
        <w:t>maintain</w:t>
      </w:r>
      <w:r w:rsidRPr="00DA1231">
        <w:rPr>
          <w:sz w:val="16"/>
        </w:rPr>
        <w:t xml:space="preserve"> </w:t>
      </w:r>
      <w:r w:rsidRPr="00996312">
        <w:rPr>
          <w:vanish/>
          <w:sz w:val="16"/>
        </w:rPr>
        <w:t>our</w:t>
      </w:r>
      <w:r w:rsidRPr="00DA1231">
        <w:rPr>
          <w:sz w:val="16"/>
        </w:rPr>
        <w:t xml:space="preserve"> </w:t>
      </w:r>
      <w:r w:rsidRPr="00996312">
        <w:rPr>
          <w:vanish/>
          <w:sz w:val="16"/>
        </w:rPr>
        <w:t>current</w:t>
      </w:r>
      <w:r w:rsidRPr="00DA1231">
        <w:rPr>
          <w:sz w:val="16"/>
        </w:rPr>
        <w:t xml:space="preserve"> </w:t>
      </w:r>
      <w:r w:rsidRPr="00996312">
        <w:rPr>
          <w:vanish/>
          <w:sz w:val="16"/>
        </w:rPr>
        <w:t>safety</w:t>
      </w:r>
      <w:r w:rsidRPr="00DA1231">
        <w:rPr>
          <w:sz w:val="16"/>
        </w:rPr>
        <w:t xml:space="preserve"> </w:t>
      </w:r>
      <w:r w:rsidRPr="00996312">
        <w:rPr>
          <w:vanish/>
          <w:sz w:val="16"/>
        </w:rPr>
        <w:t>and</w:t>
      </w:r>
      <w:r w:rsidRPr="00DA1231">
        <w:rPr>
          <w:sz w:val="16"/>
        </w:rPr>
        <w:t xml:space="preserve"> </w:t>
      </w:r>
      <w:r w:rsidRPr="00996312">
        <w:rPr>
          <w:vanish/>
          <w:sz w:val="16"/>
        </w:rPr>
        <w:t>our</w:t>
      </w:r>
      <w:r w:rsidRPr="00DA1231">
        <w:rPr>
          <w:sz w:val="16"/>
        </w:rPr>
        <w:t xml:space="preserve"> </w:t>
      </w:r>
      <w:r w:rsidRPr="00996312">
        <w:rPr>
          <w:vanish/>
          <w:sz w:val="16"/>
        </w:rPr>
        <w:t>future</w:t>
      </w:r>
      <w:r w:rsidRPr="00DA1231">
        <w:rPr>
          <w:sz w:val="16"/>
        </w:rPr>
        <w:t xml:space="preserve"> </w:t>
      </w:r>
      <w:r w:rsidRPr="00996312">
        <w:rPr>
          <w:vanish/>
          <w:sz w:val="16"/>
        </w:rPr>
        <w:t>ability</w:t>
      </w:r>
      <w:r w:rsidRPr="00DA1231">
        <w:rPr>
          <w:sz w:val="16"/>
        </w:rPr>
        <w:t xml:space="preserve"> </w:t>
      </w:r>
      <w:r w:rsidRPr="00996312">
        <w:rPr>
          <w:vanish/>
          <w:sz w:val="16"/>
        </w:rPr>
        <w:t>to</w:t>
      </w:r>
      <w:r w:rsidRPr="00DA1231">
        <w:rPr>
          <w:sz w:val="16"/>
        </w:rPr>
        <w:t xml:space="preserve"> </w:t>
      </w:r>
      <w:r w:rsidRPr="00996312">
        <w:rPr>
          <w:vanish/>
          <w:sz w:val="16"/>
        </w:rPr>
        <w:t>voyage</w:t>
      </w:r>
      <w:r w:rsidRPr="00DA1231">
        <w:rPr>
          <w:sz w:val="16"/>
        </w:rPr>
        <w:t xml:space="preserve"> </w:t>
      </w:r>
      <w:r w:rsidRPr="00996312">
        <w:rPr>
          <w:vanish/>
          <w:sz w:val="16"/>
        </w:rPr>
        <w:t>outer</w:t>
      </w:r>
      <w:r w:rsidRPr="00DA1231">
        <w:rPr>
          <w:sz w:val="16"/>
        </w:rPr>
        <w:t xml:space="preserve"> </w:t>
      </w:r>
      <w:r w:rsidRPr="00996312">
        <w:rPr>
          <w:vanish/>
          <w:sz w:val="16"/>
        </w:rPr>
        <w:t>space,</w:t>
      </w:r>
      <w:r w:rsidRPr="00DA1231">
        <w:rPr>
          <w:sz w:val="16"/>
        </w:rPr>
        <w:t xml:space="preserve"> </w:t>
      </w:r>
      <w:r w:rsidRPr="00916BB1">
        <w:rPr>
          <w:highlight w:val="green"/>
          <w:u w:val="single"/>
        </w:rPr>
        <w:t>stronger</w:t>
      </w:r>
      <w:r w:rsidRPr="00DA1231">
        <w:rPr>
          <w:u w:val="single"/>
        </w:rPr>
        <w:t xml:space="preserve"> </w:t>
      </w:r>
      <w:r w:rsidRPr="00996312">
        <w:rPr>
          <w:vanish/>
          <w:u w:val="single"/>
        </w:rPr>
        <w:t>legal</w:t>
      </w:r>
      <w:r w:rsidRPr="00DA1231">
        <w:rPr>
          <w:u w:val="single"/>
        </w:rPr>
        <w:t xml:space="preserve"> </w:t>
      </w:r>
      <w:r w:rsidRPr="00916BB1">
        <w:rPr>
          <w:highlight w:val="green"/>
          <w:u w:val="single"/>
        </w:rPr>
        <w:t>frameworks</w:t>
      </w:r>
      <w:r w:rsidRPr="00DA1231">
        <w:rPr>
          <w:u w:val="single"/>
        </w:rPr>
        <w:t xml:space="preserve"> </w:t>
      </w:r>
      <w:r w:rsidRPr="00996312">
        <w:rPr>
          <w:vanish/>
          <w:u w:val="single"/>
        </w:rPr>
        <w:t>must</w:t>
      </w:r>
      <w:r w:rsidRPr="00DA1231">
        <w:rPr>
          <w:u w:val="single"/>
        </w:rPr>
        <w:t xml:space="preserve"> </w:t>
      </w:r>
      <w:r w:rsidRPr="00996312">
        <w:rPr>
          <w:vanish/>
          <w:u w:val="single"/>
        </w:rPr>
        <w:t>be</w:t>
      </w:r>
      <w:r w:rsidRPr="00DA1231">
        <w:rPr>
          <w:u w:val="single"/>
        </w:rPr>
        <w:t xml:space="preserve"> </w:t>
      </w:r>
      <w:r w:rsidRPr="00996312">
        <w:rPr>
          <w:rStyle w:val="Emphasis"/>
          <w:vanish/>
        </w:rPr>
        <w:t>created</w:t>
      </w:r>
      <w:r w:rsidRPr="00DA1231">
        <w:rPr>
          <w:u w:val="single"/>
        </w:rPr>
        <w:t xml:space="preserve"> </w:t>
      </w:r>
      <w:r w:rsidRPr="00996312">
        <w:rPr>
          <w:vanish/>
          <w:u w:val="single"/>
        </w:rPr>
        <w:t>to</w:t>
      </w:r>
      <w:r w:rsidRPr="00DA1231">
        <w:rPr>
          <w:u w:val="single"/>
        </w:rPr>
        <w:t xml:space="preserve"> </w:t>
      </w:r>
      <w:r w:rsidRPr="00916BB1">
        <w:rPr>
          <w:highlight w:val="green"/>
          <w:u w:val="single"/>
        </w:rPr>
        <w:t>prevent</w:t>
      </w:r>
      <w:r w:rsidRPr="00DA1231">
        <w:rPr>
          <w:u w:val="single"/>
        </w:rPr>
        <w:t xml:space="preserve"> </w:t>
      </w:r>
      <w:r w:rsidRPr="00996312">
        <w:rPr>
          <w:vanish/>
          <w:u w:val="single"/>
        </w:rPr>
        <w:t>the</w:t>
      </w:r>
      <w:r w:rsidRPr="00DA1231">
        <w:rPr>
          <w:u w:val="single"/>
        </w:rPr>
        <w:t xml:space="preserve"> </w:t>
      </w:r>
      <w:r w:rsidRPr="00996312">
        <w:rPr>
          <w:rStyle w:val="Emphasis"/>
          <w:vanish/>
        </w:rPr>
        <w:t>uncontrollable</w:t>
      </w:r>
      <w:r w:rsidRPr="00612602">
        <w:rPr>
          <w:rStyle w:val="Emphasis"/>
        </w:rPr>
        <w:t xml:space="preserve"> </w:t>
      </w:r>
      <w:r w:rsidRPr="00916BB1">
        <w:rPr>
          <w:rStyle w:val="Emphasis"/>
          <w:highlight w:val="green"/>
        </w:rPr>
        <w:t>expansion of</w:t>
      </w:r>
      <w:r w:rsidRPr="00612602">
        <w:rPr>
          <w:rStyle w:val="Emphasis"/>
        </w:rPr>
        <w:t xml:space="preserve"> </w:t>
      </w:r>
      <w:r w:rsidRPr="00996312">
        <w:rPr>
          <w:rStyle w:val="Emphasis"/>
          <w:vanish/>
        </w:rPr>
        <w:t>space</w:t>
      </w:r>
      <w:r w:rsidRPr="00612602">
        <w:rPr>
          <w:rStyle w:val="Emphasis"/>
        </w:rPr>
        <w:t xml:space="preserve"> </w:t>
      </w:r>
      <w:r w:rsidRPr="00916BB1">
        <w:rPr>
          <w:rStyle w:val="Emphasis"/>
          <w:highlight w:val="green"/>
        </w:rPr>
        <w:t>debris</w:t>
      </w:r>
      <w:r w:rsidRPr="00612602">
        <w:rPr>
          <w:rStyle w:val="Emphasis"/>
        </w:rPr>
        <w:t xml:space="preserve"> </w:t>
      </w:r>
      <w:r w:rsidRPr="00996312">
        <w:rPr>
          <w:rStyle w:val="Emphasis"/>
          <w:vanish/>
        </w:rPr>
        <w:t>around</w:t>
      </w:r>
      <w:r w:rsidRPr="00612602">
        <w:rPr>
          <w:rStyle w:val="Emphasis"/>
        </w:rPr>
        <w:t xml:space="preserve"> </w:t>
      </w:r>
      <w:r w:rsidRPr="00996312">
        <w:rPr>
          <w:rStyle w:val="Emphasis"/>
          <w:vanish/>
        </w:rPr>
        <w:t>Earth</w:t>
      </w:r>
      <w:r w:rsidRPr="00996312">
        <w:rPr>
          <w:vanish/>
          <w:sz w:val="16"/>
        </w:rPr>
        <w:t>.</w:t>
      </w:r>
      <w:r w:rsidRPr="00DA1231">
        <w:rPr>
          <w:sz w:val="16"/>
        </w:rPr>
        <w:t xml:space="preserve"> </w:t>
      </w:r>
      <w:r w:rsidRPr="00996312">
        <w:rPr>
          <w:vanish/>
          <w:sz w:val="16"/>
        </w:rPr>
        <w:t>Used</w:t>
      </w:r>
      <w:r w:rsidRPr="00DA1231">
        <w:rPr>
          <w:sz w:val="16"/>
        </w:rPr>
        <w:t xml:space="preserve"> </w:t>
      </w:r>
      <w:r w:rsidRPr="00996312">
        <w:rPr>
          <w:vanish/>
          <w:sz w:val="16"/>
        </w:rPr>
        <w:t>effectively,</w:t>
      </w:r>
      <w:r w:rsidRPr="00DA1231">
        <w:rPr>
          <w:sz w:val="16"/>
        </w:rPr>
        <w:t xml:space="preserve"> </w:t>
      </w:r>
      <w:r w:rsidRPr="00996312">
        <w:rPr>
          <w:vanish/>
          <w:u w:val="single"/>
        </w:rPr>
        <w:t>legal</w:t>
      </w:r>
      <w:r w:rsidRPr="00612602">
        <w:rPr>
          <w:u w:val="single"/>
        </w:rPr>
        <w:t xml:space="preserve"> </w:t>
      </w:r>
      <w:r w:rsidRPr="00996312">
        <w:rPr>
          <w:vanish/>
          <w:u w:val="single"/>
        </w:rPr>
        <w:t>action</w:t>
      </w:r>
      <w:r w:rsidRPr="00612602">
        <w:rPr>
          <w:u w:val="single"/>
        </w:rPr>
        <w:t xml:space="preserve"> </w:t>
      </w:r>
      <w:r w:rsidRPr="00996312">
        <w:rPr>
          <w:vanish/>
          <w:u w:val="single"/>
        </w:rPr>
        <w:t>can</w:t>
      </w:r>
      <w:r w:rsidRPr="00612602">
        <w:rPr>
          <w:u w:val="single"/>
        </w:rPr>
        <w:t xml:space="preserve"> </w:t>
      </w:r>
      <w:r w:rsidRPr="00996312">
        <w:rPr>
          <w:rStyle w:val="Emphasis"/>
          <w:vanish/>
        </w:rPr>
        <w:t>accomplish</w:t>
      </w:r>
      <w:r w:rsidRPr="00612602">
        <w:rPr>
          <w:u w:val="single"/>
        </w:rPr>
        <w:t xml:space="preserve"> </w:t>
      </w:r>
      <w:r w:rsidRPr="00996312">
        <w:rPr>
          <w:vanish/>
          <w:u w:val="single"/>
        </w:rPr>
        <w:t>these</w:t>
      </w:r>
      <w:r w:rsidRPr="00612602">
        <w:rPr>
          <w:u w:val="single"/>
        </w:rPr>
        <w:t xml:space="preserve"> </w:t>
      </w:r>
      <w:r w:rsidRPr="00996312">
        <w:rPr>
          <w:vanish/>
          <w:u w:val="single"/>
        </w:rPr>
        <w:t>goals,</w:t>
      </w:r>
      <w:r w:rsidRPr="00612602">
        <w:rPr>
          <w:u w:val="single"/>
        </w:rPr>
        <w:t xml:space="preserve"> </w:t>
      </w:r>
      <w:r w:rsidRPr="00996312">
        <w:rPr>
          <w:vanish/>
          <w:u w:val="single"/>
        </w:rPr>
        <w:t>but</w:t>
      </w:r>
      <w:r w:rsidRPr="00612602">
        <w:rPr>
          <w:u w:val="single"/>
        </w:rPr>
        <w:t xml:space="preserve"> </w:t>
      </w:r>
      <w:r w:rsidRPr="00996312">
        <w:rPr>
          <w:rStyle w:val="Emphasis"/>
          <w:vanish/>
        </w:rPr>
        <w:t>lack</w:t>
      </w:r>
      <w:r w:rsidRPr="00612602">
        <w:rPr>
          <w:u w:val="single"/>
        </w:rPr>
        <w:t xml:space="preserve"> </w:t>
      </w:r>
      <w:r w:rsidRPr="00996312">
        <w:rPr>
          <w:vanish/>
          <w:u w:val="single"/>
        </w:rPr>
        <w:t>thereof</w:t>
      </w:r>
      <w:r w:rsidRPr="00612602">
        <w:rPr>
          <w:u w:val="single"/>
        </w:rPr>
        <w:t xml:space="preserve"> </w:t>
      </w:r>
      <w:r w:rsidRPr="00996312">
        <w:rPr>
          <w:vanish/>
          <w:u w:val="single"/>
        </w:rPr>
        <w:t>may</w:t>
      </w:r>
      <w:r w:rsidRPr="00612602">
        <w:rPr>
          <w:u w:val="single"/>
        </w:rPr>
        <w:t xml:space="preserve"> </w:t>
      </w:r>
      <w:r w:rsidRPr="00996312">
        <w:rPr>
          <w:rStyle w:val="Emphasis"/>
          <w:vanish/>
        </w:rPr>
        <w:t>result</w:t>
      </w:r>
      <w:r w:rsidRPr="00612602">
        <w:rPr>
          <w:rStyle w:val="Emphasis"/>
        </w:rPr>
        <w:t xml:space="preserve"> </w:t>
      </w:r>
      <w:r w:rsidRPr="00996312">
        <w:rPr>
          <w:rStyle w:val="Emphasis"/>
          <w:vanish/>
        </w:rPr>
        <w:t>in</w:t>
      </w:r>
      <w:r w:rsidRPr="00612602">
        <w:rPr>
          <w:rStyle w:val="Emphasis"/>
        </w:rPr>
        <w:t xml:space="preserve"> </w:t>
      </w:r>
      <w:r w:rsidRPr="00996312">
        <w:rPr>
          <w:rStyle w:val="Emphasis"/>
          <w:vanish/>
        </w:rPr>
        <w:t>disaster.</w:t>
      </w:r>
    </w:p>
    <w:p w14:paraId="569CFD3E" w14:textId="77777777" w:rsidR="004B5F16" w:rsidRPr="00996312" w:rsidRDefault="004B5F16" w:rsidP="004B5F16">
      <w:pPr>
        <w:rPr>
          <w:vanish/>
        </w:rPr>
      </w:pPr>
    </w:p>
    <w:p w14:paraId="5FAC1CCC" w14:textId="77777777" w:rsidR="004B5F16" w:rsidRDefault="004B5F16" w:rsidP="004B5F16">
      <w:pPr>
        <w:pStyle w:val="Heading4"/>
      </w:pPr>
      <w:r>
        <w:t xml:space="preserve">Private entities are </w:t>
      </w:r>
      <w:r w:rsidRPr="00B265A4">
        <w:rPr>
          <w:u w:val="single"/>
        </w:rPr>
        <w:t>non-governmental</w:t>
      </w:r>
      <w:r>
        <w:t>.</w:t>
      </w:r>
    </w:p>
    <w:p w14:paraId="68D99FD0" w14:textId="77777777" w:rsidR="004B5F16" w:rsidRPr="00996312" w:rsidRDefault="004B5F16" w:rsidP="004B5F16">
      <w:pPr>
        <w:rPr>
          <w:vanish/>
        </w:rPr>
      </w:pPr>
      <w:r w:rsidRPr="00996312">
        <w:rPr>
          <w:rStyle w:val="Style13ptBold"/>
          <w:vanish/>
        </w:rPr>
        <w:t>Dunk</w:t>
      </w:r>
      <w:r w:rsidRPr="00B83284">
        <w:rPr>
          <w:rStyle w:val="Style13ptBold"/>
        </w:rPr>
        <w:t xml:space="preserve"> </w:t>
      </w:r>
      <w:r w:rsidRPr="00996312">
        <w:rPr>
          <w:rStyle w:val="Style13ptBold"/>
          <w:vanish/>
        </w:rPr>
        <w:t>11</w:t>
      </w:r>
      <w:r>
        <w:t xml:space="preserve"> </w:t>
      </w:r>
      <w:r w:rsidRPr="00996312">
        <w:rPr>
          <w:vanish/>
        </w:rPr>
        <w:t>–</w:t>
      </w:r>
      <w:r>
        <w:t xml:space="preserve"> </w:t>
      </w:r>
      <w:r w:rsidRPr="00996312">
        <w:rPr>
          <w:vanish/>
        </w:rPr>
        <w:t>Frans</w:t>
      </w:r>
      <w:r>
        <w:t xml:space="preserve"> </w:t>
      </w:r>
      <w:r w:rsidRPr="00996312">
        <w:rPr>
          <w:vanish/>
        </w:rPr>
        <w:t>G.</w:t>
      </w:r>
      <w:r>
        <w:t xml:space="preserve"> </w:t>
      </w:r>
      <w:r w:rsidRPr="00996312">
        <w:rPr>
          <w:vanish/>
        </w:rPr>
        <w:t>von</w:t>
      </w:r>
      <w:r>
        <w:t xml:space="preserve"> </w:t>
      </w:r>
      <w:r w:rsidRPr="00996312">
        <w:rPr>
          <w:vanish/>
        </w:rPr>
        <w:t>der</w:t>
      </w:r>
      <w:r>
        <w:t xml:space="preserve"> </w:t>
      </w:r>
      <w:r w:rsidRPr="00996312">
        <w:rPr>
          <w:vanish/>
        </w:rPr>
        <w:t>Dunk,</w:t>
      </w:r>
      <w:r>
        <w:t xml:space="preserve"> </w:t>
      </w:r>
      <w:r w:rsidRPr="00996312">
        <w:rPr>
          <w:vanish/>
        </w:rPr>
        <w:t>2011,</w:t>
      </w:r>
      <w:r>
        <w:t xml:space="preserve"> </w:t>
      </w:r>
      <w:r w:rsidRPr="00996312">
        <w:rPr>
          <w:vanish/>
        </w:rPr>
        <w:t>[“The</w:t>
      </w:r>
      <w:r w:rsidRPr="00B83284">
        <w:t xml:space="preserve"> </w:t>
      </w:r>
      <w:r w:rsidRPr="00996312">
        <w:rPr>
          <w:vanish/>
        </w:rPr>
        <w:t>Origins</w:t>
      </w:r>
      <w:r w:rsidRPr="00B83284">
        <w:t xml:space="preserve"> </w:t>
      </w:r>
      <w:r w:rsidRPr="00996312">
        <w:rPr>
          <w:vanish/>
        </w:rPr>
        <w:t>of</w:t>
      </w:r>
      <w:r w:rsidRPr="00B83284">
        <w:t xml:space="preserve"> </w:t>
      </w:r>
      <w:r w:rsidRPr="00996312">
        <w:rPr>
          <w:vanish/>
        </w:rPr>
        <w:t>Authorisation:</w:t>
      </w:r>
      <w:r w:rsidRPr="00B83284">
        <w:t xml:space="preserve"> </w:t>
      </w:r>
      <w:r w:rsidRPr="00996312">
        <w:rPr>
          <w:vanish/>
        </w:rPr>
        <w:t>Article</w:t>
      </w:r>
      <w:r w:rsidRPr="00B83284">
        <w:t xml:space="preserve"> </w:t>
      </w:r>
      <w:r w:rsidRPr="00996312">
        <w:rPr>
          <w:vanish/>
        </w:rPr>
        <w:t>VI</w:t>
      </w:r>
      <w:r w:rsidRPr="00B83284">
        <w:t xml:space="preserve"> </w:t>
      </w:r>
      <w:r w:rsidRPr="00996312">
        <w:rPr>
          <w:vanish/>
        </w:rPr>
        <w:t>of</w:t>
      </w:r>
      <w:r w:rsidRPr="00B83284">
        <w:t xml:space="preserve"> </w:t>
      </w:r>
      <w:r w:rsidRPr="00996312">
        <w:rPr>
          <w:vanish/>
        </w:rPr>
        <w:t>the</w:t>
      </w:r>
      <w:r w:rsidRPr="00B83284">
        <w:t xml:space="preserve"> </w:t>
      </w:r>
      <w:r w:rsidRPr="00996312">
        <w:rPr>
          <w:vanish/>
        </w:rPr>
        <w:t>Outer</w:t>
      </w:r>
      <w:r w:rsidRPr="00B83284">
        <w:t xml:space="preserve"> </w:t>
      </w:r>
      <w:r w:rsidRPr="00996312">
        <w:rPr>
          <w:vanish/>
        </w:rPr>
        <w:t>Space</w:t>
      </w:r>
      <w:r w:rsidRPr="00B83284">
        <w:t xml:space="preserve"> </w:t>
      </w:r>
      <w:r w:rsidRPr="00996312">
        <w:rPr>
          <w:vanish/>
        </w:rPr>
        <w:t>Treaty</w:t>
      </w:r>
      <w:r w:rsidRPr="00B83284">
        <w:t xml:space="preserve"> </w:t>
      </w:r>
      <w:r w:rsidRPr="00996312">
        <w:rPr>
          <w:vanish/>
        </w:rPr>
        <w:t>and</w:t>
      </w:r>
      <w:r w:rsidRPr="00B83284">
        <w:t xml:space="preserve"> </w:t>
      </w:r>
      <w:r w:rsidRPr="00996312">
        <w:rPr>
          <w:vanish/>
        </w:rPr>
        <w:t>International</w:t>
      </w:r>
      <w:r w:rsidRPr="00B83284">
        <w:t xml:space="preserve"> </w:t>
      </w:r>
      <w:r w:rsidRPr="00996312">
        <w:rPr>
          <w:vanish/>
        </w:rPr>
        <w:t>Space</w:t>
      </w:r>
      <w:r w:rsidRPr="00B83284">
        <w:t xml:space="preserve"> </w:t>
      </w:r>
      <w:r w:rsidRPr="00996312">
        <w:rPr>
          <w:vanish/>
        </w:rPr>
        <w:t>Law,”</w:t>
      </w:r>
      <w:r>
        <w:t xml:space="preserve"> </w:t>
      </w:r>
      <w:r w:rsidRPr="00996312">
        <w:rPr>
          <w:vanish/>
        </w:rPr>
        <w:t>University</w:t>
      </w:r>
      <w:r>
        <w:t xml:space="preserve"> </w:t>
      </w:r>
      <w:r w:rsidRPr="00996312">
        <w:rPr>
          <w:vanish/>
        </w:rPr>
        <w:t>of</w:t>
      </w:r>
      <w:r>
        <w:t xml:space="preserve"> </w:t>
      </w:r>
      <w:r w:rsidRPr="00996312">
        <w:rPr>
          <w:vanish/>
        </w:rPr>
        <w:t>Nebraska]</w:t>
      </w:r>
      <w:r>
        <w:t xml:space="preserve"> </w:t>
      </w:r>
      <w:r w:rsidRPr="00996312">
        <w:rPr>
          <w:vanish/>
        </w:rPr>
        <w:t>Justin</w:t>
      </w:r>
    </w:p>
    <w:p w14:paraId="7FD4E95E" w14:textId="77777777" w:rsidR="004B5F16" w:rsidRPr="00996312" w:rsidRDefault="004B5F16" w:rsidP="004B5F16">
      <w:pPr>
        <w:rPr>
          <w:vanish/>
          <w:sz w:val="16"/>
        </w:rPr>
      </w:pPr>
      <w:r w:rsidRPr="00996312">
        <w:rPr>
          <w:vanish/>
          <w:sz w:val="16"/>
        </w:rPr>
        <w:t>4.</w:t>
      </w:r>
      <w:r w:rsidRPr="00B83284">
        <w:rPr>
          <w:sz w:val="16"/>
        </w:rPr>
        <w:t xml:space="preserve"> </w:t>
      </w:r>
      <w:r w:rsidRPr="00B83284">
        <w:rPr>
          <w:highlight w:val="green"/>
          <w:u w:val="single"/>
        </w:rPr>
        <w:t>Interpreting</w:t>
      </w:r>
      <w:r w:rsidRPr="00B83284">
        <w:rPr>
          <w:u w:val="single"/>
        </w:rPr>
        <w:t xml:space="preserve"> </w:t>
      </w:r>
      <w:r w:rsidRPr="00996312">
        <w:rPr>
          <w:vanish/>
          <w:u w:val="single"/>
        </w:rPr>
        <w:t>Article</w:t>
      </w:r>
      <w:r w:rsidRPr="00B83284">
        <w:rPr>
          <w:u w:val="single"/>
        </w:rPr>
        <w:t xml:space="preserve"> </w:t>
      </w:r>
      <w:r w:rsidRPr="00996312">
        <w:rPr>
          <w:vanish/>
          <w:u w:val="single"/>
        </w:rPr>
        <w:t>VI</w:t>
      </w:r>
      <w:r w:rsidRPr="00B83284">
        <w:rPr>
          <w:u w:val="single"/>
        </w:rPr>
        <w:t xml:space="preserve"> </w:t>
      </w:r>
      <w:r w:rsidRPr="00996312">
        <w:rPr>
          <w:vanish/>
          <w:u w:val="single"/>
        </w:rPr>
        <w:t>of</w:t>
      </w:r>
      <w:r w:rsidRPr="00B83284">
        <w:rPr>
          <w:u w:val="single"/>
        </w:rPr>
        <w:t xml:space="preserve">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w:t>
      </w:r>
      <w:r w:rsidRPr="00996312">
        <w:rPr>
          <w:vanish/>
          <w:sz w:val="16"/>
        </w:rPr>
        <w:t>One</w:t>
      </w:r>
      <w:r w:rsidRPr="00B83284">
        <w:rPr>
          <w:sz w:val="16"/>
        </w:rPr>
        <w:t xml:space="preserve"> </w:t>
      </w:r>
      <w:r w:rsidRPr="00996312">
        <w:rPr>
          <w:vanish/>
          <w:sz w:val="16"/>
        </w:rPr>
        <w:t>main</w:t>
      </w:r>
      <w:r w:rsidRPr="00B83284">
        <w:rPr>
          <w:sz w:val="16"/>
        </w:rPr>
        <w:t xml:space="preserve"> </w:t>
      </w:r>
      <w:r w:rsidRPr="00996312">
        <w:rPr>
          <w:vanish/>
          <w:sz w:val="16"/>
        </w:rPr>
        <w:t>novel</w:t>
      </w:r>
      <w:r w:rsidRPr="00B83284">
        <w:rPr>
          <w:sz w:val="16"/>
        </w:rPr>
        <w:t xml:space="preserve"> </w:t>
      </w:r>
      <w:r w:rsidRPr="00996312">
        <w:rPr>
          <w:vanish/>
          <w:sz w:val="16"/>
        </w:rPr>
        <w:t>feature</w:t>
      </w:r>
      <w:r w:rsidRPr="00B83284">
        <w:rPr>
          <w:sz w:val="16"/>
        </w:rPr>
        <w:t xml:space="preserve"> </w:t>
      </w:r>
      <w:r w:rsidRPr="00996312">
        <w:rPr>
          <w:vanish/>
          <w:sz w:val="16"/>
        </w:rPr>
        <w:t>of</w:t>
      </w:r>
      <w:r w:rsidRPr="00B83284">
        <w:rPr>
          <w:sz w:val="16"/>
        </w:rPr>
        <w:t xml:space="preserve"> </w:t>
      </w:r>
      <w:r w:rsidRPr="00996312">
        <w:rPr>
          <w:vanish/>
          <w:sz w:val="16"/>
        </w:rPr>
        <w:t>Article</w:t>
      </w:r>
      <w:r w:rsidRPr="00B83284">
        <w:rPr>
          <w:sz w:val="16"/>
        </w:rPr>
        <w:t xml:space="preserve"> </w:t>
      </w:r>
      <w:r w:rsidRPr="00996312">
        <w:rPr>
          <w:vanish/>
          <w:sz w:val="16"/>
        </w:rPr>
        <w:t>VI</w:t>
      </w:r>
      <w:r w:rsidRPr="00B83284">
        <w:rPr>
          <w:sz w:val="16"/>
        </w:rPr>
        <w:t xml:space="preserve"> </w:t>
      </w:r>
      <w:r w:rsidRPr="00996312">
        <w:rPr>
          <w:vanish/>
          <w:sz w:val="16"/>
        </w:rPr>
        <w:t>stood</w:t>
      </w:r>
      <w:r w:rsidRPr="00B83284">
        <w:rPr>
          <w:sz w:val="16"/>
        </w:rPr>
        <w:t xml:space="preserve"> </w:t>
      </w:r>
      <w:r w:rsidRPr="00996312">
        <w:rPr>
          <w:vanish/>
          <w:sz w:val="16"/>
        </w:rPr>
        <w:t>out</w:t>
      </w:r>
      <w:r w:rsidRPr="00B83284">
        <w:rPr>
          <w:sz w:val="16"/>
        </w:rPr>
        <w:t xml:space="preserve"> </w:t>
      </w:r>
      <w:r w:rsidRPr="00996312">
        <w:rPr>
          <w:vanish/>
          <w:sz w:val="16"/>
        </w:rPr>
        <w:t>with</w:t>
      </w:r>
      <w:r w:rsidRPr="00B83284">
        <w:rPr>
          <w:sz w:val="16"/>
        </w:rPr>
        <w:t xml:space="preserve"> </w:t>
      </w:r>
      <w:r w:rsidRPr="00996312">
        <w:rPr>
          <w:vanish/>
          <w:sz w:val="16"/>
        </w:rPr>
        <w:t>reference</w:t>
      </w:r>
      <w:r w:rsidRPr="00B83284">
        <w:rPr>
          <w:sz w:val="16"/>
        </w:rPr>
        <w:t xml:space="preserve"> </w:t>
      </w:r>
      <w:r w:rsidRPr="00996312">
        <w:rPr>
          <w:vanish/>
          <w:sz w:val="16"/>
        </w:rPr>
        <w:t>to</w:t>
      </w:r>
      <w:r w:rsidRPr="00B83284">
        <w:rPr>
          <w:sz w:val="16"/>
        </w:rPr>
        <w:t xml:space="preserve"> </w:t>
      </w:r>
      <w:r w:rsidRPr="00996312">
        <w:rPr>
          <w:vanish/>
          <w:sz w:val="16"/>
        </w:rPr>
        <w:t>the</w:t>
      </w:r>
      <w:r w:rsidRPr="00B83284">
        <w:rPr>
          <w:sz w:val="16"/>
        </w:rPr>
        <w:t xml:space="preserve"> </w:t>
      </w:r>
      <w:r w:rsidRPr="00996312">
        <w:rPr>
          <w:vanish/>
          <w:sz w:val="16"/>
        </w:rPr>
        <w:t>role</w:t>
      </w:r>
      <w:r w:rsidRPr="00B83284">
        <w:rPr>
          <w:sz w:val="16"/>
        </w:rPr>
        <w:t xml:space="preserve"> </w:t>
      </w:r>
      <w:r w:rsidRPr="00996312">
        <w:rPr>
          <w:vanish/>
          <w:sz w:val="16"/>
        </w:rPr>
        <w:t>of</w:t>
      </w:r>
      <w:r w:rsidRPr="00B83284">
        <w:rPr>
          <w:sz w:val="16"/>
        </w:rPr>
        <w:t xml:space="preserve"> </w:t>
      </w:r>
      <w:r w:rsidRPr="00996312">
        <w:rPr>
          <w:vanish/>
          <w:sz w:val="16"/>
        </w:rPr>
        <w:t>private</w:t>
      </w:r>
      <w:r w:rsidRPr="00B83284">
        <w:rPr>
          <w:sz w:val="16"/>
        </w:rPr>
        <w:t xml:space="preserve"> </w:t>
      </w:r>
      <w:r w:rsidRPr="00996312">
        <w:rPr>
          <w:vanish/>
          <w:sz w:val="16"/>
        </w:rPr>
        <w:t>enterprise</w:t>
      </w:r>
      <w:r w:rsidRPr="00B83284">
        <w:rPr>
          <w:sz w:val="16"/>
        </w:rPr>
        <w:t xml:space="preserve"> </w:t>
      </w:r>
      <w:r w:rsidRPr="00996312">
        <w:rPr>
          <w:vanish/>
          <w:sz w:val="16"/>
        </w:rPr>
        <w:t>in</w:t>
      </w:r>
      <w:r w:rsidRPr="00B83284">
        <w:rPr>
          <w:sz w:val="16"/>
        </w:rPr>
        <w:t xml:space="preserve"> </w:t>
      </w:r>
      <w:r w:rsidRPr="00996312">
        <w:rPr>
          <w:vanish/>
          <w:sz w:val="16"/>
        </w:rPr>
        <w:t>this</w:t>
      </w:r>
      <w:r w:rsidRPr="00B83284">
        <w:rPr>
          <w:sz w:val="16"/>
        </w:rPr>
        <w:t xml:space="preserve"> </w:t>
      </w:r>
      <w:r w:rsidRPr="00996312">
        <w:rPr>
          <w:vanish/>
          <w:sz w:val="16"/>
        </w:rPr>
        <w:t>context.</w:t>
      </w:r>
      <w:r w:rsidRPr="00B83284">
        <w:rPr>
          <w:sz w:val="16"/>
        </w:rPr>
        <w:t xml:space="preserve"> </w:t>
      </w:r>
      <w:r w:rsidRPr="00996312">
        <w:rPr>
          <w:vanish/>
          <w:sz w:val="16"/>
        </w:rPr>
        <w:t>Contrary</w:t>
      </w:r>
      <w:r w:rsidRPr="00B83284">
        <w:rPr>
          <w:sz w:val="16"/>
        </w:rPr>
        <w:t xml:space="preserve"> </w:t>
      </w:r>
      <w:r w:rsidRPr="00996312">
        <w:rPr>
          <w:vanish/>
          <w:sz w:val="16"/>
        </w:rPr>
        <w:t>to</w:t>
      </w:r>
      <w:r w:rsidRPr="00B83284">
        <w:rPr>
          <w:sz w:val="16"/>
        </w:rPr>
        <w:t xml:space="preserve"> </w:t>
      </w:r>
      <w:r w:rsidRPr="00996312">
        <w:rPr>
          <w:vanish/>
          <w:sz w:val="16"/>
        </w:rPr>
        <w:t>the</w:t>
      </w:r>
      <w:r w:rsidRPr="00B83284">
        <w:rPr>
          <w:sz w:val="16"/>
        </w:rPr>
        <w:t xml:space="preserve"> </w:t>
      </w:r>
      <w:r w:rsidRPr="00996312">
        <w:rPr>
          <w:vanish/>
          <w:sz w:val="16"/>
        </w:rPr>
        <w:t>version</w:t>
      </w:r>
      <w:r w:rsidRPr="00B83284">
        <w:rPr>
          <w:sz w:val="16"/>
        </w:rPr>
        <w:t xml:space="preserve"> </w:t>
      </w:r>
      <w:r w:rsidRPr="00996312">
        <w:rPr>
          <w:vanish/>
          <w:sz w:val="16"/>
        </w:rPr>
        <w:t>of</w:t>
      </w:r>
      <w:r w:rsidRPr="00B83284">
        <w:rPr>
          <w:sz w:val="16"/>
        </w:rPr>
        <w:t xml:space="preserve"> </w:t>
      </w:r>
      <w:r w:rsidRPr="00996312">
        <w:rPr>
          <w:vanish/>
          <w:sz w:val="16"/>
        </w:rPr>
        <w:t>the</w:t>
      </w:r>
      <w:r w:rsidRPr="00B83284">
        <w:rPr>
          <w:sz w:val="16"/>
        </w:rPr>
        <w:t xml:space="preserve"> </w:t>
      </w:r>
      <w:r w:rsidRPr="00996312">
        <w:rPr>
          <w:vanish/>
          <w:sz w:val="16"/>
        </w:rPr>
        <w:t>concept</w:t>
      </w:r>
      <w:r w:rsidRPr="00B83284">
        <w:rPr>
          <w:sz w:val="16"/>
        </w:rPr>
        <w:t xml:space="preserve"> </w:t>
      </w:r>
      <w:r w:rsidRPr="00996312">
        <w:rPr>
          <w:vanish/>
          <w:sz w:val="16"/>
        </w:rPr>
        <w:t>applicable</w:t>
      </w:r>
      <w:r w:rsidRPr="00B83284">
        <w:rPr>
          <w:sz w:val="16"/>
        </w:rPr>
        <w:t xml:space="preserve"> </w:t>
      </w:r>
      <w:r w:rsidRPr="00996312">
        <w:rPr>
          <w:vanish/>
          <w:sz w:val="16"/>
        </w:rPr>
        <w:t>under</w:t>
      </w:r>
      <w:r w:rsidRPr="00B83284">
        <w:rPr>
          <w:sz w:val="16"/>
        </w:rPr>
        <w:t xml:space="preserve"> </w:t>
      </w:r>
      <w:r w:rsidRPr="00996312">
        <w:rPr>
          <w:vanish/>
          <w:sz w:val="16"/>
        </w:rPr>
        <w:t>general</w:t>
      </w:r>
      <w:r w:rsidRPr="00B83284">
        <w:rPr>
          <w:sz w:val="16"/>
        </w:rPr>
        <w:t xml:space="preserve"> </w:t>
      </w:r>
      <w:r w:rsidRPr="00996312">
        <w:rPr>
          <w:vanish/>
          <w:sz w:val="16"/>
        </w:rPr>
        <w:t>international</w:t>
      </w:r>
      <w:r w:rsidRPr="00B83284">
        <w:rPr>
          <w:sz w:val="16"/>
        </w:rPr>
        <w:t xml:space="preserve"> </w:t>
      </w:r>
      <w:r w:rsidRPr="00996312">
        <w:rPr>
          <w:vanish/>
          <w:sz w:val="16"/>
        </w:rPr>
        <w:t>law,</w:t>
      </w:r>
      <w:r w:rsidRPr="00B83284">
        <w:rPr>
          <w:sz w:val="16"/>
        </w:rPr>
        <w:t xml:space="preserve"> </w:t>
      </w:r>
      <w:r w:rsidRPr="00996312">
        <w:rPr>
          <w:vanish/>
          <w:sz w:val="16"/>
        </w:rPr>
        <w:t>where</w:t>
      </w:r>
      <w:r w:rsidRPr="00B83284">
        <w:rPr>
          <w:sz w:val="16"/>
        </w:rPr>
        <w:t xml:space="preserve"> </w:t>
      </w:r>
      <w:r w:rsidRPr="00996312">
        <w:rPr>
          <w:vanish/>
          <w:sz w:val="16"/>
        </w:rPr>
        <w:t>“direct</w:t>
      </w:r>
      <w:r w:rsidRPr="00B83284">
        <w:rPr>
          <w:sz w:val="16"/>
        </w:rPr>
        <w:t xml:space="preserve"> </w:t>
      </w:r>
      <w:r w:rsidRPr="00996312">
        <w:rPr>
          <w:vanish/>
          <w:sz w:val="16"/>
        </w:rPr>
        <w:t>state</w:t>
      </w:r>
      <w:r w:rsidRPr="00B83284">
        <w:rPr>
          <w:sz w:val="16"/>
        </w:rPr>
        <w:t xml:space="preserve"> </w:t>
      </w:r>
      <w:r w:rsidRPr="00996312">
        <w:rPr>
          <w:vanish/>
          <w:sz w:val="16"/>
        </w:rPr>
        <w:t>responsibility”</w:t>
      </w:r>
      <w:r w:rsidRPr="00B83284">
        <w:rPr>
          <w:sz w:val="16"/>
        </w:rPr>
        <w:t xml:space="preserve"> </w:t>
      </w:r>
      <w:r w:rsidRPr="00996312">
        <w:rPr>
          <w:vanish/>
          <w:sz w:val="16"/>
        </w:rPr>
        <w:t>only</w:t>
      </w:r>
      <w:r w:rsidRPr="00B83284">
        <w:rPr>
          <w:sz w:val="16"/>
        </w:rPr>
        <w:t xml:space="preserve"> </w:t>
      </w:r>
      <w:r w:rsidRPr="00996312">
        <w:rPr>
          <w:vanish/>
          <w:sz w:val="16"/>
        </w:rPr>
        <w:t>pertained</w:t>
      </w:r>
      <w:r w:rsidRPr="00B83284">
        <w:rPr>
          <w:sz w:val="16"/>
        </w:rPr>
        <w:t xml:space="preserve"> </w:t>
      </w:r>
      <w:r w:rsidRPr="00996312">
        <w:rPr>
          <w:vanish/>
          <w:sz w:val="16"/>
        </w:rPr>
        <w:t>to</w:t>
      </w:r>
      <w:r w:rsidRPr="00B83284">
        <w:rPr>
          <w:sz w:val="16"/>
        </w:rPr>
        <w:t xml:space="preserve"> </w:t>
      </w:r>
      <w:r w:rsidRPr="00996312">
        <w:rPr>
          <w:vanish/>
          <w:sz w:val="16"/>
        </w:rPr>
        <w:t>acts</w:t>
      </w:r>
      <w:r w:rsidRPr="00B83284">
        <w:rPr>
          <w:sz w:val="16"/>
        </w:rPr>
        <w:t xml:space="preserve"> </w:t>
      </w:r>
      <w:r w:rsidRPr="00996312">
        <w:rPr>
          <w:vanish/>
          <w:sz w:val="16"/>
        </w:rPr>
        <w:t>somehow</w:t>
      </w:r>
      <w:r w:rsidRPr="00B83284">
        <w:rPr>
          <w:sz w:val="16"/>
        </w:rPr>
        <w:t xml:space="preserve"> </w:t>
      </w:r>
      <w:r w:rsidRPr="00996312">
        <w:rPr>
          <w:vanish/>
          <w:sz w:val="16"/>
        </w:rPr>
        <w:t>directly</w:t>
      </w:r>
      <w:r w:rsidRPr="00B83284">
        <w:rPr>
          <w:sz w:val="16"/>
        </w:rPr>
        <w:t xml:space="preserve"> </w:t>
      </w:r>
      <w:r w:rsidRPr="00996312">
        <w:rPr>
          <w:vanish/>
          <w:sz w:val="16"/>
        </w:rPr>
        <w:t>attributable</w:t>
      </w:r>
      <w:r w:rsidRPr="00B83284">
        <w:rPr>
          <w:sz w:val="16"/>
        </w:rPr>
        <w:t xml:space="preserve"> </w:t>
      </w:r>
      <w:r w:rsidRPr="00996312">
        <w:rPr>
          <w:vanish/>
          <w:sz w:val="16"/>
        </w:rPr>
        <w:t>to</w:t>
      </w:r>
      <w:r w:rsidRPr="00B83284">
        <w:rPr>
          <w:sz w:val="16"/>
        </w:rPr>
        <w:t xml:space="preserve"> </w:t>
      </w:r>
      <w:r w:rsidRPr="00996312">
        <w:rPr>
          <w:vanish/>
          <w:sz w:val="16"/>
        </w:rPr>
        <w:t>a</w:t>
      </w:r>
      <w:r w:rsidRPr="00B83284">
        <w:rPr>
          <w:sz w:val="16"/>
        </w:rPr>
        <w:t xml:space="preserve"> </w:t>
      </w:r>
      <w:r w:rsidRPr="00996312">
        <w:rPr>
          <w:vanish/>
          <w:sz w:val="16"/>
        </w:rPr>
        <w:t>state</w:t>
      </w:r>
      <w:r w:rsidRPr="00B83284">
        <w:rPr>
          <w:sz w:val="16"/>
        </w:rPr>
        <w:t xml:space="preserve"> </w:t>
      </w:r>
      <w:r w:rsidRPr="00996312">
        <w:rPr>
          <w:vanish/>
          <w:sz w:val="16"/>
        </w:rPr>
        <w:t>and</w:t>
      </w:r>
      <w:r w:rsidRPr="00B83284">
        <w:rPr>
          <w:sz w:val="16"/>
        </w:rPr>
        <w:t xml:space="preserve"> </w:t>
      </w:r>
      <w:r w:rsidRPr="00996312">
        <w:rPr>
          <w:vanish/>
          <w:sz w:val="16"/>
        </w:rPr>
        <w:t>states</w:t>
      </w:r>
      <w:r w:rsidRPr="00B83284">
        <w:rPr>
          <w:sz w:val="16"/>
        </w:rPr>
        <w:t xml:space="preserve"> </w:t>
      </w:r>
      <w:r w:rsidRPr="00996312">
        <w:rPr>
          <w:vanish/>
          <w:sz w:val="16"/>
        </w:rPr>
        <w:t>could</w:t>
      </w:r>
      <w:r w:rsidRPr="00B83284">
        <w:rPr>
          <w:sz w:val="16"/>
        </w:rPr>
        <w:t xml:space="preserve"> </w:t>
      </w:r>
      <w:r w:rsidRPr="00996312">
        <w:rPr>
          <w:vanish/>
          <w:sz w:val="16"/>
        </w:rPr>
        <w:t>only</w:t>
      </w:r>
      <w:r w:rsidRPr="00B83284">
        <w:rPr>
          <w:sz w:val="16"/>
        </w:rPr>
        <w:t xml:space="preserve"> </w:t>
      </w:r>
      <w:r w:rsidRPr="00996312">
        <w:rPr>
          <w:vanish/>
          <w:sz w:val="16"/>
        </w:rPr>
        <w:t>be</w:t>
      </w:r>
      <w:r w:rsidRPr="00B83284">
        <w:rPr>
          <w:sz w:val="16"/>
        </w:rPr>
        <w:t xml:space="preserve"> </w:t>
      </w:r>
      <w:r w:rsidRPr="00996312">
        <w:rPr>
          <w:vanish/>
          <w:sz w:val="16"/>
        </w:rPr>
        <w:t>addressed</w:t>
      </w:r>
      <w:r w:rsidRPr="00B83284">
        <w:rPr>
          <w:sz w:val="16"/>
        </w:rPr>
        <w:t xml:space="preserve"> </w:t>
      </w:r>
      <w:r w:rsidRPr="00996312">
        <w:rPr>
          <w:vanish/>
          <w:sz w:val="16"/>
        </w:rPr>
        <w:t>for</w:t>
      </w:r>
      <w:r w:rsidRPr="00B83284">
        <w:rPr>
          <w:sz w:val="16"/>
        </w:rPr>
        <w:t xml:space="preserve"> </w:t>
      </w:r>
      <w:r w:rsidRPr="00996312">
        <w:rPr>
          <w:vanish/>
          <w:sz w:val="16"/>
        </w:rPr>
        <w:t>acts</w:t>
      </w:r>
      <w:r w:rsidRPr="00B83284">
        <w:rPr>
          <w:sz w:val="16"/>
        </w:rPr>
        <w:t xml:space="preserve"> </w:t>
      </w:r>
      <w:r w:rsidRPr="00996312">
        <w:rPr>
          <w:vanish/>
          <w:sz w:val="16"/>
        </w:rPr>
        <w:t>by</w:t>
      </w:r>
      <w:r w:rsidRPr="00B83284">
        <w:rPr>
          <w:sz w:val="16"/>
        </w:rPr>
        <w:t xml:space="preserve"> </w:t>
      </w:r>
      <w:r w:rsidRPr="00996312">
        <w:rPr>
          <w:vanish/>
          <w:sz w:val="16"/>
        </w:rPr>
        <w:t>private</w:t>
      </w:r>
      <w:r w:rsidRPr="00B83284">
        <w:rPr>
          <w:sz w:val="16"/>
        </w:rPr>
        <w:t xml:space="preserve"> </w:t>
      </w:r>
      <w:r w:rsidRPr="00996312">
        <w:rPr>
          <w:vanish/>
          <w:sz w:val="16"/>
        </w:rPr>
        <w:t>actors</w:t>
      </w:r>
      <w:r w:rsidRPr="00B83284">
        <w:rPr>
          <w:sz w:val="16"/>
        </w:rPr>
        <w:t xml:space="preserve"> </w:t>
      </w:r>
      <w:r w:rsidRPr="00996312">
        <w:rPr>
          <w:vanish/>
          <w:sz w:val="16"/>
        </w:rPr>
        <w:t>under</w:t>
      </w:r>
      <w:r w:rsidRPr="00B83284">
        <w:rPr>
          <w:sz w:val="16"/>
        </w:rPr>
        <w:t xml:space="preserve"> </w:t>
      </w:r>
      <w:r w:rsidRPr="00996312">
        <w:rPr>
          <w:vanish/>
          <w:sz w:val="16"/>
        </w:rPr>
        <w:t>“indirect,”</w:t>
      </w:r>
      <w:r w:rsidRPr="00B83284">
        <w:rPr>
          <w:sz w:val="16"/>
        </w:rPr>
        <w:t xml:space="preserve"> </w:t>
      </w:r>
      <w:r w:rsidRPr="00996312">
        <w:rPr>
          <w:vanish/>
          <w:sz w:val="16"/>
        </w:rPr>
        <w:t>“due</w:t>
      </w:r>
      <w:r w:rsidRPr="00B83284">
        <w:rPr>
          <w:sz w:val="16"/>
        </w:rPr>
        <w:t xml:space="preserve"> </w:t>
      </w:r>
      <w:r w:rsidRPr="00996312">
        <w:rPr>
          <w:vanish/>
          <w:sz w:val="16"/>
        </w:rPr>
        <w:t>care”/“due</w:t>
      </w:r>
      <w:r w:rsidRPr="00B83284">
        <w:rPr>
          <w:sz w:val="16"/>
        </w:rPr>
        <w:t xml:space="preserve"> </w:t>
      </w:r>
      <w:r w:rsidRPr="00996312">
        <w:rPr>
          <w:vanish/>
          <w:sz w:val="16"/>
        </w:rPr>
        <w:t>diligence”</w:t>
      </w:r>
      <w:r w:rsidRPr="00B83284">
        <w:rPr>
          <w:sz w:val="16"/>
        </w:rPr>
        <w:t xml:space="preserve"> </w:t>
      </w:r>
      <w:r w:rsidRPr="00996312">
        <w:rPr>
          <w:vanish/>
          <w:sz w:val="16"/>
        </w:rPr>
        <w:t>responsibility,18</w:t>
      </w:r>
      <w:r w:rsidRPr="00B83284">
        <w:rPr>
          <w:sz w:val="16"/>
        </w:rPr>
        <w:t xml:space="preserve"> </w:t>
      </w:r>
      <w:r w:rsidRPr="00996312">
        <w:rPr>
          <w:vanish/>
          <w:sz w:val="16"/>
        </w:rPr>
        <w:t>Article</w:t>
      </w:r>
      <w:r w:rsidRPr="00B83284">
        <w:rPr>
          <w:sz w:val="16"/>
        </w:rPr>
        <w:t xml:space="preserve"> </w:t>
      </w:r>
      <w:r w:rsidRPr="00996312">
        <w:rPr>
          <w:vanish/>
          <w:sz w:val="16"/>
        </w:rPr>
        <w:t>VI</w:t>
      </w:r>
      <w:r w:rsidRPr="00B83284">
        <w:rPr>
          <w:sz w:val="16"/>
        </w:rPr>
        <w:t xml:space="preserve"> </w:t>
      </w:r>
      <w:r w:rsidRPr="00996312">
        <w:rPr>
          <w:vanish/>
          <w:sz w:val="16"/>
        </w:rPr>
        <w:t>made</w:t>
      </w:r>
      <w:r w:rsidRPr="00B83284">
        <w:rPr>
          <w:sz w:val="16"/>
        </w:rPr>
        <w:t xml:space="preserve"> </w:t>
      </w:r>
      <w:r w:rsidRPr="00996312">
        <w:rPr>
          <w:vanish/>
          <w:sz w:val="16"/>
        </w:rPr>
        <w:t>no</w:t>
      </w:r>
      <w:r w:rsidRPr="00B83284">
        <w:rPr>
          <w:sz w:val="16"/>
        </w:rPr>
        <w:t xml:space="preserve"> </w:t>
      </w:r>
      <w:r w:rsidRPr="00996312">
        <w:rPr>
          <w:vanish/>
          <w:sz w:val="16"/>
        </w:rPr>
        <w:t>difference</w:t>
      </w:r>
      <w:r w:rsidRPr="00B83284">
        <w:rPr>
          <w:sz w:val="16"/>
        </w:rPr>
        <w:t xml:space="preserve"> </w:t>
      </w:r>
      <w:r w:rsidRPr="00996312">
        <w:rPr>
          <w:vanish/>
          <w:sz w:val="16"/>
        </w:rPr>
        <w:t>as</w:t>
      </w:r>
      <w:r w:rsidRPr="00B83284">
        <w:rPr>
          <w:sz w:val="16"/>
        </w:rPr>
        <w:t xml:space="preserve"> </w:t>
      </w:r>
      <w:r w:rsidRPr="00996312">
        <w:rPr>
          <w:vanish/>
          <w:sz w:val="16"/>
        </w:rPr>
        <w:t>to</w:t>
      </w:r>
      <w:r w:rsidRPr="00B83284">
        <w:rPr>
          <w:sz w:val="16"/>
        </w:rPr>
        <w:t xml:space="preserve"> </w:t>
      </w:r>
      <w:r w:rsidRPr="00996312">
        <w:rPr>
          <w:vanish/>
          <w:sz w:val="16"/>
        </w:rPr>
        <w:t>whether</w:t>
      </w:r>
      <w:r w:rsidRPr="00B83284">
        <w:rPr>
          <w:sz w:val="16"/>
        </w:rPr>
        <w:t xml:space="preserve"> </w:t>
      </w:r>
      <w:r w:rsidRPr="00996312">
        <w:rPr>
          <w:vanish/>
          <w:sz w:val="16"/>
        </w:rPr>
        <w:t>the</w:t>
      </w:r>
      <w:r w:rsidRPr="00B83284">
        <w:rPr>
          <w:sz w:val="16"/>
        </w:rPr>
        <w:t xml:space="preserve"> </w:t>
      </w:r>
      <w:r w:rsidRPr="00996312">
        <w:rPr>
          <w:vanish/>
          <w:sz w:val="16"/>
        </w:rPr>
        <w:t>activities</w:t>
      </w:r>
      <w:r w:rsidRPr="00B83284">
        <w:rPr>
          <w:sz w:val="16"/>
        </w:rPr>
        <w:t xml:space="preserve"> </w:t>
      </w:r>
      <w:r w:rsidRPr="00996312">
        <w:rPr>
          <w:vanish/>
          <w:sz w:val="16"/>
        </w:rPr>
        <w:t>at</w:t>
      </w:r>
      <w:r w:rsidRPr="00B83284">
        <w:rPr>
          <w:sz w:val="16"/>
        </w:rPr>
        <w:t xml:space="preserve"> </w:t>
      </w:r>
      <w:r w:rsidRPr="00996312">
        <w:rPr>
          <w:vanish/>
          <w:sz w:val="16"/>
        </w:rPr>
        <w:t>issue</w:t>
      </w:r>
      <w:r w:rsidRPr="00B83284">
        <w:rPr>
          <w:sz w:val="16"/>
        </w:rPr>
        <w:t xml:space="preserve"> </w:t>
      </w:r>
      <w:r w:rsidRPr="00996312">
        <w:rPr>
          <w:vanish/>
          <w:sz w:val="16"/>
        </w:rPr>
        <w:t>were</w:t>
      </w:r>
      <w:r w:rsidRPr="00B83284">
        <w:rPr>
          <w:sz w:val="16"/>
        </w:rPr>
        <w:t xml:space="preserve"> </w:t>
      </w:r>
      <w:r w:rsidRPr="00996312">
        <w:rPr>
          <w:vanish/>
          <w:sz w:val="16"/>
        </w:rPr>
        <w:t>the</w:t>
      </w:r>
      <w:r w:rsidRPr="00B83284">
        <w:rPr>
          <w:sz w:val="16"/>
        </w:rPr>
        <w:t xml:space="preserve"> </w:t>
      </w:r>
      <w:r w:rsidRPr="00996312">
        <w:rPr>
          <w:vanish/>
          <w:sz w:val="16"/>
        </w:rPr>
        <w:t>state’s</w:t>
      </w:r>
      <w:r w:rsidRPr="00B83284">
        <w:rPr>
          <w:sz w:val="16"/>
        </w:rPr>
        <w:t xml:space="preserve"> </w:t>
      </w:r>
      <w:r w:rsidRPr="00996312">
        <w:rPr>
          <w:vanish/>
          <w:sz w:val="16"/>
        </w:rPr>
        <w:t>own</w:t>
      </w:r>
      <w:r w:rsidRPr="00B83284">
        <w:rPr>
          <w:sz w:val="16"/>
        </w:rPr>
        <w:t xml:space="preserve"> </w:t>
      </w:r>
      <w:r w:rsidRPr="00996312">
        <w:rPr>
          <w:vanish/>
          <w:sz w:val="16"/>
        </w:rPr>
        <w:t>(“whether</w:t>
      </w:r>
      <w:r w:rsidRPr="00B83284">
        <w:rPr>
          <w:sz w:val="16"/>
        </w:rPr>
        <w:t xml:space="preserve"> </w:t>
      </w:r>
      <w:r w:rsidRPr="00996312">
        <w:rPr>
          <w:vanish/>
          <w:sz w:val="16"/>
        </w:rPr>
        <w:t>such</w:t>
      </w:r>
      <w:r w:rsidRPr="00B83284">
        <w:rPr>
          <w:sz w:val="16"/>
        </w:rPr>
        <w:t xml:space="preserve"> </w:t>
      </w:r>
      <w:r w:rsidRPr="00996312">
        <w:rPr>
          <w:vanish/>
          <w:sz w:val="16"/>
        </w:rPr>
        <w:t>activities</w:t>
      </w:r>
      <w:r w:rsidRPr="00B83284">
        <w:rPr>
          <w:sz w:val="16"/>
        </w:rPr>
        <w:t xml:space="preserve"> </w:t>
      </w:r>
      <w:r w:rsidRPr="00996312">
        <w:rPr>
          <w:vanish/>
          <w:sz w:val="16"/>
        </w:rPr>
        <w:t>are</w:t>
      </w:r>
      <w:r w:rsidRPr="00B83284">
        <w:rPr>
          <w:sz w:val="16"/>
        </w:rPr>
        <w:t xml:space="preserve"> </w:t>
      </w:r>
      <w:r w:rsidRPr="00996312">
        <w:rPr>
          <w:vanish/>
          <w:sz w:val="16"/>
        </w:rPr>
        <w:t>carried</w:t>
      </w:r>
      <w:r w:rsidRPr="00B83284">
        <w:rPr>
          <w:sz w:val="16"/>
        </w:rPr>
        <w:t xml:space="preserve"> </w:t>
      </w:r>
      <w:r w:rsidRPr="00996312">
        <w:rPr>
          <w:vanish/>
          <w:sz w:val="16"/>
        </w:rPr>
        <w:t>on</w:t>
      </w:r>
      <w:r w:rsidRPr="00B83284">
        <w:rPr>
          <w:sz w:val="16"/>
        </w:rPr>
        <w:t xml:space="preserve"> </w:t>
      </w:r>
      <w:r w:rsidRPr="00996312">
        <w:rPr>
          <w:vanish/>
          <w:sz w:val="16"/>
        </w:rPr>
        <w:t>by</w:t>
      </w:r>
      <w:r w:rsidRPr="00B83284">
        <w:rPr>
          <w:sz w:val="16"/>
        </w:rPr>
        <w:t xml:space="preserve"> </w:t>
      </w:r>
      <w:r w:rsidRPr="00996312">
        <w:rPr>
          <w:vanish/>
          <w:sz w:val="16"/>
        </w:rPr>
        <w:t>governmental</w:t>
      </w:r>
      <w:r w:rsidRPr="00B83284">
        <w:rPr>
          <w:sz w:val="16"/>
        </w:rPr>
        <w:t xml:space="preserve"> </w:t>
      </w:r>
      <w:r w:rsidRPr="00996312">
        <w:rPr>
          <w:vanish/>
          <w:sz w:val="16"/>
        </w:rPr>
        <w:t>agencies”</w:t>
      </w:r>
      <w:r w:rsidRPr="00B83284">
        <w:rPr>
          <w:sz w:val="16"/>
        </w:rPr>
        <w:t xml:space="preserve"> </w:t>
      </w:r>
      <w:r w:rsidRPr="00996312">
        <w:rPr>
          <w:vanish/>
          <w:sz w:val="16"/>
        </w:rPr>
        <w:t>.</w:t>
      </w:r>
      <w:r w:rsidRPr="00B83284">
        <w:rPr>
          <w:sz w:val="16"/>
        </w:rPr>
        <w:t xml:space="preserve"> </w:t>
      </w:r>
      <w:r w:rsidRPr="00996312">
        <w:rPr>
          <w:vanish/>
          <w:sz w:val="16"/>
        </w:rPr>
        <w:t>.</w:t>
      </w:r>
      <w:r w:rsidRPr="00B83284">
        <w:rPr>
          <w:sz w:val="16"/>
        </w:rPr>
        <w:t xml:space="preserve"> </w:t>
      </w:r>
      <w:r w:rsidRPr="00996312">
        <w:rPr>
          <w:vanish/>
          <w:sz w:val="16"/>
        </w:rPr>
        <w:t>.)</w:t>
      </w:r>
      <w:r w:rsidRPr="00B83284">
        <w:rPr>
          <w:sz w:val="16"/>
        </w:rPr>
        <w:t xml:space="preserve"> </w:t>
      </w:r>
      <w:r w:rsidRPr="00996312">
        <w:rPr>
          <w:vanish/>
          <w:sz w:val="16"/>
        </w:rPr>
        <w:t>or</w:t>
      </w:r>
      <w:r w:rsidRPr="00B83284">
        <w:rPr>
          <w:sz w:val="16"/>
        </w:rPr>
        <w:t xml:space="preserve"> </w:t>
      </w:r>
      <w:r w:rsidRPr="00996312">
        <w:rPr>
          <w:vanish/>
          <w:sz w:val="16"/>
        </w:rPr>
        <w:t>those</w:t>
      </w:r>
      <w:r w:rsidRPr="00B83284">
        <w:rPr>
          <w:sz w:val="16"/>
        </w:rPr>
        <w:t xml:space="preserve"> </w:t>
      </w:r>
      <w:r w:rsidRPr="00996312">
        <w:rPr>
          <w:vanish/>
          <w:sz w:val="16"/>
        </w:rPr>
        <w:t>of</w:t>
      </w:r>
      <w:r w:rsidRPr="00B83284">
        <w:rPr>
          <w:sz w:val="16"/>
        </w:rPr>
        <w:t xml:space="preserve"> </w:t>
      </w:r>
      <w:r w:rsidRPr="00B83284">
        <w:rPr>
          <w:rStyle w:val="Emphasis"/>
          <w:highlight w:val="green"/>
        </w:rPr>
        <w:t>private actors</w:t>
      </w:r>
      <w:r w:rsidRPr="00B83284">
        <w:rPr>
          <w:rStyle w:val="Emphasis"/>
        </w:rPr>
        <w:t xml:space="preserve"> </w:t>
      </w:r>
      <w:r w:rsidRPr="00996312">
        <w:rPr>
          <w:rStyle w:val="Emphasis"/>
          <w:vanish/>
        </w:rPr>
        <w:t>(.</w:t>
      </w:r>
      <w:r w:rsidRPr="00B83284">
        <w:rPr>
          <w:rStyle w:val="Emphasis"/>
        </w:rPr>
        <w:t xml:space="preserve"> </w:t>
      </w:r>
      <w:r w:rsidRPr="00996312">
        <w:rPr>
          <w:rStyle w:val="Emphasis"/>
          <w:vanish/>
        </w:rPr>
        <w:t>.</w:t>
      </w:r>
      <w:r w:rsidRPr="00B83284">
        <w:rPr>
          <w:rStyle w:val="Emphasis"/>
        </w:rPr>
        <w:t xml:space="preserve"> </w:t>
      </w:r>
      <w:r w:rsidRPr="00996312">
        <w:rPr>
          <w:rStyle w:val="Emphasis"/>
          <w:vanish/>
        </w:rPr>
        <w:t>.</w:t>
      </w:r>
      <w:r w:rsidRPr="00B83284">
        <w:rPr>
          <w:rStyle w:val="Emphasis"/>
        </w:rPr>
        <w:t xml:space="preserve"> </w:t>
      </w:r>
      <w:r w:rsidRPr="00996312">
        <w:rPr>
          <w:rStyle w:val="Emphasis"/>
          <w:vanish/>
        </w:rPr>
        <w:t>“or</w:t>
      </w:r>
      <w:r w:rsidRPr="00B83284">
        <w:rPr>
          <w:rStyle w:val="Emphasis"/>
        </w:rPr>
        <w:t xml:space="preserve"> </w:t>
      </w:r>
      <w:r w:rsidRPr="00996312">
        <w:rPr>
          <w:rStyle w:val="Emphasis"/>
          <w:vanish/>
        </w:rPr>
        <w:t>by</w:t>
      </w:r>
      <w:r w:rsidRPr="00B83284">
        <w:rPr>
          <w:rStyle w:val="Emphasis"/>
        </w:rPr>
        <w:t xml:space="preserve"> </w:t>
      </w:r>
      <w:r w:rsidRPr="00B83284">
        <w:rPr>
          <w:rStyle w:val="Emphasis"/>
          <w:highlight w:val="green"/>
        </w:rPr>
        <w:t>non-governmental entities</w:t>
      </w:r>
      <w:r w:rsidRPr="00996312">
        <w:rPr>
          <w:rStyle w:val="Emphasis"/>
          <w:vanish/>
        </w:rPr>
        <w:t>”).</w:t>
      </w:r>
      <w:r w:rsidRPr="00B83284">
        <w:rPr>
          <w:sz w:val="16"/>
        </w:rPr>
        <w:t xml:space="preserve"> </w:t>
      </w:r>
      <w:r w:rsidRPr="00996312">
        <w:rPr>
          <w:vanish/>
          <w:sz w:val="16"/>
        </w:rPr>
        <w:t>The</w:t>
      </w:r>
      <w:r w:rsidRPr="00B83284">
        <w:rPr>
          <w:sz w:val="16"/>
        </w:rPr>
        <w:t xml:space="preserve"> </w:t>
      </w:r>
      <w:r w:rsidRPr="00996312">
        <w:rPr>
          <w:vanish/>
          <w:sz w:val="16"/>
        </w:rPr>
        <w:t>interests</w:t>
      </w:r>
      <w:r w:rsidRPr="00B83284">
        <w:rPr>
          <w:sz w:val="16"/>
        </w:rPr>
        <w:t xml:space="preserve"> </w:t>
      </w:r>
      <w:r w:rsidRPr="00996312">
        <w:rPr>
          <w:vanish/>
          <w:sz w:val="16"/>
        </w:rPr>
        <w:t>of</w:t>
      </w:r>
      <w:r w:rsidRPr="00B83284">
        <w:rPr>
          <w:sz w:val="16"/>
        </w:rPr>
        <w:t xml:space="preserve"> </w:t>
      </w:r>
      <w:r w:rsidRPr="00996312">
        <w:rPr>
          <w:vanish/>
          <w:sz w:val="16"/>
        </w:rPr>
        <w:t>the</w:t>
      </w:r>
      <w:r w:rsidRPr="00B83284">
        <w:rPr>
          <w:sz w:val="16"/>
        </w:rPr>
        <w:t xml:space="preserve"> </w:t>
      </w:r>
      <w:r w:rsidRPr="00996312">
        <w:rPr>
          <w:vanish/>
          <w:sz w:val="16"/>
        </w:rPr>
        <w:t>Soviet</w:t>
      </w:r>
      <w:r w:rsidRPr="00B83284">
        <w:rPr>
          <w:sz w:val="16"/>
        </w:rPr>
        <w:t xml:space="preserve"> </w:t>
      </w:r>
      <w:r w:rsidRPr="00996312">
        <w:rPr>
          <w:vanish/>
          <w:sz w:val="16"/>
        </w:rPr>
        <w:t>Union</w:t>
      </w:r>
      <w:r w:rsidRPr="00B83284">
        <w:rPr>
          <w:sz w:val="16"/>
        </w:rPr>
        <w:t xml:space="preserve"> </w:t>
      </w:r>
      <w:r w:rsidRPr="00996312">
        <w:rPr>
          <w:vanish/>
          <w:sz w:val="16"/>
        </w:rPr>
        <w:t>in</w:t>
      </w:r>
      <w:r w:rsidRPr="00B83284">
        <w:rPr>
          <w:sz w:val="16"/>
        </w:rPr>
        <w:t xml:space="preserve"> </w:t>
      </w:r>
      <w:r w:rsidRPr="00996312">
        <w:rPr>
          <w:vanish/>
          <w:sz w:val="16"/>
        </w:rPr>
        <w:t>ensuring</w:t>
      </w:r>
      <w:r w:rsidRPr="00B83284">
        <w:rPr>
          <w:sz w:val="16"/>
        </w:rPr>
        <w:t xml:space="preserve"> </w:t>
      </w:r>
      <w:r w:rsidRPr="00996312">
        <w:rPr>
          <w:vanish/>
          <w:sz w:val="16"/>
        </w:rPr>
        <w:t>that,</w:t>
      </w:r>
      <w:r w:rsidRPr="00B83284">
        <w:rPr>
          <w:sz w:val="16"/>
        </w:rPr>
        <w:t xml:space="preserve"> </w:t>
      </w:r>
      <w:r w:rsidRPr="00996312">
        <w:rPr>
          <w:vanish/>
          <w:sz w:val="16"/>
        </w:rPr>
        <w:t>whomever</w:t>
      </w:r>
      <w:r w:rsidRPr="00B83284">
        <w:rPr>
          <w:sz w:val="16"/>
        </w:rPr>
        <w:t xml:space="preserve"> </w:t>
      </w:r>
      <w:r w:rsidRPr="00996312">
        <w:rPr>
          <w:vanish/>
          <w:sz w:val="16"/>
        </w:rPr>
        <w:t>would</w:t>
      </w:r>
      <w:r w:rsidRPr="00B83284">
        <w:rPr>
          <w:sz w:val="16"/>
        </w:rPr>
        <w:t xml:space="preserve"> </w:t>
      </w:r>
      <w:r w:rsidRPr="00996312">
        <w:rPr>
          <w:vanish/>
          <w:sz w:val="16"/>
        </w:rPr>
        <w:t>actually</w:t>
      </w:r>
      <w:r w:rsidRPr="00B83284">
        <w:rPr>
          <w:sz w:val="16"/>
        </w:rPr>
        <w:t xml:space="preserve"> </w:t>
      </w:r>
      <w:r w:rsidRPr="00996312">
        <w:rPr>
          <w:vanish/>
          <w:sz w:val="16"/>
        </w:rPr>
        <w:t>conduct</w:t>
      </w:r>
      <w:r w:rsidRPr="00B83284">
        <w:rPr>
          <w:sz w:val="16"/>
        </w:rPr>
        <w:t xml:space="preserve"> </w:t>
      </w:r>
      <w:r w:rsidRPr="00996312">
        <w:rPr>
          <w:vanish/>
          <w:sz w:val="16"/>
        </w:rPr>
        <w:t>a</w:t>
      </w:r>
      <w:r w:rsidRPr="00B83284">
        <w:rPr>
          <w:sz w:val="16"/>
        </w:rPr>
        <w:t xml:space="preserve"> </w:t>
      </w:r>
      <w:r w:rsidRPr="00996312">
        <w:rPr>
          <w:vanish/>
          <w:sz w:val="16"/>
        </w:rPr>
        <w:t>certain</w:t>
      </w:r>
      <w:r w:rsidRPr="00B83284">
        <w:rPr>
          <w:sz w:val="16"/>
        </w:rPr>
        <w:t xml:space="preserve"> </w:t>
      </w:r>
      <w:r w:rsidRPr="00996312">
        <w:rPr>
          <w:vanish/>
          <w:sz w:val="16"/>
        </w:rPr>
        <w:t>space</w:t>
      </w:r>
      <w:r w:rsidRPr="00B83284">
        <w:rPr>
          <w:sz w:val="16"/>
        </w:rPr>
        <w:t xml:space="preserve"> </w:t>
      </w:r>
      <w:r w:rsidRPr="00996312">
        <w:rPr>
          <w:vanish/>
          <w:sz w:val="16"/>
        </w:rPr>
        <w:t>activity,</w:t>
      </w:r>
      <w:r w:rsidRPr="00B83284">
        <w:rPr>
          <w:sz w:val="16"/>
        </w:rPr>
        <w:t xml:space="preserve"> </w:t>
      </w:r>
      <w:r w:rsidRPr="00996312">
        <w:rPr>
          <w:vanish/>
          <w:sz w:val="16"/>
        </w:rPr>
        <w:t>some</w:t>
      </w:r>
      <w:r w:rsidRPr="00B83284">
        <w:rPr>
          <w:sz w:val="16"/>
        </w:rPr>
        <w:t xml:space="preserve"> </w:t>
      </w:r>
      <w:r w:rsidRPr="00996312">
        <w:rPr>
          <w:vanish/>
          <w:sz w:val="16"/>
        </w:rPr>
        <w:t>state</w:t>
      </w:r>
      <w:r w:rsidRPr="00B83284">
        <w:rPr>
          <w:sz w:val="16"/>
        </w:rPr>
        <w:t xml:space="preserve"> </w:t>
      </w:r>
      <w:r w:rsidRPr="00996312">
        <w:rPr>
          <w:vanish/>
          <w:sz w:val="16"/>
        </w:rPr>
        <w:t>or</w:t>
      </w:r>
      <w:r w:rsidRPr="00B83284">
        <w:rPr>
          <w:sz w:val="16"/>
        </w:rPr>
        <w:t xml:space="preserve"> </w:t>
      </w:r>
      <w:r w:rsidRPr="00996312">
        <w:rPr>
          <w:vanish/>
          <w:sz w:val="16"/>
        </w:rPr>
        <w:t>other</w:t>
      </w:r>
      <w:r w:rsidRPr="00B83284">
        <w:rPr>
          <w:sz w:val="16"/>
        </w:rPr>
        <w:t xml:space="preserve"> </w:t>
      </w:r>
      <w:r w:rsidRPr="00996312">
        <w:rPr>
          <w:vanish/>
          <w:sz w:val="16"/>
        </w:rPr>
        <w:t>could</w:t>
      </w:r>
      <w:r w:rsidRPr="00B83284">
        <w:rPr>
          <w:sz w:val="16"/>
        </w:rPr>
        <w:t xml:space="preserve"> </w:t>
      </w:r>
      <w:r w:rsidRPr="00996312">
        <w:rPr>
          <w:vanish/>
          <w:sz w:val="16"/>
        </w:rPr>
        <w:t>be</w:t>
      </w:r>
      <w:r w:rsidRPr="00B83284">
        <w:rPr>
          <w:sz w:val="16"/>
        </w:rPr>
        <w:t xml:space="preserve"> </w:t>
      </w:r>
      <w:r w:rsidRPr="00996312">
        <w:rPr>
          <w:vanish/>
          <w:sz w:val="16"/>
        </w:rPr>
        <w:t>held</w:t>
      </w:r>
      <w:r w:rsidRPr="00B83284">
        <w:rPr>
          <w:sz w:val="16"/>
        </w:rPr>
        <w:t xml:space="preserve"> </w:t>
      </w:r>
      <w:r w:rsidRPr="00996312">
        <w:rPr>
          <w:vanish/>
          <w:sz w:val="16"/>
        </w:rPr>
        <w:t>responsible</w:t>
      </w:r>
      <w:r w:rsidRPr="00B83284">
        <w:rPr>
          <w:sz w:val="16"/>
        </w:rPr>
        <w:t xml:space="preserve"> </w:t>
      </w:r>
      <w:r w:rsidRPr="00996312">
        <w:rPr>
          <w:vanish/>
          <w:sz w:val="16"/>
        </w:rPr>
        <w:t>for</w:t>
      </w:r>
      <w:r w:rsidRPr="00B83284">
        <w:rPr>
          <w:sz w:val="16"/>
        </w:rPr>
        <w:t xml:space="preserve"> </w:t>
      </w:r>
      <w:r w:rsidRPr="00996312">
        <w:rPr>
          <w:vanish/>
          <w:sz w:val="16"/>
        </w:rPr>
        <w:t>its</w:t>
      </w:r>
      <w:r w:rsidRPr="00B83284">
        <w:rPr>
          <w:sz w:val="16"/>
        </w:rPr>
        <w:t xml:space="preserve"> </w:t>
      </w:r>
      <w:r w:rsidRPr="00996312">
        <w:rPr>
          <w:vanish/>
          <w:sz w:val="16"/>
        </w:rPr>
        <w:t>compliance</w:t>
      </w:r>
      <w:r w:rsidRPr="00B83284">
        <w:rPr>
          <w:sz w:val="16"/>
        </w:rPr>
        <w:t xml:space="preserve"> </w:t>
      </w:r>
      <w:r w:rsidRPr="00996312">
        <w:rPr>
          <w:vanish/>
          <w:sz w:val="16"/>
        </w:rPr>
        <w:t>with</w:t>
      </w:r>
      <w:r w:rsidRPr="00B83284">
        <w:rPr>
          <w:sz w:val="16"/>
        </w:rPr>
        <w:t xml:space="preserve"> </w:t>
      </w:r>
      <w:r w:rsidRPr="00996312">
        <w:rPr>
          <w:vanish/>
          <w:sz w:val="16"/>
        </w:rPr>
        <w:t>applicable</w:t>
      </w:r>
      <w:r w:rsidRPr="00B83284">
        <w:rPr>
          <w:sz w:val="16"/>
        </w:rPr>
        <w:t xml:space="preserve"> </w:t>
      </w:r>
      <w:r w:rsidRPr="00996312">
        <w:rPr>
          <w:vanish/>
          <w:sz w:val="16"/>
        </w:rPr>
        <w:t>rules</w:t>
      </w:r>
      <w:r w:rsidRPr="00B83284">
        <w:rPr>
          <w:sz w:val="16"/>
        </w:rPr>
        <w:t xml:space="preserve"> </w:t>
      </w:r>
      <w:r w:rsidRPr="00996312">
        <w:rPr>
          <w:vanish/>
          <w:sz w:val="16"/>
        </w:rPr>
        <w:t>of</w:t>
      </w:r>
      <w:r w:rsidRPr="00B83284">
        <w:rPr>
          <w:sz w:val="16"/>
        </w:rPr>
        <w:t xml:space="preserve"> </w:t>
      </w:r>
      <w:r w:rsidRPr="00996312">
        <w:rPr>
          <w:vanish/>
          <w:sz w:val="16"/>
        </w:rPr>
        <w:t>space</w:t>
      </w:r>
      <w:r w:rsidRPr="00B83284">
        <w:rPr>
          <w:sz w:val="16"/>
        </w:rPr>
        <w:t xml:space="preserve"> </w:t>
      </w:r>
      <w:r w:rsidRPr="00996312">
        <w:rPr>
          <w:vanish/>
          <w:sz w:val="16"/>
        </w:rPr>
        <w:t>law</w:t>
      </w:r>
      <w:r w:rsidRPr="00B83284">
        <w:rPr>
          <w:sz w:val="16"/>
        </w:rPr>
        <w:t xml:space="preserve"> </w:t>
      </w:r>
      <w:r w:rsidRPr="00996312">
        <w:rPr>
          <w:vanish/>
          <w:sz w:val="16"/>
        </w:rPr>
        <w:t>to</w:t>
      </w:r>
      <w:r w:rsidRPr="00B83284">
        <w:rPr>
          <w:sz w:val="16"/>
        </w:rPr>
        <w:t xml:space="preserve"> </w:t>
      </w:r>
      <w:r w:rsidRPr="00996312">
        <w:rPr>
          <w:vanish/>
          <w:sz w:val="16"/>
        </w:rPr>
        <w:t>that</w:t>
      </w:r>
      <w:r w:rsidRPr="00B83284">
        <w:rPr>
          <w:sz w:val="16"/>
        </w:rPr>
        <w:t xml:space="preserve"> </w:t>
      </w:r>
      <w:r w:rsidRPr="00996312">
        <w:rPr>
          <w:vanish/>
          <w:sz w:val="16"/>
        </w:rPr>
        <w:t>extent</w:t>
      </w:r>
      <w:r w:rsidRPr="00B83284">
        <w:rPr>
          <w:sz w:val="16"/>
        </w:rPr>
        <w:t xml:space="preserve"> </w:t>
      </w:r>
      <w:r w:rsidRPr="00996312">
        <w:rPr>
          <w:vanish/>
          <w:sz w:val="16"/>
        </w:rPr>
        <w:t>had</w:t>
      </w:r>
      <w:r w:rsidRPr="00B83284">
        <w:rPr>
          <w:sz w:val="16"/>
        </w:rPr>
        <w:t xml:space="preserve"> </w:t>
      </w:r>
      <w:r w:rsidRPr="00996312">
        <w:rPr>
          <w:vanish/>
          <w:sz w:val="16"/>
        </w:rPr>
        <w:t>prevailed.</w:t>
      </w:r>
      <w:r w:rsidRPr="00B83284">
        <w:rPr>
          <w:sz w:val="16"/>
        </w:rPr>
        <w:t xml:space="preserve"> </w:t>
      </w:r>
      <w:r w:rsidRPr="00996312">
        <w:rPr>
          <w:vanish/>
          <w:sz w:val="16"/>
        </w:rPr>
        <w:t>However,</w:t>
      </w:r>
      <w:r w:rsidRPr="00B83284">
        <w:rPr>
          <w:sz w:val="16"/>
        </w:rPr>
        <w:t xml:space="preserve"> </w:t>
      </w:r>
      <w:r w:rsidRPr="00996312">
        <w:rPr>
          <w:vanish/>
          <w:sz w:val="16"/>
        </w:rPr>
        <w:t>the</w:t>
      </w:r>
      <w:r w:rsidRPr="00B83284">
        <w:rPr>
          <w:sz w:val="16"/>
        </w:rPr>
        <w:t xml:space="preserve"> </w:t>
      </w:r>
      <w:r w:rsidRPr="00996312">
        <w:rPr>
          <w:vanish/>
          <w:sz w:val="16"/>
        </w:rPr>
        <w:t>general</w:t>
      </w:r>
      <w:r w:rsidRPr="00B83284">
        <w:rPr>
          <w:sz w:val="16"/>
        </w:rPr>
        <w:t xml:space="preserve"> </w:t>
      </w:r>
      <w:r w:rsidRPr="00996312">
        <w:rPr>
          <w:vanish/>
          <w:sz w:val="16"/>
        </w:rPr>
        <w:t>acceptance</w:t>
      </w:r>
      <w:r w:rsidRPr="00B83284">
        <w:rPr>
          <w:sz w:val="16"/>
        </w:rPr>
        <w:t xml:space="preserve"> </w:t>
      </w:r>
      <w:r w:rsidRPr="00996312">
        <w:rPr>
          <w:vanish/>
          <w:sz w:val="16"/>
        </w:rPr>
        <w:t>of</w:t>
      </w:r>
      <w:r w:rsidRPr="00B83284">
        <w:rPr>
          <w:sz w:val="16"/>
        </w:rPr>
        <w:t xml:space="preserve"> </w:t>
      </w:r>
      <w:r w:rsidRPr="00996312">
        <w:rPr>
          <w:vanish/>
          <w:sz w:val="16"/>
        </w:rPr>
        <w:t>Article</w:t>
      </w:r>
      <w:r w:rsidRPr="00B83284">
        <w:rPr>
          <w:sz w:val="16"/>
        </w:rPr>
        <w:t xml:space="preserve"> </w:t>
      </w:r>
      <w:r w:rsidRPr="00996312">
        <w:rPr>
          <w:vanish/>
          <w:sz w:val="16"/>
        </w:rPr>
        <w:t>VI</w:t>
      </w:r>
      <w:r w:rsidRPr="00B83284">
        <w:rPr>
          <w:sz w:val="16"/>
        </w:rPr>
        <w:t xml:space="preserve"> </w:t>
      </w:r>
      <w:r w:rsidRPr="00996312">
        <w:rPr>
          <w:vanish/>
          <w:sz w:val="16"/>
        </w:rPr>
        <w:t>as</w:t>
      </w:r>
      <w:r w:rsidRPr="00B83284">
        <w:rPr>
          <w:sz w:val="16"/>
        </w:rPr>
        <w:t xml:space="preserve"> </w:t>
      </w:r>
      <w:r w:rsidRPr="00996312">
        <w:rPr>
          <w:vanish/>
          <w:sz w:val="16"/>
        </w:rPr>
        <w:t>cornerstone</w:t>
      </w:r>
      <w:r w:rsidRPr="00B83284">
        <w:rPr>
          <w:sz w:val="16"/>
        </w:rPr>
        <w:t xml:space="preserve"> </w:t>
      </w:r>
      <w:r w:rsidRPr="00996312">
        <w:rPr>
          <w:vanish/>
          <w:sz w:val="16"/>
        </w:rPr>
        <w:t>of</w:t>
      </w:r>
      <w:r w:rsidRPr="00B83284">
        <w:rPr>
          <w:sz w:val="16"/>
        </w:rPr>
        <w:t xml:space="preserve"> </w:t>
      </w:r>
      <w:r w:rsidRPr="00996312">
        <w:rPr>
          <w:vanish/>
          <w:sz w:val="16"/>
        </w:rPr>
        <w:t>the</w:t>
      </w:r>
      <w:r w:rsidRPr="00B83284">
        <w:rPr>
          <w:sz w:val="16"/>
        </w:rPr>
        <w:t xml:space="preserve"> </w:t>
      </w:r>
      <w:r w:rsidRPr="00996312">
        <w:rPr>
          <w:vanish/>
          <w:sz w:val="16"/>
        </w:rPr>
        <w:t>Outer</w:t>
      </w:r>
      <w:r w:rsidRPr="00B83284">
        <w:rPr>
          <w:sz w:val="16"/>
        </w:rPr>
        <w:t xml:space="preserve"> </w:t>
      </w:r>
      <w:r w:rsidRPr="00996312">
        <w:rPr>
          <w:vanish/>
          <w:sz w:val="16"/>
        </w:rPr>
        <w:t>Space</w:t>
      </w:r>
      <w:r w:rsidRPr="00B83284">
        <w:rPr>
          <w:sz w:val="16"/>
        </w:rPr>
        <w:t xml:space="preserve"> </w:t>
      </w:r>
      <w:r w:rsidRPr="00996312">
        <w:rPr>
          <w:vanish/>
          <w:sz w:val="16"/>
        </w:rPr>
        <w:t>Treaty</w:t>
      </w:r>
      <w:r w:rsidRPr="00B83284">
        <w:rPr>
          <w:sz w:val="16"/>
        </w:rPr>
        <w:t xml:space="preserve"> </w:t>
      </w:r>
      <w:r w:rsidRPr="00996312">
        <w:rPr>
          <w:vanish/>
          <w:sz w:val="16"/>
        </w:rPr>
        <w:t>unfortunately</w:t>
      </w:r>
      <w:r w:rsidRPr="00B83284">
        <w:rPr>
          <w:sz w:val="16"/>
        </w:rPr>
        <w:t xml:space="preserve"> </w:t>
      </w:r>
      <w:r w:rsidRPr="00996312">
        <w:rPr>
          <w:vanish/>
          <w:sz w:val="16"/>
        </w:rPr>
        <w:t>was</w:t>
      </w:r>
      <w:r w:rsidRPr="00B83284">
        <w:rPr>
          <w:sz w:val="16"/>
        </w:rPr>
        <w:t xml:space="preserve"> </w:t>
      </w:r>
      <w:r w:rsidRPr="00996312">
        <w:rPr>
          <w:vanish/>
          <w:sz w:val="16"/>
        </w:rPr>
        <w:t>far</w:t>
      </w:r>
      <w:r w:rsidRPr="00B83284">
        <w:rPr>
          <w:sz w:val="16"/>
        </w:rPr>
        <w:t xml:space="preserve"> </w:t>
      </w:r>
      <w:r w:rsidRPr="00996312">
        <w:rPr>
          <w:vanish/>
          <w:sz w:val="16"/>
        </w:rPr>
        <w:t>from</w:t>
      </w:r>
      <w:r w:rsidRPr="00B83284">
        <w:rPr>
          <w:sz w:val="16"/>
        </w:rPr>
        <w:t xml:space="preserve"> </w:t>
      </w:r>
      <w:r w:rsidRPr="00996312">
        <w:rPr>
          <w:vanish/>
          <w:sz w:val="16"/>
        </w:rPr>
        <w:t>the</w:t>
      </w:r>
      <w:r w:rsidRPr="00B83284">
        <w:rPr>
          <w:sz w:val="16"/>
        </w:rPr>
        <w:t xml:space="preserve"> </w:t>
      </w:r>
      <w:r w:rsidRPr="00996312">
        <w:rPr>
          <w:vanish/>
          <w:sz w:val="16"/>
        </w:rPr>
        <w:t>end</w:t>
      </w:r>
      <w:r w:rsidRPr="00B83284">
        <w:rPr>
          <w:sz w:val="16"/>
        </w:rPr>
        <w:t xml:space="preserve"> </w:t>
      </w:r>
      <w:r w:rsidRPr="00996312">
        <w:rPr>
          <w:vanish/>
          <w:sz w:val="16"/>
        </w:rPr>
        <w:t>of</w:t>
      </w:r>
      <w:r w:rsidRPr="00B83284">
        <w:rPr>
          <w:sz w:val="16"/>
        </w:rPr>
        <w:t xml:space="preserve"> </w:t>
      </w:r>
      <w:r w:rsidRPr="00996312">
        <w:rPr>
          <w:vanish/>
          <w:sz w:val="16"/>
        </w:rPr>
        <w:t>the</w:t>
      </w:r>
      <w:r w:rsidRPr="00B83284">
        <w:rPr>
          <w:sz w:val="16"/>
        </w:rPr>
        <w:t xml:space="preserve"> </w:t>
      </w:r>
      <w:r w:rsidRPr="00996312">
        <w:rPr>
          <w:vanish/>
          <w:sz w:val="16"/>
        </w:rPr>
        <w:t>story.</w:t>
      </w:r>
      <w:r w:rsidRPr="00B83284">
        <w:rPr>
          <w:sz w:val="16"/>
        </w:rPr>
        <w:t xml:space="preserve"> </w:t>
      </w:r>
      <w:r w:rsidRPr="00996312">
        <w:rPr>
          <w:vanish/>
          <w:sz w:val="16"/>
        </w:rPr>
        <w:t>Partly,</w:t>
      </w:r>
      <w:r w:rsidRPr="00B83284">
        <w:rPr>
          <w:sz w:val="16"/>
        </w:rPr>
        <w:t xml:space="preserve"> </w:t>
      </w:r>
      <w:r w:rsidRPr="00996312">
        <w:rPr>
          <w:vanish/>
          <w:sz w:val="16"/>
        </w:rPr>
        <w:t>this</w:t>
      </w:r>
      <w:r w:rsidRPr="00B83284">
        <w:rPr>
          <w:sz w:val="16"/>
        </w:rPr>
        <w:t xml:space="preserve"> </w:t>
      </w:r>
      <w:r w:rsidRPr="00996312">
        <w:rPr>
          <w:vanish/>
          <w:sz w:val="16"/>
        </w:rPr>
        <w:t>was</w:t>
      </w:r>
      <w:r w:rsidRPr="00B83284">
        <w:rPr>
          <w:sz w:val="16"/>
        </w:rPr>
        <w:t xml:space="preserve"> </w:t>
      </w:r>
      <w:r w:rsidRPr="00996312">
        <w:rPr>
          <w:vanish/>
          <w:sz w:val="16"/>
        </w:rPr>
        <w:t>the</w:t>
      </w:r>
      <w:r w:rsidRPr="00B83284">
        <w:rPr>
          <w:sz w:val="16"/>
        </w:rPr>
        <w:t xml:space="preserve"> </w:t>
      </w:r>
      <w:r w:rsidRPr="00996312">
        <w:rPr>
          <w:vanish/>
          <w:sz w:val="16"/>
        </w:rPr>
        <w:t>consequence</w:t>
      </w:r>
      <w:r w:rsidRPr="00B83284">
        <w:rPr>
          <w:sz w:val="16"/>
        </w:rPr>
        <w:t xml:space="preserve"> </w:t>
      </w:r>
      <w:r w:rsidRPr="00996312">
        <w:rPr>
          <w:vanish/>
          <w:sz w:val="16"/>
        </w:rPr>
        <w:t>of</w:t>
      </w:r>
      <w:r w:rsidRPr="00B83284">
        <w:rPr>
          <w:sz w:val="16"/>
        </w:rPr>
        <w:t xml:space="preserve"> </w:t>
      </w:r>
      <w:r w:rsidRPr="00996312">
        <w:rPr>
          <w:vanish/>
          <w:sz w:val="16"/>
        </w:rPr>
        <w:t>key</w:t>
      </w:r>
      <w:r w:rsidRPr="00B83284">
        <w:rPr>
          <w:sz w:val="16"/>
        </w:rPr>
        <w:t xml:space="preserve"> </w:t>
      </w:r>
      <w:r w:rsidRPr="00996312">
        <w:rPr>
          <w:vanish/>
          <w:sz w:val="16"/>
        </w:rPr>
        <w:t>principles</w:t>
      </w:r>
      <w:r w:rsidRPr="00B83284">
        <w:rPr>
          <w:sz w:val="16"/>
        </w:rPr>
        <w:t xml:space="preserve"> </w:t>
      </w:r>
      <w:r w:rsidRPr="00996312">
        <w:rPr>
          <w:vanish/>
          <w:sz w:val="16"/>
        </w:rPr>
        <w:t>being</w:t>
      </w:r>
      <w:r w:rsidRPr="00B83284">
        <w:rPr>
          <w:sz w:val="16"/>
        </w:rPr>
        <w:t xml:space="preserve"> </w:t>
      </w:r>
      <w:r w:rsidRPr="00996312">
        <w:rPr>
          <w:vanish/>
          <w:sz w:val="16"/>
        </w:rPr>
        <w:t>left</w:t>
      </w:r>
      <w:r w:rsidRPr="00B83284">
        <w:rPr>
          <w:sz w:val="16"/>
        </w:rPr>
        <w:t xml:space="preserve"> </w:t>
      </w:r>
      <w:r w:rsidRPr="00996312">
        <w:rPr>
          <w:vanish/>
          <w:sz w:val="16"/>
        </w:rPr>
        <w:t>undefined.</w:t>
      </w:r>
    </w:p>
    <w:p w14:paraId="2609B030" w14:textId="77777777" w:rsidR="004B5F16" w:rsidRPr="00996312" w:rsidRDefault="004B5F16" w:rsidP="004B5F16">
      <w:pPr>
        <w:rPr>
          <w:vanish/>
        </w:rPr>
      </w:pPr>
    </w:p>
    <w:p w14:paraId="5CB8F0C9" w14:textId="7A20A9F1" w:rsidR="004B5F16" w:rsidRDefault="004B5F16" w:rsidP="004B5F16">
      <w:pPr>
        <w:pStyle w:val="Heading4"/>
      </w:pPr>
      <w:r>
        <w:t xml:space="preserve">Exemptions destroy the </w:t>
      </w:r>
      <w:r w:rsidR="00AE775D">
        <w:rPr>
          <w:u w:val="single"/>
        </w:rPr>
        <w:t>the power of treaties</w:t>
      </w:r>
      <w:r>
        <w:t xml:space="preserve"> – causes circumvention </w:t>
      </w:r>
      <w:r w:rsidRPr="00DC4B66">
        <w:rPr>
          <w:u w:val="single"/>
        </w:rPr>
        <w:t>across the board</w:t>
      </w:r>
      <w:r>
        <w:t>.</w:t>
      </w:r>
    </w:p>
    <w:p w14:paraId="3DFA3692" w14:textId="77777777" w:rsidR="004B5F16" w:rsidRPr="00996312" w:rsidRDefault="004B5F16" w:rsidP="004B5F16">
      <w:pPr>
        <w:rPr>
          <w:vanish/>
        </w:rPr>
      </w:pPr>
      <w:r w:rsidRPr="00996312">
        <w:rPr>
          <w:rStyle w:val="Style13ptBold"/>
          <w:vanish/>
        </w:rPr>
        <w:t>Hickman</w:t>
      </w:r>
      <w:r w:rsidRPr="00893DBD">
        <w:rPr>
          <w:rStyle w:val="Style13ptBold"/>
        </w:rPr>
        <w:t xml:space="preserve"> </w:t>
      </w:r>
      <w:r w:rsidRPr="00996312">
        <w:rPr>
          <w:rStyle w:val="Style13ptBold"/>
          <w:vanish/>
        </w:rPr>
        <w:t>and</w:t>
      </w:r>
      <w:r w:rsidRPr="00893DBD">
        <w:rPr>
          <w:rStyle w:val="Style13ptBold"/>
        </w:rPr>
        <w:t xml:space="preserve"> </w:t>
      </w:r>
      <w:r w:rsidRPr="00996312">
        <w:rPr>
          <w:rStyle w:val="Style13ptBold"/>
          <w:vanish/>
        </w:rPr>
        <w:t>Dolman</w:t>
      </w:r>
      <w:r w:rsidRPr="00893DBD">
        <w:rPr>
          <w:rStyle w:val="Style13ptBold"/>
        </w:rPr>
        <w:t xml:space="preserve"> </w:t>
      </w:r>
      <w:r w:rsidRPr="00996312">
        <w:rPr>
          <w:rStyle w:val="Style13ptBold"/>
          <w:vanish/>
        </w:rPr>
        <w:t>2</w:t>
      </w:r>
      <w:r>
        <w:t xml:space="preserve"> </w:t>
      </w:r>
      <w:r w:rsidRPr="00996312">
        <w:rPr>
          <w:vanish/>
        </w:rPr>
        <w:t>–</w:t>
      </w:r>
      <w:r>
        <w:t xml:space="preserve"> </w:t>
      </w:r>
      <w:r w:rsidRPr="00996312">
        <w:rPr>
          <w:vanish/>
        </w:rPr>
        <w:t>John</w:t>
      </w:r>
      <w:r>
        <w:t xml:space="preserve"> </w:t>
      </w:r>
      <w:r w:rsidRPr="00996312">
        <w:rPr>
          <w:vanish/>
        </w:rPr>
        <w:t>and</w:t>
      </w:r>
      <w:r>
        <w:t xml:space="preserve"> </w:t>
      </w:r>
      <w:r w:rsidRPr="00996312">
        <w:rPr>
          <w:vanish/>
        </w:rPr>
        <w:t>Everett,</w:t>
      </w:r>
      <w:r>
        <w:t xml:space="preserve"> </w:t>
      </w:r>
      <w:r w:rsidRPr="00996312">
        <w:rPr>
          <w:vanish/>
        </w:rPr>
        <w:t>2002,</w:t>
      </w:r>
      <w:r>
        <w:t xml:space="preserve"> </w:t>
      </w:r>
      <w:r w:rsidRPr="00996312">
        <w:rPr>
          <w:vanish/>
        </w:rPr>
        <w:t>Associate</w:t>
      </w:r>
      <w:r w:rsidRPr="00B25FBF">
        <w:t xml:space="preserve"> </w:t>
      </w:r>
      <w:r w:rsidRPr="00996312">
        <w:rPr>
          <w:vanish/>
        </w:rPr>
        <w:t>professor</w:t>
      </w:r>
      <w:r w:rsidRPr="00B25FBF">
        <w:t xml:space="preserve"> </w:t>
      </w:r>
      <w:r w:rsidRPr="00996312">
        <w:rPr>
          <w:vanish/>
        </w:rPr>
        <w:t>in</w:t>
      </w:r>
      <w:r w:rsidRPr="00B25FBF">
        <w:t xml:space="preserve"> </w:t>
      </w:r>
      <w:r w:rsidRPr="00996312">
        <w:rPr>
          <w:vanish/>
        </w:rPr>
        <w:t>the</w:t>
      </w:r>
      <w:r w:rsidRPr="00B25FBF">
        <w:t xml:space="preserve"> </w:t>
      </w:r>
      <w:r w:rsidRPr="00996312">
        <w:rPr>
          <w:vanish/>
        </w:rPr>
        <w:t>Department</w:t>
      </w:r>
      <w:r w:rsidRPr="00B25FBF">
        <w:t xml:space="preserve"> </w:t>
      </w:r>
      <w:r w:rsidRPr="00996312">
        <w:rPr>
          <w:vanish/>
        </w:rPr>
        <w:t>of</w:t>
      </w:r>
      <w:r w:rsidRPr="00B25FBF">
        <w:t xml:space="preserve"> </w:t>
      </w:r>
      <w:r w:rsidRPr="00996312">
        <w:rPr>
          <w:vanish/>
        </w:rPr>
        <w:t>Government</w:t>
      </w:r>
      <w:r w:rsidRPr="00B25FBF">
        <w:t xml:space="preserve"> </w:t>
      </w:r>
      <w:r w:rsidRPr="00996312">
        <w:rPr>
          <w:vanish/>
        </w:rPr>
        <w:t>and</w:t>
      </w:r>
      <w:r w:rsidRPr="00B25FBF">
        <w:t xml:space="preserve"> </w:t>
      </w:r>
      <w:r w:rsidRPr="00996312">
        <w:rPr>
          <w:vanish/>
        </w:rPr>
        <w:t>International</w:t>
      </w:r>
      <w:r w:rsidRPr="00B25FBF">
        <w:t xml:space="preserve"> </w:t>
      </w:r>
      <w:r w:rsidRPr="00996312">
        <w:rPr>
          <w:vanish/>
        </w:rPr>
        <w:t>Studies</w:t>
      </w:r>
      <w:r w:rsidRPr="00B25FBF">
        <w:t xml:space="preserve"> </w:t>
      </w:r>
      <w:r w:rsidRPr="00996312">
        <w:rPr>
          <w:vanish/>
        </w:rPr>
        <w:t>at</w:t>
      </w:r>
      <w:r w:rsidRPr="00B25FBF">
        <w:t xml:space="preserve"> </w:t>
      </w:r>
      <w:r w:rsidRPr="00996312">
        <w:rPr>
          <w:vanish/>
        </w:rPr>
        <w:t>Berry</w:t>
      </w:r>
      <w:r w:rsidRPr="00B25FBF">
        <w:t xml:space="preserve"> </w:t>
      </w:r>
      <w:r w:rsidRPr="00996312">
        <w:rPr>
          <w:vanish/>
        </w:rPr>
        <w:t>College</w:t>
      </w:r>
      <w:r w:rsidRPr="00B25FBF">
        <w:t xml:space="preserve"> </w:t>
      </w:r>
      <w:r w:rsidRPr="00996312">
        <w:rPr>
          <w:vanish/>
        </w:rPr>
        <w:t>in</w:t>
      </w:r>
      <w:r w:rsidRPr="00B25FBF">
        <w:t xml:space="preserve"> </w:t>
      </w:r>
      <w:r w:rsidRPr="00996312">
        <w:rPr>
          <w:vanish/>
        </w:rPr>
        <w:t>Mt.</w:t>
      </w:r>
      <w:r w:rsidRPr="00B25FBF">
        <w:t xml:space="preserve"> </w:t>
      </w:r>
      <w:r w:rsidRPr="00996312">
        <w:rPr>
          <w:vanish/>
        </w:rPr>
        <w:t>Berry,</w:t>
      </w:r>
      <w:r>
        <w:t xml:space="preserve"> </w:t>
      </w:r>
      <w:r w:rsidRPr="00996312">
        <w:rPr>
          <w:vanish/>
        </w:rPr>
        <w:t>[“Resurrecting</w:t>
      </w:r>
      <w:r w:rsidRPr="00B25FBF">
        <w:t xml:space="preserve"> </w:t>
      </w:r>
      <w:r w:rsidRPr="00996312">
        <w:rPr>
          <w:vanish/>
        </w:rPr>
        <w:t>the</w:t>
      </w:r>
      <w:r w:rsidRPr="00B25FBF">
        <w:t xml:space="preserve"> </w:t>
      </w:r>
      <w:r w:rsidRPr="00996312">
        <w:rPr>
          <w:vanish/>
        </w:rPr>
        <w:t>Space</w:t>
      </w:r>
      <w:r w:rsidRPr="00B25FBF">
        <w:t xml:space="preserve"> </w:t>
      </w:r>
      <w:r w:rsidRPr="00996312">
        <w:rPr>
          <w:vanish/>
        </w:rPr>
        <w:t>Age:</w:t>
      </w:r>
      <w:r w:rsidRPr="00B25FBF">
        <w:t xml:space="preserve"> </w:t>
      </w:r>
      <w:r w:rsidRPr="00996312">
        <w:rPr>
          <w:vanish/>
        </w:rPr>
        <w:t>A</w:t>
      </w:r>
      <w:r w:rsidRPr="00B25FBF">
        <w:t xml:space="preserve"> </w:t>
      </w:r>
      <w:r w:rsidRPr="00996312">
        <w:rPr>
          <w:vanish/>
        </w:rPr>
        <w:t>State–Centered</w:t>
      </w:r>
      <w:r w:rsidRPr="00B25FBF">
        <w:t xml:space="preserve"> </w:t>
      </w:r>
      <w:r w:rsidRPr="00996312">
        <w:rPr>
          <w:vanish/>
        </w:rPr>
        <w:t>Commentary</w:t>
      </w:r>
      <w:r w:rsidRPr="00B25FBF">
        <w:t xml:space="preserve"> </w:t>
      </w:r>
      <w:r w:rsidRPr="00996312">
        <w:rPr>
          <w:vanish/>
        </w:rPr>
        <w:t>on</w:t>
      </w:r>
      <w:r w:rsidRPr="00B25FBF">
        <w:t xml:space="preserve"> </w:t>
      </w:r>
      <w:r w:rsidRPr="00996312">
        <w:rPr>
          <w:vanish/>
        </w:rPr>
        <w:t>the</w:t>
      </w:r>
      <w:r w:rsidRPr="00B25FBF">
        <w:t xml:space="preserve"> </w:t>
      </w:r>
      <w:r w:rsidRPr="00996312">
        <w:rPr>
          <w:vanish/>
        </w:rPr>
        <w:t>Outer</w:t>
      </w:r>
      <w:r w:rsidRPr="00B25FBF">
        <w:t xml:space="preserve"> </w:t>
      </w:r>
      <w:r w:rsidRPr="00996312">
        <w:rPr>
          <w:vanish/>
        </w:rPr>
        <w:t>Space</w:t>
      </w:r>
      <w:r w:rsidRPr="00B25FBF">
        <w:t xml:space="preserve"> </w:t>
      </w:r>
      <w:r w:rsidRPr="00996312">
        <w:rPr>
          <w:vanish/>
        </w:rPr>
        <w:t>Regime,”</w:t>
      </w:r>
      <w:r>
        <w:t xml:space="preserve"> </w:t>
      </w:r>
      <w:r w:rsidRPr="00996312">
        <w:rPr>
          <w:vanish/>
        </w:rPr>
        <w:t>Volume</w:t>
      </w:r>
      <w:r>
        <w:t xml:space="preserve"> </w:t>
      </w:r>
      <w:r w:rsidRPr="00996312">
        <w:rPr>
          <w:vanish/>
        </w:rPr>
        <w:t>21</w:t>
      </w:r>
      <w:r>
        <w:t xml:space="preserve"> </w:t>
      </w:r>
      <w:r w:rsidRPr="00996312">
        <w:rPr>
          <w:vanish/>
        </w:rPr>
        <w:t>Number</w:t>
      </w:r>
      <w:r>
        <w:t xml:space="preserve"> </w:t>
      </w:r>
      <w:r w:rsidRPr="00996312">
        <w:rPr>
          <w:vanish/>
        </w:rPr>
        <w:t>1,</w:t>
      </w:r>
      <w:r>
        <w:t xml:space="preserve"> </w:t>
      </w:r>
      <w:hyperlink r:id="rId18" w:history="1">
        <w:r w:rsidRPr="00996312">
          <w:rPr>
            <w:rStyle w:val="Hyperlink"/>
            <w:vanish/>
          </w:rPr>
          <w:t>https://doi.org/10.1080/014959302317350855</w:t>
        </w:r>
      </w:hyperlink>
      <w:r w:rsidRPr="00996312">
        <w:rPr>
          <w:vanish/>
        </w:rPr>
        <w:t>]</w:t>
      </w:r>
      <w:r>
        <w:t xml:space="preserve"> </w:t>
      </w:r>
      <w:r w:rsidRPr="00996312">
        <w:rPr>
          <w:vanish/>
        </w:rPr>
        <w:t>Elmer</w:t>
      </w:r>
      <w:r>
        <w:t xml:space="preserve"> </w:t>
      </w:r>
      <w:r w:rsidRPr="00996312">
        <w:rPr>
          <w:vanish/>
        </w:rPr>
        <w:t>Recut</w:t>
      </w:r>
      <w:r>
        <w:t xml:space="preserve"> </w:t>
      </w:r>
      <w:r w:rsidRPr="00996312">
        <w:rPr>
          <w:vanish/>
        </w:rPr>
        <w:t>Justin</w:t>
      </w:r>
    </w:p>
    <w:p w14:paraId="430C59ED" w14:textId="63B44BC2" w:rsidR="004B5F16" w:rsidRPr="00996312" w:rsidRDefault="004B5F16" w:rsidP="004B5F16">
      <w:pPr>
        <w:rPr>
          <w:vanish/>
          <w:u w:val="single"/>
        </w:rPr>
      </w:pPr>
      <w:r w:rsidRPr="00996312">
        <w:rPr>
          <w:vanish/>
          <w:sz w:val="16"/>
        </w:rPr>
        <w:t>Thus</w:t>
      </w:r>
      <w:r w:rsidRPr="00376EA0">
        <w:rPr>
          <w:sz w:val="16"/>
        </w:rPr>
        <w:t xml:space="preserve"> </w:t>
      </w:r>
      <w:r w:rsidRPr="00996312">
        <w:rPr>
          <w:vanish/>
          <w:sz w:val="16"/>
        </w:rPr>
        <w:t>a</w:t>
      </w:r>
      <w:r w:rsidRPr="00376EA0">
        <w:rPr>
          <w:sz w:val="16"/>
        </w:rPr>
        <w:t xml:space="preserve"> </w:t>
      </w:r>
      <w:r w:rsidRPr="00996312">
        <w:rPr>
          <w:vanish/>
          <w:sz w:val="16"/>
        </w:rPr>
        <w:t>state</w:t>
      </w:r>
      <w:r w:rsidRPr="00376EA0">
        <w:rPr>
          <w:sz w:val="16"/>
        </w:rPr>
        <w:t xml:space="preserve"> </w:t>
      </w:r>
      <w:r w:rsidRPr="00996312">
        <w:rPr>
          <w:vanish/>
          <w:sz w:val="16"/>
        </w:rPr>
        <w:t>party</w:t>
      </w:r>
      <w:r w:rsidRPr="00376EA0">
        <w:rPr>
          <w:sz w:val="16"/>
        </w:rPr>
        <w:t xml:space="preserve"> </w:t>
      </w:r>
      <w:r w:rsidRPr="00996312">
        <w:rPr>
          <w:vanish/>
          <w:sz w:val="16"/>
        </w:rPr>
        <w:t>need</w:t>
      </w:r>
      <w:r w:rsidRPr="00376EA0">
        <w:rPr>
          <w:sz w:val="16"/>
        </w:rPr>
        <w:t xml:space="preserve"> </w:t>
      </w:r>
      <w:r w:rsidRPr="00996312">
        <w:rPr>
          <w:vanish/>
          <w:sz w:val="16"/>
        </w:rPr>
        <w:t>merely</w:t>
      </w:r>
      <w:r w:rsidRPr="00376EA0">
        <w:rPr>
          <w:sz w:val="16"/>
        </w:rPr>
        <w:t xml:space="preserve"> </w:t>
      </w:r>
      <w:r w:rsidRPr="00996312">
        <w:rPr>
          <w:vanish/>
          <w:sz w:val="16"/>
        </w:rPr>
        <w:t>announce</w:t>
      </w:r>
      <w:r w:rsidRPr="00376EA0">
        <w:rPr>
          <w:sz w:val="16"/>
        </w:rPr>
        <w:t xml:space="preserve"> </w:t>
      </w:r>
      <w:r w:rsidRPr="00996312">
        <w:rPr>
          <w:vanish/>
          <w:sz w:val="16"/>
        </w:rPr>
        <w:t>its</w:t>
      </w:r>
      <w:r w:rsidRPr="00376EA0">
        <w:rPr>
          <w:sz w:val="16"/>
        </w:rPr>
        <w:t xml:space="preserve"> </w:t>
      </w:r>
      <w:r w:rsidRPr="00996312">
        <w:rPr>
          <w:vanish/>
          <w:sz w:val="16"/>
        </w:rPr>
        <w:t>intention</w:t>
      </w:r>
      <w:r w:rsidRPr="00376EA0">
        <w:rPr>
          <w:sz w:val="16"/>
        </w:rPr>
        <w:t xml:space="preserve"> </w:t>
      </w:r>
      <w:r w:rsidRPr="00996312">
        <w:rPr>
          <w:vanish/>
          <w:sz w:val="16"/>
        </w:rPr>
        <w:t>to</w:t>
      </w:r>
      <w:r w:rsidRPr="00376EA0">
        <w:rPr>
          <w:sz w:val="16"/>
        </w:rPr>
        <w:t xml:space="preserve"> </w:t>
      </w:r>
      <w:r w:rsidRPr="00996312">
        <w:rPr>
          <w:vanish/>
          <w:sz w:val="16"/>
        </w:rPr>
        <w:t>withdraw</w:t>
      </w:r>
      <w:r w:rsidRPr="00376EA0">
        <w:rPr>
          <w:sz w:val="16"/>
        </w:rPr>
        <w:t xml:space="preserve"> </w:t>
      </w:r>
      <w:r w:rsidRPr="00996312">
        <w:rPr>
          <w:vanish/>
          <w:sz w:val="16"/>
        </w:rPr>
        <w:t>and</w:t>
      </w:r>
      <w:r w:rsidRPr="00376EA0">
        <w:rPr>
          <w:sz w:val="16"/>
        </w:rPr>
        <w:t xml:space="preserve"> </w:t>
      </w:r>
      <w:r w:rsidRPr="00996312">
        <w:rPr>
          <w:vanish/>
          <w:sz w:val="16"/>
        </w:rPr>
        <w:t>then</w:t>
      </w:r>
      <w:r w:rsidRPr="00376EA0">
        <w:rPr>
          <w:sz w:val="16"/>
        </w:rPr>
        <w:t xml:space="preserve"> </w:t>
      </w:r>
      <w:r w:rsidRPr="00996312">
        <w:rPr>
          <w:vanish/>
          <w:sz w:val="16"/>
        </w:rPr>
        <w:t>wait</w:t>
      </w:r>
      <w:r w:rsidRPr="00376EA0">
        <w:rPr>
          <w:sz w:val="16"/>
        </w:rPr>
        <w:t xml:space="preserve"> </w:t>
      </w:r>
      <w:r w:rsidRPr="00996312">
        <w:rPr>
          <w:vanish/>
          <w:sz w:val="16"/>
        </w:rPr>
        <w:t>one</w:t>
      </w:r>
      <w:r w:rsidRPr="00376EA0">
        <w:rPr>
          <w:sz w:val="16"/>
        </w:rPr>
        <w:t xml:space="preserve"> </w:t>
      </w:r>
      <w:r w:rsidRPr="00996312">
        <w:rPr>
          <w:vanish/>
          <w:sz w:val="16"/>
        </w:rPr>
        <w:t>year.</w:t>
      </w:r>
      <w:r w:rsidRPr="00376EA0">
        <w:rPr>
          <w:sz w:val="16"/>
        </w:rPr>
        <w:t xml:space="preserve">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996312">
        <w:rPr>
          <w:rStyle w:val="Emphasis"/>
          <w:vanish/>
        </w:rPr>
        <w:t>party</w:t>
      </w:r>
      <w:r w:rsidRPr="00DC4B66">
        <w:rPr>
          <w:rStyle w:val="Emphasis"/>
        </w:rPr>
        <w:t xml:space="preserve"> </w:t>
      </w:r>
      <w:r w:rsidRPr="00996312">
        <w:rPr>
          <w:rStyle w:val="Emphasis"/>
          <w:vanish/>
        </w:rPr>
        <w:t>to</w:t>
      </w:r>
      <w:r w:rsidRPr="00DC4B66">
        <w:rPr>
          <w:rStyle w:val="Emphasis"/>
        </w:rPr>
        <w:t xml:space="preserve"> </w:t>
      </w:r>
      <w:r w:rsidRPr="00996312">
        <w:rPr>
          <w:rStyle w:val="Emphasis"/>
          <w:vanish/>
        </w:rPr>
        <w:t>the</w:t>
      </w:r>
      <w:r w:rsidRPr="00DC4B66">
        <w:rPr>
          <w:rStyle w:val="Emphasis"/>
        </w:rPr>
        <w:t xml:space="preserve"> </w:t>
      </w:r>
      <w:r w:rsidRPr="00996312">
        <w:rPr>
          <w:rStyle w:val="Emphasis"/>
          <w:vanish/>
        </w:rPr>
        <w:t>treaty</w:t>
      </w:r>
      <w:r w:rsidRPr="00996312">
        <w:rPr>
          <w:vanish/>
          <w:u w:val="single"/>
        </w:rPr>
        <w:t>,</w:t>
      </w:r>
      <w:r w:rsidRPr="00DC4B66">
        <w:rPr>
          <w:u w:val="single"/>
        </w:rPr>
        <w:t xml:space="preserve"> </w:t>
      </w:r>
      <w:r w:rsidRPr="00996312">
        <w:rPr>
          <w:vanish/>
          <w:u w:val="single"/>
        </w:rPr>
        <w:t>however,</w:t>
      </w:r>
      <w:r w:rsidRPr="00DC4B66">
        <w:rPr>
          <w:u w:val="single"/>
        </w:rPr>
        <w:t xml:space="preserve"> </w:t>
      </w:r>
      <w:r w:rsidRPr="00996312">
        <w:rPr>
          <w:vanish/>
          <w:u w:val="single"/>
        </w:rPr>
        <w:t>would</w:t>
      </w:r>
      <w:r w:rsidRPr="00DC4B66">
        <w:rPr>
          <w:u w:val="single"/>
        </w:rPr>
        <w:t xml:space="preserve"> </w:t>
      </w:r>
      <w:r w:rsidRPr="00996312">
        <w:rPr>
          <w:rStyle w:val="Emphasis"/>
          <w:vanish/>
        </w:rPr>
        <w:t>not</w:t>
      </w:r>
      <w:r w:rsidRPr="00DC4B66">
        <w:rPr>
          <w:rStyle w:val="Emphasis"/>
        </w:rPr>
        <w:t xml:space="preserve"> </w:t>
      </w:r>
      <w:r w:rsidRPr="00996312">
        <w:rPr>
          <w:rStyle w:val="Emphasis"/>
          <w:vanish/>
        </w:rPr>
        <w:t>necessarily</w:t>
      </w:r>
      <w:r w:rsidRPr="00DC4B66">
        <w:rPr>
          <w:rStyle w:val="Emphasis"/>
        </w:rPr>
        <w:t xml:space="preserve"> </w:t>
      </w:r>
      <w:r w:rsidRPr="00996312">
        <w:rPr>
          <w:rStyle w:val="Emphasis"/>
          <w:vanish/>
        </w:rPr>
        <w:t>terminate</w:t>
      </w:r>
      <w:r w:rsidRPr="00DC4B66">
        <w:rPr>
          <w:rStyle w:val="Emphasis"/>
        </w:rPr>
        <w:t xml:space="preserve"> </w:t>
      </w:r>
      <w:r w:rsidRPr="00996312">
        <w:rPr>
          <w:rStyle w:val="Emphasis"/>
          <w:vanish/>
        </w:rPr>
        <w:t>the</w:t>
      </w:r>
      <w:r w:rsidRPr="00DC4B66">
        <w:rPr>
          <w:rStyle w:val="Emphasis"/>
        </w:rPr>
        <w:t xml:space="preserve"> </w:t>
      </w:r>
      <w:r w:rsidRPr="00996312">
        <w:rPr>
          <w:rStyle w:val="Emphasis"/>
          <w:vanish/>
        </w:rPr>
        <w:t>treaty</w:t>
      </w:r>
      <w:r w:rsidRPr="00376EA0">
        <w:rPr>
          <w:sz w:val="16"/>
        </w:rPr>
        <w:t xml:space="preserve"> </w:t>
      </w:r>
      <w:r w:rsidRPr="00996312">
        <w:rPr>
          <w:vanish/>
          <w:sz w:val="16"/>
        </w:rPr>
        <w:t>between</w:t>
      </w:r>
      <w:r w:rsidRPr="00376EA0">
        <w:rPr>
          <w:sz w:val="16"/>
        </w:rPr>
        <w:t xml:space="preserve"> </w:t>
      </w:r>
      <w:r w:rsidRPr="00996312">
        <w:rPr>
          <w:vanish/>
          <w:sz w:val="16"/>
        </w:rPr>
        <w:t>the</w:t>
      </w:r>
      <w:r w:rsidRPr="00376EA0">
        <w:rPr>
          <w:sz w:val="16"/>
        </w:rPr>
        <w:t xml:space="preserve"> </w:t>
      </w:r>
      <w:r w:rsidRPr="00996312">
        <w:rPr>
          <w:vanish/>
          <w:sz w:val="16"/>
        </w:rPr>
        <w:t>other</w:t>
      </w:r>
      <w:r w:rsidRPr="00376EA0">
        <w:rPr>
          <w:sz w:val="16"/>
        </w:rPr>
        <w:t xml:space="preserve"> </w:t>
      </w:r>
      <w:r w:rsidRPr="00996312">
        <w:rPr>
          <w:vanish/>
          <w:sz w:val="16"/>
        </w:rPr>
        <w:t>state</w:t>
      </w:r>
      <w:r w:rsidRPr="00376EA0">
        <w:rPr>
          <w:sz w:val="16"/>
        </w:rPr>
        <w:t xml:space="preserve"> </w:t>
      </w:r>
      <w:r w:rsidRPr="00996312">
        <w:rPr>
          <w:vanish/>
          <w:sz w:val="16"/>
        </w:rPr>
        <w:t>parties.</w:t>
      </w:r>
      <w:r w:rsidRPr="00376EA0">
        <w:rPr>
          <w:sz w:val="16"/>
        </w:rPr>
        <w:t xml:space="preserve"> </w:t>
      </w:r>
      <w:r w:rsidRPr="00996312">
        <w:rPr>
          <w:vanish/>
          <w:u w:val="single"/>
        </w:rPr>
        <w:t>Yet,</w:t>
      </w:r>
      <w:r w:rsidRPr="00DC4B66">
        <w:rPr>
          <w:u w:val="single"/>
        </w:rPr>
        <w:t xml:space="preserve"> </w:t>
      </w:r>
      <w:r w:rsidRPr="00996312">
        <w:rPr>
          <w:vanish/>
          <w:u w:val="single"/>
        </w:rPr>
        <w:t>the</w:t>
      </w:r>
      <w:r w:rsidRPr="00DC4B66">
        <w:rPr>
          <w:u w:val="single"/>
        </w:rPr>
        <w:t xml:space="preserve"> </w:t>
      </w:r>
      <w:r w:rsidRPr="00996312">
        <w:rPr>
          <w:rStyle w:val="Emphasis"/>
          <w:vanish/>
        </w:rPr>
        <w:t>decision</w:t>
      </w:r>
      <w:r w:rsidRPr="00DC4B66">
        <w:rPr>
          <w:rStyle w:val="Emphasis"/>
        </w:rPr>
        <w:t xml:space="preserve"> </w:t>
      </w:r>
      <w:r w:rsidRPr="00996312">
        <w:rPr>
          <w:rStyle w:val="Emphasis"/>
          <w:vanish/>
        </w:rPr>
        <w:t>of</w:t>
      </w:r>
      <w:r w:rsidRPr="00DC4B66">
        <w:rPr>
          <w:rStyle w:val="Emphasis"/>
        </w:rPr>
        <w:t xml:space="preserve"> </w:t>
      </w:r>
      <w:r w:rsidRPr="00996312">
        <w:rPr>
          <w:rStyle w:val="Emphasis"/>
          <w:vanish/>
        </w:rPr>
        <w:t>an</w:t>
      </w:r>
      <w:r w:rsidRPr="00DC4B66">
        <w:rPr>
          <w:rStyle w:val="Emphasis"/>
        </w:rPr>
        <w:t xml:space="preserve"> </w:t>
      </w:r>
      <w:r w:rsidRPr="00996312">
        <w:rPr>
          <w:rStyle w:val="Emphasis"/>
          <w:vanish/>
        </w:rPr>
        <w:t>important</w:t>
      </w:r>
      <w:r w:rsidRPr="00DC4B66">
        <w:rPr>
          <w:rStyle w:val="Emphasis"/>
        </w:rPr>
        <w:t xml:space="preserve"> </w:t>
      </w:r>
      <w:r w:rsidRPr="00996312">
        <w:rPr>
          <w:rStyle w:val="Emphasis"/>
          <w:vanish/>
        </w:rPr>
        <w:t>state</w:t>
      </w:r>
      <w:r w:rsidRPr="00DC4B66">
        <w:rPr>
          <w:u w:val="single"/>
        </w:rPr>
        <w:t xml:space="preserve"> </w:t>
      </w:r>
      <w:r w:rsidRPr="00996312">
        <w:rPr>
          <w:vanish/>
          <w:u w:val="single"/>
        </w:rPr>
        <w:t>not</w:t>
      </w:r>
      <w:r w:rsidRPr="00DC4B66">
        <w:rPr>
          <w:u w:val="single"/>
        </w:rPr>
        <w:t xml:space="preserve"> </w:t>
      </w:r>
      <w:r w:rsidRPr="00996312">
        <w:rPr>
          <w:vanish/>
          <w:u w:val="single"/>
        </w:rPr>
        <w:t>to</w:t>
      </w:r>
      <w:r w:rsidRPr="00DC4B66">
        <w:rPr>
          <w:u w:val="single"/>
        </w:rPr>
        <w:t xml:space="preserve"> </w:t>
      </w:r>
      <w:r w:rsidRPr="00996312">
        <w:rPr>
          <w:vanish/>
          <w:u w:val="single"/>
        </w:rPr>
        <w:t>be</w:t>
      </w:r>
      <w:r w:rsidRPr="00DC4B66">
        <w:rPr>
          <w:u w:val="single"/>
        </w:rPr>
        <w:t xml:space="preserve"> </w:t>
      </w:r>
      <w:r w:rsidRPr="00996312">
        <w:rPr>
          <w:vanish/>
          <w:u w:val="single"/>
        </w:rPr>
        <w:t>bound</w:t>
      </w:r>
      <w:r w:rsidRPr="00DC4B66">
        <w:rPr>
          <w:u w:val="single"/>
        </w:rPr>
        <w:t xml:space="preserve"> </w:t>
      </w:r>
      <w:r w:rsidRPr="00996312">
        <w:rPr>
          <w:vanish/>
          <w:u w:val="single"/>
        </w:rPr>
        <w:t>by</w:t>
      </w:r>
      <w:r w:rsidRPr="00DC4B66">
        <w:rPr>
          <w:u w:val="single"/>
        </w:rPr>
        <w:t xml:space="preserve"> </w:t>
      </w:r>
      <w:r w:rsidRPr="00996312">
        <w:rPr>
          <w:vanish/>
          <w:u w:val="single"/>
        </w:rPr>
        <w:t>a</w:t>
      </w:r>
      <w:r w:rsidRPr="00DC4B66">
        <w:rPr>
          <w:u w:val="single"/>
        </w:rPr>
        <w:t xml:space="preserve"> </w:t>
      </w:r>
      <w:r w:rsidRPr="00996312">
        <w:rPr>
          <w:vanish/>
          <w:u w:val="single"/>
        </w:rPr>
        <w:t>regime–creating</w:t>
      </w:r>
      <w:r w:rsidRPr="00DC4B66">
        <w:rPr>
          <w:u w:val="single"/>
        </w:rPr>
        <w:t xml:space="preserve"> </w:t>
      </w:r>
      <w:r w:rsidRPr="00996312">
        <w:rPr>
          <w:vanish/>
          <w:u w:val="single"/>
        </w:rPr>
        <w:t>treaty</w:t>
      </w:r>
      <w:r w:rsidRPr="00DC4B66">
        <w:rPr>
          <w:u w:val="single"/>
        </w:rPr>
        <w:t xml:space="preserve"> </w:t>
      </w:r>
      <w:r w:rsidRPr="00996312">
        <w:rPr>
          <w:vanish/>
          <w:u w:val="single"/>
        </w:rPr>
        <w:t>obviously</w:t>
      </w:r>
      <w:r w:rsidRPr="00DC4B66">
        <w:rPr>
          <w:u w:val="single"/>
        </w:rPr>
        <w:t xml:space="preserve"> </w:t>
      </w:r>
      <w:r w:rsidRPr="00916BB1">
        <w:rPr>
          <w:highlight w:val="green"/>
          <w:u w:val="single"/>
        </w:rPr>
        <w:t xml:space="preserve">endangers the </w:t>
      </w:r>
      <w:r w:rsidRPr="00996312">
        <w:rPr>
          <w:rStyle w:val="Emphasis"/>
          <w:vanish/>
        </w:rPr>
        <w:t>entire</w:t>
      </w:r>
      <w:r w:rsidRPr="00376EA0">
        <w:rPr>
          <w:rStyle w:val="Emphasis"/>
        </w:rPr>
        <w:t xml:space="preserve"> </w:t>
      </w:r>
      <w:r w:rsidRPr="00916BB1">
        <w:rPr>
          <w:rStyle w:val="Emphasis"/>
          <w:highlight w:val="green"/>
        </w:rPr>
        <w:t>treaty</w:t>
      </w:r>
      <w:r w:rsidRPr="00996312">
        <w:rPr>
          <w:vanish/>
          <w:sz w:val="16"/>
        </w:rPr>
        <w:t>.</w:t>
      </w:r>
      <w:r w:rsidRPr="00376EA0">
        <w:rPr>
          <w:sz w:val="16"/>
        </w:rPr>
        <w:t xml:space="preserve"> </w:t>
      </w:r>
      <w:r w:rsidRPr="00996312">
        <w:rPr>
          <w:vanish/>
          <w:sz w:val="16"/>
        </w:rPr>
        <w:t>The</w:t>
      </w:r>
      <w:r w:rsidRPr="00376EA0">
        <w:rPr>
          <w:sz w:val="16"/>
        </w:rPr>
        <w:t xml:space="preserve"> </w:t>
      </w:r>
      <w:r w:rsidRPr="00996312">
        <w:rPr>
          <w:vanish/>
          <w:sz w:val="16"/>
        </w:rPr>
        <w:t>decision</w:t>
      </w:r>
      <w:r w:rsidRPr="00376EA0">
        <w:rPr>
          <w:sz w:val="16"/>
        </w:rPr>
        <w:t xml:space="preserve"> </w:t>
      </w:r>
      <w:r w:rsidRPr="00996312">
        <w:rPr>
          <w:vanish/>
          <w:sz w:val="16"/>
        </w:rPr>
        <w:t>of</w:t>
      </w:r>
      <w:r w:rsidRPr="00376EA0">
        <w:rPr>
          <w:sz w:val="16"/>
        </w:rPr>
        <w:t xml:space="preserve"> </w:t>
      </w:r>
      <w:r w:rsidRPr="00996312">
        <w:rPr>
          <w:vanish/>
          <w:sz w:val="16"/>
        </w:rPr>
        <w:t>the</w:t>
      </w:r>
      <w:r w:rsidRPr="00376EA0">
        <w:rPr>
          <w:sz w:val="16"/>
        </w:rPr>
        <w:t xml:space="preserve"> </w:t>
      </w:r>
      <w:r w:rsidRPr="00996312">
        <w:rPr>
          <w:vanish/>
          <w:sz w:val="16"/>
        </w:rPr>
        <w:t>United</w:t>
      </w:r>
      <w:r w:rsidRPr="00376EA0">
        <w:rPr>
          <w:sz w:val="16"/>
        </w:rPr>
        <w:t xml:space="preserve"> </w:t>
      </w:r>
      <w:r w:rsidRPr="00996312">
        <w:rPr>
          <w:vanish/>
          <w:sz w:val="16"/>
        </w:rPr>
        <w:t>States</w:t>
      </w:r>
      <w:r w:rsidRPr="00376EA0">
        <w:rPr>
          <w:sz w:val="16"/>
        </w:rPr>
        <w:t xml:space="preserve"> </w:t>
      </w:r>
      <w:r w:rsidRPr="00996312">
        <w:rPr>
          <w:vanish/>
          <w:sz w:val="16"/>
        </w:rPr>
        <w:t>or</w:t>
      </w:r>
      <w:r w:rsidRPr="00376EA0">
        <w:rPr>
          <w:sz w:val="16"/>
        </w:rPr>
        <w:t xml:space="preserve"> </w:t>
      </w:r>
      <w:r w:rsidRPr="00996312">
        <w:rPr>
          <w:vanish/>
          <w:sz w:val="16"/>
        </w:rPr>
        <w:t>China</w:t>
      </w:r>
      <w:r w:rsidRPr="00376EA0">
        <w:rPr>
          <w:sz w:val="16"/>
        </w:rPr>
        <w:t xml:space="preserve"> </w:t>
      </w:r>
      <w:r w:rsidRPr="00996312">
        <w:rPr>
          <w:vanish/>
          <w:sz w:val="16"/>
        </w:rPr>
        <w:t>to</w:t>
      </w:r>
      <w:r w:rsidRPr="00376EA0">
        <w:rPr>
          <w:sz w:val="16"/>
        </w:rPr>
        <w:t xml:space="preserve"> </w:t>
      </w:r>
      <w:r w:rsidRPr="00996312">
        <w:rPr>
          <w:vanish/>
          <w:sz w:val="16"/>
        </w:rPr>
        <w:t>withdraw</w:t>
      </w:r>
      <w:r w:rsidRPr="00376EA0">
        <w:rPr>
          <w:sz w:val="16"/>
        </w:rPr>
        <w:t xml:space="preserve"> </w:t>
      </w:r>
      <w:r w:rsidRPr="00996312">
        <w:rPr>
          <w:vanish/>
          <w:sz w:val="16"/>
        </w:rPr>
        <w:t>from</w:t>
      </w:r>
      <w:r w:rsidRPr="00376EA0">
        <w:rPr>
          <w:sz w:val="16"/>
        </w:rPr>
        <w:t xml:space="preserve"> </w:t>
      </w:r>
      <w:r w:rsidRPr="00996312">
        <w:rPr>
          <w:vanish/>
          <w:sz w:val="16"/>
        </w:rPr>
        <w:t>the</w:t>
      </w:r>
      <w:r w:rsidRPr="00376EA0">
        <w:rPr>
          <w:sz w:val="16"/>
        </w:rPr>
        <w:t xml:space="preserve"> </w:t>
      </w:r>
      <w:r w:rsidRPr="00996312">
        <w:rPr>
          <w:vanish/>
          <w:sz w:val="16"/>
        </w:rPr>
        <w:t>OST</w:t>
      </w:r>
      <w:r w:rsidRPr="00376EA0">
        <w:rPr>
          <w:sz w:val="16"/>
        </w:rPr>
        <w:t xml:space="preserve"> </w:t>
      </w:r>
      <w:r w:rsidRPr="00996312">
        <w:rPr>
          <w:vanish/>
          <w:sz w:val="16"/>
        </w:rPr>
        <w:t>would</w:t>
      </w:r>
      <w:r w:rsidRPr="00376EA0">
        <w:rPr>
          <w:sz w:val="16"/>
        </w:rPr>
        <w:t xml:space="preserve"> </w:t>
      </w:r>
      <w:r w:rsidRPr="00996312">
        <w:rPr>
          <w:vanish/>
          <w:sz w:val="16"/>
        </w:rPr>
        <w:t>have</w:t>
      </w:r>
      <w:r w:rsidRPr="00376EA0">
        <w:rPr>
          <w:sz w:val="16"/>
        </w:rPr>
        <w:t xml:space="preserve"> </w:t>
      </w:r>
      <w:r w:rsidRPr="00996312">
        <w:rPr>
          <w:vanish/>
          <w:sz w:val="16"/>
        </w:rPr>
        <w:t>far</w:t>
      </w:r>
      <w:r w:rsidRPr="00376EA0">
        <w:rPr>
          <w:sz w:val="16"/>
        </w:rPr>
        <w:t xml:space="preserve"> </w:t>
      </w:r>
      <w:r w:rsidRPr="00996312">
        <w:rPr>
          <w:vanish/>
          <w:sz w:val="16"/>
        </w:rPr>
        <w:t>greater</w:t>
      </w:r>
      <w:r w:rsidRPr="00376EA0">
        <w:rPr>
          <w:sz w:val="16"/>
        </w:rPr>
        <w:t xml:space="preserve"> </w:t>
      </w:r>
      <w:r w:rsidRPr="00996312">
        <w:rPr>
          <w:vanish/>
          <w:sz w:val="16"/>
        </w:rPr>
        <w:t>implications</w:t>
      </w:r>
      <w:r w:rsidRPr="00376EA0">
        <w:rPr>
          <w:sz w:val="16"/>
        </w:rPr>
        <w:t xml:space="preserve"> </w:t>
      </w:r>
      <w:r w:rsidRPr="00996312">
        <w:rPr>
          <w:vanish/>
          <w:sz w:val="16"/>
        </w:rPr>
        <w:t>for</w:t>
      </w:r>
      <w:r w:rsidRPr="00376EA0">
        <w:rPr>
          <w:sz w:val="16"/>
        </w:rPr>
        <w:t xml:space="preserve"> </w:t>
      </w:r>
      <w:r w:rsidRPr="00996312">
        <w:rPr>
          <w:vanish/>
          <w:sz w:val="16"/>
        </w:rPr>
        <w:t>the</w:t>
      </w:r>
      <w:r w:rsidRPr="00376EA0">
        <w:rPr>
          <w:sz w:val="16"/>
        </w:rPr>
        <w:t xml:space="preserve"> </w:t>
      </w:r>
      <w:r w:rsidRPr="00996312">
        <w:rPr>
          <w:vanish/>
          <w:sz w:val="16"/>
        </w:rPr>
        <w:t>survival</w:t>
      </w:r>
      <w:r w:rsidRPr="00376EA0">
        <w:rPr>
          <w:sz w:val="16"/>
        </w:rPr>
        <w:t xml:space="preserve"> </w:t>
      </w:r>
      <w:r w:rsidRPr="00996312">
        <w:rPr>
          <w:vanish/>
          <w:sz w:val="16"/>
        </w:rPr>
        <w:t>of</w:t>
      </w:r>
      <w:r w:rsidRPr="00376EA0">
        <w:rPr>
          <w:sz w:val="16"/>
        </w:rPr>
        <w:t xml:space="preserve"> </w:t>
      </w:r>
      <w:r w:rsidRPr="00996312">
        <w:rPr>
          <w:vanish/>
          <w:sz w:val="16"/>
        </w:rPr>
        <w:t>the</w:t>
      </w:r>
      <w:r w:rsidRPr="00376EA0">
        <w:rPr>
          <w:sz w:val="16"/>
        </w:rPr>
        <w:t xml:space="preserve"> </w:t>
      </w:r>
      <w:r w:rsidRPr="00996312">
        <w:rPr>
          <w:vanish/>
          <w:sz w:val="16"/>
        </w:rPr>
        <w:t>international</w:t>
      </w:r>
      <w:r w:rsidRPr="00376EA0">
        <w:rPr>
          <w:sz w:val="16"/>
        </w:rPr>
        <w:t xml:space="preserve"> </w:t>
      </w:r>
      <w:r w:rsidRPr="00996312">
        <w:rPr>
          <w:vanish/>
          <w:sz w:val="16"/>
        </w:rPr>
        <w:t>space</w:t>
      </w:r>
      <w:r w:rsidRPr="00376EA0">
        <w:rPr>
          <w:sz w:val="16"/>
        </w:rPr>
        <w:t xml:space="preserve"> </w:t>
      </w:r>
      <w:r w:rsidRPr="00996312">
        <w:rPr>
          <w:vanish/>
          <w:sz w:val="16"/>
        </w:rPr>
        <w:t>regime</w:t>
      </w:r>
      <w:r w:rsidRPr="00376EA0">
        <w:rPr>
          <w:sz w:val="16"/>
        </w:rPr>
        <w:t xml:space="preserve"> </w:t>
      </w:r>
      <w:r w:rsidRPr="00996312">
        <w:rPr>
          <w:vanish/>
          <w:sz w:val="16"/>
        </w:rPr>
        <w:t>than</w:t>
      </w:r>
      <w:r w:rsidRPr="00376EA0">
        <w:rPr>
          <w:sz w:val="16"/>
        </w:rPr>
        <w:t xml:space="preserve"> </w:t>
      </w:r>
      <w:r w:rsidRPr="00996312">
        <w:rPr>
          <w:vanish/>
          <w:sz w:val="16"/>
        </w:rPr>
        <w:t>the</w:t>
      </w:r>
      <w:r w:rsidRPr="00376EA0">
        <w:rPr>
          <w:sz w:val="16"/>
        </w:rPr>
        <w:t xml:space="preserve"> </w:t>
      </w:r>
      <w:r w:rsidRPr="00996312">
        <w:rPr>
          <w:vanish/>
          <w:sz w:val="16"/>
        </w:rPr>
        <w:t>same</w:t>
      </w:r>
      <w:r w:rsidRPr="00376EA0">
        <w:rPr>
          <w:sz w:val="16"/>
        </w:rPr>
        <w:t xml:space="preserve"> </w:t>
      </w:r>
      <w:r w:rsidRPr="00996312">
        <w:rPr>
          <w:vanish/>
          <w:sz w:val="16"/>
        </w:rPr>
        <w:t>decision</w:t>
      </w:r>
      <w:r w:rsidRPr="00376EA0">
        <w:rPr>
          <w:sz w:val="16"/>
        </w:rPr>
        <w:t xml:space="preserve"> </w:t>
      </w:r>
      <w:r w:rsidRPr="00996312">
        <w:rPr>
          <w:vanish/>
          <w:sz w:val="16"/>
        </w:rPr>
        <w:t>by</w:t>
      </w:r>
      <w:r w:rsidRPr="00376EA0">
        <w:rPr>
          <w:sz w:val="16"/>
        </w:rPr>
        <w:t xml:space="preserve"> </w:t>
      </w:r>
      <w:r w:rsidRPr="00996312">
        <w:rPr>
          <w:vanish/>
          <w:sz w:val="16"/>
        </w:rPr>
        <w:t>Bangladesh,</w:t>
      </w:r>
      <w:r w:rsidRPr="00376EA0">
        <w:rPr>
          <w:sz w:val="16"/>
        </w:rPr>
        <w:t xml:space="preserve"> </w:t>
      </w:r>
      <w:r w:rsidRPr="00996312">
        <w:rPr>
          <w:vanish/>
          <w:sz w:val="16"/>
        </w:rPr>
        <w:t>Burkina</w:t>
      </w:r>
      <w:r w:rsidRPr="00376EA0">
        <w:rPr>
          <w:sz w:val="16"/>
        </w:rPr>
        <w:t xml:space="preserve"> </w:t>
      </w:r>
      <w:r w:rsidRPr="00996312">
        <w:rPr>
          <w:vanish/>
          <w:sz w:val="16"/>
        </w:rPr>
        <w:t>Faso,</w:t>
      </w:r>
      <w:r w:rsidRPr="00376EA0">
        <w:rPr>
          <w:sz w:val="16"/>
        </w:rPr>
        <w:t xml:space="preserve"> </w:t>
      </w:r>
      <w:r w:rsidRPr="00996312">
        <w:rPr>
          <w:vanish/>
          <w:sz w:val="16"/>
        </w:rPr>
        <w:t>or</w:t>
      </w:r>
      <w:r w:rsidRPr="00376EA0">
        <w:rPr>
          <w:sz w:val="16"/>
        </w:rPr>
        <w:t xml:space="preserve"> </w:t>
      </w:r>
      <w:r w:rsidRPr="00996312">
        <w:rPr>
          <w:vanish/>
          <w:sz w:val="16"/>
        </w:rPr>
        <w:t>Papua</w:t>
      </w:r>
      <w:r w:rsidRPr="00376EA0">
        <w:rPr>
          <w:sz w:val="16"/>
        </w:rPr>
        <w:t xml:space="preserve"> </w:t>
      </w:r>
      <w:r w:rsidRPr="00996312">
        <w:rPr>
          <w:vanish/>
          <w:sz w:val="16"/>
        </w:rPr>
        <w:t>New</w:t>
      </w:r>
      <w:r w:rsidRPr="00376EA0">
        <w:rPr>
          <w:sz w:val="16"/>
        </w:rPr>
        <w:t xml:space="preserve"> </w:t>
      </w:r>
      <w:r w:rsidRPr="00996312">
        <w:rPr>
          <w:vanish/>
          <w:sz w:val="16"/>
        </w:rPr>
        <w:t>Guinea—the</w:t>
      </w:r>
      <w:r w:rsidRPr="00376EA0">
        <w:rPr>
          <w:sz w:val="16"/>
        </w:rPr>
        <w:t xml:space="preserve"> </w:t>
      </w:r>
      <w:r w:rsidRPr="00996312">
        <w:rPr>
          <w:vanish/>
          <w:sz w:val="16"/>
        </w:rPr>
        <w:t>equality</w:t>
      </w:r>
      <w:r w:rsidRPr="00376EA0">
        <w:rPr>
          <w:sz w:val="16"/>
        </w:rPr>
        <w:t xml:space="preserve"> </w:t>
      </w:r>
      <w:r w:rsidRPr="00996312">
        <w:rPr>
          <w:vanish/>
          <w:sz w:val="16"/>
        </w:rPr>
        <w:t>of</w:t>
      </w:r>
      <w:r w:rsidRPr="00376EA0">
        <w:rPr>
          <w:sz w:val="16"/>
        </w:rPr>
        <w:t xml:space="preserve"> </w:t>
      </w:r>
      <w:r w:rsidRPr="00996312">
        <w:rPr>
          <w:vanish/>
          <w:sz w:val="16"/>
        </w:rPr>
        <w:t>states</w:t>
      </w:r>
      <w:r w:rsidRPr="00376EA0">
        <w:rPr>
          <w:sz w:val="16"/>
        </w:rPr>
        <w:t xml:space="preserve"> </w:t>
      </w:r>
      <w:r w:rsidRPr="00996312">
        <w:rPr>
          <w:vanish/>
          <w:sz w:val="16"/>
        </w:rPr>
        <w:t>under</w:t>
      </w:r>
      <w:r w:rsidRPr="00376EA0">
        <w:rPr>
          <w:sz w:val="16"/>
        </w:rPr>
        <w:t xml:space="preserve"> </w:t>
      </w:r>
      <w:r w:rsidRPr="00996312">
        <w:rPr>
          <w:vanish/>
          <w:sz w:val="16"/>
        </w:rPr>
        <w:t>international</w:t>
      </w:r>
      <w:r w:rsidRPr="00376EA0">
        <w:rPr>
          <w:sz w:val="16"/>
        </w:rPr>
        <w:t xml:space="preserve"> </w:t>
      </w:r>
      <w:r w:rsidRPr="00996312">
        <w:rPr>
          <w:vanish/>
          <w:sz w:val="16"/>
        </w:rPr>
        <w:t>law</w:t>
      </w:r>
      <w:r w:rsidRPr="00376EA0">
        <w:rPr>
          <w:sz w:val="16"/>
        </w:rPr>
        <w:t xml:space="preserve"> </w:t>
      </w:r>
      <w:r w:rsidRPr="00996312">
        <w:rPr>
          <w:vanish/>
          <w:sz w:val="16"/>
        </w:rPr>
        <w:t>remains</w:t>
      </w:r>
      <w:r w:rsidRPr="00376EA0">
        <w:rPr>
          <w:sz w:val="16"/>
        </w:rPr>
        <w:t xml:space="preserve"> </w:t>
      </w:r>
      <w:r w:rsidRPr="00996312">
        <w:rPr>
          <w:vanish/>
          <w:sz w:val="16"/>
        </w:rPr>
        <w:t>nothing</w:t>
      </w:r>
      <w:r w:rsidRPr="00376EA0">
        <w:rPr>
          <w:sz w:val="16"/>
        </w:rPr>
        <w:t xml:space="preserve"> </w:t>
      </w:r>
      <w:r w:rsidRPr="00996312">
        <w:rPr>
          <w:vanish/>
          <w:sz w:val="16"/>
        </w:rPr>
        <w:t>more</w:t>
      </w:r>
      <w:r w:rsidRPr="00376EA0">
        <w:rPr>
          <w:sz w:val="16"/>
        </w:rPr>
        <w:t xml:space="preserve"> </w:t>
      </w:r>
      <w:r w:rsidRPr="00996312">
        <w:rPr>
          <w:vanish/>
          <w:sz w:val="16"/>
        </w:rPr>
        <w:t>than</w:t>
      </w:r>
      <w:r w:rsidRPr="00376EA0">
        <w:rPr>
          <w:sz w:val="16"/>
        </w:rPr>
        <w:t xml:space="preserve"> </w:t>
      </w:r>
      <w:r w:rsidRPr="00996312">
        <w:rPr>
          <w:vanish/>
          <w:sz w:val="16"/>
        </w:rPr>
        <w:t>a</w:t>
      </w:r>
      <w:r w:rsidRPr="00376EA0">
        <w:rPr>
          <w:sz w:val="16"/>
        </w:rPr>
        <w:t xml:space="preserve"> </w:t>
      </w:r>
      <w:r w:rsidRPr="00996312">
        <w:rPr>
          <w:vanish/>
          <w:sz w:val="16"/>
        </w:rPr>
        <w:t>useful</w:t>
      </w:r>
      <w:r w:rsidRPr="00376EA0">
        <w:rPr>
          <w:sz w:val="16"/>
        </w:rPr>
        <w:t xml:space="preserve"> </w:t>
      </w:r>
      <w:r w:rsidRPr="00996312">
        <w:rPr>
          <w:vanish/>
          <w:sz w:val="16"/>
        </w:rPr>
        <w:t></w:t>
      </w:r>
      <w:r w:rsidRPr="00376EA0">
        <w:rPr>
          <w:sz w:val="16"/>
        </w:rPr>
        <w:t xml:space="preserve"> </w:t>
      </w:r>
      <w:r w:rsidRPr="00996312">
        <w:rPr>
          <w:vanish/>
          <w:sz w:val="16"/>
        </w:rPr>
        <w:t>ction.</w:t>
      </w:r>
      <w:r w:rsidRPr="00376EA0">
        <w:rPr>
          <w:sz w:val="16"/>
        </w:rPr>
        <w:t xml:space="preserve"> </w:t>
      </w:r>
      <w:r w:rsidRPr="00916BB1">
        <w:rPr>
          <w:highlight w:val="green"/>
          <w:u w:val="single"/>
        </w:rPr>
        <w:t>For</w:t>
      </w:r>
      <w:r w:rsidRPr="00DC4B66">
        <w:rPr>
          <w:u w:val="single"/>
        </w:rPr>
        <w:t xml:space="preserve"> </w:t>
      </w:r>
      <w:r w:rsidRPr="00996312">
        <w:rPr>
          <w:vanish/>
          <w:u w:val="single"/>
        </w:rPr>
        <w:t>the</w:t>
      </w:r>
      <w:r w:rsidRPr="00DC4B66">
        <w:rPr>
          <w:u w:val="single"/>
        </w:rPr>
        <w:t xml:space="preserve"> </w:t>
      </w:r>
      <w:r w:rsidRPr="00916BB1">
        <w:rPr>
          <w:highlight w:val="green"/>
          <w:u w:val="single"/>
        </w:rPr>
        <w:t xml:space="preserve">OST to remain </w:t>
      </w:r>
      <w:r w:rsidRPr="00916BB1">
        <w:rPr>
          <w:rStyle w:val="Emphasis"/>
          <w:highlight w:val="green"/>
        </w:rPr>
        <w:t>good</w:t>
      </w:r>
      <w:r w:rsidRPr="00376EA0">
        <w:rPr>
          <w:rStyle w:val="Emphasis"/>
        </w:rPr>
        <w:t xml:space="preserve"> </w:t>
      </w:r>
      <w:r w:rsidRPr="00996312">
        <w:rPr>
          <w:rStyle w:val="Emphasis"/>
          <w:vanish/>
        </w:rPr>
        <w:t>international</w:t>
      </w:r>
      <w:r w:rsidRPr="00376EA0">
        <w:rPr>
          <w:rStyle w:val="Emphasis"/>
        </w:rPr>
        <w:t xml:space="preserve"> </w:t>
      </w:r>
      <w:r w:rsidRPr="00916BB1">
        <w:rPr>
          <w:rStyle w:val="Emphasis"/>
          <w:highlight w:val="green"/>
        </w:rPr>
        <w:t>law</w:t>
      </w:r>
      <w:r w:rsidRPr="00916BB1">
        <w:rPr>
          <w:highlight w:val="green"/>
          <w:u w:val="single"/>
        </w:rPr>
        <w:t>, it must be accepted</w:t>
      </w:r>
      <w:r w:rsidRPr="00DC4B66">
        <w:rPr>
          <w:u w:val="single"/>
        </w:rPr>
        <w:t xml:space="preserve"> </w:t>
      </w:r>
      <w:r w:rsidRPr="00996312">
        <w:rPr>
          <w:vanish/>
          <w:u w:val="single"/>
        </w:rPr>
        <w:t>as</w:t>
      </w:r>
      <w:r w:rsidRPr="00DC4B66">
        <w:rPr>
          <w:u w:val="single"/>
        </w:rPr>
        <w:t xml:space="preserve"> </w:t>
      </w:r>
      <w:r w:rsidRPr="00996312">
        <w:rPr>
          <w:vanish/>
          <w:u w:val="single"/>
        </w:rPr>
        <w:t>such</w:t>
      </w:r>
      <w:r w:rsidRPr="00DC4B66">
        <w:rPr>
          <w:u w:val="single"/>
        </w:rPr>
        <w:t xml:space="preserve"> </w:t>
      </w:r>
      <w:r w:rsidRPr="00916BB1">
        <w:rPr>
          <w:highlight w:val="green"/>
          <w:u w:val="single"/>
        </w:rPr>
        <w:t xml:space="preserve">by </w:t>
      </w:r>
      <w:r w:rsidRPr="00996312">
        <w:rPr>
          <w:vanish/>
          <w:u w:val="single"/>
        </w:rPr>
        <w:t>the</w:t>
      </w:r>
      <w:r w:rsidRPr="00376EA0">
        <w:rPr>
          <w:u w:val="single"/>
        </w:rPr>
        <w:t xml:space="preserve"> </w:t>
      </w:r>
      <w:r w:rsidRPr="00996312">
        <w:rPr>
          <w:rStyle w:val="Emphasis"/>
          <w:vanish/>
        </w:rPr>
        <w:t>major</w:t>
      </w:r>
      <w:r w:rsidRPr="00376EA0">
        <w:rPr>
          <w:rStyle w:val="Emphasis"/>
        </w:rPr>
        <w:t xml:space="preserve"> </w:t>
      </w:r>
      <w:r w:rsidRPr="00996312">
        <w:rPr>
          <w:rStyle w:val="Emphasis"/>
          <w:vanish/>
        </w:rPr>
        <w:t>space</w:t>
      </w:r>
      <w:r w:rsidRPr="00376EA0">
        <w:rPr>
          <w:rStyle w:val="Emphasis"/>
        </w:rPr>
        <w:t xml:space="preserve"> </w:t>
      </w:r>
      <w:r w:rsidRPr="00996312">
        <w:rPr>
          <w:rStyle w:val="Emphasis"/>
          <w:vanish/>
        </w:rPr>
        <w:t>faring</w:t>
      </w:r>
      <w:r w:rsidRPr="00376EA0">
        <w:rPr>
          <w:rStyle w:val="Emphasis"/>
        </w:rPr>
        <w:t xml:space="preserve"> </w:t>
      </w:r>
      <w:r w:rsidRPr="00916BB1">
        <w:rPr>
          <w:rStyle w:val="Emphasis"/>
          <w:highlight w:val="green"/>
        </w:rPr>
        <w:t>states</w:t>
      </w:r>
      <w:r w:rsidRPr="00376EA0">
        <w:rPr>
          <w:rStyle w:val="Emphasis"/>
        </w:rPr>
        <w:t xml:space="preserve"> </w:t>
      </w:r>
      <w:r w:rsidRPr="00996312">
        <w:rPr>
          <w:rStyle w:val="Emphasis"/>
          <w:vanish/>
        </w:rPr>
        <w:t>of</w:t>
      </w:r>
      <w:r w:rsidRPr="00376EA0">
        <w:rPr>
          <w:rStyle w:val="Emphasis"/>
        </w:rPr>
        <w:t xml:space="preserve"> </w:t>
      </w:r>
      <w:r w:rsidRPr="00996312">
        <w:rPr>
          <w:rStyle w:val="Emphasis"/>
          <w:vanish/>
        </w:rPr>
        <w:t>the</w:t>
      </w:r>
      <w:r w:rsidRPr="00376EA0">
        <w:rPr>
          <w:rStyle w:val="Emphasis"/>
        </w:rPr>
        <w:t xml:space="preserve"> </w:t>
      </w:r>
      <w:r w:rsidRPr="00996312">
        <w:rPr>
          <w:rStyle w:val="Emphasis"/>
          <w:vanish/>
        </w:rPr>
        <w:t>21st</w:t>
      </w:r>
      <w:r w:rsidRPr="00376EA0">
        <w:rPr>
          <w:rStyle w:val="Emphasis"/>
        </w:rPr>
        <w:t xml:space="preserve"> </w:t>
      </w:r>
      <w:r w:rsidRPr="00996312">
        <w:rPr>
          <w:rStyle w:val="Emphasis"/>
          <w:vanish/>
        </w:rPr>
        <w:t>Century</w:t>
      </w:r>
      <w:r w:rsidRPr="00996312">
        <w:rPr>
          <w:vanish/>
          <w:sz w:val="16"/>
        </w:rPr>
        <w:t>:</w:t>
      </w:r>
      <w:r w:rsidRPr="00376EA0">
        <w:rPr>
          <w:sz w:val="16"/>
        </w:rPr>
        <w:t xml:space="preserve"> </w:t>
      </w:r>
      <w:r w:rsidRPr="00996312">
        <w:rPr>
          <w:vanish/>
          <w:sz w:val="16"/>
        </w:rPr>
        <w:t>the</w:t>
      </w:r>
      <w:r w:rsidRPr="00376EA0">
        <w:rPr>
          <w:sz w:val="16"/>
        </w:rPr>
        <w:t xml:space="preserve"> </w:t>
      </w:r>
      <w:r w:rsidRPr="00996312">
        <w:rPr>
          <w:vanish/>
          <w:sz w:val="16"/>
        </w:rPr>
        <w:t>United</w:t>
      </w:r>
      <w:r w:rsidRPr="00376EA0">
        <w:rPr>
          <w:sz w:val="16"/>
        </w:rPr>
        <w:t xml:space="preserve"> </w:t>
      </w:r>
      <w:r w:rsidRPr="00996312">
        <w:rPr>
          <w:vanish/>
          <w:sz w:val="16"/>
        </w:rPr>
        <w:t>States,</w:t>
      </w:r>
      <w:r w:rsidRPr="00376EA0">
        <w:rPr>
          <w:sz w:val="16"/>
        </w:rPr>
        <w:t xml:space="preserve"> </w:t>
      </w:r>
      <w:r w:rsidRPr="00996312">
        <w:rPr>
          <w:vanish/>
          <w:sz w:val="16"/>
        </w:rPr>
        <w:t>Russia,</w:t>
      </w:r>
      <w:r w:rsidRPr="00376EA0">
        <w:rPr>
          <w:sz w:val="16"/>
        </w:rPr>
        <w:t xml:space="preserve"> </w:t>
      </w:r>
      <w:r w:rsidRPr="00996312">
        <w:rPr>
          <w:vanish/>
          <w:sz w:val="16"/>
        </w:rPr>
        <w:t>the</w:t>
      </w:r>
      <w:r w:rsidRPr="00376EA0">
        <w:rPr>
          <w:sz w:val="16"/>
        </w:rPr>
        <w:t xml:space="preserve"> </w:t>
      </w:r>
      <w:r w:rsidRPr="00996312">
        <w:rPr>
          <w:vanish/>
          <w:sz w:val="16"/>
        </w:rPr>
        <w:t>European</w:t>
      </w:r>
      <w:r w:rsidRPr="00376EA0">
        <w:rPr>
          <w:sz w:val="16"/>
        </w:rPr>
        <w:t xml:space="preserve"> </w:t>
      </w:r>
      <w:r w:rsidRPr="00996312">
        <w:rPr>
          <w:vanish/>
          <w:sz w:val="16"/>
        </w:rPr>
        <w:t>Union,</w:t>
      </w:r>
      <w:r w:rsidRPr="00376EA0">
        <w:rPr>
          <w:sz w:val="16"/>
        </w:rPr>
        <w:t xml:space="preserve"> </w:t>
      </w:r>
      <w:r w:rsidRPr="00996312">
        <w:rPr>
          <w:vanish/>
          <w:sz w:val="16"/>
        </w:rPr>
        <w:t>Japan,</w:t>
      </w:r>
      <w:r w:rsidRPr="00376EA0">
        <w:rPr>
          <w:sz w:val="16"/>
        </w:rPr>
        <w:t xml:space="preserve"> </w:t>
      </w:r>
      <w:r w:rsidRPr="00996312">
        <w:rPr>
          <w:vanish/>
          <w:sz w:val="16"/>
        </w:rPr>
        <w:t>and</w:t>
      </w:r>
      <w:r w:rsidRPr="00376EA0">
        <w:rPr>
          <w:sz w:val="16"/>
        </w:rPr>
        <w:t xml:space="preserve"> </w:t>
      </w:r>
      <w:r w:rsidRPr="00996312">
        <w:rPr>
          <w:vanish/>
          <w:sz w:val="16"/>
        </w:rPr>
        <w:t>China.</w:t>
      </w:r>
      <w:r w:rsidRPr="00376EA0">
        <w:rPr>
          <w:sz w:val="16"/>
        </w:rPr>
        <w:t xml:space="preserve"> </w:t>
      </w:r>
      <w:r w:rsidRPr="00916BB1">
        <w:rPr>
          <w:rStyle w:val="Emphasis"/>
          <w:highlight w:val="green"/>
        </w:rPr>
        <w:t>One defection</w:t>
      </w:r>
      <w:r w:rsidRPr="00916BB1">
        <w:rPr>
          <w:highlight w:val="green"/>
          <w:u w:val="single"/>
        </w:rPr>
        <w:t xml:space="preserve"> </w:t>
      </w:r>
      <w:r w:rsidRPr="00996312">
        <w:rPr>
          <w:vanish/>
          <w:u w:val="single"/>
        </w:rPr>
        <w:t>from</w:t>
      </w:r>
      <w:r w:rsidRPr="00376EA0">
        <w:rPr>
          <w:u w:val="single"/>
        </w:rPr>
        <w:t xml:space="preserve"> </w:t>
      </w:r>
      <w:r w:rsidRPr="00996312">
        <w:rPr>
          <w:vanish/>
          <w:u w:val="single"/>
        </w:rPr>
        <w:t>the</w:t>
      </w:r>
      <w:r w:rsidRPr="00376EA0">
        <w:rPr>
          <w:u w:val="single"/>
        </w:rPr>
        <w:t xml:space="preserve"> </w:t>
      </w:r>
      <w:r w:rsidRPr="00996312">
        <w:rPr>
          <w:vanish/>
          <w:u w:val="single"/>
        </w:rPr>
        <w:t>regime</w:t>
      </w:r>
      <w:r w:rsidRPr="00DC4B66">
        <w:rPr>
          <w:u w:val="single"/>
        </w:rPr>
        <w:t xml:space="preserve"> </w:t>
      </w:r>
      <w:r w:rsidRPr="00996312">
        <w:rPr>
          <w:vanish/>
          <w:u w:val="single"/>
        </w:rPr>
        <w:t>by</w:t>
      </w:r>
      <w:r w:rsidRPr="00DC4B66">
        <w:rPr>
          <w:u w:val="single"/>
        </w:rPr>
        <w:t xml:space="preserve"> </w:t>
      </w:r>
      <w:r w:rsidRPr="00996312">
        <w:rPr>
          <w:vanish/>
          <w:u w:val="single"/>
        </w:rPr>
        <w:t>a</w:t>
      </w:r>
      <w:r w:rsidRPr="00DC4B66">
        <w:rPr>
          <w:u w:val="single"/>
        </w:rPr>
        <w:t xml:space="preserve"> </w:t>
      </w:r>
      <w:r w:rsidRPr="00996312">
        <w:rPr>
          <w:vanish/>
          <w:u w:val="single"/>
        </w:rPr>
        <w:t>member</w:t>
      </w:r>
      <w:r w:rsidRPr="00DC4B66">
        <w:rPr>
          <w:u w:val="single"/>
        </w:rPr>
        <w:t xml:space="preserve"> </w:t>
      </w:r>
      <w:r w:rsidRPr="00996312">
        <w:rPr>
          <w:vanish/>
          <w:u w:val="single"/>
        </w:rPr>
        <w:t>of</w:t>
      </w:r>
      <w:r w:rsidRPr="00DC4B66">
        <w:rPr>
          <w:u w:val="single"/>
        </w:rPr>
        <w:t xml:space="preserve"> </w:t>
      </w:r>
      <w:r w:rsidRPr="00996312">
        <w:rPr>
          <w:vanish/>
          <w:u w:val="single"/>
        </w:rPr>
        <w:t>this</w:t>
      </w:r>
      <w:r w:rsidRPr="00DC4B66">
        <w:rPr>
          <w:u w:val="single"/>
        </w:rPr>
        <w:t xml:space="preserve"> </w:t>
      </w:r>
      <w:r w:rsidRPr="00996312">
        <w:rPr>
          <w:vanish/>
          <w:u w:val="single"/>
        </w:rPr>
        <w:t>group</w:t>
      </w:r>
      <w:r w:rsidRPr="00DC4B66">
        <w:rPr>
          <w:u w:val="single"/>
        </w:rPr>
        <w:t xml:space="preserve"> </w:t>
      </w:r>
      <w:r w:rsidRPr="00916BB1">
        <w:rPr>
          <w:highlight w:val="green"/>
          <w:u w:val="single"/>
        </w:rPr>
        <w:t xml:space="preserve">would </w:t>
      </w:r>
      <w:r w:rsidRPr="00996312">
        <w:rPr>
          <w:vanish/>
          <w:u w:val="single"/>
        </w:rPr>
        <w:t>no</w:t>
      </w:r>
      <w:r w:rsidRPr="00376EA0">
        <w:rPr>
          <w:u w:val="single"/>
        </w:rPr>
        <w:t xml:space="preserve"> </w:t>
      </w:r>
      <w:r w:rsidRPr="00996312">
        <w:rPr>
          <w:vanish/>
          <w:u w:val="single"/>
        </w:rPr>
        <w:t>doubt</w:t>
      </w:r>
      <w:r w:rsidRPr="00376EA0">
        <w:rPr>
          <w:u w:val="single"/>
        </w:rPr>
        <w:t xml:space="preserve"> </w:t>
      </w:r>
      <w:r w:rsidRPr="00916BB1">
        <w:rPr>
          <w:highlight w:val="green"/>
          <w:u w:val="single"/>
        </w:rPr>
        <w:t>lead to its</w:t>
      </w:r>
      <w:r w:rsidRPr="00DC4B66">
        <w:rPr>
          <w:u w:val="single"/>
        </w:rPr>
        <w:t xml:space="preserve"> </w:t>
      </w:r>
      <w:r w:rsidRPr="00996312">
        <w:rPr>
          <w:rStyle w:val="Emphasis"/>
          <w:vanish/>
        </w:rPr>
        <w:t>effective</w:t>
      </w:r>
      <w:r w:rsidRPr="00376EA0">
        <w:rPr>
          <w:rStyle w:val="Emphasis"/>
        </w:rPr>
        <w:t xml:space="preser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996312">
        <w:rPr>
          <w:vanish/>
          <w:u w:val="single"/>
        </w:rPr>
        <w:t>the</w:t>
      </w:r>
      <w:r w:rsidRPr="00376EA0">
        <w:rPr>
          <w:u w:val="single"/>
        </w:rPr>
        <w:t xml:space="preserve"> </w:t>
      </w:r>
      <w:r w:rsidRPr="00916BB1">
        <w:rPr>
          <w:highlight w:val="green"/>
          <w:u w:val="single"/>
        </w:rPr>
        <w:t>remaining</w:t>
      </w:r>
      <w:r w:rsidRPr="00DC4B66">
        <w:rPr>
          <w:u w:val="single"/>
        </w:rPr>
        <w:t xml:space="preserve"> </w:t>
      </w:r>
      <w:r w:rsidRPr="00996312">
        <w:rPr>
          <w:vanish/>
          <w:u w:val="single"/>
        </w:rPr>
        <w:t>space</w:t>
      </w:r>
      <w:r w:rsidRPr="00DC4B66">
        <w:rPr>
          <w:u w:val="single"/>
        </w:rPr>
        <w:t xml:space="preserve"> </w:t>
      </w:r>
      <w:r w:rsidRPr="00996312">
        <w:rPr>
          <w:vanish/>
          <w:u w:val="single"/>
        </w:rPr>
        <w:t>faring</w:t>
      </w:r>
      <w:r w:rsidRPr="00DC4B66">
        <w:rPr>
          <w:u w:val="single"/>
        </w:rPr>
        <w:t xml:space="preserve"> </w:t>
      </w:r>
      <w:r w:rsidRPr="00916BB1">
        <w:rPr>
          <w:highlight w:val="green"/>
          <w:u w:val="single"/>
        </w:rPr>
        <w:t xml:space="preserve">states are </w:t>
      </w:r>
      <w:r w:rsidRPr="00916BB1">
        <w:rPr>
          <w:rStyle w:val="Emphasis"/>
          <w:highlight w:val="green"/>
        </w:rPr>
        <w:t xml:space="preserve">unlikely to use </w:t>
      </w:r>
      <w:r w:rsidRPr="00996312">
        <w:rPr>
          <w:rStyle w:val="Emphasis"/>
          <w:vanish/>
        </w:rPr>
        <w:t>the</w:t>
      </w:r>
      <w:r w:rsidRPr="00376EA0">
        <w:rPr>
          <w:rStyle w:val="Emphasis"/>
        </w:rPr>
        <w:t xml:space="preserve"> </w:t>
      </w:r>
      <w:r w:rsidRPr="00996312">
        <w:rPr>
          <w:rStyle w:val="Emphasis"/>
          <w:vanish/>
        </w:rPr>
        <w:t>kind</w:t>
      </w:r>
      <w:r w:rsidRPr="00376EA0">
        <w:rPr>
          <w:rStyle w:val="Emphasis"/>
        </w:rPr>
        <w:t xml:space="preserve"> </w:t>
      </w:r>
      <w:r w:rsidRPr="00996312">
        <w:rPr>
          <w:rStyle w:val="Emphasis"/>
          <w:vanish/>
        </w:rPr>
        <w:t>of</w:t>
      </w:r>
      <w:r w:rsidRPr="00376EA0">
        <w:rPr>
          <w:rStyle w:val="Emphasis"/>
        </w:rPr>
        <w:t xml:space="preserve"> </w:t>
      </w:r>
      <w:r w:rsidRPr="00916BB1">
        <w:rPr>
          <w:rStyle w:val="Emphasis"/>
          <w:highlight w:val="green"/>
        </w:rPr>
        <w:t xml:space="preserve">coercion </w:t>
      </w:r>
      <w:r w:rsidRPr="00996312">
        <w:rPr>
          <w:rStyle w:val="Emphasis"/>
          <w:vanish/>
        </w:rPr>
        <w:t>necessary</w:t>
      </w:r>
      <w:r w:rsidRPr="00376EA0">
        <w:rPr>
          <w:rStyle w:val="Emphasis"/>
        </w:rPr>
        <w:t xml:space="preserve"> </w:t>
      </w:r>
      <w:r w:rsidRPr="00916BB1">
        <w:rPr>
          <w:rStyle w:val="Emphasis"/>
          <w:highlight w:val="green"/>
        </w:rPr>
        <w:t>to enforce the regime</w:t>
      </w:r>
      <w:r w:rsidRPr="00916BB1">
        <w:rPr>
          <w:highlight w:val="green"/>
          <w:u w:val="single"/>
        </w:rPr>
        <w:t>. A</w:t>
      </w:r>
      <w:r w:rsidRPr="00DC4B66">
        <w:rPr>
          <w:u w:val="single"/>
        </w:rPr>
        <w:t xml:space="preserve"> </w:t>
      </w:r>
      <w:r w:rsidRPr="00996312">
        <w:rPr>
          <w:vanish/>
          <w:u w:val="single"/>
        </w:rPr>
        <w:t>more</w:t>
      </w:r>
      <w:r w:rsidRPr="00DC4B66">
        <w:rPr>
          <w:u w:val="single"/>
        </w:rPr>
        <w:t xml:space="preserve"> </w:t>
      </w:r>
      <w:r w:rsidRPr="00916BB1">
        <w:rPr>
          <w:highlight w:val="green"/>
          <w:u w:val="single"/>
        </w:rPr>
        <w:t>likely response to</w:t>
      </w:r>
      <w:r w:rsidRPr="00DC4B66">
        <w:rPr>
          <w:u w:val="single"/>
        </w:rPr>
        <w:t xml:space="preserve"> </w:t>
      </w:r>
      <w:r w:rsidRPr="00996312">
        <w:rPr>
          <w:vanish/>
          <w:u w:val="single"/>
        </w:rPr>
        <w:t>such</w:t>
      </w:r>
      <w:r w:rsidRPr="00DC4B66">
        <w:rPr>
          <w:u w:val="single"/>
        </w:rPr>
        <w:t xml:space="preserve"> </w:t>
      </w:r>
      <w:r w:rsidRPr="00916BB1">
        <w:rPr>
          <w:highlight w:val="green"/>
          <w:u w:val="single"/>
        </w:rPr>
        <w:t>a defection is a scramble to make</w:t>
      </w:r>
      <w:r w:rsidRPr="00DC4B66">
        <w:rPr>
          <w:u w:val="single"/>
        </w:rPr>
        <w:t xml:space="preserve"> </w:t>
      </w:r>
      <w:r w:rsidRPr="00996312">
        <w:rPr>
          <w:vanish/>
          <w:u w:val="single"/>
        </w:rPr>
        <w:t>similar</w:t>
      </w:r>
      <w:r w:rsidRPr="00DC4B66">
        <w:rPr>
          <w:u w:val="single"/>
        </w:rPr>
        <w:t xml:space="preserve"> </w:t>
      </w:r>
      <w:r w:rsidRPr="00916BB1">
        <w:rPr>
          <w:rStyle w:val="Emphasis"/>
          <w:highlight w:val="green"/>
        </w:rPr>
        <w:t>claims to sovereignty</w:t>
      </w:r>
      <w:r w:rsidRPr="00996312">
        <w:rPr>
          <w:vanish/>
          <w:sz w:val="16"/>
        </w:rPr>
        <w:t>,</w:t>
      </w:r>
      <w:r w:rsidRPr="00376EA0">
        <w:rPr>
          <w:sz w:val="16"/>
        </w:rPr>
        <w:t xml:space="preserve"> </w:t>
      </w:r>
      <w:r w:rsidRPr="00916BB1">
        <w:rPr>
          <w:highlight w:val="green"/>
          <w:u w:val="single"/>
        </w:rPr>
        <w:t>based on</w:t>
      </w:r>
      <w:r w:rsidRPr="00DC4B66">
        <w:rPr>
          <w:u w:val="single"/>
        </w:rPr>
        <w:t xml:space="preserve"> </w:t>
      </w:r>
      <w:r w:rsidRPr="00996312">
        <w:rPr>
          <w:rStyle w:val="Emphasis"/>
          <w:vanish/>
        </w:rPr>
        <w:t>historical</w:t>
      </w:r>
      <w:r w:rsidRPr="00376EA0">
        <w:rPr>
          <w:rStyle w:val="Emphasis"/>
        </w:rPr>
        <w:t xml:space="preserve">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996312">
        <w:rPr>
          <w:vanish/>
          <w:sz w:val="16"/>
        </w:rPr>
        <w:t>.</w:t>
      </w:r>
      <w:r w:rsidRPr="00376EA0">
        <w:rPr>
          <w:sz w:val="16"/>
        </w:rPr>
        <w:t xml:space="preserve"> </w:t>
      </w:r>
      <w:r w:rsidRPr="00996312">
        <w:rPr>
          <w:vanish/>
          <w:sz w:val="16"/>
        </w:rPr>
        <w:t>Similar</w:t>
      </w:r>
      <w:r w:rsidRPr="00376EA0">
        <w:rPr>
          <w:sz w:val="16"/>
        </w:rPr>
        <w:t xml:space="preserve"> </w:t>
      </w:r>
      <w:r w:rsidRPr="00996312">
        <w:rPr>
          <w:vanish/>
          <w:u w:val="single"/>
        </w:rPr>
        <w:t>rushes</w:t>
      </w:r>
      <w:r w:rsidRPr="00DC4B66">
        <w:rPr>
          <w:u w:val="single"/>
        </w:rPr>
        <w:t xml:space="preserve"> </w:t>
      </w:r>
      <w:r w:rsidRPr="00996312">
        <w:rPr>
          <w:vanish/>
          <w:u w:val="single"/>
        </w:rPr>
        <w:t>to</w:t>
      </w:r>
      <w:r w:rsidRPr="00DC4B66">
        <w:rPr>
          <w:u w:val="single"/>
        </w:rPr>
        <w:t xml:space="preserve"> </w:t>
      </w:r>
      <w:r w:rsidRPr="00996312">
        <w:rPr>
          <w:vanish/>
          <w:u w:val="single"/>
        </w:rPr>
        <w:t>stake</w:t>
      </w:r>
      <w:r w:rsidRPr="00DC4B66">
        <w:rPr>
          <w:u w:val="single"/>
        </w:rPr>
        <w:t xml:space="preserve"> </w:t>
      </w:r>
      <w:r w:rsidRPr="00996312">
        <w:rPr>
          <w:vanish/>
          <w:u w:val="single"/>
        </w:rPr>
        <w:t>claims</w:t>
      </w:r>
      <w:r w:rsidRPr="00DC4B66">
        <w:rPr>
          <w:u w:val="single"/>
        </w:rPr>
        <w:t xml:space="preserve"> </w:t>
      </w:r>
      <w:r w:rsidRPr="00996312">
        <w:rPr>
          <w:vanish/>
          <w:u w:val="single"/>
        </w:rPr>
        <w:t>for</w:t>
      </w:r>
      <w:r w:rsidRPr="00DC4B66">
        <w:rPr>
          <w:u w:val="single"/>
        </w:rPr>
        <w:t xml:space="preserve"> </w:t>
      </w:r>
      <w:r w:rsidRPr="00996312">
        <w:rPr>
          <w:vanish/>
          <w:u w:val="single"/>
        </w:rPr>
        <w:t>territory</w:t>
      </w:r>
      <w:r w:rsidRPr="00DC4B66">
        <w:rPr>
          <w:u w:val="single"/>
        </w:rPr>
        <w:t xml:space="preserve"> </w:t>
      </w:r>
      <w:r w:rsidRPr="00996312">
        <w:rPr>
          <w:vanish/>
          <w:u w:val="single"/>
        </w:rPr>
        <w:t>sovereignty</w:t>
      </w:r>
      <w:r w:rsidRPr="00DC4B66">
        <w:rPr>
          <w:u w:val="single"/>
        </w:rPr>
        <w:t xml:space="preserve"> </w:t>
      </w:r>
      <w:r w:rsidRPr="00996312">
        <w:rPr>
          <w:vanish/>
          <w:u w:val="single"/>
        </w:rPr>
        <w:t>in</w:t>
      </w:r>
      <w:r w:rsidRPr="00DC4B66">
        <w:rPr>
          <w:u w:val="single"/>
        </w:rPr>
        <w:t xml:space="preserve"> </w:t>
      </w:r>
      <w:r w:rsidRPr="00996312">
        <w:rPr>
          <w:vanish/>
          <w:u w:val="single"/>
        </w:rPr>
        <w:t>other</w:t>
      </w:r>
      <w:r w:rsidRPr="00DC4B66">
        <w:rPr>
          <w:u w:val="single"/>
        </w:rPr>
        <w:t xml:space="preserve"> </w:t>
      </w:r>
      <w:r w:rsidRPr="00996312">
        <w:rPr>
          <w:vanish/>
          <w:u w:val="single"/>
        </w:rPr>
        <w:t>celestial</w:t>
      </w:r>
      <w:r w:rsidRPr="00DC4B66">
        <w:rPr>
          <w:u w:val="single"/>
        </w:rPr>
        <w:t xml:space="preserve"> </w:t>
      </w:r>
      <w:r w:rsidRPr="00996312">
        <w:rPr>
          <w:vanish/>
          <w:u w:val="single"/>
        </w:rPr>
        <w:t>bodies</w:t>
      </w:r>
      <w:r w:rsidRPr="00DC4B66">
        <w:rPr>
          <w:u w:val="single"/>
        </w:rPr>
        <w:t xml:space="preserve"> </w:t>
      </w:r>
      <w:r w:rsidRPr="00996312">
        <w:rPr>
          <w:vanish/>
          <w:u w:val="single"/>
        </w:rPr>
        <w:t>might</w:t>
      </w:r>
      <w:r w:rsidRPr="00DC4B66">
        <w:rPr>
          <w:u w:val="single"/>
        </w:rPr>
        <w:t xml:space="preserve"> </w:t>
      </w:r>
      <w:r w:rsidRPr="00996312">
        <w:rPr>
          <w:vanish/>
          <w:u w:val="single"/>
        </w:rPr>
        <w:t>follow.</w:t>
      </w:r>
    </w:p>
    <w:p w14:paraId="0DEFF595" w14:textId="77777777" w:rsidR="00AE775D" w:rsidRPr="00996312" w:rsidRDefault="00AE775D" w:rsidP="00AE775D">
      <w:pPr>
        <w:rPr>
          <w:vanish/>
        </w:rPr>
      </w:pPr>
    </w:p>
    <w:p w14:paraId="49ACFAAB" w14:textId="77777777" w:rsidR="00AE775D" w:rsidRDefault="00AE775D" w:rsidP="00AE775D">
      <w:pPr>
        <w:pStyle w:val="Heading4"/>
      </w:pPr>
      <w:r>
        <w:t xml:space="preserve">Corporate colonialism also locks the Global South out of space, which internal link turns any negative offense because it magnifies interstellar inequality. </w:t>
      </w:r>
    </w:p>
    <w:p w14:paraId="0C194C0A" w14:textId="77777777" w:rsidR="00AE775D" w:rsidRPr="00996312" w:rsidRDefault="00AE775D" w:rsidP="00AE775D">
      <w:pPr>
        <w:rPr>
          <w:vanish/>
        </w:rPr>
      </w:pPr>
      <w:r w:rsidRPr="00996312">
        <w:rPr>
          <w:rStyle w:val="Style13ptBold"/>
          <w:vanish/>
        </w:rPr>
        <w:t>Stockwell</w:t>
      </w:r>
      <w:r w:rsidRPr="00D7585B">
        <w:rPr>
          <w:rStyle w:val="Style13ptBold"/>
        </w:rPr>
        <w:t xml:space="preserve"> </w:t>
      </w:r>
      <w:r w:rsidRPr="00996312">
        <w:rPr>
          <w:rStyle w:val="Style13ptBold"/>
          <w:vanish/>
        </w:rPr>
        <w:t>20</w:t>
      </w:r>
      <w:r>
        <w:t xml:space="preserve"> </w:t>
      </w:r>
      <w:r w:rsidRPr="00996312">
        <w:rPr>
          <w:vanish/>
        </w:rPr>
        <w:t>[Sam</w:t>
      </w:r>
      <w:r>
        <w:t xml:space="preserve"> </w:t>
      </w:r>
      <w:r w:rsidRPr="00996312">
        <w:rPr>
          <w:vanish/>
        </w:rPr>
        <w:t>Stockwell</w:t>
      </w:r>
      <w:r>
        <w:t xml:space="preserve"> </w:t>
      </w:r>
      <w:r w:rsidRPr="00996312">
        <w:rPr>
          <w:vanish/>
        </w:rPr>
        <w:t>is</w:t>
      </w:r>
      <w:r>
        <w:t xml:space="preserve"> </w:t>
      </w:r>
      <w:r w:rsidRPr="00996312">
        <w:rPr>
          <w:vanish/>
        </w:rPr>
        <w:t>a</w:t>
      </w:r>
      <w:r>
        <w:t xml:space="preserve"> </w:t>
      </w:r>
      <w:r w:rsidRPr="00996312">
        <w:rPr>
          <w:vanish/>
        </w:rPr>
        <w:t>research</w:t>
      </w:r>
      <w:r>
        <w:t xml:space="preserve"> </w:t>
      </w:r>
      <w:r w:rsidRPr="00996312">
        <w:rPr>
          <w:vanish/>
        </w:rPr>
        <w:t>assistant</w:t>
      </w:r>
      <w:r>
        <w:t xml:space="preserve"> </w:t>
      </w:r>
      <w:r w:rsidRPr="00996312">
        <w:rPr>
          <w:vanish/>
        </w:rPr>
        <w:t>at</w:t>
      </w:r>
      <w:r>
        <w:t xml:space="preserve"> </w:t>
      </w:r>
      <w:r w:rsidRPr="00996312">
        <w:rPr>
          <w:vanish/>
        </w:rPr>
        <w:t>RAND</w:t>
      </w:r>
      <w:r>
        <w:t xml:space="preserve"> </w:t>
      </w:r>
      <w:r w:rsidRPr="00996312">
        <w:rPr>
          <w:vanish/>
        </w:rPr>
        <w:t>Europe</w:t>
      </w:r>
      <w:r>
        <w:t xml:space="preserve"> </w:t>
      </w:r>
      <w:r w:rsidRPr="00996312">
        <w:rPr>
          <w:vanish/>
        </w:rPr>
        <w:t>working</w:t>
      </w:r>
      <w:r>
        <w:t xml:space="preserve"> </w:t>
      </w:r>
      <w:r w:rsidRPr="00996312">
        <w:rPr>
          <w:vanish/>
        </w:rPr>
        <w:t>in</w:t>
      </w:r>
      <w:r>
        <w:t xml:space="preserve"> </w:t>
      </w:r>
      <w:r w:rsidRPr="00996312">
        <w:rPr>
          <w:vanish/>
        </w:rPr>
        <w:t>the</w:t>
      </w:r>
      <w:r>
        <w:t xml:space="preserve"> </w:t>
      </w:r>
      <w:r w:rsidRPr="00996312">
        <w:rPr>
          <w:vanish/>
        </w:rPr>
        <w:t>area</w:t>
      </w:r>
      <w:r>
        <w:t xml:space="preserve"> </w:t>
      </w:r>
      <w:r w:rsidRPr="00996312">
        <w:rPr>
          <w:vanish/>
        </w:rPr>
        <w:t>of</w:t>
      </w:r>
      <w:r>
        <w:t xml:space="preserve"> </w:t>
      </w:r>
      <w:r w:rsidRPr="00996312">
        <w:rPr>
          <w:vanish/>
        </w:rPr>
        <w:t>defence,</w:t>
      </w:r>
      <w:r>
        <w:t xml:space="preserve"> </w:t>
      </w:r>
      <w:r w:rsidRPr="00996312">
        <w:rPr>
          <w:vanish/>
        </w:rPr>
        <w:t>security</w:t>
      </w:r>
      <w:r>
        <w:t xml:space="preserve"> </w:t>
      </w:r>
      <w:r w:rsidRPr="00996312">
        <w:rPr>
          <w:vanish/>
        </w:rPr>
        <w:t>and</w:t>
      </w:r>
      <w:r>
        <w:t xml:space="preserve"> </w:t>
      </w:r>
      <w:r w:rsidRPr="00996312">
        <w:rPr>
          <w:vanish/>
        </w:rPr>
        <w:t>infrastructure.</w:t>
      </w:r>
      <w:r>
        <w:t xml:space="preserve"> </w:t>
      </w:r>
      <w:r w:rsidRPr="00996312">
        <w:rPr>
          <w:vanish/>
        </w:rPr>
        <w:t>His</w:t>
      </w:r>
      <w:r>
        <w:t xml:space="preserve"> </w:t>
      </w:r>
      <w:r w:rsidRPr="00996312">
        <w:rPr>
          <w:vanish/>
        </w:rPr>
        <w:t>research</w:t>
      </w:r>
      <w:r>
        <w:t xml:space="preserve"> </w:t>
      </w:r>
      <w:r w:rsidRPr="00996312">
        <w:rPr>
          <w:vanish/>
        </w:rPr>
        <w:t>interests</w:t>
      </w:r>
      <w:r>
        <w:t xml:space="preserve"> </w:t>
      </w:r>
      <w:r w:rsidRPr="00996312">
        <w:rPr>
          <w:vanish/>
        </w:rPr>
        <w:t>include</w:t>
      </w:r>
      <w:r>
        <w:t xml:space="preserve"> </w:t>
      </w:r>
      <w:r w:rsidRPr="00996312">
        <w:rPr>
          <w:vanish/>
        </w:rPr>
        <w:t>terrorism</w:t>
      </w:r>
      <w:r>
        <w:t xml:space="preserve"> </w:t>
      </w:r>
      <w:r w:rsidRPr="00996312">
        <w:rPr>
          <w:vanish/>
        </w:rPr>
        <w:t>and</w:t>
      </w:r>
      <w:r>
        <w:t xml:space="preserve"> </w:t>
      </w:r>
      <w:r w:rsidRPr="00996312">
        <w:rPr>
          <w:vanish/>
        </w:rPr>
        <w:t>counter-terrorism,</w:t>
      </w:r>
      <w:r>
        <w:t xml:space="preserve"> </w:t>
      </w:r>
      <w:r w:rsidRPr="00996312">
        <w:rPr>
          <w:vanish/>
        </w:rPr>
        <w:t>cybersecurity,</w:t>
      </w:r>
      <w:r>
        <w:t xml:space="preserve"> </w:t>
      </w:r>
      <w:r w:rsidRPr="00996312">
        <w:rPr>
          <w:vanish/>
        </w:rPr>
        <w:t>emerging</w:t>
      </w:r>
      <w:r>
        <w:t xml:space="preserve"> </w:t>
      </w:r>
      <w:r w:rsidRPr="00996312">
        <w:rPr>
          <w:vanish/>
        </w:rPr>
        <w:t>technologies</w:t>
      </w:r>
      <w:r>
        <w:t xml:space="preserve"> </w:t>
      </w:r>
      <w:r w:rsidRPr="00996312">
        <w:rPr>
          <w:vanish/>
        </w:rPr>
        <w:t>in</w:t>
      </w:r>
      <w:r>
        <w:t xml:space="preserve"> </w:t>
      </w:r>
      <w:r w:rsidRPr="00996312">
        <w:rPr>
          <w:vanish/>
        </w:rPr>
        <w:t>conflict</w:t>
      </w:r>
      <w:r>
        <w:t xml:space="preserve"> </w:t>
      </w:r>
      <w:r w:rsidRPr="00996312">
        <w:rPr>
          <w:vanish/>
        </w:rPr>
        <w:t>environments,</w:t>
      </w:r>
      <w:r>
        <w:t xml:space="preserve"> </w:t>
      </w:r>
      <w:r w:rsidRPr="00996312">
        <w:rPr>
          <w:vanish/>
        </w:rPr>
        <w:t>and</w:t>
      </w:r>
      <w:r>
        <w:t xml:space="preserve"> </w:t>
      </w:r>
      <w:r w:rsidRPr="00996312">
        <w:rPr>
          <w:vanish/>
        </w:rPr>
        <w:t>space</w:t>
      </w:r>
      <w:r>
        <w:t xml:space="preserve"> </w:t>
      </w:r>
      <w:r w:rsidRPr="00996312">
        <w:rPr>
          <w:vanish/>
        </w:rPr>
        <w:t>security.</w:t>
      </w:r>
      <w:r>
        <w:t xml:space="preserve"> </w:t>
      </w:r>
      <w:r w:rsidRPr="00996312">
        <w:rPr>
          <w:vanish/>
        </w:rPr>
        <w:t>Prior</w:t>
      </w:r>
      <w:r>
        <w:t xml:space="preserve"> </w:t>
      </w:r>
      <w:r w:rsidRPr="00996312">
        <w:rPr>
          <w:vanish/>
        </w:rPr>
        <w:t>to</w:t>
      </w:r>
      <w:r>
        <w:t xml:space="preserve"> </w:t>
      </w:r>
      <w:r w:rsidRPr="00996312">
        <w:rPr>
          <w:vanish/>
        </w:rPr>
        <w:t>RAND,</w:t>
      </w:r>
      <w:r>
        <w:t xml:space="preserve"> </w:t>
      </w:r>
      <w:r w:rsidRPr="00996312">
        <w:rPr>
          <w:vanish/>
        </w:rPr>
        <w:t>Stockwell</w:t>
      </w:r>
      <w:r>
        <w:t xml:space="preserve"> </w:t>
      </w:r>
      <w:r w:rsidRPr="00996312">
        <w:rPr>
          <w:vanish/>
        </w:rPr>
        <w:t>was</w:t>
      </w:r>
      <w:r>
        <w:t xml:space="preserve"> </w:t>
      </w:r>
      <w:r w:rsidRPr="00996312">
        <w:rPr>
          <w:vanish/>
        </w:rPr>
        <w:t>a</w:t>
      </w:r>
      <w:r>
        <w:t xml:space="preserve"> </w:t>
      </w:r>
      <w:r w:rsidRPr="00996312">
        <w:rPr>
          <w:vanish/>
        </w:rPr>
        <w:t>research</w:t>
      </w:r>
      <w:r>
        <w:t xml:space="preserve"> </w:t>
      </w:r>
      <w:r w:rsidRPr="00996312">
        <w:rPr>
          <w:vanish/>
        </w:rPr>
        <w:t>assistant</w:t>
      </w:r>
      <w:r>
        <w:t xml:space="preserve"> </w:t>
      </w:r>
      <w:r w:rsidRPr="00996312">
        <w:rPr>
          <w:vanish/>
        </w:rPr>
        <w:t>at</w:t>
      </w:r>
      <w:r>
        <w:t xml:space="preserve"> </w:t>
      </w:r>
      <w:r w:rsidRPr="00996312">
        <w:rPr>
          <w:vanish/>
        </w:rPr>
        <w:t>The</w:t>
      </w:r>
      <w:r>
        <w:t xml:space="preserve"> </w:t>
      </w:r>
      <w:r w:rsidRPr="00996312">
        <w:rPr>
          <w:vanish/>
        </w:rPr>
        <w:t>Henry</w:t>
      </w:r>
      <w:r>
        <w:t xml:space="preserve"> </w:t>
      </w:r>
      <w:r w:rsidRPr="00996312">
        <w:rPr>
          <w:vanish/>
        </w:rPr>
        <w:t>Jackson</w:t>
      </w:r>
      <w:r>
        <w:t xml:space="preserve"> </w:t>
      </w:r>
      <w:r w:rsidRPr="00996312">
        <w:rPr>
          <w:vanish/>
        </w:rPr>
        <w:t>Society,</w:t>
      </w:r>
      <w:r>
        <w:t xml:space="preserve"> </w:t>
      </w:r>
      <w:r w:rsidRPr="00996312">
        <w:rPr>
          <w:vanish/>
        </w:rPr>
        <w:t>a</w:t>
      </w:r>
      <w:r>
        <w:t xml:space="preserve"> </w:t>
      </w:r>
      <w:r w:rsidRPr="00996312">
        <w:rPr>
          <w:vanish/>
        </w:rPr>
        <w:t>security</w:t>
      </w:r>
      <w:r>
        <w:t xml:space="preserve"> </w:t>
      </w:r>
      <w:r w:rsidRPr="00996312">
        <w:rPr>
          <w:vanish/>
        </w:rPr>
        <w:t>think</w:t>
      </w:r>
      <w:r>
        <w:t xml:space="preserve"> </w:t>
      </w:r>
      <w:r w:rsidRPr="00996312">
        <w:rPr>
          <w:vanish/>
        </w:rPr>
        <w:t>tank,</w:t>
      </w:r>
      <w:r>
        <w:t xml:space="preserve"> </w:t>
      </w:r>
      <w:r w:rsidRPr="00996312">
        <w:rPr>
          <w:vanish/>
        </w:rPr>
        <w:t>where</w:t>
      </w:r>
      <w:r>
        <w:t xml:space="preserve"> </w:t>
      </w:r>
      <w:r w:rsidRPr="00996312">
        <w:rPr>
          <w:vanish/>
        </w:rPr>
        <w:t>he</w:t>
      </w:r>
      <w:r>
        <w:t xml:space="preserve"> </w:t>
      </w:r>
      <w:r w:rsidRPr="00996312">
        <w:rPr>
          <w:vanish/>
        </w:rPr>
        <w:t>studied</w:t>
      </w:r>
      <w:r>
        <w:t xml:space="preserve"> </w:t>
      </w:r>
      <w:r w:rsidRPr="00996312">
        <w:rPr>
          <w:vanish/>
        </w:rPr>
        <w:t>the</w:t>
      </w:r>
      <w:r>
        <w:t xml:space="preserve"> </w:t>
      </w:r>
      <w:r w:rsidRPr="00996312">
        <w:rPr>
          <w:vanish/>
        </w:rPr>
        <w:t>impact</w:t>
      </w:r>
      <w:r>
        <w:t xml:space="preserve"> </w:t>
      </w:r>
      <w:r w:rsidRPr="00996312">
        <w:rPr>
          <w:vanish/>
        </w:rPr>
        <w:t>of</w:t>
      </w:r>
      <w:r>
        <w:t xml:space="preserve"> </w:t>
      </w:r>
      <w:r w:rsidRPr="00996312">
        <w:rPr>
          <w:vanish/>
        </w:rPr>
        <w:t>coronavirus</w:t>
      </w:r>
      <w:r>
        <w:t xml:space="preserve"> </w:t>
      </w:r>
      <w:r w:rsidRPr="00996312">
        <w:rPr>
          <w:vanish/>
        </w:rPr>
        <w:t>on</w:t>
      </w:r>
      <w:r>
        <w:t xml:space="preserve"> </w:t>
      </w:r>
      <w:r w:rsidRPr="00996312">
        <w:rPr>
          <w:vanish/>
        </w:rPr>
        <w:t>online</w:t>
      </w:r>
      <w:r>
        <w:t xml:space="preserve"> </w:t>
      </w:r>
      <w:r w:rsidRPr="00996312">
        <w:rPr>
          <w:vanish/>
        </w:rPr>
        <w:t>extremist</w:t>
      </w:r>
      <w:r>
        <w:t xml:space="preserve"> </w:t>
      </w:r>
      <w:r w:rsidRPr="00996312">
        <w:rPr>
          <w:vanish/>
        </w:rPr>
        <w:t>content.</w:t>
      </w:r>
      <w:r>
        <w:t xml:space="preserve"> </w:t>
      </w:r>
      <w:r w:rsidRPr="00996312">
        <w:rPr>
          <w:vanish/>
        </w:rPr>
        <w:t>He</w:t>
      </w:r>
      <w:r>
        <w:t xml:space="preserve"> </w:t>
      </w:r>
      <w:r w:rsidRPr="00996312">
        <w:rPr>
          <w:vanish/>
        </w:rPr>
        <w:t>has</w:t>
      </w:r>
      <w:r>
        <w:t xml:space="preserve"> </w:t>
      </w:r>
      <w:r w:rsidRPr="00996312">
        <w:rPr>
          <w:vanish/>
        </w:rPr>
        <w:t>also</w:t>
      </w:r>
      <w:r>
        <w:t xml:space="preserve"> </w:t>
      </w:r>
      <w:r w:rsidRPr="00996312">
        <w:rPr>
          <w:vanish/>
        </w:rPr>
        <w:t>worked</w:t>
      </w:r>
      <w:r>
        <w:t xml:space="preserve"> </w:t>
      </w:r>
      <w:r w:rsidRPr="00996312">
        <w:rPr>
          <w:vanish/>
        </w:rPr>
        <w:t>with</w:t>
      </w:r>
      <w:r>
        <w:t xml:space="preserve"> </w:t>
      </w:r>
      <w:r w:rsidRPr="00996312">
        <w:rPr>
          <w:vanish/>
        </w:rPr>
        <w:t>lecturers</w:t>
      </w:r>
      <w:r>
        <w:t xml:space="preserve"> </w:t>
      </w:r>
      <w:r w:rsidRPr="00996312">
        <w:rPr>
          <w:vanish/>
        </w:rPr>
        <w:t>at</w:t>
      </w:r>
      <w:r>
        <w:t xml:space="preserve"> </w:t>
      </w:r>
      <w:r w:rsidRPr="00996312">
        <w:rPr>
          <w:vanish/>
        </w:rPr>
        <w:t>the</w:t>
      </w:r>
      <w:r>
        <w:t xml:space="preserve"> </w:t>
      </w:r>
      <w:r w:rsidRPr="00996312">
        <w:rPr>
          <w:vanish/>
        </w:rPr>
        <w:t>University</w:t>
      </w:r>
      <w:r>
        <w:t xml:space="preserve"> </w:t>
      </w:r>
      <w:r w:rsidRPr="00996312">
        <w:rPr>
          <w:vanish/>
        </w:rPr>
        <w:t>of</w:t>
      </w:r>
      <w:r>
        <w:t xml:space="preserve"> </w:t>
      </w:r>
      <w:r w:rsidRPr="00996312">
        <w:rPr>
          <w:vanish/>
        </w:rPr>
        <w:t>East</w:t>
      </w:r>
      <w:r>
        <w:t xml:space="preserve"> </w:t>
      </w:r>
      <w:r w:rsidRPr="00996312">
        <w:rPr>
          <w:vanish/>
        </w:rPr>
        <w:t>Anglia</w:t>
      </w:r>
      <w:r>
        <w:t xml:space="preserve"> </w:t>
      </w:r>
      <w:r w:rsidRPr="00996312">
        <w:rPr>
          <w:vanish/>
        </w:rPr>
        <w:t>on</w:t>
      </w:r>
      <w:r>
        <w:t xml:space="preserve"> </w:t>
      </w:r>
      <w:r w:rsidRPr="00996312">
        <w:rPr>
          <w:vanish/>
        </w:rPr>
        <w:t>Brexit-related</w:t>
      </w:r>
      <w:r>
        <w:t xml:space="preserve"> </w:t>
      </w:r>
      <w:r w:rsidRPr="00996312">
        <w:rPr>
          <w:vanish/>
        </w:rPr>
        <w:t>projects.</w:t>
      </w:r>
      <w:r>
        <w:t xml:space="preserve"> </w:t>
      </w:r>
      <w:r w:rsidRPr="00996312">
        <w:rPr>
          <w:vanish/>
        </w:rPr>
        <w:t>Stockwell</w:t>
      </w:r>
      <w:r>
        <w:t xml:space="preserve"> </w:t>
      </w:r>
      <w:r w:rsidRPr="00996312">
        <w:rPr>
          <w:vanish/>
        </w:rPr>
        <w:t>achieved</w:t>
      </w:r>
      <w:r>
        <w:t xml:space="preserve"> </w:t>
      </w:r>
      <w:r w:rsidRPr="00996312">
        <w:rPr>
          <w:vanish/>
        </w:rPr>
        <w:t>a</w:t>
      </w:r>
      <w:r>
        <w:t xml:space="preserve"> </w:t>
      </w:r>
      <w:r w:rsidRPr="00996312">
        <w:rPr>
          <w:vanish/>
        </w:rPr>
        <w:t>Distinction</w:t>
      </w:r>
      <w:r>
        <w:t xml:space="preserve"> </w:t>
      </w:r>
      <w:r w:rsidRPr="00996312">
        <w:rPr>
          <w:vanish/>
        </w:rPr>
        <w:t>at</w:t>
      </w:r>
      <w:r>
        <w:t xml:space="preserve"> </w:t>
      </w:r>
      <w:r w:rsidRPr="00996312">
        <w:rPr>
          <w:vanish/>
        </w:rPr>
        <w:t>King's</w:t>
      </w:r>
      <w:r>
        <w:t xml:space="preserve"> </w:t>
      </w:r>
      <w:r w:rsidRPr="00996312">
        <w:rPr>
          <w:vanish/>
        </w:rPr>
        <w:t>College</w:t>
      </w:r>
      <w:r>
        <w:t xml:space="preserve"> </w:t>
      </w:r>
      <w:r w:rsidRPr="00996312">
        <w:rPr>
          <w:vanish/>
        </w:rPr>
        <w:t>London</w:t>
      </w:r>
      <w:r>
        <w:t xml:space="preserve"> </w:t>
      </w:r>
      <w:r w:rsidRPr="00996312">
        <w:rPr>
          <w:vanish/>
        </w:rPr>
        <w:t>in</w:t>
      </w:r>
      <w:r>
        <w:t xml:space="preserve"> </w:t>
      </w:r>
      <w:r w:rsidRPr="00996312">
        <w:rPr>
          <w:vanish/>
        </w:rPr>
        <w:t>conflict,</w:t>
      </w:r>
      <w:r>
        <w:t xml:space="preserve"> </w:t>
      </w:r>
      <w:r w:rsidRPr="00996312">
        <w:rPr>
          <w:vanish/>
        </w:rPr>
        <w:t>security</w:t>
      </w:r>
      <w:r>
        <w:t xml:space="preserve"> </w:t>
      </w:r>
      <w:r w:rsidRPr="00996312">
        <w:rPr>
          <w:vanish/>
        </w:rPr>
        <w:t>and</w:t>
      </w:r>
      <w:r>
        <w:t xml:space="preserve"> </w:t>
      </w:r>
      <w:r w:rsidRPr="00996312">
        <w:rPr>
          <w:vanish/>
        </w:rPr>
        <w:t>development</w:t>
      </w:r>
      <w:r>
        <w:t xml:space="preserve"> </w:t>
      </w:r>
      <w:r w:rsidRPr="00996312">
        <w:rPr>
          <w:vanish/>
        </w:rPr>
        <w:t>studies,</w:t>
      </w:r>
      <w:r>
        <w:t xml:space="preserve"> </w:t>
      </w:r>
      <w:r w:rsidRPr="00996312">
        <w:rPr>
          <w:vanish/>
        </w:rPr>
        <w:t>specialising</w:t>
      </w:r>
      <w:r>
        <w:t xml:space="preserve"> </w:t>
      </w:r>
      <w:r w:rsidRPr="00996312">
        <w:rPr>
          <w:vanish/>
        </w:rPr>
        <w:t>in</w:t>
      </w:r>
      <w:r>
        <w:t xml:space="preserve"> </w:t>
      </w:r>
      <w:r w:rsidRPr="00996312">
        <w:rPr>
          <w:vanish/>
        </w:rPr>
        <w:t>far-right</w:t>
      </w:r>
      <w:r>
        <w:t xml:space="preserve"> </w:t>
      </w:r>
      <w:r w:rsidRPr="00996312">
        <w:rPr>
          <w:vanish/>
        </w:rPr>
        <w:t>terrorism</w:t>
      </w:r>
      <w:r>
        <w:t xml:space="preserve"> </w:t>
      </w:r>
      <w:r w:rsidRPr="00996312">
        <w:rPr>
          <w:vanish/>
        </w:rPr>
        <w:t>and</w:t>
      </w:r>
      <w:r>
        <w:t xml:space="preserve"> </w:t>
      </w:r>
      <w:r w:rsidRPr="00996312">
        <w:rPr>
          <w:vanish/>
        </w:rPr>
        <w:t>cyber</w:t>
      </w:r>
      <w:r>
        <w:t xml:space="preserve"> </w:t>
      </w:r>
      <w:r w:rsidRPr="00996312">
        <w:rPr>
          <w:vanish/>
        </w:rPr>
        <w:t>security.</w:t>
      </w:r>
      <w:r>
        <w:t xml:space="preserve"> </w:t>
      </w:r>
      <w:r w:rsidRPr="00996312">
        <w:rPr>
          <w:vanish/>
        </w:rPr>
        <w:t>He</w:t>
      </w:r>
      <w:r>
        <w:t xml:space="preserve"> </w:t>
      </w:r>
      <w:r w:rsidRPr="00996312">
        <w:rPr>
          <w:vanish/>
        </w:rPr>
        <w:t>holds</w:t>
      </w:r>
      <w:r>
        <w:t xml:space="preserve"> </w:t>
      </w:r>
      <w:r w:rsidRPr="00996312">
        <w:rPr>
          <w:vanish/>
        </w:rPr>
        <w:t>a</w:t>
      </w:r>
      <w:r>
        <w:t xml:space="preserve"> </w:t>
      </w:r>
      <w:r w:rsidRPr="00996312">
        <w:rPr>
          <w:vanish/>
        </w:rPr>
        <w:t>First</w:t>
      </w:r>
      <w:r>
        <w:t xml:space="preserve"> </w:t>
      </w:r>
      <w:r w:rsidRPr="00996312">
        <w:rPr>
          <w:vanish/>
        </w:rPr>
        <w:t>Class</w:t>
      </w:r>
      <w:r>
        <w:t xml:space="preserve"> </w:t>
      </w:r>
      <w:r w:rsidRPr="00996312">
        <w:rPr>
          <w:vanish/>
        </w:rPr>
        <w:t>B.A.</w:t>
      </w:r>
      <w:r>
        <w:t xml:space="preserve"> </w:t>
      </w:r>
      <w:r w:rsidRPr="00996312">
        <w:rPr>
          <w:vanish/>
        </w:rPr>
        <w:t>(Hons)</w:t>
      </w:r>
      <w:r>
        <w:t xml:space="preserve"> </w:t>
      </w:r>
      <w:r w:rsidRPr="00996312">
        <w:rPr>
          <w:vanish/>
        </w:rPr>
        <w:t>degree</w:t>
      </w:r>
      <w:r>
        <w:t xml:space="preserve"> </w:t>
      </w:r>
      <w:r w:rsidRPr="00996312">
        <w:rPr>
          <w:vanish/>
        </w:rPr>
        <w:t>in</w:t>
      </w:r>
      <w:r>
        <w:t xml:space="preserve"> </w:t>
      </w:r>
      <w:r w:rsidRPr="00996312">
        <w:rPr>
          <w:vanish/>
        </w:rPr>
        <w:t>politics</w:t>
      </w:r>
      <w:r>
        <w:t xml:space="preserve"> </w:t>
      </w:r>
      <w:r w:rsidRPr="00996312">
        <w:rPr>
          <w:vanish/>
        </w:rPr>
        <w:t>from</w:t>
      </w:r>
      <w:r>
        <w:t xml:space="preserve"> </w:t>
      </w:r>
      <w:r w:rsidRPr="00996312">
        <w:rPr>
          <w:vanish/>
        </w:rPr>
        <w:t>the</w:t>
      </w:r>
      <w:r>
        <w:t xml:space="preserve"> </w:t>
      </w:r>
      <w:r w:rsidRPr="00996312">
        <w:rPr>
          <w:vanish/>
        </w:rPr>
        <w:t>University</w:t>
      </w:r>
      <w:r>
        <w:t xml:space="preserve"> </w:t>
      </w:r>
      <w:r w:rsidRPr="00996312">
        <w:rPr>
          <w:vanish/>
        </w:rPr>
        <w:t>of</w:t>
      </w:r>
      <w:r>
        <w:t xml:space="preserve"> </w:t>
      </w:r>
      <w:r w:rsidRPr="00996312">
        <w:rPr>
          <w:vanish/>
        </w:rPr>
        <w:t>East</w:t>
      </w:r>
      <w:r>
        <w:t xml:space="preserve"> </w:t>
      </w:r>
      <w:r w:rsidRPr="00996312">
        <w:rPr>
          <w:vanish/>
        </w:rPr>
        <w:t>Anglia,</w:t>
      </w:r>
      <w:r>
        <w:t xml:space="preserve"> </w:t>
      </w:r>
      <w:r w:rsidRPr="00996312">
        <w:rPr>
          <w:vanish/>
        </w:rPr>
        <w:t>where</w:t>
      </w:r>
      <w:r>
        <w:t xml:space="preserve"> </w:t>
      </w:r>
      <w:r w:rsidRPr="00996312">
        <w:rPr>
          <w:vanish/>
        </w:rPr>
        <w:t>he</w:t>
      </w:r>
      <w:r>
        <w:t xml:space="preserve"> </w:t>
      </w:r>
      <w:r w:rsidRPr="00996312">
        <w:rPr>
          <w:vanish/>
        </w:rPr>
        <w:t>also</w:t>
      </w:r>
      <w:r>
        <w:t xml:space="preserve"> </w:t>
      </w:r>
      <w:r w:rsidRPr="00996312">
        <w:rPr>
          <w:vanish/>
        </w:rPr>
        <w:t>received</w:t>
      </w:r>
      <w:r>
        <w:t xml:space="preserve"> </w:t>
      </w:r>
      <w:r w:rsidRPr="00996312">
        <w:rPr>
          <w:vanish/>
        </w:rPr>
        <w:t>The</w:t>
      </w:r>
      <w:r>
        <w:t xml:space="preserve"> </w:t>
      </w:r>
      <w:r w:rsidRPr="00996312">
        <w:rPr>
          <w:vanish/>
        </w:rPr>
        <w:t>Thomas</w:t>
      </w:r>
      <w:r>
        <w:t xml:space="preserve"> </w:t>
      </w:r>
      <w:r w:rsidRPr="00996312">
        <w:rPr>
          <w:vanish/>
        </w:rPr>
        <w:t>Paine</w:t>
      </w:r>
      <w:r>
        <w:t xml:space="preserve"> </w:t>
      </w:r>
      <w:r w:rsidRPr="00996312">
        <w:rPr>
          <w:vanish/>
        </w:rPr>
        <w:t>Prize</w:t>
      </w:r>
      <w:r>
        <w:t xml:space="preserve"> </w:t>
      </w:r>
      <w:r w:rsidRPr="00996312">
        <w:rPr>
          <w:vanish/>
        </w:rPr>
        <w:t>in</w:t>
      </w:r>
      <w:r>
        <w:t xml:space="preserve"> </w:t>
      </w:r>
      <w:r w:rsidRPr="00996312">
        <w:rPr>
          <w:vanish/>
        </w:rPr>
        <w:t>Politics</w:t>
      </w:r>
      <w:r>
        <w:t xml:space="preserve"> </w:t>
      </w:r>
      <w:r w:rsidRPr="00996312">
        <w:rPr>
          <w:vanish/>
        </w:rPr>
        <w:t>for</w:t>
      </w:r>
      <w:r>
        <w:t xml:space="preserve"> </w:t>
      </w:r>
      <w:r w:rsidRPr="00996312">
        <w:rPr>
          <w:vanish/>
        </w:rPr>
        <w:t>achieving</w:t>
      </w:r>
      <w:r>
        <w:t xml:space="preserve"> </w:t>
      </w:r>
      <w:r w:rsidRPr="00996312">
        <w:rPr>
          <w:vanish/>
        </w:rPr>
        <w:t>consistently</w:t>
      </w:r>
      <w:r>
        <w:t xml:space="preserve"> </w:t>
      </w:r>
      <w:r w:rsidRPr="00996312">
        <w:rPr>
          <w:vanish/>
        </w:rPr>
        <w:t>high</w:t>
      </w:r>
      <w:r>
        <w:t xml:space="preserve"> </w:t>
      </w:r>
      <w:r w:rsidRPr="00996312">
        <w:rPr>
          <w:vanish/>
        </w:rPr>
        <w:t>marks</w:t>
      </w:r>
      <w:r>
        <w:t xml:space="preserve"> </w:t>
      </w:r>
      <w:r w:rsidRPr="00996312">
        <w:rPr>
          <w:vanish/>
        </w:rPr>
        <w:t>on</w:t>
      </w:r>
      <w:r>
        <w:t xml:space="preserve"> </w:t>
      </w:r>
      <w:r w:rsidRPr="00996312">
        <w:rPr>
          <w:vanish/>
        </w:rPr>
        <w:t>assignments</w:t>
      </w:r>
      <w:r>
        <w:t xml:space="preserve"> </w:t>
      </w:r>
      <w:r w:rsidRPr="00996312">
        <w:rPr>
          <w:vanish/>
        </w:rPr>
        <w:t>throughout</w:t>
      </w:r>
      <w:r>
        <w:t xml:space="preserve"> </w:t>
      </w:r>
      <w:r w:rsidRPr="00996312">
        <w:rPr>
          <w:vanish/>
        </w:rPr>
        <w:t>his</w:t>
      </w:r>
      <w:r>
        <w:t xml:space="preserve"> </w:t>
      </w:r>
      <w:r w:rsidRPr="00996312">
        <w:rPr>
          <w:vanish/>
        </w:rPr>
        <w:t>course.)</w:t>
      </w:r>
      <w:r>
        <w:t xml:space="preserve"> </w:t>
      </w:r>
      <w:r w:rsidRPr="00996312">
        <w:rPr>
          <w:vanish/>
        </w:rPr>
        <w:t>“Legal</w:t>
      </w:r>
      <w:r w:rsidRPr="00D7585B">
        <w:t xml:space="preserve"> </w:t>
      </w:r>
      <w:r w:rsidRPr="00996312">
        <w:rPr>
          <w:vanish/>
        </w:rPr>
        <w:t>‘Black</w:t>
      </w:r>
      <w:r w:rsidRPr="00D7585B">
        <w:t xml:space="preserve"> </w:t>
      </w:r>
      <w:r w:rsidRPr="00996312">
        <w:rPr>
          <w:vanish/>
        </w:rPr>
        <w:t>Holes’</w:t>
      </w:r>
      <w:r w:rsidRPr="00D7585B">
        <w:t xml:space="preserve"> </w:t>
      </w:r>
      <w:r w:rsidRPr="00996312">
        <w:rPr>
          <w:vanish/>
        </w:rPr>
        <w:t>in</w:t>
      </w:r>
      <w:r w:rsidRPr="00D7585B">
        <w:t xml:space="preserve"> </w:t>
      </w:r>
      <w:r w:rsidRPr="00996312">
        <w:rPr>
          <w:vanish/>
        </w:rPr>
        <w:t>Outer</w:t>
      </w:r>
      <w:r w:rsidRPr="00D7585B">
        <w:t xml:space="preserve"> </w:t>
      </w:r>
      <w:r w:rsidRPr="00996312">
        <w:rPr>
          <w:vanish/>
        </w:rPr>
        <w:t>Space:</w:t>
      </w:r>
      <w:r w:rsidRPr="00D7585B">
        <w:t xml:space="preserve"> </w:t>
      </w:r>
      <w:r w:rsidRPr="00996312">
        <w:rPr>
          <w:vanish/>
        </w:rPr>
        <w:t>The</w:t>
      </w:r>
      <w:r w:rsidRPr="00D7585B">
        <w:t xml:space="preserve"> </w:t>
      </w:r>
      <w:r w:rsidRPr="00996312">
        <w:rPr>
          <w:vanish/>
        </w:rPr>
        <w:t>Regulation</w:t>
      </w:r>
      <w:r w:rsidRPr="00D7585B">
        <w:t xml:space="preserve"> </w:t>
      </w:r>
      <w:r w:rsidRPr="00996312">
        <w:rPr>
          <w:vanish/>
        </w:rPr>
        <w:t>of</w:t>
      </w:r>
      <w:r w:rsidRPr="00D7585B">
        <w:t xml:space="preserve"> </w:t>
      </w:r>
      <w:r w:rsidRPr="00996312">
        <w:rPr>
          <w:vanish/>
        </w:rPr>
        <w:t>Private</w:t>
      </w:r>
      <w:r w:rsidRPr="00D7585B">
        <w:t xml:space="preserve"> </w:t>
      </w:r>
      <w:r w:rsidRPr="00996312">
        <w:rPr>
          <w:vanish/>
        </w:rPr>
        <w:t>Space</w:t>
      </w:r>
      <w:r w:rsidRPr="00D7585B">
        <w:t xml:space="preserve"> </w:t>
      </w:r>
      <w:r w:rsidRPr="00996312">
        <w:rPr>
          <w:vanish/>
        </w:rPr>
        <w:t>Companies”</w:t>
      </w:r>
      <w:r>
        <w:t xml:space="preserve"> </w:t>
      </w:r>
      <w:r w:rsidRPr="00996312">
        <w:rPr>
          <w:vanish/>
        </w:rPr>
        <w:t>E-International</w:t>
      </w:r>
      <w:r>
        <w:t xml:space="preserve"> </w:t>
      </w:r>
      <w:r w:rsidRPr="00996312">
        <w:rPr>
          <w:vanish/>
        </w:rPr>
        <w:t>Relations,</w:t>
      </w:r>
      <w:r>
        <w:t xml:space="preserve"> </w:t>
      </w:r>
      <w:r w:rsidRPr="00996312">
        <w:rPr>
          <w:vanish/>
        </w:rPr>
        <w:t>July</w:t>
      </w:r>
      <w:r>
        <w:t xml:space="preserve"> </w:t>
      </w:r>
      <w:r w:rsidRPr="00996312">
        <w:rPr>
          <w:vanish/>
        </w:rPr>
        <w:t>20,</w:t>
      </w:r>
      <w:r>
        <w:t xml:space="preserve"> </w:t>
      </w:r>
      <w:r w:rsidRPr="00996312">
        <w:rPr>
          <w:vanish/>
        </w:rPr>
        <w:t>2020]</w:t>
      </w:r>
      <w:r>
        <w:t xml:space="preserve"> </w:t>
      </w:r>
      <w:r w:rsidRPr="00996312">
        <w:rPr>
          <w:vanish/>
        </w:rPr>
        <w:t>RM</w:t>
      </w:r>
    </w:p>
    <w:p w14:paraId="4186CDE9" w14:textId="77777777" w:rsidR="00AE775D" w:rsidRPr="00996312" w:rsidRDefault="00AE775D" w:rsidP="00AE775D">
      <w:pPr>
        <w:rPr>
          <w:vanish/>
        </w:rPr>
      </w:pPr>
      <w:r w:rsidRPr="00996312">
        <w:rPr>
          <w:vanish/>
        </w:rPr>
        <w:t>Corporate</w:t>
      </w:r>
      <w:r>
        <w:t xml:space="preserve"> </w:t>
      </w:r>
      <w:r w:rsidRPr="00996312">
        <w:rPr>
          <w:vanish/>
        </w:rPr>
        <w:t>Space</w:t>
      </w:r>
      <w:r>
        <w:t xml:space="preserve"> </w:t>
      </w:r>
      <w:r w:rsidRPr="00996312">
        <w:rPr>
          <w:vanish/>
        </w:rPr>
        <w:t>Debris,</w:t>
      </w:r>
      <w:r>
        <w:t xml:space="preserve"> </w:t>
      </w:r>
      <w:r w:rsidRPr="00996312">
        <w:rPr>
          <w:vanish/>
        </w:rPr>
        <w:t>Security</w:t>
      </w:r>
      <w:r>
        <w:t xml:space="preserve"> </w:t>
      </w:r>
      <w:r w:rsidRPr="00996312">
        <w:rPr>
          <w:vanish/>
        </w:rPr>
        <w:t>Tensions</w:t>
      </w:r>
      <w:r>
        <w:t xml:space="preserve"> </w:t>
      </w:r>
      <w:r w:rsidRPr="00996312">
        <w:rPr>
          <w:vanish/>
        </w:rPr>
        <w:t>and</w:t>
      </w:r>
      <w:r>
        <w:t xml:space="preserve"> </w:t>
      </w:r>
      <w:r w:rsidRPr="00996312">
        <w:rPr>
          <w:vanish/>
        </w:rPr>
        <w:t>Environmental</w:t>
      </w:r>
      <w:r>
        <w:t xml:space="preserve"> </w:t>
      </w:r>
      <w:r w:rsidRPr="00996312">
        <w:rPr>
          <w:vanish/>
        </w:rPr>
        <w:t>Contamination</w:t>
      </w:r>
    </w:p>
    <w:p w14:paraId="6B9638E9" w14:textId="77777777" w:rsidR="00AE775D" w:rsidRPr="00996312" w:rsidRDefault="00AE775D" w:rsidP="00AE775D">
      <w:pPr>
        <w:rPr>
          <w:vanish/>
        </w:rPr>
      </w:pPr>
      <w:r w:rsidRPr="00996312">
        <w:rPr>
          <w:vanish/>
        </w:rPr>
        <w:t>Space</w:t>
      </w:r>
      <w:r w:rsidRPr="00F97D6C">
        <w:t xml:space="preserve"> </w:t>
      </w:r>
      <w:r w:rsidRPr="00996312">
        <w:rPr>
          <w:vanish/>
        </w:rPr>
        <w:t>debris</w:t>
      </w:r>
      <w:r w:rsidRPr="00F97D6C">
        <w:t xml:space="preserve"> </w:t>
      </w:r>
      <w:r w:rsidRPr="00996312">
        <w:rPr>
          <w:vanish/>
        </w:rPr>
        <w:t>can</w:t>
      </w:r>
      <w:r w:rsidRPr="00F97D6C">
        <w:t xml:space="preserve"> </w:t>
      </w:r>
      <w:r w:rsidRPr="00996312">
        <w:rPr>
          <w:vanish/>
        </w:rPr>
        <w:t>be</w:t>
      </w:r>
      <w:r w:rsidRPr="00F97D6C">
        <w:t xml:space="preserve"> </w:t>
      </w:r>
      <w:r w:rsidRPr="00996312">
        <w:rPr>
          <w:vanish/>
        </w:rPr>
        <w:t>defined</w:t>
      </w:r>
      <w:r w:rsidRPr="00F97D6C">
        <w:t xml:space="preserve"> </w:t>
      </w:r>
      <w:r w:rsidRPr="00996312">
        <w:rPr>
          <w:vanish/>
        </w:rPr>
        <w:t>as</w:t>
      </w:r>
      <w:r w:rsidRPr="00F97D6C">
        <w:t xml:space="preserve"> </w:t>
      </w:r>
      <w:r w:rsidRPr="00996312">
        <w:rPr>
          <w:vanish/>
        </w:rPr>
        <w:t>non-purposeful</w:t>
      </w:r>
      <w:r w:rsidRPr="00F97D6C">
        <w:t xml:space="preserve"> </w:t>
      </w:r>
      <w:r w:rsidRPr="00996312">
        <w:rPr>
          <w:vanish/>
        </w:rPr>
        <w:t>man-made</w:t>
      </w:r>
      <w:r w:rsidRPr="00F97D6C">
        <w:t xml:space="preserve"> </w:t>
      </w:r>
      <w:r w:rsidRPr="00996312">
        <w:rPr>
          <w:vanish/>
        </w:rPr>
        <w:t>objects</w:t>
      </w:r>
      <w:r w:rsidRPr="00F97D6C">
        <w:t xml:space="preserve"> </w:t>
      </w:r>
      <w:r w:rsidRPr="00996312">
        <w:rPr>
          <w:vanish/>
        </w:rPr>
        <w:t>that</w:t>
      </w:r>
      <w:r w:rsidRPr="00F97D6C">
        <w:t xml:space="preserve"> </w:t>
      </w:r>
      <w:r w:rsidRPr="00996312">
        <w:rPr>
          <w:vanish/>
        </w:rPr>
        <w:t>reside</w:t>
      </w:r>
      <w:r w:rsidRPr="00F97D6C">
        <w:t xml:space="preserve"> </w:t>
      </w:r>
      <w:r w:rsidRPr="00996312">
        <w:rPr>
          <w:vanish/>
        </w:rPr>
        <w:t>in</w:t>
      </w:r>
      <w:r w:rsidRPr="00F97D6C">
        <w:t xml:space="preserve"> </w:t>
      </w:r>
      <w:r w:rsidRPr="00996312">
        <w:rPr>
          <w:vanish/>
        </w:rPr>
        <w:t>space;</w:t>
      </w:r>
      <w:r w:rsidRPr="00F97D6C">
        <w:t xml:space="preserve"> </w:t>
      </w:r>
      <w:r w:rsidRPr="00996312">
        <w:rPr>
          <w:vanish/>
        </w:rPr>
        <w:t>made</w:t>
      </w:r>
      <w:r w:rsidRPr="00F97D6C">
        <w:t xml:space="preserve"> </w:t>
      </w:r>
      <w:r w:rsidRPr="00996312">
        <w:rPr>
          <w:vanish/>
        </w:rPr>
        <w:t>up</w:t>
      </w:r>
      <w:r w:rsidRPr="00F97D6C">
        <w:t xml:space="preserve"> </w:t>
      </w:r>
      <w:r w:rsidRPr="00996312">
        <w:rPr>
          <w:vanish/>
        </w:rPr>
        <w:t>of</w:t>
      </w:r>
      <w:r w:rsidRPr="00F97D6C">
        <w:t xml:space="preserve"> </w:t>
      </w:r>
      <w:r w:rsidRPr="00996312">
        <w:rPr>
          <w:vanish/>
        </w:rPr>
        <w:t>inactive</w:t>
      </w:r>
      <w:r w:rsidRPr="00F97D6C">
        <w:t xml:space="preserve"> </w:t>
      </w:r>
      <w:r w:rsidRPr="00996312">
        <w:rPr>
          <w:vanish/>
        </w:rPr>
        <w:t>parts</w:t>
      </w:r>
      <w:r w:rsidRPr="00F97D6C">
        <w:t xml:space="preserve"> </w:t>
      </w:r>
      <w:r w:rsidRPr="00996312">
        <w:rPr>
          <w:vanish/>
        </w:rPr>
        <w:t>from</w:t>
      </w:r>
      <w:r w:rsidRPr="00F97D6C">
        <w:t xml:space="preserve"> </w:t>
      </w:r>
      <w:r w:rsidRPr="00996312">
        <w:rPr>
          <w:vanish/>
        </w:rPr>
        <w:t>former</w:t>
      </w:r>
      <w:r w:rsidRPr="00F97D6C">
        <w:t xml:space="preserve"> </w:t>
      </w:r>
      <w:r w:rsidRPr="00996312">
        <w:rPr>
          <w:vanish/>
        </w:rPr>
        <w:t>space</w:t>
      </w:r>
      <w:r w:rsidRPr="00F97D6C">
        <w:t xml:space="preserve"> </w:t>
      </w:r>
      <w:r w:rsidRPr="00996312">
        <w:rPr>
          <w:vanish/>
        </w:rPr>
        <w:t>operations</w:t>
      </w:r>
      <w:r w:rsidRPr="00F97D6C">
        <w:t xml:space="preserve"> </w:t>
      </w:r>
      <w:r w:rsidRPr="00996312">
        <w:rPr>
          <w:vanish/>
        </w:rPr>
        <w:t>and</w:t>
      </w:r>
      <w:r w:rsidRPr="00F97D6C">
        <w:t xml:space="preserve"> </w:t>
      </w:r>
      <w:r w:rsidRPr="00996312">
        <w:rPr>
          <w:vanish/>
        </w:rPr>
        <w:t>fragmentations</w:t>
      </w:r>
      <w:r w:rsidRPr="00F97D6C">
        <w:t xml:space="preserve"> </w:t>
      </w:r>
      <w:r w:rsidRPr="00996312">
        <w:rPr>
          <w:vanish/>
        </w:rPr>
        <w:t>of</w:t>
      </w:r>
      <w:r w:rsidRPr="00F97D6C">
        <w:t xml:space="preserve"> </w:t>
      </w:r>
      <w:r w:rsidRPr="00996312">
        <w:rPr>
          <w:vanish/>
        </w:rPr>
        <w:t>spacecraft,</w:t>
      </w:r>
      <w:r w:rsidRPr="00F97D6C">
        <w:t xml:space="preserve"> </w:t>
      </w:r>
      <w:r w:rsidRPr="00996312">
        <w:rPr>
          <w:rStyle w:val="StyleUnderline"/>
          <w:vanish/>
        </w:rPr>
        <w:t>there</w:t>
      </w:r>
      <w:r w:rsidRPr="00F97D6C">
        <w:rPr>
          <w:rStyle w:val="StyleUnderline"/>
        </w:rPr>
        <w:t xml:space="preserve"> </w:t>
      </w:r>
      <w:r w:rsidRPr="00996312">
        <w:rPr>
          <w:rStyle w:val="StyleUnderline"/>
          <w:vanish/>
        </w:rPr>
        <w:t>are</w:t>
      </w:r>
      <w:r w:rsidRPr="00F97D6C">
        <w:rPr>
          <w:rStyle w:val="StyleUnderline"/>
        </w:rPr>
        <w:t xml:space="preserve"> </w:t>
      </w:r>
      <w:r w:rsidRPr="00996312">
        <w:rPr>
          <w:rStyle w:val="StyleUnderline"/>
          <w:vanish/>
        </w:rPr>
        <w:t>nearly</w:t>
      </w:r>
      <w:r w:rsidRPr="00F97D6C">
        <w:rPr>
          <w:rStyle w:val="StyleUnderline"/>
        </w:rPr>
        <w:t xml:space="preserve"> </w:t>
      </w:r>
      <w:r w:rsidRPr="00996312">
        <w:rPr>
          <w:rStyle w:val="StyleUnderline"/>
          <w:vanish/>
        </w:rPr>
        <w:t>30,000</w:t>
      </w:r>
      <w:r w:rsidRPr="00F97D6C">
        <w:rPr>
          <w:rStyle w:val="StyleUnderline"/>
        </w:rPr>
        <w:t xml:space="preserve"> </w:t>
      </w:r>
      <w:r w:rsidRPr="00996312">
        <w:rPr>
          <w:rStyle w:val="StyleUnderline"/>
          <w:vanish/>
        </w:rPr>
        <w:t>pieces</w:t>
      </w:r>
      <w:r w:rsidRPr="00F97D6C">
        <w:rPr>
          <w:rStyle w:val="StyleUnderline"/>
        </w:rPr>
        <w:t xml:space="preserve"> </w:t>
      </w:r>
      <w:r w:rsidRPr="00996312">
        <w:rPr>
          <w:rStyle w:val="StyleUnderline"/>
          <w:vanish/>
        </w:rPr>
        <w:t>of</w:t>
      </w:r>
      <w:r w:rsidRPr="00F97D6C">
        <w:rPr>
          <w:rStyle w:val="StyleUnderline"/>
        </w:rPr>
        <w:t xml:space="preserve"> </w:t>
      </w:r>
      <w:r w:rsidRPr="00996312">
        <w:rPr>
          <w:rStyle w:val="StyleUnderline"/>
          <w:vanish/>
        </w:rPr>
        <w:t>debris</w:t>
      </w:r>
      <w:r w:rsidRPr="00F97D6C">
        <w:rPr>
          <w:rStyle w:val="StyleUnderline"/>
        </w:rPr>
        <w:t xml:space="preserve"> </w:t>
      </w:r>
      <w:r w:rsidRPr="00996312">
        <w:rPr>
          <w:rStyle w:val="StyleUnderline"/>
          <w:vanish/>
        </w:rPr>
        <w:t>in</w:t>
      </w:r>
      <w:r w:rsidRPr="00F97D6C">
        <w:rPr>
          <w:rStyle w:val="StyleUnderline"/>
        </w:rPr>
        <w:t xml:space="preserve"> </w:t>
      </w:r>
      <w:r w:rsidRPr="00996312">
        <w:rPr>
          <w:rStyle w:val="StyleUnderline"/>
          <w:vanish/>
        </w:rPr>
        <w:t>the</w:t>
      </w:r>
      <w:r w:rsidRPr="00F97D6C">
        <w:rPr>
          <w:rStyle w:val="StyleUnderline"/>
        </w:rPr>
        <w:t xml:space="preserve"> </w:t>
      </w:r>
      <w:r w:rsidRPr="00996312">
        <w:rPr>
          <w:rStyle w:val="StyleUnderline"/>
          <w:vanish/>
        </w:rPr>
        <w:t>Earth’s</w:t>
      </w:r>
      <w:r w:rsidRPr="00F97D6C">
        <w:rPr>
          <w:rStyle w:val="StyleUnderline"/>
        </w:rPr>
        <w:t xml:space="preserve"> </w:t>
      </w:r>
      <w:r w:rsidRPr="00996312">
        <w:rPr>
          <w:rStyle w:val="StyleUnderline"/>
          <w:vanish/>
        </w:rPr>
        <w:t>orbit</w:t>
      </w:r>
      <w:r>
        <w:t xml:space="preserve"> </w:t>
      </w:r>
      <w:r w:rsidRPr="00996312">
        <w:rPr>
          <w:vanish/>
        </w:rPr>
        <w:t>(Pellegrino</w:t>
      </w:r>
      <w:r>
        <w:t xml:space="preserve"> </w:t>
      </w:r>
      <w:r w:rsidRPr="00996312">
        <w:rPr>
          <w:vanish/>
        </w:rPr>
        <w:t>&amp;</w:t>
      </w:r>
      <w:r>
        <w:t xml:space="preserve"> </w:t>
      </w:r>
      <w:r w:rsidRPr="00996312">
        <w:rPr>
          <w:vanish/>
        </w:rPr>
        <w:t>Stang,</w:t>
      </w:r>
      <w:r>
        <w:t xml:space="preserve"> </w:t>
      </w:r>
      <w:r w:rsidRPr="00996312">
        <w:rPr>
          <w:vanish/>
        </w:rPr>
        <w:t>2016:</w:t>
      </w:r>
      <w:r>
        <w:t xml:space="preserve"> </w:t>
      </w:r>
      <w:r w:rsidRPr="00996312">
        <w:rPr>
          <w:vanish/>
        </w:rPr>
        <w:t>25).</w:t>
      </w:r>
      <w:r>
        <w:t xml:space="preserve"> </w:t>
      </w:r>
      <w:r w:rsidRPr="00996312">
        <w:rPr>
          <w:rStyle w:val="Emphasis"/>
          <w:vanish/>
        </w:rPr>
        <w:t>Despite</w:t>
      </w:r>
      <w:r w:rsidRPr="00F97D6C">
        <w:rPr>
          <w:rStyle w:val="Emphasis"/>
        </w:rPr>
        <w:t xml:space="preserve"> </w:t>
      </w:r>
      <w:r w:rsidRPr="00996312">
        <w:rPr>
          <w:rStyle w:val="Emphasis"/>
          <w:vanish/>
        </w:rPr>
        <w:t>most</w:t>
      </w:r>
      <w:r w:rsidRPr="00F97D6C">
        <w:rPr>
          <w:rStyle w:val="Emphasis"/>
        </w:rPr>
        <w:t xml:space="preserve"> </w:t>
      </w:r>
      <w:r w:rsidRPr="00996312">
        <w:rPr>
          <w:rStyle w:val="Emphasis"/>
          <w:vanish/>
        </w:rPr>
        <w:t>debris</w:t>
      </w:r>
      <w:r w:rsidRPr="00F97D6C">
        <w:rPr>
          <w:rStyle w:val="Emphasis"/>
        </w:rPr>
        <w:t xml:space="preserve"> </w:t>
      </w:r>
      <w:r w:rsidRPr="00996312">
        <w:rPr>
          <w:rStyle w:val="Emphasis"/>
          <w:vanish/>
        </w:rPr>
        <w:t>being</w:t>
      </w:r>
      <w:r w:rsidRPr="00F97D6C">
        <w:rPr>
          <w:rStyle w:val="Emphasis"/>
        </w:rPr>
        <w:t xml:space="preserve"> </w:t>
      </w:r>
      <w:r w:rsidRPr="00996312">
        <w:rPr>
          <w:rStyle w:val="Emphasis"/>
          <w:vanish/>
        </w:rPr>
        <w:t>centimetres</w:t>
      </w:r>
      <w:r w:rsidRPr="00F97D6C">
        <w:rPr>
          <w:rStyle w:val="Emphasis"/>
        </w:rPr>
        <w:t xml:space="preserve"> </w:t>
      </w:r>
      <w:r w:rsidRPr="00996312">
        <w:rPr>
          <w:rStyle w:val="Emphasis"/>
          <w:vanish/>
        </w:rPr>
        <w:t>or</w:t>
      </w:r>
      <w:r w:rsidRPr="00F97D6C">
        <w:rPr>
          <w:rStyle w:val="Emphasis"/>
        </w:rPr>
        <w:t xml:space="preserve"> </w:t>
      </w:r>
      <w:r w:rsidRPr="00996312">
        <w:rPr>
          <w:rStyle w:val="Emphasis"/>
          <w:vanish/>
        </w:rPr>
        <w:t>millimetres</w:t>
      </w:r>
      <w:r w:rsidRPr="00F97D6C">
        <w:rPr>
          <w:rStyle w:val="Emphasis"/>
        </w:rPr>
        <w:t xml:space="preserve"> </w:t>
      </w:r>
      <w:r w:rsidRPr="00996312">
        <w:rPr>
          <w:rStyle w:val="Emphasis"/>
          <w:vanish/>
        </w:rPr>
        <w:t>in</w:t>
      </w:r>
      <w:r w:rsidRPr="00F97D6C">
        <w:rPr>
          <w:rStyle w:val="Emphasis"/>
        </w:rPr>
        <w:t xml:space="preserve"> </w:t>
      </w:r>
      <w:r w:rsidRPr="00996312">
        <w:rPr>
          <w:rStyle w:val="Emphasis"/>
          <w:vanish/>
        </w:rPr>
        <w:t>size</w:t>
      </w:r>
      <w:r w:rsidRPr="00F97D6C">
        <w:rPr>
          <w:rStyle w:val="Emphasis"/>
        </w:rPr>
        <w:t xml:space="preserve"> </w:t>
      </w:r>
      <w:r w:rsidRPr="00996312">
        <w:rPr>
          <w:rStyle w:val="Emphasis"/>
          <w:vanish/>
        </w:rPr>
        <w:t>satellites</w:t>
      </w:r>
      <w:r w:rsidRPr="00F97D6C">
        <w:rPr>
          <w:rStyle w:val="Emphasis"/>
        </w:rPr>
        <w:t xml:space="preserve"> </w:t>
      </w:r>
      <w:r w:rsidRPr="00996312">
        <w:rPr>
          <w:rStyle w:val="Emphasis"/>
          <w:vanish/>
        </w:rPr>
        <w:t>often</w:t>
      </w:r>
      <w:r w:rsidRPr="00F97D6C">
        <w:rPr>
          <w:rStyle w:val="Emphasis"/>
        </w:rPr>
        <w:t xml:space="preserve"> </w:t>
      </w:r>
      <w:r w:rsidRPr="00996312">
        <w:rPr>
          <w:rStyle w:val="Emphasis"/>
          <w:vanish/>
        </w:rPr>
        <w:t>travel</w:t>
      </w:r>
      <w:r w:rsidRPr="00F97D6C">
        <w:rPr>
          <w:rStyle w:val="Emphasis"/>
        </w:rPr>
        <w:t xml:space="preserve"> </w:t>
      </w:r>
      <w:r w:rsidRPr="00996312">
        <w:rPr>
          <w:rStyle w:val="Emphasis"/>
          <w:vanish/>
        </w:rPr>
        <w:t>at</w:t>
      </w:r>
      <w:r w:rsidRPr="00F97D6C">
        <w:rPr>
          <w:rStyle w:val="Emphasis"/>
        </w:rPr>
        <w:t xml:space="preserve"> </w:t>
      </w:r>
      <w:r w:rsidRPr="00996312">
        <w:rPr>
          <w:rStyle w:val="Emphasis"/>
          <w:vanish/>
        </w:rPr>
        <w:t>the</w:t>
      </w:r>
      <w:r w:rsidRPr="00F97D6C">
        <w:rPr>
          <w:rStyle w:val="Emphasis"/>
        </w:rPr>
        <w:t xml:space="preserve"> </w:t>
      </w:r>
      <w:r w:rsidRPr="00996312">
        <w:rPr>
          <w:rStyle w:val="Emphasis"/>
          <w:vanish/>
        </w:rPr>
        <w:t>speed</w:t>
      </w:r>
      <w:r w:rsidRPr="00F97D6C">
        <w:rPr>
          <w:rStyle w:val="Emphasis"/>
        </w:rPr>
        <w:t xml:space="preserve"> </w:t>
      </w:r>
      <w:r w:rsidRPr="00996312">
        <w:rPr>
          <w:rStyle w:val="Emphasis"/>
          <w:vanish/>
        </w:rPr>
        <w:t>of</w:t>
      </w:r>
      <w:r w:rsidRPr="00F97D6C">
        <w:rPr>
          <w:rStyle w:val="Emphasis"/>
        </w:rPr>
        <w:t xml:space="preserve"> </w:t>
      </w:r>
      <w:r w:rsidRPr="00996312">
        <w:rPr>
          <w:rStyle w:val="Emphasis"/>
          <w:vanish/>
        </w:rPr>
        <w:t>a</w:t>
      </w:r>
      <w:r w:rsidRPr="00F97D6C">
        <w:rPr>
          <w:rStyle w:val="Emphasis"/>
        </w:rPr>
        <w:t xml:space="preserve"> </w:t>
      </w:r>
      <w:r w:rsidRPr="00996312">
        <w:rPr>
          <w:rStyle w:val="Emphasis"/>
          <w:vanish/>
        </w:rPr>
        <w:t>bullet,</w:t>
      </w:r>
      <w:r w:rsidRPr="00F97D6C">
        <w:rPr>
          <w:rStyle w:val="Emphasis"/>
        </w:rPr>
        <w:t xml:space="preserve"> </w:t>
      </w:r>
      <w:r w:rsidRPr="00996312">
        <w:rPr>
          <w:rStyle w:val="Emphasis"/>
          <w:vanish/>
        </w:rPr>
        <w:t>meaning</w:t>
      </w:r>
      <w:r w:rsidRPr="00F97D6C">
        <w:rPr>
          <w:rStyle w:val="Emphasis"/>
        </w:rPr>
        <w:t xml:space="preserve"> </w:t>
      </w:r>
      <w:r w:rsidRPr="00996312">
        <w:rPr>
          <w:rStyle w:val="Emphasis"/>
          <w:vanish/>
        </w:rPr>
        <w:t>that</w:t>
      </w:r>
      <w:r w:rsidRPr="00F97D6C">
        <w:rPr>
          <w:rStyle w:val="Emphasis"/>
        </w:rPr>
        <w:t xml:space="preserve"> </w:t>
      </w:r>
      <w:r w:rsidRPr="00996312">
        <w:rPr>
          <w:rStyle w:val="Emphasis"/>
          <w:vanish/>
        </w:rPr>
        <w:t>a</w:t>
      </w:r>
      <w:r w:rsidRPr="00F97D6C">
        <w:rPr>
          <w:rStyle w:val="Emphasis"/>
        </w:rPr>
        <w:t xml:space="preserve"> </w:t>
      </w:r>
      <w:r w:rsidRPr="00996312">
        <w:rPr>
          <w:rStyle w:val="Emphasis"/>
          <w:vanish/>
        </w:rPr>
        <w:t>collision</w:t>
      </w:r>
      <w:r w:rsidRPr="00F97D6C">
        <w:rPr>
          <w:rStyle w:val="Emphasis"/>
        </w:rPr>
        <w:t xml:space="preserve"> </w:t>
      </w:r>
      <w:r w:rsidRPr="00996312">
        <w:rPr>
          <w:rStyle w:val="Emphasis"/>
          <w:vanish/>
        </w:rPr>
        <w:t>between</w:t>
      </w:r>
      <w:r w:rsidRPr="00F97D6C">
        <w:rPr>
          <w:rStyle w:val="Emphasis"/>
        </w:rPr>
        <w:t xml:space="preserve"> </w:t>
      </w:r>
      <w:r w:rsidRPr="00996312">
        <w:rPr>
          <w:rStyle w:val="Emphasis"/>
          <w:vanish/>
        </w:rPr>
        <w:t>the</w:t>
      </w:r>
      <w:r w:rsidRPr="00F97D6C">
        <w:rPr>
          <w:rStyle w:val="Emphasis"/>
        </w:rPr>
        <w:t xml:space="preserve"> </w:t>
      </w:r>
      <w:r w:rsidRPr="00996312">
        <w:rPr>
          <w:rStyle w:val="Emphasis"/>
          <w:vanish/>
        </w:rPr>
        <w:t>two</w:t>
      </w:r>
      <w:r w:rsidRPr="00F97D6C">
        <w:rPr>
          <w:rStyle w:val="Emphasis"/>
        </w:rPr>
        <w:t xml:space="preserve"> </w:t>
      </w:r>
      <w:r w:rsidRPr="00996312">
        <w:rPr>
          <w:rStyle w:val="Emphasis"/>
          <w:vanish/>
        </w:rPr>
        <w:t>could</w:t>
      </w:r>
      <w:r w:rsidRPr="00F97D6C">
        <w:rPr>
          <w:rStyle w:val="Emphasis"/>
        </w:rPr>
        <w:t xml:space="preserve"> </w:t>
      </w:r>
      <w:r w:rsidRPr="00996312">
        <w:rPr>
          <w:rStyle w:val="Emphasis"/>
          <w:vanish/>
        </w:rPr>
        <w:t>be</w:t>
      </w:r>
      <w:r w:rsidRPr="00F97D6C">
        <w:rPr>
          <w:rStyle w:val="Emphasis"/>
        </w:rPr>
        <w:t xml:space="preserve"> </w:t>
      </w:r>
      <w:r w:rsidRPr="00996312">
        <w:rPr>
          <w:rStyle w:val="Emphasis"/>
          <w:vanish/>
        </w:rPr>
        <w:t>catastrophic</w:t>
      </w:r>
      <w:r w:rsidRPr="00F97D6C">
        <w:rPr>
          <w:rStyle w:val="Emphasis"/>
        </w:rPr>
        <w:t xml:space="preserve"> </w:t>
      </w:r>
      <w:r w:rsidRPr="00996312">
        <w:rPr>
          <w:rStyle w:val="Emphasis"/>
          <w:vanish/>
        </w:rPr>
        <w:t>in</w:t>
      </w:r>
      <w:r w:rsidRPr="00F97D6C">
        <w:rPr>
          <w:rStyle w:val="Emphasis"/>
        </w:rPr>
        <w:t xml:space="preserve"> </w:t>
      </w:r>
      <w:r w:rsidRPr="00996312">
        <w:rPr>
          <w:rStyle w:val="Emphasis"/>
          <w:vanish/>
        </w:rPr>
        <w:t>terms</w:t>
      </w:r>
      <w:r w:rsidRPr="00F97D6C">
        <w:rPr>
          <w:rStyle w:val="Emphasis"/>
        </w:rPr>
        <w:t xml:space="preserve"> </w:t>
      </w:r>
      <w:r w:rsidRPr="00996312">
        <w:rPr>
          <w:rStyle w:val="Emphasis"/>
          <w:vanish/>
        </w:rPr>
        <w:t>of</w:t>
      </w:r>
      <w:r w:rsidRPr="00F97D6C">
        <w:rPr>
          <w:rStyle w:val="Emphasis"/>
        </w:rPr>
        <w:t xml:space="preserve"> </w:t>
      </w:r>
      <w:r w:rsidRPr="00996312">
        <w:rPr>
          <w:rStyle w:val="Emphasis"/>
          <w:vanish/>
        </w:rPr>
        <w:t>environmental,</w:t>
      </w:r>
      <w:r w:rsidRPr="00F97D6C">
        <w:rPr>
          <w:rStyle w:val="Emphasis"/>
        </w:rPr>
        <w:t xml:space="preserve"> </w:t>
      </w:r>
      <w:r w:rsidRPr="00996312">
        <w:rPr>
          <w:rStyle w:val="Emphasis"/>
          <w:vanish/>
        </w:rPr>
        <w:t>mechanical</w:t>
      </w:r>
      <w:r w:rsidRPr="00F97D6C">
        <w:rPr>
          <w:rStyle w:val="Emphasis"/>
        </w:rPr>
        <w:t xml:space="preserve"> </w:t>
      </w:r>
      <w:r w:rsidRPr="00996312">
        <w:rPr>
          <w:rStyle w:val="Emphasis"/>
          <w:vanish/>
        </w:rPr>
        <w:t>and</w:t>
      </w:r>
      <w:r w:rsidRPr="00F97D6C">
        <w:rPr>
          <w:rStyle w:val="Emphasis"/>
        </w:rPr>
        <w:t xml:space="preserve"> </w:t>
      </w:r>
      <w:r w:rsidRPr="00996312">
        <w:rPr>
          <w:rStyle w:val="Emphasis"/>
          <w:vanish/>
        </w:rPr>
        <w:t>financial</w:t>
      </w:r>
      <w:r w:rsidRPr="00F97D6C">
        <w:rPr>
          <w:rStyle w:val="Emphasis"/>
        </w:rPr>
        <w:t xml:space="preserve"> </w:t>
      </w:r>
      <w:r w:rsidRPr="00996312">
        <w:rPr>
          <w:rStyle w:val="Emphasis"/>
          <w:vanish/>
        </w:rPr>
        <w:t>damage</w:t>
      </w:r>
      <w:r>
        <w:t xml:space="preserve"> </w:t>
      </w:r>
      <w:r w:rsidRPr="00996312">
        <w:rPr>
          <w:vanish/>
        </w:rPr>
        <w:t>(Black</w:t>
      </w:r>
      <w:r>
        <w:t xml:space="preserve"> </w:t>
      </w:r>
      <w:r w:rsidRPr="00996312">
        <w:rPr>
          <w:vanish/>
        </w:rPr>
        <w:t>&amp;</w:t>
      </w:r>
      <w:r>
        <w:t xml:space="preserve"> </w:t>
      </w:r>
      <w:r w:rsidRPr="00996312">
        <w:rPr>
          <w:vanish/>
        </w:rPr>
        <w:t>Butt,</w:t>
      </w:r>
      <w:r>
        <w:t xml:space="preserve"> </w:t>
      </w:r>
      <w:r w:rsidRPr="00996312">
        <w:rPr>
          <w:vanish/>
        </w:rPr>
        <w:t>2010:</w:t>
      </w:r>
      <w:r>
        <w:t xml:space="preserve"> </w:t>
      </w:r>
      <w:r w:rsidRPr="00996312">
        <w:rPr>
          <w:vanish/>
        </w:rPr>
        <w:t>1).</w:t>
      </w:r>
    </w:p>
    <w:p w14:paraId="7D12379B" w14:textId="77777777" w:rsidR="00AE775D" w:rsidRPr="00996312" w:rsidRDefault="00AE775D" w:rsidP="00AE775D">
      <w:pPr>
        <w:rPr>
          <w:vanish/>
        </w:rPr>
      </w:pPr>
      <w:r w:rsidRPr="00996312">
        <w:rPr>
          <w:vanish/>
        </w:rPr>
        <w:t>Since</w:t>
      </w:r>
      <w:r>
        <w:t xml:space="preserve"> </w:t>
      </w:r>
      <w:r w:rsidRPr="00996312">
        <w:rPr>
          <w:vanish/>
        </w:rPr>
        <w:t>the</w:t>
      </w:r>
      <w:r>
        <w:t xml:space="preserve"> </w:t>
      </w:r>
      <w:r w:rsidRPr="00996312">
        <w:rPr>
          <w:vanish/>
        </w:rPr>
        <w:t>development</w:t>
      </w:r>
      <w:r>
        <w:t xml:space="preserve"> </w:t>
      </w:r>
      <w:r w:rsidRPr="00996312">
        <w:rPr>
          <w:vanish/>
        </w:rPr>
        <w:t>of</w:t>
      </w:r>
      <w:r>
        <w:t xml:space="preserve"> </w:t>
      </w:r>
      <w:r w:rsidRPr="00996312">
        <w:rPr>
          <w:vanish/>
        </w:rPr>
        <w:t>the</w:t>
      </w:r>
      <w:r>
        <w:t xml:space="preserve"> </w:t>
      </w:r>
      <w:r w:rsidRPr="00996312">
        <w:rPr>
          <w:vanish/>
        </w:rPr>
        <w:t>Kessler</w:t>
      </w:r>
      <w:r>
        <w:t xml:space="preserve"> </w:t>
      </w:r>
      <w:r w:rsidRPr="00996312">
        <w:rPr>
          <w:vanish/>
        </w:rPr>
        <w:t>Syndrome</w:t>
      </w:r>
      <w:r>
        <w:t xml:space="preserve"> </w:t>
      </w:r>
      <w:r w:rsidRPr="00996312">
        <w:rPr>
          <w:vanish/>
        </w:rPr>
        <w:t>thesis</w:t>
      </w:r>
      <w:r>
        <w:t xml:space="preserve"> </w:t>
      </w:r>
      <w:r w:rsidRPr="00996312">
        <w:rPr>
          <w:vanish/>
        </w:rPr>
        <w:t>in</w:t>
      </w:r>
      <w:r>
        <w:t xml:space="preserve"> </w:t>
      </w:r>
      <w:r w:rsidRPr="00996312">
        <w:rPr>
          <w:vanish/>
        </w:rPr>
        <w:t>1978</w:t>
      </w:r>
      <w:r>
        <w:t xml:space="preserve"> </w:t>
      </w:r>
      <w:r w:rsidRPr="00996312">
        <w:rPr>
          <w:vanish/>
        </w:rPr>
        <w:t>–</w:t>
      </w:r>
      <w:r>
        <w:t xml:space="preserve"> </w:t>
      </w:r>
      <w:r w:rsidRPr="00996312">
        <w:rPr>
          <w:vanish/>
        </w:rPr>
        <w:t>which</w:t>
      </w:r>
      <w:r>
        <w:t xml:space="preserve"> </w:t>
      </w:r>
      <w:r w:rsidRPr="00996312">
        <w:rPr>
          <w:vanish/>
        </w:rPr>
        <w:t>predicted</w:t>
      </w:r>
      <w:r>
        <w:t xml:space="preserve"> </w:t>
      </w:r>
      <w:r w:rsidRPr="00996312">
        <w:rPr>
          <w:vanish/>
        </w:rPr>
        <w:t>that</w:t>
      </w:r>
      <w:r>
        <w:t xml:space="preserve"> </w:t>
      </w:r>
      <w:r w:rsidRPr="00996312">
        <w:rPr>
          <w:rStyle w:val="StyleUnderline"/>
          <w:vanish/>
        </w:rPr>
        <w:t>space</w:t>
      </w:r>
      <w:r w:rsidRPr="008B5BE6">
        <w:rPr>
          <w:rStyle w:val="StyleUnderline"/>
        </w:rPr>
        <w:t xml:space="preserve"> </w:t>
      </w:r>
      <w:r w:rsidRPr="00996312">
        <w:rPr>
          <w:rStyle w:val="StyleUnderline"/>
          <w:vanish/>
        </w:rPr>
        <w:t>debris</w:t>
      </w:r>
      <w:r w:rsidRPr="008B5BE6">
        <w:rPr>
          <w:rStyle w:val="StyleUnderline"/>
        </w:rPr>
        <w:t xml:space="preserve"> </w:t>
      </w:r>
      <w:r w:rsidRPr="00996312">
        <w:rPr>
          <w:rStyle w:val="StyleUnderline"/>
          <w:vanish/>
        </w:rPr>
        <w:t>may</w:t>
      </w:r>
      <w:r w:rsidRPr="008B5BE6">
        <w:rPr>
          <w:rStyle w:val="StyleUnderline"/>
        </w:rPr>
        <w:t xml:space="preserve"> </w:t>
      </w:r>
      <w:r w:rsidRPr="00996312">
        <w:rPr>
          <w:rStyle w:val="StyleUnderline"/>
          <w:vanish/>
        </w:rPr>
        <w:t>become</w:t>
      </w:r>
      <w:r w:rsidRPr="008B5BE6">
        <w:rPr>
          <w:rStyle w:val="StyleUnderline"/>
        </w:rPr>
        <w:t xml:space="preserve"> </w:t>
      </w:r>
      <w:r w:rsidRPr="00996312">
        <w:rPr>
          <w:rStyle w:val="StyleUnderline"/>
          <w:vanish/>
        </w:rPr>
        <w:t>so</w:t>
      </w:r>
      <w:r w:rsidRPr="008B5BE6">
        <w:rPr>
          <w:rStyle w:val="StyleUnderline"/>
        </w:rPr>
        <w:t xml:space="preserve"> </w:t>
      </w:r>
      <w:r w:rsidRPr="00996312">
        <w:rPr>
          <w:rStyle w:val="StyleUnderline"/>
          <w:vanish/>
        </w:rPr>
        <w:t>dense</w:t>
      </w:r>
      <w:r w:rsidRPr="008B5BE6">
        <w:rPr>
          <w:rStyle w:val="StyleUnderline"/>
        </w:rPr>
        <w:t xml:space="preserve"> </w:t>
      </w:r>
      <w:r w:rsidRPr="00996312">
        <w:rPr>
          <w:rStyle w:val="StyleUnderline"/>
          <w:vanish/>
        </w:rPr>
        <w:t>as</w:t>
      </w:r>
      <w:r w:rsidRPr="008B5BE6">
        <w:rPr>
          <w:rStyle w:val="StyleUnderline"/>
        </w:rPr>
        <w:t xml:space="preserve"> </w:t>
      </w:r>
      <w:r w:rsidRPr="00996312">
        <w:rPr>
          <w:rStyle w:val="StyleUnderline"/>
          <w:vanish/>
        </w:rPr>
        <w:t>to</w:t>
      </w:r>
      <w:r w:rsidRPr="008B5BE6">
        <w:rPr>
          <w:rStyle w:val="StyleUnderline"/>
        </w:rPr>
        <w:t xml:space="preserve"> </w:t>
      </w:r>
      <w:r w:rsidRPr="00996312">
        <w:rPr>
          <w:rStyle w:val="StyleUnderline"/>
          <w:vanish/>
        </w:rPr>
        <w:t>trigger</w:t>
      </w:r>
      <w:r w:rsidRPr="008B5BE6">
        <w:rPr>
          <w:rStyle w:val="StyleUnderline"/>
        </w:rPr>
        <w:t xml:space="preserve"> </w:t>
      </w:r>
      <w:r w:rsidRPr="00996312">
        <w:rPr>
          <w:rStyle w:val="StyleUnderline"/>
          <w:vanish/>
        </w:rPr>
        <w:t>a</w:t>
      </w:r>
      <w:r w:rsidRPr="008B5BE6">
        <w:rPr>
          <w:rStyle w:val="StyleUnderline"/>
        </w:rPr>
        <w:t xml:space="preserve"> </w:t>
      </w:r>
      <w:r w:rsidRPr="00996312">
        <w:rPr>
          <w:rStyle w:val="StyleUnderline"/>
          <w:vanish/>
        </w:rPr>
        <w:t>chain</w:t>
      </w:r>
      <w:r w:rsidRPr="008B5BE6">
        <w:rPr>
          <w:rStyle w:val="StyleUnderline"/>
        </w:rPr>
        <w:t xml:space="preserve"> </w:t>
      </w:r>
      <w:r w:rsidRPr="00996312">
        <w:rPr>
          <w:rStyle w:val="StyleUnderline"/>
          <w:vanish/>
        </w:rPr>
        <w:t>reaction</w:t>
      </w:r>
      <w:r w:rsidRPr="008B5BE6">
        <w:rPr>
          <w:rStyle w:val="StyleUnderline"/>
        </w:rPr>
        <w:t xml:space="preserve"> </w:t>
      </w:r>
      <w:r w:rsidRPr="00996312">
        <w:rPr>
          <w:rStyle w:val="StyleUnderline"/>
          <w:vanish/>
        </w:rPr>
        <w:t>of</w:t>
      </w:r>
      <w:r w:rsidRPr="008B5BE6">
        <w:rPr>
          <w:rStyle w:val="StyleUnderline"/>
        </w:rPr>
        <w:t xml:space="preserve"> </w:t>
      </w:r>
      <w:r w:rsidRPr="00996312">
        <w:rPr>
          <w:rStyle w:val="StyleUnderline"/>
          <w:vanish/>
        </w:rPr>
        <w:t>major</w:t>
      </w:r>
      <w:r w:rsidRPr="008B5BE6">
        <w:rPr>
          <w:rStyle w:val="StyleUnderline"/>
        </w:rPr>
        <w:t xml:space="preserve"> </w:t>
      </w:r>
      <w:r w:rsidRPr="00996312">
        <w:rPr>
          <w:rStyle w:val="StyleUnderline"/>
          <w:vanish/>
        </w:rPr>
        <w:t>collisions</w:t>
      </w:r>
      <w:r>
        <w:t xml:space="preserve"> </w:t>
      </w:r>
      <w:r w:rsidRPr="00996312">
        <w:rPr>
          <w:vanish/>
        </w:rPr>
        <w:t>–</w:t>
      </w:r>
      <w:r>
        <w:t xml:space="preserve"> </w:t>
      </w:r>
      <w:r w:rsidRPr="00996312">
        <w:rPr>
          <w:vanish/>
        </w:rPr>
        <w:t>space</w:t>
      </w:r>
      <w:r>
        <w:t xml:space="preserve"> </w:t>
      </w:r>
      <w:r w:rsidRPr="00996312">
        <w:rPr>
          <w:vanish/>
        </w:rPr>
        <w:t>debris</w:t>
      </w:r>
      <w:r>
        <w:t xml:space="preserve"> </w:t>
      </w:r>
      <w:r w:rsidRPr="00996312">
        <w:rPr>
          <w:vanish/>
        </w:rPr>
        <w:t>is</w:t>
      </w:r>
      <w:r>
        <w:t xml:space="preserve"> </w:t>
      </w:r>
      <w:r w:rsidRPr="00996312">
        <w:rPr>
          <w:vanish/>
        </w:rPr>
        <w:t>considered</w:t>
      </w:r>
      <w:r>
        <w:t xml:space="preserve"> </w:t>
      </w:r>
      <w:r w:rsidRPr="00996312">
        <w:rPr>
          <w:vanish/>
        </w:rPr>
        <w:t>more</w:t>
      </w:r>
      <w:r>
        <w:t xml:space="preserve"> </w:t>
      </w:r>
      <w:r w:rsidRPr="00996312">
        <w:rPr>
          <w:vanish/>
        </w:rPr>
        <w:t>of</w:t>
      </w:r>
      <w:r>
        <w:t xml:space="preserve"> </w:t>
      </w:r>
      <w:r w:rsidRPr="00996312">
        <w:rPr>
          <w:vanish/>
        </w:rPr>
        <w:t>a</w:t>
      </w:r>
      <w:r>
        <w:t xml:space="preserve"> </w:t>
      </w:r>
      <w:r w:rsidRPr="00996312">
        <w:rPr>
          <w:vanish/>
        </w:rPr>
        <w:t>threat</w:t>
      </w:r>
      <w:r>
        <w:t xml:space="preserve"> </w:t>
      </w:r>
      <w:r w:rsidRPr="00996312">
        <w:rPr>
          <w:vanish/>
        </w:rPr>
        <w:t>to</w:t>
      </w:r>
      <w:r>
        <w:t xml:space="preserve"> </w:t>
      </w:r>
      <w:r w:rsidRPr="00996312">
        <w:rPr>
          <w:vanish/>
        </w:rPr>
        <w:t>security</w:t>
      </w:r>
      <w:r>
        <w:t xml:space="preserve"> </w:t>
      </w:r>
      <w:r w:rsidRPr="00996312">
        <w:rPr>
          <w:vanish/>
        </w:rPr>
        <w:t>operations</w:t>
      </w:r>
      <w:r>
        <w:t xml:space="preserve"> </w:t>
      </w:r>
      <w:r w:rsidRPr="00996312">
        <w:rPr>
          <w:vanish/>
        </w:rPr>
        <w:t>in</w:t>
      </w:r>
      <w:r>
        <w:t xml:space="preserve"> </w:t>
      </w:r>
      <w:r w:rsidRPr="00996312">
        <w:rPr>
          <w:vanish/>
        </w:rPr>
        <w:t>the</w:t>
      </w:r>
      <w:r>
        <w:t xml:space="preserve"> </w:t>
      </w:r>
      <w:r w:rsidRPr="00996312">
        <w:rPr>
          <w:vanish/>
        </w:rPr>
        <w:t>near-term</w:t>
      </w:r>
      <w:r>
        <w:t xml:space="preserve"> </w:t>
      </w:r>
      <w:r w:rsidRPr="00996312">
        <w:rPr>
          <w:vanish/>
        </w:rPr>
        <w:t>than</w:t>
      </w:r>
      <w:r>
        <w:t xml:space="preserve"> </w:t>
      </w:r>
      <w:r w:rsidRPr="00996312">
        <w:rPr>
          <w:vanish/>
        </w:rPr>
        <w:t>military</w:t>
      </w:r>
      <w:r>
        <w:t xml:space="preserve"> </w:t>
      </w:r>
      <w:r w:rsidRPr="00996312">
        <w:rPr>
          <w:vanish/>
        </w:rPr>
        <w:t>space</w:t>
      </w:r>
      <w:r>
        <w:t xml:space="preserve"> </w:t>
      </w:r>
      <w:r w:rsidRPr="00996312">
        <w:rPr>
          <w:vanish/>
        </w:rPr>
        <w:t>activity</w:t>
      </w:r>
      <w:r>
        <w:t xml:space="preserve"> </w:t>
      </w:r>
      <w:r w:rsidRPr="00996312">
        <w:rPr>
          <w:vanish/>
        </w:rPr>
        <w:t>(Quintana,</w:t>
      </w:r>
      <w:r>
        <w:t xml:space="preserve"> </w:t>
      </w:r>
      <w:r w:rsidRPr="00996312">
        <w:rPr>
          <w:vanish/>
        </w:rPr>
        <w:t>2017:</w:t>
      </w:r>
      <w:r>
        <w:t xml:space="preserve"> </w:t>
      </w:r>
      <w:r w:rsidRPr="00996312">
        <w:rPr>
          <w:vanish/>
        </w:rPr>
        <w:t>95).</w:t>
      </w:r>
      <w:r>
        <w:t xml:space="preserve"> </w:t>
      </w:r>
      <w:r w:rsidRPr="00996312">
        <w:rPr>
          <w:rStyle w:val="StyleUnderline"/>
          <w:vanish/>
        </w:rPr>
        <w:t>Difficulty</w:t>
      </w:r>
      <w:r w:rsidRPr="008B5BE6">
        <w:rPr>
          <w:rStyle w:val="StyleUnderline"/>
        </w:rPr>
        <w:t xml:space="preserve"> </w:t>
      </w:r>
      <w:r w:rsidRPr="00996312">
        <w:rPr>
          <w:rStyle w:val="StyleUnderline"/>
          <w:vanish/>
        </w:rPr>
        <w:t>over</w:t>
      </w:r>
      <w:r w:rsidRPr="008B5BE6">
        <w:rPr>
          <w:rStyle w:val="StyleUnderline"/>
        </w:rPr>
        <w:t xml:space="preserve"> </w:t>
      </w:r>
      <w:r w:rsidRPr="00996312">
        <w:rPr>
          <w:rStyle w:val="StyleUnderline"/>
          <w:vanish/>
        </w:rPr>
        <w:t>determining</w:t>
      </w:r>
      <w:r w:rsidRPr="008B5BE6">
        <w:rPr>
          <w:rStyle w:val="StyleUnderline"/>
        </w:rPr>
        <w:t xml:space="preserve"> </w:t>
      </w:r>
      <w:r w:rsidRPr="00996312">
        <w:rPr>
          <w:rStyle w:val="StyleUnderline"/>
          <w:vanish/>
        </w:rPr>
        <w:t>whether</w:t>
      </w:r>
      <w:r w:rsidRPr="008B5BE6">
        <w:rPr>
          <w:rStyle w:val="StyleUnderline"/>
        </w:rPr>
        <w:t xml:space="preserve"> </w:t>
      </w:r>
      <w:r w:rsidRPr="00996312">
        <w:rPr>
          <w:rStyle w:val="StyleUnderline"/>
          <w:vanish/>
        </w:rPr>
        <w:t>a</w:t>
      </w:r>
      <w:r w:rsidRPr="008B5BE6">
        <w:rPr>
          <w:rStyle w:val="StyleUnderline"/>
        </w:rPr>
        <w:t xml:space="preserve"> </w:t>
      </w:r>
      <w:r w:rsidRPr="00996312">
        <w:rPr>
          <w:rStyle w:val="StyleUnderline"/>
          <w:vanish/>
        </w:rPr>
        <w:t>collision</w:t>
      </w:r>
      <w:r w:rsidRPr="008B5BE6">
        <w:rPr>
          <w:rStyle w:val="StyleUnderline"/>
        </w:rPr>
        <w:t xml:space="preserve"> </w:t>
      </w:r>
      <w:r w:rsidRPr="00996312">
        <w:rPr>
          <w:rStyle w:val="StyleUnderline"/>
          <w:vanish/>
        </w:rPr>
        <w:t>was</w:t>
      </w:r>
      <w:r w:rsidRPr="008B5BE6">
        <w:rPr>
          <w:rStyle w:val="StyleUnderline"/>
        </w:rPr>
        <w:t xml:space="preserve"> </w:t>
      </w:r>
      <w:r w:rsidRPr="00996312">
        <w:rPr>
          <w:rStyle w:val="StyleUnderline"/>
          <w:vanish/>
        </w:rPr>
        <w:t>accidental</w:t>
      </w:r>
      <w:r w:rsidRPr="008B5BE6">
        <w:rPr>
          <w:rStyle w:val="StyleUnderline"/>
        </w:rPr>
        <w:t xml:space="preserve"> </w:t>
      </w:r>
      <w:r w:rsidRPr="00996312">
        <w:rPr>
          <w:rStyle w:val="StyleUnderline"/>
          <w:vanish/>
        </w:rPr>
        <w:t>or</w:t>
      </w:r>
      <w:r w:rsidRPr="008B5BE6">
        <w:rPr>
          <w:rStyle w:val="StyleUnderline"/>
        </w:rPr>
        <w:t xml:space="preserve"> </w:t>
      </w:r>
      <w:r w:rsidRPr="00996312">
        <w:rPr>
          <w:rStyle w:val="StyleUnderline"/>
          <w:vanish/>
        </w:rPr>
        <w:t>a</w:t>
      </w:r>
      <w:r w:rsidRPr="008B5BE6">
        <w:rPr>
          <w:rStyle w:val="StyleUnderline"/>
        </w:rPr>
        <w:t xml:space="preserve"> </w:t>
      </w:r>
      <w:r w:rsidRPr="00996312">
        <w:rPr>
          <w:rStyle w:val="StyleUnderline"/>
          <w:vanish/>
        </w:rPr>
        <w:t>purposeful</w:t>
      </w:r>
      <w:r w:rsidRPr="008B5BE6">
        <w:rPr>
          <w:rStyle w:val="StyleUnderline"/>
        </w:rPr>
        <w:t xml:space="preserve"> </w:t>
      </w:r>
      <w:r w:rsidRPr="00996312">
        <w:rPr>
          <w:rStyle w:val="StyleUnderline"/>
          <w:vanish/>
        </w:rPr>
        <w:t>act</w:t>
      </w:r>
      <w:r w:rsidRPr="008B5BE6">
        <w:rPr>
          <w:rStyle w:val="StyleUnderline"/>
        </w:rPr>
        <w:t xml:space="preserve"> </w:t>
      </w:r>
      <w:r w:rsidRPr="00996312">
        <w:rPr>
          <w:rStyle w:val="StyleUnderline"/>
          <w:vanish/>
        </w:rPr>
        <w:t>further</w:t>
      </w:r>
      <w:r w:rsidRPr="008B5BE6">
        <w:rPr>
          <w:rStyle w:val="StyleUnderline"/>
        </w:rPr>
        <w:t xml:space="preserve"> </w:t>
      </w:r>
      <w:r w:rsidRPr="00996312">
        <w:rPr>
          <w:rStyle w:val="StyleUnderline"/>
          <w:vanish/>
        </w:rPr>
        <w:t>exacerbates</w:t>
      </w:r>
      <w:r w:rsidRPr="008B5BE6">
        <w:rPr>
          <w:rStyle w:val="StyleUnderline"/>
        </w:rPr>
        <w:t xml:space="preserve"> </w:t>
      </w:r>
      <w:r w:rsidRPr="00996312">
        <w:rPr>
          <w:rStyle w:val="StyleUnderline"/>
          <w:vanish/>
        </w:rPr>
        <w:t>this</w:t>
      </w:r>
      <w:r w:rsidRPr="008B5BE6">
        <w:rPr>
          <w:rStyle w:val="StyleUnderline"/>
        </w:rPr>
        <w:t xml:space="preserve"> </w:t>
      </w:r>
      <w:r w:rsidRPr="00996312">
        <w:rPr>
          <w:rStyle w:val="StyleUnderline"/>
          <w:vanish/>
        </w:rPr>
        <w:t>problem</w:t>
      </w:r>
      <w:r w:rsidRPr="00996312">
        <w:rPr>
          <w:vanish/>
        </w:rPr>
        <w:t>,</w:t>
      </w:r>
      <w:r>
        <w:t xml:space="preserve"> </w:t>
      </w:r>
      <w:r w:rsidRPr="00996312">
        <w:rPr>
          <w:rStyle w:val="Emphasis"/>
          <w:vanish/>
        </w:rPr>
        <w:t>given</w:t>
      </w:r>
      <w:r w:rsidRPr="008B5BE6">
        <w:rPr>
          <w:rStyle w:val="Emphasis"/>
        </w:rPr>
        <w:t xml:space="preserve"> </w:t>
      </w:r>
      <w:r w:rsidRPr="00996312">
        <w:rPr>
          <w:rStyle w:val="Emphasis"/>
          <w:vanish/>
        </w:rPr>
        <w:t>that</w:t>
      </w:r>
      <w:r w:rsidRPr="008B5BE6">
        <w:rPr>
          <w:rStyle w:val="Emphasis"/>
        </w:rPr>
        <w:t xml:space="preserve"> </w:t>
      </w:r>
      <w:r w:rsidRPr="00996312">
        <w:rPr>
          <w:rStyle w:val="Emphasis"/>
          <w:vanish/>
        </w:rPr>
        <w:t>“every</w:t>
      </w:r>
      <w:r w:rsidRPr="008B5BE6">
        <w:rPr>
          <w:rStyle w:val="Emphasis"/>
        </w:rPr>
        <w:t xml:space="preserve"> </w:t>
      </w:r>
      <w:r w:rsidRPr="00996312">
        <w:rPr>
          <w:rStyle w:val="Emphasis"/>
          <w:vanish/>
        </w:rPr>
        <w:t>object</w:t>
      </w:r>
      <w:r w:rsidRPr="008B5BE6">
        <w:rPr>
          <w:rStyle w:val="Emphasis"/>
        </w:rPr>
        <w:t xml:space="preserve"> </w:t>
      </w:r>
      <w:r w:rsidRPr="00996312">
        <w:rPr>
          <w:rStyle w:val="Emphasis"/>
          <w:vanish/>
        </w:rPr>
        <w:t>in</w:t>
      </w:r>
      <w:r w:rsidRPr="008B5BE6">
        <w:rPr>
          <w:rStyle w:val="Emphasis"/>
        </w:rPr>
        <w:t xml:space="preserve"> </w:t>
      </w:r>
      <w:r w:rsidRPr="00996312">
        <w:rPr>
          <w:rStyle w:val="Emphasis"/>
          <w:vanish/>
        </w:rPr>
        <w:t>orbit</w:t>
      </w:r>
      <w:r w:rsidRPr="008B5BE6">
        <w:rPr>
          <w:rStyle w:val="Emphasis"/>
        </w:rPr>
        <w:t xml:space="preserve"> </w:t>
      </w:r>
      <w:r w:rsidRPr="00996312">
        <w:rPr>
          <w:rStyle w:val="Emphasis"/>
          <w:vanish/>
        </w:rPr>
        <w:t>is</w:t>
      </w:r>
      <w:r w:rsidRPr="008B5BE6">
        <w:rPr>
          <w:rStyle w:val="Emphasis"/>
        </w:rPr>
        <w:t xml:space="preserve"> </w:t>
      </w:r>
      <w:r w:rsidRPr="00996312">
        <w:rPr>
          <w:rStyle w:val="Emphasis"/>
          <w:vanish/>
        </w:rPr>
        <w:t>a</w:t>
      </w:r>
      <w:r w:rsidRPr="008B5BE6">
        <w:rPr>
          <w:rStyle w:val="Emphasis"/>
        </w:rPr>
        <w:t xml:space="preserve"> </w:t>
      </w:r>
      <w:r w:rsidRPr="00996312">
        <w:rPr>
          <w:rStyle w:val="Emphasis"/>
          <w:vanish/>
        </w:rPr>
        <w:t>threat</w:t>
      </w:r>
      <w:r w:rsidRPr="008B5BE6">
        <w:rPr>
          <w:rStyle w:val="Emphasis"/>
        </w:rPr>
        <w:t xml:space="preserve"> </w:t>
      </w:r>
      <w:r w:rsidRPr="00996312">
        <w:rPr>
          <w:rStyle w:val="Emphasis"/>
          <w:vanish/>
        </w:rPr>
        <w:t>to</w:t>
      </w:r>
      <w:r w:rsidRPr="008B5BE6">
        <w:rPr>
          <w:rStyle w:val="Emphasis"/>
        </w:rPr>
        <w:t xml:space="preserve"> </w:t>
      </w:r>
      <w:r w:rsidRPr="00996312">
        <w:rPr>
          <w:rStyle w:val="Emphasis"/>
          <w:vanish/>
        </w:rPr>
        <w:t>everything</w:t>
      </w:r>
      <w:r w:rsidRPr="008B5BE6">
        <w:rPr>
          <w:rStyle w:val="Emphasis"/>
        </w:rPr>
        <w:t xml:space="preserve"> </w:t>
      </w:r>
      <w:r w:rsidRPr="00996312">
        <w:rPr>
          <w:rStyle w:val="Emphasis"/>
          <w:vanish/>
        </w:rPr>
        <w:t>else</w:t>
      </w:r>
      <w:r w:rsidRPr="008B5BE6">
        <w:rPr>
          <w:rStyle w:val="Emphasis"/>
        </w:rPr>
        <w:t xml:space="preserve"> </w:t>
      </w:r>
      <w:r w:rsidRPr="00996312">
        <w:rPr>
          <w:rStyle w:val="Emphasis"/>
          <w:vanish/>
        </w:rPr>
        <w:t>in</w:t>
      </w:r>
      <w:r w:rsidRPr="008B5BE6">
        <w:rPr>
          <w:rStyle w:val="Emphasis"/>
        </w:rPr>
        <w:t xml:space="preserve"> </w:t>
      </w:r>
      <w:r w:rsidRPr="00996312">
        <w:rPr>
          <w:rStyle w:val="Emphasis"/>
          <w:vanish/>
        </w:rPr>
        <w:t>orbit,</w:t>
      </w:r>
      <w:r w:rsidRPr="008B5BE6">
        <w:rPr>
          <w:rStyle w:val="Emphasis"/>
        </w:rPr>
        <w:t xml:space="preserve"> </w:t>
      </w:r>
      <w:r w:rsidRPr="00996312">
        <w:rPr>
          <w:rStyle w:val="Emphasis"/>
          <w:vanish/>
        </w:rPr>
        <w:t>regardless</w:t>
      </w:r>
      <w:r w:rsidRPr="008B5BE6">
        <w:rPr>
          <w:rStyle w:val="Emphasis"/>
        </w:rPr>
        <w:t xml:space="preserve"> </w:t>
      </w:r>
      <w:r w:rsidRPr="00996312">
        <w:rPr>
          <w:rStyle w:val="Emphasis"/>
          <w:vanish/>
        </w:rPr>
        <w:t>of</w:t>
      </w:r>
      <w:r w:rsidRPr="008B5BE6">
        <w:rPr>
          <w:rStyle w:val="Emphasis"/>
        </w:rPr>
        <w:t xml:space="preserve"> </w:t>
      </w:r>
      <w:r w:rsidRPr="00996312">
        <w:rPr>
          <w:rStyle w:val="Emphasis"/>
          <w:vanish/>
        </w:rPr>
        <w:t>its</w:t>
      </w:r>
      <w:r w:rsidRPr="008B5BE6">
        <w:rPr>
          <w:rStyle w:val="Emphasis"/>
        </w:rPr>
        <w:t xml:space="preserve"> </w:t>
      </w:r>
      <w:r w:rsidRPr="00996312">
        <w:rPr>
          <w:rStyle w:val="Emphasis"/>
          <w:vanish/>
        </w:rPr>
        <w:t>intended</w:t>
      </w:r>
      <w:r w:rsidRPr="008B5BE6">
        <w:rPr>
          <w:rStyle w:val="Emphasis"/>
        </w:rPr>
        <w:t xml:space="preserve"> </w:t>
      </w:r>
      <w:r w:rsidRPr="00996312">
        <w:rPr>
          <w:rStyle w:val="Emphasis"/>
          <w:vanish/>
        </w:rPr>
        <w:t>function”</w:t>
      </w:r>
      <w:r>
        <w:t xml:space="preserve"> </w:t>
      </w:r>
      <w:r w:rsidRPr="00996312">
        <w:rPr>
          <w:vanish/>
        </w:rPr>
        <w:t>(Faith,</w:t>
      </w:r>
      <w:r>
        <w:t xml:space="preserve"> </w:t>
      </w:r>
      <w:r w:rsidRPr="00996312">
        <w:rPr>
          <w:vanish/>
        </w:rPr>
        <w:t>2012:</w:t>
      </w:r>
      <w:r>
        <w:t xml:space="preserve"> </w:t>
      </w:r>
      <w:r w:rsidRPr="00996312">
        <w:rPr>
          <w:vanish/>
        </w:rPr>
        <w:t>86).</w:t>
      </w:r>
      <w:r>
        <w:t xml:space="preserve"> </w:t>
      </w:r>
      <w:r w:rsidRPr="00996312">
        <w:rPr>
          <w:vanish/>
        </w:rPr>
        <w:t>Such</w:t>
      </w:r>
      <w:r>
        <w:t xml:space="preserve"> </w:t>
      </w:r>
      <w:r w:rsidRPr="00996312">
        <w:rPr>
          <w:vanish/>
        </w:rPr>
        <w:t>developments</w:t>
      </w:r>
      <w:r>
        <w:t xml:space="preserve"> </w:t>
      </w:r>
      <w:r w:rsidRPr="00996312">
        <w:rPr>
          <w:vanish/>
        </w:rPr>
        <w:t>have</w:t>
      </w:r>
      <w:r>
        <w:t xml:space="preserve"> </w:t>
      </w:r>
      <w:r w:rsidRPr="00996312">
        <w:rPr>
          <w:vanish/>
        </w:rPr>
        <w:t>led</w:t>
      </w:r>
      <w:r>
        <w:t xml:space="preserve"> </w:t>
      </w:r>
      <w:r w:rsidRPr="00996312">
        <w:rPr>
          <w:vanish/>
        </w:rPr>
        <w:t>to</w:t>
      </w:r>
      <w:r>
        <w:t xml:space="preserve"> </w:t>
      </w:r>
      <w:r w:rsidRPr="00996312">
        <w:rPr>
          <w:vanish/>
        </w:rPr>
        <w:t>the</w:t>
      </w:r>
      <w:r>
        <w:t xml:space="preserve"> </w:t>
      </w:r>
      <w:r w:rsidRPr="00996312">
        <w:rPr>
          <w:vanish/>
        </w:rPr>
        <w:t>US</w:t>
      </w:r>
      <w:r>
        <w:t xml:space="preserve"> </w:t>
      </w:r>
      <w:r w:rsidRPr="00996312">
        <w:rPr>
          <w:vanish/>
        </w:rPr>
        <w:t>administration</w:t>
      </w:r>
      <w:r>
        <w:t xml:space="preserve"> </w:t>
      </w:r>
      <w:r w:rsidRPr="00996312">
        <w:rPr>
          <w:vanish/>
        </w:rPr>
        <w:t>increasingly</w:t>
      </w:r>
      <w:r>
        <w:t xml:space="preserve"> </w:t>
      </w:r>
      <w:r w:rsidRPr="00996312">
        <w:rPr>
          <w:vanish/>
        </w:rPr>
        <w:t>adopting</w:t>
      </w:r>
      <w:r>
        <w:t xml:space="preserve"> </w:t>
      </w:r>
      <w:r w:rsidRPr="00996312">
        <w:rPr>
          <w:vanish/>
        </w:rPr>
        <w:t>a</w:t>
      </w:r>
      <w:r>
        <w:t xml:space="preserve"> </w:t>
      </w:r>
      <w:r w:rsidRPr="00996312">
        <w:rPr>
          <w:vanish/>
        </w:rPr>
        <w:t>securitisation</w:t>
      </w:r>
      <w:r>
        <w:t xml:space="preserve"> </w:t>
      </w:r>
      <w:r w:rsidRPr="00996312">
        <w:rPr>
          <w:vanish/>
        </w:rPr>
        <w:t>discourse</w:t>
      </w:r>
      <w:r>
        <w:t xml:space="preserve"> </w:t>
      </w:r>
      <w:r w:rsidRPr="00996312">
        <w:rPr>
          <w:vanish/>
        </w:rPr>
        <w:t>around</w:t>
      </w:r>
      <w:r>
        <w:t xml:space="preserve"> </w:t>
      </w:r>
      <w:r w:rsidRPr="00996312">
        <w:rPr>
          <w:vanish/>
        </w:rPr>
        <w:t>orbital</w:t>
      </w:r>
      <w:r>
        <w:t xml:space="preserve"> </w:t>
      </w:r>
      <w:r w:rsidRPr="00996312">
        <w:rPr>
          <w:vanish/>
        </w:rPr>
        <w:t>debris</w:t>
      </w:r>
      <w:r>
        <w:t xml:space="preserve"> </w:t>
      </w:r>
      <w:r w:rsidRPr="00996312">
        <w:rPr>
          <w:vanish/>
        </w:rPr>
        <w:t>(Bowen,</w:t>
      </w:r>
      <w:r>
        <w:t xml:space="preserve"> </w:t>
      </w:r>
      <w:r w:rsidRPr="00996312">
        <w:rPr>
          <w:vanish/>
        </w:rPr>
        <w:t>2014:</w:t>
      </w:r>
      <w:r>
        <w:t xml:space="preserve"> </w:t>
      </w:r>
      <w:r w:rsidRPr="00996312">
        <w:rPr>
          <w:vanish/>
        </w:rPr>
        <w:t>47),</w:t>
      </w:r>
      <w:r>
        <w:t xml:space="preserve"> </w:t>
      </w:r>
      <w:r w:rsidRPr="00996312">
        <w:rPr>
          <w:rStyle w:val="StyleUnderline"/>
          <w:vanish/>
        </w:rPr>
        <w:t>which</w:t>
      </w:r>
      <w:r w:rsidRPr="008B5BE6">
        <w:rPr>
          <w:rStyle w:val="StyleUnderline"/>
        </w:rPr>
        <w:t xml:space="preserve"> </w:t>
      </w:r>
      <w:r w:rsidRPr="00996312">
        <w:rPr>
          <w:rStyle w:val="StyleUnderline"/>
          <w:vanish/>
        </w:rPr>
        <w:t>may</w:t>
      </w:r>
      <w:r w:rsidRPr="008B5BE6">
        <w:rPr>
          <w:rStyle w:val="StyleUnderline"/>
        </w:rPr>
        <w:t xml:space="preserve"> </w:t>
      </w:r>
      <w:r w:rsidRPr="00996312">
        <w:rPr>
          <w:rStyle w:val="StyleUnderline"/>
          <w:vanish/>
        </w:rPr>
        <w:t>cause</w:t>
      </w:r>
      <w:r w:rsidRPr="008B5BE6">
        <w:rPr>
          <w:rStyle w:val="StyleUnderline"/>
        </w:rPr>
        <w:t xml:space="preserve"> </w:t>
      </w:r>
      <w:r w:rsidRPr="00996312">
        <w:rPr>
          <w:rStyle w:val="StyleUnderline"/>
          <w:vanish/>
        </w:rPr>
        <w:t>concerns</w:t>
      </w:r>
      <w:r w:rsidRPr="008B5BE6">
        <w:rPr>
          <w:rStyle w:val="StyleUnderline"/>
        </w:rPr>
        <w:t xml:space="preserve"> </w:t>
      </w:r>
      <w:r w:rsidRPr="00996312">
        <w:rPr>
          <w:rStyle w:val="StyleUnderline"/>
          <w:vanish/>
        </w:rPr>
        <w:t>as</w:t>
      </w:r>
      <w:r w:rsidRPr="008B5BE6">
        <w:rPr>
          <w:rStyle w:val="StyleUnderline"/>
        </w:rPr>
        <w:t xml:space="preserve"> </w:t>
      </w:r>
      <w:r w:rsidRPr="00996312">
        <w:rPr>
          <w:rStyle w:val="StyleUnderline"/>
          <w:vanish/>
        </w:rPr>
        <w:t>to</w:t>
      </w:r>
      <w:r w:rsidRPr="008B5BE6">
        <w:rPr>
          <w:rStyle w:val="StyleUnderline"/>
        </w:rPr>
        <w:t xml:space="preserve"> </w:t>
      </w:r>
      <w:r w:rsidRPr="00996312">
        <w:rPr>
          <w:rStyle w:val="StyleUnderline"/>
          <w:vanish/>
        </w:rPr>
        <w:t>whether</w:t>
      </w:r>
      <w:r w:rsidRPr="008B5BE6">
        <w:rPr>
          <w:rStyle w:val="StyleUnderline"/>
        </w:rPr>
        <w:t xml:space="preserve"> </w:t>
      </w:r>
      <w:r w:rsidRPr="00996312">
        <w:rPr>
          <w:rStyle w:val="StyleUnderline"/>
          <w:vanish/>
        </w:rPr>
        <w:t>policymakers</w:t>
      </w:r>
      <w:r w:rsidRPr="008B5BE6">
        <w:rPr>
          <w:rStyle w:val="StyleUnderline"/>
        </w:rPr>
        <w:t xml:space="preserve"> </w:t>
      </w:r>
      <w:r w:rsidRPr="00996312">
        <w:rPr>
          <w:rStyle w:val="StyleUnderline"/>
          <w:vanish/>
        </w:rPr>
        <w:t>may</w:t>
      </w:r>
      <w:r w:rsidRPr="008B5BE6">
        <w:rPr>
          <w:rStyle w:val="StyleUnderline"/>
        </w:rPr>
        <w:t xml:space="preserve"> </w:t>
      </w:r>
      <w:r w:rsidRPr="00996312">
        <w:rPr>
          <w:rStyle w:val="StyleUnderline"/>
          <w:vanish/>
        </w:rPr>
        <w:t>react</w:t>
      </w:r>
      <w:r w:rsidRPr="008B5BE6">
        <w:rPr>
          <w:rStyle w:val="StyleUnderline"/>
        </w:rPr>
        <w:t xml:space="preserve"> </w:t>
      </w:r>
      <w:r w:rsidRPr="00996312">
        <w:rPr>
          <w:rStyle w:val="StyleUnderline"/>
          <w:vanish/>
        </w:rPr>
        <w:t>to</w:t>
      </w:r>
      <w:r w:rsidRPr="008B5BE6">
        <w:rPr>
          <w:rStyle w:val="StyleUnderline"/>
        </w:rPr>
        <w:t xml:space="preserve"> </w:t>
      </w:r>
      <w:r w:rsidRPr="00996312">
        <w:rPr>
          <w:rStyle w:val="StyleUnderline"/>
          <w:vanish/>
        </w:rPr>
        <w:t>future</w:t>
      </w:r>
      <w:r w:rsidRPr="008B5BE6">
        <w:rPr>
          <w:rStyle w:val="StyleUnderline"/>
        </w:rPr>
        <w:t xml:space="preserve"> </w:t>
      </w:r>
      <w:r w:rsidRPr="00996312">
        <w:rPr>
          <w:rStyle w:val="StyleUnderline"/>
          <w:vanish/>
        </w:rPr>
        <w:t>American</w:t>
      </w:r>
      <w:r w:rsidRPr="008B5BE6">
        <w:rPr>
          <w:rStyle w:val="StyleUnderline"/>
        </w:rPr>
        <w:t xml:space="preserve"> </w:t>
      </w:r>
      <w:r w:rsidRPr="00996312">
        <w:rPr>
          <w:rStyle w:val="StyleUnderline"/>
          <w:vanish/>
        </w:rPr>
        <w:t>satellite</w:t>
      </w:r>
      <w:r w:rsidRPr="008B5BE6">
        <w:rPr>
          <w:rStyle w:val="StyleUnderline"/>
        </w:rPr>
        <w:t xml:space="preserve"> </w:t>
      </w:r>
      <w:r w:rsidRPr="00996312">
        <w:rPr>
          <w:rStyle w:val="StyleUnderline"/>
          <w:vanish/>
        </w:rPr>
        <w:t>collisions</w:t>
      </w:r>
      <w:r w:rsidRPr="008B5BE6">
        <w:rPr>
          <w:rStyle w:val="StyleUnderline"/>
        </w:rPr>
        <w:t xml:space="preserve"> </w:t>
      </w:r>
      <w:r w:rsidRPr="00996312">
        <w:rPr>
          <w:rStyle w:val="StyleUnderline"/>
          <w:vanish/>
        </w:rPr>
        <w:t>in</w:t>
      </w:r>
      <w:r w:rsidRPr="008B5BE6">
        <w:rPr>
          <w:rStyle w:val="StyleUnderline"/>
        </w:rPr>
        <w:t xml:space="preserve"> </w:t>
      </w:r>
      <w:r w:rsidRPr="00996312">
        <w:rPr>
          <w:rStyle w:val="StyleUnderline"/>
          <w:vanish/>
        </w:rPr>
        <w:t>a</w:t>
      </w:r>
      <w:r w:rsidRPr="008B5BE6">
        <w:rPr>
          <w:rStyle w:val="StyleUnderline"/>
        </w:rPr>
        <w:t xml:space="preserve"> </w:t>
      </w:r>
      <w:r w:rsidRPr="00996312">
        <w:rPr>
          <w:rStyle w:val="StyleUnderline"/>
          <w:vanish/>
        </w:rPr>
        <w:t>militarised</w:t>
      </w:r>
      <w:r w:rsidRPr="008B5BE6">
        <w:rPr>
          <w:rStyle w:val="StyleUnderline"/>
        </w:rPr>
        <w:t xml:space="preserve"> </w:t>
      </w:r>
      <w:r w:rsidRPr="00996312">
        <w:rPr>
          <w:rStyle w:val="StyleUnderline"/>
          <w:vanish/>
        </w:rPr>
        <w:t>manner</w:t>
      </w:r>
      <w:r w:rsidRPr="00996312">
        <w:rPr>
          <w:vanish/>
        </w:rPr>
        <w:t>.</w:t>
      </w:r>
    </w:p>
    <w:p w14:paraId="3EEC23FA" w14:textId="77777777" w:rsidR="00AE775D" w:rsidRPr="00996312" w:rsidRDefault="00AE775D" w:rsidP="00AE775D">
      <w:pPr>
        <w:rPr>
          <w:vanish/>
        </w:rPr>
      </w:pPr>
      <w:r w:rsidRPr="00996312">
        <w:rPr>
          <w:rStyle w:val="StyleUnderline"/>
          <w:vanish/>
        </w:rPr>
        <w:t>A</w:t>
      </w:r>
      <w:r w:rsidRPr="00531B31">
        <w:rPr>
          <w:rStyle w:val="StyleUnderline"/>
        </w:rPr>
        <w:t xml:space="preserve"> </w:t>
      </w:r>
      <w:r w:rsidRPr="00996312">
        <w:rPr>
          <w:rStyle w:val="StyleUnderline"/>
          <w:vanish/>
        </w:rPr>
        <w:t>number</w:t>
      </w:r>
      <w:r w:rsidRPr="00531B31">
        <w:rPr>
          <w:rStyle w:val="StyleUnderline"/>
        </w:rPr>
        <w:t xml:space="preserve"> </w:t>
      </w:r>
      <w:r w:rsidRPr="00996312">
        <w:rPr>
          <w:rStyle w:val="StyleUnderline"/>
          <w:vanish/>
        </w:rPr>
        <w:t>of</w:t>
      </w:r>
      <w:r w:rsidRPr="00531B31">
        <w:rPr>
          <w:rStyle w:val="StyleUnderline"/>
        </w:rPr>
        <w:t xml:space="preserve"> </w:t>
      </w:r>
      <w:r w:rsidRPr="00996312">
        <w:rPr>
          <w:rStyle w:val="StyleUnderline"/>
          <w:vanish/>
        </w:rPr>
        <w:t>NewSpace</w:t>
      </w:r>
      <w:r w:rsidRPr="00531B31">
        <w:rPr>
          <w:rStyle w:val="StyleUnderline"/>
        </w:rPr>
        <w:t xml:space="preserve"> </w:t>
      </w:r>
      <w:r w:rsidRPr="00996312">
        <w:rPr>
          <w:rStyle w:val="StyleUnderline"/>
          <w:vanish/>
        </w:rPr>
        <w:t>actors</w:t>
      </w:r>
      <w:r w:rsidRPr="00531B31">
        <w:rPr>
          <w:rStyle w:val="StyleUnderline"/>
        </w:rPr>
        <w:t xml:space="preserve"> </w:t>
      </w:r>
      <w:r w:rsidRPr="00996312">
        <w:rPr>
          <w:rStyle w:val="StyleUnderline"/>
          <w:vanish/>
        </w:rPr>
        <w:t>are</w:t>
      </w:r>
      <w:r w:rsidRPr="00531B31">
        <w:rPr>
          <w:rStyle w:val="StyleUnderline"/>
        </w:rPr>
        <w:t xml:space="preserve"> </w:t>
      </w:r>
      <w:r w:rsidRPr="00996312">
        <w:rPr>
          <w:rStyle w:val="StyleUnderline"/>
          <w:vanish/>
        </w:rPr>
        <w:t>likely</w:t>
      </w:r>
      <w:r w:rsidRPr="00531B31">
        <w:rPr>
          <w:rStyle w:val="StyleUnderline"/>
        </w:rPr>
        <w:t xml:space="preserve"> </w:t>
      </w:r>
      <w:r w:rsidRPr="00996312">
        <w:rPr>
          <w:rStyle w:val="StyleUnderline"/>
          <w:vanish/>
        </w:rPr>
        <w:t>to</w:t>
      </w:r>
      <w:r w:rsidRPr="00531B31">
        <w:rPr>
          <w:rStyle w:val="StyleUnderline"/>
        </w:rPr>
        <w:t xml:space="preserve"> </w:t>
      </w:r>
      <w:r w:rsidRPr="00996312">
        <w:rPr>
          <w:rStyle w:val="StyleUnderline"/>
          <w:vanish/>
        </w:rPr>
        <w:t>complicate</w:t>
      </w:r>
      <w:r w:rsidRPr="00531B31">
        <w:rPr>
          <w:rStyle w:val="StyleUnderline"/>
        </w:rPr>
        <w:t xml:space="preserve"> </w:t>
      </w:r>
      <w:r w:rsidRPr="00996312">
        <w:rPr>
          <w:rStyle w:val="StyleUnderline"/>
          <w:vanish/>
        </w:rPr>
        <w:t>these</w:t>
      </w:r>
      <w:r w:rsidRPr="00531B31">
        <w:rPr>
          <w:rStyle w:val="StyleUnderline"/>
        </w:rPr>
        <w:t xml:space="preserve"> </w:t>
      </w:r>
      <w:r w:rsidRPr="00996312">
        <w:rPr>
          <w:rStyle w:val="StyleUnderline"/>
          <w:vanish/>
        </w:rPr>
        <w:t>worries</w:t>
      </w:r>
      <w:r w:rsidRPr="00531B31">
        <w:rPr>
          <w:rStyle w:val="StyleUnderline"/>
        </w:rPr>
        <w:t xml:space="preserve"> </w:t>
      </w:r>
      <w:r w:rsidRPr="00996312">
        <w:rPr>
          <w:rStyle w:val="StyleUnderline"/>
          <w:vanish/>
        </w:rPr>
        <w:t>even</w:t>
      </w:r>
      <w:r w:rsidRPr="00531B31">
        <w:rPr>
          <w:rStyle w:val="StyleUnderline"/>
        </w:rPr>
        <w:t xml:space="preserve"> </w:t>
      </w:r>
      <w:r w:rsidRPr="00996312">
        <w:rPr>
          <w:rStyle w:val="StyleUnderline"/>
          <w:vanish/>
        </w:rPr>
        <w:t>further</w:t>
      </w:r>
      <w:r w:rsidRPr="00531B31">
        <w:rPr>
          <w:rStyle w:val="StyleUnderline"/>
        </w:rPr>
        <w:t xml:space="preserve"> </w:t>
      </w:r>
      <w:r w:rsidRPr="00996312">
        <w:rPr>
          <w:rStyle w:val="StyleUnderline"/>
          <w:vanish/>
        </w:rPr>
        <w:t>through</w:t>
      </w:r>
      <w:r w:rsidRPr="00531B31">
        <w:rPr>
          <w:rStyle w:val="StyleUnderline"/>
        </w:rPr>
        <w:t xml:space="preserve"> </w:t>
      </w:r>
      <w:r w:rsidRPr="00996312">
        <w:rPr>
          <w:rStyle w:val="StyleUnderline"/>
          <w:vanish/>
        </w:rPr>
        <w:t>recent</w:t>
      </w:r>
      <w:r w:rsidRPr="00531B31">
        <w:rPr>
          <w:rStyle w:val="StyleUnderline"/>
        </w:rPr>
        <w:t xml:space="preserve"> </w:t>
      </w:r>
      <w:r w:rsidRPr="00996312">
        <w:rPr>
          <w:rStyle w:val="StyleUnderline"/>
          <w:vanish/>
        </w:rPr>
        <w:t>satellite</w:t>
      </w:r>
      <w:r w:rsidRPr="00531B31">
        <w:rPr>
          <w:rStyle w:val="StyleUnderline"/>
        </w:rPr>
        <w:t xml:space="preserve"> </w:t>
      </w:r>
      <w:r w:rsidRPr="00996312">
        <w:rPr>
          <w:rStyle w:val="StyleUnderline"/>
          <w:vanish/>
        </w:rPr>
        <w:t>proposals.</w:t>
      </w:r>
      <w:r>
        <w:t xml:space="preserve"> </w:t>
      </w:r>
      <w:r w:rsidRPr="00996312">
        <w:rPr>
          <w:rStyle w:val="Emphasis"/>
          <w:vanish/>
        </w:rPr>
        <w:t>Whilst</w:t>
      </w:r>
      <w:r w:rsidRPr="001838AF">
        <w:rPr>
          <w:rStyle w:val="Emphasis"/>
        </w:rPr>
        <w:t xml:space="preserve"> </w:t>
      </w:r>
      <w:r w:rsidRPr="00475C49">
        <w:rPr>
          <w:rStyle w:val="Emphasis"/>
          <w:highlight w:val="cyan"/>
        </w:rPr>
        <w:t>Boeing is proposing a constellation of</w:t>
      </w:r>
      <w:r w:rsidRPr="001838AF">
        <w:rPr>
          <w:rStyle w:val="Emphasis"/>
        </w:rPr>
        <w:t xml:space="preserve"> </w:t>
      </w:r>
      <w:r w:rsidRPr="00996312">
        <w:rPr>
          <w:rStyle w:val="Emphasis"/>
          <w:vanish/>
        </w:rPr>
        <w:t>up</w:t>
      </w:r>
      <w:r w:rsidRPr="001838AF">
        <w:rPr>
          <w:rStyle w:val="Emphasis"/>
        </w:rPr>
        <w:t xml:space="preserve"> </w:t>
      </w:r>
      <w:r w:rsidRPr="00996312">
        <w:rPr>
          <w:rStyle w:val="Emphasis"/>
          <w:vanish/>
        </w:rPr>
        <w:t>to</w:t>
      </w:r>
      <w:r w:rsidRPr="001838AF">
        <w:rPr>
          <w:rStyle w:val="Emphasis"/>
        </w:rPr>
        <w:t xml:space="preserve"> </w:t>
      </w:r>
      <w:r w:rsidRPr="00475C49">
        <w:rPr>
          <w:rStyle w:val="Emphasis"/>
          <w:highlight w:val="cyan"/>
        </w:rPr>
        <w:t>3,000</w:t>
      </w:r>
      <w:r w:rsidRPr="001838AF">
        <w:rPr>
          <w:rStyle w:val="Emphasis"/>
        </w:rPr>
        <w:t xml:space="preserve"> </w:t>
      </w:r>
      <w:r w:rsidRPr="00996312">
        <w:rPr>
          <w:rStyle w:val="Emphasis"/>
          <w:vanish/>
        </w:rPr>
        <w:t>satellites,</w:t>
      </w:r>
      <w:r w:rsidRPr="001838AF">
        <w:rPr>
          <w:rStyle w:val="Emphasis"/>
        </w:rPr>
        <w:t xml:space="preserve"> </w:t>
      </w:r>
      <w:r w:rsidRPr="00475C49">
        <w:rPr>
          <w:rStyle w:val="Emphasis"/>
          <w:highlight w:val="cyan"/>
        </w:rPr>
        <w:t>SpaceX</w:t>
      </w:r>
      <w:r w:rsidRPr="001838AF">
        <w:rPr>
          <w:rStyle w:val="Emphasis"/>
        </w:rPr>
        <w:t xml:space="preserve"> </w:t>
      </w:r>
      <w:r w:rsidRPr="00996312">
        <w:rPr>
          <w:rStyle w:val="Emphasis"/>
          <w:vanish/>
        </w:rPr>
        <w:t>has</w:t>
      </w:r>
      <w:r w:rsidRPr="001838AF">
        <w:rPr>
          <w:rStyle w:val="Emphasis"/>
        </w:rPr>
        <w:t xml:space="preserve"> </w:t>
      </w:r>
      <w:r w:rsidRPr="00996312">
        <w:rPr>
          <w:rStyle w:val="Emphasis"/>
          <w:vanish/>
        </w:rPr>
        <w:t>even</w:t>
      </w:r>
      <w:r w:rsidRPr="001838AF">
        <w:rPr>
          <w:rStyle w:val="Emphasis"/>
        </w:rPr>
        <w:t xml:space="preserve"> </w:t>
      </w:r>
      <w:r w:rsidRPr="00996312">
        <w:rPr>
          <w:rStyle w:val="Emphasis"/>
          <w:vanish/>
        </w:rPr>
        <w:t>grander</w:t>
      </w:r>
      <w:r w:rsidRPr="001838AF">
        <w:rPr>
          <w:rStyle w:val="Emphasis"/>
        </w:rPr>
        <w:t xml:space="preserve"> </w:t>
      </w:r>
      <w:r w:rsidRPr="00996312">
        <w:rPr>
          <w:rStyle w:val="Emphasis"/>
          <w:vanish/>
        </w:rPr>
        <w:t>goals</w:t>
      </w:r>
      <w:r w:rsidRPr="001838AF">
        <w:rPr>
          <w:rStyle w:val="Emphasis"/>
        </w:rPr>
        <w:t xml:space="preserve"> </w:t>
      </w:r>
      <w:r w:rsidRPr="00996312">
        <w:rPr>
          <w:rStyle w:val="Emphasis"/>
          <w:vanish/>
        </w:rPr>
        <w:t>of</w:t>
      </w:r>
      <w:r w:rsidRPr="001838AF">
        <w:rPr>
          <w:rStyle w:val="Emphasis"/>
        </w:rPr>
        <w:t xml:space="preserve"> </w:t>
      </w:r>
      <w:r w:rsidRPr="00996312">
        <w:rPr>
          <w:rStyle w:val="Emphasis"/>
          <w:vanish/>
        </w:rPr>
        <w:t>creating</w:t>
      </w:r>
      <w:r w:rsidRPr="001838AF">
        <w:rPr>
          <w:rStyle w:val="Emphasis"/>
        </w:rPr>
        <w:t xml:space="preserve"> </w:t>
      </w:r>
      <w:r w:rsidRPr="00996312">
        <w:rPr>
          <w:rStyle w:val="Emphasis"/>
          <w:vanish/>
        </w:rPr>
        <w:t>a</w:t>
      </w:r>
      <w:r w:rsidRPr="001838AF">
        <w:rPr>
          <w:rStyle w:val="Emphasis"/>
        </w:rPr>
        <w:t xml:space="preserve"> </w:t>
      </w:r>
      <w:r w:rsidRPr="00996312">
        <w:rPr>
          <w:rStyle w:val="Emphasis"/>
          <w:vanish/>
        </w:rPr>
        <w:t>constellation</w:t>
      </w:r>
      <w:r w:rsidRPr="001838AF">
        <w:rPr>
          <w:rStyle w:val="Emphasis"/>
        </w:rPr>
        <w:t xml:space="preserve"> </w:t>
      </w:r>
      <w:r w:rsidRPr="00996312">
        <w:rPr>
          <w:rStyle w:val="Emphasis"/>
          <w:vanish/>
        </w:rPr>
        <w:t>consisting</w:t>
      </w:r>
      <w:r w:rsidRPr="001838AF">
        <w:rPr>
          <w:rStyle w:val="Emphasis"/>
        </w:rPr>
        <w:t xml:space="preserve"> </w:t>
      </w:r>
      <w:r w:rsidRPr="00996312">
        <w:rPr>
          <w:rStyle w:val="Emphasis"/>
          <w:vanish/>
        </w:rPr>
        <w:t>of</w:t>
      </w:r>
      <w:r w:rsidRPr="00475C49">
        <w:rPr>
          <w:rStyle w:val="Emphasis"/>
        </w:rPr>
        <w:t xml:space="preserve"> </w:t>
      </w:r>
      <w:r w:rsidRPr="00996312">
        <w:rPr>
          <w:rStyle w:val="Emphasis"/>
          <w:vanish/>
        </w:rPr>
        <w:t>4,425</w:t>
      </w:r>
      <w:r w:rsidRPr="00475C49">
        <w:rPr>
          <w:rStyle w:val="Emphasis"/>
        </w:rPr>
        <w:t xml:space="preserve"> </w:t>
      </w:r>
      <w:r w:rsidRPr="00996312">
        <w:rPr>
          <w:rStyle w:val="Emphasis"/>
          <w:vanish/>
        </w:rPr>
        <w:t>satellites,</w:t>
      </w:r>
      <w:r w:rsidRPr="00475C49">
        <w:rPr>
          <w:rStyle w:val="Emphasis"/>
        </w:rPr>
        <w:t xml:space="preserve"> </w:t>
      </w:r>
      <w:r w:rsidRPr="00996312">
        <w:rPr>
          <w:rStyle w:val="Emphasis"/>
          <w:vanish/>
        </w:rPr>
        <w:t>eventually</w:t>
      </w:r>
      <w:r w:rsidRPr="00475C49">
        <w:rPr>
          <w:rStyle w:val="Emphasis"/>
        </w:rPr>
        <w:t xml:space="preserve"> </w:t>
      </w:r>
      <w:r w:rsidRPr="00996312">
        <w:rPr>
          <w:rStyle w:val="Emphasis"/>
          <w:vanish/>
        </w:rPr>
        <w:t>expanding</w:t>
      </w:r>
      <w:r w:rsidRPr="00475C49">
        <w:rPr>
          <w:rStyle w:val="Emphasis"/>
        </w:rPr>
        <w:t xml:space="preserve"> </w:t>
      </w:r>
      <w:r w:rsidRPr="00475C49">
        <w:rPr>
          <w:rStyle w:val="Emphasis"/>
          <w:highlight w:val="cyan"/>
        </w:rPr>
        <w:t>to 12,000 satellites</w:t>
      </w:r>
      <w:r w:rsidRPr="00475C49">
        <w:rPr>
          <w:rStyle w:val="Emphasis"/>
        </w:rPr>
        <w:t xml:space="preserve"> </w:t>
      </w:r>
      <w:r w:rsidRPr="00996312">
        <w:rPr>
          <w:rStyle w:val="Emphasis"/>
          <w:vanish/>
        </w:rPr>
        <w:t>in</w:t>
      </w:r>
      <w:r w:rsidRPr="00475C49">
        <w:rPr>
          <w:rStyle w:val="Emphasis"/>
        </w:rPr>
        <w:t xml:space="preserve"> </w:t>
      </w:r>
      <w:r w:rsidRPr="00996312">
        <w:rPr>
          <w:rStyle w:val="Emphasis"/>
          <w:vanish/>
        </w:rPr>
        <w:t>the</w:t>
      </w:r>
      <w:r w:rsidRPr="00475C49">
        <w:rPr>
          <w:rStyle w:val="Emphasis"/>
        </w:rPr>
        <w:t xml:space="preserve"> </w:t>
      </w:r>
      <w:r w:rsidRPr="00996312">
        <w:rPr>
          <w:rStyle w:val="Emphasis"/>
          <w:vanish/>
        </w:rPr>
        <w:t>near-future</w:t>
      </w:r>
      <w:r w:rsidRPr="00475C49">
        <w:t xml:space="preserve"> </w:t>
      </w:r>
      <w:r w:rsidRPr="00996312">
        <w:rPr>
          <w:vanish/>
        </w:rPr>
        <w:t>(Kosiak,</w:t>
      </w:r>
      <w:r>
        <w:t xml:space="preserve"> </w:t>
      </w:r>
      <w:r w:rsidRPr="00996312">
        <w:rPr>
          <w:vanish/>
        </w:rPr>
        <w:t>2019:</w:t>
      </w:r>
      <w:r>
        <w:t xml:space="preserve"> </w:t>
      </w:r>
      <w:r w:rsidRPr="00996312">
        <w:rPr>
          <w:vanish/>
        </w:rPr>
        <w:t>7).</w:t>
      </w:r>
      <w:r>
        <w:t xml:space="preserve"> </w:t>
      </w:r>
      <w:r w:rsidRPr="00996312">
        <w:rPr>
          <w:vanish/>
        </w:rPr>
        <w:t>Putting</w:t>
      </w:r>
      <w:r>
        <w:t xml:space="preserve"> </w:t>
      </w:r>
      <w:r w:rsidRPr="00996312">
        <w:rPr>
          <w:vanish/>
        </w:rPr>
        <w:t>this</w:t>
      </w:r>
      <w:r>
        <w:t xml:space="preserve"> </w:t>
      </w:r>
      <w:r w:rsidRPr="00996312">
        <w:rPr>
          <w:vanish/>
        </w:rPr>
        <w:t>into</w:t>
      </w:r>
      <w:r>
        <w:t xml:space="preserve"> </w:t>
      </w:r>
      <w:r w:rsidRPr="00996312">
        <w:rPr>
          <w:vanish/>
        </w:rPr>
        <w:t>context,</w:t>
      </w:r>
      <w:r>
        <w:t xml:space="preserve"> </w:t>
      </w:r>
      <w:r w:rsidRPr="00996312">
        <w:rPr>
          <w:vanish/>
        </w:rPr>
        <w:t>there</w:t>
      </w:r>
      <w:r>
        <w:t xml:space="preserve"> </w:t>
      </w:r>
      <w:r w:rsidRPr="00996312">
        <w:rPr>
          <w:vanish/>
        </w:rPr>
        <w:t>are</w:t>
      </w:r>
      <w:r>
        <w:t xml:space="preserve"> </w:t>
      </w:r>
      <w:r w:rsidRPr="00996312">
        <w:rPr>
          <w:vanish/>
        </w:rPr>
        <w:t>currently</w:t>
      </w:r>
      <w:r>
        <w:t xml:space="preserve"> </w:t>
      </w:r>
      <w:r w:rsidRPr="00996312">
        <w:rPr>
          <w:vanish/>
        </w:rPr>
        <w:t>just</w:t>
      </w:r>
      <w:r>
        <w:t xml:space="preserve"> </w:t>
      </w:r>
      <w:r w:rsidRPr="00996312">
        <w:rPr>
          <w:vanish/>
        </w:rPr>
        <w:t>around</w:t>
      </w:r>
      <w:r>
        <w:t xml:space="preserve"> </w:t>
      </w:r>
      <w:r w:rsidRPr="00996312">
        <w:rPr>
          <w:vanish/>
        </w:rPr>
        <w:t>1,400</w:t>
      </w:r>
      <w:r>
        <w:t xml:space="preserve"> </w:t>
      </w:r>
      <w:r w:rsidRPr="00996312">
        <w:rPr>
          <w:vanish/>
        </w:rPr>
        <w:t>active</w:t>
      </w:r>
      <w:r>
        <w:t xml:space="preserve"> </w:t>
      </w:r>
      <w:r w:rsidRPr="00996312">
        <w:rPr>
          <w:vanish/>
        </w:rPr>
        <w:t>satellites</w:t>
      </w:r>
      <w:r>
        <w:t xml:space="preserve"> </w:t>
      </w:r>
      <w:r w:rsidRPr="00996312">
        <w:rPr>
          <w:vanish/>
        </w:rPr>
        <w:t>in</w:t>
      </w:r>
      <w:r>
        <w:t xml:space="preserve"> </w:t>
      </w:r>
      <w:r w:rsidRPr="00996312">
        <w:rPr>
          <w:vanish/>
        </w:rPr>
        <w:t>orbit</w:t>
      </w:r>
      <w:r>
        <w:t xml:space="preserve"> </w:t>
      </w:r>
      <w:r w:rsidRPr="00996312">
        <w:rPr>
          <w:vanish/>
        </w:rPr>
        <w:t>around</w:t>
      </w:r>
      <w:r>
        <w:t xml:space="preserve"> </w:t>
      </w:r>
      <w:r w:rsidRPr="00996312">
        <w:rPr>
          <w:vanish/>
        </w:rPr>
        <w:t>the</w:t>
      </w:r>
      <w:r>
        <w:t xml:space="preserve"> </w:t>
      </w:r>
      <w:r w:rsidRPr="00996312">
        <w:rPr>
          <w:vanish/>
        </w:rPr>
        <w:t>Earth,</w:t>
      </w:r>
      <w:r>
        <w:t xml:space="preserve"> </w:t>
      </w:r>
      <w:r w:rsidRPr="00996312">
        <w:rPr>
          <w:vanish/>
        </w:rPr>
        <w:t>highlighting</w:t>
      </w:r>
      <w:r>
        <w:t xml:space="preserve"> </w:t>
      </w:r>
      <w:r w:rsidRPr="00996312">
        <w:rPr>
          <w:vanish/>
        </w:rPr>
        <w:t>the</w:t>
      </w:r>
      <w:r>
        <w:t xml:space="preserve"> </w:t>
      </w:r>
      <w:r w:rsidRPr="00996312">
        <w:rPr>
          <w:vanish/>
        </w:rPr>
        <w:t>scale</w:t>
      </w:r>
      <w:r>
        <w:t xml:space="preserve"> </w:t>
      </w:r>
      <w:r w:rsidRPr="00996312">
        <w:rPr>
          <w:vanish/>
        </w:rPr>
        <w:t>of</w:t>
      </w:r>
      <w:r>
        <w:t xml:space="preserve"> </w:t>
      </w:r>
      <w:r w:rsidRPr="00996312">
        <w:rPr>
          <w:vanish/>
        </w:rPr>
        <w:t>these</w:t>
      </w:r>
      <w:r>
        <w:t xml:space="preserve"> </w:t>
      </w:r>
      <w:r w:rsidRPr="00996312">
        <w:rPr>
          <w:vanish/>
        </w:rPr>
        <w:t>projects.</w:t>
      </w:r>
      <w:r>
        <w:t xml:space="preserve"> </w:t>
      </w:r>
      <w:r w:rsidRPr="00996312">
        <w:rPr>
          <w:rStyle w:val="StyleUnderline"/>
          <w:vanish/>
        </w:rPr>
        <w:t>The</w:t>
      </w:r>
      <w:r w:rsidRPr="001838AF">
        <w:rPr>
          <w:rStyle w:val="StyleUnderline"/>
        </w:rPr>
        <w:t xml:space="preserve"> </w:t>
      </w:r>
      <w:r w:rsidRPr="00996312">
        <w:rPr>
          <w:rStyle w:val="StyleUnderline"/>
          <w:vanish/>
        </w:rPr>
        <w:t>collision</w:t>
      </w:r>
      <w:r w:rsidRPr="001838AF">
        <w:rPr>
          <w:rStyle w:val="StyleUnderline"/>
        </w:rPr>
        <w:t xml:space="preserve"> </w:t>
      </w:r>
      <w:r w:rsidRPr="00996312">
        <w:rPr>
          <w:rStyle w:val="StyleUnderline"/>
          <w:vanish/>
        </w:rPr>
        <w:t>between</w:t>
      </w:r>
      <w:r w:rsidRPr="001838AF">
        <w:rPr>
          <w:rStyle w:val="StyleUnderline"/>
        </w:rPr>
        <w:t xml:space="preserve"> </w:t>
      </w:r>
      <w:r w:rsidRPr="00996312">
        <w:rPr>
          <w:rStyle w:val="StyleUnderline"/>
          <w:vanish/>
        </w:rPr>
        <w:t>a</w:t>
      </w:r>
      <w:r w:rsidRPr="001838AF">
        <w:rPr>
          <w:rStyle w:val="StyleUnderline"/>
        </w:rPr>
        <w:t xml:space="preserve"> </w:t>
      </w:r>
      <w:r w:rsidRPr="00996312">
        <w:rPr>
          <w:rStyle w:val="StyleUnderline"/>
          <w:vanish/>
        </w:rPr>
        <w:t>single</w:t>
      </w:r>
      <w:r w:rsidRPr="001838AF">
        <w:rPr>
          <w:rStyle w:val="StyleUnderline"/>
        </w:rPr>
        <w:t xml:space="preserve"> </w:t>
      </w:r>
      <w:r w:rsidRPr="00996312">
        <w:rPr>
          <w:rStyle w:val="StyleUnderline"/>
          <w:vanish/>
        </w:rPr>
        <w:t>US</w:t>
      </w:r>
      <w:r w:rsidRPr="001838AF">
        <w:rPr>
          <w:rStyle w:val="StyleUnderline"/>
        </w:rPr>
        <w:t xml:space="preserve"> </w:t>
      </w:r>
      <w:r w:rsidRPr="00996312">
        <w:rPr>
          <w:rStyle w:val="StyleUnderline"/>
          <w:vanish/>
        </w:rPr>
        <w:t>privately-owned</w:t>
      </w:r>
      <w:r w:rsidRPr="001838AF">
        <w:rPr>
          <w:rStyle w:val="StyleUnderline"/>
        </w:rPr>
        <w:t xml:space="preserve"> </w:t>
      </w:r>
      <w:r w:rsidRPr="00996312">
        <w:rPr>
          <w:rStyle w:val="StyleUnderline"/>
          <w:vanish/>
        </w:rPr>
        <w:t>Iridium</w:t>
      </w:r>
      <w:r w:rsidRPr="001838AF">
        <w:rPr>
          <w:rStyle w:val="StyleUnderline"/>
        </w:rPr>
        <w:t xml:space="preserve"> </w:t>
      </w:r>
      <w:r w:rsidRPr="00996312">
        <w:rPr>
          <w:rStyle w:val="StyleUnderline"/>
          <w:vanish/>
        </w:rPr>
        <w:t>satellite</w:t>
      </w:r>
      <w:r w:rsidRPr="001838AF">
        <w:rPr>
          <w:rStyle w:val="StyleUnderline"/>
        </w:rPr>
        <w:t xml:space="preserve"> </w:t>
      </w:r>
      <w:r w:rsidRPr="00996312">
        <w:rPr>
          <w:rStyle w:val="StyleUnderline"/>
          <w:vanish/>
        </w:rPr>
        <w:t>and</w:t>
      </w:r>
      <w:r w:rsidRPr="001838AF">
        <w:rPr>
          <w:rStyle w:val="StyleUnderline"/>
        </w:rPr>
        <w:t xml:space="preserve"> </w:t>
      </w:r>
      <w:r w:rsidRPr="00996312">
        <w:rPr>
          <w:rStyle w:val="StyleUnderline"/>
          <w:vanish/>
        </w:rPr>
        <w:t>state-owned</w:t>
      </w:r>
      <w:r w:rsidRPr="001838AF">
        <w:rPr>
          <w:rStyle w:val="StyleUnderline"/>
        </w:rPr>
        <w:t xml:space="preserve"> </w:t>
      </w:r>
      <w:r w:rsidRPr="00996312">
        <w:rPr>
          <w:rStyle w:val="StyleUnderline"/>
          <w:vanish/>
        </w:rPr>
        <w:t>Russian</w:t>
      </w:r>
      <w:r w:rsidRPr="001838AF">
        <w:rPr>
          <w:rStyle w:val="StyleUnderline"/>
        </w:rPr>
        <w:t xml:space="preserve"> </w:t>
      </w:r>
      <w:r w:rsidRPr="00996312">
        <w:rPr>
          <w:rStyle w:val="StyleUnderline"/>
          <w:vanish/>
        </w:rPr>
        <w:t>Cosmos</w:t>
      </w:r>
      <w:r w:rsidRPr="001838AF">
        <w:rPr>
          <w:rStyle w:val="StyleUnderline"/>
        </w:rPr>
        <w:t xml:space="preserve"> </w:t>
      </w:r>
      <w:r w:rsidRPr="00996312">
        <w:rPr>
          <w:rStyle w:val="StyleUnderline"/>
          <w:vanish/>
        </w:rPr>
        <w:t>satellite</w:t>
      </w:r>
      <w:r w:rsidRPr="001838AF">
        <w:rPr>
          <w:rStyle w:val="StyleUnderline"/>
        </w:rPr>
        <w:t xml:space="preserve"> </w:t>
      </w:r>
      <w:r w:rsidRPr="00996312">
        <w:rPr>
          <w:rStyle w:val="StyleUnderline"/>
          <w:vanish/>
        </w:rPr>
        <w:t>in</w:t>
      </w:r>
      <w:r w:rsidRPr="001838AF">
        <w:rPr>
          <w:rStyle w:val="StyleUnderline"/>
        </w:rPr>
        <w:t xml:space="preserve"> </w:t>
      </w:r>
      <w:r w:rsidRPr="00996312">
        <w:rPr>
          <w:rStyle w:val="StyleUnderline"/>
          <w:vanish/>
        </w:rPr>
        <w:t>2009</w:t>
      </w:r>
      <w:r w:rsidRPr="001838AF">
        <w:rPr>
          <w:rStyle w:val="StyleUnderline"/>
        </w:rPr>
        <w:t xml:space="preserve"> </w:t>
      </w:r>
      <w:r w:rsidRPr="00996312">
        <w:rPr>
          <w:rStyle w:val="StyleUnderline"/>
          <w:vanish/>
        </w:rPr>
        <w:t>underscored</w:t>
      </w:r>
      <w:r w:rsidRPr="001838AF">
        <w:rPr>
          <w:rStyle w:val="StyleUnderline"/>
        </w:rPr>
        <w:t xml:space="preserve"> </w:t>
      </w:r>
      <w:r w:rsidRPr="00996312">
        <w:rPr>
          <w:rStyle w:val="StyleUnderline"/>
          <w:vanish/>
        </w:rPr>
        <w:t>not</w:t>
      </w:r>
      <w:r w:rsidRPr="001838AF">
        <w:rPr>
          <w:rStyle w:val="StyleUnderline"/>
        </w:rPr>
        <w:t xml:space="preserve"> </w:t>
      </w:r>
      <w:r w:rsidRPr="00996312">
        <w:rPr>
          <w:rStyle w:val="StyleUnderline"/>
          <w:vanish/>
        </w:rPr>
        <w:t>only</w:t>
      </w:r>
      <w:r w:rsidRPr="001838AF">
        <w:rPr>
          <w:rStyle w:val="StyleUnderline"/>
        </w:rPr>
        <w:t xml:space="preserve"> </w:t>
      </w:r>
      <w:r w:rsidRPr="00996312">
        <w:rPr>
          <w:rStyle w:val="StyleUnderline"/>
          <w:vanish/>
        </w:rPr>
        <w:t>the</w:t>
      </w:r>
      <w:r w:rsidRPr="001838AF">
        <w:rPr>
          <w:rStyle w:val="StyleUnderline"/>
        </w:rPr>
        <w:t xml:space="preserve"> </w:t>
      </w:r>
      <w:r w:rsidRPr="00996312">
        <w:rPr>
          <w:rStyle w:val="StyleUnderline"/>
          <w:vanish/>
        </w:rPr>
        <w:t>sheer</w:t>
      </w:r>
      <w:r w:rsidRPr="001838AF">
        <w:rPr>
          <w:rStyle w:val="StyleUnderline"/>
        </w:rPr>
        <w:t xml:space="preserve"> </w:t>
      </w:r>
      <w:r w:rsidRPr="00996312">
        <w:rPr>
          <w:rStyle w:val="StyleUnderline"/>
          <w:vanish/>
        </w:rPr>
        <w:t>amount</w:t>
      </w:r>
      <w:r w:rsidRPr="001838AF">
        <w:rPr>
          <w:rStyle w:val="StyleUnderline"/>
        </w:rPr>
        <w:t xml:space="preserve"> </w:t>
      </w:r>
      <w:r w:rsidRPr="00996312">
        <w:rPr>
          <w:rStyle w:val="StyleUnderline"/>
          <w:vanish/>
        </w:rPr>
        <w:t>of</w:t>
      </w:r>
      <w:r w:rsidRPr="001838AF">
        <w:rPr>
          <w:rStyle w:val="StyleUnderline"/>
        </w:rPr>
        <w:t xml:space="preserve"> </w:t>
      </w:r>
      <w:r w:rsidRPr="00996312">
        <w:rPr>
          <w:rStyle w:val="StyleUnderline"/>
          <w:vanish/>
        </w:rPr>
        <w:t>debris</w:t>
      </w:r>
      <w:r w:rsidRPr="001838AF">
        <w:rPr>
          <w:rStyle w:val="StyleUnderline"/>
        </w:rPr>
        <w:t xml:space="preserve"> </w:t>
      </w:r>
      <w:r w:rsidRPr="00996312">
        <w:rPr>
          <w:rStyle w:val="StyleUnderline"/>
          <w:vanish/>
        </w:rPr>
        <w:t>caused</w:t>
      </w:r>
      <w:r w:rsidRPr="001838AF">
        <w:rPr>
          <w:rStyle w:val="StyleUnderline"/>
        </w:rPr>
        <w:t xml:space="preserve"> </w:t>
      </w:r>
      <w:r w:rsidRPr="00996312">
        <w:rPr>
          <w:rStyle w:val="StyleUnderline"/>
          <w:vanish/>
        </w:rPr>
        <w:t>by</w:t>
      </w:r>
      <w:r w:rsidRPr="001838AF">
        <w:rPr>
          <w:rStyle w:val="StyleUnderline"/>
        </w:rPr>
        <w:t xml:space="preserve"> </w:t>
      </w:r>
      <w:r w:rsidRPr="00996312">
        <w:rPr>
          <w:rStyle w:val="StyleUnderline"/>
          <w:vanish/>
        </w:rPr>
        <w:t>these</w:t>
      </w:r>
      <w:r w:rsidRPr="001838AF">
        <w:rPr>
          <w:rStyle w:val="StyleUnderline"/>
        </w:rPr>
        <w:t xml:space="preserve"> </w:t>
      </w:r>
      <w:r w:rsidRPr="00996312">
        <w:rPr>
          <w:rStyle w:val="StyleUnderline"/>
          <w:vanish/>
        </w:rPr>
        <w:t>collisions</w:t>
      </w:r>
      <w:r w:rsidRPr="001838AF">
        <w:rPr>
          <w:rStyle w:val="StyleUnderline"/>
        </w:rPr>
        <w:t xml:space="preserve"> </w:t>
      </w:r>
      <w:r w:rsidRPr="00996312">
        <w:rPr>
          <w:rStyle w:val="StyleUnderline"/>
          <w:vanish/>
        </w:rPr>
        <w:t>–</w:t>
      </w:r>
      <w:r w:rsidRPr="001838AF">
        <w:rPr>
          <w:rStyle w:val="StyleUnderline"/>
        </w:rPr>
        <w:t xml:space="preserve"> </w:t>
      </w:r>
      <w:r w:rsidRPr="00996312">
        <w:rPr>
          <w:rStyle w:val="StyleUnderline"/>
          <w:vanish/>
        </w:rPr>
        <w:t>over</w:t>
      </w:r>
      <w:r w:rsidRPr="001838AF">
        <w:rPr>
          <w:rStyle w:val="StyleUnderline"/>
        </w:rPr>
        <w:t xml:space="preserve"> </w:t>
      </w:r>
      <w:r w:rsidRPr="00996312">
        <w:rPr>
          <w:rStyle w:val="StyleUnderline"/>
          <w:vanish/>
        </w:rPr>
        <w:t>1,500</w:t>
      </w:r>
      <w:r w:rsidRPr="001838AF">
        <w:rPr>
          <w:rStyle w:val="StyleUnderline"/>
        </w:rPr>
        <w:t xml:space="preserve"> </w:t>
      </w:r>
      <w:r w:rsidRPr="00996312">
        <w:rPr>
          <w:rStyle w:val="StyleUnderline"/>
          <w:vanish/>
        </w:rPr>
        <w:t>pieces</w:t>
      </w:r>
      <w:r w:rsidRPr="001838AF">
        <w:rPr>
          <w:rStyle w:val="StyleUnderline"/>
        </w:rPr>
        <w:t xml:space="preserve"> </w:t>
      </w:r>
      <w:r w:rsidRPr="00996312">
        <w:rPr>
          <w:rStyle w:val="StyleUnderline"/>
          <w:vanish/>
        </w:rPr>
        <w:t>–</w:t>
      </w:r>
      <w:r w:rsidRPr="001838AF">
        <w:rPr>
          <w:rStyle w:val="StyleUnderline"/>
        </w:rPr>
        <w:t xml:space="preserve"> </w:t>
      </w:r>
      <w:r w:rsidRPr="00996312">
        <w:rPr>
          <w:rStyle w:val="StyleUnderline"/>
          <w:vanish/>
        </w:rPr>
        <w:t>but</w:t>
      </w:r>
      <w:r w:rsidRPr="001838AF">
        <w:rPr>
          <w:rStyle w:val="StyleUnderline"/>
        </w:rPr>
        <w:t xml:space="preserve"> </w:t>
      </w:r>
      <w:r w:rsidRPr="00996312">
        <w:rPr>
          <w:rStyle w:val="StyleUnderline"/>
          <w:vanish/>
        </w:rPr>
        <w:t>also</w:t>
      </w:r>
      <w:r w:rsidRPr="001838AF">
        <w:rPr>
          <w:rStyle w:val="StyleUnderline"/>
        </w:rPr>
        <w:t xml:space="preserve"> </w:t>
      </w:r>
      <w:r w:rsidRPr="00996312">
        <w:rPr>
          <w:rStyle w:val="StyleUnderline"/>
          <w:vanish/>
        </w:rPr>
        <w:t>foreshadowed</w:t>
      </w:r>
      <w:r w:rsidRPr="001838AF">
        <w:rPr>
          <w:rStyle w:val="StyleUnderline"/>
        </w:rPr>
        <w:t xml:space="preserve"> </w:t>
      </w:r>
      <w:r w:rsidRPr="00996312">
        <w:rPr>
          <w:rStyle w:val="StyleUnderline"/>
          <w:vanish/>
        </w:rPr>
        <w:t>the</w:t>
      </w:r>
      <w:r w:rsidRPr="001838AF">
        <w:rPr>
          <w:rStyle w:val="StyleUnderline"/>
        </w:rPr>
        <w:t xml:space="preserve"> </w:t>
      </w:r>
      <w:r w:rsidRPr="00996312">
        <w:rPr>
          <w:rStyle w:val="StyleUnderline"/>
          <w:vanish/>
        </w:rPr>
        <w:t>possible</w:t>
      </w:r>
      <w:r w:rsidRPr="001838AF">
        <w:rPr>
          <w:rStyle w:val="StyleUnderline"/>
        </w:rPr>
        <w:t xml:space="preserve"> </w:t>
      </w:r>
      <w:r w:rsidRPr="00996312">
        <w:rPr>
          <w:rStyle w:val="StyleUnderline"/>
          <w:vanish/>
        </w:rPr>
        <w:t>geopolitical</w:t>
      </w:r>
      <w:r w:rsidRPr="001838AF">
        <w:rPr>
          <w:rStyle w:val="StyleUnderline"/>
        </w:rPr>
        <w:t xml:space="preserve"> </w:t>
      </w:r>
      <w:r w:rsidRPr="00996312">
        <w:rPr>
          <w:rStyle w:val="StyleUnderline"/>
          <w:vanish/>
        </w:rPr>
        <w:t>tensions</w:t>
      </w:r>
      <w:r w:rsidRPr="001838AF">
        <w:rPr>
          <w:rStyle w:val="StyleUnderline"/>
        </w:rPr>
        <w:t xml:space="preserve"> </w:t>
      </w:r>
      <w:r w:rsidRPr="00996312">
        <w:rPr>
          <w:rStyle w:val="StyleUnderline"/>
          <w:vanish/>
        </w:rPr>
        <w:t>that</w:t>
      </w:r>
      <w:r w:rsidRPr="001838AF">
        <w:rPr>
          <w:rStyle w:val="StyleUnderline"/>
        </w:rPr>
        <w:t xml:space="preserve"> </w:t>
      </w:r>
      <w:r w:rsidRPr="00996312">
        <w:rPr>
          <w:rStyle w:val="StyleUnderline"/>
          <w:vanish/>
        </w:rPr>
        <w:t>may</w:t>
      </w:r>
      <w:r w:rsidRPr="001838AF">
        <w:rPr>
          <w:rStyle w:val="StyleUnderline"/>
        </w:rPr>
        <w:t xml:space="preserve"> </w:t>
      </w:r>
      <w:r w:rsidRPr="00996312">
        <w:rPr>
          <w:rStyle w:val="StyleUnderline"/>
          <w:vanish/>
        </w:rPr>
        <w:t>arise</w:t>
      </w:r>
      <w:r w:rsidRPr="001838AF">
        <w:rPr>
          <w:rStyle w:val="StyleUnderline"/>
        </w:rPr>
        <w:t xml:space="preserve"> </w:t>
      </w:r>
      <w:r w:rsidRPr="00996312">
        <w:rPr>
          <w:rStyle w:val="StyleUnderline"/>
          <w:vanish/>
        </w:rPr>
        <w:t>from</w:t>
      </w:r>
      <w:r w:rsidRPr="001838AF">
        <w:rPr>
          <w:rStyle w:val="StyleUnderline"/>
        </w:rPr>
        <w:t xml:space="preserve"> </w:t>
      </w:r>
      <w:r w:rsidRPr="00996312">
        <w:rPr>
          <w:rStyle w:val="StyleUnderline"/>
          <w:vanish/>
        </w:rPr>
        <w:t>them</w:t>
      </w:r>
      <w:r>
        <w:t xml:space="preserve"> </w:t>
      </w:r>
      <w:r w:rsidRPr="00996312">
        <w:rPr>
          <w:vanish/>
        </w:rPr>
        <w:t>(Wang,</w:t>
      </w:r>
      <w:r>
        <w:t xml:space="preserve"> </w:t>
      </w:r>
      <w:r w:rsidRPr="00996312">
        <w:rPr>
          <w:vanish/>
        </w:rPr>
        <w:t>2010:</w:t>
      </w:r>
      <w:r>
        <w:t xml:space="preserve"> </w:t>
      </w:r>
      <w:r w:rsidRPr="00996312">
        <w:rPr>
          <w:vanish/>
        </w:rPr>
        <w:t>87-88).</w:t>
      </w:r>
      <w:r>
        <w:t xml:space="preserve"> </w:t>
      </w:r>
      <w:r w:rsidRPr="00996312">
        <w:rPr>
          <w:rStyle w:val="Emphasis"/>
          <w:vanish/>
        </w:rPr>
        <w:t>Given</w:t>
      </w:r>
      <w:r w:rsidRPr="001838AF">
        <w:rPr>
          <w:rStyle w:val="Emphasis"/>
        </w:rPr>
        <w:t xml:space="preserve"> </w:t>
      </w:r>
      <w:r w:rsidRPr="00996312">
        <w:rPr>
          <w:rStyle w:val="Emphasis"/>
          <w:vanish/>
        </w:rPr>
        <w:t>the</w:t>
      </w:r>
      <w:r w:rsidRPr="001838AF">
        <w:rPr>
          <w:rStyle w:val="Emphasis"/>
        </w:rPr>
        <w:t xml:space="preserve"> </w:t>
      </w:r>
      <w:r w:rsidRPr="00996312">
        <w:rPr>
          <w:rStyle w:val="Emphasis"/>
          <w:vanish/>
        </w:rPr>
        <w:t>number</w:t>
      </w:r>
      <w:r w:rsidRPr="001838AF">
        <w:rPr>
          <w:rStyle w:val="Emphasis"/>
        </w:rPr>
        <w:t xml:space="preserve"> </w:t>
      </w:r>
      <w:r w:rsidRPr="00996312">
        <w:rPr>
          <w:rStyle w:val="Emphasis"/>
          <w:vanish/>
        </w:rPr>
        <w:t>of</w:t>
      </w:r>
      <w:r w:rsidRPr="001838AF">
        <w:rPr>
          <w:rStyle w:val="Emphasis"/>
        </w:rPr>
        <w:t xml:space="preserve"> </w:t>
      </w:r>
      <w:r w:rsidRPr="00996312">
        <w:rPr>
          <w:rStyle w:val="Emphasis"/>
          <w:vanish/>
        </w:rPr>
        <w:t>various</w:t>
      </w:r>
      <w:r w:rsidRPr="001838AF">
        <w:rPr>
          <w:rStyle w:val="Emphasis"/>
        </w:rPr>
        <w:t xml:space="preserve"> </w:t>
      </w:r>
      <w:r w:rsidRPr="00996312">
        <w:rPr>
          <w:rStyle w:val="Emphasis"/>
          <w:vanish/>
        </w:rPr>
        <w:t>commercial</w:t>
      </w:r>
      <w:r w:rsidRPr="001838AF">
        <w:rPr>
          <w:rStyle w:val="Emphasis"/>
        </w:rPr>
        <w:t xml:space="preserve"> </w:t>
      </w:r>
      <w:r w:rsidRPr="00996312">
        <w:rPr>
          <w:rStyle w:val="Emphasis"/>
          <w:vanish/>
        </w:rPr>
        <w:t>satellite</w:t>
      </w:r>
      <w:r w:rsidRPr="001838AF">
        <w:rPr>
          <w:rStyle w:val="Emphasis"/>
        </w:rPr>
        <w:t xml:space="preserve"> </w:t>
      </w:r>
      <w:r w:rsidRPr="00996312">
        <w:rPr>
          <w:rStyle w:val="Emphasis"/>
          <w:vanish/>
        </w:rPr>
        <w:t>constellations</w:t>
      </w:r>
      <w:r w:rsidRPr="001838AF">
        <w:rPr>
          <w:rStyle w:val="Emphasis"/>
        </w:rPr>
        <w:t xml:space="preserve"> </w:t>
      </w:r>
      <w:r w:rsidRPr="00996312">
        <w:rPr>
          <w:rStyle w:val="Emphasis"/>
          <w:vanish/>
        </w:rPr>
        <w:t>possibly</w:t>
      </w:r>
      <w:r w:rsidRPr="001838AF">
        <w:rPr>
          <w:rStyle w:val="Emphasis"/>
        </w:rPr>
        <w:t xml:space="preserve"> </w:t>
      </w:r>
      <w:r w:rsidRPr="00996312">
        <w:rPr>
          <w:rStyle w:val="Emphasis"/>
          <w:vanish/>
        </w:rPr>
        <w:t>going</w:t>
      </w:r>
      <w:r w:rsidRPr="001838AF">
        <w:rPr>
          <w:rStyle w:val="Emphasis"/>
        </w:rPr>
        <w:t xml:space="preserve"> </w:t>
      </w:r>
      <w:r w:rsidRPr="00996312">
        <w:rPr>
          <w:rStyle w:val="Emphasis"/>
          <w:vanish/>
        </w:rPr>
        <w:t>into</w:t>
      </w:r>
      <w:r w:rsidRPr="001838AF">
        <w:rPr>
          <w:rStyle w:val="Emphasis"/>
        </w:rPr>
        <w:t xml:space="preserve"> </w:t>
      </w:r>
      <w:r w:rsidRPr="00996312">
        <w:rPr>
          <w:rStyle w:val="Emphasis"/>
          <w:vanish/>
        </w:rPr>
        <w:t>orbit</w:t>
      </w:r>
      <w:r w:rsidRPr="001838AF">
        <w:rPr>
          <w:rStyle w:val="Emphasis"/>
        </w:rPr>
        <w:t xml:space="preserve"> </w:t>
      </w:r>
      <w:r w:rsidRPr="00996312">
        <w:rPr>
          <w:rStyle w:val="Emphasis"/>
          <w:vanish/>
        </w:rPr>
        <w:t>in</w:t>
      </w:r>
      <w:r w:rsidRPr="001838AF">
        <w:rPr>
          <w:rStyle w:val="Emphasis"/>
        </w:rPr>
        <w:t xml:space="preserve"> </w:t>
      </w:r>
      <w:r w:rsidRPr="00996312">
        <w:rPr>
          <w:rStyle w:val="Emphasis"/>
          <w:vanish/>
        </w:rPr>
        <w:t>the</w:t>
      </w:r>
      <w:r w:rsidRPr="001838AF">
        <w:rPr>
          <w:rStyle w:val="Emphasis"/>
        </w:rPr>
        <w:t xml:space="preserve"> </w:t>
      </w:r>
      <w:r w:rsidRPr="00996312">
        <w:rPr>
          <w:rStyle w:val="Emphasis"/>
          <w:vanish/>
        </w:rPr>
        <w:t>near-future</w:t>
      </w:r>
      <w:r w:rsidRPr="00996312">
        <w:rPr>
          <w:vanish/>
        </w:rPr>
        <w:t>,</w:t>
      </w:r>
      <w:r>
        <w:t xml:space="preserve"> </w:t>
      </w:r>
      <w:r w:rsidRPr="00996312">
        <w:rPr>
          <w:rStyle w:val="StyleUnderline"/>
          <w:vanish/>
        </w:rPr>
        <w:t>this</w:t>
      </w:r>
      <w:r w:rsidRPr="001838AF">
        <w:rPr>
          <w:rStyle w:val="StyleUnderline"/>
        </w:rPr>
        <w:t xml:space="preserve"> </w:t>
      </w:r>
      <w:r w:rsidRPr="00996312">
        <w:rPr>
          <w:rStyle w:val="StyleUnderline"/>
          <w:vanish/>
        </w:rPr>
        <w:t>raises</w:t>
      </w:r>
      <w:r w:rsidRPr="001838AF">
        <w:rPr>
          <w:rStyle w:val="StyleUnderline"/>
        </w:rPr>
        <w:t xml:space="preserve"> </w:t>
      </w:r>
      <w:r w:rsidRPr="00996312">
        <w:rPr>
          <w:rStyle w:val="StyleUnderline"/>
          <w:vanish/>
        </w:rPr>
        <w:t>questions</w:t>
      </w:r>
      <w:r w:rsidRPr="001838AF">
        <w:rPr>
          <w:rStyle w:val="StyleUnderline"/>
        </w:rPr>
        <w:t xml:space="preserve"> </w:t>
      </w:r>
      <w:r w:rsidRPr="00996312">
        <w:rPr>
          <w:rStyle w:val="StyleUnderline"/>
          <w:vanish/>
        </w:rPr>
        <w:t>over</w:t>
      </w:r>
      <w:r w:rsidRPr="001838AF">
        <w:rPr>
          <w:rStyle w:val="StyleUnderline"/>
        </w:rPr>
        <w:t xml:space="preserve"> </w:t>
      </w:r>
      <w:r w:rsidRPr="00996312">
        <w:rPr>
          <w:rStyle w:val="StyleUnderline"/>
          <w:vanish/>
        </w:rPr>
        <w:t>the</w:t>
      </w:r>
      <w:r w:rsidRPr="001838AF">
        <w:rPr>
          <w:rStyle w:val="StyleUnderline"/>
        </w:rPr>
        <w:t xml:space="preserve"> </w:t>
      </w:r>
      <w:r w:rsidRPr="00996312">
        <w:rPr>
          <w:rStyle w:val="StyleUnderline"/>
          <w:vanish/>
        </w:rPr>
        <w:t>possibly</w:t>
      </w:r>
      <w:r w:rsidRPr="001838AF">
        <w:rPr>
          <w:rStyle w:val="StyleUnderline"/>
        </w:rPr>
        <w:t xml:space="preserve"> </w:t>
      </w:r>
      <w:r w:rsidRPr="00996312">
        <w:rPr>
          <w:rStyle w:val="StyleUnderline"/>
          <w:vanish/>
        </w:rPr>
        <w:t>devastating</w:t>
      </w:r>
      <w:r w:rsidRPr="001838AF">
        <w:rPr>
          <w:rStyle w:val="StyleUnderline"/>
        </w:rPr>
        <w:t xml:space="preserve"> </w:t>
      </w:r>
      <w:r w:rsidRPr="00996312">
        <w:rPr>
          <w:rStyle w:val="StyleUnderline"/>
          <w:vanish/>
        </w:rPr>
        <w:t>security</w:t>
      </w:r>
      <w:r w:rsidRPr="001838AF">
        <w:rPr>
          <w:rStyle w:val="StyleUnderline"/>
        </w:rPr>
        <w:t xml:space="preserve"> </w:t>
      </w:r>
      <w:r w:rsidRPr="00996312">
        <w:rPr>
          <w:rStyle w:val="StyleUnderline"/>
          <w:vanish/>
        </w:rPr>
        <w:t>hazards</w:t>
      </w:r>
      <w:r w:rsidRPr="001838AF">
        <w:rPr>
          <w:rStyle w:val="StyleUnderline"/>
        </w:rPr>
        <w:t xml:space="preserve"> </w:t>
      </w:r>
      <w:r w:rsidRPr="00996312">
        <w:rPr>
          <w:rStyle w:val="StyleUnderline"/>
          <w:vanish/>
        </w:rPr>
        <w:t>they</w:t>
      </w:r>
      <w:r w:rsidRPr="001838AF">
        <w:rPr>
          <w:rStyle w:val="StyleUnderline"/>
        </w:rPr>
        <w:t xml:space="preserve"> </w:t>
      </w:r>
      <w:r w:rsidRPr="00996312">
        <w:rPr>
          <w:rStyle w:val="StyleUnderline"/>
          <w:vanish/>
        </w:rPr>
        <w:t>could</w:t>
      </w:r>
      <w:r w:rsidRPr="001838AF">
        <w:rPr>
          <w:rStyle w:val="StyleUnderline"/>
        </w:rPr>
        <w:t xml:space="preserve"> </w:t>
      </w:r>
      <w:r w:rsidRPr="00996312">
        <w:rPr>
          <w:rStyle w:val="StyleUnderline"/>
          <w:vanish/>
        </w:rPr>
        <w:t>pose</w:t>
      </w:r>
      <w:r w:rsidRPr="001838AF">
        <w:rPr>
          <w:rStyle w:val="StyleUnderline"/>
        </w:rPr>
        <w:t xml:space="preserve"> </w:t>
      </w:r>
      <w:r w:rsidRPr="00996312">
        <w:rPr>
          <w:rStyle w:val="StyleUnderline"/>
          <w:vanish/>
        </w:rPr>
        <w:t>once</w:t>
      </w:r>
      <w:r w:rsidRPr="001838AF">
        <w:rPr>
          <w:rStyle w:val="StyleUnderline"/>
        </w:rPr>
        <w:t xml:space="preserve"> </w:t>
      </w:r>
      <w:r w:rsidRPr="00996312">
        <w:rPr>
          <w:rStyle w:val="StyleUnderline"/>
          <w:vanish/>
        </w:rPr>
        <w:t>in</w:t>
      </w:r>
      <w:r w:rsidRPr="001838AF">
        <w:rPr>
          <w:rStyle w:val="StyleUnderline"/>
        </w:rPr>
        <w:t xml:space="preserve"> </w:t>
      </w:r>
      <w:r w:rsidRPr="00996312">
        <w:rPr>
          <w:rStyle w:val="StyleUnderline"/>
          <w:vanish/>
        </w:rPr>
        <w:t>orbit</w:t>
      </w:r>
      <w:r w:rsidRPr="001838AF">
        <w:rPr>
          <w:rStyle w:val="StyleUnderline"/>
        </w:rPr>
        <w:t xml:space="preserve"> </w:t>
      </w:r>
      <w:r w:rsidRPr="00996312">
        <w:rPr>
          <w:rStyle w:val="StyleUnderline"/>
          <w:vanish/>
        </w:rPr>
        <w:t>or</w:t>
      </w:r>
      <w:r w:rsidRPr="001838AF">
        <w:rPr>
          <w:rStyle w:val="StyleUnderline"/>
        </w:rPr>
        <w:t xml:space="preserve"> </w:t>
      </w:r>
      <w:r w:rsidRPr="00996312">
        <w:rPr>
          <w:rStyle w:val="StyleUnderline"/>
          <w:vanish/>
        </w:rPr>
        <w:t>when</w:t>
      </w:r>
      <w:r w:rsidRPr="001838AF">
        <w:rPr>
          <w:rStyle w:val="StyleUnderline"/>
        </w:rPr>
        <w:t xml:space="preserve"> </w:t>
      </w:r>
      <w:r w:rsidRPr="00996312">
        <w:rPr>
          <w:rStyle w:val="StyleUnderline"/>
          <w:vanish/>
        </w:rPr>
        <w:t>they</w:t>
      </w:r>
      <w:r w:rsidRPr="001838AF">
        <w:rPr>
          <w:rStyle w:val="StyleUnderline"/>
        </w:rPr>
        <w:t xml:space="preserve"> </w:t>
      </w:r>
      <w:r w:rsidRPr="00996312">
        <w:rPr>
          <w:rStyle w:val="StyleUnderline"/>
          <w:vanish/>
        </w:rPr>
        <w:t>eventually</w:t>
      </w:r>
      <w:r w:rsidRPr="001838AF">
        <w:rPr>
          <w:rStyle w:val="StyleUnderline"/>
        </w:rPr>
        <w:t xml:space="preserve"> </w:t>
      </w:r>
      <w:r w:rsidRPr="00996312">
        <w:rPr>
          <w:rStyle w:val="StyleUnderline"/>
          <w:vanish/>
        </w:rPr>
        <w:t>become</w:t>
      </w:r>
      <w:r w:rsidRPr="001838AF">
        <w:rPr>
          <w:rStyle w:val="StyleUnderline"/>
        </w:rPr>
        <w:t xml:space="preserve"> </w:t>
      </w:r>
      <w:r w:rsidRPr="00996312">
        <w:rPr>
          <w:rStyle w:val="StyleUnderline"/>
          <w:vanish/>
        </w:rPr>
        <w:t>defunct</w:t>
      </w:r>
      <w:r w:rsidRPr="00996312">
        <w:rPr>
          <w:vanish/>
        </w:rPr>
        <w:t>.</w:t>
      </w:r>
    </w:p>
    <w:p w14:paraId="042D129A" w14:textId="77777777" w:rsidR="00AE775D" w:rsidRPr="00996312" w:rsidRDefault="00AE775D" w:rsidP="00AE775D">
      <w:pPr>
        <w:rPr>
          <w:vanish/>
        </w:rPr>
      </w:pPr>
      <w:r w:rsidRPr="00996312">
        <w:rPr>
          <w:vanish/>
        </w:rPr>
        <w:t>Yet</w:t>
      </w:r>
      <w:r>
        <w:t xml:space="preserve"> </w:t>
      </w:r>
      <w:r w:rsidRPr="00996312">
        <w:rPr>
          <w:vanish/>
        </w:rPr>
        <w:t>the</w:t>
      </w:r>
      <w:r>
        <w:t xml:space="preserve"> </w:t>
      </w:r>
      <w:r w:rsidRPr="00996312">
        <w:rPr>
          <w:vanish/>
        </w:rPr>
        <w:t>proliferation</w:t>
      </w:r>
      <w:r>
        <w:t xml:space="preserve"> </w:t>
      </w:r>
      <w:r w:rsidRPr="00996312">
        <w:rPr>
          <w:vanish/>
        </w:rPr>
        <w:t>of</w:t>
      </w:r>
      <w:r>
        <w:t xml:space="preserve"> </w:t>
      </w:r>
      <w:r w:rsidRPr="00996312">
        <w:rPr>
          <w:vanish/>
        </w:rPr>
        <w:t>these</w:t>
      </w:r>
      <w:r>
        <w:t xml:space="preserve"> </w:t>
      </w:r>
      <w:r w:rsidRPr="00996312">
        <w:rPr>
          <w:vanish/>
        </w:rPr>
        <w:t>commercial</w:t>
      </w:r>
      <w:r>
        <w:t xml:space="preserve"> </w:t>
      </w:r>
      <w:r w:rsidRPr="00996312">
        <w:rPr>
          <w:vanish/>
        </w:rPr>
        <w:t>satellite</w:t>
      </w:r>
      <w:r>
        <w:t xml:space="preserve"> </w:t>
      </w:r>
      <w:r w:rsidRPr="00996312">
        <w:rPr>
          <w:vanish/>
        </w:rPr>
        <w:t>plans</w:t>
      </w:r>
      <w:r>
        <w:t xml:space="preserve"> </w:t>
      </w:r>
      <w:r w:rsidRPr="00996312">
        <w:rPr>
          <w:vanish/>
        </w:rPr>
        <w:t>also</w:t>
      </w:r>
      <w:r>
        <w:t xml:space="preserve"> </w:t>
      </w:r>
      <w:r w:rsidRPr="00996312">
        <w:rPr>
          <w:vanish/>
        </w:rPr>
        <w:t>pose</w:t>
      </w:r>
      <w:r>
        <w:t xml:space="preserve"> </w:t>
      </w:r>
      <w:r w:rsidRPr="00996312">
        <w:rPr>
          <w:vanish/>
        </w:rPr>
        <w:t>significant</w:t>
      </w:r>
      <w:r>
        <w:t xml:space="preserve"> </w:t>
      </w:r>
      <w:r w:rsidRPr="00996312">
        <w:rPr>
          <w:vanish/>
        </w:rPr>
        <w:t>environmental</w:t>
      </w:r>
      <w:r>
        <w:t xml:space="preserve"> </w:t>
      </w:r>
      <w:r w:rsidRPr="00996312">
        <w:rPr>
          <w:vanish/>
        </w:rPr>
        <w:t>issues.</w:t>
      </w:r>
      <w:r>
        <w:t xml:space="preserve"> </w:t>
      </w:r>
      <w:r w:rsidRPr="00996312">
        <w:rPr>
          <w:vanish/>
        </w:rPr>
        <w:t>Article</w:t>
      </w:r>
      <w:r>
        <w:t xml:space="preserve"> </w:t>
      </w:r>
      <w:r w:rsidRPr="00996312">
        <w:rPr>
          <w:vanish/>
        </w:rPr>
        <w:t>IX</w:t>
      </w:r>
      <w:r>
        <w:t xml:space="preserve"> </w:t>
      </w:r>
      <w:r w:rsidRPr="00996312">
        <w:rPr>
          <w:vanish/>
        </w:rPr>
        <w:t>of</w:t>
      </w:r>
      <w:r>
        <w:t xml:space="preserve"> </w:t>
      </w:r>
      <w:r w:rsidRPr="00996312">
        <w:rPr>
          <w:vanish/>
        </w:rPr>
        <w:t>the</w:t>
      </w:r>
      <w:r>
        <w:t xml:space="preserve"> </w:t>
      </w:r>
      <w:r w:rsidRPr="00996312">
        <w:rPr>
          <w:vanish/>
        </w:rPr>
        <w:t>OST</w:t>
      </w:r>
      <w:r>
        <w:t xml:space="preserve"> </w:t>
      </w:r>
      <w:r w:rsidRPr="00996312">
        <w:rPr>
          <w:vanish/>
        </w:rPr>
        <w:t>asserts</w:t>
      </w:r>
      <w:r>
        <w:t xml:space="preserve"> </w:t>
      </w:r>
      <w:r w:rsidRPr="00996312">
        <w:rPr>
          <w:vanish/>
        </w:rPr>
        <w:t>that:</w:t>
      </w:r>
      <w:r>
        <w:t xml:space="preserve"> </w:t>
      </w:r>
      <w:r w:rsidRPr="00996312">
        <w:rPr>
          <w:vanish/>
        </w:rPr>
        <w:t>“States</w:t>
      </w:r>
      <w:r>
        <w:t xml:space="preserve"> </w:t>
      </w:r>
      <w:r w:rsidRPr="00996312">
        <w:rPr>
          <w:vanish/>
        </w:rPr>
        <w:t>shall</w:t>
      </w:r>
      <w:r>
        <w:t xml:space="preserve"> </w:t>
      </w:r>
      <w:r w:rsidRPr="00996312">
        <w:rPr>
          <w:vanish/>
        </w:rPr>
        <w:t>pursue</w:t>
      </w:r>
      <w:r>
        <w:t xml:space="preserve"> </w:t>
      </w:r>
      <w:r w:rsidRPr="00996312">
        <w:rPr>
          <w:vanish/>
        </w:rPr>
        <w:t>activities</w:t>
      </w:r>
      <w:r>
        <w:t xml:space="preserve"> </w:t>
      </w:r>
      <w:r w:rsidRPr="00996312">
        <w:rPr>
          <w:vanish/>
        </w:rPr>
        <w:t>of</w:t>
      </w:r>
      <w:r>
        <w:t xml:space="preserve"> </w:t>
      </w:r>
      <w:r w:rsidRPr="00996312">
        <w:rPr>
          <w:vanish/>
        </w:rPr>
        <w:t>outer</w:t>
      </w:r>
      <w:r>
        <w:t xml:space="preserve"> </w:t>
      </w:r>
      <w:r w:rsidRPr="00996312">
        <w:rPr>
          <w:vanish/>
        </w:rPr>
        <w:t>space</w:t>
      </w:r>
      <w:r>
        <w:t xml:space="preserve"> </w:t>
      </w:r>
      <w:r w:rsidRPr="00996312">
        <w:rPr>
          <w:vanish/>
        </w:rPr>
        <w:t>in</w:t>
      </w:r>
      <w:r>
        <w:t xml:space="preserve"> </w:t>
      </w:r>
      <w:r w:rsidRPr="00996312">
        <w:rPr>
          <w:vanish/>
        </w:rPr>
        <w:t>a</w:t>
      </w:r>
      <w:r>
        <w:t xml:space="preserve"> </w:t>
      </w:r>
      <w:r w:rsidRPr="00996312">
        <w:rPr>
          <w:vanish/>
        </w:rPr>
        <w:t>manner</w:t>
      </w:r>
      <w:r>
        <w:t xml:space="preserve"> </w:t>
      </w:r>
      <w:r w:rsidRPr="00996312">
        <w:rPr>
          <w:vanish/>
        </w:rPr>
        <w:t>that</w:t>
      </w:r>
      <w:r>
        <w:t xml:space="preserve"> </w:t>
      </w:r>
      <w:r w:rsidRPr="00996312">
        <w:rPr>
          <w:vanish/>
        </w:rPr>
        <w:t>avoids</w:t>
      </w:r>
      <w:r>
        <w:t xml:space="preserve"> </w:t>
      </w:r>
      <w:r w:rsidRPr="00996312">
        <w:rPr>
          <w:vanish/>
        </w:rPr>
        <w:t>any</w:t>
      </w:r>
      <w:r>
        <w:t xml:space="preserve"> </w:t>
      </w:r>
      <w:r w:rsidRPr="00996312">
        <w:rPr>
          <w:vanish/>
        </w:rPr>
        <w:t>harmful</w:t>
      </w:r>
      <w:r>
        <w:t xml:space="preserve"> </w:t>
      </w:r>
      <w:r w:rsidRPr="00996312">
        <w:rPr>
          <w:vanish/>
        </w:rPr>
        <w:t>contamination</w:t>
      </w:r>
      <w:r>
        <w:t xml:space="preserve"> </w:t>
      </w:r>
      <w:r w:rsidRPr="00996312">
        <w:rPr>
          <w:vanish/>
        </w:rPr>
        <w:t>or</w:t>
      </w:r>
      <w:r>
        <w:t xml:space="preserve"> </w:t>
      </w:r>
      <w:r w:rsidRPr="00996312">
        <w:rPr>
          <w:vanish/>
        </w:rPr>
        <w:t>adverse</w:t>
      </w:r>
      <w:r>
        <w:t xml:space="preserve"> </w:t>
      </w:r>
      <w:r w:rsidRPr="00996312">
        <w:rPr>
          <w:vanish/>
        </w:rPr>
        <w:t>environmental</w:t>
      </w:r>
      <w:r>
        <w:t xml:space="preserve"> </w:t>
      </w:r>
      <w:r w:rsidRPr="00996312">
        <w:rPr>
          <w:vanish/>
        </w:rPr>
        <w:t>changes</w:t>
      </w:r>
      <w:r>
        <w:t xml:space="preserve"> </w:t>
      </w:r>
      <w:r w:rsidRPr="00996312">
        <w:rPr>
          <w:vanish/>
        </w:rPr>
        <w:t>on</w:t>
      </w:r>
      <w:r>
        <w:t xml:space="preserve"> </w:t>
      </w:r>
      <w:r w:rsidRPr="00996312">
        <w:rPr>
          <w:vanish/>
        </w:rPr>
        <w:t>Earth”</w:t>
      </w:r>
      <w:r>
        <w:t xml:space="preserve"> </w:t>
      </w:r>
      <w:r w:rsidRPr="00996312">
        <w:rPr>
          <w:vanish/>
        </w:rPr>
        <w:t>(UN,</w:t>
      </w:r>
      <w:r>
        <w:t xml:space="preserve"> </w:t>
      </w:r>
      <w:r w:rsidRPr="00996312">
        <w:rPr>
          <w:vanish/>
        </w:rPr>
        <w:t>1967).</w:t>
      </w:r>
      <w:r>
        <w:t xml:space="preserve"> </w:t>
      </w:r>
      <w:r w:rsidRPr="00996312">
        <w:rPr>
          <w:vanish/>
        </w:rPr>
        <w:t>However,</w:t>
      </w:r>
      <w:r>
        <w:t xml:space="preserve"> </w:t>
      </w:r>
      <w:r w:rsidRPr="00996312">
        <w:rPr>
          <w:vanish/>
        </w:rPr>
        <w:t>the</w:t>
      </w:r>
      <w:r>
        <w:t xml:space="preserve"> </w:t>
      </w:r>
      <w:r w:rsidRPr="00996312">
        <w:rPr>
          <w:vanish/>
        </w:rPr>
        <w:t>use</w:t>
      </w:r>
      <w:r>
        <w:t xml:space="preserve"> </w:t>
      </w:r>
      <w:r w:rsidRPr="00996312">
        <w:rPr>
          <w:vanish/>
        </w:rPr>
        <w:t>of</w:t>
      </w:r>
      <w:r>
        <w:t xml:space="preserve"> </w:t>
      </w:r>
      <w:r w:rsidRPr="00996312">
        <w:rPr>
          <w:vanish/>
        </w:rPr>
        <w:t>terms</w:t>
      </w:r>
      <w:r>
        <w:t xml:space="preserve"> </w:t>
      </w:r>
      <w:r w:rsidRPr="00996312">
        <w:rPr>
          <w:vanish/>
        </w:rPr>
        <w:t>like</w:t>
      </w:r>
      <w:r>
        <w:t xml:space="preserve"> </w:t>
      </w:r>
      <w:r w:rsidRPr="00996312">
        <w:rPr>
          <w:vanish/>
        </w:rPr>
        <w:t>‘harmful’</w:t>
      </w:r>
      <w:r>
        <w:t xml:space="preserve"> </w:t>
      </w:r>
      <w:r w:rsidRPr="00996312">
        <w:rPr>
          <w:vanish/>
        </w:rPr>
        <w:t>or</w:t>
      </w:r>
      <w:r>
        <w:t xml:space="preserve"> </w:t>
      </w:r>
      <w:r w:rsidRPr="00996312">
        <w:rPr>
          <w:vanish/>
        </w:rPr>
        <w:t>‘adverse</w:t>
      </w:r>
      <w:r>
        <w:t xml:space="preserve"> </w:t>
      </w:r>
      <w:r w:rsidRPr="00996312">
        <w:rPr>
          <w:vanish/>
        </w:rPr>
        <w:t>change’</w:t>
      </w:r>
      <w:r>
        <w:t xml:space="preserve"> </w:t>
      </w:r>
      <w:r w:rsidRPr="00996312">
        <w:rPr>
          <w:vanish/>
        </w:rPr>
        <w:t>underscores</w:t>
      </w:r>
      <w:r>
        <w:t xml:space="preserve"> </w:t>
      </w:r>
      <w:r w:rsidRPr="00996312">
        <w:rPr>
          <w:vanish/>
        </w:rPr>
        <w:t>the</w:t>
      </w:r>
      <w:r>
        <w:t xml:space="preserve"> </w:t>
      </w:r>
      <w:r w:rsidRPr="00996312">
        <w:rPr>
          <w:vanish/>
        </w:rPr>
        <w:t>lack</w:t>
      </w:r>
      <w:r>
        <w:t xml:space="preserve"> </w:t>
      </w:r>
      <w:r w:rsidRPr="00996312">
        <w:rPr>
          <w:vanish/>
        </w:rPr>
        <w:t>of</w:t>
      </w:r>
      <w:r>
        <w:t xml:space="preserve"> </w:t>
      </w:r>
      <w:r w:rsidRPr="00996312">
        <w:rPr>
          <w:vanish/>
        </w:rPr>
        <w:t>specificity</w:t>
      </w:r>
      <w:r>
        <w:t xml:space="preserve"> </w:t>
      </w:r>
      <w:r w:rsidRPr="00996312">
        <w:rPr>
          <w:vanish/>
        </w:rPr>
        <w:t>over</w:t>
      </w:r>
      <w:r>
        <w:t xml:space="preserve"> </w:t>
      </w:r>
      <w:r w:rsidRPr="00996312">
        <w:rPr>
          <w:vanish/>
        </w:rPr>
        <w:t>what</w:t>
      </w:r>
      <w:r>
        <w:t xml:space="preserve"> </w:t>
      </w:r>
      <w:r w:rsidRPr="00996312">
        <w:rPr>
          <w:vanish/>
        </w:rPr>
        <w:t>exactly</w:t>
      </w:r>
      <w:r>
        <w:t xml:space="preserve"> </w:t>
      </w:r>
      <w:r w:rsidRPr="00996312">
        <w:rPr>
          <w:vanish/>
        </w:rPr>
        <w:t>constitutes</w:t>
      </w:r>
      <w:r>
        <w:t xml:space="preserve"> </w:t>
      </w:r>
      <w:r w:rsidRPr="00996312">
        <w:rPr>
          <w:vanish/>
        </w:rPr>
        <w:t>environmental</w:t>
      </w:r>
      <w:r>
        <w:t xml:space="preserve"> </w:t>
      </w:r>
      <w:r w:rsidRPr="00996312">
        <w:rPr>
          <w:vanish/>
        </w:rPr>
        <w:t>damage,</w:t>
      </w:r>
      <w:r>
        <w:t xml:space="preserve"> </w:t>
      </w:r>
      <w:r w:rsidRPr="00996312">
        <w:rPr>
          <w:vanish/>
        </w:rPr>
        <w:t>or</w:t>
      </w:r>
      <w:r>
        <w:t xml:space="preserve"> </w:t>
      </w:r>
      <w:r w:rsidRPr="00996312">
        <w:rPr>
          <w:vanish/>
        </w:rPr>
        <w:t>for</w:t>
      </w:r>
      <w:r>
        <w:t xml:space="preserve"> </w:t>
      </w:r>
      <w:r w:rsidRPr="00996312">
        <w:rPr>
          <w:vanish/>
        </w:rPr>
        <w:t>whom</w:t>
      </w:r>
      <w:r>
        <w:t xml:space="preserve"> </w:t>
      </w:r>
      <w:r w:rsidRPr="00996312">
        <w:rPr>
          <w:vanish/>
        </w:rPr>
        <w:t>it</w:t>
      </w:r>
      <w:r>
        <w:t xml:space="preserve"> </w:t>
      </w:r>
      <w:r w:rsidRPr="00996312">
        <w:rPr>
          <w:vanish/>
        </w:rPr>
        <w:t>must</w:t>
      </w:r>
      <w:r>
        <w:t xml:space="preserve"> </w:t>
      </w:r>
      <w:r w:rsidRPr="00996312">
        <w:rPr>
          <w:vanish/>
        </w:rPr>
        <w:t>refrain</w:t>
      </w:r>
      <w:r>
        <w:t xml:space="preserve"> </w:t>
      </w:r>
      <w:r w:rsidRPr="00996312">
        <w:rPr>
          <w:vanish/>
        </w:rPr>
        <w:t>from</w:t>
      </w:r>
      <w:r>
        <w:t xml:space="preserve"> </w:t>
      </w:r>
      <w:r w:rsidRPr="00996312">
        <w:rPr>
          <w:vanish/>
        </w:rPr>
        <w:t>harming.</w:t>
      </w:r>
      <w:r>
        <w:t xml:space="preserve"> </w:t>
      </w:r>
      <w:r w:rsidRPr="00996312">
        <w:rPr>
          <w:vanish/>
        </w:rPr>
        <w:t>There</w:t>
      </w:r>
      <w:r>
        <w:t xml:space="preserve"> </w:t>
      </w:r>
      <w:r w:rsidRPr="00996312">
        <w:rPr>
          <w:vanish/>
        </w:rPr>
        <w:t>is</w:t>
      </w:r>
      <w:r>
        <w:t xml:space="preserve"> </w:t>
      </w:r>
      <w:r w:rsidRPr="00996312">
        <w:rPr>
          <w:vanish/>
        </w:rPr>
        <w:t>also</w:t>
      </w:r>
      <w:r>
        <w:t xml:space="preserve"> </w:t>
      </w:r>
      <w:r w:rsidRPr="00996312">
        <w:rPr>
          <w:vanish/>
        </w:rPr>
        <w:t>a</w:t>
      </w:r>
      <w:r>
        <w:t xml:space="preserve"> </w:t>
      </w:r>
      <w:r w:rsidRPr="00996312">
        <w:rPr>
          <w:vanish/>
        </w:rPr>
        <w:t>failure</w:t>
      </w:r>
      <w:r>
        <w:t xml:space="preserve"> </w:t>
      </w:r>
      <w:r w:rsidRPr="00996312">
        <w:rPr>
          <w:vanish/>
        </w:rPr>
        <w:t>to</w:t>
      </w:r>
      <w:r>
        <w:t xml:space="preserve"> </w:t>
      </w:r>
      <w:r w:rsidRPr="00996312">
        <w:rPr>
          <w:vanish/>
        </w:rPr>
        <w:t>address</w:t>
      </w:r>
      <w:r>
        <w:t xml:space="preserve"> </w:t>
      </w:r>
      <w:r w:rsidRPr="00996312">
        <w:rPr>
          <w:vanish/>
        </w:rPr>
        <w:t>the</w:t>
      </w:r>
      <w:r>
        <w:t xml:space="preserve"> </w:t>
      </w:r>
      <w:r w:rsidRPr="00996312">
        <w:rPr>
          <w:vanish/>
        </w:rPr>
        <w:t>explicit</w:t>
      </w:r>
      <w:r>
        <w:t xml:space="preserve"> </w:t>
      </w:r>
      <w:r w:rsidRPr="00996312">
        <w:rPr>
          <w:vanish/>
        </w:rPr>
        <w:t>problem</w:t>
      </w:r>
      <w:r>
        <w:t xml:space="preserve"> </w:t>
      </w:r>
      <w:r w:rsidRPr="00996312">
        <w:rPr>
          <w:vanish/>
        </w:rPr>
        <w:t>of</w:t>
      </w:r>
      <w:r>
        <w:t xml:space="preserve"> </w:t>
      </w:r>
      <w:r w:rsidRPr="00996312">
        <w:rPr>
          <w:vanish/>
        </w:rPr>
        <w:t>space</w:t>
      </w:r>
      <w:r>
        <w:t xml:space="preserve"> </w:t>
      </w:r>
      <w:r w:rsidRPr="00996312">
        <w:rPr>
          <w:vanish/>
        </w:rPr>
        <w:t>debris</w:t>
      </w:r>
      <w:r>
        <w:t xml:space="preserve"> </w:t>
      </w:r>
      <w:r w:rsidRPr="00996312">
        <w:rPr>
          <w:vanish/>
        </w:rPr>
        <w:t>since</w:t>
      </w:r>
      <w:r>
        <w:t xml:space="preserve"> </w:t>
      </w:r>
      <w:r w:rsidRPr="00996312">
        <w:rPr>
          <w:vanish/>
        </w:rPr>
        <w:t>the</w:t>
      </w:r>
      <w:r>
        <w:t xml:space="preserve"> </w:t>
      </w:r>
      <w:r w:rsidRPr="00996312">
        <w:rPr>
          <w:vanish/>
        </w:rPr>
        <w:t>discourse</w:t>
      </w:r>
      <w:r>
        <w:t xml:space="preserve"> </w:t>
      </w:r>
      <w:r w:rsidRPr="00996312">
        <w:rPr>
          <w:vanish/>
        </w:rPr>
        <w:t>is</w:t>
      </w:r>
      <w:r>
        <w:t xml:space="preserve"> </w:t>
      </w:r>
      <w:r w:rsidRPr="00996312">
        <w:rPr>
          <w:vanish/>
        </w:rPr>
        <w:t>primarily</w:t>
      </w:r>
      <w:r>
        <w:t xml:space="preserve"> </w:t>
      </w:r>
      <w:r w:rsidRPr="00996312">
        <w:rPr>
          <w:vanish/>
        </w:rPr>
        <w:t>concentrated</w:t>
      </w:r>
      <w:r>
        <w:t xml:space="preserve"> </w:t>
      </w:r>
      <w:r w:rsidRPr="00996312">
        <w:rPr>
          <w:vanish/>
        </w:rPr>
        <w:t>on</w:t>
      </w:r>
      <w:r>
        <w:t xml:space="preserve"> </w:t>
      </w:r>
      <w:r w:rsidRPr="00996312">
        <w:rPr>
          <w:vanish/>
        </w:rPr>
        <w:t>chemical</w:t>
      </w:r>
      <w:r>
        <w:t xml:space="preserve"> </w:t>
      </w:r>
      <w:r w:rsidRPr="00996312">
        <w:rPr>
          <w:vanish/>
        </w:rPr>
        <w:t>effluent</w:t>
      </w:r>
      <w:r>
        <w:t xml:space="preserve"> </w:t>
      </w:r>
      <w:r w:rsidRPr="00996312">
        <w:rPr>
          <w:vanish/>
        </w:rPr>
        <w:t>pollution,</w:t>
      </w:r>
      <w:r>
        <w:t xml:space="preserve"> </w:t>
      </w:r>
      <w:r w:rsidRPr="00996312">
        <w:rPr>
          <w:vanish/>
        </w:rPr>
        <w:t>undermining</w:t>
      </w:r>
      <w:r>
        <w:t xml:space="preserve"> </w:t>
      </w:r>
      <w:r w:rsidRPr="00996312">
        <w:rPr>
          <w:vanish/>
        </w:rPr>
        <w:t>attempts</w:t>
      </w:r>
      <w:r>
        <w:t xml:space="preserve"> </w:t>
      </w:r>
      <w:r w:rsidRPr="00996312">
        <w:rPr>
          <w:vanish/>
        </w:rPr>
        <w:t>to</w:t>
      </w:r>
      <w:r>
        <w:t xml:space="preserve"> </w:t>
      </w:r>
      <w:r w:rsidRPr="00996312">
        <w:rPr>
          <w:vanish/>
        </w:rPr>
        <w:t>facilitate</w:t>
      </w:r>
      <w:r>
        <w:t xml:space="preserve"> </w:t>
      </w:r>
      <w:r w:rsidRPr="00996312">
        <w:rPr>
          <w:vanish/>
        </w:rPr>
        <w:t>the</w:t>
      </w:r>
      <w:r>
        <w:t xml:space="preserve"> </w:t>
      </w:r>
      <w:r w:rsidRPr="00996312">
        <w:rPr>
          <w:vanish/>
        </w:rPr>
        <w:t>removal</w:t>
      </w:r>
      <w:r>
        <w:t xml:space="preserve"> </w:t>
      </w:r>
      <w:r w:rsidRPr="00996312">
        <w:rPr>
          <w:vanish/>
        </w:rPr>
        <w:t>of</w:t>
      </w:r>
      <w:r>
        <w:t xml:space="preserve"> </w:t>
      </w:r>
      <w:r w:rsidRPr="00996312">
        <w:rPr>
          <w:vanish/>
        </w:rPr>
        <w:t>floating</w:t>
      </w:r>
      <w:r>
        <w:t xml:space="preserve"> </w:t>
      </w:r>
      <w:r w:rsidRPr="00996312">
        <w:rPr>
          <w:vanish/>
        </w:rPr>
        <w:t>wreckage(Gupta,</w:t>
      </w:r>
      <w:r>
        <w:t xml:space="preserve"> </w:t>
      </w:r>
      <w:r w:rsidRPr="00996312">
        <w:rPr>
          <w:vanish/>
        </w:rPr>
        <w:t>2016:</w:t>
      </w:r>
      <w:r>
        <w:t xml:space="preserve"> </w:t>
      </w:r>
      <w:r w:rsidRPr="00996312">
        <w:rPr>
          <w:vanish/>
        </w:rPr>
        <w:t>26).</w:t>
      </w:r>
    </w:p>
    <w:p w14:paraId="502F5D2F" w14:textId="77777777" w:rsidR="00AE775D" w:rsidRPr="00996312" w:rsidRDefault="00AE775D" w:rsidP="00AE775D">
      <w:pPr>
        <w:rPr>
          <w:vanish/>
        </w:rPr>
      </w:pPr>
      <w:r w:rsidRPr="00996312">
        <w:rPr>
          <w:rStyle w:val="StyleUnderline"/>
          <w:vanish/>
        </w:rPr>
        <w:t>The</w:t>
      </w:r>
      <w:r w:rsidRPr="001838AF">
        <w:rPr>
          <w:rStyle w:val="StyleUnderline"/>
        </w:rPr>
        <w:t xml:space="preserve"> </w:t>
      </w:r>
      <w:r w:rsidRPr="00996312">
        <w:rPr>
          <w:rStyle w:val="StyleUnderline"/>
          <w:vanish/>
        </w:rPr>
        <w:t>inability</w:t>
      </w:r>
      <w:r w:rsidRPr="001838AF">
        <w:rPr>
          <w:rStyle w:val="StyleUnderline"/>
        </w:rPr>
        <w:t xml:space="preserve"> </w:t>
      </w:r>
      <w:r w:rsidRPr="00996312">
        <w:rPr>
          <w:rStyle w:val="StyleUnderline"/>
          <w:vanish/>
        </w:rPr>
        <w:t>of</w:t>
      </w:r>
      <w:r w:rsidRPr="001838AF">
        <w:rPr>
          <w:rStyle w:val="StyleUnderline"/>
        </w:rPr>
        <w:t xml:space="preserve"> </w:t>
      </w:r>
      <w:r w:rsidRPr="00996312">
        <w:rPr>
          <w:rStyle w:val="StyleUnderline"/>
          <w:vanish/>
        </w:rPr>
        <w:t>the</w:t>
      </w:r>
      <w:r w:rsidRPr="001838AF">
        <w:rPr>
          <w:rStyle w:val="StyleUnderline"/>
        </w:rPr>
        <w:t xml:space="preserve"> </w:t>
      </w:r>
      <w:r w:rsidRPr="00996312">
        <w:rPr>
          <w:rStyle w:val="StyleUnderline"/>
          <w:vanish/>
        </w:rPr>
        <w:t>OST</w:t>
      </w:r>
      <w:r w:rsidRPr="001838AF">
        <w:rPr>
          <w:rStyle w:val="StyleUnderline"/>
        </w:rPr>
        <w:t xml:space="preserve"> </w:t>
      </w:r>
      <w:r w:rsidRPr="00996312">
        <w:rPr>
          <w:rStyle w:val="StyleUnderline"/>
          <w:vanish/>
        </w:rPr>
        <w:t>to</w:t>
      </w:r>
      <w:r w:rsidRPr="001838AF">
        <w:rPr>
          <w:rStyle w:val="StyleUnderline"/>
        </w:rPr>
        <w:t xml:space="preserve"> </w:t>
      </w:r>
      <w:r w:rsidRPr="00996312">
        <w:rPr>
          <w:rStyle w:val="StyleUnderline"/>
          <w:vanish/>
        </w:rPr>
        <w:t>properly</w:t>
      </w:r>
      <w:r w:rsidRPr="001838AF">
        <w:rPr>
          <w:rStyle w:val="StyleUnderline"/>
        </w:rPr>
        <w:t xml:space="preserve"> </w:t>
      </w:r>
      <w:r w:rsidRPr="00996312">
        <w:rPr>
          <w:rStyle w:val="StyleUnderline"/>
          <w:vanish/>
        </w:rPr>
        <w:t>promote</w:t>
      </w:r>
      <w:r w:rsidRPr="001838AF">
        <w:rPr>
          <w:rStyle w:val="StyleUnderline"/>
        </w:rPr>
        <w:t xml:space="preserve"> </w:t>
      </w:r>
      <w:r w:rsidRPr="00996312">
        <w:rPr>
          <w:rStyle w:val="StyleUnderline"/>
          <w:vanish/>
        </w:rPr>
        <w:t>environmental</w:t>
      </w:r>
      <w:r w:rsidRPr="001838AF">
        <w:rPr>
          <w:rStyle w:val="StyleUnderline"/>
        </w:rPr>
        <w:t xml:space="preserve"> </w:t>
      </w:r>
      <w:r w:rsidRPr="00996312">
        <w:rPr>
          <w:rStyle w:val="StyleUnderline"/>
          <w:vanish/>
        </w:rPr>
        <w:t>considerations</w:t>
      </w:r>
      <w:r w:rsidRPr="001838AF">
        <w:rPr>
          <w:rStyle w:val="StyleUnderline"/>
        </w:rPr>
        <w:t xml:space="preserve"> </w:t>
      </w:r>
      <w:r w:rsidRPr="00996312">
        <w:rPr>
          <w:rStyle w:val="StyleUnderline"/>
          <w:vanish/>
        </w:rPr>
        <w:t>in</w:t>
      </w:r>
      <w:r w:rsidRPr="001838AF">
        <w:rPr>
          <w:rStyle w:val="StyleUnderline"/>
        </w:rPr>
        <w:t xml:space="preserve"> </w:t>
      </w:r>
      <w:r w:rsidRPr="00996312">
        <w:rPr>
          <w:rStyle w:val="StyleUnderline"/>
          <w:vanish/>
        </w:rPr>
        <w:t>space</w:t>
      </w:r>
      <w:r w:rsidRPr="001838AF">
        <w:rPr>
          <w:rStyle w:val="StyleUnderline"/>
        </w:rPr>
        <w:t xml:space="preserve"> </w:t>
      </w:r>
      <w:r w:rsidRPr="00996312">
        <w:rPr>
          <w:rStyle w:val="StyleUnderline"/>
          <w:vanish/>
        </w:rPr>
        <w:t>has</w:t>
      </w:r>
      <w:r w:rsidRPr="001838AF">
        <w:rPr>
          <w:rStyle w:val="StyleUnderline"/>
        </w:rPr>
        <w:t xml:space="preserve"> </w:t>
      </w:r>
      <w:r w:rsidRPr="00996312">
        <w:rPr>
          <w:rStyle w:val="StyleUnderline"/>
          <w:vanish/>
        </w:rPr>
        <w:t>been</w:t>
      </w:r>
      <w:r w:rsidRPr="001838AF">
        <w:rPr>
          <w:rStyle w:val="StyleUnderline"/>
        </w:rPr>
        <w:t xml:space="preserve"> </w:t>
      </w:r>
      <w:r w:rsidRPr="00996312">
        <w:rPr>
          <w:rStyle w:val="StyleUnderline"/>
          <w:vanish/>
        </w:rPr>
        <w:t>mirrored</w:t>
      </w:r>
      <w:r w:rsidRPr="001838AF">
        <w:rPr>
          <w:rStyle w:val="StyleUnderline"/>
        </w:rPr>
        <w:t xml:space="preserve"> </w:t>
      </w:r>
      <w:r w:rsidRPr="00996312">
        <w:rPr>
          <w:rStyle w:val="StyleUnderline"/>
          <w:vanish/>
        </w:rPr>
        <w:t>in</w:t>
      </w:r>
      <w:r w:rsidRPr="001838AF">
        <w:rPr>
          <w:rStyle w:val="StyleUnderline"/>
        </w:rPr>
        <w:t xml:space="preserve"> </w:t>
      </w:r>
      <w:r w:rsidRPr="00996312">
        <w:rPr>
          <w:rStyle w:val="StyleUnderline"/>
          <w:vanish/>
        </w:rPr>
        <w:t>the</w:t>
      </w:r>
      <w:r w:rsidRPr="001838AF">
        <w:rPr>
          <w:rStyle w:val="StyleUnderline"/>
        </w:rPr>
        <w:t xml:space="preserve"> </w:t>
      </w:r>
      <w:r w:rsidRPr="00996312">
        <w:rPr>
          <w:rStyle w:val="StyleUnderline"/>
          <w:vanish/>
        </w:rPr>
        <w:t>NewSpace</w:t>
      </w:r>
      <w:r w:rsidRPr="001838AF">
        <w:rPr>
          <w:rStyle w:val="StyleUnderline"/>
        </w:rPr>
        <w:t xml:space="preserve"> </w:t>
      </w:r>
      <w:r w:rsidRPr="00996312">
        <w:rPr>
          <w:rStyle w:val="StyleUnderline"/>
          <w:vanish/>
        </w:rPr>
        <w:t>community</w:t>
      </w:r>
      <w:r w:rsidRPr="00996312">
        <w:rPr>
          <w:vanish/>
        </w:rPr>
        <w:t>,</w:t>
      </w:r>
      <w:r>
        <w:t xml:space="preserve"> </w:t>
      </w:r>
      <w:r w:rsidRPr="00996312">
        <w:rPr>
          <w:rStyle w:val="Emphasis"/>
          <w:vanish/>
        </w:rPr>
        <w:t>where</w:t>
      </w:r>
      <w:r w:rsidRPr="001838AF">
        <w:rPr>
          <w:rStyle w:val="Emphasis"/>
        </w:rPr>
        <w:t xml:space="preserve"> </w:t>
      </w:r>
      <w:r w:rsidRPr="00996312">
        <w:rPr>
          <w:rStyle w:val="Emphasis"/>
          <w:vanish/>
        </w:rPr>
        <w:t>there</w:t>
      </w:r>
      <w:r w:rsidRPr="001838AF">
        <w:rPr>
          <w:rStyle w:val="Emphasis"/>
        </w:rPr>
        <w:t xml:space="preserve"> </w:t>
      </w:r>
      <w:r w:rsidRPr="00996312">
        <w:rPr>
          <w:rStyle w:val="Emphasis"/>
          <w:vanish/>
        </w:rPr>
        <w:t>has</w:t>
      </w:r>
      <w:r w:rsidRPr="001838AF">
        <w:rPr>
          <w:rStyle w:val="Emphasis"/>
        </w:rPr>
        <w:t xml:space="preserve"> </w:t>
      </w:r>
      <w:r w:rsidRPr="00996312">
        <w:rPr>
          <w:rStyle w:val="Emphasis"/>
          <w:vanish/>
        </w:rPr>
        <w:t>been</w:t>
      </w:r>
      <w:r w:rsidRPr="001838AF">
        <w:rPr>
          <w:rStyle w:val="Emphasis"/>
        </w:rPr>
        <w:t xml:space="preserve"> </w:t>
      </w:r>
      <w:r w:rsidRPr="00996312">
        <w:rPr>
          <w:rStyle w:val="Emphasis"/>
          <w:vanish/>
        </w:rPr>
        <w:t>a</w:t>
      </w:r>
      <w:r w:rsidRPr="001838AF">
        <w:rPr>
          <w:rStyle w:val="Emphasis"/>
        </w:rPr>
        <w:t xml:space="preserve"> </w:t>
      </w:r>
      <w:r w:rsidRPr="00996312">
        <w:rPr>
          <w:rStyle w:val="Emphasis"/>
          <w:vanish/>
        </w:rPr>
        <w:t>woeful</w:t>
      </w:r>
      <w:r w:rsidRPr="001838AF">
        <w:rPr>
          <w:rStyle w:val="Emphasis"/>
        </w:rPr>
        <w:t xml:space="preserve"> </w:t>
      </w:r>
      <w:r w:rsidRPr="00996312">
        <w:rPr>
          <w:rStyle w:val="Emphasis"/>
          <w:vanish/>
        </w:rPr>
        <w:t>lack</w:t>
      </w:r>
      <w:r w:rsidRPr="001838AF">
        <w:rPr>
          <w:rStyle w:val="Emphasis"/>
        </w:rPr>
        <w:t xml:space="preserve"> </w:t>
      </w:r>
      <w:r w:rsidRPr="00996312">
        <w:rPr>
          <w:rStyle w:val="Emphasis"/>
          <w:vanish/>
        </w:rPr>
        <w:t>of</w:t>
      </w:r>
      <w:r w:rsidRPr="001838AF">
        <w:rPr>
          <w:rStyle w:val="Emphasis"/>
        </w:rPr>
        <w:t xml:space="preserve"> </w:t>
      </w:r>
      <w:r w:rsidRPr="00996312">
        <w:rPr>
          <w:rStyle w:val="Emphasis"/>
          <w:vanish/>
        </w:rPr>
        <w:t>ecological</w:t>
      </w:r>
      <w:r w:rsidRPr="001838AF">
        <w:rPr>
          <w:rStyle w:val="Emphasis"/>
        </w:rPr>
        <w:t xml:space="preserve"> </w:t>
      </w:r>
      <w:r w:rsidRPr="00996312">
        <w:rPr>
          <w:rStyle w:val="Emphasis"/>
          <w:vanish/>
        </w:rPr>
        <w:t>consideration</w:t>
      </w:r>
      <w:r w:rsidRPr="00996312">
        <w:rPr>
          <w:vanish/>
        </w:rPr>
        <w:t>:</w:t>
      </w:r>
      <w:r>
        <w:t xml:space="preserve"> </w:t>
      </w:r>
      <w:r w:rsidRPr="00996312">
        <w:rPr>
          <w:vanish/>
        </w:rPr>
        <w:t>“The</w:t>
      </w:r>
      <w:r>
        <w:t xml:space="preserve"> </w:t>
      </w:r>
      <w:r w:rsidRPr="00996312">
        <w:rPr>
          <w:vanish/>
        </w:rPr>
        <w:t>hundreds</w:t>
      </w:r>
      <w:r>
        <w:t xml:space="preserve"> </w:t>
      </w:r>
      <w:r w:rsidRPr="00996312">
        <w:rPr>
          <w:vanish/>
        </w:rPr>
        <w:t>of</w:t>
      </w:r>
      <w:r>
        <w:t xml:space="preserve"> </w:t>
      </w:r>
      <w:r w:rsidRPr="00996312">
        <w:rPr>
          <w:vanish/>
        </w:rPr>
        <w:t>articles</w:t>
      </w:r>
      <w:r>
        <w:t xml:space="preserve"> </w:t>
      </w:r>
      <w:r w:rsidRPr="00996312">
        <w:rPr>
          <w:vanish/>
        </w:rPr>
        <w:t>and</w:t>
      </w:r>
      <w:r>
        <w:t xml:space="preserve"> </w:t>
      </w:r>
      <w:r w:rsidRPr="00996312">
        <w:rPr>
          <w:vanish/>
        </w:rPr>
        <w:t>books</w:t>
      </w:r>
      <w:r>
        <w:t xml:space="preserve"> </w:t>
      </w:r>
      <w:r w:rsidRPr="00996312">
        <w:rPr>
          <w:vanish/>
        </w:rPr>
        <w:t>on</w:t>
      </w:r>
      <w:r>
        <w:t xml:space="preserve"> </w:t>
      </w:r>
      <w:r w:rsidRPr="00996312">
        <w:rPr>
          <w:vanish/>
        </w:rPr>
        <w:t>outer</w:t>
      </w:r>
      <w:r>
        <w:t xml:space="preserve"> </w:t>
      </w:r>
      <w:r w:rsidRPr="00996312">
        <w:rPr>
          <w:vanish/>
        </w:rPr>
        <w:t>space</w:t>
      </w:r>
      <w:r>
        <w:t xml:space="preserve"> </w:t>
      </w:r>
      <w:r w:rsidRPr="00996312">
        <w:rPr>
          <w:vanish/>
        </w:rPr>
        <w:t>resource</w:t>
      </w:r>
      <w:r>
        <w:t xml:space="preserve"> </w:t>
      </w:r>
      <w:r w:rsidRPr="00996312">
        <w:rPr>
          <w:vanish/>
        </w:rPr>
        <w:t>development</w:t>
      </w:r>
      <w:r>
        <w:t xml:space="preserve"> </w:t>
      </w:r>
      <w:r w:rsidRPr="00996312">
        <w:rPr>
          <w:vanish/>
        </w:rPr>
        <w:t>seldom</w:t>
      </w:r>
      <w:r>
        <w:t xml:space="preserve"> </w:t>
      </w:r>
      <w:r w:rsidRPr="00996312">
        <w:rPr>
          <w:vanish/>
        </w:rPr>
        <w:t>mention</w:t>
      </w:r>
      <w:r>
        <w:t xml:space="preserve"> </w:t>
      </w:r>
      <w:r w:rsidRPr="00996312">
        <w:rPr>
          <w:vanish/>
        </w:rPr>
        <w:t>that</w:t>
      </w:r>
      <w:r>
        <w:t xml:space="preserve"> </w:t>
      </w:r>
      <w:r w:rsidRPr="00996312">
        <w:rPr>
          <w:vanish/>
        </w:rPr>
        <w:t>such</w:t>
      </w:r>
      <w:r>
        <w:t xml:space="preserve"> </w:t>
      </w:r>
      <w:r w:rsidRPr="00996312">
        <w:rPr>
          <w:vanish/>
        </w:rPr>
        <w:t>actions</w:t>
      </w:r>
      <w:r>
        <w:t xml:space="preserve"> </w:t>
      </w:r>
      <w:r w:rsidRPr="00996312">
        <w:rPr>
          <w:vanish/>
        </w:rPr>
        <w:t>may</w:t>
      </w:r>
      <w:r>
        <w:t xml:space="preserve"> </w:t>
      </w:r>
      <w:r w:rsidRPr="00996312">
        <w:rPr>
          <w:vanish/>
        </w:rPr>
        <w:t>adversely</w:t>
      </w:r>
      <w:r>
        <w:t xml:space="preserve"> </w:t>
      </w:r>
      <w:r w:rsidRPr="00996312">
        <w:rPr>
          <w:vanish/>
        </w:rPr>
        <w:t>affect</w:t>
      </w:r>
      <w:r>
        <w:t xml:space="preserve"> </w:t>
      </w:r>
      <w:r w:rsidRPr="00996312">
        <w:rPr>
          <w:vanish/>
        </w:rPr>
        <w:t>the</w:t>
      </w:r>
      <w:r>
        <w:t xml:space="preserve"> </w:t>
      </w:r>
      <w:r w:rsidRPr="00996312">
        <w:rPr>
          <w:vanish/>
        </w:rPr>
        <w:t>environment</w:t>
      </w:r>
      <w:r>
        <w:t xml:space="preserve"> </w:t>
      </w:r>
      <w:r w:rsidRPr="00996312">
        <w:rPr>
          <w:vanish/>
        </w:rPr>
        <w:t>in</w:t>
      </w:r>
      <w:r>
        <w:t xml:space="preserve"> </w:t>
      </w:r>
      <w:r w:rsidRPr="00996312">
        <w:rPr>
          <w:vanish/>
        </w:rPr>
        <w:t>ways</w:t>
      </w:r>
      <w:r>
        <w:t xml:space="preserve"> </w:t>
      </w:r>
      <w:r w:rsidRPr="00996312">
        <w:rPr>
          <w:vanish/>
        </w:rPr>
        <w:t>that</w:t>
      </w:r>
      <w:r>
        <w:t xml:space="preserve"> </w:t>
      </w:r>
      <w:r w:rsidRPr="00996312">
        <w:rPr>
          <w:vanish/>
        </w:rPr>
        <w:t>will</w:t>
      </w:r>
      <w:r>
        <w:t xml:space="preserve"> </w:t>
      </w:r>
      <w:r w:rsidRPr="00996312">
        <w:rPr>
          <w:vanish/>
        </w:rPr>
        <w:t>potentially</w:t>
      </w:r>
      <w:r>
        <w:t xml:space="preserve"> </w:t>
      </w:r>
      <w:r w:rsidRPr="00996312">
        <w:rPr>
          <w:vanish/>
        </w:rPr>
        <w:t>disadvantage</w:t>
      </w:r>
      <w:r>
        <w:t xml:space="preserve"> </w:t>
      </w:r>
      <w:r w:rsidRPr="00996312">
        <w:rPr>
          <w:vanish/>
        </w:rPr>
        <w:t>their</w:t>
      </w:r>
      <w:r>
        <w:t xml:space="preserve"> </w:t>
      </w:r>
      <w:r w:rsidRPr="00996312">
        <w:rPr>
          <w:vanish/>
        </w:rPr>
        <w:t>enterprises</w:t>
      </w:r>
      <w:r>
        <w:t xml:space="preserve"> </w:t>
      </w:r>
      <w:r w:rsidRPr="00996312">
        <w:rPr>
          <w:vanish/>
        </w:rPr>
        <w:t>and</w:t>
      </w:r>
      <w:r>
        <w:t xml:space="preserve"> </w:t>
      </w:r>
      <w:r w:rsidRPr="00996312">
        <w:rPr>
          <w:vanish/>
        </w:rPr>
        <w:t>the</w:t>
      </w:r>
      <w:r>
        <w:t xml:space="preserve"> </w:t>
      </w:r>
      <w:r w:rsidRPr="00996312">
        <w:rPr>
          <w:vanish/>
        </w:rPr>
        <w:t>humans</w:t>
      </w:r>
      <w:r>
        <w:t xml:space="preserve"> </w:t>
      </w:r>
      <w:r w:rsidRPr="00996312">
        <w:rPr>
          <w:vanish/>
        </w:rPr>
        <w:t>that</w:t>
      </w:r>
      <w:r>
        <w:t xml:space="preserve"> </w:t>
      </w:r>
      <w:r w:rsidRPr="00996312">
        <w:rPr>
          <w:vanish/>
        </w:rPr>
        <w:t>will</w:t>
      </w:r>
      <w:r>
        <w:t xml:space="preserve"> </w:t>
      </w:r>
      <w:r w:rsidRPr="00996312">
        <w:rPr>
          <w:vanish/>
        </w:rPr>
        <w:t>be</w:t>
      </w:r>
      <w:r>
        <w:t xml:space="preserve"> </w:t>
      </w:r>
      <w:r w:rsidRPr="00996312">
        <w:rPr>
          <w:vanish/>
        </w:rPr>
        <w:t>required</w:t>
      </w:r>
      <w:r>
        <w:t xml:space="preserve"> </w:t>
      </w:r>
      <w:r w:rsidRPr="00996312">
        <w:rPr>
          <w:vanish/>
        </w:rPr>
        <w:t>to</w:t>
      </w:r>
      <w:r>
        <w:t xml:space="preserve"> </w:t>
      </w:r>
      <w:r w:rsidRPr="00996312">
        <w:rPr>
          <w:vanish/>
        </w:rPr>
        <w:t>implement</w:t>
      </w:r>
      <w:r>
        <w:t xml:space="preserve"> </w:t>
      </w:r>
      <w:r w:rsidRPr="00996312">
        <w:rPr>
          <w:vanish/>
        </w:rPr>
        <w:t>them”</w:t>
      </w:r>
      <w:r>
        <w:t xml:space="preserve"> </w:t>
      </w:r>
      <w:r w:rsidRPr="00996312">
        <w:rPr>
          <w:vanish/>
        </w:rPr>
        <w:t>(Kramer,</w:t>
      </w:r>
      <w:r>
        <w:t xml:space="preserve"> </w:t>
      </w:r>
      <w:r w:rsidRPr="00996312">
        <w:rPr>
          <w:vanish/>
        </w:rPr>
        <w:t>2017:</w:t>
      </w:r>
      <w:r>
        <w:t xml:space="preserve"> </w:t>
      </w:r>
      <w:r w:rsidRPr="00996312">
        <w:rPr>
          <w:vanish/>
        </w:rPr>
        <w:t>136).</w:t>
      </w:r>
      <w:r>
        <w:t xml:space="preserve"> </w:t>
      </w:r>
      <w:r w:rsidRPr="00996312">
        <w:rPr>
          <w:vanish/>
        </w:rPr>
        <w:t>Such</w:t>
      </w:r>
      <w:r>
        <w:t xml:space="preserve"> </w:t>
      </w:r>
      <w:r w:rsidRPr="00996312">
        <w:rPr>
          <w:vanish/>
        </w:rPr>
        <w:t>images</w:t>
      </w:r>
      <w:r>
        <w:t xml:space="preserve"> </w:t>
      </w:r>
      <w:r w:rsidRPr="00996312">
        <w:rPr>
          <w:vanish/>
        </w:rPr>
        <w:t>evoke</w:t>
      </w:r>
      <w:r>
        <w:t xml:space="preserve"> </w:t>
      </w:r>
      <w:r w:rsidRPr="00996312">
        <w:rPr>
          <w:vanish/>
        </w:rPr>
        <w:t>the</w:t>
      </w:r>
      <w:r>
        <w:t xml:space="preserve"> </w:t>
      </w:r>
      <w:r w:rsidRPr="00996312">
        <w:rPr>
          <w:vanish/>
        </w:rPr>
        <w:t>types</w:t>
      </w:r>
      <w:r>
        <w:t xml:space="preserve"> </w:t>
      </w:r>
      <w:r w:rsidRPr="00996312">
        <w:rPr>
          <w:vanish/>
        </w:rPr>
        <w:t>of</w:t>
      </w:r>
      <w:r>
        <w:t xml:space="preserve"> </w:t>
      </w:r>
      <w:r w:rsidRPr="00996312">
        <w:rPr>
          <w:vanish/>
        </w:rPr>
        <w:t>difficulties</w:t>
      </w:r>
      <w:r>
        <w:t xml:space="preserve"> </w:t>
      </w:r>
      <w:r w:rsidRPr="00996312">
        <w:rPr>
          <w:vanish/>
        </w:rPr>
        <w:t>that</w:t>
      </w:r>
      <w:r>
        <w:t xml:space="preserve"> </w:t>
      </w:r>
      <w:r w:rsidRPr="00996312">
        <w:rPr>
          <w:vanish/>
        </w:rPr>
        <w:t>private</w:t>
      </w:r>
      <w:r>
        <w:t xml:space="preserve"> </w:t>
      </w:r>
      <w:r w:rsidRPr="00996312">
        <w:rPr>
          <w:vanish/>
        </w:rPr>
        <w:t>firms</w:t>
      </w:r>
      <w:r>
        <w:t xml:space="preserve"> </w:t>
      </w:r>
      <w:r w:rsidRPr="00996312">
        <w:rPr>
          <w:vanish/>
        </w:rPr>
        <w:t>have</w:t>
      </w:r>
      <w:r>
        <w:t xml:space="preserve"> </w:t>
      </w:r>
      <w:r w:rsidRPr="00996312">
        <w:rPr>
          <w:vanish/>
        </w:rPr>
        <w:t>encountered</w:t>
      </w:r>
      <w:r>
        <w:t xml:space="preserve"> </w:t>
      </w:r>
      <w:r w:rsidRPr="00996312">
        <w:rPr>
          <w:vanish/>
        </w:rPr>
        <w:t>on</w:t>
      </w:r>
      <w:r>
        <w:t xml:space="preserve"> </w:t>
      </w:r>
      <w:r w:rsidRPr="00996312">
        <w:rPr>
          <w:vanish/>
        </w:rPr>
        <w:t>Earth</w:t>
      </w:r>
      <w:r>
        <w:t xml:space="preserve"> </w:t>
      </w:r>
      <w:r w:rsidRPr="00996312">
        <w:rPr>
          <w:vanish/>
        </w:rPr>
        <w:t>reconciling</w:t>
      </w:r>
      <w:r>
        <w:t xml:space="preserve"> </w:t>
      </w:r>
      <w:r w:rsidRPr="00996312">
        <w:rPr>
          <w:vanish/>
        </w:rPr>
        <w:t>capital</w:t>
      </w:r>
      <w:r>
        <w:t xml:space="preserve"> </w:t>
      </w:r>
      <w:r w:rsidRPr="00996312">
        <w:rPr>
          <w:vanish/>
        </w:rPr>
        <w:t>with</w:t>
      </w:r>
      <w:r>
        <w:t xml:space="preserve"> </w:t>
      </w:r>
      <w:r w:rsidRPr="00996312">
        <w:rPr>
          <w:vanish/>
        </w:rPr>
        <w:t>the</w:t>
      </w:r>
      <w:r>
        <w:t xml:space="preserve"> </w:t>
      </w:r>
      <w:r w:rsidRPr="00996312">
        <w:rPr>
          <w:vanish/>
        </w:rPr>
        <w:t>environment</w:t>
      </w:r>
      <w:r>
        <w:t xml:space="preserve"> </w:t>
      </w:r>
      <w:r w:rsidRPr="00996312">
        <w:rPr>
          <w:vanish/>
        </w:rPr>
        <w:t>in</w:t>
      </w:r>
      <w:r>
        <w:t xml:space="preserve"> </w:t>
      </w:r>
      <w:r w:rsidRPr="00996312">
        <w:rPr>
          <w:vanish/>
        </w:rPr>
        <w:t>a</w:t>
      </w:r>
      <w:r>
        <w:t xml:space="preserve"> </w:t>
      </w:r>
      <w:r w:rsidRPr="00996312">
        <w:rPr>
          <w:vanish/>
        </w:rPr>
        <w:t>way</w:t>
      </w:r>
      <w:r>
        <w:t xml:space="preserve"> </w:t>
      </w:r>
      <w:r w:rsidRPr="00996312">
        <w:rPr>
          <w:vanish/>
        </w:rPr>
        <w:t>that</w:t>
      </w:r>
      <w:r>
        <w:t xml:space="preserve"> </w:t>
      </w:r>
      <w:r w:rsidRPr="00996312">
        <w:rPr>
          <w:vanish/>
        </w:rPr>
        <w:t>doesn’t</w:t>
      </w:r>
      <w:r>
        <w:t xml:space="preserve"> </w:t>
      </w:r>
      <w:r w:rsidRPr="00996312">
        <w:rPr>
          <w:vanish/>
        </w:rPr>
        <w:t>damage</w:t>
      </w:r>
      <w:r>
        <w:t xml:space="preserve"> </w:t>
      </w:r>
      <w:r w:rsidRPr="00996312">
        <w:rPr>
          <w:vanish/>
        </w:rPr>
        <w:t>profit</w:t>
      </w:r>
      <w:r>
        <w:t xml:space="preserve"> </w:t>
      </w:r>
      <w:r w:rsidRPr="00996312">
        <w:rPr>
          <w:vanish/>
        </w:rPr>
        <w:t>margins</w:t>
      </w:r>
      <w:r>
        <w:t xml:space="preserve"> </w:t>
      </w:r>
      <w:r w:rsidRPr="00996312">
        <w:rPr>
          <w:vanish/>
        </w:rPr>
        <w:t>(Magdoff</w:t>
      </w:r>
      <w:r>
        <w:t xml:space="preserve"> </w:t>
      </w:r>
      <w:r w:rsidRPr="00996312">
        <w:rPr>
          <w:vanish/>
        </w:rPr>
        <w:t>&amp;</w:t>
      </w:r>
      <w:r>
        <w:t xml:space="preserve"> </w:t>
      </w:r>
      <w:r w:rsidRPr="00996312">
        <w:rPr>
          <w:vanish/>
        </w:rPr>
        <w:t>Foster,</w:t>
      </w:r>
      <w:r>
        <w:t xml:space="preserve"> </w:t>
      </w:r>
      <w:r w:rsidRPr="00996312">
        <w:rPr>
          <w:vanish/>
        </w:rPr>
        <w:t>2011:</w:t>
      </w:r>
      <w:r>
        <w:t xml:space="preserve"> </w:t>
      </w:r>
      <w:r w:rsidRPr="00996312">
        <w:rPr>
          <w:vanish/>
        </w:rPr>
        <w:t>61-66).</w:t>
      </w:r>
      <w:r>
        <w:t xml:space="preserve"> </w:t>
      </w:r>
      <w:r w:rsidRPr="00996312">
        <w:rPr>
          <w:vanish/>
        </w:rPr>
        <w:t>Yet</w:t>
      </w:r>
      <w:r>
        <w:t xml:space="preserve"> </w:t>
      </w:r>
      <w:r w:rsidRPr="00996312">
        <w:rPr>
          <w:vanish/>
        </w:rPr>
        <w:t>in</w:t>
      </w:r>
      <w:r>
        <w:t xml:space="preserve"> </w:t>
      </w:r>
      <w:r w:rsidRPr="00996312">
        <w:rPr>
          <w:vanish/>
        </w:rPr>
        <w:t>doing</w:t>
      </w:r>
      <w:r>
        <w:t xml:space="preserve"> </w:t>
      </w:r>
      <w:r w:rsidRPr="00996312">
        <w:rPr>
          <w:vanish/>
        </w:rPr>
        <w:t>so,</w:t>
      </w:r>
      <w:r>
        <w:t xml:space="preserve"> </w:t>
      </w:r>
      <w:r w:rsidRPr="00996312">
        <w:rPr>
          <w:rStyle w:val="StyleUnderline"/>
          <w:vanish/>
        </w:rPr>
        <w:t>this</w:t>
      </w:r>
      <w:r w:rsidRPr="001838AF">
        <w:rPr>
          <w:rStyle w:val="StyleUnderline"/>
        </w:rPr>
        <w:t xml:space="preserve"> </w:t>
      </w:r>
      <w:r w:rsidRPr="00996312">
        <w:rPr>
          <w:rStyle w:val="StyleUnderline"/>
          <w:vanish/>
        </w:rPr>
        <w:t>neglect</w:t>
      </w:r>
      <w:r w:rsidRPr="001838AF">
        <w:rPr>
          <w:rStyle w:val="StyleUnderline"/>
        </w:rPr>
        <w:t xml:space="preserve"> </w:t>
      </w:r>
      <w:r w:rsidRPr="00996312">
        <w:rPr>
          <w:rStyle w:val="StyleUnderline"/>
          <w:vanish/>
        </w:rPr>
        <w:t>is</w:t>
      </w:r>
      <w:r w:rsidRPr="001838AF">
        <w:rPr>
          <w:rStyle w:val="StyleUnderline"/>
        </w:rPr>
        <w:t xml:space="preserve"> </w:t>
      </w:r>
      <w:r w:rsidRPr="00996312">
        <w:rPr>
          <w:rStyle w:val="StyleUnderline"/>
          <w:vanish/>
        </w:rPr>
        <w:t>only</w:t>
      </w:r>
      <w:r w:rsidRPr="001838AF">
        <w:rPr>
          <w:rStyle w:val="StyleUnderline"/>
        </w:rPr>
        <w:t xml:space="preserve"> </w:t>
      </w:r>
      <w:r w:rsidRPr="00996312">
        <w:rPr>
          <w:rStyle w:val="StyleUnderline"/>
          <w:vanish/>
        </w:rPr>
        <w:t>likely</w:t>
      </w:r>
      <w:r w:rsidRPr="001838AF">
        <w:rPr>
          <w:rStyle w:val="StyleUnderline"/>
        </w:rPr>
        <w:t xml:space="preserve"> </w:t>
      </w:r>
      <w:r w:rsidRPr="00996312">
        <w:rPr>
          <w:rStyle w:val="StyleUnderline"/>
          <w:vanish/>
        </w:rPr>
        <w:t>to</w:t>
      </w:r>
      <w:r w:rsidRPr="001838AF">
        <w:rPr>
          <w:rStyle w:val="StyleUnderline"/>
        </w:rPr>
        <w:t xml:space="preserve"> </w:t>
      </w:r>
      <w:r w:rsidRPr="00996312">
        <w:rPr>
          <w:rStyle w:val="StyleUnderline"/>
          <w:vanish/>
        </w:rPr>
        <w:t>result</w:t>
      </w:r>
      <w:r w:rsidRPr="001838AF">
        <w:rPr>
          <w:rStyle w:val="StyleUnderline"/>
        </w:rPr>
        <w:t xml:space="preserve"> </w:t>
      </w:r>
      <w:r w:rsidRPr="00996312">
        <w:rPr>
          <w:rStyle w:val="StyleUnderline"/>
          <w:vanish/>
        </w:rPr>
        <w:t>in</w:t>
      </w:r>
      <w:r w:rsidRPr="001838AF">
        <w:rPr>
          <w:rStyle w:val="StyleUnderline"/>
        </w:rPr>
        <w:t xml:space="preserve"> </w:t>
      </w:r>
      <w:r w:rsidRPr="00996312">
        <w:rPr>
          <w:rStyle w:val="StyleUnderline"/>
          <w:vanish/>
        </w:rPr>
        <w:t>the</w:t>
      </w:r>
      <w:r w:rsidRPr="001838AF">
        <w:rPr>
          <w:rStyle w:val="StyleUnderline"/>
        </w:rPr>
        <w:t xml:space="preserve"> </w:t>
      </w:r>
      <w:r w:rsidRPr="00996312">
        <w:rPr>
          <w:rStyle w:val="StyleUnderline"/>
          <w:vanish/>
        </w:rPr>
        <w:t>proliferation</w:t>
      </w:r>
      <w:r w:rsidRPr="001838AF">
        <w:rPr>
          <w:rStyle w:val="StyleUnderline"/>
        </w:rPr>
        <w:t xml:space="preserve"> </w:t>
      </w:r>
      <w:r w:rsidRPr="00996312">
        <w:rPr>
          <w:rStyle w:val="StyleUnderline"/>
          <w:vanish/>
        </w:rPr>
        <w:t>of</w:t>
      </w:r>
      <w:r w:rsidRPr="001838AF">
        <w:rPr>
          <w:rStyle w:val="StyleUnderline"/>
        </w:rPr>
        <w:t xml:space="preserve"> </w:t>
      </w:r>
      <w:r w:rsidRPr="00996312">
        <w:rPr>
          <w:rStyle w:val="StyleUnderline"/>
          <w:vanish/>
        </w:rPr>
        <w:t>extra-terrestrial</w:t>
      </w:r>
      <w:r w:rsidRPr="001838AF">
        <w:rPr>
          <w:rStyle w:val="StyleUnderline"/>
        </w:rPr>
        <w:t xml:space="preserve"> </w:t>
      </w:r>
      <w:r w:rsidRPr="00996312">
        <w:rPr>
          <w:rStyle w:val="StyleUnderline"/>
          <w:vanish/>
        </w:rPr>
        <w:t>debris</w:t>
      </w:r>
      <w:r w:rsidRPr="001838AF">
        <w:rPr>
          <w:rStyle w:val="StyleUnderline"/>
        </w:rPr>
        <w:t xml:space="preserve"> </w:t>
      </w:r>
      <w:r w:rsidRPr="00996312">
        <w:rPr>
          <w:rStyle w:val="StyleUnderline"/>
          <w:vanish/>
        </w:rPr>
        <w:t>that</w:t>
      </w:r>
      <w:r w:rsidRPr="001838AF">
        <w:rPr>
          <w:rStyle w:val="StyleUnderline"/>
        </w:rPr>
        <w:t xml:space="preserve"> </w:t>
      </w:r>
      <w:r w:rsidRPr="00996312">
        <w:rPr>
          <w:rStyle w:val="StyleUnderline"/>
          <w:vanish/>
        </w:rPr>
        <w:t>the</w:t>
      </w:r>
      <w:r w:rsidRPr="001838AF">
        <w:rPr>
          <w:rStyle w:val="StyleUnderline"/>
        </w:rPr>
        <w:t xml:space="preserve"> </w:t>
      </w:r>
      <w:r w:rsidRPr="00996312">
        <w:rPr>
          <w:rStyle w:val="StyleUnderline"/>
          <w:vanish/>
        </w:rPr>
        <w:t>UN</w:t>
      </w:r>
      <w:r w:rsidRPr="001838AF">
        <w:rPr>
          <w:rStyle w:val="StyleUnderline"/>
        </w:rPr>
        <w:t xml:space="preserve"> </w:t>
      </w:r>
      <w:r w:rsidRPr="00996312">
        <w:rPr>
          <w:rStyle w:val="StyleUnderline"/>
          <w:vanish/>
        </w:rPr>
        <w:t>OST</w:t>
      </w:r>
      <w:r w:rsidRPr="001838AF">
        <w:rPr>
          <w:rStyle w:val="StyleUnderline"/>
        </w:rPr>
        <w:t xml:space="preserve"> </w:t>
      </w:r>
      <w:r w:rsidRPr="00996312">
        <w:rPr>
          <w:rStyle w:val="StyleUnderline"/>
          <w:vanish/>
        </w:rPr>
        <w:t>failed</w:t>
      </w:r>
      <w:r w:rsidRPr="001838AF">
        <w:rPr>
          <w:rStyle w:val="StyleUnderline"/>
        </w:rPr>
        <w:t xml:space="preserve"> </w:t>
      </w:r>
      <w:r w:rsidRPr="00996312">
        <w:rPr>
          <w:rStyle w:val="StyleUnderline"/>
          <w:vanish/>
        </w:rPr>
        <w:t>to</w:t>
      </w:r>
      <w:r w:rsidRPr="001838AF">
        <w:rPr>
          <w:rStyle w:val="StyleUnderline"/>
        </w:rPr>
        <w:t xml:space="preserve"> </w:t>
      </w:r>
      <w:r w:rsidRPr="00996312">
        <w:rPr>
          <w:rStyle w:val="StyleUnderline"/>
          <w:vanish/>
        </w:rPr>
        <w:t>address.</w:t>
      </w:r>
      <w:r w:rsidRPr="001838AF">
        <w:rPr>
          <w:rStyle w:val="StyleUnderline"/>
        </w:rPr>
        <w:t xml:space="preserve"> </w:t>
      </w:r>
      <w:r w:rsidRPr="00996312">
        <w:rPr>
          <w:rStyle w:val="StyleUnderline"/>
          <w:vanish/>
        </w:rPr>
        <w:t>Indeed,</w:t>
      </w:r>
      <w:r w:rsidRPr="001838AF">
        <w:rPr>
          <w:rStyle w:val="StyleUnderline"/>
        </w:rPr>
        <w:t xml:space="preserve"> </w:t>
      </w:r>
      <w:r w:rsidRPr="00996312">
        <w:rPr>
          <w:rStyle w:val="StyleUnderline"/>
          <w:vanish/>
        </w:rPr>
        <w:t>despite</w:t>
      </w:r>
      <w:r w:rsidRPr="001838AF">
        <w:rPr>
          <w:rStyle w:val="StyleUnderline"/>
        </w:rPr>
        <w:t xml:space="preserve"> </w:t>
      </w:r>
      <w:r w:rsidRPr="00996312">
        <w:rPr>
          <w:rStyle w:val="StyleUnderline"/>
          <w:vanish/>
        </w:rPr>
        <w:t>its</w:t>
      </w:r>
      <w:r w:rsidRPr="001838AF">
        <w:rPr>
          <w:rStyle w:val="StyleUnderline"/>
        </w:rPr>
        <w:t xml:space="preserve"> </w:t>
      </w:r>
      <w:r w:rsidRPr="00996312">
        <w:rPr>
          <w:rStyle w:val="StyleUnderline"/>
          <w:vanish/>
        </w:rPr>
        <w:t>vastness</w:t>
      </w:r>
      <w:r w:rsidRPr="001838AF">
        <w:rPr>
          <w:rStyle w:val="StyleUnderline"/>
        </w:rPr>
        <w:t xml:space="preserve"> </w:t>
      </w:r>
      <w:r w:rsidRPr="00996312">
        <w:rPr>
          <w:rStyle w:val="StyleUnderline"/>
          <w:vanish/>
        </w:rPr>
        <w:t>there</w:t>
      </w:r>
      <w:r w:rsidRPr="001838AF">
        <w:rPr>
          <w:rStyle w:val="StyleUnderline"/>
        </w:rPr>
        <w:t xml:space="preserve"> </w:t>
      </w:r>
      <w:r w:rsidRPr="00996312">
        <w:rPr>
          <w:rStyle w:val="StyleUnderline"/>
          <w:vanish/>
        </w:rPr>
        <w:t>is</w:t>
      </w:r>
      <w:r w:rsidRPr="001838AF">
        <w:rPr>
          <w:rStyle w:val="StyleUnderline"/>
        </w:rPr>
        <w:t xml:space="preserve"> </w:t>
      </w:r>
      <w:r w:rsidRPr="00996312">
        <w:rPr>
          <w:rStyle w:val="StyleUnderline"/>
          <w:vanish/>
        </w:rPr>
        <w:t>only</w:t>
      </w:r>
      <w:r w:rsidRPr="001838AF">
        <w:rPr>
          <w:rStyle w:val="StyleUnderline"/>
        </w:rPr>
        <w:t xml:space="preserve"> </w:t>
      </w:r>
      <w:r w:rsidRPr="00996312">
        <w:rPr>
          <w:rStyle w:val="StyleUnderline"/>
          <w:vanish/>
        </w:rPr>
        <w:t>a</w:t>
      </w:r>
      <w:r w:rsidRPr="001838AF">
        <w:rPr>
          <w:rStyle w:val="StyleUnderline"/>
        </w:rPr>
        <w:t xml:space="preserve"> </w:t>
      </w:r>
      <w:r w:rsidRPr="00996312">
        <w:rPr>
          <w:rStyle w:val="StyleUnderline"/>
          <w:vanish/>
        </w:rPr>
        <w:t>narrow</w:t>
      </w:r>
      <w:r w:rsidRPr="001838AF">
        <w:rPr>
          <w:rStyle w:val="StyleUnderline"/>
        </w:rPr>
        <w:t xml:space="preserve"> </w:t>
      </w:r>
      <w:r w:rsidRPr="00996312">
        <w:rPr>
          <w:rStyle w:val="StyleUnderline"/>
          <w:vanish/>
        </w:rPr>
        <w:t>region</w:t>
      </w:r>
      <w:r w:rsidRPr="001838AF">
        <w:rPr>
          <w:rStyle w:val="StyleUnderline"/>
        </w:rPr>
        <w:t xml:space="preserve"> </w:t>
      </w:r>
      <w:r w:rsidRPr="00996312">
        <w:rPr>
          <w:rStyle w:val="StyleUnderline"/>
          <w:vanish/>
        </w:rPr>
        <w:t>of</w:t>
      </w:r>
      <w:r w:rsidRPr="001838AF">
        <w:rPr>
          <w:rStyle w:val="StyleUnderline"/>
        </w:rPr>
        <w:t xml:space="preserve"> </w:t>
      </w:r>
      <w:r w:rsidRPr="00996312">
        <w:rPr>
          <w:rStyle w:val="StyleUnderline"/>
          <w:vanish/>
        </w:rPr>
        <w:t>orbital</w:t>
      </w:r>
      <w:r w:rsidRPr="001838AF">
        <w:rPr>
          <w:rStyle w:val="StyleUnderline"/>
        </w:rPr>
        <w:t xml:space="preserve"> </w:t>
      </w:r>
      <w:r w:rsidRPr="00996312">
        <w:rPr>
          <w:rStyle w:val="StyleUnderline"/>
          <w:vanish/>
        </w:rPr>
        <w:t>space</w:t>
      </w:r>
      <w:r w:rsidRPr="001838AF">
        <w:rPr>
          <w:rStyle w:val="StyleUnderline"/>
        </w:rPr>
        <w:t xml:space="preserve"> </w:t>
      </w:r>
      <w:r w:rsidRPr="00996312">
        <w:rPr>
          <w:rStyle w:val="StyleUnderline"/>
          <w:vanish/>
        </w:rPr>
        <w:t>that</w:t>
      </w:r>
      <w:r w:rsidRPr="001838AF">
        <w:rPr>
          <w:rStyle w:val="StyleUnderline"/>
        </w:rPr>
        <w:t xml:space="preserve"> </w:t>
      </w:r>
      <w:r w:rsidRPr="00996312">
        <w:rPr>
          <w:rStyle w:val="StyleUnderline"/>
          <w:vanish/>
        </w:rPr>
        <w:t>is</w:t>
      </w:r>
      <w:r w:rsidRPr="001838AF">
        <w:rPr>
          <w:rStyle w:val="StyleUnderline"/>
        </w:rPr>
        <w:t xml:space="preserve"> </w:t>
      </w:r>
      <w:r w:rsidRPr="00996312">
        <w:rPr>
          <w:rStyle w:val="StyleUnderline"/>
          <w:vanish/>
        </w:rPr>
        <w:t>either</w:t>
      </w:r>
      <w:r w:rsidRPr="001838AF">
        <w:rPr>
          <w:rStyle w:val="StyleUnderline"/>
        </w:rPr>
        <w:t xml:space="preserve"> </w:t>
      </w:r>
      <w:r w:rsidRPr="00996312">
        <w:rPr>
          <w:rStyle w:val="StyleUnderline"/>
          <w:vanish/>
        </w:rPr>
        <w:t>useable</w:t>
      </w:r>
      <w:r w:rsidRPr="001838AF">
        <w:rPr>
          <w:rStyle w:val="StyleUnderline"/>
        </w:rPr>
        <w:t xml:space="preserve"> </w:t>
      </w:r>
      <w:r w:rsidRPr="00996312">
        <w:rPr>
          <w:rStyle w:val="StyleUnderline"/>
          <w:vanish/>
        </w:rPr>
        <w:t>or</w:t>
      </w:r>
      <w:r w:rsidRPr="001838AF">
        <w:rPr>
          <w:rStyle w:val="StyleUnderline"/>
        </w:rPr>
        <w:t xml:space="preserve"> </w:t>
      </w:r>
      <w:r w:rsidRPr="00996312">
        <w:rPr>
          <w:rStyle w:val="StyleUnderline"/>
          <w:vanish/>
        </w:rPr>
        <w:t>beneficial</w:t>
      </w:r>
      <w:r w:rsidRPr="001838AF">
        <w:rPr>
          <w:rStyle w:val="StyleUnderline"/>
        </w:rPr>
        <w:t xml:space="preserve"> </w:t>
      </w:r>
      <w:r w:rsidRPr="00996312">
        <w:rPr>
          <w:rStyle w:val="StyleUnderline"/>
          <w:vanish/>
        </w:rPr>
        <w:t>for</w:t>
      </w:r>
      <w:r w:rsidRPr="001838AF">
        <w:rPr>
          <w:rStyle w:val="StyleUnderline"/>
        </w:rPr>
        <w:t xml:space="preserve"> </w:t>
      </w:r>
      <w:r w:rsidRPr="00996312">
        <w:rPr>
          <w:rStyle w:val="StyleUnderline"/>
          <w:vanish/>
        </w:rPr>
        <w:t>prolonged</w:t>
      </w:r>
      <w:r w:rsidRPr="001838AF">
        <w:rPr>
          <w:rStyle w:val="StyleUnderline"/>
        </w:rPr>
        <w:t xml:space="preserve"> </w:t>
      </w:r>
      <w:r w:rsidRPr="00996312">
        <w:rPr>
          <w:rStyle w:val="StyleUnderline"/>
          <w:vanish/>
        </w:rPr>
        <w:t>human</w:t>
      </w:r>
      <w:r w:rsidRPr="001838AF">
        <w:rPr>
          <w:rStyle w:val="StyleUnderline"/>
        </w:rPr>
        <w:t xml:space="preserve"> </w:t>
      </w:r>
      <w:r w:rsidRPr="00996312">
        <w:rPr>
          <w:rStyle w:val="StyleUnderline"/>
          <w:vanish/>
        </w:rPr>
        <w:t>missions</w:t>
      </w:r>
      <w:r>
        <w:t xml:space="preserve"> </w:t>
      </w:r>
      <w:r w:rsidRPr="00996312">
        <w:rPr>
          <w:vanish/>
        </w:rPr>
        <w:t>(Brearley,</w:t>
      </w:r>
      <w:r>
        <w:t xml:space="preserve"> </w:t>
      </w:r>
      <w:r w:rsidRPr="00996312">
        <w:rPr>
          <w:vanish/>
        </w:rPr>
        <w:t>2005:</w:t>
      </w:r>
      <w:r>
        <w:t xml:space="preserve"> </w:t>
      </w:r>
      <w:r w:rsidRPr="00996312">
        <w:rPr>
          <w:vanish/>
        </w:rPr>
        <w:t>2),</w:t>
      </w:r>
      <w:r>
        <w:t xml:space="preserve"> </w:t>
      </w:r>
      <w:r w:rsidRPr="00996312">
        <w:rPr>
          <w:rStyle w:val="Emphasis"/>
          <w:vanish/>
        </w:rPr>
        <w:t>meaning</w:t>
      </w:r>
      <w:r w:rsidRPr="001838AF">
        <w:rPr>
          <w:rStyle w:val="Emphasis"/>
        </w:rPr>
        <w:t xml:space="preserve"> </w:t>
      </w:r>
      <w:r w:rsidRPr="00996312">
        <w:rPr>
          <w:rStyle w:val="Emphasis"/>
          <w:vanish/>
        </w:rPr>
        <w:t>that</w:t>
      </w:r>
      <w:r w:rsidRPr="001838AF">
        <w:rPr>
          <w:rStyle w:val="Emphasis"/>
        </w:rPr>
        <w:t xml:space="preserve"> </w:t>
      </w:r>
      <w:r w:rsidRPr="00475C49">
        <w:rPr>
          <w:rStyle w:val="Emphasis"/>
          <w:highlight w:val="cyan"/>
        </w:rPr>
        <w:t>the increase in space debris</w:t>
      </w:r>
      <w:r w:rsidRPr="001838AF">
        <w:rPr>
          <w:rStyle w:val="Emphasis"/>
        </w:rPr>
        <w:t xml:space="preserve"> </w:t>
      </w:r>
      <w:r w:rsidRPr="00475C49">
        <w:rPr>
          <w:rStyle w:val="Emphasis"/>
          <w:highlight w:val="cyan"/>
        </w:rPr>
        <w:t>from</w:t>
      </w:r>
      <w:r w:rsidRPr="001838AF">
        <w:rPr>
          <w:rStyle w:val="Emphasis"/>
        </w:rPr>
        <w:t xml:space="preserve"> </w:t>
      </w:r>
      <w:r w:rsidRPr="00996312">
        <w:rPr>
          <w:rStyle w:val="Emphasis"/>
          <w:vanish/>
        </w:rPr>
        <w:t>these</w:t>
      </w:r>
      <w:r w:rsidRPr="001838AF">
        <w:rPr>
          <w:rStyle w:val="Emphasis"/>
        </w:rPr>
        <w:t xml:space="preserve"> </w:t>
      </w:r>
      <w:r w:rsidRPr="00475C49">
        <w:rPr>
          <w:rStyle w:val="Emphasis"/>
          <w:highlight w:val="cyan"/>
        </w:rPr>
        <w:t xml:space="preserve">massive commercial </w:t>
      </w:r>
      <w:r w:rsidRPr="00996312">
        <w:rPr>
          <w:rStyle w:val="Emphasis"/>
          <w:vanish/>
        </w:rPr>
        <w:t>satellite</w:t>
      </w:r>
      <w:r w:rsidRPr="00475C49">
        <w:rPr>
          <w:rStyle w:val="Emphasis"/>
        </w:rPr>
        <w:t xml:space="preserve"> </w:t>
      </w:r>
      <w:r w:rsidRPr="00475C49">
        <w:rPr>
          <w:rStyle w:val="Emphasis"/>
          <w:highlight w:val="cyan"/>
        </w:rPr>
        <w:t xml:space="preserve">constellations will </w:t>
      </w:r>
      <w:r w:rsidRPr="00996312">
        <w:rPr>
          <w:rStyle w:val="Emphasis"/>
          <w:vanish/>
        </w:rPr>
        <w:t>likely</w:t>
      </w:r>
      <w:r w:rsidRPr="00475C49">
        <w:rPr>
          <w:rStyle w:val="Emphasis"/>
        </w:rPr>
        <w:t xml:space="preserve"> </w:t>
      </w:r>
      <w:r w:rsidRPr="00475C49">
        <w:rPr>
          <w:rStyle w:val="Emphasis"/>
          <w:highlight w:val="cyan"/>
        </w:rPr>
        <w:t xml:space="preserve">be at the detriment of developing nations </w:t>
      </w:r>
      <w:r w:rsidRPr="00996312">
        <w:rPr>
          <w:rStyle w:val="Emphasis"/>
          <w:vanish/>
        </w:rPr>
        <w:t>who</w:t>
      </w:r>
      <w:r w:rsidRPr="001838AF">
        <w:rPr>
          <w:rStyle w:val="Emphasis"/>
        </w:rPr>
        <w:t xml:space="preserve"> </w:t>
      </w:r>
      <w:r w:rsidRPr="00996312">
        <w:rPr>
          <w:rStyle w:val="Emphasis"/>
          <w:vanish/>
        </w:rPr>
        <w:t>have</w:t>
      </w:r>
      <w:r w:rsidRPr="001838AF">
        <w:rPr>
          <w:rStyle w:val="Emphasis"/>
        </w:rPr>
        <w:t xml:space="preserve"> </w:t>
      </w:r>
      <w:r w:rsidRPr="00996312">
        <w:rPr>
          <w:rStyle w:val="Emphasis"/>
          <w:vanish/>
        </w:rPr>
        <w:t>yet</w:t>
      </w:r>
      <w:r w:rsidRPr="001838AF">
        <w:rPr>
          <w:rStyle w:val="Emphasis"/>
        </w:rPr>
        <w:t xml:space="preserve"> </w:t>
      </w:r>
      <w:r w:rsidRPr="00996312">
        <w:rPr>
          <w:rStyle w:val="Emphasis"/>
          <w:vanish/>
        </w:rPr>
        <w:t>fostered</w:t>
      </w:r>
      <w:r w:rsidRPr="001838AF">
        <w:rPr>
          <w:rStyle w:val="Emphasis"/>
        </w:rPr>
        <w:t xml:space="preserve"> </w:t>
      </w:r>
      <w:r w:rsidRPr="00996312">
        <w:rPr>
          <w:rStyle w:val="Emphasis"/>
          <w:vanish/>
        </w:rPr>
        <w:t>spacefaring</w:t>
      </w:r>
      <w:r w:rsidRPr="001838AF">
        <w:rPr>
          <w:rStyle w:val="Emphasis"/>
        </w:rPr>
        <w:t xml:space="preserve"> </w:t>
      </w:r>
      <w:r w:rsidRPr="00996312">
        <w:rPr>
          <w:rStyle w:val="Emphasis"/>
          <w:vanish/>
        </w:rPr>
        <w:t>capabilities</w:t>
      </w:r>
      <w:r w:rsidRPr="00996312">
        <w:rPr>
          <w:rStyle w:val="StyleUnderline"/>
          <w:vanish/>
        </w:rPr>
        <w:t>.</w:t>
      </w:r>
      <w:r w:rsidRPr="001838AF">
        <w:rPr>
          <w:rStyle w:val="StyleUnderline"/>
        </w:rPr>
        <w:t xml:space="preserve"> </w:t>
      </w:r>
    </w:p>
    <w:p w14:paraId="4416B99A" w14:textId="77777777" w:rsidR="00AE775D" w:rsidRPr="00996312" w:rsidRDefault="00AE775D" w:rsidP="00AE775D">
      <w:pPr>
        <w:rPr>
          <w:vanish/>
        </w:rPr>
      </w:pPr>
      <w:r w:rsidRPr="00996312">
        <w:rPr>
          <w:rStyle w:val="StyleUnderline"/>
          <w:vanish/>
        </w:rPr>
        <w:t>Elon</w:t>
      </w:r>
      <w:r w:rsidRPr="001838AF">
        <w:rPr>
          <w:rStyle w:val="StyleUnderline"/>
        </w:rPr>
        <w:t xml:space="preserve"> </w:t>
      </w:r>
      <w:r w:rsidRPr="00996312">
        <w:rPr>
          <w:rStyle w:val="StyleUnderline"/>
          <w:vanish/>
        </w:rPr>
        <w:t>Musk’s</w:t>
      </w:r>
      <w:r w:rsidRPr="001838AF">
        <w:rPr>
          <w:rStyle w:val="StyleUnderline"/>
        </w:rPr>
        <w:t xml:space="preserve"> </w:t>
      </w:r>
      <w:r w:rsidRPr="00996312">
        <w:rPr>
          <w:rStyle w:val="StyleUnderline"/>
          <w:vanish/>
        </w:rPr>
        <w:t>SpaceX</w:t>
      </w:r>
      <w:r w:rsidRPr="001838AF">
        <w:rPr>
          <w:rStyle w:val="StyleUnderline"/>
        </w:rPr>
        <w:t xml:space="preserve"> </w:t>
      </w:r>
      <w:r w:rsidRPr="00996312">
        <w:rPr>
          <w:rStyle w:val="StyleUnderline"/>
          <w:vanish/>
        </w:rPr>
        <w:t>company</w:t>
      </w:r>
      <w:r w:rsidRPr="001838AF">
        <w:rPr>
          <w:rStyle w:val="StyleUnderline"/>
        </w:rPr>
        <w:t xml:space="preserve"> </w:t>
      </w:r>
      <w:r w:rsidRPr="00996312">
        <w:rPr>
          <w:rStyle w:val="StyleUnderline"/>
          <w:vanish/>
        </w:rPr>
        <w:t>has</w:t>
      </w:r>
      <w:r w:rsidRPr="001838AF">
        <w:rPr>
          <w:rStyle w:val="StyleUnderline"/>
        </w:rPr>
        <w:t xml:space="preserve"> </w:t>
      </w:r>
      <w:r w:rsidRPr="00996312">
        <w:rPr>
          <w:rStyle w:val="StyleUnderline"/>
          <w:vanish/>
        </w:rPr>
        <w:t>already</w:t>
      </w:r>
      <w:r w:rsidRPr="001838AF">
        <w:rPr>
          <w:rStyle w:val="StyleUnderline"/>
        </w:rPr>
        <w:t xml:space="preserve"> </w:t>
      </w:r>
      <w:r w:rsidRPr="00996312">
        <w:rPr>
          <w:rStyle w:val="StyleUnderline"/>
          <w:vanish/>
        </w:rPr>
        <w:t>caused</w:t>
      </w:r>
      <w:r w:rsidRPr="001838AF">
        <w:rPr>
          <w:rStyle w:val="StyleUnderline"/>
        </w:rPr>
        <w:t xml:space="preserve"> </w:t>
      </w:r>
      <w:r w:rsidRPr="00996312">
        <w:rPr>
          <w:rStyle w:val="StyleUnderline"/>
          <w:vanish/>
        </w:rPr>
        <w:t>complications</w:t>
      </w:r>
      <w:r w:rsidRPr="001838AF">
        <w:rPr>
          <w:rStyle w:val="StyleUnderline"/>
        </w:rPr>
        <w:t xml:space="preserve"> </w:t>
      </w:r>
      <w:r w:rsidRPr="00996312">
        <w:rPr>
          <w:rStyle w:val="StyleUnderline"/>
          <w:vanish/>
        </w:rPr>
        <w:t>for</w:t>
      </w:r>
      <w:r w:rsidRPr="001838AF">
        <w:rPr>
          <w:rStyle w:val="StyleUnderline"/>
        </w:rPr>
        <w:t xml:space="preserve"> </w:t>
      </w:r>
      <w:r w:rsidRPr="00996312">
        <w:rPr>
          <w:rStyle w:val="StyleUnderline"/>
          <w:vanish/>
        </w:rPr>
        <w:t>Earth-bound</w:t>
      </w:r>
      <w:r w:rsidRPr="001838AF">
        <w:rPr>
          <w:rStyle w:val="StyleUnderline"/>
        </w:rPr>
        <w:t xml:space="preserve"> </w:t>
      </w:r>
      <w:r w:rsidRPr="00996312">
        <w:rPr>
          <w:rStyle w:val="StyleUnderline"/>
          <w:vanish/>
        </w:rPr>
        <w:t>astrologists</w:t>
      </w:r>
      <w:r w:rsidRPr="00996312">
        <w:rPr>
          <w:vanish/>
        </w:rPr>
        <w:t>.</w:t>
      </w:r>
      <w:r>
        <w:t xml:space="preserve"> </w:t>
      </w:r>
      <w:r w:rsidRPr="00996312">
        <w:rPr>
          <w:vanish/>
        </w:rPr>
        <w:t>The</w:t>
      </w:r>
      <w:r>
        <w:t xml:space="preserve"> </w:t>
      </w:r>
      <w:r w:rsidRPr="00996312">
        <w:rPr>
          <w:vanish/>
        </w:rPr>
        <w:t>brightness</w:t>
      </w:r>
      <w:r>
        <w:t xml:space="preserve"> </w:t>
      </w:r>
      <w:r w:rsidRPr="00996312">
        <w:rPr>
          <w:vanish/>
        </w:rPr>
        <w:t>of</w:t>
      </w:r>
      <w:r>
        <w:t xml:space="preserve"> </w:t>
      </w:r>
      <w:r w:rsidRPr="00996312">
        <w:rPr>
          <w:vanish/>
        </w:rPr>
        <w:t>his</w:t>
      </w:r>
      <w:r>
        <w:t xml:space="preserve"> </w:t>
      </w:r>
      <w:r w:rsidRPr="00996312">
        <w:rPr>
          <w:vanish/>
        </w:rPr>
        <w:t>recent</w:t>
      </w:r>
      <w:r>
        <w:t xml:space="preserve"> </w:t>
      </w:r>
      <w:r w:rsidRPr="00996312">
        <w:rPr>
          <w:vanish/>
        </w:rPr>
        <w:t>‘Starlink’</w:t>
      </w:r>
      <w:r>
        <w:t xml:space="preserve"> </w:t>
      </w:r>
      <w:r w:rsidRPr="00996312">
        <w:rPr>
          <w:vanish/>
        </w:rPr>
        <w:t>satellite</w:t>
      </w:r>
      <w:r>
        <w:t xml:space="preserve"> </w:t>
      </w:r>
      <w:r w:rsidRPr="00996312">
        <w:rPr>
          <w:vanish/>
        </w:rPr>
        <w:t>constellation</w:t>
      </w:r>
      <w:r>
        <w:t xml:space="preserve"> </w:t>
      </w:r>
      <w:r w:rsidRPr="00996312">
        <w:rPr>
          <w:vanish/>
        </w:rPr>
        <w:t>system</w:t>
      </w:r>
      <w:r>
        <w:t xml:space="preserve"> </w:t>
      </w:r>
      <w:r w:rsidRPr="00996312">
        <w:rPr>
          <w:vanish/>
        </w:rPr>
        <w:t>in</w:t>
      </w:r>
      <w:r>
        <w:t xml:space="preserve"> </w:t>
      </w:r>
      <w:r w:rsidRPr="00996312">
        <w:rPr>
          <w:vanish/>
        </w:rPr>
        <w:t>comparison</w:t>
      </w:r>
      <w:r>
        <w:t xml:space="preserve"> </w:t>
      </w:r>
      <w:r w:rsidRPr="00996312">
        <w:rPr>
          <w:vanish/>
        </w:rPr>
        <w:t>to</w:t>
      </w:r>
      <w:r>
        <w:t xml:space="preserve"> </w:t>
      </w:r>
      <w:r w:rsidRPr="00996312">
        <w:rPr>
          <w:vanish/>
        </w:rPr>
        <w:t>other</w:t>
      </w:r>
      <w:r>
        <w:t xml:space="preserve"> </w:t>
      </w:r>
      <w:r w:rsidRPr="00996312">
        <w:rPr>
          <w:vanish/>
        </w:rPr>
        <w:t>satellites</w:t>
      </w:r>
      <w:r>
        <w:t xml:space="preserve"> </w:t>
      </w:r>
      <w:r w:rsidRPr="00996312">
        <w:rPr>
          <w:vanish/>
        </w:rPr>
        <w:t>has</w:t>
      </w:r>
      <w:r>
        <w:t xml:space="preserve"> </w:t>
      </w:r>
      <w:r w:rsidRPr="00996312">
        <w:rPr>
          <w:vanish/>
        </w:rPr>
        <w:t>been</w:t>
      </w:r>
      <w:r>
        <w:t xml:space="preserve"> </w:t>
      </w:r>
      <w:r w:rsidRPr="00996312">
        <w:rPr>
          <w:vanish/>
        </w:rPr>
        <w:t>obscuring</w:t>
      </w:r>
      <w:r>
        <w:t xml:space="preserve"> </w:t>
      </w:r>
      <w:r w:rsidRPr="00996312">
        <w:rPr>
          <w:vanish/>
        </w:rPr>
        <w:t>telescopic</w:t>
      </w:r>
      <w:r>
        <w:t xml:space="preserve"> </w:t>
      </w:r>
      <w:r w:rsidRPr="00996312">
        <w:rPr>
          <w:vanish/>
        </w:rPr>
        <w:t>images</w:t>
      </w:r>
      <w:r>
        <w:t xml:space="preserve"> </w:t>
      </w:r>
      <w:r w:rsidRPr="00996312">
        <w:rPr>
          <w:vanish/>
        </w:rPr>
        <w:t>(see</w:t>
      </w:r>
      <w:r>
        <w:t xml:space="preserve"> </w:t>
      </w:r>
      <w:r w:rsidRPr="00996312">
        <w:rPr>
          <w:vanish/>
        </w:rPr>
        <w:t>Grush,</w:t>
      </w:r>
      <w:r>
        <w:t xml:space="preserve"> </w:t>
      </w:r>
      <w:r w:rsidRPr="00996312">
        <w:rPr>
          <w:vanish/>
        </w:rPr>
        <w:t>2020).</w:t>
      </w:r>
      <w:r>
        <w:t xml:space="preserve"> </w:t>
      </w:r>
      <w:r w:rsidRPr="00996312">
        <w:rPr>
          <w:vanish/>
        </w:rPr>
        <w:t>More</w:t>
      </w:r>
      <w:r>
        <w:t xml:space="preserve"> </w:t>
      </w:r>
      <w:r w:rsidRPr="00996312">
        <w:rPr>
          <w:vanish/>
        </w:rPr>
        <w:t>concerningly,</w:t>
      </w:r>
      <w:r>
        <w:t xml:space="preserve"> </w:t>
      </w:r>
      <w:r w:rsidRPr="00996312">
        <w:rPr>
          <w:rStyle w:val="StyleUnderline"/>
          <w:vanish/>
        </w:rPr>
        <w:t>Starlink</w:t>
      </w:r>
      <w:r w:rsidRPr="001838AF">
        <w:rPr>
          <w:rStyle w:val="StyleUnderline"/>
        </w:rPr>
        <w:t xml:space="preserve"> </w:t>
      </w:r>
      <w:r w:rsidRPr="00996312">
        <w:rPr>
          <w:rStyle w:val="StyleUnderline"/>
          <w:vanish/>
        </w:rPr>
        <w:t>may</w:t>
      </w:r>
      <w:r w:rsidRPr="001838AF">
        <w:rPr>
          <w:rStyle w:val="StyleUnderline"/>
        </w:rPr>
        <w:t xml:space="preserve"> </w:t>
      </w:r>
      <w:r w:rsidRPr="00996312">
        <w:rPr>
          <w:rStyle w:val="StyleUnderline"/>
          <w:vanish/>
        </w:rPr>
        <w:t>be</w:t>
      </w:r>
      <w:r w:rsidRPr="001838AF">
        <w:rPr>
          <w:rStyle w:val="StyleUnderline"/>
        </w:rPr>
        <w:t xml:space="preserve"> </w:t>
      </w:r>
      <w:r w:rsidRPr="00996312">
        <w:rPr>
          <w:rStyle w:val="StyleUnderline"/>
          <w:vanish/>
        </w:rPr>
        <w:t>much</w:t>
      </w:r>
      <w:r w:rsidRPr="001838AF">
        <w:rPr>
          <w:rStyle w:val="StyleUnderline"/>
        </w:rPr>
        <w:t xml:space="preserve"> </w:t>
      </w:r>
      <w:r w:rsidRPr="00996312">
        <w:rPr>
          <w:rStyle w:val="StyleUnderline"/>
          <w:vanish/>
        </w:rPr>
        <w:t>more</w:t>
      </w:r>
      <w:r w:rsidRPr="001838AF">
        <w:rPr>
          <w:rStyle w:val="StyleUnderline"/>
        </w:rPr>
        <w:t xml:space="preserve"> </w:t>
      </w:r>
      <w:r w:rsidRPr="00996312">
        <w:rPr>
          <w:rStyle w:val="StyleUnderline"/>
          <w:vanish/>
        </w:rPr>
        <w:t>visible</w:t>
      </w:r>
      <w:r w:rsidRPr="001838AF">
        <w:rPr>
          <w:rStyle w:val="StyleUnderline"/>
        </w:rPr>
        <w:t xml:space="preserve"> </w:t>
      </w:r>
      <w:r w:rsidRPr="00996312">
        <w:rPr>
          <w:rStyle w:val="StyleUnderline"/>
          <w:vanish/>
        </w:rPr>
        <w:t>during</w:t>
      </w:r>
      <w:r w:rsidRPr="001838AF">
        <w:rPr>
          <w:rStyle w:val="StyleUnderline"/>
        </w:rPr>
        <w:t xml:space="preserve"> </w:t>
      </w:r>
      <w:r w:rsidRPr="00996312">
        <w:rPr>
          <w:rStyle w:val="StyleUnderline"/>
          <w:vanish/>
        </w:rPr>
        <w:t>twilight</w:t>
      </w:r>
      <w:r w:rsidRPr="001838AF">
        <w:rPr>
          <w:rStyle w:val="StyleUnderline"/>
        </w:rPr>
        <w:t xml:space="preserve"> </w:t>
      </w:r>
      <w:r w:rsidRPr="00996312">
        <w:rPr>
          <w:rStyle w:val="StyleUnderline"/>
          <w:vanish/>
        </w:rPr>
        <w:t>hours</w:t>
      </w:r>
      <w:r w:rsidRPr="001838AF">
        <w:rPr>
          <w:rStyle w:val="StyleUnderline"/>
        </w:rPr>
        <w:t xml:space="preserve"> </w:t>
      </w:r>
      <w:r w:rsidRPr="00996312">
        <w:rPr>
          <w:rStyle w:val="StyleUnderline"/>
          <w:vanish/>
        </w:rPr>
        <w:t>which</w:t>
      </w:r>
      <w:r w:rsidRPr="001838AF">
        <w:rPr>
          <w:rStyle w:val="StyleUnderline"/>
        </w:rPr>
        <w:t xml:space="preserve"> </w:t>
      </w:r>
      <w:r w:rsidRPr="00996312">
        <w:rPr>
          <w:rStyle w:val="StyleUnderline"/>
          <w:vanish/>
        </w:rPr>
        <w:t>could</w:t>
      </w:r>
      <w:r w:rsidRPr="001838AF">
        <w:rPr>
          <w:rStyle w:val="StyleUnderline"/>
        </w:rPr>
        <w:t xml:space="preserve"> </w:t>
      </w:r>
      <w:r w:rsidRPr="00996312">
        <w:rPr>
          <w:rStyle w:val="StyleUnderline"/>
          <w:vanish/>
        </w:rPr>
        <w:t>be</w:t>
      </w:r>
      <w:r w:rsidRPr="001838AF">
        <w:rPr>
          <w:rStyle w:val="StyleUnderline"/>
        </w:rPr>
        <w:t xml:space="preserve"> </w:t>
      </w:r>
      <w:r w:rsidRPr="00996312">
        <w:rPr>
          <w:rStyle w:val="StyleUnderline"/>
          <w:vanish/>
        </w:rPr>
        <w:t>problematic</w:t>
      </w:r>
      <w:r w:rsidRPr="001838AF">
        <w:rPr>
          <w:rStyle w:val="StyleUnderline"/>
        </w:rPr>
        <w:t xml:space="preserve"> </w:t>
      </w:r>
      <w:r w:rsidRPr="00996312">
        <w:rPr>
          <w:rStyle w:val="StyleUnderline"/>
          <w:vanish/>
        </w:rPr>
        <w:t>in</w:t>
      </w:r>
      <w:r w:rsidRPr="001838AF">
        <w:rPr>
          <w:rStyle w:val="StyleUnderline"/>
        </w:rPr>
        <w:t xml:space="preserve"> </w:t>
      </w:r>
      <w:r w:rsidRPr="00996312">
        <w:rPr>
          <w:rStyle w:val="StyleUnderline"/>
          <w:vanish/>
        </w:rPr>
        <w:t>identifying</w:t>
      </w:r>
      <w:r w:rsidRPr="001838AF">
        <w:rPr>
          <w:rStyle w:val="StyleUnderline"/>
        </w:rPr>
        <w:t xml:space="preserve"> </w:t>
      </w:r>
      <w:r w:rsidRPr="00996312">
        <w:rPr>
          <w:rStyle w:val="StyleUnderline"/>
          <w:vanish/>
        </w:rPr>
        <w:t>potentially</w:t>
      </w:r>
      <w:r w:rsidRPr="001838AF">
        <w:rPr>
          <w:rStyle w:val="StyleUnderline"/>
        </w:rPr>
        <w:t xml:space="preserve"> </w:t>
      </w:r>
      <w:r w:rsidRPr="00996312">
        <w:rPr>
          <w:rStyle w:val="StyleUnderline"/>
          <w:vanish/>
        </w:rPr>
        <w:t>hazardous</w:t>
      </w:r>
      <w:r w:rsidRPr="001838AF">
        <w:rPr>
          <w:rStyle w:val="StyleUnderline"/>
        </w:rPr>
        <w:t xml:space="preserve"> </w:t>
      </w:r>
      <w:r w:rsidRPr="00996312">
        <w:rPr>
          <w:rStyle w:val="StyleUnderline"/>
          <w:vanish/>
        </w:rPr>
        <w:t>asteroids</w:t>
      </w:r>
      <w:r w:rsidRPr="001838AF">
        <w:rPr>
          <w:rStyle w:val="StyleUnderline"/>
        </w:rPr>
        <w:t xml:space="preserve"> </w:t>
      </w:r>
      <w:r w:rsidRPr="00996312">
        <w:rPr>
          <w:rStyle w:val="StyleUnderline"/>
          <w:vanish/>
        </w:rPr>
        <w:t>in</w:t>
      </w:r>
      <w:r w:rsidRPr="001838AF">
        <w:rPr>
          <w:rStyle w:val="StyleUnderline"/>
        </w:rPr>
        <w:t xml:space="preserve"> </w:t>
      </w:r>
      <w:r w:rsidRPr="00996312">
        <w:rPr>
          <w:rStyle w:val="StyleUnderline"/>
          <w:vanish/>
        </w:rPr>
        <w:t>a</w:t>
      </w:r>
      <w:r w:rsidRPr="001838AF">
        <w:rPr>
          <w:rStyle w:val="StyleUnderline"/>
        </w:rPr>
        <w:t xml:space="preserve"> </w:t>
      </w:r>
      <w:r w:rsidRPr="00996312">
        <w:rPr>
          <w:rStyle w:val="StyleUnderline"/>
          <w:vanish/>
        </w:rPr>
        <w:t>timely</w:t>
      </w:r>
      <w:r w:rsidRPr="001838AF">
        <w:rPr>
          <w:rStyle w:val="StyleUnderline"/>
        </w:rPr>
        <w:t xml:space="preserve"> </w:t>
      </w:r>
      <w:r w:rsidRPr="00996312">
        <w:rPr>
          <w:rStyle w:val="StyleUnderline"/>
          <w:vanish/>
        </w:rPr>
        <w:t>manner</w:t>
      </w:r>
      <w:r>
        <w:t xml:space="preserve"> </w:t>
      </w:r>
      <w:r w:rsidRPr="00996312">
        <w:rPr>
          <w:vanish/>
        </w:rPr>
        <w:t>(The</w:t>
      </w:r>
      <w:r>
        <w:t xml:space="preserve"> </w:t>
      </w:r>
      <w:r w:rsidRPr="00996312">
        <w:rPr>
          <w:vanish/>
        </w:rPr>
        <w:t>Verge,</w:t>
      </w:r>
      <w:r>
        <w:t xml:space="preserve"> </w:t>
      </w:r>
      <w:r w:rsidRPr="00996312">
        <w:rPr>
          <w:vanish/>
        </w:rPr>
        <w:t>2020).</w:t>
      </w:r>
      <w:r>
        <w:t xml:space="preserve"> </w:t>
      </w:r>
      <w:r w:rsidRPr="00996312">
        <w:rPr>
          <w:vanish/>
        </w:rPr>
        <w:t>In</w:t>
      </w:r>
      <w:r>
        <w:t xml:space="preserve"> </w:t>
      </w:r>
      <w:r w:rsidRPr="00996312">
        <w:rPr>
          <w:vanish/>
        </w:rPr>
        <w:t>this</w:t>
      </w:r>
      <w:r>
        <w:t xml:space="preserve"> </w:t>
      </w:r>
      <w:r w:rsidRPr="00996312">
        <w:rPr>
          <w:vanish/>
        </w:rPr>
        <w:t>sense,</w:t>
      </w:r>
      <w:r>
        <w:t xml:space="preserve"> </w:t>
      </w:r>
      <w:r w:rsidRPr="00996312">
        <w:rPr>
          <w:vanish/>
        </w:rPr>
        <w:t>whilst</w:t>
      </w:r>
      <w:r>
        <w:t xml:space="preserve"> </w:t>
      </w:r>
      <w:r w:rsidRPr="00996312">
        <w:rPr>
          <w:vanish/>
        </w:rPr>
        <w:t>private</w:t>
      </w:r>
      <w:r>
        <w:t xml:space="preserve"> </w:t>
      </w:r>
      <w:r w:rsidRPr="00996312">
        <w:rPr>
          <w:vanish/>
        </w:rPr>
        <w:t>space</w:t>
      </w:r>
      <w:r>
        <w:t xml:space="preserve"> </w:t>
      </w:r>
      <w:r w:rsidRPr="00996312">
        <w:rPr>
          <w:vanish/>
        </w:rPr>
        <w:t>entrepreneurs</w:t>
      </w:r>
      <w:r>
        <w:t xml:space="preserve"> </w:t>
      </w:r>
      <w:r w:rsidRPr="00996312">
        <w:rPr>
          <w:vanish/>
        </w:rPr>
        <w:t>are</w:t>
      </w:r>
      <w:r>
        <w:t xml:space="preserve"> </w:t>
      </w:r>
      <w:r w:rsidRPr="00996312">
        <w:rPr>
          <w:vanish/>
        </w:rPr>
        <w:t>able</w:t>
      </w:r>
      <w:r>
        <w:t xml:space="preserve"> </w:t>
      </w:r>
      <w:r w:rsidRPr="00996312">
        <w:rPr>
          <w:vanish/>
        </w:rPr>
        <w:t>to</w:t>
      </w:r>
      <w:r>
        <w:t xml:space="preserve"> </w:t>
      </w:r>
      <w:r w:rsidRPr="00996312">
        <w:rPr>
          <w:vanish/>
        </w:rPr>
        <w:t>increase</w:t>
      </w:r>
      <w:r>
        <w:t xml:space="preserve"> </w:t>
      </w:r>
      <w:r w:rsidRPr="00996312">
        <w:rPr>
          <w:vanish/>
        </w:rPr>
        <w:t>their</w:t>
      </w:r>
      <w:r>
        <w:t xml:space="preserve"> </w:t>
      </w:r>
      <w:r w:rsidRPr="00996312">
        <w:rPr>
          <w:vanish/>
        </w:rPr>
        <w:t>profitability</w:t>
      </w:r>
      <w:r>
        <w:t xml:space="preserve"> </w:t>
      </w:r>
      <w:r w:rsidRPr="00996312">
        <w:rPr>
          <w:vanish/>
        </w:rPr>
        <w:t>from</w:t>
      </w:r>
      <w:r>
        <w:t xml:space="preserve"> </w:t>
      </w:r>
      <w:r w:rsidRPr="00996312">
        <w:rPr>
          <w:vanish/>
        </w:rPr>
        <w:t>being</w:t>
      </w:r>
      <w:r>
        <w:t xml:space="preserve"> </w:t>
      </w:r>
      <w:r w:rsidRPr="00996312">
        <w:rPr>
          <w:vanish/>
        </w:rPr>
        <w:t>able</w:t>
      </w:r>
      <w:r>
        <w:t xml:space="preserve"> </w:t>
      </w:r>
      <w:r w:rsidRPr="00996312">
        <w:rPr>
          <w:vanish/>
        </w:rPr>
        <w:t>to</w:t>
      </w:r>
      <w:r>
        <w:t xml:space="preserve"> </w:t>
      </w:r>
      <w:r w:rsidRPr="00996312">
        <w:rPr>
          <w:vanish/>
        </w:rPr>
        <w:t>establish</w:t>
      </w:r>
      <w:r>
        <w:t xml:space="preserve"> </w:t>
      </w:r>
      <w:r w:rsidRPr="00996312">
        <w:rPr>
          <w:vanish/>
        </w:rPr>
        <w:t>constellations,</w:t>
      </w:r>
      <w:r>
        <w:t xml:space="preserve"> </w:t>
      </w:r>
      <w:r w:rsidRPr="00996312">
        <w:rPr>
          <w:vanish/>
        </w:rPr>
        <w:t>such</w:t>
      </w:r>
      <w:r>
        <w:t xml:space="preserve"> </w:t>
      </w:r>
      <w:r w:rsidRPr="00996312">
        <w:rPr>
          <w:vanish/>
        </w:rPr>
        <w:t>endeavours</w:t>
      </w:r>
      <w:r>
        <w:t xml:space="preserve"> </w:t>
      </w:r>
      <w:r w:rsidRPr="00996312">
        <w:rPr>
          <w:vanish/>
        </w:rPr>
        <w:t>are</w:t>
      </w:r>
      <w:r>
        <w:t xml:space="preserve"> </w:t>
      </w:r>
      <w:r w:rsidRPr="00996312">
        <w:rPr>
          <w:vanish/>
        </w:rPr>
        <w:t>spoiling</w:t>
      </w:r>
      <w:r>
        <w:t xml:space="preserve"> </w:t>
      </w:r>
      <w:r w:rsidRPr="00996312">
        <w:rPr>
          <w:vanish/>
        </w:rPr>
        <w:t>the</w:t>
      </w:r>
      <w:r>
        <w:t xml:space="preserve"> </w:t>
      </w:r>
      <w:r w:rsidRPr="00996312">
        <w:rPr>
          <w:vanish/>
        </w:rPr>
        <w:t>scientific</w:t>
      </w:r>
      <w:r>
        <w:t xml:space="preserve"> </w:t>
      </w:r>
      <w:r w:rsidRPr="00996312">
        <w:rPr>
          <w:vanish/>
        </w:rPr>
        <w:t>work</w:t>
      </w:r>
      <w:r>
        <w:t xml:space="preserve"> </w:t>
      </w:r>
      <w:r w:rsidRPr="00996312">
        <w:rPr>
          <w:vanish/>
        </w:rPr>
        <w:t>of</w:t>
      </w:r>
      <w:r>
        <w:t xml:space="preserve"> </w:t>
      </w:r>
      <w:r w:rsidRPr="00996312">
        <w:rPr>
          <w:vanish/>
        </w:rPr>
        <w:t>researchers</w:t>
      </w:r>
      <w:r>
        <w:t xml:space="preserve"> </w:t>
      </w:r>
      <w:r w:rsidRPr="00996312">
        <w:rPr>
          <w:vanish/>
        </w:rPr>
        <w:t>on</w:t>
      </w:r>
      <w:r>
        <w:t xml:space="preserve"> </w:t>
      </w:r>
      <w:r w:rsidRPr="00996312">
        <w:rPr>
          <w:vanish/>
        </w:rPr>
        <w:t>Earth</w:t>
      </w:r>
      <w:r>
        <w:t xml:space="preserve"> </w:t>
      </w:r>
      <w:r w:rsidRPr="00996312">
        <w:rPr>
          <w:vanish/>
        </w:rPr>
        <w:t>that</w:t>
      </w:r>
      <w:r>
        <w:t xml:space="preserve"> </w:t>
      </w:r>
      <w:r w:rsidRPr="00996312">
        <w:rPr>
          <w:vanish/>
        </w:rPr>
        <w:t>may</w:t>
      </w:r>
      <w:r>
        <w:t xml:space="preserve"> </w:t>
      </w:r>
      <w:r w:rsidRPr="00996312">
        <w:rPr>
          <w:vanish/>
        </w:rPr>
        <w:t>complicate</w:t>
      </w:r>
      <w:r>
        <w:t xml:space="preserve"> </w:t>
      </w:r>
      <w:r w:rsidRPr="00996312">
        <w:rPr>
          <w:vanish/>
        </w:rPr>
        <w:t>the</w:t>
      </w:r>
      <w:r>
        <w:t xml:space="preserve"> </w:t>
      </w:r>
      <w:r w:rsidRPr="00996312">
        <w:rPr>
          <w:vanish/>
        </w:rPr>
        <w:t>monitoring</w:t>
      </w:r>
      <w:r>
        <w:t xml:space="preserve"> </w:t>
      </w:r>
      <w:r w:rsidRPr="00996312">
        <w:rPr>
          <w:vanish/>
        </w:rPr>
        <w:t>of</w:t>
      </w:r>
      <w:r>
        <w:t xml:space="preserve"> </w:t>
      </w:r>
      <w:r w:rsidRPr="00996312">
        <w:rPr>
          <w:vanish/>
        </w:rPr>
        <w:t>Earth-based</w:t>
      </w:r>
      <w:r>
        <w:t xml:space="preserve"> </w:t>
      </w:r>
      <w:r w:rsidRPr="00996312">
        <w:rPr>
          <w:vanish/>
        </w:rPr>
        <w:t>asteroid</w:t>
      </w:r>
      <w:r>
        <w:t xml:space="preserve"> </w:t>
      </w:r>
      <w:r w:rsidRPr="00996312">
        <w:rPr>
          <w:vanish/>
        </w:rPr>
        <w:t>impacts.</w:t>
      </w:r>
    </w:p>
    <w:p w14:paraId="36DB2781" w14:textId="77777777" w:rsidR="00AE775D" w:rsidRPr="00996312" w:rsidRDefault="00AE775D" w:rsidP="00AE775D">
      <w:pPr>
        <w:rPr>
          <w:vanish/>
        </w:rPr>
      </w:pPr>
      <w:r w:rsidRPr="00996312">
        <w:rPr>
          <w:vanish/>
        </w:rPr>
        <w:t>Conclusion:</w:t>
      </w:r>
      <w:r>
        <w:t xml:space="preserve"> </w:t>
      </w:r>
      <w:r w:rsidRPr="00996312">
        <w:rPr>
          <w:vanish/>
        </w:rPr>
        <w:t>Space</w:t>
      </w:r>
      <w:r>
        <w:t xml:space="preserve"> </w:t>
      </w:r>
      <w:r w:rsidRPr="00996312">
        <w:rPr>
          <w:vanish/>
        </w:rPr>
        <w:t>as</w:t>
      </w:r>
      <w:r>
        <w:t xml:space="preserve"> </w:t>
      </w:r>
      <w:r w:rsidRPr="00996312">
        <w:rPr>
          <w:vanish/>
        </w:rPr>
        <w:t>a</w:t>
      </w:r>
      <w:r>
        <w:t xml:space="preserve"> </w:t>
      </w:r>
      <w:r w:rsidRPr="00996312">
        <w:rPr>
          <w:vanish/>
        </w:rPr>
        <w:t>Global</w:t>
      </w:r>
      <w:r>
        <w:t xml:space="preserve"> </w:t>
      </w:r>
      <w:r w:rsidRPr="00996312">
        <w:rPr>
          <w:vanish/>
        </w:rPr>
        <w:t>Commodity</w:t>
      </w:r>
    </w:p>
    <w:p w14:paraId="1087628C" w14:textId="77777777" w:rsidR="00AE775D" w:rsidRPr="00996312" w:rsidRDefault="00AE775D" w:rsidP="00AE775D">
      <w:pPr>
        <w:rPr>
          <w:rStyle w:val="Emphasis"/>
          <w:vanish/>
        </w:rPr>
      </w:pPr>
      <w:r w:rsidRPr="00996312">
        <w:rPr>
          <w:vanish/>
        </w:rPr>
        <w:t>Ultimately,</w:t>
      </w:r>
      <w:r>
        <w:t xml:space="preserve"> </w:t>
      </w:r>
      <w:r w:rsidRPr="00996312">
        <w:rPr>
          <w:vanish/>
        </w:rPr>
        <w:t>this</w:t>
      </w:r>
      <w:r>
        <w:t xml:space="preserve"> </w:t>
      </w:r>
      <w:r w:rsidRPr="00996312">
        <w:rPr>
          <w:vanish/>
        </w:rPr>
        <w:t>essay</w:t>
      </w:r>
      <w:r>
        <w:t xml:space="preserve"> </w:t>
      </w:r>
      <w:r w:rsidRPr="00996312">
        <w:rPr>
          <w:vanish/>
        </w:rPr>
        <w:t>has</w:t>
      </w:r>
      <w:r>
        <w:t xml:space="preserve"> </w:t>
      </w:r>
      <w:r w:rsidRPr="00996312">
        <w:rPr>
          <w:vanish/>
        </w:rPr>
        <w:t>revealed</w:t>
      </w:r>
      <w:r>
        <w:t xml:space="preserve"> </w:t>
      </w:r>
      <w:r w:rsidRPr="00996312">
        <w:rPr>
          <w:vanish/>
        </w:rPr>
        <w:t>how</w:t>
      </w:r>
      <w:r>
        <w:t xml:space="preserve"> </w:t>
      </w:r>
      <w:r w:rsidRPr="00996312">
        <w:rPr>
          <w:rStyle w:val="StyleUnderline"/>
          <w:vanish/>
        </w:rPr>
        <w:t>the</w:t>
      </w:r>
      <w:r w:rsidRPr="001838AF">
        <w:rPr>
          <w:rStyle w:val="StyleUnderline"/>
        </w:rPr>
        <w:t xml:space="preserve"> </w:t>
      </w:r>
      <w:r w:rsidRPr="00996312">
        <w:rPr>
          <w:rStyle w:val="StyleUnderline"/>
          <w:vanish/>
        </w:rPr>
        <w:t>UN</w:t>
      </w:r>
      <w:r w:rsidRPr="001838AF">
        <w:rPr>
          <w:rStyle w:val="StyleUnderline"/>
        </w:rPr>
        <w:t xml:space="preserve"> </w:t>
      </w:r>
      <w:r w:rsidRPr="00996312">
        <w:rPr>
          <w:rStyle w:val="StyleUnderline"/>
          <w:vanish/>
        </w:rPr>
        <w:t>OST</w:t>
      </w:r>
      <w:r w:rsidRPr="001838AF">
        <w:rPr>
          <w:rStyle w:val="StyleUnderline"/>
        </w:rPr>
        <w:t xml:space="preserve"> </w:t>
      </w:r>
      <w:r w:rsidRPr="00996312">
        <w:rPr>
          <w:rStyle w:val="StyleUnderline"/>
          <w:vanish/>
        </w:rPr>
        <w:t>fails</w:t>
      </w:r>
      <w:r w:rsidRPr="001838AF">
        <w:rPr>
          <w:rStyle w:val="StyleUnderline"/>
        </w:rPr>
        <w:t xml:space="preserve"> </w:t>
      </w:r>
      <w:r w:rsidRPr="00996312">
        <w:rPr>
          <w:rStyle w:val="StyleUnderline"/>
          <w:vanish/>
        </w:rPr>
        <w:t>to</w:t>
      </w:r>
      <w:r w:rsidRPr="001838AF">
        <w:rPr>
          <w:rStyle w:val="StyleUnderline"/>
        </w:rPr>
        <w:t xml:space="preserve"> </w:t>
      </w:r>
      <w:r w:rsidRPr="00996312">
        <w:rPr>
          <w:rStyle w:val="StyleUnderline"/>
          <w:vanish/>
        </w:rPr>
        <w:t>adequately</w:t>
      </w:r>
      <w:r w:rsidRPr="001838AF">
        <w:rPr>
          <w:rStyle w:val="StyleUnderline"/>
        </w:rPr>
        <w:t xml:space="preserve"> </w:t>
      </w:r>
      <w:r w:rsidRPr="00996312">
        <w:rPr>
          <w:rStyle w:val="StyleUnderline"/>
          <w:vanish/>
        </w:rPr>
        <w:t>regulate</w:t>
      </w:r>
      <w:r w:rsidRPr="001838AF">
        <w:rPr>
          <w:rStyle w:val="StyleUnderline"/>
        </w:rPr>
        <w:t xml:space="preserve"> </w:t>
      </w:r>
      <w:r w:rsidRPr="00996312">
        <w:rPr>
          <w:rStyle w:val="StyleUnderline"/>
          <w:vanish/>
        </w:rPr>
        <w:t>private</w:t>
      </w:r>
      <w:r w:rsidRPr="001838AF">
        <w:rPr>
          <w:rStyle w:val="StyleUnderline"/>
        </w:rPr>
        <w:t xml:space="preserve"> </w:t>
      </w:r>
      <w:r w:rsidRPr="00996312">
        <w:rPr>
          <w:rStyle w:val="StyleUnderline"/>
          <w:vanish/>
        </w:rPr>
        <w:t>space</w:t>
      </w:r>
      <w:r w:rsidRPr="001838AF">
        <w:rPr>
          <w:rStyle w:val="StyleUnderline"/>
        </w:rPr>
        <w:t xml:space="preserve"> </w:t>
      </w:r>
      <w:r w:rsidRPr="00996312">
        <w:rPr>
          <w:rStyle w:val="StyleUnderline"/>
          <w:vanish/>
        </w:rPr>
        <w:t>enterprises</w:t>
      </w:r>
      <w:r w:rsidRPr="001838AF">
        <w:rPr>
          <w:rStyle w:val="StyleUnderline"/>
        </w:rPr>
        <w:t xml:space="preserve"> </w:t>
      </w:r>
      <w:r w:rsidRPr="00996312">
        <w:rPr>
          <w:rStyle w:val="StyleUnderline"/>
          <w:vanish/>
        </w:rPr>
        <w:t>in</w:t>
      </w:r>
      <w:r w:rsidRPr="001838AF">
        <w:rPr>
          <w:rStyle w:val="StyleUnderline"/>
        </w:rPr>
        <w:t xml:space="preserve"> </w:t>
      </w:r>
      <w:r w:rsidRPr="00996312">
        <w:rPr>
          <w:rStyle w:val="StyleUnderline"/>
          <w:vanish/>
        </w:rPr>
        <w:t>outer</w:t>
      </w:r>
      <w:r w:rsidRPr="001838AF">
        <w:rPr>
          <w:rStyle w:val="StyleUnderline"/>
        </w:rPr>
        <w:t xml:space="preserve"> </w:t>
      </w:r>
      <w:r w:rsidRPr="00996312">
        <w:rPr>
          <w:rStyle w:val="StyleUnderline"/>
          <w:vanish/>
        </w:rPr>
        <w:t>space</w:t>
      </w:r>
      <w:r w:rsidRPr="001838AF">
        <w:rPr>
          <w:rStyle w:val="StyleUnderline"/>
        </w:rPr>
        <w:t xml:space="preserve"> </w:t>
      </w:r>
      <w:r w:rsidRPr="00996312">
        <w:rPr>
          <w:rStyle w:val="StyleUnderline"/>
          <w:vanish/>
        </w:rPr>
        <w:t>within</w:t>
      </w:r>
      <w:r w:rsidRPr="001838AF">
        <w:rPr>
          <w:rStyle w:val="StyleUnderline"/>
        </w:rPr>
        <w:t xml:space="preserve"> </w:t>
      </w:r>
      <w:r w:rsidRPr="00996312">
        <w:rPr>
          <w:rStyle w:val="StyleUnderline"/>
          <w:vanish/>
        </w:rPr>
        <w:t>an</w:t>
      </w:r>
      <w:r w:rsidRPr="001838AF">
        <w:rPr>
          <w:rStyle w:val="StyleUnderline"/>
        </w:rPr>
        <w:t xml:space="preserve"> </w:t>
      </w:r>
      <w:r w:rsidRPr="00996312">
        <w:rPr>
          <w:rStyle w:val="StyleUnderline"/>
          <w:vanish/>
        </w:rPr>
        <w:t>array</w:t>
      </w:r>
      <w:r w:rsidRPr="001838AF">
        <w:rPr>
          <w:rStyle w:val="StyleUnderline"/>
        </w:rPr>
        <w:t xml:space="preserve"> </w:t>
      </w:r>
      <w:r w:rsidRPr="00996312">
        <w:rPr>
          <w:rStyle w:val="StyleUnderline"/>
          <w:vanish/>
        </w:rPr>
        <w:t>of</w:t>
      </w:r>
      <w:r w:rsidRPr="001838AF">
        <w:rPr>
          <w:rStyle w:val="StyleUnderline"/>
        </w:rPr>
        <w:t xml:space="preserve"> </w:t>
      </w:r>
      <w:r w:rsidRPr="00996312">
        <w:rPr>
          <w:rStyle w:val="StyleUnderline"/>
          <w:vanish/>
        </w:rPr>
        <w:t>activities</w:t>
      </w:r>
      <w:r w:rsidRPr="00996312">
        <w:rPr>
          <w:vanish/>
        </w:rPr>
        <w:t>.</w:t>
      </w:r>
      <w:r>
        <w:t xml:space="preserve"> </w:t>
      </w:r>
      <w:r w:rsidRPr="00996312">
        <w:rPr>
          <w:rStyle w:val="StyleUnderline"/>
          <w:vanish/>
        </w:rPr>
        <w:t>Predominately</w:t>
      </w:r>
      <w:r w:rsidRPr="001838AF">
        <w:rPr>
          <w:rStyle w:val="StyleUnderline"/>
        </w:rPr>
        <w:t xml:space="preserve"> </w:t>
      </w:r>
      <w:r w:rsidRPr="00996312">
        <w:rPr>
          <w:rStyle w:val="StyleUnderline"/>
          <w:vanish/>
        </w:rPr>
        <w:t>designed</w:t>
      </w:r>
      <w:r w:rsidRPr="001838AF">
        <w:rPr>
          <w:rStyle w:val="StyleUnderline"/>
        </w:rPr>
        <w:t xml:space="preserve"> </w:t>
      </w:r>
      <w:r w:rsidRPr="00996312">
        <w:rPr>
          <w:rStyle w:val="StyleUnderline"/>
          <w:vanish/>
        </w:rPr>
        <w:t>from</w:t>
      </w:r>
      <w:r w:rsidRPr="001838AF">
        <w:rPr>
          <w:rStyle w:val="StyleUnderline"/>
        </w:rPr>
        <w:t xml:space="preserve"> </w:t>
      </w:r>
      <w:r w:rsidRPr="00996312">
        <w:rPr>
          <w:rStyle w:val="StyleUnderline"/>
          <w:vanish/>
        </w:rPr>
        <w:t>a</w:t>
      </w:r>
      <w:r w:rsidRPr="001838AF">
        <w:rPr>
          <w:rStyle w:val="StyleUnderline"/>
        </w:rPr>
        <w:t xml:space="preserve"> </w:t>
      </w:r>
      <w:r w:rsidRPr="00996312">
        <w:rPr>
          <w:rStyle w:val="StyleUnderline"/>
          <w:vanish/>
        </w:rPr>
        <w:t>state-centric</w:t>
      </w:r>
      <w:r w:rsidRPr="001838AF">
        <w:rPr>
          <w:rStyle w:val="StyleUnderline"/>
        </w:rPr>
        <w:t xml:space="preserve"> </w:t>
      </w:r>
      <w:r w:rsidRPr="00996312">
        <w:rPr>
          <w:rStyle w:val="StyleUnderline"/>
          <w:vanish/>
        </w:rPr>
        <w:t>perspective,</w:t>
      </w:r>
      <w:r w:rsidRPr="001838AF">
        <w:rPr>
          <w:rStyle w:val="StyleUnderline"/>
        </w:rPr>
        <w:t xml:space="preserve"> </w:t>
      </w:r>
      <w:r w:rsidRPr="00996312">
        <w:rPr>
          <w:rStyle w:val="Emphasis"/>
          <w:vanish/>
        </w:rPr>
        <w:t>the</w:t>
      </w:r>
      <w:r w:rsidRPr="001838AF">
        <w:rPr>
          <w:rStyle w:val="Emphasis"/>
        </w:rPr>
        <w:t xml:space="preserve"> </w:t>
      </w:r>
      <w:r w:rsidRPr="00996312">
        <w:rPr>
          <w:rStyle w:val="Emphasis"/>
          <w:vanish/>
        </w:rPr>
        <w:t>increasing</w:t>
      </w:r>
      <w:r w:rsidRPr="001838AF">
        <w:rPr>
          <w:rStyle w:val="Emphasis"/>
        </w:rPr>
        <w:t xml:space="preserve"> </w:t>
      </w:r>
      <w:r w:rsidRPr="00475C49">
        <w:rPr>
          <w:rStyle w:val="Emphasis"/>
          <w:highlight w:val="cyan"/>
        </w:rPr>
        <w:t>entanglement of the state</w:t>
      </w:r>
      <w:r w:rsidRPr="001838AF">
        <w:rPr>
          <w:rStyle w:val="Emphasis"/>
        </w:rPr>
        <w:t xml:space="preserve"> </w:t>
      </w:r>
      <w:r w:rsidRPr="00996312">
        <w:rPr>
          <w:rStyle w:val="Emphasis"/>
          <w:vanish/>
        </w:rPr>
        <w:t>apparatus</w:t>
      </w:r>
      <w:r w:rsidRPr="001838AF">
        <w:rPr>
          <w:rStyle w:val="Emphasis"/>
        </w:rPr>
        <w:t xml:space="preserve"> </w:t>
      </w:r>
      <w:r w:rsidRPr="00475C49">
        <w:rPr>
          <w:rStyle w:val="Emphasis"/>
          <w:highlight w:val="cyan"/>
        </w:rPr>
        <w:t>with the private sector is enabling</w:t>
      </w:r>
      <w:r w:rsidRPr="001838AF">
        <w:rPr>
          <w:rStyle w:val="Emphasis"/>
        </w:rPr>
        <w:t xml:space="preserve"> </w:t>
      </w:r>
      <w:r w:rsidRPr="00996312">
        <w:rPr>
          <w:rStyle w:val="Emphasis"/>
          <w:vanish/>
        </w:rPr>
        <w:t>both</w:t>
      </w:r>
      <w:r w:rsidRPr="001838AF">
        <w:rPr>
          <w:rStyle w:val="Emphasis"/>
        </w:rPr>
        <w:t xml:space="preserve"> </w:t>
      </w:r>
      <w:r w:rsidRPr="00996312">
        <w:rPr>
          <w:rStyle w:val="Emphasis"/>
          <w:vanish/>
        </w:rPr>
        <w:t>actors</w:t>
      </w:r>
      <w:r w:rsidRPr="001838AF">
        <w:rPr>
          <w:rStyle w:val="Emphasis"/>
        </w:rPr>
        <w:t xml:space="preserve"> </w:t>
      </w:r>
      <w:r w:rsidRPr="00996312">
        <w:rPr>
          <w:rStyle w:val="Emphasis"/>
          <w:vanish/>
        </w:rPr>
        <w:t>to</w:t>
      </w:r>
      <w:r w:rsidRPr="001838AF">
        <w:rPr>
          <w:rStyle w:val="Emphasis"/>
        </w:rPr>
        <w:t xml:space="preserve"> </w:t>
      </w:r>
      <w:r w:rsidRPr="00996312">
        <w:rPr>
          <w:rStyle w:val="Emphasis"/>
          <w:vanish/>
        </w:rPr>
        <w:t>satisfy</w:t>
      </w:r>
      <w:r w:rsidRPr="001838AF">
        <w:rPr>
          <w:rStyle w:val="Emphasis"/>
        </w:rPr>
        <w:t xml:space="preserve"> </w:t>
      </w:r>
      <w:r w:rsidRPr="00996312">
        <w:rPr>
          <w:rStyle w:val="Emphasis"/>
          <w:vanish/>
        </w:rPr>
        <w:t>their</w:t>
      </w:r>
      <w:r w:rsidRPr="001838AF">
        <w:rPr>
          <w:rStyle w:val="Emphasis"/>
        </w:rPr>
        <w:t xml:space="preserve"> </w:t>
      </w:r>
      <w:r w:rsidRPr="00475C49">
        <w:rPr>
          <w:rStyle w:val="Emphasis"/>
          <w:highlight w:val="cyan"/>
        </w:rPr>
        <w:t>extra-terrestrial interests through legal ambiguities</w:t>
      </w:r>
      <w:r w:rsidRPr="001838AF">
        <w:rPr>
          <w:rStyle w:val="Emphasis"/>
        </w:rPr>
        <w:t xml:space="preserve"> </w:t>
      </w:r>
      <w:r w:rsidRPr="00996312">
        <w:rPr>
          <w:rStyle w:val="Emphasis"/>
          <w:vanish/>
        </w:rPr>
        <w:t>in</w:t>
      </w:r>
      <w:r w:rsidRPr="001838AF">
        <w:rPr>
          <w:rStyle w:val="Emphasis"/>
        </w:rPr>
        <w:t xml:space="preserve"> </w:t>
      </w:r>
      <w:r w:rsidRPr="00996312">
        <w:rPr>
          <w:rStyle w:val="Emphasis"/>
          <w:vanish/>
        </w:rPr>
        <w:t>a</w:t>
      </w:r>
      <w:r w:rsidRPr="001838AF">
        <w:rPr>
          <w:rStyle w:val="Emphasis"/>
        </w:rPr>
        <w:t xml:space="preserve"> </w:t>
      </w:r>
      <w:r w:rsidRPr="00996312">
        <w:rPr>
          <w:rStyle w:val="Emphasis"/>
          <w:vanish/>
        </w:rPr>
        <w:t>way</w:t>
      </w:r>
      <w:r w:rsidRPr="001838AF">
        <w:rPr>
          <w:rStyle w:val="Emphasis"/>
        </w:rPr>
        <w:t xml:space="preserve"> </w:t>
      </w:r>
      <w:r w:rsidRPr="00996312">
        <w:rPr>
          <w:rStyle w:val="Emphasis"/>
          <w:vanish/>
        </w:rPr>
        <w:t>that</w:t>
      </w:r>
      <w:r w:rsidRPr="001838AF">
        <w:rPr>
          <w:rStyle w:val="Emphasis"/>
        </w:rPr>
        <w:t xml:space="preserve"> </w:t>
      </w:r>
      <w:r w:rsidRPr="00996312">
        <w:rPr>
          <w:rStyle w:val="Emphasis"/>
          <w:vanish/>
        </w:rPr>
        <w:t>the</w:t>
      </w:r>
      <w:r w:rsidRPr="001838AF">
        <w:rPr>
          <w:rStyle w:val="Emphasis"/>
        </w:rPr>
        <w:t xml:space="preserve"> </w:t>
      </w:r>
      <w:r w:rsidRPr="00996312">
        <w:rPr>
          <w:rStyle w:val="Emphasis"/>
          <w:vanish/>
        </w:rPr>
        <w:t>treaty</w:t>
      </w:r>
      <w:r w:rsidRPr="001838AF">
        <w:rPr>
          <w:rStyle w:val="Emphasis"/>
        </w:rPr>
        <w:t xml:space="preserve"> </w:t>
      </w:r>
      <w:r w:rsidRPr="00996312">
        <w:rPr>
          <w:rStyle w:val="Emphasis"/>
          <w:vanish/>
        </w:rPr>
        <w:t>never</w:t>
      </w:r>
      <w:r w:rsidRPr="001838AF">
        <w:rPr>
          <w:rStyle w:val="Emphasis"/>
        </w:rPr>
        <w:t xml:space="preserve"> </w:t>
      </w:r>
      <w:r w:rsidRPr="00996312">
        <w:rPr>
          <w:rStyle w:val="Emphasis"/>
          <w:vanish/>
        </w:rPr>
        <w:t>envisaged</w:t>
      </w:r>
      <w:r w:rsidRPr="001838AF">
        <w:rPr>
          <w:rStyle w:val="Emphasis"/>
        </w:rPr>
        <w:t xml:space="preserve"> </w:t>
      </w:r>
      <w:r w:rsidRPr="00996312">
        <w:rPr>
          <w:rStyle w:val="Emphasis"/>
          <w:vanish/>
        </w:rPr>
        <w:t>possible.</w:t>
      </w:r>
    </w:p>
    <w:p w14:paraId="34DC50CE" w14:textId="77777777" w:rsidR="00AE775D" w:rsidRPr="00996312" w:rsidRDefault="00AE775D" w:rsidP="00AE775D">
      <w:pPr>
        <w:rPr>
          <w:rStyle w:val="StyleUnderline"/>
          <w:vanish/>
        </w:rPr>
      </w:pPr>
      <w:r w:rsidRPr="00996312">
        <w:rPr>
          <w:vanish/>
        </w:rPr>
        <w:t>Yet,</w:t>
      </w:r>
      <w:r>
        <w:t xml:space="preserve"> </w:t>
      </w:r>
      <w:r w:rsidRPr="00996312">
        <w:rPr>
          <w:vanish/>
        </w:rPr>
        <w:t>these</w:t>
      </w:r>
      <w:r>
        <w:t xml:space="preserve"> </w:t>
      </w:r>
      <w:r w:rsidRPr="00996312">
        <w:rPr>
          <w:vanish/>
        </w:rPr>
        <w:t>processes</w:t>
      </w:r>
      <w:r>
        <w:t xml:space="preserve"> </w:t>
      </w:r>
      <w:r w:rsidRPr="00996312">
        <w:rPr>
          <w:vanish/>
        </w:rPr>
        <w:t>also</w:t>
      </w:r>
      <w:r>
        <w:t xml:space="preserve"> </w:t>
      </w:r>
      <w:r w:rsidRPr="00996312">
        <w:rPr>
          <w:vanish/>
        </w:rPr>
        <w:t>expose</w:t>
      </w:r>
      <w:r>
        <w:t xml:space="preserve"> </w:t>
      </w:r>
      <w:r w:rsidRPr="00996312">
        <w:rPr>
          <w:vanish/>
        </w:rPr>
        <w:t>the</w:t>
      </w:r>
      <w:r>
        <w:t xml:space="preserve"> </w:t>
      </w:r>
      <w:r w:rsidRPr="00996312">
        <w:rPr>
          <w:vanish/>
        </w:rPr>
        <w:t>ways</w:t>
      </w:r>
      <w:r>
        <w:t xml:space="preserve"> </w:t>
      </w:r>
      <w:r w:rsidRPr="00996312">
        <w:rPr>
          <w:vanish/>
        </w:rPr>
        <w:t>in</w:t>
      </w:r>
      <w:r>
        <w:t xml:space="preserve"> </w:t>
      </w:r>
      <w:r w:rsidRPr="00996312">
        <w:rPr>
          <w:vanish/>
        </w:rPr>
        <w:t>which</w:t>
      </w:r>
      <w:r>
        <w:t xml:space="preserve"> </w:t>
      </w:r>
      <w:r w:rsidRPr="00996312">
        <w:rPr>
          <w:vanish/>
        </w:rPr>
        <w:t>the</w:t>
      </w:r>
      <w:r>
        <w:t xml:space="preserve"> </w:t>
      </w:r>
      <w:r w:rsidRPr="00996312">
        <w:rPr>
          <w:vanish/>
        </w:rPr>
        <w:t>conceptualisation</w:t>
      </w:r>
      <w:r>
        <w:t xml:space="preserve"> </w:t>
      </w:r>
      <w:r w:rsidRPr="00996312">
        <w:rPr>
          <w:vanish/>
        </w:rPr>
        <w:t>of</w:t>
      </w:r>
      <w:r>
        <w:t xml:space="preserve"> </w:t>
      </w:r>
      <w:r w:rsidRPr="00996312">
        <w:rPr>
          <w:vanish/>
        </w:rPr>
        <w:t>outer</w:t>
      </w:r>
      <w:r>
        <w:t xml:space="preserve"> </w:t>
      </w:r>
      <w:r w:rsidRPr="00996312">
        <w:rPr>
          <w:vanish/>
        </w:rPr>
        <w:t>space</w:t>
      </w:r>
      <w:r>
        <w:t xml:space="preserve"> </w:t>
      </w:r>
      <w:r w:rsidRPr="00996312">
        <w:rPr>
          <w:vanish/>
        </w:rPr>
        <w:t>by</w:t>
      </w:r>
      <w:r>
        <w:t xml:space="preserve"> </w:t>
      </w:r>
      <w:r w:rsidRPr="00996312">
        <w:rPr>
          <w:vanish/>
        </w:rPr>
        <w:t>both</w:t>
      </w:r>
      <w:r>
        <w:t xml:space="preserve"> </w:t>
      </w:r>
      <w:r w:rsidRPr="00996312">
        <w:rPr>
          <w:vanish/>
        </w:rPr>
        <w:t>the</w:t>
      </w:r>
      <w:r>
        <w:t xml:space="preserve"> </w:t>
      </w:r>
      <w:r w:rsidRPr="00996312">
        <w:rPr>
          <w:vanish/>
        </w:rPr>
        <w:t>drafters</w:t>
      </w:r>
      <w:r>
        <w:t xml:space="preserve"> </w:t>
      </w:r>
      <w:r w:rsidRPr="00996312">
        <w:rPr>
          <w:vanish/>
        </w:rPr>
        <w:t>of</w:t>
      </w:r>
      <w:r>
        <w:t xml:space="preserve"> </w:t>
      </w:r>
      <w:r w:rsidRPr="00996312">
        <w:rPr>
          <w:vanish/>
        </w:rPr>
        <w:t>the</w:t>
      </w:r>
      <w:r>
        <w:t xml:space="preserve"> </w:t>
      </w:r>
      <w:r w:rsidRPr="00996312">
        <w:rPr>
          <w:vanish/>
        </w:rPr>
        <w:t>OST</w:t>
      </w:r>
      <w:r>
        <w:t xml:space="preserve"> </w:t>
      </w:r>
      <w:r w:rsidRPr="00996312">
        <w:rPr>
          <w:vanish/>
        </w:rPr>
        <w:t>and</w:t>
      </w:r>
      <w:r>
        <w:t xml:space="preserve"> </w:t>
      </w:r>
      <w:r w:rsidRPr="00996312">
        <w:rPr>
          <w:vanish/>
        </w:rPr>
        <w:t>NewSpace</w:t>
      </w:r>
      <w:r>
        <w:t xml:space="preserve"> </w:t>
      </w:r>
      <w:r w:rsidRPr="00996312">
        <w:rPr>
          <w:vanish/>
        </w:rPr>
        <w:t>actors</w:t>
      </w:r>
      <w:r>
        <w:t xml:space="preserve"> </w:t>
      </w:r>
      <w:r w:rsidRPr="00996312">
        <w:rPr>
          <w:vanish/>
        </w:rPr>
        <w:t>is</w:t>
      </w:r>
      <w:r>
        <w:t xml:space="preserve"> </w:t>
      </w:r>
      <w:r w:rsidRPr="00996312">
        <w:rPr>
          <w:vanish/>
        </w:rPr>
        <w:t>intimately</w:t>
      </w:r>
      <w:r>
        <w:t xml:space="preserve"> </w:t>
      </w:r>
      <w:r w:rsidRPr="00996312">
        <w:rPr>
          <w:vanish/>
        </w:rPr>
        <w:t>connected</w:t>
      </w:r>
      <w:r>
        <w:t xml:space="preserve"> </w:t>
      </w:r>
      <w:r w:rsidRPr="00996312">
        <w:rPr>
          <w:vanish/>
        </w:rPr>
        <w:t>to</w:t>
      </w:r>
      <w:r>
        <w:t xml:space="preserve"> </w:t>
      </w:r>
      <w:r w:rsidRPr="00996312">
        <w:rPr>
          <w:vanish/>
        </w:rPr>
        <w:t>Earth-bound</w:t>
      </w:r>
      <w:r>
        <w:t xml:space="preserve"> </w:t>
      </w:r>
      <w:r w:rsidRPr="00996312">
        <w:rPr>
          <w:vanish/>
        </w:rPr>
        <w:t>social</w:t>
      </w:r>
      <w:r>
        <w:t xml:space="preserve"> </w:t>
      </w:r>
      <w:r w:rsidRPr="00996312">
        <w:rPr>
          <w:vanish/>
        </w:rPr>
        <w:t>relations</w:t>
      </w:r>
      <w:r>
        <w:t xml:space="preserve"> </w:t>
      </w:r>
      <w:r w:rsidRPr="00996312">
        <w:rPr>
          <w:vanish/>
        </w:rPr>
        <w:t>and</w:t>
      </w:r>
      <w:r>
        <w:t xml:space="preserve"> </w:t>
      </w:r>
      <w:r w:rsidRPr="00996312">
        <w:rPr>
          <w:vanish/>
        </w:rPr>
        <w:t>power</w:t>
      </w:r>
      <w:r>
        <w:t xml:space="preserve"> </w:t>
      </w:r>
      <w:r w:rsidRPr="00996312">
        <w:rPr>
          <w:vanish/>
        </w:rPr>
        <w:t>structures.</w:t>
      </w:r>
      <w:r>
        <w:t xml:space="preserve"> </w:t>
      </w:r>
      <w:r w:rsidRPr="00996312">
        <w:rPr>
          <w:vanish/>
        </w:rPr>
        <w:t>Whether</w:t>
      </w:r>
      <w:r>
        <w:t xml:space="preserve"> </w:t>
      </w:r>
      <w:r w:rsidRPr="00996312">
        <w:rPr>
          <w:vanish/>
        </w:rPr>
        <w:t>it</w:t>
      </w:r>
      <w:r>
        <w:t xml:space="preserve"> </w:t>
      </w:r>
      <w:r w:rsidRPr="00996312">
        <w:rPr>
          <w:vanish/>
        </w:rPr>
        <w:t>be</w:t>
      </w:r>
      <w:r>
        <w:t xml:space="preserve"> </w:t>
      </w:r>
      <w:r w:rsidRPr="00996312">
        <w:rPr>
          <w:vanish/>
        </w:rPr>
        <w:t>contestations</w:t>
      </w:r>
      <w:r>
        <w:t xml:space="preserve"> </w:t>
      </w:r>
      <w:r w:rsidRPr="00996312">
        <w:rPr>
          <w:vanish/>
        </w:rPr>
        <w:t>over</w:t>
      </w:r>
      <w:r>
        <w:t xml:space="preserve"> </w:t>
      </w:r>
      <w:r w:rsidRPr="00996312">
        <w:rPr>
          <w:vanish/>
        </w:rPr>
        <w:t>resources,</w:t>
      </w:r>
      <w:r>
        <w:t xml:space="preserve"> </w:t>
      </w:r>
      <w:r w:rsidRPr="00996312">
        <w:rPr>
          <w:vanish/>
        </w:rPr>
        <w:t>surveillance</w:t>
      </w:r>
      <w:r>
        <w:t xml:space="preserve"> </w:t>
      </w:r>
      <w:r w:rsidRPr="00996312">
        <w:rPr>
          <w:vanish/>
        </w:rPr>
        <w:t>or</w:t>
      </w:r>
      <w:r>
        <w:t xml:space="preserve"> </w:t>
      </w:r>
      <w:r w:rsidRPr="00996312">
        <w:rPr>
          <w:vanish/>
        </w:rPr>
        <w:t>the</w:t>
      </w:r>
      <w:r>
        <w:t xml:space="preserve"> </w:t>
      </w:r>
      <w:r w:rsidRPr="00996312">
        <w:rPr>
          <w:vanish/>
        </w:rPr>
        <w:t>environment,</w:t>
      </w:r>
      <w:r>
        <w:t xml:space="preserve"> </w:t>
      </w:r>
      <w:r w:rsidRPr="00996312">
        <w:rPr>
          <w:vanish/>
        </w:rPr>
        <w:t>the</w:t>
      </w:r>
      <w:r>
        <w:t xml:space="preserve"> </w:t>
      </w:r>
      <w:r w:rsidRPr="00996312">
        <w:rPr>
          <w:vanish/>
        </w:rPr>
        <w:t>concerns</w:t>
      </w:r>
      <w:r>
        <w:t xml:space="preserve"> </w:t>
      </w:r>
      <w:r w:rsidRPr="00996312">
        <w:rPr>
          <w:vanish/>
        </w:rPr>
        <w:t>raised</w:t>
      </w:r>
      <w:r>
        <w:t xml:space="preserve"> </w:t>
      </w:r>
      <w:r w:rsidRPr="00996312">
        <w:rPr>
          <w:vanish/>
        </w:rPr>
        <w:t>mirror</w:t>
      </w:r>
      <w:r>
        <w:t xml:space="preserve"> </w:t>
      </w:r>
      <w:r w:rsidRPr="00996312">
        <w:rPr>
          <w:vanish/>
        </w:rPr>
        <w:t>those</w:t>
      </w:r>
      <w:r>
        <w:t xml:space="preserve"> </w:t>
      </w:r>
      <w:r w:rsidRPr="00996312">
        <w:rPr>
          <w:vanish/>
        </w:rPr>
        <w:t>taking</w:t>
      </w:r>
      <w:r>
        <w:t xml:space="preserve"> </w:t>
      </w:r>
      <w:r w:rsidRPr="00996312">
        <w:rPr>
          <w:vanish/>
        </w:rPr>
        <w:t>place</w:t>
      </w:r>
      <w:r>
        <w:t xml:space="preserve"> </w:t>
      </w:r>
      <w:r w:rsidRPr="00996312">
        <w:rPr>
          <w:vanish/>
        </w:rPr>
        <w:t>on</w:t>
      </w:r>
      <w:r>
        <w:t xml:space="preserve"> </w:t>
      </w:r>
      <w:r w:rsidRPr="00996312">
        <w:rPr>
          <w:vanish/>
        </w:rPr>
        <w:t>Earth.</w:t>
      </w:r>
      <w:r>
        <w:t xml:space="preserve"> </w:t>
      </w:r>
      <w:r w:rsidRPr="00996312">
        <w:rPr>
          <w:vanish/>
        </w:rPr>
        <w:t>A</w:t>
      </w:r>
      <w:r>
        <w:t xml:space="preserve"> </w:t>
      </w:r>
      <w:r w:rsidRPr="00996312">
        <w:rPr>
          <w:vanish/>
        </w:rPr>
        <w:t>product</w:t>
      </w:r>
      <w:r>
        <w:t xml:space="preserve"> </w:t>
      </w:r>
      <w:r w:rsidRPr="00996312">
        <w:rPr>
          <w:vanish/>
        </w:rPr>
        <w:t>of</w:t>
      </w:r>
      <w:r>
        <w:t xml:space="preserve"> </w:t>
      </w:r>
      <w:r w:rsidRPr="00996312">
        <w:rPr>
          <w:vanish/>
        </w:rPr>
        <w:t>its</w:t>
      </w:r>
      <w:r>
        <w:t xml:space="preserve"> </w:t>
      </w:r>
      <w:r w:rsidRPr="00996312">
        <w:rPr>
          <w:vanish/>
        </w:rPr>
        <w:t>time,</w:t>
      </w:r>
      <w:r>
        <w:t xml:space="preserve"> </w:t>
      </w:r>
      <w:r w:rsidRPr="00996312">
        <w:rPr>
          <w:rStyle w:val="Emphasis"/>
          <w:vanish/>
        </w:rPr>
        <w:t>the</w:t>
      </w:r>
      <w:r w:rsidRPr="001838AF">
        <w:rPr>
          <w:rStyle w:val="Emphasis"/>
        </w:rPr>
        <w:t xml:space="preserve"> </w:t>
      </w:r>
      <w:r w:rsidRPr="00996312">
        <w:rPr>
          <w:rStyle w:val="Emphasis"/>
          <w:vanish/>
        </w:rPr>
        <w:t>OST</w:t>
      </w:r>
      <w:r w:rsidRPr="001838AF">
        <w:rPr>
          <w:rStyle w:val="Emphasis"/>
        </w:rPr>
        <w:t xml:space="preserve"> </w:t>
      </w:r>
      <w:r w:rsidRPr="00996312">
        <w:rPr>
          <w:rStyle w:val="Emphasis"/>
          <w:vanish/>
        </w:rPr>
        <w:t>was</w:t>
      </w:r>
      <w:r w:rsidRPr="001838AF">
        <w:rPr>
          <w:rStyle w:val="Emphasis"/>
        </w:rPr>
        <w:t xml:space="preserve"> </w:t>
      </w:r>
      <w:r w:rsidRPr="00996312">
        <w:rPr>
          <w:rStyle w:val="Emphasis"/>
          <w:vanish/>
        </w:rPr>
        <w:t>broadly</w:t>
      </w:r>
      <w:r w:rsidRPr="001838AF">
        <w:rPr>
          <w:rStyle w:val="Emphasis"/>
        </w:rPr>
        <w:t xml:space="preserve"> </w:t>
      </w:r>
      <w:r w:rsidRPr="00996312">
        <w:rPr>
          <w:rStyle w:val="Emphasis"/>
          <w:vanish/>
        </w:rPr>
        <w:t>concerned</w:t>
      </w:r>
      <w:r w:rsidRPr="001838AF">
        <w:rPr>
          <w:rStyle w:val="Emphasis"/>
        </w:rPr>
        <w:t xml:space="preserve"> </w:t>
      </w:r>
      <w:r w:rsidRPr="00996312">
        <w:rPr>
          <w:rStyle w:val="Emphasis"/>
          <w:vanish/>
        </w:rPr>
        <w:t>with</w:t>
      </w:r>
      <w:r w:rsidRPr="001838AF">
        <w:rPr>
          <w:rStyle w:val="Emphasis"/>
        </w:rPr>
        <w:t xml:space="preserve"> </w:t>
      </w:r>
      <w:r w:rsidRPr="00996312">
        <w:rPr>
          <w:rStyle w:val="Emphasis"/>
          <w:vanish/>
        </w:rPr>
        <w:t>protecting</w:t>
      </w:r>
      <w:r w:rsidRPr="001838AF">
        <w:rPr>
          <w:rStyle w:val="Emphasis"/>
        </w:rPr>
        <w:t xml:space="preserve"> </w:t>
      </w:r>
      <w:r w:rsidRPr="00996312">
        <w:rPr>
          <w:rStyle w:val="Emphasis"/>
          <w:vanish/>
        </w:rPr>
        <w:t>states</w:t>
      </w:r>
      <w:r w:rsidRPr="001838AF">
        <w:rPr>
          <w:rStyle w:val="Emphasis"/>
        </w:rPr>
        <w:t xml:space="preserve"> </w:t>
      </w:r>
      <w:r w:rsidRPr="00996312">
        <w:rPr>
          <w:rStyle w:val="Emphasis"/>
          <w:vanish/>
        </w:rPr>
        <w:t>from</w:t>
      </w:r>
      <w:r w:rsidRPr="001838AF">
        <w:rPr>
          <w:rStyle w:val="Emphasis"/>
        </w:rPr>
        <w:t xml:space="preserve"> </w:t>
      </w:r>
      <w:r w:rsidRPr="00996312">
        <w:rPr>
          <w:rStyle w:val="Emphasis"/>
          <w:vanish/>
        </w:rPr>
        <w:t>damage</w:t>
      </w:r>
      <w:r w:rsidRPr="001838AF">
        <w:rPr>
          <w:rStyle w:val="Emphasis"/>
        </w:rPr>
        <w:t xml:space="preserve"> </w:t>
      </w:r>
      <w:r w:rsidRPr="00996312">
        <w:rPr>
          <w:rStyle w:val="Emphasis"/>
          <w:vanish/>
        </w:rPr>
        <w:t>caused</w:t>
      </w:r>
      <w:r w:rsidRPr="001838AF">
        <w:rPr>
          <w:rStyle w:val="Emphasis"/>
        </w:rPr>
        <w:t xml:space="preserve"> </w:t>
      </w:r>
      <w:r w:rsidRPr="00996312">
        <w:rPr>
          <w:rStyle w:val="Emphasis"/>
          <w:vanish/>
        </w:rPr>
        <w:t>by</w:t>
      </w:r>
      <w:r w:rsidRPr="001838AF">
        <w:rPr>
          <w:rStyle w:val="Emphasis"/>
        </w:rPr>
        <w:t xml:space="preserve"> </w:t>
      </w:r>
      <w:r w:rsidRPr="00996312">
        <w:rPr>
          <w:rStyle w:val="Emphasis"/>
          <w:vanish/>
        </w:rPr>
        <w:t>one</w:t>
      </w:r>
      <w:r w:rsidRPr="001838AF">
        <w:rPr>
          <w:rStyle w:val="Emphasis"/>
        </w:rPr>
        <w:t xml:space="preserve"> </w:t>
      </w:r>
      <w:r w:rsidRPr="00996312">
        <w:rPr>
          <w:rStyle w:val="Emphasis"/>
          <w:vanish/>
        </w:rPr>
        <w:t>another</w:t>
      </w:r>
      <w:r w:rsidRPr="001838AF">
        <w:rPr>
          <w:rStyle w:val="Emphasis"/>
        </w:rPr>
        <w:t xml:space="preserve"> </w:t>
      </w:r>
      <w:r w:rsidRPr="00996312">
        <w:rPr>
          <w:rStyle w:val="Emphasis"/>
          <w:vanish/>
        </w:rPr>
        <w:t>in</w:t>
      </w:r>
      <w:r w:rsidRPr="001838AF">
        <w:rPr>
          <w:rStyle w:val="Emphasis"/>
        </w:rPr>
        <w:t xml:space="preserve"> </w:t>
      </w:r>
      <w:r w:rsidRPr="00996312">
        <w:rPr>
          <w:rStyle w:val="Emphasis"/>
          <w:vanish/>
        </w:rPr>
        <w:t>a</w:t>
      </w:r>
      <w:r w:rsidRPr="001838AF">
        <w:rPr>
          <w:rStyle w:val="Emphasis"/>
        </w:rPr>
        <w:t xml:space="preserve"> </w:t>
      </w:r>
      <w:r w:rsidRPr="00996312">
        <w:rPr>
          <w:rStyle w:val="Emphasis"/>
          <w:vanish/>
        </w:rPr>
        <w:t>tense</w:t>
      </w:r>
      <w:r w:rsidRPr="001838AF">
        <w:rPr>
          <w:rStyle w:val="Emphasis"/>
        </w:rPr>
        <w:t xml:space="preserve"> </w:t>
      </w:r>
      <w:r w:rsidRPr="00996312">
        <w:rPr>
          <w:rStyle w:val="Emphasis"/>
          <w:vanish/>
        </w:rPr>
        <w:t>international</w:t>
      </w:r>
      <w:r w:rsidRPr="001838AF">
        <w:rPr>
          <w:rStyle w:val="Emphasis"/>
        </w:rPr>
        <w:t xml:space="preserve"> </w:t>
      </w:r>
      <w:r w:rsidRPr="00996312">
        <w:rPr>
          <w:rStyle w:val="Emphasis"/>
          <w:vanish/>
        </w:rPr>
        <w:t>terrestrial</w:t>
      </w:r>
      <w:r w:rsidRPr="001838AF">
        <w:rPr>
          <w:rStyle w:val="Emphasis"/>
        </w:rPr>
        <w:t xml:space="preserve"> </w:t>
      </w:r>
      <w:r w:rsidRPr="00996312">
        <w:rPr>
          <w:rStyle w:val="Emphasis"/>
          <w:vanish/>
        </w:rPr>
        <w:t>atmosphere</w:t>
      </w:r>
      <w:r w:rsidRPr="001838AF">
        <w:rPr>
          <w:rStyle w:val="Emphasis"/>
        </w:rPr>
        <w:t xml:space="preserve"> </w:t>
      </w:r>
      <w:r w:rsidRPr="00996312">
        <w:rPr>
          <w:rStyle w:val="Emphasis"/>
          <w:vanish/>
        </w:rPr>
        <w:t>of</w:t>
      </w:r>
      <w:r w:rsidRPr="001838AF">
        <w:rPr>
          <w:rStyle w:val="Emphasis"/>
        </w:rPr>
        <w:t xml:space="preserve"> </w:t>
      </w:r>
      <w:r w:rsidRPr="00996312">
        <w:rPr>
          <w:rStyle w:val="Emphasis"/>
          <w:vanish/>
        </w:rPr>
        <w:t>possible</w:t>
      </w:r>
      <w:r w:rsidRPr="001838AF">
        <w:rPr>
          <w:rStyle w:val="Emphasis"/>
        </w:rPr>
        <w:t xml:space="preserve"> </w:t>
      </w:r>
      <w:r w:rsidRPr="00996312">
        <w:rPr>
          <w:rStyle w:val="Emphasis"/>
          <w:vanish/>
        </w:rPr>
        <w:t>nuclear</w:t>
      </w:r>
      <w:r w:rsidRPr="001838AF">
        <w:rPr>
          <w:rStyle w:val="Emphasis"/>
        </w:rPr>
        <w:t xml:space="preserve"> </w:t>
      </w:r>
      <w:r w:rsidRPr="00996312">
        <w:rPr>
          <w:rStyle w:val="Emphasis"/>
          <w:vanish/>
        </w:rPr>
        <w:t>annihilation,</w:t>
      </w:r>
      <w:r w:rsidRPr="001838AF">
        <w:rPr>
          <w:rStyle w:val="Emphasis"/>
        </w:rPr>
        <w:t xml:space="preserve"> </w:t>
      </w:r>
      <w:r w:rsidRPr="00996312">
        <w:rPr>
          <w:rStyle w:val="Emphasis"/>
          <w:vanish/>
        </w:rPr>
        <w:t>rather</w:t>
      </w:r>
      <w:r w:rsidRPr="001838AF">
        <w:rPr>
          <w:rStyle w:val="Emphasis"/>
        </w:rPr>
        <w:t xml:space="preserve"> </w:t>
      </w:r>
      <w:r w:rsidRPr="00996312">
        <w:rPr>
          <w:rStyle w:val="Emphasis"/>
          <w:vanish/>
        </w:rPr>
        <w:t>than</w:t>
      </w:r>
      <w:r w:rsidRPr="001838AF">
        <w:rPr>
          <w:rStyle w:val="Emphasis"/>
        </w:rPr>
        <w:t xml:space="preserve"> </w:t>
      </w:r>
      <w:r w:rsidRPr="00996312">
        <w:rPr>
          <w:rStyle w:val="Emphasis"/>
          <w:vanish/>
        </w:rPr>
        <w:t>seeking</w:t>
      </w:r>
      <w:r w:rsidRPr="001838AF">
        <w:rPr>
          <w:rStyle w:val="Emphasis"/>
        </w:rPr>
        <w:t xml:space="preserve"> </w:t>
      </w:r>
      <w:r w:rsidRPr="00996312">
        <w:rPr>
          <w:rStyle w:val="Emphasis"/>
          <w:vanish/>
        </w:rPr>
        <w:t>to</w:t>
      </w:r>
      <w:r w:rsidRPr="001838AF">
        <w:rPr>
          <w:rStyle w:val="Emphasis"/>
        </w:rPr>
        <w:t xml:space="preserve"> </w:t>
      </w:r>
      <w:r w:rsidRPr="00996312">
        <w:rPr>
          <w:rStyle w:val="Emphasis"/>
          <w:vanish/>
        </w:rPr>
        <w:t>protect</w:t>
      </w:r>
      <w:r w:rsidRPr="001838AF">
        <w:rPr>
          <w:rStyle w:val="Emphasis"/>
        </w:rPr>
        <w:t xml:space="preserve"> </w:t>
      </w:r>
      <w:r w:rsidRPr="00996312">
        <w:rPr>
          <w:rStyle w:val="Emphasis"/>
          <w:vanish/>
        </w:rPr>
        <w:t>the</w:t>
      </w:r>
      <w:r w:rsidRPr="001838AF">
        <w:rPr>
          <w:rStyle w:val="Emphasis"/>
        </w:rPr>
        <w:t xml:space="preserve"> </w:t>
      </w:r>
      <w:r w:rsidRPr="00996312">
        <w:rPr>
          <w:rStyle w:val="Emphasis"/>
          <w:vanish/>
        </w:rPr>
        <w:t>space</w:t>
      </w:r>
      <w:r w:rsidRPr="001838AF">
        <w:rPr>
          <w:rStyle w:val="Emphasis"/>
        </w:rPr>
        <w:t xml:space="preserve"> </w:t>
      </w:r>
      <w:r w:rsidRPr="00996312">
        <w:rPr>
          <w:rStyle w:val="Emphasis"/>
          <w:vanish/>
        </w:rPr>
        <w:t>environment</w:t>
      </w:r>
      <w:r w:rsidRPr="001838AF">
        <w:rPr>
          <w:rStyle w:val="Emphasis"/>
        </w:rPr>
        <w:t xml:space="preserve"> </w:t>
      </w:r>
      <w:r w:rsidRPr="00996312">
        <w:rPr>
          <w:rStyle w:val="Emphasis"/>
          <w:vanish/>
        </w:rPr>
        <w:t>as</w:t>
      </w:r>
      <w:r w:rsidRPr="001838AF">
        <w:rPr>
          <w:rStyle w:val="Emphasis"/>
        </w:rPr>
        <w:t xml:space="preserve"> </w:t>
      </w:r>
      <w:r w:rsidRPr="00996312">
        <w:rPr>
          <w:rStyle w:val="Emphasis"/>
          <w:vanish/>
        </w:rPr>
        <w:t>an</w:t>
      </w:r>
      <w:r w:rsidRPr="001838AF">
        <w:rPr>
          <w:rStyle w:val="Emphasis"/>
        </w:rPr>
        <w:t xml:space="preserve"> </w:t>
      </w:r>
      <w:r w:rsidRPr="00996312">
        <w:rPr>
          <w:rStyle w:val="Emphasis"/>
          <w:vanish/>
        </w:rPr>
        <w:t>aspiration</w:t>
      </w:r>
      <w:r w:rsidRPr="001838AF">
        <w:rPr>
          <w:rStyle w:val="Emphasis"/>
        </w:rPr>
        <w:t xml:space="preserve"> </w:t>
      </w:r>
      <w:r w:rsidRPr="00996312">
        <w:rPr>
          <w:rStyle w:val="Emphasis"/>
          <w:vanish/>
        </w:rPr>
        <w:t>“in</w:t>
      </w:r>
      <w:r w:rsidRPr="001838AF">
        <w:rPr>
          <w:rStyle w:val="Emphasis"/>
        </w:rPr>
        <w:t xml:space="preserve"> </w:t>
      </w:r>
      <w:r w:rsidRPr="00996312">
        <w:rPr>
          <w:rStyle w:val="Emphasis"/>
          <w:vanish/>
        </w:rPr>
        <w:t>its</w:t>
      </w:r>
      <w:r w:rsidRPr="001838AF">
        <w:rPr>
          <w:rStyle w:val="Emphasis"/>
        </w:rPr>
        <w:t xml:space="preserve"> </w:t>
      </w:r>
      <w:r w:rsidRPr="00996312">
        <w:rPr>
          <w:rStyle w:val="Emphasis"/>
          <w:vanish/>
        </w:rPr>
        <w:t>own</w:t>
      </w:r>
      <w:r w:rsidRPr="001838AF">
        <w:rPr>
          <w:rStyle w:val="Emphasis"/>
        </w:rPr>
        <w:t xml:space="preserve"> </w:t>
      </w:r>
      <w:r w:rsidRPr="00996312">
        <w:rPr>
          <w:rStyle w:val="Emphasis"/>
          <w:vanish/>
        </w:rPr>
        <w:t>right”</w:t>
      </w:r>
      <w:r>
        <w:t xml:space="preserve"> </w:t>
      </w:r>
      <w:r w:rsidRPr="00996312">
        <w:rPr>
          <w:vanish/>
        </w:rPr>
        <w:t>(Brearley,</w:t>
      </w:r>
      <w:r>
        <w:t xml:space="preserve"> </w:t>
      </w:r>
      <w:r w:rsidRPr="00996312">
        <w:rPr>
          <w:vanish/>
        </w:rPr>
        <w:t>2005:</w:t>
      </w:r>
      <w:r>
        <w:t xml:space="preserve"> </w:t>
      </w:r>
      <w:r w:rsidRPr="00996312">
        <w:rPr>
          <w:vanish/>
        </w:rPr>
        <w:t>19).</w:t>
      </w:r>
      <w:r>
        <w:t xml:space="preserve"> </w:t>
      </w:r>
      <w:r w:rsidRPr="00996312">
        <w:rPr>
          <w:vanish/>
        </w:rPr>
        <w:t>Despite</w:t>
      </w:r>
      <w:r>
        <w:t xml:space="preserve"> </w:t>
      </w:r>
      <w:r w:rsidRPr="00996312">
        <w:rPr>
          <w:vanish/>
        </w:rPr>
        <w:t>framing</w:t>
      </w:r>
      <w:r>
        <w:t xml:space="preserve"> </w:t>
      </w:r>
      <w:r w:rsidRPr="00996312">
        <w:rPr>
          <w:vanish/>
        </w:rPr>
        <w:t>themselves</w:t>
      </w:r>
      <w:r>
        <w:t xml:space="preserve"> </w:t>
      </w:r>
      <w:r w:rsidRPr="00996312">
        <w:rPr>
          <w:vanish/>
        </w:rPr>
        <w:t>as</w:t>
      </w:r>
      <w:r>
        <w:t xml:space="preserve"> </w:t>
      </w:r>
      <w:r w:rsidRPr="00996312">
        <w:rPr>
          <w:vanish/>
        </w:rPr>
        <w:t>the</w:t>
      </w:r>
      <w:r>
        <w:t xml:space="preserve"> </w:t>
      </w:r>
      <w:r w:rsidRPr="00996312">
        <w:rPr>
          <w:vanish/>
        </w:rPr>
        <w:t>saviours</w:t>
      </w:r>
      <w:r>
        <w:t xml:space="preserve"> </w:t>
      </w:r>
      <w:r w:rsidRPr="00996312">
        <w:rPr>
          <w:vanish/>
        </w:rPr>
        <w:t>of</w:t>
      </w:r>
      <w:r>
        <w:t xml:space="preserve"> </w:t>
      </w:r>
      <w:r w:rsidRPr="00996312">
        <w:rPr>
          <w:vanish/>
        </w:rPr>
        <w:t>an</w:t>
      </w:r>
      <w:r>
        <w:t xml:space="preserve"> </w:t>
      </w:r>
      <w:r w:rsidRPr="00996312">
        <w:rPr>
          <w:vanish/>
        </w:rPr>
        <w:t>anthropogenic</w:t>
      </w:r>
      <w:r>
        <w:t xml:space="preserve"> </w:t>
      </w:r>
      <w:r w:rsidRPr="00996312">
        <w:rPr>
          <w:vanish/>
        </w:rPr>
        <w:t>extinction,</w:t>
      </w:r>
      <w:r>
        <w:t xml:space="preserve"> </w:t>
      </w:r>
      <w:r w:rsidRPr="00996312">
        <w:rPr>
          <w:rStyle w:val="StyleUnderline"/>
          <w:vanish/>
        </w:rPr>
        <w:t>the</w:t>
      </w:r>
      <w:r w:rsidRPr="001838AF">
        <w:rPr>
          <w:rStyle w:val="StyleUnderline"/>
        </w:rPr>
        <w:t xml:space="preserve"> </w:t>
      </w:r>
      <w:r w:rsidRPr="00996312">
        <w:rPr>
          <w:rStyle w:val="StyleUnderline"/>
          <w:vanish/>
        </w:rPr>
        <w:t>emphasis</w:t>
      </w:r>
      <w:r w:rsidRPr="001838AF">
        <w:rPr>
          <w:rStyle w:val="StyleUnderline"/>
        </w:rPr>
        <w:t xml:space="preserve"> </w:t>
      </w:r>
      <w:r w:rsidRPr="00996312">
        <w:rPr>
          <w:rStyle w:val="StyleUnderline"/>
          <w:vanish/>
        </w:rPr>
        <w:t>of</w:t>
      </w:r>
      <w:r w:rsidRPr="001838AF">
        <w:rPr>
          <w:rStyle w:val="StyleUnderline"/>
        </w:rPr>
        <w:t xml:space="preserve"> </w:t>
      </w:r>
      <w:r w:rsidRPr="00475C49">
        <w:rPr>
          <w:rStyle w:val="StyleUnderline"/>
          <w:highlight w:val="cyan"/>
        </w:rPr>
        <w:t>NewSpace</w:t>
      </w:r>
      <w:r w:rsidRPr="001838AF">
        <w:rPr>
          <w:rStyle w:val="StyleUnderline"/>
        </w:rPr>
        <w:t xml:space="preserve"> </w:t>
      </w:r>
      <w:r w:rsidRPr="00996312">
        <w:rPr>
          <w:rStyle w:val="StyleUnderline"/>
          <w:vanish/>
        </w:rPr>
        <w:t>entrepreneurs</w:t>
      </w:r>
      <w:r w:rsidRPr="001838AF">
        <w:rPr>
          <w:rStyle w:val="StyleUnderline"/>
        </w:rPr>
        <w:t xml:space="preserve"> </w:t>
      </w:r>
      <w:r w:rsidRPr="00996312">
        <w:rPr>
          <w:rStyle w:val="StyleUnderline"/>
          <w:vanish/>
        </w:rPr>
        <w:t>on</w:t>
      </w:r>
      <w:r w:rsidRPr="001838AF">
        <w:rPr>
          <w:rStyle w:val="StyleUnderline"/>
        </w:rPr>
        <w:t xml:space="preserve"> </w:t>
      </w:r>
      <w:r w:rsidRPr="00996312">
        <w:rPr>
          <w:rStyle w:val="StyleUnderline"/>
          <w:vanish/>
        </w:rPr>
        <w:t>profit</w:t>
      </w:r>
      <w:r w:rsidRPr="001838AF">
        <w:rPr>
          <w:rStyle w:val="StyleUnderline"/>
        </w:rPr>
        <w:t xml:space="preserve"> </w:t>
      </w:r>
      <w:r w:rsidRPr="00996312">
        <w:rPr>
          <w:rStyle w:val="StyleUnderline"/>
          <w:vanish/>
        </w:rPr>
        <w:t>accumulation</w:t>
      </w:r>
      <w:r w:rsidRPr="001838AF">
        <w:rPr>
          <w:rStyle w:val="StyleUnderline"/>
        </w:rPr>
        <w:t xml:space="preserve"> </w:t>
      </w:r>
      <w:r w:rsidRPr="00996312">
        <w:rPr>
          <w:rStyle w:val="StyleUnderline"/>
          <w:vanish/>
        </w:rPr>
        <w:t>in</w:t>
      </w:r>
      <w:r w:rsidRPr="001838AF">
        <w:rPr>
          <w:rStyle w:val="StyleUnderline"/>
        </w:rPr>
        <w:t xml:space="preserve"> </w:t>
      </w:r>
      <w:r w:rsidRPr="00996312">
        <w:rPr>
          <w:rStyle w:val="StyleUnderline"/>
          <w:vanish/>
        </w:rPr>
        <w:t>space</w:t>
      </w:r>
      <w:r w:rsidRPr="001838AF">
        <w:rPr>
          <w:rStyle w:val="StyleUnderline"/>
        </w:rPr>
        <w:t xml:space="preserve"> </w:t>
      </w:r>
      <w:r w:rsidRPr="00996312">
        <w:rPr>
          <w:rStyle w:val="StyleUnderline"/>
          <w:vanish/>
        </w:rPr>
        <w:t>also</w:t>
      </w:r>
      <w:r w:rsidRPr="001838AF">
        <w:rPr>
          <w:rStyle w:val="StyleUnderline"/>
        </w:rPr>
        <w:t xml:space="preserve"> </w:t>
      </w:r>
      <w:r w:rsidRPr="00996312">
        <w:rPr>
          <w:rStyle w:val="StyleUnderline"/>
          <w:vanish/>
        </w:rPr>
        <w:t>emulates</w:t>
      </w:r>
      <w:r w:rsidRPr="001838AF">
        <w:rPr>
          <w:rStyle w:val="StyleUnderline"/>
        </w:rPr>
        <w:t xml:space="preserve"> </w:t>
      </w:r>
      <w:r w:rsidRPr="00996312">
        <w:rPr>
          <w:rStyle w:val="StyleUnderline"/>
          <w:vanish/>
        </w:rPr>
        <w:t>the</w:t>
      </w:r>
      <w:r w:rsidRPr="001838AF">
        <w:rPr>
          <w:rStyle w:val="StyleUnderline"/>
        </w:rPr>
        <w:t xml:space="preserve"> </w:t>
      </w:r>
      <w:r w:rsidRPr="00996312">
        <w:rPr>
          <w:rStyle w:val="StyleUnderline"/>
          <w:vanish/>
        </w:rPr>
        <w:t>types</w:t>
      </w:r>
      <w:r w:rsidRPr="001838AF">
        <w:rPr>
          <w:rStyle w:val="StyleUnderline"/>
        </w:rPr>
        <w:t xml:space="preserve"> </w:t>
      </w:r>
      <w:r w:rsidRPr="00996312">
        <w:rPr>
          <w:rStyle w:val="StyleUnderline"/>
          <w:vanish/>
        </w:rPr>
        <w:t>of</w:t>
      </w:r>
      <w:r w:rsidRPr="001838AF">
        <w:rPr>
          <w:rStyle w:val="StyleUnderline"/>
        </w:rPr>
        <w:t xml:space="preserve"> </w:t>
      </w:r>
      <w:r w:rsidRPr="00996312">
        <w:rPr>
          <w:rStyle w:val="StyleUnderline"/>
          <w:vanish/>
        </w:rPr>
        <w:t>criticisms</w:t>
      </w:r>
      <w:r w:rsidRPr="001838AF">
        <w:rPr>
          <w:rStyle w:val="StyleUnderline"/>
        </w:rPr>
        <w:t xml:space="preserve"> </w:t>
      </w:r>
      <w:r w:rsidRPr="00996312">
        <w:rPr>
          <w:rStyle w:val="StyleUnderline"/>
          <w:vanish/>
        </w:rPr>
        <w:t>private</w:t>
      </w:r>
      <w:r w:rsidRPr="001838AF">
        <w:rPr>
          <w:rStyle w:val="StyleUnderline"/>
        </w:rPr>
        <w:t xml:space="preserve"> </w:t>
      </w:r>
      <w:r w:rsidRPr="00996312">
        <w:rPr>
          <w:rStyle w:val="StyleUnderline"/>
          <w:vanish/>
        </w:rPr>
        <w:t>enterprises</w:t>
      </w:r>
      <w:r w:rsidRPr="001838AF">
        <w:rPr>
          <w:rStyle w:val="StyleUnderline"/>
        </w:rPr>
        <w:t xml:space="preserve"> </w:t>
      </w:r>
      <w:r w:rsidRPr="00996312">
        <w:rPr>
          <w:rStyle w:val="StyleUnderline"/>
          <w:vanish/>
        </w:rPr>
        <w:t>have</w:t>
      </w:r>
      <w:r w:rsidRPr="001838AF">
        <w:rPr>
          <w:rStyle w:val="StyleUnderline"/>
        </w:rPr>
        <w:t xml:space="preserve"> </w:t>
      </w:r>
      <w:r w:rsidRPr="00996312">
        <w:rPr>
          <w:rStyle w:val="StyleUnderline"/>
          <w:vanish/>
        </w:rPr>
        <w:t>faced</w:t>
      </w:r>
      <w:r w:rsidRPr="001838AF">
        <w:rPr>
          <w:rStyle w:val="StyleUnderline"/>
        </w:rPr>
        <w:t xml:space="preserve"> </w:t>
      </w:r>
      <w:r w:rsidRPr="00996312">
        <w:rPr>
          <w:rStyle w:val="StyleUnderline"/>
          <w:vanish/>
        </w:rPr>
        <w:t>on</w:t>
      </w:r>
      <w:r w:rsidRPr="001838AF">
        <w:rPr>
          <w:rStyle w:val="StyleUnderline"/>
        </w:rPr>
        <w:t xml:space="preserve"> </w:t>
      </w:r>
      <w:r w:rsidRPr="00996312">
        <w:rPr>
          <w:rStyle w:val="StyleUnderline"/>
          <w:vanish/>
        </w:rPr>
        <w:t>Earth</w:t>
      </w:r>
      <w:r w:rsidRPr="00996312">
        <w:rPr>
          <w:vanish/>
        </w:rPr>
        <w:t>,</w:t>
      </w:r>
      <w:r>
        <w:t xml:space="preserve"> </w:t>
      </w:r>
      <w:r w:rsidRPr="00996312">
        <w:rPr>
          <w:rStyle w:val="Emphasis"/>
          <w:vanish/>
        </w:rPr>
        <w:t>and</w:t>
      </w:r>
      <w:r w:rsidRPr="001838AF">
        <w:rPr>
          <w:rStyle w:val="Emphasis"/>
        </w:rPr>
        <w:t xml:space="preserve">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rsidRPr="00996312">
        <w:rPr>
          <w:vanish/>
        </w:rPr>
        <w:t>.</w:t>
      </w:r>
      <w:r>
        <w:t xml:space="preserve"> </w:t>
      </w:r>
      <w:r w:rsidRPr="00996312">
        <w:rPr>
          <w:vanish/>
        </w:rPr>
        <w:t>The</w:t>
      </w:r>
      <w:r>
        <w:t xml:space="preserve"> </w:t>
      </w:r>
      <w:r w:rsidRPr="00996312">
        <w:rPr>
          <w:vanish/>
        </w:rPr>
        <w:t>precedent</w:t>
      </w:r>
      <w:r>
        <w:t xml:space="preserve"> </w:t>
      </w:r>
      <w:r w:rsidRPr="00996312">
        <w:rPr>
          <w:vanish/>
        </w:rPr>
        <w:t>set</w:t>
      </w:r>
      <w:r>
        <w:t xml:space="preserve"> </w:t>
      </w:r>
      <w:r w:rsidRPr="00996312">
        <w:rPr>
          <w:vanish/>
        </w:rPr>
        <w:t>by</w:t>
      </w:r>
      <w:r>
        <w:t xml:space="preserve"> </w:t>
      </w:r>
      <w:r w:rsidRPr="00996312">
        <w:rPr>
          <w:vanish/>
        </w:rPr>
        <w:t>NASA</w:t>
      </w:r>
      <w:r>
        <w:t xml:space="preserve"> </w:t>
      </w:r>
      <w:r w:rsidRPr="00996312">
        <w:rPr>
          <w:vanish/>
        </w:rPr>
        <w:t>in</w:t>
      </w:r>
      <w:r>
        <w:t xml:space="preserve"> </w:t>
      </w:r>
      <w:r w:rsidRPr="00996312">
        <w:rPr>
          <w:vanish/>
        </w:rPr>
        <w:t>April</w:t>
      </w:r>
      <w:r>
        <w:t xml:space="preserve"> </w:t>
      </w:r>
      <w:r w:rsidRPr="00996312">
        <w:rPr>
          <w:vanish/>
        </w:rPr>
        <w:t>2020</w:t>
      </w:r>
      <w:r>
        <w:t xml:space="preserve"> </w:t>
      </w:r>
      <w:r w:rsidRPr="00996312">
        <w:rPr>
          <w:vanish/>
        </w:rPr>
        <w:t>that</w:t>
      </w:r>
      <w:r>
        <w:t xml:space="preserve"> </w:t>
      </w:r>
      <w:r w:rsidRPr="00996312">
        <w:rPr>
          <w:vanish/>
        </w:rPr>
        <w:t>will</w:t>
      </w:r>
      <w:r>
        <w:t xml:space="preserve"> </w:t>
      </w:r>
      <w:r w:rsidRPr="00996312">
        <w:rPr>
          <w:vanish/>
        </w:rPr>
        <w:t>likely</w:t>
      </w:r>
      <w:r>
        <w:t xml:space="preserve"> </w:t>
      </w:r>
      <w:r w:rsidRPr="00996312">
        <w:rPr>
          <w:vanish/>
        </w:rPr>
        <w:t>lead</w:t>
      </w:r>
      <w:r>
        <w:t xml:space="preserve"> </w:t>
      </w:r>
      <w:r w:rsidRPr="00996312">
        <w:rPr>
          <w:vanish/>
        </w:rPr>
        <w:t>to</w:t>
      </w:r>
      <w:r>
        <w:t xml:space="preserve"> </w:t>
      </w:r>
      <w:r w:rsidRPr="00996312">
        <w:rPr>
          <w:vanish/>
        </w:rPr>
        <w:t>the</w:t>
      </w:r>
      <w:r>
        <w:t xml:space="preserve"> </w:t>
      </w:r>
      <w:r w:rsidRPr="00996312">
        <w:rPr>
          <w:vanish/>
        </w:rPr>
        <w:t>further</w:t>
      </w:r>
      <w:r>
        <w:t xml:space="preserve"> </w:t>
      </w:r>
      <w:r w:rsidRPr="00996312">
        <w:rPr>
          <w:vanish/>
        </w:rPr>
        <w:t>involvement</w:t>
      </w:r>
      <w:r>
        <w:t xml:space="preserve"> </w:t>
      </w:r>
      <w:r w:rsidRPr="00996312">
        <w:rPr>
          <w:vanish/>
        </w:rPr>
        <w:t>of</w:t>
      </w:r>
      <w:r>
        <w:t xml:space="preserve"> </w:t>
      </w:r>
      <w:r w:rsidRPr="00996312">
        <w:rPr>
          <w:rStyle w:val="Emphasis"/>
          <w:vanish/>
        </w:rPr>
        <w:t>private</w:t>
      </w:r>
      <w:r w:rsidRPr="001838AF">
        <w:rPr>
          <w:rStyle w:val="Emphasis"/>
        </w:rPr>
        <w:t xml:space="preserve"> </w:t>
      </w:r>
      <w:r w:rsidRPr="00996312">
        <w:rPr>
          <w:rStyle w:val="Emphasis"/>
          <w:vanish/>
        </w:rPr>
        <w:t>firms</w:t>
      </w:r>
      <w:r w:rsidRPr="001838AF">
        <w:rPr>
          <w:rStyle w:val="Emphasis"/>
        </w:rPr>
        <w:t xml:space="preserve"> </w:t>
      </w:r>
      <w:r w:rsidRPr="00996312">
        <w:rPr>
          <w:rStyle w:val="Emphasis"/>
          <w:vanish/>
        </w:rPr>
        <w:t>such</w:t>
      </w:r>
      <w:r w:rsidRPr="001838AF">
        <w:rPr>
          <w:rStyle w:val="Emphasis"/>
        </w:rPr>
        <w:t xml:space="preserve"> </w:t>
      </w:r>
      <w:r w:rsidRPr="00996312">
        <w:rPr>
          <w:rStyle w:val="Emphasis"/>
          <w:vanish/>
        </w:rPr>
        <w:t>as</w:t>
      </w:r>
      <w:r w:rsidRPr="001838AF">
        <w:rPr>
          <w:rStyle w:val="Emphasis"/>
        </w:rPr>
        <w:t xml:space="preserve"> </w:t>
      </w:r>
      <w:r w:rsidRPr="00996312">
        <w:rPr>
          <w:rStyle w:val="Emphasis"/>
          <w:vanish/>
        </w:rPr>
        <w:t>SpaceX</w:t>
      </w:r>
      <w:r w:rsidRPr="001838AF">
        <w:rPr>
          <w:rStyle w:val="Emphasis"/>
        </w:rPr>
        <w:t xml:space="preserve"> </w:t>
      </w:r>
      <w:r w:rsidRPr="00996312">
        <w:rPr>
          <w:rStyle w:val="Emphasis"/>
          <w:vanish/>
        </w:rPr>
        <w:t>in</w:t>
      </w:r>
      <w:r w:rsidRPr="001838AF">
        <w:rPr>
          <w:rStyle w:val="Emphasis"/>
        </w:rPr>
        <w:t xml:space="preserve"> </w:t>
      </w:r>
      <w:r w:rsidRPr="00996312">
        <w:rPr>
          <w:rStyle w:val="Emphasis"/>
          <w:vanish/>
        </w:rPr>
        <w:t>space</w:t>
      </w:r>
      <w:r w:rsidRPr="001838AF">
        <w:rPr>
          <w:rStyle w:val="Emphasis"/>
        </w:rPr>
        <w:t xml:space="preserve"> </w:t>
      </w:r>
      <w:r w:rsidRPr="00996312">
        <w:rPr>
          <w:rStyle w:val="Emphasis"/>
          <w:vanish/>
        </w:rPr>
        <w:t>endeavours</w:t>
      </w:r>
      <w:r w:rsidRPr="001838AF">
        <w:rPr>
          <w:rStyle w:val="Emphasis"/>
        </w:rPr>
        <w:t xml:space="preserve"> </w:t>
      </w:r>
      <w:r w:rsidRPr="00996312">
        <w:rPr>
          <w:rStyle w:val="Emphasis"/>
          <w:vanish/>
        </w:rPr>
        <w:t>will</w:t>
      </w:r>
      <w:r w:rsidRPr="001838AF">
        <w:rPr>
          <w:rStyle w:val="Emphasis"/>
        </w:rPr>
        <w:t xml:space="preserve"> </w:t>
      </w:r>
      <w:r w:rsidRPr="00996312">
        <w:rPr>
          <w:rStyle w:val="Emphasis"/>
          <w:vanish/>
        </w:rPr>
        <w:t>therefore</w:t>
      </w:r>
      <w:r w:rsidRPr="001838AF">
        <w:rPr>
          <w:rStyle w:val="Emphasis"/>
        </w:rPr>
        <w:t xml:space="preserve"> </w:t>
      </w:r>
      <w:r w:rsidRPr="00996312">
        <w:rPr>
          <w:rStyle w:val="Emphasis"/>
          <w:vanish/>
        </w:rPr>
        <w:t>serve</w:t>
      </w:r>
      <w:r w:rsidRPr="001838AF">
        <w:rPr>
          <w:rStyle w:val="Emphasis"/>
        </w:rPr>
        <w:t xml:space="preserve"> </w:t>
      </w:r>
      <w:r w:rsidRPr="00996312">
        <w:rPr>
          <w:rStyle w:val="Emphasis"/>
          <w:vanish/>
        </w:rPr>
        <w:t>to</w:t>
      </w:r>
      <w:r w:rsidRPr="001838AF">
        <w:rPr>
          <w:rStyle w:val="Emphasis"/>
        </w:rPr>
        <w:t xml:space="preserve"> </w:t>
      </w:r>
      <w:r w:rsidRPr="002D69EE">
        <w:rPr>
          <w:rStyle w:val="Emphasis"/>
          <w:highlight w:val="cyan"/>
        </w:rPr>
        <w:t>restrict public access to the extra-terrestrial domain</w:t>
      </w:r>
      <w:r w:rsidRPr="001838AF">
        <w:rPr>
          <w:rStyle w:val="StyleUnderline"/>
        </w:rPr>
        <w:t xml:space="preserve"> </w:t>
      </w:r>
      <w:r w:rsidRPr="00996312">
        <w:rPr>
          <w:rStyle w:val="StyleUnderline"/>
          <w:vanish/>
        </w:rPr>
        <w:t>–</w:t>
      </w:r>
      <w:r w:rsidRPr="001838AF">
        <w:rPr>
          <w:rStyle w:val="StyleUnderline"/>
        </w:rPr>
        <w:t xml:space="preserve"> </w:t>
      </w:r>
      <w:r w:rsidRPr="00996312">
        <w:rPr>
          <w:rStyle w:val="StyleUnderline"/>
          <w:vanish/>
        </w:rPr>
        <w:t>and</w:t>
      </w:r>
      <w:r w:rsidRPr="001838AF">
        <w:rPr>
          <w:rStyle w:val="StyleUnderline"/>
        </w:rPr>
        <w:t xml:space="preserve"> </w:t>
      </w:r>
      <w:r w:rsidRPr="00996312">
        <w:rPr>
          <w:rStyle w:val="StyleUnderline"/>
          <w:vanish/>
        </w:rPr>
        <w:t>the</w:t>
      </w:r>
      <w:r w:rsidRPr="001838AF">
        <w:rPr>
          <w:rStyle w:val="StyleUnderline"/>
        </w:rPr>
        <w:t xml:space="preserve"> </w:t>
      </w:r>
      <w:r w:rsidRPr="00996312">
        <w:rPr>
          <w:rStyle w:val="StyleUnderline"/>
          <w:vanish/>
        </w:rPr>
        <w:t>benefits</w:t>
      </w:r>
      <w:r w:rsidRPr="001838AF">
        <w:rPr>
          <w:rStyle w:val="StyleUnderline"/>
        </w:rPr>
        <w:t xml:space="preserve"> </w:t>
      </w:r>
      <w:r w:rsidRPr="00996312">
        <w:rPr>
          <w:rStyle w:val="StyleUnderline"/>
          <w:vanish/>
        </w:rPr>
        <w:t>that</w:t>
      </w:r>
      <w:r w:rsidRPr="001838AF">
        <w:rPr>
          <w:rStyle w:val="StyleUnderline"/>
        </w:rPr>
        <w:t xml:space="preserve"> </w:t>
      </w:r>
      <w:r w:rsidRPr="00996312">
        <w:rPr>
          <w:rStyle w:val="StyleUnderline"/>
          <w:vanish/>
        </w:rPr>
        <w:t>may</w:t>
      </w:r>
      <w:r w:rsidRPr="001838AF">
        <w:rPr>
          <w:rStyle w:val="StyleUnderline"/>
        </w:rPr>
        <w:t xml:space="preserve"> </w:t>
      </w:r>
      <w:r w:rsidRPr="00996312">
        <w:rPr>
          <w:rStyle w:val="StyleUnderline"/>
          <w:vanish/>
        </w:rPr>
        <w:t>arise</w:t>
      </w:r>
      <w:r w:rsidRPr="001838AF">
        <w:rPr>
          <w:rStyle w:val="StyleUnderline"/>
        </w:rPr>
        <w:t xml:space="preserve"> </w:t>
      </w:r>
      <w:r w:rsidRPr="00996312">
        <w:rPr>
          <w:rStyle w:val="StyleUnderline"/>
          <w:vanish/>
        </w:rPr>
        <w:t>from</w:t>
      </w:r>
      <w:r w:rsidRPr="001838AF">
        <w:rPr>
          <w:rStyle w:val="StyleUnderline"/>
        </w:rPr>
        <w:t xml:space="preserve"> </w:t>
      </w:r>
      <w:r w:rsidRPr="00996312">
        <w:rPr>
          <w:rStyle w:val="StyleUnderline"/>
          <w:vanish/>
        </w:rPr>
        <w:t>this.</w:t>
      </w:r>
      <w:r w:rsidRPr="001838AF">
        <w:rPr>
          <w:rStyle w:val="StyleUnderline"/>
        </w:rPr>
        <w:t xml:space="preserve"> </w:t>
      </w:r>
      <w:r w:rsidRPr="00996312">
        <w:rPr>
          <w:rStyle w:val="StyleUnderline"/>
          <w:vanish/>
        </w:rPr>
        <w:t>Indeed,</w:t>
      </w:r>
      <w:r w:rsidRPr="001838AF">
        <w:rPr>
          <w:rStyle w:val="StyleUnderline"/>
        </w:rPr>
        <w:t xml:space="preserve"> </w:t>
      </w:r>
      <w:r w:rsidRPr="00996312">
        <w:rPr>
          <w:rStyle w:val="StyleUnderline"/>
          <w:vanish/>
        </w:rPr>
        <w:t>the</w:t>
      </w:r>
      <w:r w:rsidRPr="001838AF">
        <w:rPr>
          <w:rStyle w:val="StyleUnderline"/>
        </w:rPr>
        <w:t xml:space="preserve"> </w:t>
      </w:r>
      <w:r w:rsidRPr="00996312">
        <w:rPr>
          <w:rStyle w:val="StyleUnderline"/>
          <w:vanish/>
        </w:rPr>
        <w:t>notion</w:t>
      </w:r>
      <w:r w:rsidRPr="001838AF">
        <w:rPr>
          <w:rStyle w:val="StyleUnderline"/>
        </w:rPr>
        <w:t xml:space="preserve"> </w:t>
      </w:r>
      <w:r w:rsidRPr="00996312">
        <w:rPr>
          <w:rStyle w:val="StyleUnderline"/>
          <w:vanish/>
        </w:rPr>
        <w:t>of</w:t>
      </w:r>
      <w:r w:rsidRPr="001838AF">
        <w:rPr>
          <w:rStyle w:val="StyleUnderline"/>
        </w:rPr>
        <w:t xml:space="preserve"> </w:t>
      </w:r>
      <w:r w:rsidRPr="00996312">
        <w:rPr>
          <w:rStyle w:val="StyleUnderline"/>
          <w:vanish/>
        </w:rPr>
        <w:t>outer</w:t>
      </w:r>
      <w:r w:rsidRPr="001838AF">
        <w:rPr>
          <w:rStyle w:val="StyleUnderline"/>
        </w:rPr>
        <w:t xml:space="preserve"> </w:t>
      </w:r>
      <w:r w:rsidRPr="00996312">
        <w:rPr>
          <w:rStyle w:val="StyleUnderline"/>
          <w:vanish/>
        </w:rPr>
        <w:t>space</w:t>
      </w:r>
      <w:r w:rsidRPr="001838AF">
        <w:rPr>
          <w:rStyle w:val="StyleUnderline"/>
        </w:rPr>
        <w:t xml:space="preserve"> </w:t>
      </w:r>
      <w:r w:rsidRPr="00996312">
        <w:rPr>
          <w:rStyle w:val="StyleUnderline"/>
          <w:vanish/>
        </w:rPr>
        <w:t>as</w:t>
      </w:r>
      <w:r w:rsidRPr="001838AF">
        <w:rPr>
          <w:rStyle w:val="StyleUnderline"/>
        </w:rPr>
        <w:t xml:space="preserve"> </w:t>
      </w:r>
      <w:r w:rsidRPr="00996312">
        <w:rPr>
          <w:rStyle w:val="StyleUnderline"/>
          <w:vanish/>
        </w:rPr>
        <w:t>a</w:t>
      </w:r>
      <w:r w:rsidRPr="001838AF">
        <w:rPr>
          <w:rStyle w:val="StyleUnderline"/>
        </w:rPr>
        <w:t xml:space="preserve"> </w:t>
      </w:r>
      <w:r w:rsidRPr="00996312">
        <w:rPr>
          <w:rStyle w:val="StyleUnderline"/>
          <w:vanish/>
        </w:rPr>
        <w:t>‘global</w:t>
      </w:r>
      <w:r w:rsidRPr="001838AF">
        <w:rPr>
          <w:rStyle w:val="StyleUnderline"/>
        </w:rPr>
        <w:t xml:space="preserve"> </w:t>
      </w:r>
      <w:r w:rsidRPr="00996312">
        <w:rPr>
          <w:rStyle w:val="StyleUnderline"/>
          <w:vanish/>
        </w:rPr>
        <w:t>commons’</w:t>
      </w:r>
      <w:r w:rsidRPr="001838AF">
        <w:rPr>
          <w:rStyle w:val="StyleUnderline"/>
        </w:rPr>
        <w:t xml:space="preserve"> </w:t>
      </w:r>
      <w:r w:rsidRPr="00996312">
        <w:rPr>
          <w:rStyle w:val="StyleUnderline"/>
          <w:vanish/>
        </w:rPr>
        <w:t>is</w:t>
      </w:r>
      <w:r w:rsidRPr="001838AF">
        <w:rPr>
          <w:rStyle w:val="StyleUnderline"/>
        </w:rPr>
        <w:t xml:space="preserve"> </w:t>
      </w:r>
      <w:r w:rsidRPr="00996312">
        <w:rPr>
          <w:rStyle w:val="StyleUnderline"/>
          <w:vanish/>
        </w:rPr>
        <w:t>slowly</w:t>
      </w:r>
      <w:r w:rsidRPr="001838AF">
        <w:rPr>
          <w:rStyle w:val="StyleUnderline"/>
        </w:rPr>
        <w:t xml:space="preserve"> </w:t>
      </w:r>
      <w:r w:rsidRPr="00996312">
        <w:rPr>
          <w:rStyle w:val="StyleUnderline"/>
          <w:vanish/>
        </w:rPr>
        <w:t>turning</w:t>
      </w:r>
      <w:r w:rsidRPr="001838AF">
        <w:rPr>
          <w:rStyle w:val="StyleUnderline"/>
        </w:rPr>
        <w:t xml:space="preserve"> </w:t>
      </w:r>
      <w:r w:rsidRPr="00996312">
        <w:rPr>
          <w:rStyle w:val="StyleUnderline"/>
          <w:vanish/>
        </w:rPr>
        <w:t>into</w:t>
      </w:r>
      <w:r w:rsidRPr="001838AF">
        <w:rPr>
          <w:rStyle w:val="StyleUnderline"/>
        </w:rPr>
        <w:t xml:space="preserve"> </w:t>
      </w:r>
      <w:r w:rsidRPr="00996312">
        <w:rPr>
          <w:rStyle w:val="StyleUnderline"/>
          <w:vanish/>
        </w:rPr>
        <w:t>one</w:t>
      </w:r>
      <w:r w:rsidRPr="001838AF">
        <w:rPr>
          <w:rStyle w:val="StyleUnderline"/>
        </w:rPr>
        <w:t xml:space="preserve"> </w:t>
      </w:r>
      <w:r w:rsidRPr="00996312">
        <w:rPr>
          <w:rStyle w:val="StyleUnderline"/>
          <w:vanish/>
        </w:rPr>
        <w:t>of</w:t>
      </w:r>
      <w:r w:rsidRPr="001838AF">
        <w:rPr>
          <w:rStyle w:val="StyleUnderline"/>
        </w:rPr>
        <w:t xml:space="preserve"> </w:t>
      </w:r>
      <w:r w:rsidRPr="00996312">
        <w:rPr>
          <w:rStyle w:val="StyleUnderline"/>
          <w:vanish/>
        </w:rPr>
        <w:t>a</w:t>
      </w:r>
      <w:r w:rsidRPr="001838AF">
        <w:rPr>
          <w:rStyle w:val="StyleUnderline"/>
        </w:rPr>
        <w:t xml:space="preserve"> </w:t>
      </w:r>
      <w:r w:rsidRPr="00996312">
        <w:rPr>
          <w:rStyle w:val="StyleUnderline"/>
          <w:vanish/>
        </w:rPr>
        <w:t>‘global</w:t>
      </w:r>
      <w:r w:rsidRPr="001838AF">
        <w:rPr>
          <w:rStyle w:val="StyleUnderline"/>
        </w:rPr>
        <w:t xml:space="preserve"> </w:t>
      </w:r>
      <w:r w:rsidRPr="00996312">
        <w:rPr>
          <w:rStyle w:val="StyleUnderline"/>
          <w:vanish/>
        </w:rPr>
        <w:t>commodity’.</w:t>
      </w:r>
    </w:p>
    <w:p w14:paraId="16CB3D00" w14:textId="77777777" w:rsidR="00AE775D" w:rsidRPr="00996312" w:rsidRDefault="00AE775D" w:rsidP="004B5F16">
      <w:pPr>
        <w:rPr>
          <w:vanish/>
          <w:u w:val="single"/>
        </w:rPr>
      </w:pPr>
    </w:p>
    <w:p w14:paraId="5C4602AF" w14:textId="77777777" w:rsidR="004B5F16" w:rsidRDefault="004B5F16" w:rsidP="004B5F16">
      <w:pPr>
        <w:pStyle w:val="Heading3"/>
        <w:rPr>
          <w:rStyle w:val="StyleUnderline"/>
          <w:rFonts w:cstheme="majorHAnsi"/>
          <w:b/>
          <w:sz w:val="32"/>
        </w:rPr>
      </w:pPr>
      <w:r w:rsidRPr="00CE11B7">
        <w:rPr>
          <w:rStyle w:val="StyleUnderline"/>
          <w:rFonts w:cstheme="majorHAnsi"/>
          <w:b/>
          <w:sz w:val="32"/>
        </w:rPr>
        <w:lastRenderedPageBreak/>
        <w:t>Framework</w:t>
      </w:r>
    </w:p>
    <w:p w14:paraId="6AFFB264" w14:textId="18729A23" w:rsidR="004B5F16" w:rsidRPr="00CE11B7" w:rsidRDefault="001D3C70" w:rsidP="004B5F16">
      <w:pPr>
        <w:pStyle w:val="Heading4"/>
      </w:pPr>
      <w:r>
        <w:t xml:space="preserve">A] </w:t>
      </w:r>
      <w:r w:rsidR="005D7438">
        <w:t>T</w:t>
      </w:r>
      <w:r w:rsidR="004B5F16">
        <w:t>he</w:t>
      </w:r>
      <w:r w:rsidR="004B5F16" w:rsidRPr="00CE11B7">
        <w:t xml:space="preserve"> standard is maximizing life. Prefer it:</w:t>
      </w:r>
    </w:p>
    <w:p w14:paraId="6E6BA57B" w14:textId="77777777" w:rsidR="004B5F16" w:rsidRPr="00CE11B7" w:rsidRDefault="004B5F16" w:rsidP="004B5F16">
      <w:pPr>
        <w:pStyle w:val="Heading4"/>
      </w:pPr>
      <w:r w:rsidRPr="00CE11B7">
        <w:t xml:space="preserve">[1] Actor </w:t>
      </w:r>
      <w:r>
        <w:t>spec</w:t>
      </w:r>
      <w:r w:rsidRPr="00CE11B7">
        <w:t xml:space="preserve">: util is the best for governments, which is the actor in the rez – multiple warrants: </w:t>
      </w:r>
    </w:p>
    <w:p w14:paraId="32B842F7" w14:textId="77777777" w:rsidR="004B5F16" w:rsidRDefault="004B5F16" w:rsidP="004B5F16">
      <w:pPr>
        <w:pStyle w:val="Heading4"/>
      </w:pPr>
      <w:r w:rsidRPr="00CE11B7">
        <w:t>[a] Governments must aggregate since every policy benefits some and harms others, which also means side constraints freeze action.</w:t>
      </w:r>
    </w:p>
    <w:p w14:paraId="61EDCB21" w14:textId="77777777" w:rsidR="004B5F16" w:rsidRDefault="004B5F16" w:rsidP="004B5F16">
      <w:pPr>
        <w:pStyle w:val="Heading4"/>
      </w:pPr>
      <w:r w:rsidRPr="007B328F">
        <w:t>[</w:t>
      </w:r>
      <w:r>
        <w:t>b</w:t>
      </w:r>
      <w:r w:rsidRPr="007B328F">
        <w:t>] No intent-foresight distinction – the actions we take are inevitably informed by predictions from certain mental states, meaning consequences are a collective part of the will.</w:t>
      </w:r>
    </w:p>
    <w:p w14:paraId="7A96A32D" w14:textId="77777777" w:rsidR="004B5F16" w:rsidRPr="00402E94" w:rsidRDefault="004B5F16" w:rsidP="004B5F16">
      <w:pPr>
        <w:pStyle w:val="Heading4"/>
      </w:pPr>
      <w:r>
        <w:t>[c] No act omission distinction – governments are responsible for everything in the public sphere and have yes/no bills so inaction is an implicit authorization of action.</w:t>
      </w:r>
    </w:p>
    <w:p w14:paraId="7FFEEEA7" w14:textId="77777777" w:rsidR="004B5F16" w:rsidRDefault="004B5F16" w:rsidP="004B5F16">
      <w:pPr>
        <w:pStyle w:val="Heading4"/>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72167FDD" w14:textId="77777777" w:rsidR="004B5F16" w:rsidRDefault="004B5F16" w:rsidP="004B5F16">
      <w:pPr>
        <w:pStyle w:val="Heading4"/>
      </w:pPr>
      <w:r>
        <w:t>[e] Reject calc indicts—they’re functionally NIBs that everyone knows are silly but skew the aff and move the debate away from the topic and actual philosophical debate, killing valuable education. All indicts assume the Aff is true.</w:t>
      </w:r>
    </w:p>
    <w:p w14:paraId="1B19151C" w14:textId="4DC1E284" w:rsidR="001D3C70" w:rsidRPr="00941301" w:rsidRDefault="001D3C70" w:rsidP="001D3C70">
      <w:pPr>
        <w:pStyle w:val="Heading4"/>
      </w:pPr>
      <w:r>
        <w:t xml:space="preserve">B] </w:t>
      </w:r>
      <w:r w:rsidRPr="00941301">
        <w:t>Extinction outweighs under any framework</w:t>
      </w:r>
    </w:p>
    <w:p w14:paraId="2C4B9E54" w14:textId="77777777" w:rsidR="001D3C70" w:rsidRPr="00996312" w:rsidRDefault="001D3C70" w:rsidP="001D3C70">
      <w:pPr>
        <w:rPr>
          <w:rFonts w:asciiTheme="majorHAnsi" w:hAnsiTheme="majorHAnsi" w:cstheme="majorHAnsi"/>
          <w:vanish/>
        </w:rPr>
      </w:pPr>
      <w:r w:rsidRPr="00996312">
        <w:rPr>
          <w:rStyle w:val="Style13ptBold"/>
          <w:rFonts w:asciiTheme="majorHAnsi" w:hAnsiTheme="majorHAnsi" w:cstheme="majorHAnsi"/>
          <w:vanish/>
        </w:rPr>
        <w:t>Pummer</w:t>
      </w:r>
      <w:r w:rsidRPr="00941301">
        <w:rPr>
          <w:rStyle w:val="Style13ptBold"/>
          <w:rFonts w:asciiTheme="majorHAnsi" w:hAnsiTheme="majorHAnsi" w:cstheme="majorHAnsi"/>
        </w:rPr>
        <w:t xml:space="preserve"> </w:t>
      </w:r>
      <w:r w:rsidRPr="00996312">
        <w:rPr>
          <w:rStyle w:val="Style13ptBold"/>
          <w:rFonts w:asciiTheme="majorHAnsi" w:hAnsiTheme="majorHAnsi" w:cstheme="majorHAnsi"/>
          <w:vanish/>
        </w:rPr>
        <w:t>15</w:t>
      </w:r>
      <w:r w:rsidRPr="00941301">
        <w:rPr>
          <w:rFonts w:asciiTheme="majorHAnsi" w:hAnsiTheme="majorHAnsi" w:cstheme="majorHAnsi"/>
        </w:rPr>
        <w:t xml:space="preserve"> </w:t>
      </w:r>
      <w:r w:rsidRPr="00996312">
        <w:rPr>
          <w:rFonts w:asciiTheme="majorHAnsi" w:hAnsiTheme="majorHAnsi" w:cstheme="majorHAnsi"/>
          <w:vanish/>
          <w:sz w:val="16"/>
          <w:szCs w:val="16"/>
        </w:rPr>
        <w:t>[Theron,</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Junior</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Research</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Fellow</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in</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Philosophy</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at</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St.</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Anne's</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College,</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University</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of</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Oxford.</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“Moral</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Agreement</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on</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Saving</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the</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World”</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Practical</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Ethics,</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University</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of</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Oxford.</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May</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18,</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2015]</w:t>
      </w:r>
      <w:r w:rsidRPr="006B677E">
        <w:rPr>
          <w:rFonts w:asciiTheme="majorHAnsi" w:hAnsiTheme="majorHAnsi" w:cstheme="majorHAnsi"/>
          <w:sz w:val="16"/>
          <w:szCs w:val="16"/>
        </w:rPr>
        <w:t xml:space="preserve"> </w:t>
      </w:r>
      <w:r w:rsidRPr="00996312">
        <w:rPr>
          <w:rFonts w:asciiTheme="majorHAnsi" w:hAnsiTheme="majorHAnsi" w:cstheme="majorHAnsi"/>
          <w:vanish/>
          <w:sz w:val="16"/>
          <w:szCs w:val="16"/>
        </w:rPr>
        <w:t>AT</w:t>
      </w:r>
    </w:p>
    <w:p w14:paraId="6C05B71B" w14:textId="77777777" w:rsidR="001D3C70" w:rsidRPr="00996312" w:rsidRDefault="001D3C70" w:rsidP="001D3C70">
      <w:pPr>
        <w:rPr>
          <w:rFonts w:asciiTheme="majorHAnsi" w:hAnsiTheme="majorHAnsi" w:cstheme="majorHAnsi"/>
          <w:vanish/>
          <w:sz w:val="16"/>
        </w:rPr>
      </w:pPr>
      <w:r w:rsidRPr="00996312">
        <w:rPr>
          <w:rStyle w:val="StyleUnderline"/>
          <w:rFonts w:cstheme="majorHAnsi"/>
          <w:vanish/>
        </w:rPr>
        <w:t>There</w:t>
      </w:r>
      <w:r w:rsidRPr="00941301">
        <w:rPr>
          <w:rStyle w:val="StyleUnderline"/>
          <w:rFonts w:cstheme="majorHAnsi"/>
        </w:rPr>
        <w:t xml:space="preserve"> </w:t>
      </w:r>
      <w:r w:rsidRPr="00996312">
        <w:rPr>
          <w:rStyle w:val="StyleUnderline"/>
          <w:rFonts w:cstheme="majorHAnsi"/>
          <w:vanish/>
        </w:rPr>
        <w:t>appears</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be</w:t>
      </w:r>
      <w:r w:rsidRPr="00941301">
        <w:rPr>
          <w:rStyle w:val="StyleUnderline"/>
          <w:rFonts w:cstheme="majorHAnsi"/>
        </w:rPr>
        <w:t xml:space="preserve"> </w:t>
      </w:r>
      <w:r w:rsidRPr="00996312">
        <w:rPr>
          <w:rStyle w:val="StyleUnderline"/>
          <w:rFonts w:cstheme="majorHAnsi"/>
          <w:vanish/>
        </w:rPr>
        <w:t>lot</w:t>
      </w:r>
      <w:r w:rsidRPr="00941301">
        <w:rPr>
          <w:rStyle w:val="StyleUnderline"/>
          <w:rFonts w:cstheme="majorHAnsi"/>
        </w:rPr>
        <w:t xml:space="preserve"> </w:t>
      </w:r>
      <w:r w:rsidRPr="00996312">
        <w:rPr>
          <w:rStyle w:val="StyleUnderline"/>
          <w:rFonts w:cstheme="majorHAnsi"/>
          <w:vanish/>
        </w:rPr>
        <w:t>of</w:t>
      </w:r>
      <w:r w:rsidRPr="00941301">
        <w:rPr>
          <w:rStyle w:val="StyleUnderline"/>
          <w:rFonts w:cstheme="majorHAnsi"/>
        </w:rPr>
        <w:t xml:space="preserve"> </w:t>
      </w:r>
      <w:r w:rsidRPr="00996312">
        <w:rPr>
          <w:rStyle w:val="StyleUnderline"/>
          <w:rFonts w:cstheme="majorHAnsi"/>
          <w:vanish/>
        </w:rPr>
        <w:t>disagreement</w:t>
      </w:r>
      <w:r w:rsidRPr="00941301">
        <w:rPr>
          <w:rStyle w:val="StyleUnderline"/>
          <w:rFonts w:cstheme="majorHAnsi"/>
        </w:rPr>
        <w:t xml:space="preserve"> </w:t>
      </w:r>
      <w:r w:rsidRPr="00996312">
        <w:rPr>
          <w:rStyle w:val="StyleUnderline"/>
          <w:rFonts w:cstheme="majorHAnsi"/>
          <w:vanish/>
        </w:rPr>
        <w:t>in</w:t>
      </w:r>
      <w:r w:rsidRPr="00941301">
        <w:rPr>
          <w:rStyle w:val="StyleUnderline"/>
          <w:rFonts w:cstheme="majorHAnsi"/>
        </w:rPr>
        <w:t xml:space="preserve"> </w:t>
      </w:r>
      <w:r w:rsidRPr="00996312">
        <w:rPr>
          <w:rStyle w:val="StyleUnderline"/>
          <w:rFonts w:cstheme="majorHAnsi"/>
          <w:vanish/>
        </w:rPr>
        <w:t>moral</w:t>
      </w:r>
      <w:r w:rsidRPr="00941301">
        <w:rPr>
          <w:rStyle w:val="StyleUnderline"/>
          <w:rFonts w:cstheme="majorHAnsi"/>
        </w:rPr>
        <w:t xml:space="preserve"> </w:t>
      </w:r>
      <w:r w:rsidRPr="00996312">
        <w:rPr>
          <w:rStyle w:val="StyleUnderline"/>
          <w:rFonts w:cstheme="majorHAnsi"/>
          <w:vanish/>
        </w:rPr>
        <w:t>philosophy.</w:t>
      </w:r>
      <w:r w:rsidRPr="00941301">
        <w:rPr>
          <w:rStyle w:val="StyleUnderline"/>
          <w:rFonts w:cstheme="majorHAnsi"/>
        </w:rPr>
        <w:t xml:space="preserve"> </w:t>
      </w:r>
      <w:r w:rsidRPr="00996312">
        <w:rPr>
          <w:rStyle w:val="StyleUnderline"/>
          <w:rFonts w:cstheme="majorHAnsi"/>
          <w:vanish/>
        </w:rPr>
        <w:t>Whether</w:t>
      </w:r>
      <w:r w:rsidRPr="00941301">
        <w:rPr>
          <w:rStyle w:val="StyleUnderline"/>
          <w:rFonts w:cstheme="majorHAnsi"/>
        </w:rPr>
        <w:t xml:space="preserve"> </w:t>
      </w:r>
      <w:r w:rsidRPr="00996312">
        <w:rPr>
          <w:rStyle w:val="StyleUnderline"/>
          <w:rFonts w:cstheme="majorHAnsi"/>
          <w:vanish/>
        </w:rPr>
        <w:t>these</w:t>
      </w:r>
      <w:r w:rsidRPr="00941301">
        <w:rPr>
          <w:rStyle w:val="StyleUnderline"/>
          <w:rFonts w:cstheme="majorHAnsi"/>
        </w:rPr>
        <w:t xml:space="preserve"> </w:t>
      </w:r>
      <w:r w:rsidRPr="00996312">
        <w:rPr>
          <w:rStyle w:val="StyleUnderline"/>
          <w:rFonts w:cstheme="majorHAnsi"/>
          <w:vanish/>
        </w:rPr>
        <w:t>many</w:t>
      </w:r>
      <w:r w:rsidRPr="00941301">
        <w:rPr>
          <w:rStyle w:val="StyleUnderline"/>
          <w:rFonts w:cstheme="majorHAnsi"/>
        </w:rPr>
        <w:t xml:space="preserve"> </w:t>
      </w:r>
      <w:r w:rsidRPr="00996312">
        <w:rPr>
          <w:rStyle w:val="StyleUnderline"/>
          <w:rFonts w:cstheme="majorHAnsi"/>
          <w:vanish/>
        </w:rPr>
        <w:t>apparent</w:t>
      </w:r>
      <w:r w:rsidRPr="00941301">
        <w:rPr>
          <w:rStyle w:val="StyleUnderline"/>
          <w:rFonts w:cstheme="majorHAnsi"/>
        </w:rPr>
        <w:t xml:space="preserve"> </w:t>
      </w:r>
      <w:r w:rsidRPr="00996312">
        <w:rPr>
          <w:rStyle w:val="StyleUnderline"/>
          <w:rFonts w:cstheme="majorHAnsi"/>
          <w:vanish/>
        </w:rPr>
        <w:t>disagreements</w:t>
      </w:r>
      <w:r w:rsidRPr="00941301">
        <w:rPr>
          <w:rStyle w:val="StyleUnderline"/>
          <w:rFonts w:cstheme="majorHAnsi"/>
        </w:rPr>
        <w:t xml:space="preserve"> </w:t>
      </w:r>
      <w:r w:rsidRPr="00996312">
        <w:rPr>
          <w:rStyle w:val="StyleUnderline"/>
          <w:rFonts w:cstheme="majorHAnsi"/>
          <w:vanish/>
        </w:rPr>
        <w:t>are</w:t>
      </w:r>
      <w:r w:rsidRPr="00941301">
        <w:rPr>
          <w:rStyle w:val="StyleUnderline"/>
          <w:rFonts w:cstheme="majorHAnsi"/>
        </w:rPr>
        <w:t xml:space="preserve"> </w:t>
      </w:r>
      <w:r w:rsidRPr="00996312">
        <w:rPr>
          <w:rStyle w:val="StyleUnderline"/>
          <w:rFonts w:cstheme="majorHAnsi"/>
          <w:vanish/>
        </w:rPr>
        <w:t>deep</w:t>
      </w:r>
      <w:r w:rsidRPr="00941301">
        <w:rPr>
          <w:rStyle w:val="StyleUnderline"/>
          <w:rFonts w:cstheme="majorHAnsi"/>
        </w:rPr>
        <w:t xml:space="preserve"> </w:t>
      </w:r>
      <w:r w:rsidRPr="00996312">
        <w:rPr>
          <w:rStyle w:val="StyleUnderline"/>
          <w:rFonts w:cstheme="majorHAnsi"/>
          <w:vanish/>
        </w:rPr>
        <w:t>and</w:t>
      </w:r>
      <w:r w:rsidRPr="00941301">
        <w:rPr>
          <w:rStyle w:val="StyleUnderline"/>
          <w:rFonts w:cstheme="majorHAnsi"/>
        </w:rPr>
        <w:t xml:space="preserve"> </w:t>
      </w:r>
      <w:r w:rsidRPr="00996312">
        <w:rPr>
          <w:rStyle w:val="StyleUnderline"/>
          <w:rFonts w:cstheme="majorHAnsi"/>
          <w:vanish/>
        </w:rPr>
        <w:t>irresolvable,</w:t>
      </w:r>
      <w:r w:rsidRPr="00941301">
        <w:rPr>
          <w:rStyle w:val="StyleUnderline"/>
          <w:rFonts w:cstheme="majorHAnsi"/>
        </w:rPr>
        <w:t xml:space="preserve"> </w:t>
      </w:r>
      <w:r w:rsidRPr="00996312">
        <w:rPr>
          <w:rStyle w:val="StyleUnderline"/>
          <w:rFonts w:cstheme="majorHAnsi"/>
          <w:vanish/>
        </w:rPr>
        <w:t>I</w:t>
      </w:r>
      <w:r w:rsidRPr="00941301">
        <w:rPr>
          <w:rStyle w:val="StyleUnderline"/>
          <w:rFonts w:cstheme="majorHAnsi"/>
        </w:rPr>
        <w:t xml:space="preserve"> </w:t>
      </w:r>
      <w:r w:rsidRPr="00996312">
        <w:rPr>
          <w:rStyle w:val="StyleUnderline"/>
          <w:rFonts w:cstheme="majorHAnsi"/>
          <w:vanish/>
        </w:rPr>
        <w:t>believe</w:t>
      </w:r>
      <w:r w:rsidRPr="00941301">
        <w:rPr>
          <w:rStyle w:val="StyleUnderline"/>
          <w:rFonts w:cstheme="majorHAnsi"/>
        </w:rPr>
        <w:t xml:space="preserve"> </w:t>
      </w:r>
      <w:r w:rsidRPr="00996312">
        <w:rPr>
          <w:rStyle w:val="StyleUnderline"/>
          <w:rFonts w:cstheme="majorHAnsi"/>
          <w:vanish/>
        </w:rPr>
        <w:t>there</w:t>
      </w:r>
      <w:r w:rsidRPr="00941301">
        <w:rPr>
          <w:rStyle w:val="StyleUnderline"/>
          <w:rFonts w:cstheme="majorHAnsi"/>
        </w:rPr>
        <w:t xml:space="preserve"> </w:t>
      </w:r>
      <w:r w:rsidRPr="00996312">
        <w:rPr>
          <w:rStyle w:val="StyleUnderline"/>
          <w:rFonts w:cstheme="majorHAnsi"/>
          <w:vanish/>
        </w:rPr>
        <w:t>is</w:t>
      </w:r>
      <w:r w:rsidRPr="00941301">
        <w:rPr>
          <w:rStyle w:val="StyleUnderline"/>
          <w:rFonts w:cstheme="majorHAnsi"/>
        </w:rPr>
        <w:t xml:space="preserve"> </w:t>
      </w:r>
      <w:r w:rsidRPr="00996312">
        <w:rPr>
          <w:rStyle w:val="StyleUnderline"/>
          <w:rFonts w:cstheme="majorHAnsi"/>
          <w:vanish/>
        </w:rPr>
        <w:t>at</w:t>
      </w:r>
      <w:r w:rsidRPr="00941301">
        <w:rPr>
          <w:rStyle w:val="StyleUnderline"/>
          <w:rFonts w:cstheme="majorHAnsi"/>
        </w:rPr>
        <w:t xml:space="preserve"> </w:t>
      </w:r>
      <w:r w:rsidRPr="00996312">
        <w:rPr>
          <w:rStyle w:val="StyleUnderline"/>
          <w:rFonts w:cstheme="majorHAnsi"/>
          <w:vanish/>
        </w:rPr>
        <w:t>least</w:t>
      </w:r>
      <w:r w:rsidRPr="00941301">
        <w:rPr>
          <w:rStyle w:val="StyleUnderline"/>
          <w:rFonts w:cstheme="majorHAnsi"/>
        </w:rPr>
        <w:t xml:space="preserve"> </w:t>
      </w:r>
      <w:r w:rsidRPr="00996312">
        <w:rPr>
          <w:rStyle w:val="StyleUnderline"/>
          <w:rFonts w:cstheme="majorHAnsi"/>
          <w:vanish/>
        </w:rPr>
        <w:t>one</w:t>
      </w:r>
      <w:r w:rsidRPr="00941301">
        <w:rPr>
          <w:rStyle w:val="StyleUnderline"/>
          <w:rFonts w:cstheme="majorHAnsi"/>
        </w:rPr>
        <w:t xml:space="preserve"> </w:t>
      </w:r>
      <w:r w:rsidRPr="00996312">
        <w:rPr>
          <w:rStyle w:val="StyleUnderline"/>
          <w:rFonts w:cstheme="majorHAnsi"/>
          <w:vanish/>
        </w:rPr>
        <w:t>thing</w:t>
      </w:r>
      <w:r w:rsidRPr="00941301">
        <w:rPr>
          <w:rStyle w:val="StyleUnderline"/>
          <w:rFonts w:cstheme="majorHAnsi"/>
        </w:rPr>
        <w:t xml:space="preserve"> </w:t>
      </w:r>
      <w:r w:rsidRPr="00996312">
        <w:rPr>
          <w:rStyle w:val="StyleUnderline"/>
          <w:rFonts w:cstheme="majorHAnsi"/>
          <w:vanish/>
        </w:rPr>
        <w:t>it</w:t>
      </w:r>
      <w:r w:rsidRPr="00941301">
        <w:rPr>
          <w:rStyle w:val="StyleUnderline"/>
          <w:rFonts w:cstheme="majorHAnsi"/>
        </w:rPr>
        <w:t xml:space="preserve"> </w:t>
      </w:r>
      <w:r w:rsidRPr="00996312">
        <w:rPr>
          <w:rStyle w:val="StyleUnderline"/>
          <w:rFonts w:cstheme="majorHAnsi"/>
          <w:vanish/>
        </w:rPr>
        <w:t>is</w:t>
      </w:r>
      <w:r w:rsidRPr="00941301">
        <w:rPr>
          <w:rStyle w:val="StyleUnderline"/>
          <w:rFonts w:cstheme="majorHAnsi"/>
        </w:rPr>
        <w:t xml:space="preserve"> </w:t>
      </w:r>
      <w:r w:rsidRPr="00996312">
        <w:rPr>
          <w:rStyle w:val="StyleUnderline"/>
          <w:rFonts w:cstheme="majorHAnsi"/>
          <w:vanish/>
        </w:rPr>
        <w:t>reasonable</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agree</w:t>
      </w:r>
      <w:r w:rsidRPr="00941301">
        <w:rPr>
          <w:rStyle w:val="StyleUnderline"/>
          <w:rFonts w:cstheme="majorHAnsi"/>
        </w:rPr>
        <w:t xml:space="preserve"> </w:t>
      </w:r>
      <w:r w:rsidRPr="00996312">
        <w:rPr>
          <w:rStyle w:val="StyleUnderline"/>
          <w:rFonts w:cstheme="majorHAnsi"/>
          <w:vanish/>
        </w:rPr>
        <w:t>on</w:t>
      </w:r>
      <w:r w:rsidRPr="00941301">
        <w:rPr>
          <w:rStyle w:val="StyleUnderline"/>
          <w:rFonts w:cstheme="majorHAnsi"/>
        </w:rPr>
        <w:t xml:space="preserve"> </w:t>
      </w:r>
      <w:r w:rsidRPr="00996312">
        <w:rPr>
          <w:rStyle w:val="StyleUnderline"/>
          <w:rFonts w:cstheme="majorHAnsi"/>
          <w:vanish/>
        </w:rPr>
        <w:t>right</w:t>
      </w:r>
      <w:r w:rsidRPr="00941301">
        <w:rPr>
          <w:rStyle w:val="StyleUnderline"/>
          <w:rFonts w:cstheme="majorHAnsi"/>
        </w:rPr>
        <w:t xml:space="preserve"> </w:t>
      </w:r>
      <w:r w:rsidRPr="00996312">
        <w:rPr>
          <w:rStyle w:val="StyleUnderline"/>
          <w:rFonts w:cstheme="majorHAnsi"/>
          <w:vanish/>
        </w:rPr>
        <w:t>now</w:t>
      </w:r>
      <w:r w:rsidRPr="00996312">
        <w:rPr>
          <w:rFonts w:asciiTheme="majorHAnsi" w:hAnsiTheme="majorHAnsi" w:cstheme="majorHAnsi"/>
          <w:vanish/>
          <w:sz w:val="16"/>
        </w:rPr>
        <w:t>,</w:t>
      </w:r>
      <w:r w:rsidRPr="006B677E">
        <w:rPr>
          <w:rFonts w:asciiTheme="majorHAnsi" w:hAnsiTheme="majorHAnsi" w:cstheme="majorHAnsi"/>
          <w:sz w:val="16"/>
        </w:rPr>
        <w:t xml:space="preserve"> </w:t>
      </w:r>
      <w:r w:rsidRPr="00996312">
        <w:rPr>
          <w:rFonts w:asciiTheme="majorHAnsi" w:hAnsiTheme="majorHAnsi" w:cstheme="majorHAnsi"/>
          <w:vanish/>
          <w:sz w:val="16"/>
        </w:rPr>
        <w:t>whatever</w:t>
      </w:r>
      <w:r w:rsidRPr="006B677E">
        <w:rPr>
          <w:rFonts w:asciiTheme="majorHAnsi" w:hAnsiTheme="majorHAnsi" w:cstheme="majorHAnsi"/>
          <w:sz w:val="16"/>
        </w:rPr>
        <w:t xml:space="preserve"> </w:t>
      </w:r>
      <w:r w:rsidRPr="00996312">
        <w:rPr>
          <w:rFonts w:asciiTheme="majorHAnsi" w:hAnsiTheme="majorHAnsi" w:cstheme="majorHAnsi"/>
          <w:vanish/>
          <w:sz w:val="16"/>
        </w:rPr>
        <w:t>general</w:t>
      </w:r>
      <w:r w:rsidRPr="006B677E">
        <w:rPr>
          <w:rFonts w:asciiTheme="majorHAnsi" w:hAnsiTheme="majorHAnsi" w:cstheme="majorHAnsi"/>
          <w:sz w:val="16"/>
        </w:rPr>
        <w:t xml:space="preserve"> </w:t>
      </w:r>
      <w:r w:rsidRPr="00996312">
        <w:rPr>
          <w:rFonts w:asciiTheme="majorHAnsi" w:hAnsiTheme="majorHAnsi" w:cstheme="majorHAnsi"/>
          <w:vanish/>
          <w:sz w:val="16"/>
        </w:rPr>
        <w:t>moral</w:t>
      </w:r>
      <w:r w:rsidRPr="006B677E">
        <w:rPr>
          <w:rFonts w:asciiTheme="majorHAnsi" w:hAnsiTheme="majorHAnsi" w:cstheme="majorHAnsi"/>
          <w:sz w:val="16"/>
        </w:rPr>
        <w:t xml:space="preserve"> </w:t>
      </w:r>
      <w:r w:rsidRPr="00996312">
        <w:rPr>
          <w:rFonts w:asciiTheme="majorHAnsi" w:hAnsiTheme="majorHAnsi" w:cstheme="majorHAnsi"/>
          <w:vanish/>
          <w:sz w:val="16"/>
        </w:rPr>
        <w:t>view</w:t>
      </w:r>
      <w:r w:rsidRPr="006B677E">
        <w:rPr>
          <w:rFonts w:asciiTheme="majorHAnsi" w:hAnsiTheme="majorHAnsi" w:cstheme="majorHAnsi"/>
          <w:sz w:val="16"/>
        </w:rPr>
        <w:t xml:space="preserve"> </w:t>
      </w:r>
      <w:r w:rsidRPr="00996312">
        <w:rPr>
          <w:rFonts w:asciiTheme="majorHAnsi" w:hAnsiTheme="majorHAnsi" w:cstheme="majorHAnsi"/>
          <w:vanish/>
          <w:sz w:val="16"/>
        </w:rPr>
        <w:t>we</w:t>
      </w:r>
      <w:r w:rsidRPr="006B677E">
        <w:rPr>
          <w:rFonts w:asciiTheme="majorHAnsi" w:hAnsiTheme="majorHAnsi" w:cstheme="majorHAnsi"/>
          <w:sz w:val="16"/>
        </w:rPr>
        <w:t xml:space="preserve"> </w:t>
      </w:r>
      <w:r w:rsidRPr="00996312">
        <w:rPr>
          <w:rFonts w:asciiTheme="majorHAnsi" w:hAnsiTheme="majorHAnsi" w:cstheme="majorHAnsi"/>
          <w:vanish/>
          <w:sz w:val="16"/>
        </w:rPr>
        <w:t>adopt</w:t>
      </w:r>
      <w:r w:rsidRPr="00996312">
        <w:rPr>
          <w:rStyle w:val="StyleUnderline"/>
          <w:rFonts w:cstheme="majorHAnsi"/>
          <w:vanish/>
        </w:rPr>
        <w:t>:</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it</w:t>
      </w:r>
      <w:r w:rsidRPr="00941301">
        <w:rPr>
          <w:rStyle w:val="StyleUnderline"/>
          <w:rFonts w:cstheme="majorHAnsi"/>
        </w:rPr>
        <w:t xml:space="preserve"> </w:t>
      </w:r>
      <w:r w:rsidRPr="00996312">
        <w:rPr>
          <w:rStyle w:val="StyleUnderline"/>
          <w:rFonts w:cstheme="majorHAnsi"/>
          <w:vanish/>
        </w:rPr>
        <w:t>is</w:t>
      </w:r>
      <w:r w:rsidRPr="00941301">
        <w:rPr>
          <w:rStyle w:val="StyleUnderline"/>
          <w:rFonts w:cstheme="majorHAnsi"/>
        </w:rPr>
        <w:t xml:space="preserve"> </w:t>
      </w:r>
      <w:r w:rsidRPr="00996312">
        <w:rPr>
          <w:rStyle w:val="StyleUnderline"/>
          <w:rFonts w:cstheme="majorHAnsi"/>
          <w:vanish/>
        </w:rPr>
        <w:t>very</w:t>
      </w:r>
      <w:r w:rsidRPr="00941301">
        <w:rPr>
          <w:rStyle w:val="StyleUnderline"/>
          <w:rFonts w:cstheme="majorHAnsi"/>
        </w:rPr>
        <w:t xml:space="preserve"> </w:t>
      </w:r>
      <w:r w:rsidRPr="00996312">
        <w:rPr>
          <w:rStyle w:val="StyleUnderline"/>
          <w:rFonts w:cstheme="majorHAnsi"/>
          <w:vanish/>
        </w:rPr>
        <w:t>important</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reduce</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risk</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all</w:t>
      </w:r>
      <w:r w:rsidRPr="00941301">
        <w:rPr>
          <w:rStyle w:val="StyleUnderline"/>
          <w:rFonts w:cstheme="majorHAnsi"/>
        </w:rPr>
        <w:t xml:space="preserve"> </w:t>
      </w:r>
      <w:r w:rsidRPr="00996312">
        <w:rPr>
          <w:rStyle w:val="StyleUnderline"/>
          <w:rFonts w:cstheme="majorHAnsi"/>
          <w:vanish/>
        </w:rPr>
        <w:t>intelligent</w:t>
      </w:r>
      <w:r w:rsidRPr="00941301">
        <w:rPr>
          <w:rStyle w:val="StyleUnderline"/>
          <w:rFonts w:cstheme="majorHAnsi"/>
        </w:rPr>
        <w:t xml:space="preserve"> </w:t>
      </w:r>
      <w:r w:rsidRPr="00996312">
        <w:rPr>
          <w:rStyle w:val="StyleUnderline"/>
          <w:rFonts w:cstheme="majorHAnsi"/>
          <w:vanish/>
        </w:rPr>
        <w:t>beings</w:t>
      </w:r>
      <w:r w:rsidRPr="00941301">
        <w:rPr>
          <w:rStyle w:val="StyleUnderline"/>
          <w:rFonts w:cstheme="majorHAnsi"/>
        </w:rPr>
        <w:t xml:space="preserve"> </w:t>
      </w:r>
      <w:r w:rsidRPr="00996312">
        <w:rPr>
          <w:rStyle w:val="StyleUnderline"/>
          <w:rFonts w:cstheme="majorHAnsi"/>
          <w:vanish/>
        </w:rPr>
        <w:t>on</w:t>
      </w:r>
      <w:r w:rsidRPr="00941301">
        <w:rPr>
          <w:rStyle w:val="StyleUnderline"/>
          <w:rFonts w:cstheme="majorHAnsi"/>
        </w:rPr>
        <w:t xml:space="preserve"> </w:t>
      </w:r>
      <w:r w:rsidRPr="00996312">
        <w:rPr>
          <w:rStyle w:val="StyleUnderline"/>
          <w:rFonts w:cstheme="majorHAnsi"/>
          <w:vanish/>
        </w:rPr>
        <w:t>this</w:t>
      </w:r>
      <w:r w:rsidRPr="00941301">
        <w:rPr>
          <w:rStyle w:val="StyleUnderline"/>
          <w:rFonts w:cstheme="majorHAnsi"/>
        </w:rPr>
        <w:t xml:space="preserve"> </w:t>
      </w:r>
      <w:r w:rsidRPr="00996312">
        <w:rPr>
          <w:rStyle w:val="StyleUnderline"/>
          <w:rFonts w:cstheme="majorHAnsi"/>
          <w:vanish/>
        </w:rPr>
        <w:t>planet</w:t>
      </w:r>
      <w:r w:rsidRPr="00941301">
        <w:rPr>
          <w:rStyle w:val="StyleUnderline"/>
          <w:rFonts w:cstheme="majorHAnsi"/>
        </w:rPr>
        <w:t xml:space="preserve"> </w:t>
      </w:r>
      <w:r w:rsidRPr="00996312">
        <w:rPr>
          <w:rStyle w:val="StyleUnderline"/>
          <w:rFonts w:cstheme="majorHAnsi"/>
          <w:vanish/>
        </w:rPr>
        <w:t>are</w:t>
      </w:r>
      <w:r w:rsidRPr="00941301">
        <w:rPr>
          <w:rStyle w:val="StyleUnderline"/>
          <w:rFonts w:cstheme="majorHAnsi"/>
        </w:rPr>
        <w:t xml:space="preserve"> </w:t>
      </w:r>
      <w:r w:rsidRPr="00996312">
        <w:rPr>
          <w:rStyle w:val="StyleUnderline"/>
          <w:rFonts w:cstheme="majorHAnsi"/>
          <w:vanish/>
        </w:rPr>
        <w:t>eliminated</w:t>
      </w:r>
      <w:r w:rsidRPr="00941301">
        <w:rPr>
          <w:rStyle w:val="StyleUnderline"/>
          <w:rFonts w:cstheme="majorHAnsi"/>
        </w:rPr>
        <w:t xml:space="preserve"> </w:t>
      </w:r>
      <w:r w:rsidRPr="00996312">
        <w:rPr>
          <w:rStyle w:val="StyleUnderline"/>
          <w:rFonts w:cstheme="majorHAnsi"/>
          <w:vanish/>
        </w:rPr>
        <w:t>by</w:t>
      </w:r>
      <w:r w:rsidRPr="00941301">
        <w:rPr>
          <w:rStyle w:val="StyleUnderline"/>
          <w:rFonts w:cstheme="majorHAnsi"/>
        </w:rPr>
        <w:t xml:space="preserve"> </w:t>
      </w:r>
      <w:r w:rsidRPr="00996312">
        <w:rPr>
          <w:rStyle w:val="StyleUnderline"/>
          <w:rFonts w:cstheme="majorHAnsi"/>
          <w:vanish/>
        </w:rPr>
        <w:t>an</w:t>
      </w:r>
      <w:r w:rsidRPr="00941301">
        <w:rPr>
          <w:rStyle w:val="StyleUnderline"/>
          <w:rFonts w:cstheme="majorHAnsi"/>
        </w:rPr>
        <w:t xml:space="preserve"> </w:t>
      </w:r>
      <w:r w:rsidRPr="00996312">
        <w:rPr>
          <w:rStyle w:val="StyleUnderline"/>
          <w:rFonts w:cstheme="majorHAnsi"/>
          <w:vanish/>
        </w:rPr>
        <w:t>enormous</w:t>
      </w:r>
      <w:r w:rsidRPr="00941301">
        <w:rPr>
          <w:rStyle w:val="StyleUnderline"/>
          <w:rFonts w:cstheme="majorHAnsi"/>
        </w:rPr>
        <w:t xml:space="preserve"> </w:t>
      </w:r>
      <w:r w:rsidRPr="00996312">
        <w:rPr>
          <w:rStyle w:val="StyleUnderline"/>
          <w:rFonts w:cstheme="majorHAnsi"/>
          <w:vanish/>
        </w:rPr>
        <w:t>catastrophe,</w:t>
      </w:r>
      <w:r w:rsidRPr="00941301">
        <w:rPr>
          <w:rStyle w:val="StyleUnderline"/>
          <w:rFonts w:cstheme="majorHAnsi"/>
        </w:rPr>
        <w:t xml:space="preserve"> </w:t>
      </w:r>
      <w:r w:rsidRPr="00996312">
        <w:rPr>
          <w:rStyle w:val="StyleUnderline"/>
          <w:rFonts w:cstheme="majorHAnsi"/>
          <w:vanish/>
        </w:rPr>
        <w:t>such</w:t>
      </w:r>
      <w:r w:rsidRPr="00941301">
        <w:rPr>
          <w:rStyle w:val="StyleUnderline"/>
          <w:rFonts w:cstheme="majorHAnsi"/>
        </w:rPr>
        <w:t xml:space="preserve"> </w:t>
      </w:r>
      <w:r w:rsidRPr="00996312">
        <w:rPr>
          <w:rStyle w:val="StyleUnderline"/>
          <w:rFonts w:cstheme="majorHAnsi"/>
          <w:vanish/>
        </w:rPr>
        <w:t>as</w:t>
      </w:r>
      <w:r w:rsidRPr="00941301">
        <w:rPr>
          <w:rStyle w:val="StyleUnderline"/>
          <w:rFonts w:cstheme="majorHAnsi"/>
        </w:rPr>
        <w:t xml:space="preserve"> </w:t>
      </w:r>
      <w:r w:rsidRPr="00996312">
        <w:rPr>
          <w:rStyle w:val="StyleUnderline"/>
          <w:rFonts w:cstheme="majorHAnsi"/>
          <w:vanish/>
        </w:rPr>
        <w:t>a</w:t>
      </w:r>
      <w:r w:rsidRPr="00941301">
        <w:rPr>
          <w:rStyle w:val="StyleUnderline"/>
          <w:rFonts w:cstheme="majorHAnsi"/>
        </w:rPr>
        <w:t xml:space="preserve"> </w:t>
      </w:r>
      <w:r w:rsidRPr="00996312">
        <w:rPr>
          <w:rStyle w:val="StyleUnderline"/>
          <w:rFonts w:cstheme="majorHAnsi"/>
          <w:vanish/>
        </w:rPr>
        <w:t>nuclear</w:t>
      </w:r>
      <w:r w:rsidRPr="00941301">
        <w:rPr>
          <w:rStyle w:val="StyleUnderline"/>
          <w:rFonts w:cstheme="majorHAnsi"/>
        </w:rPr>
        <w:t xml:space="preserve"> </w:t>
      </w:r>
      <w:r w:rsidRPr="00996312">
        <w:rPr>
          <w:rStyle w:val="StyleUnderline"/>
          <w:rFonts w:cstheme="majorHAnsi"/>
          <w:vanish/>
        </w:rPr>
        <w:t>war.</w:t>
      </w:r>
      <w:r w:rsidRPr="006B677E">
        <w:rPr>
          <w:rFonts w:asciiTheme="majorHAnsi" w:hAnsiTheme="majorHAnsi" w:cstheme="majorHAnsi"/>
          <w:sz w:val="16"/>
        </w:rPr>
        <w:t xml:space="preserve"> </w:t>
      </w:r>
      <w:r w:rsidRPr="00996312">
        <w:rPr>
          <w:rFonts w:asciiTheme="majorHAnsi" w:hAnsiTheme="majorHAnsi" w:cstheme="majorHAnsi"/>
          <w:vanish/>
          <w:sz w:val="16"/>
        </w:rPr>
        <w:t>How</w:t>
      </w:r>
      <w:r w:rsidRPr="006B677E">
        <w:rPr>
          <w:rFonts w:asciiTheme="majorHAnsi" w:hAnsiTheme="majorHAnsi" w:cstheme="majorHAnsi"/>
          <w:sz w:val="16"/>
        </w:rPr>
        <w:t xml:space="preserve"> </w:t>
      </w:r>
      <w:r w:rsidRPr="00996312">
        <w:rPr>
          <w:rFonts w:asciiTheme="majorHAnsi" w:hAnsiTheme="majorHAnsi" w:cstheme="majorHAnsi"/>
          <w:vanish/>
          <w:sz w:val="16"/>
        </w:rPr>
        <w:t>we</w:t>
      </w:r>
      <w:r w:rsidRPr="006B677E">
        <w:rPr>
          <w:rFonts w:asciiTheme="majorHAnsi" w:hAnsiTheme="majorHAnsi" w:cstheme="majorHAnsi"/>
          <w:sz w:val="16"/>
        </w:rPr>
        <w:t xml:space="preserve"> </w:t>
      </w:r>
      <w:r w:rsidRPr="00996312">
        <w:rPr>
          <w:rFonts w:asciiTheme="majorHAnsi" w:hAnsiTheme="majorHAnsi" w:cstheme="majorHAnsi"/>
          <w:vanish/>
          <w:sz w:val="16"/>
        </w:rPr>
        <w:t>might</w:t>
      </w:r>
      <w:r w:rsidRPr="006B677E">
        <w:rPr>
          <w:rFonts w:asciiTheme="majorHAnsi" w:hAnsiTheme="majorHAnsi" w:cstheme="majorHAnsi"/>
          <w:sz w:val="16"/>
        </w:rPr>
        <w:t xml:space="preserve"> </w:t>
      </w:r>
      <w:r w:rsidRPr="00996312">
        <w:rPr>
          <w:rFonts w:asciiTheme="majorHAnsi" w:hAnsiTheme="majorHAnsi" w:cstheme="majorHAnsi"/>
          <w:vanish/>
          <w:sz w:val="16"/>
        </w:rPr>
        <w:t>in</w:t>
      </w:r>
      <w:r w:rsidRPr="006B677E">
        <w:rPr>
          <w:rFonts w:asciiTheme="majorHAnsi" w:hAnsiTheme="majorHAnsi" w:cstheme="majorHAnsi"/>
          <w:sz w:val="16"/>
        </w:rPr>
        <w:t xml:space="preserve"> </w:t>
      </w:r>
      <w:r w:rsidRPr="00996312">
        <w:rPr>
          <w:rFonts w:asciiTheme="majorHAnsi" w:hAnsiTheme="majorHAnsi" w:cstheme="majorHAnsi"/>
          <w:vanish/>
          <w:sz w:val="16"/>
        </w:rPr>
        <w:t>fact</w:t>
      </w:r>
      <w:r w:rsidRPr="006B677E">
        <w:rPr>
          <w:rFonts w:asciiTheme="majorHAnsi" w:hAnsiTheme="majorHAnsi" w:cstheme="majorHAnsi"/>
          <w:sz w:val="16"/>
        </w:rPr>
        <w:t xml:space="preserve"> </w:t>
      </w:r>
      <w:r w:rsidRPr="00996312">
        <w:rPr>
          <w:rFonts w:asciiTheme="majorHAnsi" w:hAnsiTheme="majorHAnsi" w:cstheme="majorHAnsi"/>
          <w:vanish/>
          <w:sz w:val="16"/>
        </w:rPr>
        <w:t>try</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reduce</w:t>
      </w:r>
      <w:r w:rsidRPr="006B677E">
        <w:rPr>
          <w:rFonts w:asciiTheme="majorHAnsi" w:hAnsiTheme="majorHAnsi" w:cstheme="majorHAnsi"/>
          <w:sz w:val="16"/>
        </w:rPr>
        <w:t xml:space="preserve"> </w:t>
      </w:r>
      <w:r w:rsidRPr="00996312">
        <w:rPr>
          <w:rFonts w:asciiTheme="majorHAnsi" w:hAnsiTheme="majorHAnsi" w:cstheme="majorHAnsi"/>
          <w:vanish/>
          <w:sz w:val="16"/>
        </w:rPr>
        <w:t>such</w:t>
      </w:r>
      <w:r w:rsidRPr="006B677E">
        <w:rPr>
          <w:rFonts w:asciiTheme="majorHAnsi" w:hAnsiTheme="majorHAnsi" w:cstheme="majorHAnsi"/>
          <w:sz w:val="16"/>
        </w:rPr>
        <w:t xml:space="preserve"> </w:t>
      </w:r>
      <w:r w:rsidRPr="00996312">
        <w:rPr>
          <w:rFonts w:asciiTheme="majorHAnsi" w:hAnsiTheme="majorHAnsi" w:cstheme="majorHAnsi"/>
          <w:vanish/>
          <w:sz w:val="16"/>
        </w:rPr>
        <w:t>existential</w:t>
      </w:r>
      <w:r w:rsidRPr="006B677E">
        <w:rPr>
          <w:rFonts w:asciiTheme="majorHAnsi" w:hAnsiTheme="majorHAnsi" w:cstheme="majorHAnsi"/>
          <w:sz w:val="16"/>
        </w:rPr>
        <w:t xml:space="preserve"> </w:t>
      </w:r>
      <w:r w:rsidRPr="00996312">
        <w:rPr>
          <w:rFonts w:asciiTheme="majorHAnsi" w:hAnsiTheme="majorHAnsi" w:cstheme="majorHAnsi"/>
          <w:vanish/>
          <w:sz w:val="16"/>
        </w:rPr>
        <w:t>risks</w:t>
      </w:r>
      <w:r w:rsidRPr="006B677E">
        <w:rPr>
          <w:rFonts w:asciiTheme="majorHAnsi" w:hAnsiTheme="majorHAnsi" w:cstheme="majorHAnsi"/>
          <w:sz w:val="16"/>
        </w:rPr>
        <w:t xml:space="preserve"> </w:t>
      </w:r>
      <w:r w:rsidRPr="00996312">
        <w:rPr>
          <w:rFonts w:asciiTheme="majorHAnsi" w:hAnsiTheme="majorHAnsi" w:cstheme="majorHAnsi"/>
          <w:vanish/>
          <w:sz w:val="16"/>
        </w:rPr>
        <w:t>is</w:t>
      </w:r>
      <w:r w:rsidRPr="006B677E">
        <w:rPr>
          <w:rFonts w:asciiTheme="majorHAnsi" w:hAnsiTheme="majorHAnsi" w:cstheme="majorHAnsi"/>
          <w:sz w:val="16"/>
        </w:rPr>
        <w:t xml:space="preserve"> </w:t>
      </w:r>
      <w:r w:rsidRPr="00996312">
        <w:rPr>
          <w:rFonts w:asciiTheme="majorHAnsi" w:hAnsiTheme="majorHAnsi" w:cstheme="majorHAnsi"/>
          <w:vanish/>
          <w:sz w:val="16"/>
        </w:rPr>
        <w:t>discussed</w:t>
      </w:r>
      <w:r w:rsidRPr="006B677E">
        <w:rPr>
          <w:rFonts w:asciiTheme="majorHAnsi" w:hAnsiTheme="majorHAnsi" w:cstheme="majorHAnsi"/>
          <w:sz w:val="16"/>
        </w:rPr>
        <w:t xml:space="preserve"> </w:t>
      </w:r>
      <w:r w:rsidRPr="00996312">
        <w:rPr>
          <w:rFonts w:asciiTheme="majorHAnsi" w:hAnsiTheme="majorHAnsi" w:cstheme="majorHAnsi"/>
          <w:vanish/>
          <w:sz w:val="16"/>
        </w:rPr>
        <w:t>elsewhere.</w:t>
      </w:r>
      <w:r w:rsidRPr="006B677E">
        <w:rPr>
          <w:rFonts w:asciiTheme="majorHAnsi" w:hAnsiTheme="majorHAnsi" w:cstheme="majorHAnsi"/>
          <w:sz w:val="16"/>
        </w:rPr>
        <w:t xml:space="preserve"> </w:t>
      </w:r>
      <w:r w:rsidRPr="00996312">
        <w:rPr>
          <w:rFonts w:asciiTheme="majorHAnsi" w:hAnsiTheme="majorHAnsi" w:cstheme="majorHAnsi"/>
          <w:vanish/>
          <w:sz w:val="16"/>
        </w:rPr>
        <w:t>My</w:t>
      </w:r>
      <w:r w:rsidRPr="006B677E">
        <w:rPr>
          <w:rFonts w:asciiTheme="majorHAnsi" w:hAnsiTheme="majorHAnsi" w:cstheme="majorHAnsi"/>
          <w:sz w:val="16"/>
        </w:rPr>
        <w:t xml:space="preserve"> </w:t>
      </w:r>
      <w:r w:rsidRPr="00996312">
        <w:rPr>
          <w:rFonts w:asciiTheme="majorHAnsi" w:hAnsiTheme="majorHAnsi" w:cstheme="majorHAnsi"/>
          <w:vanish/>
          <w:sz w:val="16"/>
        </w:rPr>
        <w:t>claim</w:t>
      </w:r>
      <w:r w:rsidRPr="006B677E">
        <w:rPr>
          <w:rFonts w:asciiTheme="majorHAnsi" w:hAnsiTheme="majorHAnsi" w:cstheme="majorHAnsi"/>
          <w:sz w:val="16"/>
        </w:rPr>
        <w:t xml:space="preserve"> </w:t>
      </w:r>
      <w:r w:rsidRPr="00996312">
        <w:rPr>
          <w:rFonts w:asciiTheme="majorHAnsi" w:hAnsiTheme="majorHAnsi" w:cstheme="majorHAnsi"/>
          <w:vanish/>
          <w:sz w:val="16"/>
        </w:rPr>
        <w:t>here</w:t>
      </w:r>
      <w:r w:rsidRPr="006B677E">
        <w:rPr>
          <w:rFonts w:asciiTheme="majorHAnsi" w:hAnsiTheme="majorHAnsi" w:cstheme="majorHAnsi"/>
          <w:sz w:val="16"/>
        </w:rPr>
        <w:t xml:space="preserve"> </w:t>
      </w:r>
      <w:r w:rsidRPr="00996312">
        <w:rPr>
          <w:rFonts w:asciiTheme="majorHAnsi" w:hAnsiTheme="majorHAnsi" w:cstheme="majorHAnsi"/>
          <w:vanish/>
          <w:sz w:val="16"/>
        </w:rPr>
        <w:t>is</w:t>
      </w:r>
      <w:r w:rsidRPr="006B677E">
        <w:rPr>
          <w:rFonts w:asciiTheme="majorHAnsi" w:hAnsiTheme="majorHAnsi" w:cstheme="majorHAnsi"/>
          <w:sz w:val="16"/>
        </w:rPr>
        <w:t xml:space="preserve"> </w:t>
      </w:r>
      <w:r w:rsidRPr="00996312">
        <w:rPr>
          <w:rFonts w:asciiTheme="majorHAnsi" w:hAnsiTheme="majorHAnsi" w:cstheme="majorHAnsi"/>
          <w:vanish/>
          <w:sz w:val="16"/>
        </w:rPr>
        <w:t>only</w:t>
      </w:r>
      <w:r w:rsidRPr="006B677E">
        <w:rPr>
          <w:rFonts w:asciiTheme="majorHAnsi" w:hAnsiTheme="majorHAnsi" w:cstheme="majorHAnsi"/>
          <w:sz w:val="16"/>
        </w:rPr>
        <w:t xml:space="preserve"> </w:t>
      </w:r>
      <w:r w:rsidRPr="00996312">
        <w:rPr>
          <w:rFonts w:asciiTheme="majorHAnsi" w:hAnsiTheme="majorHAnsi" w:cstheme="majorHAnsi"/>
          <w:vanish/>
          <w:sz w:val="16"/>
        </w:rPr>
        <w:t>that</w:t>
      </w:r>
      <w:r w:rsidRPr="006B677E">
        <w:rPr>
          <w:rFonts w:asciiTheme="majorHAnsi" w:hAnsiTheme="majorHAnsi" w:cstheme="majorHAnsi"/>
          <w:sz w:val="16"/>
        </w:rPr>
        <w:t xml:space="preserve"> </w:t>
      </w:r>
      <w:r w:rsidRPr="00996312">
        <w:rPr>
          <w:rStyle w:val="StyleUnderline"/>
          <w:rFonts w:cstheme="majorHAnsi"/>
          <w:vanish/>
        </w:rPr>
        <w:t>we</w:t>
      </w:r>
      <w:r w:rsidRPr="00941301">
        <w:rPr>
          <w:rStyle w:val="StyleUnderline"/>
          <w:rFonts w:cstheme="majorHAnsi"/>
        </w:rPr>
        <w:t xml:space="preserve"> </w:t>
      </w:r>
      <w:r w:rsidRPr="00996312">
        <w:rPr>
          <w:rStyle w:val="StyleUnderline"/>
          <w:rFonts w:cstheme="majorHAnsi"/>
          <w:vanish/>
        </w:rPr>
        <w:t>–</w:t>
      </w:r>
      <w:r w:rsidRPr="00941301">
        <w:rPr>
          <w:rStyle w:val="StyleUnderline"/>
          <w:rFonts w:cstheme="majorHAnsi"/>
        </w:rPr>
        <w:t xml:space="preserve">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w:t>
      </w:r>
      <w:r w:rsidRPr="00996312">
        <w:rPr>
          <w:rStyle w:val="StyleUnderline"/>
          <w:rFonts w:cstheme="majorHAnsi"/>
          <w:vanish/>
        </w:rPr>
        <w:t>–</w:t>
      </w:r>
      <w:r w:rsidRPr="00941301">
        <w:rPr>
          <w:rStyle w:val="StyleUnderline"/>
          <w:rFonts w:cstheme="majorHAnsi"/>
        </w:rPr>
        <w:t xml:space="preserve"> </w:t>
      </w:r>
      <w:r w:rsidRPr="00996312">
        <w:rPr>
          <w:rStyle w:val="StyleUnderline"/>
          <w:rFonts w:cstheme="majorHAnsi"/>
          <w:vanish/>
        </w:rPr>
        <w:t>should</w:t>
      </w:r>
      <w:r w:rsidRPr="00941301">
        <w:rPr>
          <w:rStyle w:val="StyleUnderline"/>
          <w:rFonts w:cstheme="majorHAnsi"/>
        </w:rPr>
        <w:t xml:space="preserve"> </w:t>
      </w:r>
      <w:r w:rsidRPr="00996312">
        <w:rPr>
          <w:rStyle w:val="StyleUnderline"/>
          <w:rFonts w:cstheme="majorHAnsi"/>
          <w:vanish/>
        </w:rPr>
        <w:t>all</w:t>
      </w:r>
      <w:r w:rsidRPr="00941301">
        <w:rPr>
          <w:rStyle w:val="StyleUnderline"/>
          <w:rFonts w:cstheme="majorHAnsi"/>
        </w:rPr>
        <w:t xml:space="preserve"> </w:t>
      </w:r>
      <w:r w:rsidRPr="00996312">
        <w:rPr>
          <w:rStyle w:val="StyleUnderline"/>
          <w:rFonts w:cstheme="majorHAnsi"/>
          <w:vanish/>
        </w:rPr>
        <w:t>agree</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we</w:t>
      </w:r>
      <w:r w:rsidRPr="00941301">
        <w:rPr>
          <w:rStyle w:val="StyleUnderline"/>
          <w:rFonts w:cstheme="majorHAnsi"/>
        </w:rPr>
        <w:t xml:space="preserve"> </w:t>
      </w:r>
      <w:r w:rsidRPr="00996312">
        <w:rPr>
          <w:rStyle w:val="StyleUnderline"/>
          <w:rFonts w:cstheme="majorHAnsi"/>
          <w:vanish/>
        </w:rPr>
        <w:t>should</w:t>
      </w:r>
      <w:r w:rsidRPr="00941301">
        <w:rPr>
          <w:rStyle w:val="StyleUnderline"/>
          <w:rFonts w:cstheme="majorHAnsi"/>
        </w:rPr>
        <w:t xml:space="preserve"> </w:t>
      </w:r>
      <w:r w:rsidRPr="00996312">
        <w:rPr>
          <w:rStyle w:val="StyleUnderline"/>
          <w:rFonts w:cstheme="majorHAnsi"/>
          <w:vanish/>
        </w:rPr>
        <w:t>try</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save</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world.</w:t>
      </w:r>
      <w:r w:rsidRPr="00941301">
        <w:rPr>
          <w:rStyle w:val="StyleUnderline"/>
          <w:rFonts w:cstheme="majorHAnsi"/>
        </w:rPr>
        <w:t xml:space="preserve"> </w:t>
      </w:r>
      <w:r w:rsidRPr="00996312">
        <w:rPr>
          <w:rFonts w:asciiTheme="majorHAnsi" w:hAnsiTheme="majorHAnsi" w:cstheme="majorHAnsi"/>
          <w:vanish/>
          <w:sz w:val="16"/>
        </w:rPr>
        <w:t>According</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consequentialism,</w:t>
      </w:r>
      <w:r w:rsidRPr="006B677E">
        <w:rPr>
          <w:rFonts w:asciiTheme="majorHAnsi" w:hAnsiTheme="majorHAnsi" w:cstheme="majorHAnsi"/>
          <w:sz w:val="16"/>
        </w:rPr>
        <w:t xml:space="preserve"> </w:t>
      </w:r>
      <w:r w:rsidRPr="00996312">
        <w:rPr>
          <w:rFonts w:asciiTheme="majorHAnsi" w:hAnsiTheme="majorHAnsi" w:cstheme="majorHAnsi"/>
          <w:vanish/>
          <w:sz w:val="16"/>
        </w:rPr>
        <w:t>we</w:t>
      </w:r>
      <w:r w:rsidRPr="006B677E">
        <w:rPr>
          <w:rFonts w:asciiTheme="majorHAnsi" w:hAnsiTheme="majorHAnsi" w:cstheme="majorHAnsi"/>
          <w:sz w:val="16"/>
        </w:rPr>
        <w:t xml:space="preserve"> </w:t>
      </w:r>
      <w:r w:rsidRPr="00996312">
        <w:rPr>
          <w:rFonts w:asciiTheme="majorHAnsi" w:hAnsiTheme="majorHAnsi" w:cstheme="majorHAnsi"/>
          <w:vanish/>
          <w:sz w:val="16"/>
        </w:rPr>
        <w:t>should</w:t>
      </w:r>
      <w:r w:rsidRPr="006B677E">
        <w:rPr>
          <w:rFonts w:asciiTheme="majorHAnsi" w:hAnsiTheme="majorHAnsi" w:cstheme="majorHAnsi"/>
          <w:sz w:val="16"/>
        </w:rPr>
        <w:t xml:space="preserve"> </w:t>
      </w:r>
      <w:r w:rsidRPr="00996312">
        <w:rPr>
          <w:rFonts w:asciiTheme="majorHAnsi" w:hAnsiTheme="majorHAnsi" w:cstheme="majorHAnsi"/>
          <w:vanish/>
          <w:sz w:val="16"/>
        </w:rPr>
        <w:t>maximize</w:t>
      </w:r>
      <w:r w:rsidRPr="006B677E">
        <w:rPr>
          <w:rFonts w:asciiTheme="majorHAnsi" w:hAnsiTheme="majorHAnsi" w:cstheme="majorHAnsi"/>
          <w:sz w:val="16"/>
        </w:rPr>
        <w:t xml:space="preserve"> </w:t>
      </w:r>
      <w:r w:rsidRPr="00996312">
        <w:rPr>
          <w:rFonts w:asciiTheme="majorHAnsi" w:hAnsiTheme="majorHAnsi" w:cstheme="majorHAnsi"/>
          <w:vanish/>
          <w:sz w:val="16"/>
        </w:rPr>
        <w:t>the</w:t>
      </w:r>
      <w:r w:rsidRPr="006B677E">
        <w:rPr>
          <w:rFonts w:asciiTheme="majorHAnsi" w:hAnsiTheme="majorHAnsi" w:cstheme="majorHAnsi"/>
          <w:sz w:val="16"/>
        </w:rPr>
        <w:t xml:space="preserve"> </w:t>
      </w:r>
      <w:r w:rsidRPr="00996312">
        <w:rPr>
          <w:rFonts w:asciiTheme="majorHAnsi" w:hAnsiTheme="majorHAnsi" w:cstheme="majorHAnsi"/>
          <w:vanish/>
          <w:sz w:val="16"/>
        </w:rPr>
        <w:t>good,</w:t>
      </w:r>
      <w:r w:rsidRPr="006B677E">
        <w:rPr>
          <w:rFonts w:asciiTheme="majorHAnsi" w:hAnsiTheme="majorHAnsi" w:cstheme="majorHAnsi"/>
          <w:sz w:val="16"/>
        </w:rPr>
        <w:t xml:space="preserve"> </w:t>
      </w:r>
      <w:r w:rsidRPr="00996312">
        <w:rPr>
          <w:rFonts w:asciiTheme="majorHAnsi" w:hAnsiTheme="majorHAnsi" w:cstheme="majorHAnsi"/>
          <w:vanish/>
          <w:sz w:val="16"/>
        </w:rPr>
        <w:t>where</w:t>
      </w:r>
      <w:r w:rsidRPr="006B677E">
        <w:rPr>
          <w:rFonts w:asciiTheme="majorHAnsi" w:hAnsiTheme="majorHAnsi" w:cstheme="majorHAnsi"/>
          <w:sz w:val="16"/>
        </w:rPr>
        <w:t xml:space="preserve"> </w:t>
      </w:r>
      <w:r w:rsidRPr="00996312">
        <w:rPr>
          <w:rFonts w:asciiTheme="majorHAnsi" w:hAnsiTheme="majorHAnsi" w:cstheme="majorHAnsi"/>
          <w:vanish/>
          <w:sz w:val="16"/>
        </w:rPr>
        <w:t>this</w:t>
      </w:r>
      <w:r w:rsidRPr="006B677E">
        <w:rPr>
          <w:rFonts w:asciiTheme="majorHAnsi" w:hAnsiTheme="majorHAnsi" w:cstheme="majorHAnsi"/>
          <w:sz w:val="16"/>
        </w:rPr>
        <w:t xml:space="preserve"> </w:t>
      </w:r>
      <w:r w:rsidRPr="00996312">
        <w:rPr>
          <w:rFonts w:asciiTheme="majorHAnsi" w:hAnsiTheme="majorHAnsi" w:cstheme="majorHAnsi"/>
          <w:vanish/>
          <w:sz w:val="16"/>
        </w:rPr>
        <w:t>is</w:t>
      </w:r>
      <w:r w:rsidRPr="006B677E">
        <w:rPr>
          <w:rFonts w:asciiTheme="majorHAnsi" w:hAnsiTheme="majorHAnsi" w:cstheme="majorHAnsi"/>
          <w:sz w:val="16"/>
        </w:rPr>
        <w:t xml:space="preserve"> </w:t>
      </w:r>
      <w:r w:rsidRPr="00996312">
        <w:rPr>
          <w:rFonts w:asciiTheme="majorHAnsi" w:hAnsiTheme="majorHAnsi" w:cstheme="majorHAnsi"/>
          <w:vanish/>
          <w:sz w:val="16"/>
        </w:rPr>
        <w:t>taken</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be</w:t>
      </w:r>
      <w:r w:rsidRPr="006B677E">
        <w:rPr>
          <w:rFonts w:asciiTheme="majorHAnsi" w:hAnsiTheme="majorHAnsi" w:cstheme="majorHAnsi"/>
          <w:sz w:val="16"/>
        </w:rPr>
        <w:t xml:space="preserve"> </w:t>
      </w:r>
      <w:r w:rsidRPr="00996312">
        <w:rPr>
          <w:rFonts w:asciiTheme="majorHAnsi" w:hAnsiTheme="majorHAnsi" w:cstheme="majorHAnsi"/>
          <w:vanish/>
          <w:sz w:val="16"/>
        </w:rPr>
        <w:t>the</w:t>
      </w:r>
      <w:r w:rsidRPr="006B677E">
        <w:rPr>
          <w:rFonts w:asciiTheme="majorHAnsi" w:hAnsiTheme="majorHAnsi" w:cstheme="majorHAnsi"/>
          <w:sz w:val="16"/>
        </w:rPr>
        <w:t xml:space="preserve"> </w:t>
      </w:r>
      <w:r w:rsidRPr="00996312">
        <w:rPr>
          <w:rFonts w:asciiTheme="majorHAnsi" w:hAnsiTheme="majorHAnsi" w:cstheme="majorHAnsi"/>
          <w:vanish/>
          <w:sz w:val="16"/>
        </w:rPr>
        <w:t>goodness,</w:t>
      </w:r>
      <w:r w:rsidRPr="006B677E">
        <w:rPr>
          <w:rFonts w:asciiTheme="majorHAnsi" w:hAnsiTheme="majorHAnsi" w:cstheme="majorHAnsi"/>
          <w:sz w:val="16"/>
        </w:rPr>
        <w:t xml:space="preserve"> </w:t>
      </w:r>
      <w:r w:rsidRPr="00996312">
        <w:rPr>
          <w:rFonts w:asciiTheme="majorHAnsi" w:hAnsiTheme="majorHAnsi" w:cstheme="majorHAnsi"/>
          <w:vanish/>
          <w:sz w:val="16"/>
        </w:rPr>
        <w:t>from</w:t>
      </w:r>
      <w:r w:rsidRPr="006B677E">
        <w:rPr>
          <w:rFonts w:asciiTheme="majorHAnsi" w:hAnsiTheme="majorHAnsi" w:cstheme="majorHAnsi"/>
          <w:sz w:val="16"/>
        </w:rPr>
        <w:t xml:space="preserve"> </w:t>
      </w:r>
      <w:r w:rsidRPr="00996312">
        <w:rPr>
          <w:rFonts w:asciiTheme="majorHAnsi" w:hAnsiTheme="majorHAnsi" w:cstheme="majorHAnsi"/>
          <w:vanish/>
          <w:sz w:val="16"/>
        </w:rPr>
        <w:t>an</w:t>
      </w:r>
      <w:r w:rsidRPr="006B677E">
        <w:rPr>
          <w:rFonts w:asciiTheme="majorHAnsi" w:hAnsiTheme="majorHAnsi" w:cstheme="majorHAnsi"/>
          <w:sz w:val="16"/>
        </w:rPr>
        <w:t xml:space="preserve"> </w:t>
      </w:r>
      <w:r w:rsidRPr="00996312">
        <w:rPr>
          <w:rFonts w:asciiTheme="majorHAnsi" w:hAnsiTheme="majorHAnsi" w:cstheme="majorHAnsi"/>
          <w:vanish/>
          <w:sz w:val="16"/>
        </w:rPr>
        <w:t>impartial</w:t>
      </w:r>
      <w:r w:rsidRPr="006B677E">
        <w:rPr>
          <w:rFonts w:asciiTheme="majorHAnsi" w:hAnsiTheme="majorHAnsi" w:cstheme="majorHAnsi"/>
          <w:sz w:val="16"/>
        </w:rPr>
        <w:t xml:space="preserve"> </w:t>
      </w:r>
      <w:r w:rsidRPr="00996312">
        <w:rPr>
          <w:rFonts w:asciiTheme="majorHAnsi" w:hAnsiTheme="majorHAnsi" w:cstheme="majorHAnsi"/>
          <w:vanish/>
          <w:sz w:val="16"/>
        </w:rPr>
        <w:t>perspective,</w:t>
      </w:r>
      <w:r w:rsidRPr="006B677E">
        <w:rPr>
          <w:rFonts w:asciiTheme="majorHAnsi" w:hAnsiTheme="majorHAnsi" w:cstheme="majorHAnsi"/>
          <w:sz w:val="16"/>
        </w:rPr>
        <w:t xml:space="preserve"> </w:t>
      </w:r>
      <w:r w:rsidRPr="00996312">
        <w:rPr>
          <w:rFonts w:asciiTheme="majorHAnsi" w:hAnsiTheme="majorHAnsi" w:cstheme="majorHAnsi"/>
          <w:vanish/>
          <w:sz w:val="16"/>
        </w:rPr>
        <w:t>of</w:t>
      </w:r>
      <w:r w:rsidRPr="006B677E">
        <w:rPr>
          <w:rFonts w:asciiTheme="majorHAnsi" w:hAnsiTheme="majorHAnsi" w:cstheme="majorHAnsi"/>
          <w:sz w:val="16"/>
        </w:rPr>
        <w:t xml:space="preserve"> </w:t>
      </w:r>
      <w:r w:rsidRPr="00996312">
        <w:rPr>
          <w:rFonts w:asciiTheme="majorHAnsi" w:hAnsiTheme="majorHAnsi" w:cstheme="majorHAnsi"/>
          <w:vanish/>
          <w:sz w:val="16"/>
        </w:rPr>
        <w:t>outcomes.</w:t>
      </w:r>
      <w:r w:rsidRPr="006B677E">
        <w:rPr>
          <w:rFonts w:asciiTheme="majorHAnsi" w:hAnsiTheme="majorHAnsi" w:cstheme="majorHAnsi"/>
          <w:sz w:val="16"/>
        </w:rPr>
        <w:t xml:space="preserve"> </w:t>
      </w:r>
      <w:r w:rsidRPr="00996312">
        <w:rPr>
          <w:rStyle w:val="StyleUnderline"/>
          <w:rFonts w:cstheme="majorHAnsi"/>
          <w:vanish/>
        </w:rPr>
        <w:t>Clearly</w:t>
      </w:r>
      <w:r w:rsidRPr="00941301">
        <w:rPr>
          <w:rStyle w:val="StyleUnderline"/>
          <w:rFonts w:cstheme="majorHAnsi"/>
        </w:rPr>
        <w:t xml:space="preserve"> </w:t>
      </w:r>
      <w:r w:rsidRPr="00996312">
        <w:rPr>
          <w:rStyle w:val="StyleUnderline"/>
          <w:rFonts w:cstheme="majorHAnsi"/>
          <w:vanish/>
        </w:rPr>
        <w:t>one</w:t>
      </w:r>
      <w:r w:rsidRPr="00941301">
        <w:rPr>
          <w:rStyle w:val="StyleUnderline"/>
          <w:rFonts w:cstheme="majorHAnsi"/>
        </w:rPr>
        <w:t xml:space="preserve"> </w:t>
      </w:r>
      <w:r w:rsidRPr="00996312">
        <w:rPr>
          <w:rStyle w:val="StyleUnderline"/>
          <w:rFonts w:cstheme="majorHAnsi"/>
          <w:vanish/>
        </w:rPr>
        <w:t>thing</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makes</w:t>
      </w:r>
      <w:r w:rsidRPr="00941301">
        <w:rPr>
          <w:rStyle w:val="StyleUnderline"/>
          <w:rFonts w:cstheme="majorHAnsi"/>
        </w:rPr>
        <w:t xml:space="preserve"> </w:t>
      </w:r>
      <w:r w:rsidRPr="00996312">
        <w:rPr>
          <w:rStyle w:val="StyleUnderline"/>
          <w:rFonts w:cstheme="majorHAnsi"/>
          <w:vanish/>
        </w:rPr>
        <w:t>an</w:t>
      </w:r>
      <w:r w:rsidRPr="00941301">
        <w:rPr>
          <w:rStyle w:val="StyleUnderline"/>
          <w:rFonts w:cstheme="majorHAnsi"/>
        </w:rPr>
        <w:t xml:space="preserve"> </w:t>
      </w:r>
      <w:r w:rsidRPr="00996312">
        <w:rPr>
          <w:rStyle w:val="StyleUnderline"/>
          <w:rFonts w:cstheme="majorHAnsi"/>
          <w:vanish/>
        </w:rPr>
        <w:t>outcome</w:t>
      </w:r>
      <w:r w:rsidRPr="00941301">
        <w:rPr>
          <w:rStyle w:val="StyleUnderline"/>
          <w:rFonts w:cstheme="majorHAnsi"/>
        </w:rPr>
        <w:t xml:space="preserve"> </w:t>
      </w:r>
      <w:r w:rsidRPr="00996312">
        <w:rPr>
          <w:rStyle w:val="StyleUnderline"/>
          <w:rFonts w:cstheme="majorHAnsi"/>
          <w:vanish/>
        </w:rPr>
        <w:t>good</w:t>
      </w:r>
      <w:r w:rsidRPr="00941301">
        <w:rPr>
          <w:rStyle w:val="StyleUnderline"/>
          <w:rFonts w:cstheme="majorHAnsi"/>
        </w:rPr>
        <w:t xml:space="preserve"> </w:t>
      </w:r>
      <w:r w:rsidRPr="00996312">
        <w:rPr>
          <w:rStyle w:val="StyleUnderline"/>
          <w:rFonts w:cstheme="majorHAnsi"/>
          <w:vanish/>
        </w:rPr>
        <w:t>is</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people</w:t>
      </w:r>
      <w:r w:rsidRPr="00941301">
        <w:rPr>
          <w:rStyle w:val="StyleUnderline"/>
          <w:rFonts w:cstheme="majorHAnsi"/>
        </w:rPr>
        <w:t xml:space="preserve"> </w:t>
      </w:r>
      <w:r w:rsidRPr="00996312">
        <w:rPr>
          <w:rStyle w:val="StyleUnderline"/>
          <w:rFonts w:cstheme="majorHAnsi"/>
          <w:vanish/>
        </w:rPr>
        <w:t>in</w:t>
      </w:r>
      <w:r w:rsidRPr="00941301">
        <w:rPr>
          <w:rStyle w:val="StyleUnderline"/>
          <w:rFonts w:cstheme="majorHAnsi"/>
        </w:rPr>
        <w:t xml:space="preserve"> </w:t>
      </w:r>
      <w:r w:rsidRPr="00996312">
        <w:rPr>
          <w:rStyle w:val="StyleUnderline"/>
          <w:rFonts w:cstheme="majorHAnsi"/>
          <w:vanish/>
        </w:rPr>
        <w:t>it</w:t>
      </w:r>
      <w:r w:rsidRPr="00941301">
        <w:rPr>
          <w:rStyle w:val="StyleUnderline"/>
          <w:rFonts w:cstheme="majorHAnsi"/>
        </w:rPr>
        <w:t xml:space="preserve"> </w:t>
      </w:r>
      <w:r w:rsidRPr="00996312">
        <w:rPr>
          <w:rStyle w:val="StyleUnderline"/>
          <w:rFonts w:cstheme="majorHAnsi"/>
          <w:vanish/>
        </w:rPr>
        <w:t>are</w:t>
      </w:r>
      <w:r w:rsidRPr="00941301">
        <w:rPr>
          <w:rStyle w:val="StyleUnderline"/>
          <w:rFonts w:cstheme="majorHAnsi"/>
        </w:rPr>
        <w:t xml:space="preserve"> </w:t>
      </w:r>
      <w:r w:rsidRPr="00996312">
        <w:rPr>
          <w:rStyle w:val="StyleUnderline"/>
          <w:rFonts w:cstheme="majorHAnsi"/>
          <w:vanish/>
        </w:rPr>
        <w:t>doing</w:t>
      </w:r>
      <w:r w:rsidRPr="00941301">
        <w:rPr>
          <w:rStyle w:val="StyleUnderline"/>
          <w:rFonts w:cstheme="majorHAnsi"/>
        </w:rPr>
        <w:t xml:space="preserve"> </w:t>
      </w:r>
      <w:r w:rsidRPr="00996312">
        <w:rPr>
          <w:rStyle w:val="StyleUnderline"/>
          <w:rFonts w:cstheme="majorHAnsi"/>
          <w:vanish/>
        </w:rPr>
        <w:t>well.</w:t>
      </w:r>
      <w:r w:rsidRPr="00941301">
        <w:rPr>
          <w:rStyle w:val="StyleUnderline"/>
          <w:rFonts w:cstheme="majorHAnsi"/>
        </w:rPr>
        <w:t xml:space="preserve"> </w:t>
      </w:r>
      <w:r w:rsidRPr="00996312">
        <w:rPr>
          <w:rStyle w:val="StyleUnderline"/>
          <w:rFonts w:cstheme="majorHAnsi"/>
          <w:vanish/>
        </w:rPr>
        <w:t>There</w:t>
      </w:r>
      <w:r w:rsidRPr="00941301">
        <w:rPr>
          <w:rStyle w:val="StyleUnderline"/>
          <w:rFonts w:cstheme="majorHAnsi"/>
        </w:rPr>
        <w:t xml:space="preserve"> </w:t>
      </w:r>
      <w:r w:rsidRPr="00996312">
        <w:rPr>
          <w:rStyle w:val="StyleUnderline"/>
          <w:rFonts w:cstheme="majorHAnsi"/>
          <w:vanish/>
        </w:rPr>
        <w:t>is</w:t>
      </w:r>
      <w:r w:rsidRPr="00941301">
        <w:rPr>
          <w:rStyle w:val="StyleUnderline"/>
          <w:rFonts w:cstheme="majorHAnsi"/>
        </w:rPr>
        <w:t xml:space="preserve"> </w:t>
      </w:r>
      <w:r w:rsidRPr="00996312">
        <w:rPr>
          <w:rStyle w:val="StyleUnderline"/>
          <w:rFonts w:cstheme="majorHAnsi"/>
          <w:vanish/>
        </w:rPr>
        <w:t>little</w:t>
      </w:r>
      <w:r w:rsidRPr="00941301">
        <w:rPr>
          <w:rStyle w:val="StyleUnderline"/>
          <w:rFonts w:cstheme="majorHAnsi"/>
        </w:rPr>
        <w:t xml:space="preserve"> </w:t>
      </w:r>
      <w:r w:rsidRPr="00996312">
        <w:rPr>
          <w:rStyle w:val="StyleUnderline"/>
          <w:rFonts w:cstheme="majorHAnsi"/>
          <w:vanish/>
        </w:rPr>
        <w:t>disagreement</w:t>
      </w:r>
      <w:r w:rsidRPr="00941301">
        <w:rPr>
          <w:rStyle w:val="StyleUnderline"/>
          <w:rFonts w:cstheme="majorHAnsi"/>
        </w:rPr>
        <w:t xml:space="preserve"> </w:t>
      </w:r>
      <w:r w:rsidRPr="00996312">
        <w:rPr>
          <w:rStyle w:val="StyleUnderline"/>
          <w:rFonts w:cstheme="majorHAnsi"/>
          <w:vanish/>
        </w:rPr>
        <w:t>here.</w:t>
      </w:r>
      <w:r w:rsidRPr="006B677E">
        <w:rPr>
          <w:rFonts w:asciiTheme="majorHAnsi" w:hAnsiTheme="majorHAnsi" w:cstheme="majorHAnsi"/>
          <w:sz w:val="16"/>
        </w:rPr>
        <w:t xml:space="preserve"> </w:t>
      </w:r>
      <w:r w:rsidRPr="00996312">
        <w:rPr>
          <w:rFonts w:asciiTheme="majorHAnsi" w:hAnsiTheme="majorHAnsi" w:cstheme="majorHAnsi"/>
          <w:vanish/>
          <w:sz w:val="16"/>
        </w:rPr>
        <w:t>If</w:t>
      </w:r>
      <w:r w:rsidRPr="006B677E">
        <w:rPr>
          <w:rFonts w:asciiTheme="majorHAnsi" w:hAnsiTheme="majorHAnsi" w:cstheme="majorHAnsi"/>
          <w:sz w:val="16"/>
        </w:rPr>
        <w:t xml:space="preserve"> </w:t>
      </w:r>
      <w:r w:rsidRPr="00996312">
        <w:rPr>
          <w:rFonts w:asciiTheme="majorHAnsi" w:hAnsiTheme="majorHAnsi" w:cstheme="majorHAnsi"/>
          <w:vanish/>
          <w:sz w:val="16"/>
        </w:rPr>
        <w:t>the</w:t>
      </w:r>
      <w:r w:rsidRPr="006B677E">
        <w:rPr>
          <w:rFonts w:asciiTheme="majorHAnsi" w:hAnsiTheme="majorHAnsi" w:cstheme="majorHAnsi"/>
          <w:sz w:val="16"/>
        </w:rPr>
        <w:t xml:space="preserve"> </w:t>
      </w:r>
      <w:r w:rsidRPr="00996312">
        <w:rPr>
          <w:rFonts w:asciiTheme="majorHAnsi" w:hAnsiTheme="majorHAnsi" w:cstheme="majorHAnsi"/>
          <w:vanish/>
          <w:sz w:val="16"/>
        </w:rPr>
        <w:t>happiness</w:t>
      </w:r>
      <w:r w:rsidRPr="006B677E">
        <w:rPr>
          <w:rFonts w:asciiTheme="majorHAnsi" w:hAnsiTheme="majorHAnsi" w:cstheme="majorHAnsi"/>
          <w:sz w:val="16"/>
        </w:rPr>
        <w:t xml:space="preserve"> </w:t>
      </w:r>
      <w:r w:rsidRPr="00996312">
        <w:rPr>
          <w:rFonts w:asciiTheme="majorHAnsi" w:hAnsiTheme="majorHAnsi" w:cstheme="majorHAnsi"/>
          <w:vanish/>
          <w:sz w:val="16"/>
        </w:rPr>
        <w:t>or</w:t>
      </w:r>
      <w:r w:rsidRPr="006B677E">
        <w:rPr>
          <w:rFonts w:asciiTheme="majorHAnsi" w:hAnsiTheme="majorHAnsi" w:cstheme="majorHAnsi"/>
          <w:sz w:val="16"/>
        </w:rPr>
        <w:t xml:space="preserve"> </w:t>
      </w:r>
      <w:r w:rsidRPr="00996312">
        <w:rPr>
          <w:rFonts w:asciiTheme="majorHAnsi" w:hAnsiTheme="majorHAnsi" w:cstheme="majorHAnsi"/>
          <w:vanish/>
          <w:sz w:val="16"/>
        </w:rPr>
        <w:t>well-being</w:t>
      </w:r>
      <w:r w:rsidRPr="006B677E">
        <w:rPr>
          <w:rFonts w:asciiTheme="majorHAnsi" w:hAnsiTheme="majorHAnsi" w:cstheme="majorHAnsi"/>
          <w:sz w:val="16"/>
        </w:rPr>
        <w:t xml:space="preserve"> </w:t>
      </w:r>
      <w:r w:rsidRPr="00996312">
        <w:rPr>
          <w:rFonts w:asciiTheme="majorHAnsi" w:hAnsiTheme="majorHAnsi" w:cstheme="majorHAnsi"/>
          <w:vanish/>
          <w:sz w:val="16"/>
        </w:rPr>
        <w:t>of</w:t>
      </w:r>
      <w:r w:rsidRPr="006B677E">
        <w:rPr>
          <w:rFonts w:asciiTheme="majorHAnsi" w:hAnsiTheme="majorHAnsi" w:cstheme="majorHAnsi"/>
          <w:sz w:val="16"/>
        </w:rPr>
        <w:t xml:space="preserve"> </w:t>
      </w:r>
      <w:r w:rsidRPr="00996312">
        <w:rPr>
          <w:rFonts w:asciiTheme="majorHAnsi" w:hAnsiTheme="majorHAnsi" w:cstheme="majorHAnsi"/>
          <w:vanish/>
          <w:sz w:val="16"/>
        </w:rPr>
        <w:t>possible</w:t>
      </w:r>
      <w:r w:rsidRPr="006B677E">
        <w:rPr>
          <w:rFonts w:asciiTheme="majorHAnsi" w:hAnsiTheme="majorHAnsi" w:cstheme="majorHAnsi"/>
          <w:sz w:val="16"/>
        </w:rPr>
        <w:t xml:space="preserve"> </w:t>
      </w:r>
      <w:r w:rsidRPr="00996312">
        <w:rPr>
          <w:rFonts w:asciiTheme="majorHAnsi" w:hAnsiTheme="majorHAnsi" w:cstheme="majorHAnsi"/>
          <w:vanish/>
          <w:sz w:val="16"/>
        </w:rPr>
        <w:t>future</w:t>
      </w:r>
      <w:r w:rsidRPr="006B677E">
        <w:rPr>
          <w:rFonts w:asciiTheme="majorHAnsi" w:hAnsiTheme="majorHAnsi" w:cstheme="majorHAnsi"/>
          <w:sz w:val="16"/>
        </w:rPr>
        <w:t xml:space="preserve"> </w:t>
      </w:r>
      <w:r w:rsidRPr="00996312">
        <w:rPr>
          <w:rFonts w:asciiTheme="majorHAnsi" w:hAnsiTheme="majorHAnsi" w:cstheme="majorHAnsi"/>
          <w:vanish/>
          <w:sz w:val="16"/>
        </w:rPr>
        <w:t>people</w:t>
      </w:r>
      <w:r w:rsidRPr="006B677E">
        <w:rPr>
          <w:rFonts w:asciiTheme="majorHAnsi" w:hAnsiTheme="majorHAnsi" w:cstheme="majorHAnsi"/>
          <w:sz w:val="16"/>
        </w:rPr>
        <w:t xml:space="preserve"> </w:t>
      </w:r>
      <w:r w:rsidRPr="00996312">
        <w:rPr>
          <w:rFonts w:asciiTheme="majorHAnsi" w:hAnsiTheme="majorHAnsi" w:cstheme="majorHAnsi"/>
          <w:vanish/>
          <w:sz w:val="16"/>
        </w:rPr>
        <w:t>is</w:t>
      </w:r>
      <w:r w:rsidRPr="006B677E">
        <w:rPr>
          <w:rFonts w:asciiTheme="majorHAnsi" w:hAnsiTheme="majorHAnsi" w:cstheme="majorHAnsi"/>
          <w:sz w:val="16"/>
        </w:rPr>
        <w:t xml:space="preserve"> </w:t>
      </w:r>
      <w:r w:rsidRPr="00996312">
        <w:rPr>
          <w:rFonts w:asciiTheme="majorHAnsi" w:hAnsiTheme="majorHAnsi" w:cstheme="majorHAnsi"/>
          <w:vanish/>
          <w:sz w:val="16"/>
        </w:rPr>
        <w:t>just</w:t>
      </w:r>
      <w:r w:rsidRPr="006B677E">
        <w:rPr>
          <w:rFonts w:asciiTheme="majorHAnsi" w:hAnsiTheme="majorHAnsi" w:cstheme="majorHAnsi"/>
          <w:sz w:val="16"/>
        </w:rPr>
        <w:t xml:space="preserve"> </w:t>
      </w:r>
      <w:r w:rsidRPr="00996312">
        <w:rPr>
          <w:rFonts w:asciiTheme="majorHAnsi" w:hAnsiTheme="majorHAnsi" w:cstheme="majorHAnsi"/>
          <w:vanish/>
          <w:sz w:val="16"/>
        </w:rPr>
        <w:t>as</w:t>
      </w:r>
      <w:r w:rsidRPr="006B677E">
        <w:rPr>
          <w:rFonts w:asciiTheme="majorHAnsi" w:hAnsiTheme="majorHAnsi" w:cstheme="majorHAnsi"/>
          <w:sz w:val="16"/>
        </w:rPr>
        <w:t xml:space="preserve"> </w:t>
      </w:r>
      <w:r w:rsidRPr="00996312">
        <w:rPr>
          <w:rFonts w:asciiTheme="majorHAnsi" w:hAnsiTheme="majorHAnsi" w:cstheme="majorHAnsi"/>
          <w:vanish/>
          <w:sz w:val="16"/>
        </w:rPr>
        <w:t>important</w:t>
      </w:r>
      <w:r w:rsidRPr="006B677E">
        <w:rPr>
          <w:rFonts w:asciiTheme="majorHAnsi" w:hAnsiTheme="majorHAnsi" w:cstheme="majorHAnsi"/>
          <w:sz w:val="16"/>
        </w:rPr>
        <w:t xml:space="preserve"> </w:t>
      </w:r>
      <w:r w:rsidRPr="00996312">
        <w:rPr>
          <w:rFonts w:asciiTheme="majorHAnsi" w:hAnsiTheme="majorHAnsi" w:cstheme="majorHAnsi"/>
          <w:vanish/>
          <w:sz w:val="16"/>
        </w:rPr>
        <w:t>as</w:t>
      </w:r>
      <w:r w:rsidRPr="006B677E">
        <w:rPr>
          <w:rFonts w:asciiTheme="majorHAnsi" w:hAnsiTheme="majorHAnsi" w:cstheme="majorHAnsi"/>
          <w:sz w:val="16"/>
        </w:rPr>
        <w:t xml:space="preserve"> </w:t>
      </w:r>
      <w:r w:rsidRPr="00996312">
        <w:rPr>
          <w:rFonts w:asciiTheme="majorHAnsi" w:hAnsiTheme="majorHAnsi" w:cstheme="majorHAnsi"/>
          <w:vanish/>
          <w:sz w:val="16"/>
        </w:rPr>
        <w:t>that</w:t>
      </w:r>
      <w:r w:rsidRPr="006B677E">
        <w:rPr>
          <w:rFonts w:asciiTheme="majorHAnsi" w:hAnsiTheme="majorHAnsi" w:cstheme="majorHAnsi"/>
          <w:sz w:val="16"/>
        </w:rPr>
        <w:t xml:space="preserve"> </w:t>
      </w:r>
      <w:r w:rsidRPr="00996312">
        <w:rPr>
          <w:rFonts w:asciiTheme="majorHAnsi" w:hAnsiTheme="majorHAnsi" w:cstheme="majorHAnsi"/>
          <w:vanish/>
          <w:sz w:val="16"/>
        </w:rPr>
        <w:t>of</w:t>
      </w:r>
      <w:r w:rsidRPr="006B677E">
        <w:rPr>
          <w:rFonts w:asciiTheme="majorHAnsi" w:hAnsiTheme="majorHAnsi" w:cstheme="majorHAnsi"/>
          <w:sz w:val="16"/>
        </w:rPr>
        <w:t xml:space="preserve"> </w:t>
      </w:r>
      <w:r w:rsidRPr="00996312">
        <w:rPr>
          <w:rFonts w:asciiTheme="majorHAnsi" w:hAnsiTheme="majorHAnsi" w:cstheme="majorHAnsi"/>
          <w:vanish/>
          <w:sz w:val="16"/>
        </w:rPr>
        <w:t>people</w:t>
      </w:r>
      <w:r w:rsidRPr="006B677E">
        <w:rPr>
          <w:rFonts w:asciiTheme="majorHAnsi" w:hAnsiTheme="majorHAnsi" w:cstheme="majorHAnsi"/>
          <w:sz w:val="16"/>
        </w:rPr>
        <w:t xml:space="preserve"> </w:t>
      </w:r>
      <w:r w:rsidRPr="00996312">
        <w:rPr>
          <w:rFonts w:asciiTheme="majorHAnsi" w:hAnsiTheme="majorHAnsi" w:cstheme="majorHAnsi"/>
          <w:vanish/>
          <w:sz w:val="16"/>
        </w:rPr>
        <w:t>who</w:t>
      </w:r>
      <w:r w:rsidRPr="006B677E">
        <w:rPr>
          <w:rFonts w:asciiTheme="majorHAnsi" w:hAnsiTheme="majorHAnsi" w:cstheme="majorHAnsi"/>
          <w:sz w:val="16"/>
        </w:rPr>
        <w:t xml:space="preserve"> </w:t>
      </w:r>
      <w:r w:rsidRPr="00996312">
        <w:rPr>
          <w:rFonts w:asciiTheme="majorHAnsi" w:hAnsiTheme="majorHAnsi" w:cstheme="majorHAnsi"/>
          <w:vanish/>
          <w:sz w:val="16"/>
        </w:rPr>
        <w:t>already</w:t>
      </w:r>
      <w:r w:rsidRPr="006B677E">
        <w:rPr>
          <w:rFonts w:asciiTheme="majorHAnsi" w:hAnsiTheme="majorHAnsi" w:cstheme="majorHAnsi"/>
          <w:sz w:val="16"/>
        </w:rPr>
        <w:t xml:space="preserve"> </w:t>
      </w:r>
      <w:r w:rsidRPr="00996312">
        <w:rPr>
          <w:rFonts w:asciiTheme="majorHAnsi" w:hAnsiTheme="majorHAnsi" w:cstheme="majorHAnsi"/>
          <w:vanish/>
          <w:sz w:val="16"/>
        </w:rPr>
        <w:t>exist,</w:t>
      </w:r>
      <w:r w:rsidRPr="006B677E">
        <w:rPr>
          <w:rFonts w:asciiTheme="majorHAnsi" w:hAnsiTheme="majorHAnsi" w:cstheme="majorHAnsi"/>
          <w:sz w:val="16"/>
        </w:rPr>
        <w:t xml:space="preserve"> </w:t>
      </w:r>
      <w:r w:rsidRPr="00996312">
        <w:rPr>
          <w:rFonts w:asciiTheme="majorHAnsi" w:hAnsiTheme="majorHAnsi" w:cstheme="majorHAnsi"/>
          <w:vanish/>
          <w:sz w:val="16"/>
        </w:rPr>
        <w:t>and</w:t>
      </w:r>
      <w:r w:rsidRPr="006B677E">
        <w:rPr>
          <w:rFonts w:asciiTheme="majorHAnsi" w:hAnsiTheme="majorHAnsi" w:cstheme="majorHAnsi"/>
          <w:sz w:val="16"/>
        </w:rPr>
        <w:t xml:space="preserve"> </w:t>
      </w:r>
      <w:r w:rsidRPr="00996312">
        <w:rPr>
          <w:rFonts w:asciiTheme="majorHAnsi" w:hAnsiTheme="majorHAnsi" w:cstheme="majorHAnsi"/>
          <w:vanish/>
          <w:sz w:val="16"/>
        </w:rPr>
        <w:t>if</w:t>
      </w:r>
      <w:r w:rsidRPr="006B677E">
        <w:rPr>
          <w:rFonts w:asciiTheme="majorHAnsi" w:hAnsiTheme="majorHAnsi" w:cstheme="majorHAnsi"/>
          <w:sz w:val="16"/>
        </w:rPr>
        <w:t xml:space="preserve"> </w:t>
      </w:r>
      <w:r w:rsidRPr="00996312">
        <w:rPr>
          <w:rFonts w:asciiTheme="majorHAnsi" w:hAnsiTheme="majorHAnsi" w:cstheme="majorHAnsi"/>
          <w:vanish/>
          <w:sz w:val="16"/>
        </w:rPr>
        <w:t>they</w:t>
      </w:r>
      <w:r w:rsidRPr="006B677E">
        <w:rPr>
          <w:rFonts w:asciiTheme="majorHAnsi" w:hAnsiTheme="majorHAnsi" w:cstheme="majorHAnsi"/>
          <w:sz w:val="16"/>
        </w:rPr>
        <w:t xml:space="preserve"> </w:t>
      </w:r>
      <w:r w:rsidRPr="00996312">
        <w:rPr>
          <w:rFonts w:asciiTheme="majorHAnsi" w:hAnsiTheme="majorHAnsi" w:cstheme="majorHAnsi"/>
          <w:vanish/>
          <w:sz w:val="16"/>
        </w:rPr>
        <w:t>would</w:t>
      </w:r>
      <w:r w:rsidRPr="006B677E">
        <w:rPr>
          <w:rFonts w:asciiTheme="majorHAnsi" w:hAnsiTheme="majorHAnsi" w:cstheme="majorHAnsi"/>
          <w:sz w:val="16"/>
        </w:rPr>
        <w:t xml:space="preserve"> </w:t>
      </w:r>
      <w:r w:rsidRPr="00996312">
        <w:rPr>
          <w:rFonts w:asciiTheme="majorHAnsi" w:hAnsiTheme="majorHAnsi" w:cstheme="majorHAnsi"/>
          <w:vanish/>
          <w:sz w:val="16"/>
        </w:rPr>
        <w:t>have</w:t>
      </w:r>
      <w:r w:rsidRPr="006B677E">
        <w:rPr>
          <w:rFonts w:asciiTheme="majorHAnsi" w:hAnsiTheme="majorHAnsi" w:cstheme="majorHAnsi"/>
          <w:sz w:val="16"/>
        </w:rPr>
        <w:t xml:space="preserve"> </w:t>
      </w:r>
      <w:r w:rsidRPr="00996312">
        <w:rPr>
          <w:rFonts w:asciiTheme="majorHAnsi" w:hAnsiTheme="majorHAnsi" w:cstheme="majorHAnsi"/>
          <w:vanish/>
          <w:sz w:val="16"/>
        </w:rPr>
        <w:t>good</w:t>
      </w:r>
      <w:r w:rsidRPr="006B677E">
        <w:rPr>
          <w:rFonts w:asciiTheme="majorHAnsi" w:hAnsiTheme="majorHAnsi" w:cstheme="majorHAnsi"/>
          <w:sz w:val="16"/>
        </w:rPr>
        <w:t xml:space="preserve"> </w:t>
      </w:r>
      <w:r w:rsidRPr="00996312">
        <w:rPr>
          <w:rFonts w:asciiTheme="majorHAnsi" w:hAnsiTheme="majorHAnsi" w:cstheme="majorHAnsi"/>
          <w:vanish/>
          <w:sz w:val="16"/>
        </w:rPr>
        <w:t>lives,</w:t>
      </w:r>
      <w:r w:rsidRPr="006B677E">
        <w:rPr>
          <w:rFonts w:asciiTheme="majorHAnsi" w:hAnsiTheme="majorHAnsi" w:cstheme="majorHAnsi"/>
          <w:sz w:val="16"/>
        </w:rPr>
        <w:t xml:space="preserve"> </w:t>
      </w:r>
      <w:r w:rsidRPr="00996312">
        <w:rPr>
          <w:rFonts w:asciiTheme="majorHAnsi" w:hAnsiTheme="majorHAnsi" w:cstheme="majorHAnsi"/>
          <w:vanish/>
          <w:sz w:val="16"/>
        </w:rPr>
        <w:t>it</w:t>
      </w:r>
      <w:r w:rsidRPr="006B677E">
        <w:rPr>
          <w:rFonts w:asciiTheme="majorHAnsi" w:hAnsiTheme="majorHAnsi" w:cstheme="majorHAnsi"/>
          <w:sz w:val="16"/>
        </w:rPr>
        <w:t xml:space="preserve"> </w:t>
      </w:r>
      <w:r w:rsidRPr="00996312">
        <w:rPr>
          <w:rFonts w:asciiTheme="majorHAnsi" w:hAnsiTheme="majorHAnsi" w:cstheme="majorHAnsi"/>
          <w:vanish/>
          <w:sz w:val="16"/>
        </w:rPr>
        <w:t>is</w:t>
      </w:r>
      <w:r w:rsidRPr="006B677E">
        <w:rPr>
          <w:rFonts w:asciiTheme="majorHAnsi" w:hAnsiTheme="majorHAnsi" w:cstheme="majorHAnsi"/>
          <w:sz w:val="16"/>
        </w:rPr>
        <w:t xml:space="preserve"> </w:t>
      </w:r>
      <w:r w:rsidRPr="00996312">
        <w:rPr>
          <w:rFonts w:asciiTheme="majorHAnsi" w:hAnsiTheme="majorHAnsi" w:cstheme="majorHAnsi"/>
          <w:vanish/>
          <w:sz w:val="16"/>
        </w:rPr>
        <w:t>not</w:t>
      </w:r>
      <w:r w:rsidRPr="006B677E">
        <w:rPr>
          <w:rFonts w:asciiTheme="majorHAnsi" w:hAnsiTheme="majorHAnsi" w:cstheme="majorHAnsi"/>
          <w:sz w:val="16"/>
        </w:rPr>
        <w:t xml:space="preserve"> </w:t>
      </w:r>
      <w:r w:rsidRPr="00996312">
        <w:rPr>
          <w:rFonts w:asciiTheme="majorHAnsi" w:hAnsiTheme="majorHAnsi" w:cstheme="majorHAnsi"/>
          <w:vanish/>
          <w:sz w:val="16"/>
        </w:rPr>
        <w:t>hard</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see</w:t>
      </w:r>
      <w:r w:rsidRPr="006B677E">
        <w:rPr>
          <w:rFonts w:asciiTheme="majorHAnsi" w:hAnsiTheme="majorHAnsi" w:cstheme="majorHAnsi"/>
          <w:sz w:val="16"/>
        </w:rPr>
        <w:t xml:space="preserve"> </w:t>
      </w:r>
      <w:r w:rsidRPr="00996312">
        <w:rPr>
          <w:rFonts w:asciiTheme="majorHAnsi" w:hAnsiTheme="majorHAnsi" w:cstheme="majorHAnsi"/>
          <w:vanish/>
          <w:sz w:val="16"/>
        </w:rPr>
        <w:t>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96312">
        <w:rPr>
          <w:rStyle w:val="StyleUnderline"/>
          <w:rFonts w:cstheme="majorHAnsi"/>
          <w:vanish/>
        </w:rPr>
        <w:t>easily</w:t>
      </w:r>
      <w:r w:rsidRPr="00941301">
        <w:rPr>
          <w:rStyle w:val="StyleUnderline"/>
          <w:rFonts w:cstheme="majorHAnsi"/>
        </w:rPr>
        <w:t xml:space="preserve"> </w:t>
      </w:r>
      <w:r w:rsidRPr="00E542DA">
        <w:rPr>
          <w:rStyle w:val="StyleUnderline"/>
          <w:rFonts w:cstheme="majorHAnsi"/>
          <w:highlight w:val="green"/>
        </w:rPr>
        <w:t>the most important thing in the whole world.</w:t>
      </w:r>
      <w:r w:rsidRPr="00941301">
        <w:rPr>
          <w:rStyle w:val="StyleUnderline"/>
          <w:rFonts w:cstheme="majorHAnsi"/>
        </w:rPr>
        <w:t xml:space="preserve"> </w:t>
      </w:r>
      <w:r w:rsidRPr="00996312">
        <w:rPr>
          <w:rStyle w:val="StyleUnderline"/>
          <w:rFonts w:cstheme="majorHAnsi"/>
          <w:vanish/>
        </w:rPr>
        <w:t>This</w:t>
      </w:r>
      <w:r w:rsidRPr="00941301">
        <w:rPr>
          <w:rStyle w:val="StyleUnderline"/>
          <w:rFonts w:cstheme="majorHAnsi"/>
        </w:rPr>
        <w:t xml:space="preserve"> </w:t>
      </w:r>
      <w:r w:rsidRPr="00996312">
        <w:rPr>
          <w:rStyle w:val="StyleUnderline"/>
          <w:rFonts w:cstheme="majorHAnsi"/>
          <w:vanish/>
        </w:rPr>
        <w:t>is</w:t>
      </w:r>
      <w:r w:rsidRPr="00941301">
        <w:rPr>
          <w:rStyle w:val="StyleUnderline"/>
          <w:rFonts w:cstheme="majorHAnsi"/>
        </w:rPr>
        <w:t xml:space="preserve"> </w:t>
      </w:r>
      <w:r w:rsidRPr="00996312">
        <w:rPr>
          <w:rStyle w:val="StyleUnderline"/>
          <w:rFonts w:cstheme="majorHAnsi"/>
          <w:vanish/>
        </w:rPr>
        <w:t>for</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familiar</w:t>
      </w:r>
      <w:r w:rsidRPr="00941301">
        <w:rPr>
          <w:rStyle w:val="StyleUnderline"/>
          <w:rFonts w:cstheme="majorHAnsi"/>
        </w:rPr>
        <w:t xml:space="preserve"> </w:t>
      </w:r>
      <w:r w:rsidRPr="00996312">
        <w:rPr>
          <w:rStyle w:val="StyleUnderline"/>
          <w:rFonts w:cstheme="majorHAnsi"/>
          <w:vanish/>
        </w:rPr>
        <w:t>reason</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there</w:t>
      </w:r>
      <w:r w:rsidRPr="00941301">
        <w:rPr>
          <w:rStyle w:val="StyleUnderline"/>
          <w:rFonts w:cstheme="majorHAnsi"/>
        </w:rPr>
        <w:t xml:space="preserve"> </w:t>
      </w:r>
      <w:r w:rsidRPr="00996312">
        <w:rPr>
          <w:rStyle w:val="StyleUnderline"/>
          <w:rFonts w:cstheme="majorHAnsi"/>
          <w:vanish/>
        </w:rPr>
        <w:t>are</w:t>
      </w:r>
      <w:r w:rsidRPr="00941301">
        <w:rPr>
          <w:rStyle w:val="StyleUnderline"/>
          <w:rFonts w:cstheme="majorHAnsi"/>
        </w:rPr>
        <w:t xml:space="preserve"> </w:t>
      </w:r>
      <w:r w:rsidRPr="00E542DA">
        <w:rPr>
          <w:rStyle w:val="StyleUnderline"/>
          <w:rFonts w:cstheme="majorHAnsi"/>
          <w:highlight w:val="green"/>
        </w:rPr>
        <w:t xml:space="preserve">so many people </w:t>
      </w:r>
      <w:r w:rsidRPr="00996312">
        <w:rPr>
          <w:rStyle w:val="StyleUnderline"/>
          <w:rFonts w:cstheme="majorHAnsi"/>
          <w:vanish/>
        </w:rPr>
        <w:t>who</w:t>
      </w:r>
      <w:r w:rsidRPr="00941301">
        <w:rPr>
          <w:rStyle w:val="StyleUnderline"/>
          <w:rFonts w:cstheme="majorHAnsi"/>
        </w:rPr>
        <w:t xml:space="preserve"> </w:t>
      </w:r>
      <w:r w:rsidRPr="00E542DA">
        <w:rPr>
          <w:rStyle w:val="StyleUnderline"/>
          <w:rFonts w:cstheme="majorHAnsi"/>
          <w:highlight w:val="green"/>
        </w:rPr>
        <w:t>could exist in the future</w:t>
      </w:r>
      <w:r w:rsidRPr="00941301">
        <w:rPr>
          <w:rStyle w:val="StyleUnderline"/>
          <w:rFonts w:cstheme="majorHAnsi"/>
        </w:rPr>
        <w:t xml:space="preserve"> </w:t>
      </w:r>
      <w:r w:rsidRPr="00996312">
        <w:rPr>
          <w:rStyle w:val="StyleUnderline"/>
          <w:rFonts w:cstheme="majorHAnsi"/>
          <w:vanish/>
        </w:rPr>
        <w:t>–</w:t>
      </w:r>
      <w:r w:rsidRPr="00941301">
        <w:rPr>
          <w:rStyle w:val="StyleUnderline"/>
          <w:rFonts w:cstheme="majorHAnsi"/>
        </w:rPr>
        <w:t xml:space="preserve"> </w:t>
      </w:r>
      <w:r w:rsidRPr="00996312">
        <w:rPr>
          <w:rStyle w:val="StyleUnderline"/>
          <w:rFonts w:cstheme="majorHAnsi"/>
          <w:vanish/>
        </w:rPr>
        <w:t>there</w:t>
      </w:r>
      <w:r w:rsidRPr="00941301">
        <w:rPr>
          <w:rStyle w:val="StyleUnderline"/>
          <w:rFonts w:cstheme="majorHAnsi"/>
        </w:rPr>
        <w:t xml:space="preserve"> </w:t>
      </w:r>
      <w:r w:rsidRPr="00996312">
        <w:rPr>
          <w:rStyle w:val="StyleUnderline"/>
          <w:rFonts w:cstheme="majorHAnsi"/>
          <w:vanish/>
        </w:rPr>
        <w:t>are</w:t>
      </w:r>
      <w:r w:rsidRPr="00941301">
        <w:rPr>
          <w:rStyle w:val="StyleUnderline"/>
          <w:rFonts w:cstheme="majorHAnsi"/>
        </w:rPr>
        <w:t xml:space="preserve"> </w:t>
      </w:r>
      <w:r w:rsidRPr="00E542DA">
        <w:rPr>
          <w:rStyle w:val="StyleUnderline"/>
          <w:rFonts w:cstheme="majorHAnsi"/>
          <w:highlight w:val="green"/>
        </w:rPr>
        <w:t>trillions upon trillions</w:t>
      </w:r>
      <w:r w:rsidRPr="00996312">
        <w:rPr>
          <w:rStyle w:val="StyleUnderline"/>
          <w:rFonts w:cstheme="majorHAnsi"/>
          <w:vanish/>
        </w:rPr>
        <w:t>…</w:t>
      </w:r>
      <w:r w:rsidRPr="00941301">
        <w:rPr>
          <w:rStyle w:val="StyleUnderline"/>
          <w:rFonts w:cstheme="majorHAnsi"/>
        </w:rPr>
        <w:t xml:space="preserve"> </w:t>
      </w:r>
      <w:r w:rsidRPr="00996312">
        <w:rPr>
          <w:rStyle w:val="StyleUnderline"/>
          <w:rFonts w:cstheme="majorHAnsi"/>
          <w:vanish/>
        </w:rPr>
        <w:t>upon</w:t>
      </w:r>
      <w:r w:rsidRPr="00941301">
        <w:rPr>
          <w:rStyle w:val="StyleUnderline"/>
          <w:rFonts w:cstheme="majorHAnsi"/>
        </w:rPr>
        <w:t xml:space="preserve"> </w:t>
      </w:r>
      <w:r w:rsidRPr="00996312">
        <w:rPr>
          <w:rStyle w:val="StyleUnderline"/>
          <w:rFonts w:cstheme="majorHAnsi"/>
          <w:vanish/>
        </w:rPr>
        <w:t>trillions.</w:t>
      </w:r>
      <w:r w:rsidRPr="00941301">
        <w:rPr>
          <w:rStyle w:val="StyleUnderline"/>
          <w:rFonts w:cstheme="majorHAnsi"/>
        </w:rPr>
        <w:t xml:space="preserve"> </w:t>
      </w:r>
      <w:r w:rsidRPr="00996312">
        <w:rPr>
          <w:rStyle w:val="StyleUnderline"/>
          <w:rFonts w:cstheme="majorHAnsi"/>
          <w:vanish/>
        </w:rPr>
        <w:t>There</w:t>
      </w:r>
      <w:r w:rsidRPr="00941301">
        <w:rPr>
          <w:rStyle w:val="StyleUnderline"/>
          <w:rFonts w:cstheme="majorHAnsi"/>
        </w:rPr>
        <w:t xml:space="preserve"> </w:t>
      </w:r>
      <w:r w:rsidRPr="00996312">
        <w:rPr>
          <w:rStyle w:val="StyleUnderline"/>
          <w:rFonts w:cstheme="majorHAnsi"/>
          <w:vanish/>
        </w:rPr>
        <w:t>are</w:t>
      </w:r>
      <w:r w:rsidRPr="00941301">
        <w:rPr>
          <w:rStyle w:val="StyleUnderline"/>
          <w:rFonts w:cstheme="majorHAnsi"/>
        </w:rPr>
        <w:t xml:space="preserve"> </w:t>
      </w:r>
      <w:r w:rsidRPr="00996312">
        <w:rPr>
          <w:rStyle w:val="StyleUnderline"/>
          <w:rFonts w:cstheme="majorHAnsi"/>
          <w:vanish/>
        </w:rPr>
        <w:t>so</w:t>
      </w:r>
      <w:r w:rsidRPr="00941301">
        <w:rPr>
          <w:rStyle w:val="StyleUnderline"/>
          <w:rFonts w:cstheme="majorHAnsi"/>
        </w:rPr>
        <w:t xml:space="preserve"> </w:t>
      </w:r>
      <w:r w:rsidRPr="00996312">
        <w:rPr>
          <w:rStyle w:val="StyleUnderline"/>
          <w:rFonts w:cstheme="majorHAnsi"/>
          <w:vanish/>
        </w:rPr>
        <w:t>many</w:t>
      </w:r>
      <w:r w:rsidRPr="00941301">
        <w:rPr>
          <w:rStyle w:val="StyleUnderline"/>
          <w:rFonts w:cstheme="majorHAnsi"/>
        </w:rPr>
        <w:t xml:space="preserve"> </w:t>
      </w:r>
      <w:r w:rsidRPr="00996312">
        <w:rPr>
          <w:rStyle w:val="StyleUnderline"/>
          <w:rFonts w:cstheme="majorHAnsi"/>
          <w:vanish/>
        </w:rPr>
        <w:t>possible</w:t>
      </w:r>
      <w:r w:rsidRPr="00941301">
        <w:rPr>
          <w:rStyle w:val="StyleUnderline"/>
          <w:rFonts w:cstheme="majorHAnsi"/>
        </w:rPr>
        <w:t xml:space="preserve"> </w:t>
      </w:r>
      <w:r w:rsidRPr="00996312">
        <w:rPr>
          <w:rStyle w:val="StyleUnderline"/>
          <w:rFonts w:cstheme="majorHAnsi"/>
          <w:vanish/>
        </w:rPr>
        <w:t>future</w:t>
      </w:r>
      <w:r w:rsidRPr="00941301">
        <w:rPr>
          <w:rStyle w:val="StyleUnderline"/>
          <w:rFonts w:cstheme="majorHAnsi"/>
        </w:rPr>
        <w:t xml:space="preserve"> </w:t>
      </w:r>
      <w:r w:rsidRPr="00996312">
        <w:rPr>
          <w:rStyle w:val="StyleUnderline"/>
          <w:rFonts w:cstheme="majorHAnsi"/>
          <w:vanish/>
        </w:rPr>
        <w:t>people</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E542DA">
        <w:rPr>
          <w:rStyle w:val="StyleUnderline"/>
          <w:rFonts w:cstheme="majorHAnsi"/>
          <w:highlight w:val="green"/>
        </w:rPr>
        <w:t>reducing existential risk is</w:t>
      </w:r>
      <w:r w:rsidRPr="00941301">
        <w:rPr>
          <w:rStyle w:val="StyleUnderline"/>
          <w:rFonts w:cstheme="majorHAnsi"/>
        </w:rPr>
        <w:t xml:space="preserve"> </w:t>
      </w:r>
      <w:r w:rsidRPr="00996312">
        <w:rPr>
          <w:rStyle w:val="StyleUnderline"/>
          <w:rFonts w:cstheme="majorHAnsi"/>
          <w:vanish/>
        </w:rPr>
        <w:t>arguably</w:t>
      </w:r>
      <w:r w:rsidRPr="00941301">
        <w:rPr>
          <w:rStyle w:val="StyleUnderline"/>
          <w:rFonts w:cstheme="majorHAnsi"/>
        </w:rPr>
        <w:t xml:space="preserve"> </w:t>
      </w:r>
      <w:r w:rsidRPr="00E542DA">
        <w:rPr>
          <w:rStyle w:val="StyleUnderline"/>
          <w:rFonts w:cstheme="majorHAnsi"/>
          <w:highlight w:val="green"/>
        </w:rPr>
        <w:t>the most important</w:t>
      </w:r>
      <w:r w:rsidRPr="00941301">
        <w:rPr>
          <w:rStyle w:val="StyleUnderline"/>
          <w:rFonts w:cstheme="majorHAnsi"/>
        </w:rPr>
        <w:t xml:space="preserve"> </w:t>
      </w:r>
      <w:r w:rsidRPr="00996312">
        <w:rPr>
          <w:rStyle w:val="StyleUnderline"/>
          <w:rFonts w:cstheme="majorHAnsi"/>
          <w:vanish/>
        </w:rPr>
        <w:t>thing</w:t>
      </w:r>
      <w:r w:rsidRPr="00941301">
        <w:rPr>
          <w:rStyle w:val="StyleUnderline"/>
          <w:rFonts w:cstheme="majorHAnsi"/>
        </w:rPr>
        <w:t xml:space="preserve"> </w:t>
      </w:r>
      <w:r w:rsidRPr="00996312">
        <w:rPr>
          <w:rStyle w:val="StyleUnderline"/>
          <w:rFonts w:cstheme="majorHAnsi"/>
          <w:vanish/>
        </w:rPr>
        <w:t>in</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world,</w:t>
      </w:r>
      <w:r w:rsidRPr="00941301">
        <w:rPr>
          <w:rStyle w:val="StyleUnderline"/>
          <w:rFonts w:cstheme="majorHAnsi"/>
        </w:rPr>
        <w:t xml:space="preserve"> </w:t>
      </w:r>
      <w:r w:rsidRPr="00E542DA">
        <w:rPr>
          <w:rStyle w:val="StyleUnderline"/>
          <w:rFonts w:cstheme="majorHAnsi"/>
          <w:highlight w:val="green"/>
        </w:rPr>
        <w:t xml:space="preserve">even if the well-being of these possible people were given only 0.001% as much weight </w:t>
      </w:r>
      <w:r w:rsidRPr="00996312">
        <w:rPr>
          <w:rStyle w:val="StyleUnderline"/>
          <w:rFonts w:cstheme="majorHAnsi"/>
          <w:vanish/>
        </w:rPr>
        <w:t>as</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of</w:t>
      </w:r>
      <w:r w:rsidRPr="00941301">
        <w:rPr>
          <w:rStyle w:val="StyleUnderline"/>
          <w:rFonts w:cstheme="majorHAnsi"/>
        </w:rPr>
        <w:t xml:space="preserve"> </w:t>
      </w:r>
      <w:r w:rsidRPr="00996312">
        <w:rPr>
          <w:rStyle w:val="StyleUnderline"/>
          <w:rFonts w:cstheme="majorHAnsi"/>
          <w:vanish/>
        </w:rPr>
        <w:t>existing</w:t>
      </w:r>
      <w:r w:rsidRPr="00941301">
        <w:rPr>
          <w:rStyle w:val="StyleUnderline"/>
          <w:rFonts w:cstheme="majorHAnsi"/>
        </w:rPr>
        <w:t xml:space="preserve"> </w:t>
      </w:r>
      <w:r w:rsidRPr="00996312">
        <w:rPr>
          <w:rStyle w:val="StyleUnderline"/>
          <w:rFonts w:cstheme="majorHAnsi"/>
          <w:vanish/>
        </w:rPr>
        <w:t>people.</w:t>
      </w:r>
      <w:r w:rsidRPr="006B677E">
        <w:rPr>
          <w:rFonts w:asciiTheme="majorHAnsi" w:hAnsiTheme="majorHAnsi" w:cstheme="majorHAnsi"/>
          <w:sz w:val="16"/>
        </w:rPr>
        <w:t xml:space="preserve"> </w:t>
      </w:r>
      <w:r w:rsidRPr="00996312">
        <w:rPr>
          <w:rFonts w:asciiTheme="majorHAnsi" w:hAnsiTheme="majorHAnsi" w:cstheme="majorHAnsi"/>
          <w:vanish/>
          <w:sz w:val="16"/>
        </w:rPr>
        <w:t>Even</w:t>
      </w:r>
      <w:r w:rsidRPr="006B677E">
        <w:rPr>
          <w:rFonts w:asciiTheme="majorHAnsi" w:hAnsiTheme="majorHAnsi" w:cstheme="majorHAnsi"/>
          <w:sz w:val="16"/>
        </w:rPr>
        <w:t xml:space="preserve"> </w:t>
      </w:r>
      <w:r w:rsidRPr="00996312">
        <w:rPr>
          <w:rFonts w:asciiTheme="majorHAnsi" w:hAnsiTheme="majorHAnsi" w:cstheme="majorHAnsi"/>
          <w:vanish/>
          <w:sz w:val="16"/>
        </w:rPr>
        <w:t>on</w:t>
      </w:r>
      <w:r w:rsidRPr="006B677E">
        <w:rPr>
          <w:rFonts w:asciiTheme="majorHAnsi" w:hAnsiTheme="majorHAnsi" w:cstheme="majorHAnsi"/>
          <w:sz w:val="16"/>
        </w:rPr>
        <w:t xml:space="preserve"> </w:t>
      </w:r>
      <w:r w:rsidRPr="00996312">
        <w:rPr>
          <w:rFonts w:asciiTheme="majorHAnsi" w:hAnsiTheme="majorHAnsi" w:cstheme="majorHAnsi"/>
          <w:vanish/>
          <w:sz w:val="16"/>
        </w:rPr>
        <w:t>a</w:t>
      </w:r>
      <w:r w:rsidRPr="006B677E">
        <w:rPr>
          <w:rFonts w:asciiTheme="majorHAnsi" w:hAnsiTheme="majorHAnsi" w:cstheme="majorHAnsi"/>
          <w:sz w:val="16"/>
        </w:rPr>
        <w:t xml:space="preserve"> </w:t>
      </w:r>
      <w:r w:rsidRPr="00996312">
        <w:rPr>
          <w:rFonts w:asciiTheme="majorHAnsi" w:hAnsiTheme="majorHAnsi" w:cstheme="majorHAnsi"/>
          <w:vanish/>
          <w:sz w:val="16"/>
        </w:rPr>
        <w:t>wholly</w:t>
      </w:r>
      <w:r w:rsidRPr="006B677E">
        <w:rPr>
          <w:rFonts w:asciiTheme="majorHAnsi" w:hAnsiTheme="majorHAnsi" w:cstheme="majorHAnsi"/>
          <w:sz w:val="16"/>
        </w:rPr>
        <w:t xml:space="preserve"> </w:t>
      </w:r>
      <w:r w:rsidRPr="00996312">
        <w:rPr>
          <w:rFonts w:asciiTheme="majorHAnsi" w:hAnsiTheme="majorHAnsi" w:cstheme="majorHAnsi"/>
          <w:vanish/>
          <w:sz w:val="16"/>
        </w:rPr>
        <w:t>person-affecting</w:t>
      </w:r>
      <w:r w:rsidRPr="006B677E">
        <w:rPr>
          <w:rFonts w:asciiTheme="majorHAnsi" w:hAnsiTheme="majorHAnsi" w:cstheme="majorHAnsi"/>
          <w:sz w:val="16"/>
        </w:rPr>
        <w:t xml:space="preserve"> </w:t>
      </w:r>
      <w:r w:rsidRPr="00996312">
        <w:rPr>
          <w:rFonts w:asciiTheme="majorHAnsi" w:hAnsiTheme="majorHAnsi" w:cstheme="majorHAnsi"/>
          <w:vanish/>
          <w:sz w:val="16"/>
        </w:rPr>
        <w:t>view</w:t>
      </w:r>
      <w:r w:rsidRPr="006B677E">
        <w:rPr>
          <w:rFonts w:asciiTheme="majorHAnsi" w:hAnsiTheme="majorHAnsi" w:cstheme="majorHAnsi"/>
          <w:sz w:val="16"/>
        </w:rPr>
        <w:t xml:space="preserve"> </w:t>
      </w:r>
      <w:r w:rsidRPr="00996312">
        <w:rPr>
          <w:rFonts w:asciiTheme="majorHAnsi" w:hAnsiTheme="majorHAnsi" w:cstheme="majorHAnsi"/>
          <w:vanish/>
          <w:sz w:val="16"/>
        </w:rPr>
        <w:t>–</w:t>
      </w:r>
      <w:r w:rsidRPr="006B677E">
        <w:rPr>
          <w:rFonts w:asciiTheme="majorHAnsi" w:hAnsiTheme="majorHAnsi" w:cstheme="majorHAnsi"/>
          <w:sz w:val="16"/>
        </w:rPr>
        <w:t xml:space="preserve"> </w:t>
      </w:r>
      <w:r w:rsidRPr="00996312">
        <w:rPr>
          <w:rFonts w:asciiTheme="majorHAnsi" w:hAnsiTheme="majorHAnsi" w:cstheme="majorHAnsi"/>
          <w:vanish/>
          <w:sz w:val="16"/>
        </w:rPr>
        <w:t>according</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which</w:t>
      </w:r>
      <w:r w:rsidRPr="006B677E">
        <w:rPr>
          <w:rFonts w:asciiTheme="majorHAnsi" w:hAnsiTheme="majorHAnsi" w:cstheme="majorHAnsi"/>
          <w:sz w:val="16"/>
        </w:rPr>
        <w:t xml:space="preserve"> </w:t>
      </w:r>
      <w:r w:rsidRPr="00996312">
        <w:rPr>
          <w:rFonts w:asciiTheme="majorHAnsi" w:hAnsiTheme="majorHAnsi" w:cstheme="majorHAnsi"/>
          <w:vanish/>
          <w:sz w:val="16"/>
        </w:rPr>
        <w:t>there’s</w:t>
      </w:r>
      <w:r w:rsidRPr="006B677E">
        <w:rPr>
          <w:rFonts w:asciiTheme="majorHAnsi" w:hAnsiTheme="majorHAnsi" w:cstheme="majorHAnsi"/>
          <w:sz w:val="16"/>
        </w:rPr>
        <w:t xml:space="preserve"> </w:t>
      </w:r>
      <w:r w:rsidRPr="00996312">
        <w:rPr>
          <w:rFonts w:asciiTheme="majorHAnsi" w:hAnsiTheme="majorHAnsi" w:cstheme="majorHAnsi"/>
          <w:vanish/>
          <w:sz w:val="16"/>
        </w:rPr>
        <w:t>nothing</w:t>
      </w:r>
      <w:r w:rsidRPr="006B677E">
        <w:rPr>
          <w:rFonts w:asciiTheme="majorHAnsi" w:hAnsiTheme="majorHAnsi" w:cstheme="majorHAnsi"/>
          <w:sz w:val="16"/>
        </w:rPr>
        <w:t xml:space="preserve"> </w:t>
      </w:r>
      <w:r w:rsidRPr="00996312">
        <w:rPr>
          <w:rFonts w:asciiTheme="majorHAnsi" w:hAnsiTheme="majorHAnsi" w:cstheme="majorHAnsi"/>
          <w:vanish/>
          <w:sz w:val="16"/>
        </w:rPr>
        <w:t>(apart</w:t>
      </w:r>
      <w:r w:rsidRPr="006B677E">
        <w:rPr>
          <w:rFonts w:asciiTheme="majorHAnsi" w:hAnsiTheme="majorHAnsi" w:cstheme="majorHAnsi"/>
          <w:sz w:val="16"/>
        </w:rPr>
        <w:t xml:space="preserve"> </w:t>
      </w:r>
      <w:r w:rsidRPr="00996312">
        <w:rPr>
          <w:rFonts w:asciiTheme="majorHAnsi" w:hAnsiTheme="majorHAnsi" w:cstheme="majorHAnsi"/>
          <w:vanish/>
          <w:sz w:val="16"/>
        </w:rPr>
        <w:t>from</w:t>
      </w:r>
      <w:r w:rsidRPr="006B677E">
        <w:rPr>
          <w:rFonts w:asciiTheme="majorHAnsi" w:hAnsiTheme="majorHAnsi" w:cstheme="majorHAnsi"/>
          <w:sz w:val="16"/>
        </w:rPr>
        <w:t xml:space="preserve"> </w:t>
      </w:r>
      <w:r w:rsidRPr="00996312">
        <w:rPr>
          <w:rFonts w:asciiTheme="majorHAnsi" w:hAnsiTheme="majorHAnsi" w:cstheme="majorHAnsi"/>
          <w:vanish/>
          <w:sz w:val="16"/>
        </w:rPr>
        <w:t>effects</w:t>
      </w:r>
      <w:r w:rsidRPr="006B677E">
        <w:rPr>
          <w:rFonts w:asciiTheme="majorHAnsi" w:hAnsiTheme="majorHAnsi" w:cstheme="majorHAnsi"/>
          <w:sz w:val="16"/>
        </w:rPr>
        <w:t xml:space="preserve"> </w:t>
      </w:r>
      <w:r w:rsidRPr="00996312">
        <w:rPr>
          <w:rFonts w:asciiTheme="majorHAnsi" w:hAnsiTheme="majorHAnsi" w:cstheme="majorHAnsi"/>
          <w:vanish/>
          <w:sz w:val="16"/>
        </w:rPr>
        <w:t>on</w:t>
      </w:r>
      <w:r w:rsidRPr="006B677E">
        <w:rPr>
          <w:rFonts w:asciiTheme="majorHAnsi" w:hAnsiTheme="majorHAnsi" w:cstheme="majorHAnsi"/>
          <w:sz w:val="16"/>
        </w:rPr>
        <w:t xml:space="preserve"> </w:t>
      </w:r>
      <w:r w:rsidRPr="00996312">
        <w:rPr>
          <w:rFonts w:asciiTheme="majorHAnsi" w:hAnsiTheme="majorHAnsi" w:cstheme="majorHAnsi"/>
          <w:vanish/>
          <w:sz w:val="16"/>
        </w:rPr>
        <w:t>existing</w:t>
      </w:r>
      <w:r w:rsidRPr="006B677E">
        <w:rPr>
          <w:rFonts w:asciiTheme="majorHAnsi" w:hAnsiTheme="majorHAnsi" w:cstheme="majorHAnsi"/>
          <w:sz w:val="16"/>
        </w:rPr>
        <w:t xml:space="preserve"> </w:t>
      </w:r>
      <w:r w:rsidRPr="00996312">
        <w:rPr>
          <w:rFonts w:asciiTheme="majorHAnsi" w:hAnsiTheme="majorHAnsi" w:cstheme="majorHAnsi"/>
          <w:vanish/>
          <w:sz w:val="16"/>
        </w:rPr>
        <w:t>people)</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be</w:t>
      </w:r>
      <w:r w:rsidRPr="006B677E">
        <w:rPr>
          <w:rFonts w:asciiTheme="majorHAnsi" w:hAnsiTheme="majorHAnsi" w:cstheme="majorHAnsi"/>
          <w:sz w:val="16"/>
        </w:rPr>
        <w:t xml:space="preserve"> </w:t>
      </w:r>
      <w:r w:rsidRPr="00996312">
        <w:rPr>
          <w:rFonts w:asciiTheme="majorHAnsi" w:hAnsiTheme="majorHAnsi" w:cstheme="majorHAnsi"/>
          <w:vanish/>
          <w:sz w:val="16"/>
        </w:rPr>
        <w:t>said</w:t>
      </w:r>
      <w:r w:rsidRPr="006B677E">
        <w:rPr>
          <w:rFonts w:asciiTheme="majorHAnsi" w:hAnsiTheme="majorHAnsi" w:cstheme="majorHAnsi"/>
          <w:sz w:val="16"/>
        </w:rPr>
        <w:t xml:space="preserve"> </w:t>
      </w:r>
      <w:r w:rsidRPr="00996312">
        <w:rPr>
          <w:rFonts w:asciiTheme="majorHAnsi" w:hAnsiTheme="majorHAnsi" w:cstheme="majorHAnsi"/>
          <w:vanish/>
          <w:sz w:val="16"/>
        </w:rPr>
        <w:t>in</w:t>
      </w:r>
      <w:r w:rsidRPr="006B677E">
        <w:rPr>
          <w:rFonts w:asciiTheme="majorHAnsi" w:hAnsiTheme="majorHAnsi" w:cstheme="majorHAnsi"/>
          <w:sz w:val="16"/>
        </w:rPr>
        <w:t xml:space="preserve"> </w:t>
      </w:r>
      <w:r w:rsidRPr="00996312">
        <w:rPr>
          <w:rFonts w:asciiTheme="majorHAnsi" w:hAnsiTheme="majorHAnsi" w:cstheme="majorHAnsi"/>
          <w:vanish/>
          <w:sz w:val="16"/>
        </w:rPr>
        <w:t>favor</w:t>
      </w:r>
      <w:r w:rsidRPr="006B677E">
        <w:rPr>
          <w:rFonts w:asciiTheme="majorHAnsi" w:hAnsiTheme="majorHAnsi" w:cstheme="majorHAnsi"/>
          <w:sz w:val="16"/>
        </w:rPr>
        <w:t xml:space="preserve"> </w:t>
      </w:r>
      <w:r w:rsidRPr="00996312">
        <w:rPr>
          <w:rFonts w:asciiTheme="majorHAnsi" w:hAnsiTheme="majorHAnsi" w:cstheme="majorHAnsi"/>
          <w:vanish/>
          <w:sz w:val="16"/>
        </w:rPr>
        <w:t>of</w:t>
      </w:r>
      <w:r w:rsidRPr="006B677E">
        <w:rPr>
          <w:rFonts w:asciiTheme="majorHAnsi" w:hAnsiTheme="majorHAnsi" w:cstheme="majorHAnsi"/>
          <w:sz w:val="16"/>
        </w:rPr>
        <w:t xml:space="preserve"> </w:t>
      </w:r>
      <w:r w:rsidRPr="00996312">
        <w:rPr>
          <w:rFonts w:asciiTheme="majorHAnsi" w:hAnsiTheme="majorHAnsi" w:cstheme="majorHAnsi"/>
          <w:vanish/>
          <w:sz w:val="16"/>
        </w:rPr>
        <w:t>creating</w:t>
      </w:r>
      <w:r w:rsidRPr="006B677E">
        <w:rPr>
          <w:rFonts w:asciiTheme="majorHAnsi" w:hAnsiTheme="majorHAnsi" w:cstheme="majorHAnsi"/>
          <w:sz w:val="16"/>
        </w:rPr>
        <w:t xml:space="preserve"> </w:t>
      </w:r>
      <w:r w:rsidRPr="00996312">
        <w:rPr>
          <w:rFonts w:asciiTheme="majorHAnsi" w:hAnsiTheme="majorHAnsi" w:cstheme="majorHAnsi"/>
          <w:vanish/>
          <w:sz w:val="16"/>
        </w:rPr>
        <w:t>happy</w:t>
      </w:r>
      <w:r w:rsidRPr="006B677E">
        <w:rPr>
          <w:rFonts w:asciiTheme="majorHAnsi" w:hAnsiTheme="majorHAnsi" w:cstheme="majorHAnsi"/>
          <w:sz w:val="16"/>
        </w:rPr>
        <w:t xml:space="preserve"> </w:t>
      </w:r>
      <w:r w:rsidRPr="00996312">
        <w:rPr>
          <w:rFonts w:asciiTheme="majorHAnsi" w:hAnsiTheme="majorHAnsi" w:cstheme="majorHAnsi"/>
          <w:vanish/>
          <w:sz w:val="16"/>
        </w:rPr>
        <w:t>people</w:t>
      </w:r>
      <w:r w:rsidRPr="006B677E">
        <w:rPr>
          <w:rFonts w:asciiTheme="majorHAnsi" w:hAnsiTheme="majorHAnsi" w:cstheme="majorHAnsi"/>
          <w:sz w:val="16"/>
        </w:rPr>
        <w:t xml:space="preserve"> </w:t>
      </w:r>
      <w:r w:rsidRPr="00996312">
        <w:rPr>
          <w:rFonts w:asciiTheme="majorHAnsi" w:hAnsiTheme="majorHAnsi" w:cstheme="majorHAnsi"/>
          <w:vanish/>
          <w:sz w:val="16"/>
        </w:rPr>
        <w:t>–</w:t>
      </w:r>
      <w:r w:rsidRPr="006B677E">
        <w:rPr>
          <w:rFonts w:asciiTheme="majorHAnsi" w:hAnsiTheme="majorHAnsi" w:cstheme="majorHAnsi"/>
          <w:sz w:val="16"/>
        </w:rPr>
        <w:t xml:space="preserve"> </w:t>
      </w:r>
      <w:r w:rsidRPr="00996312">
        <w:rPr>
          <w:rFonts w:asciiTheme="majorHAnsi" w:hAnsiTheme="majorHAnsi" w:cstheme="majorHAnsi"/>
          <w:vanish/>
          <w:sz w:val="16"/>
        </w:rPr>
        <w:t>the</w:t>
      </w:r>
      <w:r w:rsidRPr="006B677E">
        <w:rPr>
          <w:rFonts w:asciiTheme="majorHAnsi" w:hAnsiTheme="majorHAnsi" w:cstheme="majorHAnsi"/>
          <w:sz w:val="16"/>
        </w:rPr>
        <w:t xml:space="preserve"> </w:t>
      </w:r>
      <w:r w:rsidRPr="00996312">
        <w:rPr>
          <w:rFonts w:asciiTheme="majorHAnsi" w:hAnsiTheme="majorHAnsi" w:cstheme="majorHAnsi"/>
          <w:vanish/>
          <w:sz w:val="16"/>
        </w:rPr>
        <w:t>case</w:t>
      </w:r>
      <w:r w:rsidRPr="006B677E">
        <w:rPr>
          <w:rFonts w:asciiTheme="majorHAnsi" w:hAnsiTheme="majorHAnsi" w:cstheme="majorHAnsi"/>
          <w:sz w:val="16"/>
        </w:rPr>
        <w:t xml:space="preserve"> </w:t>
      </w:r>
      <w:r w:rsidRPr="00996312">
        <w:rPr>
          <w:rFonts w:asciiTheme="majorHAnsi" w:hAnsiTheme="majorHAnsi" w:cstheme="majorHAnsi"/>
          <w:vanish/>
          <w:sz w:val="16"/>
        </w:rPr>
        <w:t>for</w:t>
      </w:r>
      <w:r w:rsidRPr="006B677E">
        <w:rPr>
          <w:rFonts w:asciiTheme="majorHAnsi" w:hAnsiTheme="majorHAnsi" w:cstheme="majorHAnsi"/>
          <w:sz w:val="16"/>
        </w:rPr>
        <w:t xml:space="preserve"> </w:t>
      </w:r>
      <w:r w:rsidRPr="00996312">
        <w:rPr>
          <w:rFonts w:asciiTheme="majorHAnsi" w:hAnsiTheme="majorHAnsi" w:cstheme="majorHAnsi"/>
          <w:vanish/>
          <w:sz w:val="16"/>
        </w:rPr>
        <w:t>reducing</w:t>
      </w:r>
      <w:r w:rsidRPr="006B677E">
        <w:rPr>
          <w:rFonts w:asciiTheme="majorHAnsi" w:hAnsiTheme="majorHAnsi" w:cstheme="majorHAnsi"/>
          <w:sz w:val="16"/>
        </w:rPr>
        <w:t xml:space="preserve"> </w:t>
      </w:r>
      <w:r w:rsidRPr="00996312">
        <w:rPr>
          <w:rFonts w:asciiTheme="majorHAnsi" w:hAnsiTheme="majorHAnsi" w:cstheme="majorHAnsi"/>
          <w:vanish/>
          <w:sz w:val="16"/>
        </w:rPr>
        <w:t>existential</w:t>
      </w:r>
      <w:r w:rsidRPr="006B677E">
        <w:rPr>
          <w:rFonts w:asciiTheme="majorHAnsi" w:hAnsiTheme="majorHAnsi" w:cstheme="majorHAnsi"/>
          <w:sz w:val="16"/>
        </w:rPr>
        <w:t xml:space="preserve"> </w:t>
      </w:r>
      <w:r w:rsidRPr="00996312">
        <w:rPr>
          <w:rFonts w:asciiTheme="majorHAnsi" w:hAnsiTheme="majorHAnsi" w:cstheme="majorHAnsi"/>
          <w:vanish/>
          <w:sz w:val="16"/>
        </w:rPr>
        <w:t>risk</w:t>
      </w:r>
      <w:r w:rsidRPr="006B677E">
        <w:rPr>
          <w:rFonts w:asciiTheme="majorHAnsi" w:hAnsiTheme="majorHAnsi" w:cstheme="majorHAnsi"/>
          <w:sz w:val="16"/>
        </w:rPr>
        <w:t xml:space="preserve"> </w:t>
      </w:r>
      <w:r w:rsidRPr="00996312">
        <w:rPr>
          <w:rFonts w:asciiTheme="majorHAnsi" w:hAnsiTheme="majorHAnsi" w:cstheme="majorHAnsi"/>
          <w:vanish/>
          <w:sz w:val="16"/>
        </w:rPr>
        <w:t>is</w:t>
      </w:r>
      <w:r w:rsidRPr="006B677E">
        <w:rPr>
          <w:rFonts w:asciiTheme="majorHAnsi" w:hAnsiTheme="majorHAnsi" w:cstheme="majorHAnsi"/>
          <w:sz w:val="16"/>
        </w:rPr>
        <w:t xml:space="preserve"> </w:t>
      </w:r>
      <w:r w:rsidRPr="00996312">
        <w:rPr>
          <w:rFonts w:asciiTheme="majorHAnsi" w:hAnsiTheme="majorHAnsi" w:cstheme="majorHAnsi"/>
          <w:vanish/>
          <w:sz w:val="16"/>
        </w:rPr>
        <w:t>very</w:t>
      </w:r>
      <w:r w:rsidRPr="006B677E">
        <w:rPr>
          <w:rFonts w:asciiTheme="majorHAnsi" w:hAnsiTheme="majorHAnsi" w:cstheme="majorHAnsi"/>
          <w:sz w:val="16"/>
        </w:rPr>
        <w:t xml:space="preserve"> </w:t>
      </w:r>
      <w:r w:rsidRPr="00996312">
        <w:rPr>
          <w:rFonts w:asciiTheme="majorHAnsi" w:hAnsiTheme="majorHAnsi" w:cstheme="majorHAnsi"/>
          <w:vanish/>
          <w:sz w:val="16"/>
        </w:rPr>
        <w:t>strong.</w:t>
      </w:r>
      <w:r w:rsidRPr="006B677E">
        <w:rPr>
          <w:rFonts w:asciiTheme="majorHAnsi" w:hAnsiTheme="majorHAnsi" w:cstheme="majorHAnsi"/>
          <w:sz w:val="16"/>
        </w:rPr>
        <w:t xml:space="preserve"> </w:t>
      </w:r>
      <w:r w:rsidRPr="00996312">
        <w:rPr>
          <w:rFonts w:asciiTheme="majorHAnsi" w:hAnsiTheme="majorHAnsi" w:cstheme="majorHAnsi"/>
          <w:vanish/>
          <w:sz w:val="16"/>
        </w:rPr>
        <w:t>As</w:t>
      </w:r>
      <w:r w:rsidRPr="006B677E">
        <w:rPr>
          <w:rFonts w:asciiTheme="majorHAnsi" w:hAnsiTheme="majorHAnsi" w:cstheme="majorHAnsi"/>
          <w:sz w:val="16"/>
        </w:rPr>
        <w:t xml:space="preserve"> </w:t>
      </w:r>
      <w:r w:rsidRPr="00996312">
        <w:rPr>
          <w:rFonts w:asciiTheme="majorHAnsi" w:hAnsiTheme="majorHAnsi" w:cstheme="majorHAnsi"/>
          <w:vanish/>
          <w:sz w:val="16"/>
        </w:rPr>
        <w:t>noted</w:t>
      </w:r>
      <w:r w:rsidRPr="006B677E">
        <w:rPr>
          <w:rFonts w:asciiTheme="majorHAnsi" w:hAnsiTheme="majorHAnsi" w:cstheme="majorHAnsi"/>
          <w:sz w:val="16"/>
        </w:rPr>
        <w:t xml:space="preserve"> </w:t>
      </w:r>
      <w:r w:rsidRPr="00996312">
        <w:rPr>
          <w:rFonts w:asciiTheme="majorHAnsi" w:hAnsiTheme="majorHAnsi" w:cstheme="majorHAnsi"/>
          <w:vanish/>
          <w:sz w:val="16"/>
        </w:rPr>
        <w:t>in</w:t>
      </w:r>
      <w:r w:rsidRPr="006B677E">
        <w:rPr>
          <w:rFonts w:asciiTheme="majorHAnsi" w:hAnsiTheme="majorHAnsi" w:cstheme="majorHAnsi"/>
          <w:sz w:val="16"/>
        </w:rPr>
        <w:t xml:space="preserve"> </w:t>
      </w:r>
      <w:r w:rsidRPr="00996312">
        <w:rPr>
          <w:rFonts w:asciiTheme="majorHAnsi" w:hAnsiTheme="majorHAnsi" w:cstheme="majorHAnsi"/>
          <w:vanish/>
          <w:sz w:val="16"/>
        </w:rPr>
        <w:t>this</w:t>
      </w:r>
      <w:r w:rsidRPr="006B677E">
        <w:rPr>
          <w:rFonts w:asciiTheme="majorHAnsi" w:hAnsiTheme="majorHAnsi" w:cstheme="majorHAnsi"/>
          <w:sz w:val="16"/>
        </w:rPr>
        <w:t xml:space="preserve"> </w:t>
      </w:r>
      <w:r w:rsidRPr="00996312">
        <w:rPr>
          <w:rFonts w:asciiTheme="majorHAnsi" w:hAnsiTheme="majorHAnsi" w:cstheme="majorHAnsi"/>
          <w:vanish/>
          <w:sz w:val="16"/>
        </w:rPr>
        <w:t>seminal</w:t>
      </w:r>
      <w:r w:rsidRPr="006B677E">
        <w:rPr>
          <w:rFonts w:asciiTheme="majorHAnsi" w:hAnsiTheme="majorHAnsi" w:cstheme="majorHAnsi"/>
          <w:sz w:val="16"/>
        </w:rPr>
        <w:t xml:space="preserve"> </w:t>
      </w:r>
      <w:r w:rsidRPr="00996312">
        <w:rPr>
          <w:rFonts w:asciiTheme="majorHAnsi" w:hAnsiTheme="majorHAnsi" w:cstheme="majorHAnsi"/>
          <w:vanish/>
          <w:sz w:val="16"/>
        </w:rPr>
        <w:t>paper,</w:t>
      </w:r>
      <w:r w:rsidRPr="006B677E">
        <w:rPr>
          <w:rFonts w:asciiTheme="majorHAnsi" w:hAnsiTheme="majorHAnsi" w:cstheme="majorHAnsi"/>
          <w:sz w:val="16"/>
        </w:rPr>
        <w:t xml:space="preserve"> </w:t>
      </w:r>
      <w:r w:rsidRPr="00996312">
        <w:rPr>
          <w:rStyle w:val="StyleUnderline"/>
          <w:rFonts w:cstheme="majorHAnsi"/>
          <w:vanish/>
        </w:rPr>
        <w:t>this</w:t>
      </w:r>
      <w:r w:rsidRPr="00941301">
        <w:rPr>
          <w:rStyle w:val="StyleUnderline"/>
          <w:rFonts w:cstheme="majorHAnsi"/>
        </w:rPr>
        <w:t xml:space="preserve"> </w:t>
      </w:r>
      <w:r w:rsidRPr="00996312">
        <w:rPr>
          <w:rStyle w:val="StyleUnderline"/>
          <w:rFonts w:cstheme="majorHAnsi"/>
          <w:vanish/>
        </w:rPr>
        <w:t>case</w:t>
      </w:r>
      <w:r w:rsidRPr="00941301">
        <w:rPr>
          <w:rStyle w:val="StyleUnderline"/>
          <w:rFonts w:cstheme="majorHAnsi"/>
        </w:rPr>
        <w:t xml:space="preserve"> </w:t>
      </w:r>
      <w:r w:rsidRPr="00996312">
        <w:rPr>
          <w:rStyle w:val="StyleUnderline"/>
          <w:rFonts w:cstheme="majorHAnsi"/>
          <w:vanish/>
        </w:rPr>
        <w:t>is</w:t>
      </w:r>
      <w:r w:rsidRPr="00941301">
        <w:rPr>
          <w:rStyle w:val="StyleUnderline"/>
          <w:rFonts w:cstheme="majorHAnsi"/>
        </w:rPr>
        <w:t xml:space="preserve"> </w:t>
      </w:r>
      <w:r w:rsidRPr="00996312">
        <w:rPr>
          <w:rStyle w:val="StyleUnderline"/>
          <w:rFonts w:cstheme="majorHAnsi"/>
          <w:vanish/>
        </w:rPr>
        <w:t>strengthened</w:t>
      </w:r>
      <w:r w:rsidRPr="00941301">
        <w:rPr>
          <w:rStyle w:val="StyleUnderline"/>
          <w:rFonts w:cstheme="majorHAnsi"/>
        </w:rPr>
        <w:t xml:space="preserve"> </w:t>
      </w:r>
      <w:r w:rsidRPr="00996312">
        <w:rPr>
          <w:rStyle w:val="StyleUnderline"/>
          <w:rFonts w:cstheme="majorHAnsi"/>
          <w:vanish/>
        </w:rPr>
        <w:t>by</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fact</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there’s</w:t>
      </w:r>
      <w:r w:rsidRPr="00941301">
        <w:rPr>
          <w:rStyle w:val="StyleUnderline"/>
          <w:rFonts w:cstheme="majorHAnsi"/>
        </w:rPr>
        <w:t xml:space="preserve"> </w:t>
      </w:r>
      <w:r w:rsidRPr="00996312">
        <w:rPr>
          <w:rStyle w:val="StyleUnderline"/>
          <w:rFonts w:cstheme="majorHAnsi"/>
          <w:vanish/>
        </w:rPr>
        <w:t>a</w:t>
      </w:r>
      <w:r w:rsidRPr="00941301">
        <w:rPr>
          <w:rStyle w:val="StyleUnderline"/>
          <w:rFonts w:cstheme="majorHAnsi"/>
        </w:rPr>
        <w:t xml:space="preserve"> </w:t>
      </w:r>
      <w:r w:rsidRPr="00996312">
        <w:rPr>
          <w:rStyle w:val="StyleUnderline"/>
          <w:rFonts w:cstheme="majorHAnsi"/>
          <w:vanish/>
        </w:rPr>
        <w:t>good</w:t>
      </w:r>
      <w:r w:rsidRPr="00941301">
        <w:rPr>
          <w:rStyle w:val="StyleUnderline"/>
          <w:rFonts w:cstheme="majorHAnsi"/>
        </w:rPr>
        <w:t xml:space="preserve"> </w:t>
      </w:r>
      <w:r w:rsidRPr="00996312">
        <w:rPr>
          <w:rStyle w:val="StyleUnderline"/>
          <w:rFonts w:cstheme="majorHAnsi"/>
          <w:vanish/>
        </w:rPr>
        <w:t>chance</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many</w:t>
      </w:r>
      <w:r w:rsidRPr="00941301">
        <w:rPr>
          <w:rStyle w:val="StyleUnderline"/>
          <w:rFonts w:cstheme="majorHAnsi"/>
        </w:rPr>
        <w:t xml:space="preserve"> </w:t>
      </w:r>
      <w:r w:rsidRPr="00996312">
        <w:rPr>
          <w:rStyle w:val="StyleUnderline"/>
          <w:rFonts w:cstheme="majorHAnsi"/>
          <w:vanish/>
        </w:rPr>
        <w:t>existing</w:t>
      </w:r>
      <w:r w:rsidRPr="00941301">
        <w:rPr>
          <w:rStyle w:val="StyleUnderline"/>
          <w:rFonts w:cstheme="majorHAnsi"/>
        </w:rPr>
        <w:t xml:space="preserve"> </w:t>
      </w:r>
      <w:r w:rsidRPr="00996312">
        <w:rPr>
          <w:rStyle w:val="StyleUnderline"/>
          <w:rFonts w:cstheme="majorHAnsi"/>
          <w:vanish/>
        </w:rPr>
        <w:t>people</w:t>
      </w:r>
      <w:r w:rsidRPr="00941301">
        <w:rPr>
          <w:rStyle w:val="StyleUnderline"/>
          <w:rFonts w:cstheme="majorHAnsi"/>
        </w:rPr>
        <w:t xml:space="preserve"> </w:t>
      </w:r>
      <w:r w:rsidRPr="00996312">
        <w:rPr>
          <w:rStyle w:val="StyleUnderline"/>
          <w:rFonts w:cstheme="majorHAnsi"/>
          <w:vanish/>
        </w:rPr>
        <w:t>will,</w:t>
      </w:r>
      <w:r w:rsidRPr="00941301">
        <w:rPr>
          <w:rStyle w:val="StyleUnderline"/>
          <w:rFonts w:cstheme="majorHAnsi"/>
        </w:rPr>
        <w:t xml:space="preserve"> </w:t>
      </w:r>
      <w:r w:rsidRPr="00996312">
        <w:rPr>
          <w:rStyle w:val="StyleUnderline"/>
          <w:rFonts w:cstheme="majorHAnsi"/>
          <w:vanish/>
        </w:rPr>
        <w:t>with</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aid</w:t>
      </w:r>
      <w:r w:rsidRPr="00941301">
        <w:rPr>
          <w:rStyle w:val="StyleUnderline"/>
          <w:rFonts w:cstheme="majorHAnsi"/>
        </w:rPr>
        <w:t xml:space="preserve"> </w:t>
      </w:r>
      <w:r w:rsidRPr="00996312">
        <w:rPr>
          <w:rStyle w:val="StyleUnderline"/>
          <w:rFonts w:cstheme="majorHAnsi"/>
          <w:vanish/>
        </w:rPr>
        <w:t>of</w:t>
      </w:r>
      <w:r w:rsidRPr="00941301">
        <w:rPr>
          <w:rStyle w:val="StyleUnderline"/>
          <w:rFonts w:cstheme="majorHAnsi"/>
        </w:rPr>
        <w:t xml:space="preserve"> </w:t>
      </w:r>
      <w:r w:rsidRPr="00996312">
        <w:rPr>
          <w:rStyle w:val="StyleUnderline"/>
          <w:rFonts w:cstheme="majorHAnsi"/>
          <w:vanish/>
        </w:rPr>
        <w:t>life-extension</w:t>
      </w:r>
      <w:r w:rsidRPr="00941301">
        <w:rPr>
          <w:rStyle w:val="StyleUnderline"/>
          <w:rFonts w:cstheme="majorHAnsi"/>
        </w:rPr>
        <w:t xml:space="preserve"> </w:t>
      </w:r>
      <w:r w:rsidRPr="00996312">
        <w:rPr>
          <w:rStyle w:val="StyleUnderline"/>
          <w:rFonts w:cstheme="majorHAnsi"/>
          <w:vanish/>
        </w:rPr>
        <w:t>technology,</w:t>
      </w:r>
      <w:r w:rsidRPr="00941301">
        <w:rPr>
          <w:rStyle w:val="StyleUnderline"/>
          <w:rFonts w:cstheme="majorHAnsi"/>
        </w:rPr>
        <w:t xml:space="preserve"> </w:t>
      </w:r>
      <w:r w:rsidRPr="00996312">
        <w:rPr>
          <w:rStyle w:val="StyleUnderline"/>
          <w:rFonts w:cstheme="majorHAnsi"/>
          <w:vanish/>
        </w:rPr>
        <w:t>live</w:t>
      </w:r>
      <w:r w:rsidRPr="00941301">
        <w:rPr>
          <w:rStyle w:val="StyleUnderline"/>
          <w:rFonts w:cstheme="majorHAnsi"/>
        </w:rPr>
        <w:t xml:space="preserve"> </w:t>
      </w:r>
      <w:r w:rsidRPr="00996312">
        <w:rPr>
          <w:rStyle w:val="StyleUnderline"/>
          <w:rFonts w:cstheme="majorHAnsi"/>
          <w:vanish/>
        </w:rPr>
        <w:t>very</w:t>
      </w:r>
      <w:r w:rsidRPr="00941301">
        <w:rPr>
          <w:rStyle w:val="StyleUnderline"/>
          <w:rFonts w:cstheme="majorHAnsi"/>
        </w:rPr>
        <w:t xml:space="preserve"> </w:t>
      </w:r>
      <w:r w:rsidRPr="00996312">
        <w:rPr>
          <w:rStyle w:val="StyleUnderline"/>
          <w:rFonts w:cstheme="majorHAnsi"/>
          <w:vanish/>
        </w:rPr>
        <w:t>long</w:t>
      </w:r>
      <w:r w:rsidRPr="00941301">
        <w:rPr>
          <w:rStyle w:val="StyleUnderline"/>
          <w:rFonts w:cstheme="majorHAnsi"/>
        </w:rPr>
        <w:t xml:space="preserve"> </w:t>
      </w:r>
      <w:r w:rsidRPr="00996312">
        <w:rPr>
          <w:rStyle w:val="StyleUnderline"/>
          <w:rFonts w:cstheme="majorHAnsi"/>
          <w:vanish/>
        </w:rPr>
        <w:t>and</w:t>
      </w:r>
      <w:r w:rsidRPr="00941301">
        <w:rPr>
          <w:rStyle w:val="StyleUnderline"/>
          <w:rFonts w:cstheme="majorHAnsi"/>
        </w:rPr>
        <w:t xml:space="preserve"> </w:t>
      </w:r>
      <w:r w:rsidRPr="00996312">
        <w:rPr>
          <w:rStyle w:val="StyleUnderline"/>
          <w:rFonts w:cstheme="majorHAnsi"/>
          <w:vanish/>
        </w:rPr>
        <w:t>very</w:t>
      </w:r>
      <w:r w:rsidRPr="00941301">
        <w:rPr>
          <w:rStyle w:val="StyleUnderline"/>
          <w:rFonts w:cstheme="majorHAnsi"/>
        </w:rPr>
        <w:t xml:space="preserve"> </w:t>
      </w:r>
      <w:r w:rsidRPr="00996312">
        <w:rPr>
          <w:rStyle w:val="StyleUnderline"/>
          <w:rFonts w:cstheme="majorHAnsi"/>
          <w:vanish/>
        </w:rPr>
        <w:t>high</w:t>
      </w:r>
      <w:r w:rsidRPr="00941301">
        <w:rPr>
          <w:rStyle w:val="StyleUnderline"/>
          <w:rFonts w:cstheme="majorHAnsi"/>
        </w:rPr>
        <w:t xml:space="preserve"> </w:t>
      </w:r>
      <w:r w:rsidRPr="00996312">
        <w:rPr>
          <w:rStyle w:val="StyleUnderline"/>
          <w:rFonts w:cstheme="majorHAnsi"/>
          <w:vanish/>
        </w:rPr>
        <w:t>quality</w:t>
      </w:r>
      <w:r w:rsidRPr="00941301">
        <w:rPr>
          <w:rStyle w:val="StyleUnderline"/>
          <w:rFonts w:cstheme="majorHAnsi"/>
        </w:rPr>
        <w:t xml:space="preserve"> </w:t>
      </w:r>
      <w:r w:rsidRPr="00996312">
        <w:rPr>
          <w:rStyle w:val="StyleUnderline"/>
          <w:rFonts w:cstheme="majorHAnsi"/>
          <w:vanish/>
        </w:rPr>
        <w:t>lives.</w:t>
      </w:r>
      <w:r w:rsidRPr="00941301">
        <w:rPr>
          <w:rStyle w:val="StyleUnderline"/>
          <w:rFonts w:cstheme="majorHAnsi"/>
        </w:rPr>
        <w:t xml:space="preserve"> </w:t>
      </w:r>
      <w:r w:rsidRPr="00996312">
        <w:rPr>
          <w:rStyle w:val="StyleUnderline"/>
          <w:rFonts w:cstheme="majorHAnsi"/>
          <w:vanish/>
        </w:rPr>
        <w:t>You</w:t>
      </w:r>
      <w:r w:rsidRPr="00941301">
        <w:rPr>
          <w:rStyle w:val="StyleUnderline"/>
          <w:rFonts w:cstheme="majorHAnsi"/>
        </w:rPr>
        <w:t xml:space="preserve"> </w:t>
      </w:r>
      <w:r w:rsidRPr="00996312">
        <w:rPr>
          <w:rStyle w:val="StyleUnderline"/>
          <w:rFonts w:cstheme="majorHAnsi"/>
          <w:vanish/>
        </w:rPr>
        <w:t>might</w:t>
      </w:r>
      <w:r w:rsidRPr="00941301">
        <w:rPr>
          <w:rStyle w:val="StyleUnderline"/>
          <w:rFonts w:cstheme="majorHAnsi"/>
        </w:rPr>
        <w:t xml:space="preserve"> </w:t>
      </w:r>
      <w:r w:rsidRPr="00996312">
        <w:rPr>
          <w:rStyle w:val="StyleUnderline"/>
          <w:rFonts w:cstheme="majorHAnsi"/>
          <w:vanish/>
        </w:rPr>
        <w:t>think</w:t>
      </w:r>
      <w:r w:rsidRPr="00941301">
        <w:rPr>
          <w:rStyle w:val="StyleUnderline"/>
          <w:rFonts w:cstheme="majorHAnsi"/>
        </w:rPr>
        <w:t xml:space="preserve"> </w:t>
      </w:r>
      <w:r w:rsidRPr="00996312">
        <w:rPr>
          <w:rStyle w:val="StyleUnderline"/>
          <w:rFonts w:cstheme="majorHAnsi"/>
          <w:vanish/>
        </w:rPr>
        <w:t>what</w:t>
      </w:r>
      <w:r w:rsidRPr="00941301">
        <w:rPr>
          <w:rStyle w:val="StyleUnderline"/>
          <w:rFonts w:cstheme="majorHAnsi"/>
        </w:rPr>
        <w:t xml:space="preserve"> </w:t>
      </w:r>
      <w:r w:rsidRPr="00996312">
        <w:rPr>
          <w:rStyle w:val="StyleUnderline"/>
          <w:rFonts w:cstheme="majorHAnsi"/>
          <w:vanish/>
        </w:rPr>
        <w:t>I</w:t>
      </w:r>
      <w:r w:rsidRPr="00941301">
        <w:rPr>
          <w:rStyle w:val="StyleUnderline"/>
          <w:rFonts w:cstheme="majorHAnsi"/>
        </w:rPr>
        <w:t xml:space="preserve"> </w:t>
      </w:r>
      <w:r w:rsidRPr="00996312">
        <w:rPr>
          <w:rStyle w:val="StyleUnderline"/>
          <w:rFonts w:cstheme="majorHAnsi"/>
          <w:vanish/>
        </w:rPr>
        <w:t>have</w:t>
      </w:r>
      <w:r w:rsidRPr="00941301">
        <w:rPr>
          <w:rStyle w:val="StyleUnderline"/>
          <w:rFonts w:cstheme="majorHAnsi"/>
        </w:rPr>
        <w:t xml:space="preserve"> </w:t>
      </w:r>
      <w:r w:rsidRPr="00996312">
        <w:rPr>
          <w:rStyle w:val="StyleUnderline"/>
          <w:rFonts w:cstheme="majorHAnsi"/>
          <w:vanish/>
        </w:rPr>
        <w:t>just</w:t>
      </w:r>
      <w:r w:rsidRPr="00941301">
        <w:rPr>
          <w:rStyle w:val="StyleUnderline"/>
          <w:rFonts w:cstheme="majorHAnsi"/>
        </w:rPr>
        <w:t xml:space="preserve"> </w:t>
      </w:r>
      <w:r w:rsidRPr="00996312">
        <w:rPr>
          <w:rStyle w:val="StyleUnderline"/>
          <w:rFonts w:cstheme="majorHAnsi"/>
          <w:vanish/>
        </w:rPr>
        <w:t>argued</w:t>
      </w:r>
      <w:r w:rsidRPr="00941301">
        <w:rPr>
          <w:rStyle w:val="StyleUnderline"/>
          <w:rFonts w:cstheme="majorHAnsi"/>
        </w:rPr>
        <w:t xml:space="preserve"> </w:t>
      </w:r>
      <w:r w:rsidRPr="00996312">
        <w:rPr>
          <w:rStyle w:val="StyleUnderline"/>
          <w:rFonts w:cstheme="majorHAnsi"/>
          <w:vanish/>
        </w:rPr>
        <w:t>applies</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consequentialists</w:t>
      </w:r>
      <w:r w:rsidRPr="00941301">
        <w:rPr>
          <w:rStyle w:val="StyleUnderline"/>
          <w:rFonts w:cstheme="majorHAnsi"/>
        </w:rPr>
        <w:t xml:space="preserve"> </w:t>
      </w:r>
      <w:r w:rsidRPr="00996312">
        <w:rPr>
          <w:rStyle w:val="StyleUnderline"/>
          <w:rFonts w:cstheme="majorHAnsi"/>
          <w:vanish/>
        </w:rPr>
        <w:t>only.</w:t>
      </w:r>
      <w:r w:rsidRPr="00941301">
        <w:rPr>
          <w:rStyle w:val="StyleUnderline"/>
          <w:rFonts w:cstheme="majorHAnsi"/>
        </w:rPr>
        <w:t xml:space="preserve"> </w:t>
      </w:r>
      <w:r w:rsidRPr="00996312">
        <w:rPr>
          <w:rStyle w:val="StyleUnderline"/>
          <w:rFonts w:cstheme="majorHAnsi"/>
          <w:vanish/>
        </w:rPr>
        <w:t>There</w:t>
      </w:r>
      <w:r w:rsidRPr="00941301">
        <w:rPr>
          <w:rStyle w:val="StyleUnderline"/>
          <w:rFonts w:cstheme="majorHAnsi"/>
        </w:rPr>
        <w:t xml:space="preserve"> </w:t>
      </w:r>
      <w:r w:rsidRPr="00996312">
        <w:rPr>
          <w:rStyle w:val="StyleUnderline"/>
          <w:rFonts w:cstheme="majorHAnsi"/>
          <w:vanish/>
        </w:rPr>
        <w:t>is</w:t>
      </w:r>
      <w:r w:rsidRPr="00941301">
        <w:rPr>
          <w:rStyle w:val="StyleUnderline"/>
          <w:rFonts w:cstheme="majorHAnsi"/>
        </w:rPr>
        <w:t xml:space="preserve"> </w:t>
      </w:r>
      <w:r w:rsidRPr="00996312">
        <w:rPr>
          <w:rStyle w:val="StyleUnderline"/>
          <w:rFonts w:cstheme="majorHAnsi"/>
          <w:vanish/>
        </w:rPr>
        <w:t>a</w:t>
      </w:r>
      <w:r w:rsidRPr="00941301">
        <w:rPr>
          <w:rStyle w:val="StyleUnderline"/>
          <w:rFonts w:cstheme="majorHAnsi"/>
        </w:rPr>
        <w:t xml:space="preserve"> </w:t>
      </w:r>
      <w:r w:rsidRPr="00996312">
        <w:rPr>
          <w:rStyle w:val="StyleUnderline"/>
          <w:rFonts w:cstheme="majorHAnsi"/>
          <w:vanish/>
        </w:rPr>
        <w:t>tendency</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assume</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if</w:t>
      </w:r>
      <w:r w:rsidRPr="00941301">
        <w:rPr>
          <w:rStyle w:val="StyleUnderline"/>
          <w:rFonts w:cstheme="majorHAnsi"/>
        </w:rPr>
        <w:t xml:space="preserve"> </w:t>
      </w:r>
      <w:r w:rsidRPr="00996312">
        <w:rPr>
          <w:rStyle w:val="StyleUnderline"/>
          <w:rFonts w:cstheme="majorHAnsi"/>
          <w:vanish/>
        </w:rPr>
        <w:t>an</w:t>
      </w:r>
      <w:r w:rsidRPr="00941301">
        <w:rPr>
          <w:rStyle w:val="StyleUnderline"/>
          <w:rFonts w:cstheme="majorHAnsi"/>
        </w:rPr>
        <w:t xml:space="preserve"> </w:t>
      </w:r>
      <w:r w:rsidRPr="00996312">
        <w:rPr>
          <w:rStyle w:val="StyleUnderline"/>
          <w:rFonts w:cstheme="majorHAnsi"/>
          <w:vanish/>
        </w:rPr>
        <w:t>argument</w:t>
      </w:r>
      <w:r w:rsidRPr="00941301">
        <w:rPr>
          <w:rStyle w:val="StyleUnderline"/>
          <w:rFonts w:cstheme="majorHAnsi"/>
        </w:rPr>
        <w:t xml:space="preserve"> </w:t>
      </w:r>
      <w:r w:rsidRPr="00996312">
        <w:rPr>
          <w:rStyle w:val="StyleUnderline"/>
          <w:rFonts w:cstheme="majorHAnsi"/>
          <w:vanish/>
        </w:rPr>
        <w:t>appeals</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consequentialist</w:t>
      </w:r>
      <w:r w:rsidRPr="00941301">
        <w:rPr>
          <w:rStyle w:val="StyleUnderline"/>
          <w:rFonts w:cstheme="majorHAnsi"/>
        </w:rPr>
        <w:t xml:space="preserve"> </w:t>
      </w:r>
      <w:r w:rsidRPr="00996312">
        <w:rPr>
          <w:rStyle w:val="StyleUnderline"/>
          <w:rFonts w:cstheme="majorHAnsi"/>
          <w:vanish/>
        </w:rPr>
        <w:t>considerations</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goodness</w:t>
      </w:r>
      <w:r w:rsidRPr="00941301">
        <w:rPr>
          <w:rStyle w:val="StyleUnderline"/>
          <w:rFonts w:cstheme="majorHAnsi"/>
        </w:rPr>
        <w:t xml:space="preserve"> </w:t>
      </w:r>
      <w:r w:rsidRPr="00996312">
        <w:rPr>
          <w:rStyle w:val="StyleUnderline"/>
          <w:rFonts w:cstheme="majorHAnsi"/>
          <w:vanish/>
        </w:rPr>
        <w:t>of</w:t>
      </w:r>
      <w:r w:rsidRPr="00941301">
        <w:rPr>
          <w:rStyle w:val="StyleUnderline"/>
          <w:rFonts w:cstheme="majorHAnsi"/>
        </w:rPr>
        <w:t xml:space="preserve"> </w:t>
      </w:r>
      <w:r w:rsidRPr="00996312">
        <w:rPr>
          <w:rStyle w:val="StyleUnderline"/>
          <w:rFonts w:cstheme="majorHAnsi"/>
          <w:vanish/>
        </w:rPr>
        <w:t>outcomes),</w:t>
      </w:r>
      <w:r w:rsidRPr="00941301">
        <w:rPr>
          <w:rStyle w:val="StyleUnderline"/>
          <w:rFonts w:cstheme="majorHAnsi"/>
        </w:rPr>
        <w:t xml:space="preserve"> </w:t>
      </w:r>
      <w:r w:rsidRPr="00996312">
        <w:rPr>
          <w:rStyle w:val="StyleUnderline"/>
          <w:rFonts w:cstheme="majorHAnsi"/>
          <w:vanish/>
        </w:rPr>
        <w:t>it</w:t>
      </w:r>
      <w:r w:rsidRPr="00941301">
        <w:rPr>
          <w:rStyle w:val="StyleUnderline"/>
          <w:rFonts w:cstheme="majorHAnsi"/>
        </w:rPr>
        <w:t xml:space="preserve"> </w:t>
      </w:r>
      <w:r w:rsidRPr="00996312">
        <w:rPr>
          <w:rStyle w:val="StyleUnderline"/>
          <w:rFonts w:cstheme="majorHAnsi"/>
          <w:vanish/>
        </w:rPr>
        <w:t>is</w:t>
      </w:r>
      <w:r w:rsidRPr="00941301">
        <w:rPr>
          <w:rStyle w:val="StyleUnderline"/>
          <w:rFonts w:cstheme="majorHAnsi"/>
        </w:rPr>
        <w:t xml:space="preserve"> </w:t>
      </w:r>
      <w:r w:rsidRPr="00996312">
        <w:rPr>
          <w:rStyle w:val="StyleUnderline"/>
          <w:rFonts w:cstheme="majorHAnsi"/>
          <w:vanish/>
        </w:rPr>
        <w:t>irrelevant</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non-consequentialists.</w:t>
      </w:r>
      <w:r w:rsidRPr="00941301">
        <w:rPr>
          <w:rStyle w:val="StyleUnderline"/>
          <w:rFonts w:cstheme="majorHAnsi"/>
        </w:rPr>
        <w:t xml:space="preserve"> </w:t>
      </w:r>
      <w:r w:rsidRPr="00996312">
        <w:rPr>
          <w:rStyle w:val="StyleUnderline"/>
          <w:rFonts w:cstheme="majorHAnsi"/>
          <w:vanish/>
        </w:rPr>
        <w:t>But</w:t>
      </w:r>
      <w:r w:rsidRPr="00941301">
        <w:rPr>
          <w:rStyle w:val="StyleUnderline"/>
          <w:rFonts w:cstheme="majorHAnsi"/>
        </w:rPr>
        <w:t xml:space="preserve"> </w:t>
      </w:r>
      <w:r w:rsidRPr="00996312">
        <w:rPr>
          <w:rStyle w:val="Emphasis"/>
          <w:rFonts w:asciiTheme="majorHAnsi" w:hAnsiTheme="majorHAnsi" w:cstheme="majorHAnsi"/>
          <w:vanish/>
        </w:rPr>
        <w:t>that</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is</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a</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huge</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mistake.</w:t>
      </w:r>
      <w:r w:rsidRPr="006B677E">
        <w:rPr>
          <w:rFonts w:asciiTheme="majorHAnsi" w:hAnsiTheme="majorHAnsi" w:cstheme="majorHAnsi"/>
          <w:sz w:val="16"/>
        </w:rPr>
        <w:t xml:space="preserve"> </w:t>
      </w:r>
      <w:r w:rsidRPr="00996312">
        <w:rPr>
          <w:rStyle w:val="StyleUnderline"/>
          <w:rFonts w:cstheme="majorHAnsi"/>
          <w:vanish/>
        </w:rPr>
        <w:t>Non-consequentialism</w:t>
      </w:r>
      <w:r w:rsidRPr="00941301">
        <w:rPr>
          <w:rStyle w:val="StyleUnderline"/>
          <w:rFonts w:cstheme="majorHAnsi"/>
        </w:rPr>
        <w:t xml:space="preserve"> </w:t>
      </w:r>
      <w:r w:rsidRPr="00996312">
        <w:rPr>
          <w:rStyle w:val="StyleUnderline"/>
          <w:rFonts w:cstheme="majorHAnsi"/>
          <w:vanish/>
        </w:rPr>
        <w:t>is</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view</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there’s</w:t>
      </w:r>
      <w:r w:rsidRPr="00941301">
        <w:rPr>
          <w:rStyle w:val="StyleUnderline"/>
          <w:rFonts w:cstheme="majorHAnsi"/>
        </w:rPr>
        <w:t xml:space="preserve"> </w:t>
      </w:r>
      <w:r w:rsidRPr="00996312">
        <w:rPr>
          <w:rStyle w:val="StyleUnderline"/>
          <w:rFonts w:cstheme="majorHAnsi"/>
          <w:vanish/>
        </w:rPr>
        <w:t>more</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determines</w:t>
      </w:r>
      <w:r w:rsidRPr="00941301">
        <w:rPr>
          <w:rStyle w:val="StyleUnderline"/>
          <w:rFonts w:cstheme="majorHAnsi"/>
        </w:rPr>
        <w:t xml:space="preserve"> </w:t>
      </w:r>
      <w:r w:rsidRPr="00996312">
        <w:rPr>
          <w:rStyle w:val="StyleUnderline"/>
          <w:rFonts w:cstheme="majorHAnsi"/>
          <w:vanish/>
        </w:rPr>
        <w:t>rightness</w:t>
      </w:r>
      <w:r w:rsidRPr="00941301">
        <w:rPr>
          <w:rStyle w:val="StyleUnderline"/>
          <w:rFonts w:cstheme="majorHAnsi"/>
        </w:rPr>
        <w:t xml:space="preserve"> </w:t>
      </w:r>
      <w:r w:rsidRPr="00996312">
        <w:rPr>
          <w:rStyle w:val="StyleUnderline"/>
          <w:rFonts w:cstheme="majorHAnsi"/>
          <w:vanish/>
        </w:rPr>
        <w:t>than</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goodness</w:t>
      </w:r>
      <w:r w:rsidRPr="00941301">
        <w:rPr>
          <w:rStyle w:val="StyleUnderline"/>
          <w:rFonts w:cstheme="majorHAnsi"/>
        </w:rPr>
        <w:t xml:space="preserve"> </w:t>
      </w:r>
      <w:r w:rsidRPr="00996312">
        <w:rPr>
          <w:rStyle w:val="StyleUnderline"/>
          <w:rFonts w:cstheme="majorHAnsi"/>
          <w:vanish/>
        </w:rPr>
        <w:t>of</w:t>
      </w:r>
      <w:r w:rsidRPr="00941301">
        <w:rPr>
          <w:rStyle w:val="StyleUnderline"/>
          <w:rFonts w:cstheme="majorHAnsi"/>
        </w:rPr>
        <w:t xml:space="preserve"> </w:t>
      </w:r>
      <w:r w:rsidRPr="00996312">
        <w:rPr>
          <w:rStyle w:val="StyleUnderline"/>
          <w:rFonts w:cstheme="majorHAnsi"/>
          <w:vanish/>
        </w:rPr>
        <w:t>consequences</w:t>
      </w:r>
      <w:r w:rsidRPr="00941301">
        <w:rPr>
          <w:rStyle w:val="StyleUnderline"/>
          <w:rFonts w:cstheme="majorHAnsi"/>
        </w:rPr>
        <w:t xml:space="preserve"> </w:t>
      </w:r>
      <w:r w:rsidRPr="00996312">
        <w:rPr>
          <w:rStyle w:val="StyleUnderline"/>
          <w:rFonts w:cstheme="majorHAnsi"/>
          <w:vanish/>
        </w:rPr>
        <w:t>or</w:t>
      </w:r>
      <w:r w:rsidRPr="00941301">
        <w:rPr>
          <w:rStyle w:val="StyleUnderline"/>
          <w:rFonts w:cstheme="majorHAnsi"/>
        </w:rPr>
        <w:t xml:space="preserve"> </w:t>
      </w:r>
      <w:r w:rsidRPr="00996312">
        <w:rPr>
          <w:rStyle w:val="StyleUnderline"/>
          <w:rFonts w:cstheme="majorHAnsi"/>
          <w:vanish/>
        </w:rPr>
        <w:t>outcomes;</w:t>
      </w:r>
      <w:r w:rsidRPr="00941301">
        <w:rPr>
          <w:rStyle w:val="StyleUnderline"/>
          <w:rFonts w:cstheme="majorHAnsi"/>
        </w:rPr>
        <w:t xml:space="preserve"> </w:t>
      </w:r>
      <w:r w:rsidRPr="00996312">
        <w:rPr>
          <w:rStyle w:val="Emphasis"/>
          <w:rFonts w:asciiTheme="majorHAnsi" w:hAnsiTheme="majorHAnsi" w:cstheme="majorHAnsi"/>
          <w:vanish/>
        </w:rPr>
        <w:t>it</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is</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not</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the</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view</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that</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the</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latter</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don’t</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matter</w:t>
      </w:r>
      <w:r w:rsidRPr="00996312">
        <w:rPr>
          <w:rStyle w:val="StyleUnderline"/>
          <w:rFonts w:cstheme="majorHAnsi"/>
          <w:vanish/>
        </w:rPr>
        <w:t>.</w:t>
      </w:r>
      <w:r w:rsidRPr="006B677E">
        <w:rPr>
          <w:rFonts w:asciiTheme="majorHAnsi" w:hAnsiTheme="majorHAnsi" w:cstheme="majorHAnsi"/>
          <w:sz w:val="16"/>
        </w:rPr>
        <w:t xml:space="preserve"> </w:t>
      </w:r>
      <w:r w:rsidRPr="00996312">
        <w:rPr>
          <w:rFonts w:asciiTheme="majorHAnsi" w:hAnsiTheme="majorHAnsi" w:cstheme="majorHAnsi"/>
          <w:vanish/>
          <w:sz w:val="16"/>
        </w:rPr>
        <w:t>Even</w:t>
      </w:r>
      <w:r w:rsidRPr="006B677E">
        <w:rPr>
          <w:rFonts w:asciiTheme="majorHAnsi" w:hAnsiTheme="majorHAnsi" w:cstheme="majorHAnsi"/>
          <w:sz w:val="16"/>
        </w:rPr>
        <w:t xml:space="preserve"> </w:t>
      </w:r>
      <w:r w:rsidRPr="00996312">
        <w:rPr>
          <w:rFonts w:asciiTheme="majorHAnsi" w:hAnsiTheme="majorHAnsi" w:cstheme="majorHAnsi"/>
          <w:vanish/>
          <w:sz w:val="16"/>
        </w:rPr>
        <w:t>John</w:t>
      </w:r>
      <w:r w:rsidRPr="006B677E">
        <w:rPr>
          <w:rFonts w:asciiTheme="majorHAnsi" w:hAnsiTheme="majorHAnsi" w:cstheme="majorHAnsi"/>
          <w:sz w:val="16"/>
        </w:rPr>
        <w:t xml:space="preserve"> </w:t>
      </w:r>
      <w:r w:rsidRPr="00996312">
        <w:rPr>
          <w:rFonts w:asciiTheme="majorHAnsi" w:hAnsiTheme="majorHAnsi" w:cstheme="majorHAnsi"/>
          <w:vanish/>
          <w:sz w:val="16"/>
        </w:rPr>
        <w:t>Rawls</w:t>
      </w:r>
      <w:r w:rsidRPr="006B677E">
        <w:rPr>
          <w:rFonts w:asciiTheme="majorHAnsi" w:hAnsiTheme="majorHAnsi" w:cstheme="majorHAnsi"/>
          <w:sz w:val="16"/>
        </w:rPr>
        <w:t xml:space="preserve"> </w:t>
      </w:r>
      <w:r w:rsidRPr="00996312">
        <w:rPr>
          <w:rFonts w:asciiTheme="majorHAnsi" w:hAnsiTheme="majorHAnsi" w:cstheme="majorHAnsi"/>
          <w:vanish/>
          <w:sz w:val="16"/>
        </w:rPr>
        <w:t>wrote,</w:t>
      </w:r>
      <w:r w:rsidRPr="006B677E">
        <w:rPr>
          <w:rFonts w:asciiTheme="majorHAnsi" w:hAnsiTheme="majorHAnsi" w:cstheme="majorHAnsi"/>
          <w:sz w:val="16"/>
        </w:rPr>
        <w:t xml:space="preserve"> </w:t>
      </w:r>
      <w:r w:rsidRPr="00996312">
        <w:rPr>
          <w:rFonts w:asciiTheme="majorHAnsi" w:hAnsiTheme="majorHAnsi" w:cstheme="majorHAnsi"/>
          <w:vanish/>
          <w:sz w:val="16"/>
        </w:rPr>
        <w:t>“</w:t>
      </w:r>
      <w:r w:rsidRPr="00996312">
        <w:rPr>
          <w:rStyle w:val="StyleUnderline"/>
          <w:rFonts w:cstheme="majorHAnsi"/>
          <w:vanish/>
        </w:rPr>
        <w:t>All</w:t>
      </w:r>
      <w:r w:rsidRPr="00941301">
        <w:rPr>
          <w:rStyle w:val="StyleUnderline"/>
          <w:rFonts w:cstheme="majorHAnsi"/>
        </w:rPr>
        <w:t xml:space="preserve"> </w:t>
      </w:r>
      <w:r w:rsidRPr="00996312">
        <w:rPr>
          <w:rStyle w:val="StyleUnderline"/>
          <w:rFonts w:cstheme="majorHAnsi"/>
          <w:vanish/>
        </w:rPr>
        <w:t>ethical</w:t>
      </w:r>
      <w:r w:rsidRPr="00941301">
        <w:rPr>
          <w:rStyle w:val="StyleUnderline"/>
          <w:rFonts w:cstheme="majorHAnsi"/>
        </w:rPr>
        <w:t xml:space="preserve"> </w:t>
      </w:r>
      <w:r w:rsidRPr="00996312">
        <w:rPr>
          <w:rStyle w:val="StyleUnderline"/>
          <w:rFonts w:cstheme="majorHAnsi"/>
          <w:vanish/>
        </w:rPr>
        <w:t>doctrines</w:t>
      </w:r>
      <w:r w:rsidRPr="00941301">
        <w:rPr>
          <w:rStyle w:val="StyleUnderline"/>
          <w:rFonts w:cstheme="majorHAnsi"/>
        </w:rPr>
        <w:t xml:space="preserve"> </w:t>
      </w:r>
      <w:r w:rsidRPr="00996312">
        <w:rPr>
          <w:rStyle w:val="StyleUnderline"/>
          <w:rFonts w:cstheme="majorHAnsi"/>
          <w:vanish/>
        </w:rPr>
        <w:t>worth</w:t>
      </w:r>
      <w:r w:rsidRPr="00941301">
        <w:rPr>
          <w:rStyle w:val="StyleUnderline"/>
          <w:rFonts w:cstheme="majorHAnsi"/>
        </w:rPr>
        <w:t xml:space="preserve"> </w:t>
      </w:r>
      <w:r w:rsidRPr="00996312">
        <w:rPr>
          <w:rStyle w:val="StyleUnderline"/>
          <w:rFonts w:cstheme="majorHAnsi"/>
          <w:vanish/>
        </w:rPr>
        <w:t>our</w:t>
      </w:r>
      <w:r w:rsidRPr="00941301">
        <w:rPr>
          <w:rStyle w:val="StyleUnderline"/>
          <w:rFonts w:cstheme="majorHAnsi"/>
        </w:rPr>
        <w:t xml:space="preserve"> </w:t>
      </w:r>
      <w:r w:rsidRPr="00996312">
        <w:rPr>
          <w:rStyle w:val="StyleUnderline"/>
          <w:rFonts w:cstheme="majorHAnsi"/>
          <w:vanish/>
        </w:rPr>
        <w:t>attention</w:t>
      </w:r>
      <w:r w:rsidRPr="00941301">
        <w:rPr>
          <w:rStyle w:val="StyleUnderline"/>
          <w:rFonts w:cstheme="majorHAnsi"/>
        </w:rPr>
        <w:t xml:space="preserve"> </w:t>
      </w:r>
      <w:r w:rsidRPr="00996312">
        <w:rPr>
          <w:rStyle w:val="StyleUnderline"/>
          <w:rFonts w:cstheme="majorHAnsi"/>
          <w:vanish/>
        </w:rPr>
        <w:t>take</w:t>
      </w:r>
      <w:r w:rsidRPr="00941301">
        <w:rPr>
          <w:rStyle w:val="StyleUnderline"/>
          <w:rFonts w:cstheme="majorHAnsi"/>
        </w:rPr>
        <w:t xml:space="preserve"> </w:t>
      </w:r>
      <w:r w:rsidRPr="00996312">
        <w:rPr>
          <w:rStyle w:val="StyleUnderline"/>
          <w:rFonts w:cstheme="majorHAnsi"/>
          <w:vanish/>
        </w:rPr>
        <w:t>consequences</w:t>
      </w:r>
      <w:r w:rsidRPr="00941301">
        <w:rPr>
          <w:rStyle w:val="StyleUnderline"/>
          <w:rFonts w:cstheme="majorHAnsi"/>
        </w:rPr>
        <w:t xml:space="preserve"> </w:t>
      </w:r>
      <w:r w:rsidRPr="00996312">
        <w:rPr>
          <w:rStyle w:val="StyleUnderline"/>
          <w:rFonts w:cstheme="majorHAnsi"/>
          <w:vanish/>
        </w:rPr>
        <w:t>into</w:t>
      </w:r>
      <w:r w:rsidRPr="00941301">
        <w:rPr>
          <w:rStyle w:val="StyleUnderline"/>
          <w:rFonts w:cstheme="majorHAnsi"/>
        </w:rPr>
        <w:t xml:space="preserve"> </w:t>
      </w:r>
      <w:r w:rsidRPr="00996312">
        <w:rPr>
          <w:rStyle w:val="StyleUnderline"/>
          <w:rFonts w:cstheme="majorHAnsi"/>
          <w:vanish/>
        </w:rPr>
        <w:t>account</w:t>
      </w:r>
      <w:r w:rsidRPr="00941301">
        <w:rPr>
          <w:rStyle w:val="StyleUnderline"/>
          <w:rFonts w:cstheme="majorHAnsi"/>
        </w:rPr>
        <w:t xml:space="preserve"> </w:t>
      </w:r>
      <w:r w:rsidRPr="00996312">
        <w:rPr>
          <w:rStyle w:val="StyleUnderline"/>
          <w:rFonts w:cstheme="majorHAnsi"/>
          <w:vanish/>
        </w:rPr>
        <w:t>in</w:t>
      </w:r>
      <w:r w:rsidRPr="00941301">
        <w:rPr>
          <w:rStyle w:val="StyleUnderline"/>
          <w:rFonts w:cstheme="majorHAnsi"/>
        </w:rPr>
        <w:t xml:space="preserve"> </w:t>
      </w:r>
      <w:r w:rsidRPr="00996312">
        <w:rPr>
          <w:rStyle w:val="StyleUnderline"/>
          <w:rFonts w:cstheme="majorHAnsi"/>
          <w:vanish/>
        </w:rPr>
        <w:t>judging</w:t>
      </w:r>
      <w:r w:rsidRPr="00941301">
        <w:rPr>
          <w:rStyle w:val="StyleUnderline"/>
          <w:rFonts w:cstheme="majorHAnsi"/>
        </w:rPr>
        <w:t xml:space="preserve"> </w:t>
      </w:r>
      <w:r w:rsidRPr="00996312">
        <w:rPr>
          <w:rStyle w:val="StyleUnderline"/>
          <w:rFonts w:cstheme="majorHAnsi"/>
          <w:vanish/>
        </w:rPr>
        <w:t>rightness.</w:t>
      </w:r>
      <w:r w:rsidRPr="00941301">
        <w:rPr>
          <w:rStyle w:val="StyleUnderline"/>
          <w:rFonts w:cstheme="majorHAnsi"/>
        </w:rPr>
        <w:t xml:space="preserve"> </w:t>
      </w:r>
      <w:r w:rsidRPr="00996312">
        <w:rPr>
          <w:rStyle w:val="StyleUnderline"/>
          <w:rFonts w:cstheme="majorHAnsi"/>
          <w:vanish/>
        </w:rPr>
        <w:t>One</w:t>
      </w:r>
      <w:r w:rsidRPr="00941301">
        <w:rPr>
          <w:rStyle w:val="StyleUnderline"/>
          <w:rFonts w:cstheme="majorHAnsi"/>
        </w:rPr>
        <w:t xml:space="preserve"> </w:t>
      </w:r>
      <w:r w:rsidRPr="00996312">
        <w:rPr>
          <w:rStyle w:val="StyleUnderline"/>
          <w:rFonts w:cstheme="majorHAnsi"/>
          <w:vanish/>
        </w:rPr>
        <w:t>which</w:t>
      </w:r>
      <w:r w:rsidRPr="00941301">
        <w:rPr>
          <w:rStyle w:val="StyleUnderline"/>
          <w:rFonts w:cstheme="majorHAnsi"/>
        </w:rPr>
        <w:t xml:space="preserve"> </w:t>
      </w:r>
      <w:r w:rsidRPr="00996312">
        <w:rPr>
          <w:rStyle w:val="StyleUnderline"/>
          <w:rFonts w:cstheme="majorHAnsi"/>
          <w:vanish/>
        </w:rPr>
        <w:t>did</w:t>
      </w:r>
      <w:r w:rsidRPr="00941301">
        <w:rPr>
          <w:rStyle w:val="StyleUnderline"/>
          <w:rFonts w:cstheme="majorHAnsi"/>
        </w:rPr>
        <w:t xml:space="preserve"> </w:t>
      </w:r>
      <w:r w:rsidRPr="00996312">
        <w:rPr>
          <w:rStyle w:val="StyleUnderline"/>
          <w:rFonts w:cstheme="majorHAnsi"/>
          <w:vanish/>
        </w:rPr>
        <w:t>not</w:t>
      </w:r>
      <w:r w:rsidRPr="00941301">
        <w:rPr>
          <w:rStyle w:val="StyleUnderline"/>
          <w:rFonts w:cstheme="majorHAnsi"/>
        </w:rPr>
        <w:t xml:space="preserve"> </w:t>
      </w:r>
      <w:r w:rsidRPr="00996312">
        <w:rPr>
          <w:rStyle w:val="StyleUnderline"/>
          <w:rFonts w:cstheme="majorHAnsi"/>
          <w:vanish/>
        </w:rPr>
        <w:t>would</w:t>
      </w:r>
      <w:r w:rsidRPr="00941301">
        <w:rPr>
          <w:rStyle w:val="StyleUnderline"/>
          <w:rFonts w:cstheme="majorHAnsi"/>
        </w:rPr>
        <w:t xml:space="preserve"> </w:t>
      </w:r>
      <w:r w:rsidRPr="00996312">
        <w:rPr>
          <w:rStyle w:val="StyleUnderline"/>
          <w:rFonts w:cstheme="majorHAnsi"/>
          <w:vanish/>
        </w:rPr>
        <w:t>simply</w:t>
      </w:r>
      <w:r w:rsidRPr="00941301">
        <w:rPr>
          <w:rStyle w:val="StyleUnderline"/>
          <w:rFonts w:cstheme="majorHAnsi"/>
        </w:rPr>
        <w:t xml:space="preserve"> </w:t>
      </w:r>
      <w:r w:rsidRPr="00996312">
        <w:rPr>
          <w:rStyle w:val="StyleUnderline"/>
          <w:rFonts w:cstheme="majorHAnsi"/>
          <w:vanish/>
        </w:rPr>
        <w:t>be</w:t>
      </w:r>
      <w:r w:rsidRPr="00941301">
        <w:rPr>
          <w:rStyle w:val="StyleUnderline"/>
          <w:rFonts w:cstheme="majorHAnsi"/>
        </w:rPr>
        <w:t xml:space="preserve"> </w:t>
      </w:r>
      <w:r w:rsidRPr="00996312">
        <w:rPr>
          <w:rStyle w:val="StyleUnderline"/>
          <w:rFonts w:cstheme="majorHAnsi"/>
          <w:vanish/>
        </w:rPr>
        <w:t>irrational,</w:t>
      </w:r>
      <w:r w:rsidRPr="00941301">
        <w:rPr>
          <w:rStyle w:val="StyleUnderline"/>
          <w:rFonts w:cstheme="majorHAnsi"/>
        </w:rPr>
        <w:t xml:space="preserve"> </w:t>
      </w:r>
      <w:r w:rsidRPr="00996312">
        <w:rPr>
          <w:rStyle w:val="StyleUnderline"/>
          <w:rFonts w:cstheme="majorHAnsi"/>
          <w:vanish/>
        </w:rPr>
        <w:t>crazy.</w:t>
      </w:r>
      <w:r w:rsidRPr="00996312">
        <w:rPr>
          <w:rFonts w:asciiTheme="majorHAnsi" w:hAnsiTheme="majorHAnsi" w:cstheme="majorHAnsi"/>
          <w:vanish/>
          <w:sz w:val="16"/>
        </w:rPr>
        <w:t>”</w:t>
      </w:r>
      <w:r w:rsidRPr="006B677E">
        <w:rPr>
          <w:rFonts w:asciiTheme="majorHAnsi" w:hAnsiTheme="majorHAnsi" w:cstheme="majorHAnsi"/>
          <w:sz w:val="16"/>
        </w:rPr>
        <w:t xml:space="preserve"> </w:t>
      </w:r>
      <w:r w:rsidRPr="00996312">
        <w:rPr>
          <w:rStyle w:val="Emphasis"/>
          <w:rFonts w:asciiTheme="majorHAnsi" w:hAnsiTheme="majorHAnsi" w:cstheme="majorHAnsi"/>
          <w:vanish/>
        </w:rPr>
        <w:t>Minimally</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plausible</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versions</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of</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deontology</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and</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virtue</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ethics</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must</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be</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concerned</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in</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part</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with</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promoting</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the</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good</w:t>
      </w:r>
      <w:r w:rsidRPr="00996312">
        <w:rPr>
          <w:rStyle w:val="StyleUnderline"/>
          <w:rFonts w:cstheme="majorHAnsi"/>
          <w:vanish/>
        </w:rPr>
        <w:t>,</w:t>
      </w:r>
      <w:r w:rsidRPr="00941301">
        <w:rPr>
          <w:rStyle w:val="StyleUnderline"/>
          <w:rFonts w:cstheme="majorHAnsi"/>
        </w:rPr>
        <w:t xml:space="preserve"> </w:t>
      </w:r>
      <w:r w:rsidRPr="00996312">
        <w:rPr>
          <w:rStyle w:val="StyleUnderline"/>
          <w:rFonts w:cstheme="majorHAnsi"/>
          <w:vanish/>
        </w:rPr>
        <w:t>from</w:t>
      </w:r>
      <w:r w:rsidRPr="00941301">
        <w:rPr>
          <w:rStyle w:val="StyleUnderline"/>
          <w:rFonts w:cstheme="majorHAnsi"/>
        </w:rPr>
        <w:t xml:space="preserve"> </w:t>
      </w:r>
      <w:r w:rsidRPr="00996312">
        <w:rPr>
          <w:rStyle w:val="StyleUnderline"/>
          <w:rFonts w:cstheme="majorHAnsi"/>
          <w:vanish/>
        </w:rPr>
        <w:t>an</w:t>
      </w:r>
      <w:r w:rsidRPr="00941301">
        <w:rPr>
          <w:rStyle w:val="StyleUnderline"/>
          <w:rFonts w:cstheme="majorHAnsi"/>
        </w:rPr>
        <w:t xml:space="preserve"> </w:t>
      </w:r>
      <w:r w:rsidRPr="00996312">
        <w:rPr>
          <w:rStyle w:val="StyleUnderline"/>
          <w:rFonts w:cstheme="majorHAnsi"/>
          <w:vanish/>
        </w:rPr>
        <w:t>impartial</w:t>
      </w:r>
      <w:r w:rsidRPr="00941301">
        <w:rPr>
          <w:rStyle w:val="StyleUnderline"/>
          <w:rFonts w:cstheme="majorHAnsi"/>
        </w:rPr>
        <w:t xml:space="preserve"> </w:t>
      </w:r>
      <w:r w:rsidRPr="00996312">
        <w:rPr>
          <w:rStyle w:val="StyleUnderline"/>
          <w:rFonts w:cstheme="majorHAnsi"/>
          <w:vanish/>
        </w:rPr>
        <w:t>point</w:t>
      </w:r>
      <w:r w:rsidRPr="00941301">
        <w:rPr>
          <w:rStyle w:val="StyleUnderline"/>
          <w:rFonts w:cstheme="majorHAnsi"/>
        </w:rPr>
        <w:t xml:space="preserve"> </w:t>
      </w:r>
      <w:r w:rsidRPr="00996312">
        <w:rPr>
          <w:rStyle w:val="StyleUnderline"/>
          <w:rFonts w:cstheme="majorHAnsi"/>
          <w:vanish/>
        </w:rPr>
        <w:t>of</w:t>
      </w:r>
      <w:r w:rsidRPr="00941301">
        <w:rPr>
          <w:rStyle w:val="StyleUnderline"/>
          <w:rFonts w:cstheme="majorHAnsi"/>
        </w:rPr>
        <w:t xml:space="preserve"> </w:t>
      </w:r>
      <w:r w:rsidRPr="00996312">
        <w:rPr>
          <w:rStyle w:val="StyleUnderline"/>
          <w:rFonts w:cstheme="majorHAnsi"/>
          <w:vanish/>
        </w:rPr>
        <w:t>view.</w:t>
      </w:r>
      <w:r w:rsidRPr="006B677E">
        <w:rPr>
          <w:rFonts w:asciiTheme="majorHAnsi" w:hAnsiTheme="majorHAnsi" w:cstheme="majorHAnsi"/>
          <w:sz w:val="16"/>
        </w:rPr>
        <w:t xml:space="preserve"> </w:t>
      </w:r>
      <w:r w:rsidRPr="00996312">
        <w:rPr>
          <w:rStyle w:val="StyleUnderline"/>
          <w:rFonts w:cstheme="majorHAnsi"/>
          <w:vanish/>
        </w:rPr>
        <w:t>They’d</w:t>
      </w:r>
      <w:r w:rsidRPr="00941301">
        <w:rPr>
          <w:rStyle w:val="StyleUnderline"/>
          <w:rFonts w:cstheme="majorHAnsi"/>
        </w:rPr>
        <w:t xml:space="preserve"> </w:t>
      </w:r>
      <w:r w:rsidRPr="00996312">
        <w:rPr>
          <w:rStyle w:val="StyleUnderline"/>
          <w:rFonts w:cstheme="majorHAnsi"/>
          <w:vanish/>
        </w:rPr>
        <w:t>thus</w:t>
      </w:r>
      <w:r w:rsidRPr="00941301">
        <w:rPr>
          <w:rStyle w:val="StyleUnderline"/>
          <w:rFonts w:cstheme="majorHAnsi"/>
        </w:rPr>
        <w:t xml:space="preserve"> </w:t>
      </w:r>
      <w:r w:rsidRPr="00996312">
        <w:rPr>
          <w:rStyle w:val="StyleUnderline"/>
          <w:rFonts w:cstheme="majorHAnsi"/>
          <w:vanish/>
        </w:rPr>
        <w:t>imply</w:t>
      </w:r>
      <w:r w:rsidRPr="00941301">
        <w:rPr>
          <w:rStyle w:val="StyleUnderline"/>
          <w:rFonts w:cstheme="majorHAnsi"/>
        </w:rPr>
        <w:t xml:space="preserve"> </w:t>
      </w:r>
      <w:r w:rsidRPr="00996312">
        <w:rPr>
          <w:rStyle w:val="StyleUnderline"/>
          <w:rFonts w:cstheme="majorHAnsi"/>
          <w:vanish/>
        </w:rPr>
        <w:t>very</w:t>
      </w:r>
      <w:r w:rsidRPr="00941301">
        <w:rPr>
          <w:rStyle w:val="StyleUnderline"/>
          <w:rFonts w:cstheme="majorHAnsi"/>
        </w:rPr>
        <w:t xml:space="preserve"> </w:t>
      </w:r>
      <w:r w:rsidRPr="00996312">
        <w:rPr>
          <w:rStyle w:val="StyleUnderline"/>
          <w:rFonts w:cstheme="majorHAnsi"/>
          <w:vanish/>
        </w:rPr>
        <w:t>strong</w:t>
      </w:r>
      <w:r w:rsidRPr="00941301">
        <w:rPr>
          <w:rStyle w:val="StyleUnderline"/>
          <w:rFonts w:cstheme="majorHAnsi"/>
        </w:rPr>
        <w:t xml:space="preserve"> </w:t>
      </w:r>
      <w:r w:rsidRPr="00996312">
        <w:rPr>
          <w:rStyle w:val="StyleUnderline"/>
          <w:rFonts w:cstheme="majorHAnsi"/>
          <w:vanish/>
        </w:rPr>
        <w:t>reasons</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reduce</w:t>
      </w:r>
      <w:r w:rsidRPr="00941301">
        <w:rPr>
          <w:rStyle w:val="StyleUnderline"/>
          <w:rFonts w:cstheme="majorHAnsi"/>
        </w:rPr>
        <w:t xml:space="preserve"> </w:t>
      </w:r>
      <w:r w:rsidRPr="00996312">
        <w:rPr>
          <w:rStyle w:val="StyleUnderline"/>
          <w:rFonts w:cstheme="majorHAnsi"/>
          <w:vanish/>
        </w:rPr>
        <w:t>existential</w:t>
      </w:r>
      <w:r w:rsidRPr="00941301">
        <w:rPr>
          <w:rStyle w:val="StyleUnderline"/>
          <w:rFonts w:cstheme="majorHAnsi"/>
        </w:rPr>
        <w:t xml:space="preserve"> </w:t>
      </w:r>
      <w:r w:rsidRPr="00996312">
        <w:rPr>
          <w:rStyle w:val="StyleUnderline"/>
          <w:rFonts w:cstheme="majorHAnsi"/>
          <w:vanish/>
        </w:rPr>
        <w:t>risk</w:t>
      </w:r>
      <w:r w:rsidRPr="00996312">
        <w:rPr>
          <w:rFonts w:asciiTheme="majorHAnsi" w:hAnsiTheme="majorHAnsi" w:cstheme="majorHAnsi"/>
          <w:vanish/>
          <w:sz w:val="16"/>
        </w:rPr>
        <w:t>,</w:t>
      </w:r>
      <w:r w:rsidRPr="006B677E">
        <w:rPr>
          <w:rFonts w:asciiTheme="majorHAnsi" w:hAnsiTheme="majorHAnsi" w:cstheme="majorHAnsi"/>
          <w:sz w:val="16"/>
        </w:rPr>
        <w:t xml:space="preserve"> </w:t>
      </w:r>
      <w:r w:rsidRPr="00996312">
        <w:rPr>
          <w:rFonts w:asciiTheme="majorHAnsi" w:hAnsiTheme="majorHAnsi" w:cstheme="majorHAnsi"/>
          <w:vanish/>
          <w:sz w:val="16"/>
        </w:rPr>
        <w:t>at</w:t>
      </w:r>
      <w:r w:rsidRPr="006B677E">
        <w:rPr>
          <w:rFonts w:asciiTheme="majorHAnsi" w:hAnsiTheme="majorHAnsi" w:cstheme="majorHAnsi"/>
          <w:sz w:val="16"/>
        </w:rPr>
        <w:t xml:space="preserve"> </w:t>
      </w:r>
      <w:r w:rsidRPr="00996312">
        <w:rPr>
          <w:rFonts w:asciiTheme="majorHAnsi" w:hAnsiTheme="majorHAnsi" w:cstheme="majorHAnsi"/>
          <w:vanish/>
          <w:sz w:val="16"/>
        </w:rPr>
        <w:t>least</w:t>
      </w:r>
      <w:r w:rsidRPr="006B677E">
        <w:rPr>
          <w:rFonts w:asciiTheme="majorHAnsi" w:hAnsiTheme="majorHAnsi" w:cstheme="majorHAnsi"/>
          <w:sz w:val="16"/>
        </w:rPr>
        <w:t xml:space="preserve"> </w:t>
      </w:r>
      <w:r w:rsidRPr="00996312">
        <w:rPr>
          <w:rFonts w:asciiTheme="majorHAnsi" w:hAnsiTheme="majorHAnsi" w:cstheme="majorHAnsi"/>
          <w:vanish/>
          <w:sz w:val="16"/>
        </w:rPr>
        <w:t>when</w:t>
      </w:r>
      <w:r w:rsidRPr="006B677E">
        <w:rPr>
          <w:rFonts w:asciiTheme="majorHAnsi" w:hAnsiTheme="majorHAnsi" w:cstheme="majorHAnsi"/>
          <w:sz w:val="16"/>
        </w:rPr>
        <w:t xml:space="preserve"> </w:t>
      </w:r>
      <w:r w:rsidRPr="00996312">
        <w:rPr>
          <w:rFonts w:asciiTheme="majorHAnsi" w:hAnsiTheme="majorHAnsi" w:cstheme="majorHAnsi"/>
          <w:vanish/>
          <w:sz w:val="16"/>
        </w:rPr>
        <w:t>this</w:t>
      </w:r>
      <w:r w:rsidRPr="006B677E">
        <w:rPr>
          <w:rFonts w:asciiTheme="majorHAnsi" w:hAnsiTheme="majorHAnsi" w:cstheme="majorHAnsi"/>
          <w:sz w:val="16"/>
        </w:rPr>
        <w:t xml:space="preserve"> </w:t>
      </w:r>
      <w:r w:rsidRPr="00996312">
        <w:rPr>
          <w:rFonts w:asciiTheme="majorHAnsi" w:hAnsiTheme="majorHAnsi" w:cstheme="majorHAnsi"/>
          <w:vanish/>
          <w:sz w:val="16"/>
        </w:rPr>
        <w:t>doesn’t</w:t>
      </w:r>
      <w:r w:rsidRPr="006B677E">
        <w:rPr>
          <w:rFonts w:asciiTheme="majorHAnsi" w:hAnsiTheme="majorHAnsi" w:cstheme="majorHAnsi"/>
          <w:sz w:val="16"/>
        </w:rPr>
        <w:t xml:space="preserve"> </w:t>
      </w:r>
      <w:r w:rsidRPr="00996312">
        <w:rPr>
          <w:rFonts w:asciiTheme="majorHAnsi" w:hAnsiTheme="majorHAnsi" w:cstheme="majorHAnsi"/>
          <w:vanish/>
          <w:sz w:val="16"/>
        </w:rPr>
        <w:t>significantly</w:t>
      </w:r>
      <w:r w:rsidRPr="006B677E">
        <w:rPr>
          <w:rFonts w:asciiTheme="majorHAnsi" w:hAnsiTheme="majorHAnsi" w:cstheme="majorHAnsi"/>
          <w:sz w:val="16"/>
        </w:rPr>
        <w:t xml:space="preserve"> </w:t>
      </w:r>
      <w:r w:rsidRPr="00996312">
        <w:rPr>
          <w:rFonts w:asciiTheme="majorHAnsi" w:hAnsiTheme="majorHAnsi" w:cstheme="majorHAnsi"/>
          <w:vanish/>
          <w:sz w:val="16"/>
        </w:rPr>
        <w:t>involve</w:t>
      </w:r>
      <w:r w:rsidRPr="006B677E">
        <w:rPr>
          <w:rFonts w:asciiTheme="majorHAnsi" w:hAnsiTheme="majorHAnsi" w:cstheme="majorHAnsi"/>
          <w:sz w:val="16"/>
        </w:rPr>
        <w:t xml:space="preserve"> </w:t>
      </w:r>
      <w:r w:rsidRPr="00996312">
        <w:rPr>
          <w:rFonts w:asciiTheme="majorHAnsi" w:hAnsiTheme="majorHAnsi" w:cstheme="majorHAnsi"/>
          <w:vanish/>
          <w:sz w:val="16"/>
        </w:rPr>
        <w:t>doing</w:t>
      </w:r>
      <w:r w:rsidRPr="006B677E">
        <w:rPr>
          <w:rFonts w:asciiTheme="majorHAnsi" w:hAnsiTheme="majorHAnsi" w:cstheme="majorHAnsi"/>
          <w:sz w:val="16"/>
        </w:rPr>
        <w:t xml:space="preserve"> </w:t>
      </w:r>
      <w:r w:rsidRPr="00996312">
        <w:rPr>
          <w:rFonts w:asciiTheme="majorHAnsi" w:hAnsiTheme="majorHAnsi" w:cstheme="majorHAnsi"/>
          <w:vanish/>
          <w:sz w:val="16"/>
        </w:rPr>
        <w:t>harm</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others</w:t>
      </w:r>
      <w:r w:rsidRPr="006B677E">
        <w:rPr>
          <w:rFonts w:asciiTheme="majorHAnsi" w:hAnsiTheme="majorHAnsi" w:cstheme="majorHAnsi"/>
          <w:sz w:val="16"/>
        </w:rPr>
        <w:t xml:space="preserve"> </w:t>
      </w:r>
      <w:r w:rsidRPr="00996312">
        <w:rPr>
          <w:rFonts w:asciiTheme="majorHAnsi" w:hAnsiTheme="majorHAnsi" w:cstheme="majorHAnsi"/>
          <w:vanish/>
          <w:sz w:val="16"/>
        </w:rPr>
        <w:t>or</w:t>
      </w:r>
      <w:r w:rsidRPr="006B677E">
        <w:rPr>
          <w:rFonts w:asciiTheme="majorHAnsi" w:hAnsiTheme="majorHAnsi" w:cstheme="majorHAnsi"/>
          <w:sz w:val="16"/>
        </w:rPr>
        <w:t xml:space="preserve"> </w:t>
      </w:r>
      <w:r w:rsidRPr="00996312">
        <w:rPr>
          <w:rFonts w:asciiTheme="majorHAnsi" w:hAnsiTheme="majorHAnsi" w:cstheme="majorHAnsi"/>
          <w:vanish/>
          <w:sz w:val="16"/>
        </w:rPr>
        <w:t>damaging</w:t>
      </w:r>
      <w:r w:rsidRPr="006B677E">
        <w:rPr>
          <w:rFonts w:asciiTheme="majorHAnsi" w:hAnsiTheme="majorHAnsi" w:cstheme="majorHAnsi"/>
          <w:sz w:val="16"/>
        </w:rPr>
        <w:t xml:space="preserve"> </w:t>
      </w:r>
      <w:r w:rsidRPr="00996312">
        <w:rPr>
          <w:rFonts w:asciiTheme="majorHAnsi" w:hAnsiTheme="majorHAnsi" w:cstheme="majorHAnsi"/>
          <w:vanish/>
          <w:sz w:val="16"/>
        </w:rPr>
        <w:t>one’s</w:t>
      </w:r>
      <w:r w:rsidRPr="006B677E">
        <w:rPr>
          <w:rFonts w:asciiTheme="majorHAnsi" w:hAnsiTheme="majorHAnsi" w:cstheme="majorHAnsi"/>
          <w:sz w:val="16"/>
        </w:rPr>
        <w:t xml:space="preserve"> </w:t>
      </w:r>
      <w:r w:rsidRPr="00996312">
        <w:rPr>
          <w:rFonts w:asciiTheme="majorHAnsi" w:hAnsiTheme="majorHAnsi" w:cstheme="majorHAnsi"/>
          <w:vanish/>
          <w:sz w:val="16"/>
        </w:rPr>
        <w:t>character.</w:t>
      </w:r>
      <w:r w:rsidRPr="006B677E">
        <w:rPr>
          <w:rFonts w:asciiTheme="majorHAnsi" w:hAnsiTheme="majorHAnsi" w:cstheme="majorHAnsi"/>
          <w:sz w:val="16"/>
        </w:rPr>
        <w:t xml:space="preserve"> </w:t>
      </w:r>
      <w:r w:rsidRPr="00996312">
        <w:rPr>
          <w:rFonts w:asciiTheme="majorHAnsi" w:hAnsiTheme="majorHAnsi" w:cstheme="majorHAnsi"/>
          <w:vanish/>
          <w:sz w:val="16"/>
        </w:rPr>
        <w:t>What’s</w:t>
      </w:r>
      <w:r w:rsidRPr="006B677E">
        <w:rPr>
          <w:rFonts w:asciiTheme="majorHAnsi" w:hAnsiTheme="majorHAnsi" w:cstheme="majorHAnsi"/>
          <w:sz w:val="16"/>
        </w:rPr>
        <w:t xml:space="preserve"> </w:t>
      </w:r>
      <w:r w:rsidRPr="00996312">
        <w:rPr>
          <w:rFonts w:asciiTheme="majorHAnsi" w:hAnsiTheme="majorHAnsi" w:cstheme="majorHAnsi"/>
          <w:vanish/>
          <w:sz w:val="16"/>
        </w:rPr>
        <w:t>even</w:t>
      </w:r>
      <w:r w:rsidRPr="006B677E">
        <w:rPr>
          <w:rFonts w:asciiTheme="majorHAnsi" w:hAnsiTheme="majorHAnsi" w:cstheme="majorHAnsi"/>
          <w:sz w:val="16"/>
        </w:rPr>
        <w:t xml:space="preserve"> </w:t>
      </w:r>
      <w:r w:rsidRPr="00996312">
        <w:rPr>
          <w:rFonts w:asciiTheme="majorHAnsi" w:hAnsiTheme="majorHAnsi" w:cstheme="majorHAnsi"/>
          <w:vanish/>
          <w:sz w:val="16"/>
        </w:rPr>
        <w:t>more</w:t>
      </w:r>
      <w:r w:rsidRPr="006B677E">
        <w:rPr>
          <w:rFonts w:asciiTheme="majorHAnsi" w:hAnsiTheme="majorHAnsi" w:cstheme="majorHAnsi"/>
          <w:sz w:val="16"/>
        </w:rPr>
        <w:t xml:space="preserve"> </w:t>
      </w:r>
      <w:r w:rsidRPr="00996312">
        <w:rPr>
          <w:rFonts w:asciiTheme="majorHAnsi" w:hAnsiTheme="majorHAnsi" w:cstheme="majorHAnsi"/>
          <w:vanish/>
          <w:sz w:val="16"/>
        </w:rPr>
        <w:t>surprising,</w:t>
      </w:r>
      <w:r w:rsidRPr="006B677E">
        <w:rPr>
          <w:rFonts w:asciiTheme="majorHAnsi" w:hAnsiTheme="majorHAnsi" w:cstheme="majorHAnsi"/>
          <w:sz w:val="16"/>
        </w:rPr>
        <w:t xml:space="preserve"> </w:t>
      </w:r>
      <w:r w:rsidRPr="00996312">
        <w:rPr>
          <w:rFonts w:asciiTheme="majorHAnsi" w:hAnsiTheme="majorHAnsi" w:cstheme="majorHAnsi"/>
          <w:vanish/>
          <w:sz w:val="16"/>
        </w:rPr>
        <w:t>perhaps,</w:t>
      </w:r>
      <w:r w:rsidRPr="006B677E">
        <w:rPr>
          <w:rFonts w:asciiTheme="majorHAnsi" w:hAnsiTheme="majorHAnsi" w:cstheme="majorHAnsi"/>
          <w:sz w:val="16"/>
        </w:rPr>
        <w:t xml:space="preserve"> </w:t>
      </w:r>
      <w:r w:rsidRPr="00996312">
        <w:rPr>
          <w:rFonts w:asciiTheme="majorHAnsi" w:hAnsiTheme="majorHAnsi" w:cstheme="majorHAnsi"/>
          <w:vanish/>
          <w:sz w:val="16"/>
        </w:rPr>
        <w:t>is</w:t>
      </w:r>
      <w:r w:rsidRPr="006B677E">
        <w:rPr>
          <w:rFonts w:asciiTheme="majorHAnsi" w:hAnsiTheme="majorHAnsi" w:cstheme="majorHAnsi"/>
          <w:sz w:val="16"/>
        </w:rPr>
        <w:t xml:space="preserve"> </w:t>
      </w:r>
      <w:r w:rsidRPr="00996312">
        <w:rPr>
          <w:rFonts w:asciiTheme="majorHAnsi" w:hAnsiTheme="majorHAnsi" w:cstheme="majorHAnsi"/>
          <w:vanish/>
          <w:sz w:val="16"/>
        </w:rPr>
        <w:t>that</w:t>
      </w:r>
      <w:r w:rsidRPr="006B677E">
        <w:rPr>
          <w:rFonts w:asciiTheme="majorHAnsi" w:hAnsiTheme="majorHAnsi" w:cstheme="majorHAnsi"/>
          <w:sz w:val="16"/>
        </w:rPr>
        <w:t xml:space="preserve"> </w:t>
      </w:r>
      <w:r w:rsidRPr="00996312">
        <w:rPr>
          <w:rFonts w:asciiTheme="majorHAnsi" w:hAnsiTheme="majorHAnsi" w:cstheme="majorHAnsi"/>
          <w:vanish/>
          <w:sz w:val="16"/>
        </w:rPr>
        <w:t>even</w:t>
      </w:r>
      <w:r w:rsidRPr="006B677E">
        <w:rPr>
          <w:rFonts w:asciiTheme="majorHAnsi" w:hAnsiTheme="majorHAnsi" w:cstheme="majorHAnsi"/>
          <w:sz w:val="16"/>
        </w:rPr>
        <w:t xml:space="preserve"> </w:t>
      </w:r>
      <w:r w:rsidRPr="00996312">
        <w:rPr>
          <w:rFonts w:asciiTheme="majorHAnsi" w:hAnsiTheme="majorHAnsi" w:cstheme="majorHAnsi"/>
          <w:vanish/>
          <w:sz w:val="16"/>
        </w:rPr>
        <w:t>if</w:t>
      </w:r>
      <w:r w:rsidRPr="006B677E">
        <w:rPr>
          <w:rFonts w:asciiTheme="majorHAnsi" w:hAnsiTheme="majorHAnsi" w:cstheme="majorHAnsi"/>
          <w:sz w:val="16"/>
        </w:rPr>
        <w:t xml:space="preserve"> </w:t>
      </w:r>
      <w:r w:rsidRPr="00996312">
        <w:rPr>
          <w:rFonts w:asciiTheme="majorHAnsi" w:hAnsiTheme="majorHAnsi" w:cstheme="majorHAnsi"/>
          <w:vanish/>
          <w:sz w:val="16"/>
        </w:rPr>
        <w:t>our</w:t>
      </w:r>
      <w:r w:rsidRPr="006B677E">
        <w:rPr>
          <w:rFonts w:asciiTheme="majorHAnsi" w:hAnsiTheme="majorHAnsi" w:cstheme="majorHAnsi"/>
          <w:sz w:val="16"/>
        </w:rPr>
        <w:t xml:space="preserve"> </w:t>
      </w:r>
      <w:r w:rsidRPr="00996312">
        <w:rPr>
          <w:rFonts w:asciiTheme="majorHAnsi" w:hAnsiTheme="majorHAnsi" w:cstheme="majorHAnsi"/>
          <w:vanish/>
          <w:sz w:val="16"/>
        </w:rPr>
        <w:t>own</w:t>
      </w:r>
      <w:r w:rsidRPr="006B677E">
        <w:rPr>
          <w:rFonts w:asciiTheme="majorHAnsi" w:hAnsiTheme="majorHAnsi" w:cstheme="majorHAnsi"/>
          <w:sz w:val="16"/>
        </w:rPr>
        <w:t xml:space="preserve"> </w:t>
      </w:r>
      <w:r w:rsidRPr="00996312">
        <w:rPr>
          <w:rFonts w:asciiTheme="majorHAnsi" w:hAnsiTheme="majorHAnsi" w:cstheme="majorHAnsi"/>
          <w:vanish/>
          <w:sz w:val="16"/>
        </w:rPr>
        <w:t>good</w:t>
      </w:r>
      <w:r w:rsidRPr="006B677E">
        <w:rPr>
          <w:rFonts w:asciiTheme="majorHAnsi" w:hAnsiTheme="majorHAnsi" w:cstheme="majorHAnsi"/>
          <w:sz w:val="16"/>
        </w:rPr>
        <w:t xml:space="preserve"> </w:t>
      </w:r>
      <w:r w:rsidRPr="00996312">
        <w:rPr>
          <w:rFonts w:asciiTheme="majorHAnsi" w:hAnsiTheme="majorHAnsi" w:cstheme="majorHAnsi"/>
          <w:vanish/>
          <w:sz w:val="16"/>
        </w:rPr>
        <w:t>(or</w:t>
      </w:r>
      <w:r w:rsidRPr="006B677E">
        <w:rPr>
          <w:rFonts w:asciiTheme="majorHAnsi" w:hAnsiTheme="majorHAnsi" w:cstheme="majorHAnsi"/>
          <w:sz w:val="16"/>
        </w:rPr>
        <w:t xml:space="preserve"> </w:t>
      </w:r>
      <w:r w:rsidRPr="00996312">
        <w:rPr>
          <w:rFonts w:asciiTheme="majorHAnsi" w:hAnsiTheme="majorHAnsi" w:cstheme="majorHAnsi"/>
          <w:vanish/>
          <w:sz w:val="16"/>
        </w:rPr>
        <w:t>that</w:t>
      </w:r>
      <w:r w:rsidRPr="006B677E">
        <w:rPr>
          <w:rFonts w:asciiTheme="majorHAnsi" w:hAnsiTheme="majorHAnsi" w:cstheme="majorHAnsi"/>
          <w:sz w:val="16"/>
        </w:rPr>
        <w:t xml:space="preserve"> </w:t>
      </w:r>
      <w:r w:rsidRPr="00996312">
        <w:rPr>
          <w:rFonts w:asciiTheme="majorHAnsi" w:hAnsiTheme="majorHAnsi" w:cstheme="majorHAnsi"/>
          <w:vanish/>
          <w:sz w:val="16"/>
        </w:rPr>
        <w:t>of</w:t>
      </w:r>
      <w:r w:rsidRPr="006B677E">
        <w:rPr>
          <w:rFonts w:asciiTheme="majorHAnsi" w:hAnsiTheme="majorHAnsi" w:cstheme="majorHAnsi"/>
          <w:sz w:val="16"/>
        </w:rPr>
        <w:t xml:space="preserve"> </w:t>
      </w:r>
      <w:r w:rsidRPr="00996312">
        <w:rPr>
          <w:rFonts w:asciiTheme="majorHAnsi" w:hAnsiTheme="majorHAnsi" w:cstheme="majorHAnsi"/>
          <w:vanish/>
          <w:sz w:val="16"/>
        </w:rPr>
        <w:t>those</w:t>
      </w:r>
      <w:r w:rsidRPr="006B677E">
        <w:rPr>
          <w:rFonts w:asciiTheme="majorHAnsi" w:hAnsiTheme="majorHAnsi" w:cstheme="majorHAnsi"/>
          <w:sz w:val="16"/>
        </w:rPr>
        <w:t xml:space="preserve"> </w:t>
      </w:r>
      <w:r w:rsidRPr="00996312">
        <w:rPr>
          <w:rFonts w:asciiTheme="majorHAnsi" w:hAnsiTheme="majorHAnsi" w:cstheme="majorHAnsi"/>
          <w:vanish/>
          <w:sz w:val="16"/>
        </w:rPr>
        <w:t>near</w:t>
      </w:r>
      <w:r w:rsidRPr="006B677E">
        <w:rPr>
          <w:rFonts w:asciiTheme="majorHAnsi" w:hAnsiTheme="majorHAnsi" w:cstheme="majorHAnsi"/>
          <w:sz w:val="16"/>
        </w:rPr>
        <w:t xml:space="preserve"> </w:t>
      </w:r>
      <w:r w:rsidRPr="00996312">
        <w:rPr>
          <w:rFonts w:asciiTheme="majorHAnsi" w:hAnsiTheme="majorHAnsi" w:cstheme="majorHAnsi"/>
          <w:vanish/>
          <w:sz w:val="16"/>
        </w:rPr>
        <w:t>and</w:t>
      </w:r>
      <w:r w:rsidRPr="006B677E">
        <w:rPr>
          <w:rFonts w:asciiTheme="majorHAnsi" w:hAnsiTheme="majorHAnsi" w:cstheme="majorHAnsi"/>
          <w:sz w:val="16"/>
        </w:rPr>
        <w:t xml:space="preserve"> </w:t>
      </w:r>
      <w:r w:rsidRPr="00996312">
        <w:rPr>
          <w:rFonts w:asciiTheme="majorHAnsi" w:hAnsiTheme="majorHAnsi" w:cstheme="majorHAnsi"/>
          <w:vanish/>
          <w:sz w:val="16"/>
        </w:rPr>
        <w:t>dear</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us)</w:t>
      </w:r>
      <w:r w:rsidRPr="006B677E">
        <w:rPr>
          <w:rFonts w:asciiTheme="majorHAnsi" w:hAnsiTheme="majorHAnsi" w:cstheme="majorHAnsi"/>
          <w:sz w:val="16"/>
        </w:rPr>
        <w:t xml:space="preserve"> </w:t>
      </w:r>
      <w:r w:rsidRPr="00996312">
        <w:rPr>
          <w:rFonts w:asciiTheme="majorHAnsi" w:hAnsiTheme="majorHAnsi" w:cstheme="majorHAnsi"/>
          <w:vanish/>
          <w:sz w:val="16"/>
        </w:rPr>
        <w:t>has</w:t>
      </w:r>
      <w:r w:rsidRPr="006B677E">
        <w:rPr>
          <w:rFonts w:asciiTheme="majorHAnsi" w:hAnsiTheme="majorHAnsi" w:cstheme="majorHAnsi"/>
          <w:sz w:val="16"/>
        </w:rPr>
        <w:t xml:space="preserve"> </w:t>
      </w:r>
      <w:r w:rsidRPr="00996312">
        <w:rPr>
          <w:rFonts w:asciiTheme="majorHAnsi" w:hAnsiTheme="majorHAnsi" w:cstheme="majorHAnsi"/>
          <w:vanish/>
          <w:sz w:val="16"/>
        </w:rPr>
        <w:t>much</w:t>
      </w:r>
      <w:r w:rsidRPr="006B677E">
        <w:rPr>
          <w:rFonts w:asciiTheme="majorHAnsi" w:hAnsiTheme="majorHAnsi" w:cstheme="majorHAnsi"/>
          <w:sz w:val="16"/>
        </w:rPr>
        <w:t xml:space="preserve"> </w:t>
      </w:r>
      <w:r w:rsidRPr="00996312">
        <w:rPr>
          <w:rFonts w:asciiTheme="majorHAnsi" w:hAnsiTheme="majorHAnsi" w:cstheme="majorHAnsi"/>
          <w:vanish/>
          <w:sz w:val="16"/>
        </w:rPr>
        <w:t>greater</w:t>
      </w:r>
      <w:r w:rsidRPr="006B677E">
        <w:rPr>
          <w:rFonts w:asciiTheme="majorHAnsi" w:hAnsiTheme="majorHAnsi" w:cstheme="majorHAnsi"/>
          <w:sz w:val="16"/>
        </w:rPr>
        <w:t xml:space="preserve"> </w:t>
      </w:r>
      <w:r w:rsidRPr="00996312">
        <w:rPr>
          <w:rFonts w:asciiTheme="majorHAnsi" w:hAnsiTheme="majorHAnsi" w:cstheme="majorHAnsi"/>
          <w:vanish/>
          <w:sz w:val="16"/>
        </w:rPr>
        <w:t>weight</w:t>
      </w:r>
      <w:r w:rsidRPr="006B677E">
        <w:rPr>
          <w:rFonts w:asciiTheme="majorHAnsi" w:hAnsiTheme="majorHAnsi" w:cstheme="majorHAnsi"/>
          <w:sz w:val="16"/>
        </w:rPr>
        <w:t xml:space="preserve"> </w:t>
      </w:r>
      <w:r w:rsidRPr="00996312">
        <w:rPr>
          <w:rFonts w:asciiTheme="majorHAnsi" w:hAnsiTheme="majorHAnsi" w:cstheme="majorHAnsi"/>
          <w:vanish/>
          <w:sz w:val="16"/>
        </w:rPr>
        <w:t>than</w:t>
      </w:r>
      <w:r w:rsidRPr="006B677E">
        <w:rPr>
          <w:rFonts w:asciiTheme="majorHAnsi" w:hAnsiTheme="majorHAnsi" w:cstheme="majorHAnsi"/>
          <w:sz w:val="16"/>
        </w:rPr>
        <w:t xml:space="preserve"> </w:t>
      </w:r>
      <w:r w:rsidRPr="00996312">
        <w:rPr>
          <w:rFonts w:asciiTheme="majorHAnsi" w:hAnsiTheme="majorHAnsi" w:cstheme="majorHAnsi"/>
          <w:vanish/>
          <w:sz w:val="16"/>
        </w:rPr>
        <w:t>goodness</w:t>
      </w:r>
      <w:r w:rsidRPr="006B677E">
        <w:rPr>
          <w:rFonts w:asciiTheme="majorHAnsi" w:hAnsiTheme="majorHAnsi" w:cstheme="majorHAnsi"/>
          <w:sz w:val="16"/>
        </w:rPr>
        <w:t xml:space="preserve"> </w:t>
      </w:r>
      <w:r w:rsidRPr="00996312">
        <w:rPr>
          <w:rFonts w:asciiTheme="majorHAnsi" w:hAnsiTheme="majorHAnsi" w:cstheme="majorHAnsi"/>
          <w:vanish/>
          <w:sz w:val="16"/>
        </w:rPr>
        <w:t>from</w:t>
      </w:r>
      <w:r w:rsidRPr="006B677E">
        <w:rPr>
          <w:rFonts w:asciiTheme="majorHAnsi" w:hAnsiTheme="majorHAnsi" w:cstheme="majorHAnsi"/>
          <w:sz w:val="16"/>
        </w:rPr>
        <w:t xml:space="preserve"> </w:t>
      </w:r>
      <w:r w:rsidRPr="00996312">
        <w:rPr>
          <w:rFonts w:asciiTheme="majorHAnsi" w:hAnsiTheme="majorHAnsi" w:cstheme="majorHAnsi"/>
          <w:vanish/>
          <w:sz w:val="16"/>
        </w:rPr>
        <w:t>the</w:t>
      </w:r>
      <w:r w:rsidRPr="006B677E">
        <w:rPr>
          <w:rFonts w:asciiTheme="majorHAnsi" w:hAnsiTheme="majorHAnsi" w:cstheme="majorHAnsi"/>
          <w:sz w:val="16"/>
        </w:rPr>
        <w:t xml:space="preserve"> </w:t>
      </w:r>
      <w:r w:rsidRPr="00996312">
        <w:rPr>
          <w:rFonts w:asciiTheme="majorHAnsi" w:hAnsiTheme="majorHAnsi" w:cstheme="majorHAnsi"/>
          <w:vanish/>
          <w:sz w:val="16"/>
        </w:rPr>
        <w:t>impartial</w:t>
      </w:r>
      <w:r w:rsidRPr="006B677E">
        <w:rPr>
          <w:rFonts w:asciiTheme="majorHAnsi" w:hAnsiTheme="majorHAnsi" w:cstheme="majorHAnsi"/>
          <w:sz w:val="16"/>
        </w:rPr>
        <w:t xml:space="preserve"> </w:t>
      </w:r>
      <w:r w:rsidRPr="00996312">
        <w:rPr>
          <w:rFonts w:asciiTheme="majorHAnsi" w:hAnsiTheme="majorHAnsi" w:cstheme="majorHAnsi"/>
          <w:vanish/>
          <w:sz w:val="16"/>
        </w:rPr>
        <w:t>“point</w:t>
      </w:r>
      <w:r w:rsidRPr="006B677E">
        <w:rPr>
          <w:rFonts w:asciiTheme="majorHAnsi" w:hAnsiTheme="majorHAnsi" w:cstheme="majorHAnsi"/>
          <w:sz w:val="16"/>
        </w:rPr>
        <w:t xml:space="preserve"> </w:t>
      </w:r>
      <w:r w:rsidRPr="00996312">
        <w:rPr>
          <w:rFonts w:asciiTheme="majorHAnsi" w:hAnsiTheme="majorHAnsi" w:cstheme="majorHAnsi"/>
          <w:vanish/>
          <w:sz w:val="16"/>
        </w:rPr>
        <w:t>of</w:t>
      </w:r>
      <w:r w:rsidRPr="006B677E">
        <w:rPr>
          <w:rFonts w:asciiTheme="majorHAnsi" w:hAnsiTheme="majorHAnsi" w:cstheme="majorHAnsi"/>
          <w:sz w:val="16"/>
        </w:rPr>
        <w:t xml:space="preserve"> </w:t>
      </w:r>
      <w:r w:rsidRPr="00996312">
        <w:rPr>
          <w:rFonts w:asciiTheme="majorHAnsi" w:hAnsiTheme="majorHAnsi" w:cstheme="majorHAnsi"/>
          <w:vanish/>
          <w:sz w:val="16"/>
        </w:rPr>
        <w:t>view</w:t>
      </w:r>
      <w:r w:rsidRPr="006B677E">
        <w:rPr>
          <w:rFonts w:asciiTheme="majorHAnsi" w:hAnsiTheme="majorHAnsi" w:cstheme="majorHAnsi"/>
          <w:sz w:val="16"/>
        </w:rPr>
        <w:t xml:space="preserve"> </w:t>
      </w:r>
      <w:r w:rsidRPr="00996312">
        <w:rPr>
          <w:rFonts w:asciiTheme="majorHAnsi" w:hAnsiTheme="majorHAnsi" w:cstheme="majorHAnsi"/>
          <w:vanish/>
          <w:sz w:val="16"/>
        </w:rPr>
        <w:t>of</w:t>
      </w:r>
      <w:r w:rsidRPr="006B677E">
        <w:rPr>
          <w:rFonts w:asciiTheme="majorHAnsi" w:hAnsiTheme="majorHAnsi" w:cstheme="majorHAnsi"/>
          <w:sz w:val="16"/>
        </w:rPr>
        <w:t xml:space="preserve"> </w:t>
      </w:r>
      <w:r w:rsidRPr="00996312">
        <w:rPr>
          <w:rFonts w:asciiTheme="majorHAnsi" w:hAnsiTheme="majorHAnsi" w:cstheme="majorHAnsi"/>
          <w:vanish/>
          <w:sz w:val="16"/>
        </w:rPr>
        <w:t>the</w:t>
      </w:r>
      <w:r w:rsidRPr="006B677E">
        <w:rPr>
          <w:rFonts w:asciiTheme="majorHAnsi" w:hAnsiTheme="majorHAnsi" w:cstheme="majorHAnsi"/>
          <w:sz w:val="16"/>
        </w:rPr>
        <w:t xml:space="preserve"> </w:t>
      </w:r>
      <w:r w:rsidRPr="00996312">
        <w:rPr>
          <w:rFonts w:asciiTheme="majorHAnsi" w:hAnsiTheme="majorHAnsi" w:cstheme="majorHAnsi"/>
          <w:vanish/>
          <w:sz w:val="16"/>
        </w:rPr>
        <w:t>universe,”</w:t>
      </w:r>
      <w:r w:rsidRPr="006B677E">
        <w:rPr>
          <w:rFonts w:asciiTheme="majorHAnsi" w:hAnsiTheme="majorHAnsi" w:cstheme="majorHAnsi"/>
          <w:sz w:val="16"/>
        </w:rPr>
        <w:t xml:space="preserve"> </w:t>
      </w:r>
      <w:r w:rsidRPr="00996312">
        <w:rPr>
          <w:rFonts w:asciiTheme="majorHAnsi" w:hAnsiTheme="majorHAnsi" w:cstheme="majorHAnsi"/>
          <w:vanish/>
          <w:sz w:val="16"/>
        </w:rPr>
        <w:t>indeed</w:t>
      </w:r>
      <w:r w:rsidRPr="006B677E">
        <w:rPr>
          <w:rFonts w:asciiTheme="majorHAnsi" w:hAnsiTheme="majorHAnsi" w:cstheme="majorHAnsi"/>
          <w:sz w:val="16"/>
        </w:rPr>
        <w:t xml:space="preserve"> </w:t>
      </w:r>
      <w:r w:rsidRPr="00996312">
        <w:rPr>
          <w:rFonts w:asciiTheme="majorHAnsi" w:hAnsiTheme="majorHAnsi" w:cstheme="majorHAnsi"/>
          <w:vanish/>
          <w:sz w:val="16"/>
        </w:rPr>
        <w:t>even</w:t>
      </w:r>
      <w:r w:rsidRPr="006B677E">
        <w:rPr>
          <w:rFonts w:asciiTheme="majorHAnsi" w:hAnsiTheme="majorHAnsi" w:cstheme="majorHAnsi"/>
          <w:sz w:val="16"/>
        </w:rPr>
        <w:t xml:space="preserve"> </w:t>
      </w:r>
      <w:r w:rsidRPr="00996312">
        <w:rPr>
          <w:rFonts w:asciiTheme="majorHAnsi" w:hAnsiTheme="majorHAnsi" w:cstheme="majorHAnsi"/>
          <w:vanish/>
          <w:sz w:val="16"/>
        </w:rPr>
        <w:t>if</w:t>
      </w:r>
      <w:r w:rsidRPr="006B677E">
        <w:rPr>
          <w:rFonts w:asciiTheme="majorHAnsi" w:hAnsiTheme="majorHAnsi" w:cstheme="majorHAnsi"/>
          <w:sz w:val="16"/>
        </w:rPr>
        <w:t xml:space="preserve"> </w:t>
      </w:r>
      <w:r w:rsidRPr="00996312">
        <w:rPr>
          <w:rFonts w:asciiTheme="majorHAnsi" w:hAnsiTheme="majorHAnsi" w:cstheme="majorHAnsi"/>
          <w:vanish/>
          <w:sz w:val="16"/>
        </w:rPr>
        <w:t>the</w:t>
      </w:r>
      <w:r w:rsidRPr="006B677E">
        <w:rPr>
          <w:rFonts w:asciiTheme="majorHAnsi" w:hAnsiTheme="majorHAnsi" w:cstheme="majorHAnsi"/>
          <w:sz w:val="16"/>
        </w:rPr>
        <w:t xml:space="preserve"> </w:t>
      </w:r>
      <w:r w:rsidRPr="00996312">
        <w:rPr>
          <w:rFonts w:asciiTheme="majorHAnsi" w:hAnsiTheme="majorHAnsi" w:cstheme="majorHAnsi"/>
          <w:vanish/>
          <w:sz w:val="16"/>
        </w:rPr>
        <w:t>latter</w:t>
      </w:r>
      <w:r w:rsidRPr="006B677E">
        <w:rPr>
          <w:rFonts w:asciiTheme="majorHAnsi" w:hAnsiTheme="majorHAnsi" w:cstheme="majorHAnsi"/>
          <w:sz w:val="16"/>
        </w:rPr>
        <w:t xml:space="preserve"> </w:t>
      </w:r>
      <w:r w:rsidRPr="00996312">
        <w:rPr>
          <w:rFonts w:asciiTheme="majorHAnsi" w:hAnsiTheme="majorHAnsi" w:cstheme="majorHAnsi"/>
          <w:vanish/>
          <w:sz w:val="16"/>
        </w:rPr>
        <w:t>is</w:t>
      </w:r>
      <w:r w:rsidRPr="006B677E">
        <w:rPr>
          <w:rFonts w:asciiTheme="majorHAnsi" w:hAnsiTheme="majorHAnsi" w:cstheme="majorHAnsi"/>
          <w:sz w:val="16"/>
        </w:rPr>
        <w:t xml:space="preserve"> </w:t>
      </w:r>
      <w:r w:rsidRPr="00996312">
        <w:rPr>
          <w:rFonts w:asciiTheme="majorHAnsi" w:hAnsiTheme="majorHAnsi" w:cstheme="majorHAnsi"/>
          <w:vanish/>
          <w:sz w:val="16"/>
        </w:rPr>
        <w:t>entirely</w:t>
      </w:r>
      <w:r w:rsidRPr="006B677E">
        <w:rPr>
          <w:rFonts w:asciiTheme="majorHAnsi" w:hAnsiTheme="majorHAnsi" w:cstheme="majorHAnsi"/>
          <w:sz w:val="16"/>
        </w:rPr>
        <w:t xml:space="preserve"> </w:t>
      </w:r>
      <w:r w:rsidRPr="00996312">
        <w:rPr>
          <w:rFonts w:asciiTheme="majorHAnsi" w:hAnsiTheme="majorHAnsi" w:cstheme="majorHAnsi"/>
          <w:vanish/>
          <w:sz w:val="16"/>
        </w:rPr>
        <w:t>morally</w:t>
      </w:r>
      <w:r w:rsidRPr="006B677E">
        <w:rPr>
          <w:rFonts w:asciiTheme="majorHAnsi" w:hAnsiTheme="majorHAnsi" w:cstheme="majorHAnsi"/>
          <w:sz w:val="16"/>
        </w:rPr>
        <w:t xml:space="preserve"> </w:t>
      </w:r>
      <w:r w:rsidRPr="00996312">
        <w:rPr>
          <w:rFonts w:asciiTheme="majorHAnsi" w:hAnsiTheme="majorHAnsi" w:cstheme="majorHAnsi"/>
          <w:vanish/>
          <w:sz w:val="16"/>
        </w:rPr>
        <w:t>irrelevant,</w:t>
      </w:r>
      <w:r w:rsidRPr="006B677E">
        <w:rPr>
          <w:rFonts w:asciiTheme="majorHAnsi" w:hAnsiTheme="majorHAnsi" w:cstheme="majorHAnsi"/>
          <w:sz w:val="16"/>
        </w:rPr>
        <w:t xml:space="preserve"> </w:t>
      </w:r>
      <w:r w:rsidRPr="00996312">
        <w:rPr>
          <w:rFonts w:asciiTheme="majorHAnsi" w:hAnsiTheme="majorHAnsi" w:cstheme="majorHAnsi"/>
          <w:vanish/>
          <w:sz w:val="16"/>
        </w:rPr>
        <w:t>we</w:t>
      </w:r>
      <w:r w:rsidRPr="006B677E">
        <w:rPr>
          <w:rFonts w:asciiTheme="majorHAnsi" w:hAnsiTheme="majorHAnsi" w:cstheme="majorHAnsi"/>
          <w:sz w:val="16"/>
        </w:rPr>
        <w:t xml:space="preserve"> </w:t>
      </w:r>
      <w:r w:rsidRPr="00996312">
        <w:rPr>
          <w:rFonts w:asciiTheme="majorHAnsi" w:hAnsiTheme="majorHAnsi" w:cstheme="majorHAnsi"/>
          <w:vanish/>
          <w:sz w:val="16"/>
        </w:rPr>
        <w:t>may</w:t>
      </w:r>
      <w:r w:rsidRPr="006B677E">
        <w:rPr>
          <w:rFonts w:asciiTheme="majorHAnsi" w:hAnsiTheme="majorHAnsi" w:cstheme="majorHAnsi"/>
          <w:sz w:val="16"/>
        </w:rPr>
        <w:t xml:space="preserve"> </w:t>
      </w:r>
      <w:r w:rsidRPr="00996312">
        <w:rPr>
          <w:rFonts w:asciiTheme="majorHAnsi" w:hAnsiTheme="majorHAnsi" w:cstheme="majorHAnsi"/>
          <w:vanish/>
          <w:sz w:val="16"/>
        </w:rPr>
        <w:t>nonetheless</w:t>
      </w:r>
      <w:r w:rsidRPr="006B677E">
        <w:rPr>
          <w:rFonts w:asciiTheme="majorHAnsi" w:hAnsiTheme="majorHAnsi" w:cstheme="majorHAnsi"/>
          <w:sz w:val="16"/>
        </w:rPr>
        <w:t xml:space="preserve"> </w:t>
      </w:r>
      <w:r w:rsidRPr="00996312">
        <w:rPr>
          <w:rFonts w:asciiTheme="majorHAnsi" w:hAnsiTheme="majorHAnsi" w:cstheme="majorHAnsi"/>
          <w:vanish/>
          <w:sz w:val="16"/>
        </w:rPr>
        <w:t>have</w:t>
      </w:r>
      <w:r w:rsidRPr="006B677E">
        <w:rPr>
          <w:rFonts w:asciiTheme="majorHAnsi" w:hAnsiTheme="majorHAnsi" w:cstheme="majorHAnsi"/>
          <w:sz w:val="16"/>
        </w:rPr>
        <w:t xml:space="preserve"> </w:t>
      </w:r>
      <w:r w:rsidRPr="00996312">
        <w:rPr>
          <w:rFonts w:asciiTheme="majorHAnsi" w:hAnsiTheme="majorHAnsi" w:cstheme="majorHAnsi"/>
          <w:vanish/>
          <w:sz w:val="16"/>
        </w:rPr>
        <w:t>very</w:t>
      </w:r>
      <w:r w:rsidRPr="006B677E">
        <w:rPr>
          <w:rFonts w:asciiTheme="majorHAnsi" w:hAnsiTheme="majorHAnsi" w:cstheme="majorHAnsi"/>
          <w:sz w:val="16"/>
        </w:rPr>
        <w:t xml:space="preserve"> </w:t>
      </w:r>
      <w:r w:rsidRPr="00996312">
        <w:rPr>
          <w:rFonts w:asciiTheme="majorHAnsi" w:hAnsiTheme="majorHAnsi" w:cstheme="majorHAnsi"/>
          <w:vanish/>
          <w:sz w:val="16"/>
        </w:rPr>
        <w:t>strong</w:t>
      </w:r>
      <w:r w:rsidRPr="006B677E">
        <w:rPr>
          <w:rFonts w:asciiTheme="majorHAnsi" w:hAnsiTheme="majorHAnsi" w:cstheme="majorHAnsi"/>
          <w:sz w:val="16"/>
        </w:rPr>
        <w:t xml:space="preserve"> </w:t>
      </w:r>
      <w:r w:rsidRPr="00996312">
        <w:rPr>
          <w:rFonts w:asciiTheme="majorHAnsi" w:hAnsiTheme="majorHAnsi" w:cstheme="majorHAnsi"/>
          <w:vanish/>
          <w:sz w:val="16"/>
        </w:rPr>
        <w:t>reasons</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reduce</w:t>
      </w:r>
      <w:r w:rsidRPr="006B677E">
        <w:rPr>
          <w:rFonts w:asciiTheme="majorHAnsi" w:hAnsiTheme="majorHAnsi" w:cstheme="majorHAnsi"/>
          <w:sz w:val="16"/>
        </w:rPr>
        <w:t xml:space="preserve"> </w:t>
      </w:r>
      <w:r w:rsidRPr="00996312">
        <w:rPr>
          <w:rFonts w:asciiTheme="majorHAnsi" w:hAnsiTheme="majorHAnsi" w:cstheme="majorHAnsi"/>
          <w:vanish/>
          <w:sz w:val="16"/>
        </w:rPr>
        <w:t>existential</w:t>
      </w:r>
      <w:r w:rsidRPr="006B677E">
        <w:rPr>
          <w:rFonts w:asciiTheme="majorHAnsi" w:hAnsiTheme="majorHAnsi" w:cstheme="majorHAnsi"/>
          <w:sz w:val="16"/>
        </w:rPr>
        <w:t xml:space="preserve"> </w:t>
      </w:r>
      <w:r w:rsidRPr="00996312">
        <w:rPr>
          <w:rFonts w:asciiTheme="majorHAnsi" w:hAnsiTheme="majorHAnsi" w:cstheme="majorHAnsi"/>
          <w:vanish/>
          <w:sz w:val="16"/>
        </w:rPr>
        <w:t>risk.</w:t>
      </w:r>
      <w:r w:rsidRPr="006B677E">
        <w:rPr>
          <w:rFonts w:asciiTheme="majorHAnsi" w:hAnsiTheme="majorHAnsi" w:cstheme="majorHAnsi"/>
          <w:sz w:val="16"/>
        </w:rPr>
        <w:t xml:space="preserve"> </w:t>
      </w:r>
      <w:r w:rsidRPr="00996312">
        <w:rPr>
          <w:rStyle w:val="StyleUnderline"/>
          <w:rFonts w:cstheme="majorHAnsi"/>
          <w:vanish/>
        </w:rPr>
        <w:t>Even</w:t>
      </w:r>
      <w:r w:rsidRPr="00941301">
        <w:rPr>
          <w:rStyle w:val="StyleUnderline"/>
          <w:rFonts w:cstheme="majorHAnsi"/>
        </w:rPr>
        <w:t xml:space="preserve"> </w:t>
      </w:r>
      <w:r w:rsidRPr="00996312">
        <w:rPr>
          <w:rStyle w:val="StyleUnderline"/>
          <w:rFonts w:cstheme="majorHAnsi"/>
          <w:vanish/>
        </w:rPr>
        <w:t>egoism,</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view</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each</w:t>
      </w:r>
      <w:r w:rsidRPr="00941301">
        <w:rPr>
          <w:rStyle w:val="StyleUnderline"/>
          <w:rFonts w:cstheme="majorHAnsi"/>
        </w:rPr>
        <w:t xml:space="preserve"> </w:t>
      </w:r>
      <w:r w:rsidRPr="00996312">
        <w:rPr>
          <w:rStyle w:val="StyleUnderline"/>
          <w:rFonts w:cstheme="majorHAnsi"/>
          <w:vanish/>
        </w:rPr>
        <w:t>agent</w:t>
      </w:r>
      <w:r w:rsidRPr="00941301">
        <w:rPr>
          <w:rStyle w:val="StyleUnderline"/>
          <w:rFonts w:cstheme="majorHAnsi"/>
        </w:rPr>
        <w:t xml:space="preserve"> </w:t>
      </w:r>
      <w:r w:rsidRPr="00996312">
        <w:rPr>
          <w:rStyle w:val="StyleUnderline"/>
          <w:rFonts w:cstheme="majorHAnsi"/>
          <w:vanish/>
        </w:rPr>
        <w:t>should</w:t>
      </w:r>
      <w:r w:rsidRPr="00941301">
        <w:rPr>
          <w:rStyle w:val="StyleUnderline"/>
          <w:rFonts w:cstheme="majorHAnsi"/>
        </w:rPr>
        <w:t xml:space="preserve"> </w:t>
      </w:r>
      <w:r w:rsidRPr="00996312">
        <w:rPr>
          <w:rStyle w:val="StyleUnderline"/>
          <w:rFonts w:cstheme="majorHAnsi"/>
          <w:vanish/>
        </w:rPr>
        <w:t>maximize</w:t>
      </w:r>
      <w:r w:rsidRPr="00941301">
        <w:rPr>
          <w:rStyle w:val="StyleUnderline"/>
          <w:rFonts w:cstheme="majorHAnsi"/>
        </w:rPr>
        <w:t xml:space="preserve"> </w:t>
      </w:r>
      <w:r w:rsidRPr="00996312">
        <w:rPr>
          <w:rStyle w:val="StyleUnderline"/>
          <w:rFonts w:cstheme="majorHAnsi"/>
          <w:vanish/>
        </w:rPr>
        <w:t>her</w:t>
      </w:r>
      <w:r w:rsidRPr="00941301">
        <w:rPr>
          <w:rStyle w:val="StyleUnderline"/>
          <w:rFonts w:cstheme="majorHAnsi"/>
        </w:rPr>
        <w:t xml:space="preserve"> </w:t>
      </w:r>
      <w:r w:rsidRPr="00996312">
        <w:rPr>
          <w:rStyle w:val="StyleUnderline"/>
          <w:rFonts w:cstheme="majorHAnsi"/>
          <w:vanish/>
        </w:rPr>
        <w:t>own</w:t>
      </w:r>
      <w:r w:rsidRPr="00941301">
        <w:rPr>
          <w:rStyle w:val="StyleUnderline"/>
          <w:rFonts w:cstheme="majorHAnsi"/>
        </w:rPr>
        <w:t xml:space="preserve"> </w:t>
      </w:r>
      <w:r w:rsidRPr="00996312">
        <w:rPr>
          <w:rStyle w:val="StyleUnderline"/>
          <w:rFonts w:cstheme="majorHAnsi"/>
          <w:vanish/>
        </w:rPr>
        <w:t>good,</w:t>
      </w:r>
      <w:r w:rsidRPr="00941301">
        <w:rPr>
          <w:rStyle w:val="StyleUnderline"/>
          <w:rFonts w:cstheme="majorHAnsi"/>
        </w:rPr>
        <w:t xml:space="preserve"> </w:t>
      </w:r>
      <w:r w:rsidRPr="00996312">
        <w:rPr>
          <w:rStyle w:val="StyleUnderline"/>
          <w:rFonts w:cstheme="majorHAnsi"/>
          <w:vanish/>
        </w:rPr>
        <w:t>might</w:t>
      </w:r>
      <w:r w:rsidRPr="00941301">
        <w:rPr>
          <w:rStyle w:val="StyleUnderline"/>
          <w:rFonts w:cstheme="majorHAnsi"/>
        </w:rPr>
        <w:t xml:space="preserve"> </w:t>
      </w:r>
      <w:r w:rsidRPr="00996312">
        <w:rPr>
          <w:rStyle w:val="StyleUnderline"/>
          <w:rFonts w:cstheme="majorHAnsi"/>
          <w:vanish/>
        </w:rPr>
        <w:t>imply</w:t>
      </w:r>
      <w:r w:rsidRPr="00941301">
        <w:rPr>
          <w:rStyle w:val="StyleUnderline"/>
          <w:rFonts w:cstheme="majorHAnsi"/>
        </w:rPr>
        <w:t xml:space="preserve"> </w:t>
      </w:r>
      <w:r w:rsidRPr="00996312">
        <w:rPr>
          <w:rStyle w:val="StyleUnderline"/>
          <w:rFonts w:cstheme="majorHAnsi"/>
          <w:vanish/>
        </w:rPr>
        <w:t>strong</w:t>
      </w:r>
      <w:r w:rsidRPr="00941301">
        <w:rPr>
          <w:rStyle w:val="StyleUnderline"/>
          <w:rFonts w:cstheme="majorHAnsi"/>
        </w:rPr>
        <w:t xml:space="preserve"> </w:t>
      </w:r>
      <w:r w:rsidRPr="00996312">
        <w:rPr>
          <w:rStyle w:val="StyleUnderline"/>
          <w:rFonts w:cstheme="majorHAnsi"/>
          <w:vanish/>
        </w:rPr>
        <w:t>reasons</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reduce</w:t>
      </w:r>
      <w:r w:rsidRPr="00941301">
        <w:rPr>
          <w:rStyle w:val="StyleUnderline"/>
          <w:rFonts w:cstheme="majorHAnsi"/>
        </w:rPr>
        <w:t xml:space="preserve"> </w:t>
      </w:r>
      <w:r w:rsidRPr="00996312">
        <w:rPr>
          <w:rStyle w:val="StyleUnderline"/>
          <w:rFonts w:cstheme="majorHAnsi"/>
          <w:vanish/>
        </w:rPr>
        <w:t>existential</w:t>
      </w:r>
      <w:r w:rsidRPr="00941301">
        <w:rPr>
          <w:rStyle w:val="StyleUnderline"/>
          <w:rFonts w:cstheme="majorHAnsi"/>
        </w:rPr>
        <w:t xml:space="preserve"> </w:t>
      </w:r>
      <w:r w:rsidRPr="00996312">
        <w:rPr>
          <w:rStyle w:val="StyleUnderline"/>
          <w:rFonts w:cstheme="majorHAnsi"/>
          <w:vanish/>
        </w:rPr>
        <w:t>risk.</w:t>
      </w:r>
      <w:r w:rsidRPr="006B677E">
        <w:rPr>
          <w:rFonts w:asciiTheme="majorHAnsi" w:hAnsiTheme="majorHAnsi" w:cstheme="majorHAnsi"/>
          <w:sz w:val="16"/>
        </w:rPr>
        <w:t xml:space="preserve"> </w:t>
      </w:r>
      <w:r w:rsidRPr="00996312">
        <w:rPr>
          <w:rFonts w:asciiTheme="majorHAnsi" w:hAnsiTheme="majorHAnsi" w:cstheme="majorHAnsi"/>
          <w:vanish/>
          <w:sz w:val="16"/>
        </w:rPr>
        <w:t>It</w:t>
      </w:r>
      <w:r w:rsidRPr="006B677E">
        <w:rPr>
          <w:rFonts w:asciiTheme="majorHAnsi" w:hAnsiTheme="majorHAnsi" w:cstheme="majorHAnsi"/>
          <w:sz w:val="16"/>
        </w:rPr>
        <w:t xml:space="preserve"> </w:t>
      </w:r>
      <w:r w:rsidRPr="00996312">
        <w:rPr>
          <w:rFonts w:asciiTheme="majorHAnsi" w:hAnsiTheme="majorHAnsi" w:cstheme="majorHAnsi"/>
          <w:vanish/>
          <w:sz w:val="16"/>
        </w:rPr>
        <w:t>will</w:t>
      </w:r>
      <w:r w:rsidRPr="006B677E">
        <w:rPr>
          <w:rFonts w:asciiTheme="majorHAnsi" w:hAnsiTheme="majorHAnsi" w:cstheme="majorHAnsi"/>
          <w:sz w:val="16"/>
        </w:rPr>
        <w:t xml:space="preserve"> </w:t>
      </w:r>
      <w:r w:rsidRPr="00996312">
        <w:rPr>
          <w:rFonts w:asciiTheme="majorHAnsi" w:hAnsiTheme="majorHAnsi" w:cstheme="majorHAnsi"/>
          <w:vanish/>
          <w:sz w:val="16"/>
        </w:rPr>
        <w:t>depend,</w:t>
      </w:r>
      <w:r w:rsidRPr="006B677E">
        <w:rPr>
          <w:rFonts w:asciiTheme="majorHAnsi" w:hAnsiTheme="majorHAnsi" w:cstheme="majorHAnsi"/>
          <w:sz w:val="16"/>
        </w:rPr>
        <w:t xml:space="preserve"> </w:t>
      </w:r>
      <w:r w:rsidRPr="00996312">
        <w:rPr>
          <w:rFonts w:asciiTheme="majorHAnsi" w:hAnsiTheme="majorHAnsi" w:cstheme="majorHAnsi"/>
          <w:vanish/>
          <w:sz w:val="16"/>
        </w:rPr>
        <w:t>among</w:t>
      </w:r>
      <w:r w:rsidRPr="006B677E">
        <w:rPr>
          <w:rFonts w:asciiTheme="majorHAnsi" w:hAnsiTheme="majorHAnsi" w:cstheme="majorHAnsi"/>
          <w:sz w:val="16"/>
        </w:rPr>
        <w:t xml:space="preserve"> </w:t>
      </w:r>
      <w:r w:rsidRPr="00996312">
        <w:rPr>
          <w:rFonts w:asciiTheme="majorHAnsi" w:hAnsiTheme="majorHAnsi" w:cstheme="majorHAnsi"/>
          <w:vanish/>
          <w:sz w:val="16"/>
        </w:rPr>
        <w:t>other</w:t>
      </w:r>
      <w:r w:rsidRPr="006B677E">
        <w:rPr>
          <w:rFonts w:asciiTheme="majorHAnsi" w:hAnsiTheme="majorHAnsi" w:cstheme="majorHAnsi"/>
          <w:sz w:val="16"/>
        </w:rPr>
        <w:t xml:space="preserve"> </w:t>
      </w:r>
      <w:r w:rsidRPr="00996312">
        <w:rPr>
          <w:rFonts w:asciiTheme="majorHAnsi" w:hAnsiTheme="majorHAnsi" w:cstheme="majorHAnsi"/>
          <w:vanish/>
          <w:sz w:val="16"/>
        </w:rPr>
        <w:t>things,</w:t>
      </w:r>
      <w:r w:rsidRPr="006B677E">
        <w:rPr>
          <w:rFonts w:asciiTheme="majorHAnsi" w:hAnsiTheme="majorHAnsi" w:cstheme="majorHAnsi"/>
          <w:sz w:val="16"/>
        </w:rPr>
        <w:t xml:space="preserve"> </w:t>
      </w:r>
      <w:r w:rsidRPr="00996312">
        <w:rPr>
          <w:rFonts w:asciiTheme="majorHAnsi" w:hAnsiTheme="majorHAnsi" w:cstheme="majorHAnsi"/>
          <w:vanish/>
          <w:sz w:val="16"/>
        </w:rPr>
        <w:t>on</w:t>
      </w:r>
      <w:r w:rsidRPr="006B677E">
        <w:rPr>
          <w:rFonts w:asciiTheme="majorHAnsi" w:hAnsiTheme="majorHAnsi" w:cstheme="majorHAnsi"/>
          <w:sz w:val="16"/>
        </w:rPr>
        <w:t xml:space="preserve"> </w:t>
      </w:r>
      <w:r w:rsidRPr="00996312">
        <w:rPr>
          <w:rFonts w:asciiTheme="majorHAnsi" w:hAnsiTheme="majorHAnsi" w:cstheme="majorHAnsi"/>
          <w:vanish/>
          <w:sz w:val="16"/>
        </w:rPr>
        <w:t>what</w:t>
      </w:r>
      <w:r w:rsidRPr="006B677E">
        <w:rPr>
          <w:rFonts w:asciiTheme="majorHAnsi" w:hAnsiTheme="majorHAnsi" w:cstheme="majorHAnsi"/>
          <w:sz w:val="16"/>
        </w:rPr>
        <w:t xml:space="preserve"> </w:t>
      </w:r>
      <w:r w:rsidRPr="00996312">
        <w:rPr>
          <w:rFonts w:asciiTheme="majorHAnsi" w:hAnsiTheme="majorHAnsi" w:cstheme="majorHAnsi"/>
          <w:vanish/>
          <w:sz w:val="16"/>
        </w:rPr>
        <w:t>one’s</w:t>
      </w:r>
      <w:r w:rsidRPr="006B677E">
        <w:rPr>
          <w:rFonts w:asciiTheme="majorHAnsi" w:hAnsiTheme="majorHAnsi" w:cstheme="majorHAnsi"/>
          <w:sz w:val="16"/>
        </w:rPr>
        <w:t xml:space="preserve"> </w:t>
      </w:r>
      <w:r w:rsidRPr="00996312">
        <w:rPr>
          <w:rFonts w:asciiTheme="majorHAnsi" w:hAnsiTheme="majorHAnsi" w:cstheme="majorHAnsi"/>
          <w:vanish/>
          <w:sz w:val="16"/>
        </w:rPr>
        <w:t>own</w:t>
      </w:r>
      <w:r w:rsidRPr="006B677E">
        <w:rPr>
          <w:rFonts w:asciiTheme="majorHAnsi" w:hAnsiTheme="majorHAnsi" w:cstheme="majorHAnsi"/>
          <w:sz w:val="16"/>
        </w:rPr>
        <w:t xml:space="preserve"> </w:t>
      </w:r>
      <w:r w:rsidRPr="00996312">
        <w:rPr>
          <w:rFonts w:asciiTheme="majorHAnsi" w:hAnsiTheme="majorHAnsi" w:cstheme="majorHAnsi"/>
          <w:vanish/>
          <w:sz w:val="16"/>
        </w:rPr>
        <w:t>good</w:t>
      </w:r>
      <w:r w:rsidRPr="006B677E">
        <w:rPr>
          <w:rFonts w:asciiTheme="majorHAnsi" w:hAnsiTheme="majorHAnsi" w:cstheme="majorHAnsi"/>
          <w:sz w:val="16"/>
        </w:rPr>
        <w:t xml:space="preserve"> </w:t>
      </w:r>
      <w:r w:rsidRPr="00996312">
        <w:rPr>
          <w:rFonts w:asciiTheme="majorHAnsi" w:hAnsiTheme="majorHAnsi" w:cstheme="majorHAnsi"/>
          <w:vanish/>
          <w:sz w:val="16"/>
        </w:rPr>
        <w:t>consists</w:t>
      </w:r>
      <w:r w:rsidRPr="006B677E">
        <w:rPr>
          <w:rFonts w:asciiTheme="majorHAnsi" w:hAnsiTheme="majorHAnsi" w:cstheme="majorHAnsi"/>
          <w:sz w:val="16"/>
        </w:rPr>
        <w:t xml:space="preserve"> </w:t>
      </w:r>
      <w:r w:rsidRPr="00996312">
        <w:rPr>
          <w:rFonts w:asciiTheme="majorHAnsi" w:hAnsiTheme="majorHAnsi" w:cstheme="majorHAnsi"/>
          <w:vanish/>
          <w:sz w:val="16"/>
        </w:rPr>
        <w:t>in.</w:t>
      </w:r>
      <w:r w:rsidRPr="006B677E">
        <w:rPr>
          <w:rFonts w:asciiTheme="majorHAnsi" w:hAnsiTheme="majorHAnsi" w:cstheme="majorHAnsi"/>
          <w:sz w:val="16"/>
        </w:rPr>
        <w:t xml:space="preserve"> </w:t>
      </w:r>
      <w:r w:rsidRPr="00996312">
        <w:rPr>
          <w:rFonts w:asciiTheme="majorHAnsi" w:hAnsiTheme="majorHAnsi" w:cstheme="majorHAnsi"/>
          <w:vanish/>
          <w:sz w:val="16"/>
        </w:rPr>
        <w:t>If</w:t>
      </w:r>
      <w:r w:rsidRPr="006B677E">
        <w:rPr>
          <w:rFonts w:asciiTheme="majorHAnsi" w:hAnsiTheme="majorHAnsi" w:cstheme="majorHAnsi"/>
          <w:sz w:val="16"/>
        </w:rPr>
        <w:t xml:space="preserve"> </w:t>
      </w:r>
      <w:r w:rsidRPr="00996312">
        <w:rPr>
          <w:rFonts w:asciiTheme="majorHAnsi" w:hAnsiTheme="majorHAnsi" w:cstheme="majorHAnsi"/>
          <w:vanish/>
          <w:sz w:val="16"/>
        </w:rPr>
        <w:t>well-being</w:t>
      </w:r>
      <w:r w:rsidRPr="006B677E">
        <w:rPr>
          <w:rFonts w:asciiTheme="majorHAnsi" w:hAnsiTheme="majorHAnsi" w:cstheme="majorHAnsi"/>
          <w:sz w:val="16"/>
        </w:rPr>
        <w:t xml:space="preserve"> </w:t>
      </w:r>
      <w:r w:rsidRPr="00996312">
        <w:rPr>
          <w:rFonts w:asciiTheme="majorHAnsi" w:hAnsiTheme="majorHAnsi" w:cstheme="majorHAnsi"/>
          <w:vanish/>
          <w:sz w:val="16"/>
        </w:rPr>
        <w:t>consisted</w:t>
      </w:r>
      <w:r w:rsidRPr="006B677E">
        <w:rPr>
          <w:rFonts w:asciiTheme="majorHAnsi" w:hAnsiTheme="majorHAnsi" w:cstheme="majorHAnsi"/>
          <w:sz w:val="16"/>
        </w:rPr>
        <w:t xml:space="preserve"> </w:t>
      </w:r>
      <w:r w:rsidRPr="00996312">
        <w:rPr>
          <w:rFonts w:asciiTheme="majorHAnsi" w:hAnsiTheme="majorHAnsi" w:cstheme="majorHAnsi"/>
          <w:vanish/>
          <w:sz w:val="16"/>
        </w:rPr>
        <w:t>in</w:t>
      </w:r>
      <w:r w:rsidRPr="006B677E">
        <w:rPr>
          <w:rFonts w:asciiTheme="majorHAnsi" w:hAnsiTheme="majorHAnsi" w:cstheme="majorHAnsi"/>
          <w:sz w:val="16"/>
        </w:rPr>
        <w:t xml:space="preserve"> </w:t>
      </w:r>
      <w:r w:rsidRPr="00996312">
        <w:rPr>
          <w:rFonts w:asciiTheme="majorHAnsi" w:hAnsiTheme="majorHAnsi" w:cstheme="majorHAnsi"/>
          <w:vanish/>
          <w:sz w:val="16"/>
        </w:rPr>
        <w:t>pleasure</w:t>
      </w:r>
      <w:r w:rsidRPr="006B677E">
        <w:rPr>
          <w:rFonts w:asciiTheme="majorHAnsi" w:hAnsiTheme="majorHAnsi" w:cstheme="majorHAnsi"/>
          <w:sz w:val="16"/>
        </w:rPr>
        <w:t xml:space="preserve"> </w:t>
      </w:r>
      <w:r w:rsidRPr="00996312">
        <w:rPr>
          <w:rFonts w:asciiTheme="majorHAnsi" w:hAnsiTheme="majorHAnsi" w:cstheme="majorHAnsi"/>
          <w:vanish/>
          <w:sz w:val="16"/>
        </w:rPr>
        <w:t>only,</w:t>
      </w:r>
      <w:r w:rsidRPr="006B677E">
        <w:rPr>
          <w:rFonts w:asciiTheme="majorHAnsi" w:hAnsiTheme="majorHAnsi" w:cstheme="majorHAnsi"/>
          <w:sz w:val="16"/>
        </w:rPr>
        <w:t xml:space="preserve"> </w:t>
      </w:r>
      <w:r w:rsidRPr="00996312">
        <w:rPr>
          <w:rFonts w:asciiTheme="majorHAnsi" w:hAnsiTheme="majorHAnsi" w:cstheme="majorHAnsi"/>
          <w:vanish/>
          <w:sz w:val="16"/>
        </w:rPr>
        <w:t>it</w:t>
      </w:r>
      <w:r w:rsidRPr="006B677E">
        <w:rPr>
          <w:rFonts w:asciiTheme="majorHAnsi" w:hAnsiTheme="majorHAnsi" w:cstheme="majorHAnsi"/>
          <w:sz w:val="16"/>
        </w:rPr>
        <w:t xml:space="preserve"> </w:t>
      </w:r>
      <w:r w:rsidRPr="00996312">
        <w:rPr>
          <w:rFonts w:asciiTheme="majorHAnsi" w:hAnsiTheme="majorHAnsi" w:cstheme="majorHAnsi"/>
          <w:vanish/>
          <w:sz w:val="16"/>
        </w:rPr>
        <w:t>is</w:t>
      </w:r>
      <w:r w:rsidRPr="006B677E">
        <w:rPr>
          <w:rFonts w:asciiTheme="majorHAnsi" w:hAnsiTheme="majorHAnsi" w:cstheme="majorHAnsi"/>
          <w:sz w:val="16"/>
        </w:rPr>
        <w:t xml:space="preserve"> </w:t>
      </w:r>
      <w:r w:rsidRPr="00996312">
        <w:rPr>
          <w:rFonts w:asciiTheme="majorHAnsi" w:hAnsiTheme="majorHAnsi" w:cstheme="majorHAnsi"/>
          <w:vanish/>
          <w:sz w:val="16"/>
        </w:rPr>
        <w:t>somewhat</w:t>
      </w:r>
      <w:r w:rsidRPr="006B677E">
        <w:rPr>
          <w:rFonts w:asciiTheme="majorHAnsi" w:hAnsiTheme="majorHAnsi" w:cstheme="majorHAnsi"/>
          <w:sz w:val="16"/>
        </w:rPr>
        <w:t xml:space="preserve"> </w:t>
      </w:r>
      <w:r w:rsidRPr="00996312">
        <w:rPr>
          <w:rFonts w:asciiTheme="majorHAnsi" w:hAnsiTheme="majorHAnsi" w:cstheme="majorHAnsi"/>
          <w:vanish/>
          <w:sz w:val="16"/>
        </w:rPr>
        <w:t>harder</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argue</w:t>
      </w:r>
      <w:r w:rsidRPr="006B677E">
        <w:rPr>
          <w:rFonts w:asciiTheme="majorHAnsi" w:hAnsiTheme="majorHAnsi" w:cstheme="majorHAnsi"/>
          <w:sz w:val="16"/>
        </w:rPr>
        <w:t xml:space="preserve"> </w:t>
      </w:r>
      <w:r w:rsidRPr="00996312">
        <w:rPr>
          <w:rFonts w:asciiTheme="majorHAnsi" w:hAnsiTheme="majorHAnsi" w:cstheme="majorHAnsi"/>
          <w:vanish/>
          <w:sz w:val="16"/>
        </w:rPr>
        <w:t>that</w:t>
      </w:r>
      <w:r w:rsidRPr="006B677E">
        <w:rPr>
          <w:rFonts w:asciiTheme="majorHAnsi" w:hAnsiTheme="majorHAnsi" w:cstheme="majorHAnsi"/>
          <w:sz w:val="16"/>
        </w:rPr>
        <w:t xml:space="preserve"> </w:t>
      </w:r>
      <w:r w:rsidRPr="00996312">
        <w:rPr>
          <w:rFonts w:asciiTheme="majorHAnsi" w:hAnsiTheme="majorHAnsi" w:cstheme="majorHAnsi"/>
          <w:vanish/>
          <w:sz w:val="16"/>
        </w:rPr>
        <w:t>egoism</w:t>
      </w:r>
      <w:r w:rsidRPr="006B677E">
        <w:rPr>
          <w:rFonts w:asciiTheme="majorHAnsi" w:hAnsiTheme="majorHAnsi" w:cstheme="majorHAnsi"/>
          <w:sz w:val="16"/>
        </w:rPr>
        <w:t xml:space="preserve"> </w:t>
      </w:r>
      <w:r w:rsidRPr="00996312">
        <w:rPr>
          <w:rFonts w:asciiTheme="majorHAnsi" w:hAnsiTheme="majorHAnsi" w:cstheme="majorHAnsi"/>
          <w:vanish/>
          <w:sz w:val="16"/>
        </w:rPr>
        <w:t>would</w:t>
      </w:r>
      <w:r w:rsidRPr="006B677E">
        <w:rPr>
          <w:rFonts w:asciiTheme="majorHAnsi" w:hAnsiTheme="majorHAnsi" w:cstheme="majorHAnsi"/>
          <w:sz w:val="16"/>
        </w:rPr>
        <w:t xml:space="preserve"> </w:t>
      </w:r>
      <w:r w:rsidRPr="00996312">
        <w:rPr>
          <w:rFonts w:asciiTheme="majorHAnsi" w:hAnsiTheme="majorHAnsi" w:cstheme="majorHAnsi"/>
          <w:vanish/>
          <w:sz w:val="16"/>
        </w:rPr>
        <w:t>imply</w:t>
      </w:r>
      <w:r w:rsidRPr="006B677E">
        <w:rPr>
          <w:rFonts w:asciiTheme="majorHAnsi" w:hAnsiTheme="majorHAnsi" w:cstheme="majorHAnsi"/>
          <w:sz w:val="16"/>
        </w:rPr>
        <w:t xml:space="preserve"> </w:t>
      </w:r>
      <w:r w:rsidRPr="00996312">
        <w:rPr>
          <w:rFonts w:asciiTheme="majorHAnsi" w:hAnsiTheme="majorHAnsi" w:cstheme="majorHAnsi"/>
          <w:vanish/>
          <w:sz w:val="16"/>
        </w:rPr>
        <w:t>strong</w:t>
      </w:r>
      <w:r w:rsidRPr="006B677E">
        <w:rPr>
          <w:rFonts w:asciiTheme="majorHAnsi" w:hAnsiTheme="majorHAnsi" w:cstheme="majorHAnsi"/>
          <w:sz w:val="16"/>
        </w:rPr>
        <w:t xml:space="preserve"> </w:t>
      </w:r>
      <w:r w:rsidRPr="00996312">
        <w:rPr>
          <w:rFonts w:asciiTheme="majorHAnsi" w:hAnsiTheme="majorHAnsi" w:cstheme="majorHAnsi"/>
          <w:vanish/>
          <w:sz w:val="16"/>
        </w:rPr>
        <w:t>reasons</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reduce</w:t>
      </w:r>
      <w:r w:rsidRPr="006B677E">
        <w:rPr>
          <w:rFonts w:asciiTheme="majorHAnsi" w:hAnsiTheme="majorHAnsi" w:cstheme="majorHAnsi"/>
          <w:sz w:val="16"/>
        </w:rPr>
        <w:t xml:space="preserve"> </w:t>
      </w:r>
      <w:r w:rsidRPr="00996312">
        <w:rPr>
          <w:rFonts w:asciiTheme="majorHAnsi" w:hAnsiTheme="majorHAnsi" w:cstheme="majorHAnsi"/>
          <w:vanish/>
          <w:sz w:val="16"/>
        </w:rPr>
        <w:t>existential</w:t>
      </w:r>
      <w:r w:rsidRPr="006B677E">
        <w:rPr>
          <w:rFonts w:asciiTheme="majorHAnsi" w:hAnsiTheme="majorHAnsi" w:cstheme="majorHAnsi"/>
          <w:sz w:val="16"/>
        </w:rPr>
        <w:t xml:space="preserve"> </w:t>
      </w:r>
      <w:r w:rsidRPr="00996312">
        <w:rPr>
          <w:rFonts w:asciiTheme="majorHAnsi" w:hAnsiTheme="majorHAnsi" w:cstheme="majorHAnsi"/>
          <w:vanish/>
          <w:sz w:val="16"/>
        </w:rPr>
        <w:t>risk</w:t>
      </w:r>
      <w:r w:rsidRPr="006B677E">
        <w:rPr>
          <w:rFonts w:asciiTheme="majorHAnsi" w:hAnsiTheme="majorHAnsi" w:cstheme="majorHAnsi"/>
          <w:sz w:val="16"/>
        </w:rPr>
        <w:t xml:space="preserve"> </w:t>
      </w:r>
      <w:r w:rsidRPr="00996312">
        <w:rPr>
          <w:rFonts w:asciiTheme="majorHAnsi" w:hAnsiTheme="majorHAnsi" w:cstheme="majorHAnsi"/>
          <w:vanish/>
          <w:sz w:val="16"/>
        </w:rPr>
        <w:t>–</w:t>
      </w:r>
      <w:r w:rsidRPr="006B677E">
        <w:rPr>
          <w:rFonts w:asciiTheme="majorHAnsi" w:hAnsiTheme="majorHAnsi" w:cstheme="majorHAnsi"/>
          <w:sz w:val="16"/>
        </w:rPr>
        <w:t xml:space="preserve"> </w:t>
      </w:r>
      <w:r w:rsidRPr="00996312">
        <w:rPr>
          <w:rFonts w:asciiTheme="majorHAnsi" w:hAnsiTheme="majorHAnsi" w:cstheme="majorHAnsi"/>
          <w:vanish/>
          <w:sz w:val="16"/>
        </w:rPr>
        <w:t>perhaps</w:t>
      </w:r>
      <w:r w:rsidRPr="006B677E">
        <w:rPr>
          <w:rFonts w:asciiTheme="majorHAnsi" w:hAnsiTheme="majorHAnsi" w:cstheme="majorHAnsi"/>
          <w:sz w:val="16"/>
        </w:rPr>
        <w:t xml:space="preserve"> </w:t>
      </w:r>
      <w:r w:rsidRPr="00996312">
        <w:rPr>
          <w:rFonts w:asciiTheme="majorHAnsi" w:hAnsiTheme="majorHAnsi" w:cstheme="majorHAnsi"/>
          <w:vanish/>
          <w:sz w:val="16"/>
        </w:rPr>
        <w:t>we</w:t>
      </w:r>
      <w:r w:rsidRPr="006B677E">
        <w:rPr>
          <w:rFonts w:asciiTheme="majorHAnsi" w:hAnsiTheme="majorHAnsi" w:cstheme="majorHAnsi"/>
          <w:sz w:val="16"/>
        </w:rPr>
        <w:t xml:space="preserve"> </w:t>
      </w:r>
      <w:r w:rsidRPr="00996312">
        <w:rPr>
          <w:rFonts w:asciiTheme="majorHAnsi" w:hAnsiTheme="majorHAnsi" w:cstheme="majorHAnsi"/>
          <w:vanish/>
          <w:sz w:val="16"/>
        </w:rPr>
        <w:t>could</w:t>
      </w:r>
      <w:r w:rsidRPr="006B677E">
        <w:rPr>
          <w:rFonts w:asciiTheme="majorHAnsi" w:hAnsiTheme="majorHAnsi" w:cstheme="majorHAnsi"/>
          <w:sz w:val="16"/>
        </w:rPr>
        <w:t xml:space="preserve"> </w:t>
      </w:r>
      <w:r w:rsidRPr="00996312">
        <w:rPr>
          <w:rFonts w:asciiTheme="majorHAnsi" w:hAnsiTheme="majorHAnsi" w:cstheme="majorHAnsi"/>
          <w:vanish/>
          <w:sz w:val="16"/>
        </w:rPr>
        <w:t>argue</w:t>
      </w:r>
      <w:r w:rsidRPr="006B677E">
        <w:rPr>
          <w:rFonts w:asciiTheme="majorHAnsi" w:hAnsiTheme="majorHAnsi" w:cstheme="majorHAnsi"/>
          <w:sz w:val="16"/>
        </w:rPr>
        <w:t xml:space="preserve"> </w:t>
      </w:r>
      <w:r w:rsidRPr="00996312">
        <w:rPr>
          <w:rFonts w:asciiTheme="majorHAnsi" w:hAnsiTheme="majorHAnsi" w:cstheme="majorHAnsi"/>
          <w:vanish/>
          <w:sz w:val="16"/>
        </w:rPr>
        <w:t>that</w:t>
      </w:r>
      <w:r w:rsidRPr="006B677E">
        <w:rPr>
          <w:rFonts w:asciiTheme="majorHAnsi" w:hAnsiTheme="majorHAnsi" w:cstheme="majorHAnsi"/>
          <w:sz w:val="16"/>
        </w:rPr>
        <w:t xml:space="preserve"> </w:t>
      </w:r>
      <w:r w:rsidRPr="00996312">
        <w:rPr>
          <w:rFonts w:asciiTheme="majorHAnsi" w:hAnsiTheme="majorHAnsi" w:cstheme="majorHAnsi"/>
          <w:vanish/>
          <w:sz w:val="16"/>
        </w:rPr>
        <w:t>one</w:t>
      </w:r>
      <w:r w:rsidRPr="006B677E">
        <w:rPr>
          <w:rFonts w:asciiTheme="majorHAnsi" w:hAnsiTheme="majorHAnsi" w:cstheme="majorHAnsi"/>
          <w:sz w:val="16"/>
        </w:rPr>
        <w:t xml:space="preserve"> </w:t>
      </w:r>
      <w:r w:rsidRPr="00996312">
        <w:rPr>
          <w:rFonts w:asciiTheme="majorHAnsi" w:hAnsiTheme="majorHAnsi" w:cstheme="majorHAnsi"/>
          <w:vanish/>
          <w:sz w:val="16"/>
        </w:rPr>
        <w:t>would</w:t>
      </w:r>
      <w:r w:rsidRPr="006B677E">
        <w:rPr>
          <w:rFonts w:asciiTheme="majorHAnsi" w:hAnsiTheme="majorHAnsi" w:cstheme="majorHAnsi"/>
          <w:sz w:val="16"/>
        </w:rPr>
        <w:t xml:space="preserve"> </w:t>
      </w:r>
      <w:r w:rsidRPr="00996312">
        <w:rPr>
          <w:rFonts w:asciiTheme="majorHAnsi" w:hAnsiTheme="majorHAnsi" w:cstheme="majorHAnsi"/>
          <w:vanish/>
          <w:sz w:val="16"/>
        </w:rPr>
        <w:t>maximize</w:t>
      </w:r>
      <w:r w:rsidRPr="006B677E">
        <w:rPr>
          <w:rFonts w:asciiTheme="majorHAnsi" w:hAnsiTheme="majorHAnsi" w:cstheme="majorHAnsi"/>
          <w:sz w:val="16"/>
        </w:rPr>
        <w:t xml:space="preserve"> </w:t>
      </w:r>
      <w:r w:rsidRPr="00996312">
        <w:rPr>
          <w:rFonts w:asciiTheme="majorHAnsi" w:hAnsiTheme="majorHAnsi" w:cstheme="majorHAnsi"/>
          <w:vanish/>
          <w:sz w:val="16"/>
        </w:rPr>
        <w:t>her</w:t>
      </w:r>
      <w:r w:rsidRPr="006B677E">
        <w:rPr>
          <w:rFonts w:asciiTheme="majorHAnsi" w:hAnsiTheme="majorHAnsi" w:cstheme="majorHAnsi"/>
          <w:sz w:val="16"/>
        </w:rPr>
        <w:t xml:space="preserve"> </w:t>
      </w:r>
      <w:r w:rsidRPr="00996312">
        <w:rPr>
          <w:rFonts w:asciiTheme="majorHAnsi" w:hAnsiTheme="majorHAnsi" w:cstheme="majorHAnsi"/>
          <w:vanish/>
          <w:sz w:val="16"/>
        </w:rPr>
        <w:t>expected</w:t>
      </w:r>
      <w:r w:rsidRPr="006B677E">
        <w:rPr>
          <w:rFonts w:asciiTheme="majorHAnsi" w:hAnsiTheme="majorHAnsi" w:cstheme="majorHAnsi"/>
          <w:sz w:val="16"/>
        </w:rPr>
        <w:t xml:space="preserve"> </w:t>
      </w:r>
      <w:r w:rsidRPr="00996312">
        <w:rPr>
          <w:rFonts w:asciiTheme="majorHAnsi" w:hAnsiTheme="majorHAnsi" w:cstheme="majorHAnsi"/>
          <w:vanish/>
          <w:sz w:val="16"/>
        </w:rPr>
        <w:t>hedonic</w:t>
      </w:r>
      <w:r w:rsidRPr="006B677E">
        <w:rPr>
          <w:rFonts w:asciiTheme="majorHAnsi" w:hAnsiTheme="majorHAnsi" w:cstheme="majorHAnsi"/>
          <w:sz w:val="16"/>
        </w:rPr>
        <w:t xml:space="preserve"> </w:t>
      </w:r>
      <w:r w:rsidRPr="00996312">
        <w:rPr>
          <w:rFonts w:asciiTheme="majorHAnsi" w:hAnsiTheme="majorHAnsi" w:cstheme="majorHAnsi"/>
          <w:vanish/>
          <w:sz w:val="16"/>
        </w:rPr>
        <w:t>well-being</w:t>
      </w:r>
      <w:r w:rsidRPr="006B677E">
        <w:rPr>
          <w:rFonts w:asciiTheme="majorHAnsi" w:hAnsiTheme="majorHAnsi" w:cstheme="majorHAnsi"/>
          <w:sz w:val="16"/>
        </w:rPr>
        <w:t xml:space="preserve"> </w:t>
      </w:r>
      <w:r w:rsidRPr="00996312">
        <w:rPr>
          <w:rFonts w:asciiTheme="majorHAnsi" w:hAnsiTheme="majorHAnsi" w:cstheme="majorHAnsi"/>
          <w:vanish/>
          <w:sz w:val="16"/>
        </w:rPr>
        <w:t>by</w:t>
      </w:r>
      <w:r w:rsidRPr="006B677E">
        <w:rPr>
          <w:rFonts w:asciiTheme="majorHAnsi" w:hAnsiTheme="majorHAnsi" w:cstheme="majorHAnsi"/>
          <w:sz w:val="16"/>
        </w:rPr>
        <w:t xml:space="preserve"> </w:t>
      </w:r>
      <w:r w:rsidRPr="00996312">
        <w:rPr>
          <w:rFonts w:asciiTheme="majorHAnsi" w:hAnsiTheme="majorHAnsi" w:cstheme="majorHAnsi"/>
          <w:vanish/>
          <w:sz w:val="16"/>
        </w:rPr>
        <w:t>funding</w:t>
      </w:r>
      <w:r w:rsidRPr="006B677E">
        <w:rPr>
          <w:rFonts w:asciiTheme="majorHAnsi" w:hAnsiTheme="majorHAnsi" w:cstheme="majorHAnsi"/>
          <w:sz w:val="16"/>
        </w:rPr>
        <w:t xml:space="preserve"> </w:t>
      </w:r>
      <w:r w:rsidRPr="00996312">
        <w:rPr>
          <w:rFonts w:asciiTheme="majorHAnsi" w:hAnsiTheme="majorHAnsi" w:cstheme="majorHAnsi"/>
          <w:vanish/>
          <w:sz w:val="16"/>
        </w:rPr>
        <w:t>life</w:t>
      </w:r>
      <w:r w:rsidRPr="006B677E">
        <w:rPr>
          <w:rFonts w:asciiTheme="majorHAnsi" w:hAnsiTheme="majorHAnsi" w:cstheme="majorHAnsi"/>
          <w:sz w:val="16"/>
        </w:rPr>
        <w:t xml:space="preserve"> </w:t>
      </w:r>
      <w:r w:rsidRPr="00996312">
        <w:rPr>
          <w:rFonts w:asciiTheme="majorHAnsi" w:hAnsiTheme="majorHAnsi" w:cstheme="majorHAnsi"/>
          <w:vanish/>
          <w:sz w:val="16"/>
        </w:rPr>
        <w:t>extension</w:t>
      </w:r>
      <w:r w:rsidRPr="006B677E">
        <w:rPr>
          <w:rFonts w:asciiTheme="majorHAnsi" w:hAnsiTheme="majorHAnsi" w:cstheme="majorHAnsi"/>
          <w:sz w:val="16"/>
        </w:rPr>
        <w:t xml:space="preserve"> </w:t>
      </w:r>
      <w:r w:rsidRPr="00996312">
        <w:rPr>
          <w:rFonts w:asciiTheme="majorHAnsi" w:hAnsiTheme="majorHAnsi" w:cstheme="majorHAnsi"/>
          <w:vanish/>
          <w:sz w:val="16"/>
        </w:rPr>
        <w:t>technology</w:t>
      </w:r>
      <w:r w:rsidRPr="006B677E">
        <w:rPr>
          <w:rFonts w:asciiTheme="majorHAnsi" w:hAnsiTheme="majorHAnsi" w:cstheme="majorHAnsi"/>
          <w:sz w:val="16"/>
        </w:rPr>
        <w:t xml:space="preserve"> </w:t>
      </w:r>
      <w:r w:rsidRPr="00996312">
        <w:rPr>
          <w:rFonts w:asciiTheme="majorHAnsi" w:hAnsiTheme="majorHAnsi" w:cstheme="majorHAnsi"/>
          <w:vanish/>
          <w:sz w:val="16"/>
        </w:rPr>
        <w:t>or</w:t>
      </w:r>
      <w:r w:rsidRPr="006B677E">
        <w:rPr>
          <w:rFonts w:asciiTheme="majorHAnsi" w:hAnsiTheme="majorHAnsi" w:cstheme="majorHAnsi"/>
          <w:sz w:val="16"/>
        </w:rPr>
        <w:t xml:space="preserve"> </w:t>
      </w:r>
      <w:r w:rsidRPr="00996312">
        <w:rPr>
          <w:rFonts w:asciiTheme="majorHAnsi" w:hAnsiTheme="majorHAnsi" w:cstheme="majorHAnsi"/>
          <w:vanish/>
          <w:sz w:val="16"/>
        </w:rPr>
        <w:t>by</w:t>
      </w:r>
      <w:r w:rsidRPr="006B677E">
        <w:rPr>
          <w:rFonts w:asciiTheme="majorHAnsi" w:hAnsiTheme="majorHAnsi" w:cstheme="majorHAnsi"/>
          <w:sz w:val="16"/>
        </w:rPr>
        <w:t xml:space="preserve"> </w:t>
      </w:r>
      <w:r w:rsidRPr="00996312">
        <w:rPr>
          <w:rFonts w:asciiTheme="majorHAnsi" w:hAnsiTheme="majorHAnsi" w:cstheme="majorHAnsi"/>
          <w:vanish/>
          <w:sz w:val="16"/>
        </w:rPr>
        <w:t>having</w:t>
      </w:r>
      <w:r w:rsidRPr="006B677E">
        <w:rPr>
          <w:rFonts w:asciiTheme="majorHAnsi" w:hAnsiTheme="majorHAnsi" w:cstheme="majorHAnsi"/>
          <w:sz w:val="16"/>
        </w:rPr>
        <w:t xml:space="preserve"> </w:t>
      </w:r>
      <w:r w:rsidRPr="00996312">
        <w:rPr>
          <w:rFonts w:asciiTheme="majorHAnsi" w:hAnsiTheme="majorHAnsi" w:cstheme="majorHAnsi"/>
          <w:vanish/>
          <w:sz w:val="16"/>
        </w:rPr>
        <w:t>herself</w:t>
      </w:r>
      <w:r w:rsidRPr="006B677E">
        <w:rPr>
          <w:rFonts w:asciiTheme="majorHAnsi" w:hAnsiTheme="majorHAnsi" w:cstheme="majorHAnsi"/>
          <w:sz w:val="16"/>
        </w:rPr>
        <w:t xml:space="preserve"> </w:t>
      </w:r>
      <w:r w:rsidRPr="00996312">
        <w:rPr>
          <w:rFonts w:asciiTheme="majorHAnsi" w:hAnsiTheme="majorHAnsi" w:cstheme="majorHAnsi"/>
          <w:vanish/>
          <w:sz w:val="16"/>
        </w:rPr>
        <w:t>cryogenically</w:t>
      </w:r>
      <w:r w:rsidRPr="006B677E">
        <w:rPr>
          <w:rFonts w:asciiTheme="majorHAnsi" w:hAnsiTheme="majorHAnsi" w:cstheme="majorHAnsi"/>
          <w:sz w:val="16"/>
        </w:rPr>
        <w:t xml:space="preserve"> </w:t>
      </w:r>
      <w:r w:rsidRPr="00996312">
        <w:rPr>
          <w:rFonts w:asciiTheme="majorHAnsi" w:hAnsiTheme="majorHAnsi" w:cstheme="majorHAnsi"/>
          <w:vanish/>
          <w:sz w:val="16"/>
        </w:rPr>
        <w:t>frozen</w:t>
      </w:r>
      <w:r w:rsidRPr="006B677E">
        <w:rPr>
          <w:rFonts w:asciiTheme="majorHAnsi" w:hAnsiTheme="majorHAnsi" w:cstheme="majorHAnsi"/>
          <w:sz w:val="16"/>
        </w:rPr>
        <w:t xml:space="preserve"> </w:t>
      </w:r>
      <w:r w:rsidRPr="00996312">
        <w:rPr>
          <w:rFonts w:asciiTheme="majorHAnsi" w:hAnsiTheme="majorHAnsi" w:cstheme="majorHAnsi"/>
          <w:vanish/>
          <w:sz w:val="16"/>
        </w:rPr>
        <w:t>at</w:t>
      </w:r>
      <w:r w:rsidRPr="006B677E">
        <w:rPr>
          <w:rFonts w:asciiTheme="majorHAnsi" w:hAnsiTheme="majorHAnsi" w:cstheme="majorHAnsi"/>
          <w:sz w:val="16"/>
        </w:rPr>
        <w:t xml:space="preserve"> </w:t>
      </w:r>
      <w:r w:rsidRPr="00996312">
        <w:rPr>
          <w:rFonts w:asciiTheme="majorHAnsi" w:hAnsiTheme="majorHAnsi" w:cstheme="majorHAnsi"/>
          <w:vanish/>
          <w:sz w:val="16"/>
        </w:rPr>
        <w:t>the</w:t>
      </w:r>
      <w:r w:rsidRPr="006B677E">
        <w:rPr>
          <w:rFonts w:asciiTheme="majorHAnsi" w:hAnsiTheme="majorHAnsi" w:cstheme="majorHAnsi"/>
          <w:sz w:val="16"/>
        </w:rPr>
        <w:t xml:space="preserve"> </w:t>
      </w:r>
      <w:r w:rsidRPr="00996312">
        <w:rPr>
          <w:rFonts w:asciiTheme="majorHAnsi" w:hAnsiTheme="majorHAnsi" w:cstheme="majorHAnsi"/>
          <w:vanish/>
          <w:sz w:val="16"/>
        </w:rPr>
        <w:t>time</w:t>
      </w:r>
      <w:r w:rsidRPr="006B677E">
        <w:rPr>
          <w:rFonts w:asciiTheme="majorHAnsi" w:hAnsiTheme="majorHAnsi" w:cstheme="majorHAnsi"/>
          <w:sz w:val="16"/>
        </w:rPr>
        <w:t xml:space="preserve"> </w:t>
      </w:r>
      <w:r w:rsidRPr="00996312">
        <w:rPr>
          <w:rFonts w:asciiTheme="majorHAnsi" w:hAnsiTheme="majorHAnsi" w:cstheme="majorHAnsi"/>
          <w:vanish/>
          <w:sz w:val="16"/>
        </w:rPr>
        <w:t>of</w:t>
      </w:r>
      <w:r w:rsidRPr="006B677E">
        <w:rPr>
          <w:rFonts w:asciiTheme="majorHAnsi" w:hAnsiTheme="majorHAnsi" w:cstheme="majorHAnsi"/>
          <w:sz w:val="16"/>
        </w:rPr>
        <w:t xml:space="preserve"> </w:t>
      </w:r>
      <w:r w:rsidRPr="00996312">
        <w:rPr>
          <w:rFonts w:asciiTheme="majorHAnsi" w:hAnsiTheme="majorHAnsi" w:cstheme="majorHAnsi"/>
          <w:vanish/>
          <w:sz w:val="16"/>
        </w:rPr>
        <w:t>her</w:t>
      </w:r>
      <w:r w:rsidRPr="006B677E">
        <w:rPr>
          <w:rFonts w:asciiTheme="majorHAnsi" w:hAnsiTheme="majorHAnsi" w:cstheme="majorHAnsi"/>
          <w:sz w:val="16"/>
        </w:rPr>
        <w:t xml:space="preserve"> </w:t>
      </w:r>
      <w:r w:rsidRPr="00996312">
        <w:rPr>
          <w:rFonts w:asciiTheme="majorHAnsi" w:hAnsiTheme="majorHAnsi" w:cstheme="majorHAnsi"/>
          <w:vanish/>
          <w:sz w:val="16"/>
        </w:rPr>
        <w:t>bodily</w:t>
      </w:r>
      <w:r w:rsidRPr="006B677E">
        <w:rPr>
          <w:rFonts w:asciiTheme="majorHAnsi" w:hAnsiTheme="majorHAnsi" w:cstheme="majorHAnsi"/>
          <w:sz w:val="16"/>
        </w:rPr>
        <w:t xml:space="preserve"> </w:t>
      </w:r>
      <w:r w:rsidRPr="00996312">
        <w:rPr>
          <w:rFonts w:asciiTheme="majorHAnsi" w:hAnsiTheme="majorHAnsi" w:cstheme="majorHAnsi"/>
          <w:vanish/>
          <w:sz w:val="16"/>
        </w:rPr>
        <w:t>death</w:t>
      </w:r>
      <w:r w:rsidRPr="006B677E">
        <w:rPr>
          <w:rFonts w:asciiTheme="majorHAnsi" w:hAnsiTheme="majorHAnsi" w:cstheme="majorHAnsi"/>
          <w:sz w:val="16"/>
        </w:rPr>
        <w:t xml:space="preserve"> </w:t>
      </w:r>
      <w:r w:rsidRPr="00996312">
        <w:rPr>
          <w:rFonts w:asciiTheme="majorHAnsi" w:hAnsiTheme="majorHAnsi" w:cstheme="majorHAnsi"/>
          <w:vanish/>
          <w:sz w:val="16"/>
        </w:rPr>
        <w:t>as</w:t>
      </w:r>
      <w:r w:rsidRPr="006B677E">
        <w:rPr>
          <w:rFonts w:asciiTheme="majorHAnsi" w:hAnsiTheme="majorHAnsi" w:cstheme="majorHAnsi"/>
          <w:sz w:val="16"/>
        </w:rPr>
        <w:t xml:space="preserve"> </w:t>
      </w:r>
      <w:r w:rsidRPr="00996312">
        <w:rPr>
          <w:rFonts w:asciiTheme="majorHAnsi" w:hAnsiTheme="majorHAnsi" w:cstheme="majorHAnsi"/>
          <w:vanish/>
          <w:sz w:val="16"/>
        </w:rPr>
        <w:t>well</w:t>
      </w:r>
      <w:r w:rsidRPr="006B677E">
        <w:rPr>
          <w:rFonts w:asciiTheme="majorHAnsi" w:hAnsiTheme="majorHAnsi" w:cstheme="majorHAnsi"/>
          <w:sz w:val="16"/>
        </w:rPr>
        <w:t xml:space="preserve"> </w:t>
      </w:r>
      <w:r w:rsidRPr="00996312">
        <w:rPr>
          <w:rFonts w:asciiTheme="majorHAnsi" w:hAnsiTheme="majorHAnsi" w:cstheme="majorHAnsi"/>
          <w:vanish/>
          <w:sz w:val="16"/>
        </w:rPr>
        <w:t>as</w:t>
      </w:r>
      <w:r w:rsidRPr="006B677E">
        <w:rPr>
          <w:rFonts w:asciiTheme="majorHAnsi" w:hAnsiTheme="majorHAnsi" w:cstheme="majorHAnsi"/>
          <w:sz w:val="16"/>
        </w:rPr>
        <w:t xml:space="preserve"> </w:t>
      </w:r>
      <w:r w:rsidRPr="00996312">
        <w:rPr>
          <w:rFonts w:asciiTheme="majorHAnsi" w:hAnsiTheme="majorHAnsi" w:cstheme="majorHAnsi"/>
          <w:vanish/>
          <w:sz w:val="16"/>
        </w:rPr>
        <w:t>giving</w:t>
      </w:r>
      <w:r w:rsidRPr="006B677E">
        <w:rPr>
          <w:rFonts w:asciiTheme="majorHAnsi" w:hAnsiTheme="majorHAnsi" w:cstheme="majorHAnsi"/>
          <w:sz w:val="16"/>
        </w:rPr>
        <w:t xml:space="preserve"> </w:t>
      </w:r>
      <w:r w:rsidRPr="00996312">
        <w:rPr>
          <w:rFonts w:asciiTheme="majorHAnsi" w:hAnsiTheme="majorHAnsi" w:cstheme="majorHAnsi"/>
          <w:vanish/>
          <w:sz w:val="16"/>
        </w:rPr>
        <w:t>money</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reduce</w:t>
      </w:r>
      <w:r w:rsidRPr="006B677E">
        <w:rPr>
          <w:rFonts w:asciiTheme="majorHAnsi" w:hAnsiTheme="majorHAnsi" w:cstheme="majorHAnsi"/>
          <w:sz w:val="16"/>
        </w:rPr>
        <w:t xml:space="preserve"> </w:t>
      </w:r>
      <w:r w:rsidRPr="00996312">
        <w:rPr>
          <w:rFonts w:asciiTheme="majorHAnsi" w:hAnsiTheme="majorHAnsi" w:cstheme="majorHAnsi"/>
          <w:vanish/>
          <w:sz w:val="16"/>
        </w:rPr>
        <w:t>existential</w:t>
      </w:r>
      <w:r w:rsidRPr="006B677E">
        <w:rPr>
          <w:rFonts w:asciiTheme="majorHAnsi" w:hAnsiTheme="majorHAnsi" w:cstheme="majorHAnsi"/>
          <w:sz w:val="16"/>
        </w:rPr>
        <w:t xml:space="preserve"> </w:t>
      </w:r>
      <w:r w:rsidRPr="00996312">
        <w:rPr>
          <w:rFonts w:asciiTheme="majorHAnsi" w:hAnsiTheme="majorHAnsi" w:cstheme="majorHAnsi"/>
          <w:vanish/>
          <w:sz w:val="16"/>
        </w:rPr>
        <w:t>risk</w:t>
      </w:r>
      <w:r w:rsidRPr="006B677E">
        <w:rPr>
          <w:rFonts w:asciiTheme="majorHAnsi" w:hAnsiTheme="majorHAnsi" w:cstheme="majorHAnsi"/>
          <w:sz w:val="16"/>
        </w:rPr>
        <w:t xml:space="preserve"> </w:t>
      </w:r>
      <w:r w:rsidRPr="00996312">
        <w:rPr>
          <w:rFonts w:asciiTheme="majorHAnsi" w:hAnsiTheme="majorHAnsi" w:cstheme="majorHAnsi"/>
          <w:vanish/>
          <w:sz w:val="16"/>
        </w:rPr>
        <w:t>(so</w:t>
      </w:r>
      <w:r w:rsidRPr="006B677E">
        <w:rPr>
          <w:rFonts w:asciiTheme="majorHAnsi" w:hAnsiTheme="majorHAnsi" w:cstheme="majorHAnsi"/>
          <w:sz w:val="16"/>
        </w:rPr>
        <w:t xml:space="preserve"> </w:t>
      </w:r>
      <w:r w:rsidRPr="00996312">
        <w:rPr>
          <w:rFonts w:asciiTheme="majorHAnsi" w:hAnsiTheme="majorHAnsi" w:cstheme="majorHAnsi"/>
          <w:vanish/>
          <w:sz w:val="16"/>
        </w:rPr>
        <w:t>that</w:t>
      </w:r>
      <w:r w:rsidRPr="006B677E">
        <w:rPr>
          <w:rFonts w:asciiTheme="majorHAnsi" w:hAnsiTheme="majorHAnsi" w:cstheme="majorHAnsi"/>
          <w:sz w:val="16"/>
        </w:rPr>
        <w:t xml:space="preserve"> </w:t>
      </w:r>
      <w:r w:rsidRPr="00996312">
        <w:rPr>
          <w:rFonts w:asciiTheme="majorHAnsi" w:hAnsiTheme="majorHAnsi" w:cstheme="majorHAnsi"/>
          <w:vanish/>
          <w:sz w:val="16"/>
        </w:rPr>
        <w:t>there</w:t>
      </w:r>
      <w:r w:rsidRPr="006B677E">
        <w:rPr>
          <w:rFonts w:asciiTheme="majorHAnsi" w:hAnsiTheme="majorHAnsi" w:cstheme="majorHAnsi"/>
          <w:sz w:val="16"/>
        </w:rPr>
        <w:t xml:space="preserve"> </w:t>
      </w:r>
      <w:r w:rsidRPr="00996312">
        <w:rPr>
          <w:rFonts w:asciiTheme="majorHAnsi" w:hAnsiTheme="majorHAnsi" w:cstheme="majorHAnsi"/>
          <w:vanish/>
          <w:sz w:val="16"/>
        </w:rPr>
        <w:t>is</w:t>
      </w:r>
      <w:r w:rsidRPr="006B677E">
        <w:rPr>
          <w:rFonts w:asciiTheme="majorHAnsi" w:hAnsiTheme="majorHAnsi" w:cstheme="majorHAnsi"/>
          <w:sz w:val="16"/>
        </w:rPr>
        <w:t xml:space="preserve"> </w:t>
      </w:r>
      <w:r w:rsidRPr="00996312">
        <w:rPr>
          <w:rFonts w:asciiTheme="majorHAnsi" w:hAnsiTheme="majorHAnsi" w:cstheme="majorHAnsi"/>
          <w:vanish/>
          <w:sz w:val="16"/>
        </w:rPr>
        <w:t>a</w:t>
      </w:r>
      <w:r w:rsidRPr="006B677E">
        <w:rPr>
          <w:rFonts w:asciiTheme="majorHAnsi" w:hAnsiTheme="majorHAnsi" w:cstheme="majorHAnsi"/>
          <w:sz w:val="16"/>
        </w:rPr>
        <w:t xml:space="preserve"> </w:t>
      </w:r>
      <w:r w:rsidRPr="00996312">
        <w:rPr>
          <w:rFonts w:asciiTheme="majorHAnsi" w:hAnsiTheme="majorHAnsi" w:cstheme="majorHAnsi"/>
          <w:vanish/>
          <w:sz w:val="16"/>
        </w:rPr>
        <w:t>world</w:t>
      </w:r>
      <w:r w:rsidRPr="006B677E">
        <w:rPr>
          <w:rFonts w:asciiTheme="majorHAnsi" w:hAnsiTheme="majorHAnsi" w:cstheme="majorHAnsi"/>
          <w:sz w:val="16"/>
        </w:rPr>
        <w:t xml:space="preserve"> </w:t>
      </w:r>
      <w:r w:rsidRPr="00996312">
        <w:rPr>
          <w:rFonts w:asciiTheme="majorHAnsi" w:hAnsiTheme="majorHAnsi" w:cstheme="majorHAnsi"/>
          <w:vanish/>
          <w:sz w:val="16"/>
        </w:rPr>
        <w:t>for</w:t>
      </w:r>
      <w:r w:rsidRPr="006B677E">
        <w:rPr>
          <w:rFonts w:asciiTheme="majorHAnsi" w:hAnsiTheme="majorHAnsi" w:cstheme="majorHAnsi"/>
          <w:sz w:val="16"/>
        </w:rPr>
        <w:t xml:space="preserve"> </w:t>
      </w:r>
      <w:r w:rsidRPr="00996312">
        <w:rPr>
          <w:rFonts w:asciiTheme="majorHAnsi" w:hAnsiTheme="majorHAnsi" w:cstheme="majorHAnsi"/>
          <w:vanish/>
          <w:sz w:val="16"/>
        </w:rPr>
        <w:t>her</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live</w:t>
      </w:r>
      <w:r w:rsidRPr="006B677E">
        <w:rPr>
          <w:rFonts w:asciiTheme="majorHAnsi" w:hAnsiTheme="majorHAnsi" w:cstheme="majorHAnsi"/>
          <w:sz w:val="16"/>
        </w:rPr>
        <w:t xml:space="preserve"> </w:t>
      </w:r>
      <w:r w:rsidRPr="00996312">
        <w:rPr>
          <w:rFonts w:asciiTheme="majorHAnsi" w:hAnsiTheme="majorHAnsi" w:cstheme="majorHAnsi"/>
          <w:vanish/>
          <w:sz w:val="16"/>
        </w:rPr>
        <w:t>in!).</w:t>
      </w:r>
      <w:r w:rsidRPr="006B677E">
        <w:rPr>
          <w:rFonts w:asciiTheme="majorHAnsi" w:hAnsiTheme="majorHAnsi" w:cstheme="majorHAnsi"/>
          <w:sz w:val="16"/>
        </w:rPr>
        <w:t xml:space="preserve"> </w:t>
      </w:r>
      <w:r w:rsidRPr="00996312">
        <w:rPr>
          <w:rFonts w:asciiTheme="majorHAnsi" w:hAnsiTheme="majorHAnsi" w:cstheme="majorHAnsi"/>
          <w:vanish/>
          <w:sz w:val="16"/>
        </w:rPr>
        <w:t>I</w:t>
      </w:r>
      <w:r w:rsidRPr="006B677E">
        <w:rPr>
          <w:rFonts w:asciiTheme="majorHAnsi" w:hAnsiTheme="majorHAnsi" w:cstheme="majorHAnsi"/>
          <w:sz w:val="16"/>
        </w:rPr>
        <w:t xml:space="preserve"> </w:t>
      </w:r>
      <w:r w:rsidRPr="00996312">
        <w:rPr>
          <w:rFonts w:asciiTheme="majorHAnsi" w:hAnsiTheme="majorHAnsi" w:cstheme="majorHAnsi"/>
          <w:vanish/>
          <w:sz w:val="16"/>
        </w:rPr>
        <w:t>am</w:t>
      </w:r>
      <w:r w:rsidRPr="006B677E">
        <w:rPr>
          <w:rFonts w:asciiTheme="majorHAnsi" w:hAnsiTheme="majorHAnsi" w:cstheme="majorHAnsi"/>
          <w:sz w:val="16"/>
        </w:rPr>
        <w:t xml:space="preserve"> </w:t>
      </w:r>
      <w:r w:rsidRPr="00996312">
        <w:rPr>
          <w:rFonts w:asciiTheme="majorHAnsi" w:hAnsiTheme="majorHAnsi" w:cstheme="majorHAnsi"/>
          <w:vanish/>
          <w:sz w:val="16"/>
        </w:rPr>
        <w:t>not</w:t>
      </w:r>
      <w:r w:rsidRPr="006B677E">
        <w:rPr>
          <w:rFonts w:asciiTheme="majorHAnsi" w:hAnsiTheme="majorHAnsi" w:cstheme="majorHAnsi"/>
          <w:sz w:val="16"/>
        </w:rPr>
        <w:t xml:space="preserve"> </w:t>
      </w:r>
      <w:r w:rsidRPr="00996312">
        <w:rPr>
          <w:rFonts w:asciiTheme="majorHAnsi" w:hAnsiTheme="majorHAnsi" w:cstheme="majorHAnsi"/>
          <w:vanish/>
          <w:sz w:val="16"/>
        </w:rPr>
        <w:t>sure,</w:t>
      </w:r>
      <w:r w:rsidRPr="006B677E">
        <w:rPr>
          <w:rFonts w:asciiTheme="majorHAnsi" w:hAnsiTheme="majorHAnsi" w:cstheme="majorHAnsi"/>
          <w:sz w:val="16"/>
        </w:rPr>
        <w:t xml:space="preserve"> </w:t>
      </w:r>
      <w:r w:rsidRPr="00996312">
        <w:rPr>
          <w:rFonts w:asciiTheme="majorHAnsi" w:hAnsiTheme="majorHAnsi" w:cstheme="majorHAnsi"/>
          <w:vanish/>
          <w:sz w:val="16"/>
        </w:rPr>
        <w:t>however,</w:t>
      </w:r>
      <w:r w:rsidRPr="006B677E">
        <w:rPr>
          <w:rFonts w:asciiTheme="majorHAnsi" w:hAnsiTheme="majorHAnsi" w:cstheme="majorHAnsi"/>
          <w:sz w:val="16"/>
        </w:rPr>
        <w:t xml:space="preserve"> </w:t>
      </w:r>
      <w:r w:rsidRPr="00996312">
        <w:rPr>
          <w:rFonts w:asciiTheme="majorHAnsi" w:hAnsiTheme="majorHAnsi" w:cstheme="majorHAnsi"/>
          <w:vanish/>
          <w:sz w:val="16"/>
        </w:rPr>
        <w:t>how</w:t>
      </w:r>
      <w:r w:rsidRPr="006B677E">
        <w:rPr>
          <w:rFonts w:asciiTheme="majorHAnsi" w:hAnsiTheme="majorHAnsi" w:cstheme="majorHAnsi"/>
          <w:sz w:val="16"/>
        </w:rPr>
        <w:t xml:space="preserve"> </w:t>
      </w:r>
      <w:r w:rsidRPr="00996312">
        <w:rPr>
          <w:rFonts w:asciiTheme="majorHAnsi" w:hAnsiTheme="majorHAnsi" w:cstheme="majorHAnsi"/>
          <w:vanish/>
          <w:sz w:val="16"/>
        </w:rPr>
        <w:t>strong</w:t>
      </w:r>
      <w:r w:rsidRPr="006B677E">
        <w:rPr>
          <w:rFonts w:asciiTheme="majorHAnsi" w:hAnsiTheme="majorHAnsi" w:cstheme="majorHAnsi"/>
          <w:sz w:val="16"/>
        </w:rPr>
        <w:t xml:space="preserve"> </w:t>
      </w:r>
      <w:r w:rsidRPr="00996312">
        <w:rPr>
          <w:rFonts w:asciiTheme="majorHAnsi" w:hAnsiTheme="majorHAnsi" w:cstheme="majorHAnsi"/>
          <w:vanish/>
          <w:sz w:val="16"/>
        </w:rPr>
        <w:t>the</w:t>
      </w:r>
      <w:r w:rsidRPr="006B677E">
        <w:rPr>
          <w:rFonts w:asciiTheme="majorHAnsi" w:hAnsiTheme="majorHAnsi" w:cstheme="majorHAnsi"/>
          <w:sz w:val="16"/>
        </w:rPr>
        <w:t xml:space="preserve"> </w:t>
      </w:r>
      <w:r w:rsidRPr="00996312">
        <w:rPr>
          <w:rFonts w:asciiTheme="majorHAnsi" w:hAnsiTheme="majorHAnsi" w:cstheme="majorHAnsi"/>
          <w:vanish/>
          <w:sz w:val="16"/>
        </w:rPr>
        <w:t>reasons</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do</w:t>
      </w:r>
      <w:r w:rsidRPr="006B677E">
        <w:rPr>
          <w:rFonts w:asciiTheme="majorHAnsi" w:hAnsiTheme="majorHAnsi" w:cstheme="majorHAnsi"/>
          <w:sz w:val="16"/>
        </w:rPr>
        <w:t xml:space="preserve"> </w:t>
      </w:r>
      <w:r w:rsidRPr="00996312">
        <w:rPr>
          <w:rFonts w:asciiTheme="majorHAnsi" w:hAnsiTheme="majorHAnsi" w:cstheme="majorHAnsi"/>
          <w:vanish/>
          <w:sz w:val="16"/>
        </w:rPr>
        <w:t>this</w:t>
      </w:r>
      <w:r w:rsidRPr="006B677E">
        <w:rPr>
          <w:rFonts w:asciiTheme="majorHAnsi" w:hAnsiTheme="majorHAnsi" w:cstheme="majorHAnsi"/>
          <w:sz w:val="16"/>
        </w:rPr>
        <w:t xml:space="preserve"> </w:t>
      </w:r>
      <w:r w:rsidRPr="00996312">
        <w:rPr>
          <w:rFonts w:asciiTheme="majorHAnsi" w:hAnsiTheme="majorHAnsi" w:cstheme="majorHAnsi"/>
          <w:vanish/>
          <w:sz w:val="16"/>
        </w:rPr>
        <w:t>would</w:t>
      </w:r>
      <w:r w:rsidRPr="006B677E">
        <w:rPr>
          <w:rFonts w:asciiTheme="majorHAnsi" w:hAnsiTheme="majorHAnsi" w:cstheme="majorHAnsi"/>
          <w:sz w:val="16"/>
        </w:rPr>
        <w:t xml:space="preserve"> </w:t>
      </w:r>
      <w:r w:rsidRPr="00996312">
        <w:rPr>
          <w:rFonts w:asciiTheme="majorHAnsi" w:hAnsiTheme="majorHAnsi" w:cstheme="majorHAnsi"/>
          <w:vanish/>
          <w:sz w:val="16"/>
        </w:rPr>
        <w:t>be.</w:t>
      </w:r>
      <w:r w:rsidRPr="006B677E">
        <w:rPr>
          <w:rFonts w:asciiTheme="majorHAnsi" w:hAnsiTheme="majorHAnsi" w:cstheme="majorHAnsi"/>
          <w:sz w:val="16"/>
        </w:rPr>
        <w:t xml:space="preserve"> </w:t>
      </w:r>
      <w:r w:rsidRPr="00996312">
        <w:rPr>
          <w:rFonts w:asciiTheme="majorHAnsi" w:hAnsiTheme="majorHAnsi" w:cstheme="majorHAnsi"/>
          <w:vanish/>
          <w:sz w:val="16"/>
        </w:rPr>
        <w:t>But</w:t>
      </w:r>
      <w:r w:rsidRPr="006B677E">
        <w:rPr>
          <w:rFonts w:asciiTheme="majorHAnsi" w:hAnsiTheme="majorHAnsi" w:cstheme="majorHAnsi"/>
          <w:sz w:val="16"/>
        </w:rPr>
        <w:t xml:space="preserve"> </w:t>
      </w:r>
      <w:r w:rsidRPr="00996312">
        <w:rPr>
          <w:rFonts w:asciiTheme="majorHAnsi" w:hAnsiTheme="majorHAnsi" w:cstheme="majorHAnsi"/>
          <w:vanish/>
          <w:sz w:val="16"/>
        </w:rPr>
        <w:t>views</w:t>
      </w:r>
      <w:r w:rsidRPr="006B677E">
        <w:rPr>
          <w:rFonts w:asciiTheme="majorHAnsi" w:hAnsiTheme="majorHAnsi" w:cstheme="majorHAnsi"/>
          <w:sz w:val="16"/>
        </w:rPr>
        <w:t xml:space="preserve"> </w:t>
      </w:r>
      <w:r w:rsidRPr="00996312">
        <w:rPr>
          <w:rFonts w:asciiTheme="majorHAnsi" w:hAnsiTheme="majorHAnsi" w:cstheme="majorHAnsi"/>
          <w:vanish/>
          <w:sz w:val="16"/>
        </w:rPr>
        <w:t>which</w:t>
      </w:r>
      <w:r w:rsidRPr="006B677E">
        <w:rPr>
          <w:rFonts w:asciiTheme="majorHAnsi" w:hAnsiTheme="majorHAnsi" w:cstheme="majorHAnsi"/>
          <w:sz w:val="16"/>
        </w:rPr>
        <w:t xml:space="preserve"> </w:t>
      </w:r>
      <w:r w:rsidRPr="00996312">
        <w:rPr>
          <w:rFonts w:asciiTheme="majorHAnsi" w:hAnsiTheme="majorHAnsi" w:cstheme="majorHAnsi"/>
          <w:vanish/>
          <w:sz w:val="16"/>
        </w:rPr>
        <w:t>imply</w:t>
      </w:r>
      <w:r w:rsidRPr="006B677E">
        <w:rPr>
          <w:rFonts w:asciiTheme="majorHAnsi" w:hAnsiTheme="majorHAnsi" w:cstheme="majorHAnsi"/>
          <w:sz w:val="16"/>
        </w:rPr>
        <w:t xml:space="preserve"> </w:t>
      </w:r>
      <w:r w:rsidRPr="00996312">
        <w:rPr>
          <w:rFonts w:asciiTheme="majorHAnsi" w:hAnsiTheme="majorHAnsi" w:cstheme="majorHAnsi"/>
          <w:vanish/>
          <w:sz w:val="16"/>
        </w:rPr>
        <w:t>that,</w:t>
      </w:r>
      <w:r w:rsidRPr="006B677E">
        <w:rPr>
          <w:rFonts w:asciiTheme="majorHAnsi" w:hAnsiTheme="majorHAnsi" w:cstheme="majorHAnsi"/>
          <w:sz w:val="16"/>
        </w:rPr>
        <w:t xml:space="preserve"> </w:t>
      </w:r>
      <w:r w:rsidRPr="00996312">
        <w:rPr>
          <w:rFonts w:asciiTheme="majorHAnsi" w:hAnsiTheme="majorHAnsi" w:cstheme="majorHAnsi"/>
          <w:vanish/>
          <w:sz w:val="16"/>
        </w:rPr>
        <w:t>if</w:t>
      </w:r>
      <w:r w:rsidRPr="006B677E">
        <w:rPr>
          <w:rFonts w:asciiTheme="majorHAnsi" w:hAnsiTheme="majorHAnsi" w:cstheme="majorHAnsi"/>
          <w:sz w:val="16"/>
        </w:rPr>
        <w:t xml:space="preserve"> </w:t>
      </w:r>
      <w:r w:rsidRPr="00996312">
        <w:rPr>
          <w:rFonts w:asciiTheme="majorHAnsi" w:hAnsiTheme="majorHAnsi" w:cstheme="majorHAnsi"/>
          <w:vanish/>
          <w:sz w:val="16"/>
        </w:rPr>
        <w:t>I</w:t>
      </w:r>
      <w:r w:rsidRPr="006B677E">
        <w:rPr>
          <w:rFonts w:asciiTheme="majorHAnsi" w:hAnsiTheme="majorHAnsi" w:cstheme="majorHAnsi"/>
          <w:sz w:val="16"/>
        </w:rPr>
        <w:t xml:space="preserve"> </w:t>
      </w:r>
      <w:r w:rsidRPr="00996312">
        <w:rPr>
          <w:rFonts w:asciiTheme="majorHAnsi" w:hAnsiTheme="majorHAnsi" w:cstheme="majorHAnsi"/>
          <w:vanish/>
          <w:sz w:val="16"/>
        </w:rPr>
        <w:t>don’t</w:t>
      </w:r>
      <w:r w:rsidRPr="006B677E">
        <w:rPr>
          <w:rFonts w:asciiTheme="majorHAnsi" w:hAnsiTheme="majorHAnsi" w:cstheme="majorHAnsi"/>
          <w:sz w:val="16"/>
        </w:rPr>
        <w:t xml:space="preserve"> </w:t>
      </w:r>
      <w:r w:rsidRPr="00996312">
        <w:rPr>
          <w:rFonts w:asciiTheme="majorHAnsi" w:hAnsiTheme="majorHAnsi" w:cstheme="majorHAnsi"/>
          <w:vanish/>
          <w:sz w:val="16"/>
        </w:rPr>
        <w:t>care</w:t>
      </w:r>
      <w:r w:rsidRPr="006B677E">
        <w:rPr>
          <w:rFonts w:asciiTheme="majorHAnsi" w:hAnsiTheme="majorHAnsi" w:cstheme="majorHAnsi"/>
          <w:sz w:val="16"/>
        </w:rPr>
        <w:t xml:space="preserve"> </w:t>
      </w:r>
      <w:r w:rsidRPr="00996312">
        <w:rPr>
          <w:rFonts w:asciiTheme="majorHAnsi" w:hAnsiTheme="majorHAnsi" w:cstheme="majorHAnsi"/>
          <w:vanish/>
          <w:sz w:val="16"/>
        </w:rPr>
        <w:t>about</w:t>
      </w:r>
      <w:r w:rsidRPr="006B677E">
        <w:rPr>
          <w:rFonts w:asciiTheme="majorHAnsi" w:hAnsiTheme="majorHAnsi" w:cstheme="majorHAnsi"/>
          <w:sz w:val="16"/>
        </w:rPr>
        <w:t xml:space="preserve"> </w:t>
      </w:r>
      <w:r w:rsidRPr="00996312">
        <w:rPr>
          <w:rFonts w:asciiTheme="majorHAnsi" w:hAnsiTheme="majorHAnsi" w:cstheme="majorHAnsi"/>
          <w:vanish/>
          <w:sz w:val="16"/>
        </w:rPr>
        <w:t>other</w:t>
      </w:r>
      <w:r w:rsidRPr="006B677E">
        <w:rPr>
          <w:rFonts w:asciiTheme="majorHAnsi" w:hAnsiTheme="majorHAnsi" w:cstheme="majorHAnsi"/>
          <w:sz w:val="16"/>
        </w:rPr>
        <w:t xml:space="preserve"> </w:t>
      </w:r>
      <w:r w:rsidRPr="00996312">
        <w:rPr>
          <w:rFonts w:asciiTheme="majorHAnsi" w:hAnsiTheme="majorHAnsi" w:cstheme="majorHAnsi"/>
          <w:vanish/>
          <w:sz w:val="16"/>
        </w:rPr>
        <w:t>people,</w:t>
      </w:r>
      <w:r w:rsidRPr="006B677E">
        <w:rPr>
          <w:rFonts w:asciiTheme="majorHAnsi" w:hAnsiTheme="majorHAnsi" w:cstheme="majorHAnsi"/>
          <w:sz w:val="16"/>
        </w:rPr>
        <w:t xml:space="preserve"> </w:t>
      </w:r>
      <w:r w:rsidRPr="00996312">
        <w:rPr>
          <w:rFonts w:asciiTheme="majorHAnsi" w:hAnsiTheme="majorHAnsi" w:cstheme="majorHAnsi"/>
          <w:vanish/>
          <w:sz w:val="16"/>
        </w:rPr>
        <w:t>I</w:t>
      </w:r>
      <w:r w:rsidRPr="006B677E">
        <w:rPr>
          <w:rFonts w:asciiTheme="majorHAnsi" w:hAnsiTheme="majorHAnsi" w:cstheme="majorHAnsi"/>
          <w:sz w:val="16"/>
        </w:rPr>
        <w:t xml:space="preserve"> </w:t>
      </w:r>
      <w:r w:rsidRPr="00996312">
        <w:rPr>
          <w:rFonts w:asciiTheme="majorHAnsi" w:hAnsiTheme="majorHAnsi" w:cstheme="majorHAnsi"/>
          <w:vanish/>
          <w:sz w:val="16"/>
        </w:rPr>
        <w:t>have</w:t>
      </w:r>
      <w:r w:rsidRPr="006B677E">
        <w:rPr>
          <w:rFonts w:asciiTheme="majorHAnsi" w:hAnsiTheme="majorHAnsi" w:cstheme="majorHAnsi"/>
          <w:sz w:val="16"/>
        </w:rPr>
        <w:t xml:space="preserve"> </w:t>
      </w:r>
      <w:r w:rsidRPr="00996312">
        <w:rPr>
          <w:rFonts w:asciiTheme="majorHAnsi" w:hAnsiTheme="majorHAnsi" w:cstheme="majorHAnsi"/>
          <w:vanish/>
          <w:sz w:val="16"/>
        </w:rPr>
        <w:t>no</w:t>
      </w:r>
      <w:r w:rsidRPr="006B677E">
        <w:rPr>
          <w:rFonts w:asciiTheme="majorHAnsi" w:hAnsiTheme="majorHAnsi" w:cstheme="majorHAnsi"/>
          <w:sz w:val="16"/>
        </w:rPr>
        <w:t xml:space="preserve"> </w:t>
      </w:r>
      <w:r w:rsidRPr="00996312">
        <w:rPr>
          <w:rFonts w:asciiTheme="majorHAnsi" w:hAnsiTheme="majorHAnsi" w:cstheme="majorHAnsi"/>
          <w:vanish/>
          <w:sz w:val="16"/>
        </w:rPr>
        <w:t>or</w:t>
      </w:r>
      <w:r w:rsidRPr="006B677E">
        <w:rPr>
          <w:rFonts w:asciiTheme="majorHAnsi" w:hAnsiTheme="majorHAnsi" w:cstheme="majorHAnsi"/>
          <w:sz w:val="16"/>
        </w:rPr>
        <w:t xml:space="preserve"> </w:t>
      </w:r>
      <w:r w:rsidRPr="00996312">
        <w:rPr>
          <w:rFonts w:asciiTheme="majorHAnsi" w:hAnsiTheme="majorHAnsi" w:cstheme="majorHAnsi"/>
          <w:vanish/>
          <w:sz w:val="16"/>
        </w:rPr>
        <w:t>very</w:t>
      </w:r>
      <w:r w:rsidRPr="006B677E">
        <w:rPr>
          <w:rFonts w:asciiTheme="majorHAnsi" w:hAnsiTheme="majorHAnsi" w:cstheme="majorHAnsi"/>
          <w:sz w:val="16"/>
        </w:rPr>
        <w:t xml:space="preserve"> </w:t>
      </w:r>
      <w:r w:rsidRPr="00996312">
        <w:rPr>
          <w:rFonts w:asciiTheme="majorHAnsi" w:hAnsiTheme="majorHAnsi" w:cstheme="majorHAnsi"/>
          <w:vanish/>
          <w:sz w:val="16"/>
        </w:rPr>
        <w:t>little</w:t>
      </w:r>
      <w:r w:rsidRPr="006B677E">
        <w:rPr>
          <w:rFonts w:asciiTheme="majorHAnsi" w:hAnsiTheme="majorHAnsi" w:cstheme="majorHAnsi"/>
          <w:sz w:val="16"/>
        </w:rPr>
        <w:t xml:space="preserve"> </w:t>
      </w:r>
      <w:r w:rsidRPr="00996312">
        <w:rPr>
          <w:rFonts w:asciiTheme="majorHAnsi" w:hAnsiTheme="majorHAnsi" w:cstheme="majorHAnsi"/>
          <w:vanish/>
          <w:sz w:val="16"/>
        </w:rPr>
        <w:t>reason</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help</w:t>
      </w:r>
      <w:r w:rsidRPr="006B677E">
        <w:rPr>
          <w:rFonts w:asciiTheme="majorHAnsi" w:hAnsiTheme="majorHAnsi" w:cstheme="majorHAnsi"/>
          <w:sz w:val="16"/>
        </w:rPr>
        <w:t xml:space="preserve"> </w:t>
      </w:r>
      <w:r w:rsidRPr="00996312">
        <w:rPr>
          <w:rFonts w:asciiTheme="majorHAnsi" w:hAnsiTheme="majorHAnsi" w:cstheme="majorHAnsi"/>
          <w:vanish/>
          <w:sz w:val="16"/>
        </w:rPr>
        <w:t>them</w:t>
      </w:r>
      <w:r w:rsidRPr="006B677E">
        <w:rPr>
          <w:rFonts w:asciiTheme="majorHAnsi" w:hAnsiTheme="majorHAnsi" w:cstheme="majorHAnsi"/>
          <w:sz w:val="16"/>
        </w:rPr>
        <w:t xml:space="preserve"> </w:t>
      </w:r>
      <w:r w:rsidRPr="00996312">
        <w:rPr>
          <w:rFonts w:asciiTheme="majorHAnsi" w:hAnsiTheme="majorHAnsi" w:cstheme="majorHAnsi"/>
          <w:vanish/>
          <w:sz w:val="16"/>
        </w:rPr>
        <w:t>are</w:t>
      </w:r>
      <w:r w:rsidRPr="006B677E">
        <w:rPr>
          <w:rFonts w:asciiTheme="majorHAnsi" w:hAnsiTheme="majorHAnsi" w:cstheme="majorHAnsi"/>
          <w:sz w:val="16"/>
        </w:rPr>
        <w:t xml:space="preserve"> </w:t>
      </w:r>
      <w:r w:rsidRPr="00996312">
        <w:rPr>
          <w:rFonts w:asciiTheme="majorHAnsi" w:hAnsiTheme="majorHAnsi" w:cstheme="majorHAnsi"/>
          <w:vanish/>
          <w:sz w:val="16"/>
        </w:rPr>
        <w:t>not</w:t>
      </w:r>
      <w:r w:rsidRPr="006B677E">
        <w:rPr>
          <w:rFonts w:asciiTheme="majorHAnsi" w:hAnsiTheme="majorHAnsi" w:cstheme="majorHAnsi"/>
          <w:sz w:val="16"/>
        </w:rPr>
        <w:t xml:space="preserve"> </w:t>
      </w:r>
      <w:r w:rsidRPr="00996312">
        <w:rPr>
          <w:rFonts w:asciiTheme="majorHAnsi" w:hAnsiTheme="majorHAnsi" w:cstheme="majorHAnsi"/>
          <w:vanish/>
          <w:sz w:val="16"/>
        </w:rPr>
        <w:t>even</w:t>
      </w:r>
      <w:r w:rsidRPr="006B677E">
        <w:rPr>
          <w:rFonts w:asciiTheme="majorHAnsi" w:hAnsiTheme="majorHAnsi" w:cstheme="majorHAnsi"/>
          <w:sz w:val="16"/>
        </w:rPr>
        <w:t xml:space="preserve"> </w:t>
      </w:r>
      <w:r w:rsidRPr="00996312">
        <w:rPr>
          <w:rFonts w:asciiTheme="majorHAnsi" w:hAnsiTheme="majorHAnsi" w:cstheme="majorHAnsi"/>
          <w:vanish/>
          <w:sz w:val="16"/>
        </w:rPr>
        <w:t>minimally</w:t>
      </w:r>
      <w:r w:rsidRPr="006B677E">
        <w:rPr>
          <w:rFonts w:asciiTheme="majorHAnsi" w:hAnsiTheme="majorHAnsi" w:cstheme="majorHAnsi"/>
          <w:sz w:val="16"/>
        </w:rPr>
        <w:t xml:space="preserve"> </w:t>
      </w:r>
      <w:r w:rsidRPr="00996312">
        <w:rPr>
          <w:rFonts w:asciiTheme="majorHAnsi" w:hAnsiTheme="majorHAnsi" w:cstheme="majorHAnsi"/>
          <w:vanish/>
          <w:sz w:val="16"/>
        </w:rPr>
        <w:t>plausible</w:t>
      </w:r>
      <w:r w:rsidRPr="006B677E">
        <w:rPr>
          <w:rFonts w:asciiTheme="majorHAnsi" w:hAnsiTheme="majorHAnsi" w:cstheme="majorHAnsi"/>
          <w:sz w:val="16"/>
        </w:rPr>
        <w:t xml:space="preserve"> </w:t>
      </w:r>
      <w:r w:rsidRPr="00996312">
        <w:rPr>
          <w:rFonts w:asciiTheme="majorHAnsi" w:hAnsiTheme="majorHAnsi" w:cstheme="majorHAnsi"/>
          <w:vanish/>
          <w:sz w:val="16"/>
        </w:rPr>
        <w:t>views</w:t>
      </w:r>
      <w:r w:rsidRPr="006B677E">
        <w:rPr>
          <w:rFonts w:asciiTheme="majorHAnsi" w:hAnsiTheme="majorHAnsi" w:cstheme="majorHAnsi"/>
          <w:sz w:val="16"/>
        </w:rPr>
        <w:t xml:space="preserve"> </w:t>
      </w:r>
      <w:r w:rsidRPr="00996312">
        <w:rPr>
          <w:rFonts w:asciiTheme="majorHAnsi" w:hAnsiTheme="majorHAnsi" w:cstheme="majorHAnsi"/>
          <w:vanish/>
          <w:sz w:val="16"/>
        </w:rPr>
        <w:t>(in</w:t>
      </w:r>
      <w:r w:rsidRPr="006B677E">
        <w:rPr>
          <w:rFonts w:asciiTheme="majorHAnsi" w:hAnsiTheme="majorHAnsi" w:cstheme="majorHAnsi"/>
          <w:sz w:val="16"/>
        </w:rPr>
        <w:t xml:space="preserve"> </w:t>
      </w:r>
      <w:r w:rsidRPr="00996312">
        <w:rPr>
          <w:rFonts w:asciiTheme="majorHAnsi" w:hAnsiTheme="majorHAnsi" w:cstheme="majorHAnsi"/>
          <w:vanish/>
          <w:sz w:val="16"/>
        </w:rPr>
        <w:t>addition</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hedonistic</w:t>
      </w:r>
      <w:r w:rsidRPr="006B677E">
        <w:rPr>
          <w:rFonts w:asciiTheme="majorHAnsi" w:hAnsiTheme="majorHAnsi" w:cstheme="majorHAnsi"/>
          <w:sz w:val="16"/>
        </w:rPr>
        <w:t xml:space="preserve"> </w:t>
      </w:r>
      <w:r w:rsidRPr="00996312">
        <w:rPr>
          <w:rFonts w:asciiTheme="majorHAnsi" w:hAnsiTheme="majorHAnsi" w:cstheme="majorHAnsi"/>
          <w:vanish/>
          <w:sz w:val="16"/>
        </w:rPr>
        <w:t>egoism,</w:t>
      </w:r>
      <w:r w:rsidRPr="006B677E">
        <w:rPr>
          <w:rFonts w:asciiTheme="majorHAnsi" w:hAnsiTheme="majorHAnsi" w:cstheme="majorHAnsi"/>
          <w:sz w:val="16"/>
        </w:rPr>
        <w:t xml:space="preserve"> </w:t>
      </w:r>
      <w:r w:rsidRPr="00996312">
        <w:rPr>
          <w:rFonts w:asciiTheme="majorHAnsi" w:hAnsiTheme="majorHAnsi" w:cstheme="majorHAnsi"/>
          <w:vanish/>
          <w:sz w:val="16"/>
        </w:rPr>
        <w:t>I</w:t>
      </w:r>
      <w:r w:rsidRPr="006B677E">
        <w:rPr>
          <w:rFonts w:asciiTheme="majorHAnsi" w:hAnsiTheme="majorHAnsi" w:cstheme="majorHAnsi"/>
          <w:sz w:val="16"/>
        </w:rPr>
        <w:t xml:space="preserve"> </w:t>
      </w:r>
      <w:r w:rsidRPr="00996312">
        <w:rPr>
          <w:rFonts w:asciiTheme="majorHAnsi" w:hAnsiTheme="majorHAnsi" w:cstheme="majorHAnsi"/>
          <w:vanish/>
          <w:sz w:val="16"/>
        </w:rPr>
        <w:t>here</w:t>
      </w:r>
      <w:r w:rsidRPr="006B677E">
        <w:rPr>
          <w:rFonts w:asciiTheme="majorHAnsi" w:hAnsiTheme="majorHAnsi" w:cstheme="majorHAnsi"/>
          <w:sz w:val="16"/>
        </w:rPr>
        <w:t xml:space="preserve"> </w:t>
      </w:r>
      <w:r w:rsidRPr="00996312">
        <w:rPr>
          <w:rFonts w:asciiTheme="majorHAnsi" w:hAnsiTheme="majorHAnsi" w:cstheme="majorHAnsi"/>
          <w:vanish/>
          <w:sz w:val="16"/>
        </w:rPr>
        <w:t>have</w:t>
      </w:r>
      <w:r w:rsidRPr="006B677E">
        <w:rPr>
          <w:rFonts w:asciiTheme="majorHAnsi" w:hAnsiTheme="majorHAnsi" w:cstheme="majorHAnsi"/>
          <w:sz w:val="16"/>
        </w:rPr>
        <w:t xml:space="preserve"> </w:t>
      </w:r>
      <w:r w:rsidRPr="00996312">
        <w:rPr>
          <w:rFonts w:asciiTheme="majorHAnsi" w:hAnsiTheme="majorHAnsi" w:cstheme="majorHAnsi"/>
          <w:vanish/>
          <w:sz w:val="16"/>
        </w:rPr>
        <w:t>in</w:t>
      </w:r>
      <w:r w:rsidRPr="006B677E">
        <w:rPr>
          <w:rFonts w:asciiTheme="majorHAnsi" w:hAnsiTheme="majorHAnsi" w:cstheme="majorHAnsi"/>
          <w:sz w:val="16"/>
        </w:rPr>
        <w:t xml:space="preserve"> </w:t>
      </w:r>
      <w:r w:rsidRPr="00996312">
        <w:rPr>
          <w:rFonts w:asciiTheme="majorHAnsi" w:hAnsiTheme="majorHAnsi" w:cstheme="majorHAnsi"/>
          <w:vanish/>
          <w:sz w:val="16"/>
        </w:rPr>
        <w:t>mind</w:t>
      </w:r>
      <w:r w:rsidRPr="006B677E">
        <w:rPr>
          <w:rFonts w:asciiTheme="majorHAnsi" w:hAnsiTheme="majorHAnsi" w:cstheme="majorHAnsi"/>
          <w:sz w:val="16"/>
        </w:rPr>
        <w:t xml:space="preserve"> </w:t>
      </w:r>
      <w:r w:rsidRPr="00996312">
        <w:rPr>
          <w:rFonts w:asciiTheme="majorHAnsi" w:hAnsiTheme="majorHAnsi" w:cstheme="majorHAnsi"/>
          <w:vanish/>
          <w:sz w:val="16"/>
        </w:rPr>
        <w:t>views</w:t>
      </w:r>
      <w:r w:rsidRPr="006B677E">
        <w:rPr>
          <w:rFonts w:asciiTheme="majorHAnsi" w:hAnsiTheme="majorHAnsi" w:cstheme="majorHAnsi"/>
          <w:sz w:val="16"/>
        </w:rPr>
        <w:t xml:space="preserve"> </w:t>
      </w:r>
      <w:r w:rsidRPr="00996312">
        <w:rPr>
          <w:rFonts w:asciiTheme="majorHAnsi" w:hAnsiTheme="majorHAnsi" w:cstheme="majorHAnsi"/>
          <w:vanish/>
          <w:sz w:val="16"/>
        </w:rPr>
        <w:t>that</w:t>
      </w:r>
      <w:r w:rsidRPr="006B677E">
        <w:rPr>
          <w:rFonts w:asciiTheme="majorHAnsi" w:hAnsiTheme="majorHAnsi" w:cstheme="majorHAnsi"/>
          <w:sz w:val="16"/>
        </w:rPr>
        <w:t xml:space="preserve"> </w:t>
      </w:r>
      <w:r w:rsidRPr="00996312">
        <w:rPr>
          <w:rFonts w:asciiTheme="majorHAnsi" w:hAnsiTheme="majorHAnsi" w:cstheme="majorHAnsi"/>
          <w:vanish/>
          <w:sz w:val="16"/>
        </w:rPr>
        <w:t>imply</w:t>
      </w:r>
      <w:r w:rsidRPr="006B677E">
        <w:rPr>
          <w:rFonts w:asciiTheme="majorHAnsi" w:hAnsiTheme="majorHAnsi" w:cstheme="majorHAnsi"/>
          <w:sz w:val="16"/>
        </w:rPr>
        <w:t xml:space="preserve"> </w:t>
      </w:r>
      <w:r w:rsidRPr="00996312">
        <w:rPr>
          <w:rFonts w:asciiTheme="majorHAnsi" w:hAnsiTheme="majorHAnsi" w:cstheme="majorHAnsi"/>
          <w:vanish/>
          <w:sz w:val="16"/>
        </w:rPr>
        <w:t>that</w:t>
      </w:r>
      <w:r w:rsidRPr="006B677E">
        <w:rPr>
          <w:rFonts w:asciiTheme="majorHAnsi" w:hAnsiTheme="majorHAnsi" w:cstheme="majorHAnsi"/>
          <w:sz w:val="16"/>
        </w:rPr>
        <w:t xml:space="preserve"> </w:t>
      </w:r>
      <w:r w:rsidRPr="00996312">
        <w:rPr>
          <w:rFonts w:asciiTheme="majorHAnsi" w:hAnsiTheme="majorHAnsi" w:cstheme="majorHAnsi"/>
          <w:vanish/>
          <w:sz w:val="16"/>
        </w:rPr>
        <w:t>one</w:t>
      </w:r>
      <w:r w:rsidRPr="006B677E">
        <w:rPr>
          <w:rFonts w:asciiTheme="majorHAnsi" w:hAnsiTheme="majorHAnsi" w:cstheme="majorHAnsi"/>
          <w:sz w:val="16"/>
        </w:rPr>
        <w:t xml:space="preserve"> </w:t>
      </w:r>
      <w:r w:rsidRPr="00996312">
        <w:rPr>
          <w:rFonts w:asciiTheme="majorHAnsi" w:hAnsiTheme="majorHAnsi" w:cstheme="majorHAnsi"/>
          <w:vanish/>
          <w:sz w:val="16"/>
        </w:rPr>
        <w:t>has</w:t>
      </w:r>
      <w:r w:rsidRPr="006B677E">
        <w:rPr>
          <w:rFonts w:asciiTheme="majorHAnsi" w:hAnsiTheme="majorHAnsi" w:cstheme="majorHAnsi"/>
          <w:sz w:val="16"/>
        </w:rPr>
        <w:t xml:space="preserve"> </w:t>
      </w:r>
      <w:r w:rsidRPr="00996312">
        <w:rPr>
          <w:rFonts w:asciiTheme="majorHAnsi" w:hAnsiTheme="majorHAnsi" w:cstheme="majorHAnsi"/>
          <w:vanish/>
          <w:sz w:val="16"/>
        </w:rPr>
        <w:t>no</w:t>
      </w:r>
      <w:r w:rsidRPr="006B677E">
        <w:rPr>
          <w:rFonts w:asciiTheme="majorHAnsi" w:hAnsiTheme="majorHAnsi" w:cstheme="majorHAnsi"/>
          <w:sz w:val="16"/>
        </w:rPr>
        <w:t xml:space="preserve"> </w:t>
      </w:r>
      <w:r w:rsidRPr="00996312">
        <w:rPr>
          <w:rFonts w:asciiTheme="majorHAnsi" w:hAnsiTheme="majorHAnsi" w:cstheme="majorHAnsi"/>
          <w:vanish/>
          <w:sz w:val="16"/>
        </w:rPr>
        <w:t>reason</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perform</w:t>
      </w:r>
      <w:r w:rsidRPr="006B677E">
        <w:rPr>
          <w:rFonts w:asciiTheme="majorHAnsi" w:hAnsiTheme="majorHAnsi" w:cstheme="majorHAnsi"/>
          <w:sz w:val="16"/>
        </w:rPr>
        <w:t xml:space="preserve"> </w:t>
      </w:r>
      <w:r w:rsidRPr="00996312">
        <w:rPr>
          <w:rFonts w:asciiTheme="majorHAnsi" w:hAnsiTheme="majorHAnsi" w:cstheme="majorHAnsi"/>
          <w:vanish/>
          <w:sz w:val="16"/>
        </w:rPr>
        <w:t>an</w:t>
      </w:r>
      <w:r w:rsidRPr="006B677E">
        <w:rPr>
          <w:rFonts w:asciiTheme="majorHAnsi" w:hAnsiTheme="majorHAnsi" w:cstheme="majorHAnsi"/>
          <w:sz w:val="16"/>
        </w:rPr>
        <w:t xml:space="preserve"> </w:t>
      </w:r>
      <w:r w:rsidRPr="00996312">
        <w:rPr>
          <w:rFonts w:asciiTheme="majorHAnsi" w:hAnsiTheme="majorHAnsi" w:cstheme="majorHAnsi"/>
          <w:vanish/>
          <w:sz w:val="16"/>
        </w:rPr>
        <w:t>act</w:t>
      </w:r>
      <w:r w:rsidRPr="006B677E">
        <w:rPr>
          <w:rFonts w:asciiTheme="majorHAnsi" w:hAnsiTheme="majorHAnsi" w:cstheme="majorHAnsi"/>
          <w:sz w:val="16"/>
        </w:rPr>
        <w:t xml:space="preserve"> </w:t>
      </w:r>
      <w:r w:rsidRPr="00996312">
        <w:rPr>
          <w:rFonts w:asciiTheme="majorHAnsi" w:hAnsiTheme="majorHAnsi" w:cstheme="majorHAnsi"/>
          <w:vanish/>
          <w:sz w:val="16"/>
        </w:rPr>
        <w:t>unless</w:t>
      </w:r>
      <w:r w:rsidRPr="006B677E">
        <w:rPr>
          <w:rFonts w:asciiTheme="majorHAnsi" w:hAnsiTheme="majorHAnsi" w:cstheme="majorHAnsi"/>
          <w:sz w:val="16"/>
        </w:rPr>
        <w:t xml:space="preserve"> </w:t>
      </w:r>
      <w:r w:rsidRPr="00996312">
        <w:rPr>
          <w:rFonts w:asciiTheme="majorHAnsi" w:hAnsiTheme="majorHAnsi" w:cstheme="majorHAnsi"/>
          <w:vanish/>
          <w:sz w:val="16"/>
        </w:rPr>
        <w:t>one</w:t>
      </w:r>
      <w:r w:rsidRPr="006B677E">
        <w:rPr>
          <w:rFonts w:asciiTheme="majorHAnsi" w:hAnsiTheme="majorHAnsi" w:cstheme="majorHAnsi"/>
          <w:sz w:val="16"/>
        </w:rPr>
        <w:t xml:space="preserve"> </w:t>
      </w:r>
      <w:r w:rsidRPr="00996312">
        <w:rPr>
          <w:rFonts w:asciiTheme="majorHAnsi" w:hAnsiTheme="majorHAnsi" w:cstheme="majorHAnsi"/>
          <w:vanish/>
          <w:sz w:val="16"/>
        </w:rPr>
        <w:t>actually</w:t>
      </w:r>
      <w:r w:rsidRPr="006B677E">
        <w:rPr>
          <w:rFonts w:asciiTheme="majorHAnsi" w:hAnsiTheme="majorHAnsi" w:cstheme="majorHAnsi"/>
          <w:sz w:val="16"/>
        </w:rPr>
        <w:t xml:space="preserve"> </w:t>
      </w:r>
      <w:r w:rsidRPr="00996312">
        <w:rPr>
          <w:rFonts w:asciiTheme="majorHAnsi" w:hAnsiTheme="majorHAnsi" w:cstheme="majorHAnsi"/>
          <w:vanish/>
          <w:sz w:val="16"/>
        </w:rPr>
        <w:t>desires</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do</w:t>
      </w:r>
      <w:r w:rsidRPr="006B677E">
        <w:rPr>
          <w:rFonts w:asciiTheme="majorHAnsi" w:hAnsiTheme="majorHAnsi" w:cstheme="majorHAnsi"/>
          <w:sz w:val="16"/>
        </w:rPr>
        <w:t xml:space="preserve"> </w:t>
      </w:r>
      <w:r w:rsidRPr="00996312">
        <w:rPr>
          <w:rFonts w:asciiTheme="majorHAnsi" w:hAnsiTheme="majorHAnsi" w:cstheme="majorHAnsi"/>
          <w:vanish/>
          <w:sz w:val="16"/>
        </w:rPr>
        <w:t>that</w:t>
      </w:r>
      <w:r w:rsidRPr="006B677E">
        <w:rPr>
          <w:rFonts w:asciiTheme="majorHAnsi" w:hAnsiTheme="majorHAnsi" w:cstheme="majorHAnsi"/>
          <w:sz w:val="16"/>
        </w:rPr>
        <w:t xml:space="preserve"> </w:t>
      </w:r>
      <w:r w:rsidRPr="00996312">
        <w:rPr>
          <w:rFonts w:asciiTheme="majorHAnsi" w:hAnsiTheme="majorHAnsi" w:cstheme="majorHAnsi"/>
          <w:vanish/>
          <w:sz w:val="16"/>
        </w:rPr>
        <w:t>act).</w:t>
      </w:r>
      <w:r w:rsidRPr="006B677E">
        <w:rPr>
          <w:rFonts w:asciiTheme="majorHAnsi" w:hAnsiTheme="majorHAnsi" w:cstheme="majorHAnsi"/>
          <w:sz w:val="16"/>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be</w:t>
      </w:r>
      <w:r w:rsidRPr="00941301">
        <w:rPr>
          <w:rStyle w:val="StyleUnderline"/>
          <w:rFonts w:cstheme="majorHAnsi"/>
        </w:rPr>
        <w:t xml:space="preserve"> </w:t>
      </w:r>
      <w:r w:rsidRPr="00996312">
        <w:rPr>
          <w:rStyle w:val="StyleUnderline"/>
          <w:rFonts w:cstheme="majorHAnsi"/>
          <w:vanish/>
        </w:rPr>
        <w:t>minimally</w:t>
      </w:r>
      <w:r w:rsidRPr="00941301">
        <w:rPr>
          <w:rStyle w:val="StyleUnderline"/>
          <w:rFonts w:cstheme="majorHAnsi"/>
        </w:rPr>
        <w:t xml:space="preserve"> </w:t>
      </w:r>
      <w:r w:rsidRPr="00996312">
        <w:rPr>
          <w:rStyle w:val="StyleUnderline"/>
          <w:rFonts w:cstheme="majorHAnsi"/>
          <w:vanish/>
        </w:rPr>
        <w:t>plausible,</w:t>
      </w:r>
      <w:r w:rsidRPr="00941301">
        <w:rPr>
          <w:rStyle w:val="StyleUnderline"/>
          <w:rFonts w:cstheme="majorHAnsi"/>
        </w:rPr>
        <w:t xml:space="preserve"> </w:t>
      </w:r>
      <w:r w:rsidRPr="00996312">
        <w:rPr>
          <w:rStyle w:val="StyleUnderline"/>
          <w:rFonts w:cstheme="majorHAnsi"/>
          <w:vanish/>
        </w:rPr>
        <w:t>egoism</w:t>
      </w:r>
      <w:r w:rsidRPr="00941301">
        <w:rPr>
          <w:rStyle w:val="StyleUnderline"/>
          <w:rFonts w:cstheme="majorHAnsi"/>
        </w:rPr>
        <w:t xml:space="preserve"> </w:t>
      </w:r>
      <w:r w:rsidRPr="00996312">
        <w:rPr>
          <w:rStyle w:val="StyleUnderline"/>
          <w:rFonts w:cstheme="majorHAnsi"/>
          <w:vanish/>
        </w:rPr>
        <w:t>will</w:t>
      </w:r>
      <w:r w:rsidRPr="00941301">
        <w:rPr>
          <w:rStyle w:val="StyleUnderline"/>
          <w:rFonts w:cstheme="majorHAnsi"/>
        </w:rPr>
        <w:t xml:space="preserve"> </w:t>
      </w:r>
      <w:r w:rsidRPr="00996312">
        <w:rPr>
          <w:rStyle w:val="StyleUnderline"/>
          <w:rFonts w:cstheme="majorHAnsi"/>
          <w:vanish/>
        </w:rPr>
        <w:t>need</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be</w:t>
      </w:r>
      <w:r w:rsidRPr="00941301">
        <w:rPr>
          <w:rStyle w:val="StyleUnderline"/>
          <w:rFonts w:cstheme="majorHAnsi"/>
        </w:rPr>
        <w:t xml:space="preserve"> </w:t>
      </w:r>
      <w:r w:rsidRPr="00996312">
        <w:rPr>
          <w:rStyle w:val="StyleUnderline"/>
          <w:rFonts w:cstheme="majorHAnsi"/>
          <w:vanish/>
        </w:rPr>
        <w:t>paired</w:t>
      </w:r>
      <w:r w:rsidRPr="00941301">
        <w:rPr>
          <w:rStyle w:val="StyleUnderline"/>
          <w:rFonts w:cstheme="majorHAnsi"/>
        </w:rPr>
        <w:t xml:space="preserve"> </w:t>
      </w:r>
      <w:r w:rsidRPr="00996312">
        <w:rPr>
          <w:rStyle w:val="StyleUnderline"/>
          <w:rFonts w:cstheme="majorHAnsi"/>
          <w:vanish/>
        </w:rPr>
        <w:t>with</w:t>
      </w:r>
      <w:r w:rsidRPr="00941301">
        <w:rPr>
          <w:rStyle w:val="StyleUnderline"/>
          <w:rFonts w:cstheme="majorHAnsi"/>
        </w:rPr>
        <w:t xml:space="preserve"> </w:t>
      </w:r>
      <w:r w:rsidRPr="00996312">
        <w:rPr>
          <w:rStyle w:val="StyleUnderline"/>
          <w:rFonts w:cstheme="majorHAnsi"/>
          <w:vanish/>
        </w:rPr>
        <w:t>a</w:t>
      </w:r>
      <w:r w:rsidRPr="00941301">
        <w:rPr>
          <w:rStyle w:val="StyleUnderline"/>
          <w:rFonts w:cstheme="majorHAnsi"/>
        </w:rPr>
        <w:t xml:space="preserve"> </w:t>
      </w:r>
      <w:r w:rsidRPr="00996312">
        <w:rPr>
          <w:rStyle w:val="StyleUnderline"/>
          <w:rFonts w:cstheme="majorHAnsi"/>
          <w:vanish/>
        </w:rPr>
        <w:t>more</w:t>
      </w:r>
      <w:r w:rsidRPr="00941301">
        <w:rPr>
          <w:rStyle w:val="StyleUnderline"/>
          <w:rFonts w:cstheme="majorHAnsi"/>
        </w:rPr>
        <w:t xml:space="preserve"> </w:t>
      </w:r>
      <w:r w:rsidRPr="00996312">
        <w:rPr>
          <w:rStyle w:val="StyleUnderline"/>
          <w:rFonts w:cstheme="majorHAnsi"/>
          <w:vanish/>
        </w:rPr>
        <w:t>sophisticated</w:t>
      </w:r>
      <w:r w:rsidRPr="00941301">
        <w:rPr>
          <w:rStyle w:val="StyleUnderline"/>
          <w:rFonts w:cstheme="majorHAnsi"/>
        </w:rPr>
        <w:t xml:space="preserve"> </w:t>
      </w:r>
      <w:r w:rsidRPr="00996312">
        <w:rPr>
          <w:rStyle w:val="StyleUnderline"/>
          <w:rFonts w:cstheme="majorHAnsi"/>
          <w:vanish/>
        </w:rPr>
        <w:t>account</w:t>
      </w:r>
      <w:r w:rsidRPr="00941301">
        <w:rPr>
          <w:rStyle w:val="StyleUnderline"/>
          <w:rFonts w:cstheme="majorHAnsi"/>
        </w:rPr>
        <w:t xml:space="preserve"> </w:t>
      </w:r>
      <w:r w:rsidRPr="00996312">
        <w:rPr>
          <w:rStyle w:val="StyleUnderline"/>
          <w:rFonts w:cstheme="majorHAnsi"/>
          <w:vanish/>
        </w:rPr>
        <w:t>of</w:t>
      </w:r>
      <w:r w:rsidRPr="00941301">
        <w:rPr>
          <w:rStyle w:val="StyleUnderline"/>
          <w:rFonts w:cstheme="majorHAnsi"/>
        </w:rPr>
        <w:t xml:space="preserve"> </w:t>
      </w:r>
      <w:r w:rsidRPr="00996312">
        <w:rPr>
          <w:rStyle w:val="StyleUnderline"/>
          <w:rFonts w:cstheme="majorHAnsi"/>
          <w:vanish/>
        </w:rPr>
        <w:t>well-being.</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see</w:t>
      </w:r>
      <w:r w:rsidRPr="006B677E">
        <w:rPr>
          <w:rFonts w:asciiTheme="majorHAnsi" w:hAnsiTheme="majorHAnsi" w:cstheme="majorHAnsi"/>
          <w:sz w:val="16"/>
        </w:rPr>
        <w:t xml:space="preserve"> </w:t>
      </w:r>
      <w:r w:rsidRPr="00996312">
        <w:rPr>
          <w:rFonts w:asciiTheme="majorHAnsi" w:hAnsiTheme="majorHAnsi" w:cstheme="majorHAnsi"/>
          <w:vanish/>
          <w:sz w:val="16"/>
        </w:rPr>
        <w:t>this,</w:t>
      </w:r>
      <w:r w:rsidRPr="006B677E">
        <w:rPr>
          <w:rFonts w:asciiTheme="majorHAnsi" w:hAnsiTheme="majorHAnsi" w:cstheme="majorHAnsi"/>
          <w:sz w:val="16"/>
        </w:rPr>
        <w:t xml:space="preserve"> </w:t>
      </w:r>
      <w:r w:rsidRPr="00996312">
        <w:rPr>
          <w:rFonts w:asciiTheme="majorHAnsi" w:hAnsiTheme="majorHAnsi" w:cstheme="majorHAnsi"/>
          <w:vanish/>
          <w:sz w:val="16"/>
        </w:rPr>
        <w:t>it</w:t>
      </w:r>
      <w:r w:rsidRPr="006B677E">
        <w:rPr>
          <w:rFonts w:asciiTheme="majorHAnsi" w:hAnsiTheme="majorHAnsi" w:cstheme="majorHAnsi"/>
          <w:sz w:val="16"/>
        </w:rPr>
        <w:t xml:space="preserve"> </w:t>
      </w:r>
      <w:r w:rsidRPr="00996312">
        <w:rPr>
          <w:rFonts w:asciiTheme="majorHAnsi" w:hAnsiTheme="majorHAnsi" w:cstheme="majorHAnsi"/>
          <w:vanish/>
          <w:sz w:val="16"/>
        </w:rPr>
        <w:t>is</w:t>
      </w:r>
      <w:r w:rsidRPr="006B677E">
        <w:rPr>
          <w:rFonts w:asciiTheme="majorHAnsi" w:hAnsiTheme="majorHAnsi" w:cstheme="majorHAnsi"/>
          <w:sz w:val="16"/>
        </w:rPr>
        <w:t xml:space="preserve"> </w:t>
      </w:r>
      <w:r w:rsidRPr="00996312">
        <w:rPr>
          <w:rFonts w:asciiTheme="majorHAnsi" w:hAnsiTheme="majorHAnsi" w:cstheme="majorHAnsi"/>
          <w:vanish/>
          <w:sz w:val="16"/>
        </w:rPr>
        <w:t>enough</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consider,</w:t>
      </w:r>
      <w:r w:rsidRPr="006B677E">
        <w:rPr>
          <w:rFonts w:asciiTheme="majorHAnsi" w:hAnsiTheme="majorHAnsi" w:cstheme="majorHAnsi"/>
          <w:sz w:val="16"/>
        </w:rPr>
        <w:t xml:space="preserve"> </w:t>
      </w:r>
      <w:r w:rsidRPr="00996312">
        <w:rPr>
          <w:rFonts w:asciiTheme="majorHAnsi" w:hAnsiTheme="majorHAnsi" w:cstheme="majorHAnsi"/>
          <w:vanish/>
          <w:sz w:val="16"/>
        </w:rPr>
        <w:t>as</w:t>
      </w:r>
      <w:r w:rsidRPr="006B677E">
        <w:rPr>
          <w:rFonts w:asciiTheme="majorHAnsi" w:hAnsiTheme="majorHAnsi" w:cstheme="majorHAnsi"/>
          <w:sz w:val="16"/>
        </w:rPr>
        <w:t xml:space="preserve"> </w:t>
      </w:r>
      <w:r w:rsidRPr="00996312">
        <w:rPr>
          <w:rFonts w:asciiTheme="majorHAnsi" w:hAnsiTheme="majorHAnsi" w:cstheme="majorHAnsi"/>
          <w:vanish/>
          <w:sz w:val="16"/>
        </w:rPr>
        <w:t>Plato</w:t>
      </w:r>
      <w:r w:rsidRPr="006B677E">
        <w:rPr>
          <w:rFonts w:asciiTheme="majorHAnsi" w:hAnsiTheme="majorHAnsi" w:cstheme="majorHAnsi"/>
          <w:sz w:val="16"/>
        </w:rPr>
        <w:t xml:space="preserve"> </w:t>
      </w:r>
      <w:r w:rsidRPr="00996312">
        <w:rPr>
          <w:rFonts w:asciiTheme="majorHAnsi" w:hAnsiTheme="majorHAnsi" w:cstheme="majorHAnsi"/>
          <w:vanish/>
          <w:sz w:val="16"/>
        </w:rPr>
        <w:t>did,</w:t>
      </w:r>
      <w:r w:rsidRPr="006B677E">
        <w:rPr>
          <w:rFonts w:asciiTheme="majorHAnsi" w:hAnsiTheme="majorHAnsi" w:cstheme="majorHAnsi"/>
          <w:sz w:val="16"/>
        </w:rPr>
        <w:t xml:space="preserve"> </w:t>
      </w:r>
      <w:r w:rsidRPr="00996312">
        <w:rPr>
          <w:rFonts w:asciiTheme="majorHAnsi" w:hAnsiTheme="majorHAnsi" w:cstheme="majorHAnsi"/>
          <w:vanish/>
          <w:sz w:val="16"/>
        </w:rPr>
        <w:t>the</w:t>
      </w:r>
      <w:r w:rsidRPr="006B677E">
        <w:rPr>
          <w:rFonts w:asciiTheme="majorHAnsi" w:hAnsiTheme="majorHAnsi" w:cstheme="majorHAnsi"/>
          <w:sz w:val="16"/>
        </w:rPr>
        <w:t xml:space="preserve"> </w:t>
      </w:r>
      <w:r w:rsidRPr="00996312">
        <w:rPr>
          <w:rFonts w:asciiTheme="majorHAnsi" w:hAnsiTheme="majorHAnsi" w:cstheme="majorHAnsi"/>
          <w:vanish/>
          <w:sz w:val="16"/>
        </w:rPr>
        <w:t>possibility</w:t>
      </w:r>
      <w:r w:rsidRPr="006B677E">
        <w:rPr>
          <w:rFonts w:asciiTheme="majorHAnsi" w:hAnsiTheme="majorHAnsi" w:cstheme="majorHAnsi"/>
          <w:sz w:val="16"/>
        </w:rPr>
        <w:t xml:space="preserve"> </w:t>
      </w:r>
      <w:r w:rsidRPr="00996312">
        <w:rPr>
          <w:rFonts w:asciiTheme="majorHAnsi" w:hAnsiTheme="majorHAnsi" w:cstheme="majorHAnsi"/>
          <w:vanish/>
          <w:sz w:val="16"/>
        </w:rPr>
        <w:t>of</w:t>
      </w:r>
      <w:r w:rsidRPr="006B677E">
        <w:rPr>
          <w:rFonts w:asciiTheme="majorHAnsi" w:hAnsiTheme="majorHAnsi" w:cstheme="majorHAnsi"/>
          <w:sz w:val="16"/>
        </w:rPr>
        <w:t xml:space="preserve"> </w:t>
      </w:r>
      <w:r w:rsidRPr="00996312">
        <w:rPr>
          <w:rFonts w:asciiTheme="majorHAnsi" w:hAnsiTheme="majorHAnsi" w:cstheme="majorHAnsi"/>
          <w:vanish/>
          <w:sz w:val="16"/>
        </w:rPr>
        <w:t>a</w:t>
      </w:r>
      <w:r w:rsidRPr="006B677E">
        <w:rPr>
          <w:rFonts w:asciiTheme="majorHAnsi" w:hAnsiTheme="majorHAnsi" w:cstheme="majorHAnsi"/>
          <w:sz w:val="16"/>
        </w:rPr>
        <w:t xml:space="preserve"> </w:t>
      </w:r>
      <w:r w:rsidRPr="00996312">
        <w:rPr>
          <w:rFonts w:asciiTheme="majorHAnsi" w:hAnsiTheme="majorHAnsi" w:cstheme="majorHAnsi"/>
          <w:vanish/>
          <w:sz w:val="16"/>
        </w:rPr>
        <w:t>ring</w:t>
      </w:r>
      <w:r w:rsidRPr="006B677E">
        <w:rPr>
          <w:rFonts w:asciiTheme="majorHAnsi" w:hAnsiTheme="majorHAnsi" w:cstheme="majorHAnsi"/>
          <w:sz w:val="16"/>
        </w:rPr>
        <w:t xml:space="preserve"> </w:t>
      </w:r>
      <w:r w:rsidRPr="00996312">
        <w:rPr>
          <w:rFonts w:asciiTheme="majorHAnsi" w:hAnsiTheme="majorHAnsi" w:cstheme="majorHAnsi"/>
          <w:vanish/>
          <w:sz w:val="16"/>
        </w:rPr>
        <w:t>of</w:t>
      </w:r>
      <w:r w:rsidRPr="006B677E">
        <w:rPr>
          <w:rFonts w:asciiTheme="majorHAnsi" w:hAnsiTheme="majorHAnsi" w:cstheme="majorHAnsi"/>
          <w:sz w:val="16"/>
        </w:rPr>
        <w:t xml:space="preserve"> </w:t>
      </w:r>
      <w:r w:rsidRPr="00996312">
        <w:rPr>
          <w:rFonts w:asciiTheme="majorHAnsi" w:hAnsiTheme="majorHAnsi" w:cstheme="majorHAnsi"/>
          <w:vanish/>
          <w:sz w:val="16"/>
        </w:rPr>
        <w:t>invisibility</w:t>
      </w:r>
      <w:r w:rsidRPr="006B677E">
        <w:rPr>
          <w:rFonts w:asciiTheme="majorHAnsi" w:hAnsiTheme="majorHAnsi" w:cstheme="majorHAnsi"/>
          <w:sz w:val="16"/>
        </w:rPr>
        <w:t xml:space="preserve"> </w:t>
      </w:r>
      <w:r w:rsidRPr="00996312">
        <w:rPr>
          <w:rFonts w:asciiTheme="majorHAnsi" w:hAnsiTheme="majorHAnsi" w:cstheme="majorHAnsi"/>
          <w:vanish/>
          <w:sz w:val="16"/>
        </w:rPr>
        <w:t>–</w:t>
      </w:r>
      <w:r w:rsidRPr="006B677E">
        <w:rPr>
          <w:rFonts w:asciiTheme="majorHAnsi" w:hAnsiTheme="majorHAnsi" w:cstheme="majorHAnsi"/>
          <w:sz w:val="16"/>
        </w:rPr>
        <w:t xml:space="preserve"> </w:t>
      </w:r>
      <w:r w:rsidRPr="00996312">
        <w:rPr>
          <w:rStyle w:val="StyleUnderline"/>
          <w:rFonts w:cstheme="majorHAnsi"/>
          <w:vanish/>
        </w:rPr>
        <w:t>suppose</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while</w:t>
      </w:r>
      <w:r w:rsidRPr="00941301">
        <w:rPr>
          <w:rStyle w:val="StyleUnderline"/>
          <w:rFonts w:cstheme="majorHAnsi"/>
        </w:rPr>
        <w:t xml:space="preserve"> </w:t>
      </w:r>
      <w:r w:rsidRPr="00996312">
        <w:rPr>
          <w:rStyle w:val="StyleUnderline"/>
          <w:rFonts w:cstheme="majorHAnsi"/>
          <w:vanish/>
        </w:rPr>
        <w:t>wearing</w:t>
      </w:r>
      <w:r w:rsidRPr="00941301">
        <w:rPr>
          <w:rStyle w:val="StyleUnderline"/>
          <w:rFonts w:cstheme="majorHAnsi"/>
        </w:rPr>
        <w:t xml:space="preserve"> </w:t>
      </w:r>
      <w:r w:rsidRPr="00996312">
        <w:rPr>
          <w:rStyle w:val="StyleUnderline"/>
          <w:rFonts w:cstheme="majorHAnsi"/>
          <w:vanish/>
        </w:rPr>
        <w:t>it,</w:t>
      </w:r>
      <w:r w:rsidRPr="00941301">
        <w:rPr>
          <w:rStyle w:val="StyleUnderline"/>
          <w:rFonts w:cstheme="majorHAnsi"/>
        </w:rPr>
        <w:t xml:space="preserve"> </w:t>
      </w:r>
      <w:r w:rsidRPr="00996312">
        <w:rPr>
          <w:rStyle w:val="StyleUnderline"/>
          <w:rFonts w:cstheme="majorHAnsi"/>
          <w:vanish/>
        </w:rPr>
        <w:t>Ayn</w:t>
      </w:r>
      <w:r w:rsidRPr="00941301">
        <w:rPr>
          <w:rStyle w:val="StyleUnderline"/>
          <w:rFonts w:cstheme="majorHAnsi"/>
        </w:rPr>
        <w:t xml:space="preserve"> </w:t>
      </w:r>
      <w:r w:rsidRPr="00996312">
        <w:rPr>
          <w:rStyle w:val="StyleUnderline"/>
          <w:rFonts w:cstheme="majorHAnsi"/>
          <w:vanish/>
        </w:rPr>
        <w:t>could</w:t>
      </w:r>
      <w:r w:rsidRPr="00941301">
        <w:rPr>
          <w:rStyle w:val="StyleUnderline"/>
          <w:rFonts w:cstheme="majorHAnsi"/>
        </w:rPr>
        <w:t xml:space="preserve"> </w:t>
      </w:r>
      <w:r w:rsidRPr="00996312">
        <w:rPr>
          <w:rStyle w:val="StyleUnderline"/>
          <w:rFonts w:cstheme="majorHAnsi"/>
          <w:vanish/>
        </w:rPr>
        <w:t>derive</w:t>
      </w:r>
      <w:r w:rsidRPr="00941301">
        <w:rPr>
          <w:rStyle w:val="StyleUnderline"/>
          <w:rFonts w:cstheme="majorHAnsi"/>
        </w:rPr>
        <w:t xml:space="preserve"> </w:t>
      </w:r>
      <w:r w:rsidRPr="00996312">
        <w:rPr>
          <w:rStyle w:val="StyleUnderline"/>
          <w:rFonts w:cstheme="majorHAnsi"/>
          <w:vanish/>
        </w:rPr>
        <w:t>some</w:t>
      </w:r>
      <w:r w:rsidRPr="00941301">
        <w:rPr>
          <w:rStyle w:val="StyleUnderline"/>
          <w:rFonts w:cstheme="majorHAnsi"/>
        </w:rPr>
        <w:t xml:space="preserve"> </w:t>
      </w:r>
      <w:r w:rsidRPr="00996312">
        <w:rPr>
          <w:rStyle w:val="StyleUnderline"/>
          <w:rFonts w:cstheme="majorHAnsi"/>
          <w:vanish/>
        </w:rPr>
        <w:t>pleasure</w:t>
      </w:r>
      <w:r w:rsidRPr="00941301">
        <w:rPr>
          <w:rStyle w:val="StyleUnderline"/>
          <w:rFonts w:cstheme="majorHAnsi"/>
        </w:rPr>
        <w:t xml:space="preserve"> </w:t>
      </w:r>
      <w:r w:rsidRPr="00996312">
        <w:rPr>
          <w:rStyle w:val="StyleUnderline"/>
          <w:rFonts w:cstheme="majorHAnsi"/>
          <w:vanish/>
        </w:rPr>
        <w:t>by</w:t>
      </w:r>
      <w:r w:rsidRPr="00941301">
        <w:rPr>
          <w:rStyle w:val="StyleUnderline"/>
          <w:rFonts w:cstheme="majorHAnsi"/>
        </w:rPr>
        <w:t xml:space="preserve"> </w:t>
      </w:r>
      <w:r w:rsidRPr="00996312">
        <w:rPr>
          <w:rStyle w:val="StyleUnderline"/>
          <w:rFonts w:cstheme="majorHAnsi"/>
          <w:vanish/>
        </w:rPr>
        <w:t>helping</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poor,</w:t>
      </w:r>
      <w:r w:rsidRPr="00941301">
        <w:rPr>
          <w:rStyle w:val="StyleUnderline"/>
          <w:rFonts w:cstheme="majorHAnsi"/>
        </w:rPr>
        <w:t xml:space="preserve"> </w:t>
      </w:r>
      <w:r w:rsidRPr="00996312">
        <w:rPr>
          <w:rStyle w:val="StyleUnderline"/>
          <w:rFonts w:cstheme="majorHAnsi"/>
          <w:vanish/>
        </w:rPr>
        <w:t>but</w:t>
      </w:r>
      <w:r w:rsidRPr="00941301">
        <w:rPr>
          <w:rStyle w:val="StyleUnderline"/>
          <w:rFonts w:cstheme="majorHAnsi"/>
        </w:rPr>
        <w:t xml:space="preserve"> </w:t>
      </w:r>
      <w:r w:rsidRPr="00996312">
        <w:rPr>
          <w:rStyle w:val="StyleUnderline"/>
          <w:rFonts w:cstheme="majorHAnsi"/>
          <w:vanish/>
        </w:rPr>
        <w:t>instead</w:t>
      </w:r>
      <w:r w:rsidRPr="00941301">
        <w:rPr>
          <w:rStyle w:val="StyleUnderline"/>
          <w:rFonts w:cstheme="majorHAnsi"/>
        </w:rPr>
        <w:t xml:space="preserve"> </w:t>
      </w:r>
      <w:r w:rsidRPr="00996312">
        <w:rPr>
          <w:rStyle w:val="StyleUnderline"/>
          <w:rFonts w:cstheme="majorHAnsi"/>
          <w:vanish/>
        </w:rPr>
        <w:t>could</w:t>
      </w:r>
      <w:r w:rsidRPr="00941301">
        <w:rPr>
          <w:rStyle w:val="StyleUnderline"/>
          <w:rFonts w:cstheme="majorHAnsi"/>
        </w:rPr>
        <w:t xml:space="preserve"> </w:t>
      </w:r>
      <w:r w:rsidRPr="00996312">
        <w:rPr>
          <w:rStyle w:val="StyleUnderline"/>
          <w:rFonts w:cstheme="majorHAnsi"/>
          <w:vanish/>
        </w:rPr>
        <w:t>derive</w:t>
      </w:r>
      <w:r w:rsidRPr="00941301">
        <w:rPr>
          <w:rStyle w:val="StyleUnderline"/>
          <w:rFonts w:cstheme="majorHAnsi"/>
        </w:rPr>
        <w:t xml:space="preserve"> </w:t>
      </w:r>
      <w:r w:rsidRPr="00996312">
        <w:rPr>
          <w:rStyle w:val="StyleUnderline"/>
          <w:rFonts w:cstheme="majorHAnsi"/>
          <w:vanish/>
        </w:rPr>
        <w:t>just</w:t>
      </w:r>
      <w:r w:rsidRPr="00941301">
        <w:rPr>
          <w:rStyle w:val="StyleUnderline"/>
          <w:rFonts w:cstheme="majorHAnsi"/>
        </w:rPr>
        <w:t xml:space="preserve"> </w:t>
      </w:r>
      <w:r w:rsidRPr="00996312">
        <w:rPr>
          <w:rStyle w:val="StyleUnderline"/>
          <w:rFonts w:cstheme="majorHAnsi"/>
          <w:vanish/>
        </w:rPr>
        <w:t>a</w:t>
      </w:r>
      <w:r w:rsidRPr="00941301">
        <w:rPr>
          <w:rStyle w:val="StyleUnderline"/>
          <w:rFonts w:cstheme="majorHAnsi"/>
        </w:rPr>
        <w:t xml:space="preserve"> </w:t>
      </w:r>
      <w:r w:rsidRPr="00996312">
        <w:rPr>
          <w:rStyle w:val="StyleUnderline"/>
          <w:rFonts w:cstheme="majorHAnsi"/>
          <w:vanish/>
        </w:rPr>
        <w:t>bit</w:t>
      </w:r>
      <w:r w:rsidRPr="00941301">
        <w:rPr>
          <w:rStyle w:val="StyleUnderline"/>
          <w:rFonts w:cstheme="majorHAnsi"/>
        </w:rPr>
        <w:t xml:space="preserve"> </w:t>
      </w:r>
      <w:r w:rsidRPr="00996312">
        <w:rPr>
          <w:rStyle w:val="StyleUnderline"/>
          <w:rFonts w:cstheme="majorHAnsi"/>
          <w:vanish/>
        </w:rPr>
        <w:t>more</w:t>
      </w:r>
      <w:r w:rsidRPr="00941301">
        <w:rPr>
          <w:rStyle w:val="StyleUnderline"/>
          <w:rFonts w:cstheme="majorHAnsi"/>
        </w:rPr>
        <w:t xml:space="preserve"> </w:t>
      </w:r>
      <w:r w:rsidRPr="00996312">
        <w:rPr>
          <w:rStyle w:val="StyleUnderline"/>
          <w:rFonts w:cstheme="majorHAnsi"/>
          <w:vanish/>
        </w:rPr>
        <w:t>by</w:t>
      </w:r>
      <w:r w:rsidRPr="00941301">
        <w:rPr>
          <w:rStyle w:val="StyleUnderline"/>
          <w:rFonts w:cstheme="majorHAnsi"/>
        </w:rPr>
        <w:t xml:space="preserve"> </w:t>
      </w:r>
      <w:r w:rsidRPr="00996312">
        <w:rPr>
          <w:rStyle w:val="StyleUnderline"/>
          <w:rFonts w:cstheme="majorHAnsi"/>
          <w:vanish/>
        </w:rPr>
        <w:t>severely</w:t>
      </w:r>
      <w:r w:rsidRPr="00941301">
        <w:rPr>
          <w:rStyle w:val="StyleUnderline"/>
          <w:rFonts w:cstheme="majorHAnsi"/>
        </w:rPr>
        <w:t xml:space="preserve"> </w:t>
      </w:r>
      <w:r w:rsidRPr="00996312">
        <w:rPr>
          <w:rStyle w:val="StyleUnderline"/>
          <w:rFonts w:cstheme="majorHAnsi"/>
          <w:vanish/>
        </w:rPr>
        <w:t>harming</w:t>
      </w:r>
      <w:r w:rsidRPr="00941301">
        <w:rPr>
          <w:rStyle w:val="StyleUnderline"/>
          <w:rFonts w:cstheme="majorHAnsi"/>
        </w:rPr>
        <w:t xml:space="preserve"> </w:t>
      </w:r>
      <w:r w:rsidRPr="00996312">
        <w:rPr>
          <w:rStyle w:val="StyleUnderline"/>
          <w:rFonts w:cstheme="majorHAnsi"/>
          <w:vanish/>
        </w:rPr>
        <w:t>them.</w:t>
      </w:r>
      <w:r w:rsidRPr="00941301">
        <w:rPr>
          <w:rStyle w:val="StyleUnderline"/>
          <w:rFonts w:cstheme="majorHAnsi"/>
        </w:rPr>
        <w:t xml:space="preserve"> </w:t>
      </w:r>
      <w:r w:rsidRPr="00996312">
        <w:rPr>
          <w:rStyle w:val="StyleUnderline"/>
          <w:rFonts w:cstheme="majorHAnsi"/>
          <w:vanish/>
        </w:rPr>
        <w:t>Hedonistic</w:t>
      </w:r>
      <w:r w:rsidRPr="00941301">
        <w:rPr>
          <w:rStyle w:val="StyleUnderline"/>
          <w:rFonts w:cstheme="majorHAnsi"/>
        </w:rPr>
        <w:t xml:space="preserve"> </w:t>
      </w:r>
      <w:r w:rsidRPr="00996312">
        <w:rPr>
          <w:rStyle w:val="StyleUnderline"/>
          <w:rFonts w:cstheme="majorHAnsi"/>
          <w:vanish/>
        </w:rPr>
        <w:t>egoism</w:t>
      </w:r>
      <w:r w:rsidRPr="00941301">
        <w:rPr>
          <w:rStyle w:val="StyleUnderline"/>
          <w:rFonts w:cstheme="majorHAnsi"/>
        </w:rPr>
        <w:t xml:space="preserve"> </w:t>
      </w:r>
      <w:r w:rsidRPr="00996312">
        <w:rPr>
          <w:rStyle w:val="StyleUnderline"/>
          <w:rFonts w:cstheme="majorHAnsi"/>
          <w:vanish/>
        </w:rPr>
        <w:t>would</w:t>
      </w:r>
      <w:r w:rsidRPr="00941301">
        <w:rPr>
          <w:rStyle w:val="StyleUnderline"/>
          <w:rFonts w:cstheme="majorHAnsi"/>
        </w:rPr>
        <w:t xml:space="preserve"> </w:t>
      </w:r>
      <w:r w:rsidRPr="00996312">
        <w:rPr>
          <w:rStyle w:val="StyleUnderline"/>
          <w:rFonts w:cstheme="majorHAnsi"/>
          <w:vanish/>
        </w:rPr>
        <w:t>absurdly</w:t>
      </w:r>
      <w:r w:rsidRPr="00941301">
        <w:rPr>
          <w:rStyle w:val="StyleUnderline"/>
          <w:rFonts w:cstheme="majorHAnsi"/>
        </w:rPr>
        <w:t xml:space="preserve"> </w:t>
      </w:r>
      <w:r w:rsidRPr="00996312">
        <w:rPr>
          <w:rStyle w:val="StyleUnderline"/>
          <w:rFonts w:cstheme="majorHAnsi"/>
          <w:vanish/>
        </w:rPr>
        <w:t>imply</w:t>
      </w:r>
      <w:r w:rsidRPr="00941301">
        <w:rPr>
          <w:rStyle w:val="StyleUnderline"/>
          <w:rFonts w:cstheme="majorHAnsi"/>
        </w:rPr>
        <w:t xml:space="preserve"> </w:t>
      </w:r>
      <w:r w:rsidRPr="00996312">
        <w:rPr>
          <w:rStyle w:val="StyleUnderline"/>
          <w:rFonts w:cstheme="majorHAnsi"/>
          <w:vanish/>
        </w:rPr>
        <w:t>she</w:t>
      </w:r>
      <w:r w:rsidRPr="00941301">
        <w:rPr>
          <w:rStyle w:val="StyleUnderline"/>
          <w:rFonts w:cstheme="majorHAnsi"/>
        </w:rPr>
        <w:t xml:space="preserve"> </w:t>
      </w:r>
      <w:r w:rsidRPr="00996312">
        <w:rPr>
          <w:rStyle w:val="StyleUnderline"/>
          <w:rFonts w:cstheme="majorHAnsi"/>
          <w:vanish/>
        </w:rPr>
        <w:t>should</w:t>
      </w:r>
      <w:r w:rsidRPr="00941301">
        <w:rPr>
          <w:rStyle w:val="StyleUnderline"/>
          <w:rFonts w:cstheme="majorHAnsi"/>
        </w:rPr>
        <w:t xml:space="preserve"> </w:t>
      </w:r>
      <w:r w:rsidRPr="00996312">
        <w:rPr>
          <w:rStyle w:val="StyleUnderline"/>
          <w:rFonts w:cstheme="majorHAnsi"/>
          <w:vanish/>
        </w:rPr>
        <w:t>do</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latter.</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avoid</w:t>
      </w:r>
      <w:r w:rsidRPr="00941301">
        <w:rPr>
          <w:rStyle w:val="StyleUnderline"/>
          <w:rFonts w:cstheme="majorHAnsi"/>
        </w:rPr>
        <w:t xml:space="preserve"> </w:t>
      </w:r>
      <w:r w:rsidRPr="00996312">
        <w:rPr>
          <w:rStyle w:val="StyleUnderline"/>
          <w:rFonts w:cstheme="majorHAnsi"/>
          <w:vanish/>
        </w:rPr>
        <w:t>this</w:t>
      </w:r>
      <w:r w:rsidRPr="00941301">
        <w:rPr>
          <w:rStyle w:val="StyleUnderline"/>
          <w:rFonts w:cstheme="majorHAnsi"/>
        </w:rPr>
        <w:t xml:space="preserve"> </w:t>
      </w:r>
      <w:r w:rsidRPr="00996312">
        <w:rPr>
          <w:rStyle w:val="StyleUnderline"/>
          <w:rFonts w:cstheme="majorHAnsi"/>
          <w:vanish/>
        </w:rPr>
        <w:t>implication,</w:t>
      </w:r>
      <w:r w:rsidRPr="00941301">
        <w:rPr>
          <w:rStyle w:val="StyleUnderline"/>
          <w:rFonts w:cstheme="majorHAnsi"/>
        </w:rPr>
        <w:t xml:space="preserve"> </w:t>
      </w:r>
      <w:r w:rsidRPr="00996312">
        <w:rPr>
          <w:rStyle w:val="StyleUnderline"/>
          <w:rFonts w:cstheme="majorHAnsi"/>
          <w:vanish/>
        </w:rPr>
        <w:t>egoists</w:t>
      </w:r>
      <w:r w:rsidRPr="00941301">
        <w:rPr>
          <w:rStyle w:val="StyleUnderline"/>
          <w:rFonts w:cstheme="majorHAnsi"/>
        </w:rPr>
        <w:t xml:space="preserve"> </w:t>
      </w:r>
      <w:r w:rsidRPr="00996312">
        <w:rPr>
          <w:rStyle w:val="StyleUnderline"/>
          <w:rFonts w:cstheme="majorHAnsi"/>
          <w:vanish/>
        </w:rPr>
        <w:t>would</w:t>
      </w:r>
      <w:r w:rsidRPr="00941301">
        <w:rPr>
          <w:rStyle w:val="StyleUnderline"/>
          <w:rFonts w:cstheme="majorHAnsi"/>
        </w:rPr>
        <w:t xml:space="preserve"> </w:t>
      </w:r>
      <w:r w:rsidRPr="00996312">
        <w:rPr>
          <w:rStyle w:val="StyleUnderline"/>
          <w:rFonts w:cstheme="majorHAnsi"/>
          <w:vanish/>
        </w:rPr>
        <w:t>need</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build</w:t>
      </w:r>
      <w:r w:rsidRPr="00941301">
        <w:rPr>
          <w:rStyle w:val="StyleUnderline"/>
          <w:rFonts w:cstheme="majorHAnsi"/>
        </w:rPr>
        <w:t xml:space="preserve"> </w:t>
      </w:r>
      <w:r w:rsidRPr="00996312">
        <w:rPr>
          <w:rStyle w:val="StyleUnderline"/>
          <w:rFonts w:cstheme="majorHAnsi"/>
          <w:vanish/>
        </w:rPr>
        <w:t>something</w:t>
      </w:r>
      <w:r w:rsidRPr="00941301">
        <w:rPr>
          <w:rStyle w:val="StyleUnderline"/>
          <w:rFonts w:cstheme="majorHAnsi"/>
        </w:rPr>
        <w:t xml:space="preserve"> </w:t>
      </w:r>
      <w:r w:rsidRPr="00996312">
        <w:rPr>
          <w:rStyle w:val="StyleUnderline"/>
          <w:rFonts w:cstheme="majorHAnsi"/>
          <w:vanish/>
        </w:rPr>
        <w:t>like</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meaningfulness</w:t>
      </w:r>
      <w:r w:rsidRPr="00941301">
        <w:rPr>
          <w:rStyle w:val="StyleUnderline"/>
          <w:rFonts w:cstheme="majorHAnsi"/>
        </w:rPr>
        <w:t xml:space="preserve"> </w:t>
      </w:r>
      <w:r w:rsidRPr="00996312">
        <w:rPr>
          <w:rStyle w:val="StyleUnderline"/>
          <w:rFonts w:cstheme="majorHAnsi"/>
          <w:vanish/>
        </w:rPr>
        <w:t>of</w:t>
      </w:r>
      <w:r w:rsidRPr="00941301">
        <w:rPr>
          <w:rStyle w:val="StyleUnderline"/>
          <w:rFonts w:cstheme="majorHAnsi"/>
        </w:rPr>
        <w:t xml:space="preserve"> </w:t>
      </w:r>
      <w:r w:rsidRPr="00996312">
        <w:rPr>
          <w:rStyle w:val="StyleUnderline"/>
          <w:rFonts w:cstheme="majorHAnsi"/>
          <w:vanish/>
        </w:rPr>
        <w:t>a</w:t>
      </w:r>
      <w:r w:rsidRPr="00941301">
        <w:rPr>
          <w:rStyle w:val="StyleUnderline"/>
          <w:rFonts w:cstheme="majorHAnsi"/>
        </w:rPr>
        <w:t xml:space="preserve"> </w:t>
      </w:r>
      <w:r w:rsidRPr="00996312">
        <w:rPr>
          <w:rStyle w:val="StyleUnderline"/>
          <w:rFonts w:cstheme="majorHAnsi"/>
          <w:vanish/>
        </w:rPr>
        <w:t>life</w:t>
      </w:r>
      <w:r w:rsidRPr="00941301">
        <w:rPr>
          <w:rStyle w:val="StyleUnderline"/>
          <w:rFonts w:cstheme="majorHAnsi"/>
        </w:rPr>
        <w:t xml:space="preserve"> </w:t>
      </w:r>
      <w:r w:rsidRPr="00996312">
        <w:rPr>
          <w:rStyle w:val="StyleUnderline"/>
          <w:rFonts w:cstheme="majorHAnsi"/>
          <w:vanish/>
        </w:rPr>
        <w:t>into</w:t>
      </w:r>
      <w:r w:rsidRPr="00941301">
        <w:rPr>
          <w:rStyle w:val="StyleUnderline"/>
          <w:rFonts w:cstheme="majorHAnsi"/>
        </w:rPr>
        <w:t xml:space="preserve"> </w:t>
      </w:r>
      <w:r w:rsidRPr="00996312">
        <w:rPr>
          <w:rStyle w:val="StyleUnderline"/>
          <w:rFonts w:cstheme="majorHAnsi"/>
          <w:vanish/>
        </w:rPr>
        <w:t>well-being</w:t>
      </w:r>
      <w:r w:rsidRPr="00996312">
        <w:rPr>
          <w:rFonts w:asciiTheme="majorHAnsi" w:hAnsiTheme="majorHAnsi" w:cstheme="majorHAnsi"/>
          <w:vanish/>
          <w:sz w:val="16"/>
        </w:rPr>
        <w:t>,</w:t>
      </w:r>
      <w:r w:rsidRPr="006B677E">
        <w:rPr>
          <w:rFonts w:asciiTheme="majorHAnsi" w:hAnsiTheme="majorHAnsi" w:cstheme="majorHAnsi"/>
          <w:sz w:val="16"/>
        </w:rPr>
        <w:t xml:space="preserve"> </w:t>
      </w:r>
      <w:r w:rsidRPr="00996312">
        <w:rPr>
          <w:rFonts w:asciiTheme="majorHAnsi" w:hAnsiTheme="majorHAnsi" w:cstheme="majorHAnsi"/>
          <w:vanish/>
          <w:sz w:val="16"/>
        </w:rPr>
        <w:t>in</w:t>
      </w:r>
      <w:r w:rsidRPr="006B677E">
        <w:rPr>
          <w:rFonts w:asciiTheme="majorHAnsi" w:hAnsiTheme="majorHAnsi" w:cstheme="majorHAnsi"/>
          <w:sz w:val="16"/>
        </w:rPr>
        <w:t xml:space="preserve"> </w:t>
      </w:r>
      <w:r w:rsidRPr="00996312">
        <w:rPr>
          <w:rFonts w:asciiTheme="majorHAnsi" w:hAnsiTheme="majorHAnsi" w:cstheme="majorHAnsi"/>
          <w:vanish/>
          <w:sz w:val="16"/>
        </w:rPr>
        <w:t>some</w:t>
      </w:r>
      <w:r w:rsidRPr="006B677E">
        <w:rPr>
          <w:rFonts w:asciiTheme="majorHAnsi" w:hAnsiTheme="majorHAnsi" w:cstheme="majorHAnsi"/>
          <w:sz w:val="16"/>
        </w:rPr>
        <w:t xml:space="preserve"> </w:t>
      </w:r>
      <w:r w:rsidRPr="00996312">
        <w:rPr>
          <w:rFonts w:asciiTheme="majorHAnsi" w:hAnsiTheme="majorHAnsi" w:cstheme="majorHAnsi"/>
          <w:vanish/>
          <w:sz w:val="16"/>
        </w:rPr>
        <w:t>robust</w:t>
      </w:r>
      <w:r w:rsidRPr="006B677E">
        <w:rPr>
          <w:rFonts w:asciiTheme="majorHAnsi" w:hAnsiTheme="majorHAnsi" w:cstheme="majorHAnsi"/>
          <w:sz w:val="16"/>
        </w:rPr>
        <w:t xml:space="preserve"> </w:t>
      </w:r>
      <w:r w:rsidRPr="00996312">
        <w:rPr>
          <w:rFonts w:asciiTheme="majorHAnsi" w:hAnsiTheme="majorHAnsi" w:cstheme="majorHAnsi"/>
          <w:vanish/>
          <w:sz w:val="16"/>
        </w:rPr>
        <w:t>way,</w:t>
      </w:r>
      <w:r w:rsidRPr="006B677E">
        <w:rPr>
          <w:rFonts w:asciiTheme="majorHAnsi" w:hAnsiTheme="majorHAnsi" w:cstheme="majorHAnsi"/>
          <w:sz w:val="16"/>
        </w:rPr>
        <w:t xml:space="preserve"> </w:t>
      </w:r>
      <w:r w:rsidRPr="00996312">
        <w:rPr>
          <w:rFonts w:asciiTheme="majorHAnsi" w:hAnsiTheme="majorHAnsi" w:cstheme="majorHAnsi"/>
          <w:vanish/>
          <w:sz w:val="16"/>
        </w:rPr>
        <w:t>where</w:t>
      </w:r>
      <w:r w:rsidRPr="006B677E">
        <w:rPr>
          <w:rFonts w:asciiTheme="majorHAnsi" w:hAnsiTheme="majorHAnsi" w:cstheme="majorHAnsi"/>
          <w:sz w:val="16"/>
        </w:rPr>
        <w:t xml:space="preserve"> </w:t>
      </w:r>
      <w:r w:rsidRPr="00996312">
        <w:rPr>
          <w:rFonts w:asciiTheme="majorHAnsi" w:hAnsiTheme="majorHAnsi" w:cstheme="majorHAnsi"/>
          <w:vanish/>
          <w:sz w:val="16"/>
        </w:rPr>
        <w:t>this</w:t>
      </w:r>
      <w:r w:rsidRPr="006B677E">
        <w:rPr>
          <w:rFonts w:asciiTheme="majorHAnsi" w:hAnsiTheme="majorHAnsi" w:cstheme="majorHAnsi"/>
          <w:sz w:val="16"/>
        </w:rPr>
        <w:t xml:space="preserve"> </w:t>
      </w:r>
      <w:r w:rsidRPr="00996312">
        <w:rPr>
          <w:rFonts w:asciiTheme="majorHAnsi" w:hAnsiTheme="majorHAnsi" w:cstheme="majorHAnsi"/>
          <w:vanish/>
          <w:sz w:val="16"/>
        </w:rPr>
        <w:t>would</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a</w:t>
      </w:r>
      <w:r w:rsidRPr="006B677E">
        <w:rPr>
          <w:rFonts w:asciiTheme="majorHAnsi" w:hAnsiTheme="majorHAnsi" w:cstheme="majorHAnsi"/>
          <w:sz w:val="16"/>
        </w:rPr>
        <w:t xml:space="preserve"> </w:t>
      </w:r>
      <w:r w:rsidRPr="00996312">
        <w:rPr>
          <w:rFonts w:asciiTheme="majorHAnsi" w:hAnsiTheme="majorHAnsi" w:cstheme="majorHAnsi"/>
          <w:vanish/>
          <w:sz w:val="16"/>
        </w:rPr>
        <w:t>significant</w:t>
      </w:r>
      <w:r w:rsidRPr="006B677E">
        <w:rPr>
          <w:rFonts w:asciiTheme="majorHAnsi" w:hAnsiTheme="majorHAnsi" w:cstheme="majorHAnsi"/>
          <w:sz w:val="16"/>
        </w:rPr>
        <w:t xml:space="preserve"> </w:t>
      </w:r>
      <w:r w:rsidRPr="00996312">
        <w:rPr>
          <w:rFonts w:asciiTheme="majorHAnsi" w:hAnsiTheme="majorHAnsi" w:cstheme="majorHAnsi"/>
          <w:vanish/>
          <w:sz w:val="16"/>
        </w:rPr>
        <w:t>extent</w:t>
      </w:r>
      <w:r w:rsidRPr="006B677E">
        <w:rPr>
          <w:rFonts w:asciiTheme="majorHAnsi" w:hAnsiTheme="majorHAnsi" w:cstheme="majorHAnsi"/>
          <w:sz w:val="16"/>
        </w:rPr>
        <w:t xml:space="preserve"> </w:t>
      </w:r>
      <w:r w:rsidRPr="00996312">
        <w:rPr>
          <w:rFonts w:asciiTheme="majorHAnsi" w:hAnsiTheme="majorHAnsi" w:cstheme="majorHAnsi"/>
          <w:vanish/>
          <w:sz w:val="16"/>
        </w:rPr>
        <w:t>be</w:t>
      </w:r>
      <w:r w:rsidRPr="006B677E">
        <w:rPr>
          <w:rFonts w:asciiTheme="majorHAnsi" w:hAnsiTheme="majorHAnsi" w:cstheme="majorHAnsi"/>
          <w:sz w:val="16"/>
        </w:rPr>
        <w:t xml:space="preserve"> </w:t>
      </w:r>
      <w:r w:rsidRPr="00996312">
        <w:rPr>
          <w:rFonts w:asciiTheme="majorHAnsi" w:hAnsiTheme="majorHAnsi" w:cstheme="majorHAnsi"/>
          <w:vanish/>
          <w:sz w:val="16"/>
        </w:rPr>
        <w:t>a</w:t>
      </w:r>
      <w:r w:rsidRPr="006B677E">
        <w:rPr>
          <w:rFonts w:asciiTheme="majorHAnsi" w:hAnsiTheme="majorHAnsi" w:cstheme="majorHAnsi"/>
          <w:sz w:val="16"/>
        </w:rPr>
        <w:t xml:space="preserve"> </w:t>
      </w:r>
      <w:r w:rsidRPr="00996312">
        <w:rPr>
          <w:rFonts w:asciiTheme="majorHAnsi" w:hAnsiTheme="majorHAnsi" w:cstheme="majorHAnsi"/>
          <w:vanish/>
          <w:sz w:val="16"/>
        </w:rPr>
        <w:t>function</w:t>
      </w:r>
      <w:r w:rsidRPr="006B677E">
        <w:rPr>
          <w:rFonts w:asciiTheme="majorHAnsi" w:hAnsiTheme="majorHAnsi" w:cstheme="majorHAnsi"/>
          <w:sz w:val="16"/>
        </w:rPr>
        <w:t xml:space="preserve"> </w:t>
      </w:r>
      <w:r w:rsidRPr="00996312">
        <w:rPr>
          <w:rFonts w:asciiTheme="majorHAnsi" w:hAnsiTheme="majorHAnsi" w:cstheme="majorHAnsi"/>
          <w:vanish/>
          <w:sz w:val="16"/>
        </w:rPr>
        <w:t>of</w:t>
      </w:r>
      <w:r w:rsidRPr="006B677E">
        <w:rPr>
          <w:rFonts w:asciiTheme="majorHAnsi" w:hAnsiTheme="majorHAnsi" w:cstheme="majorHAnsi"/>
          <w:sz w:val="16"/>
        </w:rPr>
        <w:t xml:space="preserve"> </w:t>
      </w:r>
      <w:r w:rsidRPr="00996312">
        <w:rPr>
          <w:rFonts w:asciiTheme="majorHAnsi" w:hAnsiTheme="majorHAnsi" w:cstheme="majorHAnsi"/>
          <w:vanish/>
          <w:sz w:val="16"/>
        </w:rPr>
        <w:t>other-regarding</w:t>
      </w:r>
      <w:r w:rsidRPr="006B677E">
        <w:rPr>
          <w:rFonts w:asciiTheme="majorHAnsi" w:hAnsiTheme="majorHAnsi" w:cstheme="majorHAnsi"/>
          <w:sz w:val="16"/>
        </w:rPr>
        <w:t xml:space="preserve"> </w:t>
      </w:r>
      <w:r w:rsidRPr="00996312">
        <w:rPr>
          <w:rFonts w:asciiTheme="majorHAnsi" w:hAnsiTheme="majorHAnsi" w:cstheme="majorHAnsi"/>
          <w:vanish/>
          <w:sz w:val="16"/>
        </w:rPr>
        <w:t>concerns</w:t>
      </w:r>
      <w:r w:rsidRPr="006B677E">
        <w:rPr>
          <w:rFonts w:asciiTheme="majorHAnsi" w:hAnsiTheme="majorHAnsi" w:cstheme="majorHAnsi"/>
          <w:sz w:val="16"/>
        </w:rPr>
        <w:t xml:space="preserve"> </w:t>
      </w:r>
      <w:r w:rsidRPr="00996312">
        <w:rPr>
          <w:rFonts w:asciiTheme="majorHAnsi" w:hAnsiTheme="majorHAnsi" w:cstheme="majorHAnsi"/>
          <w:vanish/>
          <w:sz w:val="16"/>
        </w:rPr>
        <w:t>(see</w:t>
      </w:r>
      <w:r w:rsidRPr="006B677E">
        <w:rPr>
          <w:rFonts w:asciiTheme="majorHAnsi" w:hAnsiTheme="majorHAnsi" w:cstheme="majorHAnsi"/>
          <w:sz w:val="16"/>
        </w:rPr>
        <w:t xml:space="preserve"> </w:t>
      </w:r>
      <w:r w:rsidRPr="00996312">
        <w:rPr>
          <w:rFonts w:asciiTheme="majorHAnsi" w:hAnsiTheme="majorHAnsi" w:cstheme="majorHAnsi"/>
          <w:vanish/>
          <w:sz w:val="16"/>
        </w:rPr>
        <w:t>chapter</w:t>
      </w:r>
      <w:r w:rsidRPr="006B677E">
        <w:rPr>
          <w:rFonts w:asciiTheme="majorHAnsi" w:hAnsiTheme="majorHAnsi" w:cstheme="majorHAnsi"/>
          <w:sz w:val="16"/>
        </w:rPr>
        <w:t xml:space="preserve"> </w:t>
      </w:r>
      <w:r w:rsidRPr="00996312">
        <w:rPr>
          <w:rFonts w:asciiTheme="majorHAnsi" w:hAnsiTheme="majorHAnsi" w:cstheme="majorHAnsi"/>
          <w:vanish/>
          <w:sz w:val="16"/>
        </w:rPr>
        <w:t>12</w:t>
      </w:r>
      <w:r w:rsidRPr="006B677E">
        <w:rPr>
          <w:rFonts w:asciiTheme="majorHAnsi" w:hAnsiTheme="majorHAnsi" w:cstheme="majorHAnsi"/>
          <w:sz w:val="16"/>
        </w:rPr>
        <w:t xml:space="preserve"> </w:t>
      </w:r>
      <w:r w:rsidRPr="00996312">
        <w:rPr>
          <w:rFonts w:asciiTheme="majorHAnsi" w:hAnsiTheme="majorHAnsi" w:cstheme="majorHAnsi"/>
          <w:vanish/>
          <w:sz w:val="16"/>
        </w:rPr>
        <w:t>of</w:t>
      </w:r>
      <w:r w:rsidRPr="006B677E">
        <w:rPr>
          <w:rFonts w:asciiTheme="majorHAnsi" w:hAnsiTheme="majorHAnsi" w:cstheme="majorHAnsi"/>
          <w:sz w:val="16"/>
        </w:rPr>
        <w:t xml:space="preserve"> </w:t>
      </w:r>
      <w:r w:rsidRPr="00996312">
        <w:rPr>
          <w:rFonts w:asciiTheme="majorHAnsi" w:hAnsiTheme="majorHAnsi" w:cstheme="majorHAnsi"/>
          <w:vanish/>
          <w:sz w:val="16"/>
        </w:rPr>
        <w:t>this</w:t>
      </w:r>
      <w:r w:rsidRPr="006B677E">
        <w:rPr>
          <w:rFonts w:asciiTheme="majorHAnsi" w:hAnsiTheme="majorHAnsi" w:cstheme="majorHAnsi"/>
          <w:sz w:val="16"/>
        </w:rPr>
        <w:t xml:space="preserve"> </w:t>
      </w:r>
      <w:r w:rsidRPr="00996312">
        <w:rPr>
          <w:rFonts w:asciiTheme="majorHAnsi" w:hAnsiTheme="majorHAnsi" w:cstheme="majorHAnsi"/>
          <w:vanish/>
          <w:sz w:val="16"/>
        </w:rPr>
        <w:t>classic</w:t>
      </w:r>
      <w:r w:rsidRPr="006B677E">
        <w:rPr>
          <w:rFonts w:asciiTheme="majorHAnsi" w:hAnsiTheme="majorHAnsi" w:cstheme="majorHAnsi"/>
          <w:sz w:val="16"/>
        </w:rPr>
        <w:t xml:space="preserve"> </w:t>
      </w:r>
      <w:r w:rsidRPr="00996312">
        <w:rPr>
          <w:rFonts w:asciiTheme="majorHAnsi" w:hAnsiTheme="majorHAnsi" w:cstheme="majorHAnsi"/>
          <w:vanish/>
          <w:sz w:val="16"/>
        </w:rPr>
        <w:t>intro</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ethics).</w:t>
      </w:r>
      <w:r w:rsidRPr="006B677E">
        <w:rPr>
          <w:rFonts w:asciiTheme="majorHAnsi" w:hAnsiTheme="majorHAnsi" w:cstheme="majorHAnsi"/>
          <w:sz w:val="16"/>
        </w:rPr>
        <w:t xml:space="preserve"> </w:t>
      </w:r>
      <w:r w:rsidRPr="00996312">
        <w:rPr>
          <w:rFonts w:asciiTheme="majorHAnsi" w:hAnsiTheme="majorHAnsi" w:cstheme="majorHAnsi"/>
          <w:vanish/>
          <w:sz w:val="16"/>
        </w:rPr>
        <w:t>But</w:t>
      </w:r>
      <w:r w:rsidRPr="006B677E">
        <w:rPr>
          <w:rFonts w:asciiTheme="majorHAnsi" w:hAnsiTheme="majorHAnsi" w:cstheme="majorHAnsi"/>
          <w:sz w:val="16"/>
        </w:rPr>
        <w:t xml:space="preserve"> </w:t>
      </w:r>
      <w:r w:rsidRPr="00996312">
        <w:rPr>
          <w:rStyle w:val="StyleUnderline"/>
          <w:rFonts w:cstheme="majorHAnsi"/>
          <w:vanish/>
        </w:rPr>
        <w:t>once</w:t>
      </w:r>
      <w:r w:rsidRPr="00941301">
        <w:rPr>
          <w:rStyle w:val="StyleUnderline"/>
          <w:rFonts w:cstheme="majorHAnsi"/>
        </w:rPr>
        <w:t xml:space="preserve"> </w:t>
      </w:r>
      <w:r w:rsidRPr="00996312">
        <w:rPr>
          <w:rStyle w:val="StyleUnderline"/>
          <w:rFonts w:cstheme="majorHAnsi"/>
          <w:vanish/>
        </w:rPr>
        <w:t>these</w:t>
      </w:r>
      <w:r w:rsidRPr="00941301">
        <w:rPr>
          <w:rStyle w:val="StyleUnderline"/>
          <w:rFonts w:cstheme="majorHAnsi"/>
        </w:rPr>
        <w:t xml:space="preserve"> </w:t>
      </w:r>
      <w:r w:rsidRPr="00996312">
        <w:rPr>
          <w:rStyle w:val="StyleUnderline"/>
          <w:rFonts w:cstheme="majorHAnsi"/>
          <w:vanish/>
        </w:rPr>
        <w:t>elements</w:t>
      </w:r>
      <w:r w:rsidRPr="00941301">
        <w:rPr>
          <w:rStyle w:val="StyleUnderline"/>
          <w:rFonts w:cstheme="majorHAnsi"/>
        </w:rPr>
        <w:t xml:space="preserve"> </w:t>
      </w:r>
      <w:r w:rsidRPr="00996312">
        <w:rPr>
          <w:rStyle w:val="StyleUnderline"/>
          <w:rFonts w:cstheme="majorHAnsi"/>
          <w:vanish/>
        </w:rPr>
        <w:t>are</w:t>
      </w:r>
      <w:r w:rsidRPr="00941301">
        <w:rPr>
          <w:rStyle w:val="StyleUnderline"/>
          <w:rFonts w:cstheme="majorHAnsi"/>
        </w:rPr>
        <w:t xml:space="preserve"> </w:t>
      </w:r>
      <w:r w:rsidRPr="00996312">
        <w:rPr>
          <w:rStyle w:val="StyleUnderline"/>
          <w:rFonts w:cstheme="majorHAnsi"/>
          <w:vanish/>
        </w:rPr>
        <w:t>included,</w:t>
      </w:r>
      <w:r w:rsidRPr="00941301">
        <w:rPr>
          <w:rStyle w:val="StyleUnderline"/>
          <w:rFonts w:cstheme="majorHAnsi"/>
        </w:rPr>
        <w:t xml:space="preserve"> </w:t>
      </w:r>
      <w:r w:rsidRPr="00996312">
        <w:rPr>
          <w:rStyle w:val="StyleUnderline"/>
          <w:rFonts w:cstheme="majorHAnsi"/>
          <w:vanish/>
        </w:rPr>
        <w:t>we</w:t>
      </w:r>
      <w:r w:rsidRPr="00941301">
        <w:rPr>
          <w:rStyle w:val="StyleUnderline"/>
          <w:rFonts w:cstheme="majorHAnsi"/>
        </w:rPr>
        <w:t xml:space="preserve"> </w:t>
      </w:r>
      <w:r w:rsidRPr="00996312">
        <w:rPr>
          <w:rStyle w:val="StyleUnderline"/>
          <w:rFonts w:cstheme="majorHAnsi"/>
          <w:vanish/>
        </w:rPr>
        <w:t>can</w:t>
      </w:r>
      <w:r w:rsidRPr="00941301">
        <w:rPr>
          <w:rStyle w:val="StyleUnderline"/>
          <w:rFonts w:cstheme="majorHAnsi"/>
        </w:rPr>
        <w:t xml:space="preserve"> </w:t>
      </w:r>
      <w:r w:rsidRPr="00996312">
        <w:rPr>
          <w:rStyle w:val="StyleUnderline"/>
          <w:rFonts w:cstheme="majorHAnsi"/>
          <w:vanish/>
        </w:rPr>
        <w:t>(roughly,</w:t>
      </w:r>
      <w:r w:rsidRPr="00941301">
        <w:rPr>
          <w:rStyle w:val="StyleUnderline"/>
          <w:rFonts w:cstheme="majorHAnsi"/>
        </w:rPr>
        <w:t xml:space="preserve"> </w:t>
      </w:r>
      <w:r w:rsidRPr="00996312">
        <w:rPr>
          <w:rStyle w:val="StyleUnderline"/>
          <w:rFonts w:cstheme="majorHAnsi"/>
          <w:vanish/>
        </w:rPr>
        <w:t>as</w:t>
      </w:r>
      <w:r w:rsidRPr="00941301">
        <w:rPr>
          <w:rStyle w:val="StyleUnderline"/>
          <w:rFonts w:cstheme="majorHAnsi"/>
        </w:rPr>
        <w:t xml:space="preserve"> </w:t>
      </w:r>
      <w:r w:rsidRPr="00996312">
        <w:rPr>
          <w:rStyle w:val="StyleUnderline"/>
          <w:rFonts w:cstheme="majorHAnsi"/>
          <w:vanish/>
        </w:rPr>
        <w:t>above)</w:t>
      </w:r>
      <w:r w:rsidRPr="00941301">
        <w:rPr>
          <w:rStyle w:val="StyleUnderline"/>
          <w:rFonts w:cstheme="majorHAnsi"/>
        </w:rPr>
        <w:t xml:space="preserve"> </w:t>
      </w:r>
      <w:r w:rsidRPr="00996312">
        <w:rPr>
          <w:rStyle w:val="StyleUnderline"/>
          <w:rFonts w:cstheme="majorHAnsi"/>
          <w:vanish/>
        </w:rPr>
        <w:t>argue</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this</w:t>
      </w:r>
      <w:r w:rsidRPr="00941301">
        <w:rPr>
          <w:rStyle w:val="StyleUnderline"/>
          <w:rFonts w:cstheme="majorHAnsi"/>
        </w:rPr>
        <w:t xml:space="preserve"> </w:t>
      </w:r>
      <w:r w:rsidRPr="00996312">
        <w:rPr>
          <w:rStyle w:val="StyleUnderline"/>
          <w:rFonts w:cstheme="majorHAnsi"/>
          <w:vanish/>
        </w:rPr>
        <w:t>sort</w:t>
      </w:r>
      <w:r w:rsidRPr="00941301">
        <w:rPr>
          <w:rStyle w:val="StyleUnderline"/>
          <w:rFonts w:cstheme="majorHAnsi"/>
        </w:rPr>
        <w:t xml:space="preserve"> </w:t>
      </w:r>
      <w:r w:rsidRPr="00996312">
        <w:rPr>
          <w:rStyle w:val="StyleUnderline"/>
          <w:rFonts w:cstheme="majorHAnsi"/>
          <w:vanish/>
        </w:rPr>
        <w:t>of</w:t>
      </w:r>
      <w:r w:rsidRPr="00941301">
        <w:rPr>
          <w:rStyle w:val="StyleUnderline"/>
          <w:rFonts w:cstheme="majorHAnsi"/>
        </w:rPr>
        <w:t xml:space="preserve"> </w:t>
      </w:r>
      <w:r w:rsidRPr="00996312">
        <w:rPr>
          <w:rStyle w:val="StyleUnderline"/>
          <w:rFonts w:cstheme="majorHAnsi"/>
          <w:vanish/>
        </w:rPr>
        <w:t>egoism</w:t>
      </w:r>
      <w:r w:rsidRPr="00941301">
        <w:rPr>
          <w:rStyle w:val="StyleUnderline"/>
          <w:rFonts w:cstheme="majorHAnsi"/>
        </w:rPr>
        <w:t xml:space="preserve"> </w:t>
      </w:r>
      <w:r w:rsidRPr="00996312">
        <w:rPr>
          <w:rStyle w:val="StyleUnderline"/>
          <w:rFonts w:cstheme="majorHAnsi"/>
          <w:vanish/>
        </w:rPr>
        <w:t>will</w:t>
      </w:r>
      <w:r w:rsidRPr="00941301">
        <w:rPr>
          <w:rStyle w:val="StyleUnderline"/>
          <w:rFonts w:cstheme="majorHAnsi"/>
        </w:rPr>
        <w:t xml:space="preserve"> </w:t>
      </w:r>
      <w:r w:rsidRPr="00996312">
        <w:rPr>
          <w:rStyle w:val="StyleUnderline"/>
          <w:rFonts w:cstheme="majorHAnsi"/>
          <w:vanish/>
        </w:rPr>
        <w:t>imply</w:t>
      </w:r>
      <w:r w:rsidRPr="00941301">
        <w:rPr>
          <w:rStyle w:val="StyleUnderline"/>
          <w:rFonts w:cstheme="majorHAnsi"/>
        </w:rPr>
        <w:t xml:space="preserve"> </w:t>
      </w:r>
      <w:r w:rsidRPr="00996312">
        <w:rPr>
          <w:rStyle w:val="StyleUnderline"/>
          <w:rFonts w:cstheme="majorHAnsi"/>
          <w:vanish/>
        </w:rPr>
        <w:t>strong</w:t>
      </w:r>
      <w:r w:rsidRPr="00941301">
        <w:rPr>
          <w:rStyle w:val="StyleUnderline"/>
          <w:rFonts w:cstheme="majorHAnsi"/>
        </w:rPr>
        <w:t xml:space="preserve"> </w:t>
      </w:r>
      <w:r w:rsidRPr="00996312">
        <w:rPr>
          <w:rStyle w:val="StyleUnderline"/>
          <w:rFonts w:cstheme="majorHAnsi"/>
          <w:vanish/>
        </w:rPr>
        <w:t>reasons</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reduce</w:t>
      </w:r>
      <w:r w:rsidRPr="00941301">
        <w:rPr>
          <w:rStyle w:val="StyleUnderline"/>
          <w:rFonts w:cstheme="majorHAnsi"/>
        </w:rPr>
        <w:t xml:space="preserve"> </w:t>
      </w:r>
      <w:r w:rsidRPr="00996312">
        <w:rPr>
          <w:rStyle w:val="StyleUnderline"/>
          <w:rFonts w:cstheme="majorHAnsi"/>
          <w:vanish/>
        </w:rPr>
        <w:t>existential</w:t>
      </w:r>
      <w:r w:rsidRPr="00941301">
        <w:rPr>
          <w:rStyle w:val="StyleUnderline"/>
          <w:rFonts w:cstheme="majorHAnsi"/>
        </w:rPr>
        <w:t xml:space="preserve"> </w:t>
      </w:r>
      <w:r w:rsidRPr="00996312">
        <w:rPr>
          <w:rStyle w:val="StyleUnderline"/>
          <w:rFonts w:cstheme="majorHAnsi"/>
          <w:vanish/>
        </w:rPr>
        <w:t>risk.</w:t>
      </w:r>
      <w:r w:rsidRPr="006B677E">
        <w:rPr>
          <w:rFonts w:asciiTheme="majorHAnsi" w:hAnsiTheme="majorHAnsi" w:cstheme="majorHAnsi"/>
          <w:sz w:val="16"/>
        </w:rPr>
        <w:t xml:space="preserve"> </w:t>
      </w:r>
      <w:r w:rsidRPr="00996312">
        <w:rPr>
          <w:rFonts w:asciiTheme="majorHAnsi" w:hAnsiTheme="majorHAnsi" w:cstheme="majorHAnsi"/>
          <w:vanish/>
          <w:sz w:val="16"/>
        </w:rPr>
        <w:t>Add</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all</w:t>
      </w:r>
      <w:r w:rsidRPr="006B677E">
        <w:rPr>
          <w:rFonts w:asciiTheme="majorHAnsi" w:hAnsiTheme="majorHAnsi" w:cstheme="majorHAnsi"/>
          <w:sz w:val="16"/>
        </w:rPr>
        <w:t xml:space="preserve"> </w:t>
      </w:r>
      <w:r w:rsidRPr="00996312">
        <w:rPr>
          <w:rFonts w:asciiTheme="majorHAnsi" w:hAnsiTheme="majorHAnsi" w:cstheme="majorHAnsi"/>
          <w:vanish/>
          <w:sz w:val="16"/>
        </w:rPr>
        <w:t>of</w:t>
      </w:r>
      <w:r w:rsidRPr="006B677E">
        <w:rPr>
          <w:rFonts w:asciiTheme="majorHAnsi" w:hAnsiTheme="majorHAnsi" w:cstheme="majorHAnsi"/>
          <w:sz w:val="16"/>
        </w:rPr>
        <w:t xml:space="preserve"> </w:t>
      </w:r>
      <w:r w:rsidRPr="00996312">
        <w:rPr>
          <w:rFonts w:asciiTheme="majorHAnsi" w:hAnsiTheme="majorHAnsi" w:cstheme="majorHAnsi"/>
          <w:vanish/>
          <w:sz w:val="16"/>
        </w:rPr>
        <w:t>this</w:t>
      </w:r>
      <w:r w:rsidRPr="006B677E">
        <w:rPr>
          <w:rFonts w:asciiTheme="majorHAnsi" w:hAnsiTheme="majorHAnsi" w:cstheme="majorHAnsi"/>
          <w:sz w:val="16"/>
        </w:rPr>
        <w:t xml:space="preserve"> </w:t>
      </w:r>
      <w:r w:rsidRPr="00996312">
        <w:rPr>
          <w:rFonts w:asciiTheme="majorHAnsi" w:hAnsiTheme="majorHAnsi" w:cstheme="majorHAnsi"/>
          <w:vanish/>
          <w:sz w:val="16"/>
        </w:rPr>
        <w:t>Samuel</w:t>
      </w:r>
      <w:r w:rsidRPr="006B677E">
        <w:rPr>
          <w:rFonts w:asciiTheme="majorHAnsi" w:hAnsiTheme="majorHAnsi" w:cstheme="majorHAnsi"/>
          <w:sz w:val="16"/>
        </w:rPr>
        <w:t xml:space="preserve"> </w:t>
      </w:r>
      <w:r w:rsidRPr="00996312">
        <w:rPr>
          <w:rFonts w:asciiTheme="majorHAnsi" w:hAnsiTheme="majorHAnsi" w:cstheme="majorHAnsi"/>
          <w:vanish/>
          <w:sz w:val="16"/>
        </w:rPr>
        <w:t>Scheffler’s</w:t>
      </w:r>
      <w:r w:rsidRPr="006B677E">
        <w:rPr>
          <w:rFonts w:asciiTheme="majorHAnsi" w:hAnsiTheme="majorHAnsi" w:cstheme="majorHAnsi"/>
          <w:sz w:val="16"/>
        </w:rPr>
        <w:t xml:space="preserve"> </w:t>
      </w:r>
      <w:r w:rsidRPr="00996312">
        <w:rPr>
          <w:rFonts w:asciiTheme="majorHAnsi" w:hAnsiTheme="majorHAnsi" w:cstheme="majorHAnsi"/>
          <w:vanish/>
          <w:sz w:val="16"/>
        </w:rPr>
        <w:t>recent</w:t>
      </w:r>
      <w:r w:rsidRPr="006B677E">
        <w:rPr>
          <w:rFonts w:asciiTheme="majorHAnsi" w:hAnsiTheme="majorHAnsi" w:cstheme="majorHAnsi"/>
          <w:sz w:val="16"/>
        </w:rPr>
        <w:t xml:space="preserve"> </w:t>
      </w:r>
      <w:r w:rsidRPr="00996312">
        <w:rPr>
          <w:rFonts w:asciiTheme="majorHAnsi" w:hAnsiTheme="majorHAnsi" w:cstheme="majorHAnsi"/>
          <w:vanish/>
          <w:sz w:val="16"/>
        </w:rPr>
        <w:t>intriguing</w:t>
      </w:r>
      <w:r w:rsidRPr="006B677E">
        <w:rPr>
          <w:rFonts w:asciiTheme="majorHAnsi" w:hAnsiTheme="majorHAnsi" w:cstheme="majorHAnsi"/>
          <w:sz w:val="16"/>
        </w:rPr>
        <w:t xml:space="preserve"> </w:t>
      </w:r>
      <w:r w:rsidRPr="00996312">
        <w:rPr>
          <w:rFonts w:asciiTheme="majorHAnsi" w:hAnsiTheme="majorHAnsi" w:cstheme="majorHAnsi"/>
          <w:vanish/>
          <w:sz w:val="16"/>
        </w:rPr>
        <w:t>arguments</w:t>
      </w:r>
      <w:r w:rsidRPr="006B677E">
        <w:rPr>
          <w:rFonts w:asciiTheme="majorHAnsi" w:hAnsiTheme="majorHAnsi" w:cstheme="majorHAnsi"/>
          <w:sz w:val="16"/>
        </w:rPr>
        <w:t xml:space="preserve"> </w:t>
      </w:r>
      <w:r w:rsidRPr="00996312">
        <w:rPr>
          <w:rFonts w:asciiTheme="majorHAnsi" w:hAnsiTheme="majorHAnsi" w:cstheme="majorHAnsi"/>
          <w:vanish/>
          <w:sz w:val="16"/>
        </w:rPr>
        <w:t>(quick</w:t>
      </w:r>
      <w:r w:rsidRPr="006B677E">
        <w:rPr>
          <w:rFonts w:asciiTheme="majorHAnsi" w:hAnsiTheme="majorHAnsi" w:cstheme="majorHAnsi"/>
          <w:sz w:val="16"/>
        </w:rPr>
        <w:t xml:space="preserve"> </w:t>
      </w:r>
      <w:r w:rsidRPr="00996312">
        <w:rPr>
          <w:rFonts w:asciiTheme="majorHAnsi" w:hAnsiTheme="majorHAnsi" w:cstheme="majorHAnsi"/>
          <w:vanish/>
          <w:sz w:val="16"/>
        </w:rPr>
        <w:t>podcast</w:t>
      </w:r>
      <w:r w:rsidRPr="006B677E">
        <w:rPr>
          <w:rFonts w:asciiTheme="majorHAnsi" w:hAnsiTheme="majorHAnsi" w:cstheme="majorHAnsi"/>
          <w:sz w:val="16"/>
        </w:rPr>
        <w:t xml:space="preserve"> </w:t>
      </w:r>
      <w:r w:rsidRPr="00996312">
        <w:rPr>
          <w:rFonts w:asciiTheme="majorHAnsi" w:hAnsiTheme="majorHAnsi" w:cstheme="majorHAnsi"/>
          <w:vanish/>
          <w:sz w:val="16"/>
        </w:rPr>
        <w:t>version</w:t>
      </w:r>
      <w:r w:rsidRPr="006B677E">
        <w:rPr>
          <w:rFonts w:asciiTheme="majorHAnsi" w:hAnsiTheme="majorHAnsi" w:cstheme="majorHAnsi"/>
          <w:sz w:val="16"/>
        </w:rPr>
        <w:t xml:space="preserve"> </w:t>
      </w:r>
      <w:r w:rsidRPr="00996312">
        <w:rPr>
          <w:rFonts w:asciiTheme="majorHAnsi" w:hAnsiTheme="majorHAnsi" w:cstheme="majorHAnsi"/>
          <w:vanish/>
          <w:sz w:val="16"/>
        </w:rPr>
        <w:t>available</w:t>
      </w:r>
      <w:r w:rsidRPr="006B677E">
        <w:rPr>
          <w:rFonts w:asciiTheme="majorHAnsi" w:hAnsiTheme="majorHAnsi" w:cstheme="majorHAnsi"/>
          <w:sz w:val="16"/>
        </w:rPr>
        <w:t xml:space="preserve"> </w:t>
      </w:r>
      <w:r w:rsidRPr="00996312">
        <w:rPr>
          <w:rFonts w:asciiTheme="majorHAnsi" w:hAnsiTheme="majorHAnsi" w:cstheme="majorHAnsi"/>
          <w:vanish/>
          <w:sz w:val="16"/>
        </w:rPr>
        <w:t>here)</w:t>
      </w:r>
      <w:r w:rsidRPr="006B677E">
        <w:rPr>
          <w:rFonts w:asciiTheme="majorHAnsi" w:hAnsiTheme="majorHAnsi" w:cstheme="majorHAnsi"/>
          <w:sz w:val="16"/>
        </w:rPr>
        <w:t xml:space="preserve"> </w:t>
      </w:r>
      <w:r w:rsidRPr="00996312">
        <w:rPr>
          <w:rFonts w:asciiTheme="majorHAnsi" w:hAnsiTheme="majorHAnsi" w:cstheme="majorHAnsi"/>
          <w:vanish/>
          <w:sz w:val="16"/>
        </w:rPr>
        <w:t>that</w:t>
      </w:r>
      <w:r w:rsidRPr="006B677E">
        <w:rPr>
          <w:rFonts w:asciiTheme="majorHAnsi" w:hAnsiTheme="majorHAnsi" w:cstheme="majorHAnsi"/>
          <w:sz w:val="16"/>
        </w:rPr>
        <w:t xml:space="preserve"> </w:t>
      </w:r>
      <w:r w:rsidRPr="00996312">
        <w:rPr>
          <w:rFonts w:asciiTheme="majorHAnsi" w:hAnsiTheme="majorHAnsi" w:cstheme="majorHAnsi"/>
          <w:vanish/>
          <w:sz w:val="16"/>
        </w:rPr>
        <w:t>most</w:t>
      </w:r>
      <w:r w:rsidRPr="006B677E">
        <w:rPr>
          <w:rFonts w:asciiTheme="majorHAnsi" w:hAnsiTheme="majorHAnsi" w:cstheme="majorHAnsi"/>
          <w:sz w:val="16"/>
        </w:rPr>
        <w:t xml:space="preserve"> </w:t>
      </w:r>
      <w:r w:rsidRPr="00996312">
        <w:rPr>
          <w:rFonts w:asciiTheme="majorHAnsi" w:hAnsiTheme="majorHAnsi" w:cstheme="majorHAnsi"/>
          <w:vanish/>
          <w:sz w:val="16"/>
        </w:rPr>
        <w:t>of</w:t>
      </w:r>
      <w:r w:rsidRPr="006B677E">
        <w:rPr>
          <w:rFonts w:asciiTheme="majorHAnsi" w:hAnsiTheme="majorHAnsi" w:cstheme="majorHAnsi"/>
          <w:sz w:val="16"/>
        </w:rPr>
        <w:t xml:space="preserve"> </w:t>
      </w:r>
      <w:r w:rsidRPr="00996312">
        <w:rPr>
          <w:rFonts w:asciiTheme="majorHAnsi" w:hAnsiTheme="majorHAnsi" w:cstheme="majorHAnsi"/>
          <w:vanish/>
          <w:sz w:val="16"/>
        </w:rPr>
        <w:t>what</w:t>
      </w:r>
      <w:r w:rsidRPr="006B677E">
        <w:rPr>
          <w:rFonts w:asciiTheme="majorHAnsi" w:hAnsiTheme="majorHAnsi" w:cstheme="majorHAnsi"/>
          <w:sz w:val="16"/>
        </w:rPr>
        <w:t xml:space="preserve"> </w:t>
      </w:r>
      <w:r w:rsidRPr="00996312">
        <w:rPr>
          <w:rFonts w:asciiTheme="majorHAnsi" w:hAnsiTheme="majorHAnsi" w:cstheme="majorHAnsi"/>
          <w:vanish/>
          <w:sz w:val="16"/>
        </w:rPr>
        <w:t>makes</w:t>
      </w:r>
      <w:r w:rsidRPr="006B677E">
        <w:rPr>
          <w:rFonts w:asciiTheme="majorHAnsi" w:hAnsiTheme="majorHAnsi" w:cstheme="majorHAnsi"/>
          <w:sz w:val="16"/>
        </w:rPr>
        <w:t xml:space="preserve"> </w:t>
      </w:r>
      <w:r w:rsidRPr="00996312">
        <w:rPr>
          <w:rFonts w:asciiTheme="majorHAnsi" w:hAnsiTheme="majorHAnsi" w:cstheme="majorHAnsi"/>
          <w:vanish/>
          <w:sz w:val="16"/>
        </w:rPr>
        <w:t>our</w:t>
      </w:r>
      <w:r w:rsidRPr="006B677E">
        <w:rPr>
          <w:rFonts w:asciiTheme="majorHAnsi" w:hAnsiTheme="majorHAnsi" w:cstheme="majorHAnsi"/>
          <w:sz w:val="16"/>
        </w:rPr>
        <w:t xml:space="preserve"> </w:t>
      </w:r>
      <w:r w:rsidRPr="00996312">
        <w:rPr>
          <w:rFonts w:asciiTheme="majorHAnsi" w:hAnsiTheme="majorHAnsi" w:cstheme="majorHAnsi"/>
          <w:vanish/>
          <w:sz w:val="16"/>
        </w:rPr>
        <w:t>lives</w:t>
      </w:r>
      <w:r w:rsidRPr="006B677E">
        <w:rPr>
          <w:rFonts w:asciiTheme="majorHAnsi" w:hAnsiTheme="majorHAnsi" w:cstheme="majorHAnsi"/>
          <w:sz w:val="16"/>
        </w:rPr>
        <w:t xml:space="preserve"> </w:t>
      </w:r>
      <w:r w:rsidRPr="00996312">
        <w:rPr>
          <w:rFonts w:asciiTheme="majorHAnsi" w:hAnsiTheme="majorHAnsi" w:cstheme="majorHAnsi"/>
          <w:vanish/>
          <w:sz w:val="16"/>
        </w:rPr>
        <w:t>go</w:t>
      </w:r>
      <w:r w:rsidRPr="006B677E">
        <w:rPr>
          <w:rFonts w:asciiTheme="majorHAnsi" w:hAnsiTheme="majorHAnsi" w:cstheme="majorHAnsi"/>
          <w:sz w:val="16"/>
        </w:rPr>
        <w:t xml:space="preserve"> </w:t>
      </w:r>
      <w:r w:rsidRPr="00996312">
        <w:rPr>
          <w:rFonts w:asciiTheme="majorHAnsi" w:hAnsiTheme="majorHAnsi" w:cstheme="majorHAnsi"/>
          <w:vanish/>
          <w:sz w:val="16"/>
        </w:rPr>
        <w:t>well</w:t>
      </w:r>
      <w:r w:rsidRPr="006B677E">
        <w:rPr>
          <w:rFonts w:asciiTheme="majorHAnsi" w:hAnsiTheme="majorHAnsi" w:cstheme="majorHAnsi"/>
          <w:sz w:val="16"/>
        </w:rPr>
        <w:t xml:space="preserve"> </w:t>
      </w:r>
      <w:r w:rsidRPr="00996312">
        <w:rPr>
          <w:rFonts w:asciiTheme="majorHAnsi" w:hAnsiTheme="majorHAnsi" w:cstheme="majorHAnsi"/>
          <w:vanish/>
          <w:sz w:val="16"/>
        </w:rPr>
        <w:t>would</w:t>
      </w:r>
      <w:r w:rsidRPr="006B677E">
        <w:rPr>
          <w:rFonts w:asciiTheme="majorHAnsi" w:hAnsiTheme="majorHAnsi" w:cstheme="majorHAnsi"/>
          <w:sz w:val="16"/>
        </w:rPr>
        <w:t xml:space="preserve"> </w:t>
      </w:r>
      <w:r w:rsidRPr="00996312">
        <w:rPr>
          <w:rFonts w:asciiTheme="majorHAnsi" w:hAnsiTheme="majorHAnsi" w:cstheme="majorHAnsi"/>
          <w:vanish/>
          <w:sz w:val="16"/>
        </w:rPr>
        <w:t>be</w:t>
      </w:r>
      <w:r w:rsidRPr="006B677E">
        <w:rPr>
          <w:rFonts w:asciiTheme="majorHAnsi" w:hAnsiTheme="majorHAnsi" w:cstheme="majorHAnsi"/>
          <w:sz w:val="16"/>
        </w:rPr>
        <w:t xml:space="preserve"> </w:t>
      </w:r>
      <w:r w:rsidRPr="00996312">
        <w:rPr>
          <w:rFonts w:asciiTheme="majorHAnsi" w:hAnsiTheme="majorHAnsi" w:cstheme="majorHAnsi"/>
          <w:vanish/>
          <w:sz w:val="16"/>
        </w:rPr>
        <w:t>undermined</w:t>
      </w:r>
      <w:r w:rsidRPr="006B677E">
        <w:rPr>
          <w:rFonts w:asciiTheme="majorHAnsi" w:hAnsiTheme="majorHAnsi" w:cstheme="majorHAnsi"/>
          <w:sz w:val="16"/>
        </w:rPr>
        <w:t xml:space="preserve"> </w:t>
      </w:r>
      <w:r w:rsidRPr="00996312">
        <w:rPr>
          <w:rFonts w:asciiTheme="majorHAnsi" w:hAnsiTheme="majorHAnsi" w:cstheme="majorHAnsi"/>
          <w:vanish/>
          <w:sz w:val="16"/>
        </w:rPr>
        <w:t>if</w:t>
      </w:r>
      <w:r w:rsidRPr="006B677E">
        <w:rPr>
          <w:rFonts w:asciiTheme="majorHAnsi" w:hAnsiTheme="majorHAnsi" w:cstheme="majorHAnsi"/>
          <w:sz w:val="16"/>
        </w:rPr>
        <w:t xml:space="preserve"> </w:t>
      </w:r>
      <w:r w:rsidRPr="00996312">
        <w:rPr>
          <w:rFonts w:asciiTheme="majorHAnsi" w:hAnsiTheme="majorHAnsi" w:cstheme="majorHAnsi"/>
          <w:vanish/>
          <w:sz w:val="16"/>
        </w:rPr>
        <w:t>there</w:t>
      </w:r>
      <w:r w:rsidRPr="006B677E">
        <w:rPr>
          <w:rFonts w:asciiTheme="majorHAnsi" w:hAnsiTheme="majorHAnsi" w:cstheme="majorHAnsi"/>
          <w:sz w:val="16"/>
        </w:rPr>
        <w:t xml:space="preserve"> </w:t>
      </w:r>
      <w:r w:rsidRPr="00996312">
        <w:rPr>
          <w:rFonts w:asciiTheme="majorHAnsi" w:hAnsiTheme="majorHAnsi" w:cstheme="majorHAnsi"/>
          <w:vanish/>
          <w:sz w:val="16"/>
        </w:rPr>
        <w:t>were</w:t>
      </w:r>
      <w:r w:rsidRPr="006B677E">
        <w:rPr>
          <w:rFonts w:asciiTheme="majorHAnsi" w:hAnsiTheme="majorHAnsi" w:cstheme="majorHAnsi"/>
          <w:sz w:val="16"/>
        </w:rPr>
        <w:t xml:space="preserve"> </w:t>
      </w:r>
      <w:r w:rsidRPr="00996312">
        <w:rPr>
          <w:rFonts w:asciiTheme="majorHAnsi" w:hAnsiTheme="majorHAnsi" w:cstheme="majorHAnsi"/>
          <w:vanish/>
          <w:sz w:val="16"/>
        </w:rPr>
        <w:t>no</w:t>
      </w:r>
      <w:r w:rsidRPr="006B677E">
        <w:rPr>
          <w:rFonts w:asciiTheme="majorHAnsi" w:hAnsiTheme="majorHAnsi" w:cstheme="majorHAnsi"/>
          <w:sz w:val="16"/>
        </w:rPr>
        <w:t xml:space="preserve"> </w:t>
      </w:r>
      <w:r w:rsidRPr="00996312">
        <w:rPr>
          <w:rFonts w:asciiTheme="majorHAnsi" w:hAnsiTheme="majorHAnsi" w:cstheme="majorHAnsi"/>
          <w:vanish/>
          <w:sz w:val="16"/>
        </w:rPr>
        <w:t>future</w:t>
      </w:r>
      <w:r w:rsidRPr="006B677E">
        <w:rPr>
          <w:rFonts w:asciiTheme="majorHAnsi" w:hAnsiTheme="majorHAnsi" w:cstheme="majorHAnsi"/>
          <w:sz w:val="16"/>
        </w:rPr>
        <w:t xml:space="preserve"> </w:t>
      </w:r>
      <w:r w:rsidRPr="00996312">
        <w:rPr>
          <w:rFonts w:asciiTheme="majorHAnsi" w:hAnsiTheme="majorHAnsi" w:cstheme="majorHAnsi"/>
          <w:vanish/>
          <w:sz w:val="16"/>
        </w:rPr>
        <w:t>generations</w:t>
      </w:r>
      <w:r w:rsidRPr="006B677E">
        <w:rPr>
          <w:rFonts w:asciiTheme="majorHAnsi" w:hAnsiTheme="majorHAnsi" w:cstheme="majorHAnsi"/>
          <w:sz w:val="16"/>
        </w:rPr>
        <w:t xml:space="preserve"> </w:t>
      </w:r>
      <w:r w:rsidRPr="00996312">
        <w:rPr>
          <w:rFonts w:asciiTheme="majorHAnsi" w:hAnsiTheme="majorHAnsi" w:cstheme="majorHAnsi"/>
          <w:vanish/>
          <w:sz w:val="16"/>
        </w:rPr>
        <w:t>of</w:t>
      </w:r>
      <w:r w:rsidRPr="006B677E">
        <w:rPr>
          <w:rFonts w:asciiTheme="majorHAnsi" w:hAnsiTheme="majorHAnsi" w:cstheme="majorHAnsi"/>
          <w:sz w:val="16"/>
        </w:rPr>
        <w:t xml:space="preserve"> </w:t>
      </w:r>
      <w:r w:rsidRPr="00996312">
        <w:rPr>
          <w:rFonts w:asciiTheme="majorHAnsi" w:hAnsiTheme="majorHAnsi" w:cstheme="majorHAnsi"/>
          <w:vanish/>
          <w:sz w:val="16"/>
        </w:rPr>
        <w:t>intelligent</w:t>
      </w:r>
      <w:r w:rsidRPr="006B677E">
        <w:rPr>
          <w:rFonts w:asciiTheme="majorHAnsi" w:hAnsiTheme="majorHAnsi" w:cstheme="majorHAnsi"/>
          <w:sz w:val="16"/>
        </w:rPr>
        <w:t xml:space="preserve"> </w:t>
      </w:r>
      <w:r w:rsidRPr="00996312">
        <w:rPr>
          <w:rFonts w:asciiTheme="majorHAnsi" w:hAnsiTheme="majorHAnsi" w:cstheme="majorHAnsi"/>
          <w:vanish/>
          <w:sz w:val="16"/>
        </w:rPr>
        <w:t>persons.</w:t>
      </w:r>
      <w:r w:rsidRPr="006B677E">
        <w:rPr>
          <w:rFonts w:asciiTheme="majorHAnsi" w:hAnsiTheme="majorHAnsi" w:cstheme="majorHAnsi"/>
          <w:sz w:val="16"/>
        </w:rPr>
        <w:t xml:space="preserve"> </w:t>
      </w:r>
      <w:r w:rsidRPr="00996312">
        <w:rPr>
          <w:rFonts w:asciiTheme="majorHAnsi" w:hAnsiTheme="majorHAnsi" w:cstheme="majorHAnsi"/>
          <w:vanish/>
          <w:sz w:val="16"/>
        </w:rPr>
        <w:t>On</w:t>
      </w:r>
      <w:r w:rsidRPr="006B677E">
        <w:rPr>
          <w:rFonts w:asciiTheme="majorHAnsi" w:hAnsiTheme="majorHAnsi" w:cstheme="majorHAnsi"/>
          <w:sz w:val="16"/>
        </w:rPr>
        <w:t xml:space="preserve"> </w:t>
      </w:r>
      <w:r w:rsidRPr="00996312">
        <w:rPr>
          <w:rFonts w:asciiTheme="majorHAnsi" w:hAnsiTheme="majorHAnsi" w:cstheme="majorHAnsi"/>
          <w:vanish/>
          <w:sz w:val="16"/>
        </w:rPr>
        <w:t>his</w:t>
      </w:r>
      <w:r w:rsidRPr="006B677E">
        <w:rPr>
          <w:rFonts w:asciiTheme="majorHAnsi" w:hAnsiTheme="majorHAnsi" w:cstheme="majorHAnsi"/>
          <w:sz w:val="16"/>
        </w:rPr>
        <w:t xml:space="preserve"> </w:t>
      </w:r>
      <w:r w:rsidRPr="00996312">
        <w:rPr>
          <w:rFonts w:asciiTheme="majorHAnsi" w:hAnsiTheme="majorHAnsi" w:cstheme="majorHAnsi"/>
          <w:vanish/>
          <w:sz w:val="16"/>
        </w:rPr>
        <w:t>view,</w:t>
      </w:r>
      <w:r w:rsidRPr="006B677E">
        <w:rPr>
          <w:rFonts w:asciiTheme="majorHAnsi" w:hAnsiTheme="majorHAnsi" w:cstheme="majorHAnsi"/>
          <w:sz w:val="16"/>
        </w:rPr>
        <w:t xml:space="preserve"> </w:t>
      </w:r>
      <w:r w:rsidRPr="00996312">
        <w:rPr>
          <w:rFonts w:asciiTheme="majorHAnsi" w:hAnsiTheme="majorHAnsi" w:cstheme="majorHAnsi"/>
          <w:vanish/>
          <w:sz w:val="16"/>
        </w:rPr>
        <w:t>my</w:t>
      </w:r>
      <w:r w:rsidRPr="006B677E">
        <w:rPr>
          <w:rFonts w:asciiTheme="majorHAnsi" w:hAnsiTheme="majorHAnsi" w:cstheme="majorHAnsi"/>
          <w:sz w:val="16"/>
        </w:rPr>
        <w:t xml:space="preserve"> </w:t>
      </w:r>
      <w:r w:rsidRPr="00996312">
        <w:rPr>
          <w:rFonts w:asciiTheme="majorHAnsi" w:hAnsiTheme="majorHAnsi" w:cstheme="majorHAnsi"/>
          <w:vanish/>
          <w:sz w:val="16"/>
        </w:rPr>
        <w:t>life</w:t>
      </w:r>
      <w:r w:rsidRPr="006B677E">
        <w:rPr>
          <w:rFonts w:asciiTheme="majorHAnsi" w:hAnsiTheme="majorHAnsi" w:cstheme="majorHAnsi"/>
          <w:sz w:val="16"/>
        </w:rPr>
        <w:t xml:space="preserve"> </w:t>
      </w:r>
      <w:r w:rsidRPr="00996312">
        <w:rPr>
          <w:rFonts w:asciiTheme="majorHAnsi" w:hAnsiTheme="majorHAnsi" w:cstheme="majorHAnsi"/>
          <w:vanish/>
          <w:sz w:val="16"/>
        </w:rPr>
        <w:t>would</w:t>
      </w:r>
      <w:r w:rsidRPr="006B677E">
        <w:rPr>
          <w:rFonts w:asciiTheme="majorHAnsi" w:hAnsiTheme="majorHAnsi" w:cstheme="majorHAnsi"/>
          <w:sz w:val="16"/>
        </w:rPr>
        <w:t xml:space="preserve"> </w:t>
      </w:r>
      <w:r w:rsidRPr="00996312">
        <w:rPr>
          <w:rFonts w:asciiTheme="majorHAnsi" w:hAnsiTheme="majorHAnsi" w:cstheme="majorHAnsi"/>
          <w:vanish/>
          <w:sz w:val="16"/>
        </w:rPr>
        <w:t>contain</w:t>
      </w:r>
      <w:r w:rsidRPr="006B677E">
        <w:rPr>
          <w:rFonts w:asciiTheme="majorHAnsi" w:hAnsiTheme="majorHAnsi" w:cstheme="majorHAnsi"/>
          <w:sz w:val="16"/>
        </w:rPr>
        <w:t xml:space="preserve"> </w:t>
      </w:r>
      <w:r w:rsidRPr="00996312">
        <w:rPr>
          <w:rFonts w:asciiTheme="majorHAnsi" w:hAnsiTheme="majorHAnsi" w:cstheme="majorHAnsi"/>
          <w:vanish/>
          <w:sz w:val="16"/>
        </w:rPr>
        <w:t>vastly</w:t>
      </w:r>
      <w:r w:rsidRPr="006B677E">
        <w:rPr>
          <w:rFonts w:asciiTheme="majorHAnsi" w:hAnsiTheme="majorHAnsi" w:cstheme="majorHAnsi"/>
          <w:sz w:val="16"/>
        </w:rPr>
        <w:t xml:space="preserve"> </w:t>
      </w:r>
      <w:r w:rsidRPr="00996312">
        <w:rPr>
          <w:rFonts w:asciiTheme="majorHAnsi" w:hAnsiTheme="majorHAnsi" w:cstheme="majorHAnsi"/>
          <w:vanish/>
          <w:sz w:val="16"/>
        </w:rPr>
        <w:t>less</w:t>
      </w:r>
      <w:r w:rsidRPr="006B677E">
        <w:rPr>
          <w:rFonts w:asciiTheme="majorHAnsi" w:hAnsiTheme="majorHAnsi" w:cstheme="majorHAnsi"/>
          <w:sz w:val="16"/>
        </w:rPr>
        <w:t xml:space="preserve"> </w:t>
      </w:r>
      <w:r w:rsidRPr="00996312">
        <w:rPr>
          <w:rFonts w:asciiTheme="majorHAnsi" w:hAnsiTheme="majorHAnsi" w:cstheme="majorHAnsi"/>
          <w:vanish/>
          <w:sz w:val="16"/>
        </w:rPr>
        <w:t>well-being</w:t>
      </w:r>
      <w:r w:rsidRPr="006B677E">
        <w:rPr>
          <w:rFonts w:asciiTheme="majorHAnsi" w:hAnsiTheme="majorHAnsi" w:cstheme="majorHAnsi"/>
          <w:sz w:val="16"/>
        </w:rPr>
        <w:t xml:space="preserve"> </w:t>
      </w:r>
      <w:r w:rsidRPr="00996312">
        <w:rPr>
          <w:rFonts w:asciiTheme="majorHAnsi" w:hAnsiTheme="majorHAnsi" w:cstheme="majorHAnsi"/>
          <w:vanish/>
          <w:sz w:val="16"/>
        </w:rPr>
        <w:t>if</w:t>
      </w:r>
      <w:r w:rsidRPr="006B677E">
        <w:rPr>
          <w:rFonts w:asciiTheme="majorHAnsi" w:hAnsiTheme="majorHAnsi" w:cstheme="majorHAnsi"/>
          <w:sz w:val="16"/>
        </w:rPr>
        <w:t xml:space="preserve"> </w:t>
      </w:r>
      <w:r w:rsidRPr="00996312">
        <w:rPr>
          <w:rFonts w:asciiTheme="majorHAnsi" w:hAnsiTheme="majorHAnsi" w:cstheme="majorHAnsi"/>
          <w:vanish/>
          <w:sz w:val="16"/>
        </w:rPr>
        <w:t>(say)</w:t>
      </w:r>
      <w:r w:rsidRPr="006B677E">
        <w:rPr>
          <w:rFonts w:asciiTheme="majorHAnsi" w:hAnsiTheme="majorHAnsi" w:cstheme="majorHAnsi"/>
          <w:sz w:val="16"/>
        </w:rPr>
        <w:t xml:space="preserve"> </w:t>
      </w:r>
      <w:r w:rsidRPr="00996312">
        <w:rPr>
          <w:rFonts w:asciiTheme="majorHAnsi" w:hAnsiTheme="majorHAnsi" w:cstheme="majorHAnsi"/>
          <w:vanish/>
          <w:sz w:val="16"/>
        </w:rPr>
        <w:t>a</w:t>
      </w:r>
      <w:r w:rsidRPr="006B677E">
        <w:rPr>
          <w:rFonts w:asciiTheme="majorHAnsi" w:hAnsiTheme="majorHAnsi" w:cstheme="majorHAnsi"/>
          <w:sz w:val="16"/>
        </w:rPr>
        <w:t xml:space="preserve"> </w:t>
      </w:r>
      <w:r w:rsidRPr="00996312">
        <w:rPr>
          <w:rFonts w:asciiTheme="majorHAnsi" w:hAnsiTheme="majorHAnsi" w:cstheme="majorHAnsi"/>
          <w:vanish/>
          <w:sz w:val="16"/>
        </w:rPr>
        <w:t>year</w:t>
      </w:r>
      <w:r w:rsidRPr="006B677E">
        <w:rPr>
          <w:rFonts w:asciiTheme="majorHAnsi" w:hAnsiTheme="majorHAnsi" w:cstheme="majorHAnsi"/>
          <w:sz w:val="16"/>
        </w:rPr>
        <w:t xml:space="preserve"> </w:t>
      </w:r>
      <w:r w:rsidRPr="00996312">
        <w:rPr>
          <w:rFonts w:asciiTheme="majorHAnsi" w:hAnsiTheme="majorHAnsi" w:cstheme="majorHAnsi"/>
          <w:vanish/>
          <w:sz w:val="16"/>
        </w:rPr>
        <w:t>after</w:t>
      </w:r>
      <w:r w:rsidRPr="006B677E">
        <w:rPr>
          <w:rFonts w:asciiTheme="majorHAnsi" w:hAnsiTheme="majorHAnsi" w:cstheme="majorHAnsi"/>
          <w:sz w:val="16"/>
        </w:rPr>
        <w:t xml:space="preserve"> </w:t>
      </w:r>
      <w:r w:rsidRPr="00996312">
        <w:rPr>
          <w:rFonts w:asciiTheme="majorHAnsi" w:hAnsiTheme="majorHAnsi" w:cstheme="majorHAnsi"/>
          <w:vanish/>
          <w:sz w:val="16"/>
        </w:rPr>
        <w:t>my</w:t>
      </w:r>
      <w:r w:rsidRPr="006B677E">
        <w:rPr>
          <w:rFonts w:asciiTheme="majorHAnsi" w:hAnsiTheme="majorHAnsi" w:cstheme="majorHAnsi"/>
          <w:sz w:val="16"/>
        </w:rPr>
        <w:t xml:space="preserve"> </w:t>
      </w:r>
      <w:r w:rsidRPr="00996312">
        <w:rPr>
          <w:rFonts w:asciiTheme="majorHAnsi" w:hAnsiTheme="majorHAnsi" w:cstheme="majorHAnsi"/>
          <w:vanish/>
          <w:sz w:val="16"/>
        </w:rPr>
        <w:t>death</w:t>
      </w:r>
      <w:r w:rsidRPr="006B677E">
        <w:rPr>
          <w:rFonts w:asciiTheme="majorHAnsi" w:hAnsiTheme="majorHAnsi" w:cstheme="majorHAnsi"/>
          <w:sz w:val="16"/>
        </w:rPr>
        <w:t xml:space="preserve"> </w:t>
      </w:r>
      <w:r w:rsidRPr="00996312">
        <w:rPr>
          <w:rFonts w:asciiTheme="majorHAnsi" w:hAnsiTheme="majorHAnsi" w:cstheme="majorHAnsi"/>
          <w:vanish/>
          <w:sz w:val="16"/>
        </w:rPr>
        <w:t>the</w:t>
      </w:r>
      <w:r w:rsidRPr="006B677E">
        <w:rPr>
          <w:rFonts w:asciiTheme="majorHAnsi" w:hAnsiTheme="majorHAnsi" w:cstheme="majorHAnsi"/>
          <w:sz w:val="16"/>
        </w:rPr>
        <w:t xml:space="preserve"> </w:t>
      </w:r>
      <w:r w:rsidRPr="00996312">
        <w:rPr>
          <w:rFonts w:asciiTheme="majorHAnsi" w:hAnsiTheme="majorHAnsi" w:cstheme="majorHAnsi"/>
          <w:vanish/>
          <w:sz w:val="16"/>
        </w:rPr>
        <w:t>world</w:t>
      </w:r>
      <w:r w:rsidRPr="006B677E">
        <w:rPr>
          <w:rFonts w:asciiTheme="majorHAnsi" w:hAnsiTheme="majorHAnsi" w:cstheme="majorHAnsi"/>
          <w:sz w:val="16"/>
        </w:rPr>
        <w:t xml:space="preserve"> </w:t>
      </w:r>
      <w:r w:rsidRPr="00996312">
        <w:rPr>
          <w:rFonts w:asciiTheme="majorHAnsi" w:hAnsiTheme="majorHAnsi" w:cstheme="majorHAnsi"/>
          <w:vanish/>
          <w:sz w:val="16"/>
        </w:rPr>
        <w:t>came</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an</w:t>
      </w:r>
      <w:r w:rsidRPr="006B677E">
        <w:rPr>
          <w:rFonts w:asciiTheme="majorHAnsi" w:hAnsiTheme="majorHAnsi" w:cstheme="majorHAnsi"/>
          <w:sz w:val="16"/>
        </w:rPr>
        <w:t xml:space="preserve"> </w:t>
      </w:r>
      <w:r w:rsidRPr="00996312">
        <w:rPr>
          <w:rFonts w:asciiTheme="majorHAnsi" w:hAnsiTheme="majorHAnsi" w:cstheme="majorHAnsi"/>
          <w:vanish/>
          <w:sz w:val="16"/>
        </w:rPr>
        <w:t>end.</w:t>
      </w:r>
      <w:r w:rsidRPr="006B677E">
        <w:rPr>
          <w:rFonts w:asciiTheme="majorHAnsi" w:hAnsiTheme="majorHAnsi" w:cstheme="majorHAnsi"/>
          <w:sz w:val="16"/>
        </w:rPr>
        <w:t xml:space="preserve"> </w:t>
      </w:r>
      <w:r w:rsidRPr="00996312">
        <w:rPr>
          <w:rFonts w:asciiTheme="majorHAnsi" w:hAnsiTheme="majorHAnsi" w:cstheme="majorHAnsi"/>
          <w:vanish/>
          <w:sz w:val="16"/>
        </w:rPr>
        <w:t>So</w:t>
      </w:r>
      <w:r w:rsidRPr="006B677E">
        <w:rPr>
          <w:rFonts w:asciiTheme="majorHAnsi" w:hAnsiTheme="majorHAnsi" w:cstheme="majorHAnsi"/>
          <w:sz w:val="16"/>
        </w:rPr>
        <w:t xml:space="preserve"> </w:t>
      </w:r>
      <w:r w:rsidRPr="00996312">
        <w:rPr>
          <w:rFonts w:asciiTheme="majorHAnsi" w:hAnsiTheme="majorHAnsi" w:cstheme="majorHAnsi"/>
          <w:vanish/>
          <w:sz w:val="16"/>
        </w:rPr>
        <w:t>obviously</w:t>
      </w:r>
      <w:r w:rsidRPr="006B677E">
        <w:rPr>
          <w:rFonts w:asciiTheme="majorHAnsi" w:hAnsiTheme="majorHAnsi" w:cstheme="majorHAnsi"/>
          <w:sz w:val="16"/>
        </w:rPr>
        <w:t xml:space="preserve"> </w:t>
      </w:r>
      <w:r w:rsidRPr="00996312">
        <w:rPr>
          <w:rFonts w:asciiTheme="majorHAnsi" w:hAnsiTheme="majorHAnsi" w:cstheme="majorHAnsi"/>
          <w:vanish/>
          <w:sz w:val="16"/>
        </w:rPr>
        <w:t>if</w:t>
      </w:r>
      <w:r w:rsidRPr="006B677E">
        <w:rPr>
          <w:rFonts w:asciiTheme="majorHAnsi" w:hAnsiTheme="majorHAnsi" w:cstheme="majorHAnsi"/>
          <w:sz w:val="16"/>
        </w:rPr>
        <w:t xml:space="preserve"> </w:t>
      </w:r>
      <w:r w:rsidRPr="00996312">
        <w:rPr>
          <w:rFonts w:asciiTheme="majorHAnsi" w:hAnsiTheme="majorHAnsi" w:cstheme="majorHAnsi"/>
          <w:vanish/>
          <w:sz w:val="16"/>
        </w:rPr>
        <w:t>Scheffler</w:t>
      </w:r>
      <w:r w:rsidRPr="006B677E">
        <w:rPr>
          <w:rFonts w:asciiTheme="majorHAnsi" w:hAnsiTheme="majorHAnsi" w:cstheme="majorHAnsi"/>
          <w:sz w:val="16"/>
        </w:rPr>
        <w:t xml:space="preserve"> </w:t>
      </w:r>
      <w:r w:rsidRPr="00996312">
        <w:rPr>
          <w:rFonts w:asciiTheme="majorHAnsi" w:hAnsiTheme="majorHAnsi" w:cstheme="majorHAnsi"/>
          <w:vanish/>
          <w:sz w:val="16"/>
        </w:rPr>
        <w:t>were</w:t>
      </w:r>
      <w:r w:rsidRPr="006B677E">
        <w:rPr>
          <w:rFonts w:asciiTheme="majorHAnsi" w:hAnsiTheme="majorHAnsi" w:cstheme="majorHAnsi"/>
          <w:sz w:val="16"/>
        </w:rPr>
        <w:t xml:space="preserve"> </w:t>
      </w:r>
      <w:r w:rsidRPr="00996312">
        <w:rPr>
          <w:rFonts w:asciiTheme="majorHAnsi" w:hAnsiTheme="majorHAnsi" w:cstheme="majorHAnsi"/>
          <w:vanish/>
          <w:sz w:val="16"/>
        </w:rPr>
        <w:t>right</w:t>
      </w:r>
      <w:r w:rsidRPr="006B677E">
        <w:rPr>
          <w:rFonts w:asciiTheme="majorHAnsi" w:hAnsiTheme="majorHAnsi" w:cstheme="majorHAnsi"/>
          <w:sz w:val="16"/>
        </w:rPr>
        <w:t xml:space="preserve"> </w:t>
      </w:r>
      <w:r w:rsidRPr="00996312">
        <w:rPr>
          <w:rFonts w:asciiTheme="majorHAnsi" w:hAnsiTheme="majorHAnsi" w:cstheme="majorHAnsi"/>
          <w:vanish/>
          <w:sz w:val="16"/>
        </w:rPr>
        <w:t>I’d</w:t>
      </w:r>
      <w:r w:rsidRPr="006B677E">
        <w:rPr>
          <w:rFonts w:asciiTheme="majorHAnsi" w:hAnsiTheme="majorHAnsi" w:cstheme="majorHAnsi"/>
          <w:sz w:val="16"/>
        </w:rPr>
        <w:t xml:space="preserve"> </w:t>
      </w:r>
      <w:r w:rsidRPr="00996312">
        <w:rPr>
          <w:rFonts w:asciiTheme="majorHAnsi" w:hAnsiTheme="majorHAnsi" w:cstheme="majorHAnsi"/>
          <w:vanish/>
          <w:sz w:val="16"/>
        </w:rPr>
        <w:t>have</w:t>
      </w:r>
      <w:r w:rsidRPr="006B677E">
        <w:rPr>
          <w:rFonts w:asciiTheme="majorHAnsi" w:hAnsiTheme="majorHAnsi" w:cstheme="majorHAnsi"/>
          <w:sz w:val="16"/>
        </w:rPr>
        <w:t xml:space="preserve"> </w:t>
      </w:r>
      <w:r w:rsidRPr="00996312">
        <w:rPr>
          <w:rFonts w:asciiTheme="majorHAnsi" w:hAnsiTheme="majorHAnsi" w:cstheme="majorHAnsi"/>
          <w:vanish/>
          <w:sz w:val="16"/>
        </w:rPr>
        <w:t>very</w:t>
      </w:r>
      <w:r w:rsidRPr="006B677E">
        <w:rPr>
          <w:rFonts w:asciiTheme="majorHAnsi" w:hAnsiTheme="majorHAnsi" w:cstheme="majorHAnsi"/>
          <w:sz w:val="16"/>
        </w:rPr>
        <w:t xml:space="preserve"> </w:t>
      </w:r>
      <w:r w:rsidRPr="00996312">
        <w:rPr>
          <w:rFonts w:asciiTheme="majorHAnsi" w:hAnsiTheme="majorHAnsi" w:cstheme="majorHAnsi"/>
          <w:vanish/>
          <w:sz w:val="16"/>
        </w:rPr>
        <w:t>strong</w:t>
      </w:r>
      <w:r w:rsidRPr="006B677E">
        <w:rPr>
          <w:rFonts w:asciiTheme="majorHAnsi" w:hAnsiTheme="majorHAnsi" w:cstheme="majorHAnsi"/>
          <w:sz w:val="16"/>
        </w:rPr>
        <w:t xml:space="preserve"> </w:t>
      </w:r>
      <w:r w:rsidRPr="00996312">
        <w:rPr>
          <w:rFonts w:asciiTheme="majorHAnsi" w:hAnsiTheme="majorHAnsi" w:cstheme="majorHAnsi"/>
          <w:vanish/>
          <w:sz w:val="16"/>
        </w:rPr>
        <w:t>reason</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reduce</w:t>
      </w:r>
      <w:r w:rsidRPr="006B677E">
        <w:rPr>
          <w:rFonts w:asciiTheme="majorHAnsi" w:hAnsiTheme="majorHAnsi" w:cstheme="majorHAnsi"/>
          <w:sz w:val="16"/>
        </w:rPr>
        <w:t xml:space="preserve"> </w:t>
      </w:r>
      <w:r w:rsidRPr="00996312">
        <w:rPr>
          <w:rFonts w:asciiTheme="majorHAnsi" w:hAnsiTheme="majorHAnsi" w:cstheme="majorHAnsi"/>
          <w:vanish/>
          <w:sz w:val="16"/>
        </w:rPr>
        <w:t>existential</w:t>
      </w:r>
      <w:r w:rsidRPr="006B677E">
        <w:rPr>
          <w:rFonts w:asciiTheme="majorHAnsi" w:hAnsiTheme="majorHAnsi" w:cstheme="majorHAnsi"/>
          <w:sz w:val="16"/>
        </w:rPr>
        <w:t xml:space="preserve"> </w:t>
      </w:r>
      <w:r w:rsidRPr="00996312">
        <w:rPr>
          <w:rFonts w:asciiTheme="majorHAnsi" w:hAnsiTheme="majorHAnsi" w:cstheme="majorHAnsi"/>
          <w:vanish/>
          <w:sz w:val="16"/>
        </w:rPr>
        <w:t>risk.</w:t>
      </w:r>
      <w:r w:rsidRPr="006B677E">
        <w:rPr>
          <w:rFonts w:asciiTheme="majorHAnsi" w:hAnsiTheme="majorHAnsi" w:cstheme="majorHAnsi"/>
          <w:sz w:val="16"/>
        </w:rPr>
        <w:t xml:space="preserve"> </w:t>
      </w:r>
      <w:r w:rsidRPr="00E542DA">
        <w:rPr>
          <w:rStyle w:val="Emphasis"/>
          <w:rFonts w:asciiTheme="majorHAnsi" w:hAnsiTheme="majorHAnsi" w:cstheme="majorHAnsi"/>
          <w:highlight w:val="green"/>
        </w:rPr>
        <w:t>We should also take into account moral uncertainty.</w:t>
      </w:r>
      <w:r w:rsidRPr="006B677E">
        <w:rPr>
          <w:rFonts w:asciiTheme="majorHAnsi" w:hAnsiTheme="majorHAnsi" w:cstheme="majorHAnsi"/>
          <w:sz w:val="16"/>
        </w:rPr>
        <w:t xml:space="preserve"> </w:t>
      </w:r>
      <w:r w:rsidRPr="00996312">
        <w:rPr>
          <w:rStyle w:val="StyleUnderline"/>
          <w:rFonts w:cstheme="majorHAnsi"/>
          <w:vanish/>
        </w:rPr>
        <w:t>What</w:t>
      </w:r>
      <w:r w:rsidRPr="00941301">
        <w:rPr>
          <w:rStyle w:val="StyleUnderline"/>
          <w:rFonts w:cstheme="majorHAnsi"/>
        </w:rPr>
        <w:t xml:space="preserve"> </w:t>
      </w:r>
      <w:r w:rsidRPr="00996312">
        <w:rPr>
          <w:rStyle w:val="StyleUnderline"/>
          <w:rFonts w:cstheme="majorHAnsi"/>
          <w:vanish/>
        </w:rPr>
        <w:t>is</w:t>
      </w:r>
      <w:r w:rsidRPr="00941301">
        <w:rPr>
          <w:rStyle w:val="StyleUnderline"/>
          <w:rFonts w:cstheme="majorHAnsi"/>
        </w:rPr>
        <w:t xml:space="preserve"> </w:t>
      </w:r>
      <w:r w:rsidRPr="00996312">
        <w:rPr>
          <w:rStyle w:val="StyleUnderline"/>
          <w:rFonts w:cstheme="majorHAnsi"/>
          <w:vanish/>
        </w:rPr>
        <w:t>it</w:t>
      </w:r>
      <w:r w:rsidRPr="00941301">
        <w:rPr>
          <w:rStyle w:val="StyleUnderline"/>
          <w:rFonts w:cstheme="majorHAnsi"/>
        </w:rPr>
        <w:t xml:space="preserve"> </w:t>
      </w:r>
      <w:r w:rsidRPr="00996312">
        <w:rPr>
          <w:rStyle w:val="StyleUnderline"/>
          <w:rFonts w:cstheme="majorHAnsi"/>
          <w:vanish/>
        </w:rPr>
        <w:t>reasonable</w:t>
      </w:r>
      <w:r w:rsidRPr="00941301">
        <w:rPr>
          <w:rStyle w:val="StyleUnderline"/>
          <w:rFonts w:cstheme="majorHAnsi"/>
        </w:rPr>
        <w:t xml:space="preserve"> </w:t>
      </w:r>
      <w:r w:rsidRPr="00996312">
        <w:rPr>
          <w:rStyle w:val="StyleUnderline"/>
          <w:rFonts w:cstheme="majorHAnsi"/>
          <w:vanish/>
        </w:rPr>
        <w:t>for</w:t>
      </w:r>
      <w:r w:rsidRPr="00941301">
        <w:rPr>
          <w:rStyle w:val="StyleUnderline"/>
          <w:rFonts w:cstheme="majorHAnsi"/>
        </w:rPr>
        <w:t xml:space="preserve"> </w:t>
      </w:r>
      <w:r w:rsidRPr="00996312">
        <w:rPr>
          <w:rStyle w:val="StyleUnderline"/>
          <w:rFonts w:cstheme="majorHAnsi"/>
          <w:vanish/>
        </w:rPr>
        <w:t>one</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do,</w:t>
      </w:r>
      <w:r w:rsidRPr="00941301">
        <w:rPr>
          <w:rStyle w:val="StyleUnderline"/>
          <w:rFonts w:cstheme="majorHAnsi"/>
        </w:rPr>
        <w:t xml:space="preserve"> </w:t>
      </w:r>
      <w:r w:rsidRPr="00996312">
        <w:rPr>
          <w:rStyle w:val="StyleUnderline"/>
          <w:rFonts w:cstheme="majorHAnsi"/>
          <w:vanish/>
        </w:rPr>
        <w:t>when</w:t>
      </w:r>
      <w:r w:rsidRPr="00941301">
        <w:rPr>
          <w:rStyle w:val="StyleUnderline"/>
          <w:rFonts w:cstheme="majorHAnsi"/>
        </w:rPr>
        <w:t xml:space="preserve"> </w:t>
      </w:r>
      <w:r w:rsidRPr="00996312">
        <w:rPr>
          <w:rStyle w:val="StyleUnderline"/>
          <w:rFonts w:cstheme="majorHAnsi"/>
          <w:vanish/>
        </w:rPr>
        <w:t>one</w:t>
      </w:r>
      <w:r w:rsidRPr="00941301">
        <w:rPr>
          <w:rStyle w:val="StyleUnderline"/>
          <w:rFonts w:cstheme="majorHAnsi"/>
        </w:rPr>
        <w:t xml:space="preserve"> </w:t>
      </w:r>
      <w:r w:rsidRPr="00996312">
        <w:rPr>
          <w:rStyle w:val="StyleUnderline"/>
          <w:rFonts w:cstheme="majorHAnsi"/>
          <w:vanish/>
        </w:rPr>
        <w:t>is</w:t>
      </w:r>
      <w:r w:rsidRPr="00941301">
        <w:rPr>
          <w:rStyle w:val="StyleUnderline"/>
          <w:rFonts w:cstheme="majorHAnsi"/>
        </w:rPr>
        <w:t xml:space="preserve"> </w:t>
      </w:r>
      <w:r w:rsidRPr="00996312">
        <w:rPr>
          <w:rStyle w:val="StyleUnderline"/>
          <w:rFonts w:cstheme="majorHAnsi"/>
          <w:vanish/>
        </w:rPr>
        <w:t>uncertain</w:t>
      </w:r>
      <w:r w:rsidRPr="00941301">
        <w:rPr>
          <w:rStyle w:val="StyleUnderline"/>
          <w:rFonts w:cstheme="majorHAnsi"/>
        </w:rPr>
        <w:t xml:space="preserve"> </w:t>
      </w:r>
      <w:r w:rsidRPr="00996312">
        <w:rPr>
          <w:rStyle w:val="StyleUnderline"/>
          <w:rFonts w:cstheme="majorHAnsi"/>
          <w:vanish/>
        </w:rPr>
        <w:t>not</w:t>
      </w:r>
      <w:r w:rsidRPr="00941301">
        <w:rPr>
          <w:rStyle w:val="StyleUnderline"/>
          <w:rFonts w:cstheme="majorHAnsi"/>
        </w:rPr>
        <w:t xml:space="preserve"> </w:t>
      </w:r>
      <w:r w:rsidRPr="00996312">
        <w:rPr>
          <w:rStyle w:val="StyleUnderline"/>
          <w:rFonts w:cstheme="majorHAnsi"/>
          <w:vanish/>
        </w:rPr>
        <w:t>(only)</w:t>
      </w:r>
      <w:r w:rsidRPr="00941301">
        <w:rPr>
          <w:rStyle w:val="StyleUnderline"/>
          <w:rFonts w:cstheme="majorHAnsi"/>
        </w:rPr>
        <w:t xml:space="preserve"> </w:t>
      </w:r>
      <w:r w:rsidRPr="00996312">
        <w:rPr>
          <w:rStyle w:val="StyleUnderline"/>
          <w:rFonts w:cstheme="majorHAnsi"/>
          <w:vanish/>
        </w:rPr>
        <w:t>about</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empirical</w:t>
      </w:r>
      <w:r w:rsidRPr="00941301">
        <w:rPr>
          <w:rStyle w:val="StyleUnderline"/>
          <w:rFonts w:cstheme="majorHAnsi"/>
        </w:rPr>
        <w:t xml:space="preserve"> </w:t>
      </w:r>
      <w:r w:rsidRPr="00996312">
        <w:rPr>
          <w:rStyle w:val="StyleUnderline"/>
          <w:rFonts w:cstheme="majorHAnsi"/>
          <w:vanish/>
        </w:rPr>
        <w:t>facts,</w:t>
      </w:r>
      <w:r w:rsidRPr="00941301">
        <w:rPr>
          <w:rStyle w:val="StyleUnderline"/>
          <w:rFonts w:cstheme="majorHAnsi"/>
        </w:rPr>
        <w:t xml:space="preserve"> </w:t>
      </w:r>
      <w:r w:rsidRPr="00996312">
        <w:rPr>
          <w:rStyle w:val="StyleUnderline"/>
          <w:rFonts w:cstheme="majorHAnsi"/>
          <w:vanish/>
        </w:rPr>
        <w:t>but</w:t>
      </w:r>
      <w:r w:rsidRPr="00941301">
        <w:rPr>
          <w:rStyle w:val="StyleUnderline"/>
          <w:rFonts w:cstheme="majorHAnsi"/>
        </w:rPr>
        <w:t xml:space="preserve"> </w:t>
      </w:r>
      <w:r w:rsidRPr="00996312">
        <w:rPr>
          <w:rStyle w:val="StyleUnderline"/>
          <w:rFonts w:cstheme="majorHAnsi"/>
          <w:vanish/>
        </w:rPr>
        <w:t>also</w:t>
      </w:r>
      <w:r w:rsidRPr="00941301">
        <w:rPr>
          <w:rStyle w:val="StyleUnderline"/>
          <w:rFonts w:cstheme="majorHAnsi"/>
        </w:rPr>
        <w:t xml:space="preserve"> </w:t>
      </w:r>
      <w:r w:rsidRPr="00996312">
        <w:rPr>
          <w:rStyle w:val="StyleUnderline"/>
          <w:rFonts w:cstheme="majorHAnsi"/>
          <w:vanish/>
        </w:rPr>
        <w:t>about</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moral</w:t>
      </w:r>
      <w:r w:rsidRPr="00941301">
        <w:rPr>
          <w:rStyle w:val="StyleUnderline"/>
          <w:rFonts w:cstheme="majorHAnsi"/>
        </w:rPr>
        <w:t xml:space="preserve"> </w:t>
      </w:r>
      <w:r w:rsidRPr="00996312">
        <w:rPr>
          <w:rStyle w:val="StyleUnderline"/>
          <w:rFonts w:cstheme="majorHAnsi"/>
          <w:vanish/>
        </w:rPr>
        <w:t>facts?</w:t>
      </w:r>
      <w:r w:rsidRPr="006B677E">
        <w:rPr>
          <w:rFonts w:asciiTheme="majorHAnsi" w:hAnsiTheme="majorHAnsi" w:cstheme="majorHAnsi"/>
          <w:sz w:val="16"/>
        </w:rPr>
        <w:t xml:space="preserve"> </w:t>
      </w:r>
      <w:r w:rsidRPr="00996312">
        <w:rPr>
          <w:rFonts w:asciiTheme="majorHAnsi" w:hAnsiTheme="majorHAnsi" w:cstheme="majorHAnsi"/>
          <w:vanish/>
          <w:sz w:val="16"/>
        </w:rPr>
        <w:t>I’ve</w:t>
      </w:r>
      <w:r w:rsidRPr="006B677E">
        <w:rPr>
          <w:rFonts w:asciiTheme="majorHAnsi" w:hAnsiTheme="majorHAnsi" w:cstheme="majorHAnsi"/>
          <w:sz w:val="16"/>
        </w:rPr>
        <w:t xml:space="preserve"> </w:t>
      </w:r>
      <w:r w:rsidRPr="00996312">
        <w:rPr>
          <w:rFonts w:asciiTheme="majorHAnsi" w:hAnsiTheme="majorHAnsi" w:cstheme="majorHAnsi"/>
          <w:vanish/>
          <w:sz w:val="16"/>
        </w:rPr>
        <w:t>just</w:t>
      </w:r>
      <w:r w:rsidRPr="006B677E">
        <w:rPr>
          <w:rFonts w:asciiTheme="majorHAnsi" w:hAnsiTheme="majorHAnsi" w:cstheme="majorHAnsi"/>
          <w:sz w:val="16"/>
        </w:rPr>
        <w:t xml:space="preserve"> </w:t>
      </w:r>
      <w:r w:rsidRPr="00996312">
        <w:rPr>
          <w:rFonts w:asciiTheme="majorHAnsi" w:hAnsiTheme="majorHAnsi" w:cstheme="majorHAnsi"/>
          <w:vanish/>
          <w:sz w:val="16"/>
        </w:rPr>
        <w:t>argued</w:t>
      </w:r>
      <w:r w:rsidRPr="006B677E">
        <w:rPr>
          <w:rFonts w:asciiTheme="majorHAnsi" w:hAnsiTheme="majorHAnsi" w:cstheme="majorHAnsi"/>
          <w:sz w:val="16"/>
        </w:rPr>
        <w:t xml:space="preserve"> </w:t>
      </w:r>
      <w:r w:rsidRPr="00996312">
        <w:rPr>
          <w:rFonts w:asciiTheme="majorHAnsi" w:hAnsiTheme="majorHAnsi" w:cstheme="majorHAnsi"/>
          <w:vanish/>
          <w:sz w:val="16"/>
        </w:rPr>
        <w:t>that</w:t>
      </w:r>
      <w:r w:rsidRPr="006B677E">
        <w:rPr>
          <w:rFonts w:asciiTheme="majorHAnsi" w:hAnsiTheme="majorHAnsi" w:cstheme="majorHAnsi"/>
          <w:sz w:val="16"/>
        </w:rPr>
        <w:t xml:space="preserve"> </w:t>
      </w:r>
      <w:r w:rsidRPr="00996312">
        <w:rPr>
          <w:rStyle w:val="StyleUnderline"/>
          <w:rFonts w:cstheme="majorHAnsi"/>
          <w:vanish/>
        </w:rPr>
        <w:t>there’s</w:t>
      </w:r>
      <w:r w:rsidRPr="00941301">
        <w:rPr>
          <w:rStyle w:val="StyleUnderline"/>
          <w:rFonts w:cstheme="majorHAnsi"/>
        </w:rPr>
        <w:t xml:space="preserve"> </w:t>
      </w:r>
      <w:r w:rsidRPr="00996312">
        <w:rPr>
          <w:rStyle w:val="StyleUnderline"/>
          <w:rFonts w:cstheme="majorHAnsi"/>
          <w:vanish/>
        </w:rPr>
        <w:t>agreement</w:t>
      </w:r>
      <w:r w:rsidRPr="00941301">
        <w:rPr>
          <w:rStyle w:val="StyleUnderline"/>
          <w:rFonts w:cstheme="majorHAnsi"/>
        </w:rPr>
        <w:t xml:space="preserve"> </w:t>
      </w:r>
      <w:r w:rsidRPr="00996312">
        <w:rPr>
          <w:rStyle w:val="StyleUnderline"/>
          <w:rFonts w:cstheme="majorHAnsi"/>
          <w:vanish/>
        </w:rPr>
        <w:t>among</w:t>
      </w:r>
      <w:r w:rsidRPr="00941301">
        <w:rPr>
          <w:rStyle w:val="StyleUnderline"/>
          <w:rFonts w:cstheme="majorHAnsi"/>
        </w:rPr>
        <w:t xml:space="preserve"> </w:t>
      </w:r>
      <w:r w:rsidRPr="00996312">
        <w:rPr>
          <w:rStyle w:val="StyleUnderline"/>
          <w:rFonts w:cstheme="majorHAnsi"/>
          <w:vanish/>
        </w:rPr>
        <w:t>minimally</w:t>
      </w:r>
      <w:r w:rsidRPr="00941301">
        <w:rPr>
          <w:rStyle w:val="StyleUnderline"/>
          <w:rFonts w:cstheme="majorHAnsi"/>
        </w:rPr>
        <w:t xml:space="preserve"> </w:t>
      </w:r>
      <w:r w:rsidRPr="00996312">
        <w:rPr>
          <w:rStyle w:val="StyleUnderline"/>
          <w:rFonts w:cstheme="majorHAnsi"/>
          <w:vanish/>
        </w:rPr>
        <w:t>plausible</w:t>
      </w:r>
      <w:r w:rsidRPr="00941301">
        <w:rPr>
          <w:rStyle w:val="StyleUnderline"/>
          <w:rFonts w:cstheme="majorHAnsi"/>
        </w:rPr>
        <w:t xml:space="preserve"> </w:t>
      </w:r>
      <w:r w:rsidRPr="00996312">
        <w:rPr>
          <w:rStyle w:val="StyleUnderline"/>
          <w:rFonts w:cstheme="majorHAnsi"/>
          <w:vanish/>
        </w:rPr>
        <w:t>ethical</w:t>
      </w:r>
      <w:r w:rsidRPr="00941301">
        <w:rPr>
          <w:rStyle w:val="StyleUnderline"/>
          <w:rFonts w:cstheme="majorHAnsi"/>
        </w:rPr>
        <w:t xml:space="preserve"> </w:t>
      </w:r>
      <w:r w:rsidRPr="00996312">
        <w:rPr>
          <w:rStyle w:val="StyleUnderline"/>
          <w:rFonts w:cstheme="majorHAnsi"/>
          <w:vanish/>
        </w:rPr>
        <w:t>views</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we</w:t>
      </w:r>
      <w:r w:rsidRPr="00941301">
        <w:rPr>
          <w:rStyle w:val="StyleUnderline"/>
          <w:rFonts w:cstheme="majorHAnsi"/>
        </w:rPr>
        <w:t xml:space="preserve"> </w:t>
      </w:r>
      <w:r w:rsidRPr="00996312">
        <w:rPr>
          <w:rStyle w:val="StyleUnderline"/>
          <w:rFonts w:cstheme="majorHAnsi"/>
          <w:vanish/>
        </w:rPr>
        <w:t>have</w:t>
      </w:r>
      <w:r w:rsidRPr="00941301">
        <w:rPr>
          <w:rStyle w:val="StyleUnderline"/>
          <w:rFonts w:cstheme="majorHAnsi"/>
        </w:rPr>
        <w:t xml:space="preserve"> </w:t>
      </w:r>
      <w:r w:rsidRPr="00996312">
        <w:rPr>
          <w:rStyle w:val="StyleUnderline"/>
          <w:rFonts w:cstheme="majorHAnsi"/>
          <w:vanish/>
        </w:rPr>
        <w:t>strong</w:t>
      </w:r>
      <w:r w:rsidRPr="00941301">
        <w:rPr>
          <w:rStyle w:val="StyleUnderline"/>
          <w:rFonts w:cstheme="majorHAnsi"/>
        </w:rPr>
        <w:t xml:space="preserve"> </w:t>
      </w:r>
      <w:r w:rsidRPr="00996312">
        <w:rPr>
          <w:rStyle w:val="StyleUnderline"/>
          <w:rFonts w:cstheme="majorHAnsi"/>
          <w:vanish/>
        </w:rPr>
        <w:t>reason</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reduce</w:t>
      </w:r>
      <w:r w:rsidRPr="00941301">
        <w:rPr>
          <w:rStyle w:val="StyleUnderline"/>
          <w:rFonts w:cstheme="majorHAnsi"/>
        </w:rPr>
        <w:t xml:space="preserve"> </w:t>
      </w:r>
      <w:r w:rsidRPr="00996312">
        <w:rPr>
          <w:rStyle w:val="StyleUnderline"/>
          <w:rFonts w:cstheme="majorHAnsi"/>
          <w:vanish/>
        </w:rPr>
        <w:t>existential</w:t>
      </w:r>
      <w:r w:rsidRPr="00941301">
        <w:rPr>
          <w:rStyle w:val="StyleUnderline"/>
          <w:rFonts w:cstheme="majorHAnsi"/>
        </w:rPr>
        <w:t xml:space="preserve"> </w:t>
      </w:r>
      <w:r w:rsidRPr="00996312">
        <w:rPr>
          <w:rStyle w:val="StyleUnderline"/>
          <w:rFonts w:cstheme="majorHAnsi"/>
          <w:vanish/>
        </w:rPr>
        <w:t>risk</w:t>
      </w:r>
      <w:r w:rsidRPr="00941301">
        <w:rPr>
          <w:rStyle w:val="StyleUnderline"/>
          <w:rFonts w:cstheme="majorHAnsi"/>
        </w:rPr>
        <w:t xml:space="preserve"> </w:t>
      </w:r>
      <w:r w:rsidRPr="00996312">
        <w:rPr>
          <w:rStyle w:val="StyleUnderline"/>
          <w:rFonts w:cstheme="majorHAnsi"/>
          <w:vanish/>
        </w:rPr>
        <w:t>–</w:t>
      </w:r>
      <w:r w:rsidRPr="00941301">
        <w:rPr>
          <w:rStyle w:val="StyleUnderline"/>
          <w:rFonts w:cstheme="majorHAnsi"/>
        </w:rPr>
        <w:t xml:space="preserve"> </w:t>
      </w:r>
      <w:r w:rsidRPr="00996312">
        <w:rPr>
          <w:rStyle w:val="StyleUnderline"/>
          <w:rFonts w:cstheme="majorHAnsi"/>
          <w:vanish/>
        </w:rPr>
        <w:t>not</w:t>
      </w:r>
      <w:r w:rsidRPr="00941301">
        <w:rPr>
          <w:rStyle w:val="StyleUnderline"/>
          <w:rFonts w:cstheme="majorHAnsi"/>
        </w:rPr>
        <w:t xml:space="preserve"> </w:t>
      </w:r>
      <w:r w:rsidRPr="00996312">
        <w:rPr>
          <w:rStyle w:val="StyleUnderline"/>
          <w:rFonts w:cstheme="majorHAnsi"/>
          <w:vanish/>
        </w:rPr>
        <w:t>only</w:t>
      </w:r>
      <w:r w:rsidRPr="00941301">
        <w:rPr>
          <w:rStyle w:val="StyleUnderline"/>
          <w:rFonts w:cstheme="majorHAnsi"/>
        </w:rPr>
        <w:t xml:space="preserve"> </w:t>
      </w:r>
      <w:r w:rsidRPr="00996312">
        <w:rPr>
          <w:rStyle w:val="StyleUnderline"/>
          <w:rFonts w:cstheme="majorHAnsi"/>
          <w:vanish/>
        </w:rPr>
        <w:t>consequentialists,</w:t>
      </w:r>
      <w:r w:rsidRPr="00941301">
        <w:rPr>
          <w:rStyle w:val="StyleUnderline"/>
          <w:rFonts w:cstheme="majorHAnsi"/>
        </w:rPr>
        <w:t xml:space="preserve"> </w:t>
      </w:r>
      <w:r w:rsidRPr="00996312">
        <w:rPr>
          <w:rStyle w:val="StyleUnderline"/>
          <w:rFonts w:cstheme="majorHAnsi"/>
          <w:vanish/>
        </w:rPr>
        <w:t>but</w:t>
      </w:r>
      <w:r w:rsidRPr="00941301">
        <w:rPr>
          <w:rStyle w:val="StyleUnderline"/>
          <w:rFonts w:cstheme="majorHAnsi"/>
        </w:rPr>
        <w:t xml:space="preserve"> </w:t>
      </w:r>
      <w:r w:rsidRPr="00996312">
        <w:rPr>
          <w:rStyle w:val="StyleUnderline"/>
          <w:rFonts w:cstheme="majorHAnsi"/>
          <w:vanish/>
        </w:rPr>
        <w:t>also</w:t>
      </w:r>
      <w:r w:rsidRPr="00941301">
        <w:rPr>
          <w:rStyle w:val="StyleUnderline"/>
          <w:rFonts w:cstheme="majorHAnsi"/>
        </w:rPr>
        <w:t xml:space="preserve"> </w:t>
      </w:r>
      <w:r w:rsidRPr="00996312">
        <w:rPr>
          <w:rStyle w:val="StyleUnderline"/>
          <w:rFonts w:cstheme="majorHAnsi"/>
          <w:vanish/>
        </w:rPr>
        <w:t>deontologists,</w:t>
      </w:r>
      <w:r w:rsidRPr="00941301">
        <w:rPr>
          <w:rStyle w:val="StyleUnderline"/>
          <w:rFonts w:cstheme="majorHAnsi"/>
        </w:rPr>
        <w:t xml:space="preserve"> </w:t>
      </w:r>
      <w:r w:rsidRPr="00996312">
        <w:rPr>
          <w:rStyle w:val="StyleUnderline"/>
          <w:rFonts w:cstheme="majorHAnsi"/>
          <w:vanish/>
        </w:rPr>
        <w:t>virtue</w:t>
      </w:r>
      <w:r w:rsidRPr="00941301">
        <w:rPr>
          <w:rStyle w:val="StyleUnderline"/>
          <w:rFonts w:cstheme="majorHAnsi"/>
        </w:rPr>
        <w:t xml:space="preserve"> </w:t>
      </w:r>
      <w:r w:rsidRPr="00996312">
        <w:rPr>
          <w:rStyle w:val="StyleUnderline"/>
          <w:rFonts w:cstheme="majorHAnsi"/>
          <w:vanish/>
        </w:rPr>
        <w:t>ethicists,</w:t>
      </w:r>
      <w:r w:rsidRPr="00941301">
        <w:rPr>
          <w:rStyle w:val="StyleUnderline"/>
          <w:rFonts w:cstheme="majorHAnsi"/>
        </w:rPr>
        <w:t xml:space="preserve"> </w:t>
      </w:r>
      <w:r w:rsidRPr="00996312">
        <w:rPr>
          <w:rStyle w:val="StyleUnderline"/>
          <w:rFonts w:cstheme="majorHAnsi"/>
          <w:vanish/>
        </w:rPr>
        <w:t>and</w:t>
      </w:r>
      <w:r w:rsidRPr="00941301">
        <w:rPr>
          <w:rStyle w:val="StyleUnderline"/>
          <w:rFonts w:cstheme="majorHAnsi"/>
        </w:rPr>
        <w:t xml:space="preserve"> </w:t>
      </w:r>
      <w:r w:rsidRPr="00996312">
        <w:rPr>
          <w:rStyle w:val="StyleUnderline"/>
          <w:rFonts w:cstheme="majorHAnsi"/>
          <w:vanish/>
        </w:rPr>
        <w:t>sophisticated</w:t>
      </w:r>
      <w:r w:rsidRPr="00941301">
        <w:rPr>
          <w:rStyle w:val="StyleUnderline"/>
          <w:rFonts w:cstheme="majorHAnsi"/>
        </w:rPr>
        <w:t xml:space="preserve"> </w:t>
      </w:r>
      <w:r w:rsidRPr="00996312">
        <w:rPr>
          <w:rStyle w:val="StyleUnderline"/>
          <w:rFonts w:cstheme="majorHAnsi"/>
          <w:vanish/>
        </w:rPr>
        <w:t>egoists</w:t>
      </w:r>
      <w:r w:rsidRPr="00941301">
        <w:rPr>
          <w:rStyle w:val="StyleUnderline"/>
          <w:rFonts w:cstheme="majorHAnsi"/>
        </w:rPr>
        <w:t xml:space="preserve"> </w:t>
      </w:r>
      <w:r w:rsidRPr="00996312">
        <w:rPr>
          <w:rStyle w:val="StyleUnderline"/>
          <w:rFonts w:cstheme="majorHAnsi"/>
          <w:vanish/>
        </w:rPr>
        <w:t>should</w:t>
      </w:r>
      <w:r w:rsidRPr="00941301">
        <w:rPr>
          <w:rStyle w:val="StyleUnderline"/>
          <w:rFonts w:cstheme="majorHAnsi"/>
        </w:rPr>
        <w:t xml:space="preserve"> </w:t>
      </w:r>
      <w:r w:rsidRPr="00996312">
        <w:rPr>
          <w:rStyle w:val="StyleUnderline"/>
          <w:rFonts w:cstheme="majorHAnsi"/>
          <w:vanish/>
        </w:rPr>
        <w:t>agree.</w:t>
      </w:r>
      <w:r w:rsidRPr="006B677E">
        <w:rPr>
          <w:rFonts w:asciiTheme="majorHAnsi" w:hAnsiTheme="majorHAnsi" w:cstheme="majorHAnsi"/>
          <w:sz w:val="16"/>
        </w:rPr>
        <w:t xml:space="preserve"> </w:t>
      </w:r>
      <w:r w:rsidRPr="00996312">
        <w:rPr>
          <w:rFonts w:asciiTheme="majorHAnsi" w:hAnsiTheme="majorHAnsi" w:cstheme="majorHAnsi"/>
          <w:vanish/>
          <w:sz w:val="16"/>
        </w:rPr>
        <w:t>But</w:t>
      </w:r>
      <w:r w:rsidRPr="006B677E">
        <w:rPr>
          <w:rFonts w:asciiTheme="majorHAnsi" w:hAnsiTheme="majorHAnsi" w:cstheme="majorHAnsi"/>
          <w:sz w:val="16"/>
        </w:rPr>
        <w:t xml:space="preserve"> </w:t>
      </w:r>
      <w:r w:rsidRPr="00996312">
        <w:rPr>
          <w:rStyle w:val="StyleUnderline"/>
          <w:rFonts w:cstheme="majorHAnsi"/>
          <w:vanish/>
        </w:rPr>
        <w:t>even</w:t>
      </w:r>
      <w:r w:rsidRPr="00941301">
        <w:rPr>
          <w:rStyle w:val="StyleUnderline"/>
          <w:rFonts w:cstheme="majorHAnsi"/>
        </w:rPr>
        <w:t xml:space="preserve"> </w:t>
      </w:r>
      <w:r w:rsidRPr="00996312">
        <w:rPr>
          <w:rStyle w:val="StyleUnderline"/>
          <w:rFonts w:cstheme="majorHAnsi"/>
          <w:vanish/>
        </w:rPr>
        <w:t>those</w:t>
      </w:r>
      <w:r w:rsidRPr="00941301">
        <w:rPr>
          <w:rStyle w:val="StyleUnderline"/>
          <w:rFonts w:cstheme="majorHAnsi"/>
        </w:rPr>
        <w:t xml:space="preserve"> </w:t>
      </w:r>
      <w:r w:rsidRPr="00996312">
        <w:rPr>
          <w:rStyle w:val="StyleUnderline"/>
          <w:rFonts w:cstheme="majorHAnsi"/>
          <w:vanish/>
        </w:rPr>
        <w:t>(hedonistic</w:t>
      </w:r>
      <w:r w:rsidRPr="00941301">
        <w:rPr>
          <w:rStyle w:val="StyleUnderline"/>
          <w:rFonts w:cstheme="majorHAnsi"/>
        </w:rPr>
        <w:t xml:space="preserve"> </w:t>
      </w:r>
      <w:r w:rsidRPr="00996312">
        <w:rPr>
          <w:rStyle w:val="StyleUnderline"/>
          <w:rFonts w:cstheme="majorHAnsi"/>
          <w:vanish/>
        </w:rPr>
        <w:t>egoists)</w:t>
      </w:r>
      <w:r w:rsidRPr="00941301">
        <w:rPr>
          <w:rStyle w:val="StyleUnderline"/>
          <w:rFonts w:cstheme="majorHAnsi"/>
        </w:rPr>
        <w:t xml:space="preserve"> </w:t>
      </w:r>
      <w:r w:rsidRPr="00996312">
        <w:rPr>
          <w:rStyle w:val="StyleUnderline"/>
          <w:rFonts w:cstheme="majorHAnsi"/>
          <w:vanish/>
        </w:rPr>
        <w:t>who</w:t>
      </w:r>
      <w:r w:rsidRPr="00941301">
        <w:rPr>
          <w:rStyle w:val="StyleUnderline"/>
          <w:rFonts w:cstheme="majorHAnsi"/>
        </w:rPr>
        <w:t xml:space="preserve"> </w:t>
      </w:r>
      <w:r w:rsidRPr="00996312">
        <w:rPr>
          <w:rStyle w:val="StyleUnderline"/>
          <w:rFonts w:cstheme="majorHAnsi"/>
          <w:vanish/>
        </w:rPr>
        <w:t>disagree</w:t>
      </w:r>
      <w:r w:rsidRPr="00941301">
        <w:rPr>
          <w:rStyle w:val="StyleUnderline"/>
          <w:rFonts w:cstheme="majorHAnsi"/>
        </w:rPr>
        <w:t xml:space="preserve"> </w:t>
      </w:r>
      <w:r w:rsidRPr="00996312">
        <w:rPr>
          <w:rStyle w:val="StyleUnderline"/>
          <w:rFonts w:cstheme="majorHAnsi"/>
          <w:vanish/>
        </w:rPr>
        <w:t>should</w:t>
      </w:r>
      <w:r w:rsidRPr="00941301">
        <w:rPr>
          <w:rStyle w:val="StyleUnderline"/>
          <w:rFonts w:cstheme="majorHAnsi"/>
        </w:rPr>
        <w:t xml:space="preserve"> </w:t>
      </w:r>
      <w:r w:rsidRPr="00996312">
        <w:rPr>
          <w:rStyle w:val="StyleUnderline"/>
          <w:rFonts w:cstheme="majorHAnsi"/>
          <w:vanish/>
        </w:rPr>
        <w:t>have</w:t>
      </w:r>
      <w:r w:rsidRPr="00941301">
        <w:rPr>
          <w:rStyle w:val="StyleUnderline"/>
          <w:rFonts w:cstheme="majorHAnsi"/>
        </w:rPr>
        <w:t xml:space="preserve"> </w:t>
      </w:r>
      <w:r w:rsidRPr="00996312">
        <w:rPr>
          <w:rStyle w:val="StyleUnderline"/>
          <w:rFonts w:cstheme="majorHAnsi"/>
          <w:vanish/>
        </w:rPr>
        <w:t>a</w:t>
      </w:r>
      <w:r w:rsidRPr="00941301">
        <w:rPr>
          <w:rStyle w:val="StyleUnderline"/>
          <w:rFonts w:cstheme="majorHAnsi"/>
        </w:rPr>
        <w:t xml:space="preserve"> </w:t>
      </w:r>
      <w:r w:rsidRPr="00996312">
        <w:rPr>
          <w:rStyle w:val="StyleUnderline"/>
          <w:rFonts w:cstheme="majorHAnsi"/>
          <w:vanish/>
        </w:rPr>
        <w:t>significant</w:t>
      </w:r>
      <w:r w:rsidRPr="00941301">
        <w:rPr>
          <w:rStyle w:val="StyleUnderline"/>
          <w:rFonts w:cstheme="majorHAnsi"/>
        </w:rPr>
        <w:t xml:space="preserve"> </w:t>
      </w:r>
      <w:r w:rsidRPr="00996312">
        <w:rPr>
          <w:rStyle w:val="StyleUnderline"/>
          <w:rFonts w:cstheme="majorHAnsi"/>
          <w:vanish/>
        </w:rPr>
        <w:t>level</w:t>
      </w:r>
      <w:r w:rsidRPr="00941301">
        <w:rPr>
          <w:rStyle w:val="StyleUnderline"/>
          <w:rFonts w:cstheme="majorHAnsi"/>
        </w:rPr>
        <w:t xml:space="preserve"> </w:t>
      </w:r>
      <w:r w:rsidRPr="00996312">
        <w:rPr>
          <w:rStyle w:val="StyleUnderline"/>
          <w:rFonts w:cstheme="majorHAnsi"/>
          <w:vanish/>
        </w:rPr>
        <w:t>of</w:t>
      </w:r>
      <w:r w:rsidRPr="00941301">
        <w:rPr>
          <w:rStyle w:val="StyleUnderline"/>
          <w:rFonts w:cstheme="majorHAnsi"/>
        </w:rPr>
        <w:t xml:space="preserve"> </w:t>
      </w:r>
      <w:r w:rsidRPr="00996312">
        <w:rPr>
          <w:rStyle w:val="StyleUnderline"/>
          <w:rFonts w:cstheme="majorHAnsi"/>
          <w:vanish/>
        </w:rPr>
        <w:t>confidence</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they</w:t>
      </w:r>
      <w:r w:rsidRPr="00941301">
        <w:rPr>
          <w:rStyle w:val="StyleUnderline"/>
          <w:rFonts w:cstheme="majorHAnsi"/>
        </w:rPr>
        <w:t xml:space="preserve"> </w:t>
      </w:r>
      <w:r w:rsidRPr="00996312">
        <w:rPr>
          <w:rStyle w:val="StyleUnderline"/>
          <w:rFonts w:cstheme="majorHAnsi"/>
          <w:vanish/>
        </w:rPr>
        <w:t>are</w:t>
      </w:r>
      <w:r w:rsidRPr="00941301">
        <w:rPr>
          <w:rStyle w:val="StyleUnderline"/>
          <w:rFonts w:cstheme="majorHAnsi"/>
        </w:rPr>
        <w:t xml:space="preserve"> </w:t>
      </w:r>
      <w:r w:rsidRPr="00996312">
        <w:rPr>
          <w:rStyle w:val="StyleUnderline"/>
          <w:rFonts w:cstheme="majorHAnsi"/>
          <w:vanish/>
        </w:rPr>
        <w:t>mistaken,</w:t>
      </w:r>
      <w:r w:rsidRPr="00941301">
        <w:rPr>
          <w:rStyle w:val="StyleUnderline"/>
          <w:rFonts w:cstheme="majorHAnsi"/>
        </w:rPr>
        <w:t xml:space="preserve"> </w:t>
      </w:r>
      <w:r w:rsidRPr="00996312">
        <w:rPr>
          <w:rStyle w:val="StyleUnderline"/>
          <w:rFonts w:cstheme="majorHAnsi"/>
          <w:vanish/>
        </w:rPr>
        <w:t>and</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one</w:t>
      </w:r>
      <w:r w:rsidRPr="00941301">
        <w:rPr>
          <w:rStyle w:val="StyleUnderline"/>
          <w:rFonts w:cstheme="majorHAnsi"/>
        </w:rPr>
        <w:t xml:space="preserve"> </w:t>
      </w:r>
      <w:r w:rsidRPr="00996312">
        <w:rPr>
          <w:rStyle w:val="StyleUnderline"/>
          <w:rFonts w:cstheme="majorHAnsi"/>
          <w:vanish/>
        </w:rPr>
        <w:t>of</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above</w:t>
      </w:r>
      <w:r w:rsidRPr="00941301">
        <w:rPr>
          <w:rStyle w:val="StyleUnderline"/>
          <w:rFonts w:cstheme="majorHAnsi"/>
        </w:rPr>
        <w:t xml:space="preserve"> </w:t>
      </w:r>
      <w:r w:rsidRPr="00996312">
        <w:rPr>
          <w:rStyle w:val="StyleUnderline"/>
          <w:rFonts w:cstheme="majorHAnsi"/>
          <w:vanish/>
        </w:rPr>
        <w:t>views</w:t>
      </w:r>
      <w:r w:rsidRPr="00941301">
        <w:rPr>
          <w:rStyle w:val="StyleUnderline"/>
          <w:rFonts w:cstheme="majorHAnsi"/>
        </w:rPr>
        <w:t xml:space="preserve"> </w:t>
      </w:r>
      <w:r w:rsidRPr="00996312">
        <w:rPr>
          <w:rStyle w:val="StyleUnderline"/>
          <w:rFonts w:cstheme="majorHAnsi"/>
          <w:vanish/>
        </w:rPr>
        <w:t>is</w:t>
      </w:r>
      <w:r w:rsidRPr="00941301">
        <w:rPr>
          <w:rStyle w:val="StyleUnderline"/>
          <w:rFonts w:cstheme="majorHAnsi"/>
        </w:rPr>
        <w:t xml:space="preserve"> </w:t>
      </w:r>
      <w:r w:rsidRPr="00996312">
        <w:rPr>
          <w:rStyle w:val="StyleUnderline"/>
          <w:rFonts w:cstheme="majorHAnsi"/>
          <w:vanish/>
        </w:rPr>
        <w:t>correct.</w:t>
      </w:r>
      <w:r w:rsidRPr="00941301">
        <w:rPr>
          <w:rStyle w:val="StyleUnderline"/>
          <w:rFonts w:cstheme="majorHAnsi"/>
        </w:rPr>
        <w:t xml:space="preserve"> </w:t>
      </w:r>
      <w:r w:rsidRPr="00996312">
        <w:rPr>
          <w:rStyle w:val="StyleUnderline"/>
          <w:rFonts w:cstheme="majorHAnsi"/>
          <w:vanish/>
        </w:rPr>
        <w:t>Even</w:t>
      </w:r>
      <w:r w:rsidRPr="00941301">
        <w:rPr>
          <w:rStyle w:val="StyleUnderline"/>
          <w:rFonts w:cstheme="majorHAnsi"/>
        </w:rPr>
        <w:t xml:space="preserve"> </w:t>
      </w:r>
      <w:r w:rsidRPr="00996312">
        <w:rPr>
          <w:rStyle w:val="StyleUnderline"/>
          <w:rFonts w:cstheme="majorHAnsi"/>
          <w:vanish/>
        </w:rPr>
        <w:t>if</w:t>
      </w:r>
      <w:r w:rsidRPr="00941301">
        <w:rPr>
          <w:rStyle w:val="StyleUnderline"/>
          <w:rFonts w:cstheme="majorHAnsi"/>
        </w:rPr>
        <w:t xml:space="preserve"> </w:t>
      </w:r>
      <w:r w:rsidRPr="00996312">
        <w:rPr>
          <w:rStyle w:val="StyleUnderline"/>
          <w:rFonts w:cstheme="majorHAnsi"/>
          <w:vanish/>
        </w:rPr>
        <w:t>they</w:t>
      </w:r>
      <w:r w:rsidRPr="00941301">
        <w:rPr>
          <w:rStyle w:val="StyleUnderline"/>
          <w:rFonts w:cstheme="majorHAnsi"/>
        </w:rPr>
        <w:t xml:space="preserve"> </w:t>
      </w:r>
      <w:r w:rsidRPr="00996312">
        <w:rPr>
          <w:rStyle w:val="StyleUnderline"/>
          <w:rFonts w:cstheme="majorHAnsi"/>
          <w:vanish/>
        </w:rPr>
        <w:t>were</w:t>
      </w:r>
      <w:r w:rsidRPr="00941301">
        <w:rPr>
          <w:rStyle w:val="StyleUnderline"/>
          <w:rFonts w:cstheme="majorHAnsi"/>
        </w:rPr>
        <w:t xml:space="preserve"> </w:t>
      </w:r>
      <w:r w:rsidRPr="00996312">
        <w:rPr>
          <w:rStyle w:val="StyleUnderline"/>
          <w:rFonts w:cstheme="majorHAnsi"/>
          <w:vanish/>
        </w:rPr>
        <w:t>90%</w:t>
      </w:r>
      <w:r w:rsidRPr="00941301">
        <w:rPr>
          <w:rStyle w:val="StyleUnderline"/>
          <w:rFonts w:cstheme="majorHAnsi"/>
        </w:rPr>
        <w:t xml:space="preserve"> </w:t>
      </w:r>
      <w:r w:rsidRPr="00996312">
        <w:rPr>
          <w:rStyle w:val="StyleUnderline"/>
          <w:rFonts w:cstheme="majorHAnsi"/>
          <w:vanish/>
        </w:rPr>
        <w:t>sure</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their</w:t>
      </w:r>
      <w:r w:rsidRPr="00941301">
        <w:rPr>
          <w:rStyle w:val="StyleUnderline"/>
          <w:rFonts w:cstheme="majorHAnsi"/>
        </w:rPr>
        <w:t xml:space="preserve"> </w:t>
      </w:r>
      <w:r w:rsidRPr="00996312">
        <w:rPr>
          <w:rStyle w:val="StyleUnderline"/>
          <w:rFonts w:cstheme="majorHAnsi"/>
          <w:vanish/>
        </w:rPr>
        <w:t>view</w:t>
      </w:r>
      <w:r w:rsidRPr="00941301">
        <w:rPr>
          <w:rStyle w:val="StyleUnderline"/>
          <w:rFonts w:cstheme="majorHAnsi"/>
        </w:rPr>
        <w:t xml:space="preserve"> </w:t>
      </w:r>
      <w:r w:rsidRPr="00996312">
        <w:rPr>
          <w:rStyle w:val="StyleUnderline"/>
          <w:rFonts w:cstheme="majorHAnsi"/>
          <w:vanish/>
        </w:rPr>
        <w:t>is</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correct</w:t>
      </w:r>
      <w:r w:rsidRPr="00941301">
        <w:rPr>
          <w:rStyle w:val="StyleUnderline"/>
          <w:rFonts w:cstheme="majorHAnsi"/>
        </w:rPr>
        <w:t xml:space="preserve"> </w:t>
      </w:r>
      <w:r w:rsidRPr="00996312">
        <w:rPr>
          <w:rStyle w:val="StyleUnderline"/>
          <w:rFonts w:cstheme="majorHAnsi"/>
          <w:vanish/>
        </w:rPr>
        <w:t>one</w:t>
      </w:r>
      <w:r w:rsidRPr="00941301">
        <w:rPr>
          <w:rStyle w:val="StyleUnderline"/>
          <w:rFonts w:cstheme="majorHAnsi"/>
        </w:rPr>
        <w:t xml:space="preserve"> </w:t>
      </w:r>
      <w:r w:rsidRPr="00996312">
        <w:rPr>
          <w:rFonts w:asciiTheme="majorHAnsi" w:hAnsiTheme="majorHAnsi" w:cstheme="majorHAnsi"/>
          <w:vanish/>
          <w:sz w:val="16"/>
        </w:rPr>
        <w:t>(and</w:t>
      </w:r>
      <w:r w:rsidRPr="006B677E">
        <w:rPr>
          <w:rFonts w:asciiTheme="majorHAnsi" w:hAnsiTheme="majorHAnsi" w:cstheme="majorHAnsi"/>
          <w:sz w:val="16"/>
        </w:rPr>
        <w:t xml:space="preserve"> </w:t>
      </w:r>
      <w:r w:rsidRPr="00996312">
        <w:rPr>
          <w:rFonts w:asciiTheme="majorHAnsi" w:hAnsiTheme="majorHAnsi" w:cstheme="majorHAnsi"/>
          <w:vanish/>
          <w:sz w:val="16"/>
        </w:rPr>
        <w:t>10%</w:t>
      </w:r>
      <w:r w:rsidRPr="006B677E">
        <w:rPr>
          <w:rFonts w:asciiTheme="majorHAnsi" w:hAnsiTheme="majorHAnsi" w:cstheme="majorHAnsi"/>
          <w:sz w:val="16"/>
        </w:rPr>
        <w:t xml:space="preserve"> </w:t>
      </w:r>
      <w:r w:rsidRPr="00996312">
        <w:rPr>
          <w:rFonts w:asciiTheme="majorHAnsi" w:hAnsiTheme="majorHAnsi" w:cstheme="majorHAnsi"/>
          <w:vanish/>
          <w:sz w:val="16"/>
        </w:rPr>
        <w:t>sure</w:t>
      </w:r>
      <w:r w:rsidRPr="006B677E">
        <w:rPr>
          <w:rFonts w:asciiTheme="majorHAnsi" w:hAnsiTheme="majorHAnsi" w:cstheme="majorHAnsi"/>
          <w:sz w:val="16"/>
        </w:rPr>
        <w:t xml:space="preserve"> </w:t>
      </w:r>
      <w:r w:rsidRPr="00996312">
        <w:rPr>
          <w:rFonts w:asciiTheme="majorHAnsi" w:hAnsiTheme="majorHAnsi" w:cstheme="majorHAnsi"/>
          <w:vanish/>
          <w:sz w:val="16"/>
        </w:rPr>
        <w:t>that</w:t>
      </w:r>
      <w:r w:rsidRPr="006B677E">
        <w:rPr>
          <w:rFonts w:asciiTheme="majorHAnsi" w:hAnsiTheme="majorHAnsi" w:cstheme="majorHAnsi"/>
          <w:sz w:val="16"/>
        </w:rPr>
        <w:t xml:space="preserve"> </w:t>
      </w:r>
      <w:r w:rsidRPr="00996312">
        <w:rPr>
          <w:rFonts w:asciiTheme="majorHAnsi" w:hAnsiTheme="majorHAnsi" w:cstheme="majorHAnsi"/>
          <w:vanish/>
          <w:sz w:val="16"/>
        </w:rPr>
        <w:t>one</w:t>
      </w:r>
      <w:r w:rsidRPr="006B677E">
        <w:rPr>
          <w:rFonts w:asciiTheme="majorHAnsi" w:hAnsiTheme="majorHAnsi" w:cstheme="majorHAnsi"/>
          <w:sz w:val="16"/>
        </w:rPr>
        <w:t xml:space="preserve"> </w:t>
      </w:r>
      <w:r w:rsidRPr="00996312">
        <w:rPr>
          <w:rFonts w:asciiTheme="majorHAnsi" w:hAnsiTheme="majorHAnsi" w:cstheme="majorHAnsi"/>
          <w:vanish/>
          <w:sz w:val="16"/>
        </w:rPr>
        <w:t>of</w:t>
      </w:r>
      <w:r w:rsidRPr="006B677E">
        <w:rPr>
          <w:rFonts w:asciiTheme="majorHAnsi" w:hAnsiTheme="majorHAnsi" w:cstheme="majorHAnsi"/>
          <w:sz w:val="16"/>
        </w:rPr>
        <w:t xml:space="preserve"> </w:t>
      </w:r>
      <w:r w:rsidRPr="00996312">
        <w:rPr>
          <w:rFonts w:asciiTheme="majorHAnsi" w:hAnsiTheme="majorHAnsi" w:cstheme="majorHAnsi"/>
          <w:vanish/>
          <w:sz w:val="16"/>
        </w:rPr>
        <w:t>these</w:t>
      </w:r>
      <w:r w:rsidRPr="006B677E">
        <w:rPr>
          <w:rFonts w:asciiTheme="majorHAnsi" w:hAnsiTheme="majorHAnsi" w:cstheme="majorHAnsi"/>
          <w:sz w:val="16"/>
        </w:rPr>
        <w:t xml:space="preserve"> </w:t>
      </w:r>
      <w:r w:rsidRPr="00996312">
        <w:rPr>
          <w:rFonts w:asciiTheme="majorHAnsi" w:hAnsiTheme="majorHAnsi" w:cstheme="majorHAnsi"/>
          <w:vanish/>
          <w:sz w:val="16"/>
        </w:rPr>
        <w:t>other</w:t>
      </w:r>
      <w:r w:rsidRPr="006B677E">
        <w:rPr>
          <w:rFonts w:asciiTheme="majorHAnsi" w:hAnsiTheme="majorHAnsi" w:cstheme="majorHAnsi"/>
          <w:sz w:val="16"/>
        </w:rPr>
        <w:t xml:space="preserve"> </w:t>
      </w:r>
      <w:r w:rsidRPr="00996312">
        <w:rPr>
          <w:rFonts w:asciiTheme="majorHAnsi" w:hAnsiTheme="majorHAnsi" w:cstheme="majorHAnsi"/>
          <w:vanish/>
          <w:sz w:val="16"/>
        </w:rPr>
        <w:t>ones</w:t>
      </w:r>
      <w:r w:rsidRPr="006B677E">
        <w:rPr>
          <w:rFonts w:asciiTheme="majorHAnsi" w:hAnsiTheme="majorHAnsi" w:cstheme="majorHAnsi"/>
          <w:sz w:val="16"/>
        </w:rPr>
        <w:t xml:space="preserve"> </w:t>
      </w:r>
      <w:r w:rsidRPr="00996312">
        <w:rPr>
          <w:rFonts w:asciiTheme="majorHAnsi" w:hAnsiTheme="majorHAnsi" w:cstheme="majorHAnsi"/>
          <w:vanish/>
          <w:sz w:val="16"/>
        </w:rPr>
        <w:t>is</w:t>
      </w:r>
      <w:r w:rsidRPr="006B677E">
        <w:rPr>
          <w:rFonts w:asciiTheme="majorHAnsi" w:hAnsiTheme="majorHAnsi" w:cstheme="majorHAnsi"/>
          <w:sz w:val="16"/>
        </w:rPr>
        <w:t xml:space="preserve"> </w:t>
      </w:r>
      <w:r w:rsidRPr="00996312">
        <w:rPr>
          <w:rFonts w:asciiTheme="majorHAnsi" w:hAnsiTheme="majorHAnsi" w:cstheme="majorHAnsi"/>
          <w:vanish/>
          <w:sz w:val="16"/>
        </w:rPr>
        <w:t>correct),</w:t>
      </w:r>
      <w:r w:rsidRPr="006B677E">
        <w:rPr>
          <w:rFonts w:asciiTheme="majorHAnsi" w:hAnsiTheme="majorHAnsi" w:cstheme="majorHAnsi"/>
          <w:sz w:val="16"/>
        </w:rPr>
        <w:t xml:space="preserve"> </w:t>
      </w:r>
      <w:r w:rsidRPr="00996312">
        <w:rPr>
          <w:rStyle w:val="StyleUnderline"/>
          <w:rFonts w:cstheme="majorHAnsi"/>
          <w:vanish/>
        </w:rPr>
        <w:t>they</w:t>
      </w:r>
      <w:r w:rsidRPr="00941301">
        <w:rPr>
          <w:rStyle w:val="StyleUnderline"/>
          <w:rFonts w:cstheme="majorHAnsi"/>
        </w:rPr>
        <w:t xml:space="preserve"> </w:t>
      </w:r>
      <w:r w:rsidRPr="00996312">
        <w:rPr>
          <w:rStyle w:val="StyleUnderline"/>
          <w:rFonts w:cstheme="majorHAnsi"/>
          <w:vanish/>
        </w:rPr>
        <w:t>would</w:t>
      </w:r>
      <w:r w:rsidRPr="00941301">
        <w:rPr>
          <w:rStyle w:val="StyleUnderline"/>
          <w:rFonts w:cstheme="majorHAnsi"/>
        </w:rPr>
        <w:t xml:space="preserve"> </w:t>
      </w:r>
      <w:r w:rsidRPr="00996312">
        <w:rPr>
          <w:rStyle w:val="StyleUnderline"/>
          <w:rFonts w:cstheme="majorHAnsi"/>
          <w:vanish/>
        </w:rPr>
        <w:t>have</w:t>
      </w:r>
      <w:r w:rsidRPr="00941301">
        <w:rPr>
          <w:rStyle w:val="StyleUnderline"/>
          <w:rFonts w:cstheme="majorHAnsi"/>
        </w:rPr>
        <w:t xml:space="preserve"> </w:t>
      </w:r>
      <w:r w:rsidRPr="00996312">
        <w:rPr>
          <w:rStyle w:val="StyleUnderline"/>
          <w:rFonts w:cstheme="majorHAnsi"/>
          <w:vanish/>
        </w:rPr>
        <w:t>pretty</w:t>
      </w:r>
      <w:r w:rsidRPr="00941301">
        <w:rPr>
          <w:rStyle w:val="StyleUnderline"/>
          <w:rFonts w:cstheme="majorHAnsi"/>
        </w:rPr>
        <w:t xml:space="preserve"> </w:t>
      </w:r>
      <w:r w:rsidRPr="00996312">
        <w:rPr>
          <w:rStyle w:val="StyleUnderline"/>
          <w:rFonts w:cstheme="majorHAnsi"/>
          <w:vanish/>
        </w:rPr>
        <w:t>strong</w:t>
      </w:r>
      <w:r w:rsidRPr="00941301">
        <w:rPr>
          <w:rStyle w:val="StyleUnderline"/>
          <w:rFonts w:cstheme="majorHAnsi"/>
        </w:rPr>
        <w:t xml:space="preserve"> </w:t>
      </w:r>
      <w:r w:rsidRPr="00996312">
        <w:rPr>
          <w:rStyle w:val="StyleUnderline"/>
          <w:rFonts w:cstheme="majorHAnsi"/>
          <w:vanish/>
        </w:rPr>
        <w:t>reason,</w:t>
      </w:r>
      <w:r w:rsidRPr="00941301">
        <w:rPr>
          <w:rStyle w:val="StyleUnderline"/>
          <w:rFonts w:cstheme="majorHAnsi"/>
        </w:rPr>
        <w:t xml:space="preserve"> </w:t>
      </w:r>
      <w:r w:rsidRPr="00996312">
        <w:rPr>
          <w:rStyle w:val="StyleUnderline"/>
          <w:rFonts w:cstheme="majorHAnsi"/>
          <w:vanish/>
        </w:rPr>
        <w:t>from</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standpoint</w:t>
      </w:r>
      <w:r w:rsidRPr="00941301">
        <w:rPr>
          <w:rStyle w:val="StyleUnderline"/>
          <w:rFonts w:cstheme="majorHAnsi"/>
        </w:rPr>
        <w:t xml:space="preserve"> </w:t>
      </w:r>
      <w:r w:rsidRPr="00996312">
        <w:rPr>
          <w:rStyle w:val="StyleUnderline"/>
          <w:rFonts w:cstheme="majorHAnsi"/>
          <w:vanish/>
        </w:rPr>
        <w:t>of</w:t>
      </w:r>
      <w:r w:rsidRPr="00941301">
        <w:rPr>
          <w:rStyle w:val="StyleUnderline"/>
          <w:rFonts w:cstheme="majorHAnsi"/>
        </w:rPr>
        <w:t xml:space="preserve"> </w:t>
      </w:r>
      <w:r w:rsidRPr="00996312">
        <w:rPr>
          <w:rStyle w:val="StyleUnderline"/>
          <w:rFonts w:cstheme="majorHAnsi"/>
          <w:vanish/>
        </w:rPr>
        <w:t>moral</w:t>
      </w:r>
      <w:r w:rsidRPr="00941301">
        <w:rPr>
          <w:rStyle w:val="StyleUnderline"/>
          <w:rFonts w:cstheme="majorHAnsi"/>
        </w:rPr>
        <w:t xml:space="preserve"> </w:t>
      </w:r>
      <w:r w:rsidRPr="00996312">
        <w:rPr>
          <w:rStyle w:val="StyleUnderline"/>
          <w:rFonts w:cstheme="majorHAnsi"/>
          <w:vanish/>
        </w:rPr>
        <w:t>uncertainty,</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reduce</w:t>
      </w:r>
      <w:r w:rsidRPr="00941301">
        <w:rPr>
          <w:rStyle w:val="StyleUnderline"/>
          <w:rFonts w:cstheme="majorHAnsi"/>
        </w:rPr>
        <w:t xml:space="preserve"> </w:t>
      </w:r>
      <w:r w:rsidRPr="00996312">
        <w:rPr>
          <w:rStyle w:val="StyleUnderline"/>
          <w:rFonts w:cstheme="majorHAnsi"/>
          <w:vanish/>
        </w:rPr>
        <w:t>existential</w:t>
      </w:r>
      <w:r w:rsidRPr="00941301">
        <w:rPr>
          <w:rStyle w:val="StyleUnderline"/>
          <w:rFonts w:cstheme="majorHAnsi"/>
        </w:rPr>
        <w:t xml:space="preserve"> </w:t>
      </w:r>
      <w:r w:rsidRPr="00996312">
        <w:rPr>
          <w:rStyle w:val="StyleUnderline"/>
          <w:rFonts w:cstheme="majorHAnsi"/>
          <w:vanish/>
        </w:rPr>
        <w:t>risk.</w:t>
      </w:r>
      <w:r w:rsidRPr="006B677E">
        <w:rPr>
          <w:rFonts w:asciiTheme="majorHAnsi" w:hAnsiTheme="majorHAnsi" w:cstheme="majorHAnsi"/>
          <w:sz w:val="16"/>
        </w:rPr>
        <w:t xml:space="preserve"> </w:t>
      </w:r>
      <w:r w:rsidRPr="00996312">
        <w:rPr>
          <w:rFonts w:asciiTheme="majorHAnsi" w:hAnsiTheme="majorHAnsi" w:cstheme="majorHAnsi"/>
          <w:vanish/>
          <w:sz w:val="16"/>
        </w:rPr>
        <w:t>Perhaps</w:t>
      </w:r>
      <w:r w:rsidRPr="006B677E">
        <w:rPr>
          <w:rFonts w:asciiTheme="majorHAnsi" w:hAnsiTheme="majorHAnsi" w:cstheme="majorHAnsi"/>
          <w:sz w:val="16"/>
        </w:rPr>
        <w:t xml:space="preserve"> </w:t>
      </w:r>
      <w:r w:rsidRPr="00996312">
        <w:rPr>
          <w:rFonts w:asciiTheme="majorHAnsi" w:hAnsiTheme="majorHAnsi" w:cstheme="majorHAnsi"/>
          <w:vanish/>
          <w:sz w:val="16"/>
        </w:rPr>
        <w:t>most</w:t>
      </w:r>
      <w:r w:rsidRPr="006B677E">
        <w:rPr>
          <w:rFonts w:asciiTheme="majorHAnsi" w:hAnsiTheme="majorHAnsi" w:cstheme="majorHAnsi"/>
          <w:sz w:val="16"/>
        </w:rPr>
        <w:t xml:space="preserve"> </w:t>
      </w:r>
      <w:r w:rsidRPr="00996312">
        <w:rPr>
          <w:rFonts w:asciiTheme="majorHAnsi" w:hAnsiTheme="majorHAnsi" w:cstheme="majorHAnsi"/>
          <w:vanish/>
          <w:sz w:val="16"/>
        </w:rPr>
        <w:t>disturbingly</w:t>
      </w:r>
      <w:r w:rsidRPr="006B677E">
        <w:rPr>
          <w:rFonts w:asciiTheme="majorHAnsi" w:hAnsiTheme="majorHAnsi" w:cstheme="majorHAnsi"/>
          <w:sz w:val="16"/>
        </w:rPr>
        <w:t xml:space="preserve"> </w:t>
      </w:r>
      <w:r w:rsidRPr="00996312">
        <w:rPr>
          <w:rFonts w:asciiTheme="majorHAnsi" w:hAnsiTheme="majorHAnsi" w:cstheme="majorHAnsi"/>
          <w:vanish/>
          <w:sz w:val="16"/>
        </w:rPr>
        <w:t>still,</w:t>
      </w:r>
      <w:r w:rsidRPr="006B677E">
        <w:rPr>
          <w:rFonts w:asciiTheme="majorHAnsi" w:hAnsiTheme="majorHAnsi" w:cstheme="majorHAnsi"/>
          <w:sz w:val="16"/>
        </w:rPr>
        <w:t xml:space="preserve"> </w:t>
      </w:r>
      <w:r w:rsidRPr="00E542DA">
        <w:rPr>
          <w:rStyle w:val="StyleUnderline"/>
          <w:rFonts w:cstheme="majorHAnsi"/>
          <w:highlight w:val="green"/>
        </w:rPr>
        <w:t xml:space="preserve">even if we are only 1% sure that </w:t>
      </w:r>
      <w:r w:rsidRPr="00996312">
        <w:rPr>
          <w:rStyle w:val="StyleUnderline"/>
          <w:rFonts w:cstheme="majorHAnsi"/>
          <w:vanish/>
        </w:rPr>
        <w:t>the</w:t>
      </w:r>
      <w:r w:rsidRPr="00941301">
        <w:rPr>
          <w:rStyle w:val="StyleUnderline"/>
          <w:rFonts w:cstheme="majorHAnsi"/>
        </w:rPr>
        <w:t xml:space="preserve"> </w:t>
      </w:r>
      <w:r w:rsidRPr="00E542DA">
        <w:rPr>
          <w:rStyle w:val="StyleUnderline"/>
          <w:rFonts w:cstheme="majorHAnsi"/>
          <w:highlight w:val="green"/>
        </w:rPr>
        <w:t xml:space="preserve">well-being </w:t>
      </w:r>
      <w:r w:rsidRPr="00996312">
        <w:rPr>
          <w:rStyle w:val="StyleUnderline"/>
          <w:rFonts w:cstheme="majorHAnsi"/>
          <w:vanish/>
        </w:rPr>
        <w:t>of</w:t>
      </w:r>
      <w:r w:rsidRPr="00941301">
        <w:rPr>
          <w:rStyle w:val="StyleUnderline"/>
          <w:rFonts w:cstheme="majorHAnsi"/>
        </w:rPr>
        <w:t xml:space="preserve"> </w:t>
      </w:r>
      <w:r w:rsidRPr="00996312">
        <w:rPr>
          <w:rStyle w:val="StyleUnderline"/>
          <w:rFonts w:cstheme="majorHAnsi"/>
          <w:vanish/>
        </w:rPr>
        <w:t>possible</w:t>
      </w:r>
      <w:r w:rsidRPr="00941301">
        <w:rPr>
          <w:rStyle w:val="StyleUnderline"/>
          <w:rFonts w:cstheme="majorHAnsi"/>
        </w:rPr>
        <w:t xml:space="preserve"> </w:t>
      </w:r>
      <w:r w:rsidRPr="00996312">
        <w:rPr>
          <w:rStyle w:val="StyleUnderline"/>
          <w:rFonts w:cstheme="majorHAnsi"/>
          <w:vanish/>
        </w:rPr>
        <w:t>future</w:t>
      </w:r>
      <w:r w:rsidRPr="00941301">
        <w:rPr>
          <w:rStyle w:val="StyleUnderline"/>
          <w:rFonts w:cstheme="majorHAnsi"/>
        </w:rPr>
        <w:t xml:space="preserve"> </w:t>
      </w:r>
      <w:r w:rsidRPr="00996312">
        <w:rPr>
          <w:rStyle w:val="StyleUnderline"/>
          <w:rFonts w:cstheme="majorHAnsi"/>
          <w:vanish/>
        </w:rPr>
        <w:t>people</w:t>
      </w:r>
      <w:r w:rsidRPr="00941301">
        <w:rPr>
          <w:rStyle w:val="StyleUnderline"/>
          <w:rFonts w:cstheme="majorHAnsi"/>
        </w:rPr>
        <w:t xml:space="preserve"> </w:t>
      </w:r>
      <w:r w:rsidRPr="00E542DA">
        <w:rPr>
          <w:rStyle w:val="StyleUnderline"/>
          <w:rFonts w:cstheme="majorHAnsi"/>
          <w:highlight w:val="green"/>
        </w:rPr>
        <w:t xml:space="preserve">matters, </w:t>
      </w:r>
      <w:r w:rsidRPr="00996312">
        <w:rPr>
          <w:rStyle w:val="StyleUnderline"/>
          <w:rFonts w:cstheme="majorHAnsi"/>
          <w:vanish/>
        </w:rPr>
        <w:t>it</w:t>
      </w:r>
      <w:r w:rsidRPr="00941301">
        <w:rPr>
          <w:rStyle w:val="StyleUnderline"/>
          <w:rFonts w:cstheme="majorHAnsi"/>
        </w:rPr>
        <w:t xml:space="preserve"> </w:t>
      </w:r>
      <w:r w:rsidRPr="00996312">
        <w:rPr>
          <w:rStyle w:val="StyleUnderline"/>
          <w:rFonts w:cstheme="majorHAnsi"/>
          <w:vanish/>
        </w:rPr>
        <w:t>is</w:t>
      </w:r>
      <w:r w:rsidRPr="00941301">
        <w:rPr>
          <w:rStyle w:val="StyleUnderline"/>
          <w:rFonts w:cstheme="majorHAnsi"/>
        </w:rPr>
        <w:t xml:space="preserve"> </w:t>
      </w:r>
      <w:r w:rsidRPr="00996312">
        <w:rPr>
          <w:rStyle w:val="StyleUnderline"/>
          <w:rFonts w:cstheme="majorHAnsi"/>
          <w:vanish/>
        </w:rPr>
        <w:t>at</w:t>
      </w:r>
      <w:r w:rsidRPr="00941301">
        <w:rPr>
          <w:rStyle w:val="StyleUnderline"/>
          <w:rFonts w:cstheme="majorHAnsi"/>
        </w:rPr>
        <w:t xml:space="preserve"> </w:t>
      </w:r>
      <w:r w:rsidRPr="00996312">
        <w:rPr>
          <w:rStyle w:val="StyleUnderline"/>
          <w:rFonts w:cstheme="majorHAnsi"/>
          <w:vanish/>
        </w:rPr>
        <w:t>least</w:t>
      </w:r>
      <w:r w:rsidRPr="00941301">
        <w:rPr>
          <w:rStyle w:val="StyleUnderline"/>
          <w:rFonts w:cstheme="majorHAnsi"/>
        </w:rPr>
        <w:t xml:space="preserve"> </w:t>
      </w:r>
      <w:r w:rsidRPr="00996312">
        <w:rPr>
          <w:rStyle w:val="StyleUnderline"/>
          <w:rFonts w:cstheme="majorHAnsi"/>
          <w:vanish/>
        </w:rPr>
        <w:t>arguable</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E542DA">
        <w:rPr>
          <w:rStyle w:val="StyleUnderline"/>
          <w:rFonts w:cstheme="majorHAnsi"/>
          <w:highlight w:val="green"/>
        </w:rPr>
        <w:t xml:space="preserve">from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standpoint</w:t>
      </w:r>
      <w:r w:rsidRPr="00941301">
        <w:rPr>
          <w:rStyle w:val="StyleUnderline"/>
          <w:rFonts w:cstheme="majorHAnsi"/>
        </w:rPr>
        <w:t xml:space="preserve"> </w:t>
      </w:r>
      <w:r w:rsidRPr="00996312">
        <w:rPr>
          <w:rStyle w:val="StyleUnderline"/>
          <w:rFonts w:cstheme="majorHAnsi"/>
          <w:vanish/>
        </w:rPr>
        <w:t>of</w:t>
      </w:r>
      <w:r w:rsidRPr="00941301">
        <w:rPr>
          <w:rStyle w:val="StyleUnderline"/>
          <w:rFonts w:cstheme="majorHAnsi"/>
        </w:rPr>
        <w:t xml:space="preserve">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w:t>
      </w:r>
      <w:r w:rsidRPr="00996312">
        <w:rPr>
          <w:rFonts w:asciiTheme="majorHAnsi" w:hAnsiTheme="majorHAnsi" w:cstheme="majorHAnsi"/>
          <w:vanish/>
          <w:sz w:val="16"/>
        </w:rPr>
        <w:t>Again,</w:t>
      </w:r>
      <w:r w:rsidRPr="006B677E">
        <w:rPr>
          <w:rFonts w:asciiTheme="majorHAnsi" w:hAnsiTheme="majorHAnsi" w:cstheme="majorHAnsi"/>
          <w:sz w:val="16"/>
        </w:rPr>
        <w:t xml:space="preserve"> </w:t>
      </w:r>
      <w:r w:rsidRPr="00996312">
        <w:rPr>
          <w:rFonts w:asciiTheme="majorHAnsi" w:hAnsiTheme="majorHAnsi" w:cstheme="majorHAnsi"/>
          <w:vanish/>
          <w:sz w:val="16"/>
        </w:rPr>
        <w:t>this</w:t>
      </w:r>
      <w:r w:rsidRPr="006B677E">
        <w:rPr>
          <w:rFonts w:asciiTheme="majorHAnsi" w:hAnsiTheme="majorHAnsi" w:cstheme="majorHAnsi"/>
          <w:sz w:val="16"/>
        </w:rPr>
        <w:t xml:space="preserve"> </w:t>
      </w:r>
      <w:r w:rsidRPr="00996312">
        <w:rPr>
          <w:rFonts w:asciiTheme="majorHAnsi" w:hAnsiTheme="majorHAnsi" w:cstheme="majorHAnsi"/>
          <w:vanish/>
          <w:sz w:val="16"/>
        </w:rPr>
        <w:t>is</w:t>
      </w:r>
      <w:r w:rsidRPr="006B677E">
        <w:rPr>
          <w:rFonts w:asciiTheme="majorHAnsi" w:hAnsiTheme="majorHAnsi" w:cstheme="majorHAnsi"/>
          <w:sz w:val="16"/>
        </w:rPr>
        <w:t xml:space="preserve"> </w:t>
      </w:r>
      <w:r w:rsidRPr="00996312">
        <w:rPr>
          <w:rFonts w:asciiTheme="majorHAnsi" w:hAnsiTheme="majorHAnsi" w:cstheme="majorHAnsi"/>
          <w:vanish/>
          <w:sz w:val="16"/>
        </w:rPr>
        <w:t>largely</w:t>
      </w:r>
      <w:r w:rsidRPr="006B677E">
        <w:rPr>
          <w:rFonts w:asciiTheme="majorHAnsi" w:hAnsiTheme="majorHAnsi" w:cstheme="majorHAnsi"/>
          <w:sz w:val="16"/>
        </w:rPr>
        <w:t xml:space="preserve"> </w:t>
      </w:r>
      <w:r w:rsidRPr="00996312">
        <w:rPr>
          <w:rFonts w:asciiTheme="majorHAnsi" w:hAnsiTheme="majorHAnsi" w:cstheme="majorHAnsi"/>
          <w:vanish/>
          <w:sz w:val="16"/>
        </w:rPr>
        <w:t>for</w:t>
      </w:r>
      <w:r w:rsidRPr="006B677E">
        <w:rPr>
          <w:rFonts w:asciiTheme="majorHAnsi" w:hAnsiTheme="majorHAnsi" w:cstheme="majorHAnsi"/>
          <w:sz w:val="16"/>
        </w:rPr>
        <w:t xml:space="preserve"> </w:t>
      </w:r>
      <w:r w:rsidRPr="00996312">
        <w:rPr>
          <w:rFonts w:asciiTheme="majorHAnsi" w:hAnsiTheme="majorHAnsi" w:cstheme="majorHAnsi"/>
          <w:vanish/>
          <w:sz w:val="16"/>
        </w:rPr>
        <w:t>the</w:t>
      </w:r>
      <w:r w:rsidRPr="006B677E">
        <w:rPr>
          <w:rFonts w:asciiTheme="majorHAnsi" w:hAnsiTheme="majorHAnsi" w:cstheme="majorHAnsi"/>
          <w:sz w:val="16"/>
        </w:rPr>
        <w:t xml:space="preserve"> </w:t>
      </w:r>
      <w:r w:rsidRPr="00996312">
        <w:rPr>
          <w:rFonts w:asciiTheme="majorHAnsi" w:hAnsiTheme="majorHAnsi" w:cstheme="majorHAnsi"/>
          <w:vanish/>
          <w:sz w:val="16"/>
        </w:rPr>
        <w:t>reason</w:t>
      </w:r>
      <w:r w:rsidRPr="006B677E">
        <w:rPr>
          <w:rFonts w:asciiTheme="majorHAnsi" w:hAnsiTheme="majorHAnsi" w:cstheme="majorHAnsi"/>
          <w:sz w:val="16"/>
        </w:rPr>
        <w:t xml:space="preserve"> </w:t>
      </w:r>
      <w:r w:rsidRPr="00996312">
        <w:rPr>
          <w:rFonts w:asciiTheme="majorHAnsi" w:hAnsiTheme="majorHAnsi" w:cstheme="majorHAnsi"/>
          <w:vanish/>
          <w:sz w:val="16"/>
        </w:rPr>
        <w:t>that</w:t>
      </w:r>
      <w:r w:rsidRPr="006B677E">
        <w:rPr>
          <w:rFonts w:asciiTheme="majorHAnsi" w:hAnsiTheme="majorHAnsi" w:cstheme="majorHAnsi"/>
          <w:sz w:val="16"/>
        </w:rPr>
        <w:t xml:space="preserve"> </w:t>
      </w:r>
      <w:r w:rsidRPr="00996312">
        <w:rPr>
          <w:rFonts w:asciiTheme="majorHAnsi" w:hAnsiTheme="majorHAnsi" w:cstheme="majorHAnsi"/>
          <w:vanish/>
          <w:sz w:val="16"/>
        </w:rPr>
        <w:t>there</w:t>
      </w:r>
      <w:r w:rsidRPr="006B677E">
        <w:rPr>
          <w:rFonts w:asciiTheme="majorHAnsi" w:hAnsiTheme="majorHAnsi" w:cstheme="majorHAnsi"/>
          <w:sz w:val="16"/>
        </w:rPr>
        <w:t xml:space="preserve"> </w:t>
      </w:r>
      <w:r w:rsidRPr="00996312">
        <w:rPr>
          <w:rFonts w:asciiTheme="majorHAnsi" w:hAnsiTheme="majorHAnsi" w:cstheme="majorHAnsi"/>
          <w:vanish/>
          <w:sz w:val="16"/>
        </w:rPr>
        <w:t>are</w:t>
      </w:r>
      <w:r w:rsidRPr="006B677E">
        <w:rPr>
          <w:rFonts w:asciiTheme="majorHAnsi" w:hAnsiTheme="majorHAnsi" w:cstheme="majorHAnsi"/>
          <w:sz w:val="16"/>
        </w:rPr>
        <w:t xml:space="preserve"> </w:t>
      </w:r>
      <w:r w:rsidRPr="00996312">
        <w:rPr>
          <w:rFonts w:asciiTheme="majorHAnsi" w:hAnsiTheme="majorHAnsi" w:cstheme="majorHAnsi"/>
          <w:vanish/>
          <w:sz w:val="16"/>
        </w:rPr>
        <w:t>so</w:t>
      </w:r>
      <w:r w:rsidRPr="006B677E">
        <w:rPr>
          <w:rFonts w:asciiTheme="majorHAnsi" w:hAnsiTheme="majorHAnsi" w:cstheme="majorHAnsi"/>
          <w:sz w:val="16"/>
        </w:rPr>
        <w:t xml:space="preserve"> </w:t>
      </w:r>
      <w:r w:rsidRPr="00996312">
        <w:rPr>
          <w:rFonts w:asciiTheme="majorHAnsi" w:hAnsiTheme="majorHAnsi" w:cstheme="majorHAnsi"/>
          <w:vanish/>
          <w:sz w:val="16"/>
        </w:rPr>
        <w:t>many</w:t>
      </w:r>
      <w:r w:rsidRPr="006B677E">
        <w:rPr>
          <w:rFonts w:asciiTheme="majorHAnsi" w:hAnsiTheme="majorHAnsi" w:cstheme="majorHAnsi"/>
          <w:sz w:val="16"/>
        </w:rPr>
        <w:t xml:space="preserve"> </w:t>
      </w:r>
      <w:r w:rsidRPr="00996312">
        <w:rPr>
          <w:rFonts w:asciiTheme="majorHAnsi" w:hAnsiTheme="majorHAnsi" w:cstheme="majorHAnsi"/>
          <w:vanish/>
          <w:sz w:val="16"/>
        </w:rPr>
        <w:t>people</w:t>
      </w:r>
      <w:r w:rsidRPr="006B677E">
        <w:rPr>
          <w:rFonts w:asciiTheme="majorHAnsi" w:hAnsiTheme="majorHAnsi" w:cstheme="majorHAnsi"/>
          <w:sz w:val="16"/>
        </w:rPr>
        <w:t xml:space="preserve"> </w:t>
      </w:r>
      <w:r w:rsidRPr="00996312">
        <w:rPr>
          <w:rFonts w:asciiTheme="majorHAnsi" w:hAnsiTheme="majorHAnsi" w:cstheme="majorHAnsi"/>
          <w:vanish/>
          <w:sz w:val="16"/>
        </w:rPr>
        <w:t>who</w:t>
      </w:r>
      <w:r w:rsidRPr="006B677E">
        <w:rPr>
          <w:rFonts w:asciiTheme="majorHAnsi" w:hAnsiTheme="majorHAnsi" w:cstheme="majorHAnsi"/>
          <w:sz w:val="16"/>
        </w:rPr>
        <w:t xml:space="preserve"> </w:t>
      </w:r>
      <w:r w:rsidRPr="00996312">
        <w:rPr>
          <w:rFonts w:asciiTheme="majorHAnsi" w:hAnsiTheme="majorHAnsi" w:cstheme="majorHAnsi"/>
          <w:vanish/>
          <w:sz w:val="16"/>
        </w:rPr>
        <w:t>could</w:t>
      </w:r>
      <w:r w:rsidRPr="006B677E">
        <w:rPr>
          <w:rFonts w:asciiTheme="majorHAnsi" w:hAnsiTheme="majorHAnsi" w:cstheme="majorHAnsi"/>
          <w:sz w:val="16"/>
        </w:rPr>
        <w:t xml:space="preserve"> </w:t>
      </w:r>
      <w:r w:rsidRPr="00996312">
        <w:rPr>
          <w:rFonts w:asciiTheme="majorHAnsi" w:hAnsiTheme="majorHAnsi" w:cstheme="majorHAnsi"/>
          <w:vanish/>
          <w:sz w:val="16"/>
        </w:rPr>
        <w:t>exist</w:t>
      </w:r>
      <w:r w:rsidRPr="006B677E">
        <w:rPr>
          <w:rFonts w:asciiTheme="majorHAnsi" w:hAnsiTheme="majorHAnsi" w:cstheme="majorHAnsi"/>
          <w:sz w:val="16"/>
        </w:rPr>
        <w:t xml:space="preserve"> </w:t>
      </w:r>
      <w:r w:rsidRPr="00996312">
        <w:rPr>
          <w:rFonts w:asciiTheme="majorHAnsi" w:hAnsiTheme="majorHAnsi" w:cstheme="majorHAnsi"/>
          <w:vanish/>
          <w:sz w:val="16"/>
        </w:rPr>
        <w:t>in</w:t>
      </w:r>
      <w:r w:rsidRPr="006B677E">
        <w:rPr>
          <w:rFonts w:asciiTheme="majorHAnsi" w:hAnsiTheme="majorHAnsi" w:cstheme="majorHAnsi"/>
          <w:sz w:val="16"/>
        </w:rPr>
        <w:t xml:space="preserve"> </w:t>
      </w:r>
      <w:r w:rsidRPr="00996312">
        <w:rPr>
          <w:rFonts w:asciiTheme="majorHAnsi" w:hAnsiTheme="majorHAnsi" w:cstheme="majorHAnsi"/>
          <w:vanish/>
          <w:sz w:val="16"/>
        </w:rPr>
        <w:t>the</w:t>
      </w:r>
      <w:r w:rsidRPr="006B677E">
        <w:rPr>
          <w:rFonts w:asciiTheme="majorHAnsi" w:hAnsiTheme="majorHAnsi" w:cstheme="majorHAnsi"/>
          <w:sz w:val="16"/>
        </w:rPr>
        <w:t xml:space="preserve"> </w:t>
      </w:r>
      <w:r w:rsidRPr="00996312">
        <w:rPr>
          <w:rFonts w:asciiTheme="majorHAnsi" w:hAnsiTheme="majorHAnsi" w:cstheme="majorHAnsi"/>
          <w:vanish/>
          <w:sz w:val="16"/>
        </w:rPr>
        <w:t>future</w:t>
      </w:r>
      <w:r w:rsidRPr="006B677E">
        <w:rPr>
          <w:rFonts w:asciiTheme="majorHAnsi" w:hAnsiTheme="majorHAnsi" w:cstheme="majorHAnsi"/>
          <w:sz w:val="16"/>
        </w:rPr>
        <w:t xml:space="preserve"> </w:t>
      </w:r>
      <w:r w:rsidRPr="00996312">
        <w:rPr>
          <w:rFonts w:asciiTheme="majorHAnsi" w:hAnsiTheme="majorHAnsi" w:cstheme="majorHAnsi"/>
          <w:vanish/>
          <w:sz w:val="16"/>
        </w:rPr>
        <w:t>–</w:t>
      </w:r>
      <w:r w:rsidRPr="006B677E">
        <w:rPr>
          <w:rFonts w:asciiTheme="majorHAnsi" w:hAnsiTheme="majorHAnsi" w:cstheme="majorHAnsi"/>
          <w:sz w:val="16"/>
        </w:rPr>
        <w:t xml:space="preserve"> </w:t>
      </w:r>
      <w:r w:rsidRPr="00996312">
        <w:rPr>
          <w:rFonts w:asciiTheme="majorHAnsi" w:hAnsiTheme="majorHAnsi" w:cstheme="majorHAnsi"/>
          <w:vanish/>
          <w:sz w:val="16"/>
        </w:rPr>
        <w:t>there</w:t>
      </w:r>
      <w:r w:rsidRPr="006B677E">
        <w:rPr>
          <w:rFonts w:asciiTheme="majorHAnsi" w:hAnsiTheme="majorHAnsi" w:cstheme="majorHAnsi"/>
          <w:sz w:val="16"/>
        </w:rPr>
        <w:t xml:space="preserve"> </w:t>
      </w:r>
      <w:r w:rsidRPr="00996312">
        <w:rPr>
          <w:rFonts w:asciiTheme="majorHAnsi" w:hAnsiTheme="majorHAnsi" w:cstheme="majorHAnsi"/>
          <w:vanish/>
          <w:sz w:val="16"/>
        </w:rPr>
        <w:t>are</w:t>
      </w:r>
      <w:r w:rsidRPr="006B677E">
        <w:rPr>
          <w:rFonts w:asciiTheme="majorHAnsi" w:hAnsiTheme="majorHAnsi" w:cstheme="majorHAnsi"/>
          <w:sz w:val="16"/>
        </w:rPr>
        <w:t xml:space="preserve"> </w:t>
      </w:r>
      <w:r w:rsidRPr="00996312">
        <w:rPr>
          <w:rFonts w:asciiTheme="majorHAnsi" w:hAnsiTheme="majorHAnsi" w:cstheme="majorHAnsi"/>
          <w:vanish/>
          <w:sz w:val="16"/>
        </w:rPr>
        <w:t>trillions</w:t>
      </w:r>
      <w:r w:rsidRPr="006B677E">
        <w:rPr>
          <w:rFonts w:asciiTheme="majorHAnsi" w:hAnsiTheme="majorHAnsi" w:cstheme="majorHAnsi"/>
          <w:sz w:val="16"/>
        </w:rPr>
        <w:t xml:space="preserve"> </w:t>
      </w:r>
      <w:r w:rsidRPr="00996312">
        <w:rPr>
          <w:rFonts w:asciiTheme="majorHAnsi" w:hAnsiTheme="majorHAnsi" w:cstheme="majorHAnsi"/>
          <w:vanish/>
          <w:sz w:val="16"/>
        </w:rPr>
        <w:t>upon</w:t>
      </w:r>
      <w:r w:rsidRPr="006B677E">
        <w:rPr>
          <w:rFonts w:asciiTheme="majorHAnsi" w:hAnsiTheme="majorHAnsi" w:cstheme="majorHAnsi"/>
          <w:sz w:val="16"/>
        </w:rPr>
        <w:t xml:space="preserve"> </w:t>
      </w:r>
      <w:r w:rsidRPr="00996312">
        <w:rPr>
          <w:rFonts w:asciiTheme="majorHAnsi" w:hAnsiTheme="majorHAnsi" w:cstheme="majorHAnsi"/>
          <w:vanish/>
          <w:sz w:val="16"/>
        </w:rPr>
        <w:t>trillions…</w:t>
      </w:r>
      <w:r w:rsidRPr="006B677E">
        <w:rPr>
          <w:rFonts w:asciiTheme="majorHAnsi" w:hAnsiTheme="majorHAnsi" w:cstheme="majorHAnsi"/>
          <w:sz w:val="16"/>
        </w:rPr>
        <w:t xml:space="preserve"> </w:t>
      </w:r>
      <w:r w:rsidRPr="00996312">
        <w:rPr>
          <w:rFonts w:asciiTheme="majorHAnsi" w:hAnsiTheme="majorHAnsi" w:cstheme="majorHAnsi"/>
          <w:vanish/>
          <w:sz w:val="16"/>
        </w:rPr>
        <w:t>upon</w:t>
      </w:r>
      <w:r w:rsidRPr="006B677E">
        <w:rPr>
          <w:rFonts w:asciiTheme="majorHAnsi" w:hAnsiTheme="majorHAnsi" w:cstheme="majorHAnsi"/>
          <w:sz w:val="16"/>
        </w:rPr>
        <w:t xml:space="preserve"> </w:t>
      </w:r>
      <w:r w:rsidRPr="00996312">
        <w:rPr>
          <w:rFonts w:asciiTheme="majorHAnsi" w:hAnsiTheme="majorHAnsi" w:cstheme="majorHAnsi"/>
          <w:vanish/>
          <w:sz w:val="16"/>
        </w:rPr>
        <w:t>trillions.</w:t>
      </w:r>
      <w:r w:rsidRPr="006B677E">
        <w:rPr>
          <w:rFonts w:asciiTheme="majorHAnsi" w:hAnsiTheme="majorHAnsi" w:cstheme="majorHAnsi"/>
          <w:sz w:val="16"/>
        </w:rPr>
        <w:t xml:space="preserve"> </w:t>
      </w:r>
      <w:r w:rsidRPr="00996312">
        <w:rPr>
          <w:rFonts w:asciiTheme="majorHAnsi" w:hAnsiTheme="majorHAnsi" w:cstheme="majorHAnsi"/>
          <w:vanish/>
          <w:sz w:val="16"/>
        </w:rPr>
        <w:t>(For</w:t>
      </w:r>
      <w:r w:rsidRPr="006B677E">
        <w:rPr>
          <w:rFonts w:asciiTheme="majorHAnsi" w:hAnsiTheme="majorHAnsi" w:cstheme="majorHAnsi"/>
          <w:sz w:val="16"/>
        </w:rPr>
        <w:t xml:space="preserve"> </w:t>
      </w:r>
      <w:r w:rsidRPr="00996312">
        <w:rPr>
          <w:rFonts w:asciiTheme="majorHAnsi" w:hAnsiTheme="majorHAnsi" w:cstheme="majorHAnsi"/>
          <w:vanish/>
          <w:sz w:val="16"/>
        </w:rPr>
        <w:t>more</w:t>
      </w:r>
      <w:r w:rsidRPr="006B677E">
        <w:rPr>
          <w:rFonts w:asciiTheme="majorHAnsi" w:hAnsiTheme="majorHAnsi" w:cstheme="majorHAnsi"/>
          <w:sz w:val="16"/>
        </w:rPr>
        <w:t xml:space="preserve"> </w:t>
      </w:r>
      <w:r w:rsidRPr="00996312">
        <w:rPr>
          <w:rFonts w:asciiTheme="majorHAnsi" w:hAnsiTheme="majorHAnsi" w:cstheme="majorHAnsi"/>
          <w:vanish/>
          <w:sz w:val="16"/>
        </w:rPr>
        <w:t>on</w:t>
      </w:r>
      <w:r w:rsidRPr="006B677E">
        <w:rPr>
          <w:rFonts w:asciiTheme="majorHAnsi" w:hAnsiTheme="majorHAnsi" w:cstheme="majorHAnsi"/>
          <w:sz w:val="16"/>
        </w:rPr>
        <w:t xml:space="preserve"> </w:t>
      </w:r>
      <w:r w:rsidRPr="00996312">
        <w:rPr>
          <w:rFonts w:asciiTheme="majorHAnsi" w:hAnsiTheme="majorHAnsi" w:cstheme="majorHAnsi"/>
          <w:vanish/>
          <w:sz w:val="16"/>
        </w:rPr>
        <w:t>this</w:t>
      </w:r>
      <w:r w:rsidRPr="006B677E">
        <w:rPr>
          <w:rFonts w:asciiTheme="majorHAnsi" w:hAnsiTheme="majorHAnsi" w:cstheme="majorHAnsi"/>
          <w:sz w:val="16"/>
        </w:rPr>
        <w:t xml:space="preserve"> </w:t>
      </w:r>
      <w:r w:rsidRPr="00996312">
        <w:rPr>
          <w:rFonts w:asciiTheme="majorHAnsi" w:hAnsiTheme="majorHAnsi" w:cstheme="majorHAnsi"/>
          <w:vanish/>
          <w:sz w:val="16"/>
        </w:rPr>
        <w:t>and</w:t>
      </w:r>
      <w:r w:rsidRPr="006B677E">
        <w:rPr>
          <w:rFonts w:asciiTheme="majorHAnsi" w:hAnsiTheme="majorHAnsi" w:cstheme="majorHAnsi"/>
          <w:sz w:val="16"/>
        </w:rPr>
        <w:t xml:space="preserve"> </w:t>
      </w:r>
      <w:r w:rsidRPr="00996312">
        <w:rPr>
          <w:rFonts w:asciiTheme="majorHAnsi" w:hAnsiTheme="majorHAnsi" w:cstheme="majorHAnsi"/>
          <w:vanish/>
          <w:sz w:val="16"/>
        </w:rPr>
        <w:t>other</w:t>
      </w:r>
      <w:r w:rsidRPr="006B677E">
        <w:rPr>
          <w:rFonts w:asciiTheme="majorHAnsi" w:hAnsiTheme="majorHAnsi" w:cstheme="majorHAnsi"/>
          <w:sz w:val="16"/>
        </w:rPr>
        <w:t xml:space="preserve"> </w:t>
      </w:r>
      <w:r w:rsidRPr="00996312">
        <w:rPr>
          <w:rFonts w:asciiTheme="majorHAnsi" w:hAnsiTheme="majorHAnsi" w:cstheme="majorHAnsi"/>
          <w:vanish/>
          <w:sz w:val="16"/>
        </w:rPr>
        <w:t>related</w:t>
      </w:r>
      <w:r w:rsidRPr="006B677E">
        <w:rPr>
          <w:rFonts w:asciiTheme="majorHAnsi" w:hAnsiTheme="majorHAnsi" w:cstheme="majorHAnsi"/>
          <w:sz w:val="16"/>
        </w:rPr>
        <w:t xml:space="preserve"> </w:t>
      </w:r>
      <w:r w:rsidRPr="00996312">
        <w:rPr>
          <w:rFonts w:asciiTheme="majorHAnsi" w:hAnsiTheme="majorHAnsi" w:cstheme="majorHAnsi"/>
          <w:vanish/>
          <w:sz w:val="16"/>
        </w:rPr>
        <w:t>issues,</w:t>
      </w:r>
      <w:r w:rsidRPr="006B677E">
        <w:rPr>
          <w:rFonts w:asciiTheme="majorHAnsi" w:hAnsiTheme="majorHAnsi" w:cstheme="majorHAnsi"/>
          <w:sz w:val="16"/>
        </w:rPr>
        <w:t xml:space="preserve"> </w:t>
      </w:r>
      <w:r w:rsidRPr="00996312">
        <w:rPr>
          <w:rFonts w:asciiTheme="majorHAnsi" w:hAnsiTheme="majorHAnsi" w:cstheme="majorHAnsi"/>
          <w:vanish/>
          <w:sz w:val="16"/>
        </w:rPr>
        <w:t>see</w:t>
      </w:r>
      <w:r w:rsidRPr="006B677E">
        <w:rPr>
          <w:rFonts w:asciiTheme="majorHAnsi" w:hAnsiTheme="majorHAnsi" w:cstheme="majorHAnsi"/>
          <w:sz w:val="16"/>
        </w:rPr>
        <w:t xml:space="preserve"> </w:t>
      </w:r>
      <w:r w:rsidRPr="00996312">
        <w:rPr>
          <w:rFonts w:asciiTheme="majorHAnsi" w:hAnsiTheme="majorHAnsi" w:cstheme="majorHAnsi"/>
          <w:vanish/>
          <w:sz w:val="16"/>
        </w:rPr>
        <w:t>this</w:t>
      </w:r>
      <w:r w:rsidRPr="006B677E">
        <w:rPr>
          <w:rFonts w:asciiTheme="majorHAnsi" w:hAnsiTheme="majorHAnsi" w:cstheme="majorHAnsi"/>
          <w:sz w:val="16"/>
        </w:rPr>
        <w:t xml:space="preserve"> </w:t>
      </w:r>
      <w:r w:rsidRPr="00996312">
        <w:rPr>
          <w:rFonts w:asciiTheme="majorHAnsi" w:hAnsiTheme="majorHAnsi" w:cstheme="majorHAnsi"/>
          <w:vanish/>
          <w:sz w:val="16"/>
        </w:rPr>
        <w:t>excellent</w:t>
      </w:r>
      <w:r w:rsidRPr="006B677E">
        <w:rPr>
          <w:rFonts w:asciiTheme="majorHAnsi" w:hAnsiTheme="majorHAnsi" w:cstheme="majorHAnsi"/>
          <w:sz w:val="16"/>
        </w:rPr>
        <w:t xml:space="preserve"> </w:t>
      </w:r>
      <w:r w:rsidRPr="00996312">
        <w:rPr>
          <w:rFonts w:asciiTheme="majorHAnsi" w:hAnsiTheme="majorHAnsi" w:cstheme="majorHAnsi"/>
          <w:vanish/>
          <w:sz w:val="16"/>
        </w:rPr>
        <w:t>dissertation).</w:t>
      </w:r>
      <w:r w:rsidRPr="006B677E">
        <w:rPr>
          <w:rFonts w:asciiTheme="majorHAnsi" w:hAnsiTheme="majorHAnsi" w:cstheme="majorHAnsi"/>
          <w:sz w:val="16"/>
        </w:rPr>
        <w:t xml:space="preserve"> </w:t>
      </w:r>
      <w:r w:rsidRPr="00996312">
        <w:rPr>
          <w:rFonts w:asciiTheme="majorHAnsi" w:hAnsiTheme="majorHAnsi" w:cstheme="majorHAnsi"/>
          <w:vanish/>
          <w:sz w:val="16"/>
        </w:rPr>
        <w:t>Of</w:t>
      </w:r>
      <w:r w:rsidRPr="006B677E">
        <w:rPr>
          <w:rFonts w:asciiTheme="majorHAnsi" w:hAnsiTheme="majorHAnsi" w:cstheme="majorHAnsi"/>
          <w:sz w:val="16"/>
        </w:rPr>
        <w:t xml:space="preserve"> </w:t>
      </w:r>
      <w:r w:rsidRPr="00996312">
        <w:rPr>
          <w:rFonts w:asciiTheme="majorHAnsi" w:hAnsiTheme="majorHAnsi" w:cstheme="majorHAnsi"/>
          <w:vanish/>
          <w:sz w:val="16"/>
        </w:rPr>
        <w:t>course,</w:t>
      </w:r>
      <w:r w:rsidRPr="006B677E">
        <w:rPr>
          <w:rFonts w:asciiTheme="majorHAnsi" w:hAnsiTheme="majorHAnsi" w:cstheme="majorHAnsi"/>
          <w:sz w:val="16"/>
        </w:rPr>
        <w:t xml:space="preserve"> </w:t>
      </w:r>
      <w:r w:rsidRPr="00996312">
        <w:rPr>
          <w:rFonts w:asciiTheme="majorHAnsi" w:hAnsiTheme="majorHAnsi" w:cstheme="majorHAnsi"/>
          <w:vanish/>
          <w:sz w:val="16"/>
        </w:rPr>
        <w:t>it</w:t>
      </w:r>
      <w:r w:rsidRPr="006B677E">
        <w:rPr>
          <w:rFonts w:asciiTheme="majorHAnsi" w:hAnsiTheme="majorHAnsi" w:cstheme="majorHAnsi"/>
          <w:sz w:val="16"/>
        </w:rPr>
        <w:t xml:space="preserve"> </w:t>
      </w:r>
      <w:r w:rsidRPr="00996312">
        <w:rPr>
          <w:rFonts w:asciiTheme="majorHAnsi" w:hAnsiTheme="majorHAnsi" w:cstheme="majorHAnsi"/>
          <w:vanish/>
          <w:sz w:val="16"/>
        </w:rPr>
        <w:t>is</w:t>
      </w:r>
      <w:r w:rsidRPr="006B677E">
        <w:rPr>
          <w:rFonts w:asciiTheme="majorHAnsi" w:hAnsiTheme="majorHAnsi" w:cstheme="majorHAnsi"/>
          <w:sz w:val="16"/>
        </w:rPr>
        <w:t xml:space="preserve"> </w:t>
      </w:r>
      <w:r w:rsidRPr="00996312">
        <w:rPr>
          <w:rFonts w:asciiTheme="majorHAnsi" w:hAnsiTheme="majorHAnsi" w:cstheme="majorHAnsi"/>
          <w:vanish/>
          <w:sz w:val="16"/>
        </w:rPr>
        <w:t>uncertain</w:t>
      </w:r>
      <w:r w:rsidRPr="006B677E">
        <w:rPr>
          <w:rFonts w:asciiTheme="majorHAnsi" w:hAnsiTheme="majorHAnsi" w:cstheme="majorHAnsi"/>
          <w:sz w:val="16"/>
        </w:rPr>
        <w:t xml:space="preserve"> </w:t>
      </w:r>
      <w:r w:rsidRPr="00996312">
        <w:rPr>
          <w:rFonts w:asciiTheme="majorHAnsi" w:hAnsiTheme="majorHAnsi" w:cstheme="majorHAnsi"/>
          <w:vanish/>
          <w:sz w:val="16"/>
        </w:rPr>
        <w:t>whether</w:t>
      </w:r>
      <w:r w:rsidRPr="006B677E">
        <w:rPr>
          <w:rFonts w:asciiTheme="majorHAnsi" w:hAnsiTheme="majorHAnsi" w:cstheme="majorHAnsi"/>
          <w:sz w:val="16"/>
        </w:rPr>
        <w:t xml:space="preserve"> </w:t>
      </w:r>
      <w:r w:rsidRPr="00996312">
        <w:rPr>
          <w:rFonts w:asciiTheme="majorHAnsi" w:hAnsiTheme="majorHAnsi" w:cstheme="majorHAnsi"/>
          <w:vanish/>
          <w:sz w:val="16"/>
        </w:rPr>
        <w:t>these</w:t>
      </w:r>
      <w:r w:rsidRPr="006B677E">
        <w:rPr>
          <w:rFonts w:asciiTheme="majorHAnsi" w:hAnsiTheme="majorHAnsi" w:cstheme="majorHAnsi"/>
          <w:sz w:val="16"/>
        </w:rPr>
        <w:t xml:space="preserve"> </w:t>
      </w:r>
      <w:r w:rsidRPr="00996312">
        <w:rPr>
          <w:rFonts w:asciiTheme="majorHAnsi" w:hAnsiTheme="majorHAnsi" w:cstheme="majorHAnsi"/>
          <w:vanish/>
          <w:sz w:val="16"/>
        </w:rPr>
        <w:t>untold</w:t>
      </w:r>
      <w:r w:rsidRPr="006B677E">
        <w:rPr>
          <w:rFonts w:asciiTheme="majorHAnsi" w:hAnsiTheme="majorHAnsi" w:cstheme="majorHAnsi"/>
          <w:sz w:val="16"/>
        </w:rPr>
        <w:t xml:space="preserve"> </w:t>
      </w:r>
      <w:r w:rsidRPr="00996312">
        <w:rPr>
          <w:rFonts w:asciiTheme="majorHAnsi" w:hAnsiTheme="majorHAnsi" w:cstheme="majorHAnsi"/>
          <w:vanish/>
          <w:sz w:val="16"/>
        </w:rPr>
        <w:t>trillions</w:t>
      </w:r>
      <w:r w:rsidRPr="006B677E">
        <w:rPr>
          <w:rFonts w:asciiTheme="majorHAnsi" w:hAnsiTheme="majorHAnsi" w:cstheme="majorHAnsi"/>
          <w:sz w:val="16"/>
        </w:rPr>
        <w:t xml:space="preserve"> </w:t>
      </w:r>
      <w:r w:rsidRPr="00996312">
        <w:rPr>
          <w:rFonts w:asciiTheme="majorHAnsi" w:hAnsiTheme="majorHAnsi" w:cstheme="majorHAnsi"/>
          <w:vanish/>
          <w:sz w:val="16"/>
        </w:rPr>
        <w:t>would,</w:t>
      </w:r>
      <w:r w:rsidRPr="006B677E">
        <w:rPr>
          <w:rFonts w:asciiTheme="majorHAnsi" w:hAnsiTheme="majorHAnsi" w:cstheme="majorHAnsi"/>
          <w:sz w:val="16"/>
        </w:rPr>
        <w:t xml:space="preserve"> </w:t>
      </w:r>
      <w:r w:rsidRPr="00996312">
        <w:rPr>
          <w:rFonts w:asciiTheme="majorHAnsi" w:hAnsiTheme="majorHAnsi" w:cstheme="majorHAnsi"/>
          <w:vanish/>
          <w:sz w:val="16"/>
        </w:rPr>
        <w:t>in</w:t>
      </w:r>
      <w:r w:rsidRPr="006B677E">
        <w:rPr>
          <w:rFonts w:asciiTheme="majorHAnsi" w:hAnsiTheme="majorHAnsi" w:cstheme="majorHAnsi"/>
          <w:sz w:val="16"/>
        </w:rPr>
        <w:t xml:space="preserve"> </w:t>
      </w:r>
      <w:r w:rsidRPr="00996312">
        <w:rPr>
          <w:rFonts w:asciiTheme="majorHAnsi" w:hAnsiTheme="majorHAnsi" w:cstheme="majorHAnsi"/>
          <w:vanish/>
          <w:sz w:val="16"/>
        </w:rPr>
        <w:t>general,</w:t>
      </w:r>
      <w:r w:rsidRPr="006B677E">
        <w:rPr>
          <w:rFonts w:asciiTheme="majorHAnsi" w:hAnsiTheme="majorHAnsi" w:cstheme="majorHAnsi"/>
          <w:sz w:val="16"/>
        </w:rPr>
        <w:t xml:space="preserve"> </w:t>
      </w:r>
      <w:r w:rsidRPr="00996312">
        <w:rPr>
          <w:rFonts w:asciiTheme="majorHAnsi" w:hAnsiTheme="majorHAnsi" w:cstheme="majorHAnsi"/>
          <w:vanish/>
          <w:sz w:val="16"/>
        </w:rPr>
        <w:t>have</w:t>
      </w:r>
      <w:r w:rsidRPr="006B677E">
        <w:rPr>
          <w:rFonts w:asciiTheme="majorHAnsi" w:hAnsiTheme="majorHAnsi" w:cstheme="majorHAnsi"/>
          <w:sz w:val="16"/>
        </w:rPr>
        <w:t xml:space="preserve"> </w:t>
      </w:r>
      <w:r w:rsidRPr="00996312">
        <w:rPr>
          <w:rFonts w:asciiTheme="majorHAnsi" w:hAnsiTheme="majorHAnsi" w:cstheme="majorHAnsi"/>
          <w:vanish/>
          <w:sz w:val="16"/>
        </w:rPr>
        <w:t>good</w:t>
      </w:r>
      <w:r w:rsidRPr="006B677E">
        <w:rPr>
          <w:rFonts w:asciiTheme="majorHAnsi" w:hAnsiTheme="majorHAnsi" w:cstheme="majorHAnsi"/>
          <w:sz w:val="16"/>
        </w:rPr>
        <w:t xml:space="preserve"> </w:t>
      </w:r>
      <w:r w:rsidRPr="00996312">
        <w:rPr>
          <w:rFonts w:asciiTheme="majorHAnsi" w:hAnsiTheme="majorHAnsi" w:cstheme="majorHAnsi"/>
          <w:vanish/>
          <w:sz w:val="16"/>
        </w:rPr>
        <w:t>lives.</w:t>
      </w:r>
      <w:r w:rsidRPr="006B677E">
        <w:rPr>
          <w:rFonts w:asciiTheme="majorHAnsi" w:hAnsiTheme="majorHAnsi" w:cstheme="majorHAnsi"/>
          <w:sz w:val="16"/>
        </w:rPr>
        <w:t xml:space="preserve"> </w:t>
      </w:r>
      <w:r w:rsidRPr="00996312">
        <w:rPr>
          <w:rFonts w:asciiTheme="majorHAnsi" w:hAnsiTheme="majorHAnsi" w:cstheme="majorHAnsi"/>
          <w:vanish/>
          <w:sz w:val="16"/>
        </w:rPr>
        <w:t>It’s</w:t>
      </w:r>
      <w:r w:rsidRPr="006B677E">
        <w:rPr>
          <w:rFonts w:asciiTheme="majorHAnsi" w:hAnsiTheme="majorHAnsi" w:cstheme="majorHAnsi"/>
          <w:sz w:val="16"/>
        </w:rPr>
        <w:t xml:space="preserve"> </w:t>
      </w:r>
      <w:r w:rsidRPr="00996312">
        <w:rPr>
          <w:rFonts w:asciiTheme="majorHAnsi" w:hAnsiTheme="majorHAnsi" w:cstheme="majorHAnsi"/>
          <w:vanish/>
          <w:sz w:val="16"/>
        </w:rPr>
        <w:t>possible</w:t>
      </w:r>
      <w:r w:rsidRPr="006B677E">
        <w:rPr>
          <w:rFonts w:asciiTheme="majorHAnsi" w:hAnsiTheme="majorHAnsi" w:cstheme="majorHAnsi"/>
          <w:sz w:val="16"/>
        </w:rPr>
        <w:t xml:space="preserve"> </w:t>
      </w:r>
      <w:r w:rsidRPr="00996312">
        <w:rPr>
          <w:rFonts w:asciiTheme="majorHAnsi" w:hAnsiTheme="majorHAnsi" w:cstheme="majorHAnsi"/>
          <w:vanish/>
          <w:sz w:val="16"/>
        </w:rPr>
        <w:t>they’ll</w:t>
      </w:r>
      <w:r w:rsidRPr="006B677E">
        <w:rPr>
          <w:rFonts w:asciiTheme="majorHAnsi" w:hAnsiTheme="majorHAnsi" w:cstheme="majorHAnsi"/>
          <w:sz w:val="16"/>
        </w:rPr>
        <w:t xml:space="preserve"> </w:t>
      </w:r>
      <w:r w:rsidRPr="00996312">
        <w:rPr>
          <w:rFonts w:asciiTheme="majorHAnsi" w:hAnsiTheme="majorHAnsi" w:cstheme="majorHAnsi"/>
          <w:vanish/>
          <w:sz w:val="16"/>
        </w:rPr>
        <w:t>be</w:t>
      </w:r>
      <w:r w:rsidRPr="006B677E">
        <w:rPr>
          <w:rFonts w:asciiTheme="majorHAnsi" w:hAnsiTheme="majorHAnsi" w:cstheme="majorHAnsi"/>
          <w:sz w:val="16"/>
        </w:rPr>
        <w:t xml:space="preserve"> </w:t>
      </w:r>
      <w:r w:rsidRPr="00996312">
        <w:rPr>
          <w:rFonts w:asciiTheme="majorHAnsi" w:hAnsiTheme="majorHAnsi" w:cstheme="majorHAnsi"/>
          <w:vanish/>
          <w:sz w:val="16"/>
        </w:rPr>
        <w:t>miserable.</w:t>
      </w:r>
      <w:r w:rsidRPr="006B677E">
        <w:rPr>
          <w:rFonts w:asciiTheme="majorHAnsi" w:hAnsiTheme="majorHAnsi" w:cstheme="majorHAnsi"/>
          <w:sz w:val="16"/>
        </w:rPr>
        <w:t xml:space="preserve"> </w:t>
      </w:r>
      <w:r w:rsidRPr="00996312">
        <w:rPr>
          <w:rStyle w:val="StyleUnderline"/>
          <w:rFonts w:cstheme="majorHAnsi"/>
          <w:vanish/>
        </w:rPr>
        <w:t>It</w:t>
      </w:r>
      <w:r w:rsidRPr="00941301">
        <w:rPr>
          <w:rStyle w:val="StyleUnderline"/>
          <w:rFonts w:cstheme="majorHAnsi"/>
        </w:rPr>
        <w:t xml:space="preserve"> </w:t>
      </w:r>
      <w:r w:rsidRPr="00996312">
        <w:rPr>
          <w:rStyle w:val="StyleUnderline"/>
          <w:rFonts w:cstheme="majorHAnsi"/>
          <w:vanish/>
        </w:rPr>
        <w:t>is</w:t>
      </w:r>
      <w:r w:rsidRPr="00941301">
        <w:rPr>
          <w:rStyle w:val="StyleUnderline"/>
          <w:rFonts w:cstheme="majorHAnsi"/>
        </w:rPr>
        <w:t xml:space="preserve"> </w:t>
      </w:r>
      <w:r w:rsidRPr="00996312">
        <w:rPr>
          <w:rStyle w:val="StyleUnderline"/>
          <w:rFonts w:cstheme="majorHAnsi"/>
          <w:vanish/>
        </w:rPr>
        <w:t>enough</w:t>
      </w:r>
      <w:r w:rsidRPr="00941301">
        <w:rPr>
          <w:rStyle w:val="StyleUnderline"/>
          <w:rFonts w:cstheme="majorHAnsi"/>
        </w:rPr>
        <w:t xml:space="preserve"> </w:t>
      </w:r>
      <w:r w:rsidRPr="00996312">
        <w:rPr>
          <w:rStyle w:val="StyleUnderline"/>
          <w:rFonts w:cstheme="majorHAnsi"/>
          <w:vanish/>
        </w:rPr>
        <w:t>for</w:t>
      </w:r>
      <w:r w:rsidRPr="00941301">
        <w:rPr>
          <w:rStyle w:val="StyleUnderline"/>
          <w:rFonts w:cstheme="majorHAnsi"/>
        </w:rPr>
        <w:t xml:space="preserve"> </w:t>
      </w:r>
      <w:r w:rsidRPr="00996312">
        <w:rPr>
          <w:rStyle w:val="StyleUnderline"/>
          <w:rFonts w:cstheme="majorHAnsi"/>
          <w:vanish/>
        </w:rPr>
        <w:t>my</w:t>
      </w:r>
      <w:r w:rsidRPr="00941301">
        <w:rPr>
          <w:rStyle w:val="StyleUnderline"/>
          <w:rFonts w:cstheme="majorHAnsi"/>
        </w:rPr>
        <w:t xml:space="preserve"> </w:t>
      </w:r>
      <w:r w:rsidRPr="00996312">
        <w:rPr>
          <w:rStyle w:val="StyleUnderline"/>
          <w:rFonts w:cstheme="majorHAnsi"/>
          <w:vanish/>
        </w:rPr>
        <w:t>claim</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there</w:t>
      </w:r>
      <w:r w:rsidRPr="00941301">
        <w:rPr>
          <w:rStyle w:val="StyleUnderline"/>
          <w:rFonts w:cstheme="majorHAnsi"/>
        </w:rPr>
        <w:t xml:space="preserve"> </w:t>
      </w:r>
      <w:r w:rsidRPr="00996312">
        <w:rPr>
          <w:rStyle w:val="StyleUnderline"/>
          <w:rFonts w:cstheme="majorHAnsi"/>
          <w:vanish/>
        </w:rPr>
        <w:t>is</w:t>
      </w:r>
      <w:r w:rsidRPr="00941301">
        <w:rPr>
          <w:rStyle w:val="StyleUnderline"/>
          <w:rFonts w:cstheme="majorHAnsi"/>
        </w:rPr>
        <w:t xml:space="preserve"> </w:t>
      </w:r>
      <w:r w:rsidRPr="00996312">
        <w:rPr>
          <w:rStyle w:val="StyleUnderline"/>
          <w:rFonts w:cstheme="majorHAnsi"/>
          <w:vanish/>
        </w:rPr>
        <w:t>moral</w:t>
      </w:r>
      <w:r w:rsidRPr="00941301">
        <w:rPr>
          <w:rStyle w:val="StyleUnderline"/>
          <w:rFonts w:cstheme="majorHAnsi"/>
        </w:rPr>
        <w:t xml:space="preserve"> </w:t>
      </w:r>
      <w:r w:rsidRPr="00996312">
        <w:rPr>
          <w:rStyle w:val="StyleUnderline"/>
          <w:rFonts w:cstheme="majorHAnsi"/>
          <w:vanish/>
        </w:rPr>
        <w:t>agreement</w:t>
      </w:r>
      <w:r w:rsidRPr="00941301">
        <w:rPr>
          <w:rStyle w:val="StyleUnderline"/>
          <w:rFonts w:cstheme="majorHAnsi"/>
        </w:rPr>
        <w:t xml:space="preserve"> </w:t>
      </w:r>
      <w:r w:rsidRPr="00996312">
        <w:rPr>
          <w:rStyle w:val="StyleUnderline"/>
          <w:rFonts w:cstheme="majorHAnsi"/>
          <w:vanish/>
        </w:rPr>
        <w:t>in</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relevant</w:t>
      </w:r>
      <w:r w:rsidRPr="00941301">
        <w:rPr>
          <w:rStyle w:val="StyleUnderline"/>
          <w:rFonts w:cstheme="majorHAnsi"/>
        </w:rPr>
        <w:t xml:space="preserve"> </w:t>
      </w:r>
      <w:r w:rsidRPr="00996312">
        <w:rPr>
          <w:rStyle w:val="StyleUnderline"/>
          <w:rFonts w:cstheme="majorHAnsi"/>
          <w:vanish/>
        </w:rPr>
        <w:t>sense</w:t>
      </w:r>
      <w:r w:rsidRPr="00941301">
        <w:rPr>
          <w:rStyle w:val="StyleUnderline"/>
          <w:rFonts w:cstheme="majorHAnsi"/>
        </w:rPr>
        <w:t xml:space="preserve"> </w:t>
      </w:r>
      <w:r w:rsidRPr="00996312">
        <w:rPr>
          <w:rStyle w:val="StyleUnderline"/>
          <w:rFonts w:cstheme="majorHAnsi"/>
          <w:vanish/>
        </w:rPr>
        <w:t>if</w:t>
      </w:r>
      <w:r w:rsidRPr="00996312">
        <w:rPr>
          <w:rFonts w:asciiTheme="majorHAnsi" w:hAnsiTheme="majorHAnsi" w:cstheme="majorHAnsi"/>
          <w:vanish/>
          <w:sz w:val="16"/>
        </w:rPr>
        <w:t>,</w:t>
      </w:r>
      <w:r w:rsidRPr="006B677E">
        <w:rPr>
          <w:rFonts w:asciiTheme="majorHAnsi" w:hAnsiTheme="majorHAnsi" w:cstheme="majorHAnsi"/>
          <w:sz w:val="16"/>
        </w:rPr>
        <w:t xml:space="preserve"> </w:t>
      </w:r>
      <w:r w:rsidRPr="00996312">
        <w:rPr>
          <w:rFonts w:asciiTheme="majorHAnsi" w:hAnsiTheme="majorHAnsi" w:cstheme="majorHAnsi"/>
          <w:vanish/>
          <w:sz w:val="16"/>
        </w:rPr>
        <w:t>at</w:t>
      </w:r>
      <w:r w:rsidRPr="006B677E">
        <w:rPr>
          <w:rFonts w:asciiTheme="majorHAnsi" w:hAnsiTheme="majorHAnsi" w:cstheme="majorHAnsi"/>
          <w:sz w:val="16"/>
        </w:rPr>
        <w:t xml:space="preserve"> </w:t>
      </w:r>
      <w:r w:rsidRPr="00996312">
        <w:rPr>
          <w:rFonts w:asciiTheme="majorHAnsi" w:hAnsiTheme="majorHAnsi" w:cstheme="majorHAnsi"/>
          <w:vanish/>
          <w:sz w:val="16"/>
        </w:rPr>
        <w:t>least</w:t>
      </w:r>
      <w:r w:rsidRPr="006B677E">
        <w:rPr>
          <w:rFonts w:asciiTheme="majorHAnsi" w:hAnsiTheme="majorHAnsi" w:cstheme="majorHAnsi"/>
          <w:sz w:val="16"/>
        </w:rPr>
        <w:t xml:space="preserve"> </w:t>
      </w:r>
      <w:r w:rsidRPr="00996312">
        <w:rPr>
          <w:rFonts w:asciiTheme="majorHAnsi" w:hAnsiTheme="majorHAnsi" w:cstheme="majorHAnsi"/>
          <w:vanish/>
          <w:sz w:val="16"/>
        </w:rPr>
        <w:t>given</w:t>
      </w:r>
      <w:r w:rsidRPr="006B677E">
        <w:rPr>
          <w:rFonts w:asciiTheme="majorHAnsi" w:hAnsiTheme="majorHAnsi" w:cstheme="majorHAnsi"/>
          <w:sz w:val="16"/>
        </w:rPr>
        <w:t xml:space="preserve"> </w:t>
      </w:r>
      <w:r w:rsidRPr="00996312">
        <w:rPr>
          <w:rFonts w:asciiTheme="majorHAnsi" w:hAnsiTheme="majorHAnsi" w:cstheme="majorHAnsi"/>
          <w:vanish/>
          <w:sz w:val="16"/>
        </w:rPr>
        <w:t>certain</w:t>
      </w:r>
      <w:r w:rsidRPr="006B677E">
        <w:rPr>
          <w:rFonts w:asciiTheme="majorHAnsi" w:hAnsiTheme="majorHAnsi" w:cstheme="majorHAnsi"/>
          <w:sz w:val="16"/>
        </w:rPr>
        <w:t xml:space="preserve"> </w:t>
      </w:r>
      <w:r w:rsidRPr="00996312">
        <w:rPr>
          <w:rFonts w:asciiTheme="majorHAnsi" w:hAnsiTheme="majorHAnsi" w:cstheme="majorHAnsi"/>
          <w:vanish/>
          <w:sz w:val="16"/>
        </w:rPr>
        <w:t>empirical</w:t>
      </w:r>
      <w:r w:rsidRPr="006B677E">
        <w:rPr>
          <w:rFonts w:asciiTheme="majorHAnsi" w:hAnsiTheme="majorHAnsi" w:cstheme="majorHAnsi"/>
          <w:sz w:val="16"/>
        </w:rPr>
        <w:t xml:space="preserve"> </w:t>
      </w:r>
      <w:r w:rsidRPr="00996312">
        <w:rPr>
          <w:rFonts w:asciiTheme="majorHAnsi" w:hAnsiTheme="majorHAnsi" w:cstheme="majorHAnsi"/>
          <w:vanish/>
          <w:sz w:val="16"/>
        </w:rPr>
        <w:t>claims</w:t>
      </w:r>
      <w:r w:rsidRPr="006B677E">
        <w:rPr>
          <w:rFonts w:asciiTheme="majorHAnsi" w:hAnsiTheme="majorHAnsi" w:cstheme="majorHAnsi"/>
          <w:sz w:val="16"/>
        </w:rPr>
        <w:t xml:space="preserve"> </w:t>
      </w:r>
      <w:r w:rsidRPr="00996312">
        <w:rPr>
          <w:rFonts w:asciiTheme="majorHAnsi" w:hAnsiTheme="majorHAnsi" w:cstheme="majorHAnsi"/>
          <w:vanish/>
          <w:sz w:val="16"/>
        </w:rPr>
        <w:t>about</w:t>
      </w:r>
      <w:r w:rsidRPr="006B677E">
        <w:rPr>
          <w:rFonts w:asciiTheme="majorHAnsi" w:hAnsiTheme="majorHAnsi" w:cstheme="majorHAnsi"/>
          <w:sz w:val="16"/>
        </w:rPr>
        <w:t xml:space="preserve"> </w:t>
      </w:r>
      <w:r w:rsidRPr="00996312">
        <w:rPr>
          <w:rFonts w:asciiTheme="majorHAnsi" w:hAnsiTheme="majorHAnsi" w:cstheme="majorHAnsi"/>
          <w:vanish/>
          <w:sz w:val="16"/>
        </w:rPr>
        <w:t>what</w:t>
      </w:r>
      <w:r w:rsidRPr="006B677E">
        <w:rPr>
          <w:rFonts w:asciiTheme="majorHAnsi" w:hAnsiTheme="majorHAnsi" w:cstheme="majorHAnsi"/>
          <w:sz w:val="16"/>
        </w:rPr>
        <w:t xml:space="preserve"> </w:t>
      </w:r>
      <w:r w:rsidRPr="00996312">
        <w:rPr>
          <w:rFonts w:asciiTheme="majorHAnsi" w:hAnsiTheme="majorHAnsi" w:cstheme="majorHAnsi"/>
          <w:vanish/>
          <w:sz w:val="16"/>
        </w:rPr>
        <w:t>future</w:t>
      </w:r>
      <w:r w:rsidRPr="006B677E">
        <w:rPr>
          <w:rFonts w:asciiTheme="majorHAnsi" w:hAnsiTheme="majorHAnsi" w:cstheme="majorHAnsi"/>
          <w:sz w:val="16"/>
        </w:rPr>
        <w:t xml:space="preserve"> </w:t>
      </w:r>
      <w:r w:rsidRPr="00996312">
        <w:rPr>
          <w:rFonts w:asciiTheme="majorHAnsi" w:hAnsiTheme="majorHAnsi" w:cstheme="majorHAnsi"/>
          <w:vanish/>
          <w:sz w:val="16"/>
        </w:rPr>
        <w:t>lives</w:t>
      </w:r>
      <w:r w:rsidRPr="006B677E">
        <w:rPr>
          <w:rFonts w:asciiTheme="majorHAnsi" w:hAnsiTheme="majorHAnsi" w:cstheme="majorHAnsi"/>
          <w:sz w:val="16"/>
        </w:rPr>
        <w:t xml:space="preserve"> </w:t>
      </w:r>
      <w:r w:rsidRPr="00996312">
        <w:rPr>
          <w:rFonts w:asciiTheme="majorHAnsi" w:hAnsiTheme="majorHAnsi" w:cstheme="majorHAnsi"/>
          <w:vanish/>
          <w:sz w:val="16"/>
        </w:rPr>
        <w:t>would</w:t>
      </w:r>
      <w:r w:rsidRPr="006B677E">
        <w:rPr>
          <w:rFonts w:asciiTheme="majorHAnsi" w:hAnsiTheme="majorHAnsi" w:cstheme="majorHAnsi"/>
          <w:sz w:val="16"/>
        </w:rPr>
        <w:t xml:space="preserve"> </w:t>
      </w:r>
      <w:r w:rsidRPr="00996312">
        <w:rPr>
          <w:rFonts w:asciiTheme="majorHAnsi" w:hAnsiTheme="majorHAnsi" w:cstheme="majorHAnsi"/>
          <w:vanish/>
          <w:sz w:val="16"/>
        </w:rPr>
        <w:t>most</w:t>
      </w:r>
      <w:r w:rsidRPr="006B677E">
        <w:rPr>
          <w:rFonts w:asciiTheme="majorHAnsi" w:hAnsiTheme="majorHAnsi" w:cstheme="majorHAnsi"/>
          <w:sz w:val="16"/>
        </w:rPr>
        <w:t xml:space="preserve"> </w:t>
      </w:r>
      <w:r w:rsidRPr="00996312">
        <w:rPr>
          <w:rFonts w:asciiTheme="majorHAnsi" w:hAnsiTheme="majorHAnsi" w:cstheme="majorHAnsi"/>
          <w:vanish/>
          <w:sz w:val="16"/>
        </w:rPr>
        <w:t>likely</w:t>
      </w:r>
      <w:r w:rsidRPr="006B677E">
        <w:rPr>
          <w:rFonts w:asciiTheme="majorHAnsi" w:hAnsiTheme="majorHAnsi" w:cstheme="majorHAnsi"/>
          <w:sz w:val="16"/>
        </w:rPr>
        <w:t xml:space="preserve"> </w:t>
      </w:r>
      <w:r w:rsidRPr="00996312">
        <w:rPr>
          <w:rFonts w:asciiTheme="majorHAnsi" w:hAnsiTheme="majorHAnsi" w:cstheme="majorHAnsi"/>
          <w:vanish/>
          <w:sz w:val="16"/>
        </w:rPr>
        <w:t>be</w:t>
      </w:r>
      <w:r w:rsidRPr="006B677E">
        <w:rPr>
          <w:rFonts w:asciiTheme="majorHAnsi" w:hAnsiTheme="majorHAnsi" w:cstheme="majorHAnsi"/>
          <w:sz w:val="16"/>
        </w:rPr>
        <w:t xml:space="preserve"> </w:t>
      </w:r>
      <w:r w:rsidRPr="00996312">
        <w:rPr>
          <w:rFonts w:asciiTheme="majorHAnsi" w:hAnsiTheme="majorHAnsi" w:cstheme="majorHAnsi"/>
          <w:vanish/>
          <w:sz w:val="16"/>
        </w:rPr>
        <w:t>like,</w:t>
      </w:r>
      <w:r w:rsidRPr="006B677E">
        <w:rPr>
          <w:rFonts w:asciiTheme="majorHAnsi" w:hAnsiTheme="majorHAnsi" w:cstheme="majorHAnsi"/>
          <w:sz w:val="16"/>
        </w:rPr>
        <w:t xml:space="preserve"> </w:t>
      </w:r>
      <w:r w:rsidRPr="00E542DA">
        <w:rPr>
          <w:rStyle w:val="Emphasis"/>
          <w:rFonts w:asciiTheme="majorHAnsi" w:hAnsiTheme="majorHAnsi" w:cstheme="majorHAnsi"/>
          <w:highlight w:val="green"/>
        </w:rPr>
        <w:t xml:space="preserve">all minimally plausible moral views would converge </w:t>
      </w:r>
      <w:r w:rsidRPr="00996312">
        <w:rPr>
          <w:rStyle w:val="Emphasis"/>
          <w:rFonts w:asciiTheme="majorHAnsi" w:hAnsiTheme="majorHAnsi" w:cstheme="majorHAnsi"/>
          <w:vanish/>
        </w:rPr>
        <w:t>on</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the</w:t>
      </w:r>
      <w:r w:rsidRPr="00941301">
        <w:rPr>
          <w:rStyle w:val="Emphasis"/>
          <w:rFonts w:asciiTheme="majorHAnsi" w:hAnsiTheme="majorHAnsi" w:cstheme="majorHAnsi"/>
        </w:rPr>
        <w:t xml:space="preserve"> </w:t>
      </w:r>
      <w:r w:rsidRPr="00996312">
        <w:rPr>
          <w:rStyle w:val="Emphasis"/>
          <w:rFonts w:asciiTheme="majorHAnsi" w:hAnsiTheme="majorHAnsi" w:cstheme="majorHAnsi"/>
          <w:vanish/>
        </w:rPr>
        <w:t>conclusion</w:t>
      </w:r>
      <w:r w:rsidRPr="00941301">
        <w:rPr>
          <w:rStyle w:val="Emphasis"/>
          <w:rFonts w:asciiTheme="majorHAnsi" w:hAnsiTheme="majorHAnsi" w:cstheme="majorHAnsi"/>
        </w:rPr>
        <w:t xml:space="preserve">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t>
      </w:r>
      <w:r w:rsidRPr="00996312">
        <w:rPr>
          <w:rFonts w:asciiTheme="majorHAnsi" w:hAnsiTheme="majorHAnsi" w:cstheme="majorHAnsi"/>
          <w:vanish/>
          <w:sz w:val="16"/>
        </w:rPr>
        <w:t>While</w:t>
      </w:r>
      <w:r w:rsidRPr="006B677E">
        <w:rPr>
          <w:rFonts w:asciiTheme="majorHAnsi" w:hAnsiTheme="majorHAnsi" w:cstheme="majorHAnsi"/>
          <w:sz w:val="16"/>
        </w:rPr>
        <w:t xml:space="preserve"> </w:t>
      </w:r>
      <w:r w:rsidRPr="00996312">
        <w:rPr>
          <w:rFonts w:asciiTheme="majorHAnsi" w:hAnsiTheme="majorHAnsi" w:cstheme="majorHAnsi"/>
          <w:vanish/>
          <w:sz w:val="16"/>
        </w:rPr>
        <w:t>there</w:t>
      </w:r>
      <w:r w:rsidRPr="006B677E">
        <w:rPr>
          <w:rFonts w:asciiTheme="majorHAnsi" w:hAnsiTheme="majorHAnsi" w:cstheme="majorHAnsi"/>
          <w:sz w:val="16"/>
        </w:rPr>
        <w:t xml:space="preserve"> </w:t>
      </w:r>
      <w:r w:rsidRPr="00996312">
        <w:rPr>
          <w:rFonts w:asciiTheme="majorHAnsi" w:hAnsiTheme="majorHAnsi" w:cstheme="majorHAnsi"/>
          <w:vanish/>
          <w:sz w:val="16"/>
        </w:rPr>
        <w:t>are</w:t>
      </w:r>
      <w:r w:rsidRPr="006B677E">
        <w:rPr>
          <w:rFonts w:asciiTheme="majorHAnsi" w:hAnsiTheme="majorHAnsi" w:cstheme="majorHAnsi"/>
          <w:sz w:val="16"/>
        </w:rPr>
        <w:t xml:space="preserve"> </w:t>
      </w:r>
      <w:r w:rsidRPr="00996312">
        <w:rPr>
          <w:rFonts w:asciiTheme="majorHAnsi" w:hAnsiTheme="majorHAnsi" w:cstheme="majorHAnsi"/>
          <w:vanish/>
          <w:sz w:val="16"/>
        </w:rPr>
        <w:t>some</w:t>
      </w:r>
      <w:r w:rsidRPr="006B677E">
        <w:rPr>
          <w:rFonts w:asciiTheme="majorHAnsi" w:hAnsiTheme="majorHAnsi" w:cstheme="majorHAnsi"/>
          <w:sz w:val="16"/>
        </w:rPr>
        <w:t xml:space="preserve"> </w:t>
      </w:r>
      <w:r w:rsidRPr="00996312">
        <w:rPr>
          <w:rFonts w:asciiTheme="majorHAnsi" w:hAnsiTheme="majorHAnsi" w:cstheme="majorHAnsi"/>
          <w:vanish/>
          <w:sz w:val="16"/>
        </w:rPr>
        <w:t>non-crazy</w:t>
      </w:r>
      <w:r w:rsidRPr="006B677E">
        <w:rPr>
          <w:rFonts w:asciiTheme="majorHAnsi" w:hAnsiTheme="majorHAnsi" w:cstheme="majorHAnsi"/>
          <w:sz w:val="16"/>
        </w:rPr>
        <w:t xml:space="preserve"> </w:t>
      </w:r>
      <w:r w:rsidRPr="00996312">
        <w:rPr>
          <w:rStyle w:val="StyleUnderline"/>
          <w:rFonts w:cstheme="majorHAnsi"/>
          <w:vanish/>
        </w:rPr>
        <w:t>views</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place</w:t>
      </w:r>
      <w:r w:rsidRPr="00941301">
        <w:rPr>
          <w:rStyle w:val="StyleUnderline"/>
          <w:rFonts w:cstheme="majorHAnsi"/>
        </w:rPr>
        <w:t xml:space="preserve"> </w:t>
      </w:r>
      <w:r w:rsidRPr="00996312">
        <w:rPr>
          <w:rStyle w:val="StyleUnderline"/>
          <w:rFonts w:cstheme="majorHAnsi"/>
          <w:vanish/>
        </w:rPr>
        <w:t>significantly</w:t>
      </w:r>
      <w:r w:rsidRPr="00941301">
        <w:rPr>
          <w:rStyle w:val="StyleUnderline"/>
          <w:rFonts w:cstheme="majorHAnsi"/>
        </w:rPr>
        <w:t xml:space="preserve"> </w:t>
      </w:r>
      <w:r w:rsidRPr="00996312">
        <w:rPr>
          <w:rStyle w:val="StyleUnderline"/>
          <w:rFonts w:cstheme="majorHAnsi"/>
          <w:vanish/>
        </w:rPr>
        <w:t>greater</w:t>
      </w:r>
      <w:r w:rsidRPr="00941301">
        <w:rPr>
          <w:rStyle w:val="StyleUnderline"/>
          <w:rFonts w:cstheme="majorHAnsi"/>
        </w:rPr>
        <w:t xml:space="preserve"> </w:t>
      </w:r>
      <w:r w:rsidRPr="00996312">
        <w:rPr>
          <w:rStyle w:val="StyleUnderline"/>
          <w:rFonts w:cstheme="majorHAnsi"/>
          <w:vanish/>
        </w:rPr>
        <w:t>moral</w:t>
      </w:r>
      <w:r w:rsidRPr="00941301">
        <w:rPr>
          <w:rStyle w:val="StyleUnderline"/>
          <w:rFonts w:cstheme="majorHAnsi"/>
        </w:rPr>
        <w:t xml:space="preserve"> </w:t>
      </w:r>
      <w:r w:rsidRPr="00996312">
        <w:rPr>
          <w:rStyle w:val="StyleUnderline"/>
          <w:rFonts w:cstheme="majorHAnsi"/>
          <w:vanish/>
        </w:rPr>
        <w:t>weight</w:t>
      </w:r>
      <w:r w:rsidRPr="00941301">
        <w:rPr>
          <w:rStyle w:val="StyleUnderline"/>
          <w:rFonts w:cstheme="majorHAnsi"/>
        </w:rPr>
        <w:t xml:space="preserve"> </w:t>
      </w:r>
      <w:r w:rsidRPr="00996312">
        <w:rPr>
          <w:rStyle w:val="StyleUnderline"/>
          <w:rFonts w:cstheme="majorHAnsi"/>
          <w:vanish/>
        </w:rPr>
        <w:t>on</w:t>
      </w:r>
      <w:r w:rsidRPr="00941301">
        <w:rPr>
          <w:rStyle w:val="StyleUnderline"/>
          <w:rFonts w:cstheme="majorHAnsi"/>
        </w:rPr>
        <w:t xml:space="preserve"> </w:t>
      </w:r>
      <w:r w:rsidRPr="00996312">
        <w:rPr>
          <w:rStyle w:val="StyleUnderline"/>
          <w:rFonts w:cstheme="majorHAnsi"/>
          <w:vanish/>
        </w:rPr>
        <w:t>avoiding</w:t>
      </w:r>
      <w:r w:rsidRPr="00941301">
        <w:rPr>
          <w:rStyle w:val="StyleUnderline"/>
          <w:rFonts w:cstheme="majorHAnsi"/>
        </w:rPr>
        <w:t xml:space="preserve"> </w:t>
      </w:r>
      <w:r w:rsidRPr="00996312">
        <w:rPr>
          <w:rStyle w:val="StyleUnderline"/>
          <w:rFonts w:cstheme="majorHAnsi"/>
          <w:vanish/>
        </w:rPr>
        <w:t>suffering</w:t>
      </w:r>
      <w:r w:rsidRPr="00941301">
        <w:rPr>
          <w:rStyle w:val="StyleUnderline"/>
          <w:rFonts w:cstheme="majorHAnsi"/>
        </w:rPr>
        <w:t xml:space="preserve"> </w:t>
      </w:r>
      <w:r w:rsidRPr="00996312">
        <w:rPr>
          <w:rStyle w:val="StyleUnderline"/>
          <w:rFonts w:cstheme="majorHAnsi"/>
          <w:vanish/>
        </w:rPr>
        <w:t>than</w:t>
      </w:r>
      <w:r w:rsidRPr="00941301">
        <w:rPr>
          <w:rStyle w:val="StyleUnderline"/>
          <w:rFonts w:cstheme="majorHAnsi"/>
        </w:rPr>
        <w:t xml:space="preserve"> </w:t>
      </w:r>
      <w:r w:rsidRPr="00996312">
        <w:rPr>
          <w:rStyle w:val="StyleUnderline"/>
          <w:rFonts w:cstheme="majorHAnsi"/>
          <w:vanish/>
        </w:rPr>
        <w:t>on</w:t>
      </w:r>
      <w:r w:rsidRPr="00941301">
        <w:rPr>
          <w:rStyle w:val="StyleUnderline"/>
          <w:rFonts w:cstheme="majorHAnsi"/>
        </w:rPr>
        <w:t xml:space="preserve"> </w:t>
      </w:r>
      <w:r w:rsidRPr="00996312">
        <w:rPr>
          <w:rStyle w:val="StyleUnderline"/>
          <w:rFonts w:cstheme="majorHAnsi"/>
          <w:vanish/>
        </w:rPr>
        <w:t>promoting</w:t>
      </w:r>
      <w:r w:rsidRPr="00941301">
        <w:rPr>
          <w:rStyle w:val="StyleUnderline"/>
          <w:rFonts w:cstheme="majorHAnsi"/>
        </w:rPr>
        <w:t xml:space="preserve"> </w:t>
      </w:r>
      <w:r w:rsidRPr="00996312">
        <w:rPr>
          <w:rStyle w:val="StyleUnderline"/>
          <w:rFonts w:cstheme="majorHAnsi"/>
          <w:vanish/>
        </w:rPr>
        <w:t>happiness</w:t>
      </w:r>
      <w:r w:rsidRPr="00996312">
        <w:rPr>
          <w:rFonts w:asciiTheme="majorHAnsi" w:hAnsiTheme="majorHAnsi" w:cstheme="majorHAnsi"/>
          <w:vanish/>
          <w:sz w:val="16"/>
        </w:rPr>
        <w:t>,</w:t>
      </w:r>
      <w:r w:rsidRPr="006B677E">
        <w:rPr>
          <w:rFonts w:asciiTheme="majorHAnsi" w:hAnsiTheme="majorHAnsi" w:cstheme="majorHAnsi"/>
          <w:sz w:val="16"/>
        </w:rPr>
        <w:t xml:space="preserve"> </w:t>
      </w:r>
      <w:r w:rsidRPr="00996312">
        <w:rPr>
          <w:rFonts w:asciiTheme="majorHAnsi" w:hAnsiTheme="majorHAnsi" w:cstheme="majorHAnsi"/>
          <w:vanish/>
          <w:sz w:val="16"/>
        </w:rPr>
        <w:t>for</w:t>
      </w:r>
      <w:r w:rsidRPr="006B677E">
        <w:rPr>
          <w:rFonts w:asciiTheme="majorHAnsi" w:hAnsiTheme="majorHAnsi" w:cstheme="majorHAnsi"/>
          <w:sz w:val="16"/>
        </w:rPr>
        <w:t xml:space="preserve"> </w:t>
      </w:r>
      <w:r w:rsidRPr="00996312">
        <w:rPr>
          <w:rFonts w:asciiTheme="majorHAnsi" w:hAnsiTheme="majorHAnsi" w:cstheme="majorHAnsi"/>
          <w:vanish/>
          <w:sz w:val="16"/>
        </w:rPr>
        <w:t>reasons</w:t>
      </w:r>
      <w:r w:rsidRPr="006B677E">
        <w:rPr>
          <w:rFonts w:asciiTheme="majorHAnsi" w:hAnsiTheme="majorHAnsi" w:cstheme="majorHAnsi"/>
          <w:sz w:val="16"/>
        </w:rPr>
        <w:t xml:space="preserve"> </w:t>
      </w:r>
      <w:r w:rsidRPr="00996312">
        <w:rPr>
          <w:rFonts w:asciiTheme="majorHAnsi" w:hAnsiTheme="majorHAnsi" w:cstheme="majorHAnsi"/>
          <w:vanish/>
          <w:sz w:val="16"/>
        </w:rPr>
        <w:t>others</w:t>
      </w:r>
      <w:r w:rsidRPr="006B677E">
        <w:rPr>
          <w:rFonts w:asciiTheme="majorHAnsi" w:hAnsiTheme="majorHAnsi" w:cstheme="majorHAnsi"/>
          <w:sz w:val="16"/>
        </w:rPr>
        <w:t xml:space="preserve"> </w:t>
      </w:r>
      <w:r w:rsidRPr="00996312">
        <w:rPr>
          <w:rFonts w:asciiTheme="majorHAnsi" w:hAnsiTheme="majorHAnsi" w:cstheme="majorHAnsi"/>
          <w:vanish/>
          <w:sz w:val="16"/>
        </w:rPr>
        <w:t>have</w:t>
      </w:r>
      <w:r w:rsidRPr="006B677E">
        <w:rPr>
          <w:rFonts w:asciiTheme="majorHAnsi" w:hAnsiTheme="majorHAnsi" w:cstheme="majorHAnsi"/>
          <w:sz w:val="16"/>
        </w:rPr>
        <w:t xml:space="preserve"> </w:t>
      </w:r>
      <w:r w:rsidRPr="00996312">
        <w:rPr>
          <w:rFonts w:asciiTheme="majorHAnsi" w:hAnsiTheme="majorHAnsi" w:cstheme="majorHAnsi"/>
          <w:vanish/>
          <w:sz w:val="16"/>
        </w:rPr>
        <w:t>offered</w:t>
      </w:r>
      <w:r w:rsidRPr="006B677E">
        <w:rPr>
          <w:rFonts w:asciiTheme="majorHAnsi" w:hAnsiTheme="majorHAnsi" w:cstheme="majorHAnsi"/>
          <w:sz w:val="16"/>
        </w:rPr>
        <w:t xml:space="preserve"> </w:t>
      </w:r>
      <w:r w:rsidRPr="00996312">
        <w:rPr>
          <w:rFonts w:asciiTheme="majorHAnsi" w:hAnsiTheme="majorHAnsi" w:cstheme="majorHAnsi"/>
          <w:vanish/>
          <w:sz w:val="16"/>
        </w:rPr>
        <w:t>(and</w:t>
      </w:r>
      <w:r w:rsidRPr="006B677E">
        <w:rPr>
          <w:rFonts w:asciiTheme="majorHAnsi" w:hAnsiTheme="majorHAnsi" w:cstheme="majorHAnsi"/>
          <w:sz w:val="16"/>
        </w:rPr>
        <w:t xml:space="preserve"> </w:t>
      </w:r>
      <w:r w:rsidRPr="00996312">
        <w:rPr>
          <w:rFonts w:asciiTheme="majorHAnsi" w:hAnsiTheme="majorHAnsi" w:cstheme="majorHAnsi"/>
          <w:vanish/>
          <w:sz w:val="16"/>
        </w:rPr>
        <w:t>for</w:t>
      </w:r>
      <w:r w:rsidRPr="006B677E">
        <w:rPr>
          <w:rFonts w:asciiTheme="majorHAnsi" w:hAnsiTheme="majorHAnsi" w:cstheme="majorHAnsi"/>
          <w:sz w:val="16"/>
        </w:rPr>
        <w:t xml:space="preserve"> </w:t>
      </w:r>
      <w:r w:rsidRPr="00996312">
        <w:rPr>
          <w:rFonts w:asciiTheme="majorHAnsi" w:hAnsiTheme="majorHAnsi" w:cstheme="majorHAnsi"/>
          <w:vanish/>
          <w:sz w:val="16"/>
        </w:rPr>
        <w:t>independent</w:t>
      </w:r>
      <w:r w:rsidRPr="006B677E">
        <w:rPr>
          <w:rFonts w:asciiTheme="majorHAnsi" w:hAnsiTheme="majorHAnsi" w:cstheme="majorHAnsi"/>
          <w:sz w:val="16"/>
        </w:rPr>
        <w:t xml:space="preserve"> </w:t>
      </w:r>
      <w:r w:rsidRPr="00996312">
        <w:rPr>
          <w:rFonts w:asciiTheme="majorHAnsi" w:hAnsiTheme="majorHAnsi" w:cstheme="majorHAnsi"/>
          <w:vanish/>
          <w:sz w:val="16"/>
        </w:rPr>
        <w:t>reasons</w:t>
      </w:r>
      <w:r w:rsidRPr="006B677E">
        <w:rPr>
          <w:rFonts w:asciiTheme="majorHAnsi" w:hAnsiTheme="majorHAnsi" w:cstheme="majorHAnsi"/>
          <w:sz w:val="16"/>
        </w:rPr>
        <w:t xml:space="preserve"> </w:t>
      </w:r>
      <w:r w:rsidRPr="00996312">
        <w:rPr>
          <w:rFonts w:asciiTheme="majorHAnsi" w:hAnsiTheme="majorHAnsi" w:cstheme="majorHAnsi"/>
          <w:vanish/>
          <w:sz w:val="16"/>
        </w:rPr>
        <w:t>I</w:t>
      </w:r>
      <w:r w:rsidRPr="006B677E">
        <w:rPr>
          <w:rFonts w:asciiTheme="majorHAnsi" w:hAnsiTheme="majorHAnsi" w:cstheme="majorHAnsi"/>
          <w:sz w:val="16"/>
        </w:rPr>
        <w:t xml:space="preserve"> </w:t>
      </w:r>
      <w:r w:rsidRPr="00996312">
        <w:rPr>
          <w:rFonts w:asciiTheme="majorHAnsi" w:hAnsiTheme="majorHAnsi" w:cstheme="majorHAnsi"/>
          <w:vanish/>
          <w:sz w:val="16"/>
        </w:rPr>
        <w:t>won’t</w:t>
      </w:r>
      <w:r w:rsidRPr="006B677E">
        <w:rPr>
          <w:rFonts w:asciiTheme="majorHAnsi" w:hAnsiTheme="majorHAnsi" w:cstheme="majorHAnsi"/>
          <w:sz w:val="16"/>
        </w:rPr>
        <w:t xml:space="preserve"> </w:t>
      </w:r>
      <w:r w:rsidRPr="00996312">
        <w:rPr>
          <w:rFonts w:asciiTheme="majorHAnsi" w:hAnsiTheme="majorHAnsi" w:cstheme="majorHAnsi"/>
          <w:vanish/>
          <w:sz w:val="16"/>
        </w:rPr>
        <w:t>get</w:t>
      </w:r>
      <w:r w:rsidRPr="006B677E">
        <w:rPr>
          <w:rFonts w:asciiTheme="majorHAnsi" w:hAnsiTheme="majorHAnsi" w:cstheme="majorHAnsi"/>
          <w:sz w:val="16"/>
        </w:rPr>
        <w:t xml:space="preserve"> </w:t>
      </w:r>
      <w:r w:rsidRPr="00996312">
        <w:rPr>
          <w:rFonts w:asciiTheme="majorHAnsi" w:hAnsiTheme="majorHAnsi" w:cstheme="majorHAnsi"/>
          <w:vanish/>
          <w:sz w:val="16"/>
        </w:rPr>
        <w:t>into</w:t>
      </w:r>
      <w:r w:rsidRPr="006B677E">
        <w:rPr>
          <w:rFonts w:asciiTheme="majorHAnsi" w:hAnsiTheme="majorHAnsi" w:cstheme="majorHAnsi"/>
          <w:sz w:val="16"/>
        </w:rPr>
        <w:t xml:space="preserve"> </w:t>
      </w:r>
      <w:r w:rsidRPr="00996312">
        <w:rPr>
          <w:rFonts w:asciiTheme="majorHAnsi" w:hAnsiTheme="majorHAnsi" w:cstheme="majorHAnsi"/>
          <w:vanish/>
          <w:sz w:val="16"/>
        </w:rPr>
        <w:t>here</w:t>
      </w:r>
      <w:r w:rsidRPr="006B677E">
        <w:rPr>
          <w:rFonts w:asciiTheme="majorHAnsi" w:hAnsiTheme="majorHAnsi" w:cstheme="majorHAnsi"/>
          <w:sz w:val="16"/>
        </w:rPr>
        <w:t xml:space="preserve"> </w:t>
      </w:r>
      <w:r w:rsidRPr="00996312">
        <w:rPr>
          <w:rFonts w:asciiTheme="majorHAnsi" w:hAnsiTheme="majorHAnsi" w:cstheme="majorHAnsi"/>
          <w:vanish/>
          <w:sz w:val="16"/>
        </w:rPr>
        <w:t>unless</w:t>
      </w:r>
      <w:r w:rsidRPr="006B677E">
        <w:rPr>
          <w:rFonts w:asciiTheme="majorHAnsi" w:hAnsiTheme="majorHAnsi" w:cstheme="majorHAnsi"/>
          <w:sz w:val="16"/>
        </w:rPr>
        <w:t xml:space="preserve"> </w:t>
      </w:r>
      <w:r w:rsidRPr="00996312">
        <w:rPr>
          <w:rFonts w:asciiTheme="majorHAnsi" w:hAnsiTheme="majorHAnsi" w:cstheme="majorHAnsi"/>
          <w:vanish/>
          <w:sz w:val="16"/>
        </w:rPr>
        <w:t>requested</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they</w:t>
      </w:r>
      <w:r w:rsidRPr="006B677E">
        <w:rPr>
          <w:rFonts w:asciiTheme="majorHAnsi" w:hAnsiTheme="majorHAnsi" w:cstheme="majorHAnsi"/>
          <w:sz w:val="16"/>
        </w:rPr>
        <w:t xml:space="preserve"> </w:t>
      </w:r>
      <w:r w:rsidRPr="00996312">
        <w:rPr>
          <w:rFonts w:asciiTheme="majorHAnsi" w:hAnsiTheme="majorHAnsi" w:cstheme="majorHAnsi"/>
          <w:vanish/>
          <w:sz w:val="16"/>
        </w:rPr>
        <w:t>nonetheless</w:t>
      </w:r>
      <w:r w:rsidRPr="006B677E">
        <w:rPr>
          <w:rFonts w:asciiTheme="majorHAnsi" w:hAnsiTheme="majorHAnsi" w:cstheme="majorHAnsi"/>
          <w:sz w:val="16"/>
        </w:rPr>
        <w:t xml:space="preserve"> </w:t>
      </w:r>
      <w:r w:rsidRPr="00996312">
        <w:rPr>
          <w:rStyle w:val="StyleUnderline"/>
          <w:rFonts w:cstheme="majorHAnsi"/>
          <w:vanish/>
        </w:rPr>
        <w:t>seem</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be</w:t>
      </w:r>
      <w:r w:rsidRPr="00941301">
        <w:rPr>
          <w:rStyle w:val="StyleUnderline"/>
          <w:rFonts w:cstheme="majorHAnsi"/>
        </w:rPr>
        <w:t xml:space="preserve"> </w:t>
      </w:r>
      <w:r w:rsidRPr="00996312">
        <w:rPr>
          <w:rStyle w:val="StyleUnderline"/>
          <w:rFonts w:cstheme="majorHAnsi"/>
          <w:vanish/>
        </w:rPr>
        <w:t>fairly</w:t>
      </w:r>
      <w:r w:rsidRPr="00941301">
        <w:rPr>
          <w:rStyle w:val="StyleUnderline"/>
          <w:rFonts w:cstheme="majorHAnsi"/>
        </w:rPr>
        <w:t xml:space="preserve"> </w:t>
      </w:r>
      <w:r w:rsidRPr="00996312">
        <w:rPr>
          <w:rStyle w:val="StyleUnderline"/>
          <w:rFonts w:cstheme="majorHAnsi"/>
          <w:vanish/>
        </w:rPr>
        <w:t>implausible</w:t>
      </w:r>
      <w:r w:rsidRPr="00941301">
        <w:rPr>
          <w:rStyle w:val="StyleUnderline"/>
          <w:rFonts w:cstheme="majorHAnsi"/>
        </w:rPr>
        <w:t xml:space="preserve"> </w:t>
      </w:r>
      <w:r w:rsidRPr="00996312">
        <w:rPr>
          <w:rStyle w:val="StyleUnderline"/>
          <w:rFonts w:cstheme="majorHAnsi"/>
          <w:vanish/>
        </w:rPr>
        <w:t>views.</w:t>
      </w:r>
      <w:r w:rsidRPr="006B677E">
        <w:rPr>
          <w:rFonts w:asciiTheme="majorHAnsi" w:hAnsiTheme="majorHAnsi" w:cstheme="majorHAnsi"/>
          <w:sz w:val="16"/>
        </w:rPr>
        <w:t xml:space="preserve"> </w:t>
      </w:r>
      <w:r w:rsidRPr="00996312">
        <w:rPr>
          <w:rFonts w:asciiTheme="majorHAnsi" w:hAnsiTheme="majorHAnsi" w:cstheme="majorHAnsi"/>
          <w:vanish/>
          <w:sz w:val="16"/>
        </w:rPr>
        <w:t>And</w:t>
      </w:r>
      <w:r w:rsidRPr="006B677E">
        <w:rPr>
          <w:rFonts w:asciiTheme="majorHAnsi" w:hAnsiTheme="majorHAnsi" w:cstheme="majorHAnsi"/>
          <w:sz w:val="16"/>
        </w:rPr>
        <w:t xml:space="preserve"> </w:t>
      </w:r>
      <w:r w:rsidRPr="00996312">
        <w:rPr>
          <w:rStyle w:val="StyleUnderline"/>
          <w:rFonts w:cstheme="majorHAnsi"/>
          <w:vanish/>
        </w:rPr>
        <w:t>even</w:t>
      </w:r>
      <w:r w:rsidRPr="00941301">
        <w:rPr>
          <w:rStyle w:val="StyleUnderline"/>
          <w:rFonts w:cstheme="majorHAnsi"/>
        </w:rPr>
        <w:t xml:space="preserve"> </w:t>
      </w:r>
      <w:r w:rsidRPr="00996312">
        <w:rPr>
          <w:rStyle w:val="StyleUnderline"/>
          <w:rFonts w:cstheme="majorHAnsi"/>
          <w:vanish/>
        </w:rPr>
        <w:t>if</w:t>
      </w:r>
      <w:r w:rsidRPr="00941301">
        <w:rPr>
          <w:rStyle w:val="StyleUnderline"/>
          <w:rFonts w:cstheme="majorHAnsi"/>
        </w:rPr>
        <w:t xml:space="preserve"> </w:t>
      </w:r>
      <w:r w:rsidRPr="00996312">
        <w:rPr>
          <w:rStyle w:val="StyleUnderline"/>
          <w:rFonts w:cstheme="majorHAnsi"/>
          <w:vanish/>
        </w:rPr>
        <w:t>things</w:t>
      </w:r>
      <w:r w:rsidRPr="00941301">
        <w:rPr>
          <w:rStyle w:val="StyleUnderline"/>
          <w:rFonts w:cstheme="majorHAnsi"/>
        </w:rPr>
        <w:t xml:space="preserve"> </w:t>
      </w:r>
      <w:r w:rsidRPr="00996312">
        <w:rPr>
          <w:rStyle w:val="StyleUnderline"/>
          <w:rFonts w:cstheme="majorHAnsi"/>
          <w:vanish/>
        </w:rPr>
        <w:t>did</w:t>
      </w:r>
      <w:r w:rsidRPr="00941301">
        <w:rPr>
          <w:rStyle w:val="StyleUnderline"/>
          <w:rFonts w:cstheme="majorHAnsi"/>
        </w:rPr>
        <w:t xml:space="preserve"> </w:t>
      </w:r>
      <w:r w:rsidRPr="00996312">
        <w:rPr>
          <w:rStyle w:val="StyleUnderline"/>
          <w:rFonts w:cstheme="majorHAnsi"/>
          <w:vanish/>
        </w:rPr>
        <w:t>not</w:t>
      </w:r>
      <w:r w:rsidRPr="00941301">
        <w:rPr>
          <w:rStyle w:val="StyleUnderline"/>
          <w:rFonts w:cstheme="majorHAnsi"/>
        </w:rPr>
        <w:t xml:space="preserve"> </w:t>
      </w:r>
      <w:r w:rsidRPr="00996312">
        <w:rPr>
          <w:rStyle w:val="StyleUnderline"/>
          <w:rFonts w:cstheme="majorHAnsi"/>
          <w:vanish/>
        </w:rPr>
        <w:t>go</w:t>
      </w:r>
      <w:r w:rsidRPr="00941301">
        <w:rPr>
          <w:rStyle w:val="StyleUnderline"/>
          <w:rFonts w:cstheme="majorHAnsi"/>
        </w:rPr>
        <w:t xml:space="preserve"> </w:t>
      </w:r>
      <w:r w:rsidRPr="00996312">
        <w:rPr>
          <w:rStyle w:val="StyleUnderline"/>
          <w:rFonts w:cstheme="majorHAnsi"/>
          <w:vanish/>
        </w:rPr>
        <w:t>well</w:t>
      </w:r>
      <w:r w:rsidRPr="00941301">
        <w:rPr>
          <w:rStyle w:val="StyleUnderline"/>
          <w:rFonts w:cstheme="majorHAnsi"/>
        </w:rPr>
        <w:t xml:space="preserve"> </w:t>
      </w:r>
      <w:r w:rsidRPr="00996312">
        <w:rPr>
          <w:rStyle w:val="StyleUnderline"/>
          <w:rFonts w:cstheme="majorHAnsi"/>
          <w:vanish/>
        </w:rPr>
        <w:t>for</w:t>
      </w:r>
      <w:r w:rsidRPr="00941301">
        <w:rPr>
          <w:rStyle w:val="StyleUnderline"/>
          <w:rFonts w:cstheme="majorHAnsi"/>
        </w:rPr>
        <w:t xml:space="preserve"> </w:t>
      </w:r>
      <w:r w:rsidRPr="00996312">
        <w:rPr>
          <w:rStyle w:val="StyleUnderline"/>
          <w:rFonts w:cstheme="majorHAnsi"/>
          <w:vanish/>
        </w:rPr>
        <w:t>our</w:t>
      </w:r>
      <w:r w:rsidRPr="00941301">
        <w:rPr>
          <w:rStyle w:val="StyleUnderline"/>
          <w:rFonts w:cstheme="majorHAnsi"/>
        </w:rPr>
        <w:t xml:space="preserve"> </w:t>
      </w:r>
      <w:r w:rsidRPr="00996312">
        <w:rPr>
          <w:rStyle w:val="StyleUnderline"/>
          <w:rFonts w:cstheme="majorHAnsi"/>
          <w:vanish/>
        </w:rPr>
        <w:t>ancestors,</w:t>
      </w:r>
      <w:r w:rsidRPr="00941301">
        <w:rPr>
          <w:rStyle w:val="StyleUnderline"/>
          <w:rFonts w:cstheme="majorHAnsi"/>
        </w:rPr>
        <w:t xml:space="preserve"> </w:t>
      </w:r>
      <w:r w:rsidRPr="00996312">
        <w:rPr>
          <w:rStyle w:val="StyleUnderline"/>
          <w:rFonts w:cstheme="majorHAnsi"/>
          <w:vanish/>
        </w:rPr>
        <w:t>I</w:t>
      </w:r>
      <w:r w:rsidRPr="00941301">
        <w:rPr>
          <w:rStyle w:val="StyleUnderline"/>
          <w:rFonts w:cstheme="majorHAnsi"/>
        </w:rPr>
        <w:t xml:space="preserve"> </w:t>
      </w:r>
      <w:r w:rsidRPr="00996312">
        <w:rPr>
          <w:rStyle w:val="StyleUnderline"/>
          <w:rFonts w:cstheme="majorHAnsi"/>
          <w:vanish/>
        </w:rPr>
        <w:t>am</w:t>
      </w:r>
      <w:r w:rsidRPr="00941301">
        <w:rPr>
          <w:rStyle w:val="StyleUnderline"/>
          <w:rFonts w:cstheme="majorHAnsi"/>
        </w:rPr>
        <w:t xml:space="preserve"> </w:t>
      </w:r>
      <w:r w:rsidRPr="00996312">
        <w:rPr>
          <w:rStyle w:val="StyleUnderline"/>
          <w:rFonts w:cstheme="majorHAnsi"/>
          <w:vanish/>
        </w:rPr>
        <w:t>optimistic</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they</w:t>
      </w:r>
      <w:r w:rsidRPr="00941301">
        <w:rPr>
          <w:rStyle w:val="StyleUnderline"/>
          <w:rFonts w:cstheme="majorHAnsi"/>
        </w:rPr>
        <w:t xml:space="preserve"> </w:t>
      </w:r>
      <w:r w:rsidRPr="00996312">
        <w:rPr>
          <w:rStyle w:val="StyleUnderline"/>
          <w:rFonts w:cstheme="majorHAnsi"/>
          <w:vanish/>
        </w:rPr>
        <w:t>will</w:t>
      </w:r>
      <w:r w:rsidRPr="00941301">
        <w:rPr>
          <w:rStyle w:val="StyleUnderline"/>
          <w:rFonts w:cstheme="majorHAnsi"/>
        </w:rPr>
        <w:t xml:space="preserve"> </w:t>
      </w:r>
      <w:r w:rsidRPr="00996312">
        <w:rPr>
          <w:rStyle w:val="StyleUnderline"/>
          <w:rFonts w:cstheme="majorHAnsi"/>
          <w:vanish/>
        </w:rPr>
        <w:t>overall</w:t>
      </w:r>
      <w:r w:rsidRPr="00941301">
        <w:rPr>
          <w:rStyle w:val="StyleUnderline"/>
          <w:rFonts w:cstheme="majorHAnsi"/>
        </w:rPr>
        <w:t xml:space="preserve"> </w:t>
      </w:r>
      <w:r w:rsidRPr="00996312">
        <w:rPr>
          <w:rStyle w:val="StyleUnderline"/>
          <w:rFonts w:cstheme="majorHAnsi"/>
          <w:vanish/>
        </w:rPr>
        <w:t>go</w:t>
      </w:r>
      <w:r w:rsidRPr="00941301">
        <w:rPr>
          <w:rStyle w:val="StyleUnderline"/>
          <w:rFonts w:cstheme="majorHAnsi"/>
        </w:rPr>
        <w:t xml:space="preserve"> </w:t>
      </w:r>
      <w:r w:rsidRPr="00996312">
        <w:rPr>
          <w:rStyle w:val="StyleUnderline"/>
          <w:rFonts w:cstheme="majorHAnsi"/>
          <w:vanish/>
        </w:rPr>
        <w:t>fantastically</w:t>
      </w:r>
      <w:r w:rsidRPr="00941301">
        <w:rPr>
          <w:rStyle w:val="StyleUnderline"/>
          <w:rFonts w:cstheme="majorHAnsi"/>
        </w:rPr>
        <w:t xml:space="preserve"> </w:t>
      </w:r>
      <w:r w:rsidRPr="00996312">
        <w:rPr>
          <w:rStyle w:val="StyleUnderline"/>
          <w:rFonts w:cstheme="majorHAnsi"/>
          <w:vanish/>
        </w:rPr>
        <w:t>well</w:t>
      </w:r>
      <w:r w:rsidRPr="00941301">
        <w:rPr>
          <w:rStyle w:val="StyleUnderline"/>
          <w:rFonts w:cstheme="majorHAnsi"/>
        </w:rPr>
        <w:t xml:space="preserve"> </w:t>
      </w:r>
      <w:r w:rsidRPr="00996312">
        <w:rPr>
          <w:rStyle w:val="StyleUnderline"/>
          <w:rFonts w:cstheme="majorHAnsi"/>
          <w:vanish/>
        </w:rPr>
        <w:t>for</w:t>
      </w:r>
      <w:r w:rsidRPr="00941301">
        <w:rPr>
          <w:rStyle w:val="StyleUnderline"/>
          <w:rFonts w:cstheme="majorHAnsi"/>
        </w:rPr>
        <w:t xml:space="preserve"> </w:t>
      </w:r>
      <w:r w:rsidRPr="00996312">
        <w:rPr>
          <w:rStyle w:val="StyleUnderline"/>
          <w:rFonts w:cstheme="majorHAnsi"/>
          <w:vanish/>
        </w:rPr>
        <w:t>our</w:t>
      </w:r>
      <w:r w:rsidRPr="00941301">
        <w:rPr>
          <w:rStyle w:val="StyleUnderline"/>
          <w:rFonts w:cstheme="majorHAnsi"/>
        </w:rPr>
        <w:t xml:space="preserve"> </w:t>
      </w:r>
      <w:r w:rsidRPr="00996312">
        <w:rPr>
          <w:rStyle w:val="StyleUnderline"/>
          <w:rFonts w:cstheme="majorHAnsi"/>
          <w:vanish/>
        </w:rPr>
        <w:t>descendants,</w:t>
      </w:r>
      <w:r w:rsidRPr="00941301">
        <w:rPr>
          <w:rStyle w:val="StyleUnderline"/>
          <w:rFonts w:cstheme="majorHAnsi"/>
        </w:rPr>
        <w:t xml:space="preserve"> </w:t>
      </w:r>
      <w:r w:rsidRPr="00996312">
        <w:rPr>
          <w:rStyle w:val="StyleUnderline"/>
          <w:rFonts w:cstheme="majorHAnsi"/>
          <w:vanish/>
        </w:rPr>
        <w:t>if</w:t>
      </w:r>
      <w:r w:rsidRPr="00941301">
        <w:rPr>
          <w:rStyle w:val="StyleUnderline"/>
          <w:rFonts w:cstheme="majorHAnsi"/>
        </w:rPr>
        <w:t xml:space="preserve"> </w:t>
      </w:r>
      <w:r w:rsidRPr="00996312">
        <w:rPr>
          <w:rStyle w:val="StyleUnderline"/>
          <w:rFonts w:cstheme="majorHAnsi"/>
          <w:vanish/>
        </w:rPr>
        <w:t>we</w:t>
      </w:r>
      <w:r w:rsidRPr="00941301">
        <w:rPr>
          <w:rStyle w:val="StyleUnderline"/>
          <w:rFonts w:cstheme="majorHAnsi"/>
        </w:rPr>
        <w:t xml:space="preserve"> </w:t>
      </w:r>
      <w:r w:rsidRPr="00996312">
        <w:rPr>
          <w:rStyle w:val="StyleUnderline"/>
          <w:rFonts w:cstheme="majorHAnsi"/>
          <w:vanish/>
        </w:rPr>
        <w:t>allow</w:t>
      </w:r>
      <w:r w:rsidRPr="00941301">
        <w:rPr>
          <w:rStyle w:val="StyleUnderline"/>
          <w:rFonts w:cstheme="majorHAnsi"/>
        </w:rPr>
        <w:t xml:space="preserve"> </w:t>
      </w:r>
      <w:r w:rsidRPr="00996312">
        <w:rPr>
          <w:rStyle w:val="StyleUnderline"/>
          <w:rFonts w:cstheme="majorHAnsi"/>
          <w:vanish/>
        </w:rPr>
        <w:t>them</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I</w:t>
      </w:r>
      <w:r w:rsidRPr="00941301">
        <w:rPr>
          <w:rStyle w:val="StyleUnderline"/>
          <w:rFonts w:cstheme="majorHAnsi"/>
        </w:rPr>
        <w:t xml:space="preserve"> </w:t>
      </w:r>
      <w:r w:rsidRPr="00996312">
        <w:rPr>
          <w:rStyle w:val="StyleUnderline"/>
          <w:rFonts w:cstheme="majorHAnsi"/>
          <w:vanish/>
        </w:rPr>
        <w:t>suspect</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most</w:t>
      </w:r>
      <w:r w:rsidRPr="00941301">
        <w:rPr>
          <w:rStyle w:val="StyleUnderline"/>
          <w:rFonts w:cstheme="majorHAnsi"/>
        </w:rPr>
        <w:t xml:space="preserve"> </w:t>
      </w:r>
      <w:r w:rsidRPr="00996312">
        <w:rPr>
          <w:rStyle w:val="StyleUnderline"/>
          <w:rFonts w:cstheme="majorHAnsi"/>
          <w:vanish/>
        </w:rPr>
        <w:t>of</w:t>
      </w:r>
      <w:r w:rsidRPr="00941301">
        <w:rPr>
          <w:rStyle w:val="StyleUnderline"/>
          <w:rFonts w:cstheme="majorHAnsi"/>
        </w:rPr>
        <w:t xml:space="preserve"> </w:t>
      </w:r>
      <w:r w:rsidRPr="00996312">
        <w:rPr>
          <w:rStyle w:val="StyleUnderline"/>
          <w:rFonts w:cstheme="majorHAnsi"/>
          <w:vanish/>
        </w:rPr>
        <w:t>us</w:t>
      </w:r>
      <w:r w:rsidRPr="00941301">
        <w:rPr>
          <w:rStyle w:val="StyleUnderline"/>
          <w:rFonts w:cstheme="majorHAnsi"/>
        </w:rPr>
        <w:t xml:space="preserve"> </w:t>
      </w:r>
      <w:r w:rsidRPr="00996312">
        <w:rPr>
          <w:rStyle w:val="StyleUnderline"/>
          <w:rFonts w:cstheme="majorHAnsi"/>
          <w:vanish/>
        </w:rPr>
        <w:t>alive</w:t>
      </w:r>
      <w:r w:rsidRPr="00941301">
        <w:rPr>
          <w:rStyle w:val="StyleUnderline"/>
          <w:rFonts w:cstheme="majorHAnsi"/>
        </w:rPr>
        <w:t xml:space="preserve"> </w:t>
      </w:r>
      <w:r w:rsidRPr="00996312">
        <w:rPr>
          <w:rStyle w:val="StyleUnderline"/>
          <w:rFonts w:cstheme="majorHAnsi"/>
          <w:vanish/>
        </w:rPr>
        <w:t>today</w:t>
      </w:r>
      <w:r w:rsidRPr="00941301">
        <w:rPr>
          <w:rStyle w:val="StyleUnderline"/>
          <w:rFonts w:cstheme="majorHAnsi"/>
        </w:rPr>
        <w:t xml:space="preserve"> </w:t>
      </w:r>
      <w:r w:rsidRPr="00996312">
        <w:rPr>
          <w:rStyle w:val="StyleUnderline"/>
          <w:rFonts w:cstheme="majorHAnsi"/>
          <w:vanish/>
        </w:rPr>
        <w:t>–</w:t>
      </w:r>
      <w:r w:rsidRPr="00941301">
        <w:rPr>
          <w:rStyle w:val="StyleUnderline"/>
          <w:rFonts w:cstheme="majorHAnsi"/>
        </w:rPr>
        <w:t xml:space="preserve"> </w:t>
      </w:r>
      <w:r w:rsidRPr="00996312">
        <w:rPr>
          <w:rStyle w:val="StyleUnderline"/>
          <w:rFonts w:cstheme="majorHAnsi"/>
          <w:vanish/>
        </w:rPr>
        <w:t>at</w:t>
      </w:r>
      <w:r w:rsidRPr="00941301">
        <w:rPr>
          <w:rStyle w:val="StyleUnderline"/>
          <w:rFonts w:cstheme="majorHAnsi"/>
        </w:rPr>
        <w:t xml:space="preserve"> </w:t>
      </w:r>
      <w:r w:rsidRPr="00996312">
        <w:rPr>
          <w:rStyle w:val="StyleUnderline"/>
          <w:rFonts w:cstheme="majorHAnsi"/>
          <w:vanish/>
        </w:rPr>
        <w:t>least</w:t>
      </w:r>
      <w:r w:rsidRPr="00941301">
        <w:rPr>
          <w:rStyle w:val="StyleUnderline"/>
          <w:rFonts w:cstheme="majorHAnsi"/>
        </w:rPr>
        <w:t xml:space="preserve"> </w:t>
      </w:r>
      <w:r w:rsidRPr="00996312">
        <w:rPr>
          <w:rStyle w:val="StyleUnderline"/>
          <w:rFonts w:cstheme="majorHAnsi"/>
          <w:vanish/>
        </w:rPr>
        <w:t>those</w:t>
      </w:r>
      <w:r w:rsidRPr="00941301">
        <w:rPr>
          <w:rStyle w:val="StyleUnderline"/>
          <w:rFonts w:cstheme="majorHAnsi"/>
        </w:rPr>
        <w:t xml:space="preserve"> </w:t>
      </w:r>
      <w:r w:rsidRPr="00996312">
        <w:rPr>
          <w:rStyle w:val="StyleUnderline"/>
          <w:rFonts w:cstheme="majorHAnsi"/>
          <w:vanish/>
        </w:rPr>
        <w:t>of</w:t>
      </w:r>
      <w:r w:rsidRPr="00941301">
        <w:rPr>
          <w:rStyle w:val="StyleUnderline"/>
          <w:rFonts w:cstheme="majorHAnsi"/>
        </w:rPr>
        <w:t xml:space="preserve"> </w:t>
      </w:r>
      <w:r w:rsidRPr="00996312">
        <w:rPr>
          <w:rStyle w:val="StyleUnderline"/>
          <w:rFonts w:cstheme="majorHAnsi"/>
          <w:vanish/>
        </w:rPr>
        <w:t>us</w:t>
      </w:r>
      <w:r w:rsidRPr="00941301">
        <w:rPr>
          <w:rStyle w:val="StyleUnderline"/>
          <w:rFonts w:cstheme="majorHAnsi"/>
        </w:rPr>
        <w:t xml:space="preserve"> </w:t>
      </w:r>
      <w:r w:rsidRPr="00996312">
        <w:rPr>
          <w:rStyle w:val="StyleUnderline"/>
          <w:rFonts w:cstheme="majorHAnsi"/>
          <w:vanish/>
        </w:rPr>
        <w:t>not</w:t>
      </w:r>
      <w:r w:rsidRPr="00941301">
        <w:rPr>
          <w:rStyle w:val="StyleUnderline"/>
          <w:rFonts w:cstheme="majorHAnsi"/>
        </w:rPr>
        <w:t xml:space="preserve"> </w:t>
      </w:r>
      <w:r w:rsidRPr="00996312">
        <w:rPr>
          <w:rStyle w:val="StyleUnderline"/>
          <w:rFonts w:cstheme="majorHAnsi"/>
          <w:vanish/>
        </w:rPr>
        <w:t>suffering</w:t>
      </w:r>
      <w:r w:rsidRPr="00941301">
        <w:rPr>
          <w:rStyle w:val="StyleUnderline"/>
          <w:rFonts w:cstheme="majorHAnsi"/>
        </w:rPr>
        <w:t xml:space="preserve"> </w:t>
      </w:r>
      <w:r w:rsidRPr="00996312">
        <w:rPr>
          <w:rStyle w:val="StyleUnderline"/>
          <w:rFonts w:cstheme="majorHAnsi"/>
          <w:vanish/>
        </w:rPr>
        <w:t>from</w:t>
      </w:r>
      <w:r w:rsidRPr="00941301">
        <w:rPr>
          <w:rStyle w:val="StyleUnderline"/>
          <w:rFonts w:cstheme="majorHAnsi"/>
        </w:rPr>
        <w:t xml:space="preserve"> </w:t>
      </w:r>
      <w:r w:rsidRPr="00996312">
        <w:rPr>
          <w:rStyle w:val="StyleUnderline"/>
          <w:rFonts w:cstheme="majorHAnsi"/>
          <w:vanish/>
        </w:rPr>
        <w:t>extreme</w:t>
      </w:r>
      <w:r w:rsidRPr="00941301">
        <w:rPr>
          <w:rStyle w:val="StyleUnderline"/>
          <w:rFonts w:cstheme="majorHAnsi"/>
        </w:rPr>
        <w:t xml:space="preserve"> </w:t>
      </w:r>
      <w:r w:rsidRPr="00996312">
        <w:rPr>
          <w:rStyle w:val="StyleUnderline"/>
          <w:rFonts w:cstheme="majorHAnsi"/>
          <w:vanish/>
        </w:rPr>
        <w:t>illness</w:t>
      </w:r>
      <w:r w:rsidRPr="00941301">
        <w:rPr>
          <w:rStyle w:val="StyleUnderline"/>
          <w:rFonts w:cstheme="majorHAnsi"/>
        </w:rPr>
        <w:t xml:space="preserve"> </w:t>
      </w:r>
      <w:r w:rsidRPr="00996312">
        <w:rPr>
          <w:rStyle w:val="StyleUnderline"/>
          <w:rFonts w:cstheme="majorHAnsi"/>
          <w:vanish/>
        </w:rPr>
        <w:t>or</w:t>
      </w:r>
      <w:r w:rsidRPr="00941301">
        <w:rPr>
          <w:rStyle w:val="StyleUnderline"/>
          <w:rFonts w:cstheme="majorHAnsi"/>
        </w:rPr>
        <w:t xml:space="preserve"> </w:t>
      </w:r>
      <w:r w:rsidRPr="00996312">
        <w:rPr>
          <w:rStyle w:val="StyleUnderline"/>
          <w:rFonts w:cstheme="majorHAnsi"/>
          <w:vanish/>
        </w:rPr>
        <w:t>poverty</w:t>
      </w:r>
      <w:r w:rsidRPr="00941301">
        <w:rPr>
          <w:rStyle w:val="StyleUnderline"/>
          <w:rFonts w:cstheme="majorHAnsi"/>
        </w:rPr>
        <w:t xml:space="preserve"> </w:t>
      </w:r>
      <w:r w:rsidRPr="00996312">
        <w:rPr>
          <w:rStyle w:val="StyleUnderline"/>
          <w:rFonts w:cstheme="majorHAnsi"/>
          <w:vanish/>
        </w:rPr>
        <w:t>–</w:t>
      </w:r>
      <w:r w:rsidRPr="00941301">
        <w:rPr>
          <w:rStyle w:val="StyleUnderline"/>
          <w:rFonts w:cstheme="majorHAnsi"/>
        </w:rPr>
        <w:t xml:space="preserve"> </w:t>
      </w:r>
      <w:r w:rsidRPr="00996312">
        <w:rPr>
          <w:rStyle w:val="StyleUnderline"/>
          <w:rFonts w:cstheme="majorHAnsi"/>
          <w:vanish/>
        </w:rPr>
        <w:t>have</w:t>
      </w:r>
      <w:r w:rsidRPr="00941301">
        <w:rPr>
          <w:rStyle w:val="StyleUnderline"/>
          <w:rFonts w:cstheme="majorHAnsi"/>
        </w:rPr>
        <w:t xml:space="preserve"> </w:t>
      </w:r>
      <w:r w:rsidRPr="00996312">
        <w:rPr>
          <w:rStyle w:val="StyleUnderline"/>
          <w:rFonts w:cstheme="majorHAnsi"/>
          <w:vanish/>
        </w:rPr>
        <w:t>lives</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are</w:t>
      </w:r>
      <w:r w:rsidRPr="00941301">
        <w:rPr>
          <w:rStyle w:val="StyleUnderline"/>
          <w:rFonts w:cstheme="majorHAnsi"/>
        </w:rPr>
        <w:t xml:space="preserve"> </w:t>
      </w:r>
      <w:r w:rsidRPr="00996312">
        <w:rPr>
          <w:rStyle w:val="StyleUnderline"/>
          <w:rFonts w:cstheme="majorHAnsi"/>
          <w:vanish/>
        </w:rPr>
        <w:t>well</w:t>
      </w:r>
      <w:r w:rsidRPr="00941301">
        <w:rPr>
          <w:rStyle w:val="StyleUnderline"/>
          <w:rFonts w:cstheme="majorHAnsi"/>
        </w:rPr>
        <w:t xml:space="preserve"> </w:t>
      </w:r>
      <w:r w:rsidRPr="00996312">
        <w:rPr>
          <w:rStyle w:val="StyleUnderline"/>
          <w:rFonts w:cstheme="majorHAnsi"/>
          <w:vanish/>
        </w:rPr>
        <w:t>worth</w:t>
      </w:r>
      <w:r w:rsidRPr="00941301">
        <w:rPr>
          <w:rStyle w:val="StyleUnderline"/>
          <w:rFonts w:cstheme="majorHAnsi"/>
        </w:rPr>
        <w:t xml:space="preserve"> </w:t>
      </w:r>
      <w:r w:rsidRPr="00996312">
        <w:rPr>
          <w:rStyle w:val="StyleUnderline"/>
          <w:rFonts w:cstheme="majorHAnsi"/>
          <w:vanish/>
        </w:rPr>
        <w:t>living,</w:t>
      </w:r>
      <w:r w:rsidRPr="00941301">
        <w:rPr>
          <w:rStyle w:val="StyleUnderline"/>
          <w:rFonts w:cstheme="majorHAnsi"/>
        </w:rPr>
        <w:t xml:space="preserve"> </w:t>
      </w:r>
      <w:r w:rsidRPr="00996312">
        <w:rPr>
          <w:rStyle w:val="StyleUnderline"/>
          <w:rFonts w:cstheme="majorHAnsi"/>
          <w:vanish/>
        </w:rPr>
        <w:t>and</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things</w:t>
      </w:r>
      <w:r w:rsidRPr="00941301">
        <w:rPr>
          <w:rStyle w:val="StyleUnderline"/>
          <w:rFonts w:cstheme="majorHAnsi"/>
        </w:rPr>
        <w:t xml:space="preserve"> </w:t>
      </w:r>
      <w:r w:rsidRPr="00996312">
        <w:rPr>
          <w:rStyle w:val="StyleUnderline"/>
          <w:rFonts w:cstheme="majorHAnsi"/>
          <w:vanish/>
        </w:rPr>
        <w:t>will</w:t>
      </w:r>
      <w:r w:rsidRPr="00941301">
        <w:rPr>
          <w:rStyle w:val="StyleUnderline"/>
          <w:rFonts w:cstheme="majorHAnsi"/>
        </w:rPr>
        <w:t xml:space="preserve"> </w:t>
      </w:r>
      <w:r w:rsidRPr="00996312">
        <w:rPr>
          <w:rStyle w:val="StyleUnderline"/>
          <w:rFonts w:cstheme="majorHAnsi"/>
          <w:vanish/>
        </w:rPr>
        <w:t>continue</w:t>
      </w:r>
      <w:r w:rsidRPr="00941301">
        <w:rPr>
          <w:rStyle w:val="StyleUnderline"/>
          <w:rFonts w:cstheme="majorHAnsi"/>
        </w:rPr>
        <w:t xml:space="preserve"> </w:t>
      </w:r>
      <w:r w:rsidRPr="00996312">
        <w:rPr>
          <w:rStyle w:val="StyleUnderline"/>
          <w:rFonts w:cstheme="majorHAnsi"/>
          <w:vanish/>
        </w:rPr>
        <w:t>to</w:t>
      </w:r>
      <w:r w:rsidRPr="00941301">
        <w:rPr>
          <w:rStyle w:val="StyleUnderline"/>
          <w:rFonts w:cstheme="majorHAnsi"/>
        </w:rPr>
        <w:t xml:space="preserve"> </w:t>
      </w:r>
      <w:r w:rsidRPr="00996312">
        <w:rPr>
          <w:rStyle w:val="StyleUnderline"/>
          <w:rFonts w:cstheme="majorHAnsi"/>
          <w:vanish/>
        </w:rPr>
        <w:t>improve.</w:t>
      </w:r>
      <w:r w:rsidRPr="006B677E">
        <w:rPr>
          <w:rFonts w:asciiTheme="majorHAnsi" w:hAnsiTheme="majorHAnsi" w:cstheme="majorHAnsi"/>
          <w:sz w:val="16"/>
        </w:rPr>
        <w:t xml:space="preserve"> </w:t>
      </w:r>
      <w:r w:rsidRPr="00996312">
        <w:rPr>
          <w:rFonts w:asciiTheme="majorHAnsi" w:hAnsiTheme="majorHAnsi" w:cstheme="majorHAnsi"/>
          <w:vanish/>
          <w:sz w:val="16"/>
        </w:rPr>
        <w:t>Derek</w:t>
      </w:r>
      <w:r w:rsidRPr="006B677E">
        <w:rPr>
          <w:rFonts w:asciiTheme="majorHAnsi" w:hAnsiTheme="majorHAnsi" w:cstheme="majorHAnsi"/>
          <w:sz w:val="16"/>
        </w:rPr>
        <w:t xml:space="preserve"> </w:t>
      </w:r>
      <w:r w:rsidRPr="00996312">
        <w:rPr>
          <w:rFonts w:asciiTheme="majorHAnsi" w:hAnsiTheme="majorHAnsi" w:cstheme="majorHAnsi"/>
          <w:vanish/>
          <w:sz w:val="16"/>
        </w:rPr>
        <w:t>Parfit,</w:t>
      </w:r>
      <w:r w:rsidRPr="006B677E">
        <w:rPr>
          <w:rFonts w:asciiTheme="majorHAnsi" w:hAnsiTheme="majorHAnsi" w:cstheme="majorHAnsi"/>
          <w:sz w:val="16"/>
        </w:rPr>
        <w:t xml:space="preserve"> </w:t>
      </w:r>
      <w:r w:rsidRPr="00996312">
        <w:rPr>
          <w:rFonts w:asciiTheme="majorHAnsi" w:hAnsiTheme="majorHAnsi" w:cstheme="majorHAnsi"/>
          <w:vanish/>
          <w:sz w:val="16"/>
        </w:rPr>
        <w:t>whose</w:t>
      </w:r>
      <w:r w:rsidRPr="006B677E">
        <w:rPr>
          <w:rFonts w:asciiTheme="majorHAnsi" w:hAnsiTheme="majorHAnsi" w:cstheme="majorHAnsi"/>
          <w:sz w:val="16"/>
        </w:rPr>
        <w:t xml:space="preserve"> </w:t>
      </w:r>
      <w:r w:rsidRPr="00996312">
        <w:rPr>
          <w:rFonts w:asciiTheme="majorHAnsi" w:hAnsiTheme="majorHAnsi" w:cstheme="majorHAnsi"/>
          <w:vanish/>
          <w:sz w:val="16"/>
        </w:rPr>
        <w:t>work</w:t>
      </w:r>
      <w:r w:rsidRPr="006B677E">
        <w:rPr>
          <w:rFonts w:asciiTheme="majorHAnsi" w:hAnsiTheme="majorHAnsi" w:cstheme="majorHAnsi"/>
          <w:sz w:val="16"/>
        </w:rPr>
        <w:t xml:space="preserve"> </w:t>
      </w:r>
      <w:r w:rsidRPr="00996312">
        <w:rPr>
          <w:rFonts w:asciiTheme="majorHAnsi" w:hAnsiTheme="majorHAnsi" w:cstheme="majorHAnsi"/>
          <w:vanish/>
          <w:sz w:val="16"/>
        </w:rPr>
        <w:t>has</w:t>
      </w:r>
      <w:r w:rsidRPr="006B677E">
        <w:rPr>
          <w:rFonts w:asciiTheme="majorHAnsi" w:hAnsiTheme="majorHAnsi" w:cstheme="majorHAnsi"/>
          <w:sz w:val="16"/>
        </w:rPr>
        <w:t xml:space="preserve"> </w:t>
      </w:r>
      <w:r w:rsidRPr="00996312">
        <w:rPr>
          <w:rFonts w:asciiTheme="majorHAnsi" w:hAnsiTheme="majorHAnsi" w:cstheme="majorHAnsi"/>
          <w:vanish/>
          <w:sz w:val="16"/>
        </w:rPr>
        <w:t>emphasized</w:t>
      </w:r>
      <w:r w:rsidRPr="006B677E">
        <w:rPr>
          <w:rFonts w:asciiTheme="majorHAnsi" w:hAnsiTheme="majorHAnsi" w:cstheme="majorHAnsi"/>
          <w:sz w:val="16"/>
        </w:rPr>
        <w:t xml:space="preserve"> </w:t>
      </w:r>
      <w:r w:rsidRPr="00996312">
        <w:rPr>
          <w:rFonts w:asciiTheme="majorHAnsi" w:hAnsiTheme="majorHAnsi" w:cstheme="majorHAnsi"/>
          <w:vanish/>
          <w:sz w:val="16"/>
        </w:rPr>
        <w:t>future</w:t>
      </w:r>
      <w:r w:rsidRPr="006B677E">
        <w:rPr>
          <w:rFonts w:asciiTheme="majorHAnsi" w:hAnsiTheme="majorHAnsi" w:cstheme="majorHAnsi"/>
          <w:sz w:val="16"/>
        </w:rPr>
        <w:t xml:space="preserve"> </w:t>
      </w:r>
      <w:r w:rsidRPr="00996312">
        <w:rPr>
          <w:rFonts w:asciiTheme="majorHAnsi" w:hAnsiTheme="majorHAnsi" w:cstheme="majorHAnsi"/>
          <w:vanish/>
          <w:sz w:val="16"/>
        </w:rPr>
        <w:t>generations</w:t>
      </w:r>
      <w:r w:rsidRPr="006B677E">
        <w:rPr>
          <w:rFonts w:asciiTheme="majorHAnsi" w:hAnsiTheme="majorHAnsi" w:cstheme="majorHAnsi"/>
          <w:sz w:val="16"/>
        </w:rPr>
        <w:t xml:space="preserve"> </w:t>
      </w:r>
      <w:r w:rsidRPr="00996312">
        <w:rPr>
          <w:rFonts w:asciiTheme="majorHAnsi" w:hAnsiTheme="majorHAnsi" w:cstheme="majorHAnsi"/>
          <w:vanish/>
          <w:sz w:val="16"/>
        </w:rPr>
        <w:t>as</w:t>
      </w:r>
      <w:r w:rsidRPr="006B677E">
        <w:rPr>
          <w:rFonts w:asciiTheme="majorHAnsi" w:hAnsiTheme="majorHAnsi" w:cstheme="majorHAnsi"/>
          <w:sz w:val="16"/>
        </w:rPr>
        <w:t xml:space="preserve"> </w:t>
      </w:r>
      <w:r w:rsidRPr="00996312">
        <w:rPr>
          <w:rFonts w:asciiTheme="majorHAnsi" w:hAnsiTheme="majorHAnsi" w:cstheme="majorHAnsi"/>
          <w:vanish/>
          <w:sz w:val="16"/>
        </w:rPr>
        <w:t>well</w:t>
      </w:r>
      <w:r w:rsidRPr="006B677E">
        <w:rPr>
          <w:rFonts w:asciiTheme="majorHAnsi" w:hAnsiTheme="majorHAnsi" w:cstheme="majorHAnsi"/>
          <w:sz w:val="16"/>
        </w:rPr>
        <w:t xml:space="preserve"> </w:t>
      </w:r>
      <w:r w:rsidRPr="00996312">
        <w:rPr>
          <w:rFonts w:asciiTheme="majorHAnsi" w:hAnsiTheme="majorHAnsi" w:cstheme="majorHAnsi"/>
          <w:vanish/>
          <w:sz w:val="16"/>
        </w:rPr>
        <w:t>as</w:t>
      </w:r>
      <w:r w:rsidRPr="006B677E">
        <w:rPr>
          <w:rFonts w:asciiTheme="majorHAnsi" w:hAnsiTheme="majorHAnsi" w:cstheme="majorHAnsi"/>
          <w:sz w:val="16"/>
        </w:rPr>
        <w:t xml:space="preserve"> </w:t>
      </w:r>
      <w:r w:rsidRPr="00996312">
        <w:rPr>
          <w:rFonts w:asciiTheme="majorHAnsi" w:hAnsiTheme="majorHAnsi" w:cstheme="majorHAnsi"/>
          <w:vanish/>
          <w:sz w:val="16"/>
        </w:rPr>
        <w:t>agreement</w:t>
      </w:r>
      <w:r w:rsidRPr="006B677E">
        <w:rPr>
          <w:rFonts w:asciiTheme="majorHAnsi" w:hAnsiTheme="majorHAnsi" w:cstheme="majorHAnsi"/>
          <w:sz w:val="16"/>
        </w:rPr>
        <w:t xml:space="preserve"> </w:t>
      </w:r>
      <w:r w:rsidRPr="00996312">
        <w:rPr>
          <w:rFonts w:asciiTheme="majorHAnsi" w:hAnsiTheme="majorHAnsi" w:cstheme="majorHAnsi"/>
          <w:vanish/>
          <w:sz w:val="16"/>
        </w:rPr>
        <w:t>in</w:t>
      </w:r>
      <w:r w:rsidRPr="006B677E">
        <w:rPr>
          <w:rFonts w:asciiTheme="majorHAnsi" w:hAnsiTheme="majorHAnsi" w:cstheme="majorHAnsi"/>
          <w:sz w:val="16"/>
        </w:rPr>
        <w:t xml:space="preserve"> </w:t>
      </w:r>
      <w:r w:rsidRPr="00996312">
        <w:rPr>
          <w:rFonts w:asciiTheme="majorHAnsi" w:hAnsiTheme="majorHAnsi" w:cstheme="majorHAnsi"/>
          <w:vanish/>
          <w:sz w:val="16"/>
        </w:rPr>
        <w:t>ethics,</w:t>
      </w:r>
      <w:r w:rsidRPr="006B677E">
        <w:rPr>
          <w:rFonts w:asciiTheme="majorHAnsi" w:hAnsiTheme="majorHAnsi" w:cstheme="majorHAnsi"/>
          <w:sz w:val="16"/>
        </w:rPr>
        <w:t xml:space="preserve"> </w:t>
      </w:r>
      <w:r w:rsidRPr="00996312">
        <w:rPr>
          <w:rFonts w:asciiTheme="majorHAnsi" w:hAnsiTheme="majorHAnsi" w:cstheme="majorHAnsi"/>
          <w:vanish/>
          <w:sz w:val="16"/>
        </w:rPr>
        <w:t>described</w:t>
      </w:r>
      <w:r w:rsidRPr="006B677E">
        <w:rPr>
          <w:rFonts w:asciiTheme="majorHAnsi" w:hAnsiTheme="majorHAnsi" w:cstheme="majorHAnsi"/>
          <w:sz w:val="16"/>
        </w:rPr>
        <w:t xml:space="preserve"> </w:t>
      </w:r>
      <w:r w:rsidRPr="00996312">
        <w:rPr>
          <w:rFonts w:asciiTheme="majorHAnsi" w:hAnsiTheme="majorHAnsi" w:cstheme="majorHAnsi"/>
          <w:vanish/>
          <w:sz w:val="16"/>
        </w:rPr>
        <w:t>our</w:t>
      </w:r>
      <w:r w:rsidRPr="006B677E">
        <w:rPr>
          <w:rFonts w:asciiTheme="majorHAnsi" w:hAnsiTheme="majorHAnsi" w:cstheme="majorHAnsi"/>
          <w:sz w:val="16"/>
        </w:rPr>
        <w:t xml:space="preserve"> </w:t>
      </w:r>
      <w:r w:rsidRPr="00996312">
        <w:rPr>
          <w:rFonts w:asciiTheme="majorHAnsi" w:hAnsiTheme="majorHAnsi" w:cstheme="majorHAnsi"/>
          <w:vanish/>
          <w:sz w:val="16"/>
        </w:rPr>
        <w:t>situation</w:t>
      </w:r>
      <w:r w:rsidRPr="006B677E">
        <w:rPr>
          <w:rFonts w:asciiTheme="majorHAnsi" w:hAnsiTheme="majorHAnsi" w:cstheme="majorHAnsi"/>
          <w:sz w:val="16"/>
        </w:rPr>
        <w:t xml:space="preserve"> </w:t>
      </w:r>
      <w:r w:rsidRPr="00996312">
        <w:rPr>
          <w:rFonts w:asciiTheme="majorHAnsi" w:hAnsiTheme="majorHAnsi" w:cstheme="majorHAnsi"/>
          <w:vanish/>
          <w:sz w:val="16"/>
        </w:rPr>
        <w:t>clearly</w:t>
      </w:r>
      <w:r w:rsidRPr="006B677E">
        <w:rPr>
          <w:rFonts w:asciiTheme="majorHAnsi" w:hAnsiTheme="majorHAnsi" w:cstheme="majorHAnsi"/>
          <w:sz w:val="16"/>
        </w:rPr>
        <w:t xml:space="preserve"> </w:t>
      </w:r>
      <w:r w:rsidRPr="00996312">
        <w:rPr>
          <w:rFonts w:asciiTheme="majorHAnsi" w:hAnsiTheme="majorHAnsi" w:cstheme="majorHAnsi"/>
          <w:vanish/>
          <w:sz w:val="16"/>
        </w:rPr>
        <w:t>and</w:t>
      </w:r>
      <w:r w:rsidRPr="006B677E">
        <w:rPr>
          <w:rFonts w:asciiTheme="majorHAnsi" w:hAnsiTheme="majorHAnsi" w:cstheme="majorHAnsi"/>
          <w:sz w:val="16"/>
        </w:rPr>
        <w:t xml:space="preserve"> </w:t>
      </w:r>
      <w:r w:rsidRPr="00996312">
        <w:rPr>
          <w:rFonts w:asciiTheme="majorHAnsi" w:hAnsiTheme="majorHAnsi" w:cstheme="majorHAnsi"/>
          <w:vanish/>
          <w:sz w:val="16"/>
        </w:rPr>
        <w:t>accurately:</w:t>
      </w:r>
      <w:r w:rsidRPr="006B677E">
        <w:rPr>
          <w:rFonts w:asciiTheme="majorHAnsi" w:hAnsiTheme="majorHAnsi" w:cstheme="majorHAnsi"/>
          <w:sz w:val="16"/>
        </w:rPr>
        <w:t xml:space="preserve"> </w:t>
      </w:r>
      <w:r w:rsidRPr="00996312">
        <w:rPr>
          <w:rFonts w:asciiTheme="majorHAnsi" w:hAnsiTheme="majorHAnsi" w:cstheme="majorHAnsi"/>
          <w:vanish/>
          <w:sz w:val="16"/>
        </w:rPr>
        <w:t>“We</w:t>
      </w:r>
      <w:r w:rsidRPr="006B677E">
        <w:rPr>
          <w:rFonts w:asciiTheme="majorHAnsi" w:hAnsiTheme="majorHAnsi" w:cstheme="majorHAnsi"/>
          <w:sz w:val="16"/>
        </w:rPr>
        <w:t xml:space="preserve"> </w:t>
      </w:r>
      <w:r w:rsidRPr="00996312">
        <w:rPr>
          <w:rFonts w:asciiTheme="majorHAnsi" w:hAnsiTheme="majorHAnsi" w:cstheme="majorHAnsi"/>
          <w:vanish/>
          <w:sz w:val="16"/>
        </w:rPr>
        <w:t>live</w:t>
      </w:r>
      <w:r w:rsidRPr="006B677E">
        <w:rPr>
          <w:rFonts w:asciiTheme="majorHAnsi" w:hAnsiTheme="majorHAnsi" w:cstheme="majorHAnsi"/>
          <w:sz w:val="16"/>
        </w:rPr>
        <w:t xml:space="preserve"> </w:t>
      </w:r>
      <w:r w:rsidRPr="00996312">
        <w:rPr>
          <w:rFonts w:asciiTheme="majorHAnsi" w:hAnsiTheme="majorHAnsi" w:cstheme="majorHAnsi"/>
          <w:vanish/>
          <w:sz w:val="16"/>
        </w:rPr>
        <w:t>during</w:t>
      </w:r>
      <w:r w:rsidRPr="006B677E">
        <w:rPr>
          <w:rFonts w:asciiTheme="majorHAnsi" w:hAnsiTheme="majorHAnsi" w:cstheme="majorHAnsi"/>
          <w:sz w:val="16"/>
        </w:rPr>
        <w:t xml:space="preserve"> </w:t>
      </w:r>
      <w:r w:rsidRPr="00996312">
        <w:rPr>
          <w:rFonts w:asciiTheme="majorHAnsi" w:hAnsiTheme="majorHAnsi" w:cstheme="majorHAnsi"/>
          <w:vanish/>
          <w:sz w:val="16"/>
        </w:rPr>
        <w:t>the</w:t>
      </w:r>
      <w:r w:rsidRPr="006B677E">
        <w:rPr>
          <w:rFonts w:asciiTheme="majorHAnsi" w:hAnsiTheme="majorHAnsi" w:cstheme="majorHAnsi"/>
          <w:sz w:val="16"/>
        </w:rPr>
        <w:t xml:space="preserve"> </w:t>
      </w:r>
      <w:r w:rsidRPr="00996312">
        <w:rPr>
          <w:rFonts w:asciiTheme="majorHAnsi" w:hAnsiTheme="majorHAnsi" w:cstheme="majorHAnsi"/>
          <w:vanish/>
          <w:sz w:val="16"/>
        </w:rPr>
        <w:t>hinge</w:t>
      </w:r>
      <w:r w:rsidRPr="006B677E">
        <w:rPr>
          <w:rFonts w:asciiTheme="majorHAnsi" w:hAnsiTheme="majorHAnsi" w:cstheme="majorHAnsi"/>
          <w:sz w:val="16"/>
        </w:rPr>
        <w:t xml:space="preserve"> </w:t>
      </w:r>
      <w:r w:rsidRPr="00996312">
        <w:rPr>
          <w:rFonts w:asciiTheme="majorHAnsi" w:hAnsiTheme="majorHAnsi" w:cstheme="majorHAnsi"/>
          <w:vanish/>
          <w:sz w:val="16"/>
        </w:rPr>
        <w:t>of</w:t>
      </w:r>
      <w:r w:rsidRPr="006B677E">
        <w:rPr>
          <w:rFonts w:asciiTheme="majorHAnsi" w:hAnsiTheme="majorHAnsi" w:cstheme="majorHAnsi"/>
          <w:sz w:val="16"/>
        </w:rPr>
        <w:t xml:space="preserve"> </w:t>
      </w:r>
      <w:r w:rsidRPr="00996312">
        <w:rPr>
          <w:rFonts w:asciiTheme="majorHAnsi" w:hAnsiTheme="majorHAnsi" w:cstheme="majorHAnsi"/>
          <w:vanish/>
          <w:sz w:val="16"/>
        </w:rPr>
        <w:t>history.</w:t>
      </w:r>
      <w:r w:rsidRPr="006B677E">
        <w:rPr>
          <w:rFonts w:asciiTheme="majorHAnsi" w:hAnsiTheme="majorHAnsi" w:cstheme="majorHAnsi"/>
          <w:sz w:val="16"/>
        </w:rPr>
        <w:t xml:space="preserve"> </w:t>
      </w:r>
      <w:r w:rsidRPr="00996312">
        <w:rPr>
          <w:rStyle w:val="StyleUnderline"/>
          <w:rFonts w:cstheme="majorHAnsi"/>
          <w:vanish/>
        </w:rPr>
        <w:t>Given</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scientific</w:t>
      </w:r>
      <w:r w:rsidRPr="00941301">
        <w:rPr>
          <w:rStyle w:val="StyleUnderline"/>
          <w:rFonts w:cstheme="majorHAnsi"/>
        </w:rPr>
        <w:t xml:space="preserve"> </w:t>
      </w:r>
      <w:r w:rsidRPr="00996312">
        <w:rPr>
          <w:rStyle w:val="StyleUnderline"/>
          <w:rFonts w:cstheme="majorHAnsi"/>
          <w:vanish/>
        </w:rPr>
        <w:t>and</w:t>
      </w:r>
      <w:r w:rsidRPr="00941301">
        <w:rPr>
          <w:rStyle w:val="StyleUnderline"/>
          <w:rFonts w:cstheme="majorHAnsi"/>
        </w:rPr>
        <w:t xml:space="preserve"> </w:t>
      </w:r>
      <w:r w:rsidRPr="00996312">
        <w:rPr>
          <w:rStyle w:val="StyleUnderline"/>
          <w:rFonts w:cstheme="majorHAnsi"/>
          <w:vanish/>
        </w:rPr>
        <w:t>technological</w:t>
      </w:r>
      <w:r w:rsidRPr="00941301">
        <w:rPr>
          <w:rStyle w:val="StyleUnderline"/>
          <w:rFonts w:cstheme="majorHAnsi"/>
        </w:rPr>
        <w:t xml:space="preserve"> </w:t>
      </w:r>
      <w:r w:rsidRPr="00996312">
        <w:rPr>
          <w:rStyle w:val="StyleUnderline"/>
          <w:rFonts w:cstheme="majorHAnsi"/>
          <w:vanish/>
        </w:rPr>
        <w:t>discoveries</w:t>
      </w:r>
      <w:r w:rsidRPr="00941301">
        <w:rPr>
          <w:rStyle w:val="StyleUnderline"/>
          <w:rFonts w:cstheme="majorHAnsi"/>
        </w:rPr>
        <w:t xml:space="preserve"> </w:t>
      </w:r>
      <w:r w:rsidRPr="00996312">
        <w:rPr>
          <w:rStyle w:val="StyleUnderline"/>
          <w:rFonts w:cstheme="majorHAnsi"/>
          <w:vanish/>
        </w:rPr>
        <w:t>of</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last</w:t>
      </w:r>
      <w:r w:rsidRPr="00941301">
        <w:rPr>
          <w:rStyle w:val="StyleUnderline"/>
          <w:rFonts w:cstheme="majorHAnsi"/>
        </w:rPr>
        <w:t xml:space="preserve"> </w:t>
      </w:r>
      <w:r w:rsidRPr="00996312">
        <w:rPr>
          <w:rStyle w:val="StyleUnderline"/>
          <w:rFonts w:cstheme="majorHAnsi"/>
          <w:vanish/>
        </w:rPr>
        <w:t>two</w:t>
      </w:r>
      <w:r w:rsidRPr="00941301">
        <w:rPr>
          <w:rStyle w:val="StyleUnderline"/>
          <w:rFonts w:cstheme="majorHAnsi"/>
        </w:rPr>
        <w:t xml:space="preserve"> </w:t>
      </w:r>
      <w:r w:rsidRPr="00996312">
        <w:rPr>
          <w:rStyle w:val="StyleUnderline"/>
          <w:rFonts w:cstheme="majorHAnsi"/>
          <w:vanish/>
        </w:rPr>
        <w:t>centuries,</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world</w:t>
      </w:r>
      <w:r w:rsidRPr="00941301">
        <w:rPr>
          <w:rStyle w:val="StyleUnderline"/>
          <w:rFonts w:cstheme="majorHAnsi"/>
        </w:rPr>
        <w:t xml:space="preserve"> </w:t>
      </w:r>
      <w:r w:rsidRPr="00996312">
        <w:rPr>
          <w:rStyle w:val="StyleUnderline"/>
          <w:rFonts w:cstheme="majorHAnsi"/>
          <w:vanish/>
        </w:rPr>
        <w:t>has</w:t>
      </w:r>
      <w:r w:rsidRPr="00941301">
        <w:rPr>
          <w:rStyle w:val="StyleUnderline"/>
          <w:rFonts w:cstheme="majorHAnsi"/>
        </w:rPr>
        <w:t xml:space="preserve"> </w:t>
      </w:r>
      <w:r w:rsidRPr="00996312">
        <w:rPr>
          <w:rStyle w:val="StyleUnderline"/>
          <w:rFonts w:cstheme="majorHAnsi"/>
          <w:vanish/>
        </w:rPr>
        <w:t>never</w:t>
      </w:r>
      <w:r w:rsidRPr="00941301">
        <w:rPr>
          <w:rStyle w:val="StyleUnderline"/>
          <w:rFonts w:cstheme="majorHAnsi"/>
        </w:rPr>
        <w:t xml:space="preserve"> </w:t>
      </w:r>
      <w:r w:rsidRPr="00996312">
        <w:rPr>
          <w:rStyle w:val="StyleUnderline"/>
          <w:rFonts w:cstheme="majorHAnsi"/>
          <w:vanish/>
        </w:rPr>
        <w:t>changed</w:t>
      </w:r>
      <w:r w:rsidRPr="00941301">
        <w:rPr>
          <w:rStyle w:val="StyleUnderline"/>
          <w:rFonts w:cstheme="majorHAnsi"/>
        </w:rPr>
        <w:t xml:space="preserve"> </w:t>
      </w:r>
      <w:r w:rsidRPr="00996312">
        <w:rPr>
          <w:rStyle w:val="StyleUnderline"/>
          <w:rFonts w:cstheme="majorHAnsi"/>
          <w:vanish/>
        </w:rPr>
        <w:t>as</w:t>
      </w:r>
      <w:r w:rsidRPr="00941301">
        <w:rPr>
          <w:rStyle w:val="StyleUnderline"/>
          <w:rFonts w:cstheme="majorHAnsi"/>
        </w:rPr>
        <w:t xml:space="preserve"> </w:t>
      </w:r>
      <w:r w:rsidRPr="00996312">
        <w:rPr>
          <w:rStyle w:val="StyleUnderline"/>
          <w:rFonts w:cstheme="majorHAnsi"/>
          <w:vanish/>
        </w:rPr>
        <w:t>fast.</w:t>
      </w:r>
      <w:r w:rsidRPr="00941301">
        <w:rPr>
          <w:rStyle w:val="StyleUnderline"/>
          <w:rFonts w:cstheme="majorHAnsi"/>
        </w:rPr>
        <w:t xml:space="preserve"> </w:t>
      </w:r>
      <w:r w:rsidRPr="00996312">
        <w:rPr>
          <w:rFonts w:asciiTheme="majorHAnsi" w:hAnsiTheme="majorHAnsi" w:cstheme="majorHAnsi"/>
          <w:vanish/>
          <w:sz w:val="16"/>
        </w:rPr>
        <w:t>We</w:t>
      </w:r>
      <w:r w:rsidRPr="006B677E">
        <w:rPr>
          <w:rFonts w:asciiTheme="majorHAnsi" w:hAnsiTheme="majorHAnsi" w:cstheme="majorHAnsi"/>
          <w:sz w:val="16"/>
        </w:rPr>
        <w:t xml:space="preserve"> </w:t>
      </w:r>
      <w:r w:rsidRPr="00996312">
        <w:rPr>
          <w:rFonts w:asciiTheme="majorHAnsi" w:hAnsiTheme="majorHAnsi" w:cstheme="majorHAnsi"/>
          <w:vanish/>
          <w:sz w:val="16"/>
        </w:rPr>
        <w:t>shall</w:t>
      </w:r>
      <w:r w:rsidRPr="006B677E">
        <w:rPr>
          <w:rFonts w:asciiTheme="majorHAnsi" w:hAnsiTheme="majorHAnsi" w:cstheme="majorHAnsi"/>
          <w:sz w:val="16"/>
        </w:rPr>
        <w:t xml:space="preserve"> </w:t>
      </w:r>
      <w:r w:rsidRPr="00996312">
        <w:rPr>
          <w:rFonts w:asciiTheme="majorHAnsi" w:hAnsiTheme="majorHAnsi" w:cstheme="majorHAnsi"/>
          <w:vanish/>
          <w:sz w:val="16"/>
        </w:rPr>
        <w:t>soon</w:t>
      </w:r>
      <w:r w:rsidRPr="006B677E">
        <w:rPr>
          <w:rFonts w:asciiTheme="majorHAnsi" w:hAnsiTheme="majorHAnsi" w:cstheme="majorHAnsi"/>
          <w:sz w:val="16"/>
        </w:rPr>
        <w:t xml:space="preserve"> </w:t>
      </w:r>
      <w:r w:rsidRPr="00996312">
        <w:rPr>
          <w:rFonts w:asciiTheme="majorHAnsi" w:hAnsiTheme="majorHAnsi" w:cstheme="majorHAnsi"/>
          <w:vanish/>
          <w:sz w:val="16"/>
        </w:rPr>
        <w:t>have</w:t>
      </w:r>
      <w:r w:rsidRPr="006B677E">
        <w:rPr>
          <w:rFonts w:asciiTheme="majorHAnsi" w:hAnsiTheme="majorHAnsi" w:cstheme="majorHAnsi"/>
          <w:sz w:val="16"/>
        </w:rPr>
        <w:t xml:space="preserve"> </w:t>
      </w:r>
      <w:r w:rsidRPr="00996312">
        <w:rPr>
          <w:rFonts w:asciiTheme="majorHAnsi" w:hAnsiTheme="majorHAnsi" w:cstheme="majorHAnsi"/>
          <w:vanish/>
          <w:sz w:val="16"/>
        </w:rPr>
        <w:t>even</w:t>
      </w:r>
      <w:r w:rsidRPr="006B677E">
        <w:rPr>
          <w:rFonts w:asciiTheme="majorHAnsi" w:hAnsiTheme="majorHAnsi" w:cstheme="majorHAnsi"/>
          <w:sz w:val="16"/>
        </w:rPr>
        <w:t xml:space="preserve"> </w:t>
      </w:r>
      <w:r w:rsidRPr="00996312">
        <w:rPr>
          <w:rFonts w:asciiTheme="majorHAnsi" w:hAnsiTheme="majorHAnsi" w:cstheme="majorHAnsi"/>
          <w:vanish/>
          <w:sz w:val="16"/>
        </w:rPr>
        <w:t>greater</w:t>
      </w:r>
      <w:r w:rsidRPr="006B677E">
        <w:rPr>
          <w:rFonts w:asciiTheme="majorHAnsi" w:hAnsiTheme="majorHAnsi" w:cstheme="majorHAnsi"/>
          <w:sz w:val="16"/>
        </w:rPr>
        <w:t xml:space="preserve"> </w:t>
      </w:r>
      <w:r w:rsidRPr="00996312">
        <w:rPr>
          <w:rFonts w:asciiTheme="majorHAnsi" w:hAnsiTheme="majorHAnsi" w:cstheme="majorHAnsi"/>
          <w:vanish/>
          <w:sz w:val="16"/>
        </w:rPr>
        <w:t>powers</w:t>
      </w:r>
      <w:r w:rsidRPr="006B677E">
        <w:rPr>
          <w:rFonts w:asciiTheme="majorHAnsi" w:hAnsiTheme="majorHAnsi" w:cstheme="majorHAnsi"/>
          <w:sz w:val="16"/>
        </w:rPr>
        <w:t xml:space="preserve"> </w:t>
      </w:r>
      <w:r w:rsidRPr="00996312">
        <w:rPr>
          <w:rFonts w:asciiTheme="majorHAnsi" w:hAnsiTheme="majorHAnsi" w:cstheme="majorHAnsi"/>
          <w:vanish/>
          <w:sz w:val="16"/>
        </w:rPr>
        <w:t>to</w:t>
      </w:r>
      <w:r w:rsidRPr="006B677E">
        <w:rPr>
          <w:rFonts w:asciiTheme="majorHAnsi" w:hAnsiTheme="majorHAnsi" w:cstheme="majorHAnsi"/>
          <w:sz w:val="16"/>
        </w:rPr>
        <w:t xml:space="preserve"> </w:t>
      </w:r>
      <w:r w:rsidRPr="00996312">
        <w:rPr>
          <w:rFonts w:asciiTheme="majorHAnsi" w:hAnsiTheme="majorHAnsi" w:cstheme="majorHAnsi"/>
          <w:vanish/>
          <w:sz w:val="16"/>
        </w:rPr>
        <w:t>transform,</w:t>
      </w:r>
      <w:r w:rsidRPr="006B677E">
        <w:rPr>
          <w:rFonts w:asciiTheme="majorHAnsi" w:hAnsiTheme="majorHAnsi" w:cstheme="majorHAnsi"/>
          <w:sz w:val="16"/>
        </w:rPr>
        <w:t xml:space="preserve"> </w:t>
      </w:r>
      <w:r w:rsidRPr="00996312">
        <w:rPr>
          <w:rFonts w:asciiTheme="majorHAnsi" w:hAnsiTheme="majorHAnsi" w:cstheme="majorHAnsi"/>
          <w:vanish/>
          <w:sz w:val="16"/>
        </w:rPr>
        <w:t>not</w:t>
      </w:r>
      <w:r w:rsidRPr="006B677E">
        <w:rPr>
          <w:rFonts w:asciiTheme="majorHAnsi" w:hAnsiTheme="majorHAnsi" w:cstheme="majorHAnsi"/>
          <w:sz w:val="16"/>
        </w:rPr>
        <w:t xml:space="preserve"> </w:t>
      </w:r>
      <w:r w:rsidRPr="00996312">
        <w:rPr>
          <w:rFonts w:asciiTheme="majorHAnsi" w:hAnsiTheme="majorHAnsi" w:cstheme="majorHAnsi"/>
          <w:vanish/>
          <w:sz w:val="16"/>
        </w:rPr>
        <w:t>only</w:t>
      </w:r>
      <w:r w:rsidRPr="006B677E">
        <w:rPr>
          <w:rFonts w:asciiTheme="majorHAnsi" w:hAnsiTheme="majorHAnsi" w:cstheme="majorHAnsi"/>
          <w:sz w:val="16"/>
        </w:rPr>
        <w:t xml:space="preserve"> </w:t>
      </w:r>
      <w:r w:rsidRPr="00996312">
        <w:rPr>
          <w:rFonts w:asciiTheme="majorHAnsi" w:hAnsiTheme="majorHAnsi" w:cstheme="majorHAnsi"/>
          <w:vanish/>
          <w:sz w:val="16"/>
        </w:rPr>
        <w:t>our</w:t>
      </w:r>
      <w:r w:rsidRPr="006B677E">
        <w:rPr>
          <w:rFonts w:asciiTheme="majorHAnsi" w:hAnsiTheme="majorHAnsi" w:cstheme="majorHAnsi"/>
          <w:sz w:val="16"/>
        </w:rPr>
        <w:t xml:space="preserve"> </w:t>
      </w:r>
      <w:r w:rsidRPr="00996312">
        <w:rPr>
          <w:rFonts w:asciiTheme="majorHAnsi" w:hAnsiTheme="majorHAnsi" w:cstheme="majorHAnsi"/>
          <w:vanish/>
          <w:sz w:val="16"/>
        </w:rPr>
        <w:t>surroundings,</w:t>
      </w:r>
      <w:r w:rsidRPr="006B677E">
        <w:rPr>
          <w:rFonts w:asciiTheme="majorHAnsi" w:hAnsiTheme="majorHAnsi" w:cstheme="majorHAnsi"/>
          <w:sz w:val="16"/>
        </w:rPr>
        <w:t xml:space="preserve"> </w:t>
      </w:r>
      <w:r w:rsidRPr="00996312">
        <w:rPr>
          <w:rFonts w:asciiTheme="majorHAnsi" w:hAnsiTheme="majorHAnsi" w:cstheme="majorHAnsi"/>
          <w:vanish/>
          <w:sz w:val="16"/>
        </w:rPr>
        <w:t>but</w:t>
      </w:r>
      <w:r w:rsidRPr="006B677E">
        <w:rPr>
          <w:rFonts w:asciiTheme="majorHAnsi" w:hAnsiTheme="majorHAnsi" w:cstheme="majorHAnsi"/>
          <w:sz w:val="16"/>
        </w:rPr>
        <w:t xml:space="preserve"> </w:t>
      </w:r>
      <w:r w:rsidRPr="00996312">
        <w:rPr>
          <w:rFonts w:asciiTheme="majorHAnsi" w:hAnsiTheme="majorHAnsi" w:cstheme="majorHAnsi"/>
          <w:vanish/>
          <w:sz w:val="16"/>
        </w:rPr>
        <w:t>ourselves</w:t>
      </w:r>
      <w:r w:rsidRPr="006B677E">
        <w:rPr>
          <w:rFonts w:asciiTheme="majorHAnsi" w:hAnsiTheme="majorHAnsi" w:cstheme="majorHAnsi"/>
          <w:sz w:val="16"/>
        </w:rPr>
        <w:t xml:space="preserve"> </w:t>
      </w:r>
      <w:r w:rsidRPr="00996312">
        <w:rPr>
          <w:rFonts w:asciiTheme="majorHAnsi" w:hAnsiTheme="majorHAnsi" w:cstheme="majorHAnsi"/>
          <w:vanish/>
          <w:sz w:val="16"/>
        </w:rPr>
        <w:t>and</w:t>
      </w:r>
      <w:r w:rsidRPr="006B677E">
        <w:rPr>
          <w:rFonts w:asciiTheme="majorHAnsi" w:hAnsiTheme="majorHAnsi" w:cstheme="majorHAnsi"/>
          <w:sz w:val="16"/>
        </w:rPr>
        <w:t xml:space="preserve"> </w:t>
      </w:r>
      <w:r w:rsidRPr="00996312">
        <w:rPr>
          <w:rFonts w:asciiTheme="majorHAnsi" w:hAnsiTheme="majorHAnsi" w:cstheme="majorHAnsi"/>
          <w:vanish/>
          <w:sz w:val="16"/>
        </w:rPr>
        <w:t>our</w:t>
      </w:r>
      <w:r w:rsidRPr="006B677E">
        <w:rPr>
          <w:rFonts w:asciiTheme="majorHAnsi" w:hAnsiTheme="majorHAnsi" w:cstheme="majorHAnsi"/>
          <w:sz w:val="16"/>
        </w:rPr>
        <w:t xml:space="preserve"> </w:t>
      </w:r>
      <w:r w:rsidRPr="00996312">
        <w:rPr>
          <w:rFonts w:asciiTheme="majorHAnsi" w:hAnsiTheme="majorHAnsi" w:cstheme="majorHAnsi"/>
          <w:vanish/>
          <w:sz w:val="16"/>
        </w:rPr>
        <w:t>successors.</w:t>
      </w:r>
      <w:r w:rsidRPr="006B677E">
        <w:rPr>
          <w:rFonts w:asciiTheme="majorHAnsi" w:hAnsiTheme="majorHAnsi" w:cstheme="majorHAnsi"/>
          <w:sz w:val="16"/>
        </w:rPr>
        <w:t xml:space="preserve"> </w:t>
      </w:r>
      <w:r w:rsidRPr="00996312">
        <w:rPr>
          <w:rStyle w:val="StyleUnderline"/>
          <w:rFonts w:cstheme="majorHAnsi"/>
          <w:vanish/>
        </w:rPr>
        <w:t>If</w:t>
      </w:r>
      <w:r w:rsidRPr="00941301">
        <w:rPr>
          <w:rStyle w:val="StyleUnderline"/>
          <w:rFonts w:cstheme="majorHAnsi"/>
        </w:rPr>
        <w:t xml:space="preserve"> </w:t>
      </w:r>
      <w:r w:rsidRPr="00996312">
        <w:rPr>
          <w:rStyle w:val="StyleUnderline"/>
          <w:rFonts w:cstheme="majorHAnsi"/>
          <w:vanish/>
        </w:rPr>
        <w:t>we</w:t>
      </w:r>
      <w:r w:rsidRPr="00941301">
        <w:rPr>
          <w:rStyle w:val="StyleUnderline"/>
          <w:rFonts w:cstheme="majorHAnsi"/>
        </w:rPr>
        <w:t xml:space="preserve"> </w:t>
      </w:r>
      <w:r w:rsidRPr="00996312">
        <w:rPr>
          <w:rStyle w:val="StyleUnderline"/>
          <w:rFonts w:cstheme="majorHAnsi"/>
          <w:vanish/>
        </w:rPr>
        <w:t>act</w:t>
      </w:r>
      <w:r w:rsidRPr="00941301">
        <w:rPr>
          <w:rStyle w:val="StyleUnderline"/>
          <w:rFonts w:cstheme="majorHAnsi"/>
        </w:rPr>
        <w:t xml:space="preserve"> </w:t>
      </w:r>
      <w:r w:rsidRPr="00996312">
        <w:rPr>
          <w:rStyle w:val="StyleUnderline"/>
          <w:rFonts w:cstheme="majorHAnsi"/>
          <w:vanish/>
        </w:rPr>
        <w:t>wisely</w:t>
      </w:r>
      <w:r w:rsidRPr="00941301">
        <w:rPr>
          <w:rStyle w:val="StyleUnderline"/>
          <w:rFonts w:cstheme="majorHAnsi"/>
        </w:rPr>
        <w:t xml:space="preserve"> </w:t>
      </w:r>
      <w:r w:rsidRPr="00996312">
        <w:rPr>
          <w:rStyle w:val="StyleUnderline"/>
          <w:rFonts w:cstheme="majorHAnsi"/>
          <w:vanish/>
        </w:rPr>
        <w:t>in</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next</w:t>
      </w:r>
      <w:r w:rsidRPr="00941301">
        <w:rPr>
          <w:rStyle w:val="StyleUnderline"/>
          <w:rFonts w:cstheme="majorHAnsi"/>
        </w:rPr>
        <w:t xml:space="preserve"> </w:t>
      </w:r>
      <w:r w:rsidRPr="00996312">
        <w:rPr>
          <w:rStyle w:val="StyleUnderline"/>
          <w:rFonts w:cstheme="majorHAnsi"/>
          <w:vanish/>
        </w:rPr>
        <w:t>few</w:t>
      </w:r>
      <w:r w:rsidRPr="00941301">
        <w:rPr>
          <w:rStyle w:val="StyleUnderline"/>
          <w:rFonts w:cstheme="majorHAnsi"/>
        </w:rPr>
        <w:t xml:space="preserve"> </w:t>
      </w:r>
      <w:r w:rsidRPr="00996312">
        <w:rPr>
          <w:rStyle w:val="StyleUnderline"/>
          <w:rFonts w:cstheme="majorHAnsi"/>
          <w:vanish/>
        </w:rPr>
        <w:t>centuries,</w:t>
      </w:r>
      <w:r w:rsidRPr="00941301">
        <w:rPr>
          <w:rStyle w:val="StyleUnderline"/>
          <w:rFonts w:cstheme="majorHAnsi"/>
        </w:rPr>
        <w:t xml:space="preserve"> </w:t>
      </w:r>
      <w:r w:rsidRPr="00996312">
        <w:rPr>
          <w:rStyle w:val="StyleUnderline"/>
          <w:rFonts w:cstheme="majorHAnsi"/>
          <w:vanish/>
        </w:rPr>
        <w:t>humanity</w:t>
      </w:r>
      <w:r w:rsidRPr="00941301">
        <w:rPr>
          <w:rStyle w:val="StyleUnderline"/>
          <w:rFonts w:cstheme="majorHAnsi"/>
        </w:rPr>
        <w:t xml:space="preserve"> </w:t>
      </w:r>
      <w:r w:rsidRPr="00996312">
        <w:rPr>
          <w:rStyle w:val="StyleUnderline"/>
          <w:rFonts w:cstheme="majorHAnsi"/>
          <w:vanish/>
        </w:rPr>
        <w:t>will</w:t>
      </w:r>
      <w:r w:rsidRPr="00941301">
        <w:rPr>
          <w:rStyle w:val="StyleUnderline"/>
          <w:rFonts w:cstheme="majorHAnsi"/>
        </w:rPr>
        <w:t xml:space="preserve"> </w:t>
      </w:r>
      <w:r w:rsidRPr="00996312">
        <w:rPr>
          <w:rStyle w:val="StyleUnderline"/>
          <w:rFonts w:cstheme="majorHAnsi"/>
          <w:vanish/>
        </w:rPr>
        <w:t>survive</w:t>
      </w:r>
      <w:r w:rsidRPr="00941301">
        <w:rPr>
          <w:rStyle w:val="StyleUnderline"/>
          <w:rFonts w:cstheme="majorHAnsi"/>
        </w:rPr>
        <w:t xml:space="preserve"> </w:t>
      </w:r>
      <w:r w:rsidRPr="00996312">
        <w:rPr>
          <w:rStyle w:val="StyleUnderline"/>
          <w:rFonts w:cstheme="majorHAnsi"/>
          <w:vanish/>
        </w:rPr>
        <w:t>its</w:t>
      </w:r>
      <w:r w:rsidRPr="00941301">
        <w:rPr>
          <w:rStyle w:val="StyleUnderline"/>
          <w:rFonts w:cstheme="majorHAnsi"/>
        </w:rPr>
        <w:t xml:space="preserve"> </w:t>
      </w:r>
      <w:r w:rsidRPr="00996312">
        <w:rPr>
          <w:rStyle w:val="StyleUnderline"/>
          <w:rFonts w:cstheme="majorHAnsi"/>
          <w:vanish/>
        </w:rPr>
        <w:t>most</w:t>
      </w:r>
      <w:r w:rsidRPr="00941301">
        <w:rPr>
          <w:rStyle w:val="StyleUnderline"/>
          <w:rFonts w:cstheme="majorHAnsi"/>
        </w:rPr>
        <w:t xml:space="preserve"> </w:t>
      </w:r>
      <w:r w:rsidRPr="00996312">
        <w:rPr>
          <w:rStyle w:val="StyleUnderline"/>
          <w:rFonts w:cstheme="majorHAnsi"/>
          <w:vanish/>
        </w:rPr>
        <w:t>dangerous</w:t>
      </w:r>
      <w:r w:rsidRPr="00941301">
        <w:rPr>
          <w:rStyle w:val="StyleUnderline"/>
          <w:rFonts w:cstheme="majorHAnsi"/>
        </w:rPr>
        <w:t xml:space="preserve"> </w:t>
      </w:r>
      <w:r w:rsidRPr="00996312">
        <w:rPr>
          <w:rStyle w:val="StyleUnderline"/>
          <w:rFonts w:cstheme="majorHAnsi"/>
          <w:vanish/>
        </w:rPr>
        <w:t>and</w:t>
      </w:r>
      <w:r w:rsidRPr="00941301">
        <w:rPr>
          <w:rStyle w:val="StyleUnderline"/>
          <w:rFonts w:cstheme="majorHAnsi"/>
        </w:rPr>
        <w:t xml:space="preserve"> </w:t>
      </w:r>
      <w:r w:rsidRPr="00996312">
        <w:rPr>
          <w:rStyle w:val="StyleUnderline"/>
          <w:rFonts w:cstheme="majorHAnsi"/>
          <w:vanish/>
        </w:rPr>
        <w:t>decisive</w:t>
      </w:r>
      <w:r w:rsidRPr="00941301">
        <w:rPr>
          <w:rStyle w:val="StyleUnderline"/>
          <w:rFonts w:cstheme="majorHAnsi"/>
        </w:rPr>
        <w:t xml:space="preserve"> </w:t>
      </w:r>
      <w:r w:rsidRPr="00996312">
        <w:rPr>
          <w:rStyle w:val="StyleUnderline"/>
          <w:rFonts w:cstheme="majorHAnsi"/>
          <w:vanish/>
        </w:rPr>
        <w:t>period.</w:t>
      </w:r>
      <w:r w:rsidRPr="00941301">
        <w:rPr>
          <w:rStyle w:val="StyleUnderline"/>
          <w:rFonts w:cstheme="majorHAnsi"/>
        </w:rPr>
        <w:t xml:space="preserve"> </w:t>
      </w:r>
      <w:r w:rsidRPr="00996312">
        <w:rPr>
          <w:rFonts w:asciiTheme="majorHAnsi" w:hAnsiTheme="majorHAnsi" w:cstheme="majorHAnsi"/>
          <w:vanish/>
          <w:sz w:val="16"/>
        </w:rPr>
        <w:t>Our</w:t>
      </w:r>
      <w:r w:rsidRPr="006B677E">
        <w:rPr>
          <w:rFonts w:asciiTheme="majorHAnsi" w:hAnsiTheme="majorHAnsi" w:cstheme="majorHAnsi"/>
          <w:sz w:val="16"/>
        </w:rPr>
        <w:t xml:space="preserve"> </w:t>
      </w:r>
      <w:r w:rsidRPr="00996312">
        <w:rPr>
          <w:rFonts w:asciiTheme="majorHAnsi" w:hAnsiTheme="majorHAnsi" w:cstheme="majorHAnsi"/>
          <w:vanish/>
          <w:sz w:val="16"/>
        </w:rPr>
        <w:t>descendants</w:t>
      </w:r>
      <w:r w:rsidRPr="006B677E">
        <w:rPr>
          <w:rFonts w:asciiTheme="majorHAnsi" w:hAnsiTheme="majorHAnsi" w:cstheme="majorHAnsi"/>
          <w:sz w:val="16"/>
        </w:rPr>
        <w:t xml:space="preserve"> </w:t>
      </w:r>
      <w:r w:rsidRPr="00996312">
        <w:rPr>
          <w:rFonts w:asciiTheme="majorHAnsi" w:hAnsiTheme="majorHAnsi" w:cstheme="majorHAnsi"/>
          <w:vanish/>
          <w:sz w:val="16"/>
        </w:rPr>
        <w:t>could,</w:t>
      </w:r>
      <w:r w:rsidRPr="006B677E">
        <w:rPr>
          <w:rFonts w:asciiTheme="majorHAnsi" w:hAnsiTheme="majorHAnsi" w:cstheme="majorHAnsi"/>
          <w:sz w:val="16"/>
        </w:rPr>
        <w:t xml:space="preserve"> </w:t>
      </w:r>
      <w:r w:rsidRPr="00996312">
        <w:rPr>
          <w:rFonts w:asciiTheme="majorHAnsi" w:hAnsiTheme="majorHAnsi" w:cstheme="majorHAnsi"/>
          <w:vanish/>
          <w:sz w:val="16"/>
        </w:rPr>
        <w:t>if</w:t>
      </w:r>
      <w:r w:rsidRPr="006B677E">
        <w:rPr>
          <w:rFonts w:asciiTheme="majorHAnsi" w:hAnsiTheme="majorHAnsi" w:cstheme="majorHAnsi"/>
          <w:sz w:val="16"/>
        </w:rPr>
        <w:t xml:space="preserve"> </w:t>
      </w:r>
      <w:r w:rsidRPr="00996312">
        <w:rPr>
          <w:rFonts w:asciiTheme="majorHAnsi" w:hAnsiTheme="majorHAnsi" w:cstheme="majorHAnsi"/>
          <w:vanish/>
          <w:sz w:val="16"/>
        </w:rPr>
        <w:t>necessary,</w:t>
      </w:r>
      <w:r w:rsidRPr="006B677E">
        <w:rPr>
          <w:rFonts w:asciiTheme="majorHAnsi" w:hAnsiTheme="majorHAnsi" w:cstheme="majorHAnsi"/>
          <w:sz w:val="16"/>
        </w:rPr>
        <w:t xml:space="preserve"> </w:t>
      </w:r>
      <w:r w:rsidRPr="00996312">
        <w:rPr>
          <w:rFonts w:asciiTheme="majorHAnsi" w:hAnsiTheme="majorHAnsi" w:cstheme="majorHAnsi"/>
          <w:vanish/>
          <w:sz w:val="16"/>
        </w:rPr>
        <w:t>go</w:t>
      </w:r>
      <w:r w:rsidRPr="006B677E">
        <w:rPr>
          <w:rFonts w:asciiTheme="majorHAnsi" w:hAnsiTheme="majorHAnsi" w:cstheme="majorHAnsi"/>
          <w:sz w:val="16"/>
        </w:rPr>
        <w:t xml:space="preserve"> </w:t>
      </w:r>
      <w:r w:rsidRPr="00996312">
        <w:rPr>
          <w:rFonts w:asciiTheme="majorHAnsi" w:hAnsiTheme="majorHAnsi" w:cstheme="majorHAnsi"/>
          <w:vanish/>
          <w:sz w:val="16"/>
        </w:rPr>
        <w:t>elsewhere,</w:t>
      </w:r>
      <w:r w:rsidRPr="006B677E">
        <w:rPr>
          <w:rFonts w:asciiTheme="majorHAnsi" w:hAnsiTheme="majorHAnsi" w:cstheme="majorHAnsi"/>
          <w:sz w:val="16"/>
        </w:rPr>
        <w:t xml:space="preserve"> </w:t>
      </w:r>
      <w:r w:rsidRPr="00996312">
        <w:rPr>
          <w:rFonts w:asciiTheme="majorHAnsi" w:hAnsiTheme="majorHAnsi" w:cstheme="majorHAnsi"/>
          <w:vanish/>
          <w:sz w:val="16"/>
        </w:rPr>
        <w:t>spreading</w:t>
      </w:r>
      <w:r w:rsidRPr="006B677E">
        <w:rPr>
          <w:rFonts w:asciiTheme="majorHAnsi" w:hAnsiTheme="majorHAnsi" w:cstheme="majorHAnsi"/>
          <w:sz w:val="16"/>
        </w:rPr>
        <w:t xml:space="preserve"> </w:t>
      </w:r>
      <w:r w:rsidRPr="00996312">
        <w:rPr>
          <w:rFonts w:asciiTheme="majorHAnsi" w:hAnsiTheme="majorHAnsi" w:cstheme="majorHAnsi"/>
          <w:vanish/>
          <w:sz w:val="16"/>
        </w:rPr>
        <w:t>through</w:t>
      </w:r>
      <w:r w:rsidRPr="006B677E">
        <w:rPr>
          <w:rFonts w:asciiTheme="majorHAnsi" w:hAnsiTheme="majorHAnsi" w:cstheme="majorHAnsi"/>
          <w:sz w:val="16"/>
        </w:rPr>
        <w:t xml:space="preserve"> </w:t>
      </w:r>
      <w:r w:rsidRPr="00996312">
        <w:rPr>
          <w:rFonts w:asciiTheme="majorHAnsi" w:hAnsiTheme="majorHAnsi" w:cstheme="majorHAnsi"/>
          <w:vanish/>
          <w:sz w:val="16"/>
        </w:rPr>
        <w:t>this</w:t>
      </w:r>
      <w:r w:rsidRPr="006B677E">
        <w:rPr>
          <w:rFonts w:asciiTheme="majorHAnsi" w:hAnsiTheme="majorHAnsi" w:cstheme="majorHAnsi"/>
          <w:sz w:val="16"/>
        </w:rPr>
        <w:t xml:space="preserve"> </w:t>
      </w:r>
      <w:r w:rsidRPr="00996312">
        <w:rPr>
          <w:rFonts w:asciiTheme="majorHAnsi" w:hAnsiTheme="majorHAnsi" w:cstheme="majorHAnsi"/>
          <w:vanish/>
          <w:sz w:val="16"/>
        </w:rPr>
        <w:t>galaxy….</w:t>
      </w:r>
      <w:r w:rsidRPr="006B677E">
        <w:rPr>
          <w:rFonts w:asciiTheme="majorHAnsi" w:hAnsiTheme="majorHAnsi" w:cstheme="majorHAnsi"/>
          <w:sz w:val="16"/>
        </w:rPr>
        <w:t xml:space="preserve"> </w:t>
      </w:r>
      <w:r w:rsidRPr="00996312">
        <w:rPr>
          <w:rStyle w:val="StyleUnderline"/>
          <w:rFonts w:cstheme="majorHAnsi"/>
          <w:vanish/>
        </w:rPr>
        <w:t>Our</w:t>
      </w:r>
      <w:r w:rsidRPr="00941301">
        <w:rPr>
          <w:rStyle w:val="StyleUnderline"/>
          <w:rFonts w:cstheme="majorHAnsi"/>
        </w:rPr>
        <w:t xml:space="preserve"> </w:t>
      </w:r>
      <w:r w:rsidRPr="00996312">
        <w:rPr>
          <w:rStyle w:val="StyleUnderline"/>
          <w:rFonts w:cstheme="majorHAnsi"/>
          <w:vanish/>
        </w:rPr>
        <w:t>descendants</w:t>
      </w:r>
      <w:r w:rsidRPr="00941301">
        <w:rPr>
          <w:rStyle w:val="StyleUnderline"/>
          <w:rFonts w:cstheme="majorHAnsi"/>
        </w:rPr>
        <w:t xml:space="preserve"> </w:t>
      </w:r>
      <w:r w:rsidRPr="00996312">
        <w:rPr>
          <w:rStyle w:val="StyleUnderline"/>
          <w:rFonts w:cstheme="majorHAnsi"/>
          <w:vanish/>
        </w:rPr>
        <w:t>might,</w:t>
      </w:r>
      <w:r w:rsidRPr="00941301">
        <w:rPr>
          <w:rStyle w:val="StyleUnderline"/>
          <w:rFonts w:cstheme="majorHAnsi"/>
        </w:rPr>
        <w:t xml:space="preserve"> </w:t>
      </w:r>
      <w:r w:rsidRPr="00996312">
        <w:rPr>
          <w:rStyle w:val="StyleUnderline"/>
          <w:rFonts w:cstheme="majorHAnsi"/>
          <w:vanish/>
        </w:rPr>
        <w:t>I</w:t>
      </w:r>
      <w:r w:rsidRPr="00941301">
        <w:rPr>
          <w:rStyle w:val="StyleUnderline"/>
          <w:rFonts w:cstheme="majorHAnsi"/>
        </w:rPr>
        <w:t xml:space="preserve"> </w:t>
      </w:r>
      <w:r w:rsidRPr="00996312">
        <w:rPr>
          <w:rStyle w:val="StyleUnderline"/>
          <w:rFonts w:cstheme="majorHAnsi"/>
          <w:vanish/>
        </w:rPr>
        <w:t>believe,</w:t>
      </w:r>
      <w:r w:rsidRPr="00941301">
        <w:rPr>
          <w:rStyle w:val="StyleUnderline"/>
          <w:rFonts w:cstheme="majorHAnsi"/>
        </w:rPr>
        <w:t xml:space="preserve"> </w:t>
      </w:r>
      <w:r w:rsidRPr="00996312">
        <w:rPr>
          <w:rStyle w:val="StyleUnderline"/>
          <w:rFonts w:cstheme="majorHAnsi"/>
          <w:vanish/>
        </w:rPr>
        <w:t>make</w:t>
      </w:r>
      <w:r w:rsidRPr="00941301">
        <w:rPr>
          <w:rStyle w:val="StyleUnderline"/>
          <w:rFonts w:cstheme="majorHAnsi"/>
        </w:rPr>
        <w:t xml:space="preserve"> </w:t>
      </w:r>
      <w:r w:rsidRPr="00996312">
        <w:rPr>
          <w:rStyle w:val="StyleUnderline"/>
          <w:rFonts w:cstheme="majorHAnsi"/>
          <w:vanish/>
        </w:rPr>
        <w:t>the</w:t>
      </w:r>
      <w:r w:rsidRPr="00941301">
        <w:rPr>
          <w:rStyle w:val="StyleUnderline"/>
          <w:rFonts w:cstheme="majorHAnsi"/>
        </w:rPr>
        <w:t xml:space="preserve"> </w:t>
      </w:r>
      <w:r w:rsidRPr="00996312">
        <w:rPr>
          <w:rStyle w:val="StyleUnderline"/>
          <w:rFonts w:cstheme="majorHAnsi"/>
          <w:vanish/>
        </w:rPr>
        <w:t>further</w:t>
      </w:r>
      <w:r w:rsidRPr="00941301">
        <w:rPr>
          <w:rStyle w:val="StyleUnderline"/>
          <w:rFonts w:cstheme="majorHAnsi"/>
        </w:rPr>
        <w:t xml:space="preserve"> </w:t>
      </w:r>
      <w:r w:rsidRPr="00996312">
        <w:rPr>
          <w:rStyle w:val="StyleUnderline"/>
          <w:rFonts w:cstheme="majorHAnsi"/>
          <w:vanish/>
        </w:rPr>
        <w:t>future</w:t>
      </w:r>
      <w:r w:rsidRPr="00941301">
        <w:rPr>
          <w:rStyle w:val="StyleUnderline"/>
          <w:rFonts w:cstheme="majorHAnsi"/>
        </w:rPr>
        <w:t xml:space="preserve"> </w:t>
      </w:r>
      <w:r w:rsidRPr="00996312">
        <w:rPr>
          <w:rStyle w:val="StyleUnderline"/>
          <w:rFonts w:cstheme="majorHAnsi"/>
          <w:vanish/>
        </w:rPr>
        <w:t>very</w:t>
      </w:r>
      <w:r w:rsidRPr="00941301">
        <w:rPr>
          <w:rStyle w:val="StyleUnderline"/>
          <w:rFonts w:cstheme="majorHAnsi"/>
        </w:rPr>
        <w:t xml:space="preserve"> </w:t>
      </w:r>
      <w:r w:rsidRPr="00996312">
        <w:rPr>
          <w:rStyle w:val="StyleUnderline"/>
          <w:rFonts w:cstheme="majorHAnsi"/>
          <w:vanish/>
        </w:rPr>
        <w:t>good.</w:t>
      </w:r>
      <w:r w:rsidRPr="00941301">
        <w:rPr>
          <w:rStyle w:val="StyleUnderline"/>
          <w:rFonts w:cstheme="majorHAnsi"/>
        </w:rPr>
        <w:t xml:space="preserve"> </w:t>
      </w:r>
      <w:r w:rsidRPr="00996312">
        <w:rPr>
          <w:rStyle w:val="StyleUnderline"/>
          <w:rFonts w:cstheme="majorHAnsi"/>
          <w:vanish/>
        </w:rPr>
        <w:t>But</w:t>
      </w:r>
      <w:r w:rsidRPr="00941301">
        <w:rPr>
          <w:rStyle w:val="StyleUnderline"/>
          <w:rFonts w:cstheme="majorHAnsi"/>
        </w:rPr>
        <w:t xml:space="preserve"> </w:t>
      </w:r>
      <w:r w:rsidRPr="00996312">
        <w:rPr>
          <w:rStyle w:val="StyleUnderline"/>
          <w:rFonts w:cstheme="majorHAnsi"/>
          <w:vanish/>
        </w:rPr>
        <w:t>that</w:t>
      </w:r>
      <w:r w:rsidRPr="00941301">
        <w:rPr>
          <w:rStyle w:val="StyleUnderline"/>
          <w:rFonts w:cstheme="majorHAnsi"/>
        </w:rPr>
        <w:t xml:space="preserve"> </w:t>
      </w:r>
      <w:r w:rsidRPr="00996312">
        <w:rPr>
          <w:rStyle w:val="StyleUnderline"/>
          <w:rFonts w:cstheme="majorHAnsi"/>
          <w:vanish/>
        </w:rPr>
        <w:t>good</w:t>
      </w:r>
      <w:r w:rsidRPr="00941301">
        <w:rPr>
          <w:rStyle w:val="StyleUnderline"/>
          <w:rFonts w:cstheme="majorHAnsi"/>
        </w:rPr>
        <w:t xml:space="preserve"> </w:t>
      </w:r>
      <w:r w:rsidRPr="00996312">
        <w:rPr>
          <w:rStyle w:val="StyleUnderline"/>
          <w:rFonts w:cstheme="majorHAnsi"/>
          <w:vanish/>
        </w:rPr>
        <w:t>future</w:t>
      </w:r>
      <w:r w:rsidRPr="00941301">
        <w:rPr>
          <w:rStyle w:val="StyleUnderline"/>
          <w:rFonts w:cstheme="majorHAnsi"/>
        </w:rPr>
        <w:t xml:space="preserve"> </w:t>
      </w:r>
      <w:r w:rsidRPr="00996312">
        <w:rPr>
          <w:rStyle w:val="StyleUnderline"/>
          <w:rFonts w:cstheme="majorHAnsi"/>
          <w:vanish/>
        </w:rPr>
        <w:t>may</w:t>
      </w:r>
      <w:r w:rsidRPr="00941301">
        <w:rPr>
          <w:rStyle w:val="StyleUnderline"/>
          <w:rFonts w:cstheme="majorHAnsi"/>
        </w:rPr>
        <w:t xml:space="preserve"> </w:t>
      </w:r>
      <w:r w:rsidRPr="00996312">
        <w:rPr>
          <w:rStyle w:val="StyleUnderline"/>
          <w:rFonts w:cstheme="majorHAnsi"/>
          <w:vanish/>
        </w:rPr>
        <w:t>also</w:t>
      </w:r>
      <w:r w:rsidRPr="00941301">
        <w:rPr>
          <w:rStyle w:val="StyleUnderline"/>
          <w:rFonts w:cstheme="majorHAnsi"/>
        </w:rPr>
        <w:t xml:space="preserve"> </w:t>
      </w:r>
      <w:r w:rsidRPr="00996312">
        <w:rPr>
          <w:rStyle w:val="StyleUnderline"/>
          <w:rFonts w:cstheme="majorHAnsi"/>
          <w:vanish/>
        </w:rPr>
        <w:t>depend</w:t>
      </w:r>
      <w:r w:rsidRPr="00941301">
        <w:rPr>
          <w:rStyle w:val="StyleUnderline"/>
          <w:rFonts w:cstheme="majorHAnsi"/>
        </w:rPr>
        <w:t xml:space="preserve"> </w:t>
      </w:r>
      <w:r w:rsidRPr="00996312">
        <w:rPr>
          <w:rStyle w:val="StyleUnderline"/>
          <w:rFonts w:cstheme="majorHAnsi"/>
          <w:vanish/>
        </w:rPr>
        <w:t>in</w:t>
      </w:r>
      <w:r w:rsidRPr="00941301">
        <w:rPr>
          <w:rStyle w:val="StyleUnderline"/>
          <w:rFonts w:cstheme="majorHAnsi"/>
        </w:rPr>
        <w:t xml:space="preserve"> </w:t>
      </w:r>
      <w:r w:rsidRPr="00996312">
        <w:rPr>
          <w:rStyle w:val="StyleUnderline"/>
          <w:rFonts w:cstheme="majorHAnsi"/>
          <w:vanish/>
        </w:rPr>
        <w:t>part</w:t>
      </w:r>
      <w:r w:rsidRPr="00941301">
        <w:rPr>
          <w:rStyle w:val="StyleUnderline"/>
          <w:rFonts w:cstheme="majorHAnsi"/>
        </w:rPr>
        <w:t xml:space="preserve"> </w:t>
      </w:r>
      <w:r w:rsidRPr="00996312">
        <w:rPr>
          <w:rStyle w:val="StyleUnderline"/>
          <w:rFonts w:cstheme="majorHAnsi"/>
          <w:vanish/>
        </w:rPr>
        <w:t>on</w:t>
      </w:r>
      <w:r w:rsidRPr="00941301">
        <w:rPr>
          <w:rStyle w:val="StyleUnderline"/>
          <w:rFonts w:cstheme="majorHAnsi"/>
        </w:rPr>
        <w:t xml:space="preserve"> </w:t>
      </w:r>
      <w:r w:rsidRPr="00996312">
        <w:rPr>
          <w:rStyle w:val="StyleUnderline"/>
          <w:rFonts w:cstheme="majorHAnsi"/>
          <w:vanish/>
        </w:rPr>
        <w:t>us.</w:t>
      </w:r>
      <w:r w:rsidRPr="00941301">
        <w:rPr>
          <w:rStyle w:val="StyleUnderline"/>
          <w:rFonts w:cstheme="majorHAnsi"/>
        </w:rPr>
        <w:t xml:space="preserve"> </w:t>
      </w:r>
      <w:r w:rsidRPr="00996312">
        <w:rPr>
          <w:rStyle w:val="StyleUnderline"/>
          <w:rFonts w:cstheme="majorHAnsi"/>
          <w:vanish/>
        </w:rPr>
        <w:t>If</w:t>
      </w:r>
      <w:r w:rsidRPr="00941301">
        <w:rPr>
          <w:rStyle w:val="StyleUnderline"/>
          <w:rFonts w:cstheme="majorHAnsi"/>
        </w:rPr>
        <w:t xml:space="preserve"> </w:t>
      </w:r>
      <w:r w:rsidRPr="00996312">
        <w:rPr>
          <w:rStyle w:val="StyleUnderline"/>
          <w:rFonts w:cstheme="majorHAnsi"/>
          <w:vanish/>
        </w:rPr>
        <w:t>our</w:t>
      </w:r>
      <w:r w:rsidRPr="00941301">
        <w:rPr>
          <w:rStyle w:val="StyleUnderline"/>
          <w:rFonts w:cstheme="majorHAnsi"/>
        </w:rPr>
        <w:t xml:space="preserve"> </w:t>
      </w:r>
      <w:r w:rsidRPr="00996312">
        <w:rPr>
          <w:rStyle w:val="StyleUnderline"/>
          <w:rFonts w:cstheme="majorHAnsi"/>
          <w:vanish/>
        </w:rPr>
        <w:t>selfish</w:t>
      </w:r>
      <w:r w:rsidRPr="00941301">
        <w:rPr>
          <w:rStyle w:val="StyleUnderline"/>
          <w:rFonts w:cstheme="majorHAnsi"/>
        </w:rPr>
        <w:t xml:space="preserve"> </w:t>
      </w:r>
      <w:r w:rsidRPr="00996312">
        <w:rPr>
          <w:rStyle w:val="StyleUnderline"/>
          <w:rFonts w:cstheme="majorHAnsi"/>
          <w:vanish/>
        </w:rPr>
        <w:t>recklessness</w:t>
      </w:r>
      <w:r w:rsidRPr="00941301">
        <w:rPr>
          <w:rStyle w:val="StyleUnderline"/>
          <w:rFonts w:cstheme="majorHAnsi"/>
        </w:rPr>
        <w:t xml:space="preserve"> </w:t>
      </w:r>
      <w:r w:rsidRPr="00996312">
        <w:rPr>
          <w:rStyle w:val="StyleUnderline"/>
          <w:rFonts w:cstheme="majorHAnsi"/>
          <w:vanish/>
        </w:rPr>
        <w:t>ends</w:t>
      </w:r>
      <w:r w:rsidRPr="00941301">
        <w:rPr>
          <w:rStyle w:val="StyleUnderline"/>
          <w:rFonts w:cstheme="majorHAnsi"/>
        </w:rPr>
        <w:t xml:space="preserve"> </w:t>
      </w:r>
      <w:r w:rsidRPr="00996312">
        <w:rPr>
          <w:rStyle w:val="StyleUnderline"/>
          <w:rFonts w:cstheme="majorHAnsi"/>
          <w:vanish/>
        </w:rPr>
        <w:t>human</w:t>
      </w:r>
      <w:r w:rsidRPr="00941301">
        <w:rPr>
          <w:rStyle w:val="StyleUnderline"/>
          <w:rFonts w:cstheme="majorHAnsi"/>
        </w:rPr>
        <w:t xml:space="preserve"> </w:t>
      </w:r>
      <w:r w:rsidRPr="00996312">
        <w:rPr>
          <w:rStyle w:val="StyleUnderline"/>
          <w:rFonts w:cstheme="majorHAnsi"/>
          <w:vanish/>
        </w:rPr>
        <w:t>history,</w:t>
      </w:r>
      <w:r w:rsidRPr="00941301">
        <w:rPr>
          <w:rStyle w:val="StyleUnderline"/>
          <w:rFonts w:cstheme="majorHAnsi"/>
        </w:rPr>
        <w:t xml:space="preserve"> </w:t>
      </w:r>
      <w:r w:rsidRPr="00996312">
        <w:rPr>
          <w:rStyle w:val="StyleUnderline"/>
          <w:rFonts w:cstheme="majorHAnsi"/>
          <w:vanish/>
        </w:rPr>
        <w:t>we</w:t>
      </w:r>
      <w:r w:rsidRPr="00941301">
        <w:rPr>
          <w:rStyle w:val="StyleUnderline"/>
          <w:rFonts w:cstheme="majorHAnsi"/>
        </w:rPr>
        <w:t xml:space="preserve"> </w:t>
      </w:r>
      <w:r w:rsidRPr="00996312">
        <w:rPr>
          <w:rStyle w:val="StyleUnderline"/>
          <w:rFonts w:cstheme="majorHAnsi"/>
          <w:vanish/>
        </w:rPr>
        <w:t>would</w:t>
      </w:r>
      <w:r w:rsidRPr="00941301">
        <w:rPr>
          <w:rStyle w:val="StyleUnderline"/>
          <w:rFonts w:cstheme="majorHAnsi"/>
        </w:rPr>
        <w:t xml:space="preserve"> </w:t>
      </w:r>
      <w:r w:rsidRPr="00996312">
        <w:rPr>
          <w:rStyle w:val="StyleUnderline"/>
          <w:rFonts w:cstheme="majorHAnsi"/>
          <w:vanish/>
        </w:rPr>
        <w:t>be</w:t>
      </w:r>
      <w:r w:rsidRPr="00941301">
        <w:rPr>
          <w:rStyle w:val="StyleUnderline"/>
          <w:rFonts w:cstheme="majorHAnsi"/>
        </w:rPr>
        <w:t xml:space="preserve"> </w:t>
      </w:r>
      <w:r w:rsidRPr="00996312">
        <w:rPr>
          <w:rStyle w:val="StyleUnderline"/>
          <w:rFonts w:cstheme="majorHAnsi"/>
          <w:vanish/>
        </w:rPr>
        <w:t>acting</w:t>
      </w:r>
      <w:r w:rsidRPr="00941301">
        <w:rPr>
          <w:rStyle w:val="StyleUnderline"/>
          <w:rFonts w:cstheme="majorHAnsi"/>
        </w:rPr>
        <w:t xml:space="preserve"> </w:t>
      </w:r>
      <w:r w:rsidRPr="00996312">
        <w:rPr>
          <w:rStyle w:val="StyleUnderline"/>
          <w:rFonts w:cstheme="majorHAnsi"/>
          <w:vanish/>
        </w:rPr>
        <w:t>very</w:t>
      </w:r>
      <w:r w:rsidRPr="00941301">
        <w:rPr>
          <w:rStyle w:val="StyleUnderline"/>
          <w:rFonts w:cstheme="majorHAnsi"/>
        </w:rPr>
        <w:t xml:space="preserve"> </w:t>
      </w:r>
      <w:r w:rsidRPr="00996312">
        <w:rPr>
          <w:rStyle w:val="StyleUnderline"/>
          <w:rFonts w:cstheme="majorHAnsi"/>
          <w:vanish/>
        </w:rPr>
        <w:t>wrongly.</w:t>
      </w:r>
      <w:r w:rsidRPr="00996312">
        <w:rPr>
          <w:rFonts w:asciiTheme="majorHAnsi" w:hAnsiTheme="majorHAnsi" w:cstheme="majorHAnsi"/>
          <w:vanish/>
          <w:sz w:val="16"/>
        </w:rPr>
        <w:t>”</w:t>
      </w:r>
      <w:r w:rsidRPr="006B677E">
        <w:rPr>
          <w:rFonts w:asciiTheme="majorHAnsi" w:hAnsiTheme="majorHAnsi" w:cstheme="majorHAnsi"/>
          <w:sz w:val="16"/>
        </w:rPr>
        <w:t xml:space="preserve"> </w:t>
      </w:r>
      <w:r w:rsidRPr="00996312">
        <w:rPr>
          <w:rFonts w:asciiTheme="majorHAnsi" w:hAnsiTheme="majorHAnsi" w:cstheme="majorHAnsi"/>
          <w:vanish/>
          <w:sz w:val="16"/>
        </w:rPr>
        <w:t>(From</w:t>
      </w:r>
      <w:r w:rsidRPr="006B677E">
        <w:rPr>
          <w:rFonts w:asciiTheme="majorHAnsi" w:hAnsiTheme="majorHAnsi" w:cstheme="majorHAnsi"/>
          <w:sz w:val="16"/>
        </w:rPr>
        <w:t xml:space="preserve"> </w:t>
      </w:r>
      <w:r w:rsidRPr="00996312">
        <w:rPr>
          <w:rFonts w:asciiTheme="majorHAnsi" w:hAnsiTheme="majorHAnsi" w:cstheme="majorHAnsi"/>
          <w:vanish/>
          <w:sz w:val="16"/>
        </w:rPr>
        <w:t>chapter</w:t>
      </w:r>
      <w:r w:rsidRPr="006B677E">
        <w:rPr>
          <w:rFonts w:asciiTheme="majorHAnsi" w:hAnsiTheme="majorHAnsi" w:cstheme="majorHAnsi"/>
          <w:sz w:val="16"/>
        </w:rPr>
        <w:t xml:space="preserve"> </w:t>
      </w:r>
      <w:r w:rsidRPr="00996312">
        <w:rPr>
          <w:rFonts w:asciiTheme="majorHAnsi" w:hAnsiTheme="majorHAnsi" w:cstheme="majorHAnsi"/>
          <w:vanish/>
          <w:sz w:val="16"/>
        </w:rPr>
        <w:t>36</w:t>
      </w:r>
      <w:r w:rsidRPr="006B677E">
        <w:rPr>
          <w:rFonts w:asciiTheme="majorHAnsi" w:hAnsiTheme="majorHAnsi" w:cstheme="majorHAnsi"/>
          <w:sz w:val="16"/>
        </w:rPr>
        <w:t xml:space="preserve"> </w:t>
      </w:r>
      <w:r w:rsidRPr="00996312">
        <w:rPr>
          <w:rFonts w:asciiTheme="majorHAnsi" w:hAnsiTheme="majorHAnsi" w:cstheme="majorHAnsi"/>
          <w:vanish/>
          <w:sz w:val="16"/>
        </w:rPr>
        <w:t>of</w:t>
      </w:r>
      <w:r w:rsidRPr="006B677E">
        <w:rPr>
          <w:rFonts w:asciiTheme="majorHAnsi" w:hAnsiTheme="majorHAnsi" w:cstheme="majorHAnsi"/>
          <w:sz w:val="16"/>
        </w:rPr>
        <w:t xml:space="preserve"> </w:t>
      </w:r>
      <w:r w:rsidRPr="00996312">
        <w:rPr>
          <w:rFonts w:asciiTheme="majorHAnsi" w:hAnsiTheme="majorHAnsi" w:cstheme="majorHAnsi"/>
          <w:vanish/>
          <w:sz w:val="16"/>
        </w:rPr>
        <w:t>On</w:t>
      </w:r>
      <w:r w:rsidRPr="006B677E">
        <w:rPr>
          <w:rFonts w:asciiTheme="majorHAnsi" w:hAnsiTheme="majorHAnsi" w:cstheme="majorHAnsi"/>
          <w:sz w:val="16"/>
        </w:rPr>
        <w:t xml:space="preserve"> </w:t>
      </w:r>
      <w:r w:rsidRPr="00996312">
        <w:rPr>
          <w:rFonts w:asciiTheme="majorHAnsi" w:hAnsiTheme="majorHAnsi" w:cstheme="majorHAnsi"/>
          <w:vanish/>
          <w:sz w:val="16"/>
        </w:rPr>
        <w:t>What</w:t>
      </w:r>
      <w:r w:rsidRPr="006B677E">
        <w:rPr>
          <w:rFonts w:asciiTheme="majorHAnsi" w:hAnsiTheme="majorHAnsi" w:cstheme="majorHAnsi"/>
          <w:sz w:val="16"/>
        </w:rPr>
        <w:t xml:space="preserve"> </w:t>
      </w:r>
      <w:r w:rsidRPr="00996312">
        <w:rPr>
          <w:rFonts w:asciiTheme="majorHAnsi" w:hAnsiTheme="majorHAnsi" w:cstheme="majorHAnsi"/>
          <w:vanish/>
          <w:sz w:val="16"/>
        </w:rPr>
        <w:t>Matters)</w:t>
      </w:r>
    </w:p>
    <w:p w14:paraId="4BE2BF99" w14:textId="77777777" w:rsidR="004B5F16" w:rsidRPr="00996312" w:rsidRDefault="004B5F16" w:rsidP="004B5F16">
      <w:pPr>
        <w:rPr>
          <w:vanish/>
        </w:rPr>
      </w:pPr>
    </w:p>
    <w:p w14:paraId="14280B58" w14:textId="77777777" w:rsidR="00E42E4C" w:rsidRPr="00996312" w:rsidRDefault="00E42E4C" w:rsidP="00F601E6">
      <w:pPr>
        <w:rPr>
          <w:vanish/>
        </w:rPr>
      </w:pPr>
    </w:p>
    <w:sectPr w:rsidR="00E42E4C" w:rsidRPr="0099631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Headings)">
    <w:altName w:val="Calibri"/>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9570BC"/>
    <w:multiLevelType w:val="hybridMultilevel"/>
    <w:tmpl w:val="15E657AA"/>
    <w:lvl w:ilvl="0" w:tplc="C77EE4A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hideSpellingErrors/>
  <w:hideGrammaticalError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5F16"/>
    <w:rsid w:val="000029E3"/>
    <w:rsid w:val="000029E8"/>
    <w:rsid w:val="00004225"/>
    <w:rsid w:val="000066CA"/>
    <w:rsid w:val="00007264"/>
    <w:rsid w:val="000076A9"/>
    <w:rsid w:val="00014FAD"/>
    <w:rsid w:val="00015D2A"/>
    <w:rsid w:val="0002272C"/>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DF7"/>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3C70"/>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4C0"/>
    <w:rsid w:val="003171AB"/>
    <w:rsid w:val="003223B2"/>
    <w:rsid w:val="00322A67"/>
    <w:rsid w:val="00330E13"/>
    <w:rsid w:val="00335A23"/>
    <w:rsid w:val="00340707"/>
    <w:rsid w:val="00341C61"/>
    <w:rsid w:val="00351841"/>
    <w:rsid w:val="003624A6"/>
    <w:rsid w:val="00364ADF"/>
    <w:rsid w:val="00365C8D"/>
    <w:rsid w:val="003670D9"/>
    <w:rsid w:val="00370B41"/>
    <w:rsid w:val="00370C33"/>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F16"/>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438"/>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0CCC"/>
    <w:rsid w:val="006438CB"/>
    <w:rsid w:val="006529B9"/>
    <w:rsid w:val="00654695"/>
    <w:rsid w:val="0065500A"/>
    <w:rsid w:val="00655217"/>
    <w:rsid w:val="0065727C"/>
    <w:rsid w:val="00674A78"/>
    <w:rsid w:val="00696A16"/>
    <w:rsid w:val="006A4840"/>
    <w:rsid w:val="006A52A0"/>
    <w:rsid w:val="006A7E1D"/>
    <w:rsid w:val="006C3A56"/>
    <w:rsid w:val="006D0448"/>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97D34"/>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312"/>
    <w:rsid w:val="009A1467"/>
    <w:rsid w:val="009A4E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75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0F2"/>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000"/>
    <w:rsid w:val="00DC0376"/>
    <w:rsid w:val="00DC099B"/>
    <w:rsid w:val="00DC1AF0"/>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513"/>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846187"/>
  <w14:defaultImageDpi w14:val="300"/>
  <w15:docId w15:val="{6DF8E1A6-B714-4F40-9423-C615AE05E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0CC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40C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0C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640C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640CCC"/>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640C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0CCC"/>
  </w:style>
  <w:style w:type="character" w:customStyle="1" w:styleId="Heading1Char">
    <w:name w:val="Heading 1 Char"/>
    <w:aliases w:val="Pocket Char"/>
    <w:basedOn w:val="DefaultParagraphFont"/>
    <w:link w:val="Heading1"/>
    <w:uiPriority w:val="9"/>
    <w:rsid w:val="00640C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0CCC"/>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40CC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640CCC"/>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0CCC"/>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640CCC"/>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640CC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40CCC"/>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40CCC"/>
    <w:rPr>
      <w:color w:val="auto"/>
      <w:u w:val="none"/>
    </w:rPr>
  </w:style>
  <w:style w:type="paragraph" w:styleId="DocumentMap">
    <w:name w:val="Document Map"/>
    <w:basedOn w:val="Normal"/>
    <w:link w:val="DocumentMapChar"/>
    <w:uiPriority w:val="99"/>
    <w:semiHidden/>
    <w:unhideWhenUsed/>
    <w:rsid w:val="00640C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0CCC"/>
    <w:rPr>
      <w:rFonts w:ascii="Lucida Grande" w:hAnsi="Lucida Grande" w:cs="Lucida Grande"/>
    </w:rPr>
  </w:style>
  <w:style w:type="paragraph" w:customStyle="1" w:styleId="textbold">
    <w:name w:val="text bold"/>
    <w:basedOn w:val="Normal"/>
    <w:link w:val="Emphasis"/>
    <w:uiPriority w:val="20"/>
    <w:qFormat/>
    <w:rsid w:val="004B5F16"/>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34"/>
    <w:qFormat/>
    <w:rsid w:val="004B5F16"/>
    <w:pPr>
      <w:ind w:left="720"/>
      <w:contextualSpacing/>
    </w:p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tag"/>
    <w:basedOn w:val="Heading1"/>
    <w:link w:val="Hyperlink"/>
    <w:autoRedefine/>
    <w:uiPriority w:val="99"/>
    <w:qFormat/>
    <w:rsid w:val="004B5F1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Small Text,Card Format,Note Level 21,ClearFormatting,Clear,DDI Tag,Tag Title,No Spacing51,card,Medium Grid 21,No Spacing31,No Spacing22"/>
    <w:basedOn w:val="Heading1"/>
    <w:autoRedefine/>
    <w:uiPriority w:val="99"/>
    <w:qFormat/>
    <w:rsid w:val="0002272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797D34"/>
    <w:pPr>
      <w:pBdr>
        <w:top w:val="single" w:sz="4" w:space="1" w:color="auto"/>
        <w:left w:val="single" w:sz="4" w:space="4" w:color="auto"/>
        <w:bottom w:val="single" w:sz="4" w:space="1" w:color="auto"/>
        <w:right w:val="single" w:sz="4" w:space="4" w:color="auto"/>
      </w:pBdr>
      <w:ind w:left="720"/>
      <w:jc w:val="both"/>
    </w:pPr>
    <w:rPr>
      <w:rFonts w:cs="Calibri (Headings)"/>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atical.org/radiation/NuclearExtinction/StevenStarr022815.html" TargetMode="External"/><Relationship Id="rId18" Type="http://schemas.openxmlformats.org/officeDocument/2006/relationships/hyperlink" Target="https://doi.org/10.1080/01495930231735085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sr.org/" TargetMode="External"/><Relationship Id="rId17" Type="http://schemas.openxmlformats.org/officeDocument/2006/relationships/hyperlink" Target="https://www.culsr.org/articles/the-international-legal-regulation-of-space-debris" TargetMode="External"/><Relationship Id="rId2" Type="http://schemas.openxmlformats.org/officeDocument/2006/relationships/customXml" Target="../customXml/item2.xml"/><Relationship Id="rId16" Type="http://schemas.openxmlformats.org/officeDocument/2006/relationships/hyperlink" Target="https://www2.ucar.edu/atmosnews/just-published/3995/nuclear-war-and-ultraviolet-radia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x.com/2014/4/21/5625246/space-war-china-north-korea-iran" TargetMode="Externa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onezero.medium.com/get-ready-for-the-kessler-syndrome-to-wreck-outer-space-7f29cfe62c3e" TargetMode="External"/><Relationship Id="rId14"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8</Pages>
  <Words>13633</Words>
  <Characters>74441</Characters>
  <Application>Microsoft Office Word</Application>
  <DocSecurity>0</DocSecurity>
  <Lines>664</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16</cp:revision>
  <dcterms:created xsi:type="dcterms:W3CDTF">2022-01-14T21:09:00Z</dcterms:created>
  <dcterms:modified xsi:type="dcterms:W3CDTF">2022-01-14T23:05:00Z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