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124C" w14:textId="37F00106" w:rsidR="004956AE" w:rsidRPr="00421998" w:rsidRDefault="004956AE" w:rsidP="004956AE">
      <w:pPr>
        <w:pStyle w:val="Heading3"/>
      </w:pPr>
      <w:r w:rsidRPr="00421998">
        <w:t>Fram</w:t>
      </w:r>
      <w:r>
        <w:t>ework</w:t>
      </w:r>
    </w:p>
    <w:p w14:paraId="11DED6A9" w14:textId="77777777" w:rsidR="004956AE" w:rsidRPr="002677ED" w:rsidRDefault="004956AE" w:rsidP="004956AE">
      <w:pPr>
        <w:pStyle w:val="Heading4"/>
        <w:rPr>
          <w:i/>
          <w:iCs/>
        </w:rPr>
      </w:pPr>
      <w:r w:rsidRPr="002677ED">
        <w:rPr>
          <w:i/>
        </w:rPr>
        <w:t>Ethics must begin a priori</w:t>
      </w:r>
      <w:r>
        <w:rPr>
          <w:i/>
        </w:rPr>
        <w:t xml:space="preserve"> and the meta-ethic is bindingness.</w:t>
      </w:r>
    </w:p>
    <w:p w14:paraId="2CDDDE33" w14:textId="77777777" w:rsidR="004956AE" w:rsidRPr="003E4733" w:rsidRDefault="004956AE" w:rsidP="004956AE">
      <w:pPr>
        <w:pStyle w:val="Heading4"/>
      </w:pPr>
      <w:r w:rsidRPr="00A22B8C">
        <w:rPr>
          <w:u w:val="single"/>
        </w:rPr>
        <w:t>[</w:t>
      </w:r>
      <w:r>
        <w:rPr>
          <w:u w:val="single"/>
        </w:rPr>
        <w:t>A</w:t>
      </w:r>
      <w:r w:rsidRPr="00A22B8C">
        <w:rPr>
          <w:u w:val="single"/>
        </w:rPr>
        <w:t xml:space="preserve">] </w:t>
      </w:r>
      <w:r>
        <w:rPr>
          <w:u w:val="single"/>
        </w:rPr>
        <w:t>Uncertainty</w:t>
      </w:r>
      <w:r w:rsidRPr="00F73615">
        <w:t xml:space="preserve"> – evil demon could deceive us and inability to know other</w:t>
      </w:r>
      <w:r>
        <w:t>s</w:t>
      </w:r>
      <w:r w:rsidRPr="00F73615">
        <w:t xml:space="preserve"> experience make empiric</w:t>
      </w:r>
      <w:r>
        <w:t>s</w:t>
      </w:r>
      <w:r w:rsidRPr="00F73615">
        <w:t xml:space="preserve"> unreliable for universal ethics. </w:t>
      </w:r>
      <w:r>
        <w:t xml:space="preserve">Justifies skep </w:t>
      </w:r>
      <w:r w:rsidRPr="00F73615">
        <w:t xml:space="preserve">since people </w:t>
      </w:r>
      <w:r>
        <w:t>s</w:t>
      </w:r>
      <w:r w:rsidRPr="00F73615">
        <w:t xml:space="preserve">ay they don’t experience the same. </w:t>
      </w:r>
    </w:p>
    <w:p w14:paraId="56A204F8" w14:textId="77777777" w:rsidR="004956AE" w:rsidRPr="00D05AEA" w:rsidRDefault="004956AE" w:rsidP="004956AE">
      <w:pPr>
        <w:pStyle w:val="Heading4"/>
        <w:rPr>
          <w:u w:val="single"/>
        </w:rPr>
      </w:pPr>
      <w:r w:rsidRPr="00A22B8C">
        <w:rPr>
          <w:u w:val="single"/>
        </w:rPr>
        <w:t>[</w:t>
      </w:r>
      <w:r>
        <w:rPr>
          <w:u w:val="single"/>
        </w:rPr>
        <w:t>B</w:t>
      </w:r>
      <w:r w:rsidRPr="00A22B8C">
        <w:rPr>
          <w:u w:val="single"/>
        </w:rPr>
        <w:t xml:space="preserve">] </w:t>
      </w:r>
      <w:r>
        <w:rPr>
          <w:u w:val="single"/>
        </w:rPr>
        <w:t>Unity</w:t>
      </w:r>
      <w:r w:rsidRPr="00F73615">
        <w:t xml:space="preserve"> –</w:t>
      </w:r>
      <w:r>
        <w:t xml:space="preserve"> </w:t>
      </w:r>
      <w:r w:rsidRPr="00F73615">
        <w:t xml:space="preserve">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20A59203" w14:textId="77777777" w:rsidR="004956AE" w:rsidRPr="00E5272B" w:rsidRDefault="004956AE" w:rsidP="004956AE">
      <w:pPr>
        <w:pStyle w:val="Heading4"/>
      </w:pPr>
      <w:r w:rsidRPr="00F279F1">
        <w:rPr>
          <w:u w:val="single"/>
        </w:rPr>
        <w:t>That justifies universality</w:t>
      </w:r>
      <w:r>
        <w:rPr>
          <w:u w:val="single"/>
        </w:rPr>
        <w:t xml:space="preserve"> AND outweighs</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 c] Epistemology – rational deliberation of educational concepts is necessary to interpret other arguments since it’s a prerequisite to interpreting epistemological concepts and it’s the terminal impact of debate d] Procedure – reason is a side constraint on debate since otherwise we can’t refute – responding to this concedes the authority of reason since you’re reasoning via deliberation.</w:t>
      </w:r>
    </w:p>
    <w:p w14:paraId="0ADF307F" w14:textId="77777777" w:rsidR="004956AE" w:rsidRDefault="004956AE" w:rsidP="004956AE">
      <w:pPr>
        <w:pStyle w:val="Heading4"/>
      </w:pPr>
      <w:r>
        <w:t>Additionally</w:t>
      </w:r>
      <w:r w:rsidRPr="0088077D">
        <w:t>:</w:t>
      </w:r>
    </w:p>
    <w:p w14:paraId="2F541C7A" w14:textId="77777777" w:rsidR="004956AE" w:rsidRDefault="004956AE" w:rsidP="004956AE">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8D551D5" w14:textId="77777777" w:rsidR="004956AE" w:rsidRPr="00CE11B7" w:rsidRDefault="004956AE" w:rsidP="004956AE">
      <w:pPr>
        <w:pStyle w:val="Heading4"/>
      </w:pPr>
      <w:r>
        <w:t xml:space="preserve">[B] </w:t>
      </w:r>
      <w:r w:rsidRPr="00CE11B7">
        <w:t>Only universalizable reason can effectively explain the perspectives of agents – that’s the best method for combatting oppression</w:t>
      </w:r>
      <w:r>
        <w:t>.</w:t>
      </w:r>
    </w:p>
    <w:p w14:paraId="3AB1263B" w14:textId="77777777" w:rsidR="004956AE" w:rsidRPr="00426666" w:rsidRDefault="004956AE" w:rsidP="004956AE">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91474B5" w14:textId="77777777" w:rsidR="004956AE" w:rsidRDefault="004956AE" w:rsidP="004956A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w:t>
      </w:r>
      <w:r w:rsidRPr="00CE11B7">
        <w:rPr>
          <w:rFonts w:asciiTheme="majorHAnsi" w:hAnsiTheme="majorHAnsi" w:cstheme="majorHAnsi"/>
          <w:sz w:val="16"/>
        </w:rPr>
        <w:lastRenderedPageBreak/>
        <w:t xml:space="preserve">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0CE2456" w14:textId="77777777" w:rsidR="004956AE" w:rsidRPr="00753A4F" w:rsidRDefault="004956AE" w:rsidP="004956AE">
      <w:pPr>
        <w:rPr>
          <w:rFonts w:asciiTheme="majorHAnsi" w:hAnsiTheme="majorHAnsi" w:cstheme="majorHAnsi"/>
          <w:b/>
          <w:u w:val="single"/>
        </w:rPr>
      </w:pPr>
    </w:p>
    <w:p w14:paraId="5F54D640" w14:textId="77777777" w:rsidR="004956AE" w:rsidRPr="00E80998" w:rsidRDefault="004956AE" w:rsidP="004956AE">
      <w:pPr>
        <w:pStyle w:val="Heading4"/>
      </w:pPr>
      <w:r w:rsidRPr="00E80998">
        <w:lastRenderedPageBreak/>
        <w:t xml:space="preserve">Thus, the standard is consistency with the categorical imperative. </w:t>
      </w:r>
    </w:p>
    <w:p w14:paraId="54AC3B60" w14:textId="77777777" w:rsidR="004956AE" w:rsidRDefault="004956AE" w:rsidP="004956AE">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6E6EC1D1" w14:textId="77777777" w:rsidR="004956AE" w:rsidRDefault="004956AE" w:rsidP="004956AE">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E70D206" w14:textId="77777777" w:rsidR="004956AE" w:rsidRPr="00F3763B" w:rsidRDefault="004956AE" w:rsidP="004956AE">
      <w:pPr>
        <w:pStyle w:val="Heading3"/>
        <w:rPr>
          <w:rFonts w:cs="Calibri"/>
        </w:rPr>
      </w:pPr>
      <w:r>
        <w:rPr>
          <w:rFonts w:cs="Calibri"/>
        </w:rPr>
        <w:lastRenderedPageBreak/>
        <w:t>Advocacy</w:t>
      </w:r>
    </w:p>
    <w:p w14:paraId="2E463C1D" w14:textId="31E34AB7" w:rsidR="0016554E" w:rsidRDefault="0016554E" w:rsidP="0016554E">
      <w:pPr>
        <w:pStyle w:val="Heading4"/>
      </w:pPr>
      <w:r>
        <w:t xml:space="preserve">Plan – </w:t>
      </w:r>
      <w:r w:rsidR="00C97AEE">
        <w:t xml:space="preserve">Resolved: </w:t>
      </w:r>
      <w:r>
        <w:t>The appropriation of outer space by private entities is unjust.</w:t>
      </w:r>
    </w:p>
    <w:p w14:paraId="240617B4" w14:textId="77777777" w:rsidR="0016554E" w:rsidRDefault="0016554E" w:rsidP="0016554E"/>
    <w:p w14:paraId="18C81DAC" w14:textId="182731AE" w:rsidR="0016554E" w:rsidRDefault="0016554E" w:rsidP="0016554E">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w:t>
      </w:r>
    </w:p>
    <w:p w14:paraId="50271BB0" w14:textId="77777777" w:rsidR="0016554E" w:rsidRPr="009B41D4" w:rsidRDefault="0016554E" w:rsidP="0016554E">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9" w:history="1">
        <w:r w:rsidRPr="00BE0E32">
          <w:rPr>
            <w:rStyle w:val="Hyperlink"/>
          </w:rPr>
          <w:t>https://www.ncbi.nlm.nih.gov/pmc/articles/PMC7293599/</w:t>
        </w:r>
      </w:hyperlink>
      <w:r>
        <w:t>] Justin</w:t>
      </w:r>
    </w:p>
    <w:p w14:paraId="075DFE5E" w14:textId="77777777" w:rsidR="0016554E" w:rsidRPr="00FB4B6B" w:rsidRDefault="0016554E" w:rsidP="0016554E">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the tragedy of the commons has often been a game of catch-up with substantial social costs. The </w:t>
      </w:r>
      <w:r w:rsidRPr="00FB4B6B">
        <w:rPr>
          <w:u w:val="single"/>
        </w:rPr>
        <w:t>infant space industry can avert these costs before they escalate.</w:t>
      </w:r>
    </w:p>
    <w:p w14:paraId="3BF3FDF1" w14:textId="77777777" w:rsidR="0016554E" w:rsidRPr="00BA44E4" w:rsidRDefault="0016554E" w:rsidP="0016554E">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1A61DD52" w14:textId="77777777" w:rsidR="0016554E" w:rsidRPr="00CF01BA" w:rsidRDefault="0016554E" w:rsidP="0016554E">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w:t>
      </w:r>
      <w:r w:rsidRPr="00CF01BA">
        <w:rPr>
          <w:sz w:val="14"/>
        </w:rPr>
        <w:t xml:space="preserve">life deorbit guidelines and “keep out” zones for active satellites and nets, harpoons, and lasers to deorbit debris (6). </w:t>
      </w:r>
      <w:r w:rsidRPr="00CF01BA">
        <w:rPr>
          <w:u w:val="single"/>
        </w:rPr>
        <w:t xml:space="preserve">However, with open access to orbits, reducing debris and collision risk incentivizes </w:t>
      </w:r>
      <w:r w:rsidRPr="00CF01BA">
        <w:rPr>
          <w:rStyle w:val="Emphasis"/>
        </w:rPr>
        <w:t>additional satellite launches</w:t>
      </w:r>
      <w:r w:rsidRPr="00CF01BA">
        <w:rPr>
          <w:u w:val="single"/>
        </w:rPr>
        <w:t xml:space="preserve">, which eventually </w:t>
      </w:r>
      <w:r w:rsidRPr="00CF01BA">
        <w:rPr>
          <w:rStyle w:val="Emphasis"/>
        </w:rPr>
        <w:t>restore</w:t>
      </w:r>
      <w:r w:rsidRPr="00CF01BA">
        <w:rPr>
          <w:u w:val="single"/>
        </w:rPr>
        <w:t xml:space="preserve"> the debris and risk</w:t>
      </w:r>
      <w:r w:rsidRPr="00CF01BA">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3774534E" w14:textId="77777777" w:rsidR="0016554E" w:rsidRPr="00BA44E4" w:rsidRDefault="0016554E" w:rsidP="0016554E">
      <w:pPr>
        <w:rPr>
          <w:sz w:val="14"/>
        </w:rPr>
      </w:pPr>
      <w:r w:rsidRPr="00CF01BA">
        <w:rPr>
          <w:u w:val="single"/>
        </w:rPr>
        <w:lastRenderedPageBreak/>
        <w:t xml:space="preserve">Thus, the core of the space debris problem is </w:t>
      </w:r>
      <w:r w:rsidRPr="00CF01BA">
        <w:rPr>
          <w:rStyle w:val="Emphasis"/>
        </w:rPr>
        <w:t>incentives</w:t>
      </w:r>
      <w:r w:rsidRPr="00CF01BA">
        <w:rPr>
          <w:u w:val="single"/>
        </w:rPr>
        <w:t xml:space="preserve">, not </w:t>
      </w:r>
      <w:r w:rsidRPr="00CF01BA">
        <w:rPr>
          <w:rStyle w:val="Emphasis"/>
        </w:rPr>
        <w:t>technology</w:t>
      </w:r>
      <w:r w:rsidRPr="00CF01BA">
        <w:rPr>
          <w:u w:val="single"/>
        </w:rPr>
        <w:t>. Since satellite operators are unable to secure exclusive property rights to their orbital paths or recover collision-related costs imposed by others</w:t>
      </w:r>
      <w:r w:rsidRPr="00CF01BA">
        <w:rPr>
          <w:sz w:val="14"/>
        </w:rPr>
        <w:t xml:space="preserve">, </w:t>
      </w:r>
      <w:r w:rsidRPr="00CF01BA">
        <w:rPr>
          <w:u w:val="single"/>
        </w:rPr>
        <w:t>prospective operators face a choice between launching profitable satellites</w:t>
      </w:r>
      <w:r w:rsidRPr="00CF01BA">
        <w:rPr>
          <w:sz w:val="14"/>
        </w:rPr>
        <w:t xml:space="preserve">, </w:t>
      </w:r>
      <w:r w:rsidRPr="00CF01BA">
        <w:rPr>
          <w:u w:val="single"/>
        </w:rPr>
        <w:t>thereby imposing current and future collision risk on others</w:t>
      </w:r>
      <w:r w:rsidRPr="00CF01BA">
        <w:rPr>
          <w:sz w:val="14"/>
        </w:rPr>
        <w:t xml:space="preserve">, </w:t>
      </w:r>
      <w:r w:rsidRPr="00CF01BA">
        <w:rPr>
          <w:u w:val="single"/>
        </w:rPr>
        <w:t xml:space="preserve">or not launching and leaving those profits to competitors. This is a classic </w:t>
      </w:r>
      <w:r w:rsidRPr="00CF01BA">
        <w:rPr>
          <w:rStyle w:val="Emphasis"/>
        </w:rPr>
        <w:t>tragedy of the commons</w:t>
      </w:r>
      <w:r w:rsidRPr="00CF01BA">
        <w:rPr>
          <w:u w:val="single"/>
        </w:rPr>
        <w:t xml:space="preserve"> problem</w:t>
      </w:r>
      <w:r w:rsidRPr="00CF01BA">
        <w:rPr>
          <w:sz w:val="14"/>
        </w:rPr>
        <w:t xml:space="preserve"> (1, 3, 8, 9). It can be economically efficiently addressed via incentive-based</w:t>
      </w:r>
      <w:r w:rsidRPr="00BA44E4">
        <w:rPr>
          <w:sz w:val="14"/>
        </w:rPr>
        <w:t xml:space="preserve">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04AC99E0" w14:textId="77777777" w:rsidR="0016554E" w:rsidRPr="00BA44E4" w:rsidRDefault="0016554E" w:rsidP="0016554E">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6C97E53D" w14:textId="77777777" w:rsidR="0016554E" w:rsidRPr="00BA44E4" w:rsidRDefault="0016554E" w:rsidP="0016554E">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1A423E36" w14:textId="77777777" w:rsidR="0016554E" w:rsidRPr="00BA44E4" w:rsidRDefault="0016554E" w:rsidP="0016554E">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7A596A91" w14:textId="77777777" w:rsidR="0016554E" w:rsidRPr="00BA44E4" w:rsidRDefault="0016554E" w:rsidP="0016554E">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535A2B6B" w14:textId="77777777" w:rsidR="0016554E" w:rsidRPr="00BA44E4" w:rsidRDefault="0016554E" w:rsidP="0016554E">
      <w:pPr>
        <w:rPr>
          <w:sz w:val="14"/>
        </w:rPr>
      </w:pPr>
      <w:r w:rsidRPr="00BA44E4">
        <w:rPr>
          <w:sz w:val="14"/>
        </w:rPr>
        <w:t>RESULTS</w:t>
      </w:r>
    </w:p>
    <w:p w14:paraId="454093B1" w14:textId="77777777" w:rsidR="0016554E" w:rsidRPr="00BA44E4" w:rsidRDefault="0016554E" w:rsidP="0016554E">
      <w:pPr>
        <w:rPr>
          <w:sz w:val="14"/>
        </w:rPr>
      </w:pPr>
      <w:r w:rsidRPr="00BA44E4">
        <w:rPr>
          <w:sz w:val="14"/>
        </w:rPr>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596ED5C0" w14:textId="77777777" w:rsidR="0016554E" w:rsidRDefault="0016554E" w:rsidP="0016554E">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0C0B0889" w14:textId="77777777" w:rsidR="0016554E" w:rsidRDefault="0016554E" w:rsidP="0016554E">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w:t>
      </w:r>
      <w:r>
        <w:rPr>
          <w:sz w:val="14"/>
        </w:rPr>
        <w:lastRenderedPageBreak/>
        <w:t>access (Fig. 4 and SI Appendix). The inability of debris removal to induce efficient orbit use is driven by open-access launching behavior and underscores the importance of policies to correct economic incentives to launch satellites.</w:t>
      </w:r>
    </w:p>
    <w:p w14:paraId="1E5324D2" w14:textId="77777777" w:rsidR="0016554E" w:rsidRDefault="0016554E" w:rsidP="0016554E">
      <w:pPr>
        <w:rPr>
          <w:sz w:val="14"/>
        </w:rPr>
      </w:pPr>
      <w:r>
        <w:rPr>
          <w:sz w:val="14"/>
        </w:rPr>
        <w:t>DISCUSSION</w:t>
      </w:r>
    </w:p>
    <w:p w14:paraId="76B856D7" w14:textId="77777777" w:rsidR="0016554E" w:rsidRDefault="0016554E" w:rsidP="0016554E">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18E86C0C" w14:textId="77777777" w:rsidR="0016554E" w:rsidRDefault="0016554E" w:rsidP="0016554E">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2785B83E" w14:textId="77777777" w:rsidR="0016554E" w:rsidRDefault="0016554E" w:rsidP="0016554E">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4FF9D89F" w14:textId="77777777" w:rsidR="0016554E" w:rsidRDefault="0016554E" w:rsidP="0016554E">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w:t>
      </w:r>
      <w:r w:rsidRPr="00CF01BA">
        <w:rPr>
          <w:rStyle w:val="Emphasis"/>
        </w:rPr>
        <w:t>uter</w:t>
      </w:r>
      <w:r w:rsidRPr="00CF01BA">
        <w:rPr>
          <w:u w:val="single"/>
        </w:rPr>
        <w:t xml:space="preserve"> </w:t>
      </w:r>
      <w:r w:rsidRPr="00B844AE">
        <w:rPr>
          <w:rStyle w:val="Emphasis"/>
          <w:highlight w:val="green"/>
        </w:rPr>
        <w:t>S</w:t>
      </w:r>
      <w:r w:rsidRPr="00CF01BA">
        <w:rPr>
          <w:rStyle w:val="Emphasis"/>
        </w:rPr>
        <w:t>pace</w:t>
      </w:r>
      <w:r w:rsidRPr="00CF01BA">
        <w:rPr>
          <w:u w:val="single"/>
        </w:rPr>
        <w:t xml:space="preserve"> </w:t>
      </w:r>
      <w:r w:rsidRPr="00B844AE">
        <w:rPr>
          <w:rStyle w:val="Emphasis"/>
          <w:highlight w:val="green"/>
        </w:rPr>
        <w:t>T</w:t>
      </w:r>
      <w:r w:rsidRPr="00CF01BA">
        <w:rPr>
          <w:rStyle w:val="Emphasis"/>
        </w:rPr>
        <w:t>reaty</w:t>
      </w:r>
      <w:r w:rsidRPr="00CF01BA">
        <w:rPr>
          <w:sz w:val="14"/>
        </w:rPr>
        <w:t xml:space="preserve"> (</w:t>
      </w:r>
      <w:r>
        <w:rPr>
          <w:sz w:val="14"/>
        </w:rPr>
        <w:t xml:space="preserve">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3EF82B25" w14:textId="77777777" w:rsidR="0016554E" w:rsidRDefault="0016554E" w:rsidP="0016554E"/>
    <w:p w14:paraId="024FC095" w14:textId="77777777" w:rsidR="004956AE" w:rsidRDefault="004956AE" w:rsidP="004956AE">
      <w:pPr>
        <w:pStyle w:val="Heading3"/>
        <w:rPr>
          <w:rFonts w:cs="Calibri"/>
        </w:rPr>
      </w:pPr>
      <w:r>
        <w:rPr>
          <w:rFonts w:cs="Calibri"/>
        </w:rPr>
        <w:lastRenderedPageBreak/>
        <w:t>Offense</w:t>
      </w:r>
    </w:p>
    <w:p w14:paraId="489BB552" w14:textId="77777777" w:rsidR="004956AE" w:rsidRDefault="004956AE" w:rsidP="004956AE">
      <w:pPr>
        <w:pStyle w:val="Heading4"/>
        <w:rPr>
          <w:rFonts w:cs="Calibri"/>
        </w:rPr>
      </w:pPr>
      <w:r>
        <w:rPr>
          <w:rFonts w:cs="Calibri"/>
        </w:rPr>
        <w:t>N</w:t>
      </w:r>
      <w:r>
        <w:rPr>
          <w:rFonts w:cs="Calibri"/>
        </w:rPr>
        <w:lastRenderedPageBreak/>
        <w:t>ow Affirm:</w:t>
      </w:r>
    </w:p>
    <w:p w14:paraId="1887F68B" w14:textId="77777777" w:rsidR="004956AE" w:rsidRPr="00F3763B" w:rsidRDefault="004956AE" w:rsidP="004956AE">
      <w:pPr>
        <w:pStyle w:val="Heading4"/>
        <w:rPr>
          <w:rFonts w:cs="Calibri"/>
        </w:rPr>
      </w:pPr>
      <w:r w:rsidRPr="00F3763B">
        <w:rPr>
          <w:rFonts w:cs="Calibri"/>
        </w:rPr>
        <w:t>1] Property rights assume a government to enforce them which means original acquisition in space is unjust, and cosmopolitan rights trump acquired rights like property.</w:t>
      </w:r>
    </w:p>
    <w:p w14:paraId="3309DE41" w14:textId="77777777" w:rsidR="004956AE" w:rsidRPr="00F3763B" w:rsidRDefault="004956AE" w:rsidP="004956AE">
      <w:r w:rsidRPr="00F3763B">
        <w:rPr>
          <w:rStyle w:val="Style13ptBold"/>
        </w:rPr>
        <w:t>Walla 16</w:t>
      </w:r>
      <w:r w:rsidRPr="00F3763B">
        <w:t xml:space="preserve"> [(Alice Pinheiro, Department of Philosophy at Trinity College Dublin) “Common Possession of the Earth and Cosmopolitan Right” Kant-Studien Volume 107 Issue 1, 2016] TDI</w:t>
      </w:r>
    </w:p>
    <w:p w14:paraId="1CA04074" w14:textId="77777777" w:rsidR="004956AE" w:rsidRPr="00F3763B" w:rsidRDefault="004956AE" w:rsidP="004956AE">
      <w:pPr>
        <w:rPr>
          <w:sz w:val="12"/>
        </w:rPr>
      </w:pPr>
      <w:r w:rsidRPr="00F3763B">
        <w:rPr>
          <w:sz w:val="12"/>
        </w:rPr>
        <w:t xml:space="preserve">Similarly to Grotius and Pufendorf, Kant tells us how external objects of choice can become the property of persons, that is, how the original suum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Pufendorf is that rights can only be derived from something the person already has, that is, from the suum. </w:t>
      </w:r>
      <w:r w:rsidRPr="00F3763B">
        <w:rPr>
          <w:rStyle w:val="StyleUnderline"/>
        </w:rPr>
        <w:t xml:space="preserve">Kant’s argument for </w:t>
      </w:r>
      <w:r w:rsidRPr="00F3763B">
        <w:rPr>
          <w:rStyle w:val="StyleUnderline"/>
          <w:highlight w:val="green"/>
        </w:rPr>
        <w:t>the inclusion of</w:t>
      </w:r>
      <w:r w:rsidRPr="00F3763B">
        <w:rPr>
          <w:rStyle w:val="StyleUnderline"/>
        </w:rPr>
        <w:t xml:space="preserve"> external </w:t>
      </w:r>
      <w:r w:rsidRPr="00F3763B">
        <w:rPr>
          <w:rStyle w:val="StyleUnderline"/>
          <w:highlight w:val="green"/>
        </w:rPr>
        <w:t>objects</w:t>
      </w:r>
      <w:r w:rsidRPr="00F3763B">
        <w:rPr>
          <w:rStyle w:val="StyleUnderline"/>
        </w:rPr>
        <w:t xml:space="preserve"> under the notion of right is that we </w:t>
      </w:r>
      <w:r w:rsidRPr="00F3763B">
        <w:rPr>
          <w:rStyle w:val="StyleUnderline"/>
          <w:highlight w:val="green"/>
        </w:rPr>
        <w:t>must assume a</w:t>
      </w:r>
      <w:r w:rsidRPr="00F3763B">
        <w:rPr>
          <w:rStyle w:val="StyleUnderline"/>
        </w:rPr>
        <w:t xml:space="preserve"> legal </w:t>
      </w:r>
      <w:r w:rsidRPr="00F3763B">
        <w:rPr>
          <w:rStyle w:val="StyleUnderline"/>
          <w:highlight w:val="green"/>
        </w:rPr>
        <w:t>capacity to become owners</w:t>
      </w:r>
      <w:r w:rsidRPr="00F3763B">
        <w:rPr>
          <w:rStyle w:val="StyleUnderline"/>
        </w:rPr>
        <w:t xml:space="preserve"> of objects, in order </w:t>
      </w:r>
      <w:r w:rsidRPr="00F3763B">
        <w:rPr>
          <w:rStyle w:val="StyleUnderline"/>
          <w:highlight w:val="green"/>
        </w:rPr>
        <w:t>to avoid</w:t>
      </w:r>
      <w:r w:rsidRPr="00F3763B">
        <w:rPr>
          <w:rStyle w:val="StyleUnderline"/>
        </w:rPr>
        <w:t xml:space="preserve"> a </w:t>
      </w:r>
      <w:r w:rsidRPr="00F3763B">
        <w:rPr>
          <w:rStyle w:val="StyleUnderline"/>
          <w:highlight w:val="green"/>
        </w:rPr>
        <w:t>contradiction</w:t>
      </w:r>
      <w:r w:rsidRPr="00F3763B">
        <w:rPr>
          <w:rStyle w:val="StyleUnderline"/>
        </w:rPr>
        <w:t xml:space="preserve">. External freedom </w:t>
      </w:r>
      <w:r w:rsidRPr="00F3763B">
        <w:rPr>
          <w:rStyle w:val="StyleUnderline"/>
          <w:highlight w:val="green"/>
        </w:rPr>
        <w:t>(and with it pure practical</w:t>
      </w:r>
      <w:r w:rsidRPr="00F3763B">
        <w:rPr>
          <w:rStyle w:val="StyleUnderline"/>
        </w:rPr>
        <w:t xml:space="preserve"> reason) would be depriving itself of the possibility of using objects of choice and thus contradicting itself</w:t>
      </w:r>
      <w:r w:rsidRPr="00F3763B">
        <w:rPr>
          <w:sz w:val="12"/>
        </w:rPr>
        <w:t xml:space="preserve"> (ein Widerspruch der äußeren Freiheit mit sich selbst). We must thus introduce a postulate of practical reason, assuming the possibility of becoming legal owners of objects. </w:t>
      </w:r>
    </w:p>
    <w:p w14:paraId="4AD557A4" w14:textId="77777777" w:rsidR="004956AE" w:rsidRPr="00F3763B" w:rsidRDefault="004956AE" w:rsidP="004956AE">
      <w:pPr>
        <w:rPr>
          <w:sz w:val="12"/>
        </w:rPr>
      </w:pPr>
      <w:r w:rsidRPr="00F3763B">
        <w:rPr>
          <w:rStyle w:val="StyleUnderline"/>
        </w:rPr>
        <w:t>Once it has been established that external objects can become the matter of rights (i.e., that the suum can be extended to external objects), the next question Kant’s theory must address is the problem of acquisition of external objects.</w:t>
      </w:r>
      <w:r w:rsidRPr="00F3763B">
        <w:rPr>
          <w:sz w:val="12"/>
        </w:rPr>
        <w:t xml:space="preserve"> Acquisition is the empirical deed through which an external object is incorporated into a person’s suum. </w:t>
      </w:r>
      <w:r w:rsidRPr="00F3763B">
        <w:rPr>
          <w:rStyle w:val="StyleUnderline"/>
        </w:rPr>
        <w:t xml:space="preserve">First or original </w:t>
      </w:r>
      <w:r w:rsidRPr="00F3763B">
        <w:rPr>
          <w:rStyle w:val="StyleUnderline"/>
          <w:highlight w:val="green"/>
        </w:rPr>
        <w:t>acquisition</w:t>
      </w:r>
      <w:r w:rsidRPr="00F3763B">
        <w:rPr>
          <w:rStyle w:val="StyleUnderline"/>
        </w:rPr>
        <w:t xml:space="preserve"> is </w:t>
      </w:r>
      <w:r w:rsidRPr="00F3763B">
        <w:rPr>
          <w:rStyle w:val="StyleUnderline"/>
          <w:highlight w:val="green"/>
        </w:rPr>
        <w:t>when an object becomes</w:t>
      </w:r>
      <w:r w:rsidRPr="00F3763B">
        <w:rPr>
          <w:rStyle w:val="StyleUnderline"/>
        </w:rPr>
        <w:t xml:space="preserve"> for the </w:t>
      </w:r>
      <w:r w:rsidRPr="00F3763B">
        <w:rPr>
          <w:rStyle w:val="StyleUnderline"/>
          <w:highlight w:val="green"/>
        </w:rPr>
        <w:t>first</w:t>
      </w:r>
      <w:r w:rsidRPr="00F3763B">
        <w:rPr>
          <w:rStyle w:val="StyleUnderline"/>
        </w:rPr>
        <w:t xml:space="preserve"> time the </w:t>
      </w:r>
      <w:r w:rsidRPr="00F3763B">
        <w:rPr>
          <w:rStyle w:val="StyleUnderline"/>
          <w:highlight w:val="green"/>
        </w:rPr>
        <w:t>possession</w:t>
      </w:r>
      <w:r w:rsidRPr="00F3763B">
        <w:rPr>
          <w:rStyle w:val="StyleUnderline"/>
        </w:rPr>
        <w:t xml:space="preserve"> of someone. Explaining the possibility of original acquisition is extremely important since all further acts of acquisition are derived from it.</w:t>
      </w:r>
      <w:r w:rsidRPr="00F3763B">
        <w:rPr>
          <w:sz w:val="12"/>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Flikschuh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 </w:t>
      </w:r>
    </w:p>
    <w:p w14:paraId="758FFC93" w14:textId="77777777" w:rsidR="004956AE" w:rsidRPr="00F3763B" w:rsidRDefault="004956AE" w:rsidP="004956AE">
      <w:pPr>
        <w:rPr>
          <w:sz w:val="12"/>
        </w:rPr>
      </w:pPr>
      <w:r w:rsidRPr="00F3763B">
        <w:rPr>
          <w:sz w:val="12"/>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sidRPr="00F3763B">
        <w:rPr>
          <w:rStyle w:val="StyleUnderlin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sidRPr="00F3763B">
        <w:rPr>
          <w:sz w:val="12"/>
        </w:rPr>
        <w:t xml:space="preserve"> The limited dimension of the planet (which also defines the limits of human expansion) renders the interaction and the possibility of impact on the mutual exercise of external freedom inevitable. </w:t>
      </w:r>
      <w:r w:rsidRPr="00F3763B">
        <w:rPr>
          <w:rStyle w:val="StyleUnderlin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sidRPr="00F3763B">
        <w:rPr>
          <w:sz w:val="12"/>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Right  is to provide the a priori principles capable of addressing the problem of right, taking </w:t>
      </w:r>
      <w:r w:rsidRPr="00F3763B">
        <w:rPr>
          <w:sz w:val="12"/>
        </w:rPr>
        <w:lastRenderedPageBreak/>
        <w:t>into account the different levels of possible interaction and institutionalization of right: within individuals in a common polity (state right), between polities (international right) and as citizens of the world (cosmopolitan right).</w:t>
      </w:r>
    </w:p>
    <w:p w14:paraId="2FD996FA" w14:textId="77777777" w:rsidR="004956AE" w:rsidRPr="00F3763B" w:rsidRDefault="004956AE" w:rsidP="004956AE">
      <w:pPr>
        <w:rPr>
          <w:sz w:val="12"/>
          <w:szCs w:val="12"/>
        </w:rPr>
      </w:pPr>
      <w:r w:rsidRPr="00F3763B">
        <w:rPr>
          <w:sz w:val="12"/>
          <w:szCs w:val="12"/>
        </w:rPr>
        <w:lastRenderedPageBreak/>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14:paraId="4981CD29" w14:textId="77777777" w:rsidR="004956AE" w:rsidRPr="00F3763B" w:rsidRDefault="004956AE" w:rsidP="004956AE">
      <w:pPr>
        <w:rPr>
          <w:sz w:val="12"/>
        </w:rPr>
      </w:pPr>
      <w:r w:rsidRPr="00F3763B">
        <w:rPr>
          <w:rStyle w:val="StyleUnderline"/>
        </w:rPr>
        <w:t xml:space="preserve">Acquiring land for the first time must be regarded as a realization or “particularization” of innate right.  But this is the beginning of another problem. First </w:t>
      </w:r>
      <w:r w:rsidRPr="00F3763B">
        <w:rPr>
          <w:rStyle w:val="StyleUnderline"/>
          <w:highlight w:val="green"/>
        </w:rPr>
        <w:t>acquisition of</w:t>
      </w:r>
      <w:r w:rsidRPr="00F3763B">
        <w:rPr>
          <w:rStyle w:val="StyleUnderline"/>
        </w:rPr>
        <w:t xml:space="preserve"> a piece of </w:t>
      </w:r>
      <w:r w:rsidRPr="00F3763B">
        <w:rPr>
          <w:rStyle w:val="StyleUnderline"/>
          <w:highlight w:val="green"/>
        </w:rPr>
        <w:t>land involves both singling</w:t>
      </w:r>
      <w:r w:rsidRPr="00F3763B">
        <w:rPr>
          <w:rStyle w:val="StyleUnderline"/>
        </w:rPr>
        <w:t xml:space="preserve"> </w:t>
      </w:r>
      <w:r w:rsidRPr="00F3763B">
        <w:rPr>
          <w:rStyle w:val="StyleUnderline"/>
        </w:rPr>
        <w:lastRenderedPageBreak/>
        <w:t xml:space="preserve">out a specific part of land as </w:t>
      </w:r>
      <w:r w:rsidRPr="00F3763B">
        <w:rPr>
          <w:rStyle w:val="StyleUnderline"/>
          <w:highlight w:val="green"/>
        </w:rPr>
        <w:t>my “dominion” and excluding others from</w:t>
      </w:r>
      <w:r w:rsidRPr="00F3763B">
        <w:rPr>
          <w:rStyle w:val="StyleUnderline"/>
        </w:rPr>
        <w:t xml:space="preserve"> access to </w:t>
      </w:r>
      <w:r w:rsidRPr="00F3763B">
        <w:rPr>
          <w:rStyle w:val="StyleUnderline"/>
          <w:highlight w:val="green"/>
        </w:rPr>
        <w:t>it</w:t>
      </w:r>
      <w:r w:rsidRPr="00F3763B">
        <w:rPr>
          <w:rStyle w:val="StyleUnderline"/>
        </w:rPr>
        <w:t xml:space="preserve">. </w:t>
      </w:r>
      <w:r w:rsidRPr="00F3763B">
        <w:rPr>
          <w:sz w:val="12"/>
        </w:rPr>
        <w:t xml:space="preserve">However, Kant’s legal theory does not assign a right conferring function to empirical acts. If acquisition is to have a legal quality, its lawfulness cannot be grounded on an empirical act.  </w:t>
      </w:r>
      <w:r w:rsidRPr="00F3763B">
        <w:rPr>
          <w:rStyle w:val="StyleUnderlin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sidRPr="00F3763B">
        <w:rPr>
          <w:sz w:val="12"/>
        </w:rPr>
        <w:t xml:space="preserve"> (Rechtsgrund, titulus possessionis) </w:t>
      </w:r>
      <w:r w:rsidRPr="00F3763B">
        <w:rPr>
          <w:rStyle w:val="StyleUnderline"/>
        </w:rPr>
        <w:t>enabling the acquisition of land must be understood as follows: it must precede the empirical act of acquisition and is not created by it; is a relation between persons in regard to external objects, and finally it is able to impose an obligation on all others to respect one’s acquisition. The idea of the original community of the earth is what constitutes this Rechtsgrund</w:t>
      </w:r>
      <w:r w:rsidRPr="00F3763B">
        <w:rPr>
          <w:sz w:val="12"/>
        </w:rPr>
        <w:t>:</w:t>
      </w:r>
    </w:p>
    <w:p w14:paraId="13A87DA8" w14:textId="77777777" w:rsidR="004956AE" w:rsidRPr="00F3763B" w:rsidRDefault="004956AE" w:rsidP="004956AE">
      <w:pPr>
        <w:rPr>
          <w:sz w:val="12"/>
          <w:szCs w:val="12"/>
        </w:rPr>
      </w:pPr>
      <w:r w:rsidRPr="00F3763B">
        <w:rPr>
          <w:sz w:val="12"/>
          <w:szCs w:val="12"/>
        </w:rPr>
        <w:t xml:space="preserve">All human beings are originally in common possession of the land of the entire earth (communio fundi originaria) and each has by nature the will to use it (lex iusti) which, because the choice of one is unavoidably opposed by nature to that of another, would do away with any use of it if this will did not also contain the principle for choice by which a particular possession for each on the common land could be determined (lex iuridica)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(lex iustitiae distributivae), which alone determines what is right (recht), what is rightful (rechtlich), and what is laid down as right (Rechtens).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 </w:t>
      </w:r>
    </w:p>
    <w:p w14:paraId="41E94EC1" w14:textId="77777777" w:rsidR="004956AE" w:rsidRPr="00F3763B" w:rsidRDefault="004956AE" w:rsidP="004956AE">
      <w:pPr>
        <w:rPr>
          <w:sz w:val="12"/>
        </w:rPr>
      </w:pPr>
      <w:r w:rsidRPr="00F3763B">
        <w:rPr>
          <w:rStyle w:val="StyleUnderline"/>
        </w:rPr>
        <w:t xml:space="preserve">A </w:t>
      </w:r>
      <w:r w:rsidRPr="00F3763B">
        <w:rPr>
          <w:rStyle w:val="StyleUnderline"/>
          <w:highlight w:val="green"/>
        </w:rPr>
        <w:t>unilateral will cannot impose an obligation</w:t>
      </w:r>
      <w:r w:rsidRPr="00F3763B">
        <w:rPr>
          <w:rStyle w:val="StyleUnderline"/>
        </w:rPr>
        <w:t xml:space="preserve"> on others. It is a contingent exercise of freedom and has no authority to impose an obligation. For this, we would </w:t>
      </w:r>
      <w:r w:rsidRPr="00F3763B">
        <w:rPr>
          <w:rStyle w:val="StyleUnderline"/>
          <w:highlight w:val="green"/>
        </w:rPr>
        <w:t>need</w:t>
      </w:r>
      <w:r w:rsidRPr="00F3763B">
        <w:rPr>
          <w:rStyle w:val="StyleUnderline"/>
        </w:rPr>
        <w:t xml:space="preserve"> the </w:t>
      </w:r>
      <w:r w:rsidRPr="00F3763B">
        <w:rPr>
          <w:rStyle w:val="StyleUnderline"/>
          <w:highlight w:val="green"/>
        </w:rPr>
        <w:t>consent of all others whose</w:t>
      </w:r>
      <w:r w:rsidRPr="00F3763B">
        <w:rPr>
          <w:rStyle w:val="StyleUnderline"/>
        </w:rPr>
        <w:t xml:space="preserve"> exercise of </w:t>
      </w:r>
      <w:r w:rsidRPr="00F3763B">
        <w:rPr>
          <w:rStyle w:val="StyleUnderline"/>
          <w:highlight w:val="green"/>
        </w:rPr>
        <w:t>freedom is restricted</w:t>
      </w:r>
      <w:r w:rsidRPr="00F3763B">
        <w:rPr>
          <w:rStyle w:val="StyleUnderline"/>
        </w:rPr>
        <w:t xml:space="preserve"> by that unilateral act.</w:t>
      </w:r>
      <w:r w:rsidRPr="00F3763B">
        <w:rPr>
          <w:sz w:val="12"/>
        </w:rPr>
        <w:t xml:space="preserve"> Omnis obligatio est contracta: all obligation must be self-imposed.  The idea of a united will of all therefore extends the scope of Kant’s reason based legal philosophy, introducing what seems to be a voluntaristic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 </w:t>
      </w:r>
    </w:p>
    <w:p w14:paraId="2E7F08D9" w14:textId="77777777" w:rsidR="004956AE" w:rsidRPr="00F3763B" w:rsidRDefault="004956AE" w:rsidP="004956AE">
      <w:pPr>
        <w:rPr>
          <w:sz w:val="12"/>
          <w:szCs w:val="12"/>
        </w:rPr>
      </w:pPr>
      <w:r w:rsidRPr="00F3763B">
        <w:rPr>
          <w:sz w:val="12"/>
          <w:szCs w:val="12"/>
        </w:rPr>
        <w:t xml:space="preserve">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 </w:t>
      </w:r>
    </w:p>
    <w:p w14:paraId="5A83324A" w14:textId="77777777" w:rsidR="004956AE" w:rsidRPr="00F3763B" w:rsidRDefault="004956AE" w:rsidP="004956AE">
      <w:pPr>
        <w:rPr>
          <w:sz w:val="12"/>
          <w:szCs w:val="12"/>
        </w:rPr>
      </w:pPr>
      <w:r w:rsidRPr="00F3763B">
        <w:rPr>
          <w:sz w:val="12"/>
          <w:szCs w:val="12"/>
        </w:rPr>
        <w:t xml:space="preserve">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 </w:t>
      </w:r>
    </w:p>
    <w:p w14:paraId="762D2954" w14:textId="77777777" w:rsidR="004956AE" w:rsidRPr="00F3763B" w:rsidRDefault="004956AE" w:rsidP="004956AE">
      <w:pPr>
        <w:rPr>
          <w:sz w:val="12"/>
        </w:rPr>
      </w:pPr>
      <w:r w:rsidRPr="00F3763B">
        <w:rPr>
          <w:rStyle w:val="StyleUnderline"/>
        </w:rPr>
        <w:t>The transition from common ownership of the earth to a concrete individual possession of land requires a principle of distribution, according to which the earth can be divided.</w:t>
      </w:r>
      <w:r w:rsidRPr="00F3763B">
        <w:rPr>
          <w:sz w:val="12"/>
        </w:rPr>
        <w:t xml:space="preserve"> Distribution in this case can only be done by an empirical act: occupation (Bemächtigung, occupatio) through a unilateral act of choice (Act der Willkür). In taking physical possession of a piece of land, an individual is particularizing her original right to be somewhere. However, the only principle available for determining who has originally acquired something is prior in time, strong in right (qui prior tempore portior iure). Unless the right is given to the person who arrived first, no person would ever be able to exercise the right to acquire land, for anyone else would have a claim to the land that person acquired. </w:t>
      </w:r>
      <w:r w:rsidRPr="00F3763B">
        <w:rPr>
          <w:rStyle w:val="StyleUnderline"/>
        </w:rPr>
        <w:t xml:space="preserve">Being the first to take control over a piece of land must entitle the agent to keep it despite the possible interest of others, as a condition for the possibility of making use of land at all. It therefore follows from prima occupatio that native peoples must be seen as the rightful possessors of their land. All later acquisition of land can only be derived from first possession, that is, it must be transferred to another by means of a </w:t>
      </w:r>
      <w:r w:rsidRPr="00F3763B">
        <w:rPr>
          <w:rStyle w:val="StyleUnderline"/>
        </w:rPr>
        <w:lastRenderedPageBreak/>
        <w:t>contract with the native peoples, which presupposes their free and true consent in order to be valid.</w:t>
      </w:r>
      <w:r w:rsidRPr="00F3763B">
        <w:rPr>
          <w:sz w:val="12"/>
        </w:rPr>
        <w:t xml:space="preserve"> Further, this principle of distribution must be understood as contained in the united will of all (who have the will, individually, to use the land).</w:t>
      </w:r>
    </w:p>
    <w:p w14:paraId="3D9783A9" w14:textId="77777777" w:rsidR="004956AE" w:rsidRPr="00F3763B" w:rsidRDefault="004956AE" w:rsidP="004956AE">
      <w:pPr>
        <w:rPr>
          <w:sz w:val="12"/>
          <w:szCs w:val="12"/>
        </w:rPr>
      </w:pPr>
      <w:r w:rsidRPr="00F3763B">
        <w:rPr>
          <w:sz w:val="12"/>
          <w:szCs w:val="12"/>
        </w:rPr>
        <w:t>III. Community of the Earth as the basis of Cosmopolitan Right</w:t>
      </w:r>
    </w:p>
    <w:p w14:paraId="78A2C5E1" w14:textId="77777777" w:rsidR="004956AE" w:rsidRPr="00F3763B" w:rsidRDefault="004956AE" w:rsidP="004956AE">
      <w:pPr>
        <w:rPr>
          <w:sz w:val="12"/>
          <w:szCs w:val="12"/>
        </w:rPr>
      </w:pPr>
      <w:r w:rsidRPr="00F3763B">
        <w:rPr>
          <w:sz w:val="12"/>
          <w:szCs w:val="12"/>
        </w:rPr>
        <w:t>The idea of communio fundi originaria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person  in the world entails both her equal legal status among a plurality of subjects of right and her original right to occupy space. Persons are also automatically members of the global community of the earth, which is constituted by the unity of all possible places individuals can occupy within the limited surface of the earth.</w:t>
      </w:r>
    </w:p>
    <w:p w14:paraId="178E40A0" w14:textId="77777777" w:rsidR="004956AE" w:rsidRPr="00F3763B" w:rsidRDefault="004956AE" w:rsidP="004956AE">
      <w:pPr>
        <w:rPr>
          <w:sz w:val="12"/>
          <w:szCs w:val="12"/>
        </w:rPr>
      </w:pPr>
      <w:r w:rsidRPr="00F3763B">
        <w:rPr>
          <w:sz w:val="12"/>
          <w:szCs w:val="12"/>
        </w:rPr>
        <w:t>Common possession of the earth plays a central role in Kant’s argument for cosmopolitan right. Although the role of cosmopolitan right, I will argue, has an analogous function to Grotius’ right of necessity and Pufendorf’s imperfect rights and duties, Kant’s “revival”of the original community in cosmopolitan right is nevertheless a radical redefinition of the Grotius- Pufendorf tradition.</w:t>
      </w:r>
    </w:p>
    <w:p w14:paraId="47520594" w14:textId="77777777" w:rsidR="004956AE" w:rsidRPr="00F3763B" w:rsidRDefault="004956AE" w:rsidP="004956AE">
      <w:pPr>
        <w:rPr>
          <w:sz w:val="12"/>
          <w:szCs w:val="12"/>
        </w:rPr>
      </w:pPr>
      <w:r w:rsidRPr="00F3763B">
        <w:rPr>
          <w:sz w:val="12"/>
          <w:szCs w:val="12"/>
        </w:rPr>
        <w:t xml:space="preserve">[It] is not the right to be a guest (Gastrecht) (…) but the right to visit (Besuchsrecht);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 </w:t>
      </w:r>
    </w:p>
    <w:p w14:paraId="30ACD53C" w14:textId="77777777" w:rsidR="004956AE" w:rsidRPr="00F3763B" w:rsidRDefault="004956AE" w:rsidP="004956AE">
      <w:pPr>
        <w:rPr>
          <w:sz w:val="12"/>
          <w:szCs w:val="12"/>
        </w:rPr>
      </w:pPr>
      <w:r w:rsidRPr="00F3763B">
        <w:rPr>
          <w:sz w:val="12"/>
          <w:szCs w:val="12"/>
        </w:rPr>
        <w:t xml:space="preserve">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(Völker)stand originally in a community of land, though not of rightful community of possession (communio) and so of use of it (…). </w:t>
      </w:r>
    </w:p>
    <w:p w14:paraId="717D29CC" w14:textId="77777777" w:rsidR="004956AE" w:rsidRPr="00F3763B" w:rsidRDefault="004956AE" w:rsidP="004956AE">
      <w:pPr>
        <w:rPr>
          <w:sz w:val="12"/>
          <w:szCs w:val="12"/>
        </w:rPr>
      </w:pPr>
      <w:r w:rsidRPr="00F3763B">
        <w:rPr>
          <w:sz w:val="12"/>
          <w:szCs w:val="12"/>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(Inhalt) of occupation; the prior occupans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14:paraId="69B9707E" w14:textId="77777777" w:rsidR="004956AE" w:rsidRPr="00F3763B" w:rsidRDefault="004956AE" w:rsidP="004956AE">
      <w:pPr>
        <w:rPr>
          <w:sz w:val="12"/>
          <w:szCs w:val="12"/>
        </w:rPr>
      </w:pPr>
      <w:r w:rsidRPr="00F3763B">
        <w:rPr>
          <w:sz w:val="12"/>
          <w:szCs w:val="12"/>
        </w:rPr>
        <w:t xml:space="preserve">As Kant formulates in Perpetual Peace, “cosmopolitan rights shall be limited to the conditions of universal hospitality”.  This is a right to offer oneself for commerce (Verkehr)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(ius incolatus ) nor to be a guest in the foreign land (kein Gastrecht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 </w:t>
      </w:r>
    </w:p>
    <w:p w14:paraId="0A1D7582" w14:textId="77777777" w:rsidR="004956AE" w:rsidRPr="00F3763B" w:rsidRDefault="004956AE" w:rsidP="004956AE">
      <w:pPr>
        <w:rPr>
          <w:sz w:val="12"/>
        </w:rPr>
      </w:pPr>
      <w:r w:rsidRPr="00F3763B">
        <w:rPr>
          <w:rStyle w:val="StyleUnderline"/>
        </w:rPr>
        <w:t xml:space="preserve">However, the original community of the earth also imposes constraints on the acquired right of host nations to control their borders. </w:t>
      </w:r>
      <w:r w:rsidRPr="00F3763B">
        <w:rPr>
          <w:sz w:val="12"/>
        </w:rPr>
        <w:t xml:space="preserve">Kant makes clear that host nations have the right to reject visitors whenever their reason for interaction is voluntary. Similarly to the original right to a place on the surface of the earth, the right to admission in a foreign territory obtains only under the condition of involuntary occupation of space. </w:t>
      </w:r>
      <w:r w:rsidRPr="00F3763B">
        <w:rPr>
          <w:rStyle w:val="StyleUnderline"/>
        </w:rPr>
        <w:t>Just as the occupation of space by virtue of one’s entry in the world is independent of one’s will, rejecting an involuntary visitor when this would harm or destroy her is incompatible with the original community of the earth.</w:t>
      </w:r>
      <w:r w:rsidRPr="00F3763B">
        <w:rPr>
          <w:sz w:val="12"/>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sidRPr="00F3763B">
        <w:rPr>
          <w:rStyle w:val="StyleUnderline"/>
        </w:rPr>
        <w:t xml:space="preserve">However, </w:t>
      </w:r>
      <w:r w:rsidRPr="00F3763B">
        <w:rPr>
          <w:rStyle w:val="StyleUnderline"/>
          <w:highlight w:val="green"/>
        </w:rPr>
        <w:t>to deny life-saving occupation of space to another being</w:t>
      </w:r>
      <w:r w:rsidRPr="00F3763B">
        <w:rPr>
          <w:rStyle w:val="StyleUnderline"/>
        </w:rPr>
        <w:t xml:space="preserve">, who is in principle just as entitled as anyone else to any place of the earth </w:t>
      </w:r>
      <w:r w:rsidRPr="00F3763B">
        <w:rPr>
          <w:rStyle w:val="StyleUnderline"/>
          <w:highlight w:val="green"/>
        </w:rPr>
        <w:t>would</w:t>
      </w:r>
      <w:r w:rsidRPr="00F3763B">
        <w:rPr>
          <w:rStyle w:val="StyleUnderline"/>
        </w:rPr>
        <w:t xml:space="preserve"> be to </w:t>
      </w:r>
      <w:r w:rsidRPr="00F3763B">
        <w:rPr>
          <w:rStyle w:val="StyleUnderline"/>
          <w:highlight w:val="green"/>
        </w:rPr>
        <w:t>contradict</w:t>
      </w:r>
      <w:r w:rsidRPr="00F3763B">
        <w:rPr>
          <w:rStyle w:val="StyleUnderline"/>
        </w:rPr>
        <w:t xml:space="preserve"> the very justification for the territorial </w:t>
      </w:r>
      <w:r w:rsidRPr="00F3763B">
        <w:rPr>
          <w:rStyle w:val="StyleUnderline"/>
          <w:highlight w:val="green"/>
        </w:rPr>
        <w:t>rights</w:t>
      </w:r>
      <w:r w:rsidRPr="00F3763B">
        <w:rPr>
          <w:rStyle w:val="StyleUnderline"/>
        </w:rPr>
        <w:t xml:space="preserve"> of states. This is because the permission to control territory and the right of the involuntary visitor to be admitted are based on the same legal foundation or Rechtsgrund, namely, the original community of the earth.</w:t>
      </w:r>
      <w:r w:rsidRPr="00F3763B">
        <w:rPr>
          <w:sz w:val="12"/>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14:paraId="2731A6A3" w14:textId="77777777" w:rsidR="004956AE" w:rsidRPr="00F3763B" w:rsidRDefault="004956AE" w:rsidP="004956AE">
      <w:pPr>
        <w:rPr>
          <w:rStyle w:val="StyleUnderline"/>
        </w:rPr>
      </w:pPr>
      <w:r w:rsidRPr="00F3763B">
        <w:rPr>
          <w:sz w:val="12"/>
        </w:rPr>
        <w:t xml:space="preserve">My view is that cosmopolitan right signalizes a contradiction of the right to occupy space with itself under different modalities: on the one hand as the original right of individuals or nations to “be somewhere” (as belonging to the lex iusti) and on the other, the acquired right of peoples to their land (belonging to the lex iuridica). Kant distinguishes between three leges or conditions of justice: lex iusti, lex iuridica and lex iustitiae . The distinction is essential for understanding the relationship between Right as a system of external laws a priori and the subsequent developments of right. As Byrd and Hruschka stressed, the three leges correspond to three categories of modality in the Critique of Pure Reason: possibility (Möglichkeit), reality (Dasein) and necessity (Notwendigkeit ).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lex iusti, through the lex iuridica, to thelex iustitaedistributivae in the civil condition, the lex iusti is not made superfluous in the civil condition, but is still the source of the normativity, and consequently, of the legitimacy, of all further developments of right. </w:t>
      </w:r>
      <w:r w:rsidRPr="00F3763B">
        <w:rPr>
          <w:rStyle w:val="StyleUnderlin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w:t>
      </w:r>
      <w:r w:rsidRPr="00F3763B">
        <w:rPr>
          <w:rStyle w:val="StyleUnderline"/>
        </w:rPr>
        <w:lastRenderedPageBreak/>
        <w:t>and imperfect rights and duties in Pufendorf’s theory. They are needed to avoid scenarios which would contradict the rationale for introducing certain rights.</w:t>
      </w:r>
    </w:p>
    <w:p w14:paraId="36D28DB6" w14:textId="77777777" w:rsidR="004956AE" w:rsidRPr="00F3763B" w:rsidRDefault="004956AE" w:rsidP="004956AE">
      <w:pPr>
        <w:rPr>
          <w:rStyle w:val="StyleUnderline"/>
        </w:rPr>
      </w:pPr>
    </w:p>
    <w:p w14:paraId="4693586E" w14:textId="77777777" w:rsidR="004956AE" w:rsidRPr="00F3763B" w:rsidRDefault="004956AE" w:rsidP="004956AE">
      <w:pPr>
        <w:pStyle w:val="Heading4"/>
        <w:rPr>
          <w:rFonts w:cs="Calibri"/>
        </w:rPr>
      </w:pPr>
      <w:r w:rsidRPr="00F3763B">
        <w:rPr>
          <w:rFonts w:cs="Calibri"/>
        </w:rPr>
        <w:t>2] An exclusive and permanent right to property is not entailed by the categorical imperative</w:t>
      </w:r>
      <w:r>
        <w:rPr>
          <w:rFonts w:cs="Calibri"/>
        </w:rPr>
        <w:t xml:space="preserve"> –</w:t>
      </w:r>
      <w:r w:rsidRPr="00864661">
        <w:rPr>
          <w:rFonts w:cs="Calibri"/>
        </w:rPr>
        <w:t xml:space="preserve"> </w:t>
      </w:r>
      <w:r>
        <w:rPr>
          <w:rFonts w:cs="Calibri"/>
        </w:rPr>
        <w:t>t</w:t>
      </w:r>
      <w:r w:rsidRPr="00F3763B">
        <w:rPr>
          <w:rFonts w:cs="Calibri"/>
        </w:rPr>
        <w:t>hat implies that private appropriation is unjust</w:t>
      </w:r>
      <w:r>
        <w:rPr>
          <w:rFonts w:cs="Calibri"/>
        </w:rPr>
        <w:t xml:space="preserve"> since exclusions would undermine the ability for private agents to set and pursue their ends.</w:t>
      </w:r>
    </w:p>
    <w:p w14:paraId="1DB46195" w14:textId="77777777" w:rsidR="004956AE" w:rsidRPr="00F3763B" w:rsidRDefault="004956AE" w:rsidP="004956AE">
      <w:r w:rsidRPr="00F3763B">
        <w:rPr>
          <w:rStyle w:val="Style13ptBold"/>
        </w:rPr>
        <w:t>Westphal 97</w:t>
      </w:r>
      <w:r w:rsidRPr="00F3763B">
        <w:t xml:space="preserve"> [(Kenneth R., Professor of Philosophy at Boðaziçi Üniversitesi, PhD in Philosophy from Wisco) “Do Kant’s Principles Justify Property or Usufruct?” Jahrbuch für Recht und Ethik/Annual Review of Law and Ethics 5 (1997):141–94.] RE</w:t>
      </w:r>
    </w:p>
    <w:p w14:paraId="2C106101" w14:textId="77777777" w:rsidR="004956AE" w:rsidRPr="00F3763B" w:rsidRDefault="004956AE" w:rsidP="004956AE">
      <w:pPr>
        <w:rPr>
          <w:sz w:val="12"/>
        </w:rPr>
      </w:pPr>
      <w:r w:rsidRPr="00F3763B">
        <w:rPr>
          <w:rStyle w:val="StyleUnderline"/>
        </w:rPr>
        <w:t xml:space="preserve">The compatibility of possession with the freedom of everyone according to universal laws is not a trivial assumption even for the case of detention or “empirical” possession. Under conditions of extreme scarcity, </w:t>
      </w:r>
      <w:r w:rsidRPr="00F3763B">
        <w:rPr>
          <w:rStyle w:val="StyleUnderline"/>
          <w:highlight w:val="green"/>
        </w:rPr>
        <w:t>anyone’s use of some</w:t>
      </w:r>
      <w:r w:rsidRPr="00F3763B">
        <w:rPr>
          <w:rStyle w:val="StyleUnderline"/>
        </w:rPr>
        <w:t xml:space="preserve"> vital </w:t>
      </w:r>
      <w:r w:rsidRPr="00F3763B">
        <w:rPr>
          <w:rStyle w:val="StyleUnderline"/>
          <w:highlight w:val="green"/>
        </w:rPr>
        <w:t xml:space="preserve">thing precludes someone else’s </w:t>
      </w:r>
      <w:r w:rsidRPr="00F3763B">
        <w:rPr>
          <w:rStyle w:val="StyleUnderline"/>
        </w:rPr>
        <w:t xml:space="preserve">equally vital </w:t>
      </w:r>
      <w:r w:rsidRPr="00F3763B">
        <w:rPr>
          <w:rStyle w:val="StyleUnderline"/>
          <w:highlight w:val="green"/>
        </w:rPr>
        <w:t>use of that</w:t>
      </w:r>
      <w:r w:rsidRPr="00F3763B">
        <w:rPr>
          <w:rStyle w:val="StyleUnderline"/>
        </w:rPr>
        <w:t xml:space="preserve"> thing or of anything of its kind (</w:t>
      </w:r>
      <w:r w:rsidRPr="00F3763B">
        <w:rPr>
          <w:rStyle w:val="StyleUnderline"/>
          <w:highlight w:val="green"/>
        </w:rPr>
        <w:t>given the condition of</w:t>
      </w:r>
      <w:r w:rsidRPr="00F3763B">
        <w:rPr>
          <w:rStyle w:val="StyleUnderline"/>
        </w:rPr>
        <w:t xml:space="preserve"> extreme relative </w:t>
      </w:r>
      <w:r w:rsidRPr="00F3763B">
        <w:rPr>
          <w:rStyle w:val="StyleUnderline"/>
          <w:highlight w:val="green"/>
        </w:rPr>
        <w:t>scarcity</w:t>
      </w:r>
      <w:r w:rsidRPr="00F3763B">
        <w:rPr>
          <w:rStyle w:val="StyleUnderline"/>
        </w:rPr>
        <w:t>).</w:t>
      </w:r>
      <w:r w:rsidRPr="00F3763B">
        <w:rPr>
          <w:sz w:val="12"/>
        </w:rPr>
        <w:t xml:space="preserve"> This is not quite to agree with Hume, that conditions of justice exclude both extreme scarcity and superabundance.32 But it is to recognize that he came close to an important insight: </w:t>
      </w:r>
      <w:r w:rsidRPr="00F3763B">
        <w:rPr>
          <w:rStyle w:val="StyleUnderline"/>
          <w:highlight w:val="green"/>
        </w:rPr>
        <w:t>legitimate action requires sufficient abundance so that one person’s use</w:t>
      </w:r>
      <w:r w:rsidRPr="00F3763B">
        <w:rPr>
          <w:rStyle w:val="StyleUnderline"/>
        </w:rPr>
        <w:t xml:space="preserve"> (benefit) </w:t>
      </w:r>
      <w:r w:rsidRPr="00F3763B">
        <w:rPr>
          <w:rStyle w:val="StyleUnderline"/>
          <w:highlight w:val="green"/>
        </w:rPr>
        <w:t>is not</w:t>
      </w:r>
      <w:r w:rsidRPr="00F3763B">
        <w:rPr>
          <w:rStyle w:val="StyleUnderline"/>
        </w:rPr>
        <w:t xml:space="preserve"> (at least not directly) </w:t>
      </w:r>
      <w:r w:rsidRPr="00F3763B">
        <w:rPr>
          <w:rStyle w:val="StyleUnderline"/>
          <w:highlight w:val="green"/>
        </w:rPr>
        <w:t>someone else’s</w:t>
      </w:r>
      <w:r w:rsidRPr="00F3763B">
        <w:rPr>
          <w:rStyle w:val="StyleUnderline"/>
        </w:rPr>
        <w:t xml:space="preserve"> vital injury </w:t>
      </w:r>
      <w:r w:rsidRPr="00F3763B">
        <w:rPr>
          <w:rStyle w:val="StyleUnderline"/>
          <w:highlight w:val="green"/>
        </w:rPr>
        <w:t>(deprivation)</w:t>
      </w:r>
      <w:r w:rsidRPr="00F3763B">
        <w:rPr>
          <w:rStyle w:val="StyleUnderline"/>
        </w:rPr>
        <w:t xml:space="preserve">. </w:t>
      </w:r>
      <w:r w:rsidRPr="00F3763B">
        <w:rPr>
          <w:sz w:val="12"/>
        </w:rPr>
        <w:t xml:space="preserve">This is not merely to say that property is psychologically impossible in extreme scarcity because no one could respect it (per Hume); the point is that </w:t>
      </w:r>
      <w:r w:rsidRPr="00F3763B">
        <w:rPr>
          <w:rStyle w:val="StyleUnderline"/>
        </w:rPr>
        <w:t>possession and perhaps even use are not, at least not obviously, legitimate under such conditions.</w:t>
      </w:r>
      <w:r w:rsidRPr="00F3763B">
        <w:rPr>
          <w:sz w:val="12"/>
        </w:rPr>
        <w:t xml:space="preserve"> (How Kant would propose to resolve the conflicting grounds of obligation in such circumstances, the duty to self-preservation versus the duty not to harm others’ life or liberty, I do not understand.)</w:t>
      </w:r>
    </w:p>
    <w:p w14:paraId="0B662EF8" w14:textId="77777777" w:rsidR="004956AE" w:rsidRPr="00F3763B" w:rsidRDefault="004956AE" w:rsidP="004956AE">
      <w:pPr>
        <w:rPr>
          <w:sz w:val="12"/>
        </w:rPr>
      </w:pPr>
      <w:r w:rsidRPr="00F3763B">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F3763B">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6A249E22" w14:textId="77777777" w:rsidR="004956AE" w:rsidRPr="00F3763B" w:rsidRDefault="004956AE" w:rsidP="004956AE">
      <w:pPr>
        <w:rPr>
          <w:sz w:val="12"/>
          <w:szCs w:val="12"/>
        </w:rPr>
      </w:pPr>
      <w:r w:rsidRPr="00F3763B">
        <w:rPr>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19D3677B" w14:textId="77777777" w:rsidR="004956AE" w:rsidRPr="00F3763B" w:rsidRDefault="004956AE" w:rsidP="004956AE">
      <w:pPr>
        <w:rPr>
          <w:rStyle w:val="StyleUnderline"/>
        </w:rPr>
      </w:pPr>
      <w:r w:rsidRPr="00F3763B">
        <w:rPr>
          <w:sz w:val="12"/>
        </w:rPr>
        <w:t xml:space="preserve">His argument then purports to derive a contradiction from this assumption. From this contradiction follows the negation of this assumption by disjunctive syllogism. Strictly speaking, </w:t>
      </w:r>
      <w:r w:rsidRPr="00F3763B">
        <w:rPr>
          <w:rStyle w:val="StyleUnderline"/>
        </w:rPr>
        <w:t xml:space="preserve">what Kant’s argument (at best) proves is that </w:t>
      </w:r>
      <w:r w:rsidRPr="00F3763B">
        <w:rPr>
          <w:rStyle w:val="StyleUnderline"/>
          <w:highlight w:val="green"/>
        </w:rPr>
        <w:t>it is</w:t>
      </w:r>
      <w:r w:rsidRPr="00F3763B">
        <w:rPr>
          <w:rStyle w:val="StyleUnderline"/>
        </w:rPr>
        <w:t xml:space="preserve"> indeed </w:t>
      </w:r>
      <w:r w:rsidRPr="00F3763B">
        <w:rPr>
          <w:rStyle w:val="StyleUnderline"/>
          <w:highlight w:val="green"/>
        </w:rPr>
        <w:t>rightful to make use of things</w:t>
      </w:r>
      <w:r w:rsidRPr="00F3763B">
        <w:rPr>
          <w:rStyle w:val="StyleUnderline"/>
        </w:rPr>
        <w:t xml:space="preserve"> which in principle are </w:t>
      </w:r>
      <w:r w:rsidRPr="00F3763B">
        <w:rPr>
          <w:rStyle w:val="StyleUnderline"/>
          <w:highlight w:val="green"/>
        </w:rPr>
        <w:t>within one’s power</w:t>
      </w:r>
      <w:r w:rsidRPr="00F3763B">
        <w:rPr>
          <w:rStyle w:val="StyleUnderline"/>
        </w:rPr>
        <w:t>, provided</w:t>
      </w:r>
      <w:r w:rsidRPr="00F3763B">
        <w:rPr>
          <w:sz w:val="12"/>
        </w:rPr>
        <w:t xml:space="preserve"> (“obgleich ...”) </w:t>
      </w:r>
      <w:r w:rsidRPr="00F3763B">
        <w:rPr>
          <w:rStyle w:val="StyleUnderline"/>
        </w:rPr>
        <w:t>that one ’s use is compatible with the freedom of everyone in accord with a universal law</w:t>
      </w:r>
      <w:r w:rsidRPr="00F3763B">
        <w:rPr>
          <w:sz w:val="12"/>
        </w:rPr>
        <w:t xml:space="preserve"> [5]. As mentioned, </w:t>
      </w:r>
      <w:r w:rsidRPr="00F3763B">
        <w:rPr>
          <w:rStyle w:val="StyleUnderline"/>
        </w:rPr>
        <w:t xml:space="preserve">Kant’s argument assumes rather than proves that this assumption is correct. </w:t>
      </w:r>
      <w:r w:rsidRPr="00F3763B">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w:t>
      </w:r>
      <w:r w:rsidRPr="00F3763B">
        <w:rPr>
          <w:sz w:val="12"/>
        </w:rPr>
        <w:lastRenderedPageBreak/>
        <w:t xml:space="preserve">justify rights to possessio. </w:t>
      </w:r>
      <w:r w:rsidRPr="00F3763B">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F3763B">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F3763B">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F3763B">
        <w:rPr>
          <w:sz w:val="12"/>
        </w:rPr>
        <w:t xml:space="preserve"> Consequently, </w:t>
      </w:r>
      <w:r w:rsidRPr="00F3763B">
        <w:rPr>
          <w:rStyle w:val="StyleUnderline"/>
        </w:rPr>
        <w:t xml:space="preserve">merely demonstrating the consistency </w:t>
      </w:r>
      <w:r w:rsidRPr="00F3763B">
        <w:rPr>
          <w:sz w:val="12"/>
        </w:rPr>
        <w:t xml:space="preserve">of one or another of these sets of rights with the freedom of everyone according to universal laws </w:t>
      </w:r>
      <w:r w:rsidRPr="00F3763B">
        <w:rPr>
          <w:rStyle w:val="StyleUnderline"/>
        </w:rPr>
        <w:t>suffices only to justify the permissibility of that set of rights.</w:t>
      </w:r>
    </w:p>
    <w:p w14:paraId="5E358717" w14:textId="77777777" w:rsidR="004956AE" w:rsidRPr="00F3763B" w:rsidRDefault="004956AE" w:rsidP="004956AE">
      <w:pPr>
        <w:rPr>
          <w:sz w:val="12"/>
          <w:szCs w:val="12"/>
        </w:rPr>
      </w:pPr>
      <w:r w:rsidRPr="00F3763B">
        <w:rPr>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468C5A0B" w14:textId="77777777" w:rsidR="004956AE" w:rsidRPr="00F3763B" w:rsidRDefault="004956AE" w:rsidP="004956AE">
      <w:pPr>
        <w:rPr>
          <w:sz w:val="12"/>
        </w:rPr>
      </w:pPr>
      <w:r w:rsidRPr="00F3763B">
        <w:rPr>
          <w:rStyle w:val="StyleUnderline"/>
        </w:rPr>
        <w:t>In sum, to use something legitimately it suffices to have a right to use it. That, in brief, is “possession” strictly speaking; in the narrow sense of the term, “</w:t>
      </w:r>
      <w:r w:rsidRPr="00F3763B">
        <w:rPr>
          <w:rStyle w:val="StyleUnderline"/>
          <w:highlight w:val="green"/>
        </w:rPr>
        <w:t>possession” involves only the</w:t>
      </w:r>
      <w:r w:rsidRPr="00F3763B">
        <w:rPr>
          <w:rStyle w:val="StyleUnderline"/>
        </w:rPr>
        <w:t xml:space="preserve"> </w:t>
      </w:r>
      <w:r w:rsidRPr="00F3763B">
        <w:rPr>
          <w:rStyle w:val="StyleUnderline"/>
          <w:highlight w:val="green"/>
        </w:rPr>
        <w:t>right of a qualified chose in possession</w:t>
      </w:r>
      <w:r w:rsidRPr="00F3763B">
        <w:rPr>
          <w:rStyle w:val="StyleUnderline"/>
        </w:rPr>
        <w:t>. Since this condition suffices to fulfill the condition specified by Kant’s reductio argument, no stronger condition follows from Kant’s argument.</w:t>
      </w:r>
      <w:r w:rsidRPr="00F3763B">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3763B">
        <w:rPr>
          <w:rStyle w:val="StyleUnderline"/>
        </w:rPr>
        <w:t>Insofar as possession persists despite subsequent and continuing disuse, Kant’s proof does not demonstrate even a narrow right to possession.</w:t>
      </w:r>
      <w:r w:rsidRPr="00F3763B">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F3763B">
        <w:rPr>
          <w:rStyle w:val="StyleUnderline"/>
        </w:rPr>
        <w:t>However, because it does not prove the indefinite duration of possession, in the narrow sense, Kant’s proof of the (first version of the) Postulate of Practical Reason regarding Right is unsound.</w:t>
      </w:r>
      <w:r w:rsidRPr="00F3763B">
        <w:rPr>
          <w:sz w:val="12"/>
        </w:rPr>
        <w:t xml:space="preserve"> Kant’s further considerations in RL §6 suffer analogous weaknesses (see §§2.4f.).</w:t>
      </w:r>
    </w:p>
    <w:p w14:paraId="116725ED" w14:textId="77777777" w:rsidR="004956AE" w:rsidRPr="00F3763B" w:rsidRDefault="004956AE" w:rsidP="004956AE">
      <w:pPr>
        <w:pStyle w:val="Heading4"/>
        <w:rPr>
          <w:rFonts w:cs="Calibri"/>
        </w:rPr>
      </w:pPr>
      <w:r w:rsidRPr="00F3763B">
        <w:rPr>
          <w:rFonts w:cs="Calibri"/>
        </w:rPr>
        <w:t xml:space="preserve">3] </w:t>
      </w:r>
      <w:r>
        <w:rPr>
          <w:rFonts w:cs="Calibri"/>
        </w:rPr>
        <w:t>Their offense assumes no a priori restrictions – p</w:t>
      </w:r>
      <w:r w:rsidRPr="00F3763B">
        <w:rPr>
          <w:rFonts w:cs="Calibri"/>
        </w:rPr>
        <w:t>rivatization of outer space runs counter to international law</w:t>
      </w:r>
    </w:p>
    <w:p w14:paraId="3D26A4FA" w14:textId="77777777" w:rsidR="004956AE" w:rsidRPr="00F3763B" w:rsidRDefault="004956AE" w:rsidP="004956AE">
      <w:r w:rsidRPr="00F3763B">
        <w:rPr>
          <w:rStyle w:val="Style13ptBold"/>
        </w:rPr>
        <w:t>van Eijk 20</w:t>
      </w:r>
      <w:r w:rsidRPr="00F3763B">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0" w:history="1">
        <w:r w:rsidRPr="00F3763B">
          <w:rPr>
            <w:rStyle w:val="Hyperlink"/>
          </w:rPr>
          <w:t>https://voelkerrechtsblog.org/sorry-elon-mars-is-not-a-legal-vacuum-and-its-not-yours-either</w:t>
        </w:r>
      </w:hyperlink>
      <w:r w:rsidRPr="00F3763B">
        <w:t>] TDI</w:t>
      </w:r>
    </w:p>
    <w:p w14:paraId="0E93E749" w14:textId="77777777" w:rsidR="004956AE" w:rsidRPr="00F3763B" w:rsidRDefault="004956AE" w:rsidP="004956AE">
      <w:pPr>
        <w:rPr>
          <w:sz w:val="12"/>
          <w:szCs w:val="12"/>
        </w:rPr>
      </w:pPr>
      <w:r w:rsidRPr="00F3763B">
        <w:rPr>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5B1C948A" w14:textId="77777777" w:rsidR="004956AE" w:rsidRPr="00F3763B" w:rsidRDefault="004956AE" w:rsidP="004956AE">
      <w:pPr>
        <w:rPr>
          <w:sz w:val="12"/>
          <w:szCs w:val="12"/>
        </w:rPr>
      </w:pPr>
      <w:r w:rsidRPr="00F3763B">
        <w:rPr>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727B54BC" w14:textId="77777777" w:rsidR="004956AE" w:rsidRPr="00F3763B" w:rsidRDefault="004956AE" w:rsidP="004956AE">
      <w:pPr>
        <w:rPr>
          <w:rStyle w:val="StyleUnderline"/>
        </w:rPr>
      </w:pPr>
      <w:r w:rsidRPr="00F3763B">
        <w:rPr>
          <w:rStyle w:val="StyleUnderline"/>
        </w:rPr>
        <w:t xml:space="preserve">CAN HE DO THAT? In short, the answer is a resounding “no”. Outer </w:t>
      </w:r>
      <w:r w:rsidRPr="00F3763B">
        <w:rPr>
          <w:rStyle w:val="StyleUnderline"/>
          <w:highlight w:val="green"/>
        </w:rPr>
        <w:t>space is</w:t>
      </w:r>
      <w:r w:rsidRPr="00F3763B">
        <w:rPr>
          <w:rStyle w:val="StyleUnderline"/>
        </w:rPr>
        <w:t xml:space="preserve"> already </w:t>
      </w:r>
      <w:r w:rsidRPr="00F3763B">
        <w:rPr>
          <w:rStyle w:val="StyleUnderline"/>
          <w:highlight w:val="green"/>
        </w:rPr>
        <w:t>subject to</w:t>
      </w:r>
      <w:r w:rsidRPr="00F3763B">
        <w:rPr>
          <w:rStyle w:val="StyleUnderline"/>
        </w:rPr>
        <w:t xml:space="preserve"> a system of </w:t>
      </w:r>
      <w:r w:rsidRPr="00F3763B">
        <w:rPr>
          <w:rStyle w:val="StyleUnderline"/>
          <w:highlight w:val="green"/>
        </w:rPr>
        <w:t>i</w:t>
      </w:r>
      <w:r w:rsidRPr="00F3763B">
        <w:rPr>
          <w:rStyle w:val="StyleUnderline"/>
        </w:rPr>
        <w:t xml:space="preserve">nternational </w:t>
      </w:r>
      <w:r w:rsidRPr="00F3763B">
        <w:rPr>
          <w:rStyle w:val="StyleUnderline"/>
          <w:highlight w:val="green"/>
        </w:rPr>
        <w:t>law</w:t>
      </w:r>
      <w:r w:rsidRPr="00F3763B">
        <w:rPr>
          <w:rStyle w:val="StyleUnderline"/>
        </w:rPr>
        <w:t>, and even Elon Musk cannot colombus a new one.</w:t>
      </w:r>
    </w:p>
    <w:p w14:paraId="006EB201" w14:textId="77777777" w:rsidR="004956AE" w:rsidRPr="00F3763B" w:rsidRDefault="004956AE" w:rsidP="004956AE">
      <w:pPr>
        <w:rPr>
          <w:sz w:val="12"/>
          <w:szCs w:val="12"/>
        </w:rPr>
      </w:pPr>
      <w:r w:rsidRPr="00F3763B">
        <w:rPr>
          <w:sz w:val="12"/>
          <w:szCs w:val="12"/>
        </w:rPr>
        <w:t>Who’s responsible for Elon Musk?</w:t>
      </w:r>
    </w:p>
    <w:p w14:paraId="31AF6DA9" w14:textId="77777777" w:rsidR="004956AE" w:rsidRPr="00F3763B" w:rsidRDefault="004956AE" w:rsidP="004956AE">
      <w:pPr>
        <w:rPr>
          <w:rStyle w:val="StyleUnderline"/>
        </w:rPr>
      </w:pPr>
      <w:r w:rsidRPr="00F3763B">
        <w:rPr>
          <w:rStyle w:val="StyleUnderline"/>
        </w:rPr>
        <w:lastRenderedPageBreak/>
        <w:t>Two provisions of the Outer Space Treaty (OST), both also customary, are particularly relevant here.</w:t>
      </w:r>
    </w:p>
    <w:p w14:paraId="320EC70F" w14:textId="77777777" w:rsidR="004956AE" w:rsidRPr="00F3763B" w:rsidRDefault="004956AE" w:rsidP="004956AE">
      <w:pPr>
        <w:rPr>
          <w:rStyle w:val="StyleUnderline"/>
        </w:rPr>
      </w:pPr>
      <w:r w:rsidRPr="00F3763B">
        <w:rPr>
          <w:rStyle w:val="StyleUnderline"/>
          <w:highlight w:val="green"/>
        </w:rPr>
        <w:t>OST article II: “Outer space</w:t>
      </w:r>
      <w:r w:rsidRPr="00F3763B">
        <w:rPr>
          <w:rStyle w:val="StyleUnderline"/>
        </w:rPr>
        <w:t xml:space="preserve">, including the moon and other celestial bodies, </w:t>
      </w:r>
      <w:r w:rsidRPr="00F3763B">
        <w:rPr>
          <w:rStyle w:val="StyleUnderline"/>
          <w:highlight w:val="green"/>
        </w:rPr>
        <w:t>is not subject to</w:t>
      </w:r>
      <w:r w:rsidRPr="00F3763B">
        <w:rPr>
          <w:rStyle w:val="StyleUnderline"/>
        </w:rPr>
        <w:t xml:space="preserve"> national </w:t>
      </w:r>
      <w:r w:rsidRPr="00F3763B">
        <w:rPr>
          <w:rStyle w:val="StyleUnderline"/>
          <w:highlight w:val="green"/>
        </w:rPr>
        <w:t>appropriation by claim of sovereignty, by means of use or occupation</w:t>
      </w:r>
      <w:r w:rsidRPr="00F3763B">
        <w:rPr>
          <w:rStyle w:val="StyleUnderline"/>
        </w:rPr>
        <w:t>, or by any other means.”</w:t>
      </w:r>
    </w:p>
    <w:p w14:paraId="7BF7678B" w14:textId="77777777" w:rsidR="004956AE" w:rsidRPr="00F3763B" w:rsidRDefault="004956AE" w:rsidP="004956AE">
      <w:pPr>
        <w:rPr>
          <w:rStyle w:val="StyleUnderline"/>
        </w:rPr>
      </w:pPr>
      <w:r w:rsidRPr="00F3763B">
        <w:rPr>
          <w:rStyle w:val="StyleUnderline"/>
        </w:rPr>
        <w:t>OST article III: “States… shall carry on activities in the exploration and use of outer space, including (…) celestial bodies, in accordance with international law”.</w:t>
      </w:r>
    </w:p>
    <w:p w14:paraId="5D4C46ED" w14:textId="77777777" w:rsidR="004956AE" w:rsidRPr="00F3763B" w:rsidRDefault="004956AE" w:rsidP="004956AE">
      <w:pPr>
        <w:rPr>
          <w:sz w:val="12"/>
        </w:rPr>
      </w:pPr>
      <w:r w:rsidRPr="00F3763B">
        <w:rPr>
          <w:rStyle w:val="StyleUnderline"/>
        </w:rPr>
        <w:t>SpaceX is a private entity, and is not bound by the Outer Space Treaty – but that does not mean it can opt out. Its actions in space could have consequences for the United States</w:t>
      </w:r>
      <w:r w:rsidRPr="00F3763B">
        <w:rPr>
          <w:sz w:val="12"/>
        </w:rPr>
        <w:t xml:space="preserve"> in three ways. </w:t>
      </w:r>
      <w:r w:rsidRPr="00F3763B">
        <w:rPr>
          <w:rStyle w:val="StyleUnderline"/>
        </w:rPr>
        <w:t>First, the US, as SpaceX’s launch state, bears fault-based liability for injury or damage</w:t>
      </w:r>
      <w:r w:rsidRPr="00F3763B">
        <w:rPr>
          <w:sz w:val="12"/>
        </w:rPr>
        <w:t xml:space="preserve"> SpaceX’s space objects cause to other states’ persons or property (OST article VII, Liability Convention articles I, III). </w:t>
      </w:r>
      <w:r w:rsidRPr="00F3763B">
        <w:rPr>
          <w:rStyle w:val="StyleUnderline"/>
        </w:rPr>
        <w:t>Second, the US, as SpaceX’s state of registry, is the sole state that retains jurisdiction and control</w:t>
      </w:r>
      <w:r w:rsidRPr="00F3763B">
        <w:rPr>
          <w:sz w:val="12"/>
        </w:rPr>
        <w:t xml:space="preserve"> over SpaceX objects (OST article VIII, Registration Convention article II). Both refer to objects in space and are irrelevant.</w:t>
      </w:r>
    </w:p>
    <w:p w14:paraId="5249EB42" w14:textId="77777777" w:rsidR="004956AE" w:rsidRPr="00F3763B" w:rsidRDefault="004956AE" w:rsidP="004956AE">
      <w:pPr>
        <w:rPr>
          <w:sz w:val="12"/>
        </w:rPr>
      </w:pPr>
      <w:r w:rsidRPr="00F3763B">
        <w:rPr>
          <w:rStyle w:val="StyleUnderline"/>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F3763B">
        <w:rPr>
          <w:sz w:val="12"/>
        </w:rPr>
        <w:t>(OST article VI) and international law (OST article III). In practice, this task is done by the US Federal Communications Commission, which licenses and regulates SpaceX.</w:t>
      </w:r>
    </w:p>
    <w:p w14:paraId="78D311CC" w14:textId="77777777" w:rsidR="004956AE" w:rsidRPr="00F3763B" w:rsidRDefault="004956AE" w:rsidP="004956AE">
      <w:pPr>
        <w:rPr>
          <w:rStyle w:val="StyleUnderline"/>
        </w:rPr>
      </w:pPr>
      <w:r w:rsidRPr="00F3763B">
        <w:rPr>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F3763B">
        <w:rPr>
          <w:rStyle w:val="StyleUnderline"/>
        </w:rPr>
        <w:t>If SpaceX breaches a US obligation under international law, the US bears responsibility for an internationally wrongful act.</w:t>
      </w:r>
    </w:p>
    <w:p w14:paraId="545EC29C" w14:textId="77777777" w:rsidR="004956AE" w:rsidRPr="00F3763B" w:rsidRDefault="004956AE" w:rsidP="004956AE">
      <w:r w:rsidRPr="00F3763B">
        <w:t>The principle of non-appropriation</w:t>
      </w:r>
    </w:p>
    <w:p w14:paraId="525CAC1E" w14:textId="77777777" w:rsidR="004956AE" w:rsidRPr="00F3763B" w:rsidRDefault="004956AE" w:rsidP="004956AE">
      <w:pPr>
        <w:rPr>
          <w:sz w:val="12"/>
        </w:rPr>
      </w:pPr>
      <w:r w:rsidRPr="00F3763B">
        <w:rPr>
          <w:rStyle w:val="StyleUnderline"/>
        </w:rPr>
        <w:t>SpaceX risks breaching OST article II, the “cardinal rule” of space law (Tronchetti, 2007). This principle is a jus cogens norm (Hobe et al. 2009, pp. 255-6) establishing Mars as res communis, rather than terra nullius.</w:t>
      </w:r>
      <w:r w:rsidRPr="00F3763B">
        <w:rPr>
          <w:sz w:val="12"/>
        </w:rPr>
        <w:t xml:space="preserve"> I must acknowledge, with tongue firmly in cheek, that SpaceX is partly correct – states have no sovereignty on Mars. But that does not leave Mars a “free planet” up for grabs – SpaceX has no sovereignty either.</w:t>
      </w:r>
    </w:p>
    <w:p w14:paraId="4843E5BF" w14:textId="77777777" w:rsidR="004956AE" w:rsidRPr="00F3763B" w:rsidRDefault="004956AE" w:rsidP="004956AE">
      <w:pPr>
        <w:rPr>
          <w:sz w:val="12"/>
        </w:rPr>
      </w:pPr>
      <w:r w:rsidRPr="00F3763B">
        <w:rPr>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F3763B">
        <w:rPr>
          <w:rStyle w:val="StyleUnderline"/>
          <w:highlight w:val="green"/>
        </w:rPr>
        <w:t>there is</w:t>
      </w:r>
      <w:r w:rsidRPr="00F3763B">
        <w:rPr>
          <w:rStyle w:val="StyleUnderline"/>
        </w:rPr>
        <w:t xml:space="preserve"> quite broad </w:t>
      </w:r>
      <w:r w:rsidRPr="00F3763B">
        <w:rPr>
          <w:rStyle w:val="StyleUnderline"/>
          <w:highlight w:val="green"/>
        </w:rPr>
        <w:t>academic consensus</w:t>
      </w:r>
      <w:r w:rsidRPr="00F3763B">
        <w:rPr>
          <w:sz w:val="12"/>
        </w:rPr>
        <w:t xml:space="preserve"> (Hobe, et al. 2017; Tronchetti, 2007; Pershing, 2019; Cheney, 2009) </w:t>
      </w:r>
      <w:r w:rsidRPr="00F3763B">
        <w:rPr>
          <w:rStyle w:val="StyleUnderline"/>
          <w:highlight w:val="green"/>
        </w:rPr>
        <w:t>that sovereign</w:t>
      </w:r>
      <w:r w:rsidRPr="00F3763B">
        <w:rPr>
          <w:rStyle w:val="StyleUnderline"/>
        </w:rPr>
        <w:t xml:space="preserve"> </w:t>
      </w:r>
      <w:r w:rsidRPr="00F3763B">
        <w:rPr>
          <w:rStyle w:val="StyleUnderline"/>
          <w:highlight w:val="green"/>
        </w:rPr>
        <w:t>claims include those by private entities</w:t>
      </w:r>
      <w:r w:rsidRPr="00F3763B">
        <w:rPr>
          <w:rStyle w:val="StyleUnderline"/>
        </w:rPr>
        <w:t xml:space="preserve">. </w:t>
      </w:r>
      <w:r w:rsidRPr="00F3763B">
        <w:rPr>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6FD1AAF9" w14:textId="77777777" w:rsidR="004956AE" w:rsidRPr="00F3763B" w:rsidRDefault="004956AE" w:rsidP="004956AE">
      <w:pPr>
        <w:rPr>
          <w:rStyle w:val="StyleUnderline"/>
        </w:rPr>
      </w:pPr>
      <w:r w:rsidRPr="00F3763B">
        <w:rPr>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F3763B">
        <w:rPr>
          <w:rStyle w:val="StyleUnderlin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F3763B">
        <w:rPr>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F3763B">
        <w:rPr>
          <w:rStyle w:val="StyleUnderline"/>
          <w:highlight w:val="green"/>
        </w:rPr>
        <w:t>An attempt by SpaceX to prescribe</w:t>
      </w:r>
      <w:r w:rsidRPr="00F3763B">
        <w:rPr>
          <w:rStyle w:val="StyleUnderline"/>
        </w:rPr>
        <w:t xml:space="preserve"> its own </w:t>
      </w:r>
      <w:r w:rsidRPr="00F3763B">
        <w:rPr>
          <w:rStyle w:val="StyleUnderline"/>
          <w:highlight w:val="green"/>
        </w:rPr>
        <w:t>jurisdiction on Mars would</w:t>
      </w:r>
      <w:r w:rsidRPr="00F3763B">
        <w:rPr>
          <w:rStyle w:val="StyleUnderline"/>
        </w:rPr>
        <w:t xml:space="preserve"> constitute a sovereign claim in </w:t>
      </w:r>
      <w:r w:rsidRPr="00F3763B">
        <w:rPr>
          <w:rStyle w:val="StyleUnderline"/>
          <w:highlight w:val="green"/>
        </w:rPr>
        <w:t xml:space="preserve">breach </w:t>
      </w:r>
      <w:r w:rsidRPr="00F3763B">
        <w:rPr>
          <w:rStyle w:val="StyleUnderline"/>
        </w:rPr>
        <w:t xml:space="preserve">of OST </w:t>
      </w:r>
      <w:r w:rsidRPr="00F3763B">
        <w:rPr>
          <w:rStyle w:val="StyleUnderline"/>
          <w:highlight w:val="green"/>
        </w:rPr>
        <w:t>article II</w:t>
      </w:r>
      <w:r w:rsidRPr="00F3763B">
        <w:rPr>
          <w:rStyle w:val="StyleUnderline"/>
        </w:rPr>
        <w:t>, and entail US responsibility for an internationally wrongful act.</w:t>
      </w:r>
    </w:p>
    <w:p w14:paraId="59990373" w14:textId="77777777" w:rsidR="004956AE" w:rsidRPr="00F3763B" w:rsidRDefault="004956AE" w:rsidP="004956AE">
      <w:pPr>
        <w:rPr>
          <w:sz w:val="12"/>
          <w:szCs w:val="12"/>
        </w:rPr>
      </w:pPr>
      <w:r w:rsidRPr="00F3763B">
        <w:rPr>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w:t>
      </w:r>
      <w:r w:rsidRPr="00F3763B">
        <w:rPr>
          <w:sz w:val="12"/>
          <w:szCs w:val="12"/>
        </w:rPr>
        <w:lastRenderedPageBreak/>
        <w:t>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5E262951" w14:textId="77777777" w:rsidR="004956AE" w:rsidRPr="00F3763B" w:rsidRDefault="004956AE" w:rsidP="004956AE">
      <w:pPr>
        <w:rPr>
          <w:sz w:val="12"/>
          <w:szCs w:val="12"/>
        </w:rPr>
      </w:pPr>
      <w:r w:rsidRPr="00F3763B">
        <w:rPr>
          <w:sz w:val="12"/>
          <w:szCs w:val="12"/>
        </w:rPr>
        <w:t>Mars nullius: A thought experiment</w:t>
      </w:r>
    </w:p>
    <w:p w14:paraId="790C00C2" w14:textId="77777777" w:rsidR="004956AE" w:rsidRPr="00F3763B" w:rsidRDefault="004956AE" w:rsidP="004956AE">
      <w:pPr>
        <w:rPr>
          <w:sz w:val="12"/>
          <w:szCs w:val="12"/>
        </w:rPr>
      </w:pPr>
      <w:r w:rsidRPr="00F3763B">
        <w:rPr>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5C8607BD" w14:textId="77777777" w:rsidR="004956AE" w:rsidRPr="00F3763B" w:rsidRDefault="004956AE" w:rsidP="004956AE">
      <w:pPr>
        <w:rPr>
          <w:sz w:val="12"/>
          <w:szCs w:val="12"/>
        </w:rPr>
      </w:pPr>
      <w:r w:rsidRPr="00F3763B">
        <w:rPr>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1CE3C1D7" w14:textId="77777777" w:rsidR="004956AE" w:rsidRPr="00F3763B" w:rsidRDefault="004956AE" w:rsidP="004956AE">
      <w:pPr>
        <w:rPr>
          <w:sz w:val="12"/>
          <w:szCs w:val="12"/>
        </w:rPr>
      </w:pPr>
      <w:r w:rsidRPr="00F3763B">
        <w:rPr>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8902953" w14:textId="77777777" w:rsidR="004956AE" w:rsidRPr="00F3763B" w:rsidRDefault="004956AE" w:rsidP="004956AE">
      <w:pPr>
        <w:rPr>
          <w:sz w:val="12"/>
          <w:szCs w:val="12"/>
        </w:rPr>
      </w:pPr>
      <w:r w:rsidRPr="00F3763B">
        <w:rPr>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7D8E3548" w14:textId="77777777" w:rsidR="004956AE" w:rsidRPr="00F3763B" w:rsidRDefault="004956AE" w:rsidP="004956AE">
      <w:pPr>
        <w:rPr>
          <w:sz w:val="12"/>
          <w:szCs w:val="12"/>
        </w:rPr>
      </w:pPr>
      <w:r w:rsidRPr="00F3763B">
        <w:rPr>
          <w:sz w:val="12"/>
          <w:szCs w:val="12"/>
        </w:rPr>
        <w:t>Concerns and conclusions</w:t>
      </w:r>
    </w:p>
    <w:p w14:paraId="539F0D15" w14:textId="77777777" w:rsidR="004956AE" w:rsidRPr="00F3763B" w:rsidRDefault="004956AE" w:rsidP="004956AE">
      <w:pPr>
        <w:rPr>
          <w:sz w:val="12"/>
        </w:rPr>
      </w:pPr>
      <w:r w:rsidRPr="00F3763B">
        <w:rPr>
          <w:sz w:val="12"/>
        </w:rPr>
        <w:t xml:space="preserve">Three primary concerns emerge from this picture. First, non-appropriation is cardinal for a reason – if breached, international peace and security in space hangs in the balance. </w:t>
      </w:r>
      <w:r w:rsidRPr="00F3763B">
        <w:rPr>
          <w:rStyle w:val="StyleUnderline"/>
        </w:rPr>
        <w:t xml:space="preserve">Second, even signalling the implementation of a provision so contrary to US obligations without censure risks the international rule of law. </w:t>
      </w:r>
      <w:r w:rsidRPr="00F3763B">
        <w:rPr>
          <w:sz w:val="12"/>
        </w:rPr>
        <w:t>Finally, and most pragmatically, American vulnerability to future claims by other states should concern American citizens; it is their money, their national reputation on the line.</w:t>
      </w:r>
    </w:p>
    <w:p w14:paraId="17C5B746" w14:textId="77777777" w:rsidR="004956AE" w:rsidRPr="00F3763B" w:rsidRDefault="004956AE" w:rsidP="004956AE">
      <w:pPr>
        <w:rPr>
          <w:sz w:val="12"/>
          <w:szCs w:val="12"/>
        </w:rPr>
      </w:pPr>
      <w:r w:rsidRPr="00F3763B">
        <w:rPr>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1714A756" w14:textId="77777777" w:rsidR="004956AE" w:rsidRPr="00F3763B" w:rsidRDefault="004956AE" w:rsidP="004956AE">
      <w:pPr>
        <w:rPr>
          <w:sz w:val="12"/>
          <w:szCs w:val="12"/>
        </w:rPr>
      </w:pPr>
      <w:r w:rsidRPr="00F3763B">
        <w:rPr>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0E645CD8" w14:textId="77777777" w:rsidR="004956AE" w:rsidRPr="00F3763B" w:rsidRDefault="004956AE" w:rsidP="004956AE">
      <w:pPr>
        <w:rPr>
          <w:sz w:val="12"/>
          <w:szCs w:val="12"/>
        </w:rPr>
      </w:pPr>
      <w:r w:rsidRPr="00F3763B">
        <w:rPr>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3B4A92B3" w14:textId="77777777" w:rsidR="004956AE" w:rsidRPr="00864661" w:rsidRDefault="004956AE" w:rsidP="004956AE">
      <w:pPr>
        <w:pStyle w:val="Heading4"/>
        <w:rPr>
          <w:rFonts w:cs="Calibri"/>
        </w:rPr>
      </w:pPr>
      <w:r w:rsidRPr="00F3763B">
        <w:rPr>
          <w:rFonts w:cs="Calibri"/>
        </w:rPr>
        <w:t xml:space="preserve">Violating i-Law is a form of promise breaking that is non universalizable </w:t>
      </w:r>
      <w:r>
        <w:rPr>
          <w:rFonts w:cs="Calibri"/>
        </w:rPr>
        <w:t xml:space="preserve">– outweighs </w:t>
      </w:r>
      <w:r w:rsidRPr="00F3763B">
        <w:rPr>
          <w:rFonts w:cs="Calibri"/>
        </w:rPr>
        <w:t>since it leads to an inconceivable world where everyone lies and there is no conception of truth.</w:t>
      </w:r>
      <w:r>
        <w:rPr>
          <w:rFonts w:cs="Calibri"/>
        </w:rPr>
        <w:t xml:space="preserve"> </w:t>
      </w:r>
    </w:p>
    <w:p w14:paraId="57398C2C" w14:textId="77777777" w:rsidR="00CE00B2" w:rsidRDefault="00CE00B2" w:rsidP="00CE00B2">
      <w:pPr>
        <w:pStyle w:val="Heading4"/>
      </w:pPr>
      <w:r>
        <w:t xml:space="preserve">4] The categorical imperative rejects states and companies desires to profit off of space for themselves. </w:t>
      </w:r>
    </w:p>
    <w:p w14:paraId="55C362F4" w14:textId="0769AC1B" w:rsidR="00CE00B2" w:rsidRDefault="00CE00B2" w:rsidP="00CE00B2">
      <w:pPr>
        <w:rPr>
          <w:rStyle w:val="apple-converted-space"/>
          <w:rFonts w:eastAsiaTheme="majorEastAsia"/>
          <w:color w:val="000000"/>
        </w:rPr>
      </w:pPr>
      <w:r>
        <w:rPr>
          <w:rStyle w:val="Style13ptBold"/>
        </w:rPr>
        <w:t>Wurth 19</w:t>
      </w:r>
      <w:r w:rsidR="009A0BBE">
        <w:rPr>
          <w:rStyle w:val="Style13ptBold"/>
        </w:rPr>
        <w:t xml:space="preserve"> </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43B804DB" w14:textId="77777777" w:rsidR="00CE00B2" w:rsidRDefault="00CE00B2" w:rsidP="00CE00B2">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 xml:space="preserve">ethical </w:t>
      </w:r>
      <w:r w:rsidRPr="007B098B">
        <w:rPr>
          <w:rStyle w:val="Emphasis"/>
          <w:highlight w:val="green"/>
        </w:rPr>
        <w:lastRenderedPageBreak/>
        <w:t>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059F13B6" w14:textId="77777777" w:rsidR="00CE00B2" w:rsidRPr="00D7156B" w:rsidRDefault="00CE00B2" w:rsidP="00CE00B2"/>
    <w:p w14:paraId="36EABAC3" w14:textId="42C3F1E7" w:rsidR="004956AE" w:rsidRPr="00864661" w:rsidRDefault="004956AE" w:rsidP="004956AE"/>
    <w:p w14:paraId="660BAD98" w14:textId="77777777" w:rsidR="004956AE" w:rsidRDefault="004956AE" w:rsidP="004956AE">
      <w:pPr>
        <w:pStyle w:val="Heading3"/>
        <w:rPr>
          <w:rFonts w:asciiTheme="majorHAnsi" w:hAnsiTheme="majorHAnsi" w:cstheme="majorHAnsi"/>
        </w:rPr>
      </w:pPr>
      <w:r>
        <w:rPr>
          <w:rFonts w:asciiTheme="majorHAnsi" w:hAnsiTheme="majorHAnsi" w:cstheme="majorHAnsi"/>
        </w:rPr>
        <w:lastRenderedPageBreak/>
        <w:t>Advantage</w:t>
      </w:r>
    </w:p>
    <w:p w14:paraId="7B1AFF1F" w14:textId="2395CFA4" w:rsidR="001F05F4" w:rsidRDefault="001F05F4" w:rsidP="001F05F4">
      <w:pPr>
        <w:pStyle w:val="Heading4"/>
      </w:pPr>
      <w:r>
        <w:t xml:space="preserve">The private sector </w:t>
      </w:r>
      <w:r w:rsidRPr="00297AF0">
        <w:rPr>
          <w:u w:val="single"/>
        </w:rPr>
        <w:t>locks in</w:t>
      </w:r>
      <w:r>
        <w:t xml:space="preserve"> the Kessler Syndrome as a </w:t>
      </w:r>
      <w:r w:rsidRPr="00297AF0">
        <w:rPr>
          <w:u w:val="single"/>
        </w:rPr>
        <w:t xml:space="preserve">structurally </w:t>
      </w:r>
      <w:r>
        <w:rPr>
          <w:u w:val="single"/>
        </w:rPr>
        <w:t>inevitability</w:t>
      </w:r>
      <w:r>
        <w:t xml:space="preserve"> by 2035. </w:t>
      </w:r>
    </w:p>
    <w:p w14:paraId="55BA4BE9" w14:textId="77777777" w:rsidR="001F05F4" w:rsidRPr="00297AF0" w:rsidRDefault="001F05F4" w:rsidP="001F05F4">
      <w:r w:rsidRPr="00297AF0">
        <w:rPr>
          <w:rStyle w:val="Style13ptBold"/>
        </w:rPr>
        <w:t>Rao and Rondina</w:t>
      </w:r>
      <w:r>
        <w:t xml:space="preserve"> 2/16/</w:t>
      </w:r>
      <w:r w:rsidRPr="00297AF0">
        <w:rPr>
          <w:rStyle w:val="Style13ptBold"/>
        </w:rPr>
        <w:t>22</w:t>
      </w:r>
      <w:r>
        <w:t xml:space="preserve"> [Akhil Rao and Giacomo Rondina. *Middlebury College in the Department of Economics. **University of California, San Diego. “</w:t>
      </w:r>
      <w:r w:rsidRPr="00297AF0">
        <w:t>Open access to orbit and runaway space debris growth</w:t>
      </w:r>
      <w:r>
        <w:t xml:space="preserve">.” </w:t>
      </w:r>
      <w:hyperlink r:id="rId11" w:history="1">
        <w:r w:rsidRPr="00291C20">
          <w:rPr>
            <w:rStyle w:val="Hyperlink"/>
          </w:rPr>
          <w:t>https://arxiv.org/pdf/2202.07442.pdf</w:t>
        </w:r>
      </w:hyperlink>
      <w:r>
        <w:t>] Justin</w:t>
      </w:r>
    </w:p>
    <w:p w14:paraId="66FF0907" w14:textId="77777777" w:rsidR="001F05F4" w:rsidRPr="0077694C" w:rsidRDefault="001F05F4" w:rsidP="001F05F4">
      <w:pPr>
        <w:rPr>
          <w:sz w:val="14"/>
        </w:rPr>
      </w:pPr>
      <w:r w:rsidRPr="0077694C">
        <w:rPr>
          <w:sz w:val="14"/>
        </w:rPr>
        <w:t xml:space="preserve">In this paper </w:t>
      </w:r>
      <w:r w:rsidRPr="00297AF0">
        <w:rPr>
          <w:u w:val="single"/>
        </w:rPr>
        <w:t xml:space="preserve">we present a dynamic </w:t>
      </w:r>
      <w:r w:rsidRPr="00D4680C">
        <w:rPr>
          <w:highlight w:val="green"/>
          <w:u w:val="single"/>
        </w:rPr>
        <w:t xml:space="preserve">physico-economic </w:t>
      </w:r>
      <w:r w:rsidRPr="00D4680C">
        <w:rPr>
          <w:rStyle w:val="Emphasis"/>
          <w:highlight w:val="green"/>
        </w:rPr>
        <w:t>model of orbit</w:t>
      </w:r>
      <w:r w:rsidRPr="00B97E25">
        <w:rPr>
          <w:rStyle w:val="Emphasis"/>
        </w:rPr>
        <w:t xml:space="preserve"> use</w:t>
      </w:r>
      <w:r w:rsidRPr="00297AF0">
        <w:rPr>
          <w:u w:val="single"/>
        </w:rPr>
        <w:t xml:space="preserve"> </w:t>
      </w:r>
      <w:r w:rsidRPr="00275260">
        <w:rPr>
          <w:u w:val="single"/>
        </w:rPr>
        <w:t>under</w:t>
      </w:r>
      <w:r w:rsidRPr="0077694C">
        <w:rPr>
          <w:sz w:val="14"/>
        </w:rPr>
        <w:t xml:space="preserve"> rational </w:t>
      </w:r>
      <w:r w:rsidRPr="00297AF0">
        <w:rPr>
          <w:u w:val="single"/>
        </w:rPr>
        <w:t xml:space="preserve">expectations </w:t>
      </w:r>
      <w:r w:rsidRPr="00D4680C">
        <w:rPr>
          <w:highlight w:val="green"/>
          <w:u w:val="single"/>
        </w:rPr>
        <w:t>with</w:t>
      </w:r>
      <w:r w:rsidRPr="0077694C">
        <w:rPr>
          <w:sz w:val="14"/>
        </w:rPr>
        <w:t xml:space="preserve"> endogenous </w:t>
      </w:r>
      <w:r w:rsidRPr="00297AF0">
        <w:rPr>
          <w:u w:val="single"/>
        </w:rPr>
        <w:t xml:space="preserve">collision probability and </w:t>
      </w:r>
      <w:r w:rsidRPr="00D4680C">
        <w:rPr>
          <w:highlight w:val="green"/>
          <w:u w:val="single"/>
        </w:rPr>
        <w:t>Kessler Syndrome</w:t>
      </w:r>
      <w:r w:rsidRPr="00297AF0">
        <w:rPr>
          <w:u w:val="single"/>
        </w:rPr>
        <w:t>. We show</w:t>
      </w:r>
      <w:r w:rsidRPr="0077694C">
        <w:rPr>
          <w:sz w:val="14"/>
        </w:rPr>
        <w:t xml:space="preserve"> how both </w:t>
      </w:r>
      <w:r w:rsidRPr="00297AF0">
        <w:rPr>
          <w:u w:val="single"/>
        </w:rPr>
        <w:t>economic and physical parameters drive equilibrium</w:t>
      </w:r>
      <w:r w:rsidRPr="0077694C">
        <w:rPr>
          <w:sz w:val="14"/>
        </w:rPr>
        <w:t xml:space="preserve"> short- </w:t>
      </w:r>
      <w:r w:rsidRPr="00297AF0">
        <w:rPr>
          <w:u w:val="single"/>
        </w:rPr>
        <w:t>and</w:t>
      </w:r>
      <w:r w:rsidRPr="0077694C">
        <w:rPr>
          <w:sz w:val="14"/>
        </w:rPr>
        <w:t xml:space="preserve"> long-run </w:t>
      </w:r>
      <w:r w:rsidRPr="00297AF0">
        <w:rPr>
          <w:u w:val="single"/>
        </w:rPr>
        <w:t>orbital-use patterns</w:t>
      </w:r>
      <w:r w:rsidRPr="0077694C">
        <w:rPr>
          <w:sz w:val="14"/>
        </w:rPr>
        <w:t xml:space="preserve">, </w:t>
      </w:r>
      <w:r w:rsidRPr="00297AF0">
        <w:rPr>
          <w:u w:val="single"/>
        </w:rPr>
        <w:t>derive the marginal external cost of a satellite</w:t>
      </w:r>
      <w:r w:rsidRPr="0077694C">
        <w:rPr>
          <w:sz w:val="14"/>
        </w:rPr>
        <w:t xml:space="preserve">, </w:t>
      </w:r>
      <w:r w:rsidRPr="00297AF0">
        <w:rPr>
          <w:u w:val="single"/>
        </w:rPr>
        <w:t>explore the</w:t>
      </w:r>
      <w:r w:rsidRPr="0077694C">
        <w:rPr>
          <w:sz w:val="14"/>
        </w:rPr>
        <w:t xml:space="preserve"> multiplicity and </w:t>
      </w:r>
      <w:r w:rsidRPr="00297AF0">
        <w:rPr>
          <w:u w:val="single"/>
        </w:rPr>
        <w:t>stability of openaccess steady states</w:t>
      </w:r>
      <w:r w:rsidRPr="0077694C">
        <w:rPr>
          <w:sz w:val="14"/>
        </w:rPr>
        <w:t xml:space="preserve">, </w:t>
      </w:r>
      <w:r w:rsidRPr="00297AF0">
        <w:rPr>
          <w:u w:val="single"/>
        </w:rPr>
        <w:t>and examine the relationships</w:t>
      </w:r>
      <w:r w:rsidRPr="0077694C">
        <w:rPr>
          <w:sz w:val="14"/>
        </w:rPr>
        <w:t xml:space="preserve"> between open-access orbit use, optimal orbit use, and Kessler Syndrome. </w:t>
      </w:r>
      <w:r w:rsidRPr="00275260">
        <w:rPr>
          <w:u w:val="single"/>
        </w:rPr>
        <w:t>We</w:t>
      </w:r>
      <w:r w:rsidRPr="00297AF0">
        <w:rPr>
          <w:u w:val="single"/>
        </w:rPr>
        <w:t xml:space="preserve"> then calibrate the model to</w:t>
      </w:r>
      <w:r w:rsidRPr="0077694C">
        <w:rPr>
          <w:sz w:val="14"/>
        </w:rPr>
        <w:t xml:space="preserve"> an important region of </w:t>
      </w:r>
      <w:r w:rsidRPr="00297AF0">
        <w:rPr>
          <w:u w:val="single"/>
        </w:rPr>
        <w:t xml:space="preserve">LEO and estimate the </w:t>
      </w:r>
      <w:r w:rsidRPr="00B97E25">
        <w:rPr>
          <w:rStyle w:val="Emphasis"/>
        </w:rPr>
        <w:t>likely times</w:t>
      </w:r>
      <w:r w:rsidRPr="0077694C">
        <w:rPr>
          <w:sz w:val="14"/>
        </w:rPr>
        <w:t xml:space="preserve"> when </w:t>
      </w:r>
      <w:r w:rsidRPr="00297AF0">
        <w:rPr>
          <w:u w:val="single"/>
        </w:rPr>
        <w:t>Kessler Syndrome will occur</w:t>
      </w:r>
      <w:r w:rsidRPr="0077694C">
        <w:rPr>
          <w:sz w:val="14"/>
        </w:rPr>
        <w:t xml:space="preserve"> under different patterns of satellite industry economics. We highlight three messages regarding orbital-use management.</w:t>
      </w:r>
    </w:p>
    <w:p w14:paraId="610A3426" w14:textId="77777777" w:rsidR="001F05F4" w:rsidRPr="0077694C" w:rsidRDefault="001F05F4" w:rsidP="001F05F4">
      <w:pPr>
        <w:rPr>
          <w:sz w:val="14"/>
        </w:rPr>
      </w:pPr>
      <w:r w:rsidRPr="00D4680C">
        <w:rPr>
          <w:rStyle w:val="Emphasis"/>
          <w:sz w:val="24"/>
          <w:highlight w:val="green"/>
        </w:rPr>
        <w:t>First</w:t>
      </w:r>
      <w:r w:rsidRPr="0077694C">
        <w:rPr>
          <w:sz w:val="14"/>
        </w:rPr>
        <w:t xml:space="preserve">, under open access </w:t>
      </w:r>
      <w:r w:rsidRPr="00D4680C">
        <w:rPr>
          <w:highlight w:val="green"/>
          <w:u w:val="single"/>
        </w:rPr>
        <w:t>too many firms</w:t>
      </w:r>
      <w:r w:rsidRPr="00297AF0">
        <w:rPr>
          <w:u w:val="single"/>
        </w:rPr>
        <w:t xml:space="preserve"> will </w:t>
      </w:r>
      <w:r w:rsidRPr="00D4680C">
        <w:rPr>
          <w:highlight w:val="green"/>
          <w:u w:val="single"/>
        </w:rPr>
        <w:t xml:space="preserve">launch satellites because they won’t </w:t>
      </w:r>
      <w:r w:rsidRPr="00D4680C">
        <w:rPr>
          <w:rStyle w:val="Emphasis"/>
          <w:highlight w:val="green"/>
        </w:rPr>
        <w:t>internalize</w:t>
      </w:r>
      <w:r w:rsidRPr="00B97E25">
        <w:rPr>
          <w:rStyle w:val="Emphasis"/>
        </w:rPr>
        <w:t xml:space="preserve"> the </w:t>
      </w:r>
      <w:r w:rsidRPr="00D4680C">
        <w:rPr>
          <w:rStyle w:val="Emphasis"/>
          <w:highlight w:val="green"/>
        </w:rPr>
        <w:t>risks</w:t>
      </w:r>
      <w:r w:rsidRPr="00D4680C">
        <w:rPr>
          <w:highlight w:val="green"/>
          <w:u w:val="single"/>
        </w:rPr>
        <w:t xml:space="preserve"> they impose on</w:t>
      </w:r>
      <w:r w:rsidRPr="0077694C">
        <w:rPr>
          <w:sz w:val="14"/>
        </w:rPr>
        <w:t xml:space="preserve"> other orbit </w:t>
      </w:r>
      <w:r w:rsidRPr="00D4680C">
        <w:rPr>
          <w:highlight w:val="green"/>
          <w:u w:val="single"/>
        </w:rPr>
        <w:t>users</w:t>
      </w:r>
      <w:r w:rsidRPr="0077694C">
        <w:rPr>
          <w:sz w:val="14"/>
        </w:rPr>
        <w:t xml:space="preserve">. Though </w:t>
      </w:r>
      <w:r w:rsidRPr="00D4680C">
        <w:rPr>
          <w:highlight w:val="green"/>
          <w:u w:val="single"/>
        </w:rPr>
        <w:t>profit maximizing satellite owners</w:t>
      </w:r>
      <w:r w:rsidRPr="0077694C">
        <w:rPr>
          <w:sz w:val="14"/>
        </w:rPr>
        <w:t xml:space="preserve"> have incentives to reduce launches as the risk of a collision grows, they </w:t>
      </w:r>
      <w:r w:rsidRPr="00D4680C">
        <w:rPr>
          <w:highlight w:val="green"/>
          <w:u w:val="single"/>
        </w:rPr>
        <w:t xml:space="preserve">do </w:t>
      </w:r>
      <w:r w:rsidRPr="00D4680C">
        <w:rPr>
          <w:rStyle w:val="Emphasis"/>
          <w:highlight w:val="green"/>
        </w:rPr>
        <w:t>not</w:t>
      </w:r>
      <w:r w:rsidRPr="00D4680C">
        <w:rPr>
          <w:highlight w:val="green"/>
          <w:u w:val="single"/>
        </w:rPr>
        <w:t xml:space="preserve"> respond to debris</w:t>
      </w:r>
      <w:r w:rsidRPr="00297AF0">
        <w:rPr>
          <w:u w:val="single"/>
        </w:rPr>
        <w:t xml:space="preserve"> growth</w:t>
      </w:r>
      <w:r w:rsidRPr="0077694C">
        <w:rPr>
          <w:sz w:val="14"/>
        </w:rPr>
        <w:t xml:space="preserve"> or collision risk </w:t>
      </w:r>
      <w:r w:rsidRPr="00D4680C">
        <w:rPr>
          <w:rStyle w:val="Emphasis"/>
          <w:highlight w:val="green"/>
        </w:rPr>
        <w:t>optimally</w:t>
      </w:r>
      <w:r w:rsidRPr="00297AF0">
        <w:rPr>
          <w:u w:val="single"/>
        </w:rPr>
        <w:t>. This inefficiency is independent of</w:t>
      </w:r>
      <w:r w:rsidRPr="0077694C">
        <w:rPr>
          <w:sz w:val="14"/>
        </w:rPr>
        <w:t xml:space="preserve"> whether </w:t>
      </w:r>
      <w:r w:rsidRPr="00297AF0">
        <w:rPr>
          <w:u w:val="single"/>
        </w:rPr>
        <w:t>Kessler Syndrome</w:t>
      </w:r>
      <w:r w:rsidRPr="0077694C">
        <w:rPr>
          <w:sz w:val="14"/>
        </w:rPr>
        <w:t xml:space="preserve"> is possible or not. Unlike many other bioeconomic commons problems, higher discount rates can induce less (rather than more) open-access overexploitation.</w:t>
      </w:r>
    </w:p>
    <w:p w14:paraId="5F7F7124" w14:textId="77777777" w:rsidR="001F05F4" w:rsidRPr="0077694C" w:rsidRDefault="001F05F4" w:rsidP="001F05F4">
      <w:pPr>
        <w:rPr>
          <w:sz w:val="14"/>
        </w:rPr>
      </w:pPr>
      <w:r w:rsidRPr="00D4680C">
        <w:rPr>
          <w:rStyle w:val="Emphasis"/>
          <w:sz w:val="24"/>
          <w:highlight w:val="green"/>
        </w:rPr>
        <w:t>Second</w:t>
      </w:r>
      <w:r w:rsidRPr="0077694C">
        <w:rPr>
          <w:sz w:val="14"/>
        </w:rPr>
        <w:t xml:space="preserve">, </w:t>
      </w:r>
      <w:r w:rsidRPr="00D4680C">
        <w:rPr>
          <w:highlight w:val="green"/>
          <w:u w:val="single"/>
        </w:rPr>
        <w:t>Kessler</w:t>
      </w:r>
      <w:r w:rsidRPr="00297AF0">
        <w:rPr>
          <w:u w:val="single"/>
        </w:rPr>
        <w:t xml:space="preserve"> Syndrome is </w:t>
      </w:r>
      <w:r w:rsidRPr="00D4680C">
        <w:rPr>
          <w:rStyle w:val="Emphasis"/>
          <w:highlight w:val="green"/>
        </w:rPr>
        <w:t>possible</w:t>
      </w:r>
      <w:r w:rsidRPr="00D4680C">
        <w:rPr>
          <w:highlight w:val="green"/>
          <w:u w:val="single"/>
        </w:rPr>
        <w:t xml:space="preserve"> as long as</w:t>
      </w:r>
      <w:r w:rsidRPr="0077694C">
        <w:rPr>
          <w:sz w:val="14"/>
        </w:rPr>
        <w:t xml:space="preserve"> debris objects can collide with each other and generate new fragments, i.e the new fragment formation </w:t>
      </w:r>
      <w:r w:rsidRPr="00D4680C">
        <w:rPr>
          <w:highlight w:val="green"/>
          <w:u w:val="single"/>
        </w:rPr>
        <w:t xml:space="preserve">debris coupling </w:t>
      </w:r>
      <w:r w:rsidRPr="00D4680C">
        <w:rPr>
          <w:rStyle w:val="Emphasis"/>
          <w:highlight w:val="green"/>
        </w:rPr>
        <w:t>exists</w:t>
      </w:r>
      <w:r w:rsidRPr="0077694C">
        <w:rPr>
          <w:sz w:val="14"/>
        </w:rPr>
        <w:t xml:space="preserve">. </w:t>
      </w:r>
      <w:r w:rsidRPr="00D4680C">
        <w:rPr>
          <w:rStyle w:val="Emphasis"/>
          <w:highlight w:val="green"/>
        </w:rPr>
        <w:t>Engineering studies</w:t>
      </w:r>
      <w:r w:rsidRPr="00D4680C">
        <w:rPr>
          <w:highlight w:val="green"/>
          <w:u w:val="single"/>
        </w:rPr>
        <w:t xml:space="preserve"> indicate</w:t>
      </w:r>
      <w:r w:rsidRPr="00297AF0">
        <w:rPr>
          <w:u w:val="single"/>
        </w:rPr>
        <w:t xml:space="preserve"> that </w:t>
      </w:r>
      <w:r w:rsidRPr="00D4680C">
        <w:rPr>
          <w:highlight w:val="green"/>
          <w:u w:val="single"/>
        </w:rPr>
        <w:t>this</w:t>
      </w:r>
      <w:r w:rsidRPr="00297AF0">
        <w:rPr>
          <w:u w:val="single"/>
        </w:rPr>
        <w:t xml:space="preserve"> coupling does </w:t>
      </w:r>
      <w:r w:rsidRPr="0077694C">
        <w:rPr>
          <w:sz w:val="14"/>
        </w:rPr>
        <w:t xml:space="preserve">in fact </w:t>
      </w:r>
      <w:r w:rsidRPr="00D4680C">
        <w:rPr>
          <w:highlight w:val="green"/>
          <w:u w:val="single"/>
        </w:rPr>
        <w:t>exist</w:t>
      </w:r>
      <w:r w:rsidRPr="0077694C">
        <w:rPr>
          <w:sz w:val="14"/>
        </w:rPr>
        <w:t xml:space="preserve">. Due to open access, </w:t>
      </w:r>
      <w:r w:rsidRPr="00297AF0">
        <w:rPr>
          <w:u w:val="single"/>
        </w:rPr>
        <w:t xml:space="preserve">even </w:t>
      </w:r>
      <w:r w:rsidRPr="00D4680C">
        <w:rPr>
          <w:highlight w:val="green"/>
          <w:u w:val="single"/>
        </w:rPr>
        <w:t>profit maximizing firms</w:t>
      </w:r>
      <w:r w:rsidRPr="00297AF0">
        <w:rPr>
          <w:u w:val="single"/>
        </w:rPr>
        <w:t xml:space="preserve"> with rational expectations</w:t>
      </w:r>
      <w:r w:rsidRPr="0077694C">
        <w:rPr>
          <w:sz w:val="14"/>
        </w:rPr>
        <w:t xml:space="preserve"> may </w:t>
      </w:r>
      <w:r w:rsidRPr="00297AF0">
        <w:rPr>
          <w:u w:val="single"/>
        </w:rPr>
        <w:t xml:space="preserve">continue to </w:t>
      </w:r>
      <w:r w:rsidRPr="00D4680C">
        <w:rPr>
          <w:highlight w:val="green"/>
          <w:u w:val="single"/>
        </w:rPr>
        <w:t>launch satellites</w:t>
      </w:r>
      <w:r w:rsidRPr="0077694C">
        <w:rPr>
          <w:sz w:val="14"/>
        </w:rPr>
        <w:t xml:space="preserve"> despite recognizing their role in causing Kessler Syndrome and </w:t>
      </w:r>
      <w:r w:rsidRPr="00D4680C">
        <w:rPr>
          <w:highlight w:val="green"/>
          <w:u w:val="single"/>
        </w:rPr>
        <w:t>even after</w:t>
      </w:r>
      <w:r w:rsidRPr="0077694C">
        <w:rPr>
          <w:u w:val="single"/>
        </w:rPr>
        <w:t xml:space="preserve"> the Kessler </w:t>
      </w:r>
      <w:r w:rsidRPr="00D4680C">
        <w:rPr>
          <w:highlight w:val="green"/>
          <w:u w:val="single"/>
        </w:rPr>
        <w:t xml:space="preserve">threshold has been </w:t>
      </w:r>
      <w:r w:rsidRPr="00D4680C">
        <w:rPr>
          <w:rStyle w:val="Emphasis"/>
          <w:highlight w:val="green"/>
        </w:rPr>
        <w:t>crossed</w:t>
      </w:r>
      <w:r w:rsidRPr="0077694C">
        <w:rPr>
          <w:sz w:val="14"/>
        </w:rPr>
        <w:t>.</w:t>
      </w:r>
    </w:p>
    <w:p w14:paraId="37245C07" w14:textId="77777777" w:rsidR="001F05F4" w:rsidRDefault="001F05F4" w:rsidP="001F05F4">
      <w:pPr>
        <w:rPr>
          <w:sz w:val="14"/>
        </w:rPr>
      </w:pPr>
      <w:r w:rsidRPr="00D4680C">
        <w:rPr>
          <w:rStyle w:val="Emphasis"/>
          <w:sz w:val="24"/>
          <w:highlight w:val="green"/>
        </w:rPr>
        <w:t>Third</w:t>
      </w:r>
      <w:r w:rsidRPr="0077694C">
        <w:rPr>
          <w:sz w:val="14"/>
        </w:rPr>
        <w:t xml:space="preserve">, under open access </w:t>
      </w:r>
      <w:r w:rsidRPr="00D4680C">
        <w:rPr>
          <w:highlight w:val="green"/>
          <w:u w:val="single"/>
        </w:rPr>
        <w:t>Kessler</w:t>
      </w:r>
      <w:r w:rsidRPr="0077694C">
        <w:rPr>
          <w:u w:val="single"/>
        </w:rPr>
        <w:t xml:space="preserve"> Syndrome is</w:t>
      </w:r>
      <w:r w:rsidRPr="0077694C">
        <w:rPr>
          <w:sz w:val="14"/>
        </w:rPr>
        <w:t xml:space="preserve"> more </w:t>
      </w:r>
      <w:r w:rsidRPr="00D4680C">
        <w:rPr>
          <w:highlight w:val="green"/>
          <w:u w:val="single"/>
        </w:rPr>
        <w:t>likely as</w:t>
      </w:r>
      <w:r w:rsidRPr="0077694C">
        <w:rPr>
          <w:u w:val="single"/>
        </w:rPr>
        <w:t xml:space="preserve"> the </w:t>
      </w:r>
      <w:r w:rsidRPr="00B97E25">
        <w:rPr>
          <w:rStyle w:val="Emphasis"/>
        </w:rPr>
        <w:t xml:space="preserve">excess </w:t>
      </w:r>
      <w:r w:rsidRPr="00D4680C">
        <w:rPr>
          <w:rStyle w:val="Emphasis"/>
          <w:highlight w:val="green"/>
        </w:rPr>
        <w:t>return</w:t>
      </w:r>
      <w:r w:rsidRPr="00D4680C">
        <w:rPr>
          <w:highlight w:val="green"/>
          <w:u w:val="single"/>
        </w:rPr>
        <w:t xml:space="preserve"> on a satellite rises</w:t>
      </w:r>
      <w:r w:rsidRPr="0077694C">
        <w:rPr>
          <w:sz w:val="14"/>
        </w:rPr>
        <w:t xml:space="preserve">, </w:t>
      </w:r>
      <w:r w:rsidRPr="0077694C">
        <w:rPr>
          <w:u w:val="single"/>
        </w:rPr>
        <w:t>even if firms will respond to orbital congestion by launching fewer satellites</w:t>
      </w:r>
      <w:r w:rsidRPr="0077694C">
        <w:rPr>
          <w:sz w:val="14"/>
        </w:rPr>
        <w:t xml:space="preserve">. As launch costs fall and </w:t>
      </w:r>
      <w:r w:rsidRPr="00D4680C">
        <w:rPr>
          <w:highlight w:val="green"/>
          <w:u w:val="single"/>
        </w:rPr>
        <w:t>new</w:t>
      </w:r>
      <w:r w:rsidRPr="0077694C">
        <w:rPr>
          <w:u w:val="single"/>
        </w:rPr>
        <w:t xml:space="preserve"> commercial </w:t>
      </w:r>
      <w:r w:rsidRPr="00D4680C">
        <w:rPr>
          <w:highlight w:val="green"/>
          <w:u w:val="single"/>
        </w:rPr>
        <w:t>satellite applications become viable</w:t>
      </w:r>
      <w:r w:rsidRPr="0077694C">
        <w:rPr>
          <w:sz w:val="14"/>
        </w:rPr>
        <w:t xml:space="preserve">, </w:t>
      </w:r>
      <w:r w:rsidRPr="00F52977">
        <w:rPr>
          <w:u w:val="single"/>
        </w:rPr>
        <w:t>LEO</w:t>
      </w:r>
      <w:r w:rsidRPr="0077694C">
        <w:rPr>
          <w:u w:val="single"/>
        </w:rPr>
        <w:t xml:space="preserve"> is</w:t>
      </w:r>
      <w:r w:rsidRPr="0077694C">
        <w:rPr>
          <w:sz w:val="14"/>
        </w:rPr>
        <w:t xml:space="preserve"> thus </w:t>
      </w:r>
      <w:r w:rsidRPr="0077694C">
        <w:rPr>
          <w:u w:val="single"/>
        </w:rPr>
        <w:t>increasingly</w:t>
      </w:r>
      <w:r w:rsidRPr="0077694C">
        <w:rPr>
          <w:sz w:val="14"/>
        </w:rPr>
        <w:t xml:space="preserve"> and </w:t>
      </w:r>
      <w:r w:rsidRPr="0077694C">
        <w:rPr>
          <w:u w:val="single"/>
        </w:rPr>
        <w:t>inefficiently likely to experience Kessler Syndrome</w:t>
      </w:r>
      <w:r w:rsidRPr="0077694C">
        <w:rPr>
          <w:sz w:val="14"/>
        </w:rPr>
        <w:t xml:space="preserve">. While it may seem paradoxical that </w:t>
      </w:r>
      <w:r w:rsidRPr="0077694C">
        <w:rPr>
          <w:u w:val="single"/>
        </w:rPr>
        <w:t xml:space="preserve">the very changes which </w:t>
      </w:r>
      <w:r w:rsidRPr="00D4680C">
        <w:rPr>
          <w:highlight w:val="green"/>
          <w:u w:val="single"/>
        </w:rPr>
        <w:t xml:space="preserve">make orbit use </w:t>
      </w:r>
      <w:r w:rsidRPr="00D4680C">
        <w:rPr>
          <w:rStyle w:val="Emphasis"/>
          <w:highlight w:val="green"/>
        </w:rPr>
        <w:t>profitable</w:t>
      </w:r>
      <w:r w:rsidRPr="0077694C">
        <w:rPr>
          <w:sz w:val="14"/>
        </w:rPr>
        <w:t xml:space="preserve"> can also </w:t>
      </w:r>
      <w:r w:rsidRPr="0077694C">
        <w:rPr>
          <w:u w:val="single"/>
        </w:rPr>
        <w:t>increase the risk of resource collapse</w:t>
      </w:r>
      <w:r w:rsidRPr="0077694C">
        <w:rPr>
          <w:sz w:val="14"/>
        </w:rPr>
        <w:t xml:space="preserve">, such dynamics occur frequently in bioeconomic commons problems. Calibrated simulations reveal </w:t>
      </w:r>
      <w:r w:rsidRPr="0077694C">
        <w:rPr>
          <w:u w:val="single"/>
        </w:rPr>
        <w:t>that space economy growth rates</w:t>
      </w:r>
      <w:r w:rsidRPr="0077694C">
        <w:rPr>
          <w:sz w:val="14"/>
        </w:rPr>
        <w:t xml:space="preserve"> projected by investment banks and industry associations </w:t>
      </w:r>
      <w:r w:rsidRPr="0077694C">
        <w:rPr>
          <w:u w:val="single"/>
        </w:rPr>
        <w:t xml:space="preserve">are consistent with </w:t>
      </w:r>
      <w:r w:rsidRPr="00D4680C">
        <w:rPr>
          <w:highlight w:val="green"/>
          <w:u w:val="single"/>
        </w:rPr>
        <w:t>Kessler</w:t>
      </w:r>
      <w:r w:rsidRPr="0077694C">
        <w:rPr>
          <w:u w:val="single"/>
        </w:rPr>
        <w:t xml:space="preserve"> Syndrome </w:t>
      </w:r>
      <w:r w:rsidRPr="00D4680C">
        <w:rPr>
          <w:highlight w:val="green"/>
          <w:u w:val="single"/>
        </w:rPr>
        <w:t>occurring</w:t>
      </w:r>
      <w:r w:rsidRPr="0077694C">
        <w:rPr>
          <w:u w:val="single"/>
        </w:rPr>
        <w:t xml:space="preserve"> as </w:t>
      </w:r>
      <w:r w:rsidRPr="00B97E25">
        <w:rPr>
          <w:rStyle w:val="Emphasis"/>
        </w:rPr>
        <w:t xml:space="preserve">early as </w:t>
      </w:r>
      <w:r w:rsidRPr="00D4680C">
        <w:rPr>
          <w:rStyle w:val="Emphasis"/>
          <w:highlight w:val="green"/>
        </w:rPr>
        <w:t>2035</w:t>
      </w:r>
      <w:r w:rsidRPr="0077694C">
        <w:rPr>
          <w:sz w:val="14"/>
        </w:rPr>
        <w:t>. Our results suggest that, absent institutional reform, continued growth of the space economy may trigger Kessler Syndrome in the near future. This can occur even in regions perceived to have relatively high rates of natural renewability, providing new evidence that compliance with the 25-year rule is insufficient to ensure sustainable orbit use.</w:t>
      </w:r>
    </w:p>
    <w:p w14:paraId="08EB4C3E" w14:textId="77777777" w:rsidR="001F05F4" w:rsidRDefault="001F05F4" w:rsidP="001F05F4"/>
    <w:p w14:paraId="45D895E1" w14:textId="77777777" w:rsidR="001F05F4" w:rsidRDefault="001F05F4" w:rsidP="001F05F4">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20FAAAC9" w14:textId="77777777" w:rsidR="001F05F4" w:rsidRPr="0039480E" w:rsidRDefault="001F05F4" w:rsidP="001F05F4">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2" w:history="1">
        <w:r w:rsidRPr="00EE4324">
          <w:rPr>
            <w:rStyle w:val="Hyperlink"/>
          </w:rPr>
          <w:t>https://aerospace.org/article/space-debris-101</w:t>
        </w:r>
      </w:hyperlink>
      <w:r>
        <w:t>] Justin</w:t>
      </w:r>
    </w:p>
    <w:p w14:paraId="4B76B6E3" w14:textId="77777777" w:rsidR="001F05F4" w:rsidRPr="0039480E" w:rsidRDefault="001F05F4" w:rsidP="001F05F4">
      <w:pPr>
        <w:rPr>
          <w:sz w:val="14"/>
        </w:rPr>
      </w:pPr>
      <w:r w:rsidRPr="0039480E">
        <w:rPr>
          <w:sz w:val="14"/>
        </w:rPr>
        <w:t>Can you see space debris coming at you?</w:t>
      </w:r>
    </w:p>
    <w:p w14:paraId="24530273" w14:textId="77777777" w:rsidR="001F05F4" w:rsidRPr="0039480E" w:rsidRDefault="001F05F4" w:rsidP="001F05F4">
      <w:pPr>
        <w:rPr>
          <w:sz w:val="14"/>
        </w:rPr>
      </w:pPr>
      <w:r w:rsidRPr="0039480E">
        <w:rPr>
          <w:sz w:val="14"/>
        </w:rPr>
        <w:lastRenderedPageBreak/>
        <w:t xml:space="preserve">It is very unlikely that you would see space debris.  Relative to a person in orbit, </w:t>
      </w:r>
      <w:r w:rsidRPr="00D4680C">
        <w:rPr>
          <w:highlight w:val="green"/>
          <w:u w:val="single"/>
        </w:rPr>
        <w:t>space debris</w:t>
      </w:r>
      <w:r w:rsidRPr="00242935">
        <w:rPr>
          <w:u w:val="single"/>
        </w:rPr>
        <w:t xml:space="preserve"> is </w:t>
      </w:r>
      <w:r w:rsidRPr="00D4680C">
        <w:rPr>
          <w:highlight w:val="green"/>
          <w:u w:val="single"/>
        </w:rPr>
        <w:t>mov</w:t>
      </w:r>
      <w:r w:rsidRPr="00242935">
        <w:rPr>
          <w:u w:val="single"/>
        </w:rPr>
        <w:t xml:space="preserve">ing about </w:t>
      </w:r>
      <w:r w:rsidRPr="00D4680C">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1F91C368" w14:textId="77777777" w:rsidR="001F05F4" w:rsidRPr="0039480E" w:rsidRDefault="001F05F4" w:rsidP="001F05F4">
      <w:pPr>
        <w:rPr>
          <w:sz w:val="14"/>
        </w:rPr>
      </w:pPr>
      <w:r w:rsidRPr="0039480E">
        <w:rPr>
          <w:sz w:val="14"/>
        </w:rPr>
        <w:t>What is an on-orbit collision like?</w:t>
      </w:r>
    </w:p>
    <w:p w14:paraId="36022727" w14:textId="77777777" w:rsidR="001F05F4" w:rsidRPr="0039480E" w:rsidRDefault="001F05F4" w:rsidP="001F05F4">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D4680C">
        <w:rPr>
          <w:highlight w:val="green"/>
          <w:u w:val="single"/>
        </w:rPr>
        <w:t xml:space="preserve">hyper-velocity </w:t>
      </w:r>
      <w:r w:rsidRPr="00D4680C">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D4680C">
        <w:rPr>
          <w:highlight w:val="green"/>
          <w:u w:val="single"/>
        </w:rPr>
        <w:t xml:space="preserve">travel through each other </w:t>
      </w:r>
      <w:r w:rsidRPr="00D4680C">
        <w:rPr>
          <w:rStyle w:val="Emphasis"/>
          <w:highlight w:val="green"/>
        </w:rPr>
        <w:t>faster than</w:t>
      </w:r>
      <w:r w:rsidRPr="0039480E">
        <w:rPr>
          <w:rStyle w:val="Emphasis"/>
        </w:rPr>
        <w:t xml:space="preserve"> the </w:t>
      </w:r>
      <w:r w:rsidRPr="00D4680C">
        <w:rPr>
          <w:rStyle w:val="Emphasis"/>
          <w:highlight w:val="green"/>
        </w:rPr>
        <w:t>shock</w:t>
      </w:r>
      <w:r w:rsidRPr="00D4680C">
        <w:rPr>
          <w:highlight w:val="green"/>
          <w:u w:val="single"/>
        </w:rPr>
        <w:t xml:space="preserve"> </w:t>
      </w:r>
      <w:r w:rsidRPr="00D4680C">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D4680C">
        <w:rPr>
          <w:highlight w:val="green"/>
          <w:u w:val="single"/>
        </w:rPr>
        <w:t xml:space="preserve">give each fragment a </w:t>
      </w:r>
      <w:r w:rsidRPr="00D4680C">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t>will move</w:t>
      </w:r>
      <w:r w:rsidRPr="0039480E">
        <w:rPr>
          <w:sz w:val="14"/>
        </w:rPr>
        <w:t xml:space="preserve"> away </w:t>
      </w:r>
      <w:r w:rsidRPr="00D4680C">
        <w:rPr>
          <w:highlight w:val="green"/>
          <w:u w:val="single"/>
        </w:rPr>
        <w:t>according to</w:t>
      </w:r>
      <w:r w:rsidRPr="00242935">
        <w:rPr>
          <w:u w:val="single"/>
        </w:rPr>
        <w:t xml:space="preserve"> the </w:t>
      </w:r>
      <w:r w:rsidRPr="00D4680C">
        <w:rPr>
          <w:rStyle w:val="Emphasis"/>
          <w:highlight w:val="green"/>
        </w:rPr>
        <w:t>laws of orbital motion</w:t>
      </w:r>
      <w:r w:rsidRPr="0039480E">
        <w:rPr>
          <w:sz w:val="14"/>
        </w:rPr>
        <w:t>. With thousands of fragments, each moving in slightly different directions, it looks a lot like an explosion.</w:t>
      </w:r>
    </w:p>
    <w:p w14:paraId="0BA4C9C1" w14:textId="77777777" w:rsidR="001F05F4" w:rsidRPr="0039480E" w:rsidRDefault="001F05F4" w:rsidP="001F05F4">
      <w:pPr>
        <w:rPr>
          <w:sz w:val="14"/>
        </w:rPr>
      </w:pPr>
      <w:r w:rsidRPr="0039480E">
        <w:rPr>
          <w:sz w:val="14"/>
        </w:rPr>
        <w:t>Do breakups look like the movies?</w:t>
      </w:r>
    </w:p>
    <w:p w14:paraId="4BDCA8A2" w14:textId="77777777" w:rsidR="001F05F4" w:rsidRPr="0039480E" w:rsidRDefault="001F05F4" w:rsidP="001F05F4">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D4680C">
        <w:rPr>
          <w:highlight w:val="green"/>
          <w:u w:val="single"/>
        </w:rPr>
        <w:t>collision</w:t>
      </w:r>
      <w:r w:rsidRPr="0039480E">
        <w:rPr>
          <w:sz w:val="14"/>
        </w:rPr>
        <w:t xml:space="preserve">, can </w:t>
      </w:r>
      <w:r w:rsidRPr="00D4680C">
        <w:rPr>
          <w:highlight w:val="green"/>
          <w:u w:val="single"/>
        </w:rPr>
        <w:t xml:space="preserve">involve a </w:t>
      </w:r>
      <w:r w:rsidRPr="00D4680C">
        <w:rPr>
          <w:rStyle w:val="Emphasis"/>
          <w:highlight w:val="green"/>
        </w:rPr>
        <w:t>lot of energy</w:t>
      </w:r>
      <w:r w:rsidRPr="00242935">
        <w:rPr>
          <w:u w:val="single"/>
        </w:rPr>
        <w:t xml:space="preserve">, and the </w:t>
      </w:r>
      <w:r w:rsidRPr="00D4680C">
        <w:rPr>
          <w:highlight w:val="green"/>
          <w:u w:val="single"/>
        </w:rPr>
        <w:t>pieces are flung</w:t>
      </w:r>
      <w:r w:rsidRPr="0039480E">
        <w:rPr>
          <w:sz w:val="14"/>
        </w:rPr>
        <w:t xml:space="preserve"> away </w:t>
      </w:r>
      <w:r w:rsidRPr="00D4680C">
        <w:rPr>
          <w:highlight w:val="green"/>
          <w:u w:val="single"/>
        </w:rPr>
        <w:t xml:space="preserve">at </w:t>
      </w:r>
      <w:r w:rsidRPr="00D4680C">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D4680C">
        <w:rPr>
          <w:rStyle w:val="Emphasis"/>
          <w:highlight w:val="green"/>
        </w:rPr>
        <w:t>no air</w:t>
      </w:r>
      <w:r w:rsidRPr="00D4680C">
        <w:rPr>
          <w:highlight w:val="green"/>
          <w:u w:val="single"/>
        </w:rPr>
        <w:t xml:space="preserve"> to slow</w:t>
      </w:r>
      <w:r w:rsidRPr="00242935">
        <w:rPr>
          <w:u w:val="single"/>
        </w:rPr>
        <w:t xml:space="preserve"> the </w:t>
      </w:r>
      <w:r w:rsidRPr="00D4680C">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6B3E3F8B" w14:textId="77777777" w:rsidR="001F05F4" w:rsidRDefault="001F05F4" w:rsidP="001F05F4"/>
    <w:p w14:paraId="4E189887" w14:textId="77777777" w:rsidR="001F05F4" w:rsidRDefault="001F05F4" w:rsidP="001F05F4">
      <w:pPr>
        <w:pStyle w:val="Heading4"/>
      </w:pPr>
      <w:r>
        <w:t xml:space="preserve">Debris cascades triggers </w:t>
      </w:r>
      <w:r w:rsidRPr="003335D2">
        <w:rPr>
          <w:u w:val="single"/>
        </w:rPr>
        <w:t>global grid shutdown</w:t>
      </w:r>
      <w:r>
        <w:t xml:space="preserve">---generator dispersion is </w:t>
      </w:r>
      <w:r w:rsidRPr="00695E35">
        <w:rPr>
          <w:u w:val="single"/>
        </w:rPr>
        <w:t>dependent</w:t>
      </w:r>
      <w:r>
        <w:t xml:space="preserve"> on satellites.</w:t>
      </w:r>
    </w:p>
    <w:p w14:paraId="20A05593" w14:textId="77777777" w:rsidR="001F05F4" w:rsidRPr="00695E35" w:rsidRDefault="001F05F4" w:rsidP="001F05F4">
      <w:r w:rsidRPr="00EB7207">
        <w:rPr>
          <w:rStyle w:val="Style13ptBold"/>
        </w:rPr>
        <w:t>Silberg</w:t>
      </w:r>
      <w:r>
        <w:t xml:space="preserve"> 1/26/</w:t>
      </w:r>
      <w:r w:rsidRPr="00EB7207">
        <w:rPr>
          <w:rStyle w:val="Style13ptBold"/>
        </w:rPr>
        <w:t>14</w:t>
      </w:r>
      <w:r>
        <w:t xml:space="preserve"> [Bob Silberg, </w:t>
      </w:r>
      <w:r w:rsidRPr="00EB7207">
        <w:t>NASA’s Jet Propulsion Laboratory</w:t>
      </w:r>
      <w:r>
        <w:t>. “</w:t>
      </w:r>
      <w:r w:rsidRPr="00EB7207">
        <w:t>Satellites help power grid keep its balance</w:t>
      </w:r>
      <w:r>
        <w:t xml:space="preserve">.” Climate.NASA.Gov. </w:t>
      </w:r>
      <w:hyperlink r:id="rId13" w:history="1">
        <w:r w:rsidRPr="001F028B">
          <w:rPr>
            <w:rStyle w:val="Hyperlink"/>
          </w:rPr>
          <w:t>https://climate.nasa.gov/news/1027/satellites-help-power-grid-keep-its-balance/</w:t>
        </w:r>
      </w:hyperlink>
      <w:r>
        <w:t>] Justin</w:t>
      </w:r>
    </w:p>
    <w:p w14:paraId="41FFBCC6" w14:textId="77777777" w:rsidR="001F05F4" w:rsidRPr="00EB7207" w:rsidRDefault="001F05F4" w:rsidP="001F05F4">
      <w:pPr>
        <w:rPr>
          <w:rStyle w:val="Emphasis"/>
        </w:rPr>
      </w:pPr>
      <w:r w:rsidRPr="00CF01BA">
        <w:rPr>
          <w:u w:val="single"/>
        </w:rPr>
        <w:t>Imagine</w:t>
      </w:r>
      <w:r w:rsidRPr="00CF01BA">
        <w:rPr>
          <w:sz w:val="14"/>
        </w:rPr>
        <w:t xml:space="preserve"> a </w:t>
      </w:r>
      <w:r w:rsidRPr="00CF01BA">
        <w:rPr>
          <w:u w:val="single"/>
        </w:rPr>
        <w:t>generator pumping more electricity than a nuclear power plant into the grid</w:t>
      </w:r>
      <w:r w:rsidRPr="00CF01BA">
        <w:rPr>
          <w:sz w:val="14"/>
        </w:rPr>
        <w:t xml:space="preserve">, </w:t>
      </w:r>
      <w:r w:rsidRPr="00CF01BA">
        <w:rPr>
          <w:u w:val="single"/>
        </w:rPr>
        <w:t>but inconsistently and without</w:t>
      </w:r>
      <w:r w:rsidRPr="00CF01BA">
        <w:rPr>
          <w:sz w:val="14"/>
        </w:rPr>
        <w:t xml:space="preserve"> the </w:t>
      </w:r>
      <w:r w:rsidRPr="00CF01BA">
        <w:rPr>
          <w:u w:val="single"/>
        </w:rPr>
        <w:t>grid’s caretakers</w:t>
      </w:r>
      <w:r w:rsidRPr="00CF01BA">
        <w:rPr>
          <w:sz w:val="14"/>
        </w:rPr>
        <w:t xml:space="preserve"> being able to see what it was doing. </w:t>
      </w:r>
      <w:r w:rsidRPr="00CF01BA">
        <w:rPr>
          <w:u w:val="single"/>
        </w:rPr>
        <w:t xml:space="preserve">How could they </w:t>
      </w:r>
      <w:r w:rsidRPr="00CF01BA">
        <w:rPr>
          <w:rStyle w:val="Emphasis"/>
        </w:rPr>
        <w:t>maintain</w:t>
      </w:r>
      <w:r w:rsidRPr="00CF01BA">
        <w:rPr>
          <w:sz w:val="14"/>
        </w:rPr>
        <w:t xml:space="preserve"> the </w:t>
      </w:r>
      <w:r w:rsidRPr="00CF01BA">
        <w:rPr>
          <w:u w:val="single"/>
        </w:rPr>
        <w:t>critical balance between generation and consumption</w:t>
      </w:r>
      <w:r w:rsidRPr="00CF01BA">
        <w:rPr>
          <w:sz w:val="14"/>
        </w:rPr>
        <w:t xml:space="preserve"> that the grid requires? A key to </w:t>
      </w:r>
      <w:r w:rsidRPr="00CF01BA">
        <w:rPr>
          <w:u w:val="single"/>
        </w:rPr>
        <w:t>the answer hovers</w:t>
      </w:r>
      <w:r w:rsidRPr="00CF01BA">
        <w:rPr>
          <w:sz w:val="14"/>
        </w:rPr>
        <w:t xml:space="preserve"> some </w:t>
      </w:r>
      <w:r w:rsidRPr="00CF01BA">
        <w:rPr>
          <w:rStyle w:val="Emphasis"/>
        </w:rPr>
        <w:t>22,000 miles overhead.</w:t>
      </w:r>
    </w:p>
    <w:p w14:paraId="0AF9BFA4" w14:textId="77777777" w:rsidR="001F05F4" w:rsidRPr="00695E35" w:rsidRDefault="001F05F4" w:rsidP="001F05F4">
      <w:pPr>
        <w:rPr>
          <w:sz w:val="14"/>
        </w:rPr>
      </w:pPr>
      <w:r w:rsidRPr="00695E35">
        <w:rPr>
          <w:sz w:val="14"/>
        </w:rPr>
        <w:t xml:space="preserve">The amount of </w:t>
      </w:r>
      <w:r w:rsidRPr="00D4680C">
        <w:rPr>
          <w:highlight w:val="green"/>
          <w:u w:val="single"/>
        </w:rPr>
        <w:t>electricity</w:t>
      </w:r>
      <w:r w:rsidRPr="003335D2">
        <w:rPr>
          <w:u w:val="single"/>
        </w:rPr>
        <w:t xml:space="preserve"> fed </w:t>
      </w:r>
      <w:r w:rsidRPr="00D4680C">
        <w:rPr>
          <w:highlight w:val="green"/>
          <w:u w:val="single"/>
        </w:rPr>
        <w:t>in</w:t>
      </w:r>
      <w:r w:rsidRPr="003335D2">
        <w:rPr>
          <w:u w:val="single"/>
        </w:rPr>
        <w:t xml:space="preserve">to </w:t>
      </w:r>
      <w:r w:rsidRPr="00D4680C">
        <w:rPr>
          <w:highlight w:val="green"/>
          <w:u w:val="single"/>
        </w:rPr>
        <w:t>a</w:t>
      </w:r>
      <w:r w:rsidRPr="00695E35">
        <w:rPr>
          <w:sz w:val="14"/>
        </w:rPr>
        <w:t xml:space="preserve">n electrical </w:t>
      </w:r>
      <w:r w:rsidRPr="00D4680C">
        <w:rPr>
          <w:highlight w:val="green"/>
          <w:u w:val="single"/>
        </w:rPr>
        <w:t>grid</w:t>
      </w:r>
      <w:r w:rsidRPr="00695E35">
        <w:rPr>
          <w:sz w:val="14"/>
        </w:rPr>
        <w:t xml:space="preserve"> at any given moment </w:t>
      </w:r>
      <w:r w:rsidRPr="00D4680C">
        <w:rPr>
          <w:highlight w:val="green"/>
          <w:u w:val="single"/>
        </w:rPr>
        <w:t>must equal</w:t>
      </w:r>
      <w:r w:rsidRPr="003335D2">
        <w:rPr>
          <w:u w:val="single"/>
        </w:rPr>
        <w:t xml:space="preserve"> the </w:t>
      </w:r>
      <w:r w:rsidRPr="00D4680C">
        <w:rPr>
          <w:highlight w:val="green"/>
          <w:u w:val="single"/>
        </w:rPr>
        <w:t>amount</w:t>
      </w:r>
      <w:r w:rsidRPr="003335D2">
        <w:rPr>
          <w:u w:val="single"/>
        </w:rPr>
        <w:t xml:space="preserve"> that is being </w:t>
      </w:r>
      <w:r w:rsidRPr="00D4680C">
        <w:rPr>
          <w:highlight w:val="green"/>
          <w:u w:val="single"/>
        </w:rPr>
        <w:t>used</w:t>
      </w:r>
      <w:r w:rsidRPr="003335D2">
        <w:rPr>
          <w:u w:val="single"/>
        </w:rPr>
        <w:t xml:space="preserve"> at that moment. </w:t>
      </w:r>
      <w:r w:rsidRPr="00D4680C">
        <w:rPr>
          <w:highlight w:val="green"/>
          <w:u w:val="single"/>
        </w:rPr>
        <w:t>Too much or</w:t>
      </w:r>
      <w:r w:rsidRPr="003335D2">
        <w:rPr>
          <w:u w:val="single"/>
        </w:rPr>
        <w:t xml:space="preserve"> too </w:t>
      </w:r>
      <w:r w:rsidRPr="00D4680C">
        <w:rPr>
          <w:highlight w:val="green"/>
          <w:u w:val="single"/>
        </w:rPr>
        <w:t>little</w:t>
      </w:r>
      <w:r w:rsidRPr="00695E35">
        <w:rPr>
          <w:sz w:val="14"/>
        </w:rPr>
        <w:t xml:space="preserve"> could </w:t>
      </w:r>
      <w:r w:rsidRPr="00695E35">
        <w:rPr>
          <w:u w:val="single"/>
        </w:rPr>
        <w:t>damage</w:t>
      </w:r>
      <w:r w:rsidRPr="003335D2">
        <w:rPr>
          <w:u w:val="single"/>
        </w:rPr>
        <w:t xml:space="preserve"> the millions of </w:t>
      </w:r>
      <w:r w:rsidRPr="00695E35">
        <w:rPr>
          <w:u w:val="single"/>
        </w:rPr>
        <w:t>electrical devices</w:t>
      </w:r>
      <w:r w:rsidRPr="00695E35">
        <w:rPr>
          <w:sz w:val="14"/>
        </w:rPr>
        <w:t xml:space="preserve"> connected to the grid </w:t>
      </w:r>
      <w:r w:rsidRPr="003335D2">
        <w:rPr>
          <w:u w:val="single"/>
        </w:rPr>
        <w:t>or</w:t>
      </w:r>
      <w:r w:rsidRPr="00695E35">
        <w:rPr>
          <w:sz w:val="14"/>
        </w:rPr>
        <w:t xml:space="preserve"> even </w:t>
      </w:r>
      <w:r w:rsidRPr="00D4680C">
        <w:rPr>
          <w:highlight w:val="green"/>
          <w:u w:val="single"/>
        </w:rPr>
        <w:t>trigger</w:t>
      </w:r>
      <w:r w:rsidRPr="003335D2">
        <w:rPr>
          <w:u w:val="single"/>
        </w:rPr>
        <w:t xml:space="preserve"> a power </w:t>
      </w:r>
      <w:r w:rsidRPr="00D4680C">
        <w:rPr>
          <w:highlight w:val="green"/>
          <w:u w:val="single"/>
        </w:rPr>
        <w:t>outage</w:t>
      </w:r>
      <w:r w:rsidRPr="00695E35">
        <w:rPr>
          <w:sz w:val="14"/>
        </w:rPr>
        <w:t>. Nine of North America’s largest grids have special independent organizations charged with maintaining that balance.</w:t>
      </w:r>
    </w:p>
    <w:p w14:paraId="2A39A389" w14:textId="77777777" w:rsidR="001F05F4" w:rsidRPr="00695E35" w:rsidRDefault="001F05F4" w:rsidP="001F05F4">
      <w:pPr>
        <w:rPr>
          <w:sz w:val="14"/>
        </w:rPr>
      </w:pPr>
      <w:r w:rsidRPr="00695E35">
        <w:rPr>
          <w:sz w:val="14"/>
        </w:rPr>
        <w:t xml:space="preserve">California </w:t>
      </w:r>
      <w:r w:rsidRPr="003335D2">
        <w:rPr>
          <w:u w:val="single"/>
        </w:rPr>
        <w:t>Independent Service Operator</w:t>
      </w:r>
      <w:r w:rsidRPr="00695E35">
        <w:rPr>
          <w:sz w:val="14"/>
        </w:rPr>
        <w:t xml:space="preserve"> (ISO) </w:t>
      </w:r>
      <w:r w:rsidRPr="003335D2">
        <w:rPr>
          <w:u w:val="single"/>
        </w:rPr>
        <w:t>manages the grid that serves</w:t>
      </w:r>
      <w:r w:rsidRPr="00695E35">
        <w:rPr>
          <w:sz w:val="14"/>
        </w:rPr>
        <w:t xml:space="preserve"> most of </w:t>
      </w:r>
      <w:r w:rsidRPr="003335D2">
        <w:rPr>
          <w:u w:val="single"/>
        </w:rPr>
        <w:t>California</w:t>
      </w:r>
      <w:r w:rsidRPr="00695E35">
        <w:rPr>
          <w:sz w:val="14"/>
        </w:rPr>
        <w:t xml:space="preserve"> and a chunk of Nevada. </w:t>
      </w:r>
      <w:r w:rsidRPr="003335D2">
        <w:rPr>
          <w:u w:val="single"/>
        </w:rPr>
        <w:t xml:space="preserve">They </w:t>
      </w:r>
      <w:r w:rsidRPr="00D4680C">
        <w:rPr>
          <w:rStyle w:val="Emphasis"/>
          <w:highlight w:val="green"/>
        </w:rPr>
        <w:t>rebalance</w:t>
      </w:r>
      <w:r w:rsidRPr="003335D2">
        <w:rPr>
          <w:u w:val="single"/>
        </w:rPr>
        <w:t xml:space="preserve"> the </w:t>
      </w:r>
      <w:r w:rsidRPr="00D4680C">
        <w:rPr>
          <w:highlight w:val="green"/>
          <w:u w:val="single"/>
        </w:rPr>
        <w:t>grid’s intake and output</w:t>
      </w:r>
      <w:r w:rsidRPr="003335D2">
        <w:rPr>
          <w:u w:val="single"/>
        </w:rPr>
        <w:t xml:space="preserve"> every four seconds</w:t>
      </w:r>
      <w:r w:rsidRPr="00695E35">
        <w:rPr>
          <w:sz w:val="14"/>
        </w:rPr>
        <w:t xml:space="preserve">, </w:t>
      </w:r>
      <w:r w:rsidRPr="00D4680C">
        <w:rPr>
          <w:highlight w:val="green"/>
          <w:u w:val="single"/>
        </w:rPr>
        <w:t>using</w:t>
      </w:r>
      <w:r w:rsidRPr="003335D2">
        <w:rPr>
          <w:u w:val="single"/>
        </w:rPr>
        <w:t xml:space="preserve"> </w:t>
      </w:r>
      <w:r w:rsidRPr="00EB7207">
        <w:rPr>
          <w:rStyle w:val="Emphasis"/>
        </w:rPr>
        <w:t xml:space="preserve">sophisticated </w:t>
      </w:r>
      <w:r w:rsidRPr="00D4680C">
        <w:rPr>
          <w:rStyle w:val="Emphasis"/>
          <w:highlight w:val="green"/>
        </w:rPr>
        <w:t>algorithms</w:t>
      </w:r>
      <w:r w:rsidRPr="00D4680C">
        <w:rPr>
          <w:highlight w:val="green"/>
          <w:u w:val="single"/>
        </w:rPr>
        <w:t xml:space="preserve"> to </w:t>
      </w:r>
      <w:r w:rsidRPr="00D4680C">
        <w:rPr>
          <w:rStyle w:val="Emphasis"/>
          <w:highlight w:val="green"/>
        </w:rPr>
        <w:t>forecast</w:t>
      </w:r>
      <w:r w:rsidRPr="00EB7207">
        <w:rPr>
          <w:rStyle w:val="Emphasis"/>
        </w:rPr>
        <w:t xml:space="preserve"> demand</w:t>
      </w:r>
      <w:r w:rsidRPr="003335D2">
        <w:rPr>
          <w:u w:val="single"/>
        </w:rPr>
        <w:t xml:space="preserve"> </w:t>
      </w:r>
      <w:r w:rsidRPr="00D4680C">
        <w:rPr>
          <w:highlight w:val="green"/>
          <w:u w:val="single"/>
        </w:rPr>
        <w:t>and</w:t>
      </w:r>
      <w:r w:rsidRPr="00695E35">
        <w:rPr>
          <w:sz w:val="14"/>
        </w:rPr>
        <w:t xml:space="preserve"> a variety of ways to </w:t>
      </w:r>
      <w:r w:rsidRPr="00D4680C">
        <w:rPr>
          <w:highlight w:val="green"/>
          <w:u w:val="single"/>
        </w:rPr>
        <w:t>adjust</w:t>
      </w:r>
      <w:r w:rsidRPr="003335D2">
        <w:rPr>
          <w:u w:val="single"/>
        </w:rPr>
        <w:t xml:space="preserve"> the wattage they introduce</w:t>
      </w:r>
      <w:r w:rsidRPr="00695E35">
        <w:rPr>
          <w:sz w:val="14"/>
        </w:rPr>
        <w:t xml:space="preserve"> into the system throughout the day. But they can only manage what they can see: the big power plants that produce the bulk of the system’s electricity. “We can’t see the solar panels on the rooftop of your house,” said Jim Blatchford, the ISO’s short-term forecasting manager. “We don’t know how much they are reducing your demand or feeding back into the grid.” And that’s a significant challenge.</w:t>
      </w:r>
    </w:p>
    <w:p w14:paraId="00439803" w14:textId="77777777" w:rsidR="001F05F4" w:rsidRPr="00695E35" w:rsidRDefault="001F05F4" w:rsidP="001F05F4">
      <w:pPr>
        <w:rPr>
          <w:sz w:val="14"/>
        </w:rPr>
      </w:pPr>
      <w:r w:rsidRPr="00695E35">
        <w:rPr>
          <w:sz w:val="14"/>
        </w:rPr>
        <w:t>More electricity than a power plant</w:t>
      </w:r>
    </w:p>
    <w:p w14:paraId="3C2B6B61" w14:textId="77777777" w:rsidR="001F05F4" w:rsidRPr="00695E35" w:rsidRDefault="001F05F4" w:rsidP="001F05F4">
      <w:pPr>
        <w:rPr>
          <w:sz w:val="14"/>
        </w:rPr>
      </w:pPr>
      <w:r w:rsidRPr="00695E35">
        <w:rPr>
          <w:sz w:val="14"/>
        </w:rPr>
        <w:t>The nearly 200,000 solar installations on private homes and businesses in California, taken together, generate more electricity than any power plant in the state. Clearly, grid managers need to take them into account to calculate accurately how much electricity the grid should carry.</w:t>
      </w:r>
    </w:p>
    <w:p w14:paraId="68C33C3B" w14:textId="77777777" w:rsidR="001F05F4" w:rsidRPr="00695E35" w:rsidRDefault="001F05F4" w:rsidP="001F05F4">
      <w:pPr>
        <w:rPr>
          <w:sz w:val="14"/>
        </w:rPr>
      </w:pPr>
      <w:r w:rsidRPr="00695E35">
        <w:rPr>
          <w:sz w:val="14"/>
        </w:rPr>
        <w:lastRenderedPageBreak/>
        <w:t>But this multitude of small solar setups is scattered over a vast area with a wide range of highly variable weather conditions that affect how much sunlight each one receives—and therefore how much electricity it produces—at any given moment. The sun may shine brightly on a rooftop in Bakersfield while a bungalow in Santa Monica is shrouded in fog. When the fog lifts and those panels begin to produce, a morning shower may dampen productivity in San Francisco while a giant cloud bank plays peekaboo with the sun over Sacramento.</w:t>
      </w:r>
    </w:p>
    <w:p w14:paraId="24EAA36A" w14:textId="77777777" w:rsidR="001F05F4" w:rsidRPr="00695E35" w:rsidRDefault="001F05F4" w:rsidP="001F05F4">
      <w:pPr>
        <w:rPr>
          <w:sz w:val="14"/>
        </w:rPr>
      </w:pPr>
      <w:r w:rsidRPr="00695E35">
        <w:rPr>
          <w:sz w:val="14"/>
        </w:rPr>
        <w:t>Tracking all those solar panels and their ever-changing environments may seem like herding cats, but a company called Clean Power Research (CPR) has developed a solution that the California ISO is currently testing. CPR accumulated information about the state’s small solar installations by playing a role in registering them for rebates. So they know where the solar panels are and the size, angle and shading characteristics of each group.</w:t>
      </w:r>
    </w:p>
    <w:p w14:paraId="588BD646" w14:textId="77777777" w:rsidR="001F05F4" w:rsidRPr="00695E35" w:rsidRDefault="001F05F4" w:rsidP="001F05F4">
      <w:pPr>
        <w:rPr>
          <w:sz w:val="14"/>
        </w:rPr>
      </w:pPr>
      <w:r w:rsidRPr="00695E35">
        <w:rPr>
          <w:sz w:val="14"/>
        </w:rPr>
        <w:t>What remains is to determine how much sunlight reaches each set of solar panels at any given time, and that’s where the Geostationary Operational Environmental Satellite (GOES) system comes in.</w:t>
      </w:r>
    </w:p>
    <w:p w14:paraId="07A82130" w14:textId="77777777" w:rsidR="001F05F4" w:rsidRPr="00695E35" w:rsidRDefault="001F05F4" w:rsidP="001F05F4">
      <w:pPr>
        <w:rPr>
          <w:sz w:val="14"/>
        </w:rPr>
      </w:pPr>
      <w:r w:rsidRPr="00695E35">
        <w:rPr>
          <w:sz w:val="14"/>
        </w:rPr>
        <w:t>CPR uses a stream of data from GOES in real time to characterize how much sunlight each relevant square kilometer of California is receiving and to forecast how the picture is going to change over the course of a week. “If you look at a series of those GOES images, you can track the motion of the clouds,” said Adam Kankiewicz, Solar Research Specialist at CPR. “You can say if it’s gone from here to here in the last hour, we predict that it’s going to go, say, 10 kilometers in that direction in two hours. For short-term forecasting, that's the most accurate method out there.”</w:t>
      </w:r>
    </w:p>
    <w:p w14:paraId="580DD52D" w14:textId="77777777" w:rsidR="001F05F4" w:rsidRPr="00695E35" w:rsidRDefault="001F05F4" w:rsidP="001F05F4">
      <w:pPr>
        <w:rPr>
          <w:sz w:val="14"/>
        </w:rPr>
      </w:pPr>
      <w:r w:rsidRPr="00695E35">
        <w:rPr>
          <w:sz w:val="14"/>
        </w:rPr>
        <w:t>Hour by hour</w:t>
      </w:r>
    </w:p>
    <w:p w14:paraId="25B7F5AB" w14:textId="77777777" w:rsidR="001F05F4" w:rsidRPr="00757061" w:rsidRDefault="001F05F4" w:rsidP="001F05F4">
      <w:pPr>
        <w:rPr>
          <w:sz w:val="14"/>
        </w:rPr>
      </w:pPr>
      <w:r w:rsidRPr="00695E35">
        <w:rPr>
          <w:sz w:val="14"/>
        </w:rPr>
        <w:t>“</w:t>
      </w:r>
      <w:r w:rsidRPr="00AB399B">
        <w:rPr>
          <w:u w:val="single"/>
        </w:rPr>
        <w:t xml:space="preserve">We </w:t>
      </w:r>
      <w:r w:rsidRPr="00D4680C">
        <w:rPr>
          <w:highlight w:val="green"/>
          <w:u w:val="single"/>
        </w:rPr>
        <w:t>model</w:t>
      </w:r>
      <w:r w:rsidRPr="00AB399B">
        <w:rPr>
          <w:u w:val="single"/>
        </w:rPr>
        <w:t xml:space="preserve"> each</w:t>
      </w:r>
      <w:r w:rsidRPr="00695E35">
        <w:rPr>
          <w:sz w:val="14"/>
        </w:rPr>
        <w:t xml:space="preserve"> of those nearly </w:t>
      </w:r>
      <w:r w:rsidRPr="00D4680C">
        <w:rPr>
          <w:highlight w:val="green"/>
          <w:u w:val="single"/>
        </w:rPr>
        <w:t>200,000 systems individually</w:t>
      </w:r>
      <w:r w:rsidRPr="00AB399B">
        <w:rPr>
          <w:u w:val="single"/>
        </w:rPr>
        <w:t>,”</w:t>
      </w:r>
      <w:r w:rsidRPr="00695E35">
        <w:rPr>
          <w:sz w:val="14"/>
        </w:rPr>
        <w:t xml:space="preserve"> said Mark Liffmann, who is Vice President of Business Development, Sales and Marketing at CPR. “</w:t>
      </w:r>
      <w:r w:rsidRPr="00AB399B">
        <w:rPr>
          <w:u w:val="single"/>
        </w:rPr>
        <w:t>We use the irradiance</w:t>
      </w:r>
      <w:r w:rsidRPr="00695E35">
        <w:rPr>
          <w:sz w:val="14"/>
        </w:rPr>
        <w:t xml:space="preserve"> (the measurement of sunlight intensity) </w:t>
      </w:r>
      <w:r w:rsidRPr="00AB399B">
        <w:rPr>
          <w:u w:val="single"/>
        </w:rPr>
        <w:t>to determine how much electricity each system is likely to produce each hour</w:t>
      </w:r>
      <w:r w:rsidRPr="00695E35">
        <w:rPr>
          <w:sz w:val="14"/>
        </w:rPr>
        <w:t xml:space="preserve"> for the next seven days, </w:t>
      </w:r>
      <w:r w:rsidRPr="00AB399B">
        <w:rPr>
          <w:u w:val="single"/>
        </w:rPr>
        <w:t xml:space="preserve">and then we aggregate </w:t>
      </w:r>
      <w:r w:rsidRPr="00757061">
        <w:rPr>
          <w:u w:val="single"/>
        </w:rPr>
        <w:t>those forecasts</w:t>
      </w:r>
      <w:r w:rsidRPr="00757061">
        <w:rPr>
          <w:sz w:val="14"/>
        </w:rPr>
        <w:t xml:space="preserve"> and feed that into the ISO’s software so they can determine how much generation they’ll need to meet the net load.”</w:t>
      </w:r>
    </w:p>
    <w:p w14:paraId="1D585E31" w14:textId="77777777" w:rsidR="001F05F4" w:rsidRPr="00757061" w:rsidRDefault="001F05F4" w:rsidP="001F05F4">
      <w:pPr>
        <w:rPr>
          <w:sz w:val="14"/>
        </w:rPr>
      </w:pPr>
      <w:r w:rsidRPr="00757061">
        <w:rPr>
          <w:sz w:val="14"/>
        </w:rPr>
        <w:t xml:space="preserve">CPR’s </w:t>
      </w:r>
      <w:r w:rsidRPr="00757061">
        <w:rPr>
          <w:u w:val="single"/>
        </w:rPr>
        <w:t>software</w:t>
      </w:r>
      <w:r w:rsidRPr="00757061">
        <w:rPr>
          <w:sz w:val="14"/>
        </w:rPr>
        <w:t xml:space="preserve"> and the ISO’s software engage in an ongoing dialogue to keep the balancing authority up to date. “It </w:t>
      </w:r>
      <w:r w:rsidRPr="00757061">
        <w:rPr>
          <w:u w:val="single"/>
        </w:rPr>
        <w:t xml:space="preserve">needs to happen </w:t>
      </w:r>
      <w:r w:rsidRPr="00757061">
        <w:rPr>
          <w:rStyle w:val="Emphasis"/>
        </w:rPr>
        <w:t>quickly in real time</w:t>
      </w:r>
      <w:r w:rsidRPr="00757061">
        <w:rPr>
          <w:sz w:val="14"/>
        </w:rPr>
        <w:t>,” Liffmann said. “You need the ongoing forecast continuously to be able to accurately calculate what solar panels are going to provide and therefore what traditional resources you are going to need to turn on and off.”</w:t>
      </w:r>
    </w:p>
    <w:p w14:paraId="622232B3" w14:textId="77777777" w:rsidR="001F05F4" w:rsidRPr="00757061" w:rsidRDefault="001F05F4" w:rsidP="001F05F4">
      <w:pPr>
        <w:rPr>
          <w:sz w:val="14"/>
        </w:rPr>
      </w:pPr>
      <w:r w:rsidRPr="00757061">
        <w:rPr>
          <w:sz w:val="14"/>
        </w:rPr>
        <w:t xml:space="preserve">California ISO’s Blatchford points out that the </w:t>
      </w:r>
      <w:r w:rsidRPr="00757061">
        <w:rPr>
          <w:u w:val="single"/>
        </w:rPr>
        <w:t>monitoring and forecasting that GOES enables</w:t>
      </w:r>
      <w:r w:rsidRPr="00757061">
        <w:rPr>
          <w:sz w:val="14"/>
        </w:rPr>
        <w:t xml:space="preserve"> can also </w:t>
      </w:r>
      <w:r w:rsidRPr="00757061">
        <w:rPr>
          <w:u w:val="single"/>
        </w:rPr>
        <w:t>help his organization determine what to expect</w:t>
      </w:r>
      <w:r w:rsidRPr="00757061">
        <w:rPr>
          <w:sz w:val="14"/>
        </w:rPr>
        <w:t xml:space="preserve"> from the large, commercial solar stations in its system. Their output is just as dependent on weather conditions as a small rooftop system.</w:t>
      </w:r>
    </w:p>
    <w:p w14:paraId="54FFE002" w14:textId="77777777" w:rsidR="001F05F4" w:rsidRPr="00757061" w:rsidRDefault="001F05F4" w:rsidP="001F05F4">
      <w:pPr>
        <w:rPr>
          <w:sz w:val="14"/>
        </w:rPr>
      </w:pPr>
      <w:r w:rsidRPr="00757061">
        <w:rPr>
          <w:sz w:val="14"/>
        </w:rPr>
        <w:t>“The sun angle plays a big part in it, too,” he said. “A cloud 10 miles away from the plant could be in between the plant and the sun.”</w:t>
      </w:r>
    </w:p>
    <w:p w14:paraId="7741848A" w14:textId="77777777" w:rsidR="001F05F4" w:rsidRPr="00757061" w:rsidRDefault="001F05F4" w:rsidP="001F05F4">
      <w:pPr>
        <w:rPr>
          <w:sz w:val="14"/>
        </w:rPr>
      </w:pPr>
      <w:r w:rsidRPr="00757061">
        <w:rPr>
          <w:sz w:val="14"/>
        </w:rPr>
        <w:t xml:space="preserve">Despite the challenges they present, having California’s single largest </w:t>
      </w:r>
      <w:r w:rsidRPr="00757061">
        <w:rPr>
          <w:u w:val="single"/>
        </w:rPr>
        <w:t>generator in the form of</w:t>
      </w:r>
      <w:r w:rsidRPr="00757061">
        <w:rPr>
          <w:sz w:val="14"/>
        </w:rPr>
        <w:t xml:space="preserve"> 200,000 </w:t>
      </w:r>
      <w:r w:rsidRPr="00757061">
        <w:rPr>
          <w:u w:val="single"/>
        </w:rPr>
        <w:t>widely dispersed</w:t>
      </w:r>
      <w:r w:rsidRPr="00757061">
        <w:rPr>
          <w:sz w:val="14"/>
        </w:rPr>
        <w:t xml:space="preserve"> solar-panel </w:t>
      </w:r>
      <w:r w:rsidRPr="00757061">
        <w:rPr>
          <w:u w:val="single"/>
        </w:rPr>
        <w:t>setups has a big potential upside</w:t>
      </w:r>
      <w:r w:rsidRPr="00757061">
        <w:rPr>
          <w:sz w:val="14"/>
        </w:rPr>
        <w:t xml:space="preserve">. “It gives you two advantages,” Liffmann said. “One, you don’t have a single point of failure. </w:t>
      </w:r>
      <w:r w:rsidRPr="00757061">
        <w:rPr>
          <w:u w:val="single"/>
        </w:rPr>
        <w:t>If one system goes down</w:t>
      </w:r>
      <w:r w:rsidRPr="00757061">
        <w:rPr>
          <w:sz w:val="14"/>
        </w:rPr>
        <w:t xml:space="preserve">, </w:t>
      </w:r>
      <w:r w:rsidRPr="00757061">
        <w:rPr>
          <w:u w:val="single"/>
        </w:rPr>
        <w:t>it’s a small percentage of the total generation</w:t>
      </w:r>
      <w:r w:rsidRPr="00757061">
        <w:rPr>
          <w:sz w:val="14"/>
        </w:rPr>
        <w:t>. The other is that it smooths out a lot of the weather variation. As long as you can forecast it well, it’s a great benefit.”</w:t>
      </w:r>
    </w:p>
    <w:p w14:paraId="27869DD7" w14:textId="77777777" w:rsidR="001F05F4" w:rsidRDefault="001F05F4" w:rsidP="001F05F4">
      <w:pPr>
        <w:rPr>
          <w:sz w:val="14"/>
        </w:rPr>
      </w:pPr>
      <w:r w:rsidRPr="00757061">
        <w:rPr>
          <w:sz w:val="14"/>
        </w:rPr>
        <w:t xml:space="preserve">And </w:t>
      </w:r>
      <w:r w:rsidRPr="00757061">
        <w:rPr>
          <w:u w:val="single"/>
        </w:rPr>
        <w:t>the view from 22,000 miles up is indispensible to making those forecasts</w:t>
      </w:r>
      <w:r w:rsidRPr="00757061">
        <w:rPr>
          <w:sz w:val="14"/>
        </w:rPr>
        <w:t xml:space="preserve">. “GOES </w:t>
      </w:r>
      <w:r w:rsidRPr="00757061">
        <w:rPr>
          <w:u w:val="single"/>
        </w:rPr>
        <w:t xml:space="preserve">satellites are the </w:t>
      </w:r>
      <w:r w:rsidRPr="00757061">
        <w:rPr>
          <w:rStyle w:val="Emphasis"/>
          <w:sz w:val="24"/>
        </w:rPr>
        <w:t>only available source</w:t>
      </w:r>
      <w:r w:rsidRPr="00757061">
        <w:rPr>
          <w:sz w:val="16"/>
        </w:rPr>
        <w:t xml:space="preserve"> </w:t>
      </w:r>
      <w:r w:rsidRPr="00757061">
        <w:rPr>
          <w:sz w:val="14"/>
        </w:rPr>
        <w:t>for the images we need over</w:t>
      </w:r>
      <w:r w:rsidRPr="00695E35">
        <w:rPr>
          <w:sz w:val="14"/>
        </w:rPr>
        <w:t xml:space="preserve"> North America,” Kankiewicz said.</w:t>
      </w:r>
    </w:p>
    <w:p w14:paraId="726216BF" w14:textId="77777777" w:rsidR="001F05F4" w:rsidRDefault="001F05F4" w:rsidP="001F05F4">
      <w:pPr>
        <w:rPr>
          <w:sz w:val="14"/>
        </w:rPr>
      </w:pPr>
    </w:p>
    <w:p w14:paraId="380F8ED4" w14:textId="77777777" w:rsidR="001F05F4" w:rsidRPr="00137DC2" w:rsidRDefault="001F05F4" w:rsidP="001F05F4">
      <w:pPr>
        <w:pStyle w:val="Heading4"/>
      </w:pPr>
      <w:r>
        <w:t xml:space="preserve">Grid security is an </w:t>
      </w:r>
      <w:r>
        <w:rPr>
          <w:u w:val="single"/>
        </w:rPr>
        <w:t>impact filter</w:t>
      </w:r>
      <w:r>
        <w:t>.</w:t>
      </w:r>
    </w:p>
    <w:p w14:paraId="47E73527" w14:textId="77777777" w:rsidR="001F05F4" w:rsidRPr="0041280F" w:rsidRDefault="001F05F4" w:rsidP="001F05F4">
      <w:r w:rsidRPr="0041280F">
        <w:rPr>
          <w:rStyle w:val="Style13ptBold"/>
        </w:rPr>
        <w:t>Denkenberger 21</w:t>
      </w:r>
      <w:r>
        <w:t xml:space="preserve"> – D</w:t>
      </w:r>
      <w:r w:rsidRPr="0041280F">
        <w:t>avid Denkenberger, Anders Sandberg, Ross John Tieman</w:t>
      </w:r>
      <w:r>
        <w:t>, and</w:t>
      </w:r>
      <w:r w:rsidRPr="0041280F">
        <w:t xml:space="preserve"> Joshua M. Pearce</w:t>
      </w:r>
      <w:r>
        <w:t>, *A</w:t>
      </w:r>
      <w:r w:rsidRPr="0041280F">
        <w:t>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 Recut Justin</w:t>
      </w:r>
    </w:p>
    <w:p w14:paraId="0BEF06B7" w14:textId="77777777" w:rsidR="001F05F4" w:rsidRPr="00663035" w:rsidRDefault="001F05F4" w:rsidP="001F05F4">
      <w:pPr>
        <w:rPr>
          <w:sz w:val="14"/>
        </w:rPr>
      </w:pPr>
      <w:r w:rsidRPr="00D4680C">
        <w:rPr>
          <w:highlight w:val="green"/>
          <w:u w:val="single"/>
        </w:rPr>
        <w:t>Civilization relies on</w:t>
      </w:r>
      <w:r w:rsidRPr="00663035">
        <w:rPr>
          <w:sz w:val="14"/>
        </w:rPr>
        <w:t xml:space="preserve"> a network of highly interdependent </w:t>
      </w:r>
      <w:r w:rsidRPr="00E03E26">
        <w:rPr>
          <w:u w:val="single"/>
        </w:rPr>
        <w:t xml:space="preserve">critical </w:t>
      </w:r>
      <w:r w:rsidRPr="00D4680C">
        <w:rPr>
          <w:highlight w:val="green"/>
          <w:u w:val="single"/>
        </w:rPr>
        <w:t>infrastructure</w:t>
      </w:r>
      <w:r w:rsidRPr="00663035">
        <w:rPr>
          <w:sz w:val="14"/>
        </w:rPr>
        <w:t xml:space="preserve"> (CI) </w:t>
      </w:r>
      <w:r w:rsidRPr="00D4680C">
        <w:rPr>
          <w:highlight w:val="green"/>
          <w:u w:val="single"/>
        </w:rPr>
        <w:t>to provide</w:t>
      </w:r>
      <w:r w:rsidRPr="00E03E26">
        <w:rPr>
          <w:u w:val="single"/>
        </w:rPr>
        <w:t xml:space="preserve"> basic </w:t>
      </w:r>
      <w:r w:rsidRPr="00D4680C">
        <w:rPr>
          <w:highlight w:val="green"/>
          <w:u w:val="single"/>
        </w:rPr>
        <w:t>necessities</w:t>
      </w:r>
      <w:r w:rsidRPr="00663035">
        <w:rPr>
          <w:sz w:val="14"/>
        </w:rPr>
        <w:t xml:space="preserve"> (</w:t>
      </w:r>
      <w:r w:rsidRPr="00D4680C">
        <w:rPr>
          <w:highlight w:val="green"/>
          <w:u w:val="single"/>
        </w:rPr>
        <w:t>water</w:t>
      </w:r>
      <w:r w:rsidRPr="00663035">
        <w:rPr>
          <w:sz w:val="14"/>
        </w:rPr>
        <w:t xml:space="preserve">, </w:t>
      </w:r>
      <w:r w:rsidRPr="00D4680C">
        <w:rPr>
          <w:highlight w:val="green"/>
          <w:u w:val="single"/>
        </w:rPr>
        <w:t>food</w:t>
      </w:r>
      <w:r w:rsidRPr="00663035">
        <w:rPr>
          <w:sz w:val="14"/>
        </w:rPr>
        <w:t xml:space="preserve">, shelter, basic goods), as well as complex items (computers, cars, space shuttles) and services (the internet, cloud computing, global supply chains), henceforth referred to as industry. Electricity and the electrical </w:t>
      </w:r>
      <w:r w:rsidRPr="00663035">
        <w:rPr>
          <w:u w:val="single"/>
        </w:rPr>
        <w:t>infrastructure</w:t>
      </w:r>
      <w:r w:rsidRPr="00663035">
        <w:rPr>
          <w:sz w:val="14"/>
        </w:rPr>
        <w:t xml:space="preserve"> that distributes it </w:t>
      </w:r>
      <w:r w:rsidRPr="00E03E26">
        <w:rPr>
          <w:u w:val="single"/>
        </w:rPr>
        <w:t>plays an important role within industry</w:t>
      </w:r>
      <w:r w:rsidRPr="00663035">
        <w:rPr>
          <w:sz w:val="14"/>
        </w:rPr>
        <w:t xml:space="preserve">, providing a convenient means to distribute energy able to be converted into various forms of useful work. Electricity is one component of industry albeit a critical one. </w:t>
      </w:r>
      <w:r w:rsidRPr="00D4680C">
        <w:rPr>
          <w:highlight w:val="green"/>
          <w:u w:val="single"/>
        </w:rPr>
        <w:t>Industry</w:t>
      </w:r>
      <w:r w:rsidRPr="00663035">
        <w:rPr>
          <w:u w:val="single"/>
        </w:rPr>
        <w:t xml:space="preserve"> provides the means to </w:t>
      </w:r>
      <w:r w:rsidRPr="00D4680C">
        <w:rPr>
          <w:highlight w:val="green"/>
          <w:u w:val="single"/>
        </w:rPr>
        <w:t>sustain advanced civilization</w:t>
      </w:r>
      <w:r w:rsidRPr="00663035">
        <w:rPr>
          <w:u w:val="single"/>
        </w:rPr>
        <w:t xml:space="preserve"> </w:t>
      </w:r>
      <w:r w:rsidRPr="00663035">
        <w:rPr>
          <w:u w:val="single"/>
        </w:rPr>
        <w:lastRenderedPageBreak/>
        <w:t>structures</w:t>
      </w:r>
      <w:r w:rsidRPr="00663035">
        <w:rPr>
          <w:sz w:val="14"/>
        </w:rPr>
        <w:t xml:space="preserve"> and the citizens that inhabit them. </w:t>
      </w:r>
      <w:r w:rsidRPr="00663035">
        <w:rPr>
          <w:u w:val="single"/>
        </w:rPr>
        <w:t>These structures play a</w:t>
      </w:r>
      <w:r w:rsidRPr="00663035">
        <w:rPr>
          <w:sz w:val="14"/>
        </w:rPr>
        <w:t xml:space="preserve"> critical </w:t>
      </w:r>
      <w:r w:rsidRPr="00D4680C">
        <w:rPr>
          <w:highlight w:val="green"/>
          <w:u w:val="single"/>
        </w:rPr>
        <w:t>role in</w:t>
      </w:r>
      <w:r w:rsidRPr="00663035">
        <w:rPr>
          <w:u w:val="single"/>
        </w:rPr>
        <w:t xml:space="preserve"> realizing</w:t>
      </w:r>
      <w:r w:rsidRPr="00663035">
        <w:rPr>
          <w:sz w:val="14"/>
        </w:rPr>
        <w:t xml:space="preserve"> various futures by allowing humanity to </w:t>
      </w:r>
      <w:r w:rsidRPr="00D4680C">
        <w:rPr>
          <w:highlight w:val="green"/>
          <w:u w:val="single"/>
        </w:rPr>
        <w:t>discover and utilize</w:t>
      </w:r>
      <w:r w:rsidRPr="00663035">
        <w:rPr>
          <w:u w:val="single"/>
        </w:rPr>
        <w:t xml:space="preserve"> new </w:t>
      </w:r>
      <w:r w:rsidRPr="00D4680C">
        <w:rPr>
          <w:highlight w:val="green"/>
          <w:u w:val="single"/>
        </w:rPr>
        <w:t>resources</w:t>
      </w:r>
      <w:r w:rsidRPr="00663035">
        <w:rPr>
          <w:sz w:val="14"/>
        </w:rPr>
        <w:t xml:space="preserve">, </w:t>
      </w:r>
      <w:r w:rsidRPr="00663035">
        <w:rPr>
          <w:u w:val="single"/>
        </w:rPr>
        <w:t>adapt to various environments</w:t>
      </w:r>
      <w:r w:rsidRPr="00663035">
        <w:rPr>
          <w:sz w:val="14"/>
        </w:rPr>
        <w:t>, and resist natural stressors.</w:t>
      </w:r>
    </w:p>
    <w:p w14:paraId="6BE16362" w14:textId="77777777" w:rsidR="001F05F4" w:rsidRPr="00663035" w:rsidRDefault="001F05F4" w:rsidP="001F05F4">
      <w:pPr>
        <w:rPr>
          <w:sz w:val="14"/>
        </w:rPr>
      </w:pPr>
      <w:r w:rsidRPr="00663035">
        <w:rPr>
          <w:sz w:val="14"/>
        </w:rPr>
        <w:t xml:space="preserve">Though industry is capable of resisting small stressors, </w:t>
      </w:r>
      <w:r w:rsidRPr="00663035">
        <w:rPr>
          <w:u w:val="single"/>
        </w:rPr>
        <w:t>a</w:t>
      </w:r>
      <w:r w:rsidRPr="00663035">
        <w:rPr>
          <w:sz w:val="14"/>
        </w:rPr>
        <w:t xml:space="preserve"> sufficiently </w:t>
      </w:r>
      <w:r w:rsidRPr="00D4680C">
        <w:rPr>
          <w:highlight w:val="green"/>
          <w:u w:val="single"/>
        </w:rPr>
        <w:t>large event</w:t>
      </w:r>
      <w:r w:rsidRPr="00663035">
        <w:rPr>
          <w:u w:val="single"/>
        </w:rPr>
        <w:t xml:space="preserve"> can </w:t>
      </w:r>
      <w:r w:rsidRPr="00D4680C">
        <w:rPr>
          <w:highlight w:val="green"/>
          <w:u w:val="single"/>
        </w:rPr>
        <w:t>precipitate cascading failure</w:t>
      </w:r>
      <w:r w:rsidRPr="00663035">
        <w:rPr>
          <w:sz w:val="14"/>
        </w:rPr>
        <w:t xml:space="preserve"> of CI systems, resulting in a collapse of industry.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Reducing the prevalence of existential risks factors; events, systemic structures, or biases which increase the likelihood of extinction but do not cause extinction by themselves is also highly valuable. Complete collapse or </w:t>
      </w:r>
      <w:r w:rsidRPr="00D4680C">
        <w:rPr>
          <w:highlight w:val="green"/>
          <w:u w:val="single"/>
        </w:rPr>
        <w:t>degraded</w:t>
      </w:r>
      <w:r w:rsidRPr="00663035">
        <w:rPr>
          <w:u w:val="single"/>
        </w:rPr>
        <w:t xml:space="preserve"> function of </w:t>
      </w:r>
      <w:r w:rsidRPr="00D4680C">
        <w:rPr>
          <w:highlight w:val="green"/>
          <w:u w:val="single"/>
        </w:rPr>
        <w:t>industry</w:t>
      </w:r>
      <w:r w:rsidRPr="00663035">
        <w:rPr>
          <w:sz w:val="14"/>
        </w:rPr>
        <w:t xml:space="preserve"> would drastically </w:t>
      </w:r>
      <w:r w:rsidRPr="00D4680C">
        <w:rPr>
          <w:highlight w:val="green"/>
          <w:u w:val="single"/>
        </w:rPr>
        <w:t>reduce</w:t>
      </w:r>
      <w:r w:rsidRPr="00663035">
        <w:rPr>
          <w:u w:val="single"/>
        </w:rPr>
        <w:t xml:space="preserve"> humanity’s </w:t>
      </w:r>
      <w:r w:rsidRPr="00D4680C">
        <w:rPr>
          <w:highlight w:val="green"/>
          <w:u w:val="single"/>
        </w:rPr>
        <w:t>capacity to coordinate</w:t>
      </w:r>
      <w:r w:rsidRPr="00663035">
        <w:rPr>
          <w:u w:val="single"/>
        </w:rPr>
        <w:t xml:space="preserve"> and deploy technology </w:t>
      </w:r>
      <w:r w:rsidRPr="00D4680C">
        <w:rPr>
          <w:highlight w:val="green"/>
          <w:u w:val="single"/>
        </w:rPr>
        <w:t>to prevent existential risks</w:t>
      </w:r>
      <w:r w:rsidRPr="00663035">
        <w:rPr>
          <w:sz w:val="14"/>
        </w:rPr>
        <w:t>, representing an existential risk factor. Consequently, interventions preventing loss of industry, reducing the magnitude of impacts, or increasing speed of recovery could be extremely valuable.</w:t>
      </w:r>
    </w:p>
    <w:p w14:paraId="40AE9CB0" w14:textId="77777777" w:rsidR="001F05F4" w:rsidRPr="00E026E1" w:rsidRDefault="001F05F4" w:rsidP="001F05F4">
      <w:pPr>
        <w:rPr>
          <w:sz w:val="14"/>
        </w:rPr>
      </w:pPr>
      <w:r w:rsidRPr="00663035">
        <w:rPr>
          <w:sz w:val="14"/>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the electric grid, which is based on centralized generation makes the entire system vulnerable to disruption.1 There are a number of anthropogenic and natural catastrophes that could result in regional-scale electrical grid failure,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solar storms have destroyed electrical transformers connected to long transmission lines in the past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both physical [6, 8, 69, 89, 111] and cyber attacks [3, 63, 90, 96, 118, 128, 130] could also compromise electric grids. Physical attacks include traditional acts of terrorism such as bombing or sabotage [130] in addition to EMP attacks.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the traditional power grid infrastructure is simply incapable of withstanding intentional physical attacks [91]. Damage to the electric grid resulting in physical attack could be long lasting, as most traditional power plants operate with large transformers that are difficult to move and source. Custom rebuilt transformers require time for replacement ranging from months and even up to years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a high-tech attack could be even further widespread. The Pentagon reports spending roughly $100 million to repair cyber-related damages to the electric grid in 2009 [57]. There is also evidence that a computer virus caused an electrical outage in the Ukraine [56]. Unlike simplistic physical attacks, cyber attackers are capable of penetrating critical electric infrastructure from remote regions of the world, needing only communication pathways (e.g., the Internet or infected memory sticks) to install malware into the control systems of the electric power grid.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The electric grid in general is growing increasingly dependent upon the Internet and other network connections for data communication and monitoring systems [17, 112, 118, 127, 135]. Although this conveniently allows electrical suppliers management of systems, it increases the susceptibility of the grid to cyber-attack, through denial of webpage services to consumers, disruption to supervisory control and data acquisition (SCADA) operating systems, or sustained widespread power outages [3, 72, 118, 120]. Thus global or regional loss of the Internet could have similar implications. A less obvious potential cause is a pandemic that disrupts global trade. Countries may ban trade for fear of the disease entering their country, but many countries are dependent on imports for the functioning of their industry. </w:t>
      </w:r>
      <w:r w:rsidRPr="00D4680C">
        <w:rPr>
          <w:highlight w:val="green"/>
          <w:u w:val="single"/>
        </w:rPr>
        <w:t>If</w:t>
      </w:r>
      <w:r w:rsidRPr="00E03E26">
        <w:rPr>
          <w:u w:val="single"/>
        </w:rPr>
        <w:t xml:space="preserve"> the </w:t>
      </w:r>
      <w:r w:rsidRPr="00D4680C">
        <w:rPr>
          <w:highlight w:val="green"/>
          <w:u w:val="single"/>
        </w:rPr>
        <w:t>region</w:t>
      </w:r>
      <w:r w:rsidRPr="00663035">
        <w:rPr>
          <w:sz w:val="14"/>
        </w:rPr>
        <w:t xml:space="preserve"> over </w:t>
      </w:r>
      <w:r w:rsidRPr="00663035">
        <w:rPr>
          <w:u w:val="single"/>
        </w:rPr>
        <w:t xml:space="preserve">which </w:t>
      </w:r>
      <w:r w:rsidRPr="00D4680C">
        <w:rPr>
          <w:highlight w:val="green"/>
          <w:u w:val="single"/>
        </w:rPr>
        <w:t>electricity is disrupted had</w:t>
      </w:r>
      <w:r w:rsidRPr="00E03E26">
        <w:rPr>
          <w:u w:val="single"/>
        </w:rPr>
        <w:t xml:space="preserve"> significant </w:t>
      </w:r>
      <w:r w:rsidRPr="00D4680C">
        <w:rPr>
          <w:highlight w:val="green"/>
          <w:u w:val="single"/>
        </w:rPr>
        <w:t>agricultural production</w:t>
      </w:r>
      <w:r w:rsidRPr="00663035">
        <w:rPr>
          <w:sz w:val="14"/>
        </w:rPr>
        <w:t xml:space="preserve">, the </w:t>
      </w:r>
      <w:r w:rsidRPr="00D4680C">
        <w:rPr>
          <w:highlight w:val="green"/>
          <w:u w:val="single"/>
        </w:rPr>
        <w:t>catastrophe</w:t>
      </w:r>
      <w:r w:rsidRPr="00E03E26">
        <w:rPr>
          <w:u w:val="single"/>
        </w:rPr>
        <w:t xml:space="preserve"> could be </w:t>
      </w:r>
      <w:r w:rsidRPr="00D4680C">
        <w:rPr>
          <w:highlight w:val="green"/>
          <w:u w:val="single"/>
        </w:rPr>
        <w:t>accompanied by</w:t>
      </w:r>
      <w:r w:rsidRPr="00663035">
        <w:rPr>
          <w:sz w:val="14"/>
        </w:rPr>
        <w:t xml:space="preserve"> a ~ 10% </w:t>
      </w:r>
      <w:r w:rsidRPr="00D4680C">
        <w:rPr>
          <w:highlight w:val="green"/>
          <w:u w:val="single"/>
        </w:rPr>
        <w:t>food</w:t>
      </w:r>
      <w:r w:rsidRPr="00E03E26">
        <w:rPr>
          <w:u w:val="single"/>
        </w:rPr>
        <w:t xml:space="preserve"> production </w:t>
      </w:r>
      <w:r w:rsidRPr="00D4680C">
        <w:rPr>
          <w:highlight w:val="green"/>
          <w:u w:val="single"/>
        </w:rPr>
        <w:t>shortfall</w:t>
      </w:r>
      <w:r w:rsidRPr="00663035">
        <w:rPr>
          <w:sz w:val="14"/>
        </w:rPr>
        <w:t xml:space="preserve"> as well. It is uncertain whether countries outside the </w:t>
      </w:r>
      <w:r w:rsidRPr="00D4680C">
        <w:rPr>
          <w:highlight w:val="green"/>
          <w:u w:val="single"/>
        </w:rPr>
        <w:t>affected region</w:t>
      </w:r>
      <w:r w:rsidRPr="00E03E26">
        <w:rPr>
          <w:u w:val="single"/>
        </w:rPr>
        <w:t xml:space="preserve"> would</w:t>
      </w:r>
      <w:r w:rsidRPr="00663035">
        <w:rPr>
          <w:sz w:val="14"/>
        </w:rPr>
        <w:t xml:space="preserve"> help the affected countries, </w:t>
      </w:r>
      <w:r w:rsidRPr="00E03E26">
        <w:rPr>
          <w:u w:val="single"/>
        </w:rPr>
        <w:t>do nothing</w:t>
      </w:r>
      <w:r w:rsidRPr="00663035">
        <w:rPr>
          <w:sz w:val="14"/>
        </w:rPr>
        <w:t xml:space="preserve">, or </w:t>
      </w:r>
      <w:r w:rsidRPr="00D4680C">
        <w:rPr>
          <w:highlight w:val="green"/>
          <w:u w:val="single"/>
        </w:rPr>
        <w:t>conquer the affected countries</w:t>
      </w:r>
      <w:r w:rsidRPr="00663035">
        <w:rPr>
          <w:sz w:val="14"/>
        </w:rPr>
        <w:t xml:space="preserve">. Larger versions of these catastrophes could disrupt electricity/industry globally. For instance, it is possible that multiple HEMPs could be detonated around the world, due to a world nuclear war [105] or due to </w:t>
      </w:r>
      <w:r w:rsidRPr="00D4680C">
        <w:rPr>
          <w:highlight w:val="green"/>
          <w:u w:val="single"/>
        </w:rPr>
        <w:t>terrorists gaining</w:t>
      </w:r>
      <w:r w:rsidRPr="00E03E26">
        <w:rPr>
          <w:u w:val="single"/>
        </w:rPr>
        <w:t xml:space="preserve"> control of </w:t>
      </w:r>
      <w:r w:rsidRPr="00D4680C">
        <w:rPr>
          <w:highlight w:val="green"/>
          <w:u w:val="single"/>
        </w:rPr>
        <w:t>nuclear weapons</w:t>
      </w:r>
      <w:r w:rsidRPr="00663035">
        <w:rPr>
          <w:sz w:val="14"/>
        </w:rPr>
        <w:t xml:space="preserve">.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w:t>
      </w:r>
      <w:r w:rsidRPr="00E026E1">
        <w:rPr>
          <w:sz w:val="14"/>
        </w:rPr>
        <w:t xml:space="preserve">generation and microgrids [23, 29, 75, 76, 103, 114]. An extreme pandemic </w:t>
      </w:r>
      <w:r w:rsidRPr="00E026E1">
        <w:rPr>
          <w:sz w:val="14"/>
        </w:rPr>
        <w:lastRenderedPageBreak/>
        <w:t>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05BDEFF8" w14:textId="77777777" w:rsidR="001F05F4" w:rsidRPr="00663035" w:rsidRDefault="001F05F4" w:rsidP="001F05F4">
      <w:pPr>
        <w:rPr>
          <w:sz w:val="14"/>
        </w:rPr>
      </w:pPr>
      <w:r w:rsidRPr="00E026E1">
        <w:rPr>
          <w:u w:val="single"/>
        </w:rPr>
        <w:t>Repairing these systems</w:t>
      </w:r>
      <w:r w:rsidRPr="00E026E1">
        <w:rPr>
          <w:sz w:val="14"/>
        </w:rPr>
        <w:t xml:space="preserve"> and re-establishing electrical infrastructure </w:t>
      </w:r>
      <w:r w:rsidRPr="00E026E1">
        <w:rPr>
          <w:u w:val="single"/>
        </w:rPr>
        <w:t>would be a goal of the long term</w:t>
      </w:r>
      <w:r w:rsidRPr="00E026E1">
        <w:rPr>
          <w:sz w:val="14"/>
        </w:rPr>
        <w:t xml:space="preserve"> and work should ideally start on it immediately after a catastrophe. However, </w:t>
      </w:r>
      <w:r w:rsidRPr="00E026E1">
        <w:rPr>
          <w:u w:val="single"/>
        </w:rPr>
        <w:t>human needs would need to be met immediately</w:t>
      </w:r>
      <w:r w:rsidRPr="00E026E1">
        <w:rPr>
          <w:sz w:val="14"/>
        </w:rPr>
        <w:t xml:space="preserve"> (and continually) </w:t>
      </w:r>
      <w:r w:rsidRPr="00E026E1">
        <w:rPr>
          <w:u w:val="single"/>
        </w:rPr>
        <w:t>and since there is only a few months of stored food</w:t>
      </w:r>
      <w:r w:rsidRPr="00E026E1">
        <w:rPr>
          <w:sz w:val="14"/>
        </w:rPr>
        <w:t xml:space="preserve">, </w:t>
      </w:r>
      <w:r w:rsidRPr="00E026E1">
        <w:rPr>
          <w:u w:val="single"/>
        </w:rPr>
        <w:t>it would likely run out</w:t>
      </w:r>
      <w:r w:rsidRPr="00E026E1">
        <w:rPr>
          <w:sz w:val="14"/>
        </w:rPr>
        <w:t xml:space="preserve"> before industry is restored with the current state of preparedness.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w:t>
      </w:r>
      <w:r w:rsidRPr="00663035">
        <w:rPr>
          <w:sz w:val="14"/>
        </w:rPr>
        <w:t xml:space="preserve"> electronics would be destroyed.</w:t>
      </w:r>
    </w:p>
    <w:p w14:paraId="62ABC360" w14:textId="77777777" w:rsidR="001F05F4" w:rsidRDefault="001F05F4" w:rsidP="001F05F4">
      <w:pPr>
        <w:rPr>
          <w:sz w:val="14"/>
        </w:rPr>
      </w:pPr>
    </w:p>
    <w:p w14:paraId="7273223F" w14:textId="77777777" w:rsidR="001F05F4" w:rsidRDefault="001F05F4" w:rsidP="001F05F4">
      <w:pPr>
        <w:pStyle w:val="Heading4"/>
      </w:pPr>
      <w:r>
        <w:t xml:space="preserve">Debris triggers </w:t>
      </w:r>
      <w:r w:rsidRPr="006A63EE">
        <w:rPr>
          <w:u w:val="single"/>
        </w:rPr>
        <w:t>miscalculated war</w:t>
      </w:r>
      <w:r>
        <w:t>.</w:t>
      </w:r>
    </w:p>
    <w:p w14:paraId="45F5CC10" w14:textId="77777777" w:rsidR="001F05F4" w:rsidRPr="00A70361" w:rsidRDefault="001F05F4" w:rsidP="001F05F4">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14" w:history="1">
        <w:r w:rsidRPr="00BE0E32">
          <w:rPr>
            <w:rStyle w:val="Hyperlink"/>
          </w:rPr>
          <w:t>https://www.19fortyfive.com/2022/01/does-a-space-war-mean-a-nuclear-war/</w:t>
        </w:r>
      </w:hyperlink>
      <w:r>
        <w:t>] Justin</w:t>
      </w:r>
    </w:p>
    <w:p w14:paraId="01A2615A" w14:textId="77777777" w:rsidR="001F05F4" w:rsidRPr="00A70361" w:rsidRDefault="001F05F4" w:rsidP="001F05F4">
      <w:pPr>
        <w:rPr>
          <w:u w:val="single"/>
        </w:rPr>
      </w:pPr>
      <w:r w:rsidRPr="00A70361">
        <w:rPr>
          <w:sz w:val="16"/>
        </w:rPr>
        <w:t xml:space="preserve">The recent Russian anti-satellite test didn’t tell the world anything new, but it did reaffirm the peril posed by warfare in space. </w:t>
      </w:r>
      <w:r w:rsidRPr="00D4680C">
        <w:rPr>
          <w:highlight w:val="green"/>
          <w:u w:val="single"/>
        </w:rPr>
        <w:t>Debris</w:t>
      </w:r>
      <w:r w:rsidRPr="00A70361">
        <w:rPr>
          <w:sz w:val="16"/>
        </w:rPr>
        <w:t xml:space="preserve"> from explosions could </w:t>
      </w:r>
      <w:r w:rsidRPr="00D4680C">
        <w:rPr>
          <w:highlight w:val="green"/>
          <w:u w:val="single"/>
        </w:rPr>
        <w:t>make</w:t>
      </w:r>
      <w:r w:rsidRPr="00A70361">
        <w:rPr>
          <w:sz w:val="16"/>
        </w:rPr>
        <w:t xml:space="preserve"> some </w:t>
      </w:r>
      <w:r w:rsidRPr="00A70361">
        <w:rPr>
          <w:u w:val="single"/>
        </w:rPr>
        <w:t xml:space="preserve">earth </w:t>
      </w:r>
      <w:r w:rsidRPr="00D4680C">
        <w:rPr>
          <w:highlight w:val="green"/>
          <w:u w:val="single"/>
        </w:rPr>
        <w:t>orbits</w:t>
      </w:r>
      <w:r w:rsidRPr="00A70361">
        <w:rPr>
          <w:sz w:val="16"/>
        </w:rPr>
        <w:t xml:space="preserve"> remarkably </w:t>
      </w:r>
      <w:r w:rsidRPr="00D4680C">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D4680C">
        <w:rPr>
          <w:highlight w:val="green"/>
          <w:u w:val="single"/>
        </w:rPr>
        <w:t xml:space="preserve">attacks on </w:t>
      </w:r>
      <w:r w:rsidRPr="00D4680C">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sz w:val="16"/>
        </w:rPr>
        <w:t xml:space="preserve"> could </w:t>
      </w:r>
      <w:r w:rsidRPr="00A70361">
        <w:rPr>
          <w:u w:val="single"/>
        </w:rPr>
        <w:t xml:space="preserve">rapidly </w:t>
      </w:r>
      <w:r w:rsidRPr="00D4680C">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D4680C">
        <w:rPr>
          <w:rStyle w:val="Emphasis"/>
          <w:highlight w:val="green"/>
        </w:rPr>
        <w:t>escalatory</w:t>
      </w:r>
      <w:r w:rsidRPr="00D4680C">
        <w:rPr>
          <w:highlight w:val="green"/>
          <w:u w:val="single"/>
        </w:rPr>
        <w:t xml:space="preserve"> </w:t>
      </w:r>
      <w:r w:rsidRPr="00D4680C">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D4680C">
        <w:rPr>
          <w:rStyle w:val="Emphasis"/>
          <w:highlight w:val="green"/>
        </w:rPr>
        <w:t>satellites</w:t>
      </w:r>
      <w:r w:rsidRPr="00A70361">
        <w:rPr>
          <w:u w:val="single"/>
        </w:rPr>
        <w:t xml:space="preserve"> are </w:t>
      </w:r>
      <w:r w:rsidRPr="00D4680C">
        <w:rPr>
          <w:highlight w:val="green"/>
          <w:u w:val="single"/>
        </w:rPr>
        <w:t xml:space="preserve">the </w:t>
      </w:r>
      <w:r w:rsidRPr="00D4680C">
        <w:rPr>
          <w:rStyle w:val="Emphasis"/>
          <w:highlight w:val="green"/>
        </w:rPr>
        <w:t>connective</w:t>
      </w:r>
      <w:r w:rsidRPr="00D4680C">
        <w:rPr>
          <w:highlight w:val="green"/>
          <w:u w:val="single"/>
        </w:rPr>
        <w:t xml:space="preserve"> tissue of</w:t>
      </w:r>
      <w:r w:rsidRPr="00A70361">
        <w:rPr>
          <w:sz w:val="16"/>
        </w:rPr>
        <w:t xml:space="preserve"> nuclear </w:t>
      </w:r>
      <w:r w:rsidRPr="00D4680C">
        <w:rPr>
          <w:rStyle w:val="Emphasis"/>
          <w:highlight w:val="green"/>
        </w:rPr>
        <w:t>deterrence</w:t>
      </w:r>
      <w:r w:rsidRPr="00D4680C">
        <w:rPr>
          <w:highlight w:val="green"/>
          <w:u w:val="single"/>
        </w:rPr>
        <w:t xml:space="preserve">, </w:t>
      </w:r>
      <w:r w:rsidRPr="00D4680C">
        <w:rPr>
          <w:rStyle w:val="Emphasis"/>
          <w:highlight w:val="green"/>
        </w:rPr>
        <w:t>assuring</w:t>
      </w:r>
      <w:r w:rsidRPr="00D4680C">
        <w:rPr>
          <w:highlight w:val="green"/>
          <w:u w:val="single"/>
        </w:rPr>
        <w:t xml:space="preserve"> countries</w:t>
      </w:r>
      <w:r w:rsidRPr="00A70361">
        <w:rPr>
          <w:sz w:val="16"/>
        </w:rPr>
        <w:t xml:space="preserve"> that </w:t>
      </w:r>
      <w:r w:rsidRPr="00A70361">
        <w:rPr>
          <w:u w:val="single"/>
        </w:rPr>
        <w:t xml:space="preserve">they’re </w:t>
      </w:r>
      <w:r w:rsidRPr="00D4680C">
        <w:rPr>
          <w:rStyle w:val="Emphasis"/>
          <w:highlight w:val="green"/>
        </w:rPr>
        <w:t>no</w:t>
      </w:r>
      <w:r w:rsidRPr="00A70361">
        <w:rPr>
          <w:rStyle w:val="Emphasis"/>
        </w:rPr>
        <w:t>t</w:t>
      </w:r>
      <w:r w:rsidRPr="00A70361">
        <w:rPr>
          <w:u w:val="single"/>
        </w:rPr>
        <w:t xml:space="preserve"> being </w:t>
      </w:r>
      <w:r w:rsidRPr="00D4680C">
        <w:rPr>
          <w:highlight w:val="green"/>
          <w:u w:val="single"/>
        </w:rPr>
        <w:t>attack</w:t>
      </w:r>
      <w:r w:rsidRPr="00A70361">
        <w:rPr>
          <w:u w:val="single"/>
        </w:rPr>
        <w:t xml:space="preserve">ed </w:t>
      </w:r>
      <w:r w:rsidRPr="00D4680C">
        <w:rPr>
          <w:highlight w:val="green"/>
          <w:u w:val="single"/>
        </w:rPr>
        <w:t>and</w:t>
      </w:r>
      <w:r w:rsidRPr="00A70361">
        <w:rPr>
          <w:sz w:val="16"/>
        </w:rPr>
        <w:t xml:space="preserve"> that </w:t>
      </w:r>
      <w:r w:rsidRPr="00D4680C">
        <w:rPr>
          <w:highlight w:val="green"/>
          <w:u w:val="single"/>
        </w:rPr>
        <w:t>they’ll</w:t>
      </w:r>
      <w:r w:rsidRPr="00A70361">
        <w:rPr>
          <w:u w:val="single"/>
        </w:rPr>
        <w:t xml:space="preserve"> be able to </w:t>
      </w:r>
      <w:r w:rsidRPr="00D4680C">
        <w:rPr>
          <w:rStyle w:val="Emphasis"/>
          <w:highlight w:val="green"/>
        </w:rPr>
        <w:t>respond</w:t>
      </w:r>
      <w:r w:rsidRPr="00D4680C">
        <w:rPr>
          <w:highlight w:val="green"/>
          <w:u w:val="single"/>
        </w:rPr>
        <w:t xml:space="preserve"> </w:t>
      </w:r>
      <w:r w:rsidRPr="00D4680C">
        <w:rPr>
          <w:rStyle w:val="Emphasis"/>
          <w:highlight w:val="green"/>
        </w:rPr>
        <w:t>quickly</w:t>
      </w:r>
      <w:r w:rsidRPr="00A70361">
        <w:rPr>
          <w:u w:val="single"/>
        </w:rPr>
        <w:t xml:space="preserve"> if they are.</w:t>
      </w:r>
    </w:p>
    <w:p w14:paraId="4D7D5D83" w14:textId="77777777" w:rsidR="001F05F4" w:rsidRPr="00A70361" w:rsidRDefault="001F05F4" w:rsidP="001F05F4">
      <w:pPr>
        <w:rPr>
          <w:sz w:val="16"/>
        </w:rPr>
      </w:pPr>
      <w:r w:rsidRPr="00A70361">
        <w:rPr>
          <w:sz w:val="16"/>
        </w:rPr>
        <w:t xml:space="preserve">For a long time, </w:t>
      </w:r>
      <w:r w:rsidRPr="00A70361">
        <w:rPr>
          <w:u w:val="single"/>
        </w:rPr>
        <w:t xml:space="preserve">these strategic early-warning </w:t>
      </w:r>
      <w:r w:rsidRPr="00D4680C">
        <w:rPr>
          <w:highlight w:val="green"/>
          <w:u w:val="single"/>
        </w:rPr>
        <w:t>satellites</w:t>
      </w:r>
      <w:r w:rsidRPr="00A70361">
        <w:rPr>
          <w:sz w:val="16"/>
        </w:rPr>
        <w:t xml:space="preserve"> were akin to a </w:t>
      </w:r>
      <w:r w:rsidRPr="00D4680C">
        <w:rPr>
          <w:rStyle w:val="Emphasis"/>
          <w:highlight w:val="green"/>
        </w:rPr>
        <w:t>center</w:t>
      </w:r>
      <w:r w:rsidRPr="00D4680C">
        <w:rPr>
          <w:highlight w:val="green"/>
          <w:u w:val="single"/>
        </w:rPr>
        <w:t xml:space="preserve"> of</w:t>
      </w:r>
      <w:r w:rsidRPr="00A70361">
        <w:rPr>
          <w:sz w:val="16"/>
        </w:rPr>
        <w:t xml:space="preserve"> gravity in </w:t>
      </w:r>
      <w:r w:rsidRPr="00D4680C">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D4680C">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D4680C">
        <w:rPr>
          <w:highlight w:val="green"/>
          <w:u w:val="single"/>
        </w:rPr>
        <w:t xml:space="preserve">incur </w:t>
      </w:r>
      <w:r w:rsidRPr="0050332C">
        <w:rPr>
          <w:rStyle w:val="Emphasis"/>
        </w:rPr>
        <w:t>nuclear</w:t>
      </w:r>
      <w:r w:rsidRPr="0050332C">
        <w:rPr>
          <w:u w:val="single"/>
        </w:rPr>
        <w:t xml:space="preserve"> </w:t>
      </w:r>
      <w:r w:rsidRPr="00D4680C">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5D793DAF" w14:textId="77777777" w:rsidR="001F05F4" w:rsidRPr="00A70361" w:rsidRDefault="001F05F4" w:rsidP="001F05F4">
      <w:pPr>
        <w:rPr>
          <w:u w:val="single"/>
        </w:rPr>
      </w:pPr>
      <w:r w:rsidRPr="00A70361">
        <w:rPr>
          <w:sz w:val="16"/>
        </w:rPr>
        <w:t xml:space="preserve">It was only later that the relevance of satellites for conventional warfare became clear. </w:t>
      </w:r>
      <w:r w:rsidRPr="00D4680C">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D4680C">
        <w:rPr>
          <w:highlight w:val="green"/>
          <w:u w:val="single"/>
        </w:rPr>
        <w:t xml:space="preserve">provide </w:t>
      </w:r>
      <w:r w:rsidRPr="00D4680C">
        <w:rPr>
          <w:rStyle w:val="Emphasis"/>
          <w:highlight w:val="green"/>
        </w:rPr>
        <w:t>comm</w:t>
      </w:r>
      <w:r w:rsidRPr="0050332C">
        <w:rPr>
          <w:rStyle w:val="Emphasis"/>
        </w:rPr>
        <w:t>unication</w:t>
      </w:r>
      <w:r w:rsidRPr="00D4680C">
        <w:rPr>
          <w:rStyle w:val="Emphasis"/>
          <w:highlight w:val="green"/>
        </w:rPr>
        <w:t>s</w:t>
      </w:r>
      <w:r w:rsidRPr="00A70361">
        <w:rPr>
          <w:sz w:val="16"/>
        </w:rPr>
        <w:t xml:space="preserve"> for friendly forces. </w:t>
      </w:r>
      <w:r w:rsidRPr="00A70361">
        <w:rPr>
          <w:u w:val="single"/>
        </w:rPr>
        <w:t xml:space="preserve">Indeed, the </w:t>
      </w:r>
      <w:r w:rsidRPr="00D4680C">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D4680C">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D4680C">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D4680C">
        <w:rPr>
          <w:rStyle w:val="Emphasis"/>
          <w:highlight w:val="green"/>
        </w:rPr>
        <w:t>confusion</w:t>
      </w:r>
      <w:r w:rsidRPr="00D4680C">
        <w:rPr>
          <w:highlight w:val="green"/>
          <w:u w:val="single"/>
        </w:rPr>
        <w:t xml:space="preserve"> and </w:t>
      </w:r>
      <w:r w:rsidRPr="00D4680C">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D4680C">
        <w:rPr>
          <w:highlight w:val="green"/>
          <w:u w:val="single"/>
        </w:rPr>
        <w:t xml:space="preserve">a </w:t>
      </w:r>
      <w:r w:rsidRPr="00D4680C">
        <w:rPr>
          <w:rStyle w:val="Emphasis"/>
          <w:highlight w:val="green"/>
        </w:rPr>
        <w:t>prelude</w:t>
      </w:r>
      <w:r w:rsidRPr="00D4680C">
        <w:rPr>
          <w:highlight w:val="green"/>
          <w:u w:val="single"/>
        </w:rPr>
        <w:t xml:space="preserve"> to</w:t>
      </w:r>
      <w:r w:rsidRPr="00A70361">
        <w:rPr>
          <w:sz w:val="16"/>
        </w:rPr>
        <w:t xml:space="preserve"> a general </w:t>
      </w:r>
      <w:r w:rsidRPr="00D4680C">
        <w:rPr>
          <w:highlight w:val="green"/>
          <w:u w:val="single"/>
        </w:rPr>
        <w:t>nuclear attack</w:t>
      </w:r>
      <w:r w:rsidRPr="00A70361">
        <w:rPr>
          <w:u w:val="single"/>
        </w:rPr>
        <w:t>, it might</w:t>
      </w:r>
      <w:r w:rsidRPr="00A70361">
        <w:rPr>
          <w:sz w:val="16"/>
        </w:rPr>
        <w:t xml:space="preserve"> choose to </w:t>
      </w:r>
      <w:r w:rsidRPr="00D4680C">
        <w:rPr>
          <w:rStyle w:val="Emphasis"/>
          <w:highlight w:val="green"/>
        </w:rPr>
        <w:t>pre</w:t>
      </w:r>
      <w:r w:rsidRPr="00D4680C">
        <w:rPr>
          <w:highlight w:val="green"/>
          <w:u w:val="single"/>
        </w:rPr>
        <w:t>-</w:t>
      </w:r>
      <w:r w:rsidRPr="00D4680C">
        <w:rPr>
          <w:rStyle w:val="Emphasis"/>
          <w:highlight w:val="green"/>
        </w:rPr>
        <w:t>empt</w:t>
      </w:r>
      <w:r w:rsidRPr="00D4680C">
        <w:rPr>
          <w:highlight w:val="green"/>
          <w:u w:val="single"/>
        </w:rPr>
        <w:t>.</w:t>
      </w:r>
    </w:p>
    <w:p w14:paraId="0F4058BD" w14:textId="77777777" w:rsidR="001F05F4" w:rsidRDefault="001F05F4" w:rsidP="001F05F4">
      <w:pPr>
        <w:rPr>
          <w:sz w:val="16"/>
        </w:rPr>
      </w:pPr>
      <w:r w:rsidRPr="00A70361">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w:t>
      </w:r>
      <w:r w:rsidRPr="00A70361">
        <w:rPr>
          <w:sz w:val="16"/>
        </w:rPr>
        <w:lastRenderedPageBreak/>
        <w:t>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32990F4C" w14:textId="77777777" w:rsidR="001F05F4" w:rsidRDefault="001F05F4" w:rsidP="001F05F4"/>
    <w:p w14:paraId="34EC98C6" w14:textId="77777777" w:rsidR="001F05F4" w:rsidRPr="00831EB4" w:rsidRDefault="001F05F4" w:rsidP="001F05F4">
      <w:pPr>
        <w:pStyle w:val="Heading4"/>
        <w:rPr>
          <w:rStyle w:val="Style13ptBold"/>
          <w:b/>
          <w:bCs w:val="0"/>
        </w:rPr>
      </w:pPr>
      <w:r w:rsidRPr="00283EEC">
        <w:rPr>
          <w:rStyle w:val="Style13ptBold"/>
          <w:b/>
          <w:bCs w:val="0"/>
        </w:rPr>
        <w:t>No checks</w:t>
      </w:r>
      <w:r w:rsidRPr="00831EB4">
        <w:rPr>
          <w:rStyle w:val="Style13ptBold"/>
          <w:b/>
          <w:bCs w:val="0"/>
        </w:rPr>
        <w:t xml:space="preserve"> on escalation.</w:t>
      </w:r>
    </w:p>
    <w:p w14:paraId="73ADA650" w14:textId="77777777" w:rsidR="001F05F4" w:rsidRPr="00581846" w:rsidRDefault="001F05F4" w:rsidP="001F05F4">
      <w:pPr>
        <w:rPr>
          <w:rStyle w:val="Style13ptBold"/>
        </w:rPr>
      </w:pPr>
      <w:r w:rsidRPr="00881088">
        <w:rPr>
          <w:rStyle w:val="Style13ptBold"/>
        </w:rPr>
        <w:t>MacDonald 18</w:t>
      </w:r>
      <w:r>
        <w:t>.</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5" w:history="1">
        <w:r w:rsidRPr="008E3734">
          <w:rPr>
            <w:rStyle w:val="Hyperlink"/>
          </w:rPr>
          <w:t>https://nsiteam.com/social/wp-content/uploads/2018/08/SMA-White-Paper_Chinese-Persepectives-on-Space_-Aug-2018.pdf</w:t>
        </w:r>
      </w:hyperlink>
      <w:r>
        <w:t>, accessed 7-14</w:t>
      </w:r>
      <w:r w:rsidRPr="004B3D48">
        <w:t>-2019) bm</w:t>
      </w:r>
    </w:p>
    <w:p w14:paraId="67D248B7" w14:textId="77777777" w:rsidR="001F05F4" w:rsidRDefault="001F05F4" w:rsidP="001F05F4">
      <w:pPr>
        <w:rPr>
          <w:rStyle w:val="Emphasis"/>
        </w:rPr>
      </w:pPr>
      <w:r w:rsidRPr="00B70BA9">
        <w:rPr>
          <w:sz w:val="16"/>
        </w:rPr>
        <w:t xml:space="preserve">Challenges across all five phases: </w:t>
      </w:r>
      <w:r w:rsidRPr="00283EEC">
        <w:rPr>
          <w:rStyle w:val="StyleUnderline"/>
        </w:rPr>
        <w:t xml:space="preserve">Another escalation threat is </w:t>
      </w:r>
      <w:r w:rsidRPr="00B70BA9">
        <w:rPr>
          <w:rStyle w:val="StyleUnderline"/>
        </w:rPr>
        <w:t xml:space="preserve">the </w:t>
      </w:r>
      <w:r w:rsidRPr="00D4680C">
        <w:rPr>
          <w:rStyle w:val="StyleUnderline"/>
          <w:highlight w:val="green"/>
        </w:rPr>
        <w:t>inexperience</w:t>
      </w:r>
      <w:r w:rsidRPr="00283EEC">
        <w:rPr>
          <w:rStyle w:val="StyleUnderline"/>
        </w:rPr>
        <w:t xml:space="preserve"> that </w:t>
      </w:r>
      <w:r w:rsidRPr="00D4680C">
        <w:rPr>
          <w:rStyle w:val="StyleUnderline"/>
          <w:highlight w:val="green"/>
        </w:rPr>
        <w:t xml:space="preserve">nations share </w:t>
      </w:r>
      <w:r w:rsidRPr="00283EEC">
        <w:rPr>
          <w:rStyle w:val="StyleUnderline"/>
        </w:rPr>
        <w:t>in</w:t>
      </w:r>
      <w:r w:rsidRPr="00B70BA9">
        <w:rPr>
          <w:sz w:val="16"/>
        </w:rPr>
        <w:t xml:space="preserve"> the </w:t>
      </w:r>
      <w:r w:rsidRPr="00283EEC">
        <w:rPr>
          <w:rStyle w:val="StyleUnderline"/>
        </w:rPr>
        <w:t>space</w:t>
      </w:r>
      <w:r w:rsidRPr="00B70BA9">
        <w:rPr>
          <w:sz w:val="16"/>
        </w:rPr>
        <w:t xml:space="preserve"> and cyber domains, </w:t>
      </w:r>
      <w:r w:rsidRPr="00283EEC">
        <w:rPr>
          <w:rStyle w:val="StyleUnderline"/>
        </w:rPr>
        <w:t>unlike in conventional domains of conflict and in the nuclear domain to a lesser extent</w:t>
      </w:r>
      <w:r w:rsidRPr="00B70BA9">
        <w:rPr>
          <w:sz w:val="16"/>
        </w:rPr>
        <w:t xml:space="preserve">. </w:t>
      </w:r>
      <w:r w:rsidRPr="00283EEC">
        <w:rPr>
          <w:rStyle w:val="Emphasis"/>
        </w:rPr>
        <w:t>This inexperience</w:t>
      </w:r>
      <w:r w:rsidRPr="00283EEC">
        <w:rPr>
          <w:rStyle w:val="StyleUnderline"/>
        </w:rPr>
        <w:t xml:space="preserve"> </w:t>
      </w:r>
      <w:r w:rsidRPr="00D4680C">
        <w:rPr>
          <w:rStyle w:val="StyleUnderline"/>
          <w:highlight w:val="green"/>
        </w:rPr>
        <w:t xml:space="preserve">gives </w:t>
      </w:r>
      <w:r w:rsidRPr="00B809EA">
        <w:rPr>
          <w:rStyle w:val="StyleUnderline"/>
        </w:rPr>
        <w:t xml:space="preserve">rise to </w:t>
      </w:r>
      <w:r w:rsidRPr="00D4680C">
        <w:rPr>
          <w:rStyle w:val="StyleUnderline"/>
          <w:highlight w:val="green"/>
        </w:rPr>
        <w:t xml:space="preserve">a </w:t>
      </w:r>
      <w:r w:rsidRPr="00D4680C">
        <w:rPr>
          <w:rStyle w:val="Emphasis"/>
          <w:highlight w:val="green"/>
        </w:rPr>
        <w:t>“sorcerer’s apprentice”</w:t>
      </w:r>
      <w:r w:rsidRPr="00D4680C">
        <w:rPr>
          <w:sz w:val="16"/>
          <w:highlight w:val="green"/>
        </w:rPr>
        <w:t xml:space="preserve"> </w:t>
      </w:r>
      <w:r w:rsidRPr="00D4680C">
        <w:rPr>
          <w:rStyle w:val="StyleUnderline"/>
          <w:highlight w:val="green"/>
        </w:rPr>
        <w:t>problem</w:t>
      </w:r>
      <w:r w:rsidRPr="00B70BA9">
        <w:rPr>
          <w:sz w:val="16"/>
        </w:rPr>
        <w:t xml:space="preserve">, </w:t>
      </w:r>
      <w:r w:rsidRPr="00B809EA">
        <w:rPr>
          <w:rStyle w:val="StyleUnderline"/>
        </w:rPr>
        <w:t xml:space="preserve">placing leaders at risk of </w:t>
      </w:r>
      <w:r w:rsidRPr="00283EEC">
        <w:rPr>
          <w:rStyle w:val="Emphasis"/>
        </w:rPr>
        <w:t xml:space="preserve">making potentially </w:t>
      </w:r>
      <w:r w:rsidRPr="00D4680C">
        <w:rPr>
          <w:rStyle w:val="Emphasis"/>
          <w:highlight w:val="green"/>
        </w:rPr>
        <w:t xml:space="preserve">unwise judgment </w:t>
      </w:r>
      <w:r w:rsidRPr="00283EEC">
        <w:rPr>
          <w:rStyle w:val="Emphasis"/>
        </w:rPr>
        <w:t>calls</w:t>
      </w:r>
      <w:r w:rsidRPr="00283EEC">
        <w:rPr>
          <w:rStyle w:val="StyleUnderline"/>
        </w:rPr>
        <w:t xml:space="preserve"> without </w:t>
      </w:r>
      <w:r w:rsidRPr="00283EEC">
        <w:rPr>
          <w:rStyle w:val="Emphasis"/>
        </w:rPr>
        <w:t>a full grasp of their implications</w:t>
      </w:r>
      <w:r w:rsidRPr="00B70BA9">
        <w:rPr>
          <w:sz w:val="16"/>
        </w:rPr>
        <w:t xml:space="preserve">. The space and cyber domains are sufficiently new and dynamic that </w:t>
      </w:r>
      <w:r w:rsidRPr="00B809EA">
        <w:rPr>
          <w:rStyle w:val="StyleUnderline"/>
        </w:rPr>
        <w:t xml:space="preserve">such decisions are </w:t>
      </w:r>
      <w:r w:rsidRPr="00D4680C">
        <w:rPr>
          <w:rStyle w:val="Emphasis"/>
          <w:highlight w:val="green"/>
        </w:rPr>
        <w:t>highly likely</w:t>
      </w:r>
      <w:r w:rsidRPr="00B70BA9">
        <w:rPr>
          <w:sz w:val="16"/>
        </w:rPr>
        <w:t xml:space="preserve">. </w:t>
      </w:r>
      <w:r w:rsidRPr="00283EEC">
        <w:rPr>
          <w:rStyle w:val="StyleUnderline"/>
        </w:rPr>
        <w:t>Adding to this uncertainty is the ever-growing interdependence of infrastructures within and among advanced countries, making the impact of major attacks against a country’s space</w:t>
      </w:r>
      <w:r w:rsidRPr="00B70BA9">
        <w:rPr>
          <w:sz w:val="16"/>
        </w:rPr>
        <w:t xml:space="preserve"> and/or cyber </w:t>
      </w:r>
      <w:r w:rsidRPr="00283EEC">
        <w:rPr>
          <w:rStyle w:val="StyleUnderline"/>
        </w:rPr>
        <w:t>infrastructure</w:t>
      </w:r>
      <w:r w:rsidRPr="00B70BA9">
        <w:rPr>
          <w:sz w:val="16"/>
        </w:rPr>
        <w:t xml:space="preserve">s </w:t>
      </w:r>
      <w:r w:rsidRPr="00283EEC">
        <w:rPr>
          <w:rStyle w:val="Emphasis"/>
        </w:rPr>
        <w:t>inherently unknowable.</w:t>
      </w:r>
      <w:r w:rsidRPr="00B70BA9">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283EEC">
        <w:rPr>
          <w:rStyle w:val="StyleUnderline"/>
        </w:rPr>
        <w:t xml:space="preserve">a series of reciprocal </w:t>
      </w:r>
      <w:r w:rsidRPr="00D4680C">
        <w:rPr>
          <w:rStyle w:val="StyleUnderline"/>
          <w:highlight w:val="green"/>
        </w:rPr>
        <w:t xml:space="preserve">escalations </w:t>
      </w:r>
      <w:r w:rsidRPr="00B809EA">
        <w:rPr>
          <w:rStyle w:val="StyleUnderline"/>
        </w:rPr>
        <w:t xml:space="preserve">could </w:t>
      </w:r>
      <w:r w:rsidRPr="00283EEC">
        <w:rPr>
          <w:rStyle w:val="Emphasis"/>
        </w:rPr>
        <w:t xml:space="preserve">easily </w:t>
      </w:r>
      <w:r w:rsidRPr="00D4680C">
        <w:rPr>
          <w:rStyle w:val="Emphasis"/>
          <w:highlight w:val="green"/>
        </w:rPr>
        <w:t>become unstable</w:t>
      </w:r>
      <w:r w:rsidRPr="00D4680C">
        <w:rPr>
          <w:rStyle w:val="StyleUnderline"/>
          <w:highlight w:val="green"/>
        </w:rPr>
        <w:t xml:space="preserve">. </w:t>
      </w:r>
      <w:r w:rsidRPr="00D4680C">
        <w:rPr>
          <w:rStyle w:val="Emphasis"/>
          <w:highlight w:val="green"/>
        </w:rPr>
        <w:t xml:space="preserve">No </w:t>
      </w:r>
      <w:r w:rsidRPr="00283EEC">
        <w:rPr>
          <w:rStyle w:val="Emphasis"/>
        </w:rPr>
        <w:t xml:space="preserve">clear-cut escalation </w:t>
      </w:r>
      <w:r w:rsidRPr="00D4680C">
        <w:rPr>
          <w:rStyle w:val="Emphasis"/>
          <w:highlight w:val="green"/>
        </w:rPr>
        <w:t>barrier exists</w:t>
      </w:r>
      <w:r w:rsidRPr="00D4680C">
        <w:rPr>
          <w:rStyle w:val="StyleUnderline"/>
          <w:highlight w:val="green"/>
        </w:rPr>
        <w:t xml:space="preserve"> in</w:t>
      </w:r>
      <w:r w:rsidRPr="00283EEC">
        <w:rPr>
          <w:rStyle w:val="StyleUnderline"/>
        </w:rPr>
        <w:t xml:space="preserve"> the </w:t>
      </w:r>
      <w:r w:rsidRPr="00D4680C">
        <w:rPr>
          <w:rStyle w:val="StyleUnderline"/>
          <w:highlight w:val="green"/>
        </w:rPr>
        <w:t>space</w:t>
      </w:r>
      <w:r w:rsidRPr="00B70BA9">
        <w:rPr>
          <w:sz w:val="16"/>
        </w:rPr>
        <w:t xml:space="preserve"> and cyber </w:t>
      </w:r>
      <w:r w:rsidRPr="00283EEC">
        <w:rPr>
          <w:rStyle w:val="StyleUnderline"/>
        </w:rPr>
        <w:t>domains</w:t>
      </w:r>
      <w:r w:rsidRPr="00B70BA9">
        <w:rPr>
          <w:sz w:val="16"/>
        </w:rPr>
        <w:t xml:space="preserve">, </w:t>
      </w:r>
      <w:r w:rsidRPr="00D4680C">
        <w:rPr>
          <w:rStyle w:val="StyleUnderline"/>
          <w:highlight w:val="green"/>
        </w:rPr>
        <w:t xml:space="preserve">and given </w:t>
      </w:r>
      <w:r w:rsidRPr="00283EEC">
        <w:rPr>
          <w:rStyle w:val="StyleUnderline"/>
        </w:rPr>
        <w:t xml:space="preserve">the short-term </w:t>
      </w:r>
      <w:r w:rsidRPr="00B809EA">
        <w:rPr>
          <w:rStyle w:val="StyleUnderline"/>
        </w:rPr>
        <w:t xml:space="preserve">tactical </w:t>
      </w:r>
      <w:r w:rsidRPr="00D4680C">
        <w:rPr>
          <w:rStyle w:val="StyleUnderline"/>
          <w:highlight w:val="green"/>
        </w:rPr>
        <w:t>benefits</w:t>
      </w:r>
      <w:r w:rsidRPr="00283EEC">
        <w:rPr>
          <w:rStyle w:val="StyleUnderline"/>
        </w:rPr>
        <w:t xml:space="preserve"> of escalating ahead of an adversary, </w:t>
      </w:r>
      <w:r w:rsidRPr="00D4680C">
        <w:rPr>
          <w:rStyle w:val="Emphasis"/>
          <w:highlight w:val="green"/>
        </w:rPr>
        <w:t xml:space="preserve">each </w:t>
      </w:r>
      <w:r w:rsidRPr="00283EEC">
        <w:rPr>
          <w:rStyle w:val="Emphasis"/>
        </w:rPr>
        <w:t xml:space="preserve">additional escalation could </w:t>
      </w:r>
      <w:r w:rsidRPr="00D4680C">
        <w:rPr>
          <w:rStyle w:val="Emphasis"/>
          <w:highlight w:val="green"/>
        </w:rPr>
        <w:t xml:space="preserve">create </w:t>
      </w:r>
      <w:r w:rsidRPr="00283EEC">
        <w:rPr>
          <w:rStyle w:val="Emphasis"/>
        </w:rPr>
        <w:t xml:space="preserve">incentives for </w:t>
      </w:r>
      <w:r w:rsidRPr="00D4680C">
        <w:rPr>
          <w:rStyle w:val="Emphasis"/>
          <w:highlight w:val="green"/>
        </w:rPr>
        <w:t>further escalation</w:t>
      </w:r>
      <w:r w:rsidRPr="00283EEC">
        <w:rPr>
          <w:rStyle w:val="StyleUnderline"/>
        </w:rPr>
        <w:t xml:space="preserve"> that an adversary would not always anticipate</w:t>
      </w:r>
      <w:r w:rsidRPr="00B70BA9">
        <w:rPr>
          <w:sz w:val="16"/>
        </w:rPr>
        <w:t xml:space="preserve">. </w:t>
      </w:r>
      <w:r w:rsidRPr="00D4680C">
        <w:rPr>
          <w:rStyle w:val="Emphasis"/>
          <w:highlight w:val="green"/>
        </w:rPr>
        <w:t xml:space="preserve">Escalation </w:t>
      </w:r>
      <w:r w:rsidRPr="00283EEC">
        <w:rPr>
          <w:rStyle w:val="Emphasis"/>
        </w:rPr>
        <w:t>in space</w:t>
      </w:r>
      <w:r w:rsidRPr="00B70BA9">
        <w:rPr>
          <w:sz w:val="16"/>
        </w:rPr>
        <w:t xml:space="preserve">, then, </w:t>
      </w:r>
      <w:r w:rsidRPr="00D4680C">
        <w:rPr>
          <w:rStyle w:val="Emphasis"/>
          <w:highlight w:val="green"/>
        </w:rPr>
        <w:t>is a slippery slope with few off-ramps.</w:t>
      </w:r>
    </w:p>
    <w:p w14:paraId="093C85DA" w14:textId="77777777" w:rsidR="001F05F4" w:rsidRPr="00B70BA9" w:rsidRDefault="001F05F4" w:rsidP="001F05F4"/>
    <w:p w14:paraId="36975291" w14:textId="77777777" w:rsidR="004956AE" w:rsidRPr="00CE11B7" w:rsidRDefault="004956AE" w:rsidP="004956AE">
      <w:pPr>
        <w:pStyle w:val="Heading3"/>
        <w:rPr>
          <w:rFonts w:asciiTheme="majorHAnsi" w:hAnsiTheme="majorHAnsi" w:cstheme="majorHAnsi"/>
        </w:rPr>
      </w:pPr>
      <w:r w:rsidRPr="00CE11B7">
        <w:rPr>
          <w:rFonts w:asciiTheme="majorHAnsi" w:hAnsiTheme="majorHAnsi" w:cstheme="majorHAnsi"/>
        </w:rPr>
        <w:lastRenderedPageBreak/>
        <w:t>Underview</w:t>
      </w:r>
    </w:p>
    <w:p w14:paraId="7470AAE2" w14:textId="1D808DB6" w:rsidR="004956AE" w:rsidRPr="003469CC" w:rsidRDefault="004956AE" w:rsidP="00C85E5F">
      <w:pPr>
        <w:pStyle w:val="Heading5"/>
        <w:rPr>
          <w:sz w:val="12"/>
          <w:szCs w:val="12"/>
        </w:rPr>
      </w:pPr>
      <w:r w:rsidRPr="00CE11B7">
        <w:rPr>
          <w:rFonts w:cstheme="majorHAnsi"/>
        </w:rPr>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rPr>
          <w:rFonts w:cstheme="majorHAnsi"/>
        </w:rPr>
        <w:t>, evidence</w:t>
      </w:r>
      <w:r w:rsidRPr="00CE11B7">
        <w:rPr>
          <w:rFonts w:cstheme="majorHAnsi"/>
        </w:rPr>
        <w:t>, or new responses to AC arguments since they’d dump on it for 6 minutes and my 3-minute 2AR is spread too thin.</w:t>
      </w:r>
      <w:r>
        <w:rPr>
          <w:rFonts w:cstheme="majorHAnsi"/>
        </w:rPr>
        <w:t xml:space="preserve"> </w:t>
      </w:r>
    </w:p>
    <w:p w14:paraId="64641B5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570BC"/>
    <w:multiLevelType w:val="hybridMultilevel"/>
    <w:tmpl w:val="15E657AA"/>
    <w:lvl w:ilvl="0" w:tplc="C77EE4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2D8E"/>
    <w:rsid w:val="000029E3"/>
    <w:rsid w:val="000029E8"/>
    <w:rsid w:val="00002D8E"/>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674"/>
    <w:rsid w:val="0008785F"/>
    <w:rsid w:val="00090CBE"/>
    <w:rsid w:val="00094DEC"/>
    <w:rsid w:val="000A2D8A"/>
    <w:rsid w:val="000D26A6"/>
    <w:rsid w:val="000D2B90"/>
    <w:rsid w:val="000D6ED8"/>
    <w:rsid w:val="000D717B"/>
    <w:rsid w:val="00100B28"/>
    <w:rsid w:val="00117316"/>
    <w:rsid w:val="001209B4"/>
    <w:rsid w:val="0016554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5F4"/>
    <w:rsid w:val="001F1173"/>
    <w:rsid w:val="002005A8"/>
    <w:rsid w:val="00203DD8"/>
    <w:rsid w:val="00204E1D"/>
    <w:rsid w:val="00205966"/>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076F"/>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4642"/>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6AE"/>
    <w:rsid w:val="00496BB2"/>
    <w:rsid w:val="004B37B4"/>
    <w:rsid w:val="004B72B4"/>
    <w:rsid w:val="004C0314"/>
    <w:rsid w:val="004C0D3D"/>
    <w:rsid w:val="004C213E"/>
    <w:rsid w:val="004C376C"/>
    <w:rsid w:val="004C657F"/>
    <w:rsid w:val="004D17D8"/>
    <w:rsid w:val="004D52D8"/>
    <w:rsid w:val="004E355B"/>
    <w:rsid w:val="004F5E8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9ED"/>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5706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29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BBE"/>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5BF"/>
    <w:rsid w:val="00C3164F"/>
    <w:rsid w:val="00C31B5E"/>
    <w:rsid w:val="00C34D3E"/>
    <w:rsid w:val="00C35B37"/>
    <w:rsid w:val="00C3747A"/>
    <w:rsid w:val="00C37F29"/>
    <w:rsid w:val="00C56DCC"/>
    <w:rsid w:val="00C57075"/>
    <w:rsid w:val="00C6602F"/>
    <w:rsid w:val="00C72AFE"/>
    <w:rsid w:val="00C81619"/>
    <w:rsid w:val="00C85E5F"/>
    <w:rsid w:val="00C97AEE"/>
    <w:rsid w:val="00CA013C"/>
    <w:rsid w:val="00CA6D6D"/>
    <w:rsid w:val="00CC7A4E"/>
    <w:rsid w:val="00CD1359"/>
    <w:rsid w:val="00CD4C83"/>
    <w:rsid w:val="00CE00B2"/>
    <w:rsid w:val="00CF01B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6E1"/>
    <w:rsid w:val="00E03F91"/>
    <w:rsid w:val="00E064EF"/>
    <w:rsid w:val="00E064F2"/>
    <w:rsid w:val="00E0717B"/>
    <w:rsid w:val="00E15598"/>
    <w:rsid w:val="00E20D65"/>
    <w:rsid w:val="00E353A2"/>
    <w:rsid w:val="00E36881"/>
    <w:rsid w:val="00E42E4C"/>
    <w:rsid w:val="00E47013"/>
    <w:rsid w:val="00E47CC9"/>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2C3"/>
    <w:rsid w:val="00F94060"/>
    <w:rsid w:val="00FA56F6"/>
    <w:rsid w:val="00FB329D"/>
    <w:rsid w:val="00FC27E3"/>
    <w:rsid w:val="00FC74C7"/>
    <w:rsid w:val="00FD451D"/>
    <w:rsid w:val="00FD5B22"/>
    <w:rsid w:val="00FE1B01"/>
    <w:rsid w:val="00FE7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B7EB22"/>
  <w14:defaultImageDpi w14:val="300"/>
  <w15:docId w15:val="{E93E477B-8860-AB41-8204-A2CF5E7F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A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7A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A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E7A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FE7AC3"/>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Text"/>
    <w:basedOn w:val="Normal"/>
    <w:next w:val="Normal"/>
    <w:link w:val="Heading5Char"/>
    <w:autoRedefine/>
    <w:unhideWhenUsed/>
    <w:qFormat/>
    <w:rsid w:val="004956AE"/>
    <w:pPr>
      <w:keepNext/>
      <w:keepLines/>
      <w:spacing w:before="40" w:after="0"/>
      <w:outlineLvl w:val="4"/>
    </w:pPr>
    <w:rPr>
      <w:rFonts w:asciiTheme="majorHAnsi" w:eastAsiaTheme="majorEastAsia" w:hAnsiTheme="majorHAnsi" w:cstheme="majorBidi"/>
      <w:b/>
      <w:color w:val="000000" w:themeColor="text1"/>
      <w:sz w:val="28"/>
    </w:rPr>
  </w:style>
  <w:style w:type="character" w:default="1" w:styleId="DefaultParagraphFont">
    <w:name w:val="Default Paragraph Font"/>
    <w:uiPriority w:val="1"/>
    <w:semiHidden/>
    <w:unhideWhenUsed/>
    <w:rsid w:val="00FE7A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AC3"/>
  </w:style>
  <w:style w:type="character" w:customStyle="1" w:styleId="Heading1Char">
    <w:name w:val="Heading 1 Char"/>
    <w:aliases w:val="Pocket Char"/>
    <w:basedOn w:val="DefaultParagraphFont"/>
    <w:link w:val="Heading1"/>
    <w:uiPriority w:val="9"/>
    <w:rsid w:val="00FE7A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AC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E7AC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FE7AC3"/>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AC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E7AC3"/>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FE7A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7AC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E7AC3"/>
    <w:rPr>
      <w:color w:val="auto"/>
      <w:u w:val="none"/>
    </w:rPr>
  </w:style>
  <w:style w:type="paragraph" w:styleId="DocumentMap">
    <w:name w:val="Document Map"/>
    <w:basedOn w:val="Normal"/>
    <w:link w:val="DocumentMapChar"/>
    <w:uiPriority w:val="99"/>
    <w:semiHidden/>
    <w:unhideWhenUsed/>
    <w:rsid w:val="00FE7A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AC3"/>
    <w:rPr>
      <w:rFonts w:ascii="Lucida Grande" w:hAnsi="Lucida Grande" w:cs="Lucida Grande"/>
    </w:rPr>
  </w:style>
  <w:style w:type="character" w:customStyle="1" w:styleId="Heading5Char">
    <w:name w:val="Heading 5 Char"/>
    <w:aliases w:val="A Tagline Char,A Tag Char,Heading -1 Char,B Tagline Char,Text Char"/>
    <w:basedOn w:val="DefaultParagraphFont"/>
    <w:link w:val="Heading5"/>
    <w:rsid w:val="004956AE"/>
    <w:rPr>
      <w:rFonts w:asciiTheme="majorHAnsi" w:eastAsiaTheme="majorEastAsia" w:hAnsiTheme="majorHAnsi" w:cstheme="majorBidi"/>
      <w:b/>
      <w:color w:val="000000" w:themeColor="text1"/>
      <w:sz w:val="28"/>
    </w:rPr>
  </w:style>
  <w:style w:type="paragraph" w:customStyle="1" w:styleId="textbold">
    <w:name w:val="text bold"/>
    <w:basedOn w:val="Normal"/>
    <w:link w:val="Emphasis"/>
    <w:uiPriority w:val="20"/>
    <w:qFormat/>
    <w:rsid w:val="004956A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4956AE"/>
    <w:pPr>
      <w:ind w:left="720"/>
      <w:contextualSpacing/>
    </w:p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
    <w:basedOn w:val="Heading1"/>
    <w:link w:val="Hyperlink"/>
    <w:autoRedefine/>
    <w:uiPriority w:val="99"/>
    <w:qFormat/>
    <w:rsid w:val="004956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F05F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apple-converted-space">
    <w:name w:val="apple-converted-space"/>
    <w:basedOn w:val="DefaultParagraphFont"/>
    <w:rsid w:val="00CE0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nasa.gov/news/1027/satellites-help-power-grid-keep-its-bal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erospace.org/article/space-debris-1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xiv.org/pdf/2202.07442.pdf" TargetMode="External"/><Relationship Id="rId5" Type="http://schemas.openxmlformats.org/officeDocument/2006/relationships/numbering" Target="numbering.xml"/><Relationship Id="rId15" Type="http://schemas.openxmlformats.org/officeDocument/2006/relationships/hyperlink" Target="https://nsiteam.com/social/wp-content/uploads/2018/08/SMA-White-Paper_Chinese-Persepectives-on-Space_-Aug-2018.pdf" TargetMode="External"/><Relationship Id="rId10" Type="http://schemas.openxmlformats.org/officeDocument/2006/relationships/hyperlink" Target="https://voelkerrechtsblog.org/sorry-elon-mars-is-not-a-legal-vacuum-and-its-not-yours-either%20" TargetMode="External"/><Relationship Id="rId4" Type="http://schemas.openxmlformats.org/officeDocument/2006/relationships/customXml" Target="../customXml/item4.xml"/><Relationship Id="rId9" Type="http://schemas.openxmlformats.org/officeDocument/2006/relationships/hyperlink" Target="https://www.ncbi.nlm.nih.gov/pmc/articles/PMC7293599/" TargetMode="External"/><Relationship Id="rId14" Type="http://schemas.openxmlformats.org/officeDocument/2006/relationships/hyperlink" Target="https://www.19fortyfive.com/2022/01/does-a-space-war-mean-a-nuclear-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15224</Words>
  <Characters>80840</Characters>
  <Application>Microsoft Office Word</Application>
  <DocSecurity>0</DocSecurity>
  <Lines>869</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20</cp:revision>
  <dcterms:created xsi:type="dcterms:W3CDTF">2022-04-23T16:57:00Z</dcterms:created>
  <dcterms:modified xsi:type="dcterms:W3CDTF">2022-04-23T22:47:00Z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