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7AB1F" w14:textId="261BE1D5" w:rsidR="001F275E" w:rsidRPr="00421998" w:rsidRDefault="001F275E" w:rsidP="001F275E">
      <w:pPr>
        <w:pStyle w:val="Heading3"/>
      </w:pPr>
      <w:r w:rsidRPr="00421998">
        <w:t>Fram</w:t>
      </w:r>
      <w:r>
        <w:t>ework</w:t>
      </w:r>
    </w:p>
    <w:p w14:paraId="78CCB3E7" w14:textId="77777777" w:rsidR="001F275E" w:rsidRPr="002677ED" w:rsidRDefault="001F275E" w:rsidP="001F275E">
      <w:pPr>
        <w:pStyle w:val="Heading4"/>
        <w:rPr>
          <w:i/>
          <w:iCs/>
        </w:rPr>
      </w:pPr>
      <w:r w:rsidRPr="002677ED">
        <w:rPr>
          <w:i/>
        </w:rPr>
        <w:t>Ethics must begin a priori</w:t>
      </w:r>
    </w:p>
    <w:p w14:paraId="601E97A2" w14:textId="77777777" w:rsidR="001F275E" w:rsidRPr="003E4733" w:rsidRDefault="001F275E" w:rsidP="001F275E">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10ABFF4A" w14:textId="77777777" w:rsidR="001F275E" w:rsidRPr="00D05AEA" w:rsidRDefault="001F275E" w:rsidP="001F275E">
      <w:pPr>
        <w:pStyle w:val="Heading4"/>
        <w:rPr>
          <w:u w:val="single"/>
        </w:rPr>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316D80C4" w14:textId="77777777" w:rsidR="001F275E" w:rsidRDefault="001F275E" w:rsidP="001F275E">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50F1B299" w14:textId="77777777" w:rsidR="001F275E" w:rsidRDefault="001F275E" w:rsidP="001F275E">
      <w:pPr>
        <w:pStyle w:val="Heading4"/>
      </w:pPr>
      <w:r>
        <w:t>Additionally</w:t>
      </w:r>
      <w:r w:rsidRPr="0088077D">
        <w:t>:</w:t>
      </w:r>
    </w:p>
    <w:p w14:paraId="635D77CA" w14:textId="77777777" w:rsidR="001F275E" w:rsidRDefault="001F275E" w:rsidP="001F275E">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3C962EB" w14:textId="77777777" w:rsidR="001F275E" w:rsidRPr="00CE11B7" w:rsidRDefault="001F275E" w:rsidP="001F275E">
      <w:pPr>
        <w:pStyle w:val="Heading4"/>
      </w:pPr>
      <w:r>
        <w:t xml:space="preserve">[B] </w:t>
      </w:r>
      <w:r w:rsidRPr="00CE11B7">
        <w:t>Only universalizable reason can effectively explain the perspectives of agents – that’s the best method for combatting oppression</w:t>
      </w:r>
      <w:r>
        <w:t>.</w:t>
      </w:r>
    </w:p>
    <w:p w14:paraId="2FE47F61" w14:textId="77777777" w:rsidR="001F275E" w:rsidRPr="00426666" w:rsidRDefault="001F275E" w:rsidP="001F275E">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BF773F1" w14:textId="77777777" w:rsidR="001F275E" w:rsidRPr="00753A4F" w:rsidRDefault="001F275E" w:rsidP="001F275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lastRenderedPageBreak/>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F27DE3D" w14:textId="77777777" w:rsidR="001F275E" w:rsidRPr="00E80998" w:rsidRDefault="001F275E" w:rsidP="001F275E">
      <w:pPr>
        <w:pStyle w:val="Heading4"/>
      </w:pPr>
      <w:r w:rsidRPr="00E80998">
        <w:t xml:space="preserve">Thus, the standard is consistency with the categorical imperative. </w:t>
      </w:r>
    </w:p>
    <w:p w14:paraId="07857D0A" w14:textId="77777777" w:rsidR="001F275E" w:rsidRDefault="001F275E" w:rsidP="001F275E">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71AA8EC" w14:textId="77777777" w:rsidR="001F275E" w:rsidRDefault="001F275E" w:rsidP="001F275E">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5CE68629" w14:textId="165BF313" w:rsidR="001F275E" w:rsidRPr="00245397" w:rsidRDefault="001F275E" w:rsidP="001F275E">
      <w:pPr>
        <w:pStyle w:val="Heading4"/>
        <w:rPr>
          <w:b w:val="0"/>
          <w:u w:val="single"/>
        </w:rPr>
      </w:pPr>
      <w:r w:rsidRPr="00686754">
        <w:rPr>
          <w:u w:val="single"/>
        </w:rPr>
        <w:t>[</w:t>
      </w:r>
      <w:r w:rsidR="00F17656">
        <w:rPr>
          <w:u w:val="single"/>
        </w:rPr>
        <w:t>3</w:t>
      </w:r>
      <w:r w:rsidRPr="00686754">
        <w:rPr>
          <w:u w:val="single"/>
        </w:rPr>
        <w:t xml:space="preserve">] If the </w:t>
      </w:r>
      <w:proofErr w:type="spellStart"/>
      <w:r w:rsidRPr="00686754">
        <w:rPr>
          <w:u w:val="single"/>
        </w:rPr>
        <w:t>aff</w:t>
      </w:r>
      <w:proofErr w:type="spellEnd"/>
      <w:r w:rsidRPr="00686754">
        <w:rPr>
          <w:u w:val="single"/>
        </w:rPr>
        <w:t xml:space="preserve"> is winning, then they get the ballot</w:t>
      </w:r>
      <w:r w:rsidRPr="0062320C">
        <w:rPr>
          <w:u w:val="single"/>
        </w:rPr>
        <w:t>:</w:t>
      </w:r>
      <w:r w:rsidRPr="005C1D6D">
        <w:t xml:space="preserve"> </w:t>
      </w:r>
      <w:r>
        <w:t>Denying the antecedent proves the conclusion.</w:t>
      </w:r>
    </w:p>
    <w:p w14:paraId="12B5BAD3" w14:textId="77777777" w:rsidR="001F275E" w:rsidRPr="007E5CCA" w:rsidRDefault="001F275E" w:rsidP="001F275E">
      <w:pPr>
        <w:rPr>
          <w:rFonts w:ascii="Times New Roman" w:hAnsi="Times New Roman" w:cs="Times New Roman"/>
        </w:rPr>
      </w:pPr>
      <w:r w:rsidRPr="001E14D4">
        <w:rPr>
          <w:b/>
          <w:bCs/>
          <w:sz w:val="28"/>
          <w:szCs w:val="28"/>
          <w:u w:val="single"/>
        </w:rPr>
        <w:t>Stanford No Date</w:t>
      </w:r>
      <w:r w:rsidRPr="00CF32C1">
        <w:rPr>
          <w:b/>
          <w:bCs/>
          <w:sz w:val="28"/>
          <w:szCs w:val="28"/>
        </w:rPr>
        <w:t xml:space="preserve"> </w:t>
      </w:r>
      <w:r w:rsidRPr="004808C7">
        <w:rPr>
          <w:sz w:val="16"/>
          <w:szCs w:val="16"/>
        </w:rPr>
        <w:t>“an introduction to PHILOSOPHY Stanford University”</w:t>
      </w:r>
      <w:r>
        <w:rPr>
          <w:sz w:val="16"/>
          <w:szCs w:val="16"/>
        </w:rPr>
        <w:t xml:space="preserve"> </w:t>
      </w:r>
      <w:hyperlink r:id="rId11" w:history="1">
        <w:r w:rsidRPr="00805C22">
          <w:rPr>
            <w:rStyle w:val="Hyperlink"/>
            <w:sz w:val="16"/>
            <w:szCs w:val="16"/>
          </w:rPr>
          <w:t>https://web.stanford.edu/~bobonich/dictionary/dictionary.html</w:t>
        </w:r>
      </w:hyperlink>
      <w:r w:rsidRPr="007E5CCA">
        <w:t xml:space="preserve"> </w:t>
      </w:r>
      <w:r>
        <w:rPr>
          <w:sz w:val="16"/>
          <w:szCs w:val="16"/>
        </w:rPr>
        <w:t>SJ//VM</w:t>
      </w:r>
    </w:p>
    <w:p w14:paraId="60CCE1A7" w14:textId="77777777" w:rsidR="001F275E" w:rsidRDefault="001F275E" w:rsidP="001F275E">
      <w:pPr>
        <w:rPr>
          <w:rStyle w:val="Emphasis"/>
        </w:rPr>
      </w:pPr>
      <w:r>
        <w:rPr>
          <w:rStyle w:val="Emphasis"/>
        </w:rPr>
        <w:lastRenderedPageBreak/>
        <w:t xml:space="preserve">Conditional statement: </w:t>
      </w:r>
      <w:r w:rsidRPr="007E5CCA">
        <w:rPr>
          <w:rStyle w:val="Emphasis"/>
        </w:rPr>
        <w:t>an “if p, then q” compound statement</w:t>
      </w:r>
      <w:r w:rsidRPr="007E5CCA">
        <w:rPr>
          <w:sz w:val="14"/>
        </w:rPr>
        <w:t xml:space="preserve"> (ex. If I throw this ball into the air, it will come down); </w:t>
      </w:r>
      <w:r w:rsidRPr="007E5CCA">
        <w:rPr>
          <w:rStyle w:val="Emphasis"/>
        </w:rPr>
        <w:t>p is called the antecedent, and q is the consequent</w:t>
      </w:r>
      <w:r w:rsidRPr="007E5CCA">
        <w:rPr>
          <w:sz w:val="14"/>
        </w:rPr>
        <w:t xml:space="preserve">.  A </w:t>
      </w:r>
      <w:proofErr w:type="gramStart"/>
      <w:r w:rsidRPr="007E5CCA">
        <w:rPr>
          <w:sz w:val="14"/>
        </w:rPr>
        <w:t>conditional asserts</w:t>
      </w:r>
      <w:proofErr w:type="gramEnd"/>
      <w:r w:rsidRPr="007E5CCA">
        <w:rPr>
          <w:sz w:val="14"/>
        </w:rPr>
        <w:t xml:space="preserve"> that </w:t>
      </w:r>
      <w:r w:rsidRPr="007E5CCA">
        <w:rPr>
          <w:rStyle w:val="Emphasis"/>
        </w:rPr>
        <w:t xml:space="preserve">if its antecedent is true, its consequent is also true; any conditional with a </w:t>
      </w:r>
      <w:r w:rsidRPr="00E542DA">
        <w:rPr>
          <w:rStyle w:val="Emphasis"/>
          <w:highlight w:val="green"/>
        </w:rPr>
        <w:t>true</w:t>
      </w:r>
      <w:r w:rsidRPr="007E5CCA">
        <w:rPr>
          <w:rStyle w:val="Emphasis"/>
        </w:rPr>
        <w:t xml:space="preserve"> </w:t>
      </w:r>
      <w:r w:rsidRPr="00E542DA">
        <w:rPr>
          <w:rStyle w:val="Emphasis"/>
          <w:highlight w:val="green"/>
        </w:rPr>
        <w:t>antecedent</w:t>
      </w:r>
      <w:r w:rsidRPr="007E5CCA">
        <w:rPr>
          <w:rStyle w:val="Emphasis"/>
        </w:rPr>
        <w:t xml:space="preserve"> and a </w:t>
      </w:r>
      <w:r w:rsidRPr="00E542DA">
        <w:rPr>
          <w:rStyle w:val="Emphasis"/>
          <w:highlight w:val="green"/>
        </w:rPr>
        <w:t>false consequent</w:t>
      </w:r>
      <w:r w:rsidRPr="007E5CCA">
        <w:rPr>
          <w:rStyle w:val="Emphasis"/>
        </w:rPr>
        <w:t xml:space="preserve"> must be </w:t>
      </w:r>
      <w:r w:rsidRPr="00E542DA">
        <w:rPr>
          <w:rStyle w:val="Emphasis"/>
          <w:highlight w:val="green"/>
        </w:rPr>
        <w:t>false</w:t>
      </w:r>
      <w:r w:rsidRPr="007E5CCA">
        <w:rPr>
          <w:sz w:val="14"/>
        </w:rPr>
        <w:t xml:space="preserve">.  For </w:t>
      </w:r>
      <w:r w:rsidRPr="00E542DA">
        <w:rPr>
          <w:rStyle w:val="Emphasis"/>
          <w:highlight w:val="green"/>
        </w:rPr>
        <w:t>any other combination</w:t>
      </w:r>
      <w:r w:rsidRPr="007E5CCA">
        <w:rPr>
          <w:rStyle w:val="Emphasis"/>
        </w:rPr>
        <w:t xml:space="preserve"> of true and false antecedents and consequents, the </w:t>
      </w:r>
      <w:r w:rsidRPr="00E542DA">
        <w:rPr>
          <w:rStyle w:val="Emphasis"/>
          <w:highlight w:val="green"/>
        </w:rPr>
        <w:t>conditional</w:t>
      </w:r>
      <w:r w:rsidRPr="007E5CCA">
        <w:rPr>
          <w:rStyle w:val="Emphasis"/>
        </w:rPr>
        <w:t xml:space="preserve"> statement </w:t>
      </w:r>
      <w:r w:rsidRPr="00E542DA">
        <w:rPr>
          <w:rStyle w:val="Emphasis"/>
          <w:highlight w:val="green"/>
        </w:rPr>
        <w:t>is true</w:t>
      </w:r>
      <w:r w:rsidRPr="007E5CCA">
        <w:rPr>
          <w:rStyle w:val="Emphasis"/>
        </w:rPr>
        <w:t>.</w:t>
      </w:r>
    </w:p>
    <w:p w14:paraId="2EF9BBEE" w14:textId="77777777" w:rsidR="001F275E" w:rsidRPr="00CE11B7" w:rsidRDefault="001F275E" w:rsidP="001F275E">
      <w:pPr>
        <w:pStyle w:val="Heading3"/>
        <w:rPr>
          <w:rFonts w:asciiTheme="majorHAnsi" w:hAnsiTheme="majorHAnsi" w:cstheme="majorHAnsi"/>
        </w:rPr>
      </w:pPr>
      <w:r w:rsidRPr="00CE11B7">
        <w:rPr>
          <w:rFonts w:asciiTheme="majorHAnsi" w:hAnsiTheme="majorHAnsi" w:cstheme="majorHAnsi"/>
        </w:rPr>
        <w:lastRenderedPageBreak/>
        <w:t>Advocacy</w:t>
      </w:r>
    </w:p>
    <w:p w14:paraId="3DAB6164" w14:textId="77777777" w:rsidR="001F275E" w:rsidRDefault="001F275E" w:rsidP="001F275E">
      <w:pPr>
        <w:pStyle w:val="Heading4"/>
      </w:pPr>
      <w:proofErr w:type="gramStart"/>
      <w:r>
        <w:t>Thus</w:t>
      </w:r>
      <w:proofErr w:type="gramEnd"/>
      <w:r>
        <w:t xml:space="preserve"> the plan, Resolved: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72C4218D" w14:textId="77777777" w:rsidR="001F275E" w:rsidRDefault="001F275E" w:rsidP="001F275E"/>
    <w:p w14:paraId="69481176" w14:textId="77777777" w:rsidR="001F275E" w:rsidRDefault="001F275E" w:rsidP="001F275E">
      <w:pPr>
        <w:pStyle w:val="Heading4"/>
      </w:pPr>
      <w:r>
        <w:t xml:space="preserve">Definition of </w:t>
      </w:r>
      <w:r w:rsidRPr="0026026A">
        <w:rPr>
          <w:u w:val="single"/>
        </w:rPr>
        <w:t>unconditional right to strike</w:t>
      </w:r>
      <w:r>
        <w:t>:</w:t>
      </w:r>
    </w:p>
    <w:p w14:paraId="0CD2C3CC" w14:textId="77777777" w:rsidR="001F275E" w:rsidRDefault="001F275E" w:rsidP="001F275E">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0CAE1A1E" w14:textId="77777777" w:rsidR="001F275E" w:rsidRPr="0026026A" w:rsidRDefault="001F275E" w:rsidP="001F275E">
      <w:r>
        <w:t>**Edited for gendered language</w:t>
      </w:r>
    </w:p>
    <w:p w14:paraId="0E2C9C6F" w14:textId="77777777" w:rsidR="001F275E" w:rsidRDefault="001F275E" w:rsidP="001F275E">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07A1641" w14:textId="77777777" w:rsidR="001F275E" w:rsidRDefault="001F275E" w:rsidP="001F275E">
      <w:pPr>
        <w:rPr>
          <w:u w:val="single"/>
        </w:rPr>
      </w:pPr>
    </w:p>
    <w:p w14:paraId="46B4A3D7" w14:textId="77777777" w:rsidR="001F275E" w:rsidRDefault="001F275E" w:rsidP="001F275E">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loopholes</w:t>
      </w:r>
      <w:r>
        <w:t xml:space="preserve"> which </w:t>
      </w:r>
      <w:r w:rsidRPr="00B41300">
        <w:rPr>
          <w:u w:val="single"/>
        </w:rPr>
        <w:t xml:space="preserve">encourages </w:t>
      </w:r>
      <w:r>
        <w:rPr>
          <w:u w:val="single"/>
        </w:rPr>
        <w:t>striking</w:t>
      </w:r>
      <w:r>
        <w:t>.</w:t>
      </w:r>
    </w:p>
    <w:p w14:paraId="1AFE3BFC" w14:textId="77777777" w:rsidR="001F275E" w:rsidRPr="00C636F5" w:rsidRDefault="001F275E" w:rsidP="001F275E">
      <w:r w:rsidRPr="00C636F5">
        <w:rPr>
          <w:rStyle w:val="Style13ptBold"/>
        </w:rPr>
        <w:t>Neill 12</w:t>
      </w:r>
      <w:r>
        <w:t xml:space="preserve"> </w:t>
      </w:r>
      <w:r w:rsidRPr="002F55F8">
        <w:rPr>
          <w:sz w:val="16"/>
          <w:szCs w:val="16"/>
        </w:rPr>
        <w:t xml:space="preserve">[Emily CM; “The Right to Strike: How the United States Reduces it to the Freedom to Strike and How International Framework Agreements can Redeem it,” 1/1/12; Labor &amp; Employment Law Forum Volume 2 Issue 2 Article 6; </w:t>
      </w:r>
      <w:hyperlink r:id="rId13" w:history="1">
        <w:r w:rsidRPr="002F55F8">
          <w:rPr>
            <w:rStyle w:val="Hyperlink"/>
            <w:sz w:val="16"/>
            <w:szCs w:val="16"/>
          </w:rPr>
          <w:t>https://digitalcommons.wcl.american.edu/cgi/viewcontent.cgi?referer=https://www.google.com/&amp;httpsredir=1&amp;article=1047&amp;context=lelb</w:t>
        </w:r>
      </w:hyperlink>
      <w:r w:rsidRPr="002F55F8">
        <w:rPr>
          <w:sz w:val="16"/>
          <w:szCs w:val="16"/>
        </w:rPr>
        <w:t>] Justin</w:t>
      </w:r>
    </w:p>
    <w:p w14:paraId="264FF3F6" w14:textId="77777777" w:rsidR="001F275E" w:rsidRPr="00AD0AD8" w:rsidRDefault="001F275E" w:rsidP="001F275E">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644EEDCC" w14:textId="77777777" w:rsidR="001F275E" w:rsidRPr="0057035A" w:rsidRDefault="001F275E" w:rsidP="001F275E">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43058540" w14:textId="77777777" w:rsidR="001F275E" w:rsidRPr="00C636F5" w:rsidRDefault="001F275E" w:rsidP="001F275E">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45D5AF6F" w14:textId="77777777" w:rsidR="001F275E" w:rsidRPr="00C636F5" w:rsidRDefault="001F275E" w:rsidP="001F275E">
      <w:pPr>
        <w:rPr>
          <w:sz w:val="16"/>
        </w:rPr>
      </w:pPr>
      <w:r w:rsidRPr="00C636F5">
        <w:rPr>
          <w:sz w:val="16"/>
        </w:rPr>
        <w:t>2. Context of Framework Agreements: Corporate Social Responsibility</w:t>
      </w:r>
    </w:p>
    <w:p w14:paraId="31B7FE3B" w14:textId="77777777" w:rsidR="001F275E" w:rsidRPr="00C636F5" w:rsidRDefault="001F275E" w:rsidP="001F275E">
      <w:pPr>
        <w:rPr>
          <w:sz w:val="16"/>
        </w:rPr>
      </w:pPr>
      <w:r w:rsidRPr="00C636F5">
        <w:rPr>
          <w:sz w:val="16"/>
        </w:rPr>
        <w:lastRenderedPageBreak/>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7AA0ED27" w14:textId="77777777" w:rsidR="001F275E" w:rsidRPr="00B41300" w:rsidRDefault="001F275E" w:rsidP="001F275E">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0AB6FB90" w14:textId="77777777" w:rsidR="001F275E" w:rsidRPr="0057035A" w:rsidRDefault="001F275E" w:rsidP="001F275E">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28DD89AC" w14:textId="77777777" w:rsidR="001F275E" w:rsidRPr="007D1616" w:rsidRDefault="001F275E" w:rsidP="001F275E">
      <w:pPr>
        <w:rPr>
          <w:sz w:val="16"/>
        </w:rPr>
      </w:pPr>
      <w:r w:rsidRPr="00C636F5">
        <w:rPr>
          <w:sz w:val="16"/>
        </w:rPr>
        <w:t xml:space="preserve">3. Core ILO Principles as the Substantive Content of </w:t>
      </w:r>
      <w:r w:rsidRPr="007D1616">
        <w:rPr>
          <w:sz w:val="16"/>
        </w:rPr>
        <w:t>IFAs</w:t>
      </w:r>
    </w:p>
    <w:p w14:paraId="55F75477" w14:textId="77777777" w:rsidR="001F275E" w:rsidRPr="007D1616" w:rsidRDefault="001F275E" w:rsidP="001F275E">
      <w:pPr>
        <w:rPr>
          <w:sz w:val="16"/>
        </w:rPr>
      </w:pPr>
      <w:r w:rsidRPr="007D1616">
        <w:rPr>
          <w:sz w:val="16"/>
        </w:rPr>
        <w:t xml:space="preserve">Whereas </w:t>
      </w:r>
      <w:r w:rsidRPr="007D1616">
        <w:rPr>
          <w:u w:val="single"/>
        </w:rPr>
        <w:t xml:space="preserve">codes tend to be </w:t>
      </w:r>
      <w:r w:rsidRPr="007D1616">
        <w:rPr>
          <w:rStyle w:val="Emphasis"/>
        </w:rPr>
        <w:t>vague</w:t>
      </w:r>
      <w:r w:rsidRPr="007D1616">
        <w:rPr>
          <w:u w:val="single"/>
        </w:rPr>
        <w:t xml:space="preserve"> in their commitments</w:t>
      </w:r>
      <w:r w:rsidRPr="007D1616">
        <w:rPr>
          <w:sz w:val="16"/>
        </w:rPr>
        <w:t xml:space="preserve">, </w:t>
      </w:r>
      <w:r w:rsidRPr="007D1616">
        <w:rPr>
          <w:u w:val="single"/>
        </w:rPr>
        <w:t xml:space="preserve">MNCs commit themselves to </w:t>
      </w:r>
      <w:r w:rsidRPr="007D1616">
        <w:rPr>
          <w:rStyle w:val="Emphasis"/>
        </w:rPr>
        <w:t>concrete</w:t>
      </w:r>
      <w:r w:rsidRPr="007D1616">
        <w:rPr>
          <w:u w:val="single"/>
        </w:rPr>
        <w:t xml:space="preserve"> </w:t>
      </w:r>
      <w:r w:rsidRPr="007D1616">
        <w:rPr>
          <w:rStyle w:val="Emphasis"/>
        </w:rPr>
        <w:t>international</w:t>
      </w:r>
      <w:r w:rsidRPr="007D1616">
        <w:rPr>
          <w:u w:val="single"/>
        </w:rPr>
        <w:t xml:space="preserve"> </w:t>
      </w:r>
      <w:r w:rsidRPr="007D1616">
        <w:rPr>
          <w:rStyle w:val="Emphasis"/>
        </w:rPr>
        <w:t>labor</w:t>
      </w:r>
      <w:r w:rsidRPr="007D1616">
        <w:rPr>
          <w:u w:val="single"/>
        </w:rPr>
        <w:t xml:space="preserve"> </w:t>
      </w:r>
      <w:r w:rsidRPr="007D1616">
        <w:rPr>
          <w:rStyle w:val="Emphasis"/>
        </w:rPr>
        <w:t>norms</w:t>
      </w:r>
      <w:r w:rsidRPr="007D1616">
        <w:rPr>
          <w:u w:val="single"/>
        </w:rPr>
        <w:t xml:space="preserve"> through </w:t>
      </w:r>
      <w:r w:rsidRPr="007D1616">
        <w:rPr>
          <w:rStyle w:val="Emphasis"/>
        </w:rPr>
        <w:t>framework</w:t>
      </w:r>
      <w:r w:rsidRPr="007D1616">
        <w:rPr>
          <w:u w:val="single"/>
        </w:rPr>
        <w:t xml:space="preserve"> </w:t>
      </w:r>
      <w:r w:rsidRPr="007D1616">
        <w:rPr>
          <w:rStyle w:val="Emphasis"/>
        </w:rPr>
        <w:t>agreements</w:t>
      </w:r>
      <w:r w:rsidRPr="007D1616">
        <w:rPr>
          <w:u w:val="single"/>
        </w:rPr>
        <w:t xml:space="preserve">. The </w:t>
      </w:r>
      <w:r w:rsidRPr="007D1616">
        <w:rPr>
          <w:rStyle w:val="Emphasis"/>
        </w:rPr>
        <w:t>key</w:t>
      </w:r>
      <w:r w:rsidRPr="007D1616">
        <w:rPr>
          <w:u w:val="single"/>
        </w:rPr>
        <w:t xml:space="preserve"> </w:t>
      </w:r>
      <w:r w:rsidRPr="007D1616">
        <w:rPr>
          <w:rStyle w:val="Emphasis"/>
        </w:rPr>
        <w:t>areas</w:t>
      </w:r>
      <w:r w:rsidRPr="007D1616">
        <w:rPr>
          <w:u w:val="single"/>
        </w:rPr>
        <w:t xml:space="preserve"> of IFAs are the </w:t>
      </w:r>
      <w:r w:rsidRPr="007D1616">
        <w:rPr>
          <w:rStyle w:val="Emphasis"/>
        </w:rPr>
        <w:t>acceptance</w:t>
      </w:r>
      <w:r w:rsidRPr="007D1616">
        <w:rPr>
          <w:u w:val="single"/>
        </w:rPr>
        <w:t xml:space="preserve"> of the four core </w:t>
      </w:r>
      <w:r w:rsidRPr="007D1616">
        <w:rPr>
          <w:rStyle w:val="Emphasis"/>
        </w:rPr>
        <w:t>labor</w:t>
      </w:r>
      <w:r w:rsidRPr="007D1616">
        <w:rPr>
          <w:u w:val="single"/>
        </w:rPr>
        <w:t xml:space="preserve"> </w:t>
      </w:r>
      <w:r w:rsidRPr="007D1616">
        <w:rPr>
          <w:rStyle w:val="Emphasis"/>
        </w:rPr>
        <w:t>standards</w:t>
      </w:r>
      <w:r w:rsidRPr="007D1616">
        <w:rPr>
          <w:sz w:val="16"/>
        </w:rPr>
        <w:t>,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respectively.102</w:t>
      </w:r>
    </w:p>
    <w:p w14:paraId="0C702FED" w14:textId="77777777" w:rsidR="001F275E" w:rsidRPr="007D1616" w:rsidRDefault="001F275E" w:rsidP="001F275E">
      <w:pPr>
        <w:rPr>
          <w:sz w:val="16"/>
        </w:rPr>
      </w:pPr>
      <w:r w:rsidRPr="007D1616">
        <w:rPr>
          <w:sz w:val="16"/>
        </w:rPr>
        <w:t xml:space="preserve">As previously discussed, </w:t>
      </w:r>
      <w:r w:rsidRPr="007D1616">
        <w:rPr>
          <w:u w:val="single"/>
        </w:rPr>
        <w:t xml:space="preserve">ILO standards are the </w:t>
      </w:r>
      <w:r w:rsidRPr="007D1616">
        <w:rPr>
          <w:rStyle w:val="Emphasis"/>
        </w:rPr>
        <w:t>principal</w:t>
      </w:r>
      <w:r w:rsidRPr="007D1616">
        <w:rPr>
          <w:u w:val="single"/>
        </w:rPr>
        <w:t xml:space="preserve"> </w:t>
      </w:r>
      <w:r w:rsidRPr="007D1616">
        <w:rPr>
          <w:rStyle w:val="Emphasis"/>
        </w:rPr>
        <w:t>source</w:t>
      </w:r>
      <w:r w:rsidRPr="007D1616">
        <w:rPr>
          <w:u w:val="single"/>
        </w:rPr>
        <w:t xml:space="preserve"> of </w:t>
      </w:r>
      <w:r w:rsidRPr="007D1616">
        <w:rPr>
          <w:rStyle w:val="Emphasis"/>
        </w:rPr>
        <w:t>international</w:t>
      </w:r>
      <w:r w:rsidRPr="007D1616">
        <w:rPr>
          <w:u w:val="single"/>
        </w:rPr>
        <w:t xml:space="preserve"> </w:t>
      </w:r>
      <w:r w:rsidRPr="007D1616">
        <w:rPr>
          <w:rStyle w:val="Emphasis"/>
        </w:rPr>
        <w:t>labor</w:t>
      </w:r>
      <w:r w:rsidRPr="007D1616">
        <w:rPr>
          <w:u w:val="single"/>
        </w:rPr>
        <w:t xml:space="preserve"> norms</w:t>
      </w:r>
      <w:r w:rsidRPr="007D1616">
        <w:rPr>
          <w:sz w:val="16"/>
        </w:rPr>
        <w:t xml:space="preserve">.103 ILO </w:t>
      </w:r>
      <w:r w:rsidRPr="007D1616">
        <w:rPr>
          <w:u w:val="single"/>
        </w:rPr>
        <w:t xml:space="preserve">Conventions 87 and 98 are perhaps the most </w:t>
      </w:r>
      <w:r w:rsidRPr="007D1616">
        <w:rPr>
          <w:rStyle w:val="Emphasis"/>
        </w:rPr>
        <w:t>important</w:t>
      </w:r>
      <w:r w:rsidRPr="007D1616">
        <w:rPr>
          <w:u w:val="single"/>
        </w:rPr>
        <w:t xml:space="preserve"> of ILO principles since the </w:t>
      </w:r>
      <w:r w:rsidRPr="007D1616">
        <w:rPr>
          <w:rStyle w:val="Emphasis"/>
        </w:rPr>
        <w:t>right</w:t>
      </w:r>
      <w:r w:rsidRPr="007D1616">
        <w:rPr>
          <w:u w:val="single"/>
        </w:rPr>
        <w:t xml:space="preserve"> to </w:t>
      </w:r>
      <w:r w:rsidRPr="007D1616">
        <w:rPr>
          <w:rStyle w:val="Emphasis"/>
        </w:rPr>
        <w:t>organize</w:t>
      </w:r>
      <w:r w:rsidRPr="007D1616">
        <w:rPr>
          <w:u w:val="single"/>
        </w:rPr>
        <w:t xml:space="preserve"> and </w:t>
      </w:r>
      <w:r w:rsidRPr="007D1616">
        <w:rPr>
          <w:rStyle w:val="Emphasis"/>
        </w:rPr>
        <w:t>bargain</w:t>
      </w:r>
      <w:r w:rsidRPr="007D1616">
        <w:rPr>
          <w:u w:val="single"/>
        </w:rPr>
        <w:t xml:space="preserve"> </w:t>
      </w:r>
      <w:r w:rsidRPr="007D1616">
        <w:rPr>
          <w:rStyle w:val="Emphasis"/>
        </w:rPr>
        <w:t>collectively</w:t>
      </w:r>
      <w:r w:rsidRPr="007D1616">
        <w:rPr>
          <w:u w:val="single"/>
        </w:rPr>
        <w:t xml:space="preserve"> is essential to the </w:t>
      </w:r>
      <w:r w:rsidRPr="007D1616">
        <w:rPr>
          <w:rStyle w:val="Emphasis"/>
        </w:rPr>
        <w:t>defense</w:t>
      </w:r>
      <w:r w:rsidRPr="007D1616">
        <w:rPr>
          <w:u w:val="single"/>
        </w:rPr>
        <w:t xml:space="preserve"> of </w:t>
      </w:r>
      <w:r w:rsidRPr="007D1616">
        <w:rPr>
          <w:rStyle w:val="Emphasis"/>
        </w:rPr>
        <w:t>working</w:t>
      </w:r>
      <w:r w:rsidRPr="007D1616">
        <w:rPr>
          <w:u w:val="single"/>
        </w:rPr>
        <w:t xml:space="preserve"> </w:t>
      </w:r>
      <w:r w:rsidRPr="007D1616">
        <w:rPr>
          <w:rStyle w:val="Emphasis"/>
        </w:rPr>
        <w:t>conditions</w:t>
      </w:r>
      <w:r w:rsidRPr="007D1616">
        <w:rPr>
          <w:sz w:val="16"/>
        </w:rPr>
        <w:t xml:space="preserve"> like wages, hours, and health and safety </w:t>
      </w:r>
      <w:r w:rsidRPr="007D1616">
        <w:rPr>
          <w:u w:val="single"/>
        </w:rPr>
        <w:t xml:space="preserve">through the </w:t>
      </w:r>
      <w:r w:rsidRPr="007D1616">
        <w:rPr>
          <w:rStyle w:val="Emphasis"/>
        </w:rPr>
        <w:t>collective</w:t>
      </w:r>
      <w:r w:rsidRPr="007D1616">
        <w:rPr>
          <w:u w:val="single"/>
        </w:rPr>
        <w:t xml:space="preserve"> </w:t>
      </w:r>
      <w:r w:rsidRPr="007D1616">
        <w:rPr>
          <w:rStyle w:val="Emphasis"/>
        </w:rPr>
        <w:t>bargaining</w:t>
      </w:r>
      <w:r w:rsidRPr="007D1616">
        <w:rPr>
          <w:u w:val="single"/>
        </w:rPr>
        <w:t xml:space="preserve"> </w:t>
      </w:r>
      <w:r w:rsidRPr="007D1616">
        <w:rPr>
          <w:rStyle w:val="Emphasis"/>
        </w:rPr>
        <w:t>process</w:t>
      </w:r>
      <w:r w:rsidRPr="007D1616">
        <w:rPr>
          <w:sz w:val="16"/>
        </w:rPr>
        <w:t>.104</w:t>
      </w:r>
    </w:p>
    <w:p w14:paraId="46EB50A4" w14:textId="77777777" w:rsidR="001F275E" w:rsidRPr="007D1616" w:rsidRDefault="001F275E" w:rsidP="001F275E">
      <w:pPr>
        <w:rPr>
          <w:sz w:val="16"/>
        </w:rPr>
      </w:pPr>
      <w:r w:rsidRPr="007D1616">
        <w:rPr>
          <w:sz w:val="16"/>
        </w:rPr>
        <w:t>4. Scope of IFAs, MNCs and Supply Chains</w:t>
      </w:r>
    </w:p>
    <w:p w14:paraId="4C819099" w14:textId="77777777" w:rsidR="001F275E" w:rsidRPr="007D1616" w:rsidRDefault="001F275E" w:rsidP="001F275E">
      <w:pPr>
        <w:rPr>
          <w:sz w:val="16"/>
        </w:rPr>
      </w:pPr>
      <w:r w:rsidRPr="007D1616">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21952270" w14:textId="77777777" w:rsidR="001F275E" w:rsidRPr="007D1616" w:rsidRDefault="001F275E" w:rsidP="001F275E">
      <w:pPr>
        <w:rPr>
          <w:sz w:val="16"/>
        </w:rPr>
      </w:pPr>
      <w:r w:rsidRPr="007D1616">
        <w:rPr>
          <w:sz w:val="16"/>
        </w:rPr>
        <w:t>III. ANALYSIS</w:t>
      </w:r>
    </w:p>
    <w:p w14:paraId="7156E8E5" w14:textId="77777777" w:rsidR="001F275E" w:rsidRPr="0057035A" w:rsidRDefault="001F275E" w:rsidP="001F275E">
      <w:pPr>
        <w:rPr>
          <w:u w:val="single"/>
        </w:rPr>
      </w:pPr>
      <w:r w:rsidRPr="007D1616">
        <w:rPr>
          <w:sz w:val="16"/>
        </w:rPr>
        <w:t xml:space="preserve">The principal weapon workers </w:t>
      </w:r>
      <w:proofErr w:type="gramStart"/>
      <w:r w:rsidRPr="007D1616">
        <w:rPr>
          <w:sz w:val="16"/>
        </w:rPr>
        <w:t>have to</w:t>
      </w:r>
      <w:proofErr w:type="gramEnd"/>
      <w:r w:rsidRPr="007D1616">
        <w:rPr>
          <w:sz w:val="16"/>
        </w:rPr>
        <w:t xml:space="preserve"> leverage their bargaining power is the strike.109 </w:t>
      </w:r>
      <w:r w:rsidRPr="007D1616">
        <w:rPr>
          <w:u w:val="single"/>
        </w:rPr>
        <w:t xml:space="preserve">The </w:t>
      </w:r>
      <w:r w:rsidRPr="007D1616">
        <w:rPr>
          <w:rStyle w:val="Emphasis"/>
        </w:rPr>
        <w:t>permanent</w:t>
      </w:r>
      <w:r w:rsidRPr="007D1616">
        <w:rPr>
          <w:u w:val="single"/>
        </w:rPr>
        <w:t xml:space="preserve"> </w:t>
      </w:r>
      <w:r w:rsidRPr="007D1616">
        <w:rPr>
          <w:rStyle w:val="Emphasis"/>
        </w:rPr>
        <w:t>strike</w:t>
      </w:r>
      <w:r w:rsidRPr="007D1616">
        <w:rPr>
          <w:u w:val="single"/>
        </w:rPr>
        <w:t xml:space="preserve"> </w:t>
      </w:r>
      <w:r w:rsidRPr="007D1616">
        <w:rPr>
          <w:rStyle w:val="Emphasis"/>
        </w:rPr>
        <w:t>replacement</w:t>
      </w:r>
      <w:r w:rsidRPr="007D1616">
        <w:rPr>
          <w:u w:val="single"/>
        </w:rPr>
        <w:t xml:space="preserve"> </w:t>
      </w:r>
      <w:r w:rsidRPr="007D1616">
        <w:rPr>
          <w:rStyle w:val="Emphasis"/>
        </w:rPr>
        <w:t>policy</w:t>
      </w:r>
      <w:r w:rsidRPr="007D1616">
        <w:rPr>
          <w:u w:val="single"/>
        </w:rPr>
        <w:t xml:space="preserve"> renders [strikes] this weapon almost </w:t>
      </w:r>
      <w:r w:rsidRPr="007D1616">
        <w:rPr>
          <w:rStyle w:val="Emphasis"/>
        </w:rPr>
        <w:t>meaningless</w:t>
      </w:r>
      <w:r w:rsidRPr="007D1616">
        <w:rPr>
          <w:u w:val="single"/>
        </w:rPr>
        <w:t xml:space="preserve"> by </w:t>
      </w:r>
      <w:r w:rsidRPr="007D1616">
        <w:rPr>
          <w:rStyle w:val="Emphasis"/>
        </w:rPr>
        <w:t>subjecting</w:t>
      </w:r>
      <w:r w:rsidRPr="007D1616">
        <w:rPr>
          <w:u w:val="single"/>
        </w:rPr>
        <w:t xml:space="preserve"> workers that employ it to a risk of </w:t>
      </w:r>
      <w:r w:rsidRPr="007D1616">
        <w:rPr>
          <w:rStyle w:val="Emphasis"/>
        </w:rPr>
        <w:t>job</w:t>
      </w:r>
      <w:r w:rsidRPr="007D1616">
        <w:rPr>
          <w:u w:val="single"/>
        </w:rPr>
        <w:t xml:space="preserve"> </w:t>
      </w:r>
      <w:r w:rsidRPr="007D1616">
        <w:rPr>
          <w:rStyle w:val="Emphasis"/>
        </w:rPr>
        <w:t>loss</w:t>
      </w:r>
      <w:r w:rsidRPr="007D1616">
        <w:rPr>
          <w:sz w:val="16"/>
        </w:rPr>
        <w:t xml:space="preserve">. </w:t>
      </w:r>
      <w:r w:rsidRPr="007D1616">
        <w:rPr>
          <w:u w:val="single"/>
        </w:rPr>
        <w:t xml:space="preserve">This practice </w:t>
      </w:r>
      <w:r w:rsidRPr="007D1616">
        <w:rPr>
          <w:rStyle w:val="Emphasis"/>
        </w:rPr>
        <w:t>deviates</w:t>
      </w:r>
      <w:r w:rsidRPr="007D1616">
        <w:rPr>
          <w:u w:val="single"/>
        </w:rPr>
        <w:t xml:space="preserve"> from international norms on </w:t>
      </w:r>
      <w:r w:rsidRPr="007D1616">
        <w:rPr>
          <w:rStyle w:val="Emphasis"/>
        </w:rPr>
        <w:t>freedom</w:t>
      </w:r>
      <w:r w:rsidRPr="007D1616">
        <w:rPr>
          <w:u w:val="single"/>
        </w:rPr>
        <w:t xml:space="preserve"> of </w:t>
      </w:r>
      <w:r w:rsidRPr="007D1616">
        <w:rPr>
          <w:rStyle w:val="Emphasis"/>
        </w:rPr>
        <w:t>association</w:t>
      </w:r>
      <w:r w:rsidRPr="007D1616">
        <w:rPr>
          <w:sz w:val="16"/>
        </w:rPr>
        <w:t xml:space="preserve">, </w:t>
      </w:r>
      <w:r w:rsidRPr="007D1616">
        <w:rPr>
          <w:u w:val="single"/>
        </w:rPr>
        <w:t xml:space="preserve">the </w:t>
      </w:r>
      <w:r w:rsidRPr="007D1616">
        <w:rPr>
          <w:rStyle w:val="Emphasis"/>
        </w:rPr>
        <w:t>right</w:t>
      </w:r>
      <w:r w:rsidRPr="007D1616">
        <w:rPr>
          <w:u w:val="single"/>
        </w:rPr>
        <w:t xml:space="preserve"> to </w:t>
      </w:r>
      <w:r w:rsidRPr="007D1616">
        <w:rPr>
          <w:rStyle w:val="Emphasis"/>
        </w:rPr>
        <w:t>organize</w:t>
      </w:r>
      <w:r w:rsidRPr="007D1616">
        <w:rPr>
          <w:sz w:val="16"/>
        </w:rPr>
        <w:t xml:space="preserve">, </w:t>
      </w:r>
      <w:r w:rsidRPr="007D1616">
        <w:rPr>
          <w:u w:val="single"/>
        </w:rPr>
        <w:t>and bargain collectively</w:t>
      </w:r>
      <w:r w:rsidRPr="007D1616">
        <w:rPr>
          <w:sz w:val="16"/>
        </w:rPr>
        <w:t>, as enunciated in Conventions 87 and 98, and reaffirmed in the ILO 199</w:t>
      </w:r>
      <w:r w:rsidRPr="00C636F5">
        <w:rPr>
          <w:sz w:val="16"/>
        </w:rPr>
        <w:t xml:space="preserve">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2E317A99" w14:textId="77777777" w:rsidR="001F275E" w:rsidRPr="00C636F5" w:rsidRDefault="001F275E" w:rsidP="001F275E">
      <w:pPr>
        <w:rPr>
          <w:sz w:val="16"/>
        </w:rPr>
      </w:pPr>
      <w:r w:rsidRPr="00C636F5">
        <w:rPr>
          <w:sz w:val="16"/>
        </w:rPr>
        <w:lastRenderedPageBreak/>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3B391E84" w14:textId="77777777" w:rsidR="001F275E" w:rsidRPr="00C636F5" w:rsidRDefault="001F275E" w:rsidP="001F275E">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19548D1D" w14:textId="77777777" w:rsidR="001F275E" w:rsidRPr="007D1616" w:rsidRDefault="001F275E" w:rsidP="001F275E">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w:t>
      </w:r>
      <w:r w:rsidRPr="007D1616">
        <w:rPr>
          <w:u w:val="single"/>
        </w:rPr>
        <w:t>improved pay or other working conditions.</w:t>
      </w:r>
      <w:r w:rsidRPr="007D1616">
        <w:rPr>
          <w:sz w:val="16"/>
        </w:rPr>
        <w:t xml:space="preserve">113 To bring balance to the employment relationship at the bargaining table, </w:t>
      </w:r>
      <w:r w:rsidRPr="007D1616">
        <w:rPr>
          <w:u w:val="single"/>
        </w:rPr>
        <w:t xml:space="preserve">one of the </w:t>
      </w:r>
      <w:r w:rsidRPr="007D1616">
        <w:rPr>
          <w:rStyle w:val="Emphasis"/>
        </w:rPr>
        <w:t>primary</w:t>
      </w:r>
      <w:r w:rsidRPr="007D1616">
        <w:rPr>
          <w:u w:val="single"/>
        </w:rPr>
        <w:t xml:space="preserve"> </w:t>
      </w:r>
      <w:r w:rsidRPr="007D1616">
        <w:rPr>
          <w:rStyle w:val="Emphasis"/>
        </w:rPr>
        <w:t>weapons</w:t>
      </w:r>
      <w:r w:rsidRPr="007D1616">
        <w:rPr>
          <w:u w:val="single"/>
        </w:rPr>
        <w:t xml:space="preserve"> available to workers in defending their interests is the threat of </w:t>
      </w:r>
      <w:r w:rsidRPr="007D1616">
        <w:rPr>
          <w:rStyle w:val="Emphasis"/>
        </w:rPr>
        <w:t>withholding</w:t>
      </w:r>
      <w:r w:rsidRPr="007D1616">
        <w:rPr>
          <w:u w:val="single"/>
        </w:rPr>
        <w:t xml:space="preserve"> </w:t>
      </w:r>
      <w:r w:rsidRPr="007D1616">
        <w:rPr>
          <w:rStyle w:val="Emphasis"/>
        </w:rPr>
        <w:t>labor</w:t>
      </w:r>
      <w:r w:rsidRPr="007D1616">
        <w:rPr>
          <w:u w:val="single"/>
        </w:rPr>
        <w:t xml:space="preserve"> to inflict costs upon the employer</w:t>
      </w:r>
      <w:r w:rsidRPr="007D1616">
        <w:rPr>
          <w:sz w:val="16"/>
        </w:rPr>
        <w:t xml:space="preserve">.114 The </w:t>
      </w:r>
      <w:r w:rsidRPr="007D1616">
        <w:rPr>
          <w:u w:val="single"/>
        </w:rPr>
        <w:t xml:space="preserve">principle of the </w:t>
      </w:r>
      <w:r w:rsidRPr="007D1616">
        <w:rPr>
          <w:rStyle w:val="Emphasis"/>
        </w:rPr>
        <w:t>strike</w:t>
      </w:r>
      <w:r w:rsidRPr="007D1616">
        <w:rPr>
          <w:u w:val="single"/>
        </w:rPr>
        <w:t xml:space="preserve"> as a </w:t>
      </w:r>
      <w:r w:rsidRPr="007D1616">
        <w:rPr>
          <w:rStyle w:val="Emphasis"/>
        </w:rPr>
        <w:t>legitimate</w:t>
      </w:r>
      <w:r w:rsidRPr="007D1616">
        <w:rPr>
          <w:u w:val="single"/>
        </w:rPr>
        <w:t xml:space="preserve"> </w:t>
      </w:r>
      <w:r w:rsidRPr="007D1616">
        <w:rPr>
          <w:rStyle w:val="Emphasis"/>
        </w:rPr>
        <w:t>means</w:t>
      </w:r>
      <w:r w:rsidRPr="007D1616">
        <w:rPr>
          <w:u w:val="single"/>
        </w:rPr>
        <w:t xml:space="preserve"> of action taken by workers’ organizations is </w:t>
      </w:r>
      <w:r w:rsidRPr="007D1616">
        <w:rPr>
          <w:rStyle w:val="Emphasis"/>
        </w:rPr>
        <w:t>widely</w:t>
      </w:r>
      <w:r w:rsidRPr="007D1616">
        <w:rPr>
          <w:u w:val="single"/>
        </w:rPr>
        <w:t xml:space="preserve"> </w:t>
      </w:r>
      <w:r w:rsidRPr="007D1616">
        <w:rPr>
          <w:rStyle w:val="Emphasis"/>
        </w:rPr>
        <w:t>recognized</w:t>
      </w:r>
      <w:r w:rsidRPr="007D1616">
        <w:rPr>
          <w:u w:val="single"/>
        </w:rPr>
        <w:t xml:space="preserve"> in countries</w:t>
      </w:r>
      <w:r w:rsidRPr="007D1616">
        <w:rPr>
          <w:sz w:val="16"/>
        </w:rPr>
        <w:t xml:space="preserve"> throughout the world, almost to the point of universal recognition.115 The ILO Committee on Freedom of Association holds the position that the right to strike is a basic consequence of the right to organize.116</w:t>
      </w:r>
    </w:p>
    <w:p w14:paraId="5BB65F3C" w14:textId="77777777" w:rsidR="001F275E" w:rsidRPr="007D1616" w:rsidRDefault="001F275E" w:rsidP="001F275E">
      <w:pPr>
        <w:rPr>
          <w:sz w:val="16"/>
        </w:rPr>
      </w:pPr>
      <w:r w:rsidRPr="007D1616">
        <w:rPr>
          <w:rStyle w:val="Emphasis"/>
        </w:rPr>
        <w:t>Interference</w:t>
      </w:r>
      <w:r w:rsidRPr="007D1616">
        <w:rPr>
          <w:u w:val="single"/>
        </w:rPr>
        <w:t xml:space="preserve"> or </w:t>
      </w:r>
      <w:r w:rsidRPr="007D1616">
        <w:rPr>
          <w:rStyle w:val="Emphasis"/>
        </w:rPr>
        <w:t>impairment</w:t>
      </w:r>
      <w:r w:rsidRPr="007D1616">
        <w:rPr>
          <w:u w:val="single"/>
        </w:rPr>
        <w:t xml:space="preserve"> of the right to strike is </w:t>
      </w:r>
      <w:r w:rsidRPr="007D1616">
        <w:rPr>
          <w:rStyle w:val="Emphasis"/>
        </w:rPr>
        <w:t>inconsistent</w:t>
      </w:r>
      <w:r w:rsidRPr="007D1616">
        <w:rPr>
          <w:u w:val="single"/>
        </w:rPr>
        <w:t xml:space="preserve"> with Articles 3, 8, and 10 of Convention 87 guaranteeing workers </w:t>
      </w:r>
      <w:r w:rsidRPr="007D1616">
        <w:rPr>
          <w:rStyle w:val="Emphasis"/>
        </w:rPr>
        <w:t>freedom</w:t>
      </w:r>
      <w:r w:rsidRPr="007D1616">
        <w:rPr>
          <w:u w:val="single"/>
        </w:rPr>
        <w:t xml:space="preserve"> of </w:t>
      </w:r>
      <w:r w:rsidRPr="007D1616">
        <w:rPr>
          <w:rStyle w:val="Emphasis"/>
        </w:rPr>
        <w:t>association</w:t>
      </w:r>
      <w:r w:rsidRPr="007D1616">
        <w:rPr>
          <w:u w:val="single"/>
        </w:rPr>
        <w:t xml:space="preserve"> and the right to take </w:t>
      </w:r>
      <w:r w:rsidRPr="007D1616">
        <w:rPr>
          <w:rStyle w:val="Emphasis"/>
        </w:rPr>
        <w:t>concerted</w:t>
      </w:r>
      <w:r w:rsidRPr="007D1616">
        <w:rPr>
          <w:u w:val="single"/>
        </w:rPr>
        <w:t xml:space="preserve"> </w:t>
      </w:r>
      <w:r w:rsidRPr="007D1616">
        <w:rPr>
          <w:rStyle w:val="Emphasis"/>
        </w:rPr>
        <w:t>actions</w:t>
      </w:r>
      <w:r w:rsidRPr="007D1616">
        <w:rPr>
          <w:u w:val="single"/>
        </w:rPr>
        <w:t xml:space="preserve"> to further their interests</w:t>
      </w:r>
      <w:r w:rsidRPr="007D1616">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7D1616">
        <w:rPr>
          <w:u w:val="single"/>
        </w:rPr>
        <w:t>When read together with Article 10</w:t>
      </w:r>
      <w:r w:rsidRPr="007D1616">
        <w:rPr>
          <w:sz w:val="16"/>
        </w:rPr>
        <w:t xml:space="preserve">, </w:t>
      </w:r>
      <w:r w:rsidRPr="007D1616">
        <w:rPr>
          <w:u w:val="single"/>
        </w:rPr>
        <w:t xml:space="preserve">Article 3 </w:t>
      </w:r>
      <w:r w:rsidRPr="007D1616">
        <w:rPr>
          <w:rStyle w:val="Emphasis"/>
        </w:rPr>
        <w:t>protects</w:t>
      </w:r>
      <w:r w:rsidRPr="007D1616">
        <w:rPr>
          <w:u w:val="single"/>
        </w:rPr>
        <w:t xml:space="preserve"> activities and </w:t>
      </w:r>
      <w:r w:rsidRPr="007D1616">
        <w:rPr>
          <w:rStyle w:val="Emphasis"/>
        </w:rPr>
        <w:t>actions</w:t>
      </w:r>
      <w:r w:rsidRPr="007D1616">
        <w:rPr>
          <w:u w:val="single"/>
        </w:rPr>
        <w:t xml:space="preserve"> that are designed to further and defend the </w:t>
      </w:r>
      <w:r w:rsidRPr="007D1616">
        <w:rPr>
          <w:rStyle w:val="Emphasis"/>
        </w:rPr>
        <w:t>interests</w:t>
      </w:r>
      <w:r w:rsidRPr="007D1616">
        <w:rPr>
          <w:u w:val="single"/>
        </w:rPr>
        <w:t xml:space="preserve"> of </w:t>
      </w:r>
      <w:r w:rsidRPr="007D1616">
        <w:rPr>
          <w:rStyle w:val="Emphasis"/>
        </w:rPr>
        <w:t>workers</w:t>
      </w:r>
      <w:r w:rsidRPr="007D1616">
        <w:rPr>
          <w:sz w:val="16"/>
        </w:rPr>
        <w:t xml:space="preserve">. Recall that </w:t>
      </w:r>
      <w:r w:rsidRPr="007D1616">
        <w:rPr>
          <w:u w:val="single"/>
        </w:rPr>
        <w:t xml:space="preserve">strikes are </w:t>
      </w:r>
      <w:r w:rsidRPr="007D1616">
        <w:rPr>
          <w:rStyle w:val="Emphasis"/>
        </w:rPr>
        <w:t>recognized</w:t>
      </w:r>
      <w:r w:rsidRPr="007D1616">
        <w:rPr>
          <w:u w:val="single"/>
        </w:rPr>
        <w:t xml:space="preserve"> as an </w:t>
      </w:r>
      <w:r w:rsidRPr="007D1616">
        <w:rPr>
          <w:rStyle w:val="Emphasis"/>
        </w:rPr>
        <w:t>essential</w:t>
      </w:r>
      <w:r w:rsidRPr="007D1616">
        <w:rPr>
          <w:u w:val="single"/>
        </w:rPr>
        <w:t xml:space="preserve"> </w:t>
      </w:r>
      <w:r w:rsidRPr="007D1616">
        <w:rPr>
          <w:rStyle w:val="Emphasis"/>
        </w:rPr>
        <w:t>means</w:t>
      </w:r>
      <w:r w:rsidRPr="007D1616">
        <w:rPr>
          <w:u w:val="single"/>
        </w:rPr>
        <w:t xml:space="preserve"> through which workers further and defend their interests</w:t>
      </w:r>
      <w:r w:rsidRPr="007D1616">
        <w:rPr>
          <w:sz w:val="16"/>
        </w:rPr>
        <w:t xml:space="preserve">.119 </w:t>
      </w:r>
      <w:r w:rsidRPr="007D1616">
        <w:rPr>
          <w:u w:val="single"/>
        </w:rPr>
        <w:t xml:space="preserve">Article 8 declares that </w:t>
      </w:r>
      <w:r w:rsidRPr="007D1616">
        <w:rPr>
          <w:rStyle w:val="Emphasis"/>
        </w:rPr>
        <w:t>no</w:t>
      </w:r>
      <w:r w:rsidRPr="007D1616">
        <w:rPr>
          <w:u w:val="single"/>
        </w:rPr>
        <w:t xml:space="preserve"> </w:t>
      </w:r>
      <w:r w:rsidRPr="007D1616">
        <w:rPr>
          <w:rStyle w:val="Emphasis"/>
        </w:rPr>
        <w:t>national</w:t>
      </w:r>
      <w:r w:rsidRPr="007D1616">
        <w:rPr>
          <w:u w:val="single"/>
        </w:rPr>
        <w:t xml:space="preserve"> </w:t>
      </w:r>
      <w:r w:rsidRPr="007D1616">
        <w:rPr>
          <w:rStyle w:val="Emphasis"/>
        </w:rPr>
        <w:t>law</w:t>
      </w:r>
      <w:r w:rsidRPr="007D1616">
        <w:rPr>
          <w:u w:val="single"/>
        </w:rPr>
        <w:t xml:space="preserve"> may </w:t>
      </w:r>
      <w:r w:rsidRPr="007D1616">
        <w:rPr>
          <w:rStyle w:val="Emphasis"/>
        </w:rPr>
        <w:t>impair</w:t>
      </w:r>
      <w:r w:rsidRPr="007D1616">
        <w:rPr>
          <w:u w:val="single"/>
        </w:rPr>
        <w:t xml:space="preserve"> </w:t>
      </w:r>
      <w:r w:rsidRPr="007D1616">
        <w:rPr>
          <w:rStyle w:val="Emphasis"/>
        </w:rPr>
        <w:t>the</w:t>
      </w:r>
      <w:r w:rsidRPr="007D1616">
        <w:rPr>
          <w:u w:val="single"/>
        </w:rPr>
        <w:t xml:space="preserve"> </w:t>
      </w:r>
      <w:r w:rsidRPr="007D1616">
        <w:rPr>
          <w:rStyle w:val="Emphasis"/>
        </w:rPr>
        <w:t>guarantees</w:t>
      </w:r>
      <w:r w:rsidRPr="007D1616">
        <w:rPr>
          <w:u w:val="single"/>
        </w:rPr>
        <w:t xml:space="preserve"> of the Convention</w:t>
      </w:r>
      <w:r w:rsidRPr="007D1616">
        <w:rPr>
          <w:sz w:val="16"/>
        </w:rPr>
        <w:t xml:space="preserve">.120 Because </w:t>
      </w:r>
      <w:r w:rsidRPr="007D1616">
        <w:rPr>
          <w:u w:val="single"/>
        </w:rPr>
        <w:t xml:space="preserve">strike action falls under the </w:t>
      </w:r>
      <w:r w:rsidRPr="007D1616">
        <w:rPr>
          <w:rStyle w:val="Emphasis"/>
        </w:rPr>
        <w:t>activities</w:t>
      </w:r>
      <w:r w:rsidRPr="007D1616">
        <w:rPr>
          <w:u w:val="single"/>
        </w:rPr>
        <w:t xml:space="preserve"> protected by Article 3, which are aimed at </w:t>
      </w:r>
      <w:r w:rsidRPr="007D1616">
        <w:rPr>
          <w:rStyle w:val="Emphasis"/>
        </w:rPr>
        <w:t>furthering</w:t>
      </w:r>
      <w:r w:rsidRPr="007D1616">
        <w:rPr>
          <w:u w:val="single"/>
        </w:rPr>
        <w:t xml:space="preserve"> and </w:t>
      </w:r>
      <w:r w:rsidRPr="007D1616">
        <w:rPr>
          <w:rStyle w:val="Emphasis"/>
        </w:rPr>
        <w:t>defending</w:t>
      </w:r>
      <w:r w:rsidRPr="007D1616">
        <w:rPr>
          <w:u w:val="single"/>
        </w:rPr>
        <w:t xml:space="preserve"> </w:t>
      </w:r>
      <w:r w:rsidRPr="007D1616">
        <w:rPr>
          <w:rStyle w:val="Emphasis"/>
        </w:rPr>
        <w:t>workers’</w:t>
      </w:r>
      <w:r w:rsidRPr="007D1616">
        <w:rPr>
          <w:u w:val="single"/>
        </w:rPr>
        <w:t xml:space="preserve"> </w:t>
      </w:r>
      <w:r w:rsidRPr="007D1616">
        <w:rPr>
          <w:rStyle w:val="Emphasis"/>
        </w:rPr>
        <w:t>interests</w:t>
      </w:r>
      <w:r w:rsidRPr="007D1616">
        <w:rPr>
          <w:u w:val="single"/>
        </w:rPr>
        <w:t xml:space="preserve">, limitations on the right to </w:t>
      </w:r>
      <w:r w:rsidRPr="007D1616">
        <w:rPr>
          <w:rStyle w:val="Emphasis"/>
        </w:rPr>
        <w:t>strike</w:t>
      </w:r>
      <w:r w:rsidRPr="007D1616">
        <w:rPr>
          <w:u w:val="single"/>
        </w:rPr>
        <w:t xml:space="preserve"> may contravene Conventions 87 and 98.</w:t>
      </w:r>
      <w:r w:rsidRPr="007D1616">
        <w:rPr>
          <w:sz w:val="16"/>
        </w:rPr>
        <w:t>121 This subsection addresses the lawful practice of hiring of permanent replacements for striking workers in the United States as it relates to ILO principles.</w:t>
      </w:r>
    </w:p>
    <w:p w14:paraId="7E70687F" w14:textId="77777777" w:rsidR="001F275E" w:rsidRPr="007D1616" w:rsidRDefault="001F275E" w:rsidP="001F275E">
      <w:pPr>
        <w:rPr>
          <w:sz w:val="16"/>
        </w:rPr>
      </w:pPr>
      <w:r w:rsidRPr="007D1616">
        <w:rPr>
          <w:sz w:val="16"/>
        </w:rPr>
        <w:t>1. The Use of Permanent Strike Replacements Reduces the ‘Right’ to Strike to the Unprotected ‘Freedom’ to Strike</w:t>
      </w:r>
    </w:p>
    <w:p w14:paraId="3965B8F6" w14:textId="77777777" w:rsidR="001F275E" w:rsidRPr="007D1616" w:rsidRDefault="001F275E" w:rsidP="001F275E">
      <w:pPr>
        <w:rPr>
          <w:sz w:val="16"/>
        </w:rPr>
      </w:pPr>
      <w:r w:rsidRPr="007D1616">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7D1616">
        <w:rPr>
          <w:sz w:val="16"/>
        </w:rPr>
        <w:t>123 in reality, enforcement</w:t>
      </w:r>
      <w:proofErr w:type="gramEnd"/>
      <w:r w:rsidRPr="007D1616">
        <w:rPr>
          <w:sz w:val="16"/>
        </w:rPr>
        <w:t xml:space="preserve"> of the NLRA falls short of its goals and departs from international norms, which afford the right to strike fundamental status.124</w:t>
      </w:r>
    </w:p>
    <w:p w14:paraId="0E7593B5" w14:textId="77777777" w:rsidR="001F275E" w:rsidRPr="00C636F5" w:rsidRDefault="001F275E" w:rsidP="001F275E">
      <w:pPr>
        <w:rPr>
          <w:sz w:val="16"/>
        </w:rPr>
      </w:pPr>
      <w:r w:rsidRPr="007D1616">
        <w:rPr>
          <w:sz w:val="16"/>
        </w:rPr>
        <w:t xml:space="preserve">The Mackay doctrine, </w:t>
      </w:r>
      <w:r w:rsidRPr="007D1616">
        <w:rPr>
          <w:u w:val="single"/>
        </w:rPr>
        <w:t xml:space="preserve">permitting </w:t>
      </w:r>
      <w:r w:rsidRPr="007D1616">
        <w:rPr>
          <w:rStyle w:val="Emphasis"/>
        </w:rPr>
        <w:t>permanent</w:t>
      </w:r>
      <w:r w:rsidRPr="007D1616">
        <w:rPr>
          <w:u w:val="single"/>
        </w:rPr>
        <w:t xml:space="preserve"> </w:t>
      </w:r>
      <w:r w:rsidRPr="007D1616">
        <w:rPr>
          <w:rStyle w:val="Emphasis"/>
        </w:rPr>
        <w:t>replacement</w:t>
      </w:r>
      <w:r w:rsidRPr="007D1616">
        <w:rPr>
          <w:u w:val="single"/>
        </w:rPr>
        <w:t xml:space="preserve"> of strikers renders the </w:t>
      </w:r>
      <w:r w:rsidRPr="007D1616">
        <w:rPr>
          <w:rStyle w:val="Emphasis"/>
        </w:rPr>
        <w:t>right</w:t>
      </w:r>
      <w:r w:rsidRPr="007D1616">
        <w:rPr>
          <w:u w:val="single"/>
        </w:rPr>
        <w:t xml:space="preserve"> a </w:t>
      </w:r>
      <w:r w:rsidRPr="007D1616">
        <w:rPr>
          <w:rStyle w:val="Emphasis"/>
        </w:rPr>
        <w:t>mere</w:t>
      </w:r>
      <w:r w:rsidRPr="007D1616">
        <w:rPr>
          <w:u w:val="single"/>
        </w:rPr>
        <w:t xml:space="preserve"> </w:t>
      </w:r>
      <w:r w:rsidRPr="007D1616">
        <w:rPr>
          <w:rStyle w:val="Emphasis"/>
        </w:rPr>
        <w:t>privilege</w:t>
      </w:r>
      <w:r w:rsidRPr="007D1616">
        <w:rPr>
          <w:sz w:val="16"/>
        </w:rPr>
        <w:t xml:space="preserve">, </w:t>
      </w:r>
      <w:r w:rsidRPr="007D1616">
        <w:rPr>
          <w:u w:val="single"/>
        </w:rPr>
        <w:t xml:space="preserve">or </w:t>
      </w:r>
      <w:r w:rsidRPr="007D1616">
        <w:rPr>
          <w:rStyle w:val="Emphasis"/>
        </w:rPr>
        <w:t>freedom</w:t>
      </w:r>
      <w:r w:rsidRPr="007D1616">
        <w:rPr>
          <w:sz w:val="16"/>
        </w:rPr>
        <w:t xml:space="preserve">, </w:t>
      </w:r>
      <w:r w:rsidRPr="007D1616">
        <w:rPr>
          <w:u w:val="single"/>
        </w:rPr>
        <w:t>because</w:t>
      </w:r>
      <w:r w:rsidRPr="000F411A">
        <w:rPr>
          <w:u w:val="single"/>
        </w:rPr>
        <w:t xml:space="preserve"> it</w:t>
      </w:r>
      <w:r w:rsidRPr="00C636F5">
        <w:rPr>
          <w:u w:val="single"/>
        </w:rPr>
        <w:t xml:space="preserve"> removes </w:t>
      </w:r>
      <w:r w:rsidRPr="007D1616">
        <w:rPr>
          <w:rStyle w:val="Emphasis"/>
        </w:rPr>
        <w:t>meaningful</w:t>
      </w:r>
      <w:r w:rsidRPr="007D1616">
        <w:rPr>
          <w:u w:val="single"/>
        </w:rPr>
        <w:t xml:space="preserve"> </w:t>
      </w:r>
      <w:r w:rsidRPr="007D1616">
        <w:rPr>
          <w:rStyle w:val="Emphasis"/>
        </w:rPr>
        <w:t>protection</w:t>
      </w:r>
      <w:r w:rsidRPr="007D1616">
        <w:rPr>
          <w:u w:val="single"/>
        </w:rPr>
        <w:t xml:space="preserve"> of the </w:t>
      </w:r>
      <w:r w:rsidRPr="007D1616">
        <w:rPr>
          <w:rStyle w:val="Emphasis"/>
        </w:rPr>
        <w:t>right</w:t>
      </w:r>
      <w:r w:rsidRPr="007D1616">
        <w:rPr>
          <w:u w:val="single"/>
        </w:rPr>
        <w:t xml:space="preserve"> by stripping employers of a duty to refrain from interference with striking</w:t>
      </w:r>
      <w:r w:rsidRPr="007D1616">
        <w:rPr>
          <w:sz w:val="16"/>
        </w:rPr>
        <w:t xml:space="preserve">.125 Wesley </w:t>
      </w:r>
      <w:proofErr w:type="spellStart"/>
      <w:r w:rsidRPr="007D1616">
        <w:rPr>
          <w:sz w:val="16"/>
        </w:rPr>
        <w:t>Hohfeld’s</w:t>
      </w:r>
      <w:proofErr w:type="spellEnd"/>
      <w:r w:rsidRPr="007D1616">
        <w:rPr>
          <w:sz w:val="16"/>
        </w:rPr>
        <w:t xml:space="preserve"> famous account of </w:t>
      </w:r>
      <w:r w:rsidRPr="007D1616">
        <w:rPr>
          <w:u w:val="single"/>
        </w:rPr>
        <w:t xml:space="preserve">legal rights provides a </w:t>
      </w:r>
      <w:r w:rsidRPr="007D1616">
        <w:rPr>
          <w:rStyle w:val="Emphasis"/>
        </w:rPr>
        <w:t>useful</w:t>
      </w:r>
      <w:r w:rsidRPr="007D1616">
        <w:rPr>
          <w:u w:val="single"/>
        </w:rPr>
        <w:t xml:space="preserve"> </w:t>
      </w:r>
      <w:r w:rsidRPr="007D1616">
        <w:rPr>
          <w:rStyle w:val="Emphasis"/>
        </w:rPr>
        <w:t>analytical</w:t>
      </w:r>
      <w:r w:rsidRPr="007D1616">
        <w:rPr>
          <w:u w:val="single"/>
        </w:rPr>
        <w:t xml:space="preserve"> </w:t>
      </w:r>
      <w:r w:rsidRPr="007D1616">
        <w:rPr>
          <w:rStyle w:val="Emphasis"/>
        </w:rPr>
        <w:t>framework</w:t>
      </w:r>
      <w:r w:rsidRPr="007D1616">
        <w:rPr>
          <w:u w:val="single"/>
        </w:rPr>
        <w:t xml:space="preserve"> for distinguishing between the colloquial uses of the “rights” and their implications</w:t>
      </w:r>
      <w:r w:rsidRPr="007D1616">
        <w:rPr>
          <w:sz w:val="16"/>
        </w:rPr>
        <w:t xml:space="preserve">.126 Under this framework, </w:t>
      </w:r>
      <w:r w:rsidRPr="007D1616">
        <w:rPr>
          <w:u w:val="single"/>
        </w:rPr>
        <w:t xml:space="preserve">rights are </w:t>
      </w:r>
      <w:r w:rsidRPr="007D1616">
        <w:rPr>
          <w:rStyle w:val="Emphasis"/>
        </w:rPr>
        <w:t>distinguished</w:t>
      </w:r>
      <w:r w:rsidRPr="007D1616">
        <w:rPr>
          <w:u w:val="single"/>
        </w:rPr>
        <w:t xml:space="preserve"> from what he calls </w:t>
      </w:r>
      <w:r w:rsidRPr="007D1616">
        <w:rPr>
          <w:rStyle w:val="Emphasis"/>
        </w:rPr>
        <w:t>privileges</w:t>
      </w:r>
      <w:r w:rsidRPr="007D1616">
        <w:rPr>
          <w:u w:val="single"/>
        </w:rPr>
        <w:t xml:space="preserve">, or </w:t>
      </w:r>
      <w:r w:rsidRPr="007D1616">
        <w:rPr>
          <w:rStyle w:val="Emphasis"/>
        </w:rPr>
        <w:t>freedoms</w:t>
      </w:r>
      <w:r w:rsidRPr="007D1616">
        <w:rPr>
          <w:u w:val="single"/>
        </w:rPr>
        <w:t xml:space="preserve">, by the </w:t>
      </w:r>
      <w:r w:rsidRPr="007D1616">
        <w:rPr>
          <w:rStyle w:val="Emphasis"/>
        </w:rPr>
        <w:t>existence</w:t>
      </w:r>
      <w:r w:rsidRPr="007D1616">
        <w:rPr>
          <w:u w:val="single"/>
        </w:rPr>
        <w:t xml:space="preserve"> or inexistence of a </w:t>
      </w:r>
      <w:r w:rsidRPr="007D1616">
        <w:rPr>
          <w:rStyle w:val="Emphasis"/>
        </w:rPr>
        <w:t>corresponding</w:t>
      </w:r>
      <w:r w:rsidRPr="007D1616">
        <w:rPr>
          <w:u w:val="single"/>
        </w:rPr>
        <w:t xml:space="preserve"> </w:t>
      </w:r>
      <w:r w:rsidRPr="007D1616">
        <w:rPr>
          <w:rStyle w:val="Emphasis"/>
        </w:rPr>
        <w:t>duty</w:t>
      </w:r>
      <w:r w:rsidRPr="007D1616">
        <w:rPr>
          <w:u w:val="single"/>
        </w:rPr>
        <w:t xml:space="preserve">. All rights have a </w:t>
      </w:r>
      <w:r w:rsidRPr="007D1616">
        <w:rPr>
          <w:rStyle w:val="Emphasis"/>
        </w:rPr>
        <w:t>corresponding</w:t>
      </w:r>
      <w:r w:rsidRPr="007D1616">
        <w:rPr>
          <w:u w:val="single"/>
        </w:rPr>
        <w:t xml:space="preserve"> </w:t>
      </w:r>
      <w:r w:rsidRPr="007D1616">
        <w:rPr>
          <w:rStyle w:val="Emphasis"/>
        </w:rPr>
        <w:t>duty</w:t>
      </w:r>
      <w:r w:rsidRPr="007D1616">
        <w:rPr>
          <w:u w:val="single"/>
        </w:rPr>
        <w:t xml:space="preserve">, or a legal </w:t>
      </w:r>
      <w:r w:rsidRPr="007D1616">
        <w:rPr>
          <w:rStyle w:val="Emphasis"/>
        </w:rPr>
        <w:t>obligation</w:t>
      </w:r>
      <w:r w:rsidRPr="007D1616">
        <w:rPr>
          <w:u w:val="single"/>
        </w:rPr>
        <w:t xml:space="preserve"> to respect the </w:t>
      </w:r>
      <w:r w:rsidRPr="007D1616">
        <w:rPr>
          <w:rStyle w:val="Emphasis"/>
        </w:rPr>
        <w:t>legal</w:t>
      </w:r>
      <w:r w:rsidRPr="007D1616">
        <w:rPr>
          <w:u w:val="single"/>
        </w:rPr>
        <w:t xml:space="preserve"> </w:t>
      </w:r>
      <w:r w:rsidRPr="007D1616">
        <w:rPr>
          <w:rStyle w:val="Emphasis"/>
        </w:rPr>
        <w:t>interest</w:t>
      </w:r>
      <w:r w:rsidRPr="007D1616">
        <w:rPr>
          <w:u w:val="single"/>
        </w:rPr>
        <w:t xml:space="preserve"> of the right-holder and </w:t>
      </w:r>
      <w:r w:rsidRPr="007D1616">
        <w:rPr>
          <w:rStyle w:val="Emphasis"/>
        </w:rPr>
        <w:t>refrain</w:t>
      </w:r>
      <w:r w:rsidRPr="007D1616">
        <w:rPr>
          <w:u w:val="single"/>
        </w:rPr>
        <w:t xml:space="preserve"> from </w:t>
      </w:r>
      <w:r w:rsidRPr="007D1616">
        <w:rPr>
          <w:rStyle w:val="Emphasis"/>
        </w:rPr>
        <w:t>interfering</w:t>
      </w:r>
      <w:r w:rsidRPr="007D1616">
        <w:rPr>
          <w:sz w:val="16"/>
        </w:rPr>
        <w:t xml:space="preserve"> with it.127 In the example of the right to strike, </w:t>
      </w:r>
      <w:r w:rsidRPr="007D1616">
        <w:rPr>
          <w:u w:val="single"/>
        </w:rPr>
        <w:t>the correlative is the employer’s duty to not interfere with the employees’ right</w:t>
      </w:r>
      <w:r w:rsidRPr="007D1616">
        <w:rPr>
          <w:sz w:val="16"/>
        </w:rPr>
        <w:t>.128 O</w:t>
      </w:r>
      <w:r w:rsidRPr="00C636F5">
        <w:rPr>
          <w:sz w:val="16"/>
        </w:rPr>
        <w:t xml:space="preserve">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4FB02E2A" w14:textId="77777777" w:rsidR="001F275E" w:rsidRPr="00C636F5" w:rsidRDefault="001F275E" w:rsidP="001F275E">
      <w:pPr>
        <w:rPr>
          <w:sz w:val="16"/>
        </w:rPr>
      </w:pPr>
      <w:r w:rsidRPr="00C636F5">
        <w:rPr>
          <w:sz w:val="16"/>
        </w:rPr>
        <w:lastRenderedPageBreak/>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34E7EFEE" w14:textId="77777777" w:rsidR="001F275E" w:rsidRPr="00C636F5" w:rsidRDefault="001F275E" w:rsidP="001F275E">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40EC3BCD" w14:textId="77777777" w:rsidR="001F275E" w:rsidRDefault="001F275E" w:rsidP="001F275E">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41BF061B" w14:textId="77777777" w:rsidR="001F275E" w:rsidRDefault="001F275E" w:rsidP="001F275E">
      <w:pPr>
        <w:rPr>
          <w:u w:val="single"/>
        </w:rPr>
      </w:pPr>
    </w:p>
    <w:p w14:paraId="585A2375" w14:textId="77777777" w:rsidR="001F275E" w:rsidRDefault="001F275E" w:rsidP="001F275E">
      <w:pPr>
        <w:pStyle w:val="Heading3"/>
      </w:pPr>
      <w:r w:rsidRPr="00CE11B7">
        <w:lastRenderedPageBreak/>
        <w:t>Offense</w:t>
      </w:r>
    </w:p>
    <w:p w14:paraId="150F1DB1" w14:textId="77777777" w:rsidR="001F275E" w:rsidRDefault="001F275E" w:rsidP="001F275E">
      <w:pPr>
        <w:pStyle w:val="Heading4"/>
      </w:pPr>
      <w:r>
        <w:t>1] Striking is a fundamental protection of dignity and the right of the worker to resist a dominant relationship.</w:t>
      </w:r>
    </w:p>
    <w:p w14:paraId="7FF2CF23" w14:textId="77777777" w:rsidR="001F275E" w:rsidRPr="00A50F40" w:rsidRDefault="001F275E" w:rsidP="001F275E">
      <w:pPr>
        <w:rPr>
          <w:sz w:val="16"/>
          <w:szCs w:val="16"/>
        </w:rPr>
      </w:pPr>
      <w:r w:rsidRPr="00BB44EF">
        <w:rPr>
          <w:b/>
          <w:bCs/>
          <w:sz w:val="28"/>
          <w:szCs w:val="28"/>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210168A1" w14:textId="77777777" w:rsidR="001F275E" w:rsidRPr="00A50F40" w:rsidRDefault="001F275E" w:rsidP="001F275E">
      <w:pPr>
        <w:rPr>
          <w:sz w:val="16"/>
          <w:szCs w:val="22"/>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szCs w:val="22"/>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w:t>
      </w:r>
      <w:r w:rsidRPr="005E530A">
        <w:rPr>
          <w:rStyle w:val="StyleUnderline"/>
        </w:rPr>
        <w:t xml:space="preserve"> fought for the right</w:t>
      </w:r>
      <w:r w:rsidRPr="00A50F40">
        <w:rPr>
          <w:rStyle w:val="StyleUnderline"/>
        </w:rPr>
        <w:t xml:space="preserve"> to </w:t>
      </w:r>
      <w:r w:rsidRPr="005E530A">
        <w:rPr>
          <w:rStyle w:val="StyleUnderline"/>
        </w:rPr>
        <w:t xml:space="preserve">organize, and </w:t>
      </w:r>
      <w:r w:rsidRPr="00A50F40">
        <w:rPr>
          <w:rStyle w:val="StyleUnderline"/>
          <w:highlight w:val="green"/>
        </w:rPr>
        <w:t>formed</w:t>
      </w:r>
      <w:r w:rsidRPr="00A50F40">
        <w:rPr>
          <w:rStyle w:val="StyleUnderline"/>
        </w:rPr>
        <w:t xml:space="preserve"> trade </w:t>
      </w:r>
      <w:r w:rsidRPr="00A50F40">
        <w:rPr>
          <w:rStyle w:val="StyleUnderline"/>
          <w:highlight w:val="green"/>
        </w:rPr>
        <w:t>unions</w:t>
      </w:r>
      <w:r w:rsidRPr="00A50F40">
        <w:rPr>
          <w:rStyle w:val="StyleUnderline"/>
        </w:rPr>
        <w:t xml:space="preserve"> </w:t>
      </w:r>
      <w:proofErr w:type="gramStart"/>
      <w:r w:rsidRPr="00A50F40">
        <w:rPr>
          <w:rStyle w:val="StyleUnderline"/>
        </w:rPr>
        <w:t xml:space="preserve">in order </w:t>
      </w:r>
      <w:r w:rsidRPr="005E530A">
        <w:rPr>
          <w:rStyle w:val="StyleUnderline"/>
        </w:rPr>
        <w:t>to</w:t>
      </w:r>
      <w:proofErr w:type="gramEnd"/>
      <w:r w:rsidRPr="005E530A">
        <w:rPr>
          <w:rStyle w:val="StyleUnderline"/>
        </w:rPr>
        <w:t xml:space="preserve"> use collective power </w:t>
      </w:r>
      <w:r w:rsidRPr="00A50F40">
        <w:rPr>
          <w:rStyle w:val="StyleUnderline"/>
          <w:highlight w:val="green"/>
        </w:rPr>
        <w:t>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szCs w:val="22"/>
        </w:rPr>
        <w:t>Ethical Issues</w:t>
      </w:r>
      <w:r w:rsidRPr="00A545D3">
        <w:rPr>
          <w:b/>
          <w:bCs/>
          <w:sz w:val="16"/>
          <w:szCs w:val="22"/>
        </w:rPr>
        <w:t xml:space="preserve"> </w:t>
      </w:r>
      <w:r w:rsidRPr="00A50F40">
        <w:rPr>
          <w:sz w:val="16"/>
          <w:szCs w:val="22"/>
        </w:rPr>
        <w:t>1. Preconditions</w:t>
      </w:r>
      <w:r w:rsidRPr="00A545D3">
        <w:rPr>
          <w:sz w:val="16"/>
          <w:szCs w:val="22"/>
        </w:rPr>
        <w:t xml:space="preserve"> </w:t>
      </w:r>
      <w:r w:rsidRPr="00A50F40">
        <w:rPr>
          <w:sz w:val="16"/>
          <w:szCs w:val="22"/>
        </w:rPr>
        <w:t>Obviously, there are various</w:t>
      </w:r>
      <w:r w:rsidRPr="00A545D3">
        <w:rPr>
          <w:sz w:val="16"/>
          <w:szCs w:val="22"/>
        </w:rPr>
        <w:t xml:space="preserve"> </w:t>
      </w:r>
      <w:hyperlink r:id="rId14" w:history="1">
        <w:r w:rsidRPr="00A50F40">
          <w:rPr>
            <w:rStyle w:val="Hyperlink"/>
            <w:sz w:val="16"/>
            <w:szCs w:val="22"/>
          </w:rPr>
          <w:t>preconditions that must be met</w:t>
        </w:r>
      </w:hyperlink>
      <w:r w:rsidRPr="00A545D3">
        <w:rPr>
          <w:sz w:val="16"/>
          <w:szCs w:val="22"/>
        </w:rPr>
        <w:t xml:space="preserve"> </w:t>
      </w:r>
      <w:r w:rsidRPr="00A50F40">
        <w:rPr>
          <w:sz w:val="16"/>
          <w:szCs w:val="22"/>
        </w:rPr>
        <w:t>for a strike to be ethically justified. First, the question of whether what the employers are doing is unfair or not arises. The pensions issue is incredibly complicated, and I do not pretend to understand all the</w:t>
      </w:r>
      <w:r w:rsidRPr="00A545D3">
        <w:rPr>
          <w:sz w:val="16"/>
          <w:szCs w:val="22"/>
        </w:rPr>
        <w:t xml:space="preserve"> </w:t>
      </w:r>
      <w:hyperlink r:id="rId15" w:history="1">
        <w:r w:rsidRPr="00A50F40">
          <w:rPr>
            <w:rStyle w:val="Hyperlink"/>
            <w:sz w:val="16"/>
            <w:szCs w:val="22"/>
          </w:rPr>
          <w:t>actuarial details</w:t>
        </w:r>
      </w:hyperlink>
      <w:r w:rsidRPr="00A50F40">
        <w:rPr>
          <w:sz w:val="16"/>
          <w:szCs w:val="22"/>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w:t>
      </w:r>
      <w:proofErr w:type="gramStart"/>
      <w:r w:rsidRPr="00A50F40">
        <w:rPr>
          <w:sz w:val="16"/>
          <w:szCs w:val="22"/>
        </w:rPr>
        <w:t>particular fund</w:t>
      </w:r>
      <w:proofErr w:type="gramEnd"/>
      <w:r w:rsidRPr="00A50F40">
        <w:rPr>
          <w:sz w:val="16"/>
          <w:szCs w:val="22"/>
        </w:rPr>
        <w:t xml:space="preserve">, but out of the universities’ general resources. </w:t>
      </w:r>
      <w:proofErr w:type="gramStart"/>
      <w:r w:rsidRPr="00A50F40">
        <w:rPr>
          <w:sz w:val="16"/>
          <w:szCs w:val="22"/>
        </w:rPr>
        <w:t>So</w:t>
      </w:r>
      <w:proofErr w:type="gramEnd"/>
      <w:r w:rsidRPr="00A50F40">
        <w:rPr>
          <w:sz w:val="16"/>
          <w:szCs w:val="22"/>
        </w:rPr>
        <w:t xml:space="preserve"> we should be wary of accepting frameworks for discussion that attempt to reduce all the issues to financial ones.</w:t>
      </w:r>
      <w:r w:rsidRPr="00A545D3">
        <w:rPr>
          <w:sz w:val="16"/>
          <w:szCs w:val="22"/>
        </w:rPr>
        <w:t xml:space="preserve"> </w:t>
      </w:r>
      <w:r w:rsidRPr="00A50F40">
        <w:rPr>
          <w:sz w:val="16"/>
          <w:szCs w:val="22"/>
        </w:rPr>
        <w:t xml:space="preserve">Relatedly, </w:t>
      </w:r>
      <w:r w:rsidRPr="00A50F40">
        <w:rPr>
          <w:rStyle w:val="StyleUnderline"/>
        </w:rPr>
        <w:t xml:space="preserve">if a strike is to be justified, the cause must be </w:t>
      </w:r>
      <w:r w:rsidRPr="005E530A">
        <w:rPr>
          <w:rStyle w:val="StyleUnderline"/>
        </w:rPr>
        <w:t>realistic. There is no point in striking for something that cannot be obtained.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w:t>
      </w:r>
      <w:r w:rsidRPr="00A50F40">
        <w:rPr>
          <w:rStyle w:val="StyleUnderline"/>
        </w:rPr>
        <w:t xml:space="preserve">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szCs w:val="22"/>
        </w:rPr>
        <w:t>But why would we take those things for granted?</w:t>
      </w:r>
      <w:r w:rsidRPr="00A545D3">
        <w:rPr>
          <w:sz w:val="16"/>
          <w:szCs w:val="22"/>
        </w:rPr>
        <w:t xml:space="preserve"> </w:t>
      </w:r>
      <w:r w:rsidRPr="00A50F40">
        <w:rPr>
          <w:sz w:val="16"/>
          <w:szCs w:val="22"/>
        </w:rPr>
        <w:t xml:space="preserve">Finally, of course, less disruptive methods of persuasion should be used first. Striking is a last resort, it is only permissible when negotiation has stalled. We start by trying to persuade the employer </w:t>
      </w:r>
      <w:proofErr w:type="gramStart"/>
      <w:r w:rsidRPr="00A50F40">
        <w:rPr>
          <w:sz w:val="16"/>
          <w:szCs w:val="22"/>
        </w:rPr>
        <w:t>on the basis of</w:t>
      </w:r>
      <w:proofErr w:type="gramEnd"/>
      <w:r w:rsidRPr="00A50F40">
        <w:rPr>
          <w:sz w:val="16"/>
          <w:szCs w:val="22"/>
        </w:rPr>
        <w:t xml:space="preserve"> the reasons: that a policy or proposal is unfair, unnecessary, that there are alternatives. It is only if that fails that we should move to strike action.</w:t>
      </w:r>
      <w:r w:rsidRPr="00A545D3">
        <w:rPr>
          <w:sz w:val="16"/>
          <w:szCs w:val="22"/>
        </w:rPr>
        <w:t xml:space="preserve"> </w:t>
      </w:r>
      <w:r w:rsidRPr="00A50F40">
        <w:rPr>
          <w:b/>
          <w:bCs/>
          <w:sz w:val="16"/>
          <w:szCs w:val="22"/>
        </w:rPr>
        <w:t>2. Harm</w:t>
      </w:r>
      <w:r w:rsidRPr="00A545D3">
        <w:rPr>
          <w:b/>
          <w:bCs/>
          <w:sz w:val="16"/>
          <w:szCs w:val="22"/>
        </w:rPr>
        <w:t xml:space="preserve"> </w:t>
      </w:r>
      <w:r w:rsidRPr="00A50F40">
        <w:rPr>
          <w:sz w:val="16"/>
          <w:szCs w:val="22"/>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szCs w:val="22"/>
        </w:rPr>
        <w:t>labour</w:t>
      </w:r>
      <w:proofErr w:type="spellEnd"/>
      <w:r w:rsidRPr="00A50F40">
        <w:rPr>
          <w:sz w:val="16"/>
          <w:szCs w:val="22"/>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szCs w:val="22"/>
        </w:rPr>
        <w:t xml:space="preserve"> </w:t>
      </w:r>
      <w:r w:rsidRPr="00A50F40">
        <w:rPr>
          <w:sz w:val="16"/>
          <w:szCs w:val="22"/>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szCs w:val="22"/>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 xml:space="preserve">Their idea is that the way to deal with unjust working condition is through individual employment tribunals. If I am being badly treated by my employer, I should </w:t>
      </w:r>
      <w:r w:rsidRPr="00A50F40">
        <w:rPr>
          <w:sz w:val="16"/>
        </w:rPr>
        <w:lastRenderedPageBreak/>
        <w:t>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szCs w:val="22"/>
        </w:rPr>
        <w:t xml:space="preserve"> Compare this situation: imagine that a student </w:t>
      </w:r>
      <w:proofErr w:type="spellStart"/>
      <w:r w:rsidRPr="00A50F40">
        <w:rPr>
          <w:sz w:val="16"/>
          <w:szCs w:val="22"/>
        </w:rPr>
        <w:t>plagiarises</w:t>
      </w:r>
      <w:proofErr w:type="spellEnd"/>
      <w:r w:rsidRPr="00A50F40">
        <w:rPr>
          <w:sz w:val="16"/>
          <w:szCs w:val="22"/>
        </w:rPr>
        <w:t xml:space="preserve"> an essay. We have both a </w:t>
      </w:r>
      <w:proofErr w:type="gramStart"/>
      <w:r w:rsidRPr="00A50F40">
        <w:rPr>
          <w:sz w:val="16"/>
          <w:szCs w:val="22"/>
        </w:rPr>
        <w:t>reasons based</w:t>
      </w:r>
      <w:proofErr w:type="gramEnd"/>
      <w:r w:rsidRPr="00A50F40">
        <w:rPr>
          <w:sz w:val="16"/>
          <w:szCs w:val="22"/>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szCs w:val="22"/>
        </w:rPr>
        <w:t xml:space="preserve"> </w:t>
      </w:r>
      <w:r w:rsidRPr="00A50F40">
        <w:rPr>
          <w:b/>
          <w:bCs/>
          <w:sz w:val="16"/>
          <w:szCs w:val="22"/>
        </w:rPr>
        <w:t>3. Justifying harm</w:t>
      </w:r>
      <w:r w:rsidRPr="00A545D3">
        <w:rPr>
          <w:b/>
          <w:bCs/>
          <w:sz w:val="16"/>
          <w:szCs w:val="22"/>
        </w:rPr>
        <w:t xml:space="preserve"> </w:t>
      </w:r>
      <w:r w:rsidRPr="00A50F40">
        <w:rPr>
          <w:sz w:val="16"/>
          <w:szCs w:val="22"/>
        </w:rPr>
        <w:t>First, as I said above, I think that the pensions deal we have been offered is unfair in its own terms. But our goal here is not simply to get our pensions back. Long term, we are trying to protect the University, just as the</w:t>
      </w:r>
      <w:r w:rsidRPr="00A545D3">
        <w:rPr>
          <w:sz w:val="16"/>
          <w:szCs w:val="22"/>
        </w:rPr>
        <w:t xml:space="preserve"> </w:t>
      </w:r>
      <w:hyperlink r:id="rId16" w:history="1">
        <w:r w:rsidRPr="00A50F40">
          <w:rPr>
            <w:rStyle w:val="Hyperlink"/>
            <w:sz w:val="16"/>
            <w:szCs w:val="22"/>
          </w:rPr>
          <w:t>junior doctors’ strike</w:t>
        </w:r>
      </w:hyperlink>
      <w:r w:rsidRPr="00A545D3">
        <w:rPr>
          <w:sz w:val="16"/>
          <w:szCs w:val="22"/>
        </w:rPr>
        <w:t xml:space="preserve"> </w:t>
      </w:r>
      <w:r w:rsidRPr="00A50F40">
        <w:rPr>
          <w:sz w:val="16"/>
          <w:szCs w:val="22"/>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szCs w:val="22"/>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7"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szCs w:val="22"/>
        </w:rPr>
        <w:t xml:space="preserve">Most of your lecturers striking here are doing more than asking for their pensions back: they are sending an expressive message to </w:t>
      </w:r>
      <w:proofErr w:type="gramStart"/>
      <w:r w:rsidRPr="00A50F40">
        <w:rPr>
          <w:sz w:val="16"/>
          <w:szCs w:val="22"/>
        </w:rPr>
        <w:t>University</w:t>
      </w:r>
      <w:proofErr w:type="gramEnd"/>
      <w:r w:rsidRPr="00A50F40">
        <w:rPr>
          <w:sz w:val="16"/>
          <w:szCs w:val="22"/>
        </w:rPr>
        <w:t xml:space="preserve">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szCs w:val="22"/>
        </w:rPr>
        <w:t xml:space="preserve">This is not to deny that the right to strike could be </w:t>
      </w:r>
      <w:proofErr w:type="gramStart"/>
      <w:r w:rsidRPr="00A50F40">
        <w:rPr>
          <w:sz w:val="16"/>
          <w:szCs w:val="22"/>
        </w:rPr>
        <w:t>abused, or</w:t>
      </w:r>
      <w:proofErr w:type="gramEnd"/>
      <w:r w:rsidRPr="00A50F40">
        <w:rPr>
          <w:sz w:val="16"/>
          <w:szCs w:val="22"/>
        </w:rPr>
        <w:t xml:space="preserve"> could be ineffective. In the end, it is an empirical matter whether the right to strike has done </w:t>
      </w:r>
      <w:proofErr w:type="gramStart"/>
      <w:r w:rsidRPr="00A50F40">
        <w:rPr>
          <w:sz w:val="16"/>
          <w:szCs w:val="22"/>
        </w:rPr>
        <w:t>more good</w:t>
      </w:r>
      <w:proofErr w:type="gramEnd"/>
      <w:r w:rsidRPr="00A50F40">
        <w:rPr>
          <w:sz w:val="16"/>
          <w:szCs w:val="22"/>
        </w:rPr>
        <w:t xml:space="preserve"> than harm, or done more harm than good. It is not an empirical matter that is easy to settle either: </w:t>
      </w:r>
      <w:proofErr w:type="spellStart"/>
      <w:r w:rsidRPr="00A50F40">
        <w:rPr>
          <w:sz w:val="16"/>
          <w:szCs w:val="22"/>
        </w:rPr>
        <w:t>labour</w:t>
      </w:r>
      <w:proofErr w:type="spellEnd"/>
      <w:r w:rsidRPr="00A50F40">
        <w:rPr>
          <w:sz w:val="16"/>
          <w:szCs w:val="22"/>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szCs w:val="22"/>
        </w:rPr>
        <w:t>hand</w:t>
      </w:r>
      <w:proofErr w:type="gramEnd"/>
      <w:r w:rsidRPr="00A50F40">
        <w:rPr>
          <w:sz w:val="16"/>
          <w:szCs w:val="22"/>
        </w:rPr>
        <w:t xml:space="preserve"> there are those who argue, with Thatcher,</w:t>
      </w:r>
      <w:r w:rsidRPr="00A545D3">
        <w:rPr>
          <w:sz w:val="16"/>
          <w:szCs w:val="22"/>
        </w:rPr>
        <w:t xml:space="preserve"> </w:t>
      </w:r>
      <w:r w:rsidRPr="00A50F40">
        <w:rPr>
          <w:sz w:val="16"/>
          <w:szCs w:val="22"/>
        </w:rPr>
        <w:t>that striking hurts growth; hurts industry; hurts the economy, and should be stopped.</w:t>
      </w:r>
      <w:r w:rsidRPr="00A545D3">
        <w:rPr>
          <w:sz w:val="16"/>
          <w:szCs w:val="22"/>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w:t>
      </w:r>
      <w:r w:rsidRPr="005E530A">
        <w:rPr>
          <w:rStyle w:val="StyleUnderline"/>
        </w:rPr>
        <w:t>think of the right to bear arms, as enshrined in the American constitution. That right has the same basic justification as the right to strike, it is there to protect the ordinary person from tyranny and exploitation by more powerful groups.</w:t>
      </w:r>
      <w:r w:rsidRPr="005E530A">
        <w:rPr>
          <w:sz w:val="16"/>
          <w:szCs w:val="22"/>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5E530A">
        <w:rPr>
          <w:rStyle w:val="StyleUnderline"/>
        </w:rPr>
        <w:t xml:space="preserve">But the opposing view is that the legal right to strike is an effective right, it does protect us, and can be, and is usually, used in a judicious way. </w:t>
      </w:r>
      <w:r w:rsidRPr="005E530A">
        <w:rPr>
          <w:sz w:val="16"/>
          <w:szCs w:val="22"/>
        </w:rPr>
        <w:t xml:space="preserve">But as I say, this is an empirical matter, and we should all know more about </w:t>
      </w:r>
      <w:proofErr w:type="spellStart"/>
      <w:r w:rsidRPr="005E530A">
        <w:rPr>
          <w:sz w:val="16"/>
          <w:szCs w:val="22"/>
        </w:rPr>
        <w:t>labour</w:t>
      </w:r>
      <w:proofErr w:type="spellEnd"/>
      <w:r w:rsidRPr="005E530A">
        <w:rPr>
          <w:sz w:val="16"/>
          <w:szCs w:val="22"/>
        </w:rPr>
        <w:t xml:space="preserve"> history. </w:t>
      </w:r>
      <w:r w:rsidRPr="005E530A">
        <w:rPr>
          <w:b/>
          <w:bCs/>
          <w:sz w:val="16"/>
          <w:szCs w:val="22"/>
        </w:rPr>
        <w:t xml:space="preserve">4. Collective Action </w:t>
      </w:r>
      <w:r w:rsidRPr="005E530A">
        <w:rPr>
          <w:sz w:val="16"/>
          <w:szCs w:val="22"/>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5E530A">
        <w:rPr>
          <w:rStyle w:val="StyleUnderline"/>
        </w:rPr>
        <w:t xml:space="preserve">As I said, the anti-union movement encourages us away from collective action and towards individual action. </w:t>
      </w:r>
      <w:r w:rsidRPr="005E530A">
        <w:rPr>
          <w:sz w:val="16"/>
          <w:szCs w:val="22"/>
        </w:rPr>
        <w:t xml:space="preserve">One of Margaret Thatcher’s major victories was to </w:t>
      </w:r>
      <w:hyperlink r:id="rId18" w:history="1">
        <w:r w:rsidRPr="005E530A">
          <w:rPr>
            <w:rStyle w:val="Hyperlink"/>
            <w:sz w:val="16"/>
            <w:szCs w:val="22"/>
          </w:rPr>
          <w:t>take away the right to strike in solidarity</w:t>
        </w:r>
      </w:hyperlink>
      <w:r w:rsidRPr="00A545D3">
        <w:rPr>
          <w:sz w:val="16"/>
          <w:szCs w:val="22"/>
        </w:rPr>
        <w:t xml:space="preserve"> </w:t>
      </w:r>
      <w:r w:rsidRPr="00A50F40">
        <w:rPr>
          <w:sz w:val="16"/>
          <w:szCs w:val="22"/>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9"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szCs w:val="22"/>
        </w:rPr>
        <w:t xml:space="preserve">The less clear point though, and more relevant here, is that integrity does not require </w:t>
      </w:r>
      <w:r w:rsidRPr="00A50F40">
        <w:rPr>
          <w:sz w:val="16"/>
          <w:szCs w:val="22"/>
        </w:rPr>
        <w:lastRenderedPageBreak/>
        <w:t xml:space="preserve">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20"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szCs w:val="22"/>
        </w:rPr>
        <w:t xml:space="preserve"> We hugely appreciate the solidarity of our students: thank you.</w:t>
      </w:r>
    </w:p>
    <w:p w14:paraId="4E17A627" w14:textId="77777777" w:rsidR="001F275E" w:rsidRPr="00630943" w:rsidRDefault="001F275E" w:rsidP="001F275E">
      <w:pPr>
        <w:pStyle w:val="Heading4"/>
      </w:pPr>
      <w:r>
        <w:t>2] Universality requires restriction of the employer’s power to arbitrarily impose their will on employees.</w:t>
      </w:r>
    </w:p>
    <w:p w14:paraId="7C4E12D0" w14:textId="77777777" w:rsidR="001F275E" w:rsidRPr="00D366C3" w:rsidRDefault="001F275E" w:rsidP="001F275E">
      <w:pPr>
        <w:rPr>
          <w:b/>
          <w:bCs/>
          <w:sz w:val="16"/>
          <w:szCs w:val="16"/>
        </w:rPr>
      </w:pPr>
      <w:proofErr w:type="spellStart"/>
      <w:r w:rsidRPr="00D366C3">
        <w:rPr>
          <w:b/>
          <w:bCs/>
          <w:sz w:val="28"/>
          <w:szCs w:val="28"/>
        </w:rPr>
        <w:t>Bogg</w:t>
      </w:r>
      <w:proofErr w:type="spellEnd"/>
      <w:r w:rsidRPr="00D366C3">
        <w:rPr>
          <w:b/>
          <w:bCs/>
          <w:sz w:val="28"/>
          <w:szCs w:val="28"/>
        </w:rPr>
        <w:t xml:space="preserve"> 17</w:t>
      </w:r>
      <w:r>
        <w:t xml:space="preserve"> </w:t>
      </w:r>
      <w:r w:rsidRPr="00D366C3">
        <w:rPr>
          <w:sz w:val="16"/>
          <w:szCs w:val="16"/>
        </w:rPr>
        <w:t xml:space="preserve">[Alan. Alan L </w:t>
      </w:r>
      <w:proofErr w:type="spellStart"/>
      <w:r w:rsidRPr="00D366C3">
        <w:rPr>
          <w:sz w:val="16"/>
          <w:szCs w:val="16"/>
        </w:rPr>
        <w:t>Bogg</w:t>
      </w:r>
      <w:proofErr w:type="spellEnd"/>
      <w:r w:rsidRPr="00D366C3">
        <w:rPr>
          <w:sz w:val="16"/>
          <w:szCs w:val="16"/>
        </w:rPr>
        <w:t xml:space="preserve"> is Professor in Law at the </w:t>
      </w:r>
      <w:hyperlink r:id="rId21" w:history="1">
        <w:r w:rsidRPr="00D366C3">
          <w:rPr>
            <w:rStyle w:val="Hyperlink"/>
            <w:sz w:val="16"/>
            <w:szCs w:val="16"/>
          </w:rPr>
          <w:t>University of Bristol Law School</w:t>
        </w:r>
      </w:hyperlink>
      <w:r w:rsidRPr="00D366C3">
        <w:rPr>
          <w:sz w:val="16"/>
          <w:szCs w:val="16"/>
        </w:rPr>
        <w:t xml:space="preserve">. 'Republican Non-Domination and </w:t>
      </w:r>
      <w:proofErr w:type="spellStart"/>
      <w:r w:rsidRPr="00D366C3">
        <w:rPr>
          <w:sz w:val="16"/>
          <w:szCs w:val="16"/>
        </w:rPr>
        <w:t>Labour</w:t>
      </w:r>
      <w:proofErr w:type="spellEnd"/>
      <w:r w:rsidRPr="00D366C3">
        <w:rPr>
          <w:sz w:val="16"/>
          <w:szCs w:val="16"/>
        </w:rPr>
        <w:t xml:space="preserve"> Law: New Normativity or Trojan Horse?', (2017), 33, International Journal of Comparative </w:t>
      </w:r>
      <w:proofErr w:type="spellStart"/>
      <w:r w:rsidRPr="00D366C3">
        <w:rPr>
          <w:sz w:val="16"/>
          <w:szCs w:val="16"/>
        </w:rPr>
        <w:t>Labour</w:t>
      </w:r>
      <w:proofErr w:type="spellEnd"/>
      <w:r w:rsidRPr="00D366C3">
        <w:rPr>
          <w:sz w:val="16"/>
          <w:szCs w:val="16"/>
        </w:rPr>
        <w:t xml:space="preserve"> Law and Industrial Relations, Issue 3, pp. 391-417, </w:t>
      </w:r>
      <w:hyperlink r:id="rId22"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5A349DF0" w14:textId="4B8E116F" w:rsidR="001F275E" w:rsidRDefault="001F275E" w:rsidP="001F275E">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 xml:space="preserve">people should securely enjoy resources and protections to the point where they … can look others in </w:t>
      </w:r>
      <w:r w:rsidRPr="004A33DD">
        <w:rPr>
          <w:rStyle w:val="StyleUnderline"/>
        </w:rPr>
        <w:t>the eye without reason for the fear or deference that a power of interference might inspire</w:t>
      </w:r>
      <w:r w:rsidRPr="004A33DD">
        <w:rPr>
          <w:sz w:val="16"/>
        </w:rPr>
        <w:t xml:space="preserve">; they can walk tall and assume the public status, objective and subjective, of being equal in this regard with the best.’48 </w:t>
      </w:r>
      <w:r w:rsidRPr="004A33DD">
        <w:rPr>
          <w:rStyle w:val="StyleUnderline"/>
        </w:rPr>
        <w:t xml:space="preserve">It is a great strength of Pettit’s account of ‘basic liberties’ that it is rooted in a concern to ameliorate private domination between citizens. </w:t>
      </w:r>
      <w:r w:rsidRPr="004A33DD">
        <w:rPr>
          <w:sz w:val="16"/>
        </w:rPr>
        <w:t xml:space="preserve">By contrast, </w:t>
      </w:r>
      <w:r w:rsidRPr="004A33DD">
        <w:rPr>
          <w:rStyle w:val="StyleUnderline"/>
        </w:rPr>
        <w:t xml:space="preserve">standard liberal accounts of freedom focus on state infringement of freedom, and are sometimes </w:t>
      </w:r>
      <w:proofErr w:type="spellStart"/>
      <w:r w:rsidRPr="004A33DD">
        <w:rPr>
          <w:rStyle w:val="StyleUnderline"/>
        </w:rPr>
        <w:t>sceptical</w:t>
      </w:r>
      <w:proofErr w:type="spellEnd"/>
      <w:r w:rsidRPr="004A33DD">
        <w:rPr>
          <w:rStyle w:val="StyleUnderline"/>
        </w:rPr>
        <w:t xml:space="preserve"> of the ‘horizontal’ extension of public rights into the private sphere.</w:t>
      </w:r>
      <w:r w:rsidRPr="004A33DD">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4A33DD">
        <w:rPr>
          <w:rStyle w:val="StyleUnderline"/>
        </w:rPr>
        <w:t xml:space="preserve">Pettit is therefore concerned to elaborate a republican account of </w:t>
      </w:r>
      <w:proofErr w:type="spellStart"/>
      <w:r w:rsidRPr="004A33DD">
        <w:rPr>
          <w:rStyle w:val="StyleUnderline"/>
        </w:rPr>
        <w:t>labour</w:t>
      </w:r>
      <w:proofErr w:type="spellEnd"/>
      <w:r w:rsidRPr="004A33DD">
        <w:rPr>
          <w:rStyle w:val="StyleUnderline"/>
        </w:rPr>
        <w:t xml:space="preserve"> standards, and the employment relation lies at the </w:t>
      </w:r>
      <w:proofErr w:type="spellStart"/>
      <w:r w:rsidRPr="004A33DD">
        <w:rPr>
          <w:rStyle w:val="StyleUnderline"/>
        </w:rPr>
        <w:t>centre</w:t>
      </w:r>
      <w:proofErr w:type="spellEnd"/>
      <w:r w:rsidRPr="004A33DD">
        <w:rPr>
          <w:rStyle w:val="StyleUnderline"/>
        </w:rPr>
        <w:t xml:space="preserve"> of Pettit’s democratic theory. This ‘special insulation’ regime of republican </w:t>
      </w:r>
      <w:proofErr w:type="spellStart"/>
      <w:r w:rsidRPr="003F3616">
        <w:rPr>
          <w:rStyle w:val="StyleUnderline"/>
          <w:highlight w:val="green"/>
        </w:rPr>
        <w:t>labour</w:t>
      </w:r>
      <w:proofErr w:type="spellEnd"/>
      <w:r w:rsidRPr="003F3616">
        <w:rPr>
          <w:rStyle w:val="StyleUnderline"/>
          <w:highlight w:val="green"/>
        </w:rPr>
        <w:t xml:space="preserve">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w:t>
      </w:r>
      <w:proofErr w:type="spellStart"/>
      <w:r w:rsidRPr="0009367A">
        <w:rPr>
          <w:rStyle w:val="StyleUnderline"/>
        </w:rPr>
        <w:t>programme</w:t>
      </w:r>
      <w:proofErr w:type="spellEnd"/>
      <w:r w:rsidRPr="0009367A">
        <w:rPr>
          <w:rStyle w:val="StyleUnderline"/>
        </w:rPr>
        <w:t xml:space="preserve"> of insurance for citizens. </w:t>
      </w:r>
      <w:r w:rsidRPr="0009367A">
        <w:rPr>
          <w:sz w:val="16"/>
        </w:rPr>
        <w:t xml:space="preserve">56 Pettit’s approach to ‘special insulation’ is also attuned to the specific vulnerabilities of precarious workers. For example, in their republican audit of Spanish governmental reforms implemented under Prime Minister Zapatero, Luis Marti and Pettit offer a </w:t>
      </w:r>
      <w:proofErr w:type="spellStart"/>
      <w:r w:rsidRPr="0009367A">
        <w:rPr>
          <w:sz w:val="16"/>
        </w:rPr>
        <w:t>favourable</w:t>
      </w:r>
      <w:proofErr w:type="spellEnd"/>
      <w:r w:rsidRPr="0009367A">
        <w:rPr>
          <w:sz w:val="16"/>
        </w:rPr>
        <w:t xml:space="preserve"> assessment of specific legal measures to protect illegal migrant-workers and those employed on fixed term contracts.57</w:t>
      </w:r>
    </w:p>
    <w:p w14:paraId="382FCE9B" w14:textId="69FBA58C" w:rsidR="00883FC4" w:rsidRPr="00F13A09" w:rsidRDefault="00883FC4" w:rsidP="00883FC4">
      <w:pPr>
        <w:pStyle w:val="Heading4"/>
      </w:pPr>
      <w:r>
        <w:rPr>
          <w:rStyle w:val="Emphasis"/>
          <w:b/>
          <w:sz w:val="28"/>
        </w:rPr>
        <w:lastRenderedPageBreak/>
        <w:t>3</w:t>
      </w:r>
      <w:r w:rsidRPr="00E17EA2">
        <w:rPr>
          <w:rStyle w:val="Emphasis"/>
          <w:b/>
          <w:sz w:val="28"/>
        </w:rPr>
        <w:t xml:space="preserve">] </w:t>
      </w:r>
      <w:r w:rsidRPr="00E17EA2">
        <w:rPr>
          <w:u w:val="single"/>
        </w:rPr>
        <w:t>Action under one framework doesn’t preclude another.</w:t>
      </w:r>
      <w:r w:rsidRPr="00793D6D">
        <w:t xml:space="preserve"> I can still have an obligation under </w:t>
      </w:r>
      <w:r>
        <w:t>the categorical imperative</w:t>
      </w:r>
      <w:r w:rsidRPr="00793D6D">
        <w:t xml:space="preserve">, even if the </w:t>
      </w:r>
      <w:proofErr w:type="spellStart"/>
      <w:r w:rsidRPr="00793D6D">
        <w:t>aff</w:t>
      </w:r>
      <w:proofErr w:type="spellEnd"/>
      <w:r w:rsidRPr="00793D6D">
        <w:t xml:space="preserve"> is bad under </w:t>
      </w:r>
      <w:r>
        <w:t>Util</w:t>
      </w:r>
      <w:r w:rsidRPr="00793D6D">
        <w:t xml:space="preserve">. </w:t>
      </w:r>
      <w:r>
        <w:t>Framing issues don’t exclude the offense.</w:t>
      </w:r>
    </w:p>
    <w:p w14:paraId="243FA1D3" w14:textId="77777777" w:rsidR="00883FC4" w:rsidRDefault="00883FC4" w:rsidP="001F275E">
      <w:pPr>
        <w:rPr>
          <w:sz w:val="16"/>
        </w:rPr>
      </w:pPr>
    </w:p>
    <w:p w14:paraId="2F9BDB14" w14:textId="77777777" w:rsidR="001F275E" w:rsidRDefault="001F275E" w:rsidP="001F275E">
      <w:pPr>
        <w:rPr>
          <w:sz w:val="16"/>
        </w:rPr>
      </w:pPr>
    </w:p>
    <w:p w14:paraId="09304E68" w14:textId="77777777" w:rsidR="001F275E" w:rsidRDefault="001F275E" w:rsidP="001F275E">
      <w:pPr>
        <w:pStyle w:val="Heading3"/>
        <w:rPr>
          <w:rFonts w:asciiTheme="majorHAnsi" w:hAnsiTheme="majorHAnsi" w:cstheme="majorHAnsi"/>
        </w:rPr>
      </w:pPr>
      <w:r>
        <w:rPr>
          <w:rFonts w:asciiTheme="majorHAnsi" w:hAnsiTheme="majorHAnsi" w:cstheme="majorHAnsi"/>
        </w:rPr>
        <w:lastRenderedPageBreak/>
        <w:t>Advantage</w:t>
      </w:r>
    </w:p>
    <w:p w14:paraId="1D3CB1D7" w14:textId="77777777" w:rsidR="001F275E" w:rsidRDefault="001F275E" w:rsidP="001F275E">
      <w:pPr>
        <w:pStyle w:val="Heading4"/>
      </w:pPr>
      <w:r>
        <w:t>Global democracy is collapsing now.</w:t>
      </w:r>
    </w:p>
    <w:p w14:paraId="3C7F5893" w14:textId="77777777" w:rsidR="001F275E" w:rsidRPr="005F32CE" w:rsidRDefault="001F275E" w:rsidP="001F275E">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7C75E693" w14:textId="77777777" w:rsidR="001F275E" w:rsidRDefault="001F275E" w:rsidP="001F275E">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23"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w:t>
      </w:r>
      <w:proofErr w:type="spellStart"/>
      <w:r w:rsidRPr="008E77BD">
        <w:rPr>
          <w:rStyle w:val="StyleUnderline"/>
        </w:rPr>
        <w:t>Repucci</w:t>
      </w:r>
      <w:proofErr w:type="spellEnd"/>
      <w:r w:rsidRPr="008E77B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24"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8E77BD">
        <w:rPr>
          <w:rStyle w:val="StyleUnderline"/>
        </w:rPr>
        <w:t>counterprotesters</w:t>
      </w:r>
      <w:proofErr w:type="spellEnd"/>
      <w:r w:rsidRPr="008E77B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25"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306FCDFB" w14:textId="0F95839B" w:rsidR="001F275E" w:rsidRPr="00637937" w:rsidRDefault="001F275E" w:rsidP="001F275E">
      <w:pPr>
        <w:pStyle w:val="Heading4"/>
      </w:pPr>
      <w:r>
        <w:t>The plan solves</w:t>
      </w:r>
      <w:r w:rsidR="005B6264">
        <w:t xml:space="preserve"> through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4C3DD14D" w14:textId="77777777" w:rsidR="001F275E" w:rsidRDefault="001F275E" w:rsidP="001F275E">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7A935CDF" w14:textId="77777777" w:rsidR="001F275E" w:rsidRDefault="001F275E" w:rsidP="001F275E">
      <w:pPr>
        <w:rPr>
          <w:sz w:val="16"/>
        </w:rPr>
      </w:pPr>
      <w:r w:rsidRPr="00B42278">
        <w:rPr>
          <w:sz w:val="16"/>
        </w:rPr>
        <w:lastRenderedPageBreak/>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025ED86B" w14:textId="77777777" w:rsidR="001F275E" w:rsidRDefault="001F275E" w:rsidP="001F275E">
      <w:pPr>
        <w:rPr>
          <w:sz w:val="16"/>
        </w:rPr>
      </w:pPr>
    </w:p>
    <w:p w14:paraId="0BA128A9" w14:textId="77777777" w:rsidR="001F275E" w:rsidRPr="00986680" w:rsidRDefault="001F275E" w:rsidP="001F275E">
      <w:pPr>
        <w:pStyle w:val="Heading4"/>
        <w:rPr>
          <w:lang w:eastAsia="zh-CN"/>
        </w:rPr>
      </w:pPr>
      <w:r>
        <w:t>Democratic backsliding causes extinction.</w:t>
      </w:r>
    </w:p>
    <w:p w14:paraId="40A1A02E" w14:textId="77777777" w:rsidR="001F275E" w:rsidRPr="0073714A" w:rsidRDefault="001F275E" w:rsidP="001F275E">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6" w:history="1">
        <w:r w:rsidRPr="00986680">
          <w:rPr>
            <w:rStyle w:val="Hyperlink"/>
          </w:rPr>
          <w:t>https://www.csis.org/analysis/how-democracy%E2%80%99s-decline-would-undermine-international-order</w:t>
        </w:r>
      </w:hyperlink>
      <w:r>
        <w:t>/] Justin</w:t>
      </w:r>
    </w:p>
    <w:p w14:paraId="138AEBCE" w14:textId="77777777" w:rsidR="001F275E" w:rsidRPr="0073714A" w:rsidRDefault="001F275E" w:rsidP="001F275E">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27"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28"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9"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38505FE" w14:textId="77777777" w:rsidR="001F275E" w:rsidRPr="0073714A" w:rsidRDefault="001F275E" w:rsidP="001F275E">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30"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143B80B" w14:textId="77777777" w:rsidR="001F275E" w:rsidRPr="0073714A" w:rsidRDefault="001F275E" w:rsidP="001F275E">
      <w:pPr>
        <w:rPr>
          <w:sz w:val="16"/>
        </w:rPr>
      </w:pPr>
      <w:r w:rsidRPr="0073714A">
        <w:rPr>
          <w:sz w:val="16"/>
        </w:rPr>
        <w:lastRenderedPageBreak/>
        <w:t xml:space="preserve">Although the number of democracies in the world is at an all-time high, there are a number of </w:t>
      </w:r>
      <w:hyperlink r:id="rId31"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0DF83E83" w14:textId="77777777" w:rsidR="001F275E" w:rsidRPr="0025003B" w:rsidRDefault="001F275E" w:rsidP="001F275E">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32"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0782EA21" w14:textId="77777777" w:rsidR="001F275E" w:rsidRPr="0073714A" w:rsidRDefault="001F275E" w:rsidP="001F275E">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45CB2DA" w14:textId="77777777" w:rsidR="001F275E" w:rsidRPr="0073714A" w:rsidRDefault="001F275E" w:rsidP="001F275E">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3463E3F" w14:textId="77777777" w:rsidR="001F275E" w:rsidRDefault="001F275E" w:rsidP="001F275E">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33"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F4A765E" w14:textId="77777777" w:rsidR="001F275E" w:rsidRPr="00A83C19" w:rsidRDefault="001F275E" w:rsidP="001F275E">
      <w:pPr>
        <w:pStyle w:val="Heading4"/>
      </w:pPr>
      <w:r w:rsidRPr="00A83C19">
        <w:t>Warming causes extinction</w:t>
      </w:r>
    </w:p>
    <w:p w14:paraId="06ABC0E1" w14:textId="77777777" w:rsidR="001F275E" w:rsidRPr="008C74CB" w:rsidRDefault="001F275E" w:rsidP="001F275E">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A83C19">
        <w:rPr>
          <w:color w:val="000000" w:themeColor="text1"/>
        </w:rPr>
        <w:t>livescience</w:t>
      </w:r>
      <w:proofErr w:type="spellEnd"/>
      <w:r w:rsidRPr="008C74CB">
        <w:rPr>
          <w:color w:val="000000" w:themeColor="text1"/>
        </w:rPr>
        <w:t xml:space="preserve">, </w:t>
      </w:r>
      <w:hyperlink r:id="rId34" w:history="1">
        <w:r w:rsidRPr="008C74CB">
          <w:rPr>
            <w:color w:val="000000" w:themeColor="text1"/>
          </w:rPr>
          <w:t>https://www.livescience.com/65633-climate-change-dooms-humans-by-2050.html</w:t>
        </w:r>
      </w:hyperlink>
      <w:r w:rsidRPr="008C74CB">
        <w:rPr>
          <w:color w:val="000000" w:themeColor="text1"/>
        </w:rPr>
        <w:t xml:space="preserve"> Justin</w:t>
      </w:r>
    </w:p>
    <w:p w14:paraId="06132B38" w14:textId="77777777" w:rsidR="001F275E" w:rsidRPr="00E54889" w:rsidRDefault="001F275E" w:rsidP="001F275E">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3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lastRenderedPageBreak/>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37"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8"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286DAEA7" w14:textId="77777777" w:rsidR="001F275E" w:rsidRDefault="001F275E" w:rsidP="001F275E"/>
    <w:p w14:paraId="1EBFF605" w14:textId="0DB31DEB" w:rsidR="00106C54" w:rsidRDefault="00106C54" w:rsidP="001F275E">
      <w:pPr>
        <w:pStyle w:val="Heading3"/>
        <w:rPr>
          <w:rFonts w:asciiTheme="majorHAnsi" w:hAnsiTheme="majorHAnsi" w:cstheme="majorHAnsi"/>
        </w:rPr>
      </w:pPr>
      <w:r>
        <w:rPr>
          <w:rFonts w:asciiTheme="majorHAnsi" w:hAnsiTheme="majorHAnsi" w:cstheme="majorHAnsi"/>
        </w:rPr>
        <w:lastRenderedPageBreak/>
        <w:t>TT</w:t>
      </w:r>
    </w:p>
    <w:p w14:paraId="16502C4F" w14:textId="77777777" w:rsidR="00106C54" w:rsidRDefault="00106C54" w:rsidP="00106C54">
      <w:pPr>
        <w:pStyle w:val="Heading4"/>
      </w:pPr>
      <w:r w:rsidRPr="00D73FC0">
        <w:t xml:space="preserve">The </w:t>
      </w:r>
      <w:r>
        <w:t xml:space="preserve">role of the ballot </w:t>
      </w:r>
      <w:r w:rsidRPr="00D73FC0">
        <w:t xml:space="preserve">is to determine whether the resolution is a </w:t>
      </w:r>
      <w:r w:rsidRPr="00D73FC0">
        <w:rPr>
          <w:u w:val="single"/>
        </w:rPr>
        <w:t>true or false</w:t>
      </w:r>
      <w:r w:rsidRPr="00D73FC0">
        <w:t xml:space="preserve"> statement.</w:t>
      </w:r>
    </w:p>
    <w:p w14:paraId="1CC07FE2" w14:textId="77777777" w:rsidR="00106C54" w:rsidRPr="00B63A6B" w:rsidRDefault="00106C54" w:rsidP="00106C54">
      <w:pPr>
        <w:pStyle w:val="Heading4"/>
      </w:pPr>
      <w:r w:rsidRPr="00B63A6B">
        <w:rPr>
          <w:u w:val="single"/>
        </w:rPr>
        <w:t xml:space="preserve">[1] </w:t>
      </w:r>
      <w:proofErr w:type="spellStart"/>
      <w:r w:rsidRPr="00B63A6B">
        <w:rPr>
          <w:u w:val="single"/>
        </w:rPr>
        <w:t>Constitutiv</w:t>
      </w:r>
      <w:r>
        <w:rPr>
          <w:u w:val="single"/>
        </w:rPr>
        <w:t>ism</w:t>
      </w:r>
      <w:proofErr w:type="spellEnd"/>
      <w:r w:rsidRPr="00B63A6B">
        <w:rPr>
          <w:u w:val="single"/>
        </w:rPr>
        <w:t>:</w:t>
      </w:r>
      <w:r>
        <w:t xml:space="preserve"> The ballot says vote </w:t>
      </w:r>
      <w:proofErr w:type="spellStart"/>
      <w:r>
        <w:t>aff</w:t>
      </w:r>
      <w:proofErr w:type="spellEnd"/>
      <w:r>
        <w:t xml:space="preserve"> or neg based on a topic – f</w:t>
      </w:r>
      <w:r w:rsidRPr="00A34DC3">
        <w:t>ive dictionaries</w:t>
      </w:r>
      <w:r>
        <w:t xml:space="preserve"> </w:t>
      </w:r>
      <w:r w:rsidRPr="00A34DC3">
        <w:t>define affirm</w:t>
      </w:r>
      <w:r w:rsidRPr="00A34DC3">
        <w:rPr>
          <w:vertAlign w:val="superscript"/>
        </w:rPr>
        <w:footnoteReference w:id="1"/>
      </w:r>
      <w:r w:rsidRPr="00A34DC3">
        <w:t xml:space="preserve"> as to prove true</w:t>
      </w:r>
      <w:r>
        <w:t xml:space="preserve"> and</w:t>
      </w:r>
      <w:r w:rsidRPr="00A34DC3">
        <w:t xml:space="preserve"> </w:t>
      </w:r>
      <w:r>
        <w:t>negate</w:t>
      </w:r>
      <w:r w:rsidRPr="00A34DC3">
        <w:rPr>
          <w:vertAlign w:val="superscript"/>
        </w:rPr>
        <w:footnoteReference w:id="2"/>
      </w:r>
      <w:r w:rsidRPr="00A34DC3">
        <w:t xml:space="preserve"> as to deny the truth of </w:t>
      </w:r>
      <w:r>
        <w:t xml:space="preserve">which means it’s </w:t>
      </w:r>
      <w:r w:rsidRPr="00C909F0">
        <w:rPr>
          <w:u w:val="single"/>
        </w:rPr>
        <w:t>constitutive</w:t>
      </w:r>
      <w:r>
        <w:t xml:space="preserve"> and </w:t>
      </w:r>
      <w:r w:rsidRPr="00C909F0">
        <w:rPr>
          <w:u w:val="single"/>
        </w:rPr>
        <w:t>jurisdictional</w:t>
      </w:r>
      <w:r>
        <w:t xml:space="preserve"> – </w:t>
      </w:r>
      <w:r w:rsidRPr="006010F0">
        <w:t xml:space="preserve">that’s a meta constraint on anything since the judge voting </w:t>
      </w:r>
      <w:proofErr w:type="spellStart"/>
      <w:r w:rsidRPr="006010F0">
        <w:t>aff</w:t>
      </w:r>
      <w:proofErr w:type="spellEnd"/>
      <w:r w:rsidRPr="006010F0">
        <w:t xml:space="preserve"> if they affirm better and neg the contrary proves that it’s an independent voter and means hack against them if they contest i</w:t>
      </w:r>
      <w:r>
        <w:t xml:space="preserve">t.  </w:t>
      </w:r>
    </w:p>
    <w:p w14:paraId="59856064" w14:textId="2214851C" w:rsidR="00106C54" w:rsidRDefault="00106C54" w:rsidP="00106C54">
      <w:pPr>
        <w:pStyle w:val="Heading4"/>
        <w:rPr>
          <w:rFonts w:asciiTheme="majorHAnsi" w:hAnsiTheme="majorHAnsi"/>
        </w:rPr>
      </w:pPr>
      <w:r w:rsidRPr="00783A19">
        <w:rPr>
          <w:u w:val="single"/>
        </w:rPr>
        <w:t>[2] Fairness:</w:t>
      </w:r>
      <w:r>
        <w:t xml:space="preserve"> Anything new </w:t>
      </w:r>
      <w:r w:rsidRPr="00C909F0">
        <w:rPr>
          <w:u w:val="single"/>
        </w:rPr>
        <w:t xml:space="preserve">moots </w:t>
      </w:r>
      <w:r>
        <w:rPr>
          <w:u w:val="single"/>
        </w:rPr>
        <w:t>6</w:t>
      </w:r>
      <w:r w:rsidRPr="00C909F0">
        <w:rPr>
          <w:u w:val="single"/>
        </w:rPr>
        <w:t xml:space="preserve"> minutes</w:t>
      </w:r>
      <w:r>
        <w:t xml:space="preserve"> of the AC </w:t>
      </w:r>
      <w:r w:rsidRPr="000B5BC5">
        <w:t xml:space="preserve">and exacerbates </w:t>
      </w:r>
      <w:r>
        <w:t>neg reactivity advantage</w:t>
      </w:r>
      <w:r w:rsidRPr="000B5BC5">
        <w:t xml:space="preserve"> </w:t>
      </w:r>
      <w:r>
        <w:t>so</w:t>
      </w:r>
      <w:r w:rsidRPr="000B5BC5">
        <w:t xml:space="preserve"> I should be able to compensate by choosing</w:t>
      </w:r>
      <w:r>
        <w:t xml:space="preserve">. 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Means the neg can’t</w:t>
      </w:r>
      <w:r w:rsidRPr="00A2429B">
        <w:t xml:space="preserve"> contest both the </w:t>
      </w:r>
      <w:proofErr w:type="spellStart"/>
      <w:r w:rsidRPr="00A2429B">
        <w:t>fwk</w:t>
      </w:r>
      <w:proofErr w:type="spellEnd"/>
      <w:r w:rsidRPr="00A2429B">
        <w:t xml:space="preserve"> and ROB: </w:t>
      </w:r>
      <w:r w:rsidRPr="007846BE">
        <w:t>a</w:t>
      </w:r>
      <w:r w:rsidRPr="005C1D6D">
        <w:t>) forces me</w:t>
      </w:r>
      <w:r>
        <w:t xml:space="preserve"> </w:t>
      </w:r>
      <w:r w:rsidRPr="005C1D6D">
        <w:t xml:space="preserve">to win my </w:t>
      </w:r>
      <w:proofErr w:type="spellStart"/>
      <w:r w:rsidRPr="005C1D6D">
        <w:t>fwk</w:t>
      </w:r>
      <w:proofErr w:type="spellEnd"/>
      <w:r w:rsidRPr="005C1D6D">
        <w:t xml:space="preserve"> is relevant, then win the </w:t>
      </w:r>
      <w:proofErr w:type="spellStart"/>
      <w:r w:rsidRPr="005C1D6D">
        <w:t>fwk</w:t>
      </w:r>
      <w:proofErr w:type="spellEnd"/>
      <w:r w:rsidRPr="005C1D6D">
        <w:t>, then win offense</w:t>
      </w:r>
      <w:r>
        <w:t xml:space="preserve"> under the ROB</w:t>
      </w:r>
      <w:r w:rsidRPr="005C1D6D">
        <w:t xml:space="preserve"> which is a 3-1 skew</w:t>
      </w:r>
      <w:r>
        <w:t>.</w:t>
      </w:r>
      <w:r>
        <w:rPr>
          <w:rFonts w:asciiTheme="majorHAnsi" w:hAnsiTheme="majorHAnsi"/>
        </w:rPr>
        <w:t xml:space="preserve"> </w:t>
      </w:r>
    </w:p>
    <w:p w14:paraId="068DE23A" w14:textId="02AD9591" w:rsidR="008C04D7" w:rsidRPr="008C04D7" w:rsidRDefault="008C04D7" w:rsidP="002F576C">
      <w:pPr>
        <w:pStyle w:val="Heading4"/>
        <w:rPr>
          <w:rFonts w:asciiTheme="majorHAnsi" w:hAnsiTheme="majorHAnsi"/>
        </w:rPr>
      </w:pPr>
      <w:r>
        <w:rPr>
          <w:rFonts w:asciiTheme="majorHAnsi" w:hAnsiTheme="majorHAnsi"/>
          <w:u w:val="single"/>
          <w:shd w:val="clear" w:color="auto" w:fill="FFFFFF"/>
        </w:rPr>
        <w:t xml:space="preserve">[3] </w:t>
      </w:r>
      <w:r>
        <w:t>Give</w:t>
      </w:r>
      <w:r>
        <w:t xml:space="preserve"> us both 30 speaks – it’s key to non-arbitrarily rank debaters and can be exclusionary since some people can’t speak as well.</w:t>
      </w:r>
    </w:p>
    <w:p w14:paraId="6CCFB172" w14:textId="5470CDA4" w:rsidR="00106C54" w:rsidRDefault="00106C54" w:rsidP="00106C54">
      <w:pPr>
        <w:pStyle w:val="Heading4"/>
      </w:pPr>
      <w:r w:rsidRPr="005652BA">
        <w:rPr>
          <w:rFonts w:asciiTheme="majorHAnsi" w:hAnsiTheme="majorHAnsi"/>
          <w:u w:val="single"/>
          <w:shd w:val="clear" w:color="auto" w:fill="FFFFFF"/>
        </w:rPr>
        <w:t>[</w:t>
      </w:r>
      <w:r w:rsidR="008C04D7">
        <w:rPr>
          <w:rFonts w:asciiTheme="majorHAnsi" w:hAnsiTheme="majorHAnsi"/>
          <w:u w:val="single"/>
          <w:shd w:val="clear" w:color="auto" w:fill="FFFFFF"/>
        </w:rPr>
        <w:t>4</w:t>
      </w:r>
      <w:r w:rsidRPr="005652BA">
        <w:rPr>
          <w:rFonts w:asciiTheme="majorHAnsi" w:hAnsiTheme="majorHAnsi"/>
          <w:u w:val="single"/>
          <w:shd w:val="clear" w:color="auto" w:fill="FFFFFF"/>
        </w:rPr>
        <w:t xml:space="preserve">] Neg a </w:t>
      </w:r>
      <w:proofErr w:type="spellStart"/>
      <w:r w:rsidRPr="005652BA">
        <w:rPr>
          <w:rFonts w:asciiTheme="majorHAnsi" w:hAnsiTheme="majorHAnsi"/>
          <w:u w:val="single"/>
          <w:shd w:val="clear" w:color="auto" w:fill="FFFFFF"/>
        </w:rPr>
        <w:t>priori’s</w:t>
      </w:r>
      <w:proofErr w:type="spellEnd"/>
      <w:r w:rsidRPr="005652BA">
        <w:rPr>
          <w:rFonts w:asciiTheme="majorHAnsi" w:hAnsiTheme="majorHAnsi"/>
          <w:u w:val="single"/>
          <w:shd w:val="clear" w:color="auto" w:fill="FFFFFF"/>
        </w:rPr>
        <w:t xml:space="preserve"> do not </w:t>
      </w:r>
      <w:proofErr w:type="gramStart"/>
      <w:r w:rsidRPr="005652BA">
        <w:rPr>
          <w:rFonts w:asciiTheme="majorHAnsi" w:hAnsiTheme="majorHAnsi"/>
          <w:u w:val="single"/>
          <w:shd w:val="clear" w:color="auto" w:fill="FFFFFF"/>
        </w:rPr>
        <w:t>negate:</w:t>
      </w:r>
      <w:proofErr w:type="gramEnd"/>
      <w:r w:rsidRPr="00CE11B7">
        <w:rPr>
          <w:rFonts w:asciiTheme="majorHAnsi" w:hAnsiTheme="majorHAnsi"/>
          <w:shd w:val="clear" w:color="auto" w:fill="FFFFFF"/>
        </w:rPr>
        <w:t xml:space="preserve"> a) they all assume I didn’t already meet my burden after the </w:t>
      </w:r>
      <w:r>
        <w:rPr>
          <w:rFonts w:asciiTheme="majorHAnsi" w:hAnsiTheme="majorHAnsi"/>
          <w:shd w:val="clear" w:color="auto" w:fill="FFFFFF"/>
        </w:rPr>
        <w:t xml:space="preserve">AC. </w:t>
      </w:r>
      <w:r w:rsidRPr="00CE11B7">
        <w:rPr>
          <w:rFonts w:asciiTheme="majorHAnsi" w:hAnsiTheme="majorHAnsi"/>
          <w:shd w:val="clear" w:color="auto" w:fill="FFFFFF"/>
        </w:rPr>
        <w:t xml:space="preserve">b) </w:t>
      </w:r>
      <w:r w:rsidRPr="00CE11B7">
        <w:rPr>
          <w:rFonts w:asciiTheme="majorHAnsi" w:hAnsiTheme="majorHAnsi"/>
        </w:rPr>
        <w:t>Resolved is defined as</w:t>
      </w:r>
      <w:r w:rsidRPr="00CE11B7">
        <w:rPr>
          <w:rFonts w:asciiTheme="majorHAnsi" w:hAnsiTheme="majorHAnsi"/>
          <w:vertAlign w:val="superscript"/>
        </w:rPr>
        <w:footnoteReference w:id="3"/>
      </w:r>
      <w:r w:rsidRPr="00CE11B7">
        <w:rPr>
          <w:rFonts w:asciiTheme="majorHAnsi" w:hAnsiTheme="majorHAnsi"/>
        </w:rPr>
        <w:t xml:space="preserve"> </w:t>
      </w:r>
      <w:r w:rsidRPr="00CE11B7">
        <w:rPr>
          <w:rFonts w:asciiTheme="majorHAnsi" w:hAnsiTheme="majorHAnsi"/>
          <w:u w:val="single"/>
          <w:shd w:val="clear" w:color="auto" w:fill="FFFFFF"/>
        </w:rPr>
        <w:t>firm in</w:t>
      </w:r>
      <w:r w:rsidRPr="00CE11B7">
        <w:rPr>
          <w:rFonts w:asciiTheme="majorHAnsi" w:hAnsiTheme="majorHAnsi"/>
          <w:shd w:val="clear" w:color="auto" w:fill="FFFFFF"/>
        </w:rPr>
        <w:t xml:space="preserve"> </w:t>
      </w:r>
      <w:r w:rsidRPr="00CE11B7">
        <w:rPr>
          <w:rFonts w:asciiTheme="majorHAnsi" w:hAnsiTheme="majorHAnsi"/>
          <w:sz w:val="12"/>
          <w:szCs w:val="12"/>
          <w:shd w:val="clear" w:color="auto" w:fill="FFFFFF"/>
        </w:rPr>
        <w:t>purpose or</w:t>
      </w:r>
      <w:r w:rsidRPr="00CE11B7">
        <w:rPr>
          <w:rFonts w:asciiTheme="majorHAnsi" w:hAnsiTheme="majorHAnsi"/>
          <w:shd w:val="clear" w:color="auto" w:fill="FFFFFF"/>
        </w:rPr>
        <w:t xml:space="preserve"> </w:t>
      </w:r>
      <w:r w:rsidRPr="00CE11B7">
        <w:rPr>
          <w:rFonts w:asciiTheme="majorHAnsi" w:hAnsiTheme="majorHAnsi"/>
          <w:u w:val="single"/>
          <w:shd w:val="clear" w:color="auto" w:fill="FFFFFF"/>
        </w:rPr>
        <w:t xml:space="preserve">intent; determined </w:t>
      </w:r>
      <w:r w:rsidRPr="00CE11B7">
        <w:rPr>
          <w:rFonts w:asciiTheme="majorHAnsi" w:hAnsiTheme="majorHAnsi"/>
          <w:shd w:val="clear" w:color="auto" w:fill="FFFFFF"/>
        </w:rPr>
        <w:t>and I’m determined.</w:t>
      </w:r>
      <w:r w:rsidRPr="00CE11B7">
        <w:rPr>
          <w:rFonts w:asciiTheme="majorHAnsi" w:hAnsiTheme="majorHAnsi"/>
        </w:rPr>
        <w:t xml:space="preserve"> </w:t>
      </w:r>
      <w:r>
        <w:t xml:space="preserve">a </w:t>
      </w:r>
      <w:proofErr w:type="spellStart"/>
      <w:r>
        <w:t>priori’s</w:t>
      </w:r>
      <w:proofErr w:type="spellEnd"/>
      <w:r>
        <w:t xml:space="preserve"> 1</w:t>
      </w:r>
      <w:r w:rsidRPr="000E6C60">
        <w:rPr>
          <w:vertAlign w:val="superscript"/>
        </w:rPr>
        <w:t>st</w:t>
      </w:r>
      <w:r>
        <w:t xml:space="preserve"> – even worlds framing requires ethics that begin from a priori principles like reason so we control the internal link to functional </w:t>
      </w:r>
      <w:proofErr w:type="gramStart"/>
      <w:r>
        <w:t>debates  –</w:t>
      </w:r>
      <w:proofErr w:type="gramEnd"/>
      <w:r>
        <w:t xml:space="preserve"> their framing collapses since you must say it is true that a world is better than another</w:t>
      </w:r>
    </w:p>
    <w:p w14:paraId="2B8F8B60" w14:textId="77777777" w:rsidR="00106C54" w:rsidRPr="00106C54" w:rsidRDefault="00106C54" w:rsidP="00106C54"/>
    <w:p w14:paraId="12D2160F" w14:textId="11D7CC29" w:rsidR="001F275E" w:rsidRPr="00CE11B7" w:rsidRDefault="001F275E" w:rsidP="001F275E">
      <w:pPr>
        <w:pStyle w:val="Heading3"/>
        <w:rPr>
          <w:rFonts w:asciiTheme="majorHAnsi" w:hAnsiTheme="majorHAnsi" w:cstheme="majorHAnsi"/>
        </w:rPr>
      </w:pPr>
      <w:proofErr w:type="spellStart"/>
      <w:r w:rsidRPr="00CE11B7">
        <w:rPr>
          <w:rFonts w:asciiTheme="majorHAnsi" w:hAnsiTheme="majorHAnsi" w:cstheme="majorHAnsi"/>
        </w:rPr>
        <w:lastRenderedPageBreak/>
        <w:t>Underview</w:t>
      </w:r>
      <w:proofErr w:type="spellEnd"/>
    </w:p>
    <w:p w14:paraId="20A50BAD" w14:textId="2A667CE0" w:rsidR="001F275E" w:rsidRPr="00021491" w:rsidRDefault="001F275E" w:rsidP="001F275E">
      <w:pPr>
        <w:pStyle w:val="Heading5"/>
      </w:pPr>
      <w:r w:rsidRPr="00CE11B7">
        <w:rPr>
          <w:rFonts w:cstheme="majorHAnsi"/>
        </w:rPr>
        <w:t xml:space="preserve">[1] </w:t>
      </w:r>
      <w:proofErr w:type="spellStart"/>
      <w:r w:rsidRPr="00CE11B7">
        <w:rPr>
          <w:rFonts w:cstheme="majorHAnsi"/>
        </w:rPr>
        <w:t>Aff</w:t>
      </w:r>
      <w:proofErr w:type="spellEnd"/>
      <w:r w:rsidRPr="00CE11B7">
        <w:rPr>
          <w:rFonts w:cstheme="majorHAnsi"/>
        </w:rPr>
        <w:t xml:space="preserve"> gets 1AR theory since the neg can be infinitely abusive and I can’t check back. </w:t>
      </w:r>
      <w:proofErr w:type="spellStart"/>
      <w:r w:rsidRPr="00CE11B7">
        <w:rPr>
          <w:rFonts w:cstheme="majorHAnsi"/>
        </w:rPr>
        <w:t>Aff</w:t>
      </w:r>
      <w:proofErr w:type="spellEnd"/>
      <w:r w:rsidRPr="00CE11B7">
        <w:rPr>
          <w:rFonts w:cstheme="majorHAnsi"/>
        </w:rPr>
        <w:t xml:space="preserve"> theory is drop the debater, competing </w:t>
      </w:r>
      <w:proofErr w:type="spellStart"/>
      <w:r w:rsidRPr="00CE11B7">
        <w:rPr>
          <w:rFonts w:cstheme="majorHAnsi"/>
        </w:rPr>
        <w:t>interps</w:t>
      </w:r>
      <w:proofErr w:type="spellEnd"/>
      <w:r w:rsidRPr="00CE11B7">
        <w:rPr>
          <w:rFonts w:cstheme="majorHAnsi"/>
        </w:rPr>
        <w:t>,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Judges resolve 1AR theory all the time and reasonably determine what’s new – answers intervention. </w:t>
      </w:r>
      <w:r>
        <w:t xml:space="preserve">No RVIs on AC arguments – incentivizes a </w:t>
      </w:r>
      <w:proofErr w:type="gramStart"/>
      <w:r>
        <w:t>7 minute</w:t>
      </w:r>
      <w:proofErr w:type="gramEnd"/>
      <w:r>
        <w:t xml:space="preserve"> collapse that decks 1AR strategy.</w:t>
      </w:r>
      <w:r w:rsidR="00D1233D">
        <w:t xml:space="preserve"> </w:t>
      </w:r>
      <w:r w:rsidR="00D1233D">
        <w:rPr>
          <w:iCs/>
        </w:rPr>
        <w:t>E</w:t>
      </w:r>
      <w:r w:rsidR="00D1233D" w:rsidRPr="00366A58">
        <w:rPr>
          <w:iCs/>
        </w:rPr>
        <w:t>valuate the debate after the 1AR since a</w:t>
      </w:r>
      <w:r w:rsidR="00D1233D">
        <w:rPr>
          <w:iCs/>
        </w:rPr>
        <w:t>]</w:t>
      </w:r>
      <w:r w:rsidR="00D1233D" w:rsidRPr="00366A58">
        <w:rPr>
          <w:iCs/>
        </w:rPr>
        <w:t xml:space="preserve"> the 6 min 2n can dump on </w:t>
      </w:r>
      <w:r w:rsidR="00684C30">
        <w:rPr>
          <w:iCs/>
        </w:rPr>
        <w:t>our arguments</w:t>
      </w:r>
      <w:r w:rsidR="00D1233D" w:rsidRPr="00366A58">
        <w:rPr>
          <w:iCs/>
        </w:rPr>
        <w:t xml:space="preserve"> making the 3 min 2AR impossible b</w:t>
      </w:r>
      <w:r w:rsidR="00D1233D">
        <w:rPr>
          <w:iCs/>
        </w:rPr>
        <w:t>]</w:t>
      </w:r>
      <w:r w:rsidR="00D1233D" w:rsidRPr="00366A58">
        <w:rPr>
          <w:iCs/>
        </w:rPr>
        <w:t xml:space="preserve"> we both get 1 speech </w:t>
      </w:r>
      <w:r w:rsidR="00684C30">
        <w:rPr>
          <w:iCs/>
        </w:rPr>
        <w:t xml:space="preserve">to introduce and answer </w:t>
      </w:r>
      <w:proofErr w:type="spellStart"/>
      <w:r w:rsidR="00684C30">
        <w:rPr>
          <w:iCs/>
        </w:rPr>
        <w:t>each others</w:t>
      </w:r>
      <w:proofErr w:type="spellEnd"/>
      <w:r w:rsidR="00684C30">
        <w:rPr>
          <w:iCs/>
        </w:rPr>
        <w:t xml:space="preserve"> argument </w:t>
      </w:r>
      <w:r w:rsidR="00684C30" w:rsidRPr="00684C30">
        <w:rPr>
          <w:iCs/>
          <w:szCs w:val="28"/>
        </w:rPr>
        <w:t>(1ac, 1nc, 1nc on case, 1ar).</w:t>
      </w:r>
    </w:p>
    <w:p w14:paraId="1E61F0C5" w14:textId="701ECBCF" w:rsidR="001F275E" w:rsidRDefault="001F275E" w:rsidP="001F275E">
      <w:pPr>
        <w:rPr>
          <w:rFonts w:asciiTheme="majorHAnsi" w:hAnsiTheme="majorHAnsi" w:cstheme="majorHAnsi"/>
        </w:rPr>
      </w:pPr>
    </w:p>
    <w:p w14:paraId="3C6B8F29" w14:textId="2F87428A" w:rsidR="00FD1287" w:rsidRPr="005C1D6D" w:rsidRDefault="00FD1287" w:rsidP="00FD1287">
      <w:pPr>
        <w:pStyle w:val="Heading4"/>
      </w:pPr>
      <w:r>
        <w:t>[</w:t>
      </w:r>
      <w:r>
        <w:t>3</w:t>
      </w:r>
      <w:r>
        <w:t>]</w:t>
      </w:r>
      <w:r w:rsidRPr="005C1D6D">
        <w:t xml:space="preserve"> No neg meta-theory – I only have time to check abuse 1 time but you can do it in the </w:t>
      </w:r>
      <w:proofErr w:type="spellStart"/>
      <w:r w:rsidRPr="005C1D6D">
        <w:t>nc</w:t>
      </w:r>
      <w:proofErr w:type="spellEnd"/>
      <w:r w:rsidRPr="005C1D6D">
        <w:t xml:space="preserve"> and 2n, </w:t>
      </w:r>
      <w:proofErr w:type="spellStart"/>
      <w:r w:rsidRPr="005C1D6D">
        <w:t>uplayering</w:t>
      </w:r>
      <w:proofErr w:type="spellEnd"/>
      <w:r w:rsidRPr="005C1D6D">
        <w:t xml:space="preserve"> my attempt means we never get to the best norm. This means reject any reason why an </w:t>
      </w:r>
      <w:proofErr w:type="spellStart"/>
      <w:r w:rsidRPr="005C1D6D">
        <w:t>aff</w:t>
      </w:r>
      <w:proofErr w:type="spellEnd"/>
      <w:r w:rsidRPr="005C1D6D">
        <w:t xml:space="preserve"> spike is bad since they claim </w:t>
      </w:r>
      <w:proofErr w:type="spellStart"/>
      <w:r w:rsidRPr="005C1D6D">
        <w:t>aff</w:t>
      </w:r>
      <w:proofErr w:type="spellEnd"/>
      <w:r w:rsidRPr="005C1D6D">
        <w:t xml:space="preserve"> theory is unfair.</w:t>
      </w:r>
    </w:p>
    <w:p w14:paraId="687DC7EC" w14:textId="2F728CB1" w:rsidR="00FD1287" w:rsidRDefault="00FD1287" w:rsidP="001F275E">
      <w:pPr>
        <w:rPr>
          <w:rFonts w:asciiTheme="majorHAnsi" w:hAnsiTheme="majorHAnsi" w:cstheme="majorHAnsi"/>
        </w:rPr>
      </w:pPr>
    </w:p>
    <w:p w14:paraId="588C2EBA" w14:textId="3FB58969" w:rsidR="00FD1287" w:rsidRDefault="00FD1287" w:rsidP="0048579C">
      <w:pPr>
        <w:pStyle w:val="Heading4"/>
        <w:rPr>
          <w:rFonts w:asciiTheme="majorHAnsi" w:hAnsiTheme="majorHAnsi"/>
        </w:rPr>
      </w:pPr>
      <w:r>
        <w:t>[</w:t>
      </w:r>
      <w:r>
        <w:t>4</w:t>
      </w:r>
      <w:r>
        <w:t>]</w:t>
      </w:r>
      <w:r w:rsidRPr="005C1D6D">
        <w:t xml:space="preserve"> No neg nibs a</w:t>
      </w:r>
      <w:r>
        <w:t xml:space="preserve">] </w:t>
      </w:r>
      <w:r w:rsidRPr="005C1D6D">
        <w:t xml:space="preserve">you can </w:t>
      </w:r>
      <w:proofErr w:type="spellStart"/>
      <w:r w:rsidRPr="005C1D6D">
        <w:t>uplayer</w:t>
      </w:r>
      <w:proofErr w:type="spellEnd"/>
      <w:r w:rsidRPr="005C1D6D">
        <w:t xml:space="preserve"> for 7 minutes that I have to answer before I even have access to offense b</w:t>
      </w:r>
      <w:r>
        <w:t>]</w:t>
      </w:r>
      <w:r w:rsidRPr="005C1D6D">
        <w:t xml:space="preserve"> inf neg abuse since you would just read 7 mins of auto-negate arguments. </w:t>
      </w:r>
    </w:p>
    <w:p w14:paraId="69C783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3EB84" w14:textId="77777777" w:rsidR="00741C1C" w:rsidRDefault="00741C1C" w:rsidP="00106C54">
      <w:pPr>
        <w:spacing w:after="0" w:line="240" w:lineRule="auto"/>
      </w:pPr>
      <w:r>
        <w:separator/>
      </w:r>
    </w:p>
  </w:endnote>
  <w:endnote w:type="continuationSeparator" w:id="0">
    <w:p w14:paraId="25DB12D5" w14:textId="77777777" w:rsidR="00741C1C" w:rsidRDefault="00741C1C" w:rsidP="0010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AAADA" w14:textId="77777777" w:rsidR="00741C1C" w:rsidRDefault="00741C1C" w:rsidP="00106C54">
      <w:pPr>
        <w:spacing w:after="0" w:line="240" w:lineRule="auto"/>
      </w:pPr>
      <w:r>
        <w:separator/>
      </w:r>
    </w:p>
  </w:footnote>
  <w:footnote w:type="continuationSeparator" w:id="0">
    <w:p w14:paraId="3FF65A5B" w14:textId="77777777" w:rsidR="00741C1C" w:rsidRDefault="00741C1C" w:rsidP="00106C54">
      <w:pPr>
        <w:spacing w:after="0" w:line="240" w:lineRule="auto"/>
      </w:pPr>
      <w:r>
        <w:continuationSeparator/>
      </w:r>
    </w:p>
  </w:footnote>
  <w:footnote w:id="1">
    <w:p w14:paraId="3C294499" w14:textId="77777777" w:rsidR="00106C54" w:rsidRPr="00855FDC" w:rsidRDefault="00106C54" w:rsidP="00106C54">
      <w:pPr>
        <w:rPr>
          <w:i/>
          <w:sz w:val="16"/>
        </w:rPr>
      </w:pPr>
      <w:r w:rsidRPr="00752E9C">
        <w:rPr>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2">
    <w:p w14:paraId="1639859D" w14:textId="77777777" w:rsidR="00106C54" w:rsidRPr="00752E9C" w:rsidRDefault="00106C54" w:rsidP="00106C54">
      <w:pPr>
        <w:ind w:right="-1440"/>
        <w:rPr>
          <w:sz w:val="16"/>
          <w:szCs w:val="16"/>
        </w:rPr>
      </w:pPr>
      <w:r w:rsidRPr="00752E9C">
        <w:rPr>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37C79E52" w14:textId="77777777" w:rsidR="00106C54" w:rsidRDefault="00106C54" w:rsidP="00106C54">
      <w:pPr>
        <w:pStyle w:val="Card"/>
      </w:pPr>
      <w: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546173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4"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3"/>
  </w:num>
  <w:num w:numId="14">
    <w:abstractNumId w:val="12"/>
  </w:num>
  <w:num w:numId="15">
    <w:abstractNumId w:val="32"/>
  </w:num>
  <w:num w:numId="16">
    <w:abstractNumId w:val="17"/>
  </w:num>
  <w:num w:numId="17">
    <w:abstractNumId w:val="35"/>
  </w:num>
  <w:num w:numId="18">
    <w:abstractNumId w:val="38"/>
  </w:num>
  <w:num w:numId="19">
    <w:abstractNumId w:val="15"/>
  </w:num>
  <w:num w:numId="20">
    <w:abstractNumId w:val="30"/>
  </w:num>
  <w:num w:numId="21">
    <w:abstractNumId w:val="20"/>
  </w:num>
  <w:num w:numId="22">
    <w:abstractNumId w:val="41"/>
  </w:num>
  <w:num w:numId="23">
    <w:abstractNumId w:val="22"/>
  </w:num>
  <w:num w:numId="24">
    <w:abstractNumId w:val="19"/>
  </w:num>
  <w:num w:numId="25">
    <w:abstractNumId w:val="14"/>
  </w:num>
  <w:num w:numId="26">
    <w:abstractNumId w:val="29"/>
  </w:num>
  <w:num w:numId="27">
    <w:abstractNumId w:val="33"/>
  </w:num>
  <w:num w:numId="28">
    <w:abstractNumId w:val="24"/>
  </w:num>
  <w:num w:numId="29">
    <w:abstractNumId w:val="11"/>
  </w:num>
  <w:num w:numId="30">
    <w:abstractNumId w:val="36"/>
  </w:num>
  <w:num w:numId="31">
    <w:abstractNumId w:val="44"/>
  </w:num>
  <w:num w:numId="32">
    <w:abstractNumId w:val="25"/>
  </w:num>
  <w:num w:numId="33">
    <w:abstractNumId w:val="13"/>
  </w:num>
  <w:num w:numId="34">
    <w:abstractNumId w:val="39"/>
  </w:num>
  <w:num w:numId="35">
    <w:abstractNumId w:val="42"/>
  </w:num>
  <w:num w:numId="36">
    <w:abstractNumId w:val="27"/>
  </w:num>
  <w:num w:numId="37">
    <w:abstractNumId w:val="31"/>
  </w:num>
  <w:num w:numId="38">
    <w:abstractNumId w:val="28"/>
  </w:num>
  <w:num w:numId="39">
    <w:abstractNumId w:val="26"/>
  </w:num>
  <w:num w:numId="40">
    <w:abstractNumId w:val="18"/>
  </w:num>
  <w:num w:numId="41">
    <w:abstractNumId w:val="40"/>
  </w:num>
  <w:num w:numId="42">
    <w:abstractNumId w:val="16"/>
  </w:num>
  <w:num w:numId="43">
    <w:abstractNumId w:val="34"/>
  </w:num>
  <w:num w:numId="44">
    <w:abstractNumId w:val="2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27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C5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E"/>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76C"/>
    <w:rsid w:val="002F6E74"/>
    <w:rsid w:val="003106B3"/>
    <w:rsid w:val="0031385D"/>
    <w:rsid w:val="003171AB"/>
    <w:rsid w:val="003223B2"/>
    <w:rsid w:val="00322A67"/>
    <w:rsid w:val="00330E13"/>
    <w:rsid w:val="00335A23"/>
    <w:rsid w:val="00340707"/>
    <w:rsid w:val="00341C61"/>
    <w:rsid w:val="00350B5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79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264"/>
    <w:rsid w:val="005B6EE8"/>
    <w:rsid w:val="005B7731"/>
    <w:rsid w:val="005C0B5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84C3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41C1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FC4"/>
    <w:rsid w:val="008904F9"/>
    <w:rsid w:val="00890E4C"/>
    <w:rsid w:val="00890E74"/>
    <w:rsid w:val="00892798"/>
    <w:rsid w:val="0089418F"/>
    <w:rsid w:val="00897C29"/>
    <w:rsid w:val="008A1A9C"/>
    <w:rsid w:val="008A4633"/>
    <w:rsid w:val="008B032E"/>
    <w:rsid w:val="008C04D7"/>
    <w:rsid w:val="008C0FA2"/>
    <w:rsid w:val="008C2342"/>
    <w:rsid w:val="008C77B6"/>
    <w:rsid w:val="008D1B91"/>
    <w:rsid w:val="008D724A"/>
    <w:rsid w:val="008E7A3E"/>
    <w:rsid w:val="008F3FA1"/>
    <w:rsid w:val="008F41FD"/>
    <w:rsid w:val="008F4479"/>
    <w:rsid w:val="008F4BA0"/>
    <w:rsid w:val="00901726"/>
    <w:rsid w:val="00920E6A"/>
    <w:rsid w:val="00931816"/>
    <w:rsid w:val="00932C71"/>
    <w:rsid w:val="00943B03"/>
    <w:rsid w:val="009509D5"/>
    <w:rsid w:val="009538F5"/>
    <w:rsid w:val="009561A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E3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233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F64"/>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17656"/>
    <w:rsid w:val="00F201E7"/>
    <w:rsid w:val="00F204E0"/>
    <w:rsid w:val="00F20B16"/>
    <w:rsid w:val="00F21C79"/>
    <w:rsid w:val="00F238C9"/>
    <w:rsid w:val="00F23CA5"/>
    <w:rsid w:val="00F277AA"/>
    <w:rsid w:val="00F31955"/>
    <w:rsid w:val="00F34C06"/>
    <w:rsid w:val="00F42BEF"/>
    <w:rsid w:val="00F43EA3"/>
    <w:rsid w:val="00F50C55"/>
    <w:rsid w:val="00F57FFB"/>
    <w:rsid w:val="00F601E6"/>
    <w:rsid w:val="00F73954"/>
    <w:rsid w:val="00F94060"/>
    <w:rsid w:val="00FA56F6"/>
    <w:rsid w:val="00FB329D"/>
    <w:rsid w:val="00FC27E3"/>
    <w:rsid w:val="00FC74C7"/>
    <w:rsid w:val="00FD128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530686"/>
  <w14:defaultImageDpi w14:val="300"/>
  <w15:docId w15:val="{A1194B48-725C-6448-9E52-9A9B9783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275E"/>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F2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27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F27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1F275E"/>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1F275E"/>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1F275E"/>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1F275E"/>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rsid w:val="001F2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275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1F27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275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F275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1F275E"/>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275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1F275E"/>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1F27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275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F275E"/>
    <w:rPr>
      <w:color w:val="auto"/>
      <w:u w:val="none"/>
    </w:rPr>
  </w:style>
  <w:style w:type="paragraph" w:styleId="DocumentMap">
    <w:name w:val="Document Map"/>
    <w:basedOn w:val="Normal"/>
    <w:link w:val="DocumentMapChar"/>
    <w:uiPriority w:val="99"/>
    <w:semiHidden/>
    <w:unhideWhenUsed/>
    <w:rsid w:val="001F27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275E"/>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1F275E"/>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1F275E"/>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1F275E"/>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1F275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1F275E"/>
    <w:pPr>
      <w:ind w:left="720"/>
      <w:contextualSpacing/>
    </w:pPr>
  </w:style>
  <w:style w:type="character" w:styleId="UnresolvedMention">
    <w:name w:val="Unresolved Mention"/>
    <w:basedOn w:val="DefaultParagraphFont"/>
    <w:uiPriority w:val="99"/>
    <w:semiHidden/>
    <w:unhideWhenUsed/>
    <w:rsid w:val="001F275E"/>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1F275E"/>
    <w:rPr>
      <w:vertAlign w:val="superscript"/>
    </w:rPr>
  </w:style>
  <w:style w:type="paragraph" w:styleId="FootnoteText">
    <w:name w:val="footnote text"/>
    <w:basedOn w:val="Normal"/>
    <w:link w:val="FootnoteTextChar"/>
    <w:uiPriority w:val="99"/>
    <w:unhideWhenUsed/>
    <w:qFormat/>
    <w:rsid w:val="001F275E"/>
    <w:rPr>
      <w:rFonts w:ascii="Georgia" w:hAnsi="Georgia"/>
    </w:rPr>
  </w:style>
  <w:style w:type="character" w:customStyle="1" w:styleId="FootnoteTextChar">
    <w:name w:val="Footnote Text Char"/>
    <w:basedOn w:val="DefaultParagraphFont"/>
    <w:link w:val="FootnoteText"/>
    <w:uiPriority w:val="99"/>
    <w:rsid w:val="001F275E"/>
    <w:rPr>
      <w:rFonts w:ascii="Georgia" w:hAnsi="Georgia"/>
      <w:sz w:val="22"/>
    </w:rPr>
  </w:style>
  <w:style w:type="character" w:customStyle="1" w:styleId="underline">
    <w:name w:val="underline"/>
    <w:qFormat/>
    <w:rsid w:val="001F275E"/>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F275E"/>
    <w:rPr>
      <w:rFonts w:eastAsiaTheme="minorHAnsi"/>
      <w:sz w:val="22"/>
      <w:szCs w:val="22"/>
      <w:u w:val="single"/>
    </w:rPr>
  </w:style>
  <w:style w:type="paragraph" w:customStyle="1" w:styleId="card0">
    <w:name w:val="card"/>
    <w:aliases w:val="Medium Grid 21"/>
    <w:basedOn w:val="Normal"/>
    <w:next w:val="Normal"/>
    <w:link w:val="cardChar"/>
    <w:uiPriority w:val="1"/>
    <w:qFormat/>
    <w:rsid w:val="001F275E"/>
    <w:pPr>
      <w:ind w:left="288" w:right="288"/>
    </w:pPr>
    <w:rPr>
      <w:sz w:val="16"/>
      <w:szCs w:val="20"/>
    </w:rPr>
  </w:style>
  <w:style w:type="character" w:customStyle="1" w:styleId="cardChar">
    <w:name w:val="card Char"/>
    <w:basedOn w:val="DefaultParagraphFont"/>
    <w:link w:val="card0"/>
    <w:uiPriority w:val="1"/>
    <w:rsid w:val="001F275E"/>
    <w:rPr>
      <w:rFonts w:ascii="Calibri" w:hAnsi="Calibri"/>
      <w:sz w:val="16"/>
      <w:szCs w:val="20"/>
    </w:rPr>
  </w:style>
  <w:style w:type="paragraph" w:customStyle="1" w:styleId="Underline2">
    <w:name w:val="Underline2"/>
    <w:basedOn w:val="Normal"/>
    <w:link w:val="Underline2Char"/>
    <w:autoRedefine/>
    <w:uiPriority w:val="4"/>
    <w:qFormat/>
    <w:rsid w:val="001F275E"/>
    <w:rPr>
      <w:b/>
      <w:u w:val="single"/>
    </w:rPr>
  </w:style>
  <w:style w:type="character" w:customStyle="1" w:styleId="Underline2Char">
    <w:name w:val="Underline2 Char"/>
    <w:basedOn w:val="DefaultParagraphFont"/>
    <w:link w:val="Underline2"/>
    <w:uiPriority w:val="4"/>
    <w:rsid w:val="001F275E"/>
    <w:rPr>
      <w:rFonts w:ascii="Calibri" w:hAnsi="Calibri"/>
      <w:b/>
      <w:sz w:val="22"/>
      <w:u w:val="single"/>
    </w:rPr>
  </w:style>
  <w:style w:type="character" w:customStyle="1" w:styleId="apple-converted-space">
    <w:name w:val="apple-converted-space"/>
    <w:basedOn w:val="DefaultParagraphFont"/>
    <w:rsid w:val="001F275E"/>
  </w:style>
  <w:style w:type="character" w:customStyle="1" w:styleId="grame">
    <w:name w:val="grame"/>
    <w:basedOn w:val="DefaultParagraphFont"/>
    <w:rsid w:val="001F275E"/>
  </w:style>
  <w:style w:type="character" w:customStyle="1" w:styleId="spelle">
    <w:name w:val="spelle"/>
    <w:basedOn w:val="DefaultParagraphFont"/>
    <w:rsid w:val="001F275E"/>
  </w:style>
  <w:style w:type="paragraph" w:customStyle="1" w:styleId="SmallText">
    <w:name w:val="Small Text"/>
    <w:next w:val="NoSpacing"/>
    <w:autoRedefine/>
    <w:qFormat/>
    <w:rsid w:val="001F275E"/>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1F275E"/>
    <w:rPr>
      <w:rFonts w:ascii="Calibri" w:hAnsi="Calibri" w:cs="Calibri"/>
      <w:sz w:val="22"/>
    </w:rPr>
  </w:style>
  <w:style w:type="paragraph" w:customStyle="1" w:styleId="UnderlinePara">
    <w:name w:val="Underline Para"/>
    <w:basedOn w:val="Normal"/>
    <w:uiPriority w:val="1"/>
    <w:qFormat/>
    <w:rsid w:val="001F275E"/>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1F275E"/>
    <w:pPr>
      <w:spacing w:before="100" w:beforeAutospacing="1" w:after="100" w:afterAutospacing="1"/>
    </w:pPr>
    <w:rPr>
      <w:lang w:eastAsia="zh-CN"/>
    </w:rPr>
  </w:style>
  <w:style w:type="character" w:styleId="Strong">
    <w:name w:val="Strong"/>
    <w:basedOn w:val="DefaultParagraphFont"/>
    <w:uiPriority w:val="22"/>
    <w:qFormat/>
    <w:rsid w:val="001F275E"/>
    <w:rPr>
      <w:b/>
      <w:bCs/>
    </w:rPr>
  </w:style>
  <w:style w:type="character" w:customStyle="1" w:styleId="LinedDown">
    <w:name w:val="Lined Down"/>
    <w:qFormat/>
    <w:rsid w:val="001F275E"/>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1F275E"/>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1F275E"/>
    <w:rPr>
      <w:rFonts w:ascii="Arial" w:hAnsi="Arial"/>
      <w:b/>
      <w:sz w:val="20"/>
      <w:u w:val="single"/>
      <w:bdr w:val="single" w:sz="8" w:space="0" w:color="auto"/>
    </w:rPr>
  </w:style>
  <w:style w:type="paragraph" w:customStyle="1" w:styleId="Body">
    <w:name w:val="Body"/>
    <w:autoRedefine/>
    <w:rsid w:val="001F275E"/>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1F275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1F27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1F275E"/>
  </w:style>
  <w:style w:type="character" w:customStyle="1" w:styleId="FontStyle39">
    <w:name w:val="Font Style39"/>
    <w:uiPriority w:val="99"/>
    <w:rsid w:val="001F275E"/>
    <w:rPr>
      <w:rFonts w:ascii="Constantia" w:hAnsi="Constantia" w:cs="Constantia"/>
      <w:b/>
      <w:bCs/>
      <w:sz w:val="18"/>
      <w:szCs w:val="18"/>
    </w:rPr>
  </w:style>
  <w:style w:type="character" w:customStyle="1" w:styleId="CharChar7">
    <w:name w:val="Char Char7"/>
    <w:rsid w:val="001F275E"/>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1F275E"/>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1F275E"/>
    <w:pPr>
      <w:outlineLvl w:val="0"/>
    </w:pPr>
    <w:rPr>
      <w:rFonts w:asciiTheme="minorHAnsi" w:hAnsiTheme="minorHAnsi"/>
      <w:u w:val="single"/>
    </w:rPr>
  </w:style>
  <w:style w:type="character" w:customStyle="1" w:styleId="TitleChar1">
    <w:name w:val="Title Char1"/>
    <w:basedOn w:val="DefaultParagraphFont"/>
    <w:uiPriority w:val="99"/>
    <w:rsid w:val="001F275E"/>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1F275E"/>
    <w:rPr>
      <w:rFonts w:ascii="Times New Roman" w:eastAsia="Times New Roman" w:hAnsi="Times New Roman" w:cs="Times New Roman"/>
      <w:b/>
      <w:bCs/>
      <w:sz w:val="20"/>
      <w:u w:val="single"/>
    </w:rPr>
  </w:style>
  <w:style w:type="character" w:customStyle="1" w:styleId="cite">
    <w:name w:val="cite"/>
    <w:rsid w:val="001F275E"/>
    <w:rPr>
      <w:rFonts w:ascii="Times New Roman" w:hAnsi="Times New Roman"/>
      <w:b/>
      <w:sz w:val="24"/>
    </w:rPr>
  </w:style>
  <w:style w:type="paragraph" w:styleId="Revision">
    <w:name w:val="Revision"/>
    <w:hidden/>
    <w:uiPriority w:val="99"/>
    <w:semiHidden/>
    <w:rsid w:val="001F275E"/>
    <w:rPr>
      <w:rFonts w:ascii="Calibri" w:hAnsi="Calibri" w:cs="Arial"/>
      <w:sz w:val="22"/>
    </w:rPr>
  </w:style>
  <w:style w:type="character" w:customStyle="1" w:styleId="skimlinks-unlinked">
    <w:name w:val="skimlinks-unlinked"/>
    <w:basedOn w:val="DefaultParagraphFont"/>
    <w:rsid w:val="001F275E"/>
  </w:style>
  <w:style w:type="character" w:customStyle="1" w:styleId="BalloonTextChar">
    <w:name w:val="Balloon Text Char"/>
    <w:basedOn w:val="DefaultParagraphFont"/>
    <w:link w:val="BalloonText"/>
    <w:uiPriority w:val="99"/>
    <w:semiHidden/>
    <w:rsid w:val="001F275E"/>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1F275E"/>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1F275E"/>
    <w:rPr>
      <w:rFonts w:ascii="Times New Roman" w:hAnsi="Times New Roman" w:cs="Times New Roman"/>
      <w:sz w:val="18"/>
      <w:szCs w:val="18"/>
    </w:rPr>
  </w:style>
  <w:style w:type="paragraph" w:customStyle="1" w:styleId="Nothing">
    <w:name w:val="Nothing"/>
    <w:link w:val="NothingChar"/>
    <w:qFormat/>
    <w:rsid w:val="001F275E"/>
    <w:pPr>
      <w:jc w:val="both"/>
    </w:pPr>
    <w:rPr>
      <w:rFonts w:ascii="Times New Roman" w:eastAsia="Times New Roman" w:hAnsi="Times New Roman" w:cs="Times New Roman"/>
      <w:sz w:val="20"/>
    </w:rPr>
  </w:style>
  <w:style w:type="character" w:customStyle="1" w:styleId="NothingChar">
    <w:name w:val="Nothing Char"/>
    <w:link w:val="Nothing"/>
    <w:locked/>
    <w:rsid w:val="001F275E"/>
    <w:rPr>
      <w:rFonts w:ascii="Times New Roman" w:eastAsia="Times New Roman" w:hAnsi="Times New Roman" w:cs="Times New Roman"/>
      <w:sz w:val="20"/>
    </w:rPr>
  </w:style>
  <w:style w:type="paragraph" w:customStyle="1" w:styleId="slate-paragraph">
    <w:name w:val="slate-paragraph"/>
    <w:basedOn w:val="Normal"/>
    <w:rsid w:val="001F275E"/>
    <w:pPr>
      <w:spacing w:before="100" w:beforeAutospacing="1" w:after="100" w:afterAutospacing="1"/>
    </w:pPr>
    <w:rPr>
      <w:rFonts w:cs="Arial"/>
    </w:rPr>
  </w:style>
  <w:style w:type="paragraph" w:customStyle="1" w:styleId="megaarticlebodyfirst-p2htdt">
    <w:name w:val="megaarticlebody_first-p_2htdt"/>
    <w:basedOn w:val="Normal"/>
    <w:rsid w:val="001F275E"/>
    <w:pPr>
      <w:spacing w:before="100" w:beforeAutospacing="1" w:after="100" w:afterAutospacing="1"/>
    </w:pPr>
  </w:style>
  <w:style w:type="paragraph" w:customStyle="1" w:styleId="p1">
    <w:name w:val="p1"/>
    <w:basedOn w:val="Normal"/>
    <w:rsid w:val="001F275E"/>
    <w:rPr>
      <w:rFonts w:cs="Arial"/>
      <w:sz w:val="20"/>
      <w:szCs w:val="20"/>
    </w:rPr>
  </w:style>
  <w:style w:type="paragraph" w:customStyle="1" w:styleId="underlined">
    <w:name w:val="underlined"/>
    <w:next w:val="Normal"/>
    <w:link w:val="underlinedChar"/>
    <w:autoRedefine/>
    <w:rsid w:val="001F275E"/>
    <w:pPr>
      <w:contextualSpacing/>
    </w:pPr>
    <w:rPr>
      <w:rFonts w:ascii="Times New Roman" w:eastAsia="Malgun Gothic" w:hAnsi="Times New Roman" w:cs="Times New Roman"/>
      <w:u w:val="single"/>
    </w:rPr>
  </w:style>
  <w:style w:type="character" w:customStyle="1" w:styleId="underlinedChar">
    <w:name w:val="underlined Char"/>
    <w:link w:val="underlined"/>
    <w:rsid w:val="001F275E"/>
    <w:rPr>
      <w:rFonts w:ascii="Times New Roman" w:eastAsia="Malgun Gothic" w:hAnsi="Times New Roman" w:cs="Times New Roman"/>
      <w:u w:val="single"/>
    </w:rPr>
  </w:style>
  <w:style w:type="paragraph" w:customStyle="1" w:styleId="Small">
    <w:name w:val="Small"/>
    <w:basedOn w:val="Normal"/>
    <w:link w:val="SmallChar"/>
    <w:rsid w:val="001F275E"/>
    <w:rPr>
      <w:rFonts w:eastAsia="MS Mincho"/>
      <w:sz w:val="16"/>
    </w:rPr>
  </w:style>
  <w:style w:type="character" w:customStyle="1" w:styleId="SmallChar">
    <w:name w:val="Small Char"/>
    <w:basedOn w:val="DefaultParagraphFont"/>
    <w:link w:val="Small"/>
    <w:rsid w:val="001F275E"/>
    <w:rPr>
      <w:rFonts w:ascii="Calibri" w:eastAsia="MS Mincho" w:hAnsi="Calibri"/>
      <w:sz w:val="16"/>
    </w:rPr>
  </w:style>
  <w:style w:type="character" w:customStyle="1" w:styleId="underlineChar">
    <w:name w:val="underline Char"/>
    <w:basedOn w:val="DefaultParagraphFont"/>
    <w:rsid w:val="001F275E"/>
    <w:rPr>
      <w:rFonts w:ascii="Times New Roman" w:eastAsia="MS Mincho" w:hAnsi="Times New Roman" w:cs="Times New Roman"/>
      <w:sz w:val="20"/>
      <w:u w:val="single"/>
    </w:rPr>
  </w:style>
  <w:style w:type="character" w:customStyle="1" w:styleId="Minimize">
    <w:name w:val="Minimize"/>
    <w:uiPriority w:val="1"/>
    <w:qFormat/>
    <w:rsid w:val="001F275E"/>
    <w:rPr>
      <w:rFonts w:asciiTheme="minorHAnsi" w:hAnsiTheme="minorHAnsi"/>
      <w:sz w:val="16"/>
    </w:rPr>
  </w:style>
  <w:style w:type="character" w:customStyle="1" w:styleId="LDCut">
    <w:name w:val="LD Cut"/>
    <w:basedOn w:val="DefaultParagraphFont"/>
    <w:uiPriority w:val="1"/>
    <w:qFormat/>
    <w:rsid w:val="001F275E"/>
    <w:rPr>
      <w:rFonts w:ascii="Times New Roman" w:hAnsi="Times New Roman"/>
      <w:b w:val="0"/>
      <w:color w:val="auto"/>
      <w:sz w:val="12"/>
    </w:rPr>
  </w:style>
  <w:style w:type="character" w:customStyle="1" w:styleId="LDUnderline">
    <w:name w:val="LD Underline"/>
    <w:basedOn w:val="DefaultParagraphFont"/>
    <w:uiPriority w:val="1"/>
    <w:qFormat/>
    <w:rsid w:val="001F275E"/>
    <w:rPr>
      <w:rFonts w:ascii="Times New Roman" w:hAnsi="Times New Roman" w:cs="Times New Roman"/>
      <w:b/>
      <w:color w:val="auto"/>
      <w:sz w:val="24"/>
      <w:u w:val="single"/>
    </w:rPr>
  </w:style>
  <w:style w:type="paragraph" w:customStyle="1" w:styleId="Citation">
    <w:name w:val="Citation"/>
    <w:basedOn w:val="Normal"/>
    <w:rsid w:val="001F275E"/>
    <w:rPr>
      <w:sz w:val="26"/>
    </w:rPr>
  </w:style>
  <w:style w:type="paragraph" w:customStyle="1" w:styleId="Shrink6">
    <w:name w:val="Shrink 6"/>
    <w:basedOn w:val="Normal"/>
    <w:qFormat/>
    <w:rsid w:val="001F275E"/>
    <w:rPr>
      <w:rFonts w:ascii="Georgia" w:eastAsia="Calibri" w:hAnsi="Georgia"/>
      <w:sz w:val="12"/>
    </w:rPr>
  </w:style>
  <w:style w:type="paragraph" w:customStyle="1" w:styleId="Scrunched">
    <w:name w:val="Scrunched"/>
    <w:basedOn w:val="Normal"/>
    <w:next w:val="Normal"/>
    <w:qFormat/>
    <w:rsid w:val="001F275E"/>
  </w:style>
  <w:style w:type="character" w:customStyle="1" w:styleId="ReadCard">
    <w:name w:val="ReadCard"/>
    <w:uiPriority w:val="1"/>
    <w:qFormat/>
    <w:rsid w:val="001F275E"/>
    <w:rPr>
      <w:rFonts w:ascii="Times New Roman" w:hAnsi="Times New Roman"/>
      <w:b/>
      <w:sz w:val="24"/>
      <w:u w:val="single"/>
    </w:rPr>
  </w:style>
  <w:style w:type="character" w:customStyle="1" w:styleId="Style1Char">
    <w:name w:val="Style1 Char"/>
    <w:rsid w:val="001F275E"/>
    <w:rPr>
      <w:rFonts w:ascii="Times New Roman" w:eastAsia="SimSun" w:hAnsi="Times New Roman"/>
      <w:szCs w:val="24"/>
      <w:u w:val="single"/>
      <w:lang w:eastAsia="zh-CN"/>
    </w:rPr>
  </w:style>
  <w:style w:type="paragraph" w:customStyle="1" w:styleId="Style4">
    <w:name w:val="Style4"/>
    <w:basedOn w:val="Normal"/>
    <w:link w:val="Style4Char"/>
    <w:rsid w:val="001F275E"/>
    <w:rPr>
      <w:sz w:val="20"/>
      <w:u w:val="single"/>
    </w:rPr>
  </w:style>
  <w:style w:type="character" w:customStyle="1" w:styleId="Style4Char">
    <w:name w:val="Style4 Char"/>
    <w:link w:val="Style4"/>
    <w:rsid w:val="001F275E"/>
    <w:rPr>
      <w:rFonts w:ascii="Calibri" w:hAnsi="Calibri"/>
      <w:sz w:val="20"/>
      <w:u w:val="single"/>
    </w:rPr>
  </w:style>
  <w:style w:type="character" w:customStyle="1" w:styleId="Style11ptUnderline">
    <w:name w:val="Style 11 pt Underline"/>
    <w:rsid w:val="001F275E"/>
    <w:rPr>
      <w:sz w:val="20"/>
      <w:u w:val="single"/>
    </w:rPr>
  </w:style>
  <w:style w:type="paragraph" w:customStyle="1" w:styleId="StyleStyle411pt">
    <w:name w:val="Style Style4 + 11 pt"/>
    <w:basedOn w:val="Style4"/>
    <w:link w:val="StyleStyle411ptChar"/>
    <w:rsid w:val="001F275E"/>
  </w:style>
  <w:style w:type="character" w:customStyle="1" w:styleId="StyleStyle411ptChar">
    <w:name w:val="Style Style4 + 11 pt Char"/>
    <w:link w:val="StyleStyle411pt"/>
    <w:rsid w:val="001F275E"/>
    <w:rPr>
      <w:rFonts w:ascii="Calibri" w:hAnsi="Calibri"/>
      <w:sz w:val="20"/>
      <w:u w:val="single"/>
    </w:rPr>
  </w:style>
  <w:style w:type="paragraph" w:customStyle="1" w:styleId="StyleStyle411ptBold">
    <w:name w:val="Style Style4 + 11 pt Bold"/>
    <w:basedOn w:val="Style4"/>
    <w:link w:val="StyleStyle411ptBoldChar"/>
    <w:rsid w:val="001F275E"/>
    <w:rPr>
      <w:b/>
      <w:bCs/>
    </w:rPr>
  </w:style>
  <w:style w:type="character" w:customStyle="1" w:styleId="StyleStyle411ptBoldChar">
    <w:name w:val="Style Style4 + 11 pt Bold Char"/>
    <w:link w:val="StyleStyle411ptBold"/>
    <w:rsid w:val="001F275E"/>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1F275E"/>
    <w:rPr>
      <w:bCs/>
      <w:sz w:val="20"/>
      <w:u w:val="single"/>
    </w:rPr>
  </w:style>
  <w:style w:type="character" w:customStyle="1" w:styleId="UnderlineBold">
    <w:name w:val="Underline + Bold"/>
    <w:uiPriority w:val="1"/>
    <w:qFormat/>
    <w:rsid w:val="001F275E"/>
    <w:rPr>
      <w:b/>
      <w:bCs w:val="0"/>
      <w:sz w:val="20"/>
      <w:u w:val="single"/>
    </w:rPr>
  </w:style>
  <w:style w:type="paragraph" w:customStyle="1" w:styleId="Tag2">
    <w:name w:val="Tag2"/>
    <w:basedOn w:val="Normal"/>
    <w:qFormat/>
    <w:rsid w:val="001F275E"/>
    <w:rPr>
      <w:b/>
    </w:rPr>
  </w:style>
  <w:style w:type="character" w:customStyle="1" w:styleId="CardsChar">
    <w:name w:val="Cards Char"/>
    <w:link w:val="Cards"/>
    <w:locked/>
    <w:rsid w:val="001F275E"/>
    <w:rPr>
      <w:rFonts w:ascii="Times New Roman" w:eastAsia="Times New Roman" w:hAnsi="Times New Roman" w:cs="Times New Roman"/>
      <w:sz w:val="20"/>
    </w:rPr>
  </w:style>
  <w:style w:type="paragraph" w:customStyle="1" w:styleId="Cards">
    <w:name w:val="Cards"/>
    <w:next w:val="Normal"/>
    <w:link w:val="CardsChar"/>
    <w:qFormat/>
    <w:rsid w:val="001F275E"/>
    <w:pPr>
      <w:widowControl w:val="0"/>
      <w:jc w:val="both"/>
    </w:pPr>
    <w:rPr>
      <w:rFonts w:ascii="Times New Roman" w:eastAsia="Times New Roman" w:hAnsi="Times New Roman" w:cs="Times New Roman"/>
      <w:sz w:val="20"/>
    </w:rPr>
  </w:style>
  <w:style w:type="character" w:customStyle="1" w:styleId="DebateUnderline">
    <w:name w:val="Debate Underline"/>
    <w:rsid w:val="001F275E"/>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1F275E"/>
    <w:rPr>
      <w:rFonts w:ascii="Arial" w:hAnsi="Arial"/>
      <w:b/>
      <w:sz w:val="20"/>
      <w:u w:val="single"/>
    </w:rPr>
  </w:style>
  <w:style w:type="paragraph" w:styleId="BodyText">
    <w:name w:val="Body Text"/>
    <w:basedOn w:val="Normal"/>
    <w:link w:val="BodyTextChar"/>
    <w:rsid w:val="001F275E"/>
    <w:pPr>
      <w:jc w:val="both"/>
    </w:pPr>
    <w:rPr>
      <w:color w:val="000000"/>
    </w:rPr>
  </w:style>
  <w:style w:type="character" w:customStyle="1" w:styleId="BodyTextChar">
    <w:name w:val="Body Text Char"/>
    <w:basedOn w:val="DefaultParagraphFont"/>
    <w:link w:val="BodyText"/>
    <w:rsid w:val="001F275E"/>
    <w:rPr>
      <w:rFonts w:ascii="Calibri" w:hAnsi="Calibri"/>
      <w:color w:val="000000"/>
      <w:sz w:val="22"/>
    </w:rPr>
  </w:style>
  <w:style w:type="paragraph" w:styleId="ListBullet">
    <w:name w:val="List Bullet"/>
    <w:basedOn w:val="Normal"/>
    <w:uiPriority w:val="99"/>
    <w:unhideWhenUsed/>
    <w:rsid w:val="001F275E"/>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F275E"/>
    <w:rPr>
      <w:rFonts w:ascii="Calibri" w:hAnsi="Calibri"/>
      <w:sz w:val="22"/>
      <w:lang w:eastAsia="zh-CN"/>
    </w:rPr>
  </w:style>
  <w:style w:type="character" w:customStyle="1" w:styleId="a">
    <w:name w:val="a"/>
    <w:basedOn w:val="DefaultParagraphFont"/>
    <w:rsid w:val="001F275E"/>
  </w:style>
  <w:style w:type="character" w:customStyle="1" w:styleId="mb">
    <w:name w:val="mb"/>
    <w:basedOn w:val="DefaultParagraphFont"/>
    <w:rsid w:val="001F275E"/>
  </w:style>
  <w:style w:type="character" w:customStyle="1" w:styleId="dttext">
    <w:name w:val="dttext"/>
    <w:basedOn w:val="DefaultParagraphFont"/>
    <w:rsid w:val="001F275E"/>
  </w:style>
  <w:style w:type="character" w:customStyle="1" w:styleId="sdsense">
    <w:name w:val="sdsense"/>
    <w:basedOn w:val="DefaultParagraphFont"/>
    <w:rsid w:val="001F275E"/>
  </w:style>
  <w:style w:type="character" w:customStyle="1" w:styleId="sd">
    <w:name w:val="sd"/>
    <w:basedOn w:val="DefaultParagraphFont"/>
    <w:rsid w:val="001F275E"/>
  </w:style>
  <w:style w:type="character" w:customStyle="1" w:styleId="caps">
    <w:name w:val="caps"/>
    <w:basedOn w:val="DefaultParagraphFont"/>
    <w:rsid w:val="001F275E"/>
  </w:style>
  <w:style w:type="character" w:customStyle="1" w:styleId="list-grouptitle">
    <w:name w:val="list-group__title"/>
    <w:basedOn w:val="DefaultParagraphFont"/>
    <w:rsid w:val="001F275E"/>
  </w:style>
  <w:style w:type="paragraph" w:customStyle="1" w:styleId="list-groupitem">
    <w:name w:val="list-group__item"/>
    <w:basedOn w:val="Normal"/>
    <w:rsid w:val="001F275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1F275E"/>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1F275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275E"/>
    <w:rPr>
      <w:rFonts w:ascii="Calibri" w:hAnsi="Calibri"/>
      <w:sz w:val="20"/>
      <w:szCs w:val="20"/>
    </w:rPr>
  </w:style>
  <w:style w:type="character" w:styleId="EndnoteReference">
    <w:name w:val="endnote reference"/>
    <w:basedOn w:val="DefaultParagraphFont"/>
    <w:uiPriority w:val="99"/>
    <w:semiHidden/>
    <w:unhideWhenUsed/>
    <w:rsid w:val="001F275E"/>
    <w:rPr>
      <w:vertAlign w:val="superscript"/>
    </w:rPr>
  </w:style>
  <w:style w:type="character" w:customStyle="1" w:styleId="flagicon">
    <w:name w:val="flagicon"/>
    <w:basedOn w:val="DefaultParagraphFont"/>
    <w:rsid w:val="001F275E"/>
  </w:style>
  <w:style w:type="paragraph" w:customStyle="1" w:styleId="Analytics">
    <w:name w:val="Analytics"/>
    <w:next w:val="NormalWeb"/>
    <w:link w:val="AnalyticsChar"/>
    <w:uiPriority w:val="4"/>
    <w:qFormat/>
    <w:rsid w:val="001F275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F275E"/>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1F275E"/>
    <w:pPr>
      <w:outlineLvl w:val="3"/>
    </w:pPr>
    <w:rPr>
      <w:b/>
      <w:sz w:val="26"/>
    </w:rPr>
  </w:style>
  <w:style w:type="character" w:customStyle="1" w:styleId="RainwithanAChar">
    <w:name w:val="Rain with an A Char"/>
    <w:basedOn w:val="DefaultParagraphFont"/>
    <w:link w:val="RainwithanA"/>
    <w:uiPriority w:val="4"/>
    <w:rsid w:val="001F275E"/>
    <w:rPr>
      <w:rFonts w:ascii="Calibri" w:hAnsi="Calibri"/>
      <w:b/>
      <w:sz w:val="26"/>
    </w:rPr>
  </w:style>
  <w:style w:type="character" w:customStyle="1" w:styleId="Style1Char1">
    <w:name w:val="Style1 Char1"/>
    <w:basedOn w:val="DefaultParagraphFont"/>
    <w:rsid w:val="001F275E"/>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1F275E"/>
  </w:style>
  <w:style w:type="paragraph" w:customStyle="1" w:styleId="paragraph">
    <w:name w:val="paragraph"/>
    <w:basedOn w:val="Normal"/>
    <w:rsid w:val="001F275E"/>
    <w:pPr>
      <w:spacing w:before="100" w:beforeAutospacing="1" w:after="100" w:afterAutospacing="1"/>
    </w:pPr>
    <w:rPr>
      <w:rFonts w:ascii="Times New Roman" w:hAnsi="Times New Roman"/>
    </w:rPr>
  </w:style>
  <w:style w:type="character" w:customStyle="1" w:styleId="normaltextrun">
    <w:name w:val="normaltextrun"/>
    <w:basedOn w:val="DefaultParagraphFont"/>
    <w:rsid w:val="001F275E"/>
  </w:style>
  <w:style w:type="character" w:customStyle="1" w:styleId="eop">
    <w:name w:val="eop"/>
    <w:basedOn w:val="DefaultParagraphFont"/>
    <w:rsid w:val="001F275E"/>
  </w:style>
  <w:style w:type="paragraph" w:customStyle="1" w:styleId="textbox">
    <w:name w:val="textbox"/>
    <w:basedOn w:val="Normal"/>
    <w:rsid w:val="001F275E"/>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1F2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27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75E"/>
    <w:rPr>
      <w:rFonts w:ascii="Calibri" w:hAnsi="Calibri"/>
      <w:sz w:val="22"/>
    </w:rPr>
  </w:style>
  <w:style w:type="paragraph" w:styleId="Footer">
    <w:name w:val="footer"/>
    <w:basedOn w:val="Normal"/>
    <w:link w:val="FooterChar"/>
    <w:uiPriority w:val="99"/>
    <w:unhideWhenUsed/>
    <w:rsid w:val="001F27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75E"/>
    <w:rPr>
      <w:rFonts w:ascii="Calibri" w:hAnsi="Calibri"/>
      <w:sz w:val="22"/>
    </w:rPr>
  </w:style>
  <w:style w:type="character" w:customStyle="1" w:styleId="timestampdate--published">
    <w:name w:val="timestamp__date--published"/>
    <w:basedOn w:val="DefaultParagraphFont"/>
    <w:rsid w:val="001F275E"/>
  </w:style>
  <w:style w:type="paragraph" w:customStyle="1" w:styleId="msonormal0">
    <w:name w:val="msonormal"/>
    <w:basedOn w:val="Normal"/>
    <w:rsid w:val="001F275E"/>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1F275E"/>
  </w:style>
  <w:style w:type="character" w:customStyle="1" w:styleId="media-blocktag">
    <w:name w:val="media-block__tag"/>
    <w:basedOn w:val="DefaultParagraphFont"/>
    <w:rsid w:val="001F275E"/>
  </w:style>
  <w:style w:type="paragraph" w:customStyle="1" w:styleId="media-blocksubtitle">
    <w:name w:val="media-block__subtitle"/>
    <w:basedOn w:val="Normal"/>
    <w:rsid w:val="001F275E"/>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1F275E"/>
    <w:rPr>
      <w:b/>
      <w:bCs/>
      <w:smallCaps/>
      <w:color w:val="4F81BD" w:themeColor="accent1"/>
      <w:spacing w:val="5"/>
    </w:rPr>
  </w:style>
  <w:style w:type="paragraph" w:styleId="Subtitle">
    <w:name w:val="Subtitle"/>
    <w:basedOn w:val="Normal"/>
    <w:next w:val="Normal"/>
    <w:link w:val="SubtitleChar"/>
    <w:uiPriority w:val="11"/>
    <w:qFormat/>
    <w:rsid w:val="001F275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1F275E"/>
    <w:rPr>
      <w:color w:val="5A5A5A" w:themeColor="text1" w:themeTint="A5"/>
      <w:spacing w:val="15"/>
      <w:sz w:val="22"/>
    </w:rPr>
  </w:style>
  <w:style w:type="paragraph" w:customStyle="1" w:styleId="selectionshareable">
    <w:name w:val="selectionshareable"/>
    <w:basedOn w:val="Normal"/>
    <w:rsid w:val="001F275E"/>
    <w:pPr>
      <w:spacing w:before="100" w:beforeAutospacing="1" w:after="100" w:afterAutospacing="1"/>
    </w:pPr>
    <w:rPr>
      <w:rFonts w:ascii="Times New Roman" w:hAnsi="Times New Roman"/>
      <w:lang w:bidi="he-IL"/>
    </w:rPr>
  </w:style>
  <w:style w:type="paragraph" w:customStyle="1" w:styleId="fancy">
    <w:name w:val="fancy"/>
    <w:basedOn w:val="Normal"/>
    <w:rsid w:val="001F275E"/>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1F275E"/>
    <w:rPr>
      <w:b/>
      <w:bCs/>
      <w:i/>
      <w:iCs/>
      <w:spacing w:val="5"/>
    </w:rPr>
  </w:style>
  <w:style w:type="paragraph" w:customStyle="1" w:styleId="text-justify">
    <w:name w:val="text-justify"/>
    <w:basedOn w:val="Normal"/>
    <w:rsid w:val="001F275E"/>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1F275E"/>
    <w:rPr>
      <w:i/>
      <w:iCs/>
    </w:rPr>
  </w:style>
  <w:style w:type="paragraph" w:customStyle="1" w:styleId="css-18udl3b">
    <w:name w:val="css-18udl3b"/>
    <w:basedOn w:val="Normal"/>
    <w:rsid w:val="001F275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1F275E"/>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1F275E"/>
  </w:style>
  <w:style w:type="character" w:customStyle="1" w:styleId="CardTextChar">
    <w:name w:val="Card Text Char"/>
    <w:basedOn w:val="DefaultParagraphFont"/>
    <w:uiPriority w:val="99"/>
    <w:locked/>
    <w:rsid w:val="001F275E"/>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1F275E"/>
    <w:rPr>
      <w:rFonts w:ascii="Calibri" w:hAnsi="Calibri" w:cs="Calibri"/>
      <w:sz w:val="22"/>
    </w:rPr>
  </w:style>
  <w:style w:type="paragraph" w:customStyle="1" w:styleId="CiteSpacing">
    <w:name w:val="Cite Spacing"/>
    <w:uiPriority w:val="4"/>
    <w:qFormat/>
    <w:rsid w:val="001F275E"/>
    <w:pPr>
      <w:spacing w:after="160" w:line="259" w:lineRule="auto"/>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commons.wcl.american.edu/cgi/viewcontent.cgi?referer=https://www.google.com/&amp;httpsredir=1&amp;article=1047&amp;context=lelb" TargetMode="External"/><Relationship Id="rId18" Type="http://schemas.openxmlformats.org/officeDocument/2006/relationships/hyperlink" Target="http://www.unionhistory.info/timeline/1960_2000_Narr_Display.php?Where=NarTitle+contains+%27Anti-Union+Legislation%3A+1980-2000%27" TargetMode="External"/><Relationship Id="rId26" Type="http://schemas.openxmlformats.org/officeDocument/2006/relationships/hyperlink" Target="https://www.csis.org/analysis/how-democracy%E2%80%99s-decline-would-undermine-international-order" TargetMode="External"/><Relationship Id="rId39" Type="http://schemas.openxmlformats.org/officeDocument/2006/relationships/fontTable" Target="fontTable.xml"/><Relationship Id="rId21" Type="http://schemas.openxmlformats.org/officeDocument/2006/relationships/hyperlink" Target="https://research-information.bris.ac.uk/en/organisations/university-of-bristol-law-school" TargetMode="External"/><Relationship Id="rId34" Type="http://schemas.openxmlformats.org/officeDocument/2006/relationships/hyperlink" Target="https://www.livescience.com/65633-climate-change-dooms-humans-by-2050.html" TargetMode="Externa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17" Type="http://schemas.openxmlformats.org/officeDocument/2006/relationships/hyperlink" Target="http://www.unionhistory.info/equalpay/" TargetMode="External"/><Relationship Id="rId25" Type="http://schemas.openxmlformats.org/officeDocument/2006/relationships/hyperlink" Target="https://freedomhouse.org/report/freedom-world/2021/democracy-under-siege" TargetMode="External"/><Relationship Id="rId33" Type="http://schemas.openxmlformats.org/officeDocument/2006/relationships/hyperlink" Target="https://www.washingtonpost.com/opinions/christopher-walker-authoritarian-regimes-are-changing-how-the-world-defines-democracy/2014/06/12/d1328e3a-f0ee-11e3-bf76-447a5df6411f_story.html" TargetMode="External"/><Relationship Id="rId38"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www.bbc.co.uk/news/health-34775980" TargetMode="External"/><Relationship Id="rId20" Type="http://schemas.openxmlformats.org/officeDocument/2006/relationships/hyperlink" Target="https://www.opendemocracy.net/uk/mihaela-mihai/plea-to-my-students" TargetMode="External"/><Relationship Id="rId29" Type="http://schemas.openxmlformats.org/officeDocument/2006/relationships/hyperlink" Target="http://www.iiss.org/en/publications/survival/sections/2016-5e13/survival--global-politics-and-strategy-april-may-2016-eb2d/58-2-03-boyle-6db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stanford.edu/~bobonich/dictionary/dictionary.html" TargetMode="External"/><Relationship Id="rId24" Type="http://schemas.openxmlformats.org/officeDocument/2006/relationships/hyperlink" Target="https://freedomhouse.org/report/freedom-world/2021/democracy-under-siege" TargetMode="External"/><Relationship Id="rId32" Type="http://schemas.openxmlformats.org/officeDocument/2006/relationships/hyperlink" Target="file:///C:\Users\PMeylan\AppData\Local\Microsoft\Windows\Temporary%20Internet%20Files\Content.Outlook\5V2CJVRN\160715_KendallTaylor_DemocracysDecline_Commentary.docx" TargetMode="External"/><Relationship Id="rId37" Type="http://schemas.openxmlformats.org/officeDocument/2006/relationships/hyperlink" Target="https://www.livescience.com/55129-how-heat-waves-kill-so-quickly.html"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mikeotsuka?lang=en" TargetMode="External"/><Relationship Id="rId23" Type="http://schemas.openxmlformats.org/officeDocument/2006/relationships/hyperlink" Target="https://freedomhouse.org/report/freedom-world/2021/democracy-under-siege" TargetMode="External"/><Relationship Id="rId28" Type="http://schemas.openxmlformats.org/officeDocument/2006/relationships/hyperlink" Target="http://www.journalofdemocracy.org/article/facing-democratic-recession" TargetMode="External"/><Relationship Id="rId36" Type="http://schemas.openxmlformats.org/officeDocument/2006/relationships/hyperlink" Target="https://www.livescience.com/57266-amazon-river.html" TargetMode="External"/><Relationship Id="rId10" Type="http://schemas.openxmlformats.org/officeDocument/2006/relationships/endnotes" Target="endnotes.xml"/><Relationship Id="rId19" Type="http://schemas.openxmlformats.org/officeDocument/2006/relationships/hyperlink" Target="https://plato.stanford.edu/entries/kant-moral/" TargetMode="External"/><Relationship Id="rId31"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pendemocracy.net/uk/kieran-oberman/just-and-unjust-strikes" TargetMode="External"/><Relationship Id="rId22" Type="http://schemas.openxmlformats.org/officeDocument/2006/relationships/hyperlink" Target="https://kluwerlawonline.com/journalarticle/International+Journal+of+Comparative+Labour+Law+and+Industrial+Relations/33.3/IJCL2017017" TargetMode="External"/><Relationship Id="rId27" Type="http://schemas.openxmlformats.org/officeDocument/2006/relationships/hyperlink" Target="http://nationalinterest.org/feature/how-china-sees-world-order-15846" TargetMode="External"/><Relationship Id="rId30" Type="http://schemas.openxmlformats.org/officeDocument/2006/relationships/hyperlink" Target="https://freedomhouse.org/sites/default/files/01152015_FIW_2015_final.pdf" TargetMode="External"/><Relationship Id="rId35" Type="http://schemas.openxmlformats.org/officeDocument/2006/relationships/hyperlink" Target="https://www.ipcc.ch/sr1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9396</Words>
  <Characters>53561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17</cp:revision>
  <dcterms:created xsi:type="dcterms:W3CDTF">2021-11-21T17:29:00Z</dcterms:created>
  <dcterms:modified xsi:type="dcterms:W3CDTF">2021-11-21T19:49:00Z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