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612BD" w14:textId="77777777" w:rsidR="00DF5D87" w:rsidRPr="001A596C" w:rsidRDefault="00DF5D87" w:rsidP="00DF5D87">
      <w:pPr>
        <w:pStyle w:val="Heading3"/>
      </w:pPr>
      <w:r>
        <w:t>Advantage – Democracy – Long</w:t>
      </w:r>
    </w:p>
    <w:p w14:paraId="1D59ADCF" w14:textId="77777777" w:rsidR="00DF5D87" w:rsidRDefault="00DF5D87" w:rsidP="00DF5D87">
      <w:pPr>
        <w:pStyle w:val="Heading4"/>
      </w:pPr>
      <w:r>
        <w:t>Global democracy is collapsing now.</w:t>
      </w:r>
    </w:p>
    <w:p w14:paraId="146DAD2D" w14:textId="77777777" w:rsidR="00DF5D87" w:rsidRPr="005F32CE" w:rsidRDefault="00DF5D87" w:rsidP="00DF5D87">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4E995C0E" w14:textId="77777777" w:rsidR="00DF5D87" w:rsidRDefault="00DF5D87" w:rsidP="00DF5D87">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8E77BD">
        <w:rPr>
          <w:b/>
          <w:bCs/>
          <w:sz w:val="16"/>
        </w:rPr>
        <w:t>A need for reform in the United States</w:t>
      </w:r>
      <w:r w:rsidRPr="008E77BD">
        <w:rPr>
          <w:sz w:val="16"/>
        </w:rPr>
        <w:t xml:space="preserve"> While still considered Free, the United States experienced further </w:t>
      </w:r>
      <w:r w:rsidRPr="008E77BD">
        <w:rPr>
          <w:sz w:val="16"/>
        </w:rPr>
        <w:lastRenderedPageBreak/>
        <w:t xml:space="preserve">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6C6D7494" w14:textId="77777777" w:rsidR="00DF5D87" w:rsidRDefault="00DF5D87" w:rsidP="00DF5D87">
      <w:pPr>
        <w:pStyle w:val="Heading4"/>
      </w:pPr>
      <w:r>
        <w:t xml:space="preserve">The plan solves: </w:t>
      </w:r>
    </w:p>
    <w:p w14:paraId="3E1E3665" w14:textId="77777777" w:rsidR="00DF5D87" w:rsidRDefault="00DF5D87" w:rsidP="00DF5D87">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819986F" w14:textId="77777777" w:rsidR="00DF5D87" w:rsidRPr="00C76511" w:rsidRDefault="00DF5D87" w:rsidP="00DF5D8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78F9A8B2" w14:textId="77777777" w:rsidR="00DF5D87" w:rsidRPr="004A176C" w:rsidRDefault="00DF5D87" w:rsidP="00DF5D87">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1CC9B4B8" w14:textId="77777777" w:rsidR="00DF5D87" w:rsidRPr="00900F2B" w:rsidRDefault="00DF5D87" w:rsidP="00DF5D8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126BAA8" w14:textId="77777777" w:rsidR="00DF5D87" w:rsidRPr="00900F2B" w:rsidRDefault="00DF5D87" w:rsidP="00DF5D8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45D38145" w14:textId="77777777" w:rsidR="00DF5D87" w:rsidRPr="004A176C" w:rsidRDefault="00DF5D87" w:rsidP="00DF5D87">
      <w:pPr>
        <w:rPr>
          <w:u w:val="single"/>
        </w:rPr>
      </w:pPr>
      <w:r w:rsidRPr="004A176C">
        <w:rPr>
          <w:u w:val="single"/>
        </w:rPr>
        <w:t>These numbers may appear modest, but in a close national election they could be enough to change the result.</w:t>
      </w:r>
    </w:p>
    <w:p w14:paraId="5E12FD6C" w14:textId="77777777" w:rsidR="00DF5D87" w:rsidRPr="004A176C" w:rsidRDefault="00DF5D87" w:rsidP="00DF5D87">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1990F6DF" w14:textId="77777777" w:rsidR="00DF5D87" w:rsidRPr="00900F2B" w:rsidRDefault="00DF5D87" w:rsidP="00DF5D87">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95B8C4C" w14:textId="77777777" w:rsidR="00DF5D87" w:rsidRPr="00900F2B" w:rsidRDefault="00DF5D87" w:rsidP="00DF5D8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8221DCB" w14:textId="77777777" w:rsidR="00DF5D87" w:rsidRPr="00900F2B" w:rsidRDefault="00DF5D87" w:rsidP="00DF5D87">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FDDDAF3" w14:textId="77777777" w:rsidR="00DF5D87" w:rsidRPr="00900F2B" w:rsidRDefault="00DF5D87" w:rsidP="00DF5D87">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0D256CD4" w14:textId="77777777" w:rsidR="00DF5D87" w:rsidRPr="00900F2B" w:rsidRDefault="00DF5D87" w:rsidP="00DF5D87">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6FCCBE9B" w14:textId="77777777" w:rsidR="00DF5D87" w:rsidRPr="008E77BD" w:rsidRDefault="00DF5D87" w:rsidP="00DF5D87">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1CB925FD" w14:textId="77777777" w:rsidR="00DF5D87" w:rsidRDefault="00DF5D87" w:rsidP="00DF5D87">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05F3211F" w14:textId="77777777" w:rsidR="00DF5D87" w:rsidRDefault="00DF5D87" w:rsidP="00DF5D87">
      <w:pPr>
        <w:rPr>
          <w:u w:val="single"/>
        </w:rPr>
      </w:pPr>
    </w:p>
    <w:p w14:paraId="5B4A5D4E" w14:textId="77777777" w:rsidR="00DF5D87" w:rsidRPr="00637937" w:rsidRDefault="00DF5D87" w:rsidP="00DF5D87">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4EEA5845" w14:textId="77777777" w:rsidR="00DF5D87" w:rsidRDefault="00DF5D87" w:rsidP="00DF5D87">
      <w:pPr>
        <w:rPr>
          <w:sz w:val="16"/>
          <w:szCs w:val="16"/>
        </w:rPr>
      </w:pPr>
      <w:r w:rsidRPr="00C7246E">
        <w:rPr>
          <w:rStyle w:val="Style13ptBold"/>
        </w:rPr>
        <w:t>IER 17</w:t>
      </w:r>
      <w:r w:rsidRPr="007632B1">
        <w:t xml:space="preserve"> </w:t>
      </w:r>
      <w:r w:rsidRPr="005F35F0">
        <w:rPr>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14:paraId="0F492E3B" w14:textId="77777777" w:rsidR="00DF5D87" w:rsidRDefault="00DF5D87" w:rsidP="00DF5D87">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057F34C6" w14:textId="77777777" w:rsidR="00DF5D87" w:rsidRDefault="00DF5D87" w:rsidP="00DF5D87">
      <w:pPr>
        <w:rPr>
          <w:sz w:val="16"/>
        </w:rPr>
      </w:pPr>
    </w:p>
    <w:p w14:paraId="7C185144" w14:textId="77777777" w:rsidR="00DF5D87" w:rsidRPr="00986680" w:rsidRDefault="00DF5D87" w:rsidP="00DF5D87">
      <w:pPr>
        <w:pStyle w:val="Heading4"/>
        <w:rPr>
          <w:lang w:eastAsia="zh-CN"/>
        </w:rPr>
      </w:pPr>
      <w:r>
        <w:lastRenderedPageBreak/>
        <w:t>Democratic backsliding causes extinction.</w:t>
      </w:r>
    </w:p>
    <w:p w14:paraId="4BF28687" w14:textId="77777777" w:rsidR="00DF5D87" w:rsidRPr="0073714A" w:rsidRDefault="00DF5D87" w:rsidP="00DF5D87">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2" w:history="1">
        <w:r w:rsidRPr="00986680">
          <w:rPr>
            <w:rStyle w:val="Hyperlink"/>
          </w:rPr>
          <w:t>https://www.csis.org/analysis/how-democracy%E2%80%99s-decline-would-undermine-international-order</w:t>
        </w:r>
      </w:hyperlink>
      <w:r>
        <w:t>/] Justin</w:t>
      </w:r>
    </w:p>
    <w:p w14:paraId="321FC761" w14:textId="77777777" w:rsidR="00DF5D87" w:rsidRPr="0073714A" w:rsidRDefault="00DF5D87" w:rsidP="00DF5D87">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3"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4"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5"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830A205" w14:textId="77777777" w:rsidR="00DF5D87" w:rsidRPr="0073714A" w:rsidRDefault="00DF5D87" w:rsidP="00DF5D87">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6"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CC43BC2" w14:textId="77777777" w:rsidR="00DF5D87" w:rsidRPr="0073714A" w:rsidRDefault="00DF5D87" w:rsidP="00DF5D87">
      <w:pPr>
        <w:rPr>
          <w:sz w:val="16"/>
        </w:rPr>
      </w:pPr>
      <w:r w:rsidRPr="0073714A">
        <w:rPr>
          <w:sz w:val="16"/>
        </w:rPr>
        <w:t xml:space="preserve">Although the number of democracies in the world is at an all-time high, there are a number of </w:t>
      </w:r>
      <w:hyperlink r:id="rId17"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F35662F" w14:textId="77777777" w:rsidR="00DF5D87" w:rsidRPr="0025003B" w:rsidRDefault="00DF5D87" w:rsidP="00DF5D87">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8"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5E9DD158" w14:textId="77777777" w:rsidR="00DF5D87" w:rsidRPr="0073714A" w:rsidRDefault="00DF5D87" w:rsidP="00DF5D87">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775069E" w14:textId="77777777" w:rsidR="00DF5D87" w:rsidRPr="0073714A" w:rsidRDefault="00DF5D87" w:rsidP="00DF5D87">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w:t>
      </w:r>
      <w:r w:rsidRPr="0073714A">
        <w:rPr>
          <w:sz w:val="16"/>
        </w:rPr>
        <w:lastRenderedPageBreak/>
        <w:t xml:space="preserve">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0F8BB996" w14:textId="77777777" w:rsidR="00DF5D87" w:rsidRDefault="00DF5D87" w:rsidP="00DF5D87">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9"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E5B6F54" w14:textId="77777777" w:rsidR="00DF5D87" w:rsidRPr="00941301" w:rsidRDefault="00DF5D87" w:rsidP="00DF5D87">
      <w:pPr>
        <w:pStyle w:val="Heading4"/>
      </w:pPr>
      <w:r>
        <w:t>Put away your disads – the Aff outweighs.</w:t>
      </w:r>
    </w:p>
    <w:p w14:paraId="14CAE06E" w14:textId="77777777" w:rsidR="00DF5D87" w:rsidRPr="00941301" w:rsidRDefault="00DF5D87" w:rsidP="00DF5D87">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461099A0" w14:textId="77777777" w:rsidR="00DF5D87" w:rsidRDefault="00DF5D87" w:rsidP="00DF5D87">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 xml:space="preserve">They’d </w:t>
      </w:r>
      <w:r w:rsidRPr="00941301">
        <w:rPr>
          <w:rStyle w:val="StyleUnderline"/>
          <w:rFonts w:cstheme="majorHAnsi"/>
        </w:rPr>
        <w:lastRenderedPageBreak/>
        <w:t>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w:t>
      </w:r>
      <w:r w:rsidRPr="00941301">
        <w:rPr>
          <w:rStyle w:val="StyleUnderline"/>
          <w:rFonts w:cstheme="majorHAnsi"/>
        </w:rPr>
        <w:lastRenderedPageBreak/>
        <w:t xml:space="preserve">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05E27BC6" w14:textId="77777777" w:rsidR="00DF5D87" w:rsidRDefault="00DF5D87" w:rsidP="00DF5D87">
      <w:pPr>
        <w:rPr>
          <w:rFonts w:asciiTheme="majorHAnsi" w:hAnsiTheme="majorHAnsi" w:cstheme="majorHAnsi"/>
          <w:sz w:val="16"/>
        </w:rPr>
      </w:pPr>
    </w:p>
    <w:p w14:paraId="5CB31CF1" w14:textId="77777777" w:rsidR="00DF5D87" w:rsidRPr="00F601E6" w:rsidRDefault="00DF5D87" w:rsidP="00DF5D87"/>
    <w:p w14:paraId="5E6A245D" w14:textId="77777777" w:rsidR="00DF5D87" w:rsidRPr="00616BB9" w:rsidRDefault="00DF5D87" w:rsidP="00DF5D87">
      <w:pPr>
        <w:rPr>
          <w:u w:val="single"/>
        </w:rPr>
      </w:pPr>
    </w:p>
    <w:p w14:paraId="2901E352" w14:textId="77777777" w:rsidR="00DF5D87" w:rsidRDefault="00DF5D87" w:rsidP="00DF5D87">
      <w:pPr>
        <w:pStyle w:val="Heading3"/>
      </w:pPr>
      <w:r>
        <w:lastRenderedPageBreak/>
        <w:t>Advocacy</w:t>
      </w:r>
    </w:p>
    <w:p w14:paraId="487A8AF8" w14:textId="77777777" w:rsidR="00DF5D87" w:rsidRDefault="00DF5D87" w:rsidP="00DF5D87">
      <w:pPr>
        <w:pStyle w:val="Heading4"/>
      </w:pPr>
      <w:r>
        <w:t>Thus the plan – Resolved: A just government ought to recognize an unconditional right of workers to strike. I defend all governments and all workers with the unconditional right to all types of strikes. CPs and PIC’s affirm since they don’t disprove my general thesis.</w:t>
      </w:r>
    </w:p>
    <w:p w14:paraId="20321F31" w14:textId="77777777" w:rsidR="00DF5D87" w:rsidRDefault="00DF5D87" w:rsidP="00DF5D87">
      <w:pPr>
        <w:rPr>
          <w:u w:val="single"/>
        </w:rPr>
      </w:pPr>
    </w:p>
    <w:p w14:paraId="3DE35F23" w14:textId="77777777" w:rsidR="00DF5D87" w:rsidRDefault="00DF5D87" w:rsidP="00DF5D87">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56C58E5E" w14:textId="77777777" w:rsidR="00DF5D87" w:rsidRPr="00C636F5" w:rsidRDefault="00DF5D87" w:rsidP="00DF5D87">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0" w:history="1">
        <w:r w:rsidRPr="00540FF3">
          <w:rPr>
            <w:rStyle w:val="Hyperlink"/>
          </w:rPr>
          <w:t>https://digitalcommons.wcl.american.edu/cgi/viewcontent.cgi?referer=https://www.google.com/&amp;httpsredir=1&amp;article=1047&amp;context=lelb</w:t>
        </w:r>
      </w:hyperlink>
      <w:r>
        <w:t>] Justin</w:t>
      </w:r>
    </w:p>
    <w:p w14:paraId="73F37F04" w14:textId="77777777" w:rsidR="00DF5D87" w:rsidRPr="00AD0AD8" w:rsidRDefault="00DF5D87" w:rsidP="00DF5D87">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5F5CB89C" w14:textId="77777777" w:rsidR="00DF5D87" w:rsidRPr="0057035A" w:rsidRDefault="00DF5D87" w:rsidP="00DF5D87">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032311C4" w14:textId="77777777" w:rsidR="00DF5D87" w:rsidRPr="00C636F5" w:rsidRDefault="00DF5D87" w:rsidP="00DF5D87">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736D3E8D" w14:textId="77777777" w:rsidR="00DF5D87" w:rsidRPr="00C636F5" w:rsidRDefault="00DF5D87" w:rsidP="00DF5D87">
      <w:pPr>
        <w:rPr>
          <w:sz w:val="16"/>
        </w:rPr>
      </w:pPr>
      <w:r w:rsidRPr="00C636F5">
        <w:rPr>
          <w:sz w:val="16"/>
        </w:rPr>
        <w:t>2. Context of Framework Agreements: Corporate Social Responsibility</w:t>
      </w:r>
    </w:p>
    <w:p w14:paraId="4105A9D3" w14:textId="77777777" w:rsidR="00DF5D87" w:rsidRPr="00C636F5" w:rsidRDefault="00DF5D87" w:rsidP="00DF5D87">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1150E523" w14:textId="77777777" w:rsidR="00DF5D87" w:rsidRPr="00B41300" w:rsidRDefault="00DF5D87" w:rsidP="00DF5D87">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67732F41" w14:textId="77777777" w:rsidR="00DF5D87" w:rsidRPr="0057035A" w:rsidRDefault="00DF5D87" w:rsidP="00DF5D87">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48E8ABA7" w14:textId="77777777" w:rsidR="00DF5D87" w:rsidRPr="00C636F5" w:rsidRDefault="00DF5D87" w:rsidP="00DF5D87">
      <w:pPr>
        <w:rPr>
          <w:sz w:val="16"/>
        </w:rPr>
      </w:pPr>
      <w:r w:rsidRPr="00C636F5">
        <w:rPr>
          <w:sz w:val="16"/>
        </w:rPr>
        <w:t>3. Core ILO Principles as the Substantive Content of IFAs</w:t>
      </w:r>
    </w:p>
    <w:p w14:paraId="210DF3BF" w14:textId="77777777" w:rsidR="00DF5D87" w:rsidRPr="00C636F5" w:rsidRDefault="00DF5D87" w:rsidP="00DF5D87">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2F4CA434" w14:textId="77777777" w:rsidR="00DF5D87" w:rsidRPr="00C636F5" w:rsidRDefault="00DF5D87" w:rsidP="00DF5D87">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2A44331D" w14:textId="77777777" w:rsidR="00DF5D87" w:rsidRPr="00C636F5" w:rsidRDefault="00DF5D87" w:rsidP="00DF5D87">
      <w:pPr>
        <w:rPr>
          <w:sz w:val="16"/>
        </w:rPr>
      </w:pPr>
      <w:r w:rsidRPr="00C636F5">
        <w:rPr>
          <w:sz w:val="16"/>
        </w:rPr>
        <w:t>4. Scope of IFAs, MNCs and Supply Chains</w:t>
      </w:r>
    </w:p>
    <w:p w14:paraId="1569994F" w14:textId="77777777" w:rsidR="00DF5D87" w:rsidRPr="00484C93" w:rsidRDefault="00DF5D87" w:rsidP="00DF5D87">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0F2B20E7" w14:textId="77777777" w:rsidR="00DF5D87" w:rsidRPr="00484C93" w:rsidRDefault="00DF5D87" w:rsidP="00DF5D87">
      <w:pPr>
        <w:rPr>
          <w:sz w:val="16"/>
        </w:rPr>
      </w:pPr>
      <w:r w:rsidRPr="00484C93">
        <w:rPr>
          <w:sz w:val="16"/>
        </w:rPr>
        <w:t>III. ANALYSIS</w:t>
      </w:r>
    </w:p>
    <w:p w14:paraId="0499F00D" w14:textId="77777777" w:rsidR="00DF5D87" w:rsidRPr="0057035A" w:rsidRDefault="00DF5D87" w:rsidP="00DF5D87">
      <w:pPr>
        <w:rPr>
          <w:u w:val="single"/>
        </w:rPr>
      </w:pPr>
      <w:r w:rsidRPr="00484C93">
        <w:rPr>
          <w:sz w:val="16"/>
        </w:rPr>
        <w:t xml:space="preserve">The principal weapon workers have to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09AC3B1" w14:textId="77777777" w:rsidR="00DF5D87" w:rsidRPr="00C636F5" w:rsidRDefault="00DF5D87" w:rsidP="00DF5D87">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6C523424" w14:textId="77777777" w:rsidR="00DF5D87" w:rsidRPr="00C636F5" w:rsidRDefault="00DF5D87" w:rsidP="00DF5D87">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28A736ED" w14:textId="77777777" w:rsidR="00DF5D87" w:rsidRPr="00A010B5" w:rsidRDefault="00DF5D87" w:rsidP="00DF5D87">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31F2E0AA" w14:textId="77777777" w:rsidR="00DF5D87" w:rsidRPr="00C636F5" w:rsidRDefault="00DF5D87" w:rsidP="00DF5D87">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4DA1A6EF" w14:textId="77777777" w:rsidR="00DF5D87" w:rsidRPr="00C636F5" w:rsidRDefault="00DF5D87" w:rsidP="00DF5D87">
      <w:pPr>
        <w:rPr>
          <w:sz w:val="16"/>
        </w:rPr>
      </w:pPr>
      <w:r w:rsidRPr="00C636F5">
        <w:rPr>
          <w:sz w:val="16"/>
        </w:rPr>
        <w:t>1. The Use of Permanent Strike Replacements Reduces the ‘Right’ to Strike to the Unprotected ‘Freedom’ to Strike</w:t>
      </w:r>
    </w:p>
    <w:p w14:paraId="4D8DFC1C" w14:textId="77777777" w:rsidR="00DF5D87" w:rsidRPr="00C636F5" w:rsidRDefault="00DF5D87" w:rsidP="00DF5D87">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w:t>
      </w:r>
    </w:p>
    <w:p w14:paraId="5B0D9D7B" w14:textId="77777777" w:rsidR="00DF5D87" w:rsidRPr="00C636F5" w:rsidRDefault="00DF5D87" w:rsidP="00DF5D87">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Hohfeld’s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45F5352" w14:textId="77777777" w:rsidR="00DF5D87" w:rsidRPr="00C636F5" w:rsidRDefault="00DF5D87" w:rsidP="00DF5D87">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480C503F" w14:textId="77777777" w:rsidR="00DF5D87" w:rsidRPr="00C636F5" w:rsidRDefault="00DF5D87" w:rsidP="00DF5D87">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1B6F6A77" w14:textId="77777777" w:rsidR="00DF5D87" w:rsidRDefault="00DF5D87" w:rsidP="00DF5D87">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1C540816" w14:textId="77777777" w:rsidR="00DF5D87" w:rsidRDefault="00DF5D87" w:rsidP="00DF5D87">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5EC6F7F3" w14:textId="77777777" w:rsidR="00DF5D87" w:rsidRPr="00FA36D7" w:rsidRDefault="00DF5D87" w:rsidP="00DF5D87">
      <w:r w:rsidRPr="00FA36D7">
        <w:rPr>
          <w:rStyle w:val="Style13ptBold"/>
        </w:rPr>
        <w:t>Fisher and Nasrin 20</w:t>
      </w:r>
      <w:r>
        <w:t xml:space="preserve"> </w:t>
      </w:r>
      <w:r w:rsidRPr="00746976">
        <w:rPr>
          <w:sz w:val="16"/>
          <w:szCs w:val="16"/>
        </w:rPr>
        <w:t>[Dana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12231BD1" w14:textId="77777777" w:rsidR="00DF5D87" w:rsidRPr="00B54F49" w:rsidRDefault="00DF5D87" w:rsidP="00DF5D87">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67EEE209" w14:textId="77777777" w:rsidR="00DF5D87" w:rsidRPr="00B54F49" w:rsidRDefault="00DF5D87" w:rsidP="00DF5D87">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w:t>
      </w:r>
      <w:r w:rsidRPr="00B54F49">
        <w:rPr>
          <w:sz w:val="6"/>
          <w:szCs w:val="6"/>
        </w:rPr>
        <w:lastRenderedPageBreak/>
        <w:t>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2626D8D" w14:textId="77777777" w:rsidR="00DF5D87" w:rsidRPr="00B54F49" w:rsidRDefault="00DF5D87" w:rsidP="00DF5D87">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2511A4D9" w14:textId="77777777" w:rsidR="00DF5D87" w:rsidRPr="00B54F49" w:rsidRDefault="00DF5D87" w:rsidP="00DF5D87">
      <w:pPr>
        <w:rPr>
          <w:sz w:val="16"/>
        </w:rPr>
      </w:pPr>
      <w:r w:rsidRPr="00B54F49">
        <w:rPr>
          <w:sz w:val="16"/>
        </w:rPr>
        <w:t>4 | CLIMATE STRIKES AS A GROWING TACTIC</w:t>
      </w:r>
    </w:p>
    <w:p w14:paraId="30EDDE84" w14:textId="77777777" w:rsidR="00DF5D87" w:rsidRPr="00152DAE" w:rsidRDefault="00DF5D87" w:rsidP="00DF5D87">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(Gessen,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307E44F2" w14:textId="77777777" w:rsidR="00DF5D87" w:rsidRPr="00AD0AD8" w:rsidRDefault="00DF5D87" w:rsidP="00DF5D87">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(Rosane,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7727CD54" w14:textId="77777777" w:rsidR="00DF5D87" w:rsidRPr="00B54F49" w:rsidRDefault="00DF5D87" w:rsidP="00DF5D87">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CFD126A" w14:textId="77777777" w:rsidR="00DF5D87" w:rsidRPr="00B54F49" w:rsidRDefault="00DF5D87" w:rsidP="00DF5D87">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3B852F0" w14:textId="77777777" w:rsidR="00DF5D87" w:rsidRPr="00A83C19" w:rsidRDefault="00DF5D87" w:rsidP="00DF5D87">
      <w:pPr>
        <w:pStyle w:val="Heading4"/>
      </w:pPr>
      <w:r w:rsidRPr="00A83C19">
        <w:t>Warming causes extinction</w:t>
      </w:r>
    </w:p>
    <w:p w14:paraId="71528046" w14:textId="77777777" w:rsidR="00DF5D87" w:rsidRPr="008C74CB" w:rsidRDefault="00DF5D87" w:rsidP="00DF5D87">
      <w:pPr>
        <w:rPr>
          <w:color w:val="000000" w:themeColor="text1"/>
        </w:rPr>
      </w:pPr>
      <w:r w:rsidRPr="00A83C19">
        <w:rPr>
          <w:rStyle w:val="Style13ptBold"/>
          <w:color w:val="000000" w:themeColor="text1"/>
        </w:rPr>
        <w:t>Specktor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1"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050FFB63" w14:textId="77777777" w:rsidR="00DF5D87" w:rsidRDefault="00DF5D87" w:rsidP="00DF5D87">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4"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r w:rsidRPr="00E542DA">
        <w:rPr>
          <w:color w:val="000000" w:themeColor="text1"/>
          <w:highlight w:val="green"/>
          <w:u w:val="single"/>
        </w:rPr>
        <w:t>ag</w:t>
      </w:r>
      <w:r w:rsidRPr="008C74CB">
        <w:rPr>
          <w:color w:val="000000" w:themeColor="text1"/>
          <w:u w:val="single"/>
        </w:rPr>
        <w:t xml:space="preserve">riculture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5"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512BC57A" w14:textId="77777777" w:rsidR="00DF5D87" w:rsidRPr="00CE15ED" w:rsidRDefault="00DF5D87" w:rsidP="00DF5D87">
      <w:pPr>
        <w:pStyle w:val="Heading4"/>
      </w:pPr>
      <w:r>
        <w:t xml:space="preserve">Ought is an </w:t>
      </w:r>
      <w:r w:rsidRPr="009146F3">
        <w:rPr>
          <w:u w:val="single"/>
        </w:rPr>
        <w:t>obligation</w:t>
      </w:r>
      <w:r>
        <w:t xml:space="preserve"> – outweighs because entry 1.</w:t>
      </w:r>
    </w:p>
    <w:p w14:paraId="1743C239" w14:textId="77777777" w:rsidR="00DF5D87" w:rsidRPr="00A70380" w:rsidRDefault="00DF5D87" w:rsidP="00DF5D87">
      <w:r w:rsidRPr="00A70380">
        <w:rPr>
          <w:rStyle w:val="Style13ptBold"/>
        </w:rPr>
        <w:t>Merriam Webster</w:t>
      </w:r>
      <w:r w:rsidRPr="00A70380">
        <w:rPr>
          <w:sz w:val="16"/>
          <w:szCs w:val="16"/>
        </w:rPr>
        <w:t xml:space="preserve"> ["Ought." Merriam-Webster.com. Merriam-Webster, n.d. Web. 27 Dec. 2018. </w:t>
      </w:r>
      <w:hyperlink r:id="rId26"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1D7EC393" w14:textId="77777777" w:rsidR="00DF5D87" w:rsidRPr="00353C62" w:rsidRDefault="00DF5D87" w:rsidP="00DF5D87">
      <w:pPr>
        <w:rPr>
          <w:sz w:val="14"/>
        </w:rPr>
      </w:pPr>
      <w:r w:rsidRPr="00B13AFB">
        <w:rPr>
          <w:rStyle w:val="Emphasis"/>
          <w:highlight w:val="green"/>
        </w:rPr>
        <w:t xml:space="preserve">Ought </w:t>
      </w:r>
      <w:hyperlink r:id="rId27" w:history="1">
        <w:r w:rsidRPr="00A70380">
          <w:rPr>
            <w:rStyle w:val="Hyperlink"/>
            <w:sz w:val="14"/>
          </w:rPr>
          <w:t>auxiliary verb</w:t>
        </w:r>
      </w:hyperlink>
      <w:r w:rsidRPr="00A70380">
        <w:rPr>
          <w:sz w:val="14"/>
        </w:rPr>
        <w:t xml:space="preserve"> \ˈȯt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8" w:history="1">
        <w:r w:rsidRPr="00A70380">
          <w:rPr>
            <w:rStyle w:val="Hyperlink"/>
            <w:sz w:val="14"/>
          </w:rPr>
          <w:t>verb</w:t>
        </w:r>
      </w:hyperlink>
      <w:r w:rsidRPr="00A70380">
        <w:rPr>
          <w:sz w:val="14"/>
        </w:rPr>
        <w:t xml:space="preserve"> \ˈȯ(ḵ)t  \ Definition of ought (Entry 2 of 4) </w:t>
      </w:r>
      <w:hyperlink r:id="rId29" w:history="1">
        <w:r w:rsidRPr="00A70380">
          <w:rPr>
            <w:rStyle w:val="Hyperlink"/>
            <w:sz w:val="14"/>
          </w:rPr>
          <w:t>transitive verb</w:t>
        </w:r>
      </w:hyperlink>
      <w:r w:rsidRPr="00A70380">
        <w:rPr>
          <w:sz w:val="14"/>
        </w:rPr>
        <w:t xml:space="preserve"> 1chiefly Scotland : </w:t>
      </w:r>
      <w:hyperlink r:id="rId30" w:history="1">
        <w:r w:rsidRPr="00A70380">
          <w:rPr>
            <w:rStyle w:val="Hyperlink"/>
            <w:sz w:val="14"/>
          </w:rPr>
          <w:t>POSSESS</w:t>
        </w:r>
      </w:hyperlink>
      <w:r w:rsidRPr="00A70380">
        <w:rPr>
          <w:sz w:val="14"/>
        </w:rPr>
        <w:t xml:space="preserve"> 2chiefly Scotland : </w:t>
      </w:r>
      <w:hyperlink r:id="rId31" w:history="1">
        <w:r w:rsidRPr="00A70380">
          <w:rPr>
            <w:rStyle w:val="Hyperlink"/>
            <w:sz w:val="14"/>
          </w:rPr>
          <w:t>OWE</w:t>
        </w:r>
      </w:hyperlink>
      <w:r w:rsidRPr="00A70380">
        <w:rPr>
          <w:sz w:val="14"/>
        </w:rPr>
        <w:t xml:space="preserve"> ought  </w:t>
      </w:r>
      <w:hyperlink r:id="rId32" w:history="1">
        <w:r w:rsidRPr="00A70380">
          <w:rPr>
            <w:rStyle w:val="Hyperlink"/>
            <w:sz w:val="14"/>
          </w:rPr>
          <w:t>noun</w:t>
        </w:r>
      </w:hyperlink>
      <w:r w:rsidRPr="00A70380">
        <w:rPr>
          <w:sz w:val="14"/>
        </w:rPr>
        <w:t xml:space="preserve"> \ˈȯt  \ Definition of ought (Entry 3 of 4) : moral obligation : </w:t>
      </w:r>
      <w:hyperlink r:id="rId33" w:history="1">
        <w:r w:rsidRPr="00A70380">
          <w:rPr>
            <w:rStyle w:val="Hyperlink"/>
            <w:sz w:val="14"/>
          </w:rPr>
          <w:t>DUTY</w:t>
        </w:r>
      </w:hyperlink>
      <w:r w:rsidRPr="00A70380">
        <w:rPr>
          <w:sz w:val="14"/>
        </w:rPr>
        <w:t xml:space="preserve"> ought \ˈȯt,  ˈät\ Definition of ought (Entry 4 of 4) archaic spelling of </w:t>
      </w:r>
      <w:hyperlink r:id="rId34" w:history="1">
        <w:r w:rsidRPr="00A70380">
          <w:rPr>
            <w:rStyle w:val="Hyperlink"/>
            <w:sz w:val="14"/>
          </w:rPr>
          <w:t>AUGHT</w:t>
        </w:r>
      </w:hyperlink>
    </w:p>
    <w:p w14:paraId="2321A117" w14:textId="77777777" w:rsidR="00DF5D87" w:rsidRDefault="00DF5D87" w:rsidP="00DF5D87"/>
    <w:p w14:paraId="5C2DBC28" w14:textId="77777777" w:rsidR="00DF5D87" w:rsidRDefault="00DF5D87" w:rsidP="00DF5D87">
      <w:pPr>
        <w:pStyle w:val="Heading4"/>
      </w:pPr>
      <w:r>
        <w:t xml:space="preserve">Definition of </w:t>
      </w:r>
      <w:r w:rsidRPr="0026026A">
        <w:rPr>
          <w:u w:val="single"/>
        </w:rPr>
        <w:t>unconditional right to strike</w:t>
      </w:r>
      <w:r>
        <w:t>:</w:t>
      </w:r>
    </w:p>
    <w:p w14:paraId="61982B56" w14:textId="77777777" w:rsidR="00DF5D87" w:rsidRDefault="00DF5D87" w:rsidP="00DF5D87">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5" w:history="1">
        <w:r w:rsidRPr="00540FF3">
          <w:rPr>
            <w:rStyle w:val="Hyperlink"/>
          </w:rPr>
          <w:t>https://play.google.com/store/books/details?id=7o1tA__v4xwC&amp;rdid=book-7o1tA__v4xwC&amp;rdot=1</w:t>
        </w:r>
      </w:hyperlink>
      <w:r>
        <w:t>] Justin</w:t>
      </w:r>
    </w:p>
    <w:p w14:paraId="25C37628" w14:textId="77777777" w:rsidR="00DF5D87" w:rsidRPr="0026026A" w:rsidRDefault="00DF5D87" w:rsidP="00DF5D87">
      <w:r>
        <w:t>**Edited for gendered language</w:t>
      </w:r>
    </w:p>
    <w:p w14:paraId="5698B64B" w14:textId="77777777" w:rsidR="00DF5D87" w:rsidRDefault="00DF5D87" w:rsidP="00DF5D87">
      <w:pPr>
        <w:rPr>
          <w:rStyle w:val="StyleUnderline"/>
          <w:rFonts w:cstheme="majorHAnsi"/>
          <w:b w:val="0"/>
          <w:sz w:val="32"/>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B964C50" w14:textId="77777777" w:rsidR="00DF5D87" w:rsidRDefault="00DF5D87" w:rsidP="00DF5D87">
      <w:pPr>
        <w:pStyle w:val="Heading3"/>
        <w:rPr>
          <w:rStyle w:val="StyleUnderline"/>
          <w:rFonts w:cstheme="majorHAnsi"/>
          <w:b/>
          <w:sz w:val="32"/>
        </w:rPr>
      </w:pPr>
      <w:r w:rsidRPr="00CE11B7">
        <w:rPr>
          <w:rStyle w:val="StyleUnderline"/>
          <w:rFonts w:cstheme="majorHAnsi"/>
          <w:b/>
          <w:sz w:val="32"/>
        </w:rPr>
        <w:lastRenderedPageBreak/>
        <w:t>Framework</w:t>
      </w:r>
    </w:p>
    <w:p w14:paraId="0FFA7694" w14:textId="77777777" w:rsidR="00DF5D87" w:rsidRPr="00E75985" w:rsidRDefault="00DF5D87" w:rsidP="00DF5D87">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16A3B341" w14:textId="77777777" w:rsidR="00DF5D87" w:rsidRPr="00CA3F84" w:rsidRDefault="00DF5D87" w:rsidP="00DF5D87">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212093E4" w14:textId="77777777" w:rsidR="00DF5D87" w:rsidRPr="0045314A" w:rsidRDefault="00DF5D87" w:rsidP="00DF5D87">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primary reward functions</w:t>
      </w:r>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first of all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75985">
        <w:rPr>
          <w:rFonts w:asciiTheme="majorHAnsi" w:hAnsiTheme="majorHAnsi" w:cstheme="majorHAnsi"/>
          <w:u w:val="single"/>
        </w:rPr>
        <w:t>Thus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salutogenesis, (salugenesis).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accumbens </w:t>
      </w:r>
      <w:r w:rsidRPr="00E75985">
        <w:rPr>
          <w:rFonts w:asciiTheme="majorHAnsi" w:hAnsiTheme="majorHAnsi" w:cstheme="majorHAnsi"/>
          <w:u w:val="single"/>
        </w:rPr>
        <w:t>is organized like a computer keyboard, with particular stimulus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tyrosine hydroxylase (TH) for the enzyme, responsible for the production of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9D64C0B" w14:textId="77777777" w:rsidR="00DF5D87" w:rsidRPr="00CE11B7" w:rsidRDefault="00DF5D87" w:rsidP="00DF5D87">
      <w:pPr>
        <w:pStyle w:val="Heading4"/>
      </w:pPr>
      <w:r w:rsidRPr="00CE11B7">
        <w:t>Th</w:t>
      </w:r>
      <w:r>
        <w:t>us the</w:t>
      </w:r>
      <w:r w:rsidRPr="00CE11B7">
        <w:t xml:space="preserve"> standard is maximizing life. Prefer it:</w:t>
      </w:r>
    </w:p>
    <w:p w14:paraId="2D30475F" w14:textId="77777777" w:rsidR="00DF5D87" w:rsidRPr="00CE11B7" w:rsidRDefault="00DF5D87" w:rsidP="00DF5D87">
      <w:pPr>
        <w:pStyle w:val="Heading4"/>
      </w:pPr>
      <w:r w:rsidRPr="00CE11B7">
        <w:t xml:space="preserve">[1] Actor </w:t>
      </w:r>
      <w:r>
        <w:t>spec</w:t>
      </w:r>
      <w:r w:rsidRPr="00CE11B7">
        <w:t xml:space="preserve">: util is the best for governments, which is the actor in the rez – multiple warrants: </w:t>
      </w:r>
    </w:p>
    <w:p w14:paraId="302EC747" w14:textId="77777777" w:rsidR="00DF5D87" w:rsidRDefault="00DF5D87" w:rsidP="00DF5D87">
      <w:pPr>
        <w:pStyle w:val="Heading4"/>
      </w:pPr>
      <w:r w:rsidRPr="00CE11B7">
        <w:t>[a] Governments must aggregate since every policy benefits some and harms others, which also means side constraints freeze action.</w:t>
      </w:r>
    </w:p>
    <w:p w14:paraId="0D9FB860" w14:textId="77777777" w:rsidR="00DF5D87" w:rsidRDefault="00DF5D87" w:rsidP="00DF5D87">
      <w:pPr>
        <w:pStyle w:val="Heading4"/>
      </w:pPr>
      <w:r w:rsidRPr="007B328F">
        <w:t>[</w:t>
      </w:r>
      <w:r>
        <w:t>b</w:t>
      </w:r>
      <w:r w:rsidRPr="007B328F">
        <w:t>] No intent-foresight distinction – the actions we take are inevitably informed by predictions from certain mental states, meaning consequences are a collective part of the will.</w:t>
      </w:r>
    </w:p>
    <w:p w14:paraId="4370FC96" w14:textId="77777777" w:rsidR="00DF5D87" w:rsidRPr="00402E94" w:rsidRDefault="00DF5D87" w:rsidP="00DF5D87">
      <w:pPr>
        <w:pStyle w:val="Heading4"/>
      </w:pPr>
      <w:r>
        <w:t>[c] No act omission distinction – governments are responsible for everything in the public sphere and have yes/no bills so inaction is an implicit authorization of action.</w:t>
      </w:r>
    </w:p>
    <w:p w14:paraId="6096EBCB" w14:textId="77777777" w:rsidR="00DF5D87" w:rsidRDefault="00DF5D87" w:rsidP="00DF5D87">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18E0BAC4" w14:textId="77777777" w:rsidR="00DF5D87" w:rsidRPr="00C7794F" w:rsidRDefault="00DF5D87" w:rsidP="00DF5D87">
      <w:pPr>
        <w:pStyle w:val="Heading4"/>
        <w:rPr>
          <w:rFonts w:cs="Calibri"/>
        </w:rPr>
      </w:pPr>
      <w:r>
        <w:t xml:space="preserve">[f]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0069B9E3" w14:textId="77777777" w:rsidR="00DF5D87" w:rsidRPr="00BE53CD" w:rsidRDefault="00DF5D87" w:rsidP="00DF5D87">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30CF448" w14:textId="77777777" w:rsidR="00DF5D87" w:rsidRDefault="00DF5D87" w:rsidP="00DF5D87">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lastRenderedPageBreak/>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3045E8D" w14:textId="696B5B1B" w:rsidR="00DF5D87" w:rsidRDefault="00DF5D87" w:rsidP="00DF5D87">
      <w:pPr>
        <w:pStyle w:val="Heading4"/>
      </w:pPr>
      <w:r>
        <w:lastRenderedPageBreak/>
        <w:t>[e] Reject calc indicts—they’re functionally NIBs that everyone knows are silly but skew the aff and move the debate away from the topic and actual philosophical debate, killing valuable education. All indicts assume the Aff is true.</w:t>
      </w:r>
    </w:p>
    <w:p w14:paraId="69AC1AC4" w14:textId="77777777" w:rsidR="00DF5D87" w:rsidRPr="00CE11B7" w:rsidRDefault="00DF5D87" w:rsidP="00DF5D87">
      <w:pPr>
        <w:pStyle w:val="Heading3"/>
        <w:rPr>
          <w:rStyle w:val="StyleUnderline"/>
          <w:rFonts w:cstheme="majorHAnsi"/>
          <w:b/>
          <w:sz w:val="32"/>
        </w:rPr>
      </w:pPr>
      <w:r w:rsidRPr="00CE11B7">
        <w:rPr>
          <w:rStyle w:val="StyleUnderline"/>
          <w:rFonts w:cstheme="majorHAnsi"/>
          <w:b/>
          <w:sz w:val="32"/>
        </w:rPr>
        <w:lastRenderedPageBreak/>
        <w:t>U</w:t>
      </w:r>
      <w:r>
        <w:rPr>
          <w:rStyle w:val="StyleUnderline"/>
          <w:rFonts w:cstheme="majorHAnsi"/>
          <w:b/>
          <w:sz w:val="32"/>
        </w:rPr>
        <w:t>nderview</w:t>
      </w:r>
    </w:p>
    <w:p w14:paraId="0A8BBF5A" w14:textId="77777777" w:rsidR="00DF5D87" w:rsidRPr="00FA3591" w:rsidRDefault="00DF5D87" w:rsidP="00DF5D87">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w:t>
      </w:r>
    </w:p>
    <w:p w14:paraId="2E38939F" w14:textId="77777777" w:rsidR="00DF5D87" w:rsidRPr="00A809F8" w:rsidRDefault="00DF5D87" w:rsidP="00DF5D87"/>
    <w:p w14:paraId="4B840FE1" w14:textId="20FAADBE" w:rsidR="00DF5D87" w:rsidRDefault="00DF5D87" w:rsidP="00DF5D87">
      <w:pPr>
        <w:pStyle w:val="Heading4"/>
      </w:pPr>
      <w:r>
        <w:rPr>
          <w:rStyle w:val="Style13ptBold"/>
          <w:b/>
          <w:sz w:val="28"/>
        </w:rPr>
        <w:t>2</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r>
        <w:t xml:space="preserve"> </w:t>
      </w:r>
    </w:p>
    <w:p w14:paraId="246211C4" w14:textId="77777777" w:rsidR="00DF5D87" w:rsidRDefault="00DF5D87" w:rsidP="00DF5D87"/>
    <w:p w14:paraId="1A1E162E" w14:textId="7C7FC3DC" w:rsidR="00DF5D87" w:rsidRDefault="00DF5D87" w:rsidP="008E2176">
      <w:pPr>
        <w:pStyle w:val="Heading4"/>
      </w:pPr>
      <w:r>
        <w:t>3] Reasonability on 1NC theory with the brightline of link and impact turn ground – there are infinite bidirectional interps that I can never meet – the four minute 1AR doesn’t have enough time to line by line every argument, make offense, and go for substance.</w:t>
      </w:r>
    </w:p>
    <w:p w14:paraId="4C89D352" w14:textId="77777777" w:rsidR="008E2176" w:rsidRPr="008E2176" w:rsidRDefault="008E2176" w:rsidP="008E2176"/>
    <w:p w14:paraId="2E2B1C17" w14:textId="5BC47413" w:rsidR="00DF5D87" w:rsidRPr="00F601E6" w:rsidRDefault="008E2176" w:rsidP="000679A6">
      <w:pPr>
        <w:pStyle w:val="Heading4"/>
      </w:pPr>
      <w:r>
        <w:rPr>
          <w:rStyle w:val="Style13ptBold"/>
          <w:b/>
          <w:sz w:val="28"/>
        </w:rPr>
        <w:t>4</w:t>
      </w:r>
      <w:r w:rsidR="00DF5D87" w:rsidRPr="00CE11B7">
        <w:rPr>
          <w:rStyle w:val="Style13ptBold"/>
          <w:b/>
          <w:sz w:val="28"/>
        </w:rPr>
        <w:t xml:space="preserve">] The ROTB is to determine whether the post-fiat impacts of the Aff </w:t>
      </w:r>
      <w:r w:rsidR="00DF5D87">
        <w:rPr>
          <w:rStyle w:val="Style13ptBold"/>
          <w:b/>
          <w:sz w:val="28"/>
        </w:rPr>
        <w:t xml:space="preserve">policy </w:t>
      </w:r>
      <w:r w:rsidR="00DF5D87" w:rsidRPr="00CE11B7">
        <w:rPr>
          <w:rStyle w:val="Style13ptBold"/>
          <w:b/>
          <w:sz w:val="28"/>
        </w:rPr>
        <w:t>are good.</w:t>
      </w:r>
      <w:r w:rsidR="00DF5D87">
        <w:rPr>
          <w:rStyle w:val="Style13ptBold"/>
          <w:b/>
          <w:sz w:val="28"/>
        </w:rPr>
        <w:t xml:space="preserve"> a</w:t>
      </w:r>
      <w:r w:rsidR="00DF5D87" w:rsidRPr="00CE11B7">
        <w:rPr>
          <w:rStyle w:val="Style13ptBold"/>
          <w:b/>
          <w:sz w:val="28"/>
        </w:rPr>
        <w:t>] Fairness – opposing frameworks moot the 1AC – there are infinite parts they could problematize which forces a 1ar restart.</w:t>
      </w:r>
      <w:r w:rsidR="00DF5D87">
        <w:rPr>
          <w:rStyle w:val="Style13ptBold"/>
          <w:b/>
          <w:sz w:val="28"/>
        </w:rPr>
        <w:t xml:space="preserve"> </w:t>
      </w:r>
    </w:p>
    <w:p w14:paraId="4781FC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00"/>
    <w:family w:val="roman"/>
    <w:pitch w:val="default"/>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DC09EE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1"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40"/>
  </w:num>
  <w:num w:numId="14">
    <w:abstractNumId w:val="12"/>
  </w:num>
  <w:num w:numId="15">
    <w:abstractNumId w:val="31"/>
  </w:num>
  <w:num w:numId="16">
    <w:abstractNumId w:val="17"/>
  </w:num>
  <w:num w:numId="17">
    <w:abstractNumId w:val="33"/>
  </w:num>
  <w:num w:numId="18">
    <w:abstractNumId w:val="35"/>
  </w:num>
  <w:num w:numId="19">
    <w:abstractNumId w:val="15"/>
  </w:num>
  <w:num w:numId="20">
    <w:abstractNumId w:val="29"/>
  </w:num>
  <w:num w:numId="21">
    <w:abstractNumId w:val="20"/>
  </w:num>
  <w:num w:numId="22">
    <w:abstractNumId w:val="38"/>
  </w:num>
  <w:num w:numId="23">
    <w:abstractNumId w:val="22"/>
  </w:num>
  <w:num w:numId="24">
    <w:abstractNumId w:val="19"/>
  </w:num>
  <w:num w:numId="25">
    <w:abstractNumId w:val="14"/>
  </w:num>
  <w:num w:numId="26">
    <w:abstractNumId w:val="28"/>
  </w:num>
  <w:num w:numId="27">
    <w:abstractNumId w:val="32"/>
  </w:num>
  <w:num w:numId="28">
    <w:abstractNumId w:val="23"/>
  </w:num>
  <w:num w:numId="29">
    <w:abstractNumId w:val="11"/>
  </w:num>
  <w:num w:numId="30">
    <w:abstractNumId w:val="34"/>
  </w:num>
  <w:num w:numId="31">
    <w:abstractNumId w:val="41"/>
  </w:num>
  <w:num w:numId="32">
    <w:abstractNumId w:val="24"/>
  </w:num>
  <w:num w:numId="33">
    <w:abstractNumId w:val="13"/>
  </w:num>
  <w:num w:numId="34">
    <w:abstractNumId w:val="36"/>
  </w:num>
  <w:num w:numId="35">
    <w:abstractNumId w:val="39"/>
  </w:num>
  <w:num w:numId="36">
    <w:abstractNumId w:val="26"/>
  </w:num>
  <w:num w:numId="37">
    <w:abstractNumId w:val="30"/>
  </w:num>
  <w:num w:numId="38">
    <w:abstractNumId w:val="27"/>
  </w:num>
  <w:num w:numId="39">
    <w:abstractNumId w:val="25"/>
  </w:num>
  <w:num w:numId="40">
    <w:abstractNumId w:val="18"/>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5D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9A6"/>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973"/>
    <w:rsid w:val="00213B1E"/>
    <w:rsid w:val="00215284"/>
    <w:rsid w:val="002168F2"/>
    <w:rsid w:val="0022589F"/>
    <w:rsid w:val="002343FE"/>
    <w:rsid w:val="00235F7B"/>
    <w:rsid w:val="002502CF"/>
    <w:rsid w:val="00267418"/>
    <w:rsid w:val="00267EBB"/>
    <w:rsid w:val="0027023B"/>
    <w:rsid w:val="00272F3F"/>
    <w:rsid w:val="00274EDB"/>
    <w:rsid w:val="002764E8"/>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1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25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34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77"/>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F0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17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182"/>
    <w:rsid w:val="00A17C71"/>
    <w:rsid w:val="00A22670"/>
    <w:rsid w:val="00A24B35"/>
    <w:rsid w:val="00A271BA"/>
    <w:rsid w:val="00A27F86"/>
    <w:rsid w:val="00A431C6"/>
    <w:rsid w:val="00A54315"/>
    <w:rsid w:val="00A5751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02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5D87"/>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CD1"/>
    <w:rsid w:val="00E8322E"/>
    <w:rsid w:val="00E903E0"/>
    <w:rsid w:val="00EA1115"/>
    <w:rsid w:val="00EA39EB"/>
    <w:rsid w:val="00EA58CE"/>
    <w:rsid w:val="00EB33FF"/>
    <w:rsid w:val="00EB3D1A"/>
    <w:rsid w:val="00EC2759"/>
    <w:rsid w:val="00EC3D9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327FC"/>
  <w14:defaultImageDpi w14:val="300"/>
  <w15:docId w15:val="{09733F96-C618-FF49-A0FE-675E2E1F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5D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5D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5D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F5D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9"/>
    <w:unhideWhenUsed/>
    <w:qFormat/>
    <w:rsid w:val="00DF5D87"/>
    <w:pPr>
      <w:keepNext/>
      <w:keepLines/>
      <w:spacing w:before="40" w:after="0"/>
      <w:outlineLvl w:val="3"/>
    </w:pPr>
    <w:rPr>
      <w:rFonts w:eastAsiaTheme="majorEastAsia" w:cstheme="majorHAnsi"/>
      <w:b/>
      <w:bCs/>
      <w:color w:val="000000" w:themeColor="text1"/>
      <w:sz w:val="28"/>
      <w:szCs w:val="28"/>
    </w:rPr>
  </w:style>
  <w:style w:type="paragraph" w:styleId="Heading5">
    <w:name w:val="heading 5"/>
    <w:aliases w:val="A Tagline,A Tag,Heading -1,B Tagline"/>
    <w:basedOn w:val="Normal"/>
    <w:next w:val="Normal"/>
    <w:link w:val="Heading5Char"/>
    <w:autoRedefine/>
    <w:uiPriority w:val="9"/>
    <w:unhideWhenUsed/>
    <w:qFormat/>
    <w:rsid w:val="00DF5D87"/>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DF5D87"/>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DF5D8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F5D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D87"/>
  </w:style>
  <w:style w:type="character" w:customStyle="1" w:styleId="Heading1Char">
    <w:name w:val="Heading 1 Char"/>
    <w:aliases w:val="Pocket Char"/>
    <w:basedOn w:val="DefaultParagraphFont"/>
    <w:link w:val="Heading1"/>
    <w:uiPriority w:val="9"/>
    <w:rsid w:val="00DF5D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5D8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F5D8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9"/>
    <w:rsid w:val="00DF5D87"/>
    <w:rPr>
      <w:rFonts w:ascii="Calibri" w:eastAsiaTheme="majorEastAsia" w:hAnsi="Calibri" w:cstheme="majorHAnsi"/>
      <w:b/>
      <w:bCs/>
      <w:color w:val="000000" w:themeColor="text1"/>
      <w:sz w:val="28"/>
      <w:szCs w:val="28"/>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5D8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F5D87"/>
    <w:rPr>
      <w:rFonts w:asciiTheme="majorHAnsi" w:hAnsiTheme="majorHAnsi"/>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DF5D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5D8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F5D87"/>
    <w:rPr>
      <w:color w:val="auto"/>
      <w:u w:val="none"/>
    </w:rPr>
  </w:style>
  <w:style w:type="paragraph" w:styleId="DocumentMap">
    <w:name w:val="Document Map"/>
    <w:basedOn w:val="Normal"/>
    <w:link w:val="DocumentMapChar"/>
    <w:uiPriority w:val="99"/>
    <w:semiHidden/>
    <w:unhideWhenUsed/>
    <w:rsid w:val="00DF5D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D87"/>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DF5D87"/>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DF5D87"/>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DF5D87"/>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DF5D8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aliases w:val="6 font"/>
    <w:basedOn w:val="Normal"/>
    <w:uiPriority w:val="34"/>
    <w:qFormat/>
    <w:rsid w:val="00DF5D87"/>
    <w:pPr>
      <w:ind w:left="720"/>
      <w:contextualSpacing/>
    </w:pPr>
  </w:style>
  <w:style w:type="character" w:styleId="UnresolvedMention">
    <w:name w:val="Unresolved Mention"/>
    <w:basedOn w:val="DefaultParagraphFont"/>
    <w:uiPriority w:val="99"/>
    <w:semiHidden/>
    <w:unhideWhenUsed/>
    <w:rsid w:val="00DF5D87"/>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DF5D87"/>
    <w:rPr>
      <w:vertAlign w:val="superscript"/>
    </w:rPr>
  </w:style>
  <w:style w:type="paragraph" w:styleId="FootnoteText">
    <w:name w:val="footnote text"/>
    <w:basedOn w:val="Normal"/>
    <w:link w:val="FootnoteTextChar"/>
    <w:uiPriority w:val="99"/>
    <w:unhideWhenUsed/>
    <w:qFormat/>
    <w:rsid w:val="00DF5D87"/>
    <w:rPr>
      <w:rFonts w:ascii="Georgia" w:hAnsi="Georgia"/>
    </w:rPr>
  </w:style>
  <w:style w:type="character" w:customStyle="1" w:styleId="FootnoteTextChar">
    <w:name w:val="Footnote Text Char"/>
    <w:basedOn w:val="DefaultParagraphFont"/>
    <w:link w:val="FootnoteText"/>
    <w:uiPriority w:val="99"/>
    <w:rsid w:val="00DF5D87"/>
    <w:rPr>
      <w:rFonts w:ascii="Georgia" w:hAnsi="Georgia"/>
      <w:sz w:val="22"/>
    </w:rPr>
  </w:style>
  <w:style w:type="character" w:customStyle="1" w:styleId="underline">
    <w:name w:val="underline"/>
    <w:qFormat/>
    <w:rsid w:val="00DF5D87"/>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F5D87"/>
    <w:rPr>
      <w:rFonts w:eastAsiaTheme="minorHAnsi"/>
      <w:sz w:val="22"/>
      <w:szCs w:val="22"/>
      <w:u w:val="single"/>
    </w:rPr>
  </w:style>
  <w:style w:type="paragraph" w:customStyle="1" w:styleId="card0">
    <w:name w:val="card"/>
    <w:aliases w:val="Medium Grid 21"/>
    <w:basedOn w:val="Normal"/>
    <w:next w:val="Normal"/>
    <w:link w:val="cardChar"/>
    <w:uiPriority w:val="1"/>
    <w:qFormat/>
    <w:rsid w:val="00DF5D87"/>
    <w:pPr>
      <w:ind w:left="288" w:right="288"/>
    </w:pPr>
    <w:rPr>
      <w:sz w:val="16"/>
      <w:szCs w:val="20"/>
    </w:rPr>
  </w:style>
  <w:style w:type="character" w:customStyle="1" w:styleId="cardChar">
    <w:name w:val="card Char"/>
    <w:basedOn w:val="DefaultParagraphFont"/>
    <w:link w:val="card0"/>
    <w:uiPriority w:val="1"/>
    <w:rsid w:val="00DF5D87"/>
    <w:rPr>
      <w:rFonts w:ascii="Calibri" w:hAnsi="Calibri"/>
      <w:sz w:val="16"/>
      <w:szCs w:val="20"/>
    </w:rPr>
  </w:style>
  <w:style w:type="paragraph" w:customStyle="1" w:styleId="Underline2">
    <w:name w:val="Underline2"/>
    <w:basedOn w:val="Normal"/>
    <w:link w:val="Underline2Char"/>
    <w:autoRedefine/>
    <w:uiPriority w:val="4"/>
    <w:qFormat/>
    <w:rsid w:val="00DF5D87"/>
    <w:rPr>
      <w:b/>
      <w:u w:val="single"/>
    </w:rPr>
  </w:style>
  <w:style w:type="character" w:customStyle="1" w:styleId="Underline2Char">
    <w:name w:val="Underline2 Char"/>
    <w:basedOn w:val="DefaultParagraphFont"/>
    <w:link w:val="Underline2"/>
    <w:uiPriority w:val="4"/>
    <w:rsid w:val="00DF5D87"/>
    <w:rPr>
      <w:rFonts w:ascii="Calibri" w:hAnsi="Calibri"/>
      <w:b/>
      <w:sz w:val="22"/>
      <w:u w:val="single"/>
    </w:rPr>
  </w:style>
  <w:style w:type="character" w:customStyle="1" w:styleId="apple-converted-space">
    <w:name w:val="apple-converted-space"/>
    <w:basedOn w:val="DefaultParagraphFont"/>
    <w:rsid w:val="00DF5D87"/>
  </w:style>
  <w:style w:type="character" w:customStyle="1" w:styleId="grame">
    <w:name w:val="grame"/>
    <w:basedOn w:val="DefaultParagraphFont"/>
    <w:rsid w:val="00DF5D87"/>
  </w:style>
  <w:style w:type="character" w:customStyle="1" w:styleId="spelle">
    <w:name w:val="spelle"/>
    <w:basedOn w:val="DefaultParagraphFont"/>
    <w:rsid w:val="00DF5D87"/>
  </w:style>
  <w:style w:type="paragraph" w:customStyle="1" w:styleId="SmallText">
    <w:name w:val="Small Text"/>
    <w:next w:val="NoSpacing"/>
    <w:autoRedefine/>
    <w:qFormat/>
    <w:rsid w:val="00DF5D87"/>
    <w:rPr>
      <w:rFonts w:ascii="Calibri" w:eastAsia="Times New Roman" w:hAnsi="Calibri" w:cs="Times New Roman"/>
      <w:sz w:val="16"/>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1"/>
    <w:link w:val="NoSpacingChar"/>
    <w:uiPriority w:val="99"/>
    <w:qFormat/>
    <w:rsid w:val="00DF5D87"/>
    <w:rPr>
      <w:rFonts w:ascii="Calibri" w:hAnsi="Calibri" w:cs="Calibri"/>
      <w:sz w:val="22"/>
    </w:rPr>
  </w:style>
  <w:style w:type="paragraph" w:customStyle="1" w:styleId="UnderlinePara">
    <w:name w:val="Underline Para"/>
    <w:basedOn w:val="Normal"/>
    <w:uiPriority w:val="1"/>
    <w:qFormat/>
    <w:rsid w:val="00DF5D87"/>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DF5D87"/>
    <w:pPr>
      <w:spacing w:before="100" w:beforeAutospacing="1" w:after="100" w:afterAutospacing="1"/>
    </w:pPr>
    <w:rPr>
      <w:lang w:eastAsia="zh-CN"/>
    </w:rPr>
  </w:style>
  <w:style w:type="character" w:styleId="Strong">
    <w:name w:val="Strong"/>
    <w:basedOn w:val="DefaultParagraphFont"/>
    <w:uiPriority w:val="22"/>
    <w:qFormat/>
    <w:rsid w:val="00DF5D87"/>
    <w:rPr>
      <w:b/>
      <w:bCs/>
    </w:rPr>
  </w:style>
  <w:style w:type="character" w:customStyle="1" w:styleId="LinedDown">
    <w:name w:val="Lined Down"/>
    <w:qFormat/>
    <w:rsid w:val="00DF5D87"/>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DF5D87"/>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DF5D87"/>
    <w:rPr>
      <w:rFonts w:ascii="Arial" w:hAnsi="Arial"/>
      <w:b/>
      <w:sz w:val="20"/>
      <w:u w:val="single"/>
      <w:bdr w:val="single" w:sz="8" w:space="0" w:color="auto"/>
    </w:rPr>
  </w:style>
  <w:style w:type="paragraph" w:customStyle="1" w:styleId="Body">
    <w:name w:val="Body"/>
    <w:autoRedefine/>
    <w:rsid w:val="00DF5D87"/>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DF5D8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DF5D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
    <w:name w:val="st"/>
    <w:basedOn w:val="DefaultParagraphFont"/>
    <w:rsid w:val="00DF5D87"/>
  </w:style>
  <w:style w:type="character" w:customStyle="1" w:styleId="FontStyle39">
    <w:name w:val="Font Style39"/>
    <w:uiPriority w:val="99"/>
    <w:rsid w:val="00DF5D87"/>
    <w:rPr>
      <w:rFonts w:ascii="Constantia" w:hAnsi="Constantia" w:cs="Constantia"/>
      <w:b/>
      <w:bCs/>
      <w:sz w:val="18"/>
      <w:szCs w:val="18"/>
    </w:rPr>
  </w:style>
  <w:style w:type="character" w:customStyle="1" w:styleId="CharChar7">
    <w:name w:val="Char Char7"/>
    <w:rsid w:val="00DF5D87"/>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DF5D87"/>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DF5D87"/>
    <w:pPr>
      <w:outlineLvl w:val="0"/>
    </w:pPr>
    <w:rPr>
      <w:rFonts w:asciiTheme="minorHAnsi" w:hAnsiTheme="minorHAnsi"/>
      <w:u w:val="single"/>
    </w:rPr>
  </w:style>
  <w:style w:type="character" w:customStyle="1" w:styleId="TitleChar1">
    <w:name w:val="Title Char1"/>
    <w:basedOn w:val="DefaultParagraphFont"/>
    <w:uiPriority w:val="99"/>
    <w:rsid w:val="00DF5D87"/>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DF5D87"/>
    <w:rPr>
      <w:rFonts w:ascii="Times New Roman" w:eastAsia="Times New Roman" w:hAnsi="Times New Roman" w:cs="Times New Roman"/>
      <w:b/>
      <w:bCs/>
      <w:sz w:val="20"/>
      <w:u w:val="single"/>
    </w:rPr>
  </w:style>
  <w:style w:type="character" w:customStyle="1" w:styleId="cite">
    <w:name w:val="cite"/>
    <w:rsid w:val="00DF5D87"/>
    <w:rPr>
      <w:rFonts w:ascii="Times New Roman" w:hAnsi="Times New Roman"/>
      <w:b/>
      <w:sz w:val="24"/>
    </w:rPr>
  </w:style>
  <w:style w:type="paragraph" w:styleId="Revision">
    <w:name w:val="Revision"/>
    <w:hidden/>
    <w:uiPriority w:val="99"/>
    <w:semiHidden/>
    <w:rsid w:val="00DF5D87"/>
    <w:rPr>
      <w:rFonts w:ascii="Calibri" w:hAnsi="Calibri" w:cs="Arial"/>
      <w:sz w:val="22"/>
    </w:rPr>
  </w:style>
  <w:style w:type="character" w:customStyle="1" w:styleId="skimlinks-unlinked">
    <w:name w:val="skimlinks-unlinked"/>
    <w:basedOn w:val="DefaultParagraphFont"/>
    <w:rsid w:val="00DF5D87"/>
  </w:style>
  <w:style w:type="character" w:customStyle="1" w:styleId="BalloonTextChar">
    <w:name w:val="Balloon Text Char"/>
    <w:basedOn w:val="DefaultParagraphFont"/>
    <w:link w:val="BalloonText"/>
    <w:uiPriority w:val="99"/>
    <w:semiHidden/>
    <w:rsid w:val="00DF5D87"/>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DF5D87"/>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DF5D87"/>
    <w:rPr>
      <w:rFonts w:ascii="Times New Roman" w:hAnsi="Times New Roman" w:cs="Times New Roman"/>
      <w:sz w:val="18"/>
      <w:szCs w:val="18"/>
    </w:rPr>
  </w:style>
  <w:style w:type="paragraph" w:customStyle="1" w:styleId="Nothing">
    <w:name w:val="Nothing"/>
    <w:link w:val="NothingChar"/>
    <w:qFormat/>
    <w:rsid w:val="00DF5D87"/>
    <w:pPr>
      <w:jc w:val="both"/>
    </w:pPr>
    <w:rPr>
      <w:rFonts w:ascii="Times New Roman" w:eastAsia="Times New Roman" w:hAnsi="Times New Roman" w:cs="Times New Roman"/>
      <w:sz w:val="20"/>
    </w:rPr>
  </w:style>
  <w:style w:type="character" w:customStyle="1" w:styleId="NothingChar">
    <w:name w:val="Nothing Char"/>
    <w:link w:val="Nothing"/>
    <w:locked/>
    <w:rsid w:val="00DF5D87"/>
    <w:rPr>
      <w:rFonts w:ascii="Times New Roman" w:eastAsia="Times New Roman" w:hAnsi="Times New Roman" w:cs="Times New Roman"/>
      <w:sz w:val="20"/>
    </w:rPr>
  </w:style>
  <w:style w:type="paragraph" w:customStyle="1" w:styleId="slate-paragraph">
    <w:name w:val="slate-paragraph"/>
    <w:basedOn w:val="Normal"/>
    <w:rsid w:val="00DF5D87"/>
    <w:pPr>
      <w:spacing w:before="100" w:beforeAutospacing="1" w:after="100" w:afterAutospacing="1"/>
    </w:pPr>
    <w:rPr>
      <w:rFonts w:cs="Arial"/>
    </w:rPr>
  </w:style>
  <w:style w:type="paragraph" w:customStyle="1" w:styleId="megaarticlebodyfirst-p2htdt">
    <w:name w:val="megaarticlebody_first-p_2htdt"/>
    <w:basedOn w:val="Normal"/>
    <w:rsid w:val="00DF5D87"/>
    <w:pPr>
      <w:spacing w:before="100" w:beforeAutospacing="1" w:after="100" w:afterAutospacing="1"/>
    </w:pPr>
  </w:style>
  <w:style w:type="paragraph" w:customStyle="1" w:styleId="p1">
    <w:name w:val="p1"/>
    <w:basedOn w:val="Normal"/>
    <w:rsid w:val="00DF5D87"/>
    <w:rPr>
      <w:rFonts w:cs="Arial"/>
      <w:sz w:val="20"/>
      <w:szCs w:val="20"/>
    </w:rPr>
  </w:style>
  <w:style w:type="paragraph" w:customStyle="1" w:styleId="underlined">
    <w:name w:val="underlined"/>
    <w:next w:val="Normal"/>
    <w:link w:val="underlinedChar"/>
    <w:autoRedefine/>
    <w:rsid w:val="00DF5D87"/>
    <w:pPr>
      <w:contextualSpacing/>
    </w:pPr>
    <w:rPr>
      <w:rFonts w:ascii="Times New Roman" w:eastAsia="Malgun Gothic" w:hAnsi="Times New Roman" w:cs="Times New Roman"/>
      <w:u w:val="single"/>
    </w:rPr>
  </w:style>
  <w:style w:type="character" w:customStyle="1" w:styleId="underlinedChar">
    <w:name w:val="underlined Char"/>
    <w:link w:val="underlined"/>
    <w:rsid w:val="00DF5D87"/>
    <w:rPr>
      <w:rFonts w:ascii="Times New Roman" w:eastAsia="Malgun Gothic" w:hAnsi="Times New Roman" w:cs="Times New Roman"/>
      <w:u w:val="single"/>
    </w:rPr>
  </w:style>
  <w:style w:type="paragraph" w:customStyle="1" w:styleId="Small">
    <w:name w:val="Small"/>
    <w:basedOn w:val="Normal"/>
    <w:link w:val="SmallChar"/>
    <w:rsid w:val="00DF5D87"/>
    <w:rPr>
      <w:rFonts w:eastAsia="MS Mincho"/>
      <w:sz w:val="16"/>
    </w:rPr>
  </w:style>
  <w:style w:type="character" w:customStyle="1" w:styleId="SmallChar">
    <w:name w:val="Small Char"/>
    <w:basedOn w:val="DefaultParagraphFont"/>
    <w:link w:val="Small"/>
    <w:rsid w:val="00DF5D87"/>
    <w:rPr>
      <w:rFonts w:ascii="Calibri" w:eastAsia="MS Mincho" w:hAnsi="Calibri"/>
      <w:sz w:val="16"/>
    </w:rPr>
  </w:style>
  <w:style w:type="character" w:customStyle="1" w:styleId="underlineChar">
    <w:name w:val="underline Char"/>
    <w:basedOn w:val="DefaultParagraphFont"/>
    <w:rsid w:val="00DF5D87"/>
    <w:rPr>
      <w:rFonts w:ascii="Times New Roman" w:eastAsia="MS Mincho" w:hAnsi="Times New Roman" w:cs="Times New Roman"/>
      <w:sz w:val="20"/>
      <w:u w:val="single"/>
    </w:rPr>
  </w:style>
  <w:style w:type="character" w:customStyle="1" w:styleId="Minimize">
    <w:name w:val="Minimize"/>
    <w:uiPriority w:val="1"/>
    <w:qFormat/>
    <w:rsid w:val="00DF5D87"/>
    <w:rPr>
      <w:rFonts w:asciiTheme="minorHAnsi" w:hAnsiTheme="minorHAnsi"/>
      <w:sz w:val="16"/>
    </w:rPr>
  </w:style>
  <w:style w:type="character" w:customStyle="1" w:styleId="LDCut">
    <w:name w:val="LD Cut"/>
    <w:basedOn w:val="DefaultParagraphFont"/>
    <w:uiPriority w:val="1"/>
    <w:qFormat/>
    <w:rsid w:val="00DF5D87"/>
    <w:rPr>
      <w:rFonts w:ascii="Times New Roman" w:hAnsi="Times New Roman"/>
      <w:b w:val="0"/>
      <w:color w:val="auto"/>
      <w:sz w:val="12"/>
    </w:rPr>
  </w:style>
  <w:style w:type="character" w:customStyle="1" w:styleId="LDUnderline">
    <w:name w:val="LD Underline"/>
    <w:basedOn w:val="DefaultParagraphFont"/>
    <w:uiPriority w:val="1"/>
    <w:qFormat/>
    <w:rsid w:val="00DF5D87"/>
    <w:rPr>
      <w:rFonts w:ascii="Times New Roman" w:hAnsi="Times New Roman" w:cs="Times New Roman"/>
      <w:b/>
      <w:color w:val="auto"/>
      <w:sz w:val="24"/>
      <w:u w:val="single"/>
    </w:rPr>
  </w:style>
  <w:style w:type="paragraph" w:customStyle="1" w:styleId="Citation">
    <w:name w:val="Citation"/>
    <w:basedOn w:val="Normal"/>
    <w:rsid w:val="00DF5D87"/>
    <w:rPr>
      <w:sz w:val="26"/>
    </w:rPr>
  </w:style>
  <w:style w:type="paragraph" w:customStyle="1" w:styleId="Shrink6">
    <w:name w:val="Shrink 6"/>
    <w:basedOn w:val="Normal"/>
    <w:qFormat/>
    <w:rsid w:val="00DF5D87"/>
    <w:rPr>
      <w:rFonts w:ascii="Georgia" w:eastAsia="Calibri" w:hAnsi="Georgia"/>
      <w:sz w:val="12"/>
    </w:rPr>
  </w:style>
  <w:style w:type="paragraph" w:customStyle="1" w:styleId="Scrunched">
    <w:name w:val="Scrunched"/>
    <w:basedOn w:val="Normal"/>
    <w:next w:val="Normal"/>
    <w:qFormat/>
    <w:rsid w:val="00DF5D87"/>
  </w:style>
  <w:style w:type="character" w:customStyle="1" w:styleId="ReadCard">
    <w:name w:val="ReadCard"/>
    <w:uiPriority w:val="1"/>
    <w:qFormat/>
    <w:rsid w:val="00DF5D87"/>
    <w:rPr>
      <w:rFonts w:ascii="Times New Roman" w:hAnsi="Times New Roman"/>
      <w:b/>
      <w:sz w:val="24"/>
      <w:u w:val="single"/>
    </w:rPr>
  </w:style>
  <w:style w:type="character" w:customStyle="1" w:styleId="Style1Char">
    <w:name w:val="Style1 Char"/>
    <w:rsid w:val="00DF5D87"/>
    <w:rPr>
      <w:rFonts w:ascii="Times New Roman" w:eastAsia="SimSun" w:hAnsi="Times New Roman"/>
      <w:szCs w:val="24"/>
      <w:u w:val="single"/>
      <w:lang w:eastAsia="zh-CN"/>
    </w:rPr>
  </w:style>
  <w:style w:type="paragraph" w:customStyle="1" w:styleId="Style4">
    <w:name w:val="Style4"/>
    <w:basedOn w:val="Normal"/>
    <w:link w:val="Style4Char"/>
    <w:rsid w:val="00DF5D87"/>
    <w:rPr>
      <w:sz w:val="20"/>
      <w:u w:val="single"/>
    </w:rPr>
  </w:style>
  <w:style w:type="character" w:customStyle="1" w:styleId="Style4Char">
    <w:name w:val="Style4 Char"/>
    <w:link w:val="Style4"/>
    <w:rsid w:val="00DF5D87"/>
    <w:rPr>
      <w:rFonts w:ascii="Calibri" w:hAnsi="Calibri"/>
      <w:sz w:val="20"/>
      <w:u w:val="single"/>
    </w:rPr>
  </w:style>
  <w:style w:type="character" w:customStyle="1" w:styleId="Style11ptUnderline">
    <w:name w:val="Style 11 pt Underline"/>
    <w:rsid w:val="00DF5D87"/>
    <w:rPr>
      <w:sz w:val="20"/>
      <w:u w:val="single"/>
    </w:rPr>
  </w:style>
  <w:style w:type="paragraph" w:customStyle="1" w:styleId="StyleStyle411pt">
    <w:name w:val="Style Style4 + 11 pt"/>
    <w:basedOn w:val="Style4"/>
    <w:link w:val="StyleStyle411ptChar"/>
    <w:rsid w:val="00DF5D87"/>
  </w:style>
  <w:style w:type="character" w:customStyle="1" w:styleId="StyleStyle411ptChar">
    <w:name w:val="Style Style4 + 11 pt Char"/>
    <w:link w:val="StyleStyle411pt"/>
    <w:rsid w:val="00DF5D87"/>
    <w:rPr>
      <w:rFonts w:ascii="Calibri" w:hAnsi="Calibri"/>
      <w:sz w:val="20"/>
      <w:u w:val="single"/>
    </w:rPr>
  </w:style>
  <w:style w:type="paragraph" w:customStyle="1" w:styleId="StyleStyle411ptBold">
    <w:name w:val="Style Style4 + 11 pt Bold"/>
    <w:basedOn w:val="Style4"/>
    <w:link w:val="StyleStyle411ptBoldChar"/>
    <w:rsid w:val="00DF5D87"/>
    <w:rPr>
      <w:b/>
      <w:bCs/>
    </w:rPr>
  </w:style>
  <w:style w:type="character" w:customStyle="1" w:styleId="StyleStyle411ptBoldChar">
    <w:name w:val="Style Style4 + 11 pt Bold Char"/>
    <w:link w:val="StyleStyle411ptBold"/>
    <w:rsid w:val="00DF5D87"/>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DF5D87"/>
    <w:rPr>
      <w:bCs/>
      <w:sz w:val="20"/>
      <w:u w:val="single"/>
    </w:rPr>
  </w:style>
  <w:style w:type="character" w:customStyle="1" w:styleId="UnderlineBold">
    <w:name w:val="Underline + Bold"/>
    <w:uiPriority w:val="1"/>
    <w:qFormat/>
    <w:rsid w:val="00DF5D87"/>
    <w:rPr>
      <w:b/>
      <w:bCs w:val="0"/>
      <w:sz w:val="20"/>
      <w:u w:val="single"/>
    </w:rPr>
  </w:style>
  <w:style w:type="paragraph" w:customStyle="1" w:styleId="Tag2">
    <w:name w:val="Tag2"/>
    <w:basedOn w:val="Normal"/>
    <w:qFormat/>
    <w:rsid w:val="00DF5D87"/>
    <w:rPr>
      <w:b/>
    </w:rPr>
  </w:style>
  <w:style w:type="character" w:customStyle="1" w:styleId="CardsChar">
    <w:name w:val="Cards Char"/>
    <w:link w:val="Cards"/>
    <w:locked/>
    <w:rsid w:val="00DF5D87"/>
    <w:rPr>
      <w:rFonts w:ascii="Times New Roman" w:eastAsia="Times New Roman" w:hAnsi="Times New Roman" w:cs="Times New Roman"/>
      <w:sz w:val="20"/>
    </w:rPr>
  </w:style>
  <w:style w:type="paragraph" w:customStyle="1" w:styleId="Cards">
    <w:name w:val="Cards"/>
    <w:next w:val="Normal"/>
    <w:link w:val="CardsChar"/>
    <w:qFormat/>
    <w:rsid w:val="00DF5D87"/>
    <w:pPr>
      <w:widowControl w:val="0"/>
      <w:jc w:val="both"/>
    </w:pPr>
    <w:rPr>
      <w:rFonts w:ascii="Times New Roman" w:eastAsia="Times New Roman" w:hAnsi="Times New Roman" w:cs="Times New Roman"/>
      <w:sz w:val="20"/>
    </w:rPr>
  </w:style>
  <w:style w:type="character" w:customStyle="1" w:styleId="DebateUnderline">
    <w:name w:val="Debate Underline"/>
    <w:rsid w:val="00DF5D87"/>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DF5D87"/>
    <w:rPr>
      <w:rFonts w:ascii="Arial" w:hAnsi="Arial"/>
      <w:b/>
      <w:sz w:val="20"/>
      <w:u w:val="single"/>
    </w:rPr>
  </w:style>
  <w:style w:type="paragraph" w:styleId="BodyText">
    <w:name w:val="Body Text"/>
    <w:basedOn w:val="Normal"/>
    <w:link w:val="BodyTextChar"/>
    <w:rsid w:val="00DF5D87"/>
    <w:pPr>
      <w:jc w:val="both"/>
    </w:pPr>
    <w:rPr>
      <w:color w:val="000000"/>
    </w:rPr>
  </w:style>
  <w:style w:type="character" w:customStyle="1" w:styleId="BodyTextChar">
    <w:name w:val="Body Text Char"/>
    <w:basedOn w:val="DefaultParagraphFont"/>
    <w:link w:val="BodyText"/>
    <w:rsid w:val="00DF5D87"/>
    <w:rPr>
      <w:rFonts w:ascii="Calibri" w:hAnsi="Calibri"/>
      <w:color w:val="000000"/>
      <w:sz w:val="22"/>
    </w:rPr>
  </w:style>
  <w:style w:type="paragraph" w:styleId="ListBullet">
    <w:name w:val="List Bullet"/>
    <w:basedOn w:val="Normal"/>
    <w:uiPriority w:val="99"/>
    <w:unhideWhenUsed/>
    <w:rsid w:val="00DF5D87"/>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F5D87"/>
    <w:rPr>
      <w:rFonts w:ascii="Calibri" w:hAnsi="Calibri"/>
      <w:sz w:val="22"/>
      <w:lang w:eastAsia="zh-CN"/>
    </w:rPr>
  </w:style>
  <w:style w:type="character" w:customStyle="1" w:styleId="a">
    <w:name w:val="a"/>
    <w:basedOn w:val="DefaultParagraphFont"/>
    <w:rsid w:val="00DF5D87"/>
  </w:style>
  <w:style w:type="character" w:customStyle="1" w:styleId="mb">
    <w:name w:val="mb"/>
    <w:basedOn w:val="DefaultParagraphFont"/>
    <w:rsid w:val="00DF5D87"/>
  </w:style>
  <w:style w:type="character" w:customStyle="1" w:styleId="dttext">
    <w:name w:val="dttext"/>
    <w:basedOn w:val="DefaultParagraphFont"/>
    <w:rsid w:val="00DF5D87"/>
  </w:style>
  <w:style w:type="character" w:customStyle="1" w:styleId="sdsense">
    <w:name w:val="sdsense"/>
    <w:basedOn w:val="DefaultParagraphFont"/>
    <w:rsid w:val="00DF5D87"/>
  </w:style>
  <w:style w:type="character" w:customStyle="1" w:styleId="sd">
    <w:name w:val="sd"/>
    <w:basedOn w:val="DefaultParagraphFont"/>
    <w:rsid w:val="00DF5D87"/>
  </w:style>
  <w:style w:type="character" w:customStyle="1" w:styleId="caps">
    <w:name w:val="caps"/>
    <w:basedOn w:val="DefaultParagraphFont"/>
    <w:rsid w:val="00DF5D87"/>
  </w:style>
  <w:style w:type="character" w:customStyle="1" w:styleId="list-grouptitle">
    <w:name w:val="list-group__title"/>
    <w:basedOn w:val="DefaultParagraphFont"/>
    <w:rsid w:val="00DF5D87"/>
  </w:style>
  <w:style w:type="paragraph" w:customStyle="1" w:styleId="list-groupitem">
    <w:name w:val="list-group__item"/>
    <w:basedOn w:val="Normal"/>
    <w:rsid w:val="00DF5D87"/>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DF5D87"/>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DF5D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5D87"/>
    <w:rPr>
      <w:rFonts w:ascii="Calibri" w:hAnsi="Calibri"/>
      <w:sz w:val="20"/>
      <w:szCs w:val="20"/>
    </w:rPr>
  </w:style>
  <w:style w:type="character" w:styleId="EndnoteReference">
    <w:name w:val="endnote reference"/>
    <w:basedOn w:val="DefaultParagraphFont"/>
    <w:uiPriority w:val="99"/>
    <w:semiHidden/>
    <w:unhideWhenUsed/>
    <w:rsid w:val="00DF5D87"/>
    <w:rPr>
      <w:vertAlign w:val="superscript"/>
    </w:rPr>
  </w:style>
  <w:style w:type="character" w:customStyle="1" w:styleId="flagicon">
    <w:name w:val="flagicon"/>
    <w:basedOn w:val="DefaultParagraphFont"/>
    <w:rsid w:val="00DF5D87"/>
  </w:style>
  <w:style w:type="paragraph" w:customStyle="1" w:styleId="Analytics">
    <w:name w:val="Analytics"/>
    <w:next w:val="NormalWeb"/>
    <w:link w:val="AnalyticsChar"/>
    <w:uiPriority w:val="4"/>
    <w:qFormat/>
    <w:rsid w:val="00DF5D87"/>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F5D87"/>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DF5D87"/>
    <w:pPr>
      <w:outlineLvl w:val="3"/>
    </w:pPr>
    <w:rPr>
      <w:b/>
      <w:sz w:val="26"/>
    </w:rPr>
  </w:style>
  <w:style w:type="character" w:customStyle="1" w:styleId="RainwithanAChar">
    <w:name w:val="Rain with an A Char"/>
    <w:basedOn w:val="DefaultParagraphFont"/>
    <w:link w:val="RainwithanA"/>
    <w:uiPriority w:val="4"/>
    <w:rsid w:val="00DF5D87"/>
    <w:rPr>
      <w:rFonts w:ascii="Calibri" w:hAnsi="Calibri"/>
      <w:b/>
      <w:sz w:val="26"/>
    </w:rPr>
  </w:style>
  <w:style w:type="character" w:customStyle="1" w:styleId="Style1Char1">
    <w:name w:val="Style1 Char1"/>
    <w:basedOn w:val="DefaultParagraphFont"/>
    <w:rsid w:val="00DF5D87"/>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DF5D87"/>
  </w:style>
  <w:style w:type="paragraph" w:customStyle="1" w:styleId="paragraph">
    <w:name w:val="paragraph"/>
    <w:basedOn w:val="Normal"/>
    <w:rsid w:val="00DF5D87"/>
    <w:pPr>
      <w:spacing w:before="100" w:beforeAutospacing="1" w:after="100" w:afterAutospacing="1"/>
    </w:pPr>
    <w:rPr>
      <w:rFonts w:ascii="Times New Roman" w:hAnsi="Times New Roman"/>
    </w:rPr>
  </w:style>
  <w:style w:type="character" w:customStyle="1" w:styleId="normaltextrun">
    <w:name w:val="normaltextrun"/>
    <w:basedOn w:val="DefaultParagraphFont"/>
    <w:rsid w:val="00DF5D87"/>
  </w:style>
  <w:style w:type="character" w:customStyle="1" w:styleId="eop">
    <w:name w:val="eop"/>
    <w:basedOn w:val="DefaultParagraphFont"/>
    <w:rsid w:val="00DF5D87"/>
  </w:style>
  <w:style w:type="paragraph" w:customStyle="1" w:styleId="textbox">
    <w:name w:val="textbox"/>
    <w:basedOn w:val="Normal"/>
    <w:rsid w:val="00DF5D87"/>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DF5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D87"/>
    <w:rPr>
      <w:rFonts w:ascii="Calibri" w:hAnsi="Calibri"/>
      <w:sz w:val="22"/>
    </w:rPr>
  </w:style>
  <w:style w:type="paragraph" w:styleId="Footer">
    <w:name w:val="footer"/>
    <w:basedOn w:val="Normal"/>
    <w:link w:val="FooterChar"/>
    <w:uiPriority w:val="99"/>
    <w:unhideWhenUsed/>
    <w:rsid w:val="00DF5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D87"/>
    <w:rPr>
      <w:rFonts w:ascii="Calibri" w:hAnsi="Calibri"/>
      <w:sz w:val="22"/>
    </w:rPr>
  </w:style>
  <w:style w:type="character" w:customStyle="1" w:styleId="timestampdate--published">
    <w:name w:val="timestamp__date--published"/>
    <w:basedOn w:val="DefaultParagraphFont"/>
    <w:rsid w:val="00DF5D87"/>
  </w:style>
  <w:style w:type="paragraph" w:customStyle="1" w:styleId="msonormal0">
    <w:name w:val="msonormal"/>
    <w:basedOn w:val="Normal"/>
    <w:rsid w:val="00DF5D87"/>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DF5D87"/>
  </w:style>
  <w:style w:type="character" w:customStyle="1" w:styleId="media-blocktag">
    <w:name w:val="media-block__tag"/>
    <w:basedOn w:val="DefaultParagraphFont"/>
    <w:rsid w:val="00DF5D87"/>
  </w:style>
  <w:style w:type="paragraph" w:customStyle="1" w:styleId="media-blocksubtitle">
    <w:name w:val="media-block__subtitle"/>
    <w:basedOn w:val="Normal"/>
    <w:rsid w:val="00DF5D87"/>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DF5D87"/>
    <w:rPr>
      <w:b/>
      <w:bCs/>
      <w:smallCaps/>
      <w:color w:val="4F81BD" w:themeColor="accent1"/>
      <w:spacing w:val="5"/>
    </w:rPr>
  </w:style>
  <w:style w:type="paragraph" w:styleId="Subtitle">
    <w:name w:val="Subtitle"/>
    <w:basedOn w:val="Normal"/>
    <w:next w:val="Normal"/>
    <w:link w:val="SubtitleChar"/>
    <w:uiPriority w:val="11"/>
    <w:qFormat/>
    <w:rsid w:val="00DF5D87"/>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DF5D87"/>
    <w:rPr>
      <w:color w:val="5A5A5A" w:themeColor="text1" w:themeTint="A5"/>
      <w:spacing w:val="15"/>
      <w:sz w:val="22"/>
    </w:rPr>
  </w:style>
  <w:style w:type="paragraph" w:customStyle="1" w:styleId="selectionshareable">
    <w:name w:val="selectionshareable"/>
    <w:basedOn w:val="Normal"/>
    <w:rsid w:val="00DF5D87"/>
    <w:pPr>
      <w:spacing w:before="100" w:beforeAutospacing="1" w:after="100" w:afterAutospacing="1"/>
    </w:pPr>
    <w:rPr>
      <w:rFonts w:ascii="Times New Roman" w:hAnsi="Times New Roman"/>
      <w:lang w:bidi="he-IL"/>
    </w:rPr>
  </w:style>
  <w:style w:type="paragraph" w:customStyle="1" w:styleId="fancy">
    <w:name w:val="fancy"/>
    <w:basedOn w:val="Normal"/>
    <w:rsid w:val="00DF5D87"/>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DF5D87"/>
    <w:rPr>
      <w:b/>
      <w:bCs/>
      <w:i/>
      <w:iCs/>
      <w:spacing w:val="5"/>
    </w:rPr>
  </w:style>
  <w:style w:type="paragraph" w:customStyle="1" w:styleId="text-justify">
    <w:name w:val="text-justify"/>
    <w:basedOn w:val="Normal"/>
    <w:rsid w:val="00DF5D87"/>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DF5D87"/>
    <w:rPr>
      <w:i/>
      <w:iCs/>
    </w:rPr>
  </w:style>
  <w:style w:type="paragraph" w:customStyle="1" w:styleId="css-18udl3b">
    <w:name w:val="css-18udl3b"/>
    <w:basedOn w:val="Normal"/>
    <w:rsid w:val="00DF5D87"/>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DF5D87"/>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DF5D87"/>
  </w:style>
  <w:style w:type="character" w:customStyle="1" w:styleId="CardTextChar">
    <w:name w:val="Card Text Char"/>
    <w:basedOn w:val="DefaultParagraphFont"/>
    <w:uiPriority w:val="99"/>
    <w:locked/>
    <w:rsid w:val="00DF5D87"/>
    <w:rPr>
      <w:rFonts w:ascii="Cambria" w:eastAsia="Times New Roman" w:hAnsi="Cambria" w:cs="Tahoma"/>
      <w:sz w:val="26"/>
      <w:szCs w:val="22"/>
    </w:rPr>
  </w:style>
  <w:style w:type="character" w:customStyle="1" w:styleId="NoSpacingChar">
    <w:name w:val="No Spacing Char"/>
    <w:aliases w:val="Card Format Char,ClearFormatting Char,DDI Tag Char,Tag Title Char,No Spacing51 Char,Dont use Char,Tag and Cite Char,No Spacing31 Char,CD - Cite Char,No Spacing22 Char,No Spacing41 Char,No Spacing6 Char,No Spacing7 Char,No Spacing8 Char"/>
    <w:link w:val="NoSpacing"/>
    <w:uiPriority w:val="99"/>
    <w:rsid w:val="00DF5D87"/>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tionalinterest.org/feature/how-china-sees-world-order-15846"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merriam-webster.com/dictionary/ought%20//" TargetMode="External"/><Relationship Id="rId21" Type="http://schemas.openxmlformats.org/officeDocument/2006/relationships/hyperlink" Target="https://www.livescience.com/65633-climate-change-dooms-humans-by-2050.html" TargetMode="External"/><Relationship Id="rId34" Type="http://schemas.openxmlformats.org/officeDocument/2006/relationships/hyperlink" Target="https://www.merriam-webster.com/dictionary/aught" TargetMode="External"/><Relationship Id="rId7" Type="http://schemas.openxmlformats.org/officeDocument/2006/relationships/settings" Target="settings.xml"/><Relationship Id="rId12" Type="http://schemas.openxmlformats.org/officeDocument/2006/relationships/hyperlink" Target="https://www.csis.org/analysis/how-democracy%E2%80%99s-decline-would-undermine-international-order" TargetMode="External"/><Relationship Id="rId17" Type="http://schemas.openxmlformats.org/officeDocument/2006/relationships/hyperlink" Target="file:///C:\Users\PMeylan\AppData\Local\Microsoft\Windows\Temporary%20Internet%20Files\Content.Outlook\5V2CJVRN\160715_KendallTaylor_DemocracysDecline_Commentary.docx" TargetMode="External"/><Relationship Id="rId25" Type="http://schemas.openxmlformats.org/officeDocument/2006/relationships/hyperlink" Target="https://www.livescience.com/51990-sea-level-rise-unknowns.html" TargetMode="External"/><Relationship Id="rId33" Type="http://schemas.openxmlformats.org/officeDocument/2006/relationships/hyperlink" Target="https://www.merriam-webster.com/dictionary/dut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eedomhouse.org/sites/default/files/01152015_FIW_2015_final.pdf" TargetMode="External"/><Relationship Id="rId20" Type="http://schemas.openxmlformats.org/officeDocument/2006/relationships/hyperlink" Target="https://digitalcommons.wcl.american.edu/cgi/viewcontent.cgi?referer=https://www.google.com/&amp;httpsredir=1&amp;article=1047&amp;context=lelb" TargetMode="External"/><Relationship Id="rId29" Type="http://schemas.openxmlformats.org/officeDocument/2006/relationships/hyperlink" Target="https://www.merriam-webster.com/dictionary/transi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5129-how-heat-waves-kill-so-quickly.html" TargetMode="External"/><Relationship Id="rId32" Type="http://schemas.openxmlformats.org/officeDocument/2006/relationships/hyperlink" Target="https://www.merriam-webster.com/dictionary/nou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iss.org/en/publications/survival/sections/2016-5e13/survival--global-politics-and-strategy-april-may-2016-eb2d/58-2-03-boyle-6dbd"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s://www.merriam-webster.com/dictionary/verb"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www.washingtonpost.com/opinions/christopher-walker-authoritarian-regimes-are-changing-how-the-world-defines-democracy/2014/06/12/d1328e3a-f0ee-11e3-bf76-447a5df6411f_story.html" TargetMode="External"/><Relationship Id="rId31" Type="http://schemas.openxmlformats.org/officeDocument/2006/relationships/hyperlink" Target="https://www.merriam-webster.com/dictionary/owe"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www.journalofdemocracy.org/article/facing-democratic-recession" TargetMode="External"/><Relationship Id="rId22" Type="http://schemas.openxmlformats.org/officeDocument/2006/relationships/hyperlink" Target="https://www.ipcc.ch/sr15/" TargetMode="External"/><Relationship Id="rId27" Type="http://schemas.openxmlformats.org/officeDocument/2006/relationships/hyperlink" Target="https://www.merriam-webster.com/dictionary/auxiliary%20verb" TargetMode="External"/><Relationship Id="rId30" Type="http://schemas.openxmlformats.org/officeDocument/2006/relationships/hyperlink" Target="https://www.merriam-webster.com/dictionary/possess" TargetMode="External"/><Relationship Id="rId35" Type="http://schemas.openxmlformats.org/officeDocument/2006/relationships/hyperlink" Target="https://play.google.com/store/books/details?id=7o1tA__v4xwC&amp;rdid=book-7o1tA__v4xwC&amp;rdot=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ratinmanki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20</Pages>
  <Words>15664</Words>
  <Characters>89288</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Vratin Mankidy</cp:lastModifiedBy>
  <cp:revision>6</cp:revision>
  <dcterms:created xsi:type="dcterms:W3CDTF">2021-10-30T20:07:00Z</dcterms:created>
  <dcterms:modified xsi:type="dcterms:W3CDTF">2021-10-30T20:34:00Z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