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D571A" w14:textId="4A2CADC3" w:rsidR="00A95652" w:rsidRDefault="007F55C9" w:rsidP="007F55C9">
      <w:pPr>
        <w:pStyle w:val="Heading2"/>
      </w:pPr>
      <w:r>
        <w:t>1</w:t>
      </w:r>
    </w:p>
    <w:p w14:paraId="23991F87" w14:textId="77777777" w:rsidR="007F55C9" w:rsidRPr="006A455D" w:rsidRDefault="007F55C9" w:rsidP="007F55C9">
      <w:pPr>
        <w:pStyle w:val="Heading4"/>
        <w:rPr>
          <w:rFonts w:cs="Calibri"/>
        </w:rPr>
      </w:pPr>
      <w:r w:rsidRPr="006A455D">
        <w:rPr>
          <w:rFonts w:cs="Calibri"/>
        </w:rPr>
        <w:t xml:space="preserve">Permissibility and presumption negate – [a] the resolution indicates the </w:t>
      </w:r>
      <w:proofErr w:type="spellStart"/>
      <w:r w:rsidRPr="006A455D">
        <w:rPr>
          <w:rFonts w:cs="Calibri"/>
        </w:rPr>
        <w:t>aff</w:t>
      </w:r>
      <w:proofErr w:type="spellEnd"/>
      <w:r w:rsidRPr="006A455D">
        <w:rPr>
          <w:rFonts w:cs="Calibri"/>
        </w:rPr>
        <w:t xml:space="preserve"> </w:t>
      </w:r>
      <w:proofErr w:type="gramStart"/>
      <w:r w:rsidRPr="006A455D">
        <w:rPr>
          <w:rFonts w:cs="Calibri"/>
        </w:rPr>
        <w:t>has to</w:t>
      </w:r>
      <w:proofErr w:type="gramEnd"/>
      <w:r w:rsidRPr="006A455D">
        <w:rPr>
          <w:rFonts w:cs="Calibri"/>
        </w:rPr>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445B4F31" w14:textId="77777777" w:rsidR="007F55C9" w:rsidRPr="006A455D" w:rsidRDefault="007F55C9" w:rsidP="007F55C9">
      <w:pPr>
        <w:pStyle w:val="Heading4"/>
      </w:pPr>
      <w:r w:rsidRPr="006A455D">
        <w:t>Ethics must begin a priori:</w:t>
      </w:r>
    </w:p>
    <w:p w14:paraId="7DF9D9C6" w14:textId="77777777" w:rsidR="007F55C9" w:rsidRPr="006A455D" w:rsidRDefault="007F55C9" w:rsidP="007F55C9">
      <w:pPr>
        <w:pStyle w:val="Heading4"/>
      </w:pPr>
      <w:r w:rsidRPr="006A455D">
        <w:rPr>
          <w:u w:val="single"/>
        </w:rPr>
        <w:t>[1] Uncertainty</w:t>
      </w:r>
      <w:r w:rsidRPr="006A455D">
        <w:t xml:space="preserve"> – our experiences are inaccessible to others which allows people to say they don’t experience the same, however a priori principles are universally applied to all agents.</w:t>
      </w:r>
    </w:p>
    <w:p w14:paraId="75246C00" w14:textId="77777777" w:rsidR="007F55C9" w:rsidRPr="006A455D" w:rsidRDefault="007F55C9" w:rsidP="007F55C9">
      <w:pPr>
        <w:pStyle w:val="Heading4"/>
      </w:pPr>
      <w:r w:rsidRPr="006A455D">
        <w:rPr>
          <w:u w:val="single"/>
        </w:rPr>
        <w:t>[2] Bindingness</w:t>
      </w:r>
      <w:r w:rsidRPr="006A455D">
        <w:t xml:space="preserve">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11502B92" w14:textId="77777777" w:rsidR="007F55C9" w:rsidRPr="006A455D" w:rsidRDefault="007F55C9" w:rsidP="007F55C9">
      <w:pPr>
        <w:pStyle w:val="Heading4"/>
      </w:pPr>
      <w:r w:rsidRPr="006A455D">
        <w:t xml:space="preserve">That means we </w:t>
      </w:r>
      <w:proofErr w:type="gramStart"/>
      <w:r w:rsidRPr="006A455D">
        <w:t>must universally will</w:t>
      </w:r>
      <w:proofErr w:type="gramEnd"/>
      <w:r w:rsidRPr="006A455D">
        <w:t xml:space="preserve"> maxims— any non-universalizable norm justifies someone’s ability to impede on your ends.  </w:t>
      </w:r>
    </w:p>
    <w:p w14:paraId="4BA44559" w14:textId="77777777" w:rsidR="007F55C9" w:rsidRPr="006A455D" w:rsidRDefault="007F55C9" w:rsidP="007F55C9">
      <w:pPr>
        <w:pStyle w:val="Heading4"/>
      </w:pPr>
      <w:r w:rsidRPr="006A455D">
        <w:t xml:space="preserve">Thus, the standard is consistency with the categorical imperative. </w:t>
      </w:r>
    </w:p>
    <w:p w14:paraId="780541D8" w14:textId="77777777" w:rsidR="007F55C9" w:rsidRPr="006A455D" w:rsidRDefault="007F55C9" w:rsidP="007F55C9">
      <w:pPr>
        <w:pStyle w:val="Heading4"/>
      </w:pPr>
      <w:r w:rsidRPr="006A455D">
        <w:rPr>
          <w:rFonts w:cs="Calibri"/>
        </w:rPr>
        <w:t xml:space="preserve">Prefer the standard: [a] </w:t>
      </w:r>
      <w:r w:rsidRPr="006A455D">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w:t>
      </w:r>
    </w:p>
    <w:p w14:paraId="3CB79A33" w14:textId="06F30E6E" w:rsidR="007F55C9" w:rsidRDefault="007F55C9" w:rsidP="007F55C9">
      <w:pPr>
        <w:pStyle w:val="Heading4"/>
      </w:pPr>
      <w:r>
        <w:t>Negate:</w:t>
      </w:r>
    </w:p>
    <w:p w14:paraId="6AA36726" w14:textId="77777777" w:rsidR="007F55C9" w:rsidRPr="00884541" w:rsidRDefault="007F55C9" w:rsidP="007F55C9">
      <w:pPr>
        <w:pStyle w:val="Heading4"/>
      </w:pPr>
      <w:r w:rsidRPr="00884541">
        <w:t>[1] Objectivity censors’ journalists’ personal views and biases- that’s non universalizable</w:t>
      </w:r>
    </w:p>
    <w:p w14:paraId="19B907BB" w14:textId="77777777" w:rsidR="007F55C9" w:rsidRDefault="007F55C9" w:rsidP="007F55C9">
      <w:proofErr w:type="spellStart"/>
      <w:r w:rsidRPr="00CD347F">
        <w:rPr>
          <w:rStyle w:val="Style13ptBold"/>
        </w:rPr>
        <w:t>Greven</w:t>
      </w:r>
      <w:proofErr w:type="spellEnd"/>
      <w:r w:rsidRPr="00CD347F">
        <w:rPr>
          <w:rStyle w:val="Style13ptBold"/>
        </w:rPr>
        <w:t xml:space="preserve"> 21</w:t>
      </w:r>
      <w:r>
        <w:t xml:space="preserve"> </w:t>
      </w:r>
      <w:proofErr w:type="spellStart"/>
      <w:r w:rsidRPr="00EE5BFA">
        <w:rPr>
          <w:sz w:val="16"/>
          <w:szCs w:val="16"/>
        </w:rPr>
        <w:t>Greven</w:t>
      </w:r>
      <w:proofErr w:type="spellEnd"/>
      <w:r w:rsidRPr="00EE5BFA">
        <w:rPr>
          <w:sz w:val="16"/>
          <w:szCs w:val="16"/>
        </w:rPr>
        <w:t>, Alec, "Speech and Sovereignty: A Kantian Defense of Freedom of Expression" (2021). Honors Theses. 1579.</w:t>
      </w:r>
      <w:r w:rsidRPr="00EE5BFA">
        <w:rPr>
          <w:sz w:val="16"/>
          <w:szCs w:val="16"/>
        </w:rPr>
        <w:br/>
        <w:t>https://scholarship.richmond.edu/honors-theses/1579 Karan</w:t>
      </w:r>
    </w:p>
    <w:p w14:paraId="6A6A4C20" w14:textId="77777777" w:rsidR="007F55C9" w:rsidRDefault="007F55C9" w:rsidP="007F55C9">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0AF75480" w14:textId="77777777" w:rsidR="007F55C9" w:rsidRPr="00884541" w:rsidRDefault="007F55C9" w:rsidP="007F55C9">
      <w:pPr>
        <w:pStyle w:val="Heading4"/>
      </w:pPr>
      <w:r w:rsidRPr="00884541">
        <w:t>[2] Journalists are required to respect those they report on, thus, advocacy journalism is required to alleviate suffering</w:t>
      </w:r>
    </w:p>
    <w:p w14:paraId="4D71630E" w14:textId="77777777" w:rsidR="007F55C9" w:rsidRPr="007D3691" w:rsidRDefault="007F55C9" w:rsidP="007F55C9">
      <w:proofErr w:type="spellStart"/>
      <w:r>
        <w:rPr>
          <w:rStyle w:val="Style13ptBold"/>
        </w:rPr>
        <w:t>Leshilo</w:t>
      </w:r>
      <w:proofErr w:type="spellEnd"/>
      <w:r>
        <w:rPr>
          <w:rStyle w:val="Style13ptBold"/>
        </w:rPr>
        <w:t xml:space="preserve"> 18 </w:t>
      </w:r>
      <w:r w:rsidRPr="00EE5BFA">
        <w:rPr>
          <w:sz w:val="16"/>
          <w:szCs w:val="16"/>
        </w:rPr>
        <w:t xml:space="preserve">Thabo </w:t>
      </w:r>
      <w:proofErr w:type="spellStart"/>
      <w:r w:rsidRPr="00EE5BFA">
        <w:rPr>
          <w:sz w:val="16"/>
          <w:szCs w:val="16"/>
        </w:rPr>
        <w:t>Leshilo</w:t>
      </w:r>
      <w:proofErr w:type="spellEnd"/>
      <w:r w:rsidRPr="00EE5BFA">
        <w:rPr>
          <w:sz w:val="16"/>
          <w:szCs w:val="16"/>
        </w:rPr>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11F1DE8A" w14:textId="77777777" w:rsidR="007F55C9" w:rsidRPr="00450502" w:rsidRDefault="007F55C9" w:rsidP="007F55C9">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2F12DECB" w14:textId="77777777" w:rsidR="007F55C9" w:rsidRPr="007F55C9" w:rsidRDefault="007F55C9" w:rsidP="007F55C9"/>
    <w:p w14:paraId="288CA630" w14:textId="3006BE76" w:rsidR="007F55C9" w:rsidRDefault="007F55C9" w:rsidP="007F55C9">
      <w:pPr>
        <w:pStyle w:val="Heading2"/>
      </w:pPr>
      <w:r>
        <w:t>2</w:t>
      </w:r>
    </w:p>
    <w:p w14:paraId="6C4326FB" w14:textId="77777777" w:rsidR="006060B6" w:rsidRDefault="006060B6" w:rsidP="006060B6">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673B4CAA" w14:textId="77777777" w:rsidR="006060B6" w:rsidRDefault="006060B6" w:rsidP="006060B6">
      <w:pPr>
        <w:pStyle w:val="ListParagraph"/>
        <w:numPr>
          <w:ilvl w:val="0"/>
          <w:numId w:val="11"/>
        </w:numPr>
      </w:pPr>
      <w:r>
        <w:t>Ukraine getting outside help from west</w:t>
      </w:r>
    </w:p>
    <w:p w14:paraId="68F8FBBC" w14:textId="77777777" w:rsidR="006060B6" w:rsidRDefault="006060B6" w:rsidP="006060B6">
      <w:pPr>
        <w:pStyle w:val="ListParagraph"/>
        <w:numPr>
          <w:ilvl w:val="0"/>
          <w:numId w:val="11"/>
        </w:numPr>
      </w:pPr>
      <w:r>
        <w:t xml:space="preserve">Kyiv’s history in </w:t>
      </w:r>
      <w:proofErr w:type="gramStart"/>
      <w:r>
        <w:t>soviet union</w:t>
      </w:r>
      <w:proofErr w:type="gramEnd"/>
      <w:r>
        <w:t xml:space="preserve"> and ties to Russia lowers morale</w:t>
      </w:r>
    </w:p>
    <w:p w14:paraId="32DE3D4E" w14:textId="77777777" w:rsidR="006060B6" w:rsidRDefault="006060B6" w:rsidP="006060B6">
      <w:pPr>
        <w:pStyle w:val="ListParagraph"/>
        <w:numPr>
          <w:ilvl w:val="0"/>
          <w:numId w:val="11"/>
        </w:numPr>
      </w:pPr>
      <w:r>
        <w:t>Low morale destroys new conscriptions which is key for Russia</w:t>
      </w:r>
    </w:p>
    <w:p w14:paraId="12E2A34B" w14:textId="77777777" w:rsidR="006060B6" w:rsidRPr="00A71083" w:rsidRDefault="006060B6" w:rsidP="006060B6">
      <w:pPr>
        <w:pStyle w:val="ListParagraph"/>
        <w:numPr>
          <w:ilvl w:val="0"/>
          <w:numId w:val="11"/>
        </w:numPr>
      </w:pPr>
      <w:r>
        <w:t>Gives example of Ukrainian propaganda dissolving Russian army</w:t>
      </w:r>
    </w:p>
    <w:p w14:paraId="1B9F3270" w14:textId="77777777" w:rsidR="006060B6" w:rsidRPr="00A71083" w:rsidRDefault="006060B6" w:rsidP="006060B6">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p>
    <w:p w14:paraId="0DC57C6D" w14:textId="5F7A787E" w:rsidR="006060B6" w:rsidRPr="006060B6" w:rsidRDefault="006060B6" w:rsidP="006060B6">
      <w:pPr>
        <w:rPr>
          <w:sz w:val="24"/>
          <w:u w:val="singl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6060B6">
        <w:rPr>
          <w:rStyle w:val="Emphasis"/>
        </w:rPr>
        <w:t xml:space="preserve">One or both sides must change their demands as a precursor to ending the </w:t>
      </w:r>
      <w:r w:rsidRPr="006060B6">
        <w:rPr>
          <w:rStyle w:val="Emphasis"/>
          <w:highlight w:val="green"/>
        </w:rPr>
        <w:t>war</w:t>
      </w:r>
      <w:r w:rsidRPr="006060B6">
        <w:rPr>
          <w:rStyle w:val="Emphasis"/>
        </w:rPr>
        <w:t xml:space="preserve">. What’s likely to happen in the current scenario? </w:t>
      </w:r>
      <w:r w:rsidRPr="00E35501">
        <w:rPr>
          <w:sz w:val="14"/>
        </w:rPr>
        <w:t xml:space="preserve">Putin made a big mistake by committing himself to total victory in Ukraine. </w:t>
      </w:r>
      <w:proofErr w:type="spellStart"/>
      <w:r w:rsidRPr="00E35501">
        <w:rPr>
          <w:sz w:val="14"/>
        </w:rPr>
        <w:t>Goemans</w:t>
      </w:r>
      <w:proofErr w:type="spellEnd"/>
      <w:r w:rsidRPr="006060B6">
        <w:rPr>
          <w:rStyle w:val="Emphasis"/>
        </w:rPr>
        <w:t xml:space="preserve">: It </w:t>
      </w:r>
      <w:r w:rsidRPr="006060B6">
        <w:rPr>
          <w:rStyle w:val="Emphasis"/>
          <w:highlight w:val="green"/>
        </w:rPr>
        <w:t>depends on the</w:t>
      </w:r>
      <w:r w:rsidRPr="006060B6">
        <w:rPr>
          <w:rStyle w:val="Emphasis"/>
        </w:rPr>
        <w:t xml:space="preserve"> performance on the </w:t>
      </w:r>
      <w:r w:rsidRPr="006060B6">
        <w:rPr>
          <w:rStyle w:val="Emphasis"/>
          <w:highlight w:val="green"/>
        </w:rPr>
        <w:t>battlefield, and</w:t>
      </w:r>
      <w:r w:rsidRPr="006060B6">
        <w:rPr>
          <w:rStyle w:val="Emphasis"/>
        </w:rPr>
        <w:t xml:space="preserve"> a country’s expectations of </w:t>
      </w:r>
      <w:r w:rsidRPr="006060B6">
        <w:rPr>
          <w:rStyle w:val="Emphasis"/>
          <w:highlight w:val="green"/>
        </w:rPr>
        <w:t>outside help</w:t>
      </w:r>
      <w:r w:rsidRPr="006060B6">
        <w:rPr>
          <w:rStyle w:val="Emphasis"/>
        </w:rPr>
        <w:t>. 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6060B6">
        <w:rPr>
          <w:rStyle w:val="Emphasis"/>
          <w:highlight w:val="green"/>
        </w:rPr>
        <w:t>Ukraine</w:t>
      </w:r>
      <w:r w:rsidRPr="006060B6">
        <w:rPr>
          <w:rStyle w:val="Emphasis"/>
        </w:rPr>
        <w:t xml:space="preserve"> must have </w:t>
      </w:r>
      <w:r w:rsidRPr="006060B6">
        <w:rPr>
          <w:rStyle w:val="Emphasis"/>
          <w:highlight w:val="green"/>
        </w:rPr>
        <w:t>got</w:t>
      </w:r>
      <w:r w:rsidRPr="006060B6">
        <w:rPr>
          <w:rStyle w:val="Emphasis"/>
        </w:rPr>
        <w:t xml:space="preserve">ten a lot </w:t>
      </w:r>
      <w:r w:rsidRPr="006060B6">
        <w:rPr>
          <w:rStyle w:val="Emphasis"/>
          <w:highlight w:val="green"/>
        </w:rPr>
        <w:t>more optimistic</w:t>
      </w:r>
      <w:r w:rsidRPr="006060B6">
        <w:rPr>
          <w:rStyle w:val="Emphasis"/>
        </w:rPr>
        <w:t xml:space="preserve"> in recent days</w:t>
      </w:r>
      <w:r w:rsidRPr="00E35501">
        <w:rPr>
          <w:sz w:val="14"/>
        </w:rPr>
        <w:t xml:space="preserve">. Not just because its army has been doing reasonably well but because of the demonstrated incompetence of the Russian army. Yes, </w:t>
      </w:r>
      <w:r w:rsidRPr="006060B6">
        <w:rPr>
          <w:rStyle w:val="Emphasis"/>
        </w:rPr>
        <w:t xml:space="preserve">the </w:t>
      </w:r>
      <w:r w:rsidRPr="006060B6">
        <w:rPr>
          <w:rStyle w:val="Emphasis"/>
          <w:highlight w:val="green"/>
        </w:rPr>
        <w:t>Russians</w:t>
      </w:r>
      <w:r w:rsidRPr="006060B6">
        <w:rPr>
          <w:rStyle w:val="Emphasis"/>
        </w:rPr>
        <w:t xml:space="preserve"> are </w:t>
      </w:r>
      <w:r w:rsidRPr="006060B6">
        <w:rPr>
          <w:rStyle w:val="Emphasis"/>
          <w:highlight w:val="green"/>
        </w:rPr>
        <w:t>still</w:t>
      </w:r>
      <w:r w:rsidRPr="006060B6">
        <w:rPr>
          <w:rStyle w:val="Emphasis"/>
        </w:rPr>
        <w:t xml:space="preserve"> much </w:t>
      </w:r>
      <w:r w:rsidRPr="006060B6">
        <w:rPr>
          <w:rStyle w:val="Emphasis"/>
          <w:highlight w:val="green"/>
        </w:rPr>
        <w:t>stronger</w:t>
      </w:r>
      <w:r w:rsidRPr="006060B6">
        <w:rPr>
          <w:rStyle w:val="Emphasis"/>
        </w:rPr>
        <w:t xml:space="preserve"> and much bigger, </w:t>
      </w:r>
      <w:r w:rsidRPr="006060B6">
        <w:rPr>
          <w:rStyle w:val="Emphasis"/>
          <w:highlight w:val="green"/>
        </w:rPr>
        <w:t>but there are problems with morale</w:t>
      </w:r>
      <w:r w:rsidRPr="006060B6">
        <w:rPr>
          <w:rStyle w:val="Emphasis"/>
        </w:rPr>
        <w:t xml:space="preserve"> in the Russian army, </w:t>
      </w:r>
      <w:r w:rsidRPr="006060B6">
        <w:rPr>
          <w:rStyle w:val="Emphasis"/>
          <w:highlight w:val="green"/>
        </w:rPr>
        <w:t>and</w:t>
      </w:r>
      <w:r w:rsidRPr="006060B6">
        <w:rPr>
          <w:rStyle w:val="Emphasis"/>
        </w:rPr>
        <w:t xml:space="preserve"> you see the </w:t>
      </w:r>
      <w:r w:rsidRPr="006060B6">
        <w:rPr>
          <w:rStyle w:val="Emphasis"/>
          <w:highlight w:val="green"/>
        </w:rPr>
        <w:t>remarkable level of Ukrain</w:t>
      </w:r>
      <w:r w:rsidRPr="006060B6">
        <w:rPr>
          <w:rStyle w:val="Emphasis"/>
        </w:rPr>
        <w:t xml:space="preserve">ian </w:t>
      </w:r>
      <w:r w:rsidRPr="006060B6">
        <w:rPr>
          <w:rStyle w:val="Emphasis"/>
          <w:highlight w:val="green"/>
        </w:rPr>
        <w:t>support from the West</w:t>
      </w:r>
      <w:r w:rsidRPr="006060B6">
        <w:rPr>
          <w:rStyle w:val="Emphasis"/>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A deciding factor in this war is going to happen in the next couple of weeks</w:t>
      </w:r>
      <w:r w:rsidRPr="006060B6">
        <w:rPr>
          <w:rStyle w:val="Emphasis"/>
        </w:rPr>
        <w:t xml:space="preserve">. Can you explain the role of Russian conscripts in this context? The question is how many new conscripts will </w:t>
      </w:r>
      <w:proofErr w:type="gramStart"/>
      <w:r w:rsidRPr="006060B6">
        <w:rPr>
          <w:rStyle w:val="Emphasis"/>
        </w:rPr>
        <w:t>actually show</w:t>
      </w:r>
      <w:proofErr w:type="gramEnd"/>
      <w:r w:rsidRPr="006060B6">
        <w:rPr>
          <w:rStyle w:val="Emphasis"/>
        </w:rPr>
        <w:t xml:space="preserve"> up because it’ll determine the strength of the Russian army on the ground in Ukraine. </w:t>
      </w:r>
      <w:proofErr w:type="spellStart"/>
      <w:r w:rsidRPr="006060B6">
        <w:rPr>
          <w:rStyle w:val="Emphasis"/>
        </w:rPr>
        <w:t>Goemans</w:t>
      </w:r>
      <w:proofErr w:type="spellEnd"/>
      <w:r w:rsidRPr="006060B6">
        <w:rPr>
          <w:rStyle w:val="Emphasis"/>
        </w:rPr>
        <w:t xml:space="preserve">: There are two things to keep in mind: First, the </w:t>
      </w:r>
      <w:r w:rsidRPr="006060B6">
        <w:rPr>
          <w:rStyle w:val="Emphasis"/>
          <w:highlight w:val="green"/>
        </w:rPr>
        <w:t>new Russian conscription class</w:t>
      </w:r>
      <w:r w:rsidRPr="006060B6">
        <w:rPr>
          <w:rStyle w:val="Emphasis"/>
        </w:rPr>
        <w:t xml:space="preserve"> is going to be drafted in April. It’ll be very informative to see how many </w:t>
      </w:r>
      <w:r w:rsidRPr="006060B6">
        <w:rPr>
          <w:rStyle w:val="Emphasis"/>
          <w:highlight w:val="green"/>
        </w:rPr>
        <w:t>people do not show up</w:t>
      </w:r>
      <w:r w:rsidRPr="006060B6">
        <w:rPr>
          <w:rStyle w:val="Emphasis"/>
        </w:rPr>
        <w:t xml:space="preserve">. Secondly, </w:t>
      </w:r>
      <w:r w:rsidRPr="006060B6">
        <w:rPr>
          <w:rStyle w:val="Emphasis"/>
          <w:highlight w:val="green"/>
        </w:rPr>
        <w:t>are</w:t>
      </w:r>
      <w:r w:rsidRPr="006060B6">
        <w:rPr>
          <w:rStyle w:val="Emphasis"/>
        </w:rPr>
        <w:t xml:space="preserve"> the </w:t>
      </w:r>
      <w:r w:rsidRPr="006060B6">
        <w:rPr>
          <w:rStyle w:val="Emphasis"/>
          <w:highlight w:val="green"/>
        </w:rPr>
        <w:t>Russians</w:t>
      </w:r>
      <w:r w:rsidRPr="006060B6">
        <w:rPr>
          <w:rStyle w:val="Emphasis"/>
        </w:rPr>
        <w:t xml:space="preserve"> really </w:t>
      </w:r>
      <w:r w:rsidRPr="006060B6">
        <w:rPr>
          <w:rStyle w:val="Emphasis"/>
          <w:highlight w:val="green"/>
        </w:rPr>
        <w:t>going to</w:t>
      </w:r>
      <w:r w:rsidRPr="006060B6">
        <w:rPr>
          <w:rStyle w:val="Emphasis"/>
        </w:rPr>
        <w:t xml:space="preserve"> </w:t>
      </w:r>
      <w:r w:rsidRPr="006060B6">
        <w:rPr>
          <w:rStyle w:val="Emphasis"/>
          <w:highlight w:val="green"/>
        </w:rPr>
        <w:t>bomb</w:t>
      </w:r>
      <w:r w:rsidRPr="006060B6">
        <w:rPr>
          <w:rStyle w:val="Emphasis"/>
        </w:rPr>
        <w:t xml:space="preserve"> Kyiv, </w:t>
      </w:r>
      <w:r w:rsidRPr="006060B6">
        <w:rPr>
          <w:rStyle w:val="Emphasis"/>
          <w:highlight w:val="green"/>
        </w:rPr>
        <w:t>a</w:t>
      </w:r>
      <w:r w:rsidRPr="006060B6">
        <w:rPr>
          <w:rStyle w:val="Emphasis"/>
        </w:rPr>
        <w:t xml:space="preserve"> so-called “</w:t>
      </w:r>
      <w:r w:rsidRPr="006060B6">
        <w:rPr>
          <w:rStyle w:val="Emphasis"/>
          <w:highlight w:val="green"/>
        </w:rPr>
        <w:t>hero city of the Soviet Union</w:t>
      </w:r>
      <w:r w:rsidRPr="006060B6">
        <w:rPr>
          <w:rStyle w:val="Emphasis"/>
        </w:rPr>
        <w:t xml:space="preserve">,” into rubble like they did with Chechnya’s capital </w:t>
      </w:r>
      <w:proofErr w:type="spellStart"/>
      <w:r w:rsidRPr="006060B6">
        <w:rPr>
          <w:rStyle w:val="Emphasis"/>
        </w:rPr>
        <w:t>Grosny</w:t>
      </w:r>
      <w:proofErr w:type="spellEnd"/>
      <w:r w:rsidRPr="006060B6">
        <w:rPr>
          <w:rStyle w:val="Emphasis"/>
        </w:rPr>
        <w:t>? Are they willing to kill tens of thousands of people?</w:t>
      </w:r>
      <w:r w:rsidRPr="00A4144D">
        <w:rPr>
          <w:rStyle w:val="StyleUnderline"/>
        </w:rPr>
        <w:t xml:space="preserv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6060B6">
        <w:rPr>
          <w:rStyle w:val="Emphasis"/>
        </w:rPr>
        <w:t>When do you think the war will end?</w:t>
      </w:r>
      <w:r w:rsidRPr="00A71083">
        <w:rPr>
          <w:rStyle w:val="StyleUnderline"/>
        </w:rPr>
        <w:t xml:space="preserve">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6060B6">
        <w:rPr>
          <w:rStyle w:val="Emphasis"/>
        </w:rPr>
        <w:t>Either in the next month and a half, or it’ll be years. Months, if the new class of Russian conscripts in April fails to turn up.</w:t>
      </w:r>
      <w:r w:rsidRPr="00A71083">
        <w:rPr>
          <w:rStyle w:val="StyleUnderline"/>
        </w:rPr>
        <w:t xml:space="preserve">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6060B6">
        <w:rPr>
          <w:rStyle w:val="Emphasis"/>
        </w:rPr>
        <w:t xml:space="preserve">But going back to the </w:t>
      </w:r>
      <w:r w:rsidRPr="006060B6">
        <w:rPr>
          <w:rStyle w:val="Emphasis"/>
          <w:highlight w:val="green"/>
        </w:rPr>
        <w:t>video of</w:t>
      </w:r>
      <w:r w:rsidRPr="006060B6">
        <w:rPr>
          <w:rStyle w:val="Emphasis"/>
        </w:rPr>
        <w:t xml:space="preserve"> the </w:t>
      </w:r>
      <w:r w:rsidRPr="006060B6">
        <w:rPr>
          <w:rStyle w:val="Emphasis"/>
          <w:highlight w:val="green"/>
        </w:rPr>
        <w:t>captured Russian soldier</w:t>
      </w:r>
      <w:r w:rsidRPr="006060B6">
        <w:rPr>
          <w:rStyle w:val="Emphasis"/>
        </w:rPr>
        <w:t xml:space="preserve"> who was </w:t>
      </w:r>
      <w:r w:rsidRPr="006060B6">
        <w:rPr>
          <w:rStyle w:val="Emphasis"/>
          <w:highlight w:val="green"/>
        </w:rPr>
        <w:t>ashamed of taking part in</w:t>
      </w:r>
      <w:r w:rsidRPr="006060B6">
        <w:rPr>
          <w:rStyle w:val="Emphasis"/>
        </w:rPr>
        <w:t xml:space="preserve"> the </w:t>
      </w:r>
      <w:r w:rsidRPr="006060B6">
        <w:rPr>
          <w:rStyle w:val="Emphasis"/>
          <w:highlight w:val="green"/>
        </w:rPr>
        <w:t>invasion</w:t>
      </w:r>
      <w:r w:rsidRPr="006060B6">
        <w:rPr>
          <w:rStyle w:val="Emphasis"/>
        </w:rPr>
        <w:t xml:space="preserve"> of Ukraine: If he returns to Russia, he’ll most likely be killed. Yet, he’s speaking up and </w:t>
      </w:r>
      <w:r w:rsidRPr="006060B6">
        <w:rPr>
          <w:rStyle w:val="Emphasis"/>
          <w:highlight w:val="green"/>
        </w:rPr>
        <w:t>he’s hoping that he</w:t>
      </w:r>
      <w:r w:rsidRPr="006060B6">
        <w:rPr>
          <w:rStyle w:val="Emphasis"/>
        </w:rPr>
        <w:t xml:space="preserve"> </w:t>
      </w:r>
      <w:r w:rsidRPr="006060B6">
        <w:rPr>
          <w:rStyle w:val="Emphasis"/>
          <w:highlight w:val="green"/>
        </w:rPr>
        <w:t>affects another guy</w:t>
      </w:r>
      <w:r w:rsidRPr="006060B6">
        <w:rPr>
          <w:rStyle w:val="Emphasis"/>
        </w:rPr>
        <w:t xml:space="preserve">, and then maybe two other guys, </w:t>
      </w:r>
      <w:r w:rsidRPr="006060B6">
        <w:rPr>
          <w:rStyle w:val="Emphasis"/>
          <w:highlight w:val="green"/>
        </w:rPr>
        <w:t>and it spreads</w:t>
      </w:r>
      <w:r w:rsidRPr="006060B6">
        <w:rPr>
          <w:rStyle w:val="Emphasis"/>
        </w:rPr>
        <w:t xml:space="preserve"> like that. </w:t>
      </w:r>
      <w:r w:rsidRPr="006060B6">
        <w:rPr>
          <w:rStyle w:val="Emphasis"/>
          <w:highlight w:val="green"/>
        </w:rPr>
        <w:t>That’s how an</w:t>
      </w:r>
      <w:r w:rsidRPr="006060B6">
        <w:rPr>
          <w:rStyle w:val="Emphasis"/>
        </w:rPr>
        <w:t xml:space="preserve"> </w:t>
      </w:r>
      <w:r w:rsidRPr="006060B6">
        <w:rPr>
          <w:rStyle w:val="Emphasis"/>
          <w:highlight w:val="green"/>
        </w:rPr>
        <w:t xml:space="preserve">army </w:t>
      </w:r>
      <w:proofErr w:type="gramStart"/>
      <w:r w:rsidRPr="006060B6">
        <w:rPr>
          <w:rStyle w:val="Emphasis"/>
          <w:highlight w:val="green"/>
        </w:rPr>
        <w:t>dissolves</w:t>
      </w:r>
      <w:proofErr w:type="gramEnd"/>
      <w:r w:rsidRPr="006060B6">
        <w:rPr>
          <w:rStyle w:val="Emphasis"/>
        </w:rPr>
        <w:t>. On the other hand, that’s also how a Ukrainian army becomes more determined</w:t>
      </w:r>
      <w:r w:rsidRPr="00A4144D">
        <w:rPr>
          <w:rStyle w:val="StyleUnderline"/>
        </w:rPr>
        <w:t>.</w:t>
      </w:r>
    </w:p>
    <w:p w14:paraId="0CAEE15F" w14:textId="77777777" w:rsidR="00925179" w:rsidRDefault="00925179" w:rsidP="00925179">
      <w:pPr>
        <w:pStyle w:val="Heading4"/>
      </w:pPr>
      <w:r>
        <w:t xml:space="preserve">Ukrainian propaganda is </w:t>
      </w:r>
      <w:r w:rsidRPr="00181EF2">
        <w:rPr>
          <w:u w:val="single"/>
        </w:rPr>
        <w:t>key</w:t>
      </w:r>
      <w:r>
        <w:t xml:space="preserve"> to defeating Russia. </w:t>
      </w:r>
    </w:p>
    <w:p w14:paraId="2C08AF3D" w14:textId="77777777" w:rsidR="00925179" w:rsidRDefault="00925179" w:rsidP="00925179">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643773B3" w14:textId="77777777" w:rsidR="00925179" w:rsidRPr="00181EF2" w:rsidRDefault="00925179" w:rsidP="00925179">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4CF6AAA0" w14:textId="77777777" w:rsidR="00925179" w:rsidRDefault="00925179" w:rsidP="00925179">
      <w:pPr>
        <w:pStyle w:val="Heading4"/>
      </w:pPr>
      <w:r>
        <w:t xml:space="preserve">Ukraine’s info war is key to </w:t>
      </w:r>
      <w:r w:rsidRPr="00181EF2">
        <w:rPr>
          <w:u w:val="single"/>
        </w:rPr>
        <w:t>defeating Russia</w:t>
      </w:r>
      <w:r>
        <w:t>.</w:t>
      </w:r>
    </w:p>
    <w:p w14:paraId="2DFC9152" w14:textId="77777777" w:rsidR="00925179" w:rsidRDefault="00925179" w:rsidP="00925179">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6" w:history="1">
        <w:r w:rsidRPr="00597A2D">
          <w:rPr>
            <w:rStyle w:val="Hyperlink"/>
          </w:rPr>
          <w:t>https://www.washingtonpost.com/outlook/2022/03/01/information-war-zelensky-ukraine-putin-russia/</w:t>
        </w:r>
      </w:hyperlink>
      <w:r>
        <w:t xml:space="preserve"> </w:t>
      </w:r>
    </w:p>
    <w:p w14:paraId="4D5FBE6C" w14:textId="77777777" w:rsidR="00925179" w:rsidRPr="00D756B8" w:rsidRDefault="00925179" w:rsidP="00925179">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7"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8"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9" w:history="1">
        <w:r w:rsidRPr="00181EF2">
          <w:rPr>
            <w:rStyle w:val="Hyperlink"/>
            <w:sz w:val="14"/>
          </w:rPr>
          <w:t>banned Russian state-owned media from advertising on their platforms</w:t>
        </w:r>
      </w:hyperlink>
      <w:r w:rsidRPr="00181EF2">
        <w:rPr>
          <w:sz w:val="14"/>
        </w:rPr>
        <w:t xml:space="preserve"> and </w:t>
      </w:r>
      <w:hyperlink r:id="rId10"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134CF5A0" w14:textId="77777777" w:rsidR="00925179" w:rsidRDefault="00925179" w:rsidP="00925179">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0A77BA4B" w14:textId="77777777" w:rsidR="00925179" w:rsidRDefault="00925179" w:rsidP="00925179">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1" w:history="1">
        <w:r w:rsidRPr="00597A2D">
          <w:rPr>
            <w:rStyle w:val="Hyperlink"/>
          </w:rPr>
          <w:t>https://www.foreignaffairs.com/articles/ukraine/2022-02-18/what-if-russia-wins</w:t>
        </w:r>
      </w:hyperlink>
      <w:r>
        <w:t xml:space="preserve"> </w:t>
      </w:r>
    </w:p>
    <w:p w14:paraId="54491D4A" w14:textId="2CD9A4F4" w:rsidR="007F55C9" w:rsidRPr="007F55C9" w:rsidRDefault="00925179" w:rsidP="007F55C9">
      <w:r w:rsidRPr="00181EF2">
        <w:rPr>
          <w:u w:val="single"/>
        </w:rPr>
        <w:t>If Russia gains control of Ukraine</w:t>
      </w:r>
      <w:r w:rsidRPr="002F6B7F">
        <w:rPr>
          <w:sz w:val="14"/>
        </w:rPr>
        <w:t xml:space="preserve"> or manages to destabilize it on a major scale, a new era for the United States and for Europe will begin. </w:t>
      </w:r>
      <w:r w:rsidRPr="006060B6">
        <w:rPr>
          <w:rStyle w:val="Emphasis"/>
        </w:rPr>
        <w:t xml:space="preserve">U.S. and European leaders would face the dual challenge of rethinking European security and of not being drawn into a larger war with Russia. </w:t>
      </w:r>
      <w:r w:rsidRPr="006060B6">
        <w:rPr>
          <w:rStyle w:val="Emphasis"/>
          <w:highlight w:val="green"/>
        </w:rPr>
        <w:t>All sides</w:t>
      </w:r>
      <w:r w:rsidRPr="006060B6">
        <w:rPr>
          <w:rStyle w:val="Emphasis"/>
        </w:rPr>
        <w:t xml:space="preserve"> would </w:t>
      </w:r>
      <w:r w:rsidRPr="006060B6">
        <w:rPr>
          <w:rStyle w:val="Emphasis"/>
          <w:highlight w:val="green"/>
        </w:rPr>
        <w:t>have to consider</w:t>
      </w:r>
      <w:r w:rsidRPr="006060B6">
        <w:rPr>
          <w:rStyle w:val="Emphasis"/>
        </w:rPr>
        <w:t xml:space="preserve"> the potential of </w:t>
      </w:r>
      <w:r w:rsidRPr="006060B6">
        <w:rPr>
          <w:rStyle w:val="Emphasis"/>
          <w:highlight w:val="green"/>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w:t>
      </w:r>
      <w:r w:rsidRPr="006060B6">
        <w:rPr>
          <w:rStyle w:val="Emphasis"/>
        </w:rPr>
        <w:t xml:space="preserve">its </w:t>
      </w:r>
      <w:r w:rsidRPr="006060B6">
        <w:rPr>
          <w:rStyle w:val="Emphasis"/>
          <w:highlight w:val="green"/>
        </w:rPr>
        <w:t>allies</w:t>
      </w:r>
      <w:r w:rsidRPr="006060B6">
        <w:rPr>
          <w:rStyle w:val="Emphasis"/>
        </w:rPr>
        <w:t xml:space="preserve"> could find themselves deeply </w:t>
      </w:r>
      <w:r w:rsidRPr="006060B6">
        <w:rPr>
          <w:rStyle w:val="Emphasis"/>
          <w:highlight w:val="green"/>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r w:rsidR="006060B6">
        <w:rPr>
          <w:sz w:val="14"/>
        </w:rPr>
        <w:t xml:space="preserve"> </w:t>
      </w:r>
      <w:r w:rsidRPr="002F6B7F">
        <w:rPr>
          <w:sz w:val="14"/>
        </w:rPr>
        <w:t>MANY WAYS TO WIN</w:t>
      </w:r>
      <w:r w:rsidR="006060B6">
        <w:rPr>
          <w:sz w:val="14"/>
        </w:rPr>
        <w:t xml:space="preserve"> </w:t>
      </w:r>
      <w:r w:rsidRPr="002F6B7F">
        <w:rPr>
          <w:sz w:val="14"/>
        </w:rPr>
        <w:t xml:space="preserve">For Russia, </w:t>
      </w:r>
      <w:r w:rsidRPr="006060B6">
        <w:rPr>
          <w:rStyle w:val="Emphasis"/>
        </w:rPr>
        <w:t>victory in Ukraine could take various forms</w:t>
      </w:r>
      <w:r w:rsidRPr="002F6B7F">
        <w:rPr>
          <w:sz w:val="14"/>
        </w:rPr>
        <w:t xml:space="preserve">. As in </w:t>
      </w:r>
      <w:hyperlink r:id="rId12"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r w:rsidR="006060B6">
        <w:rPr>
          <w:sz w:val="14"/>
        </w:rPr>
        <w:t xml:space="preserve"> </w:t>
      </w: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r w:rsidR="006060B6">
        <w:rPr>
          <w:sz w:val="14"/>
        </w:rPr>
        <w:t xml:space="preserve"> </w:t>
      </w:r>
      <w:r w:rsidRPr="002F6B7F">
        <w:rPr>
          <w:sz w:val="14"/>
        </w:rPr>
        <w:t xml:space="preserve">The </w:t>
      </w:r>
      <w:r w:rsidRPr="006060B6">
        <w:rPr>
          <w:rStyle w:val="Emphasis"/>
        </w:rPr>
        <w:t xml:space="preserve">United States and </w:t>
      </w:r>
      <w:r w:rsidRPr="006060B6">
        <w:rPr>
          <w:rStyle w:val="Emphasis"/>
          <w:highlight w:val="green"/>
        </w:rPr>
        <w:t>Europe</w:t>
      </w:r>
      <w:r w:rsidRPr="006060B6">
        <w:rPr>
          <w:rStyle w:val="Emphasis"/>
        </w:rPr>
        <w:t xml:space="preserve"> will also be </w:t>
      </w:r>
      <w:r w:rsidRPr="006060B6">
        <w:rPr>
          <w:rStyle w:val="Emphasis"/>
          <w:highlight w:val="green"/>
        </w:rPr>
        <w:t>in a state of</w:t>
      </w:r>
      <w:r w:rsidRPr="006060B6">
        <w:rPr>
          <w:rStyle w:val="Emphasis"/>
        </w:rPr>
        <w:t xml:space="preserve"> permanent </w:t>
      </w:r>
      <w:r w:rsidRPr="006060B6">
        <w:rPr>
          <w:rStyle w:val="Emphasis"/>
          <w:highlight w:val="green"/>
        </w:rPr>
        <w:t>economic war</w:t>
      </w:r>
      <w:r w:rsidRPr="006060B6">
        <w:rPr>
          <w:rStyle w:val="Emphasis"/>
        </w:rPr>
        <w:t xml:space="preserve"> with Russia. The West will seek to enforce sweeping sanctions, which </w:t>
      </w:r>
      <w:r w:rsidRPr="006060B6">
        <w:rPr>
          <w:rStyle w:val="Emphasis"/>
          <w:highlight w:val="green"/>
        </w:rPr>
        <w:t>Russia</w:t>
      </w:r>
      <w:r w:rsidRPr="006060B6">
        <w:rPr>
          <w:rStyle w:val="Emphasis"/>
        </w:rPr>
        <w:t xml:space="preserve"> is likely to </w:t>
      </w:r>
      <w:r w:rsidRPr="006060B6">
        <w:rPr>
          <w:rStyle w:val="Emphasis"/>
          <w:highlight w:val="green"/>
        </w:rPr>
        <w:t>parry with cyber-measures</w:t>
      </w:r>
      <w:r w:rsidRPr="006060B6">
        <w:rPr>
          <w:rStyle w:val="Emphasis"/>
        </w:rPr>
        <w:t xml:space="preserve"> and energy blackmailing</w:t>
      </w:r>
      <w:r w:rsidRPr="002F6B7F">
        <w:rPr>
          <w:sz w:val="14"/>
        </w:rPr>
        <w:t xml:space="preserve">, given the economic asymmetries. </w:t>
      </w:r>
      <w:r w:rsidRPr="006060B6">
        <w:rPr>
          <w:rStyle w:val="Emphasis"/>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r w:rsidR="006060B6">
        <w:rPr>
          <w:sz w:val="14"/>
        </w:rPr>
        <w:t xml:space="preserve"> </w:t>
      </w: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6060B6">
        <w:rPr>
          <w:rStyle w:val="Emphasis"/>
        </w:rPr>
        <w:t xml:space="preserve">Russian suzerainty over Ukraine would </w:t>
      </w:r>
      <w:r w:rsidRPr="006060B6">
        <w:rPr>
          <w:rStyle w:val="Emphasis"/>
          <w:highlight w:val="green"/>
        </w:rPr>
        <w:t>open</w:t>
      </w:r>
      <w:r w:rsidRPr="006060B6">
        <w:rPr>
          <w:rStyle w:val="Emphasis"/>
        </w:rPr>
        <w:t xml:space="preserve"> a vast </w:t>
      </w:r>
      <w:r w:rsidRPr="006060B6">
        <w:rPr>
          <w:rStyle w:val="Emphasis"/>
          <w:highlight w:val="green"/>
        </w:rPr>
        <w:t>zone of destabilization</w:t>
      </w:r>
      <w:r w:rsidRPr="006060B6">
        <w:rPr>
          <w:rStyle w:val="Emphasis"/>
        </w:rPr>
        <w:t xml:space="preserve"> and </w:t>
      </w:r>
      <w:r w:rsidRPr="006060B6">
        <w:rPr>
          <w:rStyle w:val="Emphasis"/>
          <w:highlight w:val="green"/>
        </w:rPr>
        <w:t>insecurity from Estonia to</w:t>
      </w:r>
      <w:r w:rsidRPr="006060B6">
        <w:rPr>
          <w:rStyle w:val="Emphasis"/>
        </w:rPr>
        <w:t xml:space="preserve"> Poland to Romania to </w:t>
      </w:r>
      <w:r w:rsidRPr="006060B6">
        <w:rPr>
          <w:rStyle w:val="Emphasis"/>
          <w:highlight w:val="green"/>
        </w:rPr>
        <w:t>Turkey</w:t>
      </w:r>
      <w:r w:rsidRPr="006060B6">
        <w:rPr>
          <w:rStyle w:val="Emphasis"/>
        </w:rPr>
        <w:t xml:space="preserve">. For as long as it lasts, </w:t>
      </w:r>
      <w:r w:rsidRPr="006060B6">
        <w:rPr>
          <w:rStyle w:val="Emphasis"/>
          <w:highlight w:val="green"/>
        </w:rPr>
        <w:t>Russia’s presence</w:t>
      </w:r>
      <w:r w:rsidRPr="006060B6">
        <w:rPr>
          <w:rStyle w:val="Emphasis"/>
        </w:rPr>
        <w:t xml:space="preserve"> in Ukraine </w:t>
      </w:r>
      <w:r w:rsidRPr="006060B6">
        <w:rPr>
          <w:rStyle w:val="Emphasis"/>
          <w:highlight w:val="green"/>
        </w:rPr>
        <w:t>will be</w:t>
      </w:r>
      <w:r w:rsidRPr="006060B6">
        <w:rPr>
          <w:rStyle w:val="Emphasis"/>
        </w:rPr>
        <w:t xml:space="preserve"> perceived by Ukraine’s neighbors as </w:t>
      </w:r>
      <w:r w:rsidRPr="006060B6">
        <w:rPr>
          <w:rStyle w:val="Emphasis"/>
          <w:highlight w:val="green"/>
        </w:rPr>
        <w:t>provocative</w:t>
      </w:r>
      <w:r w:rsidRPr="006060B6">
        <w:rPr>
          <w:rStyle w:val="Emphasis"/>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r w:rsidR="006060B6">
        <w:rPr>
          <w:sz w:val="14"/>
        </w:rPr>
        <w:t xml:space="preserve"> </w:t>
      </w: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r w:rsidR="006060B6">
        <w:rPr>
          <w:sz w:val="14"/>
        </w:rPr>
        <w:t xml:space="preserve"> </w:t>
      </w:r>
      <w:r w:rsidRPr="002F6B7F">
        <w:rPr>
          <w:sz w:val="14"/>
        </w:rPr>
        <w:t>IMPERILING EUROPE'S EAST</w:t>
      </w:r>
      <w:r w:rsidR="006060B6">
        <w:rPr>
          <w:sz w:val="14"/>
        </w:rPr>
        <w:t xml:space="preserve"> </w:t>
      </w:r>
      <w:r w:rsidRPr="002F6B7F">
        <w:rPr>
          <w:sz w:val="14"/>
        </w:rPr>
        <w:t xml:space="preserve">In the event of a Russian victory in Ukraine, </w:t>
      </w:r>
      <w:proofErr w:type="gramStart"/>
      <w:r w:rsidRPr="006060B6">
        <w:rPr>
          <w:rStyle w:val="Emphasis"/>
        </w:rPr>
        <w:t>Germany‘</w:t>
      </w:r>
      <w:proofErr w:type="gramEnd"/>
      <w:r w:rsidRPr="006060B6">
        <w:rPr>
          <w:rStyle w:val="Emphasis"/>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6060B6">
        <w:rPr>
          <w:rStyle w:val="Emphasis"/>
        </w:rPr>
        <w:t xml:space="preserve">Poland and the </w:t>
      </w:r>
      <w:r w:rsidRPr="006060B6">
        <w:rPr>
          <w:rStyle w:val="Emphasis"/>
          <w:highlight w:val="green"/>
        </w:rPr>
        <w:t>Baltic states</w:t>
      </w:r>
      <w:r w:rsidRPr="006060B6">
        <w:rPr>
          <w:rStyle w:val="Emphasis"/>
        </w:rPr>
        <w:t xml:space="preserve">, risks </w:t>
      </w:r>
      <w:r w:rsidRPr="006060B6">
        <w:rPr>
          <w:rStyle w:val="Emphasis"/>
          <w:highlight w:val="green"/>
        </w:rPr>
        <w:t>being destabilized</w:t>
      </w:r>
      <w:r w:rsidRPr="006060B6">
        <w:rPr>
          <w:rStyle w:val="Emphasis"/>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r w:rsidR="006060B6">
        <w:rPr>
          <w:sz w:val="14"/>
        </w:rPr>
        <w:t xml:space="preserve"> </w:t>
      </w:r>
      <w:r w:rsidRPr="006060B6">
        <w:rPr>
          <w:rStyle w:val="Emphasis"/>
        </w:rPr>
        <w:t>Eastern member states, including Estonia, Latvia, Lithuania, Poland, and Romania, will likely have substantial numbers of 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w:t>
      </w:r>
      <w:r w:rsidR="006060B6">
        <w:rPr>
          <w:sz w:val="14"/>
        </w:rPr>
        <w:t xml:space="preserve"> </w:t>
      </w:r>
      <w:r w:rsidRPr="006060B6">
        <w:rPr>
          <w:rStyle w:val="Emphasis"/>
        </w:rPr>
        <w:t>Ukraine’s predicament will be very great. Refugees will flee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r w:rsidR="006060B6">
        <w:rPr>
          <w:sz w:val="14"/>
        </w:rPr>
        <w:t xml:space="preserve"> </w:t>
      </w:r>
      <w:r w:rsidRPr="006060B6">
        <w:rPr>
          <w:rStyle w:val="Emphasis"/>
        </w:rPr>
        <w:t xml:space="preserve">The </w:t>
      </w:r>
      <w:r w:rsidRPr="006060B6">
        <w:rPr>
          <w:rStyle w:val="Emphasis"/>
          <w:highlight w:val="green"/>
        </w:rPr>
        <w:t>permanent</w:t>
      </w:r>
      <w:r w:rsidRPr="006060B6">
        <w:rPr>
          <w:rStyle w:val="Emphasis"/>
        </w:rPr>
        <w:t xml:space="preserve"> state of </w:t>
      </w:r>
      <w:r w:rsidRPr="006060B6">
        <w:rPr>
          <w:rStyle w:val="Emphasis"/>
          <w:highlight w:val="green"/>
        </w:rPr>
        <w:t>escalation</w:t>
      </w:r>
      <w:r w:rsidRPr="002F6B7F">
        <w:rPr>
          <w:sz w:val="14"/>
        </w:rPr>
        <w:t xml:space="preserve"> between Russia and Europe may stay cold from a military perspective. It </w:t>
      </w:r>
      <w:r w:rsidRPr="006060B6">
        <w:rPr>
          <w:rStyle w:val="Emphasis"/>
        </w:rPr>
        <w:t>is likely, though, 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6060B6">
        <w:rPr>
          <w:rStyle w:val="Emphasis"/>
          <w:highlight w:val="green"/>
        </w:rPr>
        <w:t>Russia will retaliate</w:t>
      </w:r>
      <w:r w:rsidRPr="006060B6">
        <w:rPr>
          <w:rStyle w:val="Emphasis"/>
        </w:rPr>
        <w:t xml:space="preserve">, quite possibly </w:t>
      </w:r>
      <w:r w:rsidRPr="006060B6">
        <w:rPr>
          <w:rStyle w:val="Emphasis"/>
          <w:highlight w:val="green"/>
        </w:rPr>
        <w:t>in the cyber-domain</w:t>
      </w:r>
      <w:r w:rsidRPr="006060B6">
        <w:rPr>
          <w:rStyle w:val="Emphasis"/>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r w:rsidR="006060B6">
        <w:rPr>
          <w:sz w:val="14"/>
        </w:rPr>
        <w:t xml:space="preserve"> </w:t>
      </w: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r w:rsidR="006060B6">
        <w:rPr>
          <w:sz w:val="14"/>
        </w:rPr>
        <w:t xml:space="preserve"> </w:t>
      </w:r>
      <w:r w:rsidRPr="006060B6">
        <w:rPr>
          <w:sz w:val="12"/>
        </w:rPr>
        <w:t xml:space="preserve">Much of this is already happening. But a war in Ukraine will up the ante. Russia will use more resources and be unchained in its choice of instruments. </w:t>
      </w:r>
      <w:r w:rsidRPr="006060B6">
        <w:rPr>
          <w:rStyle w:val="Emphasis"/>
        </w:rPr>
        <w:t xml:space="preserve">The massive refugee flows arriving in Europe will exacerbate the EU’s unresolved refugee policy and provide fertile </w:t>
      </w:r>
      <w:r w:rsidRPr="006060B6">
        <w:rPr>
          <w:rStyle w:val="Emphasis"/>
          <w:highlight w:val="green"/>
        </w:rPr>
        <w:t>ground for populists</w:t>
      </w:r>
      <w:r w:rsidRPr="006060B6">
        <w:rPr>
          <w:sz w:val="12"/>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6060B6">
        <w:rPr>
          <w:rStyle w:val="Emphasis"/>
          <w:highlight w:val="green"/>
        </w:rPr>
        <w:t>putting into question NATO’s position</w:t>
      </w:r>
      <w:r w:rsidRPr="006060B6">
        <w:rPr>
          <w:rStyle w:val="Emphasis"/>
        </w:rPr>
        <w:t xml:space="preserve"> and its security guarantees for Europe.</w:t>
      </w:r>
      <w:r w:rsidR="006060B6">
        <w:rPr>
          <w:rStyle w:val="Emphasis"/>
        </w:rPr>
        <w:t xml:space="preserve"> </w:t>
      </w:r>
      <w:r w:rsidRPr="002F6B7F">
        <w:rPr>
          <w:sz w:val="14"/>
        </w:rPr>
        <w:t>TURNING NATO INWARD</w:t>
      </w:r>
      <w:r w:rsidR="006060B6">
        <w:rPr>
          <w:sz w:val="14"/>
        </w:rPr>
        <w:t xml:space="preserve"> </w:t>
      </w: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r w:rsidR="006060B6">
        <w:rPr>
          <w:sz w:val="14"/>
        </w:rPr>
        <w:t xml:space="preserve"> </w:t>
      </w: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r w:rsidR="006060B6">
        <w:rPr>
          <w:sz w:val="14"/>
        </w:rPr>
        <w:t xml:space="preserve"> </w:t>
      </w:r>
      <w:r w:rsidRPr="002F6B7F">
        <w:rPr>
          <w:sz w:val="14"/>
        </w:rPr>
        <w:t xml:space="preserve">For a Moscow now in permanent confrontation with the West, Beijing could serve as an economic backstop and a partner in opposing U.S. hegemony. In the worst case for U.S. grand strategy, </w:t>
      </w:r>
      <w:r w:rsidRPr="006060B6">
        <w:rPr>
          <w:rStyle w:val="Emphasis"/>
          <w:highlight w:val="green"/>
        </w:rPr>
        <w:t>China</w:t>
      </w:r>
      <w:r w:rsidRPr="006060B6">
        <w:rPr>
          <w:rStyle w:val="Emphasis"/>
        </w:rPr>
        <w:t xml:space="preserve"> might be </w:t>
      </w:r>
      <w:r w:rsidRPr="006060B6">
        <w:rPr>
          <w:rStyle w:val="Emphasis"/>
          <w:highlight w:val="green"/>
        </w:rPr>
        <w:t>emboldened</w:t>
      </w:r>
      <w:r w:rsidRPr="006060B6">
        <w:rPr>
          <w:rStyle w:val="Emphasis"/>
        </w:rPr>
        <w:t xml:space="preserve"> by Russia’s assertiveness and threaten confrontation </w:t>
      </w:r>
      <w:r w:rsidRPr="006060B6">
        <w:rPr>
          <w:rStyle w:val="Emphasis"/>
          <w:highlight w:val="green"/>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3" w:history="1">
        <w:r w:rsidRPr="002F6B7F">
          <w:rPr>
            <w:rStyle w:val="Hyperlink"/>
            <w:sz w:val="14"/>
          </w:rPr>
          <w:t>Beijing</w:t>
        </w:r>
      </w:hyperlink>
      <w:r w:rsidRPr="002F6B7F">
        <w:rPr>
          <w:sz w:val="14"/>
        </w:rPr>
        <w:t>, but it may initiate new conversations.</w:t>
      </w:r>
      <w:r w:rsidR="006060B6">
        <w:rPr>
          <w:sz w:val="14"/>
        </w:rPr>
        <w:t xml:space="preserve"> </w:t>
      </w:r>
    </w:p>
    <w:p w14:paraId="38A34F84" w14:textId="13F5717C" w:rsidR="007F55C9" w:rsidRDefault="007F55C9" w:rsidP="007F55C9">
      <w:pPr>
        <w:pStyle w:val="Heading2"/>
      </w:pPr>
      <w:r>
        <w:t>3</w:t>
      </w:r>
    </w:p>
    <w:p w14:paraId="6DD62DB5" w14:textId="77777777" w:rsidR="000146FC" w:rsidRDefault="000146FC" w:rsidP="000146FC">
      <w:pPr>
        <w:pStyle w:val="Heading4"/>
      </w:pPr>
      <w:r>
        <w:t>Interpretation: The affirmative must define “free press” in a delineated line in the 1AC</w:t>
      </w:r>
    </w:p>
    <w:p w14:paraId="4CA47D9A" w14:textId="77777777" w:rsidR="000146FC" w:rsidRDefault="000146FC" w:rsidP="000146FC">
      <w:pPr>
        <w:pStyle w:val="Heading4"/>
      </w:pPr>
      <w:r>
        <w:t>Multiple types of press that fit into the definition- explicit clarification needed</w:t>
      </w:r>
    </w:p>
    <w:p w14:paraId="5D7358BB" w14:textId="77777777" w:rsidR="000146FC" w:rsidRPr="007D7814" w:rsidRDefault="000146FC" w:rsidP="000146FC">
      <w:r w:rsidRPr="007D7814">
        <w:rPr>
          <w:rStyle w:val="Style13ptBold"/>
        </w:rPr>
        <w:t>Cambridge Dictionary</w:t>
      </w:r>
      <w:r w:rsidRPr="007D7814">
        <w:t xml:space="preserve">, </w:t>
      </w:r>
      <w:r>
        <w:t>ND</w:t>
      </w:r>
      <w:r w:rsidRPr="007D7814">
        <w:t>, "free press," No Publication, https://dictionary.cambridge.org/us/dictionary/english/free-press</w:t>
      </w:r>
    </w:p>
    <w:p w14:paraId="2D1FEB55" w14:textId="77777777" w:rsidR="000146FC" w:rsidRPr="007D7814" w:rsidRDefault="000146FC" w:rsidP="000146FC">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14" w:tooltip="free" w:history="1">
        <w:r w:rsidRPr="007D7814">
          <w:rPr>
            <w:rStyle w:val="Emphasis"/>
            <w:highlight w:val="green"/>
          </w:rPr>
          <w:t>free</w:t>
        </w:r>
      </w:hyperlink>
      <w:r w:rsidRPr="007D7814">
        <w:rPr>
          <w:rStyle w:val="Emphasis"/>
          <w:highlight w:val="green"/>
        </w:rPr>
        <w:t xml:space="preserve"> pres</w:t>
      </w:r>
      <w:hyperlink r:id="rId15" w:tooltip="press" w:history="1">
        <w:r w:rsidRPr="007D7814">
          <w:rPr>
            <w:rStyle w:val="Emphasis"/>
            <w:highlight w:val="green"/>
          </w:rPr>
          <w:t>s</w:t>
        </w:r>
      </w:hyperlink>
      <w:r w:rsidRPr="007D7814">
        <w:rPr>
          <w:rStyle w:val="Emphasis"/>
          <w:highlight w:val="green"/>
        </w:rPr>
        <w:t xml:space="preserve">, </w:t>
      </w:r>
      <w:hyperlink r:id="rId16" w:tooltip="its" w:history="1">
        <w:r w:rsidRPr="007D7814">
          <w:rPr>
            <w:rStyle w:val="Emphasis"/>
            <w:highlight w:val="green"/>
          </w:rPr>
          <w:t>its</w:t>
        </w:r>
      </w:hyperlink>
      <w:r w:rsidRPr="007D7814">
        <w:rPr>
          <w:rStyle w:val="Emphasis"/>
          <w:highlight w:val="green"/>
        </w:rPr>
        <w:t xml:space="preserve"> newspapers, magazines, and </w:t>
      </w:r>
      <w:hyperlink r:id="rId17" w:tooltip="television" w:history="1">
        <w:r w:rsidRPr="007D7814">
          <w:rPr>
            <w:rStyle w:val="Emphasis"/>
            <w:highlight w:val="green"/>
          </w:rPr>
          <w:t>television</w:t>
        </w:r>
      </w:hyperlink>
      <w:r w:rsidRPr="007D7814">
        <w:rPr>
          <w:rStyle w:val="Emphasis"/>
          <w:highlight w:val="green"/>
        </w:rPr>
        <w:t xml:space="preserve"> and </w:t>
      </w:r>
      <w:hyperlink r:id="rId18"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9"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20"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3C93D6D9" w14:textId="77777777" w:rsidR="000146FC" w:rsidRDefault="000146FC" w:rsidP="000146FC">
      <w:pPr>
        <w:pStyle w:val="Heading4"/>
      </w:pPr>
      <w:r>
        <w:t>Violation: They didn’t</w:t>
      </w:r>
    </w:p>
    <w:p w14:paraId="0EA61ACD" w14:textId="77777777" w:rsidR="000146FC" w:rsidRDefault="000146FC" w:rsidP="000146FC">
      <w:pPr>
        <w:pStyle w:val="Heading4"/>
      </w:pPr>
      <w:r>
        <w:t>Negate:</w:t>
      </w:r>
    </w:p>
    <w:p w14:paraId="155EE764" w14:textId="77777777" w:rsidR="000146FC" w:rsidRPr="004501D4" w:rsidRDefault="000146FC" w:rsidP="000146FC">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74DFB4A7" w14:textId="77777777" w:rsidR="000146FC" w:rsidRPr="004501D4" w:rsidRDefault="000146FC" w:rsidP="000146FC">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52255E4" w14:textId="77777777" w:rsidR="000146FC" w:rsidRDefault="000146FC" w:rsidP="000146FC">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5145E2F8" w14:textId="77777777" w:rsidR="000146FC" w:rsidRDefault="000146FC" w:rsidP="000146FC">
      <w:pPr>
        <w:pStyle w:val="Heading4"/>
      </w:pPr>
      <w:r>
        <w:t xml:space="preserve">This spec shell isn’t regressive- it literally determines </w:t>
      </w:r>
      <w:r>
        <w:rPr>
          <w:u w:val="single"/>
        </w:rPr>
        <w:t>who</w:t>
      </w:r>
      <w:r>
        <w:t xml:space="preserve"> the affirmative implements the </w:t>
      </w:r>
      <w:proofErr w:type="spellStart"/>
      <w:r>
        <w:t>aff</w:t>
      </w:r>
      <w:proofErr w:type="spellEnd"/>
      <w:r>
        <w:t xml:space="preserve"> through.</w:t>
      </w:r>
    </w:p>
    <w:p w14:paraId="01212774" w14:textId="77777777" w:rsidR="000146FC" w:rsidRDefault="000146FC" w:rsidP="000146FC">
      <w:pPr>
        <w:pStyle w:val="Heading4"/>
      </w:pPr>
      <w:r>
        <w:t xml:space="preserve">Fairness – debate is a competitive activity that requires fairness for objective evaluation. </w:t>
      </w:r>
    </w:p>
    <w:p w14:paraId="6FF33B12" w14:textId="77777777" w:rsidR="000146FC" w:rsidRDefault="000146FC" w:rsidP="000146FC">
      <w:pPr>
        <w:pStyle w:val="Heading4"/>
      </w:pPr>
      <w:r>
        <w:t>Drop the debater – a] deter future abuse and b] set better norms for debate.</w:t>
      </w:r>
    </w:p>
    <w:p w14:paraId="612E08A4" w14:textId="77777777" w:rsidR="000146FC" w:rsidRDefault="000146FC" w:rsidP="000146FC">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E0E5E8F" w14:textId="77777777" w:rsidR="000146FC" w:rsidRDefault="000146FC" w:rsidP="000146F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A0F4E1B" w14:textId="79EC3645" w:rsidR="007F55C9" w:rsidRDefault="00925179" w:rsidP="00925179">
      <w:pPr>
        <w:pStyle w:val="Heading2"/>
      </w:pPr>
      <w:r>
        <w:t>Case</w:t>
      </w:r>
    </w:p>
    <w:p w14:paraId="75EAF50A" w14:textId="51C78A20" w:rsidR="00705098" w:rsidRDefault="00705098" w:rsidP="00705098"/>
    <w:p w14:paraId="3500DA44" w14:textId="77777777" w:rsidR="00705098" w:rsidRDefault="00705098" w:rsidP="00705098">
      <w:r>
        <w:t xml:space="preserve">DTA – A] they can blow up a </w:t>
      </w:r>
      <w:proofErr w:type="spellStart"/>
      <w:r>
        <w:t>blippy</w:t>
      </w:r>
      <w:proofErr w:type="spellEnd"/>
      <w:r>
        <w:t xml:space="preserve"> 20 second shell to 3 min of the 2AR while I have</w:t>
      </w:r>
    </w:p>
    <w:p w14:paraId="7CC2266F" w14:textId="77777777" w:rsidR="00705098" w:rsidRDefault="00705098" w:rsidP="00705098">
      <w:r>
        <w:t>to split my time and can’t preempt 2AR spin which necessitates judge intervention</w:t>
      </w:r>
    </w:p>
    <w:p w14:paraId="3F497852" w14:textId="77777777" w:rsidR="00705098" w:rsidRDefault="00705098" w:rsidP="00705098">
      <w:r>
        <w:t xml:space="preserve">and means 1AR theory is irresolvable so you shouldn’t stake the round on </w:t>
      </w:r>
      <w:proofErr w:type="gramStart"/>
      <w:r>
        <w:t>it</w:t>
      </w:r>
      <w:proofErr w:type="gramEnd"/>
      <w:r>
        <w:t xml:space="preserve"> B] proves</w:t>
      </w:r>
    </w:p>
    <w:p w14:paraId="0099AF58" w14:textId="77777777" w:rsidR="00705098" w:rsidRDefault="00705098" w:rsidP="00705098">
      <w:r>
        <w:t xml:space="preserve">terminal defense to 1AR shells since the 1NC is directly engaging under the </w:t>
      </w:r>
      <w:proofErr w:type="spellStart"/>
      <w:r>
        <w:t>aff’s</w:t>
      </w:r>
      <w:proofErr w:type="spellEnd"/>
    </w:p>
    <w:p w14:paraId="6F0AD373" w14:textId="4B11E537" w:rsidR="00705098" w:rsidRDefault="00705098" w:rsidP="00705098">
      <w:r>
        <w:t>framework of choice, with the most predictable advocacy</w:t>
      </w:r>
    </w:p>
    <w:p w14:paraId="089357FF" w14:textId="17A387BD" w:rsidR="00705098" w:rsidRDefault="00705098" w:rsidP="00705098"/>
    <w:p w14:paraId="779B16AD" w14:textId="77777777" w:rsidR="00705098" w:rsidRPr="00705098" w:rsidRDefault="00705098" w:rsidP="00705098"/>
    <w:p w14:paraId="175861D5" w14:textId="77777777" w:rsidR="00925179" w:rsidRPr="006A455D" w:rsidRDefault="00925179" w:rsidP="00925179">
      <w:pPr>
        <w:rPr>
          <w:rFonts w:eastAsia="Times New Roman"/>
          <w:b/>
          <w:bCs/>
          <w:color w:val="000000" w:themeColor="text1"/>
          <w:szCs w:val="26"/>
        </w:rPr>
      </w:pPr>
      <w:r w:rsidRPr="006A455D">
        <w:rPr>
          <w:rFonts w:eastAsia="Times New Roman"/>
          <w:b/>
          <w:bCs/>
          <w:color w:val="000000" w:themeColor="text1"/>
          <w:szCs w:val="26"/>
        </w:rPr>
        <w:t xml:space="preserve">Consequences fail: </w:t>
      </w:r>
    </w:p>
    <w:p w14:paraId="34ADE8AB" w14:textId="77777777" w:rsidR="00925179" w:rsidRPr="006A455D" w:rsidRDefault="00925179" w:rsidP="00925179">
      <w:pPr>
        <w:rPr>
          <w:rFonts w:eastAsia="Times New Roman"/>
          <w:b/>
          <w:bCs/>
          <w:color w:val="000000" w:themeColor="text1"/>
          <w:szCs w:val="26"/>
        </w:rPr>
      </w:pPr>
      <w:r w:rsidRPr="006A455D">
        <w:rPr>
          <w:rFonts w:eastAsia="Times New Roman"/>
          <w:b/>
          <w:bCs/>
          <w:color w:val="000000" w:themeColor="text1"/>
          <w:szCs w:val="26"/>
        </w:rPr>
        <w:t xml:space="preserve">[A] </w:t>
      </w:r>
      <w:r w:rsidRPr="006A455D">
        <w:rPr>
          <w:rFonts w:eastAsia="Times New Roman"/>
          <w:b/>
          <w:bCs/>
          <w:color w:val="000000" w:themeColor="text1"/>
          <w:szCs w:val="26"/>
          <w:shd w:val="clear" w:color="auto" w:fill="FFFFFF"/>
          <w:lang w:eastAsia="zh-CN"/>
        </w:rPr>
        <w:t>Induction fails—past experiences have no effect on causality; the proposition that the moon comes up every night is not warranted by the fact that the moon appeared in the night sky last night</w:t>
      </w:r>
      <w:r>
        <w:rPr>
          <w:rFonts w:eastAsia="Times New Roman"/>
          <w:b/>
          <w:bCs/>
          <w:color w:val="000000" w:themeColor="text1"/>
          <w:szCs w:val="26"/>
          <w:shd w:val="clear" w:color="auto" w:fill="FFFFFF"/>
          <w:lang w:eastAsia="zh-CN"/>
        </w:rPr>
        <w:t>.</w:t>
      </w:r>
      <w:r w:rsidRPr="006A455D">
        <w:rPr>
          <w:rFonts w:eastAsia="Times New Roman"/>
          <w:b/>
          <w:bCs/>
          <w:color w:val="000000" w:themeColor="text1"/>
          <w:szCs w:val="26"/>
        </w:rPr>
        <w:t xml:space="preserve"> </w:t>
      </w:r>
    </w:p>
    <w:p w14:paraId="06149621" w14:textId="3499DF63" w:rsidR="00925179" w:rsidRPr="006A455D" w:rsidRDefault="00925179" w:rsidP="00925179">
      <w:pPr>
        <w:rPr>
          <w:rFonts w:eastAsia="Times New Roman"/>
          <w:b/>
          <w:bCs/>
          <w:color w:val="000000" w:themeColor="text1"/>
          <w:szCs w:val="26"/>
        </w:rPr>
      </w:pPr>
      <w:r w:rsidRPr="006A455D">
        <w:rPr>
          <w:rFonts w:eastAsia="Times New Roman"/>
          <w:b/>
          <w:bCs/>
          <w:color w:val="000000" w:themeColor="text1"/>
          <w:szCs w:val="26"/>
        </w:rPr>
        <w:t>[B]You can’t aggregate consequences, happiness and sadness are immutable – ten headaches don’t make a migraine</w:t>
      </w:r>
    </w:p>
    <w:p w14:paraId="4E9C2F58" w14:textId="77777777" w:rsidR="00705098" w:rsidRDefault="00705098" w:rsidP="00124641">
      <w:pPr>
        <w:pStyle w:val="Heading4"/>
      </w:pPr>
    </w:p>
    <w:p w14:paraId="687C0C2E" w14:textId="77777777" w:rsidR="00705098" w:rsidRDefault="00705098" w:rsidP="00124641">
      <w:pPr>
        <w:pStyle w:val="Heading4"/>
      </w:pPr>
    </w:p>
    <w:p w14:paraId="4B175CF9" w14:textId="58D11769" w:rsidR="00124641" w:rsidRDefault="00124641" w:rsidP="00124641">
      <w:pPr>
        <w:pStyle w:val="Heading4"/>
      </w:pPr>
      <w:r>
        <w:t xml:space="preserve">Facts can’t convince climate </w:t>
      </w:r>
      <w:proofErr w:type="gramStart"/>
      <w:r>
        <w:t>skeptics</w:t>
      </w:r>
      <w:proofErr w:type="gramEnd"/>
      <w:r>
        <w:t xml:space="preserve"> but advocacy can.</w:t>
      </w:r>
    </w:p>
    <w:p w14:paraId="5A56A043" w14:textId="77777777" w:rsidR="00124641" w:rsidRDefault="00124641" w:rsidP="00124641">
      <w:r w:rsidRPr="00CB2EDC">
        <w:t xml:space="preserve">Spencer </w:t>
      </w:r>
      <w:proofErr w:type="spellStart"/>
      <w:r w:rsidRPr="006245B9">
        <w:rPr>
          <w:rStyle w:val="Style13ptBold"/>
        </w:rPr>
        <w:t>Bokat</w:t>
      </w:r>
      <w:proofErr w:type="spellEnd"/>
      <w:r w:rsidRPr="006245B9">
        <w:rPr>
          <w:rStyle w:val="Style13ptBold"/>
        </w:rPr>
        <w:t>-Lindell 20</w:t>
      </w:r>
      <w:r>
        <w:t xml:space="preserve"> (Writer, NY Times) 1/2/2020, </w:t>
      </w:r>
      <w:r w:rsidRPr="00527866">
        <w:t>So You Want to Convince a Climate Change Skeptic</w:t>
      </w:r>
      <w:r>
        <w:t xml:space="preserve">, </w:t>
      </w:r>
      <w:r w:rsidRPr="00D05303">
        <w:t>https://www.nytimes.com/2020/01/02/opinion/climate-change-deniers.html</w:t>
      </w:r>
    </w:p>
    <w:p w14:paraId="484F0215" w14:textId="77777777" w:rsidR="00124641" w:rsidRPr="006245B9" w:rsidRDefault="00124641" w:rsidP="00124641">
      <w:pPr>
        <w:rPr>
          <w:u w:val="single"/>
        </w:rPr>
      </w:pPr>
      <w:r w:rsidRPr="006245B9">
        <w:rPr>
          <w:highlight w:val="green"/>
          <w:u w:val="single"/>
        </w:rPr>
        <w:t xml:space="preserve">Lead with </w:t>
      </w:r>
      <w:r w:rsidRPr="006245B9">
        <w:rPr>
          <w:rStyle w:val="Emphasis"/>
          <w:highlight w:val="green"/>
        </w:rPr>
        <w:t>values</w:t>
      </w:r>
      <w:r w:rsidRPr="006245B9">
        <w:rPr>
          <w:highlight w:val="green"/>
          <w:u w:val="single"/>
        </w:rPr>
        <w:t xml:space="preserve">, not </w:t>
      </w:r>
      <w:r w:rsidRPr="006245B9">
        <w:rPr>
          <w:rStyle w:val="Emphasis"/>
          <w:highlight w:val="green"/>
        </w:rPr>
        <w:t>facts</w:t>
      </w:r>
    </w:p>
    <w:p w14:paraId="1A0FAE02" w14:textId="77777777" w:rsidR="00124641" w:rsidRPr="006245B9" w:rsidRDefault="00124641" w:rsidP="00124641">
      <w:pPr>
        <w:rPr>
          <w:sz w:val="14"/>
        </w:rPr>
      </w:pPr>
      <w:r w:rsidRPr="006245B9">
        <w:rPr>
          <w:sz w:val="14"/>
        </w:rPr>
        <w:t xml:space="preserve">If you want to convince someone about climate change, </w:t>
      </w:r>
      <w:r w:rsidRPr="006245B9">
        <w:rPr>
          <w:highlight w:val="green"/>
          <w:u w:val="single"/>
        </w:rPr>
        <w:t xml:space="preserve">don’t lead with </w:t>
      </w:r>
      <w:r w:rsidRPr="006245B9">
        <w:rPr>
          <w:rStyle w:val="Emphasis"/>
          <w:highlight w:val="green"/>
        </w:rPr>
        <w:t>data</w:t>
      </w:r>
      <w:r w:rsidRPr="006245B9">
        <w:rPr>
          <w:sz w:val="14"/>
        </w:rPr>
        <w:t>, </w:t>
      </w:r>
      <w:hyperlink r:id="rId21" w:history="1">
        <w:r w:rsidRPr="006245B9">
          <w:rPr>
            <w:rStyle w:val="Hyperlink"/>
            <w:sz w:val="14"/>
          </w:rPr>
          <w:t xml:space="preserve">writes Katharine </w:t>
        </w:r>
        <w:proofErr w:type="spellStart"/>
        <w:r w:rsidRPr="006245B9">
          <w:rPr>
            <w:rStyle w:val="Hyperlink"/>
            <w:sz w:val="14"/>
          </w:rPr>
          <w:t>Hayhoe</w:t>
        </w:r>
        <w:proofErr w:type="spellEnd"/>
      </w:hyperlink>
      <w:r w:rsidRPr="006245B9">
        <w:rPr>
          <w:sz w:val="14"/>
        </w:rPr>
        <w:t xml:space="preserve"> in The Times. Dr. </w:t>
      </w:r>
      <w:proofErr w:type="spellStart"/>
      <w:r w:rsidRPr="006245B9">
        <w:rPr>
          <w:sz w:val="14"/>
        </w:rPr>
        <w:t>Hayhoe</w:t>
      </w:r>
      <w:proofErr w:type="spellEnd"/>
      <w:r w:rsidRPr="006245B9">
        <w:rPr>
          <w:sz w:val="14"/>
        </w:rPr>
        <w:t xml:space="preserve"> is a climate scientist at Texas Tech University, and she’s also an evangelical Christian, two identities she realized after moving from Canada were “supposed to be entirely incompatible” in the United States. Understanding why that’s the case is crucial when attempting to convert climate change skeptics, she writes, explaining:</w:t>
      </w:r>
    </w:p>
    <w:p w14:paraId="6693360D" w14:textId="77777777" w:rsidR="00124641" w:rsidRPr="006245B9" w:rsidRDefault="00124641" w:rsidP="00124641">
      <w:pPr>
        <w:rPr>
          <w:sz w:val="14"/>
        </w:rPr>
      </w:pPr>
      <w:r w:rsidRPr="006245B9">
        <w:rPr>
          <w:sz w:val="14"/>
        </w:rPr>
        <w:t xml:space="preserve">It turns out, it’s not where we go to church (or don’t) that determines our opinion on climate. It’s not even our religious affiliation. </w:t>
      </w:r>
      <w:r w:rsidRPr="006245B9">
        <w:rPr>
          <w:u w:val="single"/>
        </w:rPr>
        <w:t>Hispanic Catholics are </w:t>
      </w:r>
      <w:hyperlink r:id="rId22" w:tgtFrame="_blank" w:history="1">
        <w:r w:rsidRPr="006245B9">
          <w:rPr>
            <w:u w:val="single"/>
          </w:rPr>
          <w:t>significantly more likely</w:t>
        </w:r>
      </w:hyperlink>
      <w:r w:rsidRPr="006245B9">
        <w:rPr>
          <w:u w:val="single"/>
        </w:rPr>
        <w:t> than other Catholics to say the earth is getting warmer</w:t>
      </w:r>
      <w:r w:rsidRPr="006245B9">
        <w:rPr>
          <w:sz w:val="14"/>
        </w:rPr>
        <w:t xml:space="preserve">, according to a 2015 survey, and they have the same pope. </w:t>
      </w:r>
      <w:r w:rsidRPr="006245B9">
        <w:rPr>
          <w:u w:val="single"/>
        </w:rPr>
        <w:t xml:space="preserve">It’s because of the </w:t>
      </w:r>
      <w:r w:rsidRPr="006245B9">
        <w:rPr>
          <w:rStyle w:val="Emphasis"/>
        </w:rPr>
        <w:t>alliance</w:t>
      </w:r>
      <w:r w:rsidRPr="006245B9">
        <w:rPr>
          <w:u w:val="single"/>
        </w:rPr>
        <w:t xml:space="preserve"> between </w:t>
      </w:r>
      <w:r w:rsidRPr="006245B9">
        <w:rPr>
          <w:rStyle w:val="Emphasis"/>
        </w:rPr>
        <w:t>conservative theology</w:t>
      </w:r>
      <w:r w:rsidRPr="006245B9">
        <w:rPr>
          <w:u w:val="single"/>
        </w:rPr>
        <w:t xml:space="preserve"> and </w:t>
      </w:r>
      <w:r w:rsidRPr="006245B9">
        <w:rPr>
          <w:rStyle w:val="Emphasis"/>
        </w:rPr>
        <w:t>conservative politics</w:t>
      </w:r>
      <w:r w:rsidRPr="006245B9">
        <w:rPr>
          <w:u w:val="single"/>
        </w:rPr>
        <w:t xml:space="preserve"> that has been deliberately engineered and fostered over decades of increasingly divisive politics on issues of race</w:t>
      </w:r>
      <w:r w:rsidRPr="006245B9">
        <w:rPr>
          <w:sz w:val="14"/>
        </w:rPr>
        <w:t xml:space="preserve">, </w:t>
      </w:r>
      <w:r w:rsidRPr="006245B9">
        <w:rPr>
          <w:u w:val="single"/>
        </w:rPr>
        <w:t>abortion</w:t>
      </w:r>
      <w:r w:rsidRPr="006245B9">
        <w:rPr>
          <w:sz w:val="14"/>
        </w:rPr>
        <w:t xml:space="preserve"> </w:t>
      </w:r>
      <w:r w:rsidRPr="006245B9">
        <w:rPr>
          <w:u w:val="single"/>
        </w:rPr>
        <w:t>and now climate change</w:t>
      </w:r>
      <w:r w:rsidRPr="006245B9">
        <w:rPr>
          <w:sz w:val="14"/>
        </w:rPr>
        <w:t>, to the point where the best predictor of whether we agree with the science is simply where we fall on the political spectrum.</w:t>
      </w:r>
    </w:p>
    <w:p w14:paraId="388D7AD2" w14:textId="77777777" w:rsidR="00124641" w:rsidRPr="006245B9" w:rsidRDefault="00124641" w:rsidP="00124641">
      <w:pPr>
        <w:rPr>
          <w:sz w:val="14"/>
        </w:rPr>
      </w:pPr>
      <w:r w:rsidRPr="006245B9">
        <w:rPr>
          <w:sz w:val="14"/>
        </w:rPr>
        <w:t xml:space="preserve">In her experience, Dr. </w:t>
      </w:r>
      <w:proofErr w:type="spellStart"/>
      <w:r w:rsidRPr="006245B9">
        <w:rPr>
          <w:sz w:val="14"/>
        </w:rPr>
        <w:t>Hayhoe</w:t>
      </w:r>
      <w:proofErr w:type="spellEnd"/>
      <w:r w:rsidRPr="006245B9">
        <w:rPr>
          <w:sz w:val="14"/>
        </w:rPr>
        <w:t xml:space="preserve"> has found that </w:t>
      </w:r>
      <w:r w:rsidRPr="006245B9">
        <w:rPr>
          <w:highlight w:val="green"/>
          <w:u w:val="single"/>
        </w:rPr>
        <w:t>the best way to neutralize</w:t>
      </w:r>
      <w:r w:rsidRPr="006245B9">
        <w:rPr>
          <w:u w:val="single"/>
        </w:rPr>
        <w:t xml:space="preserve"> the </w:t>
      </w:r>
      <w:r w:rsidRPr="006245B9">
        <w:rPr>
          <w:highlight w:val="green"/>
          <w:u w:val="single"/>
        </w:rPr>
        <w:t xml:space="preserve">partisan charge on </w:t>
      </w:r>
      <w:r w:rsidRPr="006245B9">
        <w:rPr>
          <w:rStyle w:val="Emphasis"/>
          <w:highlight w:val="green"/>
        </w:rPr>
        <w:t>climate</w:t>
      </w:r>
      <w:r w:rsidRPr="006245B9">
        <w:rPr>
          <w:rStyle w:val="Emphasis"/>
        </w:rPr>
        <w:t xml:space="preserve"> change </w:t>
      </w:r>
      <w:r w:rsidRPr="006245B9">
        <w:rPr>
          <w:rStyle w:val="Emphasis"/>
          <w:highlight w:val="green"/>
        </w:rPr>
        <w:t>is not</w:t>
      </w:r>
      <w:r w:rsidRPr="006245B9">
        <w:rPr>
          <w:rStyle w:val="Emphasis"/>
        </w:rPr>
        <w:t xml:space="preserve"> by appealing to </w:t>
      </w:r>
      <w:r w:rsidRPr="006245B9">
        <w:rPr>
          <w:rStyle w:val="Emphasis"/>
          <w:highlight w:val="green"/>
        </w:rPr>
        <w:t>science</w:t>
      </w:r>
      <w:r w:rsidRPr="006245B9">
        <w:rPr>
          <w:sz w:val="14"/>
        </w:rPr>
        <w:t xml:space="preserve"> — which some prominent Republicans, such as </w:t>
      </w:r>
      <w:hyperlink r:id="rId23" w:tgtFrame="_blank" w:history="1">
        <w:r w:rsidRPr="006245B9">
          <w:rPr>
            <w:rStyle w:val="Hyperlink"/>
            <w:sz w:val="14"/>
          </w:rPr>
          <w:t>Senator Ted Cruz</w:t>
        </w:r>
      </w:hyperlink>
      <w:r w:rsidRPr="006245B9">
        <w:rPr>
          <w:sz w:val="14"/>
        </w:rPr>
        <w:t xml:space="preserve">, have cast as a competitor to religion — </w:t>
      </w:r>
      <w:r w:rsidRPr="006245B9">
        <w:rPr>
          <w:highlight w:val="green"/>
          <w:u w:val="single"/>
        </w:rPr>
        <w:t>but</w:t>
      </w:r>
      <w:r w:rsidRPr="006245B9">
        <w:rPr>
          <w:u w:val="single"/>
        </w:rPr>
        <w:t xml:space="preserve"> by </w:t>
      </w:r>
      <w:r w:rsidRPr="006245B9">
        <w:rPr>
          <w:rStyle w:val="Emphasis"/>
        </w:rPr>
        <w:t xml:space="preserve">emphasizing </w:t>
      </w:r>
      <w:r w:rsidRPr="006245B9">
        <w:rPr>
          <w:rStyle w:val="Emphasis"/>
          <w:highlight w:val="green"/>
        </w:rPr>
        <w:t>shared values</w:t>
      </w:r>
      <w:r w:rsidRPr="006245B9">
        <w:rPr>
          <w:sz w:val="14"/>
        </w:rPr>
        <w:t xml:space="preserve">. “For some, </w:t>
      </w:r>
      <w:r w:rsidRPr="006245B9">
        <w:rPr>
          <w:u w:val="single"/>
        </w:rPr>
        <w:t>this could be the well-being of our community</w:t>
      </w:r>
      <w:r w:rsidRPr="006245B9">
        <w:rPr>
          <w:sz w:val="14"/>
        </w:rPr>
        <w:t>,” she writes. “For others, our children; and for fellow Christians, it’s often our faith.”</w:t>
      </w:r>
    </w:p>
    <w:p w14:paraId="26ADABEC" w14:textId="77777777" w:rsidR="00124641" w:rsidRPr="006245B9" w:rsidRDefault="00124641" w:rsidP="00124641">
      <w:pPr>
        <w:rPr>
          <w:sz w:val="14"/>
        </w:rPr>
      </w:pPr>
      <w:r w:rsidRPr="006245B9">
        <w:rPr>
          <w:sz w:val="14"/>
        </w:rPr>
        <w:t>In such conversations, it may be important to remember how your interlocutor’s values differ from your own. In Vice, </w:t>
      </w:r>
      <w:hyperlink r:id="rId24" w:tgtFrame="_blank" w:history="1">
        <w:r w:rsidRPr="006245B9">
          <w:rPr>
            <w:rStyle w:val="Hyperlink"/>
            <w:sz w:val="14"/>
          </w:rPr>
          <w:t xml:space="preserve">Maggie </w:t>
        </w:r>
        <w:proofErr w:type="spellStart"/>
        <w:r w:rsidRPr="006245B9">
          <w:rPr>
            <w:rStyle w:val="Hyperlink"/>
            <w:sz w:val="14"/>
          </w:rPr>
          <w:t>Puniewska</w:t>
        </w:r>
        <w:proofErr w:type="spellEnd"/>
        <w:r w:rsidRPr="006245B9">
          <w:rPr>
            <w:rStyle w:val="Hyperlink"/>
            <w:sz w:val="14"/>
          </w:rPr>
          <w:t xml:space="preserve"> points to</w:t>
        </w:r>
      </w:hyperlink>
      <w:r w:rsidRPr="006245B9">
        <w:rPr>
          <w:sz w:val="14"/>
        </w:rPr>
        <w:t> the </w:t>
      </w:r>
      <w:hyperlink r:id="rId25" w:history="1">
        <w:r w:rsidRPr="006245B9">
          <w:rPr>
            <w:rStyle w:val="Hyperlink"/>
            <w:sz w:val="14"/>
          </w:rPr>
          <w:t>moral foundations theory</w:t>
        </w:r>
      </w:hyperlink>
      <w:r w:rsidRPr="006245B9">
        <w:rPr>
          <w:sz w:val="14"/>
        </w:rPr>
        <w:t xml:space="preserve">, according to which liberals and conservatives prioritize different ethics: the former compassion, fairness and liberty, the latter purity, loyalty and obedience to authority. Ms. </w:t>
      </w:r>
      <w:proofErr w:type="spellStart"/>
      <w:r w:rsidRPr="006245B9">
        <w:rPr>
          <w:sz w:val="14"/>
        </w:rPr>
        <w:t>Puniewska</w:t>
      </w:r>
      <w:proofErr w:type="spellEnd"/>
      <w:r w:rsidRPr="006245B9">
        <w:rPr>
          <w:sz w:val="14"/>
        </w:rPr>
        <w:t xml:space="preserve"> writes:</w:t>
      </w:r>
    </w:p>
    <w:p w14:paraId="6FA94A35" w14:textId="77777777" w:rsidR="00124641" w:rsidRPr="006245B9" w:rsidRDefault="00124641" w:rsidP="00124641">
      <w:pPr>
        <w:rPr>
          <w:u w:val="single"/>
        </w:rPr>
      </w:pPr>
      <w:r w:rsidRPr="006245B9">
        <w:rPr>
          <w:u w:val="single"/>
        </w:rPr>
        <w:t>If you’re trying to convince someone who leans left</w:t>
      </w:r>
      <w:r w:rsidRPr="006245B9">
        <w:rPr>
          <w:sz w:val="14"/>
        </w:rPr>
        <w:t xml:space="preserve">, </w:t>
      </w:r>
      <w:r w:rsidRPr="006245B9">
        <w:rPr>
          <w:u w:val="single"/>
        </w:rPr>
        <w:t xml:space="preserve">you can stick with the </w:t>
      </w:r>
      <w:r w:rsidRPr="006245B9">
        <w:rPr>
          <w:rStyle w:val="Emphasis"/>
        </w:rPr>
        <w:t>polar bear</w:t>
      </w:r>
      <w:r w:rsidRPr="006245B9">
        <w:rPr>
          <w:u w:val="single"/>
        </w:rPr>
        <w:t xml:space="preserve"> and </w:t>
      </w:r>
      <w:r w:rsidRPr="006245B9">
        <w:rPr>
          <w:highlight w:val="green"/>
          <w:u w:val="single"/>
        </w:rPr>
        <w:t xml:space="preserve">keep </w:t>
      </w:r>
      <w:r w:rsidRPr="006245B9">
        <w:rPr>
          <w:rStyle w:val="Emphasis"/>
          <w:highlight w:val="green"/>
        </w:rPr>
        <w:t>tugging at their heart strings</w:t>
      </w:r>
      <w:r w:rsidRPr="006245B9">
        <w:rPr>
          <w:u w:val="single"/>
        </w:rPr>
        <w:t xml:space="preserve"> with talk of how unfair it will be to our children if the world is poisoned</w:t>
      </w:r>
      <w:r w:rsidRPr="006245B9">
        <w:rPr>
          <w:sz w:val="14"/>
        </w:rPr>
        <w:t xml:space="preserve">, but if you’re with a conservative, </w:t>
      </w:r>
      <w:r w:rsidRPr="006245B9">
        <w:rPr>
          <w:u w:val="single"/>
        </w:rPr>
        <w:t xml:space="preserve">it’s wise to change up your approach — science has found that </w:t>
      </w:r>
      <w:r w:rsidRPr="006245B9">
        <w:rPr>
          <w:highlight w:val="green"/>
          <w:u w:val="single"/>
        </w:rPr>
        <w:t>personalized</w:t>
      </w:r>
      <w:r w:rsidRPr="006245B9">
        <w:rPr>
          <w:u w:val="single"/>
        </w:rPr>
        <w:t xml:space="preserve"> climate-related </w:t>
      </w:r>
      <w:r w:rsidRPr="006245B9">
        <w:rPr>
          <w:highlight w:val="green"/>
          <w:u w:val="single"/>
        </w:rPr>
        <w:t xml:space="preserve">messages work </w:t>
      </w:r>
      <w:r w:rsidRPr="006245B9">
        <w:rPr>
          <w:rStyle w:val="Emphasis"/>
          <w:highlight w:val="green"/>
        </w:rPr>
        <w:t>better</w:t>
      </w:r>
      <w:r w:rsidRPr="006245B9">
        <w:rPr>
          <w:highlight w:val="green"/>
          <w:u w:val="single"/>
        </w:rPr>
        <w:t>.</w:t>
      </w:r>
    </w:p>
    <w:p w14:paraId="4C90CC6A" w14:textId="77777777" w:rsidR="00124641" w:rsidRPr="006245B9" w:rsidRDefault="00124641" w:rsidP="00124641">
      <w:pPr>
        <w:rPr>
          <w:u w:val="single"/>
        </w:rPr>
      </w:pPr>
      <w:r w:rsidRPr="006245B9">
        <w:rPr>
          <w:sz w:val="14"/>
        </w:rPr>
        <w:t>For example, </w:t>
      </w:r>
      <w:hyperlink r:id="rId26" w:tgtFrame="_blank" w:history="1">
        <w:r w:rsidRPr="006245B9">
          <w:rPr>
            <w:rStyle w:val="Hyperlink"/>
            <w:sz w:val="14"/>
          </w:rPr>
          <w:t>research has found</w:t>
        </w:r>
      </w:hyperlink>
      <w:r w:rsidRPr="006245B9">
        <w:rPr>
          <w:sz w:val="14"/>
        </w:rPr>
        <w:t xml:space="preserve"> that </w:t>
      </w:r>
      <w:r w:rsidRPr="006245B9">
        <w:rPr>
          <w:u w:val="single"/>
        </w:rPr>
        <w:t>conservatives are more likely to support a pro-environmental agenda when presented with messages containing themes of patriotism and defending the purity of nature.</w:t>
      </w:r>
    </w:p>
    <w:p w14:paraId="69FECD68" w14:textId="77777777" w:rsidR="00124641" w:rsidRDefault="00124641" w:rsidP="00124641"/>
    <w:p w14:paraId="6F1AF2E2" w14:textId="77777777" w:rsidR="00124641" w:rsidRDefault="00124641" w:rsidP="00124641">
      <w:pPr>
        <w:pStyle w:val="Heading4"/>
      </w:pPr>
      <w:r>
        <w:t>Data proves.</w:t>
      </w:r>
    </w:p>
    <w:p w14:paraId="77E4BBB6" w14:textId="77777777" w:rsidR="00124641" w:rsidRDefault="00124641" w:rsidP="00124641">
      <w:r w:rsidRPr="006245B9">
        <w:rPr>
          <w:rStyle w:val="Style13ptBold"/>
        </w:rPr>
        <w:t>University of Oregon, 5/27</w:t>
      </w:r>
      <w:r>
        <w:t xml:space="preserve">/21, </w:t>
      </w:r>
      <w:r w:rsidRPr="00426ACA">
        <w:t>Climate skeptics not easily persuaded by available evidence, now or later</w:t>
      </w:r>
      <w:r>
        <w:t xml:space="preserve">, </w:t>
      </w:r>
      <w:hyperlink r:id="rId27" w:history="1">
        <w:r w:rsidRPr="007F142E">
          <w:rPr>
            <w:rStyle w:val="Hyperlink"/>
          </w:rPr>
          <w:t>https://phys.org/news/2021-05-climate-skeptics-easily-evidence.html</w:t>
        </w:r>
      </w:hyperlink>
      <w:r>
        <w:t xml:space="preserve"> </w:t>
      </w:r>
    </w:p>
    <w:p w14:paraId="1D023FD0" w14:textId="77777777" w:rsidR="00124641" w:rsidRPr="006245B9" w:rsidRDefault="00124641" w:rsidP="00124641">
      <w:pPr>
        <w:rPr>
          <w:u w:val="single"/>
        </w:rPr>
      </w:pPr>
      <w:r w:rsidRPr="006245B9">
        <w:rPr>
          <w:u w:val="single"/>
        </w:rPr>
        <w:t xml:space="preserve">Climate </w:t>
      </w:r>
      <w:r w:rsidRPr="006245B9">
        <w:rPr>
          <w:highlight w:val="green"/>
          <w:u w:val="single"/>
        </w:rPr>
        <w:t>skeptics who aren't persuaded by</w:t>
      </w:r>
      <w:r w:rsidRPr="006245B9">
        <w:rPr>
          <w:u w:val="single"/>
        </w:rPr>
        <w:t xml:space="preserve"> the </w:t>
      </w:r>
      <w:r w:rsidRPr="006245B9">
        <w:rPr>
          <w:highlight w:val="green"/>
          <w:u w:val="single"/>
        </w:rPr>
        <w:t>existing evidence</w:t>
      </w:r>
      <w:r w:rsidRPr="006245B9">
        <w:rPr>
          <w:u w:val="single"/>
        </w:rPr>
        <w:t xml:space="preserve"> from climate change </w:t>
      </w:r>
      <w:r w:rsidRPr="006245B9">
        <w:rPr>
          <w:highlight w:val="green"/>
          <w:u w:val="single"/>
        </w:rPr>
        <w:t>are unlikely to change their minds</w:t>
      </w:r>
      <w:r w:rsidRPr="006245B9">
        <w:rPr>
          <w:sz w:val="14"/>
        </w:rPr>
        <w:t xml:space="preserve"> for many years, </w:t>
      </w:r>
      <w:r w:rsidRPr="006245B9">
        <w:rPr>
          <w:highlight w:val="green"/>
          <w:u w:val="single"/>
        </w:rPr>
        <w:t>according to a</w:t>
      </w:r>
      <w:r w:rsidRPr="006245B9">
        <w:rPr>
          <w:u w:val="single"/>
        </w:rPr>
        <w:t xml:space="preserve"> newly published </w:t>
      </w:r>
      <w:r w:rsidRPr="006245B9">
        <w:rPr>
          <w:highlight w:val="green"/>
          <w:u w:val="single"/>
        </w:rPr>
        <w:t>quantitative study</w:t>
      </w:r>
      <w:r w:rsidRPr="006245B9">
        <w:rPr>
          <w:u w:val="single"/>
        </w:rPr>
        <w:t xml:space="preserve"> by a University of Oregon environmental economist.</w:t>
      </w:r>
    </w:p>
    <w:p w14:paraId="7A56CA6D" w14:textId="77777777" w:rsidR="00124641" w:rsidRPr="006245B9" w:rsidRDefault="00124641" w:rsidP="00124641">
      <w:pPr>
        <w:rPr>
          <w:sz w:val="14"/>
        </w:rPr>
      </w:pPr>
      <w:r w:rsidRPr="006245B9">
        <w:rPr>
          <w:sz w:val="14"/>
        </w:rPr>
        <w:t>The central question posed by the study published in the journal Climate Change was "</w:t>
      </w:r>
      <w:r w:rsidRPr="006245B9">
        <w:rPr>
          <w:u w:val="single"/>
        </w:rPr>
        <w:t>How much evidence would it take to convince skeptics that they are wrong</w:t>
      </w:r>
      <w:r w:rsidRPr="006245B9">
        <w:rPr>
          <w:sz w:val="14"/>
        </w:rPr>
        <w:t xml:space="preserve">?" </w:t>
      </w:r>
      <w:r w:rsidRPr="006245B9">
        <w:rPr>
          <w:u w:val="single"/>
        </w:rPr>
        <w:t>The answer depended on the degree of skepticism</w:t>
      </w:r>
      <w:r w:rsidRPr="006245B9">
        <w:rPr>
          <w:sz w:val="14"/>
        </w:rPr>
        <w:t>. The study modeled two types of hypothetical skeptics—those who were less extreme and believed the change in temperature was slight, as well as more extreme skeptics who believed the change was nonexistent—and exposed them to climate data recorded between 1866 and 2005, as well as future projections until the end of the century.</w:t>
      </w:r>
    </w:p>
    <w:p w14:paraId="6EA0BCD1" w14:textId="77777777" w:rsidR="00124641" w:rsidRPr="006245B9" w:rsidRDefault="00124641" w:rsidP="00124641">
      <w:pPr>
        <w:rPr>
          <w:u w:val="single"/>
        </w:rPr>
      </w:pPr>
      <w:r w:rsidRPr="006245B9">
        <w:rPr>
          <w:sz w:val="14"/>
        </w:rPr>
        <w:t>"</w:t>
      </w:r>
      <w:r w:rsidRPr="006245B9">
        <w:rPr>
          <w:highlight w:val="green"/>
          <w:u w:val="single"/>
        </w:rPr>
        <w:t>If a</w:t>
      </w:r>
      <w:r w:rsidRPr="006245B9">
        <w:rPr>
          <w:u w:val="single"/>
        </w:rPr>
        <w:t xml:space="preserve"> climate </w:t>
      </w:r>
      <w:r w:rsidRPr="006245B9">
        <w:rPr>
          <w:highlight w:val="green"/>
          <w:u w:val="single"/>
        </w:rPr>
        <w:t>skeptic is unpersuaded by</w:t>
      </w:r>
      <w:r w:rsidRPr="006245B9">
        <w:rPr>
          <w:u w:val="single"/>
        </w:rPr>
        <w:t xml:space="preserve"> the </w:t>
      </w:r>
      <w:r w:rsidRPr="006245B9">
        <w:rPr>
          <w:highlight w:val="green"/>
          <w:u w:val="single"/>
        </w:rPr>
        <w:t>evidence that is already available</w:t>
      </w:r>
      <w:r w:rsidRPr="006245B9">
        <w:rPr>
          <w:sz w:val="14"/>
        </w:rPr>
        <w:t xml:space="preserve"> to them today, </w:t>
      </w:r>
      <w:r w:rsidRPr="006245B9">
        <w:rPr>
          <w:u w:val="single"/>
        </w:rPr>
        <w:t xml:space="preserve">my </w:t>
      </w:r>
      <w:r w:rsidRPr="006245B9">
        <w:rPr>
          <w:highlight w:val="green"/>
          <w:u w:val="single"/>
        </w:rPr>
        <w:t>model implies</w:t>
      </w:r>
      <w:r w:rsidRPr="006245B9">
        <w:rPr>
          <w:sz w:val="14"/>
        </w:rPr>
        <w:t xml:space="preserve"> that </w:t>
      </w:r>
      <w:r w:rsidRPr="006245B9">
        <w:rPr>
          <w:highlight w:val="green"/>
          <w:u w:val="single"/>
        </w:rPr>
        <w:t>they will</w:t>
      </w:r>
      <w:r w:rsidRPr="006245B9">
        <w:rPr>
          <w:u w:val="single"/>
        </w:rPr>
        <w:t xml:space="preserve"> likely </w:t>
      </w:r>
      <w:r w:rsidRPr="006245B9">
        <w:rPr>
          <w:highlight w:val="green"/>
          <w:u w:val="single"/>
        </w:rPr>
        <w:t>remain a skeptic</w:t>
      </w:r>
      <w:r w:rsidRPr="006245B9">
        <w:rPr>
          <w:u w:val="single"/>
        </w:rPr>
        <w:t xml:space="preserve"> for many years into future</w:t>
      </w:r>
      <w:r w:rsidRPr="006245B9">
        <w:rPr>
          <w:sz w:val="14"/>
        </w:rPr>
        <w:t xml:space="preserve">," said author Grant McDermott, an assistant professor in the University of Oregon Department of Economics interested in the interaction between human and natural systems. "Why? Because it suggests </w:t>
      </w:r>
      <w:r w:rsidRPr="006245B9">
        <w:rPr>
          <w:highlight w:val="green"/>
          <w:u w:val="single"/>
        </w:rPr>
        <w:t xml:space="preserve">their prior beliefs are </w:t>
      </w:r>
      <w:r w:rsidRPr="006245B9">
        <w:rPr>
          <w:u w:val="single"/>
        </w:rPr>
        <w:t xml:space="preserve">so </w:t>
      </w:r>
      <w:r w:rsidRPr="006245B9">
        <w:rPr>
          <w:highlight w:val="green"/>
          <w:u w:val="single"/>
        </w:rPr>
        <w:t>strong</w:t>
      </w:r>
      <w:r w:rsidRPr="006245B9">
        <w:rPr>
          <w:u w:val="single"/>
        </w:rPr>
        <w:t xml:space="preserve"> that even decades of continued warming may not be enough to convince them."</w:t>
      </w:r>
    </w:p>
    <w:p w14:paraId="27789CA2" w14:textId="77777777" w:rsidR="00124641" w:rsidRDefault="00124641" w:rsidP="00124641"/>
    <w:p w14:paraId="591DAC52" w14:textId="77777777" w:rsidR="00124641" w:rsidRDefault="00124641" w:rsidP="00124641">
      <w:pPr>
        <w:pStyle w:val="Heading4"/>
      </w:pPr>
      <w:r>
        <w:t xml:space="preserve">Republicans don’t care about citizens who want to act on Climate Change </w:t>
      </w:r>
    </w:p>
    <w:p w14:paraId="6268ABD7" w14:textId="77777777" w:rsidR="00124641" w:rsidRDefault="00124641" w:rsidP="00124641">
      <w:r>
        <w:t xml:space="preserve">Samantha </w:t>
      </w:r>
      <w:r w:rsidRPr="006245B9">
        <w:rPr>
          <w:rStyle w:val="Style13ptBold"/>
        </w:rPr>
        <w:t>Gross 21</w:t>
      </w:r>
      <w:r>
        <w:t xml:space="preserve"> (Director - Energy Security and Climate Initiative Fellow - Foreign Policy, Energy Security and Climate Initiative AT Brookings Institution)5/10/21, </w:t>
      </w:r>
      <w:r w:rsidRPr="00B5702A">
        <w:t>Republicans in Congress are out of step with the American public on climate</w:t>
      </w:r>
      <w:r>
        <w:t xml:space="preserve">, </w:t>
      </w:r>
      <w:r w:rsidRPr="00EF33B2">
        <w:t>https://www.brookings.edu/blog/planetpolicy/2021/05/10/republicans-in-congress-are-out-of-step-with-the-american-public-on-climate/</w:t>
      </w:r>
    </w:p>
    <w:p w14:paraId="64954014" w14:textId="77777777" w:rsidR="00124641" w:rsidRPr="006245B9" w:rsidRDefault="00124641" w:rsidP="00124641">
      <w:pPr>
        <w:rPr>
          <w:sz w:val="14"/>
        </w:rPr>
      </w:pPr>
      <w:proofErr w:type="gramStart"/>
      <w:r w:rsidRPr="006245B9">
        <w:rPr>
          <w:u w:val="single"/>
        </w:rPr>
        <w:t>A majority of</w:t>
      </w:r>
      <w:proofErr w:type="gramEnd"/>
      <w:r w:rsidRPr="006245B9">
        <w:rPr>
          <w:u w:val="single"/>
        </w:rPr>
        <w:t xml:space="preserve"> </w:t>
      </w:r>
      <w:r w:rsidRPr="006245B9">
        <w:rPr>
          <w:highlight w:val="green"/>
          <w:u w:val="single"/>
        </w:rPr>
        <w:t>Americans understand</w:t>
      </w:r>
      <w:r w:rsidRPr="006245B9">
        <w:rPr>
          <w:u w:val="single"/>
        </w:rPr>
        <w:t xml:space="preserve"> that </w:t>
      </w:r>
      <w:r w:rsidRPr="006245B9">
        <w:rPr>
          <w:highlight w:val="green"/>
          <w:u w:val="single"/>
        </w:rPr>
        <w:t>climate change is a problem</w:t>
      </w:r>
      <w:r w:rsidRPr="006245B9">
        <w:rPr>
          <w:u w:val="single"/>
        </w:rPr>
        <w:t xml:space="preserve">. A recent poll found that about six in 10 adults in the United States say the effects of global warming are already happening and a slightly greater proportion believe human activities are to blame for the Earth’s rise in temperature. Another study found that </w:t>
      </w:r>
      <w:r w:rsidRPr="006245B9">
        <w:rPr>
          <w:highlight w:val="green"/>
          <w:u w:val="single"/>
        </w:rPr>
        <w:t>65%</w:t>
      </w:r>
      <w:r w:rsidRPr="006245B9">
        <w:rPr>
          <w:u w:val="single"/>
        </w:rPr>
        <w:t xml:space="preserve"> of Americans </w:t>
      </w:r>
      <w:r w:rsidRPr="006245B9">
        <w:rPr>
          <w:highlight w:val="green"/>
          <w:u w:val="single"/>
        </w:rPr>
        <w:t>believe</w:t>
      </w:r>
      <w:r w:rsidRPr="006245B9">
        <w:rPr>
          <w:u w:val="single"/>
        </w:rPr>
        <w:t xml:space="preserve"> that </w:t>
      </w:r>
      <w:r w:rsidRPr="006245B9">
        <w:rPr>
          <w:highlight w:val="green"/>
          <w:u w:val="single"/>
        </w:rPr>
        <w:t>climate change is an emergency.</w:t>
      </w:r>
      <w:r w:rsidRPr="006245B9">
        <w:rPr>
          <w:u w:val="single"/>
        </w:rPr>
        <w:t xml:space="preserve"> Americans’ concern about climate translates into approval for action: 83% favor tax breaks for utilities that develop renewable power and 62% favor taxing companies for their greenhouse gas emissions. Such opinions are not just held among Democratic voters. A poll just before the 2020 election showed more than three-quarters of Republican </w:t>
      </w:r>
      <w:proofErr w:type="gramStart"/>
      <w:r w:rsidRPr="006245B9">
        <w:rPr>
          <w:u w:val="single"/>
        </w:rPr>
        <w:t>voters</w:t>
      </w:r>
      <w:proofErr w:type="gramEnd"/>
      <w:r w:rsidRPr="006245B9">
        <w:rPr>
          <w:u w:val="single"/>
        </w:rPr>
        <w:t xml:space="preserve"> favor government action to reduce greenhouse gas emissions. It’s not just the American people that are concerned about the climate and favor action. The American Petroleum Institute (API), a trade association that represents America’s oil and gas industry, announced in March 2021 a slate of actions that it favors to reduce greenhouse gas emissions, including a price on carbon.</w:t>
      </w:r>
      <w:r w:rsidRPr="006245B9">
        <w:rPr>
          <w:sz w:val="14"/>
        </w:rPr>
        <w:t xml:space="preserve"> Several large European oil and gas companies have set goals of achieving net-zero emissions by 2050. U.S.-based companies generally haven’t taken this step, but several have come out in favor of a price on carbon emissions. Some skeptics believe that oil company support for carbon policy is cynical, an attempt to prevent even more onerous regulation or a ploy to protect investments in natural gas or carbon capture. But even if the shift is tinged with cynicism, it still provides an opening for conversation and policymaking. </w:t>
      </w:r>
      <w:r w:rsidRPr="006245B9">
        <w:rPr>
          <w:u w:val="single"/>
        </w:rPr>
        <w:t xml:space="preserve">The U.S. financial industry is on board as well. </w:t>
      </w:r>
      <w:r w:rsidRPr="006245B9">
        <w:rPr>
          <w:sz w:val="14"/>
        </w:rPr>
        <w:t xml:space="preserve">The Climate Finance Working Group is made up of several trade associations for banks and financial institutions. In February 2021, the group issued a list of policy principals that would encourage financing for a low-carbon transition, including science-based policy in alignment with the Paris Agreement, long-term policy signals to foster innovation, and a price on carbon. Living and working in Germany for the past few months, I am frequently asked why U.S. greenhouse gas policy is behind Europe, when the United States will establish a price on carbon, and similar questions. The answer to those questions is Congress, where Republicans stand steadfast against serious legislation to deal with climate. </w:t>
      </w:r>
      <w:r w:rsidRPr="006245B9">
        <w:rPr>
          <w:u w:val="single"/>
        </w:rPr>
        <w:t xml:space="preserve">Many </w:t>
      </w:r>
      <w:r w:rsidRPr="006245B9">
        <w:rPr>
          <w:highlight w:val="green"/>
          <w:u w:val="single"/>
        </w:rPr>
        <w:t>Republicans legislators</w:t>
      </w:r>
      <w:r w:rsidRPr="006245B9">
        <w:rPr>
          <w:u w:val="single"/>
        </w:rPr>
        <w:t xml:space="preserve"> still </w:t>
      </w:r>
      <w:r w:rsidRPr="006245B9">
        <w:rPr>
          <w:highlight w:val="green"/>
          <w:u w:val="single"/>
        </w:rPr>
        <w:t>reject</w:t>
      </w:r>
      <w:r w:rsidRPr="006245B9">
        <w:rPr>
          <w:u w:val="single"/>
        </w:rPr>
        <w:t xml:space="preserve"> the science of </w:t>
      </w:r>
      <w:r w:rsidRPr="006245B9">
        <w:rPr>
          <w:highlight w:val="green"/>
          <w:u w:val="single"/>
        </w:rPr>
        <w:t>climate change</w:t>
      </w:r>
      <w:r w:rsidRPr="006245B9">
        <w:rPr>
          <w:u w:val="single"/>
        </w:rPr>
        <w:t xml:space="preserve">, a position not held by other mainstream parties in democratic </w:t>
      </w:r>
      <w:proofErr w:type="gramStart"/>
      <w:r w:rsidRPr="006245B9">
        <w:rPr>
          <w:u w:val="single"/>
        </w:rPr>
        <w:t>countries, but</w:t>
      </w:r>
      <w:proofErr w:type="gramEnd"/>
      <w:r w:rsidRPr="006245B9">
        <w:rPr>
          <w:u w:val="single"/>
        </w:rPr>
        <w:t xml:space="preserve"> rising among far-right parties in Europe. Their positions have not kept up with their constituents, or even some business groups with which they are typically aligned.</w:t>
      </w:r>
      <w:r w:rsidRPr="006245B9">
        <w:rPr>
          <w:sz w:val="14"/>
        </w:rPr>
        <w:t xml:space="preserve"> After the API made its announcement, Senator John </w:t>
      </w:r>
      <w:proofErr w:type="spellStart"/>
      <w:r w:rsidRPr="006245B9">
        <w:rPr>
          <w:sz w:val="14"/>
        </w:rPr>
        <w:t>Barrasso</w:t>
      </w:r>
      <w:proofErr w:type="spellEnd"/>
      <w:r w:rsidRPr="006245B9">
        <w:rPr>
          <w:sz w:val="14"/>
        </w:rPr>
        <w:t xml:space="preserve"> of Wyoming, the ranking Republican on the Senate Energy and Natural Resources Committee, issued a statement saying, “Proposals that impose a cost on carbon will hurt American families.” In April, Representative Scott Perry of Pennsylvania announced at a hearing of a subcommittee of the House Foreign Affairs Committee that he planned to introduce a bill to withdraw the United States from the United Nations Framework Commission on Climate Change. He introduced his bill, which has no chance of passing, on Earth Day. How did we get here? </w:t>
      </w:r>
      <w:r w:rsidRPr="006245B9">
        <w:rPr>
          <w:highlight w:val="green"/>
          <w:u w:val="single"/>
        </w:rPr>
        <w:t>A total unwillingness to cooperate</w:t>
      </w:r>
      <w:r w:rsidRPr="006245B9">
        <w:rPr>
          <w:u w:val="single"/>
        </w:rPr>
        <w:t xml:space="preserve"> with Democrats is part of the problem. </w:t>
      </w:r>
      <w:r w:rsidRPr="006245B9">
        <w:rPr>
          <w:highlight w:val="green"/>
          <w:u w:val="single"/>
        </w:rPr>
        <w:t>The polarized atmosphere</w:t>
      </w:r>
      <w:r w:rsidRPr="006245B9">
        <w:rPr>
          <w:u w:val="single"/>
        </w:rPr>
        <w:t xml:space="preserve"> in Washington </w:t>
      </w:r>
      <w:r w:rsidRPr="006245B9">
        <w:rPr>
          <w:highlight w:val="green"/>
          <w:u w:val="single"/>
        </w:rPr>
        <w:t>is</w:t>
      </w:r>
      <w:r w:rsidRPr="006245B9">
        <w:rPr>
          <w:u w:val="single"/>
        </w:rPr>
        <w:t xml:space="preserve"> such that it is </w:t>
      </w:r>
      <w:r w:rsidRPr="006245B9">
        <w:rPr>
          <w:highlight w:val="green"/>
          <w:u w:val="single"/>
        </w:rPr>
        <w:t>difficult for a Republican to support</w:t>
      </w:r>
      <w:r w:rsidRPr="006245B9">
        <w:rPr>
          <w:u w:val="single"/>
        </w:rPr>
        <w:t xml:space="preserve"> anything proposed by the </w:t>
      </w:r>
      <w:r w:rsidRPr="006245B9">
        <w:rPr>
          <w:highlight w:val="green"/>
          <w:u w:val="single"/>
        </w:rPr>
        <w:t>Biden</w:t>
      </w:r>
      <w:r w:rsidRPr="006245B9">
        <w:rPr>
          <w:u w:val="single"/>
        </w:rPr>
        <w:t xml:space="preserve"> administration, </w:t>
      </w:r>
      <w:r w:rsidRPr="006245B9">
        <w:rPr>
          <w:highlight w:val="green"/>
          <w:u w:val="single"/>
        </w:rPr>
        <w:t>lest they be demonized by</w:t>
      </w:r>
      <w:r w:rsidRPr="006245B9">
        <w:rPr>
          <w:u w:val="single"/>
        </w:rPr>
        <w:t xml:space="preserve"> right-wing </w:t>
      </w:r>
      <w:r w:rsidRPr="006245B9">
        <w:rPr>
          <w:highlight w:val="green"/>
          <w:u w:val="single"/>
        </w:rPr>
        <w:t>media</w:t>
      </w:r>
      <w:r w:rsidRPr="006245B9">
        <w:rPr>
          <w:u w:val="single"/>
        </w:rPr>
        <w:t xml:space="preserve"> and the party’s activist base</w:t>
      </w:r>
      <w:r w:rsidRPr="006245B9">
        <w:rPr>
          <w:sz w:val="14"/>
        </w:rPr>
        <w:t xml:space="preserve">. A lack of honesty exacerbates this problem. Just in the last few days there was a flareup on the political right that President Joe Biden’s climate plan intended to severely limit Americans’ meat consumption. His plan said no such thing, but as the saying goes, a lie can travel around the world while the truth is lacing up its boots. </w:t>
      </w:r>
      <w:r w:rsidRPr="006245B9">
        <w:rPr>
          <w:u w:val="single"/>
        </w:rPr>
        <w:t>The climate policies that Biden has proposed so far are a mix of executive action and proposals for Congress to fund climate-friendly investments.</w:t>
      </w:r>
      <w:r w:rsidRPr="006245B9">
        <w:rPr>
          <w:sz w:val="14"/>
        </w:rPr>
        <w:t xml:space="preserve"> His American Jobs Plan includes encouragement for electric vehicle purchases and charging station construction, a clean electricity standard and tax credits for clean electricity development, and support for low-carbon industrial processes. He’s more focused on carrots than sticks, in part because carrots are easier to get through a skeptical Congress. </w:t>
      </w:r>
      <w:r w:rsidRPr="006245B9">
        <w:rPr>
          <w:u w:val="single"/>
        </w:rPr>
        <w:t xml:space="preserve">Yet those policies are condemned by Republicans as “socialism.” “Our best future won’t come from Washington schemes or socialist dreams,” said Senator Tim Scott of South Carolina in response to President Biden’s first address to a joint session of Congress, on April 28. </w:t>
      </w:r>
      <w:r w:rsidRPr="006245B9">
        <w:rPr>
          <w:sz w:val="14"/>
        </w:rPr>
        <w:t xml:space="preserve">The situation of one political party out of step with </w:t>
      </w:r>
      <w:proofErr w:type="gramStart"/>
      <w:r w:rsidRPr="006245B9">
        <w:rPr>
          <w:sz w:val="14"/>
        </w:rPr>
        <w:t>a majority of</w:t>
      </w:r>
      <w:proofErr w:type="gramEnd"/>
      <w:r w:rsidRPr="006245B9">
        <w:rPr>
          <w:sz w:val="14"/>
        </w:rPr>
        <w:t xml:space="preserve"> the American people seems like an unsteady state, a disequilibrium that cannot hold. As an American concerned about climate and looking toward a low-carbon future, I wish that were so. </w:t>
      </w:r>
      <w:r w:rsidRPr="006245B9">
        <w:rPr>
          <w:u w:val="single"/>
        </w:rPr>
        <w:t xml:space="preserve">But the </w:t>
      </w:r>
      <w:r w:rsidRPr="006245B9">
        <w:rPr>
          <w:highlight w:val="green"/>
          <w:u w:val="single"/>
        </w:rPr>
        <w:t>Republican Party is sticking</w:t>
      </w:r>
      <w:r w:rsidRPr="006245B9">
        <w:rPr>
          <w:u w:val="single"/>
        </w:rPr>
        <w:t xml:space="preserve"> together </w:t>
      </w:r>
      <w:r w:rsidRPr="006245B9">
        <w:rPr>
          <w:highlight w:val="green"/>
          <w:u w:val="single"/>
        </w:rPr>
        <w:t>in opposition</w:t>
      </w:r>
      <w:r w:rsidRPr="006245B9">
        <w:rPr>
          <w:u w:val="single"/>
        </w:rPr>
        <w:t xml:space="preserve">. Although 57% of Republican voters support the American Jobs Plan, Republicans in Congress are saying no. The </w:t>
      </w:r>
      <w:r w:rsidRPr="006245B9">
        <w:rPr>
          <w:highlight w:val="green"/>
          <w:u w:val="single"/>
        </w:rPr>
        <w:t>anti-majoritarian structure</w:t>
      </w:r>
      <w:r w:rsidRPr="006245B9">
        <w:rPr>
          <w:u w:val="single"/>
        </w:rPr>
        <w:t xml:space="preserve"> of the Senate gives the minority power to </w:t>
      </w:r>
      <w:r w:rsidRPr="006245B9">
        <w:rPr>
          <w:highlight w:val="green"/>
          <w:u w:val="single"/>
        </w:rPr>
        <w:t>block legislation</w:t>
      </w:r>
      <w:r w:rsidRPr="006245B9">
        <w:rPr>
          <w:u w:val="single"/>
        </w:rPr>
        <w:t xml:space="preserve"> and require 60 votes for passage. </w:t>
      </w:r>
      <w:r w:rsidRPr="006245B9">
        <w:rPr>
          <w:sz w:val="14"/>
        </w:rPr>
        <w:t xml:space="preserve">Democrats can take advantage of their narrow control of the Senate to pass support for green investments through the budget reconciliation process, and perhaps afterward point out the popularity of the legislation among average Republicans. But in today’s tribal political environment, will it matter? Ultimately, hope for change among Congressional Republicans lies with voters, who say they care about climate, but haven’t made it a central issue determining their vote. Unless and until </w:t>
      </w:r>
      <w:proofErr w:type="gramStart"/>
      <w:r w:rsidRPr="006245B9">
        <w:rPr>
          <w:sz w:val="14"/>
        </w:rPr>
        <w:t>that changes</w:t>
      </w:r>
      <w:proofErr w:type="gramEnd"/>
      <w:r w:rsidRPr="006245B9">
        <w:rPr>
          <w:sz w:val="14"/>
        </w:rPr>
        <w:t>, I fear that U.S. climate gridlock will continue.</w:t>
      </w:r>
    </w:p>
    <w:p w14:paraId="2AEB1383" w14:textId="77777777" w:rsidR="00925179" w:rsidRPr="00925179" w:rsidRDefault="00925179" w:rsidP="00925179"/>
    <w:sectPr w:rsidR="00925179" w:rsidRPr="00925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55C9"/>
    <w:rsid w:val="000139A3"/>
    <w:rsid w:val="000146FC"/>
    <w:rsid w:val="00100833"/>
    <w:rsid w:val="00104529"/>
    <w:rsid w:val="00105942"/>
    <w:rsid w:val="00107396"/>
    <w:rsid w:val="00124641"/>
    <w:rsid w:val="00144A4C"/>
    <w:rsid w:val="00176AB0"/>
    <w:rsid w:val="00177B7D"/>
    <w:rsid w:val="0018322D"/>
    <w:rsid w:val="001B5776"/>
    <w:rsid w:val="001E527A"/>
    <w:rsid w:val="001F78CE"/>
    <w:rsid w:val="0020627F"/>
    <w:rsid w:val="00251FC7"/>
    <w:rsid w:val="002660E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0B6"/>
    <w:rsid w:val="006065BD"/>
    <w:rsid w:val="00645FA9"/>
    <w:rsid w:val="00647866"/>
    <w:rsid w:val="00665003"/>
    <w:rsid w:val="006A2AD0"/>
    <w:rsid w:val="006C2375"/>
    <w:rsid w:val="006D4ECC"/>
    <w:rsid w:val="00705098"/>
    <w:rsid w:val="00722258"/>
    <w:rsid w:val="007243E5"/>
    <w:rsid w:val="00766EA0"/>
    <w:rsid w:val="007A2226"/>
    <w:rsid w:val="007D71D3"/>
    <w:rsid w:val="007F55C9"/>
    <w:rsid w:val="007F5B66"/>
    <w:rsid w:val="00801230"/>
    <w:rsid w:val="00823A1C"/>
    <w:rsid w:val="00842514"/>
    <w:rsid w:val="00845B9D"/>
    <w:rsid w:val="00860984"/>
    <w:rsid w:val="008B3ECB"/>
    <w:rsid w:val="008B4E85"/>
    <w:rsid w:val="008C1B2E"/>
    <w:rsid w:val="00912C90"/>
    <w:rsid w:val="0091627E"/>
    <w:rsid w:val="00925179"/>
    <w:rsid w:val="0097032B"/>
    <w:rsid w:val="009D2EAD"/>
    <w:rsid w:val="009D54B2"/>
    <w:rsid w:val="009E1922"/>
    <w:rsid w:val="009F7ED2"/>
    <w:rsid w:val="00A93661"/>
    <w:rsid w:val="00A95652"/>
    <w:rsid w:val="00A95D9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5BF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90C73"/>
  <w15:chartTrackingRefBased/>
  <w15:docId w15:val="{2CB8A7ED-8773-4EA1-B6CD-8F493AFE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55C9"/>
    <w:rPr>
      <w:rFonts w:ascii="Calibri" w:hAnsi="Calibri" w:cs="Calibri"/>
      <w:sz w:val="26"/>
    </w:rPr>
  </w:style>
  <w:style w:type="paragraph" w:styleId="Heading1">
    <w:name w:val="heading 1"/>
    <w:aliases w:val="Pocket"/>
    <w:basedOn w:val="Normal"/>
    <w:next w:val="Normal"/>
    <w:link w:val="Heading1Char"/>
    <w:qFormat/>
    <w:rsid w:val="007F55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55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55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F55C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F55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5C9"/>
  </w:style>
  <w:style w:type="character" w:customStyle="1" w:styleId="Heading1Char">
    <w:name w:val="Heading 1 Char"/>
    <w:aliases w:val="Pocket Char"/>
    <w:basedOn w:val="DefaultParagraphFont"/>
    <w:link w:val="Heading1"/>
    <w:rsid w:val="007F55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55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55C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F55C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7F55C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55C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7F55C9"/>
    <w:rPr>
      <w:b w:val="0"/>
      <w:sz w:val="24"/>
      <w:u w:val="single"/>
    </w:rPr>
  </w:style>
  <w:style w:type="character" w:styleId="Hyperlink">
    <w:name w:val="Hyperlink"/>
    <w:basedOn w:val="DefaultParagraphFont"/>
    <w:uiPriority w:val="99"/>
    <w:unhideWhenUsed/>
    <w:rsid w:val="007F55C9"/>
    <w:rPr>
      <w:color w:val="auto"/>
      <w:u w:val="none"/>
    </w:rPr>
  </w:style>
  <w:style w:type="character" w:styleId="FollowedHyperlink">
    <w:name w:val="FollowedHyperlink"/>
    <w:basedOn w:val="DefaultParagraphFont"/>
    <w:uiPriority w:val="99"/>
    <w:semiHidden/>
    <w:unhideWhenUsed/>
    <w:rsid w:val="007F55C9"/>
    <w:rPr>
      <w:color w:val="auto"/>
      <w:u w:val="none"/>
    </w:rPr>
  </w:style>
  <w:style w:type="paragraph" w:customStyle="1" w:styleId="textbold">
    <w:name w:val="text bold"/>
    <w:basedOn w:val="Normal"/>
    <w:link w:val="Emphasis"/>
    <w:uiPriority w:val="7"/>
    <w:qFormat/>
    <w:rsid w:val="007F55C9"/>
    <w:pPr>
      <w:widowControl w:val="0"/>
      <w:ind w:left="720"/>
      <w:jc w:val="both"/>
    </w:pPr>
    <w:rPr>
      <w:b/>
      <w:iCs/>
      <w:u w:val="single"/>
    </w:rPr>
  </w:style>
  <w:style w:type="paragraph" w:styleId="ListParagraph">
    <w:name w:val="List Paragraph"/>
    <w:basedOn w:val="Normal"/>
    <w:uiPriority w:val="34"/>
    <w:qFormat/>
    <w:rsid w:val="00606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world/live-blog/russia-ukraine-live-updates-n1290057/ncrd1290087" TargetMode="External"/><Relationship Id="rId13" Type="http://schemas.openxmlformats.org/officeDocument/2006/relationships/hyperlink" Target="https://www.foreignaffairs.com/articles/china/competition-with-china-without-catastrophe" TargetMode="External"/><Relationship Id="rId18" Type="http://schemas.openxmlformats.org/officeDocument/2006/relationships/hyperlink" Target="https://dictionary.cambridge.org/us/dictionary/english/radio" TargetMode="External"/><Relationship Id="rId26" Type="http://schemas.openxmlformats.org/officeDocument/2006/relationships/hyperlink" Target="https://www.researchgate.net/publication/295677478_Red_White_and_Blue_Enough_to_Be_Green_Effects_of_Moral_Framing_on_Climate_Change_Attitudes_and_Conservation_Behaviors" TargetMode="External"/><Relationship Id="rId3" Type="http://schemas.openxmlformats.org/officeDocument/2006/relationships/styles" Target="styles.xml"/><Relationship Id="rId21" Type="http://schemas.openxmlformats.org/officeDocument/2006/relationships/hyperlink" Target="https://www.nytimes.com/2019/10/31/opinion/sunday/climate-change-evangelical-christian.html" TargetMode="External"/><Relationship Id="rId7" Type="http://schemas.openxmlformats.org/officeDocument/2006/relationships/hyperlink" Target="https://www.youtube.com/watch?v=OMTeSsnNCw0" TargetMode="External"/><Relationship Id="rId12" Type="http://schemas.openxmlformats.org/officeDocument/2006/relationships/hyperlink" Target="https://www.foreignaffairs.com/articles/syria/2016-03-20/russias-pyrrhic-victory-syria" TargetMode="External"/><Relationship Id="rId17" Type="http://schemas.openxmlformats.org/officeDocument/2006/relationships/hyperlink" Target="https://dictionary.cambridge.org/us/dictionary/english/television" TargetMode="External"/><Relationship Id="rId25" Type="http://schemas.openxmlformats.org/officeDocument/2006/relationships/hyperlink" Target="https://www.nytimes.com/2012/03/25/books/review/the-righteous-mind-by-jonathan-haidt.html" TargetMode="External"/><Relationship Id="rId2" Type="http://schemas.openxmlformats.org/officeDocument/2006/relationships/numbering" Target="numbering.xml"/><Relationship Id="rId16" Type="http://schemas.openxmlformats.org/officeDocument/2006/relationships/hyperlink" Target="https://dictionary.cambridge.org/us/dictionary/english/its" TargetMode="External"/><Relationship Id="rId20" Type="http://schemas.openxmlformats.org/officeDocument/2006/relationships/hyperlink" Target="https://dictionary.cambridge.org/us/dictionary/english/criticiz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ashingtonpost.com/outlook/2022/03/01/information-war-zelensky-ukraine-putin-russia/" TargetMode="External"/><Relationship Id="rId11" Type="http://schemas.openxmlformats.org/officeDocument/2006/relationships/hyperlink" Target="https://www.foreignaffairs.com/articles/ukraine/2022-02-18/what-if-russia-wins" TargetMode="External"/><Relationship Id="rId24" Type="http://schemas.openxmlformats.org/officeDocument/2006/relationships/hyperlink" Target="https://www.vice.com/en_us/article/a3d35a/how-to-sway-a-climate-change-skeptic" TargetMode="External"/><Relationship Id="rId5" Type="http://schemas.openxmlformats.org/officeDocument/2006/relationships/webSettings" Target="webSettings.xml"/><Relationship Id="rId15" Type="http://schemas.openxmlformats.org/officeDocument/2006/relationships/hyperlink" Target="https://dictionary.cambridge.org/us/dictionary/english/press" TargetMode="External"/><Relationship Id="rId23" Type="http://schemas.openxmlformats.org/officeDocument/2006/relationships/hyperlink" Target="https://www.cnbc.com/video/2016/04/15/global-warming-a-religion-not-science-ted-cruz.html" TargetMode="External"/><Relationship Id="rId28" Type="http://schemas.openxmlformats.org/officeDocument/2006/relationships/fontTable" Target="fontTable.xml"/><Relationship Id="rId10" Type="http://schemas.openxmlformats.org/officeDocument/2006/relationships/hyperlink" Target="https://www.theverge.com/2022/2/25/22950874/russia-facebook-blocked-roskomnadzor-media-censorship" TargetMode="External"/><Relationship Id="rId19" Type="http://schemas.openxmlformats.org/officeDocument/2006/relationships/hyperlink" Target="https://dictionary.cambridge.org/us/dictionary/english/able" TargetMode="External"/><Relationship Id="rId4" Type="http://schemas.openxmlformats.org/officeDocument/2006/relationships/settings" Target="settings.xml"/><Relationship Id="rId9" Type="http://schemas.openxmlformats.org/officeDocument/2006/relationships/hyperlink" Target="https://www.axios.com/youtube-meta-twitter-restrict-russian-state-media-323d966f-531e-40f5-aa06-3b82998589df.html" TargetMode="External"/><Relationship Id="rId14" Type="http://schemas.openxmlformats.org/officeDocument/2006/relationships/hyperlink" Target="https://dictionary.cambridge.org/us/dictionary/english/free" TargetMode="External"/><Relationship Id="rId22" Type="http://schemas.openxmlformats.org/officeDocument/2006/relationships/hyperlink" Target="https://www.pewforum.org/2015/06/16/catholics-divided-over-global-warming/" TargetMode="External"/><Relationship Id="rId27" Type="http://schemas.openxmlformats.org/officeDocument/2006/relationships/hyperlink" Target="https://phys.org/news/2021-05-climate-skeptics-easily-evide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Pages>
  <Words>8945</Words>
  <Characters>50991</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6</cp:revision>
  <dcterms:created xsi:type="dcterms:W3CDTF">2022-03-10T13:21:00Z</dcterms:created>
  <dcterms:modified xsi:type="dcterms:W3CDTF">2022-03-10T15:58:00Z</dcterms:modified>
</cp:coreProperties>
</file>