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6D883" w14:textId="77777777" w:rsidR="002501C1" w:rsidRDefault="002501C1" w:rsidP="002501C1">
      <w:pPr>
        <w:pStyle w:val="Heading3"/>
      </w:pPr>
      <w:r>
        <w:t>FW</w:t>
      </w:r>
    </w:p>
    <w:p w14:paraId="356CD8FB" w14:textId="77777777" w:rsidR="002501C1" w:rsidRPr="00C05CBA" w:rsidRDefault="002501C1" w:rsidP="002501C1">
      <w:pPr>
        <w:pStyle w:val="Heading4"/>
        <w:spacing w:before="0" w:after="40" w:line="276" w:lineRule="auto"/>
        <w:rPr>
          <w:rFonts w:cs="Calibri"/>
        </w:rPr>
      </w:pPr>
      <w:r w:rsidRPr="00C05CBA">
        <w:rPr>
          <w:rFonts w:cs="Calibri"/>
        </w:rPr>
        <w:t>Ethics must begin a priori:</w:t>
      </w:r>
    </w:p>
    <w:p w14:paraId="2BCCE249" w14:textId="77777777" w:rsidR="002501C1" w:rsidRPr="00C05CBA" w:rsidRDefault="002501C1" w:rsidP="002501C1">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6E11E0D6" w14:textId="77777777" w:rsidR="002501C1" w:rsidRPr="00AE5268" w:rsidRDefault="002501C1" w:rsidP="002501C1">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3EEB552C" w14:textId="77777777" w:rsidR="002501C1" w:rsidRPr="00C05CBA" w:rsidRDefault="002501C1" w:rsidP="002501C1">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63D72C73" w14:textId="77777777" w:rsidR="002501C1" w:rsidRDefault="002501C1" w:rsidP="002501C1">
      <w:pPr>
        <w:pStyle w:val="Heading4"/>
      </w:pPr>
      <w:r w:rsidRPr="00F279F1">
        <w:rPr>
          <w:u w:val="single"/>
        </w:rPr>
        <w:t>That justifies universality</w:t>
      </w:r>
      <w:r>
        <w:t xml:space="preserve"> </w:t>
      </w:r>
      <w:r w:rsidRPr="00CE11B7">
        <w:t xml:space="preserve">–a priori principles like reason apply to everyone since they are independent of human experience and </w:t>
      </w:r>
      <w:r>
        <w:t>–</w:t>
      </w:r>
      <w:r w:rsidRPr="00CE11B7">
        <w:t xml:space="preserve"> any non-universalizable norm justifies someone’s ability to impede on your ends i.e. if I want to eat ice cream, I must recognize that others may affect my pursuit of that end</w:t>
      </w:r>
      <w:r>
        <w:t>.</w:t>
      </w:r>
    </w:p>
    <w:p w14:paraId="63C2B7BC" w14:textId="77777777" w:rsidR="002501C1" w:rsidRPr="00C05CBA" w:rsidRDefault="002501C1" w:rsidP="002501C1">
      <w:pPr>
        <w:pStyle w:val="Heading4"/>
        <w:spacing w:before="0" w:after="40" w:line="276" w:lineRule="auto"/>
        <w:rPr>
          <w:rFonts w:cs="Calibri"/>
        </w:rPr>
      </w:pPr>
      <w:r w:rsidRPr="00C05CBA">
        <w:rPr>
          <w:rFonts w:cs="Calibri"/>
        </w:rPr>
        <w:t>Thus, the standard is consistency with the categorical imperative. Prefer:</w:t>
      </w:r>
    </w:p>
    <w:p w14:paraId="400FA15B" w14:textId="77777777" w:rsidR="002501C1" w:rsidRPr="00C05CBA" w:rsidRDefault="002501C1" w:rsidP="002501C1">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1D582B7B" w14:textId="77777777" w:rsidR="002501C1" w:rsidRDefault="002501C1" w:rsidP="002501C1">
      <w:pPr>
        <w:pStyle w:val="Heading4"/>
      </w:pPr>
      <w:r w:rsidRPr="00C05CBA">
        <w:rPr>
          <w:rFonts w:eastAsia="Times New Roman"/>
        </w:rPr>
        <w:t xml:space="preserve">[2] Consequences fail: </w:t>
      </w:r>
      <w:r>
        <w:t>a</w:t>
      </w:r>
      <w:r w:rsidRPr="00C423B9">
        <w:t xml:space="preserve">] </w:t>
      </w:r>
      <w:r>
        <w:t>Yes act/omission distinction – t</w:t>
      </w:r>
      <w:r w:rsidRPr="00C423B9">
        <w:t xml:space="preserve">here are infinite events occurring over which you have no control, so you can never be moral </w:t>
      </w:r>
      <w:r>
        <w:t>b</w:t>
      </w:r>
      <w:r w:rsidRPr="00C423B9">
        <w:t xml:space="preserve">] Every action has infinite stemming consequences so we can’t predict. </w:t>
      </w:r>
      <w:r>
        <w:t>c</w:t>
      </w:r>
      <w:r w:rsidRPr="00C423B9">
        <w:t xml:space="preserve">] Induction is circular because it </w:t>
      </w:r>
      <w:r>
        <w:t>assumes</w:t>
      </w:r>
      <w:r w:rsidRPr="00C423B9">
        <w:t xml:space="preserve"> nature will hold uniform </w:t>
      </w:r>
      <w:r>
        <w:t>d] aggregation impossible – impossible to measure pain and pleasure</w:t>
      </w:r>
      <w:r w:rsidRPr="00C423B9">
        <w:t xml:space="preserve"> </w:t>
      </w:r>
      <w:r>
        <w:t>e</w:t>
      </w:r>
      <w:r w:rsidRPr="00C423B9">
        <w:t xml:space="preserve">] Every action is infinitely divisible, only intents unify </w:t>
      </w:r>
    </w:p>
    <w:p w14:paraId="5165D079" w14:textId="4A9D5CD9" w:rsidR="002501C1" w:rsidRPr="00CE11B7" w:rsidRDefault="002501C1" w:rsidP="002501C1">
      <w:pPr>
        <w:pStyle w:val="Heading4"/>
      </w:pPr>
      <w:r>
        <w:rPr>
          <w:rFonts w:eastAsia="Times New Roman"/>
          <w:bCs/>
          <w:color w:val="000000" w:themeColor="text1"/>
          <w:szCs w:val="26"/>
        </w:rPr>
        <w:t xml:space="preserve">[3] </w:t>
      </w:r>
      <w:r w:rsidRPr="00CE11B7">
        <w:t>Only universalizable reason can effectively explain the perspectives of agents – that’s the best method for combatting oppression</w:t>
      </w:r>
      <w:r>
        <w:t>.</w:t>
      </w:r>
    </w:p>
    <w:p w14:paraId="49FB91F1" w14:textId="77777777" w:rsidR="002501C1" w:rsidRPr="00426666" w:rsidRDefault="002501C1" w:rsidP="002501C1">
      <w:pPr>
        <w:rPr>
          <w:rFonts w:asciiTheme="majorHAnsi" w:hAnsiTheme="majorHAnsi" w:cstheme="majorHAnsi"/>
          <w:sz w:val="16"/>
          <w:szCs w:val="16"/>
        </w:rPr>
      </w:pPr>
      <w:r w:rsidRPr="008067E3">
        <w:rPr>
          <w:rStyle w:val="Style13ptBold"/>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531A982D" w14:textId="5069FB01" w:rsidR="002501C1" w:rsidRDefault="002501C1" w:rsidP="002501C1">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071E43DB" w14:textId="673AF72C" w:rsidR="002501C1" w:rsidRDefault="002501C1" w:rsidP="002501C1">
      <w:pPr>
        <w:pStyle w:val="Heading4"/>
        <w:rPr>
          <w:rFonts w:cs="Calibri"/>
        </w:rPr>
      </w:pPr>
      <w:r>
        <w:rPr>
          <w:rFonts w:cs="Calibri"/>
        </w:rPr>
        <w:t xml:space="preserve">[4] </w:t>
      </w:r>
      <w:r w:rsidRPr="008D552A">
        <w:rPr>
          <w:rFonts w:cs="Calibri"/>
        </w:rPr>
        <w:t>Interpretation: the neg must not contest</w:t>
      </w:r>
      <w:r>
        <w:rPr>
          <w:rFonts w:cs="Calibri"/>
        </w:rPr>
        <w:t xml:space="preserve"> both</w:t>
      </w:r>
      <w:r w:rsidRPr="008D552A">
        <w:rPr>
          <w:rFonts w:cs="Calibri"/>
        </w:rPr>
        <w:t xml:space="preserve"> the aff framework</w:t>
      </w:r>
      <w:r>
        <w:rPr>
          <w:rFonts w:cs="Calibri"/>
        </w:rPr>
        <w:t xml:space="preserve"> and offense – to clarify you can not read an alternative framework and contest the 1ac fw offense</w:t>
      </w:r>
    </w:p>
    <w:p w14:paraId="2F1DCFBF" w14:textId="77777777" w:rsidR="002501C1" w:rsidRPr="00DB10F1" w:rsidRDefault="002501C1" w:rsidP="002501C1">
      <w:pPr>
        <w:pStyle w:val="Heading4"/>
      </w:pPr>
      <w:r>
        <w:t>Violation’s pre-emptive.</w:t>
      </w:r>
    </w:p>
    <w:p w14:paraId="25B7AC27" w14:textId="2C4F5722" w:rsidR="002501C1" w:rsidRDefault="002501C1" w:rsidP="002501C1">
      <w:pPr>
        <w:pStyle w:val="Heading4"/>
        <w:rPr>
          <w:rFonts w:eastAsia="Times New Roman"/>
        </w:rPr>
      </w:pPr>
      <w:r w:rsidRPr="008D552A">
        <w:t xml:space="preserve">Strat skew – </w:t>
      </w:r>
      <w:r w:rsidR="003F6651" w:rsidRPr="003F6651">
        <w:rPr>
          <w:rFonts w:eastAsia="Times New Roman"/>
        </w:rPr>
        <w:t xml:space="preserve">forces the 1ar to cover multiple layers while the 2nr </w:t>
      </w:r>
      <w:r w:rsidR="003F6651">
        <w:rPr>
          <w:rFonts w:eastAsia="Times New Roman"/>
        </w:rPr>
        <w:t>can just collapse to one layer to win – supercharged by the fact that the 1ar is 4 min long and the long 2nr will always dust the short 1ar</w:t>
      </w:r>
    </w:p>
    <w:p w14:paraId="7ACE6DB8" w14:textId="022879A3" w:rsidR="003F6651" w:rsidRPr="003F6651" w:rsidRDefault="003F6651" w:rsidP="003F6651">
      <w:pPr>
        <w:pStyle w:val="Heading4"/>
      </w:pPr>
      <w:r w:rsidRPr="003F6651">
        <w:t>Depth of education - u go deeper on one layer</w:t>
      </w:r>
      <w:r>
        <w:t xml:space="preserve"> of the debate either framework or the offense instead of spreading thin on both</w:t>
      </w:r>
      <w:r w:rsidRPr="003F6651">
        <w:t>. depth outweighs cuz ud rather read 100 pages from one book than one page from 100 books</w:t>
      </w:r>
    </w:p>
    <w:p w14:paraId="12541EE0" w14:textId="77777777" w:rsidR="002501C1" w:rsidRPr="00505583" w:rsidRDefault="002501C1" w:rsidP="002501C1">
      <w:pPr>
        <w:pStyle w:val="Heading4"/>
        <w:rPr>
          <w:rFonts w:cs="Calibri"/>
        </w:rPr>
      </w:pPr>
      <w:r w:rsidRPr="008D552A">
        <w:rPr>
          <w:rFonts w:cs="Calibri"/>
        </w:rPr>
        <w:t>No RVI on 1ac theory that has a pre-emptive violation--they would have 7 minutes to answer a minute-long shell and the debate would end right there--the entire 1ac cant be the shell because then they could just choose not to violate it</w:t>
      </w:r>
    </w:p>
    <w:p w14:paraId="40312E86" w14:textId="77777777" w:rsidR="002501C1" w:rsidRDefault="002501C1" w:rsidP="002501C1">
      <w:pPr>
        <w:pStyle w:val="Heading4"/>
      </w:pPr>
      <w:r>
        <w:t>1AC Theory is DTD—its key to making sure they’re held accountable since they chose to violate it</w:t>
      </w:r>
    </w:p>
    <w:p w14:paraId="39D29888" w14:textId="77777777" w:rsidR="002501C1" w:rsidRPr="00391519" w:rsidRDefault="002501C1" w:rsidP="002501C1">
      <w:pPr>
        <w:pStyle w:val="Heading4"/>
      </w:pPr>
      <w:r>
        <w:t xml:space="preserve">Competing interps on 1AC Theory- A] 7 minutes is more than enough time to robustly justify their counter interp </w:t>
      </w:r>
    </w:p>
    <w:p w14:paraId="0CCF4888" w14:textId="65CF0727" w:rsidR="002501C1" w:rsidRPr="003F6651" w:rsidRDefault="002501C1" w:rsidP="003F6651">
      <w:pPr>
        <w:pStyle w:val="Heading4"/>
      </w:pPr>
      <w:r>
        <w:t>Fairness outweighs: 1] testing – if we can’t answer their arguments we don’t know if they’re right 2] minority debaters will just quit if the activity is unfair which supercharges abuse</w:t>
      </w:r>
    </w:p>
    <w:p w14:paraId="3E4CD715" w14:textId="77777777" w:rsidR="002501C1" w:rsidRPr="00C05CBA" w:rsidRDefault="002501C1" w:rsidP="002501C1">
      <w:pPr>
        <w:pStyle w:val="Heading3"/>
        <w:spacing w:before="0" w:after="40" w:line="276" w:lineRule="auto"/>
        <w:rPr>
          <w:rFonts w:cs="Calibri"/>
        </w:rPr>
      </w:pPr>
      <w:r w:rsidRPr="00C05CBA">
        <w:rPr>
          <w:rFonts w:cs="Calibri"/>
        </w:rPr>
        <w:t>Advocacy</w:t>
      </w:r>
    </w:p>
    <w:p w14:paraId="24E40737" w14:textId="77777777" w:rsidR="002501C1" w:rsidRPr="001312B7" w:rsidRDefault="002501C1" w:rsidP="002501C1">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p>
    <w:p w14:paraId="5AF58080" w14:textId="77777777" w:rsidR="002501C1" w:rsidRPr="00C05CBA" w:rsidRDefault="002501C1" w:rsidP="002501C1">
      <w:pPr>
        <w:pStyle w:val="Heading3"/>
        <w:spacing w:before="0" w:after="40" w:line="276" w:lineRule="auto"/>
        <w:rPr>
          <w:rFonts w:cs="Calibri"/>
        </w:rPr>
      </w:pPr>
      <w:r w:rsidRPr="00C05CBA">
        <w:rPr>
          <w:rFonts w:cs="Calibri"/>
        </w:rPr>
        <w:t>Offense</w:t>
      </w:r>
    </w:p>
    <w:p w14:paraId="174F9F32" w14:textId="77777777" w:rsidR="002501C1" w:rsidRPr="00C05CBA" w:rsidRDefault="002501C1" w:rsidP="002501C1">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649AFBD5" w14:textId="77777777" w:rsidR="002501C1" w:rsidRPr="00C05CBA" w:rsidRDefault="002501C1" w:rsidP="002501C1">
      <w:pPr>
        <w:spacing w:after="40" w:line="276" w:lineRule="auto"/>
        <w:rPr>
          <w:rFonts w:eastAsia="Times New Roman"/>
          <w:sz w:val="24"/>
        </w:rPr>
      </w:pPr>
      <w:r w:rsidRPr="00C05CBA">
        <w:rPr>
          <w:rFonts w:eastAsia="Times New Roman"/>
          <w:b/>
          <w:bCs/>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6" w:history="1">
        <w:r w:rsidRPr="00C05CBA">
          <w:rPr>
            <w:rStyle w:val="Hyperlink"/>
            <w:rFonts w:eastAsia="Times New Roman"/>
          </w:rPr>
          <w:t>https://ualr.edu/socialchange/2018/04/04/patently-unfair/</w:t>
        </w:r>
      </w:hyperlink>
      <w:r w:rsidRPr="00C05CBA">
        <w:rPr>
          <w:rFonts w:eastAsia="Times New Roman"/>
        </w:rPr>
        <w:t>) BHHS AK</w:t>
      </w:r>
    </w:p>
    <w:p w14:paraId="28BBFCD6" w14:textId="77777777" w:rsidR="002501C1" w:rsidRPr="00C05CBA" w:rsidRDefault="002501C1" w:rsidP="002501C1">
      <w:pPr>
        <w:spacing w:after="40" w:line="276" w:lineRule="auto"/>
      </w:pPr>
      <w:r w:rsidRPr="00C05CBA">
        <w:t xml:space="preserve">Although the right to the protection of “moral and material interests resulting from any scientific, literary, or artistic production,”[32] is a human right as defined in the UDHR and the ICESCR, </w:t>
      </w:r>
      <w:r w:rsidRPr="00C05CBA">
        <w:rPr>
          <w:u w:val="single"/>
        </w:rPr>
        <w:t xml:space="preserve">the current system of </w:t>
      </w:r>
      <w:r w:rsidRPr="00C05CBA">
        <w:rPr>
          <w:highlight w:val="green"/>
          <w:u w:val="single"/>
        </w:rPr>
        <w:t>intellectual property protection</w:t>
      </w:r>
      <w:r w:rsidRPr="00C05CBA">
        <w:rPr>
          <w:u w:val="single"/>
        </w:rPr>
        <w:t xml:space="preserve"> conflicts with and even </w:t>
      </w:r>
      <w:r w:rsidRPr="00C05CBA">
        <w:rPr>
          <w:highlight w:val="green"/>
          <w:u w:val="single"/>
        </w:rPr>
        <w:t>violates</w:t>
      </w:r>
      <w:r w:rsidRPr="00C05CBA">
        <w:rPr>
          <w:u w:val="single"/>
        </w:rPr>
        <w:t xml:space="preserve"> rights that are considered to be fundamental to human life. Although intellectual property instruments are certainly used to violate essential </w:t>
      </w:r>
      <w:r w:rsidRPr="00C05CBA">
        <w:rPr>
          <w:highlight w:val="green"/>
          <w:u w:val="single"/>
        </w:rPr>
        <w:t>civil and political freedom</w:t>
      </w:r>
      <w:r w:rsidRPr="00C05CBA">
        <w:rPr>
          <w:u w:val="single"/>
        </w:rPr>
        <w:t xml:space="preserve">s like the freedom </w:t>
      </w:r>
      <w:r w:rsidRPr="00C05CBA">
        <w:rPr>
          <w:highlight w:val="green"/>
          <w:u w:val="single"/>
        </w:rPr>
        <w:t>of expression</w:t>
      </w:r>
      <w:r w:rsidRPr="00C05CBA">
        <w:rPr>
          <w:u w:val="single"/>
        </w:rPr>
        <w:t xml:space="preserve">, and </w:t>
      </w:r>
      <w:r w:rsidRPr="00C05CBA">
        <w:rPr>
          <w:highlight w:val="green"/>
          <w:u w:val="single"/>
        </w:rPr>
        <w:t>economic</w:t>
      </w:r>
      <w:r w:rsidRPr="00C05CBA">
        <w:rPr>
          <w:u w:val="single"/>
        </w:rPr>
        <w:t xml:space="preserve"> and social </w:t>
      </w:r>
      <w:r w:rsidRPr="00C05CBA">
        <w:rPr>
          <w:highlight w:val="green"/>
          <w:u w:val="single"/>
        </w:rPr>
        <w:t>freedom</w:t>
      </w:r>
      <w:r w:rsidRPr="00C05CBA">
        <w:rPr>
          <w:u w:val="single"/>
        </w:rPr>
        <w:t xml:space="preserve">s like the </w:t>
      </w:r>
      <w:r w:rsidRPr="00C05CBA">
        <w:rPr>
          <w:highlight w:val="green"/>
          <w:u w:val="single"/>
        </w:rPr>
        <w:t>freedom to share in the scientific advancements</w:t>
      </w:r>
      <w:r w:rsidRPr="00C05CBA">
        <w:rPr>
          <w:u w:val="single"/>
        </w:rPr>
        <w:t xml:space="preserve"> of society, </w:t>
      </w:r>
      <w:r w:rsidRPr="00C05CBA">
        <w:rPr>
          <w:highlight w:val="green"/>
          <w:u w:val="single"/>
        </w:rPr>
        <w:t>the most blatant violations</w:t>
      </w:r>
      <w:r w:rsidRPr="00C05CBA">
        <w:rPr>
          <w:u w:val="single"/>
        </w:rPr>
        <w:t xml:space="preserve"> of human rights caused </w:t>
      </w:r>
      <w:r w:rsidRPr="00C05CBA">
        <w:rPr>
          <w:highlight w:val="green"/>
          <w:u w:val="single"/>
        </w:rPr>
        <w:t>by intellectual property protection occur in</w:t>
      </w:r>
      <w:r w:rsidRPr="00C05CBA">
        <w:rPr>
          <w:u w:val="single"/>
        </w:rPr>
        <w:t xml:space="preserve"> the fields of nutrition, </w:t>
      </w:r>
      <w:r w:rsidRPr="00C05CBA">
        <w:rPr>
          <w:highlight w:val="green"/>
          <w:u w:val="single"/>
        </w:rPr>
        <w:t>healthcare</w:t>
      </w:r>
      <w:r w:rsidRPr="00C05CBA">
        <w:rPr>
          <w:u w:val="single"/>
        </w:rPr>
        <w:t>, a</w:t>
      </w:r>
      <w:r w:rsidRPr="00C05CBA">
        <w:rPr>
          <w:rStyle w:val="StyleUnderline"/>
        </w:rPr>
        <w:t>nd culture.[33] Of these essential entitlements, the rights to food and health are made even more significant by their relationship to the most fundamental of all human rights: the right to life.</w:t>
      </w:r>
    </w:p>
    <w:p w14:paraId="4EDF6B24" w14:textId="77777777" w:rsidR="002501C1" w:rsidRPr="00C05CBA" w:rsidRDefault="002501C1" w:rsidP="002501C1">
      <w:pPr>
        <w:pStyle w:val="Heading4"/>
        <w:spacing w:before="0" w:after="40" w:line="276" w:lineRule="auto"/>
        <w:rPr>
          <w:rFonts w:cs="Calibri"/>
          <w:sz w:val="24"/>
        </w:rPr>
      </w:pPr>
      <w:r w:rsidRPr="00C05CBA">
        <w:rPr>
          <w:rFonts w:cs="Calibri"/>
        </w:rPr>
        <w:t>[2] IPP is inconsistent with free market principles</w:t>
      </w:r>
    </w:p>
    <w:p w14:paraId="6C1E3644" w14:textId="77777777" w:rsidR="002501C1" w:rsidRPr="00C05CBA" w:rsidRDefault="002501C1" w:rsidP="002501C1">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7"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5E14C803" w14:textId="77777777" w:rsidR="002501C1" w:rsidRPr="008067E3" w:rsidRDefault="002501C1" w:rsidP="002501C1">
      <w:pPr>
        <w:spacing w:after="40" w:line="276" w:lineRule="auto"/>
        <w:rPr>
          <w:sz w:val="24"/>
          <w:u w:val="single"/>
        </w:rPr>
      </w:pPr>
      <w:r w:rsidRPr="00C05CBA">
        <w:rPr>
          <w:sz w:val="16"/>
        </w:rPr>
        <w:t xml:space="preserve">But are they? </w:t>
      </w:r>
      <w:r w:rsidRPr="00C05CBA">
        <w:rPr>
          <w:rStyle w:val="StyleUnderline"/>
        </w:rPr>
        <w:t xml:space="preserve">There are good reasons to think that </w:t>
      </w:r>
      <w:r w:rsidRPr="00C05CBA">
        <w:rPr>
          <w:rStyle w:val="StyleUnderline"/>
          <w:highlight w:val="green"/>
        </w:rPr>
        <w:t>IP is not</w:t>
      </w:r>
      <w:r w:rsidRPr="00C05CBA">
        <w:rPr>
          <w:rStyle w:val="StyleUnderline"/>
        </w:rPr>
        <w:t xml:space="preserve"> actually </w:t>
      </w:r>
      <w:r w:rsidRPr="00C05CBA">
        <w:rPr>
          <w:rStyle w:val="StyleUnderline"/>
          <w:highlight w:val="green"/>
        </w:rPr>
        <w:t>property</w:t>
      </w:r>
      <w:r w:rsidRPr="00C05CBA">
        <w:rPr>
          <w:rStyle w:val="StyleUnderline"/>
        </w:rPr>
        <w:t xml:space="preserve">—that </w:t>
      </w:r>
      <w:r w:rsidRPr="00C05CBA">
        <w:rPr>
          <w:rStyle w:val="StyleUnderline"/>
          <w:highlight w:val="green"/>
        </w:rPr>
        <w:t>it is</w:t>
      </w:r>
      <w:r w:rsidRPr="00C05CBA">
        <w:rPr>
          <w:rStyle w:val="StyleUnderline"/>
        </w:rPr>
        <w:t xml:space="preserve"> actually </w:t>
      </w:r>
      <w:r w:rsidRPr="00C05CBA">
        <w:rPr>
          <w:rStyle w:val="StyleUnderline"/>
          <w:highlight w:val="green"/>
        </w:rPr>
        <w:t>antithetical</w:t>
      </w:r>
      <w:r w:rsidRPr="00C05CBA">
        <w:rPr>
          <w:rStyle w:val="StyleUnderline"/>
        </w:rPr>
        <w:t xml:space="preserve"> </w:t>
      </w:r>
      <w:r w:rsidRPr="00C05CBA">
        <w:rPr>
          <w:rStyle w:val="StyleUnderline"/>
          <w:highlight w:val="green"/>
        </w:rPr>
        <w:t>to a</w:t>
      </w:r>
      <w:r w:rsidRPr="00C05CBA">
        <w:rPr>
          <w:rStyle w:val="StyleUnderline"/>
        </w:rPr>
        <w:t xml:space="preserve"> private-property, </w:t>
      </w:r>
      <w:r w:rsidRPr="00C05CBA">
        <w:rPr>
          <w:rStyle w:val="StyleUnderline"/>
          <w:highlight w:val="green"/>
        </w:rPr>
        <w:t>free-market</w:t>
      </w:r>
      <w:r w:rsidRPr="00C05CBA">
        <w:rPr>
          <w:rStyle w:val="StyleUnderline"/>
        </w:rPr>
        <w:t xml:space="preserve"> order.</w:t>
      </w:r>
      <w:r w:rsidRPr="00C05CBA">
        <w:rPr>
          <w:sz w:val="16"/>
        </w:rPr>
        <w:t xml:space="preserve"> </w:t>
      </w:r>
      <w:r w:rsidRPr="00C05CBA">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sz w:val="16"/>
        </w:rPr>
        <w:t xml:space="preserve"> </w:t>
      </w:r>
      <w:r w:rsidRPr="00C05CBA">
        <w:rPr>
          <w:rStyle w:val="StyleUnderline"/>
        </w:rPr>
        <w:t xml:space="preserve">So </w:t>
      </w:r>
      <w:r w:rsidRPr="00C05CBA">
        <w:rPr>
          <w:rStyle w:val="StyleUnderline"/>
          <w:highlight w:val="green"/>
        </w:rPr>
        <w:t>companies</w:t>
      </w:r>
      <w:r w:rsidRPr="00C05CBA">
        <w:rPr>
          <w:rStyle w:val="StyleUnderline"/>
        </w:rPr>
        <w:t xml:space="preserve"> spend millions of dollars to </w:t>
      </w:r>
      <w:r w:rsidRPr="00C05CBA">
        <w:rPr>
          <w:rStyle w:val="StyleUnderline"/>
          <w:highlight w:val="green"/>
        </w:rPr>
        <w:t>obtain patents for defensive purposes.</w:t>
      </w:r>
      <w:r w:rsidRPr="00C05CBA">
        <w:rPr>
          <w:rStyle w:val="StyleUnderline"/>
        </w:rPr>
        <w:t xml:space="preserve"> </w:t>
      </w:r>
      <w:r w:rsidRPr="00C05CBA">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C05CBA">
        <w:rPr>
          <w:rStyle w:val="StyleUnderline"/>
        </w:rPr>
        <w:t xml:space="preserve">So </w:t>
      </w:r>
      <w:r w:rsidRPr="00C05CBA">
        <w:rPr>
          <w:rStyle w:val="StyleUnderline"/>
          <w:highlight w:val="green"/>
        </w:rPr>
        <w:t>patents amount to a barrier to entry</w:t>
      </w:r>
      <w:r w:rsidRPr="00C05CBA">
        <w:rPr>
          <w:rStyle w:val="StyleUnderline"/>
        </w:rPr>
        <w:t>, the modern version of mercantilist protectionism</w:t>
      </w:r>
      <w:r w:rsidRPr="00C05CBA">
        <w:rPr>
          <w:sz w:val="16"/>
        </w:rPr>
        <w:t xml:space="preserve">. </w:t>
      </w:r>
      <w:r w:rsidRPr="00C05CBA">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sz w:val="16"/>
        </w:rPr>
        <w:t xml:space="preserve"> </w:t>
      </w:r>
      <w:r w:rsidRPr="00C05CBA">
        <w:rPr>
          <w:rStyle w:val="StyleUnderline"/>
        </w:rPr>
        <w:t xml:space="preserve">In the case of patents we have a modern statute administered by a huge </w:t>
      </w:r>
      <w:r w:rsidRPr="00C05CBA">
        <w:rPr>
          <w:rStyle w:val="StyleUnderline"/>
          <w:highlight w:val="green"/>
        </w:rPr>
        <w:t>federal bureaucracy</w:t>
      </w:r>
      <w:r w:rsidRPr="00C05CBA">
        <w:rPr>
          <w:rStyle w:val="StyleUnderline"/>
        </w:rPr>
        <w:t xml:space="preserve"> that </w:t>
      </w:r>
      <w:r w:rsidRPr="00C05CBA">
        <w:rPr>
          <w:rStyle w:val="StyleUnderline"/>
          <w:highlight w:val="green"/>
        </w:rPr>
        <w:t>grants monopolies</w:t>
      </w:r>
      <w:r w:rsidRPr="00C05CBA">
        <w:rPr>
          <w:rStyle w:val="StyleUnderline"/>
        </w:rPr>
        <w:t xml:space="preserve"> on the production and trade of various things, which means </w:t>
      </w:r>
      <w:r w:rsidRPr="00C05CBA">
        <w:rPr>
          <w:rStyle w:val="StyleUnderline"/>
          <w:highlight w:val="green"/>
        </w:rPr>
        <w:t>holders may</w:t>
      </w:r>
      <w:r w:rsidRPr="00C05CBA">
        <w:rPr>
          <w:rStyle w:val="StyleUnderline"/>
        </w:rPr>
        <w:t xml:space="preserve"> ask the federal courts to </w:t>
      </w:r>
      <w:r w:rsidRPr="00C05CBA">
        <w:rPr>
          <w:rStyle w:val="StyleUnderline"/>
          <w:highlight w:val="green"/>
        </w:rPr>
        <w:t>order the use of force to stop competitors</w:t>
      </w:r>
      <w:r w:rsidRPr="00C05CBA">
        <w:rPr>
          <w:rStyle w:val="StyleUnderline"/>
        </w:rPr>
        <w:t xml:space="preserve">. But </w:t>
      </w:r>
      <w:r w:rsidRPr="00C05CBA">
        <w:rPr>
          <w:rStyle w:val="StyleUnderline"/>
          <w:highlight w:val="green"/>
        </w:rPr>
        <w:t>the competitors have not done anything</w:t>
      </w:r>
      <w:r w:rsidRPr="00C05CBA">
        <w:rPr>
          <w:rStyle w:val="StyleUnderline"/>
        </w:rPr>
        <w:t xml:space="preserve"> that justifies force. They merely have used information to guide their actions with respect to their own property. Is that compatible with private property and the free market?</w:t>
      </w:r>
    </w:p>
    <w:p w14:paraId="5E49F7ED" w14:textId="77777777" w:rsidR="002501C1" w:rsidRPr="00C05CBA" w:rsidRDefault="002501C1" w:rsidP="002501C1">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56B91AF5" w14:textId="77777777" w:rsidR="002501C1" w:rsidRPr="00C05CBA" w:rsidRDefault="002501C1" w:rsidP="002501C1">
      <w:pPr>
        <w:spacing w:after="40" w:line="276" w:lineRule="auto"/>
      </w:pPr>
      <w:r w:rsidRPr="00C05CBA">
        <w:rPr>
          <w:b/>
          <w:bCs/>
          <w:szCs w:val="26"/>
        </w:rPr>
        <w:t>Richman 12</w:t>
      </w:r>
      <w:r w:rsidRPr="00C05CBA">
        <w:t xml:space="preserve"> [Sheldon Richman, 8-5-2012, "The Free Market Doesn't Need Government Regulation," Reason, </w:t>
      </w:r>
      <w:hyperlink r:id="rId8" w:history="1">
        <w:r w:rsidRPr="00C05CBA">
          <w:rPr>
            <w:rStyle w:val="Hyperlink"/>
          </w:rPr>
          <w:t>https://reason.com/2012/08/05/the-free-market-doesnt-need-government-r/</w:t>
        </w:r>
      </w:hyperlink>
      <w:r w:rsidRPr="00C05CBA">
        <w:t>] // SJ AME</w:t>
      </w:r>
    </w:p>
    <w:p w14:paraId="164C1D5F" w14:textId="77777777" w:rsidR="002501C1" w:rsidRPr="00C05CBA" w:rsidRDefault="002501C1" w:rsidP="002501C1">
      <w:pPr>
        <w:spacing w:after="40" w:line="276" w:lineRule="auto"/>
        <w:rPr>
          <w:sz w:val="16"/>
        </w:rPr>
      </w:pPr>
      <w:r w:rsidRPr="00C05CBA">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highlight w:val="green"/>
          <w:u w:val="single"/>
        </w:rPr>
        <w:t>in a free</w:t>
      </w:r>
      <w:r w:rsidRPr="00C05CBA">
        <w:rPr>
          <w:u w:val="single"/>
        </w:rPr>
        <w:t xml:space="preserve">d </w:t>
      </w:r>
      <w:r w:rsidRPr="00C05CBA">
        <w:rPr>
          <w:highlight w:val="green"/>
          <w:u w:val="single"/>
        </w:rPr>
        <w:t>market</w:t>
      </w:r>
      <w:r w:rsidRPr="00C05CBA">
        <w:rPr>
          <w:sz w:val="16"/>
        </w:rPr>
        <w:t xml:space="preserve"> because other </w:t>
      </w:r>
      <w:r w:rsidRPr="00C05CBA">
        <w:rPr>
          <w:highlight w:val="green"/>
          <w:u w:val="single"/>
        </w:rPr>
        <w:t>people are free</w:t>
      </w:r>
      <w:r w:rsidRPr="00C05CBA">
        <w:rPr>
          <w:u w:val="single"/>
        </w:rPr>
        <w:t xml:space="preserve"> </w:t>
      </w:r>
      <w:r w:rsidRPr="00C05CBA">
        <w:rPr>
          <w:highlight w:val="green"/>
          <w:u w:val="single"/>
        </w:rPr>
        <w:t>to counteract them and it's in their interest to do so</w:t>
      </w:r>
      <w:r w:rsidRPr="00C05CBA">
        <w:rPr>
          <w:u w:val="single"/>
        </w:rPr>
        <w:t xml:space="preserve">. </w:t>
      </w:r>
      <w:r w:rsidRPr="00C05CBA">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highlight w:val="green"/>
          <w:u w:val="single"/>
        </w:rPr>
        <w:t>Bureaucrats</w:t>
      </w:r>
      <w:r w:rsidRPr="00C05CBA">
        <w:rPr>
          <w:sz w:val="16"/>
        </w:rPr>
        <w:t xml:space="preserve">, who necessarily have limited knowledge and perverse incentives, </w:t>
      </w:r>
      <w:r w:rsidRPr="00C05CBA">
        <w:rPr>
          <w:highlight w:val="green"/>
          <w:u w:val="single"/>
        </w:rPr>
        <w:t>regulate by threat of physical force</w:t>
      </w:r>
      <w:r w:rsidRPr="00C05CBA">
        <w:rPr>
          <w:u w:val="single"/>
        </w:rPr>
        <w:t>.</w:t>
      </w:r>
      <w:r w:rsidRPr="00C05CBA">
        <w:rPr>
          <w:sz w:val="16"/>
        </w:rPr>
        <w:t xml:space="preserve"> </w:t>
      </w:r>
      <w:r w:rsidRPr="00C05CBA">
        <w:rPr>
          <w:u w:val="single"/>
        </w:rPr>
        <w:t xml:space="preserve">In contrast, </w:t>
      </w:r>
      <w:r w:rsidRPr="00C05CBA">
        <w:rPr>
          <w:highlight w:val="green"/>
          <w:u w:val="single"/>
        </w:rPr>
        <w:t>market forces operate peacefully through millions of cooperating participants</w:t>
      </w:r>
      <w:r w:rsidRPr="00C05CBA">
        <w:rPr>
          <w:u w:val="single"/>
        </w:rPr>
        <w:t>, each with intimate knowledge of her own personal circumstances and looking out for her own well-being</w:t>
      </w:r>
      <w:r w:rsidRPr="00C05CBA">
        <w:rPr>
          <w:sz w:val="16"/>
        </w:rPr>
        <w:t xml:space="preserve">. </w:t>
      </w:r>
      <w:r w:rsidRPr="00C05CBA">
        <w:rPr>
          <w:highlight w:val="green"/>
          <w:u w:val="single"/>
        </w:rPr>
        <w:t>Bureaucratic regulation</w:t>
      </w:r>
      <w:r w:rsidRPr="00C05CBA">
        <w:rPr>
          <w:u w:val="single"/>
        </w:rPr>
        <w:t xml:space="preserve"> </w:t>
      </w:r>
      <w:r w:rsidRPr="00C05CBA">
        <w:rPr>
          <w:highlight w:val="green"/>
          <w:u w:val="single"/>
        </w:rPr>
        <w:t>is</w:t>
      </w:r>
      <w:r w:rsidRPr="00C05CBA">
        <w:rPr>
          <w:sz w:val="16"/>
        </w:rPr>
        <w:t xml:space="preserve"> likely to be </w:t>
      </w:r>
      <w:r w:rsidRPr="00C05CBA">
        <w:rPr>
          <w:highlight w:val="green"/>
          <w:u w:val="single"/>
        </w:rPr>
        <w:t>irrelevant</w:t>
      </w:r>
      <w:r w:rsidRPr="00C05CBA">
        <w:rPr>
          <w:sz w:val="16"/>
        </w:rPr>
        <w:t xml:space="preserve"> or (more likely) </w:t>
      </w:r>
      <w:r w:rsidRPr="00C05CBA">
        <w:rPr>
          <w:u w:val="single"/>
        </w:rPr>
        <w:t xml:space="preserve">inimical </w:t>
      </w:r>
      <w:r w:rsidRPr="00C05CBA">
        <w:rPr>
          <w:highlight w:val="green"/>
          <w:u w:val="single"/>
        </w:rPr>
        <w:t>to what people in the market care about</w:t>
      </w:r>
      <w:r w:rsidRPr="00C05CBA">
        <w:rPr>
          <w:sz w:val="16"/>
        </w:rPr>
        <w:t>. Not so regulation by market forces.</w:t>
      </w:r>
    </w:p>
    <w:p w14:paraId="010F7C5D" w14:textId="77777777" w:rsidR="002501C1" w:rsidRPr="00C05CBA" w:rsidRDefault="002501C1" w:rsidP="002501C1">
      <w:pPr>
        <w:pStyle w:val="Heading3"/>
        <w:spacing w:before="0" w:after="40" w:line="276" w:lineRule="auto"/>
        <w:rPr>
          <w:rFonts w:cs="Calibri"/>
        </w:rPr>
      </w:pPr>
      <w:r w:rsidRPr="00C05CBA">
        <w:rPr>
          <w:rFonts w:cs="Calibri"/>
        </w:rPr>
        <w:t>Underview</w:t>
      </w:r>
    </w:p>
    <w:p w14:paraId="4A22ADC3" w14:textId="5A9E7872" w:rsidR="002501C1" w:rsidRPr="00C05CBA" w:rsidRDefault="002501C1" w:rsidP="002501C1">
      <w:pPr>
        <w:pStyle w:val="Heading4"/>
        <w:spacing w:before="0" w:after="40" w:line="276" w:lineRule="auto"/>
        <w:rPr>
          <w:rFonts w:cs="Calibri"/>
        </w:rPr>
      </w:pPr>
      <w:r w:rsidRPr="00C05CBA">
        <w:rPr>
          <w:rFonts w:cs="Calibri"/>
        </w:rPr>
        <w:t xml:space="preserve">[1] </w:t>
      </w:r>
      <w:r>
        <w:rPr>
          <w:rFonts w:cs="Calibri"/>
        </w:rPr>
        <w:t>Permissibility and Presumption</w:t>
      </w:r>
      <w:r w:rsidRPr="00F279F1">
        <w:rPr>
          <w:u w:val="single"/>
        </w:rPr>
        <w:t>:</w:t>
      </w:r>
      <w:r w:rsidRPr="0088077D">
        <w:t xml:space="preserve"> a</w:t>
      </w:r>
      <w:r>
        <w:t>]</w:t>
      </w:r>
      <w:r w:rsidRPr="0088077D">
        <w:t xml:space="preserve"> Statements are true before false since if I told you my name, you’d believe me. b] If anything is permissible, then so is the aff since there is nothing </w:t>
      </w:r>
      <w:r>
        <w:t>prohibiting us.</w:t>
      </w:r>
    </w:p>
    <w:p w14:paraId="2F70F19A" w14:textId="77777777" w:rsidR="002501C1" w:rsidRDefault="002501C1" w:rsidP="002501C1">
      <w:pPr>
        <w:keepNext/>
        <w:keepLines/>
        <w:spacing w:after="40" w:line="276" w:lineRule="auto"/>
        <w:jc w:val="both"/>
        <w:outlineLvl w:val="3"/>
        <w:rPr>
          <w:rStyle w:val="Style13ptBold"/>
          <w:sz w:val="28"/>
        </w:rPr>
      </w:pPr>
      <w:r w:rsidRPr="00C05CBA">
        <w:rPr>
          <w:b/>
          <w:bCs/>
          <w:color w:val="000000" w:themeColor="text1"/>
          <w:szCs w:val="26"/>
        </w:rPr>
        <w:t xml:space="preserve">[2] </w:t>
      </w:r>
      <w:r>
        <w:rPr>
          <w:b/>
          <w:bCs/>
          <w:color w:val="000000" w:themeColor="text1"/>
          <w:szCs w:val="26"/>
        </w:rPr>
        <w:t>Aff gets 1AR theory – its dtd, ci, and the highest layer of the round</w:t>
      </w:r>
      <w:r w:rsidRPr="00C05CBA">
        <w:rPr>
          <w:b/>
          <w:bCs/>
          <w:color w:val="000000" w:themeColor="text1"/>
          <w:szCs w:val="26"/>
        </w:rPr>
        <w:t xml:space="preserve"> – otherwise the neg can be infinitely abusive and there’s no way to check against this</w:t>
      </w:r>
      <w:r>
        <w:rPr>
          <w:b/>
          <w:bCs/>
          <w:color w:val="000000" w:themeColor="text1"/>
          <w:szCs w:val="26"/>
        </w:rPr>
        <w:t>. The 1ars too short to rectify abuse and adequately cover substance</w:t>
      </w:r>
      <w:r w:rsidRPr="00CE11B7">
        <w:rPr>
          <w:rStyle w:val="Style13ptBold"/>
          <w:sz w:val="28"/>
        </w:rPr>
        <w:t xml:space="preserve"> </w:t>
      </w:r>
    </w:p>
    <w:p w14:paraId="4DC5C1AE" w14:textId="18120523" w:rsidR="002501C1" w:rsidRPr="002501C1" w:rsidRDefault="002501C1" w:rsidP="002501C1">
      <w:pPr>
        <w:pStyle w:val="Heading4"/>
        <w:rPr>
          <w:bCs/>
          <w:sz w:val="28"/>
        </w:rPr>
      </w:pPr>
      <w:r w:rsidRPr="00CE11B7">
        <w:rPr>
          <w:rStyle w:val="Style13ptBold"/>
          <w:b/>
          <w:sz w:val="28"/>
        </w:rPr>
        <w:t>[</w:t>
      </w:r>
      <w:r>
        <w:rPr>
          <w:rStyle w:val="Style13ptBold"/>
          <w:b/>
          <w:sz w:val="28"/>
        </w:rPr>
        <w:t>3</w:t>
      </w:r>
      <w:r w:rsidRPr="00CE11B7">
        <w:rPr>
          <w:rStyle w:val="Style13ptBold"/>
          <w:b/>
          <w:sz w:val="28"/>
        </w:rPr>
        <w:t xml:space="preserve">] </w:t>
      </w:r>
      <w:r w:rsidRPr="00100AB4">
        <w:t xml:space="preserve">Check all </w:t>
      </w:r>
      <w:r>
        <w:t xml:space="preserve">neg </w:t>
      </w:r>
      <w:r w:rsidRPr="00100AB4">
        <w:t xml:space="preserve">interps and K/DA links in CX – avoids infinite regress due to links and interps </w:t>
      </w:r>
    </w:p>
    <w:p w14:paraId="36A416B7" w14:textId="2D418D14" w:rsidR="002501C1" w:rsidRDefault="002501C1" w:rsidP="002501C1">
      <w:pPr>
        <w:pStyle w:val="Heading4"/>
        <w:rPr>
          <w:rFonts w:cs="Calibri"/>
          <w:color w:val="000000" w:themeColor="text1"/>
        </w:rPr>
      </w:pPr>
      <w:r>
        <w:t>[4</w:t>
      </w:r>
      <w:r>
        <w:rPr>
          <w:rFonts w:cs="Arial"/>
        </w:rPr>
        <w:t>]</w:t>
      </w:r>
      <w:r w:rsidRPr="001F4747">
        <w:t xml:space="preserve"> The neg </w:t>
      </w:r>
      <w:r>
        <w:t>can only</w:t>
      </w:r>
      <w:r w:rsidRPr="001F4747">
        <w:t xml:space="preserve"> gain offense from one unconditional route to the ballot</w:t>
      </w:r>
      <w:r>
        <w:t>- F</w:t>
      </w:r>
      <w:r w:rsidRPr="00D92516">
        <w:rPr>
          <w:rFonts w:cs="Calibri"/>
          <w:color w:val="000000" w:themeColor="text1"/>
        </w:rPr>
        <w:t>orces the neg to engage in the A</w:t>
      </w:r>
      <w:r>
        <w:rPr>
          <w:rFonts w:cs="Calibri"/>
          <w:color w:val="000000" w:themeColor="text1"/>
        </w:rPr>
        <w:t>C</w:t>
      </w:r>
      <w:r w:rsidRPr="00D92516">
        <w:rPr>
          <w:rFonts w:cs="Calibri"/>
          <w:color w:val="000000" w:themeColor="text1"/>
        </w:rPr>
        <w:t xml:space="preserve"> rather than just </w:t>
      </w:r>
      <w:r>
        <w:rPr>
          <w:rFonts w:cs="Calibri"/>
          <w:color w:val="000000" w:themeColor="text1"/>
        </w:rPr>
        <w:t>uplayering</w:t>
      </w:r>
    </w:p>
    <w:p w14:paraId="5008308A" w14:textId="20437F1A" w:rsidR="002501C1" w:rsidRPr="00EB18FA" w:rsidRDefault="002501C1" w:rsidP="002501C1">
      <w:pPr>
        <w:pStyle w:val="Heading4"/>
        <w:rPr>
          <w:rFonts w:cs="Calibri"/>
          <w:color w:val="000000" w:themeColor="text1"/>
        </w:rPr>
      </w:pPr>
      <w:r>
        <w:t>[5</w:t>
      </w:r>
      <w:r>
        <w:t xml:space="preserve">] </w:t>
      </w:r>
      <w:r w:rsidRPr="00100AB4">
        <w:t>Theory or K indicts on spikes is drop the arg</w:t>
      </w:r>
      <w:r>
        <w:t xml:space="preserve"> – </w:t>
      </w:r>
      <w:r w:rsidRPr="00100AB4">
        <w:t>my theory paradigms are simply presented models for debate</w:t>
      </w:r>
      <w:r>
        <w:t xml:space="preserve"> </w:t>
      </w:r>
    </w:p>
    <w:p w14:paraId="539D1F47" w14:textId="69F294C0" w:rsidR="002501C1" w:rsidRDefault="002501C1" w:rsidP="002501C1">
      <w:pPr>
        <w:pStyle w:val="Heading4"/>
      </w:pPr>
      <w:r>
        <w:t>[6</w:t>
      </w:r>
      <w:r w:rsidRPr="001F4747">
        <w:t>] If I win one layer vote aff</w:t>
      </w:r>
      <w:r>
        <w:t>-</w:t>
      </w:r>
      <w:r w:rsidRPr="001F4747">
        <w:t xml:space="preserve"> The NC </w:t>
      </w:r>
      <w:r>
        <w:t>has the ability to uplayer for 7 minutes and moot 6 minutes of case</w:t>
      </w:r>
    </w:p>
    <w:p w14:paraId="1A418ADB" w14:textId="456B6C43" w:rsidR="002501C1" w:rsidRDefault="002501C1" w:rsidP="002501C1">
      <w:pPr>
        <w:pStyle w:val="Heading4"/>
      </w:pPr>
      <w:r>
        <w:t xml:space="preserve">[7] </w:t>
      </w:r>
      <w:r w:rsidRPr="000E44FE">
        <w:t>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414CE473" w14:textId="77777777" w:rsidR="002501C1" w:rsidRPr="005A2539" w:rsidRDefault="002501C1" w:rsidP="002501C1">
      <w:pPr>
        <w:pStyle w:val="Heading4"/>
      </w:pPr>
      <w:r>
        <w:t xml:space="preserve">[8] </w:t>
      </w:r>
      <w:r w:rsidRPr="00D853C5">
        <w:rPr>
          <w:u w:val="single"/>
        </w:rPr>
        <w:t>Liar’s Paradox</w:t>
      </w:r>
      <w:r w:rsidRPr="005A2539">
        <w:t xml:space="preserve"> – </w:t>
      </w:r>
      <w:r>
        <w:t>the resolution is always true</w:t>
      </w:r>
    </w:p>
    <w:p w14:paraId="3DE4E7F8" w14:textId="77777777" w:rsidR="002501C1" w:rsidRPr="005A2539" w:rsidRDefault="002501C1" w:rsidP="002501C1">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[Albert Camus (existentialist). “The Myth of Sisyphus.” Penguin Books. 1975(originally published 1942). Accessed 12/11/19. Pg 22. Copy on hand. Houston Memorial DX]</w:t>
      </w:r>
    </w:p>
    <w:p w14:paraId="452511A5" w14:textId="0ED4573B" w:rsidR="002501C1" w:rsidRPr="002501C1" w:rsidRDefault="002501C1" w:rsidP="002501C1">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Useless to strive to be convincing in this case. Over the centuries no one has furnished a clearer and more elegant demonstration of the business than Aristotle: “The often ridiculed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39C18811" w14:textId="77777777" w:rsidR="002501C1" w:rsidRPr="00C05CBA" w:rsidRDefault="002501C1" w:rsidP="002501C1">
      <w:pPr>
        <w:pStyle w:val="Heading3"/>
        <w:spacing w:before="0" w:after="40" w:line="276" w:lineRule="auto"/>
        <w:rPr>
          <w:rFonts w:cs="Calibri"/>
        </w:rPr>
      </w:pPr>
      <w:r w:rsidRPr="00C05CBA">
        <w:rPr>
          <w:rFonts w:cs="Calibri"/>
        </w:rPr>
        <w:t>Advantage</w:t>
      </w:r>
    </w:p>
    <w:p w14:paraId="508DCF4A" w14:textId="77777777" w:rsidR="002501C1" w:rsidRPr="00C05CBA" w:rsidRDefault="002501C1" w:rsidP="002501C1">
      <w:pPr>
        <w:pStyle w:val="Heading4"/>
        <w:spacing w:before="0" w:after="40" w:line="276" w:lineRule="auto"/>
        <w:rPr>
          <w:rFonts w:cs="Calibri"/>
        </w:rPr>
      </w:pPr>
      <w:r w:rsidRPr="00C05CBA">
        <w:rPr>
          <w:rFonts w:cs="Calibri"/>
        </w:rPr>
        <w:t xml:space="preserve">Only the plan can solve </w:t>
      </w:r>
      <w:r w:rsidRPr="00C05CBA">
        <w:rPr>
          <w:rFonts w:cs="Calibri"/>
          <w:u w:val="single"/>
        </w:rPr>
        <w:t>covid access</w:t>
      </w:r>
      <w:r w:rsidRPr="00C05CBA">
        <w:rPr>
          <w:rFonts w:cs="Calibri"/>
        </w:rPr>
        <w:t xml:space="preserve"> – inequalities </w:t>
      </w:r>
      <w:r w:rsidRPr="00C05CBA">
        <w:rPr>
          <w:rFonts w:cs="Calibri"/>
          <w:u w:val="single"/>
        </w:rPr>
        <w:t>heighten</w:t>
      </w:r>
      <w:r w:rsidRPr="00C05CBA">
        <w:rPr>
          <w:rFonts w:cs="Calibri"/>
        </w:rPr>
        <w:t xml:space="preserve"> the risk of </w:t>
      </w:r>
      <w:r w:rsidRPr="00C05CBA">
        <w:rPr>
          <w:rFonts w:cs="Calibri"/>
          <w:u w:val="single"/>
        </w:rPr>
        <w:t>mutations</w:t>
      </w:r>
      <w:r w:rsidRPr="00C05CBA">
        <w:rPr>
          <w:rFonts w:cs="Calibri"/>
        </w:rPr>
        <w:t xml:space="preserve"> and </w:t>
      </w:r>
      <w:r w:rsidRPr="00C05CBA">
        <w:rPr>
          <w:rFonts w:cs="Calibri"/>
          <w:u w:val="single"/>
        </w:rPr>
        <w:t>uneven development</w:t>
      </w:r>
      <w:r w:rsidRPr="00C05CBA">
        <w:rPr>
          <w:rFonts w:cs="Calibri"/>
        </w:rPr>
        <w:t xml:space="preserve"> – neg objections </w:t>
      </w:r>
      <w:r w:rsidRPr="00C05CBA">
        <w:rPr>
          <w:rFonts w:cs="Calibri"/>
          <w:u w:val="single"/>
        </w:rPr>
        <w:t>miss the boat</w:t>
      </w:r>
      <w:r w:rsidRPr="00C05CBA">
        <w:rPr>
          <w:rFonts w:cs="Calibri"/>
        </w:rPr>
        <w:t>.</w:t>
      </w:r>
    </w:p>
    <w:p w14:paraId="6B561EED" w14:textId="77777777" w:rsidR="002501C1" w:rsidRPr="00C05CBA" w:rsidRDefault="002501C1" w:rsidP="002501C1">
      <w:pPr>
        <w:spacing w:after="40" w:line="276" w:lineRule="auto"/>
      </w:pPr>
      <w:r w:rsidRPr="00C05CBA">
        <w:rPr>
          <w:rStyle w:val="Style13ptBold"/>
        </w:rPr>
        <w:t>Kumar 21</w:t>
      </w:r>
      <w:r w:rsidRPr="00C05CBA">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C05CBA">
          <w:rPr>
            <w:rStyle w:val="Hyperlink"/>
          </w:rPr>
          <w:t>https://idsa.in/issuebrief/wto-trips-waiver-covid-vaccine-rkumar-120721</w:t>
        </w:r>
      </w:hyperlink>
      <w:r w:rsidRPr="00C05CBA">
        <w:t>] Justin</w:t>
      </w:r>
    </w:p>
    <w:p w14:paraId="61ED4A27" w14:textId="77777777" w:rsidR="002501C1" w:rsidRPr="00C05CBA" w:rsidRDefault="002501C1" w:rsidP="002501C1">
      <w:pPr>
        <w:spacing w:after="40" w:line="276" w:lineRule="auto"/>
        <w:rPr>
          <w:sz w:val="16"/>
        </w:rPr>
      </w:pPr>
      <w:r w:rsidRPr="00C05CBA">
        <w:rPr>
          <w:sz w:val="16"/>
        </w:rPr>
        <w:t xml:space="preserve">According to Duke Global Health Innovation Center, which monitors COVID-19 vaccine purchases, </w:t>
      </w:r>
      <w:r w:rsidRPr="00C05CBA">
        <w:rPr>
          <w:rStyle w:val="Emphasis"/>
          <w:highlight w:val="green"/>
        </w:rPr>
        <w:t>rich nations</w:t>
      </w:r>
      <w:r w:rsidRPr="00C05CBA">
        <w:rPr>
          <w:rStyle w:val="Emphasis"/>
        </w:rPr>
        <w:t xml:space="preserve"> representing</w:t>
      </w:r>
      <w:r w:rsidRPr="00C05CBA">
        <w:rPr>
          <w:u w:val="single"/>
        </w:rPr>
        <w:t xml:space="preserve"> just 14 per cent of the world population have </w:t>
      </w:r>
      <w:r w:rsidRPr="00C05CBA">
        <w:rPr>
          <w:highlight w:val="green"/>
          <w:u w:val="single"/>
        </w:rPr>
        <w:t>bought</w:t>
      </w:r>
      <w:r w:rsidRPr="00C05CBA">
        <w:rPr>
          <w:u w:val="single"/>
        </w:rPr>
        <w:t xml:space="preserve"> up to </w:t>
      </w:r>
      <w:r w:rsidRPr="00C05CBA">
        <w:rPr>
          <w:rStyle w:val="Emphasis"/>
          <w:highlight w:val="green"/>
        </w:rPr>
        <w:t>53 per cent of</w:t>
      </w:r>
      <w:r w:rsidRPr="00C05CBA">
        <w:rPr>
          <w:rStyle w:val="Emphasis"/>
        </w:rPr>
        <w:t xml:space="preserve"> the most promising </w:t>
      </w:r>
      <w:r w:rsidRPr="00C05CBA">
        <w:rPr>
          <w:rStyle w:val="Emphasis"/>
          <w:highlight w:val="green"/>
        </w:rPr>
        <w:t>vaccines</w:t>
      </w:r>
      <w:r w:rsidRPr="00C05CBA">
        <w:rPr>
          <w:u w:val="single"/>
        </w:rPr>
        <w:t xml:space="preserve"> so far</w:t>
      </w:r>
      <w:r w:rsidRPr="00C05CBA">
        <w:rPr>
          <w:sz w:val="16"/>
        </w:rPr>
        <w:t xml:space="preserve">. As of 4 July 2021, the </w:t>
      </w:r>
      <w:r w:rsidRPr="00C05CBA">
        <w:rPr>
          <w:rStyle w:val="Emphasis"/>
        </w:rPr>
        <w:t>high-income countries</w:t>
      </w:r>
      <w:r w:rsidRPr="00C05CBA">
        <w:rPr>
          <w:u w:val="single"/>
        </w:rPr>
        <w:t xml:space="preserve"> (HICs) purchased more than half (6.16 billion) vaccine doses sold globally</w:t>
      </w:r>
      <w:r w:rsidRPr="00C05CBA">
        <w:rPr>
          <w:sz w:val="16"/>
        </w:rPr>
        <w:t xml:space="preserve">. At the same time, </w:t>
      </w:r>
      <w:r w:rsidRPr="00C05CBA">
        <w:rPr>
          <w:u w:val="single"/>
        </w:rPr>
        <w:t xml:space="preserve">the </w:t>
      </w:r>
      <w:r w:rsidRPr="00C05CBA">
        <w:rPr>
          <w:highlight w:val="green"/>
          <w:u w:val="single"/>
        </w:rPr>
        <w:t>low-income countries</w:t>
      </w:r>
      <w:r w:rsidRPr="00C05CBA">
        <w:rPr>
          <w:u w:val="single"/>
        </w:rPr>
        <w:t xml:space="preserve"> (</w:t>
      </w:r>
      <w:r w:rsidRPr="00C05CBA">
        <w:rPr>
          <w:rStyle w:val="Emphasis"/>
        </w:rPr>
        <w:t>LICs</w:t>
      </w:r>
      <w:r w:rsidRPr="00C05CBA">
        <w:rPr>
          <w:u w:val="single"/>
        </w:rPr>
        <w:t xml:space="preserve">) </w:t>
      </w:r>
      <w:r w:rsidRPr="00C05CBA">
        <w:rPr>
          <w:highlight w:val="green"/>
          <w:u w:val="single"/>
        </w:rPr>
        <w:t>received</w:t>
      </w:r>
      <w:r w:rsidRPr="00C05CBA">
        <w:rPr>
          <w:u w:val="single"/>
        </w:rPr>
        <w:t xml:space="preserve"> only </w:t>
      </w:r>
      <w:r w:rsidRPr="00C05CBA">
        <w:rPr>
          <w:highlight w:val="green"/>
          <w:u w:val="single"/>
        </w:rPr>
        <w:t>0.3 per cent</w:t>
      </w:r>
      <w:r w:rsidRPr="00C05CBA">
        <w:rPr>
          <w:u w:val="single"/>
        </w:rPr>
        <w:t xml:space="preserve"> of the vaccines produced. The low and middle-income countries (LMICs), which account for </w:t>
      </w:r>
      <w:r w:rsidRPr="00C05CBA">
        <w:rPr>
          <w:rStyle w:val="Emphasis"/>
        </w:rPr>
        <w:t>81 per cent of the global adult population</w:t>
      </w:r>
      <w:r w:rsidRPr="00C05CBA">
        <w:rPr>
          <w:u w:val="single"/>
        </w:rPr>
        <w:t xml:space="preserve">, purchased </w:t>
      </w:r>
      <w:r w:rsidRPr="00C05CBA">
        <w:rPr>
          <w:rStyle w:val="Emphasis"/>
        </w:rPr>
        <w:t>33 per cent</w:t>
      </w:r>
      <w:r w:rsidRPr="00C05CBA">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742B546" w14:textId="77777777" w:rsidR="002501C1" w:rsidRPr="00C05CBA" w:rsidRDefault="002501C1" w:rsidP="002501C1">
      <w:pPr>
        <w:spacing w:after="40" w:line="276" w:lineRule="auto"/>
        <w:rPr>
          <w:u w:val="single"/>
        </w:rPr>
      </w:pPr>
      <w:r w:rsidRPr="00C05CBA">
        <w:rPr>
          <w:sz w:val="16"/>
        </w:rPr>
        <w:t xml:space="preserve">Consequently, </w:t>
      </w:r>
      <w:r w:rsidRPr="00C05CBA">
        <w:rPr>
          <w:u w:val="single"/>
        </w:rPr>
        <w:t xml:space="preserve">there is a </w:t>
      </w:r>
      <w:r w:rsidRPr="00C05CBA">
        <w:rPr>
          <w:rStyle w:val="Emphasis"/>
          <w:highlight w:val="green"/>
        </w:rPr>
        <w:t>significant disparity</w:t>
      </w:r>
      <w:r w:rsidRPr="00C05CBA">
        <w:rPr>
          <w:rStyle w:val="Emphasis"/>
        </w:rPr>
        <w:t xml:space="preserve"> between HICs and LICs</w:t>
      </w:r>
      <w:r w:rsidRPr="00C05CBA">
        <w:rPr>
          <w:u w:val="single"/>
        </w:rPr>
        <w:t xml:space="preserve"> in vaccine administration as well. As of 8 July 2021, </w:t>
      </w:r>
      <w:r w:rsidRPr="00C05CBA">
        <w:rPr>
          <w:rStyle w:val="Emphasis"/>
        </w:rPr>
        <w:t>3.32 billion vaccine doses had been administered globally</w:t>
      </w:r>
      <w:r w:rsidRPr="00C05CBA">
        <w:rPr>
          <w:sz w:val="16"/>
        </w:rPr>
        <w:t xml:space="preserve">.12 Nonetheless, </w:t>
      </w:r>
      <w:r w:rsidRPr="00C05CBA">
        <w:rPr>
          <w:highlight w:val="green"/>
          <w:u w:val="single"/>
        </w:rPr>
        <w:t xml:space="preserve">only </w:t>
      </w:r>
      <w:r w:rsidRPr="00C05CBA">
        <w:rPr>
          <w:rStyle w:val="Emphasis"/>
          <w:highlight w:val="green"/>
        </w:rPr>
        <w:t>one per cent</w:t>
      </w:r>
      <w:r w:rsidRPr="00C05CBA">
        <w:rPr>
          <w:u w:val="single"/>
        </w:rPr>
        <w:t xml:space="preserve"> of people </w:t>
      </w:r>
      <w:r w:rsidRPr="00C05CBA">
        <w:rPr>
          <w:highlight w:val="green"/>
          <w:u w:val="single"/>
        </w:rPr>
        <w:t>in LICs</w:t>
      </w:r>
      <w:r w:rsidRPr="00C05CBA">
        <w:rPr>
          <w:u w:val="single"/>
        </w:rPr>
        <w:t xml:space="preserve"> have been </w:t>
      </w:r>
      <w:r w:rsidRPr="00C05CBA">
        <w:rPr>
          <w:highlight w:val="green"/>
          <w:u w:val="single"/>
        </w:rPr>
        <w:t>given</w:t>
      </w:r>
      <w:r w:rsidRPr="00C05CBA">
        <w:rPr>
          <w:u w:val="single"/>
        </w:rPr>
        <w:t xml:space="preserve"> at least </w:t>
      </w:r>
      <w:r w:rsidRPr="00C05CBA">
        <w:rPr>
          <w:rStyle w:val="Emphasis"/>
          <w:highlight w:val="green"/>
        </w:rPr>
        <w:t>one dose</w:t>
      </w:r>
      <w:r w:rsidRPr="00C05CBA">
        <w:rPr>
          <w:u w:val="single"/>
        </w:rPr>
        <w:t>. While in HICs almost one in four people have received the vaccine</w:t>
      </w:r>
      <w:r w:rsidRPr="00C05CBA">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C05CBA">
        <w:rPr>
          <w:u w:val="single"/>
        </w:rPr>
        <w:t xml:space="preserve">In Sub-Saharan Africa, </w:t>
      </w:r>
      <w:r w:rsidRPr="00C05CBA">
        <w:rPr>
          <w:rStyle w:val="Emphasis"/>
          <w:highlight w:val="green"/>
        </w:rPr>
        <w:t>vaccine rollout</w:t>
      </w:r>
      <w:r w:rsidRPr="00C05CBA">
        <w:rPr>
          <w:rStyle w:val="Emphasis"/>
        </w:rPr>
        <w:t xml:space="preserve"> remains the </w:t>
      </w:r>
      <w:r w:rsidRPr="00C05CBA">
        <w:rPr>
          <w:rStyle w:val="Emphasis"/>
          <w:highlight w:val="green"/>
        </w:rPr>
        <w:t>slowest</w:t>
      </w:r>
      <w:r w:rsidRPr="00C05CBA">
        <w:rPr>
          <w:rStyle w:val="Emphasis"/>
        </w:rPr>
        <w:t xml:space="preserve"> in the world</w:t>
      </w:r>
      <w:r w:rsidRPr="00C05CBA">
        <w:rPr>
          <w:u w:val="single"/>
        </w:rPr>
        <w:t>. According to the International Monetary Fund</w:t>
      </w:r>
      <w:r w:rsidRPr="00C05CBA">
        <w:rPr>
          <w:sz w:val="16"/>
        </w:rPr>
        <w:t xml:space="preserve"> (IMF), at current rates, by the end of 2021, a </w:t>
      </w:r>
      <w:r w:rsidRPr="00C05CBA">
        <w:rPr>
          <w:highlight w:val="green"/>
          <w:u w:val="single"/>
        </w:rPr>
        <w:t xml:space="preserve">massive </w:t>
      </w:r>
      <w:r w:rsidRPr="00C05CBA">
        <w:rPr>
          <w:rStyle w:val="Emphasis"/>
          <w:highlight w:val="green"/>
        </w:rPr>
        <w:t>global inequity</w:t>
      </w:r>
      <w:r w:rsidRPr="00C05CBA">
        <w:rPr>
          <w:u w:val="single"/>
        </w:rPr>
        <w:t xml:space="preserve"> will continue to </w:t>
      </w:r>
      <w:r w:rsidRPr="00C05CBA">
        <w:rPr>
          <w:highlight w:val="green"/>
          <w:u w:val="single"/>
        </w:rPr>
        <w:t>exist, with Africa</w:t>
      </w:r>
      <w:r w:rsidRPr="00C05CBA">
        <w:rPr>
          <w:u w:val="single"/>
        </w:rPr>
        <w:t xml:space="preserve"> still </w:t>
      </w:r>
      <w:r w:rsidRPr="00C05CBA">
        <w:rPr>
          <w:rStyle w:val="Emphasis"/>
          <w:highlight w:val="green"/>
        </w:rPr>
        <w:t>experiencing meagre vaccination</w:t>
      </w:r>
      <w:r w:rsidRPr="00C05CBA">
        <w:rPr>
          <w:u w:val="single"/>
        </w:rPr>
        <w:t xml:space="preserve"> rates while other parts of the world move much closer to complete vaccination.14</w:t>
      </w:r>
    </w:p>
    <w:p w14:paraId="053128FB" w14:textId="77777777" w:rsidR="002501C1" w:rsidRPr="00C05CBA" w:rsidRDefault="002501C1" w:rsidP="002501C1">
      <w:pPr>
        <w:spacing w:after="40" w:line="276" w:lineRule="auto"/>
        <w:rPr>
          <w:sz w:val="16"/>
        </w:rPr>
      </w:pPr>
      <w:r w:rsidRPr="00C05CBA">
        <w:rPr>
          <w:u w:val="single"/>
        </w:rPr>
        <w:t xml:space="preserve">This vaccine inequity is not only </w:t>
      </w:r>
      <w:r w:rsidRPr="00C05CBA">
        <w:rPr>
          <w:rStyle w:val="Emphasis"/>
        </w:rPr>
        <w:t>morally indefensible</w:t>
      </w:r>
      <w:r w:rsidRPr="00C05CBA">
        <w:rPr>
          <w:u w:val="single"/>
        </w:rPr>
        <w:t xml:space="preserve"> but also </w:t>
      </w:r>
      <w:r w:rsidRPr="00C05CBA">
        <w:rPr>
          <w:rStyle w:val="Emphasis"/>
        </w:rPr>
        <w:t>clinically counter-productive</w:t>
      </w:r>
      <w:r w:rsidRPr="00C05CBA">
        <w:rPr>
          <w:u w:val="single"/>
        </w:rPr>
        <w:t xml:space="preserve">. If this situation prevails, </w:t>
      </w:r>
      <w:r w:rsidRPr="00C05CBA">
        <w:rPr>
          <w:highlight w:val="green"/>
          <w:u w:val="single"/>
        </w:rPr>
        <w:t>LICs</w:t>
      </w:r>
      <w:r w:rsidRPr="00C05CBA">
        <w:rPr>
          <w:u w:val="single"/>
        </w:rPr>
        <w:t xml:space="preserve"> could be </w:t>
      </w:r>
      <w:r w:rsidRPr="00C05CBA">
        <w:rPr>
          <w:rStyle w:val="Emphasis"/>
          <w:highlight w:val="green"/>
        </w:rPr>
        <w:t>waiting until 2025 for vaccinating</w:t>
      </w:r>
      <w:r w:rsidRPr="00C05CBA">
        <w:rPr>
          <w:u w:val="single"/>
        </w:rPr>
        <w:t xml:space="preserve"> half of their people. Allowing most of the world’s population to go </w:t>
      </w:r>
      <w:r w:rsidRPr="00C05CBA">
        <w:rPr>
          <w:highlight w:val="green"/>
          <w:u w:val="single"/>
        </w:rPr>
        <w:t>unvaccinated</w:t>
      </w:r>
      <w:r w:rsidRPr="00C05CBA">
        <w:rPr>
          <w:u w:val="single"/>
        </w:rPr>
        <w:t xml:space="preserve"> will also </w:t>
      </w:r>
      <w:r w:rsidRPr="00C05CBA">
        <w:rPr>
          <w:highlight w:val="green"/>
          <w:u w:val="single"/>
        </w:rPr>
        <w:t xml:space="preserve">spawn </w:t>
      </w:r>
      <w:r w:rsidRPr="00C05CBA">
        <w:rPr>
          <w:rStyle w:val="Emphasis"/>
          <w:highlight w:val="green"/>
        </w:rPr>
        <w:t>new</w:t>
      </w:r>
      <w:r w:rsidRPr="00C05CBA">
        <w:rPr>
          <w:rStyle w:val="Emphasis"/>
        </w:rPr>
        <w:t xml:space="preserve"> virus </w:t>
      </w:r>
      <w:r w:rsidRPr="00C05CBA">
        <w:rPr>
          <w:rStyle w:val="Emphasis"/>
          <w:highlight w:val="green"/>
        </w:rPr>
        <w:t>mutations</w:t>
      </w:r>
      <w:r w:rsidRPr="00C05CBA">
        <w:rPr>
          <w:highlight w:val="green"/>
          <w:u w:val="single"/>
        </w:rPr>
        <w:t xml:space="preserve">, more </w:t>
      </w:r>
      <w:r w:rsidRPr="00C05CBA">
        <w:rPr>
          <w:rStyle w:val="Emphasis"/>
          <w:highlight w:val="green"/>
        </w:rPr>
        <w:t>contagious viruses</w:t>
      </w:r>
      <w:r w:rsidRPr="00C05CBA">
        <w:rPr>
          <w:u w:val="single"/>
        </w:rPr>
        <w:t xml:space="preserve"> leading to a steep rise in COVID-19 cases</w:t>
      </w:r>
      <w:r w:rsidRPr="00C05CBA">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49FDE3E6" w14:textId="77777777" w:rsidR="002501C1" w:rsidRPr="00C05CBA" w:rsidRDefault="002501C1" w:rsidP="002501C1">
      <w:pPr>
        <w:spacing w:after="40" w:line="276" w:lineRule="auto"/>
        <w:rPr>
          <w:u w:val="single"/>
        </w:rPr>
      </w:pPr>
      <w:r w:rsidRPr="00C05CBA">
        <w:rPr>
          <w:highlight w:val="green"/>
          <w:u w:val="single"/>
        </w:rPr>
        <w:t xml:space="preserve">TRIPS: </w:t>
      </w:r>
      <w:r w:rsidRPr="00C05CBA">
        <w:rPr>
          <w:rStyle w:val="Emphasis"/>
          <w:highlight w:val="green"/>
        </w:rPr>
        <w:t>Barrier</w:t>
      </w:r>
      <w:r w:rsidRPr="00C05CBA">
        <w:rPr>
          <w:rStyle w:val="Emphasis"/>
        </w:rPr>
        <w:t xml:space="preserve"> to Equitable Health Care Access</w:t>
      </w:r>
    </w:p>
    <w:p w14:paraId="2C1CC9AB" w14:textId="77777777" w:rsidR="002501C1" w:rsidRPr="00C05CBA" w:rsidRDefault="002501C1" w:rsidP="002501C1">
      <w:pPr>
        <w:spacing w:after="40" w:line="276" w:lineRule="auto"/>
        <w:rPr>
          <w:sz w:val="16"/>
        </w:rPr>
      </w:pPr>
      <w:r w:rsidRPr="00C05CBA">
        <w:rPr>
          <w:u w:val="single"/>
        </w:rPr>
        <w:t>The opponents of the waiver proposal argue that IPR are not a significant barrier to equitable access to health care, and existing TRIPS flexibilities are sufficient to address the COVID-19 pandemic</w:t>
      </w:r>
      <w:r w:rsidRPr="00C05CBA">
        <w:rPr>
          <w:sz w:val="16"/>
        </w:rPr>
        <w:t xml:space="preserve">. However, </w:t>
      </w:r>
      <w:r w:rsidRPr="00C05CBA">
        <w:rPr>
          <w:rStyle w:val="Emphasis"/>
        </w:rPr>
        <w:t>history suggests the contrary</w:t>
      </w:r>
      <w:r w:rsidRPr="00C05CBA">
        <w:rPr>
          <w:sz w:val="16"/>
        </w:rPr>
        <w:t xml:space="preserve">. For instance, when South Africa passed the Medicines and Related Substances Act of 1997 to address the HIV/AIDS public health crisis, </w:t>
      </w:r>
      <w:r w:rsidRPr="00C05CBA">
        <w:rPr>
          <w:u w:val="single"/>
        </w:rPr>
        <w:t xml:space="preserve">nearly </w:t>
      </w:r>
      <w:r w:rsidRPr="00C05CBA">
        <w:rPr>
          <w:rStyle w:val="Emphasis"/>
        </w:rPr>
        <w:t>40 of world’s largest and influential pharma companies took the South African government to court over the violation of TRIPS</w:t>
      </w:r>
      <w:r w:rsidRPr="00C05CBA">
        <w:rPr>
          <w:sz w:val="16"/>
        </w:rPr>
        <w:t xml:space="preserve">. The Act, which invoked the compulsory licensing provision, allowed South Africa to produce affordable generic drugs.15 </w:t>
      </w:r>
      <w:r w:rsidRPr="00C05CBA">
        <w:rPr>
          <w:u w:val="single"/>
        </w:rPr>
        <w:t xml:space="preserve">The Big Pharma also lobbied developed countries, particularly the US, to put bilateral </w:t>
      </w:r>
      <w:r w:rsidRPr="00C05CBA">
        <w:rPr>
          <w:rStyle w:val="Emphasis"/>
        </w:rPr>
        <w:t>trade sanctions against South Africa</w:t>
      </w:r>
      <w:r w:rsidRPr="00C05CBA">
        <w:rPr>
          <w:sz w:val="16"/>
        </w:rPr>
        <w:t>.16</w:t>
      </w:r>
    </w:p>
    <w:p w14:paraId="67717A2A" w14:textId="77777777" w:rsidR="002501C1" w:rsidRPr="00C05CBA" w:rsidRDefault="002501C1" w:rsidP="002501C1">
      <w:pPr>
        <w:spacing w:after="40" w:line="276" w:lineRule="auto"/>
        <w:rPr>
          <w:sz w:val="16"/>
        </w:rPr>
      </w:pPr>
      <w:r w:rsidRPr="00C05CBA">
        <w:rPr>
          <w:sz w:val="16"/>
        </w:rPr>
        <w:t xml:space="preserve">Similarly, </w:t>
      </w:r>
      <w:r w:rsidRPr="00C05CBA">
        <w:rPr>
          <w:u w:val="single"/>
        </w:rPr>
        <w:t xml:space="preserve">when Indian company Cipla decided to provide generic antiretrovirals (ARVs) to the African market at a lower cost, Big Pharma retaliated through </w:t>
      </w:r>
      <w:r w:rsidRPr="00C05CBA">
        <w:rPr>
          <w:rStyle w:val="Emphasis"/>
        </w:rPr>
        <w:t>patent litigations in Indian and international trade courts and branded Indian drug companies as thieves</w:t>
      </w:r>
      <w:r w:rsidRPr="00C05CBA">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07687D52" w14:textId="77777777" w:rsidR="002501C1" w:rsidRPr="00C05CBA" w:rsidRDefault="002501C1" w:rsidP="002501C1">
      <w:pPr>
        <w:spacing w:after="40" w:line="276" w:lineRule="auto"/>
        <w:rPr>
          <w:sz w:val="16"/>
        </w:rPr>
      </w:pPr>
      <w:r w:rsidRPr="00C05CBA">
        <w:rPr>
          <w:sz w:val="16"/>
        </w:rPr>
        <w:t xml:space="preserve">A recent document by Médecins Sans Frontières (MSF), or Doctors Without Borders, highlights various instances of how </w:t>
      </w:r>
      <w:r w:rsidRPr="00C05CBA">
        <w:rPr>
          <w:highlight w:val="green"/>
          <w:u w:val="single"/>
        </w:rPr>
        <w:t xml:space="preserve">IP </w:t>
      </w:r>
      <w:r w:rsidRPr="00C05CBA">
        <w:rPr>
          <w:rStyle w:val="Emphasis"/>
          <w:highlight w:val="green"/>
        </w:rPr>
        <w:t>hinders manufacturing</w:t>
      </w:r>
      <w:r w:rsidRPr="00C05CBA">
        <w:rPr>
          <w:rStyle w:val="Emphasis"/>
        </w:rPr>
        <w:t xml:space="preserve"> and </w:t>
      </w:r>
      <w:r w:rsidRPr="00C05CBA">
        <w:rPr>
          <w:rStyle w:val="Emphasis"/>
          <w:highlight w:val="green"/>
        </w:rPr>
        <w:t>supply of</w:t>
      </w:r>
      <w:r w:rsidRPr="00C05CBA">
        <w:rPr>
          <w:rStyle w:val="Emphasis"/>
        </w:rPr>
        <w:t xml:space="preserve"> diagnostics, medical </w:t>
      </w:r>
      <w:r w:rsidRPr="00C05CBA">
        <w:rPr>
          <w:rStyle w:val="Emphasis"/>
          <w:highlight w:val="green"/>
        </w:rPr>
        <w:t>equipment</w:t>
      </w:r>
      <w:r w:rsidRPr="00C05CBA">
        <w:rPr>
          <w:u w:val="single"/>
        </w:rPr>
        <w:t xml:space="preserve">, </w:t>
      </w:r>
      <w:r w:rsidRPr="00C05CBA">
        <w:rPr>
          <w:rStyle w:val="Emphasis"/>
        </w:rPr>
        <w:t>treatments</w:t>
      </w:r>
      <w:r w:rsidRPr="00C05CBA">
        <w:rPr>
          <w:u w:val="single"/>
        </w:rPr>
        <w:t xml:space="preserve"> and </w:t>
      </w:r>
      <w:r w:rsidRPr="00C05CBA">
        <w:rPr>
          <w:rStyle w:val="Emphasis"/>
        </w:rPr>
        <w:t>vaccines</w:t>
      </w:r>
      <w:r w:rsidRPr="00C05CBA">
        <w:rPr>
          <w:u w:val="single"/>
        </w:rPr>
        <w:t xml:space="preserve"> during the COVID-19 pandemic</w:t>
      </w:r>
      <w:r w:rsidRPr="00C05CBA">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4E9C6105" w14:textId="77777777" w:rsidR="002501C1" w:rsidRPr="00C05CBA" w:rsidRDefault="002501C1" w:rsidP="002501C1">
      <w:pPr>
        <w:spacing w:after="40" w:line="276" w:lineRule="auto"/>
        <w:rPr>
          <w:sz w:val="16"/>
        </w:rPr>
      </w:pPr>
      <w:r w:rsidRPr="00C05CBA">
        <w:rPr>
          <w:sz w:val="16"/>
        </w:rPr>
        <w:t xml:space="preserve">The </w:t>
      </w:r>
      <w:r w:rsidRPr="00C05CBA">
        <w:rPr>
          <w:u w:val="single"/>
        </w:rPr>
        <w:t xml:space="preserve">opponents of the TRIPS waiver also argue that IP is the </w:t>
      </w:r>
      <w:r w:rsidRPr="00C05CBA">
        <w:rPr>
          <w:rStyle w:val="Emphasis"/>
        </w:rPr>
        <w:t>incentive for innovation and if it is undermined</w:t>
      </w:r>
      <w:r w:rsidRPr="00C05CBA">
        <w:rPr>
          <w:u w:val="single"/>
        </w:rPr>
        <w:t xml:space="preserve">, future innovation will </w:t>
      </w:r>
      <w:r w:rsidRPr="00C05CBA">
        <w:rPr>
          <w:rStyle w:val="Emphasis"/>
        </w:rPr>
        <w:t>suffer</w:t>
      </w:r>
      <w:r w:rsidRPr="00C05CBA">
        <w:rPr>
          <w:u w:val="single"/>
        </w:rPr>
        <w:t xml:space="preserve">. However, most of the COVID-19 </w:t>
      </w:r>
      <w:r w:rsidRPr="00C05CBA">
        <w:rPr>
          <w:rStyle w:val="Emphasis"/>
        </w:rPr>
        <w:t>medical innovations</w:t>
      </w:r>
      <w:r w:rsidRPr="00C05CBA">
        <w:rPr>
          <w:u w:val="single"/>
        </w:rPr>
        <w:t xml:space="preserve">, particularly vaccines, are developed with </w:t>
      </w:r>
      <w:r w:rsidRPr="00C05CBA">
        <w:rPr>
          <w:rStyle w:val="Emphasis"/>
        </w:rPr>
        <w:t>public financing assistance</w:t>
      </w:r>
      <w:r w:rsidRPr="00C05CBA">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6042D96D" w14:textId="77777777" w:rsidR="002501C1" w:rsidRPr="00C05CBA" w:rsidRDefault="002501C1" w:rsidP="002501C1">
      <w:pPr>
        <w:spacing w:after="40" w:line="276" w:lineRule="auto"/>
        <w:rPr>
          <w:sz w:val="16"/>
        </w:rPr>
      </w:pPr>
      <w:r w:rsidRPr="00C05CBA">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F9C17EA" w14:textId="77777777" w:rsidR="002501C1" w:rsidRPr="00C05CBA" w:rsidRDefault="002501C1" w:rsidP="002501C1">
      <w:pPr>
        <w:spacing w:after="40" w:line="276" w:lineRule="auto"/>
        <w:rPr>
          <w:sz w:val="16"/>
        </w:rPr>
      </w:pPr>
      <w:r w:rsidRPr="00C05CBA">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224E6CBD" w14:textId="77777777" w:rsidR="002501C1" w:rsidRPr="00C05CBA" w:rsidRDefault="002501C1" w:rsidP="002501C1">
      <w:pPr>
        <w:spacing w:after="40" w:line="276" w:lineRule="auto"/>
        <w:rPr>
          <w:rStyle w:val="Emphasis"/>
        </w:rPr>
      </w:pPr>
      <w:r w:rsidRPr="00C05CBA">
        <w:rPr>
          <w:u w:val="single"/>
        </w:rPr>
        <w:t>Another argument against the proposed TRIPS waiver is that a waiver would not increase the manufacturing of COVID-19 vaccines</w:t>
      </w:r>
      <w:r w:rsidRPr="00C05CBA">
        <w:rPr>
          <w:sz w:val="16"/>
        </w:rPr>
        <w:t xml:space="preserve">. Indeed, </w:t>
      </w:r>
      <w:r w:rsidRPr="00C05CBA">
        <w:rPr>
          <w:u w:val="single"/>
        </w:rPr>
        <w:t xml:space="preserve">one of the </w:t>
      </w:r>
      <w:r w:rsidRPr="00C05CBA">
        <w:rPr>
          <w:rStyle w:val="Emphasis"/>
          <w:highlight w:val="green"/>
        </w:rPr>
        <w:t>significant factors</w:t>
      </w:r>
      <w:r w:rsidRPr="00C05CBA">
        <w:rPr>
          <w:rStyle w:val="Emphasis"/>
        </w:rPr>
        <w:t xml:space="preserve"> contributing </w:t>
      </w:r>
      <w:r w:rsidRPr="00C05CBA">
        <w:rPr>
          <w:rStyle w:val="Emphasis"/>
          <w:highlight w:val="green"/>
        </w:rPr>
        <w:t>to vaccine inequity</w:t>
      </w:r>
      <w:r w:rsidRPr="00C05CBA">
        <w:rPr>
          <w:highlight w:val="green"/>
          <w:u w:val="single"/>
        </w:rPr>
        <w:t xml:space="preserve"> is </w:t>
      </w:r>
      <w:r w:rsidRPr="00C05CBA">
        <w:rPr>
          <w:u w:val="single"/>
        </w:rPr>
        <w:t xml:space="preserve">the </w:t>
      </w:r>
      <w:r w:rsidRPr="00C05CBA">
        <w:rPr>
          <w:rStyle w:val="Emphasis"/>
          <w:highlight w:val="green"/>
        </w:rPr>
        <w:t>lack of manufacturing</w:t>
      </w:r>
      <w:r w:rsidRPr="00C05CBA">
        <w:rPr>
          <w:rStyle w:val="Emphasis"/>
        </w:rPr>
        <w:t xml:space="preserve"> capacity</w:t>
      </w:r>
      <w:r w:rsidRPr="00C05CBA">
        <w:rPr>
          <w:sz w:val="16"/>
        </w:rPr>
        <w:t xml:space="preserve"> in the global south. Further, a TRIPS waiver will not automatically translate into improved manufacturing capacity. However, </w:t>
      </w:r>
      <w:r w:rsidRPr="00C05CBA">
        <w:rPr>
          <w:u w:val="single"/>
        </w:rPr>
        <w:t xml:space="preserve">a </w:t>
      </w:r>
      <w:r w:rsidRPr="00C05CBA">
        <w:rPr>
          <w:highlight w:val="green"/>
          <w:u w:val="single"/>
        </w:rPr>
        <w:t>waiver</w:t>
      </w:r>
      <w:r w:rsidRPr="00C05CBA">
        <w:rPr>
          <w:u w:val="single"/>
        </w:rPr>
        <w:t xml:space="preserve"> would be the first but essential step to </w:t>
      </w:r>
      <w:r w:rsidRPr="00C05CBA">
        <w:rPr>
          <w:rStyle w:val="Emphasis"/>
          <w:highlight w:val="green"/>
        </w:rPr>
        <w:t>increase</w:t>
      </w:r>
      <w:r w:rsidRPr="00C05CBA">
        <w:rPr>
          <w:rStyle w:val="Emphasis"/>
        </w:rPr>
        <w:t xml:space="preserve"> manufacturing </w:t>
      </w:r>
      <w:r w:rsidRPr="00C05CBA">
        <w:rPr>
          <w:rStyle w:val="Emphasis"/>
          <w:highlight w:val="green"/>
        </w:rPr>
        <w:t>capacity</w:t>
      </w:r>
      <w:r w:rsidRPr="00C05CBA">
        <w:rPr>
          <w:u w:val="single"/>
        </w:rPr>
        <w:t xml:space="preserve"> worldwide</w:t>
      </w:r>
      <w:r w:rsidRPr="00C05CBA">
        <w:rPr>
          <w:sz w:val="16"/>
        </w:rPr>
        <w:t xml:space="preserve">. For instance, </w:t>
      </w:r>
      <w:r w:rsidRPr="00C05CBA">
        <w:rPr>
          <w:highlight w:val="green"/>
          <w:u w:val="single"/>
        </w:rPr>
        <w:t xml:space="preserve">to </w:t>
      </w:r>
      <w:r w:rsidRPr="00C05CBA">
        <w:rPr>
          <w:rStyle w:val="Emphasis"/>
          <w:highlight w:val="green"/>
        </w:rPr>
        <w:t>export</w:t>
      </w:r>
      <w:r w:rsidRPr="00C05CBA">
        <w:rPr>
          <w:rStyle w:val="Emphasis"/>
        </w:rPr>
        <w:t xml:space="preserve"> COVID-19 </w:t>
      </w:r>
      <w:r w:rsidRPr="00C05CBA">
        <w:rPr>
          <w:rStyle w:val="Emphasis"/>
          <w:highlight w:val="green"/>
        </w:rPr>
        <w:t>vaccine-related products</w:t>
      </w:r>
      <w:r w:rsidRPr="00C05CBA">
        <w:rPr>
          <w:u w:val="single"/>
        </w:rPr>
        <w:t>, countries need to ensure that there are no IP restrictions at both ends</w:t>
      </w:r>
      <w:r w:rsidRPr="00C05CBA">
        <w:rPr>
          <w:sz w:val="16"/>
        </w:rPr>
        <w:t xml:space="preserve"> – exporting and importing. The </w:t>
      </w:r>
      <w:r w:rsidRPr="00C05CBA">
        <w:rPr>
          <w:u w:val="single"/>
        </w:rPr>
        <w:t>market for vaccine materials includes consumables, single-use reactors bags, filters, culture media, and vaccine ingredients. Export blockages</w:t>
      </w:r>
      <w:r w:rsidRPr="00C05CBA">
        <w:rPr>
          <w:sz w:val="16"/>
        </w:rPr>
        <w:t xml:space="preserve"> on raw materials, equipment and finished products </w:t>
      </w:r>
      <w:r w:rsidRPr="00C05CBA">
        <w:rPr>
          <w:u w:val="single"/>
        </w:rPr>
        <w:t xml:space="preserve">harm the overall output of the vaccine supply chain. If there is </w:t>
      </w:r>
      <w:r w:rsidRPr="00C05CBA">
        <w:rPr>
          <w:highlight w:val="green"/>
          <w:u w:val="single"/>
        </w:rPr>
        <w:t>no TRIPS</w:t>
      </w:r>
      <w:r w:rsidRPr="00C05CBA">
        <w:rPr>
          <w:u w:val="single"/>
        </w:rPr>
        <w:t xml:space="preserve"> restriction</w:t>
      </w:r>
      <w:r w:rsidRPr="00C05CBA">
        <w:rPr>
          <w:sz w:val="16"/>
        </w:rPr>
        <w:t xml:space="preserve">, more </w:t>
      </w:r>
      <w:r w:rsidRPr="00C05CBA">
        <w:rPr>
          <w:highlight w:val="green"/>
          <w:u w:val="single"/>
        </w:rPr>
        <w:t>governments</w:t>
      </w:r>
      <w:r w:rsidRPr="00C05CBA">
        <w:rPr>
          <w:u w:val="single"/>
        </w:rPr>
        <w:t xml:space="preserve"> and companies will </w:t>
      </w:r>
      <w:r w:rsidRPr="00C05CBA">
        <w:rPr>
          <w:highlight w:val="green"/>
          <w:u w:val="single"/>
        </w:rPr>
        <w:t xml:space="preserve">invest in </w:t>
      </w:r>
      <w:r w:rsidRPr="00C05CBA">
        <w:rPr>
          <w:rStyle w:val="Emphasis"/>
          <w:highlight w:val="green"/>
        </w:rPr>
        <w:t>repurposing</w:t>
      </w:r>
      <w:r w:rsidRPr="00C05CBA">
        <w:rPr>
          <w:rStyle w:val="Emphasis"/>
        </w:rPr>
        <w:t xml:space="preserve"> their </w:t>
      </w:r>
      <w:r w:rsidRPr="00C05CBA">
        <w:rPr>
          <w:rStyle w:val="Emphasis"/>
          <w:highlight w:val="green"/>
        </w:rPr>
        <w:t>facilities</w:t>
      </w:r>
      <w:r w:rsidRPr="00C05CBA">
        <w:rPr>
          <w:rStyle w:val="Emphasis"/>
        </w:rPr>
        <w:t>.</w:t>
      </w:r>
    </w:p>
    <w:p w14:paraId="35AE4489" w14:textId="77777777" w:rsidR="002501C1" w:rsidRPr="00C05CBA" w:rsidRDefault="002501C1" w:rsidP="002501C1">
      <w:pPr>
        <w:spacing w:after="40" w:line="276" w:lineRule="auto"/>
        <w:rPr>
          <w:u w:val="single"/>
        </w:rPr>
      </w:pPr>
      <w:r w:rsidRPr="00C05CBA">
        <w:rPr>
          <w:sz w:val="16"/>
        </w:rPr>
        <w:t xml:space="preserve">Similarly, </w:t>
      </w:r>
      <w:r w:rsidRPr="00C05CBA">
        <w:rPr>
          <w:u w:val="single"/>
        </w:rPr>
        <w:t xml:space="preserve">the </w:t>
      </w:r>
      <w:r w:rsidRPr="00C05CBA">
        <w:rPr>
          <w:highlight w:val="green"/>
          <w:u w:val="single"/>
        </w:rPr>
        <w:t>arguments</w:t>
      </w:r>
      <w:r w:rsidRPr="00C05CBA">
        <w:rPr>
          <w:u w:val="single"/>
        </w:rPr>
        <w:t xml:space="preserve"> such as that </w:t>
      </w:r>
      <w:r w:rsidRPr="00C05CBA">
        <w:rPr>
          <w:rStyle w:val="Emphasis"/>
        </w:rPr>
        <w:t xml:space="preserve">no other </w:t>
      </w:r>
      <w:r w:rsidRPr="00C05CBA">
        <w:rPr>
          <w:rStyle w:val="Emphasis"/>
          <w:highlight w:val="green"/>
        </w:rPr>
        <w:t>manufacturers</w:t>
      </w:r>
      <w:r w:rsidRPr="00C05CBA">
        <w:rPr>
          <w:rStyle w:val="Emphasis"/>
        </w:rPr>
        <w:t xml:space="preserve"> can carry out the complex manufacturing</w:t>
      </w:r>
      <w:r w:rsidRPr="00C05CBA">
        <w:rPr>
          <w:u w:val="single"/>
        </w:rPr>
        <w:t xml:space="preserve"> </w:t>
      </w:r>
      <w:r w:rsidRPr="00C05CBA">
        <w:rPr>
          <w:rStyle w:val="Emphasis"/>
        </w:rPr>
        <w:t>process</w:t>
      </w:r>
      <w:r w:rsidRPr="00C05CBA">
        <w:rPr>
          <w:u w:val="single"/>
        </w:rPr>
        <w:t xml:space="preserve"> of COVID-19 vaccines and generic manufacturing as that would </w:t>
      </w:r>
      <w:r w:rsidRPr="00C05CBA">
        <w:rPr>
          <w:highlight w:val="green"/>
          <w:u w:val="single"/>
        </w:rPr>
        <w:t>jeopardise quality</w:t>
      </w:r>
      <w:r w:rsidRPr="00C05CBA">
        <w:rPr>
          <w:u w:val="single"/>
        </w:rPr>
        <w:t xml:space="preserve">, have also been proven </w:t>
      </w:r>
      <w:r w:rsidRPr="00C05CBA">
        <w:rPr>
          <w:rStyle w:val="Emphasis"/>
          <w:highlight w:val="green"/>
        </w:rPr>
        <w:t>wrong</w:t>
      </w:r>
      <w:r w:rsidRPr="00C05CBA">
        <w:rPr>
          <w:u w:val="single"/>
        </w:rPr>
        <w:t xml:space="preserve"> in the past</w:t>
      </w:r>
      <w:r w:rsidRPr="00C05CBA">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C05CBA">
        <w:rPr>
          <w:u w:val="single"/>
        </w:rPr>
        <w:t xml:space="preserve">Shantha </w:t>
      </w:r>
      <w:r w:rsidRPr="00C05CBA">
        <w:rPr>
          <w:highlight w:val="green"/>
          <w:u w:val="single"/>
        </w:rPr>
        <w:t xml:space="preserve">Biotechnics </w:t>
      </w:r>
      <w:r w:rsidRPr="00C05CBA">
        <w:rPr>
          <w:rStyle w:val="Emphasis"/>
          <w:highlight w:val="green"/>
        </w:rPr>
        <w:t>developed</w:t>
      </w:r>
      <w:r w:rsidRPr="00C05CBA">
        <w:rPr>
          <w:rStyle w:val="Emphasis"/>
        </w:rPr>
        <w:t xml:space="preserve"> its </w:t>
      </w:r>
      <w:r w:rsidRPr="00C05CBA">
        <w:rPr>
          <w:rStyle w:val="Emphasis"/>
          <w:highlight w:val="green"/>
        </w:rPr>
        <w:t>own vaccine</w:t>
      </w:r>
      <w:r w:rsidRPr="00C05CBA">
        <w:rPr>
          <w:rStyle w:val="Emphasis"/>
        </w:rPr>
        <w:t xml:space="preserve"> at $1 per dose</w:t>
      </w:r>
      <w:r w:rsidRPr="00C05CBA">
        <w:rPr>
          <w:u w:val="single"/>
        </w:rPr>
        <w:t>, and the UNICEF (United Nations Children’s Emergency Fund) mass inoculation programme uses this vaccine against Hepatitis B. In 2009, Shantha sold over 120 million doses of vaccines globally.</w:t>
      </w:r>
    </w:p>
    <w:p w14:paraId="7988063F" w14:textId="77777777" w:rsidR="002501C1" w:rsidRPr="00C05CBA" w:rsidRDefault="002501C1" w:rsidP="002501C1">
      <w:pPr>
        <w:spacing w:after="40" w:line="276" w:lineRule="auto"/>
        <w:rPr>
          <w:sz w:val="16"/>
        </w:rPr>
      </w:pPr>
      <w:r w:rsidRPr="00C05CBA">
        <w:rPr>
          <w:highlight w:val="green"/>
          <w:u w:val="single"/>
        </w:rPr>
        <w:t>India</w:t>
      </w:r>
      <w:r w:rsidRPr="00C05CBA">
        <w:rPr>
          <w:u w:val="single"/>
        </w:rPr>
        <w:t xml:space="preserve"> also </w:t>
      </w:r>
      <w:r w:rsidRPr="00C05CBA">
        <w:rPr>
          <w:highlight w:val="green"/>
          <w:u w:val="single"/>
        </w:rPr>
        <w:t xml:space="preserve">produces </w:t>
      </w:r>
      <w:r w:rsidRPr="00C05CBA">
        <w:rPr>
          <w:rStyle w:val="Emphasis"/>
          <w:highlight w:val="green"/>
        </w:rPr>
        <w:t>high-quality generic</w:t>
      </w:r>
      <w:r w:rsidRPr="00C05CBA">
        <w:rPr>
          <w:rStyle w:val="Emphasis"/>
        </w:rPr>
        <w:t xml:space="preserve"> drugs for HIV/AIDS and cancer treatment</w:t>
      </w:r>
      <w:r w:rsidRPr="00C05CBA">
        <w:rPr>
          <w:u w:val="single"/>
        </w:rPr>
        <w:t xml:space="preserve"> and markets them across the globe</w:t>
      </w:r>
      <w:r w:rsidRPr="00C05CBA">
        <w:rPr>
          <w:sz w:val="16"/>
        </w:rPr>
        <w:t xml:space="preserve">. Now, a couple of </w:t>
      </w:r>
      <w:r w:rsidRPr="00C05CBA">
        <w:rPr>
          <w:u w:val="single"/>
        </w:rPr>
        <w:t xml:space="preserve">Indian companies are in the </w:t>
      </w:r>
      <w:r w:rsidRPr="00C05CBA">
        <w:rPr>
          <w:rStyle w:val="Emphasis"/>
        </w:rPr>
        <w:t xml:space="preserve">last stage of </w:t>
      </w:r>
      <w:r w:rsidRPr="00C05CBA">
        <w:rPr>
          <w:rStyle w:val="Emphasis"/>
          <w:highlight w:val="green"/>
        </w:rPr>
        <w:t>producing mRNA</w:t>
      </w:r>
      <w:r w:rsidRPr="00C05CBA">
        <w:rPr>
          <w:sz w:val="16"/>
        </w:rPr>
        <w:t xml:space="preserve"> (Messenger RNA) </w:t>
      </w:r>
      <w:r w:rsidRPr="00C05CBA">
        <w:rPr>
          <w:u w:val="single"/>
        </w:rPr>
        <w:t>vaccines</w:t>
      </w:r>
      <w:r w:rsidRPr="00C05CBA">
        <w:rPr>
          <w:sz w:val="16"/>
        </w:rPr>
        <w:t xml:space="preserve">.26 Similarly, </w:t>
      </w:r>
      <w:r w:rsidRPr="00C05CBA">
        <w:rPr>
          <w:highlight w:val="green"/>
          <w:u w:val="single"/>
        </w:rPr>
        <w:t>Bangladesh and Indonesia</w:t>
      </w:r>
      <w:r w:rsidRPr="00C05CBA">
        <w:rPr>
          <w:u w:val="single"/>
        </w:rPr>
        <w:t xml:space="preserve"> claimed that they could </w:t>
      </w:r>
      <w:r w:rsidRPr="00C05CBA">
        <w:rPr>
          <w:rStyle w:val="Emphasis"/>
          <w:highlight w:val="green"/>
        </w:rPr>
        <w:t>manufacture millions</w:t>
      </w:r>
      <w:r w:rsidRPr="00C05CBA">
        <w:rPr>
          <w:rStyle w:val="Emphasis"/>
        </w:rPr>
        <w:t xml:space="preserve"> of COVID-19 vaccine doses a year</w:t>
      </w:r>
      <w:r w:rsidRPr="00C05CBA">
        <w:rPr>
          <w:u w:val="single"/>
        </w:rPr>
        <w:t xml:space="preserve"> if pharmaceutical companies share the know-how</w:t>
      </w:r>
      <w:r w:rsidRPr="00C05CBA">
        <w:rPr>
          <w:sz w:val="16"/>
        </w:rPr>
        <w:t xml:space="preserve">.27 Recently, </w:t>
      </w:r>
      <w:r w:rsidRPr="00C05CBA">
        <w:rPr>
          <w:highlight w:val="green"/>
          <w:u w:val="single"/>
        </w:rPr>
        <w:t>Vietnam</w:t>
      </w:r>
      <w:r w:rsidRPr="00C05CBA">
        <w:rPr>
          <w:u w:val="single"/>
        </w:rPr>
        <w:t xml:space="preserve"> also said that the country </w:t>
      </w:r>
      <w:r w:rsidRPr="00C05CBA">
        <w:rPr>
          <w:highlight w:val="green"/>
          <w:u w:val="single"/>
        </w:rPr>
        <w:t xml:space="preserve">could </w:t>
      </w:r>
      <w:r w:rsidRPr="00C05CBA">
        <w:rPr>
          <w:rStyle w:val="Emphasis"/>
          <w:highlight w:val="green"/>
        </w:rPr>
        <w:t>satisfy</w:t>
      </w:r>
      <w:r w:rsidRPr="00C05CBA">
        <w:rPr>
          <w:rStyle w:val="Emphasis"/>
        </w:rPr>
        <w:t xml:space="preserve"> COVID-19 vaccine </w:t>
      </w:r>
      <w:r w:rsidRPr="00C05CBA">
        <w:rPr>
          <w:rStyle w:val="Emphasis"/>
          <w:highlight w:val="green"/>
        </w:rPr>
        <w:t>production</w:t>
      </w:r>
      <w:r w:rsidRPr="00C05CBA">
        <w:rPr>
          <w:u w:val="single"/>
        </w:rPr>
        <w:t xml:space="preserve"> requirements once it obtains vaccine patents</w:t>
      </w:r>
      <w:r w:rsidRPr="00C05CBA">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72648DDA" w14:textId="77777777" w:rsidR="002501C1" w:rsidRPr="00C05CBA" w:rsidRDefault="002501C1" w:rsidP="002501C1">
      <w:pPr>
        <w:spacing w:after="40" w:line="276" w:lineRule="auto"/>
        <w:rPr>
          <w:sz w:val="16"/>
        </w:rPr>
      </w:pPr>
      <w:r w:rsidRPr="00C05CBA">
        <w:rPr>
          <w:sz w:val="16"/>
        </w:rPr>
        <w:t xml:space="preserve">Moreover, </w:t>
      </w:r>
      <w:r w:rsidRPr="00C05CBA">
        <w:rPr>
          <w:u w:val="single"/>
        </w:rPr>
        <w:t xml:space="preserve">COVID-19 vaccine IPR runs </w:t>
      </w:r>
      <w:r w:rsidRPr="00C05CBA">
        <w:rPr>
          <w:rStyle w:val="Emphasis"/>
        </w:rPr>
        <w:t>across the entire value chain</w:t>
      </w:r>
      <w:r w:rsidRPr="00C05CBA">
        <w:rPr>
          <w:sz w:val="16"/>
        </w:rPr>
        <w:t xml:space="preserve"> – vaccine development, production, use, etc. A mere patent waiver may not be enough to address the issues related to its production and distribution. </w:t>
      </w:r>
      <w:r w:rsidRPr="00C05CBA">
        <w:rPr>
          <w:u w:val="single"/>
        </w:rPr>
        <w:t xml:space="preserve">What is more important here is to </w:t>
      </w:r>
      <w:r w:rsidRPr="00C05CBA">
        <w:rPr>
          <w:highlight w:val="green"/>
          <w:u w:val="single"/>
        </w:rPr>
        <w:t>share</w:t>
      </w:r>
      <w:r w:rsidRPr="00C05CBA">
        <w:rPr>
          <w:u w:val="single"/>
        </w:rPr>
        <w:t xml:space="preserve"> the technical </w:t>
      </w:r>
      <w:r w:rsidRPr="00C05CBA">
        <w:rPr>
          <w:rStyle w:val="Emphasis"/>
          <w:highlight w:val="green"/>
        </w:rPr>
        <w:t>know-how and information</w:t>
      </w:r>
      <w:r w:rsidRPr="00C05CBA">
        <w:rPr>
          <w:u w:val="single"/>
        </w:rPr>
        <w:t xml:space="preserve"> such as trade secrets. Therefore, the existing TRIPS flexibilities, such as </w:t>
      </w:r>
      <w:r w:rsidRPr="00C05CBA">
        <w:rPr>
          <w:rStyle w:val="Emphasis"/>
          <w:highlight w:val="green"/>
        </w:rPr>
        <w:t>compulsory</w:t>
      </w:r>
      <w:r w:rsidRPr="00C05CBA">
        <w:rPr>
          <w:rStyle w:val="Emphasis"/>
        </w:rPr>
        <w:t xml:space="preserve"> and voluntary </w:t>
      </w:r>
      <w:r w:rsidRPr="00C05CBA">
        <w:rPr>
          <w:rStyle w:val="Emphasis"/>
          <w:highlight w:val="green"/>
        </w:rPr>
        <w:t>licensing</w:t>
      </w:r>
      <w:r w:rsidRPr="00C05CBA">
        <w:rPr>
          <w:rStyle w:val="Emphasis"/>
        </w:rPr>
        <w:t xml:space="preserve">, are </w:t>
      </w:r>
      <w:r w:rsidRPr="00C05CBA">
        <w:rPr>
          <w:rStyle w:val="Emphasis"/>
          <w:highlight w:val="green"/>
        </w:rPr>
        <w:t>insufficient</w:t>
      </w:r>
      <w:r w:rsidRPr="00C05CBA">
        <w:rPr>
          <w:u w:val="single"/>
        </w:rPr>
        <w:t xml:space="preserve"> to address this crisis</w:t>
      </w:r>
      <w:r w:rsidRPr="00C05CBA">
        <w:rPr>
          <w:sz w:val="16"/>
        </w:rPr>
        <w:t>. Further, compulsory licensing and the domestic legal procedures it requires is cumbersome and not expedient in a public health crisis like the COVID-19 pandemic.</w:t>
      </w:r>
    </w:p>
    <w:p w14:paraId="16A2E4DA" w14:textId="77777777" w:rsidR="002501C1" w:rsidRPr="00C05CBA" w:rsidRDefault="002501C1" w:rsidP="002501C1">
      <w:pPr>
        <w:spacing w:after="40" w:line="276" w:lineRule="auto"/>
        <w:rPr>
          <w:sz w:val="16"/>
          <w:szCs w:val="16"/>
        </w:rPr>
      </w:pPr>
      <w:r w:rsidRPr="00C05CBA">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02322E08" w14:textId="77777777" w:rsidR="002501C1" w:rsidRPr="00C05CBA" w:rsidRDefault="002501C1" w:rsidP="002501C1">
      <w:pPr>
        <w:pStyle w:val="Heading4"/>
        <w:spacing w:before="0" w:after="40" w:line="276" w:lineRule="auto"/>
        <w:rPr>
          <w:rFonts w:cs="Calibri"/>
        </w:rPr>
      </w:pPr>
      <w:r w:rsidRPr="00C05CBA">
        <w:rPr>
          <w:rFonts w:cs="Calibri"/>
        </w:rPr>
        <w:t xml:space="preserve">Yes </w:t>
      </w:r>
      <w:r w:rsidRPr="00C05CBA">
        <w:rPr>
          <w:rFonts w:cs="Calibri"/>
          <w:u w:val="single"/>
        </w:rPr>
        <w:t>scale-up</w:t>
      </w:r>
      <w:r w:rsidRPr="00C05CBA">
        <w:rPr>
          <w:rFonts w:cs="Calibri"/>
        </w:rPr>
        <w:t xml:space="preserve"> for covid.</w:t>
      </w:r>
    </w:p>
    <w:p w14:paraId="5A1C8A2C" w14:textId="77777777" w:rsidR="002501C1" w:rsidRPr="00C05CBA" w:rsidRDefault="002501C1" w:rsidP="002501C1">
      <w:pPr>
        <w:spacing w:after="40" w:line="276" w:lineRule="auto"/>
      </w:pPr>
      <w:r w:rsidRPr="00C05CBA">
        <w:rPr>
          <w:rStyle w:val="Style13ptBold"/>
        </w:rPr>
        <w:t>Erfani et al 21</w:t>
      </w:r>
      <w:r w:rsidRPr="00C05CBA">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C05CBA">
          <w:rPr>
            <w:rStyle w:val="Hyperlink"/>
          </w:rPr>
          <w:t>https://www.statnews.com/2021/05/19/beyond-a-symbolic-gesture-whats-needed-to-turn-the-ip-waiver-into-covid-19-vaccines/</w:t>
        </w:r>
      </w:hyperlink>
      <w:r w:rsidRPr="00C05CBA">
        <w:t>] Justin</w:t>
      </w:r>
    </w:p>
    <w:p w14:paraId="13EDACB4" w14:textId="77777777" w:rsidR="002501C1" w:rsidRPr="00C05CBA" w:rsidRDefault="002501C1" w:rsidP="002501C1">
      <w:pPr>
        <w:spacing w:after="40" w:line="276" w:lineRule="auto"/>
        <w:rPr>
          <w:sz w:val="16"/>
        </w:rPr>
      </w:pPr>
      <w:r w:rsidRPr="00C05CBA">
        <w:rPr>
          <w:u w:val="single"/>
        </w:rPr>
        <w:t xml:space="preserve">Currently many idle suppliers </w:t>
      </w:r>
      <w:r w:rsidRPr="00C05CBA">
        <w:rPr>
          <w:rStyle w:val="Emphasis"/>
        </w:rPr>
        <w:t>can’t begin vaccine production</w:t>
      </w:r>
      <w:r w:rsidRPr="00C05CBA">
        <w:rPr>
          <w:u w:val="single"/>
        </w:rPr>
        <w:t xml:space="preserve"> until they upgrade and </w:t>
      </w:r>
      <w:r w:rsidRPr="00C05CBA">
        <w:rPr>
          <w:rStyle w:val="Emphasis"/>
        </w:rPr>
        <w:t>repurpose existing manufacturing capacity</w:t>
      </w:r>
      <w:r w:rsidRPr="00C05CBA">
        <w:rPr>
          <w:u w:val="single"/>
        </w:rPr>
        <w:t xml:space="preserve"> for new technology. </w:t>
      </w:r>
      <w:r w:rsidRPr="00C05CBA">
        <w:rPr>
          <w:highlight w:val="green"/>
          <w:u w:val="single"/>
        </w:rPr>
        <w:t>Opponents</w:t>
      </w:r>
      <w:r w:rsidRPr="00C05CBA">
        <w:rPr>
          <w:u w:val="single"/>
        </w:rPr>
        <w:t xml:space="preserve"> often </w:t>
      </w:r>
      <w:r w:rsidRPr="00C05CBA">
        <w:rPr>
          <w:highlight w:val="green"/>
          <w:u w:val="single"/>
        </w:rPr>
        <w:t>argue</w:t>
      </w:r>
      <w:r w:rsidRPr="00C05CBA">
        <w:rPr>
          <w:u w:val="single"/>
        </w:rPr>
        <w:t xml:space="preserve"> that </w:t>
      </w:r>
      <w:r w:rsidRPr="00C05CBA">
        <w:rPr>
          <w:rStyle w:val="Emphasis"/>
        </w:rPr>
        <w:t xml:space="preserve">this step is the true </w:t>
      </w:r>
      <w:r w:rsidRPr="00C05CBA">
        <w:rPr>
          <w:rStyle w:val="Emphasis"/>
          <w:highlight w:val="green"/>
        </w:rPr>
        <w:t xml:space="preserve">barrier </w:t>
      </w:r>
      <w:r w:rsidRPr="00C05CBA">
        <w:rPr>
          <w:rStyle w:val="Emphasis"/>
        </w:rPr>
        <w:t xml:space="preserve">to rapid </w:t>
      </w:r>
      <w:r w:rsidRPr="00C05CBA">
        <w:rPr>
          <w:rStyle w:val="Emphasis"/>
          <w:highlight w:val="green"/>
        </w:rPr>
        <w:t>scale-up</w:t>
      </w:r>
      <w:r w:rsidRPr="00C05CBA">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20074365" w14:textId="77777777" w:rsidR="002501C1" w:rsidRPr="00C05CBA" w:rsidRDefault="002501C1" w:rsidP="002501C1">
      <w:pPr>
        <w:spacing w:after="40" w:line="276" w:lineRule="auto"/>
        <w:rPr>
          <w:sz w:val="16"/>
        </w:rPr>
      </w:pPr>
      <w:r w:rsidRPr="00C05CBA">
        <w:rPr>
          <w:u w:val="single"/>
        </w:rPr>
        <w:t xml:space="preserve">This </w:t>
      </w:r>
      <w:r w:rsidRPr="00C05CBA">
        <w:rPr>
          <w:highlight w:val="green"/>
          <w:u w:val="single"/>
        </w:rPr>
        <w:t xml:space="preserve">argument </w:t>
      </w:r>
      <w:r w:rsidRPr="00C05CBA">
        <w:rPr>
          <w:rStyle w:val="Emphasis"/>
          <w:highlight w:val="green"/>
        </w:rPr>
        <w:t>ignores</w:t>
      </w:r>
      <w:r w:rsidRPr="00C05CBA">
        <w:rPr>
          <w:rStyle w:val="Emphasis"/>
        </w:rPr>
        <w:t xml:space="preserve"> two core truths</w:t>
      </w:r>
      <w:r w:rsidRPr="00C05CBA">
        <w:rPr>
          <w:u w:val="single"/>
        </w:rPr>
        <w:t xml:space="preserve">: In many cases, </w:t>
      </w:r>
      <w:r w:rsidRPr="00C05CBA">
        <w:rPr>
          <w:rStyle w:val="Emphasis"/>
          <w:highlight w:val="green"/>
        </w:rPr>
        <w:t>manufacturing</w:t>
      </w:r>
      <w:r w:rsidRPr="00C05CBA">
        <w:rPr>
          <w:rStyle w:val="Emphasis"/>
        </w:rPr>
        <w:t xml:space="preserve"> capacity needs only </w:t>
      </w:r>
      <w:r w:rsidRPr="00C05CBA">
        <w:rPr>
          <w:rStyle w:val="Emphasis"/>
          <w:highlight w:val="green"/>
        </w:rPr>
        <w:t>repurposing</w:t>
      </w:r>
      <w:r w:rsidRPr="00C05CBA">
        <w:rPr>
          <w:rStyle w:val="Emphasis"/>
        </w:rPr>
        <w:t xml:space="preserve"> which can </w:t>
      </w:r>
      <w:r w:rsidRPr="00C05CBA">
        <w:rPr>
          <w:rStyle w:val="Emphasis"/>
          <w:highlight w:val="green"/>
        </w:rPr>
        <w:t xml:space="preserve">take </w:t>
      </w:r>
      <w:r w:rsidRPr="00C05CBA">
        <w:rPr>
          <w:rStyle w:val="Emphasis"/>
        </w:rPr>
        <w:t xml:space="preserve">mere </w:t>
      </w:r>
      <w:r w:rsidRPr="00C05CBA">
        <w:rPr>
          <w:rStyle w:val="Emphasis"/>
          <w:highlight w:val="green"/>
        </w:rPr>
        <w:t>months</w:t>
      </w:r>
      <w:r w:rsidRPr="00C05CBA">
        <w:rPr>
          <w:sz w:val="16"/>
        </w:rPr>
        <w:t>. And Covid-19, at the current global response and vaccination rates, will be a threat for years.</w:t>
      </w:r>
    </w:p>
    <w:p w14:paraId="51B1308A" w14:textId="77777777" w:rsidR="002501C1" w:rsidRPr="00C05CBA" w:rsidRDefault="002501C1" w:rsidP="002501C1">
      <w:pPr>
        <w:spacing w:after="40" w:line="276" w:lineRule="auto"/>
        <w:rPr>
          <w:rStyle w:val="Emphasis"/>
        </w:rPr>
      </w:pPr>
      <w:r w:rsidRPr="00C05CBA">
        <w:rPr>
          <w:u w:val="single"/>
        </w:rPr>
        <w:t xml:space="preserve">Both truths suggest that we </w:t>
      </w:r>
      <w:r w:rsidRPr="00C05CBA">
        <w:rPr>
          <w:rStyle w:val="Emphasis"/>
        </w:rPr>
        <w:t>pass the blueprint and build the kitchen.</w:t>
      </w:r>
    </w:p>
    <w:p w14:paraId="159FF67A" w14:textId="77777777" w:rsidR="002501C1" w:rsidRDefault="002501C1" w:rsidP="002501C1">
      <w:pPr>
        <w:spacing w:after="40" w:line="276" w:lineRule="auto"/>
        <w:rPr>
          <w:rStyle w:val="Emphasis"/>
        </w:rPr>
      </w:pPr>
      <w:r w:rsidRPr="00C05CBA">
        <w:rPr>
          <w:u w:val="single"/>
        </w:rPr>
        <w:t xml:space="preserve">Facilitating </w:t>
      </w:r>
      <w:r w:rsidRPr="00C05CBA">
        <w:rPr>
          <w:highlight w:val="green"/>
          <w:u w:val="single"/>
        </w:rPr>
        <w:t xml:space="preserve">structures </w:t>
      </w:r>
      <w:r w:rsidRPr="00C05CBA">
        <w:rPr>
          <w:u w:val="single"/>
        </w:rPr>
        <w:t xml:space="preserve">to transfer technology and capacity are </w:t>
      </w:r>
      <w:r w:rsidRPr="00C05CBA">
        <w:rPr>
          <w:rStyle w:val="Emphasis"/>
        </w:rPr>
        <w:t xml:space="preserve">already </w:t>
      </w:r>
      <w:r w:rsidRPr="00C05CBA">
        <w:rPr>
          <w:rStyle w:val="Emphasis"/>
          <w:highlight w:val="green"/>
        </w:rPr>
        <w:t>in place</w:t>
      </w:r>
      <w:r w:rsidRPr="00C05CBA">
        <w:rPr>
          <w:highlight w:val="green"/>
          <w:u w:val="single"/>
        </w:rPr>
        <w:t>.</w:t>
      </w:r>
      <w:r w:rsidRPr="00C05CBA">
        <w:rPr>
          <w:u w:val="single"/>
        </w:rPr>
        <w:t xml:space="preserve"> The </w:t>
      </w:r>
      <w:r w:rsidRPr="00C05CBA">
        <w:rPr>
          <w:highlight w:val="green"/>
          <w:u w:val="single"/>
        </w:rPr>
        <w:t>WHO launched</w:t>
      </w:r>
      <w:r w:rsidRPr="00C05CBA">
        <w:rPr>
          <w:u w:val="single"/>
        </w:rPr>
        <w:t xml:space="preserve"> the </w:t>
      </w:r>
      <w:r w:rsidRPr="00C05CBA">
        <w:rPr>
          <w:rStyle w:val="Emphasis"/>
          <w:highlight w:val="green"/>
        </w:rPr>
        <w:t>mRNA</w:t>
      </w:r>
      <w:r w:rsidRPr="00C05CBA">
        <w:rPr>
          <w:rStyle w:val="Emphasis"/>
        </w:rPr>
        <w:t xml:space="preserve"> technology </w:t>
      </w:r>
      <w:r w:rsidRPr="00C05CBA">
        <w:rPr>
          <w:rStyle w:val="Emphasis"/>
          <w:highlight w:val="green"/>
        </w:rPr>
        <w:t>transfer hub</w:t>
      </w:r>
      <w:r w:rsidRPr="00C05CBA">
        <w:rPr>
          <w:rStyle w:val="Emphasis"/>
        </w:rPr>
        <w:t xml:space="preserve"> model</w:t>
      </w:r>
      <w:r w:rsidRPr="00C05CBA">
        <w:rPr>
          <w:sz w:val="16"/>
        </w:rPr>
        <w:t xml:space="preserve"> last month to provide manufacturers in low- and middle-income countries </w:t>
      </w:r>
      <w:r w:rsidRPr="00C05CBA">
        <w:rPr>
          <w:highlight w:val="green"/>
          <w:u w:val="single"/>
        </w:rPr>
        <w:t>with</w:t>
      </w:r>
      <w:r w:rsidRPr="00C05CBA">
        <w:rPr>
          <w:u w:val="single"/>
        </w:rPr>
        <w:t xml:space="preserve"> the </w:t>
      </w:r>
      <w:r w:rsidRPr="00C05CBA">
        <w:rPr>
          <w:rStyle w:val="Emphasis"/>
          <w:highlight w:val="green"/>
        </w:rPr>
        <w:t>financial, training</w:t>
      </w:r>
      <w:r w:rsidRPr="00C05CBA">
        <w:rPr>
          <w:rStyle w:val="Emphasis"/>
        </w:rPr>
        <w:t xml:space="preserve">, and </w:t>
      </w:r>
      <w:r w:rsidRPr="00C05CBA">
        <w:rPr>
          <w:rStyle w:val="Emphasis"/>
          <w:highlight w:val="green"/>
        </w:rPr>
        <w:t>logistical support</w:t>
      </w:r>
      <w:r w:rsidRPr="00C05CBA">
        <w:rPr>
          <w:rStyle w:val="Emphasis"/>
        </w:rPr>
        <w:t xml:space="preserve"> needed</w:t>
      </w:r>
      <w:r w:rsidRPr="00C05CBA">
        <w:rPr>
          <w:u w:val="single"/>
        </w:rPr>
        <w:t xml:space="preserve"> </w:t>
      </w:r>
      <w:r w:rsidRPr="00C05CBA">
        <w:rPr>
          <w:highlight w:val="green"/>
          <w:u w:val="single"/>
        </w:rPr>
        <w:t>to scale up</w:t>
      </w:r>
      <w:r w:rsidRPr="00C05CBA">
        <w:rPr>
          <w:u w:val="single"/>
        </w:rPr>
        <w:t xml:space="preserve"> vaccine manufacturing capacity. Scores of </w:t>
      </w:r>
      <w:r w:rsidRPr="00C05CBA">
        <w:rPr>
          <w:highlight w:val="green"/>
          <w:u w:val="single"/>
        </w:rPr>
        <w:t xml:space="preserve">manufacturers </w:t>
      </w:r>
      <w:r w:rsidRPr="00C05CBA">
        <w:rPr>
          <w:u w:val="single"/>
        </w:rPr>
        <w:t xml:space="preserve">in these countries have already </w:t>
      </w:r>
      <w:r w:rsidRPr="00C05CBA">
        <w:rPr>
          <w:rStyle w:val="Emphasis"/>
          <w:highlight w:val="green"/>
        </w:rPr>
        <w:t>expressed interest</w:t>
      </w:r>
      <w:r w:rsidRPr="00C05CBA">
        <w:rPr>
          <w:highlight w:val="green"/>
          <w:u w:val="single"/>
        </w:rPr>
        <w:t>. This</w:t>
      </w:r>
      <w:r w:rsidRPr="00C05CBA">
        <w:rPr>
          <w:u w:val="single"/>
        </w:rPr>
        <w:t xml:space="preserve"> initiative, however, </w:t>
      </w:r>
      <w:r w:rsidRPr="00C05CBA">
        <w:rPr>
          <w:highlight w:val="green"/>
          <w:u w:val="single"/>
        </w:rPr>
        <w:t>requires</w:t>
      </w:r>
      <w:r w:rsidRPr="00C05CBA">
        <w:rPr>
          <w:u w:val="single"/>
        </w:rPr>
        <w:t xml:space="preserve"> recipient manufacturers to acquire </w:t>
      </w:r>
      <w:r w:rsidRPr="00C05CBA">
        <w:rPr>
          <w:rStyle w:val="Emphasis"/>
        </w:rPr>
        <w:t xml:space="preserve">the </w:t>
      </w:r>
      <w:r w:rsidRPr="00C05CBA">
        <w:rPr>
          <w:rStyle w:val="Emphasis"/>
          <w:highlight w:val="green"/>
        </w:rPr>
        <w:t xml:space="preserve">IP </w:t>
      </w:r>
      <w:r w:rsidRPr="00C05CBA">
        <w:rPr>
          <w:rStyle w:val="Emphasis"/>
        </w:rPr>
        <w:t xml:space="preserve">necessary for mRNA technologies— </w:t>
      </w:r>
      <w:r w:rsidRPr="00C05CBA">
        <w:rPr>
          <w:rStyle w:val="Emphasis"/>
          <w:highlight w:val="green"/>
        </w:rPr>
        <w:t>which is</w:t>
      </w:r>
      <w:r w:rsidRPr="00C05CBA">
        <w:rPr>
          <w:rStyle w:val="Emphasis"/>
        </w:rPr>
        <w:t xml:space="preserve"> currently </w:t>
      </w:r>
      <w:r w:rsidRPr="00C05CBA">
        <w:rPr>
          <w:rStyle w:val="Emphasis"/>
          <w:highlight w:val="green"/>
        </w:rPr>
        <w:t>missing</w:t>
      </w:r>
      <w:r w:rsidRPr="00C05CBA">
        <w:rPr>
          <w:rStyle w:val="Emphasis"/>
        </w:rPr>
        <w:t>.</w:t>
      </w:r>
    </w:p>
    <w:p w14:paraId="34BF5FB7" w14:textId="77777777" w:rsidR="002501C1" w:rsidRPr="00361031" w:rsidRDefault="002501C1" w:rsidP="002501C1">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2CC7CE91" w14:textId="77777777" w:rsidR="002501C1" w:rsidRPr="00361031" w:rsidRDefault="002501C1" w:rsidP="002501C1">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1" w:anchor="Sec4" w:history="1">
        <w:r w:rsidRPr="00361031">
          <w:rPr>
            <w:rStyle w:val="Hyperlink"/>
          </w:rPr>
          <w:t>https://link.springer.com/article/10.1007/s40319-020-00985-0#Sec4</w:t>
        </w:r>
      </w:hyperlink>
      <w:r w:rsidRPr="00361031">
        <w:t>] Justin</w:t>
      </w:r>
    </w:p>
    <w:p w14:paraId="084C5769" w14:textId="77777777" w:rsidR="002501C1" w:rsidRPr="008067E3" w:rsidRDefault="002501C1" w:rsidP="002501C1">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leading to unaffordably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73C21C9A" w14:textId="77777777" w:rsidR="002501C1" w:rsidRPr="00C05CBA" w:rsidRDefault="002501C1" w:rsidP="002501C1">
      <w:pPr>
        <w:pStyle w:val="Heading4"/>
        <w:spacing w:before="0" w:after="40" w:line="276" w:lineRule="auto"/>
        <w:rPr>
          <w:rFonts w:cs="Calibri"/>
        </w:rPr>
      </w:pPr>
      <w:r w:rsidRPr="00C05CBA">
        <w:rPr>
          <w:rFonts w:cs="Calibri"/>
        </w:rPr>
        <w:t xml:space="preserve">Corona escalates </w:t>
      </w:r>
      <w:r w:rsidRPr="00C05CBA">
        <w:rPr>
          <w:rFonts w:cs="Calibri"/>
          <w:u w:val="single"/>
        </w:rPr>
        <w:t>security threats</w:t>
      </w:r>
      <w:r w:rsidRPr="00C05CBA">
        <w:rPr>
          <w:rFonts w:cs="Calibri"/>
        </w:rPr>
        <w:t xml:space="preserve"> that cause </w:t>
      </w:r>
      <w:r w:rsidRPr="00C05CBA">
        <w:rPr>
          <w:rFonts w:cs="Calibri"/>
          <w:u w:val="single"/>
        </w:rPr>
        <w:t>extinction</w:t>
      </w:r>
      <w:r w:rsidRPr="00C05CBA">
        <w:rPr>
          <w:rFonts w:cs="Calibri"/>
        </w:rPr>
        <w:t xml:space="preserve"> – cooperation thesis is </w:t>
      </w:r>
      <w:r w:rsidRPr="00C05CBA">
        <w:rPr>
          <w:rFonts w:cs="Calibri"/>
          <w:u w:val="single"/>
        </w:rPr>
        <w:t>wrong</w:t>
      </w:r>
      <w:r w:rsidRPr="00C05CBA">
        <w:rPr>
          <w:rFonts w:cs="Calibri"/>
        </w:rPr>
        <w:t>.</w:t>
      </w:r>
    </w:p>
    <w:p w14:paraId="78D02864" w14:textId="77777777" w:rsidR="002501C1" w:rsidRPr="00C05CBA" w:rsidRDefault="002501C1" w:rsidP="002501C1">
      <w:pPr>
        <w:spacing w:after="40" w:line="276" w:lineRule="auto"/>
      </w:pPr>
      <w:r w:rsidRPr="00C05CBA">
        <w:rPr>
          <w:rStyle w:val="Style13ptBold"/>
        </w:rPr>
        <w:t>Recna 21</w:t>
      </w:r>
      <w:r w:rsidRPr="00C05CBA">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C05CBA">
          <w:rPr>
            <w:rStyle w:val="Hyperlink"/>
          </w:rPr>
          <w:t>https://www.tandfonline.com/doi/full/10.1080/25751654.2021.1890867</w:t>
        </w:r>
      </w:hyperlink>
      <w:r w:rsidRPr="00C05CBA">
        <w:t>] Justin</w:t>
      </w:r>
    </w:p>
    <w:p w14:paraId="64AA8C9F" w14:textId="77777777" w:rsidR="002501C1" w:rsidRPr="00C05CBA" w:rsidRDefault="002501C1" w:rsidP="002501C1">
      <w:pPr>
        <w:spacing w:after="40" w:line="276" w:lineRule="auto"/>
        <w:rPr>
          <w:rStyle w:val="Emphasis"/>
        </w:rPr>
      </w:pPr>
      <w:r w:rsidRPr="00C05CBA">
        <w:rPr>
          <w:sz w:val="16"/>
        </w:rPr>
        <w:t xml:space="preserve">The Challenge: </w:t>
      </w:r>
      <w:r w:rsidRPr="00C05CBA">
        <w:rPr>
          <w:rStyle w:val="Emphasis"/>
        </w:rPr>
        <w:t xml:space="preserve">Multiple </w:t>
      </w:r>
      <w:r w:rsidRPr="00C05CBA">
        <w:rPr>
          <w:rStyle w:val="Emphasis"/>
          <w:highlight w:val="green"/>
        </w:rPr>
        <w:t>Existential Threats</w:t>
      </w:r>
    </w:p>
    <w:p w14:paraId="7DE1992F" w14:textId="77777777" w:rsidR="002501C1" w:rsidRPr="00C05CBA" w:rsidRDefault="002501C1" w:rsidP="002501C1">
      <w:pPr>
        <w:spacing w:after="40" w:line="276" w:lineRule="auto"/>
        <w:rPr>
          <w:sz w:val="16"/>
        </w:rPr>
      </w:pPr>
      <w:r w:rsidRPr="00C05CBA">
        <w:rPr>
          <w:sz w:val="16"/>
        </w:rPr>
        <w:t xml:space="preserve">The relationship between pandemics and war is as long as human history. Past </w:t>
      </w:r>
      <w:r w:rsidRPr="00C05CBA">
        <w:rPr>
          <w:highlight w:val="green"/>
          <w:u w:val="single"/>
        </w:rPr>
        <w:t>pandemics</w:t>
      </w:r>
      <w:r w:rsidRPr="00C05CBA">
        <w:rPr>
          <w:u w:val="single"/>
        </w:rPr>
        <w:t xml:space="preserve"> have </w:t>
      </w:r>
      <w:r w:rsidRPr="00C05CBA">
        <w:rPr>
          <w:rStyle w:val="Emphasis"/>
        </w:rPr>
        <w:t>set the scene for wars</w:t>
      </w:r>
      <w:r w:rsidRPr="00C05CBA">
        <w:rPr>
          <w:u w:val="single"/>
        </w:rPr>
        <w:t xml:space="preserve"> by </w:t>
      </w:r>
      <w:r w:rsidRPr="00C05CBA">
        <w:rPr>
          <w:rStyle w:val="Emphasis"/>
          <w:highlight w:val="green"/>
        </w:rPr>
        <w:t>weaken</w:t>
      </w:r>
      <w:r w:rsidRPr="00C05CBA">
        <w:rPr>
          <w:rStyle w:val="Emphasis"/>
        </w:rPr>
        <w:t xml:space="preserve">ing </w:t>
      </w:r>
      <w:r w:rsidRPr="00C05CBA">
        <w:rPr>
          <w:rStyle w:val="Emphasis"/>
          <w:highlight w:val="green"/>
        </w:rPr>
        <w:t>societies</w:t>
      </w:r>
      <w:r w:rsidRPr="00C05CBA">
        <w:rPr>
          <w:u w:val="single"/>
        </w:rPr>
        <w:t xml:space="preserve">, undermining </w:t>
      </w:r>
      <w:r w:rsidRPr="00C05CBA">
        <w:rPr>
          <w:rStyle w:val="Emphasis"/>
        </w:rPr>
        <w:t>resilience</w:t>
      </w:r>
      <w:r w:rsidRPr="00C05CBA">
        <w:rPr>
          <w:u w:val="single"/>
        </w:rPr>
        <w:t xml:space="preserve">, and </w:t>
      </w:r>
      <w:r w:rsidRPr="00C05CBA">
        <w:rPr>
          <w:rStyle w:val="Emphasis"/>
          <w:highlight w:val="green"/>
        </w:rPr>
        <w:t>exacerbating</w:t>
      </w:r>
      <w:r w:rsidRPr="00C05CBA">
        <w:rPr>
          <w:rStyle w:val="Emphasis"/>
        </w:rPr>
        <w:t xml:space="preserve"> civil and inter-state </w:t>
      </w:r>
      <w:r w:rsidRPr="00C05CBA">
        <w:rPr>
          <w:rStyle w:val="Emphasis"/>
          <w:highlight w:val="green"/>
        </w:rPr>
        <w:t>conflict</w:t>
      </w:r>
      <w:r w:rsidRPr="00C05CBA">
        <w:rPr>
          <w:u w:val="single"/>
        </w:rPr>
        <w:t>.</w:t>
      </w:r>
      <w:r w:rsidRPr="00C05CBA">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2BE8FB7" w14:textId="77777777" w:rsidR="002501C1" w:rsidRPr="00C05CBA" w:rsidRDefault="002501C1" w:rsidP="002501C1">
      <w:pPr>
        <w:spacing w:after="40" w:line="276" w:lineRule="auto"/>
        <w:rPr>
          <w:rStyle w:val="Emphasis"/>
        </w:rPr>
      </w:pPr>
      <w:r w:rsidRPr="00C05CBA">
        <w:rPr>
          <w:u w:val="single"/>
        </w:rPr>
        <w:t xml:space="preserve">The COVID-19 is the most </w:t>
      </w:r>
      <w:r w:rsidRPr="00C05CBA">
        <w:rPr>
          <w:rStyle w:val="Emphasis"/>
        </w:rPr>
        <w:t>demonic pandemic threat in modern history</w:t>
      </w:r>
      <w:r w:rsidRPr="00C05CBA">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Pr>
        <w:t>increase or decrease the risks associated with these twin threats, climate change effects, and the next use of nuclear weapons in war.5</w:t>
      </w:r>
    </w:p>
    <w:p w14:paraId="739C5231" w14:textId="77777777" w:rsidR="002501C1" w:rsidRPr="00C05CBA" w:rsidRDefault="002501C1" w:rsidP="002501C1">
      <w:pPr>
        <w:spacing w:after="40" w:line="276" w:lineRule="auto"/>
        <w:rPr>
          <w:rStyle w:val="Emphasis"/>
        </w:rPr>
      </w:pPr>
      <w:r w:rsidRPr="00C05CBA">
        <w:rPr>
          <w:sz w:val="16"/>
        </w:rPr>
        <w:t xml:space="preserve">Today, the nine </w:t>
      </w:r>
      <w:r w:rsidRPr="00C05CBA">
        <w:rPr>
          <w:rStyle w:val="Emphasis"/>
          <w:highlight w:val="green"/>
        </w:rPr>
        <w:t>nuclear weapons</w:t>
      </w:r>
      <w:r w:rsidRPr="00C05CBA">
        <w:rPr>
          <w:rStyle w:val="Emphasis"/>
        </w:rPr>
        <w:t xml:space="preserve"> arsenals</w:t>
      </w:r>
      <w:r w:rsidRPr="00C05CBA">
        <w:rPr>
          <w:u w:val="single"/>
        </w:rPr>
        <w:t xml:space="preserve"> not only can </w:t>
      </w:r>
      <w:r w:rsidRPr="00C05CBA">
        <w:rPr>
          <w:rStyle w:val="Heading3Char"/>
          <w:rFonts w:cs="Calibri"/>
          <w:sz w:val="22"/>
          <w:szCs w:val="22"/>
          <w:highlight w:val="green"/>
        </w:rPr>
        <w:t>annihilate</w:t>
      </w:r>
      <w:r w:rsidRPr="00C05CBA">
        <w:rPr>
          <w:rStyle w:val="Heading3Char"/>
          <w:rFonts w:cs="Calibri"/>
          <w:sz w:val="22"/>
          <w:szCs w:val="22"/>
        </w:rPr>
        <w:t xml:space="preserve"> hundreds of </w:t>
      </w:r>
      <w:r w:rsidRPr="00C05CBA">
        <w:rPr>
          <w:rStyle w:val="Heading3Char"/>
          <w:rFonts w:cs="Calibri"/>
          <w:sz w:val="22"/>
          <w:szCs w:val="22"/>
          <w:highlight w:val="green"/>
        </w:rPr>
        <w:t>cities</w:t>
      </w:r>
      <w:r w:rsidRPr="00C05CBA">
        <w:rPr>
          <w:u w:val="single"/>
        </w:rPr>
        <w:t xml:space="preserve">, but also </w:t>
      </w:r>
      <w:r w:rsidRPr="00C05CBA">
        <w:rPr>
          <w:highlight w:val="green"/>
          <w:u w:val="single"/>
        </w:rPr>
        <w:t xml:space="preserve">cause </w:t>
      </w:r>
      <w:r w:rsidRPr="00C05CBA">
        <w:rPr>
          <w:rStyle w:val="Emphasis"/>
        </w:rPr>
        <w:t xml:space="preserve">nuclear </w:t>
      </w:r>
      <w:r w:rsidRPr="00C05CBA">
        <w:rPr>
          <w:rStyle w:val="Emphasis"/>
          <w:highlight w:val="green"/>
        </w:rPr>
        <w:t xml:space="preserve">winter and </w:t>
      </w:r>
      <w:r w:rsidRPr="00C05CBA">
        <w:rPr>
          <w:rStyle w:val="Emphasis"/>
        </w:rPr>
        <w:t xml:space="preserve">mass </w:t>
      </w:r>
      <w:r w:rsidRPr="00C05CBA">
        <w:rPr>
          <w:rStyle w:val="Emphasis"/>
          <w:highlight w:val="green"/>
        </w:rPr>
        <w:t>starvation</w:t>
      </w:r>
      <w:r w:rsidRPr="00C05CBA">
        <w:rPr>
          <w:highlight w:val="green"/>
          <w:u w:val="single"/>
        </w:rPr>
        <w:t xml:space="preserve"> of</w:t>
      </w:r>
      <w:r w:rsidRPr="00C05CBA">
        <w:rPr>
          <w:u w:val="single"/>
        </w:rPr>
        <w:t xml:space="preserve"> a billion or more people, if not </w:t>
      </w:r>
      <w:r w:rsidRPr="00C05CBA">
        <w:rPr>
          <w:highlight w:val="green"/>
          <w:u w:val="single"/>
        </w:rPr>
        <w:t xml:space="preserve">the </w:t>
      </w:r>
      <w:r w:rsidRPr="00C05CBA">
        <w:rPr>
          <w:rStyle w:val="Heading3Char"/>
          <w:rFonts w:cs="Calibri"/>
          <w:sz w:val="22"/>
          <w:szCs w:val="22"/>
          <w:highlight w:val="green"/>
        </w:rPr>
        <w:t>entire</w:t>
      </w:r>
      <w:r w:rsidRPr="00C05CBA">
        <w:rPr>
          <w:rStyle w:val="Heading3Char"/>
          <w:rFonts w:cs="Calibri"/>
          <w:sz w:val="22"/>
          <w:szCs w:val="22"/>
        </w:rPr>
        <w:t xml:space="preserve"> human </w:t>
      </w:r>
      <w:r w:rsidRPr="00C05CBA">
        <w:rPr>
          <w:rStyle w:val="Heading3Char"/>
          <w:rFonts w:cs="Calibri"/>
          <w:sz w:val="22"/>
          <w:szCs w:val="22"/>
          <w:highlight w:val="green"/>
        </w:rPr>
        <w:t>species</w:t>
      </w:r>
      <w:r w:rsidRPr="00C05CBA">
        <w:rPr>
          <w:u w:val="single"/>
        </w:rPr>
        <w:t xml:space="preserve">. </w:t>
      </w:r>
      <w:r w:rsidRPr="00C05CBA">
        <w:rPr>
          <w:sz w:val="16"/>
        </w:rPr>
        <w:t xml:space="preserve">Concurrently, </w:t>
      </w:r>
      <w:r w:rsidRPr="00C05CBA">
        <w:rPr>
          <w:u w:val="single"/>
        </w:rPr>
        <w:t xml:space="preserve">climate change is </w:t>
      </w:r>
      <w:r w:rsidRPr="00C05CBA">
        <w:rPr>
          <w:rStyle w:val="Emphasis"/>
        </w:rPr>
        <w:t>enveloping the planet with more frequent</w:t>
      </w:r>
      <w:r w:rsidRPr="00C05CBA">
        <w:rPr>
          <w:u w:val="single"/>
        </w:rPr>
        <w:t xml:space="preserve"> and </w:t>
      </w:r>
      <w:r w:rsidRPr="00C05CBA">
        <w:rPr>
          <w:rStyle w:val="Emphasis"/>
        </w:rPr>
        <w:t>intense storms</w:t>
      </w:r>
      <w:r w:rsidRPr="00C05CBA">
        <w:rPr>
          <w:u w:val="single"/>
        </w:rPr>
        <w:t xml:space="preserve">, accelerating </w:t>
      </w:r>
      <w:r w:rsidRPr="00C05CBA">
        <w:rPr>
          <w:rStyle w:val="Emphasis"/>
        </w:rPr>
        <w:t>sea level rise</w:t>
      </w:r>
      <w:r w:rsidRPr="00C05CBA">
        <w:rPr>
          <w:u w:val="single"/>
        </w:rPr>
        <w:t xml:space="preserve">, and advancing </w:t>
      </w:r>
      <w:r w:rsidRPr="00C05CBA">
        <w:rPr>
          <w:rStyle w:val="Emphasis"/>
        </w:rPr>
        <w:t>rapid ecological change</w:t>
      </w:r>
      <w:r w:rsidRPr="00C05CBA">
        <w:rPr>
          <w:u w:val="single"/>
        </w:rPr>
        <w:t xml:space="preserve">, expressed in </w:t>
      </w:r>
      <w:r w:rsidRPr="00C05CBA">
        <w:rPr>
          <w:rStyle w:val="Emphasis"/>
        </w:rPr>
        <w:t>unprecedented forest fires</w:t>
      </w:r>
      <w:r w:rsidRPr="00C05CBA">
        <w:rPr>
          <w:u w:val="single"/>
        </w:rPr>
        <w:t xml:space="preserve"> across the world</w:t>
      </w:r>
      <w:r w:rsidRPr="00C05CBA">
        <w:rPr>
          <w:sz w:val="16"/>
        </w:rPr>
        <w:t xml:space="preserve">. </w:t>
      </w:r>
      <w:r w:rsidRPr="00C05CBA">
        <w:rPr>
          <w:u w:val="single"/>
        </w:rPr>
        <w:t xml:space="preserve">Already </w:t>
      </w:r>
      <w:r w:rsidRPr="00C05CBA">
        <w:rPr>
          <w:rStyle w:val="Emphasis"/>
        </w:rPr>
        <w:t>stretched</w:t>
      </w:r>
      <w:r w:rsidRPr="00C05CBA">
        <w:rPr>
          <w:u w:val="single"/>
        </w:rPr>
        <w:t xml:space="preserve"> to a breaking point</w:t>
      </w:r>
      <w:r w:rsidRPr="00C05CBA">
        <w:rPr>
          <w:sz w:val="16"/>
        </w:rPr>
        <w:t xml:space="preserve"> in many countries, </w:t>
      </w:r>
      <w:r w:rsidRPr="00C05CBA">
        <w:rPr>
          <w:u w:val="single"/>
        </w:rPr>
        <w:t xml:space="preserve">the current pandemic may overcome resilience to the point of near or </w:t>
      </w:r>
      <w:r w:rsidRPr="00C05CBA">
        <w:rPr>
          <w:rStyle w:val="Emphasis"/>
        </w:rPr>
        <w:t>actual collapse of social, economic, and political order.</w:t>
      </w:r>
    </w:p>
    <w:p w14:paraId="4F0A2586" w14:textId="77777777" w:rsidR="002501C1" w:rsidRPr="00C05CBA" w:rsidRDefault="002501C1" w:rsidP="002501C1">
      <w:pPr>
        <w:spacing w:after="40" w:line="276" w:lineRule="auto"/>
        <w:rPr>
          <w:u w:val="single"/>
        </w:rPr>
      </w:pPr>
      <w:r w:rsidRPr="00C05CBA">
        <w:rPr>
          <w:sz w:val="16"/>
        </w:rPr>
        <w:t xml:space="preserve">In this extraordinary moment, </w:t>
      </w:r>
      <w:r w:rsidRPr="00C05CBA">
        <w:rPr>
          <w:u w:val="single"/>
        </w:rPr>
        <w:t xml:space="preserve">it is timely to </w:t>
      </w:r>
      <w:r w:rsidRPr="00C05CBA">
        <w:rPr>
          <w:rStyle w:val="Emphasis"/>
        </w:rPr>
        <w:t>reflect</w:t>
      </w:r>
      <w:r w:rsidRPr="00C05CBA">
        <w:rPr>
          <w:u w:val="single"/>
        </w:rPr>
        <w:t xml:space="preserve"> on the existence and </w:t>
      </w:r>
      <w:r w:rsidRPr="00C05CBA">
        <w:rPr>
          <w:rStyle w:val="Emphasis"/>
        </w:rPr>
        <w:t xml:space="preserve">possible uses of </w:t>
      </w:r>
      <w:r w:rsidRPr="00C05CBA">
        <w:rPr>
          <w:rStyle w:val="Emphasis"/>
          <w:highlight w:val="green"/>
        </w:rPr>
        <w:t>w</w:t>
      </w:r>
      <w:r w:rsidRPr="00C05CBA">
        <w:rPr>
          <w:rStyle w:val="Emphasis"/>
        </w:rPr>
        <w:t xml:space="preserve">eapons of </w:t>
      </w:r>
      <w:r w:rsidRPr="00C05CBA">
        <w:rPr>
          <w:rStyle w:val="Emphasis"/>
          <w:highlight w:val="green"/>
        </w:rPr>
        <w:t>m</w:t>
      </w:r>
      <w:r w:rsidRPr="00C05CBA">
        <w:rPr>
          <w:rStyle w:val="Emphasis"/>
        </w:rPr>
        <w:t xml:space="preserve">ass </w:t>
      </w:r>
      <w:r w:rsidRPr="00C05CBA">
        <w:rPr>
          <w:rStyle w:val="Emphasis"/>
          <w:highlight w:val="green"/>
        </w:rPr>
        <w:t>d</w:t>
      </w:r>
      <w:r w:rsidRPr="00C05CBA">
        <w:rPr>
          <w:rStyle w:val="Emphasis"/>
        </w:rPr>
        <w:t xml:space="preserve">estruction </w:t>
      </w:r>
      <w:r w:rsidRPr="00C05CBA">
        <w:rPr>
          <w:rStyle w:val="Emphasis"/>
          <w:highlight w:val="green"/>
        </w:rPr>
        <w:t>under pandemic</w:t>
      </w:r>
      <w:r w:rsidRPr="00C05CBA">
        <w:rPr>
          <w:rStyle w:val="Emphasis"/>
        </w:rPr>
        <w:t xml:space="preserve"> conditions</w:t>
      </w:r>
      <w:r w:rsidRPr="00C05CBA">
        <w:rPr>
          <w:sz w:val="16"/>
        </w:rPr>
        <w:t xml:space="preserve"> – most importantly, </w:t>
      </w:r>
      <w:r w:rsidRPr="00C05CBA">
        <w:rPr>
          <w:rStyle w:val="Emphasis"/>
        </w:rPr>
        <w:t>nuclear weapons</w:t>
      </w:r>
      <w:r w:rsidRPr="00C05CBA">
        <w:rPr>
          <w:u w:val="single"/>
        </w:rPr>
        <w:t xml:space="preserve">, but also </w:t>
      </w:r>
      <w:r w:rsidRPr="00C05CBA">
        <w:rPr>
          <w:rStyle w:val="Emphasis"/>
        </w:rPr>
        <w:t>chemical</w:t>
      </w:r>
      <w:r w:rsidRPr="00C05CBA">
        <w:rPr>
          <w:u w:val="single"/>
        </w:rPr>
        <w:t xml:space="preserve"> and </w:t>
      </w:r>
      <w:r w:rsidRPr="00C05CBA">
        <w:rPr>
          <w:rStyle w:val="Emphasis"/>
        </w:rPr>
        <w:t>biological</w:t>
      </w:r>
      <w:r w:rsidRPr="00C05CBA">
        <w:rPr>
          <w:u w:val="single"/>
        </w:rPr>
        <w:t xml:space="preserve"> weapons</w:t>
      </w:r>
      <w:r w:rsidRPr="00C05CBA">
        <w:rPr>
          <w:sz w:val="16"/>
        </w:rPr>
        <w:t xml:space="preserve">. Moments of </w:t>
      </w:r>
      <w:r w:rsidRPr="00C05CBA">
        <w:rPr>
          <w:rStyle w:val="Emphasis"/>
        </w:rPr>
        <w:t xml:space="preserve">extreme </w:t>
      </w:r>
      <w:r w:rsidRPr="00C05CBA">
        <w:rPr>
          <w:rStyle w:val="Emphasis"/>
          <w:highlight w:val="green"/>
        </w:rPr>
        <w:t xml:space="preserve">crisis </w:t>
      </w:r>
      <w:r w:rsidRPr="00C05CBA">
        <w:rPr>
          <w:rStyle w:val="Emphasis"/>
        </w:rPr>
        <w:t>and vulnerability</w:t>
      </w:r>
      <w:r w:rsidRPr="00C05CBA">
        <w:rPr>
          <w:u w:val="single"/>
        </w:rPr>
        <w:t xml:space="preserve"> can </w:t>
      </w:r>
      <w:r w:rsidRPr="00C05CBA">
        <w:rPr>
          <w:highlight w:val="green"/>
          <w:u w:val="single"/>
        </w:rPr>
        <w:t xml:space="preserve">prompt </w:t>
      </w:r>
      <w:r w:rsidRPr="00C05CBA">
        <w:rPr>
          <w:rStyle w:val="Emphasis"/>
          <w:highlight w:val="green"/>
        </w:rPr>
        <w:t>aggressive</w:t>
      </w:r>
      <w:r w:rsidRPr="00C05CBA">
        <w:rPr>
          <w:u w:val="single"/>
        </w:rPr>
        <w:t xml:space="preserve"> and counterintuitive </w:t>
      </w:r>
      <w:r w:rsidRPr="00C05CBA">
        <w:rPr>
          <w:rStyle w:val="Emphasis"/>
          <w:highlight w:val="green"/>
        </w:rPr>
        <w:t>actions</w:t>
      </w:r>
      <w:r w:rsidRPr="00C05CBA">
        <w:rPr>
          <w:u w:val="single"/>
        </w:rPr>
        <w:t xml:space="preserve"> that in turn may destabilize already precariously balanced threat systems, underpinned by conventional and nuclear weapons, as well as the threat of weaponized </w:t>
      </w:r>
      <w:r w:rsidRPr="00C05CBA">
        <w:rPr>
          <w:rStyle w:val="Emphasis"/>
        </w:rPr>
        <w:t>chemical and biological technologies</w:t>
      </w:r>
      <w:r w:rsidRPr="00C05CBA">
        <w:rPr>
          <w:sz w:val="16"/>
        </w:rPr>
        <w:t xml:space="preserve">. Consequently, </w:t>
      </w:r>
      <w:r w:rsidRPr="00C05CBA">
        <w:rPr>
          <w:u w:val="single"/>
        </w:rPr>
        <w:t xml:space="preserve">the </w:t>
      </w:r>
      <w:r w:rsidRPr="00C05CBA">
        <w:rPr>
          <w:rStyle w:val="Emphasis"/>
          <w:highlight w:val="green"/>
        </w:rPr>
        <w:t>risk</w:t>
      </w:r>
      <w:r w:rsidRPr="00C05CBA">
        <w:rPr>
          <w:rStyle w:val="Emphasis"/>
        </w:rPr>
        <w:t xml:space="preserve"> of the use of weapons of mass destruction</w:t>
      </w:r>
      <w:r w:rsidRPr="00C05CBA">
        <w:rPr>
          <w:u w:val="single"/>
        </w:rPr>
        <w:t xml:space="preserve"> (WMD), especially nuclear weapons, </w:t>
      </w:r>
      <w:r w:rsidRPr="00C05CBA">
        <w:rPr>
          <w:rStyle w:val="Emphasis"/>
          <w:highlight w:val="green"/>
        </w:rPr>
        <w:t>increases</w:t>
      </w:r>
      <w:r w:rsidRPr="00C05CBA">
        <w:rPr>
          <w:u w:val="single"/>
        </w:rPr>
        <w:t xml:space="preserve"> at such times, possibly sharply.</w:t>
      </w:r>
    </w:p>
    <w:p w14:paraId="534E6C1B" w14:textId="77777777" w:rsidR="002501C1" w:rsidRPr="00C05CBA" w:rsidRDefault="002501C1" w:rsidP="002501C1">
      <w:pPr>
        <w:spacing w:after="40" w:line="276" w:lineRule="auto"/>
        <w:rPr>
          <w:u w:val="single"/>
        </w:rPr>
      </w:pPr>
      <w:r w:rsidRPr="00C05CBA">
        <w:rPr>
          <w:sz w:val="16"/>
        </w:rPr>
        <w:t xml:space="preserve">The </w:t>
      </w:r>
      <w:r w:rsidRPr="00C05CBA">
        <w:rPr>
          <w:u w:val="single"/>
        </w:rPr>
        <w:t xml:space="preserve">COVID-19 pandemic is </w:t>
      </w:r>
      <w:r w:rsidRPr="00C05CBA">
        <w:rPr>
          <w:rStyle w:val="Emphasis"/>
        </w:rPr>
        <w:t>clearly driving massive, rapid, and unpredictable changes</w:t>
      </w:r>
      <w:r w:rsidRPr="00C05CBA">
        <w:rPr>
          <w:u w:val="single"/>
        </w:rPr>
        <w:t xml:space="preserve"> that will </w:t>
      </w:r>
      <w:r w:rsidRPr="00C05CBA">
        <w:rPr>
          <w:rStyle w:val="Emphasis"/>
        </w:rPr>
        <w:t>redefine every aspect of the human condition</w:t>
      </w:r>
      <w:r w:rsidRPr="00C05CBA">
        <w:rPr>
          <w:u w:val="single"/>
        </w:rPr>
        <w:t xml:space="preserve">, including </w:t>
      </w:r>
      <w:r w:rsidRPr="00C05CBA">
        <w:rPr>
          <w:rStyle w:val="Emphasis"/>
        </w:rPr>
        <w:t>WMD</w:t>
      </w:r>
      <w:r w:rsidRPr="00C05CBA">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05CBA">
        <w:rPr>
          <w:u w:val="single"/>
        </w:rPr>
        <w:t xml:space="preserve">In a world </w:t>
      </w:r>
      <w:r w:rsidRPr="00C05CBA">
        <w:rPr>
          <w:rStyle w:val="Emphasis"/>
        </w:rPr>
        <w:t>reshaped by pandemics</w:t>
      </w:r>
      <w:r w:rsidRPr="00C05CBA">
        <w:rPr>
          <w:u w:val="single"/>
        </w:rPr>
        <w:t xml:space="preserve">, </w:t>
      </w:r>
      <w:r w:rsidRPr="00C05CBA">
        <w:rPr>
          <w:rStyle w:val="Emphasis"/>
        </w:rPr>
        <w:t>nuclear weapons</w:t>
      </w:r>
      <w:r w:rsidRPr="00C05CBA">
        <w:rPr>
          <w:u w:val="single"/>
        </w:rPr>
        <w:t xml:space="preserve"> – as well as correlated </w:t>
      </w:r>
      <w:r w:rsidRPr="00C05CBA">
        <w:rPr>
          <w:rStyle w:val="Emphasis"/>
        </w:rPr>
        <w:t>non-nuclear WMD</w:t>
      </w:r>
      <w:r w:rsidRPr="00C05CBA">
        <w:rPr>
          <w:u w:val="single"/>
        </w:rPr>
        <w:t xml:space="preserve">, </w:t>
      </w:r>
      <w:r w:rsidRPr="00C05CBA">
        <w:rPr>
          <w:rStyle w:val="Emphasis"/>
        </w:rPr>
        <w:t>nuclear alliances</w:t>
      </w:r>
      <w:r w:rsidRPr="00C05CBA">
        <w:rPr>
          <w:u w:val="single"/>
        </w:rPr>
        <w:t xml:space="preserve">, </w:t>
      </w:r>
      <w:r w:rsidRPr="00C05CBA">
        <w:rPr>
          <w:rStyle w:val="Emphasis"/>
        </w:rPr>
        <w:t>“deterrence” doctrines</w:t>
      </w:r>
      <w:r w:rsidRPr="00C05CBA">
        <w:rPr>
          <w:u w:val="single"/>
        </w:rPr>
        <w:t xml:space="preserve">, operational and </w:t>
      </w:r>
      <w:r w:rsidRPr="00C05CBA">
        <w:rPr>
          <w:rStyle w:val="Emphasis"/>
        </w:rPr>
        <w:t>declaratory policies</w:t>
      </w:r>
      <w:r w:rsidRPr="00C05CBA">
        <w:rPr>
          <w:u w:val="single"/>
        </w:rPr>
        <w:t xml:space="preserve">, nuclear </w:t>
      </w:r>
      <w:r w:rsidRPr="00C05CBA">
        <w:rPr>
          <w:rStyle w:val="Emphasis"/>
        </w:rPr>
        <w:t>extended deterrence</w:t>
      </w:r>
      <w:r w:rsidRPr="00C05CBA">
        <w:rPr>
          <w:u w:val="single"/>
        </w:rPr>
        <w:t xml:space="preserve">, organizational practices, and the </w:t>
      </w:r>
      <w:r w:rsidRPr="00C05CBA">
        <w:rPr>
          <w:rFonts w:eastAsiaTheme="majorEastAsia"/>
          <w:b/>
          <w:sz w:val="32"/>
          <w:u w:val="single"/>
        </w:rPr>
        <w:t>existential risks</w:t>
      </w:r>
      <w:r w:rsidRPr="00C05CBA">
        <w:rPr>
          <w:u w:val="single"/>
        </w:rPr>
        <w:t xml:space="preserve"> posed by retaining these capabilities – are all up for redefinition.</w:t>
      </w:r>
    </w:p>
    <w:p w14:paraId="02962D44" w14:textId="77777777" w:rsidR="002501C1" w:rsidRPr="00C05CBA" w:rsidRDefault="002501C1" w:rsidP="002501C1">
      <w:pPr>
        <w:spacing w:after="40" w:line="276" w:lineRule="auto"/>
        <w:rPr>
          <w:sz w:val="16"/>
        </w:rPr>
      </w:pPr>
      <w:r w:rsidRPr="00C05CBA">
        <w:rPr>
          <w:sz w:val="16"/>
        </w:rPr>
        <w:t xml:space="preserve">A </w:t>
      </w:r>
      <w:r w:rsidRPr="00C05CBA">
        <w:rPr>
          <w:highlight w:val="green"/>
          <w:u w:val="single"/>
        </w:rPr>
        <w:t>pandemic</w:t>
      </w:r>
      <w:r w:rsidRPr="00C05CBA">
        <w:rPr>
          <w:u w:val="single"/>
        </w:rPr>
        <w:t xml:space="preserve"> has potential to </w:t>
      </w:r>
      <w:r w:rsidRPr="00C05CBA">
        <w:rPr>
          <w:rStyle w:val="Emphasis"/>
          <w:highlight w:val="green"/>
        </w:rPr>
        <w:t>destabilize</w:t>
      </w:r>
      <w:r w:rsidRPr="00C05CBA">
        <w:rPr>
          <w:rStyle w:val="Emphasis"/>
        </w:rPr>
        <w:t xml:space="preserve"> a nuclear-prone conflict by </w:t>
      </w:r>
      <w:r w:rsidRPr="00C05CBA">
        <w:rPr>
          <w:rStyle w:val="Emphasis"/>
          <w:highlight w:val="green"/>
        </w:rPr>
        <w:t>incapacitating</w:t>
      </w:r>
      <w:r w:rsidRPr="00C05CBA">
        <w:rPr>
          <w:u w:val="single"/>
        </w:rPr>
        <w:t xml:space="preserve"> the supreme nuclear commander or </w:t>
      </w:r>
      <w:r w:rsidRPr="00C05CBA">
        <w:rPr>
          <w:rStyle w:val="Emphasis"/>
          <w:highlight w:val="green"/>
        </w:rPr>
        <w:t>commanders</w:t>
      </w:r>
      <w:r w:rsidRPr="00C05CBA">
        <w:rPr>
          <w:highlight w:val="green"/>
          <w:u w:val="single"/>
        </w:rPr>
        <w:t xml:space="preserve"> who</w:t>
      </w:r>
      <w:r w:rsidRPr="00C05CBA">
        <w:rPr>
          <w:u w:val="single"/>
        </w:rPr>
        <w:t xml:space="preserve"> have to </w:t>
      </w:r>
      <w:r w:rsidRPr="00C05CBA">
        <w:rPr>
          <w:rStyle w:val="Emphasis"/>
          <w:highlight w:val="green"/>
        </w:rPr>
        <w:t>issue nuclear strike</w:t>
      </w:r>
      <w:r w:rsidRPr="00C05CBA">
        <w:rPr>
          <w:rStyle w:val="Emphasis"/>
        </w:rPr>
        <w:t xml:space="preserve"> orders</w:t>
      </w:r>
      <w:r w:rsidRPr="00C05CBA">
        <w:rPr>
          <w:u w:val="single"/>
        </w:rPr>
        <w:t xml:space="preserve">, creating </w:t>
      </w:r>
      <w:r w:rsidRPr="00C05CBA">
        <w:rPr>
          <w:highlight w:val="green"/>
          <w:u w:val="single"/>
        </w:rPr>
        <w:t>uncertainty</w:t>
      </w:r>
      <w:r w:rsidRPr="00C05CBA">
        <w:rPr>
          <w:u w:val="single"/>
        </w:rPr>
        <w:t xml:space="preserve"> as to who is in charge, how to handle nuclear mistakes</w:t>
      </w:r>
      <w:r w:rsidRPr="00C05CBA">
        <w:rPr>
          <w:sz w:val="16"/>
        </w:rPr>
        <w:t xml:space="preserve"> (such as errors, accidents, technological failures, and entanglement with conventional operations gone awry), </w:t>
      </w:r>
      <w:r w:rsidRPr="00C05CBA">
        <w:rPr>
          <w:u w:val="single"/>
        </w:rPr>
        <w:t xml:space="preserve">and opening a brief opportunity for a </w:t>
      </w:r>
      <w:r w:rsidRPr="00C05CBA">
        <w:rPr>
          <w:highlight w:val="green"/>
          <w:u w:val="single"/>
        </w:rPr>
        <w:t>first strike</w:t>
      </w:r>
      <w:r w:rsidRPr="00C05CBA">
        <w:rPr>
          <w:sz w:val="16"/>
        </w:rPr>
        <w:t xml:space="preserve"> at a time when the COVID-infected state may not be able to retaliate efficiently – or at all – </w:t>
      </w:r>
      <w:r w:rsidRPr="00C05CBA">
        <w:rPr>
          <w:u w:val="single"/>
        </w:rPr>
        <w:t xml:space="preserve">due to leadership </w:t>
      </w:r>
      <w:r w:rsidRPr="00C05CBA">
        <w:rPr>
          <w:highlight w:val="green"/>
          <w:u w:val="single"/>
        </w:rPr>
        <w:t>confusion</w:t>
      </w:r>
      <w:r w:rsidRPr="00C05CBA">
        <w:rPr>
          <w:u w:val="single"/>
        </w:rPr>
        <w:t>.</w:t>
      </w:r>
      <w:r w:rsidRPr="00C05CBA">
        <w:rPr>
          <w:sz w:val="16"/>
        </w:rPr>
        <w:t xml:space="preserve"> In some nuclear-laden conflicts, </w:t>
      </w:r>
      <w:r w:rsidRPr="00C05CBA">
        <w:rPr>
          <w:u w:val="single"/>
        </w:rPr>
        <w:t xml:space="preserve">a state might use a </w:t>
      </w:r>
      <w:r w:rsidRPr="00C05CBA">
        <w:rPr>
          <w:highlight w:val="green"/>
          <w:u w:val="single"/>
        </w:rPr>
        <w:t>pandemic</w:t>
      </w:r>
      <w:r w:rsidRPr="00C05CBA">
        <w:rPr>
          <w:u w:val="single"/>
        </w:rPr>
        <w:t xml:space="preserve"> as a </w:t>
      </w:r>
      <w:r w:rsidRPr="00C05CBA">
        <w:rPr>
          <w:highlight w:val="green"/>
          <w:u w:val="single"/>
        </w:rPr>
        <w:t>cover for</w:t>
      </w:r>
      <w:r w:rsidRPr="00C05CBA">
        <w:rPr>
          <w:u w:val="single"/>
        </w:rPr>
        <w:t xml:space="preserve"> political or military </w:t>
      </w:r>
      <w:r w:rsidRPr="00C05CBA">
        <w:rPr>
          <w:highlight w:val="green"/>
          <w:u w:val="single"/>
        </w:rPr>
        <w:t>provocations</w:t>
      </w:r>
      <w:r w:rsidRPr="00C05CBA">
        <w:rPr>
          <w:u w:val="single"/>
        </w:rPr>
        <w:t xml:space="preserve"> in the belief that the </w:t>
      </w:r>
      <w:r w:rsidRPr="00C05CBA">
        <w:rPr>
          <w:highlight w:val="green"/>
          <w:u w:val="single"/>
        </w:rPr>
        <w:t>adversary</w:t>
      </w:r>
      <w:r w:rsidRPr="00C05CBA">
        <w:rPr>
          <w:u w:val="single"/>
        </w:rPr>
        <w:t xml:space="preserve"> is </w:t>
      </w:r>
      <w:r w:rsidRPr="00C05CBA">
        <w:rPr>
          <w:highlight w:val="green"/>
          <w:u w:val="single"/>
        </w:rPr>
        <w:t>distracted</w:t>
      </w:r>
      <w:r w:rsidRPr="00C05CBA">
        <w:rPr>
          <w:u w:val="single"/>
        </w:rPr>
        <w:t xml:space="preserve"> and partly disabled by the pandemic, increasing the risk of war in a nuclear-prone conflict</w:t>
      </w:r>
      <w:r w:rsidRPr="00C05CBA">
        <w:rPr>
          <w:sz w:val="16"/>
        </w:rPr>
        <w:t xml:space="preserve">. At the same time, </w:t>
      </w:r>
      <w:r w:rsidRPr="00C05CBA">
        <w:rPr>
          <w:u w:val="single"/>
        </w:rPr>
        <w:t xml:space="preserve">a pandemic may lead nuclear armed states to </w:t>
      </w:r>
      <w:r w:rsidRPr="00C05CBA">
        <w:rPr>
          <w:highlight w:val="green"/>
          <w:u w:val="single"/>
        </w:rPr>
        <w:t>increase</w:t>
      </w:r>
      <w:r w:rsidRPr="00C05CBA">
        <w:rPr>
          <w:u w:val="single"/>
        </w:rPr>
        <w:t xml:space="preserve"> the </w:t>
      </w:r>
      <w:r w:rsidRPr="00C05CBA">
        <w:rPr>
          <w:highlight w:val="green"/>
          <w:u w:val="single"/>
        </w:rPr>
        <w:t xml:space="preserve">isolation </w:t>
      </w:r>
      <w:r w:rsidRPr="00C05CBA">
        <w:rPr>
          <w:u w:val="single"/>
        </w:rPr>
        <w:t xml:space="preserve">and </w:t>
      </w:r>
      <w:r w:rsidRPr="00C05CBA">
        <w:rPr>
          <w:highlight w:val="green"/>
          <w:u w:val="single"/>
        </w:rPr>
        <w:t>sanctions</w:t>
      </w:r>
      <w:r w:rsidRPr="00C05CBA">
        <w:rPr>
          <w:sz w:val="16"/>
        </w:rPr>
        <w:t xml:space="preserve"> against a nuclear adversary, making it even harder to stop the spread of the disease, in turn creating a pandemic reservoir and transmission risk back to the nuclear armed state or its allies.</w:t>
      </w:r>
    </w:p>
    <w:p w14:paraId="56533AEE" w14:textId="77777777" w:rsidR="002501C1" w:rsidRPr="00C05CBA" w:rsidRDefault="002501C1" w:rsidP="002501C1">
      <w:pPr>
        <w:spacing w:after="40" w:line="276" w:lineRule="auto"/>
        <w:rPr>
          <w:sz w:val="16"/>
        </w:rPr>
      </w:pPr>
      <w:r w:rsidRPr="00C05CBA">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05CBA">
        <w:rPr>
          <w:u w:val="single"/>
        </w:rPr>
        <w:t>militaries may cooperate to control pandemic transmission</w:t>
      </w:r>
      <w:r w:rsidRPr="00C05CBA">
        <w:rPr>
          <w:sz w:val="16"/>
        </w:rPr>
        <w:t>, including by working together against criminal-terrorist non-state actors that are trafficking people or by joining forces to ensure that a new pathogen is not developed as a bioweapon.</w:t>
      </w:r>
    </w:p>
    <w:p w14:paraId="5208A344" w14:textId="77777777" w:rsidR="002501C1" w:rsidRPr="00306B65" w:rsidRDefault="002501C1" w:rsidP="002501C1">
      <w:pPr>
        <w:spacing w:after="40" w:line="276" w:lineRule="auto"/>
        <w:rPr>
          <w:u w:val="single"/>
        </w:rPr>
      </w:pPr>
      <w:r w:rsidRPr="00C05CBA">
        <w:rPr>
          <w:sz w:val="16"/>
        </w:rPr>
        <w:t xml:space="preserve">To date, </w:t>
      </w:r>
      <w:r w:rsidRPr="00C05CBA">
        <w:rPr>
          <w:u w:val="single"/>
        </w:rPr>
        <w:t xml:space="preserve">however, the COVID-19 pandemic has increased the isolation of some nuclear-armed states and provided a textbook case of the </w:t>
      </w:r>
      <w:r w:rsidRPr="00C05CBA">
        <w:rPr>
          <w:rStyle w:val="Emphasis"/>
          <w:highlight w:val="green"/>
        </w:rPr>
        <w:t xml:space="preserve">failure </w:t>
      </w:r>
      <w:r w:rsidRPr="00C05CBA">
        <w:rPr>
          <w:rStyle w:val="Emphasis"/>
        </w:rPr>
        <w:t xml:space="preserve">of states </w:t>
      </w:r>
      <w:r w:rsidRPr="00C05CBA">
        <w:rPr>
          <w:rStyle w:val="Emphasis"/>
          <w:highlight w:val="green"/>
        </w:rPr>
        <w:t>to cooperate</w:t>
      </w:r>
      <w:r w:rsidRPr="00C05CBA">
        <w:rPr>
          <w:rStyle w:val="Emphasis"/>
        </w:rPr>
        <w:t xml:space="preserve"> to overcome the pandemic</w:t>
      </w:r>
      <w:r w:rsidRPr="00C05CBA">
        <w:rPr>
          <w:u w:val="single"/>
        </w:rPr>
        <w:t>. Borders have slammed shut, trade shut down, and budgets blown out</w:t>
      </w:r>
      <w:r w:rsidRPr="00C05CBA">
        <w:rPr>
          <w:sz w:val="16"/>
        </w:rPr>
        <w:t xml:space="preserve">, creating </w:t>
      </w:r>
      <w:r w:rsidRPr="00C05CBA">
        <w:rPr>
          <w:u w:val="single"/>
        </w:rPr>
        <w:t xml:space="preserve">enormous pressure to focus on immediate domestic priorities. Foreign policies have become markedly more nationalistic. </w:t>
      </w:r>
      <w:r w:rsidRPr="00C05CBA">
        <w:rPr>
          <w:highlight w:val="green"/>
          <w:u w:val="single"/>
        </w:rPr>
        <w:t xml:space="preserve">Dependence on </w:t>
      </w:r>
      <w:r w:rsidRPr="00C05CBA">
        <w:rPr>
          <w:rStyle w:val="Emphasis"/>
          <w:highlight w:val="green"/>
        </w:rPr>
        <w:t>nuclear weapons</w:t>
      </w:r>
      <w:r w:rsidRPr="00C05CBA">
        <w:rPr>
          <w:rStyle w:val="Emphasis"/>
        </w:rPr>
        <w:t xml:space="preserve"> may </w:t>
      </w:r>
      <w:r w:rsidRPr="00C05CBA">
        <w:rPr>
          <w:rStyle w:val="Emphasis"/>
          <w:highlight w:val="green"/>
        </w:rPr>
        <w:t>increase</w:t>
      </w:r>
      <w:r w:rsidRPr="00C05CBA">
        <w:rPr>
          <w:rStyle w:val="Emphasis"/>
        </w:rPr>
        <w:t xml:space="preserve"> as states seek to buttress a global re-spatialization6</w:t>
      </w:r>
      <w:r w:rsidRPr="00C05CBA">
        <w:rPr>
          <w:u w:val="single"/>
        </w:rPr>
        <w:t xml:space="preserve"> of all dimensions of human interaction at all levels to manage pandemics</w:t>
      </w:r>
      <w:r w:rsidRPr="00C05CB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5CBA">
        <w:rPr>
          <w:u w:val="single"/>
        </w:rPr>
        <w:t xml:space="preserve">some states may </w:t>
      </w:r>
      <w:r w:rsidRPr="00C05CBA">
        <w:rPr>
          <w:rStyle w:val="Emphasis"/>
          <w:highlight w:val="green"/>
        </w:rPr>
        <w:t>proliferate</w:t>
      </w:r>
      <w:r w:rsidRPr="00C05CBA">
        <w:rPr>
          <w:u w:val="single"/>
        </w:rPr>
        <w:t xml:space="preserve"> their own nuclear weapons, further reinforcing the spiral of conflicts contained by nuclear threat, with </w:t>
      </w:r>
      <w:r w:rsidRPr="00C05CBA">
        <w:rPr>
          <w:rStyle w:val="Emphasis"/>
          <w:rFonts w:eastAsiaTheme="majorEastAsia"/>
          <w:iCs w:val="0"/>
          <w:sz w:val="32"/>
        </w:rPr>
        <w:t>cascading effects on the risk of nuclear war.</w:t>
      </w:r>
    </w:p>
    <w:p w14:paraId="306C3A46" w14:textId="77777777" w:rsidR="002501C1" w:rsidRPr="00B55AD5" w:rsidRDefault="002501C1" w:rsidP="002501C1"/>
    <w:p w14:paraId="05874D0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501C1"/>
    <w:rsid w:val="000139A3"/>
    <w:rsid w:val="00100833"/>
    <w:rsid w:val="00104529"/>
    <w:rsid w:val="00105942"/>
    <w:rsid w:val="00107396"/>
    <w:rsid w:val="00144A4C"/>
    <w:rsid w:val="00176AB0"/>
    <w:rsid w:val="00177B7D"/>
    <w:rsid w:val="0018322D"/>
    <w:rsid w:val="001B5776"/>
    <w:rsid w:val="001E527A"/>
    <w:rsid w:val="001F78CE"/>
    <w:rsid w:val="002501C1"/>
    <w:rsid w:val="00251FC7"/>
    <w:rsid w:val="002855A7"/>
    <w:rsid w:val="002B146A"/>
    <w:rsid w:val="002B5E17"/>
    <w:rsid w:val="00315690"/>
    <w:rsid w:val="00316B75"/>
    <w:rsid w:val="00325646"/>
    <w:rsid w:val="003460F2"/>
    <w:rsid w:val="0038158C"/>
    <w:rsid w:val="003902BA"/>
    <w:rsid w:val="003A09E2"/>
    <w:rsid w:val="003F6651"/>
    <w:rsid w:val="00407037"/>
    <w:rsid w:val="004605D6"/>
    <w:rsid w:val="004C60E8"/>
    <w:rsid w:val="004E3579"/>
    <w:rsid w:val="004E728B"/>
    <w:rsid w:val="004F39E0"/>
    <w:rsid w:val="00537BD5"/>
    <w:rsid w:val="0057268A"/>
    <w:rsid w:val="00586B4B"/>
    <w:rsid w:val="005D2912"/>
    <w:rsid w:val="006065BD"/>
    <w:rsid w:val="00645FA9"/>
    <w:rsid w:val="00647866"/>
    <w:rsid w:val="00665003"/>
    <w:rsid w:val="006A2AD0"/>
    <w:rsid w:val="006C2375"/>
    <w:rsid w:val="006D4ECC"/>
    <w:rsid w:val="00722258"/>
    <w:rsid w:val="007243E5"/>
    <w:rsid w:val="00766EA0"/>
    <w:rsid w:val="007A2226"/>
    <w:rsid w:val="007D71D3"/>
    <w:rsid w:val="007F5B66"/>
    <w:rsid w:val="00823A1C"/>
    <w:rsid w:val="00842514"/>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2D8AA"/>
  <w15:chartTrackingRefBased/>
  <w15:docId w15:val="{F180C705-C15F-4323-89D6-CB82C5A4B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01C1"/>
    <w:rPr>
      <w:rFonts w:ascii="Calibri" w:hAnsi="Calibri" w:cs="Calibri"/>
      <w:sz w:val="26"/>
    </w:rPr>
  </w:style>
  <w:style w:type="paragraph" w:styleId="Heading1">
    <w:name w:val="heading 1"/>
    <w:aliases w:val="Pocket"/>
    <w:basedOn w:val="Normal"/>
    <w:next w:val="Normal"/>
    <w:link w:val="Heading1Char"/>
    <w:qFormat/>
    <w:rsid w:val="002501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01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501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2501C1"/>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2501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01C1"/>
  </w:style>
  <w:style w:type="character" w:customStyle="1" w:styleId="Heading1Char">
    <w:name w:val="Heading 1 Char"/>
    <w:aliases w:val="Pocket Char"/>
    <w:basedOn w:val="DefaultParagraphFont"/>
    <w:link w:val="Heading1"/>
    <w:rsid w:val="002501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01C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501C1"/>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2501C1"/>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2501C1"/>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2501C1"/>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2501C1"/>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2501C1"/>
    <w:rPr>
      <w:color w:val="auto"/>
      <w:u w:val="none"/>
    </w:rPr>
  </w:style>
  <w:style w:type="character" w:styleId="FollowedHyperlink">
    <w:name w:val="FollowedHyperlink"/>
    <w:basedOn w:val="DefaultParagraphFont"/>
    <w:uiPriority w:val="99"/>
    <w:semiHidden/>
    <w:unhideWhenUsed/>
    <w:rsid w:val="002501C1"/>
    <w:rPr>
      <w:color w:val="auto"/>
      <w:u w:val="none"/>
    </w:rPr>
  </w:style>
  <w:style w:type="paragraph" w:customStyle="1" w:styleId="textbold">
    <w:name w:val="text bold"/>
    <w:basedOn w:val="Normal"/>
    <w:link w:val="Emphasis"/>
    <w:uiPriority w:val="7"/>
    <w:qFormat/>
    <w:rsid w:val="002501C1"/>
    <w:pPr>
      <w:widowControl w:val="0"/>
      <w:ind w:left="720"/>
      <w:jc w:val="both"/>
    </w:pPr>
    <w:rPr>
      <w:b/>
      <w:iCs/>
      <w:sz w:val="24"/>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2501C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2501C1"/>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747192">
      <w:bodyDiv w:val="1"/>
      <w:marLeft w:val="0"/>
      <w:marRight w:val="0"/>
      <w:marTop w:val="0"/>
      <w:marBottom w:val="0"/>
      <w:divBdr>
        <w:top w:val="none" w:sz="0" w:space="0" w:color="auto"/>
        <w:left w:val="none" w:sz="0" w:space="0" w:color="auto"/>
        <w:bottom w:val="none" w:sz="0" w:space="0" w:color="auto"/>
        <w:right w:val="none" w:sz="0" w:space="0" w:color="auto"/>
      </w:divBdr>
      <w:divsChild>
        <w:div w:id="1304654602">
          <w:marLeft w:val="0"/>
          <w:marRight w:val="0"/>
          <w:marTop w:val="0"/>
          <w:marBottom w:val="0"/>
          <w:divBdr>
            <w:top w:val="none" w:sz="0" w:space="0" w:color="auto"/>
            <w:left w:val="none" w:sz="0" w:space="0" w:color="auto"/>
            <w:bottom w:val="none" w:sz="0" w:space="0" w:color="auto"/>
            <w:right w:val="none" w:sz="0" w:space="0" w:color="auto"/>
          </w:divBdr>
          <w:divsChild>
            <w:div w:id="276186335">
              <w:marLeft w:val="0"/>
              <w:marRight w:val="0"/>
              <w:marTop w:val="0"/>
              <w:marBottom w:val="0"/>
              <w:divBdr>
                <w:top w:val="none" w:sz="0" w:space="0" w:color="auto"/>
                <w:left w:val="none" w:sz="0" w:space="0" w:color="auto"/>
                <w:bottom w:val="none" w:sz="0" w:space="0" w:color="auto"/>
                <w:right w:val="none" w:sz="0" w:space="0" w:color="auto"/>
              </w:divBdr>
              <w:divsChild>
                <w:div w:id="1959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son.com/2012/08/05/the-free-market-doesnt-need-government-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fee.org/articles/how-intellectual-property-hampers-the-free-market/" TargetMode="External"/><Relationship Id="rId12" Type="http://schemas.openxmlformats.org/officeDocument/2006/relationships/hyperlink" Target="https://www.tandfonline.com/doi/full/10.1080/25751654.2021.189086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alr.edu/socialchange/2018/04/04/patently-unfair/" TargetMode="External"/><Relationship Id="rId11" Type="http://schemas.openxmlformats.org/officeDocument/2006/relationships/hyperlink" Target="https://link.springer.com/article/10.1007/s40319-020-00985-0" TargetMode="External"/><Relationship Id="rId5" Type="http://schemas.openxmlformats.org/officeDocument/2006/relationships/webSettings" Target="webSettings.xml"/><Relationship Id="rId10" Type="http://schemas.openxmlformats.org/officeDocument/2006/relationships/hyperlink" Target="https://www.statnews.com/2021/05/19/beyond-a-symbolic-gesture-whats-needed-to-turn-the-ip-waiver-into-covid-19-vaccines/" TargetMode="External"/><Relationship Id="rId4" Type="http://schemas.openxmlformats.org/officeDocument/2006/relationships/settings" Target="settings.xml"/><Relationship Id="rId9" Type="http://schemas.openxmlformats.org/officeDocument/2006/relationships/hyperlink" Target="https://idsa.in/issuebrief/wto-trips-waiver-covid-vaccine-rkumar-12072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11552</Words>
  <Characters>65848</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1</cp:revision>
  <dcterms:created xsi:type="dcterms:W3CDTF">2021-09-25T23:43:00Z</dcterms:created>
  <dcterms:modified xsi:type="dcterms:W3CDTF">2021-09-25T23:58:00Z</dcterms:modified>
</cp:coreProperties>
</file>