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EAD" w14:textId="7EB71CB3" w:rsidR="008067E3" w:rsidRDefault="008067E3" w:rsidP="008067E3">
      <w:pPr>
        <w:pStyle w:val="Heading3"/>
      </w:pPr>
      <w:r>
        <w:t>FW</w:t>
      </w:r>
    </w:p>
    <w:p w14:paraId="2EEB1E2B" w14:textId="06C8DB18" w:rsidR="008067E3" w:rsidRPr="00C05CBA" w:rsidRDefault="008067E3" w:rsidP="008067E3">
      <w:pPr>
        <w:pStyle w:val="Heading4"/>
        <w:spacing w:before="0" w:after="40" w:line="276" w:lineRule="auto"/>
        <w:rPr>
          <w:rFonts w:cs="Calibri"/>
        </w:rPr>
      </w:pPr>
      <w:r w:rsidRPr="00C05CBA">
        <w:rPr>
          <w:rFonts w:cs="Calibri"/>
        </w:rPr>
        <w:t>Ethics must begin a priori:</w:t>
      </w:r>
    </w:p>
    <w:p w14:paraId="0CF127B9" w14:textId="77777777" w:rsidR="008067E3" w:rsidRPr="00C05CBA" w:rsidRDefault="008067E3" w:rsidP="008067E3">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1A8D9E5B" w14:textId="77777777" w:rsidR="008067E3" w:rsidRPr="00AE5268" w:rsidRDefault="008067E3" w:rsidP="008067E3">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4600BABC" w14:textId="77777777" w:rsidR="008067E3" w:rsidRPr="00C05CBA" w:rsidRDefault="008067E3" w:rsidP="008067E3">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2508A88C" w14:textId="77777777" w:rsidR="008067E3" w:rsidRPr="00C05CBA" w:rsidRDefault="008067E3" w:rsidP="008067E3">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5836CC10" w14:textId="77777777" w:rsidR="008067E3" w:rsidRPr="00C05CBA" w:rsidRDefault="008067E3" w:rsidP="008067E3">
      <w:pPr>
        <w:pStyle w:val="Heading4"/>
        <w:spacing w:before="0" w:after="40" w:line="276" w:lineRule="auto"/>
        <w:rPr>
          <w:rFonts w:cs="Calibri"/>
        </w:rPr>
      </w:pPr>
      <w:r w:rsidRPr="00C05CBA">
        <w:rPr>
          <w:rFonts w:cs="Calibri"/>
        </w:rPr>
        <w:t>Thus, the standard is consistency with the categorical imperative. Prefer:</w:t>
      </w:r>
    </w:p>
    <w:p w14:paraId="493F6D69" w14:textId="77777777" w:rsidR="008067E3" w:rsidRPr="00C05CBA" w:rsidRDefault="008067E3" w:rsidP="008067E3">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215528B1" w14:textId="51D5084C" w:rsidR="008067E3" w:rsidRDefault="008067E3" w:rsidP="008067E3">
      <w:pPr>
        <w:pStyle w:val="Heading4"/>
        <w:rPr>
          <w:rFonts w:eastAsia="Times New Roman"/>
        </w:rPr>
      </w:pPr>
      <w:r w:rsidRPr="00C05CBA">
        <w:rPr>
          <w:rFonts w:eastAsia="Times New Roman"/>
        </w:rPr>
        <w:t xml:space="preserve">[2] Consequences fail: [A] They only judge actions after they occur, which fails action guidance [B] Every action has infinite stemming consequences, because every consequence can cause another consequence. Probability doesn’t solve because 1) </w:t>
      </w:r>
      <w:r>
        <w:rPr>
          <w:rFonts w:eastAsia="Times New Roman"/>
        </w:rPr>
        <w:t>it’s</w:t>
      </w:r>
      <w:r w:rsidRPr="00C05CBA">
        <w:rPr>
          <w:rFonts w:eastAsia="Times New Roman"/>
        </w:rPr>
        <w:t xml:space="preserve"> improvable, as it relies on inductive knowledge, but induction from past events can’t lead to deduction of future events and 2) </w:t>
      </w:r>
      <w:r>
        <w:rPr>
          <w:rFonts w:eastAsia="Times New Roman"/>
        </w:rPr>
        <w:t>it</w:t>
      </w:r>
      <w:r w:rsidRPr="00C05CBA">
        <w:rPr>
          <w:rFonts w:eastAsia="Times New Roman"/>
        </w:rPr>
        <w:t xml:space="preserve"> assumes causation, we can’t assume every act was actually the cause of tangible outcomes [C] Every action is infinitely divisible, only intents unify action because we intend the end point of an action – but consequences cannot determine what step of action is moral or not. </w:t>
      </w:r>
    </w:p>
    <w:p w14:paraId="7173903C" w14:textId="14F80617" w:rsidR="008067E3" w:rsidRDefault="008067E3" w:rsidP="008067E3">
      <w:pPr>
        <w:pStyle w:val="Heading4"/>
        <w:rPr>
          <w:rFonts w:cs="Calibri"/>
        </w:rPr>
      </w:pPr>
      <w:r>
        <w:rPr>
          <w:rFonts w:eastAsia="Times New Roman"/>
          <w:bCs/>
          <w:color w:val="000000" w:themeColor="text1"/>
          <w:szCs w:val="26"/>
        </w:rPr>
        <w:t xml:space="preserve">[3] </w:t>
      </w:r>
      <w:r w:rsidRPr="00C05CBA">
        <w:rPr>
          <w:rFonts w:cs="Calibri"/>
        </w:rPr>
        <w:t>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797131D3" w14:textId="6356BCAD" w:rsidR="008067E3" w:rsidRPr="00CE11B7" w:rsidRDefault="008067E3" w:rsidP="008067E3">
      <w:pPr>
        <w:pStyle w:val="Heading4"/>
      </w:pPr>
      <w:r>
        <w:t>[</w:t>
      </w:r>
      <w:r>
        <w:t>4</w:t>
      </w:r>
      <w:r>
        <w:t xml:space="preserve">] </w:t>
      </w:r>
      <w:r w:rsidRPr="00CE11B7">
        <w:t>Only universalizable reason can effectively explain the perspectives of agents – that’s the best method for combatting oppression</w:t>
      </w:r>
      <w:r>
        <w:t>.</w:t>
      </w:r>
    </w:p>
    <w:p w14:paraId="06915861" w14:textId="77777777" w:rsidR="008067E3" w:rsidRPr="00426666" w:rsidRDefault="008067E3" w:rsidP="008067E3">
      <w:pPr>
        <w:rPr>
          <w:rFonts w:asciiTheme="majorHAnsi" w:hAnsiTheme="majorHAnsi" w:cstheme="majorHAnsi"/>
          <w:sz w:val="16"/>
          <w:szCs w:val="16"/>
        </w:rPr>
      </w:pPr>
      <w:r w:rsidRPr="008067E3">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10F823EF" w14:textId="77777777" w:rsidR="008067E3" w:rsidRPr="00AE5268" w:rsidRDefault="008067E3" w:rsidP="008067E3">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18D640C" w14:textId="77777777" w:rsidR="008067E3" w:rsidRPr="00C05CBA" w:rsidRDefault="008067E3" w:rsidP="008067E3">
      <w:pPr>
        <w:pStyle w:val="Heading3"/>
        <w:spacing w:before="0" w:after="40" w:line="276" w:lineRule="auto"/>
        <w:rPr>
          <w:rFonts w:cs="Calibri"/>
        </w:rPr>
      </w:pPr>
      <w:r w:rsidRPr="00C05CBA">
        <w:rPr>
          <w:rFonts w:cs="Calibri"/>
        </w:rPr>
        <w:t>Advocacy</w:t>
      </w:r>
    </w:p>
    <w:p w14:paraId="38440DC1" w14:textId="77777777" w:rsidR="008067E3" w:rsidRPr="001312B7" w:rsidRDefault="008067E3" w:rsidP="008067E3">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25D08672" w14:textId="77777777" w:rsidR="008067E3" w:rsidRPr="00C05CBA" w:rsidRDefault="008067E3" w:rsidP="008067E3">
      <w:pPr>
        <w:pStyle w:val="Heading3"/>
        <w:spacing w:before="0" w:after="40" w:line="276" w:lineRule="auto"/>
        <w:rPr>
          <w:rFonts w:cs="Calibri"/>
        </w:rPr>
      </w:pPr>
      <w:r w:rsidRPr="00C05CBA">
        <w:rPr>
          <w:rFonts w:cs="Calibri"/>
        </w:rPr>
        <w:t>Offense</w:t>
      </w:r>
    </w:p>
    <w:p w14:paraId="4BC29B61" w14:textId="77777777" w:rsidR="008067E3" w:rsidRPr="00C05CBA" w:rsidRDefault="008067E3" w:rsidP="008067E3">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03CFBB86" w14:textId="77777777" w:rsidR="008067E3" w:rsidRPr="00C05CBA" w:rsidRDefault="008067E3" w:rsidP="008067E3">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6" w:history="1">
        <w:r w:rsidRPr="00C05CBA">
          <w:rPr>
            <w:rStyle w:val="Hyperlink"/>
            <w:rFonts w:eastAsia="Times New Roman"/>
          </w:rPr>
          <w:t>https://ualr.edu/socialchange/2018/04/04/patently-unfair/</w:t>
        </w:r>
      </w:hyperlink>
      <w:r w:rsidRPr="00C05CBA">
        <w:rPr>
          <w:rFonts w:eastAsia="Times New Roman"/>
        </w:rPr>
        <w:t>) BHHS AK</w:t>
      </w:r>
    </w:p>
    <w:p w14:paraId="31F440CD" w14:textId="74AC1C74" w:rsidR="008067E3" w:rsidRPr="00C05CBA" w:rsidRDefault="008067E3" w:rsidP="008067E3">
      <w:pPr>
        <w:spacing w:after="40" w:line="276" w:lineRule="auto"/>
      </w:pPr>
      <w:r w:rsidRPr="00C05CBA">
        <w:t>Although the right to the protection of “moral and material interests resulting from any scientific, literary, or artistic production</w:t>
      </w:r>
      <w:proofErr w:type="gramStart"/>
      <w:r w:rsidRPr="00C05CBA">
        <w:t>,”[</w:t>
      </w:r>
      <w:proofErr w:type="gramEnd"/>
      <w:r w:rsidRPr="00C05CBA">
        <w:t xml:space="preserve">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0266CF8B" w14:textId="77777777" w:rsidR="008067E3" w:rsidRPr="00C05CBA" w:rsidRDefault="008067E3" w:rsidP="008067E3">
      <w:pPr>
        <w:pStyle w:val="Heading4"/>
        <w:spacing w:before="0" w:after="40" w:line="276" w:lineRule="auto"/>
        <w:rPr>
          <w:rFonts w:cs="Calibri"/>
          <w:sz w:val="24"/>
        </w:rPr>
      </w:pPr>
      <w:r w:rsidRPr="00C05CBA">
        <w:rPr>
          <w:rFonts w:cs="Calibri"/>
        </w:rPr>
        <w:t>[2] IPP is inconsistent with free market principles</w:t>
      </w:r>
    </w:p>
    <w:p w14:paraId="3D34BD85" w14:textId="77777777" w:rsidR="008067E3" w:rsidRPr="00C05CBA" w:rsidRDefault="008067E3" w:rsidP="008067E3">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7"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546656AA" w14:textId="70B5BAB6" w:rsidR="008067E3" w:rsidRPr="008067E3" w:rsidRDefault="008067E3" w:rsidP="008067E3">
      <w:pPr>
        <w:spacing w:after="40" w:line="276" w:lineRule="auto"/>
        <w:rPr>
          <w:sz w:val="24"/>
          <w:u w:val="singl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w:t>
      </w:r>
      <w:proofErr w:type="gramStart"/>
      <w:r w:rsidRPr="00C05CBA">
        <w:rPr>
          <w:rStyle w:val="StyleUnderline"/>
        </w:rPr>
        <w:t xml:space="preserve">actually </w:t>
      </w:r>
      <w:r w:rsidRPr="00C05CBA">
        <w:rPr>
          <w:rStyle w:val="StyleUnderline"/>
          <w:highlight w:val="green"/>
        </w:rPr>
        <w:t>antithetical</w:t>
      </w:r>
      <w:proofErr w:type="gramEnd"/>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sz w:val="8"/>
          <w:szCs w:val="8"/>
        </w:rPr>
        <w:t>patente</w:t>
      </w:r>
      <w:proofErr w:type="spellEnd"/>
      <w:r w:rsidRPr="00C05CBA">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sz w:val="8"/>
          <w:szCs w:val="8"/>
        </w:rPr>
        <w:t>So</w:t>
      </w:r>
      <w:proofErr w:type="gramEnd"/>
      <w:r w:rsidRPr="00C05CBA">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C05CBA">
        <w:rPr>
          <w:sz w:val="8"/>
          <w:szCs w:val="8"/>
        </w:rPr>
        <w:t>did:</w:t>
      </w:r>
      <w:proofErr w:type="gramEnd"/>
      <w:r w:rsidRPr="00C05CBA">
        <w:rPr>
          <w:sz w:val="8"/>
          <w:szCs w:val="8"/>
        </w:rPr>
        <w:t xml:space="preserve"> to censor and ban books. (More below.) IP, American Style </w:t>
      </w:r>
      <w:proofErr w:type="gramStart"/>
      <w:r w:rsidRPr="00C05CBA">
        <w:rPr>
          <w:sz w:val="8"/>
          <w:szCs w:val="8"/>
        </w:rPr>
        <w:t>The</w:t>
      </w:r>
      <w:proofErr w:type="gramEnd"/>
      <w:r w:rsidRPr="00C05CBA">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w:t>
      </w:r>
      <w:proofErr w:type="gramStart"/>
      <w:r w:rsidRPr="00C05CBA">
        <w:rPr>
          <w:rStyle w:val="StyleUnderline"/>
        </w:rPr>
        <w:t>patents</w:t>
      </w:r>
      <w:proofErr w:type="gramEnd"/>
      <w:r w:rsidRPr="00C05CBA">
        <w:rPr>
          <w:rStyle w:val="StyleUnderline"/>
        </w:rPr>
        <w:t xml:space="preserve">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751789A7" w14:textId="77777777" w:rsidR="008067E3" w:rsidRPr="00C05CBA" w:rsidRDefault="008067E3" w:rsidP="008067E3">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2308B9F7" w14:textId="77777777" w:rsidR="008067E3" w:rsidRPr="00C05CBA" w:rsidRDefault="008067E3" w:rsidP="008067E3">
      <w:pPr>
        <w:spacing w:after="40" w:line="276" w:lineRule="auto"/>
      </w:pPr>
      <w:r w:rsidRPr="00C05CBA">
        <w:rPr>
          <w:b/>
          <w:bCs/>
          <w:szCs w:val="26"/>
        </w:rPr>
        <w:t>Richman 12</w:t>
      </w:r>
      <w:r w:rsidRPr="00C05CBA">
        <w:t xml:space="preserve"> [Sheldon Richman, 8-5-2012, "The Free Market Doesn't Need Government Regulation," Reason, </w:t>
      </w:r>
      <w:hyperlink r:id="rId8" w:history="1">
        <w:r w:rsidRPr="00C05CBA">
          <w:rPr>
            <w:rStyle w:val="Hyperlink"/>
          </w:rPr>
          <w:t>https://reason.com/2012/08/05/the-free-market-doesnt-need-government-r/</w:t>
        </w:r>
      </w:hyperlink>
      <w:r w:rsidRPr="00C05CBA">
        <w:t>] // SJ AME</w:t>
      </w:r>
    </w:p>
    <w:p w14:paraId="20D2FA98" w14:textId="77777777" w:rsidR="008067E3" w:rsidRPr="00C05CBA" w:rsidRDefault="008067E3" w:rsidP="008067E3">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C05CBA">
        <w:rPr>
          <w:sz w:val="16"/>
        </w:rPr>
        <w:t>so, because</w:t>
      </w:r>
      <w:proofErr w:type="gramEnd"/>
      <w:r w:rsidRPr="00C05CBA">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58E46618" w14:textId="77777777" w:rsidR="008067E3" w:rsidRPr="00C05CBA" w:rsidRDefault="008067E3" w:rsidP="008067E3">
      <w:pPr>
        <w:pStyle w:val="Heading3"/>
        <w:spacing w:before="0" w:after="40" w:line="276" w:lineRule="auto"/>
        <w:rPr>
          <w:rFonts w:cs="Calibri"/>
        </w:rPr>
      </w:pPr>
      <w:proofErr w:type="spellStart"/>
      <w:r w:rsidRPr="00C05CBA">
        <w:rPr>
          <w:rFonts w:cs="Calibri"/>
        </w:rPr>
        <w:t>Underview</w:t>
      </w:r>
      <w:proofErr w:type="spellEnd"/>
    </w:p>
    <w:p w14:paraId="26C85835" w14:textId="77777777" w:rsidR="008067E3" w:rsidRPr="00C05CBA" w:rsidRDefault="008067E3" w:rsidP="008067E3">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 xml:space="preserve">Negating an obligation requires proving a prohibition – they prohibit the </w:t>
      </w:r>
      <w:proofErr w:type="spellStart"/>
      <w:r w:rsidRPr="00C05CBA">
        <w:rPr>
          <w:rFonts w:cs="Calibri"/>
          <w:color w:val="000000" w:themeColor="text1"/>
        </w:rPr>
        <w:t>aff</w:t>
      </w:r>
      <w:proofErr w:type="spellEnd"/>
      <w:r w:rsidRPr="00C05CBA">
        <w:rPr>
          <w:rFonts w:cs="Calibri"/>
          <w:color w:val="000000" w:themeColor="text1"/>
        </w:rPr>
        <w:t xml:space="preserve"> action.</w:t>
      </w:r>
      <w:r w:rsidRPr="00C05CBA">
        <w:rPr>
          <w:rFonts w:cs="Calibri"/>
        </w:rPr>
        <w:t xml:space="preserve"> </w:t>
      </w:r>
      <w:r w:rsidRPr="00C05CBA">
        <w:rPr>
          <w:rFonts w:cs="Calibri"/>
          <w:color w:val="000000" w:themeColor="text1"/>
        </w:rPr>
        <w:t xml:space="preserve">[B] </w:t>
      </w:r>
      <w:r>
        <w:rPr>
          <w:rFonts w:cs="Calibri"/>
          <w:color w:val="000000" w:themeColor="text1"/>
        </w:rPr>
        <w:t xml:space="preserve">If agents had to reflect on all actions and justify why it was good, we can’t take actions </w:t>
      </w:r>
      <w:proofErr w:type="spellStart"/>
      <w:r>
        <w:rPr>
          <w:rFonts w:cs="Calibri"/>
          <w:color w:val="000000" w:themeColor="text1"/>
        </w:rPr>
        <w:t>bc</w:t>
      </w:r>
      <w:proofErr w:type="spellEnd"/>
      <w:r>
        <w:rPr>
          <w:rFonts w:cs="Calibri"/>
          <w:color w:val="000000" w:themeColor="text1"/>
        </w:rPr>
        <w:t xml:space="preserve"> we have to infinitely justify morally neutral actions like drinking water </w:t>
      </w:r>
    </w:p>
    <w:p w14:paraId="67C06790" w14:textId="77777777" w:rsidR="008067E3" w:rsidRDefault="008067E3" w:rsidP="008067E3">
      <w:pPr>
        <w:keepNext/>
        <w:keepLines/>
        <w:spacing w:after="40" w:line="276" w:lineRule="auto"/>
        <w:jc w:val="both"/>
        <w:outlineLvl w:val="3"/>
        <w:rPr>
          <w:rStyle w:val="Style13ptBold"/>
          <w:sz w:val="28"/>
        </w:rPr>
      </w:pPr>
      <w:r w:rsidRPr="00C05CBA">
        <w:rPr>
          <w:b/>
          <w:bCs/>
          <w:color w:val="000000" w:themeColor="text1"/>
          <w:szCs w:val="26"/>
        </w:rPr>
        <w:t xml:space="preserve">[2] </w:t>
      </w:r>
      <w:r>
        <w:rPr>
          <w:b/>
          <w:bCs/>
          <w:color w:val="000000" w:themeColor="text1"/>
          <w:szCs w:val="26"/>
        </w:rPr>
        <w:t xml:space="preserve">Aff gets 1AR theory – its </w:t>
      </w:r>
      <w:proofErr w:type="spellStart"/>
      <w:r>
        <w:rPr>
          <w:b/>
          <w:bCs/>
          <w:color w:val="000000" w:themeColor="text1"/>
          <w:szCs w:val="26"/>
        </w:rPr>
        <w:t>dtd</w:t>
      </w:r>
      <w:proofErr w:type="spellEnd"/>
      <w:r>
        <w:rPr>
          <w:b/>
          <w:bCs/>
          <w:color w:val="000000" w:themeColor="text1"/>
          <w:szCs w:val="26"/>
        </w:rPr>
        <w:t>,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r w:rsidRPr="00CE11B7">
        <w:rPr>
          <w:rStyle w:val="Style13ptBold"/>
          <w:sz w:val="28"/>
        </w:rPr>
        <w:t xml:space="preserve"> </w:t>
      </w:r>
    </w:p>
    <w:p w14:paraId="15A38CF6" w14:textId="178BFEAC" w:rsidR="008067E3" w:rsidRPr="006A1F13" w:rsidRDefault="008067E3" w:rsidP="008067E3">
      <w:pPr>
        <w:pStyle w:val="Heading4"/>
        <w:rPr>
          <w:b w:val="0"/>
          <w:u w:val="single"/>
        </w:rPr>
      </w:pPr>
      <w:r w:rsidRPr="00CE11B7">
        <w:rPr>
          <w:rStyle w:val="Style13ptBold"/>
          <w:b/>
          <w:sz w:val="28"/>
        </w:rPr>
        <w:t>[</w:t>
      </w:r>
      <w:r>
        <w:rPr>
          <w:rStyle w:val="Style13ptBold"/>
          <w:b/>
          <w:sz w:val="28"/>
        </w:rPr>
        <w:t>3</w:t>
      </w:r>
      <w:r w:rsidRPr="00CE11B7">
        <w:rPr>
          <w:rStyle w:val="Style13ptBold"/>
          <w:b/>
          <w:sz w:val="28"/>
        </w:rPr>
        <w:t xml:space="preserve">] </w:t>
      </w:r>
      <w:r w:rsidRPr="008C1142">
        <w:t xml:space="preserve">Aff reasonability with a </w:t>
      </w:r>
      <w:proofErr w:type="spellStart"/>
      <w:r w:rsidRPr="008C1142">
        <w:t>brightline</w:t>
      </w:r>
      <w:proofErr w:type="spellEnd"/>
      <w:r w:rsidRPr="008C1142">
        <w:t xml:space="preserve"> of structural abuse and drop the </w:t>
      </w:r>
      <w:proofErr w:type="spellStart"/>
      <w:r w:rsidRPr="008C1142">
        <w:t>arg</w:t>
      </w:r>
      <w:proofErr w:type="spellEnd"/>
      <w:r w:rsidRPr="008C1142">
        <w:t xml:space="preserve"> – 1ARs need some leeway since they go into the round unaware but the neg is reactive – </w:t>
      </w:r>
      <w:proofErr w:type="spellStart"/>
      <w:r w:rsidRPr="008C1142">
        <w:t>aff</w:t>
      </w:r>
      <w:proofErr w:type="spellEnd"/>
      <w:r w:rsidRPr="008C1142">
        <w:t xml:space="preserve"> needs their constructive ground to stick since else I lose 6 minutes but negs can recover with long later speeches.</w:t>
      </w:r>
    </w:p>
    <w:p w14:paraId="3E636A4C" w14:textId="6B623EC2" w:rsidR="008067E3" w:rsidRPr="00C05CBA" w:rsidRDefault="008067E3" w:rsidP="008067E3">
      <w:pPr>
        <w:pStyle w:val="Heading3"/>
        <w:spacing w:before="0" w:after="40" w:line="276" w:lineRule="auto"/>
        <w:rPr>
          <w:rFonts w:cs="Calibri"/>
        </w:rPr>
      </w:pPr>
      <w:r w:rsidRPr="00C05CBA">
        <w:rPr>
          <w:rFonts w:cs="Calibri"/>
        </w:rPr>
        <w:t>Advantage</w:t>
      </w:r>
    </w:p>
    <w:p w14:paraId="06F1B08B" w14:textId="77777777" w:rsidR="008067E3" w:rsidRPr="00C05CBA" w:rsidRDefault="008067E3" w:rsidP="008067E3">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010E6A30" w14:textId="77777777" w:rsidR="008067E3" w:rsidRPr="00C05CBA" w:rsidRDefault="008067E3" w:rsidP="008067E3">
      <w:pPr>
        <w:spacing w:after="40" w:line="276" w:lineRule="auto"/>
      </w:pPr>
      <w:r w:rsidRPr="00C05CBA">
        <w:rPr>
          <w:rStyle w:val="Style13ptBold"/>
        </w:rPr>
        <w:t>Kumar 21</w:t>
      </w:r>
      <w:r w:rsidRPr="00C05CBA">
        <w:t xml:space="preserve"> [</w:t>
      </w:r>
      <w:proofErr w:type="spellStart"/>
      <w:r w:rsidRPr="00C05CBA">
        <w:t>Rajeesh</w:t>
      </w:r>
      <w:proofErr w:type="spellEnd"/>
      <w:r w:rsidRPr="00C05CBA">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C05CBA">
        <w:t>JamiaMilliaIslamia</w:t>
      </w:r>
      <w:proofErr w:type="spellEnd"/>
      <w:r w:rsidRPr="00C05CBA">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C05CBA">
        <w:t>books;Eurozone</w:t>
      </w:r>
      <w:proofErr w:type="spellEnd"/>
      <w:r w:rsidRPr="00C05CBA">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C05CBA">
          <w:rPr>
            <w:rStyle w:val="Hyperlink"/>
          </w:rPr>
          <w:t>https://idsa.in/issuebrief/wto-trips-waiver-covid-vaccine-rkumar-120721</w:t>
        </w:r>
      </w:hyperlink>
      <w:r w:rsidRPr="00C05CBA">
        <w:t>] Justin</w:t>
      </w:r>
    </w:p>
    <w:p w14:paraId="210C74ED" w14:textId="77777777" w:rsidR="008067E3" w:rsidRPr="00C05CBA" w:rsidRDefault="008067E3" w:rsidP="008067E3">
      <w:pPr>
        <w:spacing w:after="40" w:line="276" w:lineRule="auto"/>
        <w:rPr>
          <w:sz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75EE787E" w14:textId="77777777" w:rsidR="008067E3" w:rsidRPr="00C05CBA" w:rsidRDefault="008067E3" w:rsidP="008067E3">
      <w:pPr>
        <w:spacing w:after="40" w:line="276" w:lineRule="auto"/>
        <w:rPr>
          <w:u w:val="single"/>
        </w:rPr>
      </w:pPr>
      <w:r w:rsidRPr="00C05CBA">
        <w:rPr>
          <w:sz w:val="16"/>
        </w:rPr>
        <w:t xml:space="preserve">Consequently, </w:t>
      </w:r>
      <w:r w:rsidRPr="00C05CBA">
        <w:rPr>
          <w:u w:val="single"/>
        </w:rPr>
        <w:t xml:space="preserve">there is a </w:t>
      </w:r>
      <w:r w:rsidRPr="00C05CBA">
        <w:rPr>
          <w:rStyle w:val="Emphasis"/>
          <w:highlight w:val="green"/>
        </w:rPr>
        <w:t>significant disparity</w:t>
      </w:r>
      <w:r w:rsidRPr="00C05CBA">
        <w:rPr>
          <w:rStyle w:val="Emphasis"/>
        </w:rPr>
        <w:t xml:space="preserve"> between HICs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p>
    <w:p w14:paraId="589181A8" w14:textId="77777777" w:rsidR="008067E3" w:rsidRPr="00C05CBA" w:rsidRDefault="008067E3" w:rsidP="008067E3">
      <w:pPr>
        <w:spacing w:after="40" w:line="276" w:lineRule="auto"/>
        <w:rPr>
          <w:sz w:val="16"/>
        </w:rPr>
      </w:pP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6127E046" w14:textId="77777777" w:rsidR="008067E3" w:rsidRPr="00C05CBA" w:rsidRDefault="008067E3" w:rsidP="008067E3">
      <w:pPr>
        <w:spacing w:after="40" w:line="276" w:lineRule="auto"/>
        <w:rPr>
          <w:u w:val="single"/>
        </w:rPr>
      </w:pP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p>
    <w:p w14:paraId="51D3B9E4" w14:textId="77777777" w:rsidR="008067E3" w:rsidRPr="00C05CBA" w:rsidRDefault="008067E3" w:rsidP="008067E3">
      <w:pPr>
        <w:spacing w:after="40" w:line="276" w:lineRule="auto"/>
        <w:rPr>
          <w:sz w:val="16"/>
        </w:rPr>
      </w:pP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p>
    <w:p w14:paraId="428F3F36" w14:textId="77777777" w:rsidR="008067E3" w:rsidRPr="00C05CBA" w:rsidRDefault="008067E3" w:rsidP="008067E3">
      <w:pPr>
        <w:spacing w:after="40" w:line="276" w:lineRule="auto"/>
        <w:rPr>
          <w:sz w:val="16"/>
        </w:rPr>
      </w:pP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C78DD3A" w14:textId="77777777" w:rsidR="008067E3" w:rsidRPr="00C05CBA" w:rsidRDefault="008067E3" w:rsidP="008067E3">
      <w:pPr>
        <w:spacing w:after="40" w:line="276" w:lineRule="auto"/>
        <w:rPr>
          <w:sz w:val="16"/>
        </w:rPr>
      </w:pPr>
      <w:r w:rsidRPr="00C05CBA">
        <w:rPr>
          <w:sz w:val="16"/>
        </w:rPr>
        <w:t xml:space="preserve">A recent document by Médecins Sans </w:t>
      </w:r>
      <w:proofErr w:type="spellStart"/>
      <w:r w:rsidRPr="00C05CBA">
        <w:rPr>
          <w:sz w:val="16"/>
        </w:rPr>
        <w:t>Frontières</w:t>
      </w:r>
      <w:proofErr w:type="spellEnd"/>
      <w:r w:rsidRPr="00C05CBA">
        <w:rPr>
          <w:sz w:val="16"/>
        </w:rPr>
        <w:t xml:space="preserve">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proofErr w:type="gramStart"/>
      <w:r w:rsidRPr="00C05CBA">
        <w:rPr>
          <w:rStyle w:val="Emphasis"/>
        </w:rPr>
        <w:t>treatments</w:t>
      </w:r>
      <w:proofErr w:type="gramEnd"/>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13CBAF0C" w14:textId="77777777" w:rsidR="008067E3" w:rsidRPr="00C05CBA" w:rsidRDefault="008067E3" w:rsidP="008067E3">
      <w:pPr>
        <w:spacing w:after="40" w:line="276" w:lineRule="auto"/>
        <w:rPr>
          <w:sz w:val="16"/>
        </w:rPr>
      </w:pP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80722F3" w14:textId="77777777" w:rsidR="008067E3" w:rsidRPr="00C05CBA" w:rsidRDefault="008067E3" w:rsidP="008067E3">
      <w:pPr>
        <w:spacing w:after="40" w:line="276" w:lineRule="auto"/>
        <w:rPr>
          <w:sz w:val="16"/>
        </w:rPr>
      </w:pP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14D4719D" w14:textId="77777777" w:rsidR="008067E3" w:rsidRPr="00C05CBA" w:rsidRDefault="008067E3" w:rsidP="008067E3">
      <w:pPr>
        <w:spacing w:after="40" w:line="276" w:lineRule="auto"/>
        <w:rPr>
          <w:sz w:val="16"/>
        </w:rPr>
      </w:pPr>
      <w:r w:rsidRPr="00C05CBA">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C05CBA">
        <w:rPr>
          <w:sz w:val="16"/>
        </w:rPr>
        <w:t>favouring</w:t>
      </w:r>
      <w:proofErr w:type="spellEnd"/>
      <w:r w:rsidRPr="00C05CBA">
        <w:rPr>
          <w:sz w:val="16"/>
        </w:rPr>
        <w:t xml:space="preserve"> developing countries’ products against this promise of technology transfer.</w:t>
      </w:r>
    </w:p>
    <w:p w14:paraId="35174364" w14:textId="77777777" w:rsidR="008067E3" w:rsidRPr="00C05CBA" w:rsidRDefault="008067E3" w:rsidP="008067E3">
      <w:pPr>
        <w:spacing w:after="40" w:line="276" w:lineRule="auto"/>
        <w:rPr>
          <w:rStyle w:val="Emphasis"/>
        </w:rPr>
      </w:pP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p>
    <w:p w14:paraId="58812560" w14:textId="77777777" w:rsidR="008067E3" w:rsidRPr="00C05CBA" w:rsidRDefault="008067E3" w:rsidP="008067E3">
      <w:pPr>
        <w:spacing w:after="40" w:line="276" w:lineRule="auto"/>
        <w:rPr>
          <w:u w:val="single"/>
        </w:rPr>
      </w:pP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proofErr w:type="spellStart"/>
      <w:r w:rsidRPr="00C05CBA">
        <w:rPr>
          <w:highlight w:val="green"/>
          <w:u w:val="single"/>
        </w:rPr>
        <w:t>jeopardise</w:t>
      </w:r>
      <w:proofErr w:type="spellEnd"/>
      <w:r w:rsidRPr="00C05CBA">
        <w:rPr>
          <w:highlight w:val="green"/>
          <w:u w:val="single"/>
        </w:rPr>
        <w:t xml:space="preserv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w:t>
      </w:r>
      <w:proofErr w:type="spellStart"/>
      <w:r w:rsidRPr="00C05CBA">
        <w:rPr>
          <w:sz w:val="16"/>
        </w:rPr>
        <w:t>Shantha</w:t>
      </w:r>
      <w:proofErr w:type="spellEnd"/>
      <w:r w:rsidRPr="00C05CBA">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C05CBA">
        <w:rPr>
          <w:u w:val="single"/>
        </w:rPr>
        <w:t>Shantha</w:t>
      </w:r>
      <w:proofErr w:type="spellEnd"/>
      <w:r w:rsidRPr="00C05CBA">
        <w:rPr>
          <w:u w:val="single"/>
        </w:rPr>
        <w:t xml:space="preserve">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xml:space="preserve">, and the UNICEF (United Nations Children’s Emergency Fund) mass inoculation </w:t>
      </w:r>
      <w:proofErr w:type="spellStart"/>
      <w:r w:rsidRPr="00C05CBA">
        <w:rPr>
          <w:u w:val="single"/>
        </w:rPr>
        <w:t>programme</w:t>
      </w:r>
      <w:proofErr w:type="spellEnd"/>
      <w:r w:rsidRPr="00C05CBA">
        <w:rPr>
          <w:u w:val="single"/>
        </w:rPr>
        <w:t xml:space="preserve"> uses this vaccine against Hepatitis B. In 2009, </w:t>
      </w:r>
      <w:proofErr w:type="spellStart"/>
      <w:r w:rsidRPr="00C05CBA">
        <w:rPr>
          <w:u w:val="single"/>
        </w:rPr>
        <w:t>Shantha</w:t>
      </w:r>
      <w:proofErr w:type="spellEnd"/>
      <w:r w:rsidRPr="00C05CBA">
        <w:rPr>
          <w:u w:val="single"/>
        </w:rPr>
        <w:t xml:space="preserve"> sold over 120 million doses of vaccines globally.</w:t>
      </w:r>
    </w:p>
    <w:p w14:paraId="6D83A9BE" w14:textId="77777777" w:rsidR="008067E3" w:rsidRPr="00C05CBA" w:rsidRDefault="008067E3" w:rsidP="008067E3">
      <w:pPr>
        <w:spacing w:after="40" w:line="276" w:lineRule="auto"/>
        <w:rPr>
          <w:sz w:val="16"/>
        </w:rPr>
      </w:pP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C05CBA">
        <w:rPr>
          <w:sz w:val="16"/>
        </w:rPr>
        <w:t>Africa</w:t>
      </w:r>
      <w:proofErr w:type="gramEnd"/>
      <w:r w:rsidRPr="00C05CBA">
        <w:rPr>
          <w:sz w:val="16"/>
        </w:rPr>
        <w:t xml:space="preserve"> and Tunisia have limited manufacturing capacities, which could also produce COVID-19 vaccines after repurposing.</w:t>
      </w:r>
    </w:p>
    <w:p w14:paraId="6F13BE01" w14:textId="77777777" w:rsidR="008067E3" w:rsidRPr="00C05CBA" w:rsidRDefault="008067E3" w:rsidP="008067E3">
      <w:pPr>
        <w:spacing w:after="40" w:line="276" w:lineRule="auto"/>
        <w:rPr>
          <w:sz w:val="16"/>
        </w:rPr>
      </w:pP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p>
    <w:p w14:paraId="636D206D" w14:textId="77777777" w:rsidR="008067E3" w:rsidRPr="00C05CBA" w:rsidRDefault="008067E3" w:rsidP="008067E3">
      <w:pPr>
        <w:spacing w:after="40" w:line="276" w:lineRule="auto"/>
        <w:rPr>
          <w:sz w:val="16"/>
          <w:szCs w:val="16"/>
        </w:rPr>
      </w:pPr>
      <w:r w:rsidRPr="00C05CBA">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05CBA">
        <w:rPr>
          <w:sz w:val="16"/>
          <w:szCs w:val="16"/>
        </w:rPr>
        <w:t>programmes</w:t>
      </w:r>
      <w:proofErr w:type="spellEnd"/>
      <w:r w:rsidRPr="00C05CBA">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C05CBA">
        <w:rPr>
          <w:sz w:val="16"/>
          <w:szCs w:val="16"/>
        </w:rPr>
        <w:t>Maitri</w:t>
      </w:r>
      <w:proofErr w:type="spellEnd"/>
      <w:r w:rsidRPr="00C05CBA">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C05CBA">
        <w:rPr>
          <w:sz w:val="16"/>
          <w:szCs w:val="16"/>
        </w:rPr>
        <w:t>Covaxin</w:t>
      </w:r>
      <w:proofErr w:type="spellEnd"/>
      <w:r w:rsidRPr="00C05CBA">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C05CBA">
        <w:rPr>
          <w:sz w:val="16"/>
          <w:szCs w:val="16"/>
        </w:rPr>
        <w:t>Maitri</w:t>
      </w:r>
      <w:proofErr w:type="spellEnd"/>
      <w:r w:rsidRPr="00C05CBA">
        <w:rPr>
          <w:sz w:val="16"/>
          <w:szCs w:val="16"/>
        </w:rPr>
        <w:t xml:space="preserve"> initiative is the scarcity of vaccines at home. On the other hand, China is increasing its standing in Africa, South </w:t>
      </w:r>
      <w:proofErr w:type="gramStart"/>
      <w:r w:rsidRPr="00C05CBA">
        <w:rPr>
          <w:sz w:val="16"/>
          <w:szCs w:val="16"/>
        </w:rPr>
        <w:t>America</w:t>
      </w:r>
      <w:proofErr w:type="gramEnd"/>
      <w:r w:rsidRPr="00C05CBA">
        <w:rPr>
          <w:sz w:val="16"/>
          <w:szCs w:val="16"/>
        </w:rPr>
        <w:t xml:space="preserve"> and the Pacific through vaccine diplomacy. The WHO approval of the Chinese vaccines and lack of access to vaccines by most developing countries, </w:t>
      </w:r>
      <w:proofErr w:type="gramStart"/>
      <w:r w:rsidRPr="00C05CBA">
        <w:rPr>
          <w:sz w:val="16"/>
          <w:szCs w:val="16"/>
        </w:rPr>
        <w:t>opens up</w:t>
      </w:r>
      <w:proofErr w:type="gramEnd"/>
      <w:r w:rsidRPr="00C05CBA">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C05CBA">
        <w:rPr>
          <w:sz w:val="16"/>
          <w:szCs w:val="16"/>
        </w:rPr>
        <w:t>pressurising</w:t>
      </w:r>
      <w:proofErr w:type="spellEnd"/>
      <w:r w:rsidRPr="00C05CBA">
        <w:rPr>
          <w:sz w:val="16"/>
          <w:szCs w:val="16"/>
        </w:rPr>
        <w:t>, to make the waiver happen.</w:t>
      </w:r>
    </w:p>
    <w:p w14:paraId="6C81DD5F" w14:textId="77777777" w:rsidR="008067E3" w:rsidRPr="00C05CBA" w:rsidRDefault="008067E3" w:rsidP="008067E3">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4D16754E" w14:textId="77777777" w:rsidR="008067E3" w:rsidRPr="00C05CBA" w:rsidRDefault="008067E3" w:rsidP="008067E3">
      <w:pPr>
        <w:spacing w:after="40" w:line="276" w:lineRule="auto"/>
      </w:pPr>
      <w:proofErr w:type="spellStart"/>
      <w:r w:rsidRPr="00C05CBA">
        <w:rPr>
          <w:rStyle w:val="Style13ptBold"/>
        </w:rPr>
        <w:t>Erfani</w:t>
      </w:r>
      <w:proofErr w:type="spellEnd"/>
      <w:r w:rsidRPr="00C05CBA">
        <w:rPr>
          <w:rStyle w:val="Style13ptBold"/>
        </w:rPr>
        <w:t xml:space="preserve"> et al 21</w:t>
      </w:r>
      <w:r w:rsidRPr="00C05CBA">
        <w:t xml:space="preserve"> [</w:t>
      </w:r>
      <w:proofErr w:type="spellStart"/>
      <w:r w:rsidRPr="00C05CBA">
        <w:t>Parsa</w:t>
      </w:r>
      <w:proofErr w:type="spellEnd"/>
      <w:r w:rsidRPr="00C05CBA">
        <w:t xml:space="preserve">; Lawrence </w:t>
      </w:r>
      <w:proofErr w:type="spellStart"/>
      <w:r w:rsidRPr="00C05CBA">
        <w:t>Gostin</w:t>
      </w:r>
      <w:proofErr w:type="spellEnd"/>
      <w:r w:rsidRPr="00C05CBA">
        <w:t xml:space="preserve">; Vanessa Kerry; </w:t>
      </w:r>
      <w:proofErr w:type="spellStart"/>
      <w:r w:rsidRPr="00C05CBA">
        <w:t>Parsa</w:t>
      </w:r>
      <w:proofErr w:type="spellEnd"/>
      <w:r w:rsidRPr="00C05CBA">
        <w:t xml:space="preserve"> </w:t>
      </w:r>
      <w:proofErr w:type="spellStart"/>
      <w:r w:rsidRPr="00C05CBA">
        <w:t>Erfani</w:t>
      </w:r>
      <w:proofErr w:type="spellEnd"/>
      <w:r w:rsidRPr="00C05CBA">
        <w:t xml:space="preserve"> is a Fogarty Global Health Scholar at Harvard Medical School and the University of Global Health Equity. Lawrence </w:t>
      </w:r>
      <w:proofErr w:type="spellStart"/>
      <w:r w:rsidRPr="00C05CBA">
        <w:t>Gostin</w:t>
      </w:r>
      <w:proofErr w:type="spellEnd"/>
      <w:r w:rsidRPr="00C05CBA">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C05CBA">
          <w:rPr>
            <w:rStyle w:val="Hyperlink"/>
          </w:rPr>
          <w:t>https://www.statnews.com/2021/05/19/beyond-a-symbolic-gesture-whats-needed-to-turn-the-ip-waiver-into-covid-19-vaccines/</w:t>
        </w:r>
      </w:hyperlink>
      <w:r w:rsidRPr="00C05CBA">
        <w:t>] Justin</w:t>
      </w:r>
    </w:p>
    <w:p w14:paraId="719F0B79" w14:textId="77777777" w:rsidR="008067E3" w:rsidRPr="00C05CBA" w:rsidRDefault="008067E3" w:rsidP="008067E3">
      <w:pPr>
        <w:spacing w:after="40" w:line="276" w:lineRule="auto"/>
        <w:rPr>
          <w:sz w:val="16"/>
        </w:rPr>
      </w:pPr>
      <w:r w:rsidRPr="00C05CBA">
        <w:rPr>
          <w:u w:val="single"/>
        </w:rPr>
        <w:t xml:space="preserve">Currently many idle suppliers </w:t>
      </w:r>
      <w:r w:rsidRPr="00C05CBA">
        <w:rPr>
          <w:rStyle w:val="Emphasis"/>
        </w:rPr>
        <w:t>can’t begin vaccine production</w:t>
      </w:r>
      <w:r w:rsidRPr="00C05CBA">
        <w:rPr>
          <w:u w:val="single"/>
        </w:rPr>
        <w:t xml:space="preserve"> until they upgrade and </w:t>
      </w:r>
      <w:r w:rsidRPr="00C05CBA">
        <w:rPr>
          <w:rStyle w:val="Emphasis"/>
        </w:rPr>
        <w:t>repurpose existing manufacturing capacity</w:t>
      </w:r>
      <w:r w:rsidRPr="00C05CBA">
        <w:rPr>
          <w:u w:val="single"/>
        </w:rPr>
        <w:t xml:space="preserve"> for new technology. </w:t>
      </w:r>
      <w:r w:rsidRPr="00C05CBA">
        <w:rPr>
          <w:highlight w:val="green"/>
          <w:u w:val="single"/>
        </w:rPr>
        <w:t>Opponents</w:t>
      </w:r>
      <w:r w:rsidRPr="00C05CBA">
        <w:rPr>
          <w:u w:val="single"/>
        </w:rPr>
        <w:t xml:space="preserve"> often </w:t>
      </w:r>
      <w:r w:rsidRPr="00C05CBA">
        <w:rPr>
          <w:highlight w:val="green"/>
          <w:u w:val="single"/>
        </w:rPr>
        <w:t>argue</w:t>
      </w:r>
      <w:r w:rsidRPr="00C05CBA">
        <w:rPr>
          <w:u w:val="single"/>
        </w:rPr>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D880E80" w14:textId="77777777" w:rsidR="008067E3" w:rsidRPr="00C05CBA" w:rsidRDefault="008067E3" w:rsidP="008067E3">
      <w:pPr>
        <w:spacing w:after="40" w:line="276" w:lineRule="auto"/>
        <w:rPr>
          <w:sz w:val="16"/>
        </w:rPr>
      </w:pPr>
      <w:r w:rsidRPr="00C05CBA">
        <w:rPr>
          <w:u w:val="single"/>
        </w:rPr>
        <w:t xml:space="preserve">This </w:t>
      </w:r>
      <w:r w:rsidRPr="00C05CBA">
        <w:rPr>
          <w:highlight w:val="green"/>
          <w:u w:val="single"/>
        </w:rPr>
        <w:t xml:space="preserve">argument </w:t>
      </w:r>
      <w:r w:rsidRPr="00C05CBA">
        <w:rPr>
          <w:rStyle w:val="Emphasis"/>
          <w:highlight w:val="green"/>
        </w:rPr>
        <w:t>ignores</w:t>
      </w:r>
      <w:r w:rsidRPr="00C05CBA">
        <w:rPr>
          <w:rStyle w:val="Emphasis"/>
        </w:rPr>
        <w:t xml:space="preserve"> two core truths</w:t>
      </w:r>
      <w:r w:rsidRPr="00C05CBA">
        <w:rPr>
          <w:u w:val="single"/>
        </w:rPr>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p>
    <w:p w14:paraId="67A133EB" w14:textId="77777777" w:rsidR="008067E3" w:rsidRPr="00C05CBA" w:rsidRDefault="008067E3" w:rsidP="008067E3">
      <w:pPr>
        <w:spacing w:after="40" w:line="276" w:lineRule="auto"/>
        <w:rPr>
          <w:rStyle w:val="Emphasis"/>
        </w:rPr>
      </w:pPr>
      <w:r w:rsidRPr="00C05CBA">
        <w:rPr>
          <w:u w:val="single"/>
        </w:rPr>
        <w:t xml:space="preserve">Both truths suggest that we </w:t>
      </w:r>
      <w:r w:rsidRPr="00C05CBA">
        <w:rPr>
          <w:rStyle w:val="Emphasis"/>
        </w:rPr>
        <w:t>pass the blueprint and build the kitchen.</w:t>
      </w:r>
    </w:p>
    <w:p w14:paraId="2E519C1C" w14:textId="7D442015" w:rsidR="008067E3" w:rsidRDefault="008067E3" w:rsidP="008067E3">
      <w:pPr>
        <w:spacing w:after="40" w:line="276" w:lineRule="auto"/>
        <w:rPr>
          <w:rStyle w:val="Emphasis"/>
        </w:rPr>
      </w:pPr>
      <w:r w:rsidRPr="00C05CBA">
        <w:rPr>
          <w:u w:val="single"/>
        </w:rPr>
        <w:t xml:space="preserve">Facilitating </w:t>
      </w:r>
      <w:r w:rsidRPr="00C05CBA">
        <w:rPr>
          <w:highlight w:val="green"/>
          <w:u w:val="single"/>
        </w:rPr>
        <w:t xml:space="preserve">structures </w:t>
      </w:r>
      <w:r w:rsidRPr="00C05CBA">
        <w:rPr>
          <w:u w:val="single"/>
        </w:rPr>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u w:val="single"/>
        </w:rPr>
        <w:t>.</w:t>
      </w:r>
      <w:r w:rsidRPr="00C05CBA">
        <w:rPr>
          <w:u w:val="single"/>
        </w:rPr>
        <w:t xml:space="preserve"> The </w:t>
      </w:r>
      <w:r w:rsidRPr="00C05CBA">
        <w:rPr>
          <w:highlight w:val="green"/>
          <w:u w:val="single"/>
        </w:rPr>
        <w:t>WHO launched</w:t>
      </w:r>
      <w:r w:rsidRPr="00C05CBA">
        <w:rPr>
          <w:u w:val="single"/>
        </w:rPr>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u w:val="single"/>
        </w:rPr>
        <w:t>with</w:t>
      </w:r>
      <w:r w:rsidRPr="00C05CBA">
        <w:rPr>
          <w:u w:val="single"/>
        </w:rPr>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rPr>
          <w:u w:val="single"/>
        </w:rPr>
        <w:t xml:space="preserve"> </w:t>
      </w:r>
      <w:r w:rsidRPr="00C05CBA">
        <w:rPr>
          <w:highlight w:val="green"/>
          <w:u w:val="single"/>
        </w:rPr>
        <w:t>to scale up</w:t>
      </w:r>
      <w:r w:rsidRPr="00C05CBA">
        <w:rPr>
          <w:u w:val="single"/>
        </w:rPr>
        <w:t xml:space="preserve"> vaccine manufacturing capacity. Scores of </w:t>
      </w:r>
      <w:r w:rsidRPr="00C05CBA">
        <w:rPr>
          <w:highlight w:val="green"/>
          <w:u w:val="single"/>
        </w:rPr>
        <w:t xml:space="preserve">manufacturers </w:t>
      </w:r>
      <w:r w:rsidRPr="00C05CBA">
        <w:rPr>
          <w:u w:val="single"/>
        </w:rPr>
        <w:t xml:space="preserve">in these countries have already </w:t>
      </w:r>
      <w:r w:rsidRPr="00C05CBA">
        <w:rPr>
          <w:rStyle w:val="Emphasis"/>
          <w:highlight w:val="green"/>
        </w:rPr>
        <w:t>expressed interest</w:t>
      </w:r>
      <w:r w:rsidRPr="00C05CBA">
        <w:rPr>
          <w:highlight w:val="green"/>
          <w:u w:val="single"/>
        </w:rPr>
        <w:t>. This</w:t>
      </w:r>
      <w:r w:rsidRPr="00C05CBA">
        <w:rPr>
          <w:u w:val="single"/>
        </w:rPr>
        <w:t xml:space="preserve"> initiative, however, </w:t>
      </w:r>
      <w:r w:rsidRPr="00C05CBA">
        <w:rPr>
          <w:highlight w:val="green"/>
          <w:u w:val="single"/>
        </w:rPr>
        <w:t>requires</w:t>
      </w:r>
      <w:r w:rsidRPr="00C05CBA">
        <w:rPr>
          <w:u w:val="single"/>
        </w:rPr>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p>
    <w:p w14:paraId="5D37BC05" w14:textId="77777777" w:rsidR="008067E3" w:rsidRPr="00361031" w:rsidRDefault="008067E3" w:rsidP="008067E3">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3E34EAAD" w14:textId="77777777" w:rsidR="008067E3" w:rsidRPr="00361031" w:rsidRDefault="008067E3" w:rsidP="008067E3">
      <w:proofErr w:type="spellStart"/>
      <w:r w:rsidRPr="00361031">
        <w:rPr>
          <w:rStyle w:val="Style13ptBold"/>
        </w:rPr>
        <w:t>Gurgula</w:t>
      </w:r>
      <w:proofErr w:type="spellEnd"/>
      <w:r w:rsidRPr="00361031">
        <w:rPr>
          <w:rStyle w:val="Style13ptBold"/>
        </w:rPr>
        <w:t xml:space="preserve"> 20</w:t>
      </w:r>
      <w:r w:rsidRPr="00361031">
        <w:t xml:space="preserve"> [Olga; Lecturer in Intellectual Property Law at Brunel Law School, Brunel University London. She is also a Visiting Fellow at the Oxford Martin </w:t>
      </w:r>
      <w:proofErr w:type="spellStart"/>
      <w:r w:rsidRPr="00361031">
        <w:t>Programme</w:t>
      </w:r>
      <w:proofErr w:type="spellEnd"/>
      <w:r w:rsidRPr="00361031">
        <w:t xml:space="preserve"> on Affordable Medicines, University of Oxford; “Strategic Patenting by Pharmaceutical Companies – Should Competition Law Intervene?” Springer Link; 10/28/20; </w:t>
      </w:r>
      <w:hyperlink r:id="rId11" w:anchor="Sec4" w:history="1">
        <w:r w:rsidRPr="00361031">
          <w:rPr>
            <w:rStyle w:val="Hyperlink"/>
          </w:rPr>
          <w:t>https://link.springer.com/article/10.1007/s40319-020-00985-0#Sec4</w:t>
        </w:r>
      </w:hyperlink>
      <w:r w:rsidRPr="00361031">
        <w:t>] Justin</w:t>
      </w:r>
    </w:p>
    <w:p w14:paraId="398FD052" w14:textId="37AF9C75" w:rsidR="008067E3" w:rsidRPr="008067E3" w:rsidRDefault="008067E3" w:rsidP="008067E3">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proofErr w:type="gramStart"/>
      <w:r w:rsidRPr="00361031">
        <w:rPr>
          <w:rStyle w:val="Emphasis"/>
        </w:rPr>
        <w:t>past experience</w:t>
      </w:r>
      <w:proofErr w:type="gramEnd"/>
      <w:r w:rsidRPr="00361031">
        <w:rPr>
          <w:rStyle w:val="Emphasis"/>
        </w:rPr>
        <w:t xml:space="preserv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xml:space="preserve">, leading to </w:t>
      </w:r>
      <w:proofErr w:type="spellStart"/>
      <w:r w:rsidRPr="00361031">
        <w:rPr>
          <w:u w:val="single"/>
        </w:rPr>
        <w:t>unaffordably</w:t>
      </w:r>
      <w:proofErr w:type="spellEnd"/>
      <w:r w:rsidRPr="00361031">
        <w:rPr>
          <w:u w:val="single"/>
        </w:rPr>
        <w:t xml:space="preserve">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4D4D43">
        <w:rPr>
          <w:sz w:val="8"/>
        </w:rPr>
        <w:t>fuelled</w:t>
      </w:r>
      <w:proofErr w:type="spellEnd"/>
      <w:r w:rsidRPr="004D4D43">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4D4D43">
        <w:rPr>
          <w:sz w:val="8"/>
        </w:rPr>
        <w:t>literature,Footnote</w:t>
      </w:r>
      <w:proofErr w:type="gramEnd"/>
      <w:r w:rsidRPr="004D4D43">
        <w:rPr>
          <w:sz w:val="8"/>
        </w:rPr>
        <w:t xml:space="preserv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w:t>
      </w:r>
      <w:proofErr w:type="gramStart"/>
      <w:r w:rsidRPr="00361031">
        <w:rPr>
          <w:u w:val="single"/>
        </w:rPr>
        <w:t>originators, but</w:t>
      </w:r>
      <w:proofErr w:type="gramEnd"/>
      <w:r w:rsidRPr="00361031">
        <w:rPr>
          <w:u w:val="single"/>
        </w:rPr>
        <w:t xml:space="preserve">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w:t>
      </w:r>
      <w:proofErr w:type="gramStart"/>
      <w:r w:rsidRPr="004D4D43">
        <w:rPr>
          <w:sz w:val="8"/>
        </w:rPr>
        <w:t>lawful, and</w:t>
      </w:r>
      <w:proofErr w:type="gramEnd"/>
      <w:r w:rsidRPr="004D4D43">
        <w:rPr>
          <w:sz w:val="8"/>
        </w:rPr>
        <w:t xml:space="preserve"> will provide arguments for the intervention of competition law. </w:t>
      </w:r>
      <w:r w:rsidRPr="00361031">
        <w:rPr>
          <w:u w:val="single"/>
        </w:rPr>
        <w:t xml:space="preserve">This, in turn, will open the </w:t>
      </w:r>
      <w:r w:rsidRPr="00361031">
        <w:rPr>
          <w:rStyle w:val="Emphasis"/>
        </w:rPr>
        <w:t xml:space="preserve">possibility for competition authorities to investigate this practice </w:t>
      </w:r>
      <w:proofErr w:type="gramStart"/>
      <w:r w:rsidRPr="00361031">
        <w:rPr>
          <w:rStyle w:val="Emphasis"/>
        </w:rPr>
        <w:t>in order to</w:t>
      </w:r>
      <w:proofErr w:type="gramEnd"/>
      <w:r w:rsidRPr="00361031">
        <w:rPr>
          <w:rStyle w:val="Emphasis"/>
        </w:rPr>
        <w:t xml:space="preserve">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w:t>
      </w:r>
      <w:proofErr w:type="gramStart"/>
      <w:r w:rsidRPr="004D4D43">
        <w:rPr>
          <w:sz w:val="8"/>
        </w:rPr>
        <w:t>inventions,Footnote</w:t>
      </w:r>
      <w:proofErr w:type="gramEnd"/>
      <w:r w:rsidRPr="004D4D43">
        <w:rPr>
          <w:sz w:val="8"/>
        </w:rPr>
        <w:t xml:space="preserv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w:t>
      </w:r>
      <w:proofErr w:type="gramStart"/>
      <w:r w:rsidRPr="004D4D43">
        <w:rPr>
          <w:sz w:val="8"/>
        </w:rPr>
        <w:t>patenting.Footnote</w:t>
      </w:r>
      <w:proofErr w:type="gramEnd"/>
      <w:r w:rsidRPr="004D4D43">
        <w:rPr>
          <w:sz w:val="8"/>
        </w:rPr>
        <w:t xml:space="preserve">14 The article will be </w:t>
      </w:r>
      <w:proofErr w:type="spellStart"/>
      <w:r w:rsidRPr="004D4D43">
        <w:rPr>
          <w:sz w:val="8"/>
        </w:rPr>
        <w:t>organised</w:t>
      </w:r>
      <w:proofErr w:type="spellEnd"/>
      <w:r w:rsidRPr="004D4D43">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4D4D43">
        <w:rPr>
          <w:sz w:val="8"/>
        </w:rPr>
        <w:t>lawful, and</w:t>
      </w:r>
      <w:proofErr w:type="gramEnd"/>
      <w:r w:rsidRPr="004D4D43">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4D4D43">
        <w:rPr>
          <w:sz w:val="8"/>
        </w:rPr>
        <w:t>characterised</w:t>
      </w:r>
      <w:proofErr w:type="spellEnd"/>
      <w:r w:rsidRPr="004D4D43">
        <w:rPr>
          <w:sz w:val="8"/>
        </w:rPr>
        <w:t xml:space="preserve"> by heavy state regulation and, sometimes, by the competing interests of the pharmaceutical business and society. It also involves multiple actors, including </w:t>
      </w:r>
      <w:proofErr w:type="gramStart"/>
      <w:r w:rsidRPr="004D4D43">
        <w:rPr>
          <w:sz w:val="8"/>
        </w:rPr>
        <w:t>originators,Footnote</w:t>
      </w:r>
      <w:proofErr w:type="gramEnd"/>
      <w:r w:rsidRPr="004D4D43">
        <w:rPr>
          <w:sz w:val="8"/>
        </w:rPr>
        <w:t xml:space="preserve">15 marketing </w:t>
      </w:r>
      <w:proofErr w:type="spellStart"/>
      <w:r w:rsidRPr="004D4D43">
        <w:rPr>
          <w:sz w:val="8"/>
        </w:rPr>
        <w:t>authorisation</w:t>
      </w:r>
      <w:proofErr w:type="spellEnd"/>
      <w:r w:rsidRPr="004D4D43">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4D4D43">
        <w:rPr>
          <w:sz w:val="8"/>
        </w:rPr>
        <w:t>dispensed</w:t>
      </w:r>
      <w:proofErr w:type="gramEnd"/>
      <w:r w:rsidRPr="004D4D43">
        <w:rPr>
          <w:sz w:val="8"/>
        </w:rPr>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4D4D43">
        <w:rPr>
          <w:sz w:val="8"/>
        </w:rPr>
        <w:t>maximised</w:t>
      </w:r>
      <w:proofErr w:type="spellEnd"/>
      <w:r w:rsidRPr="004D4D43">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4D4D43">
        <w:rPr>
          <w:sz w:val="8"/>
        </w:rPr>
        <w:t>incentivised</w:t>
      </w:r>
      <w:proofErr w:type="spellEnd"/>
      <w:r w:rsidRPr="004D4D43">
        <w:rPr>
          <w:sz w:val="8"/>
        </w:rPr>
        <w:t xml:space="preserve"> and protected. Moreover, these two elements of the pharmaceutical industry are constantly interacting and have a profound impact on each other. </w:t>
      </w:r>
      <w:proofErr w:type="gramStart"/>
      <w:r w:rsidRPr="004D4D43">
        <w:rPr>
          <w:sz w:val="8"/>
        </w:rPr>
        <w:t>In particular, pharmaceutical</w:t>
      </w:r>
      <w:proofErr w:type="gramEnd"/>
      <w:r w:rsidRPr="004D4D43">
        <w:rPr>
          <w:sz w:val="8"/>
        </w:rPr>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4D4D43">
        <w:rPr>
          <w:sz w:val="8"/>
        </w:rPr>
        <w:t>risks.Footnote</w:t>
      </w:r>
      <w:proofErr w:type="gramEnd"/>
      <w:r w:rsidRPr="004D4D43">
        <w:rPr>
          <w:sz w:val="8"/>
        </w:rPr>
        <w:t xml:space="preserve">17 It is also highly regulated, including, among other things, the requirement for originators to obtain a special </w:t>
      </w:r>
      <w:proofErr w:type="spellStart"/>
      <w:r w:rsidRPr="004D4D43">
        <w:rPr>
          <w:sz w:val="8"/>
        </w:rPr>
        <w:t>authorisation</w:t>
      </w:r>
      <w:proofErr w:type="spellEnd"/>
      <w:r w:rsidRPr="004D4D43">
        <w:rPr>
          <w:sz w:val="8"/>
        </w:rPr>
        <w:t xml:space="preserve"> from a designated state authority to market a drug. Such marketing </w:t>
      </w:r>
      <w:proofErr w:type="spellStart"/>
      <w:r w:rsidRPr="004D4D43">
        <w:rPr>
          <w:sz w:val="8"/>
        </w:rPr>
        <w:t>authorisations</w:t>
      </w:r>
      <w:proofErr w:type="spellEnd"/>
      <w:r w:rsidRPr="004D4D43">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4D4D43">
        <w:rPr>
          <w:sz w:val="8"/>
        </w:rPr>
        <w:t>incentivise</w:t>
      </w:r>
      <w:proofErr w:type="spellEnd"/>
      <w:r w:rsidRPr="004D4D43">
        <w:rPr>
          <w:sz w:val="8"/>
        </w:rPr>
        <w:t xml:space="preserve"> them to engage in further </w:t>
      </w:r>
      <w:proofErr w:type="gramStart"/>
      <w:r w:rsidRPr="004D4D43">
        <w:rPr>
          <w:sz w:val="8"/>
        </w:rPr>
        <w:t>innovation.Footnote</w:t>
      </w:r>
      <w:proofErr w:type="gramEnd"/>
      <w:r w:rsidRPr="004D4D43">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4D4D43">
        <w:rPr>
          <w:sz w:val="8"/>
        </w:rPr>
        <w:t>sales.Footnote</w:t>
      </w:r>
      <w:proofErr w:type="gramEnd"/>
      <w:r w:rsidRPr="004D4D43">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4D4D43">
        <w:rPr>
          <w:sz w:val="8"/>
        </w:rPr>
        <w:t>).Footnote</w:t>
      </w:r>
      <w:proofErr w:type="gramEnd"/>
      <w:r w:rsidRPr="004D4D43">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w:t>
      </w:r>
      <w:proofErr w:type="gramStart"/>
      <w:r w:rsidRPr="004D4D43">
        <w:rPr>
          <w:sz w:val="8"/>
        </w:rPr>
        <w:t>company.Footnote</w:t>
      </w:r>
      <w:proofErr w:type="gramEnd"/>
      <w:r w:rsidRPr="004D4D43">
        <w:rPr>
          <w:sz w:val="8"/>
        </w:rPr>
        <w:t xml:space="preserv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.Footnote34 Defining Strategic Patenting In its Sector Inquiry Report, the European Commission explained that the drug development process consists of three main stages: (</w:t>
      </w:r>
      <w:proofErr w:type="spellStart"/>
      <w:r w:rsidRPr="004D4D43">
        <w:rPr>
          <w:sz w:val="8"/>
        </w:rPr>
        <w:t>i</w:t>
      </w:r>
      <w:proofErr w:type="spellEnd"/>
      <w:r w:rsidRPr="004D4D43">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4D4D43">
        <w:rPr>
          <w:sz w:val="8"/>
        </w:rPr>
        <w:t>maximise</w:t>
      </w:r>
      <w:proofErr w:type="spellEnd"/>
      <w:r w:rsidRPr="004D4D43">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w:t>
      </w:r>
      <w:proofErr w:type="spellStart"/>
      <w:r w:rsidRPr="004D4D43">
        <w:rPr>
          <w:sz w:val="8"/>
        </w:rPr>
        <w:t>Sloper</w:t>
      </w:r>
      <w:proofErr w:type="spellEnd"/>
      <w:r w:rsidRPr="004D4D43">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 xml:space="preserve">critics have </w:t>
      </w:r>
      <w:proofErr w:type="spellStart"/>
      <w:r w:rsidRPr="00361031">
        <w:rPr>
          <w:u w:val="single"/>
        </w:rPr>
        <w:t>characterised</w:t>
      </w:r>
      <w:proofErr w:type="spellEnd"/>
      <w:r w:rsidRPr="00361031">
        <w:rPr>
          <w:u w:val="single"/>
        </w:rPr>
        <w:t xml:space="preserve">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w:t>
      </w:r>
      <w:proofErr w:type="spellStart"/>
      <w:r w:rsidRPr="00361031">
        <w:rPr>
          <w:u w:val="single"/>
        </w:rPr>
        <w:t>maximising</w:t>
      </w:r>
      <w:proofErr w:type="spellEnd"/>
      <w:r w:rsidRPr="00361031">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4D4D43">
        <w:rPr>
          <w:sz w:val="8"/>
        </w:rPr>
        <w:t>innovate, and</w:t>
      </w:r>
      <w:proofErr w:type="gramEnd"/>
      <w:r w:rsidRPr="004D4D43">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 xml:space="preserve">the success of a company is based on its business </w:t>
      </w:r>
      <w:proofErr w:type="gramStart"/>
      <w:r w:rsidRPr="00361031">
        <w:rPr>
          <w:u w:val="single"/>
        </w:rPr>
        <w:t>performance</w:t>
      </w:r>
      <w:r w:rsidRPr="004D4D43">
        <w:rPr>
          <w:sz w:val="8"/>
        </w:rPr>
        <w:t>.Footnote</w:t>
      </w:r>
      <w:proofErr w:type="gramEnd"/>
      <w:r w:rsidRPr="004D4D43">
        <w:rPr>
          <w:sz w:val="8"/>
        </w:rPr>
        <w:t xml:space="preserv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 xml:space="preserve">firms must innovate. </w:t>
      </w:r>
      <w:proofErr w:type="spellStart"/>
      <w:r w:rsidRPr="00361031">
        <w:rPr>
          <w:u w:val="single"/>
        </w:rPr>
        <w:t>Realising</w:t>
      </w:r>
      <w:proofErr w:type="spellEnd"/>
      <w:r w:rsidRPr="00361031">
        <w:rPr>
          <w:u w:val="single"/>
        </w:rPr>
        <w:t xml:space="preserve"> the importance of protecting innovation, which is considered to be the main driver of economic </w:t>
      </w:r>
      <w:proofErr w:type="gramStart"/>
      <w:r w:rsidRPr="00361031">
        <w:rPr>
          <w:u w:val="single"/>
        </w:rPr>
        <w:t>growth</w:t>
      </w:r>
      <w:r w:rsidRPr="004D4D43">
        <w:rPr>
          <w:sz w:val="8"/>
        </w:rPr>
        <w:t>,Footnote</w:t>
      </w:r>
      <w:proofErr w:type="gramEnd"/>
      <w:r w:rsidRPr="004D4D43">
        <w:rPr>
          <w:sz w:val="8"/>
        </w:rPr>
        <w:t xml:space="preserv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 xml:space="preserve">in AstraZeneca the General Court considered that the company’s practice of misusing the patent system had the potential of reducing its incentives to innovate and was </w:t>
      </w:r>
      <w:proofErr w:type="gramStart"/>
      <w:r w:rsidRPr="004D4D43">
        <w:rPr>
          <w:u w:val="single"/>
        </w:rPr>
        <w:t>anticompetitive</w:t>
      </w:r>
      <w:r w:rsidRPr="004D4D43">
        <w:rPr>
          <w:sz w:val="8"/>
        </w:rPr>
        <w:t>.Footnote</w:t>
      </w:r>
      <w:proofErr w:type="gramEnd"/>
      <w:r w:rsidRPr="004D4D43">
        <w:rPr>
          <w:sz w:val="8"/>
        </w:rPr>
        <w:t xml:space="preserv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w:t>
      </w:r>
      <w:proofErr w:type="spellStart"/>
      <w:r w:rsidRPr="004D4D43">
        <w:rPr>
          <w:sz w:val="8"/>
        </w:rPr>
        <w:t>emphasised</w:t>
      </w:r>
      <w:proofErr w:type="spellEnd"/>
      <w:r w:rsidRPr="004D4D43">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4D4D43">
        <w:rPr>
          <w:sz w:val="8"/>
        </w:rPr>
        <w:t>recognises</w:t>
      </w:r>
      <w:proofErr w:type="spellEnd"/>
      <w:r w:rsidRPr="004D4D43">
        <w:rPr>
          <w:sz w:val="8"/>
        </w:rPr>
        <w:t xml:space="preserve"> the fundamental importance of protecting innovation. They confirm that strategies that </w:t>
      </w:r>
      <w:proofErr w:type="gramStart"/>
      <w:r w:rsidRPr="004D4D43">
        <w:rPr>
          <w:sz w:val="8"/>
        </w:rPr>
        <w:t>are capable of stifling</w:t>
      </w:r>
      <w:proofErr w:type="gramEnd"/>
      <w:r w:rsidRPr="004D4D43">
        <w:rPr>
          <w:sz w:val="8"/>
        </w:rPr>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w:t>
      </w:r>
      <w:proofErr w:type="gramStart"/>
      <w:r w:rsidRPr="004D4D43">
        <w:rPr>
          <w:sz w:val="8"/>
        </w:rPr>
        <w:t>innovate,Footnote</w:t>
      </w:r>
      <w:proofErr w:type="gramEnd"/>
      <w:r w:rsidRPr="004D4D43">
        <w:rPr>
          <w:sz w:val="8"/>
        </w:rPr>
        <w:t xml:space="preserv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w:t>
      </w:r>
      <w:proofErr w:type="gramStart"/>
      <w:r w:rsidRPr="00361031">
        <w:rPr>
          <w:u w:val="single"/>
        </w:rPr>
        <w:t>in order to</w:t>
      </w:r>
      <w:proofErr w:type="gramEnd"/>
      <w:r w:rsidRPr="00361031">
        <w:rPr>
          <w:u w:val="single"/>
        </w:rPr>
        <w:t xml:space="preserve">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w:t>
      </w:r>
      <w:proofErr w:type="spellStart"/>
      <w:r w:rsidRPr="004D4D43">
        <w:rPr>
          <w:sz w:val="8"/>
        </w:rPr>
        <w:t>incentivising</w:t>
      </w:r>
      <w:proofErr w:type="spellEnd"/>
      <w:r w:rsidRPr="004D4D43">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w:t>
      </w:r>
      <w:proofErr w:type="spellStart"/>
      <w:r w:rsidRPr="004D4D43">
        <w:rPr>
          <w:sz w:val="8"/>
        </w:rPr>
        <w:t>emphasises</w:t>
      </w:r>
      <w:proofErr w:type="spellEnd"/>
      <w:r w:rsidRPr="004D4D43">
        <w:rPr>
          <w:sz w:val="8"/>
        </w:rPr>
        <w:t xml:space="preserve"> the importance of competition for the incentives to innovate, stating that: “[r]</w:t>
      </w:r>
      <w:proofErr w:type="spellStart"/>
      <w:r w:rsidRPr="004D4D43">
        <w:rPr>
          <w:sz w:val="8"/>
        </w:rPr>
        <w:t>ivalry</w:t>
      </w:r>
      <w:proofErr w:type="spellEnd"/>
      <w:r w:rsidRPr="004D4D43">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4D4D43">
        <w:rPr>
          <w:sz w:val="8"/>
        </w:rPr>
        <w:t>.”Footnote</w:t>
      </w:r>
      <w:proofErr w:type="gramEnd"/>
      <w:r w:rsidRPr="004D4D43">
        <w:rPr>
          <w:sz w:val="8"/>
        </w:rPr>
        <w:t xml:space="preserv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4D4D43">
        <w:rPr>
          <w:sz w:val="8"/>
        </w:rPr>
        <w:t>ile</w:t>
      </w:r>
      <w:proofErr w:type="spellEnd"/>
      <w:r w:rsidRPr="004D4D43">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w:t>
      </w:r>
      <w:proofErr w:type="gramStart"/>
      <w:r w:rsidRPr="004D4D43">
        <w:rPr>
          <w:sz w:val="8"/>
        </w:rPr>
        <w:t>argues:Footnote</w:t>
      </w:r>
      <w:proofErr w:type="gramEnd"/>
      <w:r w:rsidRPr="004D4D43">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w:t>
      </w:r>
      <w:proofErr w:type="gramStart"/>
      <w:r w:rsidRPr="00361031">
        <w:rPr>
          <w:rStyle w:val="Emphasis"/>
        </w:rPr>
        <w:t>patents</w:t>
      </w:r>
      <w:r w:rsidRPr="004D4D43">
        <w:rPr>
          <w:sz w:val="8"/>
        </w:rPr>
        <w:t>.Footnote</w:t>
      </w:r>
      <w:proofErr w:type="gramEnd"/>
      <w:r w:rsidRPr="004D4D43">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4D4D43">
        <w:rPr>
          <w:sz w:val="8"/>
        </w:rPr>
        <w:t>authorisation</w:t>
      </w:r>
      <w:proofErr w:type="spellEnd"/>
      <w:r w:rsidRPr="004D4D43">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4D4D43">
        <w:rPr>
          <w:sz w:val="8"/>
        </w:rPr>
        <w:t>”.Footnote</w:t>
      </w:r>
      <w:proofErr w:type="gramEnd"/>
      <w:r w:rsidRPr="004D4D43">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4D4D43">
        <w:rPr>
          <w:sz w:val="8"/>
        </w:rPr>
        <w:t>Maggiolino</w:t>
      </w:r>
      <w:proofErr w:type="spellEnd"/>
      <w:r w:rsidRPr="004D4D43">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BDE9A91" w14:textId="77777777" w:rsidR="008067E3" w:rsidRPr="00C05CBA" w:rsidRDefault="008067E3" w:rsidP="008067E3">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75DC6F95" w14:textId="77777777" w:rsidR="008067E3" w:rsidRPr="00C05CBA" w:rsidRDefault="008067E3" w:rsidP="008067E3">
      <w:pPr>
        <w:spacing w:after="40" w:line="276" w:lineRule="auto"/>
      </w:pPr>
      <w:proofErr w:type="spellStart"/>
      <w:r w:rsidRPr="00C05CBA">
        <w:rPr>
          <w:rStyle w:val="Style13ptBold"/>
        </w:rPr>
        <w:t>Recna</w:t>
      </w:r>
      <w:proofErr w:type="spellEnd"/>
      <w:r w:rsidRPr="00C05CBA">
        <w:rPr>
          <w:rStyle w:val="Style13ptBold"/>
        </w:rPr>
        <w:t xml:space="preserve"> 21</w:t>
      </w:r>
      <w:r w:rsidRPr="00C05CBA">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C05CBA">
          <w:rPr>
            <w:rStyle w:val="Hyperlink"/>
          </w:rPr>
          <w:t>https://www.tandfonline.com/doi/full/10.1080/25751654.2021.1890867</w:t>
        </w:r>
      </w:hyperlink>
      <w:r w:rsidRPr="00C05CBA">
        <w:t>] Justin</w:t>
      </w:r>
    </w:p>
    <w:p w14:paraId="24B1AF33" w14:textId="77777777" w:rsidR="008067E3" w:rsidRPr="00C05CBA" w:rsidRDefault="008067E3" w:rsidP="008067E3">
      <w:pPr>
        <w:spacing w:after="40" w:line="276" w:lineRule="auto"/>
        <w:rPr>
          <w:rStyle w:val="Emphasis"/>
        </w:rPr>
      </w:pPr>
      <w:r w:rsidRPr="00C05CBA">
        <w:rPr>
          <w:sz w:val="16"/>
        </w:rPr>
        <w:t xml:space="preserve">The Challenge: </w:t>
      </w:r>
      <w:r w:rsidRPr="00C05CBA">
        <w:rPr>
          <w:rStyle w:val="Emphasis"/>
        </w:rPr>
        <w:t xml:space="preserve">Multiple </w:t>
      </w:r>
      <w:r w:rsidRPr="00C05CBA">
        <w:rPr>
          <w:rStyle w:val="Emphasis"/>
          <w:highlight w:val="green"/>
        </w:rPr>
        <w:t>Existential Threats</w:t>
      </w:r>
    </w:p>
    <w:p w14:paraId="4F9B0BF9" w14:textId="77777777" w:rsidR="008067E3" w:rsidRPr="00C05CBA" w:rsidRDefault="008067E3" w:rsidP="008067E3">
      <w:pPr>
        <w:spacing w:after="40" w:line="276" w:lineRule="auto"/>
        <w:rPr>
          <w:sz w:val="16"/>
        </w:rPr>
      </w:pPr>
      <w:r w:rsidRPr="00C05CBA">
        <w:rPr>
          <w:sz w:val="16"/>
        </w:rPr>
        <w:t xml:space="preserve">The relationship between pandemics and war is </w:t>
      </w:r>
      <w:proofErr w:type="gramStart"/>
      <w:r w:rsidRPr="00C05CBA">
        <w:rPr>
          <w:sz w:val="16"/>
        </w:rPr>
        <w:t>as long as</w:t>
      </w:r>
      <w:proofErr w:type="gramEnd"/>
      <w:r w:rsidRPr="00C05CBA">
        <w:rPr>
          <w:sz w:val="16"/>
        </w:rPr>
        <w:t xml:space="preserve">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A271E23" w14:textId="77777777" w:rsidR="008067E3" w:rsidRPr="00C05CBA" w:rsidRDefault="008067E3" w:rsidP="008067E3">
      <w:pPr>
        <w:spacing w:after="40" w:line="276" w:lineRule="auto"/>
        <w:rPr>
          <w:rStyle w:val="Emphasis"/>
        </w:rPr>
      </w:pP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p>
    <w:p w14:paraId="19BBCD8E" w14:textId="77777777" w:rsidR="008067E3" w:rsidRPr="00C05CBA" w:rsidRDefault="008067E3" w:rsidP="008067E3">
      <w:pPr>
        <w:spacing w:after="40" w:line="276" w:lineRule="auto"/>
        <w:rPr>
          <w:rStyle w:val="Emphasis"/>
        </w:rPr>
      </w:pP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p>
    <w:p w14:paraId="54C973D6" w14:textId="77777777" w:rsidR="008067E3" w:rsidRPr="00C05CBA" w:rsidRDefault="008067E3" w:rsidP="008067E3">
      <w:pPr>
        <w:spacing w:after="40" w:line="276" w:lineRule="auto"/>
        <w:rPr>
          <w:u w:val="single"/>
        </w:rPr>
      </w:pP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p>
    <w:p w14:paraId="4F6DBBDF" w14:textId="77777777" w:rsidR="008067E3" w:rsidRPr="00C05CBA" w:rsidRDefault="008067E3" w:rsidP="008067E3">
      <w:pPr>
        <w:spacing w:after="40" w:line="276" w:lineRule="auto"/>
        <w:rPr>
          <w:u w:val="single"/>
        </w:rPr>
      </w:pP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p>
    <w:p w14:paraId="3FCD3FC4" w14:textId="77777777" w:rsidR="008067E3" w:rsidRPr="00C05CBA" w:rsidRDefault="008067E3" w:rsidP="008067E3">
      <w:pPr>
        <w:spacing w:after="40" w:line="276" w:lineRule="auto"/>
        <w:rPr>
          <w:sz w:val="16"/>
        </w:rPr>
      </w:pP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p>
    <w:p w14:paraId="40140F4E" w14:textId="77777777" w:rsidR="008067E3" w:rsidRPr="00C05CBA" w:rsidRDefault="008067E3" w:rsidP="008067E3">
      <w:pPr>
        <w:spacing w:after="40" w:line="276" w:lineRule="auto"/>
        <w:rPr>
          <w:sz w:val="16"/>
        </w:rPr>
      </w:pP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p>
    <w:p w14:paraId="5C9BF9A7" w14:textId="77777777" w:rsidR="008067E3" w:rsidRPr="00306B65" w:rsidRDefault="008067E3" w:rsidP="008067E3">
      <w:pPr>
        <w:spacing w:after="40" w:line="276" w:lineRule="auto"/>
        <w:rPr>
          <w:u w:val="single"/>
        </w:rPr>
      </w:pP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4EC56268" w14:textId="1E41CC08" w:rsidR="008067E3" w:rsidRDefault="008067E3" w:rsidP="008067E3">
      <w:pPr>
        <w:pStyle w:val="Heading3"/>
      </w:pPr>
      <w:r>
        <w:t>Advantage</w:t>
      </w:r>
    </w:p>
    <w:p w14:paraId="66C55F19" w14:textId="330E8307" w:rsidR="008067E3" w:rsidRPr="00976E44" w:rsidRDefault="008067E3" w:rsidP="008067E3">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3CDE1D58" w14:textId="77777777" w:rsidR="008067E3" w:rsidRPr="00976E44" w:rsidRDefault="008067E3" w:rsidP="008067E3">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3" w:history="1">
        <w:r w:rsidRPr="00976E44">
          <w:rPr>
            <w:rStyle w:val="Hyperlink"/>
          </w:rPr>
          <w:t>https://www.helsinkitimes.fi/columns/columns/viewpoint/18561-science-has-delivered-will-the-wto-deliver.html</w:t>
        </w:r>
      </w:hyperlink>
      <w:r w:rsidRPr="00976E44">
        <w:t>] Justin</w:t>
      </w:r>
    </w:p>
    <w:p w14:paraId="30189BF3" w14:textId="77777777" w:rsidR="008067E3" w:rsidRPr="00976E44" w:rsidRDefault="008067E3" w:rsidP="008067E3">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3B239118" w14:textId="77777777" w:rsidR="008067E3" w:rsidRPr="00976E44" w:rsidRDefault="008067E3" w:rsidP="008067E3">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5E821B0F" w14:textId="77777777" w:rsidR="008067E3" w:rsidRPr="00976E44" w:rsidRDefault="008067E3" w:rsidP="008067E3">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40550A62" w14:textId="77777777" w:rsidR="008067E3" w:rsidRPr="00976E44" w:rsidRDefault="008067E3" w:rsidP="008067E3">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197C15B7" w14:textId="77777777" w:rsidR="008067E3" w:rsidRPr="00976E44" w:rsidRDefault="008067E3" w:rsidP="008067E3">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4859C53A" w14:textId="77777777" w:rsidR="008067E3" w:rsidRPr="00976E44" w:rsidRDefault="008067E3" w:rsidP="008067E3">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36F0214E" w14:textId="77777777" w:rsidR="008067E3" w:rsidRPr="00976E44" w:rsidRDefault="008067E3" w:rsidP="008067E3">
      <w:pPr>
        <w:rPr>
          <w:sz w:val="16"/>
        </w:rPr>
      </w:pPr>
      <w:r w:rsidRPr="00976E44">
        <w:rPr>
          <w:sz w:val="16"/>
        </w:rPr>
        <w:t>Why existing flexibilities under the TRIPS Agreement are not enough</w:t>
      </w:r>
    </w:p>
    <w:p w14:paraId="353A8202" w14:textId="77777777" w:rsidR="008067E3" w:rsidRPr="00976E44" w:rsidRDefault="008067E3" w:rsidP="008067E3">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209A43F2" w14:textId="77777777" w:rsidR="008067E3" w:rsidRPr="00976E44" w:rsidRDefault="008067E3" w:rsidP="008067E3">
      <w:pPr>
        <w:rPr>
          <w:sz w:val="16"/>
        </w:rPr>
      </w:pPr>
      <w:r w:rsidRPr="00976E44">
        <w:rPr>
          <w:sz w:val="16"/>
        </w:rPr>
        <w:t>Why is there a need to go beyond existing global cooperation initiatives?</w:t>
      </w:r>
    </w:p>
    <w:p w14:paraId="592D5DC0" w14:textId="77777777" w:rsidR="008067E3" w:rsidRPr="00976E44" w:rsidRDefault="008067E3" w:rsidP="008067E3">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3C72697D" w14:textId="77777777" w:rsidR="008067E3" w:rsidRPr="00976E44" w:rsidRDefault="008067E3" w:rsidP="008067E3">
      <w:pPr>
        <w:rPr>
          <w:sz w:val="16"/>
        </w:rPr>
      </w:pPr>
      <w:proofErr w:type="gramStart"/>
      <w:r w:rsidRPr="00976E44">
        <w:rPr>
          <w:sz w:val="16"/>
        </w:rPr>
        <w:t>Past experience</w:t>
      </w:r>
      <w:proofErr w:type="gramEnd"/>
    </w:p>
    <w:p w14:paraId="0C45B8FB" w14:textId="77777777" w:rsidR="008067E3" w:rsidRPr="00976E44" w:rsidRDefault="008067E3" w:rsidP="008067E3">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69D61D1E" w14:textId="77777777" w:rsidR="008067E3" w:rsidRPr="00976E44" w:rsidRDefault="008067E3" w:rsidP="008067E3">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562800FB" w14:textId="77777777" w:rsidR="008067E3" w:rsidRPr="00976E44" w:rsidRDefault="008067E3" w:rsidP="008067E3">
      <w:pPr>
        <w:rPr>
          <w:sz w:val="16"/>
        </w:rPr>
      </w:pPr>
      <w:r w:rsidRPr="00976E44">
        <w:rPr>
          <w:sz w:val="16"/>
        </w:rPr>
        <w:t>Way forward</w:t>
      </w:r>
    </w:p>
    <w:p w14:paraId="57BA8B67" w14:textId="77777777" w:rsidR="008067E3" w:rsidRPr="00976E44" w:rsidRDefault="008067E3" w:rsidP="008067E3">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2A82CFAD" w14:textId="77777777" w:rsidR="008067E3" w:rsidRPr="00976E44" w:rsidRDefault="008067E3" w:rsidP="008067E3">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38015E03" w14:textId="77777777" w:rsidR="00BD6EBB" w:rsidRPr="00976E44" w:rsidRDefault="00BD6EBB" w:rsidP="00BD6EBB">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27805C4D" w14:textId="77777777" w:rsidR="00BD6EBB" w:rsidRPr="00976E44" w:rsidRDefault="00BD6EBB" w:rsidP="00BD6EBB">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0261CD31" w14:textId="77777777" w:rsidR="00BD6EBB" w:rsidRPr="00976E44" w:rsidRDefault="00BD6EBB" w:rsidP="00BD6EBB">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0832C3B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067E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A2226"/>
    <w:rsid w:val="007D71D3"/>
    <w:rsid w:val="007F5B66"/>
    <w:rsid w:val="008067E3"/>
    <w:rsid w:val="00823A1C"/>
    <w:rsid w:val="0084251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D6EBB"/>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3B231"/>
  <w15:chartTrackingRefBased/>
  <w15:docId w15:val="{77598087-EF5A-497B-8780-AEC6ECAD8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67E3"/>
    <w:rPr>
      <w:rFonts w:ascii="Calibri" w:hAnsi="Calibri" w:cs="Calibri"/>
      <w:sz w:val="26"/>
    </w:rPr>
  </w:style>
  <w:style w:type="paragraph" w:styleId="Heading1">
    <w:name w:val="heading 1"/>
    <w:aliases w:val="Pocket"/>
    <w:basedOn w:val="Normal"/>
    <w:next w:val="Normal"/>
    <w:link w:val="Heading1Char"/>
    <w:qFormat/>
    <w:rsid w:val="008067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67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067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8067E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067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67E3"/>
  </w:style>
  <w:style w:type="character" w:customStyle="1" w:styleId="Heading1Char">
    <w:name w:val="Heading 1 Char"/>
    <w:aliases w:val="Pocket Char"/>
    <w:basedOn w:val="DefaultParagraphFont"/>
    <w:link w:val="Heading1"/>
    <w:rsid w:val="008067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67E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067E3"/>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067E3"/>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8067E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8067E3"/>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8067E3"/>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8067E3"/>
    <w:rPr>
      <w:color w:val="auto"/>
      <w:u w:val="none"/>
    </w:rPr>
  </w:style>
  <w:style w:type="character" w:styleId="FollowedHyperlink">
    <w:name w:val="FollowedHyperlink"/>
    <w:basedOn w:val="DefaultParagraphFont"/>
    <w:uiPriority w:val="99"/>
    <w:semiHidden/>
    <w:unhideWhenUsed/>
    <w:rsid w:val="008067E3"/>
    <w:rPr>
      <w:color w:val="auto"/>
      <w:u w:val="none"/>
    </w:rPr>
  </w:style>
  <w:style w:type="paragraph" w:customStyle="1" w:styleId="textbold">
    <w:name w:val="text bold"/>
    <w:basedOn w:val="Normal"/>
    <w:link w:val="Emphasis"/>
    <w:uiPriority w:val="7"/>
    <w:qFormat/>
    <w:rsid w:val="008067E3"/>
    <w:pPr>
      <w:widowControl w:val="0"/>
      <w:ind w:left="720"/>
      <w:jc w:val="both"/>
    </w:pPr>
    <w:rPr>
      <w:b/>
      <w:iCs/>
      <w:sz w:val="24"/>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8067E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8067E3"/>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son.com/2012/08/05/the-free-market-doesnt-need-government-r/" TargetMode="External"/><Relationship Id="rId13" Type="http://schemas.openxmlformats.org/officeDocument/2006/relationships/hyperlink" Target="https://www.helsinkitimes.fi/columns/columns/viewpoint/18561-science-has-delivered-will-the-wto-deliver.html" TargetMode="External"/><Relationship Id="rId3" Type="http://schemas.openxmlformats.org/officeDocument/2006/relationships/styles" Target="styles.xml"/><Relationship Id="rId7" Type="http://schemas.openxmlformats.org/officeDocument/2006/relationships/hyperlink" Target="https://fee.org/articles/how-intellectual-property-hampers-the-free-market/" TargetMode="External"/><Relationship Id="rId12" Type="http://schemas.openxmlformats.org/officeDocument/2006/relationships/hyperlink" Target="https://www.tandfonline.com/doi/full/10.1080/25751654.2021.189086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alr.edu/socialchange/2018/04/04/patently-unfair/" TargetMode="External"/><Relationship Id="rId11" Type="http://schemas.openxmlformats.org/officeDocument/2006/relationships/hyperlink" Target="https://link.springer.com/article/10.1007/s40319-020-00985-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settings" Target="settings.xml"/><Relationship Id="rId9" Type="http://schemas.openxmlformats.org/officeDocument/2006/relationships/hyperlink" Target="https://idsa.in/issuebrief/wto-trips-waiver-covid-vaccine-rkumar-12072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12641</Words>
  <Characters>72055</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2021-09-19T15:40:00Z</dcterms:created>
  <dcterms:modified xsi:type="dcterms:W3CDTF">2021-09-19T17:54:00Z</dcterms:modified>
</cp:coreProperties>
</file>