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61A3C" w14:textId="77777777" w:rsidR="00610CFB" w:rsidRDefault="00610CFB" w:rsidP="00610CFB">
      <w:pPr>
        <w:pStyle w:val="Heading3"/>
      </w:pPr>
      <w:r>
        <w:t>Round Reports</w:t>
      </w:r>
    </w:p>
    <w:p w14:paraId="2DC91C61" w14:textId="7CC1617F" w:rsidR="00610CFB" w:rsidRPr="006D797E" w:rsidRDefault="00610CFB" w:rsidP="00610CFB">
      <w:pPr>
        <w:pStyle w:val="Heading4"/>
        <w:rPr>
          <w:rFonts w:cs="Calibri"/>
        </w:rPr>
      </w:pPr>
      <w:r w:rsidRPr="006D797E">
        <w:rPr>
          <w:rFonts w:cs="Calibri"/>
        </w:rPr>
        <w:t xml:space="preserve">Interp: Debaters must disclose round reports on </w:t>
      </w:r>
      <w:r w:rsidR="008D1DCD">
        <w:rPr>
          <w:rFonts w:cs="Calibri"/>
        </w:rPr>
        <w:t>this year’s</w:t>
      </w:r>
      <w:r w:rsidRPr="006D797E">
        <w:rPr>
          <w:rFonts w:cs="Calibri"/>
        </w:rPr>
        <w:t xml:space="preserve"> NDCA LD wiki for every round they have debated this season. Round reports disclose which positions were read</w:t>
      </w:r>
      <w:r>
        <w:rPr>
          <w:rFonts w:cs="Calibri"/>
        </w:rPr>
        <w:t xml:space="preserve"> and </w:t>
      </w:r>
      <w:r w:rsidRPr="006D797E">
        <w:rPr>
          <w:rFonts w:cs="Calibri"/>
        </w:rPr>
        <w:t>gone for in every speech.</w:t>
      </w:r>
    </w:p>
    <w:p w14:paraId="17529201" w14:textId="21C64A23" w:rsidR="00610CFB" w:rsidRDefault="00610CFB" w:rsidP="00610CFB">
      <w:pPr>
        <w:pStyle w:val="Heading4"/>
        <w:rPr>
          <w:rFonts w:cs="Calibri"/>
        </w:rPr>
      </w:pPr>
      <w:r w:rsidRPr="006D797E">
        <w:rPr>
          <w:rFonts w:cs="Calibri"/>
        </w:rPr>
        <w:t xml:space="preserve">Violation: </w:t>
      </w:r>
      <w:r>
        <w:rPr>
          <w:rFonts w:cs="Calibri"/>
        </w:rPr>
        <w:t>they only have one round report</w:t>
      </w:r>
    </w:p>
    <w:p w14:paraId="55B7EA65" w14:textId="77777777" w:rsidR="00610CFB" w:rsidRPr="00133BE6" w:rsidRDefault="00610CFB" w:rsidP="00610CFB">
      <w:r w:rsidRPr="00133BE6">
        <w:drawing>
          <wp:inline distT="0" distB="0" distL="0" distR="0" wp14:anchorId="345B7D69" wp14:editId="46814873">
            <wp:extent cx="3270708" cy="1870377"/>
            <wp:effectExtent l="0" t="0" r="6350" b="0"/>
            <wp:docPr id="3" name="Picture 3"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screenshot of a computer&#10;&#10;Description automatically generated with medium confidence"/>
                    <pic:cNvPicPr/>
                  </pic:nvPicPr>
                  <pic:blipFill>
                    <a:blip r:embed="rId6"/>
                    <a:stretch>
                      <a:fillRect/>
                    </a:stretch>
                  </pic:blipFill>
                  <pic:spPr>
                    <a:xfrm>
                      <a:off x="0" y="0"/>
                      <a:ext cx="3277277" cy="1874134"/>
                    </a:xfrm>
                    <a:prstGeom prst="rect">
                      <a:avLst/>
                    </a:prstGeom>
                  </pic:spPr>
                </pic:pic>
              </a:graphicData>
            </a:graphic>
          </wp:inline>
        </w:drawing>
      </w:r>
    </w:p>
    <w:p w14:paraId="0BA80577" w14:textId="77777777" w:rsidR="00610CFB" w:rsidRPr="006D797E" w:rsidRDefault="00610CFB" w:rsidP="00610CFB">
      <w:pPr>
        <w:pStyle w:val="Heading4"/>
        <w:rPr>
          <w:rFonts w:cs="Calibri"/>
        </w:rPr>
      </w:pPr>
      <w:r w:rsidRPr="006D797E">
        <w:rPr>
          <w:rFonts w:cs="Calibri"/>
        </w:rPr>
        <w:t>Standards:</w:t>
      </w:r>
    </w:p>
    <w:p w14:paraId="47E65D14" w14:textId="77777777" w:rsidR="00610CFB" w:rsidRPr="006D797E" w:rsidRDefault="00610CFB" w:rsidP="00610CFB">
      <w:pPr>
        <w:pStyle w:val="Heading4"/>
        <w:rPr>
          <w:rFonts w:cs="Calibri"/>
        </w:rPr>
      </w:pPr>
      <w:r w:rsidRPr="006D797E">
        <w:rPr>
          <w:rFonts w:cs="Calibri"/>
        </w:rPr>
        <w:t xml:space="preserve">1] Level Playing Field – big schools can go around and scout and collect flows but independents are left in the dark so round reports are key </w:t>
      </w:r>
      <w:r>
        <w:rPr>
          <w:rFonts w:cs="Calibri"/>
        </w:rPr>
        <w:t xml:space="preserve">to </w:t>
      </w:r>
      <w:r w:rsidRPr="006D797E">
        <w:rPr>
          <w:rFonts w:cs="Calibri"/>
        </w:rPr>
        <w:t>prep- they give you an idea of overall what layers debaters like going for so you can best prepare your strategy when you hit them. Accessibility first and independent voter – it’s an impact multiplier</w:t>
      </w:r>
    </w:p>
    <w:p w14:paraId="6B8DA09B" w14:textId="3D3C7B6E" w:rsidR="00610CFB" w:rsidRDefault="00610CFB" w:rsidP="00610CFB">
      <w:pPr>
        <w:pStyle w:val="Heading4"/>
        <w:rPr>
          <w:rFonts w:cs="Calibri"/>
        </w:rPr>
      </w:pPr>
      <w:r w:rsidRPr="006D797E">
        <w:rPr>
          <w:rFonts w:cs="Calibri"/>
        </w:rPr>
        <w:t>2] Strategy Education – round reports help novices understand the context in which positions are read by good debaters and help with brainstorming potential 1NCs vs affs – helps compensate for kids who can’t afford coaches to prep out affs</w:t>
      </w:r>
      <w:r w:rsidR="00C71CF5">
        <w:rPr>
          <w:rFonts w:cs="Calibri"/>
        </w:rPr>
        <w:t xml:space="preserve"> </w:t>
      </w:r>
      <w:r w:rsidR="00235738">
        <w:rPr>
          <w:rFonts w:cs="Calibri"/>
        </w:rPr>
        <w:t>supercharged by the fact that they have no contact info.</w:t>
      </w:r>
    </w:p>
    <w:p w14:paraId="24158959" w14:textId="24AB10BF" w:rsidR="0086388E" w:rsidRDefault="0086388E" w:rsidP="0086388E">
      <w:pPr>
        <w:pStyle w:val="Heading4"/>
      </w:pPr>
      <w:r>
        <w:t>Drop the debater – deter future abuse and set better norm</w:t>
      </w:r>
      <w:r w:rsidR="00C71CF5">
        <w:t>s</w:t>
      </w:r>
    </w:p>
    <w:p w14:paraId="00D84305" w14:textId="18D884B9" w:rsidR="0086388E" w:rsidRDefault="0086388E" w:rsidP="0086388E">
      <w:pPr>
        <w:pStyle w:val="Heading4"/>
      </w:pPr>
      <w:r>
        <w:t>Competing interps – reasonability is arbitrary and leads to a race to the top for best norms</w:t>
      </w:r>
    </w:p>
    <w:p w14:paraId="0D576531" w14:textId="3C4A2087" w:rsidR="0086388E" w:rsidRPr="0086388E" w:rsidRDefault="0086388E" w:rsidP="0086388E">
      <w:pPr>
        <w:pStyle w:val="Heading4"/>
      </w:pPr>
      <w:r>
        <w:t>No rvis: a] illogical – you don’t win for meeting the burden of being fair b] baiting – incentivizes baiting theory and dumping which deters checking abuse</w:t>
      </w:r>
    </w:p>
    <w:p w14:paraId="2501FAE7" w14:textId="77777777" w:rsidR="00610CFB" w:rsidRDefault="00610CFB" w:rsidP="00610CFB">
      <w:pPr>
        <w:pStyle w:val="Heading3"/>
        <w:spacing w:before="0" w:after="40" w:line="276" w:lineRule="auto"/>
        <w:rPr>
          <w:rFonts w:cs="Calibri"/>
        </w:rPr>
      </w:pPr>
      <w:r w:rsidRPr="00C05CBA">
        <w:rPr>
          <w:rFonts w:cs="Calibri"/>
        </w:rPr>
        <w:t>Framing</w:t>
      </w:r>
    </w:p>
    <w:p w14:paraId="0C0444C5" w14:textId="77777777" w:rsidR="00610CFB" w:rsidRPr="00C05CBA" w:rsidRDefault="00610CFB" w:rsidP="00610CFB">
      <w:pPr>
        <w:pStyle w:val="Heading4"/>
        <w:spacing w:before="0" w:after="40" w:line="276" w:lineRule="auto"/>
        <w:rPr>
          <w:rFonts w:cs="Calibri"/>
        </w:rPr>
      </w:pPr>
      <w:r w:rsidRPr="00C05CBA">
        <w:rPr>
          <w:rFonts w:cs="Calibri"/>
        </w:rPr>
        <w:t>Ethics must begin a priori:</w:t>
      </w:r>
    </w:p>
    <w:p w14:paraId="1ACF009A" w14:textId="77777777" w:rsidR="00610CFB" w:rsidRPr="00C05CBA" w:rsidRDefault="00610CFB" w:rsidP="00610CFB">
      <w:pPr>
        <w:pStyle w:val="Heading4"/>
        <w:spacing w:before="0" w:after="40" w:line="276" w:lineRule="auto"/>
        <w:rPr>
          <w:rFonts w:cs="Calibri"/>
        </w:rPr>
      </w:pPr>
      <w:r w:rsidRPr="00C05CBA">
        <w:rPr>
          <w:rFonts w:cs="Calibri"/>
        </w:rPr>
        <w:t xml:space="preserve">[A] </w:t>
      </w:r>
      <w:r w:rsidRPr="00C05CBA">
        <w:rPr>
          <w:rFonts w:cs="Calibri"/>
          <w:u w:val="single"/>
        </w:rPr>
        <w:t>Naturalistic fallacy</w:t>
      </w:r>
      <w:r w:rsidRPr="00C05CBA">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1256CEEB" w14:textId="77777777" w:rsidR="00610CFB" w:rsidRPr="00AE5268" w:rsidRDefault="00610CFB" w:rsidP="00610CFB">
      <w:pPr>
        <w:pStyle w:val="Heading4"/>
        <w:spacing w:before="0" w:after="40" w:line="276" w:lineRule="auto"/>
        <w:rPr>
          <w:rFonts w:cs="Calibri"/>
          <w:u w:val="single"/>
        </w:rPr>
      </w:pPr>
      <w:r w:rsidRPr="00C05CBA">
        <w:rPr>
          <w:rFonts w:cs="Calibri"/>
        </w:rPr>
        <w:t xml:space="preserve">[B] </w:t>
      </w:r>
      <w:r w:rsidRPr="00C05CBA">
        <w:rPr>
          <w:rFonts w:cs="Calibri"/>
          <w:u w:val="single"/>
        </w:rPr>
        <w:t>Constitutive Authority</w:t>
      </w:r>
      <w:r w:rsidRPr="00C05CBA">
        <w:rPr>
          <w:rFonts w:cs="Calibri"/>
        </w:rPr>
        <w:t xml:space="preserve"> – practical reason is the only unescapable authority because to ask for why we should be reasoners concedes its authority since it uses reason – anything else is nonbinding and arbitrary.</w:t>
      </w:r>
    </w:p>
    <w:p w14:paraId="274CBEFA" w14:textId="36CE1A7B" w:rsidR="00610CFB" w:rsidRPr="00C05CBA" w:rsidRDefault="00610CFB" w:rsidP="00610CFB">
      <w:pPr>
        <w:pStyle w:val="Heading4"/>
        <w:spacing w:before="0" w:after="40" w:line="276" w:lineRule="auto"/>
        <w:rPr>
          <w:rFonts w:cs="Calibri"/>
        </w:rPr>
      </w:pPr>
      <w:r w:rsidRPr="00C05CBA">
        <w:rPr>
          <w:rFonts w:cs="Calibri"/>
        </w:rPr>
        <w:t>[</w:t>
      </w:r>
      <w:r>
        <w:rPr>
          <w:rFonts w:cs="Calibri"/>
        </w:rPr>
        <w:t>C</w:t>
      </w:r>
      <w:r w:rsidRPr="00C05CBA">
        <w:rPr>
          <w:rFonts w:cs="Calibri"/>
        </w:rPr>
        <w:t xml:space="preserve">] </w:t>
      </w:r>
      <w:r w:rsidRPr="00C05CBA">
        <w:rPr>
          <w:rFonts w:cs="Calibri"/>
          <w:u w:val="single"/>
          <w:shd w:val="clear" w:color="auto" w:fill="FFFFFF"/>
        </w:rPr>
        <w:t>Action theory</w:t>
      </w:r>
      <w:r w:rsidRPr="00C05CBA">
        <w:rPr>
          <w:rFonts w:cs="Calibri"/>
          <w:shd w:val="clear" w:color="auto" w:fill="FFFFFF"/>
        </w:rPr>
        <w:t xml:space="preserve"> – only evaluating action through reason solves since reason is key to evaluate intent, otherwise we could infinitely divide actions. </w:t>
      </w:r>
      <w:r w:rsidR="008D1DCD">
        <w:rPr>
          <w:rFonts w:cs="Calibri"/>
          <w:shd w:val="clear" w:color="auto" w:fill="FFFFFF"/>
        </w:rPr>
        <w:t>If I brew</w:t>
      </w:r>
      <w:r w:rsidRPr="00C05CBA">
        <w:rPr>
          <w:rFonts w:cs="Calibri"/>
          <w:shd w:val="clear" w:color="auto" w:fill="FFFFFF"/>
        </w:rPr>
        <w:t xml:space="preserve"> tea, I could break up that one big action into multiple small actions. Only our intention, to brew tea unifies these actions if we were never able to unify action, we could never classify certain actions as moral or immoral since those actions would be infinitely divisible</w:t>
      </w:r>
      <w:r w:rsidR="008D1DCD">
        <w:rPr>
          <w:rFonts w:cs="Calibri"/>
          <w:shd w:val="clear" w:color="auto" w:fill="FFFFFF"/>
        </w:rPr>
        <w:t xml:space="preserve"> which takes out consequences.</w:t>
      </w:r>
    </w:p>
    <w:p w14:paraId="464739BD" w14:textId="5DCABA6E" w:rsidR="00610CFB" w:rsidRPr="00C05CBA" w:rsidRDefault="00610CFB" w:rsidP="00610CFB">
      <w:pPr>
        <w:pStyle w:val="Heading4"/>
        <w:spacing w:before="0" w:after="40" w:line="276" w:lineRule="auto"/>
        <w:rPr>
          <w:rFonts w:cs="Calibri"/>
          <w:color w:val="000000" w:themeColor="text1"/>
          <w:szCs w:val="16"/>
        </w:rPr>
      </w:pPr>
      <w:r w:rsidRPr="00C05CBA">
        <w:rPr>
          <w:rFonts w:cs="Calibri"/>
        </w:rPr>
        <w:t>Next, the relevant feature of reason is universality –</w:t>
      </w:r>
      <w:r w:rsidRPr="00C05CBA">
        <w:rPr>
          <w:rFonts w:cs="Calibri"/>
          <w:color w:val="000000" w:themeColor="text1"/>
        </w:rPr>
        <w:t xml:space="preserve"> any non-universalizable norm justifies someone’s ability to impede on your </w:t>
      </w:r>
      <w:r w:rsidR="008D1DCD">
        <w:rPr>
          <w:rFonts w:cs="Calibri"/>
          <w:color w:val="000000" w:themeColor="text1"/>
        </w:rPr>
        <w:t>ends. If</w:t>
      </w:r>
      <w:r w:rsidRPr="00C05CBA">
        <w:rPr>
          <w:rFonts w:cs="Calibri"/>
          <w:color w:val="000000" w:themeColor="text1"/>
        </w:rPr>
        <w:t xml:space="preserve"> I want to eat ice cream, I must recognize that others may affect my pursuit of that end and demand the value of my end be recognized by others</w:t>
      </w:r>
      <w:r w:rsidR="0086388E">
        <w:rPr>
          <w:rFonts w:cs="Calibri"/>
          <w:color w:val="000000" w:themeColor="text1"/>
        </w:rPr>
        <w:t xml:space="preserve">. </w:t>
      </w:r>
      <w:r w:rsidRPr="00C05CBA">
        <w:rPr>
          <w:rFonts w:cs="Calibri"/>
          <w:color w:val="000000" w:themeColor="text1"/>
        </w:rPr>
        <w:t>It’s impossible to will a violation of freedom since deciding to do would will incompatible ends since it logically entails willing a violation of your own freedom</w:t>
      </w:r>
    </w:p>
    <w:p w14:paraId="357ED4FD" w14:textId="77777777" w:rsidR="00610CFB" w:rsidRPr="00C05CBA" w:rsidRDefault="00610CFB" w:rsidP="00610CFB">
      <w:pPr>
        <w:pStyle w:val="Heading4"/>
        <w:spacing w:before="0" w:after="40" w:line="276" w:lineRule="auto"/>
        <w:rPr>
          <w:rFonts w:cs="Calibri"/>
        </w:rPr>
      </w:pPr>
      <w:r w:rsidRPr="00C05CBA">
        <w:rPr>
          <w:rFonts w:cs="Calibri"/>
        </w:rPr>
        <w:t>Thus, the standard is consistency with the categorical imperative. Prefer:</w:t>
      </w:r>
    </w:p>
    <w:p w14:paraId="5DBDB2C5" w14:textId="77777777" w:rsidR="00610CFB" w:rsidRPr="00C05CBA" w:rsidRDefault="00610CFB" w:rsidP="00610CFB">
      <w:pPr>
        <w:pStyle w:val="Heading4"/>
        <w:spacing w:before="0" w:after="40" w:line="276" w:lineRule="auto"/>
        <w:rPr>
          <w:rFonts w:cs="Calibri"/>
        </w:rPr>
      </w:pPr>
      <w:r w:rsidRPr="00C05CBA">
        <w:rPr>
          <w:rFonts w:cs="Calibri"/>
        </w:rPr>
        <w:t xml:space="preserve">[1]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518006A2" w14:textId="455EE986" w:rsidR="00610CFB" w:rsidRDefault="00610CFB" w:rsidP="00610CFB">
      <w:pPr>
        <w:spacing w:after="40" w:line="276" w:lineRule="auto"/>
        <w:rPr>
          <w:rFonts w:eastAsia="Times New Roman"/>
          <w:b/>
          <w:bCs/>
          <w:color w:val="000000" w:themeColor="text1"/>
          <w:szCs w:val="26"/>
        </w:rPr>
      </w:pPr>
      <w:r w:rsidRPr="00C05CBA">
        <w:rPr>
          <w:rFonts w:eastAsia="Times New Roman"/>
          <w:b/>
          <w:bCs/>
          <w:color w:val="000000" w:themeColor="text1"/>
          <w:szCs w:val="26"/>
        </w:rPr>
        <w:t xml:space="preserve">[2] Consequences fail: [A] They only judge actions after they occur, which fails action guidance [B] Every action has infinite stemming consequences, because every consequence can cause another consequence. Probability doesn’t solve because 1) </w:t>
      </w:r>
      <w:r>
        <w:rPr>
          <w:rFonts w:eastAsia="Times New Roman"/>
          <w:b/>
          <w:bCs/>
          <w:color w:val="000000" w:themeColor="text1"/>
          <w:szCs w:val="26"/>
        </w:rPr>
        <w:t>it’s</w:t>
      </w:r>
      <w:r w:rsidRPr="00C05CBA">
        <w:rPr>
          <w:rFonts w:eastAsia="Times New Roman"/>
          <w:b/>
          <w:bCs/>
          <w:color w:val="000000" w:themeColor="text1"/>
          <w:szCs w:val="26"/>
        </w:rPr>
        <w:t xml:space="preserve"> improvable, as it relies on inductive knowledge, but induction from past events can’t lead to deduction of future events and 2) </w:t>
      </w:r>
      <w:r>
        <w:rPr>
          <w:rFonts w:eastAsia="Times New Roman"/>
          <w:b/>
          <w:bCs/>
          <w:color w:val="000000" w:themeColor="text1"/>
          <w:szCs w:val="26"/>
        </w:rPr>
        <w:t>it</w:t>
      </w:r>
      <w:r w:rsidRPr="00C05CBA">
        <w:rPr>
          <w:rFonts w:eastAsia="Times New Roman"/>
          <w:b/>
          <w:bCs/>
          <w:color w:val="000000" w:themeColor="text1"/>
          <w:szCs w:val="26"/>
        </w:rPr>
        <w:t xml:space="preserve"> assumes causation, we can’t assume every act was actually the cause of tangible outcomes [C] You can’t aggregate consequences, happiness and sadness are immutable – ten headaches don’t make a migraine</w:t>
      </w:r>
    </w:p>
    <w:p w14:paraId="378B513D" w14:textId="77777777" w:rsidR="00610CFB" w:rsidRDefault="00610CFB" w:rsidP="00610CFB">
      <w:pPr>
        <w:pStyle w:val="Heading4"/>
      </w:pPr>
      <w:r>
        <w:rPr>
          <w:rFonts w:eastAsia="Times New Roman"/>
          <w:bCs/>
          <w:color w:val="000000" w:themeColor="text1"/>
          <w:szCs w:val="26"/>
        </w:rPr>
        <w:t xml:space="preserve">[3] </w:t>
      </w:r>
      <w:r>
        <w:t>Ideal theory ow</w:t>
      </w:r>
      <w:r w:rsidRPr="001857BB">
        <w:t xml:space="preserve"> </w:t>
      </w:r>
    </w:p>
    <w:p w14:paraId="1BB71322" w14:textId="6533A5F5" w:rsidR="00610CFB" w:rsidRPr="001857BB" w:rsidRDefault="00610CFB" w:rsidP="00610CFB">
      <w:pPr>
        <w:pStyle w:val="Heading4"/>
      </w:pPr>
      <w:r w:rsidRPr="001857BB">
        <w:t>a) relevance - every society has different injustices that occur – the resolution is a universal values statement which means you cannot universalize any theory under nonideal theory</w:t>
      </w:r>
    </w:p>
    <w:p w14:paraId="5965B406" w14:textId="4AC29774" w:rsidR="00610CFB" w:rsidRPr="001312B7" w:rsidRDefault="00610CFB" w:rsidP="00610CFB">
      <w:pPr>
        <w:pStyle w:val="Heading4"/>
      </w:pPr>
      <w:r>
        <w:t>b</w:t>
      </w:r>
      <w:r w:rsidRPr="001857BB">
        <w:t>) real world injustices need universal ideal principles to ground them and explain why they are wrong. You can’t measure something with a ruler constantly changing length.</w:t>
      </w:r>
    </w:p>
    <w:p w14:paraId="2DB83E9F" w14:textId="77777777" w:rsidR="00610CFB" w:rsidRDefault="00610CFB" w:rsidP="00610CFB">
      <w:pPr>
        <w:pStyle w:val="Heading4"/>
        <w:spacing w:before="0" w:after="40" w:line="276" w:lineRule="auto"/>
        <w:rPr>
          <w:rFonts w:cs="Calibri"/>
        </w:rPr>
      </w:pPr>
      <w:r w:rsidRPr="00C05CBA">
        <w:rPr>
          <w:rFonts w:cs="Calibri"/>
        </w:rPr>
        <w:t>[</w:t>
      </w:r>
      <w:r>
        <w:rPr>
          <w:rFonts w:cs="Calibri"/>
        </w:rPr>
        <w:t>4</w:t>
      </w:r>
      <w:r w:rsidRPr="00C05CBA">
        <w:rPr>
          <w:rFonts w:cs="Calibri"/>
        </w:rPr>
        <w:t>] 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10471795" w14:textId="77777777" w:rsidR="00610CFB" w:rsidRPr="00CE11B7" w:rsidRDefault="00610CFB" w:rsidP="00610CFB">
      <w:pPr>
        <w:pStyle w:val="Heading4"/>
      </w:pPr>
      <w:r>
        <w:t xml:space="preserve">[5] </w:t>
      </w:r>
      <w:r w:rsidRPr="00CE11B7">
        <w:t>Only universalizable reason can effectively explain the perspectives of agents – that’s the best method for combatting oppression</w:t>
      </w:r>
      <w:r>
        <w:t>.</w:t>
      </w:r>
    </w:p>
    <w:p w14:paraId="12605CFD" w14:textId="77777777" w:rsidR="00610CFB" w:rsidRPr="00426666" w:rsidRDefault="00610CFB" w:rsidP="00610CFB">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15DC0FAF" w14:textId="77777777" w:rsidR="00610CFB" w:rsidRPr="00AE5268" w:rsidRDefault="00610CFB" w:rsidP="00610CFB">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empiri- cal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365261C6" w14:textId="77777777" w:rsidR="00610CFB" w:rsidRPr="00AE5268" w:rsidRDefault="00610CFB" w:rsidP="00610CFB">
      <w:pPr>
        <w:pStyle w:val="Heading4"/>
        <w:spacing w:before="0" w:after="40" w:line="276" w:lineRule="auto"/>
      </w:pPr>
      <w:r w:rsidRPr="00AE5268">
        <w:t>[</w:t>
      </w:r>
      <w:r>
        <w:t>6</w:t>
      </w:r>
      <w:r w:rsidRPr="00AE5268">
        <w:t xml:space="preserve">] Fairness </w:t>
      </w:r>
      <w:r>
        <w:t>–</w:t>
      </w:r>
      <w:r w:rsidRPr="00AE5268">
        <w:t xml:space="preserve"> </w:t>
      </w:r>
      <w:r>
        <w:t>contesting the framework moots 6 min of offense creating a 7-13 skew</w:t>
      </w:r>
    </w:p>
    <w:p w14:paraId="117DC16C" w14:textId="77777777" w:rsidR="00610CFB" w:rsidRPr="00C05CBA" w:rsidRDefault="00610CFB" w:rsidP="00610CFB">
      <w:pPr>
        <w:pStyle w:val="Heading3"/>
        <w:spacing w:before="0" w:after="40" w:line="276" w:lineRule="auto"/>
        <w:rPr>
          <w:rFonts w:cs="Calibri"/>
        </w:rPr>
      </w:pPr>
      <w:r w:rsidRPr="00C05CBA">
        <w:rPr>
          <w:rFonts w:cs="Calibri"/>
        </w:rPr>
        <w:t>Advocacy</w:t>
      </w:r>
    </w:p>
    <w:p w14:paraId="20721392" w14:textId="77777777" w:rsidR="00610CFB" w:rsidRPr="001312B7" w:rsidRDefault="00610CFB" w:rsidP="00610CFB">
      <w:pPr>
        <w:pStyle w:val="Heading4"/>
        <w:spacing w:before="0" w:after="40" w:line="276" w:lineRule="auto"/>
        <w:rPr>
          <w:rFonts w:cs="Calibri"/>
        </w:rPr>
      </w:pPr>
      <w:r w:rsidRPr="00C05CBA">
        <w:rPr>
          <w:rFonts w:cs="Calibri"/>
        </w:rPr>
        <w:t>Plan text: The member nations of the World Trade Organization ought to reduce intellectual property protections for medicines during pandemics.</w:t>
      </w:r>
    </w:p>
    <w:p w14:paraId="53657884" w14:textId="77777777" w:rsidR="00610CFB" w:rsidRPr="00C05CBA" w:rsidRDefault="00610CFB" w:rsidP="00610CFB">
      <w:pPr>
        <w:pStyle w:val="Heading3"/>
        <w:spacing w:before="0" w:after="40" w:line="276" w:lineRule="auto"/>
        <w:rPr>
          <w:rFonts w:cs="Calibri"/>
        </w:rPr>
      </w:pPr>
      <w:r w:rsidRPr="00C05CBA">
        <w:rPr>
          <w:rFonts w:cs="Calibri"/>
        </w:rPr>
        <w:t>Offense</w:t>
      </w:r>
    </w:p>
    <w:p w14:paraId="76CD4DCC" w14:textId="77777777" w:rsidR="00610CFB" w:rsidRPr="00C05CBA" w:rsidRDefault="00610CFB" w:rsidP="00610CFB">
      <w:pPr>
        <w:pStyle w:val="Heading4"/>
        <w:spacing w:before="0" w:after="40" w:line="276" w:lineRule="auto"/>
        <w:rPr>
          <w:rFonts w:cs="Calibri"/>
        </w:rPr>
      </w:pPr>
      <w:r w:rsidRPr="00C05CBA">
        <w:rPr>
          <w:rFonts w:cs="Calibri"/>
        </w:rPr>
        <w:t>[1] IPP unjustifiably restricts agents from setting and pursuing ends in healthcare because patents prevent people from taking part in scientific advancements in medicine – that violates freedom in multiple ways</w:t>
      </w:r>
    </w:p>
    <w:p w14:paraId="3D2E6FE3" w14:textId="77777777" w:rsidR="00610CFB" w:rsidRPr="00C05CBA" w:rsidRDefault="00610CFB" w:rsidP="00610CFB">
      <w:pPr>
        <w:spacing w:after="40" w:line="276" w:lineRule="auto"/>
        <w:rPr>
          <w:rFonts w:eastAsia="Times New Roman"/>
          <w:sz w:val="24"/>
        </w:rPr>
      </w:pPr>
      <w:r w:rsidRPr="00C05CBA">
        <w:rPr>
          <w:rFonts w:eastAsia="Times New Roman"/>
          <w:b/>
          <w:bCs/>
          <w:szCs w:val="26"/>
        </w:rPr>
        <w:t>Hale 18</w:t>
      </w:r>
      <w:r w:rsidRPr="00C05CBA">
        <w:rPr>
          <w:rFonts w:eastAsia="Times New Roman"/>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7" w:history="1">
        <w:r w:rsidRPr="00C05CBA">
          <w:rPr>
            <w:rStyle w:val="Hyperlink"/>
            <w:rFonts w:eastAsia="Times New Roman"/>
          </w:rPr>
          <w:t>https://ualr.edu/socialchange/2018/04/04/patently-unfair/</w:t>
        </w:r>
      </w:hyperlink>
      <w:r w:rsidRPr="00C05CBA">
        <w:rPr>
          <w:rFonts w:eastAsia="Times New Roman"/>
        </w:rPr>
        <w:t>) BHHS AK</w:t>
      </w:r>
    </w:p>
    <w:p w14:paraId="39873D25" w14:textId="77777777" w:rsidR="00610CFB" w:rsidRPr="00C05CBA" w:rsidRDefault="00610CFB" w:rsidP="00610CFB">
      <w:pPr>
        <w:spacing w:after="40" w:line="276" w:lineRule="auto"/>
      </w:pPr>
      <w:r w:rsidRPr="00C05CBA">
        <w:t xml:space="preserve">Although the right to the protection of “moral and material interests resulting from any scientific, literary, or artistic production,”[32] is a human right as defined in the UDHR and the ICESCR, </w:t>
      </w:r>
      <w:r w:rsidRPr="00C05CBA">
        <w:rPr>
          <w:u w:val="single"/>
        </w:rPr>
        <w:t xml:space="preserve">the current system of </w:t>
      </w:r>
      <w:r w:rsidRPr="00C05CBA">
        <w:rPr>
          <w:highlight w:val="green"/>
          <w:u w:val="single"/>
        </w:rPr>
        <w:t>intellectual property protection</w:t>
      </w:r>
      <w:r w:rsidRPr="00C05CBA">
        <w:rPr>
          <w:u w:val="single"/>
        </w:rPr>
        <w:t xml:space="preserve"> conflicts with and even </w:t>
      </w:r>
      <w:r w:rsidRPr="00C05CBA">
        <w:rPr>
          <w:highlight w:val="green"/>
          <w:u w:val="single"/>
        </w:rPr>
        <w:t>violates</w:t>
      </w:r>
      <w:r w:rsidRPr="00C05CBA">
        <w:rPr>
          <w:u w:val="single"/>
        </w:rPr>
        <w:t xml:space="preserve"> rights that are considered to be fundamental to human life. Although intellectual property instruments are certainly used to violate essential </w:t>
      </w:r>
      <w:r w:rsidRPr="00C05CBA">
        <w:rPr>
          <w:highlight w:val="green"/>
          <w:u w:val="single"/>
        </w:rPr>
        <w:t>civil and political freedom</w:t>
      </w:r>
      <w:r w:rsidRPr="00C05CBA">
        <w:rPr>
          <w:u w:val="single"/>
        </w:rPr>
        <w:t xml:space="preserve">s like the freedom </w:t>
      </w:r>
      <w:r w:rsidRPr="00C05CBA">
        <w:rPr>
          <w:highlight w:val="green"/>
          <w:u w:val="single"/>
        </w:rPr>
        <w:t>of expression</w:t>
      </w:r>
      <w:r w:rsidRPr="00C05CBA">
        <w:rPr>
          <w:u w:val="single"/>
        </w:rPr>
        <w:t xml:space="preserve">, and </w:t>
      </w:r>
      <w:r w:rsidRPr="00C05CBA">
        <w:rPr>
          <w:highlight w:val="green"/>
          <w:u w:val="single"/>
        </w:rPr>
        <w:t>economic</w:t>
      </w:r>
      <w:r w:rsidRPr="00C05CBA">
        <w:rPr>
          <w:u w:val="single"/>
        </w:rPr>
        <w:t xml:space="preserve"> and social </w:t>
      </w:r>
      <w:r w:rsidRPr="00C05CBA">
        <w:rPr>
          <w:highlight w:val="green"/>
          <w:u w:val="single"/>
        </w:rPr>
        <w:t>freedom</w:t>
      </w:r>
      <w:r w:rsidRPr="00C05CBA">
        <w:rPr>
          <w:u w:val="single"/>
        </w:rPr>
        <w:t xml:space="preserve">s like the </w:t>
      </w:r>
      <w:r w:rsidRPr="00C05CBA">
        <w:rPr>
          <w:highlight w:val="green"/>
          <w:u w:val="single"/>
        </w:rPr>
        <w:t>freedom to share in the scientific advancements</w:t>
      </w:r>
      <w:r w:rsidRPr="00C05CBA">
        <w:rPr>
          <w:u w:val="single"/>
        </w:rPr>
        <w:t xml:space="preserve"> of society, </w:t>
      </w:r>
      <w:r w:rsidRPr="00C05CBA">
        <w:rPr>
          <w:highlight w:val="green"/>
          <w:u w:val="single"/>
        </w:rPr>
        <w:t>the most blatant violations</w:t>
      </w:r>
      <w:r w:rsidRPr="00C05CBA">
        <w:rPr>
          <w:u w:val="single"/>
        </w:rPr>
        <w:t xml:space="preserve"> of human rights caused </w:t>
      </w:r>
      <w:r w:rsidRPr="00C05CBA">
        <w:rPr>
          <w:highlight w:val="green"/>
          <w:u w:val="single"/>
        </w:rPr>
        <w:t>by intellectual property protection occur in</w:t>
      </w:r>
      <w:r w:rsidRPr="00C05CBA">
        <w:rPr>
          <w:u w:val="single"/>
        </w:rPr>
        <w:t xml:space="preserve"> the fields of nutrition, </w:t>
      </w:r>
      <w:r w:rsidRPr="00C05CBA">
        <w:rPr>
          <w:highlight w:val="green"/>
          <w:u w:val="single"/>
        </w:rPr>
        <w:t>healthcare</w:t>
      </w:r>
      <w:r w:rsidRPr="00C05CBA">
        <w:rPr>
          <w:u w:val="single"/>
        </w:rPr>
        <w:t>, a</w:t>
      </w:r>
      <w:r w:rsidRPr="00C05CBA">
        <w:rPr>
          <w:rStyle w:val="StyleUnderline"/>
        </w:rPr>
        <w:t>nd culture.[33] Of these essential entitlements, the rights to food and health are made even more significant by their relationship to the most fundamental of all human rights: the right to life.</w:t>
      </w:r>
    </w:p>
    <w:p w14:paraId="14417A94" w14:textId="77777777" w:rsidR="00610CFB" w:rsidRPr="00C05CBA" w:rsidRDefault="00610CFB" w:rsidP="00610CFB">
      <w:pPr>
        <w:spacing w:after="40" w:line="276" w:lineRule="auto"/>
      </w:pPr>
    </w:p>
    <w:p w14:paraId="2F0833D8" w14:textId="77777777" w:rsidR="00610CFB" w:rsidRPr="00C05CBA" w:rsidRDefault="00610CFB" w:rsidP="00610CFB">
      <w:pPr>
        <w:pStyle w:val="Heading4"/>
        <w:spacing w:before="0" w:after="40" w:line="276" w:lineRule="auto"/>
        <w:rPr>
          <w:rFonts w:cs="Calibri"/>
          <w:sz w:val="24"/>
        </w:rPr>
      </w:pPr>
      <w:r w:rsidRPr="00C05CBA">
        <w:rPr>
          <w:rFonts w:cs="Calibri"/>
        </w:rPr>
        <w:t>[2] IPP is inconsistent with free market principles</w:t>
      </w:r>
    </w:p>
    <w:p w14:paraId="68B9A229" w14:textId="77777777" w:rsidR="00610CFB" w:rsidRPr="00C05CBA" w:rsidRDefault="00610CFB" w:rsidP="00610CFB">
      <w:pPr>
        <w:pStyle w:val="NormalWeb"/>
        <w:spacing w:before="0" w:beforeAutospacing="0" w:after="40" w:afterAutospacing="0" w:line="276" w:lineRule="auto"/>
        <w:rPr>
          <w:rFonts w:ascii="Calibri" w:hAnsi="Calibri" w:cs="Calibri"/>
        </w:rPr>
      </w:pPr>
      <w:r w:rsidRPr="00C05CBA">
        <w:rPr>
          <w:rFonts w:ascii="Calibri" w:hAnsi="Calibri" w:cs="Calibri"/>
          <w:b/>
          <w:bCs/>
          <w:sz w:val="26"/>
          <w:szCs w:val="26"/>
        </w:rPr>
        <w:t>Kinsella 11</w:t>
      </w:r>
      <w:r w:rsidRPr="00C05CBA">
        <w:rPr>
          <w:rFonts w:ascii="Calibri" w:hAnsi="Calibri" w:cs="Calibri"/>
          <w:sz w:val="22"/>
        </w:rPr>
        <w:t xml:space="preserve"> (Stephan Kinsella, 5-25-2011, accessed on 8-23-2021, Foundation for Economic Education, "How Intellectual Property Hampers the Free Market | N. Stephan Kinsella", </w:t>
      </w:r>
      <w:hyperlink r:id="rId8" w:history="1">
        <w:r w:rsidRPr="00C05CBA">
          <w:rPr>
            <w:rStyle w:val="Hyperlink"/>
            <w:rFonts w:ascii="Calibri" w:hAnsi="Calibri" w:cs="Calibri"/>
            <w:sz w:val="22"/>
          </w:rPr>
          <w:t>https://fee.org/articles/how-intellectual-property-hampers-the-free-market/</w:t>
        </w:r>
      </w:hyperlink>
      <w:r w:rsidRPr="00C05CBA">
        <w:rPr>
          <w:rFonts w:ascii="Calibri" w:hAnsi="Calibri" w:cs="Calibri"/>
          <w:sz w:val="22"/>
        </w:rPr>
        <w:t>) BHHS AK</w:t>
      </w:r>
    </w:p>
    <w:p w14:paraId="348EDDAE" w14:textId="77777777" w:rsidR="00610CFB" w:rsidRPr="00C05CBA" w:rsidRDefault="00610CFB" w:rsidP="00610CFB">
      <w:pPr>
        <w:spacing w:after="40" w:line="276" w:lineRule="auto"/>
        <w:rPr>
          <w:rStyle w:val="StyleUnderline"/>
        </w:rPr>
      </w:pPr>
      <w:r w:rsidRPr="00C05CBA">
        <w:rPr>
          <w:sz w:val="16"/>
        </w:rPr>
        <w:t xml:space="preserve">But are they? </w:t>
      </w:r>
      <w:r w:rsidRPr="00C05CBA">
        <w:rPr>
          <w:rStyle w:val="StyleUnderline"/>
        </w:rPr>
        <w:t xml:space="preserve">There are good reasons to think that </w:t>
      </w:r>
      <w:r w:rsidRPr="00C05CBA">
        <w:rPr>
          <w:rStyle w:val="StyleUnderline"/>
          <w:highlight w:val="green"/>
        </w:rPr>
        <w:t>IP is not</w:t>
      </w:r>
      <w:r w:rsidRPr="00C05CBA">
        <w:rPr>
          <w:rStyle w:val="StyleUnderline"/>
        </w:rPr>
        <w:t xml:space="preserve"> actually </w:t>
      </w:r>
      <w:r w:rsidRPr="00C05CBA">
        <w:rPr>
          <w:rStyle w:val="StyleUnderline"/>
          <w:highlight w:val="green"/>
        </w:rPr>
        <w:t>property</w:t>
      </w:r>
      <w:r w:rsidRPr="00C05CBA">
        <w:rPr>
          <w:rStyle w:val="StyleUnderline"/>
        </w:rPr>
        <w:t xml:space="preserve">—that </w:t>
      </w:r>
      <w:r w:rsidRPr="00C05CBA">
        <w:rPr>
          <w:rStyle w:val="StyleUnderline"/>
          <w:highlight w:val="green"/>
        </w:rPr>
        <w:t>it is</w:t>
      </w:r>
      <w:r w:rsidRPr="00C05CBA">
        <w:rPr>
          <w:rStyle w:val="StyleUnderline"/>
        </w:rPr>
        <w:t xml:space="preserve"> actually </w:t>
      </w:r>
      <w:r w:rsidRPr="00C05CBA">
        <w:rPr>
          <w:rStyle w:val="StyleUnderline"/>
          <w:highlight w:val="green"/>
        </w:rPr>
        <w:t>antithetical</w:t>
      </w:r>
      <w:r w:rsidRPr="00C05CBA">
        <w:rPr>
          <w:rStyle w:val="StyleUnderline"/>
        </w:rPr>
        <w:t xml:space="preserve"> </w:t>
      </w:r>
      <w:r w:rsidRPr="00C05CBA">
        <w:rPr>
          <w:rStyle w:val="StyleUnderline"/>
          <w:highlight w:val="green"/>
        </w:rPr>
        <w:t>to a</w:t>
      </w:r>
      <w:r w:rsidRPr="00C05CBA">
        <w:rPr>
          <w:rStyle w:val="StyleUnderline"/>
        </w:rPr>
        <w:t xml:space="preserve"> private-property, </w:t>
      </w:r>
      <w:r w:rsidRPr="00C05CBA">
        <w:rPr>
          <w:rStyle w:val="StyleUnderline"/>
          <w:highlight w:val="green"/>
        </w:rPr>
        <w:t>free-market</w:t>
      </w:r>
      <w:r w:rsidRPr="00C05CBA">
        <w:rPr>
          <w:rStyle w:val="StyleUnderline"/>
        </w:rPr>
        <w:t xml:space="preserve"> order.</w:t>
      </w:r>
      <w:r w:rsidRPr="00C05CBA">
        <w:rPr>
          <w:sz w:val="16"/>
        </w:rPr>
        <w:t xml:space="preserve"> </w:t>
      </w:r>
      <w:r w:rsidRPr="00C05CBA">
        <w:rPr>
          <w:sz w:val="8"/>
          <w:szCs w:val="8"/>
        </w:rPr>
        <w:t>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patente,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C05CBA">
        <w:rPr>
          <w:sz w:val="16"/>
        </w:rPr>
        <w:t xml:space="preserve"> </w:t>
      </w:r>
      <w:r w:rsidRPr="00C05CBA">
        <w:rPr>
          <w:rStyle w:val="StyleUnderline"/>
        </w:rPr>
        <w:t xml:space="preserve">So </w:t>
      </w:r>
      <w:r w:rsidRPr="00C05CBA">
        <w:rPr>
          <w:rStyle w:val="StyleUnderline"/>
          <w:highlight w:val="green"/>
        </w:rPr>
        <w:t>companies</w:t>
      </w:r>
      <w:r w:rsidRPr="00C05CBA">
        <w:rPr>
          <w:rStyle w:val="StyleUnderline"/>
        </w:rPr>
        <w:t xml:space="preserve"> spend millions of dollars to </w:t>
      </w:r>
      <w:r w:rsidRPr="00C05CBA">
        <w:rPr>
          <w:rStyle w:val="StyleUnderline"/>
          <w:highlight w:val="green"/>
        </w:rPr>
        <w:t>obtain patents for defensive purposes.</w:t>
      </w:r>
      <w:r w:rsidRPr="00C05CBA">
        <w:rPr>
          <w:rStyle w:val="StyleUnderline"/>
        </w:rPr>
        <w:t xml:space="preserve"> </w:t>
      </w:r>
      <w:r w:rsidRPr="00C05CBA">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r w:rsidRPr="00C05CBA">
        <w:rPr>
          <w:rStyle w:val="StyleUnderline"/>
        </w:rPr>
        <w:t xml:space="preserve">So </w:t>
      </w:r>
      <w:r w:rsidRPr="00C05CBA">
        <w:rPr>
          <w:rStyle w:val="StyleUnderline"/>
          <w:highlight w:val="green"/>
        </w:rPr>
        <w:t>patents amount to a barrier to entry</w:t>
      </w:r>
      <w:r w:rsidRPr="00C05CBA">
        <w:rPr>
          <w:rStyle w:val="StyleUnderline"/>
        </w:rPr>
        <w:t>, the modern version of mercantilist protectionism</w:t>
      </w:r>
      <w:r w:rsidRPr="00C05CBA">
        <w:rPr>
          <w:sz w:val="16"/>
        </w:rPr>
        <w:t xml:space="preserve">. </w:t>
      </w:r>
      <w:r w:rsidRPr="00C05CBA">
        <w:rPr>
          <w:sz w:val="8"/>
          <w:szCs w:val="8"/>
        </w:rPr>
        <w:t>What about copyright? The roots literally lie in censorship. It was easy for State and church to control thought by controlling the scribes, but then the printing press came along, and the authorities worried that they couldn’t control official thought as easily. So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The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C05CBA">
        <w:rPr>
          <w:sz w:val="16"/>
        </w:rPr>
        <w:t xml:space="preserve"> </w:t>
      </w:r>
      <w:r w:rsidRPr="00C05CBA">
        <w:rPr>
          <w:rStyle w:val="StyleUnderline"/>
        </w:rPr>
        <w:t xml:space="preserve">In the case of patents we have a modern statute administered by a huge </w:t>
      </w:r>
      <w:r w:rsidRPr="00C05CBA">
        <w:rPr>
          <w:rStyle w:val="StyleUnderline"/>
          <w:highlight w:val="green"/>
        </w:rPr>
        <w:t>federal bureaucracy</w:t>
      </w:r>
      <w:r w:rsidRPr="00C05CBA">
        <w:rPr>
          <w:rStyle w:val="StyleUnderline"/>
        </w:rPr>
        <w:t xml:space="preserve"> that </w:t>
      </w:r>
      <w:r w:rsidRPr="00C05CBA">
        <w:rPr>
          <w:rStyle w:val="StyleUnderline"/>
          <w:highlight w:val="green"/>
        </w:rPr>
        <w:t>grants monopolies</w:t>
      </w:r>
      <w:r w:rsidRPr="00C05CBA">
        <w:rPr>
          <w:rStyle w:val="StyleUnderline"/>
        </w:rPr>
        <w:t xml:space="preserve"> on the production and trade of various things, which means </w:t>
      </w:r>
      <w:r w:rsidRPr="00C05CBA">
        <w:rPr>
          <w:rStyle w:val="StyleUnderline"/>
          <w:highlight w:val="green"/>
        </w:rPr>
        <w:t>holders may</w:t>
      </w:r>
      <w:r w:rsidRPr="00C05CBA">
        <w:rPr>
          <w:rStyle w:val="StyleUnderline"/>
        </w:rPr>
        <w:t xml:space="preserve"> ask the federal courts to </w:t>
      </w:r>
      <w:r w:rsidRPr="00C05CBA">
        <w:rPr>
          <w:rStyle w:val="StyleUnderline"/>
          <w:highlight w:val="green"/>
        </w:rPr>
        <w:t>order the use of force to stop competitors</w:t>
      </w:r>
      <w:r w:rsidRPr="00C05CBA">
        <w:rPr>
          <w:rStyle w:val="StyleUnderline"/>
        </w:rPr>
        <w:t xml:space="preserve">. But </w:t>
      </w:r>
      <w:r w:rsidRPr="00C05CBA">
        <w:rPr>
          <w:rStyle w:val="StyleUnderline"/>
          <w:highlight w:val="green"/>
        </w:rPr>
        <w:t>the competitors have not done anything</w:t>
      </w:r>
      <w:r w:rsidRPr="00C05CBA">
        <w:rPr>
          <w:rStyle w:val="StyleUnderline"/>
        </w:rPr>
        <w:t xml:space="preserve"> that justifies force. They merely have used information to guide their actions with respect to their own property. Is that compatible with private property and the free market?</w:t>
      </w:r>
    </w:p>
    <w:p w14:paraId="67DB2D6E" w14:textId="77777777" w:rsidR="00610CFB" w:rsidRPr="00C05CBA" w:rsidRDefault="00610CFB" w:rsidP="00610CFB">
      <w:pPr>
        <w:spacing w:after="40" w:line="276" w:lineRule="auto"/>
      </w:pPr>
    </w:p>
    <w:p w14:paraId="5E6AD144" w14:textId="77777777" w:rsidR="00610CFB" w:rsidRPr="00C05CBA" w:rsidRDefault="00610CFB" w:rsidP="00610CFB">
      <w:pPr>
        <w:pStyle w:val="Heading4"/>
        <w:spacing w:before="0" w:after="40" w:line="276" w:lineRule="auto"/>
        <w:rPr>
          <w:rFonts w:cs="Calibri"/>
        </w:rPr>
      </w:pPr>
      <w:r w:rsidRPr="00C05CBA">
        <w:rPr>
          <w:rFonts w:cs="Calibri"/>
        </w:rPr>
        <w:t>That affirms: Free market economies are the only ones that allow people to be free to pursue their own interests.</w:t>
      </w:r>
    </w:p>
    <w:p w14:paraId="42EB04A8" w14:textId="77777777" w:rsidR="00610CFB" w:rsidRPr="00C05CBA" w:rsidRDefault="00610CFB" w:rsidP="00610CFB">
      <w:pPr>
        <w:spacing w:after="40" w:line="276" w:lineRule="auto"/>
      </w:pPr>
      <w:r w:rsidRPr="00C05CBA">
        <w:rPr>
          <w:b/>
          <w:bCs/>
          <w:szCs w:val="26"/>
        </w:rPr>
        <w:t>Richman 12</w:t>
      </w:r>
      <w:r w:rsidRPr="00C05CBA">
        <w:t xml:space="preserve"> [Sheldon Richman, 8-5-2012, "The Free Market Doesn't Need Government Regulation," Reason, </w:t>
      </w:r>
      <w:hyperlink r:id="rId9" w:history="1">
        <w:r w:rsidRPr="00C05CBA">
          <w:rPr>
            <w:rStyle w:val="Hyperlink"/>
          </w:rPr>
          <w:t>https://reason.com/2012/08/05/the-free-market-doesnt-need-government-r/</w:t>
        </w:r>
      </w:hyperlink>
      <w:r w:rsidRPr="00C05CBA">
        <w:t>] // SJ AME</w:t>
      </w:r>
    </w:p>
    <w:p w14:paraId="4D1E6A89" w14:textId="77777777" w:rsidR="00610CFB" w:rsidRPr="00C05CBA" w:rsidRDefault="00610CFB" w:rsidP="00610CFB">
      <w:pPr>
        <w:spacing w:after="40" w:line="276" w:lineRule="auto"/>
        <w:rPr>
          <w:sz w:val="16"/>
        </w:rPr>
      </w:pPr>
      <w:r w:rsidRPr="00C05CBA">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C05CBA">
        <w:rPr>
          <w:highlight w:val="green"/>
          <w:u w:val="single"/>
        </w:rPr>
        <w:t>in a free</w:t>
      </w:r>
      <w:r w:rsidRPr="00C05CBA">
        <w:rPr>
          <w:u w:val="single"/>
        </w:rPr>
        <w:t xml:space="preserve">d </w:t>
      </w:r>
      <w:r w:rsidRPr="00C05CBA">
        <w:rPr>
          <w:highlight w:val="green"/>
          <w:u w:val="single"/>
        </w:rPr>
        <w:t>market</w:t>
      </w:r>
      <w:r w:rsidRPr="00C05CBA">
        <w:rPr>
          <w:sz w:val="16"/>
        </w:rPr>
        <w:t xml:space="preserve"> because other </w:t>
      </w:r>
      <w:r w:rsidRPr="00C05CBA">
        <w:rPr>
          <w:highlight w:val="green"/>
          <w:u w:val="single"/>
        </w:rPr>
        <w:t>people are free</w:t>
      </w:r>
      <w:r w:rsidRPr="00C05CBA">
        <w:rPr>
          <w:u w:val="single"/>
        </w:rPr>
        <w:t xml:space="preserve"> </w:t>
      </w:r>
      <w:r w:rsidRPr="00C05CBA">
        <w:rPr>
          <w:highlight w:val="green"/>
          <w:u w:val="single"/>
        </w:rPr>
        <w:t>to counteract them and it's in their interest to do so</w:t>
      </w:r>
      <w:r w:rsidRPr="00C05CBA">
        <w:rPr>
          <w:u w:val="single"/>
        </w:rPr>
        <w:t xml:space="preserve">. </w:t>
      </w:r>
      <w:r w:rsidRPr="00C05CBA">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C05CBA">
        <w:rPr>
          <w:highlight w:val="green"/>
          <w:u w:val="single"/>
        </w:rPr>
        <w:t>Bureaucrats</w:t>
      </w:r>
      <w:r w:rsidRPr="00C05CBA">
        <w:rPr>
          <w:sz w:val="16"/>
        </w:rPr>
        <w:t xml:space="preserve">, who necessarily have limited knowledge and perverse incentives, </w:t>
      </w:r>
      <w:r w:rsidRPr="00C05CBA">
        <w:rPr>
          <w:highlight w:val="green"/>
          <w:u w:val="single"/>
        </w:rPr>
        <w:t>regulate by threat of physical force</w:t>
      </w:r>
      <w:r w:rsidRPr="00C05CBA">
        <w:rPr>
          <w:u w:val="single"/>
        </w:rPr>
        <w:t>.</w:t>
      </w:r>
      <w:r w:rsidRPr="00C05CBA">
        <w:rPr>
          <w:sz w:val="16"/>
        </w:rPr>
        <w:t xml:space="preserve"> </w:t>
      </w:r>
      <w:r w:rsidRPr="00C05CBA">
        <w:rPr>
          <w:u w:val="single"/>
        </w:rPr>
        <w:t xml:space="preserve">In contrast, </w:t>
      </w:r>
      <w:r w:rsidRPr="00C05CBA">
        <w:rPr>
          <w:highlight w:val="green"/>
          <w:u w:val="single"/>
        </w:rPr>
        <w:t>market forces operate peacefully through millions of cooperating participants</w:t>
      </w:r>
      <w:r w:rsidRPr="00C05CBA">
        <w:rPr>
          <w:u w:val="single"/>
        </w:rPr>
        <w:t>, each with intimate knowledge of her own personal circumstances and looking out for her own well-being</w:t>
      </w:r>
      <w:r w:rsidRPr="00C05CBA">
        <w:rPr>
          <w:sz w:val="16"/>
        </w:rPr>
        <w:t xml:space="preserve">. </w:t>
      </w:r>
      <w:r w:rsidRPr="00C05CBA">
        <w:rPr>
          <w:highlight w:val="green"/>
          <w:u w:val="single"/>
        </w:rPr>
        <w:t>Bureaucratic regulation</w:t>
      </w:r>
      <w:r w:rsidRPr="00C05CBA">
        <w:rPr>
          <w:u w:val="single"/>
        </w:rPr>
        <w:t xml:space="preserve"> </w:t>
      </w:r>
      <w:r w:rsidRPr="00C05CBA">
        <w:rPr>
          <w:highlight w:val="green"/>
          <w:u w:val="single"/>
        </w:rPr>
        <w:t>is</w:t>
      </w:r>
      <w:r w:rsidRPr="00C05CBA">
        <w:rPr>
          <w:sz w:val="16"/>
        </w:rPr>
        <w:t xml:space="preserve"> likely to be </w:t>
      </w:r>
      <w:r w:rsidRPr="00C05CBA">
        <w:rPr>
          <w:highlight w:val="green"/>
          <w:u w:val="single"/>
        </w:rPr>
        <w:t>irrelevant</w:t>
      </w:r>
      <w:r w:rsidRPr="00C05CBA">
        <w:rPr>
          <w:sz w:val="16"/>
        </w:rPr>
        <w:t xml:space="preserve"> or (more likely) </w:t>
      </w:r>
      <w:r w:rsidRPr="00C05CBA">
        <w:rPr>
          <w:u w:val="single"/>
        </w:rPr>
        <w:t xml:space="preserve">inimical </w:t>
      </w:r>
      <w:r w:rsidRPr="00C05CBA">
        <w:rPr>
          <w:highlight w:val="green"/>
          <w:u w:val="single"/>
        </w:rPr>
        <w:t>to what people in the market care about</w:t>
      </w:r>
      <w:r w:rsidRPr="00C05CBA">
        <w:rPr>
          <w:sz w:val="16"/>
        </w:rPr>
        <w:t>. Not so regulation by market forces.</w:t>
      </w:r>
    </w:p>
    <w:p w14:paraId="22E9EAE1" w14:textId="77777777" w:rsidR="00610CFB" w:rsidRPr="00C05CBA" w:rsidRDefault="00610CFB" w:rsidP="00610CFB">
      <w:pPr>
        <w:pStyle w:val="Heading3"/>
        <w:spacing w:before="0" w:after="40" w:line="276" w:lineRule="auto"/>
        <w:rPr>
          <w:rFonts w:cs="Calibri"/>
        </w:rPr>
      </w:pPr>
      <w:r w:rsidRPr="00C05CBA">
        <w:rPr>
          <w:rFonts w:cs="Calibri"/>
        </w:rPr>
        <w:t>Underview</w:t>
      </w:r>
    </w:p>
    <w:p w14:paraId="02E47CCE" w14:textId="0183F1EF" w:rsidR="00610CFB" w:rsidRPr="00C05CBA" w:rsidRDefault="00610CFB" w:rsidP="00610CFB">
      <w:pPr>
        <w:pStyle w:val="Heading4"/>
        <w:spacing w:before="0" w:after="40" w:line="276" w:lineRule="auto"/>
        <w:rPr>
          <w:rFonts w:cs="Calibri"/>
        </w:rPr>
      </w:pPr>
      <w:r w:rsidRPr="00C05CBA">
        <w:rPr>
          <w:rFonts w:cs="Calibri"/>
        </w:rPr>
        <w:t xml:space="preserve">[1] Permissibility and presumption affirm: [A] </w:t>
      </w:r>
      <w:r w:rsidRPr="00C05CBA">
        <w:rPr>
          <w:rFonts w:cs="Calibri"/>
          <w:color w:val="000000" w:themeColor="text1"/>
        </w:rPr>
        <w:t>Negating an obligation requires proving a prohibition – they prohibit the aff action.</w:t>
      </w:r>
      <w:r w:rsidRPr="00C05CBA">
        <w:rPr>
          <w:rFonts w:cs="Calibri"/>
        </w:rPr>
        <w:t xml:space="preserve"> </w:t>
      </w:r>
      <w:r w:rsidRPr="00C05CBA">
        <w:rPr>
          <w:rFonts w:cs="Calibri"/>
          <w:color w:val="000000" w:themeColor="text1"/>
        </w:rPr>
        <w:t xml:space="preserve">[B] </w:t>
      </w:r>
      <w:r>
        <w:rPr>
          <w:rFonts w:cs="Calibri"/>
          <w:color w:val="000000" w:themeColor="text1"/>
        </w:rPr>
        <w:t>If agents had to reflect on all actions and justify why it was good, we can’t take actions bc we have to</w:t>
      </w:r>
      <w:r w:rsidR="008D1DCD">
        <w:rPr>
          <w:rFonts w:cs="Calibri"/>
          <w:color w:val="000000" w:themeColor="text1"/>
        </w:rPr>
        <w:t xml:space="preserve"> infinitely</w:t>
      </w:r>
      <w:r>
        <w:rPr>
          <w:rFonts w:cs="Calibri"/>
          <w:color w:val="000000" w:themeColor="text1"/>
        </w:rPr>
        <w:t xml:space="preserve"> justify morally neutral actions like drinking water </w:t>
      </w:r>
    </w:p>
    <w:p w14:paraId="12948DC1" w14:textId="77777777" w:rsidR="00610CFB" w:rsidRDefault="00610CFB" w:rsidP="00610CFB">
      <w:pPr>
        <w:keepNext/>
        <w:keepLines/>
        <w:spacing w:after="40" w:line="276" w:lineRule="auto"/>
        <w:jc w:val="both"/>
        <w:outlineLvl w:val="3"/>
        <w:rPr>
          <w:rStyle w:val="Style13ptBold"/>
          <w:sz w:val="28"/>
        </w:rPr>
      </w:pPr>
      <w:r w:rsidRPr="00C05CBA">
        <w:rPr>
          <w:b/>
          <w:bCs/>
          <w:color w:val="000000" w:themeColor="text1"/>
          <w:szCs w:val="26"/>
        </w:rPr>
        <w:t xml:space="preserve">[2] </w:t>
      </w:r>
      <w:r>
        <w:rPr>
          <w:b/>
          <w:bCs/>
          <w:color w:val="000000" w:themeColor="text1"/>
          <w:szCs w:val="26"/>
        </w:rPr>
        <w:t>Aff gets 1AR theory – its dtd, ci, and the highest layer of the round</w:t>
      </w:r>
      <w:r w:rsidRPr="00C05CBA">
        <w:rPr>
          <w:b/>
          <w:bCs/>
          <w:color w:val="000000" w:themeColor="text1"/>
          <w:szCs w:val="26"/>
        </w:rPr>
        <w:t xml:space="preserve"> – otherwise the neg can be infinitely abusive and there’s no way to check against this</w:t>
      </w:r>
      <w:r>
        <w:rPr>
          <w:b/>
          <w:bCs/>
          <w:color w:val="000000" w:themeColor="text1"/>
          <w:szCs w:val="26"/>
        </w:rPr>
        <w:t>. The 1ars too short to rectify abuse and adequately cover substance</w:t>
      </w:r>
      <w:r w:rsidRPr="00CE11B7">
        <w:rPr>
          <w:rStyle w:val="Style13ptBold"/>
          <w:sz w:val="28"/>
        </w:rPr>
        <w:t xml:space="preserve"> </w:t>
      </w:r>
    </w:p>
    <w:p w14:paraId="3B15CE3E" w14:textId="5683C9D5" w:rsidR="00610CFB" w:rsidRPr="006A1F13" w:rsidRDefault="00610CFB" w:rsidP="00610CFB">
      <w:pPr>
        <w:pStyle w:val="Heading4"/>
        <w:rPr>
          <w:b w:val="0"/>
          <w:u w:val="single"/>
        </w:rPr>
      </w:pPr>
      <w:r w:rsidRPr="00610CFB">
        <w:rPr>
          <w:rStyle w:val="Style13ptBold"/>
          <w:b/>
          <w:szCs w:val="26"/>
        </w:rPr>
        <w:t xml:space="preserve">[3] Fairness is a voter – A] Debate’s a game and requires objective evaluation. </w:t>
      </w:r>
      <w:r w:rsidRPr="00610CFB">
        <w:rPr>
          <w:szCs w:val="26"/>
        </w:rPr>
        <w:t xml:space="preserve">B] </w:t>
      </w:r>
      <w:r w:rsidRPr="00CE11B7">
        <w:t>Fairness best coheres a winner since if one debater had ten minutes to speak and the other had three there would be incongruence that alters ability to judge the better debate</w:t>
      </w:r>
      <w:r>
        <w:t>r. Procedural unfairness doesn’t compensate since it denies access anyone to the space.</w:t>
      </w:r>
      <w:r w:rsidRPr="00CE11B7">
        <w:t xml:space="preserve"> C] Determines engagement in substance so it outweighs.</w:t>
      </w:r>
      <w:r>
        <w:t xml:space="preserve"> D</w:t>
      </w:r>
      <w:r w:rsidRPr="00CE11B7">
        <w:t>] Jurisdiction – every argument you make concedes the authority of fairness: i.e. that the judge will evaluate your arguments. Hack against them if they contest this since that’s the most unfair thing</w:t>
      </w:r>
      <w:r>
        <w:t xml:space="preserve"> to do</w:t>
      </w:r>
    </w:p>
    <w:p w14:paraId="4E95E2FC" w14:textId="688A58D3" w:rsidR="00610CFB" w:rsidRPr="00C05CBA" w:rsidRDefault="00610CFB" w:rsidP="00610CFB">
      <w:pPr>
        <w:pStyle w:val="Heading3"/>
        <w:spacing w:before="0" w:after="40" w:line="276" w:lineRule="auto"/>
        <w:rPr>
          <w:rFonts w:cs="Calibri"/>
        </w:rPr>
      </w:pPr>
      <w:r w:rsidRPr="00C05CBA">
        <w:rPr>
          <w:rFonts w:cs="Calibri"/>
        </w:rPr>
        <w:t>Advantage</w:t>
      </w:r>
      <w:r w:rsidR="004722FA">
        <w:rPr>
          <w:rFonts w:cs="Calibri"/>
        </w:rPr>
        <w:t xml:space="preserve"> 1</w:t>
      </w:r>
    </w:p>
    <w:p w14:paraId="6731BBCE" w14:textId="77777777" w:rsidR="00610CFB" w:rsidRPr="00C05CBA" w:rsidRDefault="00610CFB" w:rsidP="00610CFB">
      <w:pPr>
        <w:pStyle w:val="Heading4"/>
        <w:spacing w:before="0" w:after="40" w:line="276" w:lineRule="auto"/>
        <w:rPr>
          <w:rFonts w:cs="Calibri"/>
        </w:rPr>
      </w:pPr>
      <w:r w:rsidRPr="00C05CBA">
        <w:rPr>
          <w:rFonts w:cs="Calibri"/>
        </w:rPr>
        <w:t xml:space="preserve">Only the plan can solve </w:t>
      </w:r>
      <w:r w:rsidRPr="00C05CBA">
        <w:rPr>
          <w:rFonts w:cs="Calibri"/>
          <w:u w:val="single"/>
        </w:rPr>
        <w:t>covid access</w:t>
      </w:r>
      <w:r w:rsidRPr="00C05CBA">
        <w:rPr>
          <w:rFonts w:cs="Calibri"/>
        </w:rPr>
        <w:t xml:space="preserve"> – inequalities </w:t>
      </w:r>
      <w:r w:rsidRPr="00C05CBA">
        <w:rPr>
          <w:rFonts w:cs="Calibri"/>
          <w:u w:val="single"/>
        </w:rPr>
        <w:t>heighten</w:t>
      </w:r>
      <w:r w:rsidRPr="00C05CBA">
        <w:rPr>
          <w:rFonts w:cs="Calibri"/>
        </w:rPr>
        <w:t xml:space="preserve"> the risk of </w:t>
      </w:r>
      <w:r w:rsidRPr="00C05CBA">
        <w:rPr>
          <w:rFonts w:cs="Calibri"/>
          <w:u w:val="single"/>
        </w:rPr>
        <w:t>mutations</w:t>
      </w:r>
      <w:r w:rsidRPr="00C05CBA">
        <w:rPr>
          <w:rFonts w:cs="Calibri"/>
        </w:rPr>
        <w:t xml:space="preserve"> and </w:t>
      </w:r>
      <w:r w:rsidRPr="00C05CBA">
        <w:rPr>
          <w:rFonts w:cs="Calibri"/>
          <w:u w:val="single"/>
        </w:rPr>
        <w:t>uneven development</w:t>
      </w:r>
      <w:r w:rsidRPr="00C05CBA">
        <w:rPr>
          <w:rFonts w:cs="Calibri"/>
        </w:rPr>
        <w:t xml:space="preserve"> – neg objections </w:t>
      </w:r>
      <w:r w:rsidRPr="00C05CBA">
        <w:rPr>
          <w:rFonts w:cs="Calibri"/>
          <w:u w:val="single"/>
        </w:rPr>
        <w:t>miss the boat</w:t>
      </w:r>
      <w:r w:rsidRPr="00C05CBA">
        <w:rPr>
          <w:rFonts w:cs="Calibri"/>
        </w:rPr>
        <w:t>.</w:t>
      </w:r>
    </w:p>
    <w:p w14:paraId="79FEBB01" w14:textId="77777777" w:rsidR="00610CFB" w:rsidRPr="00C05CBA" w:rsidRDefault="00610CFB" w:rsidP="00610CFB">
      <w:pPr>
        <w:spacing w:after="40" w:line="276" w:lineRule="auto"/>
      </w:pPr>
      <w:r w:rsidRPr="00C05CBA">
        <w:rPr>
          <w:rStyle w:val="Style13ptBold"/>
        </w:rPr>
        <w:t>Kumar 21</w:t>
      </w:r>
      <w:r w:rsidRPr="00C05CBA">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0" w:history="1">
        <w:r w:rsidRPr="00C05CBA">
          <w:rPr>
            <w:rStyle w:val="Hyperlink"/>
          </w:rPr>
          <w:t>https://idsa.in/issuebrief/wto-trips-waiver-covid-vaccine-rkumar-120721</w:t>
        </w:r>
      </w:hyperlink>
      <w:r w:rsidRPr="00C05CBA">
        <w:t>] Justin</w:t>
      </w:r>
    </w:p>
    <w:p w14:paraId="6AB1B6D9" w14:textId="012B471C" w:rsidR="00610CFB" w:rsidRPr="00C05CBA" w:rsidRDefault="00610CFB" w:rsidP="00610CFB">
      <w:pPr>
        <w:spacing w:after="40" w:line="276" w:lineRule="auto"/>
        <w:rPr>
          <w:sz w:val="16"/>
          <w:szCs w:val="16"/>
        </w:rPr>
      </w:pPr>
      <w:r w:rsidRPr="00C05CBA">
        <w:rPr>
          <w:sz w:val="16"/>
        </w:rPr>
        <w:t xml:space="preserve">According to Duke Global Health Innovation Center, which monitors COVID-19 vaccine purchases, </w:t>
      </w:r>
      <w:r w:rsidRPr="00C05CBA">
        <w:rPr>
          <w:rStyle w:val="Emphasis"/>
          <w:highlight w:val="green"/>
        </w:rPr>
        <w:t>rich nations</w:t>
      </w:r>
      <w:r w:rsidRPr="00C05CBA">
        <w:rPr>
          <w:rStyle w:val="Emphasis"/>
        </w:rPr>
        <w:t xml:space="preserve"> representing</w:t>
      </w:r>
      <w:r w:rsidRPr="00C05CBA">
        <w:rPr>
          <w:u w:val="single"/>
        </w:rPr>
        <w:t xml:space="preserve"> just 14 per cent of the world population have </w:t>
      </w:r>
      <w:r w:rsidRPr="00C05CBA">
        <w:rPr>
          <w:highlight w:val="green"/>
          <w:u w:val="single"/>
        </w:rPr>
        <w:t>bought</w:t>
      </w:r>
      <w:r w:rsidRPr="00C05CBA">
        <w:rPr>
          <w:u w:val="single"/>
        </w:rPr>
        <w:t xml:space="preserve"> up to </w:t>
      </w:r>
      <w:r w:rsidRPr="00C05CBA">
        <w:rPr>
          <w:rStyle w:val="Emphasis"/>
          <w:highlight w:val="green"/>
        </w:rPr>
        <w:t>53 per cent of</w:t>
      </w:r>
      <w:r w:rsidRPr="00C05CBA">
        <w:rPr>
          <w:rStyle w:val="Emphasis"/>
        </w:rPr>
        <w:t xml:space="preserve"> the most promising </w:t>
      </w:r>
      <w:r w:rsidRPr="00C05CBA">
        <w:rPr>
          <w:rStyle w:val="Emphasis"/>
          <w:highlight w:val="green"/>
        </w:rPr>
        <w:t>vaccines</w:t>
      </w:r>
      <w:r w:rsidRPr="00C05CBA">
        <w:rPr>
          <w:u w:val="single"/>
        </w:rPr>
        <w:t xml:space="preserve"> so far</w:t>
      </w:r>
      <w:r w:rsidRPr="00C05CBA">
        <w:rPr>
          <w:sz w:val="16"/>
        </w:rPr>
        <w:t xml:space="preserve">. As of 4 July 2021, the </w:t>
      </w:r>
      <w:r w:rsidRPr="00C05CBA">
        <w:rPr>
          <w:rStyle w:val="Emphasis"/>
        </w:rPr>
        <w:t>high-income countries</w:t>
      </w:r>
      <w:r w:rsidRPr="00C05CBA">
        <w:rPr>
          <w:u w:val="single"/>
        </w:rPr>
        <w:t xml:space="preserve"> (HICs) purchased more than half (6.16 billion) vaccine doses sold globally</w:t>
      </w:r>
      <w:r w:rsidRPr="00C05CBA">
        <w:rPr>
          <w:sz w:val="16"/>
        </w:rPr>
        <w:t xml:space="preserve">. At the same time, </w:t>
      </w:r>
      <w:r w:rsidRPr="00C05CBA">
        <w:rPr>
          <w:u w:val="single"/>
        </w:rPr>
        <w:t xml:space="preserve">the </w:t>
      </w:r>
      <w:r w:rsidRPr="00C05CBA">
        <w:rPr>
          <w:highlight w:val="green"/>
          <w:u w:val="single"/>
        </w:rPr>
        <w:t>low-income countries</w:t>
      </w:r>
      <w:r w:rsidRPr="00C05CBA">
        <w:rPr>
          <w:u w:val="single"/>
        </w:rPr>
        <w:t xml:space="preserve"> (</w:t>
      </w:r>
      <w:r w:rsidRPr="00C05CBA">
        <w:rPr>
          <w:rStyle w:val="Emphasis"/>
        </w:rPr>
        <w:t>LICs</w:t>
      </w:r>
      <w:r w:rsidRPr="00C05CBA">
        <w:rPr>
          <w:u w:val="single"/>
        </w:rPr>
        <w:t xml:space="preserve">) </w:t>
      </w:r>
      <w:r w:rsidRPr="00C05CBA">
        <w:rPr>
          <w:highlight w:val="green"/>
          <w:u w:val="single"/>
        </w:rPr>
        <w:t>received</w:t>
      </w:r>
      <w:r w:rsidRPr="00C05CBA">
        <w:rPr>
          <w:u w:val="single"/>
        </w:rPr>
        <w:t xml:space="preserve"> only </w:t>
      </w:r>
      <w:r w:rsidRPr="00C05CBA">
        <w:rPr>
          <w:highlight w:val="green"/>
          <w:u w:val="single"/>
        </w:rPr>
        <w:t>0.3 per cent</w:t>
      </w:r>
      <w:r w:rsidRPr="00C05CBA">
        <w:rPr>
          <w:u w:val="single"/>
        </w:rPr>
        <w:t xml:space="preserve"> of the vaccines produced. The low and middle-income countries (LMICs), which account for </w:t>
      </w:r>
      <w:r w:rsidRPr="00C05CBA">
        <w:rPr>
          <w:rStyle w:val="Emphasis"/>
        </w:rPr>
        <w:t>81 per cent of the global adult population</w:t>
      </w:r>
      <w:r w:rsidRPr="00C05CBA">
        <w:rPr>
          <w:u w:val="single"/>
        </w:rPr>
        <w:t xml:space="preserve">, purchased </w:t>
      </w:r>
      <w:r w:rsidRPr="00C05CBA">
        <w:rPr>
          <w:rStyle w:val="Emphasis"/>
        </w:rPr>
        <w:t>33 per cent</w:t>
      </w:r>
      <w:r w:rsidRPr="00C05CBA">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r w:rsidR="008D1DCD">
        <w:rPr>
          <w:sz w:val="16"/>
        </w:rPr>
        <w:t xml:space="preserve"> </w:t>
      </w:r>
      <w:r w:rsidRPr="00C05CBA">
        <w:rPr>
          <w:sz w:val="16"/>
        </w:rPr>
        <w:t xml:space="preserve">Consequently, </w:t>
      </w:r>
      <w:r w:rsidRPr="00C05CBA">
        <w:rPr>
          <w:u w:val="single"/>
        </w:rPr>
        <w:t xml:space="preserve">there is </w:t>
      </w:r>
      <w:r w:rsidRPr="008D1DCD">
        <w:rPr>
          <w:u w:val="single"/>
        </w:rPr>
        <w:t xml:space="preserve">a </w:t>
      </w:r>
      <w:r w:rsidRPr="008D1DCD">
        <w:rPr>
          <w:rStyle w:val="Emphasis"/>
        </w:rPr>
        <w:t>significant disparity between HICs</w:t>
      </w:r>
      <w:r w:rsidRPr="00C05CBA">
        <w:rPr>
          <w:rStyle w:val="Emphasis"/>
        </w:rPr>
        <w:t xml:space="preserve"> and LICs</w:t>
      </w:r>
      <w:r w:rsidRPr="00C05CBA">
        <w:rPr>
          <w:u w:val="single"/>
        </w:rPr>
        <w:t xml:space="preserve"> in vaccine administration as well. As of 8 July 2021, </w:t>
      </w:r>
      <w:r w:rsidRPr="00C05CBA">
        <w:rPr>
          <w:rStyle w:val="Emphasis"/>
        </w:rPr>
        <w:t>3.32 billion vaccine doses had been administered globally</w:t>
      </w:r>
      <w:r w:rsidRPr="00C05CBA">
        <w:rPr>
          <w:sz w:val="16"/>
        </w:rPr>
        <w:t xml:space="preserve">.12 Nonetheless, </w:t>
      </w:r>
      <w:r w:rsidRPr="00C05CBA">
        <w:rPr>
          <w:highlight w:val="green"/>
          <w:u w:val="single"/>
        </w:rPr>
        <w:t xml:space="preserve">only </w:t>
      </w:r>
      <w:r w:rsidRPr="00C05CBA">
        <w:rPr>
          <w:rStyle w:val="Emphasis"/>
          <w:highlight w:val="green"/>
        </w:rPr>
        <w:t>one per cent</w:t>
      </w:r>
      <w:r w:rsidRPr="00C05CBA">
        <w:rPr>
          <w:u w:val="single"/>
        </w:rPr>
        <w:t xml:space="preserve"> of people </w:t>
      </w:r>
      <w:r w:rsidRPr="00C05CBA">
        <w:rPr>
          <w:highlight w:val="green"/>
          <w:u w:val="single"/>
        </w:rPr>
        <w:t>in LICs</w:t>
      </w:r>
      <w:r w:rsidRPr="00C05CBA">
        <w:rPr>
          <w:u w:val="single"/>
        </w:rPr>
        <w:t xml:space="preserve"> have been </w:t>
      </w:r>
      <w:r w:rsidRPr="00C05CBA">
        <w:rPr>
          <w:highlight w:val="green"/>
          <w:u w:val="single"/>
        </w:rPr>
        <w:t>given</w:t>
      </w:r>
      <w:r w:rsidRPr="00C05CBA">
        <w:rPr>
          <w:u w:val="single"/>
        </w:rPr>
        <w:t xml:space="preserve"> at least </w:t>
      </w:r>
      <w:r w:rsidRPr="00C05CBA">
        <w:rPr>
          <w:rStyle w:val="Emphasis"/>
          <w:highlight w:val="green"/>
        </w:rPr>
        <w:t>one dose</w:t>
      </w:r>
      <w:r w:rsidRPr="00C05CBA">
        <w:rPr>
          <w:u w:val="single"/>
        </w:rPr>
        <w:t>. While in HICs almost one in four people have received the vaccine</w:t>
      </w:r>
      <w:r w:rsidRPr="00C05CBA">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C05CBA">
        <w:rPr>
          <w:u w:val="single"/>
        </w:rPr>
        <w:t xml:space="preserve">In Sub-Saharan Africa, </w:t>
      </w:r>
      <w:r w:rsidRPr="00C05CBA">
        <w:rPr>
          <w:rStyle w:val="Emphasis"/>
          <w:highlight w:val="green"/>
        </w:rPr>
        <w:t>vaccine rollout</w:t>
      </w:r>
      <w:r w:rsidRPr="00C05CBA">
        <w:rPr>
          <w:rStyle w:val="Emphasis"/>
        </w:rPr>
        <w:t xml:space="preserve"> remains the </w:t>
      </w:r>
      <w:r w:rsidRPr="00C05CBA">
        <w:rPr>
          <w:rStyle w:val="Emphasis"/>
          <w:highlight w:val="green"/>
        </w:rPr>
        <w:t>slowest</w:t>
      </w:r>
      <w:r w:rsidRPr="00C05CBA">
        <w:rPr>
          <w:rStyle w:val="Emphasis"/>
        </w:rPr>
        <w:t xml:space="preserve"> in the world</w:t>
      </w:r>
      <w:r w:rsidRPr="00C05CBA">
        <w:rPr>
          <w:u w:val="single"/>
        </w:rPr>
        <w:t>. According to the International Monetary Fund</w:t>
      </w:r>
      <w:r w:rsidRPr="00C05CBA">
        <w:rPr>
          <w:sz w:val="16"/>
        </w:rPr>
        <w:t xml:space="preserve"> (IMF), at current rates, by the end of 2021, a </w:t>
      </w:r>
      <w:r w:rsidRPr="00C05CBA">
        <w:rPr>
          <w:highlight w:val="green"/>
          <w:u w:val="single"/>
        </w:rPr>
        <w:t xml:space="preserve">massive </w:t>
      </w:r>
      <w:r w:rsidRPr="00C05CBA">
        <w:rPr>
          <w:rStyle w:val="Emphasis"/>
          <w:highlight w:val="green"/>
        </w:rPr>
        <w:t>global inequity</w:t>
      </w:r>
      <w:r w:rsidRPr="00C05CBA">
        <w:rPr>
          <w:u w:val="single"/>
        </w:rPr>
        <w:t xml:space="preserve"> will continue to </w:t>
      </w:r>
      <w:r w:rsidRPr="00C05CBA">
        <w:rPr>
          <w:highlight w:val="green"/>
          <w:u w:val="single"/>
        </w:rPr>
        <w:t>exist, with Africa</w:t>
      </w:r>
      <w:r w:rsidRPr="00C05CBA">
        <w:rPr>
          <w:u w:val="single"/>
        </w:rPr>
        <w:t xml:space="preserve"> still </w:t>
      </w:r>
      <w:r w:rsidRPr="00C05CBA">
        <w:rPr>
          <w:rStyle w:val="Emphasis"/>
          <w:highlight w:val="green"/>
        </w:rPr>
        <w:t>experiencing meagre vaccination</w:t>
      </w:r>
      <w:r w:rsidRPr="00C05CBA">
        <w:rPr>
          <w:u w:val="single"/>
        </w:rPr>
        <w:t xml:space="preserve"> rates while other parts of the world move much closer to complete vaccination.14</w:t>
      </w:r>
      <w:r w:rsidR="008D1DCD">
        <w:rPr>
          <w:u w:val="single"/>
        </w:rPr>
        <w:t xml:space="preserve"> </w:t>
      </w:r>
      <w:r w:rsidRPr="00C05CBA">
        <w:rPr>
          <w:u w:val="single"/>
        </w:rPr>
        <w:t xml:space="preserve">This vaccine inequity is not only </w:t>
      </w:r>
      <w:r w:rsidRPr="00C05CBA">
        <w:rPr>
          <w:rStyle w:val="Emphasis"/>
        </w:rPr>
        <w:t>morally indefensible</w:t>
      </w:r>
      <w:r w:rsidRPr="00C05CBA">
        <w:rPr>
          <w:u w:val="single"/>
        </w:rPr>
        <w:t xml:space="preserve"> but also </w:t>
      </w:r>
      <w:r w:rsidRPr="00C05CBA">
        <w:rPr>
          <w:rStyle w:val="Emphasis"/>
        </w:rPr>
        <w:t>clinically counter-productive</w:t>
      </w:r>
      <w:r w:rsidRPr="00C05CBA">
        <w:rPr>
          <w:u w:val="single"/>
        </w:rPr>
        <w:t xml:space="preserve">. If this situation prevails, </w:t>
      </w:r>
      <w:r w:rsidRPr="00C05CBA">
        <w:rPr>
          <w:highlight w:val="green"/>
          <w:u w:val="single"/>
        </w:rPr>
        <w:t>LICs</w:t>
      </w:r>
      <w:r w:rsidRPr="00C05CBA">
        <w:rPr>
          <w:u w:val="single"/>
        </w:rPr>
        <w:t xml:space="preserve"> could be </w:t>
      </w:r>
      <w:r w:rsidRPr="00C05CBA">
        <w:rPr>
          <w:rStyle w:val="Emphasis"/>
          <w:highlight w:val="green"/>
        </w:rPr>
        <w:t>waiting until 2025 for vaccinating</w:t>
      </w:r>
      <w:r w:rsidRPr="00C05CBA">
        <w:rPr>
          <w:u w:val="single"/>
        </w:rPr>
        <w:t xml:space="preserve"> half of their people. Allowing most of the world’s population to go </w:t>
      </w:r>
      <w:r w:rsidRPr="00C05CBA">
        <w:rPr>
          <w:highlight w:val="green"/>
          <w:u w:val="single"/>
        </w:rPr>
        <w:t>unvaccinated</w:t>
      </w:r>
      <w:r w:rsidRPr="00C05CBA">
        <w:rPr>
          <w:u w:val="single"/>
        </w:rPr>
        <w:t xml:space="preserve"> will also </w:t>
      </w:r>
      <w:r w:rsidRPr="00C05CBA">
        <w:rPr>
          <w:highlight w:val="green"/>
          <w:u w:val="single"/>
        </w:rPr>
        <w:t xml:space="preserve">spawn </w:t>
      </w:r>
      <w:r w:rsidRPr="00C05CBA">
        <w:rPr>
          <w:rStyle w:val="Emphasis"/>
          <w:highlight w:val="green"/>
        </w:rPr>
        <w:t>new</w:t>
      </w:r>
      <w:r w:rsidRPr="00C05CBA">
        <w:rPr>
          <w:rStyle w:val="Emphasis"/>
        </w:rPr>
        <w:t xml:space="preserve"> virus </w:t>
      </w:r>
      <w:r w:rsidRPr="00C05CBA">
        <w:rPr>
          <w:rStyle w:val="Emphasis"/>
          <w:highlight w:val="green"/>
        </w:rPr>
        <w:t>mutations</w:t>
      </w:r>
      <w:r w:rsidRPr="00C05CBA">
        <w:rPr>
          <w:highlight w:val="green"/>
          <w:u w:val="single"/>
        </w:rPr>
        <w:t xml:space="preserve">, more </w:t>
      </w:r>
      <w:r w:rsidRPr="00C05CBA">
        <w:rPr>
          <w:rStyle w:val="Emphasis"/>
          <w:highlight w:val="green"/>
        </w:rPr>
        <w:t>contagious viruses</w:t>
      </w:r>
      <w:r w:rsidRPr="00C05CBA">
        <w:rPr>
          <w:u w:val="single"/>
        </w:rPr>
        <w:t xml:space="preserve"> leading to a steep rise in COVID-19 cases</w:t>
      </w:r>
      <w:r w:rsidRPr="00C05CBA">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r w:rsidR="008D1DCD">
        <w:rPr>
          <w:sz w:val="16"/>
        </w:rPr>
        <w:t xml:space="preserve"> </w:t>
      </w:r>
      <w:r w:rsidRPr="00C05CBA">
        <w:rPr>
          <w:highlight w:val="green"/>
          <w:u w:val="single"/>
        </w:rPr>
        <w:t xml:space="preserve">TRIPS: </w:t>
      </w:r>
      <w:r w:rsidRPr="00C05CBA">
        <w:rPr>
          <w:rStyle w:val="Emphasis"/>
          <w:highlight w:val="green"/>
        </w:rPr>
        <w:t>Barrier</w:t>
      </w:r>
      <w:r w:rsidRPr="00C05CBA">
        <w:rPr>
          <w:rStyle w:val="Emphasis"/>
        </w:rPr>
        <w:t xml:space="preserve"> to Equitable Health Care Access</w:t>
      </w:r>
      <w:r w:rsidR="008D1DCD">
        <w:rPr>
          <w:u w:val="single"/>
        </w:rPr>
        <w:t xml:space="preserve"> </w:t>
      </w:r>
      <w:r w:rsidRPr="00C05CBA">
        <w:rPr>
          <w:u w:val="single"/>
        </w:rPr>
        <w:t>The opponents of the waiver proposal argue that IPR are not a significant barrier to equitable access to health care, and existing TRIPS flexibilities are sufficient to address the COVID-19 pandemic</w:t>
      </w:r>
      <w:r w:rsidRPr="00C05CBA">
        <w:rPr>
          <w:sz w:val="16"/>
        </w:rPr>
        <w:t xml:space="preserve">. However, </w:t>
      </w:r>
      <w:r w:rsidRPr="00C05CBA">
        <w:rPr>
          <w:rStyle w:val="Emphasis"/>
        </w:rPr>
        <w:t>history suggests the contrary</w:t>
      </w:r>
      <w:r w:rsidRPr="00C05CBA">
        <w:rPr>
          <w:sz w:val="16"/>
        </w:rPr>
        <w:t xml:space="preserve">. For instance, when South Africa passed the Medicines and Related Substances Act of 1997 to address the HIV/AIDS public health crisis, </w:t>
      </w:r>
      <w:r w:rsidRPr="00C05CBA">
        <w:rPr>
          <w:u w:val="single"/>
        </w:rPr>
        <w:t xml:space="preserve">nearly </w:t>
      </w:r>
      <w:r w:rsidRPr="00C05CBA">
        <w:rPr>
          <w:rStyle w:val="Emphasis"/>
        </w:rPr>
        <w:t>40 of world’s largest and influential pharma companies took the South African government to court over the violation of TRIPS</w:t>
      </w:r>
      <w:r w:rsidRPr="00C05CBA">
        <w:rPr>
          <w:sz w:val="16"/>
        </w:rPr>
        <w:t xml:space="preserve">. The Act, which invoked the compulsory licensing provision, allowed South Africa to produce affordable generic drugs.15 </w:t>
      </w:r>
      <w:r w:rsidRPr="00C05CBA">
        <w:rPr>
          <w:u w:val="single"/>
        </w:rPr>
        <w:t xml:space="preserve">The Big Pharma also lobbied developed countries, particularly the US, to put bilateral </w:t>
      </w:r>
      <w:r w:rsidRPr="00C05CBA">
        <w:rPr>
          <w:rStyle w:val="Emphasis"/>
        </w:rPr>
        <w:t>trade sanctions against South Africa</w:t>
      </w:r>
      <w:r w:rsidRPr="00C05CBA">
        <w:rPr>
          <w:sz w:val="16"/>
        </w:rPr>
        <w:t>.16</w:t>
      </w:r>
      <w:r w:rsidR="008D1DCD">
        <w:rPr>
          <w:sz w:val="16"/>
        </w:rPr>
        <w:t xml:space="preserve"> </w:t>
      </w:r>
      <w:r w:rsidRPr="00C05CBA">
        <w:rPr>
          <w:sz w:val="16"/>
        </w:rPr>
        <w:t xml:space="preserve">Similarly, </w:t>
      </w:r>
      <w:r w:rsidRPr="00C05CBA">
        <w:rPr>
          <w:u w:val="single"/>
        </w:rPr>
        <w:t xml:space="preserve">when Indian company Cipla decided to provide generic antiretrovirals (ARVs) to the African market at a lower cost, Big Pharma retaliated through </w:t>
      </w:r>
      <w:r w:rsidRPr="00C05CBA">
        <w:rPr>
          <w:rStyle w:val="Emphasis"/>
        </w:rPr>
        <w:t>patent litigations in Indian and international trade courts and branded Indian drug companies as thieves</w:t>
      </w:r>
      <w:r w:rsidRPr="00C05CBA">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r w:rsidR="008D1DCD">
        <w:rPr>
          <w:sz w:val="16"/>
        </w:rPr>
        <w:t xml:space="preserve"> </w:t>
      </w:r>
      <w:r w:rsidRPr="00C05CBA">
        <w:rPr>
          <w:sz w:val="16"/>
        </w:rPr>
        <w:t xml:space="preserve">A recent document by Médecins Sans Frontières (MSF), or Doctors Without Borders, highlights various instances of how </w:t>
      </w:r>
      <w:r w:rsidRPr="00C05CBA">
        <w:rPr>
          <w:highlight w:val="green"/>
          <w:u w:val="single"/>
        </w:rPr>
        <w:t xml:space="preserve">IP </w:t>
      </w:r>
      <w:r w:rsidRPr="00C05CBA">
        <w:rPr>
          <w:rStyle w:val="Emphasis"/>
          <w:highlight w:val="green"/>
        </w:rPr>
        <w:t>hinders manufacturing</w:t>
      </w:r>
      <w:r w:rsidRPr="00C05CBA">
        <w:rPr>
          <w:rStyle w:val="Emphasis"/>
        </w:rPr>
        <w:t xml:space="preserve"> and </w:t>
      </w:r>
      <w:r w:rsidRPr="00C05CBA">
        <w:rPr>
          <w:rStyle w:val="Emphasis"/>
          <w:highlight w:val="green"/>
        </w:rPr>
        <w:t>supply of</w:t>
      </w:r>
      <w:r w:rsidRPr="00C05CBA">
        <w:rPr>
          <w:rStyle w:val="Emphasis"/>
        </w:rPr>
        <w:t xml:space="preserve"> diagnostics, medical </w:t>
      </w:r>
      <w:r w:rsidRPr="00C05CBA">
        <w:rPr>
          <w:rStyle w:val="Emphasis"/>
          <w:highlight w:val="green"/>
        </w:rPr>
        <w:t>equipment</w:t>
      </w:r>
      <w:r w:rsidRPr="00C05CBA">
        <w:rPr>
          <w:u w:val="single"/>
        </w:rPr>
        <w:t xml:space="preserve">, </w:t>
      </w:r>
      <w:r w:rsidRPr="00C05CBA">
        <w:rPr>
          <w:rStyle w:val="Emphasis"/>
        </w:rPr>
        <w:t>treatments</w:t>
      </w:r>
      <w:r w:rsidRPr="00C05CBA">
        <w:rPr>
          <w:u w:val="single"/>
        </w:rPr>
        <w:t xml:space="preserve"> and </w:t>
      </w:r>
      <w:r w:rsidRPr="00C05CBA">
        <w:rPr>
          <w:rStyle w:val="Emphasis"/>
        </w:rPr>
        <w:t>vaccines</w:t>
      </w:r>
      <w:r w:rsidRPr="00C05CBA">
        <w:rPr>
          <w:u w:val="single"/>
        </w:rPr>
        <w:t xml:space="preserve"> during the COVID-19 pandemic</w:t>
      </w:r>
      <w:r w:rsidRPr="00C05CBA">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r w:rsidR="008D1DCD">
        <w:rPr>
          <w:sz w:val="16"/>
        </w:rPr>
        <w:t xml:space="preserve"> </w:t>
      </w:r>
      <w:r w:rsidRPr="00C05CBA">
        <w:rPr>
          <w:sz w:val="16"/>
        </w:rPr>
        <w:t xml:space="preserve">The </w:t>
      </w:r>
      <w:r w:rsidRPr="00C05CBA">
        <w:rPr>
          <w:u w:val="single"/>
        </w:rPr>
        <w:t xml:space="preserve">opponents of the TRIPS waiver also argue that IP is the </w:t>
      </w:r>
      <w:r w:rsidRPr="00C05CBA">
        <w:rPr>
          <w:rStyle w:val="Emphasis"/>
        </w:rPr>
        <w:t>incentive for innovation and if it is undermined</w:t>
      </w:r>
      <w:r w:rsidRPr="00C05CBA">
        <w:rPr>
          <w:u w:val="single"/>
        </w:rPr>
        <w:t xml:space="preserve">, future innovation will </w:t>
      </w:r>
      <w:r w:rsidRPr="00C05CBA">
        <w:rPr>
          <w:rStyle w:val="Emphasis"/>
        </w:rPr>
        <w:t>suffer</w:t>
      </w:r>
      <w:r w:rsidRPr="00C05CBA">
        <w:rPr>
          <w:u w:val="single"/>
        </w:rPr>
        <w:t xml:space="preserve">. However, most of the COVID-19 </w:t>
      </w:r>
      <w:r w:rsidRPr="00C05CBA">
        <w:rPr>
          <w:rStyle w:val="Emphasis"/>
        </w:rPr>
        <w:t>medical innovations</w:t>
      </w:r>
      <w:r w:rsidRPr="00C05CBA">
        <w:rPr>
          <w:u w:val="single"/>
        </w:rPr>
        <w:t xml:space="preserve">, particularly vaccines, are developed with </w:t>
      </w:r>
      <w:r w:rsidRPr="00C05CBA">
        <w:rPr>
          <w:rStyle w:val="Emphasis"/>
        </w:rPr>
        <w:t>public financing assistance</w:t>
      </w:r>
      <w:r w:rsidRPr="00C05CBA">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r w:rsidR="008D1DCD">
        <w:rPr>
          <w:sz w:val="16"/>
        </w:rPr>
        <w:t xml:space="preserve"> </w:t>
      </w:r>
      <w:r w:rsidRPr="00C05CBA">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r w:rsidR="008D1DCD">
        <w:rPr>
          <w:sz w:val="16"/>
        </w:rPr>
        <w:t xml:space="preserve"> </w:t>
      </w:r>
      <w:r w:rsidRPr="00C05CBA">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r w:rsidR="008D1DCD">
        <w:rPr>
          <w:sz w:val="16"/>
        </w:rPr>
        <w:t xml:space="preserve"> </w:t>
      </w:r>
      <w:r w:rsidRPr="00C05CBA">
        <w:rPr>
          <w:u w:val="single"/>
        </w:rPr>
        <w:t>Another argument against the proposed TRIPS waiver is that a waiver would not increase the manufacturing of COVID-19 vaccines</w:t>
      </w:r>
      <w:r w:rsidRPr="00C05CBA">
        <w:rPr>
          <w:sz w:val="16"/>
        </w:rPr>
        <w:t xml:space="preserve">. Indeed, </w:t>
      </w:r>
      <w:r w:rsidRPr="00C05CBA">
        <w:rPr>
          <w:u w:val="single"/>
        </w:rPr>
        <w:t xml:space="preserve">one of the </w:t>
      </w:r>
      <w:r w:rsidRPr="00C05CBA">
        <w:rPr>
          <w:rStyle w:val="Emphasis"/>
          <w:highlight w:val="green"/>
        </w:rPr>
        <w:t>significant factors</w:t>
      </w:r>
      <w:r w:rsidRPr="00C05CBA">
        <w:rPr>
          <w:rStyle w:val="Emphasis"/>
        </w:rPr>
        <w:t xml:space="preserve"> contributing </w:t>
      </w:r>
      <w:r w:rsidRPr="00C05CBA">
        <w:rPr>
          <w:rStyle w:val="Emphasis"/>
          <w:highlight w:val="green"/>
        </w:rPr>
        <w:t>to vaccine inequity</w:t>
      </w:r>
      <w:r w:rsidRPr="00C05CBA">
        <w:rPr>
          <w:highlight w:val="green"/>
          <w:u w:val="single"/>
        </w:rPr>
        <w:t xml:space="preserve"> is </w:t>
      </w:r>
      <w:r w:rsidRPr="00C05CBA">
        <w:rPr>
          <w:u w:val="single"/>
        </w:rPr>
        <w:t xml:space="preserve">the </w:t>
      </w:r>
      <w:r w:rsidRPr="00C05CBA">
        <w:rPr>
          <w:rStyle w:val="Emphasis"/>
          <w:highlight w:val="green"/>
        </w:rPr>
        <w:t>lack of manufacturing</w:t>
      </w:r>
      <w:r w:rsidRPr="00C05CBA">
        <w:rPr>
          <w:rStyle w:val="Emphasis"/>
        </w:rPr>
        <w:t xml:space="preserve"> capacity</w:t>
      </w:r>
      <w:r w:rsidRPr="00C05CBA">
        <w:rPr>
          <w:sz w:val="16"/>
        </w:rPr>
        <w:t xml:space="preserve"> in the global south. Further, a TRIPS waiver will not automatically translate into improved manufacturing capacity. However, </w:t>
      </w:r>
      <w:r w:rsidRPr="00C05CBA">
        <w:rPr>
          <w:u w:val="single"/>
        </w:rPr>
        <w:t xml:space="preserve">a </w:t>
      </w:r>
      <w:r w:rsidRPr="00C05CBA">
        <w:rPr>
          <w:highlight w:val="green"/>
          <w:u w:val="single"/>
        </w:rPr>
        <w:t>waiver</w:t>
      </w:r>
      <w:r w:rsidRPr="00C05CBA">
        <w:rPr>
          <w:u w:val="single"/>
        </w:rPr>
        <w:t xml:space="preserve"> would be the first but essential step to </w:t>
      </w:r>
      <w:r w:rsidRPr="00C05CBA">
        <w:rPr>
          <w:rStyle w:val="Emphasis"/>
          <w:highlight w:val="green"/>
        </w:rPr>
        <w:t>increase</w:t>
      </w:r>
      <w:r w:rsidRPr="00C05CBA">
        <w:rPr>
          <w:rStyle w:val="Emphasis"/>
        </w:rPr>
        <w:t xml:space="preserve"> manufacturing </w:t>
      </w:r>
      <w:r w:rsidRPr="00C05CBA">
        <w:rPr>
          <w:rStyle w:val="Emphasis"/>
          <w:highlight w:val="green"/>
        </w:rPr>
        <w:t>capacity</w:t>
      </w:r>
      <w:r w:rsidRPr="00C05CBA">
        <w:rPr>
          <w:u w:val="single"/>
        </w:rPr>
        <w:t xml:space="preserve"> worldwide</w:t>
      </w:r>
      <w:r w:rsidRPr="00C05CBA">
        <w:rPr>
          <w:sz w:val="16"/>
        </w:rPr>
        <w:t xml:space="preserve">. For instance, </w:t>
      </w:r>
      <w:r w:rsidRPr="00C05CBA">
        <w:rPr>
          <w:highlight w:val="green"/>
          <w:u w:val="single"/>
        </w:rPr>
        <w:t xml:space="preserve">to </w:t>
      </w:r>
      <w:r w:rsidRPr="00C05CBA">
        <w:rPr>
          <w:rStyle w:val="Emphasis"/>
          <w:highlight w:val="green"/>
        </w:rPr>
        <w:t>export</w:t>
      </w:r>
      <w:r w:rsidRPr="00C05CBA">
        <w:rPr>
          <w:rStyle w:val="Emphasis"/>
        </w:rPr>
        <w:t xml:space="preserve"> COVID-19 </w:t>
      </w:r>
      <w:r w:rsidRPr="00C05CBA">
        <w:rPr>
          <w:rStyle w:val="Emphasis"/>
          <w:highlight w:val="green"/>
        </w:rPr>
        <w:t>vaccine-related products</w:t>
      </w:r>
      <w:r w:rsidRPr="00C05CBA">
        <w:rPr>
          <w:u w:val="single"/>
        </w:rPr>
        <w:t>, countries need to ensure that there are no IP restrictions at both ends</w:t>
      </w:r>
      <w:r w:rsidRPr="00C05CBA">
        <w:rPr>
          <w:sz w:val="16"/>
        </w:rPr>
        <w:t xml:space="preserve"> – exporting and importing. The </w:t>
      </w:r>
      <w:r w:rsidRPr="00C05CBA">
        <w:rPr>
          <w:u w:val="single"/>
        </w:rPr>
        <w:t>market for vaccine materials includes consumables, single-use reactors bags, filters, culture media, and vaccine ingredients. Export blockages</w:t>
      </w:r>
      <w:r w:rsidRPr="00C05CBA">
        <w:rPr>
          <w:sz w:val="16"/>
        </w:rPr>
        <w:t xml:space="preserve"> on raw materials, equipment and finished products </w:t>
      </w:r>
      <w:r w:rsidRPr="00C05CBA">
        <w:rPr>
          <w:u w:val="single"/>
        </w:rPr>
        <w:t xml:space="preserve">harm the overall output of the vaccine supply chain. If there is </w:t>
      </w:r>
      <w:r w:rsidRPr="00C05CBA">
        <w:rPr>
          <w:highlight w:val="green"/>
          <w:u w:val="single"/>
        </w:rPr>
        <w:t>no TRIPS</w:t>
      </w:r>
      <w:r w:rsidRPr="00C05CBA">
        <w:rPr>
          <w:u w:val="single"/>
        </w:rPr>
        <w:t xml:space="preserve"> restriction</w:t>
      </w:r>
      <w:r w:rsidRPr="00C05CBA">
        <w:rPr>
          <w:sz w:val="16"/>
        </w:rPr>
        <w:t xml:space="preserve">, more </w:t>
      </w:r>
      <w:r w:rsidRPr="00C05CBA">
        <w:rPr>
          <w:highlight w:val="green"/>
          <w:u w:val="single"/>
        </w:rPr>
        <w:t>governments</w:t>
      </w:r>
      <w:r w:rsidRPr="00C05CBA">
        <w:rPr>
          <w:u w:val="single"/>
        </w:rPr>
        <w:t xml:space="preserve"> and companies will </w:t>
      </w:r>
      <w:r w:rsidRPr="00C05CBA">
        <w:rPr>
          <w:highlight w:val="green"/>
          <w:u w:val="single"/>
        </w:rPr>
        <w:t xml:space="preserve">invest in </w:t>
      </w:r>
      <w:r w:rsidRPr="00C05CBA">
        <w:rPr>
          <w:rStyle w:val="Emphasis"/>
          <w:highlight w:val="green"/>
        </w:rPr>
        <w:t>repurposing</w:t>
      </w:r>
      <w:r w:rsidRPr="00C05CBA">
        <w:rPr>
          <w:rStyle w:val="Emphasis"/>
        </w:rPr>
        <w:t xml:space="preserve"> their </w:t>
      </w:r>
      <w:r w:rsidRPr="00C05CBA">
        <w:rPr>
          <w:rStyle w:val="Emphasis"/>
          <w:highlight w:val="green"/>
        </w:rPr>
        <w:t>facilities</w:t>
      </w:r>
      <w:r w:rsidRPr="00C05CBA">
        <w:rPr>
          <w:rStyle w:val="Emphasis"/>
        </w:rPr>
        <w:t>.</w:t>
      </w:r>
      <w:r w:rsidR="008D1DCD">
        <w:rPr>
          <w:rStyle w:val="Emphasis"/>
        </w:rPr>
        <w:t xml:space="preserve"> </w:t>
      </w:r>
      <w:r w:rsidRPr="00C05CBA">
        <w:rPr>
          <w:sz w:val="16"/>
        </w:rPr>
        <w:t xml:space="preserve">Similarly, </w:t>
      </w:r>
      <w:r w:rsidRPr="00C05CBA">
        <w:rPr>
          <w:u w:val="single"/>
        </w:rPr>
        <w:t xml:space="preserve">the </w:t>
      </w:r>
      <w:r w:rsidRPr="00C05CBA">
        <w:rPr>
          <w:highlight w:val="green"/>
          <w:u w:val="single"/>
        </w:rPr>
        <w:t>arguments</w:t>
      </w:r>
      <w:r w:rsidRPr="00C05CBA">
        <w:rPr>
          <w:u w:val="single"/>
        </w:rPr>
        <w:t xml:space="preserve"> such as that </w:t>
      </w:r>
      <w:r w:rsidRPr="00C05CBA">
        <w:rPr>
          <w:rStyle w:val="Emphasis"/>
        </w:rPr>
        <w:t xml:space="preserve">no other </w:t>
      </w:r>
      <w:r w:rsidRPr="00C05CBA">
        <w:rPr>
          <w:rStyle w:val="Emphasis"/>
          <w:highlight w:val="green"/>
        </w:rPr>
        <w:t>manufacturers</w:t>
      </w:r>
      <w:r w:rsidRPr="00C05CBA">
        <w:rPr>
          <w:rStyle w:val="Emphasis"/>
        </w:rPr>
        <w:t xml:space="preserve"> can carry out the complex manufacturing</w:t>
      </w:r>
      <w:r w:rsidRPr="00C05CBA">
        <w:rPr>
          <w:u w:val="single"/>
        </w:rPr>
        <w:t xml:space="preserve"> </w:t>
      </w:r>
      <w:r w:rsidRPr="00C05CBA">
        <w:rPr>
          <w:rStyle w:val="Emphasis"/>
        </w:rPr>
        <w:t>process</w:t>
      </w:r>
      <w:r w:rsidRPr="00C05CBA">
        <w:rPr>
          <w:u w:val="single"/>
        </w:rPr>
        <w:t xml:space="preserve"> of COVID-19 vaccines and generic manufacturing as that would </w:t>
      </w:r>
      <w:r w:rsidRPr="00C05CBA">
        <w:rPr>
          <w:highlight w:val="green"/>
          <w:u w:val="single"/>
        </w:rPr>
        <w:t>jeopardise quality</w:t>
      </w:r>
      <w:r w:rsidRPr="00C05CBA">
        <w:rPr>
          <w:u w:val="single"/>
        </w:rPr>
        <w:t xml:space="preserve">, have also been proven </w:t>
      </w:r>
      <w:r w:rsidRPr="00C05CBA">
        <w:rPr>
          <w:rStyle w:val="Emphasis"/>
          <w:highlight w:val="green"/>
        </w:rPr>
        <w:t>wrong</w:t>
      </w:r>
      <w:r w:rsidRPr="00C05CBA">
        <w:rPr>
          <w:u w:val="single"/>
        </w:rPr>
        <w:t xml:space="preserve"> in the past</w:t>
      </w:r>
      <w:r w:rsidRPr="00C05CBA">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C05CBA">
        <w:rPr>
          <w:u w:val="single"/>
        </w:rPr>
        <w:t xml:space="preserve">Shantha </w:t>
      </w:r>
      <w:r w:rsidRPr="00C05CBA">
        <w:rPr>
          <w:highlight w:val="green"/>
          <w:u w:val="single"/>
        </w:rPr>
        <w:t xml:space="preserve">Biotechnics </w:t>
      </w:r>
      <w:r w:rsidRPr="00C05CBA">
        <w:rPr>
          <w:rStyle w:val="Emphasis"/>
          <w:highlight w:val="green"/>
        </w:rPr>
        <w:t>developed</w:t>
      </w:r>
      <w:r w:rsidRPr="00C05CBA">
        <w:rPr>
          <w:rStyle w:val="Emphasis"/>
        </w:rPr>
        <w:t xml:space="preserve"> its </w:t>
      </w:r>
      <w:r w:rsidRPr="00C05CBA">
        <w:rPr>
          <w:rStyle w:val="Emphasis"/>
          <w:highlight w:val="green"/>
        </w:rPr>
        <w:t>own vaccine</w:t>
      </w:r>
      <w:r w:rsidRPr="00C05CBA">
        <w:rPr>
          <w:rStyle w:val="Emphasis"/>
        </w:rPr>
        <w:t xml:space="preserve"> at $1 per dose</w:t>
      </w:r>
      <w:r w:rsidRPr="00C05CBA">
        <w:rPr>
          <w:u w:val="single"/>
        </w:rPr>
        <w:t>, and the UNICEF (United Nations Children’s Emergency Fund) mass inoculation programme uses this vaccine against Hepatitis B. In 2009, Shantha sold over 120 million doses of vaccines globally.</w:t>
      </w:r>
      <w:r w:rsidR="008D1DCD">
        <w:rPr>
          <w:u w:val="single"/>
        </w:rPr>
        <w:t xml:space="preserve"> </w:t>
      </w:r>
      <w:r w:rsidRPr="00C05CBA">
        <w:rPr>
          <w:highlight w:val="green"/>
          <w:u w:val="single"/>
        </w:rPr>
        <w:t>India</w:t>
      </w:r>
      <w:r w:rsidRPr="00C05CBA">
        <w:rPr>
          <w:u w:val="single"/>
        </w:rPr>
        <w:t xml:space="preserve"> also </w:t>
      </w:r>
      <w:r w:rsidRPr="00C05CBA">
        <w:rPr>
          <w:highlight w:val="green"/>
          <w:u w:val="single"/>
        </w:rPr>
        <w:t xml:space="preserve">produces </w:t>
      </w:r>
      <w:r w:rsidRPr="00C05CBA">
        <w:rPr>
          <w:rStyle w:val="Emphasis"/>
          <w:highlight w:val="green"/>
        </w:rPr>
        <w:t>high-quality generic</w:t>
      </w:r>
      <w:r w:rsidRPr="00C05CBA">
        <w:rPr>
          <w:rStyle w:val="Emphasis"/>
        </w:rPr>
        <w:t xml:space="preserve"> drugs for HIV/AIDS and cancer treatment</w:t>
      </w:r>
      <w:r w:rsidRPr="00C05CBA">
        <w:rPr>
          <w:u w:val="single"/>
        </w:rPr>
        <w:t xml:space="preserve"> and markets them across the globe</w:t>
      </w:r>
      <w:r w:rsidRPr="00C05CBA">
        <w:rPr>
          <w:sz w:val="16"/>
        </w:rPr>
        <w:t xml:space="preserve">. Now, a couple of </w:t>
      </w:r>
      <w:r w:rsidRPr="00C05CBA">
        <w:rPr>
          <w:u w:val="single"/>
        </w:rPr>
        <w:t xml:space="preserve">Indian companies are in the </w:t>
      </w:r>
      <w:r w:rsidRPr="00C05CBA">
        <w:rPr>
          <w:rStyle w:val="Emphasis"/>
        </w:rPr>
        <w:t xml:space="preserve">last stage of </w:t>
      </w:r>
      <w:r w:rsidRPr="00C05CBA">
        <w:rPr>
          <w:rStyle w:val="Emphasis"/>
          <w:highlight w:val="green"/>
        </w:rPr>
        <w:t>producing mRNA</w:t>
      </w:r>
      <w:r w:rsidRPr="00C05CBA">
        <w:rPr>
          <w:sz w:val="16"/>
        </w:rPr>
        <w:t xml:space="preserve"> (Messenger RNA) </w:t>
      </w:r>
      <w:r w:rsidRPr="00C05CBA">
        <w:rPr>
          <w:u w:val="single"/>
        </w:rPr>
        <w:t>vaccines</w:t>
      </w:r>
      <w:r w:rsidRPr="00C05CBA">
        <w:rPr>
          <w:sz w:val="16"/>
        </w:rPr>
        <w:t xml:space="preserve">.26 Similarly, </w:t>
      </w:r>
      <w:r w:rsidRPr="00C05CBA">
        <w:rPr>
          <w:highlight w:val="green"/>
          <w:u w:val="single"/>
        </w:rPr>
        <w:t>Bangladesh and Indonesia</w:t>
      </w:r>
      <w:r w:rsidRPr="00C05CBA">
        <w:rPr>
          <w:u w:val="single"/>
        </w:rPr>
        <w:t xml:space="preserve"> claimed that they could </w:t>
      </w:r>
      <w:r w:rsidRPr="00C05CBA">
        <w:rPr>
          <w:rStyle w:val="Emphasis"/>
          <w:highlight w:val="green"/>
        </w:rPr>
        <w:t>manufacture millions</w:t>
      </w:r>
      <w:r w:rsidRPr="00C05CBA">
        <w:rPr>
          <w:rStyle w:val="Emphasis"/>
        </w:rPr>
        <w:t xml:space="preserve"> of COVID-19 vaccine doses a year</w:t>
      </w:r>
      <w:r w:rsidRPr="00C05CBA">
        <w:rPr>
          <w:u w:val="single"/>
        </w:rPr>
        <w:t xml:space="preserve"> if pharmaceutical companies share the know-how</w:t>
      </w:r>
      <w:r w:rsidRPr="00C05CBA">
        <w:rPr>
          <w:sz w:val="16"/>
        </w:rPr>
        <w:t xml:space="preserve">.27 Recently, </w:t>
      </w:r>
      <w:r w:rsidRPr="00C05CBA">
        <w:rPr>
          <w:highlight w:val="green"/>
          <w:u w:val="single"/>
        </w:rPr>
        <w:t>Vietnam</w:t>
      </w:r>
      <w:r w:rsidRPr="00C05CBA">
        <w:rPr>
          <w:u w:val="single"/>
        </w:rPr>
        <w:t xml:space="preserve"> also said that the country </w:t>
      </w:r>
      <w:r w:rsidRPr="00C05CBA">
        <w:rPr>
          <w:highlight w:val="green"/>
          <w:u w:val="single"/>
        </w:rPr>
        <w:t xml:space="preserve">could </w:t>
      </w:r>
      <w:r w:rsidRPr="00C05CBA">
        <w:rPr>
          <w:rStyle w:val="Emphasis"/>
          <w:highlight w:val="green"/>
        </w:rPr>
        <w:t>satisfy</w:t>
      </w:r>
      <w:r w:rsidRPr="00C05CBA">
        <w:rPr>
          <w:rStyle w:val="Emphasis"/>
        </w:rPr>
        <w:t xml:space="preserve"> COVID-19 vaccine </w:t>
      </w:r>
      <w:r w:rsidRPr="00C05CBA">
        <w:rPr>
          <w:rStyle w:val="Emphasis"/>
          <w:highlight w:val="green"/>
        </w:rPr>
        <w:t>production</w:t>
      </w:r>
      <w:r w:rsidRPr="00C05CBA">
        <w:rPr>
          <w:u w:val="single"/>
        </w:rPr>
        <w:t xml:space="preserve"> requirements once it obtains vaccine patents</w:t>
      </w:r>
      <w:r w:rsidRPr="00C05CBA">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r w:rsidR="008D1DCD">
        <w:rPr>
          <w:sz w:val="16"/>
        </w:rPr>
        <w:t xml:space="preserve"> </w:t>
      </w:r>
      <w:r w:rsidRPr="00C05CBA">
        <w:rPr>
          <w:sz w:val="16"/>
        </w:rPr>
        <w:t xml:space="preserve">Moreover, </w:t>
      </w:r>
      <w:r w:rsidRPr="00C05CBA">
        <w:rPr>
          <w:u w:val="single"/>
        </w:rPr>
        <w:t xml:space="preserve">COVID-19 vaccine IPR runs </w:t>
      </w:r>
      <w:r w:rsidRPr="00C05CBA">
        <w:rPr>
          <w:rStyle w:val="Emphasis"/>
        </w:rPr>
        <w:t>across the entire value chain</w:t>
      </w:r>
      <w:r w:rsidRPr="00C05CBA">
        <w:rPr>
          <w:sz w:val="16"/>
        </w:rPr>
        <w:t xml:space="preserve"> – vaccine development, production, use, etc. A mere patent waiver may not be enough to address the issues related to its production and distribution. </w:t>
      </w:r>
      <w:r w:rsidRPr="00C05CBA">
        <w:rPr>
          <w:u w:val="single"/>
        </w:rPr>
        <w:t xml:space="preserve">What is more important here is to </w:t>
      </w:r>
      <w:r w:rsidRPr="00C05CBA">
        <w:rPr>
          <w:highlight w:val="green"/>
          <w:u w:val="single"/>
        </w:rPr>
        <w:t>share</w:t>
      </w:r>
      <w:r w:rsidRPr="00C05CBA">
        <w:rPr>
          <w:u w:val="single"/>
        </w:rPr>
        <w:t xml:space="preserve"> the technical </w:t>
      </w:r>
      <w:r w:rsidRPr="00C05CBA">
        <w:rPr>
          <w:rStyle w:val="Emphasis"/>
          <w:highlight w:val="green"/>
        </w:rPr>
        <w:t>know-how and information</w:t>
      </w:r>
      <w:r w:rsidRPr="00C05CBA">
        <w:rPr>
          <w:u w:val="single"/>
        </w:rPr>
        <w:t xml:space="preserve"> such as trade secrets. Therefore, the existing TRIPS flexibilities, such as </w:t>
      </w:r>
      <w:r w:rsidRPr="00C05CBA">
        <w:rPr>
          <w:rStyle w:val="Emphasis"/>
          <w:highlight w:val="green"/>
        </w:rPr>
        <w:t>compulsory</w:t>
      </w:r>
      <w:r w:rsidRPr="00C05CBA">
        <w:rPr>
          <w:rStyle w:val="Emphasis"/>
        </w:rPr>
        <w:t xml:space="preserve"> and voluntary </w:t>
      </w:r>
      <w:r w:rsidRPr="00C05CBA">
        <w:rPr>
          <w:rStyle w:val="Emphasis"/>
          <w:highlight w:val="green"/>
        </w:rPr>
        <w:t>licensing</w:t>
      </w:r>
      <w:r w:rsidRPr="00C05CBA">
        <w:rPr>
          <w:rStyle w:val="Emphasis"/>
        </w:rPr>
        <w:t xml:space="preserve">, are </w:t>
      </w:r>
      <w:r w:rsidRPr="00C05CBA">
        <w:rPr>
          <w:rStyle w:val="Emphasis"/>
          <w:highlight w:val="green"/>
        </w:rPr>
        <w:t>insufficient</w:t>
      </w:r>
      <w:r w:rsidRPr="00C05CBA">
        <w:rPr>
          <w:u w:val="single"/>
        </w:rPr>
        <w:t xml:space="preserve"> to address this crisis</w:t>
      </w:r>
      <w:r w:rsidRPr="00C05CBA">
        <w:rPr>
          <w:sz w:val="16"/>
        </w:rPr>
        <w:t>. Further, compulsory licensing and the domestic legal procedures it requires is cumbersome and not expedient in a public health crisis like the COVID-19 pandemic.</w:t>
      </w:r>
      <w:r w:rsidR="008D1DCD">
        <w:rPr>
          <w:sz w:val="16"/>
        </w:rPr>
        <w:t xml:space="preserve"> </w:t>
      </w:r>
      <w:r w:rsidRPr="00C05CBA">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3EC08F7A" w14:textId="77777777" w:rsidR="00610CFB" w:rsidRPr="00C05CBA" w:rsidRDefault="00610CFB" w:rsidP="00610CFB">
      <w:pPr>
        <w:pStyle w:val="Heading4"/>
        <w:spacing w:before="0" w:after="40" w:line="276" w:lineRule="auto"/>
        <w:rPr>
          <w:rFonts w:cs="Calibri"/>
        </w:rPr>
      </w:pPr>
      <w:r w:rsidRPr="00C05CBA">
        <w:rPr>
          <w:rFonts w:cs="Calibri"/>
        </w:rPr>
        <w:t xml:space="preserve">Yes </w:t>
      </w:r>
      <w:r w:rsidRPr="00C05CBA">
        <w:rPr>
          <w:rFonts w:cs="Calibri"/>
          <w:u w:val="single"/>
        </w:rPr>
        <w:t>scale-up</w:t>
      </w:r>
      <w:r w:rsidRPr="00C05CBA">
        <w:rPr>
          <w:rFonts w:cs="Calibri"/>
        </w:rPr>
        <w:t xml:space="preserve"> for covid.</w:t>
      </w:r>
    </w:p>
    <w:p w14:paraId="7C4D23B1" w14:textId="77777777" w:rsidR="00610CFB" w:rsidRPr="00C05CBA" w:rsidRDefault="00610CFB" w:rsidP="00610CFB">
      <w:pPr>
        <w:spacing w:after="40" w:line="276" w:lineRule="auto"/>
      </w:pPr>
      <w:r w:rsidRPr="00C05CBA">
        <w:rPr>
          <w:rStyle w:val="Style13ptBold"/>
        </w:rPr>
        <w:t>Erfani et al 21</w:t>
      </w:r>
      <w:r w:rsidRPr="00C05CBA">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1" w:history="1">
        <w:r w:rsidRPr="00C05CBA">
          <w:rPr>
            <w:rStyle w:val="Hyperlink"/>
          </w:rPr>
          <w:t>https://www.statnews.com/2021/05/19/beyond-a-symbolic-gesture-whats-needed-to-turn-the-ip-waiver-into-covid-19-vaccines/</w:t>
        </w:r>
      </w:hyperlink>
      <w:r w:rsidRPr="00C05CBA">
        <w:t>] Justin</w:t>
      </w:r>
    </w:p>
    <w:p w14:paraId="365F3E7A" w14:textId="77777777" w:rsidR="00610CFB" w:rsidRPr="00C05CBA" w:rsidRDefault="00610CFB" w:rsidP="00610CFB">
      <w:pPr>
        <w:spacing w:after="40" w:line="276" w:lineRule="auto"/>
        <w:rPr>
          <w:sz w:val="16"/>
        </w:rPr>
      </w:pPr>
      <w:r w:rsidRPr="00C05CBA">
        <w:rPr>
          <w:u w:val="single"/>
        </w:rPr>
        <w:t>Currently many idle su</w:t>
      </w:r>
      <w:r w:rsidRPr="008D1DCD">
        <w:rPr>
          <w:u w:val="single"/>
        </w:rPr>
        <w:t xml:space="preserve">ppliers </w:t>
      </w:r>
      <w:r w:rsidRPr="008D1DCD">
        <w:rPr>
          <w:rStyle w:val="Emphasis"/>
        </w:rPr>
        <w:t>can’t begin vaccine production</w:t>
      </w:r>
      <w:r w:rsidRPr="008D1DCD">
        <w:rPr>
          <w:u w:val="single"/>
        </w:rPr>
        <w:t xml:space="preserve"> until they upgrade and </w:t>
      </w:r>
      <w:r w:rsidRPr="008D1DCD">
        <w:rPr>
          <w:rStyle w:val="Emphasis"/>
        </w:rPr>
        <w:t>repurpose existing manufacturing capacity</w:t>
      </w:r>
      <w:r w:rsidRPr="008D1DCD">
        <w:rPr>
          <w:u w:val="single"/>
        </w:rPr>
        <w:t xml:space="preserve"> for new tech</w:t>
      </w:r>
      <w:r w:rsidRPr="00C05CBA">
        <w:rPr>
          <w:u w:val="single"/>
        </w:rPr>
        <w:t xml:space="preserve">nology. </w:t>
      </w:r>
      <w:r w:rsidRPr="00C05CBA">
        <w:rPr>
          <w:highlight w:val="green"/>
          <w:u w:val="single"/>
        </w:rPr>
        <w:t>Opponents</w:t>
      </w:r>
      <w:r w:rsidRPr="00C05CBA">
        <w:rPr>
          <w:u w:val="single"/>
        </w:rPr>
        <w:t xml:space="preserve"> often </w:t>
      </w:r>
      <w:r w:rsidRPr="00C05CBA">
        <w:rPr>
          <w:highlight w:val="green"/>
          <w:u w:val="single"/>
        </w:rPr>
        <w:t>argue</w:t>
      </w:r>
      <w:r w:rsidRPr="00C05CBA">
        <w:rPr>
          <w:u w:val="single"/>
        </w:rPr>
        <w:t xml:space="preserve"> that </w:t>
      </w:r>
      <w:r w:rsidRPr="00C05CBA">
        <w:rPr>
          <w:rStyle w:val="Emphasis"/>
        </w:rPr>
        <w:t xml:space="preserve">this step is the true </w:t>
      </w:r>
      <w:r w:rsidRPr="00C05CBA">
        <w:rPr>
          <w:rStyle w:val="Emphasis"/>
          <w:highlight w:val="green"/>
        </w:rPr>
        <w:t xml:space="preserve">barrier </w:t>
      </w:r>
      <w:r w:rsidRPr="00C05CBA">
        <w:rPr>
          <w:rStyle w:val="Emphasis"/>
        </w:rPr>
        <w:t xml:space="preserve">to rapid </w:t>
      </w:r>
      <w:r w:rsidRPr="00C05CBA">
        <w:rPr>
          <w:rStyle w:val="Emphasis"/>
          <w:highlight w:val="green"/>
        </w:rPr>
        <w:t>scale-up</w:t>
      </w:r>
      <w:r w:rsidRPr="00C05CBA">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7EECADDA" w14:textId="77777777" w:rsidR="00610CFB" w:rsidRPr="00C05CBA" w:rsidRDefault="00610CFB" w:rsidP="00610CFB">
      <w:pPr>
        <w:spacing w:after="40" w:line="276" w:lineRule="auto"/>
        <w:rPr>
          <w:sz w:val="16"/>
        </w:rPr>
      </w:pPr>
      <w:r w:rsidRPr="00C05CBA">
        <w:rPr>
          <w:u w:val="single"/>
        </w:rPr>
        <w:t xml:space="preserve">This </w:t>
      </w:r>
      <w:r w:rsidRPr="00C05CBA">
        <w:rPr>
          <w:highlight w:val="green"/>
          <w:u w:val="single"/>
        </w:rPr>
        <w:t xml:space="preserve">argument </w:t>
      </w:r>
      <w:r w:rsidRPr="00C05CBA">
        <w:rPr>
          <w:rStyle w:val="Emphasis"/>
          <w:highlight w:val="green"/>
        </w:rPr>
        <w:t>ignores</w:t>
      </w:r>
      <w:r w:rsidRPr="00C05CBA">
        <w:rPr>
          <w:rStyle w:val="Emphasis"/>
        </w:rPr>
        <w:t xml:space="preserve"> two core truths</w:t>
      </w:r>
      <w:r w:rsidRPr="00C05CBA">
        <w:rPr>
          <w:u w:val="single"/>
        </w:rPr>
        <w:t xml:space="preserve">: In many cases, </w:t>
      </w:r>
      <w:r w:rsidRPr="00C05CBA">
        <w:rPr>
          <w:rStyle w:val="Emphasis"/>
          <w:highlight w:val="green"/>
        </w:rPr>
        <w:t>manufacturing</w:t>
      </w:r>
      <w:r w:rsidRPr="00C05CBA">
        <w:rPr>
          <w:rStyle w:val="Emphasis"/>
        </w:rPr>
        <w:t xml:space="preserve"> capacity needs only </w:t>
      </w:r>
      <w:r w:rsidRPr="00C05CBA">
        <w:rPr>
          <w:rStyle w:val="Emphasis"/>
          <w:highlight w:val="green"/>
        </w:rPr>
        <w:t>repurposing</w:t>
      </w:r>
      <w:r w:rsidRPr="00C05CBA">
        <w:rPr>
          <w:rStyle w:val="Emphasis"/>
        </w:rPr>
        <w:t xml:space="preserve"> which can </w:t>
      </w:r>
      <w:r w:rsidRPr="00C05CBA">
        <w:rPr>
          <w:rStyle w:val="Emphasis"/>
          <w:highlight w:val="green"/>
        </w:rPr>
        <w:t xml:space="preserve">take </w:t>
      </w:r>
      <w:r w:rsidRPr="00C05CBA">
        <w:rPr>
          <w:rStyle w:val="Emphasis"/>
        </w:rPr>
        <w:t xml:space="preserve">mere </w:t>
      </w:r>
      <w:r w:rsidRPr="00C05CBA">
        <w:rPr>
          <w:rStyle w:val="Emphasis"/>
          <w:highlight w:val="green"/>
        </w:rPr>
        <w:t>months</w:t>
      </w:r>
      <w:r w:rsidRPr="00C05CBA">
        <w:rPr>
          <w:sz w:val="16"/>
        </w:rPr>
        <w:t>. And Covid-19, at the current global response and vaccination rates, will be a threat for years.</w:t>
      </w:r>
    </w:p>
    <w:p w14:paraId="58D674BD" w14:textId="77777777" w:rsidR="00610CFB" w:rsidRPr="00C05CBA" w:rsidRDefault="00610CFB" w:rsidP="00610CFB">
      <w:pPr>
        <w:spacing w:after="40" w:line="276" w:lineRule="auto"/>
        <w:rPr>
          <w:rStyle w:val="Emphasis"/>
        </w:rPr>
      </w:pPr>
      <w:r w:rsidRPr="00C05CBA">
        <w:rPr>
          <w:u w:val="single"/>
        </w:rPr>
        <w:t xml:space="preserve">Both truths suggest that we </w:t>
      </w:r>
      <w:r w:rsidRPr="00C05CBA">
        <w:rPr>
          <w:rStyle w:val="Emphasis"/>
        </w:rPr>
        <w:t>pass the blueprint and build the kitchen.</w:t>
      </w:r>
    </w:p>
    <w:p w14:paraId="364949E8" w14:textId="77777777" w:rsidR="00610CFB" w:rsidRPr="009722B7" w:rsidRDefault="00610CFB" w:rsidP="00610CFB">
      <w:pPr>
        <w:spacing w:after="40" w:line="276" w:lineRule="auto"/>
        <w:rPr>
          <w:b/>
          <w:iCs/>
          <w:u w:val="single"/>
        </w:rPr>
      </w:pPr>
      <w:r w:rsidRPr="00C05CBA">
        <w:rPr>
          <w:u w:val="single"/>
        </w:rPr>
        <w:t xml:space="preserve">Facilitating </w:t>
      </w:r>
      <w:r w:rsidRPr="00C05CBA">
        <w:rPr>
          <w:highlight w:val="green"/>
          <w:u w:val="single"/>
        </w:rPr>
        <w:t xml:space="preserve">structures </w:t>
      </w:r>
      <w:r w:rsidRPr="00C05CBA">
        <w:rPr>
          <w:u w:val="single"/>
        </w:rPr>
        <w:t xml:space="preserve">to transfer technology and capacity are </w:t>
      </w:r>
      <w:r w:rsidRPr="00C05CBA">
        <w:rPr>
          <w:rStyle w:val="Emphasis"/>
        </w:rPr>
        <w:t xml:space="preserve">already </w:t>
      </w:r>
      <w:r w:rsidRPr="00C05CBA">
        <w:rPr>
          <w:rStyle w:val="Emphasis"/>
          <w:highlight w:val="green"/>
        </w:rPr>
        <w:t>in place</w:t>
      </w:r>
      <w:r w:rsidRPr="00C05CBA">
        <w:rPr>
          <w:highlight w:val="green"/>
          <w:u w:val="single"/>
        </w:rPr>
        <w:t>.</w:t>
      </w:r>
      <w:r w:rsidRPr="00C05CBA">
        <w:rPr>
          <w:u w:val="single"/>
        </w:rPr>
        <w:t xml:space="preserve"> The </w:t>
      </w:r>
      <w:r w:rsidRPr="00C05CBA">
        <w:rPr>
          <w:highlight w:val="green"/>
          <w:u w:val="single"/>
        </w:rPr>
        <w:t>WHO launched</w:t>
      </w:r>
      <w:r w:rsidRPr="00C05CBA">
        <w:rPr>
          <w:u w:val="single"/>
        </w:rPr>
        <w:t xml:space="preserve"> the </w:t>
      </w:r>
      <w:r w:rsidRPr="00C05CBA">
        <w:rPr>
          <w:rStyle w:val="Emphasis"/>
          <w:highlight w:val="green"/>
        </w:rPr>
        <w:t>mRNA</w:t>
      </w:r>
      <w:r w:rsidRPr="00C05CBA">
        <w:rPr>
          <w:rStyle w:val="Emphasis"/>
        </w:rPr>
        <w:t xml:space="preserve"> technology </w:t>
      </w:r>
      <w:r w:rsidRPr="00C05CBA">
        <w:rPr>
          <w:rStyle w:val="Emphasis"/>
          <w:highlight w:val="green"/>
        </w:rPr>
        <w:t>transfer hub</w:t>
      </w:r>
      <w:r w:rsidRPr="00C05CBA">
        <w:rPr>
          <w:rStyle w:val="Emphasis"/>
        </w:rPr>
        <w:t xml:space="preserve"> model</w:t>
      </w:r>
      <w:r w:rsidRPr="00C05CBA">
        <w:rPr>
          <w:sz w:val="16"/>
        </w:rPr>
        <w:t xml:space="preserve"> last month to provide manufacturers in low- and middle-income countries </w:t>
      </w:r>
      <w:r w:rsidRPr="00C05CBA">
        <w:rPr>
          <w:highlight w:val="green"/>
          <w:u w:val="single"/>
        </w:rPr>
        <w:t>with</w:t>
      </w:r>
      <w:r w:rsidRPr="00C05CBA">
        <w:rPr>
          <w:u w:val="single"/>
        </w:rPr>
        <w:t xml:space="preserve"> the </w:t>
      </w:r>
      <w:r w:rsidRPr="00C05CBA">
        <w:rPr>
          <w:rStyle w:val="Emphasis"/>
          <w:highlight w:val="green"/>
        </w:rPr>
        <w:t>financial, training</w:t>
      </w:r>
      <w:r w:rsidRPr="00C05CBA">
        <w:rPr>
          <w:rStyle w:val="Emphasis"/>
        </w:rPr>
        <w:t xml:space="preserve">, and </w:t>
      </w:r>
      <w:r w:rsidRPr="00C05CBA">
        <w:rPr>
          <w:rStyle w:val="Emphasis"/>
          <w:highlight w:val="green"/>
        </w:rPr>
        <w:t>logistical support</w:t>
      </w:r>
      <w:r w:rsidRPr="00C05CBA">
        <w:rPr>
          <w:rStyle w:val="Emphasis"/>
        </w:rPr>
        <w:t xml:space="preserve"> needed</w:t>
      </w:r>
      <w:r w:rsidRPr="00C05CBA">
        <w:rPr>
          <w:u w:val="single"/>
        </w:rPr>
        <w:t xml:space="preserve"> </w:t>
      </w:r>
      <w:r w:rsidRPr="00C05CBA">
        <w:rPr>
          <w:highlight w:val="green"/>
          <w:u w:val="single"/>
        </w:rPr>
        <w:t>to scale up</w:t>
      </w:r>
      <w:r w:rsidRPr="00C05CBA">
        <w:rPr>
          <w:u w:val="single"/>
        </w:rPr>
        <w:t xml:space="preserve"> vaccine manufacturing capacity. Scores of </w:t>
      </w:r>
      <w:r w:rsidRPr="00C05CBA">
        <w:rPr>
          <w:highlight w:val="green"/>
          <w:u w:val="single"/>
        </w:rPr>
        <w:t xml:space="preserve">manufacturers </w:t>
      </w:r>
      <w:r w:rsidRPr="00C05CBA">
        <w:rPr>
          <w:u w:val="single"/>
        </w:rPr>
        <w:t xml:space="preserve">in these countries have already </w:t>
      </w:r>
      <w:r w:rsidRPr="00C05CBA">
        <w:rPr>
          <w:rStyle w:val="Emphasis"/>
          <w:highlight w:val="green"/>
        </w:rPr>
        <w:t>expressed interest</w:t>
      </w:r>
      <w:r w:rsidRPr="00C05CBA">
        <w:rPr>
          <w:highlight w:val="green"/>
          <w:u w:val="single"/>
        </w:rPr>
        <w:t>. This</w:t>
      </w:r>
      <w:r w:rsidRPr="00C05CBA">
        <w:rPr>
          <w:u w:val="single"/>
        </w:rPr>
        <w:t xml:space="preserve"> initiative, however, </w:t>
      </w:r>
      <w:r w:rsidRPr="00C05CBA">
        <w:rPr>
          <w:highlight w:val="green"/>
          <w:u w:val="single"/>
        </w:rPr>
        <w:t>requires</w:t>
      </w:r>
      <w:r w:rsidRPr="00C05CBA">
        <w:rPr>
          <w:u w:val="single"/>
        </w:rPr>
        <w:t xml:space="preserve"> recipient manufacturers to acquire </w:t>
      </w:r>
      <w:r w:rsidRPr="00C05CBA">
        <w:rPr>
          <w:rStyle w:val="Emphasis"/>
        </w:rPr>
        <w:t xml:space="preserve">the </w:t>
      </w:r>
      <w:r w:rsidRPr="00C05CBA">
        <w:rPr>
          <w:rStyle w:val="Emphasis"/>
          <w:highlight w:val="green"/>
        </w:rPr>
        <w:t xml:space="preserve">IP </w:t>
      </w:r>
      <w:r w:rsidRPr="00C05CBA">
        <w:rPr>
          <w:rStyle w:val="Emphasis"/>
        </w:rPr>
        <w:t xml:space="preserve">necessary for mRNA technologies— </w:t>
      </w:r>
      <w:r w:rsidRPr="00C05CBA">
        <w:rPr>
          <w:rStyle w:val="Emphasis"/>
          <w:highlight w:val="green"/>
        </w:rPr>
        <w:t>which is</w:t>
      </w:r>
      <w:r w:rsidRPr="00C05CBA">
        <w:rPr>
          <w:rStyle w:val="Emphasis"/>
        </w:rPr>
        <w:t xml:space="preserve"> currently </w:t>
      </w:r>
      <w:r w:rsidRPr="00C05CBA">
        <w:rPr>
          <w:rStyle w:val="Emphasis"/>
          <w:highlight w:val="green"/>
        </w:rPr>
        <w:t>missing</w:t>
      </w:r>
      <w:r w:rsidRPr="00C05CBA">
        <w:rPr>
          <w:rStyle w:val="Emphasis"/>
        </w:rPr>
        <w:t>.</w:t>
      </w:r>
    </w:p>
    <w:p w14:paraId="34A51B8E" w14:textId="77777777" w:rsidR="00610CFB" w:rsidRPr="00C05CBA" w:rsidRDefault="00610CFB" w:rsidP="00610CFB">
      <w:pPr>
        <w:pStyle w:val="Heading4"/>
        <w:spacing w:before="0" w:after="40" w:line="276" w:lineRule="auto"/>
        <w:rPr>
          <w:rFonts w:cs="Calibri"/>
        </w:rPr>
      </w:pPr>
      <w:r w:rsidRPr="00C05CBA">
        <w:rPr>
          <w:rFonts w:cs="Calibri"/>
        </w:rPr>
        <w:t xml:space="preserve">Corona escalates </w:t>
      </w:r>
      <w:r w:rsidRPr="00C05CBA">
        <w:rPr>
          <w:rFonts w:cs="Calibri"/>
          <w:u w:val="single"/>
        </w:rPr>
        <w:t>security threats</w:t>
      </w:r>
      <w:r w:rsidRPr="00C05CBA">
        <w:rPr>
          <w:rFonts w:cs="Calibri"/>
        </w:rPr>
        <w:t xml:space="preserve"> that cause </w:t>
      </w:r>
      <w:r w:rsidRPr="00C05CBA">
        <w:rPr>
          <w:rFonts w:cs="Calibri"/>
          <w:u w:val="single"/>
        </w:rPr>
        <w:t>extinction</w:t>
      </w:r>
      <w:r w:rsidRPr="00C05CBA">
        <w:rPr>
          <w:rFonts w:cs="Calibri"/>
        </w:rPr>
        <w:t xml:space="preserve"> – cooperation thesis is </w:t>
      </w:r>
      <w:r w:rsidRPr="00C05CBA">
        <w:rPr>
          <w:rFonts w:cs="Calibri"/>
          <w:u w:val="single"/>
        </w:rPr>
        <w:t>wrong</w:t>
      </w:r>
      <w:r w:rsidRPr="00C05CBA">
        <w:rPr>
          <w:rFonts w:cs="Calibri"/>
        </w:rPr>
        <w:t>.</w:t>
      </w:r>
    </w:p>
    <w:p w14:paraId="3D1EDAFF" w14:textId="77777777" w:rsidR="00610CFB" w:rsidRPr="00C05CBA" w:rsidRDefault="00610CFB" w:rsidP="00610CFB">
      <w:pPr>
        <w:spacing w:after="40" w:line="276" w:lineRule="auto"/>
      </w:pPr>
      <w:r w:rsidRPr="00C05CBA">
        <w:rPr>
          <w:rStyle w:val="Style13ptBold"/>
        </w:rPr>
        <w:t>Recna 21</w:t>
      </w:r>
      <w:r w:rsidRPr="00C05CBA">
        <w:t xml:space="preserve"> [Research Center for Nuclear Weapon Abolition; Nagasaki, Japan; “Pandemic Futures and Nuclear Weapon Risks: The Nagasaki 75th Anniversary pandemic-nuclear nexus scenarios final report,” Journal for Peace and Nuclear Disarmament; 5/28/21; </w:t>
      </w:r>
      <w:hyperlink r:id="rId12" w:history="1">
        <w:r w:rsidRPr="00C05CBA">
          <w:rPr>
            <w:rStyle w:val="Hyperlink"/>
          </w:rPr>
          <w:t>https://www.tandfonline.com/doi/full/10.1080/25751654.2021.1890867</w:t>
        </w:r>
      </w:hyperlink>
      <w:r w:rsidRPr="00C05CBA">
        <w:t>] Justin</w:t>
      </w:r>
    </w:p>
    <w:p w14:paraId="63C43C41" w14:textId="77777777" w:rsidR="00610CFB" w:rsidRPr="00C05CBA" w:rsidRDefault="00610CFB" w:rsidP="00610CFB">
      <w:pPr>
        <w:spacing w:after="40" w:line="276" w:lineRule="auto"/>
        <w:rPr>
          <w:rStyle w:val="Emphasis"/>
        </w:rPr>
      </w:pPr>
      <w:r w:rsidRPr="00C05CBA">
        <w:rPr>
          <w:sz w:val="16"/>
        </w:rPr>
        <w:t xml:space="preserve">The Challenge: </w:t>
      </w:r>
      <w:r w:rsidRPr="008D1DCD">
        <w:rPr>
          <w:rStyle w:val="Emphasis"/>
        </w:rPr>
        <w:t>Multiple Existential Threats</w:t>
      </w:r>
    </w:p>
    <w:p w14:paraId="7A487EB9" w14:textId="77777777" w:rsidR="00610CFB" w:rsidRPr="00C05CBA" w:rsidRDefault="00610CFB" w:rsidP="00610CFB">
      <w:pPr>
        <w:spacing w:after="40" w:line="276" w:lineRule="auto"/>
        <w:rPr>
          <w:sz w:val="16"/>
        </w:rPr>
      </w:pPr>
      <w:r w:rsidRPr="00C05CBA">
        <w:rPr>
          <w:sz w:val="16"/>
        </w:rPr>
        <w:t xml:space="preserve">The relationship between pandemics and war is as long as human history. Past </w:t>
      </w:r>
      <w:r w:rsidRPr="00C05CBA">
        <w:rPr>
          <w:highlight w:val="green"/>
          <w:u w:val="single"/>
        </w:rPr>
        <w:t>pandemics</w:t>
      </w:r>
      <w:r w:rsidRPr="00C05CBA">
        <w:rPr>
          <w:u w:val="single"/>
        </w:rPr>
        <w:t xml:space="preserve"> have </w:t>
      </w:r>
      <w:r w:rsidRPr="00C05CBA">
        <w:rPr>
          <w:rStyle w:val="Emphasis"/>
        </w:rPr>
        <w:t>set the scene for wars</w:t>
      </w:r>
      <w:r w:rsidRPr="00C05CBA">
        <w:rPr>
          <w:u w:val="single"/>
        </w:rPr>
        <w:t xml:space="preserve"> by </w:t>
      </w:r>
      <w:r w:rsidRPr="00C05CBA">
        <w:rPr>
          <w:rStyle w:val="Emphasis"/>
          <w:highlight w:val="green"/>
        </w:rPr>
        <w:t>weaken</w:t>
      </w:r>
      <w:r w:rsidRPr="00C05CBA">
        <w:rPr>
          <w:rStyle w:val="Emphasis"/>
        </w:rPr>
        <w:t xml:space="preserve">ing </w:t>
      </w:r>
      <w:r w:rsidRPr="00C05CBA">
        <w:rPr>
          <w:rStyle w:val="Emphasis"/>
          <w:highlight w:val="green"/>
        </w:rPr>
        <w:t>societies</w:t>
      </w:r>
      <w:r w:rsidRPr="00C05CBA">
        <w:rPr>
          <w:u w:val="single"/>
        </w:rPr>
        <w:t xml:space="preserve">, undermining </w:t>
      </w:r>
      <w:r w:rsidRPr="00C05CBA">
        <w:rPr>
          <w:rStyle w:val="Emphasis"/>
        </w:rPr>
        <w:t>resilience</w:t>
      </w:r>
      <w:r w:rsidRPr="00C05CBA">
        <w:rPr>
          <w:u w:val="single"/>
        </w:rPr>
        <w:t xml:space="preserve">, and </w:t>
      </w:r>
      <w:r w:rsidRPr="00C05CBA">
        <w:rPr>
          <w:rStyle w:val="Emphasis"/>
          <w:highlight w:val="green"/>
        </w:rPr>
        <w:t>exacerbating</w:t>
      </w:r>
      <w:r w:rsidRPr="00C05CBA">
        <w:rPr>
          <w:rStyle w:val="Emphasis"/>
        </w:rPr>
        <w:t xml:space="preserve"> civil and inter-state </w:t>
      </w:r>
      <w:r w:rsidRPr="00C05CBA">
        <w:rPr>
          <w:rStyle w:val="Emphasis"/>
          <w:highlight w:val="green"/>
        </w:rPr>
        <w:t>conflict</w:t>
      </w:r>
      <w:r w:rsidRPr="00C05CBA">
        <w:rPr>
          <w:u w:val="single"/>
        </w:rPr>
        <w:t>.</w:t>
      </w:r>
      <w:r w:rsidRPr="00C05CBA">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4A327BBD" w14:textId="77777777" w:rsidR="00610CFB" w:rsidRPr="00C05CBA" w:rsidRDefault="00610CFB" w:rsidP="00610CFB">
      <w:pPr>
        <w:spacing w:after="40" w:line="276" w:lineRule="auto"/>
        <w:rPr>
          <w:rStyle w:val="Emphasis"/>
        </w:rPr>
      </w:pPr>
      <w:r w:rsidRPr="00C05CBA">
        <w:rPr>
          <w:u w:val="single"/>
        </w:rPr>
        <w:t xml:space="preserve">The COVID-19 is the most </w:t>
      </w:r>
      <w:r w:rsidRPr="00C05CBA">
        <w:rPr>
          <w:rStyle w:val="Emphasis"/>
        </w:rPr>
        <w:t>demonic pandemic threat in modern history</w:t>
      </w:r>
      <w:r w:rsidRPr="00C05CBA">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C05CBA">
        <w:rPr>
          <w:rStyle w:val="Emphasis"/>
        </w:rPr>
        <w:t>increase or decrease the risks associated with these twin threats, climate change effects, and the next use of nuclear weapons in war.5</w:t>
      </w:r>
    </w:p>
    <w:p w14:paraId="0DC1D74E" w14:textId="77777777" w:rsidR="00610CFB" w:rsidRPr="00C05CBA" w:rsidRDefault="00610CFB" w:rsidP="00610CFB">
      <w:pPr>
        <w:spacing w:after="40" w:line="276" w:lineRule="auto"/>
        <w:rPr>
          <w:rStyle w:val="Emphasis"/>
        </w:rPr>
      </w:pPr>
      <w:r w:rsidRPr="00C05CBA">
        <w:rPr>
          <w:sz w:val="16"/>
        </w:rPr>
        <w:t xml:space="preserve">Today, the nine </w:t>
      </w:r>
      <w:r w:rsidRPr="00C05CBA">
        <w:rPr>
          <w:rStyle w:val="Emphasis"/>
          <w:highlight w:val="green"/>
        </w:rPr>
        <w:t>nuclear weapons</w:t>
      </w:r>
      <w:r w:rsidRPr="00C05CBA">
        <w:rPr>
          <w:rStyle w:val="Emphasis"/>
        </w:rPr>
        <w:t xml:space="preserve"> arsenals</w:t>
      </w:r>
      <w:r w:rsidRPr="00C05CBA">
        <w:rPr>
          <w:u w:val="single"/>
        </w:rPr>
        <w:t xml:space="preserve"> not only can </w:t>
      </w:r>
      <w:r w:rsidRPr="00C05CBA">
        <w:rPr>
          <w:rStyle w:val="Heading3Char"/>
          <w:rFonts w:cs="Calibri"/>
          <w:sz w:val="22"/>
          <w:szCs w:val="22"/>
          <w:highlight w:val="green"/>
        </w:rPr>
        <w:t>annihilate</w:t>
      </w:r>
      <w:r w:rsidRPr="00C05CBA">
        <w:rPr>
          <w:rStyle w:val="Heading3Char"/>
          <w:rFonts w:cs="Calibri"/>
          <w:sz w:val="22"/>
          <w:szCs w:val="22"/>
        </w:rPr>
        <w:t xml:space="preserve"> hundreds of </w:t>
      </w:r>
      <w:r w:rsidRPr="00C05CBA">
        <w:rPr>
          <w:rStyle w:val="Heading3Char"/>
          <w:rFonts w:cs="Calibri"/>
          <w:sz w:val="22"/>
          <w:szCs w:val="22"/>
          <w:highlight w:val="green"/>
        </w:rPr>
        <w:t>cities</w:t>
      </w:r>
      <w:r w:rsidRPr="00C05CBA">
        <w:rPr>
          <w:u w:val="single"/>
        </w:rPr>
        <w:t xml:space="preserve">, but also </w:t>
      </w:r>
      <w:r w:rsidRPr="00C05CBA">
        <w:rPr>
          <w:highlight w:val="green"/>
          <w:u w:val="single"/>
        </w:rPr>
        <w:t xml:space="preserve">cause </w:t>
      </w:r>
      <w:r w:rsidRPr="00C05CBA">
        <w:rPr>
          <w:rStyle w:val="Emphasis"/>
        </w:rPr>
        <w:t xml:space="preserve">nuclear </w:t>
      </w:r>
      <w:r w:rsidRPr="00C05CBA">
        <w:rPr>
          <w:rStyle w:val="Emphasis"/>
          <w:highlight w:val="green"/>
        </w:rPr>
        <w:t xml:space="preserve">winter and </w:t>
      </w:r>
      <w:r w:rsidRPr="00C05CBA">
        <w:rPr>
          <w:rStyle w:val="Emphasis"/>
        </w:rPr>
        <w:t xml:space="preserve">mass </w:t>
      </w:r>
      <w:r w:rsidRPr="00C05CBA">
        <w:rPr>
          <w:rStyle w:val="Emphasis"/>
          <w:highlight w:val="green"/>
        </w:rPr>
        <w:t>starvation</w:t>
      </w:r>
      <w:r w:rsidRPr="00C05CBA">
        <w:rPr>
          <w:highlight w:val="green"/>
          <w:u w:val="single"/>
        </w:rPr>
        <w:t xml:space="preserve"> of</w:t>
      </w:r>
      <w:r w:rsidRPr="00C05CBA">
        <w:rPr>
          <w:u w:val="single"/>
        </w:rPr>
        <w:t xml:space="preserve"> a billion or more people, if not </w:t>
      </w:r>
      <w:r w:rsidRPr="00C05CBA">
        <w:rPr>
          <w:highlight w:val="green"/>
          <w:u w:val="single"/>
        </w:rPr>
        <w:t xml:space="preserve">the </w:t>
      </w:r>
      <w:r w:rsidRPr="00C05CBA">
        <w:rPr>
          <w:rStyle w:val="Heading3Char"/>
          <w:rFonts w:cs="Calibri"/>
          <w:sz w:val="22"/>
          <w:szCs w:val="22"/>
          <w:highlight w:val="green"/>
        </w:rPr>
        <w:t>entire</w:t>
      </w:r>
      <w:r w:rsidRPr="00C05CBA">
        <w:rPr>
          <w:rStyle w:val="Heading3Char"/>
          <w:rFonts w:cs="Calibri"/>
          <w:sz w:val="22"/>
          <w:szCs w:val="22"/>
        </w:rPr>
        <w:t xml:space="preserve"> human </w:t>
      </w:r>
      <w:r w:rsidRPr="00C05CBA">
        <w:rPr>
          <w:rStyle w:val="Heading3Char"/>
          <w:rFonts w:cs="Calibri"/>
          <w:sz w:val="22"/>
          <w:szCs w:val="22"/>
          <w:highlight w:val="green"/>
        </w:rPr>
        <w:t>species</w:t>
      </w:r>
      <w:r w:rsidRPr="00C05CBA">
        <w:rPr>
          <w:u w:val="single"/>
        </w:rPr>
        <w:t xml:space="preserve">. </w:t>
      </w:r>
      <w:r w:rsidRPr="00C05CBA">
        <w:rPr>
          <w:sz w:val="16"/>
        </w:rPr>
        <w:t xml:space="preserve">Concurrently, </w:t>
      </w:r>
      <w:r w:rsidRPr="00C05CBA">
        <w:rPr>
          <w:u w:val="single"/>
        </w:rPr>
        <w:t xml:space="preserve">climate change is </w:t>
      </w:r>
      <w:r w:rsidRPr="00C05CBA">
        <w:rPr>
          <w:rStyle w:val="Emphasis"/>
        </w:rPr>
        <w:t>enveloping the planet with more frequent</w:t>
      </w:r>
      <w:r w:rsidRPr="00C05CBA">
        <w:rPr>
          <w:u w:val="single"/>
        </w:rPr>
        <w:t xml:space="preserve"> and </w:t>
      </w:r>
      <w:r w:rsidRPr="00C05CBA">
        <w:rPr>
          <w:rStyle w:val="Emphasis"/>
        </w:rPr>
        <w:t>intense storms</w:t>
      </w:r>
      <w:r w:rsidRPr="00C05CBA">
        <w:rPr>
          <w:u w:val="single"/>
        </w:rPr>
        <w:t xml:space="preserve">, accelerating </w:t>
      </w:r>
      <w:r w:rsidRPr="00C05CBA">
        <w:rPr>
          <w:rStyle w:val="Emphasis"/>
        </w:rPr>
        <w:t>sea level rise</w:t>
      </w:r>
      <w:r w:rsidRPr="00C05CBA">
        <w:rPr>
          <w:u w:val="single"/>
        </w:rPr>
        <w:t xml:space="preserve">, and advancing </w:t>
      </w:r>
      <w:r w:rsidRPr="00C05CBA">
        <w:rPr>
          <w:rStyle w:val="Emphasis"/>
        </w:rPr>
        <w:t>rapid ecological change</w:t>
      </w:r>
      <w:r w:rsidRPr="00C05CBA">
        <w:rPr>
          <w:u w:val="single"/>
        </w:rPr>
        <w:t xml:space="preserve">, expressed in </w:t>
      </w:r>
      <w:r w:rsidRPr="00C05CBA">
        <w:rPr>
          <w:rStyle w:val="Emphasis"/>
        </w:rPr>
        <w:t>unprecedented forest fires</w:t>
      </w:r>
      <w:r w:rsidRPr="00C05CBA">
        <w:rPr>
          <w:u w:val="single"/>
        </w:rPr>
        <w:t xml:space="preserve"> across the world</w:t>
      </w:r>
      <w:r w:rsidRPr="00C05CBA">
        <w:rPr>
          <w:sz w:val="16"/>
        </w:rPr>
        <w:t xml:space="preserve">. </w:t>
      </w:r>
      <w:r w:rsidRPr="00C05CBA">
        <w:rPr>
          <w:u w:val="single"/>
        </w:rPr>
        <w:t xml:space="preserve">Already </w:t>
      </w:r>
      <w:r w:rsidRPr="00C05CBA">
        <w:rPr>
          <w:rStyle w:val="Emphasis"/>
        </w:rPr>
        <w:t>stretched</w:t>
      </w:r>
      <w:r w:rsidRPr="00C05CBA">
        <w:rPr>
          <w:u w:val="single"/>
        </w:rPr>
        <w:t xml:space="preserve"> to a breaking point</w:t>
      </w:r>
      <w:r w:rsidRPr="00C05CBA">
        <w:rPr>
          <w:sz w:val="16"/>
        </w:rPr>
        <w:t xml:space="preserve"> in many countries, </w:t>
      </w:r>
      <w:r w:rsidRPr="00C05CBA">
        <w:rPr>
          <w:u w:val="single"/>
        </w:rPr>
        <w:t xml:space="preserve">the current pandemic may overcome resilience to the point of near or </w:t>
      </w:r>
      <w:r w:rsidRPr="00C05CBA">
        <w:rPr>
          <w:rStyle w:val="Emphasis"/>
        </w:rPr>
        <w:t>actual collapse of social, economic, and political order.</w:t>
      </w:r>
    </w:p>
    <w:p w14:paraId="606D966A" w14:textId="77777777" w:rsidR="00610CFB" w:rsidRPr="00C05CBA" w:rsidRDefault="00610CFB" w:rsidP="00610CFB">
      <w:pPr>
        <w:spacing w:after="40" w:line="276" w:lineRule="auto"/>
        <w:rPr>
          <w:u w:val="single"/>
        </w:rPr>
      </w:pPr>
      <w:r w:rsidRPr="00C05CBA">
        <w:rPr>
          <w:sz w:val="16"/>
        </w:rPr>
        <w:t xml:space="preserve">In this extraordinary moment, </w:t>
      </w:r>
      <w:r w:rsidRPr="00C05CBA">
        <w:rPr>
          <w:u w:val="single"/>
        </w:rPr>
        <w:t xml:space="preserve">it is timely to </w:t>
      </w:r>
      <w:r w:rsidRPr="00C05CBA">
        <w:rPr>
          <w:rStyle w:val="Emphasis"/>
        </w:rPr>
        <w:t>reflect</w:t>
      </w:r>
      <w:r w:rsidRPr="00C05CBA">
        <w:rPr>
          <w:u w:val="single"/>
        </w:rPr>
        <w:t xml:space="preserve"> on the existence and </w:t>
      </w:r>
      <w:r w:rsidRPr="00C05CBA">
        <w:rPr>
          <w:rStyle w:val="Emphasis"/>
        </w:rPr>
        <w:t xml:space="preserve">possible uses of </w:t>
      </w:r>
      <w:r w:rsidRPr="00C05CBA">
        <w:rPr>
          <w:rStyle w:val="Emphasis"/>
          <w:highlight w:val="green"/>
        </w:rPr>
        <w:t>w</w:t>
      </w:r>
      <w:r w:rsidRPr="00C05CBA">
        <w:rPr>
          <w:rStyle w:val="Emphasis"/>
        </w:rPr>
        <w:t xml:space="preserve">eapons of </w:t>
      </w:r>
      <w:r w:rsidRPr="00C05CBA">
        <w:rPr>
          <w:rStyle w:val="Emphasis"/>
          <w:highlight w:val="green"/>
        </w:rPr>
        <w:t>m</w:t>
      </w:r>
      <w:r w:rsidRPr="00C05CBA">
        <w:rPr>
          <w:rStyle w:val="Emphasis"/>
        </w:rPr>
        <w:t xml:space="preserve">ass </w:t>
      </w:r>
      <w:r w:rsidRPr="00C05CBA">
        <w:rPr>
          <w:rStyle w:val="Emphasis"/>
          <w:highlight w:val="green"/>
        </w:rPr>
        <w:t>d</w:t>
      </w:r>
      <w:r w:rsidRPr="00C05CBA">
        <w:rPr>
          <w:rStyle w:val="Emphasis"/>
        </w:rPr>
        <w:t xml:space="preserve">estruction </w:t>
      </w:r>
      <w:r w:rsidRPr="00C05CBA">
        <w:rPr>
          <w:rStyle w:val="Emphasis"/>
          <w:highlight w:val="green"/>
        </w:rPr>
        <w:t>under pandemic</w:t>
      </w:r>
      <w:r w:rsidRPr="00C05CBA">
        <w:rPr>
          <w:rStyle w:val="Emphasis"/>
        </w:rPr>
        <w:t xml:space="preserve"> conditions</w:t>
      </w:r>
      <w:r w:rsidRPr="00C05CBA">
        <w:rPr>
          <w:sz w:val="16"/>
        </w:rPr>
        <w:t xml:space="preserve"> – most importantly, </w:t>
      </w:r>
      <w:r w:rsidRPr="00C05CBA">
        <w:rPr>
          <w:rStyle w:val="Emphasis"/>
        </w:rPr>
        <w:t>nuclear weapons</w:t>
      </w:r>
      <w:r w:rsidRPr="00C05CBA">
        <w:rPr>
          <w:u w:val="single"/>
        </w:rPr>
        <w:t xml:space="preserve">, but also </w:t>
      </w:r>
      <w:r w:rsidRPr="00C05CBA">
        <w:rPr>
          <w:rStyle w:val="Emphasis"/>
        </w:rPr>
        <w:t>chemical</w:t>
      </w:r>
      <w:r w:rsidRPr="00C05CBA">
        <w:rPr>
          <w:u w:val="single"/>
        </w:rPr>
        <w:t xml:space="preserve"> and </w:t>
      </w:r>
      <w:r w:rsidRPr="00C05CBA">
        <w:rPr>
          <w:rStyle w:val="Emphasis"/>
        </w:rPr>
        <w:t>biological</w:t>
      </w:r>
      <w:r w:rsidRPr="00C05CBA">
        <w:rPr>
          <w:u w:val="single"/>
        </w:rPr>
        <w:t xml:space="preserve"> weapons</w:t>
      </w:r>
      <w:r w:rsidRPr="00C05CBA">
        <w:rPr>
          <w:sz w:val="16"/>
        </w:rPr>
        <w:t xml:space="preserve">. Moments of </w:t>
      </w:r>
      <w:r w:rsidRPr="00C05CBA">
        <w:rPr>
          <w:rStyle w:val="Emphasis"/>
        </w:rPr>
        <w:t xml:space="preserve">extreme </w:t>
      </w:r>
      <w:r w:rsidRPr="00C05CBA">
        <w:rPr>
          <w:rStyle w:val="Emphasis"/>
          <w:highlight w:val="green"/>
        </w:rPr>
        <w:t xml:space="preserve">crisis </w:t>
      </w:r>
      <w:r w:rsidRPr="00C05CBA">
        <w:rPr>
          <w:rStyle w:val="Emphasis"/>
        </w:rPr>
        <w:t>and vulnerability</w:t>
      </w:r>
      <w:r w:rsidRPr="00C05CBA">
        <w:rPr>
          <w:u w:val="single"/>
        </w:rPr>
        <w:t xml:space="preserve"> can </w:t>
      </w:r>
      <w:r w:rsidRPr="00C05CBA">
        <w:rPr>
          <w:highlight w:val="green"/>
          <w:u w:val="single"/>
        </w:rPr>
        <w:t xml:space="preserve">prompt </w:t>
      </w:r>
      <w:r w:rsidRPr="00C05CBA">
        <w:rPr>
          <w:rStyle w:val="Emphasis"/>
          <w:highlight w:val="green"/>
        </w:rPr>
        <w:t>aggressive</w:t>
      </w:r>
      <w:r w:rsidRPr="00C05CBA">
        <w:rPr>
          <w:u w:val="single"/>
        </w:rPr>
        <w:t xml:space="preserve"> and counterintuitive </w:t>
      </w:r>
      <w:r w:rsidRPr="00C05CBA">
        <w:rPr>
          <w:rStyle w:val="Emphasis"/>
          <w:highlight w:val="green"/>
        </w:rPr>
        <w:t>actions</w:t>
      </w:r>
      <w:r w:rsidRPr="00C05CBA">
        <w:rPr>
          <w:u w:val="single"/>
        </w:rPr>
        <w:t xml:space="preserve"> that in turn may destabilize already precariously balanced threat systems, underpinned by conventional and nuclear weapons, as well as the threat of weaponized </w:t>
      </w:r>
      <w:r w:rsidRPr="00C05CBA">
        <w:rPr>
          <w:rStyle w:val="Emphasis"/>
        </w:rPr>
        <w:t>chemical and biological technologies</w:t>
      </w:r>
      <w:r w:rsidRPr="00C05CBA">
        <w:rPr>
          <w:sz w:val="16"/>
        </w:rPr>
        <w:t xml:space="preserve">. Consequently, </w:t>
      </w:r>
      <w:r w:rsidRPr="00C05CBA">
        <w:rPr>
          <w:u w:val="single"/>
        </w:rPr>
        <w:t xml:space="preserve">the </w:t>
      </w:r>
      <w:r w:rsidRPr="00C05CBA">
        <w:rPr>
          <w:rStyle w:val="Emphasis"/>
          <w:highlight w:val="green"/>
        </w:rPr>
        <w:t>risk</w:t>
      </w:r>
      <w:r w:rsidRPr="00C05CBA">
        <w:rPr>
          <w:rStyle w:val="Emphasis"/>
        </w:rPr>
        <w:t xml:space="preserve"> of the use of weapons of mass destruction</w:t>
      </w:r>
      <w:r w:rsidRPr="00C05CBA">
        <w:rPr>
          <w:u w:val="single"/>
        </w:rPr>
        <w:t xml:space="preserve"> (WMD), especially nuclear weapons, </w:t>
      </w:r>
      <w:r w:rsidRPr="00C05CBA">
        <w:rPr>
          <w:rStyle w:val="Emphasis"/>
          <w:highlight w:val="green"/>
        </w:rPr>
        <w:t>increases</w:t>
      </w:r>
      <w:r w:rsidRPr="00C05CBA">
        <w:rPr>
          <w:u w:val="single"/>
        </w:rPr>
        <w:t xml:space="preserve"> at such times, possibly sharply.</w:t>
      </w:r>
    </w:p>
    <w:p w14:paraId="67303A7F" w14:textId="77777777" w:rsidR="00610CFB" w:rsidRPr="00C05CBA" w:rsidRDefault="00610CFB" w:rsidP="00610CFB">
      <w:pPr>
        <w:spacing w:after="40" w:line="276" w:lineRule="auto"/>
        <w:rPr>
          <w:u w:val="single"/>
        </w:rPr>
      </w:pPr>
      <w:r w:rsidRPr="00C05CBA">
        <w:rPr>
          <w:sz w:val="16"/>
        </w:rPr>
        <w:t xml:space="preserve">The </w:t>
      </w:r>
      <w:r w:rsidRPr="00C05CBA">
        <w:rPr>
          <w:u w:val="single"/>
        </w:rPr>
        <w:t xml:space="preserve">COVID-19 pandemic is </w:t>
      </w:r>
      <w:r w:rsidRPr="00C05CBA">
        <w:rPr>
          <w:rStyle w:val="Emphasis"/>
        </w:rPr>
        <w:t>clearly driving massive, rapid, and unpredictable changes</w:t>
      </w:r>
      <w:r w:rsidRPr="00C05CBA">
        <w:rPr>
          <w:u w:val="single"/>
        </w:rPr>
        <w:t xml:space="preserve"> that will </w:t>
      </w:r>
      <w:r w:rsidRPr="00C05CBA">
        <w:rPr>
          <w:rStyle w:val="Emphasis"/>
        </w:rPr>
        <w:t>redefine every aspect of the human condition</w:t>
      </w:r>
      <w:r w:rsidRPr="00C05CBA">
        <w:rPr>
          <w:u w:val="single"/>
        </w:rPr>
        <w:t xml:space="preserve">, including </w:t>
      </w:r>
      <w:r w:rsidRPr="00C05CBA">
        <w:rPr>
          <w:rStyle w:val="Emphasis"/>
        </w:rPr>
        <w:t>WMD</w:t>
      </w:r>
      <w:r w:rsidRPr="00C05CBA">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C05CBA">
        <w:rPr>
          <w:u w:val="single"/>
        </w:rPr>
        <w:t xml:space="preserve">In a world </w:t>
      </w:r>
      <w:r w:rsidRPr="00C05CBA">
        <w:rPr>
          <w:rStyle w:val="Emphasis"/>
        </w:rPr>
        <w:t>reshaped by pandemics</w:t>
      </w:r>
      <w:r w:rsidRPr="00C05CBA">
        <w:rPr>
          <w:u w:val="single"/>
        </w:rPr>
        <w:t xml:space="preserve">, </w:t>
      </w:r>
      <w:r w:rsidRPr="00C05CBA">
        <w:rPr>
          <w:rStyle w:val="Emphasis"/>
        </w:rPr>
        <w:t>nuclear weapons</w:t>
      </w:r>
      <w:r w:rsidRPr="00C05CBA">
        <w:rPr>
          <w:u w:val="single"/>
        </w:rPr>
        <w:t xml:space="preserve"> – as well as correlated </w:t>
      </w:r>
      <w:r w:rsidRPr="00C05CBA">
        <w:rPr>
          <w:rStyle w:val="Emphasis"/>
        </w:rPr>
        <w:t>non-nuclear WMD</w:t>
      </w:r>
      <w:r w:rsidRPr="00C05CBA">
        <w:rPr>
          <w:u w:val="single"/>
        </w:rPr>
        <w:t xml:space="preserve">, </w:t>
      </w:r>
      <w:r w:rsidRPr="00C05CBA">
        <w:rPr>
          <w:rStyle w:val="Emphasis"/>
        </w:rPr>
        <w:t>nuclear alliances</w:t>
      </w:r>
      <w:r w:rsidRPr="00C05CBA">
        <w:rPr>
          <w:u w:val="single"/>
        </w:rPr>
        <w:t xml:space="preserve">, </w:t>
      </w:r>
      <w:r w:rsidRPr="00C05CBA">
        <w:rPr>
          <w:rStyle w:val="Emphasis"/>
        </w:rPr>
        <w:t>“deterrence” doctrines</w:t>
      </w:r>
      <w:r w:rsidRPr="00C05CBA">
        <w:rPr>
          <w:u w:val="single"/>
        </w:rPr>
        <w:t xml:space="preserve">, operational and </w:t>
      </w:r>
      <w:r w:rsidRPr="00C05CBA">
        <w:rPr>
          <w:rStyle w:val="Emphasis"/>
        </w:rPr>
        <w:t>declaratory policies</w:t>
      </w:r>
      <w:r w:rsidRPr="00C05CBA">
        <w:rPr>
          <w:u w:val="single"/>
        </w:rPr>
        <w:t xml:space="preserve">, nuclear </w:t>
      </w:r>
      <w:r w:rsidRPr="00C05CBA">
        <w:rPr>
          <w:rStyle w:val="Emphasis"/>
        </w:rPr>
        <w:t>extended deterrence</w:t>
      </w:r>
      <w:r w:rsidRPr="00C05CBA">
        <w:rPr>
          <w:u w:val="single"/>
        </w:rPr>
        <w:t xml:space="preserve">, organizational practices, and the </w:t>
      </w:r>
      <w:r w:rsidRPr="00C05CBA">
        <w:rPr>
          <w:rFonts w:eastAsiaTheme="majorEastAsia"/>
          <w:b/>
          <w:sz w:val="32"/>
          <w:u w:val="single"/>
        </w:rPr>
        <w:t>existential risks</w:t>
      </w:r>
      <w:r w:rsidRPr="00C05CBA">
        <w:rPr>
          <w:u w:val="single"/>
        </w:rPr>
        <w:t xml:space="preserve"> posed by retaining these capabilities – are all up for redefinition.</w:t>
      </w:r>
    </w:p>
    <w:p w14:paraId="4040F9BF" w14:textId="77777777" w:rsidR="00610CFB" w:rsidRPr="00C05CBA" w:rsidRDefault="00610CFB" w:rsidP="00610CFB">
      <w:pPr>
        <w:spacing w:after="40" w:line="276" w:lineRule="auto"/>
        <w:rPr>
          <w:sz w:val="16"/>
        </w:rPr>
      </w:pPr>
      <w:r w:rsidRPr="00C05CBA">
        <w:rPr>
          <w:sz w:val="16"/>
        </w:rPr>
        <w:t xml:space="preserve">A </w:t>
      </w:r>
      <w:r w:rsidRPr="00C05CBA">
        <w:rPr>
          <w:highlight w:val="green"/>
          <w:u w:val="single"/>
        </w:rPr>
        <w:t>pandemic</w:t>
      </w:r>
      <w:r w:rsidRPr="00C05CBA">
        <w:rPr>
          <w:u w:val="single"/>
        </w:rPr>
        <w:t xml:space="preserve"> has potential to </w:t>
      </w:r>
      <w:r w:rsidRPr="00C05CBA">
        <w:rPr>
          <w:rStyle w:val="Emphasis"/>
          <w:highlight w:val="green"/>
        </w:rPr>
        <w:t>destabilize</w:t>
      </w:r>
      <w:r w:rsidRPr="00C05CBA">
        <w:rPr>
          <w:rStyle w:val="Emphasis"/>
        </w:rPr>
        <w:t xml:space="preserve"> a nuclear-prone conflict by </w:t>
      </w:r>
      <w:r w:rsidRPr="00C05CBA">
        <w:rPr>
          <w:rStyle w:val="Emphasis"/>
          <w:highlight w:val="green"/>
        </w:rPr>
        <w:t>incapacitating</w:t>
      </w:r>
      <w:r w:rsidRPr="00C05CBA">
        <w:rPr>
          <w:u w:val="single"/>
        </w:rPr>
        <w:t xml:space="preserve"> the supreme nuclear commander or </w:t>
      </w:r>
      <w:r w:rsidRPr="00C05CBA">
        <w:rPr>
          <w:rStyle w:val="Emphasis"/>
          <w:highlight w:val="green"/>
        </w:rPr>
        <w:t>commanders</w:t>
      </w:r>
      <w:r w:rsidRPr="00C05CBA">
        <w:rPr>
          <w:highlight w:val="green"/>
          <w:u w:val="single"/>
        </w:rPr>
        <w:t xml:space="preserve"> who</w:t>
      </w:r>
      <w:r w:rsidRPr="00C05CBA">
        <w:rPr>
          <w:u w:val="single"/>
        </w:rPr>
        <w:t xml:space="preserve"> have to </w:t>
      </w:r>
      <w:r w:rsidRPr="00C05CBA">
        <w:rPr>
          <w:rStyle w:val="Emphasis"/>
          <w:highlight w:val="green"/>
        </w:rPr>
        <w:t>issue nuclear strike</w:t>
      </w:r>
      <w:r w:rsidRPr="00C05CBA">
        <w:rPr>
          <w:rStyle w:val="Emphasis"/>
        </w:rPr>
        <w:t xml:space="preserve"> orders</w:t>
      </w:r>
      <w:r w:rsidRPr="00C05CBA">
        <w:rPr>
          <w:u w:val="single"/>
        </w:rPr>
        <w:t xml:space="preserve">, creating </w:t>
      </w:r>
      <w:r w:rsidRPr="00C05CBA">
        <w:rPr>
          <w:highlight w:val="green"/>
          <w:u w:val="single"/>
        </w:rPr>
        <w:t>uncertainty</w:t>
      </w:r>
      <w:r w:rsidRPr="00C05CBA">
        <w:rPr>
          <w:u w:val="single"/>
        </w:rPr>
        <w:t xml:space="preserve"> as to who is in charge, how to handle nuclear mistakes</w:t>
      </w:r>
      <w:r w:rsidRPr="00C05CBA">
        <w:rPr>
          <w:sz w:val="16"/>
        </w:rPr>
        <w:t xml:space="preserve"> (such as errors, accidents, technological failures, and entanglement with conventional operations gone awry), </w:t>
      </w:r>
      <w:r w:rsidRPr="00C05CBA">
        <w:rPr>
          <w:u w:val="single"/>
        </w:rPr>
        <w:t xml:space="preserve">and opening a brief opportunity for a </w:t>
      </w:r>
      <w:r w:rsidRPr="00C05CBA">
        <w:rPr>
          <w:highlight w:val="green"/>
          <w:u w:val="single"/>
        </w:rPr>
        <w:t>first strike</w:t>
      </w:r>
      <w:r w:rsidRPr="00C05CBA">
        <w:rPr>
          <w:sz w:val="16"/>
        </w:rPr>
        <w:t xml:space="preserve"> at a time when the COVID-infected state may not be able to retaliate efficiently – or at all – </w:t>
      </w:r>
      <w:r w:rsidRPr="00C05CBA">
        <w:rPr>
          <w:u w:val="single"/>
        </w:rPr>
        <w:t xml:space="preserve">due to leadership </w:t>
      </w:r>
      <w:r w:rsidRPr="00C05CBA">
        <w:rPr>
          <w:highlight w:val="green"/>
          <w:u w:val="single"/>
        </w:rPr>
        <w:t>confusion</w:t>
      </w:r>
      <w:r w:rsidRPr="00C05CBA">
        <w:rPr>
          <w:u w:val="single"/>
        </w:rPr>
        <w:t>.</w:t>
      </w:r>
      <w:r w:rsidRPr="00C05CBA">
        <w:rPr>
          <w:sz w:val="16"/>
        </w:rPr>
        <w:t xml:space="preserve"> In some nuclear-laden conflicts, </w:t>
      </w:r>
      <w:r w:rsidRPr="00C05CBA">
        <w:rPr>
          <w:u w:val="single"/>
        </w:rPr>
        <w:t xml:space="preserve">a state might use a </w:t>
      </w:r>
      <w:r w:rsidRPr="00C05CBA">
        <w:rPr>
          <w:highlight w:val="green"/>
          <w:u w:val="single"/>
        </w:rPr>
        <w:t>pandemic</w:t>
      </w:r>
      <w:r w:rsidRPr="00C05CBA">
        <w:rPr>
          <w:u w:val="single"/>
        </w:rPr>
        <w:t xml:space="preserve"> as a </w:t>
      </w:r>
      <w:r w:rsidRPr="00C05CBA">
        <w:rPr>
          <w:highlight w:val="green"/>
          <w:u w:val="single"/>
        </w:rPr>
        <w:t>cover for</w:t>
      </w:r>
      <w:r w:rsidRPr="00C05CBA">
        <w:rPr>
          <w:u w:val="single"/>
        </w:rPr>
        <w:t xml:space="preserve"> political or military </w:t>
      </w:r>
      <w:r w:rsidRPr="00C05CBA">
        <w:rPr>
          <w:highlight w:val="green"/>
          <w:u w:val="single"/>
        </w:rPr>
        <w:t>provocations</w:t>
      </w:r>
      <w:r w:rsidRPr="00C05CBA">
        <w:rPr>
          <w:u w:val="single"/>
        </w:rPr>
        <w:t xml:space="preserve"> in the belief that the </w:t>
      </w:r>
      <w:r w:rsidRPr="00C05CBA">
        <w:rPr>
          <w:highlight w:val="green"/>
          <w:u w:val="single"/>
        </w:rPr>
        <w:t>adversary</w:t>
      </w:r>
      <w:r w:rsidRPr="00C05CBA">
        <w:rPr>
          <w:u w:val="single"/>
        </w:rPr>
        <w:t xml:space="preserve"> is </w:t>
      </w:r>
      <w:r w:rsidRPr="00C05CBA">
        <w:rPr>
          <w:highlight w:val="green"/>
          <w:u w:val="single"/>
        </w:rPr>
        <w:t>distracted</w:t>
      </w:r>
      <w:r w:rsidRPr="00C05CBA">
        <w:rPr>
          <w:u w:val="single"/>
        </w:rPr>
        <w:t xml:space="preserve"> and partly disabled by the pandemic, increasing the risk of war in a nuclear-prone conflict</w:t>
      </w:r>
      <w:r w:rsidRPr="00C05CBA">
        <w:rPr>
          <w:sz w:val="16"/>
        </w:rPr>
        <w:t xml:space="preserve">. At the same time, </w:t>
      </w:r>
      <w:r w:rsidRPr="00C05CBA">
        <w:rPr>
          <w:u w:val="single"/>
        </w:rPr>
        <w:t xml:space="preserve">a pandemic may lead nuclear armed states to </w:t>
      </w:r>
      <w:r w:rsidRPr="00C05CBA">
        <w:rPr>
          <w:highlight w:val="green"/>
          <w:u w:val="single"/>
        </w:rPr>
        <w:t>increase</w:t>
      </w:r>
      <w:r w:rsidRPr="00C05CBA">
        <w:rPr>
          <w:u w:val="single"/>
        </w:rPr>
        <w:t xml:space="preserve"> the </w:t>
      </w:r>
      <w:r w:rsidRPr="00C05CBA">
        <w:rPr>
          <w:highlight w:val="green"/>
          <w:u w:val="single"/>
        </w:rPr>
        <w:t xml:space="preserve">isolation </w:t>
      </w:r>
      <w:r w:rsidRPr="00C05CBA">
        <w:rPr>
          <w:u w:val="single"/>
        </w:rPr>
        <w:t xml:space="preserve">and </w:t>
      </w:r>
      <w:r w:rsidRPr="00C05CBA">
        <w:rPr>
          <w:highlight w:val="green"/>
          <w:u w:val="single"/>
        </w:rPr>
        <w:t>sanctions</w:t>
      </w:r>
      <w:r w:rsidRPr="00C05CBA">
        <w:rPr>
          <w:sz w:val="16"/>
        </w:rPr>
        <w:t xml:space="preserve"> against a nuclear adversary, making it even harder to stop the spread of the disease, in turn creating a pandemic reservoir and transmission risk back to the nuclear armed state or its allies.</w:t>
      </w:r>
    </w:p>
    <w:p w14:paraId="17B9E589" w14:textId="77777777" w:rsidR="00610CFB" w:rsidRPr="00C05CBA" w:rsidRDefault="00610CFB" w:rsidP="00610CFB">
      <w:pPr>
        <w:spacing w:after="40" w:line="276" w:lineRule="auto"/>
        <w:rPr>
          <w:sz w:val="16"/>
        </w:rPr>
      </w:pPr>
      <w:r w:rsidRPr="00C05CBA">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C05CBA">
        <w:rPr>
          <w:u w:val="single"/>
        </w:rPr>
        <w:t>militaries may cooperate to control pandemic transmission</w:t>
      </w:r>
      <w:r w:rsidRPr="00C05CBA">
        <w:rPr>
          <w:sz w:val="16"/>
        </w:rPr>
        <w:t>, including by working together against criminal-terrorist non-state actors that are trafficking people or by joining forces to ensure that a new pathogen is not developed as a bioweapon.</w:t>
      </w:r>
    </w:p>
    <w:p w14:paraId="51A787BE" w14:textId="77777777" w:rsidR="00610CFB" w:rsidRPr="00306B65" w:rsidRDefault="00610CFB" w:rsidP="00610CFB">
      <w:pPr>
        <w:spacing w:after="40" w:line="276" w:lineRule="auto"/>
        <w:rPr>
          <w:u w:val="single"/>
        </w:rPr>
      </w:pPr>
      <w:r w:rsidRPr="00C05CBA">
        <w:rPr>
          <w:sz w:val="16"/>
        </w:rPr>
        <w:t xml:space="preserve">To date, </w:t>
      </w:r>
      <w:r w:rsidRPr="00C05CBA">
        <w:rPr>
          <w:u w:val="single"/>
        </w:rPr>
        <w:t xml:space="preserve">however, the COVID-19 pandemic has increased the isolation of some nuclear-armed states and provided a textbook case of the </w:t>
      </w:r>
      <w:r w:rsidRPr="00C05CBA">
        <w:rPr>
          <w:rStyle w:val="Emphasis"/>
          <w:highlight w:val="green"/>
        </w:rPr>
        <w:t xml:space="preserve">failure </w:t>
      </w:r>
      <w:r w:rsidRPr="00C05CBA">
        <w:rPr>
          <w:rStyle w:val="Emphasis"/>
        </w:rPr>
        <w:t xml:space="preserve">of states </w:t>
      </w:r>
      <w:r w:rsidRPr="00C05CBA">
        <w:rPr>
          <w:rStyle w:val="Emphasis"/>
          <w:highlight w:val="green"/>
        </w:rPr>
        <w:t>to cooperate</w:t>
      </w:r>
      <w:r w:rsidRPr="00C05CBA">
        <w:rPr>
          <w:rStyle w:val="Emphasis"/>
        </w:rPr>
        <w:t xml:space="preserve"> to overcome the pandemic</w:t>
      </w:r>
      <w:r w:rsidRPr="00C05CBA">
        <w:rPr>
          <w:u w:val="single"/>
        </w:rPr>
        <w:t>. Borders have slammed shut, trade shut down, and budgets blown out</w:t>
      </w:r>
      <w:r w:rsidRPr="00C05CBA">
        <w:rPr>
          <w:sz w:val="16"/>
        </w:rPr>
        <w:t xml:space="preserve">, creating </w:t>
      </w:r>
      <w:r w:rsidRPr="00C05CBA">
        <w:rPr>
          <w:u w:val="single"/>
        </w:rPr>
        <w:t xml:space="preserve">enormous pressure to focus on immediate domestic priorities. Foreign policies have become markedly more nationalistic. </w:t>
      </w:r>
      <w:r w:rsidRPr="00C05CBA">
        <w:rPr>
          <w:highlight w:val="green"/>
          <w:u w:val="single"/>
        </w:rPr>
        <w:t xml:space="preserve">Dependence on </w:t>
      </w:r>
      <w:r w:rsidRPr="00C05CBA">
        <w:rPr>
          <w:rStyle w:val="Emphasis"/>
          <w:highlight w:val="green"/>
        </w:rPr>
        <w:t>nuclear weapons</w:t>
      </w:r>
      <w:r w:rsidRPr="00C05CBA">
        <w:rPr>
          <w:rStyle w:val="Emphasis"/>
        </w:rPr>
        <w:t xml:space="preserve"> may </w:t>
      </w:r>
      <w:r w:rsidRPr="00C05CBA">
        <w:rPr>
          <w:rStyle w:val="Emphasis"/>
          <w:highlight w:val="green"/>
        </w:rPr>
        <w:t>increase</w:t>
      </w:r>
      <w:r w:rsidRPr="00C05CBA">
        <w:rPr>
          <w:rStyle w:val="Emphasis"/>
        </w:rPr>
        <w:t xml:space="preserve"> as states seek to buttress a global re-spatialization6</w:t>
      </w:r>
      <w:r w:rsidRPr="00C05CBA">
        <w:rPr>
          <w:u w:val="single"/>
        </w:rPr>
        <w:t xml:space="preserve"> of all dimensions of human interaction at all levels to manage pandemics</w:t>
      </w:r>
      <w:r w:rsidRPr="00C05CBA">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C05CBA">
        <w:rPr>
          <w:u w:val="single"/>
        </w:rPr>
        <w:t xml:space="preserve">some states may </w:t>
      </w:r>
      <w:r w:rsidRPr="00C05CBA">
        <w:rPr>
          <w:rStyle w:val="Emphasis"/>
          <w:highlight w:val="green"/>
        </w:rPr>
        <w:t>proliferate</w:t>
      </w:r>
      <w:r w:rsidRPr="00C05CBA">
        <w:rPr>
          <w:u w:val="single"/>
        </w:rPr>
        <w:t xml:space="preserve"> their own nuclear weapons, further reinforcing the spiral of conflicts contained by nuclear threat, with </w:t>
      </w:r>
      <w:r w:rsidRPr="00C05CBA">
        <w:rPr>
          <w:rStyle w:val="Emphasis"/>
          <w:rFonts w:eastAsiaTheme="majorEastAsia"/>
          <w:iCs w:val="0"/>
          <w:sz w:val="32"/>
        </w:rPr>
        <w:t>cascading effects on the risk of nuclear war.</w:t>
      </w:r>
    </w:p>
    <w:p w14:paraId="7401BFB1" w14:textId="366D41BC" w:rsidR="004722FA" w:rsidRDefault="004722FA" w:rsidP="004722FA">
      <w:pPr>
        <w:pStyle w:val="Heading3"/>
      </w:pPr>
      <w:r>
        <w:t>Adv 2</w:t>
      </w:r>
    </w:p>
    <w:p w14:paraId="230F6F19" w14:textId="1E7E72AB" w:rsidR="00610CFB" w:rsidRPr="00976E44" w:rsidRDefault="00610CFB" w:rsidP="00610CFB">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2225DB37" w14:textId="77777777" w:rsidR="00610CFB" w:rsidRPr="00976E44" w:rsidRDefault="00610CFB" w:rsidP="00610CFB">
      <w:r w:rsidRPr="00976E44">
        <w:rPr>
          <w:rStyle w:val="Style13ptBold"/>
        </w:rPr>
        <w:t>Navnit 21</w:t>
      </w:r>
      <w:r w:rsidRPr="00976E44">
        <w:t xml:space="preserve"> [Brajendra; Ambassador and Permanent Representative of India to WTO; “Science has delivered, will the WTO deliver?” Helsinki Times; 1/18/21; </w:t>
      </w:r>
      <w:hyperlink r:id="rId13" w:history="1">
        <w:r w:rsidRPr="00976E44">
          <w:rPr>
            <w:rStyle w:val="Hyperlink"/>
          </w:rPr>
          <w:t>https://www.helsinkitimes.fi/columns/columns/viewpoint/18561-science-has-delivered-will-the-wto-deliver.html</w:t>
        </w:r>
      </w:hyperlink>
      <w:r w:rsidRPr="00976E44">
        <w:t>] Justin</w:t>
      </w:r>
    </w:p>
    <w:p w14:paraId="50D3E953" w14:textId="7F111A13" w:rsidR="00610CFB" w:rsidRPr="00976E44" w:rsidRDefault="00610CFB" w:rsidP="00610CFB">
      <w:pPr>
        <w:rPr>
          <w:sz w:val="16"/>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r w:rsidR="008D1DCD">
        <w:rPr>
          <w:u w:val="single"/>
        </w:rPr>
        <w:t xml:space="preserve"> </w:t>
      </w:r>
      <w:r w:rsidRPr="00976E44">
        <w:rPr>
          <w:u w:val="single"/>
        </w:rPr>
        <w:t xml:space="preserve">A proposal by India, South Africa and eight other countries calls on the World Trade Organisation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r w:rsidR="008D1DCD">
        <w:rPr>
          <w:u w:val="single"/>
        </w:rPr>
        <w:t xml:space="preserve"> </w:t>
      </w: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r w:rsidR="008D1DCD">
        <w:rPr>
          <w:sz w:val="16"/>
        </w:rPr>
        <w:t xml:space="preserve"> </w:t>
      </w:r>
      <w:r w:rsidRPr="00976E44">
        <w:rPr>
          <w:sz w:val="16"/>
        </w:rPr>
        <w:t>Unprecedented times call for unorthodox measures. We saw this in the efficacy of strict lockdowns for a limited period, as a policy intervention, in curtailing the spread of the pandemic.International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r w:rsidR="008D1DCD">
        <w:rPr>
          <w:sz w:val="16"/>
        </w:rPr>
        <w:t xml:space="preserve"> </w:t>
      </w: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r w:rsidR="008D1DCD">
        <w:rPr>
          <w:u w:val="single"/>
        </w:rPr>
        <w:t xml:space="preserve"> </w:t>
      </w: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r w:rsidR="008D1DCD">
        <w:rPr>
          <w:rStyle w:val="Emphasis"/>
        </w:rPr>
        <w:t xml:space="preserve"> </w:t>
      </w:r>
      <w:r w:rsidRPr="00976E44">
        <w:rPr>
          <w:sz w:val="16"/>
        </w:rPr>
        <w:t>Why existing flexibilities under the TRIPS Agreement are not enough</w:t>
      </w:r>
      <w:r w:rsidR="008D1DCD">
        <w:rPr>
          <w:sz w:val="16"/>
        </w:rPr>
        <w:t xml:space="preserve"> </w:t>
      </w: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r w:rsidR="008D1DCD">
        <w:rPr>
          <w:sz w:val="16"/>
        </w:rPr>
        <w:t xml:space="preserve"> </w:t>
      </w:r>
      <w:r w:rsidRPr="00976E44">
        <w:rPr>
          <w:sz w:val="16"/>
        </w:rPr>
        <w:t>Why is there a need to go beyond existing global cooperation initiatives?</w:t>
      </w:r>
      <w:r w:rsidR="008D1DCD">
        <w:rPr>
          <w:sz w:val="16"/>
        </w:rPr>
        <w:t xml:space="preserve"> </w:t>
      </w: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r w:rsidR="008D1DCD">
        <w:rPr>
          <w:sz w:val="16"/>
        </w:rPr>
        <w:t xml:space="preserve"> </w:t>
      </w:r>
      <w:r w:rsidRPr="00976E44">
        <w:rPr>
          <w:sz w:val="16"/>
        </w:rPr>
        <w:t>Past experience</w:t>
      </w:r>
      <w:r w:rsidR="008D1DCD">
        <w:rPr>
          <w:sz w:val="16"/>
        </w:rPr>
        <w:t xml:space="preserve"> </w:t>
      </w: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r w:rsidR="008D1DCD">
        <w:rPr>
          <w:u w:val="single"/>
        </w:rPr>
        <w:t xml:space="preserve"> </w:t>
      </w: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r w:rsidR="008D1DCD">
        <w:rPr>
          <w:sz w:val="16"/>
        </w:rPr>
        <w:t xml:space="preserve"> </w:t>
      </w:r>
      <w:r w:rsidRPr="00976E44">
        <w:rPr>
          <w:sz w:val="16"/>
        </w:rPr>
        <w:t>Way forward</w:t>
      </w:r>
      <w:r w:rsidR="008D1DCD">
        <w:rPr>
          <w:sz w:val="16"/>
        </w:rPr>
        <w:t xml:space="preserve"> </w:t>
      </w: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r w:rsidR="008D1DCD">
        <w:rPr>
          <w:u w:val="single"/>
        </w:rPr>
        <w:t xml:space="preserve"> </w:t>
      </w:r>
      <w:r w:rsidRPr="00976E44">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360D3ED0" w14:textId="77777777" w:rsidR="008D1DCD" w:rsidRPr="00976E44" w:rsidRDefault="008D1DCD" w:rsidP="008D1DCD">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352F9418" w14:textId="77777777" w:rsidR="008D1DCD" w:rsidRPr="00976E44" w:rsidRDefault="008D1DCD" w:rsidP="008D1DCD">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7D513116" w14:textId="77777777" w:rsidR="008D1DCD" w:rsidRPr="00976E44" w:rsidRDefault="008D1DCD" w:rsidP="008D1DCD">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0E774925" w14:textId="77777777" w:rsidR="00610CFB" w:rsidRPr="00B55AD5" w:rsidRDefault="00610CFB" w:rsidP="00610CFB"/>
    <w:p w14:paraId="6CB1918E" w14:textId="77777777" w:rsidR="00A95652" w:rsidRPr="00610CFB" w:rsidRDefault="00A95652" w:rsidP="00610CFB"/>
    <w:sectPr w:rsidR="00A95652" w:rsidRPr="00610C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5AA7917"/>
    <w:multiLevelType w:val="hybridMultilevel"/>
    <w:tmpl w:val="C602B0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10CFB"/>
    <w:rsid w:val="000139A3"/>
    <w:rsid w:val="00100833"/>
    <w:rsid w:val="00104529"/>
    <w:rsid w:val="00105942"/>
    <w:rsid w:val="00107396"/>
    <w:rsid w:val="00144A4C"/>
    <w:rsid w:val="00176AB0"/>
    <w:rsid w:val="00177B7D"/>
    <w:rsid w:val="0018322D"/>
    <w:rsid w:val="001B5776"/>
    <w:rsid w:val="001E527A"/>
    <w:rsid w:val="001F78CE"/>
    <w:rsid w:val="00235738"/>
    <w:rsid w:val="00251FC7"/>
    <w:rsid w:val="002855A7"/>
    <w:rsid w:val="002B146A"/>
    <w:rsid w:val="002B5E17"/>
    <w:rsid w:val="00315690"/>
    <w:rsid w:val="00316B75"/>
    <w:rsid w:val="00325646"/>
    <w:rsid w:val="003460F2"/>
    <w:rsid w:val="0038158C"/>
    <w:rsid w:val="003902BA"/>
    <w:rsid w:val="003A09E2"/>
    <w:rsid w:val="00407037"/>
    <w:rsid w:val="004605D6"/>
    <w:rsid w:val="004722FA"/>
    <w:rsid w:val="004C60E8"/>
    <w:rsid w:val="004E3579"/>
    <w:rsid w:val="004E728B"/>
    <w:rsid w:val="004F39E0"/>
    <w:rsid w:val="00537BD5"/>
    <w:rsid w:val="0057268A"/>
    <w:rsid w:val="00586B4B"/>
    <w:rsid w:val="005D2912"/>
    <w:rsid w:val="006065BD"/>
    <w:rsid w:val="00610CFB"/>
    <w:rsid w:val="00645FA9"/>
    <w:rsid w:val="00647866"/>
    <w:rsid w:val="00665003"/>
    <w:rsid w:val="006A2AD0"/>
    <w:rsid w:val="006C2375"/>
    <w:rsid w:val="006D4ECC"/>
    <w:rsid w:val="00722258"/>
    <w:rsid w:val="007243E5"/>
    <w:rsid w:val="00766EA0"/>
    <w:rsid w:val="007A2226"/>
    <w:rsid w:val="007D71D3"/>
    <w:rsid w:val="007F5B66"/>
    <w:rsid w:val="00823A1C"/>
    <w:rsid w:val="00842514"/>
    <w:rsid w:val="00845B9D"/>
    <w:rsid w:val="00860984"/>
    <w:rsid w:val="0086388E"/>
    <w:rsid w:val="008B3ECB"/>
    <w:rsid w:val="008B4E85"/>
    <w:rsid w:val="008C1B2E"/>
    <w:rsid w:val="008D1DCD"/>
    <w:rsid w:val="0091627E"/>
    <w:rsid w:val="0097032B"/>
    <w:rsid w:val="009D2EAD"/>
    <w:rsid w:val="009D54B2"/>
    <w:rsid w:val="009E1922"/>
    <w:rsid w:val="009F7ED2"/>
    <w:rsid w:val="00A93661"/>
    <w:rsid w:val="00A95652"/>
    <w:rsid w:val="00AC0AB8"/>
    <w:rsid w:val="00AE5E73"/>
    <w:rsid w:val="00B33C6D"/>
    <w:rsid w:val="00B4508F"/>
    <w:rsid w:val="00B55AD5"/>
    <w:rsid w:val="00B8057C"/>
    <w:rsid w:val="00BD6238"/>
    <w:rsid w:val="00BF593B"/>
    <w:rsid w:val="00BF773A"/>
    <w:rsid w:val="00BF7E81"/>
    <w:rsid w:val="00C13773"/>
    <w:rsid w:val="00C17CC8"/>
    <w:rsid w:val="00C71CF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DFC71"/>
  <w15:chartTrackingRefBased/>
  <w15:docId w15:val="{C92DED5E-8719-4C27-B221-E54B51FF0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10CFB"/>
    <w:rPr>
      <w:rFonts w:ascii="Calibri" w:hAnsi="Calibri" w:cs="Calibri"/>
      <w:sz w:val="26"/>
    </w:rPr>
  </w:style>
  <w:style w:type="paragraph" w:styleId="Heading1">
    <w:name w:val="heading 1"/>
    <w:aliases w:val="Pocket"/>
    <w:basedOn w:val="Normal"/>
    <w:next w:val="Normal"/>
    <w:link w:val="Heading1Char"/>
    <w:qFormat/>
    <w:rsid w:val="00610C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10CF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10CF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T"/>
    <w:basedOn w:val="Normal"/>
    <w:next w:val="Normal"/>
    <w:link w:val="Heading4Char"/>
    <w:uiPriority w:val="3"/>
    <w:unhideWhenUsed/>
    <w:qFormat/>
    <w:rsid w:val="00610CFB"/>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610C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0CFB"/>
  </w:style>
  <w:style w:type="character" w:customStyle="1" w:styleId="Heading1Char">
    <w:name w:val="Heading 1 Char"/>
    <w:aliases w:val="Pocket Char"/>
    <w:basedOn w:val="DefaultParagraphFont"/>
    <w:link w:val="Heading1"/>
    <w:rsid w:val="00610CF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10CF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10CF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610CFB"/>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7"/>
    <w:qFormat/>
    <w:rsid w:val="00610CFB"/>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610CFB"/>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610CFB"/>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
    <w:basedOn w:val="DefaultParagraphFont"/>
    <w:link w:val="NoSpacing"/>
    <w:uiPriority w:val="99"/>
    <w:unhideWhenUsed/>
    <w:rsid w:val="00610CFB"/>
    <w:rPr>
      <w:color w:val="auto"/>
      <w:u w:val="none"/>
    </w:rPr>
  </w:style>
  <w:style w:type="character" w:styleId="FollowedHyperlink">
    <w:name w:val="FollowedHyperlink"/>
    <w:basedOn w:val="DefaultParagraphFont"/>
    <w:uiPriority w:val="99"/>
    <w:semiHidden/>
    <w:unhideWhenUsed/>
    <w:rsid w:val="00610CFB"/>
    <w:rPr>
      <w:color w:val="auto"/>
      <w:u w:val="none"/>
    </w:rPr>
  </w:style>
  <w:style w:type="paragraph" w:customStyle="1" w:styleId="textbold">
    <w:name w:val="text bold"/>
    <w:basedOn w:val="Normal"/>
    <w:link w:val="Emphasis"/>
    <w:uiPriority w:val="7"/>
    <w:qFormat/>
    <w:rsid w:val="00610CFB"/>
    <w:pPr>
      <w:widowControl w:val="0"/>
      <w:ind w:left="720"/>
      <w:jc w:val="both"/>
    </w:pPr>
    <w:rPr>
      <w:b/>
      <w:iCs/>
      <w:sz w:val="24"/>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610CF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610CFB"/>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basedOn w:val="Normal"/>
    <w:uiPriority w:val="99"/>
    <w:unhideWhenUsed/>
    <w:qFormat/>
    <w:rsid w:val="008638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e.org/articles/how-intellectual-property-hampers-the-free-market/" TargetMode="External"/><Relationship Id="rId13" Type="http://schemas.openxmlformats.org/officeDocument/2006/relationships/hyperlink" Target="https://www.helsinkitimes.fi/columns/columns/viewpoint/18561-science-has-delivered-will-the-wto-deliver.html" TargetMode="External"/><Relationship Id="rId3" Type="http://schemas.openxmlformats.org/officeDocument/2006/relationships/styles" Target="styles.xml"/><Relationship Id="rId7" Type="http://schemas.openxmlformats.org/officeDocument/2006/relationships/hyperlink" Target="https://ualr.edu/socialchange/2018/04/04/patently-unfair/" TargetMode="External"/><Relationship Id="rId12" Type="http://schemas.openxmlformats.org/officeDocument/2006/relationships/hyperlink" Target="https://www.tandfonline.com/doi/full/10.1080/25751654.2021.189086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statnews.com/2021/05/19/beyond-a-symbolic-gesture-whats-needed-to-turn-the-ip-waiver-into-covid-19-vaccin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dsa.in/issuebrief/wto-trips-waiver-covid-vaccine-rkumar-120721" TargetMode="External"/><Relationship Id="rId4" Type="http://schemas.openxmlformats.org/officeDocument/2006/relationships/settings" Target="settings.xml"/><Relationship Id="rId9" Type="http://schemas.openxmlformats.org/officeDocument/2006/relationships/hyperlink" Target="https://reason.com/2012/08/05/the-free-market-doesnt-need-government-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7998</Words>
  <Characters>45593</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4</cp:revision>
  <dcterms:created xsi:type="dcterms:W3CDTF">2021-09-18T19:17:00Z</dcterms:created>
  <dcterms:modified xsi:type="dcterms:W3CDTF">2021-09-18T19:57:00Z</dcterms:modified>
</cp:coreProperties>
</file>