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C6FF" w14:textId="7708CF48" w:rsidR="00306B65" w:rsidRDefault="00306B65" w:rsidP="00306B65">
      <w:pPr>
        <w:pStyle w:val="Heading3"/>
        <w:spacing w:before="0" w:after="40" w:line="276" w:lineRule="auto"/>
        <w:rPr>
          <w:rFonts w:cs="Calibri"/>
        </w:rPr>
      </w:pPr>
      <w:r w:rsidRPr="00C05CBA">
        <w:rPr>
          <w:rFonts w:cs="Calibri"/>
        </w:rPr>
        <w:t>Framing</w:t>
      </w:r>
    </w:p>
    <w:p w14:paraId="2804F9FD" w14:textId="509D33B1" w:rsidR="0044285A" w:rsidRPr="0044285A" w:rsidRDefault="0044285A" w:rsidP="0044285A">
      <w:r>
        <w:t xml:space="preserve">Give debaters 30 speaks – judges have personal </w:t>
      </w:r>
      <w:proofErr w:type="gramStart"/>
      <w:r>
        <w:t>biases</w:t>
      </w:r>
      <w:proofErr w:type="gramEnd"/>
      <w:r>
        <w:t xml:space="preserve"> and nothing stops them from being racist, sexist, ableist and more</w:t>
      </w:r>
    </w:p>
    <w:p w14:paraId="1BA9FC61" w14:textId="77777777" w:rsidR="00306B65" w:rsidRPr="00C05CBA" w:rsidRDefault="00306B65" w:rsidP="00306B65">
      <w:pPr>
        <w:pStyle w:val="Heading4"/>
        <w:spacing w:before="0" w:after="40" w:line="276" w:lineRule="auto"/>
        <w:rPr>
          <w:rFonts w:cs="Calibri"/>
        </w:rPr>
      </w:pPr>
      <w:r w:rsidRPr="00C05CBA">
        <w:rPr>
          <w:rFonts w:cs="Calibri"/>
        </w:rPr>
        <w:t>Ethics must begin a priori:</w:t>
      </w:r>
    </w:p>
    <w:p w14:paraId="6343E39D" w14:textId="77777777" w:rsidR="00306B65" w:rsidRPr="00C05CBA" w:rsidRDefault="00306B65" w:rsidP="00306B65">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E7FD7BA" w14:textId="77777777" w:rsidR="00306B65" w:rsidRPr="00AE5268" w:rsidRDefault="00306B65" w:rsidP="00306B65">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4983BE4E" w14:textId="77777777" w:rsidR="00306B65" w:rsidRPr="00C05CBA" w:rsidRDefault="00306B65" w:rsidP="00306B65">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5E2897F7" w14:textId="77777777" w:rsidR="00306B65" w:rsidRPr="00C05CBA" w:rsidRDefault="00306B65" w:rsidP="00306B65">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565AD292" w14:textId="77777777" w:rsidR="00306B65" w:rsidRPr="00C05CBA" w:rsidRDefault="00306B65" w:rsidP="00306B65">
      <w:pPr>
        <w:pStyle w:val="Heading4"/>
        <w:spacing w:before="0" w:after="40" w:line="276" w:lineRule="auto"/>
        <w:rPr>
          <w:rFonts w:cs="Calibri"/>
        </w:rPr>
      </w:pPr>
      <w:r w:rsidRPr="00C05CBA">
        <w:rPr>
          <w:rFonts w:cs="Calibri"/>
        </w:rPr>
        <w:t>Thus, the standard is consistency with the categorical imperative. Prefer:</w:t>
      </w:r>
    </w:p>
    <w:p w14:paraId="754CFDD5" w14:textId="77777777" w:rsidR="00306B65" w:rsidRPr="00C05CBA" w:rsidRDefault="00306B65" w:rsidP="00306B65">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25B2C992" w14:textId="0F705509" w:rsidR="00306B65" w:rsidRDefault="00306B65" w:rsidP="00306B65">
      <w:pPr>
        <w:spacing w:after="40" w:line="276" w:lineRule="auto"/>
        <w:rPr>
          <w:rFonts w:eastAsia="Times New Roman"/>
          <w:b/>
          <w:bCs/>
          <w:color w:val="000000" w:themeColor="text1"/>
          <w:szCs w:val="26"/>
        </w:rPr>
      </w:pPr>
      <w:r w:rsidRPr="00C05CBA">
        <w:rPr>
          <w:rFonts w:eastAsia="Times New Roman"/>
          <w:b/>
          <w:bCs/>
          <w:color w:val="000000" w:themeColor="text1"/>
          <w:szCs w:val="26"/>
        </w:rPr>
        <w:t xml:space="preserve">[2] Consequences fail: [A] They only judge actions after they occur, which fails action guidance [B] Every action has infinite stemming consequences, because every consequence can cause another consequence. Probability doesn’t solve because 1) </w:t>
      </w:r>
      <w:r w:rsidR="006A1F13">
        <w:rPr>
          <w:rFonts w:eastAsia="Times New Roman"/>
          <w:b/>
          <w:bCs/>
          <w:color w:val="000000" w:themeColor="text1"/>
          <w:szCs w:val="26"/>
        </w:rPr>
        <w:t>it’s</w:t>
      </w:r>
      <w:r w:rsidRPr="00C05CBA">
        <w:rPr>
          <w:rFonts w:eastAsia="Times New Roman"/>
          <w:b/>
          <w:bCs/>
          <w:color w:val="000000" w:themeColor="text1"/>
          <w:szCs w:val="26"/>
        </w:rPr>
        <w:t xml:space="preserve"> improvable, as it relies on inductive knowledge, but induction from past events can’t lead to deduction of future events and 2) </w:t>
      </w:r>
      <w:r w:rsidR="006A1F13">
        <w:rPr>
          <w:rFonts w:eastAsia="Times New Roman"/>
          <w:b/>
          <w:bCs/>
          <w:color w:val="000000" w:themeColor="text1"/>
          <w:szCs w:val="26"/>
        </w:rPr>
        <w:t>it</w:t>
      </w:r>
      <w:r w:rsidRPr="00C05CBA">
        <w:rPr>
          <w:rFonts w:eastAsia="Times New Roman"/>
          <w:b/>
          <w:bCs/>
          <w:color w:val="000000" w:themeColor="text1"/>
          <w:szCs w:val="26"/>
        </w:rPr>
        <w:t xml:space="preserve">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b/>
          <w:bCs/>
          <w:color w:val="000000" w:themeColor="text1"/>
          <w:szCs w:val="26"/>
        </w:rPr>
        <w:t>D</w:t>
      </w:r>
      <w:r w:rsidRPr="00C05CBA">
        <w:rPr>
          <w:rFonts w:eastAsia="Times New Roman"/>
          <w:b/>
          <w:bCs/>
          <w:color w:val="000000" w:themeColor="text1"/>
          <w:szCs w:val="26"/>
        </w:rPr>
        <w:t>] You can’t aggregate consequences, happiness and sadness are immutable – ten headaches don’t make a migraine</w:t>
      </w:r>
    </w:p>
    <w:p w14:paraId="56EB9CD0" w14:textId="77777777" w:rsidR="00306B65" w:rsidRDefault="00306B65" w:rsidP="00306B65">
      <w:pPr>
        <w:pStyle w:val="Heading4"/>
      </w:pPr>
      <w:r>
        <w:rPr>
          <w:rFonts w:eastAsia="Times New Roman"/>
          <w:bCs/>
          <w:color w:val="000000" w:themeColor="text1"/>
          <w:szCs w:val="26"/>
        </w:rPr>
        <w:t xml:space="preserve">[3] </w:t>
      </w:r>
      <w:r>
        <w:t>Ideal theory ow</w:t>
      </w:r>
      <w:r w:rsidRPr="001857BB">
        <w:t xml:space="preserve"> </w:t>
      </w:r>
    </w:p>
    <w:p w14:paraId="27EBA8F0" w14:textId="77777777" w:rsidR="00306B65" w:rsidRDefault="00306B65" w:rsidP="00306B65">
      <w:pPr>
        <w:pStyle w:val="Heading4"/>
      </w:pPr>
      <w:r w:rsidRPr="001857BB">
        <w:t xml:space="preserve">a) causes inaction in the face of injustice – we’d constantly be fixing injustices as a precondition to ethical </w:t>
      </w:r>
      <w:proofErr w:type="gramStart"/>
      <w:r w:rsidRPr="001857BB">
        <w:t>action</w:t>
      </w:r>
      <w:proofErr w:type="gramEnd"/>
      <w:r w:rsidRPr="001857BB">
        <w:t xml:space="preserve"> so we never get to the bottom of what is actually ethical </w:t>
      </w:r>
    </w:p>
    <w:p w14:paraId="16BCBCB5" w14:textId="77777777" w:rsidR="00306B65" w:rsidRPr="001857BB" w:rsidRDefault="00306B65" w:rsidP="00306B65">
      <w:pPr>
        <w:pStyle w:val="Heading4"/>
      </w:pPr>
      <w:r w:rsidRPr="001857BB">
        <w:t>b) relevance - every society has different injustices that occur – the resolution is a universal values statement which means you cannot universalize any theory under nonideal theory</w:t>
      </w:r>
    </w:p>
    <w:p w14:paraId="5795C3B3" w14:textId="17B4DEED" w:rsidR="00306B65" w:rsidRPr="001312B7" w:rsidRDefault="00306B65" w:rsidP="00306B65">
      <w:pPr>
        <w:pStyle w:val="Heading4"/>
      </w:pPr>
      <w:r w:rsidRPr="001857BB">
        <w:t>c) real world injustices need universal ideal principles to ground them and explain why they are wrong. You can’t measure something with a ruler constantly changing length.</w:t>
      </w:r>
    </w:p>
    <w:p w14:paraId="27818418" w14:textId="41271C4E" w:rsidR="00306B65" w:rsidRDefault="00306B65" w:rsidP="00306B65">
      <w:pPr>
        <w:pStyle w:val="Heading4"/>
        <w:spacing w:before="0" w:after="40" w:line="276" w:lineRule="auto"/>
        <w:rPr>
          <w:rFonts w:cs="Calibri"/>
        </w:rPr>
      </w:pPr>
      <w:r w:rsidRPr="00C05CBA">
        <w:rPr>
          <w:rFonts w:cs="Calibri"/>
        </w:rPr>
        <w:t>[</w:t>
      </w:r>
      <w:r>
        <w:rPr>
          <w:rFonts w:cs="Calibri"/>
        </w:rPr>
        <w:t>4</w:t>
      </w:r>
      <w:r w:rsidRPr="00C05CBA">
        <w:rPr>
          <w:rFonts w:cs="Calibri"/>
        </w:rPr>
        <w:t>]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2EB54CEF" w14:textId="77777777" w:rsidR="00306B65" w:rsidRPr="00CE11B7" w:rsidRDefault="00306B65" w:rsidP="00306B65">
      <w:pPr>
        <w:pStyle w:val="Heading4"/>
      </w:pPr>
      <w:r>
        <w:t xml:space="preserve">[5] </w:t>
      </w:r>
      <w:r w:rsidRPr="00CE11B7">
        <w:t>Only universalizable reason can effectively explain the perspectives of agents – that’s the best method for combatting oppression</w:t>
      </w:r>
      <w:r>
        <w:t>.</w:t>
      </w:r>
    </w:p>
    <w:p w14:paraId="7C5539D9" w14:textId="77777777" w:rsidR="00306B65" w:rsidRPr="00426666" w:rsidRDefault="00306B65" w:rsidP="00306B65">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6C992F8B" w14:textId="77777777" w:rsidR="00306B65" w:rsidRPr="00AE5268" w:rsidRDefault="00306B65" w:rsidP="00306B65">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BC1CF1F" w14:textId="77777777" w:rsidR="00306B65" w:rsidRPr="00AE5268" w:rsidRDefault="00306B65" w:rsidP="00306B65">
      <w:pPr>
        <w:pStyle w:val="Heading4"/>
        <w:spacing w:before="0" w:after="40" w:line="276" w:lineRule="auto"/>
      </w:pPr>
      <w:r w:rsidRPr="00AE5268">
        <w:t>[</w:t>
      </w:r>
      <w:r>
        <w:t>6</w:t>
      </w:r>
      <w:r w:rsidRPr="00AE5268">
        <w:t xml:space="preserve">] Fairness </w:t>
      </w:r>
      <w:r>
        <w:t>–</w:t>
      </w:r>
      <w:r w:rsidRPr="00AE5268">
        <w:t xml:space="preserve"> </w:t>
      </w:r>
      <w:r>
        <w:t>contesting the framework moots 6 min of offense creating a 7-13 skew</w:t>
      </w:r>
    </w:p>
    <w:p w14:paraId="6533BA31" w14:textId="77777777" w:rsidR="00306B65" w:rsidRPr="00C05CBA" w:rsidRDefault="00306B65" w:rsidP="00306B65">
      <w:pPr>
        <w:pStyle w:val="Heading3"/>
        <w:spacing w:before="0" w:after="40" w:line="276" w:lineRule="auto"/>
        <w:rPr>
          <w:rFonts w:cs="Calibri"/>
        </w:rPr>
      </w:pPr>
      <w:r w:rsidRPr="00C05CBA">
        <w:rPr>
          <w:rFonts w:cs="Calibri"/>
        </w:rPr>
        <w:t>Advocacy</w:t>
      </w:r>
    </w:p>
    <w:p w14:paraId="0C7AD327" w14:textId="77777777" w:rsidR="00306B65" w:rsidRPr="001312B7" w:rsidRDefault="00306B65" w:rsidP="00306B65">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5F03417A" w14:textId="77777777" w:rsidR="00306B65" w:rsidRPr="00C05CBA" w:rsidRDefault="00306B65" w:rsidP="00306B65">
      <w:pPr>
        <w:pStyle w:val="Heading3"/>
        <w:spacing w:before="0" w:after="40" w:line="276" w:lineRule="auto"/>
        <w:rPr>
          <w:rFonts w:cs="Calibri"/>
        </w:rPr>
      </w:pPr>
      <w:r w:rsidRPr="00C05CBA">
        <w:rPr>
          <w:rFonts w:cs="Calibri"/>
        </w:rPr>
        <w:t>Offense</w:t>
      </w:r>
    </w:p>
    <w:p w14:paraId="1AF3DC02" w14:textId="77777777" w:rsidR="00306B65" w:rsidRPr="00C05CBA" w:rsidRDefault="00306B65" w:rsidP="00306B65">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184C07C7" w14:textId="77777777" w:rsidR="00306B65" w:rsidRPr="00C05CBA" w:rsidRDefault="00306B65" w:rsidP="00306B65">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6" w:history="1">
        <w:r w:rsidRPr="00C05CBA">
          <w:rPr>
            <w:rStyle w:val="Hyperlink"/>
            <w:rFonts w:eastAsia="Times New Roman"/>
          </w:rPr>
          <w:t>https://ualr.edu/socialchange/2018/04/04/patently-unfair/</w:t>
        </w:r>
      </w:hyperlink>
      <w:r w:rsidRPr="00C05CBA">
        <w:rPr>
          <w:rFonts w:eastAsia="Times New Roman"/>
        </w:rPr>
        <w:t>) BHHS AK</w:t>
      </w:r>
    </w:p>
    <w:p w14:paraId="37D328F9" w14:textId="77777777" w:rsidR="00306B65" w:rsidRPr="00C05CBA" w:rsidRDefault="00306B65" w:rsidP="00306B65">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3AD79D77" w14:textId="77777777" w:rsidR="00306B65" w:rsidRPr="00C05CBA" w:rsidRDefault="00306B65" w:rsidP="00306B65">
      <w:pPr>
        <w:spacing w:after="40" w:line="276" w:lineRule="auto"/>
      </w:pPr>
    </w:p>
    <w:p w14:paraId="7CC0C33B" w14:textId="77777777" w:rsidR="00306B65" w:rsidRPr="00C05CBA" w:rsidRDefault="00306B65" w:rsidP="00306B65">
      <w:pPr>
        <w:pStyle w:val="Heading4"/>
        <w:spacing w:before="0" w:after="40" w:line="276" w:lineRule="auto"/>
        <w:rPr>
          <w:rFonts w:cs="Calibri"/>
          <w:sz w:val="24"/>
        </w:rPr>
      </w:pPr>
      <w:r w:rsidRPr="00C05CBA">
        <w:rPr>
          <w:rFonts w:cs="Calibri"/>
        </w:rPr>
        <w:t>[2] IPP is inconsistent with free market principles</w:t>
      </w:r>
    </w:p>
    <w:p w14:paraId="0A0EA8F2" w14:textId="77777777" w:rsidR="00306B65" w:rsidRPr="00C05CBA" w:rsidRDefault="00306B65" w:rsidP="00306B65">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7"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6F73FECA" w14:textId="77777777" w:rsidR="00306B65" w:rsidRPr="00C05CBA" w:rsidRDefault="00306B65" w:rsidP="00306B65">
      <w:pPr>
        <w:spacing w:after="40" w:line="276" w:lineRule="auto"/>
        <w:rPr>
          <w:rStyle w:val="StyleUnderlin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50027209" w14:textId="77777777" w:rsidR="00306B65" w:rsidRPr="00C05CBA" w:rsidRDefault="00306B65" w:rsidP="00306B65">
      <w:pPr>
        <w:spacing w:after="40" w:line="276" w:lineRule="auto"/>
      </w:pPr>
    </w:p>
    <w:p w14:paraId="08DD976B" w14:textId="77777777" w:rsidR="00306B65" w:rsidRPr="00C05CBA" w:rsidRDefault="00306B65" w:rsidP="00306B65">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380696AC" w14:textId="77777777" w:rsidR="00306B65" w:rsidRPr="00C05CBA" w:rsidRDefault="00306B65" w:rsidP="00306B65">
      <w:pPr>
        <w:spacing w:after="40" w:line="276" w:lineRule="auto"/>
      </w:pPr>
      <w:r w:rsidRPr="00C05CBA">
        <w:rPr>
          <w:b/>
          <w:bCs/>
          <w:szCs w:val="26"/>
        </w:rPr>
        <w:t>Richman 12</w:t>
      </w:r>
      <w:r w:rsidRPr="00C05CBA">
        <w:t xml:space="preserve"> [Sheldon Richman, 8-5-2012, "The Free Market Doesn't Need Government Regulation," Reason, </w:t>
      </w:r>
      <w:hyperlink r:id="rId8" w:history="1">
        <w:r w:rsidRPr="00C05CBA">
          <w:rPr>
            <w:rStyle w:val="Hyperlink"/>
          </w:rPr>
          <w:t>https://reason.com/2012/08/05/the-free-market-doesnt-need-government-r/</w:t>
        </w:r>
      </w:hyperlink>
      <w:r w:rsidRPr="00C05CBA">
        <w:t>] // SJ AME</w:t>
      </w:r>
    </w:p>
    <w:p w14:paraId="6FCF242A" w14:textId="77777777" w:rsidR="00306B65" w:rsidRPr="00C05CBA" w:rsidRDefault="00306B65" w:rsidP="00306B65">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78AB5DBC" w14:textId="77777777" w:rsidR="00306B65" w:rsidRPr="00C05CBA" w:rsidRDefault="00306B65" w:rsidP="00306B65">
      <w:pPr>
        <w:pStyle w:val="Heading3"/>
        <w:spacing w:before="0" w:after="40" w:line="276" w:lineRule="auto"/>
        <w:rPr>
          <w:rFonts w:cs="Calibri"/>
        </w:rPr>
      </w:pPr>
      <w:proofErr w:type="spellStart"/>
      <w:r w:rsidRPr="00C05CBA">
        <w:rPr>
          <w:rFonts w:cs="Calibri"/>
        </w:rPr>
        <w:t>Underview</w:t>
      </w:r>
      <w:proofErr w:type="spellEnd"/>
    </w:p>
    <w:p w14:paraId="6137E683" w14:textId="77777777" w:rsidR="00306B65" w:rsidRPr="00C05CBA" w:rsidRDefault="00306B65" w:rsidP="00306B65">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38931B1D" w14:textId="77777777" w:rsidR="00306B65" w:rsidRDefault="00306B65" w:rsidP="00306B65">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 xml:space="preserve">Aff gets 1AR theory – its </w:t>
      </w:r>
      <w:proofErr w:type="spellStart"/>
      <w:r>
        <w:rPr>
          <w:b/>
          <w:bCs/>
          <w:color w:val="000000" w:themeColor="text1"/>
          <w:szCs w:val="26"/>
        </w:rPr>
        <w:t>dtd</w:t>
      </w:r>
      <w:proofErr w:type="spellEnd"/>
      <w:r>
        <w:rPr>
          <w:b/>
          <w:bCs/>
          <w:color w:val="000000" w:themeColor="text1"/>
          <w:szCs w:val="26"/>
        </w:rPr>
        <w:t>,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133EEF78" w14:textId="61815B58" w:rsidR="00306B65" w:rsidRDefault="00306B65" w:rsidP="00306B65">
      <w:pPr>
        <w:pStyle w:val="Heading4"/>
      </w:pPr>
      <w:r w:rsidRPr="00CE11B7">
        <w:rPr>
          <w:rStyle w:val="Style13ptBold"/>
          <w:b/>
          <w:sz w:val="28"/>
        </w:rPr>
        <w:t>[</w:t>
      </w:r>
      <w:r>
        <w:rPr>
          <w:rStyle w:val="Style13ptBold"/>
          <w:b/>
          <w:sz w:val="28"/>
        </w:rPr>
        <w:t>3</w:t>
      </w:r>
      <w:r w:rsidRPr="00CE11B7">
        <w:rPr>
          <w:rStyle w:val="Style13ptBold"/>
          <w:b/>
          <w:sz w:val="28"/>
        </w:rPr>
        <w:t xml:space="preserve">] </w:t>
      </w:r>
      <w:r>
        <w:t>They said the word “crazy” – that’s ableist</w:t>
      </w:r>
    </w:p>
    <w:p w14:paraId="3A9A3AE7" w14:textId="2D986F66" w:rsidR="006A1F13" w:rsidRPr="006A1F13" w:rsidRDefault="006A1F13" w:rsidP="006A1F13">
      <w:r w:rsidRPr="006A1F13">
        <w:rPr>
          <w:noProof/>
        </w:rPr>
        <w:drawing>
          <wp:inline distT="0" distB="0" distL="0" distR="0" wp14:anchorId="4BF6749F" wp14:editId="4F4CC599">
            <wp:extent cx="2355724" cy="5121275"/>
            <wp:effectExtent l="0" t="0" r="6985" b="3175"/>
            <wp:docPr id="1" name="Picture 1" descr="Graphical user interface, text,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chat or text message&#10;&#10;Description automatically generated"/>
                    <pic:cNvPicPr/>
                  </pic:nvPicPr>
                  <pic:blipFill>
                    <a:blip r:embed="rId9"/>
                    <a:stretch>
                      <a:fillRect/>
                    </a:stretch>
                  </pic:blipFill>
                  <pic:spPr>
                    <a:xfrm>
                      <a:off x="0" y="0"/>
                      <a:ext cx="2364530" cy="5140419"/>
                    </a:xfrm>
                    <a:prstGeom prst="rect">
                      <a:avLst/>
                    </a:prstGeom>
                  </pic:spPr>
                </pic:pic>
              </a:graphicData>
            </a:graphic>
          </wp:inline>
        </w:drawing>
      </w:r>
    </w:p>
    <w:p w14:paraId="7075776D" w14:textId="77777777" w:rsidR="00306B65" w:rsidRPr="00EC3F3D" w:rsidRDefault="00306B65" w:rsidP="00306B65">
      <w:pPr>
        <w:rPr>
          <w:rFonts w:asciiTheme="minorHAnsi" w:hAnsiTheme="minorHAnsi"/>
          <w:b/>
          <w:bCs/>
        </w:rPr>
      </w:pPr>
      <w:r w:rsidRPr="00EC3F3D">
        <w:rPr>
          <w:rStyle w:val="Style13ptBold"/>
          <w:rFonts w:asciiTheme="minorHAnsi" w:hAnsiTheme="minorHAnsi"/>
        </w:rPr>
        <w:t xml:space="preserve">James 10 </w:t>
      </w:r>
      <w:r w:rsidRPr="00EC3F3D">
        <w:rPr>
          <w:rFonts w:asciiTheme="minorHAnsi" w:hAnsiTheme="minorHAnsi"/>
        </w:rPr>
        <w:t xml:space="preserve">(Rachel McCarthy, FWD (feminists with disabilities) for a way forward, “Ableist Word Profile: Crazy”, May 17, </w:t>
      </w:r>
      <w:hyperlink r:id="rId10" w:history="1">
        <w:r w:rsidRPr="00EC3F3D">
          <w:rPr>
            <w:rStyle w:val="Hyperlink"/>
            <w:rFonts w:asciiTheme="minorHAnsi" w:hAnsiTheme="minorHAnsi"/>
          </w:rPr>
          <w:t>http://disabledfeminists.com/2010/05/17/guest-post-from-rmj-ableist-word-profile-crazy/</w:t>
        </w:r>
      </w:hyperlink>
      <w:r w:rsidRPr="00EC3F3D">
        <w:rPr>
          <w:rFonts w:asciiTheme="minorHAnsi" w:hAnsiTheme="minorHAnsi"/>
        </w:rPr>
        <w:t>, accessed 7/9/12)</w:t>
      </w:r>
    </w:p>
    <w:p w14:paraId="65739093" w14:textId="77777777" w:rsidR="00306B65" w:rsidRPr="00EC3F3D" w:rsidRDefault="00306B65" w:rsidP="00306B65">
      <w:pPr>
        <w:rPr>
          <w:rStyle w:val="StyleUnderline"/>
          <w:rFonts w:asciiTheme="minorHAnsi" w:hAnsiTheme="minorHAnsi"/>
        </w:rPr>
      </w:pPr>
      <w:r w:rsidRPr="00EC3F3D">
        <w:rPr>
          <w:rFonts w:asciiTheme="minorHAnsi" w:hAnsiTheme="minorHAnsi"/>
          <w:sz w:val="16"/>
        </w:rPr>
        <w:t xml:space="preserve">Like every ism, </w:t>
      </w:r>
      <w:r w:rsidRPr="00EC3F3D">
        <w:rPr>
          <w:rStyle w:val="StyleUnderline"/>
          <w:rFonts w:asciiTheme="minorHAnsi" w:hAnsiTheme="minorHAnsi"/>
          <w:highlight w:val="yellow"/>
        </w:rPr>
        <w:t>ableism is absorbed through the culture</w:t>
      </w:r>
      <w:r w:rsidRPr="00EC3F3D">
        <w:rPr>
          <w:rStyle w:val="StyleUnderline"/>
          <w:rFonts w:asciiTheme="minorHAnsi" w:hAnsiTheme="minorHAnsi"/>
        </w:rPr>
        <w:t xml:space="preserve"> on a more subconscious level, embedding itself in our language like a guerrilla force. </w:t>
      </w:r>
      <w:r w:rsidRPr="00EC3F3D">
        <w:rPr>
          <w:rStyle w:val="Emphasis"/>
          <w:rFonts w:asciiTheme="minorHAnsi" w:hAnsiTheme="minorHAnsi"/>
          <w:highlight w:val="yellow"/>
        </w:rPr>
        <w:t>Crazy</w:t>
      </w:r>
      <w:r w:rsidRPr="00EC3F3D">
        <w:rPr>
          <w:rStyle w:val="StyleUnderline"/>
          <w:rFonts w:asciiTheme="minorHAnsi" w:hAnsiTheme="minorHAnsi"/>
          <w:highlight w:val="yellow"/>
        </w:rPr>
        <w:t xml:space="preserve"> is one of the most versatile and frequently used slurs</w:t>
      </w:r>
      <w:r w:rsidRPr="00EC3F3D">
        <w:rPr>
          <w:rFonts w:asciiTheme="minorHAnsi" w:hAnsiTheme="minorHAnsi"/>
          <w:sz w:val="16"/>
        </w:rPr>
        <w:t xml:space="preserve">, a word used sometimes directly against persons with mental disabilities (PWMD), sometimes indirectly against persons with able privilege, sometimes descriptive and value-neutral, and sometimes in a superficially positive light. As a direct slur against PWMD: </w:t>
      </w:r>
      <w:r w:rsidRPr="00EC3F3D">
        <w:rPr>
          <w:rStyle w:val="StyleUnderline"/>
          <w:rFonts w:asciiTheme="minorHAnsi" w:hAnsiTheme="minorHAnsi"/>
          <w:highlight w:val="yellow"/>
        </w:rPr>
        <w:t>Crazy as a word is directly and strongly tied to mental disability. It’s used as a slur</w:t>
      </w:r>
      <w:r w:rsidRPr="00EC3F3D">
        <w:rPr>
          <w:rStyle w:val="StyleUnderline"/>
          <w:rFonts w:asciiTheme="minorHAnsi" w:hAnsiTheme="minorHAnsi"/>
        </w:rPr>
        <w:t xml:space="preserve"> directly against PWMD both </w:t>
      </w:r>
      <w:r w:rsidRPr="00EC3F3D">
        <w:rPr>
          <w:rStyle w:val="StyleUnderline"/>
          <w:rFonts w:asciiTheme="minorHAnsi" w:hAnsiTheme="minorHAnsi"/>
          <w:highlight w:val="yellow"/>
        </w:rPr>
        <w:t>to discredit and to marginalize</w:t>
      </w:r>
      <w:r w:rsidRPr="00EC3F3D">
        <w:rPr>
          <w:rStyle w:val="StyleUnderline"/>
          <w:rFonts w:asciiTheme="minorHAnsi" w:hAnsiTheme="minorHAnsi"/>
        </w:rPr>
        <w:t>.</w:t>
      </w:r>
      <w:r w:rsidRPr="00EC3F3D">
        <w:rPr>
          <w:rFonts w:asciiTheme="minorHAnsi" w:hAnsiTheme="minorHAnsi"/>
          <w:sz w:val="16"/>
        </w:rPr>
        <w:t xml:space="preserve"> If a person with a history of mental illness wants to do something, for good or bad, that challenges something, that person’s thoughts, arguments, and rhetoric are dismissed because that person is “crazy”. If a PWMD is going through pain because of something unrelated to their mental state, culpability for the pain is placed solely on their being crazy. Even if their suffering is related to their disability, it is, in a catch-22, dismissed due to their “craziness”; the PWMD is expected to pull themselves up by their bootstraps if they want to be viewed as a valid human being. Examples: “I can’t believe Britney shaved her head. Crazy </w:t>
      </w:r>
      <w:proofErr w:type="gramStart"/>
      <w:r w:rsidRPr="00EC3F3D">
        <w:rPr>
          <w:rFonts w:asciiTheme="minorHAnsi" w:hAnsiTheme="minorHAnsi"/>
          <w:sz w:val="16"/>
        </w:rPr>
        <w:t>bitch</w:t>
      </w:r>
      <w:proofErr w:type="gramEnd"/>
      <w:r w:rsidRPr="00EC3F3D">
        <w:rPr>
          <w:rFonts w:asciiTheme="minorHAnsi" w:hAnsiTheme="minorHAnsi"/>
          <w:sz w:val="16"/>
        </w:rPr>
        <w:t xml:space="preserve">.” “Not only is Dworkin cissexist, </w:t>
      </w:r>
      <w:proofErr w:type="gramStart"/>
      <w:r w:rsidRPr="00EC3F3D">
        <w:rPr>
          <w:rFonts w:asciiTheme="minorHAnsi" w:hAnsiTheme="minorHAnsi"/>
          <w:sz w:val="16"/>
        </w:rPr>
        <w:t>she’s</w:t>
      </w:r>
      <w:proofErr w:type="gramEnd"/>
      <w:r w:rsidRPr="00EC3F3D">
        <w:rPr>
          <w:rFonts w:asciiTheme="minorHAnsi" w:hAnsiTheme="minorHAnsi"/>
          <w:sz w:val="16"/>
        </w:rPr>
        <w:t xml:space="preserve"> fucking crazy!” </w:t>
      </w:r>
      <w:proofErr w:type="gramStart"/>
      <w:r w:rsidRPr="00EC3F3D">
        <w:rPr>
          <w:rFonts w:asciiTheme="minorHAnsi" w:hAnsiTheme="minorHAnsi"/>
          <w:sz w:val="16"/>
        </w:rPr>
        <w:t>As a way to</w:t>
      </w:r>
      <w:proofErr w:type="gramEnd"/>
      <w:r w:rsidRPr="00EC3F3D">
        <w:rPr>
          <w:rFonts w:asciiTheme="minorHAnsi" w:hAnsiTheme="minorHAnsi"/>
          <w:sz w:val="16"/>
        </w:rPr>
        <w:t xml:space="preserve"> discredit neurotypical people: </w:t>
      </w:r>
      <w:r w:rsidRPr="00EC3F3D">
        <w:rPr>
          <w:rStyle w:val="StyleUnderline"/>
          <w:rFonts w:asciiTheme="minorHAnsi" w:hAnsiTheme="minorHAnsi"/>
          <w:highlight w:val="yellow"/>
        </w:rPr>
        <w:t xml:space="preserve">Crazy is also often used to describe a neurotypical person that the speaker disagrees with. It’s used to discredit able-privileged persons by saying that they are </w:t>
      </w:r>
      <w:proofErr w:type="gramStart"/>
      <w:r w:rsidRPr="00EC3F3D">
        <w:rPr>
          <w:rStyle w:val="StyleUnderline"/>
          <w:rFonts w:asciiTheme="minorHAnsi" w:hAnsiTheme="minorHAnsi"/>
          <w:highlight w:val="yellow"/>
        </w:rPr>
        <w:t>actually mentally</w:t>
      </w:r>
      <w:proofErr w:type="gramEnd"/>
      <w:r w:rsidRPr="00EC3F3D">
        <w:rPr>
          <w:rStyle w:val="StyleUnderline"/>
          <w:rFonts w:asciiTheme="minorHAnsi" w:hAnsiTheme="minorHAnsi"/>
          <w:highlight w:val="yellow"/>
        </w:rPr>
        <w:t xml:space="preserve"> disabled</w:t>
      </w:r>
      <w:r w:rsidRPr="00EC3F3D">
        <w:rPr>
          <w:rFonts w:asciiTheme="minorHAnsi" w:hAnsiTheme="minorHAnsi"/>
          <w:sz w:val="16"/>
        </w:rPr>
        <w:t xml:space="preserve"> – and what could be worse than that? Examples: “Tom Cruise is </w:t>
      </w:r>
      <w:proofErr w:type="gramStart"/>
      <w:r w:rsidRPr="00EC3F3D">
        <w:rPr>
          <w:rFonts w:asciiTheme="minorHAnsi" w:hAnsiTheme="minorHAnsi"/>
          <w:sz w:val="16"/>
        </w:rPr>
        <w:t>fucking crazy</w:t>
      </w:r>
      <w:proofErr w:type="gramEnd"/>
      <w:r w:rsidRPr="00EC3F3D">
        <w:rPr>
          <w:rFonts w:asciiTheme="minorHAnsi" w:hAnsiTheme="minorHAnsi"/>
          <w:sz w:val="16"/>
        </w:rPr>
        <w:t xml:space="preserve">. Seriously, he’s </w:t>
      </w:r>
      <w:proofErr w:type="gramStart"/>
      <w:r w:rsidRPr="00EC3F3D">
        <w:rPr>
          <w:rFonts w:asciiTheme="minorHAnsi" w:hAnsiTheme="minorHAnsi"/>
          <w:sz w:val="16"/>
        </w:rPr>
        <w:t>batshit</w:t>
      </w:r>
      <w:proofErr w:type="gramEnd"/>
      <w:r w:rsidRPr="00EC3F3D">
        <w:rPr>
          <w:rFonts w:asciiTheme="minorHAnsi" w:hAnsiTheme="minorHAnsi"/>
          <w:sz w:val="16"/>
        </w:rPr>
        <w:t xml:space="preserve"> insane about Prozac, yelling at Matt Lauer and shit.” “Did you hear that Shirley broke up with Jim? She thought he was cheating on her.” “Yeah, she’s crazy, Jim’s a great guy.” As an all-purpose negative adjective: </w:t>
      </w:r>
      <w:r w:rsidRPr="00EC3F3D">
        <w:rPr>
          <w:rStyle w:val="StyleUnderline"/>
          <w:rFonts w:asciiTheme="minorHAnsi" w:hAnsiTheme="minorHAnsi"/>
        </w:rPr>
        <w:t>Crazy is often used</w:t>
      </w:r>
      <w:r w:rsidRPr="00EC3F3D">
        <w:rPr>
          <w:rFonts w:asciiTheme="minorHAnsi" w:hAnsiTheme="minorHAnsi"/>
          <w:sz w:val="16"/>
        </w:rPr>
        <w:t xml:space="preserve"> – even, still, by me and other feminists – </w:t>
      </w:r>
      <w:r w:rsidRPr="00EC3F3D">
        <w:rPr>
          <w:rStyle w:val="StyleUnderline"/>
          <w:rFonts w:asciiTheme="minorHAnsi" w:hAnsiTheme="minorHAnsi"/>
        </w:rPr>
        <w:t xml:space="preserve">to negatively describe ideas, writing, or other nouns that the speaker finds disagreeable. </w:t>
      </w:r>
      <w:r w:rsidRPr="00EC3F3D">
        <w:rPr>
          <w:rFonts w:asciiTheme="minorHAnsi" w:hAnsiTheme="minorHAnsi"/>
          <w:sz w:val="16"/>
        </w:rPr>
        <w:t>Conservatives are “crazy”, acts of oppression are “crazy making</w:t>
      </w:r>
      <w:proofErr w:type="gramStart"/>
      <w:r w:rsidRPr="00EC3F3D">
        <w:rPr>
          <w:rFonts w:asciiTheme="minorHAnsi" w:hAnsiTheme="minorHAnsi"/>
          <w:sz w:val="16"/>
        </w:rPr>
        <w:t>” ,</w:t>
      </w:r>
      <w:proofErr w:type="gramEnd"/>
      <w:r w:rsidRPr="00EC3F3D">
        <w:rPr>
          <w:rFonts w:asciiTheme="minorHAnsi" w:hAnsiTheme="minorHAnsi"/>
          <w:sz w:val="16"/>
        </w:rPr>
        <w:t xml:space="preserve"> this winter’s snow is “craziness”. </w:t>
      </w:r>
      <w:r w:rsidRPr="00EC3F3D">
        <w:rPr>
          <w:rStyle w:val="StyleUnderline"/>
          <w:rFonts w:asciiTheme="minorHAnsi" w:hAnsiTheme="minorHAnsi"/>
          <w:highlight w:val="yellow"/>
        </w:rPr>
        <w:t>This usage makes a direct connection between mental disability and bad qualities of all stripes, turning disability itself into a negative descriptor</w:t>
      </w:r>
      <w:r w:rsidRPr="00EC3F3D">
        <w:rPr>
          <w:rFonts w:asciiTheme="minorHAnsi" w:hAnsiTheme="minorHAnsi"/>
          <w:sz w:val="16"/>
          <w:highlight w:val="yellow"/>
        </w:rPr>
        <w:t>.</w:t>
      </w:r>
      <w:r w:rsidRPr="00EC3F3D">
        <w:rPr>
          <w:rFonts w:asciiTheme="minorHAnsi" w:hAnsiTheme="minorHAnsi"/>
          <w:sz w:val="16"/>
        </w:rPr>
        <w:t xml:space="preserve"> </w:t>
      </w:r>
      <w:r w:rsidRPr="00EC3F3D">
        <w:rPr>
          <w:rStyle w:val="StyleUnderline"/>
          <w:rFonts w:asciiTheme="minorHAnsi" w:hAnsiTheme="minorHAnsi"/>
        </w:rPr>
        <w:t xml:space="preserve">Whether it means “bad” or “evil” or “outlandish” or “illogical” or “unthinkable”, it’s </w:t>
      </w:r>
      <w:r w:rsidRPr="00EC3F3D">
        <w:rPr>
          <w:rStyle w:val="StyleUnderline"/>
          <w:rFonts w:asciiTheme="minorHAnsi" w:hAnsiTheme="minorHAnsi"/>
          <w:highlight w:val="yellow"/>
        </w:rPr>
        <w:t>turning the condition of having a disability into an all-purpose negative descriptor.</w:t>
      </w:r>
      <w:r w:rsidRPr="00EC3F3D">
        <w:rPr>
          <w:rFonts w:asciiTheme="minorHAnsi" w:hAnsiTheme="minorHAnsi"/>
          <w:sz w:val="16"/>
        </w:rPr>
        <w:t xml:space="preserve"> </w:t>
      </w:r>
      <w:r w:rsidRPr="00EC3F3D">
        <w:rPr>
          <w:rStyle w:val="StyleUnderline"/>
          <w:rFonts w:asciiTheme="minorHAnsi" w:hAnsiTheme="minorHAnsi"/>
        </w:rPr>
        <w:t xml:space="preserve">When using crazy as a synonym for violent, disturbing, or wrong, it’s saying that PWMD are violent, disturbing, wrong. It’s using disability as a rhetorical weapon. </w:t>
      </w:r>
      <w:r w:rsidRPr="00EC3F3D">
        <w:rPr>
          <w:rFonts w:asciiTheme="minorHAnsi" w:hAnsiTheme="minorHAnsi"/>
          <w:sz w:val="16"/>
        </w:rPr>
        <w:t xml:space="preserve">Examples: “They took the public option out of the health care plan? That’s </w:t>
      </w:r>
      <w:proofErr w:type="gramStart"/>
      <w:r w:rsidRPr="00EC3F3D">
        <w:rPr>
          <w:rFonts w:asciiTheme="minorHAnsi" w:hAnsiTheme="minorHAnsi"/>
          <w:sz w:val="16"/>
        </w:rPr>
        <w:t>fucking crazy</w:t>
      </w:r>
      <w:proofErr w:type="gramEnd"/>
      <w:r w:rsidRPr="00EC3F3D">
        <w:rPr>
          <w:rFonts w:asciiTheme="minorHAnsi" w:hAnsiTheme="minorHAnsi"/>
          <w:sz w:val="16"/>
        </w:rPr>
        <w:t xml:space="preserve">!” “Yeah, Loretta went crazy on Jeanie last night. Gave her a black eye and everything.” Crazy as a positive amplifier: </w:t>
      </w:r>
      <w:r w:rsidRPr="00EC3F3D">
        <w:rPr>
          <w:rStyle w:val="StyleUnderline"/>
          <w:rFonts w:asciiTheme="minorHAnsi" w:hAnsiTheme="minorHAnsi"/>
        </w:rPr>
        <w:t>On the flip side, crazy is often used as a positive amplifier. Folks say that they are “crazy” about something or someone they love or like</w:t>
      </w:r>
      <w:r w:rsidRPr="00EC3F3D">
        <w:rPr>
          <w:rFonts w:asciiTheme="minorHAnsi" w:hAnsiTheme="minorHAnsi"/>
          <w:sz w:val="16"/>
        </w:rPr>
        <w:t xml:space="preserve">. </w:t>
      </w:r>
      <w:r w:rsidRPr="00EC3F3D">
        <w:rPr>
          <w:rStyle w:val="StyleUnderline"/>
          <w:rFonts w:asciiTheme="minorHAnsi" w:hAnsiTheme="minorHAnsi"/>
        </w:rPr>
        <w:t>But just because it’s positive doesn’t mean it’s a good thing.</w:t>
      </w:r>
      <w:r w:rsidRPr="00EC3F3D">
        <w:rPr>
          <w:rFonts w:asciiTheme="minorHAnsi" w:hAnsiTheme="minorHAnsi"/>
          <w:sz w:val="16"/>
        </w:rPr>
        <w:t xml:space="preserve"> Crazy as a positive adjective still mean “overly” or “too much”. It’s meant to admit a slight lack of foresight or sense on the part of the speaker. Furthermore, </w:t>
      </w:r>
      <w:r w:rsidRPr="00EC3F3D">
        <w:rPr>
          <w:rStyle w:val="Emphasis"/>
          <w:rFonts w:asciiTheme="minorHAnsi" w:hAnsiTheme="minorHAnsi"/>
          <w:highlight w:val="yellow"/>
        </w:rPr>
        <w:t>a slur is a slur is a slur, no matter the context</w:t>
      </w:r>
      <w:r w:rsidRPr="00EC3F3D">
        <w:rPr>
          <w:rStyle w:val="StyleUnderline"/>
          <w:rFonts w:asciiTheme="minorHAnsi" w:hAnsiTheme="minorHAnsi"/>
        </w:rPr>
        <w:t xml:space="preserve">. </w:t>
      </w:r>
      <w:r w:rsidRPr="00EC3F3D">
        <w:rPr>
          <w:rFonts w:asciiTheme="minorHAnsi" w:hAnsiTheme="minorHAnsi"/>
          <w:sz w:val="16"/>
        </w:rPr>
        <w:t xml:space="preserve">Crazy is mostly, and overtly, used to mean “bad”, “silly”, “not worth paying attention to”, “too much”. Persons with mental illnesses are none of these things as a group. The positive use is not that positive, and it doesn’t absolve the mountains of bad usage. Examples: “I’ve been crazy busy </w:t>
      </w:r>
      <w:proofErr w:type="gramStart"/>
      <w:r w:rsidRPr="00EC3F3D">
        <w:rPr>
          <w:rFonts w:asciiTheme="minorHAnsi" w:hAnsiTheme="minorHAnsi"/>
          <w:sz w:val="16"/>
        </w:rPr>
        <w:t>lately,</w:t>
      </w:r>
      <w:proofErr w:type="gramEnd"/>
      <w:r w:rsidRPr="00EC3F3D">
        <w:rPr>
          <w:rFonts w:asciiTheme="minorHAnsi" w:hAnsiTheme="minorHAnsi"/>
          <w:sz w:val="16"/>
        </w:rPr>
        <w:t xml:space="preserve"> sorry I haven’t been around much.” “I’m just crazy about ice cream!” </w:t>
      </w:r>
      <w:r w:rsidRPr="00EC3F3D">
        <w:rPr>
          <w:rStyle w:val="StyleUnderline"/>
          <w:rFonts w:asciiTheme="minorHAnsi" w:hAnsiTheme="minorHAnsi"/>
          <w:highlight w:val="yellow"/>
        </w:rPr>
        <w:t>Crazy is a destructive word, used to hurt people with mental disabilities. It’s used to discredit, to marginalize</w:t>
      </w:r>
      <w:r w:rsidRPr="00EC3F3D">
        <w:rPr>
          <w:rStyle w:val="StyleUnderline"/>
          <w:rFonts w:asciiTheme="minorHAnsi" w:hAnsiTheme="minorHAnsi"/>
        </w:rPr>
        <w:t xml:space="preserve">, to make sure that we feel shame for our disability and discourage self-care, </w:t>
      </w:r>
      <w:r w:rsidRPr="00EC3F3D">
        <w:rPr>
          <w:rStyle w:val="StyleUnderline"/>
          <w:rFonts w:asciiTheme="minorHAnsi" w:hAnsiTheme="minorHAnsi"/>
          <w:highlight w:val="yellow"/>
        </w:rPr>
        <w:t>to make sure that those of us brave enough to publicly identify as having mental disabilities are continually discredited.</w:t>
      </w:r>
    </w:p>
    <w:p w14:paraId="1D7E3A89" w14:textId="77777777" w:rsidR="00306B65" w:rsidRPr="00026DD1" w:rsidRDefault="00306B65" w:rsidP="00306B65">
      <w:pPr>
        <w:pStyle w:val="Heading4"/>
        <w:spacing w:before="0" w:after="80" w:line="276" w:lineRule="auto"/>
        <w:rPr>
          <w:rFonts w:cs="Calibri"/>
        </w:rPr>
      </w:pPr>
      <w:r w:rsidRPr="00026DD1">
        <w:rPr>
          <w:rFonts w:cs="Calibri"/>
        </w:rPr>
        <w:t xml:space="preserve">Discourse shapes reality, so the </w:t>
      </w:r>
      <w:proofErr w:type="spellStart"/>
      <w:r w:rsidRPr="00026DD1">
        <w:rPr>
          <w:rFonts w:cs="Calibri"/>
        </w:rPr>
        <w:t>kritik</w:t>
      </w:r>
      <w:proofErr w:type="spellEnd"/>
      <w:r w:rsidRPr="00026DD1">
        <w:rPr>
          <w:rFonts w:cs="Calibri"/>
        </w:rPr>
        <w:t xml:space="preserve"> comes first. Sani 13: </w:t>
      </w:r>
    </w:p>
    <w:p w14:paraId="0E98592A" w14:textId="77777777" w:rsidR="00306B65" w:rsidRPr="00026DD1" w:rsidRDefault="00306B65" w:rsidP="00306B65">
      <w:pPr>
        <w:spacing w:after="80" w:line="276" w:lineRule="auto"/>
        <w:jc w:val="both"/>
        <w:rPr>
          <w:sz w:val="20"/>
        </w:rPr>
      </w:pPr>
      <w:r w:rsidRPr="00026DD1">
        <w:rPr>
          <w:sz w:val="20"/>
        </w:rPr>
        <w:t xml:space="preserve">Shehu Sani ~Nigerian human rights activist~. “Hatred for Black People.” 2013. </w:t>
      </w:r>
    </w:p>
    <w:p w14:paraId="7E83F41C" w14:textId="4F455F8A" w:rsidR="00306B65" w:rsidRPr="006A1F13" w:rsidRDefault="00306B65" w:rsidP="006A1F13">
      <w:pPr>
        <w:spacing w:after="80" w:line="276" w:lineRule="auto"/>
        <w:jc w:val="both"/>
        <w:rPr>
          <w:b/>
          <w:u w:val="single"/>
        </w:rPr>
      </w:pPr>
      <w:r w:rsidRPr="00026DD1">
        <w:rPr>
          <w:sz w:val="12"/>
        </w:rPr>
        <w:t xml:space="preserve">The important point here is that </w:t>
      </w:r>
      <w:r w:rsidRPr="00026DD1">
        <w:rPr>
          <w:b/>
          <w:highlight w:val="green"/>
          <w:u w:val="single"/>
        </w:rPr>
        <w:t xml:space="preserve">language plays a role in </w:t>
      </w:r>
      <w:r w:rsidRPr="00026DD1">
        <w:rPr>
          <w:sz w:val="12"/>
        </w:rPr>
        <w:t>the</w:t>
      </w:r>
      <w:r w:rsidRPr="00026DD1">
        <w:rPr>
          <w:b/>
          <w:highlight w:val="green"/>
          <w:u w:val="single"/>
        </w:rPr>
        <w:t xml:space="preserve"> state</w:t>
      </w:r>
      <w:r w:rsidRPr="00026DD1">
        <w:rPr>
          <w:sz w:val="12"/>
        </w:rPr>
        <w:t xml:space="preserve">’s </w:t>
      </w:r>
      <w:r w:rsidRPr="00026DD1">
        <w:rPr>
          <w:b/>
          <w:u w:val="single"/>
        </w:rPr>
        <w:t xml:space="preserve">definition and </w:t>
      </w:r>
      <w:r w:rsidRPr="00026DD1">
        <w:rPr>
          <w:b/>
          <w:highlight w:val="green"/>
          <w:u w:val="single"/>
        </w:rPr>
        <w:t>policing of “</w:t>
      </w:r>
      <w:r w:rsidRPr="00026DD1">
        <w:rPr>
          <w:sz w:val="12"/>
        </w:rPr>
        <w:t>the</w:t>
      </w:r>
      <w:r w:rsidRPr="00026DD1">
        <w:rPr>
          <w:b/>
          <w:highlight w:val="green"/>
          <w:u w:val="single"/>
        </w:rPr>
        <w:t xml:space="preserve"> epistemological limits of</w:t>
      </w:r>
      <w:r w:rsidRPr="00026DD1">
        <w:rPr>
          <w:b/>
          <w:u w:val="single"/>
        </w:rPr>
        <w:t xml:space="preserve"> what </w:t>
      </w:r>
      <w:r w:rsidRPr="00026DD1">
        <w:rPr>
          <w:b/>
          <w:highlight w:val="green"/>
          <w:u w:val="single"/>
        </w:rPr>
        <w:t>society</w:t>
      </w:r>
      <w:r w:rsidRPr="00026DD1">
        <w:rPr>
          <w:b/>
          <w:u w:val="single"/>
        </w:rPr>
        <w:t xml:space="preserve"> can be.” Language </w:t>
      </w:r>
      <w:r w:rsidRPr="00026DD1">
        <w:rPr>
          <w:b/>
          <w:highlight w:val="green"/>
          <w:u w:val="single"/>
        </w:rPr>
        <w:t>[It] is not simply a cultural</w:t>
      </w:r>
      <w:r w:rsidRPr="00026DD1">
        <w:rPr>
          <w:b/>
          <w:u w:val="single"/>
        </w:rPr>
        <w:t xml:space="preserve"> epi</w:t>
      </w:r>
      <w:r w:rsidRPr="00026DD1">
        <w:rPr>
          <w:b/>
          <w:highlight w:val="green"/>
          <w:u w:val="single"/>
        </w:rPr>
        <w:t>phenomenon of more fundamental economic processes.</w:t>
      </w:r>
      <w:r w:rsidRPr="00026DD1">
        <w:rPr>
          <w:b/>
          <w:u w:val="single"/>
        </w:rPr>
        <w:t xml:space="preserve"> It functions as a “measure of population” setting both the outer limits of society</w:t>
      </w:r>
      <w:r w:rsidRPr="00026DD1">
        <w:rPr>
          <w:sz w:val="12"/>
        </w:rPr>
        <w:t xml:space="preserve">—that is, the question of who legitimately belongs to the national community—and its inner limits or demarcations. The reality is that language is a strong force in society that segregates groups according to specific cultures, sexes, races, classes, etc. The underlying issue that allows language to build up such barriers is </w:t>
      </w:r>
      <w:r w:rsidRPr="00026DD1">
        <w:rPr>
          <w:b/>
          <w:highlight w:val="green"/>
          <w:u w:val="single"/>
        </w:rPr>
        <w:t xml:space="preserve">the subconscious fight to possess the English language. </w:t>
      </w:r>
      <w:r w:rsidRPr="00026DD1">
        <w:rPr>
          <w:sz w:val="12"/>
        </w:rPr>
        <w:t>Language</w:t>
      </w:r>
      <w:r w:rsidRPr="00026DD1">
        <w:rPr>
          <w:b/>
          <w:highlight w:val="green"/>
          <w:u w:val="single"/>
        </w:rPr>
        <w:t xml:space="preserve"> segregates members of society, </w:t>
      </w:r>
      <w:r w:rsidRPr="00026DD1">
        <w:rPr>
          <w:sz w:val="12"/>
        </w:rPr>
        <w:t>either</w:t>
      </w:r>
      <w:r w:rsidRPr="00026DD1">
        <w:rPr>
          <w:b/>
          <w:highlight w:val="green"/>
          <w:u w:val="single"/>
        </w:rPr>
        <w:t xml:space="preserve"> forcing them out or accepting them into the </w:t>
      </w:r>
      <w:r w:rsidRPr="00026DD1">
        <w:rPr>
          <w:sz w:val="12"/>
        </w:rPr>
        <w:t>larger</w:t>
      </w:r>
      <w:r w:rsidRPr="00026DD1">
        <w:rPr>
          <w:b/>
          <w:highlight w:val="green"/>
          <w:u w:val="single"/>
        </w:rPr>
        <w:t>, accepted group.</w:t>
      </w:r>
      <w:r w:rsidRPr="00026DD1">
        <w:rPr>
          <w:sz w:val="12"/>
          <w:szCs w:val="12"/>
        </w:rPr>
        <w:t xml:space="preserve"> Languages force people out of the majority, while at the same time segregating them into smaller and smaller groups within their minority.</w:t>
      </w:r>
      <w:r w:rsidRPr="00026DD1">
        <w:rPr>
          <w:b/>
        </w:rPr>
        <w:t xml:space="preserve"> </w:t>
      </w:r>
      <w:r w:rsidRPr="00026DD1">
        <w:rPr>
          <w:b/>
          <w:highlight w:val="green"/>
          <w:u w:val="single"/>
        </w:rPr>
        <w:t xml:space="preserve">People </w:t>
      </w:r>
      <w:r w:rsidRPr="00026DD1">
        <w:rPr>
          <w:sz w:val="12"/>
        </w:rPr>
        <w:t>at each level of society</w:t>
      </w:r>
      <w:r w:rsidRPr="00026DD1">
        <w:rPr>
          <w:b/>
          <w:highlight w:val="green"/>
          <w:u w:val="single"/>
        </w:rPr>
        <w:t xml:space="preserve"> associate</w:t>
      </w:r>
      <w:r w:rsidRPr="00026DD1">
        <w:rPr>
          <w:b/>
          <w:u w:val="single"/>
        </w:rPr>
        <w:t xml:space="preserve"> and claim </w:t>
      </w:r>
      <w:r w:rsidRPr="00026DD1">
        <w:rPr>
          <w:b/>
          <w:highlight w:val="green"/>
          <w:u w:val="single"/>
        </w:rPr>
        <w:t xml:space="preserve">a </w:t>
      </w:r>
      <w:r w:rsidRPr="00026DD1">
        <w:rPr>
          <w:sz w:val="12"/>
        </w:rPr>
        <w:t>certain</w:t>
      </w:r>
      <w:r w:rsidRPr="00026DD1">
        <w:rPr>
          <w:b/>
          <w:highlight w:val="green"/>
          <w:u w:val="single"/>
        </w:rPr>
        <w:t xml:space="preserve"> type of language that defines their id</w:t>
      </w:r>
      <w:r w:rsidRPr="00026DD1">
        <w:rPr>
          <w:sz w:val="12"/>
        </w:rPr>
        <w:t xml:space="preserve">entity. </w:t>
      </w:r>
      <w:r w:rsidRPr="00026DD1">
        <w:rPr>
          <w:b/>
          <w:highlight w:val="green"/>
          <w:u w:val="single"/>
        </w:rPr>
        <w:t xml:space="preserve">Everyone is trying to define and prove themselves through </w:t>
      </w:r>
      <w:r w:rsidRPr="00026DD1">
        <w:rPr>
          <w:sz w:val="12"/>
        </w:rPr>
        <w:t>their use of</w:t>
      </w:r>
      <w:r w:rsidRPr="00026DD1">
        <w:rPr>
          <w:b/>
          <w:highlight w:val="green"/>
          <w:u w:val="single"/>
        </w:rPr>
        <w:t xml:space="preserve"> language, </w:t>
      </w:r>
      <w:r w:rsidRPr="00026DD1">
        <w:rPr>
          <w:sz w:val="12"/>
        </w:rPr>
        <w:t>either</w:t>
      </w:r>
      <w:r w:rsidRPr="00026DD1">
        <w:rPr>
          <w:b/>
          <w:highlight w:val="green"/>
          <w:u w:val="single"/>
        </w:rPr>
        <w:t xml:space="preserve"> consciously or subconsciously.</w:t>
      </w:r>
      <w:r w:rsidRPr="00026DD1">
        <w:rPr>
          <w:b/>
          <w:u w:val="single"/>
        </w:rPr>
        <w:t xml:space="preserve"> </w:t>
      </w:r>
    </w:p>
    <w:p w14:paraId="2738C870" w14:textId="77777777" w:rsidR="00306B65" w:rsidRPr="00C05CBA" w:rsidRDefault="00306B65" w:rsidP="00306B65">
      <w:pPr>
        <w:pStyle w:val="Heading3"/>
        <w:spacing w:before="0" w:after="40" w:line="276" w:lineRule="auto"/>
        <w:rPr>
          <w:rFonts w:cs="Calibri"/>
        </w:rPr>
      </w:pPr>
      <w:r w:rsidRPr="00C05CBA">
        <w:rPr>
          <w:rFonts w:cs="Calibri"/>
        </w:rPr>
        <w:t>Advantage</w:t>
      </w:r>
    </w:p>
    <w:p w14:paraId="486E4AAD" w14:textId="77777777" w:rsidR="00306B65" w:rsidRPr="00C05CBA" w:rsidRDefault="00306B65" w:rsidP="00306B65">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4A33AE75" w14:textId="77777777" w:rsidR="00306B65" w:rsidRPr="00C05CBA" w:rsidRDefault="00306B65" w:rsidP="00306B65">
      <w:pPr>
        <w:spacing w:after="40" w:line="276" w:lineRule="auto"/>
      </w:pPr>
      <w:r w:rsidRPr="00C05CBA">
        <w:rPr>
          <w:rStyle w:val="Style13ptBold"/>
        </w:rPr>
        <w:t>Kumar 21</w:t>
      </w:r>
      <w:r w:rsidRPr="00C05CBA">
        <w:t xml:space="preserve"> [</w:t>
      </w:r>
      <w:proofErr w:type="spellStart"/>
      <w:r w:rsidRPr="00C05CBA">
        <w:t>Rajeesh</w:t>
      </w:r>
      <w:proofErr w:type="spellEnd"/>
      <w:r w:rsidRPr="00C05CBA">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C05CBA">
        <w:t>JamiaMilliaIslamia</w:t>
      </w:r>
      <w:proofErr w:type="spellEnd"/>
      <w:r w:rsidRPr="00C05CBA">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C05CBA">
        <w:t>books;Eurozone</w:t>
      </w:r>
      <w:proofErr w:type="spellEnd"/>
      <w:r w:rsidRPr="00C05CBA">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C05CBA">
          <w:rPr>
            <w:rStyle w:val="Hyperlink"/>
          </w:rPr>
          <w:t>https://idsa.in/issuebrief/wto-trips-waiver-covid-vaccine-rkumar-120721</w:t>
        </w:r>
      </w:hyperlink>
      <w:r w:rsidRPr="00C05CBA">
        <w:t>] Justin</w:t>
      </w:r>
    </w:p>
    <w:p w14:paraId="3BB88FA7" w14:textId="77777777" w:rsidR="00306B65" w:rsidRPr="00C05CBA" w:rsidRDefault="00306B65" w:rsidP="00306B65">
      <w:pPr>
        <w:spacing w:after="40" w:line="276" w:lineRule="auto"/>
        <w:rPr>
          <w:sz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26BC8A5" w14:textId="77777777" w:rsidR="00306B65" w:rsidRPr="00C05CBA" w:rsidRDefault="00306B65" w:rsidP="00306B65">
      <w:pPr>
        <w:spacing w:after="40" w:line="276" w:lineRule="auto"/>
        <w:rPr>
          <w:u w:val="single"/>
        </w:rPr>
      </w:pP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p>
    <w:p w14:paraId="6BFD26A6" w14:textId="77777777" w:rsidR="00306B65" w:rsidRPr="00C05CBA" w:rsidRDefault="00306B65" w:rsidP="00306B65">
      <w:pPr>
        <w:spacing w:after="40" w:line="276" w:lineRule="auto"/>
        <w:rPr>
          <w:sz w:val="16"/>
        </w:rPr>
      </w:pP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9C09DCC" w14:textId="77777777" w:rsidR="00306B65" w:rsidRPr="00C05CBA" w:rsidRDefault="00306B65" w:rsidP="00306B65">
      <w:pPr>
        <w:spacing w:after="40" w:line="276" w:lineRule="auto"/>
        <w:rPr>
          <w:u w:val="single"/>
        </w:rPr>
      </w:pP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p>
    <w:p w14:paraId="1D727FBE" w14:textId="77777777" w:rsidR="00306B65" w:rsidRPr="00C05CBA" w:rsidRDefault="00306B65" w:rsidP="00306B65">
      <w:pPr>
        <w:spacing w:after="40" w:line="276" w:lineRule="auto"/>
        <w:rPr>
          <w:sz w:val="16"/>
        </w:rPr>
      </w:pP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p>
    <w:p w14:paraId="4C9B4D53" w14:textId="77777777" w:rsidR="00306B65" w:rsidRPr="00C05CBA" w:rsidRDefault="00306B65" w:rsidP="00306B65">
      <w:pPr>
        <w:spacing w:after="40" w:line="276" w:lineRule="auto"/>
        <w:rPr>
          <w:sz w:val="16"/>
        </w:rPr>
      </w:pP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CF256EB" w14:textId="77777777" w:rsidR="00306B65" w:rsidRPr="00C05CBA" w:rsidRDefault="00306B65" w:rsidP="00306B65">
      <w:pPr>
        <w:spacing w:after="40" w:line="276" w:lineRule="auto"/>
        <w:rPr>
          <w:sz w:val="16"/>
        </w:rPr>
      </w:pP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proofErr w:type="gramStart"/>
      <w:r w:rsidRPr="00C05CBA">
        <w:rPr>
          <w:rStyle w:val="Emphasis"/>
        </w:rPr>
        <w:t>treatments</w:t>
      </w:r>
      <w:proofErr w:type="gramEnd"/>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7FD798B" w14:textId="77777777" w:rsidR="00306B65" w:rsidRPr="00C05CBA" w:rsidRDefault="00306B65" w:rsidP="00306B65">
      <w:pPr>
        <w:spacing w:after="40" w:line="276" w:lineRule="auto"/>
        <w:rPr>
          <w:sz w:val="16"/>
        </w:rPr>
      </w:pP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22CB338" w14:textId="77777777" w:rsidR="00306B65" w:rsidRPr="00C05CBA" w:rsidRDefault="00306B65" w:rsidP="00306B65">
      <w:pPr>
        <w:spacing w:after="40" w:line="276" w:lineRule="auto"/>
        <w:rPr>
          <w:sz w:val="16"/>
        </w:rPr>
      </w:pP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7E45093" w14:textId="77777777" w:rsidR="00306B65" w:rsidRPr="00C05CBA" w:rsidRDefault="00306B65" w:rsidP="00306B65">
      <w:pPr>
        <w:spacing w:after="40" w:line="276" w:lineRule="auto"/>
        <w:rPr>
          <w:sz w:val="16"/>
        </w:rPr>
      </w:pP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p>
    <w:p w14:paraId="2CF3DA17" w14:textId="77777777" w:rsidR="00306B65" w:rsidRPr="00C05CBA" w:rsidRDefault="00306B65" w:rsidP="00306B65">
      <w:pPr>
        <w:spacing w:after="40" w:line="276" w:lineRule="auto"/>
        <w:rPr>
          <w:rStyle w:val="Emphasis"/>
        </w:rPr>
      </w:pP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p>
    <w:p w14:paraId="22027129" w14:textId="77777777" w:rsidR="00306B65" w:rsidRPr="00C05CBA" w:rsidRDefault="00306B65" w:rsidP="00306B65">
      <w:pPr>
        <w:spacing w:after="40" w:line="276" w:lineRule="auto"/>
        <w:rPr>
          <w:u w:val="single"/>
        </w:rPr>
      </w:pP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proofErr w:type="spellStart"/>
      <w:r w:rsidRPr="00C05CBA">
        <w:rPr>
          <w:highlight w:val="green"/>
          <w:u w:val="single"/>
        </w:rPr>
        <w:t>jeopardise</w:t>
      </w:r>
      <w:proofErr w:type="spellEnd"/>
      <w:r w:rsidRPr="00C05CBA">
        <w:rPr>
          <w:highlight w:val="green"/>
          <w:u w:val="single"/>
        </w:rPr>
        <w:t xml:space="preserv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u w:val="single"/>
        </w:rPr>
        <w:t>Shantha</w:t>
      </w:r>
      <w:proofErr w:type="spellEnd"/>
      <w:r w:rsidRPr="00C05CBA">
        <w:rPr>
          <w:u w:val="single"/>
        </w:rPr>
        <w:t xml:space="preserve">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xml:space="preserve">, and the UNICEF (United Nations Children’s Emergency Fund) mass inoculation </w:t>
      </w:r>
      <w:proofErr w:type="spellStart"/>
      <w:r w:rsidRPr="00C05CBA">
        <w:rPr>
          <w:u w:val="single"/>
        </w:rPr>
        <w:t>programme</w:t>
      </w:r>
      <w:proofErr w:type="spellEnd"/>
      <w:r w:rsidRPr="00C05CBA">
        <w:rPr>
          <w:u w:val="single"/>
        </w:rPr>
        <w:t xml:space="preserve"> uses this vaccine against Hepatitis B. In 2009, </w:t>
      </w:r>
      <w:proofErr w:type="spellStart"/>
      <w:r w:rsidRPr="00C05CBA">
        <w:rPr>
          <w:u w:val="single"/>
        </w:rPr>
        <w:t>Shantha</w:t>
      </w:r>
      <w:proofErr w:type="spellEnd"/>
      <w:r w:rsidRPr="00C05CBA">
        <w:rPr>
          <w:u w:val="single"/>
        </w:rPr>
        <w:t xml:space="preserve"> sold over 120 million doses of vaccines globally.</w:t>
      </w:r>
    </w:p>
    <w:p w14:paraId="52BBEC56" w14:textId="77777777" w:rsidR="00306B65" w:rsidRPr="00C05CBA" w:rsidRDefault="00306B65" w:rsidP="00306B65">
      <w:pPr>
        <w:spacing w:after="40" w:line="276" w:lineRule="auto"/>
        <w:rPr>
          <w:sz w:val="16"/>
        </w:rPr>
      </w:pP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p>
    <w:p w14:paraId="0E669329" w14:textId="77777777" w:rsidR="00306B65" w:rsidRPr="00C05CBA" w:rsidRDefault="00306B65" w:rsidP="00306B65">
      <w:pPr>
        <w:spacing w:after="40" w:line="276" w:lineRule="auto"/>
        <w:rPr>
          <w:sz w:val="16"/>
        </w:rPr>
      </w:pP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p>
    <w:p w14:paraId="10283F4C" w14:textId="77777777" w:rsidR="00306B65" w:rsidRPr="00C05CBA" w:rsidRDefault="00306B65" w:rsidP="00306B65">
      <w:pPr>
        <w:spacing w:after="40" w:line="276" w:lineRule="auto"/>
        <w:rPr>
          <w:sz w:val="16"/>
          <w:szCs w:val="16"/>
        </w:rPr>
      </w:pP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7311114F" w14:textId="77777777" w:rsidR="00306B65" w:rsidRPr="00C05CBA" w:rsidRDefault="00306B65" w:rsidP="00306B65">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70D20792" w14:textId="77777777" w:rsidR="00306B65" w:rsidRPr="00C05CBA" w:rsidRDefault="00306B65" w:rsidP="00306B65">
      <w:pPr>
        <w:spacing w:after="40" w:line="276" w:lineRule="auto"/>
      </w:pPr>
      <w:proofErr w:type="spellStart"/>
      <w:r w:rsidRPr="00C05CBA">
        <w:rPr>
          <w:rStyle w:val="Style13ptBold"/>
        </w:rPr>
        <w:t>Erfani</w:t>
      </w:r>
      <w:proofErr w:type="spellEnd"/>
      <w:r w:rsidRPr="00C05CBA">
        <w:rPr>
          <w:rStyle w:val="Style13ptBold"/>
        </w:rPr>
        <w:t xml:space="preserve"> et al 21</w:t>
      </w:r>
      <w:r w:rsidRPr="00C05CBA">
        <w:t xml:space="preserve"> [</w:t>
      </w:r>
      <w:proofErr w:type="spellStart"/>
      <w:r w:rsidRPr="00C05CBA">
        <w:t>Parsa</w:t>
      </w:r>
      <w:proofErr w:type="spellEnd"/>
      <w:r w:rsidRPr="00C05CBA">
        <w:t xml:space="preserve">; Lawrence </w:t>
      </w:r>
      <w:proofErr w:type="spellStart"/>
      <w:r w:rsidRPr="00C05CBA">
        <w:t>Gostin</w:t>
      </w:r>
      <w:proofErr w:type="spellEnd"/>
      <w:r w:rsidRPr="00C05CBA">
        <w:t xml:space="preserve">; Vanessa Kerry; </w:t>
      </w:r>
      <w:proofErr w:type="spellStart"/>
      <w:r w:rsidRPr="00C05CBA">
        <w:t>Parsa</w:t>
      </w:r>
      <w:proofErr w:type="spellEnd"/>
      <w:r w:rsidRPr="00C05CBA">
        <w:t xml:space="preserve"> </w:t>
      </w:r>
      <w:proofErr w:type="spellStart"/>
      <w:r w:rsidRPr="00C05CBA">
        <w:t>Erfani</w:t>
      </w:r>
      <w:proofErr w:type="spellEnd"/>
      <w:r w:rsidRPr="00C05CBA">
        <w:t xml:space="preserve"> is a Fogarty Global Health Scholar at Harvard Medical School and the University of Global Health Equity. Lawrence </w:t>
      </w:r>
      <w:proofErr w:type="spellStart"/>
      <w:r w:rsidRPr="00C05CBA">
        <w:t>Gostin</w:t>
      </w:r>
      <w:proofErr w:type="spellEnd"/>
      <w:r w:rsidRPr="00C05CBA">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C05CBA">
          <w:rPr>
            <w:rStyle w:val="Hyperlink"/>
          </w:rPr>
          <w:t>https://www.statnews.com/2021/05/19/beyond-a-symbolic-gesture-whats-needed-to-turn-the-ip-waiver-into-covid-19-vaccines/</w:t>
        </w:r>
      </w:hyperlink>
      <w:r w:rsidRPr="00C05CBA">
        <w:t>] Justin</w:t>
      </w:r>
    </w:p>
    <w:p w14:paraId="44796041" w14:textId="77777777" w:rsidR="00306B65" w:rsidRPr="00C05CBA" w:rsidRDefault="00306B65" w:rsidP="00306B65">
      <w:pPr>
        <w:spacing w:after="40" w:line="276" w:lineRule="auto"/>
        <w:rPr>
          <w:sz w:val="16"/>
        </w:rPr>
      </w:pPr>
      <w:r w:rsidRPr="00C05CBA">
        <w:rPr>
          <w:u w:val="single"/>
        </w:rPr>
        <w:t xml:space="preserve">Currently many idle suppliers </w:t>
      </w:r>
      <w:r w:rsidRPr="00C05CBA">
        <w:rPr>
          <w:rStyle w:val="Emphasis"/>
        </w:rPr>
        <w:t>can’t begin vaccine production</w:t>
      </w:r>
      <w:r w:rsidRPr="00C05CBA">
        <w:rPr>
          <w:u w:val="single"/>
        </w:rPr>
        <w:t xml:space="preserve"> until they upgrade and </w:t>
      </w:r>
      <w:r w:rsidRPr="00C05CBA">
        <w:rPr>
          <w:rStyle w:val="Emphasis"/>
        </w:rPr>
        <w:t>repurpose existing manufacturing capacity</w:t>
      </w:r>
      <w:r w:rsidRPr="00C05CBA">
        <w:rPr>
          <w:u w:val="single"/>
        </w:rPr>
        <w:t xml:space="preserve"> for new technology. </w:t>
      </w:r>
      <w:r w:rsidRPr="00C05CBA">
        <w:rPr>
          <w:highlight w:val="green"/>
          <w:u w:val="single"/>
        </w:rPr>
        <w:t>Opponents</w:t>
      </w:r>
      <w:r w:rsidRPr="00C05CBA">
        <w:rPr>
          <w:u w:val="single"/>
        </w:rPr>
        <w:t xml:space="preserve"> often </w:t>
      </w:r>
      <w:r w:rsidRPr="00C05CBA">
        <w:rPr>
          <w:highlight w:val="green"/>
          <w:u w:val="single"/>
        </w:rPr>
        <w:t>argue</w:t>
      </w:r>
      <w:r w:rsidRPr="00C05CBA">
        <w:rPr>
          <w:u w:val="single"/>
        </w:rPr>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F6E6CF5" w14:textId="77777777" w:rsidR="00306B65" w:rsidRPr="00C05CBA" w:rsidRDefault="00306B65" w:rsidP="00306B65">
      <w:pPr>
        <w:spacing w:after="40" w:line="276" w:lineRule="auto"/>
        <w:rPr>
          <w:sz w:val="16"/>
        </w:rPr>
      </w:pPr>
      <w:r w:rsidRPr="00C05CBA">
        <w:rPr>
          <w:u w:val="single"/>
        </w:rPr>
        <w:t xml:space="preserve">This </w:t>
      </w:r>
      <w:r w:rsidRPr="00C05CBA">
        <w:rPr>
          <w:highlight w:val="green"/>
          <w:u w:val="single"/>
        </w:rPr>
        <w:t xml:space="preserve">argument </w:t>
      </w:r>
      <w:r w:rsidRPr="00C05CBA">
        <w:rPr>
          <w:rStyle w:val="Emphasis"/>
          <w:highlight w:val="green"/>
        </w:rPr>
        <w:t>ignores</w:t>
      </w:r>
      <w:r w:rsidRPr="00C05CBA">
        <w:rPr>
          <w:rStyle w:val="Emphasis"/>
        </w:rPr>
        <w:t xml:space="preserve"> two core truths</w:t>
      </w:r>
      <w:r w:rsidRPr="00C05CBA">
        <w:rPr>
          <w:u w:val="single"/>
        </w:rPr>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p>
    <w:p w14:paraId="4A5700EB" w14:textId="77777777" w:rsidR="00306B65" w:rsidRPr="00C05CBA" w:rsidRDefault="00306B65" w:rsidP="00306B65">
      <w:pPr>
        <w:spacing w:after="40" w:line="276" w:lineRule="auto"/>
        <w:rPr>
          <w:rStyle w:val="Emphasis"/>
        </w:rPr>
      </w:pPr>
      <w:r w:rsidRPr="00C05CBA">
        <w:rPr>
          <w:u w:val="single"/>
        </w:rPr>
        <w:t xml:space="preserve">Both truths suggest that we </w:t>
      </w:r>
      <w:r w:rsidRPr="00C05CBA">
        <w:rPr>
          <w:rStyle w:val="Emphasis"/>
        </w:rPr>
        <w:t>pass the blueprint and build the kitchen.</w:t>
      </w:r>
    </w:p>
    <w:p w14:paraId="06CB126A" w14:textId="77777777" w:rsidR="00306B65" w:rsidRPr="009722B7" w:rsidRDefault="00306B65" w:rsidP="00306B65">
      <w:pPr>
        <w:spacing w:after="40" w:line="276" w:lineRule="auto"/>
        <w:rPr>
          <w:b/>
          <w:iCs/>
          <w:u w:val="single"/>
        </w:rPr>
      </w:pPr>
      <w:r w:rsidRPr="00C05CBA">
        <w:rPr>
          <w:u w:val="single"/>
        </w:rPr>
        <w:t xml:space="preserve">Facilitating </w:t>
      </w:r>
      <w:r w:rsidRPr="00C05CBA">
        <w:rPr>
          <w:highlight w:val="green"/>
          <w:u w:val="single"/>
        </w:rPr>
        <w:t xml:space="preserve">structures </w:t>
      </w:r>
      <w:r w:rsidRPr="00C05CBA">
        <w:rPr>
          <w:u w:val="single"/>
        </w:rPr>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u w:val="single"/>
        </w:rPr>
        <w:t>.</w:t>
      </w:r>
      <w:r w:rsidRPr="00C05CBA">
        <w:rPr>
          <w:u w:val="single"/>
        </w:rPr>
        <w:t xml:space="preserve"> The </w:t>
      </w:r>
      <w:r w:rsidRPr="00C05CBA">
        <w:rPr>
          <w:highlight w:val="green"/>
          <w:u w:val="single"/>
        </w:rPr>
        <w:t>WHO launched</w:t>
      </w:r>
      <w:r w:rsidRPr="00C05CBA">
        <w:rPr>
          <w:u w:val="single"/>
        </w:rPr>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u w:val="single"/>
        </w:rPr>
        <w:t>with</w:t>
      </w:r>
      <w:r w:rsidRPr="00C05CBA">
        <w:rPr>
          <w:u w:val="single"/>
        </w:rPr>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rPr>
          <w:u w:val="single"/>
        </w:rPr>
        <w:t xml:space="preserve"> </w:t>
      </w:r>
      <w:r w:rsidRPr="00C05CBA">
        <w:rPr>
          <w:highlight w:val="green"/>
          <w:u w:val="single"/>
        </w:rPr>
        <w:t>to scale up</w:t>
      </w:r>
      <w:r w:rsidRPr="00C05CBA">
        <w:rPr>
          <w:u w:val="single"/>
        </w:rPr>
        <w:t xml:space="preserve"> vaccine manufacturing capacity. Scores of </w:t>
      </w:r>
      <w:r w:rsidRPr="00C05CBA">
        <w:rPr>
          <w:highlight w:val="green"/>
          <w:u w:val="single"/>
        </w:rPr>
        <w:t xml:space="preserve">manufacturers </w:t>
      </w:r>
      <w:r w:rsidRPr="00C05CBA">
        <w:rPr>
          <w:u w:val="single"/>
        </w:rPr>
        <w:t xml:space="preserve">in these countries have already </w:t>
      </w:r>
      <w:r w:rsidRPr="00C05CBA">
        <w:rPr>
          <w:rStyle w:val="Emphasis"/>
          <w:highlight w:val="green"/>
        </w:rPr>
        <w:t>expressed interest</w:t>
      </w:r>
      <w:r w:rsidRPr="00C05CBA">
        <w:rPr>
          <w:highlight w:val="green"/>
          <w:u w:val="single"/>
        </w:rPr>
        <w:t>. This</w:t>
      </w:r>
      <w:r w:rsidRPr="00C05CBA">
        <w:rPr>
          <w:u w:val="single"/>
        </w:rPr>
        <w:t xml:space="preserve"> initiative, however, </w:t>
      </w:r>
      <w:r w:rsidRPr="00C05CBA">
        <w:rPr>
          <w:highlight w:val="green"/>
          <w:u w:val="single"/>
        </w:rPr>
        <w:t>requires</w:t>
      </w:r>
      <w:r w:rsidRPr="00C05CBA">
        <w:rPr>
          <w:u w:val="single"/>
        </w:rPr>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p>
    <w:p w14:paraId="378E1438" w14:textId="77777777" w:rsidR="00306B65" w:rsidRPr="00C05CBA" w:rsidRDefault="00306B65" w:rsidP="00306B65">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60AA8C85" w14:textId="77777777" w:rsidR="00306B65" w:rsidRPr="00C05CBA" w:rsidRDefault="00306B65" w:rsidP="00306B65">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C05CBA">
          <w:rPr>
            <w:rStyle w:val="Hyperlink"/>
          </w:rPr>
          <w:t>https://www.tandfonline.com/doi/full/10.1080/25751654.2021.1890867</w:t>
        </w:r>
      </w:hyperlink>
      <w:r w:rsidRPr="00C05CBA">
        <w:t>] Justin</w:t>
      </w:r>
    </w:p>
    <w:p w14:paraId="09DDC4E7" w14:textId="77777777" w:rsidR="00306B65" w:rsidRPr="00C05CBA" w:rsidRDefault="00306B65" w:rsidP="00306B65">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1BD78BB1" w14:textId="77777777" w:rsidR="00306B65" w:rsidRPr="00C05CBA" w:rsidRDefault="00306B65" w:rsidP="00306B65">
      <w:pPr>
        <w:spacing w:after="40" w:line="276" w:lineRule="auto"/>
        <w:rPr>
          <w:sz w:val="16"/>
        </w:rPr>
      </w:pP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716BA80" w14:textId="77777777" w:rsidR="00306B65" w:rsidRPr="00C05CBA" w:rsidRDefault="00306B65" w:rsidP="00306B65">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7DFD98FD" w14:textId="77777777" w:rsidR="00306B65" w:rsidRPr="00C05CBA" w:rsidRDefault="00306B65" w:rsidP="00306B65">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04E30F9C" w14:textId="77777777" w:rsidR="00306B65" w:rsidRPr="00C05CBA" w:rsidRDefault="00306B65" w:rsidP="00306B65">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15DA8427" w14:textId="77777777" w:rsidR="00306B65" w:rsidRPr="00C05CBA" w:rsidRDefault="00306B65" w:rsidP="00306B65">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7B0C93A5" w14:textId="77777777" w:rsidR="00306B65" w:rsidRPr="00C05CBA" w:rsidRDefault="00306B65" w:rsidP="00306B65">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2C892C16" w14:textId="77777777" w:rsidR="00306B65" w:rsidRPr="00C05CBA" w:rsidRDefault="00306B65" w:rsidP="00306B65">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62BE27D5" w14:textId="682B5DE6" w:rsidR="00306B65" w:rsidRPr="00306B65" w:rsidRDefault="00306B65" w:rsidP="00306B65">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03F9686B" w14:textId="77777777" w:rsidR="00306B65" w:rsidRPr="00976E44" w:rsidRDefault="00306B65" w:rsidP="00306B65">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122770B8" w14:textId="77777777" w:rsidR="00306B65" w:rsidRPr="00976E44" w:rsidRDefault="00306B65" w:rsidP="00306B65">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4" w:history="1">
        <w:r w:rsidRPr="00976E44">
          <w:rPr>
            <w:rStyle w:val="Hyperlink"/>
          </w:rPr>
          <w:t>https://www.helsinkitimes.fi/columns/columns/viewpoint/18561-science-has-delivered-will-the-wto-deliver.html</w:t>
        </w:r>
      </w:hyperlink>
      <w:r w:rsidRPr="00976E44">
        <w:t>] Justin</w:t>
      </w:r>
    </w:p>
    <w:p w14:paraId="0E1BFDE4" w14:textId="77777777" w:rsidR="00306B65" w:rsidRPr="00976E44" w:rsidRDefault="00306B65" w:rsidP="00306B65">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62E7CC66" w14:textId="77777777" w:rsidR="00306B65" w:rsidRPr="00976E44" w:rsidRDefault="00306B65" w:rsidP="00306B65">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1994436" w14:textId="77777777" w:rsidR="00306B65" w:rsidRPr="00976E44" w:rsidRDefault="00306B65" w:rsidP="00306B65">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1FDABFAF" w14:textId="77777777" w:rsidR="00306B65" w:rsidRPr="00976E44" w:rsidRDefault="00306B65" w:rsidP="00306B65">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25F85DFD" w14:textId="77777777" w:rsidR="00306B65" w:rsidRPr="00976E44" w:rsidRDefault="00306B65" w:rsidP="00306B65">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43A7C57" w14:textId="77777777" w:rsidR="00306B65" w:rsidRPr="00976E44" w:rsidRDefault="00306B65" w:rsidP="00306B65">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12C0EFBF" w14:textId="77777777" w:rsidR="00306B65" w:rsidRPr="00976E44" w:rsidRDefault="00306B65" w:rsidP="00306B65">
      <w:pPr>
        <w:rPr>
          <w:sz w:val="16"/>
        </w:rPr>
      </w:pPr>
      <w:r w:rsidRPr="00976E44">
        <w:rPr>
          <w:sz w:val="16"/>
        </w:rPr>
        <w:t>Why existing flexibilities under the TRIPS Agreement are not enough</w:t>
      </w:r>
    </w:p>
    <w:p w14:paraId="0EBA3992" w14:textId="77777777" w:rsidR="00306B65" w:rsidRPr="00976E44" w:rsidRDefault="00306B65" w:rsidP="00306B65">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193F5EF2" w14:textId="77777777" w:rsidR="00306B65" w:rsidRPr="00976E44" w:rsidRDefault="00306B65" w:rsidP="00306B65">
      <w:pPr>
        <w:rPr>
          <w:sz w:val="16"/>
        </w:rPr>
      </w:pPr>
      <w:r w:rsidRPr="00976E44">
        <w:rPr>
          <w:sz w:val="16"/>
        </w:rPr>
        <w:t>Why is there a need to go beyond existing global cooperation initiatives?</w:t>
      </w:r>
    </w:p>
    <w:p w14:paraId="2F2A39A4" w14:textId="77777777" w:rsidR="00306B65" w:rsidRPr="00976E44" w:rsidRDefault="00306B65" w:rsidP="00306B65">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01F20640" w14:textId="77777777" w:rsidR="00306B65" w:rsidRPr="00976E44" w:rsidRDefault="00306B65" w:rsidP="00306B65">
      <w:pPr>
        <w:rPr>
          <w:sz w:val="16"/>
        </w:rPr>
      </w:pPr>
      <w:proofErr w:type="gramStart"/>
      <w:r w:rsidRPr="00976E44">
        <w:rPr>
          <w:sz w:val="16"/>
        </w:rPr>
        <w:t>Past experience</w:t>
      </w:r>
      <w:proofErr w:type="gramEnd"/>
    </w:p>
    <w:p w14:paraId="3CE6652C" w14:textId="77777777" w:rsidR="00306B65" w:rsidRPr="00976E44" w:rsidRDefault="00306B65" w:rsidP="00306B65">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6DC40AFF" w14:textId="77777777" w:rsidR="00306B65" w:rsidRPr="00976E44" w:rsidRDefault="00306B65" w:rsidP="00306B65">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4E6CA75" w14:textId="77777777" w:rsidR="00306B65" w:rsidRPr="00976E44" w:rsidRDefault="00306B65" w:rsidP="00306B65">
      <w:pPr>
        <w:rPr>
          <w:sz w:val="16"/>
        </w:rPr>
      </w:pPr>
      <w:r w:rsidRPr="00976E44">
        <w:rPr>
          <w:sz w:val="16"/>
        </w:rPr>
        <w:t>Way forward</w:t>
      </w:r>
    </w:p>
    <w:p w14:paraId="74F19AAE" w14:textId="77777777" w:rsidR="00306B65" w:rsidRPr="00976E44" w:rsidRDefault="00306B65" w:rsidP="00306B65">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5A56B2E8" w14:textId="62BE3C8F" w:rsidR="00306B65" w:rsidRPr="00976E44" w:rsidRDefault="00306B65" w:rsidP="00306B65">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4B1A6066" w14:textId="77777777" w:rsidR="00306B65" w:rsidRPr="00976E44" w:rsidRDefault="00306B65" w:rsidP="00306B65">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4DF0F508" w14:textId="77777777" w:rsidR="00306B65" w:rsidRPr="00976E44" w:rsidRDefault="00306B65" w:rsidP="00306B65">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340AF0D2" w14:textId="1D26CEF6" w:rsidR="00306B65" w:rsidRPr="00CC12D8" w:rsidRDefault="00306B65" w:rsidP="00306B65">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CC12D8">
        <w:rPr>
          <w:rStyle w:val="Emphasis"/>
          <w:highlight w:val="green"/>
        </w:rPr>
        <w:t>arbiter of</w:t>
      </w:r>
      <w:r w:rsidR="00CC12D8" w:rsidRPr="00CC12D8">
        <w:rPr>
          <w:rStyle w:val="Emphasis"/>
          <w:highlight w:val="green"/>
        </w:rPr>
        <w:t xml:space="preserve"> disputes</w:t>
      </w:r>
    </w:p>
    <w:p w14:paraId="22C564FC" w14:textId="77777777" w:rsidR="00306B65" w:rsidRPr="00B55AD5" w:rsidRDefault="00306B65" w:rsidP="00306B65"/>
    <w:p w14:paraId="2981DBB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06B65"/>
    <w:rsid w:val="000139A3"/>
    <w:rsid w:val="00100833"/>
    <w:rsid w:val="00104529"/>
    <w:rsid w:val="00105942"/>
    <w:rsid w:val="00107396"/>
    <w:rsid w:val="00144A4C"/>
    <w:rsid w:val="00176AB0"/>
    <w:rsid w:val="00177B7D"/>
    <w:rsid w:val="001808D4"/>
    <w:rsid w:val="0018322D"/>
    <w:rsid w:val="001B5776"/>
    <w:rsid w:val="001E527A"/>
    <w:rsid w:val="001F78CE"/>
    <w:rsid w:val="00251FC7"/>
    <w:rsid w:val="002855A7"/>
    <w:rsid w:val="002B146A"/>
    <w:rsid w:val="002B5E17"/>
    <w:rsid w:val="00306B65"/>
    <w:rsid w:val="00315690"/>
    <w:rsid w:val="00316B75"/>
    <w:rsid w:val="00325646"/>
    <w:rsid w:val="003460F2"/>
    <w:rsid w:val="0038158C"/>
    <w:rsid w:val="003902BA"/>
    <w:rsid w:val="003A09E2"/>
    <w:rsid w:val="00407037"/>
    <w:rsid w:val="0044285A"/>
    <w:rsid w:val="004605D6"/>
    <w:rsid w:val="004C60E8"/>
    <w:rsid w:val="004E3579"/>
    <w:rsid w:val="004E728B"/>
    <w:rsid w:val="004F39E0"/>
    <w:rsid w:val="00537BD5"/>
    <w:rsid w:val="0057268A"/>
    <w:rsid w:val="00586B4B"/>
    <w:rsid w:val="005D2912"/>
    <w:rsid w:val="006065BD"/>
    <w:rsid w:val="00645FA9"/>
    <w:rsid w:val="00647866"/>
    <w:rsid w:val="00665003"/>
    <w:rsid w:val="006A1F13"/>
    <w:rsid w:val="006A2AD0"/>
    <w:rsid w:val="006C2375"/>
    <w:rsid w:val="006D4ECC"/>
    <w:rsid w:val="00722258"/>
    <w:rsid w:val="007243E5"/>
    <w:rsid w:val="00766EA0"/>
    <w:rsid w:val="007A2226"/>
    <w:rsid w:val="007D71D3"/>
    <w:rsid w:val="007F5B66"/>
    <w:rsid w:val="00823A1C"/>
    <w:rsid w:val="0084251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12D8"/>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F4592"/>
  <w15:chartTrackingRefBased/>
  <w15:docId w15:val="{1D8E826E-6CB8-496B-BE1B-ECD800A7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285A"/>
    <w:rPr>
      <w:rFonts w:ascii="Calibri" w:hAnsi="Calibri" w:cs="Calibri"/>
      <w:sz w:val="26"/>
    </w:rPr>
  </w:style>
  <w:style w:type="paragraph" w:styleId="Heading1">
    <w:name w:val="heading 1"/>
    <w:aliases w:val="Pocket"/>
    <w:basedOn w:val="Normal"/>
    <w:next w:val="Normal"/>
    <w:link w:val="Heading1Char"/>
    <w:qFormat/>
    <w:rsid w:val="004428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28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28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4285A"/>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4428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85A"/>
  </w:style>
  <w:style w:type="character" w:customStyle="1" w:styleId="Heading1Char">
    <w:name w:val="Heading 1 Char"/>
    <w:aliases w:val="Pocket Char"/>
    <w:basedOn w:val="DefaultParagraphFont"/>
    <w:link w:val="Heading1"/>
    <w:rsid w:val="004428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28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285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4285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44285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4285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44285A"/>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44285A"/>
    <w:rPr>
      <w:color w:val="auto"/>
      <w:u w:val="none"/>
    </w:rPr>
  </w:style>
  <w:style w:type="character" w:styleId="FollowedHyperlink">
    <w:name w:val="FollowedHyperlink"/>
    <w:basedOn w:val="DefaultParagraphFont"/>
    <w:uiPriority w:val="99"/>
    <w:semiHidden/>
    <w:unhideWhenUsed/>
    <w:rsid w:val="0044285A"/>
    <w:rPr>
      <w:color w:val="auto"/>
      <w:u w:val="none"/>
    </w:rPr>
  </w:style>
  <w:style w:type="paragraph" w:customStyle="1" w:styleId="textbold">
    <w:name w:val="text bold"/>
    <w:basedOn w:val="Normal"/>
    <w:link w:val="Emphasis"/>
    <w:uiPriority w:val="7"/>
    <w:qFormat/>
    <w:rsid w:val="00306B65"/>
    <w:pPr>
      <w:widowControl w:val="0"/>
      <w:ind w:left="720"/>
      <w:jc w:val="both"/>
    </w:pPr>
    <w:rPr>
      <w:b/>
      <w:iCs/>
      <w:sz w:val="24"/>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306B6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306B65"/>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2/08/05/the-free-market-doesnt-need-government-r/" TargetMode="External"/><Relationship Id="rId13" Type="http://schemas.openxmlformats.org/officeDocument/2006/relationships/hyperlink" Target="https://www.tandfonline.com/doi/full/10.1080/25751654.2021.1890867" TargetMode="External"/><Relationship Id="rId3" Type="http://schemas.openxmlformats.org/officeDocument/2006/relationships/styles" Target="styles.xml"/><Relationship Id="rId7" Type="http://schemas.openxmlformats.org/officeDocument/2006/relationships/hyperlink" Target="https://fee.org/articles/how-intellectual-property-hampers-the-free-market/" TargetMode="External"/><Relationship Id="rId12" Type="http://schemas.openxmlformats.org/officeDocument/2006/relationships/hyperlink" Target="https://www.statnews.com/2021/05/19/beyond-a-symbolic-gesture-whats-needed-to-turn-the-ip-waiver-into-covid-19-vaccin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isabledfeminists.com/2010/05/17/guest-post-from-rmj-ableist-word-profile-crazy/"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helsinkitimes.fi/columns/columns/viewpoint/18561-science-has-delivered-will-the-wto-del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8498</Words>
  <Characters>48443</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2</cp:revision>
  <dcterms:created xsi:type="dcterms:W3CDTF">2021-09-18T16:52:00Z</dcterms:created>
  <dcterms:modified xsi:type="dcterms:W3CDTF">2021-09-18T17:44:00Z</dcterms:modified>
</cp:coreProperties>
</file>