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41114" w14:textId="20D1CDD1" w:rsidR="008F1F87" w:rsidRDefault="008F1F87" w:rsidP="008F1F87">
      <w:pPr>
        <w:pStyle w:val="Heading3"/>
      </w:pPr>
      <w:r>
        <w:t>Framework</w:t>
      </w:r>
    </w:p>
    <w:p w14:paraId="0AAFE511" w14:textId="77777777" w:rsidR="008F1F87" w:rsidRPr="002677ED" w:rsidRDefault="008F1F87" w:rsidP="008F1F87">
      <w:pPr>
        <w:pStyle w:val="Heading4"/>
        <w:rPr>
          <w:i/>
          <w:iCs w:val="0"/>
        </w:rPr>
      </w:pPr>
      <w:r w:rsidRPr="002677ED">
        <w:rPr>
          <w:i/>
        </w:rPr>
        <w:t>Ethics must begin a priori</w:t>
      </w:r>
    </w:p>
    <w:p w14:paraId="18F36484" w14:textId="77777777" w:rsidR="008F1F87" w:rsidRPr="003E4733" w:rsidRDefault="008F1F87" w:rsidP="008F1F87">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4C63DD4A" w14:textId="77777777" w:rsidR="008F1F87" w:rsidRDefault="008F1F87" w:rsidP="008F1F87">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2E2D48B5" w14:textId="77777777" w:rsidR="008F1F87" w:rsidRPr="004535D0" w:rsidRDefault="008F1F87" w:rsidP="008F1F87">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1A4B2604" w14:textId="77777777" w:rsidR="008F1F87" w:rsidRDefault="008F1F87" w:rsidP="008F1F87">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4FFE2E42" w14:textId="77777777" w:rsidR="008F1F87" w:rsidRDefault="008F1F87" w:rsidP="008F1F87">
      <w:pPr>
        <w:pStyle w:val="Heading4"/>
      </w:pPr>
      <w:r>
        <w:t>Additionally</w:t>
      </w:r>
      <w:r w:rsidRPr="0088077D">
        <w:t>:</w:t>
      </w:r>
    </w:p>
    <w:p w14:paraId="65418CC4" w14:textId="77777777" w:rsidR="008F1F87" w:rsidRDefault="008F1F87" w:rsidP="008F1F87">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1EC21F89" w14:textId="77777777" w:rsidR="008F1F87" w:rsidRPr="00CE11B7" w:rsidRDefault="008F1F87" w:rsidP="008F1F87">
      <w:pPr>
        <w:pStyle w:val="Heading4"/>
      </w:pPr>
      <w:r>
        <w:t xml:space="preserve">[B] </w:t>
      </w:r>
      <w:r w:rsidRPr="00CE11B7">
        <w:t>Only universalizable reason can effectively explain the perspectives of agents – that’s the best method for combatting oppression</w:t>
      </w:r>
      <w:r>
        <w:t>.</w:t>
      </w:r>
    </w:p>
    <w:p w14:paraId="18408691" w14:textId="77777777" w:rsidR="008F1F87" w:rsidRPr="00426666" w:rsidRDefault="008F1F87" w:rsidP="008F1F87">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7E771A33" w14:textId="77777777" w:rsidR="008F1F87" w:rsidRDefault="008F1F87" w:rsidP="008F1F87">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A351934" w14:textId="77777777" w:rsidR="008F1F87" w:rsidRPr="00305C79" w:rsidRDefault="008F1F87" w:rsidP="008F1F87">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2214B157" w14:textId="77777777" w:rsidR="008F1F87" w:rsidRPr="00305C79" w:rsidRDefault="008F1F87" w:rsidP="008F1F87">
      <w:pPr>
        <w:rPr>
          <w:sz w:val="16"/>
          <w:szCs w:val="16"/>
        </w:rPr>
      </w:pPr>
      <w:proofErr w:type="spellStart"/>
      <w:r w:rsidRPr="00305C79">
        <w:rPr>
          <w:rFonts w:eastAsiaTheme="majorEastAsia"/>
          <w:b/>
          <w:bCs/>
          <w:szCs w:val="26"/>
        </w:rPr>
        <w:t>Korsgaard</w:t>
      </w:r>
      <w:proofErr w:type="spellEnd"/>
      <w:r w:rsidRPr="00305C79">
        <w:rPr>
          <w:rFonts w:eastAsiaTheme="majorEastAsia"/>
          <w:b/>
          <w:bCs/>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0EE41B18" w14:textId="77777777" w:rsidR="008F1F87" w:rsidRPr="00305C79" w:rsidRDefault="008F1F87" w:rsidP="008F1F87">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5FF01BF1" w14:textId="77777777" w:rsidR="008F1F87" w:rsidRPr="00753A4F" w:rsidRDefault="008F1F87" w:rsidP="008F1F87">
      <w:pPr>
        <w:rPr>
          <w:rFonts w:asciiTheme="majorHAnsi" w:hAnsiTheme="majorHAnsi" w:cstheme="majorHAnsi"/>
          <w:b/>
          <w:u w:val="single"/>
        </w:rPr>
      </w:pPr>
    </w:p>
    <w:p w14:paraId="196CDD8C" w14:textId="77777777" w:rsidR="008F1F87" w:rsidRPr="00E80998" w:rsidRDefault="008F1F87" w:rsidP="008F1F87">
      <w:pPr>
        <w:pStyle w:val="Heading4"/>
      </w:pPr>
      <w:r w:rsidRPr="00E80998">
        <w:t xml:space="preserve">Thus, the standard is consistency with the categorical imperative. </w:t>
      </w:r>
    </w:p>
    <w:p w14:paraId="007BF40B" w14:textId="77777777" w:rsidR="008F1F87" w:rsidRDefault="008F1F87" w:rsidP="008F1F87">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2E4DF59B" w14:textId="77777777" w:rsidR="008F1F87" w:rsidRDefault="008F1F87" w:rsidP="008F1F87">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7FD40A35" w14:textId="77777777" w:rsidR="008F1F87" w:rsidRPr="008D4D35" w:rsidRDefault="008F1F87" w:rsidP="008F1F87">
      <w:pPr>
        <w:pStyle w:val="Heading4"/>
        <w:rPr>
          <w:u w:val="single"/>
        </w:rPr>
      </w:pPr>
      <w:r w:rsidRPr="00331296">
        <w:rPr>
          <w:u w:val="single"/>
        </w:rPr>
        <w:t>[3] Contesting offense under the Aff framework is a voting issue</w:t>
      </w:r>
      <w:r>
        <w:rPr>
          <w:u w:val="single"/>
        </w:rPr>
        <w:t>.</w:t>
      </w:r>
      <w:r w:rsidRPr="005923AB">
        <w:t xml:space="preserve"> </w:t>
      </w:r>
      <w:r>
        <w:t>R</w:t>
      </w:r>
      <w:r w:rsidRPr="009841F6">
        <w:t xml:space="preserve">eciprocity – I </w:t>
      </w:r>
      <w:proofErr w:type="gramStart"/>
      <w:r w:rsidRPr="009841F6">
        <w:t>have to</w:t>
      </w:r>
      <w:proofErr w:type="gramEnd"/>
      <w:r w:rsidRPr="009841F6">
        <w:t xml:space="preserve">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049882DD" w14:textId="77777777" w:rsidR="008F1F87" w:rsidRPr="004535D0" w:rsidRDefault="008F1F87" w:rsidP="008F1F87"/>
    <w:p w14:paraId="69E10DDB" w14:textId="77777777" w:rsidR="008F1F87" w:rsidRPr="00305C79" w:rsidRDefault="008F1F87" w:rsidP="008F1F87">
      <w:pPr>
        <w:pStyle w:val="Heading3"/>
        <w:rPr>
          <w:rFonts w:cs="Calibri"/>
        </w:rPr>
      </w:pPr>
      <w:r w:rsidRPr="00305C79">
        <w:rPr>
          <w:rFonts w:cs="Calibri"/>
        </w:rPr>
        <w:t>Advocacy</w:t>
      </w:r>
    </w:p>
    <w:p w14:paraId="79DD85E3" w14:textId="77777777" w:rsidR="008F1F87" w:rsidRPr="00815AC2" w:rsidRDefault="008F1F87" w:rsidP="008F1F87">
      <w:pPr>
        <w:pStyle w:val="Heading4"/>
        <w:rPr>
          <w:lang w:eastAsia="zh-CN"/>
        </w:rPr>
      </w:pPr>
      <w:r w:rsidRPr="00815AC2">
        <w:t xml:space="preserve">Thus, the plan – </w:t>
      </w:r>
      <w:r w:rsidRPr="00815AC2">
        <w:rPr>
          <w:lang w:eastAsia="zh-CN"/>
        </w:rPr>
        <w:t>Resolved: The appropriation of outer space by private entities is unjust. Definitions and enforcement in the doc and I’ll clarify in cross.</w:t>
      </w:r>
    </w:p>
    <w:p w14:paraId="426654EB" w14:textId="77777777" w:rsidR="008F1F87" w:rsidRDefault="008F1F87" w:rsidP="008F1F87">
      <w:pPr>
        <w:rPr>
          <w:rStyle w:val="Heading4Char"/>
          <w:rFonts w:cs="Calibri"/>
          <w:lang w:eastAsia="zh-CN"/>
        </w:rPr>
      </w:pPr>
    </w:p>
    <w:p w14:paraId="6AD49429" w14:textId="77777777" w:rsidR="008F1F87" w:rsidRDefault="008F1F87" w:rsidP="008F1F87">
      <w:r w:rsidRPr="00837244">
        <w:t>To</w:t>
      </w:r>
      <w:r>
        <w:t xml:space="preserve"> clarify we’ll defend implementation and a revision to the Outer Space Treaty that explicitly bans appropriation of outer space by private entities</w:t>
      </w:r>
    </w:p>
    <w:p w14:paraId="7844CC19" w14:textId="77777777" w:rsidR="008F1F87" w:rsidRPr="00837244" w:rsidRDefault="008F1F87" w:rsidP="008F1F87"/>
    <w:p w14:paraId="0256C7CF" w14:textId="77777777" w:rsidR="008F1F87" w:rsidRPr="000E46BB" w:rsidRDefault="008F1F87" w:rsidP="008F1F87">
      <w:r w:rsidRPr="000E46BB">
        <w:t>Private entities are non-governmental.</w:t>
      </w:r>
    </w:p>
    <w:p w14:paraId="563BF2E4" w14:textId="77777777" w:rsidR="008F1F87" w:rsidRPr="000E46BB" w:rsidRDefault="008F1F87" w:rsidP="008F1F87">
      <w:r w:rsidRPr="000E46BB">
        <w:t xml:space="preserve">Dunk 11 – Frans G. von der Dunk, 2011, [“The Origins of </w:t>
      </w:r>
      <w:proofErr w:type="spellStart"/>
      <w:r w:rsidRPr="000E46BB">
        <w:t>Authorisation</w:t>
      </w:r>
      <w:proofErr w:type="spellEnd"/>
      <w:r w:rsidRPr="000E46BB">
        <w:t>: Article VI of the Outer Space Treaty and International Space Law,” University of Nebraska] Justin</w:t>
      </w:r>
    </w:p>
    <w:p w14:paraId="54E1F27D" w14:textId="77777777" w:rsidR="008F1F87" w:rsidRPr="000E46BB" w:rsidRDefault="008F1F87" w:rsidP="008F1F87">
      <w:r w:rsidRPr="000E46BB">
        <w:t xml:space="preserve">4. Interpreting Article VI of the Outer Space Treaty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private actors (. . . “or by non-governmental entities”). The interests of the Soviet Union in ensuring that, whomever would </w:t>
      </w:r>
      <w:proofErr w:type="gramStart"/>
      <w:r w:rsidRPr="000E46BB">
        <w:t>actually conduct</w:t>
      </w:r>
      <w:proofErr w:type="gramEnd"/>
      <w:r w:rsidRPr="000E46BB">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7B209832" w14:textId="77777777" w:rsidR="008F1F87" w:rsidRDefault="008F1F87" w:rsidP="008F1F87">
      <w:pPr>
        <w:rPr>
          <w:rStyle w:val="Heading4Char"/>
          <w:rFonts w:cs="Calibri"/>
          <w:lang w:eastAsia="zh-CN"/>
        </w:rPr>
      </w:pPr>
    </w:p>
    <w:p w14:paraId="2C7BC0DC" w14:textId="77777777" w:rsidR="008F1F87" w:rsidRDefault="008F1F87" w:rsidP="008F1F87">
      <w:r w:rsidRPr="00837244">
        <w:t>Outer Space is everything 60 miles above the earth’s surface</w:t>
      </w:r>
    </w:p>
    <w:p w14:paraId="22A273CB" w14:textId="77777777" w:rsidR="008F1F87" w:rsidRPr="00837244" w:rsidRDefault="008F1F87" w:rsidP="008F1F87">
      <w:r>
        <w:t xml:space="preserve">Howell 17 </w:t>
      </w:r>
      <w:r w:rsidRPr="00837244">
        <w:t>Elizabeth Howell</w:t>
      </w:r>
      <w:r>
        <w:t xml:space="preserve"> [</w:t>
      </w:r>
      <w:r w:rsidRPr="00837244">
        <w:t xml:space="preserve">Elizabeth Howell, Ph.D., is a contributing writer for Space.com since 2012. As a proud Trekkie and Canadian, she tackles topics like spaceflight, diversity, science fiction, </w:t>
      </w:r>
      <w:proofErr w:type="gramStart"/>
      <w:r w:rsidRPr="00837244">
        <w:t>astronomy</w:t>
      </w:r>
      <w:proofErr w:type="gramEnd"/>
      <w:r w:rsidRPr="00837244">
        <w:t xml:space="preserve">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 Her latest book, NASA Leadership Moments, is co-written with astronaut Dave Williams. Elizabeth first got interested in space after watching the movie Apollo 13 in 1996, and still wants to be an astronaut someday.</w:t>
      </w:r>
      <w:r>
        <w:t>] “</w:t>
      </w:r>
      <w:r w:rsidRPr="00837244">
        <w:t>What is Space?</w:t>
      </w:r>
      <w:r>
        <w:t xml:space="preserve">” </w:t>
      </w:r>
      <w:r w:rsidRPr="00837244">
        <w:t xml:space="preserve">June 07, </w:t>
      </w:r>
      <w:proofErr w:type="gramStart"/>
      <w:r w:rsidRPr="00837244">
        <w:t>2017</w:t>
      </w:r>
      <w:proofErr w:type="gramEnd"/>
      <w:r>
        <w:t xml:space="preserve"> </w:t>
      </w:r>
      <w:r w:rsidRPr="00837244">
        <w:t>https://www.space.com/24870-what-is-space.html</w:t>
      </w:r>
    </w:p>
    <w:p w14:paraId="4D40EB3E" w14:textId="77777777" w:rsidR="008F1F87" w:rsidRPr="00837244" w:rsidRDefault="008F1F87" w:rsidP="008F1F87">
      <w:r w:rsidRPr="00837244">
        <w:t>From the perspective of an Earthling, outer space is a zone that occurs about 100 kilometers (60 miles) above the planet, where there is no appreciable air to breathe or to scatter light. In that area, blue gives way to black because oxygen molecules are not in enough abundance to make the sky blue.</w:t>
      </w:r>
    </w:p>
    <w:p w14:paraId="4E8D81B7" w14:textId="77777777" w:rsidR="008F1F87" w:rsidRPr="000E46BB" w:rsidRDefault="008F1F87" w:rsidP="008F1F87">
      <w:pPr>
        <w:rPr>
          <w:rStyle w:val="Heading4Char"/>
          <w:rFonts w:cs="Calibri"/>
          <w:lang w:eastAsia="zh-CN"/>
        </w:rPr>
      </w:pPr>
    </w:p>
    <w:p w14:paraId="25B61B4E" w14:textId="77777777" w:rsidR="008F1F87" w:rsidRPr="00305C79" w:rsidRDefault="008F1F87" w:rsidP="008F1F87">
      <w:pPr>
        <w:spacing w:after="0" w:line="240" w:lineRule="auto"/>
        <w:rPr>
          <w:b/>
          <w:bCs/>
          <w:szCs w:val="26"/>
        </w:rPr>
      </w:pPr>
    </w:p>
    <w:p w14:paraId="5642404C" w14:textId="77777777" w:rsidR="008F1F87" w:rsidRDefault="008F1F87" w:rsidP="008F1F87">
      <w:pPr>
        <w:pStyle w:val="Heading3"/>
        <w:rPr>
          <w:rFonts w:cs="Calibri"/>
        </w:rPr>
      </w:pPr>
      <w:r w:rsidRPr="00305C79">
        <w:rPr>
          <w:rFonts w:cs="Calibri"/>
        </w:rPr>
        <w:t xml:space="preserve">Offense </w:t>
      </w:r>
    </w:p>
    <w:p w14:paraId="46A98FF5" w14:textId="77777777" w:rsidR="008F1F87" w:rsidRDefault="008F1F87" w:rsidP="008F1F87">
      <w:pPr>
        <w:pStyle w:val="Heading4"/>
      </w:pPr>
      <w:r>
        <w:t>[1] Privatization is bad</w:t>
      </w:r>
    </w:p>
    <w:p w14:paraId="72047681" w14:textId="77777777" w:rsidR="008F1F87" w:rsidRPr="002B55F1" w:rsidRDefault="008F1F87" w:rsidP="008F1F87">
      <w:pPr>
        <w:pStyle w:val="Heading4"/>
      </w:pPr>
      <w:r>
        <w:t xml:space="preserve">[a] </w:t>
      </w:r>
      <w:r w:rsidRPr="002B55F1">
        <w:t xml:space="preserve">The OST prevents state-based sovereignty claims in space. But it does not clearly restrict corporations and even if it does it may imminently be changed. This means that regions could be under the exclusive control of corporations, while no government has authority. </w:t>
      </w:r>
    </w:p>
    <w:p w14:paraId="30431E29" w14:textId="77777777" w:rsidR="008F1F87" w:rsidRPr="002B55F1" w:rsidRDefault="008F1F87" w:rsidP="008F1F87">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6" w:history="1">
        <w:r w:rsidRPr="002B55F1">
          <w:rPr>
            <w:rStyle w:val="Hyperlink"/>
          </w:rPr>
          <w:t>https://www.sciencefocus.com/space/the-unintended-consequences-of-privatising-space/</w:t>
        </w:r>
      </w:hyperlink>
      <w:r w:rsidRPr="002B55F1">
        <w:t xml:space="preserve"> </w:t>
      </w:r>
      <w:r>
        <w:t>SJMS</w:t>
      </w:r>
    </w:p>
    <w:p w14:paraId="19E8E8EF" w14:textId="77777777" w:rsidR="008F1F87" w:rsidRPr="00386368" w:rsidRDefault="008F1F87" w:rsidP="008F1F87">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7" w:history="1">
        <w:r w:rsidRPr="002B55F1">
          <w:rPr>
            <w:rStyle w:val="Emphasis"/>
          </w:rPr>
          <w:t>the Moon</w:t>
        </w:r>
      </w:hyperlink>
      <w:r w:rsidRPr="00386368">
        <w:rPr>
          <w:sz w:val="16"/>
        </w:rPr>
        <w:t xml:space="preserve"> or </w:t>
      </w:r>
      <w:hyperlink r:id="rId8"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9"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w:t>
      </w:r>
      <w:proofErr w:type="gramStart"/>
      <w:r w:rsidRPr="00386368">
        <w:rPr>
          <w:sz w:val="16"/>
        </w:rPr>
        <w:t>all of</w:t>
      </w:r>
      <w:proofErr w:type="gramEnd"/>
      <w:r w:rsidRPr="00386368">
        <w:rPr>
          <w:sz w:val="16"/>
        </w:rPr>
        <w:t xml:space="preserve">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0"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 xml:space="preserve">It’s imperative that the space community </w:t>
      </w:r>
      <w:proofErr w:type="gramStart"/>
      <w:r w:rsidRPr="00386368">
        <w:rPr>
          <w:rStyle w:val="Emphasis"/>
        </w:rPr>
        <w:t>as a whole takes</w:t>
      </w:r>
      <w:proofErr w:type="gramEnd"/>
      <w:r w:rsidRPr="00386368">
        <w:rPr>
          <w:rStyle w:val="Emphasis"/>
        </w:rPr>
        <w:t xml:space="preserve"> this issue on to ensure the needs of all, and not just the private sector, are taken into account should any alterations be made.</w:t>
      </w:r>
      <w:r>
        <w:rPr>
          <w:rStyle w:val="Emphasis"/>
        </w:rPr>
        <w:t xml:space="preserve"> </w:t>
      </w:r>
      <w:r w:rsidRPr="00386368">
        <w:rPr>
          <w:sz w:val="16"/>
        </w:rPr>
        <w:t xml:space="preserve">The further we </w:t>
      </w:r>
      <w:proofErr w:type="gramStart"/>
      <w:r w:rsidRPr="00386368">
        <w:rPr>
          <w:sz w:val="16"/>
        </w:rPr>
        <w:t>look into</w:t>
      </w:r>
      <w:proofErr w:type="gramEnd"/>
      <w:r w:rsidRPr="00386368">
        <w:rPr>
          <w:sz w:val="16"/>
        </w:rPr>
        <w:t xml:space="preserve">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173CCABB" w14:textId="77777777" w:rsidR="008F1F87" w:rsidRDefault="008F1F87" w:rsidP="008F1F87">
      <w:pPr>
        <w:rPr>
          <w:rFonts w:ascii="Times New Roman" w:hAnsi="Times New Roman" w:cs="Times New Roman"/>
          <w:sz w:val="24"/>
        </w:rPr>
      </w:pPr>
    </w:p>
    <w:p w14:paraId="123A1A5D" w14:textId="77777777" w:rsidR="008F1F87" w:rsidRPr="002B55F1" w:rsidRDefault="008F1F87" w:rsidP="008F1F87">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5A121EA0" w14:textId="77777777" w:rsidR="008F1F87" w:rsidRPr="00CC51B8" w:rsidRDefault="008F1F87" w:rsidP="008F1F87">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1"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042DCCDA" w14:textId="77777777" w:rsidR="008F1F87" w:rsidRPr="00E402E3" w:rsidRDefault="008F1F87" w:rsidP="008F1F87">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w:t>
      </w:r>
      <w:proofErr w:type="gramStart"/>
      <w:r w:rsidRPr="00E402E3">
        <w:rPr>
          <w:rStyle w:val="Emphasis"/>
        </w:rPr>
        <w:t>so as to</w:t>
      </w:r>
      <w:proofErr w:type="gramEnd"/>
      <w:r w:rsidRPr="00E402E3">
        <w:rPr>
          <w:rStyle w:val="Emphasis"/>
        </w:rPr>
        <w:t xml:space="preserve">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6C1869CF" w14:textId="77777777" w:rsidR="008F1F87" w:rsidRPr="008D6FE6" w:rsidRDefault="008F1F87" w:rsidP="008F1F87"/>
    <w:p w14:paraId="7FA02740" w14:textId="77777777" w:rsidR="008F1F87" w:rsidRDefault="008F1F87" w:rsidP="008F1F87">
      <w:pPr>
        <w:pStyle w:val="Heading3"/>
        <w:rPr>
          <w:rFonts w:cs="Calibri"/>
        </w:rPr>
      </w:pPr>
      <w:r>
        <w:rPr>
          <w:rFonts w:cs="Calibri"/>
        </w:rPr>
        <w:t xml:space="preserve">UV </w:t>
      </w:r>
    </w:p>
    <w:p w14:paraId="3E0EC899" w14:textId="77777777" w:rsidR="008F1F87" w:rsidRPr="00021491" w:rsidRDefault="008F1F87" w:rsidP="008F1F87">
      <w:pPr>
        <w:pStyle w:val="Heading4"/>
      </w:pPr>
      <w:r w:rsidRPr="00CE11B7">
        <w:t xml:space="preserve">[1] Aff gets 1AR theory since the neg can be infinitely abusive and I can’t check back. Aff theory is drop the debater, competing </w:t>
      </w:r>
      <w:proofErr w:type="spellStart"/>
      <w:r w:rsidRPr="00CE11B7">
        <w:t>interps</w:t>
      </w:r>
      <w:proofErr w:type="spellEnd"/>
      <w:r w:rsidRPr="00CE11B7">
        <w:t>,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r>
        <w:t xml:space="preserve"> No RVIs on AC arguments – incentivizes a </w:t>
      </w:r>
      <w:proofErr w:type="gramStart"/>
      <w:r>
        <w:t>7 minute</w:t>
      </w:r>
      <w:proofErr w:type="gramEnd"/>
      <w:r>
        <w:t xml:space="preserve"> collapse that decks 1AR strategy.</w:t>
      </w:r>
    </w:p>
    <w:p w14:paraId="58326348" w14:textId="77777777" w:rsidR="008F1F87" w:rsidRPr="00DC5EF9" w:rsidRDefault="008F1F87" w:rsidP="008F1F87"/>
    <w:p w14:paraId="2017A8DC" w14:textId="77777777" w:rsidR="008F1F87" w:rsidRPr="00CE11B7" w:rsidRDefault="008F1F87" w:rsidP="008F1F87">
      <w:pPr>
        <w:pStyle w:val="Heading4"/>
      </w:pPr>
      <w:r w:rsidRPr="00CE11B7">
        <w:rPr>
          <w:rStyle w:val="Style13ptBold"/>
          <w:rFonts w:cstheme="majorHAnsi"/>
          <w:b/>
          <w:sz w:val="28"/>
        </w:rPr>
        <w:t>[2] Fairness is a voter</w:t>
      </w:r>
      <w:r>
        <w:rPr>
          <w:rStyle w:val="Style13ptBold"/>
          <w:rFonts w:cstheme="majorHAnsi"/>
          <w:b/>
          <w:sz w:val="28"/>
        </w:rPr>
        <w:t>:</w:t>
      </w:r>
      <w:r w:rsidRPr="00CE11B7">
        <w:rPr>
          <w:rStyle w:val="Style13ptBold"/>
          <w:rFonts w:cstheme="majorHAnsi"/>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debater C] Determines engagement in substance so it outweighs.</w:t>
      </w:r>
    </w:p>
    <w:p w14:paraId="46B5C262" w14:textId="77777777" w:rsidR="008F1F87" w:rsidRPr="00CE11B7" w:rsidRDefault="008F1F87" w:rsidP="008F1F87">
      <w:pPr>
        <w:rPr>
          <w:rFonts w:asciiTheme="majorHAnsi" w:hAnsiTheme="majorHAnsi" w:cstheme="majorHAnsi"/>
        </w:rPr>
      </w:pPr>
    </w:p>
    <w:p w14:paraId="534210C5" w14:textId="77777777" w:rsidR="008F1F87" w:rsidRDefault="008F1F87" w:rsidP="008F1F87">
      <w:pPr>
        <w:pStyle w:val="Heading3"/>
      </w:pPr>
      <w:r>
        <w:t>Advantage</w:t>
      </w:r>
    </w:p>
    <w:p w14:paraId="288A37B9" w14:textId="77777777" w:rsidR="008F1F87" w:rsidRPr="00936131" w:rsidRDefault="008F1F87" w:rsidP="008F1F87">
      <w:pPr>
        <w:pStyle w:val="Heading4"/>
      </w:pPr>
      <w:r>
        <w:t xml:space="preserve">The advantage is </w:t>
      </w:r>
      <w:r w:rsidRPr="00DA1231">
        <w:rPr>
          <w:u w:val="single"/>
        </w:rPr>
        <w:t>Debris</w:t>
      </w:r>
      <w:r>
        <w:t>:</w:t>
      </w:r>
    </w:p>
    <w:p w14:paraId="59888C19" w14:textId="77777777" w:rsidR="008F1F87" w:rsidRDefault="008F1F87" w:rsidP="008F1F87">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66737764" w14:textId="77777777" w:rsidR="008F1F87" w:rsidRPr="008F7C7F" w:rsidRDefault="008F1F87" w:rsidP="008F1F87">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2" w:history="1">
        <w:r w:rsidRPr="008E3DAC">
          <w:rPr>
            <w:rStyle w:val="Hyperlink"/>
          </w:rPr>
          <w:t>https://onezero.medium.com/get-ready-for-the-kessler-syndrome-to-wreck-outer-space-7f29cfe62c3e</w:t>
        </w:r>
      </w:hyperlink>
      <w:r>
        <w:t>] Justin</w:t>
      </w:r>
    </w:p>
    <w:p w14:paraId="76B82F23" w14:textId="77777777" w:rsidR="008F1F87" w:rsidRDefault="008F1F87" w:rsidP="008F1F87">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 xml:space="preserve">which </w:t>
      </w:r>
      <w:proofErr w:type="gramStart"/>
      <w:r w:rsidRPr="00916BB1">
        <w:rPr>
          <w:highlight w:val="green"/>
          <w:u w:val="single"/>
        </w:rPr>
        <w:t>would</w:t>
      </w:r>
      <w:r w:rsidRPr="008B5709">
        <w:rPr>
          <w:u w:val="single"/>
        </w:rPr>
        <w:t xml:space="preserve"> to</w:t>
      </w:r>
      <w:proofErr w:type="gramEnd"/>
      <w:r w:rsidRPr="008B5709">
        <w:rPr>
          <w:u w:val="single"/>
        </w:rPr>
        <w:t xml:space="preserve">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12F53C91" w14:textId="77777777" w:rsidR="008F1F87" w:rsidRDefault="008F1F87" w:rsidP="008F1F87"/>
    <w:p w14:paraId="65213B0C" w14:textId="77777777" w:rsidR="008F1F87" w:rsidRDefault="008F1F87" w:rsidP="008F1F87">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46E33A4A" w14:textId="77777777" w:rsidR="008F1F87" w:rsidRPr="00A44E95" w:rsidRDefault="008F1F87" w:rsidP="008F1F87">
      <w:proofErr w:type="spellStart"/>
      <w:r w:rsidRPr="00667B14">
        <w:rPr>
          <w:rStyle w:val="Style13ptBold"/>
        </w:rPr>
        <w:t>Bernat</w:t>
      </w:r>
      <w:proofErr w:type="spellEnd"/>
      <w:r w:rsidRPr="00667B14">
        <w:rPr>
          <w:rStyle w:val="Style13ptBold"/>
        </w:rPr>
        <w:t xml:space="preserve">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163FF730" w14:textId="77777777" w:rsidR="008F1F87" w:rsidRPr="00BE0EC1" w:rsidRDefault="008F1F87" w:rsidP="008F1F87">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2EFA98CC" w14:textId="77777777" w:rsidR="008F1F87" w:rsidRDefault="008F1F87" w:rsidP="008F1F87">
      <w:r w:rsidRPr="00A44E95">
        <w:rPr>
          <w:noProof/>
        </w:rPr>
        <w:drawing>
          <wp:inline distT="0" distB="0" distL="0" distR="0" wp14:anchorId="200755E9" wp14:editId="54777FCB">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3"/>
                    <a:stretch>
                      <a:fillRect/>
                    </a:stretch>
                  </pic:blipFill>
                  <pic:spPr>
                    <a:xfrm>
                      <a:off x="0" y="0"/>
                      <a:ext cx="3882535" cy="2813578"/>
                    </a:xfrm>
                    <a:prstGeom prst="rect">
                      <a:avLst/>
                    </a:prstGeom>
                  </pic:spPr>
                </pic:pic>
              </a:graphicData>
            </a:graphic>
          </wp:inline>
        </w:drawing>
      </w:r>
    </w:p>
    <w:p w14:paraId="362091FD" w14:textId="2E7EF31A" w:rsidR="008F1F87" w:rsidRPr="0001159D" w:rsidRDefault="008F1F87" w:rsidP="008F1F87">
      <w:pPr>
        <w:rPr>
          <w:b/>
          <w:iCs/>
          <w:u w:val="single"/>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1A8D67E9" w14:textId="77777777" w:rsidR="008F1F87" w:rsidRDefault="008F1F87" w:rsidP="008F1F87">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3DD816AF" w14:textId="77777777" w:rsidR="008F1F87" w:rsidRPr="00BB0026" w:rsidRDefault="008F1F87" w:rsidP="008F1F87">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4" w:history="1">
        <w:r w:rsidRPr="008E3DAC">
          <w:rPr>
            <w:rStyle w:val="Hyperlink"/>
          </w:rPr>
          <w:t>https://www.vox.com/2014/4/21/5625246/space-war-china-north-korea-iran</w:t>
        </w:r>
      </w:hyperlink>
      <w:r>
        <w:t>] Justin</w:t>
      </w:r>
    </w:p>
    <w:p w14:paraId="25EB0487" w14:textId="52054042" w:rsidR="008F1F87" w:rsidRDefault="008F1F87" w:rsidP="008F1F87">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of crazy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p>
    <w:p w14:paraId="4419776C" w14:textId="77777777" w:rsidR="008F1F87" w:rsidRPr="00815AC2" w:rsidRDefault="008F1F87" w:rsidP="008F1F87"/>
    <w:p w14:paraId="6A914A8F"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11890765808"/>
    <w:docVar w:name="VerbatimVersion" w:val="5.1"/>
  </w:docVars>
  <w:rsids>
    <w:rsidRoot w:val="008F1F87"/>
    <w:rsid w:val="0001159D"/>
    <w:rsid w:val="000139A3"/>
    <w:rsid w:val="00100833"/>
    <w:rsid w:val="00104529"/>
    <w:rsid w:val="00105942"/>
    <w:rsid w:val="00107396"/>
    <w:rsid w:val="00144A4C"/>
    <w:rsid w:val="00176AB0"/>
    <w:rsid w:val="00177B7D"/>
    <w:rsid w:val="0018322D"/>
    <w:rsid w:val="001B5776"/>
    <w:rsid w:val="001E527A"/>
    <w:rsid w:val="001F78CE"/>
    <w:rsid w:val="0020627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C7A2A"/>
    <w:rsid w:val="004E3579"/>
    <w:rsid w:val="004E728B"/>
    <w:rsid w:val="004F39E0"/>
    <w:rsid w:val="005258B5"/>
    <w:rsid w:val="00537BD5"/>
    <w:rsid w:val="0057268A"/>
    <w:rsid w:val="00586B4B"/>
    <w:rsid w:val="005D2912"/>
    <w:rsid w:val="006065BD"/>
    <w:rsid w:val="00645FA9"/>
    <w:rsid w:val="00647866"/>
    <w:rsid w:val="00665003"/>
    <w:rsid w:val="006A2AD0"/>
    <w:rsid w:val="006C2375"/>
    <w:rsid w:val="006D4ECC"/>
    <w:rsid w:val="00722258"/>
    <w:rsid w:val="007243E5"/>
    <w:rsid w:val="00755733"/>
    <w:rsid w:val="00766EA0"/>
    <w:rsid w:val="007A2226"/>
    <w:rsid w:val="007D71D3"/>
    <w:rsid w:val="007F5B66"/>
    <w:rsid w:val="00823A1C"/>
    <w:rsid w:val="00842514"/>
    <w:rsid w:val="00845B9D"/>
    <w:rsid w:val="00860984"/>
    <w:rsid w:val="008B3ECB"/>
    <w:rsid w:val="008B4E85"/>
    <w:rsid w:val="008C1B2E"/>
    <w:rsid w:val="008F1F87"/>
    <w:rsid w:val="0091627E"/>
    <w:rsid w:val="0097032B"/>
    <w:rsid w:val="009D2EAD"/>
    <w:rsid w:val="009D54B2"/>
    <w:rsid w:val="009E1922"/>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DDAF3"/>
  <w15:chartTrackingRefBased/>
  <w15:docId w15:val="{7A031F50-6BCA-43BA-97D2-5A765BA9A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7A2A"/>
    <w:rPr>
      <w:rFonts w:ascii="Calibri" w:hAnsi="Calibri" w:cs="Calibri"/>
      <w:sz w:val="26"/>
    </w:rPr>
  </w:style>
  <w:style w:type="paragraph" w:styleId="Heading1">
    <w:name w:val="heading 1"/>
    <w:aliases w:val="Pocket"/>
    <w:basedOn w:val="Normal"/>
    <w:next w:val="Normal"/>
    <w:link w:val="Heading1Char"/>
    <w:qFormat/>
    <w:rsid w:val="004C7A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7A2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4C7A2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4C7A2A"/>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4C7A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7A2A"/>
  </w:style>
  <w:style w:type="character" w:customStyle="1" w:styleId="Heading1Char">
    <w:name w:val="Heading 1 Char"/>
    <w:aliases w:val="Pocket Char"/>
    <w:basedOn w:val="DefaultParagraphFont"/>
    <w:link w:val="Heading1"/>
    <w:rsid w:val="004C7A2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C7A2A"/>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4C7A2A"/>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4C7A2A"/>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4C7A2A"/>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4C7A2A"/>
    <w:rPr>
      <w:b/>
      <w:bCs/>
      <w:sz w:val="26"/>
      <w:u w:val="none"/>
    </w:rPr>
  </w:style>
  <w:style w:type="character" w:customStyle="1" w:styleId="StyleUnderline">
    <w:name w:val="Style Underline"/>
    <w:aliases w:val="Underline"/>
    <w:basedOn w:val="DefaultParagraphFont"/>
    <w:uiPriority w:val="6"/>
    <w:qFormat/>
    <w:rsid w:val="004C7A2A"/>
    <w:rPr>
      <w:b w:val="0"/>
      <w:sz w:val="24"/>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4C7A2A"/>
    <w:rPr>
      <w:color w:val="auto"/>
      <w:u w:val="none"/>
    </w:rPr>
  </w:style>
  <w:style w:type="character" w:styleId="FollowedHyperlink">
    <w:name w:val="FollowedHyperlink"/>
    <w:basedOn w:val="DefaultParagraphFont"/>
    <w:uiPriority w:val="99"/>
    <w:semiHidden/>
    <w:unhideWhenUsed/>
    <w:rsid w:val="004C7A2A"/>
    <w:rPr>
      <w:color w:val="auto"/>
      <w:u w:val="none"/>
    </w:rPr>
  </w:style>
  <w:style w:type="paragraph" w:customStyle="1" w:styleId="textbold">
    <w:name w:val="text bold"/>
    <w:basedOn w:val="Normal"/>
    <w:link w:val="Emphasis"/>
    <w:uiPriority w:val="7"/>
    <w:qFormat/>
    <w:rsid w:val="008F1F87"/>
    <w:pPr>
      <w:widowControl w:val="0"/>
      <w:ind w:left="720"/>
      <w:jc w:val="both"/>
    </w:pPr>
    <w:rPr>
      <w:b/>
      <w:iCs/>
      <w:u w:val="single"/>
    </w:rPr>
  </w:style>
  <w:style w:type="paragraph" w:styleId="NormalWeb">
    <w:name w:val="Normal (Web)"/>
    <w:basedOn w:val="Normal"/>
    <w:uiPriority w:val="99"/>
    <w:semiHidden/>
    <w:unhideWhenUsed/>
    <w:rsid w:val="005258B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439252">
      <w:bodyDiv w:val="1"/>
      <w:marLeft w:val="0"/>
      <w:marRight w:val="0"/>
      <w:marTop w:val="0"/>
      <w:marBottom w:val="0"/>
      <w:divBdr>
        <w:top w:val="none" w:sz="0" w:space="0" w:color="auto"/>
        <w:left w:val="none" w:sz="0" w:space="0" w:color="auto"/>
        <w:bottom w:val="none" w:sz="0" w:space="0" w:color="auto"/>
        <w:right w:val="none" w:sz="0" w:space="0" w:color="auto"/>
      </w:divBdr>
    </w:div>
    <w:div w:id="204331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focus.com/space/mars-facts-figures-fun-questions-red-planet/"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www.sciencefocus.com/tag/the-moon/" TargetMode="External"/><Relationship Id="rId12" Type="http://schemas.openxmlformats.org/officeDocument/2006/relationships/hyperlink" Target="https://onezero.medium.com/get-ready-for-the-kessler-syndrome-to-wreck-outer-space-7f29cfe62c3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ciencefocus.com/space/the-unintended-consequences-of-privatising-space/" TargetMode="External"/><Relationship Id="rId11" Type="http://schemas.openxmlformats.org/officeDocument/2006/relationships/hyperlink" Target="mailto:cordelli@uchicago.ed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pacenews.com/cruz-interested-in-updating-outer-space-treaty-to-support-commercial-space-activities/" TargetMode="External"/><Relationship Id="rId4" Type="http://schemas.openxmlformats.org/officeDocument/2006/relationships/settings" Target="settings.xml"/><Relationship Id="rId9" Type="http://schemas.openxmlformats.org/officeDocument/2006/relationships/hyperlink" Target="http://www.unoosa.org/oosa/en/ourwork/spacelaw/treaties/outerspacetreaty.html" TargetMode="External"/><Relationship Id="rId14" Type="http://schemas.openxmlformats.org/officeDocument/2006/relationships/hyperlink" Target="https://www.vox.com/2014/4/21/5625246/space-war-china-north-korea-ir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5325</Words>
  <Characters>30356</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3</cp:revision>
  <dcterms:created xsi:type="dcterms:W3CDTF">2022-01-08T02:22:00Z</dcterms:created>
  <dcterms:modified xsi:type="dcterms:W3CDTF">2022-01-08T19:23:00Z</dcterms:modified>
</cp:coreProperties>
</file>