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19615" w14:textId="0721CA65" w:rsidR="005258B5" w:rsidRDefault="005258B5" w:rsidP="008F1F87">
      <w:pPr>
        <w:pStyle w:val="Heading3"/>
      </w:pPr>
      <w:r>
        <w:t>1ar</w:t>
      </w:r>
    </w:p>
    <w:p w14:paraId="4DE01443" w14:textId="77777777" w:rsidR="005258B5" w:rsidRDefault="005258B5" w:rsidP="005258B5">
      <w:pPr>
        <w:pStyle w:val="NormalWeb"/>
        <w:shd w:val="clear" w:color="auto" w:fill="FFFFFF"/>
        <w:spacing w:before="0" w:beforeAutospacing="0" w:after="160" w:afterAutospacing="0"/>
        <w:rPr>
          <w:rFonts w:ascii="Arial" w:hAnsi="Arial" w:cs="Arial"/>
          <w:color w:val="222222"/>
        </w:rPr>
      </w:pPr>
      <w:r>
        <w:rPr>
          <w:rFonts w:ascii="Calibri" w:hAnsi="Calibri" w:cs="Calibri"/>
          <w:b/>
          <w:bCs/>
          <w:color w:val="000000"/>
          <w:sz w:val="22"/>
          <w:szCs w:val="22"/>
        </w:rPr>
        <w:t>The asteroid mining industry burst</w:t>
      </w:r>
    </w:p>
    <w:p w14:paraId="28762BC7" w14:textId="77777777" w:rsidR="005258B5" w:rsidRDefault="005258B5" w:rsidP="005258B5">
      <w:pPr>
        <w:pStyle w:val="NormalWeb"/>
        <w:shd w:val="clear" w:color="auto" w:fill="FFFFFF"/>
        <w:spacing w:before="0" w:beforeAutospacing="0" w:after="160" w:afterAutospacing="0"/>
        <w:rPr>
          <w:rFonts w:ascii="Arial" w:hAnsi="Arial" w:cs="Arial"/>
          <w:color w:val="222222"/>
        </w:rPr>
      </w:pPr>
      <w:r>
        <w:rPr>
          <w:rFonts w:ascii="Calibri" w:hAnsi="Calibri" w:cs="Calibri"/>
          <w:b/>
          <w:bCs/>
          <w:color w:val="000000"/>
          <w:sz w:val="22"/>
          <w:szCs w:val="22"/>
        </w:rPr>
        <w:t xml:space="preserve">Foust 19 </w:t>
      </w:r>
      <w:r>
        <w:rPr>
          <w:rFonts w:ascii="Calibri" w:hAnsi="Calibri" w:cs="Calibri"/>
          <w:color w:val="000000"/>
          <w:sz w:val="22"/>
          <w:szCs w:val="22"/>
        </w:rPr>
        <w:t xml:space="preserve">(Jeff. 1/7. Jeff Foust is the editor and publisher of The Space Review, and a senior staff writer with </w:t>
      </w:r>
      <w:proofErr w:type="spellStart"/>
      <w:r>
        <w:rPr>
          <w:rFonts w:ascii="Calibri" w:hAnsi="Calibri" w:cs="Calibri"/>
          <w:color w:val="000000"/>
          <w:sz w:val="22"/>
          <w:szCs w:val="22"/>
        </w:rPr>
        <w:t>SpaceNews</w:t>
      </w:r>
      <w:proofErr w:type="spellEnd"/>
      <w:r>
        <w:rPr>
          <w:rFonts w:ascii="Calibri" w:hAnsi="Calibri" w:cs="Calibri"/>
          <w:color w:val="000000"/>
          <w:sz w:val="22"/>
          <w:szCs w:val="22"/>
        </w:rPr>
        <w:t xml:space="preserve">. He also operates the Spacetoday.net web site. “The asteroid mining bubble has burst” </w:t>
      </w:r>
      <w:hyperlink r:id="rId6" w:tgtFrame="_blank" w:history="1">
        <w:r>
          <w:rPr>
            <w:rStyle w:val="Hyperlink"/>
            <w:rFonts w:eastAsiaTheme="majorEastAsia" w:cs="Calibri"/>
            <w:color w:val="000000"/>
            <w:sz w:val="22"/>
            <w:szCs w:val="22"/>
          </w:rPr>
          <w:t>http://www.thespacereview.com/article/3633/1</w:t>
        </w:r>
      </w:hyperlink>
      <w:r>
        <w:rPr>
          <w:rFonts w:ascii="Calibri" w:hAnsi="Calibri" w:cs="Calibri"/>
          <w:color w:val="000000"/>
          <w:sz w:val="22"/>
          <w:szCs w:val="22"/>
        </w:rPr>
        <w:t>) 8/27/19</w:t>
      </w:r>
    </w:p>
    <w:p w14:paraId="587A382D" w14:textId="77777777" w:rsidR="005258B5" w:rsidRDefault="005258B5" w:rsidP="005258B5">
      <w:pPr>
        <w:pStyle w:val="NormalWeb"/>
        <w:shd w:val="clear" w:color="auto" w:fill="FFFFFF"/>
        <w:spacing w:before="0" w:beforeAutospacing="0" w:after="160" w:afterAutospacing="0"/>
        <w:rPr>
          <w:rFonts w:ascii="Arial" w:hAnsi="Arial" w:cs="Arial"/>
          <w:color w:val="222222"/>
        </w:rPr>
      </w:pPr>
      <w:r>
        <w:rPr>
          <w:rFonts w:ascii="Calibri" w:hAnsi="Calibri" w:cs="Calibri"/>
          <w:color w:val="000000"/>
          <w:sz w:val="32"/>
          <w:szCs w:val="32"/>
          <w:shd w:val="clear" w:color="auto" w:fill="00FFFF"/>
        </w:rPr>
        <w:t xml:space="preserve">Of all the market being pursued by space startups </w:t>
      </w:r>
      <w:r>
        <w:rPr>
          <w:rFonts w:ascii="Calibri" w:hAnsi="Calibri" w:cs="Calibri"/>
          <w:color w:val="000000"/>
          <w:sz w:val="22"/>
          <w:szCs w:val="22"/>
        </w:rPr>
        <w:t xml:space="preserve">in the last decade, </w:t>
      </w:r>
      <w:r>
        <w:rPr>
          <w:rFonts w:ascii="Calibri" w:hAnsi="Calibri" w:cs="Calibri"/>
          <w:color w:val="000000"/>
          <w:sz w:val="32"/>
          <w:szCs w:val="32"/>
          <w:shd w:val="clear" w:color="auto" w:fill="00FFFF"/>
        </w:rPr>
        <w:t xml:space="preserve">asteroid mining was perhaps the longest-term, and </w:t>
      </w:r>
      <w:r>
        <w:rPr>
          <w:rFonts w:ascii="Calibri" w:hAnsi="Calibri" w:cs="Calibri"/>
          <w:color w:val="000000"/>
          <w:sz w:val="22"/>
          <w:szCs w:val="22"/>
        </w:rPr>
        <w:t xml:space="preserve">maybe also </w:t>
      </w:r>
      <w:r>
        <w:rPr>
          <w:rFonts w:ascii="Calibri" w:hAnsi="Calibri" w:cs="Calibri"/>
          <w:color w:val="000000"/>
          <w:sz w:val="32"/>
          <w:szCs w:val="32"/>
          <w:shd w:val="clear" w:color="auto" w:fill="00FFFF"/>
        </w:rPr>
        <w:t>the most far-fetched</w:t>
      </w:r>
      <w:r>
        <w:rPr>
          <w:rFonts w:ascii="Calibri" w:hAnsi="Calibri" w:cs="Calibri"/>
          <w:color w:val="000000"/>
          <w:sz w:val="22"/>
          <w:szCs w:val="22"/>
        </w:rPr>
        <w:t xml:space="preserve">. While space tourism has struggled to get off the ground the business case is clear once companies like Blue Origin and Virgin Galactic start flying—which may finally happen this year. Constellations of small satellites for remote sensing or broadband communications are taking shape now, stimulating demand for new launch vehicles, even if the supply of such vehicles is likely to exceed any reasonable demand forecast. </w:t>
      </w:r>
      <w:r>
        <w:rPr>
          <w:rFonts w:ascii="Calibri" w:hAnsi="Calibri" w:cs="Calibri"/>
          <w:color w:val="000000"/>
          <w:sz w:val="32"/>
          <w:szCs w:val="32"/>
          <w:shd w:val="clear" w:color="auto" w:fill="00FFFF"/>
        </w:rPr>
        <w:t>Asteroid mining</w:t>
      </w:r>
      <w:r>
        <w:rPr>
          <w:rFonts w:ascii="Calibri" w:hAnsi="Calibri" w:cs="Calibri"/>
          <w:color w:val="000000"/>
          <w:sz w:val="22"/>
          <w:szCs w:val="22"/>
        </w:rPr>
        <w:t>, though, r</w:t>
      </w:r>
      <w:r>
        <w:rPr>
          <w:rFonts w:ascii="Calibri" w:hAnsi="Calibri" w:cs="Calibri"/>
          <w:color w:val="000000"/>
          <w:sz w:val="32"/>
          <w:szCs w:val="32"/>
          <w:shd w:val="clear" w:color="auto" w:fill="00FFFF"/>
        </w:rPr>
        <w:t>equired the patience to develop technologies to prospect, and then extract, resources</w:t>
      </w:r>
      <w:r>
        <w:rPr>
          <w:rFonts w:ascii="Calibri" w:hAnsi="Calibri" w:cs="Calibri"/>
          <w:color w:val="000000"/>
          <w:sz w:val="22"/>
          <w:szCs w:val="22"/>
        </w:rPr>
        <w:t xml:space="preserve"> like volatiles from asteroids, then find in-space applications for them. “The DSI team provided very innovative solutions to the problem of exploring the solar system at a reasonable cost, and we are eager to see if that can be developed with the help of Bradford technologies,” </w:t>
      </w:r>
      <w:proofErr w:type="spellStart"/>
      <w:r>
        <w:rPr>
          <w:rFonts w:ascii="Calibri" w:hAnsi="Calibri" w:cs="Calibri"/>
          <w:color w:val="000000"/>
          <w:sz w:val="22"/>
          <w:szCs w:val="22"/>
        </w:rPr>
        <w:t>Fichtenbaum</w:t>
      </w:r>
      <w:proofErr w:type="spellEnd"/>
      <w:r>
        <w:rPr>
          <w:rFonts w:ascii="Calibri" w:hAnsi="Calibri" w:cs="Calibri"/>
          <w:color w:val="000000"/>
          <w:sz w:val="22"/>
          <w:szCs w:val="22"/>
        </w:rPr>
        <w:t xml:space="preserve"> said. Yet those obstacles didn’t stop two companies several years ago from starting up with goals of harvesting resources from asteroids. First came Planetary Resources, which announced plans in 2012 to develop asteroid mining </w:t>
      </w:r>
      <w:proofErr w:type="gramStart"/>
      <w:r>
        <w:rPr>
          <w:rFonts w:ascii="Calibri" w:hAnsi="Calibri" w:cs="Calibri"/>
          <w:color w:val="000000"/>
          <w:sz w:val="22"/>
          <w:szCs w:val="22"/>
        </w:rPr>
        <w:t>systems ,</w:t>
      </w:r>
      <w:proofErr w:type="gramEnd"/>
      <w:r>
        <w:rPr>
          <w:rFonts w:ascii="Calibri" w:hAnsi="Calibri" w:cs="Calibri"/>
          <w:color w:val="000000"/>
          <w:sz w:val="22"/>
          <w:szCs w:val="22"/>
        </w:rPr>
        <w:t xml:space="preserve"> with the backing of prominent business people (see “Planetary Resources believes asteroid mining has come of age”, The Space Review, April 30, 2012.) Nine months later, Deep Space Industries (DSI) announces its own, similar asteroid mining plans (see “Asteroid mining boom or bubble?”, The Space Review, January 28, 2013.) Six years later, the answer to the question posed in that headline is clearly “bubble.”</w:t>
      </w:r>
      <w:r>
        <w:rPr>
          <w:rFonts w:ascii="Calibri" w:hAnsi="Calibri" w:cs="Calibri"/>
          <w:color w:val="000000"/>
          <w:sz w:val="30"/>
          <w:szCs w:val="30"/>
          <w:shd w:val="clear" w:color="auto" w:fill="00FFFF"/>
        </w:rPr>
        <w:t xml:space="preserve"> </w:t>
      </w:r>
      <w:r>
        <w:rPr>
          <w:rFonts w:ascii="Calibri" w:hAnsi="Calibri" w:cs="Calibri"/>
          <w:b/>
          <w:bCs/>
          <w:color w:val="000000"/>
          <w:sz w:val="30"/>
          <w:szCs w:val="30"/>
          <w:shd w:val="clear" w:color="auto" w:fill="00FFFF"/>
        </w:rPr>
        <w:t>In just two months, both DSI and Planetary Resources, which struggled to raise money and</w:t>
      </w:r>
      <w:r>
        <w:rPr>
          <w:rFonts w:ascii="Calibri" w:hAnsi="Calibri" w:cs="Calibri"/>
          <w:color w:val="000000"/>
          <w:sz w:val="30"/>
          <w:szCs w:val="30"/>
          <w:shd w:val="clear" w:color="auto" w:fill="00FFFF"/>
        </w:rPr>
        <w:t xml:space="preserve"> even </w:t>
      </w:r>
      <w:r>
        <w:rPr>
          <w:rFonts w:ascii="Calibri" w:hAnsi="Calibri" w:cs="Calibri"/>
          <w:b/>
          <w:bCs/>
          <w:color w:val="000000"/>
          <w:sz w:val="30"/>
          <w:szCs w:val="30"/>
          <w:shd w:val="clear" w:color="auto" w:fill="00FFFF"/>
        </w:rPr>
        <w:t>shifted focus away from asteroid mining, have been acquired by other companies</w:t>
      </w:r>
      <w:r>
        <w:rPr>
          <w:rFonts w:ascii="Calibri" w:hAnsi="Calibri" w:cs="Calibri"/>
          <w:color w:val="000000"/>
          <w:sz w:val="30"/>
          <w:szCs w:val="30"/>
          <w:shd w:val="clear" w:color="auto" w:fill="00FFFF"/>
        </w:rPr>
        <w:t>.</w:t>
      </w:r>
      <w:r>
        <w:rPr>
          <w:rFonts w:ascii="Calibri" w:hAnsi="Calibri" w:cs="Calibri"/>
          <w:color w:val="000000"/>
          <w:sz w:val="22"/>
          <w:szCs w:val="22"/>
        </w:rPr>
        <w:t xml:space="preserve"> Their </w:t>
      </w:r>
      <w:r>
        <w:rPr>
          <w:rFonts w:ascii="Calibri" w:hAnsi="Calibri" w:cs="Calibri"/>
          <w:b/>
          <w:bCs/>
          <w:color w:val="000000"/>
          <w:sz w:val="32"/>
          <w:szCs w:val="32"/>
          <w:shd w:val="clear" w:color="auto" w:fill="00FFFF"/>
        </w:rPr>
        <w:t>plans to harvest the riches of the solar system are on hold</w:t>
      </w:r>
      <w:r>
        <w:rPr>
          <w:rFonts w:ascii="Calibri" w:hAnsi="Calibri" w:cs="Calibri"/>
          <w:color w:val="000000"/>
          <w:sz w:val="22"/>
          <w:szCs w:val="22"/>
        </w:rPr>
        <w:t xml:space="preserve">, perhaps </w:t>
      </w:r>
      <w:r>
        <w:rPr>
          <w:rFonts w:ascii="Calibri" w:hAnsi="Calibri" w:cs="Calibri"/>
          <w:b/>
          <w:bCs/>
          <w:color w:val="000000"/>
          <w:sz w:val="32"/>
          <w:szCs w:val="32"/>
          <w:shd w:val="clear" w:color="auto" w:fill="00FFFF"/>
        </w:rPr>
        <w:t>indefinitely</w:t>
      </w:r>
      <w:r>
        <w:rPr>
          <w:rFonts w:ascii="Calibri" w:hAnsi="Calibri" w:cs="Calibri"/>
          <w:color w:val="000000"/>
          <w:sz w:val="32"/>
          <w:szCs w:val="32"/>
          <w:shd w:val="clear" w:color="auto" w:fill="00FFFF"/>
        </w:rPr>
        <w:t>.</w:t>
      </w:r>
      <w:r>
        <w:rPr>
          <w:rFonts w:ascii="Calibri" w:hAnsi="Calibri" w:cs="Calibri"/>
          <w:color w:val="000000"/>
          <w:sz w:val="22"/>
          <w:szCs w:val="22"/>
        </w:rPr>
        <w:t xml:space="preserve"> On New Year’s Day, Bradford Space announced its acquisition of DSI. Bradford, owned by a US investment group, the American Industrial Acquisition Corporation, but with facilities in Europe, manufactures spacecraft components, including a non-toxic propulsion system called ECAPS.</w:t>
      </w:r>
    </w:p>
    <w:p w14:paraId="63C9E9BE" w14:textId="77777777" w:rsidR="005258B5" w:rsidRDefault="005258B5" w:rsidP="005258B5">
      <w:pPr>
        <w:pStyle w:val="NormalWeb"/>
        <w:shd w:val="clear" w:color="auto" w:fill="FFFFFF"/>
        <w:spacing w:before="40" w:beforeAutospacing="0" w:after="0" w:afterAutospacing="0"/>
        <w:rPr>
          <w:rFonts w:ascii="Arial" w:hAnsi="Arial" w:cs="Arial"/>
          <w:color w:val="222222"/>
        </w:rPr>
      </w:pPr>
      <w:r>
        <w:rPr>
          <w:rFonts w:ascii="Calibri" w:hAnsi="Calibri" w:cs="Calibri"/>
          <w:b/>
          <w:bCs/>
          <w:color w:val="000000"/>
          <w:sz w:val="26"/>
          <w:szCs w:val="26"/>
        </w:rPr>
        <w:t>There are way too many barriers for asteroid mining to be profitable </w:t>
      </w:r>
    </w:p>
    <w:p w14:paraId="5418FE3B" w14:textId="77777777" w:rsidR="005258B5" w:rsidRDefault="005258B5" w:rsidP="005258B5">
      <w:pPr>
        <w:pStyle w:val="NormalWeb"/>
        <w:shd w:val="clear" w:color="auto" w:fill="FFFFFF"/>
        <w:spacing w:before="0" w:beforeAutospacing="0" w:after="160" w:afterAutospacing="0"/>
        <w:rPr>
          <w:rFonts w:ascii="Arial" w:hAnsi="Arial" w:cs="Arial"/>
          <w:color w:val="222222"/>
        </w:rPr>
      </w:pPr>
      <w:proofErr w:type="spellStart"/>
      <w:r>
        <w:rPr>
          <w:rFonts w:ascii="Calibri" w:hAnsi="Calibri" w:cs="Calibri"/>
          <w:b/>
          <w:bCs/>
          <w:color w:val="000000"/>
          <w:sz w:val="26"/>
          <w:szCs w:val="26"/>
        </w:rPr>
        <w:t>Scoles</w:t>
      </w:r>
      <w:proofErr w:type="spellEnd"/>
      <w:r>
        <w:rPr>
          <w:rFonts w:ascii="Calibri" w:hAnsi="Calibri" w:cs="Calibri"/>
          <w:b/>
          <w:bCs/>
          <w:color w:val="000000"/>
          <w:sz w:val="26"/>
          <w:szCs w:val="26"/>
        </w:rPr>
        <w:t xml:space="preserve"> 17 </w:t>
      </w:r>
      <w:r>
        <w:rPr>
          <w:rFonts w:ascii="Calibri" w:hAnsi="Calibri" w:cs="Calibri"/>
          <w:color w:val="000000"/>
          <w:sz w:val="22"/>
          <w:szCs w:val="22"/>
        </w:rPr>
        <w:t xml:space="preserve">(Sarah. 1/23. Contributing writer at WIRED Science, a contributing editor at Popular Science, and the author of the book Making Contact: Jill Tarter and the Search for Extraterrestrial Intelligence. “ASTEROID MINING SOUNDS HARD, RIGHT? YOU DON’T KNOW THE HALF OF IT” </w:t>
      </w:r>
      <w:hyperlink r:id="rId7" w:tgtFrame="_blank" w:history="1">
        <w:r>
          <w:rPr>
            <w:rStyle w:val="Hyperlink"/>
            <w:rFonts w:eastAsiaTheme="majorEastAsia" w:cs="Calibri"/>
            <w:color w:val="000000"/>
            <w:sz w:val="22"/>
            <w:szCs w:val="22"/>
          </w:rPr>
          <w:t>https://www.wired.com/2017/01/asteroid-mining-sounds-hard-right-dont-know-half/</w:t>
        </w:r>
      </w:hyperlink>
      <w:r>
        <w:rPr>
          <w:rFonts w:ascii="Calibri" w:hAnsi="Calibri" w:cs="Calibri"/>
          <w:color w:val="000000"/>
          <w:sz w:val="22"/>
          <w:szCs w:val="22"/>
        </w:rPr>
        <w:t>) 8/27/19 RK</w:t>
      </w:r>
    </w:p>
    <w:p w14:paraId="5DDDFFF6" w14:textId="77777777" w:rsidR="005258B5" w:rsidRDefault="005258B5" w:rsidP="005258B5">
      <w:pPr>
        <w:pStyle w:val="NormalWeb"/>
        <w:shd w:val="clear" w:color="auto" w:fill="FFFFFF"/>
        <w:spacing w:before="0" w:beforeAutospacing="0" w:after="160" w:afterAutospacing="0"/>
        <w:rPr>
          <w:rFonts w:ascii="Arial" w:hAnsi="Arial" w:cs="Arial"/>
          <w:color w:val="222222"/>
        </w:rPr>
      </w:pPr>
      <w:r>
        <w:rPr>
          <w:rFonts w:ascii="Calibri" w:hAnsi="Calibri" w:cs="Calibri"/>
          <w:color w:val="000000"/>
          <w:sz w:val="22"/>
          <w:szCs w:val="22"/>
          <w:shd w:val="clear" w:color="auto" w:fill="00FFFF"/>
        </w:rPr>
        <w:t>THE COMMERCIAL SPACE industry</w:t>
      </w:r>
      <w:r>
        <w:rPr>
          <w:rFonts w:ascii="Calibri" w:hAnsi="Calibri" w:cs="Calibri"/>
          <w:color w:val="000000"/>
          <w:sz w:val="22"/>
          <w:szCs w:val="22"/>
        </w:rPr>
        <w:t xml:space="preserve"> </w:t>
      </w:r>
      <w:r>
        <w:rPr>
          <w:rFonts w:ascii="Calibri" w:hAnsi="Calibri" w:cs="Calibri"/>
          <w:color w:val="000000"/>
          <w:sz w:val="22"/>
          <w:szCs w:val="22"/>
          <w:shd w:val="clear" w:color="auto" w:fill="00FFFF"/>
        </w:rPr>
        <w:t>pushes</w:t>
      </w:r>
      <w:r>
        <w:rPr>
          <w:rFonts w:ascii="Calibri" w:hAnsi="Calibri" w:cs="Calibri"/>
          <w:color w:val="000000"/>
          <w:sz w:val="22"/>
          <w:szCs w:val="22"/>
        </w:rPr>
        <w:t xml:space="preserve"> a particular brand of </w:t>
      </w:r>
      <w:r>
        <w:rPr>
          <w:rFonts w:ascii="Calibri" w:hAnsi="Calibri" w:cs="Calibri"/>
          <w:color w:val="000000"/>
          <w:sz w:val="22"/>
          <w:szCs w:val="22"/>
          <w:shd w:val="clear" w:color="auto" w:fill="00FFFF"/>
        </w:rPr>
        <w:t>optimism</w:t>
      </w:r>
      <w:r>
        <w:rPr>
          <w:rFonts w:ascii="Calibri" w:hAnsi="Calibri" w:cs="Calibri"/>
          <w:color w:val="000000"/>
          <w:sz w:val="14"/>
          <w:szCs w:val="14"/>
        </w:rPr>
        <w:t xml:space="preserve">. Its urge to inspire manifests as soaring soundtracks to three-minute mission-promo videos, press releases with words like “humanity,” and slick graphics of spacecraft that don’t exist yet but could any day </w:t>
      </w:r>
      <w:r>
        <w:rPr>
          <w:rFonts w:ascii="Calibri" w:hAnsi="Calibri" w:cs="Calibri"/>
          <w:color w:val="000000"/>
          <w:sz w:val="22"/>
          <w:szCs w:val="22"/>
        </w:rPr>
        <w:t xml:space="preserve">now. In the </w:t>
      </w:r>
      <w:proofErr w:type="gramStart"/>
      <w:r>
        <w:rPr>
          <w:rFonts w:ascii="Calibri" w:hAnsi="Calibri" w:cs="Calibri"/>
          <w:color w:val="000000"/>
          <w:sz w:val="22"/>
          <w:szCs w:val="22"/>
        </w:rPr>
        <w:t>particular case</w:t>
      </w:r>
      <w:proofErr w:type="gramEnd"/>
      <w:r>
        <w:rPr>
          <w:rFonts w:ascii="Calibri" w:hAnsi="Calibri" w:cs="Calibri"/>
          <w:color w:val="000000"/>
          <w:sz w:val="22"/>
          <w:szCs w:val="22"/>
        </w:rPr>
        <w:t xml:space="preserve"> of asteroid mining, business </w:t>
      </w:r>
      <w:r>
        <w:rPr>
          <w:rFonts w:ascii="Calibri" w:hAnsi="Calibri" w:cs="Calibri"/>
          <w:color w:val="000000"/>
          <w:sz w:val="22"/>
          <w:szCs w:val="22"/>
          <w:shd w:val="clear" w:color="auto" w:fill="00FFFF"/>
        </w:rPr>
        <w:t>leaders are selling a future</w:t>
      </w:r>
      <w:r>
        <w:rPr>
          <w:rFonts w:ascii="Calibri" w:hAnsi="Calibri" w:cs="Calibri"/>
          <w:color w:val="000000"/>
          <w:sz w:val="22"/>
          <w:szCs w:val="22"/>
        </w:rPr>
        <w:t xml:space="preserve"> in </w:t>
      </w:r>
      <w:r>
        <w:rPr>
          <w:rFonts w:ascii="Calibri" w:hAnsi="Calibri" w:cs="Calibri"/>
          <w:color w:val="000000"/>
          <w:sz w:val="22"/>
          <w:szCs w:val="22"/>
          <w:shd w:val="clear" w:color="auto" w:fill="00FFFF"/>
        </w:rPr>
        <w:t>which materials plucked</w:t>
      </w:r>
      <w:r>
        <w:rPr>
          <w:rFonts w:ascii="Calibri" w:hAnsi="Calibri" w:cs="Calibri"/>
          <w:color w:val="000000"/>
          <w:sz w:val="22"/>
          <w:szCs w:val="22"/>
        </w:rPr>
        <w:t xml:space="preserve"> </w:t>
      </w:r>
      <w:r>
        <w:rPr>
          <w:rFonts w:ascii="Calibri" w:hAnsi="Calibri" w:cs="Calibri"/>
          <w:color w:val="000000"/>
          <w:sz w:val="22"/>
          <w:szCs w:val="22"/>
          <w:shd w:val="clear" w:color="auto" w:fill="00FFFF"/>
        </w:rPr>
        <w:t>from space rocks make up for Earth’s</w:t>
      </w:r>
      <w:r>
        <w:rPr>
          <w:rFonts w:ascii="Calibri" w:hAnsi="Calibri" w:cs="Calibri"/>
          <w:color w:val="000000"/>
          <w:sz w:val="22"/>
          <w:szCs w:val="22"/>
        </w:rPr>
        <w:t xml:space="preserve"> </w:t>
      </w:r>
      <w:r>
        <w:rPr>
          <w:rFonts w:ascii="Calibri" w:hAnsi="Calibri" w:cs="Calibri"/>
          <w:color w:val="000000"/>
          <w:sz w:val="22"/>
          <w:szCs w:val="22"/>
          <w:shd w:val="clear" w:color="auto" w:fill="00FFFF"/>
        </w:rPr>
        <w:t>shortfalls</w:t>
      </w:r>
      <w:r>
        <w:rPr>
          <w:rFonts w:ascii="Calibri" w:hAnsi="Calibri" w:cs="Calibri"/>
          <w:color w:val="000000"/>
          <w:sz w:val="22"/>
          <w:szCs w:val="22"/>
        </w:rPr>
        <w:t xml:space="preserve"> and support a thriving civilization</w:t>
      </w:r>
      <w:r>
        <w:rPr>
          <w:rFonts w:ascii="Calibri" w:hAnsi="Calibri" w:cs="Calibri"/>
          <w:color w:val="000000"/>
          <w:sz w:val="14"/>
          <w:szCs w:val="14"/>
        </w:rPr>
        <w:t xml:space="preserve">. Everyone is rich, all are happy, and no one wants for anything. O pioneers! We are them! OK, fine, </w:t>
      </w:r>
      <w:r>
        <w:rPr>
          <w:rFonts w:ascii="Calibri" w:hAnsi="Calibri" w:cs="Calibri"/>
          <w:b/>
          <w:bCs/>
          <w:color w:val="000000"/>
          <w:sz w:val="22"/>
          <w:szCs w:val="22"/>
          <w:shd w:val="clear" w:color="auto" w:fill="00FFFF"/>
        </w:rPr>
        <w:t>that’s an exaggeration</w:t>
      </w:r>
      <w:r>
        <w:rPr>
          <w:rFonts w:ascii="Calibri" w:hAnsi="Calibri" w:cs="Calibri"/>
          <w:color w:val="000000"/>
          <w:sz w:val="14"/>
          <w:szCs w:val="14"/>
        </w:rPr>
        <w:t xml:space="preserve">. But the toned-down version of asteroid mining’s prospects is still hyperreal. "Our vision is to catalyze humanity's growth, both on and off the Earth," says Peter Diamandis, co-founder of mining company Planetary Resources, in a PR video. A graphical spacecraft, presumably future-theirs, flies away from our planet while he speaks. "At the end, the entire human race will be the beneficiary, as we expand our reach beyond the Earth, into the solar system," he continues. But </w:t>
      </w:r>
      <w:r>
        <w:rPr>
          <w:rFonts w:ascii="Calibri" w:hAnsi="Calibri" w:cs="Calibri"/>
          <w:color w:val="000000"/>
          <w:sz w:val="22"/>
          <w:szCs w:val="22"/>
          <w:shd w:val="clear" w:color="auto" w:fill="00FFFF"/>
        </w:rPr>
        <w:t>traveling</w:t>
      </w:r>
      <w:r>
        <w:rPr>
          <w:rFonts w:ascii="Calibri" w:hAnsi="Calibri" w:cs="Calibri"/>
          <w:color w:val="000000"/>
          <w:sz w:val="22"/>
          <w:szCs w:val="22"/>
        </w:rPr>
        <w:t xml:space="preserve"> the road </w:t>
      </w:r>
      <w:r>
        <w:rPr>
          <w:rFonts w:ascii="Calibri" w:hAnsi="Calibri" w:cs="Calibri"/>
          <w:color w:val="000000"/>
          <w:sz w:val="22"/>
          <w:szCs w:val="22"/>
          <w:shd w:val="clear" w:color="auto" w:fill="00FFFF"/>
        </w:rPr>
        <w:t>to space-based industry will require</w:t>
      </w:r>
      <w:r>
        <w:rPr>
          <w:rFonts w:ascii="Calibri" w:hAnsi="Calibri" w:cs="Calibri"/>
          <w:color w:val="000000"/>
          <w:sz w:val="22"/>
          <w:szCs w:val="22"/>
        </w:rPr>
        <w:t xml:space="preserve"> giant </w:t>
      </w:r>
      <w:r>
        <w:rPr>
          <w:rFonts w:ascii="Calibri" w:hAnsi="Calibri" w:cs="Calibri"/>
          <w:color w:val="000000"/>
          <w:sz w:val="22"/>
          <w:szCs w:val="22"/>
          <w:shd w:val="clear" w:color="auto" w:fill="00FFFF"/>
        </w:rPr>
        <w:t>leaps</w:t>
      </w:r>
      <w:r>
        <w:rPr>
          <w:rFonts w:ascii="Calibri" w:hAnsi="Calibri" w:cs="Calibri"/>
          <w:color w:val="000000"/>
          <w:sz w:val="14"/>
          <w:szCs w:val="14"/>
        </w:rPr>
        <w:t xml:space="preserve">. </w:t>
      </w:r>
      <w:r>
        <w:rPr>
          <w:rFonts w:ascii="Calibri" w:hAnsi="Calibri" w:cs="Calibri"/>
          <w:color w:val="000000"/>
          <w:sz w:val="22"/>
          <w:szCs w:val="22"/>
          <w:shd w:val="clear" w:color="auto" w:fill="00FFFF"/>
        </w:rPr>
        <w:t>Like picking</w:t>
      </w:r>
      <w:r>
        <w:rPr>
          <w:rFonts w:ascii="Calibri" w:hAnsi="Calibri" w:cs="Calibri"/>
          <w:color w:val="000000"/>
          <w:sz w:val="22"/>
          <w:szCs w:val="22"/>
        </w:rPr>
        <w:t xml:space="preserve"> the most </w:t>
      </w:r>
      <w:r>
        <w:rPr>
          <w:rFonts w:ascii="Calibri" w:hAnsi="Calibri" w:cs="Calibri"/>
          <w:color w:val="000000"/>
          <w:sz w:val="22"/>
          <w:szCs w:val="22"/>
          <w:shd w:val="clear" w:color="auto" w:fill="00FFFF"/>
        </w:rPr>
        <w:t>lucrative asteroids</w:t>
      </w:r>
      <w:r>
        <w:rPr>
          <w:rFonts w:ascii="Calibri" w:hAnsi="Calibri" w:cs="Calibri"/>
          <w:color w:val="000000"/>
          <w:sz w:val="14"/>
          <w:szCs w:val="14"/>
        </w:rPr>
        <w:t>—the ones with lots of water and precious metals—</w:t>
      </w:r>
      <w:r>
        <w:rPr>
          <w:rFonts w:ascii="Calibri" w:hAnsi="Calibri" w:cs="Calibri"/>
          <w:color w:val="000000"/>
          <w:sz w:val="22"/>
          <w:szCs w:val="22"/>
          <w:shd w:val="clear" w:color="auto" w:fill="00FFFF"/>
        </w:rPr>
        <w:t>from</w:t>
      </w:r>
      <w:r>
        <w:rPr>
          <w:rFonts w:ascii="Calibri" w:hAnsi="Calibri" w:cs="Calibri"/>
          <w:color w:val="000000"/>
          <w:sz w:val="22"/>
          <w:szCs w:val="22"/>
        </w:rPr>
        <w:t xml:space="preserve"> </w:t>
      </w:r>
      <w:r>
        <w:rPr>
          <w:rFonts w:ascii="Calibri" w:hAnsi="Calibri" w:cs="Calibri"/>
          <w:color w:val="000000"/>
          <w:sz w:val="22"/>
          <w:szCs w:val="22"/>
          <w:shd w:val="clear" w:color="auto" w:fill="00FFFF"/>
        </w:rPr>
        <w:t>far</w:t>
      </w:r>
      <w:r>
        <w:rPr>
          <w:rFonts w:ascii="Calibri" w:hAnsi="Calibri" w:cs="Calibri"/>
          <w:color w:val="000000"/>
          <w:sz w:val="14"/>
          <w:szCs w:val="14"/>
        </w:rPr>
        <w:t xml:space="preserve"> afield. And </w:t>
      </w:r>
      <w:r>
        <w:rPr>
          <w:rFonts w:ascii="Calibri" w:hAnsi="Calibri" w:cs="Calibri"/>
          <w:color w:val="000000"/>
          <w:sz w:val="22"/>
          <w:szCs w:val="22"/>
          <w:shd w:val="clear" w:color="auto" w:fill="00FFFF"/>
        </w:rPr>
        <w:t>negotiating spacecraft near</w:t>
      </w:r>
      <w:r>
        <w:rPr>
          <w:rFonts w:ascii="Calibri" w:hAnsi="Calibri" w:cs="Calibri"/>
          <w:color w:val="000000"/>
          <w:sz w:val="22"/>
          <w:szCs w:val="22"/>
        </w:rPr>
        <w:t xml:space="preserve"> their complicated </w:t>
      </w:r>
      <w:r>
        <w:rPr>
          <w:rFonts w:ascii="Calibri" w:hAnsi="Calibri" w:cs="Calibri"/>
          <w:color w:val="000000"/>
          <w:sz w:val="22"/>
          <w:szCs w:val="22"/>
          <w:shd w:val="clear" w:color="auto" w:fill="00FFFF"/>
        </w:rPr>
        <w:t>gravitational fields</w:t>
      </w:r>
      <w:r>
        <w:rPr>
          <w:rFonts w:ascii="Calibri" w:hAnsi="Calibri" w:cs="Calibri"/>
          <w:color w:val="000000"/>
          <w:sz w:val="14"/>
          <w:szCs w:val="14"/>
          <w:shd w:val="clear" w:color="auto" w:fill="00FFFF"/>
        </w:rPr>
        <w:t>.</w:t>
      </w:r>
      <w:r>
        <w:rPr>
          <w:rFonts w:ascii="Calibri" w:hAnsi="Calibri" w:cs="Calibri"/>
          <w:color w:val="000000"/>
          <w:sz w:val="14"/>
          <w:szCs w:val="14"/>
        </w:rPr>
        <w:t xml:space="preserve"> </w:t>
      </w:r>
      <w:r>
        <w:rPr>
          <w:rFonts w:ascii="Calibri" w:hAnsi="Calibri" w:cs="Calibri"/>
          <w:b/>
          <w:bCs/>
          <w:color w:val="000000"/>
          <w:sz w:val="22"/>
          <w:szCs w:val="22"/>
        </w:rPr>
        <w:t xml:space="preserve">To do that, </w:t>
      </w:r>
      <w:r>
        <w:rPr>
          <w:rFonts w:ascii="Calibri" w:hAnsi="Calibri" w:cs="Calibri"/>
          <w:b/>
          <w:bCs/>
          <w:color w:val="000000"/>
          <w:sz w:val="22"/>
          <w:szCs w:val="22"/>
          <w:shd w:val="clear" w:color="auto" w:fill="00FFFF"/>
        </w:rPr>
        <w:t>companies will have to leave</w:t>
      </w:r>
      <w:r>
        <w:rPr>
          <w:rFonts w:ascii="Calibri" w:hAnsi="Calibri" w:cs="Calibri"/>
          <w:b/>
          <w:bCs/>
          <w:color w:val="000000"/>
          <w:sz w:val="22"/>
          <w:szCs w:val="22"/>
        </w:rPr>
        <w:t xml:space="preserve"> the</w:t>
      </w:r>
      <w:r>
        <w:rPr>
          <w:rFonts w:ascii="Calibri" w:hAnsi="Calibri" w:cs="Calibri"/>
          <w:color w:val="000000"/>
          <w:sz w:val="14"/>
          <w:szCs w:val="14"/>
        </w:rPr>
        <w:t xml:space="preserve"> comfy </w:t>
      </w:r>
      <w:r>
        <w:rPr>
          <w:rFonts w:ascii="Calibri" w:hAnsi="Calibri" w:cs="Calibri"/>
          <w:b/>
          <w:bCs/>
          <w:color w:val="000000"/>
          <w:sz w:val="22"/>
          <w:szCs w:val="22"/>
        </w:rPr>
        <w:t xml:space="preserve">confines of </w:t>
      </w:r>
      <w:r>
        <w:rPr>
          <w:rFonts w:ascii="Calibri" w:hAnsi="Calibri" w:cs="Calibri"/>
          <w:b/>
          <w:bCs/>
          <w:color w:val="000000"/>
          <w:sz w:val="22"/>
          <w:szCs w:val="22"/>
          <w:shd w:val="clear" w:color="auto" w:fill="00FFFF"/>
        </w:rPr>
        <w:t>Earth's orbit</w:t>
      </w:r>
      <w:r>
        <w:rPr>
          <w:rFonts w:ascii="Calibri" w:hAnsi="Calibri" w:cs="Calibri"/>
          <w:b/>
          <w:bCs/>
          <w:color w:val="000000"/>
          <w:sz w:val="22"/>
          <w:szCs w:val="22"/>
        </w:rPr>
        <w:t xml:space="preserve">, </w:t>
      </w:r>
      <w:r>
        <w:rPr>
          <w:rFonts w:ascii="Calibri" w:hAnsi="Calibri" w:cs="Calibri"/>
          <w:b/>
          <w:bCs/>
          <w:color w:val="000000"/>
          <w:sz w:val="22"/>
          <w:szCs w:val="22"/>
          <w:shd w:val="clear" w:color="auto" w:fill="00FFFF"/>
        </w:rPr>
        <w:t>where they</w:t>
      </w:r>
      <w:r>
        <w:rPr>
          <w:rFonts w:ascii="Calibri" w:hAnsi="Calibri" w:cs="Calibri"/>
          <w:b/>
          <w:bCs/>
          <w:color w:val="000000"/>
          <w:sz w:val="22"/>
          <w:szCs w:val="22"/>
        </w:rPr>
        <w:t xml:space="preserve"> currently </w:t>
      </w:r>
      <w:r>
        <w:rPr>
          <w:rFonts w:ascii="Calibri" w:hAnsi="Calibri" w:cs="Calibri"/>
          <w:b/>
          <w:bCs/>
          <w:color w:val="000000"/>
          <w:sz w:val="22"/>
          <w:szCs w:val="22"/>
          <w:shd w:val="clear" w:color="auto" w:fill="00FFFF"/>
        </w:rPr>
        <w:t>do</w:t>
      </w:r>
      <w:r>
        <w:rPr>
          <w:rFonts w:ascii="Calibri" w:hAnsi="Calibri" w:cs="Calibri"/>
          <w:b/>
          <w:bCs/>
          <w:color w:val="000000"/>
          <w:sz w:val="22"/>
          <w:szCs w:val="22"/>
        </w:rPr>
        <w:t xml:space="preserve"> all their </w:t>
      </w:r>
      <w:r>
        <w:rPr>
          <w:rFonts w:ascii="Calibri" w:hAnsi="Calibri" w:cs="Calibri"/>
          <w:b/>
          <w:bCs/>
          <w:color w:val="000000"/>
          <w:sz w:val="22"/>
          <w:szCs w:val="22"/>
          <w:shd w:val="clear" w:color="auto" w:fill="00FFFF"/>
        </w:rPr>
        <w:t>experimenting</w:t>
      </w:r>
      <w:r>
        <w:rPr>
          <w:rFonts w:ascii="Calibri" w:hAnsi="Calibri" w:cs="Calibri"/>
          <w:b/>
          <w:bCs/>
          <w:color w:val="000000"/>
          <w:sz w:val="22"/>
          <w:szCs w:val="22"/>
        </w:rPr>
        <w:t xml:space="preserve">. </w:t>
      </w:r>
      <w:r>
        <w:rPr>
          <w:rFonts w:ascii="Calibri" w:hAnsi="Calibri" w:cs="Calibri"/>
          <w:color w:val="000000"/>
          <w:sz w:val="14"/>
          <w:szCs w:val="14"/>
        </w:rPr>
        <w:t xml:space="preserve">In May, Planetary Resources raised $21 million of venture capital for an Earth-observation program called Ceres. Ten small satellites will fly low around the planet, taking twice-daily images of Earth in wavelengths ranging from mid-infrared to visible—images that will “benefit multiple industries including agriculture, oil &amp; gas, water quality, financial intelligence and forestry.” These satellites will, essentially, be prospecting Earth, using the same sensors Planetary Resources has developed to prospect asteroids. The utility, says president and CEO Chris Lewicki, is dual. “We are taking pictures of the Earth and using them not only to understand how our technology works but also to understand more about our planet,” he says. True enough, but it's also about the balance sheet: Earth-facing spacecraft, as all that venture capital suggests, are big money. Which is important for a company that has to continue existing until it can actually </w:t>
      </w:r>
      <w:proofErr w:type="gramStart"/>
      <w:r>
        <w:rPr>
          <w:rFonts w:ascii="Calibri" w:hAnsi="Calibri" w:cs="Calibri"/>
          <w:color w:val="000000"/>
          <w:sz w:val="14"/>
          <w:szCs w:val="14"/>
        </w:rPr>
        <w:t>mine</w:t>
      </w:r>
      <w:proofErr w:type="gramEnd"/>
      <w:r>
        <w:rPr>
          <w:rFonts w:ascii="Calibri" w:hAnsi="Calibri" w:cs="Calibri"/>
          <w:color w:val="000000"/>
          <w:sz w:val="14"/>
          <w:szCs w:val="14"/>
        </w:rPr>
        <w:t xml:space="preserve"> asteroids. The other big name in the industry, Deep Space Industries, is also in the Earth-observation business, kind of: It sells its spacecraft technologies to other companies, some of whom want to use them to peer down at our planet. Like </w:t>
      </w:r>
      <w:proofErr w:type="spellStart"/>
      <w:r>
        <w:rPr>
          <w:rFonts w:ascii="Calibri" w:hAnsi="Calibri" w:cs="Calibri"/>
          <w:color w:val="000000"/>
          <w:sz w:val="14"/>
          <w:szCs w:val="14"/>
        </w:rPr>
        <w:t>HawkEye</w:t>
      </w:r>
      <w:proofErr w:type="spellEnd"/>
      <w:r>
        <w:rPr>
          <w:rFonts w:ascii="Calibri" w:hAnsi="Calibri" w:cs="Calibri"/>
          <w:color w:val="000000"/>
          <w:sz w:val="14"/>
          <w:szCs w:val="14"/>
        </w:rPr>
        <w:t xml:space="preserve"> 360, a company that plans to monitor and map radio-wave broadcasts in near real-time. Deep Space Industries is the prime contractor developing and making the satellites that will become </w:t>
      </w:r>
      <w:proofErr w:type="spellStart"/>
      <w:r>
        <w:rPr>
          <w:rFonts w:ascii="Calibri" w:hAnsi="Calibri" w:cs="Calibri"/>
          <w:color w:val="000000"/>
          <w:sz w:val="14"/>
          <w:szCs w:val="14"/>
        </w:rPr>
        <w:t>HawkEye's</w:t>
      </w:r>
      <w:proofErr w:type="spellEnd"/>
      <w:r>
        <w:rPr>
          <w:rFonts w:ascii="Calibri" w:hAnsi="Calibri" w:cs="Calibri"/>
          <w:color w:val="000000"/>
          <w:sz w:val="14"/>
          <w:szCs w:val="14"/>
        </w:rPr>
        <w:t xml:space="preserve"> Pathfinder prototype. “Earth observation is kind of the hot thing in space right now,” says Meagan Crawford, Deep Space Industries' chief operating officer. “It’s where most of the value is being created.” But unlike Planetary Resources, Deep Space Industries isn’t planning its own world-watching missions, even if they plan to profit from others’. Their personal path to an asteroid is straighter: They hope to launch the prototype Prospector-X this year to see how its propulsion performs, how its avionics stand up to space radiation, and how its optical navigation system fares against obstacles. It will be in Earth orbit, but it’s not on the Earth-observation beat. It’s meant to show that the follow-on Prospector-1 will work—hopefully going to an asteroid by the end of the decade, the same timescale on which Deep Space is also working. “We think the best way to determine what these asteroids are really like is to go touch and feel and interact with one,” Crawford says. Spacecraft shortfalls </w:t>
      </w:r>
      <w:r>
        <w:rPr>
          <w:rFonts w:ascii="Calibri" w:hAnsi="Calibri" w:cs="Calibri"/>
          <w:color w:val="000000"/>
          <w:sz w:val="22"/>
          <w:szCs w:val="22"/>
        </w:rPr>
        <w:t>Becoming a prime prospector of Earth doesn’t quite translate to asteroids, as the two space-body types are quite different</w:t>
      </w:r>
      <w:r>
        <w:rPr>
          <w:rFonts w:ascii="Calibri" w:hAnsi="Calibri" w:cs="Calibri"/>
          <w:color w:val="000000"/>
          <w:sz w:val="14"/>
          <w:szCs w:val="14"/>
        </w:rPr>
        <w:t xml:space="preserve">. For one, Earth is, like, right here. </w:t>
      </w:r>
      <w:r>
        <w:rPr>
          <w:rFonts w:ascii="Calibri" w:hAnsi="Calibri" w:cs="Calibri"/>
          <w:color w:val="000000"/>
          <w:sz w:val="22"/>
          <w:szCs w:val="22"/>
        </w:rPr>
        <w:t xml:space="preserve">Asteroids are way out there, moving very fast. And </w:t>
      </w:r>
      <w:r>
        <w:rPr>
          <w:rFonts w:ascii="Calibri" w:hAnsi="Calibri" w:cs="Calibri"/>
          <w:b/>
          <w:bCs/>
          <w:color w:val="000000"/>
          <w:sz w:val="22"/>
          <w:szCs w:val="22"/>
        </w:rPr>
        <w:t>that makes getting to know them hard</w:t>
      </w:r>
      <w:r>
        <w:rPr>
          <w:rFonts w:ascii="Calibri" w:hAnsi="Calibri" w:cs="Calibri"/>
          <w:color w:val="000000"/>
          <w:sz w:val="14"/>
          <w:szCs w:val="14"/>
        </w:rPr>
        <w:t xml:space="preserve">. </w:t>
      </w:r>
      <w:r>
        <w:rPr>
          <w:rFonts w:ascii="Calibri" w:hAnsi="Calibri" w:cs="Calibri"/>
          <w:b/>
          <w:bCs/>
          <w:color w:val="000000"/>
          <w:sz w:val="22"/>
          <w:szCs w:val="22"/>
        </w:rPr>
        <w:t xml:space="preserve">The </w:t>
      </w:r>
      <w:r>
        <w:rPr>
          <w:rFonts w:ascii="Calibri" w:hAnsi="Calibri" w:cs="Calibri"/>
          <w:b/>
          <w:bCs/>
          <w:color w:val="000000"/>
          <w:sz w:val="22"/>
          <w:szCs w:val="22"/>
          <w:shd w:val="clear" w:color="auto" w:fill="00FFFF"/>
        </w:rPr>
        <w:t>companies need to know about a specific</w:t>
      </w:r>
      <w:r>
        <w:rPr>
          <w:rFonts w:ascii="Calibri" w:hAnsi="Calibri" w:cs="Calibri"/>
          <w:b/>
          <w:bCs/>
          <w:color w:val="000000"/>
          <w:sz w:val="22"/>
          <w:szCs w:val="22"/>
        </w:rPr>
        <w:t xml:space="preserve"> </w:t>
      </w:r>
      <w:r>
        <w:rPr>
          <w:rFonts w:ascii="Calibri" w:hAnsi="Calibri" w:cs="Calibri"/>
          <w:b/>
          <w:bCs/>
          <w:color w:val="000000"/>
          <w:sz w:val="22"/>
          <w:szCs w:val="22"/>
          <w:shd w:val="clear" w:color="auto" w:fill="00FFFF"/>
        </w:rPr>
        <w:t>rock's composition before</w:t>
      </w:r>
      <w:r>
        <w:rPr>
          <w:rFonts w:ascii="Calibri" w:hAnsi="Calibri" w:cs="Calibri"/>
          <w:b/>
          <w:bCs/>
          <w:color w:val="000000"/>
          <w:sz w:val="22"/>
          <w:szCs w:val="22"/>
        </w:rPr>
        <w:t xml:space="preserve"> embarking on a </w:t>
      </w:r>
      <w:r>
        <w:rPr>
          <w:rFonts w:ascii="Calibri" w:hAnsi="Calibri" w:cs="Calibri"/>
          <w:b/>
          <w:bCs/>
          <w:color w:val="000000"/>
          <w:sz w:val="22"/>
          <w:szCs w:val="22"/>
          <w:shd w:val="clear" w:color="auto" w:fill="00FFFF"/>
        </w:rPr>
        <w:t>mining</w:t>
      </w:r>
      <w:r>
        <w:rPr>
          <w:rFonts w:ascii="Calibri" w:hAnsi="Calibri" w:cs="Calibri"/>
          <w:b/>
          <w:bCs/>
          <w:color w:val="000000"/>
          <w:sz w:val="22"/>
          <w:szCs w:val="22"/>
        </w:rPr>
        <w:t xml:space="preserve"> mission</w:t>
      </w:r>
      <w:r>
        <w:rPr>
          <w:rFonts w:ascii="Calibri" w:hAnsi="Calibri" w:cs="Calibri"/>
          <w:color w:val="000000"/>
          <w:sz w:val="14"/>
          <w:szCs w:val="14"/>
        </w:rPr>
        <w:t>—</w:t>
      </w:r>
      <w:r>
        <w:rPr>
          <w:rFonts w:ascii="Calibri" w:hAnsi="Calibri" w:cs="Calibri"/>
          <w:color w:val="000000"/>
          <w:sz w:val="22"/>
          <w:szCs w:val="22"/>
        </w:rPr>
        <w:t xml:space="preserve">something they can't accomplish with the same sensors they are deploying </w:t>
      </w:r>
      <w:r>
        <w:rPr>
          <w:rFonts w:ascii="Calibri" w:hAnsi="Calibri" w:cs="Calibri"/>
          <w:color w:val="000000"/>
          <w:sz w:val="14"/>
          <w:szCs w:val="14"/>
        </w:rPr>
        <w:t xml:space="preserve">in Earth orbit, the same ones they hope to use to get detailed information once they are </w:t>
      </w:r>
      <w:proofErr w:type="gramStart"/>
      <w:r>
        <w:rPr>
          <w:rFonts w:ascii="Calibri" w:hAnsi="Calibri" w:cs="Calibri"/>
          <w:color w:val="000000"/>
          <w:sz w:val="14"/>
          <w:szCs w:val="14"/>
        </w:rPr>
        <w:t>actually close</w:t>
      </w:r>
      <w:proofErr w:type="gramEnd"/>
      <w:r>
        <w:rPr>
          <w:rFonts w:ascii="Calibri" w:hAnsi="Calibri" w:cs="Calibri"/>
          <w:color w:val="000000"/>
          <w:sz w:val="14"/>
          <w:szCs w:val="14"/>
        </w:rPr>
        <w:t xml:space="preserve"> to an asteroid. Scientific missions </w:t>
      </w:r>
      <w:proofErr w:type="spellStart"/>
      <w:r>
        <w:rPr>
          <w:rFonts w:ascii="Calibri" w:hAnsi="Calibri" w:cs="Calibri"/>
          <w:color w:val="000000"/>
          <w:sz w:val="14"/>
          <w:szCs w:val="14"/>
        </w:rPr>
        <w:t>specced</w:t>
      </w:r>
      <w:proofErr w:type="spellEnd"/>
      <w:r>
        <w:rPr>
          <w:rFonts w:ascii="Calibri" w:hAnsi="Calibri" w:cs="Calibri"/>
          <w:color w:val="000000"/>
          <w:sz w:val="14"/>
          <w:szCs w:val="14"/>
        </w:rPr>
        <w:t xml:space="preserve"> to learn more about what asteroids are made of, like NASA's newly funded Lucy and Psyche, will help the companies get the knowledge they need to get power. But Crawford admits that "</w:t>
      </w:r>
      <w:r>
        <w:rPr>
          <w:rFonts w:ascii="Calibri" w:hAnsi="Calibri" w:cs="Calibri"/>
          <w:color w:val="000000"/>
          <w:sz w:val="22"/>
          <w:szCs w:val="22"/>
        </w:rPr>
        <w:t xml:space="preserve">the biggest missing piece for asteroid mining is scientific knowledge of target asteroids." </w:t>
      </w:r>
      <w:r>
        <w:rPr>
          <w:rFonts w:ascii="Calibri" w:hAnsi="Calibri" w:cs="Calibri"/>
          <w:color w:val="000000"/>
          <w:sz w:val="22"/>
          <w:szCs w:val="22"/>
          <w:shd w:val="clear" w:color="auto" w:fill="00FFFF"/>
        </w:rPr>
        <w:t>Asteroids’ specifics are still fuzzy</w:t>
      </w:r>
      <w:r>
        <w:rPr>
          <w:rFonts w:ascii="Calibri" w:hAnsi="Calibri" w:cs="Calibri"/>
          <w:color w:val="000000"/>
          <w:sz w:val="22"/>
          <w:szCs w:val="22"/>
        </w:rPr>
        <w:t xml:space="preserve">. </w:t>
      </w:r>
      <w:r>
        <w:rPr>
          <w:rFonts w:ascii="Calibri" w:hAnsi="Calibri" w:cs="Calibri"/>
          <w:color w:val="000000"/>
          <w:sz w:val="14"/>
          <w:szCs w:val="14"/>
        </w:rPr>
        <w:t>That’s why space agencies keep sending missions like Lucy and Psyche, as well as the already-launched OSIRIS-</w:t>
      </w:r>
      <w:proofErr w:type="spellStart"/>
      <w:r>
        <w:rPr>
          <w:rFonts w:ascii="Calibri" w:hAnsi="Calibri" w:cs="Calibri"/>
          <w:color w:val="000000"/>
          <w:sz w:val="14"/>
          <w:szCs w:val="14"/>
        </w:rPr>
        <w:t>REx</w:t>
      </w:r>
      <w:proofErr w:type="spellEnd"/>
      <w:r>
        <w:rPr>
          <w:rFonts w:ascii="Calibri" w:hAnsi="Calibri" w:cs="Calibri"/>
          <w:color w:val="000000"/>
          <w:sz w:val="14"/>
          <w:szCs w:val="14"/>
        </w:rPr>
        <w:t xml:space="preserve">, Dawn, and Hayabusa to them: because </w:t>
      </w:r>
      <w:r>
        <w:rPr>
          <w:rFonts w:ascii="Calibri" w:hAnsi="Calibri" w:cs="Calibri"/>
          <w:color w:val="000000"/>
          <w:sz w:val="22"/>
          <w:szCs w:val="22"/>
          <w:shd w:val="clear" w:color="auto" w:fill="00FFFF"/>
        </w:rPr>
        <w:t>we don’t know a</w:t>
      </w:r>
      <w:r>
        <w:rPr>
          <w:rFonts w:ascii="Calibri" w:hAnsi="Calibri" w:cs="Calibri"/>
          <w:color w:val="000000"/>
          <w:sz w:val="14"/>
          <w:szCs w:val="14"/>
        </w:rPr>
        <w:t xml:space="preserve"> super </w:t>
      </w:r>
      <w:r>
        <w:rPr>
          <w:rFonts w:ascii="Calibri" w:hAnsi="Calibri" w:cs="Calibri"/>
          <w:color w:val="000000"/>
          <w:sz w:val="22"/>
          <w:szCs w:val="22"/>
          <w:shd w:val="clear" w:color="auto" w:fill="00FFFF"/>
        </w:rPr>
        <w:t>lot</w:t>
      </w:r>
      <w:r>
        <w:rPr>
          <w:rFonts w:ascii="Calibri" w:hAnsi="Calibri" w:cs="Calibri"/>
          <w:color w:val="000000"/>
          <w:sz w:val="14"/>
          <w:szCs w:val="14"/>
        </w:rPr>
        <w:t xml:space="preserve"> about their details, </w:t>
      </w:r>
      <w:r>
        <w:rPr>
          <w:rFonts w:ascii="Calibri" w:hAnsi="Calibri" w:cs="Calibri"/>
          <w:color w:val="000000"/>
          <w:sz w:val="22"/>
          <w:szCs w:val="22"/>
          <w:shd w:val="clear" w:color="auto" w:fill="00FFFF"/>
        </w:rPr>
        <w:t>beyond</w:t>
      </w:r>
      <w:r>
        <w:rPr>
          <w:rFonts w:ascii="Calibri" w:hAnsi="Calibri" w:cs="Calibri"/>
          <w:color w:val="000000"/>
          <w:sz w:val="22"/>
          <w:szCs w:val="22"/>
        </w:rPr>
        <w:t xml:space="preserve"> </w:t>
      </w:r>
      <w:r>
        <w:rPr>
          <w:rFonts w:ascii="Calibri" w:hAnsi="Calibri" w:cs="Calibri"/>
          <w:color w:val="000000"/>
          <w:sz w:val="22"/>
          <w:szCs w:val="22"/>
          <w:shd w:val="clear" w:color="auto" w:fill="00FFFF"/>
        </w:rPr>
        <w:t xml:space="preserve">predictive models </w:t>
      </w:r>
      <w:r>
        <w:rPr>
          <w:rFonts w:ascii="Calibri" w:hAnsi="Calibri" w:cs="Calibri"/>
          <w:color w:val="000000"/>
          <w:sz w:val="22"/>
          <w:szCs w:val="22"/>
        </w:rPr>
        <w:t>based on broad categories</w:t>
      </w:r>
      <w:r>
        <w:rPr>
          <w:rFonts w:ascii="Calibri" w:hAnsi="Calibri" w:cs="Calibri"/>
          <w:color w:val="000000"/>
          <w:sz w:val="14"/>
          <w:szCs w:val="14"/>
        </w:rPr>
        <w:t xml:space="preserve">. “We don’t have a lot of experience with the real characteristics of asteroids,” says Zoe </w:t>
      </w:r>
      <w:proofErr w:type="spellStart"/>
      <w:r>
        <w:rPr>
          <w:rFonts w:ascii="Calibri" w:hAnsi="Calibri" w:cs="Calibri"/>
          <w:color w:val="000000"/>
          <w:sz w:val="14"/>
          <w:szCs w:val="14"/>
        </w:rPr>
        <w:t>Szajnfarber</w:t>
      </w:r>
      <w:proofErr w:type="spellEnd"/>
      <w:r>
        <w:rPr>
          <w:rFonts w:ascii="Calibri" w:hAnsi="Calibri" w:cs="Calibri"/>
          <w:color w:val="000000"/>
          <w:sz w:val="14"/>
          <w:szCs w:val="14"/>
        </w:rPr>
        <w:t xml:space="preserve">, who studies the dynamics of technological innovation at George Washington University. </w:t>
      </w:r>
      <w:r>
        <w:rPr>
          <w:rFonts w:ascii="Calibri" w:hAnsi="Calibri" w:cs="Calibri"/>
          <w:color w:val="000000"/>
          <w:sz w:val="22"/>
          <w:szCs w:val="22"/>
        </w:rPr>
        <w:t xml:space="preserve">What if a company chose a target asteroid based on predictions, only to find, upon arrival, that it holds much less water and platinum than checkbooks and customers hoped? Too bad, </w:t>
      </w:r>
      <w:r>
        <w:rPr>
          <w:rFonts w:ascii="Calibri" w:hAnsi="Calibri" w:cs="Calibri"/>
          <w:color w:val="000000"/>
          <w:sz w:val="14"/>
          <w:szCs w:val="14"/>
        </w:rPr>
        <w:t xml:space="preserve">so sad. “If you make the choice to go to the one asteroid, that’s where you’re going,” says </w:t>
      </w:r>
      <w:proofErr w:type="spellStart"/>
      <w:r>
        <w:rPr>
          <w:rFonts w:ascii="Calibri" w:hAnsi="Calibri" w:cs="Calibri"/>
          <w:color w:val="000000"/>
          <w:sz w:val="14"/>
          <w:szCs w:val="14"/>
        </w:rPr>
        <w:t>Szajnfarber</w:t>
      </w:r>
      <w:proofErr w:type="spellEnd"/>
      <w:r>
        <w:rPr>
          <w:rFonts w:ascii="Calibri" w:hAnsi="Calibri" w:cs="Calibri"/>
          <w:color w:val="000000"/>
          <w:sz w:val="14"/>
          <w:szCs w:val="14"/>
        </w:rPr>
        <w:t>. “</w:t>
      </w:r>
      <w:r>
        <w:rPr>
          <w:rFonts w:ascii="Calibri" w:hAnsi="Calibri" w:cs="Calibri"/>
          <w:color w:val="000000"/>
          <w:sz w:val="22"/>
          <w:szCs w:val="22"/>
          <w:shd w:val="clear" w:color="auto" w:fill="00FFFF"/>
        </w:rPr>
        <w:t>It’s</w:t>
      </w:r>
      <w:r>
        <w:rPr>
          <w:rFonts w:ascii="Calibri" w:hAnsi="Calibri" w:cs="Calibri"/>
          <w:color w:val="000000"/>
          <w:sz w:val="22"/>
          <w:szCs w:val="22"/>
        </w:rPr>
        <w:t xml:space="preserve"> almost </w:t>
      </w:r>
      <w:r>
        <w:rPr>
          <w:rFonts w:ascii="Calibri" w:hAnsi="Calibri" w:cs="Calibri"/>
          <w:color w:val="000000"/>
          <w:sz w:val="22"/>
          <w:szCs w:val="22"/>
          <w:shd w:val="clear" w:color="auto" w:fill="00FFFF"/>
        </w:rPr>
        <w:t>impossible to have enough fuel to change your mind</w:t>
      </w:r>
      <w:r>
        <w:rPr>
          <w:rFonts w:ascii="Calibri" w:hAnsi="Calibri" w:cs="Calibri"/>
          <w:color w:val="000000"/>
          <w:sz w:val="22"/>
          <w:szCs w:val="22"/>
        </w:rPr>
        <w:t xml:space="preserve"> and go to a different one.” </w:t>
      </w:r>
      <w:r>
        <w:rPr>
          <w:rFonts w:ascii="Calibri" w:hAnsi="Calibri" w:cs="Calibri"/>
          <w:color w:val="000000"/>
          <w:sz w:val="14"/>
          <w:szCs w:val="14"/>
        </w:rPr>
        <w:t xml:space="preserve">Then, </w:t>
      </w:r>
      <w:r>
        <w:rPr>
          <w:rFonts w:ascii="Calibri" w:hAnsi="Calibri" w:cs="Calibri"/>
          <w:b/>
          <w:bCs/>
          <w:color w:val="000000"/>
          <w:sz w:val="22"/>
          <w:szCs w:val="22"/>
          <w:shd w:val="clear" w:color="auto" w:fill="00FFFF"/>
        </w:rPr>
        <w:t>once you get there, there’s</w:t>
      </w:r>
      <w:r>
        <w:rPr>
          <w:rFonts w:ascii="Calibri" w:hAnsi="Calibri" w:cs="Calibri"/>
          <w:b/>
          <w:bCs/>
          <w:color w:val="000000"/>
          <w:sz w:val="22"/>
          <w:szCs w:val="22"/>
        </w:rPr>
        <w:t xml:space="preserve"> the problem of </w:t>
      </w:r>
      <w:r>
        <w:rPr>
          <w:rFonts w:ascii="Calibri" w:hAnsi="Calibri" w:cs="Calibri"/>
          <w:b/>
          <w:bCs/>
          <w:color w:val="000000"/>
          <w:sz w:val="22"/>
          <w:szCs w:val="22"/>
          <w:shd w:val="clear" w:color="auto" w:fill="00FFFF"/>
        </w:rPr>
        <w:t>gravity</w:t>
      </w:r>
      <w:r>
        <w:rPr>
          <w:rFonts w:ascii="Calibri" w:hAnsi="Calibri" w:cs="Calibri"/>
          <w:color w:val="000000"/>
          <w:sz w:val="14"/>
          <w:szCs w:val="14"/>
        </w:rPr>
        <w:t xml:space="preserve">. The companies' craft may master constellation- or formation-flying around our planet. But </w:t>
      </w:r>
      <w:r>
        <w:rPr>
          <w:rFonts w:ascii="Calibri" w:hAnsi="Calibri" w:cs="Calibri"/>
          <w:color w:val="000000"/>
          <w:sz w:val="22"/>
          <w:szCs w:val="22"/>
        </w:rPr>
        <w:t>Earth</w:t>
      </w:r>
      <w:r>
        <w:rPr>
          <w:rFonts w:ascii="Calibri" w:hAnsi="Calibri" w:cs="Calibri"/>
          <w:color w:val="000000"/>
          <w:sz w:val="14"/>
          <w:szCs w:val="14"/>
        </w:rPr>
        <w:t xml:space="preserve">, as globes have suggested for centuries, </w:t>
      </w:r>
      <w:r>
        <w:rPr>
          <w:rFonts w:ascii="Calibri" w:hAnsi="Calibri" w:cs="Calibri"/>
          <w:color w:val="000000"/>
          <w:sz w:val="22"/>
          <w:szCs w:val="22"/>
        </w:rPr>
        <w:t>is</w:t>
      </w:r>
      <w:r>
        <w:rPr>
          <w:rFonts w:ascii="Calibri" w:hAnsi="Calibri" w:cs="Calibri"/>
          <w:color w:val="000000"/>
          <w:sz w:val="14"/>
          <w:szCs w:val="14"/>
        </w:rPr>
        <w:t xml:space="preserve"> basically </w:t>
      </w:r>
      <w:r>
        <w:rPr>
          <w:rFonts w:ascii="Calibri" w:hAnsi="Calibri" w:cs="Calibri"/>
          <w:color w:val="000000"/>
          <w:sz w:val="22"/>
          <w:szCs w:val="22"/>
        </w:rPr>
        <w:t>a sphere</w:t>
      </w:r>
      <w:r>
        <w:rPr>
          <w:rFonts w:ascii="Calibri" w:hAnsi="Calibri" w:cs="Calibri"/>
          <w:color w:val="000000"/>
          <w:sz w:val="14"/>
          <w:szCs w:val="14"/>
        </w:rPr>
        <w:t xml:space="preserve">. And </w:t>
      </w:r>
      <w:r>
        <w:rPr>
          <w:rFonts w:ascii="Calibri" w:hAnsi="Calibri" w:cs="Calibri"/>
          <w:color w:val="000000"/>
          <w:sz w:val="22"/>
          <w:szCs w:val="22"/>
        </w:rPr>
        <w:t xml:space="preserve">its mass is </w:t>
      </w:r>
      <w:proofErr w:type="gramStart"/>
      <w:r>
        <w:rPr>
          <w:rFonts w:ascii="Calibri" w:hAnsi="Calibri" w:cs="Calibri"/>
          <w:color w:val="000000"/>
          <w:sz w:val="22"/>
          <w:szCs w:val="22"/>
        </w:rPr>
        <w:t>pretty evenly</w:t>
      </w:r>
      <w:proofErr w:type="gramEnd"/>
      <w:r>
        <w:rPr>
          <w:rFonts w:ascii="Calibri" w:hAnsi="Calibri" w:cs="Calibri"/>
          <w:color w:val="000000"/>
          <w:sz w:val="22"/>
          <w:szCs w:val="22"/>
        </w:rPr>
        <w:t xml:space="preserve"> distributed. Gravity is basically the same everywhere in a spacecraft’s orbit</w:t>
      </w:r>
      <w:r>
        <w:rPr>
          <w:rFonts w:ascii="Calibri" w:hAnsi="Calibri" w:cs="Calibri"/>
          <w:color w:val="000000"/>
          <w:sz w:val="14"/>
          <w:szCs w:val="14"/>
        </w:rPr>
        <w:t xml:space="preserve">. Keeping spacecraft in line in such a boring gravitational field is “easy.” But have you seen pictures of </w:t>
      </w:r>
      <w:r>
        <w:rPr>
          <w:rFonts w:ascii="Calibri" w:hAnsi="Calibri" w:cs="Calibri"/>
          <w:color w:val="000000"/>
          <w:sz w:val="22"/>
          <w:szCs w:val="22"/>
          <w:shd w:val="clear" w:color="auto" w:fill="00FFFF"/>
        </w:rPr>
        <w:t>asteroids</w:t>
      </w:r>
      <w:r>
        <w:rPr>
          <w:rFonts w:ascii="Calibri" w:hAnsi="Calibri" w:cs="Calibri"/>
          <w:color w:val="000000"/>
          <w:sz w:val="14"/>
          <w:szCs w:val="14"/>
        </w:rPr>
        <w:t xml:space="preserve">? Those pockmarked potato colonies </w:t>
      </w:r>
      <w:r>
        <w:rPr>
          <w:rFonts w:ascii="Calibri" w:hAnsi="Calibri" w:cs="Calibri"/>
          <w:color w:val="000000"/>
          <w:sz w:val="22"/>
          <w:szCs w:val="22"/>
        </w:rPr>
        <w:t xml:space="preserve">with weird peaks and valleys </w:t>
      </w:r>
      <w:r>
        <w:rPr>
          <w:rFonts w:ascii="Calibri" w:hAnsi="Calibri" w:cs="Calibri"/>
          <w:color w:val="000000"/>
          <w:sz w:val="22"/>
          <w:szCs w:val="22"/>
          <w:shd w:val="clear" w:color="auto" w:fill="00FFFF"/>
        </w:rPr>
        <w:t>have complicated gravity</w:t>
      </w:r>
      <w:r>
        <w:rPr>
          <w:rFonts w:ascii="Calibri" w:hAnsi="Calibri" w:cs="Calibri"/>
          <w:color w:val="000000"/>
          <w:sz w:val="22"/>
          <w:szCs w:val="22"/>
        </w:rPr>
        <w:t xml:space="preserve"> and composition</w:t>
      </w:r>
      <w:r>
        <w:rPr>
          <w:rFonts w:ascii="Calibri" w:hAnsi="Calibri" w:cs="Calibri"/>
          <w:color w:val="000000"/>
          <w:sz w:val="14"/>
          <w:szCs w:val="14"/>
        </w:rPr>
        <w:t xml:space="preserve">. </w:t>
      </w:r>
      <w:r>
        <w:rPr>
          <w:rFonts w:ascii="Calibri" w:hAnsi="Calibri" w:cs="Calibri"/>
          <w:color w:val="000000"/>
          <w:sz w:val="22"/>
          <w:szCs w:val="22"/>
        </w:rPr>
        <w:t>The companies will have to climb over both these early obstacles before they get to even bigger ones</w:t>
      </w:r>
      <w:r>
        <w:rPr>
          <w:rFonts w:ascii="Calibri" w:hAnsi="Calibri" w:cs="Calibri"/>
          <w:color w:val="000000"/>
          <w:sz w:val="14"/>
          <w:szCs w:val="14"/>
        </w:rPr>
        <w:t xml:space="preserve">: </w:t>
      </w:r>
      <w:r>
        <w:rPr>
          <w:rFonts w:ascii="Calibri" w:hAnsi="Calibri" w:cs="Calibri"/>
          <w:b/>
          <w:bCs/>
          <w:color w:val="000000"/>
          <w:sz w:val="22"/>
          <w:szCs w:val="22"/>
        </w:rPr>
        <w:t xml:space="preserve">that part where </w:t>
      </w:r>
      <w:r>
        <w:rPr>
          <w:rFonts w:ascii="Calibri" w:hAnsi="Calibri" w:cs="Calibri"/>
          <w:b/>
          <w:bCs/>
          <w:color w:val="000000"/>
          <w:sz w:val="22"/>
          <w:szCs w:val="22"/>
          <w:shd w:val="clear" w:color="auto" w:fill="00FFFF"/>
        </w:rPr>
        <w:t xml:space="preserve">they </w:t>
      </w:r>
      <w:proofErr w:type="gramStart"/>
      <w:r>
        <w:rPr>
          <w:rFonts w:ascii="Calibri" w:hAnsi="Calibri" w:cs="Calibri"/>
          <w:b/>
          <w:bCs/>
          <w:color w:val="000000"/>
          <w:sz w:val="22"/>
          <w:szCs w:val="22"/>
          <w:shd w:val="clear" w:color="auto" w:fill="00FFFF"/>
        </w:rPr>
        <w:t>have to</w:t>
      </w:r>
      <w:proofErr w:type="gramEnd"/>
      <w:r>
        <w:rPr>
          <w:rFonts w:ascii="Calibri" w:hAnsi="Calibri" w:cs="Calibri"/>
          <w:b/>
          <w:bCs/>
          <w:color w:val="000000"/>
          <w:sz w:val="22"/>
          <w:szCs w:val="22"/>
          <w:shd w:val="clear" w:color="auto" w:fill="00FFFF"/>
        </w:rPr>
        <w:t xml:space="preserve"> build robots that can mine and spacecraft</w:t>
      </w:r>
      <w:r>
        <w:rPr>
          <w:rFonts w:ascii="Calibri" w:hAnsi="Calibri" w:cs="Calibri"/>
          <w:b/>
          <w:bCs/>
          <w:color w:val="000000"/>
          <w:sz w:val="22"/>
          <w:szCs w:val="22"/>
        </w:rPr>
        <w:t xml:space="preserve"> that can bring the haul back</w:t>
      </w:r>
      <w:r>
        <w:rPr>
          <w:rFonts w:ascii="Calibri" w:hAnsi="Calibri" w:cs="Calibri"/>
          <w:color w:val="000000"/>
          <w:sz w:val="14"/>
          <w:szCs w:val="14"/>
        </w:rPr>
        <w:t xml:space="preserve"> into humanity’s reach. They can’t do any of it by planetary navel-gazing alone. But they are going to do planetary navel-gazing, whether under their own flags or customers’. That globe-centric system will at least make the companies money, which means they may be able to survive long enough to figure out how to do what they really want to do.</w:t>
      </w:r>
    </w:p>
    <w:p w14:paraId="365E34DF" w14:textId="77777777" w:rsidR="005258B5" w:rsidRPr="005258B5" w:rsidRDefault="005258B5" w:rsidP="005258B5"/>
    <w:p w14:paraId="28241114" w14:textId="20D1CDD1" w:rsidR="008F1F87" w:rsidRDefault="008F1F87" w:rsidP="008F1F87">
      <w:pPr>
        <w:pStyle w:val="Heading3"/>
      </w:pPr>
      <w:r>
        <w:t>Framework</w:t>
      </w:r>
    </w:p>
    <w:p w14:paraId="0AAFE511" w14:textId="77777777" w:rsidR="008F1F87" w:rsidRPr="002677ED" w:rsidRDefault="008F1F87" w:rsidP="008F1F87">
      <w:pPr>
        <w:pStyle w:val="Heading4"/>
        <w:rPr>
          <w:i/>
          <w:iCs w:val="0"/>
        </w:rPr>
      </w:pPr>
      <w:r w:rsidRPr="002677ED">
        <w:rPr>
          <w:i/>
        </w:rPr>
        <w:t>Ethics must begin a priori</w:t>
      </w:r>
    </w:p>
    <w:p w14:paraId="18F36484" w14:textId="77777777" w:rsidR="008F1F87" w:rsidRPr="003E4733" w:rsidRDefault="008F1F87" w:rsidP="008F1F87">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4C63DD4A" w14:textId="77777777" w:rsidR="008F1F87" w:rsidRDefault="008F1F87" w:rsidP="008F1F87">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2E2D48B5" w14:textId="77777777" w:rsidR="008F1F87" w:rsidRPr="004535D0" w:rsidRDefault="008F1F87" w:rsidP="008F1F87">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1A4B2604" w14:textId="77777777" w:rsidR="008F1F87" w:rsidRDefault="008F1F87" w:rsidP="008F1F87">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4FFE2E42" w14:textId="77777777" w:rsidR="008F1F87" w:rsidRDefault="008F1F87" w:rsidP="008F1F87">
      <w:pPr>
        <w:pStyle w:val="Heading4"/>
      </w:pPr>
      <w:r>
        <w:t>Additionally</w:t>
      </w:r>
      <w:r w:rsidRPr="0088077D">
        <w:t>:</w:t>
      </w:r>
    </w:p>
    <w:p w14:paraId="65418CC4" w14:textId="77777777" w:rsidR="008F1F87" w:rsidRDefault="008F1F87" w:rsidP="008F1F87">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1EC21F89" w14:textId="77777777" w:rsidR="008F1F87" w:rsidRPr="00CE11B7" w:rsidRDefault="008F1F87" w:rsidP="008F1F87">
      <w:pPr>
        <w:pStyle w:val="Heading4"/>
      </w:pPr>
      <w:r>
        <w:t xml:space="preserve">[B] </w:t>
      </w:r>
      <w:r w:rsidRPr="00CE11B7">
        <w:t>Only universalizable reason can effectively explain the perspectives of agents – that’s the best method for combatting oppression</w:t>
      </w:r>
      <w:r>
        <w:t>.</w:t>
      </w:r>
    </w:p>
    <w:p w14:paraId="18408691" w14:textId="77777777" w:rsidR="008F1F87" w:rsidRPr="00426666" w:rsidRDefault="008F1F87" w:rsidP="008F1F87">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7E771A33" w14:textId="77777777" w:rsidR="008F1F87" w:rsidRDefault="008F1F87" w:rsidP="008F1F87">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3A351934" w14:textId="77777777" w:rsidR="008F1F87" w:rsidRPr="00305C79" w:rsidRDefault="008F1F87" w:rsidP="008F1F87">
      <w:pPr>
        <w:pStyle w:val="Heading4"/>
        <w:rPr>
          <w:rFonts w:cs="Calibri"/>
        </w:rPr>
      </w:pPr>
      <w:r w:rsidRPr="00305C79">
        <w:rPr>
          <w:rFonts w:cs="Calibri"/>
        </w:rPr>
        <w:t>[</w:t>
      </w:r>
      <w:r>
        <w:rPr>
          <w:rFonts w:cs="Calibri"/>
        </w:rPr>
        <w:t>C</w:t>
      </w:r>
      <w:r w:rsidRPr="00305C79">
        <w:rPr>
          <w:rFonts w:cs="Calibri"/>
        </w:rPr>
        <w:t>] Practical identities – we find our lives worth living under practical identities such as student but that presupposes agency.</w:t>
      </w:r>
    </w:p>
    <w:p w14:paraId="2214B157" w14:textId="77777777" w:rsidR="008F1F87" w:rsidRPr="00305C79" w:rsidRDefault="008F1F87" w:rsidP="008F1F87">
      <w:pPr>
        <w:rPr>
          <w:sz w:val="16"/>
          <w:szCs w:val="16"/>
        </w:rPr>
      </w:pPr>
      <w:proofErr w:type="spellStart"/>
      <w:r w:rsidRPr="00305C79">
        <w:rPr>
          <w:rFonts w:eastAsiaTheme="majorEastAsia"/>
          <w:b/>
          <w:bCs/>
          <w:szCs w:val="26"/>
        </w:rPr>
        <w:t>Korsgaard</w:t>
      </w:r>
      <w:proofErr w:type="spellEnd"/>
      <w:r w:rsidRPr="00305C79">
        <w:rPr>
          <w:rFonts w:eastAsiaTheme="majorEastAsia"/>
          <w:b/>
          <w:bCs/>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2008-2009, and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0EE41B18" w14:textId="77777777" w:rsidR="008F1F87" w:rsidRPr="00305C79" w:rsidRDefault="008F1F87" w:rsidP="008F1F87">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w:t>
      </w:r>
      <w:proofErr w:type="gramStart"/>
      <w:r w:rsidRPr="00305C79">
        <w:rPr>
          <w:rStyle w:val="Emphasis"/>
        </w:rPr>
        <w:t>all of</w:t>
      </w:r>
      <w:proofErr w:type="gramEnd"/>
      <w:r w:rsidRPr="00305C79">
        <w:rPr>
          <w:rStyle w:val="Emphasis"/>
        </w:rPr>
        <w:t xml:space="preserve"> your </w:t>
      </w:r>
      <w:r w:rsidRPr="00305C79">
        <w:rPr>
          <w:rStyle w:val="Emphasis"/>
          <w:highlight w:val="green"/>
        </w:rPr>
        <w:t>desires</w:t>
      </w:r>
      <w:r w:rsidRPr="00305C79">
        <w:rPr>
          <w:rStyle w:val="Emphasis"/>
        </w:rPr>
        <w:t xml:space="preserve">, 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w:t>
      </w:r>
      <w:proofErr w:type="gramStart"/>
      <w:r w:rsidRPr="00305C79">
        <w:rPr>
          <w:rStyle w:val="Emphasis"/>
        </w:rPr>
        <w:t>So</w:t>
      </w:r>
      <w:proofErr w:type="gramEnd"/>
      <w:r w:rsidRPr="00305C79">
        <w:rPr>
          <w:rStyle w:val="Emphasis"/>
        </w:rPr>
        <w:t xml:space="preserve">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w:t>
      </w:r>
      <w:proofErr w:type="gramStart"/>
      <w:r w:rsidRPr="00305C79">
        <w:rPr>
          <w:sz w:val="16"/>
        </w:rPr>
        <w:t>all of</w:t>
      </w:r>
      <w:proofErr w:type="gramEnd"/>
      <w:r w:rsidRPr="00305C79">
        <w:rPr>
          <w:sz w:val="16"/>
        </w:rPr>
        <w:t xml:space="preserve"> these identities give rise to reasons and obligations. </w:t>
      </w:r>
      <w:r w:rsidRPr="00305C79">
        <w:rPr>
          <w:rStyle w:val="Emphasis"/>
          <w:highlight w:val="green"/>
        </w:rPr>
        <w:t>Your 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r w:rsidRPr="00305C79">
        <w:rPr>
          <w:sz w:val="16"/>
        </w:rPr>
        <w:t>.</w:t>
      </w:r>
    </w:p>
    <w:p w14:paraId="5FF01BF1" w14:textId="77777777" w:rsidR="008F1F87" w:rsidRPr="00753A4F" w:rsidRDefault="008F1F87" w:rsidP="008F1F87">
      <w:pPr>
        <w:rPr>
          <w:rFonts w:asciiTheme="majorHAnsi" w:hAnsiTheme="majorHAnsi" w:cstheme="majorHAnsi"/>
          <w:b/>
          <w:u w:val="single"/>
        </w:rPr>
      </w:pPr>
    </w:p>
    <w:p w14:paraId="196CDD8C" w14:textId="77777777" w:rsidR="008F1F87" w:rsidRPr="00E80998" w:rsidRDefault="008F1F87" w:rsidP="008F1F87">
      <w:pPr>
        <w:pStyle w:val="Heading4"/>
      </w:pPr>
      <w:r w:rsidRPr="00E80998">
        <w:t xml:space="preserve">Thus, the standard is consistency with the categorical imperative. </w:t>
      </w:r>
    </w:p>
    <w:p w14:paraId="007BF40B" w14:textId="77777777" w:rsidR="008F1F87" w:rsidRDefault="008F1F87" w:rsidP="008F1F87">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2E4DF59B" w14:textId="77777777" w:rsidR="008F1F87" w:rsidRDefault="008F1F87" w:rsidP="008F1F87">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7FD40A35" w14:textId="77777777" w:rsidR="008F1F87" w:rsidRPr="008D4D35" w:rsidRDefault="008F1F87" w:rsidP="008F1F87">
      <w:pPr>
        <w:pStyle w:val="Heading4"/>
        <w:rPr>
          <w:u w:val="single"/>
        </w:rPr>
      </w:pPr>
      <w:r w:rsidRPr="00331296">
        <w:rPr>
          <w:u w:val="single"/>
        </w:rPr>
        <w:t>[3] Contesting offense under the Aff framework is a voting issue</w:t>
      </w:r>
      <w:r>
        <w:rPr>
          <w:u w:val="single"/>
        </w:rPr>
        <w:t>.</w:t>
      </w:r>
      <w:r w:rsidRPr="005923AB">
        <w:t xml:space="preserve"> </w:t>
      </w:r>
      <w:r>
        <w:t>R</w:t>
      </w:r>
      <w:r w:rsidRPr="009841F6">
        <w:t xml:space="preserve">eciprocity – I </w:t>
      </w:r>
      <w:proofErr w:type="gramStart"/>
      <w:r w:rsidRPr="009841F6">
        <w:t>have to</w:t>
      </w:r>
      <w:proofErr w:type="gramEnd"/>
      <w:r w:rsidRPr="009841F6">
        <w:t xml:space="preserve"> win </w:t>
      </w:r>
      <w:r>
        <w:t>my</w:t>
      </w:r>
      <w:r w:rsidRPr="009841F6">
        <w:t xml:space="preserve"> framework and beat the NC before I can </w:t>
      </w:r>
      <w:r>
        <w:t>access case</w:t>
      </w:r>
      <w:r w:rsidRPr="009841F6">
        <w:t>, whereas you can collapse to either layer</w:t>
      </w:r>
      <w:r>
        <w:t xml:space="preserve"> or dump on offense for 7 minutes </w:t>
      </w:r>
      <w:r w:rsidRPr="009841F6">
        <w:t xml:space="preserve">as a no-risk issue so there’s </w:t>
      </w:r>
      <w:r>
        <w:t xml:space="preserve">a </w:t>
      </w:r>
      <w:r w:rsidRPr="009841F6">
        <w:t>skew</w:t>
      </w:r>
      <w:r>
        <w:t>. K</w:t>
      </w:r>
      <w:r w:rsidRPr="009841F6">
        <w:t>ey to fairness because it’s definitionally equal access to the ballot</w:t>
      </w:r>
      <w:r>
        <w:t>.</w:t>
      </w:r>
    </w:p>
    <w:p w14:paraId="049882DD" w14:textId="77777777" w:rsidR="008F1F87" w:rsidRPr="004535D0" w:rsidRDefault="008F1F87" w:rsidP="008F1F87"/>
    <w:p w14:paraId="69E10DDB" w14:textId="77777777" w:rsidR="008F1F87" w:rsidRPr="00305C79" w:rsidRDefault="008F1F87" w:rsidP="008F1F87">
      <w:pPr>
        <w:pStyle w:val="Heading3"/>
        <w:rPr>
          <w:rFonts w:cs="Calibri"/>
        </w:rPr>
      </w:pPr>
      <w:r w:rsidRPr="00305C79">
        <w:rPr>
          <w:rFonts w:cs="Calibri"/>
        </w:rPr>
        <w:t>Advocacy</w:t>
      </w:r>
    </w:p>
    <w:p w14:paraId="79DD85E3" w14:textId="77777777" w:rsidR="008F1F87" w:rsidRPr="00815AC2" w:rsidRDefault="008F1F87" w:rsidP="008F1F87">
      <w:pPr>
        <w:pStyle w:val="Heading4"/>
        <w:rPr>
          <w:lang w:eastAsia="zh-CN"/>
        </w:rPr>
      </w:pPr>
      <w:r w:rsidRPr="00815AC2">
        <w:t xml:space="preserve">Thus, the plan – </w:t>
      </w:r>
      <w:r w:rsidRPr="00815AC2">
        <w:rPr>
          <w:lang w:eastAsia="zh-CN"/>
        </w:rPr>
        <w:t>Resolved: The appropriation of outer space by private entities is unjust. Definitions and enforcement in the doc and I’ll clarify in cross.</w:t>
      </w:r>
    </w:p>
    <w:p w14:paraId="426654EB" w14:textId="77777777" w:rsidR="008F1F87" w:rsidRDefault="008F1F87" w:rsidP="008F1F87">
      <w:pPr>
        <w:rPr>
          <w:rStyle w:val="Heading4Char"/>
          <w:rFonts w:cs="Calibri"/>
          <w:lang w:eastAsia="zh-CN"/>
        </w:rPr>
      </w:pPr>
    </w:p>
    <w:p w14:paraId="6AD49429" w14:textId="77777777" w:rsidR="008F1F87" w:rsidRDefault="008F1F87" w:rsidP="008F1F87">
      <w:r w:rsidRPr="00837244">
        <w:t>To</w:t>
      </w:r>
      <w:r>
        <w:t xml:space="preserve"> clarify we’ll defend implementation and a revision to the Outer Space Treaty that explicitly bans appropriation of outer space by private entities</w:t>
      </w:r>
    </w:p>
    <w:p w14:paraId="7844CC19" w14:textId="77777777" w:rsidR="008F1F87" w:rsidRPr="00837244" w:rsidRDefault="008F1F87" w:rsidP="008F1F87"/>
    <w:p w14:paraId="0256C7CF" w14:textId="77777777" w:rsidR="008F1F87" w:rsidRPr="000E46BB" w:rsidRDefault="008F1F87" w:rsidP="008F1F87">
      <w:r w:rsidRPr="000E46BB">
        <w:t>Private entities are non-governmental.</w:t>
      </w:r>
    </w:p>
    <w:p w14:paraId="563BF2E4" w14:textId="77777777" w:rsidR="008F1F87" w:rsidRPr="000E46BB" w:rsidRDefault="008F1F87" w:rsidP="008F1F87">
      <w:r w:rsidRPr="000E46BB">
        <w:t xml:space="preserve">Dunk 11 – Frans G. von der Dunk, 2011, [“The Origins of </w:t>
      </w:r>
      <w:proofErr w:type="spellStart"/>
      <w:r w:rsidRPr="000E46BB">
        <w:t>Authorisation</w:t>
      </w:r>
      <w:proofErr w:type="spellEnd"/>
      <w:r w:rsidRPr="000E46BB">
        <w:t>: Article VI of the Outer Space Treaty and International Space Law,” University of Nebraska] Justin</w:t>
      </w:r>
    </w:p>
    <w:p w14:paraId="54E1F27D" w14:textId="77777777" w:rsidR="008F1F87" w:rsidRPr="000E46BB" w:rsidRDefault="008F1F87" w:rsidP="008F1F87">
      <w:r w:rsidRPr="000E46BB">
        <w:t xml:space="preserve">4. Interpreting Article VI of the Outer Space Treaty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private actors (. . . “or by non-governmental entities”). The interests of the Soviet Union in ensuring that, whomever would </w:t>
      </w:r>
      <w:proofErr w:type="gramStart"/>
      <w:r w:rsidRPr="000E46BB">
        <w:t>actually conduct</w:t>
      </w:r>
      <w:proofErr w:type="gramEnd"/>
      <w:r w:rsidRPr="000E46BB">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7B209832" w14:textId="77777777" w:rsidR="008F1F87" w:rsidRDefault="008F1F87" w:rsidP="008F1F87">
      <w:pPr>
        <w:rPr>
          <w:rStyle w:val="Heading4Char"/>
          <w:rFonts w:cs="Calibri"/>
          <w:lang w:eastAsia="zh-CN"/>
        </w:rPr>
      </w:pPr>
    </w:p>
    <w:p w14:paraId="2C7BC0DC" w14:textId="77777777" w:rsidR="008F1F87" w:rsidRDefault="008F1F87" w:rsidP="008F1F87">
      <w:r w:rsidRPr="00837244">
        <w:t>Outer Space is everything 60 miles above the earth’s surface</w:t>
      </w:r>
    </w:p>
    <w:p w14:paraId="22A273CB" w14:textId="77777777" w:rsidR="008F1F87" w:rsidRPr="00837244" w:rsidRDefault="008F1F87" w:rsidP="008F1F87">
      <w:r>
        <w:t xml:space="preserve">Howell 17 </w:t>
      </w:r>
      <w:r w:rsidRPr="00837244">
        <w:t>Elizabeth Howell</w:t>
      </w:r>
      <w:r>
        <w:t xml:space="preserve"> [</w:t>
      </w:r>
      <w:r w:rsidRPr="00837244">
        <w:t xml:space="preserve">Elizabeth Howell, Ph.D., is a contributing writer for Space.com since 2012. As a proud Trekkie and Canadian, she tackles topics like spaceflight, diversity, science fiction, </w:t>
      </w:r>
      <w:proofErr w:type="gramStart"/>
      <w:r w:rsidRPr="00837244">
        <w:t>astronomy</w:t>
      </w:r>
      <w:proofErr w:type="gramEnd"/>
      <w:r w:rsidRPr="00837244">
        <w:t xml:space="preserve"> and gaming to help others explore the universe. Elizabeth's on-site reporting includes two human spaceflight launches from Kazakhstan, and embedded reporting from a simulated Mars mission in Utah. She holds a Ph.D. and M.Sc. in Space Studies from the University of North Dakota, and a Bachelor of Journalism from Canada's Carleton University. Her latest book, NASA Leadership Moments, is co-written with astronaut Dave Williams. Elizabeth first got interested in space after watching the movie Apollo 13 in 1996, and still wants to be an astronaut someday.</w:t>
      </w:r>
      <w:r>
        <w:t>] “</w:t>
      </w:r>
      <w:r w:rsidRPr="00837244">
        <w:t>What is Space?</w:t>
      </w:r>
      <w:r>
        <w:t xml:space="preserve">” </w:t>
      </w:r>
      <w:r w:rsidRPr="00837244">
        <w:t xml:space="preserve">June 07, </w:t>
      </w:r>
      <w:proofErr w:type="gramStart"/>
      <w:r w:rsidRPr="00837244">
        <w:t>2017</w:t>
      </w:r>
      <w:proofErr w:type="gramEnd"/>
      <w:r>
        <w:t xml:space="preserve"> </w:t>
      </w:r>
      <w:r w:rsidRPr="00837244">
        <w:t>https://www.space.com/24870-what-is-space.html</w:t>
      </w:r>
    </w:p>
    <w:p w14:paraId="4D40EB3E" w14:textId="77777777" w:rsidR="008F1F87" w:rsidRPr="00837244" w:rsidRDefault="008F1F87" w:rsidP="008F1F87">
      <w:r w:rsidRPr="00837244">
        <w:t>From the perspective of an Earthling, outer space is a zone that occurs about 100 kilometers (60 miles) above the planet, where there is no appreciable air to breathe or to scatter light. In that area, blue gives way to black because oxygen molecules are not in enough abundance to make the sky blue.</w:t>
      </w:r>
    </w:p>
    <w:p w14:paraId="4E8D81B7" w14:textId="77777777" w:rsidR="008F1F87" w:rsidRPr="000E46BB" w:rsidRDefault="008F1F87" w:rsidP="008F1F87">
      <w:pPr>
        <w:rPr>
          <w:rStyle w:val="Heading4Char"/>
          <w:rFonts w:cs="Calibri"/>
          <w:lang w:eastAsia="zh-CN"/>
        </w:rPr>
      </w:pPr>
    </w:p>
    <w:p w14:paraId="25B61B4E" w14:textId="77777777" w:rsidR="008F1F87" w:rsidRPr="00305C79" w:rsidRDefault="008F1F87" w:rsidP="008F1F87">
      <w:pPr>
        <w:spacing w:after="0" w:line="240" w:lineRule="auto"/>
        <w:rPr>
          <w:b/>
          <w:bCs/>
          <w:szCs w:val="26"/>
        </w:rPr>
      </w:pPr>
    </w:p>
    <w:p w14:paraId="5642404C" w14:textId="77777777" w:rsidR="008F1F87" w:rsidRDefault="008F1F87" w:rsidP="008F1F87">
      <w:pPr>
        <w:pStyle w:val="Heading3"/>
        <w:rPr>
          <w:rFonts w:cs="Calibri"/>
        </w:rPr>
      </w:pPr>
      <w:r w:rsidRPr="00305C79">
        <w:rPr>
          <w:rFonts w:cs="Calibri"/>
        </w:rPr>
        <w:t xml:space="preserve">Offense </w:t>
      </w:r>
    </w:p>
    <w:p w14:paraId="46A98FF5" w14:textId="77777777" w:rsidR="008F1F87" w:rsidRDefault="008F1F87" w:rsidP="008F1F87">
      <w:pPr>
        <w:pStyle w:val="Heading4"/>
      </w:pPr>
      <w:r>
        <w:t>[1] Privatization is bad</w:t>
      </w:r>
    </w:p>
    <w:p w14:paraId="72047681" w14:textId="77777777" w:rsidR="008F1F87" w:rsidRPr="002B55F1" w:rsidRDefault="008F1F87" w:rsidP="008F1F87">
      <w:pPr>
        <w:pStyle w:val="Heading4"/>
      </w:pPr>
      <w:r>
        <w:t xml:space="preserve">[a] </w:t>
      </w:r>
      <w:r w:rsidRPr="002B55F1">
        <w:t xml:space="preserve">The OST prevents state-based sovereignty claims in space. But it does not clearly restrict corporations and even if it does it may imminently be changed. This means that regions could be under the exclusive control of corporations, while no government has authority. </w:t>
      </w:r>
    </w:p>
    <w:p w14:paraId="30431E29" w14:textId="77777777" w:rsidR="008F1F87" w:rsidRPr="002B55F1" w:rsidRDefault="008F1F87" w:rsidP="008F1F87">
      <w:r w:rsidRPr="002B55F1">
        <w:rPr>
          <w:rStyle w:val="Style13ptBold"/>
        </w:rPr>
        <w:t>Ward 19</w:t>
      </w:r>
      <w:r>
        <w:t xml:space="preserve"> </w:t>
      </w:r>
      <w:r w:rsidRPr="002B55F1">
        <w:t xml:space="preserve">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w:t>
      </w:r>
      <w:proofErr w:type="spellStart"/>
      <w:r w:rsidRPr="002B55F1">
        <w:t>Buisnessweek</w:t>
      </w:r>
      <w:proofErr w:type="spellEnd"/>
      <w:r w:rsidRPr="002B55F1">
        <w:t xml:space="preserve">, The Economist, and Newsweek. He lives in New York City.) “The unintended consequences of </w:t>
      </w:r>
      <w:proofErr w:type="spellStart"/>
      <w:r w:rsidRPr="002B55F1">
        <w:t>privatising</w:t>
      </w:r>
      <w:proofErr w:type="spellEnd"/>
      <w:r w:rsidRPr="002B55F1">
        <w:t xml:space="preserve"> space,” </w:t>
      </w:r>
      <w:proofErr w:type="spellStart"/>
      <w:r w:rsidRPr="002B55F1">
        <w:t>ScienceFocus</w:t>
      </w:r>
      <w:proofErr w:type="spellEnd"/>
      <w:r w:rsidRPr="002B55F1">
        <w:t xml:space="preserve"> (Online version of BBC Science Focus Magazine). Nov. 6th, 2019. </w:t>
      </w:r>
      <w:hyperlink r:id="rId8" w:history="1">
        <w:r w:rsidRPr="002B55F1">
          <w:rPr>
            <w:rStyle w:val="Hyperlink"/>
          </w:rPr>
          <w:t>https://www.sciencefocus.com/space/the-unintended-consequences-of-privatising-space/</w:t>
        </w:r>
      </w:hyperlink>
      <w:r w:rsidRPr="002B55F1">
        <w:t xml:space="preserve"> </w:t>
      </w:r>
      <w:r>
        <w:t>SJMS</w:t>
      </w:r>
    </w:p>
    <w:p w14:paraId="19E8E8EF" w14:textId="77777777" w:rsidR="008F1F87" w:rsidRPr="00386368" w:rsidRDefault="008F1F87" w:rsidP="008F1F87">
      <w:pPr>
        <w:rPr>
          <w:sz w:val="16"/>
        </w:rPr>
      </w:pPr>
      <w:r w:rsidRPr="00386368">
        <w:rPr>
          <w:rStyle w:val="Emphasis"/>
          <w:highlight w:val="green"/>
        </w:rPr>
        <w:t>Imagine</w:t>
      </w:r>
      <w:r w:rsidRPr="002B55F1">
        <w:rPr>
          <w:rStyle w:val="Emphasis"/>
        </w:rPr>
        <w:t xml:space="preserve"> a colony on</w:t>
      </w:r>
      <w:r>
        <w:rPr>
          <w:rStyle w:val="Emphasis"/>
        </w:rPr>
        <w:t xml:space="preserve"> </w:t>
      </w:r>
      <w:hyperlink r:id="rId9" w:history="1">
        <w:r w:rsidRPr="002B55F1">
          <w:rPr>
            <w:rStyle w:val="Emphasis"/>
          </w:rPr>
          <w:t>the Moon</w:t>
        </w:r>
      </w:hyperlink>
      <w:r w:rsidRPr="00386368">
        <w:rPr>
          <w:sz w:val="16"/>
        </w:rPr>
        <w:t xml:space="preserve"> or </w:t>
      </w:r>
      <w:hyperlink r:id="rId10" w:history="1">
        <w:r w:rsidRPr="00386368">
          <w:rPr>
            <w:rStyle w:val="Emphasis"/>
            <w:highlight w:val="green"/>
          </w:rPr>
          <w:t>Mars</w:t>
        </w:r>
      </w:hyperlink>
      <w:r w:rsidRPr="00386368">
        <w:rPr>
          <w:rStyle w:val="Emphasis"/>
          <w:highlight w:val="green"/>
        </w:rPr>
        <w:t xml:space="preserve"> run by a corporation.</w:t>
      </w:r>
      <w:r w:rsidRPr="002B55F1">
        <w:rPr>
          <w:rStyle w:val="Emphasis"/>
        </w:rPr>
        <w:t xml:space="preserve"> That </w:t>
      </w:r>
      <w:r w:rsidRPr="00386368">
        <w:rPr>
          <w:rStyle w:val="Emphasis"/>
          <w:highlight w:val="green"/>
        </w:rPr>
        <w:t>one company</w:t>
      </w:r>
      <w:r w:rsidRPr="002B55F1">
        <w:rPr>
          <w:rStyle w:val="Emphasis"/>
        </w:rPr>
        <w:t xml:space="preserve"> would </w:t>
      </w:r>
      <w:r w:rsidRPr="00386368">
        <w:rPr>
          <w:rStyle w:val="Emphasis"/>
          <w:highlight w:val="green"/>
        </w:rPr>
        <w:t>control everything</w:t>
      </w:r>
      <w:r w:rsidRPr="002B55F1">
        <w:rPr>
          <w:rStyle w:val="Emphasis"/>
        </w:rPr>
        <w:t xml:space="preserve"> the </w:t>
      </w:r>
      <w:r w:rsidRPr="00386368">
        <w:rPr>
          <w:rStyle w:val="Emphasis"/>
          <w:highlight w:val="green"/>
        </w:rPr>
        <w:t>colonists need to survive</w:t>
      </w:r>
      <w:r w:rsidRPr="00386368">
        <w:rPr>
          <w:sz w:val="16"/>
        </w:rPr>
        <w:t xml:space="preserve">, from the water to the oxygen to the food. That’s a </w:t>
      </w:r>
      <w:r w:rsidRPr="002B55F1">
        <w:rPr>
          <w:rStyle w:val="Emphasis"/>
        </w:rPr>
        <w:t>dangerous amount of power</w:t>
      </w:r>
      <w:r w:rsidRPr="00386368">
        <w:rPr>
          <w:sz w:val="16"/>
        </w:rPr>
        <w:t xml:space="preserve"> for any company, but it’s a very real scenario. </w:t>
      </w:r>
      <w:proofErr w:type="gramStart"/>
      <w:r w:rsidRPr="00386368">
        <w:rPr>
          <w:sz w:val="16"/>
        </w:rPr>
        <w:t>So</w:t>
      </w:r>
      <w:proofErr w:type="gramEnd"/>
      <w:r w:rsidRPr="00386368">
        <w:rPr>
          <w:sz w:val="16"/>
        </w:rPr>
        <w:t xml:space="preserve"> what stops a major corporation landing on the Moon and setting up a colony? One very old document. </w:t>
      </w:r>
      <w:hyperlink r:id="rId11" w:tgtFrame="_blank" w:history="1">
        <w:r w:rsidRPr="002B55F1">
          <w:rPr>
            <w:rStyle w:val="Emphasis"/>
          </w:rPr>
          <w:t xml:space="preserve">The </w:t>
        </w:r>
        <w:r w:rsidRPr="00386368">
          <w:rPr>
            <w:rStyle w:val="Emphasis"/>
            <w:highlight w:val="green"/>
          </w:rPr>
          <w:t>O</w:t>
        </w:r>
        <w:r w:rsidRPr="002B55F1">
          <w:rPr>
            <w:rStyle w:val="Emphasis"/>
          </w:rPr>
          <w:t xml:space="preserve">uter </w:t>
        </w:r>
        <w:r w:rsidRPr="00386368">
          <w:rPr>
            <w:rStyle w:val="Emphasis"/>
            <w:highlight w:val="green"/>
          </w:rPr>
          <w:t>S</w:t>
        </w:r>
        <w:r w:rsidRPr="002B55F1">
          <w:rPr>
            <w:rStyle w:val="Emphasis"/>
          </w:rPr>
          <w:t xml:space="preserve">pace </w:t>
        </w:r>
        <w:r w:rsidRPr="00386368">
          <w:rPr>
            <w:rStyle w:val="Emphasis"/>
            <w:highlight w:val="green"/>
          </w:rPr>
          <w:t>T</w:t>
        </w:r>
        <w:r w:rsidRPr="002B55F1">
          <w:rPr>
            <w:rStyle w:val="Emphasis"/>
          </w:rPr>
          <w:t>reaty</w:t>
        </w:r>
      </w:hyperlink>
      <w:r w:rsidRPr="00386368">
        <w:rPr>
          <w:sz w:val="16"/>
        </w:rPr>
        <w:t xml:space="preserve"> was signed in 1967 by </w:t>
      </w:r>
      <w:proofErr w:type="gramStart"/>
      <w:r w:rsidRPr="00386368">
        <w:rPr>
          <w:sz w:val="16"/>
        </w:rPr>
        <w:t>all of</w:t>
      </w:r>
      <w:proofErr w:type="gramEnd"/>
      <w:r w:rsidRPr="00386368">
        <w:rPr>
          <w:sz w:val="16"/>
        </w:rPr>
        <w:t xml:space="preserve"> the major space-faring nations, and </w:t>
      </w:r>
      <w:r w:rsidRPr="002B55F1">
        <w:rPr>
          <w:rStyle w:val="Emphasis"/>
        </w:rPr>
        <w:t xml:space="preserve">explicitly </w:t>
      </w:r>
      <w:r w:rsidRPr="00386368">
        <w:rPr>
          <w:rStyle w:val="Emphasis"/>
          <w:highlight w:val="green"/>
        </w:rPr>
        <w:t>states nobody can</w:t>
      </w:r>
      <w:r w:rsidRPr="002B55F1">
        <w:rPr>
          <w:rStyle w:val="Emphasis"/>
        </w:rPr>
        <w:t xml:space="preserve"> go to another planet or the Moon and </w:t>
      </w:r>
      <w:r w:rsidRPr="00386368">
        <w:rPr>
          <w:rStyle w:val="Emphasis"/>
          <w:highlight w:val="green"/>
        </w:rPr>
        <w:t>claim that territory</w:t>
      </w:r>
      <w:r w:rsidRPr="002B55F1">
        <w:rPr>
          <w:rStyle w:val="Emphasis"/>
        </w:rPr>
        <w:t xml:space="preserve"> for their own.</w:t>
      </w:r>
      <w:r>
        <w:rPr>
          <w:rStyle w:val="Emphasis"/>
        </w:rPr>
        <w:t xml:space="preserve"> </w:t>
      </w:r>
      <w:r w:rsidRPr="00386368">
        <w:rPr>
          <w:sz w:val="16"/>
        </w:rPr>
        <w:t xml:space="preserve">It’s a very important document, but </w:t>
      </w:r>
      <w:r w:rsidRPr="00386368">
        <w:rPr>
          <w:rStyle w:val="Emphasis"/>
          <w:highlight w:val="green"/>
        </w:rPr>
        <w:t>it’s flawed</w:t>
      </w:r>
      <w:r w:rsidRPr="002B55F1">
        <w:rPr>
          <w:rStyle w:val="Emphasis"/>
        </w:rPr>
        <w:t xml:space="preserve">. For one thing, the private space sector wasn’t around when the treaty was written so </w:t>
      </w:r>
      <w:r w:rsidRPr="00386368">
        <w:rPr>
          <w:rStyle w:val="Emphasis"/>
          <w:highlight w:val="green"/>
        </w:rPr>
        <w:t>it’s not clear how</w:t>
      </w:r>
      <w:r w:rsidRPr="002B55F1">
        <w:rPr>
          <w:rStyle w:val="Emphasis"/>
        </w:rPr>
        <w:t xml:space="preserve"> some of the </w:t>
      </w:r>
      <w:r w:rsidRPr="00386368">
        <w:rPr>
          <w:rStyle w:val="Emphasis"/>
          <w:highlight w:val="green"/>
        </w:rPr>
        <w:t>rules would be applied to private companies</w:t>
      </w:r>
      <w:r w:rsidRPr="002B55F1">
        <w:rPr>
          <w:rStyle w:val="Emphasis"/>
        </w:rPr>
        <w:t>.</w:t>
      </w:r>
      <w:r w:rsidRPr="00386368">
        <w:rPr>
          <w:sz w:val="16"/>
        </w:rPr>
        <w:t xml:space="preserve"> And secondly, </w:t>
      </w:r>
      <w:r w:rsidRPr="00386368">
        <w:rPr>
          <w:rStyle w:val="Emphasis"/>
          <w:highlight w:val="green"/>
        </w:rPr>
        <w:t>given</w:t>
      </w:r>
      <w:r w:rsidRPr="002B55F1">
        <w:rPr>
          <w:rStyle w:val="Emphasis"/>
        </w:rPr>
        <w:t xml:space="preserve"> the </w:t>
      </w:r>
      <w:r w:rsidRPr="00386368">
        <w:rPr>
          <w:rStyle w:val="Emphasis"/>
          <w:highlight w:val="green"/>
        </w:rPr>
        <w:t>ambitions of</w:t>
      </w:r>
      <w:r w:rsidRPr="002B55F1">
        <w:rPr>
          <w:rStyle w:val="Emphasis"/>
        </w:rPr>
        <w:t xml:space="preserve"> many countries and </w:t>
      </w:r>
      <w:r w:rsidRPr="00386368">
        <w:rPr>
          <w:rStyle w:val="Emphasis"/>
          <w:highlight w:val="green"/>
        </w:rPr>
        <w:t>corporations</w:t>
      </w:r>
      <w:r w:rsidRPr="002B55F1">
        <w:rPr>
          <w:rStyle w:val="Emphasis"/>
        </w:rPr>
        <w:t xml:space="preserve">, there’s no way it’s going to last much longer. Anyone with a plan to land on the Moon or Mars and stay there is going to run into the Outer Space Treaty, </w:t>
      </w:r>
      <w:r w:rsidRPr="00386368">
        <w:rPr>
          <w:rStyle w:val="Emphasis"/>
          <w:highlight w:val="green"/>
        </w:rPr>
        <w:t>and</w:t>
      </w:r>
      <w:r w:rsidRPr="002B55F1">
        <w:rPr>
          <w:rStyle w:val="Emphasis"/>
        </w:rPr>
        <w:t xml:space="preserve"> the </w:t>
      </w:r>
      <w:r w:rsidRPr="00386368">
        <w:rPr>
          <w:rStyle w:val="Emphasis"/>
          <w:highlight w:val="green"/>
        </w:rPr>
        <w:t>smart money</w:t>
      </w:r>
      <w:r w:rsidRPr="002B55F1">
        <w:rPr>
          <w:rStyle w:val="Emphasis"/>
        </w:rPr>
        <w:t xml:space="preserve"> is on the wealthy and powerful winning out against an old loophole-ridden document.</w:t>
      </w:r>
      <w:r>
        <w:rPr>
          <w:rStyle w:val="Emphasis"/>
        </w:rPr>
        <w:t xml:space="preserve"> </w:t>
      </w:r>
      <w:r w:rsidRPr="00386368">
        <w:rPr>
          <w:sz w:val="16"/>
        </w:rPr>
        <w:t xml:space="preserve">Politicians such as </w:t>
      </w:r>
      <w:r w:rsidRPr="00386368">
        <w:rPr>
          <w:rStyle w:val="Emphasis"/>
          <w:highlight w:val="green"/>
        </w:rPr>
        <w:t>Ted Cruz</w:t>
      </w:r>
      <w:r w:rsidRPr="00386368">
        <w:rPr>
          <w:sz w:val="16"/>
        </w:rPr>
        <w:t xml:space="preserve"> in the United States have </w:t>
      </w:r>
      <w:hyperlink r:id="rId12" w:tgtFrame="_blank" w:history="1">
        <w:r w:rsidRPr="00386368">
          <w:rPr>
            <w:rStyle w:val="Emphasis"/>
            <w:highlight w:val="green"/>
          </w:rPr>
          <w:t>already called for changes</w:t>
        </w:r>
      </w:hyperlink>
      <w:r>
        <w:rPr>
          <w:rStyle w:val="Emphasis"/>
        </w:rPr>
        <w:t xml:space="preserve"> </w:t>
      </w:r>
      <w:r w:rsidRPr="002B55F1">
        <w:rPr>
          <w:rStyle w:val="Emphasis"/>
        </w:rPr>
        <w:t xml:space="preserve">to be made to the treaty, and </w:t>
      </w:r>
      <w:r w:rsidRPr="00386368">
        <w:rPr>
          <w:rStyle w:val="Emphasis"/>
          <w:highlight w:val="green"/>
        </w:rPr>
        <w:t>given</w:t>
      </w:r>
      <w:r w:rsidRPr="002B55F1">
        <w:rPr>
          <w:rStyle w:val="Emphasis"/>
        </w:rPr>
        <w:t xml:space="preserve"> the increasing amounts of </w:t>
      </w:r>
      <w:r w:rsidRPr="00386368">
        <w:rPr>
          <w:rStyle w:val="Emphasis"/>
          <w:highlight w:val="green"/>
        </w:rPr>
        <w:t>money private space companies spend on lobbying</w:t>
      </w:r>
      <w:r w:rsidRPr="002B55F1">
        <w:rPr>
          <w:rStyle w:val="Emphasis"/>
        </w:rPr>
        <w:t xml:space="preserve"> in the United States</w:t>
      </w:r>
      <w:r w:rsidRPr="00386368">
        <w:rPr>
          <w:sz w:val="16"/>
        </w:rPr>
        <w:t xml:space="preserve">, more such attempts will follow. </w:t>
      </w:r>
      <w:r w:rsidRPr="00386368">
        <w:rPr>
          <w:rStyle w:val="Emphasis"/>
        </w:rPr>
        <w:t xml:space="preserve">It’s imperative that the space community </w:t>
      </w:r>
      <w:proofErr w:type="gramStart"/>
      <w:r w:rsidRPr="00386368">
        <w:rPr>
          <w:rStyle w:val="Emphasis"/>
        </w:rPr>
        <w:t>as a whole takes</w:t>
      </w:r>
      <w:proofErr w:type="gramEnd"/>
      <w:r w:rsidRPr="00386368">
        <w:rPr>
          <w:rStyle w:val="Emphasis"/>
        </w:rPr>
        <w:t xml:space="preserve"> this issue on to ensure the needs of all, and not just the private sector, are taken into account should any alterations be made.</w:t>
      </w:r>
      <w:r>
        <w:rPr>
          <w:rStyle w:val="Emphasis"/>
        </w:rPr>
        <w:t xml:space="preserve"> </w:t>
      </w:r>
      <w:r w:rsidRPr="00386368">
        <w:rPr>
          <w:sz w:val="16"/>
        </w:rPr>
        <w:t xml:space="preserve">The further we </w:t>
      </w:r>
      <w:proofErr w:type="gramStart"/>
      <w:r w:rsidRPr="00386368">
        <w:rPr>
          <w:sz w:val="16"/>
        </w:rPr>
        <w:t>look into</w:t>
      </w:r>
      <w:proofErr w:type="gramEnd"/>
      <w:r w:rsidRPr="00386368">
        <w:rPr>
          <w:sz w:val="16"/>
        </w:rPr>
        <w:t xml:space="preserve"> the future of humans in space, the more reality resembles science fiction. That’s why it’s difficult to make people take the issues which could potentially arise seriously. </w:t>
      </w:r>
      <w:r w:rsidRPr="00386368">
        <w:rPr>
          <w:rStyle w:val="Emphasis"/>
        </w:rPr>
        <w:t xml:space="preserve">But now is the time to consider the problems that could arise from a </w:t>
      </w:r>
      <w:proofErr w:type="gramStart"/>
      <w:r w:rsidRPr="00386368">
        <w:rPr>
          <w:rStyle w:val="Emphasis"/>
        </w:rPr>
        <w:t>commercially-led</w:t>
      </w:r>
      <w:proofErr w:type="gramEnd"/>
      <w:r w:rsidRPr="00386368">
        <w:rPr>
          <w:rStyle w:val="Emphasis"/>
        </w:rPr>
        <w:t xml:space="preserve"> space race, and take the necessary small steps now to avoid</w:t>
      </w:r>
      <w:r w:rsidRPr="00386368">
        <w:rPr>
          <w:sz w:val="16"/>
        </w:rPr>
        <w:t xml:space="preserve"> potentially disastrous consequences in the future.</w:t>
      </w:r>
    </w:p>
    <w:p w14:paraId="173CCABB" w14:textId="77777777" w:rsidR="008F1F87" w:rsidRDefault="008F1F87" w:rsidP="008F1F87">
      <w:pPr>
        <w:rPr>
          <w:rFonts w:ascii="Times New Roman" w:hAnsi="Times New Roman" w:cs="Times New Roman"/>
          <w:sz w:val="24"/>
        </w:rPr>
      </w:pPr>
    </w:p>
    <w:p w14:paraId="123A1A5D" w14:textId="77777777" w:rsidR="008F1F87" w:rsidRPr="002B55F1" w:rsidRDefault="008F1F87" w:rsidP="008F1F87">
      <w:pPr>
        <w:pStyle w:val="Heading4"/>
      </w:pPr>
      <w:r>
        <w:t xml:space="preserve">[b] </w:t>
      </w:r>
      <w:r w:rsidRPr="002B55F1">
        <w:t xml:space="preserve">That’s an instance of a unilateral will governing individuals while </w:t>
      </w:r>
      <w:r>
        <w:t>universal decision making is absent</w:t>
      </w:r>
      <w:r w:rsidRPr="002B55F1">
        <w:t>. This is an unjust state</w:t>
      </w:r>
      <w:r>
        <w:t xml:space="preserve"> which violates people’s freedoms and violates the categorical imperative.</w:t>
      </w:r>
    </w:p>
    <w:p w14:paraId="5A121EA0" w14:textId="77777777" w:rsidR="008F1F87" w:rsidRPr="00CC51B8" w:rsidRDefault="008F1F87" w:rsidP="008F1F87">
      <w:proofErr w:type="spellStart"/>
      <w:r w:rsidRPr="00CC51B8">
        <w:rPr>
          <w:rStyle w:val="Style13ptBold"/>
        </w:rPr>
        <w:t>Cordelli</w:t>
      </w:r>
      <w:proofErr w:type="spellEnd"/>
      <w:r w:rsidRPr="00CC51B8">
        <w:rPr>
          <w:rStyle w:val="Style13ptBold"/>
        </w:rPr>
        <w:t xml:space="preserve"> 16</w:t>
      </w:r>
      <w:r>
        <w:t xml:space="preserve"> </w:t>
      </w:r>
      <w:r w:rsidRPr="00CC51B8">
        <w:t xml:space="preserve">Chiara </w:t>
      </w:r>
      <w:proofErr w:type="spellStart"/>
      <w:r w:rsidRPr="00CC51B8">
        <w:t>Cordelli</w:t>
      </w:r>
      <w:proofErr w:type="spellEnd"/>
      <w:r>
        <w:t xml:space="preserve"> [</w:t>
      </w:r>
      <w:r w:rsidRPr="00CC51B8">
        <w:t xml:space="preserve">Chiara </w:t>
      </w:r>
      <w:proofErr w:type="spellStart"/>
      <w:r w:rsidRPr="00CC51B8">
        <w:t>Cordelli</w:t>
      </w:r>
      <w:proofErr w:type="spellEnd"/>
      <w:r w:rsidRPr="00CC51B8">
        <w:t xml:space="preserve">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author of The Privatized State (Princeton University Press, 2020), which was awarded the 2021 ECPR political theory prize for best first book in political theory. She is also the co-editor of, and a contributor to, Philanthropy in Democratic Societies (University of Chicago Press, 2016).  </w:t>
      </w:r>
      <w:r>
        <w:t xml:space="preserve">-- </w:t>
      </w:r>
      <w:hyperlink r:id="rId13"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042DCCDA" w14:textId="77777777" w:rsidR="008F1F87" w:rsidRPr="00E402E3" w:rsidRDefault="008F1F87" w:rsidP="008F1F87">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 xml:space="preserve">incapable of acting </w:t>
      </w:r>
      <w:proofErr w:type="spellStart"/>
      <w:r w:rsidRPr="00E402E3">
        <w:rPr>
          <w:rStyle w:val="Emphasis"/>
          <w:highlight w:val="green"/>
        </w:rPr>
        <w:t>omnilaterally</w:t>
      </w:r>
      <w:proofErr w:type="spellEnd"/>
      <w:r w:rsidRPr="000B1E63">
        <w:rPr>
          <w:rStyle w:val="Emphasis"/>
        </w:rPr>
        <w:t xml:space="preserve">, even if their actions are </w:t>
      </w:r>
      <w:proofErr w:type="spellStart"/>
      <w:r w:rsidRPr="000B1E63">
        <w:rPr>
          <w:rStyle w:val="Emphasis"/>
        </w:rPr>
        <w:t>omnilaterally</w:t>
      </w:r>
      <w:proofErr w:type="spellEnd"/>
      <w:r w:rsidRPr="000B1E63">
        <w:rPr>
          <w:rStyle w:val="Emphasis"/>
        </w:rPr>
        <w:t xml:space="preserve"> authorized by government</w:t>
      </w:r>
      <w:r w:rsidRPr="00E402E3">
        <w:rPr>
          <w:sz w:val="16"/>
        </w:rPr>
        <w:t xml:space="preserve"> through some delegation mechanism, </w:t>
      </w:r>
      <w:proofErr w:type="gramStart"/>
      <w:r w:rsidRPr="00E402E3">
        <w:rPr>
          <w:sz w:val="16"/>
        </w:rPr>
        <w:t>e.g.</w:t>
      </w:r>
      <w:proofErr w:type="gramEnd"/>
      <w:r w:rsidRPr="00E402E3">
        <w:rPr>
          <w:sz w:val="16"/>
        </w:rPr>
        <w:t xml:space="preserve"> a voluntary contract. </w:t>
      </w:r>
      <w:proofErr w:type="spellStart"/>
      <w:r w:rsidRPr="00E402E3">
        <w:rPr>
          <w:rStyle w:val="Emphasis"/>
          <w:highlight w:val="green"/>
        </w:rPr>
        <w:t>Omnilateralness</w:t>
      </w:r>
      <w:proofErr w:type="spellEnd"/>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 xml:space="preserve">the practical realization of the juridical idea of an </w:t>
      </w:r>
      <w:proofErr w:type="spellStart"/>
      <w:r w:rsidRPr="000B1E63">
        <w:rPr>
          <w:rStyle w:val="Emphasis"/>
        </w:rPr>
        <w:t>omnilateral</w:t>
      </w:r>
      <w:proofErr w:type="spellEnd"/>
      <w:r w:rsidRPr="000B1E63">
        <w:rPr>
          <w:rStyle w:val="Emphasis"/>
        </w:rPr>
        <w:t xml:space="preserve">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E402E3">
        <w:rPr>
          <w:sz w:val="16"/>
        </w:rPr>
        <w:t>omnilateral</w:t>
      </w:r>
      <w:proofErr w:type="spellEnd"/>
      <w:r w:rsidRPr="00E402E3">
        <w:rPr>
          <w:sz w:val="16"/>
        </w:rPr>
        <w:t xml:space="preserve">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 xml:space="preserve">to make an action the </w:t>
      </w:r>
      <w:proofErr w:type="spellStart"/>
      <w:r w:rsidRPr="00E402E3">
        <w:rPr>
          <w:rStyle w:val="Emphasis"/>
        </w:rPr>
        <w:t>omnilateral</w:t>
      </w:r>
      <w:proofErr w:type="spellEnd"/>
      <w:r w:rsidRPr="00E402E3">
        <w:rPr>
          <w:rStyle w:val="Emphasis"/>
        </w:rPr>
        <w:t xml:space="preserve">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 xml:space="preserve">cannot count as </w:t>
      </w:r>
      <w:proofErr w:type="spellStart"/>
      <w:r w:rsidRPr="002B55F1">
        <w:rPr>
          <w:rStyle w:val="Emphasis"/>
          <w:highlight w:val="green"/>
        </w:rPr>
        <w:t>omnilateral</w:t>
      </w:r>
      <w:proofErr w:type="spellEnd"/>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w:t>
      </w:r>
      <w:proofErr w:type="gramStart"/>
      <w:r w:rsidRPr="00E402E3">
        <w:rPr>
          <w:rStyle w:val="Emphasis"/>
        </w:rPr>
        <w:t>so as to</w:t>
      </w:r>
      <w:proofErr w:type="gramEnd"/>
      <w:r w:rsidRPr="00E402E3">
        <w:rPr>
          <w:rStyle w:val="Emphasis"/>
        </w:rPr>
        <w:t xml:space="preserve">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w:t>
      </w:r>
      <w:proofErr w:type="spellStart"/>
      <w:r w:rsidRPr="00E402E3">
        <w:rPr>
          <w:sz w:val="16"/>
        </w:rPr>
        <w:t>Rorty’s</w:t>
      </w:r>
      <w:proofErr w:type="spellEnd"/>
      <w:r w:rsidRPr="00E402E3">
        <w:rPr>
          <w:sz w:val="16"/>
        </w:rPr>
        <w:t xml:space="preserve"> nonfoundational defense of bureaucracy as stated in the opening epigraph, since </w:t>
      </w:r>
      <w:r w:rsidRPr="00E402E3">
        <w:rPr>
          <w:rStyle w:val="Emphasis"/>
        </w:rPr>
        <w:t xml:space="preserve">only agents who are appropriately embedded within a bureaucratic structure, properly understood, are, in many cases, capable of acting </w:t>
      </w:r>
      <w:proofErr w:type="spellStart"/>
      <w:r w:rsidRPr="00E402E3">
        <w:rPr>
          <w:rStyle w:val="Emphasis"/>
        </w:rPr>
        <w:t>omnilaterally</w:t>
      </w:r>
      <w:proofErr w:type="spellEnd"/>
      <w:r w:rsidRPr="00E402E3">
        <w:rPr>
          <w:rStyle w:val="Emphasis"/>
        </w:rPr>
        <w:t xml:space="preserve">.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 xml:space="preserve">through an interpretation of Kant, I explain in what sense the state, defined as an </w:t>
      </w:r>
      <w:proofErr w:type="spellStart"/>
      <w:r w:rsidRPr="00E402E3">
        <w:rPr>
          <w:rStyle w:val="Emphasis"/>
        </w:rPr>
        <w:t>omnilateral</w:t>
      </w:r>
      <w:proofErr w:type="spellEnd"/>
      <w:r w:rsidRPr="00E402E3">
        <w:rPr>
          <w:rStyle w:val="Emphasis"/>
        </w:rPr>
        <w:t xml:space="preserve">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w:t>
      </w:r>
      <w:proofErr w:type="spellStart"/>
      <w:r w:rsidRPr="00E402E3">
        <w:rPr>
          <w:sz w:val="16"/>
        </w:rPr>
        <w:t>omnilateral</w:t>
      </w:r>
      <w:proofErr w:type="spellEnd"/>
      <w:r w:rsidRPr="00E402E3">
        <w:rPr>
          <w:sz w:val="16"/>
        </w:rPr>
        <w:t xml:space="preserve">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6C1869CF" w14:textId="77777777" w:rsidR="008F1F87" w:rsidRPr="008D6FE6" w:rsidRDefault="008F1F87" w:rsidP="008F1F87"/>
    <w:p w14:paraId="7FA02740" w14:textId="77777777" w:rsidR="008F1F87" w:rsidRDefault="008F1F87" w:rsidP="008F1F87">
      <w:pPr>
        <w:pStyle w:val="Heading3"/>
        <w:rPr>
          <w:rFonts w:cs="Calibri"/>
        </w:rPr>
      </w:pPr>
      <w:r>
        <w:rPr>
          <w:rFonts w:cs="Calibri"/>
        </w:rPr>
        <w:t xml:space="preserve">UV </w:t>
      </w:r>
    </w:p>
    <w:p w14:paraId="3E0EC899" w14:textId="77777777" w:rsidR="008F1F87" w:rsidRPr="00021491" w:rsidRDefault="008F1F87" w:rsidP="008F1F87">
      <w:pPr>
        <w:pStyle w:val="Heading4"/>
      </w:pPr>
      <w:r w:rsidRPr="00CE11B7">
        <w:t xml:space="preserve">[1] Aff gets 1AR theory since the neg can be infinitely abusive and I can’t check back. Aff theory is drop the debater, competing </w:t>
      </w:r>
      <w:proofErr w:type="spellStart"/>
      <w:r w:rsidRPr="00CE11B7">
        <w:t>interps</w:t>
      </w:r>
      <w:proofErr w:type="spellEnd"/>
      <w:r w:rsidRPr="00CE11B7">
        <w:t>, and the highest layer since the 1ar is too short to win both theory and substance and reasonability bites intervention since it’s up to the judge to determine. No 2NR RVI, paradigm issues, theory</w:t>
      </w:r>
      <w:r>
        <w:t>, evidence</w:t>
      </w:r>
      <w:r w:rsidRPr="00CE11B7">
        <w:t>, or new responses to AC arguments since they’d dump on it for 6 minutes and my 3-minute 2AR is spread too thin.</w:t>
      </w:r>
      <w:r>
        <w:t xml:space="preserve"> No RVIs on AC arguments – incentivizes a </w:t>
      </w:r>
      <w:proofErr w:type="gramStart"/>
      <w:r>
        <w:t>7 minute</w:t>
      </w:r>
      <w:proofErr w:type="gramEnd"/>
      <w:r>
        <w:t xml:space="preserve"> collapse that decks 1AR strategy.</w:t>
      </w:r>
    </w:p>
    <w:p w14:paraId="58326348" w14:textId="77777777" w:rsidR="008F1F87" w:rsidRPr="00DC5EF9" w:rsidRDefault="008F1F87" w:rsidP="008F1F87"/>
    <w:p w14:paraId="2017A8DC" w14:textId="77777777" w:rsidR="008F1F87" w:rsidRPr="00CE11B7" w:rsidRDefault="008F1F87" w:rsidP="008F1F87">
      <w:pPr>
        <w:pStyle w:val="Heading4"/>
      </w:pPr>
      <w:r w:rsidRPr="00CE11B7">
        <w:rPr>
          <w:rStyle w:val="Style13ptBold"/>
          <w:rFonts w:cstheme="majorHAnsi"/>
          <w:b/>
          <w:sz w:val="28"/>
        </w:rPr>
        <w:t>[2] Fairness is a voter</w:t>
      </w:r>
      <w:r>
        <w:rPr>
          <w:rStyle w:val="Style13ptBold"/>
          <w:rFonts w:cstheme="majorHAnsi"/>
          <w:b/>
          <w:sz w:val="28"/>
        </w:rPr>
        <w:t>:</w:t>
      </w:r>
      <w:r w:rsidRPr="00CE11B7">
        <w:rPr>
          <w:rStyle w:val="Style13ptBold"/>
          <w:rFonts w:cstheme="majorHAnsi"/>
          <w:b/>
          <w:sz w:val="28"/>
        </w:rPr>
        <w:t xml:space="preserve"> A] Debate’s a competitive game and requires objective evaluation. </w:t>
      </w:r>
      <w:r w:rsidRPr="00CE11B7">
        <w:t>B] Fairness best coheres a winner since if one debater had ten minutes to speak and the other had three there would be incongruence that alters ability to judge the better debater C] Determines engagement in substance so it outweighs.</w:t>
      </w:r>
    </w:p>
    <w:p w14:paraId="46B5C262" w14:textId="77777777" w:rsidR="008F1F87" w:rsidRPr="00CE11B7" w:rsidRDefault="008F1F87" w:rsidP="008F1F87">
      <w:pPr>
        <w:rPr>
          <w:rFonts w:asciiTheme="majorHAnsi" w:hAnsiTheme="majorHAnsi" w:cstheme="majorHAnsi"/>
        </w:rPr>
      </w:pPr>
    </w:p>
    <w:p w14:paraId="534210C5" w14:textId="77777777" w:rsidR="008F1F87" w:rsidRDefault="008F1F87" w:rsidP="008F1F87">
      <w:pPr>
        <w:pStyle w:val="Heading3"/>
      </w:pPr>
      <w:r>
        <w:t>Advantage</w:t>
      </w:r>
    </w:p>
    <w:p w14:paraId="288A37B9" w14:textId="77777777" w:rsidR="008F1F87" w:rsidRPr="00936131" w:rsidRDefault="008F1F87" w:rsidP="008F1F87">
      <w:pPr>
        <w:pStyle w:val="Heading4"/>
      </w:pPr>
      <w:r>
        <w:t xml:space="preserve">The advantage is </w:t>
      </w:r>
      <w:r w:rsidRPr="00DA1231">
        <w:rPr>
          <w:u w:val="single"/>
        </w:rPr>
        <w:t>Debris</w:t>
      </w:r>
      <w:r>
        <w:t>:</w:t>
      </w:r>
    </w:p>
    <w:p w14:paraId="59888C19" w14:textId="77777777" w:rsidR="008F1F87" w:rsidRDefault="008F1F87" w:rsidP="008F1F87">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66737764" w14:textId="77777777" w:rsidR="008F1F87" w:rsidRPr="008F7C7F" w:rsidRDefault="008F1F87" w:rsidP="008F1F87">
      <w:r w:rsidRPr="008F7C7F">
        <w:rPr>
          <w:rStyle w:val="Style13ptBold"/>
        </w:rPr>
        <w:t>Thompson 21</w:t>
      </w:r>
      <w:r>
        <w:t xml:space="preserve">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4" w:history="1">
        <w:r w:rsidRPr="008E3DAC">
          <w:rPr>
            <w:rStyle w:val="Hyperlink"/>
          </w:rPr>
          <w:t>https://onezero.medium.com/get-ready-for-the-kessler-syndrome-to-wreck-outer-space-7f29cfe62c3e</w:t>
        </w:r>
      </w:hyperlink>
      <w:r>
        <w:t>] Justin</w:t>
      </w:r>
    </w:p>
    <w:p w14:paraId="76B82F23" w14:textId="77777777" w:rsidR="008F1F87" w:rsidRDefault="008F1F87" w:rsidP="008F1F87">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 xml:space="preserve">which </w:t>
      </w:r>
      <w:proofErr w:type="gramStart"/>
      <w:r w:rsidRPr="00916BB1">
        <w:rPr>
          <w:highlight w:val="green"/>
          <w:u w:val="single"/>
        </w:rPr>
        <w:t>would</w:t>
      </w:r>
      <w:r w:rsidRPr="008B5709">
        <w:rPr>
          <w:u w:val="single"/>
        </w:rPr>
        <w:t xml:space="preserve"> to</w:t>
      </w:r>
      <w:proofErr w:type="gramEnd"/>
      <w:r w:rsidRPr="008B5709">
        <w:rPr>
          <w:u w:val="single"/>
        </w:rPr>
        <w:t xml:space="preserve">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12F53C91" w14:textId="77777777" w:rsidR="008F1F87" w:rsidRDefault="008F1F87" w:rsidP="008F1F87"/>
    <w:p w14:paraId="65213B0C" w14:textId="77777777" w:rsidR="008F1F87" w:rsidRDefault="008F1F87" w:rsidP="008F1F87">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46E33A4A" w14:textId="77777777" w:rsidR="008F1F87" w:rsidRPr="00A44E95" w:rsidRDefault="008F1F87" w:rsidP="008F1F87">
      <w:proofErr w:type="spellStart"/>
      <w:r w:rsidRPr="00667B14">
        <w:rPr>
          <w:rStyle w:val="Style13ptBold"/>
        </w:rPr>
        <w:t>Bernat</w:t>
      </w:r>
      <w:proofErr w:type="spellEnd"/>
      <w:r w:rsidRPr="00667B14">
        <w:rPr>
          <w:rStyle w:val="Style13ptBold"/>
        </w:rPr>
        <w:t xml:space="preserve"> 20</w:t>
      </w:r>
      <w:r>
        <w:t xml:space="preserve">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163FF730" w14:textId="77777777" w:rsidR="008F1F87" w:rsidRPr="00BE0EC1" w:rsidRDefault="008F1F87" w:rsidP="008F1F87">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2EFA98CC" w14:textId="77777777" w:rsidR="008F1F87" w:rsidRDefault="008F1F87" w:rsidP="008F1F87">
      <w:r w:rsidRPr="00A44E95">
        <w:rPr>
          <w:noProof/>
        </w:rPr>
        <w:drawing>
          <wp:inline distT="0" distB="0" distL="0" distR="0" wp14:anchorId="200755E9" wp14:editId="54777FCB">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5"/>
                    <a:stretch>
                      <a:fillRect/>
                    </a:stretch>
                  </pic:blipFill>
                  <pic:spPr>
                    <a:xfrm>
                      <a:off x="0" y="0"/>
                      <a:ext cx="3882535" cy="2813578"/>
                    </a:xfrm>
                    <a:prstGeom prst="rect">
                      <a:avLst/>
                    </a:prstGeom>
                  </pic:spPr>
                </pic:pic>
              </a:graphicData>
            </a:graphic>
          </wp:inline>
        </w:drawing>
      </w:r>
    </w:p>
    <w:p w14:paraId="362091FD" w14:textId="2E7EF31A" w:rsidR="008F1F87" w:rsidRPr="0001159D" w:rsidRDefault="008F1F87" w:rsidP="008F1F87">
      <w:pPr>
        <w:rPr>
          <w:b/>
          <w:iCs/>
          <w:u w:val="single"/>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1A8D67E9" w14:textId="77777777" w:rsidR="008F1F87" w:rsidRDefault="008F1F87" w:rsidP="008F1F87">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3DD816AF" w14:textId="77777777" w:rsidR="008F1F87" w:rsidRPr="00BB0026" w:rsidRDefault="008F1F87" w:rsidP="008F1F87">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16" w:history="1">
        <w:r w:rsidRPr="008E3DAC">
          <w:rPr>
            <w:rStyle w:val="Hyperlink"/>
          </w:rPr>
          <w:t>https://www.vox.com/2014/4/21/5625246/space-war-china-north-korea-iran</w:t>
        </w:r>
      </w:hyperlink>
      <w:r>
        <w:t>] Justin</w:t>
      </w:r>
    </w:p>
    <w:p w14:paraId="25EB0487" w14:textId="52054042" w:rsidR="008F1F87" w:rsidRDefault="008F1F87" w:rsidP="008F1F87">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of crazy military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p>
    <w:p w14:paraId="4419776C" w14:textId="77777777" w:rsidR="008F1F87" w:rsidRPr="00815AC2" w:rsidRDefault="008F1F87" w:rsidP="008F1F87"/>
    <w:p w14:paraId="6A914A8F"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F1F87"/>
    <w:rsid w:val="0001159D"/>
    <w:rsid w:val="000139A3"/>
    <w:rsid w:val="00100833"/>
    <w:rsid w:val="00104529"/>
    <w:rsid w:val="00105942"/>
    <w:rsid w:val="00107396"/>
    <w:rsid w:val="00144A4C"/>
    <w:rsid w:val="00176AB0"/>
    <w:rsid w:val="00177B7D"/>
    <w:rsid w:val="0018322D"/>
    <w:rsid w:val="001B5776"/>
    <w:rsid w:val="001E527A"/>
    <w:rsid w:val="001F78CE"/>
    <w:rsid w:val="0020627F"/>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258B5"/>
    <w:rsid w:val="00537BD5"/>
    <w:rsid w:val="0057268A"/>
    <w:rsid w:val="00586B4B"/>
    <w:rsid w:val="005D2912"/>
    <w:rsid w:val="006065BD"/>
    <w:rsid w:val="00645FA9"/>
    <w:rsid w:val="00647866"/>
    <w:rsid w:val="00665003"/>
    <w:rsid w:val="006A2AD0"/>
    <w:rsid w:val="006C2375"/>
    <w:rsid w:val="006D4ECC"/>
    <w:rsid w:val="00722258"/>
    <w:rsid w:val="007243E5"/>
    <w:rsid w:val="00755733"/>
    <w:rsid w:val="00766EA0"/>
    <w:rsid w:val="007A2226"/>
    <w:rsid w:val="007D71D3"/>
    <w:rsid w:val="007F5B66"/>
    <w:rsid w:val="00823A1C"/>
    <w:rsid w:val="00842514"/>
    <w:rsid w:val="00845B9D"/>
    <w:rsid w:val="00860984"/>
    <w:rsid w:val="008B3ECB"/>
    <w:rsid w:val="008B4E85"/>
    <w:rsid w:val="008C1B2E"/>
    <w:rsid w:val="008F1F87"/>
    <w:rsid w:val="0091627E"/>
    <w:rsid w:val="0097032B"/>
    <w:rsid w:val="009D2EAD"/>
    <w:rsid w:val="009D54B2"/>
    <w:rsid w:val="009E1922"/>
    <w:rsid w:val="009F7ED2"/>
    <w:rsid w:val="00A93661"/>
    <w:rsid w:val="00A95652"/>
    <w:rsid w:val="00AC0AB8"/>
    <w:rsid w:val="00AE5E7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DDAF3"/>
  <w15:chartTrackingRefBased/>
  <w15:docId w15:val="{7A031F50-6BCA-43BA-97D2-5A765BA9A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F1F87"/>
    <w:rPr>
      <w:rFonts w:ascii="Calibri" w:hAnsi="Calibri" w:cs="Calibri"/>
      <w:sz w:val="26"/>
    </w:rPr>
  </w:style>
  <w:style w:type="paragraph" w:styleId="Heading1">
    <w:name w:val="heading 1"/>
    <w:aliases w:val="Pocket"/>
    <w:basedOn w:val="Normal"/>
    <w:next w:val="Normal"/>
    <w:link w:val="Heading1Char"/>
    <w:qFormat/>
    <w:rsid w:val="008F1F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F1F8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8F1F8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8F1F87"/>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8F1F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1F87"/>
  </w:style>
  <w:style w:type="character" w:customStyle="1" w:styleId="Heading1Char">
    <w:name w:val="Heading 1 Char"/>
    <w:aliases w:val="Pocket Char"/>
    <w:basedOn w:val="DefaultParagraphFont"/>
    <w:link w:val="Heading1"/>
    <w:rsid w:val="008F1F8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F1F87"/>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8F1F87"/>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8F1F87"/>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8F1F87"/>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8F1F87"/>
    <w:rPr>
      <w:b/>
      <w:bCs/>
      <w:sz w:val="26"/>
      <w:u w:val="none"/>
    </w:rPr>
  </w:style>
  <w:style w:type="character" w:customStyle="1" w:styleId="StyleUnderline">
    <w:name w:val="Style Underline"/>
    <w:aliases w:val="Underline"/>
    <w:basedOn w:val="DefaultParagraphFont"/>
    <w:uiPriority w:val="6"/>
    <w:qFormat/>
    <w:rsid w:val="008F1F87"/>
    <w:rPr>
      <w:b w:val="0"/>
      <w:sz w:val="24"/>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8F1F87"/>
    <w:rPr>
      <w:color w:val="auto"/>
      <w:u w:val="none"/>
    </w:rPr>
  </w:style>
  <w:style w:type="character" w:styleId="FollowedHyperlink">
    <w:name w:val="FollowedHyperlink"/>
    <w:basedOn w:val="DefaultParagraphFont"/>
    <w:uiPriority w:val="99"/>
    <w:semiHidden/>
    <w:unhideWhenUsed/>
    <w:rsid w:val="008F1F87"/>
    <w:rPr>
      <w:color w:val="auto"/>
      <w:u w:val="none"/>
    </w:rPr>
  </w:style>
  <w:style w:type="paragraph" w:customStyle="1" w:styleId="textbold">
    <w:name w:val="text bold"/>
    <w:basedOn w:val="Normal"/>
    <w:link w:val="Emphasis"/>
    <w:uiPriority w:val="7"/>
    <w:qFormat/>
    <w:rsid w:val="008F1F87"/>
    <w:pPr>
      <w:widowControl w:val="0"/>
      <w:ind w:left="720"/>
      <w:jc w:val="both"/>
    </w:pPr>
    <w:rPr>
      <w:b/>
      <w:iCs/>
      <w:u w:val="single"/>
    </w:rPr>
  </w:style>
  <w:style w:type="paragraph" w:styleId="NormalWeb">
    <w:name w:val="Normal (Web)"/>
    <w:basedOn w:val="Normal"/>
    <w:uiPriority w:val="99"/>
    <w:semiHidden/>
    <w:unhideWhenUsed/>
    <w:rsid w:val="005258B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439252">
      <w:bodyDiv w:val="1"/>
      <w:marLeft w:val="0"/>
      <w:marRight w:val="0"/>
      <w:marTop w:val="0"/>
      <w:marBottom w:val="0"/>
      <w:divBdr>
        <w:top w:val="none" w:sz="0" w:space="0" w:color="auto"/>
        <w:left w:val="none" w:sz="0" w:space="0" w:color="auto"/>
        <w:bottom w:val="none" w:sz="0" w:space="0" w:color="auto"/>
        <w:right w:val="none" w:sz="0" w:space="0" w:color="auto"/>
      </w:divBdr>
    </w:div>
    <w:div w:id="204331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focus.com/space/the-unintended-consequences-of-privatising-space/" TargetMode="External"/><Relationship Id="rId13" Type="http://schemas.openxmlformats.org/officeDocument/2006/relationships/hyperlink" Target="mailto:cordelli@uchicago.ed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wired.com/2017/01/asteroid-mining-sounds-hard-right-dont-know-half/" TargetMode="External"/><Relationship Id="rId12" Type="http://schemas.openxmlformats.org/officeDocument/2006/relationships/hyperlink" Target="https://spacenews.com/cruz-interested-in-updating-outer-space-treaty-to-support-commercial-space-activiti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vox.com/2014/4/21/5625246/space-war-china-north-korea-iran" TargetMode="External"/><Relationship Id="rId1" Type="http://schemas.openxmlformats.org/officeDocument/2006/relationships/customXml" Target="../customXml/item1.xml"/><Relationship Id="rId6" Type="http://schemas.openxmlformats.org/officeDocument/2006/relationships/hyperlink" Target="http://www.thespacereview.com/article/3633/1" TargetMode="External"/><Relationship Id="rId11" Type="http://schemas.openxmlformats.org/officeDocument/2006/relationships/hyperlink" Target="http://www.unoosa.org/oosa/en/ourwork/spacelaw/treaties/outerspacetreaty.html"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www.sciencefocus.com/space/mars-facts-figures-fun-questions-red-planet/" TargetMode="External"/><Relationship Id="rId4" Type="http://schemas.openxmlformats.org/officeDocument/2006/relationships/settings" Target="settings.xml"/><Relationship Id="rId9" Type="http://schemas.openxmlformats.org/officeDocument/2006/relationships/hyperlink" Target="https://www.sciencefocus.com/tag/the-moon/" TargetMode="External"/><Relationship Id="rId14" Type="http://schemas.openxmlformats.org/officeDocument/2006/relationships/hyperlink" Target="https://onezero.medium.com/get-ready-for-the-kessler-syndrome-to-wreck-outer-space-7f29cfe62c3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6779</Words>
  <Characters>38641</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2</cp:revision>
  <dcterms:created xsi:type="dcterms:W3CDTF">2022-01-08T02:22:00Z</dcterms:created>
  <dcterms:modified xsi:type="dcterms:W3CDTF">2022-01-08T02:52:00Z</dcterms:modified>
</cp:coreProperties>
</file>