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94DEE" w14:textId="28BB6CE3" w:rsidR="00E42E4C" w:rsidRDefault="002E519D" w:rsidP="002E519D">
      <w:pPr>
        <w:pStyle w:val="Heading2"/>
      </w:pPr>
      <w:r>
        <w:t>1</w:t>
      </w:r>
    </w:p>
    <w:p w14:paraId="5E8CF559" w14:textId="77777777" w:rsidR="002E519D" w:rsidRDefault="002E519D" w:rsidP="002E519D">
      <w:pPr>
        <w:pStyle w:val="Heading4"/>
      </w:pPr>
      <w:r>
        <w:t xml:space="preserve"> Interpretation: The affirmative must define “free press” in a delineated line in the 1AC</w:t>
      </w:r>
    </w:p>
    <w:p w14:paraId="60AD40E8" w14:textId="77777777" w:rsidR="002E519D" w:rsidRDefault="002E519D" w:rsidP="002E519D">
      <w:pPr>
        <w:pStyle w:val="Heading4"/>
      </w:pPr>
      <w:r>
        <w:t>Multiple types of press that fit into the definition- explicit clarification needed</w:t>
      </w:r>
    </w:p>
    <w:p w14:paraId="719FDB7F" w14:textId="77777777" w:rsidR="002E519D" w:rsidRPr="007D7814" w:rsidRDefault="002E519D" w:rsidP="002E519D">
      <w:r w:rsidRPr="007D7814">
        <w:rPr>
          <w:rStyle w:val="Style13ptBold"/>
        </w:rPr>
        <w:t>Cambridge Dictionary</w:t>
      </w:r>
      <w:r w:rsidRPr="007D7814">
        <w:t xml:space="preserve">, </w:t>
      </w:r>
      <w:r>
        <w:t>ND</w:t>
      </w:r>
      <w:r w:rsidRPr="007D7814">
        <w:t>, "free press," No Publication, https://dictionary.cambridge.org/us/dictionary/english/free-press</w:t>
      </w:r>
    </w:p>
    <w:p w14:paraId="1CB48176" w14:textId="77777777" w:rsidR="002E519D" w:rsidRPr="007D7814" w:rsidRDefault="002E519D" w:rsidP="002E519D">
      <w:r w:rsidRPr="007D7814">
        <w:t>If a</w:t>
      </w:r>
      <w:r>
        <w:t xml:space="preserve"> </w:t>
      </w:r>
      <w:r w:rsidRPr="007D7814">
        <w:t>country</w:t>
      </w:r>
      <w:r>
        <w:t xml:space="preserve"> </w:t>
      </w:r>
      <w:r w:rsidRPr="007D7814">
        <w:t xml:space="preserve">has </w:t>
      </w:r>
      <w:r w:rsidRPr="007D7814">
        <w:rPr>
          <w:rStyle w:val="Emphasis"/>
          <w:highlight w:val="green"/>
        </w:rPr>
        <w:t xml:space="preserve">a </w:t>
      </w:r>
      <w:hyperlink r:id="rId9" w:tooltip="free" w:history="1">
        <w:r w:rsidRPr="007D7814">
          <w:rPr>
            <w:rStyle w:val="Emphasis"/>
            <w:highlight w:val="green"/>
          </w:rPr>
          <w:t>free</w:t>
        </w:r>
      </w:hyperlink>
      <w:r w:rsidRPr="007D7814">
        <w:rPr>
          <w:rStyle w:val="Emphasis"/>
          <w:highlight w:val="green"/>
        </w:rPr>
        <w:t xml:space="preserve"> pres</w:t>
      </w:r>
      <w:hyperlink r:id="rId10" w:tooltip="press" w:history="1">
        <w:r w:rsidRPr="007D7814">
          <w:rPr>
            <w:rStyle w:val="Emphasis"/>
            <w:highlight w:val="green"/>
          </w:rPr>
          <w:t>s</w:t>
        </w:r>
      </w:hyperlink>
      <w:r w:rsidRPr="007D7814">
        <w:rPr>
          <w:rStyle w:val="Emphasis"/>
          <w:highlight w:val="green"/>
        </w:rPr>
        <w:t xml:space="preserve">, </w:t>
      </w:r>
      <w:hyperlink r:id="rId11" w:tooltip="its" w:history="1">
        <w:r w:rsidRPr="007D7814">
          <w:rPr>
            <w:rStyle w:val="Emphasis"/>
            <w:highlight w:val="green"/>
          </w:rPr>
          <w:t>its</w:t>
        </w:r>
      </w:hyperlink>
      <w:r w:rsidRPr="007D7814">
        <w:rPr>
          <w:rStyle w:val="Emphasis"/>
          <w:highlight w:val="green"/>
        </w:rPr>
        <w:t xml:space="preserve"> newspapers, magazines, and </w:t>
      </w:r>
      <w:hyperlink r:id="rId12" w:tooltip="television" w:history="1">
        <w:r w:rsidRPr="007D7814">
          <w:rPr>
            <w:rStyle w:val="Emphasis"/>
            <w:highlight w:val="green"/>
          </w:rPr>
          <w:t>television</w:t>
        </w:r>
      </w:hyperlink>
      <w:r w:rsidRPr="007D7814">
        <w:rPr>
          <w:rStyle w:val="Emphasis"/>
          <w:highlight w:val="green"/>
        </w:rPr>
        <w:t xml:space="preserve"> and </w:t>
      </w:r>
      <w:hyperlink r:id="rId13" w:tooltip="radio" w:history="1">
        <w:r w:rsidRPr="007D7814">
          <w:rPr>
            <w:rStyle w:val="Emphasis"/>
            <w:highlight w:val="green"/>
          </w:rPr>
          <w:t>radio</w:t>
        </w:r>
      </w:hyperlink>
      <w:r w:rsidRPr="007D7814">
        <w:rPr>
          <w:rStyle w:val="Emphasis"/>
          <w:highlight w:val="green"/>
        </w:rPr>
        <w:t xml:space="preserve"> stations</w:t>
      </w:r>
      <w:r>
        <w:t xml:space="preserve"> </w:t>
      </w:r>
      <w:r w:rsidRPr="007D7814">
        <w:t>are</w:t>
      </w:r>
      <w:r>
        <w:t xml:space="preserve"> </w:t>
      </w:r>
      <w:hyperlink r:id="rId14" w:tooltip="able" w:history="1">
        <w:r w:rsidRPr="007D7814">
          <w:rPr>
            <w:rStyle w:val="Hyperlink"/>
          </w:rPr>
          <w:t>able</w:t>
        </w:r>
      </w:hyperlink>
      <w:r>
        <w:t xml:space="preserve"> </w:t>
      </w:r>
      <w:r w:rsidRPr="007D7814">
        <w:t>to</w:t>
      </w:r>
      <w:r>
        <w:t xml:space="preserve"> </w:t>
      </w:r>
      <w:r w:rsidRPr="007D7814">
        <w:t>express</w:t>
      </w:r>
      <w:r>
        <w:t xml:space="preserve"> </w:t>
      </w:r>
      <w:r w:rsidRPr="007D7814">
        <w:t>any</w:t>
      </w:r>
      <w:r>
        <w:t xml:space="preserve"> </w:t>
      </w:r>
      <w:r w:rsidRPr="007D7814">
        <w:t>opinions</w:t>
      </w:r>
      <w:r>
        <w:t xml:space="preserve"> </w:t>
      </w:r>
      <w:r w:rsidRPr="007D7814">
        <w:t>they</w:t>
      </w:r>
      <w:r>
        <w:t xml:space="preserve"> </w:t>
      </w:r>
      <w:r w:rsidRPr="007D7814">
        <w:t>want,</w:t>
      </w:r>
      <w:r>
        <w:t xml:space="preserve"> </w:t>
      </w:r>
      <w:r w:rsidRPr="007D7814">
        <w:t>even</w:t>
      </w:r>
      <w:r>
        <w:t xml:space="preserve"> </w:t>
      </w:r>
      <w:r w:rsidRPr="007D7814">
        <w:t>if these</w:t>
      </w:r>
      <w:r>
        <w:t xml:space="preserve"> </w:t>
      </w:r>
      <w:hyperlink r:id="rId15" w:tooltip="criticize" w:history="1">
        <w:r w:rsidRPr="007D7814">
          <w:rPr>
            <w:rStyle w:val="Hyperlink"/>
          </w:rPr>
          <w:t>criticize</w:t>
        </w:r>
      </w:hyperlink>
      <w:r>
        <w:t xml:space="preserve"> </w:t>
      </w:r>
      <w:r w:rsidRPr="007D7814">
        <w:t>the</w:t>
      </w:r>
      <w:r>
        <w:t xml:space="preserve"> </w:t>
      </w:r>
      <w:r w:rsidRPr="007D7814">
        <w:t>government</w:t>
      </w:r>
      <w:r>
        <w:t xml:space="preserve"> </w:t>
      </w:r>
      <w:r w:rsidRPr="007D7814">
        <w:t>and other</w:t>
      </w:r>
      <w:r>
        <w:t xml:space="preserve"> </w:t>
      </w:r>
      <w:r w:rsidRPr="007D7814">
        <w:t>organizations:</w:t>
      </w:r>
    </w:p>
    <w:p w14:paraId="53D75C1D" w14:textId="77777777" w:rsidR="002E519D" w:rsidRDefault="002E519D" w:rsidP="002E519D">
      <w:pPr>
        <w:pStyle w:val="Heading4"/>
      </w:pPr>
      <w:r>
        <w:lastRenderedPageBreak/>
        <w:t>Violation: They didn’t</w:t>
      </w:r>
    </w:p>
    <w:p w14:paraId="07F5B2FC" w14:textId="77777777" w:rsidR="002E519D" w:rsidRDefault="002E519D" w:rsidP="002E519D">
      <w:pPr>
        <w:pStyle w:val="Heading4"/>
      </w:pPr>
      <w:r>
        <w:t>Negate:</w:t>
      </w:r>
    </w:p>
    <w:p w14:paraId="77E016FB" w14:textId="77777777" w:rsidR="002E519D" w:rsidRPr="004501D4" w:rsidRDefault="002E519D" w:rsidP="002E519D">
      <w:pPr>
        <w:pStyle w:val="Heading4"/>
      </w:pPr>
      <w:r>
        <w:t xml:space="preserve">1] </w:t>
      </w:r>
      <w:r w:rsidRPr="004501D4">
        <w:rPr>
          <w:u w:val="single"/>
        </w:rPr>
        <w:t>Shiftiness</w:t>
      </w:r>
      <w:r>
        <w:t xml:space="preserve">- they can redefine what free press the 1ac defends in the 1ar which decks strategy and allows them to wriggle out of negative positions which strips the neg of social media DAs, specific news stations DAs, and case answers. They will always win on specificity weighing. </w:t>
      </w:r>
    </w:p>
    <w:p w14:paraId="6ADE862E" w14:textId="77777777" w:rsidR="002E519D" w:rsidRPr="004501D4" w:rsidRDefault="002E519D" w:rsidP="002E519D">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75CE7B3C" w14:textId="77777777" w:rsidR="002E519D" w:rsidRDefault="002E519D" w:rsidP="002E519D">
      <w:pPr>
        <w:pStyle w:val="Heading4"/>
      </w:pPr>
      <w:r>
        <w:t xml:space="preserve">2] </w:t>
      </w:r>
      <w:r w:rsidRPr="004501D4">
        <w:rPr>
          <w:u w:val="single"/>
        </w:rPr>
        <w:t>Real World</w:t>
      </w:r>
      <w:r>
        <w:t xml:space="preserve">- policy makers will always specify who the actor of change is. That outweighs since debate has no value without </w:t>
      </w:r>
      <w:r w:rsidRPr="004501D4">
        <w:rPr>
          <w:u w:val="single"/>
        </w:rPr>
        <w:t>portable application</w:t>
      </w:r>
      <w:r>
        <w:t>.</w:t>
      </w:r>
    </w:p>
    <w:p w14:paraId="0D5A95A0" w14:textId="77777777" w:rsidR="002E519D" w:rsidRDefault="002E519D" w:rsidP="002E519D">
      <w:pPr>
        <w:pStyle w:val="Heading4"/>
      </w:pPr>
      <w:r>
        <w:t xml:space="preserve">This spec shell isn’t regressive- it literally determines </w:t>
      </w:r>
      <w:r>
        <w:rPr>
          <w:u w:val="single"/>
        </w:rPr>
        <w:t>who</w:t>
      </w:r>
      <w:r>
        <w:t xml:space="preserve"> the affirmative implements the </w:t>
      </w:r>
      <w:proofErr w:type="spellStart"/>
      <w:r>
        <w:t>aff</w:t>
      </w:r>
      <w:proofErr w:type="spellEnd"/>
      <w:r>
        <w:t xml:space="preserve"> through.</w:t>
      </w:r>
    </w:p>
    <w:p w14:paraId="672AD318" w14:textId="77777777" w:rsidR="002E519D" w:rsidRDefault="002E519D" w:rsidP="002E519D">
      <w:pPr>
        <w:pStyle w:val="Heading4"/>
      </w:pPr>
      <w:r>
        <w:t xml:space="preserve">Fairness – debate is a competitive activity that requires fairness for objective evaluation. </w:t>
      </w:r>
    </w:p>
    <w:p w14:paraId="70F133DB" w14:textId="77777777" w:rsidR="002E519D" w:rsidRDefault="002E519D" w:rsidP="002E519D">
      <w:pPr>
        <w:pStyle w:val="Heading4"/>
      </w:pPr>
      <w:r>
        <w:t>Drop the debater – a] deter future abuse and b] set better norms for debate.</w:t>
      </w:r>
    </w:p>
    <w:p w14:paraId="705F473A" w14:textId="77777777" w:rsidR="002E519D" w:rsidRDefault="002E519D" w:rsidP="002E519D">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123C60DA" w14:textId="11F52282" w:rsidR="002E519D" w:rsidRDefault="002E519D" w:rsidP="002E519D">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r w:rsidR="00C47251">
        <w:t>-takes out their arguments-I had to invest time to read the shell in the first place so nonunique and my warrants outweigh on scope and magnitude</w:t>
      </w:r>
    </w:p>
    <w:p w14:paraId="043994EB" w14:textId="6B705156" w:rsidR="00C47251" w:rsidRPr="00C47251" w:rsidRDefault="00C47251" w:rsidP="00C47251">
      <w:pPr>
        <w:pStyle w:val="Heading4"/>
      </w:pPr>
      <w:r>
        <w:t xml:space="preserve">NC theory first-abusive NC </w:t>
      </w:r>
      <w:proofErr w:type="spellStart"/>
      <w:r>
        <w:t>strat</w:t>
      </w:r>
      <w:proofErr w:type="spellEnd"/>
      <w:r>
        <w:t xml:space="preserve"> is premised on abusive 1AC proving abuse is </w:t>
      </w:r>
      <w:proofErr w:type="spellStart"/>
      <w:r>
        <w:t>self inflicted</w:t>
      </w:r>
      <w:proofErr w:type="spellEnd"/>
    </w:p>
    <w:p w14:paraId="315C4A83" w14:textId="77777777" w:rsidR="002E519D" w:rsidRPr="007D7814" w:rsidRDefault="002E519D" w:rsidP="002E519D"/>
    <w:p w14:paraId="3CA349B9" w14:textId="6C9F996B" w:rsidR="002E519D" w:rsidRDefault="002E519D" w:rsidP="002E519D">
      <w:pPr>
        <w:pStyle w:val="Heading2"/>
      </w:pPr>
      <w:r>
        <w:lastRenderedPageBreak/>
        <w:t>2</w:t>
      </w:r>
    </w:p>
    <w:p w14:paraId="73ECABA5" w14:textId="77777777" w:rsidR="002E519D" w:rsidRDefault="002E519D" w:rsidP="002E519D">
      <w:pPr>
        <w:pStyle w:val="Heading4"/>
      </w:pPr>
      <w:r>
        <w:t xml:space="preserve">Ukraine war is optimistic, but maintaining </w:t>
      </w:r>
      <w:r w:rsidRPr="00E35501">
        <w:rPr>
          <w:u w:val="single"/>
        </w:rPr>
        <w:t>outside support</w:t>
      </w:r>
      <w:r>
        <w:t xml:space="preserve"> and </w:t>
      </w:r>
      <w:r w:rsidRPr="00A71083">
        <w:rPr>
          <w:u w:val="single"/>
        </w:rPr>
        <w:t>low Russian</w:t>
      </w:r>
      <w:r>
        <w:t xml:space="preserve"> </w:t>
      </w:r>
      <w:r w:rsidRPr="00E35501">
        <w:rPr>
          <w:u w:val="single"/>
        </w:rPr>
        <w:t>morale’s</w:t>
      </w:r>
      <w:r>
        <w:t xml:space="preserve"> key</w:t>
      </w:r>
    </w:p>
    <w:p w14:paraId="5981DE76" w14:textId="77777777" w:rsidR="002E519D" w:rsidRDefault="002E519D" w:rsidP="002E519D">
      <w:pPr>
        <w:pStyle w:val="ListParagraph"/>
        <w:numPr>
          <w:ilvl w:val="0"/>
          <w:numId w:val="12"/>
        </w:numPr>
      </w:pPr>
      <w:r>
        <w:t>Ukraine getting outside help from west</w:t>
      </w:r>
    </w:p>
    <w:p w14:paraId="66404914" w14:textId="77777777" w:rsidR="002E519D" w:rsidRDefault="002E519D" w:rsidP="002E519D">
      <w:pPr>
        <w:pStyle w:val="ListParagraph"/>
        <w:numPr>
          <w:ilvl w:val="0"/>
          <w:numId w:val="12"/>
        </w:numPr>
      </w:pPr>
      <w:r>
        <w:t xml:space="preserve">Kyiv’s history in </w:t>
      </w:r>
      <w:proofErr w:type="gramStart"/>
      <w:r>
        <w:t>soviet union</w:t>
      </w:r>
      <w:proofErr w:type="gramEnd"/>
      <w:r>
        <w:t xml:space="preserve"> and ties to Russia lowers morale</w:t>
      </w:r>
    </w:p>
    <w:p w14:paraId="4B4079E7" w14:textId="77777777" w:rsidR="002E519D" w:rsidRDefault="002E519D" w:rsidP="002E519D">
      <w:pPr>
        <w:pStyle w:val="ListParagraph"/>
        <w:numPr>
          <w:ilvl w:val="0"/>
          <w:numId w:val="12"/>
        </w:numPr>
      </w:pPr>
      <w:r>
        <w:t>Low morale destroys new conscriptions which is key for Russia</w:t>
      </w:r>
    </w:p>
    <w:p w14:paraId="03917381" w14:textId="77777777" w:rsidR="002E519D" w:rsidRPr="00A71083" w:rsidRDefault="002E519D" w:rsidP="002E519D">
      <w:pPr>
        <w:pStyle w:val="ListParagraph"/>
        <w:numPr>
          <w:ilvl w:val="0"/>
          <w:numId w:val="12"/>
        </w:numPr>
      </w:pPr>
      <w:r>
        <w:t>Gives example of Ukrainian propaganda dissolving Russian army</w:t>
      </w:r>
    </w:p>
    <w:p w14:paraId="7E08D481" w14:textId="77777777" w:rsidR="002E519D" w:rsidRPr="00A71083" w:rsidRDefault="002E519D" w:rsidP="002E519D">
      <w:pPr>
        <w:rPr>
          <w:sz w:val="16"/>
        </w:rPr>
      </w:pPr>
      <w:proofErr w:type="spellStart"/>
      <w:r w:rsidRPr="00E35501">
        <w:rPr>
          <w:rStyle w:val="Style13ptBold"/>
        </w:rPr>
        <w:t>Knispel</w:t>
      </w:r>
      <w:proofErr w:type="spellEnd"/>
      <w:r w:rsidRPr="00E35501">
        <w:rPr>
          <w:rStyle w:val="Style13ptBold"/>
        </w:rPr>
        <w:t xml:space="preserve"> interviewing </w:t>
      </w:r>
      <w:proofErr w:type="spellStart"/>
      <w:r w:rsidRPr="00E35501">
        <w:rPr>
          <w:rStyle w:val="Style13ptBold"/>
        </w:rPr>
        <w:t>Goemans</w:t>
      </w:r>
      <w:proofErr w:type="spellEnd"/>
      <w:r w:rsidRPr="00E35501">
        <w:rPr>
          <w:rStyle w:val="Style13ptBold"/>
        </w:rPr>
        <w:t xml:space="preserve"> 3-9</w:t>
      </w:r>
      <w:r w:rsidRPr="00E35501">
        <w:rPr>
          <w:sz w:val="16"/>
        </w:rPr>
        <w:t xml:space="preserve"> [Sandra </w:t>
      </w:r>
      <w:proofErr w:type="spellStart"/>
      <w:r w:rsidRPr="00E35501">
        <w:rPr>
          <w:sz w:val="16"/>
        </w:rPr>
        <w:t>Knispel</w:t>
      </w:r>
      <w:proofErr w:type="spellEnd"/>
      <w:r w:rsidRPr="00E35501">
        <w:rPr>
          <w:sz w:val="16"/>
        </w:rPr>
        <w:t xml:space="preserve">, (Hein </w:t>
      </w:r>
      <w:proofErr w:type="spellStart"/>
      <w:r w:rsidRPr="00E35501">
        <w:rPr>
          <w:sz w:val="16"/>
        </w:rPr>
        <w:t>Goemans</w:t>
      </w:r>
      <w:proofErr w:type="spellEnd"/>
      <w:r w:rsidRPr="00E35501">
        <w:rPr>
          <w:sz w:val="16"/>
        </w:rPr>
        <w:t xml:space="preserve">, a professor of political science at the University of Rochester, is an expert on international conflicts—on how they begin and end.)  3-9-2022, "How to end the war in Ukraine," </w:t>
      </w:r>
      <w:proofErr w:type="spellStart"/>
      <w:r w:rsidRPr="00E35501">
        <w:rPr>
          <w:sz w:val="16"/>
        </w:rPr>
        <w:t>NewsCenter</w:t>
      </w:r>
      <w:proofErr w:type="spellEnd"/>
      <w:r w:rsidRPr="00E35501">
        <w:rPr>
          <w:sz w:val="16"/>
        </w:rPr>
        <w:t>, https://www.rochester.edu/newscenter/how-to-end-the-ukraine-war-514522/]</w:t>
      </w:r>
      <w:r>
        <w:rPr>
          <w:sz w:val="16"/>
        </w:rPr>
        <w:t xml:space="preserve"> Jet</w:t>
      </w:r>
    </w:p>
    <w:p w14:paraId="33CD655B" w14:textId="77777777" w:rsidR="002E519D" w:rsidRPr="00A4144D" w:rsidRDefault="002E519D" w:rsidP="002E519D">
      <w:pPr>
        <w:rPr>
          <w:rStyle w:val="StyleUnderline"/>
        </w:rPr>
      </w:pPr>
      <w:r w:rsidRPr="00E35501">
        <w:rPr>
          <w:sz w:val="14"/>
        </w:rPr>
        <w:t xml:space="preserve">Q&amp;A with Hein </w:t>
      </w:r>
      <w:proofErr w:type="spellStart"/>
      <w:r w:rsidRPr="00E35501">
        <w:rPr>
          <w:sz w:val="14"/>
        </w:rPr>
        <w:t>Goemans</w:t>
      </w:r>
      <w:proofErr w:type="spellEnd"/>
      <w:r w:rsidRPr="00E35501">
        <w:rPr>
          <w:sz w:val="14"/>
        </w:rPr>
        <w:t xml:space="preserve"> </w:t>
      </w:r>
      <w:r w:rsidRPr="00A4144D">
        <w:rPr>
          <w:rStyle w:val="StyleUnderline"/>
        </w:rPr>
        <w:t xml:space="preserve">One or both sides must change their demands as a precursor to ending the </w:t>
      </w:r>
      <w:r w:rsidRPr="00E35501">
        <w:rPr>
          <w:rStyle w:val="StyleUnderline"/>
          <w:highlight w:val="green"/>
        </w:rPr>
        <w:t>war</w:t>
      </w:r>
      <w:r w:rsidRPr="00A4144D">
        <w:rPr>
          <w:rStyle w:val="StyleUnderline"/>
        </w:rPr>
        <w:t>. What’s likely to happen in the current scenario?</w:t>
      </w:r>
      <w:r>
        <w:rPr>
          <w:rStyle w:val="StyleUnderline"/>
        </w:rPr>
        <w:t xml:space="preserve"> </w:t>
      </w:r>
      <w:r w:rsidRPr="00E35501">
        <w:rPr>
          <w:sz w:val="14"/>
        </w:rPr>
        <w:t xml:space="preserve">Putin made a big mistake by committing himself to total victory in Ukraine. </w:t>
      </w:r>
      <w:proofErr w:type="spellStart"/>
      <w:r w:rsidRPr="00E35501">
        <w:rPr>
          <w:sz w:val="14"/>
        </w:rPr>
        <w:t>Goemans</w:t>
      </w:r>
      <w:proofErr w:type="spellEnd"/>
      <w:r w:rsidRPr="00E35501">
        <w:rPr>
          <w:sz w:val="14"/>
        </w:rPr>
        <w:t xml:space="preserve">: </w:t>
      </w:r>
      <w:r w:rsidRPr="00E35501">
        <w:rPr>
          <w:rStyle w:val="StyleUnderline"/>
        </w:rPr>
        <w:t xml:space="preserve">It </w:t>
      </w:r>
      <w:r w:rsidRPr="00E35501">
        <w:rPr>
          <w:rStyle w:val="StyleUnderline"/>
          <w:highlight w:val="green"/>
        </w:rPr>
        <w:t>depends on the</w:t>
      </w:r>
      <w:r w:rsidRPr="00E35501">
        <w:rPr>
          <w:rStyle w:val="StyleUnderline"/>
        </w:rPr>
        <w:t xml:space="preserve"> performance on the </w:t>
      </w:r>
      <w:r w:rsidRPr="00E35501">
        <w:rPr>
          <w:rStyle w:val="StyleUnderline"/>
          <w:highlight w:val="green"/>
        </w:rPr>
        <w:t>battlefield, and</w:t>
      </w:r>
      <w:r w:rsidRPr="00E35501">
        <w:rPr>
          <w:rStyle w:val="StyleUnderline"/>
        </w:rPr>
        <w:t xml:space="preserve"> a country’s expectations of </w:t>
      </w:r>
      <w:r w:rsidRPr="00E35501">
        <w:rPr>
          <w:rStyle w:val="StyleUnderline"/>
          <w:highlight w:val="green"/>
        </w:rPr>
        <w:t>outside help</w:t>
      </w:r>
      <w:r w:rsidRPr="00E35501">
        <w:rPr>
          <w:rStyle w:val="StyleUnderline"/>
        </w:rPr>
        <w:t>.</w:t>
      </w:r>
      <w:r w:rsidRPr="00E35501">
        <w:rPr>
          <w:sz w:val="14"/>
        </w:rPr>
        <w:t xml:space="preserve"> </w:t>
      </w:r>
      <w:r w:rsidRPr="00A4144D">
        <w:rPr>
          <w:rStyle w:val="StyleUnderline"/>
        </w:rPr>
        <w:t>Russia should have become more pessimistic in the last few days because Ukraine has shown its ability to inflict far greater costs on Russia than the Kremlin had anticipated</w:t>
      </w:r>
      <w:r w:rsidRPr="00E35501">
        <w:rPr>
          <w:sz w:val="14"/>
        </w:rPr>
        <w:t xml:space="preserve">. One would expect Russia therefore to lower its </w:t>
      </w:r>
      <w:proofErr w:type="gramStart"/>
      <w:r w:rsidRPr="00E35501">
        <w:rPr>
          <w:sz w:val="14"/>
        </w:rPr>
        <w:t>demands</w:t>
      </w:r>
      <w:proofErr w:type="gramEnd"/>
      <w:r w:rsidRPr="00E35501">
        <w:rPr>
          <w:sz w:val="14"/>
        </w:rPr>
        <w:t xml:space="preserve">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w:t>
      </w:r>
      <w:proofErr w:type="spellStart"/>
      <w:r w:rsidRPr="00E35501">
        <w:rPr>
          <w:sz w:val="14"/>
        </w:rPr>
        <w:t>Goemans</w:t>
      </w:r>
      <w:proofErr w:type="spellEnd"/>
      <w:r w:rsidRPr="00E35501">
        <w:rPr>
          <w:sz w:val="14"/>
        </w:rPr>
        <w:t xml:space="preserve">: </w:t>
      </w:r>
      <w:r w:rsidRPr="00E35501">
        <w:rPr>
          <w:rStyle w:val="StyleUnderline"/>
          <w:highlight w:val="green"/>
        </w:rPr>
        <w:t>Ukraine</w:t>
      </w:r>
      <w:r w:rsidRPr="00A4144D">
        <w:rPr>
          <w:rStyle w:val="StyleUnderline"/>
        </w:rPr>
        <w:t xml:space="preserve"> must have </w:t>
      </w:r>
      <w:r w:rsidRPr="00E35501">
        <w:rPr>
          <w:rStyle w:val="StyleUnderline"/>
          <w:highlight w:val="green"/>
        </w:rPr>
        <w:t>got</w:t>
      </w:r>
      <w:r w:rsidRPr="00A4144D">
        <w:rPr>
          <w:rStyle w:val="StyleUnderline"/>
        </w:rPr>
        <w:t xml:space="preserve">ten a lot </w:t>
      </w:r>
      <w:r w:rsidRPr="00E35501">
        <w:rPr>
          <w:rStyle w:val="StyleUnderline"/>
          <w:highlight w:val="green"/>
        </w:rPr>
        <w:t>more optimistic</w:t>
      </w:r>
      <w:r w:rsidRPr="00A4144D">
        <w:rPr>
          <w:rStyle w:val="StyleUnderline"/>
        </w:rPr>
        <w:t xml:space="preserve"> in recent days</w:t>
      </w:r>
      <w:r w:rsidRPr="00E35501">
        <w:rPr>
          <w:sz w:val="14"/>
        </w:rPr>
        <w:t xml:space="preserve">. Not just because its army has been doing reasonably well but because of the demonstrated incompetence of the Russian army. Yes, </w:t>
      </w:r>
      <w:r w:rsidRPr="00A4144D">
        <w:rPr>
          <w:rStyle w:val="StyleUnderline"/>
        </w:rPr>
        <w:t xml:space="preserve">the </w:t>
      </w:r>
      <w:r w:rsidRPr="00E35501">
        <w:rPr>
          <w:rStyle w:val="StyleUnderline"/>
          <w:highlight w:val="green"/>
        </w:rPr>
        <w:t>Russians</w:t>
      </w:r>
      <w:r w:rsidRPr="00A4144D">
        <w:rPr>
          <w:rStyle w:val="StyleUnderline"/>
        </w:rPr>
        <w:t xml:space="preserve"> are </w:t>
      </w:r>
      <w:r w:rsidRPr="00E35501">
        <w:rPr>
          <w:rStyle w:val="StyleUnderline"/>
          <w:highlight w:val="green"/>
        </w:rPr>
        <w:t>still</w:t>
      </w:r>
      <w:r w:rsidRPr="00A4144D">
        <w:rPr>
          <w:rStyle w:val="StyleUnderline"/>
        </w:rPr>
        <w:t xml:space="preserve"> much </w:t>
      </w:r>
      <w:r w:rsidRPr="00E35501">
        <w:rPr>
          <w:rStyle w:val="StyleUnderline"/>
          <w:highlight w:val="green"/>
        </w:rPr>
        <w:t>stronger</w:t>
      </w:r>
      <w:r w:rsidRPr="00A4144D">
        <w:rPr>
          <w:rStyle w:val="StyleUnderline"/>
        </w:rPr>
        <w:t xml:space="preserve"> and much bigger, </w:t>
      </w:r>
      <w:r w:rsidRPr="00E35501">
        <w:rPr>
          <w:rStyle w:val="StyleUnderline"/>
          <w:highlight w:val="green"/>
        </w:rPr>
        <w:t>but there are problems with morale</w:t>
      </w:r>
      <w:r w:rsidRPr="00A4144D">
        <w:rPr>
          <w:rStyle w:val="StyleUnderline"/>
        </w:rPr>
        <w:t xml:space="preserve"> in the Russian army, </w:t>
      </w:r>
      <w:r w:rsidRPr="00E35501">
        <w:rPr>
          <w:rStyle w:val="StyleUnderline"/>
          <w:highlight w:val="green"/>
        </w:rPr>
        <w:t>and</w:t>
      </w:r>
      <w:r w:rsidRPr="00A4144D">
        <w:rPr>
          <w:rStyle w:val="StyleUnderline"/>
        </w:rPr>
        <w:t xml:space="preserve"> you see the </w:t>
      </w:r>
      <w:r w:rsidRPr="00E35501">
        <w:rPr>
          <w:rStyle w:val="StyleUnderline"/>
          <w:highlight w:val="green"/>
        </w:rPr>
        <w:t>remarkable level of Ukrain</w:t>
      </w:r>
      <w:r w:rsidRPr="00A4144D">
        <w:rPr>
          <w:rStyle w:val="StyleUnderline"/>
        </w:rPr>
        <w:t xml:space="preserve">ian </w:t>
      </w:r>
      <w:r w:rsidRPr="00E35501">
        <w:rPr>
          <w:rStyle w:val="StyleUnderline"/>
          <w:highlight w:val="green"/>
        </w:rPr>
        <w:t>support from the West</w:t>
      </w:r>
      <w:r w:rsidRPr="00A4144D">
        <w:rPr>
          <w:rStyle w:val="StyleUnderline"/>
        </w:rPr>
        <w:t xml:space="preserve">. </w:t>
      </w:r>
      <w:r w:rsidRPr="00E35501">
        <w:rPr>
          <w:sz w:val="14"/>
        </w:rPr>
        <w:t xml:space="preserve">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w:t>
      </w:r>
      <w:proofErr w:type="spellStart"/>
      <w:r w:rsidRPr="00E35501">
        <w:rPr>
          <w:sz w:val="14"/>
        </w:rPr>
        <w:t>Goemans</w:t>
      </w:r>
      <w:proofErr w:type="spellEnd"/>
      <w:r w:rsidRPr="00E35501">
        <w:rPr>
          <w:sz w:val="14"/>
        </w:rPr>
        <w:t xml:space="preserve">: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w:t>
      </w:r>
      <w:proofErr w:type="gramStart"/>
      <w:r w:rsidRPr="00E35501">
        <w:rPr>
          <w:sz w:val="14"/>
        </w:rPr>
        <w:t>speech</w:t>
      </w:r>
      <w:proofErr w:type="gramEnd"/>
      <w:r w:rsidRPr="00E35501">
        <w:rPr>
          <w:sz w:val="14"/>
        </w:rPr>
        <w:t xml:space="preserve"> and the appeasement alarm bells went off. Global view of Russia and former Soviet satellite countries labeled. (University of Rochester illustration / Michael </w:t>
      </w:r>
      <w:proofErr w:type="spellStart"/>
      <w:r w:rsidRPr="00E35501">
        <w:rPr>
          <w:sz w:val="14"/>
        </w:rPr>
        <w:t>Osadciw</w:t>
      </w:r>
      <w:proofErr w:type="spellEnd"/>
      <w:r w:rsidRPr="00E35501">
        <w:rPr>
          <w:sz w:val="14"/>
        </w:rPr>
        <w:t xml:space="preserve">) A deciding factor in this war is going to happen in the next couple of weeks. </w:t>
      </w:r>
      <w:r w:rsidRPr="00A4144D">
        <w:rPr>
          <w:rStyle w:val="StyleUnderline"/>
        </w:rPr>
        <w:t>Can you explain the role of Russian conscripts in this context?</w:t>
      </w:r>
      <w:r w:rsidRPr="00E35501">
        <w:rPr>
          <w:sz w:val="14"/>
        </w:rPr>
        <w:t xml:space="preserve"> </w:t>
      </w:r>
      <w:r w:rsidRPr="00A4144D">
        <w:rPr>
          <w:rStyle w:val="StyleUnderline"/>
        </w:rPr>
        <w:t xml:space="preserve">The question is how many new conscripts will </w:t>
      </w:r>
      <w:proofErr w:type="gramStart"/>
      <w:r w:rsidRPr="00A4144D">
        <w:rPr>
          <w:rStyle w:val="StyleUnderline"/>
        </w:rPr>
        <w:t>actually show</w:t>
      </w:r>
      <w:proofErr w:type="gramEnd"/>
      <w:r w:rsidRPr="00A4144D">
        <w:rPr>
          <w:rStyle w:val="StyleUnderline"/>
        </w:rPr>
        <w:t xml:space="preserve"> up because it’ll determine the strength of the Russian army on the ground in Ukraine.</w:t>
      </w:r>
      <w:r>
        <w:rPr>
          <w:rStyle w:val="StyleUnderline"/>
        </w:rPr>
        <w:t xml:space="preserve"> </w:t>
      </w:r>
      <w:proofErr w:type="spellStart"/>
      <w:r w:rsidRPr="00E35501">
        <w:rPr>
          <w:sz w:val="14"/>
        </w:rPr>
        <w:t>Goemans</w:t>
      </w:r>
      <w:proofErr w:type="spellEnd"/>
      <w:r w:rsidRPr="00E35501">
        <w:rPr>
          <w:sz w:val="14"/>
        </w:rPr>
        <w:t xml:space="preserve">: There are two things to keep in mind: </w:t>
      </w:r>
      <w:r w:rsidRPr="00A4144D">
        <w:rPr>
          <w:rStyle w:val="StyleUnderline"/>
        </w:rPr>
        <w:t xml:space="preserve">First, the </w:t>
      </w:r>
      <w:r w:rsidRPr="00E35501">
        <w:rPr>
          <w:rStyle w:val="StyleUnderline"/>
          <w:highlight w:val="green"/>
        </w:rPr>
        <w:t>new Russian conscription class</w:t>
      </w:r>
      <w:r w:rsidRPr="00A4144D">
        <w:rPr>
          <w:rStyle w:val="StyleUnderline"/>
        </w:rPr>
        <w:t xml:space="preserve"> is going to be drafted in April. It’ll be very informative to see how many </w:t>
      </w:r>
      <w:r w:rsidRPr="00E35501">
        <w:rPr>
          <w:rStyle w:val="StyleUnderline"/>
          <w:highlight w:val="green"/>
        </w:rPr>
        <w:t>people do not show up</w:t>
      </w:r>
      <w:r w:rsidRPr="00E35501">
        <w:rPr>
          <w:sz w:val="14"/>
        </w:rPr>
        <w:t xml:space="preserve">. Secondly, </w:t>
      </w:r>
      <w:r w:rsidRPr="00E35501">
        <w:rPr>
          <w:rStyle w:val="StyleUnderline"/>
          <w:highlight w:val="green"/>
        </w:rPr>
        <w:t>are</w:t>
      </w:r>
      <w:r w:rsidRPr="00A4144D">
        <w:rPr>
          <w:rStyle w:val="StyleUnderline"/>
        </w:rPr>
        <w:t xml:space="preserve"> the </w:t>
      </w:r>
      <w:r w:rsidRPr="00E35501">
        <w:rPr>
          <w:rStyle w:val="StyleUnderline"/>
          <w:highlight w:val="green"/>
        </w:rPr>
        <w:t>Russians</w:t>
      </w:r>
      <w:r w:rsidRPr="00A4144D">
        <w:rPr>
          <w:rStyle w:val="StyleUnderline"/>
        </w:rPr>
        <w:t xml:space="preserve"> really </w:t>
      </w:r>
      <w:r w:rsidRPr="00E35501">
        <w:rPr>
          <w:rStyle w:val="StyleUnderline"/>
          <w:highlight w:val="green"/>
        </w:rPr>
        <w:t>going to</w:t>
      </w:r>
      <w:r w:rsidRPr="00A4144D">
        <w:rPr>
          <w:rStyle w:val="StyleUnderline"/>
        </w:rPr>
        <w:t xml:space="preserve"> </w:t>
      </w:r>
      <w:r w:rsidRPr="00E35501">
        <w:rPr>
          <w:rStyle w:val="StyleUnderline"/>
          <w:highlight w:val="green"/>
        </w:rPr>
        <w:t>bomb</w:t>
      </w:r>
      <w:r w:rsidRPr="00A4144D">
        <w:rPr>
          <w:rStyle w:val="StyleUnderline"/>
        </w:rPr>
        <w:t xml:space="preserve"> Kyiv, </w:t>
      </w:r>
      <w:r w:rsidRPr="00E35501">
        <w:rPr>
          <w:rStyle w:val="StyleUnderline"/>
          <w:highlight w:val="green"/>
        </w:rPr>
        <w:t>a</w:t>
      </w:r>
      <w:r w:rsidRPr="00A4144D">
        <w:rPr>
          <w:rStyle w:val="StyleUnderline"/>
        </w:rPr>
        <w:t xml:space="preserve"> so-called “</w:t>
      </w:r>
      <w:r w:rsidRPr="00E35501">
        <w:rPr>
          <w:rStyle w:val="StyleUnderline"/>
          <w:highlight w:val="green"/>
        </w:rPr>
        <w:t>hero city of the Soviet Union</w:t>
      </w:r>
      <w:r w:rsidRPr="00A4144D">
        <w:rPr>
          <w:rStyle w:val="StyleUnderline"/>
        </w:rPr>
        <w:t xml:space="preserve">,” into rubble like they did with Chechnya’s capital </w:t>
      </w:r>
      <w:proofErr w:type="spellStart"/>
      <w:r w:rsidRPr="00A4144D">
        <w:rPr>
          <w:rStyle w:val="StyleUnderline"/>
        </w:rPr>
        <w:t>Grosny</w:t>
      </w:r>
      <w:proofErr w:type="spellEnd"/>
      <w:r w:rsidRPr="00A4144D">
        <w:rPr>
          <w:rStyle w:val="StyleUnderline"/>
        </w:rPr>
        <w:t xml:space="preserve">? Are they willing to kill tens of thousands of people? </w:t>
      </w:r>
      <w:r w:rsidRPr="00E35501">
        <w:rPr>
          <w:sz w:val="14"/>
        </w:rPr>
        <w:t xml:space="preserve">Those two benchmarks will happen in the next few weeks. How precarious is the situation for Putin’s own survival? He may keep fighting, even if he knows he’s losing, because the alternative may mean signing his own death warrant. </w:t>
      </w:r>
      <w:proofErr w:type="spellStart"/>
      <w:r w:rsidRPr="00E35501">
        <w:rPr>
          <w:sz w:val="14"/>
        </w:rPr>
        <w:t>Goemans</w:t>
      </w:r>
      <w:proofErr w:type="spellEnd"/>
      <w:r w:rsidRPr="00E35501">
        <w:rPr>
          <w:sz w:val="14"/>
        </w:rPr>
        <w:t xml:space="preserve">: Putin may count on the fact that Ukrainians will give in if Kyiv is bombed. But if they don’t, that should make him more pessimistic. One would think that he’d have to lower his demands, and that at that point, </w:t>
      </w:r>
      <w:proofErr w:type="gramStart"/>
      <w:r w:rsidRPr="00E35501">
        <w:rPr>
          <w:sz w:val="14"/>
        </w:rPr>
        <w:t>some kind of deal</w:t>
      </w:r>
      <w:proofErr w:type="gramEnd"/>
      <w:r w:rsidRPr="00E35501">
        <w:rPr>
          <w:sz w:val="14"/>
        </w:rPr>
        <w:t xml:space="preserve"> would be possible. But Putin must come home with </w:t>
      </w:r>
      <w:proofErr w:type="gramStart"/>
      <w:r w:rsidRPr="00E35501">
        <w:rPr>
          <w:sz w:val="14"/>
        </w:rPr>
        <w:t>some kind of victory</w:t>
      </w:r>
      <w:proofErr w:type="gramEnd"/>
      <w:r w:rsidRPr="00E35501">
        <w:rPr>
          <w:sz w:val="14"/>
        </w:rPr>
        <w:t xml:space="preserve"> because otherwise he’s literally dead. That means he may keep fighting, even if he knows he’s losing, because the alternative is signing his own death warrant. That’s what happened in the First World War. Germany kept fighting for years, even though the leadership knew that they were losing within the first weeks of the war. You’re not hyperbolic when you say Putin is signing his own death warrant with a defeat? History has plenty of examples here. </w:t>
      </w:r>
      <w:proofErr w:type="spellStart"/>
      <w:r w:rsidRPr="00E35501">
        <w:rPr>
          <w:sz w:val="14"/>
        </w:rPr>
        <w:t>Goemans</w:t>
      </w:r>
      <w:proofErr w:type="spellEnd"/>
      <w:r w:rsidRPr="00E35501">
        <w:rPr>
          <w:sz w:val="14"/>
        </w:rPr>
        <w:t xml:space="preserve">: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moving towards a dictatorship because only full repression will prevent a coup against him. In that case, both the Russian and the Ukrainian people will suffer horribly. What do you think would happen with the war if Putin’s regime were to be overthrown? </w:t>
      </w:r>
      <w:r w:rsidRPr="00E35501">
        <w:rPr>
          <w:sz w:val="14"/>
        </w:rPr>
        <w:lastRenderedPageBreak/>
        <w:t xml:space="preserve">“Most likely, Ukraine would strengthen its demands and now want Crimea back.” </w:t>
      </w:r>
      <w:proofErr w:type="spellStart"/>
      <w:r w:rsidRPr="00E35501">
        <w:rPr>
          <w:sz w:val="14"/>
        </w:rPr>
        <w:t>Goemans</w:t>
      </w:r>
      <w:proofErr w:type="spellEnd"/>
      <w:r w:rsidRPr="00E35501">
        <w:rPr>
          <w:sz w:val="14"/>
        </w:rPr>
        <w:t xml:space="preserve">: It’s possible that the entire Russian superstructure would be wiped out—not just Putin, but all his cronies, his security advisers, the oligarchs. That whole top layer could be removed. </w:t>
      </w:r>
      <w:proofErr w:type="gramStart"/>
      <w:r w:rsidRPr="00E35501">
        <w:rPr>
          <w:sz w:val="14"/>
        </w:rPr>
        <w:t>So</w:t>
      </w:r>
      <w:proofErr w:type="gramEnd"/>
      <w:r w:rsidRPr="00E35501">
        <w:rPr>
          <w:sz w:val="14"/>
        </w:rPr>
        <w:t xml:space="preserve">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Crimea back. Putin has said he wants to effect regime change in Ukraine—would a new government even have any credibility with Ukrainians? Ukrainians have become unified against Russia. </w:t>
      </w:r>
      <w:proofErr w:type="spellStart"/>
      <w:r w:rsidRPr="00E35501">
        <w:rPr>
          <w:sz w:val="14"/>
        </w:rPr>
        <w:t>Goemans</w:t>
      </w:r>
      <w:proofErr w:type="spellEnd"/>
      <w:r w:rsidRPr="00E35501">
        <w:rPr>
          <w:sz w:val="14"/>
        </w:rPr>
        <w:t xml:space="preserve">: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that would keep going to get the Russians out of Ukraine. What are the minimum terms the West can accept? The West cannot accept Putin’s winning in Ukraine, but they might we willing to accept concessions on the Luhansk and Donetsk regions, if Ukraine is willing to entertain that. </w:t>
      </w:r>
      <w:proofErr w:type="spellStart"/>
      <w:r w:rsidRPr="00E35501">
        <w:rPr>
          <w:sz w:val="14"/>
        </w:rPr>
        <w:t>Goemans</w:t>
      </w:r>
      <w:proofErr w:type="spellEnd"/>
      <w:r w:rsidRPr="00E35501">
        <w:rPr>
          <w:sz w:val="14"/>
        </w:rPr>
        <w:t xml:space="preserve">: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w:t>
      </w:r>
      <w:proofErr w:type="gramStart"/>
      <w:r w:rsidRPr="00E35501">
        <w:rPr>
          <w:sz w:val="14"/>
        </w:rPr>
        <w:t>has to</w:t>
      </w:r>
      <w:proofErr w:type="gramEnd"/>
      <w:r w:rsidRPr="00E35501">
        <w:rPr>
          <w:sz w:val="14"/>
        </w:rPr>
        <w:t xml:space="preserve"> stop now. Particularly because Putin so unmistakably declared his intentions in that speech on February 21st. Would the West accept Crimea as being Russian? I don’t know. Would the West accept </w:t>
      </w:r>
      <w:r w:rsidRPr="00A71083">
        <w:rPr>
          <w:sz w:val="14"/>
        </w:rPr>
        <w:t xml:space="preserve">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A71083">
        <w:rPr>
          <w:rStyle w:val="StyleUnderline"/>
        </w:rPr>
        <w:t xml:space="preserve">When do you think the war will end? </w:t>
      </w:r>
      <w:r w:rsidRPr="00A71083">
        <w:rPr>
          <w:sz w:val="14"/>
        </w:rPr>
        <w:t xml:space="preserve">Either in the next month and a half, or it’ll be years. </w:t>
      </w:r>
      <w:proofErr w:type="spellStart"/>
      <w:r w:rsidRPr="00A71083">
        <w:rPr>
          <w:sz w:val="14"/>
        </w:rPr>
        <w:t>Goemans</w:t>
      </w:r>
      <w:proofErr w:type="spellEnd"/>
      <w:r w:rsidRPr="00A71083">
        <w:rPr>
          <w:sz w:val="14"/>
        </w:rPr>
        <w:t xml:space="preserve">: </w:t>
      </w:r>
      <w:r w:rsidRPr="00A71083">
        <w:rPr>
          <w:rStyle w:val="StyleUnderline"/>
        </w:rPr>
        <w:t xml:space="preserve">Either in the next month and a half, or it’ll be years. Months, if the new class of Russian conscripts in April fails to turn up. </w:t>
      </w:r>
      <w:proofErr w:type="gramStart"/>
      <w:r w:rsidRPr="00A71083">
        <w:rPr>
          <w:sz w:val="14"/>
        </w:rPr>
        <w:t>Otherwise</w:t>
      </w:r>
      <w:proofErr w:type="gramEnd"/>
      <w:r w:rsidRPr="00A71083">
        <w:rPr>
          <w:sz w:val="14"/>
        </w:rPr>
        <w:t xml:space="preserve"> I’m not optimistic. It’ll</w:t>
      </w:r>
      <w:r w:rsidRPr="00E35501">
        <w:rPr>
          <w:sz w:val="14"/>
        </w:rPr>
        <w:t xml:space="preserve"> be ongoing bloodshed, pulverizing of Ukrainian cities, coupled with insurgencies, and Russia will never have full control of Ukraine. </w:t>
      </w:r>
      <w:r w:rsidRPr="00A4144D">
        <w:rPr>
          <w:rStyle w:val="StyleUnderline"/>
        </w:rPr>
        <w:t xml:space="preserve">But going back to the </w:t>
      </w:r>
      <w:r w:rsidRPr="00E35501">
        <w:rPr>
          <w:rStyle w:val="StyleUnderline"/>
          <w:highlight w:val="green"/>
        </w:rPr>
        <w:t>video of</w:t>
      </w:r>
      <w:r w:rsidRPr="00A4144D">
        <w:rPr>
          <w:rStyle w:val="StyleUnderline"/>
        </w:rPr>
        <w:t xml:space="preserve"> the </w:t>
      </w:r>
      <w:r w:rsidRPr="00E35501">
        <w:rPr>
          <w:rStyle w:val="StyleUnderline"/>
          <w:highlight w:val="green"/>
        </w:rPr>
        <w:t>captured Russian soldier</w:t>
      </w:r>
      <w:r w:rsidRPr="00A4144D">
        <w:rPr>
          <w:rStyle w:val="StyleUnderline"/>
        </w:rPr>
        <w:t xml:space="preserve"> who was </w:t>
      </w:r>
      <w:r w:rsidRPr="00E35501">
        <w:rPr>
          <w:rStyle w:val="StyleUnderline"/>
          <w:highlight w:val="green"/>
        </w:rPr>
        <w:t>ashamed of taking part in</w:t>
      </w:r>
      <w:r w:rsidRPr="00A4144D">
        <w:rPr>
          <w:rStyle w:val="StyleUnderline"/>
        </w:rPr>
        <w:t xml:space="preserve"> the </w:t>
      </w:r>
      <w:r w:rsidRPr="00E35501">
        <w:rPr>
          <w:rStyle w:val="StyleUnderline"/>
          <w:highlight w:val="green"/>
        </w:rPr>
        <w:t>invasion</w:t>
      </w:r>
      <w:r w:rsidRPr="00A4144D">
        <w:rPr>
          <w:rStyle w:val="StyleUnderline"/>
        </w:rPr>
        <w:t xml:space="preserve"> of Ukraine: If he returns to Russia, he’ll most likely be killed. Yet, he’s speaking up and </w:t>
      </w:r>
      <w:r w:rsidRPr="00E35501">
        <w:rPr>
          <w:rStyle w:val="StyleUnderline"/>
          <w:highlight w:val="green"/>
        </w:rPr>
        <w:t>he’s hoping that he</w:t>
      </w:r>
      <w:r w:rsidRPr="00A4144D">
        <w:rPr>
          <w:rStyle w:val="StyleUnderline"/>
        </w:rPr>
        <w:t xml:space="preserve"> </w:t>
      </w:r>
      <w:r w:rsidRPr="00E35501">
        <w:rPr>
          <w:rStyle w:val="StyleUnderline"/>
          <w:highlight w:val="green"/>
        </w:rPr>
        <w:t>affects another guy</w:t>
      </w:r>
      <w:r w:rsidRPr="00A4144D">
        <w:rPr>
          <w:rStyle w:val="StyleUnderline"/>
        </w:rPr>
        <w:t xml:space="preserve">, and then maybe two other guys, </w:t>
      </w:r>
      <w:r w:rsidRPr="00E35501">
        <w:rPr>
          <w:rStyle w:val="StyleUnderline"/>
          <w:highlight w:val="green"/>
        </w:rPr>
        <w:t>and it spreads</w:t>
      </w:r>
      <w:r w:rsidRPr="00A4144D">
        <w:rPr>
          <w:rStyle w:val="StyleUnderline"/>
        </w:rPr>
        <w:t xml:space="preserve"> like that. </w:t>
      </w:r>
      <w:r w:rsidRPr="00E35501">
        <w:rPr>
          <w:rStyle w:val="StyleUnderline"/>
          <w:highlight w:val="green"/>
        </w:rPr>
        <w:t>That’s how an</w:t>
      </w:r>
      <w:r w:rsidRPr="00A4144D">
        <w:rPr>
          <w:rStyle w:val="StyleUnderline"/>
        </w:rPr>
        <w:t xml:space="preserve"> </w:t>
      </w:r>
      <w:r w:rsidRPr="00E35501">
        <w:rPr>
          <w:rStyle w:val="StyleUnderline"/>
          <w:highlight w:val="green"/>
        </w:rPr>
        <w:t xml:space="preserve">army </w:t>
      </w:r>
      <w:proofErr w:type="gramStart"/>
      <w:r w:rsidRPr="00E35501">
        <w:rPr>
          <w:rStyle w:val="StyleUnderline"/>
          <w:highlight w:val="green"/>
        </w:rPr>
        <w:t>dissolves</w:t>
      </w:r>
      <w:proofErr w:type="gramEnd"/>
      <w:r w:rsidRPr="00A4144D">
        <w:rPr>
          <w:rStyle w:val="StyleUnderline"/>
        </w:rPr>
        <w:t>. On the other hand, that’s also how a Ukrainian army becomes more determined.</w:t>
      </w:r>
    </w:p>
    <w:p w14:paraId="69B61DB6" w14:textId="77777777" w:rsidR="002E519D" w:rsidRDefault="002E519D" w:rsidP="002E519D">
      <w:pPr>
        <w:pStyle w:val="Heading4"/>
      </w:pPr>
      <w:r>
        <w:t xml:space="preserve">Ukrainian propaganda is </w:t>
      </w:r>
      <w:r w:rsidRPr="00181EF2">
        <w:rPr>
          <w:u w:val="single"/>
        </w:rPr>
        <w:t>key</w:t>
      </w:r>
      <w:r>
        <w:t xml:space="preserve"> to defeating Russia. </w:t>
      </w:r>
    </w:p>
    <w:p w14:paraId="0A9EBE2A" w14:textId="77777777" w:rsidR="002E519D" w:rsidRDefault="002E519D" w:rsidP="002E519D">
      <w:r>
        <w:t xml:space="preserve">Stuart A. </w:t>
      </w:r>
      <w:r w:rsidRPr="00181EF2">
        <w:rPr>
          <w:rStyle w:val="Style13ptBold"/>
        </w:rPr>
        <w:t>Thompson 22</w:t>
      </w:r>
      <w:r>
        <w:t xml:space="preserve"> (reporter in the technology department covering misinformation and disinformation.) and Davey Alba (technology reporter covering disinformation. In 2019, she won a Livingston Award for excellence in international reporting and a Mirror Award) 3/3/2022, </w:t>
      </w:r>
      <w:proofErr w:type="spellStart"/>
      <w:r>
        <w:t>nytimes</w:t>
      </w:r>
      <w:proofErr w:type="spellEnd"/>
      <w:r>
        <w:t xml:space="preserve">, </w:t>
      </w:r>
      <w:r w:rsidRPr="00087415">
        <w:t>Fact and Mythmaking Blend in Ukraine’s Information War</w:t>
      </w:r>
      <w:r>
        <w:t xml:space="preserve">, </w:t>
      </w:r>
      <w:r w:rsidRPr="00CA4DCA">
        <w:t>https://www.nytimes.com/2022/03/03/technology/ukraine-war-misinfo.html</w:t>
      </w:r>
    </w:p>
    <w:p w14:paraId="06F20C15" w14:textId="77777777" w:rsidR="002E519D" w:rsidRPr="00181EF2" w:rsidRDefault="002E519D" w:rsidP="002E519D">
      <w:pPr>
        <w:rPr>
          <w:sz w:val="14"/>
        </w:rPr>
      </w:pPr>
      <w:r w:rsidRPr="00181EF2">
        <w:rPr>
          <w:sz w:val="14"/>
        </w:rPr>
        <w:t>Just days into the Russian invasion of Ukraine, a pilot with a mysterious nickname was quickly becoming the conflict’s first wartime hero. Named the Ghost of Kyiv, the ace fighter had apparently single-handedly shot down several Russian fighter jets.</w:t>
      </w:r>
      <w:r>
        <w:rPr>
          <w:sz w:val="14"/>
        </w:rPr>
        <w:t xml:space="preserve"> </w:t>
      </w:r>
      <w:r w:rsidRPr="00181EF2">
        <w:rPr>
          <w:sz w:val="14"/>
        </w:rPr>
        <w:t>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w:t>
      </w:r>
      <w:r>
        <w:rPr>
          <w:sz w:val="14"/>
        </w:rPr>
        <w:t xml:space="preserve"> </w:t>
      </w:r>
      <w:r w:rsidRPr="00181EF2">
        <w:rPr>
          <w:sz w:val="14"/>
        </w:rPr>
        <w:t xml:space="preserve">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w:t>
      </w:r>
      <w:proofErr w:type="spellStart"/>
      <w:r w:rsidRPr="00181EF2">
        <w:rPr>
          <w:sz w:val="14"/>
        </w:rPr>
        <w:t>TikTok</w:t>
      </w:r>
      <w:proofErr w:type="spellEnd"/>
      <w:r w:rsidRPr="00181EF2">
        <w:rPr>
          <w:sz w:val="14"/>
        </w:rPr>
        <w:t xml:space="preserve"> videos with the hashtag #ghostofkyiv reached 200 million views.</w:t>
      </w:r>
      <w:r>
        <w:rPr>
          <w:sz w:val="14"/>
        </w:rPr>
        <w:t xml:space="preserve"> </w:t>
      </w:r>
      <w:r w:rsidRPr="00181EF2">
        <w:rPr>
          <w:sz w:val="14"/>
        </w:rPr>
        <w:t>There was just one problem: The Ghost of Kyiv may be a myth.</w:t>
      </w:r>
      <w:r>
        <w:rPr>
          <w:sz w:val="14"/>
        </w:rPr>
        <w:t xml:space="preserve"> </w:t>
      </w:r>
      <w:r w:rsidRPr="00181EF2">
        <w:rPr>
          <w:sz w:val="14"/>
        </w:rPr>
        <w:t>While there are</w:t>
      </w:r>
      <w:r>
        <w:rPr>
          <w:sz w:val="14"/>
        </w:rPr>
        <w:t xml:space="preserve"> </w:t>
      </w:r>
      <w:r w:rsidRPr="00181EF2">
        <w:rPr>
          <w:sz w:val="14"/>
        </w:rPr>
        <w:t>reports</w:t>
      </w:r>
      <w:r>
        <w:rPr>
          <w:sz w:val="14"/>
        </w:rPr>
        <w:t xml:space="preserve"> </w:t>
      </w:r>
      <w:r w:rsidRPr="00181EF2">
        <w:rPr>
          <w:sz w:val="14"/>
        </w:rPr>
        <w:t>of some Russian planes that were destroyed in combat, there is no information linking them to a single Ukrainian pilot. One of the first videos that went viral, which was included in the montage shared by the official Ukraine Twitter account, was a computer rendering from</w:t>
      </w:r>
      <w:r>
        <w:rPr>
          <w:sz w:val="14"/>
        </w:rPr>
        <w:t xml:space="preserve"> </w:t>
      </w:r>
      <w:r w:rsidRPr="00181EF2">
        <w:rPr>
          <w:sz w:val="14"/>
        </w:rPr>
        <w:t>a combat flight simulator</w:t>
      </w:r>
      <w:r>
        <w:rPr>
          <w:sz w:val="14"/>
        </w:rPr>
        <w:t xml:space="preserve"> </w:t>
      </w:r>
      <w:r w:rsidRPr="00181EF2">
        <w:rPr>
          <w:sz w:val="14"/>
        </w:rPr>
        <w:t>originally uploaded by a YouTube user with just 3,000 subscribers. And a photo supposedly confirming the</w:t>
      </w:r>
      <w:r>
        <w:rPr>
          <w:sz w:val="14"/>
        </w:rPr>
        <w:t xml:space="preserve"> </w:t>
      </w:r>
      <w:r w:rsidRPr="00181EF2">
        <w:rPr>
          <w:sz w:val="14"/>
        </w:rPr>
        <w:t>fighter’s existence, shared by a former president of Ukraine, Petro Poroshenko, was from a 2019</w:t>
      </w:r>
      <w:r>
        <w:rPr>
          <w:sz w:val="14"/>
        </w:rPr>
        <w:t xml:space="preserve"> </w:t>
      </w:r>
      <w:r w:rsidRPr="00181EF2">
        <w:rPr>
          <w:sz w:val="14"/>
        </w:rPr>
        <w:t>Twitter post</w:t>
      </w:r>
      <w:r>
        <w:rPr>
          <w:sz w:val="14"/>
        </w:rPr>
        <w:t xml:space="preserve"> </w:t>
      </w:r>
      <w:r w:rsidRPr="00181EF2">
        <w:rPr>
          <w:sz w:val="14"/>
        </w:rPr>
        <w:t>by the Ukrainian defense ministry.</w:t>
      </w:r>
      <w:r>
        <w:rPr>
          <w:sz w:val="14"/>
        </w:rPr>
        <w:t xml:space="preserve"> </w:t>
      </w:r>
      <w:r w:rsidRPr="00181EF2">
        <w:rPr>
          <w:sz w:val="14"/>
        </w:rPr>
        <w:t>When the fact-checking website Snopes</w:t>
      </w:r>
      <w:r>
        <w:rPr>
          <w:sz w:val="14"/>
        </w:rPr>
        <w:t xml:space="preserve"> </w:t>
      </w:r>
      <w:r w:rsidRPr="00181EF2">
        <w:rPr>
          <w:sz w:val="14"/>
        </w:rPr>
        <w:t>published an article</w:t>
      </w:r>
      <w:r>
        <w:rPr>
          <w:sz w:val="14"/>
        </w:rPr>
        <w:t xml:space="preserve"> </w:t>
      </w:r>
      <w:r w:rsidRPr="00181EF2">
        <w:rPr>
          <w:sz w:val="14"/>
        </w:rPr>
        <w:t>debunking the video, some social media users pushed back.</w:t>
      </w:r>
      <w:r>
        <w:rPr>
          <w:sz w:val="14"/>
        </w:rPr>
        <w:t xml:space="preserve"> </w:t>
      </w:r>
      <w:r w:rsidRPr="00181EF2">
        <w:rPr>
          <w:sz w:val="14"/>
        </w:rPr>
        <w:t>“Why can’t we just let people believe some things?” one Twitter user replied. “If the Russians believe it, it brings fear. If the Ukrainians believe it, it gives them hope.”</w:t>
      </w:r>
      <w:r>
        <w:rPr>
          <w:sz w:val="14"/>
        </w:rPr>
        <w:t xml:space="preserve"> </w:t>
      </w:r>
      <w:r w:rsidRPr="00181EF2">
        <w:rPr>
          <w:b/>
          <w:bCs/>
          <w:highlight w:val="green"/>
          <w:u w:val="single"/>
        </w:rPr>
        <w:t>In the info</w:t>
      </w:r>
      <w:r w:rsidRPr="00747DFC">
        <w:rPr>
          <w:b/>
          <w:bCs/>
          <w:u w:val="single"/>
        </w:rPr>
        <w:t xml:space="preserve">rmation </w:t>
      </w:r>
      <w:r w:rsidRPr="00181EF2">
        <w:rPr>
          <w:b/>
          <w:bCs/>
          <w:highlight w:val="green"/>
          <w:u w:val="single"/>
        </w:rPr>
        <w:t>war over</w:t>
      </w:r>
      <w:r w:rsidRPr="00747DFC">
        <w:rPr>
          <w:b/>
          <w:bCs/>
          <w:u w:val="single"/>
        </w:rPr>
        <w:t xml:space="preserve"> the invasion of </w:t>
      </w:r>
      <w:r w:rsidRPr="00181EF2">
        <w:rPr>
          <w:b/>
          <w:bCs/>
          <w:highlight w:val="green"/>
          <w:u w:val="single"/>
        </w:rPr>
        <w:t>Ukraine</w:t>
      </w:r>
      <w:r w:rsidRPr="00747DFC">
        <w:rPr>
          <w:b/>
          <w:bCs/>
          <w:u w:val="single"/>
        </w:rPr>
        <w:t xml:space="preserve">, some of the </w:t>
      </w:r>
      <w:r w:rsidRPr="00181EF2">
        <w:rPr>
          <w:b/>
          <w:bCs/>
          <w:highlight w:val="green"/>
          <w:u w:val="single"/>
        </w:rPr>
        <w:t>country’s</w:t>
      </w:r>
      <w:r w:rsidRPr="00747DFC">
        <w:rPr>
          <w:b/>
          <w:bCs/>
          <w:u w:val="single"/>
        </w:rPr>
        <w:t xml:space="preserve"> official accounts have </w:t>
      </w:r>
      <w:r w:rsidRPr="00181EF2">
        <w:rPr>
          <w:b/>
          <w:bCs/>
          <w:highlight w:val="green"/>
          <w:u w:val="single"/>
        </w:rPr>
        <w:t>pushed stories</w:t>
      </w:r>
      <w:r w:rsidRPr="00747DFC">
        <w:rPr>
          <w:b/>
          <w:bCs/>
          <w:u w:val="single"/>
        </w:rPr>
        <w:t xml:space="preserve"> with questionable veracity, spreading anecdotes, gripping on-the-ground accounts and even some unverified information that was later proved false, in a rapid jumble of fact and myth.</w:t>
      </w:r>
      <w:r>
        <w:rPr>
          <w:b/>
          <w:bCs/>
          <w:u w:val="single"/>
        </w:rPr>
        <w:t xml:space="preserve"> </w:t>
      </w:r>
      <w:r w:rsidRPr="00181EF2">
        <w:rPr>
          <w:sz w:val="14"/>
        </w:rPr>
        <w:t>The claims by Ukraine do not compare to the falsehoods being spread by Russia, which laid the groundwork for a</w:t>
      </w:r>
      <w:r>
        <w:rPr>
          <w:sz w:val="14"/>
        </w:rPr>
        <w:t xml:space="preserve"> </w:t>
      </w:r>
      <w:r w:rsidRPr="00181EF2">
        <w:rPr>
          <w:sz w:val="14"/>
        </w:rPr>
        <w:t>“false flag” operation</w:t>
      </w:r>
      <w:r>
        <w:rPr>
          <w:sz w:val="14"/>
        </w:rPr>
        <w:t xml:space="preserve"> </w:t>
      </w:r>
      <w:r w:rsidRPr="00181EF2">
        <w:rPr>
          <w:sz w:val="14"/>
        </w:rPr>
        <w:t>in the lead-up to the invasion, which the Biden administration sought to derail. As the invasion neared, Russia falsely claimed that it was responding to Ukrainian aggression and liberating citizens from fascists and neo-Nazis. And since the assault began, Russia made baseless claims that Ukrainians had indiscriminately bombed hospitals and killed civilians.</w:t>
      </w:r>
      <w:r>
        <w:rPr>
          <w:sz w:val="14"/>
        </w:rPr>
        <w:t xml:space="preserve"> </w:t>
      </w:r>
      <w:r w:rsidRPr="00747DFC">
        <w:rPr>
          <w:b/>
          <w:bCs/>
          <w:u w:val="single"/>
        </w:rPr>
        <w:t xml:space="preserve">Instead, </w:t>
      </w:r>
      <w:r w:rsidRPr="00181EF2">
        <w:rPr>
          <w:b/>
          <w:bCs/>
          <w:highlight w:val="green"/>
          <w:u w:val="single"/>
        </w:rPr>
        <w:t>Ukraine’s online propaganda is</w:t>
      </w:r>
      <w:r w:rsidRPr="00747DFC">
        <w:rPr>
          <w:b/>
          <w:bCs/>
          <w:u w:val="single"/>
        </w:rPr>
        <w:t xml:space="preserve"> largely </w:t>
      </w:r>
      <w:r w:rsidRPr="00181EF2">
        <w:rPr>
          <w:b/>
          <w:bCs/>
          <w:highlight w:val="green"/>
          <w:u w:val="single"/>
        </w:rPr>
        <w:t>focused on its heroes</w:t>
      </w:r>
      <w:r w:rsidRPr="00747DFC">
        <w:rPr>
          <w:b/>
          <w:bCs/>
          <w:u w:val="single"/>
        </w:rPr>
        <w:t xml:space="preserve"> and martyrs, characters </w:t>
      </w:r>
      <w:r w:rsidRPr="00181EF2">
        <w:rPr>
          <w:b/>
          <w:bCs/>
          <w:highlight w:val="green"/>
          <w:u w:val="single"/>
        </w:rPr>
        <w:t>who</w:t>
      </w:r>
      <w:r w:rsidRPr="00747DFC">
        <w:rPr>
          <w:b/>
          <w:bCs/>
          <w:u w:val="single"/>
        </w:rPr>
        <w:t xml:space="preserve"> help </w:t>
      </w:r>
      <w:r w:rsidRPr="00181EF2">
        <w:rPr>
          <w:b/>
          <w:bCs/>
          <w:highlight w:val="green"/>
          <w:u w:val="single"/>
        </w:rPr>
        <w:t>dramatize</w:t>
      </w:r>
      <w:r w:rsidRPr="00747DFC">
        <w:rPr>
          <w:b/>
          <w:bCs/>
          <w:u w:val="single"/>
        </w:rPr>
        <w:t xml:space="preserve"> tales of</w:t>
      </w:r>
      <w:r>
        <w:rPr>
          <w:b/>
          <w:bCs/>
          <w:u w:val="single"/>
        </w:rPr>
        <w:t xml:space="preserve"> </w:t>
      </w:r>
      <w:r w:rsidRPr="00181EF2">
        <w:rPr>
          <w:b/>
          <w:bCs/>
          <w:highlight w:val="green"/>
          <w:u w:val="single"/>
        </w:rPr>
        <w:t>Ukrainian fortitude</w:t>
      </w:r>
      <w:r w:rsidRPr="00747DFC">
        <w:rPr>
          <w:b/>
          <w:bCs/>
          <w:u w:val="single"/>
        </w:rPr>
        <w:t xml:space="preserve"> and Russian aggression.</w:t>
      </w:r>
      <w:r>
        <w:rPr>
          <w:b/>
          <w:bCs/>
          <w:u w:val="single"/>
        </w:rPr>
        <w:t xml:space="preserve"> </w:t>
      </w:r>
      <w:r w:rsidRPr="00181EF2">
        <w:rPr>
          <w:sz w:val="14"/>
        </w:rPr>
        <w:t>But the Ukrainian claims on social media have also raised thorny questions about how false and unproven content should be handled during war — when lives are at stake and a Western ally is fighting for its survival against a powerful invading force.</w:t>
      </w:r>
      <w:r>
        <w:rPr>
          <w:sz w:val="14"/>
        </w:rPr>
        <w:t xml:space="preserve"> </w:t>
      </w:r>
      <w:r w:rsidRPr="00747DFC">
        <w:rPr>
          <w:b/>
          <w:bCs/>
          <w:u w:val="single"/>
        </w:rPr>
        <w:t>“</w:t>
      </w:r>
      <w:r w:rsidRPr="00181EF2">
        <w:rPr>
          <w:b/>
          <w:bCs/>
          <w:highlight w:val="green"/>
          <w:u w:val="single"/>
        </w:rPr>
        <w:t xml:space="preserve">Ukraine is </w:t>
      </w:r>
      <w:r w:rsidRPr="00181EF2">
        <w:rPr>
          <w:b/>
          <w:bCs/>
          <w:highlight w:val="green"/>
          <w:u w:val="single"/>
        </w:rPr>
        <w:lastRenderedPageBreak/>
        <w:t>involved in</w:t>
      </w:r>
      <w:r w:rsidRPr="00747DFC">
        <w:rPr>
          <w:b/>
          <w:bCs/>
          <w:u w:val="single"/>
        </w:rPr>
        <w:t xml:space="preserve"> pretty classic </w:t>
      </w:r>
      <w:r w:rsidRPr="00181EF2">
        <w:rPr>
          <w:b/>
          <w:bCs/>
          <w:highlight w:val="green"/>
          <w:u w:val="single"/>
        </w:rPr>
        <w:t>propaganda</w:t>
      </w:r>
      <w:r w:rsidRPr="00747DFC">
        <w:rPr>
          <w:b/>
          <w:bCs/>
          <w:u w:val="single"/>
        </w:rPr>
        <w:t xml:space="preserve">,” said Laura Edelson, a computer scientist studying misinformation at New York University. “They are </w:t>
      </w:r>
      <w:r w:rsidRPr="00181EF2">
        <w:rPr>
          <w:b/>
          <w:bCs/>
          <w:highlight w:val="green"/>
          <w:u w:val="single"/>
        </w:rPr>
        <w:t>telling stories that support their narrative</w:t>
      </w:r>
      <w:r w:rsidRPr="00747DFC">
        <w:rPr>
          <w:b/>
          <w:bCs/>
          <w:u w:val="single"/>
        </w:rPr>
        <w:t>. Sometimes false information is making its way in there, too, and more of it is getting through because of the overall environment.”</w:t>
      </w:r>
      <w:r>
        <w:rPr>
          <w:b/>
          <w:bCs/>
          <w:u w:val="single"/>
        </w:rPr>
        <w:t xml:space="preserve"> </w:t>
      </w:r>
      <w:r w:rsidRPr="00181EF2">
        <w:rPr>
          <w:b/>
          <w:bCs/>
          <w:u w:val="single"/>
        </w:rPr>
        <w:t xml:space="preserve">Anecdotes </w:t>
      </w:r>
      <w:r w:rsidRPr="00181EF2">
        <w:rPr>
          <w:b/>
          <w:bCs/>
          <w:highlight w:val="green"/>
          <w:u w:val="single"/>
        </w:rPr>
        <w:t>detailing Ukrainian bravery or Russian brutality are crucial to the</w:t>
      </w:r>
      <w:r w:rsidRPr="00747DFC">
        <w:rPr>
          <w:b/>
          <w:bCs/>
          <w:u w:val="single"/>
        </w:rPr>
        <w:t xml:space="preserve"> country’s </w:t>
      </w:r>
      <w:r w:rsidRPr="00181EF2">
        <w:rPr>
          <w:b/>
          <w:bCs/>
          <w:highlight w:val="green"/>
          <w:u w:val="single"/>
        </w:rPr>
        <w:t>war plan</w:t>
      </w:r>
      <w:r w:rsidRPr="00747DFC">
        <w:rPr>
          <w:b/>
          <w:bCs/>
          <w:u w:val="single"/>
        </w:rPr>
        <w:t>, according to experts, and they are part of established war doctrine that values winning not just individual skirmishes but also the hearts and minds of citizens and international observers.</w:t>
      </w:r>
      <w:r>
        <w:rPr>
          <w:b/>
          <w:bCs/>
          <w:u w:val="single"/>
        </w:rPr>
        <w:t xml:space="preserve"> </w:t>
      </w:r>
      <w:r w:rsidRPr="00747DFC">
        <w:rPr>
          <w:b/>
          <w:bCs/>
          <w:u w:val="single"/>
        </w:rPr>
        <w:t xml:space="preserve">That is especially important during this conflict, as Ukrainians try </w:t>
      </w:r>
      <w:r w:rsidRPr="00181EF2">
        <w:rPr>
          <w:b/>
          <w:bCs/>
          <w:highlight w:val="green"/>
          <w:u w:val="single"/>
        </w:rPr>
        <w:t>to keep morale high</w:t>
      </w:r>
      <w:r w:rsidRPr="00747DFC">
        <w:rPr>
          <w:b/>
          <w:bCs/>
          <w:u w:val="single"/>
        </w:rPr>
        <w:t xml:space="preserve"> among the fighters </w:t>
      </w:r>
      <w:r w:rsidRPr="00181EF2">
        <w:rPr>
          <w:b/>
          <w:bCs/>
          <w:highlight w:val="green"/>
          <w:u w:val="single"/>
        </w:rPr>
        <w:t>and marshal global support</w:t>
      </w:r>
      <w:r w:rsidRPr="00747DFC">
        <w:rPr>
          <w:b/>
          <w:bCs/>
          <w:u w:val="single"/>
        </w:rPr>
        <w:t xml:space="preserve"> for their cause.</w:t>
      </w:r>
      <w:r>
        <w:rPr>
          <w:b/>
          <w:bCs/>
          <w:u w:val="single"/>
        </w:rPr>
        <w:t xml:space="preserve"> </w:t>
      </w:r>
      <w:r w:rsidRPr="00747DFC">
        <w:rPr>
          <w:b/>
          <w:bCs/>
          <w:u w:val="single"/>
        </w:rPr>
        <w:t>“</w:t>
      </w:r>
      <w:r w:rsidRPr="00181EF2">
        <w:rPr>
          <w:b/>
          <w:bCs/>
          <w:highlight w:val="green"/>
          <w:u w:val="single"/>
        </w:rPr>
        <w:t>If Ukraine had no messages</w:t>
      </w:r>
      <w:r w:rsidRPr="00747DFC">
        <w:rPr>
          <w:b/>
          <w:bCs/>
          <w:u w:val="single"/>
        </w:rPr>
        <w:t xml:space="preserve"> of the righteousness of its cause, </w:t>
      </w:r>
      <w:r w:rsidRPr="00181EF2">
        <w:rPr>
          <w:b/>
          <w:bCs/>
          <w:highlight w:val="green"/>
          <w:u w:val="single"/>
        </w:rPr>
        <w:t>the popularity</w:t>
      </w:r>
      <w:r w:rsidRPr="00747DFC">
        <w:rPr>
          <w:b/>
          <w:bCs/>
          <w:u w:val="single"/>
        </w:rPr>
        <w:t xml:space="preserve"> of its cause, the valor of its heroes, the suffering of its populace, then it </w:t>
      </w:r>
      <w:r w:rsidRPr="00181EF2">
        <w:rPr>
          <w:b/>
          <w:bCs/>
          <w:highlight w:val="green"/>
          <w:u w:val="single"/>
        </w:rPr>
        <w:t>would lose</w:t>
      </w:r>
      <w:r w:rsidRPr="00747DFC">
        <w:rPr>
          <w:b/>
          <w:bCs/>
          <w:u w:val="single"/>
        </w:rPr>
        <w:t xml:space="preserve">,” said Peter W. Singer, a strategist and senior fellow at New America, a think tank in Washington. “Not just the information war, but </w:t>
      </w:r>
      <w:r w:rsidRPr="00181EF2">
        <w:rPr>
          <w:b/>
          <w:bCs/>
          <w:highlight w:val="green"/>
          <w:u w:val="single"/>
        </w:rPr>
        <w:t>it would lose the</w:t>
      </w:r>
      <w:r w:rsidRPr="00747DFC">
        <w:rPr>
          <w:b/>
          <w:bCs/>
          <w:u w:val="single"/>
        </w:rPr>
        <w:t xml:space="preserve"> overall </w:t>
      </w:r>
      <w:r w:rsidRPr="00181EF2">
        <w:rPr>
          <w:b/>
          <w:bCs/>
          <w:highlight w:val="green"/>
          <w:u w:val="single"/>
        </w:rPr>
        <w:t>war</w:t>
      </w:r>
      <w:r w:rsidRPr="00747DFC">
        <w:rPr>
          <w:b/>
          <w:bCs/>
          <w:u w:val="single"/>
        </w:rPr>
        <w:t>.”</w:t>
      </w:r>
      <w:r>
        <w:rPr>
          <w:b/>
          <w:bCs/>
          <w:u w:val="single"/>
        </w:rPr>
        <w:t xml:space="preserve"> </w:t>
      </w:r>
      <w:r w:rsidRPr="00181EF2">
        <w:rPr>
          <w:sz w:val="14"/>
        </w:rPr>
        <w:t>In previous wars, combatants would try to sabotage enemy communication and limit the spread of wartime propaganda, even cutting physical communication lines like</w:t>
      </w:r>
      <w:r>
        <w:rPr>
          <w:sz w:val="14"/>
        </w:rPr>
        <w:t xml:space="preserve"> </w:t>
      </w:r>
      <w:r w:rsidRPr="00181EF2">
        <w:rPr>
          <w:sz w:val="14"/>
        </w:rPr>
        <w:t xml:space="preserve">telegraph cables. </w:t>
      </w:r>
      <w:r w:rsidRPr="00747DFC">
        <w:rPr>
          <w:b/>
          <w:bCs/>
          <w:u w:val="single"/>
        </w:rPr>
        <w:t>But there are fewer such cables in the internet age, so in addition to downing</w:t>
      </w:r>
      <w:r>
        <w:rPr>
          <w:b/>
          <w:bCs/>
          <w:u w:val="single"/>
        </w:rPr>
        <w:t xml:space="preserve"> </w:t>
      </w:r>
      <w:r w:rsidRPr="00747DFC">
        <w:rPr>
          <w:b/>
          <w:bCs/>
          <w:u w:val="single"/>
        </w:rPr>
        <w:t>communication towers</w:t>
      </w:r>
      <w:r>
        <w:rPr>
          <w:b/>
          <w:bCs/>
          <w:u w:val="single"/>
        </w:rPr>
        <w:t xml:space="preserve"> </w:t>
      </w:r>
      <w:r w:rsidRPr="00747DFC">
        <w:rPr>
          <w:b/>
          <w:bCs/>
          <w:u w:val="single"/>
        </w:rPr>
        <w:t>and</w:t>
      </w:r>
      <w:r>
        <w:rPr>
          <w:b/>
          <w:bCs/>
          <w:u w:val="single"/>
        </w:rPr>
        <w:t xml:space="preserve"> </w:t>
      </w:r>
      <w:r w:rsidRPr="00747DFC">
        <w:rPr>
          <w:b/>
          <w:bCs/>
          <w:u w:val="single"/>
        </w:rPr>
        <w:t>disrupting pockets of internet access, the modern strategy involves flooding the internet with viral messages that drown out opposing narratives.</w:t>
      </w:r>
      <w:r>
        <w:rPr>
          <w:b/>
          <w:bCs/>
          <w:u w:val="single"/>
        </w:rPr>
        <w:t xml:space="preserve"> </w:t>
      </w:r>
      <w:r w:rsidRPr="00747DFC">
        <w:rPr>
          <w:b/>
          <w:bCs/>
          <w:u w:val="single"/>
        </w:rPr>
        <w:t>That digital battle moved at startling speed, experts noted, using an array of social media accounts, official websites and news conferences streamed online to spread Ukraine’s message.</w:t>
      </w:r>
      <w:r>
        <w:rPr>
          <w:b/>
          <w:bCs/>
          <w:u w:val="single"/>
        </w:rPr>
        <w:t xml:space="preserve"> </w:t>
      </w:r>
      <w:r w:rsidRPr="00747DFC">
        <w:rPr>
          <w:b/>
          <w:bCs/>
          <w:u w:val="single"/>
        </w:rPr>
        <w:t>“You have to have the message that goes the most viral,” Mr. Singer said.</w:t>
      </w:r>
      <w:r>
        <w:rPr>
          <w:b/>
          <w:bCs/>
          <w:u w:val="single"/>
        </w:rPr>
        <w:t xml:space="preserve"> </w:t>
      </w:r>
      <w:r w:rsidRPr="00181EF2">
        <w:rPr>
          <w:sz w:val="14"/>
        </w:rPr>
        <w:t>That was the case with another report from Ukraine involving a remarkable confrontation on Snake Island, an outpost in the Black Sea. According to an</w:t>
      </w:r>
      <w:r>
        <w:rPr>
          <w:sz w:val="14"/>
        </w:rPr>
        <w:t xml:space="preserve"> </w:t>
      </w:r>
      <w:r w:rsidRPr="00181EF2">
        <w:rPr>
          <w:sz w:val="14"/>
        </w:rPr>
        <w:t>audio</w:t>
      </w:r>
      <w:r>
        <w:rPr>
          <w:sz w:val="14"/>
        </w:rPr>
        <w:t xml:space="preserve"> </w:t>
      </w:r>
      <w:r w:rsidRPr="00181EF2">
        <w:rPr>
          <w:sz w:val="14"/>
        </w:rPr>
        <w:t>recording released by Pravda, a Ukrainian newspaper, and later</w:t>
      </w:r>
      <w:r>
        <w:rPr>
          <w:sz w:val="14"/>
        </w:rPr>
        <w:t xml:space="preserve"> </w:t>
      </w:r>
      <w:r w:rsidRPr="00181EF2">
        <w:rPr>
          <w:sz w:val="14"/>
        </w:rPr>
        <w:t>verified</w:t>
      </w:r>
      <w:r>
        <w:rPr>
          <w:sz w:val="14"/>
        </w:rPr>
        <w:t xml:space="preserve"> </w:t>
      </w:r>
      <w:r w:rsidRPr="00181EF2">
        <w:rPr>
          <w:sz w:val="14"/>
        </w:rPr>
        <w:t>by Ukraine officials, 13 border guards were offered a frightening ultimatum by an advancing Russian military unit: Surrender or face an attack. The Ukrainians responded instead with an expletive, before apparently being killed.</w:t>
      </w:r>
      <w:r>
        <w:rPr>
          <w:sz w:val="14"/>
        </w:rPr>
        <w:t xml:space="preserve"> </w:t>
      </w:r>
      <w:r w:rsidRPr="00181EF2">
        <w:rPr>
          <w:sz w:val="14"/>
        </w:rPr>
        <w:t>Audio of the exchange went viral on social media, and the clip posted on Feb. 24 by Pravda received more than 3.5 million views on YouTube. President Volodymyr Zelensky of Ukraine personally</w:t>
      </w:r>
      <w:r>
        <w:rPr>
          <w:sz w:val="14"/>
        </w:rPr>
        <w:t xml:space="preserve"> </w:t>
      </w:r>
      <w:r w:rsidRPr="00181EF2">
        <w:rPr>
          <w:sz w:val="14"/>
        </w:rPr>
        <w:t>announced the deaths</w:t>
      </w:r>
      <w:r>
        <w:rPr>
          <w:sz w:val="14"/>
        </w:rPr>
        <w:t xml:space="preserve"> </w:t>
      </w:r>
      <w:r w:rsidRPr="00181EF2">
        <w:rPr>
          <w:sz w:val="14"/>
        </w:rPr>
        <w:t>in a video, saying each guard would be awarded the title Hero of Ukraine.</w:t>
      </w:r>
      <w:r>
        <w:rPr>
          <w:sz w:val="14"/>
        </w:rPr>
        <w:t xml:space="preserve"> </w:t>
      </w:r>
      <w:r w:rsidRPr="00181EF2">
        <w:rPr>
          <w:sz w:val="14"/>
        </w:rPr>
        <w:t>But just days later, Ukrainian officials confirmed in a</w:t>
      </w:r>
      <w:r>
        <w:rPr>
          <w:sz w:val="14"/>
        </w:rPr>
        <w:t xml:space="preserve"> </w:t>
      </w:r>
      <w:r w:rsidRPr="00181EF2">
        <w:rPr>
          <w:sz w:val="14"/>
        </w:rPr>
        <w:t>Facebook post</w:t>
      </w:r>
      <w:r>
        <w:rPr>
          <w:sz w:val="14"/>
        </w:rPr>
        <w:t xml:space="preserve"> </w:t>
      </w:r>
      <w:r w:rsidRPr="00181EF2">
        <w:rPr>
          <w:sz w:val="14"/>
        </w:rPr>
        <w:t>that the men were still alive, taken prisoner by Russian forces.</w:t>
      </w:r>
      <w:r>
        <w:rPr>
          <w:sz w:val="14"/>
        </w:rPr>
        <w:t xml:space="preserve"> </w:t>
      </w:r>
      <w:r w:rsidRPr="00181EF2">
        <w:rPr>
          <w:sz w:val="14"/>
        </w:rPr>
        <w:t>Social media has become the main conduit for pushing the information, verified or not, giving tech companies a role in the information war, too.</w:t>
      </w:r>
      <w:r>
        <w:rPr>
          <w:sz w:val="14"/>
        </w:rPr>
        <w:t xml:space="preserve"> </w:t>
      </w:r>
      <w:r w:rsidRPr="00181EF2">
        <w:rPr>
          <w:sz w:val="14"/>
        </w:rPr>
        <w:t>The fake Ghost of Kyiv video, for instance, was flagged as “out of context” by Twitter, but the montage posted to Ukraine’s official Twitter account received no such flag. The false photo posted by Mr. Poroshenko, the former Ukrainian president, also had no flag.</w:t>
      </w:r>
      <w:r>
        <w:rPr>
          <w:sz w:val="14"/>
        </w:rPr>
        <w:t xml:space="preserve"> </w:t>
      </w:r>
      <w:r w:rsidRPr="00181EF2">
        <w:rPr>
          <w:sz w:val="14"/>
        </w:rPr>
        <w:t>While Twitter monitors its service for harmful content, including manipulated or mislabeled videos, it said tweets simply mentioning the Ghost of Kyiv did not violate its rules.</w:t>
      </w:r>
      <w:r>
        <w:rPr>
          <w:sz w:val="14"/>
        </w:rPr>
        <w:t xml:space="preserve"> </w:t>
      </w:r>
      <w:r w:rsidRPr="00181EF2">
        <w:rPr>
          <w:sz w:val="14"/>
        </w:rPr>
        <w:t>“When we identify content and accounts that violate the Twitter Rules, we’ll take enforcement action,” the company said.</w:t>
      </w:r>
      <w:r>
        <w:rPr>
          <w:sz w:val="14"/>
        </w:rPr>
        <w:t xml:space="preserve"> </w:t>
      </w:r>
      <w:r w:rsidRPr="00181EF2">
        <w:rPr>
          <w:sz w:val="14"/>
        </w:rPr>
        <w:t>In exercising discretion over how unverified or false content is moderated, social media companies have decided to “pick a side,” said Alex Stamos, the director of the Stanford Internet Observatory and a former head of security at Facebook.</w:t>
      </w:r>
      <w:r>
        <w:rPr>
          <w:sz w:val="14"/>
        </w:rPr>
        <w:t xml:space="preserve"> </w:t>
      </w:r>
      <w:r w:rsidRPr="00747DFC">
        <w:rPr>
          <w:b/>
          <w:bCs/>
          <w:u w:val="single"/>
        </w:rPr>
        <w:t xml:space="preserve">“I think this demonstrates the limits of ‘fact-checking’ in a fast-moving battle with real lives at stake,” Mr. Stamos said. He added that technology platforms never created rules against misinformation overall, instead targeting specific behaviors, </w:t>
      </w:r>
      <w:proofErr w:type="gramStart"/>
      <w:r w:rsidRPr="00747DFC">
        <w:rPr>
          <w:b/>
          <w:bCs/>
          <w:u w:val="single"/>
        </w:rPr>
        <w:t>actors</w:t>
      </w:r>
      <w:proofErr w:type="gramEnd"/>
      <w:r w:rsidRPr="00747DFC">
        <w:rPr>
          <w:b/>
          <w:bCs/>
          <w:u w:val="single"/>
        </w:rPr>
        <w:t xml:space="preserve"> and content.</w:t>
      </w:r>
      <w:r>
        <w:rPr>
          <w:b/>
          <w:bCs/>
          <w:u w:val="single"/>
        </w:rPr>
        <w:t xml:space="preserve"> </w:t>
      </w:r>
      <w:r w:rsidRPr="00747DFC">
        <w:rPr>
          <w:b/>
          <w:bCs/>
          <w:u w:val="single"/>
        </w:rPr>
        <w:t>That leaves the truth behind some wartime narratives, like an</w:t>
      </w:r>
      <w:r>
        <w:rPr>
          <w:b/>
          <w:bCs/>
          <w:u w:val="single"/>
        </w:rPr>
        <w:t xml:space="preserve"> </w:t>
      </w:r>
      <w:r w:rsidRPr="00747DFC">
        <w:rPr>
          <w:b/>
          <w:bCs/>
          <w:u w:val="single"/>
        </w:rPr>
        <w:t>apparent assassination plot</w:t>
      </w:r>
      <w:r>
        <w:rPr>
          <w:b/>
          <w:bCs/>
          <w:u w:val="single"/>
        </w:rPr>
        <w:t xml:space="preserve"> </w:t>
      </w:r>
      <w:r w:rsidRPr="00747DFC">
        <w:rPr>
          <w:b/>
          <w:bCs/>
          <w:u w:val="single"/>
        </w:rPr>
        <w:t>against Mr. Zelensky or simply</w:t>
      </w:r>
      <w:r>
        <w:rPr>
          <w:b/>
          <w:bCs/>
          <w:u w:val="single"/>
        </w:rPr>
        <w:t xml:space="preserve"> </w:t>
      </w:r>
      <w:r w:rsidRPr="00747DFC">
        <w:rPr>
          <w:b/>
          <w:bCs/>
          <w:u w:val="single"/>
        </w:rPr>
        <w:t xml:space="preserve">the number of troops killed in battle, </w:t>
      </w:r>
      <w:proofErr w:type="gramStart"/>
      <w:r w:rsidRPr="00747DFC">
        <w:rPr>
          <w:b/>
          <w:bCs/>
          <w:u w:val="single"/>
        </w:rPr>
        <w:t>fairly elusive</w:t>
      </w:r>
      <w:proofErr w:type="gramEnd"/>
      <w:r w:rsidRPr="00747DFC">
        <w:rPr>
          <w:b/>
          <w:bCs/>
          <w:u w:val="single"/>
        </w:rPr>
        <w:t>, even as official accounts and news media share the information.</w:t>
      </w:r>
      <w:r>
        <w:rPr>
          <w:b/>
          <w:bCs/>
          <w:u w:val="single"/>
        </w:rPr>
        <w:t xml:space="preserve"> </w:t>
      </w:r>
      <w:r w:rsidRPr="00181EF2">
        <w:rPr>
          <w:sz w:val="14"/>
        </w:rPr>
        <w:t xml:space="preserve">Those narratives have continued as the war marches on, revealing the contours of an information war aimed not just at Western audiences but also at Russian citizens. At the United Nations on Monday, the Ukrainian ambassador, </w:t>
      </w:r>
      <w:proofErr w:type="spellStart"/>
      <w:r w:rsidRPr="00181EF2">
        <w:rPr>
          <w:sz w:val="14"/>
        </w:rPr>
        <w:t>Sergiy</w:t>
      </w:r>
      <w:proofErr w:type="spellEnd"/>
      <w:r w:rsidRPr="00181EF2">
        <w:rPr>
          <w:sz w:val="14"/>
        </w:rPr>
        <w:t xml:space="preserve"> </w:t>
      </w:r>
      <w:proofErr w:type="spellStart"/>
      <w:r w:rsidRPr="00181EF2">
        <w:rPr>
          <w:sz w:val="14"/>
        </w:rPr>
        <w:t>Kyslytsya</w:t>
      </w:r>
      <w:proofErr w:type="spellEnd"/>
      <w:r w:rsidRPr="00181EF2">
        <w:rPr>
          <w:sz w:val="14"/>
        </w:rPr>
        <w:t>, shared a series of text messages that he said had been retrieved from the phone of a dead Russian soldier.</w:t>
      </w:r>
      <w:r>
        <w:rPr>
          <w:sz w:val="14"/>
        </w:rPr>
        <w:t xml:space="preserve"> </w:t>
      </w:r>
      <w:r w:rsidRPr="00747DFC">
        <w:rPr>
          <w:b/>
          <w:bCs/>
          <w:u w:val="single"/>
        </w:rPr>
        <w:t xml:space="preserve">“Mama, I’m in Ukraine. There is a real war raging here. I’m afraid,” the Russian soldier apparently wrote, according to Mr. </w:t>
      </w:r>
      <w:proofErr w:type="spellStart"/>
      <w:r w:rsidRPr="00747DFC">
        <w:rPr>
          <w:b/>
          <w:bCs/>
          <w:u w:val="single"/>
        </w:rPr>
        <w:t>Kyslytsya’s</w:t>
      </w:r>
      <w:proofErr w:type="spellEnd"/>
      <w:r w:rsidRPr="00747DFC">
        <w:rPr>
          <w:b/>
          <w:bCs/>
          <w:u w:val="single"/>
        </w:rPr>
        <w:t xml:space="preserve"> account, which he read in Russian. The tale seemed to evoke a narrative</w:t>
      </w:r>
      <w:r>
        <w:rPr>
          <w:b/>
          <w:bCs/>
          <w:u w:val="single"/>
        </w:rPr>
        <w:t xml:space="preserve"> </w:t>
      </w:r>
      <w:r w:rsidRPr="00747DFC">
        <w:rPr>
          <w:b/>
          <w:bCs/>
          <w:u w:val="single"/>
        </w:rPr>
        <w:t>advanced by officials</w:t>
      </w:r>
      <w:r>
        <w:rPr>
          <w:b/>
          <w:bCs/>
          <w:u w:val="single"/>
        </w:rPr>
        <w:t xml:space="preserve"> </w:t>
      </w:r>
      <w:r w:rsidRPr="00747DFC">
        <w:rPr>
          <w:b/>
          <w:bCs/>
          <w:u w:val="single"/>
        </w:rPr>
        <w:t>and shared extensively on social media that Russian soldiers are poorly trained and too young, and don’t want to be fighting their Ukrainian neighbors. “We are bombing all of the cities together, even targeting civilians.”</w:t>
      </w:r>
      <w:r>
        <w:rPr>
          <w:b/>
          <w:bCs/>
          <w:u w:val="single"/>
        </w:rPr>
        <w:t xml:space="preserve"> </w:t>
      </w:r>
      <w:r w:rsidRPr="00747DFC">
        <w:rPr>
          <w:b/>
          <w:bCs/>
          <w:u w:val="single"/>
        </w:rPr>
        <w:t>The story, whether true or not, appears tailor-made for Russian civilians — particularly parents fretting over the fate of their enlisted children, experts said.</w:t>
      </w:r>
      <w:r>
        <w:rPr>
          <w:b/>
          <w:bCs/>
          <w:u w:val="single"/>
        </w:rPr>
        <w:t xml:space="preserve"> </w:t>
      </w:r>
      <w:r w:rsidRPr="00747DFC">
        <w:rPr>
          <w:b/>
          <w:bCs/>
          <w:u w:val="single"/>
        </w:rPr>
        <w:t xml:space="preserve">“This is an age-old tactic that the Ukrainians are trying to use, and that is to draw the attention of the mothers and the families in Russia away from the more grandiose aims for war onto, instead, the human costs of war,” said Ian Garner, a historian focusing on Russia who has followed Russian-language propaganda during the conflict. “We </w:t>
      </w:r>
      <w:r w:rsidRPr="00747DFC">
        <w:rPr>
          <w:b/>
          <w:bCs/>
          <w:u w:val="single"/>
        </w:rPr>
        <w:lastRenderedPageBreak/>
        <w:t>know that this is really effective.”</w:t>
      </w:r>
      <w:r>
        <w:rPr>
          <w:b/>
          <w:bCs/>
          <w:u w:val="single"/>
        </w:rPr>
        <w:t xml:space="preserve"> </w:t>
      </w:r>
      <w:r w:rsidRPr="00181EF2">
        <w:rPr>
          <w:sz w:val="14"/>
        </w:rPr>
        <w:t>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w:t>
      </w:r>
      <w:r>
        <w:rPr>
          <w:sz w:val="14"/>
        </w:rPr>
        <w:t xml:space="preserve"> </w:t>
      </w:r>
      <w:r w:rsidRPr="00181EF2">
        <w:rPr>
          <w:sz w:val="14"/>
        </w:rPr>
        <w:t>Russia has also engaged in its own form of mythmaking, but experts say it has been far less effective. Rather than targeting international observers with emotional appeals, Russia has focused on swaying its own population to build support for the battle, Dr. Garner said.</w:t>
      </w:r>
      <w:r>
        <w:rPr>
          <w:sz w:val="14"/>
        </w:rPr>
        <w:t xml:space="preserve"> </w:t>
      </w:r>
      <w:r w:rsidRPr="00181EF2">
        <w:rPr>
          <w:sz w:val="14"/>
        </w:rPr>
        <w:t>Since Russian state media is still calling the conflict a “special military operation” and</w:t>
      </w:r>
      <w:r>
        <w:rPr>
          <w:sz w:val="14"/>
        </w:rPr>
        <w:t xml:space="preserve"> </w:t>
      </w:r>
      <w:r w:rsidRPr="00181EF2">
        <w:rPr>
          <w:sz w:val="14"/>
        </w:rPr>
        <w:t>not a war</w:t>
      </w:r>
      <w:r>
        <w:rPr>
          <w:sz w:val="14"/>
        </w:rPr>
        <w:t xml:space="preserve"> </w:t>
      </w:r>
      <w:r w:rsidRPr="00181EF2">
        <w:rPr>
          <w:sz w:val="14"/>
        </w:rPr>
        <w:t>— in line with the description used by President Vladimir V. Putin — state broadcasters are left “trying to talk about a war that is apparently not happening,” Dr. Garner said.</w:t>
      </w:r>
      <w:r>
        <w:rPr>
          <w:sz w:val="14"/>
        </w:rPr>
        <w:t xml:space="preserve"> </w:t>
      </w:r>
      <w:r w:rsidRPr="00747DFC">
        <w:rPr>
          <w:b/>
          <w:bCs/>
          <w:u w:val="single"/>
        </w:rPr>
        <w:t>The Russian government “can’t play to its strongest narratives of individual sacrifice,” he added, instead relying on stories of Ukrainians bombing hospitals and civilians,</w:t>
      </w:r>
      <w:r>
        <w:rPr>
          <w:b/>
          <w:bCs/>
          <w:u w:val="single"/>
        </w:rPr>
        <w:t xml:space="preserve"> </w:t>
      </w:r>
      <w:r w:rsidRPr="00747DFC">
        <w:rPr>
          <w:b/>
          <w:bCs/>
          <w:u w:val="single"/>
        </w:rPr>
        <w:t>providing no evidence.</w:t>
      </w:r>
      <w:r>
        <w:rPr>
          <w:b/>
          <w:bCs/>
          <w:u w:val="single"/>
        </w:rPr>
        <w:t xml:space="preserve"> </w:t>
      </w:r>
      <w:r w:rsidRPr="00181EF2">
        <w:rPr>
          <w:b/>
          <w:bCs/>
          <w:highlight w:val="green"/>
          <w:u w:val="single"/>
        </w:rPr>
        <w:t>Ukraine’s efforts</w:t>
      </w:r>
      <w:r w:rsidRPr="00747DFC">
        <w:rPr>
          <w:b/>
          <w:bCs/>
          <w:u w:val="single"/>
        </w:rPr>
        <w:t xml:space="preserve"> to amplify its own messages also </w:t>
      </w:r>
      <w:r w:rsidRPr="00181EF2">
        <w:rPr>
          <w:b/>
          <w:bCs/>
          <w:highlight w:val="green"/>
          <w:u w:val="single"/>
        </w:rPr>
        <w:t>leave little room for Russia to dominate</w:t>
      </w:r>
      <w:r w:rsidRPr="00747DFC">
        <w:rPr>
          <w:b/>
          <w:bCs/>
          <w:u w:val="single"/>
        </w:rPr>
        <w:t xml:space="preserve"> the conversation, said Mr. Singer, the strategist from New America.</w:t>
      </w:r>
      <w:r>
        <w:rPr>
          <w:b/>
          <w:bCs/>
          <w:u w:val="single"/>
        </w:rPr>
        <w:t xml:space="preserve"> </w:t>
      </w:r>
      <w:r w:rsidRPr="00181EF2">
        <w:rPr>
          <w:sz w:val="14"/>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0EC6254C" w14:textId="77777777" w:rsidR="002E519D" w:rsidRDefault="002E519D" w:rsidP="002E519D"/>
    <w:p w14:paraId="629199C4" w14:textId="77777777" w:rsidR="002E519D" w:rsidRDefault="002E519D" w:rsidP="002E519D">
      <w:pPr>
        <w:pStyle w:val="Heading4"/>
      </w:pPr>
      <w:r>
        <w:t xml:space="preserve">Ukraine’s info war is key to </w:t>
      </w:r>
      <w:r w:rsidRPr="00181EF2">
        <w:rPr>
          <w:u w:val="single"/>
        </w:rPr>
        <w:t>defeating Russia</w:t>
      </w:r>
      <w:r>
        <w:t>.</w:t>
      </w:r>
    </w:p>
    <w:p w14:paraId="06C4E726" w14:textId="77777777" w:rsidR="002E519D" w:rsidRDefault="002E519D" w:rsidP="002E519D">
      <w:r w:rsidRPr="003238E0">
        <w:t xml:space="preserve">Sinan </w:t>
      </w:r>
      <w:r w:rsidRPr="00181EF2">
        <w:rPr>
          <w:rStyle w:val="Style13ptBold"/>
        </w:rPr>
        <w:t>Aral 22</w:t>
      </w:r>
      <w:r w:rsidRPr="003238E0">
        <w:t xml:space="preserve"> </w:t>
      </w:r>
      <w:r>
        <w:t>(</w:t>
      </w:r>
      <w:r w:rsidRPr="003238E0">
        <w:t>director of the MIT Initiative on the Digital Economy and author of "The Hype Machine</w:t>
      </w:r>
      <w:r>
        <w:t xml:space="preserve">) 3/1/2022, </w:t>
      </w:r>
      <w:r w:rsidRPr="009F5735">
        <w:t>Ukraine is winning the information war</w:t>
      </w:r>
      <w:r>
        <w:t xml:space="preserve">, Washington Post, </w:t>
      </w:r>
      <w:hyperlink r:id="rId16" w:history="1">
        <w:r w:rsidRPr="00597A2D">
          <w:rPr>
            <w:rStyle w:val="Hyperlink"/>
          </w:rPr>
          <w:t>https://www.washingtonpost.com/outlook/2022/03/01/information-war-zelensky-ukraine-putin-russia/</w:t>
        </w:r>
      </w:hyperlink>
      <w:r>
        <w:t xml:space="preserve"> </w:t>
      </w:r>
    </w:p>
    <w:p w14:paraId="4AE44258" w14:textId="77777777" w:rsidR="002E519D" w:rsidRPr="00D756B8" w:rsidRDefault="002E519D" w:rsidP="002E519D">
      <w:pPr>
        <w:rPr>
          <w:b/>
          <w:bCs/>
          <w:u w:val="single"/>
        </w:rPr>
      </w:pPr>
      <w:r w:rsidRPr="00D756B8">
        <w:rPr>
          <w:b/>
          <w:bCs/>
          <w:u w:val="single"/>
        </w:rPr>
        <w:t>Today</w:t>
      </w:r>
      <w:r w:rsidRPr="00B76883">
        <w:rPr>
          <w:b/>
          <w:bCs/>
          <w:u w:val="single"/>
        </w:rPr>
        <w:t>, the information war in Ukraine is more intense, more tightly contested and arguably more important than ever because motivating volunteer fighters at home and encouraging foreign support abroad are critical to success. And this time, it seems, Russia is losing. Reports abound on social medi</w:t>
      </w:r>
      <w:r w:rsidRPr="00D756B8">
        <w:rPr>
          <w:b/>
          <w:bCs/>
          <w:u w:val="single"/>
        </w:rPr>
        <w:t xml:space="preserve">a of more than 4,000 Russian casualties, images of crippled Russian helicopters and armored vehicles and cellphone videos of savage Russian missile attacks on civilian targets. This mix of </w:t>
      </w:r>
      <w:r w:rsidRPr="00181EF2">
        <w:rPr>
          <w:b/>
          <w:bCs/>
          <w:u w:val="single"/>
        </w:rPr>
        <w:t xml:space="preserve">official </w:t>
      </w:r>
      <w:r w:rsidRPr="00B76883">
        <w:rPr>
          <w:b/>
          <w:bCs/>
          <w:highlight w:val="green"/>
          <w:u w:val="single"/>
        </w:rPr>
        <w:t xml:space="preserve">Ukrainian </w:t>
      </w:r>
      <w:r w:rsidRPr="00181EF2">
        <w:rPr>
          <w:b/>
          <w:bCs/>
          <w:u w:val="single"/>
        </w:rPr>
        <w:t xml:space="preserve">war </w:t>
      </w:r>
      <w:r w:rsidRPr="00B76883">
        <w:rPr>
          <w:b/>
          <w:bCs/>
          <w:highlight w:val="green"/>
          <w:u w:val="single"/>
        </w:rPr>
        <w:t xml:space="preserve">statistics </w:t>
      </w:r>
      <w:r w:rsidRPr="00181EF2">
        <w:rPr>
          <w:b/>
          <w:bCs/>
          <w:u w:val="single"/>
        </w:rPr>
        <w:t xml:space="preserve">combined </w:t>
      </w:r>
      <w:r w:rsidRPr="00B76883">
        <w:rPr>
          <w:b/>
          <w:bCs/>
          <w:highlight w:val="green"/>
          <w:u w:val="single"/>
        </w:rPr>
        <w:t>with videos</w:t>
      </w:r>
      <w:r w:rsidRPr="00D756B8">
        <w:rPr>
          <w:b/>
          <w:bCs/>
          <w:u w:val="single"/>
        </w:rPr>
        <w:t xml:space="preserve"> (both verified and </w:t>
      </w:r>
      <w:r w:rsidRPr="00181EF2">
        <w:rPr>
          <w:b/>
          <w:bCs/>
          <w:u w:val="single"/>
        </w:rPr>
        <w:t>unverified), posted by Ukrainian citizens and sympathizers from the front lines</w:t>
      </w:r>
      <w:r w:rsidRPr="00D756B8">
        <w:rPr>
          <w:b/>
          <w:bCs/>
          <w:u w:val="single"/>
        </w:rPr>
        <w:t xml:space="preserve">, is </w:t>
      </w:r>
      <w:r w:rsidRPr="00B76883">
        <w:rPr>
          <w:b/>
          <w:bCs/>
          <w:highlight w:val="green"/>
          <w:u w:val="single"/>
        </w:rPr>
        <w:t>painting a</w:t>
      </w:r>
      <w:r w:rsidRPr="00D756B8">
        <w:rPr>
          <w:b/>
          <w:bCs/>
          <w:u w:val="single"/>
        </w:rPr>
        <w:t xml:space="preserve"> vivid </w:t>
      </w:r>
      <w:r w:rsidRPr="00B76883">
        <w:rPr>
          <w:b/>
          <w:bCs/>
          <w:highlight w:val="green"/>
          <w:u w:val="single"/>
        </w:rPr>
        <w:t>picture of a</w:t>
      </w:r>
      <w:r w:rsidRPr="00D756B8">
        <w:rPr>
          <w:b/>
          <w:bCs/>
          <w:u w:val="single"/>
        </w:rPr>
        <w:t xml:space="preserve"> homegrown </w:t>
      </w:r>
      <w:r w:rsidRPr="00B76883">
        <w:rPr>
          <w:b/>
          <w:bCs/>
          <w:highlight w:val="green"/>
          <w:u w:val="single"/>
        </w:rPr>
        <w:t>resistance</w:t>
      </w:r>
      <w:r w:rsidRPr="00D756B8">
        <w:rPr>
          <w:b/>
          <w:bCs/>
          <w:u w:val="single"/>
        </w:rPr>
        <w:t xml:space="preserve"> successfully </w:t>
      </w:r>
      <w:r w:rsidRPr="00B76883">
        <w:rPr>
          <w:b/>
          <w:bCs/>
          <w:highlight w:val="green"/>
          <w:u w:val="single"/>
        </w:rPr>
        <w:t>slowing the advance</w:t>
      </w:r>
      <w:r w:rsidRPr="00D756B8">
        <w:rPr>
          <w:b/>
          <w:bCs/>
          <w:u w:val="single"/>
        </w:rPr>
        <w:t xml:space="preserve"> of a much larger and ostensibly better organized military machine. Facebook posts showing Ukrainians kneeling in front of tanks to stop their progress and Twitter </w:t>
      </w:r>
      <w:r w:rsidRPr="00B76883">
        <w:rPr>
          <w:b/>
          <w:bCs/>
          <w:highlight w:val="green"/>
          <w:u w:val="single"/>
        </w:rPr>
        <w:t>images</w:t>
      </w:r>
      <w:r w:rsidRPr="00D756B8">
        <w:rPr>
          <w:b/>
          <w:bCs/>
          <w:u w:val="single"/>
        </w:rPr>
        <w:t xml:space="preserve"> of women and children sheltering in subways and basements </w:t>
      </w:r>
      <w:r w:rsidRPr="00B76883">
        <w:rPr>
          <w:b/>
          <w:bCs/>
          <w:highlight w:val="green"/>
          <w:u w:val="single"/>
        </w:rPr>
        <w:t>set the</w:t>
      </w:r>
      <w:r w:rsidRPr="00D756B8">
        <w:rPr>
          <w:b/>
          <w:bCs/>
          <w:u w:val="single"/>
        </w:rPr>
        <w:t xml:space="preserve"> emotional </w:t>
      </w:r>
      <w:r w:rsidRPr="00B76883">
        <w:rPr>
          <w:b/>
          <w:bCs/>
          <w:highlight w:val="green"/>
          <w:u w:val="single"/>
        </w:rPr>
        <w:t>backdrop of</w:t>
      </w:r>
      <w:r w:rsidRPr="00D756B8">
        <w:rPr>
          <w:b/>
          <w:bCs/>
          <w:u w:val="single"/>
        </w:rPr>
        <w:t xml:space="preserve"> </w:t>
      </w:r>
      <w:r w:rsidRPr="00B76883">
        <w:rPr>
          <w:b/>
          <w:bCs/>
          <w:highlight w:val="green"/>
          <w:u w:val="single"/>
        </w:rPr>
        <w:t xml:space="preserve">senseless aggression </w:t>
      </w:r>
      <w:r w:rsidRPr="00181EF2">
        <w:rPr>
          <w:b/>
          <w:bCs/>
          <w:u w:val="single"/>
        </w:rPr>
        <w:t>against a peaceful nation. Viral</w:t>
      </w:r>
      <w:r w:rsidRPr="00D756B8">
        <w:rPr>
          <w:b/>
          <w:bCs/>
          <w:u w:val="single"/>
        </w:rPr>
        <w:t xml:space="preserve"> videos and audio clips evoke a defiant optimism impossible to ignore: Ukrainian President Volodymyr Zelensky appearing via his cellphone</w:t>
      </w:r>
      <w:r>
        <w:rPr>
          <w:b/>
          <w:bCs/>
          <w:u w:val="single"/>
        </w:rPr>
        <w:t xml:space="preserve"> </w:t>
      </w:r>
      <w:r w:rsidRPr="00D756B8">
        <w:rPr>
          <w:b/>
          <w:bCs/>
          <w:u w:val="single"/>
        </w:rPr>
        <w:t>walking the streets of Kyiv, unharmed, in a “proof of life” demonstration emphasizing his willingness to stay and fight for his country, despite a U.S. offer to evacuate him, for example, or the</w:t>
      </w:r>
      <w:r>
        <w:rPr>
          <w:b/>
          <w:bCs/>
          <w:u w:val="single"/>
        </w:rPr>
        <w:t xml:space="preserve"> </w:t>
      </w:r>
      <w:r w:rsidRPr="00D756B8">
        <w:rPr>
          <w:b/>
          <w:bCs/>
          <w:u w:val="single"/>
        </w:rPr>
        <w:t>recording</w:t>
      </w:r>
      <w:r>
        <w:rPr>
          <w:b/>
          <w:bCs/>
          <w:u w:val="single"/>
        </w:rPr>
        <w:t xml:space="preserve"> </w:t>
      </w:r>
      <w:r w:rsidRPr="00D756B8">
        <w:rPr>
          <w:b/>
          <w:bCs/>
          <w:u w:val="single"/>
        </w:rPr>
        <w:t xml:space="preserve">of soldiers in an isolated Ukrainian outpost on Snake Island, in the Black Sea, cursing and telling off the Russian Black Sea Fleet. These </w:t>
      </w:r>
      <w:r w:rsidRPr="00B76883">
        <w:rPr>
          <w:b/>
          <w:bCs/>
          <w:highlight w:val="green"/>
          <w:u w:val="single"/>
        </w:rPr>
        <w:t>stories are</w:t>
      </w:r>
      <w:r w:rsidRPr="00D756B8">
        <w:rPr>
          <w:b/>
          <w:bCs/>
          <w:u w:val="single"/>
        </w:rPr>
        <w:t xml:space="preserve"> spreading rapidly on social media and subsequently </w:t>
      </w:r>
      <w:r w:rsidRPr="00B76883">
        <w:rPr>
          <w:b/>
          <w:bCs/>
          <w:highlight w:val="green"/>
          <w:u w:val="single"/>
        </w:rPr>
        <w:t xml:space="preserve">echoing </w:t>
      </w:r>
      <w:r w:rsidRPr="00181EF2">
        <w:rPr>
          <w:b/>
          <w:bCs/>
          <w:u w:val="single"/>
        </w:rPr>
        <w:t>through</w:t>
      </w:r>
      <w:r w:rsidRPr="00D756B8">
        <w:rPr>
          <w:b/>
          <w:bCs/>
          <w:u w:val="single"/>
        </w:rPr>
        <w:t xml:space="preserve"> official </w:t>
      </w:r>
      <w:r w:rsidRPr="00B76883">
        <w:rPr>
          <w:b/>
          <w:bCs/>
          <w:u w:val="single"/>
        </w:rPr>
        <w:t>news</w:t>
      </w:r>
      <w:r w:rsidRPr="00D756B8">
        <w:rPr>
          <w:b/>
          <w:bCs/>
          <w:u w:val="single"/>
        </w:rPr>
        <w:t xml:space="preserve"> channels in </w:t>
      </w:r>
      <w:r w:rsidRPr="00B76883">
        <w:rPr>
          <w:b/>
          <w:bCs/>
          <w:highlight w:val="green"/>
          <w:u w:val="single"/>
        </w:rPr>
        <w:t>a</w:t>
      </w:r>
      <w:r>
        <w:rPr>
          <w:b/>
          <w:bCs/>
          <w:highlight w:val="green"/>
          <w:u w:val="single"/>
        </w:rPr>
        <w:t xml:space="preserve"> </w:t>
      </w:r>
      <w:r w:rsidRPr="00B76883">
        <w:rPr>
          <w:b/>
          <w:bCs/>
          <w:highlight w:val="green"/>
          <w:u w:val="single"/>
        </w:rPr>
        <w:t>media feedback loop</w:t>
      </w:r>
      <w:r>
        <w:rPr>
          <w:b/>
          <w:bCs/>
          <w:highlight w:val="green"/>
          <w:u w:val="single"/>
        </w:rPr>
        <w:t xml:space="preserve"> </w:t>
      </w:r>
      <w:r w:rsidRPr="00181EF2">
        <w:rPr>
          <w:b/>
          <w:bCs/>
          <w:u w:val="single"/>
        </w:rPr>
        <w:t xml:space="preserve">that amplifies the information war and broadcasts it on television sets all over the world. </w:t>
      </w:r>
      <w:r w:rsidRPr="00181EF2">
        <w:rPr>
          <w:sz w:val="14"/>
        </w:rPr>
        <w:t>Zelensky</w:t>
      </w:r>
      <w:proofErr w:type="gramStart"/>
      <w:r w:rsidRPr="00181EF2">
        <w:rPr>
          <w:sz w:val="14"/>
        </w:rPr>
        <w:t>, in particular, is</w:t>
      </w:r>
      <w:proofErr w:type="gramEnd"/>
      <w:r w:rsidRPr="00181EF2">
        <w:rPr>
          <w:sz w:val="14"/>
        </w:rPr>
        <w:t xml:space="preserve"> deftly outmaneuvering Putin in this information war. He rallied Ukrainian men to defend their homeland, used the encrypted messaging platform </w:t>
      </w:r>
      <w:hyperlink r:id="rId17" w:history="1">
        <w:r w:rsidRPr="00181EF2">
          <w:rPr>
            <w:rStyle w:val="Hyperlink"/>
            <w:sz w:val="14"/>
          </w:rPr>
          <w:t>Telegram to speak directly to the Russian people</w:t>
        </w:r>
      </w:hyperlink>
      <w:r w:rsidRPr="00181EF2">
        <w:rPr>
          <w:sz w:val="14"/>
        </w:rPr>
        <w:t xml:space="preserve"> to counter Putin’s narrative, urged the West to step up its assistance in defense of law, order and peace, and even </w:t>
      </w:r>
      <w:hyperlink r:id="rId18" w:anchor="liveBlogCards" w:history="1">
        <w:r w:rsidRPr="00181EF2">
          <w:rPr>
            <w:rStyle w:val="Hyperlink"/>
            <w:sz w:val="14"/>
          </w:rPr>
          <w:t>pleaded with foreigners</w:t>
        </w:r>
      </w:hyperlink>
      <w:r w:rsidRPr="00181EF2">
        <w:rPr>
          <w:sz w:val="14"/>
        </w:rPr>
        <w:t xml:space="preserve"> to cross the border into Ukraine to defend Western democracy. While misinformation exists on both 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Facebook, YouTube, </w:t>
      </w:r>
      <w:proofErr w:type="gramStart"/>
      <w:r w:rsidRPr="00181EF2">
        <w:rPr>
          <w:sz w:val="14"/>
        </w:rPr>
        <w:t>Twitter</w:t>
      </w:r>
      <w:proofErr w:type="gramEnd"/>
      <w:r w:rsidRPr="00181EF2">
        <w:rPr>
          <w:sz w:val="14"/>
        </w:rPr>
        <w:t xml:space="preserve"> and Google are also proactively engaged in the information war. During the Crimean annexation, they were reactive and struggled to keep up with misinformation and false abuse reports. Today, in Ukraine, they have </w:t>
      </w:r>
      <w:hyperlink r:id="rId19" w:history="1">
        <w:r w:rsidRPr="00181EF2">
          <w:rPr>
            <w:rStyle w:val="Hyperlink"/>
            <w:sz w:val="14"/>
          </w:rPr>
          <w:t>banned Russian state-owned media from advertising on their platforms</w:t>
        </w:r>
      </w:hyperlink>
      <w:r w:rsidRPr="00181EF2">
        <w:rPr>
          <w:sz w:val="14"/>
        </w:rPr>
        <w:t xml:space="preserve"> and </w:t>
      </w:r>
      <w:hyperlink r:id="rId20" w:history="1">
        <w:r w:rsidRPr="00181EF2">
          <w:rPr>
            <w:rStyle w:val="Hyperlink"/>
            <w:sz w:val="14"/>
          </w:rPr>
          <w:t>defiantly fact-checked</w:t>
        </w:r>
      </w:hyperlink>
      <w:r w:rsidRPr="00181EF2">
        <w:rPr>
          <w:sz w:val="14"/>
        </w:rPr>
        <w:t xml:space="preserve"> Putin’s propaganda despite </w:t>
      </w:r>
      <w:r w:rsidRPr="00181EF2">
        <w:rPr>
          <w:sz w:val="14"/>
        </w:rPr>
        <w:lastRenderedPageBreak/>
        <w:t xml:space="preserve">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w:t>
      </w:r>
      <w:proofErr w:type="spellStart"/>
      <w:r w:rsidRPr="00181EF2">
        <w:rPr>
          <w:sz w:val="14"/>
        </w:rPr>
        <w:t>TikTok</w:t>
      </w:r>
      <w:proofErr w:type="spellEnd"/>
      <w:r w:rsidRPr="00181EF2">
        <w:rPr>
          <w:sz w:val="14"/>
        </w:rPr>
        <w:t xml:space="preserve"> about Ukraine, the Chinese-owned platform has no comprehensive policy on policing information about the conflict. Despite blocking state-owned Russian media in the European Union, this information flows freely in Ukraine and Russia on the platform, now dubbed “</w:t>
      </w:r>
      <w:proofErr w:type="spellStart"/>
      <w:r w:rsidRPr="00181EF2">
        <w:rPr>
          <w:sz w:val="14"/>
        </w:rPr>
        <w:t>WarTok</w:t>
      </w:r>
      <w:proofErr w:type="spellEnd"/>
      <w:r w:rsidRPr="00181EF2">
        <w:rPr>
          <w:sz w:val="14"/>
        </w:rPr>
        <w:t xml:space="preserve">” by some observers, in part because it is organizing such videos into a convenient discover playlist by the same name. </w:t>
      </w:r>
      <w:r w:rsidRPr="00D756B8">
        <w:rPr>
          <w:b/>
          <w:bCs/>
          <w:u w:val="single"/>
        </w:rPr>
        <w:t xml:space="preserve">The </w:t>
      </w:r>
      <w:r w:rsidRPr="00B76883">
        <w:rPr>
          <w:b/>
          <w:bCs/>
          <w:highlight w:val="green"/>
          <w:u w:val="single"/>
        </w:rPr>
        <w:t>info</w:t>
      </w:r>
      <w:r w:rsidRPr="00B76883">
        <w:rPr>
          <w:b/>
          <w:bCs/>
          <w:u w:val="single"/>
        </w:rPr>
        <w:t>rmation</w:t>
      </w:r>
      <w:r w:rsidRPr="00D756B8">
        <w:rPr>
          <w:b/>
          <w:bCs/>
          <w:u w:val="single"/>
        </w:rPr>
        <w:t xml:space="preserve"> </w:t>
      </w:r>
      <w:r w:rsidRPr="00B76883">
        <w:rPr>
          <w:b/>
          <w:bCs/>
          <w:highlight w:val="green"/>
          <w:u w:val="single"/>
        </w:rPr>
        <w:t>war</w:t>
      </w:r>
      <w:r w:rsidRPr="00D756B8">
        <w:rPr>
          <w:b/>
          <w:bCs/>
          <w:u w:val="single"/>
        </w:rPr>
        <w:t xml:space="preserve"> is critical to what happens next in Ukraine for several reasons. It </w:t>
      </w:r>
      <w:r w:rsidRPr="00B76883">
        <w:rPr>
          <w:b/>
          <w:bCs/>
          <w:highlight w:val="green"/>
          <w:u w:val="single"/>
        </w:rPr>
        <w:t>motivates</w:t>
      </w:r>
      <w:r w:rsidRPr="00D756B8">
        <w:rPr>
          <w:b/>
          <w:bCs/>
          <w:u w:val="single"/>
        </w:rPr>
        <w:t xml:space="preserve"> the </w:t>
      </w:r>
      <w:r w:rsidRPr="00B76883">
        <w:rPr>
          <w:b/>
          <w:bCs/>
          <w:highlight w:val="green"/>
          <w:u w:val="single"/>
        </w:rPr>
        <w:t xml:space="preserve">resistance </w:t>
      </w:r>
      <w:r w:rsidRPr="00181EF2">
        <w:rPr>
          <w:b/>
          <w:bCs/>
          <w:u w:val="single"/>
        </w:rPr>
        <w:t xml:space="preserve">by </w:t>
      </w:r>
      <w:r w:rsidRPr="00B76883">
        <w:rPr>
          <w:b/>
          <w:bCs/>
          <w:highlight w:val="green"/>
          <w:u w:val="single"/>
        </w:rPr>
        <w:t>inspiring</w:t>
      </w:r>
      <w:r w:rsidRPr="00D756B8">
        <w:rPr>
          <w:b/>
          <w:bCs/>
          <w:u w:val="single"/>
        </w:rPr>
        <w:t xml:space="preserve"> Ukrainian </w:t>
      </w:r>
      <w:r w:rsidRPr="00B76883">
        <w:rPr>
          <w:b/>
          <w:bCs/>
          <w:highlight w:val="green"/>
          <w:u w:val="single"/>
        </w:rPr>
        <w:t>citizens</w:t>
      </w:r>
      <w:r w:rsidRPr="00D756B8">
        <w:rPr>
          <w:b/>
          <w:bCs/>
          <w:u w:val="single"/>
        </w:rPr>
        <w:t xml:space="preserve"> to take up arms in defense of their country and motivating them with social proof that they are united and not fighting </w:t>
      </w:r>
      <w:r w:rsidRPr="00181EF2">
        <w:rPr>
          <w:b/>
          <w:bCs/>
          <w:u w:val="single"/>
        </w:rPr>
        <w:t>alone. It</w:t>
      </w:r>
      <w:r w:rsidRPr="00D756B8">
        <w:rPr>
          <w:b/>
          <w:bCs/>
          <w:u w:val="single"/>
        </w:rPr>
        <w:t xml:space="preserve"> </w:t>
      </w:r>
      <w:r w:rsidRPr="00B76883">
        <w:rPr>
          <w:b/>
          <w:bCs/>
          <w:highlight w:val="green"/>
          <w:u w:val="single"/>
        </w:rPr>
        <w:t>encourages foreign assistance,</w:t>
      </w:r>
      <w:r w:rsidRPr="00D756B8">
        <w:rPr>
          <w:b/>
          <w:bCs/>
          <w:u w:val="single"/>
        </w:rPr>
        <w:t xml:space="preserve"> pressuring </w:t>
      </w:r>
      <w:proofErr w:type="gramStart"/>
      <w:r w:rsidRPr="00D756B8">
        <w:rPr>
          <w:b/>
          <w:bCs/>
          <w:u w:val="single"/>
        </w:rPr>
        <w:t>Europe</w:t>
      </w:r>
      <w:proofErr w:type="gramEnd"/>
      <w:r w:rsidRPr="00D756B8">
        <w:rPr>
          <w:b/>
          <w:bCs/>
          <w:u w:val="single"/>
        </w:rPr>
        <w:t xml:space="preserve"> and the United States to step up their efforts to end the conflict. </w:t>
      </w:r>
      <w:r w:rsidRPr="00181EF2">
        <w:rPr>
          <w:b/>
          <w:bCs/>
          <w:u w:val="single"/>
        </w:rPr>
        <w:t xml:space="preserve">It </w:t>
      </w:r>
      <w:r w:rsidRPr="00B76883">
        <w:rPr>
          <w:b/>
          <w:bCs/>
          <w:highlight w:val="green"/>
          <w:u w:val="single"/>
        </w:rPr>
        <w:t>fans the flames of protest in Russia</w:t>
      </w:r>
      <w:r w:rsidRPr="00D756B8">
        <w:rPr>
          <w:b/>
          <w:bCs/>
          <w:u w:val="single"/>
        </w:rPr>
        <w:t>, mobilizing the</w:t>
      </w:r>
      <w:r>
        <w:rPr>
          <w:b/>
          <w:bCs/>
          <w:u w:val="single"/>
        </w:rPr>
        <w:t xml:space="preserve"> </w:t>
      </w:r>
      <w:r w:rsidRPr="00D756B8">
        <w:rPr>
          <w:b/>
          <w:bCs/>
          <w:u w:val="single"/>
        </w:rPr>
        <w:t>antiwar movement</w:t>
      </w:r>
      <w:r>
        <w:rPr>
          <w:b/>
          <w:bCs/>
          <w:u w:val="single"/>
        </w:rPr>
        <w:t xml:space="preserve"> </w:t>
      </w:r>
      <w:r w:rsidRPr="00D756B8">
        <w:rPr>
          <w:b/>
          <w:bCs/>
          <w:u w:val="single"/>
        </w:rPr>
        <w:t xml:space="preserve">in Moscow and elsewhere in defiance of Putin’s aggression. And </w:t>
      </w:r>
      <w:r w:rsidRPr="00181EF2">
        <w:rPr>
          <w:b/>
          <w:bCs/>
          <w:u w:val="single"/>
        </w:rPr>
        <w:t xml:space="preserve">it </w:t>
      </w:r>
      <w:r w:rsidRPr="00B76883">
        <w:rPr>
          <w:b/>
          <w:bCs/>
          <w:highlight w:val="green"/>
          <w:u w:val="single"/>
        </w:rPr>
        <w:t xml:space="preserve">may </w:t>
      </w:r>
      <w:r w:rsidRPr="00181EF2">
        <w:rPr>
          <w:b/>
          <w:bCs/>
          <w:u w:val="single"/>
        </w:rPr>
        <w:t>even</w:t>
      </w:r>
      <w:r w:rsidRPr="00D756B8">
        <w:rPr>
          <w:b/>
          <w:bCs/>
          <w:u w:val="single"/>
        </w:rPr>
        <w:t xml:space="preserve"> eventually </w:t>
      </w:r>
      <w:r w:rsidRPr="00B76883">
        <w:rPr>
          <w:b/>
          <w:bCs/>
          <w:highlight w:val="green"/>
          <w:u w:val="single"/>
        </w:rPr>
        <w:t>demoralize Russian troops</w:t>
      </w:r>
      <w:r w:rsidRPr="00181EF2">
        <w:rPr>
          <w:b/>
          <w:bCs/>
          <w:u w:val="single"/>
        </w:rPr>
        <w:t>, who must be wondering what on earth they are doing in Ukraine if the motivation for the intervention has been a lie all along</w:t>
      </w:r>
      <w:r w:rsidRPr="00D756B8">
        <w:rPr>
          <w:b/>
          <w:bCs/>
          <w:u w:val="single"/>
        </w:rPr>
        <w:t xml:space="preserve">. </w:t>
      </w:r>
      <w:r w:rsidRPr="00181EF2">
        <w:rPr>
          <w:b/>
          <w:bCs/>
          <w:u w:val="single"/>
        </w:rPr>
        <w:t>When Russia struck a Ukrainian television tower on Tuesday, it seemed to confirm Moscow’s keen awareness of the need to counter Ukraine’s information war and to highlight the importance of information in modern conflicts. Information campaigns are difficult to quantify during the fog of war. But while it is hard to pinpoint the extent to which the information war is contributing to the overwhelming international unity against Putin’s aggression, one thing is clear:</w:t>
      </w:r>
      <w:r w:rsidRPr="00D756B8">
        <w:rPr>
          <w:b/>
          <w:bCs/>
          <w:u w:val="single"/>
        </w:rPr>
        <w:t xml:space="preserve"> </w:t>
      </w:r>
      <w:proofErr w:type="gramStart"/>
      <w:r w:rsidRPr="00D756B8">
        <w:rPr>
          <w:b/>
          <w:bCs/>
          <w:u w:val="single"/>
        </w:rPr>
        <w:t>Social media</w:t>
      </w:r>
      <w:proofErr w:type="gramEnd"/>
      <w:r w:rsidRPr="00D756B8">
        <w:rPr>
          <w:b/>
          <w:bCs/>
          <w:u w:val="single"/>
        </w:rPr>
        <w:t xml:space="preserve">, mainstream media and the </w:t>
      </w:r>
      <w:r w:rsidRPr="00B76883">
        <w:rPr>
          <w:b/>
          <w:bCs/>
          <w:highlight w:val="green"/>
          <w:u w:val="single"/>
        </w:rPr>
        <w:t xml:space="preserve">narrative </w:t>
      </w:r>
      <w:r w:rsidRPr="00181EF2">
        <w:rPr>
          <w:b/>
          <w:bCs/>
          <w:u w:val="single"/>
        </w:rPr>
        <w:t>framing of the invasion of Ukraine</w:t>
      </w:r>
      <w:r w:rsidRPr="00D756B8">
        <w:rPr>
          <w:b/>
          <w:bCs/>
          <w:u w:val="single"/>
        </w:rPr>
        <w:t xml:space="preserve"> undoubtedly </w:t>
      </w:r>
      <w:r w:rsidRPr="00B76883">
        <w:rPr>
          <w:b/>
          <w:bCs/>
          <w:highlight w:val="green"/>
          <w:u w:val="single"/>
        </w:rPr>
        <w:t>will play an</w:t>
      </w:r>
      <w:r w:rsidRPr="00D756B8">
        <w:rPr>
          <w:b/>
          <w:bCs/>
          <w:u w:val="single"/>
        </w:rPr>
        <w:t xml:space="preserve"> </w:t>
      </w:r>
      <w:r w:rsidRPr="00B76883">
        <w:rPr>
          <w:b/>
          <w:bCs/>
          <w:highlight w:val="green"/>
          <w:u w:val="single"/>
        </w:rPr>
        <w:t>important role</w:t>
      </w:r>
      <w:r w:rsidRPr="00D756B8">
        <w:rPr>
          <w:b/>
          <w:bCs/>
          <w:u w:val="single"/>
        </w:rPr>
        <w:t xml:space="preserve"> in how this conflict ends. Now, vigilance and fortitude are not only needed on the battlefield, where lives and territory will be won and lost, but also will be essential online, where the hearts and minds of the world will be won or lost.</w:t>
      </w:r>
    </w:p>
    <w:p w14:paraId="31D203E2" w14:textId="77777777" w:rsidR="002E519D" w:rsidRDefault="002E519D" w:rsidP="002E519D"/>
    <w:p w14:paraId="60EBCDBD" w14:textId="77777777" w:rsidR="002E519D" w:rsidRDefault="002E519D" w:rsidP="002E519D"/>
    <w:p w14:paraId="5140C74B" w14:textId="77777777" w:rsidR="002E519D" w:rsidRDefault="002E519D" w:rsidP="002E519D">
      <w:pPr>
        <w:pStyle w:val="Heading4"/>
      </w:pPr>
      <w:r>
        <w:t xml:space="preserve">Russian win would lead to escalation in </w:t>
      </w:r>
      <w:r w:rsidRPr="002F6B7F">
        <w:rPr>
          <w:u w:val="single"/>
        </w:rPr>
        <w:t>multiple forums</w:t>
      </w:r>
      <w:r>
        <w:t xml:space="preserve"> – goes </w:t>
      </w:r>
      <w:r w:rsidRPr="002F6B7F">
        <w:rPr>
          <w:u w:val="single"/>
        </w:rPr>
        <w:t>global</w:t>
      </w:r>
      <w:r>
        <w:t>.</w:t>
      </w:r>
    </w:p>
    <w:p w14:paraId="3D2A56D9" w14:textId="77777777" w:rsidR="002E519D" w:rsidRDefault="002E519D" w:rsidP="002E519D">
      <w:r>
        <w:t xml:space="preserve">LIANA </w:t>
      </w:r>
      <w:r w:rsidRPr="002F6B7F">
        <w:rPr>
          <w:rStyle w:val="Style13ptBold"/>
        </w:rPr>
        <w:t>FIX 22</w:t>
      </w:r>
      <w: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21" w:history="1">
        <w:r w:rsidRPr="00597A2D">
          <w:rPr>
            <w:rStyle w:val="Hyperlink"/>
          </w:rPr>
          <w:t>https://www.foreignaffairs.com/articles/ukraine/2022-02-18/what-if-russia-wins</w:t>
        </w:r>
      </w:hyperlink>
      <w:r>
        <w:t xml:space="preserve"> </w:t>
      </w:r>
    </w:p>
    <w:p w14:paraId="1C528B11" w14:textId="77777777" w:rsidR="002E519D" w:rsidRPr="002F6B7F" w:rsidRDefault="002E519D" w:rsidP="002E519D">
      <w:pPr>
        <w:rPr>
          <w:sz w:val="14"/>
        </w:rPr>
      </w:pPr>
      <w:r w:rsidRPr="00181EF2">
        <w:rPr>
          <w:u w:val="single"/>
        </w:rPr>
        <w:t>If Russia gains control of Ukraine</w:t>
      </w:r>
      <w:r w:rsidRPr="002F6B7F">
        <w:rPr>
          <w:sz w:val="14"/>
        </w:rPr>
        <w:t xml:space="preserve"> or manages to destabilize it on a major scale, a new era for the United States and for Europe will begin. </w:t>
      </w:r>
      <w:r w:rsidRPr="00181EF2">
        <w:rPr>
          <w:u w:val="single"/>
        </w:rPr>
        <w:t>U.S. and European leaders would face the</w:t>
      </w:r>
      <w:r w:rsidRPr="002F6B7F">
        <w:rPr>
          <w:sz w:val="14"/>
        </w:rPr>
        <w:t xml:space="preserve"> dual </w:t>
      </w:r>
      <w:r w:rsidRPr="00181EF2">
        <w:rPr>
          <w:u w:val="single"/>
        </w:rPr>
        <w:t xml:space="preserve">challenge of rethinking European security and of not being drawn into a larger war with Russia. </w:t>
      </w:r>
      <w:r w:rsidRPr="002F6B7F">
        <w:rPr>
          <w:highlight w:val="green"/>
          <w:u w:val="single"/>
        </w:rPr>
        <w:t>All sides</w:t>
      </w:r>
      <w:r w:rsidRPr="00181EF2">
        <w:rPr>
          <w:u w:val="single"/>
        </w:rPr>
        <w:t xml:space="preserve"> would </w:t>
      </w:r>
      <w:r w:rsidRPr="002F6B7F">
        <w:rPr>
          <w:highlight w:val="green"/>
          <w:u w:val="single"/>
        </w:rPr>
        <w:t>have to consider</w:t>
      </w:r>
      <w:r w:rsidRPr="00181EF2">
        <w:rPr>
          <w:u w:val="single"/>
        </w:rPr>
        <w:t xml:space="preserve"> the potential of </w:t>
      </w:r>
      <w:r w:rsidRPr="002F6B7F">
        <w:rPr>
          <w:highlight w:val="green"/>
          <w:u w:val="single"/>
        </w:rPr>
        <w:t>nuclear-armed adversaries in direct confrontation</w:t>
      </w:r>
      <w:r w:rsidRPr="002F6B7F">
        <w:rPr>
          <w:sz w:val="14"/>
        </w:rPr>
        <w:t xml:space="preserve">. These two responsibilities—robustly defending European peace and prudently avoiding military escalation with Russia—will not necessarily be compatible. The United States and its </w:t>
      </w:r>
      <w:r w:rsidRPr="002F6B7F">
        <w:rPr>
          <w:highlight w:val="green"/>
          <w:u w:val="single"/>
        </w:rPr>
        <w:t>allies</w:t>
      </w:r>
      <w:r w:rsidRPr="002F6B7F">
        <w:rPr>
          <w:sz w:val="14"/>
        </w:rPr>
        <w:t xml:space="preserve"> could fin</w:t>
      </w:r>
      <w:r w:rsidRPr="00181EF2">
        <w:rPr>
          <w:u w:val="single"/>
        </w:rPr>
        <w:t xml:space="preserve">d themselves deeply </w:t>
      </w:r>
      <w:r w:rsidRPr="002F6B7F">
        <w:rPr>
          <w:highlight w:val="green"/>
          <w:u w:val="single"/>
        </w:rPr>
        <w:t>unprepared</w:t>
      </w:r>
      <w:r w:rsidRPr="002F6B7F">
        <w:rPr>
          <w:sz w:val="14"/>
        </w:rPr>
        <w:t xml:space="preserve"> for the task of having to create a new European security order </w:t>
      </w:r>
      <w:proofErr w:type="gramStart"/>
      <w:r w:rsidRPr="002F6B7F">
        <w:rPr>
          <w:sz w:val="14"/>
        </w:rPr>
        <w:t>as a result of</w:t>
      </w:r>
      <w:proofErr w:type="gramEnd"/>
      <w:r w:rsidRPr="002F6B7F">
        <w:rPr>
          <w:sz w:val="14"/>
        </w:rPr>
        <w:t xml:space="preserve"> Russia’s military actions in Ukraine.</w:t>
      </w:r>
    </w:p>
    <w:p w14:paraId="25ADC28D" w14:textId="77777777" w:rsidR="002E519D" w:rsidRPr="002F6B7F" w:rsidRDefault="002E519D" w:rsidP="002E519D">
      <w:pPr>
        <w:rPr>
          <w:sz w:val="14"/>
        </w:rPr>
      </w:pPr>
      <w:r w:rsidRPr="002F6B7F">
        <w:rPr>
          <w:sz w:val="14"/>
        </w:rPr>
        <w:t>MANY WAYS TO WIN</w:t>
      </w:r>
    </w:p>
    <w:p w14:paraId="160D579E" w14:textId="77777777" w:rsidR="002E519D" w:rsidRPr="002F6B7F" w:rsidRDefault="002E519D" w:rsidP="002E519D">
      <w:pPr>
        <w:rPr>
          <w:sz w:val="14"/>
        </w:rPr>
      </w:pPr>
      <w:r w:rsidRPr="002F6B7F">
        <w:rPr>
          <w:sz w:val="14"/>
        </w:rPr>
        <w:t xml:space="preserve">For Russia, </w:t>
      </w:r>
      <w:r w:rsidRPr="00181EF2">
        <w:rPr>
          <w:u w:val="single"/>
        </w:rPr>
        <w:t>victory in Ukraine could take various forms</w:t>
      </w:r>
      <w:r w:rsidRPr="002F6B7F">
        <w:rPr>
          <w:sz w:val="14"/>
        </w:rPr>
        <w:t xml:space="preserve">. As in </w:t>
      </w:r>
      <w:hyperlink r:id="rId22" w:history="1">
        <w:r w:rsidRPr="002F6B7F">
          <w:rPr>
            <w:rStyle w:val="Hyperlink"/>
            <w:sz w:val="14"/>
          </w:rPr>
          <w:t>Syria</w:t>
        </w:r>
      </w:hyperlink>
      <w:r w:rsidRPr="002F6B7F">
        <w:rPr>
          <w:sz w:val="14"/>
        </w:rPr>
        <w:t>,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w:t>
      </w:r>
    </w:p>
    <w:p w14:paraId="18E70B50" w14:textId="77777777" w:rsidR="002E519D" w:rsidRPr="002F6B7F" w:rsidRDefault="002E519D" w:rsidP="002E519D">
      <w:pPr>
        <w:rPr>
          <w:sz w:val="14"/>
        </w:rPr>
      </w:pPr>
      <w:r w:rsidRPr="002F6B7F">
        <w:rPr>
          <w:sz w:val="14"/>
        </w:rPr>
        <w:lastRenderedPageBreak/>
        <w:t xml:space="preserve">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t>
      </w:r>
      <w:proofErr w:type="gramStart"/>
      <w:r w:rsidRPr="002F6B7F">
        <w:rPr>
          <w:sz w:val="14"/>
        </w:rPr>
        <w:t>with the exception of</w:t>
      </w:r>
      <w:proofErr w:type="gramEnd"/>
      <w:r w:rsidRPr="002F6B7F">
        <w:rPr>
          <w:sz w:val="14"/>
        </w:rPr>
        <w:t xml:space="preserve"> Finland and Sweden. This may not necessarily be a conscious decision to end enlargement or association policies; but it will be de facto policy. Under a perceived siege by Russia, the EU and NATO will no longer have the capacity for ambitious policies beyond their own borders.</w:t>
      </w:r>
    </w:p>
    <w:p w14:paraId="72A9B767" w14:textId="77777777" w:rsidR="002E519D" w:rsidRPr="002F6B7F" w:rsidRDefault="002E519D" w:rsidP="002E519D">
      <w:pPr>
        <w:rPr>
          <w:sz w:val="14"/>
        </w:rPr>
      </w:pPr>
      <w:r w:rsidRPr="002F6B7F">
        <w:rPr>
          <w:sz w:val="14"/>
        </w:rPr>
        <w:t xml:space="preserve">The </w:t>
      </w:r>
      <w:r w:rsidRPr="00181EF2">
        <w:rPr>
          <w:u w:val="single"/>
        </w:rPr>
        <w:t>U</w:t>
      </w:r>
      <w:r w:rsidRPr="002F6B7F">
        <w:rPr>
          <w:sz w:val="14"/>
        </w:rPr>
        <w:t xml:space="preserve">nited </w:t>
      </w:r>
      <w:r w:rsidRPr="00181EF2">
        <w:rPr>
          <w:u w:val="single"/>
        </w:rPr>
        <w:t>S</w:t>
      </w:r>
      <w:r w:rsidRPr="002F6B7F">
        <w:rPr>
          <w:sz w:val="14"/>
        </w:rPr>
        <w:t xml:space="preserve">tates </w:t>
      </w:r>
      <w:r w:rsidRPr="00181EF2">
        <w:rPr>
          <w:u w:val="single"/>
        </w:rPr>
        <w:t xml:space="preserve">and </w:t>
      </w:r>
      <w:r w:rsidRPr="002F6B7F">
        <w:rPr>
          <w:highlight w:val="green"/>
          <w:u w:val="single"/>
        </w:rPr>
        <w:t>Europe</w:t>
      </w:r>
      <w:r w:rsidRPr="00181EF2">
        <w:rPr>
          <w:u w:val="single"/>
        </w:rPr>
        <w:t xml:space="preserve"> will</w:t>
      </w:r>
      <w:r w:rsidRPr="002F6B7F">
        <w:rPr>
          <w:sz w:val="14"/>
        </w:rPr>
        <w:t xml:space="preserve"> also </w:t>
      </w:r>
      <w:r w:rsidRPr="00181EF2">
        <w:rPr>
          <w:u w:val="single"/>
        </w:rPr>
        <w:t xml:space="preserve">be </w:t>
      </w:r>
      <w:r w:rsidRPr="002F6B7F">
        <w:rPr>
          <w:highlight w:val="green"/>
          <w:u w:val="single"/>
        </w:rPr>
        <w:t>in a state of</w:t>
      </w:r>
      <w:r w:rsidRPr="00181EF2">
        <w:rPr>
          <w:u w:val="single"/>
        </w:rPr>
        <w:t xml:space="preserve"> permanent </w:t>
      </w:r>
      <w:r w:rsidRPr="002F6B7F">
        <w:rPr>
          <w:highlight w:val="green"/>
          <w:u w:val="single"/>
        </w:rPr>
        <w:t>economic war</w:t>
      </w:r>
      <w:r w:rsidRPr="002F6B7F">
        <w:rPr>
          <w:sz w:val="14"/>
        </w:rPr>
        <w:t xml:space="preserve"> with Russia. </w:t>
      </w:r>
      <w:r w:rsidRPr="00181EF2">
        <w:rPr>
          <w:u w:val="single"/>
        </w:rPr>
        <w:t>The West will seek</w:t>
      </w:r>
      <w:r w:rsidRPr="002F6B7F">
        <w:rPr>
          <w:sz w:val="14"/>
        </w:rPr>
        <w:t xml:space="preserve"> to enforce sweeping </w:t>
      </w:r>
      <w:r w:rsidRPr="00181EF2">
        <w:rPr>
          <w:u w:val="single"/>
        </w:rPr>
        <w:t xml:space="preserve">sanctions, which </w:t>
      </w:r>
      <w:r w:rsidRPr="002F6B7F">
        <w:rPr>
          <w:highlight w:val="green"/>
          <w:u w:val="single"/>
        </w:rPr>
        <w:t>Russia</w:t>
      </w:r>
      <w:r w:rsidRPr="00181EF2">
        <w:rPr>
          <w:u w:val="single"/>
        </w:rPr>
        <w:t xml:space="preserve"> is likely to </w:t>
      </w:r>
      <w:r w:rsidRPr="002F6B7F">
        <w:rPr>
          <w:highlight w:val="green"/>
          <w:u w:val="single"/>
        </w:rPr>
        <w:t>parry with cyber-measures</w:t>
      </w:r>
      <w:r w:rsidRPr="00181EF2">
        <w:rPr>
          <w:u w:val="single"/>
        </w:rPr>
        <w:t xml:space="preserve"> and</w:t>
      </w:r>
      <w:r w:rsidRPr="002F6B7F">
        <w:rPr>
          <w:sz w:val="14"/>
        </w:rPr>
        <w:t xml:space="preserve"> energy </w:t>
      </w:r>
      <w:r w:rsidRPr="00181EF2">
        <w:rPr>
          <w:u w:val="single"/>
        </w:rPr>
        <w:t>blackmailing</w:t>
      </w:r>
      <w:r w:rsidRPr="002F6B7F">
        <w:rPr>
          <w:sz w:val="14"/>
        </w:rPr>
        <w:t xml:space="preserve">, given the economic asymmetries. </w:t>
      </w:r>
      <w:r w:rsidRPr="00181EF2">
        <w:rPr>
          <w:u w:val="single"/>
        </w:rPr>
        <w:t>China might well stand on Russia’s side</w:t>
      </w:r>
      <w:r w:rsidRPr="002F6B7F">
        <w:rPr>
          <w:sz w:val="14"/>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w:t>
      </w:r>
    </w:p>
    <w:p w14:paraId="73EDE539" w14:textId="77777777" w:rsidR="002E519D" w:rsidRPr="002F6B7F" w:rsidRDefault="002E519D" w:rsidP="002E519D">
      <w:pPr>
        <w:rPr>
          <w:sz w:val="14"/>
        </w:rPr>
      </w:pPr>
      <w:r w:rsidRPr="002F6B7F">
        <w:rPr>
          <w:sz w:val="14"/>
        </w:rPr>
        <w:t xml:space="preserve">Cold War analogies will not be helpful in a world with a Russianized Ukraine. The Cold War border in Europe had its flash points, but it was stabilized in a mutually acceptable fashion in the Helsinki Final Act of 1975. By contrast, </w:t>
      </w:r>
      <w:r w:rsidRPr="00181EF2">
        <w:rPr>
          <w:u w:val="single"/>
        </w:rPr>
        <w:t xml:space="preserve">Russian suzerainty over Ukraine would </w:t>
      </w:r>
      <w:r w:rsidRPr="002F6B7F">
        <w:rPr>
          <w:highlight w:val="green"/>
          <w:u w:val="single"/>
        </w:rPr>
        <w:t>open</w:t>
      </w:r>
      <w:r w:rsidRPr="00181EF2">
        <w:rPr>
          <w:u w:val="single"/>
        </w:rPr>
        <w:t xml:space="preserve"> a </w:t>
      </w:r>
      <w:r w:rsidRPr="002F6B7F">
        <w:rPr>
          <w:u w:val="single"/>
        </w:rPr>
        <w:t xml:space="preserve">vast </w:t>
      </w:r>
      <w:r w:rsidRPr="002F6B7F">
        <w:rPr>
          <w:highlight w:val="green"/>
          <w:u w:val="single"/>
        </w:rPr>
        <w:t>zone of destabilization</w:t>
      </w:r>
      <w:r w:rsidRPr="00181EF2">
        <w:rPr>
          <w:u w:val="single"/>
        </w:rPr>
        <w:t xml:space="preserve"> and </w:t>
      </w:r>
      <w:r w:rsidRPr="002F6B7F">
        <w:rPr>
          <w:highlight w:val="green"/>
          <w:u w:val="single"/>
        </w:rPr>
        <w:t>insecurity from Estonia to</w:t>
      </w:r>
      <w:r w:rsidRPr="00181EF2">
        <w:rPr>
          <w:u w:val="single"/>
        </w:rPr>
        <w:t xml:space="preserve"> Poland to Romania to </w:t>
      </w:r>
      <w:r w:rsidRPr="002F6B7F">
        <w:rPr>
          <w:highlight w:val="green"/>
          <w:u w:val="single"/>
        </w:rPr>
        <w:t>Turkey</w:t>
      </w:r>
      <w:r w:rsidRPr="002F6B7F">
        <w:rPr>
          <w:sz w:val="14"/>
        </w:rPr>
        <w:t xml:space="preserve">. For as long as it lasts, </w:t>
      </w:r>
      <w:r w:rsidRPr="002F6B7F">
        <w:rPr>
          <w:highlight w:val="green"/>
          <w:u w:val="single"/>
        </w:rPr>
        <w:t>Russia’s presence</w:t>
      </w:r>
      <w:r w:rsidRPr="00181EF2">
        <w:rPr>
          <w:u w:val="single"/>
        </w:rPr>
        <w:t xml:space="preserve"> in Ukraine </w:t>
      </w:r>
      <w:r w:rsidRPr="002F6B7F">
        <w:rPr>
          <w:highlight w:val="green"/>
          <w:u w:val="single"/>
        </w:rPr>
        <w:t>will be</w:t>
      </w:r>
      <w:r w:rsidRPr="00181EF2">
        <w:rPr>
          <w:u w:val="single"/>
        </w:rPr>
        <w:t xml:space="preserve"> perceived by Ukraine’s neighbors as </w:t>
      </w:r>
      <w:r w:rsidRPr="002F6B7F">
        <w:rPr>
          <w:highlight w:val="green"/>
          <w:u w:val="single"/>
        </w:rPr>
        <w:t>provocative</w:t>
      </w:r>
      <w:r w:rsidRPr="00181EF2">
        <w:rPr>
          <w:u w:val="single"/>
        </w:rPr>
        <w:t xml:space="preserve"> and unacceptable</w:t>
      </w:r>
      <w:r w:rsidRPr="002F6B7F">
        <w:rPr>
          <w:sz w:val="14"/>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w:t>
      </w:r>
    </w:p>
    <w:p w14:paraId="087FB0D3" w14:textId="77777777" w:rsidR="002E519D" w:rsidRPr="002F6B7F" w:rsidRDefault="002E519D" w:rsidP="002E519D">
      <w:pPr>
        <w:rPr>
          <w:sz w:val="14"/>
        </w:rPr>
      </w:pPr>
      <w:r w:rsidRPr="002F6B7F">
        <w:rPr>
          <w:sz w:val="14"/>
        </w:rPr>
        <w:t xml:space="preserve">Russia has Europe’s largest conventional military, which it is more than ready to use. The EU’s defense policy—in contrast to NATO’s—is far from being able to provide security for its members. </w:t>
      </w:r>
      <w:proofErr w:type="gramStart"/>
      <w:r w:rsidRPr="002F6B7F">
        <w:rPr>
          <w:sz w:val="14"/>
        </w:rPr>
        <w:t>Thus</w:t>
      </w:r>
      <w:proofErr w:type="gramEnd"/>
      <w:r w:rsidRPr="002F6B7F">
        <w:rPr>
          <w:sz w:val="14"/>
        </w:rPr>
        <w:t xml:space="preserve"> will military reassurance, especially of the EU’s eastern members, be key. Responding to a revanchist Russia with sanctions and with the rhetorical proclamation of a rules-based international order will not be sufficient.</w:t>
      </w:r>
    </w:p>
    <w:p w14:paraId="25AF3E89" w14:textId="77777777" w:rsidR="002E519D" w:rsidRPr="002F6B7F" w:rsidRDefault="002E519D" w:rsidP="002E519D">
      <w:pPr>
        <w:rPr>
          <w:sz w:val="14"/>
        </w:rPr>
      </w:pPr>
      <w:r w:rsidRPr="002F6B7F">
        <w:rPr>
          <w:sz w:val="14"/>
        </w:rPr>
        <w:t>IMPERILING EUROPE'S EAST</w:t>
      </w:r>
    </w:p>
    <w:p w14:paraId="4EFEC3DE" w14:textId="77777777" w:rsidR="002E519D" w:rsidRPr="002F6B7F" w:rsidRDefault="002E519D" w:rsidP="002E519D">
      <w:pPr>
        <w:rPr>
          <w:sz w:val="14"/>
        </w:rPr>
      </w:pPr>
      <w:r w:rsidRPr="002F6B7F">
        <w:rPr>
          <w:sz w:val="14"/>
        </w:rPr>
        <w:t xml:space="preserve">In the event of a Russian victory in Ukraine, </w:t>
      </w:r>
      <w:proofErr w:type="gramStart"/>
      <w:r w:rsidRPr="00181EF2">
        <w:rPr>
          <w:u w:val="single"/>
        </w:rPr>
        <w:t>Germany‘</w:t>
      </w:r>
      <w:proofErr w:type="gramEnd"/>
      <w:r w:rsidRPr="00181EF2">
        <w:rPr>
          <w:u w:val="single"/>
        </w:rPr>
        <w:t>s position in Europe will be severely challenged</w:t>
      </w:r>
      <w:r w:rsidRPr="002F6B7F">
        <w:rPr>
          <w:sz w:val="14"/>
        </w:rPr>
        <w:t xml:space="preserve">. Germany is a marginal military power that has based its postwar political identity on the rejection of war. The ring of friends it has surrounded itself with, especially in the east with </w:t>
      </w:r>
      <w:r w:rsidRPr="00181EF2">
        <w:rPr>
          <w:u w:val="single"/>
        </w:rPr>
        <w:t xml:space="preserve">Poland and the </w:t>
      </w:r>
      <w:r w:rsidRPr="002F6B7F">
        <w:rPr>
          <w:highlight w:val="green"/>
          <w:u w:val="single"/>
        </w:rPr>
        <w:t>Baltic states</w:t>
      </w:r>
      <w:r w:rsidRPr="002F6B7F">
        <w:rPr>
          <w:sz w:val="14"/>
        </w:rPr>
        <w:t xml:space="preserve">, risks </w:t>
      </w:r>
      <w:r w:rsidRPr="002F6B7F">
        <w:rPr>
          <w:highlight w:val="green"/>
          <w:u w:val="single"/>
        </w:rPr>
        <w:t>being destabilized</w:t>
      </w:r>
      <w:r w:rsidRPr="00181EF2">
        <w:rPr>
          <w:u w:val="single"/>
        </w:rPr>
        <w:t xml:space="preserve"> by Russia</w:t>
      </w:r>
      <w:r w:rsidRPr="002F6B7F">
        <w:rPr>
          <w:sz w:val="14"/>
        </w:rPr>
        <w:t>.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w:t>
      </w:r>
    </w:p>
    <w:p w14:paraId="1EACFB09" w14:textId="77777777" w:rsidR="002E519D" w:rsidRPr="002F6B7F" w:rsidRDefault="002E519D" w:rsidP="002E519D">
      <w:pPr>
        <w:rPr>
          <w:sz w:val="14"/>
        </w:rPr>
      </w:pPr>
      <w:r w:rsidRPr="002F6B7F">
        <w:rPr>
          <w:u w:val="single"/>
        </w:rPr>
        <w:t>Eastern member states</w:t>
      </w:r>
      <w:r w:rsidRPr="00181EF2">
        <w:rPr>
          <w:u w:val="single"/>
        </w:rPr>
        <w:t>, including Estonia, Latvia, Lithuania, Poland, and Romania, will</w:t>
      </w:r>
      <w:r w:rsidRPr="002F6B7F">
        <w:rPr>
          <w:sz w:val="14"/>
        </w:rPr>
        <w:t xml:space="preserve"> likely </w:t>
      </w:r>
      <w:r w:rsidRPr="002F6B7F">
        <w:rPr>
          <w:u w:val="single"/>
        </w:rPr>
        <w:t>have</w:t>
      </w:r>
      <w:r w:rsidRPr="002F6B7F">
        <w:rPr>
          <w:sz w:val="14"/>
        </w:rPr>
        <w:t xml:space="preserve"> substantial numbers of </w:t>
      </w:r>
      <w:r w:rsidRPr="00181EF2">
        <w:rPr>
          <w:u w:val="single"/>
        </w:rPr>
        <w:t>NATO troops permanently stationed on their soil</w:t>
      </w:r>
      <w:r w:rsidRPr="002F6B7F">
        <w:rPr>
          <w:sz w:val="14"/>
        </w:rPr>
        <w:t xml:space="preserve">. A request from Finland and Sweden to gain an </w:t>
      </w:r>
      <w:proofErr w:type="gramStart"/>
      <w:r w:rsidRPr="002F6B7F">
        <w:rPr>
          <w:sz w:val="14"/>
        </w:rPr>
        <w:t>Article</w:t>
      </w:r>
      <w:proofErr w:type="gramEnd"/>
      <w:r w:rsidRPr="002F6B7F">
        <w:rPr>
          <w:sz w:val="14"/>
        </w:rPr>
        <w:t xml:space="preserv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 </w:t>
      </w:r>
    </w:p>
    <w:p w14:paraId="6D274482" w14:textId="77777777" w:rsidR="002E519D" w:rsidRPr="002F6B7F" w:rsidRDefault="002E519D" w:rsidP="002E519D">
      <w:pPr>
        <w:rPr>
          <w:sz w:val="14"/>
        </w:rPr>
      </w:pPr>
      <w:r w:rsidRPr="00181EF2">
        <w:rPr>
          <w:u w:val="single"/>
        </w:rPr>
        <w:t>Ukraine’s predicament will be</w:t>
      </w:r>
      <w:r w:rsidRPr="002F6B7F">
        <w:rPr>
          <w:sz w:val="14"/>
        </w:rPr>
        <w:t xml:space="preserve"> very </w:t>
      </w:r>
      <w:r w:rsidRPr="00181EF2">
        <w:rPr>
          <w:u w:val="single"/>
        </w:rPr>
        <w:t xml:space="preserve">great. </w:t>
      </w:r>
      <w:r w:rsidRPr="002F6B7F">
        <w:rPr>
          <w:u w:val="single"/>
        </w:rPr>
        <w:t>Refugees will flee</w:t>
      </w:r>
      <w:r w:rsidRPr="00181EF2">
        <w:rPr>
          <w:u w:val="single"/>
        </w:rPr>
        <w:t xml:space="preserve"> in multiple directions</w:t>
      </w:r>
      <w:r w:rsidRPr="002F6B7F">
        <w:rPr>
          <w:sz w:val="14"/>
        </w:rPr>
        <w:t>, quite possibly in the millions. And those parts of the Ukrainian military that are not directly defeated will continue fighting, echoing the partisan warfare that tore apart this whole region of Europe during and after World War II.</w:t>
      </w:r>
    </w:p>
    <w:p w14:paraId="167C30EE" w14:textId="77777777" w:rsidR="002E519D" w:rsidRPr="002F6B7F" w:rsidRDefault="002E519D" w:rsidP="002E519D">
      <w:pPr>
        <w:rPr>
          <w:sz w:val="14"/>
        </w:rPr>
      </w:pPr>
      <w:r w:rsidRPr="00181EF2">
        <w:rPr>
          <w:u w:val="single"/>
        </w:rPr>
        <w:t xml:space="preserve">The </w:t>
      </w:r>
      <w:r w:rsidRPr="002F6B7F">
        <w:rPr>
          <w:highlight w:val="green"/>
          <w:u w:val="single"/>
        </w:rPr>
        <w:t>permanent</w:t>
      </w:r>
      <w:r w:rsidRPr="00181EF2">
        <w:rPr>
          <w:u w:val="single"/>
        </w:rPr>
        <w:t xml:space="preserve"> state of </w:t>
      </w:r>
      <w:r w:rsidRPr="002F6B7F">
        <w:rPr>
          <w:highlight w:val="green"/>
          <w:u w:val="single"/>
        </w:rPr>
        <w:t>escalation</w:t>
      </w:r>
      <w:r w:rsidRPr="002F6B7F">
        <w:rPr>
          <w:sz w:val="14"/>
        </w:rPr>
        <w:t xml:space="preserve"> between Russia and Europe may stay cold from a military perspective. It </w:t>
      </w:r>
      <w:r w:rsidRPr="00181EF2">
        <w:rPr>
          <w:u w:val="single"/>
        </w:rPr>
        <w:t>is likely</w:t>
      </w:r>
      <w:r w:rsidRPr="002F6B7F">
        <w:rPr>
          <w:sz w:val="14"/>
        </w:rPr>
        <w:t xml:space="preserve">, though, </w:t>
      </w:r>
      <w:r w:rsidRPr="00181EF2">
        <w:rPr>
          <w:u w:val="single"/>
        </w:rPr>
        <w:t>to be economically hot</w:t>
      </w:r>
      <w:r w:rsidRPr="002F6B7F">
        <w:rPr>
          <w:sz w:val="14"/>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sidRPr="002F6B7F">
        <w:rPr>
          <w:highlight w:val="green"/>
          <w:u w:val="single"/>
        </w:rPr>
        <w:t>Russia will retaliate</w:t>
      </w:r>
      <w:r w:rsidRPr="002F6B7F">
        <w:rPr>
          <w:sz w:val="14"/>
        </w:rPr>
        <w:t xml:space="preserve">, quite possibly </w:t>
      </w:r>
      <w:r w:rsidRPr="002F6B7F">
        <w:rPr>
          <w:highlight w:val="green"/>
          <w:u w:val="single"/>
        </w:rPr>
        <w:t>in the cyber-domain</w:t>
      </w:r>
      <w:r w:rsidRPr="00181EF2">
        <w:rPr>
          <w:u w:val="single"/>
        </w:rPr>
        <w:t xml:space="preserve"> as well as in the energy sector</w:t>
      </w:r>
      <w:r w:rsidRPr="002F6B7F">
        <w:rPr>
          <w:sz w:val="14"/>
        </w:rPr>
        <w:t>.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w:t>
      </w:r>
    </w:p>
    <w:p w14:paraId="356DDE1F" w14:textId="77777777" w:rsidR="002E519D" w:rsidRPr="002F6B7F" w:rsidRDefault="002E519D" w:rsidP="002E519D">
      <w:pPr>
        <w:rPr>
          <w:sz w:val="14"/>
        </w:rPr>
      </w:pPr>
      <w:r w:rsidRPr="002F6B7F">
        <w:rPr>
          <w:sz w:val="14"/>
        </w:rPr>
        <w:t>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w:t>
      </w:r>
    </w:p>
    <w:p w14:paraId="52EF25ED" w14:textId="77777777" w:rsidR="002E519D" w:rsidRPr="00181EF2" w:rsidRDefault="002E519D" w:rsidP="002E519D">
      <w:pPr>
        <w:rPr>
          <w:u w:val="single"/>
        </w:rPr>
      </w:pPr>
      <w:r w:rsidRPr="002F6B7F">
        <w:rPr>
          <w:sz w:val="14"/>
        </w:rPr>
        <w:lastRenderedPageBreak/>
        <w:t xml:space="preserve">Much of this is already happening. But a war in Ukraine will up the ante. Russia will use more resources and be unchained in its choice of instruments. </w:t>
      </w:r>
      <w:r w:rsidRPr="00181EF2">
        <w:rPr>
          <w:u w:val="single"/>
        </w:rPr>
        <w:t>The massive refugee flows arriving in Europe will exacerbate the EU’s unresolved refugee policy</w:t>
      </w:r>
      <w:r w:rsidRPr="002F6B7F">
        <w:rPr>
          <w:sz w:val="14"/>
        </w:rPr>
        <w:t xml:space="preserve"> and </w:t>
      </w:r>
      <w:r w:rsidRPr="00181EF2">
        <w:rPr>
          <w:u w:val="single"/>
        </w:rPr>
        <w:t>provide</w:t>
      </w:r>
      <w:r w:rsidRPr="002F6B7F">
        <w:rPr>
          <w:sz w:val="14"/>
        </w:rPr>
        <w:t xml:space="preserve"> fertile </w:t>
      </w:r>
      <w:r w:rsidRPr="002F6B7F">
        <w:rPr>
          <w:highlight w:val="green"/>
          <w:u w:val="single"/>
        </w:rPr>
        <w:t>ground for populists</w:t>
      </w:r>
      <w:r w:rsidRPr="002F6B7F">
        <w:rPr>
          <w:sz w:val="14"/>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2F6B7F">
        <w:rPr>
          <w:highlight w:val="green"/>
          <w:u w:val="single"/>
        </w:rPr>
        <w:t>putting into question NATO’s position</w:t>
      </w:r>
      <w:r w:rsidRPr="00181EF2">
        <w:rPr>
          <w:u w:val="single"/>
        </w:rPr>
        <w:t xml:space="preserve"> and its security guarantees for Europe.</w:t>
      </w:r>
    </w:p>
    <w:p w14:paraId="3B8EC6B2" w14:textId="77777777" w:rsidR="002E519D" w:rsidRPr="002F6B7F" w:rsidRDefault="002E519D" w:rsidP="002E519D">
      <w:pPr>
        <w:rPr>
          <w:sz w:val="14"/>
        </w:rPr>
      </w:pPr>
      <w:r w:rsidRPr="002F6B7F">
        <w:rPr>
          <w:sz w:val="14"/>
        </w:rPr>
        <w:t>TURNING NATO INWARD</w:t>
      </w:r>
    </w:p>
    <w:p w14:paraId="6F696D15" w14:textId="77777777" w:rsidR="002E519D" w:rsidRPr="002F6B7F" w:rsidRDefault="002E519D" w:rsidP="002E519D">
      <w:pPr>
        <w:rPr>
          <w:sz w:val="14"/>
        </w:rPr>
      </w:pPr>
      <w:r w:rsidRPr="002F6B7F">
        <w:rPr>
          <w:sz w:val="14"/>
        </w:rPr>
        <w:t xml:space="preserve">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w:t>
      </w:r>
      <w:proofErr w:type="gramStart"/>
      <w:r w:rsidRPr="002F6B7F">
        <w:rPr>
          <w:sz w:val="14"/>
        </w:rPr>
        <w:t>in light of</w:t>
      </w:r>
      <w:proofErr w:type="gramEnd"/>
      <w:r w:rsidRPr="002F6B7F">
        <w:rPr>
          <w:sz w:val="14"/>
        </w:rPr>
        <w:t xml:space="preserve">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w:t>
      </w:r>
    </w:p>
    <w:p w14:paraId="3A8AB757" w14:textId="77777777" w:rsidR="002E519D" w:rsidRPr="002F6B7F" w:rsidRDefault="002E519D" w:rsidP="002E519D">
      <w:pPr>
        <w:rPr>
          <w:sz w:val="14"/>
        </w:rPr>
      </w:pPr>
      <w:r w:rsidRPr="002F6B7F">
        <w:rPr>
          <w:sz w:val="14"/>
        </w:rPr>
        <w:t xml:space="preserve">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w:t>
      </w:r>
      <w:proofErr w:type="gramStart"/>
      <w:r w:rsidRPr="002F6B7F">
        <w:rPr>
          <w:sz w:val="14"/>
        </w:rPr>
        <w:t>States</w:t>
      </w:r>
      <w:proofErr w:type="gramEnd"/>
      <w:r w:rsidRPr="002F6B7F">
        <w:rPr>
          <w:sz w:val="14"/>
        </w:rPr>
        <w:t xml:space="preserve"> manage the Russian-Chinese dilemma.</w:t>
      </w:r>
    </w:p>
    <w:p w14:paraId="76A8500E" w14:textId="4654862F" w:rsidR="002E519D" w:rsidRDefault="002E519D" w:rsidP="002E519D">
      <w:pPr>
        <w:rPr>
          <w:sz w:val="14"/>
        </w:rPr>
      </w:pPr>
      <w:r w:rsidRPr="002F6B7F">
        <w:rPr>
          <w:sz w:val="14"/>
        </w:rPr>
        <w:t xml:space="preserve">For a Moscow now in permanent confrontation with the West, Beijing could serve as an economic backstop and a partner in opposing U.S. hegemony. In the worst case for U.S. grand strategy, </w:t>
      </w:r>
      <w:r w:rsidRPr="002F6B7F">
        <w:rPr>
          <w:highlight w:val="green"/>
          <w:u w:val="single"/>
        </w:rPr>
        <w:t>China</w:t>
      </w:r>
      <w:r w:rsidRPr="002F6B7F">
        <w:rPr>
          <w:u w:val="single"/>
        </w:rPr>
        <w:t xml:space="preserve"> might be </w:t>
      </w:r>
      <w:r w:rsidRPr="002F6B7F">
        <w:rPr>
          <w:highlight w:val="green"/>
          <w:u w:val="single"/>
        </w:rPr>
        <w:t>emboldened</w:t>
      </w:r>
      <w:r w:rsidRPr="002F6B7F">
        <w:rPr>
          <w:u w:val="single"/>
        </w:rPr>
        <w:t xml:space="preserve"> by Russia’s assertiveness and threaten confrontation </w:t>
      </w:r>
      <w:r w:rsidRPr="002F6B7F">
        <w:rPr>
          <w:highlight w:val="green"/>
          <w:u w:val="single"/>
        </w:rPr>
        <w:t>over Taiwan</w:t>
      </w:r>
      <w:r w:rsidRPr="002F6B7F">
        <w:rPr>
          <w:sz w:val="14"/>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23" w:history="1">
        <w:r w:rsidRPr="002F6B7F">
          <w:rPr>
            <w:rStyle w:val="Hyperlink"/>
            <w:sz w:val="14"/>
          </w:rPr>
          <w:t>Beijing</w:t>
        </w:r>
      </w:hyperlink>
      <w:r w:rsidRPr="002F6B7F">
        <w:rPr>
          <w:sz w:val="14"/>
        </w:rPr>
        <w:t>, but it may initiate new conversations.</w:t>
      </w:r>
    </w:p>
    <w:p w14:paraId="7EC66A17" w14:textId="30AEBFED" w:rsidR="00C47251" w:rsidRPr="009F214B" w:rsidRDefault="00C47251" w:rsidP="00C47251">
      <w:pPr>
        <w:pStyle w:val="Heading4"/>
        <w:rPr>
          <w:rFonts w:cs="Calibri"/>
        </w:rPr>
      </w:pPr>
      <w:r>
        <w:rPr>
          <w:rFonts w:cs="Calibri"/>
        </w:rPr>
        <w:t>That</w:t>
      </w:r>
      <w:r w:rsidRPr="009F214B">
        <w:rPr>
          <w:rFonts w:cs="Calibri"/>
        </w:rPr>
        <w:t xml:space="preserve"> outweighs</w:t>
      </w:r>
    </w:p>
    <w:p w14:paraId="1CE0EE6B" w14:textId="77777777" w:rsidR="00C47251" w:rsidRPr="009F214B" w:rsidRDefault="00C47251" w:rsidP="00C47251">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7C272E4C" w14:textId="77777777" w:rsidR="00C47251" w:rsidRPr="009F214B" w:rsidRDefault="00C47251" w:rsidP="00C47251">
      <w:pPr>
        <w:rPr>
          <w:sz w:val="14"/>
          <w:szCs w:val="26"/>
        </w:rPr>
      </w:pPr>
      <w:proofErr w:type="gramStart"/>
      <w:r w:rsidRPr="009F214B">
        <w:rPr>
          <w:rStyle w:val="StyleUnderline"/>
          <w:szCs w:val="26"/>
        </w:rPr>
        <w:t>The human race</w:t>
      </w:r>
      <w:proofErr w:type="gramEnd"/>
      <w:r w:rsidRPr="009F214B">
        <w:rPr>
          <w:rStyle w:val="StyleUnderline"/>
          <w:szCs w:val="26"/>
        </w:rPr>
        <w:t xml:space="preserv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9F214B">
        <w:rPr>
          <w:sz w:val="14"/>
          <w:szCs w:val="26"/>
        </w:rPr>
        <w:t>the human race</w:t>
      </w:r>
      <w:proofErr w:type="gramEnd"/>
      <w:r w:rsidRPr="009F214B">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w:t>
      </w:r>
      <w:proofErr w:type="spellStart"/>
      <w:r w:rsidRPr="009F214B">
        <w:rPr>
          <w:sz w:val="14"/>
          <w:szCs w:val="26"/>
        </w:rPr>
        <w:t>bads</w:t>
      </w:r>
      <w:proofErr w:type="spellEnd"/>
      <w:r w:rsidRPr="009F214B">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F214B">
        <w:rPr>
          <w:sz w:val="14"/>
          <w:szCs w:val="26"/>
        </w:rPr>
        <w:t>bads</w:t>
      </w:r>
      <w:proofErr w:type="spellEnd"/>
      <w:r w:rsidRPr="009F214B">
        <w:rPr>
          <w:sz w:val="14"/>
          <w:szCs w:val="26"/>
        </w:rPr>
        <w:t xml:space="preserve">, such as war and genocide, as being much more important than the promotion of objective goods, such as scientific and artistic progress. If </w:t>
      </w:r>
      <w:proofErr w:type="gramStart"/>
      <w:r w:rsidRPr="009F214B">
        <w:rPr>
          <w:sz w:val="14"/>
          <w:szCs w:val="26"/>
        </w:rPr>
        <w:t>the human race</w:t>
      </w:r>
      <w:proofErr w:type="gramEnd"/>
      <w:r w:rsidRPr="009F214B">
        <w:rPr>
          <w:sz w:val="14"/>
          <w:szCs w:val="26"/>
        </w:rPr>
        <w:t xml:space="preserve"> continues its future will inevitably involve suffering as well as happiness, and objective </w:t>
      </w:r>
      <w:proofErr w:type="spellStart"/>
      <w:r w:rsidRPr="009F214B">
        <w:rPr>
          <w:sz w:val="14"/>
          <w:szCs w:val="26"/>
        </w:rPr>
        <w:t>bads</w:t>
      </w:r>
      <w:proofErr w:type="spellEnd"/>
      <w:r w:rsidRPr="009F214B">
        <w:rPr>
          <w:sz w:val="14"/>
          <w:szCs w:val="26"/>
        </w:rPr>
        <w:t xml:space="preserve"> as well as objective goods. So, if one weights the </w:t>
      </w:r>
      <w:proofErr w:type="spellStart"/>
      <w:r w:rsidRPr="009F214B">
        <w:rPr>
          <w:sz w:val="14"/>
          <w:szCs w:val="26"/>
        </w:rPr>
        <w:t>bads</w:t>
      </w:r>
      <w:proofErr w:type="spellEnd"/>
      <w:r w:rsidRPr="009F214B">
        <w:rPr>
          <w:sz w:val="14"/>
          <w:szCs w:val="26"/>
        </w:rPr>
        <w:t xml:space="preserve">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w:t>
      </w:r>
      <w:proofErr w:type="gramStart"/>
      <w:r w:rsidRPr="009F214B">
        <w:rPr>
          <w:sz w:val="14"/>
          <w:szCs w:val="26"/>
        </w:rPr>
        <w:t>the human race</w:t>
      </w:r>
      <w:proofErr w:type="gramEnd"/>
      <w:r w:rsidRPr="009F214B">
        <w:rPr>
          <w:sz w:val="14"/>
          <w:szCs w:val="26"/>
        </w:rPr>
        <w:t xml:space="preserv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w:t>
      </w:r>
      <w:proofErr w:type="gramStart"/>
      <w:r w:rsidRPr="009F214B">
        <w:rPr>
          <w:sz w:val="14"/>
          <w:szCs w:val="26"/>
        </w:rPr>
        <w:t>as long as</w:t>
      </w:r>
      <w:proofErr w:type="gramEnd"/>
      <w:r w:rsidRPr="009F214B">
        <w:rPr>
          <w:sz w:val="14"/>
          <w:szCs w:val="26"/>
        </w:rPr>
        <w:t xml:space="preserve">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9F214B">
        <w:rPr>
          <w:sz w:val="14"/>
          <w:szCs w:val="26"/>
        </w:rPr>
        <w:t>at a later date</w:t>
      </w:r>
      <w:proofErr w:type="gramEnd"/>
      <w:r w:rsidRPr="009F214B">
        <w:rPr>
          <w:sz w:val="14"/>
          <w:szCs w:val="26"/>
        </w:rPr>
        <w:t xml:space="preserv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w:t>
      </w:r>
      <w:r w:rsidRPr="009F214B">
        <w:rPr>
          <w:sz w:val="14"/>
          <w:szCs w:val="26"/>
        </w:rPr>
        <w:lastRenderedPageBreak/>
        <w:t xml:space="preserve">term extinction of </w:t>
      </w:r>
      <w:proofErr w:type="gramStart"/>
      <w:r w:rsidRPr="009F214B">
        <w:rPr>
          <w:sz w:val="14"/>
          <w:szCs w:val="26"/>
        </w:rPr>
        <w:t>the human race</w:t>
      </w:r>
      <w:proofErr w:type="gramEnd"/>
      <w:r w:rsidRPr="009F214B">
        <w:rPr>
          <w:sz w:val="14"/>
          <w:szCs w:val="26"/>
        </w:rPr>
        <w:t xml:space="preserv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 xml:space="preserve">let </w:t>
      </w:r>
      <w:proofErr w:type="gramStart"/>
      <w:r w:rsidRPr="009F214B">
        <w:rPr>
          <w:sz w:val="14"/>
          <w:szCs w:val="26"/>
        </w:rPr>
        <w:t>the human race</w:t>
      </w:r>
      <w:proofErr w:type="gramEnd"/>
      <w:r w:rsidRPr="009F214B">
        <w:rPr>
          <w:sz w:val="14"/>
          <w:szCs w:val="26"/>
        </w:rPr>
        <w:t xml:space="preserv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33AC946A" w14:textId="77777777" w:rsidR="00C47251" w:rsidRPr="002F6B7F" w:rsidRDefault="00C47251" w:rsidP="002E519D">
      <w:pPr>
        <w:rPr>
          <w:sz w:val="14"/>
        </w:rPr>
      </w:pPr>
    </w:p>
    <w:p w14:paraId="41CD9575" w14:textId="73B76DD3" w:rsidR="002E519D" w:rsidRDefault="002E519D" w:rsidP="002E519D">
      <w:pPr>
        <w:pStyle w:val="Heading2"/>
      </w:pPr>
      <w:r>
        <w:lastRenderedPageBreak/>
        <w:t>3</w:t>
      </w:r>
    </w:p>
    <w:p w14:paraId="32E48346" w14:textId="77777777" w:rsidR="00C47251" w:rsidRPr="00AF3D48" w:rsidRDefault="00C47251" w:rsidP="00C47251">
      <w:pPr>
        <w:pStyle w:val="Heading4"/>
      </w:pPr>
      <w:r>
        <w:t>P</w:t>
      </w:r>
      <w:r w:rsidRPr="00AF3D48">
        <w:t xml:space="preserve">olicies that promote objectivity become the pretext for </w:t>
      </w:r>
      <w:r w:rsidRPr="005F37E6">
        <w:rPr>
          <w:u w:val="single"/>
        </w:rPr>
        <w:t>government crackdowns</w:t>
      </w:r>
      <w:r w:rsidRPr="00AF3D48">
        <w:t xml:space="preserve"> on legitimate journalism </w:t>
      </w:r>
    </w:p>
    <w:p w14:paraId="038CF517" w14:textId="77777777" w:rsidR="00C47251" w:rsidRPr="00AF3D48" w:rsidRDefault="00C47251" w:rsidP="00C47251">
      <w:r w:rsidRPr="005F37E6">
        <w:rPr>
          <w:rStyle w:val="Style13ptBold"/>
        </w:rPr>
        <w:t>West 17</w:t>
      </w:r>
      <w:r>
        <w:t xml:space="preserve"> </w:t>
      </w:r>
      <w:r w:rsidRPr="00AF3D48">
        <w:t xml:space="preserve">Darrell M. West (Vice President and Director - Governance Studies Senior Fellow - Center for Technology Innovation Douglas Dillon Chair in Governmental Studies) 12/18/2017, How to combat fake news and disinformation, Brookings, </w:t>
      </w:r>
      <w:hyperlink r:id="rId24" w:history="1">
        <w:r w:rsidRPr="00AF3D48">
          <w:rPr>
            <w:rStyle w:val="Hyperlink"/>
          </w:rPr>
          <w:t>https://www.brookings.edu/research/how-to-combat-fake-news-and-disinformation/</w:t>
        </w:r>
      </w:hyperlink>
      <w:r>
        <w:t>Karan</w:t>
      </w:r>
    </w:p>
    <w:p w14:paraId="51A332F8" w14:textId="77777777" w:rsidR="00C47251" w:rsidRPr="005F37E6" w:rsidRDefault="00C47251" w:rsidP="00C47251">
      <w:pPr>
        <w:rPr>
          <w:sz w:val="16"/>
        </w:rPr>
      </w:pPr>
      <w:r w:rsidRPr="005F37E6">
        <w:rPr>
          <w:sz w:val="16"/>
        </w:rPr>
        <w:t>Government harassment of journalists is a serious problem in many parts of the world. United Nations Human Rights Council Special Rapporteur David Kaye notes that “all too many leaders see journalism as the enemy, reporters as rogue actors, tweeps as terrorists, and bloggers as blasphemers.”</w:t>
      </w:r>
      <w:hyperlink r:id="rId25" w:anchor="footnote-23" w:history="1">
        <w:r w:rsidRPr="005F37E6">
          <w:rPr>
            <w:rStyle w:val="Hyperlink"/>
            <w:sz w:val="16"/>
            <w:vertAlign w:val="superscript"/>
          </w:rPr>
          <w:t>[23]</w:t>
        </w:r>
      </w:hyperlink>
      <w:r w:rsidRPr="005F37E6">
        <w:rPr>
          <w:sz w:val="16"/>
        </w:rPr>
        <w:t xml:space="preserve"> In Freedom House’s most recent report on global press freedoms, </w:t>
      </w:r>
      <w:r w:rsidRPr="005F37E6">
        <w:rPr>
          <w:rStyle w:val="Emphasis"/>
        </w:rPr>
        <w:t xml:space="preserve">researchers found that </w:t>
      </w:r>
      <w:r w:rsidRPr="005F37E6">
        <w:rPr>
          <w:rStyle w:val="Emphasis"/>
          <w:highlight w:val="green"/>
        </w:rPr>
        <w:t xml:space="preserve">media freedom </w:t>
      </w:r>
      <w:r w:rsidRPr="00E75E93">
        <w:rPr>
          <w:rStyle w:val="Emphasis"/>
        </w:rPr>
        <w:t xml:space="preserve">was </w:t>
      </w:r>
      <w:r w:rsidRPr="005F37E6">
        <w:rPr>
          <w:rStyle w:val="Emphasis"/>
          <w:highlight w:val="green"/>
        </w:rPr>
        <w:t xml:space="preserve">at its lowest point </w:t>
      </w:r>
      <w:r w:rsidRPr="00E75E93">
        <w:rPr>
          <w:rStyle w:val="Emphasis"/>
        </w:rPr>
        <w:t>in 13 years</w:t>
      </w:r>
      <w:r w:rsidRPr="005F37E6">
        <w:rPr>
          <w:sz w:val="16"/>
        </w:rPr>
        <w:t xml:space="preserve"> and there were “</w:t>
      </w:r>
      <w:r w:rsidRPr="00E75E93">
        <w:rPr>
          <w:rStyle w:val="Emphasis"/>
        </w:rPr>
        <w:t xml:space="preserve">unprecedented </w:t>
      </w:r>
      <w:r w:rsidRPr="005F37E6">
        <w:rPr>
          <w:rStyle w:val="Emphasis"/>
          <w:highlight w:val="green"/>
        </w:rPr>
        <w:t>threats to journalists</w:t>
      </w:r>
      <w:r w:rsidRPr="005F37E6">
        <w:rPr>
          <w:rStyle w:val="Emphasis"/>
        </w:rPr>
        <w:t xml:space="preserve"> and media outlets </w:t>
      </w:r>
      <w:r w:rsidRPr="005F37E6">
        <w:rPr>
          <w:rStyle w:val="Emphasis"/>
          <w:highlight w:val="green"/>
        </w:rPr>
        <w:t xml:space="preserve">in </w:t>
      </w:r>
      <w:r w:rsidRPr="00E75E93">
        <w:rPr>
          <w:rStyle w:val="Emphasis"/>
        </w:rPr>
        <w:t xml:space="preserve">major </w:t>
      </w:r>
      <w:r w:rsidRPr="005F37E6">
        <w:rPr>
          <w:rStyle w:val="Emphasis"/>
          <w:highlight w:val="green"/>
        </w:rPr>
        <w:t>democracies and</w:t>
      </w:r>
      <w:r w:rsidRPr="005F37E6">
        <w:rPr>
          <w:rStyle w:val="Emphasis"/>
        </w:rPr>
        <w:t xml:space="preserve"> new </w:t>
      </w:r>
      <w:r w:rsidRPr="005F37E6">
        <w:rPr>
          <w:rStyle w:val="Emphasis"/>
          <w:highlight w:val="green"/>
        </w:rPr>
        <w:t xml:space="preserve">moves by authoritarian </w:t>
      </w:r>
      <w:r w:rsidRPr="00E75E93">
        <w:rPr>
          <w:rStyle w:val="Emphasis"/>
        </w:rPr>
        <w:t xml:space="preserve">states </w:t>
      </w:r>
      <w:r w:rsidRPr="005F37E6">
        <w:rPr>
          <w:rStyle w:val="Emphasis"/>
          <w:highlight w:val="green"/>
        </w:rPr>
        <w:t>to control the media</w:t>
      </w:r>
      <w:r w:rsidRPr="005F37E6">
        <w:rPr>
          <w:rStyle w:val="Emphasis"/>
        </w:rPr>
        <w:t>, including beyond their borders</w:t>
      </w:r>
      <w:r w:rsidRPr="005F37E6">
        <w:rPr>
          <w:sz w:val="16"/>
        </w:rPr>
        <w:t>.”</w:t>
      </w:r>
      <w:bookmarkStart w:id="0" w:name="_ednref24"/>
      <w:bookmarkEnd w:id="0"/>
      <w:r w:rsidRPr="005F37E6">
        <w:rPr>
          <w:sz w:val="16"/>
        </w:rPr>
        <w:fldChar w:fldCharType="begin"/>
      </w:r>
      <w:r w:rsidRPr="005F37E6">
        <w:rPr>
          <w:sz w:val="16"/>
        </w:rPr>
        <w:instrText xml:space="preserve"> HYPERLINK "https://www.brookings.edu/research/how-to-combat-fake-news-and-disinformation/" \l "footnote-24" </w:instrText>
      </w:r>
      <w:r w:rsidRPr="005F37E6">
        <w:rPr>
          <w:sz w:val="16"/>
        </w:rPr>
        <w:fldChar w:fldCharType="separate"/>
      </w:r>
      <w:r w:rsidRPr="005F37E6">
        <w:rPr>
          <w:rStyle w:val="Hyperlink"/>
          <w:sz w:val="16"/>
          <w:vertAlign w:val="superscript"/>
        </w:rPr>
        <w:t>[24]</w:t>
      </w:r>
      <w:r w:rsidRPr="005F37E6">
        <w:rPr>
          <w:sz w:val="16"/>
        </w:rPr>
        <w:fldChar w:fldCharType="end"/>
      </w:r>
      <w:r w:rsidRPr="005F37E6">
        <w:rPr>
          <w:sz w:val="16"/>
        </w:rPr>
        <w:t xml:space="preserve"> Journalists can often be accused of generating fake news and there have been numerous cases of legitimate journalists being arrested or their work being subject to official scrutiny. In Egypt, an Al-Jazeera producer was arrested on charges of “incitement against state institutions and broadcasting fake news with the aim of spreading chaos.”</w:t>
      </w:r>
      <w:bookmarkStart w:id="1" w:name="_ednref25"/>
      <w:bookmarkEnd w:id="1"/>
      <w:r w:rsidRPr="005F37E6">
        <w:rPr>
          <w:sz w:val="16"/>
        </w:rPr>
        <w:fldChar w:fldCharType="begin"/>
      </w:r>
      <w:r w:rsidRPr="005F37E6">
        <w:rPr>
          <w:sz w:val="16"/>
        </w:rPr>
        <w:instrText xml:space="preserve"> HYPERLINK "https://www.brookings.edu/research/how-to-combat-fake-news-and-disinformation/" \l "footnote-25" </w:instrText>
      </w:r>
      <w:r w:rsidRPr="005F37E6">
        <w:rPr>
          <w:sz w:val="16"/>
        </w:rPr>
        <w:fldChar w:fldCharType="separate"/>
      </w:r>
      <w:r w:rsidRPr="005F37E6">
        <w:rPr>
          <w:rStyle w:val="Hyperlink"/>
          <w:sz w:val="16"/>
          <w:vertAlign w:val="superscript"/>
        </w:rPr>
        <w:t>[25]</w:t>
      </w:r>
      <w:r w:rsidRPr="005F37E6">
        <w:rPr>
          <w:sz w:val="16"/>
        </w:rPr>
        <w:fldChar w:fldCharType="end"/>
      </w:r>
      <w:r w:rsidRPr="005F37E6">
        <w:rPr>
          <w:sz w:val="16"/>
        </w:rPr>
        <w:t xml:space="preserve"> This was after the network broadcast a documentary criticizing Egyptian military conscription. </w:t>
      </w:r>
      <w:r w:rsidRPr="005F37E6">
        <w:rPr>
          <w:rStyle w:val="Emphasis"/>
        </w:rPr>
        <w:t xml:space="preserve">Some </w:t>
      </w:r>
      <w:r w:rsidRPr="005F37E6">
        <w:rPr>
          <w:rStyle w:val="Emphasis"/>
          <w:highlight w:val="green"/>
        </w:rPr>
        <w:t xml:space="preserve">governments </w:t>
      </w:r>
      <w:r w:rsidRPr="00E75E93">
        <w:rPr>
          <w:rStyle w:val="Emphasis"/>
        </w:rPr>
        <w:t xml:space="preserve">have also moved to </w:t>
      </w:r>
      <w:r w:rsidRPr="005F37E6">
        <w:rPr>
          <w:rStyle w:val="Emphasis"/>
          <w:highlight w:val="green"/>
        </w:rPr>
        <w:t>create</w:t>
      </w:r>
      <w:r w:rsidRPr="005F37E6">
        <w:rPr>
          <w:rStyle w:val="Emphasis"/>
        </w:rPr>
        <w:t xml:space="preserve"> government </w:t>
      </w:r>
      <w:r w:rsidRPr="005F37E6">
        <w:rPr>
          <w:rStyle w:val="Emphasis"/>
          <w:highlight w:val="green"/>
        </w:rPr>
        <w:t xml:space="preserve">regulations </w:t>
      </w:r>
      <w:r w:rsidRPr="00E75E93">
        <w:rPr>
          <w:rStyle w:val="Emphasis"/>
        </w:rPr>
        <w:t xml:space="preserve">to control information flows and </w:t>
      </w:r>
      <w:r w:rsidRPr="005F37E6">
        <w:rPr>
          <w:rStyle w:val="Emphasis"/>
          <w:highlight w:val="green"/>
        </w:rPr>
        <w:t>censor content</w:t>
      </w:r>
      <w:r w:rsidRPr="005F37E6">
        <w:rPr>
          <w:rStyle w:val="Emphasis"/>
        </w:rPr>
        <w:t xml:space="preserve"> on social media platforms</w:t>
      </w:r>
      <w:r w:rsidRPr="005F37E6">
        <w:rPr>
          <w:sz w:val="16"/>
        </w:rPr>
        <w:t>. Indonesia has established a government agency to “monitor news circulating online” and “tackle fake news.”</w:t>
      </w:r>
      <w:hyperlink r:id="rId26" w:anchor="footnote-26" w:history="1">
        <w:r w:rsidRPr="005F37E6">
          <w:rPr>
            <w:rStyle w:val="Hyperlink"/>
            <w:sz w:val="16"/>
            <w:vertAlign w:val="superscript"/>
          </w:rPr>
          <w:t>[26]</w:t>
        </w:r>
      </w:hyperlink>
      <w:r w:rsidRPr="005F37E6">
        <w:rPr>
          <w:sz w:val="16"/>
        </w:rPr>
        <w:t xml:space="preserve"> I</w:t>
      </w:r>
      <w:r w:rsidRPr="005F37E6">
        <w:rPr>
          <w:rStyle w:val="StyleUnderline"/>
        </w:rPr>
        <w:t>n the Philippines, Senator Joel Villanueva has introduced a bill that would impose up to a five-year prison term for those who publish or distribute “fake news,</w:t>
      </w:r>
      <w:r w:rsidRPr="005F37E6">
        <w:rPr>
          <w:sz w:val="16"/>
        </w:rPr>
        <w:t>” which the legislation defined as activities that “cause panic, division, chaos, violence, and hate, or those which exhibit a propaganda to blacken or discredit one’s reputation.”</w:t>
      </w:r>
      <w:bookmarkStart w:id="2" w:name="_ednref27"/>
      <w:bookmarkEnd w:id="2"/>
      <w:r w:rsidRPr="005F37E6">
        <w:rPr>
          <w:sz w:val="16"/>
        </w:rPr>
        <w:fldChar w:fldCharType="begin"/>
      </w:r>
      <w:r w:rsidRPr="005F37E6">
        <w:rPr>
          <w:sz w:val="16"/>
        </w:rPr>
        <w:instrText xml:space="preserve"> HYPERLINK "https://www.brookings.edu/research/how-to-combat-fake-news-and-disinformation/" \l "footnote-27" </w:instrText>
      </w:r>
      <w:r w:rsidRPr="005F37E6">
        <w:rPr>
          <w:sz w:val="16"/>
        </w:rPr>
        <w:fldChar w:fldCharType="separate"/>
      </w:r>
      <w:r w:rsidRPr="005F37E6">
        <w:rPr>
          <w:rStyle w:val="Hyperlink"/>
          <w:sz w:val="16"/>
          <w:vertAlign w:val="superscript"/>
        </w:rPr>
        <w:t>[27]</w:t>
      </w:r>
      <w:r w:rsidRPr="005F37E6">
        <w:rPr>
          <w:sz w:val="16"/>
        </w:rPr>
        <w:fldChar w:fldCharType="end"/>
      </w:r>
      <w:r w:rsidRPr="005F37E6">
        <w:rPr>
          <w:sz w:val="16"/>
        </w:rPr>
        <w:t xml:space="preserve"> </w:t>
      </w:r>
      <w:r w:rsidRPr="005F37E6">
        <w:rPr>
          <w:rStyle w:val="Emphasis"/>
        </w:rPr>
        <w:t xml:space="preserve">Critics have condemned the bill’s </w:t>
      </w:r>
      <w:r w:rsidRPr="005F37E6">
        <w:rPr>
          <w:rStyle w:val="Emphasis"/>
          <w:highlight w:val="green"/>
        </w:rPr>
        <w:t>definition of</w:t>
      </w:r>
      <w:r w:rsidRPr="005F37E6">
        <w:rPr>
          <w:rStyle w:val="Emphasis"/>
        </w:rPr>
        <w:t xml:space="preserve"> social networks, </w:t>
      </w:r>
      <w:r w:rsidRPr="005F37E6">
        <w:rPr>
          <w:rStyle w:val="Emphasis"/>
          <w:highlight w:val="green"/>
        </w:rPr>
        <w:t>misinformation</w:t>
      </w:r>
      <w:r w:rsidRPr="005F37E6">
        <w:rPr>
          <w:rStyle w:val="Emphasis"/>
        </w:rPr>
        <w:t xml:space="preserve">, hate speech, and illegal speech </w:t>
      </w:r>
      <w:r w:rsidRPr="00E75E93">
        <w:rPr>
          <w:rStyle w:val="Emphasis"/>
        </w:rPr>
        <w:t xml:space="preserve">as </w:t>
      </w:r>
      <w:r w:rsidRPr="005F37E6">
        <w:rPr>
          <w:rStyle w:val="Emphasis"/>
          <w:highlight w:val="green"/>
        </w:rPr>
        <w:t>too broad</w:t>
      </w:r>
      <w:r w:rsidRPr="005F37E6">
        <w:rPr>
          <w:rStyle w:val="Emphasis"/>
        </w:rPr>
        <w:t>, and believe that it risks criminalizing investigative journalism and limiting freedom of expression</w:t>
      </w:r>
      <w:r w:rsidRPr="005F37E6">
        <w:rPr>
          <w:sz w:val="16"/>
        </w:rPr>
        <w:t xml:space="preserve">. Newspaper columnist </w:t>
      </w:r>
      <w:proofErr w:type="spellStart"/>
      <w:r w:rsidRPr="005F37E6">
        <w:rPr>
          <w:sz w:val="16"/>
        </w:rPr>
        <w:t>Jarius</w:t>
      </w:r>
      <w:proofErr w:type="spellEnd"/>
      <w:r w:rsidRPr="005F37E6">
        <w:rPr>
          <w:sz w:val="16"/>
        </w:rPr>
        <w:t xml:space="preserve"> Bondoc noted “the bill is prone to abuse. A bigot administration can apply it to suppress the opposition. </w:t>
      </w:r>
      <w:r w:rsidRPr="00E75E93">
        <w:rPr>
          <w:rStyle w:val="Emphasis"/>
        </w:rPr>
        <w:t xml:space="preserve">By </w:t>
      </w:r>
      <w:r w:rsidRPr="005F37E6">
        <w:rPr>
          <w:rStyle w:val="Emphasis"/>
          <w:highlight w:val="green"/>
        </w:rPr>
        <w:t>prosecuting critics as news fakers</w:t>
      </w:r>
      <w:r w:rsidRPr="005F37E6">
        <w:rPr>
          <w:rStyle w:val="Emphasis"/>
        </w:rPr>
        <w:t xml:space="preserve">, the government can </w:t>
      </w:r>
      <w:r w:rsidRPr="005F37E6">
        <w:rPr>
          <w:rStyle w:val="Emphasis"/>
          <w:highlight w:val="green"/>
        </w:rPr>
        <w:t xml:space="preserve">stifle </w:t>
      </w:r>
      <w:r w:rsidRPr="00E75E93">
        <w:rPr>
          <w:rStyle w:val="Emphasis"/>
        </w:rPr>
        <w:t xml:space="preserve">legitimate </w:t>
      </w:r>
      <w:r w:rsidRPr="005F37E6">
        <w:rPr>
          <w:rStyle w:val="Emphasis"/>
          <w:highlight w:val="green"/>
        </w:rPr>
        <w:t>dissent. Whistleblowers</w:t>
      </w:r>
      <w:r w:rsidRPr="005F37E6">
        <w:rPr>
          <w:rStyle w:val="Emphasis"/>
        </w:rPr>
        <w:t>, not the grafters</w:t>
      </w:r>
      <w:r w:rsidRPr="00E75E93">
        <w:rPr>
          <w:rStyle w:val="Emphasis"/>
        </w:rPr>
        <w:t xml:space="preserve">, would be </w:t>
      </w:r>
      <w:r w:rsidRPr="005F37E6">
        <w:rPr>
          <w:rStyle w:val="Emphasis"/>
          <w:highlight w:val="green"/>
        </w:rPr>
        <w:t>imprisoned</w:t>
      </w:r>
      <w:r w:rsidRPr="005F37E6">
        <w:rPr>
          <w:rStyle w:val="Emphasis"/>
        </w:rPr>
        <w:t xml:space="preserve"> and fined for daring to talk. </w:t>
      </w:r>
      <w:r w:rsidRPr="00E75E93">
        <w:rPr>
          <w:rStyle w:val="Emphasis"/>
        </w:rPr>
        <w:t xml:space="preserve">Investigative </w:t>
      </w:r>
      <w:r w:rsidRPr="005F37E6">
        <w:rPr>
          <w:rStyle w:val="Emphasis"/>
          <w:highlight w:val="green"/>
        </w:rPr>
        <w:t xml:space="preserve">journalists </w:t>
      </w:r>
      <w:r w:rsidRPr="00E75E93">
        <w:rPr>
          <w:rStyle w:val="Emphasis"/>
        </w:rPr>
        <w:t xml:space="preserve">would </w:t>
      </w:r>
      <w:r w:rsidRPr="005F37E6">
        <w:rPr>
          <w:rStyle w:val="Emphasis"/>
          <w:highlight w:val="green"/>
        </w:rPr>
        <w:t xml:space="preserve">cram </w:t>
      </w:r>
      <w:r w:rsidRPr="005F37E6">
        <w:rPr>
          <w:rStyle w:val="Emphasis"/>
        </w:rPr>
        <w:t xml:space="preserve">the </w:t>
      </w:r>
      <w:r w:rsidRPr="005F37E6">
        <w:rPr>
          <w:rStyle w:val="Emphasis"/>
          <w:highlight w:val="green"/>
        </w:rPr>
        <w:t>jails</w:t>
      </w:r>
      <w:r w:rsidRPr="005F37E6">
        <w:rPr>
          <w:rStyle w:val="Emphasis"/>
        </w:rPr>
        <w:t>.”</w:t>
      </w:r>
      <w:hyperlink r:id="rId27" w:anchor="footnote-28" w:history="1">
        <w:r w:rsidRPr="005F37E6">
          <w:rPr>
            <w:rStyle w:val="Emphasis"/>
          </w:rPr>
          <w:t>[28]</w:t>
        </w:r>
      </w:hyperlink>
      <w:r w:rsidRPr="005F37E6">
        <w:rPr>
          <w:sz w:val="16"/>
        </w:rPr>
        <w:t xml:space="preserve"> In a situation of false information, it is tempting for legal authorities to deal with offensive content and false news by forbidding or regulating it. For example, in Germany, legislation was passed in June 2017 that forces digital platforms to delete hate speech and misinformation. It requires large social media companies to “delete illegal, racist or slanderous comments and posts within 24 hours.” Companies can be fined up to $57 million for content that is not deleted from the platform, such as Nazi symbols, Holocaust denials, or language classified as hate speech.</w:t>
      </w:r>
      <w:bookmarkStart w:id="3" w:name="_ednref29"/>
      <w:bookmarkEnd w:id="3"/>
      <w:r w:rsidRPr="005F37E6">
        <w:rPr>
          <w:sz w:val="16"/>
        </w:rPr>
        <w:fldChar w:fldCharType="begin"/>
      </w:r>
      <w:r w:rsidRPr="005F37E6">
        <w:rPr>
          <w:sz w:val="16"/>
        </w:rPr>
        <w:instrText xml:space="preserve"> HYPERLINK "https://www.brookings.edu/research/how-to-combat-fake-news-and-disinformation/" \l "footnote-29" </w:instrText>
      </w:r>
      <w:r w:rsidRPr="005F37E6">
        <w:rPr>
          <w:sz w:val="16"/>
        </w:rPr>
        <w:fldChar w:fldCharType="separate"/>
      </w:r>
      <w:r w:rsidRPr="005F37E6">
        <w:rPr>
          <w:rStyle w:val="Hyperlink"/>
          <w:sz w:val="16"/>
          <w:vertAlign w:val="superscript"/>
        </w:rPr>
        <w:t>[29]</w:t>
      </w:r>
      <w:r w:rsidRPr="005F37E6">
        <w:rPr>
          <w:sz w:val="16"/>
        </w:rPr>
        <w:fldChar w:fldCharType="end"/>
      </w:r>
      <w:r w:rsidRPr="005F37E6">
        <w:rPr>
          <w:sz w:val="16"/>
        </w:rPr>
        <w:t xml:space="preserve"> The German legislation’s critics have complained that its definition of “obviously” illegal speech risks censorship and a loss of freedom of speech. As an illustration, the law applies the rules to social media platforms in the country with more than 2 million users. Commentators have noted that is not a reasonable way to define relevant social networks. There could be much smaller networks that inflict greater social damage. In addition, it is not always clear how to identify objectionable content.</w:t>
      </w:r>
      <w:bookmarkStart w:id="4" w:name="_ednref30"/>
      <w:bookmarkEnd w:id="4"/>
      <w:r w:rsidRPr="005F37E6">
        <w:rPr>
          <w:sz w:val="16"/>
        </w:rPr>
        <w:fldChar w:fldCharType="begin"/>
      </w:r>
      <w:r w:rsidRPr="005F37E6">
        <w:rPr>
          <w:sz w:val="16"/>
        </w:rPr>
        <w:instrText xml:space="preserve"> HYPERLINK "https://www.brookings.edu/research/how-to-combat-fake-news-and-disinformation/" \l "footnote-30" </w:instrText>
      </w:r>
      <w:r w:rsidRPr="005F37E6">
        <w:rPr>
          <w:sz w:val="16"/>
        </w:rPr>
        <w:fldChar w:fldCharType="separate"/>
      </w:r>
      <w:r w:rsidRPr="005F37E6">
        <w:rPr>
          <w:rStyle w:val="Hyperlink"/>
          <w:sz w:val="16"/>
          <w:vertAlign w:val="superscript"/>
        </w:rPr>
        <w:t>[30]</w:t>
      </w:r>
      <w:r w:rsidRPr="005F37E6">
        <w:rPr>
          <w:sz w:val="16"/>
        </w:rPr>
        <w:fldChar w:fldCharType="end"/>
      </w:r>
      <w:r w:rsidRPr="005F37E6">
        <w:rPr>
          <w:sz w:val="16"/>
        </w:rPr>
        <w:t xml:space="preserve"> While it is pretty clear how to define speech advocating violence or harm to other people, it is less apparent when talking about hate speech or “defamation of the state.” </w:t>
      </w:r>
      <w:r w:rsidRPr="005F37E6">
        <w:rPr>
          <w:rStyle w:val="StyleUnderline"/>
        </w:rPr>
        <w:t>What is considered “hateful” to one individual may not be to someone else</w:t>
      </w:r>
      <w:r w:rsidRPr="005F37E6">
        <w:rPr>
          <w:sz w:val="16"/>
        </w:rPr>
        <w:t xml:space="preserve">. There is some ambiguity regarding what constitutes hate speech in a digital context. </w:t>
      </w:r>
      <w:r w:rsidRPr="005F37E6">
        <w:rPr>
          <w:rStyle w:val="StyleUnderline"/>
        </w:rPr>
        <w:t>Does it include mistakes in reporting, opinion piece commentary, political satire, leader misstatements, or outright fabrications?</w:t>
      </w:r>
      <w:r w:rsidRPr="005F37E6">
        <w:rPr>
          <w:sz w:val="16"/>
        </w:rPr>
        <w:t xml:space="preserve"> Watchdog organizations complained that “overly broad language could affect a range of platforms and services and put decisions about what is illegal content into the hands of private companies that may be inclined to over-censor in order to avoid potential fines.”</w:t>
      </w:r>
      <w:bookmarkStart w:id="5" w:name="_ednref31"/>
      <w:bookmarkEnd w:id="5"/>
      <w:r w:rsidRPr="005F37E6">
        <w:rPr>
          <w:sz w:val="16"/>
        </w:rPr>
        <w:fldChar w:fldCharType="begin"/>
      </w:r>
      <w:r w:rsidRPr="005F37E6">
        <w:rPr>
          <w:sz w:val="16"/>
        </w:rPr>
        <w:instrText xml:space="preserve"> HYPERLINK "https://www.brookings.edu/research/how-to-combat-fake-news-and-disinformation/" \l "footnote-31" </w:instrText>
      </w:r>
      <w:r w:rsidRPr="005F37E6">
        <w:rPr>
          <w:sz w:val="16"/>
        </w:rPr>
        <w:fldChar w:fldCharType="separate"/>
      </w:r>
      <w:r w:rsidRPr="005F37E6">
        <w:rPr>
          <w:rStyle w:val="Hyperlink"/>
          <w:sz w:val="16"/>
          <w:vertAlign w:val="superscript"/>
        </w:rPr>
        <w:t>[31]</w:t>
      </w:r>
      <w:r w:rsidRPr="005F37E6">
        <w:rPr>
          <w:sz w:val="16"/>
        </w:rPr>
        <w:fldChar w:fldCharType="end"/>
      </w:r>
      <w:r w:rsidRPr="005F37E6">
        <w:rPr>
          <w:sz w:val="16"/>
        </w:rPr>
        <w:t xml:space="preserve"> </w:t>
      </w:r>
      <w:r w:rsidRPr="00E75E93">
        <w:rPr>
          <w:rStyle w:val="Emphasis"/>
        </w:rPr>
        <w:t xml:space="preserve">Overly </w:t>
      </w:r>
      <w:r w:rsidRPr="005F37E6">
        <w:rPr>
          <w:rStyle w:val="Emphasis"/>
          <w:highlight w:val="green"/>
        </w:rPr>
        <w:t>restrictive regulation</w:t>
      </w:r>
      <w:r w:rsidRPr="005F37E6">
        <w:rPr>
          <w:rStyle w:val="Emphasis"/>
        </w:rPr>
        <w:t xml:space="preserve"> of internet platforms in open societies </w:t>
      </w:r>
      <w:r w:rsidRPr="005F37E6">
        <w:rPr>
          <w:rStyle w:val="Emphasis"/>
          <w:highlight w:val="green"/>
        </w:rPr>
        <w:t>sets a dangerous precedent and</w:t>
      </w:r>
      <w:r w:rsidRPr="005F37E6">
        <w:rPr>
          <w:rStyle w:val="Emphasis"/>
        </w:rPr>
        <w:t xml:space="preserve"> can </w:t>
      </w:r>
      <w:r w:rsidRPr="005F37E6">
        <w:rPr>
          <w:rStyle w:val="Emphasis"/>
          <w:highlight w:val="green"/>
        </w:rPr>
        <w:t xml:space="preserve">encourage authoritarian </w:t>
      </w:r>
      <w:r w:rsidRPr="00E75E93">
        <w:rPr>
          <w:rStyle w:val="Emphasis"/>
        </w:rPr>
        <w:t>regime</w:t>
      </w:r>
      <w:r w:rsidRPr="005F37E6">
        <w:rPr>
          <w:rStyle w:val="Emphasis"/>
          <w:highlight w:val="green"/>
        </w:rPr>
        <w:t>s to</w:t>
      </w:r>
      <w:r w:rsidRPr="005F37E6">
        <w:rPr>
          <w:rStyle w:val="Emphasis"/>
        </w:rPr>
        <w:t xml:space="preserve"> continue and/or </w:t>
      </w:r>
      <w:r w:rsidRPr="005F37E6">
        <w:rPr>
          <w:rStyle w:val="Emphasis"/>
          <w:highlight w:val="green"/>
        </w:rPr>
        <w:t>expand censorship</w:t>
      </w:r>
      <w:r w:rsidRPr="005F37E6">
        <w:rPr>
          <w:rStyle w:val="Emphasis"/>
        </w:rPr>
        <w:t xml:space="preserve">. This will restrict global freedom of expression and </w:t>
      </w:r>
      <w:r w:rsidRPr="005F37E6">
        <w:rPr>
          <w:rStyle w:val="Emphasis"/>
          <w:highlight w:val="green"/>
        </w:rPr>
        <w:t>generate hostility to democratic governance</w:t>
      </w:r>
      <w:r w:rsidRPr="005F37E6">
        <w:rPr>
          <w:rStyle w:val="Emphasis"/>
        </w:rPr>
        <w:t xml:space="preserve">. Democracies that </w:t>
      </w:r>
      <w:r w:rsidRPr="00E75E93">
        <w:rPr>
          <w:rStyle w:val="Emphasis"/>
        </w:rPr>
        <w:t xml:space="preserve">place undue limits on speech risk </w:t>
      </w:r>
      <w:r w:rsidRPr="005F37E6">
        <w:rPr>
          <w:rStyle w:val="Emphasis"/>
          <w:highlight w:val="green"/>
        </w:rPr>
        <w:t xml:space="preserve">legitimizing authoritarian </w:t>
      </w:r>
      <w:r w:rsidRPr="00E75E93">
        <w:rPr>
          <w:rStyle w:val="Emphasis"/>
        </w:rPr>
        <w:t>leaders</w:t>
      </w:r>
      <w:r w:rsidRPr="005F37E6">
        <w:rPr>
          <w:rStyle w:val="Emphasis"/>
        </w:rPr>
        <w:t xml:space="preserve"> and their efforts to crackdown basic human </w:t>
      </w:r>
      <w:r w:rsidRPr="005F37E6">
        <w:rPr>
          <w:rStyle w:val="Emphasis"/>
        </w:rPr>
        <w:lastRenderedPageBreak/>
        <w:t>rights.</w:t>
      </w:r>
      <w:r w:rsidRPr="005F37E6">
        <w:rPr>
          <w:sz w:val="16"/>
        </w:rPr>
        <w:t xml:space="preserve"> It is crucial that efforts to improve news quality not weaken journalistic content or the investigative landscape facing reporters.</w:t>
      </w:r>
    </w:p>
    <w:p w14:paraId="7CE73619" w14:textId="77777777" w:rsidR="00C47251" w:rsidRPr="00AF3D48" w:rsidRDefault="00C47251" w:rsidP="00C47251">
      <w:pPr>
        <w:pStyle w:val="Heading4"/>
      </w:pPr>
      <w:r>
        <w:t xml:space="preserve">Gov. crackdowns on media are a form of </w:t>
      </w:r>
      <w:r w:rsidRPr="005F37E6">
        <w:rPr>
          <w:u w:val="single"/>
        </w:rPr>
        <w:t>soft authoritarianism</w:t>
      </w:r>
      <w:r>
        <w:t xml:space="preserve"> that escalates into complete tyranny</w:t>
      </w:r>
    </w:p>
    <w:p w14:paraId="4D134D66" w14:textId="77777777" w:rsidR="00C47251" w:rsidRPr="00AF3D48" w:rsidRDefault="00C47251" w:rsidP="00C47251">
      <w:r w:rsidRPr="005F37E6">
        <w:rPr>
          <w:rStyle w:val="Style13ptBold"/>
        </w:rPr>
        <w:t>Christensen 21</w:t>
      </w:r>
      <w:r>
        <w:t xml:space="preserve"> </w:t>
      </w:r>
      <w:r w:rsidRPr="00AF3D48">
        <w:t xml:space="preserve">Christensen, Devin (PhD in Political Science, UNC, Chapel Hill), John Lovett, and John A. Curiel. "Mainstream Media Recirculation of Trust-Reducing Social Media Messages." American Politics Research (2021): 1532673X211023931. </w:t>
      </w:r>
    </w:p>
    <w:p w14:paraId="788D26AE" w14:textId="77777777" w:rsidR="00C47251" w:rsidRPr="00AF3D48" w:rsidRDefault="00C47251" w:rsidP="00C47251">
      <w:pPr>
        <w:rPr>
          <w:b/>
          <w:bCs/>
          <w:u w:val="single"/>
        </w:rPr>
      </w:pPr>
      <w:r w:rsidRPr="005F37E6">
        <w:rPr>
          <w:sz w:val="16"/>
        </w:rPr>
        <w:t xml:space="preserve">Trump’s consistent hostility and violent reactivity to criticism on Twitter mimicked the media outreach strategies of so-called “soft” authoritarian leaders seeking to undermine democratic norms and institutions </w:t>
      </w:r>
      <w:proofErr w:type="gramStart"/>
      <w:r w:rsidRPr="005F37E6">
        <w:rPr>
          <w:sz w:val="16"/>
        </w:rPr>
        <w:t>in order to</w:t>
      </w:r>
      <w:proofErr w:type="gramEnd"/>
      <w:r w:rsidRPr="005F37E6">
        <w:rPr>
          <w:sz w:val="16"/>
        </w:rPr>
        <w:t xml:space="preserve"> consolidate power in themselves. </w:t>
      </w:r>
      <w:r w:rsidRPr="00AF3D48">
        <w:rPr>
          <w:b/>
          <w:bCs/>
          <w:u w:val="single"/>
        </w:rPr>
        <w:t>“</w:t>
      </w:r>
      <w:r w:rsidRPr="005F37E6">
        <w:rPr>
          <w:b/>
          <w:bCs/>
          <w:u w:val="single"/>
        </w:rPr>
        <w:t>Soft” authoritarianism differs from the more brutal “hard” authoritarianism associated with tyrannical regimes such as Nazi Germany</w:t>
      </w:r>
      <w:r w:rsidRPr="00AF3D48">
        <w:rPr>
          <w:b/>
          <w:bCs/>
          <w:u w:val="single"/>
        </w:rPr>
        <w:t xml:space="preserve"> and Stalin’s USSR. While infamous authoritarians, such as Stalin or Pol Pot, could compliment their cult of personality with the unfettered coercive power of the state, soft authoritarians are forced to grapple with adversarial democratic institutions that split and balance authority (Gandhi &amp; </w:t>
      </w:r>
      <w:proofErr w:type="spellStart"/>
      <w:r w:rsidRPr="00AF3D48">
        <w:rPr>
          <w:b/>
          <w:bCs/>
          <w:u w:val="single"/>
        </w:rPr>
        <w:t>Okar</w:t>
      </w:r>
      <w:proofErr w:type="spellEnd"/>
      <w:r w:rsidRPr="00AF3D48">
        <w:rPr>
          <w:b/>
          <w:bCs/>
          <w:u w:val="single"/>
        </w:rPr>
        <w:t>, 2009; Márquez, 2016, 2018; Schatz, 2009</w:t>
      </w:r>
      <w:r w:rsidRPr="00E75E93">
        <w:rPr>
          <w:b/>
          <w:bCs/>
          <w:u w:val="single"/>
        </w:rPr>
        <w:t xml:space="preserve">). </w:t>
      </w:r>
      <w:proofErr w:type="gramStart"/>
      <w:r w:rsidRPr="00E75E93">
        <w:rPr>
          <w:b/>
          <w:bCs/>
          <w:u w:val="single"/>
        </w:rPr>
        <w:t>In order to</w:t>
      </w:r>
      <w:proofErr w:type="gramEnd"/>
      <w:r w:rsidRPr="00E75E93">
        <w:rPr>
          <w:b/>
          <w:bCs/>
          <w:u w:val="single"/>
        </w:rPr>
        <w:t xml:space="preserve"> consolidate power, s</w:t>
      </w:r>
      <w:r w:rsidRPr="005F37E6">
        <w:rPr>
          <w:b/>
          <w:bCs/>
          <w:highlight w:val="green"/>
          <w:u w:val="single"/>
        </w:rPr>
        <w:t>oft authoritarians</w:t>
      </w:r>
      <w:r w:rsidRPr="00AF3D48">
        <w:rPr>
          <w:b/>
          <w:bCs/>
          <w:u w:val="single"/>
        </w:rPr>
        <w:t xml:space="preserve"> must play a long game where they </w:t>
      </w:r>
      <w:r w:rsidRPr="00E75E93">
        <w:rPr>
          <w:b/>
          <w:bCs/>
          <w:u w:val="single"/>
        </w:rPr>
        <w:t>start</w:t>
      </w:r>
      <w:r w:rsidRPr="00AF3D48">
        <w:rPr>
          <w:b/>
          <w:bCs/>
          <w:u w:val="single"/>
        </w:rPr>
        <w:t xml:space="preserve"> by </w:t>
      </w:r>
      <w:r w:rsidRPr="005F37E6">
        <w:rPr>
          <w:b/>
          <w:bCs/>
          <w:highlight w:val="green"/>
          <w:u w:val="single"/>
        </w:rPr>
        <w:t>undermin</w:t>
      </w:r>
      <w:r w:rsidRPr="00E75E93">
        <w:rPr>
          <w:b/>
          <w:bCs/>
          <w:u w:val="single"/>
        </w:rPr>
        <w:t>ing these</w:t>
      </w:r>
      <w:r w:rsidRPr="00AF3D48">
        <w:rPr>
          <w:b/>
          <w:bCs/>
          <w:u w:val="single"/>
        </w:rPr>
        <w:t xml:space="preserve"> </w:t>
      </w:r>
      <w:r w:rsidRPr="005F37E6">
        <w:rPr>
          <w:b/>
          <w:bCs/>
          <w:u w:val="single"/>
        </w:rPr>
        <w:t xml:space="preserve">adversarial </w:t>
      </w:r>
      <w:r w:rsidRPr="005F37E6">
        <w:rPr>
          <w:b/>
          <w:bCs/>
          <w:highlight w:val="green"/>
          <w:u w:val="single"/>
        </w:rPr>
        <w:t xml:space="preserve">institutions until </w:t>
      </w:r>
      <w:r w:rsidRPr="005F37E6">
        <w:rPr>
          <w:b/>
          <w:bCs/>
          <w:u w:val="single"/>
        </w:rPr>
        <w:t xml:space="preserve">the institutions are </w:t>
      </w:r>
      <w:r w:rsidRPr="005F37E6">
        <w:rPr>
          <w:b/>
          <w:bCs/>
          <w:highlight w:val="green"/>
          <w:u w:val="single"/>
        </w:rPr>
        <w:t>too weak to resist</w:t>
      </w:r>
      <w:r w:rsidRPr="00AF3D48">
        <w:rPr>
          <w:b/>
          <w:bCs/>
          <w:u w:val="single"/>
        </w:rPr>
        <w:t xml:space="preserve"> the </w:t>
      </w:r>
      <w:r w:rsidRPr="00E75E93">
        <w:rPr>
          <w:b/>
          <w:bCs/>
          <w:u w:val="single"/>
        </w:rPr>
        <w:t xml:space="preserve">authoritarian’s bid for </w:t>
      </w:r>
      <w:r w:rsidRPr="005F37E6">
        <w:rPr>
          <w:b/>
          <w:bCs/>
          <w:highlight w:val="green"/>
          <w:u w:val="single"/>
        </w:rPr>
        <w:t>power</w:t>
      </w:r>
      <w:r w:rsidRPr="00AF3D48">
        <w:rPr>
          <w:b/>
          <w:bCs/>
          <w:u w:val="single"/>
        </w:rPr>
        <w:t xml:space="preserve"> (</w:t>
      </w:r>
      <w:proofErr w:type="spellStart"/>
      <w:r w:rsidRPr="00AF3D48">
        <w:rPr>
          <w:b/>
          <w:bCs/>
          <w:u w:val="single"/>
        </w:rPr>
        <w:t>Cheibub</w:t>
      </w:r>
      <w:proofErr w:type="spellEnd"/>
      <w:r w:rsidRPr="00AF3D48">
        <w:rPr>
          <w:b/>
          <w:bCs/>
          <w:u w:val="single"/>
        </w:rPr>
        <w:t xml:space="preserve"> et al., 2010; Gandhi &amp; </w:t>
      </w:r>
      <w:proofErr w:type="spellStart"/>
      <w:r w:rsidRPr="00AF3D48">
        <w:rPr>
          <w:b/>
          <w:bCs/>
          <w:u w:val="single"/>
        </w:rPr>
        <w:t>Okar</w:t>
      </w:r>
      <w:proofErr w:type="spellEnd"/>
      <w:r w:rsidRPr="00AF3D48">
        <w:rPr>
          <w:b/>
          <w:bCs/>
          <w:u w:val="single"/>
        </w:rPr>
        <w:t>, 2009; Márquez, 2016, 2018).</w:t>
      </w:r>
      <w:r>
        <w:rPr>
          <w:b/>
          <w:bCs/>
          <w:u w:val="single"/>
        </w:rPr>
        <w:t xml:space="preserve"> </w:t>
      </w:r>
      <w:r w:rsidRPr="005F37E6">
        <w:rPr>
          <w:b/>
          <w:bCs/>
          <w:highlight w:val="green"/>
          <w:u w:val="single"/>
        </w:rPr>
        <w:t>The media is one</w:t>
      </w:r>
      <w:r w:rsidRPr="00AF3D48">
        <w:rPr>
          <w:b/>
          <w:bCs/>
          <w:u w:val="single"/>
        </w:rPr>
        <w:t xml:space="preserve"> adversarial </w:t>
      </w:r>
      <w:r w:rsidRPr="00E75E93">
        <w:rPr>
          <w:b/>
          <w:bCs/>
          <w:u w:val="single"/>
        </w:rPr>
        <w:t xml:space="preserve">institution that soft authoritarians must either degrade or coopt </w:t>
      </w:r>
      <w:proofErr w:type="gramStart"/>
      <w:r w:rsidRPr="00E75E93">
        <w:rPr>
          <w:b/>
          <w:bCs/>
          <w:u w:val="single"/>
        </w:rPr>
        <w:t>in order to</w:t>
      </w:r>
      <w:proofErr w:type="gramEnd"/>
      <w:r w:rsidRPr="00E75E93">
        <w:rPr>
          <w:b/>
          <w:bCs/>
          <w:u w:val="single"/>
        </w:rPr>
        <w:t xml:space="preserve"> consolidate power in themselves. </w:t>
      </w:r>
      <w:r w:rsidRPr="00E75E93">
        <w:rPr>
          <w:sz w:val="16"/>
        </w:rPr>
        <w:t>As Schatz (2009) notes, through “discursive preemption,” the soft authoritarian seeks to “maintain the upper hand in guiding the media to proje</w:t>
      </w:r>
      <w:r w:rsidRPr="005F37E6">
        <w:rPr>
          <w:sz w:val="16"/>
        </w:rPr>
        <w:t xml:space="preserve">ct images that strengthen his position” in a way that “may flirt with outright propaganda” but which maintains a veneer of transparency and legitimacy (207). For example, in 2005, </w:t>
      </w:r>
      <w:proofErr w:type="spellStart"/>
      <w:r w:rsidRPr="005F37E6">
        <w:rPr>
          <w:sz w:val="16"/>
        </w:rPr>
        <w:t>Kazahki</w:t>
      </w:r>
      <w:proofErr w:type="spellEnd"/>
      <w:r w:rsidRPr="005F37E6">
        <w:rPr>
          <w:sz w:val="16"/>
        </w:rPr>
        <w:t xml:space="preserve"> President </w:t>
      </w:r>
      <w:proofErr w:type="spellStart"/>
      <w:r w:rsidRPr="005F37E6">
        <w:rPr>
          <w:sz w:val="16"/>
        </w:rPr>
        <w:t>Nazarbaev</w:t>
      </w:r>
      <w:proofErr w:type="spellEnd"/>
      <w:r w:rsidRPr="005F37E6">
        <w:rPr>
          <w:sz w:val="16"/>
        </w:rPr>
        <w:t xml:space="preserve"> preempted charges of electoral fraud in his reelection with what appeared to be leaked documents showing that the opposition planned to allege fraud against the regime regardless, which in turn blunted the impact of the scandal (Schatz, 2011). By diluting public discourse with misinformation and false labels of inaccuracy, citizens lose faith in journalistic credibility (Freeze et al., 2020) and “no one can criticize power, because there is no basis upon which to do so” (Snyder, 2017, p. 65, 71</w:t>
      </w:r>
      <w:r w:rsidRPr="00AF3D48">
        <w:rPr>
          <w:b/>
          <w:bCs/>
          <w:u w:val="single"/>
        </w:rPr>
        <w:t xml:space="preserve">). </w:t>
      </w:r>
      <w:r w:rsidRPr="005F37E6">
        <w:rPr>
          <w:b/>
          <w:bCs/>
          <w:highlight w:val="green"/>
          <w:u w:val="single"/>
        </w:rPr>
        <w:t>Authoritarians</w:t>
      </w:r>
      <w:r w:rsidRPr="00AF3D48">
        <w:rPr>
          <w:b/>
          <w:bCs/>
          <w:u w:val="single"/>
        </w:rPr>
        <w:t xml:space="preserve"> then </w:t>
      </w:r>
      <w:r w:rsidRPr="005F37E6">
        <w:rPr>
          <w:b/>
          <w:bCs/>
          <w:highlight w:val="green"/>
          <w:u w:val="single"/>
        </w:rPr>
        <w:t xml:space="preserve">capitalize on </w:t>
      </w:r>
      <w:r w:rsidRPr="00E75E93">
        <w:rPr>
          <w:b/>
          <w:bCs/>
          <w:u w:val="single"/>
        </w:rPr>
        <w:t xml:space="preserve">growing </w:t>
      </w:r>
      <w:r w:rsidRPr="005F37E6">
        <w:rPr>
          <w:b/>
          <w:bCs/>
          <w:highlight w:val="green"/>
          <w:u w:val="single"/>
        </w:rPr>
        <w:t xml:space="preserve">distrust </w:t>
      </w:r>
      <w:r w:rsidRPr="00E75E93">
        <w:rPr>
          <w:b/>
          <w:bCs/>
          <w:u w:val="single"/>
        </w:rPr>
        <w:t xml:space="preserve">in institutions by </w:t>
      </w:r>
      <w:r w:rsidRPr="005F37E6">
        <w:rPr>
          <w:b/>
          <w:bCs/>
          <w:highlight w:val="green"/>
          <w:u w:val="single"/>
        </w:rPr>
        <w:t>promulgating their</w:t>
      </w:r>
      <w:r w:rsidRPr="00AF3D48">
        <w:rPr>
          <w:b/>
          <w:bCs/>
          <w:u w:val="single"/>
        </w:rPr>
        <w:t xml:space="preserve"> own </w:t>
      </w:r>
      <w:r w:rsidRPr="00E75E93">
        <w:rPr>
          <w:b/>
          <w:bCs/>
          <w:u w:val="single"/>
        </w:rPr>
        <w:t xml:space="preserve">salvation </w:t>
      </w:r>
      <w:r w:rsidRPr="005F37E6">
        <w:rPr>
          <w:b/>
          <w:bCs/>
          <w:highlight w:val="green"/>
          <w:u w:val="single"/>
        </w:rPr>
        <w:t>narrative</w:t>
      </w:r>
      <w:r w:rsidRPr="00AF3D48">
        <w:rPr>
          <w:b/>
          <w:bCs/>
          <w:u w:val="single"/>
        </w:rPr>
        <w:t>, usually in defense of the “common man” (Schatz, 2009). Effective salvation narratives require the social amplification of a crisis, followed by blaming the “other” for the crisis and other problems that can stick (Waring, 2013; Waring &amp; Glendon, 1998; Waring &amp; Paxton, 2018</w:t>
      </w:r>
      <w:r w:rsidRPr="00E75E93">
        <w:rPr>
          <w:b/>
          <w:bCs/>
          <w:u w:val="single"/>
        </w:rPr>
        <w:t xml:space="preserve">). By controlling the media, </w:t>
      </w:r>
      <w:r w:rsidRPr="005F37E6">
        <w:rPr>
          <w:b/>
          <w:bCs/>
          <w:highlight w:val="green"/>
          <w:u w:val="single"/>
        </w:rPr>
        <w:t>authoritarians</w:t>
      </w:r>
      <w:r w:rsidRPr="00AF3D48">
        <w:rPr>
          <w:b/>
          <w:bCs/>
          <w:u w:val="single"/>
        </w:rPr>
        <w:t xml:space="preserve"> can </w:t>
      </w:r>
      <w:r w:rsidRPr="005F37E6">
        <w:rPr>
          <w:b/>
          <w:bCs/>
          <w:highlight w:val="green"/>
          <w:u w:val="single"/>
        </w:rPr>
        <w:t xml:space="preserve">deny wrongdoing, delegitimize </w:t>
      </w:r>
      <w:r w:rsidRPr="00E75E93">
        <w:rPr>
          <w:b/>
          <w:bCs/>
          <w:u w:val="single"/>
        </w:rPr>
        <w:t xml:space="preserve">their </w:t>
      </w:r>
      <w:r w:rsidRPr="005F37E6">
        <w:rPr>
          <w:b/>
          <w:bCs/>
          <w:highlight w:val="green"/>
          <w:u w:val="single"/>
        </w:rPr>
        <w:t>opponents and oppositional institutions</w:t>
      </w:r>
      <w:r w:rsidRPr="00AF3D48">
        <w:rPr>
          <w:b/>
          <w:bCs/>
          <w:u w:val="single"/>
        </w:rPr>
        <w:t xml:space="preserve"> (including traditional media outlets themselves), and spin a narrative that the state is sick</w:t>
      </w:r>
      <w:r w:rsidRPr="00E75E93">
        <w:rPr>
          <w:b/>
          <w:bCs/>
          <w:u w:val="single"/>
        </w:rPr>
        <w:t>. The only cure for this sickness, the authoritarian claims, is to trust in the leader and grant them the authority to set things straight (</w:t>
      </w:r>
      <w:proofErr w:type="spellStart"/>
      <w:r w:rsidRPr="00E75E93">
        <w:rPr>
          <w:b/>
          <w:bCs/>
          <w:u w:val="single"/>
        </w:rPr>
        <w:t>Svilicic</w:t>
      </w:r>
      <w:proofErr w:type="spellEnd"/>
      <w:r w:rsidRPr="00E75E93">
        <w:rPr>
          <w:b/>
          <w:bCs/>
          <w:u w:val="single"/>
        </w:rPr>
        <w:t xml:space="preserve"> &amp; </w:t>
      </w:r>
      <w:proofErr w:type="spellStart"/>
      <w:r w:rsidRPr="00E75E93">
        <w:rPr>
          <w:b/>
          <w:bCs/>
          <w:u w:val="single"/>
        </w:rPr>
        <w:t>Maldini</w:t>
      </w:r>
      <w:proofErr w:type="spellEnd"/>
      <w:r w:rsidRPr="00E75E93">
        <w:rPr>
          <w:b/>
          <w:bCs/>
          <w:u w:val="single"/>
        </w:rPr>
        <w:t>, 2014).</w:t>
      </w:r>
    </w:p>
    <w:p w14:paraId="5A11DF3D" w14:textId="77777777" w:rsidR="00C47251" w:rsidRDefault="00C47251" w:rsidP="00C47251">
      <w:pPr>
        <w:pStyle w:val="Heading4"/>
      </w:pPr>
      <w:r>
        <w:t xml:space="preserve">Authoritarianism causes a </w:t>
      </w:r>
      <w:r w:rsidRPr="00916986">
        <w:rPr>
          <w:u w:val="single"/>
        </w:rPr>
        <w:t>laundry list</w:t>
      </w:r>
      <w:r>
        <w:t xml:space="preserve"> of </w:t>
      </w:r>
      <w:r w:rsidRPr="00916986">
        <w:rPr>
          <w:u w:val="single"/>
        </w:rPr>
        <w:t>catastrophic impacts</w:t>
      </w:r>
      <w:r>
        <w:t>.</w:t>
      </w:r>
    </w:p>
    <w:p w14:paraId="7AAE1514" w14:textId="77777777" w:rsidR="00C47251" w:rsidRPr="00294528" w:rsidRDefault="00C47251" w:rsidP="00C47251">
      <w:r w:rsidRPr="00294528">
        <w:rPr>
          <w:rStyle w:val="Style13ptBold"/>
        </w:rPr>
        <w:t xml:space="preserve">Kasparov and </w:t>
      </w:r>
      <w:proofErr w:type="spellStart"/>
      <w:r w:rsidRPr="00294528">
        <w:rPr>
          <w:rStyle w:val="Style13ptBold"/>
        </w:rPr>
        <w:t>Halvorssen</w:t>
      </w:r>
      <w:proofErr w:type="spellEnd"/>
      <w:r w:rsidRPr="00294528">
        <w:rPr>
          <w:rStyle w:val="Style13ptBold"/>
        </w:rPr>
        <w:t xml:space="preserve"> 17</w:t>
      </w:r>
      <w:r>
        <w:t xml:space="preserve"> [Garry Kasparov and Thor </w:t>
      </w:r>
      <w:proofErr w:type="spellStart"/>
      <w:r>
        <w:t>Halvorssen</w:t>
      </w:r>
      <w:proofErr w:type="spellEnd"/>
      <w:r>
        <w:t xml:space="preserve"> *Chairman</w:t>
      </w:r>
      <w:r w:rsidRPr="00294528">
        <w:t xml:space="preserve"> of the New York-based Human Rights Foundation</w:t>
      </w:r>
      <w:r>
        <w:t xml:space="preserve"> **</w:t>
      </w:r>
      <w:r w:rsidRPr="00294528">
        <w:t xml:space="preserve">Thor </w:t>
      </w:r>
      <w:proofErr w:type="spellStart"/>
      <w:r w:rsidRPr="00294528">
        <w:t>Halvorssen</w:t>
      </w:r>
      <w:proofErr w:type="spellEnd"/>
      <w:r w:rsidRPr="00294528">
        <w:t xml:space="preserve"> is the foundation’s president and chief executive.</w:t>
      </w:r>
      <w:r>
        <w:t xml:space="preserve"> “</w:t>
      </w:r>
      <w:r w:rsidRPr="00294528">
        <w:t>Opinion: Why the rise of authoritarianism is a global catastrophe</w:t>
      </w:r>
      <w:r>
        <w:t xml:space="preserve">.” Washington Post. 2/13/17. </w:t>
      </w:r>
      <w:hyperlink r:id="rId28" w:history="1">
        <w:r w:rsidRPr="001B4B5D">
          <w:rPr>
            <w:rStyle w:val="Hyperlink"/>
          </w:rPr>
          <w:t>https://www.washingtonpost.com/news/democracy-post/wp/2017/02/13/why-the-rise-of-authoritarianism-is-a-global-catastrophe/</w:t>
        </w:r>
      </w:hyperlink>
      <w:r>
        <w:t>] Justin</w:t>
      </w:r>
    </w:p>
    <w:p w14:paraId="036B8C04" w14:textId="77777777" w:rsidR="00C47251" w:rsidRPr="00916986" w:rsidRDefault="00C47251" w:rsidP="00C47251">
      <w:pPr>
        <w:rPr>
          <w:sz w:val="14"/>
        </w:rPr>
      </w:pPr>
      <w:r w:rsidRPr="00916986">
        <w:rPr>
          <w:sz w:val="14"/>
        </w:rPr>
        <w:t xml:space="preserve">Last month the world’s elite listened politely as Chinese President Xi Jinping offered the keynote address at the World Economic Forum in Davos, Switzerland. Of course, the leader of </w:t>
      </w:r>
      <w:r w:rsidRPr="00916986">
        <w:rPr>
          <w:u w:val="single"/>
        </w:rPr>
        <w:t xml:space="preserve">the </w:t>
      </w:r>
      <w:r w:rsidRPr="00294528">
        <w:rPr>
          <w:rStyle w:val="Emphasis"/>
        </w:rPr>
        <w:t xml:space="preserve">Chinese </w:t>
      </w:r>
      <w:r w:rsidRPr="00294528">
        <w:rPr>
          <w:rStyle w:val="Emphasis"/>
          <w:highlight w:val="green"/>
        </w:rPr>
        <w:t>dictatorship</w:t>
      </w:r>
      <w:r w:rsidRPr="00916986">
        <w:rPr>
          <w:sz w:val="14"/>
        </w:rPr>
        <w:t xml:space="preserve"> didn’t mention how he and his </w:t>
      </w:r>
      <w:proofErr w:type="gramStart"/>
      <w:r w:rsidRPr="00916986">
        <w:rPr>
          <w:sz w:val="14"/>
        </w:rPr>
        <w:t>cronies</w:t>
      </w:r>
      <w:proofErr w:type="gramEnd"/>
      <w:r w:rsidRPr="00916986">
        <w:rPr>
          <w:sz w:val="14"/>
        </w:rPr>
        <w:t xml:space="preserve"> jail and </w:t>
      </w:r>
      <w:r w:rsidRPr="00294528">
        <w:rPr>
          <w:rStyle w:val="Emphasis"/>
        </w:rPr>
        <w:t>disappear human rights</w:t>
      </w:r>
      <w:r w:rsidRPr="00916986">
        <w:rPr>
          <w:u w:val="single"/>
        </w:rPr>
        <w:t xml:space="preserve"> activists</w:t>
      </w:r>
      <w:r w:rsidRPr="00916986">
        <w:rPr>
          <w:sz w:val="14"/>
        </w:rPr>
        <w:t xml:space="preserve">, </w:t>
      </w:r>
      <w:r w:rsidRPr="00916986">
        <w:rPr>
          <w:highlight w:val="green"/>
          <w:u w:val="single"/>
        </w:rPr>
        <w:t xml:space="preserve">persecute </w:t>
      </w:r>
      <w:r w:rsidRPr="00294528">
        <w:rPr>
          <w:rStyle w:val="Emphasis"/>
          <w:highlight w:val="green"/>
        </w:rPr>
        <w:t xml:space="preserve">ethnic minorities </w:t>
      </w:r>
      <w:r w:rsidRPr="00294528">
        <w:rPr>
          <w:rStyle w:val="Emphasis"/>
        </w:rPr>
        <w:t>and</w:t>
      </w:r>
      <w:r w:rsidRPr="00916986">
        <w:rPr>
          <w:u w:val="single"/>
        </w:rPr>
        <w:t xml:space="preserve"> </w:t>
      </w:r>
      <w:r w:rsidRPr="00294528">
        <w:rPr>
          <w:rStyle w:val="Emphasis"/>
        </w:rPr>
        <w:t>religious groups</w:t>
      </w:r>
      <w:r w:rsidRPr="00916986">
        <w:rPr>
          <w:sz w:val="14"/>
        </w:rPr>
        <w:t xml:space="preserve">, </w:t>
      </w:r>
      <w:r w:rsidRPr="00916986">
        <w:rPr>
          <w:u w:val="single"/>
        </w:rPr>
        <w:t xml:space="preserve">and </w:t>
      </w:r>
      <w:r w:rsidRPr="00916986">
        <w:rPr>
          <w:highlight w:val="green"/>
          <w:u w:val="single"/>
        </w:rPr>
        <w:t>operate</w:t>
      </w:r>
      <w:r w:rsidRPr="00916986">
        <w:rPr>
          <w:u w:val="single"/>
        </w:rPr>
        <w:t xml:space="preserve"> </w:t>
      </w:r>
      <w:r w:rsidRPr="00294528">
        <w:rPr>
          <w:rStyle w:val="Emphasis"/>
        </w:rPr>
        <w:t xml:space="preserve">a vast </w:t>
      </w:r>
      <w:r w:rsidRPr="00294528">
        <w:rPr>
          <w:rStyle w:val="Emphasis"/>
          <w:highlight w:val="green"/>
        </w:rPr>
        <w:t>censorship</w:t>
      </w:r>
      <w:r w:rsidRPr="00916986">
        <w:rPr>
          <w:highlight w:val="green"/>
          <w:u w:val="single"/>
        </w:rPr>
        <w:t xml:space="preserve"> and </w:t>
      </w:r>
      <w:r w:rsidRPr="00294528">
        <w:rPr>
          <w:rStyle w:val="Emphasis"/>
          <w:highlight w:val="green"/>
        </w:rPr>
        <w:t>surveillance</w:t>
      </w:r>
      <w:r w:rsidRPr="00916986">
        <w:rPr>
          <w:u w:val="single"/>
        </w:rPr>
        <w:t xml:space="preserve"> </w:t>
      </w:r>
      <w:r w:rsidRPr="00294528">
        <w:rPr>
          <w:rStyle w:val="Emphasis"/>
        </w:rPr>
        <w:t>system</w:t>
      </w:r>
      <w:r w:rsidRPr="00916986">
        <w:rPr>
          <w:sz w:val="14"/>
        </w:rPr>
        <w:t xml:space="preserve">, among other evils. It is striking that a forum dedicated to “improving the state of the world” would offer such an </w:t>
      </w:r>
      <w:r w:rsidRPr="00916986">
        <w:rPr>
          <w:sz w:val="14"/>
        </w:rPr>
        <w:lastRenderedPageBreak/>
        <w:t>important stage to the leader of a repressive regime. Xi began his remarks in part by asking “What has gone wrong with the world?” The fact is, he’s part of the problem.</w:t>
      </w:r>
      <w:r>
        <w:rPr>
          <w:sz w:val="14"/>
        </w:rPr>
        <w:t xml:space="preserve"> </w:t>
      </w:r>
      <w:r w:rsidRPr="00916986">
        <w:rPr>
          <w:sz w:val="14"/>
        </w:rPr>
        <w:t xml:space="preserve">At present, the </w:t>
      </w:r>
      <w:r w:rsidRPr="00916986">
        <w:rPr>
          <w:highlight w:val="green"/>
          <w:u w:val="single"/>
        </w:rPr>
        <w:t>authoritarianism</w:t>
      </w:r>
      <w:r w:rsidRPr="00916986">
        <w:rPr>
          <w:sz w:val="14"/>
        </w:rPr>
        <w:t xml:space="preserve"> business </w:t>
      </w:r>
      <w:r w:rsidRPr="00916986">
        <w:rPr>
          <w:highlight w:val="green"/>
          <w:u w:val="single"/>
        </w:rPr>
        <w:t xml:space="preserve">is </w:t>
      </w:r>
      <w:r w:rsidRPr="00294528">
        <w:rPr>
          <w:rStyle w:val="Emphasis"/>
          <w:highlight w:val="green"/>
        </w:rPr>
        <w:t>booming</w:t>
      </w:r>
      <w:r w:rsidRPr="00916986">
        <w:rPr>
          <w:sz w:val="14"/>
        </w:rPr>
        <w:t xml:space="preserve">. According to the Human Rights Foundation’s research, the citizens of 94 countries suffer under non-democratic regimes, meaning that 3.97 billion people are currently controlled by tyrants, absolute monarchs, military </w:t>
      </w:r>
      <w:proofErr w:type="gramStart"/>
      <w:r w:rsidRPr="00916986">
        <w:rPr>
          <w:sz w:val="14"/>
        </w:rPr>
        <w:t>juntas</w:t>
      </w:r>
      <w:proofErr w:type="gramEnd"/>
      <w:r w:rsidRPr="00916986">
        <w:rPr>
          <w:sz w:val="14"/>
        </w:rPr>
        <w:t xml:space="preserve"> or competitive authoritarians. That’s 53 percent of the world’s population. Statistically, then, authoritarianism is one of the largest — if not the largest — challenges facing humanity.</w:t>
      </w:r>
      <w:r>
        <w:rPr>
          <w:sz w:val="14"/>
        </w:rPr>
        <w:t xml:space="preserve"> </w:t>
      </w:r>
      <w:r w:rsidRPr="00916986">
        <w:rPr>
          <w:sz w:val="14"/>
        </w:rPr>
        <w:t xml:space="preserve">Consider the scale of some of the world’s other crises. About </w:t>
      </w:r>
      <w:r w:rsidRPr="00916986">
        <w:rPr>
          <w:u w:val="single"/>
        </w:rPr>
        <w:t>836 million live under extreme poverty</w:t>
      </w:r>
      <w:r w:rsidRPr="00916986">
        <w:rPr>
          <w:sz w:val="14"/>
        </w:rPr>
        <w:t xml:space="preserve">, and </w:t>
      </w:r>
      <w:r w:rsidRPr="00916986">
        <w:rPr>
          <w:u w:val="single"/>
        </w:rPr>
        <w:t xml:space="preserve">783 million </w:t>
      </w:r>
      <w:r w:rsidRPr="00294528">
        <w:rPr>
          <w:rStyle w:val="Emphasis"/>
        </w:rPr>
        <w:t>lack clean drinking water</w:t>
      </w:r>
      <w:r w:rsidRPr="00916986">
        <w:rPr>
          <w:sz w:val="14"/>
        </w:rPr>
        <w:t xml:space="preserve">. </w:t>
      </w:r>
      <w:r w:rsidRPr="00294528">
        <w:rPr>
          <w:rStyle w:val="Emphasis"/>
        </w:rPr>
        <w:t>War and conflict</w:t>
      </w:r>
      <w:r w:rsidRPr="00916986">
        <w:rPr>
          <w:u w:val="single"/>
        </w:rPr>
        <w:t xml:space="preserve"> have displaced 65 million</w:t>
      </w:r>
      <w:r w:rsidRPr="00916986">
        <w:rPr>
          <w:sz w:val="14"/>
        </w:rPr>
        <w:t xml:space="preserve"> from their homes. Between 1994 and 2013 an annual average of 218 million people were affected by natural disasters. </w:t>
      </w:r>
      <w:r w:rsidRPr="00916986">
        <w:rPr>
          <w:u w:val="single"/>
        </w:rPr>
        <w:t xml:space="preserve">These are terrible, </w:t>
      </w:r>
      <w:r w:rsidRPr="00294528">
        <w:rPr>
          <w:rStyle w:val="Emphasis"/>
        </w:rPr>
        <w:t>seemingly intractable problems</w:t>
      </w:r>
      <w:r w:rsidRPr="00916986">
        <w:rPr>
          <w:sz w:val="14"/>
        </w:rPr>
        <w:t xml:space="preserve"> — but at least there are United Nations bodies, aid organizations and State Department teams dedicated to each one of them.</w:t>
      </w:r>
      <w:r>
        <w:rPr>
          <w:sz w:val="14"/>
        </w:rPr>
        <w:t xml:space="preserve"> </w:t>
      </w:r>
      <w:r w:rsidRPr="00916986">
        <w:rPr>
          <w:sz w:val="14"/>
        </w:rPr>
        <w:t>Dictators and elected authoritarians, by contrast, get a free pass. The World Bank bails out repressive regimes on a regular basis. There is no anti-tyrant U.N. task force, no Sustainable Development Goals against tyranny, no army of activists.</w:t>
      </w:r>
      <w:r>
        <w:rPr>
          <w:sz w:val="14"/>
        </w:rPr>
        <w:t xml:space="preserve"> </w:t>
      </w:r>
      <w:r w:rsidRPr="00916986">
        <w:rPr>
          <w:sz w:val="14"/>
        </w:rPr>
        <w:t xml:space="preserve">We, the authors, have experienced the ills of authoritarianism personally. One of us has been beaten, </w:t>
      </w:r>
      <w:proofErr w:type="gramStart"/>
      <w:r w:rsidRPr="00916986">
        <w:rPr>
          <w:sz w:val="14"/>
        </w:rPr>
        <w:t>blacklisted</w:t>
      </w:r>
      <w:proofErr w:type="gramEnd"/>
      <w:r w:rsidRPr="00916986">
        <w:rPr>
          <w:sz w:val="14"/>
        </w:rPr>
        <w:t xml:space="preserve"> and forced into exile by operatives of the Kremlin. Russian President Vladimir </w:t>
      </w:r>
      <w:r w:rsidRPr="00916986">
        <w:rPr>
          <w:highlight w:val="green"/>
          <w:u w:val="single"/>
        </w:rPr>
        <w:t>Putin</w:t>
      </w:r>
      <w:r w:rsidRPr="00916986">
        <w:rPr>
          <w:sz w:val="14"/>
        </w:rPr>
        <w:t xml:space="preserve"> has </w:t>
      </w:r>
      <w:r w:rsidRPr="00916986">
        <w:rPr>
          <w:u w:val="single"/>
        </w:rPr>
        <w:t xml:space="preserve">relentlessly pushed to </w:t>
      </w:r>
      <w:r w:rsidRPr="00916986">
        <w:rPr>
          <w:highlight w:val="green"/>
          <w:u w:val="single"/>
        </w:rPr>
        <w:t xml:space="preserve">crush </w:t>
      </w:r>
      <w:r w:rsidRPr="00294528">
        <w:rPr>
          <w:rStyle w:val="Emphasis"/>
          <w:highlight w:val="green"/>
        </w:rPr>
        <w:t>freedom of speech</w:t>
      </w:r>
      <w:r w:rsidRPr="00916986">
        <w:rPr>
          <w:sz w:val="14"/>
        </w:rPr>
        <w:t xml:space="preserve">, brazenly </w:t>
      </w:r>
      <w:r w:rsidRPr="00916986">
        <w:rPr>
          <w:highlight w:val="green"/>
          <w:u w:val="single"/>
        </w:rPr>
        <w:t>annex Crimea</w:t>
      </w:r>
      <w:r w:rsidRPr="00916986">
        <w:rPr>
          <w:u w:val="single"/>
        </w:rPr>
        <w:t xml:space="preserve"> and </w:t>
      </w:r>
      <w:r w:rsidRPr="00294528">
        <w:rPr>
          <w:rStyle w:val="Emphasis"/>
          <w:highlight w:val="green"/>
        </w:rPr>
        <w:t>increase</w:t>
      </w:r>
      <w:r w:rsidRPr="00294528">
        <w:rPr>
          <w:rStyle w:val="Emphasis"/>
        </w:rPr>
        <w:t xml:space="preserve"> his global </w:t>
      </w:r>
      <w:r w:rsidRPr="00294528">
        <w:rPr>
          <w:rStyle w:val="Emphasis"/>
          <w:highlight w:val="green"/>
        </w:rPr>
        <w:t>military activities</w:t>
      </w:r>
      <w:r w:rsidRPr="00916986">
        <w:rPr>
          <w:sz w:val="14"/>
        </w:rPr>
        <w:t xml:space="preserve"> in ways that </w:t>
      </w:r>
      <w:r w:rsidRPr="00916986">
        <w:rPr>
          <w:highlight w:val="green"/>
          <w:u w:val="single"/>
        </w:rPr>
        <w:t xml:space="preserve">hark </w:t>
      </w:r>
      <w:r w:rsidRPr="00294528">
        <w:rPr>
          <w:rStyle w:val="Emphasis"/>
          <w:highlight w:val="green"/>
        </w:rPr>
        <w:t>back to the Cold War</w:t>
      </w:r>
      <w:r w:rsidRPr="00916986">
        <w:rPr>
          <w:sz w:val="14"/>
        </w:rPr>
        <w:t xml:space="preserve">. The other author has seen his mother shot by Venezuelan security forces and his first cousin languish for nearly three years in a military jail as a prisoner of conscience. Today Venezuelan President Nicolás Maduro runs a regime that regularly imprisons dissidents, abuses </w:t>
      </w:r>
      <w:proofErr w:type="gramStart"/>
      <w:r w:rsidRPr="00916986">
        <w:rPr>
          <w:sz w:val="14"/>
        </w:rPr>
        <w:t>protesters</w:t>
      </w:r>
      <w:proofErr w:type="gramEnd"/>
      <w:r w:rsidRPr="00916986">
        <w:rPr>
          <w:sz w:val="14"/>
        </w:rPr>
        <w:t xml:space="preserve"> and engages in such widespread graft and corruption that the country is now undergoing a catastrophic economic collapse.</w:t>
      </w:r>
      <w:r>
        <w:rPr>
          <w:sz w:val="14"/>
        </w:rPr>
        <w:t xml:space="preserve"> </w:t>
      </w:r>
      <w:r w:rsidRPr="00916986">
        <w:rPr>
          <w:sz w:val="14"/>
        </w:rPr>
        <w:t xml:space="preserve">Putin and Maduro have co-conspirators in all parts of the world, fellow would-be tyrants who are dismantling the free press, jailing opponents, manipulating </w:t>
      </w:r>
      <w:proofErr w:type="gramStart"/>
      <w:r w:rsidRPr="00916986">
        <w:rPr>
          <w:sz w:val="14"/>
        </w:rPr>
        <w:t>elections</w:t>
      </w:r>
      <w:proofErr w:type="gramEnd"/>
      <w:r w:rsidRPr="00916986">
        <w:rPr>
          <w:sz w:val="14"/>
        </w:rPr>
        <w:t xml:space="preserve"> and committing a host of human rights violations. In Turkey, a once-promising democracy is gasping for air. Its president, Recep Tayyip Erdogan, has shut down 149 media outlets, shuttered more than 2,000 schools and universities, fired more than 120,000 civil </w:t>
      </w:r>
      <w:proofErr w:type="gramStart"/>
      <w:r w:rsidRPr="00916986">
        <w:rPr>
          <w:sz w:val="14"/>
        </w:rPr>
        <w:t>servants</w:t>
      </w:r>
      <w:proofErr w:type="gramEnd"/>
      <w:r w:rsidRPr="00916986">
        <w:rPr>
          <w:sz w:val="14"/>
        </w:rPr>
        <w:t xml:space="preserve"> and jailed more than 45,000 suspected dissenters. In North Korea, Kim Jong Un rules the most totalitarian government on Earth, brainwashing 25 million people and terrorizing them with public executions, </w:t>
      </w:r>
      <w:r w:rsidRPr="00916986">
        <w:rPr>
          <w:highlight w:val="green"/>
          <w:u w:val="single"/>
        </w:rPr>
        <w:t>forced famines and</w:t>
      </w:r>
      <w:r w:rsidRPr="00916986">
        <w:rPr>
          <w:u w:val="single"/>
        </w:rPr>
        <w:t xml:space="preserve"> a </w:t>
      </w:r>
      <w:r w:rsidRPr="00294528">
        <w:rPr>
          <w:rStyle w:val="Emphasis"/>
        </w:rPr>
        <w:t xml:space="preserve">vast network of </w:t>
      </w:r>
      <w:r w:rsidRPr="00294528">
        <w:rPr>
          <w:rStyle w:val="Emphasis"/>
          <w:highlight w:val="green"/>
        </w:rPr>
        <w:t>concentration camps</w:t>
      </w:r>
      <w:r w:rsidRPr="00916986">
        <w:rPr>
          <w:sz w:val="14"/>
        </w:rPr>
        <w:t xml:space="preserve"> that reminded U.N. investigators of Pol Pot’s Cambodia and Nazi Germany.</w:t>
      </w:r>
      <w:r>
        <w:rPr>
          <w:sz w:val="14"/>
        </w:rPr>
        <w:t xml:space="preserve"> </w:t>
      </w:r>
      <w:r w:rsidRPr="00916986">
        <w:rPr>
          <w:sz w:val="14"/>
        </w:rPr>
        <w:t xml:space="preserve">And there are so many lesser-known dictators in countries such as Bahrain, </w:t>
      </w:r>
      <w:proofErr w:type="gramStart"/>
      <w:r w:rsidRPr="00916986">
        <w:rPr>
          <w:sz w:val="14"/>
        </w:rPr>
        <w:t>Kazakhstan</w:t>
      </w:r>
      <w:proofErr w:type="gramEnd"/>
      <w:r w:rsidRPr="00916986">
        <w:rPr>
          <w:sz w:val="14"/>
        </w:rPr>
        <w:t xml:space="preserve"> and Equatorial Guinea, where tyrants pilfer their countries’ natural resources and pocket the profits in private off-shore accounts. To cover their atrocities, they hire lobbyists, public relations firms and even policy groups in the free world to whitewash their actions.</w:t>
      </w:r>
      <w:r>
        <w:rPr>
          <w:sz w:val="14"/>
        </w:rPr>
        <w:t xml:space="preserve"> </w:t>
      </w:r>
      <w:r w:rsidRPr="00916986">
        <w:rPr>
          <w:sz w:val="14"/>
        </w:rPr>
        <w:t xml:space="preserve">If injustice and oppression aren’t bad enough, authoritarian governments bear an enormous social cost. Dictator-led countries have higher rates of mental illness, lower levels of health and life expectancy, and, as Amartya Sen famously argued, higher susceptibility to famine. </w:t>
      </w:r>
      <w:r w:rsidRPr="00916986">
        <w:rPr>
          <w:u w:val="single"/>
        </w:rPr>
        <w:t xml:space="preserve">Their </w:t>
      </w:r>
      <w:r w:rsidRPr="00916986">
        <w:rPr>
          <w:highlight w:val="green"/>
          <w:u w:val="single"/>
        </w:rPr>
        <w:t xml:space="preserve">citizens are </w:t>
      </w:r>
      <w:r w:rsidRPr="00294528">
        <w:rPr>
          <w:rStyle w:val="Emphasis"/>
          <w:highlight w:val="green"/>
        </w:rPr>
        <w:t>less educated</w:t>
      </w:r>
      <w:r w:rsidRPr="00916986">
        <w:rPr>
          <w:sz w:val="14"/>
        </w:rPr>
        <w:t xml:space="preserve"> and file fewer patents. In 2016, more patents were filed in France than in the entire Arab world — not because Arabs are less entrepreneurial than the French, but because nearly all of them live under stifling authoritarianism. Clearly, the suppression of free expression and creativity has harmful effects on innovation and economic growth. Citizens of free and open societies such as Germany, South Korea and Chile witness advances in business, </w:t>
      </w:r>
      <w:proofErr w:type="gramStart"/>
      <w:r w:rsidRPr="00916986">
        <w:rPr>
          <w:sz w:val="14"/>
        </w:rPr>
        <w:t>science</w:t>
      </w:r>
      <w:proofErr w:type="gramEnd"/>
      <w:r w:rsidRPr="00916986">
        <w:rPr>
          <w:sz w:val="14"/>
        </w:rPr>
        <w:t xml:space="preserve"> and technology that </w:t>
      </w:r>
      <w:proofErr w:type="spellStart"/>
      <w:r w:rsidRPr="00916986">
        <w:rPr>
          <w:sz w:val="14"/>
        </w:rPr>
        <w:t>Belarusans</w:t>
      </w:r>
      <w:proofErr w:type="spellEnd"/>
      <w:r w:rsidRPr="00916986">
        <w:rPr>
          <w:sz w:val="14"/>
        </w:rPr>
        <w:t>, Burmese and Cubans can only dream of.</w:t>
      </w:r>
      <w:r>
        <w:rPr>
          <w:sz w:val="14"/>
        </w:rPr>
        <w:t xml:space="preserve"> </w:t>
      </w:r>
      <w:r w:rsidRPr="00916986">
        <w:rPr>
          <w:sz w:val="14"/>
        </w:rPr>
        <w:t xml:space="preserve">And consider that </w:t>
      </w:r>
      <w:r w:rsidRPr="00916986">
        <w:rPr>
          <w:highlight w:val="green"/>
          <w:u w:val="single"/>
        </w:rPr>
        <w:t xml:space="preserve">free nations </w:t>
      </w:r>
      <w:r w:rsidRPr="00294528">
        <w:rPr>
          <w:rStyle w:val="Emphasis"/>
          <w:highlight w:val="green"/>
        </w:rPr>
        <w:t>do not go to war</w:t>
      </w:r>
      <w:r w:rsidRPr="00916986">
        <w:rPr>
          <w:u w:val="single"/>
        </w:rPr>
        <w:t xml:space="preserve"> with each </w:t>
      </w:r>
      <w:r w:rsidRPr="00294528">
        <w:rPr>
          <w:u w:val="single"/>
        </w:rPr>
        <w:t>other. History has shown this to be the only ironclad law of political theory</w:t>
      </w:r>
      <w:r w:rsidRPr="00294528">
        <w:rPr>
          <w:sz w:val="14"/>
        </w:rPr>
        <w:t>. Meanwhile</w:t>
      </w:r>
      <w:r w:rsidRPr="00916986">
        <w:rPr>
          <w:sz w:val="14"/>
        </w:rPr>
        <w:t xml:space="preserve">, </w:t>
      </w:r>
      <w:r w:rsidRPr="00916986">
        <w:rPr>
          <w:highlight w:val="green"/>
          <w:u w:val="single"/>
        </w:rPr>
        <w:t>dictators are always at war</w:t>
      </w:r>
      <w:r w:rsidRPr="00916986">
        <w:rPr>
          <w:sz w:val="14"/>
        </w:rPr>
        <w:t xml:space="preserve">, </w:t>
      </w:r>
      <w:r w:rsidRPr="00916986">
        <w:rPr>
          <w:u w:val="single"/>
        </w:rPr>
        <w:t xml:space="preserve">often </w:t>
      </w:r>
      <w:r w:rsidRPr="00916986">
        <w:rPr>
          <w:highlight w:val="green"/>
          <w:u w:val="single"/>
        </w:rPr>
        <w:t xml:space="preserve">with a </w:t>
      </w:r>
      <w:r w:rsidRPr="00294528">
        <w:rPr>
          <w:rStyle w:val="Emphasis"/>
          <w:highlight w:val="green"/>
        </w:rPr>
        <w:t>foreign power</w:t>
      </w:r>
      <w:r w:rsidRPr="00294528">
        <w:rPr>
          <w:rStyle w:val="Emphasis"/>
        </w:rPr>
        <w:t xml:space="preserve"> and always with their own people</w:t>
      </w:r>
      <w:r w:rsidRPr="00916986">
        <w:rPr>
          <w:sz w:val="14"/>
        </w:rPr>
        <w:t xml:space="preserve">. If you are worried about </w:t>
      </w:r>
      <w:r w:rsidRPr="00294528">
        <w:rPr>
          <w:rStyle w:val="Emphasis"/>
          <w:highlight w:val="green"/>
        </w:rPr>
        <w:t>public health</w:t>
      </w:r>
      <w:r w:rsidRPr="00916986">
        <w:rPr>
          <w:sz w:val="14"/>
        </w:rPr>
        <w:t xml:space="preserve">, </w:t>
      </w:r>
      <w:r w:rsidRPr="00294528">
        <w:rPr>
          <w:rStyle w:val="Emphasis"/>
          <w:highlight w:val="green"/>
        </w:rPr>
        <w:t>poverty</w:t>
      </w:r>
      <w:r w:rsidRPr="00916986">
        <w:rPr>
          <w:highlight w:val="green"/>
          <w:u w:val="single"/>
        </w:rPr>
        <w:t xml:space="preserve"> </w:t>
      </w:r>
      <w:r w:rsidRPr="00916986">
        <w:rPr>
          <w:u w:val="single"/>
        </w:rPr>
        <w:t xml:space="preserve">or </w:t>
      </w:r>
      <w:r w:rsidRPr="00294528">
        <w:rPr>
          <w:rStyle w:val="Emphasis"/>
          <w:highlight w:val="green"/>
        </w:rPr>
        <w:t>peace</w:t>
      </w:r>
      <w:r w:rsidRPr="00916986">
        <w:rPr>
          <w:sz w:val="14"/>
        </w:rPr>
        <w:t>, your mandate is clear: Oppose tyranny.</w:t>
      </w:r>
      <w:r>
        <w:rPr>
          <w:sz w:val="14"/>
        </w:rPr>
        <w:t xml:space="preserve"> </w:t>
      </w:r>
      <w:r w:rsidRPr="00916986">
        <w:rPr>
          <w:sz w:val="14"/>
        </w:rPr>
        <w:t xml:space="preserve">Tragically, world institutions and organizations have failed to properly address authoritarianism. Western governments sometimes protest human rights violations in countries such as Russia, Iran, and North Korea — but routinely ignore them in places such as China and Saudi Arabia, in favor of upholding trade deals and security agreements. The United Nations, established to bring peace and justice to the world, includes Cuba, </w:t>
      </w:r>
      <w:proofErr w:type="gramStart"/>
      <w:r w:rsidRPr="00916986">
        <w:rPr>
          <w:sz w:val="14"/>
        </w:rPr>
        <w:t>Egypt</w:t>
      </w:r>
      <w:proofErr w:type="gramEnd"/>
      <w:r w:rsidRPr="00916986">
        <w:rPr>
          <w:sz w:val="14"/>
        </w:rPr>
        <w:t xml:space="preserve"> and Rwanda on its Human Rights Council. Here, a representative from a democracy carries the same legitimacy as a representative from a dictatorship. One acts on behalf of its citizens, while the other acts to silence them. Between June 2006 and </w:t>
      </w:r>
      <w:proofErr w:type="gramStart"/>
      <w:r w:rsidRPr="00916986">
        <w:rPr>
          <w:sz w:val="14"/>
        </w:rPr>
        <w:t>August 2015</w:t>
      </w:r>
      <w:proofErr w:type="gramEnd"/>
      <w:r w:rsidRPr="00916986">
        <w:rPr>
          <w:sz w:val="14"/>
        </w:rPr>
        <w:t xml:space="preserve"> the Human Rights Council issued zero condemnations of repressive regimes in China, Cuba, Egypt, Russia, Saudi Arabia and Turkey.</w:t>
      </w:r>
      <w:r>
        <w:rPr>
          <w:sz w:val="14"/>
        </w:rPr>
        <w:t xml:space="preserve"> </w:t>
      </w:r>
      <w:proofErr w:type="gramStart"/>
      <w:r w:rsidRPr="00916986">
        <w:rPr>
          <w:sz w:val="14"/>
        </w:rPr>
        <w:t>Despite the fact that</w:t>
      </w:r>
      <w:proofErr w:type="gramEnd"/>
      <w:r w:rsidRPr="00916986">
        <w:rPr>
          <w:sz w:val="14"/>
        </w:rPr>
        <w:t xml:space="preserve"> </w:t>
      </w:r>
      <w:r w:rsidRPr="00916986">
        <w:rPr>
          <w:highlight w:val="green"/>
          <w:u w:val="single"/>
        </w:rPr>
        <w:t xml:space="preserve">dictatorship is at the </w:t>
      </w:r>
      <w:r w:rsidRPr="00294528">
        <w:rPr>
          <w:rStyle w:val="Emphasis"/>
          <w:highlight w:val="green"/>
        </w:rPr>
        <w:t>root</w:t>
      </w:r>
      <w:r w:rsidRPr="00916986">
        <w:rPr>
          <w:highlight w:val="green"/>
          <w:u w:val="single"/>
        </w:rPr>
        <w:t xml:space="preserve"> of</w:t>
      </w:r>
      <w:r w:rsidRPr="00916986">
        <w:rPr>
          <w:u w:val="single"/>
        </w:rPr>
        <w:t xml:space="preserve"> many global ills</w:t>
      </w:r>
      <w:r w:rsidRPr="00916986">
        <w:rPr>
          <w:sz w:val="14"/>
        </w:rPr>
        <w:t xml:space="preserve"> — </w:t>
      </w:r>
      <w:r w:rsidRPr="00294528">
        <w:rPr>
          <w:rStyle w:val="Emphasis"/>
          <w:highlight w:val="green"/>
        </w:rPr>
        <w:t>poor</w:t>
      </w:r>
      <w:r w:rsidRPr="00916986">
        <w:rPr>
          <w:highlight w:val="green"/>
          <w:u w:val="single"/>
        </w:rPr>
        <w:t xml:space="preserve"> </w:t>
      </w:r>
      <w:r w:rsidRPr="00294528">
        <w:rPr>
          <w:rStyle w:val="Emphasis"/>
          <w:highlight w:val="green"/>
        </w:rPr>
        <w:t>health</w:t>
      </w:r>
      <w:r w:rsidRPr="00916986">
        <w:rPr>
          <w:sz w:val="14"/>
        </w:rPr>
        <w:t xml:space="preserve">, </w:t>
      </w:r>
      <w:r w:rsidRPr="00916986">
        <w:rPr>
          <w:highlight w:val="green"/>
          <w:u w:val="single"/>
        </w:rPr>
        <w:t xml:space="preserve">failing </w:t>
      </w:r>
      <w:r w:rsidRPr="00294528">
        <w:rPr>
          <w:rStyle w:val="Emphasis"/>
          <w:highlight w:val="green"/>
        </w:rPr>
        <w:t>education</w:t>
      </w:r>
      <w:r w:rsidRPr="00916986">
        <w:rPr>
          <w:sz w:val="14"/>
        </w:rPr>
        <w:t xml:space="preserve"> systems </w:t>
      </w:r>
      <w:r w:rsidRPr="00916986">
        <w:rPr>
          <w:highlight w:val="green"/>
          <w:u w:val="single"/>
        </w:rPr>
        <w:t xml:space="preserve">and </w:t>
      </w:r>
      <w:r w:rsidRPr="00294528">
        <w:rPr>
          <w:rStyle w:val="Emphasis"/>
          <w:highlight w:val="green"/>
        </w:rPr>
        <w:t>global</w:t>
      </w:r>
      <w:r w:rsidRPr="00916986">
        <w:rPr>
          <w:highlight w:val="green"/>
          <w:u w:val="single"/>
        </w:rPr>
        <w:t xml:space="preserve"> </w:t>
      </w:r>
      <w:r w:rsidRPr="00294528">
        <w:rPr>
          <w:rStyle w:val="Emphasis"/>
          <w:highlight w:val="green"/>
        </w:rPr>
        <w:t>poverty</w:t>
      </w:r>
      <w:r w:rsidRPr="00916986">
        <w:rPr>
          <w:sz w:val="14"/>
        </w:rPr>
        <w:t xml:space="preserve"> among them — authoritarianism is hardly ever addressed at major conferences worldwide. And no wonder: Many, including the World Economic Forum and the now-defunct Clinton Global Initiative, receive ample funding from authoritarians. Few human rights groups focus exclusively on authoritarianism, and most establishment ones spend significant chunks of their budgets on criticizing democratic governments and their policies. Dictators are rarely in the spotlight.</w:t>
      </w:r>
      <w:r>
        <w:rPr>
          <w:sz w:val="14"/>
        </w:rPr>
        <w:t xml:space="preserve"> </w:t>
      </w:r>
      <w:r w:rsidRPr="00916986">
        <w:rPr>
          <w:sz w:val="14"/>
        </w:rPr>
        <w:t xml:space="preserve">The noble struggle against tyranny has fallen upon individual activists and dissidents living under authoritarian rule or working from exile. Citizen journalists </w:t>
      </w:r>
      <w:proofErr w:type="spellStart"/>
      <w:r w:rsidRPr="00916986">
        <w:rPr>
          <w:sz w:val="14"/>
        </w:rPr>
        <w:t>Abdalaziz</w:t>
      </w:r>
      <w:proofErr w:type="spellEnd"/>
      <w:r w:rsidRPr="00916986">
        <w:rPr>
          <w:sz w:val="14"/>
        </w:rPr>
        <w:t xml:space="preserve"> </w:t>
      </w:r>
      <w:proofErr w:type="spellStart"/>
      <w:r w:rsidRPr="00916986">
        <w:rPr>
          <w:sz w:val="14"/>
        </w:rPr>
        <w:t>Alhamza</w:t>
      </w:r>
      <w:proofErr w:type="spellEnd"/>
      <w:r w:rsidRPr="00916986">
        <w:rPr>
          <w:sz w:val="14"/>
        </w:rPr>
        <w:t xml:space="preserve"> and </w:t>
      </w:r>
      <w:proofErr w:type="spellStart"/>
      <w:r w:rsidRPr="00916986">
        <w:rPr>
          <w:sz w:val="14"/>
        </w:rPr>
        <w:t>Meron</w:t>
      </w:r>
      <w:proofErr w:type="spellEnd"/>
      <w:r w:rsidRPr="00916986">
        <w:rPr>
          <w:sz w:val="14"/>
        </w:rPr>
        <w:t xml:space="preserve"> </w:t>
      </w:r>
      <w:proofErr w:type="spellStart"/>
      <w:r w:rsidRPr="00916986">
        <w:rPr>
          <w:sz w:val="14"/>
        </w:rPr>
        <w:t>Estefanos</w:t>
      </w:r>
      <w:proofErr w:type="spellEnd"/>
      <w:r w:rsidRPr="00916986">
        <w:rPr>
          <w:sz w:val="14"/>
        </w:rPr>
        <w:t xml:space="preserve"> found that few people in peaceful, free countries were interested in reporting on Syria and Eritrea, so they took it upon themselves to do so, despite the enormous danger this put them in. </w:t>
      </w:r>
      <w:proofErr w:type="spellStart"/>
      <w:r w:rsidRPr="00916986">
        <w:rPr>
          <w:sz w:val="14"/>
        </w:rPr>
        <w:t>Hyeonseo</w:t>
      </w:r>
      <w:proofErr w:type="spellEnd"/>
      <w:r w:rsidRPr="00916986">
        <w:rPr>
          <w:sz w:val="14"/>
        </w:rPr>
        <w:t xml:space="preserve"> Lee defected from North Korea to find that victims of sex trafficking in China are often abandoned and ignored, so she started pressuring the Chinese government herself. When Rosa María </w:t>
      </w:r>
      <w:proofErr w:type="spellStart"/>
      <w:r w:rsidRPr="00916986">
        <w:rPr>
          <w:sz w:val="14"/>
        </w:rPr>
        <w:t>Payá’s</w:t>
      </w:r>
      <w:proofErr w:type="spellEnd"/>
      <w:r w:rsidRPr="00916986">
        <w:rPr>
          <w:sz w:val="14"/>
        </w:rPr>
        <w:t xml:space="preserve"> father, Cuban democracy leader Oswaldo </w:t>
      </w:r>
      <w:proofErr w:type="spellStart"/>
      <w:r w:rsidRPr="00916986">
        <w:rPr>
          <w:sz w:val="14"/>
        </w:rPr>
        <w:t>Payá</w:t>
      </w:r>
      <w:proofErr w:type="spellEnd"/>
      <w:r w:rsidRPr="00916986">
        <w:rPr>
          <w:sz w:val="14"/>
        </w:rPr>
        <w:t xml:space="preserve">, died in mysterious circumstances in 2012, it fell to her to demand a formal investigation and fair treatment for dissidents in Cuba. Such individuals are in constant need of support, because in their home countries there is no legal way to protest, no ACLU, no Washington </w:t>
      </w:r>
      <w:proofErr w:type="gramStart"/>
      <w:r w:rsidRPr="00916986">
        <w:rPr>
          <w:sz w:val="14"/>
        </w:rPr>
        <w:t>Post</w:t>
      </w:r>
      <w:proofErr w:type="gramEnd"/>
      <w:r w:rsidRPr="00916986">
        <w:rPr>
          <w:sz w:val="14"/>
        </w:rPr>
        <w:t xml:space="preserve"> and no opposition party to stand up for their rights.</w:t>
      </w:r>
      <w:r>
        <w:rPr>
          <w:sz w:val="14"/>
        </w:rPr>
        <w:t xml:space="preserve"> </w:t>
      </w:r>
      <w:r w:rsidRPr="00916986">
        <w:rPr>
          <w:sz w:val="14"/>
        </w:rPr>
        <w:t xml:space="preserve">If authoritarianism and dictatorship are to be properly challenged — and if so </w:t>
      </w:r>
      <w:r w:rsidRPr="00916986">
        <w:rPr>
          <w:u w:val="single"/>
        </w:rPr>
        <w:t>many resulting crises</w:t>
      </w:r>
      <w:r w:rsidRPr="00916986">
        <w:rPr>
          <w:sz w:val="14"/>
        </w:rPr>
        <w:t xml:space="preserve">, including </w:t>
      </w:r>
      <w:r w:rsidRPr="00916986">
        <w:rPr>
          <w:highlight w:val="green"/>
          <w:u w:val="single"/>
        </w:rPr>
        <w:t>military conflict</w:t>
      </w:r>
      <w:r w:rsidRPr="00916986">
        <w:rPr>
          <w:sz w:val="14"/>
        </w:rPr>
        <w:t xml:space="preserve">, </w:t>
      </w:r>
      <w:proofErr w:type="gramStart"/>
      <w:r w:rsidRPr="00294528">
        <w:rPr>
          <w:rStyle w:val="Emphasis"/>
        </w:rPr>
        <w:t>poverty</w:t>
      </w:r>
      <w:proofErr w:type="gramEnd"/>
      <w:r w:rsidRPr="00916986">
        <w:rPr>
          <w:u w:val="single"/>
        </w:rPr>
        <w:t xml:space="preserve"> and </w:t>
      </w:r>
      <w:r w:rsidRPr="00294528">
        <w:rPr>
          <w:rStyle w:val="Emphasis"/>
          <w:highlight w:val="green"/>
        </w:rPr>
        <w:t>extremism</w:t>
      </w:r>
      <w:r w:rsidRPr="00916986">
        <w:rPr>
          <w:sz w:val="14"/>
        </w:rPr>
        <w:t xml:space="preserve">, are to be addressed at their root cause — such dissidents need funding, strategic advice, technical training, attention and solidarity. To turn the tide against repression, people across all industries need to join the movement. Artists, entrepreneurs, technologists, investors, diplomats, students — no matter who you are, you can reach out to a civil society organization at risk and ask how you can help by using your knowledge, </w:t>
      </w:r>
      <w:proofErr w:type="gramStart"/>
      <w:r w:rsidRPr="00916986">
        <w:rPr>
          <w:sz w:val="14"/>
        </w:rPr>
        <w:t>resources</w:t>
      </w:r>
      <w:proofErr w:type="gramEnd"/>
      <w:r w:rsidRPr="00916986">
        <w:rPr>
          <w:sz w:val="14"/>
        </w:rPr>
        <w:t xml:space="preserve"> or skills.</w:t>
      </w:r>
      <w:r>
        <w:rPr>
          <w:sz w:val="14"/>
        </w:rPr>
        <w:t xml:space="preserve"> </w:t>
      </w:r>
      <w:r w:rsidRPr="00916986">
        <w:rPr>
          <w:sz w:val="14"/>
        </w:rPr>
        <w:t>Today, authoritarians rule an increasingly large part of the globe, but the leaders of the free world lack the motivation and gumption to create a new U.N.-style League of Democracies. In the meantime, as individuals living in a free society, we believe it is our moral obligation to take action to expose human rights violations and to use our freedom to help others achieve theirs.</w:t>
      </w:r>
    </w:p>
    <w:p w14:paraId="4FE730B9" w14:textId="77777777" w:rsidR="00C47251" w:rsidRPr="00B95AAC" w:rsidRDefault="00C47251" w:rsidP="00C47251">
      <w:pPr>
        <w:pStyle w:val="Heading4"/>
        <w:jc w:val="both"/>
      </w:pPr>
      <w:r>
        <w:lastRenderedPageBreak/>
        <w:t xml:space="preserve">That culminates in </w:t>
      </w:r>
      <w:r w:rsidRPr="00294528">
        <w:rPr>
          <w:u w:val="single"/>
        </w:rPr>
        <w:t>rogue tech</w:t>
      </w:r>
      <w:r>
        <w:t xml:space="preserve">, </w:t>
      </w:r>
      <w:r w:rsidRPr="00294528">
        <w:rPr>
          <w:u w:val="single"/>
        </w:rPr>
        <w:t>nuclear war</w:t>
      </w:r>
      <w:r>
        <w:t xml:space="preserve">, and </w:t>
      </w:r>
      <w:r w:rsidRPr="00294528">
        <w:rPr>
          <w:u w:val="single"/>
        </w:rPr>
        <w:t>climate change</w:t>
      </w:r>
      <w:r>
        <w:t>.</w:t>
      </w:r>
    </w:p>
    <w:p w14:paraId="7344F6AE" w14:textId="77777777" w:rsidR="00C47251" w:rsidRDefault="00C47251" w:rsidP="00C47251">
      <w:r>
        <w:rPr>
          <w:rStyle w:val="Style13ptBold"/>
        </w:rPr>
        <w:t xml:space="preserve">Orts ’18 </w:t>
      </w:r>
      <w:r w:rsidRPr="00B95AAC">
        <w:t xml:space="preserve">[Eric; June 27; Guardsmark Professor in the Wharton School at the University of Pennsylvania; LinkedIn Pulse, “Foreign Affairs: Six Future Scenarios (and a Seventh),” </w:t>
      </w:r>
      <w:r w:rsidRPr="00A44CAF">
        <w:t>https://www.linkedin.com/pulse/foreign-affairs-six-future-scenarios-seventh-eric-orts</w:t>
      </w:r>
      <w:r w:rsidRPr="00B95AAC">
        <w:t>]</w:t>
      </w:r>
    </w:p>
    <w:p w14:paraId="37B86A5F" w14:textId="77777777" w:rsidR="00C47251" w:rsidRPr="00B95AAC" w:rsidRDefault="00C47251" w:rsidP="00C47251">
      <w:pPr>
        <w:rPr>
          <w:sz w:val="16"/>
        </w:rPr>
      </w:pPr>
      <w:r w:rsidRPr="00B95AAC">
        <w:rPr>
          <w:sz w:val="16"/>
        </w:rPr>
        <w:t xml:space="preserve">7. Fascist Nationalism. </w:t>
      </w:r>
      <w:r w:rsidRPr="00A766E1">
        <w:rPr>
          <w:rStyle w:val="StyleUnderline"/>
          <w:highlight w:val="green"/>
        </w:rPr>
        <w:t>There is a</w:t>
      </w:r>
      <w:r w:rsidRPr="00B95AAC">
        <w:rPr>
          <w:rStyle w:val="StyleUnderline"/>
        </w:rPr>
        <w:t xml:space="preserve">nother possible </w:t>
      </w:r>
      <w:r w:rsidRPr="00A766E1">
        <w:rPr>
          <w:rStyle w:val="StyleUnderline"/>
          <w:highlight w:val="green"/>
        </w:rPr>
        <w:t>future</w:t>
      </w:r>
      <w:r w:rsidRPr="00B95AAC">
        <w:rPr>
          <w:sz w:val="16"/>
        </w:rPr>
        <w:t xml:space="preserve"> that the Foreign Affairs scenarios do not contemplate, and it’s a dark world </w:t>
      </w:r>
      <w:r w:rsidRPr="00A766E1">
        <w:rPr>
          <w:rStyle w:val="StyleUnderline"/>
          <w:highlight w:val="green"/>
        </w:rPr>
        <w:t>in which</w:t>
      </w:r>
      <w:r w:rsidRPr="00A441F4">
        <w:rPr>
          <w:sz w:val="16"/>
          <w:szCs w:val="16"/>
        </w:rPr>
        <w:t xml:space="preserve"> </w:t>
      </w:r>
      <w:r w:rsidRPr="00B95AAC">
        <w:rPr>
          <w:sz w:val="16"/>
        </w:rPr>
        <w:t xml:space="preserve">Trump, Putin, </w:t>
      </w:r>
      <w:r w:rsidRPr="00B95AAC">
        <w:rPr>
          <w:rStyle w:val="StyleUnderline"/>
        </w:rPr>
        <w:t xml:space="preserve">Xi, Erdogan, and others construct </w:t>
      </w:r>
      <w:r w:rsidRPr="00A766E1">
        <w:rPr>
          <w:rStyle w:val="StyleUnderline"/>
          <w:highlight w:val="green"/>
        </w:rPr>
        <w:t>regimes</w:t>
      </w:r>
      <w:r w:rsidRPr="00B95AAC">
        <w:rPr>
          <w:rStyle w:val="StyleUnderline"/>
        </w:rPr>
        <w:t xml:space="preserve"> that </w:t>
      </w:r>
      <w:r w:rsidRPr="00A766E1">
        <w:rPr>
          <w:rStyle w:val="StyleUnderline"/>
          <w:highlight w:val="green"/>
        </w:rPr>
        <w:t xml:space="preserve">are </w:t>
      </w:r>
      <w:r w:rsidRPr="00A766E1">
        <w:rPr>
          <w:rStyle w:val="Emphasis"/>
          <w:highlight w:val="green"/>
        </w:rPr>
        <w:t>authoritarian</w:t>
      </w:r>
      <w:r w:rsidRPr="00B95AAC">
        <w:rPr>
          <w:rStyle w:val="Emphasis"/>
        </w:rPr>
        <w:t xml:space="preserve"> and nationalist</w:t>
      </w:r>
      <w:r w:rsidRPr="00B95AAC">
        <w:rPr>
          <w:sz w:val="16"/>
          <w:szCs w:val="16"/>
        </w:rPr>
        <w:t>. Fascism is possible in the United States and elsewhere</w:t>
      </w:r>
      <w:r w:rsidRPr="00B95AAC">
        <w:rPr>
          <w:sz w:val="16"/>
        </w:rPr>
        <w:t xml:space="preserve"> if big business can be seduced by promises of riches in return for the institutional keys to democracy. Perhaps Foreign Affairs editors are right to leave </w:t>
      </w:r>
      <w:r w:rsidRPr="00A766E1">
        <w:rPr>
          <w:rStyle w:val="StyleUnderline"/>
          <w:highlight w:val="green"/>
        </w:rPr>
        <w:t>this</w:t>
      </w:r>
      <w:r w:rsidRPr="00B95AAC">
        <w:rPr>
          <w:sz w:val="16"/>
        </w:rPr>
        <w:t xml:space="preserve"> dark </w:t>
      </w:r>
      <w:r w:rsidRPr="00A766E1">
        <w:rPr>
          <w:rStyle w:val="StyleUnderline"/>
          <w:highlight w:val="green"/>
        </w:rPr>
        <w:t>world</w:t>
      </w:r>
      <w:r w:rsidRPr="00B95AAC">
        <w:rPr>
          <w:sz w:val="16"/>
        </w:rPr>
        <w:t xml:space="preserve"> out, for it </w:t>
      </w:r>
      <w:r w:rsidRPr="00A766E1">
        <w:rPr>
          <w:rStyle w:val="StyleUnderline"/>
          <w:highlight w:val="green"/>
        </w:rPr>
        <w:t>would be</w:t>
      </w:r>
      <w:r w:rsidRPr="00B95AAC">
        <w:rPr>
          <w:rStyle w:val="StyleUnderline"/>
        </w:rPr>
        <w:t xml:space="preserve"> very dark: </w:t>
      </w:r>
      <w:r w:rsidRPr="00B95AAC">
        <w:rPr>
          <w:rStyle w:val="Emphasis"/>
        </w:rPr>
        <w:t xml:space="preserve">nationalist </w:t>
      </w:r>
      <w:r w:rsidRPr="00A766E1">
        <w:rPr>
          <w:rStyle w:val="Emphasis"/>
          <w:highlight w:val="green"/>
        </w:rPr>
        <w:t>wars</w:t>
      </w:r>
      <w:r w:rsidRPr="00A766E1">
        <w:rPr>
          <w:rStyle w:val="StyleUnderline"/>
          <w:highlight w:val="green"/>
        </w:rPr>
        <w:t xml:space="preserve"> with</w:t>
      </w:r>
      <w:r w:rsidRPr="00B95AAC">
        <w:rPr>
          <w:rStyle w:val="StyleUnderline"/>
        </w:rPr>
        <w:t xml:space="preserve"> risks of </w:t>
      </w:r>
      <w:r w:rsidRPr="00A766E1">
        <w:rPr>
          <w:rStyle w:val="Emphasis"/>
          <w:highlight w:val="green"/>
        </w:rPr>
        <w:t>escalation into</w:t>
      </w:r>
      <w:r w:rsidRPr="00B95AAC">
        <w:rPr>
          <w:rStyle w:val="Emphasis"/>
        </w:rPr>
        <w:t xml:space="preserve"> global </w:t>
      </w:r>
      <w:r w:rsidRPr="00A766E1">
        <w:rPr>
          <w:rStyle w:val="Emphasis"/>
          <w:highlight w:val="green"/>
        </w:rPr>
        <w:t>nuclear conflict</w:t>
      </w:r>
      <w:r w:rsidRPr="00B95AAC">
        <w:rPr>
          <w:rStyle w:val="StyleUnderline"/>
        </w:rPr>
        <w:t xml:space="preserve">, further digital </w:t>
      </w:r>
      <w:r w:rsidRPr="00A766E1">
        <w:rPr>
          <w:rStyle w:val="StyleUnderline"/>
          <w:highlight w:val="green"/>
        </w:rPr>
        <w:t>militarization (even</w:t>
      </w:r>
      <w:r w:rsidRPr="00B95AAC">
        <w:rPr>
          <w:rStyle w:val="StyleUnderline"/>
        </w:rPr>
        <w:t xml:space="preserve"> Terminator-style</w:t>
      </w:r>
      <w:r w:rsidRPr="00B95AAC">
        <w:rPr>
          <w:sz w:val="16"/>
        </w:rPr>
        <w:t xml:space="preserve"> scenarios of </w:t>
      </w:r>
      <w:r w:rsidRPr="00B95AAC">
        <w:rPr>
          <w:rStyle w:val="StyleUnderline"/>
        </w:rPr>
        <w:t xml:space="preserve">smart </w:t>
      </w:r>
      <w:r w:rsidRPr="00A766E1">
        <w:rPr>
          <w:rStyle w:val="Emphasis"/>
          <w:highlight w:val="green"/>
        </w:rPr>
        <w:t>military robots</w:t>
      </w:r>
      <w:r w:rsidRPr="00A766E1">
        <w:rPr>
          <w:rStyle w:val="StyleUnderline"/>
          <w:highlight w:val="green"/>
        </w:rPr>
        <w:t>), and</w:t>
      </w:r>
      <w:r w:rsidRPr="00B95AAC">
        <w:rPr>
          <w:rStyle w:val="StyleUnderline"/>
        </w:rPr>
        <w:t xml:space="preserve"> </w:t>
      </w:r>
      <w:r w:rsidRPr="00B95AAC">
        <w:rPr>
          <w:rStyle w:val="Emphasis"/>
        </w:rPr>
        <w:t xml:space="preserve">unchecked </w:t>
      </w:r>
      <w:r w:rsidRPr="00294528">
        <w:rPr>
          <w:rStyle w:val="Emphasis"/>
          <w:highlight w:val="green"/>
        </w:rPr>
        <w:t>climate disasters</w:t>
      </w:r>
      <w:r w:rsidRPr="00B95AAC">
        <w:rPr>
          <w:sz w:val="16"/>
        </w:rPr>
        <w:t>.</w:t>
      </w:r>
    </w:p>
    <w:p w14:paraId="38D58D69" w14:textId="77777777" w:rsidR="00C47251" w:rsidRDefault="00C47251" w:rsidP="00C47251">
      <w:pPr>
        <w:rPr>
          <w:sz w:val="16"/>
        </w:rPr>
      </w:pPr>
      <w:r w:rsidRPr="00B95AAC">
        <w:rPr>
          <w:sz w:val="16"/>
        </w:rPr>
        <w:t xml:space="preserve">The </w:t>
      </w:r>
      <w:r w:rsidRPr="00B95AAC">
        <w:rPr>
          <w:rStyle w:val="StyleUnderline"/>
        </w:rPr>
        <w:t>global challenges are quite large</w:t>
      </w:r>
      <w:r w:rsidRPr="00B95AAC">
        <w:rPr>
          <w:sz w:val="16"/>
        </w:rPr>
        <w:t xml:space="preserve"> – and the six pieces do an outstanding job of presenting them. </w:t>
      </w:r>
      <w:r w:rsidRPr="00B95AAC">
        <w:rPr>
          <w:rStyle w:val="StyleUnderline"/>
        </w:rPr>
        <w:t>One must remain optimistic</w:t>
      </w:r>
      <w:r w:rsidRPr="00B95AAC">
        <w:rPr>
          <w:sz w:val="16"/>
        </w:rPr>
        <w:t xml:space="preserve"> and engaged, hopeful </w:t>
      </w:r>
      <w:r w:rsidRPr="00B95AAC">
        <w:rPr>
          <w:rStyle w:val="StyleUnderline"/>
        </w:rPr>
        <w:t>that we can overcome</w:t>
      </w:r>
      <w:r w:rsidRPr="00B95AAC">
        <w:rPr>
          <w:sz w:val="16"/>
        </w:rPr>
        <w:t xml:space="preserve"> the serious dangers of </w:t>
      </w:r>
      <w:r w:rsidRPr="00B95AAC">
        <w:rPr>
          <w:rStyle w:val="StyleUnderline"/>
        </w:rPr>
        <w:t xml:space="preserve">tribalism, nationalism, and new fascism.  </w:t>
      </w:r>
      <w:r w:rsidRPr="00A766E1">
        <w:rPr>
          <w:rStyle w:val="StyleUnderline"/>
          <w:highlight w:val="green"/>
        </w:rPr>
        <w:t>These</w:t>
      </w:r>
      <w:r w:rsidRPr="00B95AAC">
        <w:rPr>
          <w:rStyle w:val="StyleUnderline"/>
        </w:rPr>
        <w:t xml:space="preserve"> "isms”</w:t>
      </w:r>
      <w:r w:rsidRPr="00B95AAC">
        <w:rPr>
          <w:sz w:val="16"/>
        </w:rPr>
        <w:t xml:space="preserve"> of our time </w:t>
      </w:r>
      <w:r w:rsidRPr="00A766E1">
        <w:rPr>
          <w:rStyle w:val="StyleUnderline"/>
          <w:highlight w:val="green"/>
        </w:rPr>
        <w:t>stand in the way of solving</w:t>
      </w:r>
      <w:r w:rsidRPr="00B95AAC">
        <w:rPr>
          <w:sz w:val="16"/>
        </w:rPr>
        <w:t xml:space="preserve"> some of </w:t>
      </w:r>
      <w:r w:rsidRPr="00B95AAC">
        <w:rPr>
          <w:rStyle w:val="StyleUnderline"/>
        </w:rPr>
        <w:t xml:space="preserve">our biggest </w:t>
      </w:r>
      <w:r w:rsidRPr="00A766E1">
        <w:rPr>
          <w:rStyle w:val="StyleUnderline"/>
          <w:highlight w:val="green"/>
        </w:rPr>
        <w:t>global problems</w:t>
      </w:r>
      <w:r w:rsidRPr="00B95AAC">
        <w:rPr>
          <w:rStyle w:val="StyleUnderline"/>
        </w:rPr>
        <w:t>, such as</w:t>
      </w:r>
      <w:r w:rsidRPr="00B95AAC">
        <w:rPr>
          <w:sz w:val="16"/>
        </w:rPr>
        <w:t xml:space="preserve"> the </w:t>
      </w:r>
      <w:r w:rsidRPr="00B95AAC">
        <w:rPr>
          <w:rStyle w:val="StyleUnderline"/>
        </w:rPr>
        <w:t xml:space="preserve">risks of </w:t>
      </w:r>
      <w:r w:rsidRPr="00B95AAC">
        <w:rPr>
          <w:rStyle w:val="Emphasis"/>
        </w:rPr>
        <w:t>thermonuclear war</w:t>
      </w:r>
      <w:r w:rsidRPr="00B95AAC">
        <w:rPr>
          <w:rStyle w:val="StyleUnderline"/>
        </w:rPr>
        <w:t xml:space="preserve"> and </w:t>
      </w:r>
      <w:r w:rsidRPr="00B95AAC">
        <w:rPr>
          <w:rStyle w:val="Emphasis"/>
        </w:rPr>
        <w:t>global climate catastrophe</w:t>
      </w:r>
      <w:r w:rsidRPr="00B95AAC">
        <w:rPr>
          <w:sz w:val="16"/>
        </w:rPr>
        <w:t>.</w:t>
      </w:r>
    </w:p>
    <w:p w14:paraId="5EFD34EE" w14:textId="77777777" w:rsidR="00C47251" w:rsidRPr="00C47251" w:rsidRDefault="00C47251" w:rsidP="00C47251"/>
    <w:p w14:paraId="014D21DF" w14:textId="4D36D5EE" w:rsidR="00C47251" w:rsidRDefault="00C47251" w:rsidP="00C47251"/>
    <w:p w14:paraId="3A07C7D4" w14:textId="77777777" w:rsidR="00C47251" w:rsidRPr="00C47251" w:rsidRDefault="00C47251" w:rsidP="00C47251"/>
    <w:p w14:paraId="394D1728" w14:textId="770CD365" w:rsidR="002E519D" w:rsidRDefault="002E519D" w:rsidP="002E519D"/>
    <w:p w14:paraId="62B20FCB" w14:textId="77777777" w:rsidR="00C47251" w:rsidRPr="00C47251" w:rsidRDefault="00C47251" w:rsidP="00C47251"/>
    <w:sectPr w:rsidR="00C47251" w:rsidRPr="00C472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6B6DA5"/>
    <w:multiLevelType w:val="hybridMultilevel"/>
    <w:tmpl w:val="97C60A88"/>
    <w:lvl w:ilvl="0" w:tplc="CCB021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AB4958"/>
    <w:multiLevelType w:val="multilevel"/>
    <w:tmpl w:val="E9168E9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AE44E9"/>
    <w:multiLevelType w:val="multilevel"/>
    <w:tmpl w:val="D1BE216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F22EAD"/>
    <w:multiLevelType w:val="multilevel"/>
    <w:tmpl w:val="B6BE120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450296"/>
    <w:multiLevelType w:val="multilevel"/>
    <w:tmpl w:val="AD588F8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694C51"/>
    <w:multiLevelType w:val="multilevel"/>
    <w:tmpl w:val="1D28CB1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575800"/>
    <w:multiLevelType w:val="multilevel"/>
    <w:tmpl w:val="7882843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EC4AEF"/>
    <w:multiLevelType w:val="multilevel"/>
    <w:tmpl w:val="E3781C2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9" w15:restartNumberingAfterBreak="0">
    <w:nsid w:val="42AE60C0"/>
    <w:multiLevelType w:val="multilevel"/>
    <w:tmpl w:val="D264F37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1D47C9"/>
    <w:multiLevelType w:val="multilevel"/>
    <w:tmpl w:val="39EC991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4906ECC"/>
    <w:multiLevelType w:val="multilevel"/>
    <w:tmpl w:val="B5B08DC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2F22AC"/>
    <w:multiLevelType w:val="multilevel"/>
    <w:tmpl w:val="C7D60BD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8EE6C16"/>
    <w:multiLevelType w:val="multilevel"/>
    <w:tmpl w:val="98BCF75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29792A"/>
    <w:multiLevelType w:val="multilevel"/>
    <w:tmpl w:val="214E327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EC48DA"/>
    <w:multiLevelType w:val="multilevel"/>
    <w:tmpl w:val="37FADB6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641D7C"/>
    <w:multiLevelType w:val="multilevel"/>
    <w:tmpl w:val="C0760B3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75675E7"/>
    <w:multiLevelType w:val="multilevel"/>
    <w:tmpl w:val="06425D6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F640CC"/>
    <w:multiLevelType w:val="multilevel"/>
    <w:tmpl w:val="273EB97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9"/>
  </w:num>
  <w:num w:numId="13">
    <w:abstractNumId w:val="18"/>
  </w:num>
  <w:num w:numId="14">
    <w:abstractNumId w:val="14"/>
  </w:num>
  <w:num w:numId="15">
    <w:abstractNumId w:val="22"/>
  </w:num>
  <w:num w:numId="16">
    <w:abstractNumId w:val="26"/>
  </w:num>
  <w:num w:numId="17">
    <w:abstractNumId w:val="21"/>
  </w:num>
  <w:num w:numId="18">
    <w:abstractNumId w:val="19"/>
  </w:num>
  <w:num w:numId="19">
    <w:abstractNumId w:val="28"/>
  </w:num>
  <w:num w:numId="20">
    <w:abstractNumId w:val="23"/>
  </w:num>
  <w:num w:numId="21">
    <w:abstractNumId w:val="27"/>
  </w:num>
  <w:num w:numId="22">
    <w:abstractNumId w:val="25"/>
  </w:num>
  <w:num w:numId="23">
    <w:abstractNumId w:val="17"/>
  </w:num>
  <w:num w:numId="24">
    <w:abstractNumId w:val="12"/>
  </w:num>
  <w:num w:numId="25">
    <w:abstractNumId w:val="13"/>
  </w:num>
  <w:num w:numId="26">
    <w:abstractNumId w:val="15"/>
  </w:num>
  <w:num w:numId="27">
    <w:abstractNumId w:val="20"/>
  </w:num>
  <w:num w:numId="28">
    <w:abstractNumId w:val="24"/>
  </w:num>
  <w:num w:numId="29">
    <w:abstractNumId w:val="16"/>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51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19D"/>
    <w:rsid w:val="002E6BBC"/>
    <w:rsid w:val="002F1BA9"/>
    <w:rsid w:val="002F6E74"/>
    <w:rsid w:val="003106B3"/>
    <w:rsid w:val="0031385D"/>
    <w:rsid w:val="003164AF"/>
    <w:rsid w:val="003171AB"/>
    <w:rsid w:val="003223B2"/>
    <w:rsid w:val="00322A67"/>
    <w:rsid w:val="00323EB9"/>
    <w:rsid w:val="00330E13"/>
    <w:rsid w:val="00335A23"/>
    <w:rsid w:val="00340707"/>
    <w:rsid w:val="00341C61"/>
    <w:rsid w:val="00351841"/>
    <w:rsid w:val="003545C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3C9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2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837"/>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21E2B4"/>
  <w15:docId w15:val="{484B1C7B-F187-C542-88C5-ABFEBB569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725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472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472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472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472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472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7251"/>
  </w:style>
  <w:style w:type="character" w:customStyle="1" w:styleId="Heading1Char">
    <w:name w:val="Heading 1 Char"/>
    <w:aliases w:val="Pocket Char"/>
    <w:basedOn w:val="DefaultParagraphFont"/>
    <w:link w:val="Heading1"/>
    <w:uiPriority w:val="9"/>
    <w:rsid w:val="00C472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4725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47251"/>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4725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C47251"/>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C47251"/>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C4725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47251"/>
    <w:rPr>
      <w:color w:val="auto"/>
      <w:u w:val="none"/>
    </w:rPr>
  </w:style>
  <w:style w:type="character" w:styleId="Hyperlink">
    <w:name w:val="Hyperlink"/>
    <w:basedOn w:val="DefaultParagraphFont"/>
    <w:uiPriority w:val="99"/>
    <w:unhideWhenUsed/>
    <w:rsid w:val="00C47251"/>
    <w:rPr>
      <w:color w:val="auto"/>
      <w:u w:val="none"/>
    </w:rPr>
  </w:style>
  <w:style w:type="paragraph" w:styleId="DocumentMap">
    <w:name w:val="Document Map"/>
    <w:basedOn w:val="Normal"/>
    <w:link w:val="DocumentMapChar"/>
    <w:uiPriority w:val="99"/>
    <w:semiHidden/>
    <w:unhideWhenUsed/>
    <w:rsid w:val="00C472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47251"/>
    <w:rPr>
      <w:rFonts w:ascii="Lucida Grande" w:hAnsi="Lucida Grande" w:cs="Lucida Grande"/>
    </w:rPr>
  </w:style>
  <w:style w:type="paragraph" w:styleId="ListParagraph">
    <w:name w:val="List Paragraph"/>
    <w:basedOn w:val="Normal"/>
    <w:uiPriority w:val="34"/>
    <w:qFormat/>
    <w:rsid w:val="002E519D"/>
    <w:pPr>
      <w:ind w:left="720"/>
      <w:contextualSpacing/>
    </w:pPr>
  </w:style>
  <w:style w:type="character" w:styleId="Strong">
    <w:name w:val="Strong"/>
    <w:basedOn w:val="DefaultParagraphFont"/>
    <w:uiPriority w:val="22"/>
    <w:qFormat/>
    <w:rsid w:val="002E519D"/>
    <w:rPr>
      <w:b/>
      <w:bCs/>
    </w:rPr>
  </w:style>
  <w:style w:type="paragraph" w:customStyle="1" w:styleId="textbold">
    <w:name w:val="text bold"/>
    <w:basedOn w:val="Normal"/>
    <w:link w:val="Emphasis"/>
    <w:uiPriority w:val="20"/>
    <w:qFormat/>
    <w:rsid w:val="00C47251"/>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6912">
      <w:bodyDiv w:val="1"/>
      <w:marLeft w:val="0"/>
      <w:marRight w:val="0"/>
      <w:marTop w:val="0"/>
      <w:marBottom w:val="0"/>
      <w:divBdr>
        <w:top w:val="none" w:sz="0" w:space="0" w:color="auto"/>
        <w:left w:val="none" w:sz="0" w:space="0" w:color="auto"/>
        <w:bottom w:val="none" w:sz="0" w:space="0" w:color="auto"/>
        <w:right w:val="none" w:sz="0" w:space="0" w:color="auto"/>
      </w:divBdr>
      <w:divsChild>
        <w:div w:id="697506648">
          <w:marLeft w:val="0"/>
          <w:marRight w:val="0"/>
          <w:marTop w:val="0"/>
          <w:marBottom w:val="0"/>
          <w:divBdr>
            <w:top w:val="none" w:sz="0" w:space="0" w:color="auto"/>
            <w:left w:val="none" w:sz="0" w:space="0" w:color="auto"/>
            <w:bottom w:val="none" w:sz="0" w:space="0" w:color="auto"/>
            <w:right w:val="none" w:sz="0" w:space="0" w:color="auto"/>
          </w:divBdr>
        </w:div>
      </w:divsChild>
    </w:div>
    <w:div w:id="560529499">
      <w:bodyDiv w:val="1"/>
      <w:marLeft w:val="0"/>
      <w:marRight w:val="0"/>
      <w:marTop w:val="0"/>
      <w:marBottom w:val="0"/>
      <w:divBdr>
        <w:top w:val="none" w:sz="0" w:space="0" w:color="auto"/>
        <w:left w:val="none" w:sz="0" w:space="0" w:color="auto"/>
        <w:bottom w:val="none" w:sz="0" w:space="0" w:color="auto"/>
        <w:right w:val="none" w:sz="0" w:space="0" w:color="auto"/>
      </w:divBdr>
    </w:div>
    <w:div w:id="633873368">
      <w:bodyDiv w:val="1"/>
      <w:marLeft w:val="0"/>
      <w:marRight w:val="0"/>
      <w:marTop w:val="0"/>
      <w:marBottom w:val="0"/>
      <w:divBdr>
        <w:top w:val="none" w:sz="0" w:space="0" w:color="auto"/>
        <w:left w:val="none" w:sz="0" w:space="0" w:color="auto"/>
        <w:bottom w:val="none" w:sz="0" w:space="0" w:color="auto"/>
        <w:right w:val="none" w:sz="0" w:space="0" w:color="auto"/>
      </w:divBdr>
      <w:divsChild>
        <w:div w:id="893278138">
          <w:marLeft w:val="0"/>
          <w:marRight w:val="0"/>
          <w:marTop w:val="0"/>
          <w:marBottom w:val="0"/>
          <w:divBdr>
            <w:top w:val="none" w:sz="0" w:space="0" w:color="auto"/>
            <w:left w:val="none" w:sz="0" w:space="0" w:color="auto"/>
            <w:bottom w:val="none" w:sz="0" w:space="0" w:color="auto"/>
            <w:right w:val="none" w:sz="0" w:space="0" w:color="auto"/>
          </w:divBdr>
        </w:div>
      </w:divsChild>
    </w:div>
    <w:div w:id="794369263">
      <w:bodyDiv w:val="1"/>
      <w:marLeft w:val="0"/>
      <w:marRight w:val="0"/>
      <w:marTop w:val="0"/>
      <w:marBottom w:val="0"/>
      <w:divBdr>
        <w:top w:val="none" w:sz="0" w:space="0" w:color="auto"/>
        <w:left w:val="none" w:sz="0" w:space="0" w:color="auto"/>
        <w:bottom w:val="none" w:sz="0" w:space="0" w:color="auto"/>
        <w:right w:val="none" w:sz="0" w:space="0" w:color="auto"/>
      </w:divBdr>
      <w:divsChild>
        <w:div w:id="569003685">
          <w:marLeft w:val="0"/>
          <w:marRight w:val="0"/>
          <w:marTop w:val="0"/>
          <w:marBottom w:val="0"/>
          <w:divBdr>
            <w:top w:val="none" w:sz="0" w:space="0" w:color="auto"/>
            <w:left w:val="none" w:sz="0" w:space="0" w:color="auto"/>
            <w:bottom w:val="none" w:sz="0" w:space="0" w:color="auto"/>
            <w:right w:val="none" w:sz="0" w:space="0" w:color="auto"/>
          </w:divBdr>
        </w:div>
      </w:divsChild>
    </w:div>
    <w:div w:id="940259944">
      <w:bodyDiv w:val="1"/>
      <w:marLeft w:val="0"/>
      <w:marRight w:val="0"/>
      <w:marTop w:val="0"/>
      <w:marBottom w:val="0"/>
      <w:divBdr>
        <w:top w:val="none" w:sz="0" w:space="0" w:color="auto"/>
        <w:left w:val="none" w:sz="0" w:space="0" w:color="auto"/>
        <w:bottom w:val="none" w:sz="0" w:space="0" w:color="auto"/>
        <w:right w:val="none" w:sz="0" w:space="0" w:color="auto"/>
      </w:divBdr>
      <w:divsChild>
        <w:div w:id="1010794309">
          <w:marLeft w:val="0"/>
          <w:marRight w:val="0"/>
          <w:marTop w:val="0"/>
          <w:marBottom w:val="0"/>
          <w:divBdr>
            <w:top w:val="none" w:sz="0" w:space="0" w:color="auto"/>
            <w:left w:val="none" w:sz="0" w:space="0" w:color="auto"/>
            <w:bottom w:val="none" w:sz="0" w:space="0" w:color="auto"/>
            <w:right w:val="none" w:sz="0" w:space="0" w:color="auto"/>
          </w:divBdr>
        </w:div>
      </w:divsChild>
    </w:div>
    <w:div w:id="982538758">
      <w:bodyDiv w:val="1"/>
      <w:marLeft w:val="0"/>
      <w:marRight w:val="0"/>
      <w:marTop w:val="0"/>
      <w:marBottom w:val="0"/>
      <w:divBdr>
        <w:top w:val="none" w:sz="0" w:space="0" w:color="auto"/>
        <w:left w:val="none" w:sz="0" w:space="0" w:color="auto"/>
        <w:bottom w:val="none" w:sz="0" w:space="0" w:color="auto"/>
        <w:right w:val="none" w:sz="0" w:space="0" w:color="auto"/>
      </w:divBdr>
      <w:divsChild>
        <w:div w:id="1889997133">
          <w:marLeft w:val="0"/>
          <w:marRight w:val="0"/>
          <w:marTop w:val="0"/>
          <w:marBottom w:val="0"/>
          <w:divBdr>
            <w:top w:val="none" w:sz="0" w:space="0" w:color="auto"/>
            <w:left w:val="none" w:sz="0" w:space="0" w:color="auto"/>
            <w:bottom w:val="none" w:sz="0" w:space="0" w:color="auto"/>
            <w:right w:val="none" w:sz="0" w:space="0" w:color="auto"/>
          </w:divBdr>
        </w:div>
      </w:divsChild>
    </w:div>
    <w:div w:id="1650860907">
      <w:bodyDiv w:val="1"/>
      <w:marLeft w:val="0"/>
      <w:marRight w:val="0"/>
      <w:marTop w:val="0"/>
      <w:marBottom w:val="0"/>
      <w:divBdr>
        <w:top w:val="none" w:sz="0" w:space="0" w:color="auto"/>
        <w:left w:val="none" w:sz="0" w:space="0" w:color="auto"/>
        <w:bottom w:val="none" w:sz="0" w:space="0" w:color="auto"/>
        <w:right w:val="none" w:sz="0" w:space="0" w:color="auto"/>
      </w:divBdr>
      <w:divsChild>
        <w:div w:id="995065614">
          <w:marLeft w:val="0"/>
          <w:marRight w:val="0"/>
          <w:marTop w:val="0"/>
          <w:marBottom w:val="0"/>
          <w:divBdr>
            <w:top w:val="none" w:sz="0" w:space="0" w:color="auto"/>
            <w:left w:val="none" w:sz="0" w:space="0" w:color="auto"/>
            <w:bottom w:val="none" w:sz="0" w:space="0" w:color="auto"/>
            <w:right w:val="none" w:sz="0" w:space="0" w:color="auto"/>
          </w:divBdr>
        </w:div>
        <w:div w:id="2027976495">
          <w:marLeft w:val="0"/>
          <w:marRight w:val="0"/>
          <w:marTop w:val="0"/>
          <w:marBottom w:val="0"/>
          <w:divBdr>
            <w:top w:val="none" w:sz="0" w:space="0" w:color="auto"/>
            <w:left w:val="none" w:sz="0" w:space="0" w:color="auto"/>
            <w:bottom w:val="none" w:sz="0" w:space="0" w:color="auto"/>
            <w:right w:val="none" w:sz="0" w:space="0" w:color="auto"/>
          </w:divBdr>
        </w:div>
      </w:divsChild>
    </w:div>
    <w:div w:id="1723555492">
      <w:bodyDiv w:val="1"/>
      <w:marLeft w:val="0"/>
      <w:marRight w:val="0"/>
      <w:marTop w:val="0"/>
      <w:marBottom w:val="0"/>
      <w:divBdr>
        <w:top w:val="none" w:sz="0" w:space="0" w:color="auto"/>
        <w:left w:val="none" w:sz="0" w:space="0" w:color="auto"/>
        <w:bottom w:val="none" w:sz="0" w:space="0" w:color="auto"/>
        <w:right w:val="none" w:sz="0" w:space="0" w:color="auto"/>
      </w:divBdr>
      <w:divsChild>
        <w:div w:id="1963147064">
          <w:marLeft w:val="0"/>
          <w:marRight w:val="0"/>
          <w:marTop w:val="0"/>
          <w:marBottom w:val="0"/>
          <w:divBdr>
            <w:top w:val="none" w:sz="0" w:space="0" w:color="auto"/>
            <w:left w:val="none" w:sz="0" w:space="0" w:color="auto"/>
            <w:bottom w:val="none" w:sz="0" w:space="0" w:color="auto"/>
            <w:right w:val="none" w:sz="0" w:space="0" w:color="auto"/>
          </w:divBdr>
        </w:div>
      </w:divsChild>
    </w:div>
    <w:div w:id="1925602640">
      <w:bodyDiv w:val="1"/>
      <w:marLeft w:val="0"/>
      <w:marRight w:val="0"/>
      <w:marTop w:val="0"/>
      <w:marBottom w:val="0"/>
      <w:divBdr>
        <w:top w:val="none" w:sz="0" w:space="0" w:color="auto"/>
        <w:left w:val="none" w:sz="0" w:space="0" w:color="auto"/>
        <w:bottom w:val="none" w:sz="0" w:space="0" w:color="auto"/>
        <w:right w:val="none" w:sz="0" w:space="0" w:color="auto"/>
      </w:divBdr>
      <w:divsChild>
        <w:div w:id="90291257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ctionary.cambridge.org/us/dictionary/english/radio" TargetMode="External"/><Relationship Id="rId18" Type="http://schemas.openxmlformats.org/officeDocument/2006/relationships/hyperlink" Target="https://www.nbcnews.com/news/world/live-blog/russia-ukraine-live-updates-n1290057/ncrd1290087" TargetMode="External"/><Relationship Id="rId26" Type="http://schemas.openxmlformats.org/officeDocument/2006/relationships/hyperlink" Target="https://www.brookings.edu/research/how-to-combat-fake-news-and-disinformation/" TargetMode="External"/><Relationship Id="rId3" Type="http://schemas.openxmlformats.org/officeDocument/2006/relationships/customXml" Target="../customXml/item3.xml"/><Relationship Id="rId21" Type="http://schemas.openxmlformats.org/officeDocument/2006/relationships/hyperlink" Target="https://www.foreignaffairs.com/articles/ukraine/2022-02-18/what-if-russia-wins" TargetMode="External"/><Relationship Id="rId7" Type="http://schemas.openxmlformats.org/officeDocument/2006/relationships/settings" Target="settings.xml"/><Relationship Id="rId12" Type="http://schemas.openxmlformats.org/officeDocument/2006/relationships/hyperlink" Target="https://dictionary.cambridge.org/us/dictionary/english/television" TargetMode="External"/><Relationship Id="rId17" Type="http://schemas.openxmlformats.org/officeDocument/2006/relationships/hyperlink" Target="https://www.youtube.com/watch?v=OMTeSsnNCw0" TargetMode="External"/><Relationship Id="rId25" Type="http://schemas.openxmlformats.org/officeDocument/2006/relationships/hyperlink" Target="https://www.brookings.edu/research/how-to-combat-fake-news-and-disinformation/" TargetMode="External"/><Relationship Id="rId2" Type="http://schemas.openxmlformats.org/officeDocument/2006/relationships/customXml" Target="../customXml/item2.xml"/><Relationship Id="rId16" Type="http://schemas.openxmlformats.org/officeDocument/2006/relationships/hyperlink" Target="https://www.washingtonpost.com/outlook/2022/03/01/information-war-zelensky-ukraine-putin-russia/" TargetMode="External"/><Relationship Id="rId20" Type="http://schemas.openxmlformats.org/officeDocument/2006/relationships/hyperlink" Target="https://www.theverge.com/2022/2/25/22950874/russia-facebook-blocked-roskomnadzor-media-censorshi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its" TargetMode="External"/><Relationship Id="rId24" Type="http://schemas.openxmlformats.org/officeDocument/2006/relationships/hyperlink" Target="https://www.brookings.edu/research/how-to-combat-fake-news-and-disinformation/" TargetMode="External"/><Relationship Id="rId5" Type="http://schemas.openxmlformats.org/officeDocument/2006/relationships/numbering" Target="numbering.xml"/><Relationship Id="rId15" Type="http://schemas.openxmlformats.org/officeDocument/2006/relationships/hyperlink" Target="https://dictionary.cambridge.org/us/dictionary/english/criticize" TargetMode="External"/><Relationship Id="rId23" Type="http://schemas.openxmlformats.org/officeDocument/2006/relationships/hyperlink" Target="https://www.foreignaffairs.com/articles/china/competition-with-china-without-catastrophe" TargetMode="External"/><Relationship Id="rId28" Type="http://schemas.openxmlformats.org/officeDocument/2006/relationships/hyperlink" Target="https://www.washingtonpost.com/news/democracy-post/wp/2017/02/13/why-the-rise-of-authoritarianism-is-a-global-catastrophe/" TargetMode="External"/><Relationship Id="rId10" Type="http://schemas.openxmlformats.org/officeDocument/2006/relationships/hyperlink" Target="https://dictionary.cambridge.org/us/dictionary/english/press" TargetMode="External"/><Relationship Id="rId19" Type="http://schemas.openxmlformats.org/officeDocument/2006/relationships/hyperlink" Target="https://www.axios.com/youtube-meta-twitter-restrict-russian-state-media-323d966f-531e-40f5-aa06-3b82998589df.html" TargetMode="External"/><Relationship Id="rId4" Type="http://schemas.openxmlformats.org/officeDocument/2006/relationships/customXml" Target="../customXml/item4.xml"/><Relationship Id="rId9" Type="http://schemas.openxmlformats.org/officeDocument/2006/relationships/hyperlink" Target="https://dictionary.cambridge.org/us/dictionary/english/free" TargetMode="External"/><Relationship Id="rId14" Type="http://schemas.openxmlformats.org/officeDocument/2006/relationships/hyperlink" Target="https://dictionary.cambridge.org/us/dictionary/english/able" TargetMode="External"/><Relationship Id="rId22" Type="http://schemas.openxmlformats.org/officeDocument/2006/relationships/hyperlink" Target="https://www.foreignaffairs.com/articles/syria/2016-03-20/russias-pyrrhic-victory-syria" TargetMode="External"/><Relationship Id="rId27" Type="http://schemas.openxmlformats.org/officeDocument/2006/relationships/hyperlink" Target="https://www.brookings.edu/research/how-to-combat-fake-news-and-disinformation/"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53</TotalTime>
  <Pages>14</Pages>
  <Words>9856</Words>
  <Characters>56181</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65906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2022-03-10T21:30:00Z</dcterms:created>
  <dcterms:modified xsi:type="dcterms:W3CDTF">2022-03-10T23:10:00Z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