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0CB76" w14:textId="18A6824D" w:rsidR="00E42E4C" w:rsidRDefault="001C5889" w:rsidP="001C5889">
      <w:pPr>
        <w:pStyle w:val="Heading2"/>
      </w:pPr>
      <w:r>
        <w:t>1</w:t>
      </w:r>
    </w:p>
    <w:p w14:paraId="5348A198" w14:textId="77777777" w:rsidR="001C5889" w:rsidRPr="00932813" w:rsidRDefault="001C5889" w:rsidP="001C5889">
      <w:pPr>
        <w:pStyle w:val="Heading4"/>
        <w:rPr>
          <w:rFonts w:asciiTheme="majorHAnsi" w:hAnsiTheme="majorHAnsi"/>
        </w:rPr>
      </w:pPr>
      <w:proofErr w:type="spellStart"/>
      <w:r w:rsidRPr="00932813">
        <w:rPr>
          <w:rFonts w:asciiTheme="majorHAnsi" w:hAnsiTheme="majorHAnsi"/>
        </w:rPr>
        <w:t>Interp</w:t>
      </w:r>
      <w:proofErr w:type="spellEnd"/>
      <w:r w:rsidRPr="00932813">
        <w:rPr>
          <w:rFonts w:asciiTheme="majorHAnsi" w:hAnsiTheme="majorHAnsi"/>
        </w:rPr>
        <w:t xml:space="preserve">: The affirmative must define “outer space” in a delimited text in the 1AC.  </w:t>
      </w:r>
    </w:p>
    <w:p w14:paraId="246C2960" w14:textId="77777777" w:rsidR="001C5889" w:rsidRPr="00932813" w:rsidRDefault="001C5889" w:rsidP="001C5889">
      <w:pPr>
        <w:pStyle w:val="Heading4"/>
        <w:rPr>
          <w:rFonts w:asciiTheme="majorHAnsi" w:hAnsiTheme="majorHAnsi"/>
        </w:rPr>
      </w:pPr>
      <w:r w:rsidRPr="00932813">
        <w:rPr>
          <w:rFonts w:asciiTheme="majorHAnsi" w:hAnsiTheme="majorHAnsi"/>
        </w:rPr>
        <w:t xml:space="preserve">“Outer Space” is flexible and has too many </w:t>
      </w:r>
      <w:proofErr w:type="spellStart"/>
      <w:r w:rsidRPr="00932813">
        <w:rPr>
          <w:rFonts w:asciiTheme="majorHAnsi" w:hAnsiTheme="majorHAnsi"/>
        </w:rPr>
        <w:t>interps</w:t>
      </w:r>
      <w:proofErr w:type="spellEnd"/>
      <w:r w:rsidRPr="00932813">
        <w:rPr>
          <w:rFonts w:asciiTheme="majorHAnsi" w:hAnsiTheme="majorHAnsi"/>
        </w:rPr>
        <w:t xml:space="preserve"> – normal means shows no consensus </w:t>
      </w:r>
    </w:p>
    <w:p w14:paraId="647C0397" w14:textId="77777777" w:rsidR="001C5889" w:rsidRPr="00932813" w:rsidRDefault="001C5889" w:rsidP="001C5889">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
    <w:p w14:paraId="04A2AF25" w14:textId="77777777" w:rsidR="001C5889" w:rsidRPr="00932813" w:rsidRDefault="001C5889" w:rsidP="001C5889">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7025D882" w14:textId="77777777" w:rsidR="001C5889" w:rsidRPr="00932813" w:rsidRDefault="001C5889" w:rsidP="001C5889">
      <w:pPr>
        <w:pStyle w:val="Heading4"/>
        <w:rPr>
          <w:rFonts w:asciiTheme="majorHAnsi" w:hAnsiTheme="majorHAnsi"/>
        </w:rPr>
      </w:pPr>
      <w:r w:rsidRPr="00932813">
        <w:rPr>
          <w:rFonts w:asciiTheme="majorHAnsi" w:hAnsiTheme="majorHAnsi"/>
        </w:rPr>
        <w:lastRenderedPageBreak/>
        <w:t>Violation – you don’t.</w:t>
      </w:r>
    </w:p>
    <w:p w14:paraId="76EFEAA9" w14:textId="77777777" w:rsidR="001C5889" w:rsidRPr="00932813" w:rsidRDefault="001C5889" w:rsidP="001C5889">
      <w:pPr>
        <w:pStyle w:val="Heading4"/>
        <w:spacing w:line="240" w:lineRule="auto"/>
        <w:rPr>
          <w:rFonts w:asciiTheme="majorHAnsi" w:hAnsiTheme="majorHAnsi"/>
        </w:rPr>
      </w:pPr>
      <w:r w:rsidRPr="00932813">
        <w:rPr>
          <w:rFonts w:asciiTheme="majorHAnsi" w:hAnsiTheme="majorHAnsi"/>
        </w:rPr>
        <w:t xml:space="preserve">Prefer – </w:t>
      </w:r>
    </w:p>
    <w:p w14:paraId="6D0A43E9" w14:textId="77777777" w:rsidR="001C5889" w:rsidRPr="00932813" w:rsidRDefault="001C5889" w:rsidP="001C5889">
      <w:pPr>
        <w:pStyle w:val="Heading4"/>
        <w:rPr>
          <w:rFonts w:asciiTheme="majorHAnsi" w:hAnsiTheme="majorHAnsi"/>
        </w:rPr>
      </w:pPr>
      <w:r w:rsidRPr="00932813">
        <w:rPr>
          <w:rFonts w:asciiTheme="majorHAnsi" w:hAnsiTheme="majorHAnsi"/>
        </w:rPr>
        <w:t xml:space="preserve">1] </w:t>
      </w:r>
      <w:r w:rsidRPr="00932813">
        <w:rPr>
          <w:rFonts w:asciiTheme="majorHAnsi" w:hAnsiTheme="majorHAnsi"/>
          <w:u w:val="single"/>
        </w:rPr>
        <w:t>Stable Advocacy</w:t>
      </w:r>
      <w:r w:rsidRPr="00932813">
        <w:rPr>
          <w:rFonts w:asciiTheme="majorHAnsi" w:hAnsiTheme="majorHAnsi"/>
        </w:rPr>
        <w:t xml:space="preserve"> – they can redefine in the 1AR to wriggle out of DA’s which </w:t>
      </w:r>
      <w:r w:rsidRPr="00932813">
        <w:rPr>
          <w:rFonts w:asciiTheme="majorHAnsi" w:eastAsia="SimSun" w:hAnsiTheme="majorHAnsi"/>
        </w:rPr>
        <w:t>kills high-quality engagement and becomes two ships passing in the night –</w:t>
      </w:r>
      <w:r w:rsidRPr="00932813">
        <w:rPr>
          <w:rFonts w:asciiTheme="majorHAnsi" w:hAnsiTheme="majorHAnsi"/>
        </w:rPr>
        <w:t>We lose access to Tech Race DA’s, Asteroid DA’s, basic case turns, and core process counter plans that have different definitions and 1NC pre-round prep.</w:t>
      </w:r>
    </w:p>
    <w:p w14:paraId="3DDC3EDA" w14:textId="77777777" w:rsidR="001C5889" w:rsidRPr="00C44506" w:rsidRDefault="001C5889" w:rsidP="001C5889">
      <w:pPr>
        <w:pStyle w:val="Heading4"/>
        <w:spacing w:line="240" w:lineRule="auto"/>
        <w:rPr>
          <w:rFonts w:asciiTheme="majorHAnsi" w:hAnsiTheme="majorHAnsi"/>
          <w:u w:val="single"/>
        </w:rPr>
      </w:pPr>
      <w:r w:rsidRPr="00932813">
        <w:rPr>
          <w:rFonts w:asciiTheme="majorHAnsi" w:eastAsia="SimSun" w:hAnsiTheme="majorHAnsi"/>
        </w:rPr>
        <w:t xml:space="preserve">2] </w:t>
      </w:r>
      <w:r w:rsidRPr="00932813">
        <w:rPr>
          <w:rFonts w:asciiTheme="majorHAnsi" w:hAnsiTheme="majorHAnsi"/>
          <w:u w:val="single"/>
        </w:rPr>
        <w:t>Real World</w:t>
      </w:r>
      <w:r w:rsidRPr="00932813">
        <w:rPr>
          <w:rFonts w:asciiTheme="majorHAnsi" w:hAnsiTheme="majorHAnsi"/>
        </w:rPr>
        <w:t xml:space="preserve"> – Policy makers will always define the entity that they are recognizing. It also means zero solvency, absent spec, private entities can circumvent since there is no delineated way to enforce the </w:t>
      </w:r>
      <w:proofErr w:type="spellStart"/>
      <w:r w:rsidRPr="00932813">
        <w:rPr>
          <w:rFonts w:asciiTheme="majorHAnsi" w:hAnsiTheme="majorHAnsi"/>
        </w:rPr>
        <w:t>aff</w:t>
      </w:r>
      <w:proofErr w:type="spellEnd"/>
      <w:r w:rsidRPr="00932813">
        <w:rPr>
          <w:rFonts w:asciiTheme="majorHAnsi" w:hAnsiTheme="majorHAnsi"/>
        </w:rPr>
        <w:t xml:space="preserve"> and means their solvency can’t actualize. </w:t>
      </w:r>
    </w:p>
    <w:p w14:paraId="4563F8C0" w14:textId="77777777" w:rsidR="001C5889" w:rsidRPr="00932813" w:rsidRDefault="001C5889" w:rsidP="001C5889">
      <w:pPr>
        <w:pStyle w:val="Heading4"/>
        <w:rPr>
          <w:rFonts w:asciiTheme="majorHAnsi" w:hAnsiTheme="majorHAnsi"/>
        </w:rPr>
      </w:pPr>
      <w:r w:rsidRPr="00932813">
        <w:rPr>
          <w:rFonts w:asciiTheme="majorHAnsi" w:hAnsiTheme="majorHAnsi"/>
        </w:rPr>
        <w:t>Fairness is a voter debate is a competitive activity that requires objective evaluation</w:t>
      </w:r>
    </w:p>
    <w:p w14:paraId="274AC980" w14:textId="77777777" w:rsidR="001C5889" w:rsidRPr="00932813" w:rsidRDefault="001C5889" w:rsidP="001C5889">
      <w:pPr>
        <w:pStyle w:val="Heading4"/>
        <w:rPr>
          <w:rFonts w:asciiTheme="majorHAnsi" w:eastAsia="Cambria" w:hAnsiTheme="majorHAnsi"/>
        </w:rPr>
      </w:pPr>
      <w:r w:rsidRPr="00932813">
        <w:rPr>
          <w:rFonts w:asciiTheme="majorHAnsi" w:eastAsia="Times New Roman" w:hAnsiTheme="majorHAnsi"/>
        </w:rPr>
        <w:t>Topicality is a voting issue that should be evaluated through competing interpretations a] it tells the negative what they do and do not have to prepare for</w:t>
      </w:r>
      <w:r w:rsidRPr="00932813">
        <w:rPr>
          <w:rFonts w:asciiTheme="majorHAnsi" w:eastAsia="Cambria" w:hAnsiTheme="majorHAnsi"/>
        </w:rPr>
        <w:t xml:space="preserve"> b] reasonability is arbitrary and incentivizes judge intervention</w:t>
      </w:r>
    </w:p>
    <w:p w14:paraId="7B20EE9D" w14:textId="77777777" w:rsidR="001C5889" w:rsidRPr="00932813" w:rsidRDefault="001C5889" w:rsidP="001C5889">
      <w:pPr>
        <w:pStyle w:val="Heading4"/>
        <w:rPr>
          <w:rFonts w:asciiTheme="majorHAnsi" w:hAnsiTheme="majorHAnsi"/>
        </w:rPr>
      </w:pPr>
      <w:r w:rsidRPr="00932813">
        <w:rPr>
          <w:rFonts w:asciiTheme="majorHAnsi" w:hAnsiTheme="majorHAnsi"/>
        </w:rPr>
        <w:t>No RVIs—a] it’s your burden to be topical. Anything else chills real abuse b] forces theory debaters to bait theory and win on it every time</w:t>
      </w:r>
    </w:p>
    <w:p w14:paraId="396F094D" w14:textId="77777777" w:rsidR="001C5889" w:rsidRPr="00F601E6" w:rsidRDefault="001C5889" w:rsidP="001C5889"/>
    <w:p w14:paraId="46E17B6B" w14:textId="5ABB032A" w:rsidR="001C5889" w:rsidRDefault="001C5889" w:rsidP="001C5889">
      <w:pPr>
        <w:pStyle w:val="Heading2"/>
      </w:pPr>
      <w:r>
        <w:lastRenderedPageBreak/>
        <w:t>2</w:t>
      </w:r>
    </w:p>
    <w:p w14:paraId="7FD2EEF6" w14:textId="77777777" w:rsidR="001C5889" w:rsidRPr="00010B7D" w:rsidRDefault="001C5889" w:rsidP="001C5889">
      <w:pPr>
        <w:pStyle w:val="Heading4"/>
      </w:pPr>
      <w:r>
        <w:t xml:space="preserve">Ethics must begin </w:t>
      </w:r>
      <w:proofErr w:type="gramStart"/>
      <w:r>
        <w:t>a priori</w:t>
      </w:r>
      <w:proofErr w:type="gramEnd"/>
      <w:r>
        <w:t xml:space="preserve"> and the meta-ethic is bindingness.</w:t>
      </w:r>
    </w:p>
    <w:p w14:paraId="5A265D29" w14:textId="77777777" w:rsidR="001C5889" w:rsidRDefault="001C5889" w:rsidP="001C588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CD0C93C" w14:textId="77777777" w:rsidR="001C5889" w:rsidRDefault="001C5889" w:rsidP="001C588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40C4C662" w14:textId="77777777" w:rsidR="001C5889" w:rsidRDefault="001C5889" w:rsidP="001C588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57FB714C" w14:textId="77777777" w:rsidR="001C5889" w:rsidRDefault="001C5889" w:rsidP="001C5889">
      <w:pPr>
        <w:pStyle w:val="Heading4"/>
      </w:pPr>
      <w:r w:rsidRPr="000A5608">
        <w:t xml:space="preserve">Thus, the standard is consistency with the categorical imperative. </w:t>
      </w:r>
    </w:p>
    <w:p w14:paraId="64364653" w14:textId="77777777" w:rsidR="001C5889" w:rsidRDefault="001C5889" w:rsidP="001C5889">
      <w:pPr>
        <w:pStyle w:val="Heading4"/>
      </w:pPr>
      <w:r>
        <w:t xml:space="preserve">Prefer – </w:t>
      </w:r>
    </w:p>
    <w:p w14:paraId="1134D691" w14:textId="77777777" w:rsidR="001C5889" w:rsidRDefault="001C5889" w:rsidP="001C588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3318282E" w14:textId="77777777" w:rsidR="001C5889" w:rsidRDefault="001C5889" w:rsidP="001C588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40CA4CB2" w14:textId="77777777" w:rsidR="001C5889" w:rsidRDefault="001C5889" w:rsidP="001C5889">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2BED164B" w14:textId="77777777" w:rsidR="001C5889" w:rsidRDefault="001C5889" w:rsidP="001C5889">
      <w:pPr>
        <w:pStyle w:val="Heading4"/>
      </w:pPr>
      <w:r>
        <w:t>Negate:</w:t>
      </w:r>
    </w:p>
    <w:p w14:paraId="417CF59E" w14:textId="77777777" w:rsidR="001C5889" w:rsidRDefault="001C5889" w:rsidP="001C5889"/>
    <w:p w14:paraId="71E774FA" w14:textId="77777777" w:rsidR="001C5889" w:rsidRDefault="001C5889" w:rsidP="001C5889">
      <w:pPr>
        <w:pStyle w:val="Heading4"/>
        <w:rPr>
          <w:b w:val="0"/>
          <w:bCs w:val="0"/>
        </w:rPr>
      </w:pPr>
      <w:r>
        <w:rPr>
          <w:b w:val="0"/>
        </w:rPr>
        <w:t xml:space="preserve">[1] </w:t>
      </w:r>
      <w:r>
        <w:t>A model of freedom mandates a market-oriented approach to space—that negates</w:t>
      </w:r>
    </w:p>
    <w:p w14:paraId="577F9F11" w14:textId="77777777" w:rsidR="001C5889" w:rsidRPr="006C5A71" w:rsidRDefault="001C5889" w:rsidP="001C5889">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56063FF1" w14:textId="77777777" w:rsidR="001C5889" w:rsidRPr="00A93110" w:rsidRDefault="001C5889" w:rsidP="001C5889">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w:t>
      </w:r>
      <w:r w:rsidRPr="00A93110">
        <w:rPr>
          <w:rStyle w:val="Emphasis"/>
        </w:rPr>
        <w:lastRenderedPageBreak/>
        <w:t xml:space="preserve">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48CFE88D" w14:textId="77777777" w:rsidR="001C5889" w:rsidRDefault="001C5889" w:rsidP="001C5889"/>
    <w:p w14:paraId="6B19478E" w14:textId="77777777" w:rsidR="001C5889" w:rsidRDefault="001C5889" w:rsidP="001C5889">
      <w:pPr>
        <w:pStyle w:val="Heading4"/>
        <w:spacing w:line="240" w:lineRule="auto"/>
      </w:pPr>
      <w:r>
        <w:t>[2] Banning private space appropriation inhibits the sale and use of spacecraft and fuel- that’s a form of restricting the free economic choices of individuals</w:t>
      </w:r>
    </w:p>
    <w:p w14:paraId="43DB06BA" w14:textId="77777777" w:rsidR="001C5889" w:rsidRPr="00023E75" w:rsidRDefault="001C5889" w:rsidP="001C5889">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449DD607" w14:textId="77777777" w:rsidR="001C5889" w:rsidRDefault="001C5889" w:rsidP="001C5889">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w:t>
      </w:r>
      <w:r w:rsidRPr="003572E3">
        <w:rPr>
          <w:b/>
          <w:sz w:val="26"/>
          <w:szCs w:val="26"/>
          <w:u w:val="single"/>
        </w:rPr>
        <w:lastRenderedPageBreak/>
        <w:t>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762896D1" w14:textId="77777777" w:rsidR="001C5889" w:rsidRDefault="001C5889" w:rsidP="001C5889">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0E2ECCAF" w14:textId="77777777" w:rsidR="001C5889" w:rsidRPr="009D349B" w:rsidRDefault="001C5889" w:rsidP="001C5889">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46F19AF" w14:textId="77777777" w:rsidR="001C5889" w:rsidRDefault="001C5889" w:rsidP="001C5889">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 xml:space="preserve">—in unjustly </w:t>
      </w:r>
      <w:r w:rsidRPr="009D349B">
        <w:rPr>
          <w:sz w:val="16"/>
        </w:rPr>
        <w:lastRenderedPageBreak/>
        <w:t>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C55E571" w14:textId="77777777" w:rsidR="001D70F3" w:rsidRPr="001C5889" w:rsidRDefault="001D70F3" w:rsidP="001C5889"/>
    <w:sectPr w:rsidR="001D70F3" w:rsidRPr="001C58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Calibri"/>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altName w:val="Segoe UI Light"/>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60000287" w:usb1="00000001"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Times New Roman Bold">
    <w:altName w:val="Times New Roman"/>
    <w:panose1 w:val="020B0604020202020204"/>
    <w:charset w:val="00"/>
    <w:family w:val="auto"/>
    <w:pitch w:val="variable"/>
    <w:sig w:usb0="00000003" w:usb1="00000000" w:usb2="00000000" w:usb3="00000000" w:csb0="00000001" w:csb1="00000000"/>
  </w:font>
  <w:font w:name="ヒラギノ角ゴ Pro W3">
    <w:panose1 w:val="020B0300000000000000"/>
    <w:charset w:val="80"/>
    <w:family w:val="auto"/>
    <w:pitch w:val="variable"/>
  </w:font>
  <w:font w:name="Scala">
    <w:altName w:val="Cambria"/>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mbria (Body)">
    <w:altName w:val="Cambria"/>
    <w:panose1 w:val="020B0604020202020204"/>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Frutiger 45 Light">
    <w:altName w:val="Times New Roman"/>
    <w:panose1 w:val="020B0604020202020204"/>
    <w:charset w:val="00"/>
    <w:family w:val="roman"/>
    <w:notTrueType/>
    <w:pitch w:val="default"/>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w:panose1 w:val="00000500000000090000"/>
    <w:charset w:val="00"/>
    <w:family w:val="swiss"/>
    <w:notTrueType/>
    <w:pitch w:val="default"/>
    <w:sig w:usb0="00000003" w:usb1="00000000" w:usb2="00000000" w:usb3="00000000" w:csb0="00000001" w:csb1="00000000"/>
  </w:font>
  <w:font w:name="StarSymbol">
    <w:altName w:val="Segoe UI Symbol"/>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Gill Sans MT Pro Light">
    <w:altName w:val="Cambria"/>
    <w:panose1 w:val="020B0604020202020204"/>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C3180C"/>
    <w:multiLevelType w:val="hybridMultilevel"/>
    <w:tmpl w:val="728CF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1A202EC"/>
    <w:multiLevelType w:val="hybridMultilevel"/>
    <w:tmpl w:val="5036B63A"/>
    <w:lvl w:ilvl="0" w:tplc="08865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1C10A3"/>
    <w:multiLevelType w:val="hybridMultilevel"/>
    <w:tmpl w:val="D1B234F6"/>
    <w:lvl w:ilvl="0" w:tplc="7E2CC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A92863"/>
    <w:multiLevelType w:val="hybridMultilevel"/>
    <w:tmpl w:val="2CD2C914"/>
    <w:lvl w:ilvl="0" w:tplc="90AC969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E66DAE"/>
    <w:multiLevelType w:val="hybridMultilevel"/>
    <w:tmpl w:val="8A0C5EB0"/>
    <w:lvl w:ilvl="0" w:tplc="2C6E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D00B04"/>
    <w:multiLevelType w:val="hybridMultilevel"/>
    <w:tmpl w:val="7BBC674E"/>
    <w:lvl w:ilvl="0" w:tplc="E3C237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3C1980"/>
    <w:multiLevelType w:val="hybridMultilevel"/>
    <w:tmpl w:val="1C86AE2E"/>
    <w:lvl w:ilvl="0" w:tplc="FF16A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15:restartNumberingAfterBreak="0">
    <w:nsid w:val="37200BD5"/>
    <w:multiLevelType w:val="hybridMultilevel"/>
    <w:tmpl w:val="E6E8FFF0"/>
    <w:lvl w:ilvl="0" w:tplc="A52645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A5777C"/>
    <w:multiLevelType w:val="hybridMultilevel"/>
    <w:tmpl w:val="2430A1BE"/>
    <w:lvl w:ilvl="0" w:tplc="625CD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233B94"/>
    <w:multiLevelType w:val="multilevel"/>
    <w:tmpl w:val="36EA2F2C"/>
    <w:lvl w:ilvl="0">
      <w:start w:val="1"/>
      <w:numFmt w:val="decimal"/>
      <w:lvlText w:val="%1."/>
      <w:lvlJc w:val="left"/>
      <w:pPr>
        <w:tabs>
          <w:tab w:val="num" w:pos="680"/>
        </w:tabs>
        <w:ind w:left="680" w:hanging="680"/>
      </w:pPr>
    </w:lvl>
    <w:lvl w:ilvl="1">
      <w:start w:val="1"/>
      <w:numFmt w:val="decimal"/>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8233BFE"/>
    <w:multiLevelType w:val="hybridMultilevel"/>
    <w:tmpl w:val="3DE299AE"/>
    <w:lvl w:ilvl="0" w:tplc="0EC4ED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1357D5"/>
    <w:multiLevelType w:val="hybridMultilevel"/>
    <w:tmpl w:val="364C7BA4"/>
    <w:lvl w:ilvl="0" w:tplc="37867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B538C5"/>
    <w:multiLevelType w:val="hybridMultilevel"/>
    <w:tmpl w:val="6DE2F6D0"/>
    <w:lvl w:ilvl="0" w:tplc="4DA41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515B57"/>
    <w:multiLevelType w:val="hybridMultilevel"/>
    <w:tmpl w:val="E6E8F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4C1F36"/>
    <w:multiLevelType w:val="hybridMultilevel"/>
    <w:tmpl w:val="6A384594"/>
    <w:lvl w:ilvl="0" w:tplc="40A09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B67188A"/>
    <w:multiLevelType w:val="hybridMultilevel"/>
    <w:tmpl w:val="1AEE7B9C"/>
    <w:lvl w:ilvl="0" w:tplc="7E2CC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0E1034"/>
    <w:multiLevelType w:val="hybridMultilevel"/>
    <w:tmpl w:val="D84C9394"/>
    <w:lvl w:ilvl="0" w:tplc="2C6E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4C3715"/>
    <w:multiLevelType w:val="hybridMultilevel"/>
    <w:tmpl w:val="B62A1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37"/>
  </w:num>
  <w:num w:numId="14">
    <w:abstractNumId w:val="28"/>
  </w:num>
  <w:num w:numId="15">
    <w:abstractNumId w:val="16"/>
  </w:num>
  <w:num w:numId="16">
    <w:abstractNumId w:val="42"/>
  </w:num>
  <w:num w:numId="17">
    <w:abstractNumId w:val="35"/>
  </w:num>
  <w:num w:numId="18">
    <w:abstractNumId w:val="30"/>
  </w:num>
  <w:num w:numId="19">
    <w:abstractNumId w:val="38"/>
  </w:num>
  <w:num w:numId="20">
    <w:abstractNumId w:val="21"/>
  </w:num>
  <w:num w:numId="21">
    <w:abstractNumId w:val="13"/>
  </w:num>
  <w:num w:numId="22">
    <w:abstractNumId w:val="14"/>
  </w:num>
  <w:num w:numId="23">
    <w:abstractNumId w:val="46"/>
  </w:num>
  <w:num w:numId="24">
    <w:abstractNumId w:val="11"/>
  </w:num>
  <w:num w:numId="25">
    <w:abstractNumId w:val="23"/>
  </w:num>
  <w:num w:numId="26">
    <w:abstractNumId w:val="25"/>
  </w:num>
  <w:num w:numId="27">
    <w:abstractNumId w:val="17"/>
  </w:num>
  <w:num w:numId="28">
    <w:abstractNumId w:val="26"/>
  </w:num>
  <w:num w:numId="29">
    <w:abstractNumId w:val="41"/>
  </w:num>
  <w:num w:numId="30">
    <w:abstractNumId w:val="27"/>
  </w:num>
  <w:num w:numId="31">
    <w:abstractNumId w:val="32"/>
  </w:num>
  <w:num w:numId="32">
    <w:abstractNumId w:val="18"/>
  </w:num>
  <w:num w:numId="33">
    <w:abstractNumId w:val="44"/>
  </w:num>
  <w:num w:numId="34">
    <w:abstractNumId w:val="24"/>
  </w:num>
  <w:num w:numId="35">
    <w:abstractNumId w:val="19"/>
  </w:num>
  <w:num w:numId="36">
    <w:abstractNumId w:val="20"/>
  </w:num>
  <w:num w:numId="37">
    <w:abstractNumId w:val="40"/>
  </w:num>
  <w:num w:numId="38">
    <w:abstractNumId w:val="43"/>
  </w:num>
  <w:num w:numId="39">
    <w:abstractNumId w:val="39"/>
  </w:num>
  <w:num w:numId="40">
    <w:abstractNumId w:val="33"/>
  </w:num>
  <w:num w:numId="41">
    <w:abstractNumId w:val="22"/>
  </w:num>
  <w:num w:numId="42">
    <w:abstractNumId w:val="34"/>
  </w:num>
  <w:num w:numId="43">
    <w:abstractNumId w:val="36"/>
  </w:num>
  <w:num w:numId="44">
    <w:abstractNumId w:val="29"/>
  </w:num>
  <w:num w:numId="45">
    <w:abstractNumId w:val="45"/>
  </w:num>
  <w:num w:numId="46">
    <w:abstractNumId w:val="31"/>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58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EA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889"/>
    <w:rsid w:val="001D1A0D"/>
    <w:rsid w:val="001D36BF"/>
    <w:rsid w:val="001D4C28"/>
    <w:rsid w:val="001D70F3"/>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2A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05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8EF"/>
    <w:rsid w:val="005028E5"/>
    <w:rsid w:val="00503597"/>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E5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2B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3E1DD9"/>
  <w14:defaultImageDpi w14:val="300"/>
  <w15:docId w15:val="{176468F7-DD3A-FF42-A96E-B346EAC2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6"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5889"/>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uiPriority w:val="9"/>
    <w:qFormat/>
    <w:rsid w:val="001C58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 Char Char Char,Heading 2 Char Char Char Char Char Char Char Char, Char Char Char Char1,Char Char Char Char1 Char,Heading 2 Char2,Heading 2 Char Char,Heading 2 Char Char Char,Char Char Char Char1,Char2,cite_tag"/>
    <w:basedOn w:val="Normal"/>
    <w:next w:val="Normal"/>
    <w:link w:val="Heading2Char"/>
    <w:uiPriority w:val="9"/>
    <w:unhideWhenUsed/>
    <w:qFormat/>
    <w:rsid w:val="001C58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9"/>
    <w:unhideWhenUsed/>
    <w:qFormat/>
    <w:rsid w:val="001C58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tag"/>
    <w:basedOn w:val="Normal"/>
    <w:next w:val="Normal"/>
    <w:link w:val="Heading4Char"/>
    <w:uiPriority w:val="9"/>
    <w:unhideWhenUsed/>
    <w:qFormat/>
    <w:rsid w:val="001C5889"/>
    <w:pPr>
      <w:keepNext/>
      <w:keepLines/>
      <w:spacing w:before="40" w:after="0"/>
      <w:outlineLvl w:val="3"/>
    </w:pPr>
    <w:rPr>
      <w:rFonts w:eastAsiaTheme="majorEastAsia" w:cstheme="majorBidi"/>
      <w:b/>
      <w:bCs/>
      <w:sz w:val="26"/>
      <w:szCs w:val="26"/>
    </w:rPr>
  </w:style>
  <w:style w:type="paragraph" w:styleId="Heading5">
    <w:name w:val="heading 5"/>
    <w:aliases w:val="Text,Blocks"/>
    <w:basedOn w:val="Normal"/>
    <w:next w:val="Normal"/>
    <w:link w:val="Heading5Char"/>
    <w:qFormat/>
    <w:rsid w:val="001D70F3"/>
    <w:pPr>
      <w:spacing w:before="280" w:line="360" w:lineRule="auto"/>
      <w:contextualSpacing/>
      <w:outlineLvl w:val="4"/>
    </w:pPr>
    <w:rPr>
      <w:rFonts w:ascii="Cambria" w:eastAsia="Times New Roman" w:hAnsi="Cambria" w:cs="Arial"/>
      <w:b/>
      <w:bCs/>
      <w:i/>
      <w:iCs/>
      <w:lang w:bidi="en-US"/>
    </w:rPr>
  </w:style>
  <w:style w:type="paragraph" w:styleId="Heading6">
    <w:name w:val="heading 6"/>
    <w:aliases w:val="Title (no index)"/>
    <w:basedOn w:val="Normal"/>
    <w:next w:val="Normal"/>
    <w:link w:val="Heading6Char"/>
    <w:uiPriority w:val="9"/>
    <w:qFormat/>
    <w:rsid w:val="001D70F3"/>
    <w:pPr>
      <w:spacing w:before="280" w:after="80" w:line="360" w:lineRule="auto"/>
      <w:contextualSpacing/>
      <w:outlineLvl w:val="5"/>
    </w:pPr>
    <w:rPr>
      <w:rFonts w:ascii="Cambria" w:eastAsia="Times New Roman" w:hAnsi="Cambria" w:cs="Arial"/>
      <w:b/>
      <w:bCs/>
      <w:i/>
      <w:iCs/>
      <w:lang w:bidi="en-US"/>
    </w:rPr>
  </w:style>
  <w:style w:type="paragraph" w:styleId="Heading7">
    <w:name w:val="heading 7"/>
    <w:basedOn w:val="Normal"/>
    <w:next w:val="Normal"/>
    <w:link w:val="Heading7Char"/>
    <w:qFormat/>
    <w:rsid w:val="001D70F3"/>
    <w:pPr>
      <w:spacing w:before="280" w:line="360" w:lineRule="auto"/>
      <w:contextualSpacing/>
      <w:outlineLvl w:val="6"/>
    </w:pPr>
    <w:rPr>
      <w:rFonts w:ascii="Cambria" w:eastAsia="Times New Roman" w:hAnsi="Cambria" w:cs="Arial"/>
      <w:b/>
      <w:bCs/>
      <w:i/>
      <w:iCs/>
      <w:szCs w:val="20"/>
      <w:lang w:bidi="en-US"/>
    </w:rPr>
  </w:style>
  <w:style w:type="paragraph" w:styleId="Heading8">
    <w:name w:val="heading 8"/>
    <w:basedOn w:val="Normal"/>
    <w:next w:val="Normal"/>
    <w:link w:val="Heading8Char"/>
    <w:qFormat/>
    <w:rsid w:val="001D70F3"/>
    <w:pPr>
      <w:spacing w:before="280" w:line="360" w:lineRule="auto"/>
      <w:contextualSpacing/>
      <w:outlineLvl w:val="7"/>
    </w:pPr>
    <w:rPr>
      <w:rFonts w:ascii="Cambria" w:eastAsia="Times New Roman" w:hAnsi="Cambria" w:cs="Arial"/>
      <w:b/>
      <w:bCs/>
      <w:i/>
      <w:iCs/>
      <w:sz w:val="18"/>
      <w:szCs w:val="18"/>
      <w:lang w:bidi="en-US"/>
    </w:rPr>
  </w:style>
  <w:style w:type="paragraph" w:styleId="Heading9">
    <w:name w:val="heading 9"/>
    <w:basedOn w:val="Normal"/>
    <w:next w:val="Normal"/>
    <w:link w:val="Heading9Char"/>
    <w:qFormat/>
    <w:rsid w:val="001D70F3"/>
    <w:pPr>
      <w:spacing w:before="280" w:line="360" w:lineRule="auto"/>
      <w:contextualSpacing/>
      <w:outlineLvl w:val="8"/>
    </w:pPr>
    <w:rPr>
      <w:rFonts w:ascii="Cambria" w:eastAsia="Times New Roman" w:hAnsi="Cambria" w:cs="Arial"/>
      <w:i/>
      <w:iCs/>
      <w:sz w:val="18"/>
      <w:szCs w:val="18"/>
      <w:lang w:bidi="en-US"/>
    </w:rPr>
  </w:style>
  <w:style w:type="character" w:default="1" w:styleId="DefaultParagraphFont">
    <w:name w:val="Default Paragraph Font"/>
    <w:uiPriority w:val="1"/>
    <w:semiHidden/>
    <w:unhideWhenUsed/>
    <w:rsid w:val="001C58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88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HAT Char1"/>
    <w:basedOn w:val="DefaultParagraphFont"/>
    <w:link w:val="Heading1"/>
    <w:uiPriority w:val="9"/>
    <w:rsid w:val="001C5889"/>
    <w:rPr>
      <w:rFonts w:ascii="Calibri" w:eastAsiaTheme="majorEastAsia" w:hAnsi="Calibri" w:cstheme="majorBidi"/>
      <w:b/>
      <w:bCs/>
      <w:sz w:val="52"/>
      <w:szCs w:val="32"/>
    </w:rPr>
  </w:style>
  <w:style w:type="character" w:customStyle="1" w:styleId="Heading2Char">
    <w:name w:val="Heading 2 Char"/>
    <w:aliases w:val="Hat Char,Heading 2 Char Char Char Char Char Char Char Char1,Heading 2 Char Char Char Char Char Char Char Char Char, Char Char Char Char1 Char,Char Char Char Char1 Char Char,Heading 2 Char2 Char1,Heading 2 Char Char Char1,Char2 Char"/>
    <w:basedOn w:val="DefaultParagraphFont"/>
    <w:link w:val="Heading2"/>
    <w:uiPriority w:val="9"/>
    <w:rsid w:val="001C5889"/>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1,Heading 3 Char1 Char Char Char,Heading 3 Char Char Char Char Char2,Citation Char Char Char Char Char,Citation Char1 Char Char Char,Heading 3 Char Char1 Char,Citation Char Char1 Char"/>
    <w:basedOn w:val="DefaultParagraphFont"/>
    <w:link w:val="Heading3"/>
    <w:uiPriority w:val="9"/>
    <w:rsid w:val="001C5889"/>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9"/>
    <w:rsid w:val="001C58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588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C5889"/>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1C5889"/>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C588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NoSpacing"/>
    <w:uiPriority w:val="6"/>
    <w:unhideWhenUsed/>
    <w:qFormat/>
    <w:rsid w:val="001C5889"/>
    <w:rPr>
      <w:color w:val="auto"/>
      <w:u w:val="none"/>
    </w:rPr>
  </w:style>
  <w:style w:type="paragraph" w:styleId="DocumentMap">
    <w:name w:val="Document Map"/>
    <w:basedOn w:val="Normal"/>
    <w:link w:val="DocumentMapChar"/>
    <w:uiPriority w:val="99"/>
    <w:unhideWhenUsed/>
    <w:rsid w:val="001C58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C5889"/>
    <w:rPr>
      <w:rFonts w:ascii="Lucida Grande" w:hAnsi="Lucida Grande" w:cs="Lucida Grande"/>
    </w:rPr>
  </w:style>
  <w:style w:type="paragraph" w:customStyle="1" w:styleId="textbold">
    <w:name w:val="text bold"/>
    <w:basedOn w:val="Normal"/>
    <w:link w:val="Emphasis"/>
    <w:uiPriority w:val="20"/>
    <w:qFormat/>
    <w:rsid w:val="001C5889"/>
    <w:pPr>
      <w:spacing w:line="256" w:lineRule="auto"/>
      <w:ind w:left="720"/>
      <w:jc w:val="both"/>
    </w:pPr>
    <w:rPr>
      <w:b/>
      <w:iCs/>
      <w:u w:val="single"/>
    </w:rPr>
  </w:style>
  <w:style w:type="character" w:customStyle="1" w:styleId="Heading5Char">
    <w:name w:val="Heading 5 Char"/>
    <w:aliases w:val="Text Char,Blocks Char"/>
    <w:basedOn w:val="DefaultParagraphFont"/>
    <w:link w:val="Heading5"/>
    <w:rsid w:val="001D70F3"/>
    <w:rPr>
      <w:rFonts w:ascii="Cambria" w:eastAsia="Times New Roman" w:hAnsi="Cambria" w:cs="Arial"/>
      <w:b/>
      <w:bCs/>
      <w:i/>
      <w:iCs/>
      <w:sz w:val="22"/>
      <w:lang w:bidi="en-US"/>
    </w:rPr>
  </w:style>
  <w:style w:type="character" w:customStyle="1" w:styleId="Heading6Char">
    <w:name w:val="Heading 6 Char"/>
    <w:aliases w:val="Title (no index) Char"/>
    <w:basedOn w:val="DefaultParagraphFont"/>
    <w:link w:val="Heading6"/>
    <w:uiPriority w:val="9"/>
    <w:rsid w:val="001D70F3"/>
    <w:rPr>
      <w:rFonts w:ascii="Cambria" w:eastAsia="Times New Roman" w:hAnsi="Cambria" w:cs="Arial"/>
      <w:b/>
      <w:bCs/>
      <w:i/>
      <w:iCs/>
      <w:sz w:val="22"/>
      <w:lang w:bidi="en-US"/>
    </w:rPr>
  </w:style>
  <w:style w:type="character" w:customStyle="1" w:styleId="Heading7Char">
    <w:name w:val="Heading 7 Char"/>
    <w:basedOn w:val="DefaultParagraphFont"/>
    <w:link w:val="Heading7"/>
    <w:rsid w:val="001D70F3"/>
    <w:rPr>
      <w:rFonts w:ascii="Cambria" w:eastAsia="Times New Roman" w:hAnsi="Cambria" w:cs="Arial"/>
      <w:b/>
      <w:bCs/>
      <w:i/>
      <w:iCs/>
      <w:sz w:val="22"/>
      <w:szCs w:val="20"/>
      <w:lang w:bidi="en-US"/>
    </w:rPr>
  </w:style>
  <w:style w:type="character" w:customStyle="1" w:styleId="Heading8Char">
    <w:name w:val="Heading 8 Char"/>
    <w:basedOn w:val="DefaultParagraphFont"/>
    <w:link w:val="Heading8"/>
    <w:rsid w:val="001D70F3"/>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1D70F3"/>
    <w:rPr>
      <w:rFonts w:ascii="Cambria" w:eastAsia="Times New Roman" w:hAnsi="Cambria" w:cs="Arial"/>
      <w:i/>
      <w:iCs/>
      <w:sz w:val="18"/>
      <w:szCs w:val="18"/>
      <w:lang w:bidi="en-US"/>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Small Text"/>
    <w:basedOn w:val="Heading1"/>
    <w:link w:val="Hyperlink"/>
    <w:autoRedefine/>
    <w:uiPriority w:val="6"/>
    <w:qFormat/>
    <w:rsid w:val="001D70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D70F3"/>
    <w:rPr>
      <w:b/>
      <w:sz w:val="22"/>
      <w:u w:val="single"/>
    </w:rPr>
  </w:style>
  <w:style w:type="paragraph" w:customStyle="1" w:styleId="Emphasis1">
    <w:name w:val="Emphasis1"/>
    <w:basedOn w:val="Normal"/>
    <w:uiPriority w:val="7"/>
    <w:qFormat/>
    <w:rsid w:val="001D70F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aliases w:val="6 font"/>
    <w:basedOn w:val="Normal"/>
    <w:uiPriority w:val="34"/>
    <w:qFormat/>
    <w:rsid w:val="001D70F3"/>
    <w:pPr>
      <w:ind w:left="720"/>
      <w:contextualSpacing/>
    </w:pPr>
  </w:style>
  <w:style w:type="paragraph" w:customStyle="1" w:styleId="Analytic">
    <w:name w:val="Analytic"/>
    <w:basedOn w:val="Heading4"/>
    <w:next w:val="Heading4"/>
    <w:link w:val="AnalyticChar"/>
    <w:uiPriority w:val="4"/>
    <w:qFormat/>
    <w:rsid w:val="001D70F3"/>
    <w:rPr>
      <w:color w:val="404040" w:themeColor="text1" w:themeTint="BF"/>
    </w:rPr>
  </w:style>
  <w:style w:type="character" w:customStyle="1" w:styleId="AnalyticChar">
    <w:name w:val="Analytic Char"/>
    <w:link w:val="Analytic"/>
    <w:uiPriority w:val="4"/>
    <w:rsid w:val="001D70F3"/>
    <w:rPr>
      <w:rFonts w:ascii="Calibri" w:eastAsiaTheme="majorEastAsia" w:hAnsi="Calibri" w:cstheme="majorBidi"/>
      <w:b/>
      <w:bCs/>
      <w:color w:val="404040" w:themeColor="text1" w:themeTint="BF"/>
      <w:sz w:val="26"/>
      <w:szCs w:val="26"/>
    </w:rPr>
  </w:style>
  <w:style w:type="paragraph" w:customStyle="1" w:styleId="shrink">
    <w:name w:val="shrink"/>
    <w:basedOn w:val="Normal"/>
    <w:next w:val="Normal"/>
    <w:qFormat/>
    <w:rsid w:val="001D70F3"/>
    <w:rPr>
      <w:sz w:val="16"/>
    </w:rPr>
  </w:style>
  <w:style w:type="paragraph" w:customStyle="1" w:styleId="Analytics">
    <w:name w:val="Analytics"/>
    <w:basedOn w:val="Heading4"/>
    <w:link w:val="AnalyticsChar"/>
    <w:autoRedefine/>
    <w:uiPriority w:val="4"/>
    <w:qFormat/>
    <w:rsid w:val="001D70F3"/>
    <w:rPr>
      <w:rFonts w:ascii="Calibri Light" w:hAnsi="Calibri Light"/>
      <w:bCs w:val="0"/>
    </w:rPr>
  </w:style>
  <w:style w:type="character" w:customStyle="1" w:styleId="AnalyticsChar">
    <w:name w:val="Analytics Char"/>
    <w:basedOn w:val="DefaultParagraphFont"/>
    <w:link w:val="Analytics"/>
    <w:uiPriority w:val="4"/>
    <w:rsid w:val="001D70F3"/>
    <w:rPr>
      <w:rFonts w:ascii="Calibri Light" w:eastAsiaTheme="majorEastAsia" w:hAnsi="Calibri Light" w:cstheme="majorBidi"/>
      <w:b/>
      <w:sz w:val="26"/>
      <w:szCs w:val="26"/>
    </w:rPr>
  </w:style>
  <w:style w:type="paragraph" w:customStyle="1" w:styleId="ABlock">
    <w:name w:val="ABlock"/>
    <w:basedOn w:val="Heading3"/>
    <w:next w:val="Heading4"/>
    <w:qFormat/>
    <w:rsid w:val="001D70F3"/>
  </w:style>
  <w:style w:type="numbering" w:customStyle="1" w:styleId="NoList1">
    <w:name w:val="No List1"/>
    <w:next w:val="NoList"/>
    <w:uiPriority w:val="99"/>
    <w:semiHidden/>
    <w:unhideWhenUsed/>
    <w:rsid w:val="001D70F3"/>
  </w:style>
  <w:style w:type="numbering" w:customStyle="1" w:styleId="NoList11">
    <w:name w:val="No List11"/>
    <w:next w:val="NoList"/>
    <w:uiPriority w:val="99"/>
    <w:semiHidden/>
    <w:unhideWhenUsed/>
    <w:rsid w:val="001D70F3"/>
  </w:style>
  <w:style w:type="paragraph" w:customStyle="1" w:styleId="Warrant">
    <w:name w:val="Warrant"/>
    <w:basedOn w:val="Normal"/>
    <w:link w:val="WarrantChar"/>
    <w:autoRedefine/>
    <w:uiPriority w:val="4"/>
    <w:qFormat/>
    <w:rsid w:val="001D70F3"/>
    <w:rPr>
      <w:b/>
      <w:sz w:val="24"/>
      <w:u w:val="single"/>
      <w:bdr w:val="single" w:sz="12" w:space="0" w:color="auto"/>
    </w:rPr>
  </w:style>
  <w:style w:type="character" w:customStyle="1" w:styleId="WarrantChar">
    <w:name w:val="Warrant Char"/>
    <w:basedOn w:val="DefaultParagraphFont"/>
    <w:link w:val="Warrant"/>
    <w:uiPriority w:val="4"/>
    <w:rsid w:val="001D70F3"/>
    <w:rPr>
      <w:rFonts w:ascii="Calibri" w:hAnsi="Calibri" w:cs="Calibri"/>
      <w:b/>
      <w:u w:val="single"/>
      <w:bdr w:val="single" w:sz="12" w:space="0" w:color="auto"/>
    </w:rPr>
  </w:style>
  <w:style w:type="paragraph" w:customStyle="1" w:styleId="RE-CUTTING">
    <w:name w:val="RE-CUTTING"/>
    <w:basedOn w:val="Normal"/>
    <w:link w:val="RE-CUTTINGChar"/>
    <w:autoRedefine/>
    <w:uiPriority w:val="4"/>
    <w:qFormat/>
    <w:rsid w:val="001D70F3"/>
    <w:pPr>
      <w:shd w:val="clear" w:color="auto" w:fill="31E600"/>
      <w:spacing w:after="0"/>
    </w:pPr>
    <w:rPr>
      <w:b/>
      <w:sz w:val="28"/>
      <w:szCs w:val="28"/>
      <w:u w:val="single"/>
    </w:rPr>
  </w:style>
  <w:style w:type="character" w:customStyle="1" w:styleId="RE-CUTTINGChar">
    <w:name w:val="RE-CUTTING Char"/>
    <w:basedOn w:val="DefaultParagraphFont"/>
    <w:link w:val="RE-CUTTING"/>
    <w:uiPriority w:val="4"/>
    <w:rsid w:val="001D70F3"/>
    <w:rPr>
      <w:rFonts w:ascii="Calibri" w:hAnsi="Calibri" w:cs="Calibri"/>
      <w:b/>
      <w:sz w:val="28"/>
      <w:szCs w:val="28"/>
      <w:u w:val="single"/>
      <w:shd w:val="clear" w:color="auto" w:fill="31E600"/>
    </w:rPr>
  </w:style>
  <w:style w:type="numbering" w:customStyle="1" w:styleId="NoList111">
    <w:name w:val="No List111"/>
    <w:next w:val="NoList"/>
    <w:uiPriority w:val="99"/>
    <w:semiHidden/>
    <w:unhideWhenUsed/>
    <w:rsid w:val="001D70F3"/>
  </w:style>
  <w:style w:type="paragraph" w:customStyle="1" w:styleId="UnderlinePara">
    <w:name w:val="Underline Para"/>
    <w:basedOn w:val="Normal"/>
    <w:uiPriority w:val="6"/>
    <w:qFormat/>
    <w:rsid w:val="001D70F3"/>
    <w:pPr>
      <w:widowControl w:val="0"/>
      <w:suppressAutoHyphens/>
      <w:spacing w:after="200" w:line="240" w:lineRule="auto"/>
      <w:contextualSpacing/>
    </w:pPr>
    <w:rPr>
      <w:rFonts w:asciiTheme="minorHAnsi" w:hAnsiTheme="minorHAnsi" w:cstheme="minorBidi"/>
      <w:b/>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D70F3"/>
    <w:rPr>
      <w:rFonts w:ascii="Times New Roman" w:hAnsi="Times New Roman" w:cs="Times New Roman"/>
      <w:sz w:val="24"/>
    </w:rPr>
  </w:style>
  <w:style w:type="numbering" w:customStyle="1" w:styleId="NoList2">
    <w:name w:val="No List2"/>
    <w:next w:val="NoList"/>
    <w:uiPriority w:val="99"/>
    <w:semiHidden/>
    <w:unhideWhenUsed/>
    <w:rsid w:val="001D70F3"/>
  </w:style>
  <w:style w:type="character" w:customStyle="1" w:styleId="Heading1Char1">
    <w:name w:val="Heading 1 Char1"/>
    <w:aliases w:val="Pocket Char1"/>
    <w:basedOn w:val="DefaultParagraphFont"/>
    <w:rsid w:val="001D70F3"/>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
    <w:basedOn w:val="DefaultParagraphFont"/>
    <w:uiPriority w:val="1"/>
    <w:semiHidden/>
    <w:rsid w:val="001D70F3"/>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uiPriority w:val="3"/>
    <w:qFormat/>
    <w:rsid w:val="001D70F3"/>
    <w:rPr>
      <w:rFonts w:asciiTheme="majorHAnsi" w:eastAsiaTheme="majorEastAsia" w:hAnsiTheme="majorHAnsi" w:cstheme="majorBidi"/>
      <w:i/>
      <w:iCs/>
      <w:color w:val="365F91" w:themeColor="accent1" w:themeShade="BF"/>
      <w:szCs w:val="22"/>
    </w:rPr>
  </w:style>
  <w:style w:type="paragraph" w:customStyle="1" w:styleId="msonormal0">
    <w:name w:val="msonormal"/>
    <w:basedOn w:val="Normal"/>
    <w:uiPriority w:val="99"/>
    <w:qFormat/>
    <w:rsid w:val="001D70F3"/>
    <w:pPr>
      <w:spacing w:before="100" w:beforeAutospacing="1" w:after="100" w:afterAutospacing="1" w:line="240" w:lineRule="auto"/>
    </w:pPr>
    <w:rPr>
      <w:rFonts w:ascii="Times New Roman" w:eastAsia="Times New Roman" w:hAnsi="Times New Roman" w:cs="Times New Roman"/>
      <w:sz w:val="24"/>
    </w:rPr>
  </w:style>
  <w:style w:type="character" w:customStyle="1" w:styleId="footnotedescriptionChar">
    <w:name w:val="footnote description Char"/>
    <w:link w:val="footnotedescription"/>
    <w:locked/>
    <w:rsid w:val="001D70F3"/>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1D70F3"/>
    <w:pPr>
      <w:spacing w:line="252" w:lineRule="auto"/>
      <w:ind w:left="54"/>
    </w:pPr>
    <w:rPr>
      <w:rFonts w:ascii="Garamond" w:eastAsia="Garamond" w:hAnsi="Garamond" w:cs="Garamond"/>
      <w:color w:val="000000"/>
      <w:sz w:val="20"/>
    </w:rPr>
  </w:style>
  <w:style w:type="character" w:customStyle="1" w:styleId="footnotemark">
    <w:name w:val="footnote mark"/>
    <w:rsid w:val="001D70F3"/>
    <w:rPr>
      <w:rFonts w:ascii="Garamond" w:eastAsia="Garamond" w:hAnsi="Garamond" w:cs="Garamond" w:hint="default"/>
      <w:color w:val="000000"/>
      <w:sz w:val="20"/>
      <w:vertAlign w:val="superscript"/>
    </w:rPr>
  </w:style>
  <w:style w:type="character" w:styleId="UnresolvedMention">
    <w:name w:val="Unresolved Mention"/>
    <w:basedOn w:val="DefaultParagraphFont"/>
    <w:uiPriority w:val="99"/>
    <w:unhideWhenUsed/>
    <w:rsid w:val="001D70F3"/>
    <w:rPr>
      <w:color w:val="605E5C"/>
      <w:shd w:val="clear" w:color="auto" w:fill="E1DFDD"/>
    </w:rPr>
  </w:style>
  <w:style w:type="character" w:styleId="Strong">
    <w:name w:val="Strong"/>
    <w:aliases w:val="8 pt font,Citation Char Char1 Char Char Char Char Char,Cut,Small 1,strong,Read Char Char Char,Read Char Char1,Block Char2,Char Char Char Char Char Char Char Char3,Char Char Char4"/>
    <w:basedOn w:val="DefaultParagraphFont"/>
    <w:uiPriority w:val="22"/>
    <w:qFormat/>
    <w:rsid w:val="001D70F3"/>
    <w:rPr>
      <w:b/>
      <w:bCs/>
    </w:rPr>
  </w:style>
  <w:style w:type="numbering" w:customStyle="1" w:styleId="NoList12">
    <w:name w:val="No List12"/>
    <w:next w:val="NoList"/>
    <w:uiPriority w:val="99"/>
    <w:semiHidden/>
    <w:unhideWhenUsed/>
    <w:rsid w:val="001D70F3"/>
  </w:style>
  <w:style w:type="character" w:customStyle="1" w:styleId="m5577519854659992616gmail-styleunderline">
    <w:name w:val="m_5577519854659992616gmail-styleunderline"/>
    <w:basedOn w:val="DefaultParagraphFont"/>
    <w:rsid w:val="001D70F3"/>
  </w:style>
  <w:style w:type="numbering" w:customStyle="1" w:styleId="NoList21">
    <w:name w:val="No List21"/>
    <w:next w:val="NoList"/>
    <w:uiPriority w:val="99"/>
    <w:semiHidden/>
    <w:unhideWhenUsed/>
    <w:rsid w:val="001D70F3"/>
  </w:style>
  <w:style w:type="paragraph" w:styleId="ListBullet">
    <w:name w:val="List Bullet"/>
    <w:basedOn w:val="Normal"/>
    <w:link w:val="ListBulletChar"/>
    <w:uiPriority w:val="99"/>
    <w:unhideWhenUsed/>
    <w:rsid w:val="001D70F3"/>
    <w:pPr>
      <w:tabs>
        <w:tab w:val="num" w:pos="360"/>
      </w:tabs>
      <w:ind w:left="360" w:hanging="360"/>
      <w:contextualSpacing/>
    </w:pPr>
  </w:style>
  <w:style w:type="paragraph" w:customStyle="1" w:styleId="CiteSpacing">
    <w:name w:val="Cite Spacing"/>
    <w:basedOn w:val="Normal"/>
    <w:uiPriority w:val="4"/>
    <w:qFormat/>
    <w:rsid w:val="001D70F3"/>
    <w:pPr>
      <w:spacing w:before="60" w:after="60"/>
    </w:pPr>
  </w:style>
  <w:style w:type="character" w:customStyle="1" w:styleId="apple-style-span">
    <w:name w:val="apple-style-span"/>
    <w:rsid w:val="001D70F3"/>
  </w:style>
  <w:style w:type="paragraph" w:customStyle="1" w:styleId="Tag2">
    <w:name w:val="Tag2"/>
    <w:basedOn w:val="Normal"/>
    <w:uiPriority w:val="99"/>
    <w:qFormat/>
    <w:rsid w:val="001D70F3"/>
    <w:pPr>
      <w:spacing w:after="0" w:line="240" w:lineRule="auto"/>
    </w:pPr>
    <w:rPr>
      <w:rFonts w:ascii="Arial" w:eastAsia="Calibri" w:hAnsi="Arial" w:cs="Arial"/>
      <w:b/>
      <w:sz w:val="24"/>
    </w:rPr>
  </w:style>
  <w:style w:type="character" w:customStyle="1" w:styleId="m5577519854659992616gmail-style13ptbold">
    <w:name w:val="m_5577519854659992616gmail-style13ptbold"/>
    <w:basedOn w:val="DefaultParagraphFont"/>
    <w:rsid w:val="001D70F3"/>
  </w:style>
  <w:style w:type="character" w:customStyle="1" w:styleId="apple-converted-space">
    <w:name w:val="apple-converted-space"/>
    <w:basedOn w:val="DefaultParagraphFont"/>
    <w:qFormat/>
    <w:rsid w:val="001D70F3"/>
  </w:style>
  <w:style w:type="character" w:customStyle="1" w:styleId="UnresolvedMention1">
    <w:name w:val="Unresolved Mention1"/>
    <w:basedOn w:val="DefaultParagraphFont"/>
    <w:uiPriority w:val="99"/>
    <w:unhideWhenUsed/>
    <w:rsid w:val="001D70F3"/>
    <w:rPr>
      <w:color w:val="605E5C"/>
      <w:shd w:val="clear" w:color="auto" w:fill="E1DFDD"/>
    </w:rPr>
  </w:style>
  <w:style w:type="character" w:customStyle="1" w:styleId="UnderlineBold">
    <w:name w:val="Underline + Bold"/>
    <w:uiPriority w:val="1"/>
    <w:qFormat/>
    <w:rsid w:val="001D70F3"/>
    <w:rPr>
      <w:b/>
      <w:bCs w:val="0"/>
      <w:sz w:val="20"/>
      <w:u w:val="single"/>
    </w:rPr>
  </w:style>
  <w:style w:type="paragraph" w:customStyle="1" w:styleId="cardtext">
    <w:name w:val="card text"/>
    <w:basedOn w:val="Normal"/>
    <w:link w:val="cardtextChar"/>
    <w:qFormat/>
    <w:rsid w:val="001D70F3"/>
    <w:pPr>
      <w:widowControl w:val="0"/>
      <w:ind w:left="288" w:right="288"/>
    </w:pPr>
    <w:rPr>
      <w:rFonts w:eastAsia="Calibri"/>
    </w:rPr>
  </w:style>
  <w:style w:type="character" w:customStyle="1" w:styleId="cardtextChar">
    <w:name w:val="card text Char"/>
    <w:basedOn w:val="DefaultParagraphFont"/>
    <w:link w:val="cardtext"/>
    <w:rsid w:val="001D70F3"/>
    <w:rPr>
      <w:rFonts w:ascii="Calibri" w:eastAsia="Calibri" w:hAnsi="Calibri" w:cs="Calibri"/>
      <w:sz w:val="22"/>
    </w:rPr>
  </w:style>
  <w:style w:type="paragraph" w:customStyle="1" w:styleId="Shrink6">
    <w:name w:val="Shrink 6"/>
    <w:basedOn w:val="Normal"/>
    <w:uiPriority w:val="99"/>
    <w:qFormat/>
    <w:rsid w:val="001D70F3"/>
    <w:rPr>
      <w:rFonts w:eastAsia="Calibri" w:cs="Times New Roman"/>
      <w:sz w:val="12"/>
    </w:rPr>
  </w:style>
  <w:style w:type="character" w:customStyle="1" w:styleId="m-4851586476605706605gmail-styleunderline">
    <w:name w:val="m_-4851586476605706605gmail-styleunderline"/>
    <w:basedOn w:val="DefaultParagraphFont"/>
    <w:rsid w:val="001D70F3"/>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qFormat/>
    <w:rsid w:val="001D70F3"/>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qFormat/>
    <w:rsid w:val="001D70F3"/>
    <w:pPr>
      <w:keepNext/>
      <w:keepLines/>
      <w:spacing w:after="240"/>
      <w:jc w:val="center"/>
      <w:outlineLvl w:val="0"/>
    </w:pPr>
    <w:rPr>
      <w:rFonts w:asciiTheme="minorHAnsi" w:hAnsiTheme="minorHAnsi" w:cs="Times New Roman"/>
      <w:sz w:val="24"/>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
    <w:basedOn w:val="DefaultParagraphFont"/>
    <w:qFormat/>
    <w:rsid w:val="001D70F3"/>
    <w:rPr>
      <w:rFonts w:asciiTheme="majorHAnsi" w:eastAsiaTheme="majorEastAsia" w:hAnsiTheme="majorHAnsi" w:cstheme="majorBidi"/>
      <w:spacing w:val="-10"/>
      <w:kern w:val="28"/>
      <w:sz w:val="56"/>
      <w:szCs w:val="56"/>
    </w:rPr>
  </w:style>
  <w:style w:type="paragraph" w:styleId="BodyText">
    <w:name w:val="Body Text"/>
    <w:aliases w:val="BT"/>
    <w:basedOn w:val="Normal"/>
    <w:link w:val="BodyTextChar"/>
    <w:unhideWhenUsed/>
    <w:qFormat/>
    <w:rsid w:val="001D70F3"/>
    <w:pPr>
      <w:spacing w:after="120"/>
    </w:pPr>
  </w:style>
  <w:style w:type="character" w:customStyle="1" w:styleId="BodyTextChar">
    <w:name w:val="Body Text Char"/>
    <w:aliases w:val="BT Char"/>
    <w:basedOn w:val="DefaultParagraphFont"/>
    <w:link w:val="BodyText"/>
    <w:rsid w:val="001D70F3"/>
    <w:rPr>
      <w:rFonts w:ascii="Calibri" w:hAnsi="Calibri" w:cs="Calibri"/>
      <w:sz w:val="22"/>
    </w:rPr>
  </w:style>
  <w:style w:type="character" w:customStyle="1" w:styleId="CharacterStyle1">
    <w:name w:val="Character Style 1"/>
    <w:rsid w:val="001D70F3"/>
    <w:rPr>
      <w:rFonts w:ascii="Tahoma" w:hAnsi="Tahoma" w:cs="Tahoma" w:hint="default"/>
      <w:sz w:val="18"/>
      <w:szCs w:val="18"/>
    </w:rPr>
  </w:style>
  <w:style w:type="character" w:customStyle="1" w:styleId="underline">
    <w:name w:val="underline"/>
    <w:basedOn w:val="DefaultParagraphFont"/>
    <w:qFormat/>
    <w:rsid w:val="001D70F3"/>
    <w:rPr>
      <w:b/>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1D70F3"/>
    <w:rPr>
      <w:rFonts w:ascii="Times New Roman" w:hAnsi="Times New Roman" w:cs="Times New Roman"/>
    </w:rPr>
  </w:style>
  <w:style w:type="paragraph" w:customStyle="1" w:styleId="SmallText">
    <w:name w:val="SmallText"/>
    <w:basedOn w:val="Normal"/>
    <w:autoRedefine/>
    <w:qFormat/>
    <w:rsid w:val="001D70F3"/>
    <w:pPr>
      <w:widowControl w:val="0"/>
      <w:autoSpaceDE w:val="0"/>
      <w:autoSpaceDN w:val="0"/>
      <w:adjustRightInd w:val="0"/>
    </w:pPr>
    <w:rPr>
      <w:rFonts w:ascii="Times New Roman" w:eastAsia="Times New Roman" w:hAnsi="Times New Roman" w:cs="Times New Roman"/>
      <w:bCs/>
      <w:color w:val="000000"/>
      <w:sz w:val="16"/>
      <w:szCs w:val="20"/>
    </w:rPr>
  </w:style>
  <w:style w:type="character" w:customStyle="1" w:styleId="m-6803199347737443913gmail-styleunderline">
    <w:name w:val="m_-6803199347737443913gmail-styleunderline"/>
    <w:basedOn w:val="DefaultParagraphFont"/>
    <w:rsid w:val="001D70F3"/>
  </w:style>
  <w:style w:type="table" w:styleId="TableGrid">
    <w:name w:val="Table Grid"/>
    <w:basedOn w:val="TableNormal"/>
    <w:uiPriority w:val="39"/>
    <w:rsid w:val="001D70F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1D70F3"/>
  </w:style>
  <w:style w:type="numbering" w:customStyle="1" w:styleId="NoList1111">
    <w:name w:val="No List1111"/>
    <w:next w:val="NoList"/>
    <w:uiPriority w:val="99"/>
    <w:semiHidden/>
    <w:unhideWhenUsed/>
    <w:rsid w:val="001D70F3"/>
  </w:style>
  <w:style w:type="numbering" w:customStyle="1" w:styleId="NoList11111">
    <w:name w:val="No List11111"/>
    <w:next w:val="NoList"/>
    <w:uiPriority w:val="99"/>
    <w:semiHidden/>
    <w:unhideWhenUsed/>
    <w:rsid w:val="001D70F3"/>
  </w:style>
  <w:style w:type="numbering" w:customStyle="1" w:styleId="NoList211">
    <w:name w:val="No List211"/>
    <w:next w:val="NoList"/>
    <w:uiPriority w:val="99"/>
    <w:semiHidden/>
    <w:unhideWhenUsed/>
    <w:rsid w:val="001D70F3"/>
  </w:style>
  <w:style w:type="table" w:customStyle="1" w:styleId="TableGrid1">
    <w:name w:val="Table Grid1"/>
    <w:basedOn w:val="TableNormal"/>
    <w:next w:val="TableGrid"/>
    <w:rsid w:val="001D70F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D70F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1D70F3"/>
  </w:style>
  <w:style w:type="numbering" w:customStyle="1" w:styleId="NoList13">
    <w:name w:val="No List13"/>
    <w:next w:val="NoList"/>
    <w:uiPriority w:val="99"/>
    <w:semiHidden/>
    <w:unhideWhenUsed/>
    <w:rsid w:val="001D70F3"/>
  </w:style>
  <w:style w:type="numbering" w:customStyle="1" w:styleId="NoList22">
    <w:name w:val="No List22"/>
    <w:next w:val="NoList"/>
    <w:uiPriority w:val="99"/>
    <w:semiHidden/>
    <w:unhideWhenUsed/>
    <w:rsid w:val="001D70F3"/>
  </w:style>
  <w:style w:type="table" w:customStyle="1" w:styleId="TableGrid3">
    <w:name w:val="Table Grid3"/>
    <w:basedOn w:val="TableNormal"/>
    <w:next w:val="TableGrid"/>
    <w:uiPriority w:val="39"/>
    <w:rsid w:val="001D70F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1D70F3"/>
  </w:style>
  <w:style w:type="numbering" w:customStyle="1" w:styleId="NoList112">
    <w:name w:val="No List112"/>
    <w:next w:val="NoList"/>
    <w:uiPriority w:val="99"/>
    <w:semiHidden/>
    <w:unhideWhenUsed/>
    <w:rsid w:val="001D70F3"/>
  </w:style>
  <w:style w:type="numbering" w:customStyle="1" w:styleId="NoList1112">
    <w:name w:val="No List1112"/>
    <w:next w:val="NoList"/>
    <w:uiPriority w:val="99"/>
    <w:semiHidden/>
    <w:unhideWhenUsed/>
    <w:rsid w:val="001D70F3"/>
  </w:style>
  <w:style w:type="numbering" w:customStyle="1" w:styleId="NoList212">
    <w:name w:val="No List212"/>
    <w:next w:val="NoList"/>
    <w:uiPriority w:val="99"/>
    <w:semiHidden/>
    <w:unhideWhenUsed/>
    <w:rsid w:val="001D70F3"/>
  </w:style>
  <w:style w:type="table" w:customStyle="1" w:styleId="TableGrid11">
    <w:name w:val="Table Grid11"/>
    <w:basedOn w:val="TableNormal"/>
    <w:next w:val="TableGrid"/>
    <w:uiPriority w:val="39"/>
    <w:rsid w:val="001D70F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1D70F3"/>
  </w:style>
  <w:style w:type="numbering" w:customStyle="1" w:styleId="NoList14">
    <w:name w:val="No List14"/>
    <w:next w:val="NoList"/>
    <w:uiPriority w:val="99"/>
    <w:semiHidden/>
    <w:unhideWhenUsed/>
    <w:rsid w:val="001D70F3"/>
  </w:style>
  <w:style w:type="paragraph" w:customStyle="1" w:styleId="Underline2">
    <w:name w:val="Underline2"/>
    <w:basedOn w:val="Normal"/>
    <w:link w:val="Underline2Char"/>
    <w:autoRedefine/>
    <w:uiPriority w:val="4"/>
    <w:qFormat/>
    <w:rsid w:val="001D70F3"/>
    <w:rPr>
      <w:b/>
      <w:u w:val="single"/>
    </w:rPr>
  </w:style>
  <w:style w:type="character" w:customStyle="1" w:styleId="Underline2Char">
    <w:name w:val="Underline2 Char"/>
    <w:basedOn w:val="DefaultParagraphFont"/>
    <w:link w:val="Underline2"/>
    <w:uiPriority w:val="4"/>
    <w:rsid w:val="001D70F3"/>
    <w:rPr>
      <w:rFonts w:ascii="Calibri" w:hAnsi="Calibri" w:cs="Calibri"/>
      <w:b/>
      <w:sz w:val="22"/>
      <w:u w:val="single"/>
    </w:rPr>
  </w:style>
  <w:style w:type="character" w:customStyle="1" w:styleId="tl8wme">
    <w:name w:val="tl8wme"/>
    <w:basedOn w:val="DefaultParagraphFont"/>
    <w:rsid w:val="001D70F3"/>
  </w:style>
  <w:style w:type="paragraph" w:customStyle="1" w:styleId="analyticreal">
    <w:name w:val="analytic real"/>
    <w:basedOn w:val="Heading4"/>
    <w:link w:val="analyticrealChar"/>
    <w:autoRedefine/>
    <w:uiPriority w:val="4"/>
    <w:qFormat/>
    <w:rsid w:val="001D70F3"/>
    <w:rPr>
      <w:color w:val="215868" w:themeColor="accent5" w:themeShade="80"/>
    </w:rPr>
  </w:style>
  <w:style w:type="character" w:customStyle="1" w:styleId="analyticrealChar">
    <w:name w:val="analytic real Char"/>
    <w:basedOn w:val="DefaultParagraphFont"/>
    <w:link w:val="analyticreal"/>
    <w:uiPriority w:val="4"/>
    <w:rsid w:val="001D70F3"/>
    <w:rPr>
      <w:rFonts w:ascii="Calibri" w:eastAsiaTheme="majorEastAsia" w:hAnsi="Calibri" w:cstheme="majorBidi"/>
      <w:b/>
      <w:bCs/>
      <w:color w:val="215868" w:themeColor="accent5" w:themeShade="80"/>
      <w:sz w:val="26"/>
      <w:szCs w:val="26"/>
    </w:rPr>
  </w:style>
  <w:style w:type="paragraph" w:customStyle="1" w:styleId="Based">
    <w:name w:val="Based"/>
    <w:basedOn w:val="Heading4"/>
    <w:link w:val="BasedChar"/>
    <w:autoRedefine/>
    <w:uiPriority w:val="4"/>
    <w:qFormat/>
    <w:rsid w:val="001D70F3"/>
    <w:rPr>
      <w:color w:val="1F497D" w:themeColor="text2"/>
    </w:rPr>
  </w:style>
  <w:style w:type="character" w:customStyle="1" w:styleId="BasedChar">
    <w:name w:val="Based Char"/>
    <w:basedOn w:val="DefaultParagraphFont"/>
    <w:link w:val="Based"/>
    <w:uiPriority w:val="4"/>
    <w:rsid w:val="001D70F3"/>
    <w:rPr>
      <w:rFonts w:ascii="Calibri" w:eastAsiaTheme="majorEastAsia" w:hAnsi="Calibri" w:cstheme="majorBidi"/>
      <w:b/>
      <w:bCs/>
      <w:color w:val="1F497D" w:themeColor="text2"/>
      <w:sz w:val="26"/>
      <w:szCs w:val="26"/>
    </w:rPr>
  </w:style>
  <w:style w:type="paragraph" w:customStyle="1" w:styleId="Analytic0">
    <w:name w:val="!!_Analytic"/>
    <w:basedOn w:val="Analytic"/>
    <w:link w:val="AnalyticChar0"/>
    <w:autoRedefine/>
    <w:qFormat/>
    <w:rsid w:val="001D70F3"/>
  </w:style>
  <w:style w:type="character" w:customStyle="1" w:styleId="AnalyticChar0">
    <w:name w:val="!!_Analytic Char"/>
    <w:link w:val="Analytic0"/>
    <w:locked/>
    <w:rsid w:val="001D70F3"/>
    <w:rPr>
      <w:rFonts w:ascii="Calibri" w:eastAsiaTheme="majorEastAsia" w:hAnsi="Calibri" w:cstheme="majorBidi"/>
      <w:b/>
      <w:bCs/>
      <w:color w:val="404040" w:themeColor="text1" w:themeTint="BF"/>
      <w:sz w:val="26"/>
      <w:szCs w:val="26"/>
    </w:rPr>
  </w:style>
  <w:style w:type="paragraph" w:customStyle="1" w:styleId="Emphasize">
    <w:name w:val="Emphasize"/>
    <w:basedOn w:val="Normal"/>
    <w:uiPriority w:val="7"/>
    <w:qFormat/>
    <w:rsid w:val="001D70F3"/>
    <w:pPr>
      <w:pBdr>
        <w:top w:val="single" w:sz="18" w:space="0" w:color="auto"/>
        <w:left w:val="single" w:sz="18" w:space="0" w:color="auto"/>
        <w:bottom w:val="single" w:sz="18" w:space="0" w:color="auto"/>
        <w:right w:val="single" w:sz="18" w:space="0" w:color="auto"/>
      </w:pBdr>
      <w:spacing w:line="254" w:lineRule="auto"/>
      <w:ind w:left="720"/>
      <w:jc w:val="both"/>
    </w:pPr>
    <w:rPr>
      <w:iCs/>
      <w:u w:val="single"/>
      <w:bdr w:val="single" w:sz="8" w:space="0" w:color="auto"/>
    </w:rPr>
  </w:style>
  <w:style w:type="character" w:customStyle="1" w:styleId="citation">
    <w:name w:val="citation"/>
    <w:basedOn w:val="DefaultParagraphFont"/>
    <w:rsid w:val="001D70F3"/>
  </w:style>
  <w:style w:type="paragraph" w:customStyle="1" w:styleId="Cites">
    <w:name w:val="Cites"/>
    <w:link w:val="CitesChar"/>
    <w:qFormat/>
    <w:rsid w:val="001D70F3"/>
    <w:rPr>
      <w:rFonts w:ascii="Times New Roman" w:eastAsia="Times New Roman" w:hAnsi="Times New Roman" w:cs="Times New Roman"/>
      <w:noProof/>
      <w:sz w:val="20"/>
      <w:szCs w:val="20"/>
    </w:rPr>
  </w:style>
  <w:style w:type="character" w:customStyle="1" w:styleId="CitesChar">
    <w:name w:val="Cites Char"/>
    <w:link w:val="Cites"/>
    <w:rsid w:val="001D70F3"/>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1D70F3"/>
    <w:rPr>
      <w:rFonts w:ascii="Segoe UI" w:hAnsi="Segoe UI" w:cs="Segoe UI"/>
      <w:sz w:val="18"/>
      <w:szCs w:val="18"/>
    </w:rPr>
  </w:style>
  <w:style w:type="character" w:customStyle="1" w:styleId="BalloonTextChar">
    <w:name w:val="Balloon Text Char"/>
    <w:basedOn w:val="DefaultParagraphFont"/>
    <w:link w:val="BalloonText"/>
    <w:uiPriority w:val="99"/>
    <w:rsid w:val="001D70F3"/>
    <w:rPr>
      <w:rFonts w:ascii="Segoe UI" w:hAnsi="Segoe UI" w:cs="Segoe UI"/>
      <w:sz w:val="18"/>
      <w:szCs w:val="18"/>
    </w:rPr>
  </w:style>
  <w:style w:type="character" w:customStyle="1" w:styleId="BoldUnderlineChar">
    <w:name w:val="Bold Underline Char"/>
    <w:locked/>
    <w:rsid w:val="001D70F3"/>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1D70F3"/>
    <w:rPr>
      <w:rFonts w:ascii="Times" w:hAnsi="Times"/>
      <w:b w:val="0"/>
      <w:bCs/>
      <w:sz w:val="20"/>
      <w:u w:val="single"/>
    </w:rPr>
  </w:style>
  <w:style w:type="paragraph" w:customStyle="1" w:styleId="Normaltag">
    <w:name w:val="Normal tag"/>
    <w:basedOn w:val="Normal"/>
    <w:link w:val="NormaltagChar"/>
    <w:qFormat/>
    <w:rsid w:val="001D70F3"/>
    <w:rPr>
      <w:b/>
      <w:sz w:val="24"/>
    </w:rPr>
  </w:style>
  <w:style w:type="character" w:customStyle="1" w:styleId="NormaltagChar">
    <w:name w:val="Normal tag Char"/>
    <w:link w:val="Normaltag"/>
    <w:locked/>
    <w:rsid w:val="001D70F3"/>
    <w:rPr>
      <w:rFonts w:ascii="Calibri" w:hAnsi="Calibri" w:cs="Calibri"/>
      <w:b/>
    </w:rPr>
  </w:style>
  <w:style w:type="character" w:customStyle="1" w:styleId="StyleBoldUnderline1">
    <w:name w:val="Style Bold Underline1"/>
    <w:basedOn w:val="DefaultParagraphFont"/>
    <w:rsid w:val="001D70F3"/>
    <w:rPr>
      <w:b w:val="0"/>
      <w:bCs/>
      <w:u w:val="single"/>
    </w:rPr>
  </w:style>
  <w:style w:type="character" w:customStyle="1" w:styleId="st">
    <w:name w:val="st"/>
    <w:rsid w:val="001D70F3"/>
  </w:style>
  <w:style w:type="character" w:customStyle="1" w:styleId="DebateUnderline">
    <w:name w:val="Debate Underline"/>
    <w:qFormat/>
    <w:rsid w:val="001D70F3"/>
    <w:rPr>
      <w:rFonts w:ascii="Times New Roman" w:hAnsi="Times New Roman"/>
      <w:sz w:val="20"/>
      <w:szCs w:val="24"/>
      <w:u w:val="thick"/>
    </w:rPr>
  </w:style>
  <w:style w:type="character" w:customStyle="1" w:styleId="Author-Date">
    <w:name w:val="Author-Date"/>
    <w:qFormat/>
    <w:rsid w:val="001D70F3"/>
    <w:rPr>
      <w:b/>
      <w:sz w:val="24"/>
      <w:szCs w:val="24"/>
    </w:rPr>
  </w:style>
  <w:style w:type="paragraph" w:customStyle="1" w:styleId="Cards">
    <w:name w:val="Cards"/>
    <w:next w:val="Normal"/>
    <w:link w:val="CardsChar"/>
    <w:qFormat/>
    <w:rsid w:val="001D70F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D70F3"/>
    <w:rPr>
      <w:rFonts w:ascii="Times New Roman" w:eastAsia="Times New Roman" w:hAnsi="Times New Roman" w:cs="Times New Roman"/>
      <w:sz w:val="20"/>
    </w:rPr>
  </w:style>
  <w:style w:type="paragraph" w:customStyle="1" w:styleId="Cardunderlining">
    <w:name w:val="Card underlining"/>
    <w:basedOn w:val="Normal"/>
    <w:qFormat/>
    <w:rsid w:val="001D70F3"/>
    <w:rPr>
      <w:u w:val="single"/>
    </w:rPr>
  </w:style>
  <w:style w:type="character" w:customStyle="1" w:styleId="NoformattingChar">
    <w:name w:val="No formatting Char"/>
    <w:rsid w:val="001D70F3"/>
    <w:rPr>
      <w:rFonts w:ascii="Times New Roman" w:hAnsi="Times New Roman"/>
      <w:b/>
      <w:sz w:val="24"/>
    </w:rPr>
  </w:style>
  <w:style w:type="paragraph" w:customStyle="1" w:styleId="Cardnon-underlined">
    <w:name w:val="Card non-underlined"/>
    <w:basedOn w:val="Normal"/>
    <w:link w:val="Cardnon-underlinedChar"/>
    <w:autoRedefine/>
    <w:qFormat/>
    <w:rsid w:val="001D70F3"/>
    <w:rPr>
      <w:szCs w:val="20"/>
    </w:rPr>
  </w:style>
  <w:style w:type="character" w:customStyle="1" w:styleId="SubtitleChar">
    <w:name w:val="Subtitle Char"/>
    <w:aliases w:val="Underlined card text Char"/>
    <w:link w:val="Subtitle"/>
    <w:uiPriority w:val="11"/>
    <w:rsid w:val="001D70F3"/>
    <w:rPr>
      <w:rFonts w:ascii="Times New Roman" w:eastAsia="Times New Roman" w:hAnsi="Times New Roman" w:cs="Times New Roman"/>
      <w:iCs/>
      <w:color w:val="000000"/>
      <w:spacing w:val="15"/>
      <w:u w:val="single"/>
    </w:rPr>
  </w:style>
  <w:style w:type="character" w:customStyle="1" w:styleId="firstchar">
    <w:name w:val="firstchar"/>
    <w:rsid w:val="001D70F3"/>
  </w:style>
  <w:style w:type="character" w:customStyle="1" w:styleId="Style8ptBold">
    <w:name w:val="Style 8 pt Bold"/>
    <w:basedOn w:val="DefaultParagraphFont"/>
    <w:rsid w:val="001D70F3"/>
    <w:rPr>
      <w:b w:val="0"/>
      <w:bCs/>
      <w:sz w:val="16"/>
    </w:rPr>
  </w:style>
  <w:style w:type="character" w:customStyle="1" w:styleId="term">
    <w:name w:val="term"/>
    <w:rsid w:val="001D70F3"/>
  </w:style>
  <w:style w:type="character" w:customStyle="1" w:styleId="cardChar">
    <w:name w:val="card Char"/>
    <w:aliases w:val="Bold Cite Char Char,Speed Cite Char"/>
    <w:basedOn w:val="DefaultParagraphFont"/>
    <w:uiPriority w:val="6"/>
    <w:rsid w:val="001D70F3"/>
    <w:rPr>
      <w:rFonts w:ascii="Calibri" w:eastAsia="Times New Roman" w:hAnsi="Calibri" w:cs="Calibri"/>
      <w:szCs w:val="20"/>
    </w:rPr>
  </w:style>
  <w:style w:type="character" w:customStyle="1" w:styleId="AuthorDate">
    <w:name w:val="Author Date"/>
    <w:rsid w:val="001D70F3"/>
    <w:rPr>
      <w:b/>
      <w:sz w:val="24"/>
      <w:u w:val="thick"/>
    </w:rPr>
  </w:style>
  <w:style w:type="character" w:customStyle="1" w:styleId="UnresolvedMention2">
    <w:name w:val="Unresolved Mention2"/>
    <w:basedOn w:val="DefaultParagraphFont"/>
    <w:uiPriority w:val="99"/>
    <w:rsid w:val="001D70F3"/>
    <w:rPr>
      <w:color w:val="605E5C"/>
      <w:shd w:val="clear" w:color="auto" w:fill="E1DFDD"/>
    </w:rPr>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qFormat/>
    <w:rsid w:val="001D70F3"/>
    <w:pPr>
      <w:tabs>
        <w:tab w:val="center" w:pos="4680"/>
        <w:tab w:val="right" w:pos="9360"/>
      </w:tabs>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qFormat/>
    <w:rsid w:val="001D70F3"/>
    <w:rPr>
      <w:rFonts w:ascii="Calibri" w:hAnsi="Calibri" w:cs="Calibri"/>
      <w:sz w:val="22"/>
    </w:rPr>
  </w:style>
  <w:style w:type="paragraph" w:styleId="Footer">
    <w:name w:val="footer"/>
    <w:basedOn w:val="Normal"/>
    <w:link w:val="FooterChar"/>
    <w:uiPriority w:val="99"/>
    <w:rsid w:val="001D70F3"/>
    <w:pPr>
      <w:tabs>
        <w:tab w:val="center" w:pos="4680"/>
        <w:tab w:val="right" w:pos="9360"/>
      </w:tabs>
    </w:pPr>
  </w:style>
  <w:style w:type="character" w:customStyle="1" w:styleId="FooterChar">
    <w:name w:val="Footer Char"/>
    <w:basedOn w:val="DefaultParagraphFont"/>
    <w:link w:val="Footer"/>
    <w:uiPriority w:val="99"/>
    <w:rsid w:val="001D70F3"/>
    <w:rPr>
      <w:rFonts w:ascii="Calibri" w:hAnsi="Calibri" w:cs="Calibri"/>
      <w:sz w:val="22"/>
    </w:rPr>
  </w:style>
  <w:style w:type="character" w:customStyle="1" w:styleId="CommentTextChar">
    <w:name w:val="Comment Text Char"/>
    <w:basedOn w:val="DefaultParagraphFont"/>
    <w:link w:val="CommentText"/>
    <w:uiPriority w:val="99"/>
    <w:rsid w:val="001D70F3"/>
    <w:rPr>
      <w:rFonts w:ascii="Calibri" w:hAnsi="Calibri" w:cs="Calibri"/>
      <w:szCs w:val="20"/>
    </w:rPr>
  </w:style>
  <w:style w:type="paragraph" w:styleId="CommentText">
    <w:name w:val="annotation text"/>
    <w:basedOn w:val="Normal"/>
    <w:link w:val="CommentTextChar"/>
    <w:uiPriority w:val="99"/>
    <w:unhideWhenUsed/>
    <w:rsid w:val="001D70F3"/>
    <w:rPr>
      <w:sz w:val="24"/>
      <w:szCs w:val="20"/>
    </w:rPr>
  </w:style>
  <w:style w:type="character" w:customStyle="1" w:styleId="CommentTextChar1">
    <w:name w:val="Comment Text Char1"/>
    <w:basedOn w:val="DefaultParagraphFont"/>
    <w:uiPriority w:val="99"/>
    <w:rsid w:val="001D70F3"/>
    <w:rPr>
      <w:rFonts w:ascii="Calibri" w:hAnsi="Calibri" w:cs="Calibri"/>
      <w:sz w:val="20"/>
      <w:szCs w:val="20"/>
    </w:rPr>
  </w:style>
  <w:style w:type="character" w:customStyle="1" w:styleId="BalloonTextChar1">
    <w:name w:val="Balloon Text Char1"/>
    <w:basedOn w:val="DefaultParagraphFont"/>
    <w:uiPriority w:val="99"/>
    <w:rsid w:val="001D70F3"/>
    <w:rPr>
      <w:rFonts w:ascii="Times New Roman" w:hAnsi="Times New Roman" w:cs="Times New Roman"/>
      <w:sz w:val="18"/>
      <w:szCs w:val="18"/>
    </w:rPr>
  </w:style>
  <w:style w:type="character" w:customStyle="1" w:styleId="Emphasis2">
    <w:name w:val="Emphasis2"/>
    <w:basedOn w:val="DefaultParagraphFont"/>
    <w:rsid w:val="001D70F3"/>
    <w:rPr>
      <w:rFonts w:ascii="Franklin Gothic Heavy" w:hAnsi="Franklin Gothic Heavy" w:hint="default"/>
      <w:iCs/>
      <w:u w:val="single"/>
    </w:rPr>
  </w:style>
  <w:style w:type="paragraph" w:customStyle="1" w:styleId="Nothing">
    <w:name w:val="Nothing"/>
    <w:link w:val="NothingChar"/>
    <w:qFormat/>
    <w:rsid w:val="001D70F3"/>
    <w:pPr>
      <w:jc w:val="both"/>
    </w:pPr>
    <w:rPr>
      <w:rFonts w:ascii="Times New Roman" w:eastAsia="Times New Roman" w:hAnsi="Times New Roman" w:cs="Times New Roman"/>
      <w:sz w:val="20"/>
    </w:rPr>
  </w:style>
  <w:style w:type="character" w:customStyle="1" w:styleId="CardsChar1">
    <w:name w:val="Cards Char1"/>
    <w:rsid w:val="001D70F3"/>
    <w:rPr>
      <w:rFonts w:ascii="Times New Roman" w:eastAsia="Times New Roman" w:hAnsi="Times New Roman" w:cs="Times New Roman"/>
      <w:sz w:val="20"/>
      <w:szCs w:val="24"/>
    </w:rPr>
  </w:style>
  <w:style w:type="character" w:customStyle="1" w:styleId="null">
    <w:name w:val="null"/>
    <w:basedOn w:val="DefaultParagraphFont"/>
    <w:rsid w:val="001D70F3"/>
  </w:style>
  <w:style w:type="paragraph" w:customStyle="1" w:styleId="RainwithanA">
    <w:name w:val="Rain with an A"/>
    <w:basedOn w:val="Normal"/>
    <w:link w:val="RainwithanAChar"/>
    <w:uiPriority w:val="4"/>
    <w:qFormat/>
    <w:rsid w:val="001D70F3"/>
    <w:pPr>
      <w:outlineLvl w:val="3"/>
    </w:pPr>
    <w:rPr>
      <w:b/>
      <w:sz w:val="26"/>
    </w:rPr>
  </w:style>
  <w:style w:type="character" w:customStyle="1" w:styleId="RainwithanAChar">
    <w:name w:val="Rain with an A Char"/>
    <w:basedOn w:val="DefaultParagraphFont"/>
    <w:link w:val="RainwithanA"/>
    <w:uiPriority w:val="4"/>
    <w:rsid w:val="001D70F3"/>
    <w:rPr>
      <w:rFonts w:ascii="Calibri" w:hAnsi="Calibri" w:cs="Calibri"/>
      <w:b/>
      <w:sz w:val="26"/>
    </w:rPr>
  </w:style>
  <w:style w:type="character" w:customStyle="1" w:styleId="u-custom-list-number">
    <w:name w:val="u-custom-list-number"/>
    <w:basedOn w:val="DefaultParagraphFont"/>
    <w:rsid w:val="001D70F3"/>
  </w:style>
  <w:style w:type="character" w:customStyle="1" w:styleId="NothingChar">
    <w:name w:val="Nothing Char"/>
    <w:link w:val="Nothing"/>
    <w:rsid w:val="001D70F3"/>
    <w:rPr>
      <w:rFonts w:ascii="Times New Roman" w:eastAsia="Times New Roman" w:hAnsi="Times New Roman" w:cs="Times New Roman"/>
      <w:sz w:val="20"/>
    </w:rPr>
  </w:style>
  <w:style w:type="character" w:customStyle="1" w:styleId="CitesChar2">
    <w:name w:val="Cites Char2"/>
    <w:rsid w:val="001D70F3"/>
    <w:rPr>
      <w:rFonts w:ascii="Arial" w:eastAsia="Calibri" w:hAnsi="Arial" w:cs="Calibri"/>
      <w:b/>
      <w:bCs/>
      <w:szCs w:val="20"/>
      <w:lang w:val="x-none" w:eastAsia="x-none"/>
    </w:rPr>
  </w:style>
  <w:style w:type="paragraph" w:customStyle="1" w:styleId="generic-articlebody">
    <w:name w:val="generic-article__body"/>
    <w:basedOn w:val="Normal"/>
    <w:uiPriority w:val="99"/>
    <w:qFormat/>
    <w:rsid w:val="001D70F3"/>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1D70F3"/>
  </w:style>
  <w:style w:type="paragraph" w:customStyle="1" w:styleId="t-body-text">
    <w:name w:val="t-body-text"/>
    <w:basedOn w:val="Normal"/>
    <w:rsid w:val="001D70F3"/>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1D70F3"/>
    <w:pPr>
      <w:spacing w:before="100" w:beforeAutospacing="1" w:after="100" w:afterAutospacing="1"/>
    </w:pPr>
    <w:rPr>
      <w:rFonts w:eastAsia="Times New Roman"/>
      <w:sz w:val="24"/>
    </w:rPr>
  </w:style>
  <w:style w:type="paragraph" w:customStyle="1" w:styleId="p-text">
    <w:name w:val="p-text"/>
    <w:basedOn w:val="Normal"/>
    <w:qFormat/>
    <w:rsid w:val="001D70F3"/>
    <w:pPr>
      <w:spacing w:before="100" w:beforeAutospacing="1" w:after="100" w:afterAutospacing="1"/>
    </w:pPr>
    <w:rPr>
      <w:rFonts w:eastAsia="Times New Roman"/>
      <w:sz w:val="24"/>
    </w:rPr>
  </w:style>
  <w:style w:type="paragraph" w:customStyle="1" w:styleId="Emphasis0">
    <w:name w:val="!!_Emphasis"/>
    <w:basedOn w:val="Normal"/>
    <w:uiPriority w:val="7"/>
    <w:qFormat/>
    <w:rsid w:val="001D70F3"/>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1D70F3"/>
    <w:rPr>
      <w:rFonts w:ascii="Arial" w:hAnsi="Arial"/>
      <w:b/>
      <w:sz w:val="20"/>
      <w:u w:val="single"/>
      <w:bdr w:val="single" w:sz="8" w:space="0" w:color="auto"/>
    </w:rPr>
  </w:style>
  <w:style w:type="paragraph" w:customStyle="1" w:styleId="MB">
    <w:name w:val="!!_MB"/>
    <w:basedOn w:val="Normal"/>
    <w:link w:val="MBChar"/>
    <w:qFormat/>
    <w:rsid w:val="001D70F3"/>
    <w:rPr>
      <w:rFonts w:eastAsia="Calibri"/>
      <w:b/>
      <w:color w:val="002060"/>
      <w:sz w:val="28"/>
    </w:rPr>
  </w:style>
  <w:style w:type="character" w:customStyle="1" w:styleId="MBChar">
    <w:name w:val="!!_MB Char"/>
    <w:basedOn w:val="DefaultParagraphFont"/>
    <w:link w:val="MB"/>
    <w:rsid w:val="001D70F3"/>
    <w:rPr>
      <w:rFonts w:ascii="Calibri" w:eastAsia="Calibri" w:hAnsi="Calibri" w:cs="Calibri"/>
      <w:b/>
      <w:color w:val="002060"/>
      <w:sz w:val="28"/>
    </w:rPr>
  </w:style>
  <w:style w:type="paragraph" w:customStyle="1" w:styleId="DebateUnderline0">
    <w:name w:val="DebateUnderline"/>
    <w:basedOn w:val="Normal"/>
    <w:link w:val="DebateUnderlineChar"/>
    <w:qFormat/>
    <w:rsid w:val="001D70F3"/>
    <w:pPr>
      <w:spacing w:line="276" w:lineRule="auto"/>
    </w:pPr>
    <w:rPr>
      <w:rFonts w:eastAsia="Calibri"/>
      <w:sz w:val="24"/>
      <w:u w:val="single"/>
    </w:rPr>
  </w:style>
  <w:style w:type="paragraph" w:customStyle="1" w:styleId="DebateEmphasis">
    <w:name w:val="DebateEmphasis"/>
    <w:basedOn w:val="DebateUnderline0"/>
    <w:link w:val="DebateEmphasisChar"/>
    <w:qFormat/>
    <w:rsid w:val="001D70F3"/>
    <w:rPr>
      <w:b/>
    </w:rPr>
  </w:style>
  <w:style w:type="character" w:customStyle="1" w:styleId="DebateUnderlineChar">
    <w:name w:val="DebateUnderline Char"/>
    <w:basedOn w:val="DefaultParagraphFont"/>
    <w:link w:val="DebateUnderline0"/>
    <w:rsid w:val="001D70F3"/>
    <w:rPr>
      <w:rFonts w:ascii="Calibri" w:eastAsia="Calibri" w:hAnsi="Calibri" w:cs="Calibri"/>
      <w:u w:val="single"/>
    </w:rPr>
  </w:style>
  <w:style w:type="character" w:customStyle="1" w:styleId="DebateEmphasisChar">
    <w:name w:val="DebateEmphasis Char"/>
    <w:basedOn w:val="DebateUnderlineChar"/>
    <w:link w:val="DebateEmphasis"/>
    <w:rsid w:val="001D70F3"/>
    <w:rPr>
      <w:rFonts w:ascii="Calibri" w:eastAsia="Calibri" w:hAnsi="Calibri" w:cs="Calibri"/>
      <w:b/>
      <w:u w:val="single"/>
    </w:rPr>
  </w:style>
  <w:style w:type="character" w:customStyle="1" w:styleId="MicrotextChar">
    <w:name w:val="Microtext Char"/>
    <w:basedOn w:val="DefaultParagraphFont"/>
    <w:link w:val="Microtext"/>
    <w:rsid w:val="001D70F3"/>
    <w:rPr>
      <w:rFonts w:ascii="Cambria" w:eastAsia="Cambria" w:hAnsi="Cambria" w:cs="Times New Roman"/>
      <w:sz w:val="12"/>
    </w:rPr>
  </w:style>
  <w:style w:type="paragraph" w:customStyle="1" w:styleId="BreakTag">
    <w:name w:val="Break Tag"/>
    <w:basedOn w:val="Normal"/>
    <w:autoRedefine/>
    <w:uiPriority w:val="4"/>
    <w:qFormat/>
    <w:rsid w:val="001D70F3"/>
    <w:pPr>
      <w:spacing w:before="240"/>
      <w:contextualSpacing/>
    </w:pPr>
    <w:rPr>
      <w:rFonts w:ascii="Arial" w:hAnsi="Arial" w:cs="Arial"/>
      <w:b/>
      <w:sz w:val="26"/>
    </w:rPr>
  </w:style>
  <w:style w:type="paragraph" w:customStyle="1" w:styleId="BreakBlock">
    <w:name w:val="Break Block"/>
    <w:basedOn w:val="Normal"/>
    <w:link w:val="BreakBlockChar"/>
    <w:autoRedefine/>
    <w:qFormat/>
    <w:rsid w:val="001D70F3"/>
    <w:pPr>
      <w:spacing w:before="240"/>
      <w:contextualSpacing/>
      <w:jc w:val="center"/>
    </w:pPr>
    <w:rPr>
      <w:rFonts w:ascii="Arial Bold" w:hAnsi="Arial Bold" w:cs="Arial"/>
      <w:b/>
      <w:caps/>
      <w:sz w:val="32"/>
      <w:u w:val="single"/>
    </w:rPr>
  </w:style>
  <w:style w:type="character" w:customStyle="1" w:styleId="BreakBlockChar">
    <w:name w:val="Break Block Char"/>
    <w:basedOn w:val="DefaultParagraphFont"/>
    <w:link w:val="BreakBlock"/>
    <w:rsid w:val="001D70F3"/>
    <w:rPr>
      <w:rFonts w:ascii="Arial Bold" w:hAnsi="Arial Bold" w:cs="Arial"/>
      <w:b/>
      <w:caps/>
      <w:sz w:val="32"/>
      <w:u w:val="single"/>
    </w:rPr>
  </w:style>
  <w:style w:type="character" w:customStyle="1" w:styleId="Mention1">
    <w:name w:val="Mention1"/>
    <w:basedOn w:val="DefaultParagraphFont"/>
    <w:uiPriority w:val="99"/>
    <w:semiHidden/>
    <w:unhideWhenUsed/>
    <w:rsid w:val="001D70F3"/>
    <w:rPr>
      <w:color w:val="2B579A"/>
      <w:shd w:val="clear" w:color="auto" w:fill="E6E6E6"/>
    </w:rPr>
  </w:style>
  <w:style w:type="character" w:customStyle="1" w:styleId="m4841727538114946087gmail-styleunderline">
    <w:name w:val="m_4841727538114946087gmail-styleunderline"/>
    <w:basedOn w:val="DefaultParagraphFont"/>
    <w:rsid w:val="001D70F3"/>
  </w:style>
  <w:style w:type="paragraph" w:customStyle="1" w:styleId="evidencetext">
    <w:name w:val="evidence text"/>
    <w:basedOn w:val="Normal"/>
    <w:link w:val="evidencetextChar1"/>
    <w:uiPriority w:val="99"/>
    <w:qFormat/>
    <w:rsid w:val="001D70F3"/>
    <w:pPr>
      <w:ind w:left="432" w:right="432"/>
      <w:contextualSpacing/>
    </w:pPr>
    <w:rPr>
      <w:rFonts w:ascii="Arial" w:hAnsi="Arial" w:cs="Arial"/>
      <w:color w:val="000000"/>
      <w:lang w:val="x-none" w:eastAsia="x-none"/>
    </w:rPr>
  </w:style>
  <w:style w:type="character" w:customStyle="1" w:styleId="evidencetextChar1">
    <w:name w:val="evidence text Char1"/>
    <w:link w:val="evidencetext"/>
    <w:uiPriority w:val="99"/>
    <w:rsid w:val="001D70F3"/>
    <w:rPr>
      <w:rFonts w:ascii="Arial" w:hAnsi="Arial" w:cs="Arial"/>
      <w:color w:val="000000"/>
      <w:sz w:val="22"/>
      <w:lang w:val="x-none" w:eastAsia="x-none"/>
    </w:rPr>
  </w:style>
  <w:style w:type="paragraph" w:customStyle="1" w:styleId="Style4">
    <w:name w:val="Style4"/>
    <w:basedOn w:val="Normal"/>
    <w:link w:val="Style4Char"/>
    <w:qFormat/>
    <w:rsid w:val="001D70F3"/>
    <w:pPr>
      <w:contextualSpacing/>
    </w:pPr>
    <w:rPr>
      <w:rFonts w:ascii="Arial" w:eastAsia="Times New Roman" w:hAnsi="Arial" w:cs="Arial"/>
      <w:u w:val="single"/>
    </w:rPr>
  </w:style>
  <w:style w:type="character" w:customStyle="1" w:styleId="Style4Char">
    <w:name w:val="Style4 Char"/>
    <w:link w:val="Style4"/>
    <w:rsid w:val="001D70F3"/>
    <w:rPr>
      <w:rFonts w:ascii="Arial" w:eastAsia="Times New Roman" w:hAnsi="Arial" w:cs="Arial"/>
      <w:sz w:val="22"/>
      <w:u w:val="single"/>
    </w:rPr>
  </w:style>
  <w:style w:type="character" w:customStyle="1" w:styleId="Style1Char">
    <w:name w:val="Style1 Char"/>
    <w:rsid w:val="001D70F3"/>
    <w:rPr>
      <w:rFonts w:ascii="Times New Roman" w:eastAsia="SimSun" w:hAnsi="Times New Roman" w:cs="Times New Roman"/>
      <w:sz w:val="20"/>
      <w:szCs w:val="24"/>
      <w:u w:val="single"/>
      <w:lang w:eastAsia="zh-CN"/>
    </w:rPr>
  </w:style>
  <w:style w:type="character" w:customStyle="1" w:styleId="Styleunderline11pt">
    <w:name w:val="Style underline + 11 pt"/>
    <w:rsid w:val="001D70F3"/>
    <w:rPr>
      <w:rFonts w:ascii="Times New Roman" w:hAnsi="Times New Roman"/>
      <w:sz w:val="20"/>
      <w:u w:val="single"/>
    </w:rPr>
  </w:style>
  <w:style w:type="paragraph" w:customStyle="1" w:styleId="Stylecard11pt">
    <w:name w:val="Style card + 11 pt"/>
    <w:basedOn w:val="Normal"/>
    <w:link w:val="Stylecard11ptChar"/>
    <w:qFormat/>
    <w:rsid w:val="001D70F3"/>
    <w:pPr>
      <w:ind w:left="288" w:right="288"/>
      <w:contextualSpacing/>
    </w:pPr>
    <w:rPr>
      <w:rFonts w:eastAsia="SimSun" w:cs="Arial"/>
      <w:lang w:eastAsia="zh-CN"/>
    </w:rPr>
  </w:style>
  <w:style w:type="character" w:customStyle="1" w:styleId="Stylecard11ptChar">
    <w:name w:val="Style card + 11 pt Char"/>
    <w:link w:val="Stylecard11pt"/>
    <w:rsid w:val="001D70F3"/>
    <w:rPr>
      <w:rFonts w:ascii="Calibri" w:eastAsia="SimSun" w:hAnsi="Calibri" w:cs="Arial"/>
      <w:sz w:val="22"/>
      <w:lang w:eastAsia="zh-CN"/>
    </w:rPr>
  </w:style>
  <w:style w:type="paragraph" w:customStyle="1" w:styleId="Minimize">
    <w:name w:val="Minimize"/>
    <w:basedOn w:val="Normal"/>
    <w:next w:val="Normal"/>
    <w:link w:val="MinimizeChar"/>
    <w:qFormat/>
    <w:rsid w:val="001D70F3"/>
    <w:pPr>
      <w:widowControl w:val="0"/>
      <w:autoSpaceDE w:val="0"/>
      <w:autoSpaceDN w:val="0"/>
      <w:adjustRightInd w:val="0"/>
      <w:spacing w:after="200" w:line="276" w:lineRule="auto"/>
      <w:ind w:left="288" w:right="288"/>
      <w:contextualSpacing/>
    </w:pPr>
    <w:rPr>
      <w:rFonts w:cs="Arial"/>
      <w:color w:val="000000"/>
      <w:sz w:val="12"/>
      <w:szCs w:val="20"/>
    </w:rPr>
  </w:style>
  <w:style w:type="character" w:customStyle="1" w:styleId="MinimizeChar">
    <w:name w:val="Minimize Char"/>
    <w:link w:val="Minimize"/>
    <w:rsid w:val="001D70F3"/>
    <w:rPr>
      <w:rFonts w:ascii="Calibri" w:hAnsi="Calibri" w:cs="Arial"/>
      <w:color w:val="000000"/>
      <w:sz w:val="12"/>
      <w:szCs w:val="20"/>
    </w:rPr>
  </w:style>
  <w:style w:type="character" w:customStyle="1" w:styleId="byline">
    <w:name w:val="byline"/>
    <w:basedOn w:val="DefaultParagraphFont"/>
    <w:rsid w:val="001D70F3"/>
  </w:style>
  <w:style w:type="paragraph" w:customStyle="1" w:styleId="StyleStyle411pt">
    <w:name w:val="Style Style4 + 11 pt"/>
    <w:basedOn w:val="Normal"/>
    <w:link w:val="StyleStyle411ptChar"/>
    <w:qFormat/>
    <w:rsid w:val="001D70F3"/>
    <w:pPr>
      <w:spacing w:after="200" w:line="276" w:lineRule="auto"/>
      <w:contextualSpacing/>
    </w:pPr>
    <w:rPr>
      <w:rFonts w:ascii="Arial" w:eastAsia="Times New Roman" w:hAnsi="Arial" w:cs="Arial"/>
      <w:u w:val="single"/>
    </w:rPr>
  </w:style>
  <w:style w:type="character" w:customStyle="1" w:styleId="StyleStyle411ptChar">
    <w:name w:val="Style Style4 + 11 pt Char"/>
    <w:basedOn w:val="DefaultParagraphFont"/>
    <w:link w:val="StyleStyle411pt"/>
    <w:rsid w:val="001D70F3"/>
    <w:rPr>
      <w:rFonts w:ascii="Arial" w:eastAsia="Times New Roman" w:hAnsi="Arial" w:cs="Arial"/>
      <w:sz w:val="22"/>
      <w:u w:val="single"/>
    </w:rPr>
  </w:style>
  <w:style w:type="character" w:customStyle="1" w:styleId="Style11ptUnderline">
    <w:name w:val="Style 11 pt Underline"/>
    <w:rsid w:val="001D70F3"/>
    <w:rPr>
      <w:sz w:val="20"/>
      <w:u w:val="single"/>
    </w:rPr>
  </w:style>
  <w:style w:type="character" w:customStyle="1" w:styleId="Style11ptBoldUnderline">
    <w:name w:val="Style 11 pt Bold Underline"/>
    <w:rsid w:val="001D70F3"/>
    <w:rPr>
      <w:b/>
      <w:bCs/>
      <w:sz w:val="20"/>
      <w:u w:val="single"/>
    </w:rPr>
  </w:style>
  <w:style w:type="character" w:customStyle="1" w:styleId="Style11pt">
    <w:name w:val="Style 11 pt"/>
    <w:rsid w:val="001D70F3"/>
    <w:rPr>
      <w:sz w:val="20"/>
    </w:rPr>
  </w:style>
  <w:style w:type="paragraph" w:customStyle="1" w:styleId="StyleStyle411ptBold">
    <w:name w:val="Style Style4 + 11 pt Bold"/>
    <w:basedOn w:val="Normal"/>
    <w:link w:val="StyleStyle411ptBoldChar"/>
    <w:qFormat/>
    <w:rsid w:val="001D70F3"/>
    <w:pPr>
      <w:contextualSpacing/>
    </w:pPr>
    <w:rPr>
      <w:rFonts w:ascii="Arial" w:eastAsia="Times New Roman" w:hAnsi="Arial" w:cs="Arial"/>
      <w:b/>
      <w:bCs/>
      <w:u w:val="single"/>
    </w:rPr>
  </w:style>
  <w:style w:type="character" w:customStyle="1" w:styleId="StyleStyle411ptBoldChar">
    <w:name w:val="Style Style4 + 11 pt Bold Char"/>
    <w:basedOn w:val="DefaultParagraphFont"/>
    <w:link w:val="StyleStyle411ptBold"/>
    <w:rsid w:val="001D70F3"/>
    <w:rPr>
      <w:rFonts w:ascii="Arial" w:eastAsia="Times New Roman" w:hAnsi="Arial" w:cs="Arial"/>
      <w:b/>
      <w:bCs/>
      <w:sz w:val="22"/>
      <w:u w:val="single"/>
    </w:rPr>
  </w:style>
  <w:style w:type="paragraph" w:customStyle="1" w:styleId="BlockTitle">
    <w:name w:val="Block Title"/>
    <w:basedOn w:val="Normal"/>
    <w:next w:val="Normal"/>
    <w:uiPriority w:val="99"/>
    <w:qFormat/>
    <w:rsid w:val="001D70F3"/>
    <w:pPr>
      <w:spacing w:after="120"/>
      <w:contextualSpacing/>
      <w:jc w:val="center"/>
      <w:outlineLvl w:val="0"/>
    </w:pPr>
    <w:rPr>
      <w:rFonts w:ascii="Arial" w:eastAsia="Times New Roman" w:hAnsi="Arial" w:cs="Arial"/>
      <w:b/>
      <w:sz w:val="32"/>
      <w:szCs w:val="20"/>
      <w:u w:val="single"/>
    </w:rPr>
  </w:style>
  <w:style w:type="character" w:customStyle="1" w:styleId="pmterms1">
    <w:name w:val="pmterms1"/>
    <w:basedOn w:val="DefaultParagraphFont"/>
    <w:rsid w:val="001D70F3"/>
  </w:style>
  <w:style w:type="character" w:customStyle="1" w:styleId="hilite1">
    <w:name w:val="hilite1"/>
    <w:basedOn w:val="DefaultParagraphFont"/>
    <w:rsid w:val="001D70F3"/>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D70F3"/>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D70F3"/>
    <w:rPr>
      <w:rFonts w:ascii="Times New Roman" w:eastAsia="Malgun Gothic" w:hAnsi="Times New Roman" w:cs="Times New Roman"/>
      <w:sz w:val="21"/>
      <w:u w:val="single"/>
    </w:rPr>
  </w:style>
  <w:style w:type="character" w:customStyle="1" w:styleId="blue">
    <w:name w:val="blue"/>
    <w:basedOn w:val="DefaultParagraphFont"/>
    <w:rsid w:val="001D70F3"/>
    <w:rPr>
      <w:rFonts w:cs="Times New Roman"/>
    </w:rPr>
  </w:style>
  <w:style w:type="paragraph" w:customStyle="1" w:styleId="cites0">
    <w:name w:val="cites"/>
    <w:link w:val="Heading1Char3"/>
    <w:autoRedefine/>
    <w:qFormat/>
    <w:rsid w:val="001D70F3"/>
    <w:pPr>
      <w:contextualSpacing/>
    </w:pPr>
    <w:rPr>
      <w:rFonts w:ascii="Times New Roman" w:eastAsia="Malgun Gothic" w:hAnsi="Times New Roman" w:cs="Times New Roman"/>
      <w:b/>
      <w:u w:val="single"/>
    </w:rPr>
  </w:style>
  <w:style w:type="character" w:customStyle="1" w:styleId="Heading1Char3">
    <w:name w:val="Heading 1 Char3"/>
    <w:aliases w:val="Heading 1 Char1 Char1,Heading 1 - block Char,Heading 1 Char Char Char1,Heading 1 Char1 Char Char1"/>
    <w:basedOn w:val="DefaultParagraphFont"/>
    <w:link w:val="cites0"/>
    <w:rsid w:val="001D70F3"/>
    <w:rPr>
      <w:rFonts w:ascii="Times New Roman" w:eastAsia="Malgun Gothic" w:hAnsi="Times New Roman" w:cs="Times New Roman"/>
      <w:b/>
      <w:u w:val="single"/>
    </w:rPr>
  </w:style>
  <w:style w:type="paragraph" w:customStyle="1" w:styleId="tiny">
    <w:name w:val="tiny"/>
    <w:next w:val="Normal"/>
    <w:link w:val="tinyChar"/>
    <w:autoRedefine/>
    <w:qFormat/>
    <w:rsid w:val="001D70F3"/>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D70F3"/>
    <w:rPr>
      <w:rFonts w:ascii="Times New Roman" w:eastAsia="Malgun Gothic" w:hAnsi="Times New Roman" w:cs="Times New Roman"/>
      <w:sz w:val="12"/>
    </w:rPr>
  </w:style>
  <w:style w:type="character" w:styleId="PageNumber">
    <w:name w:val="page number"/>
    <w:aliases w:val="card ununderlined"/>
    <w:basedOn w:val="DefaultParagraphFont"/>
    <w:uiPriority w:val="99"/>
    <w:rsid w:val="001D70F3"/>
  </w:style>
  <w:style w:type="paragraph" w:customStyle="1" w:styleId="BlockTitle2">
    <w:name w:val="Block Title2"/>
    <w:basedOn w:val="Normal"/>
    <w:next w:val="Normal"/>
    <w:link w:val="BlockTitle2Char"/>
    <w:uiPriority w:val="99"/>
    <w:qFormat/>
    <w:rsid w:val="001D70F3"/>
    <w:pPr>
      <w:spacing w:after="240"/>
      <w:contextualSpacing/>
      <w:jc w:val="center"/>
    </w:pPr>
    <w:rPr>
      <w:rFonts w:ascii="Arial" w:eastAsia="Times New Roman" w:hAnsi="Arial" w:cs="Arial"/>
      <w:b/>
      <w:sz w:val="32"/>
      <w:u w:val="single"/>
      <w:lang w:bidi="en-US"/>
    </w:rPr>
  </w:style>
  <w:style w:type="paragraph" w:styleId="TOC1">
    <w:name w:val="toc 1"/>
    <w:aliases w:val="good index,Index Basic"/>
    <w:basedOn w:val="Normal"/>
    <w:next w:val="Normal"/>
    <w:autoRedefine/>
    <w:uiPriority w:val="39"/>
    <w:qFormat/>
    <w:rsid w:val="001D70F3"/>
    <w:pPr>
      <w:spacing w:before="120" w:after="120"/>
      <w:contextualSpacing/>
    </w:pPr>
    <w:rPr>
      <w:rFonts w:ascii="Arial" w:eastAsia="Times New Roman" w:hAnsi="Arial" w:cs="Arial"/>
      <w:b/>
      <w:u w:val="single"/>
      <w:lang w:bidi="en-US"/>
    </w:rPr>
  </w:style>
  <w:style w:type="paragraph" w:styleId="TOC9">
    <w:name w:val="toc 9"/>
    <w:basedOn w:val="Normal"/>
    <w:next w:val="Normal"/>
    <w:autoRedefine/>
    <w:uiPriority w:val="39"/>
    <w:rsid w:val="001D70F3"/>
    <w:pPr>
      <w:ind w:left="1600"/>
      <w:contextualSpacing/>
    </w:pPr>
    <w:rPr>
      <w:rFonts w:ascii="Arial" w:eastAsia="Times New Roman" w:hAnsi="Arial" w:cs="Arial"/>
      <w:lang w:bidi="en-US"/>
    </w:rPr>
  </w:style>
  <w:style w:type="paragraph" w:customStyle="1" w:styleId="TxBrp1">
    <w:name w:val="TxBr_p1"/>
    <w:basedOn w:val="Normal"/>
    <w:uiPriority w:val="99"/>
    <w:qFormat/>
    <w:rsid w:val="001D70F3"/>
    <w:pPr>
      <w:tabs>
        <w:tab w:val="left" w:pos="204"/>
      </w:tabs>
      <w:autoSpaceDE w:val="0"/>
      <w:autoSpaceDN w:val="0"/>
      <w:adjustRightInd w:val="0"/>
      <w:spacing w:line="272" w:lineRule="atLeast"/>
      <w:contextualSpacing/>
      <w:jc w:val="both"/>
    </w:pPr>
    <w:rPr>
      <w:rFonts w:ascii="Arial" w:eastAsia="Times New Roman" w:hAnsi="Arial" w:cs="Arial"/>
      <w:lang w:bidi="en-US"/>
    </w:rPr>
  </w:style>
  <w:style w:type="paragraph" w:customStyle="1" w:styleId="fullstory">
    <w:name w:val="fullstory"/>
    <w:basedOn w:val="Normal"/>
    <w:uiPriority w:val="99"/>
    <w:qFormat/>
    <w:rsid w:val="001D70F3"/>
    <w:pPr>
      <w:spacing w:before="100" w:beforeAutospacing="1" w:after="100" w:afterAutospacing="1"/>
      <w:contextualSpacing/>
    </w:pPr>
    <w:rPr>
      <w:rFonts w:ascii="Arial" w:eastAsia="Times New Roman" w:hAnsi="Arial" w:cs="Arial"/>
      <w:lang w:bidi="en-US"/>
    </w:rPr>
  </w:style>
  <w:style w:type="character" w:customStyle="1" w:styleId="standardcontent">
    <w:name w:val="standardcontent"/>
    <w:basedOn w:val="DefaultParagraphFont"/>
    <w:rsid w:val="001D70F3"/>
  </w:style>
  <w:style w:type="paragraph" w:customStyle="1" w:styleId="hat">
    <w:name w:val="hat"/>
    <w:basedOn w:val="Normal"/>
    <w:next w:val="Normal"/>
    <w:link w:val="hatChar"/>
    <w:qFormat/>
    <w:rsid w:val="001D70F3"/>
    <w:pPr>
      <w:spacing w:before="240" w:after="240"/>
      <w:contextualSpacing/>
      <w:jc w:val="center"/>
      <w:outlineLvl w:val="0"/>
    </w:pPr>
    <w:rPr>
      <w:rFonts w:ascii="Arial" w:eastAsia="Times New Roman" w:hAnsi="Arial" w:cs="Arial"/>
      <w:b/>
      <w:bCs/>
      <w:sz w:val="32"/>
      <w:u w:val="single"/>
      <w:lang w:bidi="en-US"/>
    </w:rPr>
  </w:style>
  <w:style w:type="character" w:customStyle="1" w:styleId="storyby">
    <w:name w:val="storyby"/>
    <w:basedOn w:val="DefaultParagraphFont"/>
    <w:rsid w:val="001D70F3"/>
  </w:style>
  <w:style w:type="paragraph" w:customStyle="1" w:styleId="HotRouteChar">
    <w:name w:val="Hot Route! Char"/>
    <w:basedOn w:val="Normal"/>
    <w:uiPriority w:val="99"/>
    <w:qFormat/>
    <w:rsid w:val="001D70F3"/>
    <w:pPr>
      <w:ind w:left="144"/>
      <w:contextualSpacing/>
    </w:pPr>
    <w:rPr>
      <w:rFonts w:ascii="Arial" w:eastAsia="Times New Roman" w:hAnsi="Arial" w:cs="Arial"/>
      <w:lang w:bidi="en-US"/>
    </w:rPr>
  </w:style>
  <w:style w:type="paragraph" w:customStyle="1" w:styleId="Default">
    <w:name w:val="Default"/>
    <w:uiPriority w:val="99"/>
    <w:qFormat/>
    <w:rsid w:val="001D70F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D70F3"/>
    <w:rPr>
      <w:rFonts w:ascii="Cambria" w:hAnsi="Cambria" w:cs="Times New Roman"/>
      <w:b/>
      <w:bCs/>
      <w:sz w:val="26"/>
      <w:szCs w:val="26"/>
    </w:rPr>
  </w:style>
  <w:style w:type="character" w:customStyle="1" w:styleId="UnderliningChar">
    <w:name w:val="Underlining Char"/>
    <w:basedOn w:val="DefaultParagraphFont"/>
    <w:link w:val="Underlining"/>
    <w:uiPriority w:val="99"/>
    <w:rsid w:val="001D70F3"/>
    <w:rPr>
      <w:rFonts w:ascii="Arial Narrow" w:hAnsi="Arial Narrow" w:cs="Times New Roman"/>
      <w:u w:val="single"/>
    </w:rPr>
  </w:style>
  <w:style w:type="character" w:customStyle="1" w:styleId="CardCharChar1">
    <w:name w:val="Card Char Char1"/>
    <w:basedOn w:val="DefaultParagraphFont"/>
    <w:rsid w:val="001D70F3"/>
    <w:rPr>
      <w:rFonts w:cs="Times New Roman"/>
      <w:b/>
      <w:bCs/>
      <w:sz w:val="28"/>
      <w:szCs w:val="28"/>
    </w:rPr>
  </w:style>
  <w:style w:type="character" w:customStyle="1" w:styleId="hit">
    <w:name w:val="hit"/>
    <w:basedOn w:val="DefaultParagraphFont"/>
    <w:rsid w:val="001D70F3"/>
    <w:rPr>
      <w:rFonts w:cs="Times New Roman"/>
    </w:rPr>
  </w:style>
  <w:style w:type="paragraph" w:customStyle="1" w:styleId="SmallFont">
    <w:name w:val="Small Font"/>
    <w:basedOn w:val="Normal"/>
    <w:link w:val="SmallFontChar"/>
    <w:qFormat/>
    <w:rsid w:val="001D70F3"/>
    <w:pPr>
      <w:spacing w:after="200"/>
      <w:contextualSpacing/>
      <w:jc w:val="both"/>
    </w:pPr>
    <w:rPr>
      <w:rFonts w:ascii="Arial" w:eastAsia="Calibri" w:hAnsi="Arial" w:cs="Arial"/>
      <w:szCs w:val="18"/>
    </w:rPr>
  </w:style>
  <w:style w:type="character" w:customStyle="1" w:styleId="SmallFontChar">
    <w:name w:val="Small Font Char"/>
    <w:basedOn w:val="DefaultParagraphFont"/>
    <w:link w:val="SmallFont"/>
    <w:locked/>
    <w:rsid w:val="001D70F3"/>
    <w:rPr>
      <w:rFonts w:ascii="Arial" w:eastAsia="Calibri" w:hAnsi="Arial" w:cs="Arial"/>
      <w:sz w:val="22"/>
      <w:szCs w:val="18"/>
    </w:rPr>
  </w:style>
  <w:style w:type="character" w:customStyle="1" w:styleId="CircleChar1">
    <w:name w:val="Circle Char1"/>
    <w:basedOn w:val="DefaultParagraphFont"/>
    <w:rsid w:val="001D70F3"/>
    <w:rPr>
      <w:rFonts w:cs="Times New Roman"/>
      <w:b/>
      <w:i/>
      <w:sz w:val="18"/>
      <w:szCs w:val="18"/>
      <w:u w:val="single"/>
      <w:lang w:val="en-US" w:eastAsia="en-US" w:bidi="ar-SA"/>
    </w:rPr>
  </w:style>
  <w:style w:type="character" w:customStyle="1" w:styleId="verdana">
    <w:name w:val="verdana"/>
    <w:basedOn w:val="DefaultParagraphFont"/>
    <w:rsid w:val="001D70F3"/>
  </w:style>
  <w:style w:type="paragraph" w:customStyle="1" w:styleId="BlockHeadings">
    <w:name w:val="Block Headings"/>
    <w:basedOn w:val="Normal"/>
    <w:link w:val="BlockHeadingsChar"/>
    <w:qFormat/>
    <w:rsid w:val="001D70F3"/>
    <w:pPr>
      <w:autoSpaceDE w:val="0"/>
      <w:autoSpaceDN w:val="0"/>
      <w:adjustRightInd w:val="0"/>
      <w:contextualSpacing/>
      <w:jc w:val="center"/>
      <w:outlineLvl w:val="0"/>
    </w:pPr>
    <w:rPr>
      <w:rFonts w:ascii="Arial" w:eastAsia="Times New Roman" w:hAnsi="Arial"/>
      <w:b/>
      <w:szCs w:val="20"/>
    </w:rPr>
  </w:style>
  <w:style w:type="character" w:customStyle="1" w:styleId="BlockHeadingsChar">
    <w:name w:val="Block Headings Char"/>
    <w:link w:val="BlockHeadings"/>
    <w:rsid w:val="001D70F3"/>
    <w:rPr>
      <w:rFonts w:ascii="Arial" w:eastAsia="Times New Roman" w:hAnsi="Arial" w:cs="Calibri"/>
      <w:b/>
      <w:sz w:val="22"/>
      <w:szCs w:val="20"/>
    </w:rPr>
  </w:style>
  <w:style w:type="paragraph" w:customStyle="1" w:styleId="loose">
    <w:name w:val="loose"/>
    <w:basedOn w:val="Normal"/>
    <w:uiPriority w:val="99"/>
    <w:qFormat/>
    <w:rsid w:val="001D70F3"/>
    <w:pPr>
      <w:spacing w:before="210"/>
      <w:contextualSpacing/>
    </w:pPr>
    <w:rPr>
      <w:rFonts w:ascii="Arial" w:eastAsia="Times New Roman" w:hAnsi="Arial" w:cs="Arial"/>
      <w:lang w:eastAsia="zh-CN" w:bidi="he-IL"/>
    </w:rPr>
  </w:style>
  <w:style w:type="character" w:customStyle="1" w:styleId="hit1">
    <w:name w:val="hit1"/>
    <w:basedOn w:val="DefaultParagraphFont"/>
    <w:rsid w:val="001D70F3"/>
    <w:rPr>
      <w:b/>
      <w:bCs/>
      <w:color w:val="CC0033"/>
    </w:rPr>
  </w:style>
  <w:style w:type="character" w:customStyle="1" w:styleId="upper">
    <w:name w:val="upper"/>
    <w:basedOn w:val="DefaultParagraphFont"/>
    <w:rsid w:val="001D70F3"/>
  </w:style>
  <w:style w:type="character" w:customStyle="1" w:styleId="Author">
    <w:name w:val="Author"/>
    <w:aliases w:val="Style Date"/>
    <w:basedOn w:val="DefaultParagraphFont"/>
    <w:qFormat/>
    <w:rsid w:val="001D70F3"/>
    <w:rPr>
      <w:b/>
      <w:sz w:val="24"/>
    </w:rPr>
  </w:style>
  <w:style w:type="character" w:customStyle="1" w:styleId="SmallFont7pt">
    <w:name w:val="Small Font (7 pt)"/>
    <w:basedOn w:val="DefaultParagraphFont"/>
    <w:qFormat/>
    <w:rsid w:val="001D70F3"/>
    <w:rPr>
      <w:sz w:val="14"/>
    </w:rPr>
  </w:style>
  <w:style w:type="paragraph" w:customStyle="1" w:styleId="UnderlinedText">
    <w:name w:val="Underlined Text"/>
    <w:basedOn w:val="Normal"/>
    <w:uiPriority w:val="99"/>
    <w:qFormat/>
    <w:rsid w:val="001D70F3"/>
    <w:pPr>
      <w:contextualSpacing/>
    </w:pPr>
    <w:rPr>
      <w:rFonts w:ascii="Arial" w:eastAsia="Times New Roman" w:hAnsi="Arial" w:cs="Arial"/>
      <w:b/>
      <w:szCs w:val="20"/>
    </w:rPr>
  </w:style>
  <w:style w:type="character" w:customStyle="1" w:styleId="SmallText-New">
    <w:name w:val="Small Text - New"/>
    <w:basedOn w:val="DefaultParagraphFont"/>
    <w:rsid w:val="001D70F3"/>
    <w:rPr>
      <w:rFonts w:ascii="Arial Narrow" w:hAnsi="Arial Narrow"/>
      <w:sz w:val="14"/>
    </w:rPr>
  </w:style>
  <w:style w:type="paragraph" w:customStyle="1" w:styleId="Smalltext0">
    <w:name w:val="Small text"/>
    <w:basedOn w:val="Normal"/>
    <w:link w:val="SmalltextChar"/>
    <w:qFormat/>
    <w:rsid w:val="001D70F3"/>
    <w:pPr>
      <w:contextualSpacing/>
    </w:pPr>
    <w:rPr>
      <w:rFonts w:ascii="Arial Narrow" w:eastAsia="Times New Roman" w:hAnsi="Arial Narrow" w:cs="Arial"/>
    </w:rPr>
  </w:style>
  <w:style w:type="character" w:customStyle="1" w:styleId="Underlined-New">
    <w:name w:val="Underlined - New"/>
    <w:basedOn w:val="DefaultParagraphFont"/>
    <w:rsid w:val="001D70F3"/>
    <w:rPr>
      <w:rFonts w:ascii="Arial Narrow" w:hAnsi="Arial Narrow"/>
      <w:sz w:val="16"/>
      <w:u w:val="single"/>
    </w:rPr>
  </w:style>
  <w:style w:type="paragraph" w:styleId="TOC2">
    <w:name w:val="toc 2"/>
    <w:basedOn w:val="Normal"/>
    <w:next w:val="Normal"/>
    <w:autoRedefine/>
    <w:uiPriority w:val="39"/>
    <w:qFormat/>
    <w:rsid w:val="001D70F3"/>
    <w:pPr>
      <w:ind w:left="200"/>
      <w:contextualSpacing/>
    </w:pPr>
    <w:rPr>
      <w:rFonts w:ascii="Arial" w:eastAsia="Times New Roman" w:hAnsi="Arial" w:cs="Arial"/>
      <w:lang w:bidi="en-US"/>
    </w:rPr>
  </w:style>
  <w:style w:type="paragraph" w:styleId="Caption">
    <w:name w:val="caption"/>
    <w:aliases w:val="caption"/>
    <w:basedOn w:val="Normal"/>
    <w:next w:val="Normal"/>
    <w:qFormat/>
    <w:rsid w:val="001D70F3"/>
    <w:pPr>
      <w:contextualSpacing/>
    </w:pPr>
    <w:rPr>
      <w:rFonts w:ascii="Arial" w:eastAsia="Times New Roman" w:hAnsi="Arial" w:cs="Arial"/>
      <w:b/>
      <w:bCs/>
      <w:sz w:val="18"/>
      <w:szCs w:val="18"/>
      <w:lang w:bidi="en-US"/>
    </w:rPr>
  </w:style>
  <w:style w:type="paragraph" w:styleId="TOCHeading">
    <w:name w:val="TOC Heading"/>
    <w:basedOn w:val="Heading1"/>
    <w:next w:val="Normal"/>
    <w:uiPriority w:val="39"/>
    <w:qFormat/>
    <w:rsid w:val="001D70F3"/>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1D70F3"/>
    <w:rPr>
      <w:rFonts w:ascii="Arial Narrow" w:hAnsi="Arial Narrow"/>
      <w:dstrike w:val="0"/>
      <w:sz w:val="20"/>
      <w:bdr w:val="single" w:sz="2" w:space="0" w:color="auto"/>
      <w:vertAlign w:val="baseline"/>
    </w:rPr>
  </w:style>
  <w:style w:type="character" w:customStyle="1" w:styleId="style65">
    <w:name w:val="style65"/>
    <w:basedOn w:val="DefaultParagraphFont"/>
    <w:rsid w:val="001D70F3"/>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D70F3"/>
    <w:rPr>
      <w:rFonts w:cs="Arial"/>
      <w:bCs/>
      <w:szCs w:val="26"/>
      <w:u w:val="single"/>
      <w:lang w:val="en-US" w:eastAsia="en-US" w:bidi="ar-SA"/>
    </w:rPr>
  </w:style>
  <w:style w:type="character" w:customStyle="1" w:styleId="qlabel">
    <w:name w:val="q_label"/>
    <w:basedOn w:val="DefaultParagraphFont"/>
    <w:rsid w:val="001D70F3"/>
  </w:style>
  <w:style w:type="character" w:customStyle="1" w:styleId="alabel">
    <w:name w:val="a_label"/>
    <w:basedOn w:val="DefaultParagraphFont"/>
    <w:rsid w:val="001D70F3"/>
  </w:style>
  <w:style w:type="character" w:customStyle="1" w:styleId="Style1Char1">
    <w:name w:val="Style1 Char1"/>
    <w:basedOn w:val="DefaultParagraphFont"/>
    <w:rsid w:val="001D70F3"/>
    <w:rPr>
      <w:rFonts w:eastAsia="SimSun"/>
      <w:sz w:val="20"/>
      <w:szCs w:val="24"/>
      <w:u w:val="single"/>
      <w:lang w:val="en-US" w:eastAsia="zh-CN" w:bidi="ar-SA"/>
    </w:rPr>
  </w:style>
  <w:style w:type="character" w:customStyle="1" w:styleId="BoldandUnderlineCharChar">
    <w:name w:val="Bold and Underline Char Char"/>
    <w:basedOn w:val="DefaultParagraphFont"/>
    <w:rsid w:val="001D70F3"/>
    <w:rPr>
      <w:rFonts w:eastAsia="MS Mincho"/>
      <w:b/>
      <w:u w:val="single"/>
      <w:lang w:val="en-US" w:eastAsia="en-US" w:bidi="ar-SA"/>
    </w:rPr>
  </w:style>
  <w:style w:type="character" w:customStyle="1" w:styleId="CardTextChar0">
    <w:name w:val="Card Text Char"/>
    <w:basedOn w:val="DefaultParagraphFont"/>
    <w:rsid w:val="001D70F3"/>
    <w:rPr>
      <w:rFonts w:ascii="Times New Roman" w:eastAsia="Times New Roman" w:hAnsi="Times New Roman" w:cs="Times New Roman"/>
      <w:szCs w:val="24"/>
    </w:rPr>
  </w:style>
  <w:style w:type="character" w:customStyle="1" w:styleId="reduce2">
    <w:name w:val="reduce2"/>
    <w:basedOn w:val="DefaultParagraphFont"/>
    <w:uiPriority w:val="99"/>
    <w:rsid w:val="001D70F3"/>
    <w:rPr>
      <w:rFonts w:ascii="Arial" w:hAnsi="Arial" w:cs="Arial"/>
      <w:color w:val="000000"/>
      <w:sz w:val="10"/>
      <w:szCs w:val="22"/>
    </w:rPr>
  </w:style>
  <w:style w:type="paragraph" w:customStyle="1" w:styleId="BoldUnderline">
    <w:name w:val="BoldUnderline"/>
    <w:link w:val="BoldUnderlineChar0"/>
    <w:uiPriority w:val="99"/>
    <w:qFormat/>
    <w:rsid w:val="001D70F3"/>
    <w:rPr>
      <w:rFonts w:ascii="Times New Roman" w:eastAsia="Times New Roman" w:hAnsi="Times New Roman" w:cs="Times New Roman"/>
      <w:b/>
      <w:sz w:val="20"/>
      <w:u w:val="single"/>
    </w:rPr>
  </w:style>
  <w:style w:type="character" w:customStyle="1" w:styleId="BoldUnderlineChar0">
    <w:name w:val="BoldUnderline Char"/>
    <w:basedOn w:val="DefaultParagraphFont"/>
    <w:link w:val="BoldUnderline"/>
    <w:uiPriority w:val="99"/>
    <w:rsid w:val="001D70F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D70F3"/>
    <w:rPr>
      <w:rFonts w:cs="Arial"/>
      <w:bCs/>
      <w:szCs w:val="26"/>
      <w:u w:val="single"/>
      <w:lang w:val="en-US" w:eastAsia="en-US" w:bidi="ar-SA"/>
    </w:rPr>
  </w:style>
  <w:style w:type="paragraph" w:customStyle="1" w:styleId="evidencetextChar">
    <w:name w:val="evidence text Char"/>
    <w:basedOn w:val="Normal"/>
    <w:uiPriority w:val="99"/>
    <w:qFormat/>
    <w:rsid w:val="001D70F3"/>
    <w:pPr>
      <w:ind w:left="1728" w:right="1008"/>
      <w:contextualSpacing/>
    </w:pPr>
    <w:rPr>
      <w:rFonts w:ascii="Arial" w:eastAsia="Times New Roman" w:hAnsi="Arial" w:cs="Arial"/>
      <w:color w:val="000000"/>
      <w:sz w:val="18"/>
    </w:rPr>
  </w:style>
  <w:style w:type="character" w:customStyle="1" w:styleId="underline20">
    <w:name w:val="underline2"/>
    <w:basedOn w:val="DefaultParagraphFont"/>
    <w:rsid w:val="001D70F3"/>
    <w:rPr>
      <w:u w:val="single"/>
    </w:rPr>
  </w:style>
  <w:style w:type="character" w:customStyle="1" w:styleId="Style11ptUnderlineBorderSinglesolidlineAuto05pt">
    <w:name w:val="Style 11 pt Underline Border: : (Single solid line Auto  0.5 pt..."/>
    <w:rsid w:val="001D70F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D70F3"/>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D70F3"/>
    <w:rPr>
      <w:rFonts w:ascii="Arial" w:eastAsia="Times New Roman" w:hAnsi="Arial" w:cs="Times New Roman"/>
      <w:sz w:val="22"/>
      <w:u w:val="single"/>
      <w:bdr w:val="single" w:sz="4" w:space="0" w:color="auto"/>
    </w:rPr>
  </w:style>
  <w:style w:type="character" w:customStyle="1" w:styleId="UnderlineChar4Char">
    <w:name w:val="Underline Char4 Char"/>
    <w:basedOn w:val="DefaultParagraphFont"/>
    <w:link w:val="UnderlineChar4"/>
    <w:rsid w:val="001D70F3"/>
    <w:rPr>
      <w:u w:val="single"/>
    </w:rPr>
  </w:style>
  <w:style w:type="paragraph" w:customStyle="1" w:styleId="UnderlineChar4">
    <w:name w:val="Underline Char4"/>
    <w:basedOn w:val="Normal"/>
    <w:link w:val="UnderlineChar4Char"/>
    <w:qFormat/>
    <w:rsid w:val="001D70F3"/>
    <w:pPr>
      <w:contextualSpacing/>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D70F3"/>
    <w:rPr>
      <w:b/>
      <w:u w:val="single"/>
    </w:rPr>
  </w:style>
  <w:style w:type="paragraph" w:customStyle="1" w:styleId="BoldandUnderlineChar3">
    <w:name w:val="Bold and Underline Char3"/>
    <w:basedOn w:val="Normal"/>
    <w:link w:val="BoldandUnderlineChar3Char2"/>
    <w:qFormat/>
    <w:rsid w:val="001D70F3"/>
    <w:pPr>
      <w:contextualSpacing/>
    </w:pPr>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D70F3"/>
    <w:pPr>
      <w:contextualSpacing/>
    </w:pPr>
    <w:rPr>
      <w:rFonts w:ascii="Arial" w:eastAsia="Times New Roman" w:hAnsi="Arial" w:cs="Arial"/>
      <w:u w:val="single"/>
    </w:rPr>
  </w:style>
  <w:style w:type="character" w:customStyle="1" w:styleId="StyleUnderlineChar11ptChar">
    <w:name w:val="Style Underline Char + 11 pt Char"/>
    <w:basedOn w:val="DefaultParagraphFont"/>
    <w:link w:val="StyleUnderlineChar11pt"/>
    <w:rsid w:val="001D70F3"/>
    <w:rPr>
      <w:rFonts w:ascii="Arial" w:eastAsia="Times New Roman" w:hAnsi="Arial" w:cs="Arial"/>
      <w:sz w:val="22"/>
      <w:u w:val="single"/>
    </w:rPr>
  </w:style>
  <w:style w:type="paragraph" w:customStyle="1" w:styleId="StyleUnderlineChar11ptBold">
    <w:name w:val="Style Underline Char + 11 pt Bold"/>
    <w:basedOn w:val="Normal"/>
    <w:link w:val="StyleUnderlineChar11ptBoldChar"/>
    <w:qFormat/>
    <w:rsid w:val="001D70F3"/>
    <w:pPr>
      <w:contextualSpacing/>
    </w:pPr>
    <w:rPr>
      <w:rFonts w:ascii="Arial" w:eastAsia="Times New Roman" w:hAnsi="Arial" w:cs="Arial"/>
      <w:b/>
      <w:bCs/>
      <w:u w:val="single"/>
    </w:rPr>
  </w:style>
  <w:style w:type="character" w:customStyle="1" w:styleId="StyleUnderlineChar11ptBoldChar">
    <w:name w:val="Style Underline Char + 11 pt Bold Char"/>
    <w:basedOn w:val="DefaultParagraphFont"/>
    <w:link w:val="StyleUnderlineChar11ptBold"/>
    <w:rsid w:val="001D70F3"/>
    <w:rPr>
      <w:rFonts w:ascii="Arial" w:eastAsia="Times New Roman" w:hAnsi="Arial" w:cs="Arial"/>
      <w:b/>
      <w:bCs/>
      <w:sz w:val="22"/>
      <w:u w:val="single"/>
    </w:rPr>
  </w:style>
  <w:style w:type="character" w:customStyle="1" w:styleId="inside-head">
    <w:name w:val="inside-head"/>
    <w:basedOn w:val="DefaultParagraphFont"/>
    <w:rsid w:val="001D70F3"/>
  </w:style>
  <w:style w:type="paragraph" w:customStyle="1" w:styleId="Style3">
    <w:name w:val="Style3"/>
    <w:basedOn w:val="Normal"/>
    <w:link w:val="Style3Char"/>
    <w:qFormat/>
    <w:rsid w:val="001D70F3"/>
    <w:pPr>
      <w:contextualSpacing/>
    </w:pPr>
    <w:rPr>
      <w:rFonts w:ascii="Arial Narrow" w:eastAsia="Times New Roman" w:hAnsi="Arial Narrow" w:cs="Arial"/>
      <w:b/>
    </w:rPr>
  </w:style>
  <w:style w:type="character" w:customStyle="1" w:styleId="Style3Char">
    <w:name w:val="Style3 Char"/>
    <w:basedOn w:val="DefaultParagraphFont"/>
    <w:link w:val="Style3"/>
    <w:rsid w:val="001D70F3"/>
    <w:rPr>
      <w:rFonts w:ascii="Arial Narrow" w:eastAsia="Times New Roman" w:hAnsi="Arial Narrow" w:cs="Arial"/>
      <w:b/>
      <w:sz w:val="22"/>
    </w:rPr>
  </w:style>
  <w:style w:type="character" w:customStyle="1" w:styleId="7TimesNewRoman">
    <w:name w:val="7 Times New Roman"/>
    <w:rsid w:val="001D70F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D70F3"/>
  </w:style>
  <w:style w:type="character" w:customStyle="1" w:styleId="officialsbureau">
    <w:name w:val="official_s_bureau"/>
    <w:basedOn w:val="DefaultParagraphFont"/>
    <w:rsid w:val="001D70F3"/>
  </w:style>
  <w:style w:type="paragraph" w:customStyle="1" w:styleId="Stylecard11ptUnderline">
    <w:name w:val="Style card + 11 pt Underline"/>
    <w:basedOn w:val="Normal"/>
    <w:link w:val="Stylecard11ptUnderlineChar"/>
    <w:qFormat/>
    <w:rsid w:val="001D70F3"/>
    <w:pPr>
      <w:ind w:left="288" w:right="288"/>
      <w:contextualSpacing/>
    </w:pPr>
    <w:rPr>
      <w:rFonts w:eastAsia="SimSun" w:cs="Arial"/>
      <w:u w:val="single"/>
      <w:lang w:eastAsia="zh-CN"/>
    </w:rPr>
  </w:style>
  <w:style w:type="character" w:customStyle="1" w:styleId="Stylecard11ptUnderlineChar">
    <w:name w:val="Style card + 11 pt Underline Char"/>
    <w:link w:val="Stylecard11ptUnderline"/>
    <w:rsid w:val="001D70F3"/>
    <w:rPr>
      <w:rFonts w:ascii="Calibri" w:eastAsia="SimSun" w:hAnsi="Calibri" w:cs="Arial"/>
      <w:sz w:val="22"/>
      <w:u w:val="single"/>
      <w:lang w:eastAsia="zh-CN"/>
    </w:rPr>
  </w:style>
  <w:style w:type="paragraph" w:customStyle="1" w:styleId="Stylecard11ptBoldUnderline">
    <w:name w:val="Style card + 11 pt Bold Underline"/>
    <w:basedOn w:val="Normal"/>
    <w:link w:val="Stylecard11ptBoldUnderlineChar"/>
    <w:qFormat/>
    <w:rsid w:val="001D70F3"/>
    <w:pPr>
      <w:ind w:left="288" w:right="288"/>
      <w:contextualSpacing/>
    </w:pPr>
    <w:rPr>
      <w:rFonts w:eastAsia="SimSun" w:cs="Arial"/>
      <w:b/>
      <w:bCs/>
      <w:u w:val="single"/>
      <w:lang w:eastAsia="zh-CN"/>
    </w:rPr>
  </w:style>
  <w:style w:type="character" w:customStyle="1" w:styleId="Stylecard11ptBoldUnderlineChar">
    <w:name w:val="Style card + 11 pt Bold Underline Char"/>
    <w:link w:val="Stylecard11ptBoldUnderline"/>
    <w:rsid w:val="001D70F3"/>
    <w:rPr>
      <w:rFonts w:ascii="Calibri" w:eastAsia="SimSun" w:hAnsi="Calibri" w:cs="Arial"/>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D70F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D70F3"/>
    <w:pPr>
      <w:ind w:left="288" w:right="288"/>
      <w:contextualSpacing/>
    </w:pPr>
    <w:rPr>
      <w:rFonts w:eastAsia="SimSun" w:cs="Arial"/>
      <w:szCs w:val="20"/>
      <w:u w:val="single"/>
      <w:lang w:eastAsia="zh-CN"/>
    </w:rPr>
  </w:style>
  <w:style w:type="character" w:customStyle="1" w:styleId="StylecardLatinVerdana-BoldUnderlineChar">
    <w:name w:val="Style card + (Latin) Verdana-Bold Underline Char"/>
    <w:basedOn w:val="cardChar"/>
    <w:link w:val="StylecardLatinVerdana-BoldUnderline"/>
    <w:rsid w:val="001D70F3"/>
    <w:rPr>
      <w:rFonts w:ascii="Calibri" w:eastAsia="SimSun" w:hAnsi="Calibri" w:cs="Arial"/>
      <w:sz w:val="22"/>
      <w:szCs w:val="20"/>
      <w:u w:val="single"/>
      <w:lang w:eastAsia="zh-CN"/>
    </w:rPr>
  </w:style>
  <w:style w:type="paragraph" w:styleId="HTMLPreformatted">
    <w:name w:val="HTML Preformatted"/>
    <w:basedOn w:val="Normal"/>
    <w:link w:val="HTMLPreformattedChar"/>
    <w:uiPriority w:val="99"/>
    <w:rsid w:val="001D7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D70F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D70F3"/>
    <w:pPr>
      <w:contextualSpacing/>
    </w:pPr>
    <w:rPr>
      <w:rFonts w:ascii="Arial" w:hAnsi="Arial" w:cs="Arial"/>
      <w:u w:val="single"/>
    </w:rPr>
  </w:style>
  <w:style w:type="character" w:customStyle="1" w:styleId="StyleUnderlining11ptChar">
    <w:name w:val="Style Underlining + 11 pt Char"/>
    <w:basedOn w:val="DefaultParagraphFont"/>
    <w:link w:val="StyleUnderlining11pt"/>
    <w:rsid w:val="001D70F3"/>
    <w:rPr>
      <w:rFonts w:ascii="Arial" w:hAnsi="Arial" w:cs="Arial"/>
      <w:sz w:val="22"/>
      <w:u w:val="single"/>
    </w:rPr>
  </w:style>
  <w:style w:type="paragraph" w:customStyle="1" w:styleId="StyleCardText9pt">
    <w:name w:val="Style Card Text + 9 pt"/>
    <w:basedOn w:val="Normal"/>
    <w:link w:val="StyleCardText9ptChar"/>
    <w:qFormat/>
    <w:rsid w:val="001D70F3"/>
    <w:pPr>
      <w:spacing w:after="200"/>
      <w:contextualSpacing/>
    </w:pPr>
    <w:rPr>
      <w:rFonts w:ascii="Arial" w:eastAsia="Calibri" w:hAnsi="Arial" w:cs="Arial"/>
    </w:rPr>
  </w:style>
  <w:style w:type="character" w:customStyle="1" w:styleId="StyleCardText9ptChar">
    <w:name w:val="Style Card Text + 9 pt Char"/>
    <w:basedOn w:val="DefaultParagraphFont"/>
    <w:link w:val="StyleCardText9pt"/>
    <w:rsid w:val="001D70F3"/>
    <w:rPr>
      <w:rFonts w:ascii="Arial" w:eastAsia="Calibri" w:hAnsi="Arial" w:cs="Arial"/>
      <w:sz w:val="22"/>
    </w:rPr>
  </w:style>
  <w:style w:type="paragraph" w:styleId="Quote">
    <w:name w:val="Quote"/>
    <w:aliases w:val="quote"/>
    <w:basedOn w:val="Normal"/>
    <w:next w:val="Normal"/>
    <w:link w:val="QuoteChar"/>
    <w:uiPriority w:val="29"/>
    <w:qFormat/>
    <w:rsid w:val="001D70F3"/>
    <w:pPr>
      <w:widowControl w:val="0"/>
      <w:contextualSpacing/>
    </w:pPr>
    <w:rPr>
      <w:rFonts w:ascii="Arial" w:eastAsia="Times New Roman" w:hAnsi="Arial" w:cs="Arial"/>
      <w:iCs/>
      <w:color w:val="000000"/>
      <w:lang w:bidi="en-US"/>
    </w:rPr>
  </w:style>
  <w:style w:type="character" w:customStyle="1" w:styleId="QuoteChar">
    <w:name w:val="Quote Char"/>
    <w:aliases w:val="quote Char"/>
    <w:basedOn w:val="DefaultParagraphFont"/>
    <w:link w:val="Quote"/>
    <w:uiPriority w:val="29"/>
    <w:rsid w:val="001D70F3"/>
    <w:rPr>
      <w:rFonts w:ascii="Arial" w:eastAsia="Times New Roman" w:hAnsi="Arial" w:cs="Arial"/>
      <w:iCs/>
      <w:color w:val="000000"/>
      <w:sz w:val="22"/>
      <w:lang w:bidi="en-US"/>
    </w:rPr>
  </w:style>
  <w:style w:type="paragraph" w:customStyle="1" w:styleId="Underlining">
    <w:name w:val="Underlining"/>
    <w:basedOn w:val="Normal"/>
    <w:link w:val="UnderliningChar"/>
    <w:uiPriority w:val="99"/>
    <w:qFormat/>
    <w:rsid w:val="001D70F3"/>
    <w:pPr>
      <w:contextualSpacing/>
    </w:pPr>
    <w:rPr>
      <w:rFonts w:ascii="Arial Narrow" w:hAnsi="Arial Narrow" w:cs="Times New Roman"/>
      <w:sz w:val="24"/>
      <w:u w:val="single"/>
    </w:rPr>
  </w:style>
  <w:style w:type="character" w:customStyle="1" w:styleId="ital-inline">
    <w:name w:val="ital-inline"/>
    <w:basedOn w:val="DefaultParagraphFont"/>
    <w:rsid w:val="001D70F3"/>
  </w:style>
  <w:style w:type="character" w:customStyle="1" w:styleId="underlineChar">
    <w:name w:val="underline Char"/>
    <w:basedOn w:val="DefaultParagraphFont"/>
    <w:rsid w:val="001D70F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D70F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D70F3"/>
    <w:rPr>
      <w:sz w:val="20"/>
      <w:u w:val="single"/>
    </w:rPr>
  </w:style>
  <w:style w:type="paragraph" w:styleId="BodyTextIndent2">
    <w:name w:val="Body Text Indent 2"/>
    <w:basedOn w:val="Normal"/>
    <w:link w:val="BodyTextIndent2Char"/>
    <w:unhideWhenUsed/>
    <w:rsid w:val="001D70F3"/>
    <w:pPr>
      <w:spacing w:after="120" w:line="480" w:lineRule="auto"/>
      <w:ind w:left="360"/>
      <w:contextualSpacing/>
    </w:pPr>
    <w:rPr>
      <w:rFonts w:ascii="Arial" w:hAnsi="Arial" w:cs="Arial"/>
    </w:rPr>
  </w:style>
  <w:style w:type="character" w:customStyle="1" w:styleId="BodyTextIndent2Char">
    <w:name w:val="Body Text Indent 2 Char"/>
    <w:basedOn w:val="DefaultParagraphFont"/>
    <w:link w:val="BodyTextIndent2"/>
    <w:rsid w:val="001D70F3"/>
    <w:rPr>
      <w:rFonts w:ascii="Arial" w:hAnsi="Arial" w:cs="Arial"/>
      <w:sz w:val="22"/>
    </w:rPr>
  </w:style>
  <w:style w:type="paragraph" w:styleId="BodyTextIndent3">
    <w:name w:val="Body Text Indent 3"/>
    <w:basedOn w:val="Normal"/>
    <w:link w:val="BodyTextIndent3Char"/>
    <w:uiPriority w:val="99"/>
    <w:unhideWhenUsed/>
    <w:rsid w:val="001D70F3"/>
    <w:pPr>
      <w:spacing w:after="120"/>
      <w:ind w:left="360"/>
      <w:contextualSpacing/>
    </w:pPr>
    <w:rPr>
      <w:rFonts w:ascii="Arial" w:hAnsi="Arial" w:cs="Arial"/>
      <w:szCs w:val="16"/>
    </w:rPr>
  </w:style>
  <w:style w:type="character" w:customStyle="1" w:styleId="BodyTextIndent3Char">
    <w:name w:val="Body Text Indent 3 Char"/>
    <w:basedOn w:val="DefaultParagraphFont"/>
    <w:link w:val="BodyTextIndent3"/>
    <w:uiPriority w:val="99"/>
    <w:rsid w:val="001D70F3"/>
    <w:rPr>
      <w:rFonts w:ascii="Arial" w:hAnsi="Arial" w:cs="Arial"/>
      <w:sz w:val="22"/>
      <w:szCs w:val="16"/>
    </w:rPr>
  </w:style>
  <w:style w:type="paragraph" w:styleId="BodyText2">
    <w:name w:val="Body Text 2"/>
    <w:basedOn w:val="Normal"/>
    <w:link w:val="BodyText2Char"/>
    <w:unhideWhenUsed/>
    <w:rsid w:val="001D70F3"/>
    <w:pPr>
      <w:spacing w:after="120" w:line="480" w:lineRule="auto"/>
      <w:contextualSpacing/>
    </w:pPr>
    <w:rPr>
      <w:rFonts w:ascii="Arial" w:hAnsi="Arial" w:cs="Arial"/>
    </w:rPr>
  </w:style>
  <w:style w:type="character" w:customStyle="1" w:styleId="BodyText2Char">
    <w:name w:val="Body Text 2 Char"/>
    <w:basedOn w:val="DefaultParagraphFont"/>
    <w:link w:val="BodyText2"/>
    <w:rsid w:val="001D70F3"/>
    <w:rPr>
      <w:rFonts w:ascii="Arial" w:hAnsi="Arial" w:cs="Arial"/>
      <w:sz w:val="22"/>
    </w:rPr>
  </w:style>
  <w:style w:type="paragraph" w:styleId="BodyTextIndent">
    <w:name w:val="Body Text Indent"/>
    <w:basedOn w:val="Normal"/>
    <w:link w:val="BodyTextIndentChar"/>
    <w:uiPriority w:val="99"/>
    <w:unhideWhenUsed/>
    <w:rsid w:val="001D70F3"/>
    <w:pPr>
      <w:spacing w:after="120"/>
      <w:ind w:left="360"/>
      <w:contextualSpacing/>
    </w:pPr>
    <w:rPr>
      <w:rFonts w:ascii="Arial" w:hAnsi="Arial" w:cs="Arial"/>
    </w:rPr>
  </w:style>
  <w:style w:type="character" w:customStyle="1" w:styleId="BodyTextIndentChar">
    <w:name w:val="Body Text Indent Char"/>
    <w:basedOn w:val="DefaultParagraphFont"/>
    <w:link w:val="BodyTextIndent"/>
    <w:uiPriority w:val="99"/>
    <w:rsid w:val="001D70F3"/>
    <w:rPr>
      <w:rFonts w:ascii="Arial" w:hAnsi="Arial" w:cs="Arial"/>
      <w:sz w:val="22"/>
    </w:rPr>
  </w:style>
  <w:style w:type="paragraph" w:styleId="BodyText3">
    <w:name w:val="Body Text 3"/>
    <w:basedOn w:val="Normal"/>
    <w:link w:val="BodyText3Char"/>
    <w:unhideWhenUsed/>
    <w:rsid w:val="001D70F3"/>
    <w:pPr>
      <w:spacing w:after="120"/>
      <w:contextualSpacing/>
    </w:pPr>
    <w:rPr>
      <w:rFonts w:ascii="Arial" w:hAnsi="Arial" w:cs="Arial"/>
      <w:szCs w:val="16"/>
    </w:rPr>
  </w:style>
  <w:style w:type="character" w:customStyle="1" w:styleId="BodyText3Char">
    <w:name w:val="Body Text 3 Char"/>
    <w:basedOn w:val="DefaultParagraphFont"/>
    <w:link w:val="BodyText3"/>
    <w:rsid w:val="001D70F3"/>
    <w:rPr>
      <w:rFonts w:ascii="Arial" w:hAnsi="Arial" w:cs="Arial"/>
      <w:sz w:val="22"/>
      <w:szCs w:val="16"/>
    </w:rPr>
  </w:style>
  <w:style w:type="character" w:customStyle="1" w:styleId="StyleBold">
    <w:name w:val="Style Bold"/>
    <w:basedOn w:val="DefaultParagraphFont"/>
    <w:uiPriority w:val="9"/>
    <w:qFormat/>
    <w:rsid w:val="001D70F3"/>
    <w:rPr>
      <w:b/>
      <w:bCs/>
    </w:rPr>
  </w:style>
  <w:style w:type="character" w:customStyle="1" w:styleId="body-text">
    <w:name w:val="body-text"/>
    <w:basedOn w:val="DefaultParagraphFont"/>
    <w:rsid w:val="001D70F3"/>
  </w:style>
  <w:style w:type="paragraph" w:customStyle="1" w:styleId="StyleStyle411ptBoldBorderSinglesolidlineAuto0">
    <w:name w:val="Style Style4 + 11 pt Bold Border: : (Single solid line Auto  0...."/>
    <w:basedOn w:val="Normal"/>
    <w:link w:val="StyleStyle411ptBoldBorderSinglesolidlineAuto0Char"/>
    <w:qFormat/>
    <w:rsid w:val="001D70F3"/>
    <w:pPr>
      <w:contextualSpacing/>
    </w:pPr>
    <w:rPr>
      <w:rFonts w:ascii="Arial" w:eastAsia="Times New Roman" w:hAnsi="Arial" w:cs="Arial"/>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D70F3"/>
    <w:rPr>
      <w:rFonts w:ascii="Arial" w:eastAsia="Times New Roman" w:hAnsi="Arial" w:cs="Arial"/>
      <w:b/>
      <w:bCs/>
      <w:sz w:val="22"/>
      <w:u w:val="single"/>
      <w:bdr w:val="single" w:sz="4" w:space="0" w:color="auto"/>
    </w:rPr>
  </w:style>
  <w:style w:type="character" w:customStyle="1" w:styleId="globalcontentbody">
    <w:name w:val="globalcontentbody"/>
    <w:basedOn w:val="DefaultParagraphFont"/>
    <w:rsid w:val="001D70F3"/>
  </w:style>
  <w:style w:type="paragraph" w:customStyle="1" w:styleId="StyleStyle112pt">
    <w:name w:val="Style Style1 + 12 pt"/>
    <w:basedOn w:val="Normal"/>
    <w:link w:val="StyleStyle112ptChar"/>
    <w:qFormat/>
    <w:rsid w:val="001D70F3"/>
    <w:pPr>
      <w:contextualSpacing/>
    </w:pPr>
    <w:rPr>
      <w:rFonts w:ascii="Arial" w:eastAsia="SimSun" w:hAnsi="Arial" w:cs="Arial"/>
      <w:u w:val="single"/>
      <w:lang w:eastAsia="zh-CN"/>
    </w:rPr>
  </w:style>
  <w:style w:type="character" w:customStyle="1" w:styleId="StyleStyle112ptChar">
    <w:name w:val="Style Style1 + 12 pt Char"/>
    <w:basedOn w:val="DefaultParagraphFont"/>
    <w:link w:val="StyleStyle112pt"/>
    <w:rsid w:val="001D70F3"/>
    <w:rPr>
      <w:rFonts w:ascii="Arial" w:eastAsia="SimSun" w:hAnsi="Arial" w:cs="Arial"/>
      <w:sz w:val="22"/>
      <w:u w:val="single"/>
      <w:lang w:eastAsia="zh-CN"/>
    </w:rPr>
  </w:style>
  <w:style w:type="paragraph" w:customStyle="1" w:styleId="MinimizedText">
    <w:name w:val="Minimized Text"/>
    <w:basedOn w:val="Normal"/>
    <w:link w:val="MinimizedTextChar"/>
    <w:qFormat/>
    <w:rsid w:val="001D70F3"/>
    <w:pPr>
      <w:contextualSpacing/>
    </w:pPr>
    <w:rPr>
      <w:rFonts w:ascii="Arial" w:eastAsia="Times New Roman" w:hAnsi="Arial" w:cs="Arial"/>
    </w:rPr>
  </w:style>
  <w:style w:type="character" w:customStyle="1" w:styleId="MinimizedTextChar">
    <w:name w:val="Minimized Text Char"/>
    <w:basedOn w:val="DefaultParagraphFont"/>
    <w:link w:val="MinimizedText"/>
    <w:rsid w:val="001D70F3"/>
    <w:rPr>
      <w:rFonts w:ascii="Arial" w:eastAsia="Times New Roman" w:hAnsi="Arial" w:cs="Arial"/>
      <w:sz w:val="22"/>
    </w:rPr>
  </w:style>
  <w:style w:type="character" w:customStyle="1" w:styleId="term1">
    <w:name w:val="term1"/>
    <w:basedOn w:val="DefaultParagraphFont"/>
    <w:rsid w:val="001D70F3"/>
    <w:rPr>
      <w:b/>
      <w:bCs/>
    </w:rPr>
  </w:style>
  <w:style w:type="character" w:customStyle="1" w:styleId="Styleterm111ptUnderline">
    <w:name w:val="Style term1 + 11 pt Underline"/>
    <w:basedOn w:val="term1"/>
    <w:rsid w:val="001D70F3"/>
    <w:rPr>
      <w:b/>
      <w:bCs/>
      <w:sz w:val="20"/>
      <w:u w:val="single"/>
    </w:rPr>
  </w:style>
  <w:style w:type="paragraph" w:customStyle="1" w:styleId="StyleMinimizedTextArialNarrow10pt">
    <w:name w:val="Style Minimized Text + Arial Narrow 10 pt"/>
    <w:basedOn w:val="MinimizedText"/>
    <w:link w:val="StyleMinimizedTextArialNarrow10ptChar"/>
    <w:qFormat/>
    <w:rsid w:val="001D70F3"/>
  </w:style>
  <w:style w:type="character" w:customStyle="1" w:styleId="StyleMinimizedTextArialNarrow10ptChar">
    <w:name w:val="Style Minimized Text + Arial Narrow 10 pt Char"/>
    <w:basedOn w:val="MinimizedTextChar"/>
    <w:link w:val="StyleMinimizedTextArialNarrow10pt"/>
    <w:rsid w:val="001D70F3"/>
    <w:rPr>
      <w:rFonts w:ascii="Arial" w:eastAsia="Times New Roman" w:hAnsi="Arial" w:cs="Arial"/>
      <w:sz w:val="22"/>
    </w:rPr>
  </w:style>
  <w:style w:type="character" w:customStyle="1" w:styleId="Styleunderline11ptBold">
    <w:name w:val="Style underline + 11 pt Bold"/>
    <w:basedOn w:val="underline"/>
    <w:rsid w:val="001D70F3"/>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1D70F3"/>
    <w:pPr>
      <w:contextualSpacing/>
    </w:pPr>
    <w:rPr>
      <w:rFonts w:ascii="Arial" w:eastAsia="Times New Roman" w:hAnsi="Arial" w:cs="Arial"/>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D70F3"/>
    <w:rPr>
      <w:rFonts w:ascii="Arial" w:eastAsia="Times New Roman" w:hAnsi="Arial" w:cs="Arial"/>
      <w:sz w:val="22"/>
      <w:u w:val="single"/>
      <w:bdr w:val="single" w:sz="4" w:space="0" w:color="auto"/>
    </w:rPr>
  </w:style>
  <w:style w:type="character" w:customStyle="1" w:styleId="Style9pt">
    <w:name w:val="Style 9 pt"/>
    <w:basedOn w:val="DefaultParagraphFont"/>
    <w:rsid w:val="001D70F3"/>
    <w:rPr>
      <w:rFonts w:ascii="Times New Roman" w:hAnsi="Times New Roman"/>
      <w:sz w:val="20"/>
    </w:rPr>
  </w:style>
  <w:style w:type="paragraph" w:customStyle="1" w:styleId="StyleStyle49pt3">
    <w:name w:val="Style Style4 + 9 pt3"/>
    <w:basedOn w:val="Style4"/>
    <w:link w:val="StyleStyle49pt3Char"/>
    <w:qFormat/>
    <w:rsid w:val="001D70F3"/>
    <w:rPr>
      <w:rFonts w:cs="Times New Roman"/>
    </w:rPr>
  </w:style>
  <w:style w:type="character" w:customStyle="1" w:styleId="StyleStyle49pt3Char">
    <w:name w:val="Style Style4 + 9 pt3 Char"/>
    <w:basedOn w:val="Style4Char"/>
    <w:link w:val="StyleStyle49pt3"/>
    <w:rsid w:val="001D70F3"/>
    <w:rPr>
      <w:rFonts w:ascii="Arial" w:eastAsia="Times New Roman" w:hAnsi="Arial" w:cs="Times New Roman"/>
      <w:sz w:val="22"/>
      <w:u w:val="single"/>
    </w:rPr>
  </w:style>
  <w:style w:type="paragraph" w:customStyle="1" w:styleId="StyleStyle4Bold">
    <w:name w:val="Style Style4 + Bold"/>
    <w:basedOn w:val="Style4"/>
    <w:link w:val="StyleStyle4BoldChar"/>
    <w:qFormat/>
    <w:rsid w:val="001D70F3"/>
    <w:rPr>
      <w:rFonts w:cs="Times New Roman"/>
      <w:b/>
      <w:bCs/>
    </w:rPr>
  </w:style>
  <w:style w:type="character" w:customStyle="1" w:styleId="StyleStyle4BoldChar">
    <w:name w:val="Style Style4 + Bold Char"/>
    <w:basedOn w:val="Style4Char"/>
    <w:link w:val="StyleStyle4Bold"/>
    <w:rsid w:val="001D70F3"/>
    <w:rPr>
      <w:rFonts w:ascii="Arial" w:eastAsia="Times New Roman" w:hAnsi="Arial" w:cs="Times New Roman"/>
      <w:b/>
      <w:bCs/>
      <w:sz w:val="22"/>
      <w:u w:val="single"/>
    </w:rPr>
  </w:style>
  <w:style w:type="character" w:customStyle="1" w:styleId="CharChar11">
    <w:name w:val="Char Char11"/>
    <w:basedOn w:val="DefaultParagraphFont"/>
    <w:rsid w:val="001D70F3"/>
    <w:rPr>
      <w:rFonts w:cs="Arial"/>
      <w:bCs/>
      <w:szCs w:val="26"/>
      <w:u w:val="single"/>
      <w:lang w:val="en-US" w:eastAsia="en-US" w:bidi="ar-SA"/>
    </w:rPr>
  </w:style>
  <w:style w:type="character" w:customStyle="1" w:styleId="authorbio">
    <w:name w:val="authorbio"/>
    <w:basedOn w:val="DefaultParagraphFont"/>
    <w:rsid w:val="001D70F3"/>
  </w:style>
  <w:style w:type="character" w:customStyle="1" w:styleId="a">
    <w:name w:val="a"/>
    <w:basedOn w:val="DefaultParagraphFont"/>
    <w:rsid w:val="001D70F3"/>
  </w:style>
  <w:style w:type="character" w:customStyle="1" w:styleId="StyleStyleUnderline411pt">
    <w:name w:val="Style Style Underline4 + 11 pt"/>
    <w:basedOn w:val="DefaultParagraphFont"/>
    <w:rsid w:val="001D70F3"/>
    <w:rPr>
      <w:sz w:val="20"/>
      <w:u w:val="single"/>
    </w:rPr>
  </w:style>
  <w:style w:type="character" w:customStyle="1" w:styleId="StyleStyleUnderline411ptBold">
    <w:name w:val="Style Style Underline4 + 11 pt Bold"/>
    <w:basedOn w:val="DefaultParagraphFont"/>
    <w:rsid w:val="001D70F3"/>
    <w:rPr>
      <w:b/>
      <w:bCs/>
      <w:sz w:val="20"/>
      <w:u w:val="single"/>
    </w:rPr>
  </w:style>
  <w:style w:type="character" w:customStyle="1" w:styleId="StyleStyleUnderline311pt">
    <w:name w:val="Style Style Underline3 + 11 pt"/>
    <w:basedOn w:val="DefaultParagraphFont"/>
    <w:rsid w:val="001D70F3"/>
    <w:rPr>
      <w:sz w:val="20"/>
      <w:u w:val="single"/>
    </w:rPr>
  </w:style>
  <w:style w:type="character" w:customStyle="1" w:styleId="StyleStyleUnderline311ptBold">
    <w:name w:val="Style Style Underline3 + 11 pt Bold"/>
    <w:basedOn w:val="DefaultParagraphFont"/>
    <w:rsid w:val="001D70F3"/>
    <w:rPr>
      <w:b/>
      <w:bCs/>
      <w:sz w:val="20"/>
      <w:u w:val="single"/>
    </w:rPr>
  </w:style>
  <w:style w:type="character" w:customStyle="1" w:styleId="StyleUnderline3">
    <w:name w:val="Style Underline3"/>
    <w:basedOn w:val="DefaultParagraphFont"/>
    <w:rsid w:val="001D70F3"/>
    <w:rPr>
      <w:u w:val="single"/>
    </w:rPr>
  </w:style>
  <w:style w:type="paragraph" w:customStyle="1" w:styleId="StyleStyle111ptBorderSinglesolidlineAuto05ptL">
    <w:name w:val="Style Style1 + 11 pt Border: : (Single solid line Auto  0.5 pt L..."/>
    <w:link w:val="StyleStyle111ptBorderSinglesolidlineAuto05ptLChar"/>
    <w:qFormat/>
    <w:rsid w:val="001D70F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D70F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D70F3"/>
    <w:rPr>
      <w:u w:val="single"/>
    </w:rPr>
  </w:style>
  <w:style w:type="character" w:customStyle="1" w:styleId="CardsFont12pt0">
    <w:name w:val="Cards + Font 12pt"/>
    <w:basedOn w:val="DefaultParagraphFont"/>
    <w:uiPriority w:val="1"/>
    <w:rsid w:val="001D70F3"/>
    <w:rPr>
      <w:rFonts w:ascii="Times New Roman" w:eastAsia="Calibri" w:hAnsi="Times New Roman" w:cs="Times New Roman"/>
      <w:sz w:val="24"/>
      <w:szCs w:val="20"/>
      <w:u w:val="single"/>
    </w:rPr>
  </w:style>
  <w:style w:type="paragraph" w:customStyle="1" w:styleId="Circled">
    <w:name w:val="Circled"/>
    <w:link w:val="CircledChar"/>
    <w:qFormat/>
    <w:rsid w:val="001D70F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D70F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1D70F3"/>
  </w:style>
  <w:style w:type="character" w:customStyle="1" w:styleId="part-of-speech">
    <w:name w:val="part-of-speech"/>
    <w:basedOn w:val="DefaultParagraphFont"/>
    <w:rsid w:val="001D70F3"/>
  </w:style>
  <w:style w:type="character" w:customStyle="1" w:styleId="sep">
    <w:name w:val="sep"/>
    <w:basedOn w:val="DefaultParagraphFont"/>
    <w:rsid w:val="001D70F3"/>
  </w:style>
  <w:style w:type="character" w:customStyle="1" w:styleId="pron">
    <w:name w:val="pron"/>
    <w:basedOn w:val="DefaultParagraphFont"/>
    <w:rsid w:val="001D70F3"/>
  </w:style>
  <w:style w:type="paragraph" w:customStyle="1" w:styleId="StyleStyle4LatinTimesNewRomanAsianSimSun">
    <w:name w:val="Style Style4 + (Latin) Times New Roman (Asian) SimSun"/>
    <w:basedOn w:val="Normal"/>
    <w:link w:val="StyleStyle4LatinTimesNewRomanAsianSimSunChar"/>
    <w:qFormat/>
    <w:rsid w:val="001D70F3"/>
    <w:pPr>
      <w:contextualSpacing/>
    </w:pPr>
    <w:rPr>
      <w:rFonts w:ascii="Arial" w:eastAsia="SimSun" w:hAnsi="Arial" w:cs="Arial"/>
      <w:u w:val="single"/>
    </w:rPr>
  </w:style>
  <w:style w:type="character" w:customStyle="1" w:styleId="StyleStyle4LatinTimesNewRomanAsianSimSunChar">
    <w:name w:val="Style Style4 + (Latin) Times New Roman (Asian) SimSun Char"/>
    <w:basedOn w:val="DefaultParagraphFont"/>
    <w:link w:val="StyleStyle4LatinTimesNewRomanAsianSimSun"/>
    <w:rsid w:val="001D70F3"/>
    <w:rPr>
      <w:rFonts w:ascii="Arial" w:eastAsia="SimSun" w:hAnsi="Arial" w:cs="Arial"/>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D70F3"/>
    <w:pPr>
      <w:contextualSpacing/>
    </w:pPr>
    <w:rPr>
      <w:rFonts w:ascii="Arial" w:eastAsia="SimSun" w:hAnsi="Arial" w:cs="Arial"/>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D70F3"/>
    <w:rPr>
      <w:rFonts w:ascii="Arial" w:eastAsia="SimSun" w:hAnsi="Arial" w:cs="Arial"/>
      <w:b/>
      <w:bCs/>
      <w:sz w:val="22"/>
      <w:u w:val="single"/>
    </w:rPr>
  </w:style>
  <w:style w:type="character" w:customStyle="1" w:styleId="CharChar3">
    <w:name w:val="Char Char3"/>
    <w:basedOn w:val="DefaultParagraphFont"/>
    <w:rsid w:val="001D70F3"/>
    <w:rPr>
      <w:rFonts w:cs="Arial"/>
      <w:b/>
      <w:bCs/>
      <w:iCs/>
      <w:lang w:val="en-US" w:eastAsia="en-US" w:bidi="ar-SA"/>
    </w:rPr>
  </w:style>
  <w:style w:type="paragraph" w:styleId="Subtitle">
    <w:name w:val="Subtitle"/>
    <w:aliases w:val="Underlined card text"/>
    <w:basedOn w:val="Normal"/>
    <w:next w:val="Normal"/>
    <w:link w:val="SubtitleChar"/>
    <w:uiPriority w:val="11"/>
    <w:qFormat/>
    <w:rsid w:val="001D70F3"/>
    <w:pPr>
      <w:spacing w:after="60"/>
      <w:contextualSpacing/>
      <w:outlineLvl w:val="1"/>
    </w:pPr>
    <w:rPr>
      <w:rFonts w:ascii="Times New Roman" w:eastAsia="Times New Roman" w:hAnsi="Times New Roman" w:cs="Times New Roman"/>
      <w:iCs/>
      <w:color w:val="000000"/>
      <w:spacing w:val="15"/>
      <w:sz w:val="24"/>
      <w:u w:val="single"/>
    </w:rPr>
  </w:style>
  <w:style w:type="character" w:customStyle="1" w:styleId="SubtitleChar1">
    <w:name w:val="Subtitle Char1"/>
    <w:aliases w:val="Underlined card text Char1"/>
    <w:basedOn w:val="DefaultParagraphFont"/>
    <w:uiPriority w:val="11"/>
    <w:rsid w:val="001D70F3"/>
    <w:rPr>
      <w:color w:val="5A5A5A" w:themeColor="text1" w:themeTint="A5"/>
      <w:spacing w:val="15"/>
      <w:sz w:val="22"/>
      <w:szCs w:val="22"/>
    </w:rPr>
  </w:style>
  <w:style w:type="paragraph" w:customStyle="1" w:styleId="StyleStyle411pt1">
    <w:name w:val="Style Style4 + 11 pt1"/>
    <w:basedOn w:val="Style4"/>
    <w:link w:val="StyleStyle411pt1Char"/>
    <w:qFormat/>
    <w:rsid w:val="001D70F3"/>
    <w:rPr>
      <w:rFonts w:cs="Times New Roman"/>
    </w:rPr>
  </w:style>
  <w:style w:type="character" w:customStyle="1" w:styleId="StyleStyle411pt1Char">
    <w:name w:val="Style Style4 + 11 pt1 Char"/>
    <w:basedOn w:val="Style4Char"/>
    <w:link w:val="StyleStyle411pt1"/>
    <w:rsid w:val="001D70F3"/>
    <w:rPr>
      <w:rFonts w:ascii="Arial" w:eastAsia="Times New Roman" w:hAnsi="Arial" w:cs="Times New Roman"/>
      <w:sz w:val="22"/>
      <w:u w:val="single"/>
    </w:rPr>
  </w:style>
  <w:style w:type="character" w:customStyle="1" w:styleId="BoldandUnderlineCharChar2">
    <w:name w:val="Bold and Underline Char Char2"/>
    <w:basedOn w:val="DefaultParagraphFont"/>
    <w:rsid w:val="001D70F3"/>
    <w:rPr>
      <w:b/>
      <w:u w:val="single"/>
      <w:lang w:val="en-US" w:eastAsia="en-US" w:bidi="ar-SA"/>
    </w:rPr>
  </w:style>
  <w:style w:type="character" w:customStyle="1" w:styleId="StyleUnderlineCharChar111pt">
    <w:name w:val="Style Underline Char Char1 + 11 pt"/>
    <w:basedOn w:val="DefaultParagraphFont"/>
    <w:rsid w:val="001D70F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D70F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D70F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D70F3"/>
    <w:rPr>
      <w:sz w:val="22"/>
      <w:u w:val="single"/>
    </w:rPr>
  </w:style>
  <w:style w:type="paragraph" w:customStyle="1" w:styleId="StyleMinimizedTextArialNarrow9pt">
    <w:name w:val="Style Minimized Text + Arial Narrow 9 pt"/>
    <w:basedOn w:val="Normal"/>
    <w:link w:val="StyleMinimizedTextArialNarrow9ptChar"/>
    <w:qFormat/>
    <w:rsid w:val="001D70F3"/>
    <w:pPr>
      <w:contextualSpacing/>
    </w:pPr>
    <w:rPr>
      <w:rFonts w:ascii="Arial" w:eastAsia="Times New Roman" w:hAnsi="Arial" w:cs="Arial"/>
    </w:rPr>
  </w:style>
  <w:style w:type="character" w:customStyle="1" w:styleId="StyleMinimizedTextArialNarrow9ptChar">
    <w:name w:val="Style Minimized Text + Arial Narrow 9 pt Char"/>
    <w:basedOn w:val="DefaultParagraphFont"/>
    <w:link w:val="StyleMinimizedTextArialNarrow9pt"/>
    <w:rsid w:val="001D70F3"/>
    <w:rPr>
      <w:rFonts w:ascii="Arial" w:eastAsia="Times New Roman" w:hAnsi="Arial" w:cs="Arial"/>
      <w:sz w:val="22"/>
    </w:rPr>
  </w:style>
  <w:style w:type="paragraph" w:customStyle="1" w:styleId="StyleBoldandUnderlineChar11ptNotBold">
    <w:name w:val="Style Bold and Underline Char + 11 pt Not Bold"/>
    <w:link w:val="StyleBoldandUnderlineChar11ptNotBoldChar"/>
    <w:qFormat/>
    <w:rsid w:val="001D70F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D70F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D70F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D70F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D70F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D70F3"/>
    <w:rPr>
      <w:b w:val="0"/>
      <w:bCs/>
      <w:sz w:val="20"/>
      <w:u w:val="single"/>
      <w:lang w:val="en-US" w:eastAsia="en-US" w:bidi="ar-SA"/>
    </w:rPr>
  </w:style>
  <w:style w:type="character" w:customStyle="1" w:styleId="Styleunderline9pt">
    <w:name w:val="Style underline + 9 pt"/>
    <w:basedOn w:val="underline"/>
    <w:rsid w:val="001D70F3"/>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1D70F3"/>
    <w:rPr>
      <w:rFonts w:ascii="Times New Roman" w:hAnsi="Times New Roman"/>
      <w:sz w:val="20"/>
    </w:rPr>
  </w:style>
  <w:style w:type="character" w:customStyle="1" w:styleId="Styleunderline9pt1">
    <w:name w:val="Style underline + 9 pt1"/>
    <w:basedOn w:val="underline"/>
    <w:rsid w:val="001D70F3"/>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1D70F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1D70F3"/>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1D70F3"/>
    <w:rPr>
      <w:b/>
      <w:bCs/>
      <w:noProof w:val="0"/>
      <w:sz w:val="20"/>
      <w:u w:val="single"/>
      <w:lang w:val="en-US" w:eastAsia="en-US" w:bidi="ar-SA"/>
    </w:rPr>
  </w:style>
  <w:style w:type="character" w:customStyle="1" w:styleId="Hyperlink23">
    <w:name w:val="Hyperlink23"/>
    <w:basedOn w:val="DefaultParagraphFont"/>
    <w:rsid w:val="001D70F3"/>
    <w:rPr>
      <w:color w:val="3300CC"/>
      <w:u w:val="single"/>
    </w:rPr>
  </w:style>
  <w:style w:type="paragraph" w:customStyle="1" w:styleId="cardCharChar">
    <w:name w:val="card Char Char"/>
    <w:basedOn w:val="Normal"/>
    <w:link w:val="cardCharCharChar"/>
    <w:qFormat/>
    <w:rsid w:val="001D70F3"/>
    <w:pPr>
      <w:ind w:left="288" w:right="288"/>
      <w:contextualSpacing/>
    </w:pPr>
    <w:rPr>
      <w:rFonts w:ascii="Arial" w:eastAsia="Times New Roman" w:hAnsi="Arial" w:cs="Arial"/>
      <w:szCs w:val="20"/>
    </w:rPr>
  </w:style>
  <w:style w:type="character" w:customStyle="1" w:styleId="cardCharCharChar">
    <w:name w:val="card Char Char Char"/>
    <w:basedOn w:val="DefaultParagraphFont"/>
    <w:link w:val="cardCharChar"/>
    <w:rsid w:val="001D70F3"/>
    <w:rPr>
      <w:rFonts w:ascii="Arial" w:eastAsia="Times New Roman" w:hAnsi="Arial" w:cs="Arial"/>
      <w:sz w:val="22"/>
      <w:szCs w:val="20"/>
    </w:rPr>
  </w:style>
  <w:style w:type="character" w:customStyle="1" w:styleId="StyleunderlineArialNarrow9ptBold">
    <w:name w:val="Style underline + Arial Narrow 9 pt Bold"/>
    <w:basedOn w:val="underline"/>
    <w:rsid w:val="001D70F3"/>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1D70F3"/>
  </w:style>
  <w:style w:type="character" w:customStyle="1" w:styleId="StylecardCharCharArialNarrow9ptChar">
    <w:name w:val="Style card Char Char + Arial Narrow 9 pt Char"/>
    <w:basedOn w:val="cardCharCharChar"/>
    <w:link w:val="StylecardCharCharArialNarrow9pt"/>
    <w:rsid w:val="001D70F3"/>
    <w:rPr>
      <w:rFonts w:ascii="Arial" w:eastAsia="Times New Roman" w:hAnsi="Arial" w:cs="Arial"/>
      <w:sz w:val="22"/>
      <w:szCs w:val="20"/>
    </w:rPr>
  </w:style>
  <w:style w:type="character" w:customStyle="1" w:styleId="UnderlineCharCharChar">
    <w:name w:val="Underline Char Char Char"/>
    <w:basedOn w:val="DefaultParagraphFont"/>
    <w:rsid w:val="001D70F3"/>
    <w:rPr>
      <w:noProof w:val="0"/>
      <w:u w:val="single"/>
      <w:lang w:val="en-US" w:eastAsia="en-US" w:bidi="ar-SA"/>
    </w:rPr>
  </w:style>
  <w:style w:type="character" w:customStyle="1" w:styleId="CardTextChar1">
    <w:name w:val="Card Text Char1"/>
    <w:basedOn w:val="DefaultParagraphFont"/>
    <w:rsid w:val="001D70F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D70F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D70F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D70F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D70F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D70F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D70F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D70F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D70F3"/>
    <w:pPr>
      <w:contextualSpacing/>
    </w:pPr>
    <w:rPr>
      <w:rFonts w:ascii="Arial" w:eastAsia="Times New Roman" w:hAnsi="Arial" w:cs="Arial"/>
    </w:rPr>
  </w:style>
  <w:style w:type="character" w:customStyle="1" w:styleId="TextsmallChar">
    <w:name w:val="Textsmall Char"/>
    <w:basedOn w:val="DefaultParagraphFont"/>
    <w:link w:val="Textsmall"/>
    <w:rsid w:val="001D70F3"/>
    <w:rPr>
      <w:rFonts w:ascii="Arial" w:eastAsia="Times New Roman" w:hAnsi="Arial" w:cs="Arial"/>
      <w:sz w:val="22"/>
    </w:rPr>
  </w:style>
  <w:style w:type="character" w:customStyle="1" w:styleId="CharChar111">
    <w:name w:val="Char Char111"/>
    <w:basedOn w:val="DefaultParagraphFont"/>
    <w:rsid w:val="001D70F3"/>
    <w:rPr>
      <w:rFonts w:cs="Arial"/>
      <w:bCs/>
      <w:szCs w:val="26"/>
      <w:u w:val="single"/>
      <w:lang w:val="en-US" w:eastAsia="en-US" w:bidi="ar-SA"/>
    </w:rPr>
  </w:style>
  <w:style w:type="paragraph" w:customStyle="1" w:styleId="cardtextsmall">
    <w:name w:val="card text small"/>
    <w:basedOn w:val="Normal"/>
    <w:uiPriority w:val="99"/>
    <w:qFormat/>
    <w:rsid w:val="001D70F3"/>
    <w:pPr>
      <w:contextualSpacing/>
    </w:pPr>
    <w:rPr>
      <w:rFonts w:ascii="Arial Narrow" w:eastAsia="Times New Roman" w:hAnsi="Arial Narrow" w:cs="Arial"/>
    </w:rPr>
  </w:style>
  <w:style w:type="character" w:customStyle="1" w:styleId="AUnterdline">
    <w:name w:val="AUnterdline"/>
    <w:qFormat/>
    <w:rsid w:val="001D70F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D70F3"/>
    <w:rPr>
      <w:rFonts w:ascii="Times New Roman" w:hAnsi="Times New Roman"/>
      <w:b/>
      <w:bCs/>
      <w:sz w:val="20"/>
      <w:u w:val="single"/>
      <w:bdr w:val="single" w:sz="4" w:space="0" w:color="auto"/>
    </w:rPr>
  </w:style>
  <w:style w:type="character" w:customStyle="1" w:styleId="highlightedsearchterm">
    <w:name w:val="highlightedsearchterm"/>
    <w:rsid w:val="001D70F3"/>
  </w:style>
  <w:style w:type="character" w:customStyle="1" w:styleId="StyleUnderline1">
    <w:name w:val="Style Underline1"/>
    <w:basedOn w:val="DefaultParagraphFont"/>
    <w:rsid w:val="001D70F3"/>
    <w:rPr>
      <w:rFonts w:ascii="Times New Roman" w:hAnsi="Times New Roman"/>
      <w:sz w:val="20"/>
      <w:u w:val="single"/>
    </w:rPr>
  </w:style>
  <w:style w:type="paragraph" w:customStyle="1" w:styleId="CardIndented">
    <w:name w:val="Card (Indented)"/>
    <w:basedOn w:val="Normal"/>
    <w:link w:val="CardIndentedChar"/>
    <w:qFormat/>
    <w:rsid w:val="001D70F3"/>
    <w:pPr>
      <w:ind w:left="288"/>
      <w:contextualSpacing/>
    </w:pPr>
    <w:rPr>
      <w:rFonts w:ascii="Arial" w:hAnsi="Arial" w:cs="Arial"/>
    </w:rPr>
  </w:style>
  <w:style w:type="paragraph" w:customStyle="1" w:styleId="StyleStyle49pt10">
    <w:name w:val="Style Style4 + 9 pt10"/>
    <w:basedOn w:val="Style4"/>
    <w:link w:val="StyleStyle49pt10Char"/>
    <w:qFormat/>
    <w:rsid w:val="001D70F3"/>
    <w:rPr>
      <w:rFonts w:cs="Times New Roman"/>
    </w:rPr>
  </w:style>
  <w:style w:type="character" w:customStyle="1" w:styleId="StyleStyle49pt10Char">
    <w:name w:val="Style Style4 + 9 pt10 Char"/>
    <w:basedOn w:val="Style4Char"/>
    <w:link w:val="StyleStyle49pt10"/>
    <w:rsid w:val="001D70F3"/>
    <w:rPr>
      <w:rFonts w:ascii="Arial" w:eastAsia="Times New Roman" w:hAnsi="Arial" w:cs="Times New Roman"/>
      <w:sz w:val="22"/>
      <w:u w:val="single"/>
    </w:rPr>
  </w:style>
  <w:style w:type="paragraph" w:customStyle="1" w:styleId="StyleStyle49ptBold7">
    <w:name w:val="Style Style4 + 9 pt Bold7"/>
    <w:basedOn w:val="Style4"/>
    <w:link w:val="StyleStyle49ptBold7Char"/>
    <w:qFormat/>
    <w:rsid w:val="001D70F3"/>
    <w:rPr>
      <w:rFonts w:cs="Times New Roman"/>
      <w:b/>
      <w:bCs/>
    </w:rPr>
  </w:style>
  <w:style w:type="character" w:customStyle="1" w:styleId="StyleStyle49ptBold7Char">
    <w:name w:val="Style Style4 + 9 pt Bold7 Char"/>
    <w:link w:val="StyleStyle49ptBold7"/>
    <w:rsid w:val="001D70F3"/>
    <w:rPr>
      <w:rFonts w:ascii="Arial" w:eastAsia="Times New Roman" w:hAnsi="Arial" w:cs="Times New Roman"/>
      <w:b/>
      <w:bCs/>
      <w:sz w:val="22"/>
      <w:u w:val="single"/>
    </w:rPr>
  </w:style>
  <w:style w:type="paragraph" w:customStyle="1" w:styleId="NormalUnderline">
    <w:name w:val="Normal Underline"/>
    <w:basedOn w:val="Normal"/>
    <w:link w:val="NormalUnderlineChar"/>
    <w:qFormat/>
    <w:rsid w:val="001D70F3"/>
    <w:pPr>
      <w:ind w:left="288"/>
      <w:contextualSpacing/>
    </w:pPr>
    <w:rPr>
      <w:rFonts w:ascii="Arial" w:eastAsia="Times New Roman" w:hAnsi="Arial" w:cs="Arial"/>
      <w:u w:val="single"/>
    </w:rPr>
  </w:style>
  <w:style w:type="character" w:customStyle="1" w:styleId="NormalUnderlineChar">
    <w:name w:val="Normal Underline Char"/>
    <w:link w:val="NormalUnderline"/>
    <w:rsid w:val="001D70F3"/>
    <w:rPr>
      <w:rFonts w:ascii="Arial" w:eastAsia="Times New Roman" w:hAnsi="Arial" w:cs="Arial"/>
      <w:sz w:val="22"/>
      <w:u w:val="single"/>
    </w:rPr>
  </w:style>
  <w:style w:type="character" w:customStyle="1" w:styleId="DontRead">
    <w:name w:val="Don't Read"/>
    <w:qFormat/>
    <w:rsid w:val="001D70F3"/>
    <w:rPr>
      <w:rFonts w:ascii="Times New Roman" w:hAnsi="Times New Roman"/>
      <w:sz w:val="16"/>
    </w:rPr>
  </w:style>
  <w:style w:type="paragraph" w:customStyle="1" w:styleId="Underlinestyle">
    <w:name w:val="Underline style"/>
    <w:basedOn w:val="Normal"/>
    <w:uiPriority w:val="99"/>
    <w:qFormat/>
    <w:rsid w:val="001D70F3"/>
    <w:pPr>
      <w:contextualSpacing/>
    </w:pPr>
    <w:rPr>
      <w:rFonts w:ascii="Arial" w:eastAsia="Times New Roman" w:hAnsi="Arial" w:cs="Arial"/>
      <w:u w:val="single"/>
    </w:rPr>
  </w:style>
  <w:style w:type="character" w:customStyle="1" w:styleId="Style11ptUnderline3">
    <w:name w:val="Style 11 pt Underline3"/>
    <w:rsid w:val="001D70F3"/>
    <w:rPr>
      <w:sz w:val="20"/>
      <w:u w:val="single"/>
    </w:rPr>
  </w:style>
  <w:style w:type="character" w:customStyle="1" w:styleId="27">
    <w:name w:val="27"/>
    <w:rsid w:val="001D70F3"/>
    <w:rPr>
      <w:rFonts w:cs="Arial"/>
      <w:bCs/>
      <w:sz w:val="20"/>
      <w:u w:val="single"/>
      <w:lang w:val="en-US" w:eastAsia="en-US" w:bidi="ar-SA"/>
    </w:rPr>
  </w:style>
  <w:style w:type="character" w:customStyle="1" w:styleId="2">
    <w:name w:val="2"/>
    <w:rsid w:val="001D70F3"/>
    <w:rPr>
      <w:rFonts w:cs="Arial"/>
      <w:bCs/>
      <w:sz w:val="20"/>
      <w:u w:val="single"/>
      <w:lang w:val="en-US" w:eastAsia="en-US" w:bidi="ar-SA"/>
    </w:rPr>
  </w:style>
  <w:style w:type="character" w:customStyle="1" w:styleId="Style9ptUnderline11">
    <w:name w:val="Style 9 pt Underline11"/>
    <w:basedOn w:val="DefaultParagraphFont"/>
    <w:rsid w:val="001D70F3"/>
    <w:rPr>
      <w:sz w:val="20"/>
      <w:u w:val="single"/>
    </w:rPr>
  </w:style>
  <w:style w:type="character" w:customStyle="1" w:styleId="Style9ptBoldUnderline5">
    <w:name w:val="Style 9 pt Bold Underline5"/>
    <w:basedOn w:val="DefaultParagraphFont"/>
    <w:rsid w:val="001D70F3"/>
    <w:rPr>
      <w:b/>
      <w:bCs/>
      <w:sz w:val="20"/>
      <w:u w:val="single"/>
    </w:rPr>
  </w:style>
  <w:style w:type="character" w:customStyle="1" w:styleId="CharChar114">
    <w:name w:val="Char Char114"/>
    <w:basedOn w:val="DefaultParagraphFont"/>
    <w:rsid w:val="001D70F3"/>
    <w:rPr>
      <w:rFonts w:cs="Arial"/>
      <w:bCs/>
      <w:szCs w:val="26"/>
      <w:u w:val="single"/>
      <w:lang w:val="en-US" w:eastAsia="en-US" w:bidi="ar-SA"/>
    </w:rPr>
  </w:style>
  <w:style w:type="character" w:customStyle="1" w:styleId="CharChar113">
    <w:name w:val="Char Char113"/>
    <w:basedOn w:val="DefaultParagraphFont"/>
    <w:rsid w:val="001D70F3"/>
    <w:rPr>
      <w:rFonts w:cs="Arial"/>
      <w:bCs/>
      <w:szCs w:val="26"/>
      <w:u w:val="single"/>
      <w:lang w:val="en-US" w:eastAsia="en-US" w:bidi="ar-SA"/>
    </w:rPr>
  </w:style>
  <w:style w:type="character" w:customStyle="1" w:styleId="CharChar112">
    <w:name w:val="Char Char112"/>
    <w:basedOn w:val="DefaultParagraphFont"/>
    <w:rsid w:val="001D70F3"/>
    <w:rPr>
      <w:rFonts w:cs="Arial"/>
      <w:bCs/>
      <w:szCs w:val="26"/>
      <w:u w:val="single"/>
      <w:lang w:val="en-US" w:eastAsia="en-US" w:bidi="ar-SA"/>
    </w:rPr>
  </w:style>
  <w:style w:type="character" w:customStyle="1" w:styleId="ssl0">
    <w:name w:val="ss_l0"/>
    <w:basedOn w:val="DefaultParagraphFont"/>
    <w:rsid w:val="001D70F3"/>
  </w:style>
  <w:style w:type="character" w:customStyle="1" w:styleId="CommentSubjectChar">
    <w:name w:val="Comment Subject Char"/>
    <w:basedOn w:val="CommentTextChar"/>
    <w:link w:val="CommentSubject"/>
    <w:uiPriority w:val="99"/>
    <w:rsid w:val="001D70F3"/>
    <w:rPr>
      <w:rFonts w:ascii="Arial" w:eastAsia="DengXian" w:hAnsi="Arial" w:cs="Arial"/>
      <w:b/>
      <w:bCs/>
      <w:szCs w:val="20"/>
    </w:rPr>
  </w:style>
  <w:style w:type="paragraph" w:styleId="CommentSubject">
    <w:name w:val="annotation subject"/>
    <w:basedOn w:val="CommentText"/>
    <w:next w:val="CommentText"/>
    <w:link w:val="CommentSubjectChar"/>
    <w:uiPriority w:val="99"/>
    <w:rsid w:val="001D70F3"/>
    <w:pPr>
      <w:contextualSpacing/>
    </w:pPr>
    <w:rPr>
      <w:rFonts w:ascii="Arial" w:eastAsia="DengXian" w:hAnsi="Arial" w:cs="Arial"/>
      <w:b/>
      <w:bCs/>
    </w:rPr>
  </w:style>
  <w:style w:type="character" w:customStyle="1" w:styleId="CommentSubjectChar1">
    <w:name w:val="Comment Subject Char1"/>
    <w:basedOn w:val="CommentTextChar1"/>
    <w:uiPriority w:val="99"/>
    <w:rsid w:val="001D70F3"/>
    <w:rPr>
      <w:rFonts w:ascii="Calibri" w:hAnsi="Calibri" w:cs="Calibri"/>
      <w:b/>
      <w:bCs/>
      <w:sz w:val="20"/>
      <w:szCs w:val="20"/>
    </w:rPr>
  </w:style>
  <w:style w:type="paragraph" w:customStyle="1" w:styleId="WW-Default1">
    <w:name w:val="WW-Default1"/>
    <w:basedOn w:val="Normal"/>
    <w:uiPriority w:val="99"/>
    <w:qFormat/>
    <w:rsid w:val="001D70F3"/>
    <w:pPr>
      <w:suppressAutoHyphens/>
      <w:contextualSpacing/>
    </w:pPr>
    <w:rPr>
      <w:rFonts w:ascii="Arial" w:eastAsia="Times New Roman" w:hAnsi="Arial" w:cs="Arial"/>
      <w:b/>
      <w:bCs/>
      <w:szCs w:val="20"/>
      <w:lang w:eastAsia="ar-SA"/>
    </w:rPr>
  </w:style>
  <w:style w:type="paragraph" w:customStyle="1" w:styleId="Normal1">
    <w:name w:val="Normal1"/>
    <w:basedOn w:val="BodyText"/>
    <w:uiPriority w:val="99"/>
    <w:qFormat/>
    <w:rsid w:val="001D70F3"/>
    <w:pPr>
      <w:spacing w:before="100" w:beforeAutospacing="1" w:after="100" w:afterAutospacing="1" w:line="240" w:lineRule="auto"/>
    </w:pPr>
    <w:rPr>
      <w:rFonts w:ascii="Times New Roman" w:eastAsia="Times New Roman" w:hAnsi="Times New Roman" w:cs="Times New Roman"/>
      <w:sz w:val="24"/>
    </w:rPr>
  </w:style>
  <w:style w:type="character" w:customStyle="1" w:styleId="zoomme">
    <w:name w:val="zoomme"/>
    <w:basedOn w:val="DefaultParagraphFont"/>
    <w:rsid w:val="001D70F3"/>
  </w:style>
  <w:style w:type="character" w:customStyle="1" w:styleId="Date1">
    <w:name w:val="Date1"/>
    <w:basedOn w:val="DefaultParagraphFont"/>
    <w:rsid w:val="001D70F3"/>
  </w:style>
  <w:style w:type="character" w:customStyle="1" w:styleId="classauthor">
    <w:name w:val="class=&quot;author&quot;"/>
    <w:basedOn w:val="DefaultParagraphFont"/>
    <w:rsid w:val="001D70F3"/>
  </w:style>
  <w:style w:type="paragraph" w:customStyle="1" w:styleId="CardStyle">
    <w:name w:val="Card Style"/>
    <w:basedOn w:val="Normal"/>
    <w:link w:val="CardStyleChar"/>
    <w:qFormat/>
    <w:rsid w:val="001D70F3"/>
    <w:pPr>
      <w:contextualSpacing/>
    </w:pPr>
    <w:rPr>
      <w:rFonts w:ascii="Arial" w:eastAsia="Times New Roman" w:hAnsi="Arial" w:cs="Arial"/>
    </w:rPr>
  </w:style>
  <w:style w:type="character" w:customStyle="1" w:styleId="CharCharChar">
    <w:name w:val="Char Char Char"/>
    <w:basedOn w:val="DefaultParagraphFont"/>
    <w:rsid w:val="001D70F3"/>
    <w:rPr>
      <w:rFonts w:cs="Arial"/>
      <w:bCs/>
      <w:szCs w:val="26"/>
      <w:u w:val="single"/>
      <w:lang w:val="en-US" w:eastAsia="en-US" w:bidi="ar-SA"/>
    </w:rPr>
  </w:style>
  <w:style w:type="character" w:customStyle="1" w:styleId="texto1">
    <w:name w:val="texto1"/>
    <w:rsid w:val="001D70F3"/>
  </w:style>
  <w:style w:type="paragraph" w:customStyle="1" w:styleId="citenon-bold">
    <w:name w:val="cite non-bold"/>
    <w:basedOn w:val="Normal"/>
    <w:link w:val="citenon-boldChar"/>
    <w:qFormat/>
    <w:rsid w:val="001D70F3"/>
    <w:pPr>
      <w:contextualSpacing/>
    </w:pPr>
    <w:rPr>
      <w:rFonts w:ascii="Garamond" w:eastAsia="Times New Roman" w:hAnsi="Garamond" w:cs="Arial"/>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D70F3"/>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D70F3"/>
    <w:rPr>
      <w:rFonts w:ascii="Calibri" w:eastAsia="Times New Roman" w:hAnsi="Calibri" w:cs="Arial"/>
      <w:b/>
      <w:bCs/>
      <w:szCs w:val="28"/>
    </w:rPr>
  </w:style>
  <w:style w:type="paragraph" w:customStyle="1" w:styleId="Style23">
    <w:name w:val="Style23"/>
    <w:basedOn w:val="Normal"/>
    <w:uiPriority w:val="99"/>
    <w:qFormat/>
    <w:rsid w:val="001D70F3"/>
    <w:pPr>
      <w:widowControl w:val="0"/>
      <w:autoSpaceDE w:val="0"/>
      <w:autoSpaceDN w:val="0"/>
      <w:adjustRightInd w:val="0"/>
      <w:spacing w:line="209" w:lineRule="exact"/>
      <w:contextualSpacing/>
    </w:pPr>
    <w:rPr>
      <w:rFonts w:ascii="Arial" w:eastAsia="SimSun" w:hAnsi="Arial" w:cs="Arial"/>
    </w:rPr>
  </w:style>
  <w:style w:type="character" w:customStyle="1" w:styleId="gray">
    <w:name w:val="gray"/>
    <w:basedOn w:val="DefaultParagraphFont"/>
    <w:rsid w:val="001D70F3"/>
  </w:style>
  <w:style w:type="paragraph" w:customStyle="1" w:styleId="Tagtemplate">
    <w:name w:val="Tagtemplate"/>
    <w:basedOn w:val="Normal"/>
    <w:link w:val="TagtemplateChar"/>
    <w:autoRedefine/>
    <w:qFormat/>
    <w:rsid w:val="001D70F3"/>
    <w:pPr>
      <w:keepNext/>
      <w:keepLines/>
      <w:contextualSpacing/>
    </w:pPr>
    <w:rPr>
      <w:rFonts w:ascii="Arial" w:eastAsia="Calibri" w:hAnsi="Arial" w:cs="Arial"/>
      <w:b/>
    </w:rPr>
  </w:style>
  <w:style w:type="character" w:customStyle="1" w:styleId="TagtemplateChar">
    <w:name w:val="Tagtemplate Char"/>
    <w:basedOn w:val="DefaultParagraphFont"/>
    <w:link w:val="Tagtemplate"/>
    <w:rsid w:val="001D70F3"/>
    <w:rPr>
      <w:rFonts w:ascii="Arial" w:eastAsia="Calibri" w:hAnsi="Arial" w:cs="Arial"/>
      <w:b/>
      <w:sz w:val="22"/>
    </w:rPr>
  </w:style>
  <w:style w:type="character" w:customStyle="1" w:styleId="Styleunderline11ptBorderSinglesolidlineAuto05p">
    <w:name w:val="Style underline + 11 pt Border: : (Single solid line Auto  0.5 p..."/>
    <w:rsid w:val="001D70F3"/>
    <w:rPr>
      <w:sz w:val="20"/>
      <w:u w:val="single"/>
      <w:bdr w:val="single" w:sz="4" w:space="0" w:color="auto"/>
    </w:rPr>
  </w:style>
  <w:style w:type="paragraph" w:customStyle="1" w:styleId="Citation-FirstLine">
    <w:name w:val="Citation - First Line"/>
    <w:basedOn w:val="Normal"/>
    <w:next w:val="Normal"/>
    <w:autoRedefine/>
    <w:uiPriority w:val="99"/>
    <w:qFormat/>
    <w:rsid w:val="001D70F3"/>
    <w:pPr>
      <w:spacing w:line="240" w:lineRule="atLeast"/>
      <w:contextualSpacing/>
      <w:jc w:val="both"/>
    </w:pPr>
    <w:rPr>
      <w:rFonts w:ascii="Book Antiqua" w:eastAsia="Times New Roman" w:hAnsi="Book Antiqua" w:cs="Arial"/>
    </w:rPr>
  </w:style>
  <w:style w:type="character" w:customStyle="1" w:styleId="CardText-Underlined">
    <w:name w:val="Card Text - Underlined"/>
    <w:rsid w:val="001D70F3"/>
    <w:rPr>
      <w:b/>
      <w:sz w:val="20"/>
      <w:u w:val="single"/>
    </w:rPr>
  </w:style>
  <w:style w:type="paragraph" w:customStyle="1" w:styleId="Citation-Complete">
    <w:name w:val="Citation - Complete"/>
    <w:basedOn w:val="Normal"/>
    <w:next w:val="Normal"/>
    <w:link w:val="Citation-CompleteChar"/>
    <w:autoRedefine/>
    <w:qFormat/>
    <w:rsid w:val="001D70F3"/>
    <w:pPr>
      <w:spacing w:after="120"/>
      <w:contextualSpacing/>
      <w:jc w:val="both"/>
    </w:pPr>
    <w:rPr>
      <w:rFonts w:ascii="Book Antiqua" w:eastAsia="Times New Roman" w:hAnsi="Book Antiqua" w:cs="Arial"/>
    </w:rPr>
  </w:style>
  <w:style w:type="character" w:customStyle="1" w:styleId="Citation-CompleteChar">
    <w:name w:val="Citation - Complete Char"/>
    <w:basedOn w:val="DefaultParagraphFont"/>
    <w:link w:val="Citation-Complete"/>
    <w:locked/>
    <w:rsid w:val="001D70F3"/>
    <w:rPr>
      <w:rFonts w:ascii="Book Antiqua" w:eastAsia="Times New Roman" w:hAnsi="Book Antiqua" w:cs="Arial"/>
      <w:sz w:val="22"/>
    </w:rPr>
  </w:style>
  <w:style w:type="character" w:customStyle="1" w:styleId="MicroTextChar0">
    <w:name w:val="MicroText Char"/>
    <w:link w:val="MicroText0"/>
    <w:rsid w:val="001D70F3"/>
    <w:rPr>
      <w:rFonts w:ascii="Arial Narrow" w:hAnsi="Arial Narrow"/>
      <w:sz w:val="12"/>
    </w:rPr>
  </w:style>
  <w:style w:type="paragraph" w:customStyle="1" w:styleId="TagCite">
    <w:name w:val="Tag/Cite"/>
    <w:basedOn w:val="Normal"/>
    <w:uiPriority w:val="99"/>
    <w:qFormat/>
    <w:rsid w:val="001D70F3"/>
    <w:pPr>
      <w:contextualSpacing/>
    </w:pPr>
    <w:rPr>
      <w:rFonts w:ascii="Arial" w:eastAsia="Times New Roman" w:hAnsi="Arial" w:cs="Arial"/>
      <w:b/>
    </w:rPr>
  </w:style>
  <w:style w:type="character" w:customStyle="1" w:styleId="Style11ptItalicUnderline">
    <w:name w:val="Style 11 pt Italic Underline"/>
    <w:basedOn w:val="DefaultParagraphFont"/>
    <w:rsid w:val="001D70F3"/>
    <w:rPr>
      <w:i/>
      <w:iCs/>
      <w:sz w:val="20"/>
      <w:u w:val="single"/>
    </w:rPr>
  </w:style>
  <w:style w:type="character" w:customStyle="1" w:styleId="Style11ptItalic">
    <w:name w:val="Style 11 pt Italic"/>
    <w:basedOn w:val="DefaultParagraphFont"/>
    <w:rsid w:val="001D70F3"/>
    <w:rPr>
      <w:rFonts w:ascii="Times New Roman" w:hAnsi="Times New Roman"/>
      <w:i/>
      <w:iCs/>
      <w:sz w:val="20"/>
    </w:rPr>
  </w:style>
  <w:style w:type="character" w:customStyle="1" w:styleId="BoldandUnderlineChar">
    <w:name w:val="Bold and Underline Char"/>
    <w:basedOn w:val="DefaultParagraphFont"/>
    <w:link w:val="BoldandUnderline"/>
    <w:locked/>
    <w:rsid w:val="001D70F3"/>
    <w:rPr>
      <w:b/>
      <w:u w:val="single"/>
    </w:rPr>
  </w:style>
  <w:style w:type="paragraph" w:customStyle="1" w:styleId="BoldandUnderline">
    <w:name w:val="Bold and Underline"/>
    <w:basedOn w:val="Normal"/>
    <w:link w:val="BoldandUnderlineChar"/>
    <w:qFormat/>
    <w:rsid w:val="001D70F3"/>
    <w:pPr>
      <w:contextualSpacing/>
    </w:pPr>
    <w:rPr>
      <w:rFonts w:asciiTheme="minorHAnsi" w:hAnsiTheme="minorHAnsi" w:cstheme="minorBidi"/>
      <w:b/>
      <w:sz w:val="24"/>
      <w:u w:val="single"/>
    </w:rPr>
  </w:style>
  <w:style w:type="character" w:customStyle="1" w:styleId="hdr">
    <w:name w:val="hdr"/>
    <w:basedOn w:val="DefaultParagraphFont"/>
    <w:rsid w:val="001D70F3"/>
  </w:style>
  <w:style w:type="paragraph" w:customStyle="1" w:styleId="StyleStyle49ptBold3">
    <w:name w:val="Style Style4 + 9 pt Bold3"/>
    <w:basedOn w:val="Style4"/>
    <w:link w:val="StyleStyle49ptBold3Char"/>
    <w:qFormat/>
    <w:rsid w:val="001D70F3"/>
    <w:rPr>
      <w:rFonts w:cs="Times New Roman"/>
      <w:b/>
      <w:bCs/>
    </w:rPr>
  </w:style>
  <w:style w:type="character" w:customStyle="1" w:styleId="StyleStyle49ptBold3Char">
    <w:name w:val="Style Style4 + 9 pt Bold3 Char"/>
    <w:basedOn w:val="Style4Char"/>
    <w:link w:val="StyleStyle49ptBold3"/>
    <w:rsid w:val="001D70F3"/>
    <w:rPr>
      <w:rFonts w:ascii="Arial" w:eastAsia="Times New Roman" w:hAnsi="Arial" w:cs="Times New Roman"/>
      <w:b/>
      <w:bCs/>
      <w:sz w:val="22"/>
      <w:u w:val="single"/>
    </w:rPr>
  </w:style>
  <w:style w:type="character" w:customStyle="1" w:styleId="Style9ptUnderline6">
    <w:name w:val="Style 9 pt Underline6"/>
    <w:basedOn w:val="DefaultParagraphFont"/>
    <w:rsid w:val="001D70F3"/>
    <w:rPr>
      <w:sz w:val="20"/>
      <w:u w:val="single"/>
    </w:rPr>
  </w:style>
  <w:style w:type="character" w:customStyle="1" w:styleId="ct-with-fmlt">
    <w:name w:val="ct-with-fmlt"/>
    <w:basedOn w:val="DefaultParagraphFont"/>
    <w:rsid w:val="001D70F3"/>
  </w:style>
  <w:style w:type="paragraph" w:customStyle="1" w:styleId="TagText">
    <w:name w:val="TagText"/>
    <w:basedOn w:val="Normal"/>
    <w:uiPriority w:val="99"/>
    <w:qFormat/>
    <w:rsid w:val="001D70F3"/>
    <w:pPr>
      <w:contextualSpacing/>
    </w:pPr>
    <w:rPr>
      <w:rFonts w:ascii="Arial" w:hAnsi="Arial" w:cs="Arial"/>
      <w:b/>
    </w:rPr>
  </w:style>
  <w:style w:type="paragraph" w:customStyle="1" w:styleId="StyleStyle49pt">
    <w:name w:val="Style Style4 + 9 pt"/>
    <w:basedOn w:val="Normal"/>
    <w:link w:val="StyleStyle49ptChar"/>
    <w:qFormat/>
    <w:rsid w:val="001D70F3"/>
    <w:pPr>
      <w:contextualSpacing/>
    </w:pPr>
    <w:rPr>
      <w:rFonts w:ascii="Arial" w:eastAsia="Times New Roman" w:hAnsi="Arial" w:cs="Arial"/>
      <w:u w:val="single"/>
    </w:rPr>
  </w:style>
  <w:style w:type="character" w:customStyle="1" w:styleId="StyleStyle49ptChar">
    <w:name w:val="Style Style4 + 9 pt Char"/>
    <w:basedOn w:val="DefaultParagraphFont"/>
    <w:link w:val="StyleStyle49pt"/>
    <w:rsid w:val="001D70F3"/>
    <w:rPr>
      <w:rFonts w:ascii="Arial" w:eastAsia="Times New Roman" w:hAnsi="Arial" w:cs="Arial"/>
      <w:sz w:val="22"/>
      <w:u w:val="single"/>
    </w:rPr>
  </w:style>
  <w:style w:type="paragraph" w:customStyle="1" w:styleId="StyleStyle49ptBold">
    <w:name w:val="Style Style4 + 9 pt Bold"/>
    <w:basedOn w:val="Normal"/>
    <w:link w:val="StyleStyle49ptBoldChar"/>
    <w:qFormat/>
    <w:rsid w:val="001D70F3"/>
    <w:pPr>
      <w:contextualSpacing/>
    </w:pPr>
    <w:rPr>
      <w:rFonts w:ascii="Arial" w:eastAsia="Times New Roman" w:hAnsi="Arial" w:cs="Arial"/>
      <w:b/>
      <w:bCs/>
      <w:u w:val="single"/>
    </w:rPr>
  </w:style>
  <w:style w:type="character" w:customStyle="1" w:styleId="StyleStyle49ptBoldChar">
    <w:name w:val="Style Style4 + 9 pt Bold Char"/>
    <w:basedOn w:val="DefaultParagraphFont"/>
    <w:link w:val="StyleStyle49ptBold"/>
    <w:rsid w:val="001D70F3"/>
    <w:rPr>
      <w:rFonts w:ascii="Arial" w:eastAsia="Times New Roman" w:hAnsi="Arial" w:cs="Arial"/>
      <w:b/>
      <w:bCs/>
      <w:sz w:val="22"/>
      <w:u w:val="single"/>
    </w:rPr>
  </w:style>
  <w:style w:type="paragraph" w:customStyle="1" w:styleId="StyleStyle49ptBoldItalic">
    <w:name w:val="Style Style4 + 9 pt Bold Italic"/>
    <w:basedOn w:val="Normal"/>
    <w:link w:val="StyleStyle49ptBoldItalicChar"/>
    <w:qFormat/>
    <w:rsid w:val="001D70F3"/>
    <w:pPr>
      <w:contextualSpacing/>
    </w:pPr>
    <w:rPr>
      <w:rFonts w:ascii="Arial" w:eastAsia="Times New Roman" w:hAnsi="Arial" w:cs="Arial"/>
      <w:b/>
      <w:bCs/>
      <w:i/>
      <w:iCs/>
      <w:u w:val="single"/>
    </w:rPr>
  </w:style>
  <w:style w:type="character" w:customStyle="1" w:styleId="StyleStyle49ptBoldItalicChar">
    <w:name w:val="Style Style4 + 9 pt Bold Italic Char"/>
    <w:basedOn w:val="DefaultParagraphFont"/>
    <w:link w:val="StyleStyle49ptBoldItalic"/>
    <w:rsid w:val="001D70F3"/>
    <w:rPr>
      <w:rFonts w:ascii="Arial" w:eastAsia="Times New Roman" w:hAnsi="Arial" w:cs="Arial"/>
      <w:b/>
      <w:bCs/>
      <w:i/>
      <w:iCs/>
      <w:sz w:val="22"/>
      <w:u w:val="single"/>
    </w:rPr>
  </w:style>
  <w:style w:type="paragraph" w:customStyle="1" w:styleId="StyleUnderlined11ptBold">
    <w:name w:val="Style Underlined + 11 pt Bold"/>
    <w:link w:val="StyleUnderlined11ptBoldChar"/>
    <w:qFormat/>
    <w:rsid w:val="001D70F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D70F3"/>
    <w:rPr>
      <w:rFonts w:ascii="Arial" w:eastAsia="Times New Roman" w:hAnsi="Arial" w:cs="Arial"/>
      <w:b/>
      <w:bCs/>
      <w:sz w:val="22"/>
      <w:u w:val="single"/>
    </w:rPr>
  </w:style>
  <w:style w:type="paragraph" w:customStyle="1" w:styleId="StyleUnderlined11pt">
    <w:name w:val="Style Underlined + 11 pt"/>
    <w:link w:val="StyleUnderlined11ptChar"/>
    <w:qFormat/>
    <w:rsid w:val="001D70F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D70F3"/>
    <w:rPr>
      <w:rFonts w:ascii="Arial" w:eastAsia="Times New Roman" w:hAnsi="Arial" w:cs="Arial"/>
      <w:sz w:val="22"/>
      <w:u w:val="single"/>
    </w:rPr>
  </w:style>
  <w:style w:type="character" w:customStyle="1" w:styleId="newscontent">
    <w:name w:val="newscontent"/>
    <w:rsid w:val="001D70F3"/>
  </w:style>
  <w:style w:type="character" w:customStyle="1" w:styleId="StyleUnderlinePatternClearYellow">
    <w:name w:val="Style Underline Pattern: Clear (Yellow)"/>
    <w:basedOn w:val="DefaultParagraphFont"/>
    <w:rsid w:val="001D70F3"/>
    <w:rPr>
      <w:u w:val="single"/>
      <w:shd w:val="clear" w:color="auto" w:fill="00FF00"/>
    </w:rPr>
  </w:style>
  <w:style w:type="paragraph" w:customStyle="1" w:styleId="StyleUnderlineChar11pt3">
    <w:name w:val="Style Underline Char + 11 pt3"/>
    <w:link w:val="StyleUnderlineChar11pt3Char"/>
    <w:qFormat/>
    <w:rsid w:val="001D70F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DefaultParagraphFont"/>
    <w:link w:val="StyleUnderlineChar11pt3"/>
    <w:rsid w:val="001D70F3"/>
    <w:rPr>
      <w:rFonts w:ascii="Arial Narrow" w:eastAsia="Times New Roman" w:hAnsi="Arial Narrow" w:cs="Arial"/>
      <w:sz w:val="22"/>
      <w:u w:val="single"/>
    </w:rPr>
  </w:style>
  <w:style w:type="character" w:customStyle="1" w:styleId="date-display-single">
    <w:name w:val="date-display-single"/>
    <w:basedOn w:val="DefaultParagraphFont"/>
    <w:rsid w:val="001D70F3"/>
  </w:style>
  <w:style w:type="character" w:customStyle="1" w:styleId="BodyTextChar1">
    <w:name w:val="Body Text Char1"/>
    <w:aliases w:val="Very Small Text Char1,BT Char1"/>
    <w:basedOn w:val="DefaultParagraphFont"/>
    <w:rsid w:val="001D70F3"/>
    <w:rPr>
      <w:rFonts w:ascii="Times New Roman" w:hAnsi="Times New Roman" w:cs="Times New Roman"/>
      <w:sz w:val="20"/>
    </w:rPr>
  </w:style>
  <w:style w:type="paragraph" w:customStyle="1" w:styleId="Cite2">
    <w:name w:val="Cite 2"/>
    <w:basedOn w:val="Normal"/>
    <w:uiPriority w:val="99"/>
    <w:qFormat/>
    <w:rsid w:val="001D70F3"/>
    <w:pPr>
      <w:contextualSpacing/>
    </w:pPr>
    <w:rPr>
      <w:rFonts w:ascii="Arial" w:eastAsia="MS Mincho" w:hAnsi="Arial" w:cs="Arial"/>
      <w:b/>
      <w:u w:val="single"/>
    </w:rPr>
  </w:style>
  <w:style w:type="character" w:customStyle="1" w:styleId="StyleunderlineBold">
    <w:name w:val="Style underline + Bold"/>
    <w:basedOn w:val="underline"/>
    <w:rsid w:val="001D70F3"/>
    <w:rPr>
      <w:rFonts w:asciiTheme="minorHAnsi" w:hAnsiTheme="minorHAnsi" w:cs="Times New Roman"/>
      <w:b/>
      <w:bCs/>
      <w:iCs/>
      <w:sz w:val="20"/>
      <w:u w:val="single"/>
      <w:bdr w:val="single" w:sz="18" w:space="0" w:color="auto"/>
    </w:rPr>
  </w:style>
  <w:style w:type="paragraph" w:customStyle="1" w:styleId="cards0">
    <w:name w:val="cards"/>
    <w:basedOn w:val="Cites"/>
    <w:uiPriority w:val="99"/>
    <w:qFormat/>
    <w:rsid w:val="001D70F3"/>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1D70F3"/>
    <w:rPr>
      <w:sz w:val="20"/>
      <w:u w:val="single"/>
    </w:rPr>
  </w:style>
  <w:style w:type="character" w:styleId="HTMLCite">
    <w:name w:val="HTML Cite"/>
    <w:rsid w:val="001D70F3"/>
    <w:rPr>
      <w:i/>
      <w:iCs/>
    </w:rPr>
  </w:style>
  <w:style w:type="character" w:customStyle="1" w:styleId="slug-pub-date">
    <w:name w:val="slug-pub-date"/>
    <w:basedOn w:val="DefaultParagraphFont"/>
    <w:rsid w:val="001D70F3"/>
  </w:style>
  <w:style w:type="character" w:customStyle="1" w:styleId="slug-vol">
    <w:name w:val="slug-vol"/>
    <w:basedOn w:val="DefaultParagraphFont"/>
    <w:rsid w:val="001D70F3"/>
  </w:style>
  <w:style w:type="character" w:customStyle="1" w:styleId="slug-issue">
    <w:name w:val="slug-issue"/>
    <w:basedOn w:val="DefaultParagraphFont"/>
    <w:rsid w:val="001D70F3"/>
  </w:style>
  <w:style w:type="character" w:customStyle="1" w:styleId="slug-pages">
    <w:name w:val="slug-pages"/>
    <w:basedOn w:val="DefaultParagraphFont"/>
    <w:rsid w:val="001D70F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D70F3"/>
    <w:rPr>
      <w:b/>
      <w:bCs/>
      <w:strike w:val="0"/>
      <w:dstrike w:val="0"/>
      <w:sz w:val="24"/>
      <w:u w:val="none"/>
      <w:effect w:val="none"/>
    </w:rPr>
  </w:style>
  <w:style w:type="character" w:customStyle="1" w:styleId="tagchar">
    <w:name w:val="tagchar"/>
    <w:basedOn w:val="DefaultParagraphFont"/>
    <w:rsid w:val="001D70F3"/>
  </w:style>
  <w:style w:type="paragraph" w:customStyle="1" w:styleId="NormalText">
    <w:name w:val="Normal Text"/>
    <w:basedOn w:val="Normal"/>
    <w:link w:val="NormalTextChar"/>
    <w:autoRedefine/>
    <w:qFormat/>
    <w:rsid w:val="001D70F3"/>
    <w:pPr>
      <w:contextualSpacing/>
      <w:jc w:val="both"/>
    </w:pPr>
    <w:rPr>
      <w:rFonts w:ascii="Arial" w:eastAsia="Times New Roman" w:hAnsi="Arial" w:cs="Arial"/>
      <w:szCs w:val="26"/>
    </w:rPr>
  </w:style>
  <w:style w:type="character" w:customStyle="1" w:styleId="pmterms11">
    <w:name w:val="pmterms11"/>
    <w:basedOn w:val="DefaultParagraphFont"/>
    <w:rsid w:val="001D70F3"/>
    <w:rPr>
      <w:b/>
      <w:bCs/>
      <w:i w:val="0"/>
      <w:iCs w:val="0"/>
      <w:color w:val="000000"/>
    </w:rPr>
  </w:style>
  <w:style w:type="character" w:customStyle="1" w:styleId="StyleUnderlineChar9ptBold">
    <w:name w:val="Style Underline Char + 9 pt Bold"/>
    <w:basedOn w:val="DefaultParagraphFont"/>
    <w:rsid w:val="001D70F3"/>
    <w:rPr>
      <w:rFonts w:ascii="Times New Roman" w:hAnsi="Times New Roman"/>
      <w:b/>
      <w:bCs/>
      <w:sz w:val="20"/>
      <w:u w:val="single"/>
      <w:lang w:val="en-US" w:eastAsia="en-US" w:bidi="ar-SA"/>
    </w:rPr>
  </w:style>
  <w:style w:type="character" w:customStyle="1" w:styleId="Style8pt">
    <w:name w:val="Style 8 pt"/>
    <w:basedOn w:val="DefaultParagraphFont"/>
    <w:rsid w:val="001D70F3"/>
    <w:rPr>
      <w:sz w:val="20"/>
    </w:rPr>
  </w:style>
  <w:style w:type="character" w:customStyle="1" w:styleId="UnderlineChar5Char">
    <w:name w:val="Underline Char5 Char"/>
    <w:basedOn w:val="DefaultParagraphFont"/>
    <w:rsid w:val="001D70F3"/>
    <w:rPr>
      <w:szCs w:val="24"/>
      <w:u w:val="single"/>
      <w:lang w:val="en-US" w:eastAsia="en-US" w:bidi="ar-SA"/>
    </w:rPr>
  </w:style>
  <w:style w:type="character" w:customStyle="1" w:styleId="BoldandUnderlineChar2Char1">
    <w:name w:val="Bold and Underline Char2 Char1"/>
    <w:basedOn w:val="DefaultParagraphFont"/>
    <w:rsid w:val="001D70F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D70F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D70F3"/>
    <w:rPr>
      <w:szCs w:val="24"/>
      <w:u w:val="single"/>
      <w:lang w:val="en-US" w:eastAsia="en-US" w:bidi="ar-SA"/>
    </w:rPr>
  </w:style>
  <w:style w:type="paragraph" w:customStyle="1" w:styleId="Language">
    <w:name w:val="Language"/>
    <w:basedOn w:val="Normal"/>
    <w:link w:val="LanguageChar"/>
    <w:qFormat/>
    <w:rsid w:val="001D70F3"/>
    <w:pPr>
      <w:contextualSpacing/>
    </w:pPr>
    <w:rPr>
      <w:rFonts w:ascii="Arial" w:eastAsia="Times New Roman" w:hAnsi="Arial" w:cs="Arial"/>
      <w:strike/>
      <w:szCs w:val="20"/>
    </w:rPr>
  </w:style>
  <w:style w:type="character" w:customStyle="1" w:styleId="LanguageChar">
    <w:name w:val="Language Char"/>
    <w:basedOn w:val="DefaultParagraphFont"/>
    <w:link w:val="Language"/>
    <w:rsid w:val="001D70F3"/>
    <w:rPr>
      <w:rFonts w:ascii="Arial" w:eastAsia="Times New Roman" w:hAnsi="Arial" w:cs="Arial"/>
      <w:strike/>
      <w:sz w:val="22"/>
      <w:szCs w:val="20"/>
    </w:rPr>
  </w:style>
  <w:style w:type="paragraph" w:customStyle="1" w:styleId="UnderlineChar3">
    <w:name w:val="Underline Char3"/>
    <w:basedOn w:val="Normal"/>
    <w:link w:val="UnderlineChar3Char"/>
    <w:qFormat/>
    <w:rsid w:val="001D70F3"/>
    <w:pPr>
      <w:contextualSpacing/>
    </w:pPr>
    <w:rPr>
      <w:rFonts w:ascii="Arial" w:eastAsia="Times New Roman" w:hAnsi="Arial" w:cs="Arial"/>
      <w:u w:val="single"/>
    </w:rPr>
  </w:style>
  <w:style w:type="character" w:customStyle="1" w:styleId="UnderlineChar3Char">
    <w:name w:val="Underline Char3 Char"/>
    <w:basedOn w:val="DefaultParagraphFont"/>
    <w:link w:val="UnderlineChar3"/>
    <w:rsid w:val="001D70F3"/>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1D70F3"/>
    <w:pPr>
      <w:contextualSpacing/>
    </w:pPr>
    <w:rPr>
      <w:rFonts w:ascii="Arial" w:eastAsia="Times New Roman" w:hAnsi="Arial" w:cs="Arial"/>
      <w:b/>
      <w:u w:val="single"/>
    </w:rPr>
  </w:style>
  <w:style w:type="character" w:customStyle="1" w:styleId="BoldandUnderlineChar3CharChar">
    <w:name w:val="Bold and Underline Char3 Char Char"/>
    <w:basedOn w:val="DefaultParagraphFont"/>
    <w:link w:val="BoldandUnderlineChar3Char"/>
    <w:rsid w:val="001D70F3"/>
    <w:rPr>
      <w:rFonts w:ascii="Arial" w:eastAsia="Times New Roman" w:hAnsi="Arial" w:cs="Arial"/>
      <w:b/>
      <w:sz w:val="22"/>
      <w:u w:val="single"/>
    </w:rPr>
  </w:style>
  <w:style w:type="character" w:customStyle="1" w:styleId="UnderlineChar1">
    <w:name w:val="Underline Char1"/>
    <w:aliases w:val="Cards + Font: 12 pt Char1"/>
    <w:basedOn w:val="DefaultParagraphFont"/>
    <w:rsid w:val="001D70F3"/>
    <w:rPr>
      <w:szCs w:val="24"/>
      <w:u w:val="single"/>
      <w:lang w:val="en-US" w:eastAsia="en-US" w:bidi="ar-SA"/>
    </w:rPr>
  </w:style>
  <w:style w:type="character" w:customStyle="1" w:styleId="BoldandUnderlineChar1Char2Char">
    <w:name w:val="Bold and Underline Char1 Char2 Char"/>
    <w:basedOn w:val="DefaultParagraphFont"/>
    <w:rsid w:val="001D70F3"/>
    <w:rPr>
      <w:b/>
      <w:szCs w:val="24"/>
      <w:u w:val="single"/>
      <w:lang w:val="en-US" w:eastAsia="en-US" w:bidi="ar-SA"/>
    </w:rPr>
  </w:style>
  <w:style w:type="character" w:customStyle="1" w:styleId="SmalltextChar">
    <w:name w:val="Small text Char"/>
    <w:aliases w:val="Quote1 Char1"/>
    <w:link w:val="Smalltext0"/>
    <w:rsid w:val="001D70F3"/>
    <w:rPr>
      <w:rFonts w:ascii="Arial Narrow" w:eastAsia="Times New Roman" w:hAnsi="Arial Narrow" w:cs="Arial"/>
      <w:sz w:val="22"/>
    </w:rPr>
  </w:style>
  <w:style w:type="paragraph" w:customStyle="1" w:styleId="HotRoute">
    <w:name w:val="Hot Route"/>
    <w:basedOn w:val="Normal"/>
    <w:link w:val="HotRouteChar0"/>
    <w:qFormat/>
    <w:rsid w:val="001D70F3"/>
    <w:pPr>
      <w:ind w:left="144"/>
      <w:contextualSpacing/>
    </w:pPr>
    <w:rPr>
      <w:rFonts w:ascii="Arial" w:eastAsia="Times New Roman" w:hAnsi="Arial" w:cs="Arial"/>
    </w:rPr>
  </w:style>
  <w:style w:type="paragraph" w:customStyle="1" w:styleId="Cardstyle0">
    <w:name w:val="Cardstyle"/>
    <w:basedOn w:val="Normal"/>
    <w:next w:val="Normal"/>
    <w:uiPriority w:val="99"/>
    <w:qFormat/>
    <w:rsid w:val="001D70F3"/>
    <w:pPr>
      <w:contextualSpacing/>
    </w:pPr>
    <w:rPr>
      <w:rFonts w:ascii="Arial" w:eastAsia="Times New Roman" w:hAnsi="Arial" w:cs="Arial"/>
    </w:rPr>
  </w:style>
  <w:style w:type="character" w:customStyle="1" w:styleId="Style12ptBoldUnderline1">
    <w:name w:val="Style 12 pt Bold Underline1"/>
    <w:basedOn w:val="DefaultParagraphFont"/>
    <w:rsid w:val="001D70F3"/>
    <w:rPr>
      <w:b/>
      <w:bCs/>
      <w:sz w:val="24"/>
      <w:u w:val="single"/>
    </w:rPr>
  </w:style>
  <w:style w:type="character" w:customStyle="1" w:styleId="StyleEmphasisArial12ptBoldNotItalic">
    <w:name w:val="Style Emphasis + Arial 12 pt Bold Not Italic"/>
    <w:basedOn w:val="Emphasis"/>
    <w:rsid w:val="001D70F3"/>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1D70F3"/>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D70F3"/>
    <w:rPr>
      <w:rFonts w:ascii="SimSun" w:eastAsia="SimSun" w:hAnsi="SimSun"/>
      <w:sz w:val="15"/>
      <w:lang w:eastAsia="zh-CN"/>
    </w:rPr>
  </w:style>
  <w:style w:type="paragraph" w:customStyle="1" w:styleId="UnreadText">
    <w:name w:val="Unread Text"/>
    <w:basedOn w:val="Normal"/>
    <w:next w:val="Normal"/>
    <w:link w:val="UnreadTextChar"/>
    <w:autoRedefine/>
    <w:qFormat/>
    <w:rsid w:val="001D70F3"/>
    <w:pPr>
      <w:ind w:left="360"/>
      <w:contextualSpacing/>
    </w:pPr>
    <w:rPr>
      <w:rFonts w:ascii="SimSun" w:eastAsia="SimSun" w:hAnsi="SimSun" w:cstheme="minorBidi"/>
      <w:sz w:val="15"/>
      <w:lang w:eastAsia="zh-CN"/>
    </w:rPr>
  </w:style>
  <w:style w:type="character" w:customStyle="1" w:styleId="CardsHighlight">
    <w:name w:val="Cards Highlight"/>
    <w:basedOn w:val="DefaultParagraphFont"/>
    <w:uiPriority w:val="1"/>
    <w:rsid w:val="001D70F3"/>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1D70F3"/>
    <w:rPr>
      <w:rFonts w:ascii="Times New Roman" w:hAnsi="Times New Roman"/>
      <w:sz w:val="20"/>
      <w:u w:val="single"/>
      <w:bdr w:val="none" w:sz="0" w:space="0" w:color="auto"/>
      <w:shd w:val="clear" w:color="auto" w:fill="C0C0C0"/>
    </w:rPr>
  </w:style>
  <w:style w:type="character" w:customStyle="1" w:styleId="smallChar">
    <w:name w:val="small Char"/>
    <w:rsid w:val="001D70F3"/>
    <w:rPr>
      <w:rFonts w:ascii="Calibri" w:eastAsia="Calibri" w:hAnsi="Calibri" w:cs="Calibri"/>
      <w:sz w:val="16"/>
      <w:szCs w:val="20"/>
      <w:lang w:val="x-none" w:eastAsia="x-none"/>
    </w:rPr>
  </w:style>
  <w:style w:type="paragraph" w:customStyle="1" w:styleId="HotRoute0">
    <w:name w:val="Hot Route!"/>
    <w:basedOn w:val="Normal"/>
    <w:uiPriority w:val="99"/>
    <w:qFormat/>
    <w:rsid w:val="001D70F3"/>
    <w:pPr>
      <w:ind w:left="144"/>
      <w:contextualSpacing/>
    </w:pPr>
    <w:rPr>
      <w:rFonts w:ascii="Arial" w:eastAsia="Times New Roman" w:hAnsi="Arial" w:cs="Arial"/>
      <w:lang w:val="x-none" w:eastAsia="x-none"/>
    </w:rPr>
  </w:style>
  <w:style w:type="character" w:customStyle="1" w:styleId="BodyTextIndent3Char1">
    <w:name w:val="Body Text Indent 3 Char1"/>
    <w:basedOn w:val="DefaultParagraphFont"/>
    <w:uiPriority w:val="99"/>
    <w:rsid w:val="001D70F3"/>
    <w:rPr>
      <w:rFonts w:ascii="Times New Roman" w:hAnsi="Times New Roman" w:cs="Times New Roman"/>
      <w:sz w:val="16"/>
      <w:szCs w:val="16"/>
    </w:rPr>
  </w:style>
  <w:style w:type="character" w:customStyle="1" w:styleId="BodyText2Char1">
    <w:name w:val="Body Text 2 Char1"/>
    <w:basedOn w:val="DefaultParagraphFont"/>
    <w:uiPriority w:val="99"/>
    <w:rsid w:val="001D70F3"/>
    <w:rPr>
      <w:rFonts w:ascii="Times New Roman" w:hAnsi="Times New Roman" w:cs="Times New Roman"/>
      <w:sz w:val="20"/>
    </w:rPr>
  </w:style>
  <w:style w:type="character" w:customStyle="1" w:styleId="Heading2Char1CharCharCharCharCharC">
    <w:name w:val="Heading 2 Char1 Char Char Char Char Char C"/>
    <w:rsid w:val="001D70F3"/>
    <w:rPr>
      <w:rFonts w:cs="Arial"/>
      <w:b/>
      <w:bCs/>
      <w:iCs/>
      <w:sz w:val="24"/>
      <w:szCs w:val="28"/>
      <w:lang w:val="en-US" w:eastAsia="en-US" w:bidi="ar-SA"/>
    </w:rPr>
  </w:style>
  <w:style w:type="character" w:customStyle="1" w:styleId="underline1">
    <w:name w:val="underline1"/>
    <w:basedOn w:val="DefaultParagraphFont"/>
    <w:rsid w:val="001D70F3"/>
    <w:rPr>
      <w:u w:val="single"/>
    </w:rPr>
  </w:style>
  <w:style w:type="character" w:customStyle="1" w:styleId="author0">
    <w:name w:val="author"/>
    <w:basedOn w:val="DefaultParagraphFont"/>
    <w:rsid w:val="001D70F3"/>
    <w:rPr>
      <w:rFonts w:ascii="Times New Roman" w:hAnsi="Times New Roman"/>
      <w:b/>
      <w:sz w:val="24"/>
    </w:rPr>
  </w:style>
  <w:style w:type="character" w:customStyle="1" w:styleId="FontStyle291">
    <w:name w:val="Font Style291"/>
    <w:basedOn w:val="DefaultParagraphFont"/>
    <w:uiPriority w:val="99"/>
    <w:rsid w:val="001D70F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D70F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D70F3"/>
    <w:pPr>
      <w:contextualSpacing/>
    </w:pPr>
    <w:rPr>
      <w:rFonts w:ascii="Arial" w:eastAsia="Times New Roman" w:hAnsi="Arial" w:cs="Arial"/>
    </w:rPr>
  </w:style>
  <w:style w:type="character" w:customStyle="1" w:styleId="StyleStyleMicroText7ptArialNarrow10ptChar">
    <w:name w:val="Style Style MicroText + 7 pt + Arial Narrow 10 pt Char"/>
    <w:basedOn w:val="DefaultParagraphFont"/>
    <w:link w:val="StyleStyleMicroText7ptArialNarrow10pt"/>
    <w:rsid w:val="001D70F3"/>
    <w:rPr>
      <w:rFonts w:ascii="Arial" w:eastAsia="Times New Roman" w:hAnsi="Arial" w:cs="Arial"/>
      <w:sz w:val="22"/>
    </w:rPr>
  </w:style>
  <w:style w:type="paragraph" w:customStyle="1" w:styleId="Cards1">
    <w:name w:val="Cards1"/>
    <w:basedOn w:val="Normal"/>
    <w:link w:val="Cards1Char"/>
    <w:qFormat/>
    <w:rsid w:val="001D70F3"/>
    <w:pPr>
      <w:ind w:left="288"/>
      <w:contextualSpacing/>
    </w:pPr>
    <w:rPr>
      <w:rFonts w:ascii="Arial" w:eastAsia="Times New Roman" w:hAnsi="Arial" w:cs="Arial"/>
      <w:u w:val="single"/>
    </w:rPr>
  </w:style>
  <w:style w:type="character" w:customStyle="1" w:styleId="Cards1Char">
    <w:name w:val="Cards1 Char"/>
    <w:basedOn w:val="DefaultParagraphFont"/>
    <w:link w:val="Cards1"/>
    <w:rsid w:val="001D70F3"/>
    <w:rPr>
      <w:rFonts w:ascii="Arial" w:eastAsia="Times New Roman" w:hAnsi="Arial" w:cs="Arial"/>
      <w:sz w:val="22"/>
      <w:u w:val="single"/>
    </w:rPr>
  </w:style>
  <w:style w:type="paragraph" w:customStyle="1" w:styleId="StyleCardTextTimesNewRoman11ptUnderline">
    <w:name w:val="Style Card Text + Times New Roman 11 pt Underline"/>
    <w:link w:val="StyleCardTextTimesNewRoman11ptUnderlineChar"/>
    <w:qFormat/>
    <w:rsid w:val="001D70F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D70F3"/>
    <w:rPr>
      <w:rFonts w:ascii="Arial" w:eastAsia="Calibri" w:hAnsi="Arial" w:cs="Arial"/>
      <w:sz w:val="22"/>
      <w:szCs w:val="22"/>
      <w:u w:val="single"/>
    </w:rPr>
  </w:style>
  <w:style w:type="character" w:customStyle="1" w:styleId="EmphasizeThis">
    <w:name w:val="EmphasizeThis"/>
    <w:rsid w:val="001D70F3"/>
    <w:rPr>
      <w:rFonts w:ascii="Georgia" w:hAnsi="Georgia"/>
      <w:b/>
      <w:iCs/>
      <w:sz w:val="24"/>
      <w:u w:val="thick"/>
    </w:rPr>
  </w:style>
  <w:style w:type="paragraph" w:customStyle="1" w:styleId="Stylecard8pt">
    <w:name w:val="Style card + 8 pt"/>
    <w:basedOn w:val="Normal"/>
    <w:link w:val="Stylecard8ptChar"/>
    <w:qFormat/>
    <w:rsid w:val="001D70F3"/>
    <w:pPr>
      <w:ind w:left="288" w:right="288"/>
      <w:contextualSpacing/>
    </w:pPr>
    <w:rPr>
      <w:rFonts w:eastAsia="Times New Roman" w:cs="Arial"/>
      <w:color w:val="000000"/>
      <w:szCs w:val="20"/>
      <w:u w:val="single"/>
      <w:lang w:eastAsia="ar-SA"/>
    </w:rPr>
  </w:style>
  <w:style w:type="character" w:customStyle="1" w:styleId="Stylecard8ptChar">
    <w:name w:val="Style card + 8 pt Char"/>
    <w:basedOn w:val="cardChar"/>
    <w:link w:val="Stylecard8pt"/>
    <w:rsid w:val="001D70F3"/>
    <w:rPr>
      <w:rFonts w:ascii="Calibri" w:eastAsia="Times New Roman" w:hAnsi="Calibri" w:cs="Arial"/>
      <w:color w:val="000000"/>
      <w:sz w:val="22"/>
      <w:szCs w:val="20"/>
      <w:u w:val="single"/>
      <w:lang w:eastAsia="ar-SA"/>
    </w:rPr>
  </w:style>
  <w:style w:type="character" w:customStyle="1" w:styleId="bhl">
    <w:name w:val="bhl"/>
    <w:basedOn w:val="DefaultParagraphFont"/>
    <w:rsid w:val="001D70F3"/>
  </w:style>
  <w:style w:type="paragraph" w:customStyle="1" w:styleId="TagGA11">
    <w:name w:val="Tag GA 11"/>
    <w:basedOn w:val="TOC1"/>
    <w:uiPriority w:val="99"/>
    <w:qFormat/>
    <w:rsid w:val="001D70F3"/>
    <w:pPr>
      <w:spacing w:before="0" w:after="160"/>
    </w:pPr>
    <w:rPr>
      <w:rFonts w:ascii="Georgia" w:eastAsia="Calibri" w:hAnsi="Georgia"/>
      <w:u w:val="none"/>
      <w:lang w:bidi="ar-SA"/>
    </w:rPr>
  </w:style>
  <w:style w:type="paragraph" w:customStyle="1" w:styleId="CiteCard">
    <w:name w:val="Cite/Card"/>
    <w:basedOn w:val="TOC2"/>
    <w:uiPriority w:val="99"/>
    <w:qFormat/>
    <w:rsid w:val="001D70F3"/>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1D70F3"/>
    <w:rPr>
      <w:rFonts w:ascii="Georgia" w:eastAsia="Times New Roman" w:hAnsi="Georgia" w:hint="default"/>
      <w:sz w:val="22"/>
      <w:u w:val="single"/>
      <w:lang w:eastAsia="zh-CN"/>
    </w:rPr>
  </w:style>
  <w:style w:type="character" w:styleId="CommentReference">
    <w:name w:val="annotation reference"/>
    <w:basedOn w:val="DefaultParagraphFont"/>
    <w:rsid w:val="001D70F3"/>
    <w:rPr>
      <w:sz w:val="16"/>
      <w:szCs w:val="16"/>
    </w:rPr>
  </w:style>
  <w:style w:type="character" w:customStyle="1" w:styleId="DocumentMapChar1">
    <w:name w:val="Document Map Char1"/>
    <w:basedOn w:val="DefaultParagraphFont"/>
    <w:uiPriority w:val="99"/>
    <w:rsid w:val="001D70F3"/>
    <w:rPr>
      <w:rFonts w:ascii="Tahoma" w:hAnsi="Tahoma" w:cs="Tahoma"/>
      <w:sz w:val="16"/>
      <w:szCs w:val="16"/>
    </w:rPr>
  </w:style>
  <w:style w:type="character" w:customStyle="1" w:styleId="addmd">
    <w:name w:val="addmd"/>
    <w:basedOn w:val="DefaultParagraphFont"/>
    <w:rsid w:val="001D70F3"/>
  </w:style>
  <w:style w:type="paragraph" w:styleId="FootnoteText">
    <w:name w:val="footnote text"/>
    <w:basedOn w:val="Normal"/>
    <w:link w:val="FootnoteTextChar"/>
    <w:unhideWhenUsed/>
    <w:rsid w:val="001D70F3"/>
    <w:pPr>
      <w:contextualSpacing/>
    </w:pPr>
    <w:rPr>
      <w:rFonts w:eastAsia="Calibri" w:cs="Arial"/>
      <w:szCs w:val="20"/>
      <w:lang w:eastAsia="zh-CN"/>
    </w:rPr>
  </w:style>
  <w:style w:type="character" w:customStyle="1" w:styleId="FootnoteTextChar">
    <w:name w:val="Footnote Text Char"/>
    <w:basedOn w:val="DefaultParagraphFont"/>
    <w:link w:val="FootnoteText"/>
    <w:rsid w:val="001D70F3"/>
    <w:rPr>
      <w:rFonts w:ascii="Calibri" w:eastAsia="Calibri" w:hAnsi="Calibri" w:cs="Arial"/>
      <w:sz w:val="22"/>
      <w:szCs w:val="20"/>
      <w:lang w:eastAsia="zh-CN"/>
    </w:rPr>
  </w:style>
  <w:style w:type="character" w:customStyle="1" w:styleId="UnderlinedTextCharChar">
    <w:name w:val="Underlined Text Char Char"/>
    <w:basedOn w:val="DefaultParagraphFont"/>
    <w:rsid w:val="001D70F3"/>
    <w:rPr>
      <w:rFonts w:cs="Arial"/>
      <w:bCs/>
      <w:noProof w:val="0"/>
      <w:szCs w:val="26"/>
      <w:u w:val="single"/>
      <w:lang w:val="en-US" w:eastAsia="en-US" w:bidi="ar-SA"/>
    </w:rPr>
  </w:style>
  <w:style w:type="character" w:customStyle="1" w:styleId="StyleTimesNewRoman12ptBold">
    <w:name w:val="Style Times New Roman 12 pt Bold"/>
    <w:rsid w:val="001D70F3"/>
    <w:rPr>
      <w:b/>
      <w:bCs/>
      <w:sz w:val="24"/>
    </w:rPr>
  </w:style>
  <w:style w:type="character" w:customStyle="1" w:styleId="CardText1Char">
    <w:name w:val="Card Text 1 Char"/>
    <w:link w:val="CardText1"/>
    <w:rsid w:val="001D70F3"/>
    <w:rPr>
      <w:rFonts w:ascii="Georgia" w:hAnsi="Georgia"/>
      <w:color w:val="000000"/>
      <w:u w:val="single"/>
    </w:rPr>
  </w:style>
  <w:style w:type="character" w:customStyle="1" w:styleId="BoldUnderlining">
    <w:name w:val="Bold Underlining"/>
    <w:rsid w:val="001D70F3"/>
    <w:rPr>
      <w:u w:val="single"/>
    </w:rPr>
  </w:style>
  <w:style w:type="character" w:customStyle="1" w:styleId="Intemphasis">
    <w:name w:val="Intemphasis"/>
    <w:uiPriority w:val="1"/>
    <w:qFormat/>
    <w:rsid w:val="001D70F3"/>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D70F3"/>
    <w:pPr>
      <w:ind w:left="288" w:right="288"/>
      <w:contextualSpacing/>
    </w:pPr>
    <w:rPr>
      <w:rFonts w:ascii="Arial" w:hAnsi="Arial" w:cs="Arial"/>
      <w:szCs w:val="16"/>
    </w:rPr>
  </w:style>
  <w:style w:type="character" w:customStyle="1" w:styleId="cardtextChar2">
    <w:name w:val="cardtext Char"/>
    <w:basedOn w:val="DefaultParagraphFont"/>
    <w:link w:val="cardtext0"/>
    <w:rsid w:val="001D70F3"/>
    <w:rPr>
      <w:rFonts w:ascii="Arial" w:hAnsi="Arial" w:cs="Arial"/>
      <w:sz w:val="22"/>
      <w:szCs w:val="16"/>
    </w:rPr>
  </w:style>
  <w:style w:type="character" w:customStyle="1" w:styleId="BoldUnderlineChar1">
    <w:name w:val="BoldUnderline Char1"/>
    <w:rsid w:val="001D70F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D70F3"/>
    <w:pPr>
      <w:spacing w:after="200"/>
      <w:contextualSpacing/>
    </w:pPr>
    <w:rPr>
      <w:rFonts w:ascii="Arial" w:eastAsia="Calibri" w:hAnsi="Arial" w:cs="Arial"/>
      <w:u w:val="single"/>
    </w:rPr>
  </w:style>
  <w:style w:type="character" w:customStyle="1" w:styleId="UnderlinedCardTextChar">
    <w:name w:val="Underlined Card Text Char"/>
    <w:link w:val="UnderlinedCardText"/>
    <w:rsid w:val="001D70F3"/>
    <w:rPr>
      <w:rFonts w:ascii="Arial" w:eastAsia="Calibri" w:hAnsi="Arial" w:cs="Arial"/>
      <w:sz w:val="22"/>
      <w:u w:val="single"/>
    </w:rPr>
  </w:style>
  <w:style w:type="character" w:customStyle="1" w:styleId="Hyperlink6">
    <w:name w:val="Hyperlink6"/>
    <w:basedOn w:val="DefaultParagraphFont"/>
    <w:rsid w:val="001D70F3"/>
    <w:rPr>
      <w:color w:val="3300CC"/>
      <w:u w:val="single"/>
    </w:rPr>
  </w:style>
  <w:style w:type="paragraph" w:customStyle="1" w:styleId="Tag12">
    <w:name w:val="Tag12"/>
    <w:basedOn w:val="Normal"/>
    <w:uiPriority w:val="99"/>
    <w:qFormat/>
    <w:rsid w:val="001D70F3"/>
    <w:pPr>
      <w:contextualSpacing/>
    </w:pPr>
    <w:rPr>
      <w:rFonts w:ascii="Arial" w:eastAsia="Cambria" w:hAnsi="Arial" w:cs="Arial"/>
      <w:b/>
    </w:rPr>
  </w:style>
  <w:style w:type="paragraph" w:customStyle="1" w:styleId="Shrink8">
    <w:name w:val="Shrink8"/>
    <w:basedOn w:val="Normal"/>
    <w:uiPriority w:val="99"/>
    <w:qFormat/>
    <w:rsid w:val="001D70F3"/>
    <w:pPr>
      <w:contextualSpacing/>
    </w:pPr>
    <w:rPr>
      <w:rFonts w:ascii="Arial" w:eastAsia="Cambria" w:hAnsi="Arial" w:cs="Arial"/>
    </w:rPr>
  </w:style>
  <w:style w:type="character" w:customStyle="1" w:styleId="highlight2">
    <w:name w:val="highlight2"/>
    <w:rsid w:val="001D70F3"/>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1D70F3"/>
    <w:pPr>
      <w:ind w:left="288"/>
      <w:contextualSpacing/>
    </w:pPr>
    <w:rPr>
      <w:rFonts w:ascii="Arial" w:eastAsia="Times New Roman" w:hAnsi="Arial" w:cs="Arial"/>
      <w:u w:val="single"/>
    </w:rPr>
  </w:style>
  <w:style w:type="character" w:customStyle="1" w:styleId="UnderlineTextChar">
    <w:name w:val="Underline Text Char"/>
    <w:basedOn w:val="DefaultParagraphFont"/>
    <w:link w:val="UnderlineText"/>
    <w:rsid w:val="001D70F3"/>
    <w:rPr>
      <w:rFonts w:ascii="Arial" w:eastAsia="Times New Roman" w:hAnsi="Arial" w:cs="Arial"/>
      <w:sz w:val="22"/>
      <w:u w:val="single"/>
    </w:rPr>
  </w:style>
  <w:style w:type="character" w:customStyle="1" w:styleId="il">
    <w:name w:val="il"/>
    <w:basedOn w:val="DefaultParagraphFont"/>
    <w:rsid w:val="001D70F3"/>
  </w:style>
  <w:style w:type="character" w:customStyle="1" w:styleId="commentstext">
    <w:name w:val="comments_text"/>
    <w:uiPriority w:val="99"/>
    <w:rsid w:val="001D70F3"/>
    <w:rPr>
      <w:rFonts w:cs="Times New Roman"/>
    </w:rPr>
  </w:style>
  <w:style w:type="paragraph" w:customStyle="1" w:styleId="Heading42">
    <w:name w:val="Heading 42"/>
    <w:basedOn w:val="Normal"/>
    <w:uiPriority w:val="99"/>
    <w:qFormat/>
    <w:rsid w:val="001D70F3"/>
    <w:pPr>
      <w:contextualSpacing/>
    </w:pPr>
    <w:rPr>
      <w:rFonts w:ascii="Arial" w:eastAsia="Times New Roman" w:hAnsi="Arial" w:cs="Arial"/>
    </w:rPr>
  </w:style>
  <w:style w:type="paragraph" w:customStyle="1" w:styleId="DebateNormal">
    <w:name w:val="DebateNormal"/>
    <w:basedOn w:val="Normal"/>
    <w:link w:val="DebateNormalChar"/>
    <w:qFormat/>
    <w:rsid w:val="001D70F3"/>
    <w:pPr>
      <w:spacing w:line="276" w:lineRule="auto"/>
      <w:contextualSpacing/>
    </w:pPr>
    <w:rPr>
      <w:rFonts w:ascii="Arial" w:eastAsia="Calibri" w:hAnsi="Arial" w:cs="Arial"/>
      <w:szCs w:val="20"/>
    </w:rPr>
  </w:style>
  <w:style w:type="character" w:customStyle="1" w:styleId="DebateNormalChar">
    <w:name w:val="DebateNormal Char"/>
    <w:basedOn w:val="DefaultParagraphFont"/>
    <w:link w:val="DebateNormal"/>
    <w:rsid w:val="001D70F3"/>
    <w:rPr>
      <w:rFonts w:ascii="Arial" w:eastAsia="Calibri" w:hAnsi="Arial" w:cs="Arial"/>
      <w:sz w:val="22"/>
      <w:szCs w:val="20"/>
    </w:rPr>
  </w:style>
  <w:style w:type="paragraph" w:customStyle="1" w:styleId="NormalCite">
    <w:name w:val="NormalCite"/>
    <w:link w:val="NormalCiteChar"/>
    <w:qFormat/>
    <w:rsid w:val="001D70F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D70F3"/>
    <w:rPr>
      <w:rFonts w:ascii="Times New Roman" w:eastAsiaTheme="minorHAnsi" w:hAnsi="Times New Roman" w:cs="Times New Roman"/>
      <w:sz w:val="18"/>
      <w:szCs w:val="22"/>
    </w:rPr>
  </w:style>
  <w:style w:type="character" w:customStyle="1" w:styleId="articletext">
    <w:name w:val="articletext"/>
    <w:basedOn w:val="DefaultParagraphFont"/>
    <w:rsid w:val="001D70F3"/>
  </w:style>
  <w:style w:type="character" w:customStyle="1" w:styleId="grey10">
    <w:name w:val="grey10"/>
    <w:basedOn w:val="DefaultParagraphFont"/>
    <w:rsid w:val="001D70F3"/>
  </w:style>
  <w:style w:type="character" w:customStyle="1" w:styleId="navy13bd">
    <w:name w:val="navy13bd"/>
    <w:basedOn w:val="DefaultParagraphFont"/>
    <w:rsid w:val="001D70F3"/>
  </w:style>
  <w:style w:type="character" w:customStyle="1" w:styleId="Style9ptUnderline2">
    <w:name w:val="Style 9 pt Underline2"/>
    <w:basedOn w:val="DefaultParagraphFont"/>
    <w:rsid w:val="001D70F3"/>
    <w:rPr>
      <w:sz w:val="20"/>
      <w:u w:val="single"/>
    </w:rPr>
  </w:style>
  <w:style w:type="character" w:customStyle="1" w:styleId="Style9ptBoldUnderline1">
    <w:name w:val="Style 9 pt Bold Underline1"/>
    <w:basedOn w:val="DefaultParagraphFont"/>
    <w:rsid w:val="001D70F3"/>
    <w:rPr>
      <w:b/>
      <w:bCs/>
      <w:sz w:val="20"/>
      <w:u w:val="single"/>
    </w:rPr>
  </w:style>
  <w:style w:type="character" w:customStyle="1" w:styleId="TagsCharChar">
    <w:name w:val="Tags Char Char"/>
    <w:basedOn w:val="DefaultParagraphFont"/>
    <w:rsid w:val="001D70F3"/>
    <w:rPr>
      <w:rFonts w:eastAsia="SimSun"/>
      <w:b/>
      <w:sz w:val="24"/>
      <w:lang w:val="en-US" w:eastAsia="zh-CN" w:bidi="ar-SA"/>
    </w:rPr>
  </w:style>
  <w:style w:type="paragraph" w:customStyle="1" w:styleId="cardCharCharCharChar">
    <w:name w:val="card Char Char Char Char"/>
    <w:basedOn w:val="Normal"/>
    <w:uiPriority w:val="99"/>
    <w:qFormat/>
    <w:rsid w:val="001D70F3"/>
    <w:pPr>
      <w:widowControl w:val="0"/>
      <w:overflowPunct w:val="0"/>
      <w:autoSpaceDE w:val="0"/>
      <w:autoSpaceDN w:val="0"/>
      <w:adjustRightInd w:val="0"/>
      <w:ind w:left="288" w:right="288"/>
      <w:contextualSpacing/>
      <w:textAlignment w:val="baseline"/>
    </w:pPr>
    <w:rPr>
      <w:rFonts w:ascii="Arial" w:eastAsia="Times New Roman" w:hAnsi="Arial" w:cs="Arial"/>
      <w:szCs w:val="20"/>
    </w:rPr>
  </w:style>
  <w:style w:type="paragraph" w:customStyle="1" w:styleId="Small">
    <w:name w:val="Small"/>
    <w:basedOn w:val="Normal"/>
    <w:uiPriority w:val="99"/>
    <w:qFormat/>
    <w:rsid w:val="001D70F3"/>
    <w:pPr>
      <w:contextualSpacing/>
    </w:pPr>
    <w:rPr>
      <w:rFonts w:ascii="Times" w:eastAsia="Times New Roman" w:hAnsi="Times" w:cs="Arial"/>
    </w:rPr>
  </w:style>
  <w:style w:type="paragraph" w:customStyle="1" w:styleId="CARD">
    <w:name w:val="CARD"/>
    <w:basedOn w:val="Normal"/>
    <w:link w:val="CARDChar0"/>
    <w:qFormat/>
    <w:rsid w:val="001D70F3"/>
    <w:pPr>
      <w:contextualSpacing/>
    </w:pPr>
    <w:rPr>
      <w:rFonts w:ascii="Arial" w:eastAsia="Times New Roman" w:hAnsi="Arial" w:cs="Arial"/>
      <w:u w:val="single"/>
    </w:rPr>
  </w:style>
  <w:style w:type="character" w:customStyle="1" w:styleId="CARDChar0">
    <w:name w:val="CARD Char"/>
    <w:basedOn w:val="DefaultParagraphFont"/>
    <w:link w:val="CARD"/>
    <w:rsid w:val="001D70F3"/>
    <w:rPr>
      <w:rFonts w:ascii="Arial" w:eastAsia="Times New Roman" w:hAnsi="Arial" w:cs="Arial"/>
      <w:sz w:val="22"/>
      <w:u w:val="single"/>
    </w:rPr>
  </w:style>
  <w:style w:type="paragraph" w:customStyle="1" w:styleId="Normal2">
    <w:name w:val="Normal2"/>
    <w:basedOn w:val="Normal"/>
    <w:uiPriority w:val="99"/>
    <w:qFormat/>
    <w:rsid w:val="001D70F3"/>
    <w:pPr>
      <w:contextualSpacing/>
    </w:pPr>
    <w:rPr>
      <w:rFonts w:ascii="Arial" w:eastAsia="Times New Roman" w:hAnsi="Arial" w:cs="Arial"/>
    </w:rPr>
  </w:style>
  <w:style w:type="character" w:customStyle="1" w:styleId="Style11ptThickunderline">
    <w:name w:val="Style 11 pt Thick underline"/>
    <w:rsid w:val="001D70F3"/>
    <w:rPr>
      <w:rFonts w:ascii="Times New Roman" w:hAnsi="Times New Roman"/>
      <w:sz w:val="20"/>
      <w:u w:val="single"/>
    </w:rPr>
  </w:style>
  <w:style w:type="character" w:customStyle="1" w:styleId="Style11ptBoldThickunderline">
    <w:name w:val="Style 11 pt Bold Thick underline"/>
    <w:rsid w:val="001D70F3"/>
    <w:rPr>
      <w:rFonts w:ascii="Times New Roman" w:hAnsi="Times New Roman"/>
      <w:b/>
      <w:bCs/>
      <w:sz w:val="20"/>
      <w:u w:val="single"/>
    </w:rPr>
  </w:style>
  <w:style w:type="character" w:styleId="FootnoteReference">
    <w:name w:val="footnote reference"/>
    <w:uiPriority w:val="99"/>
    <w:unhideWhenUsed/>
    <w:rsid w:val="001D70F3"/>
    <w:rPr>
      <w:vertAlign w:val="superscript"/>
    </w:rPr>
  </w:style>
  <w:style w:type="character" w:customStyle="1" w:styleId="CharChar5">
    <w:name w:val="Char Char5"/>
    <w:rsid w:val="001D70F3"/>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D70F3"/>
    <w:pPr>
      <w:autoSpaceDE w:val="0"/>
      <w:autoSpaceDN w:val="0"/>
      <w:adjustRightInd w:val="0"/>
      <w:spacing w:after="200" w:line="276" w:lineRule="auto"/>
      <w:ind w:left="288" w:right="288"/>
      <w:contextualSpacing/>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1D70F3"/>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1D70F3"/>
    <w:rPr>
      <w:u w:val="single"/>
    </w:rPr>
  </w:style>
  <w:style w:type="character" w:customStyle="1" w:styleId="StyleUnderlineBoldIndent11ptChar">
    <w:name w:val="Style Underline + Bold Indent + 11 pt Char"/>
    <w:link w:val="StyleUnderlineBoldIndent11pt"/>
    <w:rsid w:val="001D70F3"/>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D70F3"/>
    <w:rPr>
      <w:b/>
      <w:bCs/>
      <w:u w:val="single"/>
    </w:rPr>
  </w:style>
  <w:style w:type="character" w:customStyle="1" w:styleId="StyleUnderlineBoldIndent11ptBoldChar">
    <w:name w:val="Style Underline + Bold Indent + 11 pt Bold Char"/>
    <w:link w:val="StyleUnderlineBoldIndent11ptBold"/>
    <w:rsid w:val="001D70F3"/>
    <w:rPr>
      <w:rFonts w:ascii="Arial" w:eastAsia="Times New Roman" w:hAnsi="Arial" w:cs="Arial"/>
      <w:b/>
      <w:bCs/>
      <w:sz w:val="22"/>
      <w:szCs w:val="20"/>
      <w:u w:val="single"/>
    </w:rPr>
  </w:style>
  <w:style w:type="paragraph" w:customStyle="1" w:styleId="Normal20pt">
    <w:name w:val="Normal  + 20 pt"/>
    <w:basedOn w:val="Normal"/>
    <w:uiPriority w:val="6"/>
    <w:qFormat/>
    <w:rsid w:val="001D70F3"/>
    <w:pPr>
      <w:contextualSpacing/>
    </w:pPr>
    <w:rPr>
      <w:rFonts w:ascii="Arial" w:hAnsi="Arial" w:cs="Arial"/>
      <w:bCs/>
      <w:u w:val="single"/>
    </w:rPr>
  </w:style>
  <w:style w:type="character" w:customStyle="1" w:styleId="StyleStyle4CharTimesNewRoman11pt">
    <w:name w:val="Style Style4 Char + Times New Roman 11 pt"/>
    <w:basedOn w:val="DefaultParagraphFont"/>
    <w:rsid w:val="001D70F3"/>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D70F3"/>
    <w:pPr>
      <w:spacing w:before="100" w:beforeAutospacing="1" w:after="100" w:afterAutospacing="1"/>
      <w:contextualSpacing/>
    </w:pPr>
    <w:rPr>
      <w:rFonts w:ascii="Arial" w:eastAsia="Times New Roman" w:hAnsi="Arial" w:cs="Arial"/>
    </w:rPr>
  </w:style>
  <w:style w:type="paragraph" w:customStyle="1" w:styleId="author-credentials">
    <w:name w:val="author-credentials"/>
    <w:basedOn w:val="Normal"/>
    <w:uiPriority w:val="99"/>
    <w:qFormat/>
    <w:rsid w:val="001D70F3"/>
    <w:pPr>
      <w:spacing w:before="100" w:beforeAutospacing="1" w:after="100" w:afterAutospacing="1"/>
      <w:contextualSpacing/>
    </w:pPr>
    <w:rPr>
      <w:rFonts w:ascii="Arial" w:eastAsia="Times New Roman" w:hAnsi="Arial" w:cs="Arial"/>
    </w:rPr>
  </w:style>
  <w:style w:type="character" w:customStyle="1" w:styleId="HTMLPreformattedChar1">
    <w:name w:val="HTML Preformatted Char1"/>
    <w:basedOn w:val="DefaultParagraphFont"/>
    <w:uiPriority w:val="99"/>
    <w:rsid w:val="001D70F3"/>
    <w:rPr>
      <w:rFonts w:ascii="Consolas" w:hAnsi="Consolas" w:cs="Consolas"/>
      <w:sz w:val="20"/>
      <w:szCs w:val="20"/>
    </w:rPr>
  </w:style>
  <w:style w:type="character" w:customStyle="1" w:styleId="StyleStyle4CharTimesNewRoman11ptBold">
    <w:name w:val="Style Style4 Char + Times New Roman 11 pt Bold"/>
    <w:basedOn w:val="DefaultParagraphFont"/>
    <w:rsid w:val="001D70F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D70F3"/>
    <w:rPr>
      <w:rFonts w:ascii="Times New Roman" w:hAnsi="Times New Roman"/>
      <w:i/>
      <w:iCs/>
      <w:sz w:val="20"/>
      <w:szCs w:val="24"/>
      <w:u w:val="single"/>
      <w:lang w:val="en-US" w:eastAsia="en-US" w:bidi="ar-SA"/>
    </w:rPr>
  </w:style>
  <w:style w:type="character" w:customStyle="1" w:styleId="headline">
    <w:name w:val="headline"/>
    <w:basedOn w:val="DefaultParagraphFont"/>
    <w:rsid w:val="001D70F3"/>
  </w:style>
  <w:style w:type="character" w:customStyle="1" w:styleId="CharChar4">
    <w:name w:val="Char Char4"/>
    <w:basedOn w:val="DefaultParagraphFont"/>
    <w:rsid w:val="001D70F3"/>
    <w:rPr>
      <w:rFonts w:cs="Arial"/>
      <w:b/>
      <w:bCs/>
      <w:iCs/>
      <w:szCs w:val="28"/>
      <w:lang w:val="en-US" w:eastAsia="en-US" w:bidi="ar-SA"/>
    </w:rPr>
  </w:style>
  <w:style w:type="character" w:customStyle="1" w:styleId="yshortcuts">
    <w:name w:val="yshortcuts"/>
    <w:basedOn w:val="DefaultParagraphFont"/>
    <w:rsid w:val="001D70F3"/>
  </w:style>
  <w:style w:type="character" w:customStyle="1" w:styleId="HotRouteChar0">
    <w:name w:val="Hot Route Char"/>
    <w:link w:val="HotRoute"/>
    <w:rsid w:val="001D70F3"/>
    <w:rPr>
      <w:rFonts w:ascii="Arial" w:eastAsia="Times New Roman" w:hAnsi="Arial" w:cs="Arial"/>
      <w:sz w:val="22"/>
    </w:rPr>
  </w:style>
  <w:style w:type="paragraph" w:styleId="PlainText">
    <w:name w:val="Plain Text"/>
    <w:basedOn w:val="Normal"/>
    <w:link w:val="PlainTextChar"/>
    <w:rsid w:val="001D70F3"/>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1D70F3"/>
    <w:rPr>
      <w:rFonts w:ascii="Courier New" w:eastAsia="Times New Roman" w:hAnsi="Courier New" w:cs="Courier New"/>
      <w:sz w:val="22"/>
      <w:szCs w:val="20"/>
    </w:rPr>
  </w:style>
  <w:style w:type="character" w:customStyle="1" w:styleId="senselabelstart">
    <w:name w:val="sense_label start"/>
    <w:basedOn w:val="DefaultParagraphFont"/>
    <w:rsid w:val="001D70F3"/>
  </w:style>
  <w:style w:type="character" w:customStyle="1" w:styleId="sensecontent">
    <w:name w:val="sense_content"/>
    <w:basedOn w:val="DefaultParagraphFont"/>
    <w:rsid w:val="001D70F3"/>
  </w:style>
  <w:style w:type="character" w:customStyle="1" w:styleId="vi">
    <w:name w:val="vi"/>
    <w:basedOn w:val="DefaultParagraphFont"/>
    <w:rsid w:val="001D70F3"/>
  </w:style>
  <w:style w:type="character" w:customStyle="1" w:styleId="italic">
    <w:name w:val="italic"/>
    <w:basedOn w:val="DefaultParagraphFont"/>
    <w:rsid w:val="001D70F3"/>
  </w:style>
  <w:style w:type="paragraph" w:customStyle="1" w:styleId="Microtext">
    <w:name w:val="Microtext"/>
    <w:basedOn w:val="Normal"/>
    <w:next w:val="Normal"/>
    <w:link w:val="MicrotextChar"/>
    <w:qFormat/>
    <w:rsid w:val="001D70F3"/>
    <w:pPr>
      <w:contextualSpacing/>
    </w:pPr>
    <w:rPr>
      <w:rFonts w:ascii="Cambria" w:eastAsia="Cambria" w:hAnsi="Cambria" w:cs="Times New Roman"/>
      <w:sz w:val="12"/>
    </w:rPr>
  </w:style>
  <w:style w:type="paragraph" w:customStyle="1" w:styleId="Style6">
    <w:name w:val="Style6"/>
    <w:basedOn w:val="Normal"/>
    <w:link w:val="Style6Char"/>
    <w:autoRedefine/>
    <w:qFormat/>
    <w:rsid w:val="001D70F3"/>
    <w:pPr>
      <w:contextualSpacing/>
    </w:pPr>
    <w:rPr>
      <w:rFonts w:ascii="Arial" w:hAnsi="Arial" w:cs="Arial"/>
      <w:b/>
    </w:rPr>
  </w:style>
  <w:style w:type="character" w:customStyle="1" w:styleId="Style6Char">
    <w:name w:val="Style6 Char"/>
    <w:basedOn w:val="DefaultParagraphFont"/>
    <w:link w:val="Style6"/>
    <w:rsid w:val="001D70F3"/>
    <w:rPr>
      <w:rFonts w:ascii="Arial" w:hAnsi="Arial" w:cs="Arial"/>
      <w:b/>
      <w:sz w:val="22"/>
    </w:rPr>
  </w:style>
  <w:style w:type="paragraph" w:customStyle="1" w:styleId="Style11">
    <w:name w:val="Style11"/>
    <w:basedOn w:val="Normal"/>
    <w:link w:val="Style11Char"/>
    <w:qFormat/>
    <w:rsid w:val="001D70F3"/>
    <w:pPr>
      <w:contextualSpacing/>
    </w:pPr>
    <w:rPr>
      <w:rFonts w:ascii="Arial" w:eastAsia="Times New Roman" w:hAnsi="Arial" w:cs="Arial"/>
      <w:b/>
      <w:szCs w:val="20"/>
      <w:u w:val="thick"/>
    </w:rPr>
  </w:style>
  <w:style w:type="paragraph" w:customStyle="1" w:styleId="Style12">
    <w:name w:val="Style12"/>
    <w:basedOn w:val="Normal"/>
    <w:link w:val="Style12Char"/>
    <w:qFormat/>
    <w:rsid w:val="001D70F3"/>
    <w:pPr>
      <w:contextualSpacing/>
    </w:pPr>
    <w:rPr>
      <w:rFonts w:ascii="Arial" w:eastAsia="Times New Roman" w:hAnsi="Arial" w:cs="Arial"/>
      <w:b/>
      <w:u w:val="thick"/>
    </w:rPr>
  </w:style>
  <w:style w:type="character" w:customStyle="1" w:styleId="Style11Char">
    <w:name w:val="Style11 Char"/>
    <w:basedOn w:val="DefaultParagraphFont"/>
    <w:link w:val="Style11"/>
    <w:rsid w:val="001D70F3"/>
    <w:rPr>
      <w:rFonts w:ascii="Arial" w:eastAsia="Times New Roman" w:hAnsi="Arial" w:cs="Arial"/>
      <w:b/>
      <w:sz w:val="22"/>
      <w:szCs w:val="20"/>
      <w:u w:val="thick"/>
    </w:rPr>
  </w:style>
  <w:style w:type="character" w:customStyle="1" w:styleId="Style12Char">
    <w:name w:val="Style12 Char"/>
    <w:basedOn w:val="DefaultParagraphFont"/>
    <w:link w:val="Style12"/>
    <w:rsid w:val="001D70F3"/>
    <w:rPr>
      <w:rFonts w:ascii="Arial" w:eastAsia="Times New Roman" w:hAnsi="Arial" w:cs="Arial"/>
      <w:b/>
      <w:sz w:val="22"/>
      <w:u w:val="thick"/>
    </w:rPr>
  </w:style>
  <w:style w:type="character" w:customStyle="1" w:styleId="caps-label">
    <w:name w:val="caps-label"/>
    <w:basedOn w:val="DefaultParagraphFont"/>
    <w:rsid w:val="001D70F3"/>
  </w:style>
  <w:style w:type="character" w:customStyle="1" w:styleId="wikiexternallink">
    <w:name w:val="wikiexternallink"/>
    <w:basedOn w:val="DefaultParagraphFont"/>
    <w:rsid w:val="001D70F3"/>
  </w:style>
  <w:style w:type="character" w:customStyle="1" w:styleId="wikigeneratedlinkcontent">
    <w:name w:val="wikigeneratedlinkcontent"/>
    <w:basedOn w:val="DefaultParagraphFont"/>
    <w:rsid w:val="001D70F3"/>
  </w:style>
  <w:style w:type="character" w:customStyle="1" w:styleId="ShrinkChar">
    <w:name w:val="Shrink Char"/>
    <w:link w:val="Shrink0"/>
    <w:locked/>
    <w:rsid w:val="001D70F3"/>
    <w:rPr>
      <w:rFonts w:ascii="Garamond" w:eastAsia="Times New Roman" w:hAnsi="Garamond"/>
      <w:sz w:val="12"/>
    </w:rPr>
  </w:style>
  <w:style w:type="paragraph" w:customStyle="1" w:styleId="Shrink0">
    <w:name w:val="Shrink"/>
    <w:link w:val="ShrinkChar"/>
    <w:qFormat/>
    <w:rsid w:val="001D70F3"/>
    <w:pPr>
      <w:ind w:left="288" w:right="288"/>
    </w:pPr>
    <w:rPr>
      <w:rFonts w:ascii="Garamond" w:eastAsia="Times New Roman" w:hAnsi="Garamond"/>
      <w:sz w:val="12"/>
    </w:rPr>
  </w:style>
  <w:style w:type="character" w:customStyle="1" w:styleId="aqj">
    <w:name w:val="aqj"/>
    <w:basedOn w:val="DefaultParagraphFont"/>
    <w:rsid w:val="001D70F3"/>
  </w:style>
  <w:style w:type="character" w:customStyle="1" w:styleId="StyleStyleBoldUnderlineIntenseEmphasisUnderlineapple-style-s">
    <w:name w:val="Style Style Bold UnderlineIntense EmphasisUnderlineapple-style-s..."/>
    <w:basedOn w:val="DefaultParagraphFont"/>
    <w:rsid w:val="001D70F3"/>
    <w:rPr>
      <w:b w:val="0"/>
      <w:bCs w:val="0"/>
      <w:sz w:val="22"/>
      <w:u w:val="single"/>
      <w:bdr w:val="none" w:sz="0" w:space="0" w:color="auto"/>
    </w:rPr>
  </w:style>
  <w:style w:type="paragraph" w:customStyle="1" w:styleId="blocktitle0">
    <w:name w:val="block title"/>
    <w:basedOn w:val="Normal"/>
    <w:link w:val="blocktitleChar"/>
    <w:autoRedefine/>
    <w:qFormat/>
    <w:rsid w:val="001D70F3"/>
    <w:pPr>
      <w:spacing w:after="240"/>
      <w:contextualSpacing/>
      <w:jc w:val="center"/>
      <w:outlineLvl w:val="0"/>
    </w:pPr>
    <w:rPr>
      <w:rFonts w:ascii="Arial" w:eastAsia="Calibri" w:hAnsi="Arial" w:cs="Arial"/>
      <w:b/>
      <w:caps/>
      <w:sz w:val="28"/>
      <w:szCs w:val="28"/>
      <w:lang w:val="es-ES"/>
    </w:rPr>
  </w:style>
  <w:style w:type="character" w:customStyle="1" w:styleId="Boxed">
    <w:name w:val="Boxed"/>
    <w:qFormat/>
    <w:rsid w:val="001D70F3"/>
    <w:rPr>
      <w:rFonts w:ascii="Times New Roman" w:hAnsi="Times New Roman"/>
      <w:sz w:val="20"/>
      <w:bdr w:val="single" w:sz="6" w:space="0" w:color="auto"/>
    </w:rPr>
  </w:style>
  <w:style w:type="character" w:customStyle="1" w:styleId="UnderlineCard">
    <w:name w:val="Underline Card"/>
    <w:uiPriority w:val="6"/>
    <w:qFormat/>
    <w:rsid w:val="001D70F3"/>
    <w:rPr>
      <w:rFonts w:ascii="Arial" w:hAnsi="Arial"/>
      <w:b w:val="0"/>
      <w:bCs/>
      <w:sz w:val="20"/>
      <w:u w:val="single"/>
    </w:rPr>
  </w:style>
  <w:style w:type="character" w:customStyle="1" w:styleId="story-author">
    <w:name w:val="story-author"/>
    <w:basedOn w:val="DefaultParagraphFont"/>
    <w:rsid w:val="001D70F3"/>
  </w:style>
  <w:style w:type="paragraph" w:customStyle="1" w:styleId="type">
    <w:name w:val="type"/>
    <w:basedOn w:val="Normal"/>
    <w:uiPriority w:val="99"/>
    <w:qFormat/>
    <w:rsid w:val="001D70F3"/>
    <w:pPr>
      <w:spacing w:before="100" w:beforeAutospacing="1" w:after="100" w:afterAutospacing="1"/>
      <w:contextualSpacing/>
    </w:pPr>
    <w:rPr>
      <w:rFonts w:ascii="Arial" w:eastAsia="Times New Roman" w:hAnsi="Arial" w:cs="Arial"/>
    </w:rPr>
  </w:style>
  <w:style w:type="character" w:customStyle="1" w:styleId="institution">
    <w:name w:val="institution"/>
    <w:basedOn w:val="DefaultParagraphFont"/>
    <w:rsid w:val="001D70F3"/>
  </w:style>
  <w:style w:type="character" w:customStyle="1" w:styleId="abodyblack3">
    <w:name w:val="abodyblack3"/>
    <w:basedOn w:val="DefaultParagraphFont"/>
    <w:rsid w:val="001D70F3"/>
  </w:style>
  <w:style w:type="paragraph" w:customStyle="1" w:styleId="UnderlineChar2CharChar">
    <w:name w:val="Underline Char2 Char Char"/>
    <w:basedOn w:val="Normal"/>
    <w:link w:val="UnderlineChar2CharCharChar"/>
    <w:qFormat/>
    <w:rsid w:val="001D70F3"/>
    <w:pPr>
      <w:contextualSpacing/>
    </w:pPr>
    <w:rPr>
      <w:rFonts w:ascii="Arial" w:eastAsia="MS Mincho" w:hAnsi="Arial" w:cs="Arial"/>
      <w:szCs w:val="20"/>
      <w:u w:val="single"/>
    </w:rPr>
  </w:style>
  <w:style w:type="character" w:customStyle="1" w:styleId="UnderlineChar2CharCharChar">
    <w:name w:val="Underline Char2 Char Char Char"/>
    <w:link w:val="UnderlineChar2CharChar"/>
    <w:rsid w:val="001D70F3"/>
    <w:rPr>
      <w:rFonts w:ascii="Arial" w:eastAsia="MS Mincho" w:hAnsi="Arial" w:cs="Arial"/>
      <w:sz w:val="22"/>
      <w:szCs w:val="20"/>
      <w:u w:val="single"/>
    </w:rPr>
  </w:style>
  <w:style w:type="character" w:customStyle="1" w:styleId="FontStyle177">
    <w:name w:val="Font Style177"/>
    <w:basedOn w:val="DefaultParagraphFont"/>
    <w:uiPriority w:val="99"/>
    <w:rsid w:val="001D70F3"/>
    <w:rPr>
      <w:rFonts w:ascii="Times New Roman" w:hAnsi="Times New Roman" w:cs="Times New Roman"/>
      <w:sz w:val="20"/>
      <w:szCs w:val="20"/>
    </w:rPr>
  </w:style>
  <w:style w:type="character" w:customStyle="1" w:styleId="FontStyle173">
    <w:name w:val="Font Style173"/>
    <w:basedOn w:val="DefaultParagraphFont"/>
    <w:uiPriority w:val="99"/>
    <w:rsid w:val="001D70F3"/>
    <w:rPr>
      <w:rFonts w:ascii="Times New Roman" w:hAnsi="Times New Roman" w:cs="Times New Roman"/>
      <w:sz w:val="14"/>
      <w:szCs w:val="14"/>
    </w:rPr>
  </w:style>
  <w:style w:type="character" w:customStyle="1" w:styleId="FontStyle151">
    <w:name w:val="Font Style151"/>
    <w:basedOn w:val="DefaultParagraphFont"/>
    <w:uiPriority w:val="99"/>
    <w:rsid w:val="001D70F3"/>
    <w:rPr>
      <w:rFonts w:ascii="Arial Narrow" w:hAnsi="Arial Narrow" w:cs="Arial Narrow"/>
      <w:b/>
      <w:bCs/>
      <w:sz w:val="12"/>
      <w:szCs w:val="12"/>
    </w:rPr>
  </w:style>
  <w:style w:type="character" w:customStyle="1" w:styleId="FontStyle156">
    <w:name w:val="Font Style156"/>
    <w:basedOn w:val="DefaultParagraphFont"/>
    <w:uiPriority w:val="99"/>
    <w:rsid w:val="001D70F3"/>
    <w:rPr>
      <w:rFonts w:ascii="Arial Narrow" w:hAnsi="Arial Narrow" w:cs="Arial Narrow"/>
      <w:sz w:val="8"/>
      <w:szCs w:val="8"/>
    </w:rPr>
  </w:style>
  <w:style w:type="character" w:customStyle="1" w:styleId="FontStyle160">
    <w:name w:val="Font Style160"/>
    <w:basedOn w:val="DefaultParagraphFont"/>
    <w:uiPriority w:val="99"/>
    <w:rsid w:val="001D70F3"/>
    <w:rPr>
      <w:rFonts w:ascii="Times New Roman" w:hAnsi="Times New Roman" w:cs="Times New Roman"/>
      <w:b/>
      <w:bCs/>
      <w:sz w:val="20"/>
      <w:szCs w:val="20"/>
    </w:rPr>
  </w:style>
  <w:style w:type="character" w:customStyle="1" w:styleId="FontStyle178">
    <w:name w:val="Font Style178"/>
    <w:basedOn w:val="DefaultParagraphFont"/>
    <w:uiPriority w:val="99"/>
    <w:rsid w:val="001D70F3"/>
    <w:rPr>
      <w:rFonts w:ascii="Times New Roman" w:hAnsi="Times New Roman" w:cs="Times New Roman"/>
      <w:sz w:val="18"/>
      <w:szCs w:val="18"/>
    </w:rPr>
  </w:style>
  <w:style w:type="paragraph" w:customStyle="1" w:styleId="Style14">
    <w:name w:val="Style14"/>
    <w:basedOn w:val="Normal"/>
    <w:uiPriority w:val="99"/>
    <w:qFormat/>
    <w:rsid w:val="001D70F3"/>
    <w:pPr>
      <w:widowControl w:val="0"/>
      <w:autoSpaceDE w:val="0"/>
      <w:autoSpaceDN w:val="0"/>
      <w:adjustRightInd w:val="0"/>
      <w:spacing w:line="278" w:lineRule="exact"/>
      <w:contextualSpacing/>
      <w:jc w:val="both"/>
    </w:pPr>
    <w:rPr>
      <w:rFonts w:ascii="Arial" w:eastAsia="Times New Roman" w:hAnsi="Arial" w:cs="Arial"/>
    </w:rPr>
  </w:style>
  <w:style w:type="paragraph" w:customStyle="1" w:styleId="Style16">
    <w:name w:val="Style16"/>
    <w:basedOn w:val="Normal"/>
    <w:uiPriority w:val="99"/>
    <w:qFormat/>
    <w:rsid w:val="001D70F3"/>
    <w:pPr>
      <w:widowControl w:val="0"/>
      <w:autoSpaceDE w:val="0"/>
      <w:autoSpaceDN w:val="0"/>
      <w:adjustRightInd w:val="0"/>
      <w:spacing w:line="163" w:lineRule="exact"/>
      <w:contextualSpacing/>
    </w:pPr>
    <w:rPr>
      <w:rFonts w:ascii="Arial" w:eastAsia="Times New Roman" w:hAnsi="Arial" w:cs="Arial"/>
    </w:rPr>
  </w:style>
  <w:style w:type="character" w:customStyle="1" w:styleId="FontStyle168">
    <w:name w:val="Font Style168"/>
    <w:basedOn w:val="DefaultParagraphFont"/>
    <w:uiPriority w:val="99"/>
    <w:rsid w:val="001D70F3"/>
    <w:rPr>
      <w:rFonts w:ascii="Times New Roman" w:hAnsi="Times New Roman" w:cs="Times New Roman"/>
      <w:sz w:val="12"/>
      <w:szCs w:val="12"/>
    </w:rPr>
  </w:style>
  <w:style w:type="paragraph" w:customStyle="1" w:styleId="Style9">
    <w:name w:val="Style9"/>
    <w:basedOn w:val="Normal"/>
    <w:uiPriority w:val="99"/>
    <w:qFormat/>
    <w:rsid w:val="001D70F3"/>
    <w:pPr>
      <w:widowControl w:val="0"/>
      <w:autoSpaceDE w:val="0"/>
      <w:autoSpaceDN w:val="0"/>
      <w:adjustRightInd w:val="0"/>
      <w:spacing w:line="134" w:lineRule="exact"/>
      <w:contextualSpacing/>
      <w:jc w:val="both"/>
    </w:pPr>
    <w:rPr>
      <w:rFonts w:ascii="Arial" w:eastAsia="Times New Roman" w:hAnsi="Arial" w:cs="Arial"/>
    </w:rPr>
  </w:style>
  <w:style w:type="paragraph" w:customStyle="1" w:styleId="Style44">
    <w:name w:val="Style44"/>
    <w:basedOn w:val="Normal"/>
    <w:uiPriority w:val="99"/>
    <w:qFormat/>
    <w:rsid w:val="001D70F3"/>
    <w:pPr>
      <w:widowControl w:val="0"/>
      <w:autoSpaceDE w:val="0"/>
      <w:autoSpaceDN w:val="0"/>
      <w:adjustRightInd w:val="0"/>
      <w:spacing w:line="216" w:lineRule="exact"/>
      <w:contextualSpacing/>
      <w:jc w:val="both"/>
    </w:pPr>
    <w:rPr>
      <w:rFonts w:ascii="Arial" w:eastAsia="Times New Roman" w:hAnsi="Arial" w:cs="Arial"/>
    </w:rPr>
  </w:style>
  <w:style w:type="paragraph" w:customStyle="1" w:styleId="Style19">
    <w:name w:val="Style19"/>
    <w:basedOn w:val="Normal"/>
    <w:uiPriority w:val="99"/>
    <w:qFormat/>
    <w:rsid w:val="001D70F3"/>
    <w:pPr>
      <w:widowControl w:val="0"/>
      <w:autoSpaceDE w:val="0"/>
      <w:autoSpaceDN w:val="0"/>
      <w:adjustRightInd w:val="0"/>
      <w:spacing w:line="206" w:lineRule="exact"/>
      <w:contextualSpacing/>
    </w:pPr>
    <w:rPr>
      <w:rFonts w:ascii="Arial" w:eastAsia="Times New Roman" w:hAnsi="Arial" w:cs="Arial"/>
    </w:rPr>
  </w:style>
  <w:style w:type="character" w:customStyle="1" w:styleId="FontStyle176">
    <w:name w:val="Font Style176"/>
    <w:basedOn w:val="DefaultParagraphFont"/>
    <w:uiPriority w:val="99"/>
    <w:rsid w:val="001D70F3"/>
    <w:rPr>
      <w:rFonts w:ascii="Times New Roman" w:hAnsi="Times New Roman" w:cs="Times New Roman"/>
      <w:sz w:val="16"/>
      <w:szCs w:val="16"/>
    </w:rPr>
  </w:style>
  <w:style w:type="character" w:customStyle="1" w:styleId="f">
    <w:name w:val="f"/>
    <w:basedOn w:val="DefaultParagraphFont"/>
    <w:rsid w:val="001D70F3"/>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rsid w:val="001D70F3"/>
    <w:rPr>
      <w:b/>
      <w:sz w:val="24"/>
    </w:rPr>
  </w:style>
  <w:style w:type="paragraph" w:customStyle="1" w:styleId="CardsFont6ptChar">
    <w:name w:val="Cards + Font: 6 pt Char"/>
    <w:basedOn w:val="Normal"/>
    <w:link w:val="CardsFont6ptCharChar"/>
    <w:qFormat/>
    <w:rsid w:val="001D70F3"/>
    <w:pPr>
      <w:autoSpaceDE w:val="0"/>
      <w:autoSpaceDN w:val="0"/>
      <w:adjustRightInd w:val="0"/>
      <w:ind w:left="432" w:right="432"/>
      <w:contextualSpacing/>
      <w:jc w:val="both"/>
    </w:pPr>
    <w:rPr>
      <w:rFonts w:ascii="Arial" w:eastAsia="Times New Roman" w:hAnsi="Arial" w:cs="Arial"/>
      <w:sz w:val="12"/>
    </w:rPr>
  </w:style>
  <w:style w:type="character" w:customStyle="1" w:styleId="CardsFont6ptCharChar">
    <w:name w:val="Cards + Font: 6 pt Char Char"/>
    <w:link w:val="CardsFont6ptChar"/>
    <w:rsid w:val="001D70F3"/>
    <w:rPr>
      <w:rFonts w:ascii="Arial" w:eastAsia="Times New Roman" w:hAnsi="Arial" w:cs="Arial"/>
      <w:sz w:val="12"/>
    </w:rPr>
  </w:style>
  <w:style w:type="character" w:customStyle="1" w:styleId="FontStyle172">
    <w:name w:val="Font Style172"/>
    <w:basedOn w:val="DefaultParagraphFont"/>
    <w:uiPriority w:val="99"/>
    <w:rsid w:val="001D70F3"/>
    <w:rPr>
      <w:rFonts w:ascii="Times New Roman" w:hAnsi="Times New Roman" w:cs="Times New Roman"/>
      <w:b/>
      <w:bCs/>
      <w:sz w:val="16"/>
      <w:szCs w:val="16"/>
    </w:rPr>
  </w:style>
  <w:style w:type="paragraph" w:customStyle="1" w:styleId="Style18">
    <w:name w:val="Style18"/>
    <w:basedOn w:val="Normal"/>
    <w:uiPriority w:val="99"/>
    <w:qFormat/>
    <w:rsid w:val="001D70F3"/>
    <w:pPr>
      <w:widowControl w:val="0"/>
      <w:autoSpaceDE w:val="0"/>
      <w:autoSpaceDN w:val="0"/>
      <w:adjustRightInd w:val="0"/>
      <w:spacing w:line="269" w:lineRule="exact"/>
      <w:contextualSpacing/>
    </w:pPr>
    <w:rPr>
      <w:rFonts w:ascii="Arial" w:eastAsia="Times New Roman" w:hAnsi="Arial" w:cs="Arial"/>
    </w:rPr>
  </w:style>
  <w:style w:type="character" w:customStyle="1" w:styleId="FontStyle171">
    <w:name w:val="Font Style171"/>
    <w:basedOn w:val="DefaultParagraphFont"/>
    <w:uiPriority w:val="99"/>
    <w:rsid w:val="001D70F3"/>
    <w:rPr>
      <w:rFonts w:ascii="Times New Roman" w:hAnsi="Times New Roman" w:cs="Times New Roman"/>
      <w:i/>
      <w:iCs/>
      <w:sz w:val="16"/>
      <w:szCs w:val="16"/>
    </w:rPr>
  </w:style>
  <w:style w:type="character" w:customStyle="1" w:styleId="FontStyle162">
    <w:name w:val="Font Style162"/>
    <w:basedOn w:val="DefaultParagraphFont"/>
    <w:uiPriority w:val="99"/>
    <w:rsid w:val="001D70F3"/>
    <w:rPr>
      <w:rFonts w:ascii="Times New Roman" w:hAnsi="Times New Roman" w:cs="Times New Roman"/>
      <w:b/>
      <w:bCs/>
      <w:sz w:val="18"/>
      <w:szCs w:val="18"/>
    </w:rPr>
  </w:style>
  <w:style w:type="character" w:customStyle="1" w:styleId="FontStyle167">
    <w:name w:val="Font Style167"/>
    <w:basedOn w:val="DefaultParagraphFont"/>
    <w:uiPriority w:val="99"/>
    <w:rsid w:val="001D70F3"/>
    <w:rPr>
      <w:rFonts w:ascii="Times New Roman" w:hAnsi="Times New Roman" w:cs="Times New Roman"/>
      <w:sz w:val="10"/>
      <w:szCs w:val="10"/>
    </w:rPr>
  </w:style>
  <w:style w:type="character" w:customStyle="1" w:styleId="FontStyle174">
    <w:name w:val="Font Style174"/>
    <w:basedOn w:val="DefaultParagraphFont"/>
    <w:uiPriority w:val="99"/>
    <w:rsid w:val="001D70F3"/>
    <w:rPr>
      <w:rFonts w:ascii="Arial Narrow" w:hAnsi="Arial Narrow" w:cs="Arial Narrow"/>
      <w:b/>
      <w:bCs/>
      <w:sz w:val="18"/>
      <w:szCs w:val="18"/>
    </w:rPr>
  </w:style>
  <w:style w:type="paragraph" w:customStyle="1" w:styleId="Style47">
    <w:name w:val="Style47"/>
    <w:basedOn w:val="Normal"/>
    <w:uiPriority w:val="99"/>
    <w:qFormat/>
    <w:rsid w:val="001D70F3"/>
    <w:pPr>
      <w:widowControl w:val="0"/>
      <w:autoSpaceDE w:val="0"/>
      <w:autoSpaceDN w:val="0"/>
      <w:adjustRightInd w:val="0"/>
      <w:spacing w:line="490" w:lineRule="exact"/>
      <w:contextualSpacing/>
    </w:pPr>
    <w:rPr>
      <w:rFonts w:ascii="Arial" w:eastAsia="Times New Roman" w:hAnsi="Arial" w:cs="Arial"/>
    </w:rPr>
  </w:style>
  <w:style w:type="character" w:customStyle="1" w:styleId="FontStyle169">
    <w:name w:val="Font Style169"/>
    <w:basedOn w:val="DefaultParagraphFont"/>
    <w:uiPriority w:val="99"/>
    <w:rsid w:val="001D70F3"/>
    <w:rPr>
      <w:rFonts w:ascii="Times New Roman" w:hAnsi="Times New Roman" w:cs="Times New Roman"/>
      <w:sz w:val="12"/>
      <w:szCs w:val="12"/>
    </w:rPr>
  </w:style>
  <w:style w:type="paragraph" w:customStyle="1" w:styleId="Style24">
    <w:name w:val="Style24"/>
    <w:basedOn w:val="Normal"/>
    <w:uiPriority w:val="99"/>
    <w:qFormat/>
    <w:rsid w:val="001D70F3"/>
    <w:pPr>
      <w:widowControl w:val="0"/>
      <w:autoSpaceDE w:val="0"/>
      <w:autoSpaceDN w:val="0"/>
      <w:adjustRightInd w:val="0"/>
      <w:spacing w:line="276" w:lineRule="exact"/>
      <w:contextualSpacing/>
    </w:pPr>
    <w:rPr>
      <w:rFonts w:ascii="Arial" w:eastAsia="Times New Roman" w:hAnsi="Arial" w:cs="Arial"/>
    </w:rPr>
  </w:style>
  <w:style w:type="paragraph" w:customStyle="1" w:styleId="Style99">
    <w:name w:val="Style99"/>
    <w:basedOn w:val="Normal"/>
    <w:uiPriority w:val="99"/>
    <w:qFormat/>
    <w:rsid w:val="001D70F3"/>
    <w:pPr>
      <w:widowControl w:val="0"/>
      <w:autoSpaceDE w:val="0"/>
      <w:autoSpaceDN w:val="0"/>
      <w:adjustRightInd w:val="0"/>
      <w:spacing w:line="182" w:lineRule="exact"/>
      <w:contextualSpacing/>
      <w:jc w:val="both"/>
    </w:pPr>
    <w:rPr>
      <w:rFonts w:ascii="Arial" w:eastAsia="Times New Roman" w:hAnsi="Arial" w:cs="Arial"/>
    </w:rPr>
  </w:style>
  <w:style w:type="paragraph" w:customStyle="1" w:styleId="Style26">
    <w:name w:val="Style26"/>
    <w:basedOn w:val="Normal"/>
    <w:uiPriority w:val="99"/>
    <w:qFormat/>
    <w:rsid w:val="001D70F3"/>
    <w:pPr>
      <w:widowControl w:val="0"/>
      <w:autoSpaceDE w:val="0"/>
      <w:autoSpaceDN w:val="0"/>
      <w:adjustRightInd w:val="0"/>
      <w:spacing w:line="278" w:lineRule="exact"/>
      <w:contextualSpacing/>
      <w:jc w:val="both"/>
    </w:pPr>
    <w:rPr>
      <w:rFonts w:ascii="Arial" w:eastAsia="Times New Roman" w:hAnsi="Arial" w:cs="Arial"/>
    </w:rPr>
  </w:style>
  <w:style w:type="character" w:customStyle="1" w:styleId="FontStyle139">
    <w:name w:val="Font Style139"/>
    <w:basedOn w:val="DefaultParagraphFont"/>
    <w:uiPriority w:val="99"/>
    <w:rsid w:val="001D70F3"/>
    <w:rPr>
      <w:rFonts w:ascii="Times New Roman" w:hAnsi="Times New Roman" w:cs="Times New Roman"/>
      <w:b/>
      <w:bCs/>
      <w:sz w:val="18"/>
      <w:szCs w:val="18"/>
    </w:rPr>
  </w:style>
  <w:style w:type="paragraph" w:customStyle="1" w:styleId="Style21">
    <w:name w:val="Style21"/>
    <w:basedOn w:val="Normal"/>
    <w:uiPriority w:val="99"/>
    <w:qFormat/>
    <w:rsid w:val="001D70F3"/>
    <w:pPr>
      <w:widowControl w:val="0"/>
      <w:autoSpaceDE w:val="0"/>
      <w:autoSpaceDN w:val="0"/>
      <w:adjustRightInd w:val="0"/>
      <w:spacing w:line="216" w:lineRule="exact"/>
      <w:contextualSpacing/>
      <w:jc w:val="both"/>
    </w:pPr>
    <w:rPr>
      <w:rFonts w:ascii="Arial" w:eastAsia="Times New Roman" w:hAnsi="Arial" w:cs="Arial"/>
    </w:rPr>
  </w:style>
  <w:style w:type="paragraph" w:customStyle="1" w:styleId="Style50">
    <w:name w:val="Style50"/>
    <w:basedOn w:val="Normal"/>
    <w:uiPriority w:val="99"/>
    <w:qFormat/>
    <w:rsid w:val="001D70F3"/>
    <w:pPr>
      <w:widowControl w:val="0"/>
      <w:autoSpaceDE w:val="0"/>
      <w:autoSpaceDN w:val="0"/>
      <w:adjustRightInd w:val="0"/>
      <w:spacing w:line="198" w:lineRule="exact"/>
      <w:contextualSpacing/>
    </w:pPr>
    <w:rPr>
      <w:rFonts w:ascii="Arial" w:eastAsia="Times New Roman" w:hAnsi="Arial" w:cs="Arial"/>
    </w:rPr>
  </w:style>
  <w:style w:type="character" w:customStyle="1" w:styleId="FootnoteTextChar1">
    <w:name w:val="Footnote Text Char1"/>
    <w:basedOn w:val="DefaultParagraphFont"/>
    <w:uiPriority w:val="99"/>
    <w:rsid w:val="001D70F3"/>
    <w:rPr>
      <w:rFonts w:ascii="Calibri" w:hAnsi="Calibri"/>
      <w:sz w:val="20"/>
      <w:szCs w:val="20"/>
    </w:rPr>
  </w:style>
  <w:style w:type="paragraph" w:customStyle="1" w:styleId="Standard">
    <w:name w:val="Standard"/>
    <w:uiPriority w:val="99"/>
    <w:qFormat/>
    <w:rsid w:val="001D70F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D70F3"/>
    <w:rPr>
      <w:color w:val="000000"/>
      <w:sz w:val="32"/>
      <w:szCs w:val="32"/>
    </w:rPr>
  </w:style>
  <w:style w:type="character" w:customStyle="1" w:styleId="Cardnon-underlinedChar">
    <w:name w:val="Card non-underlined Char"/>
    <w:basedOn w:val="DefaultParagraphFont"/>
    <w:link w:val="Cardnon-underlined"/>
    <w:rsid w:val="001D70F3"/>
    <w:rPr>
      <w:rFonts w:ascii="Calibri" w:hAnsi="Calibri" w:cs="Calibri"/>
      <w:sz w:val="22"/>
      <w:szCs w:val="20"/>
    </w:rPr>
  </w:style>
  <w:style w:type="numbering" w:customStyle="1" w:styleId="NoList113">
    <w:name w:val="No List113"/>
    <w:next w:val="NoList"/>
    <w:uiPriority w:val="99"/>
    <w:semiHidden/>
    <w:unhideWhenUsed/>
    <w:rsid w:val="001D70F3"/>
  </w:style>
  <w:style w:type="character" w:customStyle="1" w:styleId="TitleChar2">
    <w:name w:val="Title Char2"/>
    <w:basedOn w:val="DefaultParagraphFont"/>
    <w:uiPriority w:val="5"/>
    <w:qFormat/>
    <w:locked/>
    <w:rsid w:val="001D70F3"/>
    <w:rPr>
      <w:b/>
      <w:bCs/>
      <w:u w:val="single"/>
    </w:rPr>
  </w:style>
  <w:style w:type="paragraph" w:styleId="TOC3">
    <w:name w:val="toc 3"/>
    <w:basedOn w:val="Normal"/>
    <w:next w:val="Normal"/>
    <w:autoRedefine/>
    <w:uiPriority w:val="39"/>
    <w:qFormat/>
    <w:rsid w:val="001D70F3"/>
    <w:pPr>
      <w:ind w:left="400"/>
      <w:contextualSpacing/>
    </w:pPr>
    <w:rPr>
      <w:rFonts w:ascii="Arial" w:eastAsia="Times New Roman" w:hAnsi="Arial" w:cs="Arial"/>
      <w:szCs w:val="20"/>
    </w:rPr>
  </w:style>
  <w:style w:type="paragraph" w:styleId="TOC4">
    <w:name w:val="toc 4"/>
    <w:basedOn w:val="Normal"/>
    <w:next w:val="Normal"/>
    <w:autoRedefine/>
    <w:uiPriority w:val="39"/>
    <w:rsid w:val="001D70F3"/>
    <w:pPr>
      <w:ind w:left="600"/>
      <w:contextualSpacing/>
    </w:pPr>
    <w:rPr>
      <w:rFonts w:ascii="Arial" w:eastAsia="Times New Roman" w:hAnsi="Arial" w:cs="Arial"/>
      <w:szCs w:val="20"/>
    </w:rPr>
  </w:style>
  <w:style w:type="paragraph" w:styleId="TOC5">
    <w:name w:val="toc 5"/>
    <w:basedOn w:val="Normal"/>
    <w:next w:val="Normal"/>
    <w:autoRedefine/>
    <w:uiPriority w:val="39"/>
    <w:rsid w:val="001D70F3"/>
    <w:pPr>
      <w:ind w:left="800"/>
      <w:contextualSpacing/>
    </w:pPr>
    <w:rPr>
      <w:rFonts w:ascii="Arial" w:eastAsia="Times New Roman" w:hAnsi="Arial" w:cs="Arial"/>
      <w:szCs w:val="20"/>
    </w:rPr>
  </w:style>
  <w:style w:type="paragraph" w:styleId="TOC6">
    <w:name w:val="toc 6"/>
    <w:basedOn w:val="Normal"/>
    <w:next w:val="Normal"/>
    <w:autoRedefine/>
    <w:uiPriority w:val="39"/>
    <w:rsid w:val="001D70F3"/>
    <w:pPr>
      <w:ind w:left="1000"/>
      <w:contextualSpacing/>
    </w:pPr>
    <w:rPr>
      <w:rFonts w:ascii="Arial" w:eastAsia="Times New Roman" w:hAnsi="Arial" w:cs="Arial"/>
      <w:szCs w:val="20"/>
    </w:rPr>
  </w:style>
  <w:style w:type="paragraph" w:styleId="TOC7">
    <w:name w:val="toc 7"/>
    <w:basedOn w:val="Normal"/>
    <w:next w:val="Normal"/>
    <w:autoRedefine/>
    <w:uiPriority w:val="39"/>
    <w:rsid w:val="001D70F3"/>
    <w:pPr>
      <w:ind w:left="1200"/>
      <w:contextualSpacing/>
    </w:pPr>
    <w:rPr>
      <w:rFonts w:ascii="Arial" w:eastAsia="Times New Roman" w:hAnsi="Arial" w:cs="Arial"/>
      <w:szCs w:val="20"/>
    </w:rPr>
  </w:style>
  <w:style w:type="paragraph" w:styleId="TOC8">
    <w:name w:val="toc 8"/>
    <w:basedOn w:val="Normal"/>
    <w:next w:val="Normal"/>
    <w:autoRedefine/>
    <w:uiPriority w:val="39"/>
    <w:rsid w:val="001D70F3"/>
    <w:pPr>
      <w:ind w:left="1400"/>
      <w:contextualSpacing/>
    </w:pPr>
    <w:rPr>
      <w:rFonts w:ascii="Arial" w:eastAsia="Times New Roman" w:hAnsi="Arial" w:cs="Arial"/>
      <w:szCs w:val="20"/>
    </w:rPr>
  </w:style>
  <w:style w:type="character" w:customStyle="1" w:styleId="allocatoragentsleft">
    <w:name w:val="al_locatoragentsleft"/>
    <w:basedOn w:val="DefaultParagraphFont"/>
    <w:rsid w:val="001D70F3"/>
  </w:style>
  <w:style w:type="character" w:styleId="HTMLTypewriter">
    <w:name w:val="HTML Typewriter"/>
    <w:basedOn w:val="DefaultParagraphFont"/>
    <w:unhideWhenUsed/>
    <w:rsid w:val="001D70F3"/>
    <w:rPr>
      <w:rFonts w:ascii="Courier New" w:eastAsia="Times New Roman" w:hAnsi="Courier New" w:cs="Courier New"/>
      <w:sz w:val="20"/>
      <w:szCs w:val="20"/>
    </w:rPr>
  </w:style>
  <w:style w:type="character" w:customStyle="1" w:styleId="caps">
    <w:name w:val="caps"/>
    <w:basedOn w:val="DefaultParagraphFont"/>
    <w:rsid w:val="001D70F3"/>
  </w:style>
  <w:style w:type="character" w:customStyle="1" w:styleId="UnderlinesCharChar">
    <w:name w:val="Underlines Char Char"/>
    <w:basedOn w:val="DefaultParagraphFont"/>
    <w:rsid w:val="001D70F3"/>
    <w:rPr>
      <w:rFonts w:cs="Arial"/>
      <w:b/>
      <w:bCs/>
      <w:noProof w:val="0"/>
      <w:sz w:val="22"/>
      <w:szCs w:val="26"/>
      <w:u w:val="single"/>
      <w:lang w:val="en-US" w:eastAsia="en-US" w:bidi="ar-SA"/>
    </w:rPr>
  </w:style>
  <w:style w:type="paragraph" w:customStyle="1" w:styleId="Carding">
    <w:name w:val="Carding"/>
    <w:basedOn w:val="Normal"/>
    <w:uiPriority w:val="99"/>
    <w:qFormat/>
    <w:rsid w:val="001D70F3"/>
    <w:pPr>
      <w:contextualSpacing/>
    </w:pPr>
    <w:rPr>
      <w:rFonts w:ascii="Arial" w:eastAsia="Times New Roman" w:hAnsi="Arial" w:cs="Arial"/>
      <w:sz w:val="18"/>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
    <w:basedOn w:val="DefaultParagraphFont"/>
    <w:uiPriority w:val="1"/>
    <w:qFormat/>
    <w:rsid w:val="001D70F3"/>
    <w:rPr>
      <w:rFonts w:ascii="Arial Narrow" w:hAnsi="Arial Narrow"/>
      <w:b/>
      <w:noProof w:val="0"/>
      <w:sz w:val="22"/>
      <w:szCs w:val="60"/>
      <w:lang w:val="en-US" w:eastAsia="en-US" w:bidi="ar-SA"/>
    </w:rPr>
  </w:style>
  <w:style w:type="character" w:customStyle="1" w:styleId="aunderline">
    <w:name w:val="aunderline"/>
    <w:basedOn w:val="DefaultParagraphFont"/>
    <w:qFormat/>
    <w:rsid w:val="001D70F3"/>
    <w:rPr>
      <w:rFonts w:ascii="Times New Roman" w:hAnsi="Times New Roman"/>
      <w:sz w:val="20"/>
      <w:szCs w:val="24"/>
      <w:u w:val="thick"/>
    </w:rPr>
  </w:style>
  <w:style w:type="character" w:customStyle="1" w:styleId="tagChar2">
    <w:name w:val="tag Char2"/>
    <w:basedOn w:val="DefaultParagraphFont"/>
    <w:uiPriority w:val="9"/>
    <w:qFormat/>
    <w:rsid w:val="001D70F3"/>
    <w:rPr>
      <w:b/>
      <w:noProof w:val="0"/>
      <w:sz w:val="24"/>
      <w:lang w:val="en-US" w:eastAsia="en-US" w:bidi="ar-SA"/>
    </w:rPr>
  </w:style>
  <w:style w:type="character" w:customStyle="1" w:styleId="Taggin-New">
    <w:name w:val="Taggin - New"/>
    <w:basedOn w:val="DefaultParagraphFont"/>
    <w:rsid w:val="001D70F3"/>
    <w:rPr>
      <w:rFonts w:ascii="Arial Narrow" w:hAnsi="Arial Narrow"/>
      <w:b/>
      <w:sz w:val="22"/>
    </w:rPr>
  </w:style>
  <w:style w:type="character" w:customStyle="1" w:styleId="Boxing-New">
    <w:name w:val="Boxing - New"/>
    <w:basedOn w:val="DefaultParagraphFont"/>
    <w:rsid w:val="001D70F3"/>
    <w:rPr>
      <w:rFonts w:ascii="Arial Narrow" w:hAnsi="Arial Narrow"/>
      <w:sz w:val="16"/>
      <w:u w:val="none"/>
      <w:bdr w:val="single" w:sz="4" w:space="0" w:color="auto"/>
    </w:rPr>
  </w:style>
  <w:style w:type="character" w:customStyle="1" w:styleId="ilad">
    <w:name w:val="il_ad"/>
    <w:rsid w:val="001D70F3"/>
  </w:style>
  <w:style w:type="paragraph" w:customStyle="1" w:styleId="CardsHighlighted">
    <w:name w:val="Cards Highlighted"/>
    <w:next w:val="Normal"/>
    <w:link w:val="CardsHighlightedChar"/>
    <w:qFormat/>
    <w:rsid w:val="001D70F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D70F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D70F3"/>
    <w:rPr>
      <w:rFonts w:ascii="Garamond" w:hAnsi="Garamond"/>
      <w:sz w:val="22"/>
      <w:szCs w:val="24"/>
      <w:u w:val="single"/>
      <w:lang w:val="en-US" w:eastAsia="en-US" w:bidi="ar-SA"/>
    </w:rPr>
  </w:style>
  <w:style w:type="paragraph" w:customStyle="1" w:styleId="Style2">
    <w:name w:val="Style2"/>
    <w:basedOn w:val="Heading4"/>
    <w:link w:val="Style2Char"/>
    <w:uiPriority w:val="99"/>
    <w:qFormat/>
    <w:rsid w:val="001D70F3"/>
    <w:pPr>
      <w:spacing w:before="0"/>
    </w:pPr>
    <w:rPr>
      <w:rFonts w:eastAsia="Times New Roman" w:cs="Times New Roman"/>
      <w:bCs w:val="0"/>
      <w:caps/>
      <w:szCs w:val="20"/>
    </w:rPr>
  </w:style>
  <w:style w:type="character" w:customStyle="1" w:styleId="pagetitle">
    <w:name w:val="pagetitle"/>
    <w:basedOn w:val="DefaultParagraphFont"/>
    <w:rsid w:val="001D70F3"/>
  </w:style>
  <w:style w:type="paragraph" w:customStyle="1" w:styleId="text">
    <w:name w:val="text"/>
    <w:basedOn w:val="Normal"/>
    <w:uiPriority w:val="99"/>
    <w:qFormat/>
    <w:rsid w:val="001D70F3"/>
    <w:pPr>
      <w:spacing w:before="100" w:beforeAutospacing="1" w:after="100" w:afterAutospacing="1"/>
      <w:contextualSpacing/>
    </w:pPr>
    <w:rPr>
      <w:rFonts w:ascii="Arial" w:eastAsia="Times New Roman" w:hAnsi="Arial" w:cs="Arial"/>
    </w:rPr>
  </w:style>
  <w:style w:type="character" w:customStyle="1" w:styleId="StyleUnderlineCharChar9ptBold1">
    <w:name w:val="Style Underline Char Char + 9 pt Bold1"/>
    <w:rsid w:val="001D70F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D70F3"/>
    <w:rPr>
      <w:rFonts w:ascii="Times New Roman" w:hAnsi="Times New Roman"/>
      <w:sz w:val="20"/>
      <w:szCs w:val="24"/>
      <w:u w:val="single"/>
      <w:lang w:val="en-US" w:eastAsia="en-US" w:bidi="ar-SA"/>
    </w:rPr>
  </w:style>
  <w:style w:type="character" w:customStyle="1" w:styleId="Style9ptBoldUnderline">
    <w:name w:val="Style 9 pt Bold Underline"/>
    <w:rsid w:val="001D70F3"/>
    <w:rPr>
      <w:b/>
      <w:bCs/>
      <w:sz w:val="20"/>
      <w:u w:val="single"/>
    </w:rPr>
  </w:style>
  <w:style w:type="paragraph" w:customStyle="1" w:styleId="StyleUnderline9pt0">
    <w:name w:val="Style Underline + 9 pt"/>
    <w:link w:val="StyleUnderline9ptChar"/>
    <w:qFormat/>
    <w:rsid w:val="001D70F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D70F3"/>
    <w:rPr>
      <w:rFonts w:ascii="Arial" w:eastAsia="Times New Roman" w:hAnsi="Arial" w:cs="Times New Roman"/>
      <w:sz w:val="22"/>
      <w:szCs w:val="20"/>
      <w:u w:val="single"/>
    </w:rPr>
  </w:style>
  <w:style w:type="character" w:customStyle="1" w:styleId="StyleUnderlineChar1Bold">
    <w:name w:val="Style Underline Char1 + Bold"/>
    <w:rsid w:val="001D70F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D70F3"/>
    <w:pPr>
      <w:widowControl w:val="0"/>
      <w:ind w:left="288" w:right="288"/>
      <w:contextualSpacing/>
    </w:pPr>
    <w:rPr>
      <w:rFonts w:eastAsia="Times New Roman" w:cs="Arial"/>
      <w:kern w:val="32"/>
      <w:szCs w:val="20"/>
      <w:u w:val="single"/>
      <w:lang w:eastAsia="ar-SA"/>
    </w:rPr>
  </w:style>
  <w:style w:type="character" w:customStyle="1" w:styleId="Stylecard9ptChar">
    <w:name w:val="Style card + 9 pt Char"/>
    <w:basedOn w:val="cardChar"/>
    <w:link w:val="Stylecard9pt"/>
    <w:rsid w:val="001D70F3"/>
    <w:rPr>
      <w:rFonts w:ascii="Calibri" w:eastAsia="Times New Roman" w:hAnsi="Calibri" w:cs="Arial"/>
      <w:kern w:val="32"/>
      <w:sz w:val="22"/>
      <w:szCs w:val="20"/>
      <w:u w:val="single"/>
      <w:lang w:eastAsia="ar-SA"/>
    </w:rPr>
  </w:style>
  <w:style w:type="character" w:customStyle="1" w:styleId="TagsCharCharChar">
    <w:name w:val="Tags Char Char Char"/>
    <w:basedOn w:val="DefaultParagraphFont"/>
    <w:rsid w:val="001D70F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D70F3"/>
    <w:pPr>
      <w:spacing w:before="100" w:beforeAutospacing="1" w:after="100" w:afterAutospacing="1"/>
      <w:contextualSpacing/>
    </w:pPr>
    <w:rPr>
      <w:rFonts w:ascii="Arial" w:eastAsia="Times New Roman" w:hAnsi="Arial" w:cs="Arial"/>
      <w:sz w:val="18"/>
      <w:szCs w:val="18"/>
    </w:rPr>
  </w:style>
  <w:style w:type="character" w:customStyle="1" w:styleId="Style11ptBlackUnderline">
    <w:name w:val="Style 11 pt Black Underline"/>
    <w:basedOn w:val="DefaultParagraphFont"/>
    <w:rsid w:val="001D70F3"/>
    <w:rPr>
      <w:color w:val="000000"/>
      <w:sz w:val="20"/>
      <w:u w:val="single"/>
    </w:rPr>
  </w:style>
  <w:style w:type="character" w:customStyle="1" w:styleId="Style11ptBlack">
    <w:name w:val="Style 11 pt Black"/>
    <w:basedOn w:val="DefaultParagraphFont"/>
    <w:rsid w:val="001D70F3"/>
    <w:rPr>
      <w:color w:val="000000"/>
      <w:sz w:val="20"/>
    </w:rPr>
  </w:style>
  <w:style w:type="character" w:customStyle="1" w:styleId="blubigktbiz">
    <w:name w:val="blubigktbiz"/>
    <w:rsid w:val="001D70F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D70F3"/>
  </w:style>
  <w:style w:type="character" w:customStyle="1" w:styleId="StyleevidencetextBorderSinglesolidlineAuto05ptLChar">
    <w:name w:val="Style evidence text + Border: : (Single solid line Auto  0.5 pt L... Char"/>
    <w:link w:val="StyleevidencetextBorderSinglesolidlineAuto05ptL"/>
    <w:rsid w:val="001D70F3"/>
    <w:rPr>
      <w:rFonts w:ascii="Arial" w:hAnsi="Arial" w:cs="Arial"/>
      <w:color w:val="000000"/>
      <w:sz w:val="22"/>
      <w:lang w:val="x-none" w:eastAsia="x-none"/>
    </w:rPr>
  </w:style>
  <w:style w:type="character" w:customStyle="1" w:styleId="Style4CharChar">
    <w:name w:val="Style4 Char Char"/>
    <w:basedOn w:val="DefaultParagraphFont"/>
    <w:rsid w:val="001D70F3"/>
    <w:rPr>
      <w:rFonts w:ascii="Arial Narrow" w:hAnsi="Arial Narrow"/>
      <w:noProof w:val="0"/>
      <w:szCs w:val="24"/>
      <w:u w:val="single"/>
      <w:lang w:val="en-US" w:eastAsia="en-US" w:bidi="ar-SA"/>
    </w:rPr>
  </w:style>
  <w:style w:type="character" w:customStyle="1" w:styleId="BodyText3Char1">
    <w:name w:val="Body Text 3 Char1"/>
    <w:basedOn w:val="DefaultParagraphFont"/>
    <w:rsid w:val="001D70F3"/>
    <w:rPr>
      <w:rFonts w:ascii="Times New Roman" w:hAnsi="Times New Roman" w:cs="Times New Roman"/>
      <w:sz w:val="16"/>
      <w:szCs w:val="16"/>
    </w:rPr>
  </w:style>
  <w:style w:type="character" w:customStyle="1" w:styleId="StyleEmphasisArial12ptBold">
    <w:name w:val="Style Emphasis + Arial 12 pt Bold"/>
    <w:rsid w:val="001D70F3"/>
    <w:rPr>
      <w:rFonts w:ascii="Arial" w:hAnsi="Arial"/>
      <w:b/>
      <w:bCs/>
      <w:i/>
      <w:iCs/>
      <w:sz w:val="24"/>
    </w:rPr>
  </w:style>
  <w:style w:type="character" w:customStyle="1" w:styleId="super">
    <w:name w:val="super"/>
    <w:rsid w:val="001D70F3"/>
  </w:style>
  <w:style w:type="character" w:customStyle="1" w:styleId="text30">
    <w:name w:val="text30"/>
    <w:rsid w:val="001D70F3"/>
  </w:style>
  <w:style w:type="character" w:customStyle="1" w:styleId="uppercase">
    <w:name w:val="uppercase"/>
    <w:rsid w:val="001D70F3"/>
  </w:style>
  <w:style w:type="character" w:customStyle="1" w:styleId="bodytext0">
    <w:name w:val="bodytext"/>
    <w:rsid w:val="001D70F3"/>
  </w:style>
  <w:style w:type="character" w:customStyle="1" w:styleId="entry-title">
    <w:name w:val="entry-title"/>
    <w:rsid w:val="001D70F3"/>
  </w:style>
  <w:style w:type="character" w:customStyle="1" w:styleId="BodyTextIndentChar1">
    <w:name w:val="Body Text Indent Char1"/>
    <w:basedOn w:val="DefaultParagraphFont"/>
    <w:uiPriority w:val="99"/>
    <w:rsid w:val="001D70F3"/>
    <w:rPr>
      <w:rFonts w:ascii="Times New Roman" w:hAnsi="Times New Roman" w:cs="Times New Roman"/>
      <w:sz w:val="20"/>
    </w:rPr>
  </w:style>
  <w:style w:type="character" w:customStyle="1" w:styleId="Style6pt">
    <w:name w:val="Style 6 pt"/>
    <w:basedOn w:val="DefaultParagraphFont"/>
    <w:qFormat/>
    <w:rsid w:val="001D70F3"/>
    <w:rPr>
      <w:sz w:val="12"/>
    </w:rPr>
  </w:style>
  <w:style w:type="character" w:customStyle="1" w:styleId="CiteCharCharCharCharCharChar">
    <w:name w:val="Cite Char Char Char Char Char Char"/>
    <w:basedOn w:val="DefaultParagraphFont"/>
    <w:rsid w:val="001D70F3"/>
    <w:rPr>
      <w:b/>
      <w:noProof w:val="0"/>
      <w:sz w:val="22"/>
      <w:szCs w:val="24"/>
      <w:u w:val="single"/>
      <w:lang w:val="en-US" w:eastAsia="en-US" w:bidi="ar-SA"/>
    </w:rPr>
  </w:style>
  <w:style w:type="character" w:customStyle="1" w:styleId="mainbody1">
    <w:name w:val="mainbody1"/>
    <w:basedOn w:val="DefaultParagraphFont"/>
    <w:rsid w:val="001D70F3"/>
    <w:rPr>
      <w:rFonts w:ascii="Verdana" w:hAnsi="Verdana" w:hint="default"/>
      <w:color w:val="000000"/>
      <w:sz w:val="22"/>
      <w:szCs w:val="22"/>
    </w:rPr>
  </w:style>
  <w:style w:type="character" w:customStyle="1" w:styleId="ssl4">
    <w:name w:val="ss_l4"/>
    <w:basedOn w:val="DefaultParagraphFont"/>
    <w:rsid w:val="001D70F3"/>
  </w:style>
  <w:style w:type="paragraph" w:customStyle="1" w:styleId="StyleNormalWeb11ptUnderline">
    <w:name w:val="Style Normal (Web) + 11 pt Underline"/>
    <w:basedOn w:val="NormalWeb"/>
    <w:link w:val="StyleNormalWeb11ptUnderlineChar"/>
    <w:qFormat/>
    <w:rsid w:val="001D70F3"/>
    <w:pPr>
      <w:spacing w:before="100" w:beforeAutospacing="1" w:after="100" w:afterAutospacing="1"/>
      <w:contextualSpacing/>
    </w:pPr>
    <w:rPr>
      <w:rFonts w:ascii="Arial" w:eastAsia="Calibri" w:hAnsi="Arial" w:cs="Arial"/>
      <w:sz w:val="20"/>
      <w:u w:val="single"/>
    </w:rPr>
  </w:style>
  <w:style w:type="character" w:customStyle="1" w:styleId="StyleNormalWeb11ptUnderlineChar">
    <w:name w:val="Style Normal (Web) + 11 pt Underline Char"/>
    <w:basedOn w:val="DefaultParagraphFont"/>
    <w:link w:val="StyleNormalWeb11ptUnderline"/>
    <w:rsid w:val="001D70F3"/>
    <w:rPr>
      <w:rFonts w:ascii="Arial" w:eastAsia="Calibri" w:hAnsi="Arial" w:cs="Arial"/>
      <w:sz w:val="20"/>
      <w:u w:val="single"/>
    </w:rPr>
  </w:style>
  <w:style w:type="character" w:customStyle="1" w:styleId="cit-first-element">
    <w:name w:val="cit-first-element"/>
    <w:basedOn w:val="DefaultParagraphFont"/>
    <w:rsid w:val="001D70F3"/>
  </w:style>
  <w:style w:type="character" w:customStyle="1" w:styleId="title1">
    <w:name w:val="title1"/>
    <w:basedOn w:val="DefaultParagraphFont"/>
    <w:rsid w:val="001D70F3"/>
  </w:style>
  <w:style w:type="character" w:customStyle="1" w:styleId="StyleThickunderline1">
    <w:name w:val="Style Thick underline1"/>
    <w:basedOn w:val="DefaultParagraphFont"/>
    <w:rsid w:val="001D70F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qFormat/>
    <w:rsid w:val="001D70F3"/>
    <w:rPr>
      <w:rFonts w:ascii="Georgia" w:hAnsi="Georgia"/>
    </w:rPr>
  </w:style>
  <w:style w:type="character" w:customStyle="1" w:styleId="FooterChar1">
    <w:name w:val="Footer Char1"/>
    <w:basedOn w:val="DefaultParagraphFont"/>
    <w:uiPriority w:val="99"/>
    <w:rsid w:val="001D70F3"/>
    <w:rPr>
      <w:rFonts w:ascii="Georgia" w:hAnsi="Georgia"/>
    </w:rPr>
  </w:style>
  <w:style w:type="character" w:customStyle="1" w:styleId="UnderlineBold0">
    <w:name w:val="Underline Bold"/>
    <w:qFormat/>
    <w:rsid w:val="001D70F3"/>
    <w:rPr>
      <w:b/>
      <w:sz w:val="20"/>
      <w:u w:val="single"/>
    </w:rPr>
  </w:style>
  <w:style w:type="character" w:customStyle="1" w:styleId="NormalTextChar">
    <w:name w:val="Normal Text Char"/>
    <w:link w:val="NormalText"/>
    <w:rsid w:val="001D70F3"/>
    <w:rPr>
      <w:rFonts w:ascii="Arial" w:eastAsia="Times New Roman" w:hAnsi="Arial" w:cs="Arial"/>
      <w:sz w:val="22"/>
      <w:szCs w:val="26"/>
    </w:rPr>
  </w:style>
  <w:style w:type="paragraph" w:customStyle="1" w:styleId="TableParagraph">
    <w:name w:val="Table Paragraph"/>
    <w:basedOn w:val="Normal"/>
    <w:uiPriority w:val="1"/>
    <w:qFormat/>
    <w:rsid w:val="001D70F3"/>
    <w:pPr>
      <w:widowControl w:val="0"/>
      <w:contextualSpacing/>
    </w:pPr>
    <w:rPr>
      <w:rFonts w:ascii="Arial" w:hAnsi="Arial" w:cs="Arial"/>
    </w:rPr>
  </w:style>
  <w:style w:type="character" w:customStyle="1" w:styleId="UnderlineChar0">
    <w:name w:val="UnderlineChar"/>
    <w:rsid w:val="001D70F3"/>
    <w:rPr>
      <w:sz w:val="24"/>
      <w:u w:val="single"/>
      <w:shd w:val="clear" w:color="auto" w:fill="auto"/>
    </w:rPr>
  </w:style>
  <w:style w:type="character" w:customStyle="1" w:styleId="foreground">
    <w:name w:val="foreground"/>
    <w:basedOn w:val="DefaultParagraphFont"/>
    <w:rsid w:val="001D70F3"/>
  </w:style>
  <w:style w:type="paragraph" w:customStyle="1" w:styleId="StyleCircled11pt">
    <w:name w:val="Style Circled + 11 pt"/>
    <w:basedOn w:val="Normal"/>
    <w:link w:val="StyleCircled11ptChar"/>
    <w:qFormat/>
    <w:rsid w:val="001D70F3"/>
    <w:pPr>
      <w:contextualSpacing/>
    </w:pPr>
    <w:rPr>
      <w:rFonts w:ascii="Arial" w:eastAsia="Times New Roman" w:hAnsi="Arial" w:cs="Arial"/>
      <w:b/>
      <w:bCs/>
      <w:u w:val="single"/>
    </w:rPr>
  </w:style>
  <w:style w:type="character" w:customStyle="1" w:styleId="StyleCircled11ptChar">
    <w:name w:val="Style Circled + 11 pt Char"/>
    <w:link w:val="StyleCircled11pt"/>
    <w:rsid w:val="001D70F3"/>
    <w:rPr>
      <w:rFonts w:ascii="Arial" w:eastAsia="Times New Roman" w:hAnsi="Arial" w:cs="Arial"/>
      <w:b/>
      <w:bCs/>
      <w:sz w:val="22"/>
      <w:u w:val="single"/>
    </w:rPr>
  </w:style>
  <w:style w:type="paragraph" w:customStyle="1" w:styleId="StyleUnunderlined10ptThickunderline">
    <w:name w:val="Style Ununderlined + 10 pt Thick underline"/>
    <w:basedOn w:val="Normal"/>
    <w:link w:val="StyleUnunderlined10ptThickunderlineChar"/>
    <w:qFormat/>
    <w:rsid w:val="001D70F3"/>
    <w:pPr>
      <w:contextualSpacing/>
    </w:pPr>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1D70F3"/>
    <w:rPr>
      <w:rFonts w:ascii="Times" w:eastAsia="Times New Roman" w:hAnsi="Times" w:cs="Arial"/>
      <w:sz w:val="22"/>
      <w:szCs w:val="28"/>
      <w:u w:val="single"/>
    </w:rPr>
  </w:style>
  <w:style w:type="paragraph" w:customStyle="1" w:styleId="cite20">
    <w:name w:val="cite2"/>
    <w:basedOn w:val="Normal"/>
    <w:uiPriority w:val="99"/>
    <w:qFormat/>
    <w:rsid w:val="001D70F3"/>
    <w:pPr>
      <w:contextualSpacing/>
    </w:pPr>
    <w:rPr>
      <w:rFonts w:ascii="Arial" w:eastAsia="Times New Roman" w:hAnsi="Arial" w:cs="Arial"/>
      <w:color w:val="000000"/>
      <w:szCs w:val="20"/>
    </w:rPr>
  </w:style>
  <w:style w:type="character" w:customStyle="1" w:styleId="postby">
    <w:name w:val="post_by"/>
    <w:basedOn w:val="DefaultParagraphFont"/>
    <w:rsid w:val="001D70F3"/>
  </w:style>
  <w:style w:type="character" w:customStyle="1" w:styleId="Style11ptBorderSinglesolidlineAuto05ptLinewidth">
    <w:name w:val="Style 11 pt Border: : (Single solid line Auto  0.5 pt Line width)"/>
    <w:rsid w:val="001D70F3"/>
    <w:rPr>
      <w:sz w:val="20"/>
      <w:bdr w:val="single" w:sz="4" w:space="0" w:color="auto" w:frame="1"/>
    </w:rPr>
  </w:style>
  <w:style w:type="character" w:customStyle="1" w:styleId="StyleUnderlineChar9ptBorderSinglesolidlineAuto0">
    <w:name w:val="Style Underline Char + 9 pt Border: : (Single solid line Auto  0..."/>
    <w:rsid w:val="001D70F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D70F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D70F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D70F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D70F3"/>
    <w:rPr>
      <w:sz w:val="20"/>
      <w:szCs w:val="24"/>
      <w:u w:val="single"/>
      <w:bdr w:val="single" w:sz="4" w:space="0" w:color="auto"/>
      <w:lang w:val="en-US" w:eastAsia="en-US" w:bidi="ar-SA"/>
    </w:rPr>
  </w:style>
  <w:style w:type="character" w:customStyle="1" w:styleId="StyleLatinGaramondUnderline">
    <w:name w:val="Style (Latin) Garamond Underline"/>
    <w:rsid w:val="001D70F3"/>
    <w:rPr>
      <w:rFonts w:ascii="Times New Roman" w:hAnsi="Times New Roman"/>
      <w:sz w:val="20"/>
      <w:u w:val="single"/>
    </w:rPr>
  </w:style>
  <w:style w:type="character" w:customStyle="1" w:styleId="StyleLatinGaramond">
    <w:name w:val="Style (Latin) Garamond"/>
    <w:rsid w:val="001D70F3"/>
    <w:rPr>
      <w:rFonts w:ascii="Times New Roman" w:hAnsi="Times New Roman"/>
      <w:sz w:val="20"/>
    </w:rPr>
  </w:style>
  <w:style w:type="character" w:customStyle="1" w:styleId="styletimesnewroman12ptbold0">
    <w:name w:val="styletimesnewroman12ptbold"/>
    <w:basedOn w:val="DefaultParagraphFont"/>
    <w:rsid w:val="001D70F3"/>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1D70F3"/>
    <w:rPr>
      <w:rFonts w:cs="Arial"/>
      <w:b/>
      <w:bCs/>
      <w:iCs/>
      <w:sz w:val="24"/>
      <w:szCs w:val="28"/>
      <w:lang w:val="en-US" w:eastAsia="en-US" w:bidi="ar-SA"/>
    </w:rPr>
  </w:style>
  <w:style w:type="character" w:customStyle="1" w:styleId="mainheading">
    <w:name w:val="mainheading"/>
    <w:basedOn w:val="DefaultParagraphFont"/>
    <w:rsid w:val="001D70F3"/>
  </w:style>
  <w:style w:type="paragraph" w:customStyle="1" w:styleId="BoldandUnderlineChar2CharChar">
    <w:name w:val="Bold and Underline Char2 Char Char"/>
    <w:basedOn w:val="Normal"/>
    <w:link w:val="BoldandUnderlineChar2CharCharChar"/>
    <w:qFormat/>
    <w:rsid w:val="001D70F3"/>
    <w:pPr>
      <w:contextualSpacing/>
    </w:pPr>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1D70F3"/>
    <w:rPr>
      <w:rFonts w:ascii="Arial" w:eastAsia="Times New Roman" w:hAnsi="Arial" w:cs="Arial"/>
      <w:b/>
      <w:sz w:val="22"/>
      <w:u w:val="single"/>
    </w:rPr>
  </w:style>
  <w:style w:type="character" w:customStyle="1" w:styleId="StyleUnderlineChar9ptChar">
    <w:name w:val="Style Underline Char + 9 pt Char"/>
    <w:basedOn w:val="DefaultParagraphFont"/>
    <w:rsid w:val="001D70F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1D70F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D70F3"/>
    <w:rPr>
      <w:sz w:val="16"/>
    </w:rPr>
  </w:style>
  <w:style w:type="paragraph" w:customStyle="1" w:styleId="Reduce8pt">
    <w:name w:val="Reduce 8pt"/>
    <w:basedOn w:val="Normal"/>
    <w:link w:val="Reduce8ptCharChar"/>
    <w:qFormat/>
    <w:rsid w:val="001D70F3"/>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1D70F3"/>
    <w:pPr>
      <w:contextualSpacing/>
    </w:pPr>
    <w:rPr>
      <w:rFonts w:ascii="Arial" w:eastAsia="Calibri" w:hAnsi="Arial" w:cs="Arial"/>
    </w:rPr>
  </w:style>
  <w:style w:type="character" w:customStyle="1" w:styleId="CardIndentedChar">
    <w:name w:val="Card (Indented) Char"/>
    <w:link w:val="CardIndented"/>
    <w:locked/>
    <w:rsid w:val="001D70F3"/>
    <w:rPr>
      <w:rFonts w:ascii="Arial" w:hAnsi="Arial" w:cs="Arial"/>
      <w:sz w:val="22"/>
    </w:rPr>
  </w:style>
  <w:style w:type="character" w:customStyle="1" w:styleId="citenon-boldChar">
    <w:name w:val="cite non-bold Char"/>
    <w:basedOn w:val="DefaultParagraphFont"/>
    <w:link w:val="citenon-bold"/>
    <w:locked/>
    <w:rsid w:val="001D70F3"/>
    <w:rPr>
      <w:rFonts w:ascii="Garamond" w:eastAsia="Times New Roman" w:hAnsi="Garamond" w:cs="Arial"/>
      <w:sz w:val="22"/>
      <w:szCs w:val="20"/>
    </w:rPr>
  </w:style>
  <w:style w:type="character" w:customStyle="1" w:styleId="boldciteChar4">
    <w:name w:val="bold cite Char4"/>
    <w:link w:val="boldcite"/>
    <w:locked/>
    <w:rsid w:val="001D70F3"/>
    <w:rPr>
      <w:rFonts w:eastAsia="Times New Roman" w:cs="Times New Roman"/>
      <w:b/>
      <w:color w:val="000000"/>
      <w:sz w:val="20"/>
      <w:u w:val="thick" w:color="000000"/>
    </w:rPr>
  </w:style>
  <w:style w:type="paragraph" w:customStyle="1" w:styleId="boldcite">
    <w:name w:val="bold cite"/>
    <w:basedOn w:val="Normal"/>
    <w:link w:val="boldciteChar4"/>
    <w:qFormat/>
    <w:rsid w:val="001D70F3"/>
    <w:pPr>
      <w:contextualSpacing/>
    </w:pPr>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D70F3"/>
    <w:pPr>
      <w:widowControl w:val="0"/>
      <w:autoSpaceDE w:val="0"/>
      <w:autoSpaceDN w:val="0"/>
      <w:adjustRightInd w:val="0"/>
      <w:spacing w:line="229" w:lineRule="exact"/>
      <w:contextualSpacing/>
    </w:pPr>
    <w:rPr>
      <w:rFonts w:ascii="Arial Narrow" w:eastAsia="Times New Roman" w:hAnsi="Arial Narrow" w:cs="Arial"/>
    </w:rPr>
  </w:style>
  <w:style w:type="paragraph" w:customStyle="1" w:styleId="TagCite0">
    <w:name w:val="TagCite"/>
    <w:basedOn w:val="Normal"/>
    <w:uiPriority w:val="99"/>
    <w:qFormat/>
    <w:rsid w:val="001D70F3"/>
    <w:pPr>
      <w:contextualSpacing/>
    </w:pPr>
    <w:rPr>
      <w:rFonts w:ascii="Arial" w:eastAsia="Calibri" w:hAnsi="Arial" w:cs="Arial"/>
      <w:b/>
    </w:rPr>
  </w:style>
  <w:style w:type="character" w:customStyle="1" w:styleId="HeadingsBaseChar">
    <w:name w:val="Headings Base Char"/>
    <w:basedOn w:val="DefaultParagraphFont"/>
    <w:link w:val="HeadingsBase"/>
    <w:locked/>
    <w:rsid w:val="001D70F3"/>
    <w:rPr>
      <w:rFonts w:ascii="Times New Roman" w:hAnsi="Times New Roman" w:cs="Times New Roman"/>
      <w:b/>
      <w:sz w:val="32"/>
    </w:rPr>
  </w:style>
  <w:style w:type="paragraph" w:customStyle="1" w:styleId="HeadingsBase">
    <w:name w:val="Headings Base"/>
    <w:basedOn w:val="Normal"/>
    <w:link w:val="HeadingsBaseChar"/>
    <w:qFormat/>
    <w:rsid w:val="001D70F3"/>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uiPriority w:val="99"/>
    <w:qFormat/>
    <w:rsid w:val="001D70F3"/>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uiPriority w:val="99"/>
    <w:qFormat/>
    <w:rsid w:val="001D70F3"/>
    <w:pPr>
      <w:spacing w:line="480" w:lineRule="auto"/>
      <w:ind w:firstLine="720"/>
      <w:contextualSpacing/>
    </w:pPr>
    <w:rPr>
      <w:rFonts w:ascii="Arial" w:eastAsia="Calibri" w:hAnsi="Arial" w:cs="Arial"/>
    </w:rPr>
  </w:style>
  <w:style w:type="paragraph" w:customStyle="1" w:styleId="SchoolBlockQuote">
    <w:name w:val="School Block Quote"/>
    <w:basedOn w:val="SchoolPaper"/>
    <w:uiPriority w:val="99"/>
    <w:qFormat/>
    <w:rsid w:val="001D70F3"/>
  </w:style>
  <w:style w:type="paragraph" w:customStyle="1" w:styleId="SchoolWorksCited">
    <w:name w:val="School Works Cited"/>
    <w:basedOn w:val="SchoolPaper"/>
    <w:uiPriority w:val="99"/>
    <w:qFormat/>
    <w:rsid w:val="001D70F3"/>
  </w:style>
  <w:style w:type="paragraph" w:customStyle="1" w:styleId="BlockQuote">
    <w:name w:val="Block Quote"/>
    <w:basedOn w:val="Normal"/>
    <w:uiPriority w:val="99"/>
    <w:qFormat/>
    <w:rsid w:val="001D70F3"/>
    <w:pPr>
      <w:ind w:left="720" w:right="720"/>
      <w:contextualSpacing/>
    </w:pPr>
    <w:rPr>
      <w:rFonts w:ascii="Arial" w:eastAsia="Calibri" w:hAnsi="Arial" w:cs="Arial"/>
    </w:rPr>
  </w:style>
  <w:style w:type="paragraph" w:customStyle="1" w:styleId="PaperBody">
    <w:name w:val="Paper Body"/>
    <w:basedOn w:val="Normal"/>
    <w:uiPriority w:val="99"/>
    <w:qFormat/>
    <w:rsid w:val="001D70F3"/>
    <w:pPr>
      <w:spacing w:line="480" w:lineRule="auto"/>
      <w:ind w:firstLine="720"/>
      <w:contextualSpacing/>
    </w:pPr>
    <w:rPr>
      <w:rFonts w:ascii="Arial" w:eastAsia="Calibri" w:hAnsi="Arial" w:cs="Arial"/>
    </w:rPr>
  </w:style>
  <w:style w:type="paragraph" w:customStyle="1" w:styleId="PaperCitation">
    <w:name w:val="Paper Citation"/>
    <w:basedOn w:val="Normal"/>
    <w:uiPriority w:val="99"/>
    <w:qFormat/>
    <w:rsid w:val="001D70F3"/>
    <w:pPr>
      <w:spacing w:line="480" w:lineRule="auto"/>
      <w:ind w:left="720" w:hanging="720"/>
      <w:contextualSpacing/>
    </w:pPr>
    <w:rPr>
      <w:rFonts w:ascii="Arial" w:eastAsia="Calibri" w:hAnsi="Arial" w:cs="Arial"/>
    </w:rPr>
  </w:style>
  <w:style w:type="character" w:customStyle="1" w:styleId="hatChar">
    <w:name w:val="hat Char"/>
    <w:basedOn w:val="DefaultParagraphFont"/>
    <w:link w:val="hat"/>
    <w:locked/>
    <w:rsid w:val="001D70F3"/>
    <w:rPr>
      <w:rFonts w:ascii="Arial" w:eastAsia="Times New Roman" w:hAnsi="Arial" w:cs="Arial"/>
      <w:b/>
      <w:bCs/>
      <w:sz w:val="32"/>
      <w:u w:val="single"/>
      <w:lang w:bidi="en-US"/>
    </w:rPr>
  </w:style>
  <w:style w:type="paragraph" w:customStyle="1" w:styleId="WW-Default">
    <w:name w:val="WW-Default"/>
    <w:uiPriority w:val="99"/>
    <w:qFormat/>
    <w:rsid w:val="001D70F3"/>
    <w:pPr>
      <w:suppressAutoHyphens/>
    </w:pPr>
    <w:rPr>
      <w:rFonts w:ascii="Georgia" w:eastAsia="Calibri" w:hAnsi="Georgia" w:cs="Calibri"/>
      <w:sz w:val="22"/>
      <w:szCs w:val="22"/>
      <w:lang w:eastAsia="ar-SA"/>
    </w:rPr>
  </w:style>
  <w:style w:type="paragraph" w:customStyle="1" w:styleId="B-TagCite">
    <w:name w:val="B-TagCite"/>
    <w:uiPriority w:val="99"/>
    <w:qFormat/>
    <w:rsid w:val="001D70F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D70F3"/>
    <w:rPr>
      <w:rFonts w:ascii="Times New Roman" w:hAnsi="Times New Roman" w:cs="Times New Roman"/>
      <w:b/>
      <w:sz w:val="20"/>
    </w:rPr>
  </w:style>
  <w:style w:type="paragraph" w:customStyle="1" w:styleId="MicroText0">
    <w:name w:val="MicroText"/>
    <w:basedOn w:val="Normal"/>
    <w:next w:val="Normal"/>
    <w:link w:val="MicroTextChar0"/>
    <w:qFormat/>
    <w:rsid w:val="001D70F3"/>
    <w:pPr>
      <w:contextualSpacing/>
    </w:pPr>
    <w:rPr>
      <w:rFonts w:ascii="Arial Narrow" w:hAnsi="Arial Narrow" w:cstheme="minorBidi"/>
      <w:sz w:val="12"/>
    </w:rPr>
  </w:style>
  <w:style w:type="character" w:customStyle="1" w:styleId="Footnote2Char">
    <w:name w:val="Footnote2 Char"/>
    <w:link w:val="Footnote2"/>
    <w:locked/>
    <w:rsid w:val="001D70F3"/>
  </w:style>
  <w:style w:type="paragraph" w:customStyle="1" w:styleId="Footnote2">
    <w:name w:val="Footnote2"/>
    <w:basedOn w:val="Normal"/>
    <w:next w:val="Normal"/>
    <w:link w:val="Footnote2Char"/>
    <w:autoRedefine/>
    <w:qFormat/>
    <w:rsid w:val="001D70F3"/>
    <w:pPr>
      <w:spacing w:after="120" w:line="480" w:lineRule="auto"/>
      <w:contextualSpacing/>
    </w:pPr>
    <w:rPr>
      <w:rFonts w:asciiTheme="minorHAnsi" w:hAnsiTheme="minorHAnsi" w:cstheme="minorBidi"/>
      <w:sz w:val="24"/>
    </w:rPr>
  </w:style>
  <w:style w:type="paragraph" w:customStyle="1" w:styleId="indent">
    <w:name w:val="indent"/>
    <w:basedOn w:val="Normal"/>
    <w:uiPriority w:val="99"/>
    <w:qFormat/>
    <w:rsid w:val="001D70F3"/>
    <w:pPr>
      <w:spacing w:before="100" w:beforeAutospacing="1" w:after="100" w:afterAutospacing="1"/>
      <w:contextualSpacing/>
    </w:pPr>
    <w:rPr>
      <w:rFonts w:ascii="Arial" w:eastAsia="Times New Roman" w:hAnsi="Arial" w:cs="Arial"/>
    </w:rPr>
  </w:style>
  <w:style w:type="paragraph" w:customStyle="1" w:styleId="PageHeaderLine1">
    <w:name w:val="PageHeaderLine1"/>
    <w:basedOn w:val="Normal"/>
    <w:uiPriority w:val="99"/>
    <w:qFormat/>
    <w:rsid w:val="001D70F3"/>
    <w:pPr>
      <w:tabs>
        <w:tab w:val="right" w:pos="10800"/>
      </w:tabs>
      <w:contextualSpacing/>
    </w:pPr>
    <w:rPr>
      <w:rFonts w:ascii="Arial" w:eastAsia="Calibri" w:hAnsi="Arial" w:cs="Arial"/>
      <w:b/>
    </w:rPr>
  </w:style>
  <w:style w:type="paragraph" w:customStyle="1" w:styleId="PageHeaderLine2">
    <w:name w:val="PageHeaderLine2"/>
    <w:basedOn w:val="Normal"/>
    <w:next w:val="Normal"/>
    <w:link w:val="PageHeaderLine2Char"/>
    <w:qFormat/>
    <w:rsid w:val="001D70F3"/>
    <w:pPr>
      <w:tabs>
        <w:tab w:val="right" w:pos="10800"/>
      </w:tabs>
      <w:spacing w:line="480" w:lineRule="auto"/>
      <w:contextualSpacing/>
    </w:pPr>
    <w:rPr>
      <w:rFonts w:ascii="Arial" w:eastAsia="Calibri" w:hAnsi="Arial" w:cs="Arial"/>
      <w:b/>
    </w:rPr>
  </w:style>
  <w:style w:type="character" w:customStyle="1" w:styleId="CardTextChar3">
    <w:name w:val="CardText Char"/>
    <w:basedOn w:val="DefaultParagraphFont"/>
    <w:link w:val="CardText2"/>
    <w:locked/>
    <w:rsid w:val="001D70F3"/>
    <w:rPr>
      <w:rFonts w:ascii="Times New Roman" w:hAnsi="Times New Roman" w:cs="Times New Roman"/>
      <w:sz w:val="20"/>
    </w:rPr>
  </w:style>
  <w:style w:type="paragraph" w:customStyle="1" w:styleId="CardText2">
    <w:name w:val="CardText"/>
    <w:basedOn w:val="Normal"/>
    <w:link w:val="CardTextChar3"/>
    <w:qFormat/>
    <w:rsid w:val="001D70F3"/>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1D70F3"/>
  </w:style>
  <w:style w:type="character" w:customStyle="1" w:styleId="styleboldunderline">
    <w:name w:val="styleboldunderline"/>
    <w:basedOn w:val="DefaultParagraphFont"/>
    <w:rsid w:val="001D70F3"/>
  </w:style>
  <w:style w:type="character" w:customStyle="1" w:styleId="box">
    <w:name w:val="box"/>
    <w:basedOn w:val="DefaultParagraphFont"/>
    <w:rsid w:val="001D70F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1D70F3"/>
    <w:rPr>
      <w:rFonts w:ascii="Arial Narrow" w:hAnsi="Arial Narrow" w:cs="Arial Narrow" w:hint="default"/>
      <w:sz w:val="18"/>
      <w:szCs w:val="18"/>
    </w:rPr>
  </w:style>
  <w:style w:type="character" w:customStyle="1" w:styleId="FontStyle14">
    <w:name w:val="Font Style14"/>
    <w:basedOn w:val="DefaultParagraphFont"/>
    <w:uiPriority w:val="99"/>
    <w:rsid w:val="001D70F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D70F3"/>
    <w:rPr>
      <w:rFonts w:ascii="Arial Narrow" w:hAnsi="Arial Narrow" w:cs="Arial Narrow" w:hint="default"/>
      <w:b/>
      <w:bCs/>
      <w:sz w:val="10"/>
      <w:szCs w:val="10"/>
    </w:rPr>
  </w:style>
  <w:style w:type="character" w:customStyle="1" w:styleId="CardTagandCiteChar">
    <w:name w:val="Card Tag and Cite Char"/>
    <w:basedOn w:val="DefaultParagraphFont"/>
    <w:rsid w:val="001D70F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D70F3"/>
    <w:rPr>
      <w:rFonts w:ascii="Arial Narrow" w:hAnsi="Arial Narrow"/>
      <w:b/>
      <w:color w:val="000000"/>
      <w:u w:val="single"/>
    </w:rPr>
  </w:style>
  <w:style w:type="character" w:customStyle="1" w:styleId="CardUnderlinedChar">
    <w:name w:val="Card Underlined Char"/>
    <w:basedOn w:val="DefaultParagraphFont"/>
    <w:rsid w:val="001D70F3"/>
    <w:rPr>
      <w:rFonts w:ascii="Arial Narrow" w:hAnsi="Arial Narrow" w:hint="default"/>
      <w:sz w:val="22"/>
      <w:szCs w:val="24"/>
      <w:u w:val="single"/>
      <w:lang w:val="en-US" w:eastAsia="en-US" w:bidi="ar-SA"/>
    </w:rPr>
  </w:style>
  <w:style w:type="character" w:customStyle="1" w:styleId="underline3">
    <w:name w:val="underline3"/>
    <w:basedOn w:val="underline20"/>
    <w:rsid w:val="001D70F3"/>
    <w:rPr>
      <w:rFonts w:ascii="Arial" w:hAnsi="Arial"/>
      <w:sz w:val="18"/>
      <w:u w:val="single"/>
      <w:bdr w:val="none" w:sz="0" w:space="0" w:color="auto" w:frame="1"/>
      <w:shd w:val="clear" w:color="auto" w:fill="FFFF00"/>
    </w:rPr>
  </w:style>
  <w:style w:type="character" w:customStyle="1" w:styleId="menu">
    <w:name w:val="menu"/>
    <w:basedOn w:val="DefaultParagraphFont"/>
    <w:rsid w:val="001D70F3"/>
  </w:style>
  <w:style w:type="character" w:customStyle="1" w:styleId="itxtrst">
    <w:name w:val="itxtrst"/>
    <w:rsid w:val="001D70F3"/>
  </w:style>
  <w:style w:type="character" w:customStyle="1" w:styleId="A-Underlining">
    <w:name w:val="A-Underlining"/>
    <w:basedOn w:val="DefaultParagraphFont"/>
    <w:rsid w:val="001D70F3"/>
    <w:rPr>
      <w:rFonts w:ascii="Garamond" w:hAnsi="Garamond" w:hint="default"/>
      <w:color w:val="auto"/>
      <w:sz w:val="24"/>
      <w:u w:val="single"/>
    </w:rPr>
  </w:style>
  <w:style w:type="character" w:customStyle="1" w:styleId="StyleUnderlineBold0">
    <w:name w:val="Style Underline + Bold"/>
    <w:rsid w:val="001D70F3"/>
    <w:rPr>
      <w:b/>
      <w:bCs/>
      <w:u w:val="single"/>
    </w:rPr>
  </w:style>
  <w:style w:type="character" w:customStyle="1" w:styleId="Underline-Highlighted">
    <w:name w:val="Underline-Highlighted"/>
    <w:uiPriority w:val="1"/>
    <w:qFormat/>
    <w:rsid w:val="001D70F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D70F3"/>
  </w:style>
  <w:style w:type="character" w:customStyle="1" w:styleId="newsmain">
    <w:name w:val="news_main"/>
    <w:basedOn w:val="DefaultParagraphFont"/>
    <w:rsid w:val="001D70F3"/>
  </w:style>
  <w:style w:type="character" w:customStyle="1" w:styleId="vitstoryheadline">
    <w:name w:val="vitstoryheadline"/>
    <w:rsid w:val="001D70F3"/>
  </w:style>
  <w:style w:type="character" w:customStyle="1" w:styleId="red">
    <w:name w:val="red"/>
    <w:basedOn w:val="DefaultParagraphFont"/>
    <w:rsid w:val="001D70F3"/>
  </w:style>
  <w:style w:type="character" w:customStyle="1" w:styleId="at">
    <w:name w:val="at"/>
    <w:rsid w:val="001D70F3"/>
  </w:style>
  <w:style w:type="character" w:customStyle="1" w:styleId="org">
    <w:name w:val="org"/>
    <w:rsid w:val="001D70F3"/>
  </w:style>
  <w:style w:type="character" w:customStyle="1" w:styleId="pnumber">
    <w:name w:val="pnumber"/>
    <w:rsid w:val="001D70F3"/>
  </w:style>
  <w:style w:type="character" w:customStyle="1" w:styleId="ital">
    <w:name w:val="ital"/>
    <w:rsid w:val="001D70F3"/>
  </w:style>
  <w:style w:type="character" w:customStyle="1" w:styleId="orgdiv">
    <w:name w:val="orgdiv"/>
    <w:rsid w:val="001D70F3"/>
  </w:style>
  <w:style w:type="character" w:customStyle="1" w:styleId="orgname">
    <w:name w:val="orgname"/>
    <w:rsid w:val="001D70F3"/>
  </w:style>
  <w:style w:type="character" w:customStyle="1" w:styleId="city">
    <w:name w:val="city"/>
    <w:rsid w:val="001D70F3"/>
  </w:style>
  <w:style w:type="character" w:customStyle="1" w:styleId="state">
    <w:name w:val="state"/>
    <w:rsid w:val="001D70F3"/>
  </w:style>
  <w:style w:type="character" w:customStyle="1" w:styleId="country">
    <w:name w:val="country"/>
    <w:rsid w:val="001D70F3"/>
  </w:style>
  <w:style w:type="character" w:customStyle="1" w:styleId="articletitle">
    <w:name w:val="articletitle"/>
    <w:rsid w:val="001D70F3"/>
    <w:rPr>
      <w:rFonts w:ascii="Times New Roman" w:hAnsi="Times New Roman" w:cs="Times New Roman" w:hint="default"/>
    </w:rPr>
  </w:style>
  <w:style w:type="character" w:customStyle="1" w:styleId="6pointChar">
    <w:name w:val="6 point Char"/>
    <w:rsid w:val="001D70F3"/>
    <w:rPr>
      <w:rFonts w:ascii="Times New Roman" w:hAnsi="Times New Roman" w:cs="Times New Roman" w:hint="default"/>
      <w:sz w:val="12"/>
      <w:lang w:val="en-US" w:eastAsia="en-US"/>
    </w:rPr>
  </w:style>
  <w:style w:type="character" w:customStyle="1" w:styleId="StyleThickunderline">
    <w:name w:val="Style Thick underline"/>
    <w:qFormat/>
    <w:rsid w:val="001D70F3"/>
    <w:rPr>
      <w:u w:val="thick"/>
    </w:rPr>
  </w:style>
  <w:style w:type="character" w:customStyle="1" w:styleId="Box0">
    <w:name w:val="Box!"/>
    <w:uiPriority w:val="1"/>
    <w:rsid w:val="001D70F3"/>
    <w:rPr>
      <w:rFonts w:ascii="Garamond" w:hAnsi="Garamond" w:hint="default"/>
      <w:sz w:val="24"/>
      <w:u w:val="single"/>
      <w:bdr w:val="single" w:sz="4" w:space="0" w:color="auto" w:frame="1"/>
    </w:rPr>
  </w:style>
  <w:style w:type="character" w:customStyle="1" w:styleId="citechar">
    <w:name w:val="citechar"/>
    <w:basedOn w:val="DefaultParagraphFont"/>
    <w:rsid w:val="001D70F3"/>
  </w:style>
  <w:style w:type="character" w:customStyle="1" w:styleId="underlinechar2">
    <w:name w:val="underlinechar"/>
    <w:basedOn w:val="DefaultParagraphFont"/>
    <w:rsid w:val="001D70F3"/>
  </w:style>
  <w:style w:type="character" w:customStyle="1" w:styleId="CardUnderlineChar">
    <w:name w:val="Card Underline Char"/>
    <w:rsid w:val="001D70F3"/>
    <w:rPr>
      <w:szCs w:val="24"/>
      <w:u w:val="single"/>
      <w:lang w:val="en-US" w:eastAsia="en-US" w:bidi="ar-SA"/>
    </w:rPr>
  </w:style>
  <w:style w:type="character" w:customStyle="1" w:styleId="tagciteChar">
    <w:name w:val="tag/cite Char"/>
    <w:basedOn w:val="DefaultParagraphFont"/>
    <w:rsid w:val="001D70F3"/>
    <w:rPr>
      <w:b/>
      <w:bCs w:val="0"/>
      <w:sz w:val="24"/>
      <w:lang w:val="en-US" w:eastAsia="en-US" w:bidi="ar-SA"/>
    </w:rPr>
  </w:style>
  <w:style w:type="character" w:customStyle="1" w:styleId="8pointChar">
    <w:name w:val="8 point Char"/>
    <w:basedOn w:val="DefaultParagraphFont"/>
    <w:rsid w:val="001D70F3"/>
    <w:rPr>
      <w:sz w:val="16"/>
      <w:lang w:val="en-US" w:eastAsia="en-US" w:bidi="ar-SA"/>
    </w:rPr>
  </w:style>
  <w:style w:type="character" w:customStyle="1" w:styleId="BoldText12pt">
    <w:name w:val="Bold Text 12 pt"/>
    <w:rsid w:val="001D70F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D70F3"/>
  </w:style>
  <w:style w:type="table" w:customStyle="1" w:styleId="TableGrid4">
    <w:name w:val="Table Grid4"/>
    <w:basedOn w:val="TableNormal"/>
    <w:next w:val="TableGrid"/>
    <w:uiPriority w:val="39"/>
    <w:rsid w:val="001D70F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D70F3"/>
    <w:rPr>
      <w:b/>
      <w:bCs w:val="0"/>
      <w:sz w:val="24"/>
      <w:lang w:val="en-US" w:eastAsia="en-US" w:bidi="ar-SA"/>
    </w:rPr>
  </w:style>
  <w:style w:type="character" w:customStyle="1" w:styleId="Mention11">
    <w:name w:val="Mention11"/>
    <w:basedOn w:val="DefaultParagraphFont"/>
    <w:uiPriority w:val="99"/>
    <w:semiHidden/>
    <w:unhideWhenUsed/>
    <w:rsid w:val="001D70F3"/>
    <w:rPr>
      <w:color w:val="2B579A"/>
      <w:shd w:val="clear" w:color="auto" w:fill="E6E6E6"/>
    </w:rPr>
  </w:style>
  <w:style w:type="paragraph" w:customStyle="1" w:styleId="weirdasstagtext">
    <w:name w:val="weird ass tag text"/>
    <w:basedOn w:val="Normal"/>
    <w:next w:val="Normal"/>
    <w:link w:val="weirdasstagtextChar"/>
    <w:uiPriority w:val="99"/>
    <w:qFormat/>
    <w:rsid w:val="001D70F3"/>
    <w:pPr>
      <w:contextualSpacing/>
    </w:pPr>
    <w:rPr>
      <w:rFonts w:ascii="Arial" w:eastAsia="Times New Roman" w:hAnsi="Arial" w:cs="Arial"/>
      <w:b/>
      <w:szCs w:val="20"/>
    </w:rPr>
  </w:style>
  <w:style w:type="character" w:customStyle="1" w:styleId="m6370699461968006786gmail-styleunderline">
    <w:name w:val="m_6370699461968006786gmail-styleunderline"/>
    <w:basedOn w:val="DefaultParagraphFont"/>
    <w:rsid w:val="001D70F3"/>
  </w:style>
  <w:style w:type="character" w:customStyle="1" w:styleId="Mention2">
    <w:name w:val="Mention2"/>
    <w:basedOn w:val="DefaultParagraphFont"/>
    <w:uiPriority w:val="99"/>
    <w:semiHidden/>
    <w:unhideWhenUsed/>
    <w:rsid w:val="001D70F3"/>
    <w:rPr>
      <w:color w:val="2B579A"/>
      <w:shd w:val="clear" w:color="auto" w:fill="E6E6E6"/>
    </w:rPr>
  </w:style>
  <w:style w:type="paragraph" w:customStyle="1" w:styleId="FlashTag">
    <w:name w:val="FlashTag"/>
    <w:basedOn w:val="Normal"/>
    <w:link w:val="FlashTagChar"/>
    <w:autoRedefine/>
    <w:uiPriority w:val="4"/>
    <w:qFormat/>
    <w:rsid w:val="001D70F3"/>
    <w:pPr>
      <w:contextualSpacing/>
    </w:pPr>
    <w:rPr>
      <w:rFonts w:cs="Arial"/>
      <w:b/>
      <w:sz w:val="28"/>
    </w:rPr>
  </w:style>
  <w:style w:type="character" w:customStyle="1" w:styleId="FlashTagChar">
    <w:name w:val="FlashTag Char"/>
    <w:basedOn w:val="DefaultParagraphFont"/>
    <w:link w:val="FlashTag"/>
    <w:uiPriority w:val="4"/>
    <w:rsid w:val="001D70F3"/>
    <w:rPr>
      <w:rFonts w:ascii="Calibri" w:hAnsi="Calibri" w:cs="Arial"/>
      <w:b/>
      <w:sz w:val="28"/>
    </w:rPr>
  </w:style>
  <w:style w:type="character" w:customStyle="1" w:styleId="m-8793234324905335251gmail-style13ptbold">
    <w:name w:val="m_-8793234324905335251gmail-style13ptbold"/>
    <w:basedOn w:val="DefaultParagraphFont"/>
    <w:rsid w:val="001D70F3"/>
  </w:style>
  <w:style w:type="character" w:customStyle="1" w:styleId="A3">
    <w:name w:val="A3"/>
    <w:rsid w:val="001D70F3"/>
    <w:rPr>
      <w:color w:val="000000"/>
      <w:sz w:val="13"/>
      <w:szCs w:val="13"/>
    </w:rPr>
  </w:style>
  <w:style w:type="character" w:customStyle="1" w:styleId="A9">
    <w:name w:val="A9"/>
    <w:uiPriority w:val="99"/>
    <w:rsid w:val="001D70F3"/>
    <w:rPr>
      <w:color w:val="000000"/>
      <w:sz w:val="28"/>
      <w:szCs w:val="28"/>
    </w:rPr>
  </w:style>
  <w:style w:type="character" w:customStyle="1" w:styleId="A4">
    <w:name w:val="A4"/>
    <w:uiPriority w:val="99"/>
    <w:rsid w:val="001D70F3"/>
    <w:rPr>
      <w:color w:val="000000"/>
      <w:sz w:val="14"/>
      <w:szCs w:val="14"/>
    </w:rPr>
  </w:style>
  <w:style w:type="character" w:customStyle="1" w:styleId="A5">
    <w:name w:val="A5"/>
    <w:uiPriority w:val="99"/>
    <w:rsid w:val="001D70F3"/>
    <w:rPr>
      <w:rFonts w:ascii="Times New Roman" w:hAnsi="Times New Roman" w:cs="Times New Roman"/>
      <w:color w:val="000000"/>
      <w:sz w:val="13"/>
      <w:szCs w:val="13"/>
    </w:rPr>
  </w:style>
  <w:style w:type="character" w:customStyle="1" w:styleId="TagGreg">
    <w:name w:val="TagGreg"/>
    <w:basedOn w:val="DefaultParagraphFont"/>
    <w:uiPriority w:val="1"/>
    <w:qFormat/>
    <w:rsid w:val="001D70F3"/>
    <w:rPr>
      <w:rFonts w:ascii="Arial" w:hAnsi="Arial"/>
      <w:b/>
      <w:sz w:val="24"/>
    </w:rPr>
  </w:style>
  <w:style w:type="paragraph" w:customStyle="1" w:styleId="CardText1">
    <w:name w:val="Card Text 1"/>
    <w:basedOn w:val="Normal"/>
    <w:link w:val="CardText1Char"/>
    <w:autoRedefine/>
    <w:qFormat/>
    <w:rsid w:val="001D70F3"/>
    <w:rPr>
      <w:rFonts w:ascii="Georgia" w:hAnsi="Georgia" w:cstheme="minorBidi"/>
      <w:color w:val="000000"/>
      <w:sz w:val="24"/>
      <w:u w:val="single"/>
    </w:rPr>
  </w:style>
  <w:style w:type="paragraph" w:customStyle="1" w:styleId="CardText20">
    <w:name w:val="Card Text 2"/>
    <w:basedOn w:val="CardText1"/>
    <w:link w:val="CardText2Char"/>
    <w:qFormat/>
    <w:rsid w:val="001D70F3"/>
    <w:rPr>
      <w:rFonts w:ascii="Arial Narrow" w:hAnsi="Arial Narrow"/>
      <w:b/>
    </w:rPr>
  </w:style>
  <w:style w:type="character" w:customStyle="1" w:styleId="Style9ptItalicUnderline">
    <w:name w:val="Style 9 pt Italic Underline"/>
    <w:rsid w:val="001D70F3"/>
    <w:rPr>
      <w:i/>
      <w:iCs/>
      <w:sz w:val="20"/>
      <w:u w:val="single"/>
    </w:rPr>
  </w:style>
  <w:style w:type="paragraph" w:customStyle="1" w:styleId="CiteReal">
    <w:name w:val="Cite Real"/>
    <w:basedOn w:val="Normal"/>
    <w:next w:val="Normal"/>
    <w:uiPriority w:val="99"/>
    <w:qFormat/>
    <w:rsid w:val="001D70F3"/>
    <w:rPr>
      <w:rFonts w:ascii="Arial" w:eastAsia="MS Mincho" w:hAnsi="Arial"/>
      <w:b/>
      <w:u w:val="single"/>
    </w:rPr>
  </w:style>
  <w:style w:type="paragraph" w:customStyle="1" w:styleId="StyleHeading4TagsmalltextBigcardbodyNormalTagNotBold">
    <w:name w:val="Style Heading 4Tagsmall textBig cardbodyNormal Tag + Not Bold"/>
    <w:basedOn w:val="Heading4"/>
    <w:uiPriority w:val="99"/>
    <w:qFormat/>
    <w:rsid w:val="001D70F3"/>
    <w:rPr>
      <w:iCs/>
    </w:rPr>
  </w:style>
  <w:style w:type="character" w:customStyle="1" w:styleId="StyleBox12ptBold">
    <w:name w:val="Style Box + 12 pt Bold"/>
    <w:basedOn w:val="DefaultParagraphFont"/>
    <w:rsid w:val="001D70F3"/>
    <w:rPr>
      <w:rFonts w:ascii="Georgia" w:hAnsi="Georgia"/>
      <w:b/>
      <w:bCs/>
      <w:sz w:val="22"/>
      <w:u w:val="single"/>
      <w:bdr w:val="none" w:sz="0" w:space="0" w:color="auto"/>
    </w:rPr>
  </w:style>
  <w:style w:type="character" w:customStyle="1" w:styleId="StyleBox12pt">
    <w:name w:val="Style Box + 12 pt"/>
    <w:basedOn w:val="DefaultParagraphFont"/>
    <w:rsid w:val="001D70F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D70F3"/>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uiPriority w:val="99"/>
    <w:qFormat/>
    <w:rsid w:val="001D70F3"/>
    <w:rPr>
      <w:iCs/>
    </w:rPr>
  </w:style>
  <w:style w:type="character" w:customStyle="1" w:styleId="StyleGaramondText1">
    <w:name w:val="Style Garamond Text 1"/>
    <w:basedOn w:val="DefaultParagraphFont"/>
    <w:rsid w:val="001D70F3"/>
    <w:rPr>
      <w:rFonts w:ascii="Georgia" w:hAnsi="Georgia"/>
      <w:color w:val="0D0D0D" w:themeColor="text1" w:themeTint="F2"/>
      <w:sz w:val="22"/>
    </w:rPr>
  </w:style>
  <w:style w:type="character" w:customStyle="1" w:styleId="StyleGaramondText1Underline">
    <w:name w:val="Style Garamond Text 1 Underline"/>
    <w:basedOn w:val="DefaultParagraphFont"/>
    <w:rsid w:val="001D70F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D70F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D70F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D70F3"/>
    <w:rPr>
      <w:b w:val="0"/>
      <w:bCs w:val="0"/>
      <w:sz w:val="14"/>
      <w:u w:val="none"/>
    </w:rPr>
  </w:style>
  <w:style w:type="character" w:customStyle="1" w:styleId="Style7ptBold">
    <w:name w:val="Style 7 pt Bold"/>
    <w:basedOn w:val="DefaultParagraphFont"/>
    <w:rsid w:val="001D70F3"/>
    <w:rPr>
      <w:b w:val="0"/>
      <w:bCs/>
      <w:sz w:val="14"/>
    </w:rPr>
  </w:style>
  <w:style w:type="paragraph" w:customStyle="1" w:styleId="Stylecardtext8pt">
    <w:name w:val="Style card text + 8 pt"/>
    <w:basedOn w:val="Normal"/>
    <w:uiPriority w:val="99"/>
    <w:qFormat/>
    <w:rsid w:val="001D70F3"/>
    <w:pPr>
      <w:ind w:right="288"/>
    </w:pPr>
  </w:style>
  <w:style w:type="paragraph" w:customStyle="1" w:styleId="Stylecardtext5pt">
    <w:name w:val="Style card text + 5 pt"/>
    <w:basedOn w:val="Normal"/>
    <w:uiPriority w:val="99"/>
    <w:qFormat/>
    <w:rsid w:val="001D70F3"/>
    <w:pPr>
      <w:ind w:right="288"/>
    </w:pPr>
    <w:rPr>
      <w:sz w:val="10"/>
    </w:rPr>
  </w:style>
  <w:style w:type="character" w:customStyle="1" w:styleId="StyleStyleBoldUnderlineUnderlineIntenseEmphasis1apple-style-">
    <w:name w:val="Style Style Bold UnderlineUnderlineIntense Emphasis1apple-style-..."/>
    <w:basedOn w:val="DefaultParagraphFont"/>
    <w:rsid w:val="001D70F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D70F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D70F3"/>
    <w:rPr>
      <w:rFonts w:ascii="Georgia" w:hAnsi="Georgia"/>
      <w:u w:val="single"/>
    </w:rPr>
  </w:style>
  <w:style w:type="paragraph" w:customStyle="1" w:styleId="StyleCardsGeorgia12ptBoldThickunderlineBorderSin">
    <w:name w:val="Style Cards + Georgia 12 pt Bold Thick underline Border: : (Sin..."/>
    <w:basedOn w:val="Normal"/>
    <w:qFormat/>
    <w:rsid w:val="001D70F3"/>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1D70F3"/>
    <w:rPr>
      <w:rFonts w:ascii="Georgia" w:hAnsi="Georgia"/>
      <w:sz w:val="24"/>
      <w:u w:val="single"/>
    </w:rPr>
  </w:style>
  <w:style w:type="paragraph" w:customStyle="1" w:styleId="StyleCardsGeorgia">
    <w:name w:val="Style Cards + Georgia"/>
    <w:basedOn w:val="Normal"/>
    <w:qFormat/>
    <w:rsid w:val="001D70F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1D70F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1D70F3"/>
    <w:pPr>
      <w:spacing w:after="200" w:line="276" w:lineRule="auto"/>
      <w:contextualSpacing/>
    </w:pPr>
    <w:rPr>
      <w:rFonts w:eastAsia="Malgun Gothic"/>
      <w:szCs w:val="22"/>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1D70F3"/>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1D70F3"/>
    <w:rPr>
      <w:rFonts w:ascii="Sylfaen" w:hAnsi="Sylfaen" w:cs="Sylfaen"/>
      <w:i/>
      <w:iCs/>
      <w:sz w:val="19"/>
      <w:szCs w:val="19"/>
      <w:u w:val="none"/>
      <w:shd w:val="clear" w:color="auto" w:fill="FFFFFF"/>
    </w:rPr>
  </w:style>
  <w:style w:type="character" w:customStyle="1" w:styleId="BodyText1">
    <w:name w:val="Body Text1"/>
    <w:rsid w:val="001D70F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D70F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1D70F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D70F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D70F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1D70F3"/>
    <w:rPr>
      <w:rFonts w:eastAsia="Times New Roman"/>
      <w:i/>
      <w:iCs/>
    </w:rPr>
  </w:style>
  <w:style w:type="character" w:customStyle="1" w:styleId="HTMLAddressChar">
    <w:name w:val="HTML Address Char"/>
    <w:basedOn w:val="DefaultParagraphFont"/>
    <w:link w:val="HTMLAddress"/>
    <w:uiPriority w:val="99"/>
    <w:rsid w:val="001D70F3"/>
    <w:rPr>
      <w:rFonts w:ascii="Calibri" w:eastAsia="Times New Roman" w:hAnsi="Calibri" w:cs="Calibri"/>
      <w:i/>
      <w:iCs/>
      <w:sz w:val="22"/>
    </w:rPr>
  </w:style>
  <w:style w:type="paragraph" w:styleId="Index1">
    <w:name w:val="index 1"/>
    <w:basedOn w:val="Normal"/>
    <w:next w:val="Normal"/>
    <w:autoRedefine/>
    <w:unhideWhenUsed/>
    <w:rsid w:val="001D70F3"/>
    <w:pPr>
      <w:ind w:left="220" w:hanging="220"/>
    </w:pPr>
  </w:style>
  <w:style w:type="character" w:customStyle="1" w:styleId="EndnoteTextChar">
    <w:name w:val="Endnote Text Char"/>
    <w:link w:val="EndnoteText"/>
    <w:locked/>
    <w:rsid w:val="001D70F3"/>
    <w:rPr>
      <w:rFonts w:ascii="Times New Roman" w:eastAsia="Times New Roman" w:hAnsi="Times New Roman"/>
    </w:rPr>
  </w:style>
  <w:style w:type="character" w:customStyle="1" w:styleId="DateChar">
    <w:name w:val="Date Char"/>
    <w:aliases w:val="date Char"/>
    <w:link w:val="Date"/>
    <w:uiPriority w:val="99"/>
    <w:locked/>
    <w:rsid w:val="001D70F3"/>
    <w:rPr>
      <w:rFonts w:ascii="Times New Roman" w:eastAsia="Times New Roman" w:hAnsi="Times New Roman"/>
    </w:rPr>
  </w:style>
  <w:style w:type="character" w:customStyle="1" w:styleId="BodyTextFirstIndentChar">
    <w:name w:val="Body Text First Indent Char"/>
    <w:link w:val="BodyTextFirstIndent"/>
    <w:locked/>
    <w:rsid w:val="001D70F3"/>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1D70F3"/>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1D70F3"/>
    <w:pPr>
      <w:spacing w:before="0"/>
    </w:pPr>
    <w:rPr>
      <w:rFonts w:ascii="Garamond" w:eastAsia="Times New Roman" w:hAnsi="Garamond" w:cstheme="minorBidi"/>
      <w:b w:val="0"/>
      <w:bCs w:val="0"/>
      <w:sz w:val="24"/>
      <w:szCs w:val="24"/>
      <w:u w:val="single"/>
    </w:rPr>
  </w:style>
  <w:style w:type="paragraph" w:customStyle="1" w:styleId="Heading2-NotBold">
    <w:name w:val="Heading 2 - Not Bold"/>
    <w:basedOn w:val="Heading2"/>
    <w:autoRedefine/>
    <w:uiPriority w:val="99"/>
    <w:qFormat/>
    <w:rsid w:val="001D70F3"/>
    <w:pPr>
      <w:keepNext w:val="0"/>
      <w:keepLines w:val="0"/>
      <w:spacing w:before="0"/>
      <w:jc w:val="left"/>
    </w:pPr>
    <w:rPr>
      <w:rFonts w:eastAsia="Calibri"/>
      <w:b w:val="0"/>
      <w:bCs w:val="0"/>
      <w:sz w:val="22"/>
      <w:u w:val="none"/>
    </w:rPr>
  </w:style>
  <w:style w:type="paragraph" w:customStyle="1" w:styleId="Heading2-Bold">
    <w:name w:val="Heading 2 - Bold"/>
    <w:basedOn w:val="Normal"/>
    <w:autoRedefine/>
    <w:uiPriority w:val="99"/>
    <w:qFormat/>
    <w:rsid w:val="001D70F3"/>
    <w:rPr>
      <w:b/>
    </w:rPr>
  </w:style>
  <w:style w:type="paragraph" w:customStyle="1" w:styleId="tag">
    <w:name w:val="%tag"/>
    <w:basedOn w:val="Normal"/>
    <w:next w:val="Normal"/>
    <w:link w:val="tagChar0"/>
    <w:uiPriority w:val="99"/>
    <w:qFormat/>
    <w:rsid w:val="001D70F3"/>
    <w:rPr>
      <w:rFonts w:cs="Arial"/>
      <w:bCs/>
      <w:sz w:val="18"/>
    </w:rPr>
  </w:style>
  <w:style w:type="character" w:customStyle="1" w:styleId="Style2Char0">
    <w:name w:val="Style 2 Char"/>
    <w:link w:val="Style20"/>
    <w:uiPriority w:val="99"/>
    <w:locked/>
    <w:rsid w:val="001D70F3"/>
    <w:rPr>
      <w:rFonts w:ascii="Times New Roman" w:eastAsia="Times New Roman" w:hAnsi="Times New Roman"/>
      <w:u w:val="single"/>
    </w:rPr>
  </w:style>
  <w:style w:type="paragraph" w:customStyle="1" w:styleId="Style20">
    <w:name w:val="Style 2"/>
    <w:basedOn w:val="Normal"/>
    <w:link w:val="Style2Char0"/>
    <w:uiPriority w:val="99"/>
    <w:qFormat/>
    <w:rsid w:val="001D70F3"/>
    <w:pPr>
      <w:ind w:left="432"/>
    </w:pPr>
    <w:rPr>
      <w:rFonts w:ascii="Times New Roman" w:eastAsia="Times New Roman" w:hAnsi="Times New Roman" w:cstheme="minorBidi"/>
      <w:sz w:val="24"/>
      <w:u w:val="single"/>
    </w:rPr>
  </w:style>
  <w:style w:type="character" w:customStyle="1" w:styleId="GAUnderlineChar">
    <w:name w:val="GA Underline Char"/>
    <w:link w:val="GAUnderline"/>
    <w:locked/>
    <w:rsid w:val="001D70F3"/>
    <w:rPr>
      <w:rFonts w:ascii="Garamond" w:eastAsia="Times New Roman" w:hAnsi="Garamond"/>
      <w:u w:val="single"/>
    </w:rPr>
  </w:style>
  <w:style w:type="paragraph" w:customStyle="1" w:styleId="GAUnderline">
    <w:name w:val="GA Underline"/>
    <w:basedOn w:val="Normal"/>
    <w:link w:val="GAUnderlineChar"/>
    <w:qFormat/>
    <w:rsid w:val="001D70F3"/>
    <w:rPr>
      <w:rFonts w:ascii="Garamond" w:eastAsia="Times New Roman" w:hAnsi="Garamond" w:cstheme="minorBidi"/>
      <w:sz w:val="24"/>
      <w:u w:val="single"/>
    </w:rPr>
  </w:style>
  <w:style w:type="character" w:customStyle="1" w:styleId="textsmallChar0">
    <w:name w:val="textsmall Char"/>
    <w:link w:val="textsmall0"/>
    <w:locked/>
    <w:rsid w:val="001D70F3"/>
    <w:rPr>
      <w:rFonts w:ascii="Times New Roman" w:eastAsia="Times New Roman" w:hAnsi="Times New Roman"/>
      <w:sz w:val="18"/>
    </w:rPr>
  </w:style>
  <w:style w:type="paragraph" w:customStyle="1" w:styleId="textsmall0">
    <w:name w:val="textsmall"/>
    <w:basedOn w:val="Normal"/>
    <w:link w:val="textsmallChar0"/>
    <w:qFormat/>
    <w:rsid w:val="001D70F3"/>
    <w:rPr>
      <w:rFonts w:ascii="Times New Roman" w:eastAsia="Times New Roman" w:hAnsi="Times New Roman" w:cstheme="minorBidi"/>
      <w:sz w:val="18"/>
    </w:rPr>
  </w:style>
  <w:style w:type="character" w:customStyle="1" w:styleId="cardtextemphasisChar">
    <w:name w:val="card text emphasis Char"/>
    <w:link w:val="cardtextemphasis"/>
    <w:locked/>
    <w:rsid w:val="001D70F3"/>
    <w:rPr>
      <w:rFonts w:ascii="Arial Narrow" w:hAnsi="Arial Narrow"/>
      <w:b/>
      <w:sz w:val="18"/>
      <w:u w:val="single"/>
    </w:rPr>
  </w:style>
  <w:style w:type="paragraph" w:customStyle="1" w:styleId="cardtextemphasis">
    <w:name w:val="card text emphasis"/>
    <w:basedOn w:val="Normal"/>
    <w:link w:val="cardtextemphasisChar"/>
    <w:qFormat/>
    <w:rsid w:val="001D70F3"/>
    <w:pPr>
      <w:spacing w:after="200"/>
      <w:contextualSpacing/>
    </w:pPr>
    <w:rPr>
      <w:rFonts w:ascii="Arial Narrow" w:hAnsi="Arial Narrow" w:cstheme="minorBidi"/>
      <w:b/>
      <w:sz w:val="18"/>
      <w:u w:val="single"/>
    </w:rPr>
  </w:style>
  <w:style w:type="character" w:customStyle="1" w:styleId="MicroChar">
    <w:name w:val="Micro Char"/>
    <w:link w:val="Micro"/>
    <w:locked/>
    <w:rsid w:val="001D70F3"/>
    <w:rPr>
      <w:rFonts w:ascii="Calibri" w:eastAsia="Times New Roman" w:hAnsi="Calibri"/>
      <w:sz w:val="16"/>
    </w:rPr>
  </w:style>
  <w:style w:type="paragraph" w:customStyle="1" w:styleId="Micro">
    <w:name w:val="Micro"/>
    <w:basedOn w:val="Normal"/>
    <w:next w:val="Normal"/>
    <w:link w:val="MicroChar"/>
    <w:qFormat/>
    <w:rsid w:val="001D70F3"/>
    <w:rPr>
      <w:rFonts w:eastAsia="Times New Roman" w:cstheme="minorBidi"/>
      <w:sz w:val="16"/>
    </w:rPr>
  </w:style>
  <w:style w:type="paragraph" w:customStyle="1" w:styleId="CardNotUnderlined">
    <w:name w:val="Card Not Underlined"/>
    <w:basedOn w:val="Normal"/>
    <w:autoRedefine/>
    <w:qFormat/>
    <w:rsid w:val="001D70F3"/>
    <w:rPr>
      <w:rFonts w:ascii="Bell MT" w:hAnsi="Bell MT"/>
      <w:szCs w:val="20"/>
    </w:rPr>
  </w:style>
  <w:style w:type="paragraph" w:customStyle="1" w:styleId="h-lead">
    <w:name w:val="h-lead"/>
    <w:basedOn w:val="Normal"/>
    <w:uiPriority w:val="99"/>
    <w:qFormat/>
    <w:rsid w:val="001D70F3"/>
    <w:pPr>
      <w:spacing w:before="100" w:beforeAutospacing="1" w:after="100" w:afterAutospacing="1"/>
    </w:pPr>
    <w:rPr>
      <w:rFonts w:eastAsia="Times New Roman"/>
    </w:rPr>
  </w:style>
  <w:style w:type="paragraph" w:customStyle="1" w:styleId="intro">
    <w:name w:val="intro"/>
    <w:basedOn w:val="Normal"/>
    <w:uiPriority w:val="99"/>
    <w:qFormat/>
    <w:rsid w:val="001D70F3"/>
    <w:pPr>
      <w:spacing w:before="100" w:beforeAutospacing="1" w:after="100" w:afterAutospacing="1"/>
    </w:pPr>
    <w:rPr>
      <w:rFonts w:eastAsia="Times New Roman"/>
    </w:rPr>
  </w:style>
  <w:style w:type="paragraph" w:customStyle="1" w:styleId="body-paragraph">
    <w:name w:val="body-paragraph"/>
    <w:basedOn w:val="Normal"/>
    <w:uiPriority w:val="99"/>
    <w:qFormat/>
    <w:rsid w:val="001D70F3"/>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D70F3"/>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1D70F3"/>
    <w:pPr>
      <w:keepNext w:val="0"/>
      <w:keepLines w:val="0"/>
      <w:spacing w:before="60" w:after="60"/>
      <w:jc w:val="left"/>
    </w:pPr>
    <w:rPr>
      <w:rFonts w:ascii="Bell MT" w:eastAsia="Times New Roman" w:hAnsi="Bell MT" w:cstheme="minorBidi"/>
      <w:sz w:val="24"/>
      <w:szCs w:val="28"/>
      <w:u w:val="none"/>
    </w:rPr>
  </w:style>
  <w:style w:type="paragraph" w:customStyle="1" w:styleId="F4-NormalText">
    <w:name w:val="F4 - Normal Text"/>
    <w:basedOn w:val="Normal"/>
    <w:uiPriority w:val="99"/>
    <w:qFormat/>
    <w:rsid w:val="001D70F3"/>
  </w:style>
  <w:style w:type="paragraph" w:customStyle="1" w:styleId="F3-TagAuthor">
    <w:name w:val="F3 - Tag/Author"/>
    <w:basedOn w:val="Normal"/>
    <w:uiPriority w:val="99"/>
    <w:qFormat/>
    <w:rsid w:val="001D70F3"/>
    <w:rPr>
      <w:rFonts w:eastAsia="Times New Roman"/>
      <w:b/>
    </w:rPr>
  </w:style>
  <w:style w:type="paragraph" w:customStyle="1" w:styleId="F5-UnderlineNormal">
    <w:name w:val="F5 - Underline Normal"/>
    <w:basedOn w:val="Normal"/>
    <w:uiPriority w:val="99"/>
    <w:qFormat/>
    <w:rsid w:val="001D70F3"/>
    <w:rPr>
      <w:u w:val="single"/>
    </w:rPr>
  </w:style>
  <w:style w:type="paragraph" w:customStyle="1" w:styleId="Brief-PrimarySource">
    <w:name w:val="Brief - Primary Source"/>
    <w:basedOn w:val="Normal"/>
    <w:uiPriority w:val="99"/>
    <w:qFormat/>
    <w:rsid w:val="001D70F3"/>
    <w:rPr>
      <w:rFonts w:eastAsia="Times New Roman"/>
      <w:b/>
      <w:u w:val="single"/>
    </w:rPr>
  </w:style>
  <w:style w:type="paragraph" w:customStyle="1" w:styleId="Brief-Underline">
    <w:name w:val="Brief - Underline"/>
    <w:basedOn w:val="Normal"/>
    <w:uiPriority w:val="99"/>
    <w:qFormat/>
    <w:rsid w:val="001D70F3"/>
    <w:rPr>
      <w:rFonts w:eastAsia="Times New Roman"/>
      <w:u w:val="single"/>
    </w:rPr>
  </w:style>
  <w:style w:type="paragraph" w:customStyle="1" w:styleId="Brief">
    <w:name w:val="Brief"/>
    <w:basedOn w:val="Brief-PrimarySource"/>
    <w:uiPriority w:val="99"/>
    <w:qFormat/>
    <w:rsid w:val="001D70F3"/>
    <w:rPr>
      <w:b w:val="0"/>
    </w:rPr>
  </w:style>
  <w:style w:type="paragraph" w:customStyle="1" w:styleId="CM2">
    <w:name w:val="CM2"/>
    <w:basedOn w:val="Normal"/>
    <w:next w:val="Normal"/>
    <w:uiPriority w:val="99"/>
    <w:qFormat/>
    <w:rsid w:val="001D70F3"/>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D70F3"/>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D70F3"/>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D70F3"/>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D70F3"/>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uiPriority w:val="99"/>
    <w:qFormat/>
    <w:rsid w:val="001D70F3"/>
    <w:rPr>
      <w:rFonts w:eastAsia="Times New Roman"/>
      <w:sz w:val="14"/>
      <w:szCs w:val="20"/>
    </w:rPr>
  </w:style>
  <w:style w:type="paragraph" w:customStyle="1" w:styleId="Brief-Card">
    <w:name w:val="Brief - Card"/>
    <w:basedOn w:val="Normal"/>
    <w:uiPriority w:val="99"/>
    <w:qFormat/>
    <w:rsid w:val="001D70F3"/>
    <w:rPr>
      <w:rFonts w:eastAsia="Times New Roman"/>
    </w:rPr>
  </w:style>
  <w:style w:type="paragraph" w:customStyle="1" w:styleId="Pa2">
    <w:name w:val="Pa2"/>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uiPriority w:val="99"/>
    <w:qFormat/>
    <w:rsid w:val="001D70F3"/>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1D70F3"/>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D70F3"/>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uiPriority w:val="99"/>
    <w:qFormat/>
    <w:rsid w:val="001D70F3"/>
    <w:pPr>
      <w:widowControl w:val="0"/>
      <w:autoSpaceDE w:val="0"/>
      <w:autoSpaceDN w:val="0"/>
      <w:adjustRightInd w:val="0"/>
    </w:pPr>
    <w:rPr>
      <w:rFonts w:ascii="Arial" w:eastAsia="Times New Roman" w:hAnsi="Arial"/>
    </w:rPr>
  </w:style>
  <w:style w:type="paragraph" w:customStyle="1" w:styleId="Cover2">
    <w:name w:val="Cover 2"/>
    <w:basedOn w:val="Normal"/>
    <w:next w:val="Normal"/>
    <w:uiPriority w:val="99"/>
    <w:qFormat/>
    <w:rsid w:val="001D70F3"/>
    <w:pPr>
      <w:widowControl w:val="0"/>
      <w:autoSpaceDE w:val="0"/>
      <w:autoSpaceDN w:val="0"/>
      <w:adjustRightInd w:val="0"/>
    </w:pPr>
    <w:rPr>
      <w:rFonts w:ascii="Arial" w:eastAsia="Times New Roman" w:hAnsi="Arial"/>
    </w:rPr>
  </w:style>
  <w:style w:type="paragraph" w:customStyle="1" w:styleId="ReportDate">
    <w:name w:val="ReportDate"/>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uiPriority w:val="99"/>
    <w:qFormat/>
    <w:rsid w:val="001D70F3"/>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D70F3"/>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uiPriority w:val="99"/>
    <w:qFormat/>
    <w:rsid w:val="001D70F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val="0"/>
      <w:kern w:val="32"/>
      <w:sz w:val="32"/>
      <w:u w:val="single"/>
    </w:rPr>
  </w:style>
  <w:style w:type="paragraph" w:customStyle="1" w:styleId="CM30">
    <w:name w:val="CM30"/>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uiPriority w:val="99"/>
    <w:qFormat/>
    <w:rsid w:val="001D70F3"/>
    <w:pPr>
      <w:keepLines w:val="0"/>
      <w:suppressAutoHyphens/>
      <w:spacing w:before="0"/>
      <w:contextualSpacing/>
      <w:jc w:val="left"/>
    </w:pPr>
    <w:rPr>
      <w:rFonts w:ascii="Trebuchet MS" w:hAnsi="Trebuchet MS"/>
      <w:b w:val="0"/>
      <w:bCs w:val="0"/>
      <w:sz w:val="22"/>
      <w:szCs w:val="20"/>
      <w:u w:val="thick"/>
    </w:rPr>
  </w:style>
  <w:style w:type="paragraph" w:customStyle="1" w:styleId="IndexFixer">
    <w:name w:val="Index Fixer"/>
    <w:basedOn w:val="Heading1"/>
    <w:uiPriority w:val="99"/>
    <w:qFormat/>
    <w:rsid w:val="001D70F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val="0"/>
      <w:caps/>
      <w:sz w:val="32"/>
      <w:szCs w:val="20"/>
    </w:rPr>
  </w:style>
  <w:style w:type="paragraph" w:customStyle="1" w:styleId="SmallNormal">
    <w:name w:val="Small Normal"/>
    <w:basedOn w:val="Normal"/>
    <w:uiPriority w:val="99"/>
    <w:qFormat/>
    <w:rsid w:val="001D70F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D70F3"/>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D70F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D70F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D70F3"/>
    <w:pPr>
      <w:keepLines w:val="0"/>
      <w:suppressAutoHyphens/>
      <w:spacing w:before="0"/>
      <w:contextualSpacing/>
      <w:jc w:val="left"/>
    </w:pPr>
    <w:rPr>
      <w:iCs/>
      <w:sz w:val="24"/>
      <w:szCs w:val="28"/>
      <w:u w:val="none"/>
    </w:rPr>
  </w:style>
  <w:style w:type="paragraph" w:customStyle="1" w:styleId="subhead">
    <w:name w:val="subhead"/>
    <w:basedOn w:val="Normal"/>
    <w:uiPriority w:val="99"/>
    <w:qFormat/>
    <w:rsid w:val="001D70F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D70F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uiPriority w:val="99"/>
    <w:qFormat/>
    <w:rsid w:val="001D70F3"/>
  </w:style>
  <w:style w:type="paragraph" w:customStyle="1" w:styleId="StyleUnderliningTimesNewRomanBoldNounderlineKernat16">
    <w:name w:val="Style Underlining + Times New Roman Bold No underline Kern at 16..."/>
    <w:basedOn w:val="Normal"/>
    <w:uiPriority w:val="99"/>
    <w:qFormat/>
    <w:rsid w:val="001D70F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D70F3"/>
    <w:rPr>
      <w:rFonts w:eastAsia="Times New Roman"/>
      <w:b/>
      <w:bCs/>
      <w:kern w:val="32"/>
      <w:sz w:val="32"/>
      <w:szCs w:val="32"/>
    </w:rPr>
  </w:style>
  <w:style w:type="paragraph" w:customStyle="1" w:styleId="StyleBoldUnderliningKernat16pt">
    <w:name w:val="Style Bold Underlining + Kern at 16 pt"/>
    <w:uiPriority w:val="99"/>
    <w:qFormat/>
    <w:rsid w:val="001D70F3"/>
    <w:pPr>
      <w:widowControl w:val="0"/>
      <w:tabs>
        <w:tab w:val="left" w:pos="8820"/>
      </w:tabs>
      <w:autoSpaceDE w:val="0"/>
      <w:autoSpaceDN w:val="0"/>
      <w:spacing w:before="100" w:after="100" w:line="259" w:lineRule="auto"/>
    </w:pPr>
    <w:rPr>
      <w:rFonts w:eastAsia="Times New Roman"/>
      <w:b/>
      <w:bCs/>
      <w:kern w:val="32"/>
      <w:sz w:val="32"/>
      <w:szCs w:val="32"/>
      <w:u w:val="single"/>
      <w:lang w:val="en-GB"/>
    </w:rPr>
  </w:style>
  <w:style w:type="paragraph" w:customStyle="1" w:styleId="boldy">
    <w:name w:val="boldy"/>
    <w:basedOn w:val="Heading2"/>
    <w:uiPriority w:val="99"/>
    <w:qFormat/>
    <w:rsid w:val="001D70F3"/>
    <w:pPr>
      <w:keepLines w:val="0"/>
      <w:suppressAutoHyphens/>
      <w:spacing w:before="0"/>
      <w:contextualSpacing/>
      <w:jc w:val="left"/>
    </w:pPr>
    <w:rPr>
      <w:iCs/>
      <w:sz w:val="22"/>
      <w:szCs w:val="20"/>
      <w:u w:val="none"/>
    </w:rPr>
  </w:style>
  <w:style w:type="character" w:customStyle="1" w:styleId="CardsFont6ptChar1">
    <w:name w:val="Cards + Font: 6 pt Char1"/>
    <w:link w:val="CardsFont6pt"/>
    <w:uiPriority w:val="99"/>
    <w:locked/>
    <w:rsid w:val="001D70F3"/>
    <w:rPr>
      <w:rFonts w:ascii="Times New Roman" w:eastAsia="Times New Roman" w:hAnsi="Times New Roman"/>
      <w:sz w:val="12"/>
    </w:rPr>
  </w:style>
  <w:style w:type="paragraph" w:customStyle="1" w:styleId="CardsFont6pt">
    <w:name w:val="Cards + Font: 6 pt"/>
    <w:basedOn w:val="Cards"/>
    <w:link w:val="CardsFont6ptChar1"/>
    <w:autoRedefine/>
    <w:uiPriority w:val="99"/>
    <w:qFormat/>
    <w:rsid w:val="001D70F3"/>
    <w:pPr>
      <w:widowControl/>
      <w:autoSpaceDE w:val="0"/>
      <w:autoSpaceDN w:val="0"/>
      <w:adjustRightInd w:val="0"/>
      <w:spacing w:after="160" w:line="259" w:lineRule="auto"/>
      <w:ind w:left="0" w:right="0"/>
    </w:pPr>
    <w:rPr>
      <w:rFonts w:cstheme="minorBidi"/>
      <w:sz w:val="12"/>
    </w:rPr>
  </w:style>
  <w:style w:type="paragraph" w:customStyle="1" w:styleId="TxBr6p1">
    <w:name w:val="TxBr_6p1"/>
    <w:basedOn w:val="Normal"/>
    <w:uiPriority w:val="99"/>
    <w:qFormat/>
    <w:rsid w:val="001D70F3"/>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D70F3"/>
    <w:pPr>
      <w:ind w:left="400"/>
    </w:pPr>
    <w:rPr>
      <w:rFonts w:eastAsia="Times New Roman"/>
      <w:szCs w:val="20"/>
    </w:rPr>
  </w:style>
  <w:style w:type="paragraph" w:customStyle="1" w:styleId="Paste">
    <w:name w:val="Paste"/>
    <w:basedOn w:val="Normal"/>
    <w:uiPriority w:val="99"/>
    <w:qFormat/>
    <w:rsid w:val="001D70F3"/>
    <w:rPr>
      <w:rFonts w:ascii="Arial Narrow" w:eastAsia="Times New Roman" w:hAnsi="Arial Narrow"/>
    </w:rPr>
  </w:style>
  <w:style w:type="character" w:customStyle="1" w:styleId="UnderlineStyleChar">
    <w:name w:val="Underline Style Char"/>
    <w:link w:val="UnderlineStyle0"/>
    <w:locked/>
    <w:rsid w:val="001D70F3"/>
    <w:rPr>
      <w:rFonts w:ascii="Times New Roman" w:eastAsia="Times New Roman" w:hAnsi="Times New Roman"/>
      <w:b/>
      <w:u w:val="single"/>
    </w:rPr>
  </w:style>
  <w:style w:type="paragraph" w:customStyle="1" w:styleId="UnderlineStyle0">
    <w:name w:val="Underline Style"/>
    <w:basedOn w:val="Normal"/>
    <w:link w:val="UnderlineStyleChar"/>
    <w:qFormat/>
    <w:rsid w:val="001D70F3"/>
    <w:rPr>
      <w:rFonts w:ascii="Times New Roman" w:eastAsia="Times New Roman" w:hAnsi="Times New Roman" w:cstheme="minorBidi"/>
      <w:b/>
      <w:sz w:val="24"/>
      <w:u w:val="single"/>
    </w:rPr>
  </w:style>
  <w:style w:type="paragraph" w:customStyle="1" w:styleId="Normalization">
    <w:name w:val="Normalization"/>
    <w:basedOn w:val="Normal"/>
    <w:uiPriority w:val="99"/>
    <w:qFormat/>
    <w:rsid w:val="001D70F3"/>
    <w:rPr>
      <w:rFonts w:eastAsia="Times New Roman"/>
      <w:sz w:val="18"/>
    </w:rPr>
  </w:style>
  <w:style w:type="paragraph" w:customStyle="1" w:styleId="BreifTitle">
    <w:name w:val="Breif Title"/>
    <w:basedOn w:val="Normal"/>
    <w:autoRedefine/>
    <w:uiPriority w:val="99"/>
    <w:qFormat/>
    <w:rsid w:val="001D70F3"/>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D70F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D70F3"/>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uiPriority w:val="99"/>
    <w:qFormat/>
    <w:rsid w:val="001D70F3"/>
    <w:rPr>
      <w:rFonts w:eastAsia="Times New Roman"/>
      <w:color w:val="333333"/>
    </w:rPr>
  </w:style>
  <w:style w:type="paragraph" w:customStyle="1" w:styleId="StyleTagandCiteFranklinGothicDemi">
    <w:name w:val="Style Tag and Cite + Franklin Gothic Demi"/>
    <w:basedOn w:val="Normal"/>
    <w:autoRedefine/>
    <w:uiPriority w:val="99"/>
    <w:qFormat/>
    <w:rsid w:val="001D70F3"/>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uiPriority w:val="99"/>
    <w:qFormat/>
    <w:rsid w:val="001D70F3"/>
  </w:style>
  <w:style w:type="paragraph" w:customStyle="1" w:styleId="tagCharCharCharCharCharCharChar">
    <w:name w:val="tag Char Char Char Char Char Char Char"/>
    <w:basedOn w:val="Normal"/>
    <w:uiPriority w:val="99"/>
    <w:qFormat/>
    <w:rsid w:val="001D70F3"/>
    <w:rPr>
      <w:rFonts w:eastAsia="Times New Roman"/>
      <w:b/>
      <w:szCs w:val="20"/>
    </w:rPr>
  </w:style>
  <w:style w:type="paragraph" w:customStyle="1" w:styleId="title-bold-medium">
    <w:name w:val="title-bold-medium"/>
    <w:basedOn w:val="Normal"/>
    <w:uiPriority w:val="99"/>
    <w:qFormat/>
    <w:rsid w:val="001D70F3"/>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1D70F3"/>
    <w:pPr>
      <w:spacing w:before="100" w:beforeAutospacing="1" w:after="100" w:afterAutospacing="1"/>
    </w:pPr>
    <w:rPr>
      <w:rFonts w:ascii="Arial" w:eastAsia="Arial Unicode MS" w:hAnsi="Arial" w:cs="Arial"/>
      <w:b/>
      <w:bCs/>
      <w:color w:val="000000"/>
      <w:szCs w:val="20"/>
    </w:rPr>
  </w:style>
  <w:style w:type="paragraph" w:customStyle="1" w:styleId="CardTag">
    <w:name w:val="Card Tag"/>
    <w:basedOn w:val="Normal"/>
    <w:autoRedefine/>
    <w:uiPriority w:val="99"/>
    <w:qFormat/>
    <w:rsid w:val="001D70F3"/>
    <w:rPr>
      <w:rFonts w:ascii="Arial Narrow" w:eastAsia="Times New Roman" w:hAnsi="Arial Narrow"/>
      <w:b/>
    </w:rPr>
  </w:style>
  <w:style w:type="paragraph" w:customStyle="1" w:styleId="BLOCKTITLE1">
    <w:name w:val="BLOCK TITLE"/>
    <w:basedOn w:val="Heading1"/>
    <w:link w:val="BLOCKTITLEChar0"/>
    <w:uiPriority w:val="99"/>
    <w:qFormat/>
    <w:rsid w:val="001D70F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uiPriority w:val="99"/>
    <w:qFormat/>
    <w:rsid w:val="001D70F3"/>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uiPriority w:val="99"/>
    <w:qFormat/>
    <w:rsid w:val="001D70F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D70F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D70F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D70F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D70F3"/>
    <w:pPr>
      <w:spacing w:before="100" w:beforeAutospacing="1" w:after="100" w:afterAutospacing="1"/>
    </w:pPr>
    <w:rPr>
      <w:rFonts w:eastAsia="Times New Roman"/>
    </w:rPr>
  </w:style>
  <w:style w:type="paragraph" w:customStyle="1" w:styleId="ToRead">
    <w:name w:val="To Read"/>
    <w:basedOn w:val="Normal"/>
    <w:uiPriority w:val="99"/>
    <w:qFormat/>
    <w:rsid w:val="001D70F3"/>
    <w:pPr>
      <w:ind w:left="720"/>
    </w:pPr>
    <w:rPr>
      <w:rFonts w:ascii="Verdana" w:eastAsia="Times New Roman" w:hAnsi="Verdana"/>
      <w:b/>
      <w:u w:val="single"/>
    </w:rPr>
  </w:style>
  <w:style w:type="paragraph" w:customStyle="1" w:styleId="Style1">
    <w:name w:val="Style 1"/>
    <w:basedOn w:val="Normal"/>
    <w:uiPriority w:val="99"/>
    <w:qFormat/>
    <w:rsid w:val="001D70F3"/>
    <w:pPr>
      <w:widowControl w:val="0"/>
      <w:ind w:firstLine="216"/>
      <w:jc w:val="both"/>
    </w:pPr>
    <w:rPr>
      <w:rFonts w:eastAsia="Times New Roman"/>
      <w:noProof/>
      <w:color w:val="000000"/>
      <w:szCs w:val="20"/>
    </w:rPr>
  </w:style>
  <w:style w:type="paragraph" w:customStyle="1" w:styleId="Style40">
    <w:name w:val="Style 4"/>
    <w:basedOn w:val="Normal"/>
    <w:uiPriority w:val="99"/>
    <w:qFormat/>
    <w:rsid w:val="001D70F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D70F3"/>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uiPriority w:val="99"/>
    <w:qFormat/>
    <w:rsid w:val="001D70F3"/>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uiPriority w:val="99"/>
    <w:qFormat/>
    <w:rsid w:val="001D70F3"/>
    <w:pPr>
      <w:ind w:left="1660"/>
    </w:pPr>
  </w:style>
  <w:style w:type="paragraph" w:customStyle="1" w:styleId="PageNumber1">
    <w:name w:val="Page Number1"/>
    <w:basedOn w:val="Normal"/>
    <w:next w:val="Normal"/>
    <w:uiPriority w:val="99"/>
    <w:qFormat/>
    <w:rsid w:val="001D70F3"/>
    <w:rPr>
      <w:rFonts w:eastAsia="Times New Roman"/>
    </w:rPr>
  </w:style>
  <w:style w:type="paragraph" w:customStyle="1" w:styleId="Card1">
    <w:name w:val="Card1"/>
    <w:uiPriority w:val="99"/>
    <w:qFormat/>
    <w:rsid w:val="001D70F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D70F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D70F3"/>
    <w:pPr>
      <w:ind w:left="288" w:right="288"/>
    </w:pPr>
    <w:rPr>
      <w:rFonts w:eastAsia="Times New Roman"/>
    </w:rPr>
  </w:style>
  <w:style w:type="paragraph" w:customStyle="1" w:styleId="CaseListNormal">
    <w:name w:val="Case List Normal"/>
    <w:basedOn w:val="Normal"/>
    <w:uiPriority w:val="99"/>
    <w:qFormat/>
    <w:rsid w:val="001D70F3"/>
    <w:rPr>
      <w:rFonts w:ascii="Times" w:eastAsia="Times New Roman" w:hAnsi="Times"/>
      <w:szCs w:val="26"/>
    </w:rPr>
  </w:style>
  <w:style w:type="paragraph" w:customStyle="1" w:styleId="Body">
    <w:name w:val="Body"/>
    <w:basedOn w:val="Normal"/>
    <w:uiPriority w:val="99"/>
    <w:qFormat/>
    <w:rsid w:val="001D70F3"/>
    <w:pPr>
      <w:outlineLvl w:val="3"/>
    </w:pPr>
    <w:rPr>
      <w:rFonts w:eastAsia="Times New Roman"/>
      <w:szCs w:val="20"/>
    </w:rPr>
  </w:style>
  <w:style w:type="paragraph" w:customStyle="1" w:styleId="3text">
    <w:name w:val="3text"/>
    <w:basedOn w:val="Normal"/>
    <w:uiPriority w:val="99"/>
    <w:qFormat/>
    <w:rsid w:val="001D70F3"/>
    <w:pPr>
      <w:spacing w:before="100" w:beforeAutospacing="1" w:after="100" w:afterAutospacing="1"/>
    </w:pPr>
    <w:rPr>
      <w:rFonts w:eastAsia="Times New Roman"/>
    </w:rPr>
  </w:style>
  <w:style w:type="paragraph" w:customStyle="1" w:styleId="TimesNewRoman12">
    <w:name w:val="TimesNewRoman12"/>
    <w:uiPriority w:val="99"/>
    <w:qFormat/>
    <w:rsid w:val="001D70F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D70F3"/>
    <w:pPr>
      <w:spacing w:before="100" w:beforeAutospacing="1" w:after="100" w:afterAutospacing="1"/>
    </w:pPr>
    <w:rPr>
      <w:rFonts w:eastAsia="Times New Roman"/>
    </w:rPr>
  </w:style>
  <w:style w:type="paragraph" w:customStyle="1" w:styleId="medium-normal">
    <w:name w:val="medium-normal"/>
    <w:basedOn w:val="Normal"/>
    <w:uiPriority w:val="99"/>
    <w:qFormat/>
    <w:rsid w:val="001D70F3"/>
    <w:pPr>
      <w:spacing w:before="100" w:beforeAutospacing="1" w:after="100" w:afterAutospacing="1"/>
    </w:pPr>
    <w:rPr>
      <w:rFonts w:eastAsia="Times New Roman"/>
    </w:rPr>
  </w:style>
  <w:style w:type="paragraph" w:customStyle="1" w:styleId="textChar">
    <w:name w:val="text Char"/>
    <w:basedOn w:val="Normal"/>
    <w:autoRedefine/>
    <w:uiPriority w:val="99"/>
    <w:qFormat/>
    <w:rsid w:val="001D70F3"/>
    <w:rPr>
      <w:rFonts w:eastAsia="Times New Roman"/>
      <w:color w:val="000000"/>
      <w:sz w:val="18"/>
    </w:rPr>
  </w:style>
  <w:style w:type="paragraph" w:customStyle="1" w:styleId="text1">
    <w:name w:val="text1"/>
    <w:basedOn w:val="Normal"/>
    <w:autoRedefine/>
    <w:uiPriority w:val="99"/>
    <w:qFormat/>
    <w:rsid w:val="001D70F3"/>
    <w:rPr>
      <w:rFonts w:eastAsia="Times New Roman"/>
      <w:szCs w:val="20"/>
    </w:rPr>
  </w:style>
  <w:style w:type="paragraph" w:customStyle="1" w:styleId="RepeatBlockHeading">
    <w:name w:val="Repeat Block Heading"/>
    <w:basedOn w:val="Normal"/>
    <w:autoRedefine/>
    <w:uiPriority w:val="99"/>
    <w:qFormat/>
    <w:rsid w:val="001D70F3"/>
    <w:pPr>
      <w:jc w:val="center"/>
    </w:pPr>
    <w:rPr>
      <w:rFonts w:eastAsia="Times New Roman"/>
      <w:b/>
      <w:smallCaps/>
      <w:color w:val="000000"/>
      <w:u w:val="thick"/>
    </w:rPr>
  </w:style>
  <w:style w:type="paragraph" w:customStyle="1" w:styleId="story-headline">
    <w:name w:val="story-headline"/>
    <w:basedOn w:val="Normal"/>
    <w:uiPriority w:val="99"/>
    <w:qFormat/>
    <w:rsid w:val="001D70F3"/>
    <w:pPr>
      <w:spacing w:before="72" w:after="72"/>
    </w:pPr>
    <w:rPr>
      <w:rFonts w:ascii="Arial" w:eastAsia="Times New Roman" w:hAnsi="Arial" w:cs="Arial"/>
      <w:b/>
      <w:bCs/>
      <w:sz w:val="26"/>
      <w:szCs w:val="26"/>
    </w:rPr>
  </w:style>
  <w:style w:type="paragraph" w:customStyle="1" w:styleId="story-body">
    <w:name w:val="story-body"/>
    <w:basedOn w:val="Normal"/>
    <w:uiPriority w:val="99"/>
    <w:qFormat/>
    <w:rsid w:val="001D70F3"/>
    <w:pPr>
      <w:spacing w:before="100" w:beforeAutospacing="1" w:after="100" w:afterAutospacing="1"/>
    </w:pPr>
    <w:rPr>
      <w:rFonts w:ascii="Arial" w:eastAsia="Times New Roman" w:hAnsi="Arial" w:cs="Arial"/>
    </w:rPr>
  </w:style>
  <w:style w:type="paragraph" w:customStyle="1" w:styleId="story-dateline">
    <w:name w:val="story-dateline"/>
    <w:basedOn w:val="Normal"/>
    <w:uiPriority w:val="99"/>
    <w:qFormat/>
    <w:rsid w:val="001D70F3"/>
    <w:rPr>
      <w:rFonts w:ascii="Arial" w:eastAsia="Times New Roman" w:hAnsi="Arial" w:cs="Arial"/>
      <w:b/>
      <w:bCs/>
    </w:rPr>
  </w:style>
  <w:style w:type="paragraph" w:customStyle="1" w:styleId="TextofCards">
    <w:name w:val="Text of Cards"/>
    <w:basedOn w:val="Normal"/>
    <w:uiPriority w:val="99"/>
    <w:qFormat/>
    <w:rsid w:val="001D70F3"/>
    <w:pPr>
      <w:jc w:val="both"/>
    </w:pPr>
    <w:rPr>
      <w:rFonts w:eastAsia="Times New Roman"/>
      <w:color w:val="000000"/>
      <w:spacing w:val="6"/>
      <w:szCs w:val="23"/>
    </w:rPr>
  </w:style>
  <w:style w:type="paragraph" w:customStyle="1" w:styleId="Corpotesto">
    <w:name w:val="Corpo testo"/>
    <w:basedOn w:val="Normal"/>
    <w:uiPriority w:val="99"/>
    <w:qFormat/>
    <w:rsid w:val="001D70F3"/>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D70F3"/>
    <w:pPr>
      <w:keepLines w:val="0"/>
      <w:suppressAutoHyphens/>
      <w:spacing w:before="0"/>
      <w:contextualSpacing/>
      <w:jc w:val="left"/>
    </w:pPr>
    <w:rPr>
      <w:bCs w:val="0"/>
      <w:sz w:val="32"/>
      <w:szCs w:val="16"/>
      <w:u w:val="none"/>
    </w:rPr>
  </w:style>
  <w:style w:type="paragraph" w:customStyle="1" w:styleId="tagCharChar1Char">
    <w:name w:val="tag Char Char1 Char"/>
    <w:uiPriority w:val="99"/>
    <w:qFormat/>
    <w:rsid w:val="001D70F3"/>
    <w:pPr>
      <w:spacing w:after="200" w:line="276" w:lineRule="auto"/>
      <w:contextualSpacing/>
    </w:pPr>
    <w:rPr>
      <w:rFonts w:eastAsia="Malgun Gothic"/>
      <w:b/>
      <w:bCs/>
      <w:szCs w:val="22"/>
      <w:u w:val="single"/>
      <w:bdr w:val="single" w:sz="4" w:space="0" w:color="auto" w:frame="1"/>
    </w:rPr>
  </w:style>
  <w:style w:type="paragraph" w:customStyle="1" w:styleId="inside-copy">
    <w:name w:val="inside-copy"/>
    <w:basedOn w:val="Normal"/>
    <w:uiPriority w:val="99"/>
    <w:qFormat/>
    <w:rsid w:val="001D70F3"/>
    <w:pPr>
      <w:spacing w:before="100" w:beforeAutospacing="1" w:after="100" w:afterAutospacing="1" w:line="225" w:lineRule="atLeast"/>
    </w:pPr>
    <w:rPr>
      <w:rFonts w:ascii="Arial" w:eastAsia="Times New Roman" w:hAnsi="Arial" w:cs="Arial"/>
      <w:color w:val="000000"/>
      <w:sz w:val="18"/>
      <w:szCs w:val="18"/>
    </w:rPr>
  </w:style>
  <w:style w:type="paragraph" w:customStyle="1" w:styleId="OmniPage1">
    <w:name w:val="OmniPage #1"/>
    <w:basedOn w:val="Normal"/>
    <w:uiPriority w:val="99"/>
    <w:qFormat/>
    <w:rsid w:val="001D70F3"/>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D70F3"/>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D70F3"/>
    <w:rPr>
      <w:rFonts w:ascii="Arial" w:hAnsi="Arial"/>
      <w:b w:val="0"/>
      <w:caps w:val="0"/>
    </w:rPr>
  </w:style>
  <w:style w:type="paragraph" w:customStyle="1" w:styleId="ProjectTitleLine">
    <w:name w:val="Project Title Line"/>
    <w:basedOn w:val="Normal"/>
    <w:next w:val="Normal"/>
    <w:autoRedefine/>
    <w:uiPriority w:val="99"/>
    <w:qFormat/>
    <w:rsid w:val="001D70F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D70F3"/>
    <w:rPr>
      <w:rFonts w:ascii="Arial Narrow" w:eastAsia="Times New Roman" w:hAnsi="Arial Narrow"/>
      <w:strike/>
    </w:rPr>
  </w:style>
  <w:style w:type="paragraph" w:customStyle="1" w:styleId="NormalVerdana">
    <w:name w:val="Normal + Verdana"/>
    <w:aliases w:val="10 pt,White,Normal + Arial"/>
    <w:basedOn w:val="Normal"/>
    <w:uiPriority w:val="99"/>
    <w:qFormat/>
    <w:rsid w:val="001D70F3"/>
    <w:rPr>
      <w:rFonts w:ascii="Arial" w:eastAsia="Times New Roman" w:hAnsi="Arial" w:cs="Arial"/>
      <w:szCs w:val="20"/>
      <w:u w:val="single"/>
    </w:rPr>
  </w:style>
  <w:style w:type="paragraph" w:customStyle="1" w:styleId="Normal10pt">
    <w:name w:val="Normal + 10 pt"/>
    <w:basedOn w:val="Normal"/>
    <w:uiPriority w:val="99"/>
    <w:qFormat/>
    <w:rsid w:val="001D70F3"/>
    <w:rPr>
      <w:rFonts w:eastAsia="Times New Roman"/>
      <w:szCs w:val="20"/>
    </w:rPr>
  </w:style>
  <w:style w:type="paragraph" w:customStyle="1" w:styleId="cardChar1Char">
    <w:name w:val="card Char1 Char"/>
    <w:basedOn w:val="Normal"/>
    <w:uiPriority w:val="99"/>
    <w:qFormat/>
    <w:rsid w:val="001D70F3"/>
    <w:pPr>
      <w:ind w:left="288" w:right="288"/>
    </w:pPr>
    <w:rPr>
      <w:rFonts w:eastAsia="Times New Roman"/>
      <w:szCs w:val="20"/>
    </w:rPr>
  </w:style>
  <w:style w:type="paragraph" w:customStyle="1" w:styleId="CM12">
    <w:name w:val="CM12"/>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uiPriority w:val="99"/>
    <w:qFormat/>
    <w:rsid w:val="001D70F3"/>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D70F3"/>
    <w:rPr>
      <w:rFonts w:ascii="Arial Narrow" w:eastAsia="Times New Roman" w:hAnsi="Arial Narrow"/>
      <w:strike/>
      <w:szCs w:val="20"/>
    </w:rPr>
  </w:style>
  <w:style w:type="paragraph" w:customStyle="1" w:styleId="textbodyblack">
    <w:name w:val="textbodyblack"/>
    <w:basedOn w:val="Normal"/>
    <w:uiPriority w:val="99"/>
    <w:qFormat/>
    <w:rsid w:val="001D70F3"/>
    <w:pPr>
      <w:spacing w:before="100" w:beforeAutospacing="1" w:after="100" w:afterAutospacing="1"/>
    </w:pPr>
    <w:rPr>
      <w:rFonts w:eastAsia="Times New Roman"/>
    </w:rPr>
  </w:style>
  <w:style w:type="paragraph" w:customStyle="1" w:styleId="BlockHeading1">
    <w:name w:val="Block Heading 1"/>
    <w:basedOn w:val="Normal"/>
    <w:uiPriority w:val="99"/>
    <w:qFormat/>
    <w:rsid w:val="001D70F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1D70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uiPriority w:val="99"/>
    <w:qFormat/>
    <w:rsid w:val="001D70F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D70F3"/>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1D70F3"/>
    <w:rPr>
      <w:rFonts w:ascii="Times New Roman" w:eastAsia="Times New Roman" w:hAnsi="Times New Roman" w:cstheme="minorBidi"/>
      <w:b/>
      <w:bCs/>
      <w:sz w:val="24"/>
      <w:szCs w:val="16"/>
      <w:u w:val="single"/>
    </w:rPr>
  </w:style>
  <w:style w:type="paragraph" w:customStyle="1" w:styleId="StyleLeft02">
    <w:name w:val="Style Left:  0.2&quot;"/>
    <w:basedOn w:val="Normal"/>
    <w:uiPriority w:val="99"/>
    <w:qFormat/>
    <w:rsid w:val="001D70F3"/>
    <w:pPr>
      <w:ind w:left="288"/>
    </w:pPr>
    <w:rPr>
      <w:rFonts w:eastAsia="SimSun"/>
      <w:szCs w:val="20"/>
      <w:lang w:eastAsia="zh-CN"/>
    </w:rPr>
  </w:style>
  <w:style w:type="paragraph" w:customStyle="1" w:styleId="Quote2">
    <w:name w:val="Quote2"/>
    <w:basedOn w:val="Default"/>
    <w:next w:val="Default"/>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D70F3"/>
    <w:pPr>
      <w:keepNext/>
      <w:keepLines/>
      <w:pageBreakBefore/>
      <w:spacing w:before="480"/>
      <w:jc w:val="center"/>
      <w:outlineLvl w:val="1"/>
    </w:pPr>
    <w:rPr>
      <w:rFonts w:eastAsia="Times New Roman"/>
      <w:b/>
      <w:bCs/>
      <w:sz w:val="44"/>
      <w:szCs w:val="26"/>
      <w:u w:val="double"/>
    </w:rPr>
  </w:style>
  <w:style w:type="character" w:customStyle="1" w:styleId="Style2Char">
    <w:name w:val="Style2 Char"/>
    <w:link w:val="Style2"/>
    <w:uiPriority w:val="99"/>
    <w:locked/>
    <w:rsid w:val="001D70F3"/>
    <w:rPr>
      <w:rFonts w:ascii="Calibri" w:eastAsia="Times New Roman" w:hAnsi="Calibri" w:cs="Times New Roman"/>
      <w:b/>
      <w:caps/>
      <w:sz w:val="26"/>
      <w:szCs w:val="20"/>
    </w:rPr>
  </w:style>
  <w:style w:type="paragraph" w:customStyle="1" w:styleId="post-subtitle">
    <w:name w:val="post-subtitle"/>
    <w:basedOn w:val="Normal"/>
    <w:qFormat/>
    <w:rsid w:val="001D70F3"/>
    <w:pPr>
      <w:spacing w:before="100" w:beforeAutospacing="1" w:after="100" w:afterAutospacing="1"/>
    </w:pPr>
    <w:rPr>
      <w:rFonts w:eastAsia="Times New Roman"/>
    </w:rPr>
  </w:style>
  <w:style w:type="paragraph" w:customStyle="1" w:styleId="Pa0">
    <w:name w:val="Pa0"/>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uiPriority w:val="99"/>
    <w:qFormat/>
    <w:rsid w:val="001D70F3"/>
    <w:pPr>
      <w:spacing w:before="100" w:beforeAutospacing="1" w:after="100" w:afterAutospacing="1"/>
    </w:pPr>
    <w:rPr>
      <w:rFonts w:eastAsia="Times New Roman"/>
    </w:rPr>
  </w:style>
  <w:style w:type="paragraph" w:customStyle="1" w:styleId="Pa5">
    <w:name w:val="Pa5"/>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uiPriority w:val="99"/>
    <w:qFormat/>
    <w:rsid w:val="001D70F3"/>
    <w:pPr>
      <w:spacing w:before="100" w:beforeAutospacing="1" w:after="100" w:afterAutospacing="1"/>
    </w:pPr>
    <w:rPr>
      <w:rFonts w:eastAsia="Times New Roman"/>
    </w:rPr>
  </w:style>
  <w:style w:type="paragraph" w:customStyle="1" w:styleId="tagline">
    <w:name w:val="tagline"/>
    <w:basedOn w:val="Normal"/>
    <w:qFormat/>
    <w:rsid w:val="001D70F3"/>
    <w:pPr>
      <w:spacing w:before="100" w:beforeAutospacing="1" w:after="100" w:afterAutospacing="1"/>
    </w:pPr>
    <w:rPr>
      <w:rFonts w:eastAsia="Times New Roman"/>
    </w:rPr>
  </w:style>
  <w:style w:type="paragraph" w:customStyle="1" w:styleId="Block1">
    <w:name w:val="Block1"/>
    <w:basedOn w:val="Normal"/>
    <w:next w:val="Normal"/>
    <w:uiPriority w:val="3"/>
    <w:qFormat/>
    <w:rsid w:val="001D70F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D70F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1D70F3"/>
    <w:rPr>
      <w:sz w:val="10"/>
    </w:rPr>
  </w:style>
  <w:style w:type="paragraph" w:customStyle="1" w:styleId="ReallySamllText">
    <w:name w:val="ReallySamllText"/>
    <w:basedOn w:val="Normal"/>
    <w:link w:val="ReallySamllTextChar"/>
    <w:autoRedefine/>
    <w:qFormat/>
    <w:rsid w:val="001D70F3"/>
    <w:rPr>
      <w:rFonts w:asciiTheme="minorHAnsi" w:hAnsiTheme="minorHAnsi" w:cstheme="minorBidi"/>
      <w:sz w:val="10"/>
    </w:rPr>
  </w:style>
  <w:style w:type="paragraph" w:customStyle="1" w:styleId="Card6pt">
    <w:name w:val="Card 6pt"/>
    <w:basedOn w:val="Normal"/>
    <w:uiPriority w:val="99"/>
    <w:qFormat/>
    <w:rsid w:val="001D70F3"/>
    <w:rPr>
      <w:rFonts w:eastAsia="Times New Roman"/>
      <w:sz w:val="12"/>
    </w:rPr>
  </w:style>
  <w:style w:type="paragraph" w:customStyle="1" w:styleId="CardCites">
    <w:name w:val="Card Cites"/>
    <w:basedOn w:val="Normal"/>
    <w:next w:val="Normal"/>
    <w:qFormat/>
    <w:rsid w:val="001D70F3"/>
    <w:rPr>
      <w:rFonts w:eastAsia="Times New Roman"/>
      <w:b/>
    </w:rPr>
  </w:style>
  <w:style w:type="paragraph" w:customStyle="1" w:styleId="Cardtext3">
    <w:name w:val="Card text"/>
    <w:qFormat/>
    <w:rsid w:val="001D70F3"/>
    <w:pPr>
      <w:widowControl w:val="0"/>
      <w:autoSpaceDE w:val="0"/>
      <w:autoSpaceDN w:val="0"/>
      <w:adjustRightInd w:val="0"/>
    </w:pPr>
    <w:rPr>
      <w:rFonts w:ascii="Arial Narrow" w:eastAsia="Times New Roman" w:hAnsi="Arial Narrow" w:cs="Times New Roman"/>
      <w:szCs w:val="20"/>
      <w:u w:val="single"/>
    </w:rPr>
  </w:style>
  <w:style w:type="paragraph" w:customStyle="1" w:styleId="NormalWeb3">
    <w:name w:val="Normal (Web)3"/>
    <w:basedOn w:val="Normal"/>
    <w:qFormat/>
    <w:rsid w:val="001D70F3"/>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1D70F3"/>
    <w:pPr>
      <w:ind w:left="400"/>
    </w:pPr>
    <w:rPr>
      <w:rFonts w:eastAsia="Times New Roman"/>
    </w:rPr>
  </w:style>
  <w:style w:type="paragraph" w:customStyle="1" w:styleId="TagCiteChar1">
    <w:name w:val="Tag / Cite Char"/>
    <w:basedOn w:val="Normal"/>
    <w:qFormat/>
    <w:rsid w:val="001D70F3"/>
    <w:rPr>
      <w:rFonts w:eastAsia="Times New Roman"/>
      <w:b/>
      <w:color w:val="000000"/>
    </w:rPr>
  </w:style>
  <w:style w:type="paragraph" w:customStyle="1" w:styleId="PageNumber2">
    <w:name w:val="Page Number2"/>
    <w:basedOn w:val="Normal"/>
    <w:next w:val="Normal"/>
    <w:qFormat/>
    <w:rsid w:val="001D70F3"/>
    <w:rPr>
      <w:rFonts w:eastAsia="Times New Roman"/>
    </w:rPr>
  </w:style>
  <w:style w:type="paragraph" w:customStyle="1" w:styleId="HeaderFooter">
    <w:name w:val="Header &amp; Footer"/>
    <w:qFormat/>
    <w:rsid w:val="001D70F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1D70F3"/>
    <w:rPr>
      <w:rFonts w:ascii="Arial Narrow" w:eastAsia="Times New Roman" w:hAnsi="Arial Narrow"/>
      <w:color w:val="000000"/>
    </w:rPr>
  </w:style>
  <w:style w:type="paragraph" w:customStyle="1" w:styleId="CardTextUnderlined">
    <w:name w:val="Card Text Underlined"/>
    <w:basedOn w:val="Normal"/>
    <w:uiPriority w:val="99"/>
    <w:qFormat/>
    <w:rsid w:val="001D70F3"/>
    <w:rPr>
      <w:rFonts w:ascii="Arial Narrow" w:eastAsia="Times New Roman" w:hAnsi="Arial Narrow"/>
      <w:u w:val="single"/>
    </w:rPr>
  </w:style>
  <w:style w:type="paragraph" w:customStyle="1" w:styleId="HeaderDebate">
    <w:name w:val="Header Debate"/>
    <w:basedOn w:val="Normal"/>
    <w:qFormat/>
    <w:rsid w:val="001D70F3"/>
    <w:pPr>
      <w:jc w:val="center"/>
      <w:outlineLvl w:val="0"/>
    </w:pPr>
    <w:rPr>
      <w:rFonts w:eastAsia="Times New Roman"/>
      <w:b/>
      <w:sz w:val="48"/>
      <w:u w:val="words"/>
    </w:rPr>
  </w:style>
  <w:style w:type="paragraph" w:customStyle="1" w:styleId="NormalWeb1">
    <w:name w:val="Normal (Web)1"/>
    <w:basedOn w:val="Normal"/>
    <w:qFormat/>
    <w:rsid w:val="001D70F3"/>
    <w:pPr>
      <w:spacing w:before="100" w:beforeAutospacing="1" w:after="100" w:afterAutospacing="1"/>
    </w:pPr>
    <w:rPr>
      <w:rFonts w:eastAsia="Times New Roman"/>
      <w:szCs w:val="20"/>
    </w:rPr>
  </w:style>
  <w:style w:type="paragraph" w:customStyle="1" w:styleId="CardTagCharChar">
    <w:name w:val="Card Tag Char Char"/>
    <w:basedOn w:val="Normal"/>
    <w:qFormat/>
    <w:rsid w:val="001D70F3"/>
    <w:rPr>
      <w:rFonts w:eastAsia="Times New Roman"/>
      <w:b/>
    </w:rPr>
  </w:style>
  <w:style w:type="paragraph" w:customStyle="1" w:styleId="fixed">
    <w:name w:val="fixed"/>
    <w:basedOn w:val="Normal"/>
    <w:qFormat/>
    <w:rsid w:val="001D70F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1D70F3"/>
    <w:pPr>
      <w:spacing w:before="100" w:beforeAutospacing="1" w:after="100" w:afterAutospacing="1"/>
    </w:pPr>
    <w:rPr>
      <w:rFonts w:eastAsia="Times New Roman"/>
    </w:rPr>
  </w:style>
  <w:style w:type="paragraph" w:customStyle="1" w:styleId="Subtitle1">
    <w:name w:val="Subtitle1"/>
    <w:basedOn w:val="Normal"/>
    <w:qFormat/>
    <w:rsid w:val="001D70F3"/>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1D70F3"/>
    <w:pPr>
      <w:autoSpaceDE w:val="0"/>
      <w:autoSpaceDN w:val="0"/>
      <w:adjustRightInd w:val="0"/>
    </w:pPr>
    <w:rPr>
      <w:rFonts w:ascii="Arial" w:eastAsia="Times New Roman" w:hAnsi="Arial"/>
    </w:rPr>
  </w:style>
  <w:style w:type="character" w:customStyle="1" w:styleId="NormalUnderlineChar1">
    <w:name w:val="Normal Underline Char1"/>
    <w:locked/>
    <w:rsid w:val="001D70F3"/>
    <w:rPr>
      <w:u w:val="single"/>
    </w:rPr>
  </w:style>
  <w:style w:type="character" w:customStyle="1" w:styleId="CardUpSize-LightChar">
    <w:name w:val="CardUpSize - Light Char"/>
    <w:link w:val="CardUpSize-Light"/>
    <w:locked/>
    <w:rsid w:val="001D70F3"/>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1D70F3"/>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1D70F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1D70F3"/>
    <w:pPr>
      <w:jc w:val="both"/>
    </w:pPr>
    <w:rPr>
      <w:rFonts w:ascii="Times New Roman" w:eastAsia="Times New Roman" w:hAnsi="Times New Roman" w:cstheme="minorBidi"/>
      <w:b/>
      <w:sz w:val="24"/>
      <w:szCs w:val="32"/>
      <w:u w:val="single"/>
    </w:rPr>
  </w:style>
  <w:style w:type="paragraph" w:customStyle="1" w:styleId="SmallCite">
    <w:name w:val="Small Cite"/>
    <w:basedOn w:val="Normal"/>
    <w:uiPriority w:val="99"/>
    <w:qFormat/>
    <w:rsid w:val="001D70F3"/>
    <w:rPr>
      <w:rFonts w:ascii="Verdana" w:eastAsia="Times New Roman" w:hAnsi="Verdana"/>
    </w:rPr>
  </w:style>
  <w:style w:type="paragraph" w:customStyle="1" w:styleId="clearformatting">
    <w:name w:val="clear formatting"/>
    <w:basedOn w:val="Heading2"/>
    <w:uiPriority w:val="99"/>
    <w:qFormat/>
    <w:rsid w:val="001D70F3"/>
    <w:pPr>
      <w:keepNext w:val="0"/>
      <w:keepLines w:val="0"/>
      <w:autoSpaceDE w:val="0"/>
      <w:autoSpaceDN w:val="0"/>
      <w:adjustRightInd w:val="0"/>
      <w:spacing w:before="0"/>
      <w:jc w:val="left"/>
      <w:outlineLvl w:val="9"/>
    </w:pPr>
    <w:rPr>
      <w:b w:val="0"/>
      <w:bCs w:val="0"/>
      <w:sz w:val="22"/>
      <w:szCs w:val="18"/>
      <w:u w:val="none"/>
    </w:rPr>
  </w:style>
  <w:style w:type="paragraph" w:customStyle="1" w:styleId="Blocktitle3">
    <w:name w:val="Block title"/>
    <w:basedOn w:val="Heading1"/>
    <w:autoRedefine/>
    <w:uiPriority w:val="99"/>
    <w:qFormat/>
    <w:rsid w:val="001D70F3"/>
    <w:pPr>
      <w:keepNext w:val="0"/>
      <w:keepLines w:val="0"/>
      <w:pBdr>
        <w:top w:val="single" w:sz="4" w:space="1" w:color="auto"/>
        <w:left w:val="single" w:sz="4" w:space="4" w:color="auto"/>
        <w:bottom w:val="single" w:sz="4" w:space="1" w:color="auto"/>
        <w:right w:val="single" w:sz="4" w:space="4" w:color="auto"/>
      </w:pBdr>
      <w:spacing w:after="60"/>
    </w:pPr>
    <w:rPr>
      <w:rFonts w:eastAsia="Cambria"/>
      <w:bCs w:val="0"/>
      <w:kern w:val="24"/>
      <w:sz w:val="26"/>
    </w:rPr>
  </w:style>
  <w:style w:type="paragraph" w:customStyle="1" w:styleId="byline1">
    <w:name w:val="byline1"/>
    <w:basedOn w:val="Normal"/>
    <w:qFormat/>
    <w:rsid w:val="001D70F3"/>
    <w:pPr>
      <w:spacing w:after="240" w:line="360" w:lineRule="atLeast"/>
    </w:pPr>
    <w:rPr>
      <w:rFonts w:eastAsia="Times New Roman"/>
      <w:b/>
      <w:bCs/>
      <w:szCs w:val="16"/>
    </w:rPr>
  </w:style>
  <w:style w:type="paragraph" w:customStyle="1" w:styleId="PlaceholderText1">
    <w:name w:val="Placeholder Text1"/>
    <w:basedOn w:val="Normal"/>
    <w:qFormat/>
    <w:rsid w:val="001D70F3"/>
    <w:pPr>
      <w:keepNext/>
      <w:numPr>
        <w:numId w:val="15"/>
      </w:numPr>
      <w:outlineLvl w:val="0"/>
    </w:pPr>
    <w:rPr>
      <w:rFonts w:eastAsia="MS Gothic"/>
    </w:rPr>
  </w:style>
  <w:style w:type="character" w:customStyle="1" w:styleId="ImportantTextChar">
    <w:name w:val="Important Text Char"/>
    <w:link w:val="ImportantText"/>
    <w:locked/>
    <w:rsid w:val="001D70F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1D70F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Debate-CardSmalltextF2Char">
    <w:name w:val="Debate- Card Small text F2 Char"/>
    <w:link w:val="Debate-CardSmalltextF2"/>
    <w:locked/>
    <w:rsid w:val="001D70F3"/>
    <w:rPr>
      <w:rFonts w:ascii="Arial Narrow" w:hAnsi="Arial Narrow"/>
      <w:sz w:val="16"/>
    </w:rPr>
  </w:style>
  <w:style w:type="paragraph" w:customStyle="1" w:styleId="Debate-CardTagandCite-F6">
    <w:name w:val="Debate- Card Tag and Cite- F6"/>
    <w:basedOn w:val="Normal"/>
    <w:link w:val="Debate-CardTagandCite-F6Char"/>
    <w:qFormat/>
    <w:rsid w:val="001D70F3"/>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1D70F3"/>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1D70F3"/>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1D70F3"/>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1D70F3"/>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1D70F3"/>
    <w:rPr>
      <w:rFonts w:ascii="HNKAOE+Arial" w:hAnsi="HNKAOE+Arial"/>
    </w:rPr>
  </w:style>
  <w:style w:type="paragraph" w:customStyle="1" w:styleId="StyleBodyText11ptBlackUnderline">
    <w:name w:val="Style Body Text + 11 pt Black Underline"/>
    <w:basedOn w:val="BodyText"/>
    <w:link w:val="StyleBodyText11ptBlackUnderlineChar"/>
    <w:qFormat/>
    <w:rsid w:val="001D70F3"/>
    <w:pPr>
      <w:spacing w:before="100" w:beforeAutospacing="1" w:after="100" w:afterAutospacing="1" w:line="240" w:lineRule="auto"/>
    </w:pPr>
    <w:rPr>
      <w:rFonts w:ascii="HNKAOE+Arial" w:hAnsi="HNKAOE+Arial" w:cstheme="minorBidi"/>
      <w:sz w:val="24"/>
    </w:rPr>
  </w:style>
  <w:style w:type="character" w:customStyle="1" w:styleId="StyleBodyText11ptBoldBlackChar">
    <w:name w:val="Style Body Text + 11 pt Bold Black Char"/>
    <w:link w:val="StyleBodyText11ptBoldBlack"/>
    <w:locked/>
    <w:rsid w:val="001D70F3"/>
    <w:rPr>
      <w:rFonts w:ascii="HNKAOE+Arial" w:hAnsi="HNKAOE+Arial"/>
    </w:rPr>
  </w:style>
  <w:style w:type="paragraph" w:customStyle="1" w:styleId="StyleBodyText11ptBoldBlack">
    <w:name w:val="Style Body Text + 11 pt Bold Black"/>
    <w:basedOn w:val="BodyText"/>
    <w:link w:val="StyleBodyText11ptBoldBlackChar"/>
    <w:qFormat/>
    <w:rsid w:val="001D70F3"/>
    <w:pPr>
      <w:spacing w:before="100" w:beforeAutospacing="1" w:after="100" w:afterAutospacing="1" w:line="240" w:lineRule="auto"/>
    </w:pPr>
    <w:rPr>
      <w:rFonts w:ascii="HNKAOE+Arial" w:hAnsi="HNKAOE+Arial" w:cstheme="minorBidi"/>
      <w:sz w:val="24"/>
    </w:rPr>
  </w:style>
  <w:style w:type="character" w:customStyle="1" w:styleId="StyletinyBoldChar">
    <w:name w:val="Style tiny + Bold Char"/>
    <w:link w:val="StyletinyBold"/>
    <w:locked/>
    <w:rsid w:val="001D70F3"/>
    <w:rPr>
      <w:rFonts w:ascii="Times New Roman" w:eastAsia="Malgun Gothic" w:hAnsi="Times New Roman"/>
      <w:bCs/>
    </w:rPr>
  </w:style>
  <w:style w:type="paragraph" w:customStyle="1" w:styleId="StyletinyBold">
    <w:name w:val="Style tiny + Bold"/>
    <w:basedOn w:val="tiny"/>
    <w:link w:val="StyletinyBoldChar"/>
    <w:qFormat/>
    <w:rsid w:val="001D70F3"/>
    <w:rPr>
      <w:rFonts w:cstheme="minorBidi"/>
      <w:bCs/>
      <w:sz w:val="24"/>
    </w:rPr>
  </w:style>
  <w:style w:type="character" w:customStyle="1" w:styleId="Heading5SizeDownChar">
    <w:name w:val="Heading 5 Size Down Char"/>
    <w:link w:val="Heading5SizeDown"/>
    <w:locked/>
    <w:rsid w:val="001D70F3"/>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1D70F3"/>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1D70F3"/>
    <w:rPr>
      <w:rFonts w:ascii="Times New Roman" w:eastAsia="Times New Roman" w:hAnsi="Times New Roman" w:cs="Arial"/>
      <w:b/>
      <w:szCs w:val="44"/>
    </w:rPr>
  </w:style>
  <w:style w:type="paragraph" w:customStyle="1" w:styleId="Normal2Bold">
    <w:name w:val="Normal2 + Bold"/>
    <w:basedOn w:val="Normal"/>
    <w:link w:val="Normal2BoldChar"/>
    <w:qFormat/>
    <w:rsid w:val="001D70F3"/>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1D70F3"/>
    <w:rPr>
      <w:rFonts w:ascii="Times New Roman" w:eastAsia="Times New Roman" w:hAnsi="Times New Roman"/>
      <w:lang w:eastAsia="ar-SA"/>
    </w:rPr>
  </w:style>
  <w:style w:type="paragraph" w:customStyle="1" w:styleId="ListContents">
    <w:name w:val="List Contents"/>
    <w:basedOn w:val="Normal"/>
    <w:link w:val="ListContentsChar"/>
    <w:qFormat/>
    <w:rsid w:val="001D70F3"/>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D70F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1D70F3"/>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1D70F3"/>
  </w:style>
  <w:style w:type="paragraph" w:customStyle="1" w:styleId="CardsFont12ptCharCharCharCharCharCharCharCharChar">
    <w:name w:val="Cards + Font: 12 pt Char Char Char Char Char Char Char Char Char"/>
    <w:basedOn w:val="Cards"/>
    <w:link w:val="CardsFont12ptCharCharCharCharCharCharCharCharCharChar"/>
    <w:qFormat/>
    <w:rsid w:val="001D70F3"/>
    <w:pPr>
      <w:spacing w:after="160" w:line="259" w:lineRule="auto"/>
      <w:jc w:val="both"/>
    </w:pPr>
    <w:rPr>
      <w:rFonts w:asciiTheme="minorHAnsi" w:eastAsiaTheme="minorEastAsia" w:hAnsiTheme="minorHAnsi" w:cstheme="minorBidi"/>
      <w:sz w:val="24"/>
    </w:rPr>
  </w:style>
  <w:style w:type="character" w:customStyle="1" w:styleId="StyleCards12ptThickunderlineChar2">
    <w:name w:val="Style Cards + 12 pt Thick underline Char2"/>
    <w:link w:val="StyleCards12ptThickunderline"/>
    <w:locked/>
    <w:rsid w:val="001D70F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1D70F3"/>
    <w:pPr>
      <w:autoSpaceDE w:val="0"/>
      <w:autoSpaceDN w:val="0"/>
      <w:adjustRightInd w:val="0"/>
      <w:ind w:left="432" w:right="432"/>
      <w:jc w:val="both"/>
    </w:pPr>
    <w:rPr>
      <w:rFonts w:ascii="Times New Roman" w:eastAsia="Times New Roman" w:hAnsi="Times New Roman" w:cstheme="minorBidi"/>
      <w:sz w:val="24"/>
      <w:u w:val="thick"/>
    </w:rPr>
  </w:style>
  <w:style w:type="character" w:customStyle="1" w:styleId="TagCiteChar2">
    <w:name w:val="Tag &amp; Cite Char"/>
    <w:link w:val="TagCite1"/>
    <w:locked/>
    <w:rsid w:val="001D70F3"/>
    <w:rPr>
      <w:rFonts w:ascii="Arial" w:eastAsia="Times New Roman" w:hAnsi="Arial"/>
      <w:b/>
    </w:rPr>
  </w:style>
  <w:style w:type="paragraph" w:customStyle="1" w:styleId="TagCite1">
    <w:name w:val="Tag &amp; Cite"/>
    <w:basedOn w:val="Normal"/>
    <w:link w:val="TagCiteChar2"/>
    <w:qFormat/>
    <w:rsid w:val="001D70F3"/>
    <w:pPr>
      <w:jc w:val="both"/>
    </w:pPr>
    <w:rPr>
      <w:rFonts w:ascii="Arial" w:eastAsia="Times New Roman" w:hAnsi="Arial" w:cstheme="minorBidi"/>
      <w:b/>
      <w:sz w:val="24"/>
    </w:rPr>
  </w:style>
  <w:style w:type="character" w:customStyle="1" w:styleId="HighlightedTextChar">
    <w:name w:val="Highlighted Text Char"/>
    <w:link w:val="HighlightedText"/>
    <w:locked/>
    <w:rsid w:val="001D70F3"/>
    <w:rPr>
      <w:rFonts w:ascii="Arial" w:eastAsia="Times New Roman" w:hAnsi="Arial"/>
      <w:b/>
      <w:u w:val="thick"/>
    </w:rPr>
  </w:style>
  <w:style w:type="paragraph" w:customStyle="1" w:styleId="HighlightedText">
    <w:name w:val="Highlighted Text"/>
    <w:basedOn w:val="Normal"/>
    <w:link w:val="HighlightedTextChar"/>
    <w:qFormat/>
    <w:rsid w:val="001D70F3"/>
    <w:pPr>
      <w:jc w:val="both"/>
    </w:pPr>
    <w:rPr>
      <w:rFonts w:ascii="Arial" w:eastAsia="Times New Roman" w:hAnsi="Arial" w:cstheme="minorBidi"/>
      <w:b/>
      <w:sz w:val="24"/>
      <w:u w:val="thick"/>
    </w:rPr>
  </w:style>
  <w:style w:type="character" w:customStyle="1" w:styleId="UnunderlinedChar">
    <w:name w:val="Ununderlined Char"/>
    <w:link w:val="Ununderlined"/>
    <w:locked/>
    <w:rsid w:val="001D70F3"/>
    <w:rPr>
      <w:rFonts w:ascii="Arial" w:eastAsia="Times New Roman" w:hAnsi="Arial"/>
      <w:sz w:val="12"/>
    </w:rPr>
  </w:style>
  <w:style w:type="paragraph" w:customStyle="1" w:styleId="Ununderlined">
    <w:name w:val="Ununderlined"/>
    <w:basedOn w:val="Normal"/>
    <w:link w:val="UnunderlinedChar"/>
    <w:qFormat/>
    <w:rsid w:val="001D70F3"/>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1D70F3"/>
    <w:rPr>
      <w:rFonts w:ascii="Arial" w:eastAsia="Times New Roman" w:hAnsi="Arial"/>
      <w:szCs w:val="20"/>
    </w:rPr>
  </w:style>
  <w:style w:type="character" w:customStyle="1" w:styleId="textunderlineChar">
    <w:name w:val="text underline Char"/>
    <w:link w:val="textunderline"/>
    <w:locked/>
    <w:rsid w:val="001D70F3"/>
    <w:rPr>
      <w:rFonts w:ascii="Times New Roman" w:eastAsia="Times New Roman" w:hAnsi="Times New Roman"/>
      <w:u w:val="single"/>
    </w:rPr>
  </w:style>
  <w:style w:type="paragraph" w:customStyle="1" w:styleId="textunderline">
    <w:name w:val="text underline"/>
    <w:basedOn w:val="Normal"/>
    <w:link w:val="textunderlineChar"/>
    <w:autoRedefine/>
    <w:qFormat/>
    <w:rsid w:val="001D70F3"/>
    <w:rPr>
      <w:rFonts w:ascii="Times New Roman" w:eastAsia="Times New Roman" w:hAnsi="Times New Roman" w:cstheme="minorBidi"/>
      <w:sz w:val="24"/>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1D70F3"/>
    <w:rPr>
      <w:rFonts w:ascii="Garamond" w:hAnsi="Garamond"/>
      <w:b/>
    </w:rPr>
  </w:style>
  <w:style w:type="paragraph" w:customStyle="1" w:styleId="DebateTag">
    <w:name w:val="Debate Tag"/>
    <w:basedOn w:val="Normal"/>
    <w:link w:val="DebateTagChar"/>
    <w:autoRedefine/>
    <w:qFormat/>
    <w:rsid w:val="001D70F3"/>
    <w:pPr>
      <w:tabs>
        <w:tab w:val="left" w:pos="270"/>
      </w:tabs>
    </w:pPr>
    <w:rPr>
      <w:rFonts w:ascii="Garamond" w:hAnsi="Garamond" w:cstheme="minorBidi"/>
      <w:b/>
      <w:sz w:val="24"/>
    </w:rPr>
  </w:style>
  <w:style w:type="paragraph" w:customStyle="1" w:styleId="DebateCite">
    <w:name w:val="Debate Cite"/>
    <w:basedOn w:val="Normal"/>
    <w:autoRedefine/>
    <w:qFormat/>
    <w:rsid w:val="001D70F3"/>
    <w:pPr>
      <w:tabs>
        <w:tab w:val="left" w:pos="270"/>
      </w:tabs>
    </w:pPr>
    <w:rPr>
      <w:rFonts w:eastAsia="Times New Roman"/>
    </w:rPr>
  </w:style>
  <w:style w:type="paragraph" w:customStyle="1" w:styleId="BlockTitle10">
    <w:name w:val="Block Title #1"/>
    <w:basedOn w:val="Heading1"/>
    <w:qFormat/>
    <w:rsid w:val="001D70F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1D70F3"/>
    <w:pPr>
      <w:widowControl w:val="0"/>
      <w:suppressAutoHyphens/>
    </w:pPr>
    <w:rPr>
      <w:rFonts w:ascii="Courier New" w:eastAsia="Courier New" w:hAnsi="Courier New"/>
      <w:szCs w:val="20"/>
    </w:rPr>
  </w:style>
  <w:style w:type="paragraph" w:customStyle="1" w:styleId="MaggieTag">
    <w:name w:val="MaggieTag"/>
    <w:basedOn w:val="Heading2"/>
    <w:qFormat/>
    <w:rsid w:val="001D70F3"/>
    <w:pPr>
      <w:keepNext w:val="0"/>
      <w:keepLines w:val="0"/>
      <w:spacing w:before="0"/>
      <w:jc w:val="left"/>
      <w:outlineLvl w:val="9"/>
    </w:pPr>
    <w:rPr>
      <w:bCs w:val="0"/>
      <w:sz w:val="24"/>
      <w:szCs w:val="20"/>
      <w:u w:val="none"/>
    </w:rPr>
  </w:style>
  <w:style w:type="character" w:customStyle="1" w:styleId="Heading4CiteChar">
    <w:name w:val="Heading 4 Cite Char"/>
    <w:link w:val="Heading4Cite"/>
    <w:locked/>
    <w:rsid w:val="001D70F3"/>
    <w:rPr>
      <w:rFonts w:ascii="Times New Roman" w:eastAsia="Times New Roman" w:hAnsi="Times New Roman"/>
    </w:rPr>
  </w:style>
  <w:style w:type="paragraph" w:customStyle="1" w:styleId="Heading4Cite">
    <w:name w:val="Heading 4 Cite"/>
    <w:basedOn w:val="Normal"/>
    <w:link w:val="Heading4CiteChar"/>
    <w:autoRedefine/>
    <w:qFormat/>
    <w:rsid w:val="001D70F3"/>
    <w:rPr>
      <w:rFonts w:ascii="Times New Roman" w:eastAsia="Times New Roman" w:hAnsi="Times New Roman" w:cstheme="minorBidi"/>
      <w:sz w:val="24"/>
    </w:rPr>
  </w:style>
  <w:style w:type="paragraph" w:customStyle="1" w:styleId="4">
    <w:name w:val="4"/>
    <w:basedOn w:val="Normal"/>
    <w:qFormat/>
    <w:rsid w:val="001D70F3"/>
    <w:rPr>
      <w:rFonts w:eastAsia="Times New Roman"/>
    </w:rPr>
  </w:style>
  <w:style w:type="character" w:customStyle="1" w:styleId="UnunderlinedTextChar">
    <w:name w:val="Ununderlined Text Char"/>
    <w:link w:val="UnunderlinedText"/>
    <w:locked/>
    <w:rsid w:val="001D70F3"/>
    <w:rPr>
      <w:rFonts w:eastAsia="Times New Roman"/>
      <w:bCs/>
      <w:sz w:val="12"/>
    </w:rPr>
  </w:style>
  <w:style w:type="paragraph" w:customStyle="1" w:styleId="UnunderlinedText">
    <w:name w:val="Ununderlined Text"/>
    <w:basedOn w:val="Normal"/>
    <w:link w:val="UnunderlinedTextChar"/>
    <w:autoRedefine/>
    <w:qFormat/>
    <w:rsid w:val="001D70F3"/>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1D70F3"/>
    <w:pPr>
      <w:spacing w:after="200" w:line="276" w:lineRule="auto"/>
      <w:ind w:left="288" w:right="288"/>
    </w:pPr>
    <w:rPr>
      <w:rFonts w:eastAsia="Times New Roman"/>
      <w:bCs/>
    </w:rPr>
  </w:style>
  <w:style w:type="paragraph" w:customStyle="1" w:styleId="BlockTitle4">
    <w:name w:val="%Block Title"/>
    <w:basedOn w:val="Heading1"/>
    <w:qFormat/>
    <w:rsid w:val="001D70F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bCs w:val="0"/>
      <w:kern w:val="32"/>
      <w:sz w:val="28"/>
    </w:rPr>
  </w:style>
  <w:style w:type="paragraph" w:customStyle="1" w:styleId="HiddenBlockHeader">
    <w:name w:val="Hidden Block Header"/>
    <w:basedOn w:val="BlockHeadings"/>
    <w:next w:val="Nothing"/>
    <w:link w:val="HiddenBlockHeaderChar"/>
    <w:qFormat/>
    <w:rsid w:val="001D70F3"/>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1D70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
    <w:name w:val="DottedUnderline"/>
    <w:basedOn w:val="Cites"/>
    <w:qFormat/>
    <w:rsid w:val="001D70F3"/>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uiPriority w:val="99"/>
    <w:qFormat/>
    <w:rsid w:val="001D70F3"/>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1D70F3"/>
    <w:rPr>
      <w:rFonts w:ascii="Century Gothic" w:eastAsia="Cambria" w:hAnsi="Century Gothic"/>
      <w:u w:val="thick"/>
    </w:rPr>
  </w:style>
  <w:style w:type="paragraph" w:customStyle="1" w:styleId="Card-Underline">
    <w:name w:val="Card-Underline"/>
    <w:basedOn w:val="Normal"/>
    <w:link w:val="Card-UnderlineChar"/>
    <w:qFormat/>
    <w:rsid w:val="001D70F3"/>
    <w:rPr>
      <w:rFonts w:ascii="Century Gothic" w:eastAsia="Cambria" w:hAnsi="Century Gothic" w:cstheme="minorBidi"/>
      <w:sz w:val="24"/>
      <w:u w:val="thick"/>
    </w:rPr>
  </w:style>
  <w:style w:type="character" w:customStyle="1" w:styleId="SourcenameChar">
    <w:name w:val="Source name Char"/>
    <w:link w:val="Sourcename"/>
    <w:locked/>
    <w:rsid w:val="001D70F3"/>
    <w:rPr>
      <w:rFonts w:ascii="Times New Roman" w:eastAsia="Times New Roman" w:hAnsi="Times New Roman"/>
      <w:bCs/>
    </w:rPr>
  </w:style>
  <w:style w:type="paragraph" w:customStyle="1" w:styleId="Sourcename">
    <w:name w:val="Source name"/>
    <w:basedOn w:val="Normal"/>
    <w:link w:val="SourcenameChar"/>
    <w:autoRedefine/>
    <w:qFormat/>
    <w:rsid w:val="001D70F3"/>
    <w:pPr>
      <w:tabs>
        <w:tab w:val="left" w:pos="0"/>
      </w:tabs>
    </w:pPr>
    <w:rPr>
      <w:rFonts w:ascii="Times New Roman" w:eastAsia="Times New Roman" w:hAnsi="Times New Roman" w:cstheme="minorBidi"/>
      <w:bCs/>
      <w:sz w:val="24"/>
    </w:rPr>
  </w:style>
  <w:style w:type="paragraph" w:customStyle="1" w:styleId="PageNumber3">
    <w:name w:val="Page Number3"/>
    <w:basedOn w:val="Normal"/>
    <w:next w:val="Normal"/>
    <w:qFormat/>
    <w:rsid w:val="001D70F3"/>
    <w:rPr>
      <w:rFonts w:eastAsia="Times New Roman"/>
    </w:rPr>
  </w:style>
  <w:style w:type="paragraph" w:customStyle="1" w:styleId="PageNumber4">
    <w:name w:val="Page Number4"/>
    <w:basedOn w:val="Normal"/>
    <w:next w:val="Normal"/>
    <w:qFormat/>
    <w:rsid w:val="001D70F3"/>
    <w:rPr>
      <w:rFonts w:eastAsia="Times New Roman"/>
    </w:rPr>
  </w:style>
  <w:style w:type="paragraph" w:customStyle="1" w:styleId="PageNumber5">
    <w:name w:val="Page Number5"/>
    <w:basedOn w:val="Normal"/>
    <w:next w:val="Normal"/>
    <w:qFormat/>
    <w:rsid w:val="001D70F3"/>
    <w:rPr>
      <w:rFonts w:eastAsia="Times New Roman"/>
    </w:rPr>
  </w:style>
  <w:style w:type="paragraph" w:customStyle="1" w:styleId="smalltext1">
    <w:name w:val="small text1"/>
    <w:basedOn w:val="Normal"/>
    <w:next w:val="Normal"/>
    <w:uiPriority w:val="4"/>
    <w:qFormat/>
    <w:rsid w:val="001D70F3"/>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1D70F3"/>
    <w:pPr>
      <w:pBdr>
        <w:bottom w:val="single" w:sz="8" w:space="4" w:color="4F81BD"/>
      </w:pBdr>
      <w:spacing w:after="300"/>
      <w:contextualSpacing/>
    </w:pPr>
    <w:rPr>
      <w:bCs/>
      <w:u w:val="single"/>
    </w:rPr>
  </w:style>
  <w:style w:type="character" w:customStyle="1" w:styleId="CircleChar">
    <w:name w:val="Circle Char"/>
    <w:link w:val="Circle"/>
    <w:locked/>
    <w:rsid w:val="001D70F3"/>
    <w:rPr>
      <w:rFonts w:ascii="Times New Roman" w:eastAsia="Times New Roman" w:hAnsi="Times New Roman"/>
      <w:b/>
      <w:u w:val="words"/>
    </w:rPr>
  </w:style>
  <w:style w:type="paragraph" w:customStyle="1" w:styleId="Circle">
    <w:name w:val="Circle"/>
    <w:basedOn w:val="Normal"/>
    <w:link w:val="CircleChar"/>
    <w:qFormat/>
    <w:rsid w:val="001D70F3"/>
    <w:rPr>
      <w:rFonts w:ascii="Times New Roman" w:eastAsia="Times New Roman" w:hAnsi="Times New Roman" w:cstheme="minorBidi"/>
      <w:b/>
      <w:sz w:val="24"/>
      <w:u w:val="words"/>
    </w:rPr>
  </w:style>
  <w:style w:type="paragraph" w:customStyle="1" w:styleId="2909F619802848F09E01365C32F34654">
    <w:name w:val="2909F619802848F09E01365C32F34654"/>
    <w:uiPriority w:val="99"/>
    <w:qFormat/>
    <w:rsid w:val="001D70F3"/>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1D70F3"/>
    <w:pPr>
      <w:spacing w:after="200" w:line="276" w:lineRule="auto"/>
    </w:pPr>
    <w:rPr>
      <w:rFonts w:ascii="Calibri" w:eastAsia="Times New Roman" w:hAnsi="Calibri" w:cs="Times New Roman"/>
      <w:sz w:val="22"/>
      <w:szCs w:val="22"/>
      <w:lang w:eastAsia="ja-JP"/>
    </w:rPr>
  </w:style>
  <w:style w:type="character" w:customStyle="1" w:styleId="citeunreadChar">
    <w:name w:val="cite unread Char"/>
    <w:link w:val="citeunread"/>
    <w:locked/>
    <w:rsid w:val="001D70F3"/>
    <w:rPr>
      <w:rFonts w:ascii="Times New Roman" w:eastAsia="MS Mincho" w:hAnsi="Times New Roman"/>
      <w:kern w:val="28"/>
      <w:sz w:val="18"/>
    </w:rPr>
  </w:style>
  <w:style w:type="paragraph" w:customStyle="1" w:styleId="citeunread">
    <w:name w:val="cite unread"/>
    <w:basedOn w:val="Normal"/>
    <w:link w:val="citeunreadChar"/>
    <w:qFormat/>
    <w:rsid w:val="001D70F3"/>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1D70F3"/>
    <w:rPr>
      <w:rFonts w:ascii="Times New Roman" w:eastAsia="Times New Roman" w:hAnsi="Times New Roman"/>
      <w:b/>
      <w:u w:val="single"/>
    </w:rPr>
  </w:style>
  <w:style w:type="paragraph" w:customStyle="1" w:styleId="read">
    <w:name w:val="read"/>
    <w:basedOn w:val="Normal"/>
    <w:next w:val="Normal"/>
    <w:link w:val="readCharChar"/>
    <w:qFormat/>
    <w:rsid w:val="001D70F3"/>
    <w:rPr>
      <w:rFonts w:ascii="Times New Roman" w:eastAsia="Times New Roman" w:hAnsi="Times New Roman" w:cstheme="minorBidi"/>
      <w:b/>
      <w:sz w:val="24"/>
      <w:u w:val="single"/>
    </w:rPr>
  </w:style>
  <w:style w:type="paragraph" w:customStyle="1" w:styleId="PageNumber6">
    <w:name w:val="Page Number6"/>
    <w:basedOn w:val="Normal"/>
    <w:next w:val="Normal"/>
    <w:qFormat/>
    <w:rsid w:val="001D70F3"/>
    <w:rPr>
      <w:rFonts w:eastAsia="Times New Roman"/>
    </w:rPr>
  </w:style>
  <w:style w:type="paragraph" w:customStyle="1" w:styleId="user">
    <w:name w:val="user"/>
    <w:basedOn w:val="Normal"/>
    <w:uiPriority w:val="99"/>
    <w:qFormat/>
    <w:rsid w:val="001D70F3"/>
    <w:pPr>
      <w:spacing w:before="100" w:beforeAutospacing="1" w:after="100" w:afterAutospacing="1"/>
    </w:pPr>
    <w:rPr>
      <w:rFonts w:ascii="Times" w:eastAsia="Times New Roman" w:hAnsi="Times"/>
      <w:szCs w:val="20"/>
    </w:rPr>
  </w:style>
  <w:style w:type="paragraph" w:customStyle="1" w:styleId="lastupdated">
    <w:name w:val="lastupdated"/>
    <w:basedOn w:val="Normal"/>
    <w:uiPriority w:val="99"/>
    <w:qFormat/>
    <w:rsid w:val="001D70F3"/>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1D70F3"/>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1D70F3"/>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1D70F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1D70F3"/>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1D70F3"/>
    <w:rPr>
      <w:rFonts w:eastAsia="Times New Roman"/>
    </w:rPr>
  </w:style>
  <w:style w:type="paragraph" w:customStyle="1" w:styleId="DebateTag0">
    <w:name w:val="DebateTag"/>
    <w:basedOn w:val="Normal"/>
    <w:qFormat/>
    <w:rsid w:val="001D70F3"/>
    <w:rPr>
      <w:b/>
    </w:rPr>
  </w:style>
  <w:style w:type="paragraph" w:customStyle="1" w:styleId="date-comments">
    <w:name w:val="date-comments"/>
    <w:basedOn w:val="Normal"/>
    <w:uiPriority w:val="99"/>
    <w:qFormat/>
    <w:rsid w:val="001D70F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D70F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1D70F3"/>
    <w:rPr>
      <w:vertAlign w:val="baseline"/>
    </w:rPr>
  </w:style>
  <w:style w:type="character" w:customStyle="1" w:styleId="Heading7Char1">
    <w:name w:val="Heading 7 Char1"/>
    <w:semiHidden/>
    <w:rsid w:val="001D70F3"/>
    <w:rPr>
      <w:rFonts w:ascii="Cambria" w:eastAsia="MS Gothic" w:hAnsi="Cambria" w:cs="Times New Roman"/>
      <w:i/>
      <w:iCs/>
      <w:color w:val="404040"/>
      <w:sz w:val="22"/>
      <w:szCs w:val="22"/>
    </w:rPr>
  </w:style>
  <w:style w:type="character" w:customStyle="1" w:styleId="Heading8Char1">
    <w:name w:val="Heading 8 Char1"/>
    <w:semiHidden/>
    <w:rsid w:val="001D70F3"/>
    <w:rPr>
      <w:rFonts w:ascii="Cambria" w:eastAsia="MS Gothic" w:hAnsi="Cambria" w:cs="Times New Roman"/>
      <w:color w:val="404040"/>
    </w:rPr>
  </w:style>
  <w:style w:type="character" w:customStyle="1" w:styleId="Heading9Char1">
    <w:name w:val="Heading 9 Char1"/>
    <w:semiHidden/>
    <w:rsid w:val="001D70F3"/>
    <w:rPr>
      <w:rFonts w:ascii="Cambria" w:eastAsia="MS Gothic" w:hAnsi="Cambria" w:cs="Times New Roman"/>
      <w:i/>
      <w:iCs/>
      <w:color w:val="404040"/>
    </w:rPr>
  </w:style>
  <w:style w:type="character" w:customStyle="1" w:styleId="cardchar00">
    <w:name w:val="cardchar0"/>
    <w:rsid w:val="001D70F3"/>
  </w:style>
  <w:style w:type="character" w:customStyle="1" w:styleId="UnderlineNon-bold">
    <w:name w:val="Underline Non - bold"/>
    <w:rsid w:val="001D70F3"/>
    <w:rPr>
      <w:rFonts w:ascii="Times New Roman" w:hAnsi="Times New Roman" w:cs="Times New Roman" w:hint="default"/>
      <w:iCs/>
      <w:sz w:val="22"/>
      <w:u w:val="single"/>
    </w:rPr>
  </w:style>
  <w:style w:type="character" w:customStyle="1" w:styleId="Heading5Char2">
    <w:name w:val="Heading 5 Char2"/>
    <w:rsid w:val="001D70F3"/>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unhideWhenUsed/>
    <w:rsid w:val="001D70F3"/>
    <w:pPr>
      <w:pBdr>
        <w:bottom w:val="single" w:sz="6" w:space="1" w:color="auto"/>
      </w:pBdr>
      <w:jc w:val="center"/>
    </w:pPr>
    <w:rPr>
      <w:rFonts w:ascii="Arial" w:hAnsi="Arial" w:cs="Arial"/>
      <w:vanish/>
      <w:szCs w:val="16"/>
    </w:rPr>
  </w:style>
  <w:style w:type="character" w:customStyle="1" w:styleId="z-TopofFormChar">
    <w:name w:val="z-Top of Form Char"/>
    <w:basedOn w:val="DefaultParagraphFont"/>
    <w:link w:val="z-TopofForm"/>
    <w:uiPriority w:val="99"/>
    <w:rsid w:val="001D70F3"/>
    <w:rPr>
      <w:rFonts w:ascii="Arial" w:hAnsi="Arial" w:cs="Arial"/>
      <w:vanish/>
      <w:sz w:val="22"/>
      <w:szCs w:val="16"/>
    </w:rPr>
  </w:style>
  <w:style w:type="character" w:customStyle="1" w:styleId="z-TopofFormChar1">
    <w:name w:val="z-Top of Form Char1"/>
    <w:uiPriority w:val="99"/>
    <w:rsid w:val="001D70F3"/>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1D70F3"/>
    <w:pPr>
      <w:pBdr>
        <w:top w:val="single" w:sz="6" w:space="1" w:color="auto"/>
      </w:pBdr>
      <w:jc w:val="center"/>
    </w:pPr>
    <w:rPr>
      <w:rFonts w:ascii="Arial" w:hAnsi="Arial" w:cs="Arial"/>
      <w:vanish/>
      <w:szCs w:val="16"/>
    </w:rPr>
  </w:style>
  <w:style w:type="character" w:customStyle="1" w:styleId="z-BottomofFormChar">
    <w:name w:val="z-Bottom of Form Char"/>
    <w:basedOn w:val="DefaultParagraphFont"/>
    <w:link w:val="z-BottomofForm"/>
    <w:uiPriority w:val="99"/>
    <w:rsid w:val="001D70F3"/>
    <w:rPr>
      <w:rFonts w:ascii="Arial" w:hAnsi="Arial" w:cs="Arial"/>
      <w:vanish/>
      <w:sz w:val="22"/>
      <w:szCs w:val="16"/>
    </w:rPr>
  </w:style>
  <w:style w:type="character" w:customStyle="1" w:styleId="z-BottomofFormChar1">
    <w:name w:val="z-Bottom of Form Char1"/>
    <w:uiPriority w:val="99"/>
    <w:rsid w:val="001D70F3"/>
    <w:rPr>
      <w:rFonts w:ascii="Arial" w:hAnsi="Arial" w:cs="Arial" w:hint="default"/>
      <w:vanish/>
      <w:webHidden w:val="0"/>
      <w:sz w:val="16"/>
      <w:szCs w:val="16"/>
      <w:specVanish w:val="0"/>
    </w:rPr>
  </w:style>
  <w:style w:type="character" w:customStyle="1" w:styleId="Style2CharChar">
    <w:name w:val="Style2 Char Char"/>
    <w:rsid w:val="001D70F3"/>
    <w:rPr>
      <w:u w:val="thick"/>
      <w:lang w:val="en-US" w:eastAsia="en-US" w:bidi="ar-SA"/>
    </w:rPr>
  </w:style>
  <w:style w:type="character" w:customStyle="1" w:styleId="authordate0">
    <w:name w:val="authordate"/>
    <w:rsid w:val="001D70F3"/>
  </w:style>
  <w:style w:type="character" w:customStyle="1" w:styleId="underline0">
    <w:name w:val="%underline"/>
    <w:qFormat/>
    <w:rsid w:val="001D70F3"/>
    <w:rPr>
      <w:rFonts w:ascii="Times New Roman" w:hAnsi="Times New Roman" w:cs="Times New Roman" w:hint="default"/>
      <w:strike w:val="0"/>
      <w:dstrike w:val="0"/>
      <w:sz w:val="16"/>
      <w:u w:val="none"/>
      <w:effect w:val="none"/>
    </w:rPr>
  </w:style>
  <w:style w:type="character" w:customStyle="1" w:styleId="AUNDERLINE0">
    <w:name w:val="AUNDERLINE"/>
    <w:qFormat/>
    <w:rsid w:val="001D70F3"/>
    <w:rPr>
      <w:rFonts w:ascii="Times New Roman" w:hAnsi="Times New Roman" w:cs="Times New Roman" w:hint="default"/>
      <w:sz w:val="20"/>
      <w:u w:val="single"/>
    </w:rPr>
  </w:style>
  <w:style w:type="character" w:customStyle="1" w:styleId="UnderlinedCharChar">
    <w:name w:val="Underlined Char Char"/>
    <w:rsid w:val="001D70F3"/>
    <w:rPr>
      <w:rFonts w:ascii="Garamond" w:hAnsi="Garamond" w:hint="default"/>
      <w:szCs w:val="28"/>
      <w:u w:val="single"/>
      <w:lang w:val="en-US" w:eastAsia="en-US" w:bidi="ar-SA"/>
    </w:rPr>
  </w:style>
  <w:style w:type="character" w:customStyle="1" w:styleId="slug-doi">
    <w:name w:val="slug-doi"/>
    <w:rsid w:val="001D70F3"/>
  </w:style>
  <w:style w:type="character" w:customStyle="1" w:styleId="af">
    <w:name w:val="af"/>
    <w:rsid w:val="001D70F3"/>
  </w:style>
  <w:style w:type="character" w:customStyle="1" w:styleId="ab">
    <w:name w:val="ab"/>
    <w:rsid w:val="001D70F3"/>
  </w:style>
  <w:style w:type="character" w:customStyle="1" w:styleId="em">
    <w:name w:val="em"/>
    <w:rsid w:val="001D70F3"/>
  </w:style>
  <w:style w:type="character" w:customStyle="1" w:styleId="au">
    <w:name w:val="au"/>
    <w:rsid w:val="001D70F3"/>
  </w:style>
  <w:style w:type="character" w:customStyle="1" w:styleId="ti">
    <w:name w:val="ti"/>
    <w:rsid w:val="001D70F3"/>
  </w:style>
  <w:style w:type="character" w:customStyle="1" w:styleId="subheadblue">
    <w:name w:val="subhead_blue"/>
    <w:rsid w:val="001D70F3"/>
  </w:style>
  <w:style w:type="character" w:customStyle="1" w:styleId="affiliation">
    <w:name w:val="affiliation"/>
    <w:rsid w:val="001D70F3"/>
  </w:style>
  <w:style w:type="character" w:customStyle="1" w:styleId="slug-doi-wrapper">
    <w:name w:val="slug-doi-wrapper"/>
    <w:rsid w:val="001D70F3"/>
  </w:style>
  <w:style w:type="character" w:customStyle="1" w:styleId="slug-metadata-noteahead-of-print">
    <w:name w:val="slug-metadata-note ahead-of-print"/>
    <w:rsid w:val="001D70F3"/>
  </w:style>
  <w:style w:type="character" w:customStyle="1" w:styleId="slug-ahead-of-print-date">
    <w:name w:val="slug-ahead-of-print-date"/>
    <w:rsid w:val="001D70F3"/>
  </w:style>
  <w:style w:type="character" w:customStyle="1" w:styleId="medium-bold">
    <w:name w:val="medium-bold"/>
    <w:rsid w:val="001D70F3"/>
  </w:style>
  <w:style w:type="character" w:customStyle="1" w:styleId="updated-short-citation">
    <w:name w:val="updated-short-citation"/>
    <w:rsid w:val="001D70F3"/>
  </w:style>
  <w:style w:type="character" w:customStyle="1" w:styleId="goohl0">
    <w:name w:val="goohl0"/>
    <w:rsid w:val="001D70F3"/>
  </w:style>
  <w:style w:type="character" w:customStyle="1" w:styleId="CharChar6">
    <w:name w:val="Char Char6"/>
    <w:rsid w:val="001D70F3"/>
    <w:rPr>
      <w:rFonts w:ascii="Arial" w:hAnsi="Arial" w:cs="Arial" w:hint="default"/>
      <w:bCs/>
      <w:sz w:val="16"/>
      <w:szCs w:val="26"/>
      <w:lang w:val="en-US" w:eastAsia="en-US" w:bidi="ar-SA"/>
    </w:rPr>
  </w:style>
  <w:style w:type="character" w:customStyle="1" w:styleId="TagCharChar1">
    <w:name w:val="Tag Char Char1"/>
    <w:rsid w:val="001D70F3"/>
    <w:rPr>
      <w:b/>
      <w:bCs w:val="0"/>
      <w:sz w:val="24"/>
      <w:szCs w:val="24"/>
      <w:lang w:val="en-US" w:eastAsia="en-US" w:bidi="ar-SA"/>
    </w:rPr>
  </w:style>
  <w:style w:type="character" w:customStyle="1" w:styleId="12TimesNewRoman">
    <w:name w:val="12 Times New Roman"/>
    <w:rsid w:val="001D70F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D70F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D70F3"/>
    <w:rPr>
      <w:rFonts w:ascii="Times New Roman" w:hAnsi="Times New Roman" w:cs="Times New Roman" w:hint="default"/>
      <w:strike w:val="0"/>
      <w:dstrike w:val="0"/>
      <w:sz w:val="14"/>
      <w:u w:val="none"/>
      <w:effect w:val="none"/>
    </w:rPr>
  </w:style>
  <w:style w:type="character" w:customStyle="1" w:styleId="F8-UnderlineBold">
    <w:name w:val="F8 - Underline/Bold"/>
    <w:rsid w:val="001D70F3"/>
    <w:rPr>
      <w:rFonts w:ascii="Times New Roman" w:hAnsi="Times New Roman" w:cs="Times New Roman" w:hint="default"/>
      <w:b/>
      <w:bCs w:val="0"/>
      <w:sz w:val="20"/>
      <w:u w:val="single"/>
    </w:rPr>
  </w:style>
  <w:style w:type="character" w:customStyle="1" w:styleId="F7-SmallFont">
    <w:name w:val="F7 - Small Font"/>
    <w:rsid w:val="001D70F3"/>
    <w:rPr>
      <w:rFonts w:ascii="Times New Roman" w:hAnsi="Times New Roman" w:cs="Times New Roman" w:hint="default"/>
      <w:sz w:val="14"/>
    </w:rPr>
  </w:style>
  <w:style w:type="character" w:customStyle="1" w:styleId="Brief-Bold">
    <w:name w:val="Brief - Bold"/>
    <w:rsid w:val="001D70F3"/>
    <w:rPr>
      <w:rFonts w:ascii="Times New Roman" w:hAnsi="Times New Roman" w:cs="Times New Roman" w:hint="default"/>
      <w:b/>
      <w:bCs w:val="0"/>
    </w:rPr>
  </w:style>
  <w:style w:type="character" w:customStyle="1" w:styleId="Card-Underline0">
    <w:name w:val="Card - Underline"/>
    <w:rsid w:val="001D70F3"/>
    <w:rPr>
      <w:rFonts w:ascii="Times New Roman" w:hAnsi="Times New Roman" w:cs="Times New Roman" w:hint="default"/>
      <w:u w:val="single"/>
    </w:rPr>
  </w:style>
  <w:style w:type="character" w:customStyle="1" w:styleId="beriefunderline">
    <w:name w:val="berief = underline"/>
    <w:rsid w:val="001D70F3"/>
    <w:rPr>
      <w:rFonts w:ascii="Times New Roman" w:eastAsia="Times New Roman" w:hAnsi="Times New Roman" w:cs="Times New Roman" w:hint="default"/>
      <w:sz w:val="20"/>
      <w:u w:val="single"/>
    </w:rPr>
  </w:style>
  <w:style w:type="character" w:customStyle="1" w:styleId="BoldText10pt">
    <w:name w:val="Bold Text 10 pt"/>
    <w:rsid w:val="001D70F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rsid w:val="001D70F3"/>
    <w:rPr>
      <w:rFonts w:ascii="Consolas" w:hAnsi="Consolas" w:cs="Consolas"/>
      <w:sz w:val="21"/>
      <w:szCs w:val="21"/>
    </w:rPr>
  </w:style>
  <w:style w:type="character" w:customStyle="1" w:styleId="eoeaheader">
    <w:name w:val="eoea_header"/>
    <w:rsid w:val="001D70F3"/>
  </w:style>
  <w:style w:type="character" w:customStyle="1" w:styleId="SC4208902">
    <w:name w:val="SC.4.208902"/>
    <w:rsid w:val="001D70F3"/>
    <w:rPr>
      <w:rFonts w:ascii="Century" w:hAnsi="Century" w:cs="Century" w:hint="default"/>
      <w:color w:val="000000"/>
      <w:sz w:val="22"/>
      <w:szCs w:val="22"/>
    </w:rPr>
  </w:style>
  <w:style w:type="character" w:customStyle="1" w:styleId="SC4208915">
    <w:name w:val="SC.4.208915"/>
    <w:rsid w:val="001D70F3"/>
    <w:rPr>
      <w:rFonts w:ascii="Century" w:hAnsi="Century" w:cs="Century" w:hint="default"/>
      <w:color w:val="000000"/>
      <w:sz w:val="13"/>
      <w:szCs w:val="13"/>
    </w:rPr>
  </w:style>
  <w:style w:type="character" w:customStyle="1" w:styleId="SC273764">
    <w:name w:val="SC.2.73764"/>
    <w:rsid w:val="001D70F3"/>
    <w:rPr>
      <w:rFonts w:ascii="Century" w:hAnsi="Century" w:cs="Century" w:hint="default"/>
      <w:color w:val="000000"/>
      <w:sz w:val="72"/>
      <w:szCs w:val="72"/>
    </w:rPr>
  </w:style>
  <w:style w:type="character" w:customStyle="1" w:styleId="SC273779">
    <w:name w:val="SC.2.73779"/>
    <w:rsid w:val="001D70F3"/>
    <w:rPr>
      <w:rFonts w:ascii="Century" w:hAnsi="Century" w:cs="Century" w:hint="default"/>
      <w:color w:val="000000"/>
      <w:sz w:val="40"/>
      <w:szCs w:val="40"/>
    </w:rPr>
  </w:style>
  <w:style w:type="character" w:customStyle="1" w:styleId="SC273763">
    <w:name w:val="SC.2.73763"/>
    <w:rsid w:val="001D70F3"/>
    <w:rPr>
      <w:rFonts w:ascii="Century" w:hAnsi="Century" w:cs="Century" w:hint="default"/>
      <w:b/>
      <w:bCs/>
      <w:color w:val="000000"/>
    </w:rPr>
  </w:style>
  <w:style w:type="character" w:customStyle="1" w:styleId="SC4208910">
    <w:name w:val="SC.4.208910"/>
    <w:rsid w:val="001D70F3"/>
    <w:rPr>
      <w:rFonts w:ascii="Century" w:hAnsi="Century" w:cs="Century" w:hint="default"/>
      <w:color w:val="000000"/>
      <w:sz w:val="28"/>
      <w:szCs w:val="28"/>
    </w:rPr>
  </w:style>
  <w:style w:type="character" w:customStyle="1" w:styleId="SC4208911">
    <w:name w:val="SC.4.208911"/>
    <w:rsid w:val="001D70F3"/>
    <w:rPr>
      <w:rFonts w:ascii="Century" w:hAnsi="Century" w:cs="Century" w:hint="default"/>
      <w:color w:val="000000"/>
    </w:rPr>
  </w:style>
  <w:style w:type="character" w:customStyle="1" w:styleId="articlesubtitle">
    <w:name w:val="article_sub_title"/>
    <w:rsid w:val="001D70F3"/>
  </w:style>
  <w:style w:type="character" w:customStyle="1" w:styleId="newsdate2">
    <w:name w:val="news_date2"/>
    <w:rsid w:val="001D70F3"/>
  </w:style>
  <w:style w:type="character" w:customStyle="1" w:styleId="readarticleheader">
    <w:name w:val="readarticleheader"/>
    <w:rsid w:val="001D70F3"/>
  </w:style>
  <w:style w:type="character" w:customStyle="1" w:styleId="UnderlineChar20">
    <w:name w:val="Underline Char2"/>
    <w:rsid w:val="001D70F3"/>
    <w:rPr>
      <w:rFonts w:ascii="Trebuchet MS" w:hAnsi="Trebuchet MS" w:hint="default"/>
      <w:u w:val="thick"/>
      <w:lang w:val="en-US" w:eastAsia="zh-CN" w:bidi="ar-SA"/>
    </w:rPr>
  </w:style>
  <w:style w:type="character" w:customStyle="1" w:styleId="BoldUnderliningChar">
    <w:name w:val="Bold Underlining Char"/>
    <w:rsid w:val="001D70F3"/>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1D70F3"/>
    <w:rPr>
      <w:rFonts w:ascii="Arial" w:hAnsi="Arial" w:cs="Arial" w:hint="default"/>
      <w:b w:val="0"/>
      <w:bCs w:val="0"/>
      <w:i w:val="0"/>
      <w:iCs w:val="0"/>
      <w:sz w:val="20"/>
      <w:szCs w:val="20"/>
    </w:rPr>
  </w:style>
  <w:style w:type="character" w:customStyle="1" w:styleId="UnderlinedCardChar">
    <w:name w:val="Underlined Card Char"/>
    <w:rsid w:val="001D70F3"/>
    <w:rPr>
      <w:rFonts w:ascii="Palatino Linotype" w:hAnsi="Palatino Linotype" w:hint="default"/>
      <w:u w:val="single"/>
      <w:lang w:val="en-US" w:eastAsia="en-US" w:bidi="ar-SA"/>
    </w:rPr>
  </w:style>
  <w:style w:type="character" w:customStyle="1" w:styleId="char">
    <w:name w:val="char"/>
    <w:rsid w:val="001D70F3"/>
  </w:style>
  <w:style w:type="character" w:customStyle="1" w:styleId="UnderlineCharCharCharCharCharChar">
    <w:name w:val="Underline Char Char Char Char Char Char"/>
    <w:rsid w:val="001D70F3"/>
    <w:rPr>
      <w:rFonts w:ascii="Arial Narrow" w:hAnsi="Arial Narrow" w:hint="default"/>
      <w:szCs w:val="24"/>
      <w:u w:val="single"/>
      <w:lang w:val="en-US" w:eastAsia="en-US" w:bidi="ar-SA"/>
    </w:rPr>
  </w:style>
  <w:style w:type="character" w:customStyle="1" w:styleId="klink">
    <w:name w:val="klink"/>
    <w:rsid w:val="001D70F3"/>
  </w:style>
  <w:style w:type="character" w:customStyle="1" w:styleId="date10">
    <w:name w:val="date1"/>
    <w:rsid w:val="001D70F3"/>
  </w:style>
  <w:style w:type="character" w:customStyle="1" w:styleId="bolding1">
    <w:name w:val="bolding1"/>
    <w:rsid w:val="001D70F3"/>
    <w:rPr>
      <w:b/>
      <w:bCs/>
    </w:rPr>
  </w:style>
  <w:style w:type="character" w:customStyle="1" w:styleId="bookoptions1">
    <w:name w:val="book_options1"/>
    <w:rsid w:val="001D70F3"/>
    <w:rPr>
      <w:b/>
      <w:bCs/>
      <w:color w:val="333366"/>
    </w:rPr>
  </w:style>
  <w:style w:type="character" w:customStyle="1" w:styleId="descriptionblock">
    <w:name w:val="description block"/>
    <w:rsid w:val="001D70F3"/>
  </w:style>
  <w:style w:type="character" w:customStyle="1" w:styleId="detailsboxblock">
    <w:name w:val="detailsbox block"/>
    <w:rsid w:val="001D70F3"/>
  </w:style>
  <w:style w:type="character" w:customStyle="1" w:styleId="Char3">
    <w:name w:val="Char3"/>
    <w:rsid w:val="001D70F3"/>
    <w:rPr>
      <w:rFonts w:ascii="Arial" w:hAnsi="Arial" w:cs="Arial" w:hint="default"/>
      <w:bCs/>
      <w:u w:val="thick"/>
      <w:lang w:val="en-US" w:eastAsia="en-US" w:bidi="ar-SA"/>
    </w:rPr>
  </w:style>
  <w:style w:type="character" w:customStyle="1" w:styleId="texto11">
    <w:name w:val="texto11"/>
    <w:rsid w:val="001D70F3"/>
    <w:rPr>
      <w:rFonts w:ascii="Arial" w:hAnsi="Arial" w:cs="Arial" w:hint="default"/>
      <w:b w:val="0"/>
      <w:bCs w:val="0"/>
      <w:i w:val="0"/>
      <w:iCs w:val="0"/>
      <w:caps w:val="0"/>
      <w:color w:val="000000"/>
      <w:sz w:val="26"/>
      <w:szCs w:val="26"/>
    </w:rPr>
  </w:style>
  <w:style w:type="character" w:customStyle="1" w:styleId="CardTagChar">
    <w:name w:val="Card Tag Char"/>
    <w:rsid w:val="001D70F3"/>
    <w:rPr>
      <w:rFonts w:ascii="Arial Narrow" w:hAnsi="Arial Narrow" w:hint="default"/>
      <w:b/>
      <w:bCs w:val="0"/>
      <w:sz w:val="24"/>
      <w:szCs w:val="24"/>
      <w:lang w:val="en-US" w:eastAsia="en-US" w:bidi="ar-SA"/>
    </w:rPr>
  </w:style>
  <w:style w:type="character" w:customStyle="1" w:styleId="CardtextChar4">
    <w:name w:val="Card text Char"/>
    <w:rsid w:val="001D70F3"/>
    <w:rPr>
      <w:rFonts w:ascii="Arial Narrow" w:hAnsi="Arial Narrow" w:hint="default"/>
      <w:sz w:val="22"/>
      <w:szCs w:val="24"/>
      <w:u w:val="single"/>
      <w:lang w:val="en-US" w:eastAsia="en-US" w:bidi="ar-SA"/>
    </w:rPr>
  </w:style>
  <w:style w:type="character" w:customStyle="1" w:styleId="DebateCiteCharCharChar">
    <w:name w:val="Debate Cite Char Char Char"/>
    <w:rsid w:val="001D70F3"/>
    <w:rPr>
      <w:b/>
      <w:bCs w:val="0"/>
      <w:sz w:val="32"/>
      <w:szCs w:val="32"/>
      <w:lang w:val="en-US" w:eastAsia="en-US" w:bidi="ar-SA"/>
    </w:rPr>
  </w:style>
  <w:style w:type="paragraph" w:styleId="BodyTextFirstIndent">
    <w:name w:val="Body Text First Indent"/>
    <w:basedOn w:val="BodyText"/>
    <w:link w:val="BodyTextFirstIndentChar"/>
    <w:unhideWhenUsed/>
    <w:rsid w:val="001D70F3"/>
    <w:pPr>
      <w:spacing w:after="160"/>
      <w:ind w:firstLine="360"/>
    </w:pPr>
    <w:rPr>
      <w:rFonts w:ascii="Times New Roman" w:eastAsia="Times New Roman" w:hAnsi="Times New Roman" w:cstheme="minorBidi"/>
      <w:sz w:val="24"/>
    </w:rPr>
  </w:style>
  <w:style w:type="character" w:customStyle="1" w:styleId="BodyTextFirstIndentChar1">
    <w:name w:val="Body Text First Indent Char1"/>
    <w:basedOn w:val="BodyTextChar"/>
    <w:rsid w:val="001D70F3"/>
    <w:rPr>
      <w:rFonts w:ascii="Calibri" w:hAnsi="Calibri" w:cs="Calibri"/>
      <w:sz w:val="22"/>
    </w:rPr>
  </w:style>
  <w:style w:type="character" w:customStyle="1" w:styleId="TagChar3">
    <w:name w:val="Tag Char3"/>
    <w:rsid w:val="001D70F3"/>
    <w:rPr>
      <w:rFonts w:ascii="Palatino Linotype" w:hAnsi="Palatino Linotype" w:hint="default"/>
      <w:b/>
      <w:bCs w:val="0"/>
      <w:sz w:val="24"/>
      <w:szCs w:val="24"/>
      <w:lang w:val="en-US" w:eastAsia="en-US" w:bidi="ar-SA"/>
    </w:rPr>
  </w:style>
  <w:style w:type="character" w:customStyle="1" w:styleId="Style10ptBold">
    <w:name w:val="Style 10 pt Bold"/>
    <w:rsid w:val="001D70F3"/>
    <w:rPr>
      <w:b/>
      <w:bCs/>
      <w:sz w:val="20"/>
    </w:rPr>
  </w:style>
  <w:style w:type="paragraph" w:styleId="Date">
    <w:name w:val="Date"/>
    <w:aliases w:val="date"/>
    <w:basedOn w:val="Normal"/>
    <w:next w:val="Normal"/>
    <w:link w:val="DateChar"/>
    <w:uiPriority w:val="99"/>
    <w:unhideWhenUsed/>
    <w:qFormat/>
    <w:rsid w:val="001D70F3"/>
    <w:rPr>
      <w:rFonts w:ascii="Times New Roman" w:eastAsia="Times New Roman" w:hAnsi="Times New Roman" w:cstheme="minorBidi"/>
      <w:sz w:val="24"/>
    </w:rPr>
  </w:style>
  <w:style w:type="character" w:customStyle="1" w:styleId="DateChar1">
    <w:name w:val="Date Char1"/>
    <w:aliases w:val="date Char1"/>
    <w:basedOn w:val="DefaultParagraphFont"/>
    <w:uiPriority w:val="99"/>
    <w:rsid w:val="001D70F3"/>
    <w:rPr>
      <w:rFonts w:ascii="Calibri" w:hAnsi="Calibri" w:cs="Calibri"/>
      <w:sz w:val="22"/>
    </w:rPr>
  </w:style>
  <w:style w:type="character" w:customStyle="1" w:styleId="BodyTextIndent2Char1">
    <w:name w:val="Body Text Indent 2 Char1"/>
    <w:basedOn w:val="DefaultParagraphFont"/>
    <w:rsid w:val="001D70F3"/>
    <w:rPr>
      <w:rFonts w:ascii="Calibri" w:hAnsi="Calibri"/>
    </w:rPr>
  </w:style>
  <w:style w:type="character" w:customStyle="1" w:styleId="text9">
    <w:name w:val="text9"/>
    <w:rsid w:val="001D70F3"/>
  </w:style>
  <w:style w:type="character" w:customStyle="1" w:styleId="text21">
    <w:name w:val="text21"/>
    <w:rsid w:val="001D70F3"/>
  </w:style>
  <w:style w:type="character" w:customStyle="1" w:styleId="text19">
    <w:name w:val="text19"/>
    <w:rsid w:val="001D70F3"/>
  </w:style>
  <w:style w:type="character" w:customStyle="1" w:styleId="term2">
    <w:name w:val="term2"/>
    <w:rsid w:val="001D70F3"/>
    <w:rPr>
      <w:b/>
      <w:bCs/>
    </w:rPr>
  </w:style>
  <w:style w:type="character" w:customStyle="1" w:styleId="pmterms12">
    <w:name w:val="pmterms12"/>
    <w:rsid w:val="001D70F3"/>
    <w:rPr>
      <w:b/>
      <w:bCs/>
      <w:i w:val="0"/>
      <w:iCs w:val="0"/>
      <w:color w:val="000000"/>
    </w:rPr>
  </w:style>
  <w:style w:type="character" w:customStyle="1" w:styleId="ToReadChar">
    <w:name w:val="To Read Char"/>
    <w:rsid w:val="001D70F3"/>
    <w:rPr>
      <w:rFonts w:ascii="Verdana" w:hAnsi="Verdana" w:hint="default"/>
      <w:b/>
      <w:bCs w:val="0"/>
      <w:szCs w:val="24"/>
      <w:u w:val="single"/>
      <w:lang w:val="en-US" w:eastAsia="en-US" w:bidi="ar-SA"/>
    </w:rPr>
  </w:style>
  <w:style w:type="character" w:customStyle="1" w:styleId="ToReadCharChar">
    <w:name w:val="To Read Char Char"/>
    <w:rsid w:val="001D70F3"/>
    <w:rPr>
      <w:rFonts w:ascii="Verdana" w:hAnsi="Verdana" w:hint="default"/>
      <w:b/>
      <w:bCs w:val="0"/>
      <w:szCs w:val="24"/>
      <w:u w:val="single"/>
      <w:lang w:val="en-US" w:eastAsia="en-US" w:bidi="ar-SA"/>
    </w:rPr>
  </w:style>
  <w:style w:type="character" w:customStyle="1" w:styleId="bio">
    <w:name w:val="bio"/>
    <w:rsid w:val="001D70F3"/>
  </w:style>
  <w:style w:type="character" w:customStyle="1" w:styleId="storytextstyle">
    <w:name w:val="storytextstyle"/>
    <w:rsid w:val="001D70F3"/>
  </w:style>
  <w:style w:type="character" w:customStyle="1" w:styleId="cardunderlinedCharChar">
    <w:name w:val="card underlined Char Char"/>
    <w:rsid w:val="001D70F3"/>
    <w:rPr>
      <w:rFonts w:ascii="Arial" w:hAnsi="Arial" w:cs="Arial" w:hint="default"/>
      <w:sz w:val="22"/>
      <w:szCs w:val="24"/>
      <w:u w:val="single"/>
      <w:lang w:val="en-US" w:eastAsia="en-US" w:bidi="ar-SA"/>
    </w:rPr>
  </w:style>
  <w:style w:type="character" w:customStyle="1" w:styleId="Style2Char1">
    <w:name w:val="Style2 Char1"/>
    <w:rsid w:val="001D70F3"/>
    <w:rPr>
      <w:rFonts w:ascii="Book Antiqua" w:hAnsi="Book Antiqua" w:hint="default"/>
      <w:szCs w:val="24"/>
      <w:u w:val="thick"/>
      <w:lang w:val="en-US" w:eastAsia="en-US" w:bidi="ar-SA"/>
    </w:rPr>
  </w:style>
  <w:style w:type="character" w:customStyle="1" w:styleId="articlehead21">
    <w:name w:val="articlehead21"/>
    <w:rsid w:val="001D70F3"/>
    <w:rPr>
      <w:rFonts w:ascii="Arial" w:hAnsi="Arial" w:cs="Arial" w:hint="default"/>
      <w:b/>
      <w:bCs/>
      <w:color w:val="660000"/>
      <w:sz w:val="20"/>
      <w:szCs w:val="20"/>
    </w:rPr>
  </w:style>
  <w:style w:type="character" w:customStyle="1" w:styleId="TagCiteChar10">
    <w:name w:val="Tag/Cite Char1"/>
    <w:rsid w:val="001D70F3"/>
    <w:rPr>
      <w:b/>
      <w:bCs w:val="0"/>
      <w:lang w:val="en-US" w:eastAsia="en-US" w:bidi="ar-SA"/>
    </w:rPr>
  </w:style>
  <w:style w:type="character" w:customStyle="1" w:styleId="goohl2">
    <w:name w:val="goohl2"/>
    <w:rsid w:val="001D70F3"/>
  </w:style>
  <w:style w:type="character" w:customStyle="1" w:styleId="CardCharChar0">
    <w:name w:val="Card Char Char"/>
    <w:rsid w:val="001D70F3"/>
    <w:rPr>
      <w:lang w:val="en-US" w:eastAsia="en-US" w:bidi="ar-SA"/>
    </w:rPr>
  </w:style>
  <w:style w:type="character" w:customStyle="1" w:styleId="BriefTitle1Char">
    <w:name w:val="Brief Title 1 Char"/>
    <w:rsid w:val="001D70F3"/>
    <w:rPr>
      <w:b/>
      <w:bCs w:val="0"/>
      <w:u w:val="single"/>
      <w:lang w:val="en-US" w:eastAsia="en-US" w:bidi="ar-SA"/>
    </w:rPr>
  </w:style>
  <w:style w:type="character" w:customStyle="1" w:styleId="TagCiteCharChar">
    <w:name w:val="Tag/Cite Char Char"/>
    <w:rsid w:val="001D70F3"/>
    <w:rPr>
      <w:b/>
      <w:bCs w:val="0"/>
      <w:lang w:val="en-US" w:eastAsia="en-US" w:bidi="ar-SA"/>
    </w:rPr>
  </w:style>
  <w:style w:type="character" w:customStyle="1" w:styleId="btx">
    <w:name w:val="btx"/>
    <w:rsid w:val="001D70F3"/>
  </w:style>
  <w:style w:type="character" w:customStyle="1" w:styleId="CardChar1">
    <w:name w:val="Card Char1"/>
    <w:rsid w:val="001D70F3"/>
    <w:rPr>
      <w:lang w:val="en-US" w:eastAsia="en-US" w:bidi="ar-SA"/>
    </w:rPr>
  </w:style>
  <w:style w:type="character" w:customStyle="1" w:styleId="prodgeneral1">
    <w:name w:val="prodgeneral1"/>
    <w:rsid w:val="001D70F3"/>
    <w:rPr>
      <w:rFonts w:ascii="Verdana" w:hAnsi="Verdana" w:hint="default"/>
      <w:b w:val="0"/>
      <w:bCs w:val="0"/>
      <w:caps w:val="0"/>
      <w:color w:val="000000"/>
      <w:spacing w:val="0"/>
      <w:sz w:val="16"/>
      <w:szCs w:val="16"/>
    </w:rPr>
  </w:style>
  <w:style w:type="character" w:customStyle="1" w:styleId="summary1">
    <w:name w:val="summary1"/>
    <w:rsid w:val="001D70F3"/>
    <w:rPr>
      <w:rFonts w:ascii="Arial" w:hAnsi="Arial" w:cs="Arial" w:hint="default"/>
      <w:sz w:val="18"/>
      <w:szCs w:val="18"/>
    </w:rPr>
  </w:style>
  <w:style w:type="character" w:customStyle="1" w:styleId="text3">
    <w:name w:val="text3"/>
    <w:rsid w:val="001D70F3"/>
  </w:style>
  <w:style w:type="character" w:customStyle="1" w:styleId="cardtextsmallChar">
    <w:name w:val="card text small Char"/>
    <w:rsid w:val="001D70F3"/>
    <w:rPr>
      <w:rFonts w:ascii="Arial Narrow" w:hAnsi="Arial Narrow" w:hint="default"/>
      <w:sz w:val="16"/>
      <w:szCs w:val="24"/>
      <w:lang w:val="en-US" w:eastAsia="en-US" w:bidi="ar-SA"/>
    </w:rPr>
  </w:style>
  <w:style w:type="character" w:customStyle="1" w:styleId="countrytitle1">
    <w:name w:val="countrytitle1"/>
    <w:rsid w:val="001D70F3"/>
    <w:rPr>
      <w:rFonts w:ascii="Verdana" w:hAnsi="Verdana" w:hint="default"/>
      <w:b/>
      <w:bCs/>
      <w:color w:val="293643"/>
      <w:sz w:val="24"/>
      <w:szCs w:val="24"/>
    </w:rPr>
  </w:style>
  <w:style w:type="character" w:customStyle="1" w:styleId="storyheader1">
    <w:name w:val="storyheader1"/>
    <w:rsid w:val="001D70F3"/>
    <w:rPr>
      <w:rFonts w:ascii="Verdana" w:hAnsi="Verdana" w:hint="default"/>
      <w:b/>
      <w:bCs/>
      <w:color w:val="000000"/>
      <w:sz w:val="21"/>
      <w:szCs w:val="21"/>
    </w:rPr>
  </w:style>
  <w:style w:type="character" w:customStyle="1" w:styleId="cardunderlinedChar0">
    <w:name w:val="card underlined Char"/>
    <w:rsid w:val="001D70F3"/>
    <w:rPr>
      <w:rFonts w:ascii="Arial" w:hAnsi="Arial" w:cs="Arial" w:hint="default"/>
      <w:sz w:val="22"/>
      <w:szCs w:val="24"/>
      <w:u w:val="single"/>
      <w:lang w:val="en-US" w:eastAsia="en-US" w:bidi="ar-SA"/>
    </w:rPr>
  </w:style>
  <w:style w:type="character" w:customStyle="1" w:styleId="article1">
    <w:name w:val="article1"/>
    <w:rsid w:val="001D70F3"/>
    <w:rPr>
      <w:rFonts w:ascii="Verdana" w:hAnsi="Verdana" w:hint="default"/>
      <w:color w:val="333333"/>
      <w:sz w:val="16"/>
      <w:szCs w:val="16"/>
    </w:rPr>
  </w:style>
  <w:style w:type="character" w:customStyle="1" w:styleId="story-posted-date1">
    <w:name w:val="story-posted-date1"/>
    <w:rsid w:val="001D70F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D70F3"/>
    <w:rPr>
      <w:rFonts w:ascii="SimSun" w:eastAsia="SimSun" w:hAnsi="SimSun" w:cs="Arial" w:hint="eastAsia"/>
      <w:b/>
      <w:bCs/>
      <w:iCs/>
      <w:sz w:val="24"/>
      <w:szCs w:val="28"/>
      <w:lang w:val="en-US" w:eastAsia="zh-CN" w:bidi="ar-SA"/>
    </w:rPr>
  </w:style>
  <w:style w:type="character" w:customStyle="1" w:styleId="postbody">
    <w:name w:val="postbody"/>
    <w:rsid w:val="001D70F3"/>
  </w:style>
  <w:style w:type="character" w:customStyle="1" w:styleId="textmedium">
    <w:name w:val="textmedium"/>
    <w:rsid w:val="001D70F3"/>
  </w:style>
  <w:style w:type="character" w:customStyle="1" w:styleId="citation1">
    <w:name w:val="citation1"/>
    <w:rsid w:val="001D70F3"/>
    <w:rPr>
      <w:rFonts w:ascii="Verdana" w:hAnsi="Verdana" w:hint="default"/>
      <w:sz w:val="17"/>
      <w:szCs w:val="17"/>
    </w:rPr>
  </w:style>
  <w:style w:type="character" w:customStyle="1" w:styleId="hithighlite">
    <w:name w:val="hithighlite"/>
    <w:rsid w:val="001D70F3"/>
  </w:style>
  <w:style w:type="character" w:customStyle="1" w:styleId="articlecontent">
    <w:name w:val="articlecontent"/>
    <w:rsid w:val="001D70F3"/>
  </w:style>
  <w:style w:type="character" w:customStyle="1" w:styleId="fource1">
    <w:name w:val="fource1"/>
    <w:rsid w:val="001D70F3"/>
    <w:rPr>
      <w:sz w:val="34"/>
      <w:szCs w:val="34"/>
    </w:rPr>
  </w:style>
  <w:style w:type="character" w:customStyle="1" w:styleId="LanguageStrikeChar">
    <w:name w:val="Language Strike Char"/>
    <w:rsid w:val="001D70F3"/>
    <w:rPr>
      <w:rFonts w:ascii="Arial Narrow" w:hAnsi="Arial Narrow" w:hint="default"/>
      <w:strike/>
      <w:szCs w:val="24"/>
      <w:lang w:val="en-US" w:eastAsia="en-US" w:bidi="ar-SA"/>
    </w:rPr>
  </w:style>
  <w:style w:type="character" w:customStyle="1" w:styleId="normal11">
    <w:name w:val="normal1"/>
    <w:rsid w:val="001D70F3"/>
  </w:style>
  <w:style w:type="character" w:customStyle="1" w:styleId="ds">
    <w:name w:val="ds"/>
    <w:rsid w:val="001D70F3"/>
  </w:style>
  <w:style w:type="character" w:customStyle="1" w:styleId="UnderliningChar1">
    <w:name w:val="Underlining Char1"/>
    <w:rsid w:val="001D70F3"/>
    <w:rPr>
      <w:rFonts w:ascii="Arial Narrow" w:hAnsi="Arial Narrow" w:hint="default"/>
      <w:szCs w:val="24"/>
      <w:u w:val="single"/>
      <w:lang w:val="en-US" w:eastAsia="en-US" w:bidi="ar-SA"/>
    </w:rPr>
  </w:style>
  <w:style w:type="character" w:customStyle="1" w:styleId="UnderliningChar2">
    <w:name w:val="Underlining Char2"/>
    <w:rsid w:val="001D70F3"/>
    <w:rPr>
      <w:rFonts w:ascii="Arial Narrow" w:hAnsi="Arial Narrow" w:hint="default"/>
      <w:szCs w:val="24"/>
      <w:u w:val="single"/>
      <w:lang w:val="en-US" w:eastAsia="en-US" w:bidi="ar-SA"/>
    </w:rPr>
  </w:style>
  <w:style w:type="character" w:customStyle="1" w:styleId="MicroTextChar1">
    <w:name w:val="MicroText Char1"/>
    <w:rsid w:val="001D70F3"/>
    <w:rPr>
      <w:rFonts w:ascii="Arial Narrow" w:hAnsi="Arial Narrow" w:hint="default"/>
      <w:sz w:val="12"/>
      <w:szCs w:val="24"/>
      <w:lang w:val="en-US" w:eastAsia="en-US" w:bidi="ar-SA"/>
    </w:rPr>
  </w:style>
  <w:style w:type="paragraph" w:styleId="EndnoteText">
    <w:name w:val="endnote text"/>
    <w:basedOn w:val="Normal"/>
    <w:link w:val="EndnoteTextChar"/>
    <w:unhideWhenUsed/>
    <w:rsid w:val="001D70F3"/>
    <w:rPr>
      <w:rFonts w:ascii="Times New Roman" w:eastAsia="Times New Roman" w:hAnsi="Times New Roman" w:cstheme="minorBidi"/>
      <w:sz w:val="24"/>
    </w:rPr>
  </w:style>
  <w:style w:type="character" w:customStyle="1" w:styleId="EndnoteTextChar1">
    <w:name w:val="Endnote Text Char1"/>
    <w:basedOn w:val="DefaultParagraphFont"/>
    <w:rsid w:val="001D70F3"/>
    <w:rPr>
      <w:rFonts w:ascii="Calibri" w:hAnsi="Calibri" w:cs="Calibri"/>
      <w:sz w:val="20"/>
      <w:szCs w:val="20"/>
    </w:rPr>
  </w:style>
  <w:style w:type="character" w:customStyle="1" w:styleId="DefaultPara">
    <w:name w:val="Default Para"/>
    <w:rsid w:val="001D70F3"/>
    <w:rPr>
      <w:sz w:val="20"/>
    </w:rPr>
  </w:style>
  <w:style w:type="character" w:customStyle="1" w:styleId="SYSHYPERTEXT">
    <w:name w:val="SYS_HYPERTEXT"/>
    <w:rsid w:val="001D70F3"/>
    <w:rPr>
      <w:color w:val="0000FF"/>
      <w:u w:val="single"/>
    </w:rPr>
  </w:style>
  <w:style w:type="character" w:customStyle="1" w:styleId="Hyperlink1">
    <w:name w:val="Hyperlink1"/>
    <w:rsid w:val="001D70F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D70F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D70F3"/>
    <w:rPr>
      <w:rFonts w:ascii="Arial Narrow" w:hAnsi="Arial Narrow" w:hint="default"/>
      <w:noProof w:val="0"/>
      <w:szCs w:val="24"/>
      <w:u w:val="single"/>
      <w:lang w:val="en-US" w:eastAsia="en-US" w:bidi="ar-SA"/>
    </w:rPr>
  </w:style>
  <w:style w:type="character" w:customStyle="1" w:styleId="BlockHeading1Char">
    <w:name w:val="Block Heading 1 Char"/>
    <w:rsid w:val="001D70F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D70F3"/>
    <w:rPr>
      <w:b/>
      <w:bCs w:val="0"/>
      <w:sz w:val="24"/>
      <w:szCs w:val="24"/>
      <w:u w:val="single"/>
      <w:lang w:val="en-US" w:eastAsia="en-US" w:bidi="ar-SA"/>
    </w:rPr>
  </w:style>
  <w:style w:type="character" w:customStyle="1" w:styleId="StyleTagTimesNewRomanChar">
    <w:name w:val="Style Tag + Times New Roman Char"/>
    <w:rsid w:val="001D70F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D70F3"/>
    <w:rPr>
      <w:rFonts w:ascii="Arial Narrow" w:hAnsi="Arial Narrow" w:cs="Arial" w:hint="default"/>
      <w:b/>
      <w:bCs/>
      <w:iCs/>
      <w:sz w:val="24"/>
      <w:szCs w:val="28"/>
      <w:lang w:val="en-US" w:eastAsia="en-US" w:bidi="ar-SA"/>
    </w:rPr>
  </w:style>
  <w:style w:type="character" w:customStyle="1" w:styleId="UnderliningCharChar">
    <w:name w:val="Underlining Char Char"/>
    <w:rsid w:val="001D70F3"/>
    <w:rPr>
      <w:rFonts w:ascii="Arial Narrow" w:hAnsi="Arial Narrow" w:hint="default"/>
      <w:szCs w:val="24"/>
      <w:u w:val="single"/>
      <w:lang w:val="en-US" w:eastAsia="en-US" w:bidi="ar-SA"/>
    </w:rPr>
  </w:style>
  <w:style w:type="character" w:customStyle="1" w:styleId="StyleArialNarrow12ptBold">
    <w:name w:val="Style Arial Narrow 12 pt Bold"/>
    <w:rsid w:val="001D70F3"/>
    <w:rPr>
      <w:rFonts w:ascii="Arial Narrow" w:hAnsi="Arial Narrow" w:hint="default"/>
      <w:b/>
      <w:bCs/>
      <w:sz w:val="24"/>
    </w:rPr>
  </w:style>
  <w:style w:type="character" w:customStyle="1" w:styleId="Style1CharChar">
    <w:name w:val="Style1 Char Char"/>
    <w:rsid w:val="001D70F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D70F3"/>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D70F3"/>
    <w:rPr>
      <w:u w:val="single"/>
    </w:rPr>
  </w:style>
  <w:style w:type="character" w:customStyle="1" w:styleId="UnderlinedCharChar1">
    <w:name w:val="Underlined Char Char1"/>
    <w:rsid w:val="001D70F3"/>
    <w:rPr>
      <w:rFonts w:ascii="Bell MT" w:eastAsia="Times New Roman" w:hAnsi="Bell MT" w:hint="default"/>
      <w:bCs/>
      <w:iCs/>
      <w:sz w:val="22"/>
      <w:u w:val="single"/>
    </w:rPr>
  </w:style>
  <w:style w:type="character" w:customStyle="1" w:styleId="Heading2CharChar2">
    <w:name w:val="Heading 2 Char Char2"/>
    <w:rsid w:val="001D70F3"/>
    <w:rPr>
      <w:rFonts w:ascii="Arial" w:hAnsi="Arial" w:cs="Arial" w:hint="default"/>
      <w:b/>
      <w:bCs/>
      <w:iCs/>
      <w:sz w:val="22"/>
      <w:szCs w:val="28"/>
      <w:lang w:val="en-US" w:eastAsia="en-US" w:bidi="ar-SA"/>
    </w:rPr>
  </w:style>
  <w:style w:type="character" w:customStyle="1" w:styleId="doctitle">
    <w:name w:val="doctitle"/>
    <w:rsid w:val="001D70F3"/>
  </w:style>
  <w:style w:type="character" w:customStyle="1" w:styleId="cardtext-underlined0">
    <w:name w:val="card text- underlined"/>
    <w:rsid w:val="001D70F3"/>
    <w:rPr>
      <w:rFonts w:ascii="Garamond" w:hAnsi="Garamond" w:hint="default"/>
      <w:u w:val="single"/>
    </w:rPr>
  </w:style>
  <w:style w:type="character" w:customStyle="1" w:styleId="Citation-AuthorDate">
    <w:name w:val="Citation - Author/Date"/>
    <w:rsid w:val="001D70F3"/>
    <w:rPr>
      <w:b/>
      <w:bCs w:val="0"/>
      <w:smallCaps/>
      <w:sz w:val="24"/>
      <w:u w:val="single"/>
    </w:rPr>
  </w:style>
  <w:style w:type="character" w:customStyle="1" w:styleId="Style8ptChar">
    <w:name w:val="Style 8 pt Char"/>
    <w:rsid w:val="001D70F3"/>
    <w:rPr>
      <w:rFonts w:ascii="Garamond" w:eastAsia="Calibri" w:hAnsi="Garamond" w:hint="default"/>
      <w:sz w:val="16"/>
      <w:szCs w:val="22"/>
    </w:rPr>
  </w:style>
  <w:style w:type="character" w:customStyle="1" w:styleId="message-item">
    <w:name w:val="message-item"/>
    <w:rsid w:val="001D70F3"/>
  </w:style>
  <w:style w:type="character" w:customStyle="1" w:styleId="lightheader">
    <w:name w:val="lightheader"/>
    <w:rsid w:val="001D70F3"/>
  </w:style>
  <w:style w:type="character" w:customStyle="1" w:styleId="A0">
    <w:name w:val="A0"/>
    <w:uiPriority w:val="99"/>
    <w:rsid w:val="001D70F3"/>
    <w:rPr>
      <w:rFonts w:ascii="Trebuchet MS" w:hAnsi="Trebuchet MS" w:cs="Trebuchet MS" w:hint="default"/>
      <w:b/>
      <w:bCs/>
      <w:color w:val="000000"/>
      <w:sz w:val="68"/>
      <w:szCs w:val="68"/>
    </w:rPr>
  </w:style>
  <w:style w:type="character" w:customStyle="1" w:styleId="datestamp">
    <w:name w:val="datestamp"/>
    <w:rsid w:val="001D70F3"/>
  </w:style>
  <w:style w:type="character" w:customStyle="1" w:styleId="i">
    <w:name w:val="i"/>
    <w:uiPriority w:val="99"/>
    <w:rsid w:val="001D70F3"/>
  </w:style>
  <w:style w:type="character" w:customStyle="1" w:styleId="name">
    <w:name w:val="name"/>
    <w:rsid w:val="001D70F3"/>
  </w:style>
  <w:style w:type="character" w:customStyle="1" w:styleId="forenames">
    <w:name w:val="forenames"/>
    <w:rsid w:val="001D70F3"/>
  </w:style>
  <w:style w:type="character" w:customStyle="1" w:styleId="surname">
    <w:name w:val="surname"/>
    <w:rsid w:val="001D70F3"/>
  </w:style>
  <w:style w:type="character" w:customStyle="1" w:styleId="sifr-alternate">
    <w:name w:val="sifr-alternate"/>
    <w:rsid w:val="001D70F3"/>
  </w:style>
  <w:style w:type="character" w:customStyle="1" w:styleId="medium-font">
    <w:name w:val="medium-font"/>
    <w:rsid w:val="001D70F3"/>
  </w:style>
  <w:style w:type="character" w:customStyle="1" w:styleId="title-link-wrapper">
    <w:name w:val="title-link-wrapper"/>
    <w:rsid w:val="001D70F3"/>
  </w:style>
  <w:style w:type="character" w:customStyle="1" w:styleId="A1">
    <w:name w:val="A1"/>
    <w:uiPriority w:val="99"/>
    <w:rsid w:val="001D70F3"/>
    <w:rPr>
      <w:rFonts w:ascii="Myriad Pro Light" w:hAnsi="Myriad Pro Light" w:cs="Myriad Pro Light" w:hint="default"/>
      <w:b/>
      <w:bCs/>
      <w:color w:val="000000"/>
      <w:sz w:val="28"/>
      <w:szCs w:val="28"/>
    </w:rPr>
  </w:style>
  <w:style w:type="character" w:customStyle="1" w:styleId="A7">
    <w:name w:val="A7"/>
    <w:uiPriority w:val="99"/>
    <w:rsid w:val="001D70F3"/>
    <w:rPr>
      <w:rFonts w:ascii="Minion Pro" w:hAnsi="Minion Pro" w:cs="Minion Pro" w:hint="default"/>
      <w:b/>
      <w:bCs/>
      <w:color w:val="000000"/>
      <w:sz w:val="36"/>
      <w:szCs w:val="36"/>
    </w:rPr>
  </w:style>
  <w:style w:type="character" w:customStyle="1" w:styleId="refpreview">
    <w:name w:val="refpreview"/>
    <w:rsid w:val="001D70F3"/>
  </w:style>
  <w:style w:type="character" w:customStyle="1" w:styleId="loose1">
    <w:name w:val="loose1"/>
    <w:rsid w:val="001D70F3"/>
  </w:style>
  <w:style w:type="character" w:customStyle="1" w:styleId="email">
    <w:name w:val="email"/>
    <w:rsid w:val="001D70F3"/>
  </w:style>
  <w:style w:type="character" w:customStyle="1" w:styleId="gsa">
    <w:name w:val="gs_a"/>
    <w:rsid w:val="001D70F3"/>
  </w:style>
  <w:style w:type="character" w:customStyle="1" w:styleId="goohl1">
    <w:name w:val="goohl1"/>
    <w:rsid w:val="001D70F3"/>
  </w:style>
  <w:style w:type="character" w:customStyle="1" w:styleId="mainarttitle">
    <w:name w:val="mainarttitle"/>
    <w:rsid w:val="001D70F3"/>
  </w:style>
  <w:style w:type="character" w:customStyle="1" w:styleId="mainartauthor">
    <w:name w:val="mainartauthor"/>
    <w:rsid w:val="001D70F3"/>
  </w:style>
  <w:style w:type="character" w:customStyle="1" w:styleId="mainartdate">
    <w:name w:val="mainartdate"/>
    <w:rsid w:val="001D70F3"/>
  </w:style>
  <w:style w:type="character" w:customStyle="1" w:styleId="gsggs">
    <w:name w:val="gs_ggs"/>
    <w:rsid w:val="001D70F3"/>
  </w:style>
  <w:style w:type="character" w:customStyle="1" w:styleId="ahead">
    <w:name w:val="a_head"/>
    <w:rsid w:val="001D70F3"/>
  </w:style>
  <w:style w:type="character" w:customStyle="1" w:styleId="articleauthor">
    <w:name w:val="articleauthor"/>
    <w:rsid w:val="001D70F3"/>
  </w:style>
  <w:style w:type="character" w:customStyle="1" w:styleId="footnote">
    <w:name w:val="footnote"/>
    <w:rsid w:val="001D70F3"/>
  </w:style>
  <w:style w:type="character" w:customStyle="1" w:styleId="ssl3">
    <w:name w:val="ss_l3"/>
    <w:rsid w:val="001D70F3"/>
  </w:style>
  <w:style w:type="character" w:customStyle="1" w:styleId="docbody">
    <w:name w:val="docbody"/>
    <w:rsid w:val="001D70F3"/>
  </w:style>
  <w:style w:type="character" w:customStyle="1" w:styleId="superscript">
    <w:name w:val="superscript"/>
    <w:rsid w:val="001D70F3"/>
  </w:style>
  <w:style w:type="character" w:customStyle="1" w:styleId="citeChar0">
    <w:name w:val="cite Char"/>
    <w:locked/>
    <w:rsid w:val="001D70F3"/>
    <w:rPr>
      <w:b/>
      <w:bCs w:val="0"/>
      <w:u w:val="single"/>
    </w:rPr>
  </w:style>
  <w:style w:type="character" w:customStyle="1" w:styleId="StyleUnderlineChar">
    <w:name w:val="Style Underline Char"/>
    <w:locked/>
    <w:rsid w:val="001D70F3"/>
    <w:rPr>
      <w:u w:val="single"/>
    </w:rPr>
  </w:style>
  <w:style w:type="character" w:customStyle="1" w:styleId="CitesCharChar">
    <w:name w:val="Cites Char Char"/>
    <w:locked/>
    <w:rsid w:val="001D70F3"/>
    <w:rPr>
      <w:b/>
      <w:bCs/>
    </w:rPr>
  </w:style>
  <w:style w:type="character" w:customStyle="1" w:styleId="bwxsm">
    <w:name w:val="b w xsm"/>
    <w:rsid w:val="001D70F3"/>
  </w:style>
  <w:style w:type="character" w:customStyle="1" w:styleId="fstd">
    <w:name w:val="f std"/>
    <w:rsid w:val="001D70F3"/>
  </w:style>
  <w:style w:type="character" w:customStyle="1" w:styleId="gl">
    <w:name w:val="gl"/>
    <w:rsid w:val="001D70F3"/>
  </w:style>
  <w:style w:type="character" w:customStyle="1" w:styleId="UNDERLINECharChar">
    <w:name w:val="UNDERLINE Char Char"/>
    <w:rsid w:val="001D70F3"/>
    <w:rPr>
      <w:bCs/>
      <w:kern w:val="28"/>
      <w:szCs w:val="32"/>
      <w:u w:val="single"/>
    </w:rPr>
  </w:style>
  <w:style w:type="character" w:customStyle="1" w:styleId="heading2char2charchar1">
    <w:name w:val="heading2char2charchar1"/>
    <w:rsid w:val="001D70F3"/>
  </w:style>
  <w:style w:type="character" w:customStyle="1" w:styleId="charchar60">
    <w:name w:val="charchar6"/>
    <w:rsid w:val="001D70F3"/>
  </w:style>
  <w:style w:type="character" w:customStyle="1" w:styleId="bio1">
    <w:name w:val="bio1"/>
    <w:rsid w:val="001D70F3"/>
    <w:rPr>
      <w:rFonts w:ascii="Arial" w:hAnsi="Arial" w:cs="Arial" w:hint="default"/>
      <w:i/>
      <w:iCs/>
      <w:color w:val="000000"/>
      <w:sz w:val="20"/>
      <w:szCs w:val="20"/>
    </w:rPr>
  </w:style>
  <w:style w:type="character" w:customStyle="1" w:styleId="BoldChar">
    <w:name w:val="Bold Char"/>
    <w:rsid w:val="001D70F3"/>
    <w:rPr>
      <w:b/>
      <w:bCs w:val="0"/>
      <w:lang w:val="en-US" w:eastAsia="en-US" w:bidi="ar-SA"/>
    </w:rPr>
  </w:style>
  <w:style w:type="character" w:customStyle="1" w:styleId="cardCharCharCharCharCharChar">
    <w:name w:val="card Char Char Char Char Char Char"/>
    <w:rsid w:val="001D70F3"/>
    <w:rPr>
      <w:sz w:val="24"/>
      <w:szCs w:val="24"/>
      <w:lang w:val="en-US" w:eastAsia="en-US" w:bidi="ar-SA"/>
    </w:rPr>
  </w:style>
  <w:style w:type="character" w:customStyle="1" w:styleId="Style24ptBoldUnderlineCenteredCharChar">
    <w:name w:val="Style 24 pt Bold Underline Centered Char Char"/>
    <w:rsid w:val="001D70F3"/>
    <w:rPr>
      <w:b/>
      <w:bCs/>
      <w:sz w:val="48"/>
      <w:szCs w:val="24"/>
      <w:u w:val="single"/>
      <w:lang w:val="en-US" w:eastAsia="en-US" w:bidi="ar-SA"/>
    </w:rPr>
  </w:style>
  <w:style w:type="character" w:customStyle="1" w:styleId="TagCiteCharChar0">
    <w:name w:val="Tag / Cite Char Char"/>
    <w:rsid w:val="001D70F3"/>
    <w:rPr>
      <w:b/>
      <w:bCs w:val="0"/>
      <w:color w:val="000000"/>
      <w:sz w:val="24"/>
      <w:szCs w:val="24"/>
      <w:lang w:val="en-US" w:eastAsia="en-US" w:bidi="ar-SA"/>
    </w:rPr>
  </w:style>
  <w:style w:type="character" w:customStyle="1" w:styleId="drop">
    <w:name w:val="drop"/>
    <w:rsid w:val="001D70F3"/>
  </w:style>
  <w:style w:type="character" w:customStyle="1" w:styleId="articletitle0">
    <w:name w:val="article_title"/>
    <w:rsid w:val="001D70F3"/>
  </w:style>
  <w:style w:type="character" w:customStyle="1" w:styleId="CardTextUnderlinedCharChar">
    <w:name w:val="Card Text Underlined Char Char"/>
    <w:rsid w:val="001D70F3"/>
    <w:rPr>
      <w:rFonts w:ascii="Arial Narrow" w:hAnsi="Arial Narrow" w:hint="default"/>
      <w:szCs w:val="24"/>
      <w:u w:val="single"/>
      <w:lang w:val="en-US" w:eastAsia="en-US" w:bidi="ar-SA"/>
    </w:rPr>
  </w:style>
  <w:style w:type="character" w:customStyle="1" w:styleId="CardTagCharCharChar">
    <w:name w:val="Card Tag Char Char Char"/>
    <w:rsid w:val="001D70F3"/>
    <w:rPr>
      <w:b/>
      <w:bCs w:val="0"/>
      <w:sz w:val="24"/>
      <w:szCs w:val="24"/>
      <w:lang w:val="en-US" w:eastAsia="en-US" w:bidi="ar-SA"/>
    </w:rPr>
  </w:style>
  <w:style w:type="character" w:customStyle="1" w:styleId="mainbody">
    <w:name w:val="mainbody"/>
    <w:rsid w:val="001D70F3"/>
  </w:style>
  <w:style w:type="character" w:customStyle="1" w:styleId="UnderlineStyleChar2">
    <w:name w:val="Underline Style Char2"/>
    <w:rsid w:val="001D70F3"/>
    <w:rPr>
      <w:rFonts w:ascii="Garamond" w:hAnsi="Garamond" w:hint="default"/>
      <w:sz w:val="22"/>
      <w:szCs w:val="24"/>
      <w:u w:val="single"/>
      <w:lang w:val="en-US" w:eastAsia="en-US" w:bidi="ar-SA"/>
    </w:rPr>
  </w:style>
  <w:style w:type="character" w:customStyle="1" w:styleId="Style1Char2">
    <w:name w:val="Style1 Char2"/>
    <w:rsid w:val="001D70F3"/>
    <w:rPr>
      <w:szCs w:val="24"/>
    </w:rPr>
  </w:style>
  <w:style w:type="character" w:customStyle="1" w:styleId="t13">
    <w:name w:val="t13"/>
    <w:rsid w:val="001D70F3"/>
  </w:style>
  <w:style w:type="character" w:customStyle="1" w:styleId="lead">
    <w:name w:val="lead"/>
    <w:rsid w:val="001D70F3"/>
  </w:style>
  <w:style w:type="paragraph" w:customStyle="1" w:styleId="CardDownx1">
    <w:name w:val="CardDown x1"/>
    <w:basedOn w:val="Normal"/>
    <w:link w:val="CardDownx1Char"/>
    <w:qFormat/>
    <w:rsid w:val="001D70F3"/>
  </w:style>
  <w:style w:type="character" w:customStyle="1" w:styleId="CardDownx1Char">
    <w:name w:val="CardDown x1 Char"/>
    <w:link w:val="CardDownx1"/>
    <w:locked/>
    <w:rsid w:val="001D70F3"/>
    <w:rPr>
      <w:rFonts w:ascii="Calibri" w:hAnsi="Calibri" w:cs="Calibri"/>
      <w:sz w:val="22"/>
    </w:rPr>
  </w:style>
  <w:style w:type="character" w:customStyle="1" w:styleId="StyleStyleThickunderlineBold1">
    <w:name w:val="Style Style Thick underline + Bold1"/>
    <w:rsid w:val="001D70F3"/>
    <w:rPr>
      <w:b/>
      <w:bCs w:val="0"/>
      <w:u w:val="thick"/>
    </w:rPr>
  </w:style>
  <w:style w:type="character" w:customStyle="1" w:styleId="timestamp">
    <w:name w:val="timestamp"/>
    <w:rsid w:val="001D70F3"/>
  </w:style>
  <w:style w:type="character" w:customStyle="1" w:styleId="CharChar17">
    <w:name w:val="Char Char17"/>
    <w:locked/>
    <w:rsid w:val="001D70F3"/>
    <w:rPr>
      <w:rFonts w:ascii="Arial" w:hAnsi="Arial" w:cs="Arial" w:hint="default"/>
      <w:b/>
      <w:bCs/>
      <w:sz w:val="26"/>
      <w:szCs w:val="26"/>
    </w:rPr>
  </w:style>
  <w:style w:type="character" w:customStyle="1" w:styleId="address">
    <w:name w:val="address"/>
    <w:rsid w:val="001D70F3"/>
  </w:style>
  <w:style w:type="character" w:customStyle="1" w:styleId="ilspan">
    <w:name w:val="il_span"/>
    <w:rsid w:val="001D70F3"/>
  </w:style>
  <w:style w:type="character" w:customStyle="1" w:styleId="articletitle1">
    <w:name w:val="articletitle1"/>
    <w:rsid w:val="001D70F3"/>
    <w:rPr>
      <w:rFonts w:ascii="Times New Roman" w:hAnsi="Times New Roman" w:cs="Times New Roman" w:hint="default"/>
      <w:b/>
      <w:bCs/>
      <w:sz w:val="36"/>
      <w:szCs w:val="36"/>
    </w:rPr>
  </w:style>
  <w:style w:type="character" w:customStyle="1" w:styleId="leftidx1">
    <w:name w:val="leftidx1"/>
    <w:rsid w:val="001D70F3"/>
    <w:rPr>
      <w:rFonts w:ascii="Verdana" w:hAnsi="Verdana" w:hint="default"/>
      <w:sz w:val="22"/>
      <w:szCs w:val="22"/>
    </w:rPr>
  </w:style>
  <w:style w:type="character" w:customStyle="1" w:styleId="blue1">
    <w:name w:val="blue1"/>
    <w:rsid w:val="001D70F3"/>
    <w:rPr>
      <w:color w:val="0000FF"/>
    </w:rPr>
  </w:style>
  <w:style w:type="character" w:customStyle="1" w:styleId="author-link1">
    <w:name w:val="author-link1"/>
    <w:rsid w:val="001D70F3"/>
    <w:rPr>
      <w:b w:val="0"/>
      <w:bCs w:val="0"/>
    </w:rPr>
  </w:style>
  <w:style w:type="character" w:customStyle="1" w:styleId="black1">
    <w:name w:val="black1"/>
    <w:rsid w:val="001D70F3"/>
    <w:rPr>
      <w:color w:val="000000"/>
    </w:rPr>
  </w:style>
  <w:style w:type="character" w:customStyle="1" w:styleId="StyleunderlinedCharBold">
    <w:name w:val="Style underlined Char + Bold"/>
    <w:rsid w:val="001D70F3"/>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1D70F3"/>
    <w:rPr>
      <w:rFonts w:ascii="Calibri" w:eastAsia="Calibri" w:hAnsi="Calibri" w:hint="default"/>
    </w:rPr>
  </w:style>
  <w:style w:type="character" w:customStyle="1" w:styleId="CardUnderline">
    <w:name w:val="Card Underline"/>
    <w:rsid w:val="001D70F3"/>
    <w:rPr>
      <w:rFonts w:ascii="Times New Roman" w:hAnsi="Times New Roman" w:cs="Times New Roman" w:hint="default"/>
      <w:sz w:val="20"/>
      <w:u w:val="single"/>
    </w:rPr>
  </w:style>
  <w:style w:type="character" w:customStyle="1" w:styleId="lingoregion">
    <w:name w:val="lingo_region"/>
    <w:rsid w:val="001D70F3"/>
  </w:style>
  <w:style w:type="character" w:customStyle="1" w:styleId="cite">
    <w:name w:val="%cite"/>
    <w:rsid w:val="001D70F3"/>
    <w:rPr>
      <w:rFonts w:ascii="Times New Roman" w:hAnsi="Times New Roman" w:cs="Times New Roman" w:hint="default"/>
      <w:b/>
      <w:bCs w:val="0"/>
      <w:sz w:val="24"/>
    </w:rPr>
  </w:style>
  <w:style w:type="character" w:customStyle="1" w:styleId="Emphasis20">
    <w:name w:val="%Emphasis2"/>
    <w:rsid w:val="001D70F3"/>
    <w:rPr>
      <w:rFonts w:ascii="Cooper Black" w:hAnsi="Cooper Black" w:hint="default"/>
      <w:iCs/>
      <w:u w:val="single"/>
    </w:rPr>
  </w:style>
  <w:style w:type="character" w:customStyle="1" w:styleId="bodycontentlink">
    <w:name w:val="bodycontentlink"/>
    <w:rsid w:val="001D70F3"/>
  </w:style>
  <w:style w:type="character" w:customStyle="1" w:styleId="AAAcite">
    <w:name w:val="AAAcite"/>
    <w:rsid w:val="001D70F3"/>
    <w:rPr>
      <w:rFonts w:ascii="Times New Roman" w:hAnsi="Times New Roman" w:cs="Times New Roman" w:hint="default"/>
      <w:b/>
      <w:bCs w:val="0"/>
      <w:sz w:val="24"/>
    </w:rPr>
  </w:style>
  <w:style w:type="character" w:customStyle="1" w:styleId="tmplheaderlink">
    <w:name w:val="tmplheaderlink"/>
    <w:rsid w:val="001D70F3"/>
    <w:rPr>
      <w:rFonts w:ascii="Times New Roman" w:hAnsi="Times New Roman" w:cs="Times New Roman" w:hint="default"/>
    </w:rPr>
  </w:style>
  <w:style w:type="character" w:customStyle="1" w:styleId="SubtleEmphasis1">
    <w:name w:val="Subtle Emphasis1"/>
    <w:uiPriority w:val="19"/>
    <w:qFormat/>
    <w:rsid w:val="001D70F3"/>
    <w:rPr>
      <w:i/>
      <w:iCs/>
      <w:color w:val="808080"/>
    </w:rPr>
  </w:style>
  <w:style w:type="table" w:styleId="ColorfulGrid-Accent1">
    <w:name w:val="Colorful Grid Accent 1"/>
    <w:basedOn w:val="TableNormal"/>
    <w:link w:val="ColorfulGrid-Accent1Char"/>
    <w:uiPriority w:val="29"/>
    <w:rsid w:val="001D70F3"/>
    <w:rPr>
      <w:rFonts w:ascii="Times New Roman" w:eastAsia="Times New Roman" w:hAnsi="Times New Roman" w:cs="Times New Roman"/>
      <w:i/>
      <w:iCs/>
      <w:color w:val="000000"/>
      <w:sz w:val="20"/>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D70F3"/>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1D70F3"/>
    <w:rPr>
      <w:rFonts w:ascii="Verdana" w:hAnsi="Verdana" w:hint="default"/>
      <w:sz w:val="21"/>
      <w:szCs w:val="21"/>
      <w:u w:val="thick"/>
      <w:lang w:val="en-US" w:eastAsia="en-US" w:bidi="ar-SA"/>
    </w:rPr>
  </w:style>
  <w:style w:type="character" w:customStyle="1" w:styleId="role">
    <w:name w:val="role"/>
    <w:rsid w:val="001D70F3"/>
  </w:style>
  <w:style w:type="character" w:customStyle="1" w:styleId="pagination">
    <w:name w:val="pagination"/>
    <w:rsid w:val="001D70F3"/>
  </w:style>
  <w:style w:type="character" w:customStyle="1" w:styleId="doi">
    <w:name w:val="doi"/>
    <w:rsid w:val="001D70F3"/>
  </w:style>
  <w:style w:type="character" w:customStyle="1" w:styleId="bodycontents">
    <w:name w:val="bodycontents"/>
    <w:rsid w:val="001D70F3"/>
  </w:style>
  <w:style w:type="character" w:customStyle="1" w:styleId="comma">
    <w:name w:val="comma"/>
    <w:rsid w:val="001D70F3"/>
  </w:style>
  <w:style w:type="character" w:customStyle="1" w:styleId="pad5right">
    <w:name w:val="pad5right"/>
    <w:rsid w:val="001D70F3"/>
  </w:style>
  <w:style w:type="character" w:customStyle="1" w:styleId="Style8pt1">
    <w:name w:val="Style 8 pt1"/>
    <w:rsid w:val="001D70F3"/>
    <w:rPr>
      <w:rFonts w:ascii="Georgia" w:hAnsi="Georgia" w:hint="default"/>
      <w:sz w:val="16"/>
    </w:rPr>
  </w:style>
  <w:style w:type="character" w:customStyle="1" w:styleId="readChar">
    <w:name w:val="read Char"/>
    <w:rsid w:val="001D70F3"/>
    <w:rPr>
      <w:szCs w:val="22"/>
      <w:u w:val="single"/>
      <w:lang w:val="en-US" w:eastAsia="en-US" w:bidi="ar-SA"/>
    </w:rPr>
  </w:style>
  <w:style w:type="character" w:customStyle="1" w:styleId="smallcaps">
    <w:name w:val="smallcaps"/>
    <w:rsid w:val="001D70F3"/>
  </w:style>
  <w:style w:type="character" w:customStyle="1" w:styleId="entry-date">
    <w:name w:val="entry-date"/>
    <w:rsid w:val="001D70F3"/>
  </w:style>
  <w:style w:type="character" w:customStyle="1" w:styleId="desc">
    <w:name w:val="desc"/>
    <w:rsid w:val="001D70F3"/>
  </w:style>
  <w:style w:type="character" w:customStyle="1" w:styleId="divider">
    <w:name w:val="divider"/>
    <w:rsid w:val="001D70F3"/>
  </w:style>
  <w:style w:type="character" w:customStyle="1" w:styleId="pubdate">
    <w:name w:val="pubdate"/>
    <w:rsid w:val="001D70F3"/>
  </w:style>
  <w:style w:type="character" w:customStyle="1" w:styleId="blogdate">
    <w:name w:val="blogdate"/>
    <w:rsid w:val="001D70F3"/>
  </w:style>
  <w:style w:type="character" w:customStyle="1" w:styleId="ticker">
    <w:name w:val="ticker"/>
    <w:rsid w:val="001D70F3"/>
  </w:style>
  <w:style w:type="character" w:customStyle="1" w:styleId="posted">
    <w:name w:val="posted"/>
    <w:rsid w:val="001D70F3"/>
  </w:style>
  <w:style w:type="character" w:customStyle="1" w:styleId="time">
    <w:name w:val="time"/>
    <w:rsid w:val="001D70F3"/>
  </w:style>
  <w:style w:type="character" w:customStyle="1" w:styleId="dot">
    <w:name w:val="dot"/>
    <w:rsid w:val="001D70F3"/>
  </w:style>
  <w:style w:type="character" w:customStyle="1" w:styleId="hn-date">
    <w:name w:val="hn-date"/>
    <w:rsid w:val="001D70F3"/>
  </w:style>
  <w:style w:type="character" w:customStyle="1" w:styleId="location">
    <w:name w:val="location"/>
    <w:rsid w:val="001D70F3"/>
  </w:style>
  <w:style w:type="character" w:customStyle="1" w:styleId="arial11">
    <w:name w:val="arial_11"/>
    <w:rsid w:val="001D70F3"/>
  </w:style>
  <w:style w:type="character" w:customStyle="1" w:styleId="dropcap-letter">
    <w:name w:val="dropcap-letter"/>
    <w:rsid w:val="001D70F3"/>
  </w:style>
  <w:style w:type="character" w:customStyle="1" w:styleId="offscreen">
    <w:name w:val="offscreen"/>
    <w:rsid w:val="001D70F3"/>
  </w:style>
  <w:style w:type="character" w:customStyle="1" w:styleId="linked-in">
    <w:name w:val="linked-in"/>
    <w:rsid w:val="001D70F3"/>
  </w:style>
  <w:style w:type="character" w:customStyle="1" w:styleId="in-widget">
    <w:name w:val="in-widget"/>
    <w:rsid w:val="001D70F3"/>
  </w:style>
  <w:style w:type="character" w:customStyle="1" w:styleId="in-right">
    <w:name w:val="in-right"/>
    <w:rsid w:val="001D70F3"/>
  </w:style>
  <w:style w:type="character" w:customStyle="1" w:styleId="tickerwrap">
    <w:name w:val="ticker_wrap"/>
    <w:rsid w:val="001D70F3"/>
  </w:style>
  <w:style w:type="character" w:customStyle="1" w:styleId="divs">
    <w:name w:val="divs"/>
    <w:rsid w:val="001D70F3"/>
  </w:style>
  <w:style w:type="character" w:customStyle="1" w:styleId="in-top">
    <w:name w:val="in-top"/>
    <w:rsid w:val="001D70F3"/>
  </w:style>
  <w:style w:type="character" w:customStyle="1" w:styleId="underlinedCharChar0">
    <w:name w:val="underlined Char Char"/>
    <w:rsid w:val="001D70F3"/>
    <w:rPr>
      <w:u w:val="single"/>
      <w:lang w:val="en-US" w:eastAsia="en-US" w:bidi="ar-SA"/>
    </w:rPr>
  </w:style>
  <w:style w:type="character" w:customStyle="1" w:styleId="dropcap">
    <w:name w:val="dropcap"/>
    <w:rsid w:val="001D70F3"/>
  </w:style>
  <w:style w:type="character" w:customStyle="1" w:styleId="article-date">
    <w:name w:val="article-date"/>
    <w:rsid w:val="001D70F3"/>
  </w:style>
  <w:style w:type="character" w:customStyle="1" w:styleId="bodysubtoc">
    <w:name w:val="bodysubtoc"/>
    <w:rsid w:val="001D70F3"/>
  </w:style>
  <w:style w:type="character" w:customStyle="1" w:styleId="lefttitlesmaller">
    <w:name w:val="lefttitlesmaller"/>
    <w:rsid w:val="001D70F3"/>
  </w:style>
  <w:style w:type="character" w:customStyle="1" w:styleId="mb0">
    <w:name w:val="mb"/>
    <w:rsid w:val="001D70F3"/>
  </w:style>
  <w:style w:type="character" w:customStyle="1" w:styleId="field-content">
    <w:name w:val="field-content"/>
    <w:rsid w:val="001D70F3"/>
  </w:style>
  <w:style w:type="character" w:customStyle="1" w:styleId="submitted">
    <w:name w:val="submitted"/>
    <w:rsid w:val="001D70F3"/>
  </w:style>
  <w:style w:type="character" w:customStyle="1" w:styleId="submitted-date">
    <w:name w:val="submitted-date"/>
    <w:rsid w:val="001D70F3"/>
  </w:style>
  <w:style w:type="character" w:customStyle="1" w:styleId="submitted-time">
    <w:name w:val="submitted-time"/>
    <w:rsid w:val="001D70F3"/>
  </w:style>
  <w:style w:type="character" w:customStyle="1" w:styleId="A2">
    <w:name w:val="A2"/>
    <w:uiPriority w:val="99"/>
    <w:rsid w:val="001D70F3"/>
    <w:rPr>
      <w:rFonts w:ascii="Sabon LT Std" w:hAnsi="Sabon LT Std" w:cs="Sabon LT Std" w:hint="default"/>
      <w:color w:val="000000"/>
      <w:sz w:val="15"/>
      <w:szCs w:val="15"/>
    </w:rPr>
  </w:style>
  <w:style w:type="character" w:customStyle="1" w:styleId="searchword">
    <w:name w:val="searchword"/>
    <w:rsid w:val="001D70F3"/>
  </w:style>
  <w:style w:type="character" w:customStyle="1" w:styleId="meta-prep">
    <w:name w:val="meta-prep"/>
    <w:rsid w:val="001D70F3"/>
  </w:style>
  <w:style w:type="numbering" w:customStyle="1" w:styleId="1ai1">
    <w:name w:val="1 / a / i1"/>
    <w:rsid w:val="001D70F3"/>
    <w:pPr>
      <w:numPr>
        <w:numId w:val="15"/>
      </w:numPr>
    </w:pPr>
  </w:style>
  <w:style w:type="numbering" w:styleId="1ai">
    <w:name w:val="Outline List 1"/>
    <w:basedOn w:val="NoList"/>
    <w:unhideWhenUsed/>
    <w:rsid w:val="001D70F3"/>
    <w:pPr>
      <w:numPr>
        <w:numId w:val="16"/>
      </w:numPr>
    </w:pPr>
  </w:style>
  <w:style w:type="character" w:customStyle="1" w:styleId="DottedUnderline0">
    <w:name w:val="Dotted Underline"/>
    <w:rsid w:val="001D70F3"/>
    <w:rPr>
      <w:rFonts w:ascii="Times New Roman" w:hAnsi="Times New Roman"/>
      <w:sz w:val="20"/>
      <w:u w:val="dottedHeavy"/>
    </w:rPr>
  </w:style>
  <w:style w:type="character" w:customStyle="1" w:styleId="FontStyle310">
    <w:name w:val="Font Style310"/>
    <w:uiPriority w:val="99"/>
    <w:rsid w:val="001D70F3"/>
    <w:rPr>
      <w:rFonts w:ascii="Times New Roman" w:hAnsi="Times New Roman" w:cs="Times New Roman"/>
      <w:b/>
      <w:bCs/>
      <w:i/>
      <w:iCs/>
      <w:spacing w:val="-10"/>
      <w:sz w:val="18"/>
      <w:szCs w:val="18"/>
    </w:rPr>
  </w:style>
  <w:style w:type="character" w:customStyle="1" w:styleId="FontStyle329">
    <w:name w:val="Font Style329"/>
    <w:uiPriority w:val="99"/>
    <w:rsid w:val="001D70F3"/>
    <w:rPr>
      <w:rFonts w:ascii="Times New Roman" w:hAnsi="Times New Roman" w:cs="Times New Roman"/>
      <w:b/>
      <w:bCs/>
      <w:spacing w:val="-10"/>
      <w:sz w:val="18"/>
      <w:szCs w:val="18"/>
    </w:rPr>
  </w:style>
  <w:style w:type="character" w:customStyle="1" w:styleId="FontStyle370">
    <w:name w:val="Font Style370"/>
    <w:uiPriority w:val="99"/>
    <w:rsid w:val="001D70F3"/>
    <w:rPr>
      <w:rFonts w:ascii="Cambria" w:hAnsi="Cambria" w:cs="Cambria"/>
      <w:b/>
      <w:bCs/>
      <w:spacing w:val="-10"/>
      <w:sz w:val="18"/>
      <w:szCs w:val="18"/>
    </w:rPr>
  </w:style>
  <w:style w:type="character" w:customStyle="1" w:styleId="FontStyle302">
    <w:name w:val="Font Style302"/>
    <w:uiPriority w:val="99"/>
    <w:rsid w:val="001D70F3"/>
    <w:rPr>
      <w:rFonts w:ascii="Times New Roman" w:hAnsi="Times New Roman" w:cs="Times New Roman"/>
      <w:b/>
      <w:bCs/>
      <w:sz w:val="22"/>
      <w:szCs w:val="22"/>
    </w:rPr>
  </w:style>
  <w:style w:type="character" w:customStyle="1" w:styleId="FontStyle347">
    <w:name w:val="Font Style347"/>
    <w:uiPriority w:val="99"/>
    <w:rsid w:val="001D70F3"/>
    <w:rPr>
      <w:rFonts w:ascii="Times New Roman" w:hAnsi="Times New Roman" w:cs="Times New Roman"/>
      <w:b/>
      <w:bCs/>
      <w:spacing w:val="-10"/>
      <w:sz w:val="20"/>
      <w:szCs w:val="20"/>
    </w:rPr>
  </w:style>
  <w:style w:type="paragraph" w:customStyle="1" w:styleId="Style27">
    <w:name w:val="Style27"/>
    <w:basedOn w:val="Normal"/>
    <w:uiPriority w:val="99"/>
    <w:rsid w:val="001D70F3"/>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1D70F3"/>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1D70F3"/>
    <w:rPr>
      <w:rFonts w:ascii="Times New Roman" w:hAnsi="Times New Roman" w:cs="Times New Roman"/>
      <w:spacing w:val="-10"/>
      <w:sz w:val="18"/>
      <w:szCs w:val="18"/>
    </w:rPr>
  </w:style>
  <w:style w:type="character" w:customStyle="1" w:styleId="FontStyle312">
    <w:name w:val="Font Style312"/>
    <w:uiPriority w:val="99"/>
    <w:rsid w:val="001D70F3"/>
    <w:rPr>
      <w:rFonts w:ascii="Times New Roman" w:hAnsi="Times New Roman" w:cs="Times New Roman"/>
      <w:b/>
      <w:bCs/>
      <w:spacing w:val="-10"/>
      <w:sz w:val="16"/>
      <w:szCs w:val="16"/>
    </w:rPr>
  </w:style>
  <w:style w:type="character" w:customStyle="1" w:styleId="FontStyle346">
    <w:name w:val="Font Style346"/>
    <w:uiPriority w:val="99"/>
    <w:rsid w:val="001D70F3"/>
    <w:rPr>
      <w:rFonts w:ascii="Times New Roman" w:hAnsi="Times New Roman" w:cs="Times New Roman"/>
      <w:b/>
      <w:bCs/>
      <w:spacing w:val="-10"/>
      <w:sz w:val="18"/>
      <w:szCs w:val="18"/>
    </w:rPr>
  </w:style>
  <w:style w:type="character" w:customStyle="1" w:styleId="FontStyle330">
    <w:name w:val="Font Style330"/>
    <w:uiPriority w:val="99"/>
    <w:rsid w:val="001D70F3"/>
    <w:rPr>
      <w:rFonts w:ascii="Times New Roman" w:hAnsi="Times New Roman" w:cs="Times New Roman"/>
      <w:b/>
      <w:bCs/>
      <w:sz w:val="16"/>
      <w:szCs w:val="16"/>
    </w:rPr>
  </w:style>
  <w:style w:type="character" w:customStyle="1" w:styleId="FontStyle372">
    <w:name w:val="Font Style372"/>
    <w:uiPriority w:val="99"/>
    <w:rsid w:val="001D70F3"/>
    <w:rPr>
      <w:rFonts w:ascii="Times New Roman" w:hAnsi="Times New Roman" w:cs="Times New Roman"/>
      <w:b/>
      <w:bCs/>
      <w:sz w:val="16"/>
      <w:szCs w:val="16"/>
    </w:rPr>
  </w:style>
  <w:style w:type="paragraph" w:customStyle="1" w:styleId="Style59">
    <w:name w:val="Style59"/>
    <w:basedOn w:val="Normal"/>
    <w:uiPriority w:val="99"/>
    <w:rsid w:val="001D70F3"/>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1D70F3"/>
    <w:rPr>
      <w:rFonts w:ascii="Times New Roman" w:hAnsi="Times New Roman" w:cs="Times New Roman"/>
      <w:b/>
      <w:bCs/>
      <w:i/>
      <w:iCs/>
      <w:sz w:val="16"/>
      <w:szCs w:val="16"/>
    </w:rPr>
  </w:style>
  <w:style w:type="paragraph" w:customStyle="1" w:styleId="Style200">
    <w:name w:val="Style20"/>
    <w:basedOn w:val="Normal"/>
    <w:uiPriority w:val="99"/>
    <w:rsid w:val="001D70F3"/>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1D70F3"/>
    <w:rPr>
      <w:rFonts w:ascii="Times New Roman" w:hAnsi="Times New Roman" w:cs="Times New Roman"/>
      <w:smallCaps/>
      <w:sz w:val="14"/>
      <w:szCs w:val="14"/>
    </w:rPr>
  </w:style>
  <w:style w:type="paragraph" w:customStyle="1" w:styleId="Style89">
    <w:name w:val="Style89"/>
    <w:basedOn w:val="Normal"/>
    <w:uiPriority w:val="99"/>
    <w:rsid w:val="001D70F3"/>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1D70F3"/>
    <w:rPr>
      <w:rFonts w:ascii="Times New Roman" w:hAnsi="Times New Roman" w:cs="Times New Roman"/>
      <w:b/>
      <w:bCs/>
      <w:spacing w:val="-10"/>
      <w:sz w:val="22"/>
      <w:szCs w:val="22"/>
    </w:rPr>
  </w:style>
  <w:style w:type="character" w:customStyle="1" w:styleId="FontStyle320">
    <w:name w:val="Font Style320"/>
    <w:uiPriority w:val="99"/>
    <w:rsid w:val="001D70F3"/>
    <w:rPr>
      <w:rFonts w:ascii="Times New Roman" w:hAnsi="Times New Roman" w:cs="Times New Roman"/>
      <w:b/>
      <w:bCs/>
      <w:spacing w:val="-10"/>
      <w:sz w:val="22"/>
      <w:szCs w:val="22"/>
    </w:rPr>
  </w:style>
  <w:style w:type="character" w:customStyle="1" w:styleId="FontStyle352">
    <w:name w:val="Font Style352"/>
    <w:uiPriority w:val="99"/>
    <w:rsid w:val="001D70F3"/>
    <w:rPr>
      <w:rFonts w:ascii="Times New Roman" w:hAnsi="Times New Roman" w:cs="Times New Roman"/>
      <w:b/>
      <w:bCs/>
      <w:sz w:val="16"/>
      <w:szCs w:val="16"/>
    </w:rPr>
  </w:style>
  <w:style w:type="character" w:customStyle="1" w:styleId="FontStyle356">
    <w:name w:val="Font Style356"/>
    <w:uiPriority w:val="99"/>
    <w:rsid w:val="001D70F3"/>
    <w:rPr>
      <w:rFonts w:ascii="Times New Roman" w:hAnsi="Times New Roman" w:cs="Times New Roman"/>
      <w:b/>
      <w:bCs/>
      <w:spacing w:val="-10"/>
      <w:sz w:val="22"/>
      <w:szCs w:val="22"/>
    </w:rPr>
  </w:style>
  <w:style w:type="character" w:customStyle="1" w:styleId="FontStyle298">
    <w:name w:val="Font Style298"/>
    <w:uiPriority w:val="99"/>
    <w:rsid w:val="001D70F3"/>
    <w:rPr>
      <w:rFonts w:ascii="Times New Roman" w:hAnsi="Times New Roman" w:cs="Times New Roman"/>
      <w:sz w:val="18"/>
      <w:szCs w:val="18"/>
    </w:rPr>
  </w:style>
  <w:style w:type="character" w:customStyle="1" w:styleId="FontStyle311">
    <w:name w:val="Font Style311"/>
    <w:uiPriority w:val="99"/>
    <w:rsid w:val="001D70F3"/>
    <w:rPr>
      <w:rFonts w:ascii="Times New Roman" w:hAnsi="Times New Roman" w:cs="Times New Roman"/>
      <w:b/>
      <w:bCs/>
      <w:spacing w:val="-10"/>
      <w:sz w:val="18"/>
      <w:szCs w:val="18"/>
    </w:rPr>
  </w:style>
  <w:style w:type="character" w:customStyle="1" w:styleId="FontStyle332">
    <w:name w:val="Font Style332"/>
    <w:uiPriority w:val="99"/>
    <w:rsid w:val="001D70F3"/>
    <w:rPr>
      <w:rFonts w:ascii="Times New Roman" w:hAnsi="Times New Roman" w:cs="Times New Roman"/>
      <w:b/>
      <w:bCs/>
      <w:i/>
      <w:iCs/>
      <w:spacing w:val="-10"/>
      <w:sz w:val="20"/>
      <w:szCs w:val="20"/>
    </w:rPr>
  </w:style>
  <w:style w:type="character" w:customStyle="1" w:styleId="FontStyle371">
    <w:name w:val="Font Style371"/>
    <w:uiPriority w:val="99"/>
    <w:rsid w:val="001D70F3"/>
    <w:rPr>
      <w:rFonts w:ascii="Times New Roman" w:hAnsi="Times New Roman" w:cs="Times New Roman"/>
      <w:sz w:val="16"/>
      <w:szCs w:val="16"/>
    </w:rPr>
  </w:style>
  <w:style w:type="character" w:customStyle="1" w:styleId="FontStyle350">
    <w:name w:val="Font Style350"/>
    <w:uiPriority w:val="99"/>
    <w:rsid w:val="001D70F3"/>
    <w:rPr>
      <w:rFonts w:ascii="Times New Roman" w:hAnsi="Times New Roman" w:cs="Times New Roman"/>
      <w:b/>
      <w:bCs/>
      <w:i/>
      <w:iCs/>
      <w:sz w:val="20"/>
      <w:szCs w:val="20"/>
    </w:rPr>
  </w:style>
  <w:style w:type="paragraph" w:customStyle="1" w:styleId="Style8">
    <w:name w:val="Style8"/>
    <w:basedOn w:val="Normal"/>
    <w:uiPriority w:val="99"/>
    <w:rsid w:val="001D70F3"/>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1D70F3"/>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1D70F3"/>
    <w:pPr>
      <w:widowControl w:val="0"/>
      <w:autoSpaceDE w:val="0"/>
      <w:autoSpaceDN w:val="0"/>
      <w:adjustRightInd w:val="0"/>
    </w:pPr>
    <w:rPr>
      <w:rFonts w:eastAsia="Times New Roman"/>
    </w:rPr>
  </w:style>
  <w:style w:type="character" w:customStyle="1" w:styleId="FontStyle351">
    <w:name w:val="Font Style351"/>
    <w:uiPriority w:val="99"/>
    <w:rsid w:val="001D70F3"/>
    <w:rPr>
      <w:rFonts w:ascii="Times New Roman" w:hAnsi="Times New Roman" w:cs="Times New Roman"/>
      <w:b/>
      <w:bCs/>
      <w:sz w:val="22"/>
      <w:szCs w:val="22"/>
    </w:rPr>
  </w:style>
  <w:style w:type="paragraph" w:customStyle="1" w:styleId="Style10">
    <w:name w:val="Style10"/>
    <w:basedOn w:val="Normal"/>
    <w:link w:val="Style10Char"/>
    <w:qFormat/>
    <w:rsid w:val="001D70F3"/>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1D70F3"/>
    <w:pPr>
      <w:widowControl w:val="0"/>
      <w:autoSpaceDE w:val="0"/>
      <w:autoSpaceDN w:val="0"/>
      <w:adjustRightInd w:val="0"/>
      <w:jc w:val="both"/>
    </w:pPr>
    <w:rPr>
      <w:rFonts w:eastAsia="Times New Roman"/>
    </w:rPr>
  </w:style>
  <w:style w:type="character" w:customStyle="1" w:styleId="FontStyle369">
    <w:name w:val="Font Style369"/>
    <w:uiPriority w:val="99"/>
    <w:rsid w:val="001D70F3"/>
    <w:rPr>
      <w:rFonts w:ascii="Times New Roman" w:hAnsi="Times New Roman" w:cs="Times New Roman"/>
      <w:b/>
      <w:bCs/>
      <w:spacing w:val="-10"/>
      <w:sz w:val="20"/>
      <w:szCs w:val="20"/>
    </w:rPr>
  </w:style>
  <w:style w:type="character" w:customStyle="1" w:styleId="FontStyle357">
    <w:name w:val="Font Style357"/>
    <w:uiPriority w:val="99"/>
    <w:rsid w:val="001D70F3"/>
    <w:rPr>
      <w:rFonts w:ascii="Times New Roman" w:hAnsi="Times New Roman" w:cs="Times New Roman"/>
      <w:b/>
      <w:bCs/>
      <w:spacing w:val="-10"/>
      <w:sz w:val="22"/>
      <w:szCs w:val="22"/>
    </w:rPr>
  </w:style>
  <w:style w:type="paragraph" w:customStyle="1" w:styleId="Style67">
    <w:name w:val="Style67"/>
    <w:basedOn w:val="Normal"/>
    <w:uiPriority w:val="99"/>
    <w:rsid w:val="001D70F3"/>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1D70F3"/>
    <w:rPr>
      <w:rFonts w:ascii="Times New Roman" w:hAnsi="Times New Roman" w:cs="Times New Roman"/>
      <w:sz w:val="20"/>
      <w:szCs w:val="20"/>
    </w:rPr>
  </w:style>
  <w:style w:type="character" w:customStyle="1" w:styleId="FontStyle374">
    <w:name w:val="Font Style374"/>
    <w:uiPriority w:val="99"/>
    <w:rsid w:val="001D70F3"/>
    <w:rPr>
      <w:rFonts w:ascii="Times New Roman" w:hAnsi="Times New Roman" w:cs="Times New Roman"/>
      <w:b/>
      <w:bCs/>
      <w:spacing w:val="-10"/>
      <w:sz w:val="22"/>
      <w:szCs w:val="22"/>
    </w:rPr>
  </w:style>
  <w:style w:type="paragraph" w:customStyle="1" w:styleId="Style30">
    <w:name w:val="Style30"/>
    <w:basedOn w:val="Normal"/>
    <w:uiPriority w:val="99"/>
    <w:rsid w:val="001D70F3"/>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1D70F3"/>
    <w:rPr>
      <w:rFonts w:ascii="Times New Roman" w:hAnsi="Times New Roman" w:cs="Times New Roman"/>
      <w:smallCaps/>
      <w:sz w:val="16"/>
      <w:szCs w:val="16"/>
    </w:rPr>
  </w:style>
  <w:style w:type="paragraph" w:customStyle="1" w:styleId="Style93">
    <w:name w:val="Style93"/>
    <w:basedOn w:val="Normal"/>
    <w:uiPriority w:val="99"/>
    <w:rsid w:val="001D70F3"/>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1D70F3"/>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1D70F3"/>
    <w:rPr>
      <w:sz w:val="10"/>
      <w:szCs w:val="24"/>
      <w:lang w:val="en-US" w:eastAsia="en-US" w:bidi="ar-SA"/>
    </w:rPr>
  </w:style>
  <w:style w:type="character" w:customStyle="1" w:styleId="UnderlineCharCharCharCharCharCharCharChar">
    <w:name w:val="Underline Char Char Char Char Char Char Char Char"/>
    <w:rsid w:val="001D70F3"/>
    <w:rPr>
      <w:szCs w:val="24"/>
      <w:u w:val="single"/>
      <w:lang w:val="en-US" w:eastAsia="en-US" w:bidi="ar-SA"/>
    </w:rPr>
  </w:style>
  <w:style w:type="character" w:customStyle="1" w:styleId="SmalltextCharCharCharChar">
    <w:name w:val="Small text Char Char Char Char"/>
    <w:rsid w:val="001D70F3"/>
    <w:rPr>
      <w:sz w:val="16"/>
      <w:szCs w:val="24"/>
      <w:lang w:val="en-US" w:eastAsia="en-US" w:bidi="ar-SA"/>
    </w:rPr>
  </w:style>
  <w:style w:type="paragraph" w:customStyle="1" w:styleId="boldcitation">
    <w:name w:val="bold citation"/>
    <w:basedOn w:val="Normal"/>
    <w:rsid w:val="001D70F3"/>
    <w:rPr>
      <w:rFonts w:ascii="Arial" w:eastAsia="Times New Roman" w:hAnsi="Arial"/>
      <w:b/>
      <w:sz w:val="28"/>
      <w:u w:val="thick"/>
    </w:rPr>
  </w:style>
  <w:style w:type="character" w:customStyle="1" w:styleId="SmallTextCharCharCharChar0">
    <w:name w:val="Small Text Char Char Char Char"/>
    <w:link w:val="SmallTextCharCharChar"/>
    <w:rsid w:val="001D70F3"/>
    <w:rPr>
      <w:sz w:val="16"/>
    </w:rPr>
  </w:style>
  <w:style w:type="paragraph" w:customStyle="1" w:styleId="HotRouteCharCharCharCharChar">
    <w:name w:val="Hot Route! Char Char Char Char Char"/>
    <w:basedOn w:val="Normal"/>
    <w:link w:val="HotRouteCharCharCharCharCharChar"/>
    <w:qFormat/>
    <w:rsid w:val="001D70F3"/>
    <w:pPr>
      <w:ind w:left="144"/>
    </w:pPr>
    <w:rPr>
      <w:rFonts w:eastAsia="Times New Roman"/>
    </w:rPr>
  </w:style>
  <w:style w:type="character" w:customStyle="1" w:styleId="underlinecardChar">
    <w:name w:val="underline card Char"/>
    <w:rsid w:val="001D70F3"/>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1D70F3"/>
  </w:style>
  <w:style w:type="character" w:customStyle="1" w:styleId="CardsCharCharChar">
    <w:name w:val="Cards Char Char Char"/>
    <w:rsid w:val="001D70F3"/>
    <w:rPr>
      <w:szCs w:val="24"/>
      <w:lang w:val="en-US" w:eastAsia="en-US" w:bidi="ar-SA"/>
    </w:rPr>
  </w:style>
  <w:style w:type="character" w:customStyle="1" w:styleId="HiddenBlockHeaderChar">
    <w:name w:val="Hidden Block Header Char"/>
    <w:link w:val="HiddenBlockHeader"/>
    <w:rsid w:val="001D70F3"/>
    <w:rPr>
      <w:rFonts w:ascii="Times New Roman" w:eastAsia="Times New Roman" w:hAnsi="Times New Roman" w:cs="Courier New"/>
      <w:b/>
      <w:bCs/>
      <w:sz w:val="28"/>
      <w:szCs w:val="22"/>
    </w:rPr>
  </w:style>
  <w:style w:type="paragraph" w:customStyle="1" w:styleId="NothingCharChar">
    <w:name w:val="Nothing Char Char"/>
    <w:link w:val="NothingCharCharChar"/>
    <w:rsid w:val="001D70F3"/>
    <w:pPr>
      <w:jc w:val="both"/>
    </w:pPr>
    <w:rPr>
      <w:rFonts w:ascii="Times New Roman" w:eastAsia="MS Mincho" w:hAnsi="Times New Roman" w:cs="Times New Roman"/>
    </w:rPr>
  </w:style>
  <w:style w:type="character" w:customStyle="1" w:styleId="NothingCharCharChar">
    <w:name w:val="Nothing Char Char Char"/>
    <w:link w:val="NothingCharChar"/>
    <w:rsid w:val="001D70F3"/>
    <w:rPr>
      <w:rFonts w:ascii="Times New Roman" w:eastAsia="MS Mincho" w:hAnsi="Times New Roman" w:cs="Times New Roman"/>
    </w:rPr>
  </w:style>
  <w:style w:type="character" w:customStyle="1" w:styleId="CardsCharChar">
    <w:name w:val="Cards Char Char"/>
    <w:rsid w:val="001D70F3"/>
    <w:rPr>
      <w:szCs w:val="24"/>
      <w:lang w:val="en-US" w:eastAsia="en-US" w:bidi="ar-SA"/>
    </w:rPr>
  </w:style>
  <w:style w:type="character" w:customStyle="1" w:styleId="CardsCharCharCharChar">
    <w:name w:val="Cards Char Char Char Char"/>
    <w:rsid w:val="001D70F3"/>
    <w:rPr>
      <w:szCs w:val="24"/>
      <w:lang w:val="en-US" w:eastAsia="en-US" w:bidi="ar-SA"/>
    </w:rPr>
  </w:style>
  <w:style w:type="character" w:customStyle="1" w:styleId="BlockHeadingsCharChar">
    <w:name w:val="Block Headings Char Char"/>
    <w:rsid w:val="001D70F3"/>
    <w:rPr>
      <w:b/>
      <w:sz w:val="36"/>
      <w:szCs w:val="24"/>
      <w:u w:val="single"/>
      <w:lang w:val="en-US" w:eastAsia="en-US" w:bidi="ar-SA"/>
    </w:rPr>
  </w:style>
  <w:style w:type="character" w:customStyle="1" w:styleId="NothingChar1">
    <w:name w:val="Nothing Char1"/>
    <w:rsid w:val="001D70F3"/>
    <w:rPr>
      <w:szCs w:val="24"/>
      <w:lang w:val="en-US" w:eastAsia="en-US" w:bidi="ar-SA"/>
    </w:rPr>
  </w:style>
  <w:style w:type="numbering" w:customStyle="1" w:styleId="NoList32">
    <w:name w:val="No List32"/>
    <w:next w:val="NoList"/>
    <w:semiHidden/>
    <w:unhideWhenUsed/>
    <w:rsid w:val="001D70F3"/>
  </w:style>
  <w:style w:type="paragraph" w:customStyle="1" w:styleId="bloctitles">
    <w:name w:val="bloc titles"/>
    <w:basedOn w:val="Heading1"/>
    <w:next w:val="Normal"/>
    <w:link w:val="bloctitlesChar"/>
    <w:autoRedefine/>
    <w:qFormat/>
    <w:rsid w:val="001D70F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rsid w:val="001D70F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D70F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1D70F3"/>
    <w:rPr>
      <w:u w:val="single"/>
      <w:lang w:val="en-US" w:eastAsia="en-US" w:bidi="ar-SA"/>
    </w:rPr>
  </w:style>
  <w:style w:type="character" w:customStyle="1" w:styleId="heading3char0">
    <w:name w:val="heading3char"/>
    <w:rsid w:val="001D70F3"/>
  </w:style>
  <w:style w:type="paragraph" w:customStyle="1" w:styleId="TextUnderline0">
    <w:name w:val="Text Underline"/>
    <w:basedOn w:val="Normal"/>
    <w:link w:val="TextUnderlineChar0"/>
    <w:qFormat/>
    <w:rsid w:val="001D70F3"/>
    <w:rPr>
      <w:rFonts w:eastAsia="Times New Roman"/>
      <w:bCs/>
      <w:kern w:val="20"/>
      <w:szCs w:val="32"/>
      <w:u w:val="single"/>
      <w:lang w:val="x-none" w:eastAsia="x-none"/>
    </w:rPr>
  </w:style>
  <w:style w:type="character" w:customStyle="1" w:styleId="TextUnderlineChar0">
    <w:name w:val="Text Underline Char"/>
    <w:link w:val="TextUnderline0"/>
    <w:rsid w:val="001D70F3"/>
    <w:rPr>
      <w:rFonts w:ascii="Calibri" w:eastAsia="Times New Roman" w:hAnsi="Calibri" w:cs="Calibri"/>
      <w:bCs/>
      <w:kern w:val="20"/>
      <w:sz w:val="22"/>
      <w:szCs w:val="32"/>
      <w:u w:val="single"/>
      <w:lang w:val="x-none" w:eastAsia="x-none"/>
    </w:rPr>
  </w:style>
  <w:style w:type="paragraph" w:customStyle="1" w:styleId="Regular">
    <w:name w:val="Regular"/>
    <w:link w:val="RegularChar"/>
    <w:qFormat/>
    <w:rsid w:val="001D70F3"/>
    <w:rPr>
      <w:rFonts w:ascii="Garamond" w:eastAsia="Times New Roman" w:hAnsi="Garamond" w:cs="Times New Roman"/>
      <w:bCs/>
      <w:kern w:val="20"/>
      <w:sz w:val="20"/>
      <w:szCs w:val="32"/>
    </w:rPr>
  </w:style>
  <w:style w:type="character" w:customStyle="1" w:styleId="RegularChar">
    <w:name w:val="Regular Char"/>
    <w:link w:val="Regular"/>
    <w:rsid w:val="001D70F3"/>
    <w:rPr>
      <w:rFonts w:ascii="Garamond" w:eastAsia="Times New Roman" w:hAnsi="Garamond" w:cs="Times New Roman"/>
      <w:bCs/>
      <w:kern w:val="20"/>
      <w:sz w:val="20"/>
      <w:szCs w:val="32"/>
    </w:rPr>
  </w:style>
  <w:style w:type="paragraph" w:customStyle="1" w:styleId="TagLine0">
    <w:name w:val="Tag Line"/>
    <w:basedOn w:val="Normal"/>
    <w:uiPriority w:val="99"/>
    <w:qFormat/>
    <w:rsid w:val="001D70F3"/>
    <w:rPr>
      <w:rFonts w:eastAsia="Times New Roman"/>
      <w:b/>
    </w:rPr>
  </w:style>
  <w:style w:type="character" w:customStyle="1" w:styleId="StyleTimesNewRoman">
    <w:name w:val="Style Times New Roman"/>
    <w:rsid w:val="001D70F3"/>
    <w:rPr>
      <w:rFonts w:ascii="Garamond" w:hAnsi="Garamond"/>
    </w:rPr>
  </w:style>
  <w:style w:type="paragraph" w:customStyle="1" w:styleId="INDENTEDPARAGRAPH">
    <w:name w:val="INDENTED PARAGRAPH"/>
    <w:rsid w:val="001D70F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1D70F3"/>
    <w:rPr>
      <w:rFonts w:cs="Arial"/>
      <w:bCs/>
      <w:caps/>
      <w:color w:val="FFFFFF"/>
      <w:sz w:val="2"/>
      <w:szCs w:val="2"/>
      <w:lang w:val="en-US" w:eastAsia="en-US" w:bidi="ar-SA"/>
    </w:rPr>
  </w:style>
  <w:style w:type="paragraph" w:customStyle="1" w:styleId="Numbering">
    <w:name w:val="Numbering"/>
    <w:basedOn w:val="Normal"/>
    <w:next w:val="Normal"/>
    <w:uiPriority w:val="99"/>
    <w:qFormat/>
    <w:rsid w:val="001D70F3"/>
    <w:pPr>
      <w:widowControl w:val="0"/>
      <w:numPr>
        <w:numId w:val="21"/>
      </w:numPr>
      <w:tabs>
        <w:tab w:val="num" w:pos="360"/>
      </w:tabs>
      <w:suppressAutoHyphens/>
      <w:spacing w:after="200"/>
      <w:ind w:left="360"/>
    </w:pPr>
    <w:rPr>
      <w:rFonts w:eastAsia="Times New Roman"/>
      <w:b/>
      <w:szCs w:val="18"/>
    </w:rPr>
  </w:style>
  <w:style w:type="paragraph" w:customStyle="1" w:styleId="Un-IndexedHeading">
    <w:name w:val="Un-Indexed Heading"/>
    <w:basedOn w:val="Heading1"/>
    <w:next w:val="Normal"/>
    <w:uiPriority w:val="99"/>
    <w:qFormat/>
    <w:rsid w:val="001D70F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uiPriority w:val="99"/>
    <w:qFormat/>
    <w:rsid w:val="001D70F3"/>
    <w:pPr>
      <w:widowControl w:val="0"/>
      <w:numPr>
        <w:numId w:val="24"/>
      </w:numPr>
      <w:tabs>
        <w:tab w:val="clear" w:pos="360"/>
        <w:tab w:val="num" w:pos="108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uiPriority w:val="99"/>
    <w:qFormat/>
    <w:rsid w:val="001D70F3"/>
    <w:pPr>
      <w:numPr>
        <w:numId w:val="19"/>
      </w:numPr>
    </w:pPr>
  </w:style>
  <w:style w:type="paragraph" w:customStyle="1" w:styleId="Lettering">
    <w:name w:val="Lettering"/>
    <w:basedOn w:val="Numbering"/>
    <w:next w:val="Normal"/>
    <w:uiPriority w:val="99"/>
    <w:qFormat/>
    <w:rsid w:val="001D70F3"/>
    <w:pPr>
      <w:numPr>
        <w:numId w:val="17"/>
      </w:numPr>
      <w:tabs>
        <w:tab w:val="num" w:pos="360"/>
        <w:tab w:val="num" w:pos="680"/>
      </w:tabs>
      <w:ind w:left="680" w:hanging="680"/>
    </w:pPr>
    <w:rPr>
      <w:szCs w:val="22"/>
    </w:rPr>
  </w:style>
  <w:style w:type="paragraph" w:customStyle="1" w:styleId="FileName">
    <w:name w:val="File Name"/>
    <w:basedOn w:val="Normal"/>
    <w:next w:val="Normal"/>
    <w:uiPriority w:val="99"/>
    <w:qFormat/>
    <w:rsid w:val="001D70F3"/>
    <w:pPr>
      <w:widowControl w:val="0"/>
      <w:numPr>
        <w:numId w:val="1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uiPriority w:val="99"/>
    <w:qFormat/>
    <w:rsid w:val="001D70F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uiPriority w:val="99"/>
    <w:qFormat/>
    <w:rsid w:val="001D70F3"/>
    <w:pPr>
      <w:numPr>
        <w:numId w:val="20"/>
      </w:numPr>
      <w:tabs>
        <w:tab w:val="num" w:pos="360"/>
        <w:tab w:val="num" w:pos="720"/>
      </w:tabs>
      <w:ind w:left="360"/>
    </w:pPr>
  </w:style>
  <w:style w:type="paragraph" w:customStyle="1" w:styleId="CardContinued1">
    <w:name w:val="Card Continued 1"/>
    <w:basedOn w:val="Normal"/>
    <w:next w:val="Normal"/>
    <w:uiPriority w:val="99"/>
    <w:qFormat/>
    <w:rsid w:val="001D70F3"/>
    <w:pPr>
      <w:widowControl w:val="0"/>
      <w:numPr>
        <w:numId w:val="23"/>
      </w:numPr>
      <w:tabs>
        <w:tab w:val="clear" w:pos="108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uiPriority w:val="99"/>
    <w:qFormat/>
    <w:rsid w:val="001D70F3"/>
    <w:pPr>
      <w:numPr>
        <w:numId w:val="0"/>
      </w:numPr>
      <w:spacing w:before="0" w:after="120"/>
      <w:jc w:val="left"/>
    </w:pPr>
  </w:style>
  <w:style w:type="paragraph" w:customStyle="1" w:styleId="Clearformatting0">
    <w:name w:val="Clear formatting"/>
    <w:basedOn w:val="Normal"/>
    <w:uiPriority w:val="99"/>
    <w:qFormat/>
    <w:rsid w:val="001D70F3"/>
    <w:pPr>
      <w:keepNext/>
      <w:tabs>
        <w:tab w:val="num" w:pos="0"/>
      </w:tabs>
      <w:outlineLvl w:val="2"/>
    </w:pPr>
    <w:rPr>
      <w:rFonts w:ascii="Arial Narrow" w:eastAsia="Times New Roman" w:hAnsi="Arial Narrow" w:cs="Arial"/>
      <w:b/>
      <w:bCs/>
      <w:szCs w:val="26"/>
    </w:rPr>
  </w:style>
  <w:style w:type="character" w:customStyle="1" w:styleId="justify">
    <w:name w:val="justify"/>
    <w:basedOn w:val="DefaultParagraphFont"/>
    <w:rsid w:val="001D70F3"/>
  </w:style>
  <w:style w:type="paragraph" w:customStyle="1" w:styleId="SmallCardText">
    <w:name w:val="Small Card Text"/>
    <w:uiPriority w:val="99"/>
    <w:qFormat/>
    <w:rsid w:val="001D70F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D70F3"/>
    <w:rPr>
      <w:sz w:val="16"/>
      <w:szCs w:val="16"/>
      <w:lang w:val="en-US" w:eastAsia="en-US" w:bidi="ar-SA"/>
    </w:rPr>
  </w:style>
  <w:style w:type="paragraph" w:customStyle="1" w:styleId="TAGFONT">
    <w:name w:val="TAG FONT"/>
    <w:basedOn w:val="Normal"/>
    <w:autoRedefine/>
    <w:uiPriority w:val="99"/>
    <w:qFormat/>
    <w:rsid w:val="001D70F3"/>
    <w:rPr>
      <w:rFonts w:eastAsia="Times New Roman"/>
    </w:rPr>
  </w:style>
  <w:style w:type="character" w:customStyle="1" w:styleId="mainarttxt">
    <w:name w:val="mainarttxt"/>
    <w:basedOn w:val="DefaultParagraphFont"/>
    <w:rsid w:val="001D70F3"/>
  </w:style>
  <w:style w:type="paragraph" w:customStyle="1" w:styleId="TagChar1CharCharCharChar">
    <w:name w:val="Tag Char1 Char Char Char Char"/>
    <w:basedOn w:val="Normal"/>
    <w:uiPriority w:val="99"/>
    <w:qFormat/>
    <w:rsid w:val="001D70F3"/>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1D70F3"/>
    <w:pPr>
      <w:ind w:left="229" w:right="229"/>
    </w:pPr>
    <w:rPr>
      <w:rFonts w:ascii="Verdana" w:eastAsia="Times New Roman" w:hAnsi="Verdana"/>
      <w:szCs w:val="20"/>
    </w:rPr>
  </w:style>
  <w:style w:type="paragraph" w:styleId="NormalIndent">
    <w:name w:val="Normal Indent"/>
    <w:basedOn w:val="Normal"/>
    <w:rsid w:val="001D70F3"/>
    <w:pPr>
      <w:ind w:left="720"/>
    </w:pPr>
    <w:rPr>
      <w:rFonts w:eastAsia="Times New Roman"/>
      <w:szCs w:val="20"/>
    </w:rPr>
  </w:style>
  <w:style w:type="paragraph" w:styleId="EnvelopeReturn">
    <w:name w:val="envelope return"/>
    <w:basedOn w:val="Normal"/>
    <w:rsid w:val="001D70F3"/>
    <w:rPr>
      <w:rFonts w:ascii="Arial" w:eastAsia="Times New Roman" w:hAnsi="Arial" w:cs="Arial"/>
      <w:szCs w:val="20"/>
    </w:rPr>
  </w:style>
  <w:style w:type="paragraph" w:styleId="EnvelopeAddress">
    <w:name w:val="envelope address"/>
    <w:basedOn w:val="Normal"/>
    <w:rsid w:val="001D70F3"/>
    <w:pPr>
      <w:framePr w:w="7920" w:h="1980" w:hRule="exact" w:hSpace="180" w:wrap="auto" w:hAnchor="page" w:xAlign="center" w:yAlign="bottom"/>
      <w:ind w:left="2880"/>
    </w:pPr>
    <w:rPr>
      <w:rFonts w:ascii="Arial" w:eastAsia="Times New Roman" w:hAnsi="Arial" w:cs="Arial"/>
      <w:sz w:val="28"/>
    </w:rPr>
  </w:style>
  <w:style w:type="character" w:customStyle="1" w:styleId="Style10pt">
    <w:name w:val="Style 10 pt"/>
    <w:rsid w:val="001D70F3"/>
    <w:rPr>
      <w:sz w:val="20"/>
    </w:rPr>
  </w:style>
  <w:style w:type="character" w:customStyle="1" w:styleId="highlightChar">
    <w:name w:val="highlight Char"/>
    <w:rsid w:val="001D70F3"/>
    <w:rPr>
      <w:sz w:val="24"/>
      <w:szCs w:val="24"/>
      <w:u w:val="single"/>
      <w:lang w:val="en-US" w:eastAsia="en-US" w:bidi="ar-SA"/>
    </w:rPr>
  </w:style>
  <w:style w:type="character" w:customStyle="1" w:styleId="UnderlinedEvChar">
    <w:name w:val="Underlined Ev Char"/>
    <w:link w:val="UnderlinedEv"/>
    <w:rsid w:val="001D70F3"/>
    <w:rPr>
      <w:rFonts w:ascii="Verdana" w:hAnsi="Verdana"/>
      <w:sz w:val="16"/>
      <w:u w:val="thick"/>
    </w:rPr>
  </w:style>
  <w:style w:type="paragraph" w:customStyle="1" w:styleId="formfldssel">
    <w:name w:val="formfldssel"/>
    <w:basedOn w:val="Normal"/>
    <w:uiPriority w:val="99"/>
    <w:qFormat/>
    <w:rsid w:val="001D70F3"/>
    <w:pPr>
      <w:spacing w:before="100" w:beforeAutospacing="1" w:after="100" w:afterAutospacing="1"/>
    </w:pPr>
    <w:rPr>
      <w:rFonts w:ascii="Arial" w:eastAsia="Arial Unicode MS" w:hAnsi="Arial" w:cs="Arial"/>
      <w:color w:val="000000"/>
      <w:szCs w:val="20"/>
    </w:rPr>
  </w:style>
  <w:style w:type="paragraph" w:customStyle="1" w:styleId="hpleftlk">
    <w:name w:val="hpleftlk"/>
    <w:basedOn w:val="Normal"/>
    <w:uiPriority w:val="99"/>
    <w:qFormat/>
    <w:rsid w:val="001D70F3"/>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uiPriority w:val="99"/>
    <w:qFormat/>
    <w:rsid w:val="001D70F3"/>
    <w:pPr>
      <w:spacing w:before="100" w:beforeAutospacing="1" w:after="100" w:afterAutospacing="1"/>
    </w:pPr>
    <w:rPr>
      <w:rFonts w:ascii="Arial" w:eastAsia="Arial Unicode MS" w:hAnsi="Arial" w:cs="Arial"/>
      <w:b/>
      <w:bCs/>
      <w:szCs w:val="20"/>
    </w:rPr>
  </w:style>
  <w:style w:type="character" w:customStyle="1" w:styleId="pmterms2">
    <w:name w:val="pmterms2"/>
    <w:basedOn w:val="DefaultParagraphFont"/>
    <w:rsid w:val="001D70F3"/>
  </w:style>
  <w:style w:type="character" w:customStyle="1" w:styleId="StyleCardTextUnderline3Char">
    <w:name w:val="Style Card Text + Underline3 Char"/>
    <w:link w:val="StyleCardTextUnderline3"/>
    <w:rsid w:val="001D70F3"/>
    <w:rPr>
      <w:rFonts w:eastAsia="SimSun"/>
      <w:u w:val="thick"/>
      <w:lang w:eastAsia="zh-CN"/>
    </w:rPr>
  </w:style>
  <w:style w:type="character" w:customStyle="1" w:styleId="BoldandUnderlineChar1Char2CharChar">
    <w:name w:val="Bold and Underline Char1 Char2 Char Char"/>
    <w:rsid w:val="001D70F3"/>
    <w:rPr>
      <w:b/>
      <w:noProof w:val="0"/>
      <w:szCs w:val="24"/>
      <w:u w:val="single"/>
      <w:lang w:val="en-US" w:eastAsia="en-US" w:bidi="ar-SA"/>
    </w:rPr>
  </w:style>
  <w:style w:type="character" w:customStyle="1" w:styleId="UnderlineChar1Char1">
    <w:name w:val="Underline Char1 Char1"/>
    <w:rsid w:val="001D70F3"/>
    <w:rPr>
      <w:noProof w:val="0"/>
      <w:szCs w:val="24"/>
      <w:u w:val="single"/>
      <w:lang w:val="en-US" w:eastAsia="en-US" w:bidi="ar-SA"/>
    </w:rPr>
  </w:style>
  <w:style w:type="paragraph" w:customStyle="1" w:styleId="Underlinestyle1">
    <w:name w:val="Underlinestyle"/>
    <w:basedOn w:val="Normal"/>
    <w:uiPriority w:val="99"/>
    <w:qFormat/>
    <w:rsid w:val="001D70F3"/>
    <w:pPr>
      <w:tabs>
        <w:tab w:val="left" w:pos="720"/>
      </w:tabs>
      <w:ind w:left="720"/>
    </w:pPr>
    <w:rPr>
      <w:rFonts w:eastAsia="Times New Roman"/>
      <w:szCs w:val="20"/>
      <w:u w:val="single"/>
    </w:rPr>
  </w:style>
  <w:style w:type="character" w:customStyle="1" w:styleId="featurecontentgray1">
    <w:name w:val="featurecontentgray1"/>
    <w:rsid w:val="001D70F3"/>
    <w:rPr>
      <w:rFonts w:ascii="Arial" w:hAnsi="Arial" w:cs="Arial" w:hint="default"/>
      <w:color w:val="666666"/>
    </w:rPr>
  </w:style>
  <w:style w:type="character" w:customStyle="1" w:styleId="CardCharCharChar0">
    <w:name w:val="Card Char Char Char"/>
    <w:rsid w:val="001D70F3"/>
    <w:rPr>
      <w:rFonts w:ascii="Book Antiqua" w:hAnsi="Book Antiqua"/>
      <w:szCs w:val="24"/>
      <w:lang w:val="en-US" w:eastAsia="en-US" w:bidi="ar-SA"/>
    </w:rPr>
  </w:style>
  <w:style w:type="character" w:customStyle="1" w:styleId="big1">
    <w:name w:val="big1"/>
    <w:rsid w:val="001D70F3"/>
    <w:rPr>
      <w:sz w:val="28"/>
      <w:szCs w:val="28"/>
    </w:rPr>
  </w:style>
  <w:style w:type="character" w:customStyle="1" w:styleId="prodgeneral">
    <w:name w:val="prodgeneral"/>
    <w:basedOn w:val="DefaultParagraphFont"/>
    <w:rsid w:val="001D70F3"/>
  </w:style>
  <w:style w:type="character" w:customStyle="1" w:styleId="StyleUnderlineChar0">
    <w:name w:val="Style Underline + Char"/>
    <w:rsid w:val="001D70F3"/>
    <w:rPr>
      <w:rFonts w:eastAsia="SimSun" w:cs="Arial"/>
      <w:b/>
      <w:bCs/>
      <w:iCs/>
      <w:caps/>
      <w:sz w:val="24"/>
      <w:szCs w:val="24"/>
      <w:u w:val="single"/>
      <w:lang w:val="en-US" w:eastAsia="en-US" w:bidi="ar-SA"/>
    </w:rPr>
  </w:style>
  <w:style w:type="character" w:customStyle="1" w:styleId="StyleciteChar">
    <w:name w:val="Style cite + Char"/>
    <w:basedOn w:val="citeChar0"/>
    <w:rsid w:val="001D70F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D70F3"/>
    <w:rPr>
      <w:rFonts w:eastAsia="Times New Roman"/>
      <w:b/>
    </w:rPr>
  </w:style>
  <w:style w:type="paragraph" w:customStyle="1" w:styleId="RepeatHeader">
    <w:name w:val="Repeat Header"/>
    <w:basedOn w:val="HeaderDebate"/>
    <w:rsid w:val="001D70F3"/>
    <w:pPr>
      <w:outlineLvl w:val="1"/>
    </w:pPr>
    <w:rPr>
      <w:szCs w:val="48"/>
    </w:rPr>
  </w:style>
  <w:style w:type="character" w:customStyle="1" w:styleId="sectiontitle">
    <w:name w:val="sectiontitle"/>
    <w:basedOn w:val="DefaultParagraphFont"/>
    <w:rsid w:val="001D70F3"/>
  </w:style>
  <w:style w:type="character" w:customStyle="1" w:styleId="sectionsubtitle">
    <w:name w:val="sectionsubtitle"/>
    <w:basedOn w:val="DefaultParagraphFont"/>
    <w:rsid w:val="001D70F3"/>
  </w:style>
  <w:style w:type="character" w:customStyle="1" w:styleId="copyright">
    <w:name w:val="copyright"/>
    <w:basedOn w:val="DefaultParagraphFont"/>
    <w:rsid w:val="001D70F3"/>
  </w:style>
  <w:style w:type="character" w:customStyle="1" w:styleId="EvidenceTag">
    <w:name w:val="Evidence Tag"/>
    <w:rsid w:val="001D70F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D70F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D70F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D70F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D70F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1D70F3"/>
    <w:rPr>
      <w:rFonts w:eastAsia="Times New Roman"/>
    </w:rPr>
  </w:style>
  <w:style w:type="paragraph" w:customStyle="1" w:styleId="citationunderline">
    <w:name w:val="citation/underline"/>
    <w:autoRedefine/>
    <w:qFormat/>
    <w:rsid w:val="001D70F3"/>
    <w:rPr>
      <w:rFonts w:ascii="Times New Roman" w:eastAsia="Times New Roman" w:hAnsi="Times New Roman" w:cs="Times New Roman"/>
      <w:b/>
      <w:u w:val="single"/>
    </w:rPr>
  </w:style>
  <w:style w:type="character" w:customStyle="1" w:styleId="smcaps">
    <w:name w:val="smcaps"/>
    <w:basedOn w:val="DefaultParagraphFont"/>
    <w:rsid w:val="001D70F3"/>
  </w:style>
  <w:style w:type="character" w:customStyle="1" w:styleId="inside-head1">
    <w:name w:val="inside-head1"/>
    <w:rsid w:val="001D70F3"/>
    <w:rPr>
      <w:rFonts w:ascii="Arial" w:hAnsi="Arial" w:cs="Arial" w:hint="default"/>
      <w:b/>
      <w:bCs/>
      <w:color w:val="000000"/>
      <w:spacing w:val="-15"/>
      <w:sz w:val="45"/>
      <w:szCs w:val="45"/>
    </w:rPr>
  </w:style>
  <w:style w:type="character" w:customStyle="1" w:styleId="datestamp1">
    <w:name w:val="datestamp1"/>
    <w:rsid w:val="001D70F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D70F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D70F3"/>
  </w:style>
  <w:style w:type="paragraph" w:customStyle="1" w:styleId="links1">
    <w:name w:val="links1"/>
    <w:basedOn w:val="Normal"/>
    <w:uiPriority w:val="99"/>
    <w:qFormat/>
    <w:rsid w:val="001D70F3"/>
    <w:pPr>
      <w:spacing w:before="100" w:beforeAutospacing="1" w:after="100" w:afterAutospacing="1"/>
    </w:pPr>
    <w:rPr>
      <w:rFonts w:eastAsia="Times New Roman"/>
      <w:color w:val="FFFFFF"/>
      <w:szCs w:val="16"/>
    </w:rPr>
  </w:style>
  <w:style w:type="paragraph" w:customStyle="1" w:styleId="endtext">
    <w:name w:val="endtext"/>
    <w:basedOn w:val="Normal"/>
    <w:uiPriority w:val="99"/>
    <w:qFormat/>
    <w:rsid w:val="001D70F3"/>
    <w:pPr>
      <w:spacing w:before="100" w:beforeAutospacing="1" w:after="100" w:afterAutospacing="1"/>
      <w:ind w:left="300"/>
    </w:pPr>
    <w:rPr>
      <w:rFonts w:ascii="Arial" w:eastAsia="Times New Roman" w:hAnsi="Arial" w:cs="Arial"/>
      <w:szCs w:val="20"/>
    </w:rPr>
  </w:style>
  <w:style w:type="character" w:customStyle="1" w:styleId="storyheading31">
    <w:name w:val="storyheading31"/>
    <w:rsid w:val="001D70F3"/>
    <w:rPr>
      <w:rFonts w:ascii="Verdana" w:hAnsi="Verdana" w:hint="default"/>
      <w:b/>
      <w:bCs/>
      <w:sz w:val="32"/>
      <w:szCs w:val="32"/>
    </w:rPr>
  </w:style>
  <w:style w:type="character" w:customStyle="1" w:styleId="storydeck31">
    <w:name w:val="storydeck31"/>
    <w:rsid w:val="001D70F3"/>
    <w:rPr>
      <w:rFonts w:ascii="Verdana" w:hAnsi="Verdana" w:hint="default"/>
      <w:i w:val="0"/>
      <w:iCs w:val="0"/>
      <w:sz w:val="21"/>
      <w:szCs w:val="21"/>
    </w:rPr>
  </w:style>
  <w:style w:type="character" w:customStyle="1" w:styleId="subtitle10">
    <w:name w:val="subtitle1"/>
    <w:rsid w:val="001D70F3"/>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1D70F3"/>
    <w:pPr>
      <w:spacing w:before="240" w:after="240"/>
    </w:pPr>
    <w:rPr>
      <w:rFonts w:eastAsia="Times New Roman"/>
    </w:rPr>
  </w:style>
  <w:style w:type="character" w:customStyle="1" w:styleId="clsbiolink">
    <w:name w:val="clsbiolink"/>
    <w:basedOn w:val="DefaultParagraphFont"/>
    <w:rsid w:val="001D70F3"/>
  </w:style>
  <w:style w:type="character" w:customStyle="1" w:styleId="clssmaller">
    <w:name w:val="clssmaller"/>
    <w:basedOn w:val="DefaultParagraphFont"/>
    <w:rsid w:val="001D70F3"/>
  </w:style>
  <w:style w:type="character" w:customStyle="1" w:styleId="sm1">
    <w:name w:val="sm1"/>
    <w:rsid w:val="001D70F3"/>
    <w:rPr>
      <w:rFonts w:ascii="Verdana" w:hAnsi="Verdana" w:hint="default"/>
      <w:i w:val="0"/>
      <w:iCs w:val="0"/>
      <w:smallCaps w:val="0"/>
      <w:color w:val="000000"/>
      <w:sz w:val="17"/>
      <w:szCs w:val="17"/>
    </w:rPr>
  </w:style>
  <w:style w:type="character" w:customStyle="1" w:styleId="noindentChar">
    <w:name w:val="noindent Char"/>
    <w:rsid w:val="001D70F3"/>
    <w:rPr>
      <w:rFonts w:ascii="Arial" w:hAnsi="Arial" w:cs="Arial"/>
      <w:sz w:val="24"/>
      <w:szCs w:val="24"/>
      <w:lang w:val="en-US" w:eastAsia="en-US" w:bidi="ar-SA"/>
    </w:rPr>
  </w:style>
  <w:style w:type="character" w:customStyle="1" w:styleId="SmallChar1">
    <w:name w:val="Small Char1"/>
    <w:rsid w:val="001D70F3"/>
    <w:rPr>
      <w:sz w:val="16"/>
      <w:szCs w:val="24"/>
      <w:lang w:val="en-US" w:eastAsia="en-US" w:bidi="ar-SA"/>
    </w:rPr>
  </w:style>
  <w:style w:type="character" w:customStyle="1" w:styleId="fullcite">
    <w:name w:val="fullcite"/>
    <w:basedOn w:val="DefaultParagraphFont"/>
    <w:rsid w:val="001D70F3"/>
  </w:style>
  <w:style w:type="character" w:customStyle="1" w:styleId="Style9ptThickunderline">
    <w:name w:val="Style 9 pt Thick underline"/>
    <w:rsid w:val="001D70F3"/>
    <w:rPr>
      <w:sz w:val="24"/>
      <w:u w:val="thick"/>
    </w:rPr>
  </w:style>
  <w:style w:type="paragraph" w:customStyle="1" w:styleId="Repeatheader0">
    <w:name w:val="Repeat header"/>
    <w:basedOn w:val="Normal"/>
    <w:autoRedefine/>
    <w:uiPriority w:val="99"/>
    <w:qFormat/>
    <w:rsid w:val="001D70F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qFormat/>
    <w:rsid w:val="001D70F3"/>
    <w:rPr>
      <w:rFonts w:ascii="Times New Roman" w:eastAsia="Times New Roman" w:hAnsi="Times New Roman"/>
      <w:sz w:val="16"/>
    </w:rPr>
  </w:style>
  <w:style w:type="character" w:customStyle="1" w:styleId="CardNotUnderlinedChar">
    <w:name w:val="Card Not Underlined Char"/>
    <w:rsid w:val="001D70F3"/>
    <w:rPr>
      <w:sz w:val="16"/>
      <w:lang w:val="en-US" w:eastAsia="en-US" w:bidi="ar-SA"/>
    </w:rPr>
  </w:style>
  <w:style w:type="paragraph" w:customStyle="1" w:styleId="CardNotUnderlined3">
    <w:name w:val="Card Not Underlined 3"/>
    <w:basedOn w:val="CardNotUnderlined"/>
    <w:uiPriority w:val="99"/>
    <w:qFormat/>
    <w:rsid w:val="001D70F3"/>
    <w:rPr>
      <w:rFonts w:ascii="Times New Roman" w:eastAsia="Times New Roman" w:hAnsi="Times New Roman"/>
      <w:sz w:val="18"/>
    </w:rPr>
  </w:style>
  <w:style w:type="paragraph" w:customStyle="1" w:styleId="CardNotUnderlinedFinal">
    <w:name w:val="Card Not Underlined Final"/>
    <w:basedOn w:val="CardNotUnderlined3"/>
    <w:uiPriority w:val="99"/>
    <w:qFormat/>
    <w:rsid w:val="001D70F3"/>
    <w:rPr>
      <w:sz w:val="20"/>
    </w:rPr>
  </w:style>
  <w:style w:type="character" w:customStyle="1" w:styleId="CardNotUnderlinedChar1">
    <w:name w:val="Card Not Underlined Char1"/>
    <w:rsid w:val="001D70F3"/>
    <w:rPr>
      <w:lang w:val="en-US" w:eastAsia="en-US" w:bidi="ar-SA"/>
    </w:rPr>
  </w:style>
  <w:style w:type="character" w:customStyle="1" w:styleId="cardChar10">
    <w:name w:val="card Char1"/>
    <w:rsid w:val="001D70F3"/>
    <w:rPr>
      <w:szCs w:val="24"/>
      <w:lang w:val="en-US" w:eastAsia="en-US" w:bidi="ar-SA"/>
    </w:rPr>
  </w:style>
  <w:style w:type="character" w:customStyle="1" w:styleId="tagChar30">
    <w:name w:val="tag Char3"/>
    <w:rsid w:val="001D70F3"/>
    <w:rPr>
      <w:b/>
      <w:sz w:val="24"/>
      <w:szCs w:val="24"/>
      <w:lang w:val="en-US" w:eastAsia="en-US" w:bidi="ar-SA"/>
    </w:rPr>
  </w:style>
  <w:style w:type="character" w:customStyle="1" w:styleId="link-mailto">
    <w:name w:val="link-mailto"/>
    <w:basedOn w:val="DefaultParagraphFont"/>
    <w:rsid w:val="001D70F3"/>
  </w:style>
  <w:style w:type="character" w:customStyle="1" w:styleId="StyleUnderlineUnderlineChar">
    <w:name w:val="Style Underline + Underline Char"/>
    <w:rsid w:val="001D70F3"/>
    <w:rPr>
      <w:rFonts w:ascii="Trebuchet MS" w:hAnsi="Trebuchet MS"/>
      <w:szCs w:val="18"/>
      <w:u w:val="single"/>
      <w:lang w:val="en-US" w:eastAsia="en-US" w:bidi="ar-SA"/>
    </w:rPr>
  </w:style>
  <w:style w:type="paragraph" w:customStyle="1" w:styleId="formfld">
    <w:name w:val="formfld"/>
    <w:basedOn w:val="Normal"/>
    <w:uiPriority w:val="99"/>
    <w:qFormat/>
    <w:rsid w:val="001D70F3"/>
    <w:pPr>
      <w:spacing w:before="100" w:beforeAutospacing="1" w:after="100" w:afterAutospacing="1"/>
    </w:pPr>
    <w:rPr>
      <w:rFonts w:ascii="Arial" w:eastAsia="Arial Unicode MS" w:hAnsi="Arial" w:cs="Arial"/>
      <w:szCs w:val="20"/>
    </w:rPr>
  </w:style>
  <w:style w:type="paragraph" w:customStyle="1" w:styleId="Number">
    <w:name w:val="Number"/>
    <w:basedOn w:val="Heading2"/>
    <w:uiPriority w:val="99"/>
    <w:qFormat/>
    <w:rsid w:val="001D70F3"/>
    <w:pPr>
      <w:keepLines w:val="0"/>
      <w:pageBreakBefore w:val="0"/>
      <w:numPr>
        <w:numId w:val="22"/>
      </w:numPr>
      <w:tabs>
        <w:tab w:val="left" w:pos="144"/>
        <w:tab w:val="num" w:pos="567"/>
      </w:tabs>
      <w:spacing w:before="240" w:after="240"/>
      <w:ind w:left="567" w:hanging="567"/>
      <w:jc w:val="left"/>
    </w:pPr>
    <w:rPr>
      <w:rFonts w:eastAsia="SimSun" w:cs="Arial"/>
      <w:iCs/>
      <w:sz w:val="24"/>
      <w:szCs w:val="28"/>
      <w:u w:val="none"/>
      <w:lang w:eastAsia="zh-CN"/>
    </w:rPr>
  </w:style>
  <w:style w:type="paragraph" w:customStyle="1" w:styleId="UnderlineCards">
    <w:name w:val="Underline Cards"/>
    <w:basedOn w:val="Cards"/>
    <w:link w:val="UnderlineCardsChar"/>
    <w:rsid w:val="001D70F3"/>
    <w:pPr>
      <w:widowControl/>
      <w:spacing w:after="160" w:line="259" w:lineRule="auto"/>
      <w:ind w:left="288" w:right="0"/>
    </w:pPr>
    <w:rPr>
      <w:rFonts w:cs="Calibri"/>
      <w:u w:val="thick"/>
    </w:rPr>
  </w:style>
  <w:style w:type="character" w:customStyle="1" w:styleId="UnderlineCardsChar">
    <w:name w:val="Underline Cards Char"/>
    <w:link w:val="UnderlineCards"/>
    <w:rsid w:val="001D70F3"/>
    <w:rPr>
      <w:rFonts w:ascii="Times New Roman" w:eastAsia="Times New Roman" w:hAnsi="Times New Roman" w:cs="Calibri"/>
      <w:sz w:val="20"/>
      <w:u w:val="thick"/>
    </w:rPr>
  </w:style>
  <w:style w:type="paragraph" w:customStyle="1" w:styleId="SmallCards">
    <w:name w:val="Small Cards"/>
    <w:basedOn w:val="Cards"/>
    <w:link w:val="SmallCardsChar"/>
    <w:qFormat/>
    <w:rsid w:val="001D70F3"/>
    <w:pPr>
      <w:widowControl/>
      <w:spacing w:after="160" w:line="259" w:lineRule="auto"/>
      <w:ind w:left="288" w:right="0"/>
    </w:pPr>
    <w:rPr>
      <w:rFonts w:cs="Calibri"/>
      <w:sz w:val="14"/>
    </w:rPr>
  </w:style>
  <w:style w:type="character" w:customStyle="1" w:styleId="SmallCardsChar">
    <w:name w:val="Small Cards Char"/>
    <w:link w:val="SmallCards"/>
    <w:rsid w:val="001D70F3"/>
    <w:rPr>
      <w:rFonts w:ascii="Times New Roman" w:eastAsia="Times New Roman" w:hAnsi="Times New Roman" w:cs="Calibri"/>
      <w:sz w:val="14"/>
    </w:rPr>
  </w:style>
  <w:style w:type="paragraph" w:customStyle="1" w:styleId="ReadingCites">
    <w:name w:val="Reading Cites"/>
    <w:basedOn w:val="Normal"/>
    <w:link w:val="ReadingCitesChar"/>
    <w:rsid w:val="001D70F3"/>
    <w:rPr>
      <w:rFonts w:eastAsia="Times New Roman"/>
      <w:b/>
      <w:szCs w:val="20"/>
    </w:rPr>
  </w:style>
  <w:style w:type="character" w:customStyle="1" w:styleId="ReadingCitesChar">
    <w:name w:val="Reading Cites Char"/>
    <w:link w:val="ReadingCites"/>
    <w:rsid w:val="001D70F3"/>
    <w:rPr>
      <w:rFonts w:ascii="Calibri" w:eastAsia="Times New Roman" w:hAnsi="Calibri" w:cs="Calibri"/>
      <w:b/>
      <w:sz w:val="22"/>
      <w:szCs w:val="20"/>
    </w:rPr>
  </w:style>
  <w:style w:type="paragraph" w:customStyle="1" w:styleId="ContentsHeading">
    <w:name w:val="Contents Heading"/>
    <w:basedOn w:val="Heading1"/>
    <w:next w:val="Normal"/>
    <w:rsid w:val="001D70F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1D70F3"/>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1D70F3"/>
    <w:pPr>
      <w:spacing w:before="100" w:beforeAutospacing="1" w:after="100" w:afterAutospacing="1"/>
    </w:pPr>
    <w:rPr>
      <w:rFonts w:eastAsia="Times New Roman"/>
    </w:rPr>
  </w:style>
  <w:style w:type="character" w:customStyle="1" w:styleId="CharacterStyle8">
    <w:name w:val="Character Style 8"/>
    <w:rsid w:val="001D70F3"/>
    <w:rPr>
      <w:sz w:val="22"/>
      <w:szCs w:val="22"/>
    </w:rPr>
  </w:style>
  <w:style w:type="paragraph" w:customStyle="1" w:styleId="Style110">
    <w:name w:val="Style 11"/>
    <w:qFormat/>
    <w:rsid w:val="001D70F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qFormat/>
    <w:rsid w:val="001D70F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1D70F3"/>
    <w:rPr>
      <w:rFonts w:ascii="Garamond" w:hAnsi="Garamond" w:cs="Garamond"/>
      <w:sz w:val="20"/>
      <w:szCs w:val="20"/>
    </w:rPr>
  </w:style>
  <w:style w:type="paragraph" w:customStyle="1" w:styleId="TagStyle">
    <w:name w:val="Tag Style"/>
    <w:basedOn w:val="CardStyle"/>
    <w:qFormat/>
    <w:rsid w:val="001D70F3"/>
    <w:pPr>
      <w:contextualSpacing w:val="0"/>
    </w:pPr>
    <w:rPr>
      <w:rFonts w:ascii="Calibri" w:hAnsi="Calibri" w:cstheme="minorBidi"/>
      <w:b/>
      <w:sz w:val="24"/>
    </w:rPr>
  </w:style>
  <w:style w:type="character" w:customStyle="1" w:styleId="CardText1CharChar">
    <w:name w:val="Card Text 1 Char Char"/>
    <w:rsid w:val="001D70F3"/>
    <w:rPr>
      <w:rFonts w:ascii="Arial Narrow" w:hAnsi="Arial Narrow"/>
      <w:color w:val="000000"/>
      <w:sz w:val="22"/>
      <w:szCs w:val="22"/>
      <w:u w:val="single"/>
      <w:lang w:val="en-US" w:eastAsia="en-US" w:bidi="ar-SA"/>
    </w:rPr>
  </w:style>
  <w:style w:type="character" w:customStyle="1" w:styleId="CardText1Char1">
    <w:name w:val="Card Text 1 Char1"/>
    <w:rsid w:val="001D70F3"/>
    <w:rPr>
      <w:rFonts w:ascii="Arial Narrow" w:hAnsi="Arial Narrow"/>
      <w:color w:val="000000"/>
      <w:sz w:val="22"/>
      <w:szCs w:val="22"/>
      <w:u w:val="single"/>
      <w:lang w:val="en-US" w:eastAsia="en-US" w:bidi="ar-SA"/>
    </w:rPr>
  </w:style>
  <w:style w:type="character" w:customStyle="1" w:styleId="CharacterStyle2">
    <w:name w:val="Character Style 2"/>
    <w:uiPriority w:val="99"/>
    <w:rsid w:val="001D70F3"/>
    <w:rPr>
      <w:sz w:val="24"/>
      <w:szCs w:val="24"/>
      <w:u w:val="single"/>
    </w:rPr>
  </w:style>
  <w:style w:type="paragraph" w:customStyle="1" w:styleId="Style70">
    <w:name w:val="Style 7"/>
    <w:uiPriority w:val="99"/>
    <w:qFormat/>
    <w:rsid w:val="001D70F3"/>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1D70F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1D70F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D70F3"/>
  </w:style>
  <w:style w:type="paragraph" w:customStyle="1" w:styleId="Header1">
    <w:name w:val="Header1"/>
    <w:basedOn w:val="Heading1"/>
    <w:next w:val="Heading1"/>
    <w:qFormat/>
    <w:rsid w:val="001D70F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val="0"/>
      <w:kern w:val="32"/>
      <w:szCs w:val="24"/>
      <w:u w:val="single"/>
    </w:rPr>
  </w:style>
  <w:style w:type="character" w:customStyle="1" w:styleId="arttitle1">
    <w:name w:val="arttitle1"/>
    <w:rsid w:val="001D70F3"/>
    <w:rPr>
      <w:b/>
      <w:bCs/>
      <w:color w:val="695B54"/>
    </w:rPr>
  </w:style>
  <w:style w:type="paragraph" w:customStyle="1" w:styleId="Heading11">
    <w:name w:val="Heading 11"/>
    <w:basedOn w:val="Normal"/>
    <w:next w:val="Normal"/>
    <w:rsid w:val="001D70F3"/>
    <w:pPr>
      <w:keepNext/>
      <w:widowControl w:val="0"/>
      <w:suppressAutoHyphens/>
      <w:jc w:val="center"/>
    </w:pPr>
    <w:rPr>
      <w:rFonts w:eastAsia="Tahoma"/>
      <w:b/>
      <w:sz w:val="48"/>
      <w:szCs w:val="32"/>
      <w:u w:val="single"/>
    </w:rPr>
  </w:style>
  <w:style w:type="paragraph" w:customStyle="1" w:styleId="TextHeading">
    <w:name w:val="Text Heading"/>
    <w:basedOn w:val="Heading3"/>
    <w:rsid w:val="001D70F3"/>
    <w:pPr>
      <w:keepLines w:val="0"/>
      <w:pageBreakBefore w:val="0"/>
      <w:spacing w:before="0"/>
      <w:jc w:val="left"/>
    </w:pPr>
    <w:rPr>
      <w:rFonts w:eastAsia="Times New Roman" w:cs="Arial"/>
      <w:sz w:val="22"/>
      <w:szCs w:val="26"/>
    </w:rPr>
  </w:style>
  <w:style w:type="character" w:customStyle="1" w:styleId="TextHeadingChar">
    <w:name w:val="Text Heading Char"/>
    <w:rsid w:val="001D70F3"/>
    <w:rPr>
      <w:rFonts w:cs="Arial"/>
      <w:b/>
      <w:bCs/>
      <w:sz w:val="22"/>
      <w:szCs w:val="26"/>
      <w:u w:val="single"/>
      <w:lang w:val="en-US" w:eastAsia="en-US" w:bidi="ar-SA"/>
    </w:rPr>
  </w:style>
  <w:style w:type="character" w:customStyle="1" w:styleId="FootnoteCharacters">
    <w:name w:val="Footnote Characters"/>
    <w:rsid w:val="001D70F3"/>
    <w:rPr>
      <w:vertAlign w:val="superscript"/>
    </w:rPr>
  </w:style>
  <w:style w:type="paragraph" w:customStyle="1" w:styleId="StyleHeading1BlockTitleHeading1Char1ALEXHeadingBrief-He2">
    <w:name w:val="Style Heading 1Block TitleHeading 1 Char1ALEXHeadingBrief - He...2"/>
    <w:basedOn w:val="Heading1"/>
    <w:autoRedefine/>
    <w:rsid w:val="001D70F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D70F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1D70F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1D70F3"/>
    <w:rPr>
      <w:rFonts w:ascii="Arial" w:eastAsia="Times New Roman" w:hAnsi="Arial"/>
      <w:smallCaps/>
    </w:rPr>
  </w:style>
  <w:style w:type="paragraph" w:customStyle="1" w:styleId="DebateBody">
    <w:name w:val="Debate Body"/>
    <w:basedOn w:val="Normal"/>
    <w:qFormat/>
    <w:rsid w:val="001D70F3"/>
    <w:rPr>
      <w:rFonts w:ascii="Cambria" w:eastAsia="Cambria" w:hAnsi="Cambria"/>
      <w:b/>
      <w:caps/>
    </w:rPr>
  </w:style>
  <w:style w:type="paragraph" w:customStyle="1" w:styleId="StyleDebateBodyBefore12pt">
    <w:name w:val="Style Debate Body + Before:  12 pt"/>
    <w:basedOn w:val="Normal"/>
    <w:next w:val="Normal"/>
    <w:rsid w:val="001D70F3"/>
    <w:pPr>
      <w:spacing w:before="240"/>
    </w:pPr>
    <w:rPr>
      <w:rFonts w:eastAsia="Times New Roman"/>
      <w:bCs/>
      <w:szCs w:val="20"/>
    </w:rPr>
  </w:style>
  <w:style w:type="paragraph" w:customStyle="1" w:styleId="StyleDebateBodyBefore12pt1">
    <w:name w:val="Style Debate Body + Before:  12 pt1"/>
    <w:basedOn w:val="Normal"/>
    <w:rsid w:val="001D70F3"/>
    <w:pPr>
      <w:spacing w:before="240"/>
    </w:pPr>
    <w:rPr>
      <w:rFonts w:eastAsia="Times New Roman"/>
      <w:bCs/>
      <w:szCs w:val="20"/>
    </w:rPr>
  </w:style>
  <w:style w:type="character" w:customStyle="1" w:styleId="10ptnotbold">
    <w:name w:val="10ptnotbold"/>
    <w:rsid w:val="001D70F3"/>
    <w:rPr>
      <w:sz w:val="20"/>
    </w:rPr>
  </w:style>
  <w:style w:type="paragraph" w:customStyle="1" w:styleId="PageNumber11">
    <w:name w:val="Page Number11"/>
    <w:basedOn w:val="Normal"/>
    <w:next w:val="Normal"/>
    <w:rsid w:val="001D70F3"/>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1D70F3"/>
    <w:rPr>
      <w:rFonts w:eastAsia="SimSun" w:cs="Arial"/>
      <w:b/>
      <w:bCs/>
      <w:iCs/>
      <w:sz w:val="24"/>
      <w:szCs w:val="28"/>
      <w:lang w:val="en-US" w:eastAsia="zh-CN" w:bidi="ar-SA"/>
    </w:rPr>
  </w:style>
  <w:style w:type="character" w:customStyle="1" w:styleId="Char31">
    <w:name w:val="Char31"/>
    <w:rsid w:val="001D70F3"/>
    <w:rPr>
      <w:rFonts w:cs="Arial"/>
      <w:bCs/>
      <w:u w:val="thick"/>
      <w:lang w:val="en-US" w:eastAsia="en-US" w:bidi="ar-SA"/>
    </w:rPr>
  </w:style>
  <w:style w:type="paragraph" w:customStyle="1" w:styleId="Header11">
    <w:name w:val="Header11"/>
    <w:rsid w:val="001D70F3"/>
    <w:pPr>
      <w:framePr w:hSpace="187" w:vSpace="187" w:wrap="around" w:vAnchor="text" w:hAnchor="text" w:xAlign="center" w:y="1"/>
    </w:pPr>
    <w:rPr>
      <w:rFonts w:ascii="Georgia" w:eastAsia="Times New Roman" w:hAnsi="Georgia" w:cs="Times New Roman"/>
      <w:b/>
      <w:sz w:val="48"/>
      <w:u w:val="words"/>
    </w:rPr>
  </w:style>
  <w:style w:type="paragraph" w:customStyle="1" w:styleId="StyleHeading1Centered">
    <w:name w:val="Style Heading 1 + Centered"/>
    <w:basedOn w:val="Heading1"/>
    <w:rsid w:val="001D70F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1D70F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1D70F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1D70F3"/>
    <w:pPr>
      <w:spacing w:before="120"/>
    </w:pPr>
    <w:rPr>
      <w:rFonts w:eastAsia="Times New Roman"/>
    </w:rPr>
  </w:style>
  <w:style w:type="character" w:customStyle="1" w:styleId="underliningChar0">
    <w:name w:val="underlining Char"/>
    <w:rsid w:val="001D70F3"/>
    <w:rPr>
      <w:b/>
      <w:szCs w:val="24"/>
      <w:u w:val="single"/>
      <w:lang w:val="en-US" w:eastAsia="en-US" w:bidi="ar-SA"/>
    </w:rPr>
  </w:style>
  <w:style w:type="character" w:customStyle="1" w:styleId="notreadChar">
    <w:name w:val="not read Char"/>
    <w:rsid w:val="001D70F3"/>
    <w:rPr>
      <w:sz w:val="18"/>
      <w:szCs w:val="24"/>
      <w:lang w:val="en-US" w:eastAsia="en-US" w:bidi="ar-SA"/>
    </w:rPr>
  </w:style>
  <w:style w:type="paragraph" w:customStyle="1" w:styleId="StyleStrong10ptNotBold">
    <w:name w:val="Style Strong + 10 pt Not Bold"/>
    <w:basedOn w:val="Normal"/>
    <w:autoRedefine/>
    <w:rsid w:val="001D70F3"/>
    <w:pPr>
      <w:ind w:left="720" w:hanging="360"/>
    </w:pPr>
    <w:rPr>
      <w:rFonts w:eastAsia="Times New Roman"/>
      <w:sz w:val="26"/>
      <w:szCs w:val="26"/>
    </w:rPr>
  </w:style>
  <w:style w:type="paragraph" w:customStyle="1" w:styleId="times">
    <w:name w:val="times"/>
    <w:basedOn w:val="Normal"/>
    <w:uiPriority w:val="99"/>
    <w:qFormat/>
    <w:rsid w:val="001D70F3"/>
    <w:pPr>
      <w:spacing w:before="100" w:beforeAutospacing="1" w:after="100" w:afterAutospacing="1"/>
    </w:pPr>
    <w:rPr>
      <w:rFonts w:eastAsia="Times New Roman"/>
    </w:rPr>
  </w:style>
  <w:style w:type="character" w:customStyle="1" w:styleId="prbodytext1">
    <w:name w:val="pr_bodytext1"/>
    <w:rsid w:val="001D70F3"/>
    <w:rPr>
      <w:rFonts w:ascii="Arial" w:hAnsi="Arial" w:cs="Arial" w:hint="default"/>
      <w:sz w:val="20"/>
      <w:szCs w:val="20"/>
    </w:rPr>
  </w:style>
  <w:style w:type="character" w:customStyle="1" w:styleId="smallCharChar">
    <w:name w:val="small Char Char"/>
    <w:rsid w:val="001D70F3"/>
    <w:rPr>
      <w:rFonts w:ascii="Times New Roman" w:eastAsia="Times New Roman" w:hAnsi="Times New Roman" w:cs="Times New Roman"/>
      <w:sz w:val="12"/>
      <w:szCs w:val="16"/>
    </w:rPr>
  </w:style>
  <w:style w:type="character" w:customStyle="1" w:styleId="Undlerine">
    <w:name w:val="Undlerine"/>
    <w:qFormat/>
    <w:rsid w:val="001D70F3"/>
    <w:rPr>
      <w:rFonts w:ascii="Times New Roman" w:hAnsi="Times New Roman"/>
      <w:w w:val="110"/>
      <w:sz w:val="20"/>
      <w:szCs w:val="20"/>
      <w:u w:val="single"/>
      <w:bdr w:val="none" w:sz="0" w:space="0" w:color="auto"/>
      <w:lang w:bidi="he-IL"/>
    </w:rPr>
  </w:style>
  <w:style w:type="character" w:customStyle="1" w:styleId="Aunderline1">
    <w:name w:val="Aunderline"/>
    <w:uiPriority w:val="1"/>
    <w:qFormat/>
    <w:rsid w:val="001D70F3"/>
    <w:rPr>
      <w:rFonts w:ascii="Times New Roman" w:hAnsi="Times New Roman"/>
      <w:sz w:val="20"/>
      <w:u w:val="single"/>
    </w:rPr>
  </w:style>
  <w:style w:type="paragraph" w:customStyle="1" w:styleId="NormalUnderline0">
    <w:name w:val="Normal + Underline"/>
    <w:basedOn w:val="Normal"/>
    <w:link w:val="NormalUnderlineChar0"/>
    <w:qFormat/>
    <w:rsid w:val="001D70F3"/>
    <w:pPr>
      <w:ind w:left="720"/>
    </w:pPr>
    <w:rPr>
      <w:rFonts w:eastAsia="Times New Roman"/>
      <w:b/>
      <w:u w:val="single"/>
      <w:lang w:val="x-none" w:eastAsia="x-none"/>
    </w:rPr>
  </w:style>
  <w:style w:type="character" w:customStyle="1" w:styleId="NormalUnderlineChar0">
    <w:name w:val="Normal + Underline Char"/>
    <w:link w:val="NormalUnderline0"/>
    <w:rsid w:val="001D70F3"/>
    <w:rPr>
      <w:rFonts w:ascii="Calibri" w:eastAsia="Times New Roman" w:hAnsi="Calibri" w:cs="Calibri"/>
      <w:b/>
      <w:sz w:val="22"/>
      <w:u w:val="single"/>
      <w:lang w:val="x-none" w:eastAsia="x-none"/>
    </w:rPr>
  </w:style>
  <w:style w:type="character" w:customStyle="1" w:styleId="Boxes">
    <w:name w:val="Boxes"/>
    <w:qFormat/>
    <w:rsid w:val="001D70F3"/>
    <w:rPr>
      <w:rFonts w:ascii="Times New Roman" w:hAnsi="Times New Roman"/>
      <w:sz w:val="20"/>
      <w:u w:val="single"/>
      <w:bdr w:val="single" w:sz="4" w:space="0" w:color="auto"/>
    </w:rPr>
  </w:style>
  <w:style w:type="character" w:customStyle="1" w:styleId="tim">
    <w:name w:val="tim"/>
    <w:qFormat/>
    <w:rsid w:val="001D70F3"/>
    <w:rPr>
      <w:rFonts w:ascii="Times New Roman" w:hAnsi="Times New Roman"/>
      <w:sz w:val="20"/>
      <w:u w:val="single"/>
    </w:rPr>
  </w:style>
  <w:style w:type="character" w:customStyle="1" w:styleId="hl">
    <w:name w:val="hl"/>
    <w:basedOn w:val="DefaultParagraphFont"/>
    <w:rsid w:val="001D70F3"/>
  </w:style>
  <w:style w:type="character" w:customStyle="1" w:styleId="clock1">
    <w:name w:val="clock1"/>
    <w:rsid w:val="001D70F3"/>
    <w:rPr>
      <w:color w:val="B51B1B"/>
    </w:rPr>
  </w:style>
  <w:style w:type="character" w:customStyle="1" w:styleId="smallChar10">
    <w:name w:val="small Char1"/>
    <w:rsid w:val="001D70F3"/>
    <w:rPr>
      <w:sz w:val="12"/>
      <w:szCs w:val="16"/>
      <w:lang w:val="en-US" w:eastAsia="en-US" w:bidi="ar-SA"/>
    </w:rPr>
  </w:style>
  <w:style w:type="character" w:customStyle="1" w:styleId="SmallCardsCharChar">
    <w:name w:val="Small Cards Char Char"/>
    <w:rsid w:val="001D70F3"/>
    <w:rPr>
      <w:sz w:val="14"/>
      <w:szCs w:val="24"/>
      <w:lang w:val="en-US" w:eastAsia="en-US" w:bidi="ar-SA"/>
    </w:rPr>
  </w:style>
  <w:style w:type="paragraph" w:customStyle="1" w:styleId="NormalCards">
    <w:name w:val="Normal Cards"/>
    <w:basedOn w:val="Normal"/>
    <w:rsid w:val="001D70F3"/>
    <w:pPr>
      <w:ind w:left="288"/>
    </w:pPr>
    <w:rPr>
      <w:rFonts w:eastAsia="Times New Roman"/>
    </w:rPr>
  </w:style>
  <w:style w:type="character" w:customStyle="1" w:styleId="iniciales">
    <w:name w:val="iniciales"/>
    <w:basedOn w:val="DefaultParagraphFont"/>
    <w:rsid w:val="001D70F3"/>
  </w:style>
  <w:style w:type="character" w:customStyle="1" w:styleId="Style10ptBoldUnderline">
    <w:name w:val="Style 10 pt Bold Underline"/>
    <w:rsid w:val="001D70F3"/>
    <w:rPr>
      <w:b/>
      <w:bCs/>
      <w:sz w:val="20"/>
      <w:u w:val="single"/>
    </w:rPr>
  </w:style>
  <w:style w:type="paragraph" w:customStyle="1" w:styleId="outdent">
    <w:name w:val="outdent"/>
    <w:basedOn w:val="Normal"/>
    <w:rsid w:val="001D70F3"/>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1D70F3"/>
    <w:pPr>
      <w:spacing w:before="100" w:beforeAutospacing="1" w:after="100" w:afterAutospacing="1"/>
    </w:pPr>
    <w:rPr>
      <w:rFonts w:eastAsia="Times New Roman"/>
    </w:rPr>
  </w:style>
  <w:style w:type="paragraph" w:customStyle="1" w:styleId="separator">
    <w:name w:val="separator"/>
    <w:basedOn w:val="Normal"/>
    <w:rsid w:val="001D70F3"/>
    <w:pPr>
      <w:spacing w:before="100" w:beforeAutospacing="1" w:after="100" w:afterAutospacing="1"/>
    </w:pPr>
    <w:rPr>
      <w:rFonts w:eastAsia="Times New Roman"/>
    </w:rPr>
  </w:style>
  <w:style w:type="paragraph" w:customStyle="1" w:styleId="bulletfollow">
    <w:name w:val="bulletfollow"/>
    <w:basedOn w:val="Normal"/>
    <w:rsid w:val="001D70F3"/>
    <w:pPr>
      <w:spacing w:before="100" w:beforeAutospacing="1" w:after="100" w:afterAutospacing="1"/>
    </w:pPr>
    <w:rPr>
      <w:rFonts w:eastAsia="Times New Roman"/>
    </w:rPr>
  </w:style>
  <w:style w:type="paragraph" w:customStyle="1" w:styleId="bulleted">
    <w:name w:val="bulleted"/>
    <w:basedOn w:val="Normal"/>
    <w:rsid w:val="001D70F3"/>
    <w:pPr>
      <w:spacing w:before="100" w:beforeAutospacing="1" w:after="100" w:afterAutospacing="1"/>
    </w:pPr>
    <w:rPr>
      <w:rFonts w:eastAsia="Times New Roman"/>
    </w:rPr>
  </w:style>
  <w:style w:type="character" w:customStyle="1" w:styleId="spelle">
    <w:name w:val="spelle"/>
    <w:basedOn w:val="DefaultParagraphFont"/>
    <w:rsid w:val="001D70F3"/>
  </w:style>
  <w:style w:type="character" w:customStyle="1" w:styleId="grame">
    <w:name w:val="grame"/>
    <w:basedOn w:val="DefaultParagraphFont"/>
    <w:rsid w:val="001D70F3"/>
  </w:style>
  <w:style w:type="paragraph" w:customStyle="1" w:styleId="Strikethrough0">
    <w:name w:val="Strikethrough"/>
    <w:next w:val="Normal"/>
    <w:link w:val="StrikethroughChar"/>
    <w:qFormat/>
    <w:rsid w:val="001D70F3"/>
    <w:rPr>
      <w:rFonts w:ascii="Times New Roman" w:eastAsia="Times New Roman" w:hAnsi="Times New Roman" w:cs="Times New Roman"/>
      <w:strike/>
      <w:sz w:val="20"/>
      <w:szCs w:val="20"/>
    </w:rPr>
  </w:style>
  <w:style w:type="character" w:customStyle="1" w:styleId="StrikethroughChar">
    <w:name w:val="Strikethrough Char"/>
    <w:link w:val="Strikethrough0"/>
    <w:rsid w:val="001D70F3"/>
    <w:rPr>
      <w:rFonts w:ascii="Times New Roman" w:eastAsia="Times New Roman" w:hAnsi="Times New Roman" w:cs="Times New Roman"/>
      <w:strike/>
      <w:sz w:val="20"/>
      <w:szCs w:val="20"/>
    </w:rPr>
  </w:style>
  <w:style w:type="character" w:customStyle="1" w:styleId="UnderlineCardsCharChar">
    <w:name w:val="Underline Cards Char Char"/>
    <w:rsid w:val="001D70F3"/>
    <w:rPr>
      <w:rFonts w:eastAsia="SimSun"/>
      <w:szCs w:val="24"/>
      <w:u w:val="thick"/>
      <w:lang w:val="en-US" w:eastAsia="en-US" w:bidi="ar-SA"/>
    </w:rPr>
  </w:style>
  <w:style w:type="character" w:customStyle="1" w:styleId="head">
    <w:name w:val="head"/>
    <w:basedOn w:val="DefaultParagraphFont"/>
    <w:rsid w:val="001D70F3"/>
  </w:style>
  <w:style w:type="paragraph" w:customStyle="1" w:styleId="authorgroup">
    <w:name w:val="authorgroup"/>
    <w:basedOn w:val="Normal"/>
    <w:rsid w:val="001D70F3"/>
    <w:pPr>
      <w:spacing w:before="100" w:beforeAutospacing="1" w:after="100" w:afterAutospacing="1"/>
    </w:pPr>
    <w:rPr>
      <w:rFonts w:eastAsia="Calibri"/>
    </w:rPr>
  </w:style>
  <w:style w:type="paragraph" w:customStyle="1" w:styleId="affiliation1">
    <w:name w:val="affiliation1"/>
    <w:basedOn w:val="Normal"/>
    <w:rsid w:val="001D70F3"/>
    <w:pPr>
      <w:spacing w:before="100" w:beforeAutospacing="1" w:after="100" w:afterAutospacing="1"/>
    </w:pPr>
    <w:rPr>
      <w:rFonts w:eastAsia="Calibri"/>
    </w:rPr>
  </w:style>
  <w:style w:type="paragraph" w:customStyle="1" w:styleId="norm">
    <w:name w:val="norm"/>
    <w:basedOn w:val="Normal"/>
    <w:rsid w:val="001D70F3"/>
    <w:pPr>
      <w:spacing w:before="100" w:beforeAutospacing="1" w:after="100" w:afterAutospacing="1"/>
    </w:pPr>
    <w:rPr>
      <w:rFonts w:eastAsia="Calibri"/>
    </w:rPr>
  </w:style>
  <w:style w:type="character" w:customStyle="1" w:styleId="hidden">
    <w:name w:val="hidden"/>
    <w:basedOn w:val="DefaultParagraphFont"/>
    <w:rsid w:val="001D70F3"/>
  </w:style>
  <w:style w:type="character" w:customStyle="1" w:styleId="smallcapitals">
    <w:name w:val="smallcapitals"/>
    <w:basedOn w:val="DefaultParagraphFont"/>
    <w:rsid w:val="001D70F3"/>
  </w:style>
  <w:style w:type="character" w:customStyle="1" w:styleId="number0">
    <w:name w:val="number"/>
    <w:basedOn w:val="DefaultParagraphFont"/>
    <w:rsid w:val="001D70F3"/>
  </w:style>
  <w:style w:type="character" w:customStyle="1" w:styleId="swauthor">
    <w:name w:val="sw_author"/>
    <w:rsid w:val="001D70F3"/>
  </w:style>
  <w:style w:type="character" w:customStyle="1" w:styleId="articlebody1">
    <w:name w:val="articlebody1"/>
    <w:rsid w:val="001D70F3"/>
  </w:style>
  <w:style w:type="character" w:customStyle="1" w:styleId="small1">
    <w:name w:val="small1"/>
    <w:rsid w:val="001D70F3"/>
  </w:style>
  <w:style w:type="character" w:customStyle="1" w:styleId="ShrinkText">
    <w:name w:val="Shrink Text"/>
    <w:rsid w:val="001D70F3"/>
    <w:rPr>
      <w:sz w:val="16"/>
    </w:rPr>
  </w:style>
  <w:style w:type="paragraph" w:customStyle="1" w:styleId="AuthorDate1">
    <w:name w:val="Author/Date"/>
    <w:basedOn w:val="Normal"/>
    <w:link w:val="AuthorDateChar1"/>
    <w:qFormat/>
    <w:rsid w:val="001D70F3"/>
    <w:rPr>
      <w:rFonts w:eastAsia="Times New Roman"/>
      <w:b/>
      <w:u w:val="single"/>
    </w:rPr>
  </w:style>
  <w:style w:type="character" w:customStyle="1" w:styleId="AuthorDateChar1">
    <w:name w:val="Author/Date Char1"/>
    <w:link w:val="AuthorDate1"/>
    <w:rsid w:val="001D70F3"/>
    <w:rPr>
      <w:rFonts w:ascii="Calibri" w:eastAsia="Times New Roman" w:hAnsi="Calibri" w:cs="Calibri"/>
      <w:b/>
      <w:sz w:val="22"/>
      <w:u w:val="single"/>
    </w:rPr>
  </w:style>
  <w:style w:type="character" w:customStyle="1" w:styleId="Shortcite">
    <w:name w:val="Shortcite"/>
    <w:basedOn w:val="DefaultParagraphFont"/>
    <w:rsid w:val="001D70F3"/>
    <w:rPr>
      <w:rFonts w:ascii="Times New Roman" w:hAnsi="Times New Roman"/>
      <w:b/>
      <w:bCs/>
      <w:sz w:val="20"/>
    </w:rPr>
  </w:style>
  <w:style w:type="character" w:customStyle="1" w:styleId="Longcite">
    <w:name w:val="Longcite"/>
    <w:basedOn w:val="DefaultParagraphFont"/>
    <w:rsid w:val="001D70F3"/>
    <w:rPr>
      <w:sz w:val="16"/>
    </w:rPr>
  </w:style>
  <w:style w:type="paragraph" w:customStyle="1" w:styleId="analytic1">
    <w:name w:val="analytic"/>
    <w:basedOn w:val="Normal"/>
    <w:link w:val="analyticChar1"/>
    <w:uiPriority w:val="4"/>
    <w:qFormat/>
    <w:rsid w:val="001D70F3"/>
    <w:pPr>
      <w:spacing w:before="120"/>
    </w:pPr>
    <w:rPr>
      <w:rFonts w:ascii="Arial" w:hAnsi="Arial"/>
      <w:b/>
    </w:rPr>
  </w:style>
  <w:style w:type="character" w:customStyle="1" w:styleId="analyticChar1">
    <w:name w:val="analytic Char"/>
    <w:basedOn w:val="DefaultParagraphFont"/>
    <w:link w:val="analytic1"/>
    <w:uiPriority w:val="4"/>
    <w:rsid w:val="001D70F3"/>
    <w:rPr>
      <w:rFonts w:ascii="Arial" w:hAnsi="Arial" w:cs="Calibri"/>
      <w:b/>
      <w:sz w:val="22"/>
    </w:rPr>
  </w:style>
  <w:style w:type="character" w:customStyle="1" w:styleId="Normal30">
    <w:name w:val="Normal3"/>
    <w:basedOn w:val="DefaultParagraphFont"/>
    <w:rsid w:val="001D70F3"/>
  </w:style>
  <w:style w:type="paragraph" w:customStyle="1" w:styleId="PageNumber8">
    <w:name w:val="Page Number8"/>
    <w:basedOn w:val="Normal"/>
    <w:next w:val="Normal"/>
    <w:uiPriority w:val="99"/>
    <w:qFormat/>
    <w:rsid w:val="001D70F3"/>
    <w:rPr>
      <w:rFonts w:eastAsia="Times New Roman"/>
    </w:rPr>
  </w:style>
  <w:style w:type="paragraph" w:customStyle="1" w:styleId="Header2">
    <w:name w:val="Header2"/>
    <w:basedOn w:val="Heading1"/>
    <w:next w:val="Heading1"/>
    <w:link w:val="Header2Char"/>
    <w:qFormat/>
    <w:rsid w:val="001D70F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rsid w:val="001D70F3"/>
    <w:pPr>
      <w:keepNext/>
      <w:widowControl w:val="0"/>
      <w:suppressAutoHyphens/>
      <w:jc w:val="center"/>
    </w:pPr>
    <w:rPr>
      <w:rFonts w:eastAsia="Tahoma"/>
      <w:b/>
      <w:sz w:val="48"/>
      <w:szCs w:val="32"/>
      <w:u w:val="single"/>
    </w:rPr>
  </w:style>
  <w:style w:type="character" w:customStyle="1" w:styleId="NoterefInText">
    <w:name w:val="_NoterefInText"/>
    <w:uiPriority w:val="99"/>
    <w:rsid w:val="001D70F3"/>
    <w:rPr>
      <w:rFonts w:cs="New Baskerville"/>
      <w:color w:val="000000"/>
    </w:rPr>
  </w:style>
  <w:style w:type="character" w:customStyle="1" w:styleId="postauthor">
    <w:name w:val="postauthor"/>
    <w:basedOn w:val="DefaultParagraphFont"/>
    <w:rsid w:val="001D70F3"/>
  </w:style>
  <w:style w:type="paragraph" w:customStyle="1" w:styleId="notes-source-hasnotes">
    <w:name w:val="notes-source-hasnotes"/>
    <w:basedOn w:val="Normal"/>
    <w:uiPriority w:val="99"/>
    <w:qFormat/>
    <w:rsid w:val="001D70F3"/>
    <w:pPr>
      <w:spacing w:before="100" w:beforeAutospacing="1" w:after="100" w:afterAutospacing="1"/>
    </w:pPr>
    <w:rPr>
      <w:rFonts w:ascii="Times" w:hAnsi="Times"/>
      <w:szCs w:val="20"/>
    </w:rPr>
  </w:style>
  <w:style w:type="character" w:customStyle="1" w:styleId="span">
    <w:name w:val="span"/>
    <w:basedOn w:val="DefaultParagraphFont"/>
    <w:rsid w:val="001D70F3"/>
  </w:style>
  <w:style w:type="character" w:customStyle="1" w:styleId="maintitle">
    <w:name w:val="maintitle"/>
    <w:basedOn w:val="DefaultParagraphFont"/>
    <w:rsid w:val="001D70F3"/>
  </w:style>
  <w:style w:type="character" w:customStyle="1" w:styleId="thirdparty-logo">
    <w:name w:val="thirdparty-logo"/>
    <w:basedOn w:val="DefaultParagraphFont"/>
    <w:rsid w:val="001D70F3"/>
  </w:style>
  <w:style w:type="character" w:customStyle="1" w:styleId="updated">
    <w:name w:val="updated"/>
    <w:basedOn w:val="DefaultParagraphFont"/>
    <w:rsid w:val="001D70F3"/>
  </w:style>
  <w:style w:type="paragraph" w:customStyle="1" w:styleId="articlemeta">
    <w:name w:val="articlemeta"/>
    <w:basedOn w:val="Normal"/>
    <w:uiPriority w:val="99"/>
    <w:qFormat/>
    <w:rsid w:val="001D70F3"/>
    <w:pPr>
      <w:spacing w:before="100" w:beforeAutospacing="1" w:after="100" w:afterAutospacing="1"/>
    </w:pPr>
    <w:rPr>
      <w:rFonts w:ascii="Times" w:hAnsi="Times"/>
      <w:szCs w:val="20"/>
    </w:rPr>
  </w:style>
  <w:style w:type="character" w:customStyle="1" w:styleId="vcard">
    <w:name w:val="vcard"/>
    <w:basedOn w:val="DefaultParagraphFont"/>
    <w:rsid w:val="001D70F3"/>
  </w:style>
  <w:style w:type="character" w:customStyle="1" w:styleId="dateline">
    <w:name w:val="dateline"/>
    <w:basedOn w:val="DefaultParagraphFont"/>
    <w:rsid w:val="001D70F3"/>
  </w:style>
  <w:style w:type="character" w:customStyle="1" w:styleId="print-footnote">
    <w:name w:val="print-footnote"/>
    <w:basedOn w:val="DefaultParagraphFont"/>
    <w:rsid w:val="001D70F3"/>
  </w:style>
  <w:style w:type="character" w:customStyle="1" w:styleId="datestring">
    <w:name w:val="datestring"/>
    <w:basedOn w:val="DefaultParagraphFont"/>
    <w:rsid w:val="001D70F3"/>
  </w:style>
  <w:style w:type="paragraph" w:customStyle="1" w:styleId="left">
    <w:name w:val="left"/>
    <w:basedOn w:val="Normal"/>
    <w:uiPriority w:val="99"/>
    <w:qFormat/>
    <w:rsid w:val="001D70F3"/>
    <w:pPr>
      <w:spacing w:before="100" w:beforeAutospacing="1" w:after="100" w:afterAutospacing="1"/>
    </w:pPr>
    <w:rPr>
      <w:rFonts w:ascii="Times" w:hAnsi="Times"/>
      <w:szCs w:val="20"/>
    </w:rPr>
  </w:style>
  <w:style w:type="paragraph" w:customStyle="1" w:styleId="right">
    <w:name w:val="right"/>
    <w:basedOn w:val="Normal"/>
    <w:uiPriority w:val="99"/>
    <w:qFormat/>
    <w:rsid w:val="001D70F3"/>
    <w:pPr>
      <w:spacing w:before="100" w:beforeAutospacing="1" w:after="100" w:afterAutospacing="1"/>
    </w:pPr>
    <w:rPr>
      <w:rFonts w:ascii="Times" w:hAnsi="Times"/>
      <w:szCs w:val="20"/>
    </w:rPr>
  </w:style>
  <w:style w:type="character" w:customStyle="1" w:styleId="gptad">
    <w:name w:val="gptad"/>
    <w:basedOn w:val="DefaultParagraphFont"/>
    <w:rsid w:val="001D70F3"/>
  </w:style>
  <w:style w:type="paragraph" w:customStyle="1" w:styleId="creditpostedmodified">
    <w:name w:val="credit_posted_modified"/>
    <w:basedOn w:val="Normal"/>
    <w:uiPriority w:val="99"/>
    <w:qFormat/>
    <w:rsid w:val="001D70F3"/>
    <w:pPr>
      <w:spacing w:before="100" w:beforeAutospacing="1" w:after="100" w:afterAutospacing="1"/>
    </w:pPr>
    <w:rPr>
      <w:rFonts w:ascii="Times" w:hAnsi="Times"/>
      <w:szCs w:val="20"/>
    </w:rPr>
  </w:style>
  <w:style w:type="character" w:customStyle="1" w:styleId="creditline">
    <w:name w:val="creditline"/>
    <w:basedOn w:val="DefaultParagraphFont"/>
    <w:rsid w:val="001D70F3"/>
  </w:style>
  <w:style w:type="character" w:customStyle="1" w:styleId="grd">
    <w:name w:val="grd"/>
    <w:basedOn w:val="DefaultParagraphFont"/>
    <w:rsid w:val="001D70F3"/>
  </w:style>
  <w:style w:type="paragraph" w:customStyle="1" w:styleId="hs-text-container">
    <w:name w:val="hs-text-container"/>
    <w:basedOn w:val="Normal"/>
    <w:uiPriority w:val="99"/>
    <w:qFormat/>
    <w:rsid w:val="001D70F3"/>
    <w:pPr>
      <w:spacing w:before="100" w:beforeAutospacing="1" w:after="100" w:afterAutospacing="1"/>
    </w:pPr>
    <w:rPr>
      <w:rFonts w:ascii="Times" w:hAnsi="Times"/>
      <w:szCs w:val="20"/>
    </w:rPr>
  </w:style>
  <w:style w:type="character" w:customStyle="1" w:styleId="created">
    <w:name w:val="created"/>
    <w:basedOn w:val="DefaultParagraphFont"/>
    <w:rsid w:val="001D70F3"/>
  </w:style>
  <w:style w:type="character" w:customStyle="1" w:styleId="changed">
    <w:name w:val="changed"/>
    <w:basedOn w:val="DefaultParagraphFont"/>
    <w:rsid w:val="001D70F3"/>
  </w:style>
  <w:style w:type="character" w:customStyle="1" w:styleId="article-author-name">
    <w:name w:val="article-author-name"/>
    <w:basedOn w:val="DefaultParagraphFont"/>
    <w:rsid w:val="001D70F3"/>
  </w:style>
  <w:style w:type="character" w:customStyle="1" w:styleId="bioexcerpt">
    <w:name w:val="bio_excerpt"/>
    <w:basedOn w:val="DefaultParagraphFont"/>
    <w:rsid w:val="001D70F3"/>
  </w:style>
  <w:style w:type="character" w:customStyle="1" w:styleId="commentcount">
    <w:name w:val="comment_count"/>
    <w:basedOn w:val="DefaultParagraphFont"/>
    <w:rsid w:val="001D70F3"/>
  </w:style>
  <w:style w:type="character" w:customStyle="1" w:styleId="searchtermshighlighted">
    <w:name w:val="searchtermshighlighted"/>
    <w:basedOn w:val="DefaultParagraphFont"/>
    <w:rsid w:val="001D70F3"/>
  </w:style>
  <w:style w:type="character" w:customStyle="1" w:styleId="contributornametrigger">
    <w:name w:val="contributornametrigger"/>
    <w:basedOn w:val="DefaultParagraphFont"/>
    <w:rsid w:val="001D70F3"/>
  </w:style>
  <w:style w:type="character" w:customStyle="1" w:styleId="bylinepipe">
    <w:name w:val="bylinepipe"/>
    <w:basedOn w:val="DefaultParagraphFont"/>
    <w:rsid w:val="001D70F3"/>
  </w:style>
  <w:style w:type="character" w:customStyle="1" w:styleId="lucenesearchresulturlb">
    <w:name w:val="lucene_search_result_url_b"/>
    <w:basedOn w:val="DefaultParagraphFont"/>
    <w:rsid w:val="001D70F3"/>
  </w:style>
  <w:style w:type="character" w:customStyle="1" w:styleId="faculty-title">
    <w:name w:val="faculty-title"/>
    <w:basedOn w:val="DefaultParagraphFont"/>
    <w:rsid w:val="001D70F3"/>
  </w:style>
  <w:style w:type="character" w:customStyle="1" w:styleId="count">
    <w:name w:val="count"/>
    <w:basedOn w:val="DefaultParagraphFont"/>
    <w:rsid w:val="001D70F3"/>
  </w:style>
  <w:style w:type="character" w:customStyle="1" w:styleId="volume">
    <w:name w:val="volume"/>
    <w:basedOn w:val="DefaultParagraphFont"/>
    <w:rsid w:val="001D70F3"/>
  </w:style>
  <w:style w:type="character" w:customStyle="1" w:styleId="issue">
    <w:name w:val="issue"/>
    <w:basedOn w:val="DefaultParagraphFont"/>
    <w:rsid w:val="001D70F3"/>
  </w:style>
  <w:style w:type="character" w:customStyle="1" w:styleId="pages">
    <w:name w:val="pages"/>
    <w:basedOn w:val="DefaultParagraphFont"/>
    <w:rsid w:val="001D70F3"/>
  </w:style>
  <w:style w:type="character" w:customStyle="1" w:styleId="person">
    <w:name w:val="person"/>
    <w:basedOn w:val="DefaultParagraphFont"/>
    <w:rsid w:val="001D70F3"/>
  </w:style>
  <w:style w:type="character" w:customStyle="1" w:styleId="corresponding">
    <w:name w:val="corresponding"/>
    <w:basedOn w:val="DefaultParagraphFont"/>
    <w:rsid w:val="001D70F3"/>
  </w:style>
  <w:style w:type="paragraph" w:customStyle="1" w:styleId="entry-meta">
    <w:name w:val="entry-meta"/>
    <w:basedOn w:val="Normal"/>
    <w:uiPriority w:val="99"/>
    <w:qFormat/>
    <w:rsid w:val="001D70F3"/>
    <w:pPr>
      <w:spacing w:before="100" w:beforeAutospacing="1" w:after="100" w:afterAutospacing="1"/>
    </w:pPr>
    <w:rPr>
      <w:rFonts w:ascii="Times" w:hAnsi="Times"/>
      <w:szCs w:val="20"/>
    </w:rPr>
  </w:style>
  <w:style w:type="character" w:customStyle="1" w:styleId="post-time">
    <w:name w:val="post-time"/>
    <w:basedOn w:val="DefaultParagraphFont"/>
    <w:rsid w:val="001D70F3"/>
  </w:style>
  <w:style w:type="character" w:customStyle="1" w:styleId="post-category">
    <w:name w:val="post-category"/>
    <w:basedOn w:val="DefaultParagraphFont"/>
    <w:rsid w:val="001D70F3"/>
  </w:style>
  <w:style w:type="character" w:customStyle="1" w:styleId="post-author">
    <w:name w:val="post-author"/>
    <w:basedOn w:val="DefaultParagraphFont"/>
    <w:rsid w:val="001D70F3"/>
  </w:style>
  <w:style w:type="character" w:customStyle="1" w:styleId="A10">
    <w:name w:val="A10"/>
    <w:uiPriority w:val="99"/>
    <w:rsid w:val="001D70F3"/>
    <w:rPr>
      <w:rFonts w:cs="Trebuchet MS"/>
      <w:color w:val="000000"/>
      <w:sz w:val="11"/>
      <w:szCs w:val="11"/>
    </w:rPr>
  </w:style>
  <w:style w:type="paragraph" w:customStyle="1" w:styleId="Pa10">
    <w:name w:val="Pa10"/>
    <w:basedOn w:val="Default"/>
    <w:next w:val="Default"/>
    <w:uiPriority w:val="99"/>
    <w:qFormat/>
    <w:rsid w:val="001D70F3"/>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qFormat/>
    <w:rsid w:val="001D70F3"/>
    <w:pPr>
      <w:spacing w:before="100" w:beforeAutospacing="1" w:after="100" w:afterAutospacing="1"/>
    </w:pPr>
    <w:rPr>
      <w:rFonts w:ascii="Times" w:hAnsi="Times"/>
      <w:szCs w:val="20"/>
    </w:rPr>
  </w:style>
  <w:style w:type="character" w:customStyle="1" w:styleId="posted-and-updated">
    <w:name w:val="posted-and-updated"/>
    <w:basedOn w:val="DefaultParagraphFont"/>
    <w:rsid w:val="001D70F3"/>
  </w:style>
  <w:style w:type="paragraph" w:customStyle="1" w:styleId="aff">
    <w:name w:val="aff"/>
    <w:basedOn w:val="Normal"/>
    <w:uiPriority w:val="99"/>
    <w:qFormat/>
    <w:rsid w:val="001D70F3"/>
    <w:pPr>
      <w:spacing w:before="100" w:beforeAutospacing="1" w:after="100" w:afterAutospacing="1"/>
    </w:pPr>
    <w:rPr>
      <w:rFonts w:ascii="Times" w:hAnsi="Times"/>
      <w:szCs w:val="20"/>
    </w:rPr>
  </w:style>
  <w:style w:type="character" w:customStyle="1" w:styleId="label">
    <w:name w:val="label"/>
    <w:basedOn w:val="DefaultParagraphFont"/>
    <w:rsid w:val="001D70F3"/>
  </w:style>
  <w:style w:type="character" w:customStyle="1" w:styleId="entry-author">
    <w:name w:val="entry-author"/>
    <w:basedOn w:val="DefaultParagraphFont"/>
    <w:rsid w:val="001D70F3"/>
  </w:style>
  <w:style w:type="character" w:customStyle="1" w:styleId="entry-author-name">
    <w:name w:val="entry-author-name"/>
    <w:basedOn w:val="DefaultParagraphFont"/>
    <w:rsid w:val="001D70F3"/>
  </w:style>
  <w:style w:type="character" w:customStyle="1" w:styleId="contrib-degrees">
    <w:name w:val="contrib-degrees"/>
    <w:basedOn w:val="DefaultParagraphFont"/>
    <w:rsid w:val="001D70F3"/>
  </w:style>
  <w:style w:type="character" w:customStyle="1" w:styleId="contrib-on-behalf-of">
    <w:name w:val="contrib-on-behalf-of"/>
    <w:basedOn w:val="DefaultParagraphFont"/>
    <w:rsid w:val="001D70F3"/>
  </w:style>
  <w:style w:type="character" w:customStyle="1" w:styleId="pubtime">
    <w:name w:val="pubtime"/>
    <w:basedOn w:val="DefaultParagraphFont"/>
    <w:rsid w:val="001D70F3"/>
  </w:style>
  <w:style w:type="character" w:customStyle="1" w:styleId="fbcommentscount">
    <w:name w:val="fb_comments_count"/>
    <w:basedOn w:val="DefaultParagraphFont"/>
    <w:rsid w:val="001D70F3"/>
  </w:style>
  <w:style w:type="character" w:customStyle="1" w:styleId="stsharethiscustom">
    <w:name w:val="st_sharethis_custom"/>
    <w:basedOn w:val="DefaultParagraphFont"/>
    <w:rsid w:val="001D70F3"/>
  </w:style>
  <w:style w:type="paragraph" w:customStyle="1" w:styleId="permalinkable">
    <w:name w:val="permalinkable"/>
    <w:basedOn w:val="Normal"/>
    <w:uiPriority w:val="99"/>
    <w:qFormat/>
    <w:rsid w:val="001D70F3"/>
    <w:pPr>
      <w:spacing w:before="100" w:beforeAutospacing="1" w:after="100" w:afterAutospacing="1"/>
    </w:pPr>
    <w:rPr>
      <w:rFonts w:ascii="Times" w:hAnsi="Times"/>
      <w:szCs w:val="20"/>
    </w:rPr>
  </w:style>
  <w:style w:type="character" w:customStyle="1" w:styleId="post-date">
    <w:name w:val="post-date"/>
    <w:basedOn w:val="DefaultParagraphFont"/>
    <w:rsid w:val="001D70F3"/>
  </w:style>
  <w:style w:type="character" w:customStyle="1" w:styleId="link-external">
    <w:name w:val="link-external"/>
    <w:basedOn w:val="DefaultParagraphFont"/>
    <w:rsid w:val="001D70F3"/>
  </w:style>
  <w:style w:type="character" w:customStyle="1" w:styleId="articleauthor0">
    <w:name w:val="article_author"/>
    <w:basedOn w:val="DefaultParagraphFont"/>
    <w:rsid w:val="001D70F3"/>
  </w:style>
  <w:style w:type="character" w:customStyle="1" w:styleId="articleissue">
    <w:name w:val="article_issue"/>
    <w:basedOn w:val="DefaultParagraphFont"/>
    <w:rsid w:val="001D70F3"/>
  </w:style>
  <w:style w:type="character" w:customStyle="1" w:styleId="a-size-large">
    <w:name w:val="a-size-large"/>
    <w:basedOn w:val="DefaultParagraphFont"/>
    <w:rsid w:val="001D70F3"/>
  </w:style>
  <w:style w:type="character" w:customStyle="1" w:styleId="a-size-medium">
    <w:name w:val="a-size-medium"/>
    <w:basedOn w:val="DefaultParagraphFont"/>
    <w:rsid w:val="001D70F3"/>
  </w:style>
  <w:style w:type="character" w:customStyle="1" w:styleId="contribution">
    <w:name w:val="contribution"/>
    <w:basedOn w:val="DefaultParagraphFont"/>
    <w:rsid w:val="001D70F3"/>
  </w:style>
  <w:style w:type="character" w:customStyle="1" w:styleId="a-color-secondary">
    <w:name w:val="a-color-secondary"/>
    <w:basedOn w:val="DefaultParagraphFont"/>
    <w:rsid w:val="001D70F3"/>
  </w:style>
  <w:style w:type="paragraph" w:customStyle="1" w:styleId="sbyline">
    <w:name w:val="sbyline"/>
    <w:basedOn w:val="Normal"/>
    <w:uiPriority w:val="99"/>
    <w:qFormat/>
    <w:rsid w:val="001D70F3"/>
    <w:pPr>
      <w:spacing w:before="100" w:beforeAutospacing="1" w:after="100" w:afterAutospacing="1"/>
    </w:pPr>
    <w:rPr>
      <w:rFonts w:ascii="Times" w:hAnsi="Times"/>
      <w:szCs w:val="20"/>
    </w:rPr>
  </w:style>
  <w:style w:type="character" w:customStyle="1" w:styleId="ui-author">
    <w:name w:val="ui-author"/>
    <w:basedOn w:val="DefaultParagraphFont"/>
    <w:rsid w:val="001D70F3"/>
  </w:style>
  <w:style w:type="character" w:customStyle="1" w:styleId="ui-staffline">
    <w:name w:val="ui-staffline"/>
    <w:basedOn w:val="DefaultParagraphFont"/>
    <w:rsid w:val="001D70F3"/>
  </w:style>
  <w:style w:type="paragraph" w:customStyle="1" w:styleId="promotion-tag-p">
    <w:name w:val="promotion-tag-p"/>
    <w:basedOn w:val="Normal"/>
    <w:uiPriority w:val="99"/>
    <w:qFormat/>
    <w:rsid w:val="001D70F3"/>
    <w:pPr>
      <w:spacing w:before="100" w:beforeAutospacing="1" w:after="100" w:afterAutospacing="1"/>
    </w:pPr>
    <w:rPr>
      <w:rFonts w:ascii="Times" w:hAnsi="Times"/>
      <w:szCs w:val="20"/>
    </w:rPr>
  </w:style>
  <w:style w:type="paragraph" w:customStyle="1" w:styleId="heading">
    <w:name w:val="heading"/>
    <w:basedOn w:val="Normal"/>
    <w:uiPriority w:val="99"/>
    <w:qFormat/>
    <w:rsid w:val="001D70F3"/>
    <w:pPr>
      <w:spacing w:before="100" w:beforeAutospacing="1" w:after="100" w:afterAutospacing="1"/>
    </w:pPr>
    <w:rPr>
      <w:rFonts w:ascii="Times" w:hAnsi="Times"/>
      <w:szCs w:val="20"/>
    </w:rPr>
  </w:style>
  <w:style w:type="character" w:customStyle="1" w:styleId="value">
    <w:name w:val="value"/>
    <w:basedOn w:val="DefaultParagraphFont"/>
    <w:rsid w:val="001D70F3"/>
  </w:style>
  <w:style w:type="character" w:customStyle="1" w:styleId="specialissuelabel">
    <w:name w:val="specialissuelabel"/>
    <w:basedOn w:val="DefaultParagraphFont"/>
    <w:rsid w:val="001D70F3"/>
  </w:style>
  <w:style w:type="character" w:customStyle="1" w:styleId="referencediv">
    <w:name w:val="referencediv"/>
    <w:basedOn w:val="DefaultParagraphFont"/>
    <w:rsid w:val="001D70F3"/>
  </w:style>
  <w:style w:type="character" w:customStyle="1" w:styleId="wp-smiley">
    <w:name w:val="wp-smiley"/>
    <w:basedOn w:val="DefaultParagraphFont"/>
    <w:rsid w:val="001D70F3"/>
  </w:style>
  <w:style w:type="character" w:customStyle="1" w:styleId="artjournal">
    <w:name w:val="art_journal"/>
    <w:basedOn w:val="DefaultParagraphFont"/>
    <w:rsid w:val="001D70F3"/>
  </w:style>
  <w:style w:type="character" w:customStyle="1" w:styleId="artdatevolumeissuepart">
    <w:name w:val="art_datevolumeissuepart"/>
    <w:basedOn w:val="DefaultParagraphFont"/>
    <w:rsid w:val="001D70F3"/>
  </w:style>
  <w:style w:type="character" w:customStyle="1" w:styleId="artpages">
    <w:name w:val="art_pages"/>
    <w:basedOn w:val="DefaultParagraphFont"/>
    <w:rsid w:val="001D70F3"/>
  </w:style>
  <w:style w:type="paragraph" w:customStyle="1" w:styleId="lede">
    <w:name w:val="lede"/>
    <w:basedOn w:val="Normal"/>
    <w:qFormat/>
    <w:rsid w:val="001D70F3"/>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1D70F3"/>
  </w:style>
  <w:style w:type="character" w:customStyle="1" w:styleId="degree">
    <w:name w:val="degree"/>
    <w:basedOn w:val="DefaultParagraphFont"/>
    <w:rsid w:val="001D70F3"/>
  </w:style>
  <w:style w:type="character" w:customStyle="1" w:styleId="major">
    <w:name w:val="major"/>
    <w:basedOn w:val="DefaultParagraphFont"/>
    <w:rsid w:val="001D70F3"/>
  </w:style>
  <w:style w:type="character" w:customStyle="1" w:styleId="authors">
    <w:name w:val="authors"/>
    <w:basedOn w:val="DefaultParagraphFont"/>
    <w:rsid w:val="001D70F3"/>
  </w:style>
  <w:style w:type="character" w:customStyle="1" w:styleId="views">
    <w:name w:val="views"/>
    <w:basedOn w:val="DefaultParagraphFont"/>
    <w:rsid w:val="001D70F3"/>
  </w:style>
  <w:style w:type="character" w:customStyle="1" w:styleId="stmainservices">
    <w:name w:val="stmainservices"/>
    <w:basedOn w:val="DefaultParagraphFont"/>
    <w:rsid w:val="001D70F3"/>
  </w:style>
  <w:style w:type="character" w:customStyle="1" w:styleId="stbubblehcount">
    <w:name w:val="stbubble_hcount"/>
    <w:basedOn w:val="DefaultParagraphFont"/>
    <w:rsid w:val="001D70F3"/>
  </w:style>
  <w:style w:type="paragraph" w:customStyle="1" w:styleId="Document">
    <w:name w:val="_Document"/>
    <w:basedOn w:val="Default"/>
    <w:next w:val="Default"/>
    <w:uiPriority w:val="99"/>
    <w:qFormat/>
    <w:rsid w:val="001D70F3"/>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1D70F3"/>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1D70F3"/>
    <w:pPr>
      <w:widowControl w:val="0"/>
    </w:pPr>
    <w:rPr>
      <w:rFonts w:ascii="New Baskerville" w:eastAsiaTheme="minorEastAsia" w:hAnsi="New Baskerville"/>
      <w:color w:val="auto"/>
    </w:rPr>
  </w:style>
  <w:style w:type="paragraph" w:customStyle="1" w:styleId="collapsed-hide">
    <w:name w:val="collapsed-hide"/>
    <w:basedOn w:val="Normal"/>
    <w:uiPriority w:val="99"/>
    <w:qFormat/>
    <w:rsid w:val="001D70F3"/>
    <w:pPr>
      <w:spacing w:before="100" w:beforeAutospacing="1" w:after="100" w:afterAutospacing="1"/>
    </w:pPr>
    <w:rPr>
      <w:rFonts w:ascii="Times" w:hAnsi="Times"/>
      <w:szCs w:val="20"/>
    </w:rPr>
  </w:style>
  <w:style w:type="paragraph" w:customStyle="1" w:styleId="wp-caption-text">
    <w:name w:val="wp-caption-text"/>
    <w:basedOn w:val="Normal"/>
    <w:uiPriority w:val="99"/>
    <w:qFormat/>
    <w:rsid w:val="001D70F3"/>
    <w:pPr>
      <w:spacing w:before="100" w:beforeAutospacing="1" w:after="100" w:afterAutospacing="1"/>
    </w:pPr>
    <w:rPr>
      <w:rFonts w:ascii="Times" w:hAnsi="Times"/>
      <w:szCs w:val="20"/>
    </w:rPr>
  </w:style>
  <w:style w:type="paragraph" w:customStyle="1" w:styleId="Pa7">
    <w:name w:val="Pa7"/>
    <w:basedOn w:val="Default"/>
    <w:next w:val="Default"/>
    <w:uiPriority w:val="99"/>
    <w:qFormat/>
    <w:rsid w:val="001D70F3"/>
    <w:pPr>
      <w:widowControl w:val="0"/>
      <w:spacing w:line="211" w:lineRule="atLeast"/>
    </w:pPr>
    <w:rPr>
      <w:rFonts w:ascii="Mokka" w:eastAsiaTheme="minorEastAsia" w:hAnsi="Mokka"/>
      <w:color w:val="auto"/>
    </w:rPr>
  </w:style>
  <w:style w:type="paragraph" w:customStyle="1" w:styleId="odd">
    <w:name w:val="odd"/>
    <w:basedOn w:val="Normal"/>
    <w:uiPriority w:val="99"/>
    <w:qFormat/>
    <w:rsid w:val="001D70F3"/>
    <w:pPr>
      <w:spacing w:before="100" w:beforeAutospacing="1" w:after="100" w:afterAutospacing="1"/>
    </w:pPr>
    <w:rPr>
      <w:rFonts w:ascii="Times" w:hAnsi="Times"/>
      <w:szCs w:val="20"/>
    </w:rPr>
  </w:style>
  <w:style w:type="character" w:customStyle="1" w:styleId="article-author">
    <w:name w:val="article-author"/>
    <w:basedOn w:val="DefaultParagraphFont"/>
    <w:rsid w:val="001D70F3"/>
  </w:style>
  <w:style w:type="character" w:customStyle="1" w:styleId="tolocaltime">
    <w:name w:val="tolocaltime"/>
    <w:basedOn w:val="DefaultParagraphFont"/>
    <w:rsid w:val="001D70F3"/>
  </w:style>
  <w:style w:type="character" w:customStyle="1" w:styleId="pb-byline">
    <w:name w:val="pb-byline"/>
    <w:basedOn w:val="DefaultParagraphFont"/>
    <w:rsid w:val="001D70F3"/>
  </w:style>
  <w:style w:type="character" w:customStyle="1" w:styleId="pb-timestamp">
    <w:name w:val="pb-timestamp"/>
    <w:basedOn w:val="DefaultParagraphFont"/>
    <w:rsid w:val="001D70F3"/>
  </w:style>
  <w:style w:type="character" w:customStyle="1" w:styleId="posted-on">
    <w:name w:val="posted-on"/>
    <w:basedOn w:val="DefaultParagraphFont"/>
    <w:rsid w:val="001D70F3"/>
  </w:style>
  <w:style w:type="character" w:customStyle="1" w:styleId="even">
    <w:name w:val="even"/>
    <w:basedOn w:val="DefaultParagraphFont"/>
    <w:rsid w:val="001D70F3"/>
  </w:style>
  <w:style w:type="paragraph" w:customStyle="1" w:styleId="volissue">
    <w:name w:val="volissue"/>
    <w:basedOn w:val="Normal"/>
    <w:uiPriority w:val="99"/>
    <w:qFormat/>
    <w:rsid w:val="001D70F3"/>
    <w:pPr>
      <w:spacing w:before="100" w:beforeAutospacing="1" w:after="100" w:afterAutospacing="1"/>
    </w:pPr>
    <w:rPr>
      <w:rFonts w:ascii="Times" w:hAnsi="Times"/>
      <w:szCs w:val="20"/>
    </w:rPr>
  </w:style>
  <w:style w:type="character" w:customStyle="1" w:styleId="cat-date-line4">
    <w:name w:val="cat-date-line4"/>
    <w:basedOn w:val="DefaultParagraphFont"/>
    <w:rsid w:val="001D70F3"/>
  </w:style>
  <w:style w:type="character" w:customStyle="1" w:styleId="articledate">
    <w:name w:val="articledate"/>
    <w:basedOn w:val="DefaultParagraphFont"/>
    <w:rsid w:val="001D70F3"/>
  </w:style>
  <w:style w:type="character" w:customStyle="1" w:styleId="post-byline">
    <w:name w:val="post-byline"/>
    <w:basedOn w:val="DefaultParagraphFont"/>
    <w:rsid w:val="001D70F3"/>
  </w:style>
  <w:style w:type="character" w:customStyle="1" w:styleId="tkrname">
    <w:name w:val="tkrname"/>
    <w:basedOn w:val="DefaultParagraphFont"/>
    <w:rsid w:val="001D70F3"/>
  </w:style>
  <w:style w:type="character" w:customStyle="1" w:styleId="tkrchange">
    <w:name w:val="tkrchange"/>
    <w:basedOn w:val="DefaultParagraphFont"/>
    <w:rsid w:val="001D70F3"/>
  </w:style>
  <w:style w:type="character" w:customStyle="1" w:styleId="metadate">
    <w:name w:val="meta_date"/>
    <w:basedOn w:val="DefaultParagraphFont"/>
    <w:rsid w:val="001D70F3"/>
  </w:style>
  <w:style w:type="character" w:customStyle="1" w:styleId="fa">
    <w:name w:val="fa"/>
    <w:basedOn w:val="DefaultParagraphFont"/>
    <w:rsid w:val="001D70F3"/>
  </w:style>
  <w:style w:type="character" w:customStyle="1" w:styleId="longname">
    <w:name w:val="longname"/>
    <w:basedOn w:val="DefaultParagraphFont"/>
    <w:rsid w:val="001D70F3"/>
  </w:style>
  <w:style w:type="character" w:customStyle="1" w:styleId="echocontainer">
    <w:name w:val="echo_container"/>
    <w:basedOn w:val="DefaultParagraphFont"/>
    <w:rsid w:val="001D70F3"/>
  </w:style>
  <w:style w:type="character" w:customStyle="1" w:styleId="comment-display">
    <w:name w:val="comment-display"/>
    <w:basedOn w:val="DefaultParagraphFont"/>
    <w:rsid w:val="001D70F3"/>
  </w:style>
  <w:style w:type="paragraph" w:customStyle="1" w:styleId="comment-count-label">
    <w:name w:val="comment-count-label"/>
    <w:basedOn w:val="Normal"/>
    <w:qFormat/>
    <w:rsid w:val="001D70F3"/>
    <w:pPr>
      <w:spacing w:before="100" w:beforeAutospacing="1" w:after="100" w:afterAutospacing="1"/>
    </w:pPr>
    <w:rPr>
      <w:rFonts w:ascii="Times" w:hAnsi="Times"/>
      <w:szCs w:val="20"/>
    </w:rPr>
  </w:style>
  <w:style w:type="character" w:customStyle="1" w:styleId="echo-counter">
    <w:name w:val="echo-counter"/>
    <w:basedOn w:val="DefaultParagraphFont"/>
    <w:rsid w:val="001D70F3"/>
  </w:style>
  <w:style w:type="character" w:customStyle="1" w:styleId="discussion-policy">
    <w:name w:val="discussion-policy"/>
    <w:basedOn w:val="DefaultParagraphFont"/>
    <w:rsid w:val="001D70F3"/>
  </w:style>
  <w:style w:type="character" w:customStyle="1" w:styleId="echo-apps-conversations-streamcaption">
    <w:name w:val="echo-apps-conversations-streamcaption"/>
    <w:basedOn w:val="DefaultParagraphFont"/>
    <w:rsid w:val="001D70F3"/>
  </w:style>
  <w:style w:type="character" w:customStyle="1" w:styleId="echo-streamserver-controls-stream-item-text">
    <w:name w:val="echo-streamserver-controls-stream-item-text"/>
    <w:basedOn w:val="DefaultParagraphFont"/>
    <w:rsid w:val="001D70F3"/>
  </w:style>
  <w:style w:type="character" w:customStyle="1" w:styleId="echo-streamserver-controls-facepile-more">
    <w:name w:val="echo-streamserver-controls-facepile-more"/>
    <w:basedOn w:val="DefaultParagraphFont"/>
    <w:rsid w:val="001D70F3"/>
  </w:style>
  <w:style w:type="character" w:customStyle="1" w:styleId="echo-primaryfont">
    <w:name w:val="echo-primaryfont"/>
    <w:basedOn w:val="DefaultParagraphFont"/>
    <w:rsid w:val="001D70F3"/>
  </w:style>
  <w:style w:type="character" w:customStyle="1" w:styleId="section">
    <w:name w:val="section"/>
    <w:basedOn w:val="DefaultParagraphFont"/>
    <w:rsid w:val="001D70F3"/>
  </w:style>
  <w:style w:type="character" w:customStyle="1" w:styleId="wpsr-txt-headline">
    <w:name w:val="wpsr-txt-headline"/>
    <w:basedOn w:val="DefaultParagraphFont"/>
    <w:rsid w:val="001D70F3"/>
  </w:style>
  <w:style w:type="character" w:customStyle="1" w:styleId="asset-metabar-author">
    <w:name w:val="asset-metabar-author"/>
    <w:basedOn w:val="DefaultParagraphFont"/>
    <w:rsid w:val="001D70F3"/>
  </w:style>
  <w:style w:type="character" w:customStyle="1" w:styleId="asset-metabar-time">
    <w:name w:val="asset-metabar-time"/>
    <w:basedOn w:val="DefaultParagraphFont"/>
    <w:rsid w:val="001D70F3"/>
  </w:style>
  <w:style w:type="character" w:customStyle="1" w:styleId="eza-dateline">
    <w:name w:val="eza-dateline"/>
    <w:basedOn w:val="DefaultParagraphFont"/>
    <w:rsid w:val="001D70F3"/>
  </w:style>
  <w:style w:type="character" w:customStyle="1" w:styleId="eza-authors">
    <w:name w:val="eza-authors"/>
    <w:basedOn w:val="DefaultParagraphFont"/>
    <w:rsid w:val="001D70F3"/>
  </w:style>
  <w:style w:type="character" w:customStyle="1" w:styleId="csmstaff">
    <w:name w:val="csm_staff"/>
    <w:basedOn w:val="DefaultParagraphFont"/>
    <w:rsid w:val="001D70F3"/>
  </w:style>
  <w:style w:type="character" w:customStyle="1" w:styleId="source">
    <w:name w:val="source"/>
    <w:basedOn w:val="DefaultParagraphFont"/>
    <w:rsid w:val="001D70F3"/>
  </w:style>
  <w:style w:type="paragraph" w:customStyle="1" w:styleId="mol-para-with-font">
    <w:name w:val="mol-para-with-font"/>
    <w:basedOn w:val="Normal"/>
    <w:qFormat/>
    <w:rsid w:val="001D70F3"/>
    <w:pPr>
      <w:spacing w:before="100" w:beforeAutospacing="1" w:after="100" w:afterAutospacing="1"/>
    </w:pPr>
    <w:rPr>
      <w:rFonts w:ascii="Times" w:hAnsi="Times"/>
      <w:szCs w:val="20"/>
    </w:rPr>
  </w:style>
  <w:style w:type="character" w:customStyle="1" w:styleId="article-timestamp">
    <w:name w:val="article-timestamp"/>
    <w:basedOn w:val="DefaultParagraphFont"/>
    <w:rsid w:val="001D70F3"/>
  </w:style>
  <w:style w:type="character" w:customStyle="1" w:styleId="byline-text">
    <w:name w:val="byline-text"/>
    <w:basedOn w:val="DefaultParagraphFont"/>
    <w:rsid w:val="001D70F3"/>
  </w:style>
  <w:style w:type="character" w:customStyle="1" w:styleId="itemauthor">
    <w:name w:val="itemauthor"/>
    <w:basedOn w:val="DefaultParagraphFont"/>
    <w:rsid w:val="001D70F3"/>
  </w:style>
  <w:style w:type="character" w:customStyle="1" w:styleId="itemdatecreated">
    <w:name w:val="itemdatecreated"/>
    <w:basedOn w:val="DefaultParagraphFont"/>
    <w:rsid w:val="001D70F3"/>
  </w:style>
  <w:style w:type="character" w:customStyle="1" w:styleId="slug-metadata-note">
    <w:name w:val="slug-metadata-note"/>
    <w:basedOn w:val="DefaultParagraphFont"/>
    <w:rsid w:val="001D70F3"/>
  </w:style>
  <w:style w:type="character" w:customStyle="1" w:styleId="drop-capped">
    <w:name w:val="drop-capped"/>
    <w:basedOn w:val="DefaultParagraphFont"/>
    <w:rsid w:val="001D70F3"/>
  </w:style>
  <w:style w:type="character" w:customStyle="1" w:styleId="published">
    <w:name w:val="published"/>
    <w:basedOn w:val="DefaultParagraphFont"/>
    <w:rsid w:val="001D70F3"/>
  </w:style>
  <w:style w:type="paragraph" w:customStyle="1" w:styleId="articleopinion-standfirst">
    <w:name w:val="articleopinion-standfirst"/>
    <w:basedOn w:val="Normal"/>
    <w:qFormat/>
    <w:rsid w:val="001D70F3"/>
    <w:pPr>
      <w:spacing w:before="100" w:beforeAutospacing="1" w:after="100" w:afterAutospacing="1"/>
    </w:pPr>
    <w:rPr>
      <w:rFonts w:ascii="Times" w:hAnsi="Times"/>
      <w:szCs w:val="20"/>
    </w:rPr>
  </w:style>
  <w:style w:type="paragraph" w:customStyle="1" w:styleId="snippet">
    <w:name w:val="snippet"/>
    <w:basedOn w:val="Normal"/>
    <w:qFormat/>
    <w:rsid w:val="001D70F3"/>
    <w:pPr>
      <w:spacing w:before="100" w:beforeAutospacing="1" w:after="100" w:afterAutospacing="1"/>
    </w:pPr>
    <w:rPr>
      <w:rFonts w:ascii="Times" w:hAnsi="Times"/>
      <w:szCs w:val="20"/>
    </w:rPr>
  </w:style>
  <w:style w:type="character" w:customStyle="1" w:styleId="thetitle">
    <w:name w:val="the_title"/>
    <w:basedOn w:val="DefaultParagraphFont"/>
    <w:rsid w:val="001D70F3"/>
  </w:style>
  <w:style w:type="character" w:customStyle="1" w:styleId="view-count">
    <w:name w:val="view-count"/>
    <w:basedOn w:val="DefaultParagraphFont"/>
    <w:rsid w:val="001D70F3"/>
  </w:style>
  <w:style w:type="character" w:customStyle="1" w:styleId="rupee">
    <w:name w:val="rupee"/>
    <w:basedOn w:val="DefaultParagraphFont"/>
    <w:rsid w:val="001D70F3"/>
  </w:style>
  <w:style w:type="character" w:customStyle="1" w:styleId="grey1">
    <w:name w:val="grey1"/>
    <w:basedOn w:val="DefaultParagraphFont"/>
    <w:rsid w:val="001D70F3"/>
  </w:style>
  <w:style w:type="paragraph" w:customStyle="1" w:styleId="Pa13">
    <w:name w:val="Pa13"/>
    <w:basedOn w:val="Default"/>
    <w:next w:val="Default"/>
    <w:uiPriority w:val="99"/>
    <w:qFormat/>
    <w:rsid w:val="001D70F3"/>
    <w:pPr>
      <w:widowControl w:val="0"/>
      <w:spacing w:line="201" w:lineRule="atLeast"/>
    </w:pPr>
    <w:rPr>
      <w:rFonts w:eastAsiaTheme="minorEastAsia"/>
      <w:color w:val="auto"/>
    </w:rPr>
  </w:style>
  <w:style w:type="paragraph" w:customStyle="1" w:styleId="Pa14">
    <w:name w:val="Pa14"/>
    <w:basedOn w:val="Default"/>
    <w:next w:val="Default"/>
    <w:uiPriority w:val="99"/>
    <w:qFormat/>
    <w:rsid w:val="001D70F3"/>
    <w:pPr>
      <w:widowControl w:val="0"/>
      <w:spacing w:line="241" w:lineRule="atLeast"/>
    </w:pPr>
    <w:rPr>
      <w:rFonts w:eastAsiaTheme="minorEastAsia"/>
      <w:color w:val="auto"/>
    </w:rPr>
  </w:style>
  <w:style w:type="paragraph" w:customStyle="1" w:styleId="Pa9">
    <w:name w:val="Pa9"/>
    <w:basedOn w:val="Default"/>
    <w:next w:val="Default"/>
    <w:uiPriority w:val="99"/>
    <w:qFormat/>
    <w:rsid w:val="001D70F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D70F3"/>
  </w:style>
  <w:style w:type="character" w:customStyle="1" w:styleId="reporttitle">
    <w:name w:val="report_title"/>
    <w:basedOn w:val="DefaultParagraphFont"/>
    <w:rsid w:val="001D70F3"/>
  </w:style>
  <w:style w:type="character" w:customStyle="1" w:styleId="documenttype-longreleases">
    <w:name w:val="document_type_-_long_releases"/>
    <w:basedOn w:val="DefaultParagraphFont"/>
    <w:rsid w:val="001D70F3"/>
  </w:style>
  <w:style w:type="character" w:customStyle="1" w:styleId="alt-date">
    <w:name w:val="alt-date"/>
    <w:basedOn w:val="DefaultParagraphFont"/>
    <w:rsid w:val="001D70F3"/>
  </w:style>
  <w:style w:type="character" w:customStyle="1" w:styleId="entry-byline">
    <w:name w:val="entry-byline"/>
    <w:basedOn w:val="DefaultParagraphFont"/>
    <w:rsid w:val="001D70F3"/>
  </w:style>
  <w:style w:type="character" w:customStyle="1" w:styleId="taglinecontrib">
    <w:name w:val="tagline_contrib"/>
    <w:basedOn w:val="DefaultParagraphFont"/>
    <w:rsid w:val="001D70F3"/>
  </w:style>
  <w:style w:type="character" w:customStyle="1" w:styleId="articledate0">
    <w:name w:val="article_date"/>
    <w:basedOn w:val="DefaultParagraphFont"/>
    <w:rsid w:val="001D70F3"/>
  </w:style>
  <w:style w:type="paragraph" w:customStyle="1" w:styleId="hg-daily">
    <w:name w:val="hg-daily"/>
    <w:basedOn w:val="Normal"/>
    <w:qFormat/>
    <w:rsid w:val="001D70F3"/>
    <w:pPr>
      <w:spacing w:before="100" w:beforeAutospacing="1" w:after="100" w:afterAutospacing="1"/>
    </w:pPr>
    <w:rPr>
      <w:rFonts w:ascii="Times" w:hAnsi="Times"/>
      <w:szCs w:val="20"/>
    </w:rPr>
  </w:style>
  <w:style w:type="character" w:customStyle="1" w:styleId="cit">
    <w:name w:val="cit"/>
    <w:basedOn w:val="DefaultParagraphFont"/>
    <w:rsid w:val="001D70F3"/>
  </w:style>
  <w:style w:type="paragraph" w:customStyle="1" w:styleId="buttonheading">
    <w:name w:val="buttonheading"/>
    <w:basedOn w:val="Normal"/>
    <w:qFormat/>
    <w:rsid w:val="001D70F3"/>
    <w:pPr>
      <w:spacing w:before="100" w:beforeAutospacing="1" w:after="100" w:afterAutospacing="1"/>
    </w:pPr>
    <w:rPr>
      <w:rFonts w:ascii="Times" w:hAnsi="Times"/>
      <w:szCs w:val="20"/>
    </w:rPr>
  </w:style>
  <w:style w:type="character" w:customStyle="1" w:styleId="createdate">
    <w:name w:val="createdate"/>
    <w:basedOn w:val="DefaultParagraphFont"/>
    <w:rsid w:val="001D70F3"/>
  </w:style>
  <w:style w:type="paragraph" w:customStyle="1" w:styleId="p">
    <w:name w:val="p"/>
    <w:basedOn w:val="Normal"/>
    <w:uiPriority w:val="99"/>
    <w:qFormat/>
    <w:rsid w:val="001D70F3"/>
    <w:pPr>
      <w:spacing w:before="100" w:beforeAutospacing="1" w:after="100" w:afterAutospacing="1"/>
    </w:pPr>
    <w:rPr>
      <w:rFonts w:ascii="Times" w:hAnsi="Times"/>
      <w:szCs w:val="20"/>
    </w:rPr>
  </w:style>
  <w:style w:type="character" w:customStyle="1" w:styleId="text-label">
    <w:name w:val="text-label"/>
    <w:basedOn w:val="DefaultParagraphFont"/>
    <w:rsid w:val="001D70F3"/>
  </w:style>
  <w:style w:type="character" w:customStyle="1" w:styleId="metad">
    <w:name w:val="metad"/>
    <w:rsid w:val="001D70F3"/>
  </w:style>
  <w:style w:type="character" w:customStyle="1" w:styleId="justify1">
    <w:name w:val="justify1"/>
    <w:rsid w:val="001D70F3"/>
  </w:style>
  <w:style w:type="paragraph" w:customStyle="1" w:styleId="TOC3Char">
    <w:name w:val="TOC 3 Char"/>
    <w:basedOn w:val="Normal"/>
    <w:next w:val="Normal"/>
    <w:qFormat/>
    <w:rsid w:val="001D70F3"/>
    <w:rPr>
      <w:rFonts w:eastAsia="Times New Roman"/>
      <w:szCs w:val="20"/>
    </w:rPr>
  </w:style>
  <w:style w:type="paragraph" w:customStyle="1" w:styleId="TOC1Char">
    <w:name w:val="TOC 1 Char"/>
    <w:basedOn w:val="Normal"/>
    <w:next w:val="Normal"/>
    <w:qFormat/>
    <w:rsid w:val="001D70F3"/>
    <w:rPr>
      <w:rFonts w:eastAsia="Times New Roman"/>
      <w:b/>
      <w:szCs w:val="20"/>
    </w:rPr>
  </w:style>
  <w:style w:type="character" w:customStyle="1" w:styleId="StyleCardtextChar10pt">
    <w:name w:val="Style Card text Char + 10 pt"/>
    <w:rsid w:val="001D70F3"/>
    <w:rPr>
      <w:rFonts w:ascii="Georgia" w:eastAsia="Calibri" w:hAnsi="Georgia"/>
      <w:sz w:val="20"/>
      <w:u w:val="single"/>
      <w:lang w:bidi="ar-SA"/>
    </w:rPr>
  </w:style>
  <w:style w:type="paragraph" w:customStyle="1" w:styleId="ColorfulList-Accent11">
    <w:name w:val="Colorful List - Accent 11"/>
    <w:basedOn w:val="Normal"/>
    <w:uiPriority w:val="34"/>
    <w:qFormat/>
    <w:rsid w:val="001D70F3"/>
    <w:pPr>
      <w:ind w:left="720"/>
      <w:contextualSpacing/>
      <w:jc w:val="both"/>
    </w:pPr>
    <w:rPr>
      <w:rFonts w:eastAsia="Times New Roman"/>
      <w:szCs w:val="20"/>
    </w:rPr>
  </w:style>
  <w:style w:type="numbering" w:customStyle="1" w:styleId="NoList41">
    <w:name w:val="No List41"/>
    <w:next w:val="NoList"/>
    <w:semiHidden/>
    <w:unhideWhenUsed/>
    <w:rsid w:val="001D70F3"/>
  </w:style>
  <w:style w:type="numbering" w:customStyle="1" w:styleId="NoList51">
    <w:name w:val="No List51"/>
    <w:next w:val="NoList"/>
    <w:semiHidden/>
    <w:unhideWhenUsed/>
    <w:rsid w:val="001D70F3"/>
  </w:style>
  <w:style w:type="numbering" w:customStyle="1" w:styleId="NoList6">
    <w:name w:val="No List6"/>
    <w:next w:val="NoList"/>
    <w:uiPriority w:val="99"/>
    <w:semiHidden/>
    <w:unhideWhenUsed/>
    <w:rsid w:val="001D70F3"/>
  </w:style>
  <w:style w:type="numbering" w:customStyle="1" w:styleId="NoList7">
    <w:name w:val="No List7"/>
    <w:next w:val="NoList"/>
    <w:semiHidden/>
    <w:unhideWhenUsed/>
    <w:rsid w:val="001D70F3"/>
  </w:style>
  <w:style w:type="paragraph" w:customStyle="1" w:styleId="NoteLevel11">
    <w:name w:val="Note Level 11"/>
    <w:basedOn w:val="Normal"/>
    <w:uiPriority w:val="99"/>
    <w:qFormat/>
    <w:rsid w:val="001D70F3"/>
    <w:pPr>
      <w:keepNext/>
      <w:tabs>
        <w:tab w:val="num" w:pos="360"/>
      </w:tabs>
      <w:ind w:left="360" w:hanging="360"/>
      <w:contextualSpacing/>
      <w:outlineLvl w:val="0"/>
    </w:pPr>
    <w:rPr>
      <w:rFonts w:ascii="Verdana" w:eastAsia="MS Gothic" w:hAnsi="Verdana"/>
    </w:rPr>
  </w:style>
  <w:style w:type="paragraph" w:customStyle="1" w:styleId="NoteLevel31">
    <w:name w:val="Note Level 31"/>
    <w:basedOn w:val="Normal"/>
    <w:qFormat/>
    <w:rsid w:val="001D70F3"/>
    <w:pPr>
      <w:keepNext/>
      <w:tabs>
        <w:tab w:val="num" w:pos="1440"/>
      </w:tabs>
      <w:ind w:left="1800" w:hanging="360"/>
      <w:outlineLvl w:val="2"/>
    </w:pPr>
    <w:rPr>
      <w:rFonts w:eastAsia="MS Gothic"/>
    </w:rPr>
  </w:style>
  <w:style w:type="paragraph" w:customStyle="1" w:styleId="NoteLevel41">
    <w:name w:val="Note Level 41"/>
    <w:basedOn w:val="Normal"/>
    <w:qFormat/>
    <w:rsid w:val="001D70F3"/>
    <w:pPr>
      <w:keepNext/>
      <w:tabs>
        <w:tab w:val="num" w:pos="2160"/>
      </w:tabs>
      <w:ind w:left="2520" w:hanging="360"/>
      <w:outlineLvl w:val="3"/>
    </w:pPr>
    <w:rPr>
      <w:rFonts w:eastAsia="MS Gothic"/>
    </w:rPr>
  </w:style>
  <w:style w:type="paragraph" w:customStyle="1" w:styleId="NoteLevel51">
    <w:name w:val="Note Level 51"/>
    <w:basedOn w:val="Normal"/>
    <w:qFormat/>
    <w:rsid w:val="001D70F3"/>
    <w:pPr>
      <w:keepNext/>
      <w:tabs>
        <w:tab w:val="num" w:pos="2880"/>
      </w:tabs>
      <w:ind w:left="3240" w:hanging="360"/>
      <w:outlineLvl w:val="4"/>
    </w:pPr>
    <w:rPr>
      <w:rFonts w:eastAsia="MS Gothic"/>
    </w:rPr>
  </w:style>
  <w:style w:type="paragraph" w:customStyle="1" w:styleId="NoteLevel61">
    <w:name w:val="Note Level 61"/>
    <w:basedOn w:val="Normal"/>
    <w:qFormat/>
    <w:rsid w:val="001D70F3"/>
    <w:pPr>
      <w:keepNext/>
      <w:tabs>
        <w:tab w:val="num" w:pos="3600"/>
      </w:tabs>
      <w:ind w:left="3960" w:hanging="360"/>
      <w:outlineLvl w:val="5"/>
    </w:pPr>
    <w:rPr>
      <w:rFonts w:eastAsia="MS Gothic"/>
    </w:rPr>
  </w:style>
  <w:style w:type="paragraph" w:customStyle="1" w:styleId="NoteLevel71">
    <w:name w:val="Note Level 71"/>
    <w:basedOn w:val="Normal"/>
    <w:qFormat/>
    <w:rsid w:val="001D70F3"/>
    <w:pPr>
      <w:keepNext/>
      <w:tabs>
        <w:tab w:val="num" w:pos="4320"/>
      </w:tabs>
      <w:ind w:left="4680" w:hanging="360"/>
      <w:outlineLvl w:val="6"/>
    </w:pPr>
    <w:rPr>
      <w:rFonts w:eastAsia="MS Gothic"/>
    </w:rPr>
  </w:style>
  <w:style w:type="paragraph" w:customStyle="1" w:styleId="NoteLevel81">
    <w:name w:val="Note Level 81"/>
    <w:basedOn w:val="Normal"/>
    <w:qFormat/>
    <w:rsid w:val="001D70F3"/>
    <w:pPr>
      <w:keepNext/>
      <w:tabs>
        <w:tab w:val="num" w:pos="5040"/>
      </w:tabs>
      <w:ind w:left="5400" w:hanging="360"/>
      <w:outlineLvl w:val="7"/>
    </w:pPr>
    <w:rPr>
      <w:rFonts w:eastAsia="MS Gothic"/>
    </w:rPr>
  </w:style>
  <w:style w:type="paragraph" w:customStyle="1" w:styleId="NoteLevel91">
    <w:name w:val="Note Level 91"/>
    <w:basedOn w:val="Normal"/>
    <w:qFormat/>
    <w:rsid w:val="001D70F3"/>
    <w:pPr>
      <w:keepNext/>
      <w:tabs>
        <w:tab w:val="num" w:pos="5760"/>
      </w:tabs>
      <w:ind w:left="6120" w:hanging="360"/>
      <w:outlineLvl w:val="8"/>
    </w:pPr>
    <w:rPr>
      <w:rFonts w:eastAsia="MS Gothic"/>
    </w:rPr>
  </w:style>
  <w:style w:type="paragraph" w:styleId="Index2">
    <w:name w:val="index 2"/>
    <w:basedOn w:val="Normal"/>
    <w:next w:val="Normal"/>
    <w:autoRedefine/>
    <w:rsid w:val="001D70F3"/>
    <w:pPr>
      <w:spacing w:after="200" w:line="276" w:lineRule="auto"/>
      <w:ind w:left="400" w:hanging="200"/>
    </w:pPr>
    <w:rPr>
      <w:rFonts w:eastAsia="Times New Roman"/>
      <w:bCs/>
    </w:rPr>
  </w:style>
  <w:style w:type="paragraph" w:styleId="Index3">
    <w:name w:val="index 3"/>
    <w:basedOn w:val="Normal"/>
    <w:next w:val="Normal"/>
    <w:autoRedefine/>
    <w:rsid w:val="001D70F3"/>
    <w:pPr>
      <w:spacing w:after="200" w:line="276" w:lineRule="auto"/>
      <w:ind w:left="600" w:hanging="200"/>
    </w:pPr>
    <w:rPr>
      <w:rFonts w:eastAsia="Times New Roman"/>
      <w:bCs/>
    </w:rPr>
  </w:style>
  <w:style w:type="paragraph" w:styleId="Index4">
    <w:name w:val="index 4"/>
    <w:basedOn w:val="Normal"/>
    <w:next w:val="Normal"/>
    <w:autoRedefine/>
    <w:rsid w:val="001D70F3"/>
    <w:pPr>
      <w:spacing w:after="200" w:line="276" w:lineRule="auto"/>
      <w:ind w:left="800" w:hanging="200"/>
    </w:pPr>
    <w:rPr>
      <w:rFonts w:eastAsia="Times New Roman"/>
      <w:bCs/>
    </w:rPr>
  </w:style>
  <w:style w:type="paragraph" w:styleId="Index5">
    <w:name w:val="index 5"/>
    <w:basedOn w:val="Normal"/>
    <w:next w:val="Normal"/>
    <w:autoRedefine/>
    <w:rsid w:val="001D70F3"/>
    <w:pPr>
      <w:spacing w:after="200" w:line="276" w:lineRule="auto"/>
      <w:ind w:left="1000" w:hanging="200"/>
    </w:pPr>
    <w:rPr>
      <w:rFonts w:eastAsia="Times New Roman"/>
      <w:bCs/>
    </w:rPr>
  </w:style>
  <w:style w:type="paragraph" w:styleId="Index6">
    <w:name w:val="index 6"/>
    <w:basedOn w:val="Normal"/>
    <w:next w:val="Normal"/>
    <w:autoRedefine/>
    <w:rsid w:val="001D70F3"/>
    <w:pPr>
      <w:spacing w:after="200" w:line="276" w:lineRule="auto"/>
      <w:ind w:left="1200" w:hanging="200"/>
    </w:pPr>
    <w:rPr>
      <w:rFonts w:eastAsia="Times New Roman"/>
      <w:bCs/>
    </w:rPr>
  </w:style>
  <w:style w:type="paragraph" w:styleId="Index7">
    <w:name w:val="index 7"/>
    <w:basedOn w:val="Normal"/>
    <w:next w:val="Normal"/>
    <w:autoRedefine/>
    <w:rsid w:val="001D70F3"/>
    <w:pPr>
      <w:spacing w:after="200" w:line="276" w:lineRule="auto"/>
      <w:ind w:left="1400" w:hanging="200"/>
    </w:pPr>
    <w:rPr>
      <w:rFonts w:eastAsia="Times New Roman"/>
      <w:bCs/>
    </w:rPr>
  </w:style>
  <w:style w:type="paragraph" w:styleId="Index8">
    <w:name w:val="index 8"/>
    <w:basedOn w:val="Normal"/>
    <w:next w:val="Normal"/>
    <w:autoRedefine/>
    <w:rsid w:val="001D70F3"/>
    <w:pPr>
      <w:spacing w:after="200" w:line="276" w:lineRule="auto"/>
      <w:ind w:left="1600" w:hanging="200"/>
    </w:pPr>
    <w:rPr>
      <w:rFonts w:eastAsia="Times New Roman"/>
      <w:bCs/>
    </w:rPr>
  </w:style>
  <w:style w:type="paragraph" w:styleId="Index9">
    <w:name w:val="index 9"/>
    <w:basedOn w:val="Normal"/>
    <w:next w:val="Normal"/>
    <w:autoRedefine/>
    <w:rsid w:val="001D70F3"/>
    <w:pPr>
      <w:spacing w:after="200" w:line="276" w:lineRule="auto"/>
      <w:ind w:left="1800" w:hanging="200"/>
    </w:pPr>
    <w:rPr>
      <w:rFonts w:eastAsia="Times New Roman"/>
      <w:bCs/>
    </w:rPr>
  </w:style>
  <w:style w:type="paragraph" w:styleId="IndexHeading">
    <w:name w:val="index heading"/>
    <w:basedOn w:val="Normal"/>
    <w:next w:val="Index1"/>
    <w:rsid w:val="001D70F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D70F3"/>
    <w:pPr>
      <w:jc w:val="both"/>
    </w:pPr>
    <w:rPr>
      <w:rFonts w:eastAsia="Times New Roman"/>
      <w:i/>
      <w:iCs/>
      <w:color w:val="000000"/>
    </w:rPr>
  </w:style>
  <w:style w:type="character" w:customStyle="1" w:styleId="MediumGrid11">
    <w:name w:val="Medium Grid 11"/>
    <w:uiPriority w:val="99"/>
    <w:rsid w:val="001D70F3"/>
    <w:rPr>
      <w:color w:val="808080"/>
    </w:rPr>
  </w:style>
  <w:style w:type="numbering" w:customStyle="1" w:styleId="NoList8">
    <w:name w:val="No List8"/>
    <w:next w:val="NoList"/>
    <w:semiHidden/>
    <w:unhideWhenUsed/>
    <w:rsid w:val="001D70F3"/>
  </w:style>
  <w:style w:type="numbering" w:customStyle="1" w:styleId="NoList9">
    <w:name w:val="No List9"/>
    <w:next w:val="NoList"/>
    <w:semiHidden/>
    <w:unhideWhenUsed/>
    <w:rsid w:val="001D70F3"/>
  </w:style>
  <w:style w:type="numbering" w:customStyle="1" w:styleId="NoList10">
    <w:name w:val="No List10"/>
    <w:next w:val="NoList"/>
    <w:semiHidden/>
    <w:unhideWhenUsed/>
    <w:rsid w:val="001D70F3"/>
  </w:style>
  <w:style w:type="numbering" w:customStyle="1" w:styleId="NoList1113">
    <w:name w:val="No List1113"/>
    <w:next w:val="NoList"/>
    <w:uiPriority w:val="99"/>
    <w:semiHidden/>
    <w:unhideWhenUsed/>
    <w:rsid w:val="001D70F3"/>
  </w:style>
  <w:style w:type="numbering" w:customStyle="1" w:styleId="NoList121">
    <w:name w:val="No List121"/>
    <w:next w:val="NoList"/>
    <w:semiHidden/>
    <w:unhideWhenUsed/>
    <w:rsid w:val="001D70F3"/>
  </w:style>
  <w:style w:type="numbering" w:customStyle="1" w:styleId="NoList131">
    <w:name w:val="No List131"/>
    <w:next w:val="NoList"/>
    <w:semiHidden/>
    <w:unhideWhenUsed/>
    <w:rsid w:val="001D70F3"/>
  </w:style>
  <w:style w:type="numbering" w:customStyle="1" w:styleId="NoList141">
    <w:name w:val="No List141"/>
    <w:next w:val="NoList"/>
    <w:semiHidden/>
    <w:unhideWhenUsed/>
    <w:rsid w:val="001D70F3"/>
  </w:style>
  <w:style w:type="numbering" w:customStyle="1" w:styleId="NoList15">
    <w:name w:val="No List15"/>
    <w:next w:val="NoList"/>
    <w:uiPriority w:val="99"/>
    <w:semiHidden/>
    <w:unhideWhenUsed/>
    <w:rsid w:val="001D70F3"/>
  </w:style>
  <w:style w:type="numbering" w:customStyle="1" w:styleId="NoList16">
    <w:name w:val="No List16"/>
    <w:next w:val="NoList"/>
    <w:uiPriority w:val="99"/>
    <w:semiHidden/>
    <w:unhideWhenUsed/>
    <w:rsid w:val="001D70F3"/>
  </w:style>
  <w:style w:type="numbering" w:customStyle="1" w:styleId="NoList17">
    <w:name w:val="No List17"/>
    <w:next w:val="NoList"/>
    <w:semiHidden/>
    <w:unhideWhenUsed/>
    <w:rsid w:val="001D70F3"/>
  </w:style>
  <w:style w:type="numbering" w:customStyle="1" w:styleId="NoList18">
    <w:name w:val="No List18"/>
    <w:next w:val="NoList"/>
    <w:uiPriority w:val="99"/>
    <w:semiHidden/>
    <w:unhideWhenUsed/>
    <w:rsid w:val="001D70F3"/>
  </w:style>
  <w:style w:type="numbering" w:customStyle="1" w:styleId="NoList19">
    <w:name w:val="No List19"/>
    <w:next w:val="NoList"/>
    <w:uiPriority w:val="99"/>
    <w:semiHidden/>
    <w:unhideWhenUsed/>
    <w:rsid w:val="001D70F3"/>
  </w:style>
  <w:style w:type="numbering" w:customStyle="1" w:styleId="NoList20">
    <w:name w:val="No List20"/>
    <w:next w:val="NoList"/>
    <w:semiHidden/>
    <w:unhideWhenUsed/>
    <w:rsid w:val="001D70F3"/>
  </w:style>
  <w:style w:type="numbering" w:customStyle="1" w:styleId="NoList213">
    <w:name w:val="No List213"/>
    <w:next w:val="NoList"/>
    <w:semiHidden/>
    <w:unhideWhenUsed/>
    <w:rsid w:val="001D70F3"/>
  </w:style>
  <w:style w:type="character" w:customStyle="1" w:styleId="Date2">
    <w:name w:val="Date2"/>
    <w:rsid w:val="001D70F3"/>
  </w:style>
  <w:style w:type="paragraph" w:customStyle="1" w:styleId="PlaceholderText2">
    <w:name w:val="Placeholder Text2"/>
    <w:basedOn w:val="Normal"/>
    <w:uiPriority w:val="99"/>
    <w:qFormat/>
    <w:rsid w:val="001D70F3"/>
    <w:pPr>
      <w:keepNext/>
      <w:tabs>
        <w:tab w:val="num" w:pos="360"/>
      </w:tabs>
      <w:ind w:left="360" w:hanging="360"/>
      <w:contextualSpacing/>
      <w:outlineLvl w:val="0"/>
    </w:pPr>
    <w:rPr>
      <w:rFonts w:ascii="Verdana" w:eastAsia="MS Gothic" w:hAnsi="Verdana"/>
    </w:rPr>
  </w:style>
  <w:style w:type="paragraph" w:customStyle="1" w:styleId="Subtitle2">
    <w:name w:val="Subtitle2"/>
    <w:basedOn w:val="Normal"/>
    <w:qFormat/>
    <w:rsid w:val="001D70F3"/>
    <w:pPr>
      <w:spacing w:before="100" w:beforeAutospacing="1" w:after="100" w:afterAutospacing="1"/>
    </w:pPr>
    <w:rPr>
      <w:rFonts w:eastAsia="Times New Roman"/>
    </w:rPr>
  </w:style>
  <w:style w:type="paragraph" w:customStyle="1" w:styleId="LightShading1">
    <w:name w:val="Light Shading1"/>
    <w:basedOn w:val="Normal"/>
    <w:qFormat/>
    <w:rsid w:val="001D70F3"/>
    <w:pPr>
      <w:keepNext/>
      <w:tabs>
        <w:tab w:val="num" w:pos="1440"/>
      </w:tabs>
      <w:ind w:left="1800" w:hanging="360"/>
      <w:outlineLvl w:val="2"/>
    </w:pPr>
    <w:rPr>
      <w:rFonts w:eastAsia="MS Gothic"/>
    </w:rPr>
  </w:style>
  <w:style w:type="paragraph" w:customStyle="1" w:styleId="LightList1">
    <w:name w:val="Light List1"/>
    <w:basedOn w:val="Normal"/>
    <w:qFormat/>
    <w:rsid w:val="001D70F3"/>
    <w:pPr>
      <w:keepNext/>
      <w:tabs>
        <w:tab w:val="num" w:pos="2160"/>
      </w:tabs>
      <w:ind w:left="2520" w:hanging="360"/>
      <w:outlineLvl w:val="3"/>
    </w:pPr>
    <w:rPr>
      <w:rFonts w:eastAsia="MS Gothic"/>
    </w:rPr>
  </w:style>
  <w:style w:type="paragraph" w:customStyle="1" w:styleId="LightGrid1">
    <w:name w:val="Light Grid1"/>
    <w:basedOn w:val="Normal"/>
    <w:qFormat/>
    <w:rsid w:val="001D70F3"/>
    <w:pPr>
      <w:keepNext/>
      <w:tabs>
        <w:tab w:val="num" w:pos="2880"/>
      </w:tabs>
      <w:ind w:left="3240" w:hanging="360"/>
      <w:outlineLvl w:val="4"/>
    </w:pPr>
    <w:rPr>
      <w:rFonts w:eastAsia="MS Gothic"/>
    </w:rPr>
  </w:style>
  <w:style w:type="paragraph" w:customStyle="1" w:styleId="MediumShading11">
    <w:name w:val="Medium Shading 11"/>
    <w:basedOn w:val="Normal"/>
    <w:qFormat/>
    <w:rsid w:val="001D70F3"/>
    <w:pPr>
      <w:keepNext/>
      <w:tabs>
        <w:tab w:val="num" w:pos="3600"/>
      </w:tabs>
      <w:ind w:left="3960" w:hanging="360"/>
      <w:outlineLvl w:val="5"/>
    </w:pPr>
    <w:rPr>
      <w:rFonts w:eastAsia="MS Gothic"/>
    </w:rPr>
  </w:style>
  <w:style w:type="paragraph" w:customStyle="1" w:styleId="MediumShading21">
    <w:name w:val="Medium Shading 21"/>
    <w:basedOn w:val="Normal"/>
    <w:qFormat/>
    <w:rsid w:val="001D70F3"/>
    <w:pPr>
      <w:keepNext/>
      <w:tabs>
        <w:tab w:val="num" w:pos="4320"/>
      </w:tabs>
      <w:ind w:left="4680" w:hanging="360"/>
      <w:outlineLvl w:val="6"/>
    </w:pPr>
    <w:rPr>
      <w:rFonts w:eastAsia="MS Gothic"/>
    </w:rPr>
  </w:style>
  <w:style w:type="paragraph" w:customStyle="1" w:styleId="MediumList11">
    <w:name w:val="Medium List 11"/>
    <w:basedOn w:val="Normal"/>
    <w:qFormat/>
    <w:rsid w:val="001D70F3"/>
    <w:pPr>
      <w:keepNext/>
      <w:tabs>
        <w:tab w:val="num" w:pos="5040"/>
      </w:tabs>
      <w:ind w:left="5400" w:hanging="360"/>
      <w:outlineLvl w:val="7"/>
    </w:pPr>
    <w:rPr>
      <w:rFonts w:eastAsia="MS Gothic"/>
    </w:rPr>
  </w:style>
  <w:style w:type="paragraph" w:customStyle="1" w:styleId="MediumList21">
    <w:name w:val="Medium List 21"/>
    <w:basedOn w:val="Normal"/>
    <w:qFormat/>
    <w:rsid w:val="001D70F3"/>
    <w:pPr>
      <w:keepNext/>
      <w:tabs>
        <w:tab w:val="num" w:pos="5760"/>
      </w:tabs>
      <w:ind w:left="6120" w:hanging="360"/>
      <w:outlineLvl w:val="8"/>
    </w:pPr>
    <w:rPr>
      <w:rFonts w:eastAsia="MS Gothic"/>
    </w:rPr>
  </w:style>
  <w:style w:type="character" w:customStyle="1" w:styleId="SmallCharChar0">
    <w:name w:val="Small Char Char"/>
    <w:basedOn w:val="DefaultParagraphFont"/>
    <w:rsid w:val="001D70F3"/>
    <w:rPr>
      <w:sz w:val="17"/>
      <w:szCs w:val="24"/>
      <w:lang w:val="en-US" w:eastAsia="en-US" w:bidi="ar-SA"/>
    </w:rPr>
  </w:style>
  <w:style w:type="paragraph" w:customStyle="1" w:styleId="TagsFutura">
    <w:name w:val="TagsFutura"/>
    <w:basedOn w:val="Normal"/>
    <w:next w:val="Cites"/>
    <w:qFormat/>
    <w:rsid w:val="001D70F3"/>
    <w:rPr>
      <w:rFonts w:ascii="Futura" w:eastAsia="Times" w:hAnsi="Futura"/>
      <w:b/>
      <w:caps/>
      <w:sz w:val="18"/>
      <w:szCs w:val="20"/>
    </w:rPr>
  </w:style>
  <w:style w:type="character" w:styleId="SubtleEmphasis">
    <w:name w:val="Subtle Emphasis"/>
    <w:uiPriority w:val="19"/>
    <w:qFormat/>
    <w:rsid w:val="001D70F3"/>
    <w:rPr>
      <w:rFonts w:ascii="Garamond" w:hAnsi="Garamond"/>
      <w:iCs/>
      <w:color w:val="auto"/>
      <w:spacing w:val="0"/>
      <w:sz w:val="22"/>
      <w:u w:val="single"/>
      <w:bdr w:val="none" w:sz="0" w:space="0" w:color="auto"/>
    </w:rPr>
  </w:style>
  <w:style w:type="paragraph" w:styleId="Revision">
    <w:name w:val="Revision"/>
    <w:hidden/>
    <w:uiPriority w:val="99"/>
    <w:semiHidden/>
    <w:rsid w:val="001D70F3"/>
    <w:rPr>
      <w:rFonts w:ascii="Garamond" w:eastAsiaTheme="minorHAnsi" w:hAnsi="Garamond" w:cs="Calibri"/>
      <w:sz w:val="22"/>
      <w:szCs w:val="22"/>
    </w:rPr>
  </w:style>
  <w:style w:type="character" w:customStyle="1" w:styleId="italics">
    <w:name w:val="italics"/>
    <w:basedOn w:val="DefaultParagraphFont"/>
    <w:rsid w:val="001D70F3"/>
  </w:style>
  <w:style w:type="character" w:customStyle="1" w:styleId="m-3583723223135346788gmail-style13ptbold">
    <w:name w:val="m_-3583723223135346788gmail-style13ptbold"/>
    <w:basedOn w:val="DefaultParagraphFont"/>
    <w:rsid w:val="001D70F3"/>
  </w:style>
  <w:style w:type="character" w:customStyle="1" w:styleId="m-3583723223135346788gmail-styleunderline">
    <w:name w:val="m_-3583723223135346788gmail-styleunderline"/>
    <w:basedOn w:val="DefaultParagraphFont"/>
    <w:rsid w:val="001D70F3"/>
  </w:style>
  <w:style w:type="character" w:customStyle="1" w:styleId="m-7987884988147105482m1065625063539186999gmail-style13ptbold">
    <w:name w:val="m_-7987884988147105482m_1065625063539186999gmail-style13ptbold"/>
    <w:basedOn w:val="DefaultParagraphFont"/>
    <w:rsid w:val="001D70F3"/>
  </w:style>
  <w:style w:type="character" w:customStyle="1" w:styleId="m-7987884988147105482m1065625063539186999gmail-styleunderline">
    <w:name w:val="m_-7987884988147105482m_1065625063539186999gmail-styleunderline"/>
    <w:basedOn w:val="DefaultParagraphFont"/>
    <w:rsid w:val="001D70F3"/>
  </w:style>
  <w:style w:type="character" w:customStyle="1" w:styleId="m-2831606650154326052gmail-style13ptbold">
    <w:name w:val="m_-2831606650154326052gmail-style13ptbold"/>
    <w:basedOn w:val="DefaultParagraphFont"/>
    <w:rsid w:val="001D70F3"/>
  </w:style>
  <w:style w:type="character" w:customStyle="1" w:styleId="pullquote">
    <w:name w:val="pullquote"/>
    <w:basedOn w:val="DefaultParagraphFont"/>
    <w:rsid w:val="001D70F3"/>
  </w:style>
  <w:style w:type="paragraph" w:customStyle="1" w:styleId="pullquote1">
    <w:name w:val="pullquote1"/>
    <w:basedOn w:val="Normal"/>
    <w:rsid w:val="001D70F3"/>
    <w:pPr>
      <w:spacing w:before="100" w:beforeAutospacing="1" w:after="100" w:afterAutospacing="1"/>
    </w:pPr>
  </w:style>
  <w:style w:type="character" w:customStyle="1" w:styleId="day">
    <w:name w:val="day"/>
    <w:basedOn w:val="DefaultParagraphFont"/>
    <w:rsid w:val="001D70F3"/>
  </w:style>
  <w:style w:type="character" w:customStyle="1" w:styleId="ojrvke-r4nke-q4bldf-r4nke">
    <w:name w:val="ojrvke-r4nke-q4bldf-r4nke"/>
    <w:basedOn w:val="DefaultParagraphFont"/>
    <w:rsid w:val="001D70F3"/>
  </w:style>
  <w:style w:type="character" w:customStyle="1" w:styleId="ojrvke-r4nke-q4bldf-shaume">
    <w:name w:val="ojrvke-r4nke-q4bldf-shaume"/>
    <w:basedOn w:val="DefaultParagraphFont"/>
    <w:rsid w:val="001D70F3"/>
  </w:style>
  <w:style w:type="character" w:customStyle="1" w:styleId="ojrvke-r4nke-q4bldf-oqlbge">
    <w:name w:val="ojrvke-r4nke-q4bldf-oqlbge"/>
    <w:basedOn w:val="DefaultParagraphFont"/>
    <w:rsid w:val="001D70F3"/>
  </w:style>
  <w:style w:type="character" w:customStyle="1" w:styleId="lede-text-onlyhighlight">
    <w:name w:val="lede-text-only__highlight"/>
    <w:basedOn w:val="DefaultParagraphFont"/>
    <w:rsid w:val="001D70F3"/>
  </w:style>
  <w:style w:type="character" w:customStyle="1" w:styleId="submitted-by">
    <w:name w:val="submitted-by"/>
    <w:basedOn w:val="DefaultParagraphFont"/>
    <w:rsid w:val="001D70F3"/>
  </w:style>
  <w:style w:type="character" w:customStyle="1" w:styleId="article-recirc-link-text">
    <w:name w:val="article-recirc-link-text"/>
    <w:basedOn w:val="DefaultParagraphFont"/>
    <w:rsid w:val="001D70F3"/>
  </w:style>
  <w:style w:type="character" w:customStyle="1" w:styleId="author-list-item">
    <w:name w:val="author-list-item"/>
    <w:basedOn w:val="DefaultParagraphFont"/>
    <w:rsid w:val="001D70F3"/>
  </w:style>
  <w:style w:type="paragraph" w:customStyle="1" w:styleId="p1">
    <w:name w:val="p1"/>
    <w:basedOn w:val="Normal"/>
    <w:uiPriority w:val="99"/>
    <w:qFormat/>
    <w:rsid w:val="001D70F3"/>
    <w:pPr>
      <w:spacing w:before="100" w:beforeAutospacing="1" w:after="100" w:afterAutospacing="1"/>
    </w:pPr>
  </w:style>
  <w:style w:type="character" w:customStyle="1" w:styleId="s1">
    <w:name w:val="s1"/>
    <w:basedOn w:val="DefaultParagraphFont"/>
    <w:rsid w:val="001D70F3"/>
  </w:style>
  <w:style w:type="character" w:customStyle="1" w:styleId="vw-date-box-date">
    <w:name w:val="vw-date-box-date"/>
    <w:basedOn w:val="DefaultParagraphFont"/>
    <w:rsid w:val="001D70F3"/>
  </w:style>
  <w:style w:type="character" w:customStyle="1" w:styleId="vw-date-box-month">
    <w:name w:val="vw-date-box-month"/>
    <w:basedOn w:val="DefaultParagraphFont"/>
    <w:rsid w:val="001D70F3"/>
  </w:style>
  <w:style w:type="character" w:customStyle="1" w:styleId="meta-divider">
    <w:name w:val="meta-divider"/>
    <w:basedOn w:val="DefaultParagraphFont"/>
    <w:rsid w:val="001D70F3"/>
  </w:style>
  <w:style w:type="character" w:customStyle="1" w:styleId="c-bylineitem">
    <w:name w:val="c-byline__item"/>
    <w:basedOn w:val="DefaultParagraphFont"/>
    <w:rsid w:val="001D70F3"/>
  </w:style>
  <w:style w:type="character" w:customStyle="1" w:styleId="UnresolvedMention3">
    <w:name w:val="Unresolved Mention3"/>
    <w:basedOn w:val="DefaultParagraphFont"/>
    <w:uiPriority w:val="99"/>
    <w:rsid w:val="001D70F3"/>
    <w:rPr>
      <w:color w:val="808080"/>
      <w:shd w:val="clear" w:color="auto" w:fill="E6E6E6"/>
    </w:rPr>
  </w:style>
  <w:style w:type="character" w:customStyle="1" w:styleId="cit-title">
    <w:name w:val="cit-title"/>
    <w:basedOn w:val="DefaultParagraphFont"/>
    <w:rsid w:val="001D70F3"/>
  </w:style>
  <w:style w:type="paragraph" w:customStyle="1" w:styleId="graf">
    <w:name w:val="graf"/>
    <w:basedOn w:val="Normal"/>
    <w:uiPriority w:val="99"/>
    <w:qFormat/>
    <w:rsid w:val="001D70F3"/>
    <w:pPr>
      <w:spacing w:before="100" w:beforeAutospacing="1" w:after="100" w:afterAutospacing="1"/>
    </w:pPr>
    <w:rPr>
      <w:rFonts w:eastAsia="Times New Roman"/>
    </w:rPr>
  </w:style>
  <w:style w:type="character" w:customStyle="1" w:styleId="markup--quote">
    <w:name w:val="markup--quote"/>
    <w:basedOn w:val="DefaultParagraphFont"/>
    <w:rsid w:val="001D70F3"/>
  </w:style>
  <w:style w:type="character" w:customStyle="1" w:styleId="button-label">
    <w:name w:val="button-label"/>
    <w:basedOn w:val="DefaultParagraphFont"/>
    <w:rsid w:val="001D70F3"/>
  </w:style>
  <w:style w:type="paragraph" w:customStyle="1" w:styleId="block-flush">
    <w:name w:val="block-flush"/>
    <w:basedOn w:val="Normal"/>
    <w:rsid w:val="001D70F3"/>
    <w:pPr>
      <w:spacing w:before="100" w:beforeAutospacing="1" w:after="100" w:afterAutospacing="1"/>
    </w:pPr>
    <w:rPr>
      <w:rFonts w:eastAsia="Times New Roman"/>
    </w:rPr>
  </w:style>
  <w:style w:type="paragraph" w:customStyle="1" w:styleId="contrib-byline-author">
    <w:name w:val="contrib-byline-author"/>
    <w:basedOn w:val="Normal"/>
    <w:rsid w:val="001D70F3"/>
    <w:pPr>
      <w:spacing w:before="100" w:beforeAutospacing="1" w:after="100" w:afterAutospacing="1"/>
    </w:pPr>
    <w:rPr>
      <w:rFonts w:eastAsia="Times New Roman"/>
    </w:rPr>
  </w:style>
  <w:style w:type="character" w:customStyle="1" w:styleId="author-comma">
    <w:name w:val="author-comma"/>
    <w:basedOn w:val="DefaultParagraphFont"/>
    <w:rsid w:val="001D70F3"/>
  </w:style>
  <w:style w:type="paragraph" w:customStyle="1" w:styleId="contrib-byline-title">
    <w:name w:val="contrib-byline-title"/>
    <w:basedOn w:val="Normal"/>
    <w:rsid w:val="001D70F3"/>
    <w:pPr>
      <w:spacing w:before="100" w:beforeAutospacing="1" w:after="100" w:afterAutospacing="1"/>
    </w:pPr>
    <w:rPr>
      <w:rFonts w:eastAsia="Times New Roman"/>
    </w:rPr>
  </w:style>
  <w:style w:type="character" w:customStyle="1" w:styleId="ng-binding">
    <w:name w:val="ng-binding"/>
    <w:basedOn w:val="DefaultParagraphFont"/>
    <w:rsid w:val="001D70F3"/>
  </w:style>
  <w:style w:type="paragraph" w:customStyle="1" w:styleId="contrib-tagline">
    <w:name w:val="contrib-tagline"/>
    <w:basedOn w:val="Normal"/>
    <w:rsid w:val="001D70F3"/>
    <w:pPr>
      <w:spacing w:before="100" w:beforeAutospacing="1" w:after="100" w:afterAutospacing="1"/>
    </w:pPr>
    <w:rPr>
      <w:rFonts w:eastAsia="Times New Roman"/>
    </w:rPr>
  </w:style>
  <w:style w:type="character" w:customStyle="1" w:styleId="timestampdate--published">
    <w:name w:val="timestamp__date--published"/>
    <w:basedOn w:val="DefaultParagraphFont"/>
    <w:rsid w:val="001D70F3"/>
  </w:style>
  <w:style w:type="character" w:customStyle="1" w:styleId="timestampdate--modified">
    <w:name w:val="timestamp__date--modified"/>
    <w:basedOn w:val="DefaultParagraphFont"/>
    <w:rsid w:val="001D70F3"/>
  </w:style>
  <w:style w:type="character" w:customStyle="1" w:styleId="author-carddetailsname">
    <w:name w:val="author-card__details__name"/>
    <w:basedOn w:val="DefaultParagraphFont"/>
    <w:rsid w:val="001D70F3"/>
  </w:style>
  <w:style w:type="character" w:customStyle="1" w:styleId="author-cardmicrobio">
    <w:name w:val="author-card__microbio"/>
    <w:basedOn w:val="DefaultParagraphFont"/>
    <w:rsid w:val="001D70F3"/>
  </w:style>
  <w:style w:type="character" w:customStyle="1" w:styleId="UnresolvedMention4">
    <w:name w:val="Unresolved Mention4"/>
    <w:basedOn w:val="DefaultParagraphFont"/>
    <w:uiPriority w:val="99"/>
    <w:rsid w:val="001D70F3"/>
    <w:rPr>
      <w:color w:val="808080"/>
      <w:shd w:val="clear" w:color="auto" w:fill="E6E6E6"/>
    </w:rPr>
  </w:style>
  <w:style w:type="character" w:customStyle="1" w:styleId="fm-vol-iss-date">
    <w:name w:val="fm-vol-iss-date"/>
    <w:basedOn w:val="DefaultParagraphFont"/>
    <w:rsid w:val="001D70F3"/>
  </w:style>
  <w:style w:type="paragraph" w:customStyle="1" w:styleId="single-author">
    <w:name w:val="single-author"/>
    <w:basedOn w:val="Normal"/>
    <w:rsid w:val="001D70F3"/>
    <w:pPr>
      <w:spacing w:before="100" w:beforeAutospacing="1" w:after="100" w:afterAutospacing="1"/>
    </w:pPr>
  </w:style>
  <w:style w:type="paragraph" w:customStyle="1" w:styleId="single-time">
    <w:name w:val="single-time"/>
    <w:basedOn w:val="Normal"/>
    <w:rsid w:val="001D70F3"/>
    <w:pPr>
      <w:spacing w:before="100" w:beforeAutospacing="1" w:after="100" w:afterAutospacing="1"/>
    </w:pPr>
  </w:style>
  <w:style w:type="character" w:customStyle="1" w:styleId="author-carddetails-container">
    <w:name w:val="author-card__details-container"/>
    <w:basedOn w:val="DefaultParagraphFont"/>
    <w:rsid w:val="001D70F3"/>
  </w:style>
  <w:style w:type="paragraph" w:customStyle="1" w:styleId="text-small">
    <w:name w:val="text-small"/>
    <w:basedOn w:val="Normal"/>
    <w:rsid w:val="001D70F3"/>
    <w:pPr>
      <w:spacing w:before="100" w:beforeAutospacing="1" w:after="100" w:afterAutospacing="1"/>
    </w:pPr>
  </w:style>
  <w:style w:type="character" w:customStyle="1" w:styleId="show-for-medium-up">
    <w:name w:val="show-for-medium-up"/>
    <w:basedOn w:val="DefaultParagraphFont"/>
    <w:rsid w:val="001D70F3"/>
  </w:style>
  <w:style w:type="character" w:customStyle="1" w:styleId="author-ref">
    <w:name w:val="author-ref"/>
    <w:basedOn w:val="DefaultParagraphFont"/>
    <w:rsid w:val="001D70F3"/>
  </w:style>
  <w:style w:type="character" w:customStyle="1" w:styleId="sr-only">
    <w:name w:val="sr-only"/>
    <w:basedOn w:val="DefaultParagraphFont"/>
    <w:rsid w:val="001D70F3"/>
  </w:style>
  <w:style w:type="paragraph" w:customStyle="1" w:styleId="comment-options">
    <w:name w:val="comment-options"/>
    <w:basedOn w:val="Normal"/>
    <w:rsid w:val="001D70F3"/>
    <w:pPr>
      <w:spacing w:before="100" w:beforeAutospacing="1" w:after="100" w:afterAutospacing="1"/>
    </w:pPr>
  </w:style>
  <w:style w:type="character" w:customStyle="1" w:styleId="sword">
    <w:name w:val="sword"/>
    <w:basedOn w:val="DefaultParagraphFont"/>
    <w:rsid w:val="001D70F3"/>
  </w:style>
  <w:style w:type="character" w:customStyle="1" w:styleId="categories">
    <w:name w:val="categories"/>
    <w:basedOn w:val="DefaultParagraphFont"/>
    <w:rsid w:val="001D70F3"/>
  </w:style>
  <w:style w:type="character" w:customStyle="1" w:styleId="normaltextrun">
    <w:name w:val="normaltextrun"/>
    <w:basedOn w:val="DefaultParagraphFont"/>
    <w:rsid w:val="001D70F3"/>
  </w:style>
  <w:style w:type="character" w:customStyle="1" w:styleId="spellingerror">
    <w:name w:val="spellingerror"/>
    <w:basedOn w:val="DefaultParagraphFont"/>
    <w:rsid w:val="001D70F3"/>
  </w:style>
  <w:style w:type="character" w:customStyle="1" w:styleId="hi-italic">
    <w:name w:val="hi-italic"/>
    <w:basedOn w:val="DefaultParagraphFont"/>
    <w:rsid w:val="001D70F3"/>
  </w:style>
  <w:style w:type="character" w:customStyle="1" w:styleId="visually-hidden">
    <w:name w:val="visually-hidden"/>
    <w:basedOn w:val="DefaultParagraphFont"/>
    <w:rsid w:val="001D70F3"/>
  </w:style>
  <w:style w:type="character" w:customStyle="1" w:styleId="s2">
    <w:name w:val="s2"/>
    <w:basedOn w:val="DefaultParagraphFont"/>
    <w:rsid w:val="001D70F3"/>
  </w:style>
  <w:style w:type="paragraph" w:customStyle="1" w:styleId="deck">
    <w:name w:val="deck"/>
    <w:basedOn w:val="Normal"/>
    <w:uiPriority w:val="99"/>
    <w:qFormat/>
    <w:rsid w:val="001D70F3"/>
    <w:pPr>
      <w:spacing w:before="100" w:beforeAutospacing="1" w:after="100" w:afterAutospacing="1"/>
    </w:pPr>
  </w:style>
  <w:style w:type="paragraph" w:customStyle="1" w:styleId="m-profilebio-blurb">
    <w:name w:val="m-profile__bio-blurb"/>
    <w:basedOn w:val="Normal"/>
    <w:rsid w:val="001D70F3"/>
    <w:pPr>
      <w:spacing w:before="100" w:beforeAutospacing="1" w:after="100" w:afterAutospacing="1"/>
    </w:pPr>
  </w:style>
  <w:style w:type="paragraph" w:customStyle="1" w:styleId="mbn">
    <w:name w:val="mbn"/>
    <w:basedOn w:val="Normal"/>
    <w:rsid w:val="001D70F3"/>
    <w:pPr>
      <w:spacing w:before="100" w:beforeAutospacing="1" w:after="100" w:afterAutospacing="1"/>
    </w:pPr>
  </w:style>
  <w:style w:type="paragraph" w:customStyle="1" w:styleId="bylinename">
    <w:name w:val="byline__name"/>
    <w:basedOn w:val="Normal"/>
    <w:rsid w:val="001D70F3"/>
    <w:pPr>
      <w:spacing w:before="100" w:beforeAutospacing="1" w:after="100" w:afterAutospacing="1"/>
    </w:pPr>
  </w:style>
  <w:style w:type="paragraph" w:customStyle="1" w:styleId="column">
    <w:name w:val="column"/>
    <w:basedOn w:val="Normal"/>
    <w:uiPriority w:val="99"/>
    <w:qFormat/>
    <w:rsid w:val="001D70F3"/>
    <w:pPr>
      <w:spacing w:before="100" w:beforeAutospacing="1" w:after="100" w:afterAutospacing="1"/>
    </w:pPr>
  </w:style>
  <w:style w:type="paragraph" w:customStyle="1" w:styleId="byline-column">
    <w:name w:val="byline-column"/>
    <w:basedOn w:val="Normal"/>
    <w:rsid w:val="001D70F3"/>
    <w:pPr>
      <w:spacing w:before="100" w:beforeAutospacing="1" w:after="100" w:afterAutospacing="1"/>
    </w:pPr>
  </w:style>
  <w:style w:type="character" w:customStyle="1" w:styleId="sharetools-label">
    <w:name w:val="sharetools-label"/>
    <w:basedOn w:val="DefaultParagraphFont"/>
    <w:rsid w:val="001D70F3"/>
  </w:style>
  <w:style w:type="character" w:customStyle="1" w:styleId="sharetool-text">
    <w:name w:val="sharetool-text"/>
    <w:basedOn w:val="DefaultParagraphFont"/>
    <w:rsid w:val="001D70F3"/>
  </w:style>
  <w:style w:type="paragraph" w:customStyle="1" w:styleId="byline-dateline">
    <w:name w:val="byline-dateline"/>
    <w:basedOn w:val="Normal"/>
    <w:rsid w:val="001D70F3"/>
    <w:pPr>
      <w:spacing w:before="100" w:beforeAutospacing="1" w:after="100" w:afterAutospacing="1"/>
    </w:pPr>
  </w:style>
  <w:style w:type="character" w:customStyle="1" w:styleId="name-desc">
    <w:name w:val="name-desc"/>
    <w:basedOn w:val="DefaultParagraphFont"/>
    <w:rsid w:val="001D70F3"/>
  </w:style>
  <w:style w:type="paragraph" w:customStyle="1" w:styleId="story-body-text">
    <w:name w:val="story-body-text"/>
    <w:basedOn w:val="Normal"/>
    <w:uiPriority w:val="99"/>
    <w:qFormat/>
    <w:rsid w:val="001D70F3"/>
    <w:pPr>
      <w:spacing w:before="100" w:beforeAutospacing="1" w:after="100" w:afterAutospacing="1"/>
    </w:pPr>
  </w:style>
  <w:style w:type="character" w:customStyle="1" w:styleId="dropcap1">
    <w:name w:val="dropcap1"/>
    <w:basedOn w:val="DefaultParagraphFont"/>
    <w:rsid w:val="001D70F3"/>
  </w:style>
  <w:style w:type="character" w:customStyle="1" w:styleId="rollover-people">
    <w:name w:val="rollover-people"/>
    <w:basedOn w:val="DefaultParagraphFont"/>
    <w:rsid w:val="001D70F3"/>
  </w:style>
  <w:style w:type="character" w:customStyle="1" w:styleId="byline-author">
    <w:name w:val="byline-author"/>
    <w:basedOn w:val="DefaultParagraphFont"/>
    <w:rsid w:val="001D70F3"/>
  </w:style>
  <w:style w:type="character" w:customStyle="1" w:styleId="twitter-url">
    <w:name w:val="twitter-url"/>
    <w:basedOn w:val="DefaultParagraphFont"/>
    <w:rsid w:val="001D70F3"/>
  </w:style>
  <w:style w:type="character" w:customStyle="1" w:styleId="firstpart">
    <w:name w:val="firstpart"/>
    <w:basedOn w:val="DefaultParagraphFont"/>
    <w:rsid w:val="001D70F3"/>
  </w:style>
  <w:style w:type="paragraph" w:customStyle="1" w:styleId="articlepull-quote-txt">
    <w:name w:val="article__pull-quote-txt"/>
    <w:basedOn w:val="Normal"/>
    <w:rsid w:val="001D70F3"/>
    <w:pPr>
      <w:spacing w:before="100" w:beforeAutospacing="1" w:after="100" w:afterAutospacing="1"/>
    </w:pPr>
  </w:style>
  <w:style w:type="paragraph" w:customStyle="1" w:styleId="detail-intro-text-author">
    <w:name w:val="detail-intro-text-author"/>
    <w:basedOn w:val="Normal"/>
    <w:rsid w:val="001D70F3"/>
    <w:pPr>
      <w:spacing w:before="100" w:beforeAutospacing="1" w:after="100" w:afterAutospacing="1"/>
    </w:pPr>
  </w:style>
  <w:style w:type="paragraph" w:customStyle="1" w:styleId="tweetline">
    <w:name w:val="tweet_line"/>
    <w:basedOn w:val="Normal"/>
    <w:rsid w:val="001D70F3"/>
    <w:pPr>
      <w:spacing w:before="100" w:beforeAutospacing="1" w:after="100" w:afterAutospacing="1"/>
    </w:pPr>
  </w:style>
  <w:style w:type="character" w:customStyle="1" w:styleId="tweetquote">
    <w:name w:val="tweet_quote"/>
    <w:basedOn w:val="DefaultParagraphFont"/>
    <w:rsid w:val="001D70F3"/>
  </w:style>
  <w:style w:type="character" w:customStyle="1" w:styleId="original">
    <w:name w:val="original"/>
    <w:basedOn w:val="DefaultParagraphFont"/>
    <w:rsid w:val="001D70F3"/>
  </w:style>
  <w:style w:type="character" w:customStyle="1" w:styleId="flytitle-and-titletitle">
    <w:name w:val="flytitle-and-title__title"/>
    <w:basedOn w:val="DefaultParagraphFont"/>
    <w:rsid w:val="001D70F3"/>
  </w:style>
  <w:style w:type="paragraph" w:customStyle="1" w:styleId="blog-postrubric">
    <w:name w:val="blog-post__rubric"/>
    <w:basedOn w:val="Normal"/>
    <w:rsid w:val="001D70F3"/>
    <w:pPr>
      <w:spacing w:before="100" w:beforeAutospacing="1" w:after="100" w:afterAutospacing="1"/>
    </w:pPr>
  </w:style>
  <w:style w:type="paragraph" w:customStyle="1" w:styleId="blog-postbyline-container">
    <w:name w:val="blog-post__byline-container"/>
    <w:basedOn w:val="Normal"/>
    <w:rsid w:val="001D70F3"/>
    <w:pPr>
      <w:spacing w:before="100" w:beforeAutospacing="1" w:after="100" w:afterAutospacing="1"/>
    </w:pPr>
  </w:style>
  <w:style w:type="character" w:customStyle="1" w:styleId="blog-postbyline">
    <w:name w:val="blog-post__byline"/>
    <w:basedOn w:val="DefaultParagraphFont"/>
    <w:rsid w:val="001D70F3"/>
  </w:style>
  <w:style w:type="character" w:customStyle="1" w:styleId="a-authorbyline-prefix">
    <w:name w:val="a-author__byline-prefix"/>
    <w:basedOn w:val="DefaultParagraphFont"/>
    <w:rsid w:val="001D70F3"/>
  </w:style>
  <w:style w:type="character" w:customStyle="1" w:styleId="a-authorbyline-name">
    <w:name w:val="a-author__byline-name"/>
    <w:basedOn w:val="DefaultParagraphFont"/>
    <w:rsid w:val="001D70F3"/>
  </w:style>
  <w:style w:type="character" w:customStyle="1" w:styleId="weirdasstagtextChar">
    <w:name w:val="weird ass tag text Char"/>
    <w:basedOn w:val="DefaultParagraphFont"/>
    <w:link w:val="weirdasstagtext"/>
    <w:uiPriority w:val="99"/>
    <w:rsid w:val="001D70F3"/>
    <w:rPr>
      <w:rFonts w:ascii="Arial" w:eastAsia="Times New Roman" w:hAnsi="Arial" w:cs="Arial"/>
      <w:b/>
      <w:sz w:val="22"/>
      <w:szCs w:val="20"/>
    </w:rPr>
  </w:style>
  <w:style w:type="character" w:customStyle="1" w:styleId="red-subtitle">
    <w:name w:val="red-subtitle"/>
    <w:basedOn w:val="DefaultParagraphFont"/>
    <w:rsid w:val="001D70F3"/>
  </w:style>
  <w:style w:type="character" w:customStyle="1" w:styleId="tgc">
    <w:name w:val="_tgc"/>
    <w:basedOn w:val="DefaultParagraphFont"/>
    <w:rsid w:val="001D70F3"/>
  </w:style>
  <w:style w:type="character" w:customStyle="1" w:styleId="djhat-arrow">
    <w:name w:val="djhat-arrow"/>
    <w:basedOn w:val="DefaultParagraphFont"/>
    <w:rsid w:val="001D70F3"/>
  </w:style>
  <w:style w:type="character" w:customStyle="1" w:styleId="mname">
    <w:name w:val="mname"/>
    <w:basedOn w:val="DefaultParagraphFont"/>
    <w:rsid w:val="001D70F3"/>
  </w:style>
  <w:style w:type="character" w:customStyle="1" w:styleId="mvalue">
    <w:name w:val="mvalue"/>
    <w:basedOn w:val="DefaultParagraphFont"/>
    <w:rsid w:val="001D70F3"/>
  </w:style>
  <w:style w:type="character" w:customStyle="1" w:styleId="mchange">
    <w:name w:val="mchange"/>
    <w:basedOn w:val="DefaultParagraphFont"/>
    <w:rsid w:val="001D70F3"/>
  </w:style>
  <w:style w:type="character" w:customStyle="1" w:styleId="categoryaside">
    <w:name w:val="category__aside"/>
    <w:basedOn w:val="DefaultParagraphFont"/>
    <w:rsid w:val="001D70F3"/>
  </w:style>
  <w:style w:type="character" w:customStyle="1" w:styleId="article-breadcrumb-wrapper">
    <w:name w:val="article-breadcrumb-wrapper"/>
    <w:basedOn w:val="DefaultParagraphFont"/>
    <w:rsid w:val="001D70F3"/>
  </w:style>
  <w:style w:type="character" w:customStyle="1" w:styleId="wsj-article-caption-content">
    <w:name w:val="wsj-article-caption-content"/>
    <w:basedOn w:val="DefaultParagraphFont"/>
    <w:rsid w:val="001D70F3"/>
  </w:style>
  <w:style w:type="character" w:customStyle="1" w:styleId="wsj-article-credit">
    <w:name w:val="wsj-article-credit"/>
    <w:basedOn w:val="DefaultParagraphFont"/>
    <w:rsid w:val="001D70F3"/>
  </w:style>
  <w:style w:type="character" w:customStyle="1" w:styleId="wsj-article-credit-tag">
    <w:name w:val="wsj-article-credit-tag"/>
    <w:basedOn w:val="DefaultParagraphFont"/>
    <w:rsid w:val="001D70F3"/>
  </w:style>
  <w:style w:type="character" w:customStyle="1" w:styleId="commentscounticon">
    <w:name w:val="comments_count_icon"/>
    <w:basedOn w:val="DefaultParagraphFont"/>
    <w:rsid w:val="001D70F3"/>
  </w:style>
  <w:style w:type="character" w:customStyle="1" w:styleId="comments-count-word">
    <w:name w:val="comments-count-word"/>
    <w:basedOn w:val="DefaultParagraphFont"/>
    <w:rsid w:val="001D70F3"/>
  </w:style>
  <w:style w:type="character" w:customStyle="1" w:styleId="company-name-type">
    <w:name w:val="company-name-type"/>
    <w:basedOn w:val="DefaultParagraphFont"/>
    <w:rsid w:val="001D70F3"/>
  </w:style>
  <w:style w:type="character" w:customStyle="1" w:styleId="nav-prevnext-lbl">
    <w:name w:val="nav-prevnext-lbl"/>
    <w:basedOn w:val="DefaultParagraphFont"/>
    <w:rsid w:val="001D70F3"/>
  </w:style>
  <w:style w:type="character" w:customStyle="1" w:styleId="nav-prevnext-hed">
    <w:name w:val="nav-prevnext-hed"/>
    <w:basedOn w:val="DefaultParagraphFont"/>
    <w:rsid w:val="001D70F3"/>
  </w:style>
  <w:style w:type="character" w:customStyle="1" w:styleId="readcomments">
    <w:name w:val="readcomments"/>
    <w:basedOn w:val="DefaultParagraphFont"/>
    <w:rsid w:val="001D70F3"/>
  </w:style>
  <w:style w:type="character" w:customStyle="1" w:styleId="selected-edition">
    <w:name w:val="selected-edition"/>
    <w:basedOn w:val="DefaultParagraphFont"/>
    <w:rsid w:val="001D70F3"/>
  </w:style>
  <w:style w:type="character" w:customStyle="1" w:styleId="rotate">
    <w:name w:val="rotate"/>
    <w:basedOn w:val="DefaultParagraphFont"/>
    <w:rsid w:val="001D70F3"/>
  </w:style>
  <w:style w:type="paragraph" w:customStyle="1" w:styleId="column-name">
    <w:name w:val="column-name"/>
    <w:basedOn w:val="Normal"/>
    <w:qFormat/>
    <w:rsid w:val="001D70F3"/>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1D70F3"/>
  </w:style>
  <w:style w:type="character" w:customStyle="1" w:styleId="QuoteChar1">
    <w:name w:val="Quote Char1"/>
    <w:basedOn w:val="DefaultParagraphFont"/>
    <w:uiPriority w:val="29"/>
    <w:rsid w:val="001D70F3"/>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1D70F3"/>
    <w:rPr>
      <w:rFonts w:ascii="Arial" w:eastAsia="Calibri" w:hAnsi="Arial" w:cs="Arial"/>
      <w:b/>
      <w:sz w:val="22"/>
    </w:rPr>
  </w:style>
  <w:style w:type="character" w:customStyle="1" w:styleId="StyleCardText11ptUnderlineChar">
    <w:name w:val="Style Card Text + 11 pt Underline Char"/>
    <w:link w:val="StyleCardText11ptUnderline"/>
    <w:locked/>
    <w:rsid w:val="001D70F3"/>
    <w:rPr>
      <w:u w:val="single"/>
    </w:rPr>
  </w:style>
  <w:style w:type="paragraph" w:customStyle="1" w:styleId="StyleCardText11ptUnderline">
    <w:name w:val="Style Card Text + 11 pt Underline"/>
    <w:link w:val="StyleCardText11ptUnderlineChar"/>
    <w:qFormat/>
    <w:rsid w:val="001D70F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D70F3"/>
    <w:rPr>
      <w:rFonts w:ascii="Georgia" w:hAnsi="Georgia"/>
      <w:sz w:val="16"/>
    </w:rPr>
  </w:style>
  <w:style w:type="paragraph" w:customStyle="1" w:styleId="StyleMinimizedText11pt">
    <w:name w:val="Style Minimized Text + 11 pt"/>
    <w:basedOn w:val="Normal"/>
    <w:link w:val="StyleMinimizedText11ptChar"/>
    <w:qFormat/>
    <w:rsid w:val="001D70F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D70F3"/>
    <w:rPr>
      <w:rFonts w:ascii="Georgia" w:hAnsi="Georgia"/>
      <w:sz w:val="16"/>
    </w:rPr>
  </w:style>
  <w:style w:type="paragraph" w:customStyle="1" w:styleId="StyleMinimizedText11pt1">
    <w:name w:val="Style Minimized Text + 11 pt1"/>
    <w:basedOn w:val="Normal"/>
    <w:link w:val="StyleMinimizedText11pt1Char"/>
    <w:qFormat/>
    <w:rsid w:val="001D70F3"/>
    <w:rPr>
      <w:rFonts w:ascii="Georgia" w:hAnsi="Georgia" w:cstheme="minorBidi"/>
      <w:sz w:val="16"/>
    </w:rPr>
  </w:style>
  <w:style w:type="character" w:customStyle="1" w:styleId="Debate-EmphasizedText-F5Char">
    <w:name w:val="Debate- Emphasized Text- F5 Char"/>
    <w:link w:val="Debate-EmphasizedText-F5"/>
    <w:locked/>
    <w:rsid w:val="001D70F3"/>
    <w:rPr>
      <w:rFonts w:ascii="Arial Narrow" w:hAnsi="Arial Narrow"/>
      <w:b/>
      <w:sz w:val="18"/>
      <w:u w:val="single"/>
    </w:rPr>
  </w:style>
  <w:style w:type="paragraph" w:customStyle="1" w:styleId="Debate-EmphasizedText-F5">
    <w:name w:val="Debate- Emphasized Text- F5"/>
    <w:basedOn w:val="Normal"/>
    <w:link w:val="Debate-EmphasizedText-F5Char"/>
    <w:qFormat/>
    <w:rsid w:val="001D70F3"/>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1D70F3"/>
    <w:rPr>
      <w:rFonts w:asciiTheme="minorHAnsi" w:hAnsiTheme="minorHAnsi" w:cstheme="minorBidi"/>
      <w:sz w:val="16"/>
    </w:rPr>
  </w:style>
  <w:style w:type="character" w:customStyle="1" w:styleId="CardStyleChar">
    <w:name w:val="Card Style Char"/>
    <w:link w:val="CardStyle"/>
    <w:locked/>
    <w:rsid w:val="001D70F3"/>
    <w:rPr>
      <w:rFonts w:ascii="Arial" w:eastAsia="Times New Roman" w:hAnsi="Arial" w:cs="Arial"/>
      <w:sz w:val="22"/>
    </w:rPr>
  </w:style>
  <w:style w:type="character" w:customStyle="1" w:styleId="BoldandUnderlineCharCharCharCharCharChar">
    <w:name w:val="Bold and Underline Char Char Char Char Char Char"/>
    <w:link w:val="BoldandUnderlineCharCharCharCharChar"/>
    <w:locked/>
    <w:rsid w:val="001D70F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D70F3"/>
    <w:rPr>
      <w:rFonts w:ascii="Georgia" w:eastAsia="Times New Roman" w:hAnsi="Georgia" w:cs="Times New Roman"/>
      <w:b/>
      <w:sz w:val="24"/>
      <w:u w:val="single"/>
    </w:rPr>
  </w:style>
  <w:style w:type="character" w:customStyle="1" w:styleId="CardHighlightChar">
    <w:name w:val="Card Highlight Char"/>
    <w:link w:val="CardHighlight"/>
    <w:locked/>
    <w:rsid w:val="001D70F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D70F3"/>
    <w:pPr>
      <w:shd w:val="clear" w:color="auto" w:fill="66FFFF"/>
    </w:pPr>
    <w:rPr>
      <w:rFonts w:eastAsia="Calibri"/>
      <w:sz w:val="24"/>
      <w:u w:val="single"/>
    </w:rPr>
  </w:style>
  <w:style w:type="character" w:customStyle="1" w:styleId="BlockHeaderHiddenChar">
    <w:name w:val="Block Header Hidden Char"/>
    <w:link w:val="BlockHeaderHidden"/>
    <w:locked/>
    <w:rsid w:val="001D70F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D70F3"/>
    <w:pPr>
      <w:pageBreakBefore/>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1D70F3"/>
    <w:rPr>
      <w:rFonts w:ascii="Georgia" w:eastAsia="Calibri" w:hAnsi="Georgia"/>
      <w:sz w:val="16"/>
      <w:szCs w:val="16"/>
    </w:rPr>
  </w:style>
  <w:style w:type="paragraph" w:customStyle="1" w:styleId="SmallSizeParagraph">
    <w:name w:val="Small Size Paragraph"/>
    <w:basedOn w:val="Normal"/>
    <w:link w:val="SmallSizeParagraphChar"/>
    <w:qFormat/>
    <w:rsid w:val="001D70F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D70F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D70F3"/>
    <w:pPr>
      <w:pBdr>
        <w:top w:val="single" w:sz="4" w:space="0" w:color="auto"/>
        <w:left w:val="single" w:sz="4" w:space="0" w:color="auto"/>
        <w:bottom w:val="single" w:sz="4" w:space="0" w:color="auto"/>
        <w:right w:val="single" w:sz="4" w:space="0" w:color="auto"/>
      </w:pBdr>
      <w:contextualSpacing w:val="0"/>
    </w:pPr>
    <w:rPr>
      <w:rFonts w:ascii="Georgia" w:eastAsiaTheme="minorEastAsia" w:hAnsi="Georgia" w:cstheme="minorBidi"/>
      <w:b/>
      <w:bCs/>
      <w:sz w:val="24"/>
      <w:bdr w:val="single" w:sz="4" w:space="0" w:color="auto" w:frame="1"/>
    </w:rPr>
  </w:style>
  <w:style w:type="character" w:customStyle="1" w:styleId="AuthorDateChar">
    <w:name w:val="AuthorDate Char"/>
    <w:link w:val="AuthorDate2"/>
    <w:locked/>
    <w:rsid w:val="001D70F3"/>
    <w:rPr>
      <w:rFonts w:ascii="Times New Roman" w:eastAsia="Calibri" w:hAnsi="Times New Roman" w:cs="Times New Roman"/>
      <w:b/>
      <w:szCs w:val="20"/>
      <w:u w:val="single"/>
    </w:rPr>
  </w:style>
  <w:style w:type="paragraph" w:customStyle="1" w:styleId="AuthorDate2">
    <w:name w:val="AuthorDate"/>
    <w:next w:val="Normal"/>
    <w:link w:val="AuthorDateChar"/>
    <w:qFormat/>
    <w:rsid w:val="001D70F3"/>
    <w:pPr>
      <w:widowControl w:val="0"/>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1D70F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D70F3"/>
    <w:rPr>
      <w:rFonts w:ascii="Times New Roman" w:eastAsia="Times New Roman" w:hAnsi="Times New Roman" w:cs="Times New Roman"/>
      <w:strike/>
      <w:sz w:val="20"/>
    </w:rPr>
  </w:style>
  <w:style w:type="character" w:customStyle="1" w:styleId="CardT1Char">
    <w:name w:val="CardT1 Char"/>
    <w:link w:val="CardT1"/>
    <w:locked/>
    <w:rsid w:val="001D70F3"/>
    <w:rPr>
      <w:rFonts w:ascii="Arial" w:eastAsia="Calibri" w:hAnsi="Arial" w:cs="Arial"/>
      <w:kern w:val="2"/>
      <w:sz w:val="14"/>
      <w:szCs w:val="14"/>
      <w:lang w:eastAsia="zh-TW"/>
    </w:rPr>
  </w:style>
  <w:style w:type="paragraph" w:customStyle="1" w:styleId="CardT1">
    <w:name w:val="CardT1"/>
    <w:basedOn w:val="Normal"/>
    <w:link w:val="CardT1Char"/>
    <w:qFormat/>
    <w:rsid w:val="001D70F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D70F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D70F3"/>
    <w:pPr>
      <w:spacing w:after="160"/>
    </w:pPr>
    <w:rPr>
      <w:rFonts w:ascii="Times New Roman" w:eastAsia="Times New Roman" w:hAnsi="Times New Roman" w:cs="Times New Roman"/>
      <w:b/>
      <w:bCs/>
      <w:u w:val="single"/>
    </w:rPr>
  </w:style>
  <w:style w:type="character" w:customStyle="1" w:styleId="UnderlineSChar">
    <w:name w:val="Underline S Char"/>
    <w:link w:val="UnderlineS"/>
    <w:locked/>
    <w:rsid w:val="001D70F3"/>
    <w:rPr>
      <w:rFonts w:ascii="Georgia" w:eastAsia="Calibri" w:hAnsi="Georgia"/>
      <w:u w:val="single"/>
      <w:lang w:val="x-none" w:eastAsia="zh-CN"/>
    </w:rPr>
  </w:style>
  <w:style w:type="paragraph" w:customStyle="1" w:styleId="UnderlineS">
    <w:name w:val="Underline S"/>
    <w:basedOn w:val="Normal"/>
    <w:link w:val="UnderlineSChar"/>
    <w:qFormat/>
    <w:rsid w:val="001D70F3"/>
    <w:pPr>
      <w:spacing w:after="200"/>
    </w:pPr>
    <w:rPr>
      <w:rFonts w:ascii="Georgia" w:eastAsia="Calibri" w:hAnsi="Georgia" w:cstheme="minorBidi"/>
      <w:sz w:val="24"/>
      <w:u w:val="single"/>
      <w:lang w:val="x-none" w:eastAsia="zh-CN"/>
    </w:rPr>
  </w:style>
  <w:style w:type="character" w:customStyle="1" w:styleId="HighlightingChar">
    <w:name w:val="Highlighting Char"/>
    <w:link w:val="Highlighting"/>
    <w:locked/>
    <w:rsid w:val="001D70F3"/>
    <w:rPr>
      <w:rFonts w:ascii="Georgia" w:eastAsia="SimSun" w:hAnsi="Georgia"/>
      <w:u w:val="thick"/>
    </w:rPr>
  </w:style>
  <w:style w:type="paragraph" w:customStyle="1" w:styleId="Highlighting">
    <w:name w:val="Highlighting"/>
    <w:basedOn w:val="Normal"/>
    <w:link w:val="HighlightingChar"/>
    <w:autoRedefine/>
    <w:qFormat/>
    <w:rsid w:val="001D70F3"/>
    <w:rPr>
      <w:rFonts w:ascii="Georgia" w:eastAsia="SimSun" w:hAnsi="Georgia" w:cstheme="minorBidi"/>
      <w:sz w:val="24"/>
      <w:u w:val="thick"/>
    </w:rPr>
  </w:style>
  <w:style w:type="character" w:customStyle="1" w:styleId="CITEChar1">
    <w:name w:val="CITE Char"/>
    <w:link w:val="CITE0"/>
    <w:locked/>
    <w:rsid w:val="001D70F3"/>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1D70F3"/>
    <w:pPr>
      <w:keepLines w:val="0"/>
      <w:pageBreakBefore w:val="0"/>
      <w:spacing w:before="60" w:after="60" w:line="240" w:lineRule="auto"/>
      <w:contextualSpacing/>
      <w:jc w:val="left"/>
    </w:pPr>
    <w:rPr>
      <w:rFonts w:ascii="Arial" w:eastAsia="Times New Roman" w:hAnsi="Arial" w:cs="Arial"/>
      <w:b w:val="0"/>
      <w:bCs w:val="0"/>
      <w:iCs/>
      <w:smallCaps/>
      <w:sz w:val="20"/>
      <w:szCs w:val="20"/>
    </w:rPr>
  </w:style>
  <w:style w:type="character" w:customStyle="1" w:styleId="NormaltextCharChar">
    <w:name w:val="Normal text Char Char"/>
    <w:link w:val="Normaltext0"/>
    <w:locked/>
    <w:rsid w:val="001D70F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D70F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D70F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D70F3"/>
    <w:rPr>
      <w:b/>
      <w:sz w:val="28"/>
    </w:rPr>
  </w:style>
  <w:style w:type="character" w:customStyle="1" w:styleId="underlinedcardChar0">
    <w:name w:val="underlined card Char"/>
    <w:link w:val="underlinedcard0"/>
    <w:locked/>
    <w:rsid w:val="001D70F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1D70F3"/>
    <w:rPr>
      <w:sz w:val="24"/>
      <w:u w:val="single"/>
    </w:rPr>
  </w:style>
  <w:style w:type="character" w:customStyle="1" w:styleId="CiteCardChar">
    <w:name w:val="Cite_Card Char"/>
    <w:link w:val="CiteCard0"/>
    <w:locked/>
    <w:rsid w:val="001D70F3"/>
    <w:rPr>
      <w:rFonts w:ascii="Times New Roman" w:eastAsia="Times New Roman" w:hAnsi="Times New Roman" w:cs="Arial"/>
      <w:bCs/>
      <w:sz w:val="20"/>
      <w:szCs w:val="20"/>
    </w:rPr>
  </w:style>
  <w:style w:type="paragraph" w:customStyle="1" w:styleId="CiteCard0">
    <w:name w:val="Cite_Card"/>
    <w:link w:val="CiteCardChar"/>
    <w:qFormat/>
    <w:rsid w:val="001D70F3"/>
    <w:pPr>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1D70F3"/>
    <w:rPr>
      <w:rFonts w:ascii="Georgia" w:eastAsia="Times New Roman" w:hAnsi="Georgia" w:cs="Arial"/>
      <w:sz w:val="22"/>
      <w:u w:val="single"/>
    </w:rPr>
  </w:style>
  <w:style w:type="paragraph" w:customStyle="1" w:styleId="StyleStyle49pt6">
    <w:name w:val="Style Style4 + 9 pt6"/>
    <w:basedOn w:val="Style4"/>
    <w:link w:val="StyleStyle49pt6Char"/>
    <w:qFormat/>
    <w:rsid w:val="001D70F3"/>
    <w:pPr>
      <w:contextualSpacing w:val="0"/>
    </w:pPr>
    <w:rPr>
      <w:rFonts w:ascii="Georgia" w:hAnsi="Georgia"/>
    </w:rPr>
  </w:style>
  <w:style w:type="character" w:customStyle="1" w:styleId="UnderlineCharCharCharCharChar">
    <w:name w:val="Underline Char Char Char Char Char"/>
    <w:link w:val="UnderlineCharCharCharChar"/>
    <w:locked/>
    <w:rsid w:val="001D70F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D70F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D70F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D70F3"/>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D70F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D70F3"/>
    <w:rPr>
      <w:rFonts w:ascii="Georgia" w:hAnsi="Georgia"/>
      <w:b/>
      <w:bCs/>
      <w:sz w:val="24"/>
      <w:u w:val="single"/>
    </w:rPr>
  </w:style>
  <w:style w:type="character" w:customStyle="1" w:styleId="DebatenoramlChar">
    <w:name w:val="Debatenoraml Char"/>
    <w:link w:val="Debatenoraml"/>
    <w:locked/>
    <w:rsid w:val="001D70F3"/>
    <w:rPr>
      <w:rFonts w:ascii="Times New Roman" w:hAnsi="Times New Roman" w:cs="Times New Roman"/>
    </w:rPr>
  </w:style>
  <w:style w:type="paragraph" w:customStyle="1" w:styleId="Debatenoraml">
    <w:name w:val="Debatenoraml"/>
    <w:basedOn w:val="NoSpacing"/>
    <w:link w:val="DebatenoramlChar"/>
    <w:qFormat/>
    <w:rsid w:val="001D70F3"/>
    <w:pPr>
      <w:spacing w:line="240" w:lineRule="auto"/>
    </w:pPr>
    <w:rPr>
      <w:rFonts w:ascii="Times New Roman" w:hAnsi="Times New Roman" w:cs="Times New Roman"/>
    </w:rPr>
  </w:style>
  <w:style w:type="character" w:customStyle="1" w:styleId="QualsChar">
    <w:name w:val="Quals Char"/>
    <w:link w:val="Quals"/>
    <w:locked/>
    <w:rsid w:val="001D70F3"/>
    <w:rPr>
      <w:rFonts w:ascii="Georgia" w:eastAsia="Calibri" w:hAnsi="Georgia"/>
      <w:sz w:val="18"/>
    </w:rPr>
  </w:style>
  <w:style w:type="paragraph" w:customStyle="1" w:styleId="Quals">
    <w:name w:val="Quals"/>
    <w:basedOn w:val="Normal"/>
    <w:link w:val="QualsChar"/>
    <w:qFormat/>
    <w:rsid w:val="001D70F3"/>
    <w:rPr>
      <w:rFonts w:ascii="Georgia" w:eastAsia="Calibri" w:hAnsi="Georgia" w:cstheme="minorBidi"/>
      <w:sz w:val="18"/>
    </w:rPr>
  </w:style>
  <w:style w:type="character" w:customStyle="1" w:styleId="StarredChar">
    <w:name w:val="Starred Char"/>
    <w:link w:val="Starred"/>
    <w:locked/>
    <w:rsid w:val="001D70F3"/>
    <w:rPr>
      <w:rFonts w:ascii="Georgia" w:eastAsia="Times New Roman" w:hAnsi="Georgia"/>
      <w:b/>
      <w:caps/>
      <w:szCs w:val="28"/>
      <w:u w:val="single"/>
    </w:rPr>
  </w:style>
  <w:style w:type="paragraph" w:customStyle="1" w:styleId="Starred">
    <w:name w:val="Starred"/>
    <w:basedOn w:val="Normal"/>
    <w:link w:val="StarredChar"/>
    <w:qFormat/>
    <w:rsid w:val="001D70F3"/>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D70F3"/>
    <w:rPr>
      <w:rFonts w:ascii="Georgia" w:eastAsia="Times New Roman" w:hAnsi="Georgia"/>
      <w:b/>
      <w:caps/>
      <w:szCs w:val="28"/>
      <w:u w:val="single"/>
    </w:rPr>
  </w:style>
  <w:style w:type="paragraph" w:customStyle="1" w:styleId="NotStarred">
    <w:name w:val="NotStarred"/>
    <w:basedOn w:val="Normal"/>
    <w:link w:val="NotStarredChar"/>
    <w:qFormat/>
    <w:rsid w:val="001D70F3"/>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D70F3"/>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1D70F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D70F3"/>
    <w:pPr>
      <w:pBdr>
        <w:top w:val="single" w:sz="4" w:space="0" w:color="auto"/>
        <w:left w:val="single" w:sz="4" w:space="0" w:color="auto"/>
        <w:bottom w:val="single" w:sz="4" w:space="0" w:color="auto"/>
        <w:right w:val="single" w:sz="4" w:space="0" w:color="auto"/>
      </w:pBdr>
      <w:contextualSpacing w:val="0"/>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D70F3"/>
    <w:rPr>
      <w:rFonts w:ascii="Georgia" w:eastAsia="Calibri" w:hAnsi="Georgia"/>
      <w:b/>
    </w:rPr>
  </w:style>
  <w:style w:type="paragraph" w:customStyle="1" w:styleId="H4Tag">
    <w:name w:val="H4 (Tag)"/>
    <w:basedOn w:val="Normal"/>
    <w:link w:val="H4TagChar1"/>
    <w:qFormat/>
    <w:rsid w:val="001D70F3"/>
    <w:rPr>
      <w:rFonts w:ascii="Georgia" w:eastAsia="Calibri" w:hAnsi="Georgia" w:cstheme="minorBidi"/>
      <w:b/>
      <w:sz w:val="24"/>
    </w:rPr>
  </w:style>
  <w:style w:type="character" w:customStyle="1" w:styleId="NewHeading2Char">
    <w:name w:val="NewHeading2 Char"/>
    <w:link w:val="NewHeading2"/>
    <w:locked/>
    <w:rsid w:val="001D70F3"/>
    <w:rPr>
      <w:rFonts w:ascii="Georgia" w:eastAsia="Times New Roman" w:hAnsi="Georgia"/>
      <w:b/>
      <w:szCs w:val="28"/>
      <w:u w:val="single"/>
    </w:rPr>
  </w:style>
  <w:style w:type="paragraph" w:customStyle="1" w:styleId="NewHeading2">
    <w:name w:val="NewHeading2"/>
    <w:basedOn w:val="Normal"/>
    <w:link w:val="NewHeading2Char"/>
    <w:qFormat/>
    <w:rsid w:val="001D70F3"/>
    <w:pPr>
      <w:spacing w:before="240" w:after="60"/>
    </w:pPr>
    <w:rPr>
      <w:rFonts w:ascii="Georgia" w:eastAsia="Times New Roman" w:hAnsi="Georgia" w:cstheme="minorBidi"/>
      <w:b/>
      <w:sz w:val="24"/>
      <w:szCs w:val="28"/>
      <w:u w:val="single"/>
    </w:rPr>
  </w:style>
  <w:style w:type="character" w:customStyle="1" w:styleId="FullCiteChar">
    <w:name w:val="Full Cite Char"/>
    <w:link w:val="FullCite0"/>
    <w:locked/>
    <w:rsid w:val="001D70F3"/>
    <w:rPr>
      <w:rFonts w:ascii="Garamond" w:eastAsia="Calibri" w:hAnsi="Garamond"/>
    </w:rPr>
  </w:style>
  <w:style w:type="paragraph" w:customStyle="1" w:styleId="FullCite0">
    <w:name w:val="Full Cite"/>
    <w:basedOn w:val="Normal"/>
    <w:next w:val="Normal"/>
    <w:link w:val="FullCiteChar"/>
    <w:qFormat/>
    <w:rsid w:val="001D70F3"/>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D70F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D70F3"/>
    <w:rPr>
      <w:rFonts w:ascii="Georgia" w:eastAsia="Times New Roman" w:hAnsi="Georgia" w:cstheme="minorBidi"/>
      <w:color w:val="000000"/>
      <w:sz w:val="24"/>
      <w:u w:val="single"/>
    </w:rPr>
  </w:style>
  <w:style w:type="character" w:customStyle="1" w:styleId="StylecardThickunderlineChar">
    <w:name w:val="Style card + Thick underline Char"/>
    <w:link w:val="StylecardThickunderline"/>
    <w:locked/>
    <w:rsid w:val="001D70F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D70F3"/>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D70F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D70F3"/>
    <w:pPr>
      <w:ind w:left="288" w:right="288"/>
    </w:pPr>
    <w:rPr>
      <w:rFonts w:ascii="Georgia" w:eastAsia="SimSun" w:hAnsi="Georgia" w:cstheme="minorBidi"/>
      <w:b/>
      <w:bCs/>
      <w:sz w:val="24"/>
      <w:u w:val="single"/>
      <w:lang w:eastAsia="zh-CN"/>
    </w:rPr>
  </w:style>
  <w:style w:type="character" w:customStyle="1" w:styleId="blocktitleChar">
    <w:name w:val="block title Char"/>
    <w:link w:val="blocktitle0"/>
    <w:locked/>
    <w:rsid w:val="001D70F3"/>
    <w:rPr>
      <w:rFonts w:ascii="Arial" w:eastAsia="Calibri" w:hAnsi="Arial" w:cs="Arial"/>
      <w:b/>
      <w:caps/>
      <w:sz w:val="28"/>
      <w:szCs w:val="28"/>
      <w:lang w:val="es-ES"/>
    </w:rPr>
  </w:style>
  <w:style w:type="character" w:customStyle="1" w:styleId="StyleStyle4LatinTimesNewRomanAsianSimSunBoldChar">
    <w:name w:val="Style Style4 + (Latin) Times New Roman (Asian) SimSun Bold Char"/>
    <w:link w:val="StyleStyle4LatinTimesNewRomanAsianSimSunBold"/>
    <w:locked/>
    <w:rsid w:val="001D70F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D70F3"/>
    <w:pPr>
      <w:contextualSpacing w:val="0"/>
    </w:pPr>
    <w:rPr>
      <w:rFonts w:ascii="Georgia" w:eastAsia="SimSun" w:hAnsi="Georgia" w:cstheme="minorBidi"/>
      <w:b/>
      <w:bCs/>
      <w:sz w:val="24"/>
    </w:rPr>
  </w:style>
  <w:style w:type="character" w:customStyle="1" w:styleId="MTDisplayEquationChar">
    <w:name w:val="MTDisplayEquation Char"/>
    <w:link w:val="MTDisplayEquation"/>
    <w:locked/>
    <w:rsid w:val="001D70F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D70F3"/>
    <w:pPr>
      <w:tabs>
        <w:tab w:val="center" w:pos="5120"/>
        <w:tab w:val="right" w:pos="10220"/>
      </w:tabs>
    </w:pPr>
    <w:rPr>
      <w:rFonts w:ascii="Georgia" w:eastAsia="Times New Roman" w:hAnsi="Georgia" w:cstheme="minorBidi"/>
      <w:bCs/>
      <w:sz w:val="24"/>
      <w:lang w:bidi="he-IL"/>
    </w:rPr>
  </w:style>
  <w:style w:type="character" w:customStyle="1" w:styleId="StyleBoldUnderlineTimesNewRomanChar">
    <w:name w:val="Style Bold Underline + Times New Roman Char"/>
    <w:link w:val="StyleBoldUnderlineTimesNewRoman"/>
    <w:locked/>
    <w:rsid w:val="001D70F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D70F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D70F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D70F3"/>
    <w:pPr>
      <w:spacing w:after="200"/>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1D70F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D70F3"/>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1D70F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D70F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D70F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D70F3"/>
    <w:pPr>
      <w:widowControl/>
      <w:autoSpaceDE w:val="0"/>
      <w:autoSpaceDN w:val="0"/>
      <w:adjustRightInd w:val="0"/>
      <w:spacing w:after="160" w:line="259" w:lineRule="auto"/>
      <w:jc w:val="both"/>
    </w:pPr>
    <w:rPr>
      <w:rFonts w:ascii="Georgia" w:hAnsi="Georgia"/>
      <w:sz w:val="24"/>
      <w:lang w:val="x-none" w:eastAsia="x-none"/>
    </w:rPr>
  </w:style>
  <w:style w:type="character" w:customStyle="1" w:styleId="StyleCards11ptUnderlineChar">
    <w:name w:val="Style Cards + 11 pt Underline Char"/>
    <w:link w:val="StyleCards11ptUnderline"/>
    <w:locked/>
    <w:rsid w:val="001D70F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D70F3"/>
    <w:pPr>
      <w:widowControl/>
      <w:autoSpaceDE w:val="0"/>
      <w:autoSpaceDN w:val="0"/>
      <w:adjustRightInd w:val="0"/>
      <w:spacing w:after="160" w:line="259" w:lineRule="auto"/>
      <w:jc w:val="both"/>
    </w:pPr>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1D70F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D70F3"/>
    <w:pPr>
      <w:widowControl/>
      <w:autoSpaceDE w:val="0"/>
      <w:autoSpaceDN w:val="0"/>
      <w:adjustRightInd w:val="0"/>
      <w:spacing w:after="160" w:line="259" w:lineRule="auto"/>
      <w:jc w:val="both"/>
    </w:pPr>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D70F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D70F3"/>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D70F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D70F3"/>
    <w:pPr>
      <w:contextualSpacing w:val="0"/>
    </w:pPr>
    <w:rPr>
      <w:rFonts w:ascii="Georgia" w:hAnsi="Georgia" w:cstheme="minorBidi"/>
      <w:sz w:val="24"/>
      <w:lang w:val="x-none" w:eastAsia="x-none"/>
    </w:rPr>
  </w:style>
  <w:style w:type="character" w:customStyle="1" w:styleId="NormalFontChar">
    <w:name w:val="Normal Font Char"/>
    <w:link w:val="NormalFont"/>
    <w:locked/>
    <w:rsid w:val="001D70F3"/>
    <w:rPr>
      <w:rFonts w:ascii="Times New Roman" w:eastAsia="Times New Roman" w:hAnsi="Times New Roman" w:cs="Times New Roman"/>
      <w:sz w:val="20"/>
      <w:szCs w:val="20"/>
    </w:rPr>
  </w:style>
  <w:style w:type="paragraph" w:customStyle="1" w:styleId="NormalFont">
    <w:name w:val="Normal Font"/>
    <w:link w:val="NormalFontChar"/>
    <w:qFormat/>
    <w:rsid w:val="001D70F3"/>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1D70F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D70F3"/>
    <w:rPr>
      <w:u w:val="single"/>
      <w:lang w:val="x-none" w:eastAsia="x-none"/>
    </w:rPr>
  </w:style>
  <w:style w:type="character" w:customStyle="1" w:styleId="StyleNormalFont11ptBoldUnderlineChar">
    <w:name w:val="Style Normal Font + 11 pt Bold Underline Char"/>
    <w:link w:val="StyleNormalFont11ptBoldUnderline"/>
    <w:locked/>
    <w:rsid w:val="001D70F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D70F3"/>
    <w:rPr>
      <w:b/>
      <w:bCs/>
      <w:u w:val="single"/>
      <w:lang w:val="x-none" w:eastAsia="x-none"/>
    </w:rPr>
  </w:style>
  <w:style w:type="character" w:customStyle="1" w:styleId="StyleTitle11ptNotBoldChar">
    <w:name w:val="Style Title + 11 pt Not Bold Char"/>
    <w:link w:val="StyleTitle11ptNotBold"/>
    <w:locked/>
    <w:rsid w:val="001D70F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D70F3"/>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D70F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D70F3"/>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D70F3"/>
    <w:rPr>
      <w:rFonts w:ascii="Calibri" w:eastAsia="Times New Roman" w:hAnsi="Calibri" w:cs="Calibri"/>
      <w:sz w:val="22"/>
    </w:rPr>
  </w:style>
  <w:style w:type="paragraph" w:customStyle="1" w:styleId="msolistparagraphcxspfirst">
    <w:name w:val="msolistparagraphcxspfirst"/>
    <w:basedOn w:val="Normal"/>
    <w:uiPriority w:val="99"/>
    <w:qFormat/>
    <w:rsid w:val="001D70F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D70F3"/>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D70F3"/>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1D70F3"/>
    <w:pPr>
      <w:spacing w:before="100" w:beforeAutospacing="1" w:after="100" w:afterAutospacing="1"/>
    </w:pPr>
    <w:rPr>
      <w:rFonts w:eastAsia="Times New Roman"/>
      <w:sz w:val="24"/>
    </w:rPr>
  </w:style>
  <w:style w:type="paragraph" w:customStyle="1" w:styleId="emready">
    <w:name w:val="emready"/>
    <w:basedOn w:val="Normal"/>
    <w:uiPriority w:val="99"/>
    <w:qFormat/>
    <w:rsid w:val="001D70F3"/>
    <w:pPr>
      <w:spacing w:before="100" w:beforeAutospacing="1" w:after="100" w:afterAutospacing="1"/>
    </w:pPr>
    <w:rPr>
      <w:rFonts w:eastAsia="Times New Roman"/>
      <w:sz w:val="24"/>
    </w:rPr>
  </w:style>
  <w:style w:type="paragraph" w:customStyle="1" w:styleId="departments">
    <w:name w:val="departments"/>
    <w:basedOn w:val="Normal"/>
    <w:uiPriority w:val="99"/>
    <w:qFormat/>
    <w:rsid w:val="001D70F3"/>
    <w:pPr>
      <w:spacing w:before="100" w:beforeAutospacing="1" w:after="100" w:afterAutospacing="1"/>
    </w:pPr>
    <w:rPr>
      <w:rFonts w:eastAsia="Times New Roman"/>
      <w:sz w:val="24"/>
    </w:rPr>
  </w:style>
  <w:style w:type="paragraph" w:customStyle="1" w:styleId="norma">
    <w:name w:val="norma"/>
    <w:basedOn w:val="Heading3"/>
    <w:uiPriority w:val="99"/>
    <w:qFormat/>
    <w:rsid w:val="001D70F3"/>
    <w:pPr>
      <w:spacing w:before="200"/>
    </w:pPr>
    <w:rPr>
      <w:rFonts w:eastAsia="MS Gothic" w:cs="Arial"/>
      <w:bCs w:val="0"/>
      <w:sz w:val="24"/>
    </w:rPr>
  </w:style>
  <w:style w:type="paragraph" w:customStyle="1" w:styleId="nromal">
    <w:name w:val="nromal"/>
    <w:basedOn w:val="Normal"/>
    <w:uiPriority w:val="99"/>
    <w:qFormat/>
    <w:rsid w:val="001D70F3"/>
    <w:pPr>
      <w:keepNext/>
      <w:keepLines/>
      <w:spacing w:before="200"/>
      <w:outlineLvl w:val="3"/>
    </w:pPr>
    <w:rPr>
      <w:rFonts w:eastAsia="Times New Roman" w:cs="Cambria"/>
      <w:b/>
      <w:iCs/>
    </w:rPr>
  </w:style>
  <w:style w:type="paragraph" w:customStyle="1" w:styleId="natural">
    <w:name w:val="natural"/>
    <w:basedOn w:val="Normal"/>
    <w:uiPriority w:val="99"/>
    <w:qFormat/>
    <w:rsid w:val="001D70F3"/>
    <w:pPr>
      <w:keepNext/>
      <w:keepLines/>
      <w:spacing w:before="200"/>
      <w:outlineLvl w:val="3"/>
    </w:pPr>
    <w:rPr>
      <w:rFonts w:eastAsia="Times New Roman"/>
      <w:b/>
      <w:iCs/>
    </w:rPr>
  </w:style>
  <w:style w:type="paragraph" w:customStyle="1" w:styleId="nroaml">
    <w:name w:val="nroaml"/>
    <w:basedOn w:val="Normal"/>
    <w:uiPriority w:val="99"/>
    <w:qFormat/>
    <w:rsid w:val="001D70F3"/>
    <w:pPr>
      <w:keepNext/>
      <w:keepLines/>
      <w:spacing w:before="200"/>
      <w:outlineLvl w:val="3"/>
    </w:pPr>
    <w:rPr>
      <w:rFonts w:eastAsia="Times New Roman"/>
      <w:b/>
      <w:iCs/>
    </w:rPr>
  </w:style>
  <w:style w:type="paragraph" w:customStyle="1" w:styleId="noraml">
    <w:name w:val="noraml"/>
    <w:basedOn w:val="Normal"/>
    <w:uiPriority w:val="99"/>
    <w:qFormat/>
    <w:rsid w:val="001D70F3"/>
    <w:pPr>
      <w:keepNext/>
      <w:keepLines/>
      <w:spacing w:before="200"/>
      <w:outlineLvl w:val="3"/>
    </w:pPr>
    <w:rPr>
      <w:rFonts w:eastAsia="Times New Roman"/>
      <w:b/>
      <w:iCs/>
      <w:sz w:val="24"/>
    </w:rPr>
  </w:style>
  <w:style w:type="paragraph" w:customStyle="1" w:styleId="p0">
    <w:name w:val="p0"/>
    <w:basedOn w:val="Normal"/>
    <w:uiPriority w:val="99"/>
    <w:qFormat/>
    <w:rsid w:val="001D70F3"/>
    <w:pPr>
      <w:spacing w:before="100" w:beforeAutospacing="1" w:after="100" w:afterAutospacing="1"/>
    </w:pPr>
    <w:rPr>
      <w:rFonts w:eastAsia="Times New Roman"/>
      <w:sz w:val="24"/>
    </w:rPr>
  </w:style>
  <w:style w:type="paragraph" w:customStyle="1" w:styleId="teaserpermalink">
    <w:name w:val="teaser_permalink"/>
    <w:basedOn w:val="Normal"/>
    <w:uiPriority w:val="99"/>
    <w:qFormat/>
    <w:rsid w:val="001D70F3"/>
    <w:pPr>
      <w:spacing w:before="100" w:beforeAutospacing="1" w:after="100" w:afterAutospacing="1"/>
    </w:pPr>
    <w:rPr>
      <w:rFonts w:eastAsia="Times New Roman"/>
      <w:sz w:val="24"/>
      <w:lang w:eastAsia="zh-CN"/>
    </w:rPr>
  </w:style>
  <w:style w:type="paragraph" w:customStyle="1" w:styleId="FullText">
    <w:name w:val="Full Text"/>
    <w:basedOn w:val="Normal"/>
    <w:uiPriority w:val="99"/>
    <w:qFormat/>
    <w:rsid w:val="001D70F3"/>
    <w:rPr>
      <w:rFonts w:eastAsia="Times New Roman"/>
    </w:rPr>
  </w:style>
  <w:style w:type="paragraph" w:customStyle="1" w:styleId="2ndLevel-TAG">
    <w:name w:val="2nd Level - TAG"/>
    <w:basedOn w:val="Normal"/>
    <w:next w:val="Normal"/>
    <w:uiPriority w:val="99"/>
    <w:qFormat/>
    <w:rsid w:val="001D70F3"/>
    <w:pPr>
      <w:spacing w:before="240"/>
      <w:outlineLvl w:val="2"/>
    </w:pPr>
    <w:rPr>
      <w:rFonts w:eastAsia="Times New Roman"/>
      <w:b/>
    </w:rPr>
  </w:style>
  <w:style w:type="paragraph" w:customStyle="1" w:styleId="CM14">
    <w:name w:val="CM14"/>
    <w:basedOn w:val="Default"/>
    <w:next w:val="Default"/>
    <w:uiPriority w:val="99"/>
    <w:qFormat/>
    <w:rsid w:val="001D70F3"/>
    <w:pPr>
      <w:widowControl w:val="0"/>
    </w:pPr>
    <w:rPr>
      <w:rFonts w:eastAsia="MS Mincho"/>
      <w:color w:val="auto"/>
      <w:szCs w:val="22"/>
    </w:rPr>
  </w:style>
  <w:style w:type="paragraph" w:customStyle="1" w:styleId="SynergyTag">
    <w:name w:val="SynergyTag"/>
    <w:basedOn w:val="Normal"/>
    <w:uiPriority w:val="99"/>
    <w:qFormat/>
    <w:rsid w:val="001D70F3"/>
    <w:rPr>
      <w:rFonts w:eastAsia="Calibri"/>
      <w:b/>
    </w:rPr>
  </w:style>
  <w:style w:type="paragraph" w:customStyle="1" w:styleId="BodyA">
    <w:name w:val="Body A"/>
    <w:uiPriority w:val="99"/>
    <w:qFormat/>
    <w:rsid w:val="001D70F3"/>
    <w:rPr>
      <w:rFonts w:ascii="Helvetica" w:eastAsia="ヒラギノ角ゴ Pro W3" w:hAnsi="Helvetica" w:cs="Times New Roman"/>
      <w:color w:val="000000"/>
      <w:szCs w:val="20"/>
    </w:rPr>
  </w:style>
  <w:style w:type="paragraph" w:customStyle="1" w:styleId="CM25">
    <w:name w:val="CM25"/>
    <w:basedOn w:val="Default"/>
    <w:next w:val="Default"/>
    <w:uiPriority w:val="99"/>
    <w:qFormat/>
    <w:rsid w:val="001D70F3"/>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1D70F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D70F3"/>
    <w:rPr>
      <w:rFonts w:eastAsia="Calibri"/>
    </w:rPr>
  </w:style>
  <w:style w:type="paragraph" w:customStyle="1" w:styleId="StyleHeading2LatinArialMT13pt">
    <w:name w:val="Style Heading 2 + (Latin) ArialMT 13 pt"/>
    <w:basedOn w:val="Heading2"/>
    <w:next w:val="Heading2"/>
    <w:uiPriority w:val="99"/>
    <w:qFormat/>
    <w:rsid w:val="001D70F3"/>
    <w:pPr>
      <w:keepLines w:val="0"/>
      <w:pageBreakBefore w:val="0"/>
      <w:spacing w:before="480" w:line="240" w:lineRule="auto"/>
      <w:jc w:val="left"/>
    </w:pPr>
    <w:rPr>
      <w:rFonts w:eastAsia="SimSun" w:cs="Arial"/>
      <w:b w:val="0"/>
      <w:iCs/>
      <w:caps/>
      <w:sz w:val="24"/>
      <w:szCs w:val="28"/>
      <w:lang w:eastAsia="zh-CN"/>
    </w:rPr>
  </w:style>
  <w:style w:type="paragraph" w:customStyle="1" w:styleId="NotUnderlined">
    <w:name w:val="Not Underlined"/>
    <w:basedOn w:val="Normal"/>
    <w:uiPriority w:val="99"/>
    <w:qFormat/>
    <w:rsid w:val="001D70F3"/>
    <w:rPr>
      <w:rFonts w:ascii="Century Gothic" w:eastAsia="Times New Roman" w:hAnsi="Century Gothic"/>
    </w:rPr>
  </w:style>
  <w:style w:type="paragraph" w:customStyle="1" w:styleId="CM27">
    <w:name w:val="CM27"/>
    <w:basedOn w:val="Default"/>
    <w:next w:val="Default"/>
    <w:uiPriority w:val="99"/>
    <w:qFormat/>
    <w:rsid w:val="001D70F3"/>
    <w:pPr>
      <w:spacing w:after="200" w:line="276" w:lineRule="auto"/>
    </w:pPr>
    <w:rPr>
      <w:rFonts w:eastAsia="Calibri"/>
      <w:color w:val="auto"/>
      <w:sz w:val="22"/>
      <w:szCs w:val="22"/>
    </w:rPr>
  </w:style>
  <w:style w:type="paragraph" w:customStyle="1" w:styleId="font-null">
    <w:name w:val="font-null"/>
    <w:basedOn w:val="Normal"/>
    <w:uiPriority w:val="99"/>
    <w:qFormat/>
    <w:rsid w:val="001D70F3"/>
    <w:pPr>
      <w:spacing w:before="100" w:beforeAutospacing="1" w:after="100" w:afterAutospacing="1"/>
    </w:pPr>
    <w:rPr>
      <w:rFonts w:eastAsia="Times New Roman"/>
      <w:sz w:val="24"/>
    </w:rPr>
  </w:style>
  <w:style w:type="paragraph" w:customStyle="1" w:styleId="rteindent1">
    <w:name w:val="rteindent1"/>
    <w:basedOn w:val="Normal"/>
    <w:uiPriority w:val="99"/>
    <w:qFormat/>
    <w:rsid w:val="001D70F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D70F3"/>
    <w:pPr>
      <w:spacing w:after="200" w:line="191" w:lineRule="atLeast"/>
    </w:pPr>
    <w:rPr>
      <w:rFonts w:ascii="Scala" w:eastAsia="Calibri" w:hAnsi="Scala"/>
      <w:color w:val="auto"/>
      <w:sz w:val="22"/>
      <w:szCs w:val="22"/>
    </w:rPr>
  </w:style>
  <w:style w:type="paragraph" w:customStyle="1" w:styleId="introduction">
    <w:name w:val="introduction"/>
    <w:basedOn w:val="Normal"/>
    <w:uiPriority w:val="99"/>
    <w:qFormat/>
    <w:rsid w:val="001D70F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D70F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D70F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D70F3"/>
    <w:pPr>
      <w:spacing w:before="100" w:beforeAutospacing="1" w:after="100" w:afterAutospacing="1"/>
    </w:pPr>
    <w:rPr>
      <w:rFonts w:eastAsia="Times New Roman"/>
      <w:sz w:val="24"/>
    </w:rPr>
  </w:style>
  <w:style w:type="paragraph" w:customStyle="1" w:styleId="class">
    <w:name w:val="class"/>
    <w:basedOn w:val="Normal"/>
    <w:uiPriority w:val="99"/>
    <w:qFormat/>
    <w:rsid w:val="001D70F3"/>
    <w:pPr>
      <w:spacing w:before="100" w:beforeAutospacing="1" w:after="100" w:afterAutospacing="1"/>
    </w:pPr>
    <w:rPr>
      <w:rFonts w:eastAsia="Times New Roman"/>
      <w:sz w:val="24"/>
    </w:rPr>
  </w:style>
  <w:style w:type="paragraph" w:customStyle="1" w:styleId="Pa4">
    <w:name w:val="Pa4"/>
    <w:basedOn w:val="Normal"/>
    <w:next w:val="Normal"/>
    <w:uiPriority w:val="99"/>
    <w:qFormat/>
    <w:rsid w:val="001D70F3"/>
    <w:pPr>
      <w:autoSpaceDE w:val="0"/>
      <w:autoSpaceDN w:val="0"/>
      <w:adjustRightInd w:val="0"/>
      <w:spacing w:line="181" w:lineRule="atLeast"/>
    </w:pPr>
    <w:rPr>
      <w:rFonts w:eastAsia="Times New Roman"/>
      <w:sz w:val="24"/>
    </w:rPr>
  </w:style>
  <w:style w:type="paragraph" w:customStyle="1" w:styleId="attribution">
    <w:name w:val="attribution"/>
    <w:basedOn w:val="Normal"/>
    <w:uiPriority w:val="99"/>
    <w:qFormat/>
    <w:rsid w:val="001D70F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D70F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D70F3"/>
    <w:pPr>
      <w:spacing w:before="100" w:beforeAutospacing="1" w:after="100" w:afterAutospacing="1"/>
    </w:pPr>
    <w:rPr>
      <w:rFonts w:eastAsia="Times New Roman"/>
      <w:sz w:val="24"/>
    </w:rPr>
  </w:style>
  <w:style w:type="paragraph" w:customStyle="1" w:styleId="Caption2">
    <w:name w:val="Caption2"/>
    <w:basedOn w:val="Normal"/>
    <w:uiPriority w:val="99"/>
    <w:qFormat/>
    <w:rsid w:val="001D70F3"/>
    <w:pPr>
      <w:spacing w:before="100" w:beforeAutospacing="1" w:after="100" w:afterAutospacing="1"/>
    </w:pPr>
    <w:rPr>
      <w:rFonts w:eastAsia="Times New Roman"/>
      <w:sz w:val="24"/>
    </w:rPr>
  </w:style>
  <w:style w:type="paragraph" w:customStyle="1" w:styleId="DebateFile">
    <w:name w:val="Debate File"/>
    <w:basedOn w:val="Normal"/>
    <w:uiPriority w:val="99"/>
    <w:qFormat/>
    <w:rsid w:val="001D70F3"/>
    <w:pPr>
      <w:jc w:val="center"/>
    </w:pPr>
    <w:rPr>
      <w:rFonts w:ascii="Book Antiqua" w:eastAsia="Times New Roman" w:hAnsi="Book Antiqua"/>
      <w:b/>
      <w:sz w:val="28"/>
    </w:rPr>
  </w:style>
  <w:style w:type="paragraph" w:customStyle="1" w:styleId="Little">
    <w:name w:val="Little"/>
    <w:basedOn w:val="Normal"/>
    <w:next w:val="Normal"/>
    <w:uiPriority w:val="99"/>
    <w:qFormat/>
    <w:rsid w:val="001D70F3"/>
    <w:pPr>
      <w:ind w:left="288"/>
    </w:pPr>
    <w:rPr>
      <w:rFonts w:ascii="Garamond" w:eastAsia="Times New Roman" w:hAnsi="Garamond"/>
    </w:rPr>
  </w:style>
  <w:style w:type="paragraph" w:customStyle="1" w:styleId="Caption3">
    <w:name w:val="Caption3"/>
    <w:basedOn w:val="Normal"/>
    <w:uiPriority w:val="99"/>
    <w:qFormat/>
    <w:rsid w:val="001D70F3"/>
    <w:pPr>
      <w:spacing w:before="100" w:beforeAutospacing="1" w:after="100" w:afterAutospacing="1"/>
    </w:pPr>
    <w:rPr>
      <w:rFonts w:eastAsia="Times New Roman"/>
      <w:sz w:val="24"/>
    </w:rPr>
  </w:style>
  <w:style w:type="paragraph" w:customStyle="1" w:styleId="body-12-5">
    <w:name w:val="body-12-5"/>
    <w:basedOn w:val="Normal"/>
    <w:uiPriority w:val="99"/>
    <w:qFormat/>
    <w:rsid w:val="001D70F3"/>
    <w:pPr>
      <w:spacing w:before="100" w:beforeAutospacing="1" w:after="100" w:afterAutospacing="1"/>
    </w:pPr>
    <w:rPr>
      <w:rFonts w:eastAsia="Times New Roman"/>
      <w:sz w:val="24"/>
    </w:rPr>
  </w:style>
  <w:style w:type="paragraph" w:customStyle="1" w:styleId="infuse">
    <w:name w:val="infuse"/>
    <w:basedOn w:val="Normal"/>
    <w:uiPriority w:val="99"/>
    <w:qFormat/>
    <w:rsid w:val="001D70F3"/>
    <w:pPr>
      <w:spacing w:before="100" w:beforeAutospacing="1" w:after="100" w:afterAutospacing="1"/>
    </w:pPr>
    <w:rPr>
      <w:rFonts w:eastAsia="Times New Roman"/>
      <w:sz w:val="24"/>
    </w:rPr>
  </w:style>
  <w:style w:type="paragraph" w:customStyle="1" w:styleId="fontreg">
    <w:name w:val="font_reg"/>
    <w:basedOn w:val="Normal"/>
    <w:uiPriority w:val="99"/>
    <w:qFormat/>
    <w:rsid w:val="001D70F3"/>
    <w:pPr>
      <w:spacing w:before="100" w:beforeAutospacing="1" w:after="100" w:afterAutospacing="1"/>
    </w:pPr>
    <w:rPr>
      <w:rFonts w:eastAsia="Times New Roman"/>
      <w:sz w:val="24"/>
    </w:rPr>
  </w:style>
  <w:style w:type="paragraph" w:customStyle="1" w:styleId="CITEF3">
    <w:name w:val="CITE F3"/>
    <w:uiPriority w:val="99"/>
    <w:qFormat/>
    <w:rsid w:val="001D70F3"/>
    <w:rPr>
      <w:rFonts w:ascii="Georgia" w:eastAsia="SimSun" w:hAnsi="Georgia" w:cs="Times New Roman"/>
      <w:b/>
      <w:lang w:eastAsia="zh-CN"/>
    </w:rPr>
  </w:style>
  <w:style w:type="paragraph" w:customStyle="1" w:styleId="hotroute1">
    <w:name w:val="hot route!"/>
    <w:basedOn w:val="Normal"/>
    <w:uiPriority w:val="99"/>
    <w:qFormat/>
    <w:rsid w:val="001D70F3"/>
    <w:pPr>
      <w:ind w:left="144"/>
    </w:pPr>
    <w:rPr>
      <w:rFonts w:ascii="Cambria" w:eastAsia="Calibri" w:hAnsi="Cambria"/>
      <w:sz w:val="24"/>
    </w:rPr>
  </w:style>
  <w:style w:type="paragraph" w:customStyle="1" w:styleId="FreeFormA">
    <w:name w:val="Free Form A"/>
    <w:autoRedefine/>
    <w:uiPriority w:val="99"/>
    <w:qFormat/>
    <w:rsid w:val="001D70F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D70F3"/>
    <w:pPr>
      <w:spacing w:before="100" w:beforeAutospacing="1" w:after="100" w:afterAutospacing="1"/>
    </w:pPr>
    <w:rPr>
      <w:rFonts w:eastAsia="Times New Roman"/>
      <w:sz w:val="24"/>
    </w:rPr>
  </w:style>
  <w:style w:type="paragraph" w:customStyle="1" w:styleId="subheader">
    <w:name w:val="subheader"/>
    <w:basedOn w:val="Normal"/>
    <w:uiPriority w:val="99"/>
    <w:qFormat/>
    <w:rsid w:val="001D70F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D70F3"/>
    <w:pPr>
      <w:spacing w:before="100" w:beforeAutospacing="1" w:after="100" w:afterAutospacing="1"/>
    </w:pPr>
    <w:rPr>
      <w:rFonts w:eastAsia="Times New Roman"/>
      <w:sz w:val="24"/>
    </w:rPr>
  </w:style>
  <w:style w:type="paragraph" w:customStyle="1" w:styleId="more">
    <w:name w:val="more"/>
    <w:basedOn w:val="Normal"/>
    <w:uiPriority w:val="99"/>
    <w:qFormat/>
    <w:rsid w:val="001D70F3"/>
    <w:pPr>
      <w:spacing w:before="100" w:beforeAutospacing="1" w:after="100" w:afterAutospacing="1"/>
    </w:pPr>
    <w:rPr>
      <w:rFonts w:eastAsia="Times New Roman"/>
      <w:sz w:val="24"/>
    </w:rPr>
  </w:style>
  <w:style w:type="paragraph" w:customStyle="1" w:styleId="story">
    <w:name w:val="story"/>
    <w:basedOn w:val="Normal"/>
    <w:uiPriority w:val="99"/>
    <w:qFormat/>
    <w:rsid w:val="001D70F3"/>
    <w:pPr>
      <w:spacing w:before="100" w:beforeAutospacing="1" w:after="100" w:afterAutospacing="1"/>
    </w:pPr>
    <w:rPr>
      <w:rFonts w:eastAsia="Times New Roman"/>
      <w:sz w:val="24"/>
    </w:rPr>
  </w:style>
  <w:style w:type="paragraph" w:customStyle="1" w:styleId="H1numbered">
    <w:name w:val="H1 numbered"/>
    <w:basedOn w:val="Normal"/>
    <w:uiPriority w:val="99"/>
    <w:qFormat/>
    <w:rsid w:val="001D70F3"/>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D70F3"/>
    <w:pPr>
      <w:widowControl w:val="0"/>
      <w:tabs>
        <w:tab w:val="left" w:pos="567"/>
        <w:tab w:val="num" w:pos="792"/>
      </w:tabs>
      <w:suppressAutoHyphens/>
      <w:autoSpaceDE w:val="0"/>
      <w:autoSpaceDN w:val="0"/>
      <w:adjustRightInd w:val="0"/>
      <w:spacing w:before="170" w:line="288" w:lineRule="auto"/>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D70F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D70F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D70F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D70F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D70F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D70F3"/>
    <w:pPr>
      <w:widowControl w:val="0"/>
      <w:spacing w:after="63"/>
    </w:pPr>
    <w:rPr>
      <w:rFonts w:ascii="Arial" w:hAnsi="Arial"/>
      <w:color w:val="auto"/>
      <w:szCs w:val="22"/>
    </w:rPr>
  </w:style>
  <w:style w:type="paragraph" w:customStyle="1" w:styleId="CM35">
    <w:name w:val="CM35"/>
    <w:basedOn w:val="Default"/>
    <w:next w:val="Default"/>
    <w:uiPriority w:val="99"/>
    <w:qFormat/>
    <w:rsid w:val="001D70F3"/>
    <w:pPr>
      <w:widowControl w:val="0"/>
      <w:spacing w:line="228" w:lineRule="atLeast"/>
    </w:pPr>
    <w:rPr>
      <w:rFonts w:ascii="Showcard Gothic" w:hAnsi="Showcard Gothic"/>
      <w:color w:val="auto"/>
      <w:szCs w:val="22"/>
    </w:rPr>
  </w:style>
  <w:style w:type="paragraph" w:customStyle="1" w:styleId="CM60">
    <w:name w:val="CM60"/>
    <w:basedOn w:val="Default"/>
    <w:next w:val="Default"/>
    <w:uiPriority w:val="99"/>
    <w:qFormat/>
    <w:rsid w:val="001D70F3"/>
    <w:pPr>
      <w:widowControl w:val="0"/>
      <w:spacing w:line="228" w:lineRule="atLeast"/>
    </w:pPr>
    <w:rPr>
      <w:rFonts w:ascii="Showcard Gothic" w:hAnsi="Showcard Gothic"/>
      <w:color w:val="auto"/>
      <w:szCs w:val="22"/>
    </w:rPr>
  </w:style>
  <w:style w:type="paragraph" w:customStyle="1" w:styleId="StyleSmall11pt">
    <w:name w:val="Style Small + 11 pt"/>
    <w:uiPriority w:val="99"/>
    <w:qFormat/>
    <w:rsid w:val="001D70F3"/>
    <w:pPr>
      <w:spacing w:after="200"/>
    </w:pPr>
    <w:rPr>
      <w:rFonts w:ascii="Times" w:eastAsia="Times New Roman" w:hAnsi="Times" w:cs="Times New Roman"/>
      <w:sz w:val="20"/>
      <w:szCs w:val="22"/>
    </w:rPr>
  </w:style>
  <w:style w:type="paragraph" w:customStyle="1" w:styleId="Smallfont0">
    <w:name w:val="Smallfont"/>
    <w:basedOn w:val="Normal"/>
    <w:uiPriority w:val="99"/>
    <w:qFormat/>
    <w:rsid w:val="001D70F3"/>
    <w:rPr>
      <w:rFonts w:eastAsia="Times New Roman"/>
      <w:sz w:val="15"/>
    </w:rPr>
  </w:style>
  <w:style w:type="paragraph" w:customStyle="1" w:styleId="formatvorlage2">
    <w:name w:val="formatvorlage2"/>
    <w:basedOn w:val="Normal"/>
    <w:uiPriority w:val="99"/>
    <w:qFormat/>
    <w:rsid w:val="001D70F3"/>
    <w:pPr>
      <w:spacing w:before="100" w:beforeAutospacing="1" w:after="100" w:afterAutospacing="1"/>
    </w:pPr>
    <w:rPr>
      <w:rFonts w:eastAsia="Calibri"/>
      <w:sz w:val="24"/>
    </w:rPr>
  </w:style>
  <w:style w:type="paragraph" w:customStyle="1" w:styleId="i1">
    <w:name w:val="i1"/>
    <w:basedOn w:val="Normal"/>
    <w:uiPriority w:val="99"/>
    <w:qFormat/>
    <w:rsid w:val="001D70F3"/>
    <w:pPr>
      <w:spacing w:before="100" w:beforeAutospacing="1" w:after="100" w:afterAutospacing="1"/>
    </w:pPr>
    <w:rPr>
      <w:rFonts w:eastAsia="Times New Roman"/>
      <w:sz w:val="24"/>
    </w:rPr>
  </w:style>
  <w:style w:type="paragraph" w:customStyle="1" w:styleId="question">
    <w:name w:val="question"/>
    <w:basedOn w:val="Normal"/>
    <w:uiPriority w:val="99"/>
    <w:qFormat/>
    <w:rsid w:val="001D70F3"/>
    <w:pPr>
      <w:spacing w:before="100" w:beforeAutospacing="1" w:after="100" w:afterAutospacing="1"/>
    </w:pPr>
    <w:rPr>
      <w:rFonts w:eastAsia="Times New Roman"/>
      <w:sz w:val="24"/>
    </w:rPr>
  </w:style>
  <w:style w:type="paragraph" w:customStyle="1" w:styleId="bodycopy">
    <w:name w:val="bodycopy"/>
    <w:basedOn w:val="Normal"/>
    <w:uiPriority w:val="99"/>
    <w:qFormat/>
    <w:rsid w:val="001D70F3"/>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1D70F3"/>
    <w:rPr>
      <w:rFonts w:ascii="Arial" w:eastAsia="Calibri" w:hAnsi="Arial"/>
    </w:rPr>
  </w:style>
  <w:style w:type="paragraph" w:customStyle="1" w:styleId="NoteLevel22">
    <w:name w:val="Note Level 22"/>
    <w:basedOn w:val="Normal"/>
    <w:next w:val="Normal"/>
    <w:uiPriority w:val="99"/>
    <w:qFormat/>
    <w:rsid w:val="001D70F3"/>
    <w:pPr>
      <w:keepNext/>
      <w:ind w:left="288" w:right="288"/>
    </w:pPr>
    <w:rPr>
      <w:rFonts w:eastAsia="MS Gothic" w:cs="Times New Roman"/>
      <w:szCs w:val="20"/>
    </w:rPr>
  </w:style>
  <w:style w:type="paragraph" w:customStyle="1" w:styleId="svarticle">
    <w:name w:val="svarticle"/>
    <w:basedOn w:val="Normal"/>
    <w:uiPriority w:val="99"/>
    <w:qFormat/>
    <w:rsid w:val="001D70F3"/>
    <w:pPr>
      <w:spacing w:before="100" w:beforeAutospacing="1" w:after="100" w:afterAutospacing="1"/>
    </w:pPr>
    <w:rPr>
      <w:rFonts w:eastAsia="Times New Roman"/>
      <w:sz w:val="24"/>
    </w:rPr>
  </w:style>
  <w:style w:type="paragraph" w:customStyle="1" w:styleId="canvas-atom">
    <w:name w:val="canvas-atom"/>
    <w:basedOn w:val="Normal"/>
    <w:uiPriority w:val="99"/>
    <w:qFormat/>
    <w:rsid w:val="001D70F3"/>
    <w:pPr>
      <w:spacing w:before="100" w:beforeAutospacing="1" w:after="100" w:afterAutospacing="1"/>
    </w:pPr>
    <w:rPr>
      <w:sz w:val="24"/>
    </w:rPr>
  </w:style>
  <w:style w:type="paragraph" w:customStyle="1" w:styleId="tweet-text">
    <w:name w:val="tweet-text"/>
    <w:basedOn w:val="Normal"/>
    <w:uiPriority w:val="99"/>
    <w:qFormat/>
    <w:rsid w:val="001D70F3"/>
    <w:pPr>
      <w:spacing w:before="100" w:beforeAutospacing="1" w:after="100" w:afterAutospacing="1"/>
    </w:pPr>
  </w:style>
  <w:style w:type="paragraph" w:customStyle="1" w:styleId="description">
    <w:name w:val="description"/>
    <w:basedOn w:val="Normal"/>
    <w:uiPriority w:val="99"/>
    <w:qFormat/>
    <w:rsid w:val="001D70F3"/>
    <w:pPr>
      <w:spacing w:before="100" w:beforeAutospacing="1" w:after="100" w:afterAutospacing="1"/>
    </w:pPr>
  </w:style>
  <w:style w:type="paragraph" w:customStyle="1" w:styleId="recirc-container">
    <w:name w:val="recirc-container"/>
    <w:basedOn w:val="Normal"/>
    <w:uiPriority w:val="99"/>
    <w:qFormat/>
    <w:rsid w:val="001D70F3"/>
    <w:pPr>
      <w:spacing w:before="100" w:beforeAutospacing="1" w:after="100" w:afterAutospacing="1"/>
    </w:pPr>
    <w:rPr>
      <w:sz w:val="24"/>
    </w:rPr>
  </w:style>
  <w:style w:type="paragraph" w:customStyle="1" w:styleId="interstitial-link">
    <w:name w:val="interstitial-link"/>
    <w:basedOn w:val="Normal"/>
    <w:uiPriority w:val="99"/>
    <w:qFormat/>
    <w:rsid w:val="001D70F3"/>
    <w:pPr>
      <w:spacing w:before="100" w:beforeAutospacing="1" w:after="100" w:afterAutospacing="1"/>
    </w:pPr>
    <w:rPr>
      <w:sz w:val="24"/>
    </w:rPr>
  </w:style>
  <w:style w:type="paragraph" w:customStyle="1" w:styleId="see-also">
    <w:name w:val="see-also"/>
    <w:basedOn w:val="Normal"/>
    <w:uiPriority w:val="99"/>
    <w:qFormat/>
    <w:rsid w:val="001D70F3"/>
    <w:pPr>
      <w:spacing w:before="100" w:beforeAutospacing="1" w:after="100" w:afterAutospacing="1"/>
    </w:pPr>
    <w:rPr>
      <w:sz w:val="24"/>
    </w:rPr>
  </w:style>
  <w:style w:type="character" w:customStyle="1" w:styleId="-newsgate-macro-cci-bullet-">
    <w:name w:val="-newsgate-macro-cci-bullet-"/>
    <w:basedOn w:val="DefaultParagraphFont"/>
    <w:rsid w:val="001D70F3"/>
  </w:style>
  <w:style w:type="character" w:customStyle="1" w:styleId="BriefTitleChar">
    <w:name w:val="Brief Title Char"/>
    <w:basedOn w:val="DefaultParagraphFont"/>
    <w:rsid w:val="001D70F3"/>
    <w:rPr>
      <w:b/>
      <w:bCs w:val="0"/>
      <w:sz w:val="24"/>
      <w:szCs w:val="24"/>
      <w:u w:val="single"/>
      <w:lang w:val="en-US" w:eastAsia="en-US" w:bidi="ar-SA"/>
    </w:rPr>
  </w:style>
  <w:style w:type="character" w:customStyle="1" w:styleId="BriefTitle2Char">
    <w:name w:val="Brief Title 2 Char"/>
    <w:basedOn w:val="BriefTitleChar"/>
    <w:rsid w:val="001D70F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D70F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D70F3"/>
    <w:rPr>
      <w:rFonts w:ascii="Georgia" w:hAnsi="Georgia" w:hint="default"/>
      <w:b/>
      <w:bCs w:val="0"/>
      <w:sz w:val="24"/>
    </w:rPr>
  </w:style>
  <w:style w:type="character" w:customStyle="1" w:styleId="Emphasis21">
    <w:name w:val="Emphasis 2"/>
    <w:uiPriority w:val="1"/>
    <w:qFormat/>
    <w:rsid w:val="001D70F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D70F3"/>
    <w:rPr>
      <w:rFonts w:ascii="AGaramond" w:hAnsi="AGaramond" w:cs="AGaramond" w:hint="default"/>
      <w:color w:val="211D1E"/>
      <w:sz w:val="14"/>
      <w:szCs w:val="14"/>
    </w:rPr>
  </w:style>
  <w:style w:type="character" w:customStyle="1" w:styleId="UnderlineCharChar1">
    <w:name w:val="Underline Char Char1"/>
    <w:aliases w:val="Heading 2 Char Char1 Char Ch"/>
    <w:basedOn w:val="DefaultParagraphFont"/>
    <w:qFormat/>
    <w:rsid w:val="001D70F3"/>
    <w:rPr>
      <w:u w:val="single"/>
      <w:lang w:val="en-US" w:eastAsia="en-US" w:bidi="ar-SA"/>
    </w:rPr>
  </w:style>
  <w:style w:type="character" w:customStyle="1" w:styleId="cross-head">
    <w:name w:val="cross-head"/>
    <w:rsid w:val="001D70F3"/>
  </w:style>
  <w:style w:type="character" w:customStyle="1" w:styleId="metaorigin">
    <w:name w:val="meta_origin"/>
    <w:rsid w:val="001D70F3"/>
  </w:style>
  <w:style w:type="character" w:customStyle="1" w:styleId="mandelbrotrefrag">
    <w:name w:val="mandelbrot_refrag"/>
    <w:rsid w:val="001D70F3"/>
  </w:style>
  <w:style w:type="character" w:customStyle="1" w:styleId="eminfo">
    <w:name w:val="eminfo"/>
    <w:rsid w:val="001D70F3"/>
  </w:style>
  <w:style w:type="character" w:customStyle="1" w:styleId="emhighlight">
    <w:name w:val="emhighlight"/>
    <w:rsid w:val="001D70F3"/>
  </w:style>
  <w:style w:type="character" w:customStyle="1" w:styleId="source-org">
    <w:name w:val="source-org"/>
    <w:rsid w:val="001D70F3"/>
  </w:style>
  <w:style w:type="character" w:customStyle="1" w:styleId="last">
    <w:name w:val="last"/>
    <w:rsid w:val="001D70F3"/>
  </w:style>
  <w:style w:type="character" w:customStyle="1" w:styleId="Style11ptBoldUnderline1">
    <w:name w:val="Style 11 pt Bold Underline1"/>
    <w:rsid w:val="001D70F3"/>
    <w:rPr>
      <w:b/>
      <w:bCs/>
      <w:sz w:val="20"/>
      <w:u w:val="single"/>
    </w:rPr>
  </w:style>
  <w:style w:type="character" w:customStyle="1" w:styleId="StyleStyleunderlineBold11pt">
    <w:name w:val="Style Style underline + Bold + 11 pt"/>
    <w:rsid w:val="001D70F3"/>
    <w:rPr>
      <w:bCs/>
      <w:sz w:val="20"/>
      <w:u w:val="single"/>
    </w:rPr>
  </w:style>
  <w:style w:type="character" w:customStyle="1" w:styleId="StyleunderlineAsianTimesNewRomanBold">
    <w:name w:val="Style underline + (Asian) Times New Roman Bold"/>
    <w:rsid w:val="001D70F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D70F3"/>
    <w:rPr>
      <w:b/>
      <w:bCs/>
      <w:sz w:val="20"/>
      <w:u w:val="single"/>
      <w:bdr w:val="single" w:sz="4" w:space="0" w:color="auto" w:frame="1"/>
    </w:rPr>
  </w:style>
  <w:style w:type="character" w:customStyle="1" w:styleId="quotepeekbase">
    <w:name w:val="quotepeekbase"/>
    <w:rsid w:val="001D70F3"/>
  </w:style>
  <w:style w:type="character" w:customStyle="1" w:styleId="NormalCard">
    <w:name w:val="Normal Card"/>
    <w:uiPriority w:val="1"/>
    <w:qFormat/>
    <w:rsid w:val="001D70F3"/>
    <w:rPr>
      <w:rFonts w:ascii="Times New Roman" w:hAnsi="Times New Roman" w:cs="Times New Roman" w:hint="default"/>
      <w:sz w:val="24"/>
    </w:rPr>
  </w:style>
  <w:style w:type="character" w:customStyle="1" w:styleId="HighlightedUnderline0">
    <w:name w:val="Highlighted Underline"/>
    <w:uiPriority w:val="1"/>
    <w:qFormat/>
    <w:rsid w:val="001D70F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D70F3"/>
    <w:rPr>
      <w:rFonts w:ascii="Times New Roman" w:hAnsi="Times New Roman" w:cs="Times New Roman" w:hint="default"/>
      <w:sz w:val="16"/>
      <w:szCs w:val="16"/>
    </w:rPr>
  </w:style>
  <w:style w:type="character" w:customStyle="1" w:styleId="timebox">
    <w:name w:val="timebox"/>
    <w:rsid w:val="001D70F3"/>
  </w:style>
  <w:style w:type="character" w:customStyle="1" w:styleId="Heading2Subtext">
    <w:name w:val="Heading 2 Subtext"/>
    <w:rsid w:val="001D70F3"/>
    <w:rPr>
      <w:rFonts w:ascii="Times New Roman" w:hAnsi="Times New Roman" w:cs="Times New Roman" w:hint="default"/>
      <w:sz w:val="16"/>
    </w:rPr>
  </w:style>
  <w:style w:type="character" w:customStyle="1" w:styleId="-SmallText-">
    <w:name w:val="-Small Text-"/>
    <w:rsid w:val="001D70F3"/>
    <w:rPr>
      <w:rFonts w:ascii="Garamond" w:hAnsi="Garamond" w:hint="default"/>
      <w:sz w:val="16"/>
    </w:rPr>
  </w:style>
  <w:style w:type="character" w:customStyle="1" w:styleId="BoldUnderlineCharChar">
    <w:name w:val="BoldUnderline Char Char"/>
    <w:rsid w:val="001D70F3"/>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1D70F3"/>
    <w:rPr>
      <w:rFonts w:ascii="Times New Roman" w:hAnsi="Times New Roman" w:cs="Times New Roman" w:hint="default"/>
      <w:sz w:val="18"/>
      <w:szCs w:val="18"/>
    </w:rPr>
  </w:style>
  <w:style w:type="character" w:customStyle="1" w:styleId="FontStyle505">
    <w:name w:val="Font Style505"/>
    <w:basedOn w:val="DefaultParagraphFont"/>
    <w:uiPriority w:val="99"/>
    <w:rsid w:val="001D70F3"/>
    <w:rPr>
      <w:rFonts w:ascii="Times New Roman" w:hAnsi="Times New Roman" w:cs="Times New Roman" w:hint="default"/>
      <w:sz w:val="18"/>
      <w:szCs w:val="18"/>
    </w:rPr>
  </w:style>
  <w:style w:type="character" w:customStyle="1" w:styleId="FontStyle514">
    <w:name w:val="Font Style514"/>
    <w:basedOn w:val="DefaultParagraphFont"/>
    <w:uiPriority w:val="99"/>
    <w:rsid w:val="001D70F3"/>
    <w:rPr>
      <w:rFonts w:ascii="Times New Roman" w:hAnsi="Times New Roman" w:cs="Times New Roman" w:hint="default"/>
      <w:sz w:val="14"/>
      <w:szCs w:val="14"/>
    </w:rPr>
  </w:style>
  <w:style w:type="character" w:customStyle="1" w:styleId="FontStyle500">
    <w:name w:val="Font Style500"/>
    <w:basedOn w:val="DefaultParagraphFont"/>
    <w:uiPriority w:val="99"/>
    <w:rsid w:val="001D70F3"/>
    <w:rPr>
      <w:rFonts w:ascii="Times New Roman" w:hAnsi="Times New Roman" w:cs="Times New Roman" w:hint="default"/>
      <w:b/>
      <w:bCs/>
      <w:sz w:val="16"/>
      <w:szCs w:val="16"/>
    </w:rPr>
  </w:style>
  <w:style w:type="character" w:customStyle="1" w:styleId="CardCite1">
    <w:name w:val="CardCite1"/>
    <w:qFormat/>
    <w:rsid w:val="001D70F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D70F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D70F3"/>
    <w:rPr>
      <w:rFonts w:ascii="Times New Roman" w:hAnsi="Times New Roman" w:cs="Times New Roman" w:hint="default"/>
      <w:b/>
      <w:bCs/>
      <w:sz w:val="22"/>
      <w:szCs w:val="22"/>
    </w:rPr>
  </w:style>
  <w:style w:type="character" w:customStyle="1" w:styleId="UnderlineStyleChar7">
    <w:name w:val="Underline Style Char7"/>
    <w:rsid w:val="001D70F3"/>
    <w:rPr>
      <w:rFonts w:ascii="Garamond" w:hAnsi="Garamond" w:hint="default"/>
      <w:sz w:val="22"/>
      <w:szCs w:val="24"/>
      <w:u w:val="single"/>
      <w:lang w:val="en-US" w:eastAsia="en-US" w:bidi="ar-SA"/>
    </w:rPr>
  </w:style>
  <w:style w:type="character" w:customStyle="1" w:styleId="StyleArial6ptBold">
    <w:name w:val="Style Arial 6 pt Bold"/>
    <w:rsid w:val="001D70F3"/>
    <w:rPr>
      <w:rFonts w:ascii="Arial" w:hAnsi="Arial" w:cs="Arial" w:hint="default"/>
      <w:bCs/>
      <w:sz w:val="12"/>
    </w:rPr>
  </w:style>
  <w:style w:type="character" w:customStyle="1" w:styleId="Heading2Char5">
    <w:name w:val="Heading 2 Char5"/>
    <w:rsid w:val="001D70F3"/>
    <w:rPr>
      <w:rFonts w:ascii="Garamond" w:hAnsi="Garamond" w:cs="Arial" w:hint="default"/>
      <w:b/>
      <w:bCs/>
      <w:iCs/>
      <w:sz w:val="24"/>
      <w:szCs w:val="28"/>
      <w:lang w:val="en-US" w:eastAsia="en-US" w:bidi="ar-SA"/>
    </w:rPr>
  </w:style>
  <w:style w:type="character" w:customStyle="1" w:styleId="StyleDebateUnderline10pt">
    <w:name w:val="Style Debate Underline + 10 pt"/>
    <w:rsid w:val="001D70F3"/>
    <w:rPr>
      <w:rFonts w:ascii="Times New Roman" w:hAnsi="Times New Roman" w:cs="Times New Roman" w:hint="default"/>
      <w:sz w:val="20"/>
      <w:szCs w:val="20"/>
      <w:u w:val="single"/>
    </w:rPr>
  </w:style>
  <w:style w:type="character" w:customStyle="1" w:styleId="SourceBold">
    <w:name w:val="Source Bold"/>
    <w:rsid w:val="001D70F3"/>
    <w:rPr>
      <w:rFonts w:ascii="Arial Narrow" w:hAnsi="Arial Narrow" w:hint="default"/>
      <w:b/>
      <w:bCs w:val="0"/>
      <w:strike w:val="0"/>
      <w:dstrike w:val="0"/>
      <w:sz w:val="24"/>
      <w:u w:val="none"/>
      <w:effect w:val="none"/>
    </w:rPr>
  </w:style>
  <w:style w:type="character" w:customStyle="1" w:styleId="2xBoldUnderline">
    <w:name w:val="2x_Bold_Underline"/>
    <w:rsid w:val="001D70F3"/>
    <w:rPr>
      <w:b/>
      <w:bCs/>
      <w:sz w:val="24"/>
      <w:u w:val="thick"/>
    </w:rPr>
  </w:style>
  <w:style w:type="character" w:customStyle="1" w:styleId="Dottedunderline1">
    <w:name w:val="Dotted underline"/>
    <w:rsid w:val="001D70F3"/>
    <w:rPr>
      <w:u w:val="dotted"/>
    </w:rPr>
  </w:style>
  <w:style w:type="character" w:customStyle="1" w:styleId="underlining0">
    <w:name w:val="underlining"/>
    <w:rsid w:val="001D70F3"/>
    <w:rPr>
      <w:u w:val="single"/>
    </w:rPr>
  </w:style>
  <w:style w:type="character" w:customStyle="1" w:styleId="btitle">
    <w:name w:val="btitle"/>
    <w:rsid w:val="001D70F3"/>
  </w:style>
  <w:style w:type="character" w:customStyle="1" w:styleId="green">
    <w:name w:val="green"/>
    <w:rsid w:val="001D70F3"/>
  </w:style>
  <w:style w:type="character" w:customStyle="1" w:styleId="BodytextBold">
    <w:name w:val="Body text + Bold"/>
    <w:rsid w:val="001D70F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D70F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1D70F3"/>
    <w:rPr>
      <w:rFonts w:ascii="Arial" w:hAnsi="Arial" w:cs="Arial" w:hint="default"/>
      <w:bCs/>
      <w:sz w:val="20"/>
      <w:u w:val="single"/>
      <w:lang w:val="en-US" w:eastAsia="en-US" w:bidi="ar-SA"/>
    </w:rPr>
  </w:style>
  <w:style w:type="character" w:customStyle="1" w:styleId="CharChar31">
    <w:name w:val="Char Char31"/>
    <w:rsid w:val="001D70F3"/>
    <w:rPr>
      <w:rFonts w:ascii="Arial" w:hAnsi="Arial" w:cs="Arial" w:hint="default"/>
      <w:b/>
      <w:bCs/>
      <w:iCs/>
      <w:lang w:val="en-US" w:eastAsia="en-US" w:bidi="ar-SA"/>
    </w:rPr>
  </w:style>
  <w:style w:type="character" w:customStyle="1" w:styleId="bioline">
    <w:name w:val="bioline"/>
    <w:rsid w:val="001D70F3"/>
  </w:style>
  <w:style w:type="character" w:customStyle="1" w:styleId="s4">
    <w:name w:val="s4"/>
    <w:rsid w:val="001D70F3"/>
  </w:style>
  <w:style w:type="character" w:customStyle="1" w:styleId="s5">
    <w:name w:val="s5"/>
    <w:rsid w:val="001D70F3"/>
  </w:style>
  <w:style w:type="character" w:customStyle="1" w:styleId="cap">
    <w:name w:val="cap"/>
    <w:rsid w:val="001D70F3"/>
  </w:style>
  <w:style w:type="character" w:customStyle="1" w:styleId="rightsnotice">
    <w:name w:val="rightsnotice"/>
    <w:rsid w:val="001D70F3"/>
  </w:style>
  <w:style w:type="character" w:customStyle="1" w:styleId="Caption1">
    <w:name w:val="Caption1"/>
    <w:rsid w:val="001D70F3"/>
  </w:style>
  <w:style w:type="character" w:customStyle="1" w:styleId="credit">
    <w:name w:val="credit"/>
    <w:rsid w:val="001D70F3"/>
  </w:style>
  <w:style w:type="character" w:customStyle="1" w:styleId="scaps">
    <w:name w:val="scaps"/>
    <w:rsid w:val="001D70F3"/>
  </w:style>
  <w:style w:type="character" w:customStyle="1" w:styleId="current-article">
    <w:name w:val="current-article"/>
    <w:rsid w:val="001D70F3"/>
  </w:style>
  <w:style w:type="character" w:customStyle="1" w:styleId="related-current-indicator">
    <w:name w:val="related-current-indicator"/>
    <w:rsid w:val="001D70F3"/>
  </w:style>
  <w:style w:type="character" w:customStyle="1" w:styleId="bylclear">
    <w:name w:val="bylclear"/>
    <w:rsid w:val="001D70F3"/>
  </w:style>
  <w:style w:type="character" w:customStyle="1" w:styleId="comments">
    <w:name w:val="comments"/>
    <w:rsid w:val="001D70F3"/>
  </w:style>
  <w:style w:type="character" w:customStyle="1" w:styleId="essaytext">
    <w:name w:val="essaytext"/>
    <w:rsid w:val="001D70F3"/>
  </w:style>
  <w:style w:type="character" w:customStyle="1" w:styleId="username">
    <w:name w:val="username"/>
    <w:rsid w:val="001D70F3"/>
  </w:style>
  <w:style w:type="character" w:customStyle="1" w:styleId="toplinks">
    <w:name w:val="toplinks"/>
    <w:rsid w:val="001D70F3"/>
  </w:style>
  <w:style w:type="character" w:customStyle="1" w:styleId="see">
    <w:name w:val="see"/>
    <w:rsid w:val="001D70F3"/>
  </w:style>
  <w:style w:type="character" w:customStyle="1" w:styleId="first-letter">
    <w:name w:val="first-letter"/>
    <w:rsid w:val="001D70F3"/>
  </w:style>
  <w:style w:type="character" w:customStyle="1" w:styleId="focusparagraph">
    <w:name w:val="focusparagraph"/>
    <w:rsid w:val="001D70F3"/>
  </w:style>
  <w:style w:type="character" w:customStyle="1" w:styleId="lightblue">
    <w:name w:val="lightblue"/>
    <w:rsid w:val="001D70F3"/>
  </w:style>
  <w:style w:type="character" w:customStyle="1" w:styleId="StyleUnderlineCharChar9pt">
    <w:name w:val="Style Underline Char Char + 9 pt"/>
    <w:rsid w:val="001D70F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D70F3"/>
  </w:style>
  <w:style w:type="character" w:customStyle="1" w:styleId="BoldandUnderlineCharCharCharChar">
    <w:name w:val="Bold and Underline Char Char Char Char"/>
    <w:rsid w:val="001D70F3"/>
    <w:rPr>
      <w:b/>
      <w:bCs w:val="0"/>
      <w:noProof w:val="0"/>
      <w:u w:val="single"/>
      <w:lang w:val="en-US" w:eastAsia="en-US" w:bidi="ar-SA"/>
    </w:rPr>
  </w:style>
  <w:style w:type="character" w:customStyle="1" w:styleId="FontStyle29">
    <w:name w:val="Font Style29"/>
    <w:uiPriority w:val="99"/>
    <w:rsid w:val="001D70F3"/>
    <w:rPr>
      <w:rFonts w:ascii="Arial" w:hAnsi="Arial" w:cs="Arial" w:hint="default"/>
      <w:sz w:val="14"/>
      <w:szCs w:val="14"/>
    </w:rPr>
  </w:style>
  <w:style w:type="character" w:customStyle="1" w:styleId="CardsUnderlined">
    <w:name w:val="Cards Underlined"/>
    <w:qFormat/>
    <w:rsid w:val="001D70F3"/>
    <w:rPr>
      <w:rFonts w:ascii="Helvetica" w:hAnsi="Helvetica" w:cs="Helvetica" w:hint="default"/>
      <w:sz w:val="22"/>
      <w:szCs w:val="24"/>
      <w:u w:val="thick"/>
    </w:rPr>
  </w:style>
  <w:style w:type="character" w:customStyle="1" w:styleId="titles">
    <w:name w:val="titles"/>
    <w:rsid w:val="001D70F3"/>
  </w:style>
  <w:style w:type="character" w:customStyle="1" w:styleId="articletext0">
    <w:name w:val="article_text"/>
    <w:rsid w:val="001D70F3"/>
  </w:style>
  <w:style w:type="character" w:customStyle="1" w:styleId="contentauthor">
    <w:name w:val="contentauthor"/>
    <w:rsid w:val="001D70F3"/>
  </w:style>
  <w:style w:type="character" w:customStyle="1" w:styleId="subarticleheader">
    <w:name w:val="subarticleheader"/>
    <w:rsid w:val="001D70F3"/>
  </w:style>
  <w:style w:type="character" w:customStyle="1" w:styleId="newstitle1">
    <w:name w:val="newstitle1"/>
    <w:rsid w:val="001D70F3"/>
  </w:style>
  <w:style w:type="character" w:customStyle="1" w:styleId="copy">
    <w:name w:val="copy"/>
    <w:rsid w:val="001D70F3"/>
  </w:style>
  <w:style w:type="character" w:customStyle="1" w:styleId="topheadline">
    <w:name w:val="topheadline"/>
    <w:rsid w:val="001D70F3"/>
  </w:style>
  <w:style w:type="character" w:customStyle="1" w:styleId="Stylereduce27pt">
    <w:name w:val="Style reduce2 + 7 pt"/>
    <w:rsid w:val="001D70F3"/>
    <w:rPr>
      <w:rFonts w:ascii="Times New Roman" w:hAnsi="Times New Roman" w:cs="Arial" w:hint="default"/>
      <w:color w:val="000000"/>
      <w:sz w:val="14"/>
      <w:szCs w:val="22"/>
    </w:rPr>
  </w:style>
  <w:style w:type="character" w:customStyle="1" w:styleId="srtitle">
    <w:name w:val="srtitle"/>
    <w:rsid w:val="001D70F3"/>
  </w:style>
  <w:style w:type="character" w:customStyle="1" w:styleId="st1">
    <w:name w:val="st1"/>
    <w:rsid w:val="001D70F3"/>
  </w:style>
  <w:style w:type="character" w:customStyle="1" w:styleId="StyleStyleGaramond">
    <w:name w:val="Style Style Garamond +"/>
    <w:rsid w:val="001D70F3"/>
    <w:rPr>
      <w:rFonts w:ascii="Garamond" w:hAnsi="Garamond" w:cs="Times New Roman" w:hint="default"/>
      <w:sz w:val="20"/>
    </w:rPr>
  </w:style>
  <w:style w:type="character" w:customStyle="1" w:styleId="quotechar0">
    <w:name w:val="quotechar"/>
    <w:rsid w:val="001D70F3"/>
  </w:style>
  <w:style w:type="character" w:customStyle="1" w:styleId="boldunderline0">
    <w:name w:val="boldunderline"/>
    <w:rsid w:val="001D70F3"/>
  </w:style>
  <w:style w:type="character" w:customStyle="1" w:styleId="A8">
    <w:name w:val="A8"/>
    <w:rsid w:val="001D70F3"/>
    <w:rPr>
      <w:rFonts w:ascii="Scala" w:hAnsi="Scala" w:cs="Scala" w:hint="default"/>
      <w:color w:val="000000"/>
      <w:sz w:val="15"/>
      <w:szCs w:val="15"/>
    </w:rPr>
  </w:style>
  <w:style w:type="character" w:customStyle="1" w:styleId="Date11">
    <w:name w:val="Date11"/>
    <w:rsid w:val="001D70F3"/>
  </w:style>
  <w:style w:type="character" w:customStyle="1" w:styleId="Boxout">
    <w:name w:val="Box out"/>
    <w:uiPriority w:val="1"/>
    <w:qFormat/>
    <w:rsid w:val="001D70F3"/>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1D70F3"/>
    <w:rPr>
      <w:rFonts w:ascii="Arial" w:hAnsi="Arial" w:cs="Arial" w:hint="default"/>
    </w:rPr>
  </w:style>
  <w:style w:type="character" w:customStyle="1" w:styleId="reality">
    <w:name w:val="reality"/>
    <w:rsid w:val="001D70F3"/>
  </w:style>
  <w:style w:type="character" w:customStyle="1" w:styleId="text2">
    <w:name w:val="text2"/>
    <w:rsid w:val="001D70F3"/>
  </w:style>
  <w:style w:type="character" w:customStyle="1" w:styleId="StyleUnderlineChar2CharChar11pt">
    <w:name w:val="Style Underline Char2 Char Char + 11 pt"/>
    <w:rsid w:val="001D70F3"/>
    <w:rPr>
      <w:rFonts w:ascii="Times New Roman" w:hAnsi="Times New Roman" w:cs="Times New Roman" w:hint="default"/>
      <w:sz w:val="20"/>
      <w:u w:val="single"/>
    </w:rPr>
  </w:style>
  <w:style w:type="character" w:customStyle="1" w:styleId="StyleStyleBoldUnderline11pt">
    <w:name w:val="Style Style Bold Underline + 11 pt"/>
    <w:rsid w:val="001D70F3"/>
    <w:rPr>
      <w:b/>
      <w:bCs/>
      <w:sz w:val="20"/>
      <w:u w:val="single"/>
    </w:rPr>
  </w:style>
  <w:style w:type="character" w:customStyle="1" w:styleId="articlehead2">
    <w:name w:val="articlehead2"/>
    <w:rsid w:val="001D70F3"/>
  </w:style>
  <w:style w:type="character" w:customStyle="1" w:styleId="pronset">
    <w:name w:val="pronset"/>
    <w:rsid w:val="001D70F3"/>
  </w:style>
  <w:style w:type="character" w:customStyle="1" w:styleId="prondelim">
    <w:name w:val="prondelim"/>
    <w:rsid w:val="001D70F3"/>
  </w:style>
  <w:style w:type="character" w:customStyle="1" w:styleId="prontoggle">
    <w:name w:val="pron_toggle"/>
    <w:rsid w:val="001D70F3"/>
  </w:style>
  <w:style w:type="character" w:customStyle="1" w:styleId="boldface">
    <w:name w:val="boldface"/>
    <w:rsid w:val="001D70F3"/>
  </w:style>
  <w:style w:type="character" w:customStyle="1" w:styleId="secondary-bf">
    <w:name w:val="secondary-bf"/>
    <w:rsid w:val="001D70F3"/>
  </w:style>
  <w:style w:type="character" w:customStyle="1" w:styleId="Boxout0">
    <w:name w:val="Boxout"/>
    <w:uiPriority w:val="1"/>
    <w:qFormat/>
    <w:rsid w:val="001D70F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D70F3"/>
  </w:style>
  <w:style w:type="character" w:customStyle="1" w:styleId="pg">
    <w:name w:val="pg"/>
    <w:rsid w:val="001D70F3"/>
  </w:style>
  <w:style w:type="character" w:customStyle="1" w:styleId="detailtitle">
    <w:name w:val="detailtitle"/>
    <w:rsid w:val="001D70F3"/>
  </w:style>
  <w:style w:type="character" w:customStyle="1" w:styleId="storydate">
    <w:name w:val="storydate"/>
    <w:rsid w:val="001D70F3"/>
  </w:style>
  <w:style w:type="character" w:customStyle="1" w:styleId="preloadwrap">
    <w:name w:val="preloadwrap"/>
    <w:rsid w:val="001D70F3"/>
  </w:style>
  <w:style w:type="character" w:customStyle="1" w:styleId="creditwrap">
    <w:name w:val="creditwrap"/>
    <w:rsid w:val="001D70F3"/>
  </w:style>
  <w:style w:type="character" w:customStyle="1" w:styleId="DefaultChar1">
    <w:name w:val="Default Char1"/>
    <w:rsid w:val="001D70F3"/>
    <w:rPr>
      <w:noProof w:val="0"/>
      <w:color w:val="000000"/>
      <w:lang w:val="en-US" w:eastAsia="en-US" w:bidi="ar-SA"/>
    </w:rPr>
  </w:style>
  <w:style w:type="character" w:customStyle="1" w:styleId="pmterms31">
    <w:name w:val="pmterms31"/>
    <w:rsid w:val="001D70F3"/>
    <w:rPr>
      <w:b/>
      <w:bCs/>
      <w:i w:val="0"/>
      <w:iCs w:val="0"/>
      <w:color w:val="000000"/>
    </w:rPr>
  </w:style>
  <w:style w:type="character" w:customStyle="1" w:styleId="copyrightdescription">
    <w:name w:val="copyrightdescription"/>
    <w:rsid w:val="001D70F3"/>
  </w:style>
  <w:style w:type="character" w:customStyle="1" w:styleId="ft01">
    <w:name w:val="ft01"/>
    <w:rsid w:val="001D70F3"/>
    <w:rPr>
      <w:rFonts w:ascii="Times" w:hAnsi="Times" w:cs="Times" w:hint="default"/>
      <w:color w:val="000000"/>
      <w:sz w:val="14"/>
      <w:szCs w:val="14"/>
    </w:rPr>
  </w:style>
  <w:style w:type="character" w:customStyle="1" w:styleId="ft11">
    <w:name w:val="ft11"/>
    <w:rsid w:val="001D70F3"/>
    <w:rPr>
      <w:rFonts w:ascii="Times" w:hAnsi="Times" w:cs="Times" w:hint="default"/>
      <w:color w:val="000000"/>
      <w:sz w:val="17"/>
      <w:szCs w:val="17"/>
    </w:rPr>
  </w:style>
  <w:style w:type="character" w:customStyle="1" w:styleId="ft21">
    <w:name w:val="ft21"/>
    <w:rsid w:val="001D70F3"/>
    <w:rPr>
      <w:rFonts w:ascii="Times" w:hAnsi="Times" w:cs="Times" w:hint="default"/>
      <w:color w:val="000000"/>
      <w:sz w:val="15"/>
      <w:szCs w:val="15"/>
    </w:rPr>
  </w:style>
  <w:style w:type="character" w:customStyle="1" w:styleId="ft31">
    <w:name w:val="ft31"/>
    <w:rsid w:val="001D70F3"/>
    <w:rPr>
      <w:rFonts w:ascii="Times" w:hAnsi="Times" w:cs="Times" w:hint="default"/>
      <w:color w:val="000000"/>
      <w:sz w:val="15"/>
      <w:szCs w:val="15"/>
    </w:rPr>
  </w:style>
  <w:style w:type="character" w:customStyle="1" w:styleId="dquo">
    <w:name w:val="dquo"/>
    <w:rsid w:val="001D70F3"/>
  </w:style>
  <w:style w:type="character" w:customStyle="1" w:styleId="caps2">
    <w:name w:val="caps2"/>
    <w:rsid w:val="001D70F3"/>
  </w:style>
  <w:style w:type="character" w:customStyle="1" w:styleId="CardsFont12ptCharCharCharChar">
    <w:name w:val="Cards + Font: 12 pt Char Char Char Char"/>
    <w:rsid w:val="001D70F3"/>
    <w:rPr>
      <w:sz w:val="24"/>
      <w:szCs w:val="24"/>
      <w:u w:val="thick"/>
      <w:lang w:val="en-US" w:eastAsia="en-US" w:bidi="ar-SA"/>
    </w:rPr>
  </w:style>
  <w:style w:type="character" w:customStyle="1" w:styleId="ccs">
    <w:name w:val="c cs"/>
    <w:rsid w:val="001D70F3"/>
  </w:style>
  <w:style w:type="character" w:customStyle="1" w:styleId="dropshadow">
    <w:name w:val="dropshadow"/>
    <w:rsid w:val="001D70F3"/>
  </w:style>
  <w:style w:type="character" w:customStyle="1" w:styleId="d05ws">
    <w:name w:val="d05ws"/>
    <w:rsid w:val="001D70F3"/>
  </w:style>
  <w:style w:type="character" w:customStyle="1" w:styleId="rzibod">
    <w:name w:val="rzibod"/>
    <w:rsid w:val="001D70F3"/>
  </w:style>
  <w:style w:type="character" w:customStyle="1" w:styleId="StyleBold1">
    <w:name w:val="Style Bold1"/>
    <w:rsid w:val="001D70F3"/>
    <w:rPr>
      <w:rFonts w:ascii="Georgia" w:hAnsi="Georgia" w:hint="default"/>
      <w:b/>
      <w:bCs/>
      <w:sz w:val="22"/>
    </w:rPr>
  </w:style>
  <w:style w:type="character" w:customStyle="1" w:styleId="headertext">
    <w:name w:val="headertext"/>
    <w:rsid w:val="001D70F3"/>
  </w:style>
  <w:style w:type="character" w:customStyle="1" w:styleId="endnote-reference">
    <w:name w:val="endnote-reference"/>
    <w:rsid w:val="001D70F3"/>
  </w:style>
  <w:style w:type="character" w:customStyle="1" w:styleId="officialsname">
    <w:name w:val="official_s_name"/>
    <w:rsid w:val="001D70F3"/>
  </w:style>
  <w:style w:type="character" w:customStyle="1" w:styleId="audience">
    <w:name w:val="audience"/>
    <w:rsid w:val="001D70F3"/>
  </w:style>
  <w:style w:type="character" w:customStyle="1" w:styleId="normalchar">
    <w:name w:val="normal__char"/>
    <w:rsid w:val="001D70F3"/>
  </w:style>
  <w:style w:type="character" w:customStyle="1" w:styleId="hyperlink002cheading0020100200028block0020title0029char">
    <w:name w:val="hyperlink_002cheading_00201_0020_0028block_0020title_0029__char"/>
    <w:rsid w:val="001D70F3"/>
  </w:style>
  <w:style w:type="character" w:customStyle="1" w:styleId="underline002cstyle0020bold0020underlinechar">
    <w:name w:val="underline_002cstyle_0020bold_0020underline__char"/>
    <w:rsid w:val="001D70F3"/>
  </w:style>
  <w:style w:type="character" w:customStyle="1" w:styleId="copyboldblack">
    <w:name w:val="copyboldblack"/>
    <w:rsid w:val="001D70F3"/>
  </w:style>
  <w:style w:type="character" w:customStyle="1" w:styleId="copybold">
    <w:name w:val="copybold"/>
    <w:rsid w:val="001D70F3"/>
  </w:style>
  <w:style w:type="character" w:customStyle="1" w:styleId="author-date0">
    <w:name w:val="author-date"/>
    <w:rsid w:val="001D70F3"/>
  </w:style>
  <w:style w:type="character" w:customStyle="1" w:styleId="articlebegin">
    <w:name w:val="articlebegin"/>
    <w:rsid w:val="001D70F3"/>
  </w:style>
  <w:style w:type="character" w:customStyle="1" w:styleId="mediaoverlay">
    <w:name w:val="mediaoverlay"/>
    <w:rsid w:val="001D70F3"/>
  </w:style>
  <w:style w:type="character" w:customStyle="1" w:styleId="blogcaption">
    <w:name w:val="blog_caption"/>
    <w:rsid w:val="001D70F3"/>
  </w:style>
  <w:style w:type="character" w:customStyle="1" w:styleId="commnet-abuzz">
    <w:name w:val="commnet-abuzz"/>
    <w:rsid w:val="001D70F3"/>
  </w:style>
  <w:style w:type="character" w:customStyle="1" w:styleId="fbconnectbuttontext">
    <w:name w:val="fbconnectbutton_text"/>
    <w:rsid w:val="001D70F3"/>
  </w:style>
  <w:style w:type="character" w:customStyle="1" w:styleId="fbsharecountinner">
    <w:name w:val="fb_share_count_inner"/>
    <w:rsid w:val="001D70F3"/>
  </w:style>
  <w:style w:type="character" w:customStyle="1" w:styleId="stbuttontext">
    <w:name w:val="stbuttontext"/>
    <w:rsid w:val="001D70F3"/>
  </w:style>
  <w:style w:type="character" w:customStyle="1" w:styleId="grey">
    <w:name w:val="grey"/>
    <w:rsid w:val="001D70F3"/>
  </w:style>
  <w:style w:type="character" w:customStyle="1" w:styleId="postdate">
    <w:name w:val="post_date"/>
    <w:rsid w:val="001D70F3"/>
  </w:style>
  <w:style w:type="character" w:customStyle="1" w:styleId="bdx">
    <w:name w:val="bdx"/>
    <w:rsid w:val="001D70F3"/>
  </w:style>
  <w:style w:type="character" w:customStyle="1" w:styleId="bdl">
    <w:name w:val="bdl"/>
    <w:rsid w:val="001D70F3"/>
  </w:style>
  <w:style w:type="character" w:customStyle="1" w:styleId="breadcrumbitemcurrent">
    <w:name w:val="breadcrumbitemcurrent"/>
    <w:rsid w:val="001D70F3"/>
  </w:style>
  <w:style w:type="character" w:customStyle="1" w:styleId="bbl">
    <w:name w:val="bbl"/>
    <w:rsid w:val="001D70F3"/>
  </w:style>
  <w:style w:type="character" w:customStyle="1" w:styleId="company">
    <w:name w:val="company"/>
    <w:rsid w:val="001D70F3"/>
  </w:style>
  <w:style w:type="character" w:customStyle="1" w:styleId="itxtnewhookspan">
    <w:name w:val="itxtnewhookspan"/>
    <w:rsid w:val="001D70F3"/>
  </w:style>
  <w:style w:type="character" w:customStyle="1" w:styleId="gstxthlt">
    <w:name w:val="gstxt_hlt"/>
    <w:rsid w:val="001D70F3"/>
  </w:style>
  <w:style w:type="character" w:customStyle="1" w:styleId="StyleBoldRed">
    <w:name w:val="Style Bold Red"/>
    <w:rsid w:val="001D70F3"/>
    <w:rPr>
      <w:b/>
      <w:bCs/>
      <w:color w:val="auto"/>
    </w:rPr>
  </w:style>
  <w:style w:type="character" w:customStyle="1" w:styleId="StyleTimesNewRoman8pt">
    <w:name w:val="Style Times New Roman 8 pt"/>
    <w:rsid w:val="001D70F3"/>
    <w:rPr>
      <w:rFonts w:ascii="Georgia" w:hAnsi="Georgia" w:hint="default"/>
      <w:sz w:val="16"/>
    </w:rPr>
  </w:style>
  <w:style w:type="character" w:customStyle="1" w:styleId="StyleStyle7pt8pt">
    <w:name w:val="Style Style 7 pt + 8 pt"/>
    <w:rsid w:val="001D70F3"/>
    <w:rPr>
      <w:sz w:val="16"/>
    </w:rPr>
  </w:style>
  <w:style w:type="character" w:customStyle="1" w:styleId="StyleUnderline2">
    <w:name w:val="Style Underline2"/>
    <w:rsid w:val="001D70F3"/>
    <w:rPr>
      <w:u w:val="single"/>
    </w:rPr>
  </w:style>
  <w:style w:type="character" w:customStyle="1" w:styleId="goldbldtext">
    <w:name w:val="goldbldtext"/>
    <w:rsid w:val="001D70F3"/>
  </w:style>
  <w:style w:type="character" w:customStyle="1" w:styleId="cardshighlight0">
    <w:name w:val="cardshighlight"/>
    <w:rsid w:val="001D70F3"/>
  </w:style>
  <w:style w:type="character" w:customStyle="1" w:styleId="cardsfont12pt1">
    <w:name w:val="cardsfont12pt"/>
    <w:rsid w:val="001D70F3"/>
  </w:style>
  <w:style w:type="character" w:customStyle="1" w:styleId="ft1">
    <w:name w:val="ft1"/>
    <w:rsid w:val="001D70F3"/>
  </w:style>
  <w:style w:type="character" w:customStyle="1" w:styleId="ft6">
    <w:name w:val="ft6"/>
    <w:rsid w:val="001D70F3"/>
  </w:style>
  <w:style w:type="character" w:customStyle="1" w:styleId="kicker">
    <w:name w:val="kicker"/>
    <w:rsid w:val="001D70F3"/>
  </w:style>
  <w:style w:type="character" w:customStyle="1" w:styleId="backcontent">
    <w:name w:val="backcontent"/>
    <w:rsid w:val="001D70F3"/>
  </w:style>
  <w:style w:type="character" w:customStyle="1" w:styleId="daystmp">
    <w:name w:val="daystmp"/>
    <w:rsid w:val="001D70F3"/>
  </w:style>
  <w:style w:type="character" w:customStyle="1" w:styleId="cardsfont12ptchar">
    <w:name w:val="cardsfont12ptchar"/>
    <w:rsid w:val="001D70F3"/>
  </w:style>
  <w:style w:type="character" w:customStyle="1" w:styleId="gal">
    <w:name w:val="gal"/>
    <w:rsid w:val="001D70F3"/>
  </w:style>
  <w:style w:type="character" w:customStyle="1" w:styleId="imagedateline">
    <w:name w:val="image_dateline"/>
    <w:rsid w:val="001D70F3"/>
  </w:style>
  <w:style w:type="character" w:customStyle="1" w:styleId="authordatecharchar">
    <w:name w:val="authordatecharchar"/>
    <w:rsid w:val="001D70F3"/>
  </w:style>
  <w:style w:type="character" w:customStyle="1" w:styleId="style1char0">
    <w:name w:val="style1char"/>
    <w:rsid w:val="001D70F3"/>
  </w:style>
  <w:style w:type="character" w:customStyle="1" w:styleId="tagcharchar0">
    <w:name w:val="tagcharchar"/>
    <w:rsid w:val="001D70F3"/>
  </w:style>
  <w:style w:type="character" w:customStyle="1" w:styleId="underlinedcharchar2">
    <w:name w:val="underlinedcharchar"/>
    <w:rsid w:val="001D70F3"/>
  </w:style>
  <w:style w:type="character" w:customStyle="1" w:styleId="BoxedChar">
    <w:name w:val="Boxed Char"/>
    <w:rsid w:val="001D70F3"/>
    <w:rPr>
      <w:rFonts w:ascii="Arial Narrow" w:hAnsi="Arial Narrow" w:hint="default"/>
      <w:b/>
      <w:bCs w:val="0"/>
      <w:sz w:val="18"/>
      <w:bdr w:val="single" w:sz="6" w:space="0" w:color="auto" w:frame="1"/>
    </w:rPr>
  </w:style>
  <w:style w:type="character" w:customStyle="1" w:styleId="Style11ptUnderline2">
    <w:name w:val="Style 11 pt Underline2"/>
    <w:rsid w:val="001D70F3"/>
    <w:rPr>
      <w:sz w:val="20"/>
      <w:u w:val="single"/>
    </w:rPr>
  </w:style>
  <w:style w:type="character" w:customStyle="1" w:styleId="Style11ptBoldUnderline2">
    <w:name w:val="Style 11 pt Bold Underline2"/>
    <w:rsid w:val="001D70F3"/>
    <w:rPr>
      <w:b/>
      <w:bCs/>
      <w:sz w:val="20"/>
      <w:u w:val="single"/>
    </w:rPr>
  </w:style>
  <w:style w:type="character" w:customStyle="1" w:styleId="nw">
    <w:name w:val="nw"/>
    <w:rsid w:val="001D70F3"/>
  </w:style>
  <w:style w:type="character" w:customStyle="1" w:styleId="Styleunderline11ptBoldBorderSinglesolidlineAuto">
    <w:name w:val="Style underline + 11 pt Bold Border: : (Single solid line Auto ..."/>
    <w:rsid w:val="001D70F3"/>
    <w:rPr>
      <w:b/>
      <w:bCs/>
      <w:sz w:val="20"/>
      <w:u w:val="single"/>
      <w:bdr w:val="single" w:sz="4" w:space="0" w:color="auto" w:frame="1"/>
    </w:rPr>
  </w:style>
  <w:style w:type="character" w:customStyle="1" w:styleId="cardCharCharChar1">
    <w:name w:val="card Char Char Char1"/>
    <w:rsid w:val="001D70F3"/>
    <w:rPr>
      <w:lang w:val="en-US" w:eastAsia="en-US" w:bidi="ar-SA"/>
    </w:rPr>
  </w:style>
  <w:style w:type="character" w:customStyle="1" w:styleId="authors1">
    <w:name w:val="authors1"/>
    <w:rsid w:val="001D70F3"/>
    <w:rPr>
      <w:rFonts w:ascii="Verdana" w:hAnsi="Verdana" w:hint="default"/>
      <w:b/>
      <w:bCs/>
      <w:color w:val="006699"/>
      <w:sz w:val="20"/>
      <w:szCs w:val="20"/>
    </w:rPr>
  </w:style>
  <w:style w:type="character" w:customStyle="1" w:styleId="headlinesectionlarge">
    <w:name w:val="headline_section_large"/>
    <w:rsid w:val="001D70F3"/>
  </w:style>
  <w:style w:type="character" w:customStyle="1" w:styleId="Styleunderline11ptBlack">
    <w:name w:val="Style underline + 11 pt Black"/>
    <w:rsid w:val="001D70F3"/>
    <w:rPr>
      <w:color w:val="000000"/>
      <w:sz w:val="20"/>
      <w:u w:val="single"/>
    </w:rPr>
  </w:style>
  <w:style w:type="character" w:customStyle="1" w:styleId="Styleunderline11ptBoldBlack">
    <w:name w:val="Style underline + 11 pt Bold Black"/>
    <w:rsid w:val="001D70F3"/>
    <w:rPr>
      <w:b/>
      <w:bCs/>
      <w:color w:val="000000"/>
      <w:sz w:val="20"/>
      <w:u w:val="single"/>
    </w:rPr>
  </w:style>
  <w:style w:type="character" w:customStyle="1" w:styleId="Style11ptBoldBlackUnderline">
    <w:name w:val="Style 11 pt Bold Black Underline"/>
    <w:rsid w:val="001D70F3"/>
    <w:rPr>
      <w:b/>
      <w:bCs/>
      <w:color w:val="000000"/>
      <w:sz w:val="20"/>
      <w:u w:val="single"/>
    </w:rPr>
  </w:style>
  <w:style w:type="character" w:customStyle="1" w:styleId="Style11ptBoldBlackUnderlineBorderSinglesolidline">
    <w:name w:val="Style 11 pt Bold Black Underline Border: : (Single solid line ..."/>
    <w:rsid w:val="001D70F3"/>
    <w:rPr>
      <w:b/>
      <w:bCs/>
      <w:color w:val="000000"/>
      <w:sz w:val="20"/>
      <w:u w:val="single"/>
      <w:bdr w:val="single" w:sz="4" w:space="0" w:color="auto" w:frame="1"/>
    </w:rPr>
  </w:style>
  <w:style w:type="character" w:customStyle="1" w:styleId="StyleLatinMeridien-Italic11ptItalicUnderline">
    <w:name w:val="Style (Latin) Meridien-Italic 11 pt Italic Underline"/>
    <w:rsid w:val="001D70F3"/>
    <w:rPr>
      <w:rFonts w:ascii="Meridien-Italic" w:hAnsi="Meridien-Italic" w:hint="default"/>
      <w:i/>
      <w:iCs/>
      <w:sz w:val="20"/>
      <w:u w:val="single"/>
    </w:rPr>
  </w:style>
  <w:style w:type="character" w:customStyle="1" w:styleId="underlinestylechar0">
    <w:name w:val="underlinestylechar"/>
    <w:rsid w:val="001D70F3"/>
  </w:style>
  <w:style w:type="character" w:customStyle="1" w:styleId="highlight">
    <w:name w:val="highlight"/>
    <w:rsid w:val="001D70F3"/>
  </w:style>
  <w:style w:type="character" w:customStyle="1" w:styleId="titleauthoretc">
    <w:name w:val="titleauthoretc"/>
    <w:rsid w:val="001D70F3"/>
  </w:style>
  <w:style w:type="character" w:customStyle="1" w:styleId="labeltext">
    <w:name w:val="labeltext"/>
    <w:rsid w:val="001D70F3"/>
  </w:style>
  <w:style w:type="character" w:customStyle="1" w:styleId="viewlink">
    <w:name w:val="viewlink"/>
    <w:rsid w:val="001D70F3"/>
  </w:style>
  <w:style w:type="character" w:customStyle="1" w:styleId="share">
    <w:name w:val="share"/>
    <w:rsid w:val="001D70F3"/>
  </w:style>
  <w:style w:type="character" w:customStyle="1" w:styleId="inlinkchart">
    <w:name w:val="inlink_chart"/>
    <w:rsid w:val="001D70F3"/>
  </w:style>
  <w:style w:type="character" w:customStyle="1" w:styleId="underLight">
    <w:name w:val="underLight"/>
    <w:uiPriority w:val="1"/>
    <w:qFormat/>
    <w:rsid w:val="001D70F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D70F3"/>
  </w:style>
  <w:style w:type="character" w:customStyle="1" w:styleId="author-rss">
    <w:name w:val="author-rss"/>
    <w:rsid w:val="001D70F3"/>
  </w:style>
  <w:style w:type="character" w:customStyle="1" w:styleId="fbsharecountwrapper">
    <w:name w:val="fb_share_count_wrapper"/>
    <w:rsid w:val="001D70F3"/>
  </w:style>
  <w:style w:type="character" w:customStyle="1" w:styleId="fbbuttontext">
    <w:name w:val="fb_button_text"/>
    <w:rsid w:val="001D70F3"/>
  </w:style>
  <w:style w:type="character" w:customStyle="1" w:styleId="hw">
    <w:name w:val="hw"/>
    <w:rsid w:val="001D70F3"/>
  </w:style>
  <w:style w:type="character" w:customStyle="1" w:styleId="linktotop">
    <w:name w:val="linktotop"/>
    <w:rsid w:val="001D70F3"/>
  </w:style>
  <w:style w:type="character" w:customStyle="1" w:styleId="maintextbldleft">
    <w:name w:val="maintextbldleft"/>
    <w:rsid w:val="001D70F3"/>
  </w:style>
  <w:style w:type="character" w:customStyle="1" w:styleId="maintextleft">
    <w:name w:val="maintextleft"/>
    <w:rsid w:val="001D70F3"/>
  </w:style>
  <w:style w:type="character" w:customStyle="1" w:styleId="descriptionstyle1block">
    <w:name w:val="description style1 block"/>
    <w:rsid w:val="001D70F3"/>
  </w:style>
  <w:style w:type="character" w:customStyle="1" w:styleId="gutter-right-1">
    <w:name w:val="gutter-right-1"/>
    <w:basedOn w:val="DefaultParagraphFont"/>
    <w:rsid w:val="001D70F3"/>
  </w:style>
  <w:style w:type="character" w:customStyle="1" w:styleId="FontStyle39">
    <w:name w:val="Font Style39"/>
    <w:uiPriority w:val="99"/>
    <w:rsid w:val="001D70F3"/>
    <w:rPr>
      <w:rFonts w:ascii="Constantia" w:hAnsi="Constantia" w:cs="Constantia" w:hint="default"/>
      <w:b/>
      <w:bCs/>
      <w:sz w:val="18"/>
      <w:szCs w:val="18"/>
    </w:rPr>
  </w:style>
  <w:style w:type="character" w:customStyle="1" w:styleId="6">
    <w:name w:val="6"/>
    <w:rsid w:val="001D70F3"/>
    <w:rPr>
      <w:rFonts w:ascii="Arial" w:hAnsi="Arial" w:cs="Arial" w:hint="default"/>
      <w:bCs/>
      <w:sz w:val="20"/>
      <w:u w:val="single"/>
      <w:lang w:val="en-US" w:eastAsia="en-US" w:bidi="ar-SA"/>
    </w:rPr>
  </w:style>
  <w:style w:type="character" w:customStyle="1" w:styleId="posa">
    <w:name w:val="pos(a)"/>
    <w:basedOn w:val="DefaultParagraphFont"/>
    <w:rsid w:val="001D70F3"/>
  </w:style>
  <w:style w:type="character" w:customStyle="1" w:styleId="u-hiddeninnarrowenv">
    <w:name w:val="u-hiddeninnarrowenv"/>
    <w:basedOn w:val="DefaultParagraphFont"/>
    <w:rsid w:val="001D70F3"/>
  </w:style>
  <w:style w:type="character" w:customStyle="1" w:styleId="followbutton-bird">
    <w:name w:val="followbutton-bird"/>
    <w:basedOn w:val="DefaultParagraphFont"/>
    <w:rsid w:val="001D70F3"/>
  </w:style>
  <w:style w:type="character" w:customStyle="1" w:styleId="tweetauthor-name">
    <w:name w:val="tweetauthor-name"/>
    <w:basedOn w:val="DefaultParagraphFont"/>
    <w:rsid w:val="001D70F3"/>
  </w:style>
  <w:style w:type="character" w:customStyle="1" w:styleId="tweetauthor-verifiedbadge">
    <w:name w:val="tweetauthor-verifiedbadge"/>
    <w:basedOn w:val="DefaultParagraphFont"/>
    <w:rsid w:val="001D70F3"/>
  </w:style>
  <w:style w:type="character" w:customStyle="1" w:styleId="tweetauthor-screenname">
    <w:name w:val="tweetauthor-screenname"/>
    <w:basedOn w:val="DefaultParagraphFont"/>
    <w:rsid w:val="001D70F3"/>
  </w:style>
  <w:style w:type="character" w:customStyle="1" w:styleId="u-hiddenvisually">
    <w:name w:val="u-hiddenvisually"/>
    <w:basedOn w:val="DefaultParagraphFont"/>
    <w:rsid w:val="001D70F3"/>
  </w:style>
  <w:style w:type="character" w:customStyle="1" w:styleId="tweetaction-stat">
    <w:name w:val="tweetaction-stat"/>
    <w:basedOn w:val="DefaultParagraphFont"/>
    <w:rsid w:val="001D70F3"/>
  </w:style>
  <w:style w:type="character" w:customStyle="1" w:styleId="related">
    <w:name w:val="related"/>
    <w:basedOn w:val="DefaultParagraphFont"/>
    <w:rsid w:val="001D70F3"/>
  </w:style>
  <w:style w:type="character" w:customStyle="1" w:styleId="related-content">
    <w:name w:val="related-content"/>
    <w:basedOn w:val="DefaultParagraphFont"/>
    <w:rsid w:val="001D70F3"/>
  </w:style>
  <w:style w:type="character" w:customStyle="1" w:styleId="name-of-author">
    <w:name w:val="name-of-author"/>
    <w:basedOn w:val="DefaultParagraphFont"/>
    <w:rsid w:val="001D70F3"/>
  </w:style>
  <w:style w:type="character" w:customStyle="1" w:styleId="first-name">
    <w:name w:val="first-name"/>
    <w:basedOn w:val="DefaultParagraphFont"/>
    <w:rsid w:val="001D70F3"/>
  </w:style>
  <w:style w:type="character" w:customStyle="1" w:styleId="last-name">
    <w:name w:val="last-name"/>
    <w:basedOn w:val="DefaultParagraphFont"/>
    <w:rsid w:val="001D70F3"/>
  </w:style>
  <w:style w:type="character" w:customStyle="1" w:styleId="caption10">
    <w:name w:val="caption1"/>
    <w:basedOn w:val="DefaultParagraphFont"/>
    <w:rsid w:val="001D70F3"/>
  </w:style>
  <w:style w:type="character" w:customStyle="1" w:styleId="recirc-text">
    <w:name w:val="&quot;recirc-text”"/>
    <w:basedOn w:val="DefaultParagraphFont"/>
    <w:rsid w:val="001D70F3"/>
  </w:style>
  <w:style w:type="character" w:customStyle="1" w:styleId="video-icon">
    <w:name w:val="video-icon"/>
    <w:basedOn w:val="DefaultParagraphFont"/>
    <w:rsid w:val="001D70F3"/>
  </w:style>
  <w:style w:type="character" w:customStyle="1" w:styleId="powa-shot-play-btn-text">
    <w:name w:val="powa-shot-play-btn-text"/>
    <w:basedOn w:val="DefaultParagraphFont"/>
    <w:rsid w:val="001D70F3"/>
  </w:style>
  <w:style w:type="character" w:customStyle="1" w:styleId="powa-shot-click">
    <w:name w:val="powa-shot-click"/>
    <w:basedOn w:val="DefaultParagraphFont"/>
    <w:rsid w:val="001D70F3"/>
  </w:style>
  <w:style w:type="character" w:customStyle="1" w:styleId="wpv-blurb">
    <w:name w:val="wpv-blurb"/>
    <w:basedOn w:val="DefaultParagraphFont"/>
    <w:rsid w:val="001D70F3"/>
  </w:style>
  <w:style w:type="character" w:customStyle="1" w:styleId="pb-caption">
    <w:name w:val="pb-caption"/>
    <w:basedOn w:val="DefaultParagraphFont"/>
    <w:rsid w:val="001D70F3"/>
  </w:style>
  <w:style w:type="paragraph" w:customStyle="1" w:styleId="NoteLevel23">
    <w:name w:val="Note Level 23"/>
    <w:basedOn w:val="Normal"/>
    <w:next w:val="Normal"/>
    <w:uiPriority w:val="99"/>
    <w:qFormat/>
    <w:rsid w:val="001D70F3"/>
    <w:pPr>
      <w:keepNext/>
      <w:ind w:left="288" w:right="288"/>
    </w:pPr>
    <w:rPr>
      <w:rFonts w:eastAsia="MS Gothic" w:cs="Times New Roman"/>
      <w:szCs w:val="20"/>
    </w:rPr>
  </w:style>
  <w:style w:type="character" w:customStyle="1" w:styleId="m-2745674872889869693gmail-style13ptbold">
    <w:name w:val="m_-2745674872889869693gmail-style13ptbold"/>
    <w:basedOn w:val="DefaultParagraphFont"/>
    <w:rsid w:val="001D70F3"/>
  </w:style>
  <w:style w:type="character" w:customStyle="1" w:styleId="m-2745674872889869693gmail-styleunderline">
    <w:name w:val="m_-2745674872889869693gmail-styleunderline"/>
    <w:basedOn w:val="DefaultParagraphFont"/>
    <w:rsid w:val="001D70F3"/>
  </w:style>
  <w:style w:type="character" w:customStyle="1" w:styleId="HeaderChar3">
    <w:name w:val="Header Char3"/>
    <w:basedOn w:val="DefaultParagraphFont"/>
    <w:uiPriority w:val="99"/>
    <w:semiHidden/>
    <w:rsid w:val="001D70F3"/>
    <w:rPr>
      <w:rFonts w:ascii="Georgia" w:hAnsi="Georgia"/>
    </w:rPr>
  </w:style>
  <w:style w:type="paragraph" w:customStyle="1" w:styleId="NoteLevel24">
    <w:name w:val="Note Level 24"/>
    <w:basedOn w:val="Normal"/>
    <w:next w:val="Normal"/>
    <w:uiPriority w:val="99"/>
    <w:qFormat/>
    <w:rsid w:val="001D70F3"/>
    <w:pPr>
      <w:keepNext/>
      <w:ind w:left="288" w:right="288"/>
    </w:pPr>
    <w:rPr>
      <w:rFonts w:eastAsia="MS Gothic" w:cs="Times New Roman"/>
      <w:sz w:val="24"/>
      <w:szCs w:val="20"/>
    </w:rPr>
  </w:style>
  <w:style w:type="paragraph" w:customStyle="1" w:styleId="NoteLevel25">
    <w:name w:val="Note Level 25"/>
    <w:basedOn w:val="Normal"/>
    <w:next w:val="Normal"/>
    <w:uiPriority w:val="99"/>
    <w:qFormat/>
    <w:rsid w:val="001D70F3"/>
    <w:pPr>
      <w:keepNext/>
      <w:ind w:left="288" w:right="288"/>
    </w:pPr>
    <w:rPr>
      <w:rFonts w:eastAsia="MS Gothic" w:cs="Times New Roman"/>
      <w:szCs w:val="20"/>
    </w:rPr>
  </w:style>
  <w:style w:type="character" w:customStyle="1" w:styleId="m-8174075135221778500gmail-styleunderline">
    <w:name w:val="m_-8174075135221778500gmail-styleunderline"/>
    <w:basedOn w:val="DefaultParagraphFont"/>
    <w:rsid w:val="001D70F3"/>
  </w:style>
  <w:style w:type="character" w:customStyle="1" w:styleId="UnresolvedMention31">
    <w:name w:val="Unresolved Mention31"/>
    <w:basedOn w:val="DefaultParagraphFont"/>
    <w:uiPriority w:val="99"/>
    <w:semiHidden/>
    <w:unhideWhenUsed/>
    <w:rsid w:val="001D70F3"/>
    <w:rPr>
      <w:color w:val="808080"/>
      <w:shd w:val="clear" w:color="auto" w:fill="E6E6E6"/>
    </w:rPr>
  </w:style>
  <w:style w:type="paragraph" w:customStyle="1" w:styleId="Analysis">
    <w:name w:val="Analysis"/>
    <w:basedOn w:val="Heading2"/>
    <w:uiPriority w:val="4"/>
    <w:qFormat/>
    <w:rsid w:val="001D70F3"/>
    <w:pPr>
      <w:jc w:val="left"/>
    </w:pPr>
    <w:rPr>
      <w:sz w:val="22"/>
      <w:u w:val="none"/>
    </w:rPr>
  </w:style>
  <w:style w:type="paragraph" w:customStyle="1" w:styleId="element">
    <w:name w:val="element"/>
    <w:basedOn w:val="Normal"/>
    <w:uiPriority w:val="99"/>
    <w:qFormat/>
    <w:rsid w:val="001D70F3"/>
    <w:pPr>
      <w:spacing w:before="100" w:beforeAutospacing="1" w:after="100" w:afterAutospacing="1"/>
    </w:pPr>
    <w:rPr>
      <w:rFonts w:eastAsia="Times New Roman"/>
    </w:rPr>
  </w:style>
  <w:style w:type="paragraph" w:customStyle="1" w:styleId="counter-paragraph">
    <w:name w:val="counter-paragraph"/>
    <w:basedOn w:val="Normal"/>
    <w:uiPriority w:val="99"/>
    <w:qFormat/>
    <w:rsid w:val="001D70F3"/>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1D70F3"/>
    <w:rPr>
      <w:color w:val="244061" w:themeColor="accent1" w:themeShade="80"/>
    </w:rPr>
  </w:style>
  <w:style w:type="character" w:customStyle="1" w:styleId="analyticsChar0">
    <w:name w:val="analytics Char"/>
    <w:basedOn w:val="DefaultParagraphFont"/>
    <w:link w:val="analytics0"/>
    <w:uiPriority w:val="4"/>
    <w:rsid w:val="001D70F3"/>
    <w:rPr>
      <w:rFonts w:ascii="Calibri" w:eastAsiaTheme="majorEastAsia" w:hAnsi="Calibri" w:cstheme="majorBidi"/>
      <w:b/>
      <w:bCs/>
      <w:color w:val="244061" w:themeColor="accent1" w:themeShade="80"/>
      <w:sz w:val="26"/>
      <w:szCs w:val="26"/>
    </w:rPr>
  </w:style>
  <w:style w:type="character" w:customStyle="1" w:styleId="media-captiontext">
    <w:name w:val="media-caption__text"/>
    <w:basedOn w:val="DefaultParagraphFont"/>
    <w:rsid w:val="001D70F3"/>
  </w:style>
  <w:style w:type="character" w:customStyle="1" w:styleId="m6210712409020973331gmail-styleunderline">
    <w:name w:val="m_6210712409020973331gmail-styleunderline"/>
    <w:basedOn w:val="DefaultParagraphFont"/>
    <w:rsid w:val="001D70F3"/>
  </w:style>
  <w:style w:type="character" w:customStyle="1" w:styleId="style13">
    <w:name w:val="style1"/>
    <w:rsid w:val="001D70F3"/>
  </w:style>
  <w:style w:type="character" w:customStyle="1" w:styleId="CharChar2">
    <w:name w:val="Char Char2"/>
    <w:rsid w:val="001D70F3"/>
    <w:rPr>
      <w:rFonts w:cs="Arial"/>
      <w:bCs/>
      <w:szCs w:val="26"/>
      <w:u w:val="single"/>
      <w:lang w:val="en-US" w:eastAsia="en-US" w:bidi="ar-SA"/>
    </w:rPr>
  </w:style>
  <w:style w:type="character" w:customStyle="1" w:styleId="pmtermsel">
    <w:name w:val="pmtermsel"/>
    <w:rsid w:val="001D70F3"/>
  </w:style>
  <w:style w:type="character" w:customStyle="1" w:styleId="showipapr">
    <w:name w:val="show_ipapr"/>
    <w:rsid w:val="001D70F3"/>
  </w:style>
  <w:style w:type="character" w:customStyle="1" w:styleId="dnindex">
    <w:name w:val="dnindex"/>
    <w:rsid w:val="001D70F3"/>
  </w:style>
  <w:style w:type="character" w:customStyle="1" w:styleId="author-bio-box">
    <w:name w:val="author-bio-box"/>
    <w:rsid w:val="001D70F3"/>
  </w:style>
  <w:style w:type="character" w:customStyle="1" w:styleId="UnderlineChar1Char">
    <w:name w:val="Underline Char1 Char"/>
    <w:rsid w:val="001D70F3"/>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D70F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D70F3"/>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D70F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D70F3"/>
    <w:rPr>
      <w:rFonts w:asciiTheme="minorHAnsi" w:eastAsia="MS Mincho" w:hAnsiTheme="minorHAnsi" w:cstheme="minorBidi"/>
      <w:b/>
      <w:sz w:val="24"/>
      <w:u w:val="single"/>
    </w:rPr>
  </w:style>
  <w:style w:type="character" w:customStyle="1" w:styleId="UnderlineCharCharChar1">
    <w:name w:val="Underline Char Char Char1"/>
    <w:rsid w:val="001D70F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D70F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D70F3"/>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D70F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D70F3"/>
    <w:rPr>
      <w:rFonts w:asciiTheme="minorHAnsi" w:eastAsia="MS Mincho" w:hAnsiTheme="minorHAnsi" w:cstheme="minorBidi"/>
      <w:b/>
      <w:sz w:val="24"/>
      <w:u w:val="single"/>
    </w:rPr>
  </w:style>
  <w:style w:type="paragraph" w:customStyle="1" w:styleId="CardBody">
    <w:name w:val="Card Body"/>
    <w:basedOn w:val="Normal"/>
    <w:link w:val="CardBodyChar"/>
    <w:qFormat/>
    <w:rsid w:val="001D70F3"/>
    <w:rPr>
      <w:rFonts w:eastAsia="Times New Roman"/>
    </w:rPr>
  </w:style>
  <w:style w:type="character" w:customStyle="1" w:styleId="CardBodyChar">
    <w:name w:val="Card Body Char"/>
    <w:link w:val="CardBody"/>
    <w:rsid w:val="001D70F3"/>
    <w:rPr>
      <w:rFonts w:ascii="Calibri" w:eastAsia="Times New Roman" w:hAnsi="Calibri" w:cs="Calibri"/>
      <w:sz w:val="22"/>
    </w:rPr>
  </w:style>
  <w:style w:type="character" w:customStyle="1" w:styleId="ptitleinside">
    <w:name w:val="p_title_inside"/>
    <w:rsid w:val="001D70F3"/>
  </w:style>
  <w:style w:type="paragraph" w:customStyle="1" w:styleId="StyleBoldandUnderlineChar11ptBorderSinglesolidline">
    <w:name w:val="Style Bold and Underline Char + 11 pt Border: : (Single solid line..."/>
    <w:link w:val="StyleBoldandUnderlineChar11ptBorderSinglesolidlineChar"/>
    <w:qFormat/>
    <w:rsid w:val="001D70F3"/>
    <w:pPr>
      <w:spacing w:after="200" w:line="276" w:lineRule="auto"/>
    </w:pPr>
    <w:rPr>
      <w:rFonts w:ascii="Calibri" w:eastAsia="Times New Roman" w:hAnsi="Calibri" w:cs="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D70F3"/>
    <w:rPr>
      <w:rFonts w:ascii="Calibri" w:eastAsia="Times New Roman" w:hAnsi="Calibri" w:cs="Times New Roman"/>
      <w:b/>
      <w:bCs/>
      <w:sz w:val="22"/>
      <w:szCs w:val="20"/>
      <w:u w:val="single"/>
      <w:bdr w:val="single" w:sz="4" w:space="0" w:color="auto"/>
    </w:rPr>
  </w:style>
  <w:style w:type="numbering" w:customStyle="1" w:styleId="NoList111111">
    <w:name w:val="No List111111"/>
    <w:next w:val="NoList"/>
    <w:uiPriority w:val="99"/>
    <w:semiHidden/>
    <w:unhideWhenUsed/>
    <w:rsid w:val="001D70F3"/>
  </w:style>
  <w:style w:type="numbering" w:customStyle="1" w:styleId="NoList1111111">
    <w:name w:val="No List1111111"/>
    <w:next w:val="NoList"/>
    <w:uiPriority w:val="99"/>
    <w:semiHidden/>
    <w:unhideWhenUsed/>
    <w:rsid w:val="001D70F3"/>
  </w:style>
  <w:style w:type="numbering" w:customStyle="1" w:styleId="NoList11111111">
    <w:name w:val="No List11111111"/>
    <w:next w:val="NoList"/>
    <w:uiPriority w:val="99"/>
    <w:semiHidden/>
    <w:unhideWhenUsed/>
    <w:rsid w:val="001D70F3"/>
  </w:style>
  <w:style w:type="numbering" w:customStyle="1" w:styleId="NoList111111111">
    <w:name w:val="No List111111111"/>
    <w:next w:val="NoList"/>
    <w:uiPriority w:val="99"/>
    <w:semiHidden/>
    <w:unhideWhenUsed/>
    <w:rsid w:val="001D70F3"/>
  </w:style>
  <w:style w:type="numbering" w:customStyle="1" w:styleId="NoList1111111111">
    <w:name w:val="No List1111111111"/>
    <w:next w:val="NoList"/>
    <w:uiPriority w:val="99"/>
    <w:semiHidden/>
    <w:unhideWhenUsed/>
    <w:rsid w:val="001D70F3"/>
  </w:style>
  <w:style w:type="numbering" w:customStyle="1" w:styleId="NoList11111111111">
    <w:name w:val="No List11111111111"/>
    <w:next w:val="NoList"/>
    <w:uiPriority w:val="99"/>
    <w:semiHidden/>
    <w:unhideWhenUsed/>
    <w:rsid w:val="001D70F3"/>
  </w:style>
  <w:style w:type="numbering" w:customStyle="1" w:styleId="NoList111111111111">
    <w:name w:val="No List111111111111"/>
    <w:next w:val="NoList"/>
    <w:uiPriority w:val="99"/>
    <w:semiHidden/>
    <w:unhideWhenUsed/>
    <w:rsid w:val="001D70F3"/>
  </w:style>
  <w:style w:type="numbering" w:customStyle="1" w:styleId="NoList1111111111111">
    <w:name w:val="No List1111111111111"/>
    <w:next w:val="NoList"/>
    <w:uiPriority w:val="99"/>
    <w:semiHidden/>
    <w:unhideWhenUsed/>
    <w:rsid w:val="001D70F3"/>
  </w:style>
  <w:style w:type="numbering" w:customStyle="1" w:styleId="NoList11111111111111">
    <w:name w:val="No List11111111111111"/>
    <w:next w:val="NoList"/>
    <w:uiPriority w:val="99"/>
    <w:semiHidden/>
    <w:unhideWhenUsed/>
    <w:rsid w:val="001D70F3"/>
  </w:style>
  <w:style w:type="numbering" w:customStyle="1" w:styleId="NoList111111111111111">
    <w:name w:val="No List111111111111111"/>
    <w:next w:val="NoList"/>
    <w:uiPriority w:val="99"/>
    <w:semiHidden/>
    <w:unhideWhenUsed/>
    <w:rsid w:val="001D70F3"/>
  </w:style>
  <w:style w:type="numbering" w:customStyle="1" w:styleId="NoList1111111111111111">
    <w:name w:val="No List1111111111111111"/>
    <w:next w:val="NoList"/>
    <w:uiPriority w:val="99"/>
    <w:semiHidden/>
    <w:unhideWhenUsed/>
    <w:rsid w:val="001D70F3"/>
  </w:style>
  <w:style w:type="numbering" w:customStyle="1" w:styleId="NoList11111111111111111">
    <w:name w:val="No List11111111111111111"/>
    <w:next w:val="NoList"/>
    <w:uiPriority w:val="99"/>
    <w:semiHidden/>
    <w:unhideWhenUsed/>
    <w:rsid w:val="001D70F3"/>
  </w:style>
  <w:style w:type="numbering" w:customStyle="1" w:styleId="NoList111111111111111111">
    <w:name w:val="No List111111111111111111"/>
    <w:next w:val="NoList"/>
    <w:uiPriority w:val="99"/>
    <w:semiHidden/>
    <w:unhideWhenUsed/>
    <w:rsid w:val="001D70F3"/>
  </w:style>
  <w:style w:type="numbering" w:customStyle="1" w:styleId="NoList1111111111111111111">
    <w:name w:val="No List1111111111111111111"/>
    <w:next w:val="NoList"/>
    <w:uiPriority w:val="99"/>
    <w:semiHidden/>
    <w:unhideWhenUsed/>
    <w:rsid w:val="001D70F3"/>
  </w:style>
  <w:style w:type="numbering" w:customStyle="1" w:styleId="NoList11111111111111111111">
    <w:name w:val="No List11111111111111111111"/>
    <w:next w:val="NoList"/>
    <w:uiPriority w:val="99"/>
    <w:semiHidden/>
    <w:unhideWhenUsed/>
    <w:rsid w:val="001D70F3"/>
  </w:style>
  <w:style w:type="character" w:customStyle="1" w:styleId="l7">
    <w:name w:val="l7"/>
    <w:rsid w:val="001D70F3"/>
  </w:style>
  <w:style w:type="character" w:customStyle="1" w:styleId="l9">
    <w:name w:val="l9"/>
    <w:rsid w:val="001D70F3"/>
  </w:style>
  <w:style w:type="character" w:customStyle="1" w:styleId="l">
    <w:name w:val="l"/>
    <w:rsid w:val="001D70F3"/>
  </w:style>
  <w:style w:type="character" w:customStyle="1" w:styleId="l6">
    <w:name w:val="l6"/>
    <w:rsid w:val="001D70F3"/>
  </w:style>
  <w:style w:type="character" w:customStyle="1" w:styleId="BLOCKTITLEChar0">
    <w:name w:val="BLOCK TITLE Char"/>
    <w:basedOn w:val="DefaultParagraphFont"/>
    <w:link w:val="BLOCKTITLE1"/>
    <w:uiPriority w:val="99"/>
    <w:rsid w:val="001D70F3"/>
    <w:rPr>
      <w:rFonts w:ascii="Sylfaen" w:eastAsiaTheme="majorEastAsia" w:hAnsi="Sylfaen" w:cstheme="majorBidi"/>
      <w:b/>
      <w:bCs/>
      <w:caps/>
      <w:kern w:val="32"/>
      <w:sz w:val="32"/>
      <w:szCs w:val="32"/>
    </w:rPr>
  </w:style>
  <w:style w:type="paragraph" w:customStyle="1" w:styleId="Second">
    <w:name w:val="Second"/>
    <w:basedOn w:val="Normal"/>
    <w:uiPriority w:val="99"/>
    <w:qFormat/>
    <w:rsid w:val="001D70F3"/>
    <w:rPr>
      <w:rFonts w:ascii="Arial" w:eastAsia="Times New Roman" w:hAnsi="Arial"/>
      <w:b/>
      <w:caps/>
      <w:szCs w:val="20"/>
    </w:rPr>
  </w:style>
  <w:style w:type="character" w:customStyle="1" w:styleId="heading2char0">
    <w:name w:val="heading2char"/>
    <w:rsid w:val="001D70F3"/>
  </w:style>
  <w:style w:type="paragraph" w:customStyle="1" w:styleId="document0">
    <w:name w:val="document"/>
    <w:basedOn w:val="Normal"/>
    <w:uiPriority w:val="99"/>
    <w:qFormat/>
    <w:rsid w:val="001D70F3"/>
    <w:pPr>
      <w:spacing w:before="100" w:beforeAutospacing="1" w:after="100" w:afterAutospacing="1"/>
    </w:pPr>
    <w:rPr>
      <w:sz w:val="24"/>
    </w:rPr>
  </w:style>
  <w:style w:type="character" w:customStyle="1" w:styleId="footnote-item">
    <w:name w:val="footnote-item"/>
    <w:basedOn w:val="DefaultParagraphFont"/>
    <w:rsid w:val="001D70F3"/>
  </w:style>
  <w:style w:type="paragraph" w:customStyle="1" w:styleId="nospace">
    <w:name w:val="nospace"/>
    <w:basedOn w:val="Normal"/>
    <w:qFormat/>
    <w:rsid w:val="001D70F3"/>
    <w:pPr>
      <w:spacing w:before="100" w:beforeAutospacing="1" w:after="100" w:afterAutospacing="1"/>
    </w:pPr>
    <w:rPr>
      <w:rFonts w:eastAsia="Times New Roman"/>
      <w:sz w:val="24"/>
    </w:rPr>
  </w:style>
  <w:style w:type="character" w:customStyle="1" w:styleId="articlehdr">
    <w:name w:val="articlehdr"/>
    <w:basedOn w:val="DefaultParagraphFont"/>
    <w:rsid w:val="001D70F3"/>
  </w:style>
  <w:style w:type="character" w:customStyle="1" w:styleId="crosslinkpopup">
    <w:name w:val="crosslinkpopup"/>
    <w:rsid w:val="001D70F3"/>
  </w:style>
  <w:style w:type="character" w:customStyle="1" w:styleId="m-6801723250464042099gmail-s1">
    <w:name w:val="m_-6801723250464042099gmail-s1"/>
    <w:basedOn w:val="DefaultParagraphFont"/>
    <w:rsid w:val="001D70F3"/>
  </w:style>
  <w:style w:type="character" w:customStyle="1" w:styleId="m-6801723250464042099gmail-apple-converted-space">
    <w:name w:val="m_-6801723250464042099gmail-apple-converted-space"/>
    <w:basedOn w:val="DefaultParagraphFont"/>
    <w:rsid w:val="001D70F3"/>
  </w:style>
  <w:style w:type="character" w:customStyle="1" w:styleId="m-5156237671796814033gmail-styleunderline">
    <w:name w:val="m_-5156237671796814033gmail-styleunderline"/>
    <w:basedOn w:val="DefaultParagraphFont"/>
    <w:rsid w:val="001D70F3"/>
  </w:style>
  <w:style w:type="character" w:customStyle="1" w:styleId="m-4762484309974835474gmail-style13ptbold">
    <w:name w:val="m_-4762484309974835474gmail-style13ptbold"/>
    <w:basedOn w:val="DefaultParagraphFont"/>
    <w:rsid w:val="001D70F3"/>
  </w:style>
  <w:style w:type="character" w:customStyle="1" w:styleId="m-4762484309974835474gmail-styleunderline">
    <w:name w:val="m_-4762484309974835474gmail-styleunderline"/>
    <w:basedOn w:val="DefaultParagraphFont"/>
    <w:rsid w:val="001D70F3"/>
  </w:style>
  <w:style w:type="character" w:customStyle="1" w:styleId="trcrboxheaderspan">
    <w:name w:val="trc_rbox_header_span"/>
    <w:basedOn w:val="DefaultParagraphFont"/>
    <w:rsid w:val="001D70F3"/>
  </w:style>
  <w:style w:type="character" w:customStyle="1" w:styleId="video-label">
    <w:name w:val="video-label"/>
    <w:basedOn w:val="DefaultParagraphFont"/>
    <w:rsid w:val="001D70F3"/>
  </w:style>
  <w:style w:type="character" w:customStyle="1" w:styleId="branding">
    <w:name w:val="branding"/>
    <w:basedOn w:val="DefaultParagraphFont"/>
    <w:rsid w:val="001D70F3"/>
  </w:style>
  <w:style w:type="character" w:customStyle="1" w:styleId="powa-tease">
    <w:name w:val="powa-tease"/>
    <w:basedOn w:val="DefaultParagraphFont"/>
    <w:rsid w:val="001D70F3"/>
  </w:style>
  <w:style w:type="character" w:customStyle="1" w:styleId="powa-byline">
    <w:name w:val="powa-byline"/>
    <w:basedOn w:val="DefaultParagraphFont"/>
    <w:rsid w:val="001D70F3"/>
  </w:style>
  <w:style w:type="paragraph" w:customStyle="1" w:styleId="excerpt">
    <w:name w:val="excerpt"/>
    <w:basedOn w:val="Normal"/>
    <w:rsid w:val="001D70F3"/>
    <w:pPr>
      <w:spacing w:before="100" w:beforeAutospacing="1" w:after="100" w:afterAutospacing="1"/>
    </w:pPr>
    <w:rPr>
      <w:rFonts w:eastAsia="Times New Roman"/>
      <w:sz w:val="24"/>
    </w:rPr>
  </w:style>
  <w:style w:type="character" w:customStyle="1" w:styleId="by">
    <w:name w:val="by"/>
    <w:basedOn w:val="DefaultParagraphFont"/>
    <w:rsid w:val="001D70F3"/>
  </w:style>
  <w:style w:type="character" w:customStyle="1" w:styleId="link">
    <w:name w:val="link"/>
    <w:basedOn w:val="DefaultParagraphFont"/>
    <w:rsid w:val="001D70F3"/>
  </w:style>
  <w:style w:type="character" w:customStyle="1" w:styleId="slideshowcount">
    <w:name w:val="slideshow_count"/>
    <w:basedOn w:val="DefaultParagraphFont"/>
    <w:rsid w:val="001D70F3"/>
  </w:style>
  <w:style w:type="character" w:customStyle="1" w:styleId="smallvideotitle">
    <w:name w:val="smallvideo_title"/>
    <w:basedOn w:val="DefaultParagraphFont"/>
    <w:rsid w:val="001D70F3"/>
  </w:style>
  <w:style w:type="paragraph" w:customStyle="1" w:styleId="jwplayer-inline--title">
    <w:name w:val="jwplayer-inline--title"/>
    <w:basedOn w:val="Normal"/>
    <w:rsid w:val="001D70F3"/>
    <w:pPr>
      <w:spacing w:before="100" w:beforeAutospacing="1" w:after="100" w:afterAutospacing="1"/>
    </w:pPr>
    <w:rPr>
      <w:rFonts w:eastAsia="Times New Roman"/>
      <w:sz w:val="24"/>
    </w:rPr>
  </w:style>
  <w:style w:type="paragraph" w:customStyle="1" w:styleId="jw-volume-update">
    <w:name w:val="jw-volume-update"/>
    <w:basedOn w:val="Normal"/>
    <w:rsid w:val="001D70F3"/>
    <w:pPr>
      <w:spacing w:before="100" w:beforeAutospacing="1" w:after="100" w:afterAutospacing="1"/>
    </w:pPr>
    <w:rPr>
      <w:rFonts w:eastAsia="Times New Roman"/>
      <w:sz w:val="24"/>
    </w:rPr>
  </w:style>
  <w:style w:type="character" w:customStyle="1" w:styleId="button-text">
    <w:name w:val="button-text"/>
    <w:basedOn w:val="DefaultParagraphFont"/>
    <w:rsid w:val="001D70F3"/>
  </w:style>
  <w:style w:type="paragraph" w:customStyle="1" w:styleId="css-1ygdjhk">
    <w:name w:val="css-1ygdjhk"/>
    <w:basedOn w:val="Normal"/>
    <w:rsid w:val="001D70F3"/>
    <w:pPr>
      <w:spacing w:before="100" w:beforeAutospacing="1" w:after="100" w:afterAutospacing="1"/>
    </w:pPr>
    <w:rPr>
      <w:rFonts w:eastAsia="Times New Roman"/>
      <w:sz w:val="24"/>
    </w:rPr>
  </w:style>
  <w:style w:type="character" w:customStyle="1" w:styleId="css-8l6xbc">
    <w:name w:val="css-8l6xbc"/>
    <w:basedOn w:val="DefaultParagraphFont"/>
    <w:rsid w:val="001D70F3"/>
  </w:style>
  <w:style w:type="paragraph" w:customStyle="1" w:styleId="pg-bodycopy">
    <w:name w:val="pg-bodycopy"/>
    <w:basedOn w:val="Normal"/>
    <w:rsid w:val="001D70F3"/>
    <w:pPr>
      <w:spacing w:before="100" w:beforeAutospacing="1" w:after="100" w:afterAutospacing="1"/>
    </w:pPr>
    <w:rPr>
      <w:rFonts w:eastAsia="Times New Roman"/>
      <w:sz w:val="24"/>
    </w:rPr>
  </w:style>
  <w:style w:type="paragraph" w:customStyle="1" w:styleId="g-aipstyle0">
    <w:name w:val="g-aipstyle0"/>
    <w:basedOn w:val="Normal"/>
    <w:rsid w:val="001D70F3"/>
    <w:pPr>
      <w:spacing w:before="100" w:beforeAutospacing="1" w:after="100" w:afterAutospacing="1"/>
    </w:pPr>
    <w:rPr>
      <w:rFonts w:eastAsia="Times New Roman"/>
      <w:sz w:val="24"/>
    </w:rPr>
  </w:style>
  <w:style w:type="paragraph" w:customStyle="1" w:styleId="g-aipstyle1">
    <w:name w:val="g-aipstyle1"/>
    <w:basedOn w:val="Normal"/>
    <w:rsid w:val="001D70F3"/>
    <w:pPr>
      <w:spacing w:before="100" w:beforeAutospacing="1" w:after="100" w:afterAutospacing="1"/>
    </w:pPr>
    <w:rPr>
      <w:rFonts w:eastAsia="Times New Roman"/>
      <w:sz w:val="24"/>
    </w:rPr>
  </w:style>
  <w:style w:type="paragraph" w:customStyle="1" w:styleId="g-aipstyle2">
    <w:name w:val="g-aipstyle2"/>
    <w:basedOn w:val="Normal"/>
    <w:rsid w:val="001D70F3"/>
    <w:pPr>
      <w:spacing w:before="100" w:beforeAutospacing="1" w:after="100" w:afterAutospacing="1"/>
    </w:pPr>
    <w:rPr>
      <w:rFonts w:eastAsia="Times New Roman"/>
      <w:sz w:val="24"/>
    </w:rPr>
  </w:style>
  <w:style w:type="paragraph" w:customStyle="1" w:styleId="g-aipstyle3">
    <w:name w:val="g-aipstyle3"/>
    <w:basedOn w:val="Normal"/>
    <w:rsid w:val="001D70F3"/>
    <w:pPr>
      <w:spacing w:before="100" w:beforeAutospacing="1" w:after="100" w:afterAutospacing="1"/>
    </w:pPr>
    <w:rPr>
      <w:rFonts w:eastAsia="Times New Roman"/>
      <w:sz w:val="24"/>
    </w:rPr>
  </w:style>
  <w:style w:type="paragraph" w:customStyle="1" w:styleId="g-aipstyle4">
    <w:name w:val="g-aipstyle4"/>
    <w:basedOn w:val="Normal"/>
    <w:rsid w:val="001D70F3"/>
    <w:pPr>
      <w:spacing w:before="100" w:beforeAutospacing="1" w:after="100" w:afterAutospacing="1"/>
    </w:pPr>
    <w:rPr>
      <w:rFonts w:eastAsia="Times New Roman"/>
      <w:sz w:val="24"/>
    </w:rPr>
  </w:style>
  <w:style w:type="paragraph" w:customStyle="1" w:styleId="g-aipstyle5">
    <w:name w:val="g-aipstyle5"/>
    <w:basedOn w:val="Normal"/>
    <w:rsid w:val="001D70F3"/>
    <w:pPr>
      <w:spacing w:before="100" w:beforeAutospacing="1" w:after="100" w:afterAutospacing="1"/>
    </w:pPr>
    <w:rPr>
      <w:rFonts w:eastAsia="Times New Roman"/>
      <w:sz w:val="24"/>
    </w:rPr>
  </w:style>
  <w:style w:type="paragraph" w:customStyle="1" w:styleId="g-aipstyle6">
    <w:name w:val="g-aipstyle6"/>
    <w:basedOn w:val="Normal"/>
    <w:rsid w:val="001D70F3"/>
    <w:pPr>
      <w:spacing w:before="100" w:beforeAutospacing="1" w:after="100" w:afterAutospacing="1"/>
    </w:pPr>
    <w:rPr>
      <w:rFonts w:eastAsia="Times New Roman"/>
      <w:sz w:val="24"/>
    </w:rPr>
  </w:style>
  <w:style w:type="paragraph" w:customStyle="1" w:styleId="g-aipstyle7">
    <w:name w:val="g-aipstyle7"/>
    <w:basedOn w:val="Normal"/>
    <w:rsid w:val="001D70F3"/>
    <w:pPr>
      <w:spacing w:before="100" w:beforeAutospacing="1" w:after="100" w:afterAutospacing="1"/>
    </w:pPr>
    <w:rPr>
      <w:rFonts w:eastAsia="Times New Roman"/>
      <w:sz w:val="24"/>
    </w:rPr>
  </w:style>
  <w:style w:type="paragraph" w:customStyle="1" w:styleId="g-aipstyle8">
    <w:name w:val="g-aipstyle8"/>
    <w:basedOn w:val="Normal"/>
    <w:rsid w:val="001D70F3"/>
    <w:pPr>
      <w:spacing w:before="100" w:beforeAutospacing="1" w:after="100" w:afterAutospacing="1"/>
    </w:pPr>
    <w:rPr>
      <w:rFonts w:eastAsia="Times New Roman"/>
      <w:sz w:val="24"/>
    </w:rPr>
  </w:style>
  <w:style w:type="paragraph" w:customStyle="1" w:styleId="pg-caption">
    <w:name w:val="pg-caption"/>
    <w:basedOn w:val="Normal"/>
    <w:rsid w:val="001D70F3"/>
    <w:pPr>
      <w:spacing w:before="100" w:beforeAutospacing="1" w:after="100" w:afterAutospacing="1"/>
    </w:pPr>
    <w:rPr>
      <w:rFonts w:eastAsia="Times New Roman"/>
      <w:sz w:val="24"/>
    </w:rPr>
  </w:style>
  <w:style w:type="paragraph" w:customStyle="1" w:styleId="g-aipstyle9">
    <w:name w:val="g-aipstyle9"/>
    <w:basedOn w:val="Normal"/>
    <w:rsid w:val="001D70F3"/>
    <w:pPr>
      <w:spacing w:before="100" w:beforeAutospacing="1" w:after="100" w:afterAutospacing="1"/>
    </w:pPr>
    <w:rPr>
      <w:rFonts w:eastAsia="Times New Roman"/>
      <w:sz w:val="24"/>
    </w:rPr>
  </w:style>
  <w:style w:type="paragraph" w:customStyle="1" w:styleId="g-aipstyle10">
    <w:name w:val="g-aipstyle10"/>
    <w:basedOn w:val="Normal"/>
    <w:rsid w:val="001D70F3"/>
    <w:pPr>
      <w:spacing w:before="100" w:beforeAutospacing="1" w:after="100" w:afterAutospacing="1"/>
    </w:pPr>
    <w:rPr>
      <w:rFonts w:eastAsia="Times New Roman"/>
      <w:sz w:val="24"/>
    </w:rPr>
  </w:style>
  <w:style w:type="paragraph" w:customStyle="1" w:styleId="g-aipstyle11">
    <w:name w:val="g-aipstyle11"/>
    <w:basedOn w:val="Normal"/>
    <w:rsid w:val="001D70F3"/>
    <w:pPr>
      <w:spacing w:before="100" w:beforeAutospacing="1" w:after="100" w:afterAutospacing="1"/>
    </w:pPr>
    <w:rPr>
      <w:rFonts w:eastAsia="Times New Roman"/>
      <w:sz w:val="24"/>
    </w:rPr>
  </w:style>
  <w:style w:type="paragraph" w:customStyle="1" w:styleId="zn-bodyparagraph">
    <w:name w:val="zn-body__paragraph"/>
    <w:basedOn w:val="Normal"/>
    <w:uiPriority w:val="99"/>
    <w:qFormat/>
    <w:rsid w:val="001D70F3"/>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1D70F3"/>
  </w:style>
  <w:style w:type="paragraph" w:customStyle="1" w:styleId="speakable-paragraph">
    <w:name w:val="speakable-paragraph"/>
    <w:basedOn w:val="Normal"/>
    <w:uiPriority w:val="99"/>
    <w:qFormat/>
    <w:rsid w:val="001D70F3"/>
    <w:pPr>
      <w:spacing w:before="100" w:beforeAutospacing="1" w:after="100" w:afterAutospacing="1"/>
    </w:pPr>
    <w:rPr>
      <w:rFonts w:eastAsia="Times New Roman"/>
      <w:sz w:val="24"/>
    </w:rPr>
  </w:style>
  <w:style w:type="character" w:customStyle="1" w:styleId="scayt-misspell-word">
    <w:name w:val="scayt-misspell-word"/>
    <w:basedOn w:val="DefaultParagraphFont"/>
    <w:rsid w:val="001D70F3"/>
  </w:style>
  <w:style w:type="paragraph" w:customStyle="1" w:styleId="v2-processed">
    <w:name w:val="v2-processed"/>
    <w:basedOn w:val="Normal"/>
    <w:rsid w:val="001D70F3"/>
    <w:pPr>
      <w:spacing w:before="100" w:beforeAutospacing="1" w:after="100" w:afterAutospacing="1"/>
    </w:pPr>
    <w:rPr>
      <w:rFonts w:eastAsia="Times New Roman"/>
      <w:sz w:val="24"/>
    </w:rPr>
  </w:style>
  <w:style w:type="character" w:customStyle="1" w:styleId="form-required">
    <w:name w:val="form-required"/>
    <w:basedOn w:val="DefaultParagraphFont"/>
    <w:rsid w:val="001D70F3"/>
  </w:style>
  <w:style w:type="paragraph" w:customStyle="1" w:styleId="block">
    <w:name w:val="block"/>
    <w:basedOn w:val="Normal"/>
    <w:rsid w:val="001D70F3"/>
    <w:pPr>
      <w:spacing w:before="100" w:beforeAutospacing="1" w:after="100" w:afterAutospacing="1"/>
    </w:pPr>
    <w:rPr>
      <w:rFonts w:eastAsia="Times New Roman"/>
      <w:sz w:val="24"/>
    </w:rPr>
  </w:style>
  <w:style w:type="paragraph" w:customStyle="1" w:styleId="preview-module">
    <w:name w:val="preview-module"/>
    <w:basedOn w:val="Normal"/>
    <w:rsid w:val="001D70F3"/>
    <w:pPr>
      <w:spacing w:before="100" w:beforeAutospacing="1" w:after="100" w:afterAutospacing="1"/>
    </w:pPr>
    <w:rPr>
      <w:rFonts w:eastAsia="Times New Roman"/>
      <w:sz w:val="24"/>
    </w:rPr>
  </w:style>
  <w:style w:type="character" w:customStyle="1" w:styleId="althead">
    <w:name w:val="althead"/>
    <w:basedOn w:val="DefaultParagraphFont"/>
    <w:rsid w:val="001D70F3"/>
  </w:style>
  <w:style w:type="character" w:customStyle="1" w:styleId="arbd1">
    <w:name w:val="arbd1"/>
    <w:basedOn w:val="DefaultParagraphFont"/>
    <w:rsid w:val="001D70F3"/>
  </w:style>
  <w:style w:type="character" w:customStyle="1" w:styleId="unx">
    <w:name w:val="unx"/>
    <w:basedOn w:val="DefaultParagraphFont"/>
    <w:rsid w:val="001D70F3"/>
  </w:style>
  <w:style w:type="character" w:customStyle="1" w:styleId="emoji">
    <w:name w:val="emoji"/>
    <w:basedOn w:val="DefaultParagraphFont"/>
    <w:rsid w:val="001D70F3"/>
  </w:style>
  <w:style w:type="paragraph" w:customStyle="1" w:styleId="StyleSmallTimesNewRoman11ptBoldThickunderlineBorder1">
    <w:name w:val="Style Small + Times New Roman 11 pt Bold Thick underline Border...1"/>
    <w:link w:val="StyleSmallTimesNewRoman11ptBoldThickunderlineBorder1Char"/>
    <w:qFormat/>
    <w:rsid w:val="001D70F3"/>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D70F3"/>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1D70F3"/>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1D70F3"/>
    <w:rPr>
      <w:rFonts w:eastAsia="Times New Roman"/>
      <w:b/>
      <w:bCs/>
      <w:sz w:val="22"/>
      <w:u w:val="thick"/>
    </w:rPr>
  </w:style>
  <w:style w:type="paragraph" w:customStyle="1" w:styleId="StyleSmallTimesNewRoman11pt">
    <w:name w:val="Style Small + Times New Roman 11 pt"/>
    <w:link w:val="StyleSmallTimesNewRoman11ptChar"/>
    <w:qFormat/>
    <w:rsid w:val="001D70F3"/>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1D70F3"/>
    <w:rPr>
      <w:rFonts w:eastAsia="Times New Roman"/>
      <w:sz w:val="22"/>
    </w:rPr>
  </w:style>
  <w:style w:type="paragraph" w:customStyle="1" w:styleId="StyleSmallTimesNewRoman11ptThickunderline">
    <w:name w:val="Style Small + Times New Roman 11 pt Thick underline"/>
    <w:link w:val="StyleSmallTimesNewRoman11ptThickunderlineChar"/>
    <w:qFormat/>
    <w:rsid w:val="001D70F3"/>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1D70F3"/>
    <w:rPr>
      <w:rFonts w:eastAsia="Times New Roman"/>
      <w:sz w:val="22"/>
      <w:u w:val="thick"/>
    </w:rPr>
  </w:style>
  <w:style w:type="paragraph" w:customStyle="1" w:styleId="article-text">
    <w:name w:val="article-text"/>
    <w:basedOn w:val="Normal"/>
    <w:qFormat/>
    <w:rsid w:val="001D70F3"/>
    <w:pPr>
      <w:spacing w:before="100" w:beforeAutospacing="1" w:after="100" w:afterAutospacing="1"/>
    </w:pPr>
    <w:rPr>
      <w:rFonts w:eastAsia="Times New Roman"/>
      <w:sz w:val="24"/>
    </w:rPr>
  </w:style>
  <w:style w:type="paragraph" w:customStyle="1" w:styleId="HeaderStyle">
    <w:name w:val="Header Style"/>
    <w:basedOn w:val="Normal"/>
    <w:qFormat/>
    <w:rsid w:val="001D70F3"/>
    <w:pPr>
      <w:jc w:val="center"/>
    </w:pPr>
    <w:rPr>
      <w:rFonts w:eastAsia="Times New Roman"/>
      <w:b/>
      <w:sz w:val="24"/>
      <w:szCs w:val="20"/>
      <w:u w:val="single"/>
    </w:rPr>
  </w:style>
  <w:style w:type="character" w:customStyle="1" w:styleId="CardChar2">
    <w:name w:val="Card Char2"/>
    <w:basedOn w:val="DefaultParagraphFont"/>
    <w:rsid w:val="001D70F3"/>
    <w:rPr>
      <w:rFonts w:ascii="Times New Roman" w:eastAsia="Times New Roman" w:hAnsi="Times New Roman" w:cs="Times New Roman"/>
      <w:bCs/>
      <w:color w:val="000000"/>
      <w:sz w:val="20"/>
      <w:szCs w:val="20"/>
    </w:rPr>
  </w:style>
  <w:style w:type="character" w:customStyle="1" w:styleId="A13">
    <w:name w:val="A13"/>
    <w:uiPriority w:val="99"/>
    <w:rsid w:val="001D70F3"/>
    <w:rPr>
      <w:rFonts w:cs="Baskerville"/>
      <w:color w:val="000000"/>
      <w:sz w:val="106"/>
      <w:szCs w:val="106"/>
    </w:rPr>
  </w:style>
  <w:style w:type="character" w:customStyle="1" w:styleId="A17">
    <w:name w:val="A17"/>
    <w:rsid w:val="001D70F3"/>
    <w:rPr>
      <w:rFonts w:cs="Baskerville"/>
      <w:color w:val="000000"/>
      <w:sz w:val="12"/>
      <w:szCs w:val="12"/>
    </w:rPr>
  </w:style>
  <w:style w:type="paragraph" w:customStyle="1" w:styleId="Pa19">
    <w:name w:val="Pa19"/>
    <w:basedOn w:val="Normal"/>
    <w:next w:val="Normal"/>
    <w:qFormat/>
    <w:rsid w:val="001D70F3"/>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1D70F3"/>
    <w:pPr>
      <w:autoSpaceDE w:val="0"/>
      <w:autoSpaceDN w:val="0"/>
      <w:adjustRightInd w:val="0"/>
      <w:spacing w:line="441" w:lineRule="atLeast"/>
    </w:pPr>
    <w:rPr>
      <w:rFonts w:ascii="Baskerville" w:eastAsia="Times New Roman" w:hAnsi="Baskerville"/>
      <w:sz w:val="24"/>
    </w:rPr>
  </w:style>
  <w:style w:type="character" w:customStyle="1" w:styleId="A14">
    <w:name w:val="A14"/>
    <w:rsid w:val="001D70F3"/>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1D70F3"/>
    <w:pPr>
      <w:autoSpaceDE w:val="0"/>
      <w:autoSpaceDN w:val="0"/>
      <w:adjustRightInd w:val="0"/>
      <w:spacing w:line="141" w:lineRule="atLeast"/>
    </w:pPr>
    <w:rPr>
      <w:rFonts w:ascii="Baskerville" w:eastAsia="Times New Roman" w:hAnsi="Baskerville"/>
      <w:sz w:val="24"/>
    </w:rPr>
  </w:style>
  <w:style w:type="character" w:customStyle="1" w:styleId="A20">
    <w:name w:val="A20"/>
    <w:rsid w:val="001D70F3"/>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1D70F3"/>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D70F3"/>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D70F3"/>
    <w:rPr>
      <w:rFonts w:cs="Arial"/>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Cha"/>
    <w:qFormat/>
    <w:rsid w:val="001D70F3"/>
    <w:rPr>
      <w:rFonts w:cs="Arial"/>
      <w:b/>
      <w:bCs/>
      <w:sz w:val="24"/>
      <w:szCs w:val="26"/>
      <w:lang w:val="en-US" w:eastAsia="en-US" w:bidi="ar-SA"/>
    </w:rPr>
  </w:style>
  <w:style w:type="character" w:customStyle="1" w:styleId="brief-smalltext0">
    <w:name w:val="brief-smalltext"/>
    <w:basedOn w:val="DefaultParagraphFont"/>
    <w:rsid w:val="001D70F3"/>
  </w:style>
  <w:style w:type="paragraph" w:customStyle="1" w:styleId="Coverintroduction">
    <w:name w:val="Cover introduction"/>
    <w:basedOn w:val="Default"/>
    <w:next w:val="Default"/>
    <w:qFormat/>
    <w:rsid w:val="001D70F3"/>
    <w:rPr>
      <w:rFonts w:ascii="Arial" w:hAnsi="Arial"/>
      <w:color w:val="auto"/>
    </w:rPr>
  </w:style>
  <w:style w:type="character" w:customStyle="1" w:styleId="style53">
    <w:name w:val="style5"/>
    <w:basedOn w:val="DefaultParagraphFont"/>
    <w:rsid w:val="001D70F3"/>
  </w:style>
  <w:style w:type="character" w:customStyle="1" w:styleId="TagCharCharCharCharCharChar">
    <w:name w:val="Tag Char Char Char Char Char Char"/>
    <w:rsid w:val="001D70F3"/>
    <w:rPr>
      <w:rFonts w:cs="Arial"/>
      <w:b/>
      <w:bCs/>
      <w:sz w:val="24"/>
      <w:szCs w:val="26"/>
      <w:lang w:val="en-US" w:eastAsia="en-US" w:bidi="ar-SA"/>
    </w:rPr>
  </w:style>
  <w:style w:type="character" w:customStyle="1" w:styleId="pmterms3">
    <w:name w:val="pmterms3"/>
    <w:basedOn w:val="DefaultParagraphFont"/>
    <w:rsid w:val="001D70F3"/>
  </w:style>
  <w:style w:type="character" w:customStyle="1" w:styleId="interiorheadline">
    <w:name w:val="interiorheadline"/>
    <w:basedOn w:val="DefaultParagraphFont"/>
    <w:rsid w:val="001D70F3"/>
  </w:style>
  <w:style w:type="character" w:customStyle="1" w:styleId="Heading31CharCharCharChar1">
    <w:name w:val="Heading 31 Char Char Char Char1"/>
    <w:rsid w:val="001D70F3"/>
    <w:rPr>
      <w:rFonts w:cs="Arial"/>
      <w:b/>
      <w:bCs/>
      <w:sz w:val="24"/>
      <w:szCs w:val="26"/>
      <w:lang w:val="en-US" w:eastAsia="en-US" w:bidi="ar-SA"/>
    </w:rPr>
  </w:style>
  <w:style w:type="character" w:customStyle="1" w:styleId="Heading31CharCharChar">
    <w:name w:val="Heading 31 Char Char Char"/>
    <w:rsid w:val="001D70F3"/>
    <w:rPr>
      <w:rFonts w:cs="Arial"/>
      <w:b/>
      <w:bCs/>
      <w:sz w:val="24"/>
      <w:szCs w:val="26"/>
      <w:lang w:val="en-US" w:eastAsia="en-US" w:bidi="ar-SA"/>
    </w:rPr>
  </w:style>
  <w:style w:type="character" w:customStyle="1" w:styleId="StyleUnderlineCharChar9pt2">
    <w:name w:val="Style Underline Char Char + 9 pt2"/>
    <w:basedOn w:val="DefaultParagraphFont"/>
    <w:rsid w:val="001D70F3"/>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1D70F3"/>
    <w:rPr>
      <w:rFonts w:eastAsia="Times New Roman"/>
      <w:b/>
      <w:bCs/>
      <w:szCs w:val="24"/>
      <w:u w:val="single"/>
      <w:lang w:val="en-US" w:eastAsia="en-US" w:bidi="ar-SA"/>
    </w:rPr>
  </w:style>
  <w:style w:type="character" w:customStyle="1" w:styleId="Style9ptUnderline7">
    <w:name w:val="Style 9 pt Underline7"/>
    <w:basedOn w:val="DefaultParagraphFont"/>
    <w:rsid w:val="001D70F3"/>
    <w:rPr>
      <w:sz w:val="20"/>
      <w:u w:val="single"/>
    </w:rPr>
  </w:style>
  <w:style w:type="character" w:customStyle="1" w:styleId="Style9ptBoldUnderlineBorderSinglesolidlineAuto0">
    <w:name w:val="Style 9 pt Bold Underline Border: : (Single solid line Auto  0..."/>
    <w:basedOn w:val="DefaultParagraphFont"/>
    <w:rsid w:val="001D70F3"/>
    <w:rPr>
      <w:b/>
      <w:bCs/>
      <w:sz w:val="20"/>
      <w:u w:val="single"/>
      <w:bdr w:val="single" w:sz="4" w:space="0" w:color="auto"/>
    </w:rPr>
  </w:style>
  <w:style w:type="character" w:customStyle="1" w:styleId="Style9ptBoldUnderline3">
    <w:name w:val="Style 9 pt Bold Underline3"/>
    <w:basedOn w:val="DefaultParagraphFont"/>
    <w:rsid w:val="001D70F3"/>
    <w:rPr>
      <w:b/>
      <w:bCs/>
      <w:sz w:val="20"/>
      <w:u w:val="single"/>
    </w:rPr>
  </w:style>
  <w:style w:type="paragraph" w:customStyle="1" w:styleId="StyleUnderlineChar11ptBold2">
    <w:name w:val="Style Underline Char + 11 pt Bold2"/>
    <w:link w:val="StyleUnderlineChar11ptBold2Char"/>
    <w:qFormat/>
    <w:rsid w:val="001D70F3"/>
    <w:pPr>
      <w:spacing w:after="160"/>
    </w:pPr>
    <w:rPr>
      <w:rFonts w:eastAsia="Times New Roman"/>
      <w:b/>
      <w:bCs/>
      <w:sz w:val="22"/>
      <w:u w:val="single"/>
    </w:rPr>
  </w:style>
  <w:style w:type="character" w:customStyle="1" w:styleId="StyleUnderlineChar11ptBold2Char">
    <w:name w:val="Style Underline Char + 11 pt Bold2 Char"/>
    <w:link w:val="StyleUnderlineChar11ptBold2"/>
    <w:rsid w:val="001D70F3"/>
    <w:rPr>
      <w:rFonts w:eastAsia="Times New Roman"/>
      <w:b/>
      <w:bCs/>
      <w:sz w:val="22"/>
      <w:u w:val="single"/>
    </w:rPr>
  </w:style>
  <w:style w:type="paragraph" w:customStyle="1" w:styleId="UnderlineCharChar2CharCharCharChar">
    <w:name w:val="Underline Char Char2 Char Char Char Char"/>
    <w:basedOn w:val="Normal"/>
    <w:link w:val="UnderlineCharChar2CharCharCharCharChar"/>
    <w:qFormat/>
    <w:rsid w:val="001D70F3"/>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D70F3"/>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1D70F3"/>
    <w:rPr>
      <w:rFonts w:eastAsia="MS Mincho"/>
      <w:b/>
      <w:u w:val="single"/>
    </w:rPr>
  </w:style>
  <w:style w:type="character" w:customStyle="1" w:styleId="BoldandUnderlineCharChar1CharChar">
    <w:name w:val="Bold and Underline Char Char1 Char Char"/>
    <w:basedOn w:val="DefaultParagraphFont"/>
    <w:link w:val="BoldandUnderlineCharChar1Char"/>
    <w:rsid w:val="001D70F3"/>
    <w:rPr>
      <w:rFonts w:ascii="Calibri" w:eastAsia="MS Mincho" w:hAnsi="Calibri" w:cs="Calibri"/>
      <w:b/>
      <w:sz w:val="22"/>
      <w:u w:val="single"/>
    </w:rPr>
  </w:style>
  <w:style w:type="character" w:customStyle="1" w:styleId="SubtitleChar2">
    <w:name w:val="Subtitle Char2"/>
    <w:basedOn w:val="DefaultParagraphFont"/>
    <w:uiPriority w:val="11"/>
    <w:rsid w:val="001D70F3"/>
    <w:rPr>
      <w:rFonts w:eastAsiaTheme="minorEastAsia"/>
      <w:color w:val="5A5A5A" w:themeColor="text1" w:themeTint="A5"/>
      <w:spacing w:val="15"/>
    </w:rPr>
  </w:style>
  <w:style w:type="paragraph" w:customStyle="1" w:styleId="Tag21">
    <w:name w:val="Tag21"/>
    <w:basedOn w:val="Normal"/>
    <w:qFormat/>
    <w:rsid w:val="001D70F3"/>
    <w:rPr>
      <w:rFonts w:ascii="Arial" w:eastAsia="Times New Roman" w:hAnsi="Arial" w:cs="Arial"/>
      <w:b/>
      <w:sz w:val="24"/>
    </w:rPr>
  </w:style>
  <w:style w:type="character" w:customStyle="1" w:styleId="Bodytext10">
    <w:name w:val="Body text (10)_"/>
    <w:basedOn w:val="DefaultParagraphFont"/>
    <w:link w:val="Bodytext101"/>
    <w:rsid w:val="001D70F3"/>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1D70F3"/>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1D70F3"/>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D70F3"/>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1D70F3"/>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D70F3"/>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1D70F3"/>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1D70F3"/>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D70F3"/>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1D70F3"/>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1D70F3"/>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1D70F3"/>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1D70F3"/>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1D70F3"/>
    <w:pPr>
      <w:autoSpaceDE w:val="0"/>
      <w:autoSpaceDN w:val="0"/>
      <w:adjustRightInd w:val="0"/>
      <w:ind w:left="432" w:right="432"/>
      <w:jc w:val="both"/>
    </w:pPr>
    <w:rPr>
      <w:rFonts w:eastAsia="SimSun"/>
      <w:szCs w:val="20"/>
    </w:rPr>
  </w:style>
  <w:style w:type="character" w:customStyle="1" w:styleId="journalname">
    <w:name w:val="journalname"/>
    <w:rsid w:val="001D70F3"/>
  </w:style>
  <w:style w:type="character" w:customStyle="1" w:styleId="b">
    <w:name w:val="b"/>
    <w:rsid w:val="001D70F3"/>
  </w:style>
  <w:style w:type="character" w:styleId="PlaceholderText">
    <w:name w:val="Placeholder Text"/>
    <w:basedOn w:val="DefaultParagraphFont"/>
    <w:uiPriority w:val="99"/>
    <w:unhideWhenUsed/>
    <w:rsid w:val="001D70F3"/>
    <w:rPr>
      <w:color w:val="808080"/>
    </w:rPr>
  </w:style>
  <w:style w:type="character" w:customStyle="1" w:styleId="DebateUnderlinedChar">
    <w:name w:val="Debate Underlined Char"/>
    <w:link w:val="DebateUnderlined"/>
    <w:locked/>
    <w:rsid w:val="001D70F3"/>
    <w:rPr>
      <w:rFonts w:ascii="Times New Roman" w:hAnsi="Times New Roman"/>
      <w:b/>
      <w:u w:val="single"/>
    </w:rPr>
  </w:style>
  <w:style w:type="paragraph" w:customStyle="1" w:styleId="DebateUnderlined">
    <w:name w:val="Debate Underlined"/>
    <w:basedOn w:val="Normal"/>
    <w:link w:val="DebateUnderlinedChar"/>
    <w:qFormat/>
    <w:rsid w:val="001D70F3"/>
    <w:rPr>
      <w:rFonts w:ascii="Times New Roman" w:hAnsi="Times New Roman" w:cstheme="minorBidi"/>
      <w:b/>
      <w:sz w:val="24"/>
      <w:u w:val="single"/>
    </w:rPr>
  </w:style>
  <w:style w:type="paragraph" w:customStyle="1" w:styleId="StyleStyle49pt9">
    <w:name w:val="Style Style4 + 9 pt9"/>
    <w:basedOn w:val="Style4"/>
    <w:link w:val="StyleStyle49pt9Char"/>
    <w:qFormat/>
    <w:rsid w:val="001D70F3"/>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1D70F3"/>
    <w:rPr>
      <w:rFonts w:ascii="Georgia" w:eastAsia="SimSun" w:hAnsi="Georgia" w:cs="Times New Roman"/>
      <w:sz w:val="22"/>
      <w:u w:val="single"/>
      <w:lang w:eastAsia="zh-CN"/>
    </w:rPr>
  </w:style>
  <w:style w:type="character" w:customStyle="1" w:styleId="CiteReal0">
    <w:name w:val="CiteReal"/>
    <w:uiPriority w:val="1"/>
    <w:qFormat/>
    <w:rsid w:val="001D70F3"/>
    <w:rPr>
      <w:rFonts w:ascii="Arial" w:hAnsi="Arial"/>
      <w:b/>
      <w:sz w:val="24"/>
      <w:u w:val="single"/>
    </w:rPr>
  </w:style>
  <w:style w:type="paragraph" w:customStyle="1" w:styleId="DebateBlocking">
    <w:name w:val="DebateBlocking"/>
    <w:basedOn w:val="Normal"/>
    <w:next w:val="Nothing"/>
    <w:uiPriority w:val="99"/>
    <w:qFormat/>
    <w:rsid w:val="001D70F3"/>
  </w:style>
  <w:style w:type="paragraph" w:customStyle="1" w:styleId="StyleJustified">
    <w:name w:val="Style Justified"/>
    <w:basedOn w:val="Normal"/>
    <w:qFormat/>
    <w:rsid w:val="001D70F3"/>
  </w:style>
  <w:style w:type="character" w:customStyle="1" w:styleId="BlockHeadingsCharCharChar">
    <w:name w:val="Block Headings Char Char Char"/>
    <w:locked/>
    <w:rsid w:val="001D70F3"/>
  </w:style>
  <w:style w:type="character" w:customStyle="1" w:styleId="CitesCharCharCharChar">
    <w:name w:val="Cites Char Char Char Char"/>
    <w:locked/>
    <w:rsid w:val="001D70F3"/>
  </w:style>
  <w:style w:type="paragraph" w:customStyle="1" w:styleId="CitesCharCharChar">
    <w:name w:val="Cites Char Char Char"/>
    <w:basedOn w:val="Normal"/>
    <w:next w:val="Normal"/>
    <w:qFormat/>
    <w:rsid w:val="001D70F3"/>
  </w:style>
  <w:style w:type="character" w:customStyle="1" w:styleId="TagsChar1CharChar">
    <w:name w:val="Tags Char1 Char Char"/>
    <w:locked/>
    <w:rsid w:val="001D70F3"/>
  </w:style>
  <w:style w:type="paragraph" w:customStyle="1" w:styleId="TagsChar1Char">
    <w:name w:val="Tags Char1 Char"/>
    <w:basedOn w:val="Normal"/>
    <w:qFormat/>
    <w:rsid w:val="001D70F3"/>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D70F3"/>
  </w:style>
  <w:style w:type="paragraph" w:customStyle="1" w:styleId="CardsFont12ptCharChar1Char">
    <w:name w:val="Cards + Font: 12 pt Char Char1 Char"/>
    <w:aliases w:val="Thick Underline Char Char Char,Cards + Font: 12 pt Char Char Char Char Char Char"/>
    <w:basedOn w:val="Normal"/>
    <w:qFormat/>
    <w:rsid w:val="001D70F3"/>
  </w:style>
  <w:style w:type="character" w:customStyle="1" w:styleId="CardsFont6ptCharCharChar">
    <w:name w:val="Cards + Font: 6 pt Char Char Char"/>
    <w:locked/>
    <w:rsid w:val="001D70F3"/>
  </w:style>
  <w:style w:type="character" w:customStyle="1" w:styleId="CardsUnderlineChar">
    <w:name w:val="Cards + Underline Char"/>
    <w:locked/>
    <w:rsid w:val="001D70F3"/>
  </w:style>
  <w:style w:type="paragraph" w:customStyle="1" w:styleId="CardsUnderline">
    <w:name w:val="Cards + Underline"/>
    <w:basedOn w:val="Normal"/>
    <w:next w:val="Debate-CardSmalltextF2"/>
    <w:qFormat/>
    <w:rsid w:val="001D70F3"/>
  </w:style>
  <w:style w:type="paragraph" w:customStyle="1" w:styleId="StyleNormalWebNormalWebChar1CharNormalWebCharCharC">
    <w:name w:val="Style Normal (Web)Normal (Web) Char1 CharNormal (Web) Char Char C..."/>
    <w:basedOn w:val="Normal"/>
    <w:uiPriority w:val="99"/>
    <w:qFormat/>
    <w:rsid w:val="001D70F3"/>
  </w:style>
  <w:style w:type="paragraph" w:customStyle="1" w:styleId="Reference">
    <w:name w:val="Reference"/>
    <w:uiPriority w:val="99"/>
    <w:qFormat/>
    <w:rsid w:val="001D70F3"/>
    <w:pPr>
      <w:spacing w:after="160" w:line="259"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next w:val="BlockHeading1"/>
    <w:uiPriority w:val="99"/>
    <w:qFormat/>
    <w:rsid w:val="001D70F3"/>
    <w:rPr>
      <w:bCs w:val="0"/>
      <w:caps/>
    </w:rPr>
  </w:style>
  <w:style w:type="paragraph" w:customStyle="1" w:styleId="Style60">
    <w:name w:val="Style 6"/>
    <w:next w:val="Style6"/>
    <w:uiPriority w:val="99"/>
    <w:qFormat/>
    <w:rsid w:val="001D70F3"/>
    <w:pPr>
      <w:spacing w:after="160" w:line="259" w:lineRule="auto"/>
    </w:pPr>
    <w:rPr>
      <w:rFonts w:eastAsiaTheme="minorHAnsi"/>
      <w:sz w:val="22"/>
      <w:szCs w:val="22"/>
    </w:rPr>
  </w:style>
  <w:style w:type="character" w:customStyle="1" w:styleId="DateCitesAuthorCharChar">
    <w:name w:val="DateCitesAuthor Char Char"/>
    <w:locked/>
    <w:rsid w:val="001D70F3"/>
  </w:style>
  <w:style w:type="paragraph" w:customStyle="1" w:styleId="DateCitesAuthorChar">
    <w:name w:val="DateCitesAuthor Char"/>
    <w:basedOn w:val="Normal"/>
    <w:qFormat/>
    <w:rsid w:val="001D70F3"/>
  </w:style>
  <w:style w:type="paragraph" w:customStyle="1" w:styleId="articlebodynormaltext">
    <w:name w:val="articlebody_normaltext"/>
    <w:basedOn w:val="Normal"/>
    <w:next w:val="HotRoute0"/>
    <w:uiPriority w:val="99"/>
    <w:qFormat/>
    <w:rsid w:val="001D70F3"/>
  </w:style>
  <w:style w:type="paragraph" w:customStyle="1" w:styleId="western">
    <w:name w:val="western"/>
    <w:basedOn w:val="Normal"/>
    <w:uiPriority w:val="99"/>
    <w:qFormat/>
    <w:rsid w:val="001D70F3"/>
  </w:style>
  <w:style w:type="paragraph" w:customStyle="1" w:styleId="targetcaption">
    <w:name w:val="targetcaption"/>
    <w:basedOn w:val="Normal"/>
    <w:next w:val="Normal"/>
    <w:uiPriority w:val="99"/>
    <w:qFormat/>
    <w:rsid w:val="001D70F3"/>
  </w:style>
  <w:style w:type="paragraph" w:customStyle="1" w:styleId="Index">
    <w:name w:val="Index"/>
    <w:basedOn w:val="Normal"/>
    <w:next w:val="NoSpacing"/>
    <w:uiPriority w:val="99"/>
    <w:qFormat/>
    <w:rsid w:val="001D70F3"/>
  </w:style>
  <w:style w:type="paragraph" w:customStyle="1" w:styleId="boldness">
    <w:name w:val="boldness"/>
    <w:basedOn w:val="Normal"/>
    <w:next w:val="CM22"/>
    <w:uiPriority w:val="99"/>
    <w:qFormat/>
    <w:rsid w:val="001D70F3"/>
  </w:style>
  <w:style w:type="character" w:customStyle="1" w:styleId="UnderlineCardChar0">
    <w:name w:val="UnderlineCard Char"/>
    <w:locked/>
    <w:rsid w:val="001D70F3"/>
  </w:style>
  <w:style w:type="paragraph" w:customStyle="1" w:styleId="UnderlineCard0">
    <w:name w:val="UnderlineCard"/>
    <w:basedOn w:val="Heading4"/>
    <w:next w:val="Pa31"/>
    <w:qFormat/>
    <w:rsid w:val="001D70F3"/>
    <w:rPr>
      <w:bCs w:val="0"/>
      <w:iCs/>
    </w:rPr>
  </w:style>
  <w:style w:type="paragraph" w:customStyle="1" w:styleId="CM21">
    <w:name w:val="CM21"/>
    <w:basedOn w:val="Normal"/>
    <w:uiPriority w:val="99"/>
    <w:qFormat/>
    <w:rsid w:val="001D70F3"/>
  </w:style>
  <w:style w:type="paragraph" w:customStyle="1" w:styleId="Pa31">
    <w:name w:val="Pa3+1"/>
    <w:basedOn w:val="Normal"/>
    <w:uiPriority w:val="99"/>
    <w:qFormat/>
    <w:rsid w:val="001D70F3"/>
  </w:style>
  <w:style w:type="paragraph" w:customStyle="1" w:styleId="UnderlineCharCharCharCharCharCharChar">
    <w:name w:val="Underline Char Char Char Char Char Char Char"/>
    <w:basedOn w:val="Normal"/>
    <w:next w:val="Tagandcite"/>
    <w:qFormat/>
    <w:rsid w:val="001D70F3"/>
  </w:style>
  <w:style w:type="paragraph" w:customStyle="1" w:styleId="SmalltextCharCharChar0">
    <w:name w:val="Small text Char Char Char"/>
    <w:basedOn w:val="Normal"/>
    <w:next w:val="Textbody"/>
    <w:qFormat/>
    <w:rsid w:val="001D70F3"/>
  </w:style>
  <w:style w:type="paragraph" w:customStyle="1" w:styleId="Textbody">
    <w:name w:val="Text body"/>
    <w:basedOn w:val="NFAPWPheader"/>
    <w:uiPriority w:val="99"/>
    <w:qFormat/>
    <w:rsid w:val="001D70F3"/>
    <w:rPr>
      <w:rFonts w:eastAsia="Times New Roman"/>
    </w:rPr>
  </w:style>
  <w:style w:type="paragraph" w:customStyle="1" w:styleId="Default1">
    <w:name w:val="Default1"/>
    <w:basedOn w:val="Normal"/>
    <w:uiPriority w:val="99"/>
    <w:qFormat/>
    <w:rsid w:val="001D70F3"/>
  </w:style>
  <w:style w:type="paragraph" w:customStyle="1" w:styleId="NFAPWPheader">
    <w:name w:val="NFAP WP header"/>
    <w:basedOn w:val="Normal"/>
    <w:uiPriority w:val="99"/>
    <w:qFormat/>
    <w:rsid w:val="001D70F3"/>
  </w:style>
  <w:style w:type="character" w:customStyle="1" w:styleId="CiteCharCharChar">
    <w:name w:val="Cite Char Char Char"/>
    <w:locked/>
    <w:rsid w:val="001D70F3"/>
  </w:style>
  <w:style w:type="paragraph" w:customStyle="1" w:styleId="CiteCardCharChar">
    <w:name w:val="Cite_Card Char Char"/>
    <w:next w:val="Little"/>
    <w:autoRedefine/>
    <w:uiPriority w:val="99"/>
    <w:qFormat/>
    <w:rsid w:val="001D70F3"/>
    <w:pPr>
      <w:spacing w:after="160" w:line="259" w:lineRule="auto"/>
    </w:pPr>
    <w:rPr>
      <w:rFonts w:eastAsiaTheme="minorHAnsi"/>
      <w:sz w:val="22"/>
      <w:szCs w:val="22"/>
    </w:rPr>
  </w:style>
  <w:style w:type="character" w:customStyle="1" w:styleId="CiteCardCharCharCharChar">
    <w:name w:val="Cite_Card Char Char Char Char"/>
    <w:locked/>
    <w:rsid w:val="001D70F3"/>
  </w:style>
  <w:style w:type="paragraph" w:customStyle="1" w:styleId="CiteCardCharCharChar">
    <w:name w:val="Cite_Card Char Char Char"/>
    <w:next w:val="DebateHeader"/>
    <w:qFormat/>
    <w:rsid w:val="001D70F3"/>
    <w:pPr>
      <w:spacing w:after="160" w:line="259" w:lineRule="auto"/>
    </w:pPr>
    <w:rPr>
      <w:rFonts w:eastAsiaTheme="minorHAnsi"/>
      <w:sz w:val="22"/>
      <w:szCs w:val="22"/>
    </w:rPr>
  </w:style>
  <w:style w:type="character" w:customStyle="1" w:styleId="LittleChar">
    <w:name w:val="Little Char"/>
    <w:uiPriority w:val="99"/>
    <w:locked/>
    <w:rsid w:val="001D70F3"/>
  </w:style>
  <w:style w:type="character" w:customStyle="1" w:styleId="DebateHeaderChar">
    <w:name w:val="Debate Header Char"/>
    <w:uiPriority w:val="99"/>
    <w:locked/>
    <w:rsid w:val="001D70F3"/>
  </w:style>
  <w:style w:type="character" w:customStyle="1" w:styleId="UnhighlightedChar">
    <w:name w:val="Unhighlighted Char"/>
    <w:locked/>
    <w:rsid w:val="001D70F3"/>
  </w:style>
  <w:style w:type="paragraph" w:customStyle="1" w:styleId="Unhighlighted">
    <w:name w:val="Unhighlighted"/>
    <w:basedOn w:val="Normal"/>
    <w:next w:val="TagF3"/>
    <w:autoRedefine/>
    <w:qFormat/>
    <w:rsid w:val="001D70F3"/>
  </w:style>
  <w:style w:type="character" w:customStyle="1" w:styleId="StylecardUnderlineChar">
    <w:name w:val="Style card + Underline Char"/>
    <w:locked/>
    <w:rsid w:val="001D70F3"/>
  </w:style>
  <w:style w:type="paragraph" w:customStyle="1" w:styleId="StylecardUnderline">
    <w:name w:val="Style card + Underline"/>
    <w:basedOn w:val="List"/>
    <w:next w:val="i1"/>
    <w:qFormat/>
    <w:rsid w:val="001D70F3"/>
    <w:pPr>
      <w:ind w:left="360" w:hanging="360"/>
    </w:pPr>
    <w:rPr>
      <w:rFonts w:ascii="Times New Roman" w:eastAsiaTheme="minorHAnsi" w:hAnsi="Times New Roman" w:cs="Times New Roman"/>
    </w:rPr>
  </w:style>
  <w:style w:type="paragraph" w:customStyle="1" w:styleId="TagF3">
    <w:name w:val="Tag (F3)"/>
    <w:next w:val="style140"/>
    <w:uiPriority w:val="99"/>
    <w:qFormat/>
    <w:rsid w:val="001D70F3"/>
    <w:pPr>
      <w:spacing w:after="160" w:line="259" w:lineRule="auto"/>
    </w:pPr>
    <w:rPr>
      <w:rFonts w:eastAsiaTheme="minorHAnsi"/>
      <w:sz w:val="22"/>
      <w:szCs w:val="22"/>
    </w:rPr>
  </w:style>
  <w:style w:type="paragraph" w:customStyle="1" w:styleId="style140">
    <w:name w:val="style14"/>
    <w:basedOn w:val="Normal"/>
    <w:next w:val="CiteCardCharCharCharCharCharCharChar"/>
    <w:uiPriority w:val="99"/>
    <w:qFormat/>
    <w:rsid w:val="001D70F3"/>
  </w:style>
  <w:style w:type="paragraph" w:customStyle="1" w:styleId="CardTagCite1Char">
    <w:name w:val="Card Tag + Cite #1 Char"/>
    <w:basedOn w:val="Normal"/>
    <w:next w:val="foldie"/>
    <w:uiPriority w:val="99"/>
    <w:qFormat/>
    <w:rsid w:val="001D70F3"/>
  </w:style>
  <w:style w:type="paragraph" w:customStyle="1" w:styleId="articlebody">
    <w:name w:val="articlebody"/>
    <w:basedOn w:val="Normal"/>
    <w:next w:val="wp-caption-text"/>
    <w:uiPriority w:val="99"/>
    <w:qFormat/>
    <w:rsid w:val="001D70F3"/>
  </w:style>
  <w:style w:type="character" w:customStyle="1" w:styleId="CiteCardCharCharCharCharCharCharCharChar">
    <w:name w:val="Cite_Card Char Char Char Char Char Char Char Char"/>
    <w:locked/>
    <w:rsid w:val="001D70F3"/>
  </w:style>
  <w:style w:type="paragraph" w:customStyle="1" w:styleId="CiteCardCharCharCharCharCharCharChar">
    <w:name w:val="Cite_Card Char Char Char Char Char Char Char"/>
    <w:next w:val="CiteNormal"/>
    <w:autoRedefine/>
    <w:qFormat/>
    <w:rsid w:val="001D70F3"/>
    <w:pPr>
      <w:spacing w:after="160" w:line="259" w:lineRule="auto"/>
    </w:pPr>
    <w:rPr>
      <w:rFonts w:eastAsiaTheme="minorHAnsi"/>
      <w:sz w:val="22"/>
      <w:szCs w:val="22"/>
    </w:rPr>
  </w:style>
  <w:style w:type="paragraph" w:customStyle="1" w:styleId="foldie">
    <w:name w:val="foldie"/>
    <w:next w:val="Pa3"/>
    <w:uiPriority w:val="99"/>
    <w:qFormat/>
    <w:rsid w:val="001D70F3"/>
    <w:pPr>
      <w:spacing w:after="160" w:line="259" w:lineRule="auto"/>
    </w:pPr>
    <w:rPr>
      <w:rFonts w:eastAsiaTheme="minorHAnsi"/>
      <w:sz w:val="22"/>
      <w:szCs w:val="22"/>
    </w:rPr>
  </w:style>
  <w:style w:type="paragraph" w:customStyle="1" w:styleId="billtextsection">
    <w:name w:val="bill_text_section"/>
    <w:basedOn w:val="Normal"/>
    <w:uiPriority w:val="99"/>
    <w:qFormat/>
    <w:rsid w:val="001D70F3"/>
  </w:style>
  <w:style w:type="character" w:customStyle="1" w:styleId="CiteNormalChar">
    <w:name w:val="Cite Normal Char"/>
    <w:locked/>
    <w:rsid w:val="001D70F3"/>
  </w:style>
  <w:style w:type="paragraph" w:customStyle="1" w:styleId="CiteNormal">
    <w:name w:val="Cite Normal"/>
    <w:basedOn w:val="Normal"/>
    <w:autoRedefine/>
    <w:qFormat/>
    <w:rsid w:val="001D70F3"/>
  </w:style>
  <w:style w:type="character" w:customStyle="1" w:styleId="BoldunderlineChar2">
    <w:name w:val="Bold underline Char"/>
    <w:locked/>
    <w:rsid w:val="001D70F3"/>
  </w:style>
  <w:style w:type="paragraph" w:customStyle="1" w:styleId="Boldunderline1">
    <w:name w:val="Bold underline"/>
    <w:basedOn w:val="Normal"/>
    <w:next w:val="BlockHeadings"/>
    <w:qFormat/>
    <w:rsid w:val="001D70F3"/>
  </w:style>
  <w:style w:type="paragraph" w:customStyle="1" w:styleId="StyleNormalWeb10pt">
    <w:name w:val="Style Normal (Web) + 10 pt"/>
    <w:basedOn w:val="Normal"/>
    <w:next w:val="p1"/>
    <w:uiPriority w:val="99"/>
    <w:qFormat/>
    <w:rsid w:val="001D70F3"/>
  </w:style>
  <w:style w:type="character" w:customStyle="1" w:styleId="cardChar3">
    <w:name w:val="%card Char"/>
    <w:locked/>
    <w:rsid w:val="001D70F3"/>
  </w:style>
  <w:style w:type="paragraph" w:customStyle="1" w:styleId="ReallyfuckingsmallCharCharChar">
    <w:name w:val="Really fucking small Char Char Char"/>
    <w:basedOn w:val="Normal"/>
    <w:next w:val="Reallyfuckingsmall"/>
    <w:qFormat/>
    <w:rsid w:val="001D70F3"/>
  </w:style>
  <w:style w:type="paragraph" w:customStyle="1" w:styleId="CardDownx15">
    <w:name w:val="CardDown x1.5"/>
    <w:basedOn w:val="Normal"/>
    <w:next w:val="CiteTag"/>
    <w:uiPriority w:val="99"/>
    <w:qFormat/>
    <w:rsid w:val="001D70F3"/>
  </w:style>
  <w:style w:type="paragraph" w:customStyle="1" w:styleId="CiteTag">
    <w:name w:val="Cite/Tag"/>
    <w:basedOn w:val="Normal"/>
    <w:next w:val="StyleStyleArialNarrow9ptLeft-075ArialNarrow"/>
    <w:uiPriority w:val="99"/>
    <w:qFormat/>
    <w:rsid w:val="001D70F3"/>
  </w:style>
  <w:style w:type="character" w:customStyle="1" w:styleId="StyleStyleArialNarrow9ptLeft-075ArialNarrowChar">
    <w:name w:val="Style Style Arial Narrow 9 pt Left:  -0.75&quot; + Arial Narrow Char"/>
    <w:locked/>
    <w:rsid w:val="001D70F3"/>
  </w:style>
  <w:style w:type="paragraph" w:customStyle="1" w:styleId="StyleStyleArialNarrow9ptLeft-075ArialNarrow">
    <w:name w:val="Style Style Arial Narrow 9 pt Left:  -0.75&quot; + Arial Narrow"/>
    <w:basedOn w:val="Normal"/>
    <w:next w:val="DebateUnderlineBold"/>
    <w:qFormat/>
    <w:rsid w:val="001D70F3"/>
  </w:style>
  <w:style w:type="character" w:customStyle="1" w:styleId="StyleStyleCardTextLeft-075Right0Char">
    <w:name w:val="Style Style Card Text + Left:  -0.75&quot; + Right:  0&quot; Char"/>
    <w:locked/>
    <w:rsid w:val="001D70F3"/>
  </w:style>
  <w:style w:type="paragraph" w:customStyle="1" w:styleId="StyleStyleCardTextLeft-075Right0">
    <w:name w:val="Style Style Card Text + Left:  -0.75&quot; + Right:  0&quot;"/>
    <w:basedOn w:val="Normal"/>
    <w:next w:val="StyleArialNarrow12ptBoldLeft-075"/>
    <w:autoRedefine/>
    <w:qFormat/>
    <w:rsid w:val="001D70F3"/>
  </w:style>
  <w:style w:type="paragraph" w:customStyle="1" w:styleId="ecxmsonormal">
    <w:name w:val="ecxmsonormal"/>
    <w:basedOn w:val="Normal"/>
    <w:uiPriority w:val="99"/>
    <w:qFormat/>
    <w:rsid w:val="001D70F3"/>
  </w:style>
  <w:style w:type="character" w:customStyle="1" w:styleId="DebateUnderlineBoldChar">
    <w:name w:val="Debate Underline Bold Char"/>
    <w:locked/>
    <w:rsid w:val="001D70F3"/>
  </w:style>
  <w:style w:type="paragraph" w:customStyle="1" w:styleId="DebateUnderlineBold">
    <w:name w:val="Debate Underline Bold"/>
    <w:basedOn w:val="Normal"/>
    <w:uiPriority w:val="99"/>
    <w:qFormat/>
    <w:rsid w:val="001D70F3"/>
  </w:style>
  <w:style w:type="character" w:customStyle="1" w:styleId="StyleArialNarrow12ptBoldLeft-075Char">
    <w:name w:val="Style Arial Narrow 12 pt Bold Left:  -0.75&quot; Char"/>
    <w:locked/>
    <w:rsid w:val="001D70F3"/>
  </w:style>
  <w:style w:type="paragraph" w:customStyle="1" w:styleId="StyleArialNarrow12ptBoldLeft-075">
    <w:name w:val="Style Arial Narrow 12 pt Bold Left:  -0.75&quot;"/>
    <w:basedOn w:val="Normal"/>
    <w:qFormat/>
    <w:rsid w:val="001D70F3"/>
  </w:style>
  <w:style w:type="character" w:customStyle="1" w:styleId="StyleStyleevidencetextBorderSinglesolidlineAuto05Char">
    <w:name w:val="Style Style evidence text + Border: : (Single solid line Auto  0.5 ... Char"/>
    <w:locked/>
    <w:rsid w:val="001D70F3"/>
  </w:style>
  <w:style w:type="paragraph" w:customStyle="1" w:styleId="StyleStyleevidencetextBorderSinglesolidlineAuto05">
    <w:name w:val="Style Style evidence text + Border: : (Single solid line Auto  0.5 ..."/>
    <w:basedOn w:val="Normal"/>
    <w:next w:val="CiteCharCharCharChar"/>
    <w:qFormat/>
    <w:rsid w:val="001D70F3"/>
  </w:style>
  <w:style w:type="paragraph" w:customStyle="1" w:styleId="CiteCharCharCharChar">
    <w:name w:val="Cite Char Char Char Char"/>
    <w:basedOn w:val="Normal"/>
    <w:next w:val="Normal"/>
    <w:uiPriority w:val="99"/>
    <w:qFormat/>
    <w:rsid w:val="001D70F3"/>
  </w:style>
  <w:style w:type="character" w:customStyle="1" w:styleId="UnderliningCharChar1CharCharChar">
    <w:name w:val="Underlining Char Char1 Char Char Char"/>
    <w:locked/>
    <w:rsid w:val="001D70F3"/>
  </w:style>
  <w:style w:type="paragraph" w:customStyle="1" w:styleId="UnderliningCharChar1CharChar">
    <w:name w:val="Underlining Char Char1 Char Char"/>
    <w:basedOn w:val="Normal"/>
    <w:next w:val="Normal"/>
    <w:qFormat/>
    <w:rsid w:val="001D70F3"/>
  </w:style>
  <w:style w:type="paragraph" w:customStyle="1" w:styleId="CiteCharCharCharCharChar">
    <w:name w:val="Cite Char Char Char Char Char"/>
    <w:basedOn w:val="Normal"/>
    <w:next w:val="Normal"/>
    <w:qFormat/>
    <w:rsid w:val="001D70F3"/>
  </w:style>
  <w:style w:type="character" w:customStyle="1" w:styleId="UnderliningCharCharChar">
    <w:name w:val="Underlining Char Char Char"/>
    <w:locked/>
    <w:rsid w:val="001D70F3"/>
  </w:style>
  <w:style w:type="paragraph" w:customStyle="1" w:styleId="Style120">
    <w:name w:val="Style 12"/>
    <w:next w:val="SmallCard"/>
    <w:uiPriority w:val="99"/>
    <w:qFormat/>
    <w:rsid w:val="001D70F3"/>
    <w:pPr>
      <w:spacing w:after="160" w:line="259" w:lineRule="auto"/>
    </w:pPr>
    <w:rPr>
      <w:rFonts w:eastAsiaTheme="minorHAnsi"/>
      <w:sz w:val="22"/>
      <w:szCs w:val="22"/>
    </w:rPr>
  </w:style>
  <w:style w:type="paragraph" w:customStyle="1" w:styleId="Style90">
    <w:name w:val="Style 9"/>
    <w:next w:val="Normal10pt"/>
    <w:uiPriority w:val="99"/>
    <w:qFormat/>
    <w:rsid w:val="001D70F3"/>
    <w:pPr>
      <w:spacing w:after="160" w:line="259" w:lineRule="auto"/>
    </w:pPr>
    <w:rPr>
      <w:rFonts w:eastAsiaTheme="minorHAnsi"/>
      <w:sz w:val="22"/>
      <w:szCs w:val="22"/>
    </w:rPr>
  </w:style>
  <w:style w:type="paragraph" w:customStyle="1" w:styleId="Emphasis3">
    <w:name w:val="Emphasis3"/>
    <w:next w:val="formfldssel"/>
    <w:uiPriority w:val="99"/>
    <w:qFormat/>
    <w:rsid w:val="001D70F3"/>
    <w:pPr>
      <w:spacing w:after="160" w:line="259" w:lineRule="auto"/>
    </w:pPr>
    <w:rPr>
      <w:rFonts w:eastAsiaTheme="minorHAnsi"/>
      <w:sz w:val="22"/>
      <w:szCs w:val="22"/>
    </w:rPr>
  </w:style>
  <w:style w:type="paragraph" w:customStyle="1" w:styleId="OffensiveLanguage">
    <w:name w:val="Offensive Language"/>
    <w:basedOn w:val="Normal"/>
    <w:next w:val="Normal"/>
    <w:uiPriority w:val="99"/>
    <w:qFormat/>
    <w:rsid w:val="001D70F3"/>
  </w:style>
  <w:style w:type="paragraph" w:customStyle="1" w:styleId="Style180">
    <w:name w:val="Style 18"/>
    <w:uiPriority w:val="99"/>
    <w:qFormat/>
    <w:rsid w:val="001D70F3"/>
    <w:pPr>
      <w:spacing w:after="160" w:line="259" w:lineRule="auto"/>
    </w:pPr>
    <w:rPr>
      <w:rFonts w:eastAsiaTheme="minorHAnsi"/>
      <w:sz w:val="22"/>
      <w:szCs w:val="22"/>
    </w:rPr>
  </w:style>
  <w:style w:type="character" w:styleId="BookTitle">
    <w:name w:val="Book Title"/>
    <w:basedOn w:val="DefaultParagraphFont"/>
    <w:unhideWhenUsed/>
    <w:qFormat/>
    <w:rsid w:val="001D70F3"/>
    <w:rPr>
      <w:b/>
      <w:bCs/>
      <w:i/>
      <w:iCs/>
      <w:spacing w:val="5"/>
    </w:rPr>
  </w:style>
  <w:style w:type="character" w:customStyle="1" w:styleId="sup1">
    <w:name w:val="sup1"/>
    <w:rsid w:val="001D70F3"/>
  </w:style>
  <w:style w:type="character" w:customStyle="1" w:styleId="pgnum1">
    <w:name w:val="pgnum1"/>
    <w:rsid w:val="001D70F3"/>
  </w:style>
  <w:style w:type="character" w:customStyle="1" w:styleId="apple">
    <w:name w:val="apple"/>
    <w:rsid w:val="001D70F3"/>
  </w:style>
  <w:style w:type="character" w:customStyle="1" w:styleId="CardsFont12ptCharCharCharCharCharCharCharCharCharCharChar">
    <w:name w:val="Cards + Font: 12 pt Char Char Char Char Char Char Char Char Char Char Char"/>
    <w:qFormat/>
    <w:rsid w:val="001D70F3"/>
  </w:style>
  <w:style w:type="character" w:customStyle="1" w:styleId="inhoud">
    <w:name w:val="inhoud"/>
    <w:rsid w:val="001D70F3"/>
  </w:style>
  <w:style w:type="character" w:customStyle="1" w:styleId="Cites-AuthorDate">
    <w:name w:val="Cites-Author/Date"/>
    <w:qFormat/>
    <w:rsid w:val="001D70F3"/>
  </w:style>
  <w:style w:type="character" w:customStyle="1" w:styleId="Highlight0">
    <w:name w:val="Highlight"/>
    <w:uiPriority w:val="1"/>
    <w:qFormat/>
    <w:rsid w:val="001D70F3"/>
  </w:style>
  <w:style w:type="character" w:customStyle="1" w:styleId="awtw">
    <w:name w:val="awtw"/>
    <w:rsid w:val="001D70F3"/>
  </w:style>
  <w:style w:type="character" w:customStyle="1" w:styleId="ld3">
    <w:name w:val="ld3"/>
    <w:rsid w:val="001D70F3"/>
  </w:style>
  <w:style w:type="character" w:customStyle="1" w:styleId="5Notunderlined">
    <w:name w:val="5 Not underlined"/>
    <w:rsid w:val="001D70F3"/>
  </w:style>
  <w:style w:type="character" w:customStyle="1" w:styleId="externaledithide">
    <w:name w:val="external_edit_hide"/>
    <w:rsid w:val="001D70F3"/>
  </w:style>
  <w:style w:type="character" w:customStyle="1" w:styleId="CharacterStyle20">
    <w:name w:val="Character Style 20"/>
    <w:rsid w:val="001D70F3"/>
  </w:style>
  <w:style w:type="character" w:customStyle="1" w:styleId="centerheadlines">
    <w:name w:val="centerheadlines"/>
    <w:rsid w:val="001D70F3"/>
  </w:style>
  <w:style w:type="character" w:customStyle="1" w:styleId="datetime">
    <w:name w:val="datetime"/>
    <w:rsid w:val="001D70F3"/>
  </w:style>
  <w:style w:type="character" w:customStyle="1" w:styleId="info">
    <w:name w:val="info"/>
    <w:rsid w:val="001D70F3"/>
  </w:style>
  <w:style w:type="character" w:customStyle="1" w:styleId="datestory">
    <w:name w:val="datestory"/>
    <w:rsid w:val="001D70F3"/>
  </w:style>
  <w:style w:type="character" w:customStyle="1" w:styleId="citeschar1">
    <w:name w:val="citeschar1"/>
    <w:basedOn w:val="DefaultParagraphFont"/>
    <w:rsid w:val="001D70F3"/>
  </w:style>
  <w:style w:type="character" w:customStyle="1" w:styleId="cardunderlinedchar1">
    <w:name w:val="cardunderlinedchar"/>
    <w:basedOn w:val="DefaultParagraphFont"/>
    <w:rsid w:val="001D70F3"/>
  </w:style>
  <w:style w:type="character" w:customStyle="1" w:styleId="Style1CharCharChar">
    <w:name w:val="Style1 Char Char Char"/>
    <w:locked/>
    <w:rsid w:val="001D70F3"/>
  </w:style>
  <w:style w:type="character" w:customStyle="1" w:styleId="provider">
    <w:name w:val="provider"/>
    <w:basedOn w:val="DefaultParagraphFont"/>
    <w:rsid w:val="001D70F3"/>
  </w:style>
  <w:style w:type="character" w:customStyle="1" w:styleId="vitstorybyline">
    <w:name w:val="vitstorybyline"/>
    <w:rsid w:val="001D70F3"/>
  </w:style>
  <w:style w:type="character" w:customStyle="1" w:styleId="yahoobuzzbadge-form">
    <w:name w:val="yahoobuzzbadge-form"/>
    <w:rsid w:val="001D70F3"/>
  </w:style>
  <w:style w:type="character" w:customStyle="1" w:styleId="tickerlinx">
    <w:name w:val="tickerlinx"/>
    <w:rsid w:val="001D70F3"/>
  </w:style>
  <w:style w:type="character" w:customStyle="1" w:styleId="post-timestamp">
    <w:name w:val="post-timestamp"/>
    <w:rsid w:val="001D70F3"/>
  </w:style>
  <w:style w:type="character" w:customStyle="1" w:styleId="mw-headline">
    <w:name w:val="mw-headline"/>
    <w:rsid w:val="001D70F3"/>
  </w:style>
  <w:style w:type="character" w:customStyle="1" w:styleId="month">
    <w:name w:val="month"/>
    <w:rsid w:val="001D70F3"/>
  </w:style>
  <w:style w:type="character" w:customStyle="1" w:styleId="texttitlebigred">
    <w:name w:val="texttitlebigred"/>
    <w:rsid w:val="001D70F3"/>
  </w:style>
  <w:style w:type="character" w:customStyle="1" w:styleId="subtitles">
    <w:name w:val="subtitles"/>
    <w:rsid w:val="001D70F3"/>
  </w:style>
  <w:style w:type="character" w:customStyle="1" w:styleId="CiteCardChar1">
    <w:name w:val="Cite_Card Char1"/>
    <w:rsid w:val="001D70F3"/>
  </w:style>
  <w:style w:type="character" w:customStyle="1" w:styleId="paramv">
    <w:name w:val="paramv"/>
    <w:rsid w:val="001D70F3"/>
  </w:style>
  <w:style w:type="character" w:customStyle="1" w:styleId="symbol">
    <w:name w:val="symbol"/>
    <w:rsid w:val="001D70F3"/>
  </w:style>
  <w:style w:type="character" w:customStyle="1" w:styleId="data">
    <w:name w:val="data"/>
    <w:rsid w:val="001D70F3"/>
  </w:style>
  <w:style w:type="character" w:customStyle="1" w:styleId="pub-date">
    <w:name w:val="pub-date"/>
    <w:rsid w:val="001D70F3"/>
  </w:style>
  <w:style w:type="character" w:customStyle="1" w:styleId="AuthorDateF4">
    <w:name w:val="Author Date (F4)"/>
    <w:rsid w:val="001D70F3"/>
  </w:style>
  <w:style w:type="character" w:customStyle="1" w:styleId="BoldUnderlineF6">
    <w:name w:val="Bold Underline (F6)"/>
    <w:rsid w:val="001D70F3"/>
  </w:style>
  <w:style w:type="character" w:customStyle="1" w:styleId="grouptext">
    <w:name w:val="group_text"/>
    <w:rsid w:val="001D70F3"/>
  </w:style>
  <w:style w:type="character" w:customStyle="1" w:styleId="StyleArial12ptBoldItalic">
    <w:name w:val="Style Arial 12 pt Bold Italic"/>
    <w:rsid w:val="001D70F3"/>
  </w:style>
  <w:style w:type="character" w:customStyle="1" w:styleId="verdana12grey1">
    <w:name w:val="verdana12grey1"/>
    <w:rsid w:val="001D70F3"/>
  </w:style>
  <w:style w:type="character" w:customStyle="1" w:styleId="verdana9grey1a">
    <w:name w:val="verdana9grey1a"/>
    <w:rsid w:val="001D70F3"/>
  </w:style>
  <w:style w:type="character" w:customStyle="1" w:styleId="nn-twttr-share-btn">
    <w:name w:val="nn-twttr-share-btn"/>
    <w:rsid w:val="001D70F3"/>
  </w:style>
  <w:style w:type="character" w:customStyle="1" w:styleId="comment-count">
    <w:name w:val="comment-count"/>
    <w:rsid w:val="001D70F3"/>
  </w:style>
  <w:style w:type="character" w:customStyle="1" w:styleId="comment-count-text">
    <w:name w:val="comment-count-text"/>
    <w:rsid w:val="001D70F3"/>
  </w:style>
  <w:style w:type="character" w:customStyle="1" w:styleId="CiteCardCharCharCharCharChar">
    <w:name w:val="Cite_Card Char Char Char Char Char"/>
    <w:rsid w:val="001D70F3"/>
  </w:style>
  <w:style w:type="character" w:customStyle="1" w:styleId="CiteCardCharCharCharCharCharChar">
    <w:name w:val="Cite_Card Char Char Char Char Char Char"/>
    <w:rsid w:val="001D70F3"/>
  </w:style>
  <w:style w:type="character" w:customStyle="1" w:styleId="yahoobuzzbadge">
    <w:name w:val="yahoobuzzbadge"/>
    <w:rsid w:val="001D70F3"/>
  </w:style>
  <w:style w:type="character" w:customStyle="1" w:styleId="StrongEmphasis">
    <w:name w:val="Strong Emphasis"/>
    <w:rsid w:val="001D70F3"/>
  </w:style>
  <w:style w:type="character" w:customStyle="1" w:styleId="article-articlebody">
    <w:name w:val="article-articlebody"/>
    <w:basedOn w:val="DefaultParagraphFont"/>
    <w:rsid w:val="001D70F3"/>
  </w:style>
  <w:style w:type="character" w:customStyle="1" w:styleId="pageheader0">
    <w:name w:val="pageheader"/>
    <w:basedOn w:val="DefaultParagraphFont"/>
    <w:rsid w:val="001D70F3"/>
  </w:style>
  <w:style w:type="character" w:customStyle="1" w:styleId="AuthorCharChar">
    <w:name w:val="Author Char Char"/>
    <w:rsid w:val="001D70F3"/>
  </w:style>
  <w:style w:type="character" w:customStyle="1" w:styleId="smallchar0">
    <w:name w:val="smallchar"/>
    <w:basedOn w:val="DefaultParagraphFont"/>
    <w:rsid w:val="001D70F3"/>
  </w:style>
  <w:style w:type="character" w:customStyle="1" w:styleId="NormalizationChar">
    <w:name w:val="Normalization Char"/>
    <w:rsid w:val="001D70F3"/>
  </w:style>
  <w:style w:type="character" w:customStyle="1" w:styleId="Shrinker">
    <w:name w:val="Shrinker"/>
    <w:rsid w:val="001D70F3"/>
  </w:style>
  <w:style w:type="character" w:customStyle="1" w:styleId="heading3char1">
    <w:name w:val="heading3char1"/>
    <w:basedOn w:val="DefaultParagraphFont"/>
    <w:rsid w:val="001D70F3"/>
  </w:style>
  <w:style w:type="character" w:customStyle="1" w:styleId="underlinea">
    <w:name w:val="underlinea"/>
    <w:basedOn w:val="DefaultParagraphFont"/>
    <w:rsid w:val="001D70F3"/>
  </w:style>
  <w:style w:type="character" w:customStyle="1" w:styleId="StyleUnderlineChar9pt2">
    <w:name w:val="Style Underline Char + 9 pt2"/>
    <w:rsid w:val="001D70F3"/>
  </w:style>
  <w:style w:type="character" w:customStyle="1" w:styleId="StyleUnderlineChar9ptBold1">
    <w:name w:val="Style Underline Char + 9 pt Bold1"/>
    <w:rsid w:val="001D70F3"/>
  </w:style>
  <w:style w:type="character" w:customStyle="1" w:styleId="FontStyle232">
    <w:name w:val="Font Style232"/>
    <w:uiPriority w:val="99"/>
    <w:rsid w:val="001D70F3"/>
  </w:style>
  <w:style w:type="character" w:customStyle="1" w:styleId="erasure">
    <w:name w:val="erasure"/>
    <w:rsid w:val="001D70F3"/>
  </w:style>
  <w:style w:type="character" w:customStyle="1" w:styleId="MicroTextCharChar">
    <w:name w:val="MicroText Char Char"/>
    <w:rsid w:val="001D70F3"/>
  </w:style>
  <w:style w:type="character" w:customStyle="1" w:styleId="style61">
    <w:name w:val="style6"/>
    <w:rsid w:val="001D70F3"/>
  </w:style>
  <w:style w:type="character" w:customStyle="1" w:styleId="Title2">
    <w:name w:val="Title2"/>
    <w:basedOn w:val="DefaultParagraphFont"/>
    <w:rsid w:val="001D70F3"/>
  </w:style>
  <w:style w:type="character" w:customStyle="1" w:styleId="OffensiveLanguageChar">
    <w:name w:val="Offensive Language Char"/>
    <w:rsid w:val="001D70F3"/>
  </w:style>
  <w:style w:type="character" w:customStyle="1" w:styleId="yellowfadeinnerspan">
    <w:name w:val="yellowfadeinnerspan"/>
    <w:rsid w:val="001D70F3"/>
  </w:style>
  <w:style w:type="character" w:customStyle="1" w:styleId="ipa">
    <w:name w:val="ipa"/>
    <w:basedOn w:val="DefaultParagraphFont"/>
    <w:rsid w:val="001D70F3"/>
  </w:style>
  <w:style w:type="table" w:customStyle="1" w:styleId="TableGrid12">
    <w:name w:val="Table Grid12"/>
    <w:basedOn w:val="TableNormal"/>
    <w:rsid w:val="001D70F3"/>
    <w:pPr>
      <w:spacing w:after="160" w:line="259" w:lineRule="auto"/>
    </w:pPr>
    <w:rPr>
      <w:rFonts w:eastAsiaTheme="minorHAnsi"/>
      <w:sz w:val="22"/>
      <w:szCs w:val="22"/>
    </w:rPr>
    <w:tblPr/>
  </w:style>
  <w:style w:type="character" w:customStyle="1" w:styleId="Card10f2Char">
    <w:name w:val="Card.10.f2 Char"/>
    <w:locked/>
    <w:rsid w:val="001D70F3"/>
  </w:style>
  <w:style w:type="paragraph" w:customStyle="1" w:styleId="Card10f2">
    <w:name w:val="Card.10.f2"/>
    <w:basedOn w:val="Normal"/>
    <w:next w:val="thumbnail"/>
    <w:autoRedefine/>
    <w:qFormat/>
    <w:rsid w:val="001D70F3"/>
  </w:style>
  <w:style w:type="character" w:customStyle="1" w:styleId="Bodytext5">
    <w:name w:val="Body text_"/>
    <w:basedOn w:val="DefaultParagraphFont"/>
    <w:locked/>
    <w:rsid w:val="001D70F3"/>
  </w:style>
  <w:style w:type="paragraph" w:customStyle="1" w:styleId="BodyText50">
    <w:name w:val="Body Text5"/>
    <w:basedOn w:val="Normal"/>
    <w:next w:val="wallacepara"/>
    <w:qFormat/>
    <w:rsid w:val="001D70F3"/>
  </w:style>
  <w:style w:type="paragraph" w:customStyle="1" w:styleId="about">
    <w:name w:val="about"/>
    <w:basedOn w:val="Normal"/>
    <w:next w:val="audiolink"/>
    <w:uiPriority w:val="99"/>
    <w:qFormat/>
    <w:rsid w:val="001D70F3"/>
  </w:style>
  <w:style w:type="paragraph" w:customStyle="1" w:styleId="first">
    <w:name w:val="first"/>
    <w:basedOn w:val="Normal"/>
    <w:next w:val="titlestyle1"/>
    <w:uiPriority w:val="99"/>
    <w:qFormat/>
    <w:rsid w:val="001D70F3"/>
  </w:style>
  <w:style w:type="paragraph" w:customStyle="1" w:styleId="t6">
    <w:name w:val="t6"/>
    <w:basedOn w:val="Normal"/>
    <w:next w:val="nav1"/>
    <w:uiPriority w:val="99"/>
    <w:qFormat/>
    <w:rsid w:val="001D70F3"/>
  </w:style>
  <w:style w:type="paragraph" w:customStyle="1" w:styleId="thumbnail">
    <w:name w:val="thumbnail"/>
    <w:basedOn w:val="Normal"/>
    <w:next w:val="nav2"/>
    <w:uiPriority w:val="99"/>
    <w:qFormat/>
    <w:rsid w:val="001D70F3"/>
  </w:style>
  <w:style w:type="paragraph" w:customStyle="1" w:styleId="stand-first-alone">
    <w:name w:val="stand-first-alone"/>
    <w:basedOn w:val="Normal"/>
    <w:next w:val="Pa0"/>
    <w:uiPriority w:val="99"/>
    <w:qFormat/>
    <w:rsid w:val="001D70F3"/>
  </w:style>
  <w:style w:type="paragraph" w:customStyle="1" w:styleId="wallacepara">
    <w:name w:val="wallacepara"/>
    <w:basedOn w:val="Normal"/>
    <w:next w:val="CM45"/>
    <w:uiPriority w:val="99"/>
    <w:qFormat/>
    <w:rsid w:val="001D70F3"/>
  </w:style>
  <w:style w:type="paragraph" w:customStyle="1" w:styleId="morelink">
    <w:name w:val="morelink"/>
    <w:basedOn w:val="Normal"/>
    <w:next w:val="CM46"/>
    <w:uiPriority w:val="99"/>
    <w:qFormat/>
    <w:rsid w:val="001D70F3"/>
  </w:style>
  <w:style w:type="paragraph" w:customStyle="1" w:styleId="audiolink">
    <w:name w:val="audiolink"/>
    <w:basedOn w:val="Normal"/>
    <w:next w:val="F4-NormalText"/>
    <w:uiPriority w:val="99"/>
    <w:qFormat/>
    <w:rsid w:val="001D70F3"/>
  </w:style>
  <w:style w:type="paragraph" w:customStyle="1" w:styleId="titlestyle1">
    <w:name w:val="titlestyle1"/>
    <w:basedOn w:val="Normal"/>
    <w:next w:val="TagLine0"/>
    <w:uiPriority w:val="99"/>
    <w:qFormat/>
    <w:rsid w:val="001D70F3"/>
  </w:style>
  <w:style w:type="paragraph" w:customStyle="1" w:styleId="nav1">
    <w:name w:val="nav1"/>
    <w:basedOn w:val="Normal"/>
    <w:uiPriority w:val="99"/>
    <w:qFormat/>
    <w:rsid w:val="001D70F3"/>
  </w:style>
  <w:style w:type="paragraph" w:customStyle="1" w:styleId="nav2">
    <w:name w:val="nav2"/>
    <w:basedOn w:val="Normal"/>
    <w:next w:val="Heading18"/>
    <w:uiPriority w:val="99"/>
    <w:qFormat/>
    <w:rsid w:val="001D70F3"/>
  </w:style>
  <w:style w:type="paragraph" w:customStyle="1" w:styleId="CM45">
    <w:name w:val="CM45"/>
    <w:basedOn w:val="Normal"/>
    <w:uiPriority w:val="99"/>
    <w:qFormat/>
    <w:rsid w:val="001D70F3"/>
  </w:style>
  <w:style w:type="paragraph" w:customStyle="1" w:styleId="CM46">
    <w:name w:val="CM46"/>
    <w:basedOn w:val="Normal"/>
    <w:uiPriority w:val="99"/>
    <w:qFormat/>
    <w:rsid w:val="001D70F3"/>
  </w:style>
  <w:style w:type="character" w:customStyle="1" w:styleId="Heading180">
    <w:name w:val="Heading #18_"/>
    <w:basedOn w:val="DefaultParagraphFont"/>
    <w:locked/>
    <w:rsid w:val="001D70F3"/>
  </w:style>
  <w:style w:type="paragraph" w:customStyle="1" w:styleId="Heading18">
    <w:name w:val="Heading #18"/>
    <w:basedOn w:val="Normal"/>
    <w:qFormat/>
    <w:rsid w:val="001D70F3"/>
  </w:style>
  <w:style w:type="character" w:customStyle="1" w:styleId="Picturecaption2">
    <w:name w:val="Picture caption (2)_"/>
    <w:basedOn w:val="DefaultParagraphFont"/>
    <w:locked/>
    <w:rsid w:val="001D70F3"/>
  </w:style>
  <w:style w:type="paragraph" w:customStyle="1" w:styleId="Picturecaption20">
    <w:name w:val="Picture caption (2)"/>
    <w:basedOn w:val="Normal"/>
    <w:qFormat/>
    <w:rsid w:val="001D70F3"/>
  </w:style>
  <w:style w:type="character" w:customStyle="1" w:styleId="Picturecaption">
    <w:name w:val="Picture caption_"/>
    <w:basedOn w:val="DefaultParagraphFont"/>
    <w:locked/>
    <w:rsid w:val="001D70F3"/>
  </w:style>
  <w:style w:type="paragraph" w:customStyle="1" w:styleId="Picturecaption0">
    <w:name w:val="Picture caption"/>
    <w:basedOn w:val="Normal"/>
    <w:qFormat/>
    <w:rsid w:val="001D70F3"/>
  </w:style>
  <w:style w:type="character" w:customStyle="1" w:styleId="Bodytext31">
    <w:name w:val="Body text (31)_"/>
    <w:basedOn w:val="DefaultParagraphFont"/>
    <w:locked/>
    <w:rsid w:val="001D70F3"/>
  </w:style>
  <w:style w:type="paragraph" w:customStyle="1" w:styleId="Bodytext310">
    <w:name w:val="Body text (31)"/>
    <w:basedOn w:val="Normal"/>
    <w:qFormat/>
    <w:rsid w:val="001D70F3"/>
  </w:style>
  <w:style w:type="character" w:customStyle="1" w:styleId="Heading22">
    <w:name w:val="Heading #22_"/>
    <w:basedOn w:val="DefaultParagraphFont"/>
    <w:locked/>
    <w:rsid w:val="001D70F3"/>
  </w:style>
  <w:style w:type="paragraph" w:customStyle="1" w:styleId="Heading220">
    <w:name w:val="Heading #22"/>
    <w:basedOn w:val="Normal"/>
    <w:qFormat/>
    <w:rsid w:val="001D70F3"/>
  </w:style>
  <w:style w:type="character" w:customStyle="1" w:styleId="Bodytext131">
    <w:name w:val="Body text (131)_"/>
    <w:basedOn w:val="DefaultParagraphFont"/>
    <w:locked/>
    <w:rsid w:val="001D70F3"/>
  </w:style>
  <w:style w:type="paragraph" w:customStyle="1" w:styleId="Bodytext1310">
    <w:name w:val="Body text (131)"/>
    <w:basedOn w:val="Normal"/>
    <w:qFormat/>
    <w:rsid w:val="001D70F3"/>
  </w:style>
  <w:style w:type="character" w:customStyle="1" w:styleId="Bodytext140">
    <w:name w:val="Body text (140)_"/>
    <w:basedOn w:val="DefaultParagraphFont"/>
    <w:locked/>
    <w:rsid w:val="001D70F3"/>
  </w:style>
  <w:style w:type="paragraph" w:customStyle="1" w:styleId="Bodytext1400">
    <w:name w:val="Body text (140)"/>
    <w:basedOn w:val="Normal"/>
    <w:qFormat/>
    <w:rsid w:val="001D70F3"/>
  </w:style>
  <w:style w:type="character" w:customStyle="1" w:styleId="Bodytext141">
    <w:name w:val="Body text (141)_"/>
    <w:basedOn w:val="DefaultParagraphFont"/>
    <w:locked/>
    <w:rsid w:val="001D70F3"/>
  </w:style>
  <w:style w:type="paragraph" w:customStyle="1" w:styleId="Bodytext1410">
    <w:name w:val="Body text (141)"/>
    <w:basedOn w:val="Normal"/>
    <w:qFormat/>
    <w:rsid w:val="001D70F3"/>
  </w:style>
  <w:style w:type="character" w:customStyle="1" w:styleId="Tableofcontents20">
    <w:name w:val="Table of contents (20)_"/>
    <w:basedOn w:val="DefaultParagraphFont"/>
    <w:locked/>
    <w:rsid w:val="001D70F3"/>
  </w:style>
  <w:style w:type="paragraph" w:customStyle="1" w:styleId="Tableofcontents200">
    <w:name w:val="Table of contents (20)"/>
    <w:basedOn w:val="Normal"/>
    <w:qFormat/>
    <w:rsid w:val="001D70F3"/>
  </w:style>
  <w:style w:type="character" w:customStyle="1" w:styleId="Tableofcontents21">
    <w:name w:val="Table of contents (21)_"/>
    <w:basedOn w:val="DefaultParagraphFont"/>
    <w:locked/>
    <w:rsid w:val="001D70F3"/>
  </w:style>
  <w:style w:type="paragraph" w:customStyle="1" w:styleId="Tableofcontents210">
    <w:name w:val="Table of contents (21)"/>
    <w:basedOn w:val="Normal"/>
    <w:qFormat/>
    <w:rsid w:val="001D70F3"/>
  </w:style>
  <w:style w:type="character" w:customStyle="1" w:styleId="Tableofcontents22">
    <w:name w:val="Table of contents (22)_"/>
    <w:basedOn w:val="DefaultParagraphFont"/>
    <w:locked/>
    <w:rsid w:val="001D70F3"/>
  </w:style>
  <w:style w:type="paragraph" w:customStyle="1" w:styleId="Tableofcontents220">
    <w:name w:val="Table of contents (22)"/>
    <w:basedOn w:val="Normal"/>
    <w:qFormat/>
    <w:rsid w:val="001D70F3"/>
  </w:style>
  <w:style w:type="character" w:customStyle="1" w:styleId="Bodytext142">
    <w:name w:val="Body text (142)_"/>
    <w:basedOn w:val="DefaultParagraphFont"/>
    <w:locked/>
    <w:rsid w:val="001D70F3"/>
  </w:style>
  <w:style w:type="paragraph" w:customStyle="1" w:styleId="Bodytext1420">
    <w:name w:val="Body text (142)"/>
    <w:basedOn w:val="Normal"/>
    <w:qFormat/>
    <w:rsid w:val="001D70F3"/>
  </w:style>
  <w:style w:type="character" w:customStyle="1" w:styleId="Bodytext143">
    <w:name w:val="Body text (143)_"/>
    <w:basedOn w:val="DefaultParagraphFont"/>
    <w:locked/>
    <w:rsid w:val="001D70F3"/>
  </w:style>
  <w:style w:type="paragraph" w:customStyle="1" w:styleId="Bodytext1430">
    <w:name w:val="Body text (143)"/>
    <w:basedOn w:val="Normal"/>
    <w:qFormat/>
    <w:rsid w:val="001D70F3"/>
  </w:style>
  <w:style w:type="character" w:customStyle="1" w:styleId="Bodytext144Exact">
    <w:name w:val="Body text (144) Exact"/>
    <w:basedOn w:val="DefaultParagraphFont"/>
    <w:locked/>
    <w:rsid w:val="001D70F3"/>
  </w:style>
  <w:style w:type="paragraph" w:customStyle="1" w:styleId="Bodytext144">
    <w:name w:val="Body text (144)"/>
    <w:basedOn w:val="Normal"/>
    <w:qFormat/>
    <w:rsid w:val="001D70F3"/>
  </w:style>
  <w:style w:type="character" w:customStyle="1" w:styleId="Bodytext145Exact">
    <w:name w:val="Body text (145) Exact"/>
    <w:basedOn w:val="DefaultParagraphFont"/>
    <w:locked/>
    <w:rsid w:val="001D70F3"/>
  </w:style>
  <w:style w:type="paragraph" w:customStyle="1" w:styleId="Bodytext145">
    <w:name w:val="Body text (145)"/>
    <w:basedOn w:val="Normal"/>
    <w:qFormat/>
    <w:rsid w:val="001D70F3"/>
  </w:style>
  <w:style w:type="character" w:customStyle="1" w:styleId="Bodytext146">
    <w:name w:val="Body text (146)_"/>
    <w:basedOn w:val="DefaultParagraphFont"/>
    <w:locked/>
    <w:rsid w:val="001D70F3"/>
  </w:style>
  <w:style w:type="paragraph" w:customStyle="1" w:styleId="Bodytext1460">
    <w:name w:val="Body text (146)"/>
    <w:basedOn w:val="Normal"/>
    <w:qFormat/>
    <w:rsid w:val="001D70F3"/>
  </w:style>
  <w:style w:type="character" w:customStyle="1" w:styleId="Heading230">
    <w:name w:val="Heading #23_"/>
    <w:basedOn w:val="DefaultParagraphFont"/>
    <w:locked/>
    <w:rsid w:val="001D70F3"/>
  </w:style>
  <w:style w:type="paragraph" w:customStyle="1" w:styleId="Heading231">
    <w:name w:val="Heading #23"/>
    <w:basedOn w:val="Normal"/>
    <w:qFormat/>
    <w:rsid w:val="001D70F3"/>
  </w:style>
  <w:style w:type="character" w:customStyle="1" w:styleId="Picturecaption36">
    <w:name w:val="Picture caption (36)_"/>
    <w:basedOn w:val="DefaultParagraphFont"/>
    <w:locked/>
    <w:rsid w:val="001D70F3"/>
  </w:style>
  <w:style w:type="paragraph" w:customStyle="1" w:styleId="Picturecaption360">
    <w:name w:val="Picture caption (36)"/>
    <w:basedOn w:val="Normal"/>
    <w:qFormat/>
    <w:rsid w:val="001D70F3"/>
  </w:style>
  <w:style w:type="character" w:customStyle="1" w:styleId="Picturecaption42">
    <w:name w:val="Picture caption (42)_"/>
    <w:basedOn w:val="DefaultParagraphFont"/>
    <w:locked/>
    <w:rsid w:val="001D70F3"/>
  </w:style>
  <w:style w:type="paragraph" w:customStyle="1" w:styleId="Picturecaption420">
    <w:name w:val="Picture caption (42)"/>
    <w:basedOn w:val="Normal"/>
    <w:qFormat/>
    <w:rsid w:val="001D70F3"/>
  </w:style>
  <w:style w:type="character" w:customStyle="1" w:styleId="Bodytext154">
    <w:name w:val="Body text (154)_"/>
    <w:basedOn w:val="DefaultParagraphFont"/>
    <w:locked/>
    <w:rsid w:val="001D70F3"/>
  </w:style>
  <w:style w:type="paragraph" w:customStyle="1" w:styleId="Bodytext1540">
    <w:name w:val="Body text (154)"/>
    <w:basedOn w:val="Normal"/>
    <w:qFormat/>
    <w:rsid w:val="001D70F3"/>
  </w:style>
  <w:style w:type="character" w:customStyle="1" w:styleId="Bodytext155">
    <w:name w:val="Body text (155)_"/>
    <w:basedOn w:val="DefaultParagraphFont"/>
    <w:locked/>
    <w:rsid w:val="001D70F3"/>
  </w:style>
  <w:style w:type="paragraph" w:customStyle="1" w:styleId="Bodytext1550">
    <w:name w:val="Body text (155)"/>
    <w:basedOn w:val="Normal"/>
    <w:qFormat/>
    <w:rsid w:val="001D70F3"/>
  </w:style>
  <w:style w:type="character" w:customStyle="1" w:styleId="Bodytext156">
    <w:name w:val="Body text (156)_"/>
    <w:basedOn w:val="DefaultParagraphFont"/>
    <w:locked/>
    <w:rsid w:val="001D70F3"/>
  </w:style>
  <w:style w:type="paragraph" w:customStyle="1" w:styleId="Bodytext1560">
    <w:name w:val="Body text (156)"/>
    <w:basedOn w:val="Normal"/>
    <w:qFormat/>
    <w:rsid w:val="001D70F3"/>
  </w:style>
  <w:style w:type="character" w:customStyle="1" w:styleId="Bodytext60">
    <w:name w:val="Body text (60)_"/>
    <w:basedOn w:val="DefaultParagraphFont"/>
    <w:locked/>
    <w:rsid w:val="001D70F3"/>
  </w:style>
  <w:style w:type="paragraph" w:customStyle="1" w:styleId="Bodytext600">
    <w:name w:val="Body text (60)"/>
    <w:basedOn w:val="Normal"/>
    <w:qFormat/>
    <w:rsid w:val="001D70F3"/>
  </w:style>
  <w:style w:type="character" w:customStyle="1" w:styleId="Bodytext158">
    <w:name w:val="Body text (158)_"/>
    <w:basedOn w:val="DefaultParagraphFont"/>
    <w:locked/>
    <w:rsid w:val="001D70F3"/>
  </w:style>
  <w:style w:type="paragraph" w:customStyle="1" w:styleId="Bodytext1580">
    <w:name w:val="Body text (158)"/>
    <w:basedOn w:val="Normal"/>
    <w:qFormat/>
    <w:rsid w:val="001D70F3"/>
  </w:style>
  <w:style w:type="character" w:customStyle="1" w:styleId="Bodytext159">
    <w:name w:val="Body text (159)_"/>
    <w:basedOn w:val="DefaultParagraphFont"/>
    <w:locked/>
    <w:rsid w:val="001D70F3"/>
  </w:style>
  <w:style w:type="paragraph" w:customStyle="1" w:styleId="Bodytext1590">
    <w:name w:val="Body text (159)"/>
    <w:basedOn w:val="Normal"/>
    <w:qFormat/>
    <w:rsid w:val="001D70F3"/>
  </w:style>
  <w:style w:type="character" w:customStyle="1" w:styleId="Bodytext160">
    <w:name w:val="Body text (160)_"/>
    <w:basedOn w:val="DefaultParagraphFont"/>
    <w:locked/>
    <w:rsid w:val="001D70F3"/>
  </w:style>
  <w:style w:type="paragraph" w:customStyle="1" w:styleId="Bodytext1600">
    <w:name w:val="Body text (160)"/>
    <w:basedOn w:val="Normal"/>
    <w:qFormat/>
    <w:rsid w:val="001D70F3"/>
  </w:style>
  <w:style w:type="character" w:customStyle="1" w:styleId="Picturecaption4">
    <w:name w:val="Picture caption (4)_"/>
    <w:basedOn w:val="DefaultParagraphFont"/>
    <w:locked/>
    <w:rsid w:val="001D70F3"/>
  </w:style>
  <w:style w:type="paragraph" w:customStyle="1" w:styleId="Picturecaption40">
    <w:name w:val="Picture caption (4)"/>
    <w:basedOn w:val="Normal"/>
    <w:qFormat/>
    <w:rsid w:val="001D70F3"/>
  </w:style>
  <w:style w:type="character" w:customStyle="1" w:styleId="Heading10">
    <w:name w:val="Heading #10_"/>
    <w:basedOn w:val="DefaultParagraphFont"/>
    <w:locked/>
    <w:rsid w:val="001D70F3"/>
  </w:style>
  <w:style w:type="paragraph" w:customStyle="1" w:styleId="Heading100">
    <w:name w:val="Heading #10"/>
    <w:basedOn w:val="Normal"/>
    <w:qFormat/>
    <w:rsid w:val="001D70F3"/>
  </w:style>
  <w:style w:type="character" w:customStyle="1" w:styleId="Picturecaption3">
    <w:name w:val="Picture caption (3)_"/>
    <w:basedOn w:val="DefaultParagraphFont"/>
    <w:locked/>
    <w:rsid w:val="001D70F3"/>
  </w:style>
  <w:style w:type="paragraph" w:customStyle="1" w:styleId="Picturecaption30">
    <w:name w:val="Picture caption (3)"/>
    <w:basedOn w:val="Normal"/>
    <w:qFormat/>
    <w:rsid w:val="001D70F3"/>
  </w:style>
  <w:style w:type="character" w:customStyle="1" w:styleId="Heading13">
    <w:name w:val="Heading #13_"/>
    <w:basedOn w:val="DefaultParagraphFont"/>
    <w:locked/>
    <w:rsid w:val="001D70F3"/>
  </w:style>
  <w:style w:type="paragraph" w:customStyle="1" w:styleId="Heading130">
    <w:name w:val="Heading #13"/>
    <w:basedOn w:val="Normal"/>
    <w:qFormat/>
    <w:rsid w:val="001D70F3"/>
  </w:style>
  <w:style w:type="character" w:customStyle="1" w:styleId="Heading92">
    <w:name w:val="Heading #9 (2)_"/>
    <w:basedOn w:val="DefaultParagraphFont"/>
    <w:locked/>
    <w:rsid w:val="001D70F3"/>
  </w:style>
  <w:style w:type="paragraph" w:customStyle="1" w:styleId="Heading920">
    <w:name w:val="Heading #9 (2)"/>
    <w:basedOn w:val="Normal"/>
    <w:qFormat/>
    <w:rsid w:val="001D70F3"/>
  </w:style>
  <w:style w:type="character" w:customStyle="1" w:styleId="Heading15">
    <w:name w:val="Heading #15_"/>
    <w:basedOn w:val="DefaultParagraphFont"/>
    <w:locked/>
    <w:rsid w:val="001D70F3"/>
  </w:style>
  <w:style w:type="paragraph" w:customStyle="1" w:styleId="Heading150">
    <w:name w:val="Heading #15"/>
    <w:basedOn w:val="Normal"/>
    <w:qFormat/>
    <w:rsid w:val="001D70F3"/>
  </w:style>
  <w:style w:type="character" w:customStyle="1" w:styleId="Bodytext38">
    <w:name w:val="Body text (38)_"/>
    <w:basedOn w:val="DefaultParagraphFont"/>
    <w:locked/>
    <w:rsid w:val="001D70F3"/>
  </w:style>
  <w:style w:type="paragraph" w:customStyle="1" w:styleId="Bodytext380">
    <w:name w:val="Body text (38)"/>
    <w:basedOn w:val="Normal"/>
    <w:qFormat/>
    <w:rsid w:val="001D70F3"/>
  </w:style>
  <w:style w:type="character" w:customStyle="1" w:styleId="Heading17">
    <w:name w:val="Heading #17_"/>
    <w:basedOn w:val="DefaultParagraphFont"/>
    <w:locked/>
    <w:rsid w:val="001D70F3"/>
  </w:style>
  <w:style w:type="paragraph" w:customStyle="1" w:styleId="Heading170">
    <w:name w:val="Heading #17"/>
    <w:basedOn w:val="Normal"/>
    <w:qFormat/>
    <w:rsid w:val="001D70F3"/>
  </w:style>
  <w:style w:type="character" w:customStyle="1" w:styleId="Bodytext97Exact">
    <w:name w:val="Body text (97) Exact"/>
    <w:basedOn w:val="DefaultParagraphFont"/>
    <w:locked/>
    <w:rsid w:val="001D70F3"/>
  </w:style>
  <w:style w:type="paragraph" w:customStyle="1" w:styleId="Bodytext97">
    <w:name w:val="Body text (97)"/>
    <w:basedOn w:val="Normal"/>
    <w:qFormat/>
    <w:rsid w:val="001D70F3"/>
  </w:style>
  <w:style w:type="character" w:customStyle="1" w:styleId="Bodytext42">
    <w:name w:val="Body text (42)_"/>
    <w:basedOn w:val="DefaultParagraphFont"/>
    <w:locked/>
    <w:rsid w:val="001D70F3"/>
  </w:style>
  <w:style w:type="paragraph" w:customStyle="1" w:styleId="Bodytext420">
    <w:name w:val="Body text (42)"/>
    <w:basedOn w:val="Normal"/>
    <w:qFormat/>
    <w:rsid w:val="001D70F3"/>
  </w:style>
  <w:style w:type="character" w:customStyle="1" w:styleId="Picturecaption9">
    <w:name w:val="Picture caption (9)_"/>
    <w:basedOn w:val="DefaultParagraphFont"/>
    <w:locked/>
    <w:rsid w:val="001D70F3"/>
  </w:style>
  <w:style w:type="paragraph" w:customStyle="1" w:styleId="Picturecaption90">
    <w:name w:val="Picture caption (9)"/>
    <w:basedOn w:val="Normal"/>
    <w:qFormat/>
    <w:rsid w:val="001D70F3"/>
  </w:style>
  <w:style w:type="character" w:customStyle="1" w:styleId="Bodytext96Exact">
    <w:name w:val="Body text (96) Exact"/>
    <w:basedOn w:val="DefaultParagraphFont"/>
    <w:locked/>
    <w:rsid w:val="001D70F3"/>
  </w:style>
  <w:style w:type="paragraph" w:customStyle="1" w:styleId="Bodytext96">
    <w:name w:val="Body text (96)"/>
    <w:basedOn w:val="Normal"/>
    <w:qFormat/>
    <w:rsid w:val="001D70F3"/>
  </w:style>
  <w:style w:type="character" w:customStyle="1" w:styleId="Heading142">
    <w:name w:val="Heading #14 (2)_"/>
    <w:basedOn w:val="DefaultParagraphFont"/>
    <w:locked/>
    <w:rsid w:val="001D70F3"/>
  </w:style>
  <w:style w:type="paragraph" w:customStyle="1" w:styleId="Heading1420">
    <w:name w:val="Heading #14 (2)"/>
    <w:basedOn w:val="Normal"/>
    <w:qFormat/>
    <w:rsid w:val="001D70F3"/>
  </w:style>
  <w:style w:type="character" w:customStyle="1" w:styleId="Picturecaption31">
    <w:name w:val="Picture caption (31)_"/>
    <w:basedOn w:val="DefaultParagraphFont"/>
    <w:locked/>
    <w:rsid w:val="001D70F3"/>
  </w:style>
  <w:style w:type="paragraph" w:customStyle="1" w:styleId="Picturecaption310">
    <w:name w:val="Picture caption (31)"/>
    <w:basedOn w:val="Normal"/>
    <w:qFormat/>
    <w:rsid w:val="001D70F3"/>
  </w:style>
  <w:style w:type="character" w:customStyle="1" w:styleId="Picturecaption27">
    <w:name w:val="Picture caption (27)_"/>
    <w:basedOn w:val="DefaultParagraphFont"/>
    <w:locked/>
    <w:rsid w:val="001D70F3"/>
  </w:style>
  <w:style w:type="paragraph" w:customStyle="1" w:styleId="Picturecaption270">
    <w:name w:val="Picture caption (27)"/>
    <w:basedOn w:val="Normal"/>
    <w:qFormat/>
    <w:rsid w:val="001D70F3"/>
  </w:style>
  <w:style w:type="character" w:customStyle="1" w:styleId="Bodytext43Exact">
    <w:name w:val="Body text (43) Exact"/>
    <w:basedOn w:val="DefaultParagraphFont"/>
    <w:locked/>
    <w:rsid w:val="001D70F3"/>
  </w:style>
  <w:style w:type="paragraph" w:customStyle="1" w:styleId="Bodytext43">
    <w:name w:val="Body text (43)"/>
    <w:basedOn w:val="Normal"/>
    <w:qFormat/>
    <w:rsid w:val="001D70F3"/>
  </w:style>
  <w:style w:type="character" w:customStyle="1" w:styleId="Bodytext109">
    <w:name w:val="Body text (109)_"/>
    <w:basedOn w:val="DefaultParagraphFont"/>
    <w:locked/>
    <w:rsid w:val="001D70F3"/>
  </w:style>
  <w:style w:type="paragraph" w:customStyle="1" w:styleId="Bodytext1090">
    <w:name w:val="Body text (109)"/>
    <w:basedOn w:val="Normal"/>
    <w:qFormat/>
    <w:rsid w:val="001D70F3"/>
  </w:style>
  <w:style w:type="character" w:customStyle="1" w:styleId="Bodytext110">
    <w:name w:val="Body text (110)_"/>
    <w:basedOn w:val="DefaultParagraphFont"/>
    <w:locked/>
    <w:rsid w:val="001D70F3"/>
  </w:style>
  <w:style w:type="paragraph" w:customStyle="1" w:styleId="Bodytext1100">
    <w:name w:val="Body text (110)"/>
    <w:basedOn w:val="Normal"/>
    <w:qFormat/>
    <w:rsid w:val="001D70F3"/>
  </w:style>
  <w:style w:type="character" w:customStyle="1" w:styleId="Bodytext111">
    <w:name w:val="Body text (111)_"/>
    <w:basedOn w:val="DefaultParagraphFont"/>
    <w:locked/>
    <w:rsid w:val="001D70F3"/>
  </w:style>
  <w:style w:type="paragraph" w:customStyle="1" w:styleId="Bodytext1110">
    <w:name w:val="Body text (111)"/>
    <w:basedOn w:val="Normal"/>
    <w:qFormat/>
    <w:rsid w:val="001D70F3"/>
  </w:style>
  <w:style w:type="character" w:customStyle="1" w:styleId="Tablecaption7">
    <w:name w:val="Table caption (7)_"/>
    <w:basedOn w:val="DefaultParagraphFont"/>
    <w:locked/>
    <w:rsid w:val="001D70F3"/>
  </w:style>
  <w:style w:type="paragraph" w:customStyle="1" w:styleId="Tablecaption70">
    <w:name w:val="Table caption (7)"/>
    <w:basedOn w:val="Normal"/>
    <w:qFormat/>
    <w:rsid w:val="001D70F3"/>
  </w:style>
  <w:style w:type="character" w:customStyle="1" w:styleId="Bodytext112">
    <w:name w:val="Body text (112)_"/>
    <w:basedOn w:val="DefaultParagraphFont"/>
    <w:locked/>
    <w:rsid w:val="001D70F3"/>
  </w:style>
  <w:style w:type="paragraph" w:customStyle="1" w:styleId="Bodytext1120">
    <w:name w:val="Body text (112)"/>
    <w:basedOn w:val="Normal"/>
    <w:qFormat/>
    <w:rsid w:val="001D70F3"/>
  </w:style>
  <w:style w:type="character" w:customStyle="1" w:styleId="Bodytext113">
    <w:name w:val="Body text (113)_"/>
    <w:basedOn w:val="DefaultParagraphFont"/>
    <w:locked/>
    <w:rsid w:val="001D70F3"/>
  </w:style>
  <w:style w:type="paragraph" w:customStyle="1" w:styleId="Bodytext1130">
    <w:name w:val="Body text (113)"/>
    <w:basedOn w:val="Normal"/>
    <w:qFormat/>
    <w:rsid w:val="001D70F3"/>
  </w:style>
  <w:style w:type="character" w:customStyle="1" w:styleId="Tableofcontents10">
    <w:name w:val="Table of contents (10)_"/>
    <w:basedOn w:val="DefaultParagraphFont"/>
    <w:locked/>
    <w:rsid w:val="001D70F3"/>
  </w:style>
  <w:style w:type="paragraph" w:customStyle="1" w:styleId="Tableofcontents100">
    <w:name w:val="Table of contents (10)"/>
    <w:basedOn w:val="Normal"/>
    <w:qFormat/>
    <w:rsid w:val="001D70F3"/>
  </w:style>
  <w:style w:type="character" w:customStyle="1" w:styleId="Tableofcontents12">
    <w:name w:val="Table of contents (12)_"/>
    <w:basedOn w:val="DefaultParagraphFont"/>
    <w:locked/>
    <w:rsid w:val="001D70F3"/>
  </w:style>
  <w:style w:type="paragraph" w:customStyle="1" w:styleId="Tableofcontents120">
    <w:name w:val="Table of contents (12)"/>
    <w:basedOn w:val="Normal"/>
    <w:qFormat/>
    <w:rsid w:val="001D70F3"/>
  </w:style>
  <w:style w:type="character" w:customStyle="1" w:styleId="Tableofcontents14">
    <w:name w:val="Table of contents (14)_"/>
    <w:basedOn w:val="DefaultParagraphFont"/>
    <w:locked/>
    <w:rsid w:val="001D70F3"/>
  </w:style>
  <w:style w:type="paragraph" w:customStyle="1" w:styleId="Tableofcontents140">
    <w:name w:val="Table of contents (14)"/>
    <w:basedOn w:val="Normal"/>
    <w:qFormat/>
    <w:rsid w:val="001D70F3"/>
  </w:style>
  <w:style w:type="character" w:customStyle="1" w:styleId="Heading162">
    <w:name w:val="Heading #16 (2)_"/>
    <w:basedOn w:val="DefaultParagraphFont"/>
    <w:locked/>
    <w:rsid w:val="001D70F3"/>
  </w:style>
  <w:style w:type="paragraph" w:customStyle="1" w:styleId="Heading1620">
    <w:name w:val="Heading #16 (2)"/>
    <w:basedOn w:val="Normal"/>
    <w:qFormat/>
    <w:rsid w:val="001D70F3"/>
  </w:style>
  <w:style w:type="paragraph" w:customStyle="1" w:styleId="txgreen">
    <w:name w:val="txgreen"/>
    <w:basedOn w:val="Normal"/>
    <w:uiPriority w:val="99"/>
    <w:qFormat/>
    <w:rsid w:val="001D70F3"/>
  </w:style>
  <w:style w:type="paragraph" w:customStyle="1" w:styleId="rtecenter">
    <w:name w:val="rtecenter"/>
    <w:basedOn w:val="Normal"/>
    <w:uiPriority w:val="99"/>
    <w:qFormat/>
    <w:rsid w:val="001D70F3"/>
  </w:style>
  <w:style w:type="character" w:customStyle="1" w:styleId="regtext">
    <w:name w:val="regtext"/>
    <w:uiPriority w:val="99"/>
    <w:rsid w:val="001D70F3"/>
  </w:style>
  <w:style w:type="character" w:customStyle="1" w:styleId="StyleLatinGaramond9ptUnderline">
    <w:name w:val="Style (Latin) Garamond 9 pt Underline"/>
    <w:rsid w:val="001D70F3"/>
  </w:style>
  <w:style w:type="character" w:customStyle="1" w:styleId="l8">
    <w:name w:val="l8"/>
    <w:basedOn w:val="DefaultParagraphFont"/>
    <w:rsid w:val="001D70F3"/>
  </w:style>
  <w:style w:type="character" w:customStyle="1" w:styleId="ellipsistext">
    <w:name w:val="ellipsis_text"/>
    <w:basedOn w:val="DefaultParagraphFont"/>
    <w:rsid w:val="001D70F3"/>
  </w:style>
  <w:style w:type="character" w:customStyle="1" w:styleId="cite00">
    <w:name w:val="cite0"/>
    <w:rsid w:val="001D70F3"/>
  </w:style>
  <w:style w:type="character" w:customStyle="1" w:styleId="n">
    <w:name w:val="n"/>
    <w:rsid w:val="001D70F3"/>
  </w:style>
  <w:style w:type="character" w:customStyle="1" w:styleId="nukeled">
    <w:name w:val="nukeled"/>
    <w:rsid w:val="001D70F3"/>
  </w:style>
  <w:style w:type="character" w:customStyle="1" w:styleId="contextlyrelated">
    <w:name w:val="contextly_related"/>
    <w:rsid w:val="001D70F3"/>
  </w:style>
  <w:style w:type="character" w:customStyle="1" w:styleId="adtext">
    <w:name w:val="ad_text"/>
    <w:rsid w:val="001D70F3"/>
  </w:style>
  <w:style w:type="character" w:customStyle="1" w:styleId="linkrow">
    <w:name w:val="link_row"/>
    <w:rsid w:val="001D70F3"/>
  </w:style>
  <w:style w:type="character" w:customStyle="1" w:styleId="revision-date">
    <w:name w:val="revision-date"/>
    <w:rsid w:val="001D70F3"/>
  </w:style>
  <w:style w:type="character" w:customStyle="1" w:styleId="facebook-share">
    <w:name w:val="facebook-share"/>
    <w:rsid w:val="001D70F3"/>
  </w:style>
  <w:style w:type="character" w:customStyle="1" w:styleId="facebook-share-label">
    <w:name w:val="facebook-share-label"/>
    <w:rsid w:val="001D70F3"/>
  </w:style>
  <w:style w:type="character" w:customStyle="1" w:styleId="ata11y">
    <w:name w:val="at_a11y"/>
    <w:rsid w:val="001D70F3"/>
  </w:style>
  <w:style w:type="character" w:customStyle="1" w:styleId="tpk">
    <w:name w:val="tpk"/>
    <w:rsid w:val="001D70F3"/>
  </w:style>
  <w:style w:type="character" w:customStyle="1" w:styleId="A24">
    <w:name w:val="A24"/>
    <w:uiPriority w:val="99"/>
    <w:rsid w:val="001D70F3"/>
  </w:style>
  <w:style w:type="character" w:customStyle="1" w:styleId="A25">
    <w:name w:val="A25"/>
    <w:uiPriority w:val="99"/>
    <w:rsid w:val="001D70F3"/>
  </w:style>
  <w:style w:type="character" w:customStyle="1" w:styleId="Headerorfooter">
    <w:name w:val="Header or footer_"/>
    <w:basedOn w:val="DefaultParagraphFont"/>
    <w:rsid w:val="001D70F3"/>
  </w:style>
  <w:style w:type="character" w:customStyle="1" w:styleId="Bodytext21">
    <w:name w:val="Body text (2)_"/>
    <w:basedOn w:val="DefaultParagraphFont"/>
    <w:rsid w:val="001D70F3"/>
  </w:style>
  <w:style w:type="character" w:customStyle="1" w:styleId="Bodytext22">
    <w:name w:val="Body text (2)"/>
    <w:basedOn w:val="Bodytext46"/>
    <w:rsid w:val="001D70F3"/>
  </w:style>
  <w:style w:type="character" w:customStyle="1" w:styleId="Headerorfooter0">
    <w:name w:val="Header or footer"/>
    <w:basedOn w:val="Bodytext32"/>
    <w:rsid w:val="001D70F3"/>
  </w:style>
  <w:style w:type="character" w:customStyle="1" w:styleId="Bodytext33">
    <w:name w:val="Body text (3)_"/>
    <w:basedOn w:val="DefaultParagraphFont"/>
    <w:rsid w:val="001D70F3"/>
  </w:style>
  <w:style w:type="character" w:customStyle="1" w:styleId="Bodytext31Exact">
    <w:name w:val="Body text (31) Exact"/>
    <w:basedOn w:val="DefaultParagraphFont"/>
    <w:rsid w:val="001D70F3"/>
  </w:style>
  <w:style w:type="character" w:customStyle="1" w:styleId="Bodytext32">
    <w:name w:val="Body text (3)"/>
    <w:basedOn w:val="Bodytext3Spacing0ptExact"/>
    <w:rsid w:val="001D70F3"/>
  </w:style>
  <w:style w:type="character" w:customStyle="1" w:styleId="Bodytext46">
    <w:name w:val="Body text (46)_"/>
    <w:basedOn w:val="DefaultParagraphFont"/>
    <w:rsid w:val="001D70F3"/>
  </w:style>
  <w:style w:type="character" w:customStyle="1" w:styleId="Bodytext51">
    <w:name w:val="Body text (51)_"/>
    <w:basedOn w:val="DefaultParagraphFont"/>
    <w:rsid w:val="001D70F3"/>
  </w:style>
  <w:style w:type="character" w:customStyle="1" w:styleId="Bodytext34">
    <w:name w:val="Body text (34)_"/>
    <w:basedOn w:val="DefaultParagraphFont"/>
    <w:rsid w:val="001D70F3"/>
  </w:style>
  <w:style w:type="character" w:customStyle="1" w:styleId="Bodytext3Spacing0ptExact">
    <w:name w:val="Body text (3) + Spacing 0 pt Exact"/>
    <w:rsid w:val="001D70F3"/>
  </w:style>
  <w:style w:type="character" w:customStyle="1" w:styleId="Bodytext82">
    <w:name w:val="Body text (82)_"/>
    <w:basedOn w:val="DefaultParagraphFont"/>
    <w:rsid w:val="001D70F3"/>
  </w:style>
  <w:style w:type="character" w:customStyle="1" w:styleId="PicturecaptionSpacing0ptExact">
    <w:name w:val="Picture caption + Spacing 0 pt Exact"/>
    <w:basedOn w:val="DefaultParagraphFont"/>
    <w:rsid w:val="001D70F3"/>
  </w:style>
  <w:style w:type="character" w:customStyle="1" w:styleId="Tableofcontents13">
    <w:name w:val="Table of contents (13)_"/>
    <w:basedOn w:val="DefaultParagraphFont"/>
    <w:rsid w:val="001D70F3"/>
  </w:style>
  <w:style w:type="character" w:customStyle="1" w:styleId="Bodytext114">
    <w:name w:val="Body text (114)_"/>
    <w:basedOn w:val="DefaultParagraphFont"/>
    <w:rsid w:val="001D70F3"/>
  </w:style>
  <w:style w:type="character" w:customStyle="1" w:styleId="Bodytext115">
    <w:name w:val="Body text (115)_"/>
    <w:basedOn w:val="DefaultParagraphFont"/>
    <w:rsid w:val="001D70F3"/>
  </w:style>
  <w:style w:type="character" w:customStyle="1" w:styleId="Bodytext1150">
    <w:name w:val="Body text (115)"/>
    <w:basedOn w:val="Bodytext114Exact"/>
    <w:rsid w:val="001D70F3"/>
  </w:style>
  <w:style w:type="character" w:customStyle="1" w:styleId="Bodytext820">
    <w:name w:val="Body text (82)"/>
    <w:basedOn w:val="Bodytext100"/>
    <w:rsid w:val="001D70F3"/>
  </w:style>
  <w:style w:type="character" w:customStyle="1" w:styleId="Bodytext100">
    <w:name w:val="Body text (10)"/>
    <w:basedOn w:val="PicturecaptionSpacing0ptExact"/>
    <w:rsid w:val="001D70F3"/>
  </w:style>
  <w:style w:type="character" w:customStyle="1" w:styleId="Bodytext82Spacing0ptExact">
    <w:name w:val="Body text (82) + Spacing 0 pt Exact"/>
    <w:basedOn w:val="Bodytext100"/>
    <w:rsid w:val="001D70F3"/>
  </w:style>
  <w:style w:type="character" w:customStyle="1" w:styleId="Bodytext131Exact">
    <w:name w:val="Body text (131) Exact"/>
    <w:basedOn w:val="DefaultParagraphFont"/>
    <w:rsid w:val="001D70F3"/>
  </w:style>
  <w:style w:type="character" w:customStyle="1" w:styleId="Picturecaption2Spacing0ptExact">
    <w:name w:val="Picture caption (2) + Spacing 0 pt Exact"/>
    <w:basedOn w:val="DefaultParagraphFont"/>
    <w:rsid w:val="001D70F3"/>
  </w:style>
  <w:style w:type="character" w:customStyle="1" w:styleId="Bodytext114Exact">
    <w:name w:val="Body text (114) Exact"/>
    <w:basedOn w:val="Picturecaption2Spacing0ptExact"/>
    <w:rsid w:val="001D70F3"/>
  </w:style>
  <w:style w:type="character" w:customStyle="1" w:styleId="Bodytext340">
    <w:name w:val="Body text (34)"/>
    <w:basedOn w:val="Bodytext1150"/>
    <w:rsid w:val="001D70F3"/>
  </w:style>
  <w:style w:type="character" w:customStyle="1" w:styleId="Bodytext1409pt">
    <w:name w:val="Body text (140) + 9 pt"/>
    <w:aliases w:val="Not Italic,Table of contents (12) + FrankRuehl,11 pt,Footnote (2) + 5.5 pt"/>
    <w:basedOn w:val="DefaultParagraphFont"/>
    <w:rsid w:val="001D70F3"/>
  </w:style>
  <w:style w:type="character" w:customStyle="1" w:styleId="Bodytext510">
    <w:name w:val="Body text (51)"/>
    <w:basedOn w:val="Bodytext115"/>
    <w:rsid w:val="001D70F3"/>
  </w:style>
  <w:style w:type="character" w:customStyle="1" w:styleId="Bodytext1140">
    <w:name w:val="Body text (114)"/>
    <w:basedOn w:val="Picturecaption2Spacing0ptExact"/>
    <w:rsid w:val="001D70F3"/>
  </w:style>
  <w:style w:type="character" w:customStyle="1" w:styleId="Tableofcontents130">
    <w:name w:val="Table of contents (13)"/>
    <w:basedOn w:val="Bodytext131Exact"/>
    <w:rsid w:val="001D70F3"/>
  </w:style>
  <w:style w:type="character" w:customStyle="1" w:styleId="Bodytext460">
    <w:name w:val="Body text (46)"/>
    <w:basedOn w:val="Bodytext114"/>
    <w:rsid w:val="001D70F3"/>
  </w:style>
  <w:style w:type="character" w:customStyle="1" w:styleId="Bodytext46NotBold">
    <w:name w:val="Body text (46) + Not Bold"/>
    <w:basedOn w:val="Bodytext114"/>
    <w:rsid w:val="001D70F3"/>
  </w:style>
  <w:style w:type="character" w:customStyle="1" w:styleId="Bodytext46SegoeUI">
    <w:name w:val="Body text (46) + Segoe UI"/>
    <w:basedOn w:val="Bodytext114"/>
    <w:rsid w:val="001D70F3"/>
  </w:style>
  <w:style w:type="character" w:customStyle="1" w:styleId="Bodytext115Spacing0ptExact">
    <w:name w:val="Body text (115) + Spacing 0 pt Exact"/>
    <w:basedOn w:val="Bodytext114Exact"/>
    <w:rsid w:val="001D70F3"/>
  </w:style>
  <w:style w:type="character" w:customStyle="1" w:styleId="Picturecaption42SmallCaps">
    <w:name w:val="Picture caption (42) + Small Caps"/>
    <w:basedOn w:val="DefaultParagraphFont"/>
    <w:rsid w:val="001D70F3"/>
  </w:style>
  <w:style w:type="character" w:customStyle="1" w:styleId="Bodytext155Exact">
    <w:name w:val="Body text (155) Exact"/>
    <w:basedOn w:val="DefaultParagraphFont"/>
    <w:rsid w:val="001D70F3"/>
  </w:style>
  <w:style w:type="character" w:customStyle="1" w:styleId="Bodytext157">
    <w:name w:val="Body text (157)_"/>
    <w:basedOn w:val="DefaultParagraphFont"/>
    <w:rsid w:val="001D70F3"/>
  </w:style>
  <w:style w:type="character" w:customStyle="1" w:styleId="Bodytext157Spacing0pt">
    <w:name w:val="Body text (157) + Spacing 0 pt"/>
    <w:basedOn w:val="Bodytext39"/>
    <w:rsid w:val="001D70F3"/>
  </w:style>
  <w:style w:type="character" w:customStyle="1" w:styleId="Bodytext1570">
    <w:name w:val="Body text (157)"/>
    <w:basedOn w:val="Bodytext39"/>
    <w:rsid w:val="001D70F3"/>
  </w:style>
  <w:style w:type="character" w:customStyle="1" w:styleId="Heading2213pt">
    <w:name w:val="Heading #22 + 13 pt"/>
    <w:basedOn w:val="DefaultParagraphFont"/>
    <w:rsid w:val="001D70F3"/>
  </w:style>
  <w:style w:type="character" w:customStyle="1" w:styleId="Heading22125pt">
    <w:name w:val="Heading #22 + 12.5 pt"/>
    <w:basedOn w:val="DefaultParagraphFont"/>
    <w:rsid w:val="001D70F3"/>
  </w:style>
  <w:style w:type="character" w:customStyle="1" w:styleId="Bodytext300">
    <w:name w:val="Body text (30)_"/>
    <w:basedOn w:val="DefaultParagraphFont"/>
    <w:rsid w:val="001D70F3"/>
  </w:style>
  <w:style w:type="character" w:customStyle="1" w:styleId="Bodytext301">
    <w:name w:val="Body text (30)"/>
    <w:basedOn w:val="Bodytext3TimesNewRoman"/>
    <w:rsid w:val="001D70F3"/>
  </w:style>
  <w:style w:type="character" w:customStyle="1" w:styleId="Bodytext39">
    <w:name w:val="Body text (39)_"/>
    <w:basedOn w:val="DefaultParagraphFont"/>
    <w:rsid w:val="001D70F3"/>
  </w:style>
  <w:style w:type="character" w:customStyle="1" w:styleId="Bodytext390">
    <w:name w:val="Body text (39)"/>
    <w:basedOn w:val="BodytextExact"/>
    <w:rsid w:val="001D70F3"/>
  </w:style>
  <w:style w:type="character" w:customStyle="1" w:styleId="Bodytext159Exact">
    <w:name w:val="Body text (159) Exact"/>
    <w:basedOn w:val="DefaultParagraphFont"/>
    <w:rsid w:val="001D70F3"/>
  </w:style>
  <w:style w:type="character" w:customStyle="1" w:styleId="Bodytext60Spacing0pt">
    <w:name w:val="Body text (60) + Spacing 0 pt"/>
    <w:basedOn w:val="DefaultParagraphFont"/>
    <w:rsid w:val="001D70F3"/>
  </w:style>
  <w:style w:type="character" w:customStyle="1" w:styleId="Bodytext3Spacing-1pt">
    <w:name w:val="Body text (3) + Spacing -1 pt"/>
    <w:basedOn w:val="Bodytext3Spacing0ptExact"/>
    <w:rsid w:val="001D70F3"/>
  </w:style>
  <w:style w:type="character" w:customStyle="1" w:styleId="Bodytext3TimesNewRoman">
    <w:name w:val="Body text (3) + Times New Roman"/>
    <w:aliases w:val="11.5 pt"/>
    <w:basedOn w:val="Bodytext3Spacing0ptExact"/>
    <w:rsid w:val="001D70F3"/>
  </w:style>
  <w:style w:type="character" w:customStyle="1" w:styleId="Bodytext2NotBold">
    <w:name w:val="Body text (2) + Not Bold"/>
    <w:basedOn w:val="Bodytext46"/>
    <w:rsid w:val="001D70F3"/>
  </w:style>
  <w:style w:type="character" w:customStyle="1" w:styleId="BodytextExact">
    <w:name w:val="Body text Exact"/>
    <w:basedOn w:val="DefaultParagraphFont"/>
    <w:rsid w:val="001D70F3"/>
  </w:style>
  <w:style w:type="character" w:customStyle="1" w:styleId="Heading13Italic">
    <w:name w:val="Heading #13 + Italic"/>
    <w:basedOn w:val="DefaultParagraphFont"/>
    <w:rsid w:val="001D70F3"/>
  </w:style>
  <w:style w:type="character" w:customStyle="1" w:styleId="Heading92Spacing2pt">
    <w:name w:val="Heading #9 (2) + Spacing 2 pt"/>
    <w:basedOn w:val="DefaultParagraphFont"/>
    <w:rsid w:val="001D70F3"/>
  </w:style>
  <w:style w:type="character" w:customStyle="1" w:styleId="Bodytext38Spacing0pt">
    <w:name w:val="Body text (38) + Spacing 0 pt"/>
    <w:basedOn w:val="DefaultParagraphFont"/>
    <w:rsid w:val="001D70F3"/>
  </w:style>
  <w:style w:type="character" w:customStyle="1" w:styleId="Bodytext42Spacing-1pt">
    <w:name w:val="Body text (42) + Spacing -1 pt"/>
    <w:basedOn w:val="DefaultParagraphFont"/>
    <w:rsid w:val="001D70F3"/>
  </w:style>
  <w:style w:type="character" w:customStyle="1" w:styleId="Bodytext35">
    <w:name w:val="Body text (35)_"/>
    <w:basedOn w:val="DefaultParagraphFont"/>
    <w:rsid w:val="001D70F3"/>
  </w:style>
  <w:style w:type="character" w:customStyle="1" w:styleId="Picturecaption19">
    <w:name w:val="Picture caption (19)_"/>
    <w:basedOn w:val="DefaultParagraphFont"/>
    <w:rsid w:val="001D70F3"/>
  </w:style>
  <w:style w:type="character" w:customStyle="1" w:styleId="Picturecaption9Exact">
    <w:name w:val="Picture caption (9) Exact"/>
    <w:basedOn w:val="DefaultParagraphFont"/>
    <w:rsid w:val="001D70F3"/>
  </w:style>
  <w:style w:type="character" w:customStyle="1" w:styleId="Bodytext87">
    <w:name w:val="Body text (87)_"/>
    <w:basedOn w:val="DefaultParagraphFont"/>
    <w:rsid w:val="001D70F3"/>
  </w:style>
  <w:style w:type="character" w:customStyle="1" w:styleId="Bodytext6">
    <w:name w:val="Body text (6)_"/>
    <w:basedOn w:val="DefaultParagraphFont"/>
    <w:rsid w:val="001D70F3"/>
  </w:style>
  <w:style w:type="character" w:customStyle="1" w:styleId="Heading142SmallCaps">
    <w:name w:val="Heading #14 (2) + Small Caps"/>
    <w:basedOn w:val="DefaultParagraphFont"/>
    <w:rsid w:val="001D70F3"/>
  </w:style>
  <w:style w:type="character" w:customStyle="1" w:styleId="Bodytext350">
    <w:name w:val="Body text (35)"/>
    <w:basedOn w:val="Picturecaption190"/>
    <w:rsid w:val="001D70F3"/>
  </w:style>
  <w:style w:type="character" w:customStyle="1" w:styleId="Picturecaption190">
    <w:name w:val="Picture caption (19)"/>
    <w:basedOn w:val="Picturecaption27Spacing0pt"/>
    <w:rsid w:val="001D70F3"/>
  </w:style>
  <w:style w:type="character" w:customStyle="1" w:styleId="Picturecaption27Spacing0pt">
    <w:name w:val="Picture caption (27) + Spacing 0 pt"/>
    <w:basedOn w:val="DefaultParagraphFont"/>
    <w:rsid w:val="001D70F3"/>
  </w:style>
  <w:style w:type="character" w:customStyle="1" w:styleId="Bodytext43Spacing0ptExact">
    <w:name w:val="Body text (43) + Spacing 0 pt Exact"/>
    <w:basedOn w:val="DefaultParagraphFont"/>
    <w:rsid w:val="001D70F3"/>
  </w:style>
  <w:style w:type="character" w:customStyle="1" w:styleId="Bodytext61">
    <w:name w:val="Body text (6)"/>
    <w:basedOn w:val="Bodytext870"/>
    <w:rsid w:val="001D70F3"/>
  </w:style>
  <w:style w:type="character" w:customStyle="1" w:styleId="Bodytext870">
    <w:name w:val="Body text (87)"/>
    <w:basedOn w:val="DefaultParagraphFont"/>
    <w:rsid w:val="001D70F3"/>
  </w:style>
  <w:style w:type="character" w:customStyle="1" w:styleId="BodytextSegoeUI">
    <w:name w:val="Body text + Segoe UI"/>
    <w:aliases w:val="21.5 pt"/>
    <w:basedOn w:val="DefaultParagraphFont"/>
    <w:rsid w:val="001D70F3"/>
  </w:style>
  <w:style w:type="character" w:customStyle="1" w:styleId="Bodytext68">
    <w:name w:val="Body text (68)_"/>
    <w:basedOn w:val="DefaultParagraphFont"/>
    <w:rsid w:val="001D70F3"/>
  </w:style>
  <w:style w:type="character" w:customStyle="1" w:styleId="Bodytext112SmallCaps">
    <w:name w:val="Body text (112) + Small Caps"/>
    <w:basedOn w:val="DefaultParagraphFont"/>
    <w:rsid w:val="001D70F3"/>
  </w:style>
  <w:style w:type="character" w:customStyle="1" w:styleId="Bodytext680">
    <w:name w:val="Body text (68)"/>
    <w:basedOn w:val="Heading162SmallCaps"/>
    <w:rsid w:val="001D70F3"/>
  </w:style>
  <w:style w:type="character" w:customStyle="1" w:styleId="Tableofcontents11">
    <w:name w:val="Table of contents (11)_"/>
    <w:basedOn w:val="DefaultParagraphFont"/>
    <w:rsid w:val="001D70F3"/>
  </w:style>
  <w:style w:type="character" w:customStyle="1" w:styleId="Tableofcontents110">
    <w:name w:val="Table of contents (11)"/>
    <w:basedOn w:val="article-quote-right"/>
    <w:rsid w:val="001D70F3"/>
  </w:style>
  <w:style w:type="character" w:customStyle="1" w:styleId="Tableofcontents15">
    <w:name w:val="Table of contents (15)_"/>
    <w:basedOn w:val="DefaultParagraphFont"/>
    <w:rsid w:val="001D70F3"/>
  </w:style>
  <w:style w:type="character" w:customStyle="1" w:styleId="Tableofcontents150">
    <w:name w:val="Table of contents (15)"/>
    <w:basedOn w:val="StyleBox12pt"/>
    <w:rsid w:val="001D70F3"/>
    <w:rPr>
      <w:rFonts w:ascii="Georgia" w:hAnsi="Georgia"/>
      <w:b w:val="0"/>
      <w:sz w:val="22"/>
      <w:u w:val="single"/>
      <w:bdr w:val="none" w:sz="0" w:space="0" w:color="auto"/>
    </w:rPr>
  </w:style>
  <w:style w:type="character" w:customStyle="1" w:styleId="Heading162SmallCaps">
    <w:name w:val="Heading #16 (2) + Small Caps"/>
    <w:basedOn w:val="DefaultParagraphFont"/>
    <w:rsid w:val="001D70F3"/>
  </w:style>
  <w:style w:type="character" w:customStyle="1" w:styleId="amp">
    <w:name w:val="amp"/>
    <w:basedOn w:val="DefaultParagraphFont"/>
    <w:rsid w:val="001D70F3"/>
  </w:style>
  <w:style w:type="character" w:customStyle="1" w:styleId="article-quote-right">
    <w:name w:val="article-quote-right"/>
    <w:basedOn w:val="DefaultParagraphFont"/>
    <w:rsid w:val="001D70F3"/>
  </w:style>
  <w:style w:type="character" w:customStyle="1" w:styleId="commentstext0">
    <w:name w:val="commentstext"/>
    <w:rsid w:val="001D70F3"/>
  </w:style>
  <w:style w:type="character" w:customStyle="1" w:styleId="wikicreatelink">
    <w:name w:val="wikicreatelink"/>
    <w:basedOn w:val="DefaultParagraphFont"/>
    <w:rsid w:val="001D70F3"/>
  </w:style>
  <w:style w:type="character" w:customStyle="1" w:styleId="facebook-share-count">
    <w:name w:val="facebook-share-count"/>
    <w:basedOn w:val="DefaultParagraphFont"/>
    <w:rsid w:val="001D70F3"/>
  </w:style>
  <w:style w:type="character" w:customStyle="1" w:styleId="smallcaps0">
    <w:name w:val="small_caps"/>
    <w:basedOn w:val="DefaultParagraphFont"/>
    <w:rsid w:val="001D70F3"/>
  </w:style>
  <w:style w:type="character" w:styleId="HTMLAcronym">
    <w:name w:val="HTML Acronym"/>
    <w:basedOn w:val="DefaultParagraphFont"/>
    <w:uiPriority w:val="99"/>
    <w:unhideWhenUsed/>
    <w:rsid w:val="001D70F3"/>
  </w:style>
  <w:style w:type="character" w:customStyle="1" w:styleId="cardunderlineChar0">
    <w:name w:val="card underline Char"/>
    <w:locked/>
    <w:rsid w:val="001D70F3"/>
  </w:style>
  <w:style w:type="paragraph" w:customStyle="1" w:styleId="cardunderline0">
    <w:name w:val="card underline"/>
    <w:basedOn w:val="Normal"/>
    <w:qFormat/>
    <w:rsid w:val="001D70F3"/>
  </w:style>
  <w:style w:type="paragraph" w:customStyle="1" w:styleId="OmniPage4">
    <w:name w:val="OmniPage #4"/>
    <w:basedOn w:val="Normal"/>
    <w:uiPriority w:val="99"/>
    <w:qFormat/>
    <w:rsid w:val="001D70F3"/>
  </w:style>
  <w:style w:type="paragraph" w:customStyle="1" w:styleId="OmniPage10">
    <w:name w:val="OmniPage #10"/>
    <w:basedOn w:val="Normal"/>
    <w:uiPriority w:val="99"/>
    <w:qFormat/>
    <w:rsid w:val="001D70F3"/>
  </w:style>
  <w:style w:type="paragraph" w:customStyle="1" w:styleId="bodyintro">
    <w:name w:val="bodyintro"/>
    <w:basedOn w:val="Normal"/>
    <w:uiPriority w:val="99"/>
    <w:qFormat/>
    <w:rsid w:val="001D70F3"/>
  </w:style>
  <w:style w:type="paragraph" w:customStyle="1" w:styleId="center">
    <w:name w:val="center"/>
    <w:basedOn w:val="Normal"/>
    <w:uiPriority w:val="99"/>
    <w:qFormat/>
    <w:rsid w:val="001D70F3"/>
  </w:style>
  <w:style w:type="character" w:customStyle="1" w:styleId="h4">
    <w:name w:val="h4"/>
    <w:rsid w:val="001D70F3"/>
  </w:style>
  <w:style w:type="character" w:customStyle="1" w:styleId="postheader">
    <w:name w:val="postheader"/>
    <w:basedOn w:val="DefaultParagraphFont"/>
    <w:rsid w:val="001D70F3"/>
  </w:style>
  <w:style w:type="numbering" w:customStyle="1" w:styleId="NoList311">
    <w:name w:val="No List311"/>
    <w:next w:val="NoList"/>
    <w:semiHidden/>
    <w:unhideWhenUsed/>
    <w:rsid w:val="001D70F3"/>
  </w:style>
  <w:style w:type="numbering" w:customStyle="1" w:styleId="NoList411">
    <w:name w:val="No List411"/>
    <w:next w:val="NoList"/>
    <w:semiHidden/>
    <w:unhideWhenUsed/>
    <w:rsid w:val="001D70F3"/>
  </w:style>
  <w:style w:type="numbering" w:customStyle="1" w:styleId="NoList511">
    <w:name w:val="No List511"/>
    <w:next w:val="NoList"/>
    <w:semiHidden/>
    <w:unhideWhenUsed/>
    <w:rsid w:val="001D70F3"/>
  </w:style>
  <w:style w:type="numbering" w:customStyle="1" w:styleId="NoList61">
    <w:name w:val="No List61"/>
    <w:next w:val="NoList"/>
    <w:semiHidden/>
    <w:unhideWhenUsed/>
    <w:rsid w:val="001D70F3"/>
  </w:style>
  <w:style w:type="numbering" w:customStyle="1" w:styleId="NoList71">
    <w:name w:val="No List71"/>
    <w:next w:val="NoList"/>
    <w:semiHidden/>
    <w:unhideWhenUsed/>
    <w:rsid w:val="001D70F3"/>
  </w:style>
  <w:style w:type="numbering" w:customStyle="1" w:styleId="NoList81">
    <w:name w:val="No List81"/>
    <w:next w:val="NoList"/>
    <w:semiHidden/>
    <w:unhideWhenUsed/>
    <w:rsid w:val="001D70F3"/>
  </w:style>
  <w:style w:type="numbering" w:customStyle="1" w:styleId="NoList91">
    <w:name w:val="No List91"/>
    <w:next w:val="NoList"/>
    <w:semiHidden/>
    <w:unhideWhenUsed/>
    <w:rsid w:val="001D70F3"/>
  </w:style>
  <w:style w:type="numbering" w:customStyle="1" w:styleId="NoList101">
    <w:name w:val="No List101"/>
    <w:next w:val="NoList"/>
    <w:uiPriority w:val="99"/>
    <w:semiHidden/>
    <w:unhideWhenUsed/>
    <w:rsid w:val="001D70F3"/>
  </w:style>
  <w:style w:type="numbering" w:customStyle="1" w:styleId="NoList1211">
    <w:name w:val="No List1211"/>
    <w:next w:val="NoList"/>
    <w:semiHidden/>
    <w:unhideWhenUsed/>
    <w:rsid w:val="001D70F3"/>
  </w:style>
  <w:style w:type="numbering" w:customStyle="1" w:styleId="NoList1311">
    <w:name w:val="No List1311"/>
    <w:next w:val="NoList"/>
    <w:semiHidden/>
    <w:unhideWhenUsed/>
    <w:rsid w:val="001D70F3"/>
  </w:style>
  <w:style w:type="numbering" w:customStyle="1" w:styleId="NoList1411">
    <w:name w:val="No List1411"/>
    <w:next w:val="NoList"/>
    <w:semiHidden/>
    <w:unhideWhenUsed/>
    <w:rsid w:val="001D70F3"/>
  </w:style>
  <w:style w:type="character" w:customStyle="1" w:styleId="StyleLatinBaskervilleUnderline">
    <w:name w:val="Style (Latin) Baskerville Underline"/>
    <w:rsid w:val="001D70F3"/>
    <w:rPr>
      <w:rFonts w:ascii="Baskerville" w:hAnsi="Baskerville"/>
      <w:sz w:val="26"/>
      <w:u w:val="single"/>
    </w:rPr>
  </w:style>
  <w:style w:type="numbering" w:customStyle="1" w:styleId="NoList221">
    <w:name w:val="No List221"/>
    <w:next w:val="NoList"/>
    <w:semiHidden/>
    <w:unhideWhenUsed/>
    <w:rsid w:val="001D70F3"/>
  </w:style>
  <w:style w:type="numbering" w:customStyle="1" w:styleId="NoList231">
    <w:name w:val="No List231"/>
    <w:next w:val="NoList"/>
    <w:semiHidden/>
    <w:unhideWhenUsed/>
    <w:rsid w:val="001D70F3"/>
  </w:style>
  <w:style w:type="numbering" w:customStyle="1" w:styleId="NoList24">
    <w:name w:val="No List24"/>
    <w:next w:val="NoList"/>
    <w:semiHidden/>
    <w:unhideWhenUsed/>
    <w:rsid w:val="001D70F3"/>
  </w:style>
  <w:style w:type="numbering" w:customStyle="1" w:styleId="NoList25">
    <w:name w:val="No List25"/>
    <w:next w:val="NoList"/>
    <w:semiHidden/>
    <w:unhideWhenUsed/>
    <w:rsid w:val="001D70F3"/>
  </w:style>
  <w:style w:type="character" w:customStyle="1" w:styleId="StyleHeading2CharHeading2CharCharCharCharCharCharCharT">
    <w:name w:val="Style Heading 2 CharHeading 2 Char Char Char Char Char Char CharT..."/>
    <w:rsid w:val="001D70F3"/>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1D70F3"/>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1D70F3"/>
    <w:rPr>
      <w:b w:val="0"/>
      <w:bCs w:val="0"/>
      <w:sz w:val="22"/>
      <w:u w:val="single"/>
      <w:bdr w:val="none" w:sz="0" w:space="0" w:color="auto"/>
    </w:rPr>
  </w:style>
  <w:style w:type="paragraph" w:customStyle="1" w:styleId="Cite8">
    <w:name w:val="Cite8"/>
    <w:basedOn w:val="Normal"/>
    <w:autoRedefine/>
    <w:uiPriority w:val="99"/>
    <w:qFormat/>
    <w:rsid w:val="001D70F3"/>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1D70F3"/>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D70F3"/>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
    <w:basedOn w:val="Normal"/>
    <w:qFormat/>
    <w:rsid w:val="001D70F3"/>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1D70F3"/>
    <w:rPr>
      <w:b/>
      <w:bCs w:val="0"/>
      <w:u w:val="single"/>
    </w:rPr>
  </w:style>
  <w:style w:type="paragraph" w:customStyle="1" w:styleId="8font">
    <w:name w:val="8font"/>
    <w:basedOn w:val="Normal"/>
    <w:next w:val="Normal"/>
    <w:autoRedefine/>
    <w:uiPriority w:val="99"/>
    <w:qFormat/>
    <w:rsid w:val="001D70F3"/>
    <w:rPr>
      <w:rFonts w:eastAsia="Cambria"/>
      <w:szCs w:val="16"/>
    </w:rPr>
  </w:style>
  <w:style w:type="paragraph" w:customStyle="1" w:styleId="CiteLittle">
    <w:name w:val="Cite Little"/>
    <w:next w:val="Normal"/>
    <w:qFormat/>
    <w:rsid w:val="001D70F3"/>
    <w:rPr>
      <w:rFonts w:ascii="Arial" w:eastAsia="Times New Roman" w:hAnsi="Arial" w:cs="Times New Roman"/>
      <w:bCs/>
      <w:kern w:val="32"/>
      <w:sz w:val="16"/>
      <w:szCs w:val="32"/>
    </w:rPr>
  </w:style>
  <w:style w:type="character" w:customStyle="1" w:styleId="StyleAsianMSMinchoBold">
    <w:name w:val="Style (Asian) MS Mincho Bold"/>
    <w:rsid w:val="001D70F3"/>
    <w:rPr>
      <w:rFonts w:ascii="Times New Roman" w:eastAsia="MS Mincho" w:hAnsi="Times New Roman"/>
      <w:b/>
      <w:bCs/>
      <w:u w:val="thick"/>
    </w:rPr>
  </w:style>
  <w:style w:type="character" w:customStyle="1" w:styleId="StyleAsianMSMincho">
    <w:name w:val="Style (Asian) MS Mincho"/>
    <w:rsid w:val="001D70F3"/>
    <w:rPr>
      <w:rFonts w:ascii="Times New Roman" w:eastAsia="MS Mincho" w:hAnsi="Times New Roman"/>
      <w:u w:val="thick"/>
    </w:rPr>
  </w:style>
  <w:style w:type="paragraph" w:customStyle="1" w:styleId="docheader">
    <w:name w:val="doc header"/>
    <w:autoRedefine/>
    <w:qFormat/>
    <w:rsid w:val="001D70F3"/>
    <w:rPr>
      <w:rFonts w:ascii="Times New Roman" w:eastAsia="Malgun Gothic" w:hAnsi="Times New Roman" w:cs="Times New Roman"/>
      <w:b/>
      <w:sz w:val="20"/>
    </w:rPr>
  </w:style>
  <w:style w:type="paragraph" w:customStyle="1" w:styleId="docfooter">
    <w:name w:val="doc footer"/>
    <w:autoRedefine/>
    <w:qFormat/>
    <w:rsid w:val="001D70F3"/>
    <w:pPr>
      <w:jc w:val="right"/>
    </w:pPr>
    <w:rPr>
      <w:rFonts w:ascii="Times New Roman" w:eastAsia="Malgun Gothic" w:hAnsi="Times New Roman" w:cs="Times New Roman"/>
      <w:b/>
      <w:sz w:val="22"/>
    </w:rPr>
  </w:style>
  <w:style w:type="character" w:customStyle="1" w:styleId="bloctitlesChar">
    <w:name w:val="bloc titles Char"/>
    <w:link w:val="bloctitles"/>
    <w:rsid w:val="001D70F3"/>
    <w:rPr>
      <w:rFonts w:ascii="Calibri" w:eastAsia="Malgun Gothic" w:hAnsi="Calibri" w:cs="Arial"/>
      <w:b/>
      <w:bCs/>
      <w:kern w:val="32"/>
      <w:sz w:val="32"/>
      <w:szCs w:val="32"/>
      <w:u w:val="single"/>
    </w:rPr>
  </w:style>
  <w:style w:type="paragraph" w:customStyle="1" w:styleId="blocorganizer">
    <w:name w:val="bloc organizer"/>
    <w:basedOn w:val="Heading1"/>
    <w:next w:val="bloctitles"/>
    <w:link w:val="blocorganizerChar"/>
    <w:autoRedefine/>
    <w:qFormat/>
    <w:rsid w:val="001D70F3"/>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1D70F3"/>
    <w:rPr>
      <w:rFonts w:ascii="Calibri" w:eastAsia="Times New Roman" w:hAnsi="Calibri" w:cs="Times New Roman"/>
      <w:b/>
      <w:caps/>
      <w:sz w:val="4"/>
      <w:szCs w:val="32"/>
      <w:u w:val="single"/>
    </w:rPr>
  </w:style>
  <w:style w:type="character" w:customStyle="1" w:styleId="UnderlineBoldChar">
    <w:name w:val="Underline Bold Char"/>
    <w:locked/>
    <w:rsid w:val="001D70F3"/>
    <w:rPr>
      <w:rFonts w:ascii="Times New Roman" w:eastAsia="Times New Roman" w:hAnsi="Times New Roman" w:cs="Calibri"/>
      <w:b/>
      <w:sz w:val="24"/>
      <w:szCs w:val="20"/>
      <w:u w:val="single"/>
    </w:rPr>
  </w:style>
  <w:style w:type="character" w:customStyle="1" w:styleId="tagChar0">
    <w:name w:val="%tag Char"/>
    <w:link w:val="tag"/>
    <w:uiPriority w:val="99"/>
    <w:rsid w:val="001D70F3"/>
    <w:rPr>
      <w:rFonts w:ascii="Calibri" w:hAnsi="Calibri" w:cs="Arial"/>
      <w:bCs/>
      <w:sz w:val="18"/>
    </w:rPr>
  </w:style>
  <w:style w:type="character" w:customStyle="1" w:styleId="AAAcardChar">
    <w:name w:val="AAAcard Char"/>
    <w:link w:val="AAAcard"/>
    <w:uiPriority w:val="99"/>
    <w:rsid w:val="001D70F3"/>
    <w:rPr>
      <w:rFonts w:ascii="Calibri" w:eastAsia="Times New Roman" w:hAnsi="Calibri" w:cs="Calibri"/>
      <w:bCs/>
      <w:sz w:val="22"/>
      <w:szCs w:val="20"/>
    </w:rPr>
  </w:style>
  <w:style w:type="character" w:customStyle="1" w:styleId="underlineCharChar0">
    <w:name w:val="underline Char Char"/>
    <w:rsid w:val="001D70F3"/>
    <w:rPr>
      <w:rFonts w:ascii="Arial Narrow" w:eastAsia="Times New Roman" w:hAnsi="Arial Narrow" w:cs="Calibri"/>
      <w:sz w:val="24"/>
      <w:u w:val="single"/>
    </w:rPr>
  </w:style>
  <w:style w:type="paragraph" w:customStyle="1" w:styleId="tagstyle0">
    <w:name w:val="tagstyle"/>
    <w:basedOn w:val="Normal"/>
    <w:qFormat/>
    <w:rsid w:val="001D70F3"/>
    <w:pPr>
      <w:spacing w:before="100" w:beforeAutospacing="1" w:after="100" w:afterAutospacing="1"/>
    </w:pPr>
    <w:rPr>
      <w:rFonts w:eastAsia="Times New Roman"/>
      <w:sz w:val="24"/>
    </w:rPr>
  </w:style>
  <w:style w:type="character" w:customStyle="1" w:styleId="newsstorytitle">
    <w:name w:val="news_story_title"/>
    <w:rsid w:val="001D70F3"/>
  </w:style>
  <w:style w:type="character" w:customStyle="1" w:styleId="yqlink">
    <w:name w:val="yqlink"/>
    <w:rsid w:val="001D70F3"/>
  </w:style>
  <w:style w:type="character" w:customStyle="1" w:styleId="clbody">
    <w:name w:val="clbody"/>
    <w:rsid w:val="001D70F3"/>
  </w:style>
  <w:style w:type="character" w:customStyle="1" w:styleId="boldandunderlinecharcharcharcharcharcharcharcharcharcharcharcharcharcharcharchar0">
    <w:name w:val="boldandunderlinecharcharcharcharcharcharcharcharcharcharcharcharcharcharcharchar"/>
    <w:rsid w:val="001D70F3"/>
  </w:style>
  <w:style w:type="character" w:customStyle="1" w:styleId="underlinecharcharcharcharcharcharcharcharcharcharcharcharcharchar0">
    <w:name w:val="underlinecharcharcharcharcharcharcharcharcharcharcharcharcharchar"/>
    <w:rsid w:val="001D70F3"/>
  </w:style>
  <w:style w:type="character" w:customStyle="1" w:styleId="CharCharCharCharCharChar1Char">
    <w:name w:val="Char Char Char Char Char Char1 Char"/>
    <w:rsid w:val="001D70F3"/>
    <w:rPr>
      <w:rFonts w:ascii="Times New Roman" w:eastAsia="Times New Roman" w:hAnsi="Times New Roman" w:cs="Times New Roman"/>
      <w:b/>
    </w:rPr>
  </w:style>
  <w:style w:type="character" w:customStyle="1" w:styleId="emphasis22">
    <w:name w:val="emphasis2"/>
    <w:rsid w:val="001D70F3"/>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D70F3"/>
    <w:rPr>
      <w:sz w:val="24"/>
      <w:szCs w:val="24"/>
      <w:lang w:val="en-US" w:eastAsia="en-US" w:bidi="ar-SA"/>
    </w:rPr>
  </w:style>
  <w:style w:type="character" w:customStyle="1" w:styleId="NewTag">
    <w:name w:val="NewTag"/>
    <w:uiPriority w:val="1"/>
    <w:qFormat/>
    <w:rsid w:val="001D70F3"/>
    <w:rPr>
      <w:rFonts w:ascii="Georgia" w:hAnsi="Georgia"/>
      <w:b/>
      <w:sz w:val="24"/>
    </w:rPr>
  </w:style>
  <w:style w:type="character" w:customStyle="1" w:styleId="searchtools-record-title">
    <w:name w:val="searchtools-record-title"/>
    <w:basedOn w:val="DefaultParagraphFont"/>
    <w:rsid w:val="001D70F3"/>
  </w:style>
  <w:style w:type="character" w:customStyle="1" w:styleId="rightside">
    <w:name w:val="rightside"/>
    <w:rsid w:val="001D70F3"/>
  </w:style>
  <w:style w:type="character" w:customStyle="1" w:styleId="flourish">
    <w:name w:val="flourish"/>
    <w:rsid w:val="001D70F3"/>
  </w:style>
  <w:style w:type="character" w:customStyle="1" w:styleId="style150">
    <w:name w:val="style150"/>
    <w:rsid w:val="001D70F3"/>
  </w:style>
  <w:style w:type="character" w:customStyle="1" w:styleId="marrontitulobig">
    <w:name w:val="marron_titulo_big"/>
    <w:rsid w:val="001D70F3"/>
  </w:style>
  <w:style w:type="character" w:customStyle="1" w:styleId="apturelink">
    <w:name w:val="apturelink"/>
    <w:rsid w:val="001D70F3"/>
  </w:style>
  <w:style w:type="character" w:customStyle="1" w:styleId="apturelinkicon">
    <w:name w:val="apturelinkicon"/>
    <w:rsid w:val="001D70F3"/>
  </w:style>
  <w:style w:type="character" w:customStyle="1" w:styleId="titletxt">
    <w:name w:val="titletxt"/>
    <w:rsid w:val="001D70F3"/>
  </w:style>
  <w:style w:type="character" w:customStyle="1" w:styleId="colbcopy">
    <w:name w:val="colbcopy"/>
    <w:rsid w:val="001D70F3"/>
  </w:style>
  <w:style w:type="character" w:customStyle="1" w:styleId="hcard">
    <w:name w:val="hcard"/>
    <w:rsid w:val="001D70F3"/>
  </w:style>
  <w:style w:type="table" w:styleId="MediumGrid2">
    <w:name w:val="Medium Grid 2"/>
    <w:basedOn w:val="TableNormal"/>
    <w:uiPriority w:val="68"/>
    <w:rsid w:val="001D70F3"/>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1D70F3"/>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1D70F3"/>
    <w:pPr>
      <w:contextualSpacing w:val="0"/>
    </w:pPr>
    <w:rPr>
      <w:rFonts w:ascii="Courier" w:eastAsia="Cambria" w:hAnsi="Courier" w:cs="Times New Roman"/>
      <w:sz w:val="21"/>
      <w:szCs w:val="21"/>
    </w:rPr>
  </w:style>
  <w:style w:type="paragraph" w:customStyle="1" w:styleId="hotroute2">
    <w:name w:val="hotroute"/>
    <w:basedOn w:val="Normal"/>
    <w:qFormat/>
    <w:rsid w:val="001D70F3"/>
    <w:pPr>
      <w:ind w:left="288"/>
    </w:pPr>
  </w:style>
  <w:style w:type="paragraph" w:customStyle="1" w:styleId="DeleteAnalytics">
    <w:name w:val="Delete Analytics"/>
    <w:basedOn w:val="Heading4"/>
    <w:qFormat/>
    <w:rsid w:val="001D70F3"/>
    <w:rPr>
      <w:bCs w:val="0"/>
      <w:iCs/>
      <w:color w:val="800000"/>
    </w:rPr>
  </w:style>
  <w:style w:type="paragraph" w:customStyle="1" w:styleId="ReallyFuckingSmall0">
    <w:name w:val="Really Fucking Small"/>
    <w:basedOn w:val="Normal"/>
    <w:link w:val="ReallyFuckingSmallChar0"/>
    <w:qFormat/>
    <w:rsid w:val="001D70F3"/>
    <w:pPr>
      <w:ind w:left="144"/>
    </w:pPr>
    <w:rPr>
      <w:rFonts w:eastAsia="Times New Roman"/>
      <w:sz w:val="12"/>
    </w:rPr>
  </w:style>
  <w:style w:type="character" w:customStyle="1" w:styleId="ReallyFuckingSmallChar0">
    <w:name w:val="Really Fucking Small Char"/>
    <w:link w:val="ReallyFuckingSmall0"/>
    <w:rsid w:val="001D70F3"/>
    <w:rPr>
      <w:rFonts w:ascii="Calibri" w:eastAsia="Times New Roman" w:hAnsi="Calibri" w:cs="Calibri"/>
      <w:sz w:val="12"/>
    </w:rPr>
  </w:style>
  <w:style w:type="paragraph" w:customStyle="1" w:styleId="Boxempahsis">
    <w:name w:val="Box empahsis"/>
    <w:basedOn w:val="Normal"/>
    <w:link w:val="BoxempahsisChar"/>
    <w:qFormat/>
    <w:rsid w:val="001D70F3"/>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1D70F3"/>
    <w:rPr>
      <w:rFonts w:ascii="Franklin Gothic Heavy" w:hAnsi="Franklin Gothic Heavy" w:cs="Calibri"/>
      <w:u w:val="single"/>
      <w:bdr w:val="single" w:sz="4" w:space="0" w:color="auto"/>
    </w:rPr>
  </w:style>
  <w:style w:type="character" w:customStyle="1" w:styleId="Qualified">
    <w:name w:val="Qualified"/>
    <w:rsid w:val="001D70F3"/>
    <w:rPr>
      <w:rFonts w:asciiTheme="majorHAnsi" w:hAnsiTheme="majorHAnsi"/>
      <w:b/>
      <w:bCs/>
      <w:sz w:val="16"/>
    </w:rPr>
  </w:style>
  <w:style w:type="character" w:customStyle="1" w:styleId="Underline-Highlighted-WFU">
    <w:name w:val="Underline-Highlighted-WFU"/>
    <w:basedOn w:val="DefaultParagraphFont"/>
    <w:uiPriority w:val="1"/>
    <w:qFormat/>
    <w:rsid w:val="001D70F3"/>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D70F3"/>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1D70F3"/>
    <w:rPr>
      <w:rFonts w:ascii="Arial" w:eastAsia="Times New Roman" w:hAnsi="Arial" w:cs="Arial"/>
      <w:b/>
      <w:bCs/>
      <w:kern w:val="32"/>
      <w:sz w:val="28"/>
      <w:szCs w:val="32"/>
    </w:rPr>
  </w:style>
  <w:style w:type="character" w:customStyle="1" w:styleId="columntexthead">
    <w:name w:val="columntexthead"/>
    <w:rsid w:val="001D70F3"/>
  </w:style>
  <w:style w:type="character" w:customStyle="1" w:styleId="instruction">
    <w:name w:val="instruction"/>
    <w:rsid w:val="001D70F3"/>
  </w:style>
  <w:style w:type="character" w:customStyle="1" w:styleId="listpipe">
    <w:name w:val="listpipe"/>
    <w:rsid w:val="001D70F3"/>
  </w:style>
  <w:style w:type="character" w:customStyle="1" w:styleId="imagelink">
    <w:name w:val="imagelink"/>
    <w:rsid w:val="001D70F3"/>
  </w:style>
  <w:style w:type="character" w:customStyle="1" w:styleId="leadin">
    <w:name w:val="leadin"/>
    <w:rsid w:val="001D70F3"/>
  </w:style>
  <w:style w:type="character" w:customStyle="1" w:styleId="noticiabyline">
    <w:name w:val="noticia_byline"/>
    <w:rsid w:val="001D70F3"/>
  </w:style>
  <w:style w:type="character" w:customStyle="1" w:styleId="rightnowyahoo">
    <w:name w:val="right_now_yahoo"/>
    <w:rsid w:val="001D70F3"/>
  </w:style>
  <w:style w:type="character" w:customStyle="1" w:styleId="submittedmeta">
    <w:name w:val="submitted meta"/>
    <w:rsid w:val="001D70F3"/>
  </w:style>
  <w:style w:type="character" w:customStyle="1" w:styleId="A11">
    <w:name w:val="A11"/>
    <w:rsid w:val="001D70F3"/>
    <w:rPr>
      <w:color w:val="000000"/>
      <w:sz w:val="12"/>
      <w:szCs w:val="12"/>
    </w:rPr>
  </w:style>
  <w:style w:type="character" w:customStyle="1" w:styleId="AAAunderline">
    <w:name w:val="AAAunderline"/>
    <w:qFormat/>
    <w:rsid w:val="001D70F3"/>
    <w:rPr>
      <w:b/>
      <w:u w:val="single"/>
    </w:rPr>
  </w:style>
  <w:style w:type="paragraph" w:customStyle="1" w:styleId="IndexHeader">
    <w:name w:val="Index Header"/>
    <w:basedOn w:val="Normal"/>
    <w:qFormat/>
    <w:rsid w:val="001D70F3"/>
    <w:pPr>
      <w:ind w:left="-720"/>
      <w:outlineLvl w:val="0"/>
    </w:pPr>
    <w:rPr>
      <w:rFonts w:eastAsia="Times New Roman"/>
      <w:b/>
      <w:bCs/>
      <w:sz w:val="36"/>
      <w:szCs w:val="20"/>
    </w:rPr>
  </w:style>
  <w:style w:type="character" w:customStyle="1" w:styleId="IndexHeaderChar">
    <w:name w:val="Index Header Char"/>
    <w:rsid w:val="001D70F3"/>
    <w:rPr>
      <w:rFonts w:ascii="Times New Roman" w:eastAsia="Times New Roman" w:hAnsi="Times New Roman"/>
      <w:b/>
      <w:bCs/>
      <w:sz w:val="36"/>
    </w:rPr>
  </w:style>
  <w:style w:type="paragraph" w:customStyle="1" w:styleId="CardRead">
    <w:name w:val="Card_Read"/>
    <w:basedOn w:val="Normal"/>
    <w:qFormat/>
    <w:rsid w:val="001D70F3"/>
    <w:rPr>
      <w:rFonts w:ascii="Times" w:eastAsia="Times" w:hAnsi="Times"/>
      <w:szCs w:val="20"/>
    </w:rPr>
  </w:style>
  <w:style w:type="paragraph" w:customStyle="1" w:styleId="CardNU">
    <w:name w:val="CardNU"/>
    <w:basedOn w:val="Normal"/>
    <w:qFormat/>
    <w:rsid w:val="001D70F3"/>
    <w:rPr>
      <w:rFonts w:ascii="Times" w:eastAsia="Times" w:hAnsi="Times"/>
      <w:sz w:val="14"/>
      <w:szCs w:val="20"/>
    </w:rPr>
  </w:style>
  <w:style w:type="paragraph" w:customStyle="1" w:styleId="StyleHeading310pt">
    <w:name w:val="Style Heading 3 + 10 pt"/>
    <w:basedOn w:val="Heading3"/>
    <w:qFormat/>
    <w:rsid w:val="001D70F3"/>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1D70F3"/>
    <w:rPr>
      <w:rFonts w:ascii="Times New Roman" w:eastAsia="Times New Roman" w:hAnsi="Times New Roman" w:cs="Arial"/>
      <w:b/>
      <w:bCs/>
      <w:sz w:val="26"/>
      <w:szCs w:val="26"/>
    </w:rPr>
  </w:style>
  <w:style w:type="paragraph" w:customStyle="1" w:styleId="Style32">
    <w:name w:val="Style 3"/>
    <w:basedOn w:val="Normal"/>
    <w:qFormat/>
    <w:rsid w:val="001D70F3"/>
    <w:pPr>
      <w:autoSpaceDE w:val="0"/>
      <w:autoSpaceDN w:val="0"/>
      <w:spacing w:line="326" w:lineRule="auto"/>
      <w:ind w:firstLine="216"/>
      <w:jc w:val="both"/>
    </w:pPr>
    <w:rPr>
      <w:rFonts w:ascii="Arial" w:eastAsia="Times New Roman" w:hAnsi="Arial"/>
      <w:sz w:val="6"/>
      <w:szCs w:val="6"/>
    </w:rPr>
  </w:style>
  <w:style w:type="paragraph" w:customStyle="1" w:styleId="CardText-NotUnderlined">
    <w:name w:val="Card Text - Not Underlined"/>
    <w:basedOn w:val="Normal"/>
    <w:qFormat/>
    <w:rsid w:val="001D70F3"/>
    <w:pPr>
      <w:spacing w:after="60"/>
    </w:pPr>
    <w:rPr>
      <w:rFonts w:eastAsia="Times New Roman"/>
      <w:sz w:val="18"/>
    </w:rPr>
  </w:style>
  <w:style w:type="paragraph" w:customStyle="1" w:styleId="OmniPage8">
    <w:name w:val="OmniPage #8"/>
    <w:basedOn w:val="Normal"/>
    <w:qFormat/>
    <w:rsid w:val="001D70F3"/>
    <w:rPr>
      <w:rFonts w:eastAsia="Times New Roman"/>
      <w:color w:val="000000"/>
      <w:szCs w:val="20"/>
    </w:rPr>
  </w:style>
  <w:style w:type="paragraph" w:customStyle="1" w:styleId="OmniPage2">
    <w:name w:val="OmniPage #2"/>
    <w:basedOn w:val="Normal"/>
    <w:qFormat/>
    <w:rsid w:val="001D70F3"/>
    <w:rPr>
      <w:rFonts w:eastAsia="Times New Roman"/>
      <w:color w:val="000000"/>
      <w:szCs w:val="20"/>
    </w:rPr>
  </w:style>
  <w:style w:type="paragraph" w:customStyle="1" w:styleId="OmniPage6">
    <w:name w:val="OmniPage #6"/>
    <w:basedOn w:val="Normal"/>
    <w:qFormat/>
    <w:rsid w:val="001D70F3"/>
    <w:rPr>
      <w:rFonts w:eastAsia="Times New Roman"/>
      <w:color w:val="000000"/>
      <w:szCs w:val="20"/>
    </w:rPr>
  </w:style>
  <w:style w:type="paragraph" w:customStyle="1" w:styleId="OmniPage7">
    <w:name w:val="OmniPage #7"/>
    <w:basedOn w:val="Normal"/>
    <w:qFormat/>
    <w:rsid w:val="001D70F3"/>
    <w:rPr>
      <w:rFonts w:eastAsia="Times New Roman"/>
      <w:color w:val="000000"/>
      <w:szCs w:val="20"/>
    </w:rPr>
  </w:style>
  <w:style w:type="paragraph" w:customStyle="1" w:styleId="OmniPage11">
    <w:name w:val="OmniPage #11"/>
    <w:basedOn w:val="Normal"/>
    <w:qFormat/>
    <w:rsid w:val="001D70F3"/>
    <w:rPr>
      <w:rFonts w:eastAsia="Times New Roman"/>
      <w:color w:val="000000"/>
      <w:szCs w:val="20"/>
    </w:rPr>
  </w:style>
  <w:style w:type="paragraph" w:customStyle="1" w:styleId="OmniPage12">
    <w:name w:val="OmniPage #12"/>
    <w:basedOn w:val="Normal"/>
    <w:qFormat/>
    <w:rsid w:val="001D70F3"/>
    <w:rPr>
      <w:rFonts w:eastAsia="Times New Roman"/>
      <w:color w:val="000000"/>
      <w:szCs w:val="20"/>
    </w:rPr>
  </w:style>
  <w:style w:type="paragraph" w:customStyle="1" w:styleId="OmniPage13">
    <w:name w:val="OmniPage #13"/>
    <w:basedOn w:val="Normal"/>
    <w:qFormat/>
    <w:rsid w:val="001D70F3"/>
    <w:rPr>
      <w:rFonts w:eastAsia="Times New Roman"/>
      <w:color w:val="000000"/>
      <w:szCs w:val="20"/>
    </w:rPr>
  </w:style>
  <w:style w:type="paragraph" w:customStyle="1" w:styleId="OmniPage14">
    <w:name w:val="OmniPage #14"/>
    <w:basedOn w:val="Normal"/>
    <w:qFormat/>
    <w:rsid w:val="001D70F3"/>
    <w:rPr>
      <w:rFonts w:eastAsia="Times New Roman"/>
      <w:color w:val="000000"/>
      <w:szCs w:val="20"/>
    </w:rPr>
  </w:style>
  <w:style w:type="paragraph" w:customStyle="1" w:styleId="OmniPage15">
    <w:name w:val="OmniPage #15"/>
    <w:basedOn w:val="Normal"/>
    <w:qFormat/>
    <w:rsid w:val="001D70F3"/>
    <w:rPr>
      <w:rFonts w:eastAsia="Times New Roman"/>
      <w:color w:val="000000"/>
      <w:szCs w:val="20"/>
    </w:rPr>
  </w:style>
  <w:style w:type="paragraph" w:customStyle="1" w:styleId="OmniPage17">
    <w:name w:val="OmniPage #17"/>
    <w:basedOn w:val="Normal"/>
    <w:qFormat/>
    <w:rsid w:val="001D70F3"/>
    <w:rPr>
      <w:rFonts w:eastAsia="Times New Roman"/>
      <w:color w:val="000000"/>
      <w:szCs w:val="20"/>
    </w:rPr>
  </w:style>
  <w:style w:type="paragraph" w:customStyle="1" w:styleId="OmniPage19">
    <w:name w:val="OmniPage #19"/>
    <w:basedOn w:val="Normal"/>
    <w:qFormat/>
    <w:rsid w:val="001D70F3"/>
    <w:rPr>
      <w:rFonts w:eastAsia="Times New Roman"/>
      <w:color w:val="000000"/>
      <w:szCs w:val="20"/>
    </w:rPr>
  </w:style>
  <w:style w:type="paragraph" w:customStyle="1" w:styleId="OmniPage20">
    <w:name w:val="OmniPage #20"/>
    <w:basedOn w:val="Normal"/>
    <w:qFormat/>
    <w:rsid w:val="001D70F3"/>
    <w:rPr>
      <w:rFonts w:eastAsia="Times New Roman"/>
      <w:color w:val="000000"/>
      <w:szCs w:val="20"/>
    </w:rPr>
  </w:style>
  <w:style w:type="paragraph" w:customStyle="1" w:styleId="OmniPage21">
    <w:name w:val="OmniPage #21"/>
    <w:basedOn w:val="Normal"/>
    <w:qFormat/>
    <w:rsid w:val="001D70F3"/>
    <w:rPr>
      <w:rFonts w:eastAsia="Times New Roman"/>
      <w:color w:val="000000"/>
      <w:szCs w:val="20"/>
    </w:rPr>
  </w:style>
  <w:style w:type="paragraph" w:customStyle="1" w:styleId="OmniPage22">
    <w:name w:val="OmniPage #22"/>
    <w:basedOn w:val="Normal"/>
    <w:qFormat/>
    <w:rsid w:val="001D70F3"/>
    <w:rPr>
      <w:rFonts w:eastAsia="Times New Roman"/>
      <w:color w:val="000000"/>
      <w:szCs w:val="20"/>
    </w:rPr>
  </w:style>
  <w:style w:type="paragraph" w:customStyle="1" w:styleId="OmniPage25">
    <w:name w:val="OmniPage #25"/>
    <w:basedOn w:val="Normal"/>
    <w:qFormat/>
    <w:rsid w:val="001D70F3"/>
    <w:rPr>
      <w:rFonts w:eastAsia="Times New Roman"/>
      <w:color w:val="000000"/>
      <w:szCs w:val="20"/>
    </w:rPr>
  </w:style>
  <w:style w:type="paragraph" w:customStyle="1" w:styleId="OmniPage18">
    <w:name w:val="OmniPage #18"/>
    <w:basedOn w:val="Normal"/>
    <w:qFormat/>
    <w:rsid w:val="001D70F3"/>
    <w:rPr>
      <w:rFonts w:eastAsia="Times New Roman"/>
      <w:color w:val="000000"/>
      <w:szCs w:val="20"/>
    </w:rPr>
  </w:style>
  <w:style w:type="paragraph" w:customStyle="1" w:styleId="OmniPage26">
    <w:name w:val="OmniPage #26"/>
    <w:basedOn w:val="Normal"/>
    <w:qFormat/>
    <w:rsid w:val="001D70F3"/>
    <w:rPr>
      <w:rFonts w:eastAsia="Times New Roman"/>
      <w:color w:val="000000"/>
      <w:szCs w:val="20"/>
    </w:rPr>
  </w:style>
  <w:style w:type="character" w:customStyle="1" w:styleId="iagsheaderlarge">
    <w:name w:val="iags_header_large"/>
    <w:rsid w:val="001D70F3"/>
  </w:style>
  <w:style w:type="paragraph" w:customStyle="1" w:styleId="OmniPage9">
    <w:name w:val="OmniPage #9"/>
    <w:basedOn w:val="Normal"/>
    <w:qFormat/>
    <w:rsid w:val="001D70F3"/>
    <w:rPr>
      <w:rFonts w:eastAsia="Times New Roman"/>
      <w:color w:val="000000"/>
      <w:szCs w:val="20"/>
    </w:rPr>
  </w:style>
  <w:style w:type="paragraph" w:customStyle="1" w:styleId="OmniPage5">
    <w:name w:val="OmniPage #5"/>
    <w:basedOn w:val="Normal"/>
    <w:qFormat/>
    <w:rsid w:val="001D70F3"/>
    <w:rPr>
      <w:rFonts w:eastAsia="Times New Roman"/>
      <w:color w:val="000000"/>
      <w:szCs w:val="20"/>
    </w:rPr>
  </w:style>
  <w:style w:type="character" w:customStyle="1" w:styleId="style12char0">
    <w:name w:val="style12char"/>
    <w:rsid w:val="001D70F3"/>
  </w:style>
  <w:style w:type="character" w:customStyle="1" w:styleId="charchar20">
    <w:name w:val="charchar2"/>
    <w:rsid w:val="001D70F3"/>
  </w:style>
  <w:style w:type="character" w:customStyle="1" w:styleId="style11char0">
    <w:name w:val="style11char"/>
    <w:rsid w:val="001D70F3"/>
  </w:style>
  <w:style w:type="paragraph" w:customStyle="1" w:styleId="CitesandCardText">
    <w:name w:val="Cites and Card Text"/>
    <w:basedOn w:val="Normal"/>
    <w:qFormat/>
    <w:rsid w:val="001D70F3"/>
    <w:rPr>
      <w:rFonts w:eastAsia="Times New Roman"/>
    </w:rPr>
  </w:style>
  <w:style w:type="paragraph" w:styleId="List2">
    <w:name w:val="List 2"/>
    <w:basedOn w:val="Default"/>
    <w:next w:val="Default"/>
    <w:rsid w:val="001D70F3"/>
    <w:rPr>
      <w:color w:val="auto"/>
      <w:szCs w:val="22"/>
    </w:rPr>
  </w:style>
  <w:style w:type="character" w:customStyle="1" w:styleId="Heading51">
    <w:name w:val="Heading 51"/>
    <w:aliases w:val="Heading 5 Char Char Char"/>
    <w:rsid w:val="001D70F3"/>
    <w:rPr>
      <w:b/>
      <w:bCs/>
      <w:iCs/>
      <w:szCs w:val="26"/>
      <w:lang w:val="en-US" w:eastAsia="en-US" w:bidi="ar-SA"/>
    </w:rPr>
  </w:style>
  <w:style w:type="paragraph" w:customStyle="1" w:styleId="Style160">
    <w:name w:val="Style 16"/>
    <w:basedOn w:val="Normal"/>
    <w:qFormat/>
    <w:rsid w:val="001D70F3"/>
    <w:pPr>
      <w:autoSpaceDE w:val="0"/>
      <w:autoSpaceDN w:val="0"/>
      <w:adjustRightInd w:val="0"/>
    </w:pPr>
    <w:rPr>
      <w:rFonts w:eastAsia="Times New Roman"/>
      <w:sz w:val="24"/>
    </w:rPr>
  </w:style>
  <w:style w:type="paragraph" w:customStyle="1" w:styleId="smalltext2">
    <w:name w:val="smalltext"/>
    <w:basedOn w:val="Normal"/>
    <w:link w:val="smalltextChar0"/>
    <w:qFormat/>
    <w:rsid w:val="001D70F3"/>
    <w:rPr>
      <w:rFonts w:eastAsia="Times New Roman" w:cs="Arial"/>
    </w:rPr>
  </w:style>
  <w:style w:type="character" w:customStyle="1" w:styleId="smalltextChar0">
    <w:name w:val="smalltext Char"/>
    <w:link w:val="smalltext2"/>
    <w:rsid w:val="001D70F3"/>
    <w:rPr>
      <w:rFonts w:ascii="Calibri" w:eastAsia="Times New Roman" w:hAnsi="Calibri" w:cs="Arial"/>
      <w:sz w:val="22"/>
    </w:rPr>
  </w:style>
  <w:style w:type="paragraph" w:customStyle="1" w:styleId="StyleJustifiedFirstline1cmAfter6ptLinespacing1">
    <w:name w:val="Style Justified First line:  1 cm After:  6 pt Line spacing:  1...."/>
    <w:basedOn w:val="Default"/>
    <w:next w:val="Default"/>
    <w:qFormat/>
    <w:rsid w:val="001D70F3"/>
    <w:pPr>
      <w:spacing w:after="120"/>
    </w:pPr>
    <w:rPr>
      <w:color w:val="auto"/>
      <w:szCs w:val="22"/>
    </w:rPr>
  </w:style>
  <w:style w:type="paragraph" w:customStyle="1" w:styleId="headingChar">
    <w:name w:val="heading Char"/>
    <w:basedOn w:val="Normal"/>
    <w:qFormat/>
    <w:rsid w:val="001D70F3"/>
    <w:pPr>
      <w:jc w:val="center"/>
    </w:pPr>
    <w:rPr>
      <w:rFonts w:ascii="Arial Black" w:eastAsia="Times New Roman" w:hAnsi="Arial Black"/>
      <w:b/>
      <w:sz w:val="36"/>
      <w:u w:val="single"/>
    </w:rPr>
  </w:style>
  <w:style w:type="character" w:customStyle="1" w:styleId="boldunderlineCharChar0">
    <w:name w:val="boldunderline Char Char"/>
    <w:rsid w:val="001D70F3"/>
    <w:rPr>
      <w:b/>
      <w:sz w:val="22"/>
      <w:szCs w:val="24"/>
      <w:u w:val="single"/>
      <w:lang w:val="en-US" w:eastAsia="en-US" w:bidi="ar-SA"/>
    </w:rPr>
  </w:style>
  <w:style w:type="paragraph" w:customStyle="1" w:styleId="Bullets-squares">
    <w:name w:val="Bullets - squares"/>
    <w:basedOn w:val="Normal"/>
    <w:next w:val="Normal"/>
    <w:qFormat/>
    <w:rsid w:val="001D70F3"/>
    <w:pPr>
      <w:numPr>
        <w:numId w:val="25"/>
      </w:numPr>
      <w:tabs>
        <w:tab w:val="clear" w:pos="567"/>
        <w:tab w:val="num" w:pos="360"/>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qFormat/>
    <w:rsid w:val="001D70F3"/>
    <w:rPr>
      <w:rFonts w:ascii="Times New Roman" w:eastAsia="Times New Roman" w:hAnsi="Times New Roman" w:cs="Times New Roman"/>
      <w:sz w:val="16"/>
      <w:szCs w:val="22"/>
    </w:rPr>
  </w:style>
  <w:style w:type="character" w:customStyle="1" w:styleId="Size8Char">
    <w:name w:val="Size 8 Char"/>
    <w:link w:val="Size8"/>
    <w:rsid w:val="001D70F3"/>
    <w:rPr>
      <w:rFonts w:ascii="Times New Roman" w:eastAsia="Times New Roman" w:hAnsi="Times New Roman" w:cs="Times New Roman"/>
      <w:sz w:val="16"/>
      <w:szCs w:val="22"/>
    </w:rPr>
  </w:style>
  <w:style w:type="paragraph" w:customStyle="1" w:styleId="RegularCite">
    <w:name w:val="Regular Cite"/>
    <w:qFormat/>
    <w:rsid w:val="001D70F3"/>
    <w:rPr>
      <w:rFonts w:ascii="Times New Roman" w:eastAsia="Times New Roman" w:hAnsi="Times New Roman" w:cs="Times New Roman"/>
      <w:sz w:val="20"/>
      <w:szCs w:val="22"/>
    </w:rPr>
  </w:style>
  <w:style w:type="character" w:customStyle="1" w:styleId="eudoraheader">
    <w:name w:val="eudoraheader"/>
    <w:rsid w:val="001D70F3"/>
  </w:style>
  <w:style w:type="character" w:customStyle="1" w:styleId="emailstyle26">
    <w:name w:val="emailstyle26"/>
    <w:rsid w:val="001D70F3"/>
  </w:style>
  <w:style w:type="paragraph" w:customStyle="1" w:styleId="context">
    <w:name w:val="context"/>
    <w:basedOn w:val="Normal"/>
    <w:qFormat/>
    <w:rsid w:val="001D70F3"/>
    <w:pPr>
      <w:spacing w:before="100" w:beforeAutospacing="1" w:after="100" w:afterAutospacing="1"/>
    </w:pPr>
    <w:rPr>
      <w:rFonts w:eastAsia="Times New Roman"/>
      <w:sz w:val="24"/>
    </w:rPr>
  </w:style>
  <w:style w:type="character" w:customStyle="1" w:styleId="articleheadline">
    <w:name w:val="articleheadline"/>
    <w:rsid w:val="001D70F3"/>
  </w:style>
  <w:style w:type="character" w:customStyle="1" w:styleId="sendtofriend">
    <w:name w:val="sendtofriend"/>
    <w:rsid w:val="001D70F3"/>
  </w:style>
  <w:style w:type="character" w:customStyle="1" w:styleId="pagetype">
    <w:name w:val="pagetype"/>
    <w:rsid w:val="001D70F3"/>
  </w:style>
  <w:style w:type="character" w:customStyle="1" w:styleId="byl">
    <w:name w:val="byl"/>
    <w:rsid w:val="001D70F3"/>
  </w:style>
  <w:style w:type="paragraph" w:customStyle="1" w:styleId="Size6">
    <w:name w:val="Size 6"/>
    <w:link w:val="Size6Char"/>
    <w:qFormat/>
    <w:rsid w:val="001D70F3"/>
    <w:rPr>
      <w:rFonts w:ascii="Times New Roman" w:eastAsia="Times New Roman" w:hAnsi="Times New Roman" w:cs="Times New Roman"/>
      <w:sz w:val="16"/>
      <w:szCs w:val="22"/>
    </w:rPr>
  </w:style>
  <w:style w:type="character" w:customStyle="1" w:styleId="Size6Char">
    <w:name w:val="Size 6 Char"/>
    <w:link w:val="Size6"/>
    <w:rsid w:val="001D70F3"/>
    <w:rPr>
      <w:rFonts w:ascii="Times New Roman" w:eastAsia="Times New Roman" w:hAnsi="Times New Roman" w:cs="Times New Roman"/>
      <w:sz w:val="16"/>
      <w:szCs w:val="22"/>
    </w:rPr>
  </w:style>
  <w:style w:type="character" w:customStyle="1" w:styleId="underliningchar3">
    <w:name w:val="underliningchar"/>
    <w:rsid w:val="001D70F3"/>
  </w:style>
  <w:style w:type="paragraph" w:customStyle="1" w:styleId="TxBrp11">
    <w:name w:val="TxBr_p11"/>
    <w:basedOn w:val="Normal"/>
    <w:qFormat/>
    <w:rsid w:val="001D70F3"/>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1D70F3"/>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1D70F3"/>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1D70F3"/>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1D70F3"/>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1D70F3"/>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1D70F3"/>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1D70F3"/>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1D70F3"/>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1D70F3"/>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1D70F3"/>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1D70F3"/>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1D70F3"/>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1D70F3"/>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1D70F3"/>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1D70F3"/>
    <w:rPr>
      <w:vanish w:val="0"/>
      <w:webHidden w:val="0"/>
      <w:color w:val="999999"/>
      <w:sz w:val="12"/>
      <w:szCs w:val="12"/>
      <w:specVanish/>
    </w:rPr>
  </w:style>
  <w:style w:type="character" w:customStyle="1" w:styleId="CardsFont8ptChar">
    <w:name w:val="Cards + Font: 8 pt Char"/>
    <w:rsid w:val="001D70F3"/>
    <w:rPr>
      <w:sz w:val="16"/>
    </w:rPr>
  </w:style>
  <w:style w:type="character" w:customStyle="1" w:styleId="TagLineCharChar">
    <w:name w:val="Tag Line Char Char"/>
    <w:rsid w:val="001D70F3"/>
    <w:rPr>
      <w:rFonts w:cs="Arial"/>
      <w:b/>
      <w:bCs/>
      <w:iCs/>
      <w:sz w:val="24"/>
      <w:szCs w:val="28"/>
      <w:lang w:val="en-US" w:eastAsia="en-US" w:bidi="ar-SA"/>
    </w:rPr>
  </w:style>
  <w:style w:type="character" w:customStyle="1" w:styleId="articlecommentcount">
    <w:name w:val="article_comment_count"/>
    <w:rsid w:val="001D70F3"/>
  </w:style>
  <w:style w:type="character" w:customStyle="1" w:styleId="articlerecommendcount">
    <w:name w:val="article_recommend_count"/>
    <w:rsid w:val="001D70F3"/>
  </w:style>
  <w:style w:type="character" w:customStyle="1" w:styleId="normaltext1">
    <w:name w:val="normal_text"/>
    <w:rsid w:val="001D70F3"/>
  </w:style>
  <w:style w:type="paragraph" w:customStyle="1" w:styleId="storytimestamp">
    <w:name w:val="storytimestamp"/>
    <w:basedOn w:val="Normal"/>
    <w:qFormat/>
    <w:rsid w:val="001D70F3"/>
    <w:pPr>
      <w:spacing w:before="100" w:beforeAutospacing="1" w:after="100" w:afterAutospacing="1"/>
    </w:pPr>
    <w:rPr>
      <w:rFonts w:eastAsia="Times New Roman"/>
      <w:sz w:val="24"/>
    </w:rPr>
  </w:style>
  <w:style w:type="character" w:customStyle="1" w:styleId="story-byline">
    <w:name w:val="story-byline"/>
    <w:rsid w:val="001D70F3"/>
  </w:style>
  <w:style w:type="character" w:customStyle="1" w:styleId="story-titleline">
    <w:name w:val="story-titleline"/>
    <w:rsid w:val="001D70F3"/>
  </w:style>
  <w:style w:type="paragraph" w:styleId="ListBullet2">
    <w:name w:val="List Bullet 2"/>
    <w:basedOn w:val="Normal"/>
    <w:rsid w:val="001D70F3"/>
    <w:pPr>
      <w:tabs>
        <w:tab w:val="num" w:pos="1440"/>
      </w:tabs>
      <w:ind w:left="1440" w:hanging="360"/>
    </w:pPr>
    <w:rPr>
      <w:rFonts w:eastAsia="Times New Roman" w:cs="Arial"/>
      <w:b/>
      <w:sz w:val="24"/>
      <w:szCs w:val="44"/>
    </w:rPr>
  </w:style>
  <w:style w:type="paragraph" w:customStyle="1" w:styleId="Cardnotunderlined0">
    <w:name w:val="Card not underlined"/>
    <w:basedOn w:val="Normal"/>
    <w:qFormat/>
    <w:rsid w:val="001D70F3"/>
    <w:rPr>
      <w:rFonts w:eastAsia="Times New Roman"/>
      <w:color w:val="000000"/>
      <w:sz w:val="10"/>
    </w:rPr>
  </w:style>
  <w:style w:type="character" w:customStyle="1" w:styleId="marron">
    <w:name w:val="marron"/>
    <w:rsid w:val="001D70F3"/>
  </w:style>
  <w:style w:type="character" w:customStyle="1" w:styleId="UnderlineCardChar1">
    <w:name w:val="Underline Card Char"/>
    <w:rsid w:val="001D70F3"/>
    <w:rPr>
      <w:sz w:val="22"/>
      <w:szCs w:val="24"/>
      <w:u w:val="single"/>
      <w:lang w:val="en-US" w:eastAsia="en-US" w:bidi="ar-SA"/>
    </w:rPr>
  </w:style>
  <w:style w:type="character" w:customStyle="1" w:styleId="SourcesCharChar1">
    <w:name w:val="Sources Char Char1"/>
    <w:rsid w:val="001D70F3"/>
    <w:rPr>
      <w:rFonts w:cs="Arial"/>
      <w:b/>
      <w:bCs/>
      <w:iCs/>
      <w:sz w:val="24"/>
      <w:szCs w:val="28"/>
      <w:lang w:val="en-US" w:eastAsia="en-US" w:bidi="ar-SA"/>
    </w:rPr>
  </w:style>
  <w:style w:type="paragraph" w:customStyle="1" w:styleId="OmniPage3">
    <w:name w:val="OmniPage #3"/>
    <w:basedOn w:val="Normal"/>
    <w:qFormat/>
    <w:rsid w:val="001D70F3"/>
    <w:rPr>
      <w:rFonts w:eastAsia="Times New Roman"/>
      <w:color w:val="000000"/>
      <w:szCs w:val="20"/>
    </w:rPr>
  </w:style>
  <w:style w:type="paragraph" w:customStyle="1" w:styleId="OmniPage16">
    <w:name w:val="OmniPage #16"/>
    <w:basedOn w:val="Normal"/>
    <w:qFormat/>
    <w:rsid w:val="001D70F3"/>
    <w:rPr>
      <w:rFonts w:eastAsia="Times New Roman"/>
      <w:color w:val="000000"/>
      <w:szCs w:val="20"/>
    </w:rPr>
  </w:style>
  <w:style w:type="paragraph" w:customStyle="1" w:styleId="OmniPage23">
    <w:name w:val="OmniPage #23"/>
    <w:basedOn w:val="Normal"/>
    <w:qFormat/>
    <w:rsid w:val="001D70F3"/>
    <w:rPr>
      <w:rFonts w:eastAsia="Times New Roman"/>
      <w:color w:val="000000"/>
      <w:szCs w:val="20"/>
    </w:rPr>
  </w:style>
  <w:style w:type="paragraph" w:customStyle="1" w:styleId="OmniPage24">
    <w:name w:val="OmniPage #24"/>
    <w:basedOn w:val="Normal"/>
    <w:qFormat/>
    <w:rsid w:val="001D70F3"/>
    <w:rPr>
      <w:rFonts w:eastAsia="Times New Roman"/>
      <w:color w:val="000000"/>
      <w:szCs w:val="20"/>
    </w:rPr>
  </w:style>
  <w:style w:type="paragraph" w:customStyle="1" w:styleId="OmniPage27">
    <w:name w:val="OmniPage #27"/>
    <w:basedOn w:val="Normal"/>
    <w:qFormat/>
    <w:rsid w:val="001D70F3"/>
    <w:rPr>
      <w:rFonts w:eastAsia="Times New Roman"/>
      <w:color w:val="000000"/>
      <w:szCs w:val="20"/>
    </w:rPr>
  </w:style>
  <w:style w:type="paragraph" w:customStyle="1" w:styleId="OmniPage28">
    <w:name w:val="OmniPage #28"/>
    <w:basedOn w:val="Normal"/>
    <w:qFormat/>
    <w:rsid w:val="001D70F3"/>
    <w:rPr>
      <w:rFonts w:eastAsia="Times New Roman"/>
      <w:color w:val="000000"/>
      <w:szCs w:val="20"/>
    </w:rPr>
  </w:style>
  <w:style w:type="paragraph" w:customStyle="1" w:styleId="OmniPage29">
    <w:name w:val="OmniPage #29"/>
    <w:basedOn w:val="Normal"/>
    <w:qFormat/>
    <w:rsid w:val="001D70F3"/>
    <w:rPr>
      <w:rFonts w:eastAsia="Times New Roman"/>
      <w:color w:val="000000"/>
      <w:szCs w:val="20"/>
    </w:rPr>
  </w:style>
  <w:style w:type="paragraph" w:customStyle="1" w:styleId="OmniPage30">
    <w:name w:val="OmniPage #30"/>
    <w:basedOn w:val="Normal"/>
    <w:qFormat/>
    <w:rsid w:val="001D70F3"/>
    <w:rPr>
      <w:rFonts w:eastAsia="Times New Roman"/>
      <w:color w:val="000000"/>
      <w:szCs w:val="20"/>
    </w:rPr>
  </w:style>
  <w:style w:type="paragraph" w:customStyle="1" w:styleId="OmniPage31">
    <w:name w:val="OmniPage #31"/>
    <w:basedOn w:val="Normal"/>
    <w:qFormat/>
    <w:rsid w:val="001D70F3"/>
    <w:rPr>
      <w:rFonts w:eastAsia="Times New Roman"/>
      <w:color w:val="000000"/>
      <w:szCs w:val="20"/>
    </w:rPr>
  </w:style>
  <w:style w:type="paragraph" w:customStyle="1" w:styleId="OmniPage32">
    <w:name w:val="OmniPage #32"/>
    <w:basedOn w:val="Normal"/>
    <w:qFormat/>
    <w:rsid w:val="001D70F3"/>
    <w:rPr>
      <w:rFonts w:eastAsia="Times New Roman"/>
      <w:color w:val="000000"/>
      <w:szCs w:val="20"/>
    </w:rPr>
  </w:style>
  <w:style w:type="paragraph" w:customStyle="1" w:styleId="OmniPage33">
    <w:name w:val="OmniPage #33"/>
    <w:basedOn w:val="Normal"/>
    <w:qFormat/>
    <w:rsid w:val="001D70F3"/>
    <w:rPr>
      <w:rFonts w:eastAsia="Times New Roman"/>
      <w:color w:val="000000"/>
      <w:szCs w:val="20"/>
    </w:rPr>
  </w:style>
  <w:style w:type="paragraph" w:customStyle="1" w:styleId="OmniPage34">
    <w:name w:val="OmniPage #34"/>
    <w:basedOn w:val="Normal"/>
    <w:qFormat/>
    <w:rsid w:val="001D70F3"/>
    <w:rPr>
      <w:rFonts w:eastAsia="Times New Roman"/>
      <w:color w:val="000000"/>
      <w:szCs w:val="20"/>
    </w:rPr>
  </w:style>
  <w:style w:type="paragraph" w:customStyle="1" w:styleId="OmniPage35">
    <w:name w:val="OmniPage #35"/>
    <w:basedOn w:val="Normal"/>
    <w:qFormat/>
    <w:rsid w:val="001D70F3"/>
    <w:rPr>
      <w:rFonts w:eastAsia="Times New Roman"/>
      <w:color w:val="000000"/>
      <w:szCs w:val="20"/>
    </w:rPr>
  </w:style>
  <w:style w:type="paragraph" w:customStyle="1" w:styleId="OmniPage36">
    <w:name w:val="OmniPage #36"/>
    <w:basedOn w:val="Normal"/>
    <w:qFormat/>
    <w:rsid w:val="001D70F3"/>
    <w:rPr>
      <w:rFonts w:eastAsia="Times New Roman"/>
      <w:color w:val="000000"/>
      <w:szCs w:val="20"/>
    </w:rPr>
  </w:style>
  <w:style w:type="paragraph" w:customStyle="1" w:styleId="OmniPage37">
    <w:name w:val="OmniPage #37"/>
    <w:basedOn w:val="Normal"/>
    <w:qFormat/>
    <w:rsid w:val="001D70F3"/>
    <w:rPr>
      <w:rFonts w:eastAsia="Times New Roman"/>
      <w:color w:val="000000"/>
      <w:szCs w:val="20"/>
    </w:rPr>
  </w:style>
  <w:style w:type="paragraph" w:customStyle="1" w:styleId="OmniPage38">
    <w:name w:val="OmniPage #38"/>
    <w:basedOn w:val="Normal"/>
    <w:qFormat/>
    <w:rsid w:val="001D70F3"/>
    <w:rPr>
      <w:rFonts w:eastAsia="Times New Roman"/>
      <w:color w:val="000000"/>
      <w:szCs w:val="20"/>
    </w:rPr>
  </w:style>
  <w:style w:type="paragraph" w:customStyle="1" w:styleId="OmniPage39">
    <w:name w:val="OmniPage #39"/>
    <w:basedOn w:val="Normal"/>
    <w:qFormat/>
    <w:rsid w:val="001D70F3"/>
    <w:rPr>
      <w:rFonts w:eastAsia="Times New Roman"/>
      <w:color w:val="000000"/>
      <w:szCs w:val="20"/>
    </w:rPr>
  </w:style>
  <w:style w:type="paragraph" w:customStyle="1" w:styleId="OmniPage40">
    <w:name w:val="OmniPage #40"/>
    <w:basedOn w:val="Normal"/>
    <w:qFormat/>
    <w:rsid w:val="001D70F3"/>
    <w:rPr>
      <w:rFonts w:eastAsia="Times New Roman"/>
      <w:color w:val="000000"/>
      <w:szCs w:val="20"/>
    </w:rPr>
  </w:style>
  <w:style w:type="paragraph" w:customStyle="1" w:styleId="OmniPage41">
    <w:name w:val="OmniPage #41"/>
    <w:basedOn w:val="Normal"/>
    <w:qFormat/>
    <w:rsid w:val="001D70F3"/>
    <w:rPr>
      <w:rFonts w:eastAsia="Times New Roman"/>
      <w:color w:val="000000"/>
      <w:szCs w:val="20"/>
    </w:rPr>
  </w:style>
  <w:style w:type="paragraph" w:customStyle="1" w:styleId="OmniPage42">
    <w:name w:val="OmniPage #42"/>
    <w:basedOn w:val="Normal"/>
    <w:qFormat/>
    <w:rsid w:val="001D70F3"/>
    <w:rPr>
      <w:rFonts w:eastAsia="Times New Roman"/>
      <w:color w:val="000000"/>
      <w:szCs w:val="20"/>
    </w:rPr>
  </w:style>
  <w:style w:type="paragraph" w:customStyle="1" w:styleId="OmniPage43">
    <w:name w:val="OmniPage #43"/>
    <w:basedOn w:val="Normal"/>
    <w:qFormat/>
    <w:rsid w:val="001D70F3"/>
    <w:rPr>
      <w:rFonts w:eastAsia="Times New Roman"/>
      <w:color w:val="000000"/>
      <w:szCs w:val="20"/>
    </w:rPr>
  </w:style>
  <w:style w:type="paragraph" w:customStyle="1" w:styleId="OmniPage44">
    <w:name w:val="OmniPage #44"/>
    <w:basedOn w:val="Normal"/>
    <w:qFormat/>
    <w:rsid w:val="001D70F3"/>
    <w:rPr>
      <w:rFonts w:eastAsia="Times New Roman"/>
      <w:color w:val="000000"/>
      <w:szCs w:val="20"/>
    </w:rPr>
  </w:style>
  <w:style w:type="paragraph" w:customStyle="1" w:styleId="OmniPage45">
    <w:name w:val="OmniPage #45"/>
    <w:basedOn w:val="Normal"/>
    <w:qFormat/>
    <w:rsid w:val="001D70F3"/>
    <w:rPr>
      <w:rFonts w:eastAsia="Times New Roman"/>
      <w:color w:val="000000"/>
      <w:szCs w:val="20"/>
    </w:rPr>
  </w:style>
  <w:style w:type="paragraph" w:customStyle="1" w:styleId="OmniPage46">
    <w:name w:val="OmniPage #46"/>
    <w:basedOn w:val="Normal"/>
    <w:qFormat/>
    <w:rsid w:val="001D70F3"/>
    <w:rPr>
      <w:rFonts w:eastAsia="Times New Roman"/>
      <w:color w:val="000000"/>
      <w:szCs w:val="20"/>
    </w:rPr>
  </w:style>
  <w:style w:type="paragraph" w:customStyle="1" w:styleId="OmniPage47">
    <w:name w:val="OmniPage #47"/>
    <w:basedOn w:val="Normal"/>
    <w:qFormat/>
    <w:rsid w:val="001D70F3"/>
    <w:rPr>
      <w:rFonts w:eastAsia="Times New Roman"/>
      <w:color w:val="000000"/>
      <w:szCs w:val="20"/>
    </w:rPr>
  </w:style>
  <w:style w:type="paragraph" w:customStyle="1" w:styleId="OmniPage48">
    <w:name w:val="OmniPage #48"/>
    <w:basedOn w:val="Normal"/>
    <w:qFormat/>
    <w:rsid w:val="001D70F3"/>
    <w:rPr>
      <w:rFonts w:eastAsia="Times New Roman"/>
      <w:color w:val="000000"/>
      <w:szCs w:val="20"/>
    </w:rPr>
  </w:style>
  <w:style w:type="paragraph" w:customStyle="1" w:styleId="OmniPage49">
    <w:name w:val="OmniPage #49"/>
    <w:basedOn w:val="Normal"/>
    <w:qFormat/>
    <w:rsid w:val="001D70F3"/>
    <w:rPr>
      <w:rFonts w:eastAsia="Times New Roman"/>
      <w:color w:val="000000"/>
      <w:szCs w:val="20"/>
    </w:rPr>
  </w:style>
  <w:style w:type="paragraph" w:customStyle="1" w:styleId="OmniPage50">
    <w:name w:val="OmniPage #50"/>
    <w:basedOn w:val="Normal"/>
    <w:qFormat/>
    <w:rsid w:val="001D70F3"/>
    <w:rPr>
      <w:rFonts w:eastAsia="Times New Roman"/>
      <w:color w:val="000000"/>
      <w:szCs w:val="20"/>
    </w:rPr>
  </w:style>
  <w:style w:type="paragraph" w:customStyle="1" w:styleId="OmniPage51">
    <w:name w:val="OmniPage #51"/>
    <w:basedOn w:val="Normal"/>
    <w:qFormat/>
    <w:rsid w:val="001D70F3"/>
    <w:rPr>
      <w:rFonts w:eastAsia="Times New Roman"/>
      <w:color w:val="000000"/>
      <w:szCs w:val="20"/>
    </w:rPr>
  </w:style>
  <w:style w:type="paragraph" w:customStyle="1" w:styleId="OmniPage52">
    <w:name w:val="OmniPage #52"/>
    <w:basedOn w:val="Normal"/>
    <w:qFormat/>
    <w:rsid w:val="001D70F3"/>
    <w:rPr>
      <w:rFonts w:eastAsia="Times New Roman"/>
      <w:color w:val="000000"/>
      <w:szCs w:val="20"/>
    </w:rPr>
  </w:style>
  <w:style w:type="paragraph" w:customStyle="1" w:styleId="OmniPage53">
    <w:name w:val="OmniPage #53"/>
    <w:basedOn w:val="Normal"/>
    <w:qFormat/>
    <w:rsid w:val="001D70F3"/>
    <w:rPr>
      <w:rFonts w:eastAsia="Times New Roman"/>
      <w:color w:val="000000"/>
      <w:szCs w:val="20"/>
    </w:rPr>
  </w:style>
  <w:style w:type="paragraph" w:customStyle="1" w:styleId="OmniPage54">
    <w:name w:val="OmniPage #54"/>
    <w:basedOn w:val="Normal"/>
    <w:qFormat/>
    <w:rsid w:val="001D70F3"/>
    <w:rPr>
      <w:rFonts w:eastAsia="Times New Roman"/>
      <w:color w:val="000000"/>
      <w:szCs w:val="20"/>
    </w:rPr>
  </w:style>
  <w:style w:type="paragraph" w:customStyle="1" w:styleId="OmniPage55">
    <w:name w:val="OmniPage #55"/>
    <w:basedOn w:val="Normal"/>
    <w:qFormat/>
    <w:rsid w:val="001D70F3"/>
    <w:rPr>
      <w:rFonts w:eastAsia="Times New Roman"/>
      <w:color w:val="000000"/>
      <w:szCs w:val="20"/>
    </w:rPr>
  </w:style>
  <w:style w:type="paragraph" w:customStyle="1" w:styleId="OmniPage56">
    <w:name w:val="OmniPage #56"/>
    <w:basedOn w:val="Normal"/>
    <w:qFormat/>
    <w:rsid w:val="001D70F3"/>
    <w:rPr>
      <w:rFonts w:eastAsia="Times New Roman"/>
      <w:color w:val="000000"/>
      <w:szCs w:val="20"/>
    </w:rPr>
  </w:style>
  <w:style w:type="paragraph" w:customStyle="1" w:styleId="OmniPage57">
    <w:name w:val="OmniPage #57"/>
    <w:basedOn w:val="Normal"/>
    <w:qFormat/>
    <w:rsid w:val="001D70F3"/>
    <w:rPr>
      <w:rFonts w:eastAsia="Times New Roman"/>
      <w:color w:val="000000"/>
      <w:szCs w:val="20"/>
    </w:rPr>
  </w:style>
  <w:style w:type="paragraph" w:customStyle="1" w:styleId="OmniPage58">
    <w:name w:val="OmniPage #58"/>
    <w:basedOn w:val="Normal"/>
    <w:qFormat/>
    <w:rsid w:val="001D70F3"/>
    <w:rPr>
      <w:rFonts w:eastAsia="Times New Roman"/>
      <w:color w:val="000000"/>
      <w:szCs w:val="20"/>
    </w:rPr>
  </w:style>
  <w:style w:type="paragraph" w:customStyle="1" w:styleId="OmniPage59">
    <w:name w:val="OmniPage #59"/>
    <w:basedOn w:val="Normal"/>
    <w:qFormat/>
    <w:rsid w:val="001D70F3"/>
    <w:rPr>
      <w:rFonts w:eastAsia="Times New Roman"/>
      <w:color w:val="000000"/>
      <w:szCs w:val="20"/>
    </w:rPr>
  </w:style>
  <w:style w:type="paragraph" w:customStyle="1" w:styleId="OmniPage60">
    <w:name w:val="OmniPage #60"/>
    <w:basedOn w:val="Normal"/>
    <w:qFormat/>
    <w:rsid w:val="001D70F3"/>
    <w:rPr>
      <w:rFonts w:eastAsia="Times New Roman"/>
      <w:color w:val="000000"/>
      <w:szCs w:val="20"/>
    </w:rPr>
  </w:style>
  <w:style w:type="paragraph" w:customStyle="1" w:styleId="OmniPage61">
    <w:name w:val="OmniPage #61"/>
    <w:basedOn w:val="Normal"/>
    <w:qFormat/>
    <w:rsid w:val="001D70F3"/>
    <w:rPr>
      <w:rFonts w:eastAsia="Times New Roman"/>
      <w:color w:val="000000"/>
      <w:szCs w:val="20"/>
    </w:rPr>
  </w:style>
  <w:style w:type="paragraph" w:customStyle="1" w:styleId="OmniPage62">
    <w:name w:val="OmniPage #62"/>
    <w:basedOn w:val="Normal"/>
    <w:qFormat/>
    <w:rsid w:val="001D70F3"/>
    <w:rPr>
      <w:rFonts w:eastAsia="Times New Roman"/>
      <w:color w:val="000000"/>
      <w:szCs w:val="20"/>
    </w:rPr>
  </w:style>
  <w:style w:type="paragraph" w:customStyle="1" w:styleId="OmniPage63">
    <w:name w:val="OmniPage #63"/>
    <w:basedOn w:val="Normal"/>
    <w:qFormat/>
    <w:rsid w:val="001D70F3"/>
    <w:rPr>
      <w:rFonts w:eastAsia="Times New Roman"/>
      <w:color w:val="000000"/>
      <w:szCs w:val="20"/>
    </w:rPr>
  </w:style>
  <w:style w:type="paragraph" w:customStyle="1" w:styleId="OmniPage64">
    <w:name w:val="OmniPage #64"/>
    <w:basedOn w:val="Normal"/>
    <w:qFormat/>
    <w:rsid w:val="001D70F3"/>
    <w:rPr>
      <w:rFonts w:eastAsia="Times New Roman"/>
      <w:color w:val="000000"/>
      <w:szCs w:val="20"/>
    </w:rPr>
  </w:style>
  <w:style w:type="paragraph" w:customStyle="1" w:styleId="OmniPage65">
    <w:name w:val="OmniPage #65"/>
    <w:basedOn w:val="Normal"/>
    <w:qFormat/>
    <w:rsid w:val="001D70F3"/>
    <w:rPr>
      <w:rFonts w:eastAsia="Times New Roman"/>
      <w:color w:val="000000"/>
      <w:szCs w:val="20"/>
    </w:rPr>
  </w:style>
  <w:style w:type="paragraph" w:customStyle="1" w:styleId="OmniPage66">
    <w:name w:val="OmniPage #66"/>
    <w:basedOn w:val="Normal"/>
    <w:qFormat/>
    <w:rsid w:val="001D70F3"/>
    <w:rPr>
      <w:rFonts w:eastAsia="Times New Roman"/>
      <w:color w:val="000000"/>
      <w:szCs w:val="20"/>
    </w:rPr>
  </w:style>
  <w:style w:type="paragraph" w:customStyle="1" w:styleId="OmniPage67">
    <w:name w:val="OmniPage #67"/>
    <w:basedOn w:val="Normal"/>
    <w:qFormat/>
    <w:rsid w:val="001D70F3"/>
    <w:rPr>
      <w:rFonts w:eastAsia="Times New Roman"/>
      <w:color w:val="000000"/>
      <w:szCs w:val="20"/>
    </w:rPr>
  </w:style>
  <w:style w:type="paragraph" w:customStyle="1" w:styleId="OmniPage68">
    <w:name w:val="OmniPage #68"/>
    <w:basedOn w:val="Normal"/>
    <w:qFormat/>
    <w:rsid w:val="001D70F3"/>
    <w:rPr>
      <w:rFonts w:eastAsia="Times New Roman"/>
      <w:color w:val="000000"/>
      <w:szCs w:val="20"/>
    </w:rPr>
  </w:style>
  <w:style w:type="paragraph" w:customStyle="1" w:styleId="OmniPage69">
    <w:name w:val="OmniPage #69"/>
    <w:basedOn w:val="Normal"/>
    <w:qFormat/>
    <w:rsid w:val="001D70F3"/>
    <w:rPr>
      <w:rFonts w:eastAsia="Times New Roman"/>
      <w:color w:val="000000"/>
      <w:szCs w:val="20"/>
    </w:rPr>
  </w:style>
  <w:style w:type="paragraph" w:customStyle="1" w:styleId="OmniPage70">
    <w:name w:val="OmniPage #70"/>
    <w:basedOn w:val="Normal"/>
    <w:qFormat/>
    <w:rsid w:val="001D70F3"/>
    <w:rPr>
      <w:rFonts w:eastAsia="Times New Roman"/>
      <w:color w:val="000000"/>
      <w:szCs w:val="20"/>
    </w:rPr>
  </w:style>
  <w:style w:type="paragraph" w:customStyle="1" w:styleId="OmniPage71">
    <w:name w:val="OmniPage #71"/>
    <w:basedOn w:val="Normal"/>
    <w:qFormat/>
    <w:rsid w:val="001D70F3"/>
    <w:rPr>
      <w:rFonts w:eastAsia="Times New Roman"/>
      <w:color w:val="000000"/>
      <w:szCs w:val="20"/>
    </w:rPr>
  </w:style>
  <w:style w:type="table" w:customStyle="1" w:styleId="MediumGrid22">
    <w:name w:val="Medium Grid 22"/>
    <w:basedOn w:val="TableNormal"/>
    <w:uiPriority w:val="68"/>
    <w:rsid w:val="001D70F3"/>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1D70F3"/>
    <w:rPr>
      <w:rFonts w:ascii="Times New Roman" w:eastAsia="Times New Roman" w:hAnsi="Times New Roman" w:cs="Calibri"/>
      <w:sz w:val="16"/>
      <w:szCs w:val="20"/>
    </w:rPr>
  </w:style>
  <w:style w:type="character" w:customStyle="1" w:styleId="createby">
    <w:name w:val="createby"/>
    <w:rsid w:val="001D70F3"/>
  </w:style>
  <w:style w:type="character" w:customStyle="1" w:styleId="quote-right">
    <w:name w:val="quote-right"/>
    <w:rsid w:val="001D70F3"/>
  </w:style>
  <w:style w:type="character" w:customStyle="1" w:styleId="smallcase">
    <w:name w:val="smallcase"/>
    <w:rsid w:val="001D70F3"/>
  </w:style>
  <w:style w:type="character" w:customStyle="1" w:styleId="ft0">
    <w:name w:val="ft0"/>
    <w:rsid w:val="001D70F3"/>
  </w:style>
  <w:style w:type="character" w:customStyle="1" w:styleId="ft2">
    <w:name w:val="ft2"/>
    <w:rsid w:val="001D70F3"/>
  </w:style>
  <w:style w:type="character" w:customStyle="1" w:styleId="ft3">
    <w:name w:val="ft3"/>
    <w:rsid w:val="001D70F3"/>
  </w:style>
  <w:style w:type="character" w:customStyle="1" w:styleId="StyleTimesNewRoman12ptBold1">
    <w:name w:val="Style Times New Roman 12 pt Bold1"/>
    <w:rsid w:val="001D70F3"/>
    <w:rPr>
      <w:b/>
      <w:bCs/>
      <w:sz w:val="24"/>
    </w:rPr>
  </w:style>
  <w:style w:type="character" w:customStyle="1" w:styleId="UnderlinedChar2">
    <w:name w:val="Underlined Char2"/>
    <w:aliases w:val="Heading 4 Char2,body Char2,No Spacing4 Char1,No Spacing21 Char1,CD - Cite Char1"/>
    <w:qFormat/>
    <w:rsid w:val="001D70F3"/>
    <w:rPr>
      <w:rFonts w:eastAsia="MS Mincho"/>
      <w:szCs w:val="24"/>
      <w:u w:val="single"/>
      <w:lang w:val="en-US" w:eastAsia="ja-JP" w:bidi="ar-SA"/>
    </w:rPr>
  </w:style>
  <w:style w:type="character" w:customStyle="1" w:styleId="CircledChar2">
    <w:name w:val="Circled Char2"/>
    <w:rsid w:val="001D70F3"/>
    <w:rPr>
      <w:rFonts w:eastAsia="MS Mincho"/>
      <w:b/>
      <w:szCs w:val="24"/>
      <w:u w:val="single"/>
      <w:lang w:val="en-US" w:eastAsia="ja-JP" w:bidi="ar-SA"/>
    </w:rPr>
  </w:style>
  <w:style w:type="character" w:customStyle="1" w:styleId="SmallTextChar2">
    <w:name w:val="Small Text Char2"/>
    <w:rsid w:val="001D70F3"/>
    <w:rPr>
      <w:rFonts w:eastAsia="MS Mincho"/>
      <w:sz w:val="15"/>
      <w:szCs w:val="24"/>
      <w:lang w:val="en-US" w:eastAsia="ja-JP" w:bidi="ar-SA"/>
    </w:rPr>
  </w:style>
  <w:style w:type="character" w:customStyle="1" w:styleId="BoldandUnderlineCharCharCharCharChar1">
    <w:name w:val="Bold and Underline Char Char Char Char Char1"/>
    <w:rsid w:val="001D70F3"/>
    <w:rPr>
      <w:b/>
      <w:szCs w:val="24"/>
      <w:u w:val="single"/>
      <w:lang w:val="en-US" w:eastAsia="en-US" w:bidi="ar-SA"/>
    </w:rPr>
  </w:style>
  <w:style w:type="character" w:customStyle="1" w:styleId="SmallCardChar">
    <w:name w:val="Small Card Char"/>
    <w:rsid w:val="001D70F3"/>
    <w:rPr>
      <w:rFonts w:ascii="Palatino Linotype" w:eastAsia="Times New Roman" w:hAnsi="Palatino Linotype"/>
      <w:sz w:val="12"/>
      <w:szCs w:val="24"/>
    </w:rPr>
  </w:style>
  <w:style w:type="character" w:customStyle="1" w:styleId="StyleBoldUnderline10ptBold">
    <w:name w:val="Style Bold Underline + 10 pt Bold"/>
    <w:rsid w:val="001D70F3"/>
    <w:rPr>
      <w:b/>
      <w:bCs/>
      <w:sz w:val="20"/>
      <w:u w:val="thick"/>
    </w:rPr>
  </w:style>
  <w:style w:type="character" w:customStyle="1" w:styleId="PageHeaderChar">
    <w:name w:val="Page Header Char"/>
    <w:link w:val="PageHeader"/>
    <w:uiPriority w:val="99"/>
    <w:rsid w:val="001D70F3"/>
    <w:rPr>
      <w:rFonts w:ascii="Calibri" w:eastAsia="Times New Roman" w:hAnsi="Calibri" w:cs="Calibri"/>
      <w:b/>
      <w:sz w:val="22"/>
      <w:szCs w:val="18"/>
    </w:rPr>
  </w:style>
  <w:style w:type="paragraph" w:customStyle="1" w:styleId="NormalNoUnderline">
    <w:name w:val="Normal + No Underline"/>
    <w:basedOn w:val="Normal"/>
    <w:link w:val="NormalNoUnderlineChar"/>
    <w:qFormat/>
    <w:rsid w:val="001D70F3"/>
    <w:pPr>
      <w:ind w:left="720"/>
    </w:pPr>
    <w:rPr>
      <w:rFonts w:eastAsia="Times New Roman"/>
      <w:sz w:val="12"/>
    </w:rPr>
  </w:style>
  <w:style w:type="character" w:customStyle="1" w:styleId="NormalNoUnderlineChar">
    <w:name w:val="Normal + No Underline Char"/>
    <w:link w:val="NormalNoUnderline"/>
    <w:rsid w:val="001D70F3"/>
    <w:rPr>
      <w:rFonts w:ascii="Calibri" w:eastAsia="Times New Roman" w:hAnsi="Calibri" w:cs="Calibri"/>
      <w:sz w:val="12"/>
    </w:rPr>
  </w:style>
  <w:style w:type="paragraph" w:customStyle="1" w:styleId="TagCite2">
    <w:name w:val="Tag Cite"/>
    <w:basedOn w:val="PageHeader"/>
    <w:link w:val="TagCiteChar3"/>
    <w:qFormat/>
    <w:rsid w:val="001D70F3"/>
    <w:pPr>
      <w:widowControl/>
      <w:numPr>
        <w:numId w:val="0"/>
      </w:numPr>
      <w:tabs>
        <w:tab w:val="clear" w:pos="10080"/>
      </w:tabs>
      <w:suppressAutoHyphens w:val="0"/>
      <w:jc w:val="left"/>
    </w:pPr>
    <w:rPr>
      <w:rFonts w:ascii="Arial Narrow" w:eastAsia="SimSun" w:hAnsi="Arial Narrow" w:cs="Times New Roman"/>
      <w:sz w:val="24"/>
      <w:szCs w:val="22"/>
      <w:lang w:eastAsia="zh-CN"/>
    </w:rPr>
  </w:style>
  <w:style w:type="character" w:customStyle="1" w:styleId="TagCiteChar3">
    <w:name w:val="Tag Cite Char"/>
    <w:link w:val="TagCite2"/>
    <w:rsid w:val="001D70F3"/>
    <w:rPr>
      <w:rFonts w:ascii="Arial Narrow" w:eastAsia="SimSun" w:hAnsi="Arial Narrow" w:cs="Times New Roman"/>
      <w:b/>
      <w:szCs w:val="22"/>
      <w:lang w:eastAsia="zh-CN"/>
    </w:rPr>
  </w:style>
  <w:style w:type="character" w:customStyle="1" w:styleId="smalllink">
    <w:name w:val="smalllink"/>
    <w:rsid w:val="001D70F3"/>
  </w:style>
  <w:style w:type="character" w:customStyle="1" w:styleId="bighead1">
    <w:name w:val="bighead1"/>
    <w:rsid w:val="001D70F3"/>
    <w:rPr>
      <w:rFonts w:ascii="Verdana" w:hAnsi="Verdana" w:hint="default"/>
      <w:b/>
      <w:bCs/>
      <w:sz w:val="27"/>
      <w:szCs w:val="27"/>
    </w:rPr>
  </w:style>
  <w:style w:type="character" w:customStyle="1" w:styleId="Underline-WFU">
    <w:name w:val="Underline-WFU"/>
    <w:uiPriority w:val="1"/>
    <w:qFormat/>
    <w:rsid w:val="001D70F3"/>
    <w:rPr>
      <w:rFonts w:ascii="Cambria" w:hAnsi="Cambria"/>
      <w:sz w:val="21"/>
      <w:u w:val="single"/>
    </w:rPr>
  </w:style>
  <w:style w:type="paragraph" w:customStyle="1" w:styleId="Tiny-WFU">
    <w:name w:val="Tiny-WFU"/>
    <w:basedOn w:val="Normal"/>
    <w:qFormat/>
    <w:rsid w:val="001D70F3"/>
    <w:rPr>
      <w:rFonts w:ascii="Cambria" w:eastAsia="Malgun Gothic" w:hAnsi="Cambria"/>
      <w:sz w:val="12"/>
      <w:lang w:eastAsia="ko-KR"/>
    </w:rPr>
  </w:style>
  <w:style w:type="character" w:customStyle="1" w:styleId="CardTextCharChar">
    <w:name w:val="Card Text Char Char"/>
    <w:rsid w:val="001D70F3"/>
    <w:rPr>
      <w:rFonts w:ascii="Arial" w:hAnsi="Arial"/>
      <w:sz w:val="16"/>
      <w:szCs w:val="24"/>
    </w:rPr>
  </w:style>
  <w:style w:type="paragraph" w:customStyle="1" w:styleId="Indentation">
    <w:name w:val="Indentation"/>
    <w:basedOn w:val="Normal"/>
    <w:uiPriority w:val="99"/>
    <w:qFormat/>
    <w:rsid w:val="001D70F3"/>
    <w:pPr>
      <w:ind w:left="288" w:right="288"/>
    </w:pPr>
    <w:rPr>
      <w:rFonts w:eastAsia="Calibri"/>
    </w:rPr>
  </w:style>
  <w:style w:type="character" w:customStyle="1" w:styleId="left-date1">
    <w:name w:val="left-date1"/>
    <w:rsid w:val="001D70F3"/>
    <w:rPr>
      <w:rFonts w:ascii="Verdana" w:hAnsi="Verdana" w:hint="default"/>
      <w:color w:val="666666"/>
      <w:sz w:val="14"/>
      <w:szCs w:val="14"/>
    </w:rPr>
  </w:style>
  <w:style w:type="paragraph" w:customStyle="1" w:styleId="seeall">
    <w:name w:val="seeall"/>
    <w:basedOn w:val="Normal"/>
    <w:qFormat/>
    <w:rsid w:val="001D70F3"/>
    <w:pPr>
      <w:spacing w:before="100" w:beforeAutospacing="1" w:after="100" w:afterAutospacing="1"/>
    </w:pPr>
    <w:rPr>
      <w:rFonts w:eastAsia="Times New Roman"/>
      <w:sz w:val="24"/>
    </w:rPr>
  </w:style>
  <w:style w:type="character" w:customStyle="1" w:styleId="list-comma">
    <w:name w:val="list-comma"/>
    <w:basedOn w:val="DefaultParagraphFont"/>
    <w:rsid w:val="001D70F3"/>
  </w:style>
  <w:style w:type="character" w:customStyle="1" w:styleId="livefyre-commentcount">
    <w:name w:val="livefyre-commentcount"/>
    <w:basedOn w:val="DefaultParagraphFont"/>
    <w:rsid w:val="001D70F3"/>
  </w:style>
  <w:style w:type="character" w:customStyle="1" w:styleId="rednegchange">
    <w:name w:val="red_neg_change"/>
    <w:basedOn w:val="DefaultParagraphFont"/>
    <w:rsid w:val="001D70F3"/>
  </w:style>
  <w:style w:type="character" w:customStyle="1" w:styleId="wsodqchgshow">
    <w:name w:val="wsodq_chgshow"/>
    <w:basedOn w:val="DefaultParagraphFont"/>
    <w:rsid w:val="001D70F3"/>
  </w:style>
  <w:style w:type="character" w:customStyle="1" w:styleId="greenposchange">
    <w:name w:val="green_pos_change"/>
    <w:basedOn w:val="DefaultParagraphFont"/>
    <w:rsid w:val="001D70F3"/>
  </w:style>
  <w:style w:type="character" w:customStyle="1" w:styleId="image-credit">
    <w:name w:val="image-credit"/>
    <w:basedOn w:val="DefaultParagraphFont"/>
    <w:rsid w:val="001D70F3"/>
  </w:style>
  <w:style w:type="paragraph" w:customStyle="1" w:styleId="gascontcredit">
    <w:name w:val="gas_cont_credit"/>
    <w:basedOn w:val="Normal"/>
    <w:qFormat/>
    <w:rsid w:val="001D70F3"/>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1D70F3"/>
    <w:rPr>
      <w:b/>
      <w:szCs w:val="24"/>
      <w:u w:val="single"/>
      <w:lang w:val="en-US" w:eastAsia="en-US" w:bidi="ar-SA"/>
    </w:rPr>
  </w:style>
  <w:style w:type="paragraph" w:customStyle="1" w:styleId="endarticle">
    <w:name w:val="endarticle"/>
    <w:basedOn w:val="Normal"/>
    <w:uiPriority w:val="99"/>
    <w:qFormat/>
    <w:rsid w:val="001D70F3"/>
    <w:pPr>
      <w:spacing w:before="100" w:beforeAutospacing="1" w:after="100" w:afterAutospacing="1"/>
    </w:pPr>
    <w:rPr>
      <w:rFonts w:eastAsia="Times New Roman"/>
      <w:sz w:val="24"/>
    </w:rPr>
  </w:style>
  <w:style w:type="paragraph" w:customStyle="1" w:styleId="a-body-text">
    <w:name w:val="a-body-text"/>
    <w:basedOn w:val="Normal"/>
    <w:uiPriority w:val="99"/>
    <w:qFormat/>
    <w:rsid w:val="001D70F3"/>
    <w:pPr>
      <w:spacing w:before="100" w:beforeAutospacing="1" w:after="100" w:afterAutospacing="1"/>
    </w:pPr>
    <w:rPr>
      <w:rFonts w:eastAsia="Times New Roman"/>
      <w:sz w:val="24"/>
    </w:rPr>
  </w:style>
  <w:style w:type="paragraph" w:customStyle="1" w:styleId="obgpara">
    <w:name w:val="obg_para"/>
    <w:basedOn w:val="Normal"/>
    <w:uiPriority w:val="99"/>
    <w:qFormat/>
    <w:rsid w:val="001D70F3"/>
    <w:pPr>
      <w:spacing w:before="100" w:beforeAutospacing="1" w:after="100" w:afterAutospacing="1"/>
    </w:pPr>
    <w:rPr>
      <w:rFonts w:eastAsia="Times New Roman"/>
      <w:sz w:val="24"/>
    </w:rPr>
  </w:style>
  <w:style w:type="character" w:customStyle="1" w:styleId="caption4">
    <w:name w:val="caption4"/>
    <w:basedOn w:val="DefaultParagraphFont"/>
    <w:rsid w:val="001D70F3"/>
  </w:style>
  <w:style w:type="character" w:customStyle="1" w:styleId="honorific-prefix">
    <w:name w:val="honorific-prefix"/>
    <w:basedOn w:val="DefaultParagraphFont"/>
    <w:rsid w:val="001D70F3"/>
  </w:style>
  <w:style w:type="character" w:customStyle="1" w:styleId="given-name">
    <w:name w:val="given-name"/>
    <w:basedOn w:val="DefaultParagraphFont"/>
    <w:rsid w:val="001D70F3"/>
  </w:style>
  <w:style w:type="character" w:customStyle="1" w:styleId="family-name">
    <w:name w:val="family-name"/>
    <w:basedOn w:val="DefaultParagraphFont"/>
    <w:rsid w:val="001D70F3"/>
  </w:style>
  <w:style w:type="character" w:customStyle="1" w:styleId="chead">
    <w:name w:val="chead"/>
    <w:basedOn w:val="DefaultParagraphFont"/>
    <w:rsid w:val="001D70F3"/>
  </w:style>
  <w:style w:type="character" w:customStyle="1" w:styleId="obgcapsstart">
    <w:name w:val="obg_caps_start"/>
    <w:basedOn w:val="DefaultParagraphFont"/>
    <w:rsid w:val="001D70F3"/>
  </w:style>
  <w:style w:type="character" w:customStyle="1" w:styleId="lrdctph">
    <w:name w:val="lr_dct_ph"/>
    <w:basedOn w:val="DefaultParagraphFont"/>
    <w:rsid w:val="001D70F3"/>
  </w:style>
  <w:style w:type="character" w:customStyle="1" w:styleId="BoxX2">
    <w:name w:val="BoxX2"/>
    <w:qFormat/>
    <w:rsid w:val="001D70F3"/>
    <w:rPr>
      <w:rFonts w:ascii="Times New Roman" w:hAnsi="Times New Roman"/>
      <w:b/>
      <w:sz w:val="22"/>
      <w:u w:val="single"/>
      <w:bdr w:val="single" w:sz="4" w:space="0" w:color="auto"/>
    </w:rPr>
  </w:style>
  <w:style w:type="paragraph" w:customStyle="1" w:styleId="TxBr41p1">
    <w:name w:val="TxBr_41p1"/>
    <w:basedOn w:val="Normal"/>
    <w:uiPriority w:val="99"/>
    <w:qFormat/>
    <w:rsid w:val="001D70F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D70F3"/>
    <w:rPr>
      <w:rFonts w:ascii="Georgia" w:eastAsia="Times New Roman" w:hAnsi="Georgia" w:cs="Arial" w:hint="default"/>
      <w:b/>
      <w:bCs/>
      <w:kern w:val="32"/>
      <w:sz w:val="28"/>
      <w:szCs w:val="32"/>
    </w:rPr>
  </w:style>
  <w:style w:type="character" w:customStyle="1" w:styleId="style3Char0">
    <w:name w:val="style 3 Char"/>
    <w:rsid w:val="001D70F3"/>
    <w:rPr>
      <w:sz w:val="18"/>
      <w:szCs w:val="24"/>
      <w:lang w:val="en-US" w:eastAsia="en-US" w:bidi="ar-SA"/>
    </w:rPr>
  </w:style>
  <w:style w:type="paragraph" w:customStyle="1" w:styleId="003Cite">
    <w:name w:val="003Cite"/>
    <w:basedOn w:val="Normal"/>
    <w:uiPriority w:val="99"/>
    <w:qFormat/>
    <w:rsid w:val="001D70F3"/>
    <w:rPr>
      <w:rFonts w:eastAsia="Calibri"/>
      <w:szCs w:val="16"/>
    </w:rPr>
  </w:style>
  <w:style w:type="paragraph" w:customStyle="1" w:styleId="NormalBold">
    <w:name w:val="Normal + Bold"/>
    <w:aliases w:val="Double Underline"/>
    <w:basedOn w:val="Normal"/>
    <w:link w:val="NormalBoldChar"/>
    <w:qFormat/>
    <w:rsid w:val="001D70F3"/>
    <w:pPr>
      <w:jc w:val="both"/>
    </w:pPr>
    <w:rPr>
      <w:b/>
      <w:color w:val="000000"/>
      <w:u w:val="single"/>
    </w:rPr>
  </w:style>
  <w:style w:type="character" w:customStyle="1" w:styleId="NormalBoldChar">
    <w:name w:val="Normal + Bold Char"/>
    <w:aliases w:val="Double Underline Char"/>
    <w:basedOn w:val="DefaultParagraphFont"/>
    <w:link w:val="NormalBold"/>
    <w:rsid w:val="001D70F3"/>
    <w:rPr>
      <w:rFonts w:ascii="Calibri" w:hAnsi="Calibri" w:cs="Calibri"/>
      <w:b/>
      <w:color w:val="000000"/>
      <w:sz w:val="22"/>
      <w:u w:val="single"/>
    </w:rPr>
  </w:style>
  <w:style w:type="character" w:customStyle="1" w:styleId="BlockHeadingsChar1">
    <w:name w:val="Block Headings Char1"/>
    <w:rsid w:val="001D70F3"/>
    <w:rPr>
      <w:b/>
      <w:caps/>
    </w:rPr>
  </w:style>
  <w:style w:type="character" w:customStyle="1" w:styleId="FontStyle170">
    <w:name w:val="Font Style170"/>
    <w:uiPriority w:val="99"/>
    <w:rsid w:val="001D70F3"/>
    <w:rPr>
      <w:rFonts w:ascii="Bookman Old Style" w:hAnsi="Bookman Old Style" w:cs="Bookman Old Style"/>
      <w:sz w:val="16"/>
      <w:szCs w:val="16"/>
    </w:rPr>
  </w:style>
  <w:style w:type="character" w:customStyle="1" w:styleId="FontStyle17">
    <w:name w:val="Font Style17"/>
    <w:uiPriority w:val="99"/>
    <w:rsid w:val="001D70F3"/>
    <w:rPr>
      <w:rFonts w:ascii="Book Antiqua" w:hAnsi="Book Antiqua" w:cs="Book Antiqua"/>
      <w:i/>
      <w:iCs/>
      <w:spacing w:val="10"/>
      <w:sz w:val="22"/>
      <w:szCs w:val="22"/>
    </w:rPr>
  </w:style>
  <w:style w:type="character" w:customStyle="1" w:styleId="articoloinside">
    <w:name w:val="articolo_inside"/>
    <w:rsid w:val="001D70F3"/>
  </w:style>
  <w:style w:type="paragraph" w:customStyle="1" w:styleId="pagetools">
    <w:name w:val="pagetools"/>
    <w:basedOn w:val="Normal"/>
    <w:uiPriority w:val="99"/>
    <w:qFormat/>
    <w:rsid w:val="001D70F3"/>
    <w:pPr>
      <w:spacing w:before="100" w:beforeAutospacing="1" w:after="100" w:afterAutospacing="1"/>
    </w:pPr>
    <w:rPr>
      <w:rFonts w:eastAsia="Times New Roman"/>
      <w:sz w:val="24"/>
    </w:rPr>
  </w:style>
  <w:style w:type="character" w:customStyle="1" w:styleId="job">
    <w:name w:val="job"/>
    <w:basedOn w:val="DefaultParagraphFont"/>
    <w:rsid w:val="001D70F3"/>
  </w:style>
  <w:style w:type="character" w:customStyle="1" w:styleId="publisher">
    <w:name w:val="publisher"/>
    <w:basedOn w:val="DefaultParagraphFont"/>
    <w:rsid w:val="001D70F3"/>
  </w:style>
  <w:style w:type="character" w:customStyle="1" w:styleId="pubyear">
    <w:name w:val="pubyear"/>
    <w:basedOn w:val="DefaultParagraphFont"/>
    <w:rsid w:val="001D70F3"/>
  </w:style>
  <w:style w:type="character" w:customStyle="1" w:styleId="pubcity">
    <w:name w:val="pubcity"/>
    <w:basedOn w:val="DefaultParagraphFont"/>
    <w:rsid w:val="001D70F3"/>
  </w:style>
  <w:style w:type="paragraph" w:customStyle="1" w:styleId="C-Text">
    <w:name w:val="C-Text"/>
    <w:basedOn w:val="Normal"/>
    <w:uiPriority w:val="99"/>
    <w:qFormat/>
    <w:rsid w:val="001D70F3"/>
    <w:pPr>
      <w:tabs>
        <w:tab w:val="num" w:pos="720"/>
      </w:tabs>
      <w:ind w:left="720" w:hanging="360"/>
    </w:pPr>
    <w:rPr>
      <w:rFonts w:ascii="Garamond" w:hAnsi="Garamond"/>
      <w:sz w:val="24"/>
    </w:rPr>
  </w:style>
  <w:style w:type="character" w:customStyle="1" w:styleId="ecdate">
    <w:name w:val="ec_date"/>
    <w:basedOn w:val="DefaultParagraphFont"/>
    <w:rsid w:val="001D70F3"/>
    <w:rPr>
      <w:rFonts w:ascii="Verdana" w:hAnsi="Verdana" w:hint="default"/>
      <w:sz w:val="20"/>
      <w:szCs w:val="20"/>
      <w:shd w:val="clear" w:color="auto" w:fill="FFFFFF"/>
    </w:rPr>
  </w:style>
  <w:style w:type="paragraph" w:customStyle="1" w:styleId="ecmsonormal">
    <w:name w:val="ec_msonormal"/>
    <w:basedOn w:val="Normal"/>
    <w:uiPriority w:val="99"/>
    <w:qFormat/>
    <w:rsid w:val="001D70F3"/>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1D70F3"/>
  </w:style>
  <w:style w:type="paragraph" w:customStyle="1" w:styleId="u-intro">
    <w:name w:val="u-intro"/>
    <w:basedOn w:val="Normal"/>
    <w:uiPriority w:val="99"/>
    <w:qFormat/>
    <w:rsid w:val="001D70F3"/>
    <w:pPr>
      <w:spacing w:before="100" w:beforeAutospacing="1" w:after="100" w:afterAutospacing="1"/>
    </w:pPr>
    <w:rPr>
      <w:sz w:val="24"/>
    </w:rPr>
  </w:style>
  <w:style w:type="character" w:customStyle="1" w:styleId="u-byline">
    <w:name w:val="u-byline"/>
    <w:basedOn w:val="DefaultParagraphFont"/>
    <w:rsid w:val="001D70F3"/>
  </w:style>
  <w:style w:type="character" w:customStyle="1" w:styleId="articlebya">
    <w:name w:val="articleby_a"/>
    <w:basedOn w:val="DefaultParagraphFont"/>
    <w:rsid w:val="001D70F3"/>
  </w:style>
  <w:style w:type="character" w:customStyle="1" w:styleId="popupwinby">
    <w:name w:val="popupwinby"/>
    <w:basedOn w:val="DefaultParagraphFont"/>
    <w:rsid w:val="001D70F3"/>
  </w:style>
  <w:style w:type="character" w:customStyle="1" w:styleId="storyheader">
    <w:name w:val="storyheader"/>
    <w:basedOn w:val="DefaultParagraphFont"/>
    <w:rsid w:val="001D70F3"/>
  </w:style>
  <w:style w:type="character" w:customStyle="1" w:styleId="StyleNormalWeb10ptChar">
    <w:name w:val="Style Normal (Web) + 10 pt Char"/>
    <w:basedOn w:val="DefaultParagraphFont"/>
    <w:rsid w:val="001D70F3"/>
    <w:rPr>
      <w:szCs w:val="24"/>
      <w:lang w:val="en-US" w:eastAsia="en-US" w:bidi="ar-SA"/>
    </w:rPr>
  </w:style>
  <w:style w:type="paragraph" w:customStyle="1" w:styleId="TagCiteShells">
    <w:name w:val="Tag/Cite/Shells"/>
    <w:basedOn w:val="Normal"/>
    <w:uiPriority w:val="99"/>
    <w:qFormat/>
    <w:rsid w:val="001D70F3"/>
    <w:rPr>
      <w:b/>
    </w:rPr>
  </w:style>
  <w:style w:type="paragraph" w:customStyle="1" w:styleId="DefinitionTerm">
    <w:name w:val="Definition Term"/>
    <w:basedOn w:val="Normal"/>
    <w:next w:val="Normal"/>
    <w:uiPriority w:val="99"/>
    <w:qFormat/>
    <w:rsid w:val="001D70F3"/>
    <w:rPr>
      <w:snapToGrid w:val="0"/>
      <w:sz w:val="24"/>
    </w:rPr>
  </w:style>
  <w:style w:type="character" w:customStyle="1" w:styleId="Style3CharChar">
    <w:name w:val="Style3 Char Char"/>
    <w:basedOn w:val="DefaultParagraphFont"/>
    <w:rsid w:val="001D70F3"/>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1D70F3"/>
    <w:pPr>
      <w:spacing w:after="60"/>
    </w:pPr>
    <w:rPr>
      <w:rFonts w:eastAsia="SimSun" w:cs="Times New Roman"/>
      <w:bCs w:val="0"/>
      <w:sz w:val="20"/>
      <w:lang w:eastAsia="zh-CN"/>
    </w:rPr>
  </w:style>
  <w:style w:type="character" w:customStyle="1" w:styleId="NormalChar0">
    <w:name w:val="Normal Char"/>
    <w:basedOn w:val="DefaultParagraphFont"/>
    <w:rsid w:val="001D70F3"/>
    <w:rPr>
      <w:lang w:eastAsia="en-US"/>
    </w:rPr>
  </w:style>
  <w:style w:type="character" w:customStyle="1" w:styleId="BoldUnderlineChar3">
    <w:name w:val="Bold + Underline Char"/>
    <w:basedOn w:val="DefaultParagraphFont"/>
    <w:rsid w:val="001D70F3"/>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1D70F3"/>
  </w:style>
  <w:style w:type="character" w:customStyle="1" w:styleId="CharacterStyle7">
    <w:name w:val="Character Style 7"/>
    <w:rsid w:val="001D70F3"/>
    <w:rPr>
      <w:rFonts w:ascii="Arial Narrow" w:hAnsi="Arial Narrow" w:cs="Arial Narrow"/>
      <w:sz w:val="20"/>
      <w:szCs w:val="20"/>
      <w:u w:val="single"/>
    </w:rPr>
  </w:style>
  <w:style w:type="character" w:customStyle="1" w:styleId="StyleStyle4Char">
    <w:name w:val="Style Style4 + Char"/>
    <w:basedOn w:val="DefaultParagraphFont"/>
    <w:rsid w:val="001D70F3"/>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D70F3"/>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1D70F3"/>
    <w:rPr>
      <w:rFonts w:ascii="Verdana" w:hAnsi="Verdana"/>
      <w:szCs w:val="21"/>
      <w:u w:val="thick"/>
    </w:rPr>
  </w:style>
  <w:style w:type="character" w:customStyle="1" w:styleId="Styleunderline12pt">
    <w:name w:val="Style underline + 12 pt"/>
    <w:rsid w:val="001D70F3"/>
    <w:rPr>
      <w:rFonts w:ascii="Times New Roman" w:hAnsi="Times New Roman"/>
      <w:bCs/>
      <w:sz w:val="20"/>
      <w:u w:val="single"/>
    </w:rPr>
  </w:style>
  <w:style w:type="character" w:customStyle="1" w:styleId="StyleUnderlineChar19pt">
    <w:name w:val="Style Underline Char1 + 9 pt"/>
    <w:rsid w:val="001D70F3"/>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1D70F3"/>
    <w:rPr>
      <w:rFonts w:ascii="Times New Roman" w:hAnsi="Times New Roman"/>
      <w:b/>
      <w:bCs/>
      <w:sz w:val="20"/>
      <w:szCs w:val="24"/>
      <w:u w:val="single"/>
      <w:lang w:val="en-US" w:eastAsia="en-US" w:bidi="ar-SA"/>
    </w:rPr>
  </w:style>
  <w:style w:type="character" w:customStyle="1" w:styleId="StyleUnderlineChar19pt1">
    <w:name w:val="Style Underline Char1 + 9 pt1"/>
    <w:rsid w:val="001D70F3"/>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D70F3"/>
    <w:rPr>
      <w:rFonts w:ascii="Times New Roman" w:hAnsi="Times New Roman"/>
      <w:sz w:val="20"/>
      <w:u w:val="single"/>
      <w:lang w:val="en-US" w:eastAsia="en-US" w:bidi="ar-SA"/>
    </w:rPr>
  </w:style>
  <w:style w:type="paragraph" w:customStyle="1" w:styleId="StyleUnderline9pt10">
    <w:name w:val="Style Underline + 9 pt1"/>
    <w:qFormat/>
    <w:rsid w:val="001D70F3"/>
    <w:rPr>
      <w:rFonts w:ascii="Times New Roman" w:eastAsia="SimSun" w:hAnsi="Times New Roman" w:cs="Times New Roman"/>
      <w:sz w:val="20"/>
      <w:szCs w:val="20"/>
      <w:u w:val="single"/>
    </w:rPr>
  </w:style>
  <w:style w:type="character" w:customStyle="1" w:styleId="Style9ptUnderline1">
    <w:name w:val="Style 9 pt Underline1"/>
    <w:rsid w:val="001D70F3"/>
    <w:rPr>
      <w:sz w:val="20"/>
      <w:u w:val="single"/>
    </w:rPr>
  </w:style>
  <w:style w:type="character" w:customStyle="1" w:styleId="StyleUnderlineChar19pt2">
    <w:name w:val="Style Underline Char1 + 9 pt2"/>
    <w:rsid w:val="001D70F3"/>
    <w:rPr>
      <w:rFonts w:ascii="Times New Roman" w:hAnsi="Times New Roman"/>
      <w:sz w:val="20"/>
      <w:szCs w:val="24"/>
      <w:u w:val="single"/>
      <w:lang w:val="en-US" w:eastAsia="en-US" w:bidi="ar-SA"/>
    </w:rPr>
  </w:style>
  <w:style w:type="character" w:customStyle="1" w:styleId="StyleUnderlineChar19pt3">
    <w:name w:val="Style Underline Char1 + 9 pt3"/>
    <w:rsid w:val="001D70F3"/>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D70F3"/>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D70F3"/>
    <w:rPr>
      <w:rFonts w:ascii="Times New Roman" w:hAnsi="Times New Roman"/>
      <w:b/>
      <w:bCs/>
      <w:sz w:val="20"/>
      <w:szCs w:val="24"/>
      <w:u w:val="single"/>
      <w:lang w:val="en-US" w:eastAsia="en-US" w:bidi="ar-SA"/>
    </w:rPr>
  </w:style>
  <w:style w:type="character" w:customStyle="1" w:styleId="content">
    <w:name w:val="content"/>
    <w:basedOn w:val="DefaultParagraphFont"/>
    <w:rsid w:val="001D70F3"/>
  </w:style>
  <w:style w:type="paragraph" w:customStyle="1" w:styleId="StyleUnderline9pt2">
    <w:name w:val="Style Underline + 9 pt2"/>
    <w:link w:val="StyleUnderline9pt2Char"/>
    <w:qFormat/>
    <w:rsid w:val="001D70F3"/>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1D70F3"/>
    <w:rPr>
      <w:rFonts w:ascii="Times New Roman" w:eastAsia="SimSun" w:hAnsi="Times New Roman" w:cs="Times New Roman"/>
      <w:sz w:val="20"/>
      <w:szCs w:val="20"/>
      <w:u w:val="single"/>
    </w:rPr>
  </w:style>
  <w:style w:type="character" w:customStyle="1" w:styleId="tagCharCharCharChar">
    <w:name w:val="tag Char Char Char Char"/>
    <w:rsid w:val="001D70F3"/>
    <w:rPr>
      <w:rFonts w:ascii="Georgia" w:eastAsia="Calibri" w:hAnsi="Georgia" w:cs="Calibri"/>
      <w:b/>
      <w:sz w:val="24"/>
    </w:rPr>
  </w:style>
  <w:style w:type="character" w:customStyle="1" w:styleId="3">
    <w:name w:val="3"/>
    <w:rsid w:val="001D70F3"/>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D70F3"/>
    <w:rPr>
      <w:rFonts w:cs="Arial"/>
      <w:b/>
      <w:bCs/>
      <w:iCs/>
      <w:szCs w:val="28"/>
      <w:lang w:val="en-US" w:eastAsia="en-US" w:bidi="ar-SA"/>
    </w:rPr>
  </w:style>
  <w:style w:type="paragraph" w:customStyle="1" w:styleId="EmphasisText">
    <w:name w:val="Emphasis Text"/>
    <w:basedOn w:val="UnderlinedText"/>
    <w:link w:val="EmphasisTextChar"/>
    <w:qFormat/>
    <w:rsid w:val="001D70F3"/>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1D70F3"/>
    <w:rPr>
      <w:rFonts w:ascii="Times New Roman" w:eastAsia="SimSun" w:hAnsi="Times New Roman" w:cs="Times New Roman"/>
      <w:b/>
      <w:szCs w:val="22"/>
      <w:u w:val="single"/>
    </w:rPr>
  </w:style>
  <w:style w:type="character" w:customStyle="1" w:styleId="7">
    <w:name w:val="7"/>
    <w:rsid w:val="001D70F3"/>
    <w:rPr>
      <w:rFonts w:cs="Arial"/>
      <w:bCs/>
      <w:sz w:val="20"/>
      <w:u w:val="single"/>
      <w:lang w:val="en-US" w:eastAsia="en-US" w:bidi="ar-SA"/>
    </w:rPr>
  </w:style>
  <w:style w:type="character" w:customStyle="1" w:styleId="StyleUnderlineChar19pt4">
    <w:name w:val="Style Underline Char1 + 9 pt4"/>
    <w:rsid w:val="001D70F3"/>
    <w:rPr>
      <w:rFonts w:ascii="Times New Roman" w:hAnsi="Times New Roman"/>
      <w:sz w:val="20"/>
      <w:szCs w:val="24"/>
      <w:u w:val="single"/>
      <w:lang w:val="en-US" w:eastAsia="en-US" w:bidi="ar-SA"/>
    </w:rPr>
  </w:style>
  <w:style w:type="character" w:customStyle="1" w:styleId="StyleUnderlineChar19ptBold1">
    <w:name w:val="Style Underline Char1 + 9 pt Bold1"/>
    <w:rsid w:val="001D70F3"/>
    <w:rPr>
      <w:rFonts w:ascii="Times New Roman" w:hAnsi="Times New Roman"/>
      <w:b/>
      <w:bCs/>
      <w:sz w:val="20"/>
      <w:szCs w:val="24"/>
      <w:u w:val="single"/>
      <w:lang w:val="en-US" w:eastAsia="en-US" w:bidi="ar-SA"/>
    </w:rPr>
  </w:style>
  <w:style w:type="character" w:customStyle="1" w:styleId="Style9ptUnderline3">
    <w:name w:val="Style 9 pt Underline3"/>
    <w:rsid w:val="001D70F3"/>
    <w:rPr>
      <w:sz w:val="20"/>
      <w:u w:val="single"/>
    </w:rPr>
  </w:style>
  <w:style w:type="character" w:customStyle="1" w:styleId="Style9ptUnderline4">
    <w:name w:val="Style 9 pt Underline4"/>
    <w:rsid w:val="001D70F3"/>
    <w:rPr>
      <w:sz w:val="20"/>
      <w:u w:val="single"/>
    </w:rPr>
  </w:style>
  <w:style w:type="character" w:customStyle="1" w:styleId="55">
    <w:name w:val="55"/>
    <w:rsid w:val="001D70F3"/>
    <w:rPr>
      <w:rFonts w:cs="Arial"/>
      <w:bCs/>
      <w:sz w:val="20"/>
      <w:u w:val="single"/>
      <w:lang w:val="en-US" w:eastAsia="en-US" w:bidi="ar-SA"/>
    </w:rPr>
  </w:style>
  <w:style w:type="character" w:customStyle="1" w:styleId="Styleunderline9ptBold">
    <w:name w:val="Style underline + 9 pt Bold"/>
    <w:rsid w:val="001D70F3"/>
    <w:rPr>
      <w:b/>
      <w:bCs/>
      <w:sz w:val="20"/>
      <w:u w:val="single"/>
    </w:rPr>
  </w:style>
  <w:style w:type="character" w:customStyle="1" w:styleId="StyleUnderliningChar9ptBold">
    <w:name w:val="Style Underlining Char + 9 pt Bold"/>
    <w:rsid w:val="001D70F3"/>
    <w:rPr>
      <w:rFonts w:ascii="Times New Roman" w:hAnsi="Times New Roman"/>
      <w:b/>
      <w:bCs/>
      <w:sz w:val="20"/>
      <w:szCs w:val="24"/>
      <w:u w:val="single"/>
      <w:lang w:val="en-US" w:eastAsia="en-US" w:bidi="ar-SA"/>
    </w:rPr>
  </w:style>
  <w:style w:type="character" w:customStyle="1" w:styleId="StyleUnderliningChar9pt">
    <w:name w:val="Style Underlining Char + 9 pt"/>
    <w:rsid w:val="001D70F3"/>
    <w:rPr>
      <w:rFonts w:ascii="Times New Roman" w:hAnsi="Times New Roman"/>
      <w:sz w:val="20"/>
      <w:szCs w:val="24"/>
      <w:u w:val="single"/>
      <w:lang w:val="en-US" w:eastAsia="en-US" w:bidi="ar-SA"/>
    </w:rPr>
  </w:style>
  <w:style w:type="character" w:customStyle="1" w:styleId="34">
    <w:name w:val="34"/>
    <w:rsid w:val="001D70F3"/>
    <w:rPr>
      <w:rFonts w:ascii="Times New Roman" w:hAnsi="Times New Roman" w:cs="Arial"/>
      <w:bCs/>
      <w:sz w:val="20"/>
      <w:u w:val="single"/>
      <w:lang w:val="en-US" w:eastAsia="en-US" w:bidi="ar-SA"/>
    </w:rPr>
  </w:style>
  <w:style w:type="character" w:customStyle="1" w:styleId="45">
    <w:name w:val="45"/>
    <w:rsid w:val="001D70F3"/>
    <w:rPr>
      <w:rFonts w:ascii="Times New Roman" w:hAnsi="Times New Roman" w:cs="Arial"/>
      <w:b/>
      <w:bCs/>
      <w:sz w:val="20"/>
      <w:u w:val="single"/>
      <w:lang w:val="en-US" w:eastAsia="en-US" w:bidi="ar-SA"/>
    </w:rPr>
  </w:style>
  <w:style w:type="character" w:customStyle="1" w:styleId="Style9ptUnderline5">
    <w:name w:val="Style 9 pt Underline5"/>
    <w:rsid w:val="001D70F3"/>
    <w:rPr>
      <w:rFonts w:ascii="Times New Roman" w:hAnsi="Times New Roman"/>
      <w:sz w:val="20"/>
      <w:u w:val="single"/>
    </w:rPr>
  </w:style>
  <w:style w:type="character" w:customStyle="1" w:styleId="Style9ptBoldUnderline2">
    <w:name w:val="Style 9 pt Bold Underline2"/>
    <w:rsid w:val="001D70F3"/>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D70F3"/>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1D70F3"/>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1D70F3"/>
    <w:rPr>
      <w:rFonts w:ascii="Georgia" w:eastAsia="Calibri" w:hAnsi="Georgia" w:cs="Times New Roman"/>
      <w:sz w:val="22"/>
      <w:u w:val="single"/>
      <w:lang w:eastAsia="zh-CN"/>
    </w:rPr>
  </w:style>
  <w:style w:type="paragraph" w:customStyle="1" w:styleId="StyleStyle49ptBold1">
    <w:name w:val="Style Style4 + 9 pt Bold1"/>
    <w:basedOn w:val="Style4"/>
    <w:link w:val="StyleStyle49ptBold1Char"/>
    <w:qFormat/>
    <w:rsid w:val="001D70F3"/>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1D70F3"/>
    <w:rPr>
      <w:rFonts w:ascii="Georgia" w:eastAsia="Calibri" w:hAnsi="Georgia" w:cs="Times New Roman"/>
      <w:b/>
      <w:bCs/>
      <w:sz w:val="22"/>
      <w:u w:val="single"/>
    </w:rPr>
  </w:style>
  <w:style w:type="paragraph" w:customStyle="1" w:styleId="StyleStyle49pt2">
    <w:name w:val="Style Style4 + 9 pt2"/>
    <w:basedOn w:val="Style4"/>
    <w:link w:val="StyleStyle49pt2Char"/>
    <w:qFormat/>
    <w:rsid w:val="001D70F3"/>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1D70F3"/>
    <w:rPr>
      <w:rFonts w:ascii="Georgia" w:eastAsia="Calibri" w:hAnsi="Georgia" w:cs="Times New Roman"/>
      <w:sz w:val="22"/>
      <w:u w:val="single"/>
      <w:lang w:eastAsia="zh-CN"/>
    </w:rPr>
  </w:style>
  <w:style w:type="paragraph" w:customStyle="1" w:styleId="StyleStyle49ptBold2">
    <w:name w:val="Style Style4 + 9 pt Bold2"/>
    <w:basedOn w:val="Style4"/>
    <w:link w:val="StyleStyle49ptBold2Char"/>
    <w:qFormat/>
    <w:rsid w:val="001D70F3"/>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1D70F3"/>
    <w:rPr>
      <w:rFonts w:ascii="Georgia" w:eastAsia="Calibri" w:hAnsi="Georgia" w:cs="Times New Roman"/>
      <w:b/>
      <w:bCs/>
      <w:sz w:val="22"/>
      <w:u w:val="single"/>
    </w:rPr>
  </w:style>
  <w:style w:type="character" w:customStyle="1" w:styleId="23">
    <w:name w:val="23"/>
    <w:rsid w:val="001D70F3"/>
    <w:rPr>
      <w:rFonts w:ascii="Times New Roman" w:hAnsi="Times New Roman" w:cs="Arial"/>
      <w:bCs/>
      <w:sz w:val="20"/>
      <w:u w:val="single"/>
      <w:lang w:val="en-US" w:eastAsia="en-US" w:bidi="ar-SA"/>
    </w:rPr>
  </w:style>
  <w:style w:type="character" w:customStyle="1" w:styleId="33">
    <w:name w:val="33"/>
    <w:rsid w:val="001D70F3"/>
    <w:rPr>
      <w:rFonts w:ascii="Times New Roman" w:hAnsi="Times New Roman" w:cs="Arial"/>
      <w:b/>
      <w:bCs/>
      <w:sz w:val="20"/>
      <w:u w:val="single"/>
      <w:lang w:val="en-US" w:eastAsia="en-US" w:bidi="ar-SA"/>
    </w:rPr>
  </w:style>
  <w:style w:type="character" w:customStyle="1" w:styleId="StyleArialNarrow9pt">
    <w:name w:val="Style Arial Narrow 9 pt"/>
    <w:rsid w:val="001D70F3"/>
    <w:rPr>
      <w:rFonts w:ascii="Times New Roman" w:hAnsi="Times New Roman"/>
      <w:sz w:val="20"/>
    </w:rPr>
  </w:style>
  <w:style w:type="paragraph" w:customStyle="1" w:styleId="CiteBody">
    <w:name w:val="Cite Body"/>
    <w:basedOn w:val="Normal"/>
    <w:link w:val="CiteBodyChar"/>
    <w:qFormat/>
    <w:rsid w:val="001D70F3"/>
    <w:rPr>
      <w:rFonts w:eastAsia="Calibri"/>
      <w:szCs w:val="16"/>
    </w:rPr>
  </w:style>
  <w:style w:type="paragraph" w:customStyle="1" w:styleId="CiteBold">
    <w:name w:val="Cite Bold"/>
    <w:basedOn w:val="CiteBody"/>
    <w:link w:val="CiteBoldChar"/>
    <w:qFormat/>
    <w:rsid w:val="001D70F3"/>
    <w:rPr>
      <w:b/>
    </w:rPr>
  </w:style>
  <w:style w:type="character" w:customStyle="1" w:styleId="CiteBodyChar">
    <w:name w:val="Cite Body Char"/>
    <w:link w:val="CiteBody"/>
    <w:rsid w:val="001D70F3"/>
    <w:rPr>
      <w:rFonts w:ascii="Calibri" w:eastAsia="Calibri" w:hAnsi="Calibri" w:cs="Calibri"/>
      <w:sz w:val="22"/>
      <w:szCs w:val="16"/>
    </w:rPr>
  </w:style>
  <w:style w:type="character" w:customStyle="1" w:styleId="CiteBoldChar">
    <w:name w:val="Cite Bold Char"/>
    <w:link w:val="CiteBold"/>
    <w:rsid w:val="001D70F3"/>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qFormat/>
    <w:rsid w:val="001D70F3"/>
    <w:rPr>
      <w:rFonts w:eastAsia="Calibri"/>
      <w:u w:val="single"/>
    </w:rPr>
  </w:style>
  <w:style w:type="character" w:customStyle="1" w:styleId="StyleCardBody11ptUnderlineChar">
    <w:name w:val="Style Card Body + 11 pt Underline Char"/>
    <w:link w:val="StyleCardBody11ptUnderline"/>
    <w:rsid w:val="001D70F3"/>
    <w:rPr>
      <w:rFonts w:ascii="Calibri" w:eastAsia="Calibri" w:hAnsi="Calibri" w:cs="Calibri"/>
      <w:sz w:val="22"/>
      <w:u w:val="single"/>
    </w:rPr>
  </w:style>
  <w:style w:type="paragraph" w:customStyle="1" w:styleId="StyleStyle49pt4">
    <w:name w:val="Style Style4 + 9 pt4"/>
    <w:basedOn w:val="Style4"/>
    <w:link w:val="StyleStyle49pt4Char"/>
    <w:qFormat/>
    <w:rsid w:val="001D70F3"/>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1D70F3"/>
    <w:rPr>
      <w:rFonts w:ascii="Georgia" w:eastAsia="Calibri" w:hAnsi="Georgia" w:cs="Times New Roman"/>
      <w:sz w:val="22"/>
      <w:u w:val="single"/>
      <w:lang w:eastAsia="zh-CN"/>
    </w:rPr>
  </w:style>
  <w:style w:type="paragraph" w:customStyle="1" w:styleId="StyleStyle49ptBold4">
    <w:name w:val="Style Style4 + 9 pt Bold4"/>
    <w:basedOn w:val="Style4"/>
    <w:link w:val="StyleStyle49ptBold4Char"/>
    <w:qFormat/>
    <w:rsid w:val="001D70F3"/>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1D70F3"/>
    <w:rPr>
      <w:rFonts w:ascii="Georgia" w:eastAsia="Calibri" w:hAnsi="Georgia" w:cs="Times New Roman"/>
      <w:b/>
      <w:bCs/>
      <w:sz w:val="22"/>
      <w:u w:val="single"/>
    </w:rPr>
  </w:style>
  <w:style w:type="character" w:customStyle="1" w:styleId="Style9ptUnderline8">
    <w:name w:val="Style 9 pt Underline8"/>
    <w:rsid w:val="001D70F3"/>
    <w:rPr>
      <w:sz w:val="20"/>
      <w:u w:val="single"/>
    </w:rPr>
  </w:style>
  <w:style w:type="paragraph" w:customStyle="1" w:styleId="StyleStyle49pt5">
    <w:name w:val="Style Style4 + 9 pt5"/>
    <w:basedOn w:val="Style4"/>
    <w:link w:val="StyleStyle49pt5Char"/>
    <w:qFormat/>
    <w:rsid w:val="001D70F3"/>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1D70F3"/>
    <w:rPr>
      <w:rFonts w:ascii="Georgia" w:eastAsia="Calibri" w:hAnsi="Georgia" w:cs="Times New Roman"/>
      <w:sz w:val="22"/>
      <w:u w:val="single"/>
      <w:lang w:eastAsia="zh-CN"/>
    </w:rPr>
  </w:style>
  <w:style w:type="character" w:customStyle="1" w:styleId="66">
    <w:name w:val="66"/>
    <w:rsid w:val="001D70F3"/>
    <w:rPr>
      <w:rFonts w:cs="Arial"/>
      <w:bCs/>
      <w:sz w:val="20"/>
      <w:u w:val="single"/>
      <w:lang w:val="en-US" w:eastAsia="en-US" w:bidi="ar-SA"/>
    </w:rPr>
  </w:style>
  <w:style w:type="character" w:customStyle="1" w:styleId="Style9ptUnderline9">
    <w:name w:val="Style 9 pt Underline9"/>
    <w:rsid w:val="001D70F3"/>
    <w:rPr>
      <w:sz w:val="20"/>
      <w:u w:val="single"/>
    </w:rPr>
  </w:style>
  <w:style w:type="paragraph" w:customStyle="1" w:styleId="StyleStyle49ptBold5">
    <w:name w:val="Style Style4 + 9 pt Bold5"/>
    <w:basedOn w:val="Style4"/>
    <w:link w:val="StyleStyle49ptBold5Char"/>
    <w:qFormat/>
    <w:rsid w:val="001D70F3"/>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1D70F3"/>
    <w:rPr>
      <w:rFonts w:ascii="Georgia" w:eastAsia="Calibri" w:hAnsi="Georgia" w:cs="Times New Roman"/>
      <w:b/>
      <w:bCs/>
      <w:sz w:val="22"/>
      <w:u w:val="single"/>
    </w:rPr>
  </w:style>
  <w:style w:type="character" w:customStyle="1" w:styleId="Style9ptBoldUnderline4">
    <w:name w:val="Style 9 pt Bold Underline4"/>
    <w:rsid w:val="001D70F3"/>
    <w:rPr>
      <w:b/>
      <w:bCs/>
      <w:sz w:val="20"/>
      <w:u w:val="single"/>
    </w:rPr>
  </w:style>
  <w:style w:type="paragraph" w:customStyle="1" w:styleId="StyleStyle49pt7">
    <w:name w:val="Style Style4 + 9 pt7"/>
    <w:basedOn w:val="Style4"/>
    <w:link w:val="StyleStyle49pt7Char"/>
    <w:qFormat/>
    <w:rsid w:val="001D70F3"/>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1D70F3"/>
    <w:rPr>
      <w:rFonts w:ascii="Georgia" w:eastAsia="Calibri" w:hAnsi="Georgia" w:cs="Times New Roman"/>
      <w:sz w:val="22"/>
      <w:u w:val="single"/>
      <w:lang w:eastAsia="zh-CN"/>
    </w:rPr>
  </w:style>
  <w:style w:type="character" w:customStyle="1" w:styleId="titleblue14">
    <w:name w:val="titleblue14"/>
    <w:basedOn w:val="DefaultParagraphFont"/>
    <w:rsid w:val="001D70F3"/>
  </w:style>
  <w:style w:type="paragraph" w:customStyle="1" w:styleId="FONT7">
    <w:name w:val="FONT 7"/>
    <w:qFormat/>
    <w:rsid w:val="001D70F3"/>
    <w:rPr>
      <w:rFonts w:ascii="Times New Roman" w:eastAsia="SimSun" w:hAnsi="Times New Roman" w:cs="Arial"/>
      <w:bCs/>
      <w:iCs/>
      <w:sz w:val="14"/>
      <w:szCs w:val="28"/>
    </w:rPr>
  </w:style>
  <w:style w:type="paragraph" w:customStyle="1" w:styleId="StyleStyle49pt8">
    <w:name w:val="Style Style4 + 9 pt8"/>
    <w:basedOn w:val="Style4"/>
    <w:qFormat/>
    <w:rsid w:val="001D70F3"/>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rsid w:val="001D70F3"/>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1D70F3"/>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qFormat/>
    <w:rsid w:val="001D70F3"/>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1D70F3"/>
    <w:rPr>
      <w:rFonts w:eastAsia="Calibri"/>
      <w:b/>
      <w:bCs/>
      <w:sz w:val="22"/>
      <w:u w:val="single"/>
    </w:rPr>
  </w:style>
  <w:style w:type="paragraph" w:customStyle="1" w:styleId="StyleStyle49ptBold6">
    <w:name w:val="Style Style4 + 9 pt Bold6"/>
    <w:basedOn w:val="Style4"/>
    <w:link w:val="StyleStyle49ptBold6Char"/>
    <w:qFormat/>
    <w:rsid w:val="001D70F3"/>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1D70F3"/>
    <w:rPr>
      <w:rFonts w:ascii="Georgia" w:eastAsia="Calibri" w:hAnsi="Georgia" w:cs="Times New Roman"/>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1D70F3"/>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1D70F3"/>
    <w:rPr>
      <w:rFonts w:eastAsia="Calibri" w:cs="Calibri"/>
      <w:b/>
      <w:bCs/>
      <w:sz w:val="16"/>
      <w:szCs w:val="22"/>
      <w:u w:val="single"/>
      <w:bdr w:val="single" w:sz="4" w:space="0" w:color="auto"/>
    </w:rPr>
  </w:style>
  <w:style w:type="character" w:customStyle="1" w:styleId="StyleUnderlineCharChar9pt3">
    <w:name w:val="Style Underline Char Char + 9 pt3"/>
    <w:basedOn w:val="DefaultParagraphFont"/>
    <w:rsid w:val="001D70F3"/>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D70F3"/>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D70F3"/>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D70F3"/>
    <w:rPr>
      <w:rFonts w:asciiTheme="minorHAnsi" w:hAnsiTheme="minorHAnsi" w:cstheme="minorBidi"/>
      <w:b/>
      <w:sz w:val="24"/>
      <w:u w:val="single"/>
    </w:rPr>
  </w:style>
  <w:style w:type="paragraph" w:customStyle="1" w:styleId="textboldChar">
    <w:name w:val="text bold Char"/>
    <w:basedOn w:val="Normal"/>
    <w:link w:val="textboldCharChar"/>
    <w:qFormat/>
    <w:rsid w:val="001D70F3"/>
    <w:pPr>
      <w:ind w:left="720"/>
    </w:pPr>
    <w:rPr>
      <w:rFonts w:eastAsia="Calibri"/>
      <w:b/>
      <w:sz w:val="24"/>
      <w:u w:val="thick"/>
    </w:rPr>
  </w:style>
  <w:style w:type="character" w:customStyle="1" w:styleId="textboldCharChar">
    <w:name w:val="text bold Char Char"/>
    <w:link w:val="textboldChar"/>
    <w:rsid w:val="001D70F3"/>
    <w:rPr>
      <w:rFonts w:ascii="Calibri" w:eastAsia="Calibri" w:hAnsi="Calibri" w:cs="Calibri"/>
      <w:b/>
      <w:u w:val="thick"/>
    </w:rPr>
  </w:style>
  <w:style w:type="character" w:customStyle="1" w:styleId="snapnoshots">
    <w:name w:val="snap_noshots"/>
    <w:basedOn w:val="DefaultParagraphFont"/>
    <w:rsid w:val="001D70F3"/>
  </w:style>
  <w:style w:type="character" w:customStyle="1" w:styleId="manchettebig2">
    <w:name w:val="manchettebig2"/>
    <w:basedOn w:val="DefaultParagraphFont"/>
    <w:rsid w:val="001D70F3"/>
  </w:style>
  <w:style w:type="character" w:customStyle="1" w:styleId="cnbcsbhdcomp">
    <w:name w:val="cnbc_sbhd_comp"/>
    <w:rsid w:val="001D70F3"/>
  </w:style>
  <w:style w:type="character" w:customStyle="1" w:styleId="blox-headline">
    <w:name w:val="blox-headline"/>
    <w:rsid w:val="001D70F3"/>
  </w:style>
  <w:style w:type="character" w:customStyle="1" w:styleId="SmallerReal">
    <w:name w:val="SmallerReal"/>
    <w:basedOn w:val="DefaultParagraphFont"/>
    <w:uiPriority w:val="1"/>
    <w:qFormat/>
    <w:rsid w:val="001D70F3"/>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1D70F3"/>
    <w:rPr>
      <w:rFonts w:cs="Arial"/>
      <w:b/>
      <w:bCs/>
      <w:iCs/>
      <w:sz w:val="28"/>
      <w:lang w:val="en-US" w:eastAsia="en-US"/>
    </w:rPr>
  </w:style>
  <w:style w:type="character" w:customStyle="1" w:styleId="postsubtitle">
    <w:name w:val="post_subtitle"/>
    <w:basedOn w:val="DefaultParagraphFont"/>
    <w:rsid w:val="001D70F3"/>
  </w:style>
  <w:style w:type="paragraph" w:customStyle="1" w:styleId="bylinejb">
    <w:name w:val="bylinejb"/>
    <w:basedOn w:val="Normal"/>
    <w:qFormat/>
    <w:rsid w:val="001D70F3"/>
    <w:pPr>
      <w:spacing w:before="100" w:beforeAutospacing="1" w:after="100" w:afterAutospacing="1"/>
    </w:pPr>
    <w:rPr>
      <w:rFonts w:ascii="Times" w:hAnsi="Times"/>
      <w:szCs w:val="20"/>
    </w:rPr>
  </w:style>
  <w:style w:type="paragraph" w:customStyle="1" w:styleId="bylineaffiliation">
    <w:name w:val="bylineaffiliation"/>
    <w:basedOn w:val="Normal"/>
    <w:qFormat/>
    <w:rsid w:val="001D70F3"/>
    <w:pPr>
      <w:spacing w:before="100" w:beforeAutospacing="1" w:after="100" w:afterAutospacing="1"/>
    </w:pPr>
    <w:rPr>
      <w:rFonts w:ascii="Times" w:hAnsi="Times"/>
      <w:szCs w:val="20"/>
    </w:rPr>
  </w:style>
  <w:style w:type="character" w:customStyle="1" w:styleId="apple-tab-span">
    <w:name w:val="apple-tab-span"/>
    <w:basedOn w:val="DefaultParagraphFont"/>
    <w:rsid w:val="001D70F3"/>
  </w:style>
  <w:style w:type="character" w:customStyle="1" w:styleId="action-menu-toggled-item">
    <w:name w:val="action-menu-toggled-item"/>
    <w:basedOn w:val="DefaultParagraphFont"/>
    <w:rsid w:val="001D70F3"/>
    <w:rPr>
      <w:rFonts w:ascii="Times New Roman" w:hAnsi="Times New Roman"/>
    </w:rPr>
  </w:style>
  <w:style w:type="character" w:customStyle="1" w:styleId="1Tag">
    <w:name w:val="1) Tag"/>
    <w:rsid w:val="001D70F3"/>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D70F3"/>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D70F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D70F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D70F3"/>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1D70F3"/>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1D70F3"/>
    <w:rPr>
      <w:rFonts w:ascii="Arial" w:eastAsia="Times New Roman" w:hAnsi="Arial" w:cs="Calibri"/>
      <w:b/>
      <w:caps/>
      <w:sz w:val="40"/>
      <w:szCs w:val="40"/>
    </w:rPr>
  </w:style>
  <w:style w:type="character" w:styleId="SubtleReference">
    <w:name w:val="Subtle Reference"/>
    <w:basedOn w:val="DefaultParagraphFont"/>
    <w:uiPriority w:val="31"/>
    <w:qFormat/>
    <w:rsid w:val="001D70F3"/>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1D70F3"/>
    <w:rPr>
      <w:bCs/>
    </w:rPr>
  </w:style>
  <w:style w:type="paragraph" w:customStyle="1" w:styleId="Cardd">
    <w:name w:val="Cardd"/>
    <w:basedOn w:val="Normal"/>
    <w:uiPriority w:val="4"/>
    <w:qFormat/>
    <w:rsid w:val="001D70F3"/>
    <w:pPr>
      <w:ind w:left="288" w:right="288"/>
    </w:pPr>
  </w:style>
  <w:style w:type="character" w:customStyle="1" w:styleId="BoxBoldUnderline">
    <w:name w:val="Box Bold Underline"/>
    <w:rsid w:val="001D70F3"/>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1D70F3"/>
    <w:rPr>
      <w:rFonts w:eastAsia="Times New Roman"/>
      <w:sz w:val="24"/>
    </w:rPr>
  </w:style>
  <w:style w:type="character" w:customStyle="1" w:styleId="NormalF6Char">
    <w:name w:val="Normal F6 Char"/>
    <w:link w:val="NormalF6"/>
    <w:rsid w:val="001D70F3"/>
    <w:rPr>
      <w:rFonts w:ascii="Calibri" w:eastAsia="Times New Roman" w:hAnsi="Calibri" w:cs="Calibri"/>
    </w:rPr>
  </w:style>
  <w:style w:type="paragraph" w:customStyle="1" w:styleId="TagNew">
    <w:name w:val="Tag New"/>
    <w:qFormat/>
    <w:rsid w:val="001D70F3"/>
    <w:rPr>
      <w:rFonts w:ascii="Times New Roman" w:hAnsi="Times New Roman" w:cs="Times New Roman"/>
      <w:b/>
      <w:szCs w:val="20"/>
    </w:rPr>
  </w:style>
  <w:style w:type="character" w:customStyle="1" w:styleId="moretop">
    <w:name w:val="more_top"/>
    <w:rsid w:val="001D70F3"/>
  </w:style>
  <w:style w:type="paragraph" w:customStyle="1" w:styleId="TagNew0">
    <w:name w:val="Tag_New"/>
    <w:qFormat/>
    <w:rsid w:val="001D70F3"/>
    <w:rPr>
      <w:rFonts w:ascii="Times New Roman" w:eastAsia="Malgun Gothic" w:hAnsi="Times New Roman" w:cs="Times New Roman"/>
      <w:b/>
      <w:bCs/>
      <w:szCs w:val="26"/>
    </w:rPr>
  </w:style>
  <w:style w:type="paragraph" w:customStyle="1" w:styleId="TagNew1">
    <w:name w:val="Tag+New"/>
    <w:qFormat/>
    <w:rsid w:val="001D70F3"/>
    <w:rPr>
      <w:rFonts w:ascii="Times New Roman" w:eastAsia="Calibri" w:hAnsi="Times New Roman" w:cs="Times New Roman"/>
      <w:b/>
      <w:szCs w:val="22"/>
    </w:rPr>
  </w:style>
  <w:style w:type="paragraph" w:customStyle="1" w:styleId="FreeForm">
    <w:name w:val="Free Form"/>
    <w:autoRedefine/>
    <w:qFormat/>
    <w:rsid w:val="001D70F3"/>
    <w:rPr>
      <w:rFonts w:ascii="Times New Roman" w:eastAsia="ヒラギノ角ゴ Pro W3" w:hAnsi="Times New Roman" w:cs="Times New Roman"/>
      <w:color w:val="000000"/>
      <w:sz w:val="20"/>
      <w:szCs w:val="20"/>
    </w:rPr>
  </w:style>
  <w:style w:type="character" w:customStyle="1" w:styleId="AuthorDateChar0">
    <w:name w:val="Author/Date Char"/>
    <w:locked/>
    <w:rsid w:val="001D70F3"/>
    <w:rPr>
      <w:rFonts w:ascii="Times New Roman" w:eastAsia="Calibri" w:hAnsi="Times New Roman" w:cs="Times New Roman"/>
      <w:b/>
      <w:u w:val="single"/>
    </w:rPr>
  </w:style>
  <w:style w:type="paragraph" w:customStyle="1" w:styleId="cnnstorypgraphtxt">
    <w:name w:val="cnn_storypgraphtxt"/>
    <w:basedOn w:val="Normal"/>
    <w:qFormat/>
    <w:rsid w:val="001D70F3"/>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1D70F3"/>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1D70F3"/>
  </w:style>
  <w:style w:type="character" w:customStyle="1" w:styleId="yshortcutscs4-ndcor">
    <w:name w:val="yshortcuts cs4-ndcor"/>
    <w:rsid w:val="001D70F3"/>
  </w:style>
  <w:style w:type="character" w:customStyle="1" w:styleId="price">
    <w:name w:val="price"/>
    <w:rsid w:val="001D70F3"/>
  </w:style>
  <w:style w:type="character" w:customStyle="1" w:styleId="price-change">
    <w:name w:val="price-change"/>
    <w:rsid w:val="001D70F3"/>
  </w:style>
  <w:style w:type="character" w:customStyle="1" w:styleId="percent-change">
    <w:name w:val="percent-change"/>
    <w:rsid w:val="001D70F3"/>
  </w:style>
  <w:style w:type="character" w:customStyle="1" w:styleId="bibfont">
    <w:name w:val="bibfont"/>
    <w:rsid w:val="001D70F3"/>
    <w:rPr>
      <w:rFonts w:cs="Times New Roman"/>
    </w:rPr>
  </w:style>
  <w:style w:type="character" w:customStyle="1" w:styleId="bps-topic-ident">
    <w:name w:val="bps-topic-ident"/>
    <w:rsid w:val="001D70F3"/>
  </w:style>
  <w:style w:type="paragraph" w:customStyle="1" w:styleId="underlined1">
    <w:name w:val="underlined1"/>
    <w:next w:val="Normal"/>
    <w:autoRedefine/>
    <w:qFormat/>
    <w:rsid w:val="001D70F3"/>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qFormat/>
    <w:rsid w:val="001D70F3"/>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1D70F3"/>
    <w:rPr>
      <w:rFonts w:ascii="Times New Roman" w:eastAsia="Times New Roman" w:hAnsi="Times New Roman" w:cs="Times New Roman"/>
      <w:b/>
      <w:szCs w:val="22"/>
      <w:lang w:val="x-none" w:eastAsia="x-none"/>
    </w:rPr>
  </w:style>
  <w:style w:type="paragraph" w:customStyle="1" w:styleId="CardDownSize">
    <w:name w:val="CardDownSize"/>
    <w:basedOn w:val="Normal"/>
    <w:link w:val="CardDownSizeChar"/>
    <w:qFormat/>
    <w:rsid w:val="001D70F3"/>
    <w:rPr>
      <w:rFonts w:eastAsia="Calibri"/>
      <w:szCs w:val="20"/>
      <w:lang w:val="x-none" w:eastAsia="x-none"/>
    </w:rPr>
  </w:style>
  <w:style w:type="character" w:customStyle="1" w:styleId="CardDownSizeChar">
    <w:name w:val="CardDownSize Char"/>
    <w:link w:val="CardDownSize"/>
    <w:rsid w:val="001D70F3"/>
    <w:rPr>
      <w:rFonts w:ascii="Calibri" w:eastAsia="Calibri" w:hAnsi="Calibri" w:cs="Calibri"/>
      <w:sz w:val="22"/>
      <w:szCs w:val="20"/>
      <w:lang w:val="x-none" w:eastAsia="x-none"/>
    </w:rPr>
  </w:style>
  <w:style w:type="paragraph" w:customStyle="1" w:styleId="Citation10">
    <w:name w:val="Citation1"/>
    <w:basedOn w:val="Normal"/>
    <w:link w:val="Citation1Char"/>
    <w:qFormat/>
    <w:rsid w:val="001D70F3"/>
    <w:rPr>
      <w:rFonts w:eastAsia="Calibri"/>
      <w:b/>
      <w:sz w:val="24"/>
      <w:u w:val="single"/>
      <w:lang w:val="x-none" w:eastAsia="x-none"/>
    </w:rPr>
  </w:style>
  <w:style w:type="character" w:customStyle="1" w:styleId="Citation1Char">
    <w:name w:val="Citation1 Char"/>
    <w:link w:val="Citation10"/>
    <w:rsid w:val="001D70F3"/>
    <w:rPr>
      <w:rFonts w:ascii="Calibri" w:eastAsia="Calibri" w:hAnsi="Calibri" w:cs="Calibri"/>
      <w:b/>
      <w:u w:val="single"/>
      <w:lang w:val="x-none" w:eastAsia="x-none"/>
    </w:rPr>
  </w:style>
  <w:style w:type="paragraph" w:customStyle="1" w:styleId="Tagline1">
    <w:name w:val="Tagline"/>
    <w:basedOn w:val="Normal"/>
    <w:link w:val="TaglineChar"/>
    <w:qFormat/>
    <w:rsid w:val="001D70F3"/>
    <w:rPr>
      <w:rFonts w:eastAsia="Calibri"/>
      <w:b/>
      <w:sz w:val="24"/>
      <w:lang w:val="x-none" w:eastAsia="x-none"/>
    </w:rPr>
  </w:style>
  <w:style w:type="character" w:customStyle="1" w:styleId="TaglineChar">
    <w:name w:val="Tagline Char"/>
    <w:link w:val="Tagline1"/>
    <w:rsid w:val="001D70F3"/>
    <w:rPr>
      <w:rFonts w:ascii="Calibri" w:eastAsia="Calibri" w:hAnsi="Calibri" w:cs="Calibri"/>
      <w:b/>
      <w:lang w:val="x-none" w:eastAsia="x-none"/>
    </w:rPr>
  </w:style>
  <w:style w:type="character" w:customStyle="1" w:styleId="boldciteChar1">
    <w:name w:val="bold cite Char1"/>
    <w:rsid w:val="001D70F3"/>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1D70F3"/>
  </w:style>
  <w:style w:type="paragraph" w:customStyle="1" w:styleId="Irrelevant6font">
    <w:name w:val="Irrelevant (6 font)"/>
    <w:basedOn w:val="Normal"/>
    <w:link w:val="Irrelevant6fontChar"/>
    <w:qFormat/>
    <w:rsid w:val="001D70F3"/>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1D70F3"/>
    <w:rPr>
      <w:rFonts w:ascii="Calibri" w:eastAsia="Times New Roman" w:hAnsi="Calibri" w:cs="Calibri"/>
      <w:sz w:val="12"/>
      <w:szCs w:val="12"/>
    </w:rPr>
  </w:style>
  <w:style w:type="paragraph" w:customStyle="1" w:styleId="Non-NavPanelTag">
    <w:name w:val="Non-Nav Panel Tag"/>
    <w:basedOn w:val="Normal"/>
    <w:qFormat/>
    <w:rsid w:val="001D70F3"/>
    <w:rPr>
      <w:b/>
      <w:sz w:val="26"/>
    </w:rPr>
  </w:style>
  <w:style w:type="character" w:customStyle="1" w:styleId="Hyperlink3">
    <w:name w:val="Hyperlink.3"/>
    <w:basedOn w:val="DefaultParagraphFont"/>
    <w:rsid w:val="001D70F3"/>
    <w:rPr>
      <w:sz w:val="18"/>
      <w:szCs w:val="18"/>
    </w:rPr>
  </w:style>
  <w:style w:type="character" w:customStyle="1" w:styleId="Hyperlink4">
    <w:name w:val="Hyperlink.4"/>
    <w:basedOn w:val="DefaultParagraphFont"/>
    <w:rsid w:val="001D70F3"/>
    <w:rPr>
      <w:sz w:val="18"/>
      <w:szCs w:val="18"/>
    </w:rPr>
  </w:style>
  <w:style w:type="paragraph" w:customStyle="1" w:styleId="StyleHeading4TagNotBold">
    <w:name w:val="Style Heading 4Tag + Not Bold"/>
    <w:basedOn w:val="Heading4"/>
    <w:qFormat/>
    <w:rsid w:val="001D70F3"/>
  </w:style>
  <w:style w:type="paragraph" w:customStyle="1" w:styleId="Aa">
    <w:name w:val="A"/>
    <w:basedOn w:val="Default"/>
    <w:next w:val="Default"/>
    <w:qFormat/>
    <w:rsid w:val="001D70F3"/>
    <w:rPr>
      <w:color w:val="auto"/>
      <w:szCs w:val="22"/>
      <w:lang w:bidi="en-US"/>
    </w:rPr>
  </w:style>
  <w:style w:type="character" w:customStyle="1" w:styleId="ac">
    <w:name w:val="••••"/>
    <w:rsid w:val="001D70F3"/>
    <w:rPr>
      <w:color w:val="000000"/>
    </w:rPr>
  </w:style>
  <w:style w:type="character" w:customStyle="1" w:styleId="UL-Bold">
    <w:name w:val="UL-Bold"/>
    <w:basedOn w:val="DefaultParagraphFont"/>
    <w:rsid w:val="001D70F3"/>
    <w:rPr>
      <w:u w:val="thick"/>
    </w:rPr>
  </w:style>
  <w:style w:type="character" w:customStyle="1" w:styleId="UL-None">
    <w:name w:val="UL-None"/>
    <w:basedOn w:val="DefaultParagraphFont"/>
    <w:rsid w:val="001D70F3"/>
    <w:rPr>
      <w:u w:val="none"/>
    </w:rPr>
  </w:style>
  <w:style w:type="character" w:customStyle="1" w:styleId="FontStyle19">
    <w:name w:val="Font Style19"/>
    <w:basedOn w:val="DefaultParagraphFont"/>
    <w:uiPriority w:val="99"/>
    <w:rsid w:val="001D70F3"/>
    <w:rPr>
      <w:rFonts w:ascii="Times New Roman" w:hAnsi="Times New Roman" w:cs="Times New Roman"/>
      <w:sz w:val="18"/>
      <w:szCs w:val="18"/>
    </w:rPr>
  </w:style>
  <w:style w:type="character" w:customStyle="1" w:styleId="UnderlineBox">
    <w:name w:val="Underline + Box"/>
    <w:uiPriority w:val="1"/>
    <w:qFormat/>
    <w:rsid w:val="001D70F3"/>
    <w:rPr>
      <w:rFonts w:ascii="Georgia" w:hAnsi="Georgia"/>
      <w:b w:val="0"/>
      <w:sz w:val="22"/>
      <w:u w:val="single"/>
      <w:bdr w:val="single" w:sz="4" w:space="0" w:color="auto"/>
    </w:rPr>
  </w:style>
  <w:style w:type="paragraph" w:customStyle="1" w:styleId="ALLCAPS">
    <w:name w:val="ALL CAPS"/>
    <w:basedOn w:val="Normal"/>
    <w:qFormat/>
    <w:rsid w:val="001D70F3"/>
    <w:rPr>
      <w:rFonts w:eastAsia="Times New Roman"/>
      <w:b/>
      <w:caps/>
      <w:szCs w:val="20"/>
    </w:rPr>
  </w:style>
  <w:style w:type="character" w:customStyle="1" w:styleId="kn">
    <w:name w:val="kn"/>
    <w:basedOn w:val="DefaultParagraphFont"/>
    <w:rsid w:val="001D70F3"/>
  </w:style>
  <w:style w:type="paragraph" w:customStyle="1" w:styleId="StyleCardworksLinespacingsingle">
    <w:name w:val="Style Card works + Line spacing:  single"/>
    <w:basedOn w:val="Normal"/>
    <w:link w:val="StyleCardworksLinespacingsingleChar"/>
    <w:qFormat/>
    <w:rsid w:val="001D70F3"/>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1D70F3"/>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1D70F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u w:val="single"/>
    </w:rPr>
  </w:style>
  <w:style w:type="character" w:customStyle="1" w:styleId="BriefTitleWorksChar">
    <w:name w:val="Brief Title Works Char"/>
    <w:basedOn w:val="DefaultParagraphFont"/>
    <w:link w:val="BriefTitleWorks"/>
    <w:rsid w:val="001D70F3"/>
    <w:rPr>
      <w:rFonts w:ascii="Calibri" w:eastAsia="Times New Roman" w:hAnsi="Calibri" w:cs="Arial"/>
      <w:b/>
      <w:caps/>
      <w:kern w:val="32"/>
      <w:sz w:val="52"/>
      <w:szCs w:val="32"/>
      <w:u w:val="single"/>
    </w:rPr>
  </w:style>
  <w:style w:type="character" w:customStyle="1" w:styleId="twelptblackblack1">
    <w:name w:val="twelptblackblack1"/>
    <w:basedOn w:val="DefaultParagraphFont"/>
    <w:rsid w:val="001D70F3"/>
    <w:rPr>
      <w:rFonts w:ascii="Verdana" w:hAnsi="Verdana" w:hint="default"/>
      <w:color w:val="000000"/>
      <w:sz w:val="16"/>
      <w:szCs w:val="16"/>
    </w:rPr>
  </w:style>
  <w:style w:type="character" w:customStyle="1" w:styleId="TagCharCharCharChar0">
    <w:name w:val="Tag Char Char Char Char"/>
    <w:basedOn w:val="DefaultParagraphFont"/>
    <w:rsid w:val="001D70F3"/>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1D70F3"/>
  </w:style>
  <w:style w:type="character" w:customStyle="1" w:styleId="BoldandUnderlineChar1Char2">
    <w:name w:val="Bold and Underline Char1 Char2"/>
    <w:basedOn w:val="DefaultParagraphFont"/>
    <w:rsid w:val="001D70F3"/>
  </w:style>
  <w:style w:type="character" w:customStyle="1" w:styleId="BoldandUnderlineCharChar1">
    <w:name w:val="Bold and Underline Char Char1"/>
    <w:basedOn w:val="DefaultParagraphFont"/>
    <w:rsid w:val="001D70F3"/>
  </w:style>
  <w:style w:type="character" w:customStyle="1" w:styleId="review">
    <w:name w:val="review"/>
    <w:basedOn w:val="DefaultParagraphFont"/>
    <w:rsid w:val="001D70F3"/>
  </w:style>
  <w:style w:type="character" w:customStyle="1" w:styleId="feature2caption">
    <w:name w:val="feature2caption"/>
    <w:basedOn w:val="DefaultParagraphFont"/>
    <w:rsid w:val="001D70F3"/>
  </w:style>
  <w:style w:type="character" w:customStyle="1" w:styleId="style22">
    <w:name w:val="style2"/>
    <w:basedOn w:val="DefaultParagraphFont"/>
    <w:rsid w:val="001D70F3"/>
  </w:style>
  <w:style w:type="character" w:customStyle="1" w:styleId="StyleStyleBoldUnderlineUnderlineIntenseEmphasis1apple-style-2">
    <w:name w:val="Style Style Bold UnderlineUnderlineIntense Emphasis1apple-style-...2"/>
    <w:basedOn w:val="DefaultParagraphFont"/>
    <w:rsid w:val="001D70F3"/>
  </w:style>
  <w:style w:type="character" w:customStyle="1" w:styleId="StyleStyleBoldUnderlineUnderlineIntenseEmphasis1apple-style-1">
    <w:name w:val="Style Style Bold UnderlineUnderlineIntense Emphasis1apple-style-...1"/>
    <w:basedOn w:val="DefaultParagraphFont"/>
    <w:rsid w:val="001D70F3"/>
    <w:rPr>
      <w:b w:val="0"/>
      <w:bCs w:val="0"/>
      <w:sz w:val="14"/>
      <w:u w:val="none"/>
    </w:rPr>
  </w:style>
  <w:style w:type="character" w:customStyle="1" w:styleId="lrdctspkr">
    <w:name w:val="lr_dct_spkr"/>
    <w:basedOn w:val="DefaultParagraphFont"/>
    <w:rsid w:val="001D70F3"/>
  </w:style>
  <w:style w:type="character" w:customStyle="1" w:styleId="lrdctlblinl">
    <w:name w:val="lr_dct_lbl_inl"/>
    <w:basedOn w:val="DefaultParagraphFont"/>
    <w:rsid w:val="001D70F3"/>
  </w:style>
  <w:style w:type="character" w:customStyle="1" w:styleId="lrdctlblblk">
    <w:name w:val="lr_dct_lbl_blk"/>
    <w:basedOn w:val="DefaultParagraphFont"/>
    <w:rsid w:val="001D70F3"/>
  </w:style>
  <w:style w:type="character" w:customStyle="1" w:styleId="bnp-articles-title1">
    <w:name w:val="bnp-articles-title1"/>
    <w:basedOn w:val="DefaultParagraphFont"/>
    <w:rsid w:val="001D70F3"/>
    <w:rPr>
      <w:rFonts w:ascii="Verdana" w:hAnsi="Verdana" w:hint="default"/>
      <w:b/>
      <w:bCs/>
      <w:color w:val="545454"/>
      <w:sz w:val="12"/>
      <w:szCs w:val="12"/>
    </w:rPr>
  </w:style>
  <w:style w:type="character" w:customStyle="1" w:styleId="featuretext">
    <w:name w:val="featuretext"/>
    <w:basedOn w:val="DefaultParagraphFont"/>
    <w:rsid w:val="001D70F3"/>
  </w:style>
  <w:style w:type="character" w:customStyle="1" w:styleId="relatedtext">
    <w:name w:val="related_text"/>
    <w:basedOn w:val="DefaultParagraphFont"/>
    <w:rsid w:val="001D70F3"/>
  </w:style>
  <w:style w:type="character" w:customStyle="1" w:styleId="fullpost">
    <w:name w:val="fullpost"/>
    <w:basedOn w:val="DefaultParagraphFont"/>
    <w:rsid w:val="001D70F3"/>
  </w:style>
  <w:style w:type="character" w:customStyle="1" w:styleId="bcktital">
    <w:name w:val="bcktital"/>
    <w:basedOn w:val="DefaultParagraphFont"/>
    <w:rsid w:val="001D70F3"/>
  </w:style>
  <w:style w:type="character" w:customStyle="1" w:styleId="bcktital0">
    <w:name w:val="bckt_ital"/>
    <w:basedOn w:val="DefaultParagraphFont"/>
    <w:rsid w:val="001D70F3"/>
  </w:style>
  <w:style w:type="character" w:customStyle="1" w:styleId="fwanimclass">
    <w:name w:val="fwanim_class"/>
    <w:basedOn w:val="DefaultParagraphFont"/>
    <w:rsid w:val="001D70F3"/>
  </w:style>
  <w:style w:type="character" w:customStyle="1" w:styleId="CharChar8">
    <w:name w:val="Char Char8"/>
    <w:basedOn w:val="DefaultParagraphFont"/>
    <w:rsid w:val="001D70F3"/>
    <w:rPr>
      <w:rFonts w:ascii="Lucida Grande" w:hAnsi="Lucida Grande" w:cs="Times New Roman"/>
    </w:rPr>
  </w:style>
  <w:style w:type="character" w:customStyle="1" w:styleId="DebateTagChar0">
    <w:name w:val="DebateTag Char"/>
    <w:basedOn w:val="DefaultParagraphFont"/>
    <w:rsid w:val="001D70F3"/>
    <w:rPr>
      <w:rFonts w:eastAsia="Calibri"/>
      <w:b/>
      <w:sz w:val="24"/>
      <w:szCs w:val="24"/>
      <w:lang w:val="en-US" w:eastAsia="en-US" w:bidi="ar-SA"/>
    </w:rPr>
  </w:style>
  <w:style w:type="paragraph" w:customStyle="1" w:styleId="DebateHeaderFinal">
    <w:name w:val="DebateHeaderFinal"/>
    <w:basedOn w:val="Heading1"/>
    <w:qFormat/>
    <w:rsid w:val="001D70F3"/>
    <w:pPr>
      <w:spacing w:line="276" w:lineRule="auto"/>
      <w:jc w:val="left"/>
    </w:pPr>
    <w:rPr>
      <w:rFonts w:eastAsia="Times New Roman" w:cs="Times New Roman"/>
      <w:sz w:val="36"/>
      <w:szCs w:val="36"/>
    </w:rPr>
  </w:style>
  <w:style w:type="character" w:customStyle="1" w:styleId="DebateHeaderFinalChar">
    <w:name w:val="DebateHeaderFinal Char"/>
    <w:rsid w:val="001D70F3"/>
    <w:rPr>
      <w:b/>
      <w:bCs/>
      <w:sz w:val="36"/>
      <w:szCs w:val="36"/>
      <w:u w:val="single"/>
      <w:lang w:val="en-US" w:eastAsia="en-US" w:bidi="ar-SA"/>
    </w:rPr>
  </w:style>
  <w:style w:type="paragraph" w:customStyle="1" w:styleId="HeaderInitial0">
    <w:name w:val="HeaderInitial"/>
    <w:basedOn w:val="Normal"/>
    <w:qFormat/>
    <w:rsid w:val="001D70F3"/>
    <w:pPr>
      <w:jc w:val="center"/>
      <w:outlineLvl w:val="0"/>
    </w:pPr>
    <w:rPr>
      <w:rFonts w:ascii="Garamond" w:hAnsi="Garamond"/>
      <w:b/>
      <w:caps/>
      <w:sz w:val="28"/>
    </w:rPr>
  </w:style>
  <w:style w:type="character" w:customStyle="1" w:styleId="FooterChar2">
    <w:name w:val="Footer Char2"/>
    <w:basedOn w:val="DefaultParagraphFont"/>
    <w:rsid w:val="001D70F3"/>
    <w:rPr>
      <w:rFonts w:eastAsia="MS Mincho"/>
      <w:sz w:val="24"/>
      <w:szCs w:val="24"/>
      <w:lang w:val="en-US" w:eastAsia="ja-JP" w:bidi="ar-SA"/>
    </w:rPr>
  </w:style>
  <w:style w:type="character" w:customStyle="1" w:styleId="BalloonTextChar2">
    <w:name w:val="Balloon Text Char2"/>
    <w:basedOn w:val="DefaultParagraphFont"/>
    <w:rsid w:val="001D70F3"/>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1D70F3"/>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1D70F3"/>
    <w:rPr>
      <w:rFonts w:ascii="Cambria" w:hAnsi="Cambria"/>
      <w:sz w:val="24"/>
      <w:lang w:val="en-US" w:eastAsia="en-US" w:bidi="ar-SA"/>
    </w:rPr>
  </w:style>
  <w:style w:type="paragraph" w:customStyle="1" w:styleId="Normalspacing">
    <w:name w:val="Normal + spacing"/>
    <w:basedOn w:val="StyleLinespacingDouble"/>
    <w:qFormat/>
    <w:rsid w:val="001D70F3"/>
  </w:style>
  <w:style w:type="character" w:customStyle="1" w:styleId="NormalspacingChar">
    <w:name w:val="Normal + spacing Char"/>
    <w:basedOn w:val="StyleLinespacingDoubleChar"/>
    <w:rsid w:val="001D70F3"/>
    <w:rPr>
      <w:rFonts w:ascii="Cambria" w:hAnsi="Cambria"/>
      <w:sz w:val="24"/>
      <w:lang w:val="en-US" w:eastAsia="en-US" w:bidi="ar-SA"/>
    </w:rPr>
  </w:style>
  <w:style w:type="character" w:customStyle="1" w:styleId="textbold0">
    <w:name w:val="textbold"/>
    <w:basedOn w:val="DefaultParagraphFont"/>
    <w:rsid w:val="001D70F3"/>
  </w:style>
  <w:style w:type="character" w:customStyle="1" w:styleId="textitalics">
    <w:name w:val="textitalics"/>
    <w:basedOn w:val="DefaultParagraphFont"/>
    <w:rsid w:val="001D70F3"/>
  </w:style>
  <w:style w:type="paragraph" w:customStyle="1" w:styleId="lastpar">
    <w:name w:val="lastpar"/>
    <w:basedOn w:val="Normal"/>
    <w:qFormat/>
    <w:rsid w:val="001D70F3"/>
    <w:pPr>
      <w:spacing w:before="100" w:beforeAutospacing="1" w:after="100" w:afterAutospacing="1"/>
    </w:pPr>
    <w:rPr>
      <w:sz w:val="24"/>
    </w:rPr>
  </w:style>
  <w:style w:type="table" w:styleId="TableClassic1">
    <w:name w:val="Table Classic 1"/>
    <w:basedOn w:val="TableNormal"/>
    <w:rsid w:val="001D70F3"/>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70F3"/>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1D70F3"/>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1D70F3"/>
    <w:pPr>
      <w:tabs>
        <w:tab w:val="left" w:pos="9450"/>
      </w:tabs>
    </w:pPr>
    <w:rPr>
      <w:rFonts w:eastAsia="SimSun"/>
      <w:b/>
      <w:sz w:val="24"/>
    </w:rPr>
  </w:style>
  <w:style w:type="character" w:customStyle="1" w:styleId="BoldunderlineChar4">
    <w:name w:val="Bold/underline Char"/>
    <w:basedOn w:val="DefaultParagraphFont"/>
    <w:rsid w:val="001D70F3"/>
    <w:rPr>
      <w:rFonts w:eastAsia="SimSun"/>
      <w:b/>
      <w:sz w:val="24"/>
      <w:szCs w:val="24"/>
      <w:lang w:val="en-US" w:eastAsia="en-US" w:bidi="ar-SA"/>
    </w:rPr>
  </w:style>
  <w:style w:type="paragraph" w:customStyle="1" w:styleId="TableContents">
    <w:name w:val="Table Contents"/>
    <w:basedOn w:val="Normal"/>
    <w:qFormat/>
    <w:rsid w:val="001D70F3"/>
    <w:pPr>
      <w:suppressLineNumbers/>
      <w:tabs>
        <w:tab w:val="left" w:pos="9450"/>
      </w:tabs>
      <w:suppressAutoHyphens/>
    </w:pPr>
    <w:rPr>
      <w:rFonts w:eastAsia="Arial Unicode MS"/>
      <w:kern w:val="1"/>
      <w:sz w:val="24"/>
    </w:rPr>
  </w:style>
  <w:style w:type="paragraph" w:customStyle="1" w:styleId="faketag">
    <w:name w:val="fake tag"/>
    <w:basedOn w:val="Heading1"/>
    <w:qFormat/>
    <w:rsid w:val="001D70F3"/>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1D70F3"/>
    <w:pPr>
      <w:tabs>
        <w:tab w:val="left" w:pos="9450"/>
      </w:tabs>
      <w:jc w:val="center"/>
    </w:pPr>
    <w:rPr>
      <w:rFonts w:ascii="Verdana" w:hAnsi="Verdana"/>
      <w:sz w:val="24"/>
    </w:rPr>
  </w:style>
  <w:style w:type="paragraph" w:customStyle="1" w:styleId="heading1fake0">
    <w:name w:val="heading 1 fake"/>
    <w:basedOn w:val="Heading1"/>
    <w:autoRedefine/>
    <w:qFormat/>
    <w:rsid w:val="001D70F3"/>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1D70F3"/>
    <w:pPr>
      <w:tabs>
        <w:tab w:val="left" w:pos="9450"/>
      </w:tabs>
    </w:pPr>
    <w:rPr>
      <w:szCs w:val="20"/>
    </w:rPr>
  </w:style>
  <w:style w:type="character" w:customStyle="1" w:styleId="textCharChar1">
    <w:name w:val="text Char Char1"/>
    <w:basedOn w:val="DefaultParagraphFont"/>
    <w:rsid w:val="001D70F3"/>
    <w:rPr>
      <w:sz w:val="18"/>
      <w:szCs w:val="24"/>
      <w:lang w:val="en-US" w:eastAsia="en-US" w:bidi="ar-SA"/>
    </w:rPr>
  </w:style>
  <w:style w:type="character" w:customStyle="1" w:styleId="text1CharChar">
    <w:name w:val="text1 Char Char"/>
    <w:basedOn w:val="DefaultParagraphFont"/>
    <w:rsid w:val="001D70F3"/>
    <w:rPr>
      <w:lang w:val="en-US" w:eastAsia="en-US" w:bidi="ar-SA"/>
    </w:rPr>
  </w:style>
  <w:style w:type="character" w:customStyle="1" w:styleId="textCharChar">
    <w:name w:val="text Char Char"/>
    <w:basedOn w:val="DefaultParagraphFont"/>
    <w:rsid w:val="001D70F3"/>
    <w:rPr>
      <w:sz w:val="18"/>
      <w:szCs w:val="24"/>
      <w:lang w:val="en-US" w:eastAsia="en-US" w:bidi="ar-SA"/>
    </w:rPr>
  </w:style>
  <w:style w:type="character" w:customStyle="1" w:styleId="normalloose1">
    <w:name w:val="normalloose1"/>
    <w:basedOn w:val="DefaultParagraphFont"/>
    <w:rsid w:val="001D70F3"/>
    <w:rPr>
      <w:sz w:val="20"/>
      <w:szCs w:val="20"/>
    </w:rPr>
  </w:style>
  <w:style w:type="paragraph" w:customStyle="1" w:styleId="printerheadline">
    <w:name w:val="printer_headline"/>
    <w:basedOn w:val="Normal"/>
    <w:qFormat/>
    <w:rsid w:val="001D70F3"/>
    <w:pPr>
      <w:tabs>
        <w:tab w:val="left" w:pos="9450"/>
      </w:tabs>
      <w:spacing w:before="100" w:beforeAutospacing="1" w:after="100" w:afterAutospacing="1"/>
    </w:pPr>
    <w:rPr>
      <w:sz w:val="24"/>
    </w:rPr>
  </w:style>
  <w:style w:type="paragraph" w:customStyle="1" w:styleId="help">
    <w:name w:val="help"/>
    <w:basedOn w:val="Normal"/>
    <w:qFormat/>
    <w:rsid w:val="001D70F3"/>
    <w:pPr>
      <w:tabs>
        <w:tab w:val="left" w:pos="9450"/>
      </w:tabs>
      <w:spacing w:before="100" w:beforeAutospacing="1" w:after="100" w:afterAutospacing="1"/>
    </w:pPr>
    <w:rPr>
      <w:sz w:val="24"/>
    </w:rPr>
  </w:style>
  <w:style w:type="character" w:customStyle="1" w:styleId="sponsoredadtext">
    <w:name w:val="sponsoredadtext"/>
    <w:basedOn w:val="DefaultParagraphFont"/>
    <w:rsid w:val="001D70F3"/>
  </w:style>
  <w:style w:type="character" w:customStyle="1" w:styleId="georgia">
    <w:name w:val="georgia"/>
    <w:basedOn w:val="DefaultParagraphFont"/>
    <w:rsid w:val="001D70F3"/>
  </w:style>
  <w:style w:type="character" w:customStyle="1" w:styleId="isdefault">
    <w:name w:val="isdefault"/>
    <w:basedOn w:val="DefaultParagraphFont"/>
    <w:rsid w:val="001D70F3"/>
  </w:style>
  <w:style w:type="character" w:customStyle="1" w:styleId="arial">
    <w:name w:val="arial"/>
    <w:basedOn w:val="DefaultParagraphFont"/>
    <w:rsid w:val="001D70F3"/>
  </w:style>
  <w:style w:type="character" w:customStyle="1" w:styleId="pipe">
    <w:name w:val="pipe"/>
    <w:basedOn w:val="DefaultParagraphFont"/>
    <w:rsid w:val="001D70F3"/>
  </w:style>
  <w:style w:type="paragraph" w:customStyle="1" w:styleId="dtlcomment">
    <w:name w:val="dtlcomment"/>
    <w:basedOn w:val="Normal"/>
    <w:qFormat/>
    <w:rsid w:val="001D70F3"/>
    <w:pPr>
      <w:tabs>
        <w:tab w:val="left" w:pos="9450"/>
      </w:tabs>
      <w:spacing w:before="100" w:beforeAutospacing="1" w:after="100" w:afterAutospacing="1"/>
    </w:pPr>
    <w:rPr>
      <w:sz w:val="24"/>
    </w:rPr>
  </w:style>
  <w:style w:type="character" w:customStyle="1" w:styleId="writername">
    <w:name w:val="writername"/>
    <w:basedOn w:val="DefaultParagraphFont"/>
    <w:rsid w:val="001D70F3"/>
  </w:style>
  <w:style w:type="character" w:customStyle="1" w:styleId="CharChar18">
    <w:name w:val="Char Char18"/>
    <w:basedOn w:val="DefaultParagraphFont"/>
    <w:rsid w:val="001D70F3"/>
    <w:rPr>
      <w:sz w:val="16"/>
      <w:szCs w:val="24"/>
      <w:lang w:val="en-US" w:eastAsia="en-US" w:bidi="ar-SA"/>
    </w:rPr>
  </w:style>
  <w:style w:type="character" w:customStyle="1" w:styleId="CharChar24">
    <w:name w:val="Char Char24"/>
    <w:basedOn w:val="DefaultParagraphFont"/>
    <w:rsid w:val="001D70F3"/>
    <w:rPr>
      <w:b/>
      <w:bCs/>
      <w:sz w:val="28"/>
      <w:szCs w:val="28"/>
      <w:lang w:val="en-US" w:eastAsia="en-US" w:bidi="ar-SA"/>
    </w:rPr>
  </w:style>
  <w:style w:type="character" w:customStyle="1" w:styleId="ln2">
    <w:name w:val="ln2"/>
    <w:basedOn w:val="DefaultParagraphFont"/>
    <w:rsid w:val="001D70F3"/>
  </w:style>
  <w:style w:type="paragraph" w:customStyle="1" w:styleId="StyleStyle1">
    <w:name w:val="Style Style1 +"/>
    <w:basedOn w:val="Normal"/>
    <w:qFormat/>
    <w:rsid w:val="001D70F3"/>
    <w:rPr>
      <w:sz w:val="24"/>
    </w:rPr>
  </w:style>
  <w:style w:type="character" w:customStyle="1" w:styleId="StyleStyle1Char">
    <w:name w:val="Style Style1 + Char"/>
    <w:basedOn w:val="Style1Char"/>
    <w:rsid w:val="001D70F3"/>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1D70F3"/>
  </w:style>
  <w:style w:type="character" w:customStyle="1" w:styleId="CharChar16">
    <w:name w:val="Char Char16"/>
    <w:basedOn w:val="DefaultParagraphFont"/>
    <w:rsid w:val="001D70F3"/>
    <w:rPr>
      <w:rFonts w:ascii="Cambria" w:hAnsi="Cambria"/>
      <w:lang w:val="en-US" w:eastAsia="en-US" w:bidi="ar-SA"/>
    </w:rPr>
  </w:style>
  <w:style w:type="character" w:customStyle="1" w:styleId="CharChar15">
    <w:name w:val="Char Char15"/>
    <w:basedOn w:val="CharChar16"/>
    <w:rsid w:val="001D70F3"/>
    <w:rPr>
      <w:rFonts w:ascii="Cambria" w:hAnsi="Cambria"/>
      <w:b/>
      <w:bCs/>
      <w:lang w:val="en-US" w:eastAsia="en-US" w:bidi="ar-SA"/>
    </w:rPr>
  </w:style>
  <w:style w:type="character" w:customStyle="1" w:styleId="CharChar14">
    <w:name w:val="Char Char14"/>
    <w:basedOn w:val="DefaultParagraphFont"/>
    <w:rsid w:val="001D70F3"/>
    <w:rPr>
      <w:rFonts w:ascii="Tahoma" w:hAnsi="Tahoma" w:cs="Tahoma"/>
      <w:sz w:val="16"/>
      <w:szCs w:val="16"/>
      <w:lang w:val="en-US" w:eastAsia="en-US" w:bidi="ar-SA"/>
    </w:rPr>
  </w:style>
  <w:style w:type="character" w:customStyle="1" w:styleId="CharChar13">
    <w:name w:val="Char Char13"/>
    <w:basedOn w:val="DefaultParagraphFont"/>
    <w:rsid w:val="001D70F3"/>
    <w:rPr>
      <w:rFonts w:ascii="Cambria" w:hAnsi="Cambria"/>
      <w:lang w:val="en-US" w:eastAsia="en-US" w:bidi="ar-SA"/>
    </w:rPr>
  </w:style>
  <w:style w:type="paragraph" w:customStyle="1" w:styleId="normalChar1">
    <w:name w:val="normal Char"/>
    <w:basedOn w:val="Normal"/>
    <w:qFormat/>
    <w:rsid w:val="001D70F3"/>
  </w:style>
  <w:style w:type="character" w:customStyle="1" w:styleId="cardtextsmallCharChar">
    <w:name w:val="card text small Char Char"/>
    <w:basedOn w:val="DefaultParagraphFont"/>
    <w:rsid w:val="001D70F3"/>
    <w:rPr>
      <w:rFonts w:ascii="Arial Narrow" w:hAnsi="Arial Narrow" w:cs="Times New Roman"/>
      <w:sz w:val="16"/>
    </w:rPr>
  </w:style>
  <w:style w:type="character" w:customStyle="1" w:styleId="reportbody1">
    <w:name w:val="reportbody1"/>
    <w:basedOn w:val="DefaultParagraphFont"/>
    <w:rsid w:val="001D70F3"/>
    <w:rPr>
      <w:rFonts w:ascii="Tahoma" w:hAnsi="Tahoma" w:cs="Tahoma" w:hint="default"/>
      <w:color w:val="000000"/>
      <w:sz w:val="14"/>
      <w:szCs w:val="14"/>
    </w:rPr>
  </w:style>
  <w:style w:type="character" w:customStyle="1" w:styleId="TagChar4">
    <w:name w:val="Tag Char4"/>
    <w:basedOn w:val="DefaultParagraphFont"/>
    <w:rsid w:val="001D70F3"/>
    <w:rPr>
      <w:b/>
      <w:sz w:val="26"/>
      <w:szCs w:val="24"/>
      <w:lang w:val="en-US" w:eastAsia="en-US" w:bidi="ar-SA"/>
    </w:rPr>
  </w:style>
  <w:style w:type="paragraph" w:customStyle="1" w:styleId="SmallTextGaramond">
    <w:name w:val="Small Text Garamond"/>
    <w:basedOn w:val="Normal"/>
    <w:qFormat/>
    <w:rsid w:val="001D70F3"/>
    <w:pPr>
      <w:suppressAutoHyphens/>
      <w:contextualSpacing/>
    </w:pPr>
    <w:rPr>
      <w:rFonts w:ascii="Garamond" w:hAnsi="Garamond"/>
      <w:szCs w:val="18"/>
    </w:rPr>
  </w:style>
  <w:style w:type="paragraph" w:customStyle="1" w:styleId="Taglines">
    <w:name w:val="Taglines"/>
    <w:basedOn w:val="Heading2"/>
    <w:qFormat/>
    <w:rsid w:val="001D70F3"/>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1D70F3"/>
    <w:rPr>
      <w:rFonts w:cs="Arial"/>
      <w:bCs/>
      <w:iCs/>
      <w:szCs w:val="22"/>
      <w:lang w:val="en-US" w:eastAsia="en-US" w:bidi="ar-SA"/>
    </w:rPr>
  </w:style>
  <w:style w:type="paragraph" w:customStyle="1" w:styleId="listterm">
    <w:name w:val="listterm"/>
    <w:basedOn w:val="Normal"/>
    <w:qFormat/>
    <w:rsid w:val="001D70F3"/>
    <w:pPr>
      <w:spacing w:before="100" w:beforeAutospacing="1" w:after="100" w:afterAutospacing="1"/>
    </w:pPr>
    <w:rPr>
      <w:sz w:val="24"/>
    </w:rPr>
  </w:style>
  <w:style w:type="character" w:customStyle="1" w:styleId="WW8Num2z0">
    <w:name w:val="WW8Num2z0"/>
    <w:rsid w:val="001D70F3"/>
    <w:rPr>
      <w:rFonts w:ascii="Garamond" w:hAnsi="Garamond"/>
    </w:rPr>
  </w:style>
  <w:style w:type="character" w:customStyle="1" w:styleId="WW8Num3z0">
    <w:name w:val="WW8Num3z0"/>
    <w:rsid w:val="001D70F3"/>
    <w:rPr>
      <w:rFonts w:ascii="Garamond" w:hAnsi="Garamond"/>
    </w:rPr>
  </w:style>
  <w:style w:type="character" w:customStyle="1" w:styleId="WW8Num4z1">
    <w:name w:val="WW8Num4z1"/>
    <w:rsid w:val="001D70F3"/>
    <w:rPr>
      <w:rFonts w:ascii="Garamond" w:hAnsi="Garamond"/>
    </w:rPr>
  </w:style>
  <w:style w:type="character" w:customStyle="1" w:styleId="WW8Num5z0">
    <w:name w:val="WW8Num5z0"/>
    <w:rsid w:val="001D70F3"/>
    <w:rPr>
      <w:rFonts w:ascii="Garamond" w:hAnsi="Garamond"/>
    </w:rPr>
  </w:style>
  <w:style w:type="character" w:customStyle="1" w:styleId="WW8Num6z0">
    <w:name w:val="WW8Num6z0"/>
    <w:rsid w:val="001D70F3"/>
    <w:rPr>
      <w:rFonts w:ascii="Symbol" w:hAnsi="Symbol"/>
    </w:rPr>
  </w:style>
  <w:style w:type="character" w:customStyle="1" w:styleId="WW8Num7z0">
    <w:name w:val="WW8Num7z0"/>
    <w:rsid w:val="001D70F3"/>
    <w:rPr>
      <w:rFonts w:ascii="Symbol" w:hAnsi="Symbol"/>
    </w:rPr>
  </w:style>
  <w:style w:type="character" w:customStyle="1" w:styleId="WW8Num8z0">
    <w:name w:val="WW8Num8z0"/>
    <w:rsid w:val="001D70F3"/>
    <w:rPr>
      <w:rFonts w:ascii="Symbol" w:hAnsi="Symbol"/>
    </w:rPr>
  </w:style>
  <w:style w:type="character" w:customStyle="1" w:styleId="WW8Num9z0">
    <w:name w:val="WW8Num9z0"/>
    <w:rsid w:val="001D70F3"/>
    <w:rPr>
      <w:rFonts w:ascii="Symbol" w:hAnsi="Symbol"/>
    </w:rPr>
  </w:style>
  <w:style w:type="character" w:customStyle="1" w:styleId="WW8Num10z0">
    <w:name w:val="WW8Num10z0"/>
    <w:rsid w:val="001D70F3"/>
    <w:rPr>
      <w:rFonts w:ascii="Garamond" w:hAnsi="Garamond"/>
    </w:rPr>
  </w:style>
  <w:style w:type="character" w:customStyle="1" w:styleId="WW8Num11z1">
    <w:name w:val="WW8Num11z1"/>
    <w:rsid w:val="001D70F3"/>
    <w:rPr>
      <w:rFonts w:ascii="Garamond" w:hAnsi="Garamond"/>
    </w:rPr>
  </w:style>
  <w:style w:type="character" w:customStyle="1" w:styleId="Absatz-Standardschriftart">
    <w:name w:val="Absatz-Standardschriftart"/>
    <w:rsid w:val="001D70F3"/>
  </w:style>
  <w:style w:type="character" w:customStyle="1" w:styleId="WW-Absatz-Standardschriftart">
    <w:name w:val="WW-Absatz-Standardschriftart"/>
    <w:rsid w:val="001D70F3"/>
  </w:style>
  <w:style w:type="character" w:customStyle="1" w:styleId="WW-Absatz-Standardschriftart1">
    <w:name w:val="WW-Absatz-Standardschriftart1"/>
    <w:rsid w:val="001D70F3"/>
  </w:style>
  <w:style w:type="character" w:customStyle="1" w:styleId="EndnoteCharacters">
    <w:name w:val="Endnote Characters"/>
    <w:basedOn w:val="DefaultParagraphFont"/>
    <w:rsid w:val="001D70F3"/>
    <w:rPr>
      <w:position w:val="0"/>
      <w:sz w:val="24"/>
      <w:vertAlign w:val="baseline"/>
    </w:rPr>
  </w:style>
  <w:style w:type="character" w:customStyle="1" w:styleId="WW8Num1z0">
    <w:name w:val="WW8Num1z0"/>
    <w:rsid w:val="001D70F3"/>
    <w:rPr>
      <w:rFonts w:ascii="Symbol" w:hAnsi="Symbol"/>
    </w:rPr>
  </w:style>
  <w:style w:type="character" w:customStyle="1" w:styleId="WW8Num1z2">
    <w:name w:val="WW8Num1z2"/>
    <w:rsid w:val="001D70F3"/>
    <w:rPr>
      <w:rFonts w:ascii="Courier New" w:hAnsi="Courier New"/>
    </w:rPr>
  </w:style>
  <w:style w:type="character" w:customStyle="1" w:styleId="WW8Num1z3">
    <w:name w:val="WW8Num1z3"/>
    <w:rsid w:val="001D70F3"/>
    <w:rPr>
      <w:rFonts w:ascii="Wingdings" w:hAnsi="Wingdings"/>
    </w:rPr>
  </w:style>
  <w:style w:type="character" w:customStyle="1" w:styleId="WW8Num11z0">
    <w:name w:val="WW8Num11z0"/>
    <w:rsid w:val="001D70F3"/>
    <w:rPr>
      <w:rFonts w:ascii="Symbol" w:hAnsi="Symbol"/>
    </w:rPr>
  </w:style>
  <w:style w:type="character" w:customStyle="1" w:styleId="WW8Num83z0">
    <w:name w:val="WW8Num83z0"/>
    <w:rsid w:val="001D70F3"/>
    <w:rPr>
      <w:rFonts w:ascii="Symbol" w:hAnsi="Symbol"/>
    </w:rPr>
  </w:style>
  <w:style w:type="character" w:customStyle="1" w:styleId="WW8Num83z1">
    <w:name w:val="WW8Num83z1"/>
    <w:rsid w:val="001D70F3"/>
    <w:rPr>
      <w:rFonts w:ascii="Courier New" w:hAnsi="Courier New"/>
    </w:rPr>
  </w:style>
  <w:style w:type="character" w:customStyle="1" w:styleId="WW8Num83z2">
    <w:name w:val="WW8Num83z2"/>
    <w:rsid w:val="001D70F3"/>
    <w:rPr>
      <w:rFonts w:ascii="Wingdings" w:hAnsi="Wingdings"/>
    </w:rPr>
  </w:style>
  <w:style w:type="character" w:customStyle="1" w:styleId="WW8Num89z0">
    <w:name w:val="WW8Num89z0"/>
    <w:rsid w:val="001D70F3"/>
    <w:rPr>
      <w:rFonts w:ascii="Symbol" w:hAnsi="Symbol"/>
      <w:sz w:val="20"/>
    </w:rPr>
  </w:style>
  <w:style w:type="character" w:customStyle="1" w:styleId="WW8Num90z0">
    <w:name w:val="WW8Num90z0"/>
    <w:rsid w:val="001D70F3"/>
    <w:rPr>
      <w:rFonts w:ascii="Times New Roman" w:eastAsia="Times New Roman" w:hAnsi="Times New Roman" w:cs="Times New Roman"/>
    </w:rPr>
  </w:style>
  <w:style w:type="character" w:customStyle="1" w:styleId="WW8Num92z0">
    <w:name w:val="WW8Num92z0"/>
    <w:rsid w:val="001D70F3"/>
    <w:rPr>
      <w:rFonts w:ascii="Symbol" w:eastAsia="Times New Roman" w:hAnsi="Symbol"/>
    </w:rPr>
  </w:style>
  <w:style w:type="character" w:customStyle="1" w:styleId="WW8Num92z1">
    <w:name w:val="WW8Num92z1"/>
    <w:rsid w:val="001D70F3"/>
    <w:rPr>
      <w:rFonts w:ascii="Courier New" w:hAnsi="Courier New"/>
    </w:rPr>
  </w:style>
  <w:style w:type="character" w:customStyle="1" w:styleId="WW8Num92z2">
    <w:name w:val="WW8Num92z2"/>
    <w:rsid w:val="001D70F3"/>
    <w:rPr>
      <w:rFonts w:ascii="Wingdings" w:hAnsi="Wingdings"/>
    </w:rPr>
  </w:style>
  <w:style w:type="character" w:customStyle="1" w:styleId="WW8Num92z3">
    <w:name w:val="WW8Num92z3"/>
    <w:rsid w:val="001D70F3"/>
    <w:rPr>
      <w:rFonts w:ascii="Symbol" w:hAnsi="Symbol"/>
    </w:rPr>
  </w:style>
  <w:style w:type="character" w:customStyle="1" w:styleId="WW8Num96z0">
    <w:name w:val="WW8Num96z0"/>
    <w:rsid w:val="001D70F3"/>
    <w:rPr>
      <w:rFonts w:ascii="Symbol" w:hAnsi="Symbol"/>
      <w:sz w:val="20"/>
    </w:rPr>
  </w:style>
  <w:style w:type="character" w:customStyle="1" w:styleId="WW8Num96z1">
    <w:name w:val="WW8Num96z1"/>
    <w:rsid w:val="001D70F3"/>
    <w:rPr>
      <w:rFonts w:ascii="Courier New" w:hAnsi="Courier New"/>
      <w:sz w:val="20"/>
    </w:rPr>
  </w:style>
  <w:style w:type="character" w:customStyle="1" w:styleId="WW8Num96z2">
    <w:name w:val="WW8Num96z2"/>
    <w:rsid w:val="001D70F3"/>
    <w:rPr>
      <w:rFonts w:ascii="Wingdings" w:hAnsi="Wingdings"/>
      <w:sz w:val="20"/>
    </w:rPr>
  </w:style>
  <w:style w:type="character" w:customStyle="1" w:styleId="WW8Num103z0">
    <w:name w:val="WW8Num103z0"/>
    <w:rsid w:val="001D70F3"/>
    <w:rPr>
      <w:rFonts w:ascii="Symbol" w:hAnsi="Symbol"/>
      <w:sz w:val="20"/>
    </w:rPr>
  </w:style>
  <w:style w:type="character" w:customStyle="1" w:styleId="WW8Num103z1">
    <w:name w:val="WW8Num103z1"/>
    <w:rsid w:val="001D70F3"/>
    <w:rPr>
      <w:rFonts w:ascii="Courier New" w:hAnsi="Courier New"/>
      <w:sz w:val="20"/>
    </w:rPr>
  </w:style>
  <w:style w:type="character" w:customStyle="1" w:styleId="WW8Num103z2">
    <w:name w:val="WW8Num103z2"/>
    <w:rsid w:val="001D70F3"/>
    <w:rPr>
      <w:rFonts w:ascii="Wingdings" w:hAnsi="Wingdings"/>
      <w:sz w:val="20"/>
    </w:rPr>
  </w:style>
  <w:style w:type="character" w:customStyle="1" w:styleId="WW8Num108z0">
    <w:name w:val="WW8Num108z0"/>
    <w:rsid w:val="001D70F3"/>
    <w:rPr>
      <w:rFonts w:ascii="Symbol" w:hAnsi="Symbol"/>
      <w:sz w:val="20"/>
    </w:rPr>
  </w:style>
  <w:style w:type="character" w:customStyle="1" w:styleId="WW8Num108z1">
    <w:name w:val="WW8Num108z1"/>
    <w:rsid w:val="001D70F3"/>
    <w:rPr>
      <w:rFonts w:ascii="Courier New" w:hAnsi="Courier New"/>
      <w:sz w:val="20"/>
    </w:rPr>
  </w:style>
  <w:style w:type="character" w:customStyle="1" w:styleId="WW8Num108z2">
    <w:name w:val="WW8Num108z2"/>
    <w:rsid w:val="001D70F3"/>
    <w:rPr>
      <w:rFonts w:ascii="Wingdings" w:hAnsi="Wingdings"/>
      <w:sz w:val="20"/>
    </w:rPr>
  </w:style>
  <w:style w:type="character" w:customStyle="1" w:styleId="WW8Num109z0">
    <w:name w:val="WW8Num109z0"/>
    <w:rsid w:val="001D70F3"/>
    <w:rPr>
      <w:rFonts w:ascii="Symbol" w:eastAsia="Times New Roman" w:hAnsi="Symbol"/>
    </w:rPr>
  </w:style>
  <w:style w:type="character" w:customStyle="1" w:styleId="WW8Num109z1">
    <w:name w:val="WW8Num109z1"/>
    <w:rsid w:val="001D70F3"/>
    <w:rPr>
      <w:rFonts w:ascii="Courier New" w:hAnsi="Courier New"/>
    </w:rPr>
  </w:style>
  <w:style w:type="character" w:customStyle="1" w:styleId="WW8Num109z2">
    <w:name w:val="WW8Num109z2"/>
    <w:rsid w:val="001D70F3"/>
    <w:rPr>
      <w:rFonts w:ascii="Wingdings" w:hAnsi="Wingdings"/>
    </w:rPr>
  </w:style>
  <w:style w:type="character" w:customStyle="1" w:styleId="WW8Num109z3">
    <w:name w:val="WW8Num109z3"/>
    <w:rsid w:val="001D70F3"/>
    <w:rPr>
      <w:rFonts w:ascii="Symbol" w:hAnsi="Symbol"/>
    </w:rPr>
  </w:style>
  <w:style w:type="character" w:customStyle="1" w:styleId="WW8Num111z0">
    <w:name w:val="WW8Num111z0"/>
    <w:rsid w:val="001D70F3"/>
    <w:rPr>
      <w:rFonts w:ascii="Symbol" w:hAnsi="Symbol"/>
      <w:sz w:val="20"/>
    </w:rPr>
  </w:style>
  <w:style w:type="character" w:customStyle="1" w:styleId="WW8Num111z1">
    <w:name w:val="WW8Num111z1"/>
    <w:rsid w:val="001D70F3"/>
    <w:rPr>
      <w:rFonts w:ascii="Courier New" w:hAnsi="Courier New"/>
      <w:sz w:val="20"/>
    </w:rPr>
  </w:style>
  <w:style w:type="character" w:customStyle="1" w:styleId="WW8Num111z2">
    <w:name w:val="WW8Num111z2"/>
    <w:rsid w:val="001D70F3"/>
    <w:rPr>
      <w:rFonts w:ascii="Wingdings" w:hAnsi="Wingdings"/>
      <w:sz w:val="20"/>
    </w:rPr>
  </w:style>
  <w:style w:type="character" w:customStyle="1" w:styleId="WW8Num117z0">
    <w:name w:val="WW8Num117z0"/>
    <w:rsid w:val="001D70F3"/>
    <w:rPr>
      <w:rFonts w:ascii="Symbol" w:eastAsia="Times New Roman" w:hAnsi="Symbol"/>
    </w:rPr>
  </w:style>
  <w:style w:type="character" w:customStyle="1" w:styleId="WW8Num117z1">
    <w:name w:val="WW8Num117z1"/>
    <w:rsid w:val="001D70F3"/>
    <w:rPr>
      <w:rFonts w:ascii="Courier New" w:hAnsi="Courier New"/>
    </w:rPr>
  </w:style>
  <w:style w:type="character" w:customStyle="1" w:styleId="WW8Num117z2">
    <w:name w:val="WW8Num117z2"/>
    <w:rsid w:val="001D70F3"/>
    <w:rPr>
      <w:rFonts w:ascii="Wingdings" w:hAnsi="Wingdings"/>
    </w:rPr>
  </w:style>
  <w:style w:type="character" w:customStyle="1" w:styleId="WW8Num117z3">
    <w:name w:val="WW8Num117z3"/>
    <w:rsid w:val="001D70F3"/>
    <w:rPr>
      <w:rFonts w:ascii="Symbol" w:hAnsi="Symbol"/>
    </w:rPr>
  </w:style>
  <w:style w:type="character" w:customStyle="1" w:styleId="WW8Num126z0">
    <w:name w:val="WW8Num126z0"/>
    <w:rsid w:val="001D70F3"/>
    <w:rPr>
      <w:rFonts w:ascii="Symbol" w:eastAsia="SimSun" w:hAnsi="Symbol"/>
    </w:rPr>
  </w:style>
  <w:style w:type="character" w:customStyle="1" w:styleId="WW8Num126z1">
    <w:name w:val="WW8Num126z1"/>
    <w:rsid w:val="001D70F3"/>
    <w:rPr>
      <w:rFonts w:ascii="Courier New" w:hAnsi="Courier New"/>
    </w:rPr>
  </w:style>
  <w:style w:type="character" w:customStyle="1" w:styleId="WW8Num126z2">
    <w:name w:val="WW8Num126z2"/>
    <w:rsid w:val="001D70F3"/>
    <w:rPr>
      <w:rFonts w:ascii="Wingdings" w:hAnsi="Wingdings"/>
    </w:rPr>
  </w:style>
  <w:style w:type="character" w:customStyle="1" w:styleId="WW8Num126z3">
    <w:name w:val="WW8Num126z3"/>
    <w:rsid w:val="001D70F3"/>
    <w:rPr>
      <w:rFonts w:ascii="Symbol" w:hAnsi="Symbol"/>
    </w:rPr>
  </w:style>
  <w:style w:type="character" w:customStyle="1" w:styleId="WW8Num128z0">
    <w:name w:val="WW8Num128z0"/>
    <w:rsid w:val="001D70F3"/>
    <w:rPr>
      <w:rFonts w:ascii="Symbol" w:eastAsia="Times New Roman" w:hAnsi="Symbol"/>
    </w:rPr>
  </w:style>
  <w:style w:type="character" w:customStyle="1" w:styleId="WW8Num128z1">
    <w:name w:val="WW8Num128z1"/>
    <w:rsid w:val="001D70F3"/>
    <w:rPr>
      <w:rFonts w:ascii="Courier New" w:hAnsi="Courier New"/>
    </w:rPr>
  </w:style>
  <w:style w:type="character" w:customStyle="1" w:styleId="WW8Num128z2">
    <w:name w:val="WW8Num128z2"/>
    <w:rsid w:val="001D70F3"/>
    <w:rPr>
      <w:rFonts w:ascii="Wingdings" w:hAnsi="Wingdings"/>
    </w:rPr>
  </w:style>
  <w:style w:type="character" w:customStyle="1" w:styleId="WW8Num128z3">
    <w:name w:val="WW8Num128z3"/>
    <w:rsid w:val="001D70F3"/>
    <w:rPr>
      <w:rFonts w:ascii="Symbol" w:hAnsi="Symbol"/>
    </w:rPr>
  </w:style>
  <w:style w:type="character" w:customStyle="1" w:styleId="WW8Num138z0">
    <w:name w:val="WW8Num138z0"/>
    <w:rsid w:val="001D70F3"/>
    <w:rPr>
      <w:rFonts w:ascii="Times-Italic" w:eastAsia="Times New Roman" w:hAnsi="Times-Italic"/>
    </w:rPr>
  </w:style>
  <w:style w:type="character" w:customStyle="1" w:styleId="WW8Num138z1">
    <w:name w:val="WW8Num138z1"/>
    <w:rsid w:val="001D70F3"/>
    <w:rPr>
      <w:rFonts w:ascii="Courier New" w:hAnsi="Courier New"/>
    </w:rPr>
  </w:style>
  <w:style w:type="character" w:customStyle="1" w:styleId="WW8Num138z2">
    <w:name w:val="WW8Num138z2"/>
    <w:rsid w:val="001D70F3"/>
    <w:rPr>
      <w:rFonts w:ascii="Wingdings" w:hAnsi="Wingdings"/>
    </w:rPr>
  </w:style>
  <w:style w:type="character" w:customStyle="1" w:styleId="WW8Num138z3">
    <w:name w:val="WW8Num138z3"/>
    <w:rsid w:val="001D70F3"/>
    <w:rPr>
      <w:rFonts w:ascii="Symbol" w:hAnsi="Symbol"/>
    </w:rPr>
  </w:style>
  <w:style w:type="character" w:customStyle="1" w:styleId="WW8Num143z0">
    <w:name w:val="WW8Num143z0"/>
    <w:rsid w:val="001D70F3"/>
    <w:rPr>
      <w:rFonts w:ascii="Times New Roman" w:eastAsia="Times New Roman" w:hAnsi="Times New Roman" w:cs="Times New Roman"/>
    </w:rPr>
  </w:style>
  <w:style w:type="character" w:customStyle="1" w:styleId="WW8Num148z0">
    <w:name w:val="WW8Num148z0"/>
    <w:rsid w:val="001D70F3"/>
    <w:rPr>
      <w:rFonts w:ascii="Symbol" w:hAnsi="Symbol"/>
      <w:sz w:val="20"/>
    </w:rPr>
  </w:style>
  <w:style w:type="character" w:customStyle="1" w:styleId="WW8Num148z1">
    <w:name w:val="WW8Num148z1"/>
    <w:rsid w:val="001D70F3"/>
    <w:rPr>
      <w:rFonts w:ascii="Courier New" w:hAnsi="Courier New"/>
      <w:sz w:val="20"/>
    </w:rPr>
  </w:style>
  <w:style w:type="character" w:customStyle="1" w:styleId="WW8Num148z2">
    <w:name w:val="WW8Num148z2"/>
    <w:rsid w:val="001D70F3"/>
    <w:rPr>
      <w:rFonts w:ascii="Wingdings" w:hAnsi="Wingdings"/>
      <w:sz w:val="20"/>
    </w:rPr>
  </w:style>
  <w:style w:type="character" w:customStyle="1" w:styleId="WW8Num151z0">
    <w:name w:val="WW8Num151z0"/>
    <w:rsid w:val="001D70F3"/>
    <w:rPr>
      <w:rFonts w:ascii="Times New Roman" w:eastAsia="Times New Roman" w:hAnsi="Times New Roman" w:cs="Times New Roman"/>
    </w:rPr>
  </w:style>
  <w:style w:type="character" w:customStyle="1" w:styleId="WW8Num152z0">
    <w:name w:val="WW8Num152z0"/>
    <w:rsid w:val="001D70F3"/>
    <w:rPr>
      <w:rFonts w:ascii="Symbol" w:hAnsi="Symbol"/>
      <w:sz w:val="20"/>
    </w:rPr>
  </w:style>
  <w:style w:type="character" w:customStyle="1" w:styleId="WW8Num152z1">
    <w:name w:val="WW8Num152z1"/>
    <w:rsid w:val="001D70F3"/>
    <w:rPr>
      <w:rFonts w:ascii="Courier New" w:hAnsi="Courier New"/>
      <w:sz w:val="20"/>
    </w:rPr>
  </w:style>
  <w:style w:type="character" w:customStyle="1" w:styleId="WW8Num152z2">
    <w:name w:val="WW8Num152z2"/>
    <w:rsid w:val="001D70F3"/>
    <w:rPr>
      <w:rFonts w:ascii="Wingdings" w:hAnsi="Wingdings"/>
      <w:sz w:val="20"/>
    </w:rPr>
  </w:style>
  <w:style w:type="character" w:customStyle="1" w:styleId="WW8Num153z0">
    <w:name w:val="WW8Num153z0"/>
    <w:rsid w:val="001D70F3"/>
    <w:rPr>
      <w:sz w:val="24"/>
    </w:rPr>
  </w:style>
  <w:style w:type="character" w:customStyle="1" w:styleId="WW8Num155z0">
    <w:name w:val="WW8Num155z0"/>
    <w:rsid w:val="001D70F3"/>
    <w:rPr>
      <w:rFonts w:ascii="Times New Roman" w:eastAsia="Times New Roman" w:hAnsi="Times New Roman" w:cs="Times New Roman"/>
    </w:rPr>
  </w:style>
  <w:style w:type="character" w:customStyle="1" w:styleId="WW8Num157z0">
    <w:name w:val="WW8Num157z0"/>
    <w:rsid w:val="001D70F3"/>
    <w:rPr>
      <w:rFonts w:ascii="Symbol" w:hAnsi="Symbol"/>
      <w:sz w:val="20"/>
    </w:rPr>
  </w:style>
  <w:style w:type="character" w:customStyle="1" w:styleId="WW8Num157z1">
    <w:name w:val="WW8Num157z1"/>
    <w:rsid w:val="001D70F3"/>
    <w:rPr>
      <w:rFonts w:ascii="Courier New" w:hAnsi="Courier New"/>
      <w:sz w:val="20"/>
    </w:rPr>
  </w:style>
  <w:style w:type="character" w:customStyle="1" w:styleId="WW8Num157z2">
    <w:name w:val="WW8Num157z2"/>
    <w:rsid w:val="001D70F3"/>
    <w:rPr>
      <w:rFonts w:ascii="Wingdings" w:hAnsi="Wingdings"/>
      <w:sz w:val="20"/>
    </w:rPr>
  </w:style>
  <w:style w:type="character" w:customStyle="1" w:styleId="WW8Num163z0">
    <w:name w:val="WW8Num163z0"/>
    <w:rsid w:val="001D70F3"/>
    <w:rPr>
      <w:rFonts w:ascii="Symbol" w:hAnsi="Symbol"/>
      <w:sz w:val="20"/>
    </w:rPr>
  </w:style>
  <w:style w:type="character" w:customStyle="1" w:styleId="WW8Num163z1">
    <w:name w:val="WW8Num163z1"/>
    <w:rsid w:val="001D70F3"/>
    <w:rPr>
      <w:rFonts w:ascii="Courier New" w:hAnsi="Courier New"/>
      <w:sz w:val="20"/>
    </w:rPr>
  </w:style>
  <w:style w:type="character" w:customStyle="1" w:styleId="WW8Num163z2">
    <w:name w:val="WW8Num163z2"/>
    <w:rsid w:val="001D70F3"/>
    <w:rPr>
      <w:rFonts w:ascii="Wingdings" w:hAnsi="Wingdings"/>
      <w:sz w:val="20"/>
    </w:rPr>
  </w:style>
  <w:style w:type="character" w:customStyle="1" w:styleId="WW8Num170z0">
    <w:name w:val="WW8Num170z0"/>
    <w:rsid w:val="001D70F3"/>
    <w:rPr>
      <w:rFonts w:ascii="Symbol" w:eastAsia="Times New Roman" w:hAnsi="Symbol"/>
    </w:rPr>
  </w:style>
  <w:style w:type="character" w:customStyle="1" w:styleId="WW8Num170z1">
    <w:name w:val="WW8Num170z1"/>
    <w:rsid w:val="001D70F3"/>
    <w:rPr>
      <w:rFonts w:ascii="Courier New" w:hAnsi="Courier New"/>
    </w:rPr>
  </w:style>
  <w:style w:type="character" w:customStyle="1" w:styleId="WW8Num170z2">
    <w:name w:val="WW8Num170z2"/>
    <w:rsid w:val="001D70F3"/>
    <w:rPr>
      <w:rFonts w:ascii="Wingdings" w:hAnsi="Wingdings"/>
    </w:rPr>
  </w:style>
  <w:style w:type="character" w:customStyle="1" w:styleId="WW8Num170z3">
    <w:name w:val="WW8Num170z3"/>
    <w:rsid w:val="001D70F3"/>
    <w:rPr>
      <w:rFonts w:ascii="Symbol" w:hAnsi="Symbol"/>
    </w:rPr>
  </w:style>
  <w:style w:type="character" w:customStyle="1" w:styleId="WW8Num177z0">
    <w:name w:val="WW8Num177z0"/>
    <w:rsid w:val="001D70F3"/>
    <w:rPr>
      <w:rFonts w:ascii="Symbol" w:hAnsi="Symbol"/>
      <w:sz w:val="20"/>
    </w:rPr>
  </w:style>
  <w:style w:type="character" w:customStyle="1" w:styleId="WW8Num177z1">
    <w:name w:val="WW8Num177z1"/>
    <w:rsid w:val="001D70F3"/>
    <w:rPr>
      <w:rFonts w:ascii="Courier New" w:hAnsi="Courier New"/>
      <w:sz w:val="20"/>
    </w:rPr>
  </w:style>
  <w:style w:type="character" w:customStyle="1" w:styleId="WW8Num177z2">
    <w:name w:val="WW8Num177z2"/>
    <w:rsid w:val="001D70F3"/>
    <w:rPr>
      <w:rFonts w:ascii="Wingdings" w:hAnsi="Wingdings"/>
      <w:sz w:val="20"/>
    </w:rPr>
  </w:style>
  <w:style w:type="character" w:customStyle="1" w:styleId="WW8Num181z0">
    <w:name w:val="WW8Num181z0"/>
    <w:rsid w:val="001D70F3"/>
    <w:rPr>
      <w:rFonts w:ascii="Symbol" w:eastAsia="Times New Roman" w:hAnsi="Symbol"/>
    </w:rPr>
  </w:style>
  <w:style w:type="character" w:customStyle="1" w:styleId="WW8Num181z1">
    <w:name w:val="WW8Num181z1"/>
    <w:rsid w:val="001D70F3"/>
    <w:rPr>
      <w:rFonts w:ascii="Courier New" w:hAnsi="Courier New"/>
    </w:rPr>
  </w:style>
  <w:style w:type="character" w:customStyle="1" w:styleId="WW8Num181z2">
    <w:name w:val="WW8Num181z2"/>
    <w:rsid w:val="001D70F3"/>
    <w:rPr>
      <w:rFonts w:ascii="Wingdings" w:hAnsi="Wingdings"/>
    </w:rPr>
  </w:style>
  <w:style w:type="character" w:customStyle="1" w:styleId="WW8Num181z3">
    <w:name w:val="WW8Num181z3"/>
    <w:rsid w:val="001D70F3"/>
    <w:rPr>
      <w:rFonts w:ascii="Symbol" w:hAnsi="Symbol"/>
    </w:rPr>
  </w:style>
  <w:style w:type="character" w:customStyle="1" w:styleId="WW8Num185z0">
    <w:name w:val="WW8Num185z0"/>
    <w:rsid w:val="001D70F3"/>
    <w:rPr>
      <w:rFonts w:ascii="Symbol" w:eastAsia="Times New Roman" w:hAnsi="Symbol"/>
    </w:rPr>
  </w:style>
  <w:style w:type="character" w:customStyle="1" w:styleId="WW8Num185z1">
    <w:name w:val="WW8Num185z1"/>
    <w:rsid w:val="001D70F3"/>
    <w:rPr>
      <w:rFonts w:ascii="Courier New" w:hAnsi="Courier New"/>
    </w:rPr>
  </w:style>
  <w:style w:type="character" w:customStyle="1" w:styleId="WW8Num185z2">
    <w:name w:val="WW8Num185z2"/>
    <w:rsid w:val="001D70F3"/>
    <w:rPr>
      <w:rFonts w:ascii="Wingdings" w:hAnsi="Wingdings"/>
    </w:rPr>
  </w:style>
  <w:style w:type="character" w:customStyle="1" w:styleId="WW8Num185z3">
    <w:name w:val="WW8Num185z3"/>
    <w:rsid w:val="001D70F3"/>
    <w:rPr>
      <w:rFonts w:ascii="Symbol" w:hAnsi="Symbol"/>
    </w:rPr>
  </w:style>
  <w:style w:type="character" w:customStyle="1" w:styleId="WW8Num186z0">
    <w:name w:val="WW8Num186z0"/>
    <w:rsid w:val="001D70F3"/>
    <w:rPr>
      <w:rFonts w:ascii="Symbol" w:hAnsi="Symbol"/>
      <w:sz w:val="20"/>
    </w:rPr>
  </w:style>
  <w:style w:type="character" w:customStyle="1" w:styleId="WW8Num186z1">
    <w:name w:val="WW8Num186z1"/>
    <w:rsid w:val="001D70F3"/>
    <w:rPr>
      <w:rFonts w:ascii="Courier New" w:hAnsi="Courier New"/>
      <w:sz w:val="20"/>
    </w:rPr>
  </w:style>
  <w:style w:type="character" w:customStyle="1" w:styleId="WW8Num186z2">
    <w:name w:val="WW8Num186z2"/>
    <w:rsid w:val="001D70F3"/>
    <w:rPr>
      <w:rFonts w:ascii="Wingdings" w:hAnsi="Wingdings"/>
      <w:sz w:val="20"/>
    </w:rPr>
  </w:style>
  <w:style w:type="character" w:customStyle="1" w:styleId="WW8Num192z0">
    <w:name w:val="WW8Num192z0"/>
    <w:rsid w:val="001D70F3"/>
    <w:rPr>
      <w:rFonts w:ascii="Symbol" w:hAnsi="Symbol"/>
    </w:rPr>
  </w:style>
  <w:style w:type="character" w:customStyle="1" w:styleId="WW8Num192z1">
    <w:name w:val="WW8Num192z1"/>
    <w:rsid w:val="001D70F3"/>
    <w:rPr>
      <w:rFonts w:ascii="Courier New" w:hAnsi="Courier New"/>
    </w:rPr>
  </w:style>
  <w:style w:type="character" w:customStyle="1" w:styleId="WW8Num192z2">
    <w:name w:val="WW8Num192z2"/>
    <w:rsid w:val="001D70F3"/>
    <w:rPr>
      <w:rFonts w:ascii="Wingdings" w:hAnsi="Wingdings"/>
    </w:rPr>
  </w:style>
  <w:style w:type="character" w:customStyle="1" w:styleId="WW8Num194z0">
    <w:name w:val="WW8Num194z0"/>
    <w:rsid w:val="001D70F3"/>
    <w:rPr>
      <w:rFonts w:ascii="Times-Roman" w:eastAsia="Times New Roman" w:hAnsi="Times-Roman"/>
      <w:i w:val="0"/>
    </w:rPr>
  </w:style>
  <w:style w:type="character" w:customStyle="1" w:styleId="WW8Num194z1">
    <w:name w:val="WW8Num194z1"/>
    <w:rsid w:val="001D70F3"/>
    <w:rPr>
      <w:rFonts w:ascii="Courier New" w:hAnsi="Courier New"/>
    </w:rPr>
  </w:style>
  <w:style w:type="character" w:customStyle="1" w:styleId="WW8Num194z2">
    <w:name w:val="WW8Num194z2"/>
    <w:rsid w:val="001D70F3"/>
    <w:rPr>
      <w:rFonts w:ascii="Wingdings" w:hAnsi="Wingdings"/>
    </w:rPr>
  </w:style>
  <w:style w:type="character" w:customStyle="1" w:styleId="WW8Num194z3">
    <w:name w:val="WW8Num194z3"/>
    <w:rsid w:val="001D70F3"/>
    <w:rPr>
      <w:rFonts w:ascii="Symbol" w:hAnsi="Symbol"/>
    </w:rPr>
  </w:style>
  <w:style w:type="character" w:customStyle="1" w:styleId="WW8Num203z0">
    <w:name w:val="WW8Num203z0"/>
    <w:rsid w:val="001D70F3"/>
    <w:rPr>
      <w:rFonts w:ascii="Wingdings" w:eastAsia="Times New Roman" w:hAnsi="Wingdings"/>
    </w:rPr>
  </w:style>
  <w:style w:type="character" w:customStyle="1" w:styleId="WW8Num203z1">
    <w:name w:val="WW8Num203z1"/>
    <w:rsid w:val="001D70F3"/>
    <w:rPr>
      <w:rFonts w:ascii="Courier New" w:hAnsi="Courier New"/>
    </w:rPr>
  </w:style>
  <w:style w:type="character" w:customStyle="1" w:styleId="WW8Num203z2">
    <w:name w:val="WW8Num203z2"/>
    <w:rsid w:val="001D70F3"/>
    <w:rPr>
      <w:rFonts w:ascii="Wingdings" w:hAnsi="Wingdings"/>
    </w:rPr>
  </w:style>
  <w:style w:type="character" w:customStyle="1" w:styleId="WW8Num203z3">
    <w:name w:val="WW8Num203z3"/>
    <w:rsid w:val="001D70F3"/>
    <w:rPr>
      <w:rFonts w:ascii="Symbol" w:hAnsi="Symbol"/>
    </w:rPr>
  </w:style>
  <w:style w:type="character" w:customStyle="1" w:styleId="WW8Num204z1">
    <w:name w:val="WW8Num204z1"/>
    <w:rsid w:val="001D70F3"/>
    <w:rPr>
      <w:b/>
    </w:rPr>
  </w:style>
  <w:style w:type="character" w:customStyle="1" w:styleId="WW8Num206z0">
    <w:name w:val="WW8Num206z0"/>
    <w:rsid w:val="001D70F3"/>
    <w:rPr>
      <w:rFonts w:ascii="Symbol" w:eastAsia="Times New Roman" w:hAnsi="Symbol"/>
    </w:rPr>
  </w:style>
  <w:style w:type="character" w:customStyle="1" w:styleId="WW8Num206z1">
    <w:name w:val="WW8Num206z1"/>
    <w:rsid w:val="001D70F3"/>
    <w:rPr>
      <w:rFonts w:ascii="Courier New" w:hAnsi="Courier New"/>
    </w:rPr>
  </w:style>
  <w:style w:type="character" w:customStyle="1" w:styleId="WW8Num206z2">
    <w:name w:val="WW8Num206z2"/>
    <w:rsid w:val="001D70F3"/>
    <w:rPr>
      <w:rFonts w:ascii="Wingdings" w:hAnsi="Wingdings"/>
    </w:rPr>
  </w:style>
  <w:style w:type="character" w:customStyle="1" w:styleId="WW8Num206z3">
    <w:name w:val="WW8Num206z3"/>
    <w:rsid w:val="001D70F3"/>
    <w:rPr>
      <w:rFonts w:ascii="Symbol" w:hAnsi="Symbol"/>
    </w:rPr>
  </w:style>
  <w:style w:type="character" w:customStyle="1" w:styleId="WW8Num207z0">
    <w:name w:val="WW8Num207z0"/>
    <w:rsid w:val="001D70F3"/>
    <w:rPr>
      <w:rFonts w:ascii="Symbol" w:hAnsi="Symbol"/>
      <w:sz w:val="20"/>
    </w:rPr>
  </w:style>
  <w:style w:type="character" w:customStyle="1" w:styleId="WW8Num213z0">
    <w:name w:val="WW8Num213z0"/>
    <w:rsid w:val="001D70F3"/>
    <w:rPr>
      <w:rFonts w:ascii="Symbol" w:hAnsi="Symbol"/>
      <w:sz w:val="20"/>
    </w:rPr>
  </w:style>
  <w:style w:type="character" w:customStyle="1" w:styleId="WW8Num214z0">
    <w:name w:val="WW8Num214z0"/>
    <w:rsid w:val="001D70F3"/>
    <w:rPr>
      <w:rFonts w:ascii="Symbol" w:hAnsi="Symbol"/>
    </w:rPr>
  </w:style>
  <w:style w:type="character" w:customStyle="1" w:styleId="WW8Num214z1">
    <w:name w:val="WW8Num214z1"/>
    <w:rsid w:val="001D70F3"/>
    <w:rPr>
      <w:rFonts w:ascii="Courier New" w:hAnsi="Courier New"/>
    </w:rPr>
  </w:style>
  <w:style w:type="character" w:customStyle="1" w:styleId="WW8Num220z0">
    <w:name w:val="WW8Num220z0"/>
    <w:rsid w:val="001D70F3"/>
    <w:rPr>
      <w:u w:val="single"/>
    </w:rPr>
  </w:style>
  <w:style w:type="character" w:customStyle="1" w:styleId="WW8Num228z0">
    <w:name w:val="WW8Num228z0"/>
    <w:rsid w:val="001D70F3"/>
    <w:rPr>
      <w:rFonts w:ascii="Symbol" w:hAnsi="Symbol"/>
      <w:sz w:val="20"/>
    </w:rPr>
  </w:style>
  <w:style w:type="character" w:customStyle="1" w:styleId="WW8Num228z1">
    <w:name w:val="WW8Num228z1"/>
    <w:rsid w:val="001D70F3"/>
    <w:rPr>
      <w:rFonts w:ascii="Courier New" w:hAnsi="Courier New"/>
      <w:sz w:val="20"/>
    </w:rPr>
  </w:style>
  <w:style w:type="character" w:customStyle="1" w:styleId="WW8Num228z2">
    <w:name w:val="WW8Num228z2"/>
    <w:rsid w:val="001D70F3"/>
    <w:rPr>
      <w:rFonts w:ascii="Wingdings" w:hAnsi="Wingdings"/>
      <w:sz w:val="20"/>
    </w:rPr>
  </w:style>
  <w:style w:type="character" w:customStyle="1" w:styleId="WW8Num236z0">
    <w:name w:val="WW8Num236z0"/>
    <w:rsid w:val="001D70F3"/>
    <w:rPr>
      <w:rFonts w:ascii="Symbol" w:eastAsia="Times New Roman" w:hAnsi="Symbol"/>
    </w:rPr>
  </w:style>
  <w:style w:type="character" w:customStyle="1" w:styleId="WW8Num236z1">
    <w:name w:val="WW8Num236z1"/>
    <w:rsid w:val="001D70F3"/>
    <w:rPr>
      <w:rFonts w:ascii="Courier New" w:hAnsi="Courier New"/>
    </w:rPr>
  </w:style>
  <w:style w:type="character" w:customStyle="1" w:styleId="WW8Num236z2">
    <w:name w:val="WW8Num236z2"/>
    <w:rsid w:val="001D70F3"/>
    <w:rPr>
      <w:rFonts w:ascii="Wingdings" w:hAnsi="Wingdings"/>
    </w:rPr>
  </w:style>
  <w:style w:type="character" w:customStyle="1" w:styleId="WW8Num236z3">
    <w:name w:val="WW8Num236z3"/>
    <w:rsid w:val="001D70F3"/>
    <w:rPr>
      <w:rFonts w:ascii="Symbol" w:hAnsi="Symbol"/>
    </w:rPr>
  </w:style>
  <w:style w:type="character" w:customStyle="1" w:styleId="WW8Num239z0">
    <w:name w:val="WW8Num239z0"/>
    <w:rsid w:val="001D70F3"/>
    <w:rPr>
      <w:rFonts w:ascii="Times New Roman" w:eastAsia="Times New Roman" w:hAnsi="Times New Roman" w:cs="Times New Roman"/>
    </w:rPr>
  </w:style>
  <w:style w:type="character" w:customStyle="1" w:styleId="WW8Num239z1">
    <w:name w:val="WW8Num239z1"/>
    <w:rsid w:val="001D70F3"/>
    <w:rPr>
      <w:rFonts w:ascii="Courier New" w:hAnsi="Courier New"/>
    </w:rPr>
  </w:style>
  <w:style w:type="character" w:customStyle="1" w:styleId="WW8Num239z2">
    <w:name w:val="WW8Num239z2"/>
    <w:rsid w:val="001D70F3"/>
    <w:rPr>
      <w:rFonts w:ascii="Wingdings" w:hAnsi="Wingdings"/>
    </w:rPr>
  </w:style>
  <w:style w:type="character" w:customStyle="1" w:styleId="WW8Num239z3">
    <w:name w:val="WW8Num239z3"/>
    <w:rsid w:val="001D70F3"/>
    <w:rPr>
      <w:rFonts w:ascii="Symbol" w:hAnsi="Symbol"/>
    </w:rPr>
  </w:style>
  <w:style w:type="character" w:customStyle="1" w:styleId="NumberingSymbols">
    <w:name w:val="Numbering Symbols"/>
    <w:rsid w:val="001D70F3"/>
    <w:rPr>
      <w:rFonts w:ascii="Garamond" w:hAnsi="Garamond"/>
    </w:rPr>
  </w:style>
  <w:style w:type="character" w:customStyle="1" w:styleId="Bullets">
    <w:name w:val="Bullets"/>
    <w:rsid w:val="001D70F3"/>
    <w:rPr>
      <w:rFonts w:ascii="StarSymbol" w:eastAsia="StarSymbol" w:hAnsi="StarSymbol" w:cs="StarSymbol"/>
      <w:sz w:val="18"/>
      <w:szCs w:val="18"/>
    </w:rPr>
  </w:style>
  <w:style w:type="paragraph" w:customStyle="1" w:styleId="NoteLevel12">
    <w:name w:val="Note Level 12"/>
    <w:basedOn w:val="Normal"/>
    <w:rsid w:val="001D70F3"/>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1D70F3"/>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1D70F3"/>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1D70F3"/>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1D70F3"/>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1D70F3"/>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1D70F3"/>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1D70F3"/>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qFormat/>
    <w:rsid w:val="001D70F3"/>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1D70F3"/>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1D70F3"/>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1D70F3"/>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1D70F3"/>
    <w:rPr>
      <w:color w:val="008000"/>
    </w:rPr>
  </w:style>
  <w:style w:type="paragraph" w:customStyle="1" w:styleId="Repeatblockheading0">
    <w:name w:val="Repeat block heading"/>
    <w:basedOn w:val="Title"/>
    <w:qFormat/>
    <w:rsid w:val="001D70F3"/>
  </w:style>
  <w:style w:type="character" w:customStyle="1" w:styleId="lqqtgroup">
    <w:name w:val="lqqtgroup"/>
    <w:basedOn w:val="DefaultParagraphFont"/>
    <w:rsid w:val="001D70F3"/>
  </w:style>
  <w:style w:type="character" w:customStyle="1" w:styleId="quotedtooltip">
    <w:name w:val="quotedtooltip"/>
    <w:basedOn w:val="DefaultParagraphFont"/>
    <w:rsid w:val="001D70F3"/>
  </w:style>
  <w:style w:type="character" w:customStyle="1" w:styleId="quotedtooltipbox">
    <w:name w:val="quotedtooltipbox"/>
    <w:basedOn w:val="DefaultParagraphFont"/>
    <w:rsid w:val="001D70F3"/>
  </w:style>
  <w:style w:type="character" w:customStyle="1" w:styleId="mwlivequotes">
    <w:name w:val="mwlivequotes"/>
    <w:basedOn w:val="DefaultParagraphFont"/>
    <w:rsid w:val="001D70F3"/>
  </w:style>
  <w:style w:type="character" w:customStyle="1" w:styleId="lastlabel">
    <w:name w:val="lastlabel"/>
    <w:basedOn w:val="DefaultParagraphFont"/>
    <w:rsid w:val="001D70F3"/>
  </w:style>
  <w:style w:type="character" w:customStyle="1" w:styleId="lb07">
    <w:name w:val="lb07"/>
    <w:basedOn w:val="DefaultParagraphFont"/>
    <w:rsid w:val="001D70F3"/>
  </w:style>
  <w:style w:type="character" w:customStyle="1" w:styleId="qted">
    <w:name w:val="qted"/>
    <w:basedOn w:val="DefaultParagraphFont"/>
    <w:rsid w:val="001D70F3"/>
  </w:style>
  <w:style w:type="character" w:customStyle="1" w:styleId="t14">
    <w:name w:val="t14"/>
    <w:basedOn w:val="DefaultParagraphFont"/>
    <w:rsid w:val="001D70F3"/>
  </w:style>
  <w:style w:type="paragraph" w:customStyle="1" w:styleId="format-body">
    <w:name w:val="format-body"/>
    <w:basedOn w:val="Normal"/>
    <w:qFormat/>
    <w:rsid w:val="001D70F3"/>
    <w:pPr>
      <w:spacing w:before="100" w:beforeAutospacing="1" w:after="100" w:afterAutospacing="1"/>
    </w:pPr>
    <w:rPr>
      <w:sz w:val="24"/>
    </w:rPr>
  </w:style>
  <w:style w:type="character" w:customStyle="1" w:styleId="searchtermbold">
    <w:name w:val="searchtermbold"/>
    <w:basedOn w:val="DefaultParagraphFont"/>
    <w:rsid w:val="001D70F3"/>
  </w:style>
  <w:style w:type="character" w:customStyle="1" w:styleId="spanstyle">
    <w:name w:val="spanstyle"/>
    <w:basedOn w:val="DefaultParagraphFont"/>
    <w:rsid w:val="001D70F3"/>
  </w:style>
  <w:style w:type="character" w:customStyle="1" w:styleId="nfakpe">
    <w:name w:val="nfakpe"/>
    <w:basedOn w:val="DefaultParagraphFont"/>
    <w:rsid w:val="001D70F3"/>
  </w:style>
  <w:style w:type="character" w:customStyle="1" w:styleId="DebateBlockCharChar">
    <w:name w:val="Debate Block Char Char"/>
    <w:basedOn w:val="DefaultParagraphFont"/>
    <w:rsid w:val="001D70F3"/>
    <w:rPr>
      <w:rFonts w:cs="Arial"/>
      <w:b/>
      <w:bCs/>
      <w:kern w:val="32"/>
      <w:sz w:val="36"/>
      <w:szCs w:val="32"/>
      <w:u w:val="single"/>
    </w:rPr>
  </w:style>
  <w:style w:type="character" w:customStyle="1" w:styleId="citsource">
    <w:name w:val="citsource"/>
    <w:basedOn w:val="DefaultParagraphFont"/>
    <w:rsid w:val="001D70F3"/>
  </w:style>
  <w:style w:type="character" w:customStyle="1" w:styleId="sc">
    <w:name w:val="sc"/>
    <w:basedOn w:val="DefaultParagraphFont"/>
    <w:rsid w:val="001D70F3"/>
  </w:style>
  <w:style w:type="character" w:customStyle="1" w:styleId="atime">
    <w:name w:val="atime"/>
    <w:basedOn w:val="DefaultParagraphFont"/>
    <w:rsid w:val="001D70F3"/>
  </w:style>
  <w:style w:type="character" w:customStyle="1" w:styleId="ReadText">
    <w:name w:val="Read Text"/>
    <w:basedOn w:val="DefaultParagraphFont"/>
    <w:rsid w:val="001D70F3"/>
    <w:rPr>
      <w:rFonts w:ascii="Times New Roman" w:hAnsi="Times New Roman"/>
      <w:b/>
      <w:bCs/>
      <w:sz w:val="24"/>
      <w:u w:val="single"/>
    </w:rPr>
  </w:style>
  <w:style w:type="paragraph" w:customStyle="1" w:styleId="unread">
    <w:name w:val="unread"/>
    <w:basedOn w:val="Normal"/>
    <w:qFormat/>
    <w:rsid w:val="001D70F3"/>
  </w:style>
  <w:style w:type="character" w:customStyle="1" w:styleId="unreadChar">
    <w:name w:val="unread Char"/>
    <w:basedOn w:val="DefaultParagraphFont"/>
    <w:rsid w:val="001D70F3"/>
    <w:rPr>
      <w:szCs w:val="24"/>
      <w:lang w:val="en-US" w:eastAsia="en-US" w:bidi="ar-SA"/>
    </w:rPr>
  </w:style>
  <w:style w:type="paragraph" w:customStyle="1" w:styleId="cardunderlined0">
    <w:name w:val="card underlined"/>
    <w:basedOn w:val="Normal"/>
    <w:qFormat/>
    <w:rsid w:val="001D70F3"/>
    <w:rPr>
      <w:rFonts w:ascii="Arial" w:hAnsi="Arial"/>
      <w:u w:val="single"/>
    </w:rPr>
  </w:style>
  <w:style w:type="character" w:customStyle="1" w:styleId="Internetlink1">
    <w:name w:val="Internet link1"/>
    <w:rsid w:val="001D70F3"/>
    <w:rPr>
      <w:color w:val="000080"/>
      <w:u w:val="single"/>
    </w:rPr>
  </w:style>
  <w:style w:type="character" w:customStyle="1" w:styleId="insideheadline">
    <w:name w:val="insideheadline"/>
    <w:basedOn w:val="DefaultParagraphFont"/>
    <w:rsid w:val="001D70F3"/>
  </w:style>
  <w:style w:type="character" w:customStyle="1" w:styleId="mwlivequotesupdelayed">
    <w:name w:val="mwlivequotes up delayed"/>
    <w:basedOn w:val="DefaultParagraphFont"/>
    <w:rsid w:val="001D70F3"/>
  </w:style>
  <w:style w:type="character" w:customStyle="1" w:styleId="mwlivequotesdowndelayed">
    <w:name w:val="mwlivequotes down delayed"/>
    <w:basedOn w:val="DefaultParagraphFont"/>
    <w:rsid w:val="001D70F3"/>
  </w:style>
  <w:style w:type="character" w:customStyle="1" w:styleId="shirttail">
    <w:name w:val="shirttail"/>
    <w:basedOn w:val="DefaultParagraphFont"/>
    <w:rsid w:val="001D70F3"/>
  </w:style>
  <w:style w:type="character" w:customStyle="1" w:styleId="definition">
    <w:name w:val="definition"/>
    <w:basedOn w:val="DefaultParagraphFont"/>
    <w:rsid w:val="001D70F3"/>
  </w:style>
  <w:style w:type="character" w:customStyle="1" w:styleId="CardTextCharCharChar">
    <w:name w:val="Card Text Char Char Char"/>
    <w:basedOn w:val="DefaultParagraphFont"/>
    <w:rsid w:val="001D70F3"/>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1D70F3"/>
    <w:rPr>
      <w:rFonts w:ascii="Arial Narrow" w:hAnsi="Arial Narrow"/>
      <w:sz w:val="18"/>
      <w:u w:val="single"/>
    </w:rPr>
  </w:style>
  <w:style w:type="character" w:customStyle="1" w:styleId="UnderlineStyleCharCharChar">
    <w:name w:val="Underline Style Char Char Char"/>
    <w:basedOn w:val="DefaultParagraphFont"/>
    <w:rsid w:val="001D70F3"/>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1D70F3"/>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1D70F3"/>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1D70F3"/>
    <w:rPr>
      <w:rFonts w:ascii="Arial" w:hAnsi="Arial" w:cs="Arial" w:hint="default"/>
      <w:b/>
      <w:bCs/>
      <w:color w:val="990000"/>
      <w:sz w:val="26"/>
      <w:szCs w:val="26"/>
    </w:rPr>
  </w:style>
  <w:style w:type="character" w:customStyle="1" w:styleId="bodytitle1">
    <w:name w:val="bodytitle1"/>
    <w:basedOn w:val="DefaultParagraphFont"/>
    <w:rsid w:val="001D70F3"/>
    <w:rPr>
      <w:rFonts w:ascii="Arial" w:hAnsi="Arial" w:cs="Arial" w:hint="default"/>
      <w:b/>
      <w:bCs/>
      <w:smallCaps w:val="0"/>
      <w:color w:val="000000"/>
      <w:sz w:val="28"/>
      <w:szCs w:val="28"/>
    </w:rPr>
  </w:style>
  <w:style w:type="paragraph" w:customStyle="1" w:styleId="style109">
    <w:name w:val="style109"/>
    <w:basedOn w:val="Normal"/>
    <w:qFormat/>
    <w:rsid w:val="001D70F3"/>
    <w:pPr>
      <w:spacing w:before="100" w:beforeAutospacing="1" w:after="100" w:afterAutospacing="1"/>
    </w:pPr>
    <w:rPr>
      <w:sz w:val="24"/>
    </w:rPr>
  </w:style>
  <w:style w:type="paragraph" w:customStyle="1" w:styleId="style1100">
    <w:name w:val="style110"/>
    <w:basedOn w:val="Normal"/>
    <w:qFormat/>
    <w:rsid w:val="001D70F3"/>
    <w:pPr>
      <w:spacing w:before="100" w:beforeAutospacing="1" w:after="100" w:afterAutospacing="1"/>
    </w:pPr>
    <w:rPr>
      <w:sz w:val="24"/>
    </w:rPr>
  </w:style>
  <w:style w:type="paragraph" w:customStyle="1" w:styleId="captionpaddingstyle114">
    <w:name w:val="captionpadding style114"/>
    <w:basedOn w:val="Normal"/>
    <w:qFormat/>
    <w:rsid w:val="001D70F3"/>
    <w:pPr>
      <w:spacing w:before="100" w:beforeAutospacing="1" w:after="100" w:afterAutospacing="1"/>
    </w:pPr>
    <w:rPr>
      <w:sz w:val="24"/>
    </w:rPr>
  </w:style>
  <w:style w:type="character" w:customStyle="1" w:styleId="captionpaddingstyle1141">
    <w:name w:val="captionpadding style1141"/>
    <w:basedOn w:val="DefaultParagraphFont"/>
    <w:rsid w:val="001D70F3"/>
  </w:style>
  <w:style w:type="character" w:customStyle="1" w:styleId="style114style118">
    <w:name w:val="style114 style118"/>
    <w:basedOn w:val="DefaultParagraphFont"/>
    <w:rsid w:val="001D70F3"/>
  </w:style>
  <w:style w:type="paragraph" w:customStyle="1" w:styleId="mainstorybody">
    <w:name w:val="mainstorybody"/>
    <w:basedOn w:val="Normal"/>
    <w:qFormat/>
    <w:rsid w:val="001D70F3"/>
    <w:pPr>
      <w:spacing w:before="100" w:beforeAutospacing="1" w:after="100" w:afterAutospacing="1"/>
    </w:pPr>
    <w:rPr>
      <w:sz w:val="24"/>
    </w:rPr>
  </w:style>
  <w:style w:type="character" w:customStyle="1" w:styleId="hint">
    <w:name w:val="hint"/>
    <w:basedOn w:val="DefaultParagraphFont"/>
    <w:rsid w:val="001D70F3"/>
  </w:style>
  <w:style w:type="character" w:customStyle="1" w:styleId="flw">
    <w:name w:val="flw"/>
    <w:basedOn w:val="DefaultParagraphFont"/>
    <w:rsid w:val="001D70F3"/>
  </w:style>
  <w:style w:type="character" w:customStyle="1" w:styleId="illustration">
    <w:name w:val="illustration"/>
    <w:basedOn w:val="DefaultParagraphFont"/>
    <w:rsid w:val="001D70F3"/>
  </w:style>
  <w:style w:type="paragraph" w:customStyle="1" w:styleId="ga">
    <w:name w:val="ga"/>
    <w:basedOn w:val="Normal"/>
    <w:qFormat/>
    <w:rsid w:val="001D70F3"/>
    <w:rPr>
      <w:rFonts w:ascii="Times" w:hAnsi="Times"/>
      <w:color w:val="231F20"/>
      <w:sz w:val="18"/>
      <w:szCs w:val="18"/>
    </w:rPr>
  </w:style>
  <w:style w:type="character" w:customStyle="1" w:styleId="StyleArialNarrowBoldThickunderline">
    <w:name w:val="Style Arial Narrow Bold Thick underline"/>
    <w:basedOn w:val="DefaultParagraphFont"/>
    <w:rsid w:val="001D70F3"/>
    <w:rPr>
      <w:rFonts w:ascii="Arial Narrow" w:hAnsi="Arial Narrow"/>
      <w:b/>
      <w:bCs/>
      <w:u w:val="thick"/>
    </w:rPr>
  </w:style>
  <w:style w:type="paragraph" w:customStyle="1" w:styleId="tag1">
    <w:name w:val="tag1"/>
    <w:basedOn w:val="Heading2"/>
    <w:qFormat/>
    <w:rsid w:val="001D70F3"/>
    <w:pPr>
      <w:outlineLvl w:val="9"/>
    </w:pPr>
    <w:rPr>
      <w:rFonts w:eastAsia="Calibri" w:cs="Times New Roman"/>
      <w:bCs w:val="0"/>
      <w:caps/>
      <w:sz w:val="24"/>
      <w:szCs w:val="20"/>
    </w:rPr>
  </w:style>
  <w:style w:type="paragraph" w:customStyle="1" w:styleId="tagcite3">
    <w:name w:val="tagcite"/>
    <w:basedOn w:val="TagCite0"/>
    <w:qFormat/>
    <w:rsid w:val="001D70F3"/>
    <w:pPr>
      <w:contextualSpacing w:val="0"/>
    </w:pPr>
    <w:rPr>
      <w:rFonts w:ascii="Garamond" w:eastAsiaTheme="minorHAnsi" w:hAnsi="Garamond" w:cs="Times New Roman"/>
      <w:sz w:val="24"/>
    </w:rPr>
  </w:style>
  <w:style w:type="character" w:customStyle="1" w:styleId="tag1Char">
    <w:name w:val="tag1 Char"/>
    <w:basedOn w:val="DefaultParagraphFont"/>
    <w:rsid w:val="001D70F3"/>
    <w:rPr>
      <w:b/>
      <w:sz w:val="24"/>
    </w:rPr>
  </w:style>
  <w:style w:type="paragraph" w:customStyle="1" w:styleId="SmallFontCharCharChar">
    <w:name w:val="Small Font Char Char Char"/>
    <w:basedOn w:val="Normal"/>
    <w:uiPriority w:val="99"/>
    <w:qFormat/>
    <w:rsid w:val="001D70F3"/>
    <w:rPr>
      <w:rFonts w:ascii="Arial" w:hAnsi="Arial"/>
      <w:sz w:val="12"/>
    </w:rPr>
  </w:style>
  <w:style w:type="character" w:customStyle="1" w:styleId="SmallFontCharCharCharChar">
    <w:name w:val="Small Font Char Char Char Char"/>
    <w:basedOn w:val="DefaultParagraphFont"/>
    <w:rsid w:val="001D70F3"/>
    <w:rPr>
      <w:rFonts w:ascii="Arial" w:hAnsi="Arial"/>
      <w:sz w:val="12"/>
      <w:szCs w:val="24"/>
    </w:rPr>
  </w:style>
  <w:style w:type="character" w:customStyle="1" w:styleId="TagCiteChar4">
    <w:name w:val="TagCite Char"/>
    <w:basedOn w:val="DefaultParagraphFont"/>
    <w:rsid w:val="001D70F3"/>
    <w:rPr>
      <w:rFonts w:ascii="Garamond" w:hAnsi="Garamond"/>
      <w:b/>
      <w:sz w:val="24"/>
      <w:szCs w:val="24"/>
    </w:rPr>
  </w:style>
  <w:style w:type="character" w:customStyle="1" w:styleId="subtitlesarticles1">
    <w:name w:val="subtitles_articles1"/>
    <w:basedOn w:val="DefaultParagraphFont"/>
    <w:rsid w:val="001D70F3"/>
    <w:rPr>
      <w:rFonts w:ascii="Verdana" w:hAnsi="Verdana" w:cs="Times New Roman"/>
      <w:b/>
      <w:bCs/>
      <w:color w:val="000000"/>
      <w:sz w:val="20"/>
      <w:szCs w:val="20"/>
    </w:rPr>
  </w:style>
  <w:style w:type="character" w:customStyle="1" w:styleId="StyleArial12ptBlack">
    <w:name w:val="Style Arial 12 pt Black"/>
    <w:basedOn w:val="DefaultParagraphFont"/>
    <w:rsid w:val="001D70F3"/>
    <w:rPr>
      <w:rFonts w:ascii="Garamond" w:hAnsi="Garamond"/>
      <w:color w:val="000000"/>
      <w:sz w:val="20"/>
      <w:u w:val="single"/>
    </w:rPr>
  </w:style>
  <w:style w:type="character" w:customStyle="1" w:styleId="StyleArialBlack">
    <w:name w:val="Style Arial Black"/>
    <w:basedOn w:val="DefaultParagraphFont"/>
    <w:rsid w:val="001D70F3"/>
    <w:rPr>
      <w:rFonts w:ascii="Garamond" w:hAnsi="Garamond"/>
      <w:color w:val="000000"/>
      <w:sz w:val="14"/>
    </w:rPr>
  </w:style>
  <w:style w:type="character" w:customStyle="1" w:styleId="3TagCite">
    <w:name w:val="3 Tag/Cite"/>
    <w:basedOn w:val="DefaultParagraphFont"/>
    <w:rsid w:val="001D70F3"/>
    <w:rPr>
      <w:rFonts w:ascii="Times New Roman" w:hAnsi="Times New Roman"/>
      <w:b/>
      <w:color w:val="FF0000"/>
      <w:sz w:val="22"/>
    </w:rPr>
  </w:style>
  <w:style w:type="character" w:customStyle="1" w:styleId="mediatype">
    <w:name w:val="mediatype"/>
    <w:basedOn w:val="DefaultParagraphFont"/>
    <w:rsid w:val="001D70F3"/>
  </w:style>
  <w:style w:type="paragraph" w:customStyle="1" w:styleId="StyleHeading4Tagheading2Heading2Char2CharHeading2Char1">
    <w:name w:val="Style Heading 4Tagheading 2Heading 2 Char2 CharHeading 2 Char1 ..."/>
    <w:basedOn w:val="Heading4"/>
    <w:qFormat/>
    <w:rsid w:val="001D70F3"/>
    <w:rPr>
      <w:bCs w:val="0"/>
    </w:rPr>
  </w:style>
  <w:style w:type="character" w:customStyle="1" w:styleId="FontStyle13">
    <w:name w:val="Font Style13"/>
    <w:basedOn w:val="DefaultParagraphFont"/>
    <w:uiPriority w:val="99"/>
    <w:rsid w:val="001D70F3"/>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1D70F3"/>
    <w:rPr>
      <w:b w:val="0"/>
      <w:sz w:val="22"/>
      <w:u w:val="single"/>
      <w:bdr w:val="none" w:sz="0" w:space="0" w:color="auto"/>
    </w:rPr>
  </w:style>
  <w:style w:type="paragraph" w:customStyle="1" w:styleId="ReduceText">
    <w:name w:val="Reduce Text"/>
    <w:basedOn w:val="Normal"/>
    <w:autoRedefine/>
    <w:rsid w:val="001D70F3"/>
    <w:pPr>
      <w:ind w:right="720"/>
    </w:pPr>
    <w:rPr>
      <w:rFonts w:eastAsia="Times New Roman"/>
      <w:szCs w:val="20"/>
    </w:rPr>
  </w:style>
  <w:style w:type="character" w:customStyle="1" w:styleId="m3305018628354387823inbox-inbox-style13ptbold">
    <w:name w:val="m_3305018628354387823inbox-inbox-style13ptbold"/>
    <w:basedOn w:val="DefaultParagraphFont"/>
    <w:rsid w:val="001D70F3"/>
  </w:style>
  <w:style w:type="character" w:customStyle="1" w:styleId="m3305018628354387823inbox-inbox-styleunderline">
    <w:name w:val="m_3305018628354387823inbox-inbox-styleunderline"/>
    <w:basedOn w:val="DefaultParagraphFont"/>
    <w:rsid w:val="001D70F3"/>
  </w:style>
  <w:style w:type="character" w:customStyle="1" w:styleId="getmorearticleslink">
    <w:name w:val="getmorearticleslink"/>
    <w:basedOn w:val="DefaultParagraphFont"/>
    <w:rsid w:val="001D70F3"/>
  </w:style>
  <w:style w:type="paragraph" w:customStyle="1" w:styleId="PhoTag">
    <w:name w:val="PhoTag"/>
    <w:basedOn w:val="Normal"/>
    <w:next w:val="Normal"/>
    <w:autoRedefine/>
    <w:qFormat/>
    <w:rsid w:val="001D70F3"/>
    <w:rPr>
      <w:b/>
    </w:rPr>
  </w:style>
  <w:style w:type="character" w:customStyle="1" w:styleId="boldunderlineChar5">
    <w:name w:val="bold underline Char"/>
    <w:basedOn w:val="DefaultParagraphFont"/>
    <w:rsid w:val="001D70F3"/>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1D70F3"/>
    <w:rPr>
      <w:rFonts w:eastAsia="Times New Roman"/>
      <w:szCs w:val="20"/>
    </w:rPr>
  </w:style>
  <w:style w:type="character" w:customStyle="1" w:styleId="ReallySmallChar">
    <w:name w:val="Really Small Char"/>
    <w:basedOn w:val="DefaultParagraphFont"/>
    <w:link w:val="ReallySmall"/>
    <w:rsid w:val="001D70F3"/>
    <w:rPr>
      <w:rFonts w:ascii="Calibri" w:eastAsia="Times New Roman" w:hAnsi="Calibri" w:cs="Calibri"/>
      <w:sz w:val="22"/>
      <w:szCs w:val="20"/>
    </w:rPr>
  </w:style>
  <w:style w:type="paragraph" w:customStyle="1" w:styleId="PageTitle0">
    <w:name w:val="Page Title"/>
    <w:basedOn w:val="Normal"/>
    <w:next w:val="Normal"/>
    <w:qFormat/>
    <w:rsid w:val="001D70F3"/>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1D70F3"/>
    <w:rPr>
      <w:rFonts w:eastAsia="Calibri"/>
      <w:b/>
      <w:color w:val="000000"/>
      <w:u w:val="single"/>
    </w:rPr>
  </w:style>
  <w:style w:type="character" w:customStyle="1" w:styleId="UnderlineEmphasisChar">
    <w:name w:val="Underline + Emphasis Char"/>
    <w:link w:val="UnderlineEmphasis"/>
    <w:rsid w:val="001D70F3"/>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1D70F3"/>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1D70F3"/>
    <w:pPr>
      <w:keepLines w:val="0"/>
      <w:spacing w:before="0"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D70F3"/>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D70F3"/>
    <w:rPr>
      <w:rFonts w:ascii="Calibri" w:eastAsia="Times New Roman" w:hAnsi="Calibri" w:cs="Times New Roman"/>
      <w:bCs/>
      <w:color w:val="000000"/>
      <w:sz w:val="16"/>
      <w:szCs w:val="28"/>
    </w:rPr>
  </w:style>
  <w:style w:type="paragraph" w:customStyle="1" w:styleId="TxBr5p1">
    <w:name w:val="TxBr_5p1"/>
    <w:basedOn w:val="Normal"/>
    <w:qFormat/>
    <w:rsid w:val="001D70F3"/>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1D70F3"/>
    <w:pPr>
      <w:ind w:left="400"/>
    </w:pPr>
    <w:rPr>
      <w:rFonts w:eastAsia="Calibri"/>
      <w:color w:val="000000"/>
    </w:rPr>
  </w:style>
  <w:style w:type="numbering" w:customStyle="1" w:styleId="NoList2111">
    <w:name w:val="No List2111"/>
    <w:next w:val="NoList"/>
    <w:uiPriority w:val="99"/>
    <w:semiHidden/>
    <w:unhideWhenUsed/>
    <w:rsid w:val="001D70F3"/>
  </w:style>
  <w:style w:type="character" w:customStyle="1" w:styleId="flagicon">
    <w:name w:val="flagicon"/>
    <w:basedOn w:val="DefaultParagraphFont"/>
    <w:rsid w:val="001D70F3"/>
  </w:style>
  <w:style w:type="character" w:customStyle="1" w:styleId="A120">
    <w:name w:val="A12"/>
    <w:uiPriority w:val="99"/>
    <w:rsid w:val="001D70F3"/>
    <w:rPr>
      <w:rFonts w:ascii="Minion Pro" w:hAnsi="Minion Pro" w:cs="Minion Pro" w:hint="default"/>
      <w:color w:val="211D1E"/>
      <w:sz w:val="22"/>
      <w:szCs w:val="22"/>
    </w:rPr>
  </w:style>
  <w:style w:type="character" w:customStyle="1" w:styleId="CitationChar1">
    <w:name w:val="Citation Char1"/>
    <w:basedOn w:val="DefaultParagraphFont"/>
    <w:rsid w:val="001D70F3"/>
    <w:rPr>
      <w:rFonts w:ascii="Times New Roman" w:eastAsia="Times New Roman" w:hAnsi="Times New Roman" w:cs="Arial"/>
      <w:b/>
      <w:sz w:val="20"/>
      <w:szCs w:val="36"/>
    </w:rPr>
  </w:style>
  <w:style w:type="character" w:customStyle="1" w:styleId="bold-italic-sub-c">
    <w:name w:val="bold-italic-sub-c"/>
    <w:basedOn w:val="DefaultParagraphFont"/>
    <w:rsid w:val="001D70F3"/>
  </w:style>
  <w:style w:type="character" w:customStyle="1" w:styleId="charoverride-4">
    <w:name w:val="charoverride-4"/>
    <w:basedOn w:val="DefaultParagraphFont"/>
    <w:rsid w:val="001D70F3"/>
  </w:style>
  <w:style w:type="character" w:customStyle="1" w:styleId="charoverride-3">
    <w:name w:val="charoverride-3"/>
    <w:basedOn w:val="DefaultParagraphFont"/>
    <w:rsid w:val="001D70F3"/>
  </w:style>
  <w:style w:type="character" w:customStyle="1" w:styleId="BlockTitle2Char">
    <w:name w:val="Block Title2 Char"/>
    <w:link w:val="BlockTitle2"/>
    <w:uiPriority w:val="99"/>
    <w:rsid w:val="001D70F3"/>
    <w:rPr>
      <w:rFonts w:ascii="Arial" w:eastAsia="Times New Roman" w:hAnsi="Arial" w:cs="Arial"/>
      <w:b/>
      <w:sz w:val="32"/>
      <w:u w:val="single"/>
      <w:lang w:bidi="en-US"/>
    </w:rPr>
  </w:style>
  <w:style w:type="character" w:customStyle="1" w:styleId="HilightChar">
    <w:name w:val="Hilight Char"/>
    <w:rsid w:val="001D70F3"/>
    <w:rPr>
      <w:rFonts w:eastAsia="Calibri"/>
      <w:b/>
      <w:noProof w:val="0"/>
      <w:sz w:val="22"/>
      <w:szCs w:val="22"/>
      <w:u w:val="single"/>
      <w:lang w:val="en-US" w:eastAsia="ar-SA" w:bidi="ar-SA"/>
    </w:rPr>
  </w:style>
  <w:style w:type="character" w:customStyle="1" w:styleId="StyleUnderlineCharChar">
    <w:name w:val="Style Underline Char Char"/>
    <w:rsid w:val="001D70F3"/>
    <w:rPr>
      <w:rFonts w:ascii="Times New Roman" w:eastAsia="Times New Roman" w:hAnsi="Times New Roman" w:cs="Times New Roman"/>
      <w:sz w:val="20"/>
      <w:szCs w:val="20"/>
      <w:u w:val="single"/>
    </w:rPr>
  </w:style>
  <w:style w:type="character" w:customStyle="1" w:styleId="c1">
    <w:name w:val="c1"/>
    <w:rsid w:val="001D70F3"/>
  </w:style>
  <w:style w:type="paragraph" w:customStyle="1" w:styleId="Hat2">
    <w:name w:val="Hat2"/>
    <w:basedOn w:val="Heading2"/>
    <w:next w:val="Heading2"/>
    <w:autoRedefine/>
    <w:uiPriority w:val="99"/>
    <w:qFormat/>
    <w:rsid w:val="001D70F3"/>
    <w:pPr>
      <w:keepNext w:val="0"/>
      <w:keepLines w:val="0"/>
      <w:pageBreakBefore w:val="0"/>
      <w:jc w:val="left"/>
    </w:pPr>
    <w:rPr>
      <w:rFonts w:ascii="Arial Narrow" w:eastAsia="Calibri" w:hAnsi="Arial Narrow" w:cs="Times New Roman"/>
      <w:bCs w:val="0"/>
      <w:sz w:val="20"/>
      <w:u w:val="none"/>
    </w:rPr>
  </w:style>
  <w:style w:type="paragraph" w:customStyle="1" w:styleId="StyleCardTextUnderline3">
    <w:name w:val="Style Card Text + Underline3"/>
    <w:link w:val="StyleCardTextUnderline3Char"/>
    <w:qFormat/>
    <w:rsid w:val="001D70F3"/>
    <w:pPr>
      <w:spacing w:after="200" w:line="276" w:lineRule="auto"/>
    </w:pPr>
    <w:rPr>
      <w:rFonts w:eastAsia="SimSun"/>
      <w:u w:val="thick"/>
      <w:lang w:eastAsia="zh-CN"/>
    </w:rPr>
  </w:style>
  <w:style w:type="character" w:customStyle="1" w:styleId="Underline4">
    <w:name w:val="*Underline*"/>
    <w:rsid w:val="001D70F3"/>
    <w:rPr>
      <w:rFonts w:ascii="Times New Roman" w:hAnsi="Times New Roman"/>
      <w:b/>
      <w:sz w:val="24"/>
      <w:u w:val="single"/>
    </w:rPr>
  </w:style>
  <w:style w:type="paragraph" w:customStyle="1" w:styleId="TxBr33p1">
    <w:name w:val="TxBr_33p1"/>
    <w:basedOn w:val="Normal"/>
    <w:uiPriority w:val="99"/>
    <w:qFormat/>
    <w:rsid w:val="001D70F3"/>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1D70F3"/>
    <w:rPr>
      <w:rFonts w:eastAsia="SimSun"/>
      <w:lang w:eastAsia="zh-CN"/>
    </w:rPr>
  </w:style>
  <w:style w:type="character" w:customStyle="1" w:styleId="comments-post">
    <w:name w:val="comments-post"/>
    <w:rsid w:val="001D70F3"/>
  </w:style>
  <w:style w:type="character" w:customStyle="1" w:styleId="Irrelevant5fontChar">
    <w:name w:val="Irrelevant (5 font) Char"/>
    <w:rsid w:val="001D70F3"/>
    <w:rPr>
      <w:sz w:val="10"/>
      <w:szCs w:val="10"/>
    </w:rPr>
  </w:style>
  <w:style w:type="character" w:customStyle="1" w:styleId="Hyperlink13">
    <w:name w:val="Hyperlink13"/>
    <w:rsid w:val="001D70F3"/>
    <w:rPr>
      <w:b w:val="0"/>
      <w:bCs w:val="0"/>
      <w:strike w:val="0"/>
      <w:dstrike w:val="0"/>
      <w:color w:val="008000"/>
      <w:sz w:val="20"/>
      <w:szCs w:val="20"/>
      <w:u w:val="none"/>
      <w:effect w:val="none"/>
    </w:rPr>
  </w:style>
  <w:style w:type="character" w:customStyle="1" w:styleId="standardcontent1">
    <w:name w:val="standardcontent1"/>
    <w:rsid w:val="001D70F3"/>
    <w:rPr>
      <w:rFonts w:ascii="Arial" w:hAnsi="Arial" w:cs="Arial" w:hint="default"/>
      <w:strike w:val="0"/>
      <w:dstrike w:val="0"/>
      <w:sz w:val="24"/>
      <w:szCs w:val="24"/>
      <w:u w:val="none"/>
      <w:effect w:val="none"/>
    </w:rPr>
  </w:style>
  <w:style w:type="character" w:customStyle="1" w:styleId="Hyperlink40">
    <w:name w:val="Hyperlink4"/>
    <w:rsid w:val="001D70F3"/>
    <w:rPr>
      <w:color w:val="000066"/>
      <w:u w:val="single"/>
    </w:rPr>
  </w:style>
  <w:style w:type="paragraph" w:customStyle="1" w:styleId="rddateline">
    <w:name w:val="rddateline"/>
    <w:basedOn w:val="Normal"/>
    <w:uiPriority w:val="99"/>
    <w:qFormat/>
    <w:rsid w:val="001D70F3"/>
    <w:rPr>
      <w:rFonts w:eastAsia="Calibri"/>
      <w:szCs w:val="20"/>
    </w:rPr>
  </w:style>
  <w:style w:type="paragraph" w:customStyle="1" w:styleId="rdheadline">
    <w:name w:val="rdheadline"/>
    <w:basedOn w:val="Normal"/>
    <w:uiPriority w:val="99"/>
    <w:qFormat/>
    <w:rsid w:val="001D70F3"/>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1D70F3"/>
    <w:pPr>
      <w:spacing w:after="100" w:afterAutospacing="1"/>
    </w:pPr>
    <w:rPr>
      <w:rFonts w:ascii="Verdana" w:eastAsia="Calibri" w:hAnsi="Verdana"/>
      <w:szCs w:val="20"/>
    </w:rPr>
  </w:style>
  <w:style w:type="character" w:customStyle="1" w:styleId="rddeckline1">
    <w:name w:val="rddeckline1"/>
    <w:rsid w:val="001D70F3"/>
    <w:rPr>
      <w:rFonts w:ascii="Verdana" w:hAnsi="Verdana" w:hint="default"/>
      <w:b/>
      <w:bCs/>
      <w:sz w:val="22"/>
      <w:szCs w:val="22"/>
    </w:rPr>
  </w:style>
  <w:style w:type="character" w:customStyle="1" w:styleId="contact1">
    <w:name w:val="contact1"/>
    <w:rsid w:val="001D70F3"/>
    <w:rPr>
      <w:rFonts w:ascii="Tahoma" w:hAnsi="Tahoma" w:cs="Tahoma" w:hint="default"/>
      <w:color w:val="999999"/>
      <w:sz w:val="20"/>
      <w:szCs w:val="20"/>
    </w:rPr>
  </w:style>
  <w:style w:type="character" w:customStyle="1" w:styleId="credits1">
    <w:name w:val="credits1"/>
    <w:rsid w:val="001D70F3"/>
    <w:rPr>
      <w:rFonts w:ascii="Tahoma" w:hAnsi="Tahoma" w:cs="Tahoma" w:hint="default"/>
      <w:color w:val="999999"/>
      <w:sz w:val="16"/>
      <w:szCs w:val="16"/>
    </w:rPr>
  </w:style>
  <w:style w:type="paragraph" w:customStyle="1" w:styleId="Heading20">
    <w:name w:val="Heading2"/>
    <w:basedOn w:val="Normal"/>
    <w:link w:val="Heading2Char2"/>
    <w:qFormat/>
    <w:rsid w:val="001D70F3"/>
    <w:pPr>
      <w:jc w:val="center"/>
    </w:pPr>
    <w:rPr>
      <w:rFonts w:eastAsia="Times New Roman"/>
      <w:b/>
      <w:caps/>
    </w:rPr>
  </w:style>
  <w:style w:type="character" w:customStyle="1" w:styleId="Heading2Char2">
    <w:name w:val="Heading2 Char"/>
    <w:link w:val="Heading20"/>
    <w:rsid w:val="001D70F3"/>
    <w:rPr>
      <w:rFonts w:ascii="Calibri" w:eastAsia="Times New Roman" w:hAnsi="Calibri" w:cs="Calibri"/>
      <w:b/>
      <w:caps/>
      <w:sz w:val="22"/>
    </w:rPr>
  </w:style>
  <w:style w:type="character" w:customStyle="1" w:styleId="Header2Char">
    <w:name w:val="Header2 Char"/>
    <w:link w:val="Header2"/>
    <w:rsid w:val="001D70F3"/>
    <w:rPr>
      <w:rFonts w:ascii="Calibri" w:eastAsia="Times New Roman" w:hAnsi="Calibri" w:cs="Times New Roman"/>
      <w:b/>
      <w:bCs/>
      <w:kern w:val="32"/>
      <w:sz w:val="52"/>
      <w:u w:val="single"/>
    </w:rPr>
  </w:style>
  <w:style w:type="paragraph" w:customStyle="1" w:styleId="Underlinedcard1">
    <w:name w:val="Underlined card"/>
    <w:basedOn w:val="Normal"/>
    <w:link w:val="UnderlinedcardChar1"/>
    <w:autoRedefine/>
    <w:qFormat/>
    <w:rsid w:val="001D70F3"/>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1D70F3"/>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1D70F3"/>
    <w:rPr>
      <w:bCs/>
    </w:rPr>
  </w:style>
  <w:style w:type="character" w:customStyle="1" w:styleId="StyleHeading212ptChar">
    <w:name w:val="Style Heading2 + 12 pt Char"/>
    <w:link w:val="StyleHeading212pt"/>
    <w:rsid w:val="001D70F3"/>
    <w:rPr>
      <w:rFonts w:ascii="Calibri" w:eastAsia="Times New Roman" w:hAnsi="Calibri" w:cs="Calibri"/>
      <w:b/>
      <w:bCs/>
      <w:caps/>
      <w:sz w:val="22"/>
    </w:rPr>
  </w:style>
  <w:style w:type="paragraph" w:customStyle="1" w:styleId="Heading212pt">
    <w:name w:val="Heading2 + 12 pt"/>
    <w:basedOn w:val="StyleHeading212pt"/>
    <w:link w:val="Heading212ptChar"/>
    <w:qFormat/>
    <w:rsid w:val="001D70F3"/>
  </w:style>
  <w:style w:type="character" w:customStyle="1" w:styleId="Heading212ptChar">
    <w:name w:val="Heading2 + 12 pt Char"/>
    <w:link w:val="Heading212pt"/>
    <w:rsid w:val="001D70F3"/>
    <w:rPr>
      <w:rFonts w:ascii="Calibri" w:eastAsia="Times New Roman" w:hAnsi="Calibri" w:cs="Calibri"/>
      <w:b/>
      <w:bCs/>
      <w:caps/>
      <w:sz w:val="22"/>
    </w:rPr>
  </w:style>
  <w:style w:type="character" w:customStyle="1" w:styleId="StyleBoldText12pt10ptNotBoldKernat16pt">
    <w:name w:val="Style Bold Text 12 pt + 10 pt Not Bold Kern at 16 pt"/>
    <w:rsid w:val="001D70F3"/>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1D70F3"/>
  </w:style>
  <w:style w:type="paragraph" w:customStyle="1" w:styleId="highlightcardtext">
    <w:name w:val="highlight card text"/>
    <w:basedOn w:val="evidencetext"/>
    <w:link w:val="highlightcardtextChar2"/>
    <w:uiPriority w:val="99"/>
    <w:qFormat/>
    <w:rsid w:val="001D70F3"/>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1D70F3"/>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1D70F3"/>
    <w:pPr>
      <w:ind w:left="1728" w:right="1728"/>
    </w:pPr>
    <w:rPr>
      <w:rFonts w:eastAsia="Calibri"/>
      <w:sz w:val="18"/>
      <w:u w:val="single"/>
    </w:rPr>
  </w:style>
  <w:style w:type="paragraph" w:customStyle="1" w:styleId="CardsChar2">
    <w:name w:val="Cards Char2"/>
    <w:basedOn w:val="Normal"/>
    <w:uiPriority w:val="99"/>
    <w:qFormat/>
    <w:rsid w:val="001D70F3"/>
    <w:pPr>
      <w:autoSpaceDE w:val="0"/>
      <w:autoSpaceDN w:val="0"/>
      <w:adjustRightInd w:val="0"/>
      <w:ind w:left="432" w:right="432"/>
      <w:jc w:val="both"/>
    </w:pPr>
    <w:rPr>
      <w:rFonts w:eastAsia="Calibri"/>
      <w:szCs w:val="20"/>
    </w:rPr>
  </w:style>
  <w:style w:type="character" w:customStyle="1" w:styleId="UnderlinedCards">
    <w:name w:val="Underlined Cards"/>
    <w:rsid w:val="001D70F3"/>
    <w:rPr>
      <w:sz w:val="24"/>
      <w:szCs w:val="24"/>
      <w:u w:val="thick"/>
      <w:lang w:val="en-US" w:eastAsia="en-US" w:bidi="ar-SA"/>
    </w:rPr>
  </w:style>
  <w:style w:type="character" w:customStyle="1" w:styleId="highlightcardtextChar">
    <w:name w:val="highlight card text Char"/>
    <w:rsid w:val="001D70F3"/>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D70F3"/>
    <w:pPr>
      <w:ind w:left="1728" w:right="1728"/>
    </w:pPr>
    <w:rPr>
      <w:rFonts w:eastAsia="Times New Roman"/>
      <w:sz w:val="18"/>
    </w:rPr>
  </w:style>
  <w:style w:type="character" w:customStyle="1" w:styleId="CardTextCharCharCharCharChar">
    <w:name w:val="Card Text Char Char Char Char Char"/>
    <w:link w:val="CardTextCharCharCharChar"/>
    <w:rsid w:val="001D70F3"/>
    <w:rPr>
      <w:rFonts w:ascii="Calibri" w:eastAsia="Times New Roman" w:hAnsi="Calibri" w:cs="Calibri"/>
      <w:sz w:val="18"/>
    </w:rPr>
  </w:style>
  <w:style w:type="character" w:customStyle="1" w:styleId="TagsChar4">
    <w:name w:val="Tags Char4"/>
    <w:rsid w:val="001D70F3"/>
    <w:rPr>
      <w:b/>
      <w:lang w:val="en-US" w:eastAsia="en-US" w:bidi="ar-SA"/>
    </w:rPr>
  </w:style>
  <w:style w:type="character" w:customStyle="1" w:styleId="tightinline1">
    <w:name w:val="tightinline1"/>
    <w:rsid w:val="001D70F3"/>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1D70F3"/>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val="0"/>
      <w:sz w:val="24"/>
      <w:szCs w:val="24"/>
    </w:rPr>
  </w:style>
  <w:style w:type="character" w:customStyle="1" w:styleId="blsp-spelling-corrected">
    <w:name w:val="blsp-spelling-corrected"/>
    <w:rsid w:val="001D70F3"/>
  </w:style>
  <w:style w:type="character" w:customStyle="1" w:styleId="blsp-spelling-error">
    <w:name w:val="blsp-spelling-error"/>
    <w:rsid w:val="001D70F3"/>
  </w:style>
  <w:style w:type="character" w:customStyle="1" w:styleId="sup">
    <w:name w:val="sup"/>
    <w:rsid w:val="001D70F3"/>
  </w:style>
  <w:style w:type="character" w:customStyle="1" w:styleId="pgnum">
    <w:name w:val="pgnum"/>
    <w:rsid w:val="001D70F3"/>
  </w:style>
  <w:style w:type="character" w:customStyle="1" w:styleId="SmallFontCharChar">
    <w:name w:val="Small Font Char Char"/>
    <w:rsid w:val="001D70F3"/>
    <w:rPr>
      <w:rFonts w:ascii="Arial" w:hAnsi="Arial"/>
      <w:sz w:val="12"/>
      <w:szCs w:val="24"/>
      <w:lang w:val="en-US" w:eastAsia="en-US" w:bidi="ar-SA"/>
    </w:rPr>
  </w:style>
  <w:style w:type="paragraph" w:customStyle="1" w:styleId="textmargin">
    <w:name w:val="textmargin"/>
    <w:basedOn w:val="Normal"/>
    <w:uiPriority w:val="99"/>
    <w:qFormat/>
    <w:rsid w:val="001D70F3"/>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D70F3"/>
    <w:pPr>
      <w:spacing w:before="100" w:beforeAutospacing="1" w:after="100" w:afterAutospacing="1"/>
    </w:pPr>
    <w:rPr>
      <w:rFonts w:eastAsia="Calibri"/>
      <w:color w:val="000000"/>
    </w:rPr>
  </w:style>
  <w:style w:type="paragraph" w:customStyle="1" w:styleId="header10">
    <w:name w:val="header1"/>
    <w:basedOn w:val="Normal"/>
    <w:uiPriority w:val="99"/>
    <w:qFormat/>
    <w:rsid w:val="001D70F3"/>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1D70F3"/>
    <w:rPr>
      <w:rFonts w:ascii="Arial Narrow" w:eastAsia="Calibri" w:hAnsi="Arial Narrow"/>
      <w:color w:val="000000"/>
    </w:rPr>
  </w:style>
  <w:style w:type="paragraph" w:customStyle="1" w:styleId="bc2">
    <w:name w:val="bc_2"/>
    <w:basedOn w:val="Normal"/>
    <w:uiPriority w:val="99"/>
    <w:qFormat/>
    <w:rsid w:val="001D70F3"/>
    <w:pPr>
      <w:spacing w:before="100" w:beforeAutospacing="1" w:after="100" w:afterAutospacing="1"/>
    </w:pPr>
    <w:rPr>
      <w:rFonts w:eastAsia="Calibri"/>
      <w:color w:val="000000"/>
    </w:rPr>
  </w:style>
  <w:style w:type="character" w:customStyle="1" w:styleId="bc21">
    <w:name w:val="bc_21"/>
    <w:rsid w:val="001D70F3"/>
  </w:style>
  <w:style w:type="paragraph" w:customStyle="1" w:styleId="quote20">
    <w:name w:val="quote2"/>
    <w:basedOn w:val="Normal"/>
    <w:uiPriority w:val="99"/>
    <w:qFormat/>
    <w:rsid w:val="001D70F3"/>
    <w:rPr>
      <w:rFonts w:ascii="Verdana" w:eastAsia="Calibri" w:hAnsi="Verdana"/>
      <w:szCs w:val="20"/>
    </w:rPr>
  </w:style>
  <w:style w:type="character" w:customStyle="1" w:styleId="copystyle">
    <w:name w:val="copystyle"/>
    <w:rsid w:val="001D70F3"/>
  </w:style>
  <w:style w:type="character" w:customStyle="1" w:styleId="boldciteCharChar1">
    <w:name w:val="bold cite Char Char1"/>
    <w:rsid w:val="001D70F3"/>
    <w:rPr>
      <w:rFonts w:ascii="Arial" w:hAnsi="Arial" w:cs="Arial"/>
      <w:b/>
      <w:bCs/>
      <w:kern w:val="32"/>
      <w:sz w:val="24"/>
      <w:szCs w:val="24"/>
      <w:lang w:val="en-US" w:eastAsia="en-US" w:bidi="ar-SA"/>
    </w:rPr>
  </w:style>
  <w:style w:type="character" w:customStyle="1" w:styleId="ReadUnderline">
    <w:name w:val="Read Underline"/>
    <w:rsid w:val="001D70F3"/>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D70F3"/>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D70F3"/>
    <w:rPr>
      <w:rFonts w:ascii="Century Gothic" w:eastAsia="Times New Roman" w:hAnsi="Century Gothic" w:cs="Arial"/>
      <w:spacing w:val="-20"/>
      <w:kern w:val="32"/>
      <w:sz w:val="36"/>
      <w:szCs w:val="32"/>
    </w:rPr>
  </w:style>
  <w:style w:type="paragraph" w:customStyle="1" w:styleId="F4">
    <w:name w:val="F4"/>
    <w:basedOn w:val="Normal"/>
    <w:link w:val="F4Char"/>
    <w:qFormat/>
    <w:rsid w:val="001D70F3"/>
    <w:pPr>
      <w:ind w:left="288" w:right="288"/>
    </w:pPr>
    <w:rPr>
      <w:rFonts w:ascii="Arial Narrow" w:eastAsia="Times New Roman" w:hAnsi="Arial Narrow"/>
      <w:szCs w:val="20"/>
      <w:u w:val="single"/>
    </w:rPr>
  </w:style>
  <w:style w:type="character" w:customStyle="1" w:styleId="F4Char">
    <w:name w:val="F4 Char"/>
    <w:link w:val="F4"/>
    <w:rsid w:val="001D70F3"/>
    <w:rPr>
      <w:rFonts w:ascii="Arial Narrow" w:eastAsia="Times New Roman" w:hAnsi="Arial Narrow" w:cs="Calibri"/>
      <w:sz w:val="22"/>
      <w:szCs w:val="20"/>
      <w:u w:val="single"/>
    </w:rPr>
  </w:style>
  <w:style w:type="paragraph" w:customStyle="1" w:styleId="StyleCARD">
    <w:name w:val="Style CARD +"/>
    <w:basedOn w:val="Normal"/>
    <w:link w:val="StyleCARDChar"/>
    <w:qFormat/>
    <w:rsid w:val="001D70F3"/>
    <w:pPr>
      <w:ind w:left="300" w:right="288"/>
    </w:pPr>
    <w:rPr>
      <w:rFonts w:ascii="Arial Narrow" w:eastAsia="Times New Roman" w:hAnsi="Arial Narrow"/>
      <w:szCs w:val="20"/>
    </w:rPr>
  </w:style>
  <w:style w:type="character" w:customStyle="1" w:styleId="StyleCARDChar">
    <w:name w:val="Style CARD + Char"/>
    <w:link w:val="StyleCARD"/>
    <w:rsid w:val="001D70F3"/>
    <w:rPr>
      <w:rFonts w:ascii="Arial Narrow" w:eastAsia="Times New Roman" w:hAnsi="Arial Narrow" w:cs="Calibri"/>
      <w:sz w:val="22"/>
      <w:szCs w:val="20"/>
    </w:rPr>
  </w:style>
  <w:style w:type="character" w:customStyle="1" w:styleId="noiconheadline">
    <w:name w:val="noicon_headline"/>
    <w:rsid w:val="001D70F3"/>
  </w:style>
  <w:style w:type="paragraph" w:styleId="MacroText">
    <w:name w:val="macro"/>
    <w:link w:val="MacroTextChar"/>
    <w:rsid w:val="001D70F3"/>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D70F3"/>
    <w:rPr>
      <w:rFonts w:ascii="Courier New" w:eastAsia="Times New Roman" w:hAnsi="Courier New" w:cs="Courier New"/>
      <w:sz w:val="20"/>
      <w:szCs w:val="20"/>
    </w:rPr>
  </w:style>
  <w:style w:type="character" w:customStyle="1" w:styleId="pp1">
    <w:name w:val="pp1"/>
    <w:rsid w:val="001D70F3"/>
    <w:rPr>
      <w:rFonts w:ascii="Times New Roman" w:hAnsi="Times New Roman" w:cs="Times New Roman" w:hint="default"/>
      <w:i w:val="0"/>
      <w:iCs w:val="0"/>
      <w:smallCaps w:val="0"/>
      <w:sz w:val="30"/>
      <w:szCs w:val="30"/>
    </w:rPr>
  </w:style>
  <w:style w:type="character" w:customStyle="1" w:styleId="articlehead">
    <w:name w:val="articlehead"/>
    <w:rsid w:val="001D70F3"/>
  </w:style>
  <w:style w:type="character" w:customStyle="1" w:styleId="blue3">
    <w:name w:val="blue3"/>
    <w:rsid w:val="001D70F3"/>
  </w:style>
  <w:style w:type="paragraph" w:customStyle="1" w:styleId="issuedetails">
    <w:name w:val="issue_details"/>
    <w:basedOn w:val="Normal"/>
    <w:uiPriority w:val="99"/>
    <w:qFormat/>
    <w:rsid w:val="001D70F3"/>
    <w:pPr>
      <w:spacing w:before="100" w:beforeAutospacing="1" w:after="100" w:afterAutospacing="1"/>
    </w:pPr>
    <w:rPr>
      <w:rFonts w:eastAsia="Times New Roman"/>
    </w:rPr>
  </w:style>
  <w:style w:type="character" w:customStyle="1" w:styleId="over-title">
    <w:name w:val="over-title"/>
    <w:rsid w:val="001D70F3"/>
  </w:style>
  <w:style w:type="character" w:customStyle="1" w:styleId="contentheader">
    <w:name w:val="contentheader"/>
    <w:rsid w:val="001D70F3"/>
  </w:style>
  <w:style w:type="character" w:customStyle="1" w:styleId="Stylecites10ptNotBoldChar">
    <w:name w:val="Style cites + 10 pt Not Bold Char"/>
    <w:rsid w:val="001D70F3"/>
    <w:rPr>
      <w:rFonts w:eastAsia="SimSun"/>
      <w:szCs w:val="24"/>
      <w:lang w:val="en-US" w:eastAsia="zh-CN" w:bidi="ar-SA"/>
    </w:rPr>
  </w:style>
  <w:style w:type="character" w:customStyle="1" w:styleId="tagscharchar0">
    <w:name w:val="tagscharchar"/>
    <w:rsid w:val="001D70F3"/>
  </w:style>
  <w:style w:type="character" w:customStyle="1" w:styleId="FontStyle16">
    <w:name w:val="Font Style16"/>
    <w:uiPriority w:val="99"/>
    <w:rsid w:val="001D70F3"/>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1D70F3"/>
    <w:pPr>
      <w:spacing w:before="100" w:beforeAutospacing="1" w:after="100" w:afterAutospacing="1"/>
    </w:pPr>
    <w:rPr>
      <w:rFonts w:eastAsia="Times New Roman"/>
    </w:rPr>
  </w:style>
  <w:style w:type="paragraph" w:customStyle="1" w:styleId="tussenkop">
    <w:name w:val="tussenkop"/>
    <w:basedOn w:val="Normal"/>
    <w:uiPriority w:val="99"/>
    <w:qFormat/>
    <w:rsid w:val="001D70F3"/>
    <w:pPr>
      <w:spacing w:before="100" w:beforeAutospacing="1" w:after="100" w:afterAutospacing="1"/>
    </w:pPr>
    <w:rPr>
      <w:rFonts w:eastAsia="Times New Roman"/>
    </w:rPr>
  </w:style>
  <w:style w:type="character" w:customStyle="1" w:styleId="docnumbertitle">
    <w:name w:val="doc_number_title"/>
    <w:basedOn w:val="DefaultParagraphFont"/>
    <w:rsid w:val="001D70F3"/>
  </w:style>
  <w:style w:type="character" w:customStyle="1" w:styleId="Heading6Char1">
    <w:name w:val="Heading 6 Char1"/>
    <w:aliases w:val="Title (no index) Char1"/>
    <w:basedOn w:val="DefaultParagraphFont"/>
    <w:uiPriority w:val="9"/>
    <w:semiHidden/>
    <w:rsid w:val="001D70F3"/>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1D70F3"/>
    <w:rPr>
      <w:rFonts w:ascii="Consolas" w:hAnsi="Consolas" w:cs="Consolas"/>
      <w:sz w:val="20"/>
      <w:szCs w:val="20"/>
    </w:rPr>
  </w:style>
  <w:style w:type="paragraph" w:customStyle="1" w:styleId="StyleHeading3BlockLatinBodyCalibri">
    <w:name w:val="Style Heading 3Block + (Latin) +Body (Calibri)"/>
    <w:basedOn w:val="Heading3"/>
    <w:qFormat/>
    <w:rsid w:val="001D70F3"/>
    <w:rPr>
      <w:bCs w:val="0"/>
    </w:rPr>
  </w:style>
  <w:style w:type="character" w:customStyle="1" w:styleId="StyleStyleBoldUnderlineIntenseEmphasisUnderlineStyleapple-s1">
    <w:name w:val="Style Style Bold UnderlineIntense EmphasisUnderlineStyleapple-s...1"/>
    <w:basedOn w:val="DefaultParagraphFont"/>
    <w:rsid w:val="001D70F3"/>
    <w:rPr>
      <w:rFonts w:ascii="Garamond" w:hAnsi="Garamond"/>
      <w:b w:val="0"/>
      <w:bCs w:val="0"/>
      <w:sz w:val="24"/>
      <w:u w:val="single"/>
    </w:rPr>
  </w:style>
  <w:style w:type="paragraph" w:customStyle="1" w:styleId="10ptfont">
    <w:name w:val="10pt font"/>
    <w:basedOn w:val="Normal"/>
    <w:link w:val="10ptfontChar"/>
    <w:autoRedefine/>
    <w:qFormat/>
    <w:rsid w:val="001D70F3"/>
    <w:rPr>
      <w:rFonts w:eastAsia="Times New Roman"/>
    </w:rPr>
  </w:style>
  <w:style w:type="character" w:customStyle="1" w:styleId="10ptfontChar">
    <w:name w:val="10pt font Char"/>
    <w:link w:val="10ptfont"/>
    <w:rsid w:val="001D70F3"/>
    <w:rPr>
      <w:rFonts w:ascii="Calibri" w:eastAsia="Times New Roman" w:hAnsi="Calibri" w:cs="Calibri"/>
      <w:sz w:val="22"/>
    </w:rPr>
  </w:style>
  <w:style w:type="character" w:customStyle="1" w:styleId="StyleIntenseReferenceGaramond">
    <w:name w:val="Style Intense Reference + Garamond"/>
    <w:rsid w:val="001D70F3"/>
    <w:rPr>
      <w:rFonts w:ascii="Garamond" w:hAnsi="Garamond"/>
      <w:bCs/>
      <w:color w:val="auto"/>
      <w:spacing w:val="5"/>
      <w:sz w:val="20"/>
      <w:u w:val="single"/>
    </w:rPr>
  </w:style>
  <w:style w:type="character" w:customStyle="1" w:styleId="StyleIntenseReferenceGaramondBold">
    <w:name w:val="Style Intense Reference + Garamond Bold"/>
    <w:rsid w:val="001D70F3"/>
    <w:rPr>
      <w:rFonts w:ascii="Garamond" w:hAnsi="Garamond"/>
      <w:b/>
      <w:bCs/>
      <w:color w:val="auto"/>
      <w:spacing w:val="5"/>
      <w:sz w:val="20"/>
      <w:u w:val="single"/>
    </w:rPr>
  </w:style>
  <w:style w:type="character" w:customStyle="1" w:styleId="newstime">
    <w:name w:val="newstime"/>
    <w:basedOn w:val="DefaultParagraphFont"/>
    <w:rsid w:val="001D70F3"/>
  </w:style>
  <w:style w:type="character" w:customStyle="1" w:styleId="IntenseReference1">
    <w:name w:val="Intense Reference1"/>
    <w:qFormat/>
    <w:rsid w:val="001D70F3"/>
    <w:rPr>
      <w:rFonts w:ascii="Arial" w:hAnsi="Arial"/>
      <w:bCs/>
      <w:color w:val="auto"/>
      <w:spacing w:val="5"/>
      <w:sz w:val="20"/>
      <w:u w:val="thick"/>
    </w:rPr>
  </w:style>
  <w:style w:type="character" w:customStyle="1" w:styleId="ilad1">
    <w:name w:val="il_ad1"/>
    <w:rsid w:val="001D70F3"/>
    <w:rPr>
      <w:vanish/>
      <w:webHidden w:val="0"/>
      <w:color w:val="000000"/>
      <w:u w:val="single"/>
      <w:specVanish/>
    </w:rPr>
  </w:style>
  <w:style w:type="character" w:customStyle="1" w:styleId="tx">
    <w:name w:val="tx"/>
    <w:basedOn w:val="DefaultParagraphFont"/>
    <w:rsid w:val="001D70F3"/>
  </w:style>
  <w:style w:type="character" w:customStyle="1" w:styleId="oneclick-link">
    <w:name w:val="oneclick-link"/>
    <w:basedOn w:val="DefaultParagraphFont"/>
    <w:rsid w:val="001D70F3"/>
  </w:style>
  <w:style w:type="character" w:customStyle="1" w:styleId="StyleStyleUnderlineUnderlineStyleBoldUnderlineIntenseEmphas1">
    <w:name w:val="Style Style UnderlineUnderlineStyle Bold UnderlineIntense Emphas...1"/>
    <w:basedOn w:val="DefaultParagraphFont"/>
    <w:rsid w:val="001D70F3"/>
    <w:rPr>
      <w:b w:val="0"/>
      <w:sz w:val="24"/>
      <w:u w:val="single"/>
      <w:bdr w:val="none" w:sz="0" w:space="0" w:color="auto"/>
    </w:rPr>
  </w:style>
  <w:style w:type="character" w:customStyle="1" w:styleId="Bodytext116">
    <w:name w:val="Body text (11)"/>
    <w:rsid w:val="001D70F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D70F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D70F3"/>
  </w:style>
  <w:style w:type="character" w:customStyle="1" w:styleId="Style5Char">
    <w:name w:val="Style5 Char"/>
    <w:link w:val="Style5"/>
    <w:uiPriority w:val="4"/>
    <w:rsid w:val="001D70F3"/>
    <w:rPr>
      <w:rFonts w:ascii="Calibri" w:eastAsia="Times New Roman" w:hAnsi="Calibri" w:cs="Calibri"/>
      <w:sz w:val="22"/>
    </w:rPr>
  </w:style>
  <w:style w:type="character" w:customStyle="1" w:styleId="Style10Char">
    <w:name w:val="Style10 Char"/>
    <w:link w:val="Style10"/>
    <w:rsid w:val="001D70F3"/>
    <w:rPr>
      <w:rFonts w:ascii="Calibri" w:eastAsia="Times New Roman" w:hAnsi="Calibri" w:cs="Calibri"/>
      <w:sz w:val="22"/>
    </w:rPr>
  </w:style>
  <w:style w:type="character" w:customStyle="1" w:styleId="StyleStyleBoldUnderlineUnderlineapple-style-span6ptBoldK">
    <w:name w:val="Style Style Bold UnderlineUnderlineapple-style-span + 6 ptBoldK..."/>
    <w:basedOn w:val="DefaultParagraphFont"/>
    <w:rsid w:val="001D70F3"/>
    <w:rPr>
      <w:b w:val="0"/>
      <w:bCs w:val="0"/>
      <w:sz w:val="22"/>
      <w:u w:val="single"/>
      <w:bdr w:val="none" w:sz="0" w:space="0" w:color="auto"/>
    </w:rPr>
  </w:style>
  <w:style w:type="paragraph" w:customStyle="1" w:styleId="UnderlinedEv">
    <w:name w:val="Underlined Ev"/>
    <w:basedOn w:val="Normal"/>
    <w:next w:val="Normal"/>
    <w:link w:val="UnderlinedEvChar"/>
    <w:qFormat/>
    <w:rsid w:val="001D70F3"/>
    <w:rPr>
      <w:rFonts w:ascii="Verdana" w:hAnsi="Verdana" w:cstheme="minorBidi"/>
      <w:sz w:val="16"/>
      <w:u w:val="thick"/>
    </w:rPr>
  </w:style>
  <w:style w:type="character" w:customStyle="1" w:styleId="StyleUnderlineBorderSinglesolidlineAuto225ptLine">
    <w:name w:val="Style Underline Border: : (Single solid line Auto  2.25 pt Line ..."/>
    <w:basedOn w:val="DefaultParagraphFont"/>
    <w:rsid w:val="001D70F3"/>
    <w:rPr>
      <w:u w:val="single"/>
      <w:bdr w:val="none" w:sz="0" w:space="0" w:color="auto"/>
    </w:rPr>
  </w:style>
  <w:style w:type="paragraph" w:customStyle="1" w:styleId="txttitle">
    <w:name w:val="txttitle"/>
    <w:basedOn w:val="Normal"/>
    <w:qFormat/>
    <w:rsid w:val="001D70F3"/>
    <w:pPr>
      <w:spacing w:before="100" w:beforeAutospacing="1" w:after="100" w:afterAutospacing="1"/>
    </w:pPr>
    <w:rPr>
      <w:sz w:val="24"/>
    </w:rPr>
  </w:style>
  <w:style w:type="character" w:customStyle="1" w:styleId="z3988">
    <w:name w:val="z3988"/>
    <w:basedOn w:val="DefaultParagraphFont"/>
    <w:rsid w:val="001D70F3"/>
  </w:style>
  <w:style w:type="character" w:customStyle="1" w:styleId="nowrap">
    <w:name w:val="nowrap"/>
    <w:basedOn w:val="DefaultParagraphFont"/>
    <w:rsid w:val="001D70F3"/>
  </w:style>
  <w:style w:type="character" w:customStyle="1" w:styleId="freeaccess">
    <w:name w:val="freeaccess"/>
    <w:basedOn w:val="DefaultParagraphFont"/>
    <w:rsid w:val="001D70F3"/>
  </w:style>
  <w:style w:type="character" w:customStyle="1" w:styleId="CharacterStyle14">
    <w:name w:val="Character Style 14"/>
    <w:rsid w:val="001D70F3"/>
    <w:rPr>
      <w:sz w:val="30"/>
      <w:szCs w:val="30"/>
    </w:rPr>
  </w:style>
  <w:style w:type="character" w:customStyle="1" w:styleId="CharacterStyle13">
    <w:name w:val="Character Style 13"/>
    <w:rsid w:val="001D70F3"/>
    <w:rPr>
      <w:i/>
      <w:iCs/>
      <w:sz w:val="17"/>
      <w:szCs w:val="17"/>
    </w:rPr>
  </w:style>
  <w:style w:type="character" w:customStyle="1" w:styleId="CardsNotUnderlined">
    <w:name w:val="Cards Not Underlined"/>
    <w:qFormat/>
    <w:rsid w:val="001D70F3"/>
    <w:rPr>
      <w:rFonts w:ascii="Times New Roman" w:hAnsi="Times New Roman"/>
      <w:sz w:val="16"/>
    </w:rPr>
  </w:style>
  <w:style w:type="character" w:customStyle="1" w:styleId="FifthChar">
    <w:name w:val="Fifth Char"/>
    <w:link w:val="Fifth"/>
    <w:uiPriority w:val="99"/>
    <w:rsid w:val="001D70F3"/>
    <w:rPr>
      <w:rFonts w:ascii="Arial" w:eastAsia="Calibri" w:hAnsi="Arial" w:cs="Calibri"/>
      <w:sz w:val="22"/>
    </w:rPr>
  </w:style>
  <w:style w:type="character" w:customStyle="1" w:styleId="imgcreditcaption">
    <w:name w:val="imgcreditcaption"/>
    <w:rsid w:val="001D70F3"/>
  </w:style>
  <w:style w:type="character" w:customStyle="1" w:styleId="hps">
    <w:name w:val="hps"/>
    <w:rsid w:val="001D70F3"/>
  </w:style>
  <w:style w:type="paragraph" w:customStyle="1" w:styleId="TashmaHeader2">
    <w:name w:val="Tashma_Header2"/>
    <w:basedOn w:val="Heading2"/>
    <w:uiPriority w:val="99"/>
    <w:qFormat/>
    <w:rsid w:val="001D70F3"/>
    <w:pPr>
      <w:spacing w:after="160"/>
    </w:pPr>
    <w:rPr>
      <w:rFonts w:eastAsia="SimSun" w:cstheme="minorBidi"/>
      <w:bCs w:val="0"/>
      <w:caps/>
    </w:rPr>
  </w:style>
  <w:style w:type="paragraph" w:customStyle="1" w:styleId="TashmaHeading1">
    <w:name w:val="Tashma_Heading1"/>
    <w:basedOn w:val="Heading1"/>
    <w:uiPriority w:val="99"/>
    <w:qFormat/>
    <w:rsid w:val="001D70F3"/>
    <w:pPr>
      <w:spacing w:after="160"/>
    </w:pPr>
    <w:rPr>
      <w:rFonts w:eastAsia="Times New Roman" w:cstheme="minorBidi"/>
      <w:bCs w:val="0"/>
    </w:rPr>
  </w:style>
  <w:style w:type="character" w:customStyle="1" w:styleId="CitationCharCharCharCharCharCharCharChar">
    <w:name w:val="Citation Char Char Char Char Char Char Char Char"/>
    <w:link w:val="CitationCharCharCharCharCharCharChar"/>
    <w:locked/>
    <w:rsid w:val="001D70F3"/>
    <w:rPr>
      <w:rFonts w:cs="Calibri"/>
    </w:rPr>
  </w:style>
  <w:style w:type="paragraph" w:customStyle="1" w:styleId="CitationCharCharCharCharCharCharChar">
    <w:name w:val="Citation Char Char Char Char Char Char Char"/>
    <w:basedOn w:val="Normal"/>
    <w:link w:val="CitationCharCharCharCharCharCharCharChar"/>
    <w:qFormat/>
    <w:rsid w:val="001D70F3"/>
    <w:pPr>
      <w:ind w:left="1440" w:right="1440"/>
    </w:pPr>
    <w:rPr>
      <w:rFonts w:asciiTheme="minorHAnsi" w:hAnsiTheme="minorHAnsi"/>
      <w:sz w:val="24"/>
    </w:rPr>
  </w:style>
  <w:style w:type="paragraph" w:customStyle="1" w:styleId="pagpag1">
    <w:name w:val="pagpag1"/>
    <w:basedOn w:val="Normal"/>
    <w:uiPriority w:val="99"/>
    <w:qFormat/>
    <w:rsid w:val="001D70F3"/>
    <w:pPr>
      <w:spacing w:before="100" w:beforeAutospacing="1" w:after="100" w:afterAutospacing="1"/>
    </w:pPr>
    <w:rPr>
      <w:rFonts w:eastAsia="Times New Roman"/>
      <w:sz w:val="24"/>
    </w:rPr>
  </w:style>
  <w:style w:type="paragraph" w:customStyle="1" w:styleId="pagpag2">
    <w:name w:val="pagpag2"/>
    <w:basedOn w:val="Normal"/>
    <w:uiPriority w:val="99"/>
    <w:qFormat/>
    <w:rsid w:val="001D70F3"/>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1D70F3"/>
    <w:pPr>
      <w:spacing w:after="120"/>
    </w:pPr>
    <w:rPr>
      <w:bCs/>
      <w:color w:val="000000"/>
    </w:rPr>
  </w:style>
  <w:style w:type="paragraph" w:customStyle="1" w:styleId="BodyText210">
    <w:name w:val="Body Text 21"/>
    <w:basedOn w:val="Normal"/>
    <w:next w:val="BodyText2"/>
    <w:unhideWhenUsed/>
    <w:qFormat/>
    <w:rsid w:val="001D70F3"/>
    <w:pPr>
      <w:spacing w:after="120" w:line="480" w:lineRule="auto"/>
    </w:pPr>
    <w:rPr>
      <w:sz w:val="12"/>
    </w:rPr>
  </w:style>
  <w:style w:type="paragraph" w:customStyle="1" w:styleId="BodyTextIndent1">
    <w:name w:val="Body Text Indent1"/>
    <w:basedOn w:val="Normal"/>
    <w:next w:val="BodyTextIndent"/>
    <w:unhideWhenUsed/>
    <w:qFormat/>
    <w:rsid w:val="001D70F3"/>
    <w:pPr>
      <w:spacing w:after="120"/>
      <w:ind w:left="360"/>
    </w:pPr>
  </w:style>
  <w:style w:type="paragraph" w:customStyle="1" w:styleId="BodyTextIndent31">
    <w:name w:val="Body Text Indent 31"/>
    <w:basedOn w:val="Normal"/>
    <w:next w:val="BodyTextIndent3"/>
    <w:semiHidden/>
    <w:unhideWhenUsed/>
    <w:qFormat/>
    <w:rsid w:val="001D70F3"/>
    <w:pPr>
      <w:spacing w:after="120"/>
      <w:ind w:left="360"/>
    </w:pPr>
    <w:rPr>
      <w:sz w:val="14"/>
    </w:rPr>
  </w:style>
  <w:style w:type="paragraph" w:customStyle="1" w:styleId="BodyTextIndent21">
    <w:name w:val="Body Text Indent 21"/>
    <w:basedOn w:val="Normal"/>
    <w:next w:val="BodyTextIndent2"/>
    <w:uiPriority w:val="99"/>
    <w:unhideWhenUsed/>
    <w:qFormat/>
    <w:rsid w:val="001D70F3"/>
    <w:pPr>
      <w:spacing w:after="120" w:line="480" w:lineRule="auto"/>
      <w:ind w:left="360"/>
    </w:pPr>
  </w:style>
  <w:style w:type="character" w:customStyle="1" w:styleId="Caption11">
    <w:name w:val="Caption11"/>
    <w:rsid w:val="001D70F3"/>
  </w:style>
  <w:style w:type="paragraph" w:customStyle="1" w:styleId="z-BottomofForm1">
    <w:name w:val="z-Bottom of Form1"/>
    <w:basedOn w:val="Normal"/>
    <w:next w:val="Normal"/>
    <w:hidden/>
    <w:unhideWhenUsed/>
    <w:qFormat/>
    <w:rsid w:val="001D70F3"/>
    <w:pPr>
      <w:pBdr>
        <w:top w:val="single" w:sz="6" w:space="1" w:color="auto"/>
      </w:pBdr>
      <w:jc w:val="center"/>
    </w:pPr>
    <w:rPr>
      <w:rFonts w:eastAsia="Times New Roman"/>
      <w:vanish/>
      <w:szCs w:val="16"/>
    </w:rPr>
  </w:style>
  <w:style w:type="paragraph" w:customStyle="1" w:styleId="arcticletext">
    <w:name w:val="arcticle_text"/>
    <w:basedOn w:val="Normal"/>
    <w:qFormat/>
    <w:rsid w:val="001D70F3"/>
    <w:pPr>
      <w:spacing w:before="100" w:beforeAutospacing="1" w:after="100" w:afterAutospacing="1"/>
    </w:pPr>
    <w:rPr>
      <w:rFonts w:eastAsia="Times New Roman"/>
      <w:sz w:val="24"/>
    </w:rPr>
  </w:style>
  <w:style w:type="paragraph" w:customStyle="1" w:styleId="cptchblock">
    <w:name w:val="cptch_block"/>
    <w:basedOn w:val="Normal"/>
    <w:qFormat/>
    <w:rsid w:val="001D70F3"/>
    <w:pPr>
      <w:spacing w:before="100" w:beforeAutospacing="1" w:after="100" w:afterAutospacing="1"/>
    </w:pPr>
    <w:rPr>
      <w:rFonts w:eastAsia="Times New Roman"/>
      <w:sz w:val="24"/>
    </w:rPr>
  </w:style>
  <w:style w:type="paragraph" w:customStyle="1" w:styleId="publisheddate">
    <w:name w:val="published_date"/>
    <w:basedOn w:val="Normal"/>
    <w:qFormat/>
    <w:rsid w:val="001D70F3"/>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1D70F3"/>
    <w:pPr>
      <w:spacing w:before="100" w:beforeAutospacing="1" w:after="100" w:afterAutospacing="1"/>
    </w:pPr>
    <w:rPr>
      <w:rFonts w:eastAsia="Times New Roman"/>
      <w:sz w:val="24"/>
    </w:rPr>
  </w:style>
  <w:style w:type="table" w:styleId="MediumGrid1">
    <w:name w:val="Medium Grid 1"/>
    <w:basedOn w:val="TableNormal"/>
    <w:uiPriority w:val="67"/>
    <w:rsid w:val="001D70F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1D70F3"/>
    <w:rPr>
      <w:sz w:val="24"/>
      <w:szCs w:val="24"/>
      <w:u w:val="thick"/>
    </w:rPr>
  </w:style>
  <w:style w:type="character" w:customStyle="1" w:styleId="BodyTextIndentChar2">
    <w:name w:val="Body Text Indent Char2"/>
    <w:basedOn w:val="DefaultParagraphFont"/>
    <w:uiPriority w:val="99"/>
    <w:semiHidden/>
    <w:rsid w:val="001D70F3"/>
    <w:rPr>
      <w:rFonts w:ascii="Georgia" w:hAnsi="Georgia"/>
      <w:sz w:val="22"/>
      <w:szCs w:val="22"/>
    </w:rPr>
  </w:style>
  <w:style w:type="character" w:customStyle="1" w:styleId="BodyText2Char2">
    <w:name w:val="Body Text 2 Char2"/>
    <w:basedOn w:val="DefaultParagraphFont"/>
    <w:uiPriority w:val="99"/>
    <w:semiHidden/>
    <w:rsid w:val="001D70F3"/>
    <w:rPr>
      <w:rFonts w:ascii="Georgia" w:hAnsi="Georgia"/>
      <w:sz w:val="22"/>
      <w:szCs w:val="22"/>
    </w:rPr>
  </w:style>
  <w:style w:type="character" w:customStyle="1" w:styleId="BodyText3Char2">
    <w:name w:val="Body Text 3 Char2"/>
    <w:basedOn w:val="DefaultParagraphFont"/>
    <w:uiPriority w:val="99"/>
    <w:semiHidden/>
    <w:rsid w:val="001D70F3"/>
    <w:rPr>
      <w:rFonts w:ascii="Georgia" w:hAnsi="Georgia"/>
      <w:sz w:val="16"/>
      <w:szCs w:val="16"/>
    </w:rPr>
  </w:style>
  <w:style w:type="character" w:customStyle="1" w:styleId="BodyTextIndent2Char2">
    <w:name w:val="Body Text Indent 2 Char2"/>
    <w:basedOn w:val="DefaultParagraphFont"/>
    <w:uiPriority w:val="99"/>
    <w:semiHidden/>
    <w:rsid w:val="001D70F3"/>
    <w:rPr>
      <w:rFonts w:ascii="Georgia" w:hAnsi="Georgia"/>
      <w:sz w:val="22"/>
      <w:szCs w:val="22"/>
    </w:rPr>
  </w:style>
  <w:style w:type="character" w:customStyle="1" w:styleId="BodyTextIndent3Char2">
    <w:name w:val="Body Text Indent 3 Char2"/>
    <w:basedOn w:val="DefaultParagraphFont"/>
    <w:uiPriority w:val="99"/>
    <w:semiHidden/>
    <w:rsid w:val="001D70F3"/>
    <w:rPr>
      <w:rFonts w:ascii="Georgia" w:hAnsi="Georgia"/>
      <w:sz w:val="16"/>
      <w:szCs w:val="16"/>
    </w:rPr>
  </w:style>
  <w:style w:type="character" w:customStyle="1" w:styleId="z-BottomofFormChar2">
    <w:name w:val="z-Bottom of Form Char2"/>
    <w:basedOn w:val="DefaultParagraphFont"/>
    <w:uiPriority w:val="99"/>
    <w:semiHidden/>
    <w:rsid w:val="001D70F3"/>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1D70F3"/>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1D70F3"/>
    <w:rPr>
      <w:rFonts w:ascii="Garamond" w:eastAsia="Cambria" w:hAnsi="Garamond" w:cs="Times New Roman"/>
      <w:sz w:val="22"/>
    </w:rPr>
  </w:style>
  <w:style w:type="paragraph" w:customStyle="1" w:styleId="StyleHotRouteLatinGaramond10ptUnderline">
    <w:name w:val="Style Hot Route + (Latin) Garamond 10 pt Underline"/>
    <w:basedOn w:val="HotRoute"/>
    <w:link w:val="StyleHotRouteLatinGaramond10ptUnderlineChar"/>
    <w:qFormat/>
    <w:rsid w:val="001D70F3"/>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1D70F3"/>
    <w:rPr>
      <w:rFonts w:ascii="Garamond" w:eastAsia="Cambria" w:hAnsi="Garamond" w:cs="Times New Roman"/>
      <w:sz w:val="22"/>
      <w:u w:val="single"/>
    </w:rPr>
  </w:style>
  <w:style w:type="character" w:customStyle="1" w:styleId="m5686307894942199640gmail-style13ptbold">
    <w:name w:val="m_5686307894942199640gmail-style13ptbold"/>
    <w:basedOn w:val="DefaultParagraphFont"/>
    <w:rsid w:val="001D70F3"/>
  </w:style>
  <w:style w:type="character" w:customStyle="1" w:styleId="m5686307894942199640gmail-styleunderline">
    <w:name w:val="m_5686307894942199640gmail-styleunderline"/>
    <w:basedOn w:val="DefaultParagraphFont"/>
    <w:rsid w:val="001D70F3"/>
  </w:style>
  <w:style w:type="paragraph" w:customStyle="1" w:styleId="Hyperlink2">
    <w:name w:val="Hyperlink2"/>
    <w:basedOn w:val="Normal"/>
    <w:qFormat/>
    <w:rsid w:val="001D70F3"/>
    <w:rPr>
      <w:rFonts w:ascii="Arial" w:eastAsia="Calibri" w:hAnsi="Arial" w:cs="Arial"/>
      <w:color w:val="00B0F0"/>
      <w:u w:val="single" w:color="00B0F0"/>
    </w:rPr>
  </w:style>
  <w:style w:type="character" w:customStyle="1" w:styleId="messagecontent">
    <w:name w:val="message_content"/>
    <w:rsid w:val="001D70F3"/>
  </w:style>
  <w:style w:type="paragraph" w:customStyle="1" w:styleId="UnderlineCharCharCharCharCharCharCharCharChar">
    <w:name w:val="Underline Char Char Char Char Char Char Char Char Char"/>
    <w:link w:val="UnderlineCharCharCharCharCharCharCharCharCharChar"/>
    <w:qFormat/>
    <w:rsid w:val="001D70F3"/>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qFormat/>
    <w:rsid w:val="001D70F3"/>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D70F3"/>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1D70F3"/>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D70F3"/>
    <w:rPr>
      <w:rFonts w:ascii="Times New Roman" w:eastAsia="SimSun" w:hAnsi="Times New Roman" w:cs="Times New Roman"/>
      <w:sz w:val="24"/>
      <w:szCs w:val="24"/>
      <w:lang w:eastAsia="zh-CN"/>
    </w:rPr>
  </w:style>
  <w:style w:type="character" w:customStyle="1" w:styleId="Char1Char1">
    <w:name w:val="Char1 Char1"/>
    <w:rsid w:val="001D70F3"/>
    <w:rPr>
      <w:rFonts w:ascii="Arial" w:hAnsi="Arial" w:cs="Arial"/>
      <w:b/>
      <w:bCs/>
      <w:kern w:val="32"/>
      <w:sz w:val="28"/>
      <w:szCs w:val="32"/>
      <w:lang w:val="en-US" w:eastAsia="en-US" w:bidi="ar-SA"/>
    </w:rPr>
  </w:style>
  <w:style w:type="paragraph" w:customStyle="1" w:styleId="Blocks1">
    <w:name w:val="Blocks1"/>
    <w:basedOn w:val="Normal"/>
    <w:next w:val="Normal"/>
    <w:qFormat/>
    <w:rsid w:val="001D70F3"/>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1D70F3"/>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1D70F3"/>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1D70F3"/>
    <w:pPr>
      <w:keepNext/>
      <w:keepLines/>
      <w:spacing w:before="40"/>
      <w:outlineLvl w:val="7"/>
    </w:pPr>
    <w:rPr>
      <w:rFonts w:eastAsia="MS Gothic"/>
      <w:color w:val="272727"/>
      <w:szCs w:val="21"/>
    </w:rPr>
  </w:style>
  <w:style w:type="paragraph" w:customStyle="1" w:styleId="Heading91">
    <w:name w:val="Heading 91"/>
    <w:basedOn w:val="Normal"/>
    <w:next w:val="Normal"/>
    <w:qFormat/>
    <w:rsid w:val="001D70F3"/>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rsid w:val="001D70F3"/>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1D70F3"/>
    <w:pPr>
      <w:ind w:left="720"/>
      <w:contextualSpacing/>
    </w:pPr>
  </w:style>
  <w:style w:type="paragraph" w:customStyle="1" w:styleId="BlockHeading10">
    <w:name w:val="Block Heading1"/>
    <w:basedOn w:val="Normal"/>
    <w:next w:val="Normal"/>
    <w:uiPriority w:val="6"/>
    <w:qFormat/>
    <w:rsid w:val="001D70F3"/>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1D70F3"/>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1D70F3"/>
    <w:pPr>
      <w:tabs>
        <w:tab w:val="center" w:pos="4680"/>
        <w:tab w:val="right" w:pos="9360"/>
      </w:tabs>
    </w:pPr>
    <w:rPr>
      <w:rFonts w:eastAsia="Cambria"/>
    </w:rPr>
  </w:style>
  <w:style w:type="paragraph" w:customStyle="1" w:styleId="Footer1">
    <w:name w:val="Footer1"/>
    <w:basedOn w:val="Normal"/>
    <w:next w:val="Footer"/>
    <w:uiPriority w:val="99"/>
    <w:rsid w:val="001D70F3"/>
    <w:pPr>
      <w:tabs>
        <w:tab w:val="center" w:pos="4680"/>
        <w:tab w:val="right" w:pos="9360"/>
      </w:tabs>
    </w:pPr>
    <w:rPr>
      <w:rFonts w:eastAsia="Cambria"/>
    </w:rPr>
  </w:style>
  <w:style w:type="paragraph" w:customStyle="1" w:styleId="BT1">
    <w:name w:val="BT1"/>
    <w:basedOn w:val="Normal"/>
    <w:next w:val="BodyText"/>
    <w:qFormat/>
    <w:rsid w:val="001D70F3"/>
    <w:pPr>
      <w:spacing w:before="100" w:beforeAutospacing="1" w:after="100" w:afterAutospacing="1"/>
    </w:pPr>
    <w:rPr>
      <w:rFonts w:eastAsia="Times New Roman"/>
    </w:rPr>
  </w:style>
  <w:style w:type="paragraph" w:customStyle="1" w:styleId="Quote3">
    <w:name w:val="Quote3"/>
    <w:basedOn w:val="Normal"/>
    <w:next w:val="Normal"/>
    <w:uiPriority w:val="29"/>
    <w:qFormat/>
    <w:rsid w:val="001D70F3"/>
    <w:pPr>
      <w:widowControl w:val="0"/>
    </w:pPr>
    <w:rPr>
      <w:rFonts w:eastAsia="Times New Roman"/>
      <w:iCs/>
      <w:color w:val="000000"/>
      <w:lang w:bidi="en-US"/>
    </w:rPr>
  </w:style>
  <w:style w:type="paragraph" w:customStyle="1" w:styleId="BalloonText1">
    <w:name w:val="Balloon Text1"/>
    <w:basedOn w:val="Normal"/>
    <w:next w:val="BalloonText"/>
    <w:uiPriority w:val="99"/>
    <w:rsid w:val="001D70F3"/>
    <w:rPr>
      <w:rFonts w:eastAsia="Cambria"/>
      <w:szCs w:val="16"/>
    </w:rPr>
  </w:style>
  <w:style w:type="paragraph" w:customStyle="1" w:styleId="IndexBasic1">
    <w:name w:val="Index Basic1"/>
    <w:basedOn w:val="Normal"/>
    <w:next w:val="Normal"/>
    <w:autoRedefine/>
    <w:qFormat/>
    <w:rsid w:val="001D70F3"/>
    <w:pPr>
      <w:widowControl w:val="0"/>
    </w:pPr>
    <w:rPr>
      <w:rFonts w:eastAsia="Times New Roman"/>
      <w:szCs w:val="20"/>
    </w:rPr>
  </w:style>
  <w:style w:type="paragraph" w:customStyle="1" w:styleId="TOC21">
    <w:name w:val="TOC 21"/>
    <w:basedOn w:val="Normal"/>
    <w:next w:val="Normal"/>
    <w:autoRedefine/>
    <w:unhideWhenUsed/>
    <w:rsid w:val="001D70F3"/>
    <w:pPr>
      <w:spacing w:after="100"/>
      <w:ind w:left="220"/>
    </w:pPr>
  </w:style>
  <w:style w:type="paragraph" w:customStyle="1" w:styleId="FootnoteText1">
    <w:name w:val="Footnote Text1"/>
    <w:basedOn w:val="Normal"/>
    <w:next w:val="FootnoteText"/>
    <w:unhideWhenUsed/>
    <w:rsid w:val="001D70F3"/>
    <w:rPr>
      <w:rFonts w:eastAsia="Calibri"/>
      <w:szCs w:val="20"/>
      <w:lang w:eastAsia="zh-CN"/>
    </w:rPr>
  </w:style>
  <w:style w:type="paragraph" w:customStyle="1" w:styleId="Underlinedcardtext1">
    <w:name w:val="Underlined card text1"/>
    <w:basedOn w:val="Normal"/>
    <w:next w:val="Normal"/>
    <w:qFormat/>
    <w:rsid w:val="001D70F3"/>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1D70F3"/>
    <w:pPr>
      <w:ind w:left="1600"/>
    </w:pPr>
    <w:rPr>
      <w:rFonts w:eastAsia="Times New Roman"/>
      <w:lang w:bidi="en-US"/>
    </w:rPr>
  </w:style>
  <w:style w:type="character" w:customStyle="1" w:styleId="m1575249786560259391gmail-styleunderline">
    <w:name w:val="m_1575249786560259391gmail-styleunderline"/>
    <w:basedOn w:val="DefaultParagraphFont"/>
    <w:rsid w:val="001D70F3"/>
  </w:style>
  <w:style w:type="character" w:customStyle="1" w:styleId="m1575249786560259391gmail-style13ptbold">
    <w:name w:val="m_1575249786560259391gmail-style13ptbold"/>
    <w:basedOn w:val="DefaultParagraphFont"/>
    <w:rsid w:val="001D70F3"/>
  </w:style>
  <w:style w:type="paragraph" w:customStyle="1" w:styleId="m-8120030040935583278gmail-msonospacing">
    <w:name w:val="m_-8120030040935583278gmail-msonospacing"/>
    <w:basedOn w:val="Normal"/>
    <w:rsid w:val="001D70F3"/>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1D70F3"/>
  </w:style>
  <w:style w:type="character" w:customStyle="1" w:styleId="m-8120030040935583278gmail-styleunderline">
    <w:name w:val="m_-8120030040935583278gmail-styleunderline"/>
    <w:basedOn w:val="DefaultParagraphFont"/>
    <w:rsid w:val="001D70F3"/>
  </w:style>
  <w:style w:type="paragraph" w:customStyle="1" w:styleId="Char21">
    <w:name w:val="Char21"/>
    <w:basedOn w:val="Normal"/>
    <w:next w:val="Normal"/>
    <w:uiPriority w:val="1"/>
    <w:unhideWhenUsed/>
    <w:qFormat/>
    <w:rsid w:val="001D70F3"/>
    <w:pPr>
      <w:keepNext/>
      <w:keepLines/>
      <w:pageBreakBefore/>
      <w:spacing w:before="480"/>
      <w:jc w:val="center"/>
      <w:outlineLvl w:val="1"/>
    </w:pPr>
    <w:rPr>
      <w:rFonts w:eastAsia="Times New Roman"/>
      <w:b/>
      <w:sz w:val="44"/>
      <w:szCs w:val="26"/>
      <w:u w:val="double"/>
    </w:rPr>
  </w:style>
  <w:style w:type="character" w:customStyle="1" w:styleId="TitleChar3">
    <w:name w:val="Title Char3"/>
    <w:basedOn w:val="DefaultParagraphFont"/>
    <w:uiPriority w:val="99"/>
    <w:rsid w:val="001D70F3"/>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1D70F3"/>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1D70F3"/>
  </w:style>
  <w:style w:type="paragraph" w:customStyle="1" w:styleId="BlockTitle20">
    <w:name w:val="Block Title #2"/>
    <w:basedOn w:val="BlockTitle10"/>
    <w:next w:val="Normal"/>
    <w:uiPriority w:val="99"/>
    <w:qFormat/>
    <w:rsid w:val="001D70F3"/>
    <w:pPr>
      <w:keepLines/>
      <w:pageBreakBefore/>
      <w:outlineLvl w:val="9"/>
    </w:pPr>
    <w:rPr>
      <w:rFonts w:ascii="Times New Roman" w:hAnsi="Times New Roman" w:cstheme="majorBidi"/>
      <w:bCs w:val="0"/>
      <w:caps w:val="0"/>
      <w:kern w:val="0"/>
      <w:sz w:val="24"/>
      <w:szCs w:val="28"/>
    </w:rPr>
  </w:style>
  <w:style w:type="character" w:customStyle="1" w:styleId="bigbody1">
    <w:name w:val="bigbody1"/>
    <w:basedOn w:val="DefaultParagraphFont"/>
    <w:rsid w:val="001D70F3"/>
    <w:rPr>
      <w:rFonts w:ascii="Arial" w:hAnsi="Arial" w:cs="Arial" w:hint="default"/>
      <w:sz w:val="24"/>
      <w:szCs w:val="24"/>
    </w:rPr>
  </w:style>
  <w:style w:type="character" w:customStyle="1" w:styleId="papercaption1">
    <w:name w:val="papercaption1"/>
    <w:basedOn w:val="DefaultParagraphFont"/>
    <w:rsid w:val="001D70F3"/>
    <w:rPr>
      <w:rFonts w:ascii="Verdana" w:hAnsi="Verdana" w:hint="default"/>
      <w:b/>
      <w:bCs/>
      <w:i w:val="0"/>
      <w:iCs w:val="0"/>
      <w:color w:val="000000"/>
      <w:sz w:val="21"/>
      <w:szCs w:val="21"/>
    </w:rPr>
  </w:style>
  <w:style w:type="character" w:customStyle="1" w:styleId="paperquote1">
    <w:name w:val="paperquote1"/>
    <w:basedOn w:val="DefaultParagraphFont"/>
    <w:rsid w:val="001D70F3"/>
    <w:rPr>
      <w:rFonts w:ascii="Verdana" w:hAnsi="Verdana" w:hint="default"/>
      <w:b w:val="0"/>
      <w:bCs w:val="0"/>
      <w:i w:val="0"/>
      <w:iCs w:val="0"/>
      <w:sz w:val="18"/>
      <w:szCs w:val="18"/>
    </w:rPr>
  </w:style>
  <w:style w:type="paragraph" w:customStyle="1" w:styleId="TxBr25p1">
    <w:name w:val="TxBr_25p1"/>
    <w:basedOn w:val="Normal"/>
    <w:rsid w:val="001D70F3"/>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1D70F3"/>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1D70F3"/>
    <w:rPr>
      <w:sz w:val="24"/>
      <w:szCs w:val="24"/>
      <w:lang w:val="en-US" w:eastAsia="en-US" w:bidi="ar-SA"/>
    </w:rPr>
  </w:style>
  <w:style w:type="character" w:customStyle="1" w:styleId="headline1">
    <w:name w:val="headline1"/>
    <w:basedOn w:val="DefaultParagraphFont"/>
    <w:rsid w:val="001D70F3"/>
  </w:style>
  <w:style w:type="character" w:customStyle="1" w:styleId="boldciteChar2">
    <w:name w:val="bold cite Char2"/>
    <w:basedOn w:val="DefaultParagraphFont"/>
    <w:rsid w:val="001D70F3"/>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1D70F3"/>
    <w:rPr>
      <w:rFonts w:ascii="Arial" w:hAnsi="Arial" w:cs="Arial"/>
      <w:color w:val="000000"/>
      <w:u w:val="thick"/>
      <w:lang w:val="en-US" w:eastAsia="en-US" w:bidi="ar-SA"/>
    </w:rPr>
  </w:style>
  <w:style w:type="character" w:customStyle="1" w:styleId="Style14ptBoldUnderline">
    <w:name w:val="Style 14 pt Bold Underline"/>
    <w:basedOn w:val="DefaultParagraphFont"/>
    <w:rsid w:val="001D70F3"/>
    <w:rPr>
      <w:rFonts w:ascii="Arial" w:hAnsi="Arial"/>
      <w:b/>
      <w:bCs/>
      <w:sz w:val="28"/>
      <w:u w:val="single"/>
    </w:rPr>
  </w:style>
  <w:style w:type="paragraph" w:customStyle="1" w:styleId="CardFormatCharCharCharCharCharChar">
    <w:name w:val="Card Format Char Char Char Char Char Char"/>
    <w:basedOn w:val="Normal"/>
    <w:uiPriority w:val="99"/>
    <w:qFormat/>
    <w:rsid w:val="001D70F3"/>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1D70F3"/>
    <w:rPr>
      <w:color w:val="000000"/>
      <w:sz w:val="18"/>
      <w:szCs w:val="18"/>
      <w:lang w:val="en-US" w:eastAsia="en-US" w:bidi="ar-SA"/>
    </w:rPr>
  </w:style>
  <w:style w:type="paragraph" w:customStyle="1" w:styleId="BlockTitle1Char">
    <w:name w:val="Block Title #1 Char"/>
    <w:basedOn w:val="Heading1"/>
    <w:rsid w:val="001D70F3"/>
    <w:pPr>
      <w:pBdr>
        <w:top w:val="single" w:sz="18" w:space="1" w:color="000000"/>
        <w:left w:val="single" w:sz="18" w:space="4" w:color="000000"/>
        <w:bottom w:val="single" w:sz="18" w:space="1" w:color="000000"/>
        <w:right w:val="single" w:sz="18" w:space="4" w:color="000000"/>
      </w:pBdr>
      <w:spacing w:before="0"/>
      <w:ind w:left="1728" w:right="1728"/>
    </w:pPr>
    <w:rPr>
      <w:bCs w:val="0"/>
      <w:color w:val="000000"/>
      <w:szCs w:val="28"/>
    </w:rPr>
  </w:style>
  <w:style w:type="character" w:customStyle="1" w:styleId="BlockTitle1CharChar">
    <w:name w:val="Block Title #1 Char Char"/>
    <w:basedOn w:val="DefaultParagraphFont"/>
    <w:rsid w:val="001D70F3"/>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1D70F3"/>
    <w:pPr>
      <w:jc w:val="center"/>
    </w:pPr>
    <w:rPr>
      <w:rFonts w:ascii="Arial" w:eastAsia="Times New Roman" w:hAnsi="Arial" w:cs="Arial"/>
      <w:b/>
      <w:kern w:val="32"/>
      <w:sz w:val="36"/>
      <w:szCs w:val="32"/>
    </w:rPr>
  </w:style>
  <w:style w:type="paragraph" w:customStyle="1" w:styleId="BigCite">
    <w:name w:val="Big Cite"/>
    <w:basedOn w:val="Heading3"/>
    <w:rsid w:val="001D70F3"/>
    <w:pPr>
      <w:spacing w:before="0"/>
    </w:pPr>
    <w:rPr>
      <w:bCs w:val="0"/>
      <w:szCs w:val="22"/>
    </w:rPr>
  </w:style>
  <w:style w:type="character" w:customStyle="1" w:styleId="documentbody">
    <w:name w:val="documentbody"/>
    <w:basedOn w:val="DefaultParagraphFont"/>
    <w:rsid w:val="001D70F3"/>
  </w:style>
  <w:style w:type="character" w:customStyle="1" w:styleId="searchterm">
    <w:name w:val="searchterm"/>
    <w:basedOn w:val="DefaultParagraphFont"/>
    <w:rsid w:val="001D70F3"/>
  </w:style>
  <w:style w:type="character" w:customStyle="1" w:styleId="text-bold">
    <w:name w:val="text-bold"/>
    <w:basedOn w:val="DefaultParagraphFont"/>
    <w:rsid w:val="001D70F3"/>
  </w:style>
  <w:style w:type="character" w:customStyle="1" w:styleId="highlightcardtextChar1">
    <w:name w:val="highlight card text Char1"/>
    <w:basedOn w:val="DefaultParagraphFont"/>
    <w:rsid w:val="001D70F3"/>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1D70F3"/>
    <w:rPr>
      <w:rFonts w:cs="Arial"/>
      <w:b/>
      <w:bCs/>
      <w:sz w:val="24"/>
      <w:szCs w:val="26"/>
      <w:lang w:val="en-US" w:eastAsia="en-US" w:bidi="ar-SA"/>
    </w:rPr>
  </w:style>
  <w:style w:type="character" w:customStyle="1" w:styleId="Style10ptUnderline1">
    <w:name w:val="Style 10 pt Underline1"/>
    <w:basedOn w:val="DefaultParagraphFont"/>
    <w:rsid w:val="001D70F3"/>
    <w:rPr>
      <w:rFonts w:ascii="Times New Roman" w:hAnsi="Times New Roman"/>
      <w:sz w:val="20"/>
      <w:u w:val="single"/>
    </w:rPr>
  </w:style>
  <w:style w:type="paragraph" w:customStyle="1" w:styleId="Hotroute3">
    <w:name w:val="Hot route"/>
    <w:basedOn w:val="Normal"/>
    <w:rsid w:val="001D70F3"/>
    <w:pPr>
      <w:ind w:left="144"/>
    </w:pPr>
  </w:style>
  <w:style w:type="character" w:customStyle="1" w:styleId="StyleLatinArialBold">
    <w:name w:val="Style (Latin) Arial Bold"/>
    <w:basedOn w:val="DefaultParagraphFont"/>
    <w:rsid w:val="001D70F3"/>
    <w:rPr>
      <w:rFonts w:ascii="Times New Roman" w:hAnsi="Times New Roman"/>
      <w:b/>
      <w:bCs/>
      <w:sz w:val="24"/>
    </w:rPr>
  </w:style>
  <w:style w:type="character" w:customStyle="1" w:styleId="10ptUnderline">
    <w:name w:val="10 ptUnderline"/>
    <w:basedOn w:val="DefaultParagraphFont"/>
    <w:rsid w:val="001D70F3"/>
    <w:rPr>
      <w:rFonts w:ascii="Times New Roman" w:hAnsi="Times New Roman"/>
      <w:bCs/>
      <w:sz w:val="20"/>
      <w:u w:val="single"/>
    </w:rPr>
  </w:style>
  <w:style w:type="character" w:customStyle="1" w:styleId="boldciteCharChar2">
    <w:name w:val="bold cite Char Char2"/>
    <w:basedOn w:val="DefaultParagraphFont"/>
    <w:rsid w:val="001D70F3"/>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1D70F3"/>
    <w:rPr>
      <w:b/>
      <w:bCs/>
      <w:sz w:val="24"/>
      <w:szCs w:val="24"/>
      <w:lang w:val="en-US" w:eastAsia="en-US" w:bidi="ar-SA"/>
    </w:rPr>
  </w:style>
  <w:style w:type="character" w:customStyle="1" w:styleId="textlarge">
    <w:name w:val="textlarge"/>
    <w:basedOn w:val="DefaultParagraphFont"/>
    <w:rsid w:val="001D70F3"/>
  </w:style>
  <w:style w:type="paragraph" w:customStyle="1" w:styleId="BlockTOC">
    <w:name w:val="Block TOC"/>
    <w:basedOn w:val="Heading1"/>
    <w:rsid w:val="001D70F3"/>
    <w:pPr>
      <w:spacing w:before="0"/>
      <w:ind w:left="547" w:right="360"/>
    </w:pPr>
    <w:rPr>
      <w:bCs w:val="0"/>
      <w:szCs w:val="28"/>
    </w:rPr>
  </w:style>
  <w:style w:type="character" w:customStyle="1" w:styleId="bylinetitle">
    <w:name w:val="bylinetitle"/>
    <w:basedOn w:val="DefaultParagraphFont"/>
    <w:rsid w:val="001D70F3"/>
  </w:style>
  <w:style w:type="character" w:customStyle="1" w:styleId="afpdateline">
    <w:name w:val="afp_dateline"/>
    <w:basedOn w:val="DefaultParagraphFont"/>
    <w:rsid w:val="001D70F3"/>
  </w:style>
  <w:style w:type="character" w:customStyle="1" w:styleId="smallcap">
    <w:name w:val="smallcap"/>
    <w:basedOn w:val="DefaultParagraphFont"/>
    <w:rsid w:val="001D70F3"/>
  </w:style>
  <w:style w:type="paragraph" w:customStyle="1" w:styleId="TagsAndCites">
    <w:name w:val="Tags And Cites"/>
    <w:basedOn w:val="Normal"/>
    <w:rsid w:val="001D70F3"/>
    <w:rPr>
      <w:b/>
    </w:rPr>
  </w:style>
  <w:style w:type="character" w:customStyle="1" w:styleId="highlightcardtextChar2">
    <w:name w:val="highlight card text Char2"/>
    <w:basedOn w:val="evidencetextChar1"/>
    <w:link w:val="highlightcardtext"/>
    <w:uiPriority w:val="99"/>
    <w:rsid w:val="001D70F3"/>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1D70F3"/>
  </w:style>
  <w:style w:type="character" w:customStyle="1" w:styleId="linktypelabel1">
    <w:name w:val="link_type_label1"/>
    <w:rsid w:val="001D70F3"/>
    <w:rPr>
      <w:color w:val="000000"/>
    </w:rPr>
  </w:style>
  <w:style w:type="character" w:customStyle="1" w:styleId="CharChar7">
    <w:name w:val="Char Char7"/>
    <w:rsid w:val="001D70F3"/>
    <w:rPr>
      <w:rFonts w:ascii="Arial" w:eastAsia="Times New Roman" w:hAnsi="Arial" w:cs="Times New Roman" w:hint="default"/>
      <w:b/>
      <w:bCs/>
      <w:caps/>
      <w:sz w:val="20"/>
      <w:szCs w:val="26"/>
    </w:rPr>
  </w:style>
  <w:style w:type="paragraph" w:customStyle="1" w:styleId="TENPOINT">
    <w:name w:val="TENPOINT"/>
    <w:basedOn w:val="Normal"/>
    <w:link w:val="TENPOINTChar"/>
    <w:rsid w:val="001D70F3"/>
    <w:rPr>
      <w:rFonts w:eastAsia="SimSun"/>
      <w:szCs w:val="20"/>
      <w:lang w:eastAsia="zh-CN"/>
    </w:rPr>
  </w:style>
  <w:style w:type="character" w:customStyle="1" w:styleId="TENPOINTChar">
    <w:name w:val="TENPOINT Char"/>
    <w:basedOn w:val="DefaultParagraphFont"/>
    <w:link w:val="TENPOINT"/>
    <w:rsid w:val="001D70F3"/>
    <w:rPr>
      <w:rFonts w:ascii="Calibri" w:eastAsia="SimSun" w:hAnsi="Calibri" w:cs="Calibri"/>
      <w:sz w:val="22"/>
      <w:szCs w:val="20"/>
      <w:lang w:eastAsia="zh-CN"/>
    </w:rPr>
  </w:style>
  <w:style w:type="paragraph" w:customStyle="1" w:styleId="EIGHTPOINT">
    <w:name w:val="EIGHTPOINT"/>
    <w:basedOn w:val="Normal"/>
    <w:link w:val="EIGHTPOINTChar"/>
    <w:rsid w:val="001D70F3"/>
    <w:rPr>
      <w:rFonts w:eastAsia="SimSun"/>
      <w:szCs w:val="20"/>
      <w:lang w:eastAsia="zh-CN"/>
    </w:rPr>
  </w:style>
  <w:style w:type="character" w:customStyle="1" w:styleId="EIGHTPOINTChar">
    <w:name w:val="EIGHTPOINT Char"/>
    <w:basedOn w:val="DefaultParagraphFont"/>
    <w:link w:val="EIGHTPOINT"/>
    <w:rsid w:val="001D70F3"/>
    <w:rPr>
      <w:rFonts w:ascii="Calibri" w:eastAsia="SimSun" w:hAnsi="Calibri" w:cs="Calibri"/>
      <w:sz w:val="22"/>
      <w:szCs w:val="20"/>
      <w:lang w:eastAsia="zh-CN"/>
    </w:rPr>
  </w:style>
  <w:style w:type="character" w:customStyle="1" w:styleId="4Qualifications">
    <w:name w:val="4 Qualifications"/>
    <w:basedOn w:val="DefaultParagraphFont"/>
    <w:rsid w:val="001D70F3"/>
    <w:rPr>
      <w:rFonts w:ascii="Times New Roman" w:hAnsi="Times New Roman"/>
      <w:sz w:val="19"/>
    </w:rPr>
  </w:style>
  <w:style w:type="character" w:customStyle="1" w:styleId="StyleDebateUnderlineBold">
    <w:name w:val="Style Debate Underline + Bold"/>
    <w:basedOn w:val="DebateUnderline"/>
    <w:rsid w:val="001D70F3"/>
    <w:rPr>
      <w:rFonts w:ascii="Times New Roman" w:hAnsi="Times New Roman"/>
      <w:b/>
      <w:bCs/>
      <w:sz w:val="20"/>
      <w:szCs w:val="20"/>
      <w:u w:val="single"/>
    </w:rPr>
  </w:style>
  <w:style w:type="character" w:customStyle="1" w:styleId="Bold12">
    <w:name w:val="Bold12"/>
    <w:uiPriority w:val="1"/>
    <w:qFormat/>
    <w:rsid w:val="001D70F3"/>
    <w:rPr>
      <w:rFonts w:ascii="Times New Roman" w:hAnsi="Times New Roman"/>
      <w:b/>
      <w:sz w:val="24"/>
    </w:rPr>
  </w:style>
  <w:style w:type="character" w:customStyle="1" w:styleId="NotBold10Final">
    <w:name w:val="NotBold10Final"/>
    <w:uiPriority w:val="1"/>
    <w:qFormat/>
    <w:rsid w:val="001D70F3"/>
    <w:rPr>
      <w:rFonts w:ascii="Times New Roman" w:hAnsi="Times New Roman"/>
      <w:b w:val="0"/>
      <w:i w:val="0"/>
      <w:sz w:val="20"/>
    </w:rPr>
  </w:style>
  <w:style w:type="paragraph" w:customStyle="1" w:styleId="legend">
    <w:name w:val="legend"/>
    <w:basedOn w:val="Normal"/>
    <w:rsid w:val="001D70F3"/>
    <w:pPr>
      <w:spacing w:before="100" w:beforeAutospacing="1" w:after="100" w:afterAutospacing="1"/>
    </w:pPr>
  </w:style>
  <w:style w:type="character" w:customStyle="1" w:styleId="Style12ptBold">
    <w:name w:val="Style 12 pt Bold"/>
    <w:basedOn w:val="DefaultParagraphFont"/>
    <w:rsid w:val="001D70F3"/>
    <w:rPr>
      <w:b/>
      <w:bCs/>
      <w:sz w:val="20"/>
    </w:rPr>
  </w:style>
  <w:style w:type="character" w:customStyle="1" w:styleId="senselabel">
    <w:name w:val="sense_label"/>
    <w:basedOn w:val="DefaultParagraphFont"/>
    <w:rsid w:val="001D70F3"/>
  </w:style>
  <w:style w:type="character" w:customStyle="1" w:styleId="labset">
    <w:name w:val="labset"/>
    <w:basedOn w:val="DefaultParagraphFont"/>
    <w:rsid w:val="001D70F3"/>
  </w:style>
  <w:style w:type="paragraph" w:customStyle="1" w:styleId="CM123">
    <w:name w:val="CM123"/>
    <w:basedOn w:val="Normal"/>
    <w:next w:val="Normal"/>
    <w:uiPriority w:val="99"/>
    <w:rsid w:val="001D70F3"/>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1D70F3"/>
  </w:style>
  <w:style w:type="character" w:customStyle="1" w:styleId="addressspan">
    <w:name w:val="addressspan"/>
    <w:rsid w:val="001D70F3"/>
  </w:style>
  <w:style w:type="paragraph" w:customStyle="1" w:styleId="ReportTitle0">
    <w:name w:val="Report Title"/>
    <w:basedOn w:val="Default"/>
    <w:next w:val="Default"/>
    <w:uiPriority w:val="99"/>
    <w:rsid w:val="001D70F3"/>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1D70F3"/>
    <w:rPr>
      <w:sz w:val="12"/>
      <w:lang w:val="x-none" w:eastAsia="x-none"/>
    </w:rPr>
  </w:style>
  <w:style w:type="character" w:customStyle="1" w:styleId="UnreadF7Char">
    <w:name w:val="Unread F7 Char"/>
    <w:link w:val="UnreadF7"/>
    <w:uiPriority w:val="99"/>
    <w:rsid w:val="001D70F3"/>
    <w:rPr>
      <w:rFonts w:ascii="Calibri" w:hAnsi="Calibri" w:cs="Calibri"/>
      <w:sz w:val="12"/>
      <w:lang w:val="x-none" w:eastAsia="x-none"/>
    </w:rPr>
  </w:style>
  <w:style w:type="paragraph" w:customStyle="1" w:styleId="TagCiteF8">
    <w:name w:val="Tag/Cite F8"/>
    <w:basedOn w:val="Normal"/>
    <w:next w:val="NormalF6"/>
    <w:link w:val="TagCiteF8Char"/>
    <w:rsid w:val="001D70F3"/>
    <w:rPr>
      <w:b/>
      <w:lang w:val="x-none" w:eastAsia="x-none"/>
    </w:rPr>
  </w:style>
  <w:style w:type="character" w:customStyle="1" w:styleId="TagCiteF8Char">
    <w:name w:val="Tag/Cite F8 Char"/>
    <w:link w:val="TagCiteF8"/>
    <w:rsid w:val="001D70F3"/>
    <w:rPr>
      <w:rFonts w:ascii="Calibri" w:hAnsi="Calibri" w:cs="Calibri"/>
      <w:b/>
      <w:sz w:val="22"/>
      <w:lang w:val="x-none" w:eastAsia="x-none"/>
    </w:rPr>
  </w:style>
  <w:style w:type="paragraph" w:customStyle="1" w:styleId="UnderlinedF9">
    <w:name w:val="Underlined F9"/>
    <w:basedOn w:val="Normal"/>
    <w:next w:val="NormalF6"/>
    <w:link w:val="UnderlinedF9Char"/>
    <w:rsid w:val="001D70F3"/>
    <w:rPr>
      <w:b/>
      <w:u w:val="single"/>
      <w:lang w:val="x-none" w:eastAsia="x-none"/>
    </w:rPr>
  </w:style>
  <w:style w:type="character" w:customStyle="1" w:styleId="UnderlinedF9Char">
    <w:name w:val="Underlined F9 Char"/>
    <w:link w:val="UnderlinedF9"/>
    <w:rsid w:val="001D70F3"/>
    <w:rPr>
      <w:rFonts w:ascii="Calibri" w:hAnsi="Calibri" w:cs="Calibri"/>
      <w:b/>
      <w:sz w:val="22"/>
      <w:u w:val="single"/>
      <w:lang w:val="x-none" w:eastAsia="x-none"/>
    </w:rPr>
  </w:style>
  <w:style w:type="character" w:customStyle="1" w:styleId="UnderlineCharChar2">
    <w:name w:val="Underline Char Char2"/>
    <w:basedOn w:val="DefaultParagraphFont"/>
    <w:rsid w:val="001D70F3"/>
    <w:rPr>
      <w:rFonts w:eastAsia="MS Mincho"/>
      <w:u w:val="single"/>
      <w:lang w:val="en-US" w:eastAsia="en-US" w:bidi="ar-SA"/>
    </w:rPr>
  </w:style>
  <w:style w:type="paragraph" w:customStyle="1" w:styleId="author-image">
    <w:name w:val="author-image"/>
    <w:basedOn w:val="Normal"/>
    <w:rsid w:val="001D70F3"/>
    <w:pPr>
      <w:spacing w:before="100" w:beforeAutospacing="1" w:after="100" w:afterAutospacing="1"/>
    </w:pPr>
  </w:style>
  <w:style w:type="character" w:customStyle="1" w:styleId="ColorfulGrid-Accent1Char1">
    <w:name w:val="Colorful Grid - Accent 1 Char1"/>
    <w:uiPriority w:val="29"/>
    <w:rsid w:val="001D70F3"/>
    <w:rPr>
      <w:iCs/>
      <w:sz w:val="16"/>
      <w:szCs w:val="22"/>
    </w:rPr>
  </w:style>
  <w:style w:type="character" w:customStyle="1" w:styleId="HATChar0">
    <w:name w:val="HAT Char"/>
    <w:basedOn w:val="DefaultParagraphFont"/>
    <w:uiPriority w:val="1"/>
    <w:rsid w:val="001D70F3"/>
    <w:rPr>
      <w:rFonts w:ascii="Arial" w:eastAsia="Times New Roman" w:hAnsi="Arial"/>
      <w:b/>
      <w:bCs/>
      <w:caps/>
      <w:sz w:val="22"/>
      <w:szCs w:val="28"/>
    </w:rPr>
  </w:style>
  <w:style w:type="paragraph" w:customStyle="1" w:styleId="EndnoteText1">
    <w:name w:val="Endnote Text1"/>
    <w:basedOn w:val="Normal"/>
    <w:next w:val="EndnoteText"/>
    <w:rsid w:val="001D70F3"/>
    <w:rPr>
      <w:rFonts w:eastAsia="Cambria"/>
      <w:szCs w:val="20"/>
    </w:rPr>
  </w:style>
  <w:style w:type="paragraph" w:customStyle="1" w:styleId="ListBullet21">
    <w:name w:val="List Bullet 21"/>
    <w:basedOn w:val="Normal"/>
    <w:next w:val="ListBullet2"/>
    <w:rsid w:val="001D70F3"/>
    <w:pPr>
      <w:tabs>
        <w:tab w:val="num" w:pos="1440"/>
      </w:tabs>
      <w:ind w:left="1440" w:hanging="360"/>
    </w:pPr>
    <w:rPr>
      <w:b/>
      <w:szCs w:val="44"/>
    </w:rPr>
  </w:style>
  <w:style w:type="character" w:customStyle="1" w:styleId="6Underlined">
    <w:name w:val="6 Underlined"/>
    <w:rsid w:val="001D70F3"/>
    <w:rPr>
      <w:rFonts w:ascii="Times New Roman" w:hAnsi="Times New Roman"/>
      <w:b/>
      <w:sz w:val="22"/>
      <w:u w:val="single"/>
    </w:rPr>
  </w:style>
  <w:style w:type="paragraph" w:customStyle="1" w:styleId="NormalTag1">
    <w:name w:val="Normal Tag1"/>
    <w:basedOn w:val="Normal"/>
    <w:next w:val="Normal"/>
    <w:uiPriority w:val="4"/>
    <w:qFormat/>
    <w:rsid w:val="001D70F3"/>
    <w:pPr>
      <w:keepNext/>
      <w:keepLines/>
      <w:spacing w:before="200"/>
      <w:outlineLvl w:val="3"/>
    </w:pPr>
    <w:rPr>
      <w:rFonts w:ascii="Garamond" w:hAnsi="Garamond"/>
      <w:b/>
      <w:bCs/>
      <w:iCs/>
      <w:sz w:val="26"/>
    </w:rPr>
  </w:style>
  <w:style w:type="character" w:customStyle="1" w:styleId="searchwithinhl">
    <w:name w:val="searchwithinhl"/>
    <w:basedOn w:val="DefaultParagraphFont"/>
    <w:rsid w:val="001D70F3"/>
  </w:style>
  <w:style w:type="character" w:customStyle="1" w:styleId="read-pgnum">
    <w:name w:val="read-pgnum"/>
    <w:basedOn w:val="DefaultParagraphFont"/>
    <w:rsid w:val="001D70F3"/>
  </w:style>
  <w:style w:type="character" w:customStyle="1" w:styleId="middleheadline">
    <w:name w:val="middleheadline"/>
    <w:basedOn w:val="DefaultParagraphFont"/>
    <w:rsid w:val="001D70F3"/>
  </w:style>
  <w:style w:type="paragraph" w:customStyle="1" w:styleId="style1style2">
    <w:name w:val="style1 style2"/>
    <w:basedOn w:val="Normal"/>
    <w:rsid w:val="001D70F3"/>
    <w:pPr>
      <w:spacing w:beforeLines="1" w:afterLines="1"/>
    </w:pPr>
    <w:rPr>
      <w:rFonts w:ascii="Times" w:hAnsi="Times"/>
      <w:szCs w:val="20"/>
    </w:rPr>
  </w:style>
  <w:style w:type="character" w:customStyle="1" w:styleId="endemailtag">
    <w:name w:val="endemailtag"/>
    <w:basedOn w:val="DefaultParagraphFont"/>
    <w:rsid w:val="001D70F3"/>
  </w:style>
  <w:style w:type="paragraph" w:customStyle="1" w:styleId="assert">
    <w:name w:val="assert"/>
    <w:basedOn w:val="Normal"/>
    <w:uiPriority w:val="99"/>
    <w:qFormat/>
    <w:rsid w:val="001D70F3"/>
    <w:pPr>
      <w:spacing w:beforeLines="1" w:afterLines="1"/>
    </w:pPr>
    <w:rPr>
      <w:rFonts w:ascii="Times" w:hAnsi="Times"/>
      <w:szCs w:val="20"/>
    </w:rPr>
  </w:style>
  <w:style w:type="character" w:customStyle="1" w:styleId="fpred">
    <w:name w:val="fp_red"/>
    <w:basedOn w:val="DefaultParagraphFont"/>
    <w:rsid w:val="001D70F3"/>
  </w:style>
  <w:style w:type="character" w:customStyle="1" w:styleId="title3">
    <w:name w:val="title3"/>
    <w:rsid w:val="001D70F3"/>
    <w:rPr>
      <w:b/>
      <w:bCs/>
      <w:sz w:val="26"/>
      <w:szCs w:val="26"/>
    </w:rPr>
  </w:style>
  <w:style w:type="character" w:customStyle="1" w:styleId="articlebyline">
    <w:name w:val="articlebyline"/>
    <w:basedOn w:val="DefaultParagraphFont"/>
    <w:rsid w:val="001D70F3"/>
  </w:style>
  <w:style w:type="paragraph" w:customStyle="1" w:styleId="non-feed">
    <w:name w:val="non-feed"/>
    <w:basedOn w:val="Normal"/>
    <w:rsid w:val="001D70F3"/>
    <w:pPr>
      <w:spacing w:beforeLines="1" w:afterLines="1"/>
    </w:pPr>
    <w:rPr>
      <w:rFonts w:ascii="Times" w:hAnsi="Times"/>
      <w:szCs w:val="20"/>
    </w:rPr>
  </w:style>
  <w:style w:type="paragraph" w:customStyle="1" w:styleId="articleparagraphenarticleparagraph">
    <w:name w:val="articleparagraph enarticleparagraph"/>
    <w:basedOn w:val="Normal"/>
    <w:rsid w:val="001D70F3"/>
    <w:pPr>
      <w:spacing w:beforeLines="1" w:afterLines="1"/>
    </w:pPr>
    <w:rPr>
      <w:rFonts w:ascii="Times" w:hAnsi="Times"/>
      <w:szCs w:val="20"/>
    </w:rPr>
  </w:style>
  <w:style w:type="paragraph" w:customStyle="1" w:styleId="pagpag3">
    <w:name w:val="pagpag3"/>
    <w:basedOn w:val="Normal"/>
    <w:uiPriority w:val="99"/>
    <w:qFormat/>
    <w:rsid w:val="001D70F3"/>
    <w:pPr>
      <w:spacing w:beforeLines="1" w:afterLines="1"/>
    </w:pPr>
    <w:rPr>
      <w:rFonts w:ascii="Times" w:hAnsi="Times"/>
      <w:szCs w:val="20"/>
    </w:rPr>
  </w:style>
  <w:style w:type="character" w:customStyle="1" w:styleId="authorpub2">
    <w:name w:val="author_pub2"/>
    <w:basedOn w:val="DefaultParagraphFont"/>
    <w:rsid w:val="001D70F3"/>
  </w:style>
  <w:style w:type="paragraph" w:customStyle="1" w:styleId="epblock">
    <w:name w:val="ep_block"/>
    <w:basedOn w:val="Normal"/>
    <w:rsid w:val="001D70F3"/>
    <w:pPr>
      <w:spacing w:beforeLines="1" w:afterLines="1"/>
    </w:pPr>
    <w:rPr>
      <w:rFonts w:ascii="Times" w:hAnsi="Times"/>
      <w:szCs w:val="20"/>
    </w:rPr>
  </w:style>
  <w:style w:type="character" w:customStyle="1" w:styleId="personname">
    <w:name w:val="person_name"/>
    <w:rsid w:val="001D70F3"/>
  </w:style>
  <w:style w:type="paragraph" w:customStyle="1" w:styleId="BoldItalics">
    <w:name w:val="Bold Italics"/>
    <w:basedOn w:val="Normal"/>
    <w:rsid w:val="001D70F3"/>
    <w:rPr>
      <w:b/>
      <w:i/>
    </w:rPr>
  </w:style>
  <w:style w:type="paragraph" w:customStyle="1" w:styleId="story2">
    <w:name w:val="story2"/>
    <w:basedOn w:val="Normal"/>
    <w:rsid w:val="001D70F3"/>
    <w:pPr>
      <w:spacing w:before="100" w:beforeAutospacing="1" w:after="100" w:afterAutospacing="1"/>
    </w:pPr>
  </w:style>
  <w:style w:type="paragraph" w:customStyle="1" w:styleId="spintrotext">
    <w:name w:val="spintrotext"/>
    <w:basedOn w:val="Normal"/>
    <w:rsid w:val="001D70F3"/>
    <w:pPr>
      <w:spacing w:before="100" w:beforeAutospacing="1" w:after="180"/>
    </w:pPr>
    <w:rPr>
      <w:b/>
      <w:bCs/>
    </w:rPr>
  </w:style>
  <w:style w:type="character" w:customStyle="1" w:styleId="majorhd1">
    <w:name w:val="majorhd1"/>
    <w:basedOn w:val="DefaultParagraphFont"/>
    <w:rsid w:val="001D70F3"/>
    <w:rPr>
      <w:rFonts w:ascii="Arial" w:hAnsi="Arial" w:cs="Arial" w:hint="default"/>
      <w:b/>
      <w:bCs/>
      <w:color w:val="660000"/>
      <w:sz w:val="25"/>
      <w:szCs w:val="25"/>
    </w:rPr>
  </w:style>
  <w:style w:type="paragraph" w:customStyle="1" w:styleId="summary10">
    <w:name w:val="summary10"/>
    <w:basedOn w:val="Normal"/>
    <w:rsid w:val="001D70F3"/>
    <w:pPr>
      <w:spacing w:before="30" w:line="336" w:lineRule="atLeast"/>
    </w:pPr>
    <w:rPr>
      <w:color w:val="333333"/>
    </w:rPr>
  </w:style>
  <w:style w:type="character" w:customStyle="1" w:styleId="origin10">
    <w:name w:val="origin10"/>
    <w:basedOn w:val="DefaultParagraphFont"/>
    <w:rsid w:val="001D70F3"/>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1D70F3"/>
  </w:style>
  <w:style w:type="character" w:customStyle="1" w:styleId="firstlast">
    <w:name w:val="first last"/>
    <w:basedOn w:val="DefaultParagraphFont"/>
    <w:rsid w:val="001D70F3"/>
  </w:style>
  <w:style w:type="paragraph" w:customStyle="1" w:styleId="h">
    <w:name w:val="h"/>
    <w:basedOn w:val="Normal"/>
    <w:rsid w:val="001D70F3"/>
    <w:pPr>
      <w:spacing w:before="100" w:beforeAutospacing="1" w:after="100" w:afterAutospacing="1"/>
    </w:pPr>
    <w:rPr>
      <w:rFonts w:ascii="Times" w:hAnsi="Times"/>
      <w:szCs w:val="20"/>
    </w:rPr>
  </w:style>
  <w:style w:type="paragraph" w:customStyle="1" w:styleId="p3">
    <w:name w:val="p3"/>
    <w:basedOn w:val="Normal"/>
    <w:uiPriority w:val="99"/>
    <w:qFormat/>
    <w:rsid w:val="001D70F3"/>
    <w:pPr>
      <w:spacing w:beforeLines="1" w:afterLines="1"/>
    </w:pPr>
    <w:rPr>
      <w:rFonts w:ascii="Times" w:hAnsi="Times"/>
      <w:szCs w:val="20"/>
    </w:rPr>
  </w:style>
  <w:style w:type="paragraph" w:customStyle="1" w:styleId="p5">
    <w:name w:val="p5"/>
    <w:basedOn w:val="Normal"/>
    <w:uiPriority w:val="99"/>
    <w:qFormat/>
    <w:rsid w:val="001D70F3"/>
    <w:pPr>
      <w:spacing w:beforeLines="1" w:afterLines="1"/>
    </w:pPr>
    <w:rPr>
      <w:rFonts w:ascii="Times" w:hAnsi="Times"/>
      <w:szCs w:val="20"/>
    </w:rPr>
  </w:style>
  <w:style w:type="paragraph" w:customStyle="1" w:styleId="p6">
    <w:name w:val="p6"/>
    <w:basedOn w:val="Normal"/>
    <w:uiPriority w:val="99"/>
    <w:qFormat/>
    <w:rsid w:val="001D70F3"/>
    <w:pPr>
      <w:spacing w:beforeLines="1" w:afterLines="1"/>
    </w:pPr>
    <w:rPr>
      <w:rFonts w:ascii="Times" w:hAnsi="Times"/>
      <w:szCs w:val="20"/>
    </w:rPr>
  </w:style>
  <w:style w:type="character" w:customStyle="1" w:styleId="styledate">
    <w:name w:val="styledate"/>
    <w:basedOn w:val="DefaultParagraphFont"/>
    <w:rsid w:val="001D70F3"/>
  </w:style>
  <w:style w:type="paragraph" w:customStyle="1" w:styleId="p7">
    <w:name w:val="p7"/>
    <w:basedOn w:val="Normal"/>
    <w:uiPriority w:val="99"/>
    <w:qFormat/>
    <w:rsid w:val="001D70F3"/>
    <w:pPr>
      <w:spacing w:beforeLines="1" w:afterLines="1"/>
    </w:pPr>
    <w:rPr>
      <w:rFonts w:ascii="Times" w:hAnsi="Times"/>
      <w:szCs w:val="20"/>
    </w:rPr>
  </w:style>
  <w:style w:type="paragraph" w:customStyle="1" w:styleId="p8">
    <w:name w:val="p8"/>
    <w:basedOn w:val="Normal"/>
    <w:uiPriority w:val="99"/>
    <w:qFormat/>
    <w:rsid w:val="001D70F3"/>
    <w:pPr>
      <w:spacing w:beforeLines="1" w:afterLines="1"/>
    </w:pPr>
    <w:rPr>
      <w:rFonts w:ascii="Times" w:hAnsi="Times"/>
      <w:szCs w:val="20"/>
    </w:rPr>
  </w:style>
  <w:style w:type="paragraph" w:customStyle="1" w:styleId="p9">
    <w:name w:val="p9"/>
    <w:basedOn w:val="Normal"/>
    <w:uiPriority w:val="99"/>
    <w:qFormat/>
    <w:rsid w:val="001D70F3"/>
    <w:pPr>
      <w:spacing w:beforeLines="1" w:afterLines="1"/>
    </w:pPr>
    <w:rPr>
      <w:rFonts w:ascii="Times" w:hAnsi="Times"/>
      <w:szCs w:val="20"/>
    </w:rPr>
  </w:style>
  <w:style w:type="paragraph" w:customStyle="1" w:styleId="p10">
    <w:name w:val="p10"/>
    <w:basedOn w:val="Normal"/>
    <w:uiPriority w:val="99"/>
    <w:qFormat/>
    <w:rsid w:val="001D70F3"/>
    <w:pPr>
      <w:spacing w:beforeLines="1" w:afterLines="1"/>
    </w:pPr>
    <w:rPr>
      <w:rFonts w:ascii="Times" w:hAnsi="Times"/>
      <w:szCs w:val="20"/>
    </w:rPr>
  </w:style>
  <w:style w:type="character" w:customStyle="1" w:styleId="s3">
    <w:name w:val="s3"/>
    <w:basedOn w:val="DefaultParagraphFont"/>
    <w:rsid w:val="001D70F3"/>
  </w:style>
  <w:style w:type="paragraph" w:customStyle="1" w:styleId="p13">
    <w:name w:val="p13"/>
    <w:basedOn w:val="Normal"/>
    <w:rsid w:val="001D70F3"/>
    <w:pPr>
      <w:spacing w:beforeLines="1" w:afterLines="1"/>
    </w:pPr>
    <w:rPr>
      <w:rFonts w:ascii="Times" w:hAnsi="Times"/>
      <w:szCs w:val="20"/>
    </w:rPr>
  </w:style>
  <w:style w:type="character" w:customStyle="1" w:styleId="s6">
    <w:name w:val="s6"/>
    <w:basedOn w:val="DefaultParagraphFont"/>
    <w:rsid w:val="001D70F3"/>
  </w:style>
  <w:style w:type="character" w:customStyle="1" w:styleId="detailcname">
    <w:name w:val="detailcname"/>
    <w:basedOn w:val="DefaultParagraphFont"/>
    <w:rsid w:val="001D70F3"/>
  </w:style>
  <w:style w:type="character" w:customStyle="1" w:styleId="block-spacer">
    <w:name w:val="block-spacer"/>
    <w:basedOn w:val="DefaultParagraphFont"/>
    <w:rsid w:val="001D70F3"/>
  </w:style>
  <w:style w:type="paragraph" w:customStyle="1" w:styleId="cnnfirst">
    <w:name w:val="cnn_first"/>
    <w:basedOn w:val="Normal"/>
    <w:rsid w:val="001D70F3"/>
    <w:pPr>
      <w:spacing w:beforeLines="1" w:afterLines="1"/>
    </w:pPr>
    <w:rPr>
      <w:rFonts w:ascii="Times" w:hAnsi="Times"/>
      <w:szCs w:val="20"/>
    </w:rPr>
  </w:style>
  <w:style w:type="character" w:customStyle="1" w:styleId="articlesource">
    <w:name w:val="articlesource"/>
    <w:basedOn w:val="DefaultParagraphFont"/>
    <w:rsid w:val="001D70F3"/>
  </w:style>
  <w:style w:type="character" w:customStyle="1" w:styleId="itxtrstitxtrstspanitxthookspan">
    <w:name w:val="itxtrst itxtrstspan itxthookspan"/>
    <w:basedOn w:val="DefaultParagraphFont"/>
    <w:rsid w:val="001D70F3"/>
  </w:style>
  <w:style w:type="paragraph" w:customStyle="1" w:styleId="darkgreen">
    <w:name w:val="darkgreen"/>
    <w:basedOn w:val="Normal"/>
    <w:rsid w:val="001D70F3"/>
    <w:pPr>
      <w:spacing w:beforeLines="1" w:afterLines="1"/>
    </w:pPr>
    <w:rPr>
      <w:rFonts w:ascii="Times" w:hAnsi="Times"/>
      <w:szCs w:val="20"/>
    </w:rPr>
  </w:style>
  <w:style w:type="character" w:customStyle="1" w:styleId="wl-startdate">
    <w:name w:val="wl-startdate"/>
    <w:basedOn w:val="DefaultParagraphFont"/>
    <w:rsid w:val="001D70F3"/>
  </w:style>
  <w:style w:type="character" w:customStyle="1" w:styleId="authorvcard">
    <w:name w:val="author vcard"/>
    <w:basedOn w:val="DefaultParagraphFont"/>
    <w:rsid w:val="001D70F3"/>
  </w:style>
  <w:style w:type="paragraph" w:customStyle="1" w:styleId="cpf-viewbox-edit-highlight">
    <w:name w:val="cpf-viewbox-edit-highlight"/>
    <w:basedOn w:val="Normal"/>
    <w:rsid w:val="001D70F3"/>
    <w:pPr>
      <w:spacing w:beforeLines="1" w:afterLines="1"/>
    </w:pPr>
    <w:rPr>
      <w:rFonts w:ascii="Times" w:hAnsi="Times"/>
      <w:szCs w:val="20"/>
    </w:rPr>
  </w:style>
  <w:style w:type="paragraph" w:customStyle="1" w:styleId="CM104">
    <w:name w:val="CM104"/>
    <w:basedOn w:val="Default"/>
    <w:next w:val="Default"/>
    <w:uiPriority w:val="99"/>
    <w:rsid w:val="001D70F3"/>
    <w:pPr>
      <w:widowControl w:val="0"/>
    </w:pPr>
    <w:rPr>
      <w:rFonts w:ascii="Arial" w:hAnsi="Arial"/>
      <w:color w:val="auto"/>
    </w:rPr>
  </w:style>
  <w:style w:type="paragraph" w:customStyle="1" w:styleId="CM105">
    <w:name w:val="CM105"/>
    <w:basedOn w:val="Default"/>
    <w:next w:val="Default"/>
    <w:uiPriority w:val="99"/>
    <w:rsid w:val="001D70F3"/>
    <w:pPr>
      <w:widowControl w:val="0"/>
    </w:pPr>
    <w:rPr>
      <w:rFonts w:ascii="Arial" w:hAnsi="Arial"/>
      <w:color w:val="auto"/>
    </w:rPr>
  </w:style>
  <w:style w:type="character" w:customStyle="1" w:styleId="referencetext">
    <w:name w:val="referencetext"/>
    <w:basedOn w:val="DefaultParagraphFont"/>
    <w:rsid w:val="001D70F3"/>
  </w:style>
  <w:style w:type="paragraph" w:customStyle="1" w:styleId="UnderlinedV2">
    <w:name w:val="Underlined V2"/>
    <w:basedOn w:val="Normal"/>
    <w:next w:val="Normal"/>
    <w:link w:val="UnderlinedV2Char"/>
    <w:qFormat/>
    <w:rsid w:val="001D70F3"/>
    <w:rPr>
      <w:rFonts w:ascii="Cambria" w:hAnsi="Cambria"/>
      <w:u w:val="single"/>
      <w:lang w:val="x-none" w:eastAsia="x-none"/>
    </w:rPr>
  </w:style>
  <w:style w:type="character" w:customStyle="1" w:styleId="UnderlinedV2Char">
    <w:name w:val="Underlined V2 Char"/>
    <w:link w:val="UnderlinedV2"/>
    <w:rsid w:val="001D70F3"/>
    <w:rPr>
      <w:rFonts w:ascii="Cambria" w:hAnsi="Cambria" w:cs="Calibri"/>
      <w:sz w:val="22"/>
      <w:u w:val="single"/>
      <w:lang w:val="x-none" w:eastAsia="x-none"/>
    </w:rPr>
  </w:style>
  <w:style w:type="character" w:customStyle="1" w:styleId="LDDebateCard">
    <w:name w:val="LD Debate Card"/>
    <w:basedOn w:val="DefaultParagraphFont"/>
    <w:rsid w:val="001D70F3"/>
    <w:rPr>
      <w:rFonts w:ascii="Times New Roman" w:hAnsi="Times New Roman" w:cs="Times New Roman" w:hint="default"/>
      <w:b/>
      <w:bCs/>
      <w:color w:val="000000"/>
      <w:u w:val="single"/>
    </w:rPr>
  </w:style>
  <w:style w:type="character" w:customStyle="1" w:styleId="F5Normal">
    <w:name w:val="F5 Normal"/>
    <w:basedOn w:val="DefaultParagraphFont"/>
    <w:rsid w:val="001D70F3"/>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1D70F3"/>
    <w:rPr>
      <w:rFonts w:ascii="Times New Roman" w:hAnsi="Times New Roman"/>
      <w:sz w:val="18"/>
    </w:rPr>
  </w:style>
  <w:style w:type="paragraph" w:customStyle="1" w:styleId="TableofFigures1">
    <w:name w:val="Table of Figures1"/>
    <w:basedOn w:val="Normal"/>
    <w:next w:val="Normal"/>
    <w:unhideWhenUsed/>
    <w:rsid w:val="001D70F3"/>
    <w:pPr>
      <w:ind w:left="400" w:hanging="400"/>
    </w:pPr>
    <w:rPr>
      <w:szCs w:val="20"/>
    </w:rPr>
  </w:style>
  <w:style w:type="paragraph" w:customStyle="1" w:styleId="F5CardText">
    <w:name w:val="F5 Card Text"/>
    <w:rsid w:val="001D70F3"/>
    <w:rPr>
      <w:rFonts w:ascii="Times New Roman" w:eastAsia="ヒラギノ角ゴ Pro W3" w:hAnsi="Times New Roman" w:cs="Times New Roman"/>
      <w:color w:val="000000"/>
    </w:rPr>
  </w:style>
  <w:style w:type="character" w:customStyle="1" w:styleId="fulltext-bd">
    <w:name w:val="fulltext-bd"/>
    <w:basedOn w:val="DefaultParagraphFont"/>
    <w:rsid w:val="001D70F3"/>
  </w:style>
  <w:style w:type="character" w:customStyle="1" w:styleId="citation-abbreviation">
    <w:name w:val="citation-abbreviation"/>
    <w:basedOn w:val="DefaultParagraphFont"/>
    <w:rsid w:val="001D70F3"/>
  </w:style>
  <w:style w:type="character" w:customStyle="1" w:styleId="citation-publication-date">
    <w:name w:val="citation-publication-date"/>
    <w:basedOn w:val="DefaultParagraphFont"/>
    <w:rsid w:val="001D70F3"/>
  </w:style>
  <w:style w:type="character" w:customStyle="1" w:styleId="citation-volume">
    <w:name w:val="citation-volume"/>
    <w:basedOn w:val="DefaultParagraphFont"/>
    <w:rsid w:val="001D70F3"/>
  </w:style>
  <w:style w:type="character" w:customStyle="1" w:styleId="citation-issue">
    <w:name w:val="citation-issue"/>
    <w:basedOn w:val="DefaultParagraphFont"/>
    <w:rsid w:val="001D70F3"/>
  </w:style>
  <w:style w:type="character" w:customStyle="1" w:styleId="citation-flpages">
    <w:name w:val="citation-flpages"/>
    <w:basedOn w:val="DefaultParagraphFont"/>
    <w:rsid w:val="001D70F3"/>
  </w:style>
  <w:style w:type="character" w:customStyle="1" w:styleId="stnd">
    <w:name w:val="stnd"/>
    <w:basedOn w:val="DefaultParagraphFont"/>
    <w:rsid w:val="001D70F3"/>
  </w:style>
  <w:style w:type="paragraph" w:customStyle="1" w:styleId="FileTitle">
    <w:name w:val="File Title"/>
    <w:autoRedefine/>
    <w:rsid w:val="001D70F3"/>
    <w:pPr>
      <w:jc w:val="center"/>
    </w:pPr>
    <w:rPr>
      <w:rFonts w:ascii="Times New Roman" w:eastAsia="ヒラギノ角ゴ Pro W3" w:hAnsi="Times New Roman" w:cs="Times New Roman"/>
      <w:b/>
      <w:color w:val="000000"/>
      <w:sz w:val="40"/>
    </w:rPr>
  </w:style>
  <w:style w:type="paragraph" w:customStyle="1" w:styleId="Starblocktitle">
    <w:name w:val="Star block title"/>
    <w:rsid w:val="001D70F3"/>
    <w:pPr>
      <w:spacing w:before="60" w:after="60"/>
      <w:ind w:left="1440" w:right="1440"/>
      <w:jc w:val="center"/>
    </w:pPr>
    <w:rPr>
      <w:rFonts w:ascii="Times New Roman" w:eastAsia="ヒラギノ角ゴ Pro W3" w:hAnsi="Times New Roman" w:cs="Times New Roman"/>
      <w:b/>
      <w:caps/>
      <w:color w:val="000000"/>
      <w:sz w:val="28"/>
    </w:rPr>
  </w:style>
  <w:style w:type="character" w:customStyle="1" w:styleId="F6BoldUnderline">
    <w:name w:val="F6 Bold Underline"/>
    <w:basedOn w:val="F5Normal"/>
    <w:rsid w:val="001D70F3"/>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1D70F3"/>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1D70F3"/>
    <w:rPr>
      <w:rFonts w:ascii="Arial Narrow" w:hAnsi="Arial Narrow" w:cs="Calibri"/>
      <w:b/>
      <w:sz w:val="22"/>
      <w:u w:val="thick"/>
      <w:lang w:val="x-none" w:eastAsia="x-none"/>
    </w:rPr>
  </w:style>
  <w:style w:type="character" w:customStyle="1" w:styleId="StyleHeading1JustifiedChar">
    <w:name w:val="Style Heading 1 + Justified Char"/>
    <w:link w:val="StyleHeading1Justified"/>
    <w:rsid w:val="001D70F3"/>
    <w:rPr>
      <w:rFonts w:ascii="Arial" w:eastAsia="Times New Roman" w:hAnsi="Arial" w:cs="Calibri"/>
      <w:sz w:val="22"/>
      <w:szCs w:val="20"/>
    </w:rPr>
  </w:style>
  <w:style w:type="character" w:customStyle="1" w:styleId="AAAEmphasis2">
    <w:name w:val="AAAEmphasis2"/>
    <w:rsid w:val="001D70F3"/>
    <w:rPr>
      <w:rFonts w:ascii="Cooper Black" w:hAnsi="Cooper Black"/>
      <w:iCs/>
      <w:u w:val="single"/>
    </w:rPr>
  </w:style>
  <w:style w:type="paragraph" w:customStyle="1" w:styleId="shrink80">
    <w:name w:val="shrink8"/>
    <w:basedOn w:val="Normal"/>
    <w:rsid w:val="001D70F3"/>
    <w:pPr>
      <w:spacing w:beforeLines="1" w:afterLines="1"/>
    </w:pPr>
    <w:rPr>
      <w:rFonts w:ascii="Times" w:hAnsi="Times"/>
      <w:szCs w:val="20"/>
    </w:rPr>
  </w:style>
  <w:style w:type="character" w:customStyle="1" w:styleId="underline00">
    <w:name w:val="underline0"/>
    <w:basedOn w:val="DefaultParagraphFont"/>
    <w:rsid w:val="001D70F3"/>
  </w:style>
  <w:style w:type="character" w:customStyle="1" w:styleId="sub">
    <w:name w:val="sub"/>
    <w:basedOn w:val="DefaultParagraphFont"/>
    <w:rsid w:val="001D70F3"/>
  </w:style>
  <w:style w:type="paragraph" w:customStyle="1" w:styleId="blockquote0">
    <w:name w:val="blockquote"/>
    <w:basedOn w:val="Normal"/>
    <w:rsid w:val="001D70F3"/>
    <w:pPr>
      <w:spacing w:beforeLines="1" w:afterLines="1"/>
    </w:pPr>
    <w:rPr>
      <w:rFonts w:ascii="Times" w:hAnsi="Times"/>
      <w:szCs w:val="20"/>
    </w:rPr>
  </w:style>
  <w:style w:type="character" w:customStyle="1" w:styleId="citedby">
    <w:name w:val="citedby_"/>
    <w:basedOn w:val="DefaultParagraphFont"/>
    <w:rsid w:val="001D70F3"/>
  </w:style>
  <w:style w:type="paragraph" w:customStyle="1" w:styleId="svarticlesection">
    <w:name w:val="svarticle section"/>
    <w:basedOn w:val="Normal"/>
    <w:rsid w:val="001D70F3"/>
    <w:pPr>
      <w:spacing w:beforeLines="1" w:afterLines="1"/>
    </w:pPr>
    <w:rPr>
      <w:rFonts w:ascii="Times" w:hAnsi="Times"/>
      <w:szCs w:val="20"/>
    </w:rPr>
  </w:style>
  <w:style w:type="character" w:customStyle="1" w:styleId="formulatext">
    <w:name w:val="formulatext"/>
    <w:basedOn w:val="DefaultParagraphFont"/>
    <w:rsid w:val="001D70F3"/>
  </w:style>
  <w:style w:type="character" w:customStyle="1" w:styleId="fu-autorenangabe-fu-beschreibung">
    <w:name w:val="fu-autorenangabe-fu-beschreibung"/>
    <w:rsid w:val="001D70F3"/>
  </w:style>
  <w:style w:type="paragraph" w:customStyle="1" w:styleId="MicroMicroText">
    <w:name w:val="MicroMicroText"/>
    <w:basedOn w:val="Normal"/>
    <w:next w:val="Normal"/>
    <w:link w:val="MicroMicroTextChar"/>
    <w:qFormat/>
    <w:rsid w:val="001D70F3"/>
    <w:rPr>
      <w:rFonts w:eastAsia="Calibri"/>
      <w:sz w:val="8"/>
      <w:lang w:val="x-none" w:eastAsia="x-none"/>
    </w:rPr>
  </w:style>
  <w:style w:type="character" w:customStyle="1" w:styleId="MicroMicroTextChar">
    <w:name w:val="MicroMicroText Char"/>
    <w:link w:val="MicroMicroText"/>
    <w:rsid w:val="001D70F3"/>
    <w:rPr>
      <w:rFonts w:ascii="Calibri" w:eastAsia="Calibri" w:hAnsi="Calibri" w:cs="Calibri"/>
      <w:sz w:val="8"/>
      <w:lang w:val="x-none" w:eastAsia="x-none"/>
    </w:rPr>
  </w:style>
  <w:style w:type="character" w:customStyle="1" w:styleId="paragraph">
    <w:name w:val="paragraph"/>
    <w:rsid w:val="001D70F3"/>
  </w:style>
  <w:style w:type="character" w:customStyle="1" w:styleId="heading4char0">
    <w:name w:val="heading4char"/>
    <w:basedOn w:val="DefaultParagraphFont"/>
    <w:rsid w:val="001D70F3"/>
  </w:style>
  <w:style w:type="character" w:customStyle="1" w:styleId="createdby">
    <w:name w:val="createdby"/>
    <w:rsid w:val="001D70F3"/>
  </w:style>
  <w:style w:type="paragraph" w:customStyle="1" w:styleId="spip">
    <w:name w:val="spip"/>
    <w:basedOn w:val="Normal"/>
    <w:rsid w:val="001D70F3"/>
    <w:pPr>
      <w:spacing w:before="100" w:beforeAutospacing="1" w:after="100" w:afterAutospacing="1"/>
    </w:pPr>
  </w:style>
  <w:style w:type="character" w:customStyle="1" w:styleId="publicationinfo">
    <w:name w:val="publicationinfo"/>
    <w:rsid w:val="001D70F3"/>
  </w:style>
  <w:style w:type="character" w:customStyle="1" w:styleId="style131">
    <w:name w:val="style131"/>
    <w:rsid w:val="001D70F3"/>
    <w:rPr>
      <w:sz w:val="20"/>
      <w:szCs w:val="20"/>
    </w:rPr>
  </w:style>
  <w:style w:type="paragraph" w:customStyle="1" w:styleId="authorcontact">
    <w:name w:val="authorcontact"/>
    <w:basedOn w:val="Normal"/>
    <w:rsid w:val="001D70F3"/>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1D70F3"/>
    <w:rPr>
      <w:u w:val="single"/>
    </w:rPr>
  </w:style>
  <w:style w:type="character" w:customStyle="1" w:styleId="StyleStyle4ArialNarrow9ptChar">
    <w:name w:val="Style Style4 + Arial Narrow 9 pt Char"/>
    <w:basedOn w:val="DefaultParagraphFont"/>
    <w:link w:val="StyleStyle4ArialNarrow9pt"/>
    <w:rsid w:val="001D70F3"/>
    <w:rPr>
      <w:rFonts w:ascii="Calibri" w:hAnsi="Calibri" w:cs="Calibri"/>
      <w:sz w:val="22"/>
      <w:u w:val="single"/>
    </w:rPr>
  </w:style>
  <w:style w:type="paragraph" w:customStyle="1" w:styleId="StyleStyle4ArialNarrow9ptBold">
    <w:name w:val="Style Style4 + Arial Narrow 9 pt Bold"/>
    <w:basedOn w:val="Normal"/>
    <w:link w:val="StyleStyle4ArialNarrow9ptBoldChar"/>
    <w:qFormat/>
    <w:rsid w:val="001D70F3"/>
    <w:rPr>
      <w:b/>
      <w:bCs/>
      <w:u w:val="single"/>
    </w:rPr>
  </w:style>
  <w:style w:type="character" w:customStyle="1" w:styleId="StyleStyle4ArialNarrow9ptBoldChar">
    <w:name w:val="Style Style4 + Arial Narrow 9 pt Bold Char"/>
    <w:basedOn w:val="DefaultParagraphFont"/>
    <w:link w:val="StyleStyle4ArialNarrow9ptBold"/>
    <w:rsid w:val="001D70F3"/>
    <w:rPr>
      <w:rFonts w:ascii="Calibri" w:hAnsi="Calibri" w:cs="Calibri"/>
      <w:b/>
      <w:bCs/>
      <w:sz w:val="22"/>
      <w:u w:val="single"/>
    </w:rPr>
  </w:style>
  <w:style w:type="paragraph" w:customStyle="1" w:styleId="card3">
    <w:name w:val="card 3"/>
    <w:basedOn w:val="Normal"/>
    <w:rsid w:val="001D70F3"/>
    <w:pPr>
      <w:ind w:left="400"/>
    </w:pPr>
    <w:rPr>
      <w:szCs w:val="20"/>
    </w:rPr>
  </w:style>
  <w:style w:type="character" w:customStyle="1" w:styleId="text11gold">
    <w:name w:val="text11 gold"/>
    <w:basedOn w:val="DefaultParagraphFont"/>
    <w:rsid w:val="001D70F3"/>
  </w:style>
  <w:style w:type="character" w:customStyle="1" w:styleId="StyleunderlineNotBold">
    <w:name w:val="Style underline + Not Bold"/>
    <w:basedOn w:val="DefaultParagraphFont"/>
    <w:rsid w:val="001D70F3"/>
    <w:rPr>
      <w:b/>
      <w:u w:val="single"/>
    </w:rPr>
  </w:style>
  <w:style w:type="character" w:customStyle="1" w:styleId="StyleunderlineNotBold1">
    <w:name w:val="Style underline + Not Bold1"/>
    <w:basedOn w:val="DefaultParagraphFont"/>
    <w:rsid w:val="001D70F3"/>
    <w:rPr>
      <w:b/>
      <w:u w:val="single"/>
    </w:rPr>
  </w:style>
  <w:style w:type="paragraph" w:customStyle="1" w:styleId="BodyText55">
    <w:name w:val="Body Text55"/>
    <w:basedOn w:val="Normal"/>
    <w:rsid w:val="001D70F3"/>
    <w:pPr>
      <w:shd w:val="clear" w:color="auto" w:fill="FFFFFF"/>
      <w:spacing w:line="252" w:lineRule="exact"/>
      <w:jc w:val="both"/>
    </w:pPr>
    <w:rPr>
      <w:sz w:val="19"/>
      <w:szCs w:val="19"/>
      <w:lang w:val="x-none" w:eastAsia="x-none"/>
    </w:rPr>
  </w:style>
  <w:style w:type="character" w:customStyle="1" w:styleId="Bodytext595pt">
    <w:name w:val="Body text (5) + 9.5 pt"/>
    <w:rsid w:val="001D70F3"/>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1D70F3"/>
    <w:rPr>
      <w:rFonts w:ascii="Times New Roman" w:hAnsi="Times New Roman"/>
      <w:b/>
      <w:bCs/>
      <w:noProof w:val="0"/>
      <w:sz w:val="20"/>
      <w:u w:val="single"/>
    </w:rPr>
  </w:style>
  <w:style w:type="character" w:customStyle="1" w:styleId="StyleUnderlineCharChar19pt">
    <w:name w:val="Style Underline Char Char1 + 9 pt"/>
    <w:rsid w:val="001D70F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D70F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D70F3"/>
    <w:rPr>
      <w:rFonts w:ascii="Arial" w:hAnsi="Arial" w:cs="Calibri"/>
      <w:b/>
      <w:smallCaps/>
      <w:u w:val="single"/>
      <w:lang w:val="x-none" w:eastAsia="x-none"/>
    </w:rPr>
  </w:style>
  <w:style w:type="paragraph" w:customStyle="1" w:styleId="Third">
    <w:name w:val="Third"/>
    <w:basedOn w:val="Normal"/>
    <w:link w:val="ThirdChar"/>
    <w:qFormat/>
    <w:rsid w:val="001D70F3"/>
    <w:rPr>
      <w:b/>
      <w:u w:val="single"/>
      <w:lang w:val="x-none" w:eastAsia="x-none"/>
    </w:rPr>
  </w:style>
  <w:style w:type="character" w:customStyle="1" w:styleId="ThirdChar">
    <w:name w:val="Third Char"/>
    <w:link w:val="Third"/>
    <w:rsid w:val="001D70F3"/>
    <w:rPr>
      <w:rFonts w:ascii="Calibri" w:hAnsi="Calibri" w:cs="Calibri"/>
      <w:b/>
      <w:sz w:val="22"/>
      <w:u w:val="single"/>
      <w:lang w:val="x-none" w:eastAsia="x-none"/>
    </w:rPr>
  </w:style>
  <w:style w:type="paragraph" w:customStyle="1" w:styleId="CharCharCharCharCharChar1CharCharCharCharChar">
    <w:name w:val="Char Char Char Char Char Char1 Char Char Char Char Char"/>
    <w:next w:val="Normal"/>
    <w:uiPriority w:val="99"/>
    <w:qFormat/>
    <w:rsid w:val="001D70F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D70F3"/>
  </w:style>
  <w:style w:type="character" w:customStyle="1" w:styleId="DebateUnderlineBoldCharChar">
    <w:name w:val="Debate Underline Bold Char Char"/>
    <w:rsid w:val="001D70F3"/>
    <w:rPr>
      <w:rFonts w:ascii="Arial" w:hAnsi="Arial" w:cs="Calibri"/>
      <w:b/>
      <w:u w:val="thick"/>
      <w:lang w:val="x-none" w:eastAsia="x-none"/>
    </w:rPr>
  </w:style>
  <w:style w:type="character" w:customStyle="1" w:styleId="resultbodyblack">
    <w:name w:val="resultbodyblack"/>
    <w:rsid w:val="001D70F3"/>
    <w:rPr>
      <w:rFonts w:cs="Times New Roman"/>
    </w:rPr>
  </w:style>
  <w:style w:type="character" w:customStyle="1" w:styleId="CharChar61">
    <w:name w:val="Char Char61"/>
    <w:rsid w:val="001D70F3"/>
    <w:rPr>
      <w:rFonts w:cs="Arial"/>
      <w:bCs/>
      <w:sz w:val="16"/>
      <w:szCs w:val="26"/>
      <w:lang w:val="en-US" w:eastAsia="en-US" w:bidi="ar-SA"/>
    </w:rPr>
  </w:style>
  <w:style w:type="paragraph" w:customStyle="1" w:styleId="CiteSmallText">
    <w:name w:val="Cite Small Text"/>
    <w:basedOn w:val="Normal"/>
    <w:uiPriority w:val="99"/>
    <w:qFormat/>
    <w:rsid w:val="001D70F3"/>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1D70F3"/>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1D70F3"/>
    <w:rPr>
      <w:rFonts w:ascii="Calibri" w:eastAsia="Calibri" w:hAnsi="Calibri" w:cs="Calibri"/>
      <w:sz w:val="22"/>
      <w:lang w:val="x-none" w:eastAsia="x-none"/>
    </w:rPr>
  </w:style>
  <w:style w:type="character" w:customStyle="1" w:styleId="nohighlighting">
    <w:name w:val="no highlighting"/>
    <w:rsid w:val="001D70F3"/>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1D70F3"/>
    <w:rPr>
      <w:rFonts w:eastAsia="Calibri"/>
      <w:color w:val="0000FF"/>
      <w:sz w:val="12"/>
      <w:u w:val="single"/>
      <w:lang w:val="x-none" w:eastAsia="x-none"/>
    </w:rPr>
  </w:style>
  <w:style w:type="character" w:customStyle="1" w:styleId="SwagChar">
    <w:name w:val="Swag Char"/>
    <w:link w:val="Swag"/>
    <w:rsid w:val="001D70F3"/>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1D70F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D70F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qFormat/>
    <w:rsid w:val="001D70F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D70F3"/>
    <w:rPr>
      <w:rFonts w:ascii="Calibri" w:eastAsia="Times New Roman" w:hAnsi="Calibri" w:cs="Times New Roman"/>
      <w:b/>
      <w:bCs/>
      <w:sz w:val="22"/>
      <w:u w:val="single"/>
    </w:rPr>
  </w:style>
  <w:style w:type="paragraph" w:customStyle="1" w:styleId="conintrotext">
    <w:name w:val="conintrotext"/>
    <w:basedOn w:val="Normal"/>
    <w:uiPriority w:val="99"/>
    <w:qFormat/>
    <w:rsid w:val="001D70F3"/>
    <w:pPr>
      <w:spacing w:before="100" w:beforeAutospacing="1" w:after="100" w:afterAutospacing="1"/>
    </w:pPr>
  </w:style>
  <w:style w:type="character" w:customStyle="1" w:styleId="comment-body">
    <w:name w:val="comment-body"/>
    <w:rsid w:val="001D70F3"/>
  </w:style>
  <w:style w:type="character" w:customStyle="1" w:styleId="ListBulletChar">
    <w:name w:val="List Bullet Char"/>
    <w:link w:val="ListBullet"/>
    <w:uiPriority w:val="99"/>
    <w:rsid w:val="001D70F3"/>
    <w:rPr>
      <w:rFonts w:ascii="Calibri" w:hAnsi="Calibri" w:cs="Calibri"/>
      <w:sz w:val="22"/>
    </w:rPr>
  </w:style>
  <w:style w:type="character" w:customStyle="1" w:styleId="citationdate">
    <w:name w:val="citation_date"/>
    <w:basedOn w:val="DefaultParagraphFont"/>
    <w:rsid w:val="001D70F3"/>
  </w:style>
  <w:style w:type="character" w:customStyle="1" w:styleId="citationarticletitle">
    <w:name w:val="citation_article_title"/>
    <w:basedOn w:val="DefaultParagraphFont"/>
    <w:rsid w:val="001D70F3"/>
  </w:style>
  <w:style w:type="character" w:customStyle="1" w:styleId="citationjournaltitle">
    <w:name w:val="citation_journal_title"/>
    <w:basedOn w:val="DefaultParagraphFont"/>
    <w:rsid w:val="001D70F3"/>
  </w:style>
  <w:style w:type="paragraph" w:customStyle="1" w:styleId="shrinkCharChar">
    <w:name w:val="shrink Char Char"/>
    <w:basedOn w:val="Heading3"/>
    <w:link w:val="shrinkCharCharChar"/>
    <w:autoRedefine/>
    <w:rsid w:val="001D70F3"/>
    <w:rPr>
      <w:b w:val="0"/>
      <w:bCs w:val="0"/>
      <w:color w:val="000000"/>
      <w:sz w:val="10"/>
      <w:szCs w:val="17"/>
    </w:rPr>
  </w:style>
  <w:style w:type="character" w:customStyle="1" w:styleId="shrinkCharCharChar">
    <w:name w:val="shrink Char Char Char"/>
    <w:link w:val="shrinkCharChar"/>
    <w:rsid w:val="001D70F3"/>
    <w:rPr>
      <w:rFonts w:ascii="Calibri" w:eastAsiaTheme="majorEastAsia" w:hAnsi="Calibri" w:cstheme="majorBidi"/>
      <w:color w:val="000000"/>
      <w:sz w:val="10"/>
      <w:szCs w:val="17"/>
      <w:u w:val="single"/>
    </w:rPr>
  </w:style>
  <w:style w:type="paragraph" w:customStyle="1" w:styleId="BBCite">
    <w:name w:val="BB Cite"/>
    <w:basedOn w:val="Normal"/>
    <w:autoRedefine/>
    <w:rsid w:val="001D70F3"/>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1D70F3"/>
  </w:style>
  <w:style w:type="paragraph" w:customStyle="1" w:styleId="CardsShrunk">
    <w:name w:val="Cards Shrunk"/>
    <w:basedOn w:val="Normal"/>
    <w:next w:val="Normal"/>
    <w:qFormat/>
    <w:rsid w:val="001D70F3"/>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1D70F3"/>
    <w:pPr>
      <w:numPr>
        <w:numId w:val="26"/>
      </w:numPr>
      <w:tabs>
        <w:tab w:val="num" w:pos="567"/>
      </w:tabs>
      <w:ind w:left="360" w:hanging="567"/>
      <w:outlineLvl w:val="3"/>
    </w:pPr>
    <w:rPr>
      <w:rFonts w:eastAsia="Calibri"/>
      <w:b/>
      <w:sz w:val="26"/>
    </w:rPr>
  </w:style>
  <w:style w:type="character" w:customStyle="1" w:styleId="LetteredChar">
    <w:name w:val="Lettered Char"/>
    <w:basedOn w:val="DefaultParagraphFont"/>
    <w:link w:val="Lettered"/>
    <w:rsid w:val="001D70F3"/>
    <w:rPr>
      <w:rFonts w:ascii="Calibri" w:eastAsia="Calibri" w:hAnsi="Calibri" w:cs="Calibri"/>
      <w:b/>
      <w:sz w:val="26"/>
    </w:rPr>
  </w:style>
  <w:style w:type="paragraph" w:customStyle="1" w:styleId="Numbered">
    <w:name w:val="Numbered"/>
    <w:basedOn w:val="Normal"/>
    <w:link w:val="NumberedChar"/>
    <w:qFormat/>
    <w:rsid w:val="001D70F3"/>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1D70F3"/>
    <w:rPr>
      <w:rFonts w:ascii="Calibri" w:eastAsia="Calibri" w:hAnsi="Calibri" w:cs="Calibri"/>
      <w:b/>
      <w:sz w:val="26"/>
    </w:rPr>
  </w:style>
  <w:style w:type="character" w:customStyle="1" w:styleId="noindex">
    <w:name w:val="noindex"/>
    <w:basedOn w:val="DefaultParagraphFont"/>
    <w:rsid w:val="001D70F3"/>
  </w:style>
  <w:style w:type="character" w:customStyle="1" w:styleId="dispurl">
    <w:name w:val="dispurl"/>
    <w:basedOn w:val="DefaultParagraphFont"/>
    <w:rsid w:val="001D70F3"/>
  </w:style>
  <w:style w:type="paragraph" w:customStyle="1" w:styleId="c-4">
    <w:name w:val="c-4"/>
    <w:basedOn w:val="Normal"/>
    <w:rsid w:val="001D70F3"/>
    <w:pPr>
      <w:spacing w:before="100" w:beforeAutospacing="1" w:after="100" w:afterAutospacing="1"/>
    </w:pPr>
    <w:rPr>
      <w:rFonts w:eastAsia="Calibri"/>
    </w:rPr>
  </w:style>
  <w:style w:type="character" w:customStyle="1" w:styleId="imgleft">
    <w:name w:val="imgleft"/>
    <w:basedOn w:val="DefaultParagraphFont"/>
    <w:rsid w:val="001D70F3"/>
  </w:style>
  <w:style w:type="character" w:customStyle="1" w:styleId="printmail">
    <w:name w:val="print_mail"/>
    <w:basedOn w:val="DefaultParagraphFont"/>
    <w:rsid w:val="001D70F3"/>
  </w:style>
  <w:style w:type="character" w:customStyle="1" w:styleId="printhtml">
    <w:name w:val="print_html"/>
    <w:basedOn w:val="DefaultParagraphFont"/>
    <w:rsid w:val="001D70F3"/>
  </w:style>
  <w:style w:type="character" w:customStyle="1" w:styleId="nodetype">
    <w:name w:val="nodetype"/>
    <w:basedOn w:val="DefaultParagraphFont"/>
    <w:rsid w:val="001D70F3"/>
  </w:style>
  <w:style w:type="character" w:customStyle="1" w:styleId="Underline-Highlighted-WFU-Big">
    <w:name w:val="Underline-Highlighted-WFU-Big"/>
    <w:uiPriority w:val="1"/>
    <w:qFormat/>
    <w:rsid w:val="001D70F3"/>
    <w:rPr>
      <w:rFonts w:ascii="Cambria" w:hAnsi="Cambria"/>
      <w:b/>
      <w:sz w:val="24"/>
      <w:u w:val="single"/>
      <w:bdr w:val="single" w:sz="4" w:space="0" w:color="000000"/>
      <w:shd w:val="clear" w:color="auto" w:fill="BEFF7D"/>
    </w:rPr>
  </w:style>
  <w:style w:type="character" w:customStyle="1" w:styleId="gsstx">
    <w:name w:val="gsstx"/>
    <w:rsid w:val="001D70F3"/>
  </w:style>
  <w:style w:type="character" w:customStyle="1" w:styleId="StyleStyleHighlightedunderlineBorderSinglesolidlineAu">
    <w:name w:val="Style Style Highlighted underline + Border: : (Single solid line Au..."/>
    <w:basedOn w:val="DefaultParagraphFont"/>
    <w:rsid w:val="001D70F3"/>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1D70F3"/>
  </w:style>
  <w:style w:type="character" w:customStyle="1" w:styleId="citebold0">
    <w:name w:val="cite bold"/>
    <w:basedOn w:val="DefaultParagraphFont"/>
    <w:rsid w:val="001D70F3"/>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1D70F3"/>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1D70F3"/>
    <w:pPr>
      <w:jc w:val="both"/>
    </w:pPr>
    <w:rPr>
      <w:b/>
    </w:rPr>
  </w:style>
  <w:style w:type="paragraph" w:customStyle="1" w:styleId="TxBr13p3">
    <w:name w:val="TxBr_13p3"/>
    <w:basedOn w:val="Normal"/>
    <w:rsid w:val="001D70F3"/>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1D70F3"/>
    <w:pPr>
      <w:jc w:val="both"/>
    </w:pPr>
    <w:rPr>
      <w:b/>
    </w:rPr>
  </w:style>
  <w:style w:type="paragraph" w:customStyle="1" w:styleId="TxBr5p2">
    <w:name w:val="TxBr_5p2"/>
    <w:basedOn w:val="Normal"/>
    <w:rsid w:val="001D70F3"/>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1D70F3"/>
    <w:pPr>
      <w:jc w:val="both"/>
    </w:pPr>
    <w:rPr>
      <w:b/>
    </w:rPr>
  </w:style>
  <w:style w:type="paragraph" w:customStyle="1" w:styleId="TxBr10p1">
    <w:name w:val="TxBr_10p1"/>
    <w:basedOn w:val="Normal"/>
    <w:rsid w:val="001D70F3"/>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1D70F3"/>
    <w:pPr>
      <w:ind w:left="720" w:right="720"/>
    </w:pPr>
    <w:rPr>
      <w:b/>
      <w:sz w:val="28"/>
    </w:rPr>
  </w:style>
  <w:style w:type="paragraph" w:customStyle="1" w:styleId="underlinecardCharChar">
    <w:name w:val="underline card Char Char"/>
    <w:basedOn w:val="Normal"/>
    <w:rsid w:val="001D70F3"/>
    <w:pPr>
      <w:ind w:left="1728" w:right="1728"/>
    </w:pPr>
    <w:rPr>
      <w:u w:val="single"/>
    </w:rPr>
  </w:style>
  <w:style w:type="paragraph" w:customStyle="1" w:styleId="DebateHeading1">
    <w:name w:val="Debate.Heading1"/>
    <w:basedOn w:val="Heading1"/>
    <w:autoRedefine/>
    <w:rsid w:val="001D70F3"/>
    <w:pPr>
      <w:spacing w:before="0"/>
      <w:ind w:right="1440"/>
    </w:pPr>
    <w:rPr>
      <w:rFonts w:cs="Times New Roman"/>
      <w:bCs w:val="0"/>
      <w:caps/>
      <w:sz w:val="20"/>
      <w:szCs w:val="28"/>
    </w:rPr>
  </w:style>
  <w:style w:type="paragraph" w:customStyle="1" w:styleId="morenews">
    <w:name w:val="morenews"/>
    <w:basedOn w:val="Normal"/>
    <w:rsid w:val="001D70F3"/>
    <w:pPr>
      <w:spacing w:before="100" w:beforeAutospacing="1" w:after="100" w:afterAutospacing="1"/>
    </w:pPr>
  </w:style>
  <w:style w:type="paragraph" w:customStyle="1" w:styleId="BodyTextFirstIndent1">
    <w:name w:val="Body Text First Indent1"/>
    <w:basedOn w:val="BodyText"/>
    <w:next w:val="BodyTextFirstIndent"/>
    <w:uiPriority w:val="99"/>
    <w:rsid w:val="001D70F3"/>
    <w:pPr>
      <w:ind w:firstLine="210"/>
    </w:pPr>
    <w:rPr>
      <w:rFonts w:asciiTheme="minorHAnsi" w:hAnsiTheme="minorHAnsi" w:cstheme="minorBidi"/>
    </w:rPr>
  </w:style>
  <w:style w:type="paragraph" w:customStyle="1" w:styleId="NormalIndent1">
    <w:name w:val="Normal Indent1"/>
    <w:basedOn w:val="Normal"/>
    <w:next w:val="NormalIndent"/>
    <w:rsid w:val="001D70F3"/>
    <w:pPr>
      <w:ind w:left="720"/>
    </w:pPr>
    <w:rPr>
      <w:szCs w:val="20"/>
      <w:lang w:bidi="en-US"/>
    </w:rPr>
  </w:style>
  <w:style w:type="paragraph" w:customStyle="1" w:styleId="EnvelopeReturn1">
    <w:name w:val="Envelope Return1"/>
    <w:basedOn w:val="Normal"/>
    <w:next w:val="EnvelopeReturn"/>
    <w:rsid w:val="001D70F3"/>
    <w:rPr>
      <w:szCs w:val="20"/>
      <w:lang w:bidi="en-US"/>
    </w:rPr>
  </w:style>
  <w:style w:type="paragraph" w:customStyle="1" w:styleId="EnvelopeAddress1">
    <w:name w:val="Envelope Address1"/>
    <w:basedOn w:val="Normal"/>
    <w:next w:val="EnvelopeAddress"/>
    <w:rsid w:val="001D70F3"/>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1D70F3"/>
    <w:rPr>
      <w:rFonts w:cs="Times New Roman"/>
    </w:rPr>
  </w:style>
  <w:style w:type="paragraph" w:customStyle="1" w:styleId="ExtendedText">
    <w:name w:val="Extended Text"/>
    <w:basedOn w:val="Normal"/>
    <w:rsid w:val="001D70F3"/>
    <w:pPr>
      <w:widowControl w:val="0"/>
    </w:pPr>
    <w:rPr>
      <w:sz w:val="12"/>
      <w:szCs w:val="20"/>
      <w:lang w:bidi="en-US"/>
    </w:rPr>
  </w:style>
  <w:style w:type="character" w:customStyle="1" w:styleId="ExtendedTextChar">
    <w:name w:val="Extended Text Char"/>
    <w:basedOn w:val="DefaultParagraphFont"/>
    <w:rsid w:val="001D70F3"/>
    <w:rPr>
      <w:rFonts w:cs="Times New Roman"/>
      <w:sz w:val="12"/>
    </w:rPr>
  </w:style>
  <w:style w:type="paragraph" w:customStyle="1" w:styleId="DiamondList">
    <w:name w:val="Diamond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SquareList">
    <w:name w:val="Square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NumberedList">
    <w:name w:val="Numbered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TriangleList">
    <w:name w:val="Triangle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DashedList">
    <w:name w:val="Dashed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HeartList">
    <w:name w:val="Heart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character" w:customStyle="1" w:styleId="Reference2">
    <w:name w:val="Reference2"/>
    <w:rsid w:val="001D70F3"/>
    <w:rPr>
      <w:sz w:val="20"/>
    </w:rPr>
  </w:style>
  <w:style w:type="paragraph" w:customStyle="1" w:styleId="BulletList">
    <w:name w:val="Bullet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HandList">
    <w:name w:val="Hand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TickList">
    <w:name w:val="Tick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BoxList">
    <w:name w:val="Box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ImpliesList">
    <w:name w:val="Implies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StarList">
    <w:name w:val="Star List"/>
    <w:rsid w:val="001D70F3"/>
    <w:pPr>
      <w:widowControl w:val="0"/>
      <w:autoSpaceDE w:val="0"/>
      <w:autoSpaceDN w:val="0"/>
      <w:adjustRightInd w:val="0"/>
      <w:ind w:left="720" w:hanging="431"/>
    </w:pPr>
    <w:rPr>
      <w:rFonts w:ascii="Times New Roman" w:eastAsia="Times New Roman" w:hAnsi="Times New Roman" w:cs="Times New Roman"/>
      <w:lang w:bidi="en-US"/>
    </w:rPr>
  </w:style>
  <w:style w:type="character" w:customStyle="1" w:styleId="Reference1">
    <w:name w:val="Reference1"/>
    <w:rsid w:val="001D70F3"/>
    <w:rPr>
      <w:sz w:val="20"/>
    </w:rPr>
  </w:style>
  <w:style w:type="character" w:customStyle="1" w:styleId="boxChar">
    <w:name w:val="box Char"/>
    <w:basedOn w:val="DefaultParagraphFont"/>
    <w:rsid w:val="001D70F3"/>
    <w:rPr>
      <w:rFonts w:cs="Times New Roman"/>
      <w:sz w:val="24"/>
      <w:bdr w:val="single" w:sz="4" w:space="0" w:color="auto"/>
      <w:lang w:val="en-US" w:eastAsia="en-US"/>
    </w:rPr>
  </w:style>
  <w:style w:type="paragraph" w:customStyle="1" w:styleId="StylecardGaramond12ptUnderline">
    <w:name w:val="Style card + Garamond 12 pt Underline"/>
    <w:basedOn w:val="Normal"/>
    <w:rsid w:val="001D70F3"/>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1D70F3"/>
    <w:rPr>
      <w:rFonts w:ascii="Garamond" w:hAnsi="Garamond"/>
      <w:sz w:val="24"/>
      <w:u w:val="single"/>
    </w:rPr>
  </w:style>
  <w:style w:type="paragraph" w:customStyle="1" w:styleId="StyletagGaramond">
    <w:name w:val="Style tag + Garamond"/>
    <w:basedOn w:val="Heading2"/>
    <w:rsid w:val="001D70F3"/>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1D70F3"/>
    <w:rPr>
      <w:rFonts w:ascii="Garamond" w:hAnsi="Garamond" w:cs="Times New Roman"/>
      <w:b/>
      <w:bCs/>
      <w:sz w:val="24"/>
    </w:rPr>
  </w:style>
  <w:style w:type="character" w:customStyle="1" w:styleId="StyleGaramond">
    <w:name w:val="Style Garamond"/>
    <w:basedOn w:val="DefaultParagraphFont"/>
    <w:rsid w:val="001D70F3"/>
    <w:rPr>
      <w:rFonts w:ascii="Garamond" w:hAnsi="Garamond" w:cs="Times New Roman"/>
    </w:rPr>
  </w:style>
  <w:style w:type="paragraph" w:customStyle="1" w:styleId="StyleUnderliningBorderSinglesolidlineAuto05ptLin">
    <w:name w:val="Style Underlining + Border: : (Single solid line Auto  0.5 pt Lin..."/>
    <w:basedOn w:val="Underlining"/>
    <w:rsid w:val="001D70F3"/>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1D70F3"/>
    <w:rPr>
      <w:rFonts w:ascii="Arial Narrow" w:eastAsia="Times New Roman" w:hAnsi="Arial Narrow" w:cs="Times New Roman"/>
      <w:noProof w:val="0"/>
      <w:u w:val="single"/>
      <w:bdr w:val="single" w:sz="4" w:space="0" w:color="auto"/>
      <w:lang w:val="en-US" w:eastAsia="en-US" w:bidi="ar-SA"/>
    </w:rPr>
  </w:style>
  <w:style w:type="paragraph" w:customStyle="1" w:styleId="StyleHeading1Garamond">
    <w:name w:val="Style Heading 1 + Garamond"/>
    <w:basedOn w:val="Heading1"/>
    <w:rsid w:val="001D70F3"/>
    <w:pPr>
      <w:spacing w:before="0"/>
    </w:pPr>
    <w:rPr>
      <w:rFonts w:ascii="Garamond" w:hAnsi="Garamond" w:cs="Times New Roman"/>
      <w:bCs w:val="0"/>
      <w:sz w:val="36"/>
      <w:szCs w:val="28"/>
      <w:u w:val="single"/>
      <w:lang w:bidi="en-US"/>
    </w:rPr>
  </w:style>
  <w:style w:type="character" w:customStyle="1" w:styleId="StyleHeading1GaramondChar">
    <w:name w:val="Style Heading 1 + Garamond Char"/>
    <w:rsid w:val="001D70F3"/>
    <w:rPr>
      <w:rFonts w:ascii="Garamond" w:hAnsi="Garamond"/>
      <w:b/>
      <w:kern w:val="32"/>
      <w:sz w:val="32"/>
      <w:u w:val="single"/>
    </w:rPr>
  </w:style>
  <w:style w:type="paragraph" w:customStyle="1" w:styleId="cleanformatting">
    <w:name w:val="clean formatting"/>
    <w:basedOn w:val="Heading4"/>
    <w:rsid w:val="001D70F3"/>
    <w:pPr>
      <w:keepNext w:val="0"/>
      <w:keepLines w:val="0"/>
      <w:widowControl w:val="0"/>
      <w:autoSpaceDE w:val="0"/>
      <w:autoSpaceDN w:val="0"/>
      <w:adjustRightInd w:val="0"/>
      <w:spacing w:before="0"/>
      <w:outlineLvl w:val="9"/>
    </w:pPr>
    <w:rPr>
      <w:rFonts w:ascii="Garamond" w:eastAsia="Calibri" w:hAnsi="Garamond" w:cs="Calibri"/>
      <w:b w:val="0"/>
      <w:iCs/>
      <w:sz w:val="20"/>
      <w:szCs w:val="18"/>
      <w:lang w:bidi="en-US"/>
    </w:rPr>
  </w:style>
  <w:style w:type="paragraph" w:customStyle="1" w:styleId="cardCharChar1CharCharCharCharChar">
    <w:name w:val="card Char Char1 Char Char Char Char Char"/>
    <w:basedOn w:val="Normal"/>
    <w:rsid w:val="001D70F3"/>
    <w:pPr>
      <w:ind w:left="288" w:right="288"/>
    </w:pPr>
    <w:rPr>
      <w:szCs w:val="20"/>
    </w:rPr>
  </w:style>
  <w:style w:type="paragraph" w:customStyle="1" w:styleId="tagCharCharChar1">
    <w:name w:val="tag Char Char Char1"/>
    <w:basedOn w:val="cardCharChar1CharCharCharCharChar"/>
    <w:rsid w:val="001D70F3"/>
    <w:pPr>
      <w:ind w:left="0" w:right="0"/>
    </w:pPr>
    <w:rPr>
      <w:b/>
      <w:bCs/>
      <w:szCs w:val="24"/>
    </w:rPr>
  </w:style>
  <w:style w:type="character" w:customStyle="1" w:styleId="tagChar1CharChar1">
    <w:name w:val="tag Char1 Char Char1"/>
    <w:basedOn w:val="DefaultParagraphFont"/>
    <w:rsid w:val="001D70F3"/>
    <w:rPr>
      <w:b/>
      <w:bCs/>
      <w:sz w:val="24"/>
      <w:szCs w:val="24"/>
      <w:lang w:val="en-US" w:eastAsia="en-US" w:bidi="ar-SA"/>
    </w:rPr>
  </w:style>
  <w:style w:type="character" w:customStyle="1" w:styleId="tagChar1Char1CharChar">
    <w:name w:val="tag Char1 Char1 Char Char"/>
    <w:basedOn w:val="DefaultParagraphFont"/>
    <w:rsid w:val="001D70F3"/>
    <w:rPr>
      <w:b/>
      <w:bCs/>
      <w:sz w:val="24"/>
      <w:szCs w:val="24"/>
      <w:lang w:val="en-US" w:eastAsia="en-US" w:bidi="ar-SA"/>
    </w:rPr>
  </w:style>
  <w:style w:type="character" w:customStyle="1" w:styleId="c2">
    <w:name w:val="c2"/>
    <w:basedOn w:val="DefaultParagraphFont"/>
    <w:rsid w:val="001D70F3"/>
  </w:style>
  <w:style w:type="character" w:customStyle="1" w:styleId="looseChar">
    <w:name w:val="loose Char"/>
    <w:basedOn w:val="DefaultParagraphFont"/>
    <w:rsid w:val="001D70F3"/>
    <w:rPr>
      <w:sz w:val="24"/>
      <w:szCs w:val="24"/>
      <w:lang w:val="en-US" w:eastAsia="en-US" w:bidi="ar-SA"/>
    </w:rPr>
  </w:style>
  <w:style w:type="character" w:customStyle="1" w:styleId="c6">
    <w:name w:val="c6"/>
    <w:basedOn w:val="DefaultParagraphFont"/>
    <w:rsid w:val="001D70F3"/>
  </w:style>
  <w:style w:type="character" w:customStyle="1" w:styleId="StyleCards12ptThickunderlineChar">
    <w:name w:val="Style Cards + 12 pt Thick underline Char"/>
    <w:basedOn w:val="DefaultParagraphFont"/>
    <w:rsid w:val="001D70F3"/>
    <w:rPr>
      <w:sz w:val="24"/>
      <w:u w:val="thick"/>
      <w:lang w:val="en-US" w:eastAsia="en-US" w:bidi="ar-SA"/>
    </w:rPr>
  </w:style>
  <w:style w:type="character" w:customStyle="1" w:styleId="StyleCites12ptChar">
    <w:name w:val="Style Cites + 12 pt Char"/>
    <w:basedOn w:val="DefaultParagraphFont"/>
    <w:rsid w:val="001D70F3"/>
    <w:rPr>
      <w:rFonts w:eastAsia="SimSun"/>
      <w:b/>
      <w:bCs/>
      <w:sz w:val="24"/>
      <w:lang w:val="en-US" w:eastAsia="en-US" w:bidi="ar-SA"/>
    </w:rPr>
  </w:style>
  <w:style w:type="character" w:customStyle="1" w:styleId="news1">
    <w:name w:val="news1"/>
    <w:basedOn w:val="DefaultParagraphFont"/>
    <w:rsid w:val="001D70F3"/>
  </w:style>
  <w:style w:type="character" w:customStyle="1" w:styleId="articlebody0">
    <w:name w:val="article_body"/>
    <w:basedOn w:val="DefaultParagraphFont"/>
    <w:rsid w:val="001D70F3"/>
  </w:style>
  <w:style w:type="character" w:customStyle="1" w:styleId="newstdtext12">
    <w:name w:val="newstdtext12"/>
    <w:basedOn w:val="DefaultParagraphFont"/>
    <w:rsid w:val="001D70F3"/>
  </w:style>
  <w:style w:type="character" w:customStyle="1" w:styleId="underlinecardCharCharChar">
    <w:name w:val="underline card Char Char Char"/>
    <w:basedOn w:val="DefaultParagraphFont"/>
    <w:rsid w:val="001D70F3"/>
    <w:rPr>
      <w:rFonts w:ascii="Arial" w:hAnsi="Arial"/>
      <w:sz w:val="18"/>
      <w:szCs w:val="24"/>
      <w:u w:val="single"/>
      <w:lang w:val="en-US" w:eastAsia="en-US" w:bidi="ar-SA"/>
    </w:rPr>
  </w:style>
  <w:style w:type="character" w:customStyle="1" w:styleId="style33">
    <w:name w:val="style3"/>
    <w:basedOn w:val="DefaultParagraphFont"/>
    <w:rsid w:val="001D70F3"/>
  </w:style>
  <w:style w:type="paragraph" w:customStyle="1" w:styleId="Tagnotes">
    <w:name w:val="Tag notes"/>
    <w:link w:val="TagnotesChar"/>
    <w:uiPriority w:val="4"/>
    <w:qFormat/>
    <w:rsid w:val="001D70F3"/>
    <w:pPr>
      <w:spacing w:after="160" w:line="259" w:lineRule="auto"/>
    </w:pPr>
    <w:rPr>
      <w:rFonts w:ascii="Calibri" w:eastAsiaTheme="majorEastAsia" w:hAnsi="Calibri" w:cstheme="majorBidi"/>
      <w:b/>
      <w:color w:val="1F497D" w:themeColor="text2"/>
    </w:rPr>
  </w:style>
  <w:style w:type="character" w:customStyle="1" w:styleId="TagnotesChar">
    <w:name w:val="Tag notes Char"/>
    <w:basedOn w:val="DefaultParagraphFont"/>
    <w:link w:val="Tagnotes"/>
    <w:uiPriority w:val="4"/>
    <w:rsid w:val="001D70F3"/>
    <w:rPr>
      <w:rFonts w:ascii="Calibri" w:eastAsiaTheme="majorEastAsia" w:hAnsi="Calibri" w:cstheme="majorBidi"/>
      <w:b/>
      <w:color w:val="1F497D" w:themeColor="text2"/>
    </w:rPr>
  </w:style>
  <w:style w:type="paragraph" w:customStyle="1" w:styleId="cardnotes">
    <w:name w:val="card notes"/>
    <w:uiPriority w:val="4"/>
    <w:qFormat/>
    <w:rsid w:val="001D70F3"/>
    <w:pPr>
      <w:spacing w:after="160" w:line="259" w:lineRule="auto"/>
    </w:pPr>
    <w:rPr>
      <w:rFonts w:ascii="Calibri" w:eastAsiaTheme="majorEastAsia" w:hAnsi="Calibri" w:cstheme="majorBidi"/>
      <w:b/>
      <w:iCs/>
      <w:color w:val="E36C0A" w:themeColor="accent6"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6</Pages>
  <Words>2384</Words>
  <Characters>13592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2022-02-12T23:07:00Z</dcterms:created>
  <dcterms:modified xsi:type="dcterms:W3CDTF">2022-02-13T00:26:00Z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