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1958A" w14:textId="041DB620" w:rsidR="004A327C" w:rsidRDefault="005653C6" w:rsidP="004A327C">
      <w:pPr>
        <w:pStyle w:val="Heading2"/>
      </w:pPr>
      <w:r>
        <w:t>1</w:t>
      </w:r>
    </w:p>
    <w:p w14:paraId="6900B473" w14:textId="77777777" w:rsidR="004A327C" w:rsidRPr="006A041E" w:rsidRDefault="004A327C" w:rsidP="004A327C">
      <w:pPr>
        <w:pStyle w:val="Heading4"/>
        <w:rPr>
          <w:rFonts w:asciiTheme="minorHAnsi" w:hAnsiTheme="minorHAnsi" w:cstheme="minorHAnsi"/>
        </w:rPr>
      </w:pPr>
      <w:r w:rsidRPr="006A041E">
        <w:rPr>
          <w:rFonts w:asciiTheme="minorHAnsi" w:hAnsiTheme="minorHAnsi" w:cstheme="minorHAnsi"/>
        </w:rPr>
        <w:t xml:space="preserve">Interpretation: Appropriation means use, exploitation, or occupation that is permanent and to the exclusion of others </w:t>
      </w:r>
    </w:p>
    <w:p w14:paraId="5B17944A" w14:textId="77777777" w:rsidR="004A327C" w:rsidRPr="006A041E" w:rsidRDefault="004A327C" w:rsidP="004A327C">
      <w:pPr>
        <w:rPr>
          <w:rFonts w:asciiTheme="minorHAnsi" w:hAnsiTheme="minorHAnsi" w:cstheme="minorHAnsi"/>
        </w:rPr>
      </w:pPr>
      <w:r w:rsidRPr="006A041E">
        <w:rPr>
          <w:rStyle w:val="Style13ptBold"/>
          <w:rFonts w:asciiTheme="minorHAnsi" w:hAnsiTheme="minorHAnsi" w:cstheme="minorHAnsi"/>
        </w:rPr>
        <w:t>Babcock 19</w:t>
      </w:r>
      <w:r w:rsidRPr="006A041E">
        <w:rPr>
          <w:rFonts w:asciiTheme="minorHAnsi" w:hAnsiTheme="minorHAnsi" w:cstheme="minorHAnsi"/>
        </w:rPr>
        <w:t xml:space="preserve"> Professor of Law, Georgetown University Law </w:t>
      </w:r>
      <w:proofErr w:type="spellStart"/>
      <w:r w:rsidRPr="006A041E">
        <w:rPr>
          <w:rFonts w:asciiTheme="minorHAnsi" w:hAnsiTheme="minorHAnsi" w:cstheme="minorHAnsi"/>
        </w:rPr>
        <w:t>Cente</w:t>
      </w:r>
      <w:proofErr w:type="spellEnd"/>
      <w:r w:rsidRPr="006A041E">
        <w:rPr>
          <w:rFonts w:asciiTheme="minorHAnsi" w:hAnsiTheme="minorHAnsi" w:cstheme="minorHAnsi"/>
        </w:rPr>
        <w:t>. Babcock, Hope M. "The Public Trust Doctrine, Outer Space, and the Global Commons: Time to Call Home ET." Syracuse L. Rev. 69 (2019): 191.</w:t>
      </w:r>
    </w:p>
    <w:p w14:paraId="32A0C608" w14:textId="77777777" w:rsidR="004A327C" w:rsidRPr="006A041E" w:rsidRDefault="004A327C" w:rsidP="004A327C">
      <w:pPr>
        <w:rPr>
          <w:rFonts w:asciiTheme="minorHAnsi" w:hAnsiTheme="minorHAnsi" w:cstheme="minorHAnsi"/>
        </w:rPr>
      </w:pPr>
      <w:r w:rsidRPr="00E35695">
        <w:rPr>
          <w:rStyle w:val="Emphasis"/>
          <w:rFonts w:asciiTheme="minorHAnsi" w:hAnsiTheme="minorHAnsi" w:cstheme="minorHAnsi"/>
        </w:rPr>
        <w:t xml:space="preserve">Article II </w:t>
      </w:r>
      <w:r w:rsidRPr="00E35695">
        <w:rPr>
          <w:rFonts w:asciiTheme="minorHAnsi" w:hAnsiTheme="minorHAnsi" w:cstheme="minorHAnsi"/>
        </w:rPr>
        <w:t xml:space="preserve">is one of those succeeding provisions that curtails “the freedom of use outlined in Article [I] by declaring that </w:t>
      </w:r>
      <w:r w:rsidRPr="00E35695">
        <w:rPr>
          <w:rStyle w:val="StyleUnderline"/>
          <w:rFonts w:asciiTheme="minorHAnsi" w:hAnsiTheme="minorHAnsi" w:cstheme="minorHAnsi"/>
        </w:rPr>
        <w:t>outer space</w:t>
      </w:r>
      <w:r w:rsidRPr="00E35695">
        <w:rPr>
          <w:rFonts w:asciiTheme="minorHAnsi" w:hAnsiTheme="minorHAnsi" w:cstheme="minorHAnsi"/>
        </w:rPr>
        <w:t>, including the [m]</w:t>
      </w:r>
      <w:proofErr w:type="spellStart"/>
      <w:r w:rsidRPr="00E35695">
        <w:rPr>
          <w:rFonts w:asciiTheme="minorHAnsi" w:hAnsiTheme="minorHAnsi" w:cstheme="minorHAnsi"/>
        </w:rPr>
        <w:t>oon</w:t>
      </w:r>
      <w:proofErr w:type="spellEnd"/>
      <w:r w:rsidRPr="00E35695">
        <w:rPr>
          <w:rFonts w:asciiTheme="minorHAnsi" w:hAnsiTheme="minorHAnsi" w:cstheme="minorHAnsi"/>
        </w:rPr>
        <w:t xml:space="preserve"> and other celestial bodies, </w:t>
      </w:r>
      <w:r w:rsidRPr="00E35695">
        <w:rPr>
          <w:rStyle w:val="StyleUnderline"/>
          <w:rFonts w:asciiTheme="minorHAnsi" w:hAnsiTheme="minorHAnsi" w:cstheme="minorHAnsi"/>
        </w:rPr>
        <w:t xml:space="preserve">is not subject to </w:t>
      </w:r>
      <w:r w:rsidRPr="00E35695">
        <w:rPr>
          <w:rStyle w:val="Emphasis"/>
          <w:rFonts w:asciiTheme="minorHAnsi" w:hAnsiTheme="minorHAnsi" w:cstheme="minorHAnsi"/>
        </w:rPr>
        <w:t xml:space="preserve">national </w:t>
      </w:r>
      <w:r w:rsidRPr="00E74140">
        <w:rPr>
          <w:rStyle w:val="Emphasis"/>
          <w:rFonts w:asciiTheme="minorHAnsi" w:hAnsiTheme="minorHAnsi" w:cstheme="minorHAnsi"/>
          <w:highlight w:val="green"/>
        </w:rPr>
        <w:t>appropriation</w:t>
      </w:r>
      <w:r w:rsidRPr="006A041E">
        <w:rPr>
          <w:rFonts w:asciiTheme="minorHAnsi" w:hAnsiTheme="minorHAnsi" w:cstheme="minorHAnsi"/>
        </w:rPr>
        <w:t>.”147 It flatly prohibits national appropriation of any celestial body in outer space “</w:t>
      </w:r>
      <w:r w:rsidRPr="00E74140">
        <w:rPr>
          <w:rStyle w:val="StyleUnderline"/>
          <w:rFonts w:asciiTheme="minorHAnsi" w:hAnsiTheme="minorHAnsi" w:cstheme="minorHAnsi"/>
          <w:highlight w:val="green"/>
        </w:rPr>
        <w:t xml:space="preserve">by </w:t>
      </w:r>
      <w:r w:rsidRPr="00E35695">
        <w:rPr>
          <w:rStyle w:val="StyleUnderline"/>
          <w:rFonts w:asciiTheme="minorHAnsi" w:hAnsiTheme="minorHAnsi" w:cstheme="minorHAnsi"/>
        </w:rPr>
        <w:t xml:space="preserve">means of </w:t>
      </w:r>
      <w:r w:rsidRPr="00E74140">
        <w:rPr>
          <w:rStyle w:val="StyleUnderline"/>
          <w:rFonts w:asciiTheme="minorHAnsi" w:hAnsiTheme="minorHAnsi" w:cstheme="minorHAnsi"/>
          <w:highlight w:val="green"/>
        </w:rPr>
        <w:t>use or occupation</w:t>
      </w:r>
      <w:r w:rsidRPr="006A041E">
        <w:rPr>
          <w:rStyle w:val="StyleUnderline"/>
          <w:rFonts w:asciiTheme="minorHAnsi" w:hAnsiTheme="minorHAnsi" w:cstheme="minorHAnsi"/>
        </w:rPr>
        <w:t>, or by any other means</w:t>
      </w:r>
      <w:r w:rsidRPr="006A041E">
        <w:rPr>
          <w:rFonts w:asciiTheme="minorHAnsi" w:hAnsiTheme="minorHAnsi" w:cstheme="minorHAnsi"/>
        </w:rPr>
        <w:t>.”148 However, “</w:t>
      </w:r>
      <w:r w:rsidRPr="006A041E">
        <w:rPr>
          <w:rStyle w:val="StyleUnderline"/>
          <w:rFonts w:asciiTheme="minorHAnsi" w:hAnsiTheme="minorHAnsi" w:cstheme="minorHAnsi"/>
        </w:rPr>
        <w:t xml:space="preserve">many </w:t>
      </w:r>
      <w:r w:rsidRPr="00E35695">
        <w:rPr>
          <w:rStyle w:val="StyleUnderline"/>
          <w:rFonts w:asciiTheme="minorHAnsi" w:hAnsiTheme="minorHAnsi" w:cstheme="minorHAnsi"/>
        </w:rPr>
        <w:t>types of ‘use’ or ‘exploitation’</w:t>
      </w:r>
      <w:r w:rsidRPr="00E35695">
        <w:rPr>
          <w:rFonts w:asciiTheme="minorHAnsi" w:hAnsiTheme="minorHAnsi" w:cstheme="minorHAnsi"/>
        </w:rPr>
        <w:t xml:space="preserve">. </w:t>
      </w:r>
      <w:r w:rsidRPr="003D1AFD">
        <w:rPr>
          <w:rFonts w:asciiTheme="minorHAnsi" w:hAnsiTheme="minorHAnsi" w:cstheme="minorHAnsi"/>
        </w:rPr>
        <w:t xml:space="preserve">. </w:t>
      </w:r>
      <w:r w:rsidRPr="003D1AFD">
        <w:rPr>
          <w:rStyle w:val="StyleUnderline"/>
          <w:rFonts w:asciiTheme="minorHAnsi" w:hAnsiTheme="minorHAnsi" w:cstheme="minorHAnsi"/>
        </w:rPr>
        <w:t xml:space="preserve">. </w:t>
      </w:r>
      <w:r w:rsidRPr="003D1AFD">
        <w:rPr>
          <w:rStyle w:val="Emphasis"/>
          <w:rFonts w:asciiTheme="minorHAnsi" w:hAnsiTheme="minorHAnsi" w:cstheme="minorHAnsi"/>
        </w:rPr>
        <w:t>are inconceivable without appropriation</w:t>
      </w:r>
      <w:r w:rsidRPr="003D1AFD">
        <w:rPr>
          <w:rStyle w:val="StyleUnderline"/>
          <w:rFonts w:asciiTheme="minorHAnsi" w:hAnsiTheme="minorHAnsi" w:cstheme="minorHAnsi"/>
        </w:rPr>
        <w:t xml:space="preserve"> of some degree at least of any materials taken,” </w:t>
      </w:r>
      <w:r w:rsidRPr="003D1AFD">
        <w:rPr>
          <w:rStyle w:val="Emphasis"/>
        </w:rPr>
        <w:t>like ore or water</w:t>
      </w:r>
      <w:r w:rsidRPr="003D1AFD">
        <w:rPr>
          <w:rFonts w:asciiTheme="minorHAnsi" w:hAnsiTheme="minorHAnsi" w:cstheme="minorHAnsi"/>
        </w:rPr>
        <w:t xml:space="preserve">.149 If this view of Article II’s prohibitory language is correct, then “it is not at all farfetched to say that </w:t>
      </w:r>
      <w:r w:rsidRPr="003D1AFD">
        <w:rPr>
          <w:rStyle w:val="StyleUnderline"/>
          <w:rFonts w:asciiTheme="minorHAnsi" w:hAnsiTheme="minorHAnsi" w:cstheme="minorHAnsi"/>
        </w:rPr>
        <w:t>the OST actually installs a blanket prohibition on many beneficial forms of developmen</w:t>
      </w:r>
      <w:r w:rsidRPr="003D1AFD">
        <w:rPr>
          <w:rFonts w:asciiTheme="minorHAnsi" w:hAnsiTheme="minorHAnsi" w:cstheme="minorHAnsi"/>
        </w:rPr>
        <w:t>t.”150 However</w:t>
      </w:r>
      <w:r w:rsidRPr="006A041E">
        <w:rPr>
          <w:rFonts w:asciiTheme="minorHAnsi" w:hAnsiTheme="minorHAnsi" w:cstheme="minorHAnsi"/>
        </w:rPr>
        <w:t xml:space="preserve">, the OST </w:t>
      </w:r>
      <w:r w:rsidRPr="00E74140">
        <w:rPr>
          <w:rStyle w:val="Emphasis"/>
          <w:rFonts w:asciiTheme="minorHAnsi" w:hAnsiTheme="minorHAnsi" w:cstheme="minorHAnsi"/>
          <w:highlight w:val="green"/>
        </w:rPr>
        <w:t>only</w:t>
      </w:r>
      <w:r w:rsidRPr="006A041E">
        <w:rPr>
          <w:rFonts w:asciiTheme="minorHAnsi" w:hAnsiTheme="minorHAnsi" w:cstheme="minorHAnsi"/>
        </w:rPr>
        <w:t xml:space="preserve"> prohibits </w:t>
      </w:r>
      <w:r w:rsidRPr="003D1AFD">
        <w:rPr>
          <w:rStyle w:val="Emphasis"/>
          <w:rFonts w:asciiTheme="minorHAnsi" w:hAnsiTheme="minorHAnsi" w:cstheme="minorHAnsi"/>
        </w:rPr>
        <w:t xml:space="preserve">an </w:t>
      </w:r>
      <w:r w:rsidRPr="00E74140">
        <w:rPr>
          <w:rStyle w:val="Emphasis"/>
          <w:rFonts w:asciiTheme="minorHAnsi" w:hAnsiTheme="minorHAnsi" w:cstheme="minorHAnsi"/>
          <w:highlight w:val="green"/>
        </w:rPr>
        <w:t xml:space="preserve">appropriation </w:t>
      </w:r>
      <w:r w:rsidRPr="003D1AFD">
        <w:rPr>
          <w:rStyle w:val="Emphasis"/>
          <w:rFonts w:asciiTheme="minorHAnsi" w:hAnsiTheme="minorHAnsi" w:cstheme="minorHAnsi"/>
        </w:rPr>
        <w:t xml:space="preserve">that </w:t>
      </w:r>
      <w:r w:rsidRPr="00E74140">
        <w:rPr>
          <w:rStyle w:val="Emphasis"/>
          <w:rFonts w:asciiTheme="minorHAnsi" w:hAnsiTheme="minorHAnsi" w:cstheme="minorHAnsi"/>
          <w:highlight w:val="green"/>
        </w:rPr>
        <w:t>constitutes</w:t>
      </w:r>
      <w:r w:rsidRPr="00E74140">
        <w:rPr>
          <w:rFonts w:asciiTheme="minorHAnsi" w:hAnsiTheme="minorHAnsi" w:cstheme="minorHAnsi"/>
          <w:highlight w:val="green"/>
        </w:rPr>
        <w:t xml:space="preserve"> </w:t>
      </w:r>
      <w:r w:rsidRPr="00E74140">
        <w:rPr>
          <w:rStyle w:val="StyleUnderline"/>
          <w:rFonts w:asciiTheme="minorHAnsi" w:hAnsiTheme="minorHAnsi" w:cstheme="minorHAnsi"/>
          <w:highlight w:val="green"/>
        </w:rPr>
        <w:t>a</w:t>
      </w:r>
      <w:r w:rsidRPr="006A041E">
        <w:rPr>
          <w:rStyle w:val="StyleUnderline"/>
          <w:rFonts w:asciiTheme="minorHAnsi" w:hAnsiTheme="minorHAnsi" w:cstheme="minorHAnsi"/>
        </w:rPr>
        <w:t xml:space="preserve"> “long-term use</w:t>
      </w:r>
      <w:r w:rsidRPr="006A041E">
        <w:rPr>
          <w:rFonts w:asciiTheme="minorHAnsi" w:hAnsiTheme="minorHAnsi" w:cstheme="minorHAnsi"/>
        </w:rPr>
        <w:t xml:space="preserve"> </w:t>
      </w:r>
      <w:r w:rsidRPr="003D1AFD">
        <w:rPr>
          <w:rStyle w:val="Emphasis"/>
          <w:rFonts w:asciiTheme="minorHAnsi" w:hAnsiTheme="minorHAnsi" w:cstheme="minorHAnsi"/>
        </w:rPr>
        <w:t xml:space="preserve">and </w:t>
      </w:r>
      <w:r w:rsidRPr="00E74140">
        <w:rPr>
          <w:rStyle w:val="Emphasis"/>
          <w:rFonts w:asciiTheme="minorHAnsi" w:hAnsiTheme="minorHAnsi" w:cstheme="minorHAnsi"/>
          <w:highlight w:val="green"/>
        </w:rPr>
        <w:t xml:space="preserve">permanent occupation, to </w:t>
      </w:r>
      <w:r w:rsidRPr="003D1AFD">
        <w:rPr>
          <w:rStyle w:val="Emphasis"/>
          <w:rFonts w:asciiTheme="minorHAnsi" w:hAnsiTheme="minorHAnsi" w:cstheme="minorHAnsi"/>
        </w:rPr>
        <w:t xml:space="preserve">the </w:t>
      </w:r>
      <w:r w:rsidRPr="00E74140">
        <w:rPr>
          <w:rStyle w:val="Emphasis"/>
          <w:rFonts w:asciiTheme="minorHAnsi" w:hAnsiTheme="minorHAnsi" w:cstheme="minorHAnsi"/>
          <w:highlight w:val="green"/>
        </w:rPr>
        <w:t xml:space="preserve">exclusion of </w:t>
      </w:r>
      <w:r w:rsidRPr="003D1AFD">
        <w:rPr>
          <w:rStyle w:val="Emphasis"/>
          <w:rFonts w:asciiTheme="minorHAnsi" w:hAnsiTheme="minorHAnsi" w:cstheme="minorHAnsi"/>
        </w:rPr>
        <w:t xml:space="preserve">all </w:t>
      </w:r>
      <w:r w:rsidRPr="00E74140">
        <w:rPr>
          <w:rStyle w:val="Emphasis"/>
          <w:rFonts w:asciiTheme="minorHAnsi" w:hAnsiTheme="minorHAnsi" w:cstheme="minorHAnsi"/>
          <w:highlight w:val="green"/>
        </w:rPr>
        <w:t>others</w:t>
      </w:r>
      <w:r w:rsidRPr="006A041E">
        <w:rPr>
          <w:rFonts w:asciiTheme="minorHAnsi" w:hAnsiTheme="minorHAnsi" w:cstheme="minorHAnsi"/>
        </w:rPr>
        <w:t>.”151</w:t>
      </w:r>
    </w:p>
    <w:p w14:paraId="5CD9F101" w14:textId="77777777" w:rsidR="004A327C" w:rsidRPr="006A041E" w:rsidRDefault="004A327C" w:rsidP="004A327C">
      <w:pPr>
        <w:pStyle w:val="Heading4"/>
        <w:rPr>
          <w:rFonts w:asciiTheme="minorHAnsi" w:hAnsiTheme="minorHAnsi" w:cstheme="minorHAnsi"/>
        </w:rPr>
      </w:pPr>
      <w:r>
        <w:rPr>
          <w:rFonts w:asciiTheme="minorHAnsi" w:hAnsiTheme="minorHAnsi" w:cstheme="minorHAnsi"/>
        </w:rPr>
        <w:t xml:space="preserve">Violation: </w:t>
      </w:r>
      <w:proofErr w:type="spellStart"/>
      <w:r>
        <w:rPr>
          <w:rFonts w:asciiTheme="minorHAnsi" w:hAnsiTheme="minorHAnsi" w:cstheme="minorHAnsi"/>
        </w:rPr>
        <w:t>Megaconstellations</w:t>
      </w:r>
      <w:proofErr w:type="spellEnd"/>
      <w:r w:rsidRPr="006A041E">
        <w:rPr>
          <w:rFonts w:asciiTheme="minorHAnsi" w:hAnsiTheme="minorHAnsi" w:cstheme="minorHAnsi"/>
        </w:rPr>
        <w:t xml:space="preserve"> do </w:t>
      </w:r>
      <w:r w:rsidRPr="006A041E">
        <w:rPr>
          <w:rFonts w:asciiTheme="minorHAnsi" w:hAnsiTheme="minorHAnsi" w:cstheme="minorHAnsi"/>
          <w:u w:val="single"/>
        </w:rPr>
        <w:t>not appropriate</w:t>
      </w:r>
      <w:r w:rsidRPr="006A041E">
        <w:rPr>
          <w:rFonts w:asciiTheme="minorHAnsi" w:hAnsiTheme="minorHAnsi" w:cstheme="minorHAnsi"/>
        </w:rPr>
        <w:t xml:space="preserve"> – reject </w:t>
      </w:r>
      <w:r w:rsidRPr="006A041E">
        <w:rPr>
          <w:rFonts w:asciiTheme="minorHAnsi" w:hAnsiTheme="minorHAnsi" w:cstheme="minorHAnsi"/>
          <w:u w:val="single"/>
        </w:rPr>
        <w:t>non-legal</w:t>
      </w:r>
      <w:r w:rsidRPr="006A041E">
        <w:rPr>
          <w:rFonts w:asciiTheme="minorHAnsi" w:hAnsiTheme="minorHAnsi" w:cstheme="minorHAnsi"/>
        </w:rPr>
        <w:t xml:space="preserve"> interpretations  </w:t>
      </w:r>
    </w:p>
    <w:p w14:paraId="2FFF93DF" w14:textId="77777777" w:rsidR="004A327C" w:rsidRPr="006A041E" w:rsidRDefault="004A327C" w:rsidP="004A327C">
      <w:pPr>
        <w:rPr>
          <w:rFonts w:asciiTheme="minorHAnsi" w:hAnsiTheme="minorHAnsi" w:cstheme="minorHAnsi"/>
        </w:rPr>
      </w:pPr>
      <w:r w:rsidRPr="006A041E">
        <w:rPr>
          <w:rStyle w:val="Style13ptBold"/>
          <w:rFonts w:asciiTheme="minorHAnsi" w:hAnsiTheme="minorHAnsi" w:cstheme="minorHAnsi"/>
        </w:rPr>
        <w:t>Johnson 20</w:t>
      </w:r>
      <w:r w:rsidRPr="006A041E">
        <w:rPr>
          <w:rFonts w:asciiTheme="minorHAnsi" w:hAnsiTheme="minorHAnsi" w:cstheme="minorHAnsi"/>
        </w:rPr>
        <w:t xml:space="preserve"> [Chris Johnson is the Space Law Advisor for Secure World Foundation and has nine years of professional experience in international space law and policy. He has authored and co-authored publications on international space law, national space legislation, international cooperation in space, human-robotic cooperative space exploration, and on the societal benefits of space technology for Africa. "The Legal Status of </w:t>
      </w:r>
      <w:proofErr w:type="spellStart"/>
      <w:r w:rsidRPr="006A041E">
        <w:rPr>
          <w:rFonts w:asciiTheme="minorHAnsi" w:hAnsiTheme="minorHAnsi" w:cstheme="minorHAnsi"/>
        </w:rPr>
        <w:t>MegaLEO</w:t>
      </w:r>
      <w:proofErr w:type="spellEnd"/>
      <w:r w:rsidRPr="006A041E">
        <w:rPr>
          <w:rFonts w:asciiTheme="minorHAnsi" w:hAnsiTheme="minorHAnsi" w:cstheme="minorHAnsi"/>
        </w:rPr>
        <w:t xml:space="preserve"> Constellations and Concerns About Appropriation of Large Swaths of Earth Orbit." https://swfound.org/media/206951/johnson2020_referenceworkentry_thelegalstatusofmegaleoconstel.pdf]</w:t>
      </w:r>
    </w:p>
    <w:p w14:paraId="7AD8AA0D" w14:textId="77777777" w:rsidR="004A327C" w:rsidRPr="006A041E" w:rsidRDefault="004A327C" w:rsidP="004A327C">
      <w:pPr>
        <w:rPr>
          <w:rFonts w:asciiTheme="minorHAnsi" w:hAnsiTheme="minorHAnsi" w:cstheme="minorHAnsi"/>
          <w:sz w:val="16"/>
        </w:rPr>
      </w:pPr>
      <w:r w:rsidRPr="006A041E">
        <w:rPr>
          <w:rFonts w:asciiTheme="minorHAnsi" w:hAnsiTheme="minorHAnsi" w:cstheme="minorHAnsi"/>
          <w:sz w:val="16"/>
        </w:rPr>
        <w:t xml:space="preserve">No, </w:t>
      </w:r>
      <w:r w:rsidRPr="00E74140">
        <w:rPr>
          <w:rStyle w:val="Emphasis"/>
          <w:rFonts w:asciiTheme="minorHAnsi" w:hAnsiTheme="minorHAnsi" w:cstheme="minorHAnsi"/>
          <w:highlight w:val="green"/>
        </w:rPr>
        <w:t>This Is Not</w:t>
      </w:r>
      <w:r w:rsidRPr="006A041E">
        <w:rPr>
          <w:rFonts w:asciiTheme="minorHAnsi" w:hAnsiTheme="minorHAnsi" w:cstheme="minorHAnsi"/>
          <w:sz w:val="16"/>
        </w:rPr>
        <w:t xml:space="preserve"> Impermissible </w:t>
      </w:r>
      <w:r w:rsidRPr="00E74140">
        <w:rPr>
          <w:rStyle w:val="Emphasis"/>
          <w:rFonts w:asciiTheme="minorHAnsi" w:hAnsiTheme="minorHAnsi" w:cstheme="minorHAnsi"/>
          <w:highlight w:val="green"/>
        </w:rPr>
        <w:t>Appropriation</w:t>
      </w:r>
      <w:r w:rsidRPr="006A041E">
        <w:rPr>
          <w:rFonts w:asciiTheme="minorHAnsi" w:hAnsiTheme="minorHAnsi" w:cstheme="minorHAnsi"/>
          <w:sz w:val="16"/>
        </w:rPr>
        <w:t xml:space="preserve"> </w:t>
      </w:r>
    </w:p>
    <w:p w14:paraId="65009EF8" w14:textId="77777777" w:rsidR="004A327C" w:rsidRPr="003D1AFD" w:rsidRDefault="004A327C" w:rsidP="004A327C">
      <w:pPr>
        <w:rPr>
          <w:rFonts w:asciiTheme="minorHAnsi" w:hAnsiTheme="minorHAnsi" w:cstheme="minorHAnsi"/>
          <w:sz w:val="16"/>
        </w:rPr>
      </w:pPr>
      <w:r w:rsidRPr="006A041E">
        <w:rPr>
          <w:rFonts w:asciiTheme="minorHAnsi" w:hAnsiTheme="minorHAnsi" w:cstheme="minorHAnsi"/>
          <w:sz w:val="16"/>
        </w:rPr>
        <w:t xml:space="preserve">An opposite conclusion can also be reasonably arrived at when approached along the following lines. The counter argument would assert that the deployment and operation of these global </w:t>
      </w:r>
      <w:r w:rsidRPr="00E74140">
        <w:rPr>
          <w:rStyle w:val="Emphasis"/>
          <w:rFonts w:asciiTheme="minorHAnsi" w:hAnsiTheme="minorHAnsi" w:cstheme="minorHAnsi"/>
          <w:highlight w:val="green"/>
        </w:rPr>
        <w:t>constellations</w:t>
      </w:r>
      <w:r w:rsidRPr="003D1AFD">
        <w:rPr>
          <w:rFonts w:asciiTheme="minorHAnsi" w:hAnsiTheme="minorHAnsi" w:cstheme="minorHAnsi"/>
          <w:sz w:val="16"/>
        </w:rPr>
        <w:t xml:space="preserve">, </w:t>
      </w:r>
      <w:r w:rsidRPr="003D1AFD">
        <w:rPr>
          <w:rStyle w:val="StyleUnderline"/>
          <w:rFonts w:asciiTheme="minorHAnsi" w:hAnsiTheme="minorHAnsi" w:cstheme="minorHAnsi"/>
        </w:rPr>
        <w:t>such as</w:t>
      </w:r>
      <w:r w:rsidRPr="003D1AFD">
        <w:rPr>
          <w:rFonts w:asciiTheme="minorHAnsi" w:hAnsiTheme="minorHAnsi" w:cstheme="minorHAnsi"/>
          <w:sz w:val="16"/>
        </w:rPr>
        <w:t xml:space="preserve"> SpaceX’s </w:t>
      </w:r>
      <w:proofErr w:type="spellStart"/>
      <w:r w:rsidRPr="003D1AFD">
        <w:rPr>
          <w:rStyle w:val="Emphasis"/>
          <w:rFonts w:asciiTheme="minorHAnsi" w:hAnsiTheme="minorHAnsi" w:cstheme="minorHAnsi"/>
        </w:rPr>
        <w:t>Starlink</w:t>
      </w:r>
      <w:proofErr w:type="spellEnd"/>
      <w:r w:rsidRPr="003D1AFD">
        <w:rPr>
          <w:rFonts w:asciiTheme="minorHAnsi" w:hAnsiTheme="minorHAnsi" w:cstheme="minorHAnsi"/>
          <w:sz w:val="16"/>
        </w:rPr>
        <w:t xml:space="preserve">, </w:t>
      </w:r>
      <w:proofErr w:type="spellStart"/>
      <w:r w:rsidRPr="003D1AFD">
        <w:rPr>
          <w:rFonts w:asciiTheme="minorHAnsi" w:hAnsiTheme="minorHAnsi" w:cstheme="minorHAnsi"/>
          <w:sz w:val="16"/>
        </w:rPr>
        <w:t>OneWeb</w:t>
      </w:r>
      <w:proofErr w:type="spellEnd"/>
      <w:r w:rsidRPr="003D1AFD">
        <w:rPr>
          <w:rFonts w:asciiTheme="minorHAnsi" w:hAnsiTheme="minorHAnsi" w:cstheme="minorHAnsi"/>
          <w:sz w:val="16"/>
        </w:rPr>
        <w:t xml:space="preserve">, Kepler, etc., </w:t>
      </w:r>
      <w:r w:rsidRPr="003D1AFD">
        <w:rPr>
          <w:rStyle w:val="StyleUnderline"/>
          <w:rFonts w:asciiTheme="minorHAnsi" w:hAnsiTheme="minorHAnsi" w:cstheme="minorHAnsi"/>
        </w:rPr>
        <w:t>are aligned with and in full conformity with the laws applicable to outer space</w:t>
      </w:r>
      <w:r w:rsidRPr="003D1AFD">
        <w:rPr>
          <w:rFonts w:asciiTheme="minorHAnsi" w:hAnsiTheme="minorHAnsi" w:cstheme="minorHAnsi"/>
          <w:sz w:val="16"/>
        </w:rPr>
        <w:t xml:space="preserve">. </w:t>
      </w:r>
      <w:r w:rsidRPr="003D1AFD">
        <w:rPr>
          <w:rStyle w:val="StyleUnderline"/>
          <w:rFonts w:asciiTheme="minorHAnsi" w:hAnsiTheme="minorHAnsi" w:cstheme="minorHAnsi"/>
        </w:rPr>
        <w:t>These constellations are merely th</w:t>
      </w:r>
      <w:r w:rsidRPr="006A041E">
        <w:rPr>
          <w:rStyle w:val="StyleUnderline"/>
          <w:rFonts w:asciiTheme="minorHAnsi" w:hAnsiTheme="minorHAnsi" w:cstheme="minorHAnsi"/>
        </w:rPr>
        <w:t xml:space="preserve">e </w:t>
      </w:r>
      <w:r w:rsidRPr="00E74140">
        <w:rPr>
          <w:rStyle w:val="StyleUnderline"/>
          <w:rFonts w:asciiTheme="minorHAnsi" w:hAnsiTheme="minorHAnsi" w:cstheme="minorHAnsi"/>
          <w:highlight w:val="green"/>
        </w:rPr>
        <w:t>exercise</w:t>
      </w:r>
      <w:r w:rsidRPr="006A041E">
        <w:rPr>
          <w:rStyle w:val="StyleUnderline"/>
          <w:rFonts w:asciiTheme="minorHAnsi" w:hAnsiTheme="minorHAnsi" w:cstheme="minorHAnsi"/>
        </w:rPr>
        <w:t xml:space="preserve"> and enjoyment of t</w:t>
      </w:r>
      <w:r w:rsidRPr="003D1AFD">
        <w:rPr>
          <w:rStyle w:val="StyleUnderline"/>
          <w:rFonts w:asciiTheme="minorHAnsi" w:hAnsiTheme="minorHAnsi" w:cstheme="minorHAnsi"/>
        </w:rPr>
        <w:t>he</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freedom of exploration</w:t>
      </w:r>
      <w:r w:rsidRPr="006A041E">
        <w:rPr>
          <w:rStyle w:val="StyleUnderline"/>
          <w:rFonts w:asciiTheme="minorHAnsi" w:hAnsiTheme="minorHAnsi" w:cstheme="minorHAnsi"/>
        </w:rPr>
        <w:t xml:space="preserve"> and use of </w:t>
      </w:r>
      <w:r w:rsidRPr="003D1AFD">
        <w:rPr>
          <w:rStyle w:val="StyleUnderline"/>
          <w:rFonts w:asciiTheme="minorHAnsi" w:hAnsiTheme="minorHAnsi" w:cstheme="minorHAnsi"/>
        </w:rPr>
        <w:t>outer space and do not constitute any</w:t>
      </w:r>
      <w:r w:rsidRPr="003D1AFD">
        <w:rPr>
          <w:rFonts w:asciiTheme="minorHAnsi" w:hAnsiTheme="minorHAnsi" w:cstheme="minorHAnsi"/>
          <w:sz w:val="16"/>
        </w:rPr>
        <w:t xml:space="preserve"> </w:t>
      </w:r>
      <w:r w:rsidRPr="003D1AFD">
        <w:rPr>
          <w:rStyle w:val="Emphasis"/>
          <w:rFonts w:asciiTheme="minorHAnsi" w:hAnsiTheme="minorHAnsi" w:cstheme="minorHAnsi"/>
        </w:rPr>
        <w:t>impermissible appropriation</w:t>
      </w:r>
      <w:r w:rsidRPr="003D1AFD">
        <w:rPr>
          <w:rFonts w:asciiTheme="minorHAnsi" w:hAnsiTheme="minorHAnsi" w:cstheme="minorHAnsi"/>
          <w:sz w:val="16"/>
        </w:rPr>
        <w:t xml:space="preserve"> of the orbits that they transit.</w:t>
      </w:r>
    </w:p>
    <w:p w14:paraId="63DF7FCF" w14:textId="77777777" w:rsidR="004A327C" w:rsidRPr="006A041E" w:rsidRDefault="004A327C" w:rsidP="004A327C">
      <w:pPr>
        <w:rPr>
          <w:rFonts w:asciiTheme="minorHAnsi" w:hAnsiTheme="minorHAnsi" w:cstheme="minorHAnsi"/>
          <w:sz w:val="16"/>
        </w:rPr>
      </w:pPr>
      <w:r w:rsidRPr="003D1AFD">
        <w:rPr>
          <w:rFonts w:asciiTheme="minorHAnsi" w:hAnsiTheme="minorHAnsi" w:cstheme="minorHAnsi"/>
          <w:sz w:val="16"/>
        </w:rPr>
        <w:t>Freedom of Access and Use Permits Constellations</w:t>
      </w:r>
      <w:r w:rsidRPr="006A041E">
        <w:rPr>
          <w:rFonts w:asciiTheme="minorHAnsi" w:hAnsiTheme="minorHAnsi" w:cstheme="minorHAnsi"/>
          <w:sz w:val="16"/>
        </w:rPr>
        <w:t xml:space="preserve"> </w:t>
      </w:r>
    </w:p>
    <w:p w14:paraId="103721BC" w14:textId="77777777" w:rsidR="004A327C" w:rsidRPr="006A041E" w:rsidRDefault="004A327C" w:rsidP="004A327C">
      <w:pPr>
        <w:rPr>
          <w:rFonts w:asciiTheme="minorHAnsi" w:hAnsiTheme="minorHAnsi" w:cstheme="minorHAnsi"/>
          <w:sz w:val="16"/>
        </w:rPr>
      </w:pPr>
      <w:r w:rsidRPr="006A041E">
        <w:rPr>
          <w:rStyle w:val="StyleUnderline"/>
          <w:rFonts w:asciiTheme="minorHAnsi" w:hAnsiTheme="minorHAnsi" w:cstheme="minorHAnsi"/>
        </w:rPr>
        <w:t>Rather than being a violation of other’s rights to access and explore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the deployment of these constellations is more correctly viewed as the exercise and enjoyment of the right to access and use outer space</w:t>
      </w:r>
      <w:r w:rsidRPr="006A041E">
        <w:rPr>
          <w:rFonts w:asciiTheme="minorHAnsi" w:hAnsiTheme="minorHAnsi" w:cstheme="minorHAnsi"/>
          <w:sz w:val="16"/>
        </w:rPr>
        <w:t xml:space="preserve">. Article I of the Outer Space Treaty establishes a right to access and use space without discrimination. </w:t>
      </w:r>
    </w:p>
    <w:p w14:paraId="2E15F49A" w14:textId="77777777" w:rsidR="004A327C" w:rsidRPr="006A041E" w:rsidRDefault="004A327C" w:rsidP="004A327C">
      <w:pPr>
        <w:rPr>
          <w:rFonts w:asciiTheme="minorHAnsi" w:hAnsiTheme="minorHAnsi" w:cstheme="minorHAnsi"/>
          <w:sz w:val="16"/>
        </w:rPr>
      </w:pPr>
      <w:r w:rsidRPr="006A041E">
        <w:rPr>
          <w:rFonts w:asciiTheme="minorHAnsi" w:hAnsiTheme="minorHAnsi" w:cstheme="minorHAnsi"/>
          <w:sz w:val="16"/>
        </w:rPr>
        <w:t xml:space="preserve">Not allowing an actor to deploy spacecraft, regardless of their number or destination, would be infringing with the exercise of their freedom. It would be discriminatory. Additionally, actors do not need permission from any other State, or group of States, to access and explore outer space. </w:t>
      </w:r>
    </w:p>
    <w:p w14:paraId="1B55807A" w14:textId="77777777" w:rsidR="004A327C" w:rsidRPr="006A041E" w:rsidRDefault="004A327C" w:rsidP="004A327C">
      <w:pPr>
        <w:rPr>
          <w:rFonts w:asciiTheme="minorHAnsi" w:hAnsiTheme="minorHAnsi" w:cstheme="minorHAnsi"/>
          <w:sz w:val="16"/>
        </w:rPr>
      </w:pPr>
      <w:r w:rsidRPr="006A041E">
        <w:rPr>
          <w:rFonts w:asciiTheme="minorHAnsi" w:hAnsiTheme="minorHAnsi" w:cstheme="minorHAnsi"/>
          <w:sz w:val="16"/>
        </w:rPr>
        <w:lastRenderedPageBreak/>
        <w:t xml:space="preserve">Aligned with the Intentions of the Outer Space Treaty </w:t>
      </w:r>
    </w:p>
    <w:p w14:paraId="3A2E9B91" w14:textId="77777777" w:rsidR="004A327C" w:rsidRPr="003D1AFD" w:rsidRDefault="004A327C" w:rsidP="004A327C">
      <w:pPr>
        <w:rPr>
          <w:rStyle w:val="StyleUnderline"/>
          <w:rFonts w:asciiTheme="minorHAnsi" w:hAnsiTheme="minorHAnsi" w:cstheme="minorHAnsi"/>
        </w:rPr>
      </w:pPr>
      <w:r w:rsidRPr="006A041E">
        <w:rPr>
          <w:rStyle w:val="StyleUnderline"/>
          <w:rFonts w:asciiTheme="minorHAnsi" w:hAnsiTheme="minorHAnsi" w:cstheme="minorHAnsi"/>
        </w:rPr>
        <w:t xml:space="preserve">This use of outer space </w:t>
      </w:r>
      <w:r w:rsidRPr="003D1AFD">
        <w:rPr>
          <w:rStyle w:val="StyleUnderline"/>
          <w:rFonts w:asciiTheme="minorHAnsi" w:hAnsiTheme="minorHAnsi" w:cstheme="minorHAnsi"/>
        </w:rPr>
        <w:t xml:space="preserve">by </w:t>
      </w:r>
      <w:r w:rsidRPr="000A7F64">
        <w:rPr>
          <w:rStyle w:val="Emphasis"/>
          <w:rFonts w:asciiTheme="minorHAnsi" w:hAnsiTheme="minorHAnsi" w:cstheme="minorHAnsi"/>
          <w:highlight w:val="green"/>
        </w:rPr>
        <w:t>constellations</w:t>
      </w:r>
      <w:r w:rsidRPr="003D1AFD">
        <w:rPr>
          <w:rFonts w:asciiTheme="minorHAnsi" w:hAnsiTheme="minorHAnsi" w:cstheme="minorHAnsi"/>
          <w:sz w:val="16"/>
        </w:rPr>
        <w:t xml:space="preserve"> </w:t>
      </w:r>
      <w:r w:rsidRPr="003D1AFD">
        <w:rPr>
          <w:rStyle w:val="Emphasis"/>
          <w:rFonts w:asciiTheme="minorHAnsi" w:hAnsiTheme="minorHAnsi" w:cstheme="minorHAnsi"/>
        </w:rPr>
        <w:t>in LEO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while not explicitly mentioned by the drafters of the Outer Space Treaty or other space law, </w:t>
      </w:r>
      <w:proofErr w:type="gramStart"/>
      <w:r w:rsidRPr="003D1AFD">
        <w:rPr>
          <w:rStyle w:val="StyleUnderline"/>
          <w:rFonts w:asciiTheme="minorHAnsi" w:hAnsiTheme="minorHAnsi" w:cstheme="minorHAnsi"/>
        </w:rPr>
        <w:t>actually is</w:t>
      </w:r>
      <w:proofErr w:type="gramEnd"/>
      <w:r w:rsidRPr="003D1AFD">
        <w:rPr>
          <w:rStyle w:val="StyleUnderline"/>
          <w:rFonts w:asciiTheme="minorHAnsi" w:hAnsiTheme="minorHAnsi" w:cstheme="minorHAnsi"/>
        </w:rPr>
        <w:t xml:space="preserve"> the fulfillment of their visions for the use of outer space</w:t>
      </w:r>
      <w:r w:rsidRPr="003D1AFD">
        <w:rPr>
          <w:rFonts w:asciiTheme="minorHAnsi" w:hAnsiTheme="minorHAnsi" w:cstheme="minorHAnsi"/>
          <w:sz w:val="16"/>
        </w:rPr>
        <w:t xml:space="preserve">. </w:t>
      </w:r>
      <w:r w:rsidRPr="003D1AFD">
        <w:rPr>
          <w:rStyle w:val="StyleUnderline"/>
          <w:rFonts w:asciiTheme="minorHAnsi" w:hAnsiTheme="minorHAnsi" w:cstheme="minorHAnsi"/>
        </w:rPr>
        <w:t>The preamble</w:t>
      </w:r>
      <w:r w:rsidRPr="003D1AFD">
        <w:rPr>
          <w:rFonts w:asciiTheme="minorHAnsi" w:hAnsiTheme="minorHAnsi" w:cstheme="minorHAnsi"/>
          <w:sz w:val="16"/>
        </w:rPr>
        <w:t xml:space="preserve"> to the Outer Space Treaty (which contains the subject matter and purpose of the treaty and can be used for interpreting the operative articles of the treaty) </w:t>
      </w:r>
      <w:r w:rsidRPr="003D1AFD">
        <w:rPr>
          <w:rStyle w:val="StyleUnderline"/>
          <w:rFonts w:asciiTheme="minorHAnsi" w:hAnsiTheme="minorHAnsi" w:cstheme="minorHAnsi"/>
        </w:rPr>
        <w:t xml:space="preserve">speaks of the aspirations of humanity in exploring and using outer space. It is easy to see constellations that will provide Internet access to the world as fulfilling the visions of the drafters: </w:t>
      </w:r>
    </w:p>
    <w:p w14:paraId="2912DBF3" w14:textId="77777777" w:rsidR="004A327C" w:rsidRPr="006A041E" w:rsidRDefault="004A327C" w:rsidP="004A327C">
      <w:pPr>
        <w:rPr>
          <w:rFonts w:asciiTheme="minorHAnsi" w:hAnsiTheme="minorHAnsi" w:cstheme="minorHAnsi"/>
          <w:sz w:val="16"/>
        </w:rPr>
      </w:pPr>
      <w:r w:rsidRPr="003D1AFD">
        <w:rPr>
          <w:rFonts w:asciiTheme="minorHAnsi" w:hAnsiTheme="minorHAnsi" w:cstheme="minorHAnsi"/>
          <w:sz w:val="16"/>
        </w:rPr>
        <w:t>The States Parties to this Treaty,</w:t>
      </w:r>
      <w:r>
        <w:rPr>
          <w:rFonts w:asciiTheme="minorHAnsi" w:hAnsiTheme="minorHAnsi" w:cstheme="minorHAnsi"/>
          <w:sz w:val="16"/>
        </w:rPr>
        <w:t xml:space="preserve"> </w:t>
      </w:r>
      <w:r w:rsidRPr="003D1AFD">
        <w:rPr>
          <w:rFonts w:asciiTheme="minorHAnsi" w:hAnsiTheme="minorHAnsi" w:cstheme="minorHAnsi"/>
          <w:sz w:val="16"/>
        </w:rPr>
        <w:t>Inspired by the great prospects opening up before mankind as a result of man’s entry into outer space,</w:t>
      </w:r>
      <w:r>
        <w:rPr>
          <w:rFonts w:asciiTheme="minorHAnsi" w:hAnsiTheme="minorHAnsi" w:cstheme="minorHAnsi"/>
          <w:sz w:val="16"/>
        </w:rPr>
        <w:t xml:space="preserve"> </w:t>
      </w:r>
      <w:r w:rsidRPr="003D1AFD">
        <w:rPr>
          <w:rFonts w:asciiTheme="minorHAnsi" w:hAnsiTheme="minorHAnsi" w:cstheme="minorHAnsi"/>
          <w:sz w:val="16"/>
        </w:rPr>
        <w:t>Recognizing the common interest of all mankind in the progress of the exploration and use of outer space for peaceful purposes,</w:t>
      </w:r>
      <w:r>
        <w:rPr>
          <w:rFonts w:asciiTheme="minorHAnsi" w:hAnsiTheme="minorHAnsi" w:cstheme="minorHAnsi"/>
          <w:sz w:val="16"/>
        </w:rPr>
        <w:t xml:space="preserve"> </w:t>
      </w:r>
      <w:r w:rsidRPr="003D1AFD">
        <w:rPr>
          <w:rFonts w:asciiTheme="minorHAnsi" w:hAnsiTheme="minorHAnsi" w:cstheme="minorHAnsi"/>
          <w:sz w:val="16"/>
        </w:rPr>
        <w:t>Believing that the exploration and use of outer space should be carried on for the benefit of all peoples irrespective of the degree of their economic or scientific development,</w:t>
      </w:r>
      <w:r>
        <w:rPr>
          <w:rFonts w:asciiTheme="minorHAnsi" w:hAnsiTheme="minorHAnsi" w:cstheme="minorHAnsi"/>
          <w:sz w:val="16"/>
        </w:rPr>
        <w:t xml:space="preserve"> </w:t>
      </w:r>
      <w:r w:rsidRPr="003D1AFD">
        <w:rPr>
          <w:rFonts w:asciiTheme="minorHAnsi" w:hAnsiTheme="minorHAnsi" w:cstheme="minorHAnsi"/>
          <w:sz w:val="16"/>
        </w:rPr>
        <w:t>Desiring to contribute to broad international cooperation in the scientific as well as</w:t>
      </w:r>
      <w:r w:rsidRPr="006A041E">
        <w:rPr>
          <w:rFonts w:asciiTheme="minorHAnsi" w:hAnsiTheme="minorHAnsi" w:cstheme="minorHAnsi"/>
          <w:sz w:val="16"/>
        </w:rPr>
        <w:t xml:space="preserve"> the legal aspects of the exploration and use of outer space for peaceful purposes,</w:t>
      </w:r>
      <w:r>
        <w:rPr>
          <w:rFonts w:asciiTheme="minorHAnsi" w:hAnsiTheme="minorHAnsi" w:cstheme="minorHAnsi"/>
          <w:sz w:val="16"/>
        </w:rPr>
        <w:t xml:space="preserve"> </w:t>
      </w:r>
      <w:r w:rsidRPr="006A041E">
        <w:rPr>
          <w:rFonts w:asciiTheme="minorHAnsi" w:hAnsiTheme="minorHAnsi" w:cstheme="minorHAnsi"/>
          <w:sz w:val="16"/>
        </w:rPr>
        <w:t>Believing that such cooperation will contribute to the development of mutual understanding and to the strengthening of friendly relations between States and peoples,</w:t>
      </w:r>
      <w:r>
        <w:rPr>
          <w:rFonts w:asciiTheme="minorHAnsi" w:hAnsiTheme="minorHAnsi" w:cstheme="minorHAnsi"/>
          <w:sz w:val="16"/>
        </w:rPr>
        <w:t xml:space="preserve"> </w:t>
      </w:r>
      <w:r w:rsidRPr="006A041E">
        <w:rPr>
          <w:rFonts w:asciiTheme="minorHAnsi" w:hAnsiTheme="minorHAnsi" w:cstheme="minorHAnsi"/>
          <w:sz w:val="16"/>
        </w:rPr>
        <w:t>As such, subsequent article of the Outer Space Treaty should be read in a permissive light, as permitting constellations, rather than a restrictive light which only sees potential negative aspects of constellations.</w:t>
      </w:r>
      <w:r>
        <w:rPr>
          <w:rFonts w:asciiTheme="minorHAnsi" w:hAnsiTheme="minorHAnsi" w:cstheme="minorHAnsi"/>
          <w:sz w:val="16"/>
        </w:rPr>
        <w:t xml:space="preserve"> </w:t>
      </w:r>
      <w:r w:rsidRPr="006A041E">
        <w:rPr>
          <w:rFonts w:asciiTheme="minorHAnsi" w:hAnsiTheme="minorHAnsi" w:cstheme="minorHAnsi"/>
          <w:sz w:val="16"/>
        </w:rPr>
        <w:t xml:space="preserve">Due Regard and Harmful Contamination Will be Addressed </w:t>
      </w:r>
    </w:p>
    <w:p w14:paraId="538CBDB0" w14:textId="77777777" w:rsidR="004A327C" w:rsidRPr="006A041E" w:rsidRDefault="004A327C" w:rsidP="004A327C">
      <w:pPr>
        <w:rPr>
          <w:rStyle w:val="StyleUnderline"/>
          <w:rFonts w:asciiTheme="minorHAnsi" w:hAnsiTheme="minorHAnsi" w:cstheme="minorHAnsi"/>
        </w:rPr>
      </w:pPr>
      <w:r w:rsidRPr="006A041E">
        <w:rPr>
          <w:rStyle w:val="StyleUnderline"/>
          <w:rFonts w:asciiTheme="minorHAnsi" w:hAnsiTheme="minorHAnsi" w:cstheme="minorHAnsi"/>
        </w:rPr>
        <w:t xml:space="preserve">Operators in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are </w:t>
      </w:r>
      <w:proofErr w:type="gramStart"/>
      <w:r w:rsidRPr="006A041E">
        <w:rPr>
          <w:rStyle w:val="StyleUnderline"/>
          <w:rFonts w:asciiTheme="minorHAnsi" w:hAnsiTheme="minorHAnsi" w:cstheme="minorHAnsi"/>
        </w:rPr>
        <w:t>well aware</w:t>
      </w:r>
      <w:proofErr w:type="gramEnd"/>
      <w:r w:rsidRPr="006A041E">
        <w:rPr>
          <w:rStyle w:val="StyleUnderline"/>
          <w:rFonts w:asciiTheme="minorHAnsi" w:hAnsiTheme="minorHAnsi" w:cstheme="minorHAnsi"/>
        </w:rPr>
        <w:t xml:space="preserve"> of the challenges to space sustainability</w:t>
      </w:r>
      <w:r w:rsidRPr="006A041E">
        <w:rPr>
          <w:rFonts w:asciiTheme="minorHAnsi" w:hAnsiTheme="minorHAnsi" w:cstheme="minorHAnsi"/>
          <w:sz w:val="16"/>
        </w:rPr>
        <w:t xml:space="preserve"> that their constellations will pose and will be taking efforts to mitigate the creation of debris. </w:t>
      </w:r>
      <w:proofErr w:type="spellStart"/>
      <w:r w:rsidRPr="006A041E">
        <w:rPr>
          <w:rStyle w:val="StyleUnderline"/>
          <w:rFonts w:asciiTheme="minorHAnsi" w:hAnsiTheme="minorHAnsi" w:cstheme="minorHAnsi"/>
        </w:rPr>
        <w:t>OneWeb</w:t>
      </w:r>
      <w:proofErr w:type="spellEnd"/>
      <w:r w:rsidRPr="006A041E">
        <w:rPr>
          <w:rStyle w:val="StyleUnderline"/>
          <w:rFonts w:asciiTheme="minorHAnsi" w:hAnsiTheme="minorHAnsi" w:cstheme="minorHAnsi"/>
        </w:rPr>
        <w:t xml:space="preserve"> is keenly focused on space sustainability and has even argued that the current norm, whereby spacecraft </w:t>
      </w:r>
      <w:r w:rsidRPr="000A7F64">
        <w:rPr>
          <w:rStyle w:val="StyleUnderline"/>
          <w:rFonts w:asciiTheme="minorHAnsi" w:hAnsiTheme="minorHAnsi" w:cstheme="minorHAnsi"/>
          <w:highlight w:val="green"/>
        </w:rPr>
        <w:t>are not in space for longer than 25 years</w:t>
      </w:r>
      <w:r w:rsidRPr="006A041E">
        <w:rPr>
          <w:rStyle w:val="StyleUnderline"/>
          <w:rFonts w:asciiTheme="minorHAnsi" w:hAnsiTheme="minorHAnsi" w:cstheme="minorHAnsi"/>
        </w:rPr>
        <w:t xml:space="preserve"> and are </w:t>
      </w:r>
      <w:r w:rsidRPr="000A7F64">
        <w:rPr>
          <w:rStyle w:val="StyleUnderline"/>
          <w:rFonts w:asciiTheme="minorHAnsi" w:hAnsiTheme="minorHAnsi" w:cstheme="minorHAnsi"/>
          <w:highlight w:val="green"/>
        </w:rPr>
        <w:t>deorbited</w:t>
      </w:r>
      <w:r w:rsidRPr="006A041E">
        <w:rPr>
          <w:rStyle w:val="StyleUnderline"/>
          <w:rFonts w:asciiTheme="minorHAnsi" w:hAnsiTheme="minorHAnsi" w:cstheme="minorHAnsi"/>
        </w:rPr>
        <w:t xml:space="preserve"> from lower orbits </w:t>
      </w:r>
      <w:r w:rsidRPr="000A7F64">
        <w:rPr>
          <w:rStyle w:val="StyleUnderline"/>
          <w:rFonts w:asciiTheme="minorHAnsi" w:hAnsiTheme="minorHAnsi" w:cstheme="minorHAnsi"/>
          <w:highlight w:val="green"/>
        </w:rPr>
        <w:t>at the end of</w:t>
      </w:r>
      <w:r w:rsidRPr="006A041E">
        <w:rPr>
          <w:rStyle w:val="StyleUnderline"/>
          <w:rFonts w:asciiTheme="minorHAnsi" w:hAnsiTheme="minorHAnsi" w:cstheme="minorHAnsi"/>
        </w:rPr>
        <w:t xml:space="preserve"> their </w:t>
      </w:r>
      <w:r w:rsidRPr="000A7F64">
        <w:rPr>
          <w:rStyle w:val="StyleUnderline"/>
          <w:rFonts w:asciiTheme="minorHAnsi" w:hAnsiTheme="minorHAnsi" w:cstheme="minorHAnsi"/>
          <w:highlight w:val="green"/>
        </w:rPr>
        <w:t>lifetime</w:t>
      </w:r>
      <w:r w:rsidRPr="006A041E">
        <w:rPr>
          <w:rStyle w:val="StyleUnderline"/>
          <w:rFonts w:asciiTheme="minorHAnsi" w:hAnsiTheme="minorHAnsi" w:cstheme="minorHAnsi"/>
        </w:rPr>
        <w:t xml:space="preserve"> </w:t>
      </w:r>
      <w:r w:rsidRPr="006A041E">
        <w:rPr>
          <w:rFonts w:asciiTheme="minorHAnsi" w:hAnsiTheme="minorHAnsi" w:cstheme="minorHAnsi"/>
          <w:sz w:val="16"/>
        </w:rPr>
        <w:t xml:space="preserve">(aka post mission disposal), </w:t>
      </w:r>
      <w:r w:rsidRPr="006A041E">
        <w:rPr>
          <w:rStyle w:val="StyleUnderline"/>
          <w:rFonts w:asciiTheme="minorHAnsi" w:hAnsiTheme="minorHAnsi" w:cstheme="minorHAnsi"/>
        </w:rPr>
        <w:t xml:space="preserve">is not sufficient to keep outer space clean and that shorter lifespan limits should be imposed on operators, especially operators in LEO, and operators of small satellites. </w:t>
      </w:r>
    </w:p>
    <w:p w14:paraId="5955DC8E" w14:textId="77777777" w:rsidR="004A327C" w:rsidRPr="006A041E" w:rsidRDefault="004A327C" w:rsidP="004A327C">
      <w:pPr>
        <w:rPr>
          <w:rFonts w:asciiTheme="minorHAnsi" w:hAnsiTheme="minorHAnsi" w:cstheme="minorHAnsi"/>
          <w:sz w:val="16"/>
        </w:rPr>
      </w:pPr>
      <w:r w:rsidRPr="006A041E">
        <w:rPr>
          <w:rFonts w:asciiTheme="minorHAnsi" w:hAnsiTheme="minorHAnsi" w:cstheme="minorHAnsi"/>
          <w:sz w:val="16"/>
        </w:rPr>
        <w:t xml:space="preserve">Additionally, </w:t>
      </w:r>
      <w:r w:rsidRPr="006A041E">
        <w:rPr>
          <w:rStyle w:val="StyleUnderline"/>
          <w:rFonts w:asciiTheme="minorHAnsi" w:hAnsiTheme="minorHAnsi" w:cstheme="minorHAnsi"/>
        </w:rPr>
        <w:t xml:space="preserve">these </w:t>
      </w:r>
      <w:r w:rsidRPr="00E74140">
        <w:rPr>
          <w:rStyle w:val="StyleUnderline"/>
          <w:rFonts w:asciiTheme="minorHAnsi" w:hAnsiTheme="minorHAnsi" w:cstheme="minorHAnsi"/>
          <w:highlight w:val="green"/>
        </w:rPr>
        <w:t>systems</w:t>
      </w:r>
      <w:r w:rsidRPr="006A041E">
        <w:rPr>
          <w:rStyle w:val="StyleUnderline"/>
          <w:rFonts w:asciiTheme="minorHAnsi" w:hAnsiTheme="minorHAnsi" w:cstheme="minorHAnsi"/>
        </w:rPr>
        <w:t xml:space="preserve"> will be able to </w:t>
      </w:r>
      <w:r w:rsidRPr="00E74140">
        <w:rPr>
          <w:rStyle w:val="Emphasis"/>
          <w:rFonts w:asciiTheme="minorHAnsi" w:hAnsiTheme="minorHAnsi" w:cstheme="minorHAnsi"/>
          <w:highlight w:val="green"/>
        </w:rPr>
        <w:t>cooperate</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with</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emerging space safet</w:t>
      </w:r>
      <w:r w:rsidRPr="003D1AFD">
        <w:rPr>
          <w:rStyle w:val="Emphasis"/>
          <w:rFonts w:asciiTheme="minorHAnsi" w:hAnsiTheme="minorHAnsi" w:cstheme="minorHAnsi"/>
        </w:rPr>
        <w:t>y</w:t>
      </w:r>
      <w:r w:rsidRPr="003D1AFD">
        <w:rPr>
          <w:rFonts w:asciiTheme="minorHAnsi" w:hAnsiTheme="minorHAnsi" w:cstheme="minorHAnsi"/>
          <w:sz w:val="16"/>
        </w:rPr>
        <w:t xml:space="preserve"> </w:t>
      </w:r>
      <w:r w:rsidRPr="003D1AFD">
        <w:rPr>
          <w:rStyle w:val="StyleUnderline"/>
          <w:rFonts w:asciiTheme="minorHAnsi" w:hAnsiTheme="minorHAnsi" w:cstheme="minorHAnsi"/>
        </w:rPr>
        <w:t>and</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space traffic</w:t>
      </w:r>
      <w:r w:rsidRPr="006A041E">
        <w:rPr>
          <w:rStyle w:val="StyleUnderline"/>
          <w:rFonts w:asciiTheme="minorHAnsi" w:hAnsiTheme="minorHAnsi" w:cstheme="minorHAnsi"/>
        </w:rPr>
        <w:t xml:space="preserve"> management plans </w:t>
      </w:r>
      <w:r w:rsidRPr="00E74140">
        <w:rPr>
          <w:rStyle w:val="StyleUnderline"/>
          <w:rFonts w:asciiTheme="minorHAnsi" w:hAnsiTheme="minorHAnsi" w:cstheme="minorHAnsi"/>
          <w:highlight w:val="green"/>
        </w:rPr>
        <w:t>and</w:t>
      </w:r>
      <w:r w:rsidRPr="006A041E">
        <w:rPr>
          <w:rStyle w:val="StyleUnderline"/>
          <w:rFonts w:asciiTheme="minorHAnsi" w:hAnsiTheme="minorHAnsi" w:cstheme="minorHAnsi"/>
        </w:rPr>
        <w:t xml:space="preserve"> can operate in ways that </w:t>
      </w:r>
      <w:r w:rsidRPr="00E74140">
        <w:rPr>
          <w:rStyle w:val="StyleUnderline"/>
          <w:rFonts w:asciiTheme="minorHAnsi" w:hAnsiTheme="minorHAnsi" w:cstheme="minorHAnsi"/>
          <w:highlight w:val="green"/>
        </w:rPr>
        <w:t>do not</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restrict</w:t>
      </w:r>
      <w:r w:rsidRPr="006A041E">
        <w:rPr>
          <w:rStyle w:val="StyleUnderline"/>
          <w:rFonts w:asciiTheme="minorHAnsi" w:hAnsiTheme="minorHAnsi" w:cstheme="minorHAnsi"/>
        </w:rPr>
        <w:t xml:space="preserve"> or impinge on other </w:t>
      </w:r>
      <w:r w:rsidRPr="003D1AFD">
        <w:rPr>
          <w:rStyle w:val="StyleUnderline"/>
          <w:rFonts w:asciiTheme="minorHAnsi" w:hAnsiTheme="minorHAnsi" w:cstheme="minorHAnsi"/>
        </w:rPr>
        <w:t xml:space="preserve">users of the </w:t>
      </w:r>
      <w:r w:rsidRPr="00E74140">
        <w:rPr>
          <w:rStyle w:val="StyleUnderline"/>
          <w:rFonts w:asciiTheme="minorHAnsi" w:hAnsiTheme="minorHAnsi" w:cstheme="minorHAnsi"/>
          <w:highlight w:val="green"/>
        </w:rPr>
        <w:t xml:space="preserve">space </w:t>
      </w:r>
      <w:r w:rsidRPr="003D1AFD">
        <w:rPr>
          <w:rStyle w:val="Emphasis"/>
          <w:rFonts w:asciiTheme="minorHAnsi" w:hAnsiTheme="minorHAnsi" w:cstheme="minorHAnsi"/>
        </w:rPr>
        <w:t>domain</w:t>
      </w:r>
      <w:r w:rsidRPr="006A041E">
        <w:rPr>
          <w:rFonts w:asciiTheme="minorHAnsi" w:hAnsiTheme="minorHAnsi" w:cstheme="minorHAnsi"/>
          <w:sz w:val="16"/>
        </w:rPr>
        <w:t xml:space="preserve">. </w:t>
      </w:r>
      <w:r w:rsidRPr="003D1AFD">
        <w:rPr>
          <w:rStyle w:val="StyleUnderline"/>
          <w:rFonts w:asciiTheme="minorHAnsi" w:hAnsiTheme="minorHAnsi" w:cstheme="minorHAnsi"/>
        </w:rPr>
        <w:t xml:space="preserve">Because due regard is therefore displayed for the space domain, and to the interests of others, these constellations do not </w:t>
      </w:r>
      <w:r w:rsidRPr="003D1AFD">
        <w:rPr>
          <w:rStyle w:val="Emphasis"/>
          <w:rFonts w:asciiTheme="minorHAnsi" w:hAnsiTheme="minorHAnsi" w:cstheme="minorHAnsi"/>
        </w:rPr>
        <w:t>prejudice</w:t>
      </w:r>
      <w:r w:rsidRPr="003D1AFD">
        <w:rPr>
          <w:rStyle w:val="StyleUnderline"/>
          <w:rFonts w:asciiTheme="minorHAnsi" w:hAnsiTheme="minorHAnsi" w:cstheme="minorHAnsi"/>
        </w:rPr>
        <w:t xml:space="preserve"> or </w:t>
      </w:r>
      <w:r w:rsidRPr="003D1AFD">
        <w:rPr>
          <w:rStyle w:val="Emphasis"/>
          <w:rFonts w:asciiTheme="minorHAnsi" w:hAnsiTheme="minorHAnsi" w:cstheme="minorHAnsi"/>
        </w:rPr>
        <w:t>infringe</w:t>
      </w:r>
      <w:r w:rsidRPr="003D1AFD">
        <w:rPr>
          <w:rStyle w:val="StyleUnderline"/>
          <w:rFonts w:asciiTheme="minorHAnsi" w:hAnsiTheme="minorHAnsi" w:cstheme="minorHAnsi"/>
        </w:rPr>
        <w:t xml:space="preserve"> upon</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the freedoms of </w:t>
      </w:r>
      <w:r w:rsidRPr="003D1AFD">
        <w:rPr>
          <w:rStyle w:val="Emphasis"/>
          <w:rFonts w:asciiTheme="minorHAnsi" w:hAnsiTheme="minorHAnsi" w:cstheme="minorHAnsi"/>
        </w:rPr>
        <w:t>use</w:t>
      </w:r>
      <w:r w:rsidRPr="003D1AFD">
        <w:rPr>
          <w:rStyle w:val="StyleUnderline"/>
          <w:rFonts w:asciiTheme="minorHAnsi" w:hAnsiTheme="minorHAnsi" w:cstheme="minorHAnsi"/>
        </w:rPr>
        <w:t xml:space="preserve"> and </w:t>
      </w:r>
      <w:r w:rsidRPr="003D1AFD">
        <w:rPr>
          <w:rStyle w:val="Emphasis"/>
          <w:rFonts w:asciiTheme="minorHAnsi" w:hAnsiTheme="minorHAnsi" w:cstheme="minorHAnsi"/>
        </w:rPr>
        <w:t>exploration</w:t>
      </w:r>
      <w:r w:rsidRPr="006A041E">
        <w:rPr>
          <w:rStyle w:val="StyleUnderline"/>
          <w:rFonts w:asciiTheme="minorHAnsi" w:hAnsiTheme="minorHAnsi" w:cstheme="minorHAnsi"/>
        </w:rPr>
        <w:t xml:space="preserve"> of the space domain and are therefore not occupation, or possession, </w:t>
      </w:r>
      <w:r w:rsidRPr="00E74140">
        <w:rPr>
          <w:rStyle w:val="Emphasis"/>
          <w:rFonts w:asciiTheme="minorHAnsi" w:hAnsiTheme="minorHAnsi" w:cstheme="minorHAnsi"/>
          <w:highlight w:val="green"/>
        </w:rPr>
        <w:t>much less appropriation</w:t>
      </w:r>
      <w:r w:rsidRPr="00E74140">
        <w:rPr>
          <w:rFonts w:asciiTheme="minorHAnsi" w:hAnsiTheme="minorHAnsi" w:cstheme="minorHAnsi"/>
          <w:sz w:val="16"/>
          <w:highlight w:val="green"/>
        </w:rPr>
        <w:t>.</w:t>
      </w:r>
    </w:p>
    <w:p w14:paraId="4DFB28B3" w14:textId="77777777" w:rsidR="004A327C" w:rsidRPr="006A041E" w:rsidRDefault="004A327C" w:rsidP="004A327C">
      <w:pPr>
        <w:rPr>
          <w:rFonts w:asciiTheme="minorHAnsi" w:hAnsiTheme="minorHAnsi" w:cstheme="minorHAnsi"/>
          <w:sz w:val="16"/>
        </w:rPr>
      </w:pPr>
      <w:r w:rsidRPr="006A041E">
        <w:rPr>
          <w:rFonts w:asciiTheme="minorHAnsi" w:hAnsiTheme="minorHAnsi" w:cstheme="minorHAnsi"/>
          <w:sz w:val="16"/>
        </w:rPr>
        <w:t xml:space="preserve">This Does Not Constitute Possession, or Ownership, or Occupation </w:t>
      </w:r>
    </w:p>
    <w:p w14:paraId="37553132" w14:textId="77777777" w:rsidR="004A327C" w:rsidRPr="006A041E" w:rsidRDefault="004A327C" w:rsidP="004A327C">
      <w:pPr>
        <w:rPr>
          <w:rFonts w:asciiTheme="minorHAnsi" w:hAnsiTheme="minorHAnsi" w:cstheme="minorHAnsi"/>
          <w:sz w:val="16"/>
        </w:rPr>
      </w:pPr>
      <w:r w:rsidRPr="006A041E">
        <w:rPr>
          <w:rFonts w:asciiTheme="minorHAnsi" w:hAnsiTheme="minorHAnsi" w:cstheme="minorHAnsi"/>
          <w:sz w:val="16"/>
        </w:rPr>
        <w:t xml:space="preserve">The </w:t>
      </w:r>
      <w:r w:rsidRPr="003D1AFD">
        <w:rPr>
          <w:rStyle w:val="StyleUnderline"/>
          <w:rFonts w:asciiTheme="minorHAnsi" w:hAnsiTheme="minorHAnsi" w:cstheme="minorHAnsi"/>
        </w:rPr>
        <w:t xml:space="preserve">use of </w:t>
      </w:r>
      <w:r w:rsidRPr="003D1AFD">
        <w:rPr>
          <w:rStyle w:val="Emphasis"/>
          <w:rFonts w:asciiTheme="minorHAnsi" w:hAnsiTheme="minorHAnsi" w:cstheme="minorHAnsi"/>
        </w:rPr>
        <w:t>LEO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by satellite </w:t>
      </w:r>
      <w:r w:rsidRPr="00E74140">
        <w:rPr>
          <w:rStyle w:val="StyleUnderline"/>
          <w:rFonts w:asciiTheme="minorHAnsi" w:hAnsiTheme="minorHAnsi" w:cstheme="minorHAnsi"/>
          <w:highlight w:val="green"/>
        </w:rPr>
        <w:t>constellations</w:t>
      </w:r>
      <w:r w:rsidRPr="003D1AFD">
        <w:rPr>
          <w:rStyle w:val="StyleUnderline"/>
          <w:rFonts w:asciiTheme="minorHAnsi" w:hAnsiTheme="minorHAnsi" w:cstheme="minorHAnsi"/>
        </w:rPr>
        <w:t xml:space="preserve"> is substantially </w:t>
      </w:r>
      <w:proofErr w:type="gramStart"/>
      <w:r w:rsidRPr="003D1AFD">
        <w:rPr>
          <w:rStyle w:val="StyleUnderline"/>
          <w:rFonts w:asciiTheme="minorHAnsi" w:hAnsiTheme="minorHAnsi" w:cstheme="minorHAnsi"/>
        </w:rPr>
        <w:t>similar to</w:t>
      </w:r>
      <w:proofErr w:type="gramEnd"/>
      <w:r w:rsidRPr="003D1AFD">
        <w:rPr>
          <w:rStyle w:val="StyleUnderline"/>
          <w:rFonts w:asciiTheme="minorHAnsi" w:hAnsiTheme="minorHAnsi" w:cstheme="minorHAnsi"/>
        </w:rPr>
        <w:t xml:space="preserve"> the use of </w:t>
      </w:r>
      <w:r w:rsidRPr="003D1AFD">
        <w:rPr>
          <w:rStyle w:val="Emphasis"/>
          <w:rFonts w:asciiTheme="minorHAnsi" w:hAnsiTheme="minorHAnsi" w:cstheme="minorHAnsi"/>
        </w:rPr>
        <w:t>GSO</w:t>
      </w:r>
      <w:r w:rsidRPr="003D1AFD">
        <w:rPr>
          <w:rFonts w:asciiTheme="minorHAnsi" w:hAnsiTheme="minorHAnsi" w:cstheme="minorHAnsi"/>
          <w:sz w:val="16"/>
        </w:rPr>
        <w:t xml:space="preserve">, and therefore permissible. In each region, </w:t>
      </w:r>
      <w:r w:rsidRPr="003D1AFD">
        <w:rPr>
          <w:rStyle w:val="StyleUnderline"/>
          <w:rFonts w:asciiTheme="minorHAnsi" w:hAnsiTheme="minorHAnsi" w:cstheme="minorHAnsi"/>
        </w:rPr>
        <w:t xml:space="preserve">individual actors </w:t>
      </w:r>
      <w:r w:rsidRPr="00E74140">
        <w:rPr>
          <w:rStyle w:val="StyleUnderline"/>
          <w:rFonts w:asciiTheme="minorHAnsi" w:hAnsiTheme="minorHAnsi" w:cstheme="minorHAnsi"/>
          <w:highlight w:val="green"/>
        </w:rPr>
        <w:t xml:space="preserve">are given </w:t>
      </w:r>
      <w:r w:rsidRPr="00E74140">
        <w:rPr>
          <w:rStyle w:val="Emphasis"/>
          <w:rFonts w:asciiTheme="minorHAnsi" w:hAnsiTheme="minorHAnsi" w:cstheme="minorHAnsi"/>
          <w:highlight w:val="green"/>
        </w:rPr>
        <w:t>permission</w:t>
      </w:r>
      <w:r w:rsidRPr="003D1AFD">
        <w:rPr>
          <w:rFonts w:asciiTheme="minorHAnsi" w:hAnsiTheme="minorHAnsi" w:cstheme="minorHAnsi"/>
          <w:sz w:val="16"/>
        </w:rPr>
        <w:t xml:space="preserve"> - </w:t>
      </w:r>
      <w:r w:rsidRPr="003D1AFD">
        <w:rPr>
          <w:rStyle w:val="StyleUnderline"/>
          <w:rFonts w:asciiTheme="minorHAnsi" w:hAnsiTheme="minorHAnsi" w:cstheme="minorHAnsi"/>
        </w:rPr>
        <w:t xml:space="preserve">either from a </w:t>
      </w:r>
      <w:r w:rsidRPr="003D1AFD">
        <w:rPr>
          <w:rStyle w:val="Emphasis"/>
          <w:rFonts w:asciiTheme="minorHAnsi" w:hAnsiTheme="minorHAnsi" w:cstheme="minorHAnsi"/>
        </w:rPr>
        <w:t>national administrator</w:t>
      </w:r>
      <w:r w:rsidRPr="003D1AFD">
        <w:rPr>
          <w:rFonts w:asciiTheme="minorHAnsi" w:hAnsiTheme="minorHAnsi" w:cstheme="minorHAnsi"/>
          <w:sz w:val="16"/>
        </w:rPr>
        <w:t xml:space="preserve"> </w:t>
      </w:r>
      <w:r w:rsidRPr="003D1AFD">
        <w:rPr>
          <w:rStyle w:val="StyleUnderline"/>
          <w:rFonts w:asciiTheme="minorHAnsi" w:hAnsiTheme="minorHAnsi" w:cstheme="minorHAnsi"/>
        </w:rPr>
        <w:t>or from</w:t>
      </w:r>
      <w:r w:rsidRPr="003D1AFD">
        <w:rPr>
          <w:rFonts w:asciiTheme="minorHAnsi" w:hAnsiTheme="minorHAnsi" w:cstheme="minorHAnsi"/>
          <w:sz w:val="16"/>
        </w:rPr>
        <w:t xml:space="preserve"> an international governing body (</w:t>
      </w:r>
      <w:r w:rsidRPr="003D1AFD">
        <w:rPr>
          <w:rStyle w:val="Emphasis"/>
          <w:rFonts w:asciiTheme="minorHAnsi" w:hAnsiTheme="minorHAnsi" w:cstheme="minorHAnsi"/>
        </w:rPr>
        <w:t>the ITU</w:t>
      </w:r>
      <w:r w:rsidRPr="003D1AFD">
        <w:rPr>
          <w:rFonts w:asciiTheme="minorHAnsi" w:hAnsiTheme="minorHAnsi" w:cstheme="minorHAnsi"/>
          <w:sz w:val="16"/>
        </w:rPr>
        <w:t xml:space="preserve">) </w:t>
      </w:r>
      <w:r w:rsidRPr="003D1AFD">
        <w:rPr>
          <w:rStyle w:val="StyleUnderline"/>
          <w:rFonts w:asciiTheme="minorHAnsi" w:hAnsiTheme="minorHAnsi" w:cstheme="minorHAnsi"/>
        </w:rPr>
        <w:t>via a national administer–</w:t>
      </w:r>
      <w:r w:rsidRPr="000A7F64">
        <w:rPr>
          <w:rStyle w:val="StyleUnderline"/>
          <w:rFonts w:asciiTheme="minorHAnsi" w:hAnsiTheme="minorHAnsi" w:cstheme="minorHAnsi"/>
          <w:highlight w:val="green"/>
        </w:rPr>
        <w:t>to use precoordinated</w:t>
      </w:r>
      <w:r w:rsidRPr="003D1AFD">
        <w:rPr>
          <w:rStyle w:val="StyleUnderline"/>
          <w:rFonts w:asciiTheme="minorHAnsi" w:hAnsiTheme="minorHAnsi" w:cstheme="minorHAnsi"/>
        </w:rPr>
        <w:t xml:space="preserve"> subsections of </w:t>
      </w:r>
      <w:r w:rsidRPr="000A7F64">
        <w:rPr>
          <w:rStyle w:val="StyleUnderline"/>
          <w:rFonts w:asciiTheme="minorHAnsi" w:hAnsiTheme="minorHAnsi" w:cstheme="minorHAnsi"/>
          <w:highlight w:val="green"/>
        </w:rPr>
        <w:t>space</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In a way that is overwhelmingly </w:t>
      </w:r>
      <w:proofErr w:type="gramStart"/>
      <w:r w:rsidRPr="003D1AFD">
        <w:rPr>
          <w:rStyle w:val="StyleUnderline"/>
          <w:rFonts w:asciiTheme="minorHAnsi" w:hAnsiTheme="minorHAnsi" w:cstheme="minorHAnsi"/>
        </w:rPr>
        <w:t>similar to</w:t>
      </w:r>
      <w:proofErr w:type="gramEnd"/>
      <w:r w:rsidRPr="003D1AFD">
        <w:rPr>
          <w:rStyle w:val="StyleUnderline"/>
          <w:rFonts w:asciiTheme="minorHAnsi" w:hAnsiTheme="minorHAnsi" w:cstheme="minorHAnsi"/>
        </w:rPr>
        <w:t xml:space="preserve"> the use of orbital slots in</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w:t>
      </w:r>
      <w:r w:rsidRPr="00E74140">
        <w:rPr>
          <w:rStyle w:val="StyleUnderline"/>
          <w:rFonts w:asciiTheme="minorHAnsi" w:hAnsiTheme="minorHAnsi" w:cstheme="minorHAnsi"/>
          <w:highlight w:val="green"/>
        </w:rPr>
        <w:t>placement of spacecraft</w:t>
      </w:r>
      <w:r w:rsidRPr="006A041E">
        <w:rPr>
          <w:rStyle w:val="StyleUnderline"/>
          <w:rFonts w:asciiTheme="minorHAnsi" w:hAnsiTheme="minorHAnsi" w:cstheme="minorHAnsi"/>
        </w:rPr>
        <w:t xml:space="preserve"> into orbits in </w:t>
      </w:r>
      <w:r w:rsidRPr="006A041E">
        <w:rPr>
          <w:rStyle w:val="Emphasis"/>
          <w:rFonts w:asciiTheme="minorHAnsi" w:hAnsiTheme="minorHAnsi" w:cstheme="minorHAnsi"/>
        </w:rPr>
        <w:t>LEO or higher orbits</w:t>
      </w:r>
      <w:r w:rsidRPr="006A041E">
        <w:rPr>
          <w:rStyle w:val="StyleUnderline"/>
          <w:rFonts w:asciiTheme="minorHAnsi" w:hAnsiTheme="minorHAnsi" w:cstheme="minorHAnsi"/>
        </w:rPr>
        <w:t xml:space="preserve"> </w:t>
      </w:r>
      <w:r w:rsidRPr="003D1AFD">
        <w:rPr>
          <w:rStyle w:val="StyleUnderline"/>
          <w:rFonts w:asciiTheme="minorHAnsi" w:hAnsiTheme="minorHAnsi" w:cstheme="minorHAnsi"/>
        </w:rPr>
        <w:t>does</w:t>
      </w:r>
      <w:r w:rsidRPr="003D1AFD">
        <w:rPr>
          <w:rFonts w:asciiTheme="minorHAnsi" w:hAnsiTheme="minorHAnsi" w:cstheme="minorHAnsi"/>
          <w:sz w:val="16"/>
        </w:rPr>
        <w:t xml:space="preserve"> </w:t>
      </w:r>
      <w:r w:rsidRPr="00E74140">
        <w:rPr>
          <w:rStyle w:val="StyleUnderline"/>
          <w:rFonts w:asciiTheme="minorHAnsi" w:hAnsiTheme="minorHAnsi" w:cstheme="minorHAnsi"/>
          <w:highlight w:val="green"/>
        </w:rPr>
        <w:t xml:space="preserve">not constitute </w:t>
      </w:r>
      <w:r w:rsidRPr="003D1AFD">
        <w:rPr>
          <w:rStyle w:val="Emphasis"/>
          <w:rFonts w:asciiTheme="minorHAnsi" w:hAnsiTheme="minorHAnsi" w:cstheme="minorHAnsi"/>
        </w:rPr>
        <w:t>possession</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ownership, or </w:t>
      </w:r>
      <w:r w:rsidRPr="00E74140">
        <w:rPr>
          <w:rStyle w:val="Emphasis"/>
          <w:rFonts w:asciiTheme="minorHAnsi" w:hAnsiTheme="minorHAnsi" w:cstheme="minorHAnsi"/>
          <w:highlight w:val="green"/>
        </w:rPr>
        <w:t>occupation</w:t>
      </w:r>
      <w:r w:rsidRPr="006A041E">
        <w:rPr>
          <w:rFonts w:asciiTheme="minorHAnsi" w:hAnsiTheme="minorHAnsi" w:cstheme="minorHAnsi"/>
          <w:sz w:val="16"/>
        </w:rPr>
        <w:t xml:space="preserve"> of those orbits. </w:t>
      </w:r>
      <w:r w:rsidRPr="006A041E">
        <w:rPr>
          <w:rStyle w:val="StyleUnderline"/>
          <w:rFonts w:asciiTheme="minorHAnsi" w:hAnsiTheme="minorHAnsi" w:cstheme="minorHAnsi"/>
        </w:rPr>
        <w:t xml:space="preserve">This is </w:t>
      </w:r>
      <w:r w:rsidRPr="003D1AFD">
        <w:rPr>
          <w:rStyle w:val="StyleUnderline"/>
          <w:rFonts w:asciiTheme="minorHAnsi" w:hAnsiTheme="minorHAnsi" w:cstheme="minorHAnsi"/>
        </w:rPr>
        <w:t>because</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States</w:t>
      </w:r>
      <w:r w:rsidRPr="006A041E">
        <w:rPr>
          <w:rFonts w:asciiTheme="minorHAnsi" w:hAnsiTheme="minorHAnsi" w:cstheme="minorHAnsi"/>
          <w:sz w:val="16"/>
        </w:rPr>
        <w:t xml:space="preserve"> (and their companies) </w:t>
      </w:r>
      <w:r w:rsidRPr="003D1AFD">
        <w:rPr>
          <w:rStyle w:val="StyleUnderline"/>
          <w:rFonts w:asciiTheme="minorHAnsi" w:hAnsiTheme="minorHAnsi" w:cstheme="minorHAnsi"/>
        </w:rPr>
        <w:t xml:space="preserve">have been </w:t>
      </w:r>
      <w:r w:rsidRPr="00E74140">
        <w:rPr>
          <w:rStyle w:val="Emphasis"/>
          <w:rFonts w:asciiTheme="minorHAnsi" w:hAnsiTheme="minorHAnsi" w:cstheme="minorHAnsi"/>
          <w:highlight w:val="green"/>
        </w:rPr>
        <w:t>occupying orbital</w:t>
      </w:r>
      <w:r w:rsidRPr="006A041E">
        <w:rPr>
          <w:rStyle w:val="Emphasis"/>
          <w:rFonts w:asciiTheme="minorHAnsi" w:hAnsiTheme="minorHAnsi" w:cstheme="minorHAnsi"/>
        </w:rPr>
        <w:t xml:space="preserve"> </w:t>
      </w:r>
      <w:r w:rsidRPr="00E74140">
        <w:rPr>
          <w:rStyle w:val="Emphasis"/>
          <w:rFonts w:asciiTheme="minorHAnsi" w:hAnsiTheme="minorHAnsi" w:cstheme="minorHAnsi"/>
          <w:highlight w:val="green"/>
        </w:rPr>
        <w:t>slots</w:t>
      </w:r>
      <w:r w:rsidRPr="006A041E">
        <w:rPr>
          <w:rStyle w:val="StyleUnderline"/>
          <w:rFonts w:asciiTheme="minorHAnsi" w:hAnsiTheme="minorHAnsi" w:cstheme="minorHAnsi"/>
        </w:rPr>
        <w:t xml:space="preserve"> in</w:t>
      </w:r>
      <w:r w:rsidRPr="006A041E">
        <w:rPr>
          <w:rFonts w:asciiTheme="minorHAnsi" w:hAnsiTheme="minorHAnsi" w:cstheme="minorHAnsi"/>
          <w:sz w:val="16"/>
        </w:rPr>
        <w:t xml:space="preserve">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3D1AFD">
        <w:rPr>
          <w:rStyle w:val="StyleUnderline"/>
          <w:rFonts w:asciiTheme="minorHAnsi" w:hAnsiTheme="minorHAnsi" w:cstheme="minorHAnsi"/>
        </w:rPr>
        <w:t>for decades, and these uses of GSO have never been accused of “</w:t>
      </w:r>
      <w:r w:rsidRPr="003D1AFD">
        <w:rPr>
          <w:rStyle w:val="Emphasis"/>
          <w:rFonts w:asciiTheme="minorHAnsi" w:hAnsiTheme="minorHAnsi" w:cstheme="minorHAnsi"/>
        </w:rPr>
        <w:t>appropriating</w:t>
      </w:r>
      <w:r w:rsidRPr="003D1AFD">
        <w:rPr>
          <w:rStyle w:val="StyleUnderline"/>
          <w:rFonts w:asciiTheme="minorHAnsi" w:hAnsiTheme="minorHAnsi" w:cstheme="minorHAnsi"/>
        </w:rPr>
        <w:t>” GSO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The users have never claimed to be </w:t>
      </w:r>
      <w:r w:rsidRPr="003D1AFD">
        <w:rPr>
          <w:rStyle w:val="Emphasis"/>
          <w:rFonts w:asciiTheme="minorHAnsi" w:hAnsiTheme="minorHAnsi" w:cstheme="minorHAnsi"/>
        </w:rPr>
        <w:t>appropriating GSO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and their </w:t>
      </w:r>
      <w:r w:rsidRPr="003D1AFD">
        <w:rPr>
          <w:rStyle w:val="Emphasis"/>
          <w:rFonts w:asciiTheme="minorHAnsi" w:hAnsiTheme="minorHAnsi" w:cstheme="minorHAnsi"/>
        </w:rPr>
        <w:t>exercising of rights</w:t>
      </w:r>
      <w:r w:rsidRPr="003D1AFD">
        <w:rPr>
          <w:rStyle w:val="StyleUnderline"/>
          <w:rFonts w:asciiTheme="minorHAnsi" w:hAnsiTheme="minorHAnsi" w:cstheme="minorHAnsi"/>
        </w:rPr>
        <w:t xml:space="preserve"> to use GSO is respected by other actors</w:t>
      </w:r>
      <w:r w:rsidRPr="006A041E">
        <w:rPr>
          <w:rStyle w:val="StyleUnderline"/>
          <w:rFonts w:asciiTheme="minorHAnsi" w:hAnsiTheme="minorHAnsi" w:cstheme="minorHAnsi"/>
        </w:rPr>
        <w:t xml:space="preserve"> in the space domain</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This is the same </w:t>
      </w:r>
      <w:r w:rsidRPr="006A041E">
        <w:rPr>
          <w:rStyle w:val="Emphasis"/>
          <w:rFonts w:asciiTheme="minorHAnsi" w:hAnsiTheme="minorHAnsi" w:cstheme="minorHAnsi"/>
        </w:rPr>
        <w:t>situation for other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including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and other </w:t>
      </w:r>
      <w:r w:rsidRPr="006A041E">
        <w:rPr>
          <w:rStyle w:val="Emphasis"/>
          <w:rFonts w:asciiTheme="minorHAnsi" w:hAnsiTheme="minorHAnsi" w:cstheme="minorHAnsi"/>
        </w:rPr>
        <w:t>non-Geostationary</w:t>
      </w:r>
      <w:r w:rsidRPr="006A041E">
        <w:rPr>
          <w:rFonts w:asciiTheme="minorHAnsi" w:hAnsiTheme="minorHAnsi" w:cstheme="minorHAnsi"/>
          <w:sz w:val="16"/>
        </w:rPr>
        <w:t xml:space="preserve"> </w:t>
      </w:r>
      <w:r w:rsidRPr="006A041E">
        <w:rPr>
          <w:rStyle w:val="StyleUnderline"/>
          <w:rFonts w:asciiTheme="minorHAnsi" w:hAnsiTheme="minorHAnsi" w:cstheme="minorHAnsi"/>
        </w:rPr>
        <w:t>orbits</w:t>
      </w:r>
      <w:r w:rsidRPr="006A041E">
        <w:rPr>
          <w:rFonts w:asciiTheme="minorHAnsi" w:hAnsiTheme="minorHAnsi" w:cstheme="minorHAnsi"/>
          <w:sz w:val="16"/>
        </w:rPr>
        <w:t xml:space="preserve">. </w:t>
      </w:r>
    </w:p>
    <w:p w14:paraId="5A4D20A8" w14:textId="77777777" w:rsidR="004A327C" w:rsidRDefault="004A327C" w:rsidP="004A327C">
      <w:pPr>
        <w:rPr>
          <w:rFonts w:asciiTheme="minorHAnsi" w:hAnsiTheme="minorHAnsi" w:cstheme="minorHAnsi"/>
          <w:sz w:val="16"/>
        </w:rPr>
      </w:pPr>
      <w:r w:rsidRPr="006A041E">
        <w:rPr>
          <w:rFonts w:asciiTheme="minorHAnsi" w:hAnsiTheme="minorHAnsi" w:cstheme="minorHAnsi"/>
          <w:sz w:val="16"/>
        </w:rPr>
        <w:t xml:space="preserve">And while GSO locations are relatively stable (subject to space weather and other perturbations, and require </w:t>
      </w:r>
      <w:proofErr w:type="spellStart"/>
      <w:r w:rsidRPr="006A041E">
        <w:rPr>
          <w:rFonts w:asciiTheme="minorHAnsi" w:hAnsiTheme="minorHAnsi" w:cstheme="minorHAnsi"/>
          <w:sz w:val="16"/>
        </w:rPr>
        <w:t>stationkeeping</w:t>
      </w:r>
      <w:proofErr w:type="spellEnd"/>
      <w:r w:rsidRPr="006A041E">
        <w:rPr>
          <w:rFonts w:asciiTheme="minorHAnsi" w:hAnsiTheme="minorHAnsi" w:cstheme="minorHAnsi"/>
          <w:sz w:val="16"/>
        </w:rPr>
        <w:t xml:space="preserve">), </w:t>
      </w:r>
      <w:r w:rsidRPr="00E74140">
        <w:rPr>
          <w:rStyle w:val="StyleUnderline"/>
          <w:rFonts w:asciiTheme="minorHAnsi" w:hAnsiTheme="minorHAnsi" w:cstheme="minorHAnsi"/>
          <w:highlight w:val="green"/>
        </w:rPr>
        <w:t>spacecraft</w:t>
      </w:r>
      <w:r w:rsidRPr="006A041E">
        <w:rPr>
          <w:rStyle w:val="StyleUnderline"/>
          <w:rFonts w:asciiTheme="minorHAnsi" w:hAnsiTheme="minorHAnsi" w:cstheme="minorHAnsi"/>
        </w:rPr>
        <w:t xml:space="preserve"> in LEO </w:t>
      </w:r>
      <w:proofErr w:type="gramStart"/>
      <w:r w:rsidRPr="00E74140">
        <w:rPr>
          <w:rStyle w:val="StyleUnderline"/>
          <w:rFonts w:asciiTheme="minorHAnsi" w:hAnsiTheme="minorHAnsi" w:cstheme="minorHAnsi"/>
          <w:highlight w:val="green"/>
        </w:rPr>
        <w:t>are</w:t>
      </w:r>
      <w:proofErr w:type="gramEnd"/>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actually </w:t>
      </w:r>
      <w:r w:rsidRPr="003D1AFD">
        <w:rPr>
          <w:rStyle w:val="Emphasis"/>
          <w:rFonts w:asciiTheme="minorHAnsi" w:hAnsiTheme="minorHAnsi" w:cstheme="minorHAnsi"/>
        </w:rPr>
        <w:t>moving</w:t>
      </w:r>
      <w:r w:rsidRPr="003D1AFD">
        <w:rPr>
          <w:rStyle w:val="StyleUnderline"/>
          <w:rFonts w:asciiTheme="minorHAnsi" w:hAnsiTheme="minorHAnsi" w:cstheme="minorHAnsi"/>
        </w:rPr>
        <w:t xml:space="preserve"> through space and</w:t>
      </w:r>
      <w:r w:rsidRPr="006A041E">
        <w:rPr>
          <w:rStyle w:val="StyleUnderline"/>
          <w:rFonts w:asciiTheme="minorHAnsi" w:hAnsiTheme="minorHAnsi" w:cstheme="minorHAnsi"/>
        </w:rPr>
        <w:t xml:space="preserve"> are </w:t>
      </w:r>
      <w:r w:rsidRPr="00E74140">
        <w:rPr>
          <w:rStyle w:val="Emphasis"/>
          <w:rFonts w:asciiTheme="minorHAnsi" w:hAnsiTheme="minorHAnsi" w:cstheme="minorHAnsi"/>
          <w:highlight w:val="green"/>
        </w:rPr>
        <w:t>not stationary</w:t>
      </w:r>
      <w:r w:rsidRPr="00E74140">
        <w:rPr>
          <w:rFonts w:asciiTheme="minorHAnsi" w:hAnsiTheme="minorHAnsi" w:cstheme="minorHAnsi"/>
          <w:sz w:val="16"/>
          <w:highlight w:val="green"/>
        </w:rPr>
        <w:t>,</w:t>
      </w:r>
      <w:r w:rsidRPr="006A041E">
        <w:rPr>
          <w:rFonts w:asciiTheme="minorHAnsi" w:hAnsiTheme="minorHAnsi" w:cstheme="minorHAnsi"/>
          <w:sz w:val="16"/>
        </w:rPr>
        <w:t xml:space="preserve"> </w:t>
      </w:r>
      <w:r w:rsidRPr="003D1AFD">
        <w:rPr>
          <w:rStyle w:val="StyleUnderline"/>
          <w:rFonts w:asciiTheme="minorHAnsi" w:hAnsiTheme="minorHAnsi" w:cstheme="minorHAnsi"/>
        </w:rPr>
        <w:t>so it is</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even more </w:t>
      </w:r>
      <w:r w:rsidRPr="00E74140">
        <w:rPr>
          <w:rStyle w:val="Emphasis"/>
          <w:rFonts w:asciiTheme="minorHAnsi" w:hAnsiTheme="minorHAnsi" w:cstheme="minorHAnsi"/>
          <w:highlight w:val="green"/>
        </w:rPr>
        <w:t>difficult</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 xml:space="preserve">to see this </w:t>
      </w:r>
      <w:r w:rsidRPr="003D1AFD">
        <w:rPr>
          <w:rStyle w:val="StyleUnderline"/>
          <w:rFonts w:asciiTheme="minorHAnsi" w:hAnsiTheme="minorHAnsi" w:cstheme="minorHAnsi"/>
        </w:rPr>
        <w:t>use</w:t>
      </w:r>
      <w:r w:rsidRPr="006A041E">
        <w:rPr>
          <w:rStyle w:val="StyleUnderline"/>
          <w:rFonts w:asciiTheme="minorHAnsi" w:hAnsiTheme="minorHAnsi" w:cstheme="minorHAnsi"/>
        </w:rPr>
        <w:t xml:space="preserve"> by constellations </w:t>
      </w:r>
      <w:r w:rsidRPr="00E74140">
        <w:rPr>
          <w:rStyle w:val="StyleUnderline"/>
          <w:rFonts w:asciiTheme="minorHAnsi" w:hAnsiTheme="minorHAnsi" w:cstheme="minorHAnsi"/>
          <w:highlight w:val="green"/>
        </w:rPr>
        <w:t xml:space="preserve">as </w:t>
      </w:r>
      <w:r w:rsidRPr="00E74140">
        <w:rPr>
          <w:rStyle w:val="Emphasis"/>
          <w:rFonts w:asciiTheme="minorHAnsi" w:hAnsiTheme="minorHAnsi" w:cstheme="minorHAnsi"/>
          <w:highlight w:val="green"/>
        </w:rPr>
        <w:t>occupation</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much less </w:t>
      </w:r>
      <w:r w:rsidRPr="003D1AFD">
        <w:rPr>
          <w:rStyle w:val="Emphasis"/>
          <w:rFonts w:asciiTheme="minorHAnsi" w:hAnsiTheme="minorHAnsi" w:cstheme="minorHAnsi"/>
        </w:rPr>
        <w:t>appropriation</w:t>
      </w:r>
      <w:r w:rsidRPr="003D1AFD">
        <w:rPr>
          <w:rFonts w:asciiTheme="minorHAnsi" w:hAnsiTheme="minorHAnsi" w:cstheme="minorHAnsi"/>
          <w:sz w:val="16"/>
        </w:rPr>
        <w:t>. Moreover</w:t>
      </w:r>
      <w:r w:rsidRPr="006A041E">
        <w:rPr>
          <w:rFonts w:asciiTheme="minorHAnsi" w:hAnsiTheme="minorHAnsi" w:cstheme="minorHAnsi"/>
          <w:sz w:val="16"/>
        </w:rPr>
        <w:t>, Space Situational Awareness (</w:t>
      </w:r>
      <w:r w:rsidRPr="006A041E">
        <w:rPr>
          <w:rStyle w:val="Emphasis"/>
          <w:rFonts w:asciiTheme="minorHAnsi" w:hAnsiTheme="minorHAnsi" w:cstheme="minorHAnsi"/>
        </w:rPr>
        <w:t>SSA</w:t>
      </w:r>
      <w:r w:rsidRPr="006A041E">
        <w:rPr>
          <w:rFonts w:asciiTheme="minorHAnsi" w:hAnsiTheme="minorHAnsi" w:cstheme="minorHAnsi"/>
          <w:sz w:val="16"/>
        </w:rPr>
        <w:t xml:space="preserve">) </w:t>
      </w:r>
      <w:r w:rsidRPr="006A041E">
        <w:rPr>
          <w:rStyle w:val="StyleUnderline"/>
          <w:rFonts w:asciiTheme="minorHAnsi" w:hAnsiTheme="minorHAnsi" w:cstheme="minorHAnsi"/>
        </w:rPr>
        <w:t>and</w:t>
      </w:r>
      <w:r w:rsidRPr="006A041E">
        <w:rPr>
          <w:rFonts w:asciiTheme="minorHAnsi" w:hAnsiTheme="minorHAnsi" w:cstheme="minorHAnsi"/>
          <w:sz w:val="16"/>
        </w:rPr>
        <w:t xml:space="preserve"> Space Traffic Management (</w:t>
      </w:r>
      <w:r w:rsidRPr="006A041E">
        <w:rPr>
          <w:rStyle w:val="Emphasis"/>
          <w:rFonts w:asciiTheme="minorHAnsi" w:hAnsiTheme="minorHAnsi" w:cstheme="minorHAnsi"/>
        </w:rPr>
        <w:t>STM</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will allow other uses to use </w:t>
      </w:r>
      <w:r w:rsidRPr="006A041E">
        <w:rPr>
          <w:rStyle w:val="StyleUnderline"/>
          <w:rFonts w:asciiTheme="minorHAnsi" w:hAnsiTheme="minorHAnsi" w:cstheme="minorHAnsi"/>
        </w:rPr>
        <w:lastRenderedPageBreak/>
        <w:t xml:space="preserve">these orbits, and nothing about the use of any one user necessarily </w:t>
      </w:r>
      <w:r w:rsidRPr="006A041E">
        <w:rPr>
          <w:rStyle w:val="Emphasis"/>
          <w:rFonts w:asciiTheme="minorHAnsi" w:hAnsiTheme="minorHAnsi" w:cstheme="minorHAnsi"/>
        </w:rPr>
        <w:t>precludes</w:t>
      </w:r>
      <w:r w:rsidRPr="006A041E">
        <w:rPr>
          <w:rStyle w:val="StyleUnderline"/>
          <w:rFonts w:asciiTheme="minorHAnsi" w:hAnsiTheme="minorHAnsi" w:cstheme="minorHAnsi"/>
        </w:rPr>
        <w:t xml:space="preserve"> others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Lastly, there is no intention by operators of constellations to </w:t>
      </w:r>
      <w:r w:rsidRPr="006A041E">
        <w:rPr>
          <w:rStyle w:val="Emphasis"/>
          <w:rFonts w:asciiTheme="minorHAnsi" w:hAnsiTheme="minorHAnsi" w:cstheme="minorHAnsi"/>
        </w:rPr>
        <w:t>exclusively occupy</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must less </w:t>
      </w:r>
      <w:r w:rsidRPr="006A041E">
        <w:rPr>
          <w:rStyle w:val="Emphasis"/>
          <w:rFonts w:asciiTheme="minorHAnsi" w:hAnsiTheme="minorHAnsi" w:cstheme="minorHAnsi"/>
        </w:rPr>
        <w:t>possess or appropriate</w:t>
      </w:r>
      <w:r w:rsidRPr="006A041E">
        <w:rPr>
          <w:rFonts w:asciiTheme="minorHAnsi" w:hAnsiTheme="minorHAnsi" w:cstheme="minorHAnsi"/>
          <w:sz w:val="16"/>
        </w:rPr>
        <w:t xml:space="preserve">, </w:t>
      </w:r>
      <w:r w:rsidRPr="006A041E">
        <w:rPr>
          <w:rStyle w:val="StyleUnderline"/>
          <w:rFonts w:asciiTheme="minorHAnsi" w:hAnsiTheme="minorHAnsi" w:cstheme="minorHAnsi"/>
        </w:rPr>
        <w:t>these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Would not the appropriation of outer space be an </w:t>
      </w:r>
      <w:r w:rsidRPr="006A041E">
        <w:rPr>
          <w:rStyle w:val="Emphasis"/>
          <w:rFonts w:asciiTheme="minorHAnsi" w:hAnsiTheme="minorHAnsi" w:cstheme="minorHAnsi"/>
        </w:rPr>
        <w:t xml:space="preserve">intentional, </w:t>
      </w:r>
      <w:proofErr w:type="spellStart"/>
      <w:r w:rsidRPr="006A041E">
        <w:rPr>
          <w:rStyle w:val="Emphasis"/>
          <w:rFonts w:asciiTheme="minorHAnsi" w:hAnsiTheme="minorHAnsi" w:cstheme="minorHAnsi"/>
        </w:rPr>
        <w:t>volutional</w:t>
      </w:r>
      <w:proofErr w:type="spellEnd"/>
      <w:r w:rsidRPr="006A041E">
        <w:rPr>
          <w:rStyle w:val="Emphasis"/>
          <w:rFonts w:asciiTheme="minorHAnsi" w:hAnsiTheme="minorHAnsi" w:cstheme="minorHAnsi"/>
        </w:rPr>
        <w:t xml:space="preserve"> act</w:t>
      </w:r>
      <w:r w:rsidRPr="006A041E">
        <w:rPr>
          <w:rStyle w:val="StyleUnderline"/>
          <w:rFonts w:asciiTheme="minorHAnsi" w:hAnsiTheme="minorHAnsi" w:cstheme="minorHAnsi"/>
        </w:rPr>
        <w:t xml:space="preserve">? No such </w:t>
      </w:r>
      <w:r w:rsidRPr="006A041E">
        <w:rPr>
          <w:rStyle w:val="Emphasis"/>
          <w:rFonts w:asciiTheme="minorHAnsi" w:hAnsiTheme="minorHAnsi" w:cstheme="minorHAnsi"/>
        </w:rPr>
        <w:t>intention can be found</w:t>
      </w:r>
      <w:r w:rsidRPr="006A041E">
        <w:rPr>
          <w:rStyle w:val="StyleUnderline"/>
          <w:rFonts w:asciiTheme="minorHAnsi" w:hAnsiTheme="minorHAnsi" w:cstheme="minorHAnsi"/>
        </w:rPr>
        <w:t xml:space="preserve"> in the operators of global constellations</w:t>
      </w:r>
      <w:r w:rsidRPr="006A041E">
        <w:rPr>
          <w:rFonts w:asciiTheme="minorHAnsi" w:hAnsiTheme="minorHAnsi" w:cstheme="minorHAnsi"/>
          <w:sz w:val="16"/>
        </w:rPr>
        <w:t>.</w:t>
      </w:r>
    </w:p>
    <w:p w14:paraId="5BEAB089" w14:textId="77777777" w:rsidR="004A327C" w:rsidRDefault="004A327C" w:rsidP="004A327C"/>
    <w:p w14:paraId="55835A00" w14:textId="77777777" w:rsidR="004A327C" w:rsidRDefault="004A327C" w:rsidP="004A327C">
      <w:pPr>
        <w:pStyle w:val="Heading4"/>
      </w:pPr>
      <w:r>
        <w:t>Standards:</w:t>
      </w:r>
    </w:p>
    <w:p w14:paraId="2B2090DC" w14:textId="77777777" w:rsidR="004A327C" w:rsidRPr="00747F99" w:rsidRDefault="004A327C" w:rsidP="004A327C">
      <w:pPr>
        <w:pStyle w:val="Heading4"/>
      </w:pPr>
      <w:r>
        <w:t xml:space="preserve">1] Precision </w:t>
      </w:r>
      <w:r w:rsidRPr="00657FBB">
        <w:rPr>
          <w:u w:val="single"/>
        </w:rPr>
        <w:t>outweighs</w:t>
      </w:r>
      <w:r>
        <w:t xml:space="preserve"> – non-topical </w:t>
      </w:r>
      <w:proofErr w:type="spellStart"/>
      <w:r>
        <w:t>affs</w:t>
      </w:r>
      <w:proofErr w:type="spellEnd"/>
      <w:r>
        <w:t xml:space="preserve"> </w:t>
      </w:r>
      <w:r w:rsidRPr="00657FBB">
        <w:rPr>
          <w:u w:val="single"/>
        </w:rPr>
        <w:t>violate</w:t>
      </w:r>
      <w:r>
        <w:t xml:space="preserve"> tournament rules so the judge doesn’t have the jurisdiction to vote on them and it controls the </w:t>
      </w:r>
      <w:r w:rsidRPr="00657FBB">
        <w:rPr>
          <w:u w:val="single"/>
        </w:rPr>
        <w:t>internal</w:t>
      </w:r>
      <w:r w:rsidRPr="001105B4">
        <w:t xml:space="preserve"> </w:t>
      </w:r>
      <w:r>
        <w:t xml:space="preserve">to pragmatic offense in a question of </w:t>
      </w:r>
      <w:r w:rsidRPr="00657FBB">
        <w:rPr>
          <w:u w:val="single"/>
        </w:rPr>
        <w:t>models</w:t>
      </w:r>
      <w:r>
        <w:t>.</w:t>
      </w:r>
    </w:p>
    <w:p w14:paraId="1B62201D" w14:textId="77777777" w:rsidR="004A327C" w:rsidRPr="006A041E" w:rsidRDefault="004A327C" w:rsidP="004A327C">
      <w:pPr>
        <w:pStyle w:val="Heading4"/>
        <w:rPr>
          <w:rFonts w:asciiTheme="minorHAnsi" w:hAnsiTheme="minorHAnsi" w:cstheme="minorHAnsi"/>
        </w:rPr>
      </w:pPr>
      <w:r w:rsidRPr="006A041E">
        <w:rPr>
          <w:rFonts w:asciiTheme="minorHAnsi" w:hAnsiTheme="minorHAnsi" w:cstheme="minorHAnsi"/>
        </w:rPr>
        <w:t>2] Predictable limits—</w:t>
      </w:r>
      <w:r>
        <w:rPr>
          <w:rFonts w:asciiTheme="minorHAnsi" w:hAnsiTheme="minorHAnsi" w:cstheme="minorHAnsi"/>
        </w:rPr>
        <w:t>including temporary occupation is a limits disaster—a</w:t>
      </w:r>
      <w:r w:rsidRPr="00CB481C">
        <w:rPr>
          <w:rFonts w:asciiTheme="minorHAnsi" w:hAnsiTheme="minorHAnsi" w:cstheme="minorHAnsi"/>
        </w:rPr>
        <w:t xml:space="preserve">ny </w:t>
      </w:r>
      <w:proofErr w:type="spellStart"/>
      <w:r w:rsidRPr="00CB481C">
        <w:rPr>
          <w:rFonts w:asciiTheme="minorHAnsi" w:hAnsiTheme="minorHAnsi" w:cstheme="minorHAnsi"/>
        </w:rPr>
        <w:t>aff</w:t>
      </w:r>
      <w:proofErr w:type="spellEnd"/>
      <w:r w:rsidRPr="00CB481C">
        <w:rPr>
          <w:rFonts w:asciiTheme="minorHAnsi" w:hAnsiTheme="minorHAnsi" w:cstheme="minorHAnsi"/>
        </w:rPr>
        <w:t xml:space="preserve"> about a single spaceship, satellite, or weapon would be T</w:t>
      </w:r>
      <w:r>
        <w:rPr>
          <w:rFonts w:asciiTheme="minorHAnsi" w:hAnsiTheme="minorHAnsi" w:cstheme="minorHAnsi"/>
        </w:rPr>
        <w:t xml:space="preserve"> because they temporarily occupy space. </w:t>
      </w:r>
      <w:r w:rsidRPr="006A041E">
        <w:rPr>
          <w:rFonts w:asciiTheme="minorHAnsi" w:hAnsiTheme="minorHAnsi" w:cstheme="minorHAnsi"/>
        </w:rPr>
        <w:t xml:space="preserve">Limits explodes neg prep and draws </w:t>
      </w:r>
      <w:proofErr w:type="spellStart"/>
      <w:r w:rsidRPr="006A041E">
        <w:rPr>
          <w:rFonts w:asciiTheme="minorHAnsi" w:hAnsiTheme="minorHAnsi" w:cstheme="minorHAnsi"/>
        </w:rPr>
        <w:t>unreciprocal</w:t>
      </w:r>
      <w:proofErr w:type="spellEnd"/>
      <w:r w:rsidRPr="006A041E">
        <w:rPr>
          <w:rFonts w:asciiTheme="minorHAnsi" w:hAnsiTheme="minorHAnsi" w:cstheme="minorHAnsi"/>
        </w:rPr>
        <w:t xml:space="preserve"> lines of debate</w:t>
      </w:r>
      <w:r>
        <w:rPr>
          <w:rFonts w:asciiTheme="minorHAnsi" w:hAnsiTheme="minorHAnsi" w:cstheme="minorHAnsi"/>
        </w:rPr>
        <w:t>.</w:t>
      </w:r>
      <w:r w:rsidRPr="006A041E">
        <w:rPr>
          <w:rFonts w:asciiTheme="minorHAnsi" w:hAnsiTheme="minorHAnsi" w:cstheme="minorHAnsi"/>
        </w:rPr>
        <w:t xml:space="preserve"> </w:t>
      </w:r>
    </w:p>
    <w:p w14:paraId="1E76CA5C" w14:textId="77777777" w:rsidR="004A327C" w:rsidRPr="000A7F64" w:rsidRDefault="004A327C" w:rsidP="004A327C">
      <w:pPr>
        <w:pStyle w:val="Heading4"/>
      </w:pPr>
      <w:r>
        <w:t xml:space="preserve">3] TVA – defend debris like strake – that’s what the core concern about </w:t>
      </w:r>
      <w:proofErr w:type="spellStart"/>
      <w:r>
        <w:t>megaconstellations</w:t>
      </w:r>
      <w:proofErr w:type="spellEnd"/>
      <w:r>
        <w:t xml:space="preserve"> are and is permanent.</w:t>
      </w:r>
    </w:p>
    <w:p w14:paraId="4E3DEC62" w14:textId="77777777" w:rsidR="004A327C" w:rsidRPr="00F32786" w:rsidRDefault="004A327C" w:rsidP="004A327C">
      <w:pPr>
        <w:pStyle w:val="Heading4"/>
      </w:pPr>
      <w:r>
        <w:t>Fairness is a voter—it’s a gateway issue to the ballot.</w:t>
      </w:r>
    </w:p>
    <w:p w14:paraId="38A257F3" w14:textId="77777777" w:rsidR="004A327C" w:rsidRDefault="004A327C" w:rsidP="004A327C">
      <w:pPr>
        <w:pStyle w:val="Heading4"/>
      </w:pPr>
      <w:r>
        <w:t xml:space="preserve">Drop the debater to </w:t>
      </w:r>
      <w:r w:rsidRPr="003D1AFD">
        <w:rPr>
          <w:u w:val="single"/>
        </w:rPr>
        <w:t>deter future abuse</w:t>
      </w:r>
      <w:r>
        <w:t xml:space="preserve">. </w:t>
      </w:r>
    </w:p>
    <w:p w14:paraId="4714D1C7" w14:textId="77777777" w:rsidR="004A327C" w:rsidRDefault="004A327C" w:rsidP="004A327C">
      <w:pPr>
        <w:pStyle w:val="Heading4"/>
      </w:pPr>
      <w:r>
        <w:t xml:space="preserve">CI- Reasonability is </w:t>
      </w:r>
      <w:r w:rsidRPr="003D1AFD">
        <w:rPr>
          <w:u w:val="single"/>
        </w:rPr>
        <w:t>arbitrary</w:t>
      </w:r>
      <w:r>
        <w:t xml:space="preserve"> and we don’t know the </w:t>
      </w:r>
      <w:proofErr w:type="spellStart"/>
      <w:r w:rsidRPr="003D1AFD">
        <w:rPr>
          <w:u w:val="single"/>
        </w:rPr>
        <w:t>brightline</w:t>
      </w:r>
      <w:proofErr w:type="spellEnd"/>
      <w:r>
        <w:t xml:space="preserve"> while prepping. </w:t>
      </w:r>
      <w:r w:rsidRPr="003D1AFD">
        <w:rPr>
          <w:u w:val="single"/>
        </w:rPr>
        <w:t>Collapses</w:t>
      </w:r>
      <w:r>
        <w:t xml:space="preserve"> since it uses an offense/defense paradigm to win it. </w:t>
      </w:r>
    </w:p>
    <w:p w14:paraId="04C0AA98" w14:textId="77777777" w:rsidR="004A327C" w:rsidRDefault="004A327C" w:rsidP="004A327C">
      <w:pPr>
        <w:pStyle w:val="Heading4"/>
      </w:pPr>
      <w:r w:rsidRPr="00E9461B">
        <w:rPr>
          <w:u w:val="single"/>
        </w:rPr>
        <w:t>No RVIs</w:t>
      </w:r>
      <w:r>
        <w:t xml:space="preserve">- A] </w:t>
      </w:r>
      <w:r w:rsidRPr="003418C1">
        <w:rPr>
          <w:u w:val="single"/>
        </w:rPr>
        <w:t>Illogical</w:t>
      </w:r>
      <w:r>
        <w:t xml:space="preserve">- you don’t win for being fair B] Encourages </w:t>
      </w:r>
      <w:r w:rsidRPr="003418C1">
        <w:t>baiting theory</w:t>
      </w:r>
      <w:r>
        <w:t xml:space="preserve"> which proliferates abuse C] Chills </w:t>
      </w:r>
      <w:r w:rsidRPr="003418C1">
        <w:t>checking abuse</w:t>
      </w:r>
      <w:r>
        <w:t xml:space="preserve"> for fear of the RVI </w:t>
      </w:r>
    </w:p>
    <w:p w14:paraId="52332109" w14:textId="77777777" w:rsidR="004A327C" w:rsidRPr="004A327C" w:rsidRDefault="004A327C" w:rsidP="004A327C"/>
    <w:sectPr w:rsidR="004A327C" w:rsidRPr="004A327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32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360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50E"/>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327C"/>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3C6"/>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49E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5A9"/>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2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1C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ACA28"/>
  <w14:defaultImageDpi w14:val="300"/>
  <w15:docId w15:val="{8E0228CE-98CA-9541-A4A5-BA35AFA35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327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A32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32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9"/>
    <w:unhideWhenUsed/>
    <w:qFormat/>
    <w:rsid w:val="004A32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4A327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32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327C"/>
  </w:style>
  <w:style w:type="character" w:customStyle="1" w:styleId="Heading1Char">
    <w:name w:val="Heading 1 Char"/>
    <w:aliases w:val="Pocket Char"/>
    <w:basedOn w:val="DefaultParagraphFont"/>
    <w:link w:val="Heading1"/>
    <w:uiPriority w:val="9"/>
    <w:rsid w:val="004A327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327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9"/>
    <w:rsid w:val="004A327C"/>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9"/>
    <w:rsid w:val="004A327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4A327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8."/>
    <w:basedOn w:val="DefaultParagraphFont"/>
    <w:uiPriority w:val="1"/>
    <w:qFormat/>
    <w:rsid w:val="004A327C"/>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4A327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A327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TAG "/>
    <w:basedOn w:val="DefaultParagraphFont"/>
    <w:link w:val="Card"/>
    <w:uiPriority w:val="99"/>
    <w:unhideWhenUsed/>
    <w:rsid w:val="004A327C"/>
    <w:rPr>
      <w:color w:val="auto"/>
      <w:u w:val="none"/>
    </w:rPr>
  </w:style>
  <w:style w:type="paragraph" w:styleId="DocumentMap">
    <w:name w:val="Document Map"/>
    <w:basedOn w:val="Normal"/>
    <w:link w:val="DocumentMapChar"/>
    <w:uiPriority w:val="99"/>
    <w:semiHidden/>
    <w:unhideWhenUsed/>
    <w:rsid w:val="004A32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327C"/>
    <w:rPr>
      <w:rFonts w:ascii="Lucida Grande" w:hAnsi="Lucida Grande" w:cs="Lucida Grande"/>
    </w:rPr>
  </w:style>
  <w:style w:type="paragraph" w:customStyle="1" w:styleId="Card">
    <w:name w:val="Card"/>
    <w:aliases w:val="No Spacing,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4A327C"/>
    <w:pPr>
      <w:spacing w:before="480" w:line="240" w:lineRule="auto"/>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7"/>
    <w:qFormat/>
    <w:rsid w:val="004A327C"/>
    <w:pPr>
      <w:spacing w:line="256" w:lineRule="auto"/>
      <w:ind w:left="720"/>
      <w:jc w:val="both"/>
    </w:pPr>
    <w:rPr>
      <w:b/>
      <w:iCs/>
      <w:u w:val="single"/>
    </w:rPr>
  </w:style>
  <w:style w:type="paragraph" w:customStyle="1" w:styleId="Emphasis1">
    <w:name w:val="Emphasis1"/>
    <w:basedOn w:val="Normal"/>
    <w:autoRedefine/>
    <w:uiPriority w:val="20"/>
    <w:qFormat/>
    <w:rsid w:val="004A327C"/>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aliases w:val="6 font"/>
    <w:basedOn w:val="Normal"/>
    <w:uiPriority w:val="34"/>
    <w:unhideWhenUsed/>
    <w:qFormat/>
    <w:rsid w:val="005653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Pages>
  <Words>1297</Words>
  <Characters>7394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2022-02-12T16:28:00Z</dcterms:created>
  <dcterms:modified xsi:type="dcterms:W3CDTF">2022-02-12T17:54:00Z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