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7041D" w14:textId="77777777" w:rsidR="007D1F58" w:rsidRDefault="007D1F58" w:rsidP="007D1F58">
      <w:pPr>
        <w:pStyle w:val="Heading2"/>
      </w:pPr>
      <w:r>
        <w:rPr>
          <w:b w:val="0"/>
          <w:bCs w:val="0"/>
        </w:rPr>
        <w:t>1</w:t>
      </w:r>
    </w:p>
    <w:p w14:paraId="1235C8C5" w14:textId="77777777" w:rsidR="007D1F58" w:rsidRPr="007D1F58" w:rsidRDefault="007D1F58" w:rsidP="007D1F58">
      <w:pPr>
        <w:pStyle w:val="Heading4"/>
      </w:pPr>
      <w:r w:rsidRPr="007D1F58">
        <w:t xml:space="preserve">Interpretation: “medicines” is a generic bare plural. The </w:t>
      </w:r>
      <w:proofErr w:type="spellStart"/>
      <w:r w:rsidRPr="007D1F58">
        <w:t>aff</w:t>
      </w:r>
      <w:proofErr w:type="spellEnd"/>
      <w:r w:rsidRPr="007D1F58">
        <w:t xml:space="preserve"> may not defend that member nations of the World Trade Organization ought to reduce intellectual property protections for a medicine or subset of medicines.  </w:t>
      </w:r>
    </w:p>
    <w:p w14:paraId="3463E756" w14:textId="77777777" w:rsidR="007D1F58" w:rsidRDefault="007D1F58" w:rsidP="007D1F58">
      <w:proofErr w:type="spellStart"/>
      <w:r>
        <w:rPr>
          <w:rStyle w:val="Heading4Char"/>
        </w:rPr>
        <w:t>Nebel</w:t>
      </w:r>
      <w:proofErr w:type="spellEnd"/>
      <w:r>
        <w:rPr>
          <w:rStyle w:val="Heading4Char"/>
        </w:rPr>
        <w:t xml:space="preserve"> 19</w:t>
      </w:r>
      <w:r>
        <w:t xml:space="preserve">. [Jake </w:t>
      </w:r>
      <w:proofErr w:type="spellStart"/>
      <w:r>
        <w:t>Nebel</w:t>
      </w:r>
      <w:proofErr w:type="spellEnd"/>
      <w:r>
        <w:t xml:space="preserve"> is an assistant professor of philosophy at the University of Southern California and executive director of Victory Briefs. He writes a lot of this stuff lol – duh.] “Genericity on the Standardized Tests Resolution.” </w:t>
      </w:r>
      <w:proofErr w:type="spellStart"/>
      <w:r>
        <w:t>Vbriefly</w:t>
      </w:r>
      <w:proofErr w:type="spellEnd"/>
      <w:r>
        <w:t xml:space="preserve">. August 12, 2019. </w:t>
      </w:r>
      <w:hyperlink r:id="rId9" w:history="1">
        <w:r>
          <w:rPr>
            <w:rStyle w:val="Hyperlink"/>
            <w:color w:val="000000"/>
            <w:u w:val="single"/>
          </w:rPr>
          <w:t>https://www.vbriefly.com/2019/08/12/genericity-on-the-standardized-tests-resolution/?fbclid=IwAR0hUkKd</w:t>
        </w:r>
        <w:r>
          <w:rPr>
            <w:rStyle w:val="Hyperlink"/>
            <w:color w:val="000000"/>
            <w:u w:val="single"/>
          </w:rPr>
          <w:t>D</w:t>
        </w:r>
        <w:r>
          <w:rPr>
            <w:rStyle w:val="Hyperlink"/>
            <w:color w:val="000000"/>
            <w:u w:val="single"/>
          </w:rPr>
          <w:t>zHWrNeqEVI7m59pwsnmqLl490n4uRLQTe7bWmWDO_avWCNzi14</w:t>
        </w:r>
      </w:hyperlink>
      <w:r>
        <w:rPr>
          <w:rStyle w:val="Hyperlink"/>
        </w:rPr>
        <w:t xml:space="preserve"> TG</w:t>
      </w:r>
    </w:p>
    <w:p w14:paraId="77AEA9CD" w14:textId="77777777" w:rsidR="007D1F58" w:rsidRDefault="007D1F58" w:rsidP="007D1F58">
      <w:r>
        <w:t xml:space="preserve">Both distinctions are important. </w:t>
      </w:r>
      <w:r>
        <w:rPr>
          <w:rStyle w:val="StyleUnderline"/>
          <w:highlight w:val="green"/>
        </w:rPr>
        <w:t>Generic</w:t>
      </w:r>
      <w:r>
        <w:rPr>
          <w:rStyle w:val="StyleUnderline"/>
        </w:rPr>
        <w:t xml:space="preserve"> resolutions </w:t>
      </w:r>
      <w:r>
        <w:rPr>
          <w:rStyle w:val="StyleUnderline"/>
          <w:highlight w:val="green"/>
        </w:rPr>
        <w:t>can’t be affirmed by</w:t>
      </w:r>
      <w:r>
        <w:rPr>
          <w:rStyle w:val="StyleUnderline"/>
        </w:rPr>
        <w:t xml:space="preserve"> specifying </w:t>
      </w:r>
      <w:proofErr w:type="gramStart"/>
      <w:r>
        <w:rPr>
          <w:rStyle w:val="StyleUnderline"/>
          <w:highlight w:val="green"/>
        </w:rPr>
        <w:t>particular instances</w:t>
      </w:r>
      <w:proofErr w:type="gramEnd"/>
      <w:r>
        <w:rPr>
          <w:rStyle w:val="StyleUnderline"/>
        </w:rPr>
        <w:t>.</w:t>
      </w:r>
      <w:r>
        <w:t xml:space="preserve"> But, since generics tolerate exceptions, plan-inclusive counterplans (PICs) do not negate generic resolutions.</w:t>
      </w:r>
    </w:p>
    <w:p w14:paraId="02B51C55" w14:textId="77777777" w:rsidR="007D1F58" w:rsidRDefault="007D1F58" w:rsidP="007D1F58">
      <w: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790C89EB" w14:textId="77777777" w:rsidR="007D1F58" w:rsidRDefault="007D1F58" w:rsidP="007D1F58">
      <w:r>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7114008B" w14:textId="77777777" w:rsidR="007D1F58" w:rsidRDefault="007D1F58" w:rsidP="007D1F58">
      <w:r>
        <w:t xml:space="preserve"> </w:t>
      </w:r>
      <w:r>
        <w:rPr>
          <w:rStyle w:val="StyleUnderline"/>
        </w:rPr>
        <w:t xml:space="preserve">“Colleges and universities” </w:t>
      </w:r>
      <w:proofErr w:type="gramStart"/>
      <w:r>
        <w:rPr>
          <w:rStyle w:val="StyleUnderline"/>
        </w:rPr>
        <w:t>is</w:t>
      </w:r>
      <w:proofErr w:type="gramEnd"/>
      <w:r>
        <w:rPr>
          <w:rStyle w:val="StyleUnderline"/>
        </w:rPr>
        <w:t xml:space="preserve"> a generic bare plural</w:t>
      </w:r>
      <w:r>
        <w:t>. I don’t think this claim should require any argument, when you think about it, but here are a few reasons.</w:t>
      </w:r>
    </w:p>
    <w:p w14:paraId="2765D54D" w14:textId="77777777" w:rsidR="007D1F58" w:rsidRDefault="007D1F58" w:rsidP="007D1F58">
      <w:r>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8B4A7BE" w14:textId="77777777" w:rsidR="007D1F58" w:rsidRDefault="007D1F58" w:rsidP="007D1F58">
      <w:pPr>
        <w:rPr>
          <w:rStyle w:val="StyleUnderline"/>
        </w:rPr>
      </w:pPr>
      <w:r>
        <w:rPr>
          <w:rStyle w:val="StyleUnderline"/>
        </w:rPr>
        <w:lastRenderedPageBreak/>
        <w:t xml:space="preserve">Second, </w:t>
      </w:r>
      <w:r>
        <w:rPr>
          <w:rStyle w:val="StyleUnderline"/>
          <w:highlight w:val="green"/>
        </w:rPr>
        <w:t>“colleges</w:t>
      </w:r>
      <w:r>
        <w:rPr>
          <w:rStyle w:val="StyleUnderline"/>
        </w:rPr>
        <w:t xml:space="preserve"> and universities” </w:t>
      </w:r>
      <w:r>
        <w:rPr>
          <w:rStyle w:val="StyleUnderline"/>
          <w:highlight w:val="green"/>
        </w:rPr>
        <w:t>fails the </w:t>
      </w:r>
      <w:hyperlink r:id="rId10" w:anchor="IsolGeneInte" w:history="1">
        <w:r>
          <w:rPr>
            <w:rStyle w:val="StyleUnderline"/>
            <w:color w:val="000000"/>
            <w:highlight w:val="green"/>
          </w:rPr>
          <w:t>upward-entailment test</w:t>
        </w:r>
      </w:hyperlink>
      <w:r>
        <w:rPr>
          <w:rStyle w:val="StyleUnderline"/>
          <w:highlight w:val="green"/>
        </w:rPr>
        <w:t xml:space="preserve"> for existential</w:t>
      </w:r>
      <w:r>
        <w:rPr>
          <w:rStyle w:val="StyleUnderline"/>
        </w:rPr>
        <w:t xml:space="preserve"> uses of </w:t>
      </w:r>
      <w:r>
        <w:rPr>
          <w:rStyle w:val="StyleUnderline"/>
          <w:highlight w:val="green"/>
        </w:rPr>
        <w:t>bare plurals</w:t>
      </w:r>
      <w: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Pr>
          <w:rStyle w:val="StyleUnderline"/>
          <w:highlight w:val="green"/>
        </w:rPr>
        <w:t xml:space="preserve">Colleges </w:t>
      </w:r>
      <w:r>
        <w:rPr>
          <w:rStyle w:val="StyleUnderline"/>
        </w:rPr>
        <w:t xml:space="preserve">and universities </w:t>
      </w:r>
      <w:r>
        <w:rPr>
          <w:rStyle w:val="StyleUnderline"/>
          <w:highlight w:val="green"/>
        </w:rPr>
        <w:t>ought not consider the SAT.”</w:t>
      </w:r>
      <w:r>
        <w:t xml:space="preserve"> (To isolate “colleges and universities,” I’ve eliminated the other bare plurals in the resolution; it cannot plausibly be generic in the isolated case but existential in the resolution.) </w:t>
      </w:r>
      <w:r>
        <w:rPr>
          <w:rStyle w:val="StyleUnderline"/>
        </w:rPr>
        <w:t xml:space="preserve">This sentence </w:t>
      </w:r>
      <w:r>
        <w:rPr>
          <w:rStyle w:val="StyleUnderline"/>
          <w:highlight w:val="green"/>
        </w:rPr>
        <w:t>does not entail the more general statement that educational institutions ought not consider the SAT.</w:t>
      </w:r>
      <w:r>
        <w:rPr>
          <w:rStyle w:val="StyleUnderline"/>
        </w:rPr>
        <w:t xml:space="preserve"> This shows that “colleges and universities” is </w:t>
      </w:r>
      <w:proofErr w:type="gramStart"/>
      <w:r>
        <w:rPr>
          <w:rStyle w:val="StyleUnderline"/>
        </w:rPr>
        <w:t>generic, because</w:t>
      </w:r>
      <w:proofErr w:type="gramEnd"/>
      <w:r>
        <w:rPr>
          <w:rStyle w:val="StyleUnderline"/>
        </w:rPr>
        <w:t xml:space="preserve"> it fails the upward-entailment test for existential bare plurals.</w:t>
      </w:r>
    </w:p>
    <w:p w14:paraId="1593E36A" w14:textId="77777777" w:rsidR="007D1F58" w:rsidRDefault="007D1F58" w:rsidP="007D1F58">
      <w:r>
        <w:rPr>
          <w:rStyle w:val="StyleUnderline"/>
        </w:rPr>
        <w:t xml:space="preserve">Third, </w:t>
      </w:r>
      <w:r>
        <w:rPr>
          <w:rStyle w:val="StyleUnderline"/>
          <w:highlight w:val="green"/>
        </w:rPr>
        <w:t xml:space="preserve">“colleges </w:t>
      </w:r>
      <w:r>
        <w:rPr>
          <w:rStyle w:val="StyleUnderline"/>
        </w:rPr>
        <w:t xml:space="preserve">and universities” </w:t>
      </w:r>
      <w:r>
        <w:rPr>
          <w:rStyle w:val="StyleUnderline"/>
          <w:highlight w:val="green"/>
        </w:rPr>
        <w:t>fails the adverb of quantification test for existential bare plurals</w:t>
      </w:r>
      <w:r>
        <w:rPr>
          <w:rStyle w:val="StyleUnderline"/>
        </w:rPr>
        <w:t>. Consider the sentence, “</w:t>
      </w:r>
      <w:r>
        <w:rPr>
          <w:rStyle w:val="StyleUnderline"/>
          <w:highlight w:val="green"/>
        </w:rPr>
        <w:t>Dogs are barking outside my window</w:t>
      </w:r>
      <w:r>
        <w:rPr>
          <w:rStyle w:val="StyleUnderline"/>
        </w:rPr>
        <w:t xml:space="preserve">.” This sentence </w:t>
      </w:r>
      <w:r>
        <w:rPr>
          <w:rStyle w:val="StyleUnderline"/>
          <w:highlight w:val="green"/>
        </w:rPr>
        <w:t>expresses an existential</w:t>
      </w:r>
      <w:r>
        <w:rPr>
          <w:rStyle w:val="StyleUnderline"/>
        </w:rPr>
        <w:t xml:space="preserve"> statement that is </w:t>
      </w:r>
      <w:r>
        <w:rPr>
          <w:rStyle w:val="StyleUnderline"/>
          <w:highlight w:val="green"/>
        </w:rPr>
        <w:t>true just in case there are some dogs barking</w:t>
      </w:r>
      <w:r>
        <w:rPr>
          <w:rStyle w:val="StyleUnderline"/>
        </w:rPr>
        <w:t xml:space="preserve"> outside my window. One test of this appeals to the drastic change of meaning caused by </w:t>
      </w:r>
      <w:r>
        <w:rPr>
          <w:rStyle w:val="StyleUnderline"/>
          <w:highlight w:val="green"/>
        </w:rPr>
        <w:t>inserting any adverb of quantification</w:t>
      </w:r>
      <w:r>
        <w:rPr>
          <w:rStyle w:val="StyleUnderline"/>
        </w:rPr>
        <w:t xml:space="preserve"> (e.g., always, sometimes, generally, often, seldom, never, ever). You </w:t>
      </w:r>
      <w:r>
        <w:rPr>
          <w:rStyle w:val="StyleUnderline"/>
          <w:highlight w:val="green"/>
        </w:rPr>
        <w:t>cannot add</w:t>
      </w:r>
      <w:r>
        <w:rPr>
          <w:rStyle w:val="StyleUnderline"/>
        </w:rPr>
        <w:t xml:space="preserve"> any such adverb into the sentence without drastically changing its </w:t>
      </w:r>
      <w:r>
        <w:rPr>
          <w:rStyle w:val="StyleUnderline"/>
          <w:highlight w:val="green"/>
        </w:rPr>
        <w:t>meaning</w:t>
      </w:r>
      <w:r>
        <w:rPr>
          <w:rStyle w:val="StyleUnderline"/>
        </w:rPr>
        <w:t xml:space="preserve">. To apply this test to the resolution, let’s again isolate the bare plural subject: “Colleges and universities ought not consider the SAT.” Adding generally (“Colleges and </w:t>
      </w:r>
      <w:proofErr w:type="spellStart"/>
      <w:r>
        <w:rPr>
          <w:rStyle w:val="StyleUnderline"/>
        </w:rPr>
        <w:t>universitiesz</w:t>
      </w:r>
      <w:proofErr w:type="spellEnd"/>
      <w:r>
        <w:rPr>
          <w:rStyle w:val="StyleUnderline"/>
        </w:rPr>
        <w:t xml:space="preserve"> generally ought not consider the SAT”) or ever (“Colleges and universities ought not ever consider the SAT”) result in comparatively minor changes of meaning. </w:t>
      </w:r>
      <w:r>
        <w:t xml:space="preserve">(Note that this test doesn’t require there to be no change of meaning and doesn’t have to work for every adverb of quantification.) This strongly suggests what we already know: that </w:t>
      </w:r>
      <w:r>
        <w:rPr>
          <w:rStyle w:val="StyleUnderline"/>
        </w:rPr>
        <w:t xml:space="preserve">“colleges and universities” is generic rather than existential in the resolution. </w:t>
      </w:r>
    </w:p>
    <w:p w14:paraId="6588269B" w14:textId="77777777" w:rsidR="007D1F58" w:rsidRPr="007D1F58" w:rsidRDefault="007D1F58" w:rsidP="007D1F58">
      <w:pPr>
        <w:pStyle w:val="Heading4"/>
      </w:pPr>
      <w:r w:rsidRPr="007D1F58">
        <w:lastRenderedPageBreak/>
        <w:t>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“always” to the res doesn’t substantially change its meaning because reduce is permanent.</w:t>
      </w:r>
    </w:p>
    <w:p w14:paraId="333E04FE" w14:textId="77777777" w:rsidR="007D1F58" w:rsidRPr="007D1F58" w:rsidRDefault="007D1F58" w:rsidP="007D1F58">
      <w:pPr>
        <w:pStyle w:val="Heading4"/>
      </w:pPr>
      <w:r w:rsidRPr="007D1F58">
        <w:t>Violation: They spec ______</w:t>
      </w:r>
    </w:p>
    <w:p w14:paraId="6D524156" w14:textId="77777777" w:rsidR="007D1F58" w:rsidRPr="007D1F58" w:rsidRDefault="007D1F58" w:rsidP="007D1F58">
      <w:pPr>
        <w:pStyle w:val="Heading4"/>
      </w:pPr>
      <w:r w:rsidRPr="007D1F58">
        <w:t>Standards:</w:t>
      </w:r>
    </w:p>
    <w:p w14:paraId="07A181DF" w14:textId="77777777" w:rsidR="007D1F58" w:rsidRPr="007D1F58" w:rsidRDefault="007D1F58" w:rsidP="007D1F58">
      <w:pPr>
        <w:pStyle w:val="Heading4"/>
      </w:pPr>
      <w:r w:rsidRPr="007D1F58">
        <w:t>[1] precision – the counter-</w:t>
      </w:r>
      <w:proofErr w:type="spellStart"/>
      <w:r w:rsidRPr="007D1F58">
        <w:t>interp</w:t>
      </w:r>
      <w:proofErr w:type="spellEnd"/>
      <w:r w:rsidRPr="007D1F58">
        <w:t xml:space="preserve"> justifies them arbitrarily doing away with random words in the resolution which decks negative ground and preparation because the </w:t>
      </w:r>
      <w:proofErr w:type="spellStart"/>
      <w:r w:rsidRPr="007D1F58">
        <w:t>aff</w:t>
      </w:r>
      <w:proofErr w:type="spellEnd"/>
      <w:r w:rsidRPr="007D1F58">
        <w:t xml:space="preserve"> is no longer bounded by the resolution. Independent voter for jurisdiction – the judge doesn’t have the jurisdiction to vote </w:t>
      </w:r>
      <w:proofErr w:type="spellStart"/>
      <w:r w:rsidRPr="007D1F58">
        <w:t>aff</w:t>
      </w:r>
      <w:proofErr w:type="spellEnd"/>
      <w:r w:rsidRPr="007D1F58">
        <w:t xml:space="preserve"> if there wasn’t a legitimate </w:t>
      </w:r>
      <w:proofErr w:type="spellStart"/>
      <w:r w:rsidRPr="007D1F58">
        <w:t>aff</w:t>
      </w:r>
      <w:proofErr w:type="spellEnd"/>
      <w:r w:rsidRPr="007D1F58">
        <w:t>.</w:t>
      </w:r>
    </w:p>
    <w:p w14:paraId="5A0004C7" w14:textId="77777777" w:rsidR="007D1F58" w:rsidRPr="007D1F58" w:rsidRDefault="007D1F58" w:rsidP="007D1F58">
      <w:pPr>
        <w:pStyle w:val="Heading4"/>
      </w:pPr>
      <w:r w:rsidRPr="007D1F58">
        <w:t xml:space="preserve">[2] Limits and ground – their model allows </w:t>
      </w:r>
      <w:proofErr w:type="spellStart"/>
      <w:r w:rsidRPr="007D1F58">
        <w:t>affs</w:t>
      </w:r>
      <w:proofErr w:type="spellEnd"/>
      <w:r w:rsidRPr="007D1F58">
        <w:t xml:space="preserve"> to defend anything from Covid vaccines to HIV drugs to Insulin— there's no universal DA since each has different functions and political implications — that explodes neg prep and leads to random medicine of the week </w:t>
      </w:r>
      <w:proofErr w:type="spellStart"/>
      <w:r w:rsidRPr="007D1F58">
        <w:t>affs</w:t>
      </w:r>
      <w:proofErr w:type="spellEnd"/>
      <w:r w:rsidRPr="007D1F58">
        <w:t xml:space="preserve"> which makes cutting stable neg links impossible — limits key to reciprocal engagement since they create a </w:t>
      </w:r>
      <w:proofErr w:type="spellStart"/>
      <w:r w:rsidRPr="007D1F58">
        <w:t>caselist</w:t>
      </w:r>
      <w:proofErr w:type="spellEnd"/>
      <w:r w:rsidRPr="007D1F58">
        <w:t xml:space="preserve"> for neg prep and it takes out ground like DAs to certain medicines which are some of the few neg generics when </w:t>
      </w:r>
      <w:proofErr w:type="spellStart"/>
      <w:r w:rsidRPr="007D1F58">
        <w:t>affs</w:t>
      </w:r>
      <w:proofErr w:type="spellEnd"/>
      <w:r w:rsidRPr="007D1F58">
        <w:t xml:space="preserve"> spec medicines.</w:t>
      </w:r>
    </w:p>
    <w:p w14:paraId="4DC42C0C" w14:textId="77777777" w:rsidR="007D1F58" w:rsidRPr="007D1F58" w:rsidRDefault="007D1F58" w:rsidP="007D1F58">
      <w:pPr>
        <w:pStyle w:val="Heading4"/>
      </w:pPr>
      <w:r w:rsidRPr="007D1F58">
        <w:t>[3] TVA solves – you could’ve read your plan as an advantage under a whole res advocacy.</w:t>
      </w:r>
    </w:p>
    <w:p w14:paraId="79DA9575" w14:textId="77777777" w:rsidR="007D1F58" w:rsidRPr="007D1F58" w:rsidRDefault="007D1F58" w:rsidP="007D1F58">
      <w:pPr>
        <w:pStyle w:val="Heading4"/>
      </w:pPr>
      <w:r w:rsidRPr="007D1F58">
        <w:t>Fairness – debate is a competitive activity that requires fairness for objective evaluation. Outweighs because it’s the only intrinsic part of debate – all other rules can be debated over but rely on some conception of fairness to be justified.</w:t>
      </w:r>
    </w:p>
    <w:p w14:paraId="51A4A62F" w14:textId="77777777" w:rsidR="007D1F58" w:rsidRPr="007D1F58" w:rsidRDefault="007D1F58" w:rsidP="007D1F58">
      <w:pPr>
        <w:pStyle w:val="Heading4"/>
      </w:pPr>
      <w:r w:rsidRPr="007D1F58">
        <w:t>Drop the debater – a] deter future abuse and b] set better norms for debate.</w:t>
      </w:r>
    </w:p>
    <w:p w14:paraId="34883C81" w14:textId="77777777" w:rsidR="007D1F58" w:rsidRPr="007D1F58" w:rsidRDefault="007D1F58" w:rsidP="007D1F58">
      <w:pPr>
        <w:pStyle w:val="Heading4"/>
      </w:pPr>
      <w:r w:rsidRPr="007D1F58">
        <w:t xml:space="preserve">Competing </w:t>
      </w:r>
      <w:proofErr w:type="spellStart"/>
      <w:r w:rsidRPr="007D1F58">
        <w:t>interps</w:t>
      </w:r>
      <w:proofErr w:type="spellEnd"/>
      <w:r w:rsidRPr="007D1F58">
        <w:t xml:space="preserve"> – [a] reasonability is arbitrary and encourages judge intervention since there’s no clear norm, [b] it creates a race to the top where we create the best possible norms for debate.</w:t>
      </w:r>
    </w:p>
    <w:p w14:paraId="6985FC20" w14:textId="77777777" w:rsidR="007D1F58" w:rsidRPr="007D1F58" w:rsidRDefault="007D1F58" w:rsidP="007D1F58">
      <w:pPr>
        <w:pStyle w:val="Heading4"/>
      </w:pPr>
      <w:r w:rsidRPr="007D1F58">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4263A9B" w14:textId="77777777" w:rsidR="007D1F58" w:rsidRDefault="007D1F58" w:rsidP="007D1F58">
      <w:pPr>
        <w:pStyle w:val="Heading2"/>
        <w:rPr>
          <w:b w:val="0"/>
          <w:bCs w:val="0"/>
        </w:rPr>
      </w:pPr>
      <w:r>
        <w:rPr>
          <w:b w:val="0"/>
          <w:bCs w:val="0"/>
        </w:rPr>
        <w:lastRenderedPageBreak/>
        <w:t>2</w:t>
      </w:r>
    </w:p>
    <w:p w14:paraId="59A32420" w14:textId="77777777" w:rsidR="007D1F58" w:rsidRPr="007D1F58" w:rsidRDefault="007D1F58" w:rsidP="007D1F58">
      <w:pPr>
        <w:pStyle w:val="Heading4"/>
      </w:pPr>
      <w:r w:rsidRPr="007D1F58">
        <w:t xml:space="preserve">Permissibility and presumption negate – [a] the resolution indicates the </w:t>
      </w:r>
      <w:proofErr w:type="spellStart"/>
      <w:r w:rsidRPr="007D1F58">
        <w:t>aff</w:t>
      </w:r>
      <w:proofErr w:type="spellEnd"/>
      <w:r w:rsidRPr="007D1F58">
        <w:t xml:space="preserve"> </w:t>
      </w:r>
      <w:proofErr w:type="gramStart"/>
      <w:r w:rsidRPr="007D1F58">
        <w:t>has to</w:t>
      </w:r>
      <w:proofErr w:type="gramEnd"/>
      <w:r w:rsidRPr="007D1F58">
        <w:t xml:space="preserve"> prove an obligation, and permissibility would deny the existence of an obligation [b] Statements are more often false than true because any part can be false. This means you negate if there is no offense because the resolution is probably false.</w:t>
      </w:r>
    </w:p>
    <w:p w14:paraId="62ADB4F7" w14:textId="77777777" w:rsidR="007D1F58" w:rsidRPr="007D1F58" w:rsidRDefault="007D1F58" w:rsidP="007D1F58">
      <w:pPr>
        <w:pStyle w:val="Heading4"/>
      </w:pPr>
      <w:r w:rsidRPr="007D1F58">
        <w:t xml:space="preserve">Morality must be grounded in a priori truth to guide action, otherwise everyone would have different ethical codes and follow different rules. </w:t>
      </w:r>
      <w:proofErr w:type="gramStart"/>
      <w:r w:rsidRPr="007D1F58">
        <w:t>And,</w:t>
      </w:r>
      <w:proofErr w:type="gramEnd"/>
      <w:r w:rsidRPr="007D1F58">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3D0463AA" w14:textId="77777777" w:rsidR="007D1F58" w:rsidRPr="007D1F58" w:rsidRDefault="007D1F58" w:rsidP="007D1F58">
      <w:pPr>
        <w:pStyle w:val="Heading4"/>
      </w:pPr>
      <w:proofErr w:type="gramStart"/>
      <w:r w:rsidRPr="007D1F58">
        <w:t>And,</w:t>
      </w:r>
      <w:proofErr w:type="gramEnd"/>
      <w:r w:rsidRPr="007D1F58">
        <w:t xml:space="preserve"> a priori truth has to apply to everyone: [a] absent universal ethics, morality becomes arbitrary and fails to guide action, which means that ethics is rendered useless. [b] it’s a tautological contradiction: any non-universal norm justifies someone’s ability to impede on your ends, which also means universalizability acts as a side constraint on all other frameworks. </w:t>
      </w:r>
    </w:p>
    <w:p w14:paraId="6C7034DE" w14:textId="77777777" w:rsidR="007D1F58" w:rsidRPr="007D1F58" w:rsidRDefault="007D1F58" w:rsidP="007D1F58">
      <w:pPr>
        <w:pStyle w:val="Heading4"/>
      </w:pPr>
      <w:r w:rsidRPr="007D1F58">
        <w:t>Thus, the standard is consistency with willing universal maxims.</w:t>
      </w:r>
    </w:p>
    <w:p w14:paraId="27A906C3" w14:textId="77777777" w:rsidR="007D1F58" w:rsidRPr="007D1F58" w:rsidRDefault="007D1F58" w:rsidP="007D1F58">
      <w:pPr>
        <w:pStyle w:val="Heading4"/>
      </w:pPr>
      <w:r w:rsidRPr="007D1F58">
        <w:t xml:space="preserve">No new 1ar framework warrants-NC </w:t>
      </w:r>
      <w:proofErr w:type="spellStart"/>
      <w:r w:rsidRPr="007D1F58">
        <w:t>strat</w:t>
      </w:r>
      <w:proofErr w:type="spellEnd"/>
      <w:r w:rsidRPr="007D1F58">
        <w:t xml:space="preserve"> was premised on the AC’s lack of framing </w:t>
      </w:r>
    </w:p>
    <w:p w14:paraId="1A751FB7" w14:textId="77777777" w:rsidR="007D1F58" w:rsidRDefault="007D1F58" w:rsidP="007D1F58">
      <w:pPr>
        <w:rPr>
          <w:rFonts w:eastAsia="Times New Roman"/>
          <w:b/>
          <w:bCs/>
          <w:color w:val="000000" w:themeColor="text1"/>
          <w:sz w:val="26"/>
          <w:szCs w:val="26"/>
        </w:rPr>
      </w:pPr>
      <w:r>
        <w:rPr>
          <w:rFonts w:eastAsia="Times New Roman"/>
          <w:b/>
          <w:bCs/>
          <w:color w:val="000000" w:themeColor="text1"/>
          <w:sz w:val="26"/>
          <w:szCs w:val="26"/>
        </w:rPr>
        <w:t xml:space="preserve">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w:t>
      </w:r>
      <w:r>
        <w:rPr>
          <w:rFonts w:eastAsia="Times New Roman"/>
          <w:b/>
          <w:bCs/>
          <w:color w:val="000000" w:themeColor="text1"/>
          <w:sz w:val="26"/>
          <w:szCs w:val="26"/>
        </w:rPr>
        <w:lastRenderedPageBreak/>
        <w:t>arbiter to evaluate consequences [F] You can’t aggregate consequences, happiness and sadness are immutable – ten headaches don’t make a migraine</w:t>
      </w:r>
    </w:p>
    <w:p w14:paraId="1A4E5DCA" w14:textId="77777777" w:rsidR="007D1F58" w:rsidRDefault="007D1F58" w:rsidP="007D1F58"/>
    <w:p w14:paraId="4B70CB99" w14:textId="77777777" w:rsidR="007D1F58" w:rsidRDefault="007D1F58" w:rsidP="007D1F58">
      <w:pPr>
        <w:pStyle w:val="Heading3"/>
      </w:pPr>
      <w:r>
        <w:rPr>
          <w:b w:val="0"/>
          <w:bCs w:val="0"/>
        </w:rPr>
        <w:lastRenderedPageBreak/>
        <w:t>1NC – Offense</w:t>
      </w:r>
    </w:p>
    <w:p w14:paraId="413F95C8" w14:textId="77777777" w:rsidR="007D1F58" w:rsidRDefault="007D1F58" w:rsidP="007D1F58">
      <w:pPr>
        <w:rPr>
          <w:sz w:val="16"/>
        </w:rPr>
      </w:pPr>
    </w:p>
    <w:p w14:paraId="3F61F465" w14:textId="77777777" w:rsidR="007D1F58" w:rsidRPr="007D1F58" w:rsidRDefault="007D1F58" w:rsidP="007D1F58">
      <w:pPr>
        <w:pStyle w:val="Heading4"/>
      </w:pPr>
      <w:r w:rsidRPr="007D1F58">
        <w:t xml:space="preserve">1] Intellectual property is an inalienable personal right of economic use </w:t>
      </w:r>
    </w:p>
    <w:p w14:paraId="2BE99F42" w14:textId="77777777" w:rsidR="007D1F58" w:rsidRDefault="007D1F58" w:rsidP="007D1F58">
      <w:r>
        <w:rPr>
          <w:rFonts w:eastAsiaTheme="majorEastAsia" w:cstheme="majorBidi"/>
          <w:b/>
          <w:bCs/>
          <w:sz w:val="26"/>
        </w:rPr>
        <w:t>Pozzo 6</w:t>
      </w:r>
      <w:r>
        <w:t xml:space="preserve"> Pozzo, Riccardo. “Immanuel Kant on Intellectual Property.” Trans/Form/</w:t>
      </w:r>
      <w:proofErr w:type="spellStart"/>
      <w:r>
        <w:t>Ação</w:t>
      </w:r>
      <w:proofErr w:type="spellEnd"/>
      <w:r>
        <w:t>, vol. 29, no. 2, 2006, pp. 11–18., doi:10.1590/s0101-31732006000200002. SJ//DA recut Cookie JX</w:t>
      </w:r>
    </w:p>
    <w:p w14:paraId="3C8F7547" w14:textId="77777777" w:rsidR="007D1F58" w:rsidRDefault="007D1F58" w:rsidP="007D1F58">
      <w:pPr>
        <w:rPr>
          <w:sz w:val="16"/>
        </w:rPr>
      </w:pPr>
      <w:r>
        <w:rPr>
          <w:sz w:val="16"/>
        </w:rPr>
        <w:t xml:space="preserve">Corpus </w:t>
      </w:r>
      <w:proofErr w:type="spellStart"/>
      <w:r>
        <w:rPr>
          <w:sz w:val="16"/>
        </w:rPr>
        <w:t>mysticum</w:t>
      </w:r>
      <w:proofErr w:type="spellEnd"/>
      <w:r>
        <w:rPr>
          <w:sz w:val="16"/>
        </w:rPr>
        <w:t xml:space="preserve">, opus </w:t>
      </w:r>
      <w:proofErr w:type="spellStart"/>
      <w:r>
        <w:rPr>
          <w:sz w:val="16"/>
        </w:rPr>
        <w:t>mysticum</w:t>
      </w:r>
      <w:proofErr w:type="spellEnd"/>
      <w:r>
        <w:rPr>
          <w:sz w:val="16"/>
        </w:rPr>
        <w:t xml:space="preserve">, </w:t>
      </w:r>
      <w:proofErr w:type="spellStart"/>
      <w:r>
        <w:rPr>
          <w:sz w:val="16"/>
        </w:rPr>
        <w:t>propriété</w:t>
      </w:r>
      <w:proofErr w:type="spellEnd"/>
      <w:r>
        <w:rPr>
          <w:sz w:val="16"/>
        </w:rPr>
        <w:t xml:space="preserve"> </w:t>
      </w:r>
      <w:proofErr w:type="spellStart"/>
      <w:r>
        <w:rPr>
          <w:sz w:val="16"/>
        </w:rPr>
        <w:t>incorporelle</w:t>
      </w:r>
      <w:proofErr w:type="spellEnd"/>
      <w:r>
        <w:rPr>
          <w:sz w:val="16"/>
        </w:rPr>
        <w:t xml:space="preserve">, </w:t>
      </w:r>
      <w:proofErr w:type="spellStart"/>
      <w:r>
        <w:rPr>
          <w:sz w:val="16"/>
        </w:rPr>
        <w:t>proprietà</w:t>
      </w:r>
      <w:proofErr w:type="spellEnd"/>
      <w:r>
        <w:rPr>
          <w:sz w:val="16"/>
        </w:rPr>
        <w:t xml:space="preserve"> </w:t>
      </w:r>
      <w:proofErr w:type="spellStart"/>
      <w:r>
        <w:rPr>
          <w:sz w:val="16"/>
        </w:rPr>
        <w:t>letteraria</w:t>
      </w:r>
      <w:proofErr w:type="spellEnd"/>
      <w:r>
        <w:rPr>
          <w:sz w:val="16"/>
        </w:rPr>
        <w:t xml:space="preserve">, </w:t>
      </w:r>
      <w:proofErr w:type="spellStart"/>
      <w:r>
        <w:rPr>
          <w:sz w:val="16"/>
        </w:rPr>
        <w:t>geistiges</w:t>
      </w:r>
      <w:proofErr w:type="spellEnd"/>
      <w:r>
        <w:rPr>
          <w:sz w:val="16"/>
        </w:rPr>
        <w:t xml:space="preserve"> </w:t>
      </w:r>
      <w:proofErr w:type="spellStart"/>
      <w:r>
        <w:rPr>
          <w:sz w:val="16"/>
        </w:rPr>
        <w:t>Eigentum</w:t>
      </w:r>
      <w:proofErr w:type="spellEnd"/>
      <w:r>
        <w:rPr>
          <w:sz w:val="16"/>
        </w:rPr>
        <w:t xml:space="preserve">. All these terms mean </w:t>
      </w:r>
      <w:r>
        <w:rPr>
          <w:b/>
          <w:bCs/>
          <w:highlight w:val="green"/>
          <w:u w:val="single"/>
        </w:rPr>
        <w:t>intellectual property,</w:t>
      </w:r>
      <w:r>
        <w:rPr>
          <w:b/>
          <w:bCs/>
          <w:u w:val="single"/>
        </w:rPr>
        <w:t xml:space="preserve"> the </w:t>
      </w:r>
      <w:r>
        <w:rPr>
          <w:b/>
          <w:bCs/>
          <w:highlight w:val="green"/>
          <w:u w:val="single"/>
        </w:rPr>
        <w:t>exist</w:t>
      </w:r>
      <w:r>
        <w:rPr>
          <w:b/>
          <w:bCs/>
          <w:u w:val="single"/>
        </w:rPr>
        <w:t>ence of which is intuitively clear</w:t>
      </w:r>
      <w:r>
        <w:rPr>
          <w:b/>
          <w:bCs/>
          <w:highlight w:val="green"/>
          <w:u w:val="single"/>
        </w:rPr>
        <w:t xml:space="preserve"> because of the</w:t>
      </w:r>
      <w:r>
        <w:rPr>
          <w:b/>
          <w:bCs/>
          <w:u w:val="single"/>
        </w:rPr>
        <w:t xml:space="preserve"> unbreakable </w:t>
      </w:r>
      <w:r>
        <w:rPr>
          <w:b/>
          <w:bCs/>
          <w:highlight w:val="green"/>
          <w:u w:val="single"/>
        </w:rPr>
        <w:t>bond</w:t>
      </w:r>
      <w:r>
        <w:rPr>
          <w:b/>
          <w:bCs/>
          <w:u w:val="single"/>
        </w:rPr>
        <w:t xml:space="preserve"> that ties the work </w:t>
      </w:r>
      <w:r>
        <w:rPr>
          <w:b/>
          <w:bCs/>
          <w:highlight w:val="green"/>
          <w:u w:val="single"/>
        </w:rPr>
        <w:t>to its creator</w:t>
      </w:r>
      <w:r>
        <w:rPr>
          <w:b/>
          <w:bCs/>
          <w:u w:val="single"/>
        </w:rPr>
        <w:t>.</w:t>
      </w:r>
      <w:r>
        <w:rPr>
          <w:sz w:val="16"/>
        </w:rPr>
        <w:t xml:space="preserve"> The book 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Pr>
          <w:sz w:val="16"/>
        </w:rPr>
        <w:t>change</w:t>
      </w:r>
      <w:proofErr w:type="gramEnd"/>
      <w:r>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Pr>
          <w:sz w:val="16"/>
        </w:rPr>
        <w:t>mechanicum</w:t>
      </w:r>
      <w:proofErr w:type="spellEnd"/>
      <w:r>
        <w:rPr>
          <w:sz w:val="16"/>
        </w:rPr>
        <w:t xml:space="preserve">) that can be reproduced (by someone in legitimate possession of a copy of it), so that there is a right to a thing </w:t>
      </w:r>
      <w:proofErr w:type="gramStart"/>
      <w:r>
        <w:rPr>
          <w:sz w:val="16"/>
        </w:rPr>
        <w:t>with regard to</w:t>
      </w:r>
      <w:proofErr w:type="gramEnd"/>
      <w:r>
        <w:rPr>
          <w:sz w:val="16"/>
        </w:rPr>
        <w:t xml:space="preserve"> it. </w:t>
      </w:r>
      <w:r>
        <w:rPr>
          <w:rStyle w:val="Emphasis"/>
        </w:rPr>
        <w:t xml:space="preserve">On the other </w:t>
      </w:r>
      <w:proofErr w:type="gramStart"/>
      <w:r>
        <w:rPr>
          <w:rStyle w:val="Emphasis"/>
        </w:rPr>
        <w:t>hand</w:t>
      </w:r>
      <w:proofErr w:type="gramEnd"/>
      <w:r>
        <w:rPr>
          <w:rStyle w:val="Emphasis"/>
        </w:rPr>
        <w:t xml:space="preserve"> </w:t>
      </w:r>
      <w:r>
        <w:rPr>
          <w:rStyle w:val="Emphasis"/>
          <w:highlight w:val="green"/>
        </w:rPr>
        <w:t>a book</w:t>
      </w:r>
      <w:r>
        <w:rPr>
          <w:rStyle w:val="Emphasis"/>
        </w:rPr>
        <w:t xml:space="preserve"> is also a mere discourse of the publisher to the public, which the publisher </w:t>
      </w:r>
      <w:r>
        <w:rPr>
          <w:rStyle w:val="Emphasis"/>
          <w:highlight w:val="green"/>
        </w:rPr>
        <w:t>may not repeat publicly without</w:t>
      </w:r>
      <w:r>
        <w:rPr>
          <w:rStyle w:val="Emphasis"/>
        </w:rPr>
        <w:t xml:space="preserve"> having </w:t>
      </w:r>
      <w:r>
        <w:rPr>
          <w:rStyle w:val="Emphasis"/>
          <w:highlight w:val="green"/>
        </w:rPr>
        <w:t>a mandate</w:t>
      </w:r>
      <w:r>
        <w:rPr>
          <w:rStyle w:val="Emphasis"/>
        </w:rPr>
        <w:t xml:space="preserve"> from the author to do so (</w:t>
      </w:r>
      <w:proofErr w:type="spellStart"/>
      <w:r>
        <w:rPr>
          <w:rStyle w:val="Emphasis"/>
        </w:rPr>
        <w:t>praestatio</w:t>
      </w:r>
      <w:proofErr w:type="spellEnd"/>
      <w:r>
        <w:rPr>
          <w:rStyle w:val="Emphasis"/>
        </w:rPr>
        <w:t xml:space="preserve"> </w:t>
      </w:r>
      <w:proofErr w:type="spellStart"/>
      <w:r>
        <w:rPr>
          <w:rStyle w:val="Emphasis"/>
        </w:rPr>
        <w:t>operae</w:t>
      </w:r>
      <w:proofErr w:type="spellEnd"/>
      <w:r>
        <w:rPr>
          <w:rStyle w:val="Emphasis"/>
        </w:rPr>
        <w:t xml:space="preserve">), and this is </w:t>
      </w:r>
      <w:r>
        <w:rPr>
          <w:rStyle w:val="Emphasis"/>
          <w:highlight w:val="green"/>
        </w:rPr>
        <w:t>a right against a person</w:t>
      </w:r>
      <w:r>
        <w:rPr>
          <w:sz w:val="16"/>
        </w:rPr>
        <w:t xml:space="preserve">. The error consists in mistaking one of these rights for the other” (Kant, 1902, t.6, p.290). The corpus </w:t>
      </w:r>
      <w:proofErr w:type="spellStart"/>
      <w:r>
        <w:rPr>
          <w:sz w:val="16"/>
        </w:rPr>
        <w:t>mysticum</w:t>
      </w:r>
      <w:proofErr w:type="spellEnd"/>
      <w:r>
        <w:rPr>
          <w:sz w:val="16"/>
        </w:rPr>
        <w:t xml:space="preserve">, </w:t>
      </w:r>
      <w:r>
        <w:rPr>
          <w:b/>
          <w:bCs/>
          <w:u w:val="single"/>
        </w:rPr>
        <w:t xml:space="preserve">the </w:t>
      </w:r>
      <w:r>
        <w:rPr>
          <w:b/>
          <w:bCs/>
          <w:highlight w:val="green"/>
          <w:u w:val="single"/>
        </w:rPr>
        <w:t>work</w:t>
      </w:r>
      <w:r>
        <w:rPr>
          <w:b/>
          <w:bCs/>
          <w:u w:val="single"/>
        </w:rPr>
        <w:t xml:space="preserve"> considered as an immaterial good</w:t>
      </w:r>
      <w:r>
        <w:rPr>
          <w:b/>
          <w:bCs/>
          <w:highlight w:val="green"/>
          <w:u w:val="single"/>
        </w:rPr>
        <w:t>, remains property of the author on</w:t>
      </w:r>
      <w:r>
        <w:rPr>
          <w:b/>
          <w:bCs/>
          <w:u w:val="single"/>
        </w:rPr>
        <w:t xml:space="preserve"> behalf of </w:t>
      </w:r>
      <w:r>
        <w:rPr>
          <w:b/>
          <w:bCs/>
          <w:highlight w:val="green"/>
          <w:u w:val="single"/>
        </w:rPr>
        <w:t>the</w:t>
      </w:r>
      <w:r>
        <w:rPr>
          <w:b/>
          <w:bCs/>
          <w:u w:val="single"/>
        </w:rPr>
        <w:t xml:space="preserve"> original </w:t>
      </w:r>
      <w:r>
        <w:rPr>
          <w:b/>
          <w:bCs/>
          <w:highlight w:val="green"/>
          <w:u w:val="single"/>
        </w:rPr>
        <w:t>right of its creation</w:t>
      </w:r>
      <w:r>
        <w:rPr>
          <w:b/>
          <w:bCs/>
          <w:u w:val="single"/>
        </w:rPr>
        <w:t xml:space="preserve">. The corpus </w:t>
      </w:r>
      <w:proofErr w:type="spellStart"/>
      <w:r>
        <w:rPr>
          <w:b/>
          <w:bCs/>
          <w:u w:val="single"/>
        </w:rPr>
        <w:t>mechanicum</w:t>
      </w:r>
      <w:proofErr w:type="spellEnd"/>
      <w:r>
        <w:rPr>
          <w:b/>
          <w:bCs/>
          <w:u w:val="single"/>
        </w:rPr>
        <w:t xml:space="preserve"> consists of the exemplars of the book or of the work of art. It becomes the property of whoever has bought the material object in which the work has been reproduced or expressed.</w:t>
      </w:r>
      <w:r>
        <w:rPr>
          <w:sz w:val="16"/>
        </w:rPr>
        <w:t xml:space="preserve"> Seneca points out in De </w:t>
      </w:r>
      <w:proofErr w:type="spellStart"/>
      <w:r>
        <w:rPr>
          <w:sz w:val="16"/>
        </w:rPr>
        <w:t>beneficiis</w:t>
      </w:r>
      <w:proofErr w:type="spellEnd"/>
      <w:r>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Pr>
          <w:b/>
          <w:bCs/>
          <w:u w:val="single"/>
        </w:rPr>
        <w:t xml:space="preserve">The peculiarity of </w:t>
      </w:r>
      <w:r>
        <w:rPr>
          <w:b/>
          <w:bCs/>
          <w:highlight w:val="green"/>
          <w:u w:val="single"/>
        </w:rPr>
        <w:t>intellectual property</w:t>
      </w:r>
      <w:r>
        <w:rPr>
          <w:b/>
          <w:bCs/>
          <w:u w:val="single"/>
        </w:rPr>
        <w:t xml:space="preserve"> consists thus first in being indeed </w:t>
      </w:r>
      <w:r>
        <w:rPr>
          <w:b/>
          <w:bCs/>
          <w:highlight w:val="green"/>
          <w:u w:val="single"/>
        </w:rPr>
        <w:t>a</w:t>
      </w:r>
      <w:r>
        <w:rPr>
          <w:b/>
          <w:bCs/>
          <w:u w:val="single"/>
        </w:rPr>
        <w:t xml:space="preserve"> property, but property of an action; and second in being indeed </w:t>
      </w:r>
      <w:r>
        <w:rPr>
          <w:b/>
          <w:bCs/>
          <w:highlight w:val="green"/>
          <w:u w:val="single"/>
        </w:rPr>
        <w:t>inalienable</w:t>
      </w:r>
      <w:r>
        <w:rPr>
          <w:b/>
          <w:bCs/>
          <w:u w:val="single"/>
        </w:rPr>
        <w:t xml:space="preserve">, but also transferable in commission and license to a publisher. The bond the author has on his work confers him a </w:t>
      </w:r>
      <w:r>
        <w:rPr>
          <w:b/>
          <w:bCs/>
          <w:highlight w:val="green"/>
          <w:u w:val="single"/>
        </w:rPr>
        <w:t>moral</w:t>
      </w:r>
      <w:r>
        <w:rPr>
          <w:b/>
          <w:bCs/>
          <w:u w:val="single"/>
        </w:rPr>
        <w:t xml:space="preserve"> right that is indeed a </w:t>
      </w:r>
      <w:r>
        <w:rPr>
          <w:b/>
          <w:bCs/>
          <w:highlight w:val="green"/>
          <w:u w:val="single"/>
        </w:rPr>
        <w:t>personal right</w:t>
      </w:r>
      <w:r>
        <w:rPr>
          <w:b/>
          <w:bCs/>
          <w:u w:val="single"/>
        </w:rPr>
        <w:t xml:space="preserve">. It is also a right to exploit economically his work in all possible ways, a right </w:t>
      </w:r>
      <w:r>
        <w:rPr>
          <w:b/>
          <w:bCs/>
          <w:highlight w:val="green"/>
          <w:u w:val="single"/>
        </w:rPr>
        <w:t>of economic use</w:t>
      </w:r>
      <w:r>
        <w:rPr>
          <w:b/>
          <w:bCs/>
          <w:u w:val="single"/>
        </w:rPr>
        <w:t xml:space="preserve">, which is a patrimonial right. </w:t>
      </w:r>
      <w:r>
        <w:rPr>
          <w:b/>
          <w:bCs/>
          <w:highlight w:val="green"/>
          <w:u w:val="single"/>
        </w:rPr>
        <w:t>Kant</w:t>
      </w:r>
      <w:r>
        <w:rPr>
          <w:b/>
          <w:bCs/>
          <w:u w:val="single"/>
        </w:rPr>
        <w:t xml:space="preserve"> and Fichte argued that moral right and the right of economic use are strictly connected, and that the offense to one implies inevitably offense to the other. </w:t>
      </w:r>
      <w:r>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Pr>
          <w:sz w:val="16"/>
        </w:rPr>
        <w:t>Reimarus</w:t>
      </w:r>
      <w:proofErr w:type="spellEnd"/>
      <w:r>
        <w:rPr>
          <w:sz w:val="16"/>
        </w:rPr>
        <w:t xml:space="preserve"> asked writers “instead of writing for the aristocracy, to write for the tiers </w:t>
      </w:r>
      <w:proofErr w:type="spellStart"/>
      <w:r>
        <w:rPr>
          <w:sz w:val="16"/>
        </w:rPr>
        <w:t>état</w:t>
      </w:r>
      <w:proofErr w:type="spellEnd"/>
      <w:r>
        <w:rPr>
          <w:sz w:val="16"/>
        </w:rPr>
        <w:t xml:space="preserve"> of the reader’s world.” (</w:t>
      </w:r>
      <w:proofErr w:type="spellStart"/>
      <w:r>
        <w:rPr>
          <w:sz w:val="16"/>
        </w:rPr>
        <w:t>Reimarus</w:t>
      </w:r>
      <w:proofErr w:type="spellEnd"/>
      <w:r>
        <w:rPr>
          <w:sz w:val="16"/>
        </w:rPr>
        <w:t xml:space="preserve">, 1791b, p.595). </w:t>
      </w:r>
      <w:r>
        <w:rPr>
          <w:b/>
          <w:bCs/>
          <w:u w:val="single"/>
        </w:rPr>
        <w:t xml:space="preserve">He saluted with 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Pr>
          <w:sz w:val="16"/>
        </w:rPr>
        <w:t xml:space="preserve">In Of the </w:t>
      </w:r>
      <w:proofErr w:type="spellStart"/>
      <w:r>
        <w:rPr>
          <w:sz w:val="16"/>
        </w:rPr>
        <w:t>Illegitimity</w:t>
      </w:r>
      <w:proofErr w:type="spellEnd"/>
      <w:r>
        <w:rPr>
          <w:sz w:val="16"/>
        </w:rPr>
        <w:t xml:space="preserve"> of Pirate Publishing, he considered the moral faculties related to </w:t>
      </w:r>
      <w:r>
        <w:rPr>
          <w:b/>
          <w:bCs/>
          <w:u w:val="single"/>
        </w:rPr>
        <w:t>intellectual property as an “inalienable right (</w:t>
      </w:r>
      <w:proofErr w:type="spellStart"/>
      <w:r>
        <w:rPr>
          <w:b/>
          <w:bCs/>
          <w:u w:val="single"/>
        </w:rPr>
        <w:t>ius</w:t>
      </w:r>
      <w:proofErr w:type="spellEnd"/>
      <w:r>
        <w:rPr>
          <w:b/>
          <w:bCs/>
          <w:u w:val="single"/>
        </w:rPr>
        <w:t xml:space="preserve"> </w:t>
      </w:r>
      <w:proofErr w:type="spellStart"/>
      <w:r>
        <w:rPr>
          <w:b/>
          <w:bCs/>
          <w:u w:val="single"/>
        </w:rPr>
        <w:t>personalissimum</w:t>
      </w:r>
      <w:proofErr w:type="spellEnd"/>
      <w:r>
        <w:rPr>
          <w:b/>
          <w:bCs/>
          <w:u w:val="single"/>
        </w:rPr>
        <w:t>) always himself to speak through anyone else, the right, that is, that no one may deliver the same speech to the public other than in his (the author’s) name”</w:t>
      </w:r>
      <w:r>
        <w:rPr>
          <w:sz w:val="16"/>
        </w:rPr>
        <w:t xml:space="preserve"> (Kant, 1902, t.8, p.85). Fichte went farther in the Demonstration of the </w:t>
      </w:r>
      <w:proofErr w:type="spellStart"/>
      <w:r>
        <w:rPr>
          <w:sz w:val="16"/>
        </w:rPr>
        <w:t>Illegitimity</w:t>
      </w:r>
      <w:proofErr w:type="spellEnd"/>
      <w:r>
        <w:rPr>
          <w:sz w:val="16"/>
        </w:rPr>
        <w:t xml:space="preserve"> of Pirate Publishing. </w:t>
      </w:r>
      <w:r>
        <w:rPr>
          <w:b/>
          <w:bCs/>
          <w:u w:val="single"/>
        </w:rPr>
        <w:t xml:space="preserve">He </w:t>
      </w:r>
      <w:r>
        <w:rPr>
          <w:b/>
          <w:bCs/>
          <w:highlight w:val="green"/>
          <w:u w:val="single"/>
        </w:rPr>
        <w:t>saw</w:t>
      </w:r>
      <w:r>
        <w:rPr>
          <w:b/>
          <w:bCs/>
          <w:u w:val="single"/>
        </w:rPr>
        <w:t xml:space="preserve"> </w:t>
      </w:r>
      <w:r>
        <w:rPr>
          <w:b/>
          <w:bCs/>
          <w:highlight w:val="green"/>
          <w:u w:val="single"/>
        </w:rPr>
        <w:t>i</w:t>
      </w:r>
      <w:r>
        <w:rPr>
          <w:b/>
          <w:bCs/>
          <w:u w:val="single"/>
        </w:rPr>
        <w:t xml:space="preserve">ntellectual </w:t>
      </w:r>
      <w:r>
        <w:rPr>
          <w:b/>
          <w:bCs/>
          <w:highlight w:val="green"/>
          <w:u w:val="single"/>
        </w:rPr>
        <w:t>p</w:t>
      </w:r>
      <w:r>
        <w:rPr>
          <w:b/>
          <w:bCs/>
          <w:u w:val="single"/>
        </w:rPr>
        <w:t xml:space="preserve">roperty </w:t>
      </w:r>
      <w:r>
        <w:rPr>
          <w:b/>
          <w:bCs/>
          <w:highlight w:val="green"/>
          <w:u w:val="single"/>
        </w:rPr>
        <w:t>as a</w:t>
      </w:r>
      <w:r>
        <w:rPr>
          <w:b/>
          <w:bCs/>
          <w:u w:val="single"/>
        </w:rPr>
        <w:t xml:space="preserve"> part of his </w:t>
      </w:r>
      <w:r>
        <w:rPr>
          <w:b/>
          <w:bCs/>
          <w:highlight w:val="green"/>
          <w:u w:val="single"/>
        </w:rPr>
        <w:t>metaphysical construction of intellectual activity</w:t>
      </w:r>
      <w:r>
        <w:rPr>
          <w:b/>
          <w:bCs/>
          <w:u w:val="single"/>
        </w:rPr>
        <w:t>, which was based on the principle that thoughts “are not transmitted hand to hand, they are not paid with shining cash, neither are they transmitted to us if we take home the book that contains them and put it into our library.</w:t>
      </w:r>
      <w:r>
        <w:rPr>
          <w:sz w:val="16"/>
        </w:rPr>
        <w:t xml:space="preserve"> In order to make those thoughts our own an action is still </w:t>
      </w:r>
      <w:proofErr w:type="gramStart"/>
      <w:r>
        <w:rPr>
          <w:sz w:val="16"/>
        </w:rPr>
        <w:t>missing:</w:t>
      </w:r>
      <w:proofErr w:type="gramEnd"/>
      <w:r>
        <w:rPr>
          <w:sz w:val="16"/>
        </w:rPr>
        <w:t xml:space="preserve"> we must read the book, meditate – provided it is not completely trivial – on its content, consider it under different aspects and eventually accept it within our connections of ideas” </w:t>
      </w:r>
      <w:r>
        <w:rPr>
          <w:sz w:val="16"/>
        </w:rPr>
        <w:lastRenderedPageBreak/>
        <w:t xml:space="preserve">(Fichte, 1964, </w:t>
      </w:r>
      <w:proofErr w:type="spellStart"/>
      <w:r>
        <w:rPr>
          <w:sz w:val="16"/>
        </w:rPr>
        <w:t>t.I</w:t>
      </w:r>
      <w:proofErr w:type="spellEnd"/>
      <w:r>
        <w:rPr>
          <w:sz w:val="16"/>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w:t>
      </w:r>
      <w:proofErr w:type="gramStart"/>
      <w:r>
        <w:rPr>
          <w:sz w:val="16"/>
        </w:rPr>
        <w:t>In particular, Fichte</w:t>
      </w:r>
      <w:proofErr w:type="gramEnd"/>
      <w:r>
        <w:rPr>
          <w:sz w:val="16"/>
        </w:rPr>
        <w:t xml:space="preserve"> declared the absolute primacy of the moral faculties within the corpus </w:t>
      </w:r>
      <w:proofErr w:type="spellStart"/>
      <w:r>
        <w:rPr>
          <w:sz w:val="16"/>
        </w:rPr>
        <w:t>mysticum</w:t>
      </w:r>
      <w:proofErr w:type="spellEnd"/>
      <w:r>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Pr>
          <w:sz w:val="16"/>
        </w:rPr>
        <w:t>t.I</w:t>
      </w:r>
      <w:proofErr w:type="spellEnd"/>
      <w:r>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w:t>
      </w:r>
      <w:proofErr w:type="spellStart"/>
      <w:r>
        <w:rPr>
          <w:sz w:val="16"/>
        </w:rPr>
        <w:t>Reimarus</w:t>
      </w:r>
      <w:proofErr w:type="spellEnd"/>
      <w:r>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Pr>
          <w:rStyle w:val="Emphasis"/>
        </w:rPr>
        <w:t xml:space="preserve">one cannot help noticing that upon the appearance of a private edition, publishers are forced to substantially lower the price of a book” </w:t>
      </w:r>
      <w:r>
        <w:rPr>
          <w:sz w:val="16"/>
        </w:rPr>
        <w:t>(</w:t>
      </w:r>
      <w:proofErr w:type="spellStart"/>
      <w:r>
        <w:rPr>
          <w:sz w:val="16"/>
        </w:rPr>
        <w:t>Reimarus</w:t>
      </w:r>
      <w:proofErr w:type="spellEnd"/>
      <w:r>
        <w:rPr>
          <w:sz w:val="16"/>
        </w:rPr>
        <w:t xml:space="preserve">, 1791a, pp.402-3). </w:t>
      </w:r>
      <w:proofErr w:type="spellStart"/>
      <w:r>
        <w:rPr>
          <w:sz w:val="16"/>
        </w:rPr>
        <w:t>Reimarus</w:t>
      </w:r>
      <w:proofErr w:type="spellEnd"/>
      <w:r>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Pr>
          <w:sz w:val="16"/>
        </w:rPr>
        <w:t>Reimarus</w:t>
      </w:r>
      <w:proofErr w:type="spellEnd"/>
      <w:r>
        <w:rPr>
          <w:sz w:val="16"/>
        </w:rPr>
        <w:t xml:space="preserve"> anticipated today’s stance on free use by referring to the principle that public interest on knowledge ought to prevail on the author’s interest and to balance the copyright. Moreover, </w:t>
      </w:r>
      <w:proofErr w:type="spellStart"/>
      <w:r>
        <w:rPr>
          <w:sz w:val="16"/>
        </w:rPr>
        <w:t>Reimarus</w:t>
      </w:r>
      <w:proofErr w:type="spellEnd"/>
      <w:r>
        <w:rPr>
          <w:sz w:val="16"/>
        </w:rPr>
        <w:t xml:space="preserve"> extended his argument beyond the realm of literary production to embrace, among others, </w:t>
      </w:r>
      <w:r>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Pr>
          <w:sz w:val="16"/>
        </w:rPr>
        <w:t>(</w:t>
      </w:r>
      <w:proofErr w:type="spellStart"/>
      <w:r>
        <w:rPr>
          <w:sz w:val="16"/>
        </w:rPr>
        <w:t>Reimarus</w:t>
      </w:r>
      <w:proofErr w:type="spellEnd"/>
      <w:r>
        <w:rPr>
          <w:sz w:val="16"/>
        </w:rPr>
        <w:t xml:space="preserve">, 1791b, t.2, pp.584). To sum up, </w:t>
      </w:r>
      <w:proofErr w:type="spellStart"/>
      <w:r>
        <w:rPr>
          <w:sz w:val="16"/>
        </w:rPr>
        <w:t>Reimarus’s</w:t>
      </w:r>
      <w:proofErr w:type="spellEnd"/>
      <w:r>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Pr>
          <w:sz w:val="16"/>
        </w:rPr>
        <w:t xml:space="preserve"> only expense in charge of the pirate publisher was buying the exemplar of the original edition out of which he was to make, as we say today, a free use.</w:t>
      </w:r>
    </w:p>
    <w:p w14:paraId="6692F783" w14:textId="77777777" w:rsidR="007D1F58" w:rsidRDefault="007D1F58" w:rsidP="007D1F58"/>
    <w:p w14:paraId="2F2E4AD0" w14:textId="77777777" w:rsidR="007D1F58" w:rsidRPr="007D1F58" w:rsidRDefault="007D1F58" w:rsidP="007D1F58">
      <w:pPr>
        <w:pStyle w:val="Heading4"/>
      </w:pPr>
      <w:r w:rsidRPr="007D1F58">
        <w:t xml:space="preserve">2]The </w:t>
      </w:r>
      <w:proofErr w:type="spellStart"/>
      <w:r w:rsidRPr="007D1F58">
        <w:t>aff</w:t>
      </w:r>
      <w:proofErr w:type="spellEnd"/>
      <w:r w:rsidRPr="007D1F58">
        <w:t xml:space="preserve"> violates the categorical imperative and is non-universalizable- governments have a binding obligation to protect creations </w:t>
      </w:r>
    </w:p>
    <w:p w14:paraId="1DF8C875" w14:textId="77777777" w:rsidR="007D1F58" w:rsidRDefault="007D1F58" w:rsidP="007D1F58">
      <w:r>
        <w:rPr>
          <w:rFonts w:eastAsiaTheme="majorEastAsia" w:cstheme="majorBidi"/>
          <w:b/>
          <w:bCs/>
          <w:sz w:val="26"/>
        </w:rPr>
        <w:t>Van Dyke 18</w:t>
      </w:r>
      <w:r>
        <w:t xml:space="preserve"> Raymond Van Dyke, 7-17-2018, "The Categorical Imperative for Innovation and Patenting," </w:t>
      </w:r>
      <w:proofErr w:type="spellStart"/>
      <w:r>
        <w:t>IPWatchdog</w:t>
      </w:r>
      <w:proofErr w:type="spellEnd"/>
      <w:r>
        <w:t xml:space="preserve">, </w:t>
      </w:r>
      <w:hyperlink r:id="rId11" w:history="1">
        <w:r>
          <w:rPr>
            <w:rStyle w:val="Hyperlink"/>
            <w:color w:val="000000"/>
            <w:u w:val="single"/>
          </w:rPr>
          <w:t>https://www.ipwatchdog.com/2018/07/17/categorical-imperative-innovation-patenting/id=99178/</w:t>
        </w:r>
      </w:hyperlink>
      <w:r>
        <w:t xml:space="preserve"> SJ//DA recut SJKS</w:t>
      </w:r>
    </w:p>
    <w:p w14:paraId="6C2F0180" w14:textId="77777777" w:rsidR="007D1F58" w:rsidRDefault="007D1F58" w:rsidP="007D1F58">
      <w:pPr>
        <w:rPr>
          <w:sz w:val="16"/>
        </w:rPr>
      </w:pPr>
      <w:r>
        <w:rPr>
          <w:sz w:val="16"/>
        </w:rPr>
        <w:t xml:space="preserve">As we shall see, applying </w:t>
      </w:r>
      <w:r>
        <w:rPr>
          <w:b/>
          <w:bCs/>
          <w:highlight w:val="green"/>
          <w:u w:val="single"/>
        </w:rPr>
        <w:t>Kant</w:t>
      </w:r>
      <w:r>
        <w:rPr>
          <w:b/>
          <w:bCs/>
          <w:u w:val="single"/>
        </w:rPr>
        <w:t xml:space="preserve">ian logic </w:t>
      </w:r>
      <w:r>
        <w:rPr>
          <w:b/>
          <w:bCs/>
          <w:highlight w:val="green"/>
          <w:u w:val="single"/>
        </w:rPr>
        <w:t>entails</w:t>
      </w:r>
      <w:r>
        <w:rPr>
          <w:b/>
          <w:bCs/>
          <w:u w:val="single"/>
        </w:rPr>
        <w:t xml:space="preserve"> first </w:t>
      </w:r>
      <w:r>
        <w:rPr>
          <w:b/>
          <w:bCs/>
          <w:highlight w:val="green"/>
          <w:u w:val="single"/>
        </w:rPr>
        <w:t>acknowledging</w:t>
      </w:r>
      <w:r>
        <w:rPr>
          <w:b/>
          <w:bCs/>
          <w:u w:val="single"/>
        </w:rPr>
        <w:t xml:space="preserve"> some basic principles; that the people have </w:t>
      </w:r>
      <w:r>
        <w:rPr>
          <w:b/>
          <w:bCs/>
          <w:highlight w:val="green"/>
          <w:u w:val="single"/>
        </w:rPr>
        <w:t>a right to express themselves</w:t>
      </w:r>
      <w:r>
        <w:rPr>
          <w:b/>
          <w:bCs/>
          <w:u w:val="single"/>
        </w:rPr>
        <w:t xml:space="preserve">, that that expression (the fruits of their </w:t>
      </w:r>
      <w:r>
        <w:rPr>
          <w:b/>
          <w:bCs/>
          <w:highlight w:val="green"/>
          <w:u w:val="single"/>
        </w:rPr>
        <w:t>labor) has value and is theirs</w:t>
      </w:r>
      <w:r>
        <w:rPr>
          <w:b/>
          <w:bCs/>
          <w:u w:val="single"/>
        </w:rPr>
        <w:t xml:space="preserve"> (unless consent is given otherwise), </w:t>
      </w:r>
      <w:r>
        <w:rPr>
          <w:b/>
          <w:bCs/>
          <w:highlight w:val="green"/>
          <w:u w:val="single"/>
        </w:rPr>
        <w:t>and</w:t>
      </w:r>
      <w:r>
        <w:rPr>
          <w:b/>
          <w:bCs/>
          <w:u w:val="single"/>
        </w:rPr>
        <w:t xml:space="preserve"> that </w:t>
      </w:r>
      <w:r>
        <w:rPr>
          <w:b/>
          <w:bCs/>
          <w:highlight w:val="green"/>
          <w:u w:val="single"/>
        </w:rPr>
        <w:t>government is obligated to protect</w:t>
      </w:r>
      <w:r>
        <w:rPr>
          <w:b/>
          <w:bCs/>
          <w:u w:val="single"/>
        </w:rPr>
        <w:t xml:space="preserve"> people and </w:t>
      </w:r>
      <w:r>
        <w:rPr>
          <w:b/>
          <w:bCs/>
          <w:highlight w:val="green"/>
          <w:u w:val="single"/>
        </w:rPr>
        <w:t>their property.  Thus, an inventor</w:t>
      </w:r>
      <w:r>
        <w:rPr>
          <w:b/>
          <w:bCs/>
          <w:u w:val="single"/>
        </w:rPr>
        <w:t xml:space="preserve"> or creator </w:t>
      </w:r>
      <w:r>
        <w:rPr>
          <w:b/>
          <w:bCs/>
          <w:highlight w:val="green"/>
          <w:u w:val="single"/>
        </w:rPr>
        <w:t>has a</w:t>
      </w:r>
      <w:r>
        <w:rPr>
          <w:b/>
          <w:bCs/>
          <w:u w:val="single"/>
        </w:rPr>
        <w:t xml:space="preserve"> right in their own </w:t>
      </w:r>
      <w:r>
        <w:rPr>
          <w:b/>
          <w:bCs/>
          <w:highlight w:val="green"/>
          <w:u w:val="single"/>
        </w:rPr>
        <w:t>creation, which cannot be taken</w:t>
      </w:r>
      <w:r>
        <w:rPr>
          <w:b/>
          <w:bCs/>
          <w:u w:val="single"/>
        </w:rPr>
        <w:t xml:space="preserve"> from them </w:t>
      </w:r>
      <w:r>
        <w:rPr>
          <w:b/>
          <w:bCs/>
          <w:highlight w:val="green"/>
          <w:u w:val="single"/>
        </w:rPr>
        <w:t>without</w:t>
      </w:r>
      <w:r>
        <w:rPr>
          <w:b/>
          <w:bCs/>
          <w:u w:val="single"/>
        </w:rPr>
        <w:t xml:space="preserve"> their </w:t>
      </w:r>
      <w:r>
        <w:rPr>
          <w:b/>
          <w:bCs/>
          <w:highlight w:val="green"/>
          <w:u w:val="single"/>
        </w:rPr>
        <w:t>consent.</w:t>
      </w:r>
      <w:r>
        <w:rPr>
          <w:sz w:val="16"/>
        </w:rPr>
        <w:t xml:space="preserve"> So, employing this canon, </w:t>
      </w:r>
      <w:r>
        <w:rPr>
          <w:b/>
          <w:bCs/>
          <w:u w:val="single"/>
        </w:rPr>
        <w:t xml:space="preserve">a proposed Categorical Imperative (CI) is the following Statement: creators should be protected </w:t>
      </w:r>
      <w:r>
        <w:rPr>
          <w:b/>
          <w:bCs/>
          <w:u w:val="single"/>
        </w:rPr>
        <w:lastRenderedPageBreak/>
        <w:t xml:space="preserve">against the unlawful taking of their creation by others.  </w:t>
      </w:r>
      <w:r>
        <w:rPr>
          <w:b/>
          <w:bCs/>
          <w:highlight w:val="green"/>
          <w:u w:val="single"/>
        </w:rPr>
        <w:t>Applying this</w:t>
      </w:r>
      <w:r>
        <w:rPr>
          <w:b/>
          <w:bCs/>
          <w:u w:val="single"/>
        </w:rPr>
        <w:t xml:space="preserve"> Statement </w:t>
      </w:r>
      <w:r>
        <w:rPr>
          <w:b/>
          <w:bCs/>
          <w:highlight w:val="green"/>
          <w:u w:val="single"/>
        </w:rPr>
        <w:t>to everyone</w:t>
      </w:r>
      <w:r>
        <w:rPr>
          <w:b/>
          <w:bCs/>
          <w:u w:val="single"/>
        </w:rPr>
        <w:t xml:space="preserve">, i.e., does the Statement hold water if everyone does this, </w:t>
      </w:r>
      <w:r>
        <w:rPr>
          <w:b/>
          <w:bCs/>
          <w:highlight w:val="green"/>
          <w:u w:val="single"/>
        </w:rPr>
        <w:t>leads to a yes determination</w:t>
      </w:r>
      <w:r>
        <w:rPr>
          <w:b/>
          <w:bCs/>
          <w:u w:val="single"/>
        </w:rPr>
        <w:t>.  Whether a child, a book or a prototype, creations of all sorts should be protected, and this CI stands.</w:t>
      </w:r>
      <w:r>
        <w:rPr>
          <w:sz w:val="16"/>
        </w:rPr>
        <w:t xml:space="preserve">  This result also dovetails with the purpose of government: to protect the people and their possessions by providing laws to that effect, whether for the protection of tangible or intangible things. </w:t>
      </w:r>
      <w:r>
        <w:rPr>
          <w:b/>
          <w:bCs/>
          <w:u w:val="single"/>
        </w:rPr>
        <w:t>However</w:t>
      </w:r>
      <w:r>
        <w:rPr>
          <w:b/>
          <w:bCs/>
          <w:highlight w:val="green"/>
          <w:u w:val="single"/>
        </w:rPr>
        <w:t>, a contrary</w:t>
      </w:r>
      <w:r>
        <w:rPr>
          <w:b/>
          <w:bCs/>
          <w:u w:val="single"/>
        </w:rPr>
        <w:t xml:space="preserve"> </w:t>
      </w:r>
      <w:r>
        <w:rPr>
          <w:b/>
          <w:bCs/>
          <w:highlight w:val="green"/>
          <w:u w:val="single"/>
        </w:rPr>
        <w:t xml:space="preserve">proposal </w:t>
      </w:r>
      <w:r>
        <w:rPr>
          <w:b/>
          <w:bCs/>
          <w:u w:val="single"/>
        </w:rPr>
        <w:t xml:space="preserve">can be postulated: everyone should be able to use the creations of another without charge.  Can this Statement rise to the level of a CI?  This proposal, upon analysis </w:t>
      </w:r>
      <w:r>
        <w:rPr>
          <w:b/>
          <w:bCs/>
          <w:highlight w:val="green"/>
          <w:u w:val="single"/>
        </w:rPr>
        <w:t xml:space="preserve">would </w:t>
      </w:r>
      <w:r>
        <w:rPr>
          <w:b/>
          <w:bCs/>
          <w:u w:val="single"/>
        </w:rPr>
        <w:t xml:space="preserve">also </w:t>
      </w:r>
      <w:r>
        <w:rPr>
          <w:b/>
          <w:bCs/>
          <w:highlight w:val="green"/>
          <w:u w:val="single"/>
        </w:rPr>
        <w:t>lead to chaos.</w:t>
      </w:r>
      <w:r>
        <w:rPr>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625972E6" w14:textId="77777777" w:rsidR="007D1F58" w:rsidRDefault="007D1F58" w:rsidP="007D1F58">
      <w:pPr>
        <w:rPr>
          <w:sz w:val="16"/>
        </w:rPr>
      </w:pPr>
    </w:p>
    <w:p w14:paraId="1C99D4DF" w14:textId="77777777" w:rsidR="007D1F58" w:rsidRPr="007D1F58" w:rsidRDefault="007D1F58" w:rsidP="007D1F58">
      <w:pPr>
        <w:pStyle w:val="Heading4"/>
      </w:pPr>
      <w:r w:rsidRPr="007D1F58">
        <w:t xml:space="preserve">3]The </w:t>
      </w:r>
      <w:proofErr w:type="spellStart"/>
      <w:r w:rsidRPr="007D1F58">
        <w:t>aff</w:t>
      </w:r>
      <w:proofErr w:type="spellEnd"/>
      <w:r w:rsidRPr="007D1F58">
        <w:t xml:space="preserve"> encourages free riding- that treats people as </w:t>
      </w:r>
      <w:r w:rsidRPr="007D1F58">
        <w:softHyphen/>
        <w:t>means to an end and takes advantage of their efforts which violates the principle of humanity</w:t>
      </w:r>
    </w:p>
    <w:p w14:paraId="54883764" w14:textId="77777777" w:rsidR="007D1F58" w:rsidRDefault="007D1F58" w:rsidP="007D1F58">
      <w:r>
        <w:rPr>
          <w:rFonts w:eastAsiaTheme="majorEastAsia" w:cstheme="majorBidi"/>
          <w:b/>
          <w:bCs/>
          <w:sz w:val="26"/>
        </w:rPr>
        <w:t>Van Dyke 2</w:t>
      </w:r>
      <w:r>
        <w:t xml:space="preserve"> Raymond Van Dyke, 7-17-2018, "The Categorical Imperative for Innovation and Patenting," </w:t>
      </w:r>
      <w:proofErr w:type="spellStart"/>
      <w:r>
        <w:t>IPWatchdog</w:t>
      </w:r>
      <w:proofErr w:type="spellEnd"/>
      <w:r>
        <w:t xml:space="preserve">, </w:t>
      </w:r>
      <w:hyperlink r:id="rId12" w:history="1">
        <w:r>
          <w:rPr>
            <w:rStyle w:val="Hyperlink"/>
            <w:color w:val="000000"/>
            <w:u w:val="single"/>
          </w:rPr>
          <w:t>https://www.ipwatchdog.com/2018/07/17/categorical-imperative-innovation-patenting/id=99178/</w:t>
        </w:r>
      </w:hyperlink>
      <w:r>
        <w:t xml:space="preserve"> SJ//DA recut SJKS</w:t>
      </w:r>
    </w:p>
    <w:p w14:paraId="08C1E301" w14:textId="77777777" w:rsidR="007D1F58" w:rsidRDefault="007D1F58" w:rsidP="007D1F58">
      <w:pPr>
        <w:rPr>
          <w:sz w:val="14"/>
        </w:rPr>
      </w:pPr>
      <w:r>
        <w:rPr>
          <w:sz w:val="14"/>
        </w:rPr>
        <w:t xml:space="preserve">Also, </w:t>
      </w:r>
      <w:r>
        <w:rPr>
          <w:b/>
          <w:bCs/>
          <w:highlight w:val="green"/>
          <w:u w:val="single"/>
        </w:rPr>
        <w:t>allowing the free taking of ideas</w:t>
      </w:r>
      <w:r>
        <w:rPr>
          <w:b/>
          <w:bCs/>
          <w:u w:val="single"/>
        </w:rPr>
        <w:t xml:space="preserve">, </w:t>
      </w:r>
      <w:proofErr w:type="gramStart"/>
      <w:r>
        <w:rPr>
          <w:b/>
          <w:bCs/>
          <w:u w:val="single"/>
        </w:rPr>
        <w:t>content</w:t>
      </w:r>
      <w:proofErr w:type="gramEnd"/>
      <w:r>
        <w:rPr>
          <w:b/>
          <w:bCs/>
          <w:u w:val="single"/>
        </w:rPr>
        <w:t xml:space="preserve"> and valuable data, i.e., the </w:t>
      </w:r>
      <w:r>
        <w:rPr>
          <w:b/>
          <w:bCs/>
          <w:highlight w:val="green"/>
          <w:u w:val="single"/>
        </w:rPr>
        <w:t>fruits of</w:t>
      </w:r>
      <w:r>
        <w:rPr>
          <w:b/>
          <w:bCs/>
          <w:u w:val="single"/>
        </w:rPr>
        <w:t xml:space="preserve"> individual </w:t>
      </w:r>
      <w:r>
        <w:rPr>
          <w:b/>
          <w:bCs/>
          <w:highlight w:val="green"/>
          <w:u w:val="single"/>
        </w:rPr>
        <w:t>intellectual endeavor</w:t>
      </w:r>
      <w:r>
        <w:rPr>
          <w:sz w:val="14"/>
        </w:rPr>
        <w:t xml:space="preserve">, would disrupt capitalism in a radical way.  </w:t>
      </w:r>
      <w:r>
        <w:rPr>
          <w:b/>
          <w:bCs/>
          <w:u w:val="single"/>
        </w:rPr>
        <w:t xml:space="preserve">The </w:t>
      </w:r>
      <w:r>
        <w:rPr>
          <w:b/>
          <w:bCs/>
          <w:highlight w:val="green"/>
          <w:u w:val="single"/>
        </w:rPr>
        <w:t>result</w:t>
      </w:r>
      <w:r>
        <w:rPr>
          <w:b/>
          <w:bCs/>
          <w:u w:val="single"/>
        </w:rPr>
        <w:t xml:space="preserve">ing more secretive approach </w:t>
      </w:r>
      <w:r>
        <w:rPr>
          <w:b/>
          <w:bCs/>
          <w:highlight w:val="green"/>
          <w:u w:val="single"/>
        </w:rPr>
        <w:t xml:space="preserve">in </w:t>
      </w:r>
      <w:r>
        <w:rPr>
          <w:b/>
          <w:bCs/>
          <w:u w:val="single"/>
        </w:rPr>
        <w:t xml:space="preserve">support of the above </w:t>
      </w:r>
      <w:r>
        <w:rPr>
          <w:b/>
          <w:bCs/>
          <w:highlight w:val="green"/>
          <w:u w:val="single"/>
        </w:rPr>
        <w:t>free-riding</w:t>
      </w:r>
      <w:r>
        <w:rPr>
          <w:b/>
          <w:bCs/>
          <w:u w:val="single"/>
        </w:rPr>
        <w:t xml:space="preserve"> Statement</w:t>
      </w:r>
      <w:r>
        <w:rPr>
          <w:sz w:val="14"/>
        </w:rPr>
        <w:t xml:space="preserve"> would be akin to a Communist environment </w:t>
      </w:r>
      <w:r>
        <w:rPr>
          <w:b/>
          <w:bCs/>
          <w:u w:val="single"/>
        </w:rPr>
        <w:t xml:space="preserve">where the State owned everything and the citizen owned nothing, i.e., the people “consented” to this. It is, accordingly, manifestly clear that </w:t>
      </w:r>
      <w:r>
        <w:rPr>
          <w:b/>
          <w:bCs/>
          <w:highlight w:val="green"/>
          <w:u w:val="single"/>
        </w:rPr>
        <w:t>no reasonable</w:t>
      </w:r>
      <w:r>
        <w:rPr>
          <w:b/>
          <w:bCs/>
          <w:u w:val="single"/>
        </w:rPr>
        <w:t xml:space="preserve"> and supportable </w:t>
      </w:r>
      <w:r>
        <w:rPr>
          <w:b/>
          <w:bCs/>
          <w:highlight w:val="green"/>
          <w:u w:val="single"/>
        </w:rPr>
        <w:t>Categorical Imperative can be made for</w:t>
      </w:r>
      <w:r>
        <w:rPr>
          <w:b/>
          <w:bCs/>
          <w:u w:val="single"/>
        </w:rPr>
        <w:t xml:space="preserve"> the unwarranted </w:t>
      </w:r>
      <w:r>
        <w:rPr>
          <w:b/>
          <w:bCs/>
          <w:highlight w:val="green"/>
          <w:u w:val="single"/>
        </w:rPr>
        <w:t>theft of property</w:t>
      </w:r>
      <w:r>
        <w:rPr>
          <w:b/>
          <w:bCs/>
          <w:u w:val="single"/>
        </w:rPr>
        <w:t xml:space="preserve">, whether tangible or intangible, </w:t>
      </w:r>
      <w:r>
        <w:rPr>
          <w:sz w:val="14"/>
        </w:rPr>
        <w:t>apart from legitimate exigencies.</w:t>
      </w:r>
    </w:p>
    <w:p w14:paraId="112E5184" w14:textId="77777777" w:rsidR="007D1F58" w:rsidRDefault="007D1F58" w:rsidP="007D1F58">
      <w:pPr>
        <w:rPr>
          <w:sz w:val="14"/>
        </w:rPr>
      </w:pPr>
    </w:p>
    <w:p w14:paraId="38F9F89D" w14:textId="77777777" w:rsidR="007D1F58" w:rsidRDefault="007D1F58" w:rsidP="007D1F58">
      <w:pPr>
        <w:pStyle w:val="Heading2"/>
      </w:pPr>
      <w:r>
        <w:rPr>
          <w:b w:val="0"/>
          <w:bCs w:val="0"/>
        </w:rPr>
        <w:lastRenderedPageBreak/>
        <w:t>3</w:t>
      </w:r>
    </w:p>
    <w:p w14:paraId="68C379B2" w14:textId="77777777" w:rsidR="007D1F58" w:rsidRPr="007D1F58" w:rsidRDefault="007D1F58" w:rsidP="007D1F58">
      <w:pPr>
        <w:pStyle w:val="Heading4"/>
      </w:pPr>
      <w:r w:rsidRPr="007D1F58">
        <w:t>Bipartisan infrastructure bill passing now but PC is needed – there is no margin for error.</w:t>
      </w:r>
    </w:p>
    <w:p w14:paraId="2E2099A0" w14:textId="77777777" w:rsidR="007D1F58" w:rsidRDefault="007D1F58" w:rsidP="007D1F58">
      <w:proofErr w:type="spellStart"/>
      <w:r>
        <w:rPr>
          <w:rStyle w:val="Style13ptBold"/>
        </w:rPr>
        <w:t>Kapur</w:t>
      </w:r>
      <w:proofErr w:type="spellEnd"/>
      <w:r>
        <w:rPr>
          <w:rStyle w:val="Style13ptBold"/>
        </w:rPr>
        <w:t xml:space="preserve"> et al 9/8</w:t>
      </w:r>
      <w:r>
        <w:t xml:space="preserve"> [Sahil, Frank Thorp, and Leigh Ann Caldwell; 9/8/21; Sahil </w:t>
      </w:r>
      <w:proofErr w:type="spellStart"/>
      <w:r>
        <w:t>Kapur</w:t>
      </w:r>
      <w:proofErr w:type="spellEnd"/>
      <w:r>
        <w:t xml:space="preserve"> is a national political reporter for NBC News, Frank Thorp V is a producer and off-air reporter covering Congress for NBC News, managing coverage of the Senate, Leigh Ann Caldwell is an NBC News correspondent; “</w:t>
      </w:r>
      <w:r>
        <w:rPr>
          <w:i/>
          <w:iCs/>
        </w:rPr>
        <w:t>Democrats plow 'full speed ahead' on sweeping Biden budget, despite tensions</w:t>
      </w:r>
      <w:r>
        <w:t xml:space="preserve">,” </w:t>
      </w:r>
      <w:hyperlink r:id="rId13" w:history="1">
        <w:r>
          <w:rPr>
            <w:rStyle w:val="Hyperlink"/>
            <w:color w:val="000000"/>
            <w:u w:val="single"/>
          </w:rPr>
          <w:t>https://www.nbcnews.com/politics/congress/democrats-plow-full-speed-ahead-sweeping-biden-budget-despite-tensions-n1278722</w:t>
        </w:r>
      </w:hyperlink>
      <w:r>
        <w:t>] Justin</w:t>
      </w:r>
    </w:p>
    <w:p w14:paraId="33B2618C" w14:textId="77777777" w:rsidR="007D1F58" w:rsidRDefault="007D1F58" w:rsidP="007D1F58">
      <w:pPr>
        <w:rPr>
          <w:sz w:val="16"/>
        </w:rPr>
      </w:pPr>
      <w:r>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Pr>
          <w:u w:val="single"/>
        </w:rPr>
        <w:t>“</w:t>
      </w:r>
      <w:r>
        <w:rPr>
          <w:rStyle w:val="Emphasis"/>
          <w:highlight w:val="green"/>
        </w:rPr>
        <w:t>We're moving full speed</w:t>
      </w:r>
      <w:r>
        <w:rPr>
          <w:rStyle w:val="Emphasis"/>
        </w:rPr>
        <w:t xml:space="preserve"> ahead</w:t>
      </w:r>
      <w:r>
        <w:rPr>
          <w:u w:val="single"/>
        </w:rPr>
        <w:t xml:space="preserve">,” Senate Majority Leader Chuck Schumer told reporters on a call Wednesday. The New York </w:t>
      </w:r>
      <w:r>
        <w:rPr>
          <w:highlight w:val="green"/>
          <w:u w:val="single"/>
        </w:rPr>
        <w:t>Democrat</w:t>
      </w:r>
      <w:r>
        <w:rPr>
          <w:u w:val="single"/>
        </w:rPr>
        <w:t xml:space="preserve"> </w:t>
      </w:r>
      <w:r>
        <w:rPr>
          <w:rStyle w:val="Emphasis"/>
        </w:rPr>
        <w:t xml:space="preserve">effectively </w:t>
      </w:r>
      <w:r>
        <w:rPr>
          <w:rStyle w:val="Emphasis"/>
          <w:highlight w:val="green"/>
        </w:rPr>
        <w:t>cast aside calls by</w:t>
      </w:r>
      <w:r>
        <w:rPr>
          <w:rStyle w:val="Emphasis"/>
        </w:rPr>
        <w:t xml:space="preserve"> Sen. Joe </w:t>
      </w:r>
      <w:r>
        <w:rPr>
          <w:rStyle w:val="Emphasis"/>
          <w:highlight w:val="green"/>
        </w:rPr>
        <w:t>Manchin</w:t>
      </w:r>
      <w:r>
        <w:rPr>
          <w:u w:val="single"/>
        </w:rPr>
        <w:t xml:space="preserve">, D-W.Va., </w:t>
      </w:r>
      <w:r>
        <w:rPr>
          <w:highlight w:val="green"/>
          <w:u w:val="single"/>
        </w:rPr>
        <w:t>for a “</w:t>
      </w:r>
      <w:r>
        <w:rPr>
          <w:rStyle w:val="Emphasis"/>
          <w:highlight w:val="green"/>
        </w:rPr>
        <w:t>strategic pause</w:t>
      </w:r>
      <w:r>
        <w:rPr>
          <w:highlight w:val="green"/>
          <w:u w:val="single"/>
        </w:rPr>
        <w:t>” in</w:t>
      </w:r>
      <w:r>
        <w:rPr>
          <w:u w:val="single"/>
        </w:rPr>
        <w:t xml:space="preserve"> the process of </w:t>
      </w:r>
      <w:r>
        <w:rPr>
          <w:highlight w:val="green"/>
          <w:u w:val="single"/>
        </w:rPr>
        <w:t>crafting the bill</w:t>
      </w:r>
      <w:r>
        <w:rPr>
          <w:sz w:val="16"/>
        </w:rPr>
        <w:t xml:space="preserve">, as he voiced concerns about inflation and debt in a recent op-ed for the Wall Street Journal. </w:t>
      </w:r>
      <w:r>
        <w:rPr>
          <w:highlight w:val="green"/>
          <w:u w:val="single"/>
        </w:rPr>
        <w:t xml:space="preserve">Schumer is </w:t>
      </w:r>
      <w:r>
        <w:rPr>
          <w:rStyle w:val="Emphasis"/>
          <w:highlight w:val="green"/>
        </w:rPr>
        <w:t>navigating demands by Manchin</w:t>
      </w:r>
      <w:r>
        <w:rPr>
          <w:highlight w:val="green"/>
          <w:u w:val="single"/>
        </w:rPr>
        <w:t>, as well as</w:t>
      </w:r>
      <w:r>
        <w:rPr>
          <w:u w:val="single"/>
        </w:rPr>
        <w:t xml:space="preserve"> Sen. </w:t>
      </w:r>
      <w:proofErr w:type="spellStart"/>
      <w:r>
        <w:rPr>
          <w:u w:val="single"/>
        </w:rPr>
        <w:t>Kyrsten</w:t>
      </w:r>
      <w:proofErr w:type="spellEnd"/>
      <w:r>
        <w:rPr>
          <w:u w:val="single"/>
        </w:rPr>
        <w:t xml:space="preserve"> </w:t>
      </w:r>
      <w:proofErr w:type="spellStart"/>
      <w:r>
        <w:rPr>
          <w:rStyle w:val="Emphasis"/>
          <w:highlight w:val="green"/>
        </w:rPr>
        <w:t>Sinema</w:t>
      </w:r>
      <w:proofErr w:type="spellEnd"/>
      <w:r>
        <w:rPr>
          <w:u w:val="single"/>
        </w:rPr>
        <w:t xml:space="preserve">, D-Ariz., to reduce the price tag that Democrats set at a </w:t>
      </w:r>
      <w:r>
        <w:rPr>
          <w:rStyle w:val="Emphasis"/>
        </w:rPr>
        <w:t>maximum of $3.5 trillion in the budget resolution</w:t>
      </w:r>
      <w:r>
        <w:rPr>
          <w:sz w:val="16"/>
        </w:rPr>
        <w:t>. “There are some in my caucus who believe $3.5 trillion is too much; there are some in my caucus who believe it's too little,” Schumer said. “</w:t>
      </w:r>
      <w:r>
        <w:rPr>
          <w:rStyle w:val="Emphasis"/>
          <w:highlight w:val="green"/>
        </w:rPr>
        <w:t>We're going to work very hard to have unity</w:t>
      </w:r>
      <w:r>
        <w:rPr>
          <w:u w:val="single"/>
        </w:rPr>
        <w:t xml:space="preserve">, because without unity, </w:t>
      </w:r>
      <w:r>
        <w:rPr>
          <w:rStyle w:val="Emphasis"/>
        </w:rPr>
        <w:t>we're not going to get anything</w:t>
      </w:r>
      <w:r>
        <w:rPr>
          <w:sz w:val="16"/>
        </w:rPr>
        <w:t xml:space="preserve">.” Speaker Nancy Pelosi said Wednesday the House is moving forward at the $3.5 trillion level. But she left open the possibility of a lower final price tag before the bill becomes law, while promising that </w:t>
      </w:r>
      <w:r>
        <w:rPr>
          <w:u w:val="single"/>
        </w:rPr>
        <w:t>“we will get the job done” with “a great bill” that honors Biden’s vision. “</w:t>
      </w:r>
      <w:r>
        <w:rPr>
          <w:rStyle w:val="Emphasis"/>
          <w:highlight w:val="green"/>
        </w:rPr>
        <w:t>We will have our negotiations</w:t>
      </w:r>
      <w:r>
        <w:rPr>
          <w:u w:val="single"/>
        </w:rPr>
        <w:t>,”</w:t>
      </w:r>
      <w:r>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Pr>
          <w:highlight w:val="green"/>
          <w:u w:val="single"/>
        </w:rPr>
        <w:t>Democratic leaders</w:t>
      </w:r>
      <w:r>
        <w:rPr>
          <w:u w:val="single"/>
        </w:rPr>
        <w:t xml:space="preserve"> are also </w:t>
      </w:r>
      <w:r>
        <w:rPr>
          <w:rStyle w:val="Emphasis"/>
        </w:rPr>
        <w:t>juggling an aggressive timeline</w:t>
      </w:r>
      <w:r>
        <w:rPr>
          <w:u w:val="single"/>
        </w:rPr>
        <w:t xml:space="preserve"> by seeking to ready the bill by Sept. 27 — the self-imposed House deadline to vote on the separate infrastructure bill — to ensure progressives will support the latter. </w:t>
      </w:r>
      <w:r>
        <w:rPr>
          <w:rStyle w:val="Emphasis"/>
        </w:rPr>
        <w:t xml:space="preserve">They are </w:t>
      </w:r>
      <w:r>
        <w:rPr>
          <w:rStyle w:val="Emphasis"/>
          <w:highlight w:val="green"/>
        </w:rPr>
        <w:t>betting Manchin can</w:t>
      </w:r>
      <w:r>
        <w:rPr>
          <w:rStyle w:val="Emphasis"/>
        </w:rPr>
        <w:t xml:space="preserve"> ultimately </w:t>
      </w:r>
      <w:r>
        <w:rPr>
          <w:rStyle w:val="Emphasis"/>
          <w:highlight w:val="green"/>
        </w:rPr>
        <w:t>be won over</w:t>
      </w:r>
      <w:r>
        <w:rPr>
          <w:sz w:val="16"/>
        </w:rPr>
        <w:t xml:space="preserve"> on the substance of the package. </w:t>
      </w:r>
      <w:r>
        <w:rPr>
          <w:rStyle w:val="Emphasis"/>
          <w:highlight w:val="green"/>
        </w:rPr>
        <w:t>Lawmakers</w:t>
      </w:r>
      <w:r>
        <w:rPr>
          <w:rStyle w:val="Emphasis"/>
        </w:rPr>
        <w:t xml:space="preserve"> and committees </w:t>
      </w:r>
      <w:r>
        <w:rPr>
          <w:rStyle w:val="Emphasis"/>
          <w:highlight w:val="green"/>
        </w:rPr>
        <w:t>are keeping options open</w:t>
      </w:r>
      <w:r>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Pr>
          <w:sz w:val="16"/>
        </w:rPr>
        <w:t>them</w:t>
      </w:r>
      <w:proofErr w:type="gramEnd"/>
      <w:r>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Pr>
          <w:highlight w:val="green"/>
          <w:u w:val="single"/>
        </w:rPr>
        <w:t>Manchin has</w:t>
      </w:r>
      <w:r>
        <w:rPr>
          <w:u w:val="single"/>
        </w:rPr>
        <w:t xml:space="preserve"> </w:t>
      </w:r>
      <w:r>
        <w:rPr>
          <w:rStyle w:val="Emphasis"/>
        </w:rPr>
        <w:t xml:space="preserve">major </w:t>
      </w:r>
      <w:r>
        <w:rPr>
          <w:rStyle w:val="Emphasis"/>
          <w:highlight w:val="green"/>
        </w:rPr>
        <w:t>influence over</w:t>
      </w:r>
      <w:r>
        <w:rPr>
          <w:rStyle w:val="Emphasis"/>
        </w:rPr>
        <w:t xml:space="preserve"> the </w:t>
      </w:r>
      <w:r>
        <w:rPr>
          <w:rStyle w:val="Emphasis"/>
          <w:highlight w:val="green"/>
        </w:rPr>
        <w:t>climate provisions</w:t>
      </w:r>
      <w:r>
        <w:rPr>
          <w:u w:val="single"/>
        </w:rPr>
        <w:t xml:space="preserve">. His committee was </w:t>
      </w:r>
      <w:r>
        <w:rPr>
          <w:rStyle w:val="Emphasis"/>
        </w:rPr>
        <w:t>instructed to write legislation costing $198 billion for a clean electricity payment program</w:t>
      </w:r>
      <w:r>
        <w:rPr>
          <w:sz w:val="16"/>
        </w:rPr>
        <w:t>, consumer rebates to weatherize and electrify homes, the creation of financing for domestic manufacturing of clean energy and auto supply chain technologies and climate research. “</w:t>
      </w:r>
      <w:r>
        <w:rPr>
          <w:highlight w:val="green"/>
          <w:u w:val="single"/>
        </w:rPr>
        <w:t xml:space="preserve">He’s not </w:t>
      </w:r>
      <w:r>
        <w:rPr>
          <w:rStyle w:val="Emphasis"/>
          <w:highlight w:val="green"/>
        </w:rPr>
        <w:t>opposed to the</w:t>
      </w:r>
      <w:r>
        <w:rPr>
          <w:rStyle w:val="Emphasis"/>
        </w:rPr>
        <w:t xml:space="preserve"> overall </w:t>
      </w:r>
      <w:r>
        <w:rPr>
          <w:rStyle w:val="Emphasis"/>
          <w:highlight w:val="green"/>
        </w:rPr>
        <w:t>bill</w:t>
      </w:r>
      <w:r>
        <w:rPr>
          <w:u w:val="single"/>
        </w:rPr>
        <w:t>,</w:t>
      </w:r>
      <w:r>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Pr>
          <w:sz w:val="16"/>
        </w:rPr>
        <w:t>Child care</w:t>
      </w:r>
      <w:proofErr w:type="gramEnd"/>
      <w:r>
        <w:rPr>
          <w:sz w:val="16"/>
        </w:rPr>
        <w:t xml:space="preserve">? Family </w:t>
      </w:r>
      <w:r>
        <w:rPr>
          <w:sz w:val="16"/>
        </w:rPr>
        <w:lastRenderedPageBreak/>
        <w:t xml:space="preserve">medical leave paid </w:t>
      </w:r>
      <w:proofErr w:type="gramStart"/>
      <w:r>
        <w:rPr>
          <w:sz w:val="16"/>
        </w:rPr>
        <w:t>for?</w:t>
      </w:r>
      <w:proofErr w:type="gramEnd"/>
      <w:r>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Pr>
          <w:sz w:val="16"/>
        </w:rPr>
        <w:t>Sinema</w:t>
      </w:r>
      <w:proofErr w:type="spellEnd"/>
      <w:r>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5D550A34" w14:textId="77777777" w:rsidR="007D1F58" w:rsidRDefault="007D1F58" w:rsidP="007D1F58"/>
    <w:p w14:paraId="22755EA2" w14:textId="77777777" w:rsidR="007D1F58" w:rsidRPr="007D1F58" w:rsidRDefault="007D1F58" w:rsidP="007D1F58">
      <w:pPr>
        <w:pStyle w:val="Heading4"/>
      </w:pPr>
      <w:bookmarkStart w:id="0" w:name="_Hlk82708663"/>
      <w:proofErr w:type="spellStart"/>
      <w:r w:rsidRPr="007D1F58">
        <w:t>Aff</w:t>
      </w:r>
      <w:proofErr w:type="spellEnd"/>
      <w:r w:rsidRPr="007D1F58">
        <w:t xml:space="preserve"> doesn’t solve but requires negotiations that saps PC.</w:t>
      </w:r>
    </w:p>
    <w:p w14:paraId="0BBC3C5B" w14:textId="77777777" w:rsidR="007D1F58" w:rsidRDefault="007D1F58" w:rsidP="007D1F58">
      <w:r>
        <w:rPr>
          <w:rStyle w:val="Style13ptBold"/>
        </w:rPr>
        <w:t>Pooley 21</w:t>
      </w:r>
      <w:r>
        <w:t xml:space="preserve"> [James; Former deputy director general of the United Nations’ World Intellectual Property Organization and a member of the Center for Intellectual Property Understanding; “</w:t>
      </w:r>
      <w:r>
        <w:rPr>
          <w:rStyle w:val="Emphasis"/>
        </w:rPr>
        <w:t xml:space="preserve">Drawn-Out </w:t>
      </w:r>
      <w:r>
        <w:rPr>
          <w:rStyle w:val="Emphasis"/>
          <w:highlight w:val="green"/>
        </w:rPr>
        <w:t xml:space="preserve">Negotiations </w:t>
      </w:r>
      <w:r>
        <w:rPr>
          <w:rStyle w:val="Emphasis"/>
        </w:rPr>
        <w:t xml:space="preserve">Over Covid IP Will </w:t>
      </w:r>
      <w:r>
        <w:rPr>
          <w:rStyle w:val="Emphasis"/>
          <w:highlight w:val="green"/>
        </w:rPr>
        <w:t>Blow Back on Biden</w:t>
      </w:r>
      <w:r>
        <w:t xml:space="preserve">,” Barron’s; 5/26/21; </w:t>
      </w:r>
      <w:hyperlink r:id="rId14" w:history="1">
        <w:r>
          <w:rPr>
            <w:rStyle w:val="Hyperlink"/>
            <w:color w:val="000000"/>
            <w:u w:val="single"/>
          </w:rPr>
          <w:t>https://www.barrons.com/articles/drawn-out-negotiations-over-covid-ip-will-blow-back-on-biden-51621973675</w:t>
        </w:r>
      </w:hyperlink>
      <w:r>
        <w:t>] Justin</w:t>
      </w:r>
    </w:p>
    <w:p w14:paraId="4F6417D2" w14:textId="77777777" w:rsidR="007D1F58" w:rsidRDefault="007D1F58" w:rsidP="007D1F58">
      <w:pPr>
        <w:rPr>
          <w:rStyle w:val="Emphasis"/>
        </w:rPr>
      </w:pPr>
      <w:r>
        <w:rPr>
          <w:sz w:val="16"/>
          <w:szCs w:val="16"/>
        </w:rPr>
        <w:t xml:space="preserve">The Biden administration recently announced its support for a proposal before the World Trade Organization that would suspend the intellectual property protections on Covid-19 vaccines as guaranteed by the landmark TRIPS Agreement, a global trade pact that took effect in 1995. </w:t>
      </w:r>
      <w:r>
        <w:rPr>
          <w:sz w:val="16"/>
        </w:rPr>
        <w:t xml:space="preserve">The decision has sparked furious debate, with supporters arguing that the decision will speed the vaccine rollout in developing countries. The reality, however, is that </w:t>
      </w:r>
      <w:r>
        <w:rPr>
          <w:u w:val="single"/>
        </w:rPr>
        <w:t xml:space="preserve">even if enacted, the IP waiver will </w:t>
      </w:r>
      <w:r>
        <w:rPr>
          <w:rStyle w:val="Emphasis"/>
        </w:rPr>
        <w:t>have zero short-term impact—but could inflict serious, long-term harm</w:t>
      </w:r>
      <w:r>
        <w:rPr>
          <w:sz w:val="16"/>
        </w:rPr>
        <w:t xml:space="preserve"> on global economic growth. The myopic nature of the Biden administration’s announcement cannot be overstated. Even if </w:t>
      </w:r>
      <w:r>
        <w:rPr>
          <w:u w:val="single"/>
        </w:rPr>
        <w:t xml:space="preserve">WTO officials decide to </w:t>
      </w:r>
      <w:r>
        <w:rPr>
          <w:rStyle w:val="Emphasis"/>
          <w:highlight w:val="green"/>
        </w:rPr>
        <w:t>waive IP</w:t>
      </w:r>
      <w:r>
        <w:rPr>
          <w:rStyle w:val="Emphasis"/>
        </w:rPr>
        <w:t xml:space="preserve"> protections</w:t>
      </w:r>
      <w:r>
        <w:rPr>
          <w:u w:val="single"/>
        </w:rPr>
        <w:t xml:space="preserve"> at their June meeting, it’ll simply </w:t>
      </w:r>
      <w:r>
        <w:rPr>
          <w:highlight w:val="green"/>
          <w:u w:val="single"/>
        </w:rPr>
        <w:t xml:space="preserve">kickstart </w:t>
      </w:r>
      <w:r>
        <w:rPr>
          <w:rStyle w:val="Heading3Char"/>
          <w:sz w:val="24"/>
          <w:szCs w:val="20"/>
          <w:highlight w:val="green"/>
        </w:rPr>
        <w:t xml:space="preserve">months of </w:t>
      </w:r>
      <w:r>
        <w:rPr>
          <w:rStyle w:val="Heading3Char"/>
          <w:sz w:val="24"/>
          <w:szCs w:val="20"/>
        </w:rPr>
        <w:t xml:space="preserve">legal </w:t>
      </w:r>
      <w:r>
        <w:rPr>
          <w:rStyle w:val="Heading3Char"/>
          <w:sz w:val="24"/>
          <w:szCs w:val="20"/>
          <w:highlight w:val="green"/>
        </w:rPr>
        <w:t>negotiations</w:t>
      </w:r>
      <w:r>
        <w:rPr>
          <w:sz w:val="18"/>
          <w:szCs w:val="18"/>
          <w:highlight w:val="green"/>
          <w:u w:val="single"/>
        </w:rPr>
        <w:t xml:space="preserve"> </w:t>
      </w:r>
      <w:r>
        <w:rPr>
          <w:highlight w:val="green"/>
          <w:u w:val="single"/>
        </w:rPr>
        <w:t>over</w:t>
      </w:r>
      <w:r>
        <w:rPr>
          <w:u w:val="single"/>
        </w:rPr>
        <w:t xml:space="preserve"> precisely </w:t>
      </w:r>
      <w:r>
        <w:rPr>
          <w:highlight w:val="green"/>
          <w:u w:val="single"/>
        </w:rPr>
        <w:t>which</w:t>
      </w:r>
      <w:r>
        <w:rPr>
          <w:u w:val="single"/>
        </w:rPr>
        <w:t xml:space="preserve"> </w:t>
      </w:r>
      <w:r>
        <w:rPr>
          <w:rStyle w:val="Emphasis"/>
        </w:rPr>
        <w:t xml:space="preserve">drug </w:t>
      </w:r>
      <w:r>
        <w:rPr>
          <w:rStyle w:val="Emphasis"/>
          <w:highlight w:val="green"/>
        </w:rPr>
        <w:t xml:space="preserve">formulas and </w:t>
      </w:r>
      <w:r>
        <w:rPr>
          <w:rStyle w:val="Emphasis"/>
        </w:rPr>
        <w:t xml:space="preserve">technical </w:t>
      </w:r>
      <w:r>
        <w:rPr>
          <w:rStyle w:val="Emphasis"/>
          <w:highlight w:val="green"/>
        </w:rPr>
        <w:t>know-how</w:t>
      </w:r>
      <w:r>
        <w:rPr>
          <w:highlight w:val="green"/>
          <w:u w:val="single"/>
        </w:rPr>
        <w:t xml:space="preserve"> are undeserving</w:t>
      </w:r>
      <w:r>
        <w:rPr>
          <w:u w:val="single"/>
        </w:rPr>
        <w:t xml:space="preserve"> of IP protections. And it’s </w:t>
      </w:r>
      <w:r>
        <w:rPr>
          <w:rStyle w:val="Emphasis"/>
          <w:highlight w:val="green"/>
        </w:rPr>
        <w:t>unthinkable</w:t>
      </w:r>
      <w:r>
        <w:rPr>
          <w:u w:val="single"/>
        </w:rPr>
        <w:t xml:space="preserve"> that the Biden administration</w:t>
      </w:r>
      <w:r>
        <w:rPr>
          <w:sz w:val="16"/>
        </w:rPr>
        <w:t xml:space="preserve">, or Congress for that matter, </w:t>
      </w:r>
      <w:r>
        <w:rPr>
          <w:u w:val="single"/>
        </w:rPr>
        <w:t xml:space="preserve">would actually force American </w:t>
      </w:r>
      <w:r>
        <w:rPr>
          <w:highlight w:val="green"/>
          <w:u w:val="single"/>
        </w:rPr>
        <w:t>companies</w:t>
      </w:r>
      <w:r>
        <w:rPr>
          <w:u w:val="single"/>
        </w:rPr>
        <w:t xml:space="preserve"> to </w:t>
      </w:r>
      <w:r>
        <w:rPr>
          <w:rStyle w:val="Emphasis"/>
          <w:highlight w:val="green"/>
        </w:rPr>
        <w:t>hand over</w:t>
      </w:r>
      <w:r>
        <w:rPr>
          <w:rStyle w:val="Emphasis"/>
        </w:rPr>
        <w:t xml:space="preserve"> </w:t>
      </w:r>
      <w:proofErr w:type="gramStart"/>
      <w:r>
        <w:rPr>
          <w:rStyle w:val="Emphasis"/>
        </w:rPr>
        <w:t>their</w:t>
      </w:r>
      <w:proofErr w:type="gramEnd"/>
      <w:r>
        <w:rPr>
          <w:rStyle w:val="Emphasis"/>
        </w:rPr>
        <w:t xml:space="preserve"> most cutting-edge</w:t>
      </w:r>
      <w:r>
        <w:rPr>
          <w:u w:val="single"/>
        </w:rPr>
        <w:t>—and closely guarded—</w:t>
      </w:r>
      <w:r>
        <w:rPr>
          <w:rStyle w:val="Emphasis"/>
          <w:highlight w:val="green"/>
        </w:rPr>
        <w:t>secrets</w:t>
      </w:r>
      <w:r>
        <w:rPr>
          <w:u w:val="single"/>
        </w:rPr>
        <w:t xml:space="preserve">. </w:t>
      </w:r>
      <w:r>
        <w:rPr>
          <w:sz w:val="16"/>
        </w:rPr>
        <w:t xml:space="preserve">As a result, </w:t>
      </w:r>
      <w:r>
        <w:rPr>
          <w:u w:val="single"/>
        </w:rPr>
        <w:t xml:space="preserve">the inevitable </w:t>
      </w:r>
      <w:r>
        <w:rPr>
          <w:highlight w:val="green"/>
          <w:u w:val="single"/>
        </w:rPr>
        <w:t>foot-dragging</w:t>
      </w:r>
      <w:r>
        <w:rPr>
          <w:u w:val="single"/>
        </w:rPr>
        <w:t xml:space="preserve"> will </w:t>
      </w:r>
      <w:r>
        <w:rPr>
          <w:highlight w:val="green"/>
          <w:u w:val="single"/>
        </w:rPr>
        <w:t>cause</w:t>
      </w:r>
      <w:r>
        <w:rPr>
          <w:u w:val="single"/>
        </w:rPr>
        <w:t xml:space="preserve"> </w:t>
      </w:r>
      <w:r>
        <w:rPr>
          <w:rStyle w:val="Emphasis"/>
        </w:rPr>
        <w:t xml:space="preserve">enormous </w:t>
      </w:r>
      <w:r>
        <w:rPr>
          <w:rStyle w:val="Emphasis"/>
          <w:highlight w:val="green"/>
        </w:rPr>
        <w:t>resentment</w:t>
      </w:r>
      <w:r>
        <w:rPr>
          <w:rStyle w:val="Emphasis"/>
        </w:rPr>
        <w:t xml:space="preserve"> in developing countries</w:t>
      </w:r>
      <w:r>
        <w:rPr>
          <w:u w:val="single"/>
        </w:rPr>
        <w:t xml:space="preserve">. And that’s the </w:t>
      </w:r>
      <w:r>
        <w:rPr>
          <w:rStyle w:val="Emphasis"/>
        </w:rPr>
        <w:t>real threat</w:t>
      </w:r>
      <w:r>
        <w:rPr>
          <w:u w:val="single"/>
        </w:rPr>
        <w:t xml:space="preserve"> of the waiver</w:t>
      </w:r>
      <w:r>
        <w:rPr>
          <w:sz w:val="16"/>
        </w:rPr>
        <w:t xml:space="preserve">—precisely because </w:t>
      </w:r>
      <w:r>
        <w:rPr>
          <w:u w:val="single"/>
        </w:rPr>
        <w:t xml:space="preserve">it won’t </w:t>
      </w:r>
      <w:r>
        <w:rPr>
          <w:rStyle w:val="Emphasis"/>
        </w:rPr>
        <w:t xml:space="preserve">accomplish either of its short-term goals </w:t>
      </w:r>
      <w:r>
        <w:rPr>
          <w:u w:val="single"/>
        </w:rPr>
        <w:t>of improving vaccine access and facilitating tech transfers</w:t>
      </w:r>
      <w:r>
        <w:rPr>
          <w:sz w:val="16"/>
        </w:rPr>
        <w:t xml:space="preserve"> from rich countries to developing ones. </w:t>
      </w:r>
      <w:r>
        <w:rPr>
          <w:u w:val="single"/>
        </w:rPr>
        <w:t xml:space="preserve">It’ll strengthen calls for more extreme, </w:t>
      </w:r>
      <w:r>
        <w:rPr>
          <w:rStyle w:val="Emphasis"/>
        </w:rPr>
        <w:t xml:space="preserve">anti-IP measures down the road. </w:t>
      </w:r>
      <w:r>
        <w:rPr>
          <w:sz w:val="16"/>
        </w:rPr>
        <w:t xml:space="preserve">Experts overwhelmingly agree that </w:t>
      </w:r>
      <w:r>
        <w:rPr>
          <w:u w:val="single"/>
        </w:rPr>
        <w:t xml:space="preserve">waiving IP protections alone won’t increase vaccine production. That’s because making a </w:t>
      </w:r>
      <w:r>
        <w:rPr>
          <w:rStyle w:val="Emphasis"/>
        </w:rPr>
        <w:t xml:space="preserve">shot is far more complicated than just following a </w:t>
      </w:r>
    </w:p>
    <w:p w14:paraId="4DF2A5EF" w14:textId="77777777" w:rsidR="007D1F58" w:rsidRDefault="007D1F58" w:rsidP="007D1F58">
      <w:pPr>
        <w:rPr>
          <w:sz w:val="16"/>
        </w:rPr>
      </w:pPr>
      <w:r>
        <w:rPr>
          <w:rStyle w:val="Emphasis"/>
        </w:rPr>
        <w:t>recipe</w:t>
      </w:r>
      <w:r>
        <w:rPr>
          <w:sz w:val="16"/>
        </w:rPr>
        <w:t xml:space="preserve">, and two of the most effective vaccines are based on cutting-edge discoveries using messenger RNA. As </w:t>
      </w:r>
      <w:proofErr w:type="spellStart"/>
      <w:r>
        <w:rPr>
          <w:sz w:val="16"/>
        </w:rPr>
        <w:t>Moderna</w:t>
      </w:r>
      <w:proofErr w:type="spellEnd"/>
      <w:r>
        <w:rPr>
          <w:sz w:val="16"/>
        </w:rPr>
        <w:t xml:space="preserve"> Chief Executive Stephane </w:t>
      </w:r>
      <w:proofErr w:type="spellStart"/>
      <w:r>
        <w:rPr>
          <w:sz w:val="16"/>
        </w:rPr>
        <w:t>Bancel</w:t>
      </w:r>
      <w:proofErr w:type="spellEnd"/>
      <w:r>
        <w:rPr>
          <w:sz w:val="16"/>
        </w:rPr>
        <w:t xml:space="preserve"> said on a recent earnings call, “</w:t>
      </w:r>
      <w:r>
        <w:rPr>
          <w:u w:val="single"/>
        </w:rPr>
        <w:t xml:space="preserve">This is a new technology. </w:t>
      </w:r>
      <w:r>
        <w:rPr>
          <w:highlight w:val="green"/>
          <w:u w:val="single"/>
        </w:rPr>
        <w:t xml:space="preserve">You </w:t>
      </w:r>
      <w:r>
        <w:rPr>
          <w:rStyle w:val="Emphasis"/>
          <w:highlight w:val="green"/>
        </w:rPr>
        <w:t>cannot</w:t>
      </w:r>
      <w:r>
        <w:rPr>
          <w:rStyle w:val="Emphasis"/>
        </w:rPr>
        <w:t xml:space="preserve"> go </w:t>
      </w:r>
      <w:r>
        <w:rPr>
          <w:rStyle w:val="Emphasis"/>
          <w:highlight w:val="green"/>
        </w:rPr>
        <w:t>hire people who know</w:t>
      </w:r>
      <w:r>
        <w:rPr>
          <w:rStyle w:val="Emphasis"/>
        </w:rPr>
        <w:t xml:space="preserve"> how </w:t>
      </w:r>
      <w:r>
        <w:rPr>
          <w:rStyle w:val="Emphasis"/>
          <w:highlight w:val="green"/>
        </w:rPr>
        <w:t>to make</w:t>
      </w:r>
      <w:r>
        <w:rPr>
          <w:rStyle w:val="Emphasis"/>
        </w:rPr>
        <w:t xml:space="preserve"> the </w:t>
      </w:r>
      <w:r>
        <w:rPr>
          <w:rStyle w:val="Emphasis"/>
          <w:highlight w:val="green"/>
        </w:rPr>
        <w:t>mRNA</w:t>
      </w:r>
      <w:r>
        <w:rPr>
          <w:u w:val="single"/>
        </w:rPr>
        <w:t xml:space="preserve">. Those people </w:t>
      </w:r>
      <w:r>
        <w:rPr>
          <w:rStyle w:val="Emphasis"/>
        </w:rPr>
        <w:t>don’t exist</w:t>
      </w:r>
      <w:r>
        <w:rPr>
          <w:u w:val="single"/>
        </w:rPr>
        <w:t xml:space="preserve">. And then even if all those things were available, whoever wants to do mRNA vaccines </w:t>
      </w:r>
      <w:r>
        <w:rPr>
          <w:highlight w:val="green"/>
          <w:u w:val="single"/>
        </w:rPr>
        <w:t>will have to</w:t>
      </w:r>
      <w:r>
        <w:rPr>
          <w:u w:val="single"/>
        </w:rPr>
        <w:t xml:space="preserve">, you know, </w:t>
      </w:r>
      <w:r>
        <w:rPr>
          <w:rStyle w:val="Emphasis"/>
          <w:highlight w:val="green"/>
        </w:rPr>
        <w:t>buy</w:t>
      </w:r>
      <w:r>
        <w:rPr>
          <w:rStyle w:val="Emphasis"/>
        </w:rPr>
        <w:t xml:space="preserve"> the machine, </w:t>
      </w:r>
      <w:r>
        <w:rPr>
          <w:rStyle w:val="Emphasis"/>
          <w:highlight w:val="green"/>
        </w:rPr>
        <w:t xml:space="preserve">invent </w:t>
      </w:r>
      <w:r>
        <w:rPr>
          <w:rStyle w:val="Emphasis"/>
        </w:rPr>
        <w:t>the manufacturing process, invent creation processes</w:t>
      </w:r>
      <w:r>
        <w:rPr>
          <w:u w:val="single"/>
        </w:rPr>
        <w:t xml:space="preserve"> and ethical processes, </w:t>
      </w:r>
      <w:r>
        <w:rPr>
          <w:highlight w:val="green"/>
          <w:u w:val="single"/>
        </w:rPr>
        <w:t>and then</w:t>
      </w:r>
      <w:r>
        <w:rPr>
          <w:u w:val="single"/>
        </w:rPr>
        <w:t xml:space="preserve"> they will have to go </w:t>
      </w:r>
      <w:r>
        <w:rPr>
          <w:highlight w:val="green"/>
          <w:u w:val="single"/>
        </w:rPr>
        <w:t>run</w:t>
      </w:r>
      <w:r>
        <w:rPr>
          <w:u w:val="single"/>
        </w:rPr>
        <w:t xml:space="preserve"> a clinical </w:t>
      </w:r>
      <w:r>
        <w:rPr>
          <w:highlight w:val="green"/>
          <w:u w:val="single"/>
        </w:rPr>
        <w:t>trial, get</w:t>
      </w:r>
      <w:r>
        <w:rPr>
          <w:u w:val="single"/>
        </w:rPr>
        <w:t xml:space="preserve"> the </w:t>
      </w:r>
      <w:r>
        <w:rPr>
          <w:highlight w:val="green"/>
          <w:u w:val="single"/>
        </w:rPr>
        <w:t xml:space="preserve">data, get </w:t>
      </w:r>
      <w:r>
        <w:rPr>
          <w:u w:val="single"/>
        </w:rPr>
        <w:t xml:space="preserve">the </w:t>
      </w:r>
      <w:r>
        <w:rPr>
          <w:highlight w:val="green"/>
          <w:u w:val="single"/>
        </w:rPr>
        <w:t>product approved and scale manufacturing</w:t>
      </w:r>
      <w:r>
        <w:rPr>
          <w:u w:val="single"/>
        </w:rPr>
        <w:t xml:space="preserve">. This </w:t>
      </w:r>
      <w:r>
        <w:rPr>
          <w:highlight w:val="green"/>
          <w:u w:val="single"/>
        </w:rPr>
        <w:t>doesn’t happen in</w:t>
      </w:r>
      <w:r>
        <w:rPr>
          <w:u w:val="single"/>
        </w:rPr>
        <w:t xml:space="preserve"> six or 12 or 18 </w:t>
      </w:r>
      <w:r>
        <w:rPr>
          <w:highlight w:val="green"/>
          <w:u w:val="single"/>
        </w:rPr>
        <w:t>months</w:t>
      </w:r>
      <w:r>
        <w:rPr>
          <w:u w:val="single"/>
        </w:rPr>
        <w:t xml:space="preserve">.” </w:t>
      </w:r>
      <w:r>
        <w:rPr>
          <w:sz w:val="16"/>
        </w:rPr>
        <w:t>Anthony Fauci, the president’s chief medical adviser, has echoed that sentiment and emphasized the need for immediate solutions. “</w:t>
      </w:r>
      <w:r>
        <w:rPr>
          <w:u w:val="single"/>
        </w:rPr>
        <w:t>Going back and forth, consuming time and lawyers in a legal argument about waivers—that is not the endgame</w:t>
      </w:r>
      <w:r>
        <w:rPr>
          <w:sz w:val="16"/>
        </w:rPr>
        <w:t xml:space="preserve">,” he said. “People are dying around the </w:t>
      </w:r>
      <w:proofErr w:type="gramStart"/>
      <w:r>
        <w:rPr>
          <w:sz w:val="16"/>
        </w:rPr>
        <w:t>world</w:t>
      </w:r>
      <w:proofErr w:type="gramEnd"/>
      <w:r>
        <w:rPr>
          <w:sz w:val="16"/>
        </w:rPr>
        <w:t xml:space="preserve"> and we have to get vaccines into their arms in the fastest and most efficient way possible.” Those claiming the waiver poses an immediate, rather than long-term, threat to IP rights also misunderstand what the waiver will—and won’t—do. The </w:t>
      </w:r>
      <w:r>
        <w:rPr>
          <w:u w:val="single"/>
        </w:rPr>
        <w:t xml:space="preserve">waiver petition itself is more akin to a statement of principle than an actual legal </w:t>
      </w:r>
      <w:r>
        <w:rPr>
          <w:u w:val="single"/>
        </w:rPr>
        <w:lastRenderedPageBreak/>
        <w:t xml:space="preserve">document. In fact, it’s only a </w:t>
      </w:r>
      <w:r>
        <w:rPr>
          <w:rStyle w:val="Emphasis"/>
        </w:rPr>
        <w:t xml:space="preserve">few pages long. </w:t>
      </w:r>
      <w:r>
        <w:rPr>
          <w:sz w:val="16"/>
        </w:rPr>
        <w:t>As the Office of the United States Trade Representative has said, “</w:t>
      </w:r>
      <w:r>
        <w:rPr>
          <w:rStyle w:val="Emphasis"/>
        </w:rPr>
        <w:t>Text-based negotiations at the WTO will take time given</w:t>
      </w:r>
      <w:r>
        <w:rPr>
          <w:u w:val="single"/>
        </w:rPr>
        <w:t xml:space="preserve"> the consensus-based nature of the institution and the </w:t>
      </w:r>
      <w:r>
        <w:rPr>
          <w:rStyle w:val="Emphasis"/>
        </w:rPr>
        <w:t>complexity</w:t>
      </w:r>
      <w:r>
        <w:rPr>
          <w:u w:val="single"/>
        </w:rPr>
        <w:t xml:space="preserve"> of the issues involved.</w:t>
      </w:r>
      <w:r>
        <w:rPr>
          <w:sz w:val="16"/>
        </w:rPr>
        <w:t xml:space="preserve">” The WTO director-general predicts negotiations will last until early December. </w:t>
      </w:r>
      <w:r>
        <w:rPr>
          <w:u w:val="single"/>
        </w:rPr>
        <w:t xml:space="preserve">That’s a lot of </w:t>
      </w:r>
      <w:r>
        <w:rPr>
          <w:rStyle w:val="Emphasis"/>
        </w:rPr>
        <w:t>wasted time and effort.</w:t>
      </w:r>
      <w:r>
        <w:rPr>
          <w:u w:val="single"/>
        </w:rPr>
        <w:t xml:space="preserve"> The U.S. Trade Representative would be </w:t>
      </w:r>
      <w:r>
        <w:rPr>
          <w:rStyle w:val="Emphasis"/>
        </w:rPr>
        <w:t>far better off spending the next six months breaking down real trade barriers and helping export our surplus vaccine doses</w:t>
      </w:r>
      <w:r>
        <w:rPr>
          <w:sz w:val="16"/>
        </w:rPr>
        <w:t xml:space="preserve"> and vaccine ingredients to countries in need. </w:t>
      </w:r>
    </w:p>
    <w:bookmarkEnd w:id="0"/>
    <w:p w14:paraId="70D4A913" w14:textId="77777777" w:rsidR="007D1F58" w:rsidRDefault="007D1F58" w:rsidP="007D1F58">
      <w:pPr>
        <w:rPr>
          <w:sz w:val="16"/>
        </w:rPr>
      </w:pPr>
    </w:p>
    <w:p w14:paraId="29672348" w14:textId="77777777" w:rsidR="007D1F58" w:rsidRPr="007D1F58" w:rsidRDefault="007D1F58" w:rsidP="007D1F58">
      <w:pPr>
        <w:pStyle w:val="Heading4"/>
      </w:pPr>
      <w:r w:rsidRPr="007D1F58">
        <w:t>Infrastructure secures the grid against worsening and increasing cyberattacks.</w:t>
      </w:r>
    </w:p>
    <w:p w14:paraId="74C151DA" w14:textId="77777777" w:rsidR="007D1F58" w:rsidRDefault="007D1F58" w:rsidP="007D1F58">
      <w:r>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Pr>
          <w:i/>
          <w:iCs/>
        </w:rPr>
        <w:t>The US Senate Infrastructure Bill: Securing Our Electrical Grid Through P3s and Grants</w:t>
      </w:r>
      <w:r>
        <w:t xml:space="preserve">," </w:t>
      </w:r>
      <w:proofErr w:type="spellStart"/>
      <w:r>
        <w:t>JDSupra</w:t>
      </w:r>
      <w:proofErr w:type="spellEnd"/>
      <w:r>
        <w:t xml:space="preserve">, </w:t>
      </w:r>
      <w:hyperlink r:id="rId15" w:history="1">
        <w:r>
          <w:rPr>
            <w:rStyle w:val="Hyperlink"/>
            <w:color w:val="000000"/>
            <w:u w:val="single"/>
          </w:rPr>
          <w:t>https://www.jdsupra.com/legalnews/the-us-senate-infrastructure-bill-4989100/</w:t>
        </w:r>
      </w:hyperlink>
      <w:r>
        <w:t>] Justin</w:t>
      </w:r>
    </w:p>
    <w:p w14:paraId="376E0A16" w14:textId="77777777" w:rsidR="007D1F58" w:rsidRDefault="007D1F58" w:rsidP="007D1F58">
      <w:pPr>
        <w:rPr>
          <w:rStyle w:val="StyleUnderline"/>
        </w:rPr>
      </w:pPr>
      <w:r>
        <w:rPr>
          <w:sz w:val="16"/>
        </w:rPr>
        <w:t xml:space="preserve">As we begin to better understand the main components </w:t>
      </w:r>
      <w:r>
        <w:rPr>
          <w:rStyle w:val="StyleUnderline"/>
        </w:rPr>
        <w:t xml:space="preserve">of the </w:t>
      </w:r>
      <w:r>
        <w:rPr>
          <w:rStyle w:val="StyleUnderline"/>
          <w:highlight w:val="green"/>
        </w:rPr>
        <w:t xml:space="preserve">Infrastructure </w:t>
      </w:r>
      <w:r>
        <w:rPr>
          <w:rStyle w:val="StyleUnderline"/>
        </w:rPr>
        <w:t>Investment and Jobs Act</w:t>
      </w:r>
      <w:r>
        <w:rPr>
          <w:sz w:val="16"/>
        </w:rPr>
        <w:t xml:space="preserve"> that the US Senate is working to pass this week, </w:t>
      </w:r>
      <w:proofErr w:type="gramStart"/>
      <w:r>
        <w:rPr>
          <w:sz w:val="16"/>
        </w:rPr>
        <w:t xml:space="preserve">it is clear that </w:t>
      </w:r>
      <w:r>
        <w:rPr>
          <w:rStyle w:val="StyleUnderline"/>
        </w:rPr>
        <w:t>public-private</w:t>
      </w:r>
      <w:proofErr w:type="gramEnd"/>
      <w:r>
        <w:rPr>
          <w:rStyle w:val="StyleUnderline"/>
        </w:rPr>
        <w:t xml:space="preserve"> partnerships ("P3s") are a favored funding mechanism</w:t>
      </w:r>
      <w:r>
        <w:rPr>
          <w:sz w:val="16"/>
        </w:rPr>
        <w:t xml:space="preserve"> of lawmakers to help offset high costs associated with major infrastructure projects in communities. And while past infrastructure bills have used P3s for more conventional projects, </w:t>
      </w:r>
      <w:r>
        <w:rPr>
          <w:rStyle w:val="StyleUnderline"/>
        </w:rPr>
        <w:t>the current bill</w:t>
      </w:r>
      <w:r>
        <w:rPr>
          <w:sz w:val="16"/>
        </w:rPr>
        <w:t xml:space="preserve"> also calls for P3s to </w:t>
      </w:r>
      <w:r>
        <w:rPr>
          <w:rStyle w:val="StyleUnderline"/>
        </w:rPr>
        <w:t xml:space="preserve">help pay for </w:t>
      </w:r>
      <w:r>
        <w:rPr>
          <w:rStyle w:val="StyleUnderline"/>
          <w:highlight w:val="green"/>
        </w:rPr>
        <w:t>protect</w:t>
      </w:r>
      <w:r>
        <w:rPr>
          <w:rStyle w:val="StyleUnderline"/>
        </w:rPr>
        <w:t xml:space="preserve">ing </w:t>
      </w:r>
      <w:r>
        <w:rPr>
          <w:rStyle w:val="StyleUnderline"/>
          <w:highlight w:val="green"/>
        </w:rPr>
        <w:t>the</w:t>
      </w:r>
      <w:r>
        <w:rPr>
          <w:rStyle w:val="StyleUnderline"/>
        </w:rPr>
        <w:t xml:space="preserve"> US electric </w:t>
      </w:r>
      <w:r>
        <w:rPr>
          <w:rStyle w:val="StyleUnderline"/>
          <w:highlight w:val="green"/>
        </w:rPr>
        <w:t xml:space="preserve">grid </w:t>
      </w:r>
      <w:r>
        <w:rPr>
          <w:rStyle w:val="Emphasis"/>
          <w:highlight w:val="green"/>
        </w:rPr>
        <w:t>from cyberattacks</w:t>
      </w:r>
      <w:r>
        <w:rPr>
          <w:rStyle w:val="StyleUnderline"/>
        </w:rPr>
        <w:t xml:space="preserve">. Responding to the </w:t>
      </w:r>
      <w:r>
        <w:rPr>
          <w:rStyle w:val="Emphasis"/>
          <w:highlight w:val="green"/>
        </w:rPr>
        <w:t>increasing number</w:t>
      </w:r>
      <w:r>
        <w:rPr>
          <w:rStyle w:val="StyleUnderline"/>
          <w:highlight w:val="green"/>
        </w:rPr>
        <w:t xml:space="preserve"> of cyberattacks</w:t>
      </w:r>
      <w:r>
        <w:rPr>
          <w:rStyle w:val="StyleUnderline"/>
        </w:rPr>
        <w:t xml:space="preserve"> on our nation’s </w:t>
      </w:r>
      <w:proofErr w:type="gramStart"/>
      <w:r>
        <w:rPr>
          <w:rStyle w:val="StyleUnderline"/>
        </w:rPr>
        <w:t>infrastructure</w:t>
      </w:r>
      <w:r>
        <w:rPr>
          <w:sz w:val="16"/>
        </w:rPr>
        <w:t>, and</w:t>
      </w:r>
      <w:proofErr w:type="gramEnd"/>
      <w:r>
        <w:rPr>
          <w:sz w:val="16"/>
        </w:rPr>
        <w:t xml:space="preserve"> </w:t>
      </w:r>
      <w:r>
        <w:rPr>
          <w:rStyle w:val="StyleUnderline"/>
          <w:highlight w:val="green"/>
        </w:rPr>
        <w:t xml:space="preserve">given </w:t>
      </w:r>
      <w:r>
        <w:rPr>
          <w:rStyle w:val="StyleUnderline"/>
        </w:rPr>
        <w:t xml:space="preserve">the </w:t>
      </w:r>
      <w:r>
        <w:rPr>
          <w:rStyle w:val="Emphasis"/>
          <w:highlight w:val="green"/>
        </w:rPr>
        <w:t>fragile</w:t>
      </w:r>
      <w:r>
        <w:rPr>
          <w:rStyle w:val="Emphasis"/>
        </w:rPr>
        <w:t xml:space="preserve"> physical condition</w:t>
      </w:r>
      <w:r>
        <w:rPr>
          <w:rStyle w:val="StyleUnderline"/>
        </w:rPr>
        <w:t xml:space="preserve"> of our electrical </w:t>
      </w:r>
      <w:r>
        <w:rPr>
          <w:rStyle w:val="StyleUnderline"/>
          <w:highlight w:val="green"/>
        </w:rPr>
        <w:t>grid</w:t>
      </w:r>
      <w:r>
        <w:rPr>
          <w:rStyle w:val="StyleUnderline"/>
        </w:rPr>
        <w:t>, the Senate included provisions to help state, local and tribal entities harden electrical grids</w:t>
      </w:r>
      <w:r>
        <w:rPr>
          <w:sz w:val="16"/>
        </w:rPr>
        <w:t xml:space="preserve"> for which they are responsible. </w:t>
      </w:r>
      <w:r>
        <w:rPr>
          <w:rStyle w:val="StyleUnderline"/>
        </w:rPr>
        <w:t>Section 40121</w:t>
      </w:r>
      <w:r>
        <w:rPr>
          <w:sz w:val="16"/>
        </w:rPr>
        <w:t xml:space="preserve">, Enhancing Grid Security Through Public-Private Partnerships, </w:t>
      </w:r>
      <w:r>
        <w:rPr>
          <w:rStyle w:val="StyleUnderline"/>
        </w:rPr>
        <w:t>calls for not only physical protections of electrical grids, but also for enhancing cyber-resilience.</w:t>
      </w:r>
      <w:r>
        <w:rPr>
          <w:sz w:val="16"/>
        </w:rPr>
        <w:t xml:space="preserve"> This section seeks to encourage the various federal, </w:t>
      </w:r>
      <w:proofErr w:type="gramStart"/>
      <w:r>
        <w:rPr>
          <w:sz w:val="16"/>
        </w:rPr>
        <w:t>state</w:t>
      </w:r>
      <w:proofErr w:type="gramEnd"/>
      <w:r>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Pr>
          <w:rStyle w:val="StyleUnderline"/>
        </w:rPr>
        <w:t xml:space="preserve">Further, the </w:t>
      </w:r>
      <w:r>
        <w:rPr>
          <w:rStyle w:val="StyleUnderline"/>
          <w:highlight w:val="green"/>
        </w:rPr>
        <w:t xml:space="preserve">section </w:t>
      </w:r>
      <w:r>
        <w:rPr>
          <w:rStyle w:val="StyleUnderline"/>
        </w:rPr>
        <w:t xml:space="preserve">calls for </w:t>
      </w:r>
      <w:r>
        <w:rPr>
          <w:rStyle w:val="StyleUnderline"/>
          <w:highlight w:val="green"/>
        </w:rPr>
        <w:t>strengthen</w:t>
      </w:r>
      <w:r>
        <w:rPr>
          <w:rStyle w:val="StyleUnderline"/>
        </w:rPr>
        <w:t>ing</w:t>
      </w:r>
      <w:r>
        <w:rPr>
          <w:rStyle w:val="StyleUnderline"/>
          <w:highlight w:val="green"/>
        </w:rPr>
        <w:t xml:space="preserve"> supply chain </w:t>
      </w:r>
      <w:r>
        <w:rPr>
          <w:rStyle w:val="StyleUnderline"/>
        </w:rPr>
        <w:t xml:space="preserve">security, </w:t>
      </w:r>
      <w:r>
        <w:rPr>
          <w:rStyle w:val="StyleUnderline"/>
          <w:highlight w:val="green"/>
        </w:rPr>
        <w:t>protect</w:t>
      </w:r>
      <w:r>
        <w:rPr>
          <w:rStyle w:val="StyleUnderline"/>
        </w:rPr>
        <w:t xml:space="preserve">ing </w:t>
      </w:r>
      <w:r>
        <w:rPr>
          <w:rStyle w:val="Emphasis"/>
          <w:highlight w:val="green"/>
        </w:rPr>
        <w:t>“defense critical”</w:t>
      </w:r>
      <w:r>
        <w:rPr>
          <w:rStyle w:val="StyleUnderline"/>
        </w:rPr>
        <w:t xml:space="preserve"> electrical </w:t>
      </w:r>
      <w:r>
        <w:rPr>
          <w:rStyle w:val="StyleUnderline"/>
          <w:highlight w:val="green"/>
        </w:rPr>
        <w:t>infrastructure and buttress</w:t>
      </w:r>
      <w:r>
        <w:rPr>
          <w:rStyle w:val="StyleUnderline"/>
        </w:rPr>
        <w:t xml:space="preserve">ing </w:t>
      </w:r>
      <w:r>
        <w:rPr>
          <w:rStyle w:val="StyleUnderline"/>
          <w:highlight w:val="green"/>
        </w:rPr>
        <w:t>against</w:t>
      </w:r>
      <w:r>
        <w:rPr>
          <w:rStyle w:val="StyleUnderline"/>
        </w:rPr>
        <w:t xml:space="preserve"> </w:t>
      </w:r>
      <w:r>
        <w:rPr>
          <w:rStyle w:val="Emphasis"/>
        </w:rPr>
        <w:t xml:space="preserve">a constant </w:t>
      </w:r>
      <w:r>
        <w:rPr>
          <w:rStyle w:val="Emphasis"/>
          <w:highlight w:val="green"/>
        </w:rPr>
        <w:t>barrage</w:t>
      </w:r>
      <w:r>
        <w:rPr>
          <w:rStyle w:val="StyleUnderline"/>
          <w:highlight w:val="green"/>
        </w:rPr>
        <w:t xml:space="preserve"> of cyberattacks</w:t>
      </w:r>
      <w:r>
        <w:rPr>
          <w:rStyle w:val="StyleUnderline"/>
        </w:rPr>
        <w:t xml:space="preserve"> on the grid.</w:t>
      </w:r>
      <w:r>
        <w:rPr>
          <w:sz w:val="16"/>
        </w:rPr>
        <w:t xml:space="preserve"> In determining the nature of the partnership arrangement, the size of the utility and the area served will be considered, with priority going to utilities with fewer available resources. </w:t>
      </w:r>
      <w:r>
        <w:rPr>
          <w:rStyle w:val="StyleUnderline"/>
        </w:rPr>
        <w:t>Section 40122</w:t>
      </w:r>
      <w:r>
        <w:rPr>
          <w:sz w:val="16"/>
        </w:rPr>
        <w:t xml:space="preserve"> compliments the previous section as it </w:t>
      </w:r>
      <w:r>
        <w:rPr>
          <w:rStyle w:val="StyleUnderline"/>
        </w:rPr>
        <w:t>seeks to incentivize testing of cybersecurity products</w:t>
      </w:r>
      <w:r>
        <w:rPr>
          <w:sz w:val="16"/>
        </w:rPr>
        <w:t xml:space="preserve"> meant to be used in the energy sector, including SCADA systems, </w:t>
      </w:r>
      <w:r>
        <w:rPr>
          <w:rStyle w:val="StyleUnderline"/>
        </w:rPr>
        <w:t>and to find ways to mitigate any vulnerabilities</w:t>
      </w:r>
      <w:r>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Pr>
          <w:sz w:val="16"/>
        </w:rPr>
        <w:t xml:space="preserve">While the final outcome of </w:t>
      </w:r>
      <w:r>
        <w:rPr>
          <w:rStyle w:val="StyleUnderline"/>
        </w:rPr>
        <w:t xml:space="preserve">the </w:t>
      </w:r>
      <w:r>
        <w:rPr>
          <w:rStyle w:val="StyleUnderline"/>
          <w:highlight w:val="green"/>
        </w:rPr>
        <w:t>Infrastructure</w:t>
      </w:r>
      <w:r>
        <w:rPr>
          <w:rStyle w:val="StyleUnderline"/>
        </w:rPr>
        <w:t xml:space="preserve"> Investment and Jobs Act</w:t>
      </w:r>
      <w:r>
        <w:rPr>
          <w:sz w:val="16"/>
        </w:rPr>
        <w:t xml:space="preserve"> may still be weeks or months away, inclusion of these provisions not only demonstrates a positive step forward for the application of federal P3s and grants generally, </w:t>
      </w:r>
      <w:proofErr w:type="gramStart"/>
      <w:r>
        <w:rPr>
          <w:sz w:val="16"/>
        </w:rPr>
        <w:t>they</w:t>
      </w:r>
      <w:proofErr w:type="gramEnd"/>
      <w:r>
        <w:rPr>
          <w:sz w:val="16"/>
        </w:rPr>
        <w:t xml:space="preserve"> also </w:t>
      </w:r>
      <w:r>
        <w:rPr>
          <w:rStyle w:val="StyleUnderline"/>
        </w:rPr>
        <w:t xml:space="preserve">show that Congress </w:t>
      </w:r>
      <w:r>
        <w:rPr>
          <w:rStyle w:val="StyleUnderline"/>
          <w:highlight w:val="green"/>
        </w:rPr>
        <w:t xml:space="preserve">recognizes </w:t>
      </w:r>
      <w:r>
        <w:rPr>
          <w:rStyle w:val="StyleUnderline"/>
        </w:rPr>
        <w:t xml:space="preserve">the </w:t>
      </w:r>
      <w:r>
        <w:rPr>
          <w:rStyle w:val="Emphasis"/>
          <w:highlight w:val="green"/>
        </w:rPr>
        <w:t>seriousness of</w:t>
      </w:r>
      <w:r>
        <w:rPr>
          <w:rStyle w:val="Emphasis"/>
        </w:rPr>
        <w:t xml:space="preserve"> the </w:t>
      </w:r>
      <w:r>
        <w:rPr>
          <w:rStyle w:val="Emphasis"/>
          <w:highlight w:val="green"/>
        </w:rPr>
        <w:t>cyber threats</w:t>
      </w:r>
      <w:r>
        <w:rPr>
          <w:rStyle w:val="StyleUnderline"/>
        </w:rPr>
        <w:t xml:space="preserve"> our electrical grids face.</w:t>
      </w:r>
      <w:r>
        <w:rPr>
          <w:sz w:val="16"/>
        </w:rPr>
        <w:t xml:space="preserve"> Hopefully, </w:t>
      </w:r>
      <w:r>
        <w:rPr>
          <w:rStyle w:val="StyleUnderline"/>
          <w:highlight w:val="green"/>
        </w:rPr>
        <w:t>through</w:t>
      </w:r>
      <w:r>
        <w:rPr>
          <w:rStyle w:val="StyleUnderline"/>
        </w:rPr>
        <w:t xml:space="preserve"> judicious application of both public-private </w:t>
      </w:r>
      <w:r>
        <w:rPr>
          <w:rStyle w:val="StyleUnderline"/>
          <w:highlight w:val="green"/>
        </w:rPr>
        <w:t>partnerships and grants, the nation can</w:t>
      </w:r>
      <w:r>
        <w:rPr>
          <w:rStyle w:val="StyleUnderline"/>
        </w:rPr>
        <w:t xml:space="preserve"> </w:t>
      </w:r>
      <w:r>
        <w:rPr>
          <w:rStyle w:val="Emphasis"/>
        </w:rPr>
        <w:t xml:space="preserve">quickly </w:t>
      </w:r>
      <w:r>
        <w:rPr>
          <w:rStyle w:val="Emphasis"/>
          <w:highlight w:val="green"/>
        </w:rPr>
        <w:t>secure</w:t>
      </w:r>
      <w:r>
        <w:rPr>
          <w:rStyle w:val="StyleUnderline"/>
          <w:highlight w:val="green"/>
        </w:rPr>
        <w:t xml:space="preserve"> its infrastructure</w:t>
      </w:r>
      <w:r>
        <w:rPr>
          <w:rStyle w:val="StyleUnderline"/>
        </w:rPr>
        <w:t xml:space="preserve"> from cyberattacks.</w:t>
      </w:r>
    </w:p>
    <w:p w14:paraId="1385CB6E" w14:textId="77777777" w:rsidR="007D1F58" w:rsidRDefault="007D1F58" w:rsidP="007D1F58"/>
    <w:p w14:paraId="0EDA01D9" w14:textId="77777777" w:rsidR="007D1F58" w:rsidRPr="007D1F58" w:rsidRDefault="007D1F58" w:rsidP="007D1F58">
      <w:pPr>
        <w:pStyle w:val="Heading4"/>
      </w:pPr>
      <w:r w:rsidRPr="007D1F58">
        <w:t>Cyberattacks on the grid spiral to all-out nuclear conflict.</w:t>
      </w:r>
    </w:p>
    <w:p w14:paraId="5C858EDD" w14:textId="77777777" w:rsidR="007D1F58" w:rsidRDefault="007D1F58" w:rsidP="007D1F58">
      <w:proofErr w:type="spellStart"/>
      <w:r>
        <w:rPr>
          <w:rStyle w:val="Style13ptBold"/>
        </w:rPr>
        <w:t>Klare</w:t>
      </w:r>
      <w:proofErr w:type="spellEnd"/>
      <w:r>
        <w:rPr>
          <w:rStyle w:val="Style13ptBold"/>
        </w:rPr>
        <w:t xml:space="preserve"> 19</w:t>
      </w:r>
      <w:r>
        <w:t xml:space="preserve"> [Michael; November 2019; Professor emeritus of peace and world security studies at Hampshire College; “</w:t>
      </w:r>
      <w:r>
        <w:rPr>
          <w:i/>
          <w:iCs/>
        </w:rPr>
        <w:t>Cyber Battles, Nuclear Outcomes? Dangerous New Pathways to Escalation</w:t>
      </w:r>
      <w:r>
        <w:t xml:space="preserve">,” Arms Control Association, </w:t>
      </w:r>
      <w:hyperlink r:id="rId16" w:history="1">
        <w:r>
          <w:rPr>
            <w:rStyle w:val="Hyperlink"/>
            <w:color w:val="000000"/>
            <w:u w:val="single"/>
          </w:rPr>
          <w:t>https://www.armscontrol.org/act/2019-11/features/cyber-battles-nuclear-outcomes-dangerous-new-pathways-escalation</w:t>
        </w:r>
      </w:hyperlink>
      <w:r>
        <w:rPr>
          <w:rStyle w:val="Hyperlink"/>
        </w:rPr>
        <w:t>] Justin</w:t>
      </w:r>
    </w:p>
    <w:p w14:paraId="0AC6947F" w14:textId="77777777" w:rsidR="007D1F58" w:rsidRDefault="007D1F58" w:rsidP="007D1F58">
      <w:pPr>
        <w:rPr>
          <w:rStyle w:val="StyleUnderline"/>
        </w:rPr>
      </w:pPr>
      <w:r>
        <w:rPr>
          <w:sz w:val="16"/>
        </w:rPr>
        <w:t xml:space="preserve">Yet another pathway to </w:t>
      </w:r>
      <w:r>
        <w:rPr>
          <w:rStyle w:val="StyleUnderline"/>
          <w:highlight w:val="green"/>
        </w:rPr>
        <w:t>escalation</w:t>
      </w:r>
      <w:r>
        <w:rPr>
          <w:rStyle w:val="StyleUnderline"/>
        </w:rPr>
        <w:t xml:space="preserve"> could </w:t>
      </w:r>
      <w:r>
        <w:rPr>
          <w:rStyle w:val="StyleUnderline"/>
          <w:highlight w:val="green"/>
        </w:rPr>
        <w:t xml:space="preserve">arise from </w:t>
      </w:r>
      <w:r>
        <w:rPr>
          <w:rStyle w:val="Emphasis"/>
        </w:rPr>
        <w:t xml:space="preserve">a </w:t>
      </w:r>
      <w:r>
        <w:rPr>
          <w:rStyle w:val="Emphasis"/>
          <w:highlight w:val="green"/>
        </w:rPr>
        <w:t>cascading</w:t>
      </w:r>
      <w:r>
        <w:rPr>
          <w:rStyle w:val="Emphasis"/>
        </w:rPr>
        <w:t xml:space="preserve"> series</w:t>
      </w:r>
      <w:r>
        <w:rPr>
          <w:rStyle w:val="StyleUnderline"/>
        </w:rPr>
        <w:t xml:space="preserve"> of </w:t>
      </w:r>
      <w:proofErr w:type="spellStart"/>
      <w:r>
        <w:rPr>
          <w:rStyle w:val="StyleUnderline"/>
          <w:highlight w:val="green"/>
        </w:rPr>
        <w:t>cyberstrikes</w:t>
      </w:r>
      <w:proofErr w:type="spellEnd"/>
      <w:r>
        <w:rPr>
          <w:sz w:val="16"/>
        </w:rPr>
        <w:t xml:space="preserve"> and counterstrikes </w:t>
      </w:r>
      <w:r>
        <w:rPr>
          <w:rStyle w:val="StyleUnderline"/>
          <w:highlight w:val="green"/>
        </w:rPr>
        <w:t xml:space="preserve">against </w:t>
      </w:r>
      <w:r>
        <w:rPr>
          <w:rStyle w:val="Emphasis"/>
        </w:rPr>
        <w:t xml:space="preserve">vital national </w:t>
      </w:r>
      <w:r>
        <w:rPr>
          <w:rStyle w:val="Emphasis"/>
          <w:highlight w:val="green"/>
        </w:rPr>
        <w:t>infrastructure</w:t>
      </w:r>
      <w:r>
        <w:rPr>
          <w:rStyle w:val="StyleUnderline"/>
        </w:rPr>
        <w:t xml:space="preserve"> </w:t>
      </w:r>
      <w:r>
        <w:rPr>
          <w:sz w:val="16"/>
        </w:rPr>
        <w:t xml:space="preserve">rather than on military targets. </w:t>
      </w:r>
      <w:r>
        <w:rPr>
          <w:rStyle w:val="Emphasis"/>
          <w:highlight w:val="green"/>
        </w:rPr>
        <w:t>All</w:t>
      </w:r>
      <w:r>
        <w:rPr>
          <w:rStyle w:val="Emphasis"/>
        </w:rPr>
        <w:t xml:space="preserve"> major </w:t>
      </w:r>
      <w:r>
        <w:rPr>
          <w:rStyle w:val="Emphasis"/>
          <w:highlight w:val="green"/>
        </w:rPr>
        <w:t>powers</w:t>
      </w:r>
      <w:r>
        <w:rPr>
          <w:sz w:val="16"/>
        </w:rPr>
        <w:t xml:space="preserve">, along with Iran and North Korea, </w:t>
      </w:r>
      <w:r>
        <w:rPr>
          <w:rStyle w:val="StyleUnderline"/>
          <w:highlight w:val="green"/>
        </w:rPr>
        <w:t>have developed</w:t>
      </w:r>
      <w:r>
        <w:rPr>
          <w:rStyle w:val="StyleUnderline"/>
        </w:rPr>
        <w:t xml:space="preserve"> and deployed </w:t>
      </w:r>
      <w:r>
        <w:rPr>
          <w:rStyle w:val="StyleUnderline"/>
          <w:highlight w:val="green"/>
        </w:rPr>
        <w:t>cyberweapons</w:t>
      </w:r>
      <w:r>
        <w:rPr>
          <w:rStyle w:val="StyleUnderline"/>
        </w:rPr>
        <w:t xml:space="preserve"> designed </w:t>
      </w:r>
      <w:r>
        <w:rPr>
          <w:rStyle w:val="StyleUnderline"/>
          <w:highlight w:val="green"/>
        </w:rPr>
        <w:t>to</w:t>
      </w:r>
      <w:r>
        <w:rPr>
          <w:rStyle w:val="StyleUnderline"/>
        </w:rPr>
        <w:t xml:space="preserve"> disrupt and </w:t>
      </w:r>
      <w:r>
        <w:rPr>
          <w:rStyle w:val="StyleUnderline"/>
          <w:highlight w:val="green"/>
        </w:rPr>
        <w:t>destroy</w:t>
      </w:r>
      <w:r>
        <w:rPr>
          <w:rStyle w:val="StyleUnderline"/>
        </w:rPr>
        <w:t xml:space="preserve"> major elements of an adversary’s key economic systems, such as </w:t>
      </w:r>
      <w:r>
        <w:rPr>
          <w:rStyle w:val="Emphasis"/>
        </w:rPr>
        <w:t xml:space="preserve">power </w:t>
      </w:r>
      <w:r>
        <w:rPr>
          <w:rStyle w:val="Emphasis"/>
          <w:highlight w:val="green"/>
        </w:rPr>
        <w:t>grids</w:t>
      </w:r>
      <w:r>
        <w:rPr>
          <w:sz w:val="16"/>
        </w:rPr>
        <w:t xml:space="preserve">, financial systems, and transportation networks. As noted, </w:t>
      </w:r>
      <w:r>
        <w:rPr>
          <w:rStyle w:val="StyleUnderline"/>
        </w:rPr>
        <w:t>Russia has infiltrated the U.S. electrical grid</w:t>
      </w:r>
      <w:r>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Pr>
          <w:sz w:val="16"/>
          <w:szCs w:val="14"/>
        </w:rPr>
        <w:t>The danger here is that</w:t>
      </w:r>
      <w:r>
        <w:rPr>
          <w:rStyle w:val="StyleUnderline"/>
        </w:rPr>
        <w:t xml:space="preserve"> </w:t>
      </w:r>
      <w:r>
        <w:rPr>
          <w:rStyle w:val="StyleUnderline"/>
          <w:highlight w:val="green"/>
        </w:rPr>
        <w:t>economic attacks</w:t>
      </w:r>
      <w:r>
        <w:rPr>
          <w:rStyle w:val="StyleUnderline"/>
        </w:rPr>
        <w:t xml:space="preserve"> of this sort</w:t>
      </w:r>
      <w:r>
        <w:rPr>
          <w:sz w:val="16"/>
        </w:rPr>
        <w:t xml:space="preserve">, if undertaken during a period of tension and crisis, </w:t>
      </w:r>
      <w:r>
        <w:rPr>
          <w:rStyle w:val="StyleUnderline"/>
        </w:rPr>
        <w:t xml:space="preserve">could </w:t>
      </w:r>
      <w:r>
        <w:rPr>
          <w:rStyle w:val="StyleUnderline"/>
          <w:highlight w:val="green"/>
        </w:rPr>
        <w:t>lead to</w:t>
      </w:r>
      <w:r>
        <w:rPr>
          <w:rStyle w:val="StyleUnderline"/>
        </w:rPr>
        <w:t xml:space="preserve"> an escalating series of </w:t>
      </w:r>
      <w:r>
        <w:rPr>
          <w:rStyle w:val="Emphasis"/>
          <w:highlight w:val="green"/>
        </w:rPr>
        <w:t>tit-for-tat attacks</w:t>
      </w:r>
      <w:r>
        <w:rPr>
          <w:sz w:val="16"/>
        </w:rPr>
        <w:t xml:space="preserve"> </w:t>
      </w:r>
      <w:r>
        <w:rPr>
          <w:rStyle w:val="StyleUnderline"/>
        </w:rPr>
        <w:t>against ever more vital elements of an adversary’s critical infrastructure, producing widespread chaos and harm and</w:t>
      </w:r>
      <w:r>
        <w:rPr>
          <w:sz w:val="16"/>
        </w:rPr>
        <w:t xml:space="preserve"> eventually </w:t>
      </w:r>
      <w:r>
        <w:rPr>
          <w:rStyle w:val="StyleUnderline"/>
          <w:highlight w:val="green"/>
        </w:rPr>
        <w:t>leading</w:t>
      </w:r>
      <w:r>
        <w:rPr>
          <w:rStyle w:val="StyleUnderline"/>
        </w:rPr>
        <w:t xml:space="preserve"> one side </w:t>
      </w:r>
      <w:r>
        <w:rPr>
          <w:rStyle w:val="StyleUnderline"/>
          <w:highlight w:val="green"/>
        </w:rPr>
        <w:t>to</w:t>
      </w:r>
      <w:r>
        <w:rPr>
          <w:rStyle w:val="StyleUnderline"/>
        </w:rPr>
        <w:t xml:space="preserve"> initiate </w:t>
      </w:r>
      <w:r>
        <w:rPr>
          <w:rStyle w:val="Emphasis"/>
          <w:highlight w:val="green"/>
        </w:rPr>
        <w:t>kinetic attacks</w:t>
      </w:r>
      <w:r>
        <w:rPr>
          <w:rStyle w:val="StyleUnderline"/>
        </w:rPr>
        <w:t xml:space="preserve"> on critical military targets, </w:t>
      </w:r>
      <w:r>
        <w:rPr>
          <w:rStyle w:val="StyleUnderline"/>
          <w:highlight w:val="green"/>
        </w:rPr>
        <w:t>risking</w:t>
      </w:r>
      <w:r>
        <w:rPr>
          <w:rStyle w:val="StyleUnderline"/>
        </w:rPr>
        <w:t xml:space="preserve"> </w:t>
      </w:r>
      <w:r>
        <w:rPr>
          <w:rStyle w:val="Emphasis"/>
        </w:rPr>
        <w:t>the slippery slope</w:t>
      </w:r>
      <w:r>
        <w:rPr>
          <w:rStyle w:val="StyleUnderline"/>
        </w:rPr>
        <w:t xml:space="preserve"> to</w:t>
      </w:r>
      <w:r>
        <w:rPr>
          <w:rStyle w:val="StyleUnderline"/>
          <w:highlight w:val="green"/>
        </w:rPr>
        <w:t xml:space="preserve"> nuclear conflict</w:t>
      </w:r>
      <w:r>
        <w:rPr>
          <w:rStyle w:val="StyleUnderline"/>
        </w:rPr>
        <w:t>.</w:t>
      </w:r>
      <w:r>
        <w:rPr>
          <w:sz w:val="16"/>
        </w:rPr>
        <w:t xml:space="preserve"> For example, </w:t>
      </w:r>
      <w:r>
        <w:rPr>
          <w:rStyle w:val="StyleUnderline"/>
        </w:rPr>
        <w:t xml:space="preserve">a Russian cyberattack on the U.S. power grid could </w:t>
      </w:r>
      <w:r>
        <w:rPr>
          <w:rStyle w:val="Emphasis"/>
        </w:rPr>
        <w:t>trigger U.S. attacks</w:t>
      </w:r>
      <w:r>
        <w:rPr>
          <w:rStyle w:val="StyleUnderline"/>
        </w:rPr>
        <w:t xml:space="preserve"> on Russian energy and financial systems, </w:t>
      </w:r>
      <w:r>
        <w:rPr>
          <w:rStyle w:val="StyleUnderline"/>
          <w:highlight w:val="green"/>
        </w:rPr>
        <w:t>causing</w:t>
      </w:r>
      <w:r>
        <w:rPr>
          <w:rStyle w:val="StyleUnderline"/>
        </w:rPr>
        <w:t xml:space="preserve"> widespread </w:t>
      </w:r>
      <w:r>
        <w:rPr>
          <w:rStyle w:val="StyleUnderline"/>
          <w:highlight w:val="green"/>
        </w:rPr>
        <w:t>disorder</w:t>
      </w:r>
      <w:r>
        <w:rPr>
          <w:rStyle w:val="StyleUnderline"/>
        </w:rPr>
        <w:t xml:space="preserve"> in both countries </w:t>
      </w:r>
      <w:r>
        <w:rPr>
          <w:rStyle w:val="StyleUnderline"/>
          <w:highlight w:val="green"/>
        </w:rPr>
        <w:t>and</w:t>
      </w:r>
      <w:r>
        <w:rPr>
          <w:rStyle w:val="StyleUnderline"/>
        </w:rPr>
        <w:t xml:space="preserve"> generating an impulse for even </w:t>
      </w:r>
      <w:r>
        <w:rPr>
          <w:rStyle w:val="StyleUnderline"/>
          <w:highlight w:val="green"/>
        </w:rPr>
        <w:t>more devastating attacks</w:t>
      </w:r>
      <w:r>
        <w:rPr>
          <w:rStyle w:val="StyleUnderline"/>
        </w:rPr>
        <w:t>.</w:t>
      </w:r>
      <w:r>
        <w:rPr>
          <w:sz w:val="16"/>
        </w:rPr>
        <w:t xml:space="preserve"> At some point, </w:t>
      </w:r>
      <w:r>
        <w:rPr>
          <w:rStyle w:val="StyleUnderline"/>
        </w:rPr>
        <w:t xml:space="preserve">such attacks “could lead to major conflict and possibly </w:t>
      </w:r>
      <w:r>
        <w:rPr>
          <w:rStyle w:val="Emphasis"/>
        </w:rPr>
        <w:t>nuclear war.”</w:t>
      </w:r>
      <w:r>
        <w:rPr>
          <w:rStyle w:val="StyleUnderline"/>
        </w:rPr>
        <w:t>14</w:t>
      </w:r>
    </w:p>
    <w:p w14:paraId="7F3B884D" w14:textId="77777777" w:rsidR="007D1F58" w:rsidRDefault="007D1F58" w:rsidP="007D1F58">
      <w:pPr>
        <w:pStyle w:val="Heading2"/>
      </w:pPr>
      <w:r>
        <w:rPr>
          <w:b w:val="0"/>
          <w:bCs w:val="0"/>
        </w:rPr>
        <w:lastRenderedPageBreak/>
        <w:t>Case</w:t>
      </w:r>
    </w:p>
    <w:p w14:paraId="29E8ECB5" w14:textId="77777777" w:rsidR="007D1F58" w:rsidRDefault="007D1F58" w:rsidP="007D1F58">
      <w:pPr>
        <w:pStyle w:val="Heading3"/>
        <w:rPr>
          <w:b w:val="0"/>
          <w:bCs w:val="0"/>
        </w:rPr>
      </w:pPr>
      <w:r>
        <w:rPr>
          <w:b w:val="0"/>
          <w:bCs w:val="0"/>
        </w:rPr>
        <w:lastRenderedPageBreak/>
        <w:t>FW</w:t>
      </w:r>
    </w:p>
    <w:p w14:paraId="67CDA39C" w14:textId="77777777" w:rsidR="007D1F58" w:rsidRPr="007D1F58" w:rsidRDefault="007D1F58" w:rsidP="007D1F58">
      <w:pPr>
        <w:pStyle w:val="Heading4"/>
      </w:pPr>
      <w:r w:rsidRPr="007D1F58">
        <w:t xml:space="preserve">AT Weigh ability-no I can weigh between perfect and imperfect duties and </w:t>
      </w:r>
      <w:proofErr w:type="spellStart"/>
      <w:r w:rsidRPr="007D1F58">
        <w:t>crossapp</w:t>
      </w:r>
      <w:proofErr w:type="spellEnd"/>
      <w:r w:rsidRPr="007D1F58">
        <w:t xml:space="preserve"> aggregation fails</w:t>
      </w:r>
    </w:p>
    <w:p w14:paraId="570A78ED" w14:textId="77777777" w:rsidR="007D1F58" w:rsidRPr="007D1F58" w:rsidRDefault="007D1F58" w:rsidP="007D1F58">
      <w:pPr>
        <w:pStyle w:val="Heading4"/>
      </w:pPr>
      <w:r w:rsidRPr="007D1F58">
        <w:t>And I meet intuitions-people value universality</w:t>
      </w:r>
    </w:p>
    <w:p w14:paraId="47CE1375" w14:textId="77777777" w:rsidR="007D1F58" w:rsidRPr="007D1F58" w:rsidRDefault="007D1F58" w:rsidP="007D1F58">
      <w:pPr>
        <w:pStyle w:val="Heading4"/>
      </w:pPr>
      <w:r w:rsidRPr="007D1F58">
        <w:t xml:space="preserve">AT Gooden-util allows </w:t>
      </w:r>
      <w:proofErr w:type="spellStart"/>
      <w:r w:rsidRPr="007D1F58">
        <w:t>govs</w:t>
      </w:r>
      <w:proofErr w:type="spellEnd"/>
      <w:r w:rsidRPr="007D1F58">
        <w:t xml:space="preserve"> to escape social contracts in the name of the “common good” only my framing establishes clear rules</w:t>
      </w:r>
    </w:p>
    <w:p w14:paraId="47CD56E8" w14:textId="77777777" w:rsidR="007D1F58" w:rsidRPr="007D1F58" w:rsidRDefault="007D1F58" w:rsidP="007D1F58">
      <w:pPr>
        <w:pStyle w:val="Heading4"/>
      </w:pPr>
      <w:r w:rsidRPr="007D1F58">
        <w:t>Its proven-social contract theories require the ability to set and pursue ends</w:t>
      </w:r>
    </w:p>
    <w:p w14:paraId="2B8BCF3C" w14:textId="77777777" w:rsidR="007D1F58" w:rsidRPr="007D1F58" w:rsidRDefault="007D1F58" w:rsidP="007D1F58">
      <w:pPr>
        <w:pStyle w:val="Heading4"/>
      </w:pPr>
      <w:r w:rsidRPr="007D1F58">
        <w:t>AT science-its circular-uses material conditions to prove material conditions matter and all my warrants for a priori reason come as a prior question</w:t>
      </w:r>
    </w:p>
    <w:p w14:paraId="2D99F92E" w14:textId="77777777" w:rsidR="007D1F58" w:rsidRDefault="007D1F58" w:rsidP="007D1F58">
      <w:pPr>
        <w:pStyle w:val="Heading3"/>
        <w:rPr>
          <w:b w:val="0"/>
          <w:bCs w:val="0"/>
        </w:rPr>
      </w:pPr>
      <w:r>
        <w:rPr>
          <w:b w:val="0"/>
          <w:bCs w:val="0"/>
        </w:rPr>
        <w:lastRenderedPageBreak/>
        <w:t>ADV</w:t>
      </w:r>
    </w:p>
    <w:p w14:paraId="06F91F06" w14:textId="77777777" w:rsidR="007D1F58" w:rsidRPr="007D1F58" w:rsidRDefault="007D1F58" w:rsidP="007D1F58">
      <w:pPr>
        <w:pStyle w:val="Heading4"/>
      </w:pPr>
      <w:r w:rsidRPr="007D1F58">
        <w:t xml:space="preserve">No impact-we have had covid for over a year without extinction. 1-proves the </w:t>
      </w:r>
      <w:proofErr w:type="spellStart"/>
      <w:r w:rsidRPr="007D1F58">
        <w:t>disad</w:t>
      </w:r>
      <w:proofErr w:type="spellEnd"/>
      <w:r w:rsidRPr="007D1F58">
        <w:t xml:space="preserve"> outweighs on timeframe and 2-empericly denies escalation from covid</w:t>
      </w:r>
    </w:p>
    <w:p w14:paraId="1E27DD55" w14:textId="77777777" w:rsidR="007D1F58" w:rsidRPr="007D1F58" w:rsidRDefault="007D1F58" w:rsidP="007D1F58">
      <w:pPr>
        <w:pStyle w:val="Heading4"/>
      </w:pPr>
      <w:r w:rsidRPr="007D1F58">
        <w:t xml:space="preserve">They need to win scale up to win covid. That not only means increasing production output but distribution and the </w:t>
      </w:r>
      <w:proofErr w:type="spellStart"/>
      <w:r w:rsidRPr="007D1F58">
        <w:t>aff</w:t>
      </w:r>
      <w:proofErr w:type="spellEnd"/>
      <w:r w:rsidRPr="007D1F58">
        <w:t xml:space="preserve"> doesn’t entail a plan for either but here are a bunch of reasons they wont</w:t>
      </w:r>
    </w:p>
    <w:p w14:paraId="7A62C989" w14:textId="77777777" w:rsidR="007D1F58" w:rsidRPr="007D1F58" w:rsidRDefault="007D1F58" w:rsidP="007D1F58">
      <w:pPr>
        <w:pStyle w:val="Heading4"/>
      </w:pPr>
    </w:p>
    <w:p w14:paraId="3ADA8DCC" w14:textId="77777777" w:rsidR="007D1F58" w:rsidRPr="007D1F58" w:rsidRDefault="007D1F58" w:rsidP="007D1F58">
      <w:pPr>
        <w:pStyle w:val="Heading4"/>
      </w:pPr>
      <w:proofErr w:type="spellStart"/>
      <w:r w:rsidRPr="007D1F58">
        <w:t>Aff</w:t>
      </w:r>
      <w:proofErr w:type="spellEnd"/>
      <w:r w:rsidRPr="007D1F58">
        <w:t xml:space="preserve"> fails---trade secrets remain secrets and existing logistical hubs fail.</w:t>
      </w:r>
    </w:p>
    <w:p w14:paraId="6D7E9CDB" w14:textId="77777777" w:rsidR="007D1F58" w:rsidRDefault="007D1F58" w:rsidP="007D1F58">
      <w:proofErr w:type="spellStart"/>
      <w:r>
        <w:t>Banri</w:t>
      </w:r>
      <w:proofErr w:type="spellEnd"/>
      <w:r>
        <w:t xml:space="preserve"> </w:t>
      </w:r>
      <w:r>
        <w:rPr>
          <w:rStyle w:val="Style13ptBold"/>
        </w:rPr>
        <w:t>Ito 21</w:t>
      </w:r>
      <w:r>
        <w:t xml:space="preserve"> [(Professor of Economics, Aoyama </w:t>
      </w:r>
      <w:proofErr w:type="spellStart"/>
      <w:r>
        <w:t>Gakuin</w:t>
      </w:r>
      <w:proofErr w:type="spellEnd"/>
      <w:r>
        <w:t xml:space="preserve"> University; Fellow, RIETI), 8/8/21, Impacts of the vaccine intellectual property rights waiver on global supply, </w:t>
      </w:r>
      <w:hyperlink r:id="rId17" w:history="1">
        <w:r>
          <w:rPr>
            <w:rStyle w:val="Hyperlink"/>
            <w:color w:val="000000"/>
            <w:u w:val="single"/>
          </w:rPr>
          <w:t>https://voxeu.org/article/impacts-vaccine-intellectual-property-rights-waiver-global-supply</w:t>
        </w:r>
      </w:hyperlink>
      <w:r>
        <w:t>] Justin</w:t>
      </w:r>
    </w:p>
    <w:p w14:paraId="2D545DEB" w14:textId="77777777" w:rsidR="007D1F58" w:rsidRDefault="007D1F58" w:rsidP="007D1F58">
      <w:pPr>
        <w:rPr>
          <w:sz w:val="16"/>
        </w:rPr>
      </w:pPr>
      <w:r>
        <w:rPr>
          <w:sz w:val="16"/>
        </w:rPr>
        <w:t xml:space="preserve">Regarding waivers of vaccine patents, there have been some voluntary initiatives. On 8 October, soon after South Africa and India proposed a waiver of the TRIPS agreement on 2 October 2020, </w:t>
      </w:r>
      <w:proofErr w:type="spellStart"/>
      <w:r>
        <w:rPr>
          <w:sz w:val="16"/>
        </w:rPr>
        <w:t>Moderna</w:t>
      </w:r>
      <w:proofErr w:type="spellEnd"/>
      <w:r>
        <w:rPr>
          <w:sz w:val="16"/>
        </w:rPr>
        <w:t>, a US pharmaceutical company, expressed its intention not to exercise its patent rights on its COVID-19 vaccine.</w:t>
      </w:r>
      <w:r>
        <w:rPr>
          <w:sz w:val="16"/>
          <w:vertAlign w:val="superscript"/>
        </w:rPr>
        <w:t>1</w:t>
      </w:r>
      <w:r>
        <w:rPr>
          <w:sz w:val="16"/>
        </w:rPr>
        <w:t xml:space="preserve"> Although </w:t>
      </w:r>
      <w:proofErr w:type="spellStart"/>
      <w:r>
        <w:rPr>
          <w:sz w:val="16"/>
        </w:rPr>
        <w:t>Moderna</w:t>
      </w:r>
      <w:proofErr w:type="spellEnd"/>
      <w:r>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Pr>
          <w:sz w:val="16"/>
        </w:rPr>
        <w:t>Moderna's</w:t>
      </w:r>
      <w:proofErr w:type="spellEnd"/>
      <w:r>
        <w:rPr>
          <w:sz w:val="16"/>
        </w:rPr>
        <w:t xml:space="preserve"> vaccine or of licenses being granted to other companies.</w:t>
      </w:r>
    </w:p>
    <w:p w14:paraId="18A3CAA1" w14:textId="77777777" w:rsidR="007D1F58" w:rsidRDefault="007D1F58" w:rsidP="007D1F58">
      <w:pPr>
        <w:rPr>
          <w:rStyle w:val="Emphasis"/>
        </w:rPr>
      </w:pPr>
      <w:r>
        <w:rPr>
          <w:sz w:val="16"/>
        </w:rPr>
        <w:t xml:space="preserve">With respect to the COVID-19 vaccines developed by Pfizer (jointly with BioNTech of Germany) and </w:t>
      </w:r>
      <w:proofErr w:type="spellStart"/>
      <w:r>
        <w:rPr>
          <w:sz w:val="16"/>
        </w:rPr>
        <w:t>Moderna</w:t>
      </w:r>
      <w:proofErr w:type="spellEnd"/>
      <w:r>
        <w:rPr>
          <w:sz w:val="16"/>
        </w:rPr>
        <w:t xml:space="preserve">, it appears that </w:t>
      </w:r>
      <w:r>
        <w:rPr>
          <w:u w:val="single"/>
        </w:rPr>
        <w:t xml:space="preserve">the whole body of relevant technical </w:t>
      </w:r>
      <w:r>
        <w:rPr>
          <w:highlight w:val="green"/>
          <w:u w:val="single"/>
        </w:rPr>
        <w:t xml:space="preserve">knowledge </w:t>
      </w:r>
      <w:r>
        <w:rPr>
          <w:u w:val="single"/>
        </w:rPr>
        <w:t xml:space="preserve">has </w:t>
      </w:r>
      <w:r>
        <w:rPr>
          <w:rStyle w:val="Emphasis"/>
          <w:highlight w:val="green"/>
        </w:rPr>
        <w:t>not</w:t>
      </w:r>
      <w:r>
        <w:rPr>
          <w:rStyle w:val="Emphasis"/>
        </w:rPr>
        <w:t xml:space="preserve"> necessarily been </w:t>
      </w:r>
      <w:r>
        <w:rPr>
          <w:rStyle w:val="Emphasis"/>
          <w:highlight w:val="green"/>
        </w:rPr>
        <w:t>patented but</w:t>
      </w:r>
      <w:r>
        <w:rPr>
          <w:rStyle w:val="Emphasis"/>
        </w:rPr>
        <w:t xml:space="preserve"> that some of the technical knowledge remains </w:t>
      </w:r>
      <w:r>
        <w:rPr>
          <w:rStyle w:val="Emphasis"/>
          <w:highlight w:val="green"/>
        </w:rPr>
        <w:t>undisclosed as trade secrets</w:t>
      </w:r>
      <w:r>
        <w:rPr>
          <w:u w:val="single"/>
        </w:rPr>
        <w:t xml:space="preserve">. Patenting is only </w:t>
      </w:r>
      <w:r>
        <w:rPr>
          <w:rStyle w:val="Emphasis"/>
        </w:rPr>
        <w:t>one means of ensuring ‘appropriability’</w:t>
      </w:r>
      <w:r>
        <w:rPr>
          <w:u w:val="single"/>
        </w:rPr>
        <w:t>, which refers to a company's capacity to secure profits</w:t>
      </w:r>
      <w:r>
        <w:rPr>
          <w:sz w:val="16"/>
        </w:rPr>
        <w:t xml:space="preserve"> from its own technological innovation. While </w:t>
      </w:r>
      <w:r>
        <w:rPr>
          <w:u w:val="single"/>
        </w:rPr>
        <w:t xml:space="preserve">patent information may make it possible for outsiders to achieve development results </w:t>
      </w:r>
      <w:proofErr w:type="gramStart"/>
      <w:r>
        <w:rPr>
          <w:u w:val="single"/>
        </w:rPr>
        <w:t>similar to</w:t>
      </w:r>
      <w:proofErr w:type="gramEnd"/>
      <w:r>
        <w:rPr>
          <w:u w:val="single"/>
        </w:rPr>
        <w:t xml:space="preserve"> those achieved</w:t>
      </w:r>
      <w:r>
        <w:rPr>
          <w:sz w:val="16"/>
        </w:rPr>
        <w:t xml:space="preserve"> by the patented technology through a similar method without infringing the patent right, </w:t>
      </w:r>
      <w:r>
        <w:rPr>
          <w:highlight w:val="green"/>
          <w:u w:val="single"/>
        </w:rPr>
        <w:t>keeping</w:t>
      </w:r>
      <w:r>
        <w:rPr>
          <w:u w:val="single"/>
        </w:rPr>
        <w:t xml:space="preserve"> the </w:t>
      </w:r>
      <w:r>
        <w:rPr>
          <w:highlight w:val="green"/>
          <w:u w:val="single"/>
        </w:rPr>
        <w:t>technology undisclosed</w:t>
      </w:r>
      <w:r>
        <w:rPr>
          <w:u w:val="single"/>
        </w:rPr>
        <w:t xml:space="preserve"> as a trade secret </w:t>
      </w:r>
      <w:r>
        <w:rPr>
          <w:highlight w:val="green"/>
          <w:u w:val="single"/>
        </w:rPr>
        <w:t xml:space="preserve">or </w:t>
      </w:r>
      <w:r>
        <w:rPr>
          <w:rStyle w:val="Emphasis"/>
          <w:highlight w:val="green"/>
        </w:rPr>
        <w:t>incorporating complex processes</w:t>
      </w:r>
      <w:r>
        <w:rPr>
          <w:u w:val="single"/>
        </w:rPr>
        <w:t xml:space="preserve"> into it may be an </w:t>
      </w:r>
      <w:r>
        <w:rPr>
          <w:highlight w:val="green"/>
          <w:u w:val="single"/>
        </w:rPr>
        <w:t xml:space="preserve">effective means of </w:t>
      </w:r>
      <w:r>
        <w:rPr>
          <w:rStyle w:val="Emphasis"/>
          <w:highlight w:val="green"/>
        </w:rPr>
        <w:t>ensuring appropriability</w:t>
      </w:r>
      <w:r>
        <w:rPr>
          <w:u w:val="single"/>
        </w:rPr>
        <w:t>. Pharmaceuticals can easily be counterfeited through ‘reverse engineering’</w:t>
      </w:r>
      <w:r>
        <w:rPr>
          <w:sz w:val="16"/>
        </w:rPr>
        <w:t xml:space="preserve">, which refers to a process in which the active ingredients of a drug are identified </w:t>
      </w:r>
      <w:proofErr w:type="gramStart"/>
      <w:r>
        <w:rPr>
          <w:sz w:val="16"/>
        </w:rPr>
        <w:t>as a result of</w:t>
      </w:r>
      <w:proofErr w:type="gramEnd"/>
      <w:r>
        <w:rPr>
          <w:sz w:val="16"/>
        </w:rPr>
        <w:t xml:space="preserve"> </w:t>
      </w:r>
      <w:proofErr w:type="spellStart"/>
      <w:r>
        <w:rPr>
          <w:sz w:val="16"/>
        </w:rPr>
        <w:t>deformulation</w:t>
      </w:r>
      <w:proofErr w:type="spellEnd"/>
      <w:r>
        <w:rPr>
          <w:sz w:val="16"/>
        </w:rPr>
        <w:t xml:space="preserve">. </w:t>
      </w:r>
      <w:r>
        <w:rPr>
          <w:u w:val="single"/>
        </w:rPr>
        <w:t>Therefore</w:t>
      </w:r>
      <w:r>
        <w:rPr>
          <w:sz w:val="16"/>
        </w:rPr>
        <w:t xml:space="preserve">, </w:t>
      </w:r>
      <w:proofErr w:type="gramStart"/>
      <w:r>
        <w:rPr>
          <w:sz w:val="16"/>
        </w:rPr>
        <w:t>as a general rule</w:t>
      </w:r>
      <w:proofErr w:type="gramEnd"/>
      <w:r>
        <w:rPr>
          <w:sz w:val="16"/>
        </w:rPr>
        <w:t xml:space="preserve">, </w:t>
      </w:r>
      <w:r>
        <w:rPr>
          <w:u w:val="single"/>
        </w:rPr>
        <w:t xml:space="preserve">it is considered important to </w:t>
      </w:r>
      <w:r>
        <w:rPr>
          <w:rStyle w:val="Emphasis"/>
        </w:rPr>
        <w:t>exclude the risk of counterfeiting through patenting.</w:t>
      </w:r>
    </w:p>
    <w:p w14:paraId="5EA13630" w14:textId="77777777" w:rsidR="007D1F58" w:rsidRDefault="007D1F58" w:rsidP="007D1F58">
      <w:pPr>
        <w:rPr>
          <w:rStyle w:val="Emphasis"/>
        </w:rPr>
      </w:pPr>
      <w:r>
        <w:rPr>
          <w:u w:val="single"/>
        </w:rPr>
        <w:t xml:space="preserve">While it is not clear how much of the </w:t>
      </w:r>
      <w:r>
        <w:rPr>
          <w:rStyle w:val="Emphasis"/>
        </w:rPr>
        <w:t>relevant technological knowledge</w:t>
      </w:r>
      <w:r>
        <w:rPr>
          <w:u w:val="single"/>
        </w:rPr>
        <w:t xml:space="preserve"> remains </w:t>
      </w:r>
      <w:r>
        <w:rPr>
          <w:rStyle w:val="Emphasis"/>
        </w:rPr>
        <w:t>unpatented</w:t>
      </w:r>
      <w:r>
        <w:rPr>
          <w:u w:val="single"/>
        </w:rPr>
        <w:t xml:space="preserve">, there are apparently </w:t>
      </w:r>
      <w:r>
        <w:rPr>
          <w:rStyle w:val="Emphasis"/>
        </w:rPr>
        <w:t>some technical reasons for not obtaining full patent protection</w:t>
      </w:r>
      <w:r>
        <w:rPr>
          <w:sz w:val="16"/>
        </w:rPr>
        <w:t xml:space="preserve">. The Pfizer and </w:t>
      </w:r>
      <w:proofErr w:type="spellStart"/>
      <w:r>
        <w:rPr>
          <w:sz w:val="16"/>
        </w:rPr>
        <w:t>Moderna</w:t>
      </w:r>
      <w:proofErr w:type="spellEnd"/>
      <w:r>
        <w:rPr>
          <w:sz w:val="16"/>
        </w:rPr>
        <w:t xml:space="preserve"> vaccines use advanced technology based on messenger RNA (mRNA), representing the first case of practical application of such technology. Although I, a non-expert in this field, will refrain from going into further detail, </w:t>
      </w:r>
      <w:r>
        <w:rPr>
          <w:u w:val="single"/>
        </w:rPr>
        <w:t xml:space="preserve">it is highly likely that those </w:t>
      </w:r>
      <w:r>
        <w:rPr>
          <w:rStyle w:val="Emphasis"/>
        </w:rPr>
        <w:t>vaccines cannot easily be counterfeited</w:t>
      </w:r>
      <w:r>
        <w:rPr>
          <w:u w:val="single"/>
        </w:rPr>
        <w:t xml:space="preserve"> as their production requires </w:t>
      </w:r>
      <w:r>
        <w:rPr>
          <w:rStyle w:val="Emphasis"/>
        </w:rPr>
        <w:t>complex production processes and unique technology.</w:t>
      </w:r>
    </w:p>
    <w:p w14:paraId="69A8B603" w14:textId="77777777" w:rsidR="007D1F58" w:rsidRDefault="007D1F58" w:rsidP="007D1F58">
      <w:pPr>
        <w:rPr>
          <w:sz w:val="16"/>
        </w:rPr>
      </w:pPr>
      <w:r>
        <w:rPr>
          <w:u w:val="single"/>
        </w:rPr>
        <w:t xml:space="preserve">Patenting involves </w:t>
      </w:r>
      <w:r>
        <w:rPr>
          <w:rStyle w:val="Emphasis"/>
        </w:rPr>
        <w:t>public disclosure of technical knowledge</w:t>
      </w:r>
      <w:r>
        <w:rPr>
          <w:u w:val="single"/>
        </w:rPr>
        <w:t>, providing information on how to reproduce patented inventions</w:t>
      </w:r>
      <w:r>
        <w:rPr>
          <w:sz w:val="16"/>
        </w:rPr>
        <w:t xml:space="preserve">. It has the function of lowering technology trade costs by clarifying property rights on technical knowledge. </w:t>
      </w:r>
      <w:r>
        <w:rPr>
          <w:u w:val="single"/>
        </w:rPr>
        <w:t xml:space="preserve">If the </w:t>
      </w:r>
      <w:r>
        <w:rPr>
          <w:rStyle w:val="Emphasis"/>
          <w:highlight w:val="green"/>
        </w:rPr>
        <w:t>technical knowledge</w:t>
      </w:r>
      <w:r>
        <w:rPr>
          <w:u w:val="single"/>
        </w:rPr>
        <w:t xml:space="preserve"> necessary for manufacturing a certain product remains </w:t>
      </w:r>
      <w:r>
        <w:rPr>
          <w:rStyle w:val="Emphasis"/>
        </w:rPr>
        <w:t xml:space="preserve">undisclosed </w:t>
      </w:r>
      <w:r>
        <w:rPr>
          <w:rStyle w:val="Emphasis"/>
          <w:highlight w:val="green"/>
        </w:rPr>
        <w:t>as a trade secret</w:t>
      </w:r>
      <w:r>
        <w:rPr>
          <w:rStyle w:val="Emphasis"/>
        </w:rPr>
        <w:t xml:space="preserve">, it may </w:t>
      </w:r>
      <w:r>
        <w:rPr>
          <w:rStyle w:val="Emphasis"/>
          <w:highlight w:val="green"/>
        </w:rPr>
        <w:t>not</w:t>
      </w:r>
      <w:r>
        <w:rPr>
          <w:rStyle w:val="Emphasis"/>
        </w:rPr>
        <w:t xml:space="preserve"> be </w:t>
      </w:r>
      <w:r>
        <w:rPr>
          <w:rStyle w:val="Emphasis"/>
          <w:highlight w:val="green"/>
        </w:rPr>
        <w:t>recorded in a</w:t>
      </w:r>
      <w:r>
        <w:rPr>
          <w:rStyle w:val="Emphasis"/>
        </w:rPr>
        <w:t xml:space="preserve"> written or other </w:t>
      </w:r>
      <w:r>
        <w:rPr>
          <w:rStyle w:val="Emphasis"/>
          <w:highlight w:val="green"/>
        </w:rPr>
        <w:t>tangible form</w:t>
      </w:r>
      <w:r>
        <w:rPr>
          <w:rStyle w:val="Emphasis"/>
        </w:rPr>
        <w:t>, and it may become necessary to pass down the technical information as cumulative implicit knowledge</w:t>
      </w:r>
      <w:r>
        <w:rPr>
          <w:sz w:val="16"/>
        </w:rPr>
        <w:t>. As a result, technology transfer may become difficult.</w:t>
      </w:r>
    </w:p>
    <w:p w14:paraId="085B847C" w14:textId="77777777" w:rsidR="007D1F58" w:rsidRDefault="007D1F58" w:rsidP="007D1F58">
      <w:pPr>
        <w:rPr>
          <w:sz w:val="16"/>
        </w:rPr>
      </w:pPr>
      <w:r>
        <w:rPr>
          <w:sz w:val="16"/>
        </w:rPr>
        <w:lastRenderedPageBreak/>
        <w:t xml:space="preserve">Perhaps in view of that risk, in April 2021, </w:t>
      </w:r>
      <w:r>
        <w:rPr>
          <w:u w:val="single"/>
        </w:rPr>
        <w:t>the World Health Organization (</w:t>
      </w:r>
      <w:r>
        <w:rPr>
          <w:highlight w:val="green"/>
          <w:u w:val="single"/>
        </w:rPr>
        <w:t>WHO</w:t>
      </w:r>
      <w:r>
        <w:rPr>
          <w:u w:val="single"/>
        </w:rPr>
        <w:t xml:space="preserve">) </w:t>
      </w:r>
      <w:r>
        <w:rPr>
          <w:rStyle w:val="Emphasis"/>
          <w:highlight w:val="green"/>
        </w:rPr>
        <w:t>established</w:t>
      </w:r>
      <w:r>
        <w:rPr>
          <w:rStyle w:val="Emphasis"/>
        </w:rPr>
        <w:t xml:space="preserve"> a COVID-19 vaccine technology </w:t>
      </w:r>
      <w:r>
        <w:rPr>
          <w:rStyle w:val="Emphasis"/>
          <w:highlight w:val="green"/>
        </w:rPr>
        <w:t>transfer hub</w:t>
      </w:r>
      <w:r>
        <w:rPr>
          <w:rStyle w:val="Emphasis"/>
        </w:rPr>
        <w:t xml:space="preserve"> as a scheme to promote the sharing of mRNA-based technology</w:t>
      </w:r>
      <w:r>
        <w:rPr>
          <w:u w:val="single"/>
        </w:rPr>
        <w:t xml:space="preserve">. However, there are </w:t>
      </w:r>
      <w:r>
        <w:rPr>
          <w:rStyle w:val="Emphasis"/>
          <w:highlight w:val="green"/>
        </w:rPr>
        <w:t>no media reports</w:t>
      </w:r>
      <w:r>
        <w:rPr>
          <w:rStyle w:val="Emphasis"/>
        </w:rPr>
        <w:t xml:space="preserve"> to date </w:t>
      </w:r>
      <w:r>
        <w:rPr>
          <w:rStyle w:val="Emphasis"/>
          <w:highlight w:val="green"/>
        </w:rPr>
        <w:t>indicating</w:t>
      </w:r>
      <w:r>
        <w:rPr>
          <w:rStyle w:val="Emphasis"/>
        </w:rPr>
        <w:t xml:space="preserve"> that </w:t>
      </w:r>
      <w:r>
        <w:rPr>
          <w:rStyle w:val="Emphasis"/>
          <w:highlight w:val="green"/>
        </w:rPr>
        <w:t>technical knowledge has been provided through this</w:t>
      </w:r>
      <w:r>
        <w:rPr>
          <w:rStyle w:val="Emphasis"/>
        </w:rPr>
        <w:t xml:space="preserve"> scheme</w:t>
      </w:r>
      <w:r>
        <w:rPr>
          <w:sz w:val="16"/>
        </w:rPr>
        <w:t>.</w:t>
      </w:r>
      <w:r>
        <w:rPr>
          <w:sz w:val="16"/>
          <w:vertAlign w:val="superscript"/>
        </w:rPr>
        <w:t>2</w:t>
      </w:r>
    </w:p>
    <w:p w14:paraId="39F63209" w14:textId="77777777" w:rsidR="007D1F58" w:rsidRPr="007D1F58" w:rsidRDefault="007D1F58" w:rsidP="007D1F58">
      <w:pPr>
        <w:pStyle w:val="Heading4"/>
      </w:pPr>
      <w:bookmarkStart w:id="1" w:name="_Hlk85044105"/>
      <w:r w:rsidRPr="007D1F58">
        <w:t>Companies will just obtain a patent in a different sector-</w:t>
      </w:r>
      <w:proofErr w:type="spellStart"/>
      <w:r w:rsidRPr="007D1F58">
        <w:t>specificly</w:t>
      </w:r>
      <w:proofErr w:type="spellEnd"/>
      <w:r w:rsidRPr="007D1F58">
        <w:t xml:space="preserve"> true for this </w:t>
      </w:r>
      <w:proofErr w:type="spellStart"/>
      <w:r w:rsidRPr="007D1F58">
        <w:t>aff</w:t>
      </w:r>
      <w:proofErr w:type="spellEnd"/>
      <w:r w:rsidRPr="007D1F58">
        <w:t xml:space="preserve">-companies can rebrand vaccines as </w:t>
      </w:r>
      <w:proofErr w:type="spellStart"/>
      <w:r w:rsidRPr="007D1F58">
        <w:t>non covid</w:t>
      </w:r>
      <w:proofErr w:type="spellEnd"/>
    </w:p>
    <w:p w14:paraId="34EA4475" w14:textId="77777777" w:rsidR="007D1F58" w:rsidRDefault="007D1F58" w:rsidP="007D1F58">
      <w:r>
        <w:rPr>
          <w:rStyle w:val="Style13ptBold"/>
        </w:rPr>
        <w:t>Thomas 15</w:t>
      </w:r>
      <w:r>
        <w:t xml:space="preserve"> [John R; Visiting Scholar, CRS; “Tailoring the Patent System for Specific Industries, Congressional Research Service,” CRS; 2015; </w:t>
      </w:r>
      <w:hyperlink r:id="rId18" w:history="1">
        <w:r>
          <w:rPr>
            <w:rStyle w:val="Hyperlink"/>
            <w:color w:val="000000"/>
            <w:u w:val="single"/>
          </w:rPr>
          <w:t>https://crsreports.congress.gov/product/pdf/R/R43264/7</w:t>
        </w:r>
      </w:hyperlink>
      <w:r>
        <w:t>] Justin</w:t>
      </w:r>
    </w:p>
    <w:p w14:paraId="1A511765" w14:textId="77777777" w:rsidR="007D1F58" w:rsidRDefault="007D1F58" w:rsidP="007D1F58">
      <w:pPr>
        <w:rPr>
          <w:sz w:val="16"/>
          <w:szCs w:val="16"/>
        </w:rPr>
      </w:pPr>
      <w:r>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33FB3DD5" w14:textId="77777777" w:rsidR="007D1F58" w:rsidRDefault="007D1F58" w:rsidP="007D1F58">
      <w:pPr>
        <w:rPr>
          <w:u w:val="single"/>
        </w:rPr>
      </w:pPr>
      <w:r>
        <w:rPr>
          <w:sz w:val="16"/>
        </w:rPr>
        <w:sym w:font="Symbol" w:char="F0B7"/>
      </w:r>
      <w:r>
        <w:rPr>
          <w:sz w:val="16"/>
        </w:rPr>
        <w:t xml:space="preserve"> Over its long history, </w:t>
      </w:r>
      <w:r>
        <w:rPr>
          <w:u w:val="single"/>
        </w:rPr>
        <w:t xml:space="preserve">the U.S. </w:t>
      </w:r>
      <w:r>
        <w:rPr>
          <w:highlight w:val="green"/>
          <w:u w:val="single"/>
        </w:rPr>
        <w:t>patent system</w:t>
      </w:r>
      <w:r>
        <w:rPr>
          <w:u w:val="single"/>
        </w:rPr>
        <w:t xml:space="preserve"> has </w:t>
      </w:r>
      <w:r>
        <w:rPr>
          <w:rStyle w:val="Emphasis"/>
        </w:rPr>
        <w:t xml:space="preserve">flexibly </w:t>
      </w:r>
      <w:r>
        <w:rPr>
          <w:rStyle w:val="Emphasis"/>
          <w:highlight w:val="green"/>
        </w:rPr>
        <w:t>adapted</w:t>
      </w:r>
      <w:r>
        <w:rPr>
          <w:rStyle w:val="Emphasis"/>
        </w:rPr>
        <w:t xml:space="preserve"> to new technologies such as biotechnology and computer software</w:t>
      </w:r>
      <w:r>
        <w:rPr>
          <w:u w:val="single"/>
        </w:rPr>
        <w:t>. Legislative adoption of technology-specific categories may leave unanticipated, cutting-edge technologies outside the patent system.79</w:t>
      </w:r>
    </w:p>
    <w:p w14:paraId="487FDA70" w14:textId="77777777" w:rsidR="007D1F58" w:rsidRDefault="007D1F58" w:rsidP="007D1F58">
      <w:pPr>
        <w:rPr>
          <w:sz w:val="16"/>
        </w:rPr>
      </w:pPr>
      <w:r>
        <w:rPr>
          <w:sz w:val="16"/>
        </w:rPr>
        <w:t xml:space="preserve"> </w:t>
      </w:r>
      <w:r>
        <w:rPr>
          <w:sz w:val="16"/>
        </w:rPr>
        <w:sym w:font="Symbol" w:char="F0B7"/>
      </w:r>
      <w:r>
        <w:rPr>
          <w:sz w:val="16"/>
        </w:rPr>
        <w:t xml:space="preserve"> Defining a specific industry or category of technologies may prove to be a contested proposition.</w:t>
      </w:r>
    </w:p>
    <w:p w14:paraId="6BEBCE28" w14:textId="77777777" w:rsidR="007D1F58" w:rsidRDefault="007D1F58" w:rsidP="007D1F58">
      <w:pPr>
        <w:rPr>
          <w:sz w:val="16"/>
        </w:rPr>
      </w:pPr>
      <w:r>
        <w:rPr>
          <w:sz w:val="16"/>
        </w:rPr>
        <w:t xml:space="preserve">80 </w:t>
      </w:r>
      <w:r>
        <w:rPr>
          <w:sz w:val="16"/>
        </w:rPr>
        <w:sym w:font="Symbol" w:char="F0B7"/>
      </w:r>
      <w:r>
        <w:rPr>
          <w:sz w:val="16"/>
        </w:rPr>
        <w:t xml:space="preserve"> Over time, new industries may </w:t>
      </w:r>
      <w:proofErr w:type="gramStart"/>
      <w:r>
        <w:rPr>
          <w:sz w:val="16"/>
        </w:rPr>
        <w:t>emerge</w:t>
      </w:r>
      <w:proofErr w:type="gramEnd"/>
      <w:r>
        <w:rPr>
          <w:sz w:val="16"/>
        </w:rPr>
        <w:t xml:space="preserve"> and old industries may consolidate. The dynamic nature of the U.S. economy suggests greater need for legislative oversight within a differentiated patent regime.</w:t>
      </w:r>
    </w:p>
    <w:p w14:paraId="5050BBB5" w14:textId="77777777" w:rsidR="007D1F58" w:rsidRDefault="007D1F58" w:rsidP="007D1F58">
      <w:pPr>
        <w:rPr>
          <w:rStyle w:val="Emphasis"/>
        </w:rPr>
      </w:pPr>
      <w:r>
        <w:rPr>
          <w:sz w:val="16"/>
        </w:rPr>
        <w:t xml:space="preserve">81 </w:t>
      </w:r>
      <w:r>
        <w:rPr>
          <w:sz w:val="16"/>
        </w:rPr>
        <w:sym w:font="Symbol" w:char="F0B7"/>
      </w:r>
      <w:r>
        <w:rPr>
          <w:sz w:val="16"/>
        </w:rPr>
        <w:t xml:space="preserve"> </w:t>
      </w:r>
      <w:r>
        <w:rPr>
          <w:u w:val="single"/>
        </w:rPr>
        <w:t xml:space="preserve">Even if an industry or technology remains relatively stable, the </w:t>
      </w:r>
      <w:r>
        <w:rPr>
          <w:rStyle w:val="Emphasis"/>
          <w:highlight w:val="green"/>
        </w:rPr>
        <w:t>innovation environment</w:t>
      </w:r>
      <w:r>
        <w:rPr>
          <w:rStyle w:val="Emphasis"/>
        </w:rPr>
        <w:t xml:space="preserve"> within it might </w:t>
      </w:r>
      <w:r>
        <w:rPr>
          <w:rStyle w:val="Emphasis"/>
          <w:highlight w:val="green"/>
        </w:rPr>
        <w:t>change</w:t>
      </w:r>
      <w:r>
        <w:rPr>
          <w:rStyle w:val="Emphasis"/>
        </w:rPr>
        <w:t xml:space="preserve">. For example, technological or scientific </w:t>
      </w:r>
      <w:r>
        <w:rPr>
          <w:rStyle w:val="Emphasis"/>
          <w:highlight w:val="green"/>
        </w:rPr>
        <w:t xml:space="preserve">advances </w:t>
      </w:r>
      <w:r>
        <w:rPr>
          <w:rStyle w:val="Emphasis"/>
        </w:rPr>
        <w:t xml:space="preserve">might </w:t>
      </w:r>
      <w:r>
        <w:rPr>
          <w:rStyle w:val="Emphasis"/>
          <w:highlight w:val="green"/>
        </w:rPr>
        <w:t>open new possibilities</w:t>
      </w:r>
      <w:r>
        <w:rPr>
          <w:rStyle w:val="Emphasis"/>
        </w:rPr>
        <w:t xml:space="preserve"> for research and development </w:t>
      </w:r>
      <w:r>
        <w:rPr>
          <w:rStyle w:val="Emphasis"/>
          <w:highlight w:val="green"/>
        </w:rPr>
        <w:t>within hidebound industries</w:t>
      </w:r>
      <w:r>
        <w:rPr>
          <w:rStyle w:val="Emphasis"/>
        </w:rPr>
        <w:t>—but also increase expense and risk for those firms.</w:t>
      </w:r>
    </w:p>
    <w:p w14:paraId="443DED3D" w14:textId="77777777" w:rsidR="007D1F58" w:rsidRDefault="007D1F58" w:rsidP="007D1F58">
      <w:pPr>
        <w:rPr>
          <w:rStyle w:val="Emphasis"/>
        </w:rPr>
      </w:pPr>
      <w:r>
        <w:rPr>
          <w:sz w:val="16"/>
        </w:rPr>
        <w:t xml:space="preserve">82 </w:t>
      </w:r>
      <w:r>
        <w:rPr>
          <w:sz w:val="16"/>
        </w:rPr>
        <w:sym w:font="Symbol" w:char="F0B7"/>
      </w:r>
      <w:r>
        <w:rPr>
          <w:sz w:val="16"/>
        </w:rPr>
        <w:t xml:space="preserve"> </w:t>
      </w:r>
      <w:r>
        <w:rPr>
          <w:u w:val="single"/>
        </w:rPr>
        <w:t xml:space="preserve">Distinct patent rights among industries or technologies may </w:t>
      </w:r>
      <w:r>
        <w:rPr>
          <w:highlight w:val="green"/>
          <w:u w:val="single"/>
        </w:rPr>
        <w:t xml:space="preserve">lead to </w:t>
      </w:r>
      <w:r>
        <w:rPr>
          <w:rStyle w:val="Emphasis"/>
          <w:highlight w:val="green"/>
        </w:rPr>
        <w:t>strategic behavior</w:t>
      </w:r>
      <w:r>
        <w:rPr>
          <w:rStyle w:val="Emphasis"/>
        </w:rPr>
        <w:t xml:space="preserve"> on behalf of patent applicants. For example, a </w:t>
      </w:r>
      <w:r>
        <w:rPr>
          <w:rStyle w:val="Emphasis"/>
          <w:highlight w:val="green"/>
        </w:rPr>
        <w:t>computer program</w:t>
      </w:r>
      <w:r>
        <w:rPr>
          <w:rStyle w:val="Emphasis"/>
        </w:rPr>
        <w:t xml:space="preserve"> that controls a fuel injector within an automobile </w:t>
      </w:r>
      <w:r>
        <w:rPr>
          <w:rStyle w:val="Emphasis"/>
          <w:highlight w:val="green"/>
        </w:rPr>
        <w:t>could</w:t>
      </w:r>
      <w:r>
        <w:rPr>
          <w:rStyle w:val="Emphasis"/>
        </w:rPr>
        <w:t xml:space="preserve"> possibly be </w:t>
      </w:r>
      <w:r>
        <w:rPr>
          <w:rStyle w:val="Emphasis"/>
          <w:highlight w:val="green"/>
        </w:rPr>
        <w:t>identified as</w:t>
      </w:r>
      <w:r>
        <w:rPr>
          <w:rStyle w:val="Emphasis"/>
        </w:rPr>
        <w:t xml:space="preserve"> either an </w:t>
      </w:r>
      <w:r>
        <w:rPr>
          <w:rStyle w:val="Emphasis"/>
          <w:highlight w:val="green"/>
        </w:rPr>
        <w:t>automobile-related</w:t>
      </w:r>
      <w:r>
        <w:rPr>
          <w:rStyle w:val="Emphasis"/>
        </w:rPr>
        <w:t xml:space="preserve"> or a computer-related invention.</w:t>
      </w:r>
    </w:p>
    <w:p w14:paraId="16C318E0" w14:textId="77777777" w:rsidR="007D1F58" w:rsidRDefault="007D1F58" w:rsidP="007D1F58">
      <w:r>
        <w:rPr>
          <w:u w:val="single"/>
        </w:rPr>
        <w:t xml:space="preserve">83 </w:t>
      </w:r>
      <w:r>
        <w:rPr>
          <w:u w:val="single"/>
        </w:rPr>
        <w:sym w:font="Symbol" w:char="F0B7"/>
      </w:r>
      <w:r>
        <w:rPr>
          <w:u w:val="single"/>
        </w:rPr>
        <w:t xml:space="preserve">The legislative effort to enact </w:t>
      </w:r>
      <w:r>
        <w:rPr>
          <w:highlight w:val="green"/>
          <w:u w:val="single"/>
        </w:rPr>
        <w:t>sector-specific patent laws</w:t>
      </w:r>
      <w:r>
        <w:rPr>
          <w:u w:val="single"/>
        </w:rPr>
        <w:t xml:space="preserve"> may </w:t>
      </w:r>
      <w:r>
        <w:rPr>
          <w:highlight w:val="green"/>
          <w:u w:val="single"/>
        </w:rPr>
        <w:t>provide</w:t>
      </w:r>
      <w:r>
        <w:rPr>
          <w:u w:val="single"/>
        </w:rPr>
        <w:t xml:space="preserve"> an opportunity for </w:t>
      </w:r>
      <w:r>
        <w:rPr>
          <w:rStyle w:val="Emphasis"/>
        </w:rPr>
        <w:t xml:space="preserve">politically savvy </w:t>
      </w:r>
      <w:r>
        <w:rPr>
          <w:rStyle w:val="Emphasis"/>
          <w:highlight w:val="green"/>
        </w:rPr>
        <w:t>firms to exert</w:t>
      </w:r>
      <w:r>
        <w:rPr>
          <w:rStyle w:val="Emphasis"/>
        </w:rPr>
        <w:t xml:space="preserve"> more </w:t>
      </w:r>
      <w:r>
        <w:rPr>
          <w:rStyle w:val="Emphasis"/>
          <w:highlight w:val="green"/>
        </w:rPr>
        <w:t>lobbying and</w:t>
      </w:r>
      <w:r>
        <w:rPr>
          <w:rStyle w:val="Emphasis"/>
        </w:rPr>
        <w:t xml:space="preserve"> political </w:t>
      </w:r>
      <w:r>
        <w:rPr>
          <w:rStyle w:val="Emphasis"/>
          <w:highlight w:val="green"/>
        </w:rPr>
        <w:t>power</w:t>
      </w:r>
      <w:r>
        <w:rPr>
          <w:u w:val="single"/>
        </w:rPr>
        <w:t xml:space="preserve">, at the possible expense of less sophisticated firms.  </w:t>
      </w:r>
    </w:p>
    <w:p w14:paraId="559E0970" w14:textId="77777777" w:rsidR="007D1F58" w:rsidRDefault="007D1F58" w:rsidP="007D1F58"/>
    <w:bookmarkEnd w:id="1"/>
    <w:p w14:paraId="2ADCF324" w14:textId="77777777" w:rsidR="007D1F58" w:rsidRPr="007D1F58" w:rsidRDefault="007D1F58" w:rsidP="007D1F58">
      <w:pPr>
        <w:pStyle w:val="Heading4"/>
      </w:pPr>
      <w:r w:rsidRPr="007D1F58">
        <w:t xml:space="preserve">The WTO can’t enforce the </w:t>
      </w:r>
      <w:proofErr w:type="spellStart"/>
      <w:r w:rsidRPr="007D1F58">
        <w:t>aff</w:t>
      </w:r>
      <w:proofErr w:type="spellEnd"/>
      <w:r w:rsidRPr="007D1F58">
        <w:t>- causes circumvention.</w:t>
      </w:r>
    </w:p>
    <w:p w14:paraId="796883AB" w14:textId="77777777" w:rsidR="007D1F58" w:rsidRDefault="007D1F58" w:rsidP="007D1F58">
      <w:r>
        <w:rPr>
          <w:rStyle w:val="Style13ptBold"/>
        </w:rPr>
        <w:t>Lamp 19</w:t>
      </w:r>
      <w:r>
        <w:t xml:space="preserve"> [Nicholas; Assistant Professor of Law at Queen’s University; “What Just Happened at the WTO? Everything You Need to Know, Brink News,” 12/16/19; </w:t>
      </w:r>
      <w:hyperlink r:id="rId19" w:history="1">
        <w:r>
          <w:rPr>
            <w:rStyle w:val="Hyperlink"/>
            <w:color w:val="000000"/>
            <w:u w:val="single"/>
          </w:rPr>
          <w:t>https://www.brinknews.com/what-just-happened-at-the-wto-everything-you-need-to-know/</w:t>
        </w:r>
      </w:hyperlink>
      <w:r>
        <w:t>] Justin</w:t>
      </w:r>
    </w:p>
    <w:p w14:paraId="39901DEC" w14:textId="77777777" w:rsidR="007D1F58" w:rsidRDefault="007D1F58" w:rsidP="007D1F58">
      <w:pPr>
        <w:rPr>
          <w:rStyle w:val="Emphasis"/>
        </w:rPr>
      </w:pPr>
      <w:r>
        <w:rPr>
          <w:sz w:val="16"/>
        </w:rPr>
        <w:lastRenderedPageBreak/>
        <w:t xml:space="preserve">Nicolas Lamp: For the first time </w:t>
      </w:r>
      <w:r>
        <w:rPr>
          <w:u w:val="single"/>
        </w:rPr>
        <w:t xml:space="preserve">since the </w:t>
      </w:r>
      <w:r>
        <w:rPr>
          <w:rStyle w:val="Emphasis"/>
        </w:rPr>
        <w:t xml:space="preserve">establishment of the </w:t>
      </w:r>
      <w:r>
        <w:rPr>
          <w:rStyle w:val="Emphasis"/>
          <w:highlight w:val="green"/>
        </w:rPr>
        <w:t>WTO</w:t>
      </w:r>
      <w:r>
        <w:rPr>
          <w:u w:val="single"/>
        </w:rPr>
        <w:t xml:space="preserve"> in 1995, the </w:t>
      </w:r>
      <w:r>
        <w:rPr>
          <w:rStyle w:val="Emphasis"/>
          <w:highlight w:val="green"/>
        </w:rPr>
        <w:t>Appellate Body cannot accept</w:t>
      </w:r>
      <w:r>
        <w:rPr>
          <w:rStyle w:val="Emphasis"/>
        </w:rPr>
        <w:t xml:space="preserve"> any </w:t>
      </w:r>
      <w:r>
        <w:rPr>
          <w:rStyle w:val="Emphasis"/>
          <w:highlight w:val="green"/>
        </w:rPr>
        <w:t>new appeals</w:t>
      </w:r>
      <w:r>
        <w:rPr>
          <w:rStyle w:val="Emphasis"/>
        </w:rPr>
        <w:t xml:space="preserve">, and that has </w:t>
      </w:r>
      <w:r>
        <w:rPr>
          <w:rStyle w:val="Emphasis"/>
          <w:highlight w:val="green"/>
        </w:rPr>
        <w:t>knock-on effects on</w:t>
      </w:r>
      <w:r>
        <w:rPr>
          <w:rStyle w:val="Emphasis"/>
        </w:rPr>
        <w:t xml:space="preserve"> the whole global trade </w:t>
      </w:r>
      <w:r>
        <w:rPr>
          <w:rStyle w:val="Emphasis"/>
          <w:highlight w:val="green"/>
        </w:rPr>
        <w:t>dispute settlement</w:t>
      </w:r>
      <w:r>
        <w:rPr>
          <w:rStyle w:val="Emphasis"/>
        </w:rPr>
        <w:t xml:space="preserve"> system.</w:t>
      </w:r>
      <w:r>
        <w:rPr>
          <w:u w:val="single"/>
        </w:rPr>
        <w:t xml:space="preserve"> When a member appeals a WTO panel report, it goes to the Appellate Body, but if there is no Appellate Body, it means that that </w:t>
      </w:r>
      <w:r>
        <w:rPr>
          <w:highlight w:val="green"/>
          <w:u w:val="single"/>
        </w:rPr>
        <w:t xml:space="preserve">panel report will not become </w:t>
      </w:r>
      <w:r>
        <w:rPr>
          <w:rStyle w:val="Emphasis"/>
          <w:highlight w:val="green"/>
        </w:rPr>
        <w:t>binding and</w:t>
      </w:r>
      <w:r>
        <w:rPr>
          <w:rStyle w:val="Emphasis"/>
        </w:rPr>
        <w:t xml:space="preserve"> will not </w:t>
      </w:r>
      <w:r>
        <w:rPr>
          <w:rStyle w:val="Emphasis"/>
          <w:highlight w:val="green"/>
        </w:rPr>
        <w:t>attain legal force</w:t>
      </w:r>
      <w:r>
        <w:rPr>
          <w:rStyle w:val="Emphasis"/>
        </w:rPr>
        <w:t xml:space="preserve">. </w:t>
      </w:r>
    </w:p>
    <w:p w14:paraId="68D8C8AA" w14:textId="77777777" w:rsidR="007D1F58" w:rsidRDefault="007D1F58" w:rsidP="007D1F58">
      <w:pPr>
        <w:rPr>
          <w:rStyle w:val="Emphasis"/>
        </w:rPr>
      </w:pPr>
      <w:r>
        <w:rPr>
          <w:sz w:val="16"/>
        </w:rPr>
        <w:t xml:space="preserve">The absence of the Appellate Body means that </w:t>
      </w:r>
      <w:r>
        <w:rPr>
          <w:highlight w:val="green"/>
          <w:u w:val="single"/>
        </w:rPr>
        <w:t>members</w:t>
      </w:r>
      <w:r>
        <w:rPr>
          <w:u w:val="single"/>
        </w:rPr>
        <w:t xml:space="preserve"> can now effectively </w:t>
      </w:r>
      <w:r>
        <w:rPr>
          <w:highlight w:val="green"/>
          <w:u w:val="single"/>
        </w:rPr>
        <w:t xml:space="preserve">block the </w:t>
      </w:r>
      <w:r>
        <w:rPr>
          <w:u w:val="single"/>
        </w:rPr>
        <w:t xml:space="preserve">dispute settlement </w:t>
      </w:r>
      <w:r>
        <w:rPr>
          <w:rStyle w:val="Emphasis"/>
          <w:highlight w:val="green"/>
        </w:rPr>
        <w:t>proceedings</w:t>
      </w:r>
      <w:r>
        <w:rPr>
          <w:rStyle w:val="Emphasis"/>
        </w:rPr>
        <w:t xml:space="preserve"> by what has been called appealing panel reports “into the void.”</w:t>
      </w:r>
    </w:p>
    <w:p w14:paraId="5F970B1B" w14:textId="77777777" w:rsidR="007D1F58" w:rsidRDefault="007D1F58" w:rsidP="007D1F58">
      <w:pPr>
        <w:rPr>
          <w:rStyle w:val="Emphasis"/>
        </w:rPr>
      </w:pPr>
      <w:r>
        <w:rPr>
          <w:sz w:val="16"/>
        </w:rPr>
        <w:t xml:space="preserve">The WTO panels will continue to function as normal. </w:t>
      </w:r>
      <w:r>
        <w:rPr>
          <w:u w:val="single"/>
        </w:rPr>
        <w:t xml:space="preserve">When a panel issues a report, it will normally be </w:t>
      </w:r>
      <w:r>
        <w:rPr>
          <w:rStyle w:val="Emphasis"/>
        </w:rPr>
        <w:t>automatically adopted</w:t>
      </w:r>
      <w:r>
        <w:rPr>
          <w:u w:val="single"/>
        </w:rPr>
        <w:t xml:space="preserve"> — unless it is appealed. And so, even though the panel is working, the respondent in a dispute now has the option of blocking the adoption of the panel’s report. It can, thereby, </w:t>
      </w:r>
      <w:r>
        <w:rPr>
          <w:rStyle w:val="Emphasis"/>
          <w:highlight w:val="green"/>
        </w:rPr>
        <w:t>shield itself from the legal consequences</w:t>
      </w:r>
      <w:r>
        <w:rPr>
          <w:rStyle w:val="Emphasis"/>
        </w:rPr>
        <w:t xml:space="preserve"> of a report that finds that the member has acted inconsistently with its WTO obligations.</w:t>
      </w:r>
    </w:p>
    <w:p w14:paraId="4091F37C" w14:textId="77777777" w:rsidR="007D1F58" w:rsidRPr="007D1F58" w:rsidRDefault="007D1F58" w:rsidP="007D1F58">
      <w:pPr>
        <w:pStyle w:val="Heading4"/>
      </w:pPr>
      <w:r>
        <w:t xml:space="preserve">1] No link- the plan is </w:t>
      </w:r>
      <w:r>
        <w:rPr>
          <w:u w:val="single"/>
        </w:rPr>
        <w:t>domestically enforced</w:t>
      </w:r>
      <w:r>
        <w:t xml:space="preserve">- the mention of the WTO is just to </w:t>
      </w:r>
      <w:r w:rsidRPr="007D1F58">
        <w:t xml:space="preserve">outline what countries enact the </w:t>
      </w:r>
      <w:proofErr w:type="spellStart"/>
      <w:r w:rsidRPr="007D1F58">
        <w:t>aff</w:t>
      </w:r>
      <w:proofErr w:type="spellEnd"/>
    </w:p>
    <w:p w14:paraId="3A36AC5F" w14:textId="77777777" w:rsidR="007D1F58" w:rsidRPr="007D1F58" w:rsidRDefault="007D1F58" w:rsidP="007D1F58">
      <w:pPr>
        <w:pStyle w:val="Heading4"/>
      </w:pPr>
      <w:r w:rsidRPr="007D1F58">
        <w:t>2] DAs check case- any reason why the plan is a bad idea decks credibility- even if the link is perceptions- long term perceptions are dependent on consequences-their evidence and conceded in cross</w:t>
      </w:r>
    </w:p>
    <w:p w14:paraId="5E7F878F" w14:textId="77777777" w:rsidR="007D1F58" w:rsidRDefault="007D1F58" w:rsidP="007D1F58">
      <w:r>
        <w:rPr>
          <w:rStyle w:val="Style13ptBold"/>
        </w:rPr>
        <w:t>1AC Meyer.</w:t>
      </w:r>
      <w: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20" w:history="1">
        <w:r>
          <w:rPr>
            <w:rStyle w:val="Hyperlink"/>
            <w:color w:val="000000"/>
            <w:u w:val="single"/>
          </w:rPr>
          <w:t>https://fortune.com/2021/06/18/wto-covid-vaccines-patents-waiver-south-africa-trips/</w:t>
        </w:r>
      </w:hyperlink>
      <w:r>
        <w:t xml:space="preserve">] </w:t>
      </w:r>
    </w:p>
    <w:p w14:paraId="5D806AFD" w14:textId="77777777" w:rsidR="007D1F58" w:rsidRDefault="007D1F58" w:rsidP="007D1F58">
      <w:pPr>
        <w:rPr>
          <w:sz w:val="16"/>
        </w:rPr>
      </w:pPr>
      <w:r>
        <w:rPr>
          <w:rStyle w:val="Emphasis"/>
          <w:highlight w:val="green"/>
        </w:rPr>
        <w:t>If</w:t>
      </w:r>
      <w:r>
        <w:rPr>
          <w:rStyle w:val="Emphasis"/>
        </w:rPr>
        <w:t xml:space="preserve"> the TRIPS </w:t>
      </w:r>
      <w:r>
        <w:rPr>
          <w:rStyle w:val="Emphasis"/>
          <w:highlight w:val="green"/>
        </w:rPr>
        <w:t>waiver is successful</w:t>
      </w:r>
      <w:r>
        <w:rPr>
          <w:sz w:val="16"/>
        </w:rPr>
        <w:t xml:space="preserve">, and people see </w:t>
      </w:r>
      <w:r>
        <w:rPr>
          <w:rStyle w:val="Emphasis"/>
        </w:rPr>
        <w:t xml:space="preserve">the </w:t>
      </w:r>
      <w:r>
        <w:rPr>
          <w:rStyle w:val="Emphasis"/>
          <w:highlight w:val="green"/>
        </w:rPr>
        <w:t>WTO</w:t>
      </w:r>
      <w:r>
        <w:rPr>
          <w:rStyle w:val="Emphasis"/>
        </w:rPr>
        <w:t xml:space="preserve"> as </w:t>
      </w:r>
      <w:r>
        <w:rPr>
          <w:rStyle w:val="Emphasis"/>
          <w:highlight w:val="green"/>
        </w:rPr>
        <w:t>being part of the solution</w:t>
      </w:r>
      <w:r>
        <w:rPr>
          <w:sz w:val="16"/>
        </w:rPr>
        <w:t>—saving lives and livelihoods—</w:t>
      </w:r>
      <w:r>
        <w:rPr>
          <w:rStyle w:val="Emphasis"/>
          <w:highlight w:val="green"/>
        </w:rPr>
        <w:t>it could create goodwill</w:t>
      </w:r>
      <w:r>
        <w:rPr>
          <w:sz w:val="16"/>
        </w:rPr>
        <w:t xml:space="preserve"> and momentum to address what are still daunting structural problems."</w:t>
      </w:r>
    </w:p>
    <w:p w14:paraId="22955749" w14:textId="77777777" w:rsidR="007D1F58" w:rsidRPr="007D1F58" w:rsidRDefault="007D1F58" w:rsidP="007D1F58">
      <w:pPr>
        <w:pStyle w:val="Heading4"/>
      </w:pPr>
      <w:r w:rsidRPr="007D1F58">
        <w:t xml:space="preserve">COVID and Appellate Body thump cred – biggest internal link. Independently, no Appellate Body means no dispute resolution so the </w:t>
      </w:r>
      <w:proofErr w:type="spellStart"/>
      <w:r w:rsidRPr="007D1F58">
        <w:t>aff</w:t>
      </w:r>
      <w:proofErr w:type="spellEnd"/>
      <w:r w:rsidRPr="007D1F58">
        <w:t xml:space="preserve"> gets circumvented.</w:t>
      </w:r>
    </w:p>
    <w:p w14:paraId="56424A29" w14:textId="77777777" w:rsidR="007D1F58" w:rsidRDefault="007D1F58" w:rsidP="007D1F58">
      <w:r>
        <w:rPr>
          <w:rStyle w:val="StyleUnderline"/>
        </w:rPr>
        <w:t>Meyer 21</w:t>
      </w:r>
      <w: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21" w:history="1">
        <w:r>
          <w:rPr>
            <w:rStyle w:val="Hyperlink"/>
            <w:color w:val="000000"/>
            <w:u w:val="single"/>
          </w:rPr>
          <w:t>https://fortune.com/2021/06/18/wto-covid-vaccines-patents-waiver-south-africa-trips/</w:t>
        </w:r>
      </w:hyperlink>
      <w:r>
        <w:t>] TDI</w:t>
      </w:r>
    </w:p>
    <w:p w14:paraId="4823DB0A" w14:textId="77777777" w:rsidR="007D1F58" w:rsidRDefault="007D1F58" w:rsidP="007D1F58">
      <w:pPr>
        <w:rPr>
          <w:szCs w:val="26"/>
        </w:rPr>
      </w:pPr>
      <w:r>
        <w:rPr>
          <w:szCs w:val="26"/>
        </w:rPr>
        <w:t xml:space="preserve">The World Trade Organization knows all about crises. Former U.S. President Donald Trump threw a wrench into its core function of resolving trade disputes—a blocker that President Joe Biden has not yet removed—and </w:t>
      </w:r>
      <w:r>
        <w:rPr>
          <w:rStyle w:val="StyleUnderline"/>
        </w:rPr>
        <w:t>there is widespread dissatisfaction over the fairness of the global trade rulebook. The</w:t>
      </w:r>
      <w:r>
        <w:rPr>
          <w:szCs w:val="26"/>
        </w:rPr>
        <w:t xml:space="preserve"> 164-country </w:t>
      </w:r>
      <w:r>
        <w:rPr>
          <w:rStyle w:val="StyleUnderline"/>
        </w:rPr>
        <w:t>organization</w:t>
      </w:r>
      <w:r>
        <w:rPr>
          <w:szCs w:val="26"/>
        </w:rPr>
        <w:t xml:space="preserve">, under the fresh leadership of Nigeria's Ngozi </w:t>
      </w:r>
      <w:proofErr w:type="spellStart"/>
      <w:r>
        <w:rPr>
          <w:szCs w:val="26"/>
        </w:rPr>
        <w:t>Okonjo</w:t>
      </w:r>
      <w:proofErr w:type="spellEnd"/>
      <w:r>
        <w:rPr>
          <w:szCs w:val="26"/>
        </w:rPr>
        <w:t xml:space="preserve">-Iweala, </w:t>
      </w:r>
      <w:r>
        <w:rPr>
          <w:rStyle w:val="StyleUnderline"/>
        </w:rPr>
        <w:t xml:space="preserve">has a lot to fix. However, </w:t>
      </w:r>
      <w:r>
        <w:rPr>
          <w:rStyle w:val="StyleUnderline"/>
          <w:highlight w:val="green"/>
        </w:rPr>
        <w:t>one crisis is more pressing</w:t>
      </w:r>
      <w:r>
        <w:rPr>
          <w:rStyle w:val="StyleUnderline"/>
        </w:rPr>
        <w:t xml:space="preserve"> than the others: the battle over </w:t>
      </w:r>
      <w:r>
        <w:rPr>
          <w:rStyle w:val="StyleUnderline"/>
          <w:highlight w:val="green"/>
        </w:rPr>
        <w:t>COVID</w:t>
      </w:r>
      <w:r>
        <w:rPr>
          <w:rStyle w:val="StyleUnderline"/>
        </w:rPr>
        <w:t xml:space="preserve">-19 </w:t>
      </w:r>
      <w:r>
        <w:rPr>
          <w:rStyle w:val="StyleUnderline"/>
          <w:highlight w:val="green"/>
        </w:rPr>
        <w:t>vaccines, and</w:t>
      </w:r>
      <w:r>
        <w:rPr>
          <w:rStyle w:val="StyleUnderline"/>
        </w:rPr>
        <w:t xml:space="preserve"> whether the </w:t>
      </w:r>
      <w:r>
        <w:rPr>
          <w:rStyle w:val="StyleUnderline"/>
          <w:highlight w:val="green"/>
        </w:rPr>
        <w:t>protection of</w:t>
      </w:r>
      <w:r>
        <w:rPr>
          <w:rStyle w:val="StyleUnderline"/>
        </w:rPr>
        <w:t xml:space="preserve"> their </w:t>
      </w:r>
      <w:r>
        <w:rPr>
          <w:rStyle w:val="StyleUnderline"/>
          <w:highlight w:val="green"/>
        </w:rPr>
        <w:t>patents</w:t>
      </w:r>
      <w:r>
        <w:rPr>
          <w:rStyle w:val="StyleUnderline"/>
        </w:rPr>
        <w:t xml:space="preserve"> and other intellectual property should be temporarily lifted to boost production and end the pandemic </w:t>
      </w:r>
      <w:r>
        <w:rPr>
          <w:rStyle w:val="StyleUnderline"/>
        </w:rPr>
        <w:lastRenderedPageBreak/>
        <w:t>sooner rather than later</w:t>
      </w:r>
      <w:r>
        <w:rPr>
          <w:szCs w:val="26"/>
        </w:rPr>
        <w:t>. According to some of those pushing for the waiver—which was originally proposed last year by India and South Africa—</w:t>
      </w:r>
      <w:r>
        <w:rPr>
          <w:rStyle w:val="StyleUnderline"/>
        </w:rPr>
        <w:t xml:space="preserve">the </w:t>
      </w:r>
      <w:r>
        <w:rPr>
          <w:rStyle w:val="StyleUnderline"/>
          <w:highlight w:val="green"/>
        </w:rPr>
        <w:t>WTO's future rests on what happens next</w:t>
      </w:r>
      <w:r>
        <w:rPr>
          <w:rStyle w:val="StyleUnderline"/>
        </w:rPr>
        <w:t xml:space="preserve">. "The </w:t>
      </w:r>
      <w:r>
        <w:rPr>
          <w:rStyle w:val="StyleUnderline"/>
          <w:highlight w:val="green"/>
        </w:rPr>
        <w:t>credibility</w:t>
      </w:r>
      <w:r>
        <w:rPr>
          <w:rStyle w:val="StyleUnderline"/>
        </w:rPr>
        <w:t xml:space="preserve"> of the WTO </w:t>
      </w:r>
      <w:r>
        <w:rPr>
          <w:rStyle w:val="StyleUnderline"/>
          <w:highlight w:val="green"/>
        </w:rPr>
        <w:t>will depend</w:t>
      </w:r>
      <w:r>
        <w:rPr>
          <w:rStyle w:val="StyleUnderline"/>
        </w:rPr>
        <w:t xml:space="preserve"> on its ability to find a meaningful outcome on this issue that truly ramps-up and diversifies production</w:t>
      </w:r>
      <w:r>
        <w:rPr>
          <w:szCs w:val="26"/>
        </w:rPr>
        <w:t xml:space="preserve">," says </w:t>
      </w:r>
      <w:proofErr w:type="spellStart"/>
      <w:r>
        <w:rPr>
          <w:szCs w:val="26"/>
        </w:rPr>
        <w:t>Xolelwa</w:t>
      </w:r>
      <w:proofErr w:type="spellEnd"/>
      <w:r>
        <w:rPr>
          <w:szCs w:val="26"/>
        </w:rPr>
        <w:t xml:space="preserve"> </w:t>
      </w:r>
      <w:proofErr w:type="spellStart"/>
      <w:r>
        <w:rPr>
          <w:szCs w:val="26"/>
        </w:rPr>
        <w:t>Mlumbi</w:t>
      </w:r>
      <w:proofErr w:type="spellEnd"/>
      <w:r>
        <w:rPr>
          <w:szCs w:val="26"/>
        </w:rPr>
        <w:t>-Peter, South Africa's ambassador to the WTO. "Final nail in the coffi</w:t>
      </w:r>
      <w:r>
        <w:t>n" The Geneva-based WTO isn't an organization with power, as such—it's a framework within which countries make big decisions about trade, generally by consensus. It's supposed to be the forum where disputes get settled, because all its members have sig</w:t>
      </w:r>
      <w:r>
        <w:rPr>
          <w:szCs w:val="26"/>
        </w:rPr>
        <w:t xml:space="preserve">ned up to the same rules. And one of its most important rulebooks is the Agreement on Trade-Related Aspects of Intellectual Property Rights, or TRIPS, which sprang to life alongside the WTO in 1995. The </w:t>
      </w:r>
      <w:r>
        <w:rPr>
          <w:rStyle w:val="StyleUnderline"/>
        </w:rPr>
        <w:t>WTO's founding agreement allows for rules to be waived in exceptional circumstances</w:t>
      </w:r>
      <w:r>
        <w:rPr>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Pr>
          <w:rStyle w:val="StyleUnderline"/>
        </w:rPr>
        <w:t>Consensus is the key here</w:t>
      </w:r>
      <w:r>
        <w:t>. Although</w:t>
      </w:r>
      <w:r>
        <w:rPr>
          <w:szCs w:val="26"/>
        </w:rPr>
        <w:t xml:space="preserve"> the failure to reach consensus on a waiver could be overcome with a 75% supermajority vote by the WTO's membership, this would be an unprecedented and seismic event. </w:t>
      </w:r>
      <w:r>
        <w:rPr>
          <w:rStyle w:val="StyleUnderline"/>
        </w:rPr>
        <w:t>In the case of the COVID-19 vaccine IP waiver, it would mean standing up to the European Union</w:t>
      </w:r>
      <w:r>
        <w:t>,</w:t>
      </w:r>
      <w:r>
        <w:rPr>
          <w:szCs w:val="26"/>
        </w:rPr>
        <w:t xml:space="preserve"> and Germany in particular, as well as countries such as Canada and the U.K.—the U.S. recently flipped from opposing the idea of a waiver to supporting it, as did France. </w:t>
      </w:r>
      <w:r>
        <w:rPr>
          <w:rStyle w:val="StyleUnderline"/>
        </w:rPr>
        <w:t xml:space="preserve">It's a dispute between countries, but </w:t>
      </w:r>
      <w:r>
        <w:rPr>
          <w:rStyle w:val="StyleUnderline"/>
          <w:highlight w:val="green"/>
        </w:rPr>
        <w:t xml:space="preserve">the result will be on the </w:t>
      </w:r>
      <w:proofErr w:type="gramStart"/>
      <w:r>
        <w:rPr>
          <w:rStyle w:val="StyleUnderline"/>
          <w:highlight w:val="green"/>
        </w:rPr>
        <w:t>WTO as a whole</w:t>
      </w:r>
      <w:r>
        <w:rPr>
          <w:szCs w:val="26"/>
        </w:rPr>
        <w:t>, say</w:t>
      </w:r>
      <w:proofErr w:type="gramEnd"/>
      <w:r>
        <w:rPr>
          <w:szCs w:val="26"/>
        </w:rPr>
        <w:t xml:space="preserve"> waiver advocates. "</w:t>
      </w:r>
      <w:r>
        <w:rPr>
          <w:rStyle w:val="StyleUnderline"/>
        </w:rPr>
        <w:t>If, in the face of one of humanity's greatest challenges in a century, the WTO functionally becomes an obstacle</w:t>
      </w:r>
      <w:r>
        <w:rPr>
          <w:szCs w:val="26"/>
        </w:rPr>
        <w:t xml:space="preserve"> as in contrast to part of the solution, </w:t>
      </w:r>
      <w:r>
        <w:t xml:space="preserve">I think </w:t>
      </w:r>
      <w:r>
        <w:rPr>
          <w:rStyle w:val="StyleUnderline"/>
        </w:rPr>
        <w:t xml:space="preserve">it </w:t>
      </w:r>
      <w:r>
        <w:rPr>
          <w:rStyle w:val="StyleUnderline"/>
          <w:highlight w:val="green"/>
        </w:rPr>
        <w:t>could be the final nail in the coffin</w:t>
      </w:r>
      <w:r>
        <w:rPr>
          <w:rStyle w:val="StyleUnderline"/>
        </w:rPr>
        <w:t>" for the organization</w:t>
      </w:r>
      <w:r>
        <w:rPr>
          <w:szCs w:val="26"/>
        </w:rPr>
        <w:t xml:space="preserve">, says Lori Wallach, the founder of Public Citizen's Global Trade Watch, a U.S. campaigning group that focuses on the WTO and trade </w:t>
      </w:r>
      <w:r>
        <w:t>agreements. "If the TRIPS waiver is successful, and people see the WTO as being part of the solution—saving lives and livelihoods—it could create goodwill and momentum to address what are still daunting structural problems." Those problems</w:t>
      </w:r>
      <w:r>
        <w:rPr>
          <w:szCs w:val="26"/>
        </w:rPr>
        <w:t xml:space="preserve"> are legion. </w:t>
      </w:r>
      <w:r>
        <w:t xml:space="preserve">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t>ended</w:t>
      </w:r>
      <w:proofErr w:type="gramEnd"/>
      <w: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Pr>
          <w:rStyle w:val="Emphasis"/>
        </w:rPr>
        <w:t>As members know, the United States has raised and explained its systemic concerns for more than 16 years and across multiple U.S. administrations.</w:t>
      </w:r>
      <w:r>
        <w:t xml:space="preserve">" At her confirmation hearing in February, </w:t>
      </w:r>
      <w:r>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t>," and accused it of dragging its heels in settling disputes. "</w:t>
      </w:r>
      <w:r>
        <w:rPr>
          <w:rStyle w:val="Emphasis"/>
        </w:rPr>
        <w:t>Reforms are needed to ensure that the underlying causes of such problems do not resurface</w:t>
      </w:r>
      <w:r>
        <w:t xml:space="preserve">," Tai said. </w:t>
      </w:r>
      <w:r>
        <w:rPr>
          <w:rStyle w:val="StyleUnderline"/>
        </w:rPr>
        <w:t xml:space="preserve">"While </w:t>
      </w:r>
      <w:r>
        <w:rPr>
          <w:rStyle w:val="StyleUnderline"/>
          <w:highlight w:val="green"/>
        </w:rPr>
        <w:t>the U.S</w:t>
      </w:r>
      <w:r>
        <w:rPr>
          <w:rStyle w:val="StyleUnderline"/>
        </w:rPr>
        <w:t xml:space="preserve">. [has] been engaging [with the WTO] it </w:t>
      </w:r>
      <w:r>
        <w:rPr>
          <w:rStyle w:val="StyleUnderline"/>
          <w:highlight w:val="green"/>
        </w:rPr>
        <w:t>hasn't</w:t>
      </w:r>
      <w:r>
        <w:rPr>
          <w:rStyle w:val="StyleUnderline"/>
        </w:rPr>
        <w:t xml:space="preserve"> indicated it would move quickly on </w:t>
      </w:r>
      <w:r>
        <w:rPr>
          <w:rStyle w:val="StyleUnderline"/>
          <w:highlight w:val="green"/>
        </w:rPr>
        <w:t>allow</w:t>
      </w:r>
      <w:r>
        <w:rPr>
          <w:rStyle w:val="StyleUnderline"/>
        </w:rPr>
        <w:t xml:space="preserve">ing </w:t>
      </w:r>
      <w:r>
        <w:rPr>
          <w:rStyle w:val="StyleUnderline"/>
          <w:highlight w:val="green"/>
        </w:rPr>
        <w:t>appointments to the Appellate Body</w:t>
      </w:r>
      <w:r>
        <w:rPr>
          <w:highlight w:val="green"/>
        </w:rPr>
        <w:t>,"</w:t>
      </w:r>
      <w:r>
        <w:t xml:space="preserve"> says Bryan </w:t>
      </w:r>
      <w:proofErr w:type="spellStart"/>
      <w:r>
        <w:t>Mercurio</w:t>
      </w:r>
      <w:proofErr w:type="spellEnd"/>
      <w:r>
        <w:t>, an economic-law professor at the Chinese University of Hong Kong, who opposes the vaccine waiver. "</w:t>
      </w:r>
      <w:r>
        <w:rPr>
          <w:rStyle w:val="StyleUnderline"/>
        </w:rPr>
        <w:t xml:space="preserve">This is not a good sign. </w:t>
      </w:r>
      <w:r>
        <w:rPr>
          <w:rStyle w:val="StyleUnderline"/>
          <w:highlight w:val="green"/>
        </w:rPr>
        <w:t xml:space="preserve">In terms of </w:t>
      </w:r>
      <w:r>
        <w:rPr>
          <w:rStyle w:val="StyleUnderline"/>
          <w:highlight w:val="green"/>
        </w:rPr>
        <w:lastRenderedPageBreak/>
        <w:t xml:space="preserve">WTO governance, it's </w:t>
      </w:r>
      <w:r>
        <w:rPr>
          <w:rStyle w:val="StyleUnderline"/>
        </w:rPr>
        <w:t xml:space="preserve">a </w:t>
      </w:r>
      <w:r>
        <w:rPr>
          <w:rStyle w:val="StyleUnderline"/>
          <w:highlight w:val="green"/>
        </w:rPr>
        <w:t>much more important</w:t>
      </w:r>
      <w:r>
        <w:rPr>
          <w:rStyle w:val="StyleUnderline"/>
        </w:rPr>
        <w:t xml:space="preserve"> step </w:t>
      </w:r>
      <w:r>
        <w:rPr>
          <w:rStyle w:val="StyleUnderline"/>
          <w:highlight w:val="green"/>
        </w:rPr>
        <w:t>than</w:t>
      </w:r>
      <w:r>
        <w:rPr>
          <w:rStyle w:val="StyleUnderline"/>
        </w:rPr>
        <w:t xml:space="preserve"> supporting negotiations on </w:t>
      </w:r>
      <w:r>
        <w:rPr>
          <w:rStyle w:val="StyleUnderline"/>
          <w:highlight w:val="green"/>
        </w:rPr>
        <w:t>an [intellectual property] waiver</w:t>
      </w:r>
      <w:r>
        <w:t xml:space="preserve">." </w:t>
      </w:r>
      <w:r>
        <w:rPr>
          <w:rStyle w:val="Emphasis"/>
        </w:rPr>
        <w:t xml:space="preserve">It's not just the U.S. that wants to see reform at the WTO. In a major policy document published in February, the EU said negotiations had failed to modernize the organization's rules, </w:t>
      </w:r>
      <w:r>
        <w:rPr>
          <w:rStyle w:val="Emphasis"/>
          <w:highlight w:val="green"/>
        </w:rPr>
        <w:t xml:space="preserve">the dispute-resolution system was broken, </w:t>
      </w:r>
      <w:r>
        <w:rPr>
          <w:rStyle w:val="Emphasis"/>
        </w:rPr>
        <w:t xml:space="preserve">the </w:t>
      </w:r>
      <w:r>
        <w:rPr>
          <w:rStyle w:val="Emphasis"/>
          <w:highlight w:val="green"/>
        </w:rPr>
        <w:t>monitoring</w:t>
      </w:r>
      <w:r>
        <w:rPr>
          <w:rStyle w:val="Emphasis"/>
        </w:rPr>
        <w:t xml:space="preserve"> of countries' trade policies was </w:t>
      </w:r>
      <w:r>
        <w:rPr>
          <w:rStyle w:val="Emphasis"/>
          <w:highlight w:val="green"/>
        </w:rPr>
        <w:t>ineffective</w:t>
      </w:r>
      <w:r>
        <w:rPr>
          <w:rStyle w:val="Emphasis"/>
        </w:rPr>
        <w:t>, and—crucially—"the trade relationship between the U.S. and China, two of the three largest WTO members, is currently largely managed outside WTO disciplines." China is one of the key problems here.</w:t>
      </w:r>
      <w:r>
        <w:t xml:space="preserve"> It became a WTO member in 2001 but, </w:t>
      </w:r>
      <w:r>
        <w:rPr>
          <w:rStyle w:val="StyleUnderline"/>
        </w:rPr>
        <w:t>although this entailed significant liberalization of the Chinese economy, it did not become a full market economy.</w:t>
      </w:r>
      <w: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t>Mercurio</w:t>
      </w:r>
      <w:proofErr w:type="spellEnd"/>
      <w:r>
        <w:t xml:space="preserve">. </w:t>
      </w:r>
      <w:r>
        <w:rPr>
          <w:rStyle w:val="StyleUnderline"/>
        </w:rPr>
        <w:t xml:space="preserve">China is at loggerheads with the U.S., the </w:t>
      </w:r>
      <w:proofErr w:type="gramStart"/>
      <w:r>
        <w:rPr>
          <w:rStyle w:val="StyleUnderline"/>
        </w:rPr>
        <w:t>EU</w:t>
      </w:r>
      <w:proofErr w:type="gramEnd"/>
      <w:r>
        <w:rPr>
          <w:rStyle w:val="StyleUnderline"/>
        </w:rPr>
        <w:t xml:space="preserve"> and others over numerous trade-related issues. Its rivals don't like its policy of demanding that Chinese citizens' data is stored on Chinese soil, nor do they approve of how foreign investors often </w:t>
      </w:r>
      <w:proofErr w:type="gramStart"/>
      <w:r>
        <w:rPr>
          <w:rStyle w:val="StyleUnderline"/>
        </w:rPr>
        <w:t>have to</w:t>
      </w:r>
      <w:proofErr w:type="gramEnd"/>
      <w:r>
        <w:rPr>
          <w:rStyle w:val="StyleUnderline"/>
        </w:rPr>
        <w:t xml:space="preserve"> partner with Chinese firms to access the country's market, in a way that leads to the transfer of technological knowhow. </w:t>
      </w:r>
      <w:r>
        <w:t xml:space="preserve">They also oppose China's industrial subsidies. </w:t>
      </w:r>
      <w:proofErr w:type="spellStart"/>
      <w:r>
        <w:t>Mercurio</w:t>
      </w:r>
      <w:proofErr w:type="spellEnd"/>
      <w:r>
        <w:t xml:space="preserve"> thinks China may agree to reforms on some of these issues, particularly regarding subsidies, but "only if it is offered something in return." </w:t>
      </w:r>
      <w:r>
        <w:rPr>
          <w:rStyle w:val="StyleUnderline"/>
        </w:rPr>
        <w:t xml:space="preserve">All </w:t>
      </w:r>
      <w:r>
        <w:rPr>
          <w:rStyle w:val="StyleUnderline"/>
          <w:highlight w:val="green"/>
        </w:rPr>
        <w:t>these problems won't go away if the WTO manages</w:t>
      </w:r>
      <w:r>
        <w:rPr>
          <w:rStyle w:val="StyleUnderline"/>
        </w:rPr>
        <w:t xml:space="preserve"> to come up with </w:t>
      </w:r>
      <w:r>
        <w:rPr>
          <w:rStyle w:val="StyleUnderline"/>
          <w:highlight w:val="green"/>
        </w:rPr>
        <w:t>a TRIPS waiver</w:t>
      </w:r>
      <w:r>
        <w:rPr>
          <w:rStyle w:val="StyleUnderline"/>
        </w:rPr>
        <w:t xml:space="preserve"> for COVID-19 vaccines and medical supplies</w:t>
      </w:r>
      <w:r>
        <w:t xml:space="preserve">, Wallach concedes. "But," she adds, "the will and the good faith to tackle these challenges is increased enormously if the WTO has the experience of being part of the solution, not just an obstacle." </w:t>
      </w:r>
      <w:r>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t xml:space="preserve"> statement read in its section about WTO reform. </w:t>
      </w:r>
      <w:proofErr w:type="spellStart"/>
      <w:r>
        <w:t>Okonjo</w:t>
      </w:r>
      <w:proofErr w:type="spellEnd"/>
      <w:r>
        <w:t>-Iweala's role The WTO's new director general, whose route to the top was unblocked in early 2021 with the demise of the Trump administration, is certainly keen to fix the problems that contributed to the early departure of her predecessor, Brazil's Robert Azevedo</w:t>
      </w:r>
      <w:r>
        <w:rPr>
          <w:rStyle w:val="Emphasis"/>
        </w:rPr>
        <w:t>. "We must act now to get all our ambassadors to the table to negotiate a text" on the issue of an IP waiver for COVID vaccines</w:t>
      </w:r>
      <w:r>
        <w:t xml:space="preserve">, Ngozi </w:t>
      </w:r>
      <w:proofErr w:type="spellStart"/>
      <w:r>
        <w:t>Okonjo</w:t>
      </w:r>
      <w:proofErr w:type="spellEnd"/>
      <w:r>
        <w:t xml:space="preserve">-Iweala, director general of the World Trade Organization, has said. </w:t>
      </w:r>
      <w:proofErr w:type="spellStart"/>
      <w:r>
        <w:t>Dursun</w:t>
      </w:r>
      <w:proofErr w:type="spellEnd"/>
      <w:r>
        <w:t xml:space="preserve"> </w:t>
      </w:r>
      <w:proofErr w:type="spellStart"/>
      <w:r>
        <w:t>Aydemir</w:t>
      </w:r>
      <w:proofErr w:type="spellEnd"/>
      <w:r>
        <w:t xml:space="preserve">—Anadolu/Bloomberg/Getty Images Earlier this week, </w:t>
      </w:r>
      <w:r>
        <w:rPr>
          <w:rStyle w:val="Emphasis"/>
        </w:rPr>
        <w:t xml:space="preserve">when the U.S. and EU agreed a five-year ceasefire in a long-running dispute over Boeing and Airbus aircraft subsidies, </w:t>
      </w:r>
      <w:proofErr w:type="spellStart"/>
      <w:r>
        <w:rPr>
          <w:rStyle w:val="Emphasis"/>
        </w:rPr>
        <w:t>Okonjo</w:t>
      </w:r>
      <w:proofErr w:type="spellEnd"/>
      <w:r>
        <w:rPr>
          <w:rStyle w:val="Emphasis"/>
        </w:rPr>
        <w:t>-Iweala tweeted: "With political will, we can solve even the most intractable problems</w:t>
      </w:r>
      <w:r>
        <w:t xml:space="preserve">." However, </w:t>
      </w:r>
      <w:proofErr w:type="spellStart"/>
      <w:r>
        <w:t>Mercurio</w:t>
      </w:r>
      <w:proofErr w:type="spellEnd"/>
      <w: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t>
      </w:r>
      <w:r>
        <w:lastRenderedPageBreak/>
        <w:t>welcomed, she could have an impact not in starting discussions but in getting deals over the finish line."</w:t>
      </w:r>
    </w:p>
    <w:p w14:paraId="2296E7CD" w14:textId="77777777" w:rsidR="007D1F58" w:rsidRDefault="007D1F58" w:rsidP="007D1F58">
      <w:pPr>
        <w:rPr>
          <w:rStyle w:val="Emphasis"/>
        </w:rPr>
      </w:pPr>
    </w:p>
    <w:p w14:paraId="12475CCC" w14:textId="77777777" w:rsidR="007D1F58" w:rsidRPr="007D1F58" w:rsidRDefault="007D1F58" w:rsidP="007D1F58">
      <w:pPr>
        <w:pStyle w:val="Heading4"/>
      </w:pPr>
      <w:r w:rsidRPr="007D1F58">
        <w:t xml:space="preserve">List of supply shortages – there is no way the </w:t>
      </w:r>
      <w:proofErr w:type="spellStart"/>
      <w:r w:rsidRPr="007D1F58">
        <w:t>aff</w:t>
      </w:r>
      <w:proofErr w:type="spellEnd"/>
      <w:r w:rsidRPr="007D1F58">
        <w:t xml:space="preserve"> solves, but they decrease available vaccines.</w:t>
      </w:r>
    </w:p>
    <w:p w14:paraId="56BFAFDC" w14:textId="77777777" w:rsidR="007D1F58" w:rsidRDefault="007D1F58" w:rsidP="007D1F58">
      <w:r>
        <w:t xml:space="preserve">[Laurie </w:t>
      </w:r>
      <w:r>
        <w:rPr>
          <w:rStyle w:val="Style13ptBold"/>
        </w:rPr>
        <w:t>Garrett 21</w:t>
      </w:r>
      <w:r>
        <w:t xml:space="preserve">, (Columnist at Foreign Policy and former senior fellow for global health at the Council on Foreign Relations). 5/7/21, Stopping Drug Patents Has Stopped Pandemics Before, Foreign Policy, </w:t>
      </w:r>
      <w:hyperlink r:id="rId22" w:history="1">
        <w:r>
          <w:rPr>
            <w:rStyle w:val="Hyperlink"/>
            <w:color w:val="000000"/>
            <w:u w:val="single"/>
          </w:rPr>
          <w:t>https://foreignpolicy.com/2021/05/07/stopping-drug-patents-pandemics-coronavirus-hiv-aids/</w:t>
        </w:r>
      </w:hyperlink>
      <w:r>
        <w:t>] Justin</w:t>
      </w:r>
    </w:p>
    <w:p w14:paraId="12CA7C24" w14:textId="77777777" w:rsidR="007D1F58" w:rsidRDefault="007D1F58" w:rsidP="007D1F58">
      <w:pPr>
        <w:rPr>
          <w:rStyle w:val="Emphasis"/>
        </w:rPr>
      </w:pPr>
      <w:r>
        <w:rPr>
          <w:sz w:val="16"/>
        </w:rPr>
        <w:t xml:space="preserve">The </w:t>
      </w:r>
      <w:r>
        <w:rPr>
          <w:highlight w:val="green"/>
          <w:u w:val="single"/>
        </w:rPr>
        <w:t>vaccines aren’t easy</w:t>
      </w:r>
      <w:r>
        <w:rPr>
          <w:u w:val="single"/>
        </w:rPr>
        <w:t xml:space="preserve"> to make. </w:t>
      </w:r>
      <w:r>
        <w:rPr>
          <w:rStyle w:val="Emphasis"/>
        </w:rPr>
        <w:t xml:space="preserve">Manufacturing </w:t>
      </w:r>
      <w:r>
        <w:rPr>
          <w:rStyle w:val="Emphasis"/>
          <w:highlight w:val="green"/>
        </w:rPr>
        <w:t>errors</w:t>
      </w:r>
      <w:r>
        <w:rPr>
          <w:rStyle w:val="Emphasis"/>
        </w:rPr>
        <w:t xml:space="preserve"> in a Maryland Emergent BioSolutions factory </w:t>
      </w:r>
      <w:r>
        <w:rPr>
          <w:rStyle w:val="Emphasis"/>
          <w:highlight w:val="green"/>
        </w:rPr>
        <w:t>caused</w:t>
      </w:r>
      <w:r>
        <w:rPr>
          <w:rStyle w:val="Emphasis"/>
        </w:rPr>
        <w:t xml:space="preserve"> an </w:t>
      </w:r>
      <w:r>
        <w:rPr>
          <w:rStyle w:val="Emphasis"/>
          <w:highlight w:val="green"/>
        </w:rPr>
        <w:t>86 percent plummet in</w:t>
      </w:r>
      <w:r>
        <w:rPr>
          <w:rStyle w:val="Emphasis"/>
        </w:rPr>
        <w:t xml:space="preserve"> Johnson &amp; Johnson vaccine </w:t>
      </w:r>
      <w:r>
        <w:rPr>
          <w:rStyle w:val="Emphasis"/>
          <w:highlight w:val="green"/>
        </w:rPr>
        <w:t>supplies</w:t>
      </w:r>
      <w:r>
        <w:rPr>
          <w:u w:val="single"/>
        </w:rPr>
        <w:t xml:space="preserve"> in early April. Complex steps in the process of </w:t>
      </w:r>
      <w:r>
        <w:rPr>
          <w:rStyle w:val="Emphasis"/>
        </w:rPr>
        <w:t>isolating</w:t>
      </w:r>
      <w:r>
        <w:rPr>
          <w:u w:val="single"/>
        </w:rPr>
        <w:t xml:space="preserve">, </w:t>
      </w:r>
      <w:r>
        <w:rPr>
          <w:rStyle w:val="Emphasis"/>
        </w:rPr>
        <w:t>purifying</w:t>
      </w:r>
      <w:r>
        <w:rPr>
          <w:u w:val="single"/>
        </w:rPr>
        <w:t xml:space="preserve">, </w:t>
      </w:r>
      <w:r>
        <w:rPr>
          <w:rStyle w:val="Emphasis"/>
        </w:rPr>
        <w:t>preserving</w:t>
      </w:r>
      <w:r>
        <w:rPr>
          <w:u w:val="single"/>
        </w:rPr>
        <w:t xml:space="preserve">, </w:t>
      </w:r>
      <w:r>
        <w:rPr>
          <w:rStyle w:val="Emphasis"/>
        </w:rPr>
        <w:t>storing</w:t>
      </w:r>
      <w:r>
        <w:rPr>
          <w:u w:val="single"/>
        </w:rPr>
        <w:t xml:space="preserve">, and </w:t>
      </w:r>
      <w:r>
        <w:rPr>
          <w:rStyle w:val="Emphasis"/>
        </w:rPr>
        <w:t>delivering</w:t>
      </w:r>
      <w:r>
        <w:rPr>
          <w:u w:val="single"/>
        </w:rPr>
        <w:t xml:space="preserve"> COVID-19 immunizations are each error-prone and </w:t>
      </w:r>
      <w:r>
        <w:rPr>
          <w:rStyle w:val="Emphasis"/>
        </w:rPr>
        <w:t xml:space="preserve">require long lists of specialized chemicals and machinery. </w:t>
      </w:r>
    </w:p>
    <w:p w14:paraId="7D093629" w14:textId="77777777" w:rsidR="007D1F58" w:rsidRDefault="007D1F58" w:rsidP="007D1F58">
      <w:pPr>
        <w:rPr>
          <w:sz w:val="16"/>
        </w:rPr>
      </w:pPr>
      <w:r>
        <w:rPr>
          <w:u w:val="single"/>
        </w:rPr>
        <w:t xml:space="preserve">The </w:t>
      </w:r>
      <w:r>
        <w:rPr>
          <w:highlight w:val="green"/>
          <w:u w:val="single"/>
        </w:rPr>
        <w:t>world is in</w:t>
      </w:r>
      <w:r>
        <w:rPr>
          <w:u w:val="single"/>
        </w:rPr>
        <w:t xml:space="preserve"> the </w:t>
      </w:r>
      <w:r>
        <w:rPr>
          <w:highlight w:val="green"/>
          <w:u w:val="single"/>
        </w:rPr>
        <w:t>grips</w:t>
      </w:r>
      <w:r>
        <w:rPr>
          <w:u w:val="single"/>
        </w:rPr>
        <w:t xml:space="preserve"> now </w:t>
      </w:r>
      <w:r>
        <w:rPr>
          <w:highlight w:val="green"/>
          <w:u w:val="single"/>
        </w:rPr>
        <w:t xml:space="preserve">of </w:t>
      </w:r>
      <w:r>
        <w:rPr>
          <w:rStyle w:val="Emphasis"/>
          <w:highlight w:val="green"/>
        </w:rPr>
        <w:t>pipette tips</w:t>
      </w:r>
      <w:r>
        <w:rPr>
          <w:rStyle w:val="Emphasis"/>
        </w:rPr>
        <w:t xml:space="preserve"> shortages</w:t>
      </w:r>
      <w:r>
        <w:rPr>
          <w:sz w:val="16"/>
        </w:rPr>
        <w:t xml:space="preserve">—used to suck out chemicals and viral samples from test tubes in key steps of vaccine making. </w:t>
      </w:r>
      <w:r>
        <w:rPr>
          <w:rStyle w:val="Emphasis"/>
          <w:highlight w:val="green"/>
        </w:rPr>
        <w:t>Syringes</w:t>
      </w:r>
      <w:r>
        <w:rPr>
          <w:rStyle w:val="Emphasis"/>
        </w:rPr>
        <w:t xml:space="preserve"> are in short supply</w:t>
      </w:r>
      <w:r>
        <w:rPr>
          <w:sz w:val="16"/>
        </w:rPr>
        <w:t xml:space="preserve">, prompting vaccinators to toss vaccine supplies for lack of means to administer them. </w:t>
      </w:r>
      <w:r>
        <w:rPr>
          <w:rStyle w:val="Emphasis"/>
        </w:rPr>
        <w:t xml:space="preserve">The </w:t>
      </w:r>
      <w:r>
        <w:rPr>
          <w:rStyle w:val="Emphasis"/>
          <w:highlight w:val="green"/>
        </w:rPr>
        <w:t>sterile containers</w:t>
      </w:r>
      <w:r>
        <w:rPr>
          <w:rStyle w:val="Emphasis"/>
        </w:rPr>
        <w:t xml:space="preserve"> used to hold vaccines are running out</w:t>
      </w:r>
      <w:r>
        <w:rPr>
          <w:sz w:val="16"/>
        </w:rPr>
        <w:t xml:space="preserve">. From the earliest days of the 2020 pandemic, the sorts of </w:t>
      </w:r>
      <w:r>
        <w:rPr>
          <w:rStyle w:val="Emphasis"/>
          <w:highlight w:val="green"/>
        </w:rPr>
        <w:t>protective gear</w:t>
      </w:r>
      <w:r>
        <w:rPr>
          <w:rStyle w:val="Emphasis"/>
        </w:rPr>
        <w:t xml:space="preserve"> and </w:t>
      </w:r>
      <w:r>
        <w:rPr>
          <w:rStyle w:val="Emphasis"/>
          <w:highlight w:val="green"/>
        </w:rPr>
        <w:t>machinery</w:t>
      </w:r>
      <w:r>
        <w:rPr>
          <w:u w:val="single"/>
        </w:rPr>
        <w:t xml:space="preserve"> vaccine researchers and makers require have been in </w:t>
      </w:r>
      <w:r>
        <w:rPr>
          <w:rStyle w:val="Emphasis"/>
        </w:rPr>
        <w:t>short supply,</w:t>
      </w:r>
      <w:r>
        <w:rPr>
          <w:sz w:val="16"/>
        </w:rPr>
        <w:t xml:space="preserve"> exacerbated by trade tensions between the United States and China. </w:t>
      </w:r>
      <w:r>
        <w:rPr>
          <w:highlight w:val="green"/>
          <w:u w:val="single"/>
        </w:rPr>
        <w:t>Swabs</w:t>
      </w:r>
      <w:r>
        <w:rPr>
          <w:u w:val="single"/>
        </w:rPr>
        <w:t xml:space="preserve"> used for </w:t>
      </w:r>
      <w:r>
        <w:rPr>
          <w:rStyle w:val="Emphasis"/>
        </w:rPr>
        <w:t>COVID-19 testing</w:t>
      </w:r>
      <w:r>
        <w:rPr>
          <w:sz w:val="16"/>
        </w:rPr>
        <w:t xml:space="preserve"> and all aspects of equipment cleaning in sterile conditions are held up in a grotesque family dispute in Maine. </w:t>
      </w:r>
      <w:r>
        <w:rPr>
          <w:u w:val="single"/>
        </w:rPr>
        <w:t xml:space="preserve">There aren’t enough </w:t>
      </w:r>
      <w:r>
        <w:rPr>
          <w:highlight w:val="green"/>
          <w:u w:val="single"/>
        </w:rPr>
        <w:t>centrifuge tubes</w:t>
      </w:r>
      <w:r>
        <w:rPr>
          <w:sz w:val="16"/>
        </w:rPr>
        <w:t xml:space="preserve"> made worldwide to spin down cell samples. </w:t>
      </w:r>
      <w:proofErr w:type="spellStart"/>
      <w:r>
        <w:rPr>
          <w:sz w:val="16"/>
        </w:rPr>
        <w:t>Moderna</w:t>
      </w:r>
      <w:proofErr w:type="spellEnd"/>
      <w:r>
        <w:rPr>
          <w:sz w:val="16"/>
        </w:rPr>
        <w:t xml:space="preserve"> and Pfizer are constantly scrambling to find the </w:t>
      </w:r>
      <w:r>
        <w:rPr>
          <w:u w:val="single"/>
        </w:rPr>
        <w:t xml:space="preserve">ingredients used to make the microscopic fatty balls, called </w:t>
      </w:r>
      <w:r>
        <w:rPr>
          <w:highlight w:val="green"/>
          <w:u w:val="single"/>
        </w:rPr>
        <w:t>liposomes</w:t>
      </w:r>
      <w:r>
        <w:rPr>
          <w:u w:val="single"/>
        </w:rPr>
        <w:t>, that house the mRNA molecules and carry them safely into the bloodstream</w:t>
      </w:r>
      <w:r>
        <w:rPr>
          <w:sz w:val="16"/>
        </w:rPr>
        <w:t xml:space="preserve">. Even the </w:t>
      </w:r>
      <w:r>
        <w:rPr>
          <w:highlight w:val="green"/>
          <w:u w:val="single"/>
        </w:rPr>
        <w:t>nucleic acids</w:t>
      </w:r>
      <w:r>
        <w:rPr>
          <w:u w:val="single"/>
        </w:rPr>
        <w:t xml:space="preserve"> used to construct mRNA and a long list of </w:t>
      </w:r>
      <w:r>
        <w:rPr>
          <w:highlight w:val="green"/>
          <w:u w:val="single"/>
        </w:rPr>
        <w:t>special enzymes</w:t>
      </w:r>
      <w:r>
        <w:rPr>
          <w:sz w:val="16"/>
        </w:rPr>
        <w:t xml:space="preserve"> used to purify those samples </w:t>
      </w:r>
      <w:r>
        <w:rPr>
          <w:u w:val="single"/>
        </w:rPr>
        <w:t>are in horribly short supply</w:t>
      </w:r>
      <w:r>
        <w:rPr>
          <w:sz w:val="16"/>
        </w:rPr>
        <w:t xml:space="preserve">, largely because their use overlaps with the manufacture of COVID-19 tests. Because such delicate </w:t>
      </w:r>
      <w:r>
        <w:rPr>
          <w:highlight w:val="green"/>
          <w:u w:val="single"/>
        </w:rPr>
        <w:t>chemicals and proteins</w:t>
      </w:r>
      <w:r>
        <w:rPr>
          <w:u w:val="single"/>
        </w:rPr>
        <w:t xml:space="preserve"> must be handled at deep-freeze temperatures and transported swiftly for immediate use, the entire supply chain is vulnerable</w:t>
      </w:r>
      <w:r>
        <w:rPr>
          <w:sz w:val="16"/>
        </w:rPr>
        <w:t xml:space="preserve"> to the simplest of catastrophes: weather at an airport, a car crash that blocks truck traffic, power outages, or competition for cargo space.</w:t>
      </w:r>
    </w:p>
    <w:p w14:paraId="656FAEDD" w14:textId="77777777" w:rsidR="007D1F58" w:rsidRDefault="007D1F58" w:rsidP="007D1F58">
      <w:pPr>
        <w:rPr>
          <w:rStyle w:val="Emphasis"/>
        </w:rPr>
      </w:pPr>
      <w:r>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Pr>
          <w:sz w:val="16"/>
        </w:rPr>
        <w:t>Flexsafe</w:t>
      </w:r>
      <w:proofErr w:type="spellEnd"/>
      <w:r>
        <w:rPr>
          <w:sz w:val="16"/>
        </w:rPr>
        <w:t xml:space="preserve"> RM special bags to hold liquid vaccines in bulk, phosphate-buffered saline solution, Distearoylphosphatidylcholine for liposome-making, 5’ cap for mRNA made by </w:t>
      </w:r>
      <w:proofErr w:type="spellStart"/>
      <w:r>
        <w:rPr>
          <w:sz w:val="16"/>
        </w:rPr>
        <w:t>TriLink</w:t>
      </w:r>
      <w:proofErr w:type="spellEnd"/>
      <w:r>
        <w:rPr>
          <w:sz w:val="16"/>
        </w:rPr>
        <w:t xml:space="preserve"> </w:t>
      </w:r>
      <w:proofErr w:type="spellStart"/>
      <w:r>
        <w:rPr>
          <w:sz w:val="16"/>
        </w:rPr>
        <w:t>BioTechnologies</w:t>
      </w:r>
      <w:proofErr w:type="spellEnd"/>
      <w:r>
        <w:rPr>
          <w:sz w:val="16"/>
        </w:rPr>
        <w:t>, RNA polymerases—</w:t>
      </w:r>
      <w:r>
        <w:rPr>
          <w:u w:val="single"/>
        </w:rPr>
        <w:t xml:space="preserve">the </w:t>
      </w:r>
      <w:r>
        <w:rPr>
          <w:rStyle w:val="Emphasis"/>
        </w:rPr>
        <w:t>list goes on, and on, and on</w:t>
      </w:r>
      <w:r>
        <w:rPr>
          <w:u w:val="single"/>
        </w:rPr>
        <w:t xml:space="preserve">. As the number of would-be vaccine makers grows, so will </w:t>
      </w:r>
      <w:r>
        <w:rPr>
          <w:rStyle w:val="Emphasis"/>
        </w:rPr>
        <w:t>demand for thousands of such items,</w:t>
      </w:r>
      <w:r>
        <w:rPr>
          <w:u w:val="single"/>
        </w:rPr>
        <w:t xml:space="preserve"> putting pressure on companies that are, in many cases, mom-and-pop operations. Worse, pressure on supplies critical for COVID-19 vaccine making is already resulting in a production loss of </w:t>
      </w:r>
      <w:r>
        <w:rPr>
          <w:rStyle w:val="Emphasis"/>
        </w:rPr>
        <w:t>vital medicines for other diseases.</w:t>
      </w:r>
    </w:p>
    <w:p w14:paraId="08944AC0" w14:textId="77777777" w:rsidR="007D1F58" w:rsidRDefault="007D1F58" w:rsidP="007D1F58"/>
    <w:p w14:paraId="3C0461E5" w14:textId="77777777" w:rsidR="007D1F58" w:rsidRPr="007D1F58" w:rsidRDefault="007D1F58" w:rsidP="007D1F58">
      <w:pPr>
        <w:pStyle w:val="Heading4"/>
      </w:pPr>
      <w:r w:rsidRPr="007D1F58">
        <w:lastRenderedPageBreak/>
        <w:t>Raw materials take years to scaleup.</w:t>
      </w:r>
    </w:p>
    <w:p w14:paraId="0F2C663C" w14:textId="77777777" w:rsidR="007D1F58" w:rsidRDefault="007D1F58" w:rsidP="007D1F58">
      <w:r>
        <w:rPr>
          <w:rStyle w:val="Style13ptBold"/>
        </w:rPr>
        <w:t>Newey et al 21</w:t>
      </w:r>
      <w:r>
        <w:t xml:space="preserve"> [Sarah Newey</w:t>
      </w:r>
      <w:r>
        <w:rPr>
          <w:i/>
          <w:iCs/>
        </w:rPr>
        <w:t>;</w:t>
      </w:r>
      <w:r>
        <w:t> Anne Gulland</w:t>
      </w:r>
      <w:r>
        <w:rPr>
          <w:i/>
          <w:iCs/>
        </w:rPr>
        <w:t>;</w:t>
      </w:r>
      <w:r>
        <w:t> Jennifer Rigby, (GLOBAL HEALTH SECURITY CORRESPONDENTS at the telegraph) </w:t>
      </w:r>
      <w:r>
        <w:rPr>
          <w:i/>
          <w:iCs/>
        </w:rPr>
        <w:t>and</w:t>
      </w:r>
      <w:r>
        <w:t xml:space="preserve"> Samaan Lateef (Reporting IN INDIA) 6/1/21, Vaccinating the world: the obstacles hindering global rollout – and how to overcome them, Telegraph, </w:t>
      </w:r>
      <w:hyperlink r:id="rId23" w:history="1">
        <w:r>
          <w:rPr>
            <w:rStyle w:val="Hyperlink"/>
            <w:color w:val="000000"/>
            <w:u w:val="single"/>
          </w:rPr>
          <w:t>https://www.telegraph.co.uk/global-health/science-and-disease/vaccinating-the-world/</w:t>
        </w:r>
      </w:hyperlink>
      <w:r>
        <w:t>] Justin</w:t>
      </w:r>
    </w:p>
    <w:p w14:paraId="355ACFAF" w14:textId="77777777" w:rsidR="007D1F58" w:rsidRDefault="007D1F58" w:rsidP="007D1F58">
      <w:pPr>
        <w:rPr>
          <w:sz w:val="16"/>
        </w:rPr>
      </w:pPr>
      <w:r>
        <w:rPr>
          <w:sz w:val="16"/>
        </w:rPr>
        <w:t xml:space="preserve">But perhaps the strongest argument against waivers is this: in October </w:t>
      </w:r>
      <w:proofErr w:type="spellStart"/>
      <w:r>
        <w:rPr>
          <w:sz w:val="16"/>
        </w:rPr>
        <w:t>Moderna</w:t>
      </w:r>
      <w:proofErr w:type="spellEnd"/>
      <w:r>
        <w:rPr>
          <w:sz w:val="16"/>
        </w:rPr>
        <w:t xml:space="preserve">, one of the producers of new mRNA vaccines, </w:t>
      </w:r>
      <w:proofErr w:type="gramStart"/>
      <w:r>
        <w:rPr>
          <w:sz w:val="16"/>
        </w:rPr>
        <w:t>actually offered</w:t>
      </w:r>
      <w:proofErr w:type="gramEnd"/>
      <w:r>
        <w:rPr>
          <w:sz w:val="16"/>
        </w:rPr>
        <w:t xml:space="preserve"> an IP waiver. No-one has yet taken it up. Instead, “the biggest obstacle is raw materials,” says Dr Richard </w:t>
      </w:r>
      <w:proofErr w:type="spellStart"/>
      <w:r>
        <w:rPr>
          <w:sz w:val="16"/>
        </w:rPr>
        <w:t>Torbett</w:t>
      </w:r>
      <w:proofErr w:type="spellEnd"/>
      <w:r>
        <w:rPr>
          <w:sz w:val="16"/>
        </w:rPr>
        <w:t>, chief executive of the Association of the British Pharmaceutical Industry. “</w:t>
      </w:r>
      <w:r>
        <w:rPr>
          <w:u w:val="single"/>
        </w:rPr>
        <w:t xml:space="preserve">All of the </w:t>
      </w:r>
      <w:r>
        <w:rPr>
          <w:highlight w:val="green"/>
          <w:u w:val="single"/>
        </w:rPr>
        <w:t>companies</w:t>
      </w:r>
      <w:r>
        <w:rPr>
          <w:u w:val="single"/>
        </w:rPr>
        <w:t xml:space="preserve"> are saying </w:t>
      </w:r>
      <w:r>
        <w:rPr>
          <w:rStyle w:val="Emphasis"/>
        </w:rPr>
        <w:t xml:space="preserve">we </w:t>
      </w:r>
      <w:r>
        <w:rPr>
          <w:rStyle w:val="Emphasis"/>
          <w:highlight w:val="green"/>
        </w:rPr>
        <w:t>could produce</w:t>
      </w:r>
      <w:r>
        <w:rPr>
          <w:rStyle w:val="Emphasis"/>
        </w:rPr>
        <w:t xml:space="preserve"> more </w:t>
      </w:r>
      <w:r>
        <w:rPr>
          <w:rStyle w:val="Emphasis"/>
          <w:highlight w:val="green"/>
        </w:rPr>
        <w:t>if we</w:t>
      </w:r>
      <w:r>
        <w:rPr>
          <w:rStyle w:val="Emphasis"/>
        </w:rPr>
        <w:t xml:space="preserve"> only </w:t>
      </w:r>
      <w:r>
        <w:rPr>
          <w:rStyle w:val="Emphasis"/>
          <w:highlight w:val="green"/>
        </w:rPr>
        <w:t>had more</w:t>
      </w:r>
      <w:r>
        <w:rPr>
          <w:rStyle w:val="Emphasis"/>
        </w:rPr>
        <w:t xml:space="preserve"> glass </w:t>
      </w:r>
      <w:r>
        <w:rPr>
          <w:rStyle w:val="Emphasis"/>
          <w:highlight w:val="green"/>
        </w:rPr>
        <w:t>vials</w:t>
      </w:r>
      <w:r>
        <w:rPr>
          <w:rStyle w:val="Emphasis"/>
        </w:rPr>
        <w:t xml:space="preserve">, or </w:t>
      </w:r>
      <w:r>
        <w:rPr>
          <w:rStyle w:val="Emphasis"/>
          <w:highlight w:val="green"/>
        </w:rPr>
        <w:t>filters, or bio bags</w:t>
      </w:r>
      <w:r>
        <w:rPr>
          <w:sz w:val="16"/>
        </w:rPr>
        <w:t xml:space="preserve">.” Again, this is a daunting challenge – </w:t>
      </w:r>
      <w:r>
        <w:rPr>
          <w:u w:val="single"/>
        </w:rPr>
        <w:t xml:space="preserve">the </w:t>
      </w:r>
      <w:r>
        <w:rPr>
          <w:rStyle w:val="Emphasis"/>
          <w:highlight w:val="green"/>
        </w:rPr>
        <w:t>Pfizer vaccine</w:t>
      </w:r>
      <w:r>
        <w:rPr>
          <w:u w:val="single"/>
        </w:rPr>
        <w:t xml:space="preserve">, for example, </w:t>
      </w:r>
      <w:r>
        <w:rPr>
          <w:highlight w:val="green"/>
          <w:u w:val="single"/>
        </w:rPr>
        <w:t xml:space="preserve">has </w:t>
      </w:r>
      <w:r>
        <w:rPr>
          <w:rStyle w:val="Emphasis"/>
          <w:highlight w:val="green"/>
        </w:rPr>
        <w:t>260 ingredients that come from 60 companies in 19</w:t>
      </w:r>
      <w:r>
        <w:rPr>
          <w:rStyle w:val="Emphasis"/>
        </w:rPr>
        <w:t xml:space="preserve"> different </w:t>
      </w:r>
      <w:r>
        <w:rPr>
          <w:rStyle w:val="Emphasis"/>
          <w:highlight w:val="green"/>
        </w:rPr>
        <w:t>countries</w:t>
      </w:r>
      <w:r>
        <w:rPr>
          <w:u w:val="single"/>
        </w:rPr>
        <w:t xml:space="preserve">. Many of these </w:t>
      </w:r>
      <w:r>
        <w:rPr>
          <w:highlight w:val="green"/>
          <w:u w:val="single"/>
        </w:rPr>
        <w:t>products are</w:t>
      </w:r>
      <w:r>
        <w:rPr>
          <w:u w:val="single"/>
        </w:rPr>
        <w:t xml:space="preserve"> </w:t>
      </w:r>
      <w:r>
        <w:rPr>
          <w:rStyle w:val="Emphasis"/>
        </w:rPr>
        <w:t xml:space="preserve">highly </w:t>
      </w:r>
      <w:proofErr w:type="spellStart"/>
      <w:r>
        <w:rPr>
          <w:rStyle w:val="Emphasis"/>
          <w:highlight w:val="green"/>
        </w:rPr>
        <w:t>specialised</w:t>
      </w:r>
      <w:proofErr w:type="spellEnd"/>
      <w:r>
        <w:rPr>
          <w:rStyle w:val="Emphasis"/>
          <w:highlight w:val="green"/>
        </w:rPr>
        <w:t xml:space="preserve"> and</w:t>
      </w:r>
      <w:r>
        <w:rPr>
          <w:rStyle w:val="Emphasis"/>
        </w:rPr>
        <w:t xml:space="preserve"> it </w:t>
      </w:r>
      <w:r>
        <w:rPr>
          <w:rStyle w:val="Emphasis"/>
          <w:highlight w:val="green"/>
        </w:rPr>
        <w:t>will take</w:t>
      </w:r>
      <w:r>
        <w:rPr>
          <w:rStyle w:val="Emphasis"/>
        </w:rPr>
        <w:t xml:space="preserve"> many months, perhaps </w:t>
      </w:r>
      <w:r>
        <w:rPr>
          <w:rStyle w:val="Emphasis"/>
          <w:highlight w:val="green"/>
        </w:rPr>
        <w:t>years, to ramp production of</w:t>
      </w:r>
      <w:r>
        <w:rPr>
          <w:sz w:val="16"/>
        </w:rPr>
        <w:t xml:space="preserve"> them up. “</w:t>
      </w:r>
      <w:r>
        <w:rPr>
          <w:u w:val="single"/>
        </w:rPr>
        <w:t xml:space="preserve">We’re very likely to see </w:t>
      </w:r>
      <w:r>
        <w:rPr>
          <w:rStyle w:val="Emphasis"/>
          <w:highlight w:val="green"/>
        </w:rPr>
        <w:t>continued shortages</w:t>
      </w:r>
      <w:r>
        <w:rPr>
          <w:rStyle w:val="Emphasis"/>
        </w:rPr>
        <w:t xml:space="preserve"> that </w:t>
      </w:r>
      <w:r>
        <w:rPr>
          <w:rStyle w:val="Emphasis"/>
          <w:highlight w:val="green"/>
        </w:rPr>
        <w:t>set back</w:t>
      </w:r>
      <w:r>
        <w:rPr>
          <w:rStyle w:val="Emphasis"/>
        </w:rPr>
        <w:t xml:space="preserve"> some of the vaccine </w:t>
      </w:r>
      <w:r>
        <w:rPr>
          <w:rStyle w:val="Emphasis"/>
          <w:highlight w:val="green"/>
        </w:rPr>
        <w:t>producers</w:t>
      </w:r>
      <w:r>
        <w:rPr>
          <w:rStyle w:val="Emphasis"/>
        </w:rPr>
        <w:t xml:space="preserve"> for several months</w:t>
      </w:r>
      <w:r>
        <w:rPr>
          <w:sz w:val="16"/>
        </w:rPr>
        <w:t xml:space="preserve">,” says Rasmus </w:t>
      </w:r>
      <w:proofErr w:type="spellStart"/>
      <w:r>
        <w:rPr>
          <w:sz w:val="16"/>
        </w:rPr>
        <w:t>Bech</w:t>
      </w:r>
      <w:proofErr w:type="spellEnd"/>
      <w:r>
        <w:rPr>
          <w:sz w:val="16"/>
        </w:rPr>
        <w:t xml:space="preserve"> Hansen, chief executive of </w:t>
      </w:r>
      <w:proofErr w:type="spellStart"/>
      <w:r>
        <w:rPr>
          <w:sz w:val="16"/>
        </w:rPr>
        <w:t>Airfinity</w:t>
      </w:r>
      <w:proofErr w:type="spellEnd"/>
      <w:r>
        <w:rPr>
          <w:sz w:val="16"/>
        </w:rPr>
        <w:t xml:space="preserve">, adding that it is becoming harder for manufacturers with new jabs to secure the needed supplies – CureVac is already facing this problem, for example. The third challenge is perhaps harder to tackle. </w:t>
      </w:r>
      <w:r>
        <w:rPr>
          <w:highlight w:val="green"/>
          <w:u w:val="single"/>
        </w:rPr>
        <w:t xml:space="preserve">Vaccines are </w:t>
      </w:r>
      <w:r>
        <w:rPr>
          <w:rStyle w:val="Emphasis"/>
          <w:highlight w:val="green"/>
        </w:rPr>
        <w:t xml:space="preserve">biological </w:t>
      </w:r>
      <w:proofErr w:type="gramStart"/>
      <w:r>
        <w:rPr>
          <w:rStyle w:val="Emphasis"/>
          <w:highlight w:val="green"/>
        </w:rPr>
        <w:t>products</w:t>
      </w:r>
      <w:proofErr w:type="gramEnd"/>
      <w:r>
        <w:rPr>
          <w:rStyle w:val="Emphasis"/>
        </w:rPr>
        <w:t xml:space="preserve"> and the manufacturing process does not always go smoothly</w:t>
      </w:r>
      <w:r>
        <w:rPr>
          <w:sz w:val="16"/>
        </w:rPr>
        <w:t xml:space="preserve">. According to </w:t>
      </w:r>
      <w:proofErr w:type="spellStart"/>
      <w:r>
        <w:rPr>
          <w:sz w:val="16"/>
        </w:rPr>
        <w:t>Airfinity</w:t>
      </w:r>
      <w:proofErr w:type="spellEnd"/>
      <w:r>
        <w:rPr>
          <w:sz w:val="16"/>
        </w:rPr>
        <w:t xml:space="preserve">, 1.73bn doses have been distributed worldwide, far short of the 4.5bn initially projected by big pharma. An overambitious manufacturing target is largely to blame for the gap. </w:t>
      </w:r>
      <w:hyperlink r:id="rId24" w:history="1">
        <w:r>
          <w:rPr>
            <w:rStyle w:val="Hyperlink"/>
            <w:color w:val="000000"/>
            <w:sz w:val="16"/>
            <w:u w:val="single"/>
          </w:rPr>
          <w:t>AstraZeneca’s row with Europe</w:t>
        </w:r>
      </w:hyperlink>
      <w:r>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77DE35C7" w14:textId="77777777" w:rsidR="007D1F58" w:rsidRDefault="007D1F58" w:rsidP="007D1F58"/>
    <w:p w14:paraId="22C1FEE4" w14:textId="77777777" w:rsidR="007D1F58" w:rsidRPr="007D1F58" w:rsidRDefault="007D1F58" w:rsidP="007D1F58">
      <w:pPr>
        <w:pStyle w:val="Heading4"/>
      </w:pPr>
      <w:r w:rsidRPr="007D1F58">
        <w:t xml:space="preserve">The </w:t>
      </w:r>
      <w:proofErr w:type="spellStart"/>
      <w:r w:rsidRPr="007D1F58">
        <w:t>aff</w:t>
      </w:r>
      <w:proofErr w:type="spellEnd"/>
      <w:r w:rsidRPr="007D1F58">
        <w:t xml:space="preserve"> causes a scramble for limited resources by manufacturers with no experience – turns case.</w:t>
      </w:r>
    </w:p>
    <w:p w14:paraId="075C4461" w14:textId="77777777" w:rsidR="007D1F58" w:rsidRDefault="007D1F58" w:rsidP="007D1F58">
      <w:proofErr w:type="spellStart"/>
      <w:r>
        <w:rPr>
          <w:rStyle w:val="Style13ptBold"/>
        </w:rPr>
        <w:t>Breuninger</w:t>
      </w:r>
      <w:proofErr w:type="spellEnd"/>
      <w:r>
        <w:rPr>
          <w:rStyle w:val="Style13ptBold"/>
        </w:rPr>
        <w:t xml:space="preserve"> 21</w:t>
      </w:r>
      <w:r>
        <w:t xml:space="preserve"> [Kevin; Specialist at CNBC; “Pfizer CEO opposes U.S. call to waive Covid vaccine patents, cites manufacturing and safety issues,” CNBC; 5/7/21; </w:t>
      </w:r>
      <w:hyperlink r:id="rId25" w:history="1">
        <w:r>
          <w:rPr>
            <w:rStyle w:val="Hyperlink"/>
            <w:color w:val="000000"/>
            <w:u w:val="single"/>
          </w:rPr>
          <w:t>https://www.cnbc.com/2021/05/07/pfizer-ceo-biden-backed-covid-vaccine-patent-waiver-will-cause-problems.html</w:t>
        </w:r>
      </w:hyperlink>
      <w:r>
        <w:t>] Justin</w:t>
      </w:r>
    </w:p>
    <w:p w14:paraId="79B7DEA7" w14:textId="77777777" w:rsidR="007D1F58" w:rsidRDefault="007D1F58" w:rsidP="007D1F58">
      <w:pPr>
        <w:rPr>
          <w:sz w:val="16"/>
        </w:rPr>
      </w:pPr>
      <w:r>
        <w:rPr>
          <w:sz w:val="16"/>
        </w:rPr>
        <w:t xml:space="preserve">“Currently, infrastructure is not the bottleneck for us manufacturing faster,” </w:t>
      </w:r>
      <w:proofErr w:type="spellStart"/>
      <w:r>
        <w:rPr>
          <w:sz w:val="16"/>
        </w:rPr>
        <w:t>Bourla</w:t>
      </w:r>
      <w:proofErr w:type="spellEnd"/>
      <w:r>
        <w:rPr>
          <w:sz w:val="16"/>
        </w:rPr>
        <w:t xml:space="preserve"> wrote in a dear colleague letter posted on LinkedIn. “</w:t>
      </w:r>
      <w:r>
        <w:rPr>
          <w:u w:val="single"/>
        </w:rPr>
        <w:t xml:space="preserve">The </w:t>
      </w:r>
      <w:r>
        <w:rPr>
          <w:highlight w:val="green"/>
          <w:u w:val="single"/>
        </w:rPr>
        <w:t>restriction is</w:t>
      </w:r>
      <w:r>
        <w:rPr>
          <w:u w:val="single"/>
        </w:rPr>
        <w:t xml:space="preserve"> the </w:t>
      </w:r>
      <w:r>
        <w:rPr>
          <w:rStyle w:val="Emphasis"/>
          <w:highlight w:val="green"/>
        </w:rPr>
        <w:t>scarcity of</w:t>
      </w:r>
      <w:r>
        <w:rPr>
          <w:rStyle w:val="Emphasis"/>
        </w:rPr>
        <w:t xml:space="preserve"> highly specialized raw </w:t>
      </w:r>
      <w:r>
        <w:rPr>
          <w:rStyle w:val="Emphasis"/>
          <w:highlight w:val="green"/>
        </w:rPr>
        <w:t>materials</w:t>
      </w:r>
      <w:r>
        <w:rPr>
          <w:u w:val="single"/>
        </w:rPr>
        <w:t xml:space="preserve"> needed to produce our vaccine</w:t>
      </w:r>
      <w:r>
        <w:rPr>
          <w:sz w:val="16"/>
        </w:rPr>
        <w:t>.”</w:t>
      </w:r>
    </w:p>
    <w:p w14:paraId="1DE5AD52" w14:textId="77777777" w:rsidR="007D1F58" w:rsidRDefault="007D1F58" w:rsidP="007D1F58">
      <w:pPr>
        <w:rPr>
          <w:rStyle w:val="Emphasis"/>
        </w:rPr>
      </w:pPr>
      <w:r>
        <w:rPr>
          <w:sz w:val="16"/>
        </w:rPr>
        <w:t xml:space="preserve">Pfizer’s vaccine requires 280 different materials and components that are sourced from 19 countries around the world, </w:t>
      </w:r>
      <w:proofErr w:type="spellStart"/>
      <w:r>
        <w:rPr>
          <w:sz w:val="16"/>
        </w:rPr>
        <w:t>Bourla</w:t>
      </w:r>
      <w:proofErr w:type="spellEnd"/>
      <w:r>
        <w:rPr>
          <w:sz w:val="16"/>
        </w:rPr>
        <w:t xml:space="preserve"> said. He contended that without patent protections, </w:t>
      </w:r>
      <w:r>
        <w:rPr>
          <w:highlight w:val="green"/>
          <w:u w:val="single"/>
        </w:rPr>
        <w:t>entities with</w:t>
      </w:r>
      <w:r>
        <w:rPr>
          <w:u w:val="single"/>
        </w:rPr>
        <w:t xml:space="preserve"> much </w:t>
      </w:r>
      <w:r>
        <w:rPr>
          <w:rStyle w:val="Emphasis"/>
          <w:highlight w:val="green"/>
        </w:rPr>
        <w:t>less experienced than Pfizer</w:t>
      </w:r>
      <w:r>
        <w:rPr>
          <w:rStyle w:val="Emphasis"/>
        </w:rPr>
        <w:t xml:space="preserve"> at manufacturing vaccines will </w:t>
      </w:r>
      <w:r>
        <w:rPr>
          <w:rStyle w:val="Emphasis"/>
          <w:highlight w:val="green"/>
        </w:rPr>
        <w:t>start competing for</w:t>
      </w:r>
      <w:r>
        <w:rPr>
          <w:rStyle w:val="Emphasis"/>
        </w:rPr>
        <w:t xml:space="preserve"> the same </w:t>
      </w:r>
      <w:r>
        <w:rPr>
          <w:rStyle w:val="Emphasis"/>
          <w:highlight w:val="green"/>
        </w:rPr>
        <w:t>ingredients</w:t>
      </w:r>
      <w:r>
        <w:rPr>
          <w:rStyle w:val="Emphasis"/>
        </w:rPr>
        <w:t>.</w:t>
      </w:r>
    </w:p>
    <w:p w14:paraId="0F36F7FC" w14:textId="77777777" w:rsidR="007D1F58" w:rsidRDefault="007D1F58" w:rsidP="007D1F58">
      <w:pPr>
        <w:rPr>
          <w:sz w:val="16"/>
        </w:rPr>
      </w:pPr>
      <w:r>
        <w:rPr>
          <w:sz w:val="16"/>
        </w:rPr>
        <w:t xml:space="preserve">“Right now, </w:t>
      </w:r>
      <w:r>
        <w:rPr>
          <w:u w:val="single"/>
        </w:rPr>
        <w:t xml:space="preserve">virtually every single gram of raw material produced is </w:t>
      </w:r>
      <w:r>
        <w:rPr>
          <w:rStyle w:val="Emphasis"/>
        </w:rPr>
        <w:t>shipped immediately into our manufacturing facilities</w:t>
      </w:r>
      <w:r>
        <w:rPr>
          <w:u w:val="single"/>
        </w:rPr>
        <w:t xml:space="preserve"> and is converted immediately and reliably to vaccines</w:t>
      </w:r>
      <w:r>
        <w:rPr>
          <w:sz w:val="16"/>
        </w:rPr>
        <w:t xml:space="preserve"> that are shipped immediately around the world,” </w:t>
      </w:r>
      <w:proofErr w:type="spellStart"/>
      <w:r>
        <w:rPr>
          <w:sz w:val="16"/>
        </w:rPr>
        <w:t>Bourla</w:t>
      </w:r>
      <w:proofErr w:type="spellEnd"/>
      <w:r>
        <w:rPr>
          <w:sz w:val="16"/>
        </w:rPr>
        <w:t xml:space="preserve"> wrote.</w:t>
      </w:r>
    </w:p>
    <w:p w14:paraId="4AD4462E" w14:textId="77777777" w:rsidR="007D1F58" w:rsidRDefault="007D1F58" w:rsidP="007D1F58">
      <w:pPr>
        <w:rPr>
          <w:sz w:val="16"/>
        </w:rPr>
      </w:pPr>
      <w:r>
        <w:rPr>
          <w:sz w:val="16"/>
        </w:rPr>
        <w:t xml:space="preserve">He predicted that the proposed </w:t>
      </w:r>
      <w:r>
        <w:rPr>
          <w:highlight w:val="green"/>
          <w:u w:val="single"/>
        </w:rPr>
        <w:t>waiver</w:t>
      </w:r>
      <w:r>
        <w:rPr>
          <w:sz w:val="16"/>
        </w:rPr>
        <w:t xml:space="preserve"> “threatens to disrupt the flow of raw materials.”</w:t>
      </w:r>
    </w:p>
    <w:p w14:paraId="4C951F10" w14:textId="77777777" w:rsidR="007D1F58" w:rsidRDefault="007D1F58" w:rsidP="007D1F58">
      <w:pPr>
        <w:rPr>
          <w:sz w:val="16"/>
        </w:rPr>
      </w:pPr>
      <w:r>
        <w:rPr>
          <w:sz w:val="16"/>
        </w:rPr>
        <w:t xml:space="preserve">“It will </w:t>
      </w:r>
      <w:r>
        <w:rPr>
          <w:highlight w:val="green"/>
          <w:u w:val="single"/>
        </w:rPr>
        <w:t xml:space="preserve">unleash a </w:t>
      </w:r>
      <w:r>
        <w:rPr>
          <w:rStyle w:val="Emphasis"/>
          <w:highlight w:val="green"/>
        </w:rPr>
        <w:t>scramble for</w:t>
      </w:r>
      <w:r>
        <w:rPr>
          <w:rStyle w:val="Emphasis"/>
        </w:rPr>
        <w:t xml:space="preserve"> the </w:t>
      </w:r>
      <w:r>
        <w:rPr>
          <w:rStyle w:val="Emphasis"/>
          <w:highlight w:val="green"/>
        </w:rPr>
        <w:t>critical inputs</w:t>
      </w:r>
      <w:r>
        <w:rPr>
          <w:rStyle w:val="Emphasis"/>
        </w:rPr>
        <w:t xml:space="preserve"> we require in order to make a safe and effective vaccine</w:t>
      </w:r>
      <w:r>
        <w:rPr>
          <w:sz w:val="16"/>
        </w:rPr>
        <w:t xml:space="preserve">,” </w:t>
      </w:r>
      <w:proofErr w:type="spellStart"/>
      <w:r>
        <w:rPr>
          <w:sz w:val="16"/>
        </w:rPr>
        <w:t>Bourla</w:t>
      </w:r>
      <w:proofErr w:type="spellEnd"/>
      <w:r>
        <w:rPr>
          <w:sz w:val="16"/>
        </w:rPr>
        <w:t xml:space="preserve"> wrote.</w:t>
      </w:r>
    </w:p>
    <w:p w14:paraId="0FD5862D" w14:textId="77777777" w:rsidR="007D1F58" w:rsidRDefault="007D1F58" w:rsidP="007D1F58">
      <w:pPr>
        <w:rPr>
          <w:sz w:val="16"/>
        </w:rPr>
      </w:pPr>
      <w:r>
        <w:rPr>
          <w:sz w:val="16"/>
        </w:rPr>
        <w:lastRenderedPageBreak/>
        <w:t>“</w:t>
      </w:r>
      <w:r>
        <w:rPr>
          <w:highlight w:val="green"/>
          <w:u w:val="single"/>
        </w:rPr>
        <w:t>Entities with</w:t>
      </w:r>
      <w:r>
        <w:rPr>
          <w:u w:val="single"/>
        </w:rPr>
        <w:t xml:space="preserve"> little </w:t>
      </w:r>
      <w:r>
        <w:rPr>
          <w:highlight w:val="green"/>
          <w:u w:val="single"/>
        </w:rPr>
        <w:t>or no experience</w:t>
      </w:r>
      <w:r>
        <w:rPr>
          <w:sz w:val="16"/>
        </w:rPr>
        <w:t xml:space="preserve"> in manufacturing vaccines </w:t>
      </w:r>
      <w:r>
        <w:rPr>
          <w:u w:val="single"/>
        </w:rPr>
        <w:t xml:space="preserve">are </w:t>
      </w:r>
      <w:r>
        <w:rPr>
          <w:highlight w:val="green"/>
          <w:u w:val="single"/>
        </w:rPr>
        <w:t>likely to chase</w:t>
      </w:r>
      <w:r>
        <w:rPr>
          <w:u w:val="single"/>
        </w:rPr>
        <w:t xml:space="preserve"> the very </w:t>
      </w:r>
      <w:r>
        <w:rPr>
          <w:highlight w:val="green"/>
          <w:u w:val="single"/>
        </w:rPr>
        <w:t>raw materials we require</w:t>
      </w:r>
      <w:r>
        <w:rPr>
          <w:u w:val="single"/>
        </w:rPr>
        <w:t xml:space="preserve"> to scale our production, </w:t>
      </w:r>
      <w:r>
        <w:rPr>
          <w:rStyle w:val="Emphasis"/>
          <w:highlight w:val="green"/>
        </w:rPr>
        <w:t>putting</w:t>
      </w:r>
      <w:r>
        <w:rPr>
          <w:rStyle w:val="Emphasis"/>
        </w:rPr>
        <w:t xml:space="preserve"> the safety and security of </w:t>
      </w:r>
      <w:r>
        <w:rPr>
          <w:rStyle w:val="Emphasis"/>
          <w:highlight w:val="green"/>
        </w:rPr>
        <w:t>all at risk</w:t>
      </w:r>
      <w:r>
        <w:rPr>
          <w:sz w:val="16"/>
        </w:rPr>
        <w:t>,” the CEO wrote.</w:t>
      </w:r>
    </w:p>
    <w:p w14:paraId="0D892C44" w14:textId="77777777" w:rsidR="007D1F58" w:rsidRDefault="007D1F58" w:rsidP="007D1F58">
      <w:pPr>
        <w:rPr>
          <w:sz w:val="16"/>
        </w:rPr>
      </w:pPr>
    </w:p>
    <w:p w14:paraId="55EA7C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1F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F58"/>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1B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BBB868"/>
  <w14:defaultImageDpi w14:val="300"/>
  <w15:docId w15:val="{365AFE15-9500-374F-8933-A5A7AC604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1F58"/>
    <w:pPr>
      <w:spacing w:after="160" w:line="256" w:lineRule="auto"/>
    </w:pPr>
    <w:rPr>
      <w:rFonts w:ascii="Calibri" w:hAnsi="Calibri" w:cs="Calibri"/>
      <w:sz w:val="22"/>
    </w:rPr>
  </w:style>
  <w:style w:type="paragraph" w:styleId="Heading1">
    <w:name w:val="heading 1"/>
    <w:aliases w:val="Pocket"/>
    <w:basedOn w:val="Normal"/>
    <w:next w:val="Normal"/>
    <w:link w:val="Heading1Char"/>
    <w:uiPriority w:val="9"/>
    <w:qFormat/>
    <w:rsid w:val="007D1F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1F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1F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D1F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D1F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F58"/>
  </w:style>
  <w:style w:type="character" w:customStyle="1" w:styleId="Heading1Char">
    <w:name w:val="Heading 1 Char"/>
    <w:aliases w:val="Pocket Char"/>
    <w:basedOn w:val="DefaultParagraphFont"/>
    <w:link w:val="Heading1"/>
    <w:uiPriority w:val="9"/>
    <w:rsid w:val="007D1F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1F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1F5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D1F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1F58"/>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7D1F58"/>
    <w:rPr>
      <w:b/>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7"/>
    <w:qFormat/>
    <w:rsid w:val="007D1F5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D1F58"/>
    <w:rPr>
      <w:color w:val="auto"/>
      <w:u w:val="none"/>
    </w:rPr>
  </w:style>
  <w:style w:type="character" w:styleId="Hyperlink">
    <w:name w:val="Hyperlink"/>
    <w:aliases w:val="No Spacing Char,Card Char,Debate Text Char,No Spacing11 Char,No Spacing31 Char,No Spacing22 Char,No Spacing111 Char,No Spacing3 Char,No Spacing2 Char,Read stuff Char,tag Char,No Spacing1121 Char,Dont use Char,No Spacing41 Char,No Spacing1 Char"/>
    <w:basedOn w:val="DefaultParagraphFont"/>
    <w:link w:val="NoSpacing"/>
    <w:uiPriority w:val="99"/>
    <w:unhideWhenUsed/>
    <w:rsid w:val="007D1F58"/>
    <w:rPr>
      <w:color w:val="auto"/>
      <w:u w:val="none"/>
    </w:rPr>
  </w:style>
  <w:style w:type="paragraph" w:styleId="DocumentMap">
    <w:name w:val="Document Map"/>
    <w:basedOn w:val="Normal"/>
    <w:link w:val="DocumentMapChar"/>
    <w:uiPriority w:val="99"/>
    <w:semiHidden/>
    <w:unhideWhenUsed/>
    <w:rsid w:val="007D1F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1F58"/>
    <w:rPr>
      <w:rFonts w:ascii="Lucida Grande" w:hAnsi="Lucida Grande" w:cs="Lucida Grande"/>
    </w:rPr>
  </w:style>
  <w:style w:type="paragraph" w:styleId="NoSpacing">
    <w:name w:val="No Spacing"/>
    <w:aliases w:val="Card,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7D1F5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7D1F58"/>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rPr>
  </w:style>
  <w:style w:type="character" w:customStyle="1" w:styleId="Heading1Char1">
    <w:name w:val="Heading 1 Char1"/>
    <w:aliases w:val="Pocket Char1"/>
    <w:basedOn w:val="DefaultParagraphFont"/>
    <w:uiPriority w:val="9"/>
    <w:rsid w:val="007D1F58"/>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
    <w:basedOn w:val="DefaultParagraphFont"/>
    <w:uiPriority w:val="9"/>
    <w:semiHidden/>
    <w:rsid w:val="007D1F58"/>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uiPriority w:val="9"/>
    <w:semiHidden/>
    <w:rsid w:val="007D1F58"/>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Tag Char1"/>
    <w:basedOn w:val="DefaultParagraphFont"/>
    <w:uiPriority w:val="9"/>
    <w:semiHidden/>
    <w:rsid w:val="007D1F58"/>
    <w:rPr>
      <w:rFonts w:asciiTheme="majorHAnsi" w:eastAsiaTheme="majorEastAsia" w:hAnsiTheme="majorHAnsi" w:cstheme="majorBidi"/>
      <w:i/>
      <w:iCs/>
      <w:color w:val="365F91" w:themeColor="accent1" w:themeShade="BF"/>
      <w:sz w:val="22"/>
      <w:szCs w:val="24"/>
    </w:rPr>
  </w:style>
  <w:style w:type="paragraph" w:customStyle="1" w:styleId="msonormal0">
    <w:name w:val="msonormal"/>
    <w:basedOn w:val="Normal"/>
    <w:rsid w:val="007D1F5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6911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cnews.com/politics/congress/democrats-plow-full-speed-ahead-sweeping-biden-budget-despite-tensions-n1278722" TargetMode="External"/><Relationship Id="rId18" Type="http://schemas.openxmlformats.org/officeDocument/2006/relationships/hyperlink" Target="https://crsreports.congress.gov/product/pdf/R/R43264/7"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ortune.com/2021/06/18/wto-covid-vaccines-patents-waiver-south-africa-trips/" TargetMode="External"/><Relationship Id="rId7" Type="http://schemas.openxmlformats.org/officeDocument/2006/relationships/settings" Target="settings.xml"/><Relationship Id="rId12" Type="http://schemas.openxmlformats.org/officeDocument/2006/relationships/hyperlink" Target="https://www.ipwatchdog.com/2018/07/17/categorical-imperative-innovation-patenting/id=99178/" TargetMode="External"/><Relationship Id="rId17" Type="http://schemas.openxmlformats.org/officeDocument/2006/relationships/hyperlink" Target="https://voxeu.org/article/impacts-vaccine-intellectual-property-rights-waiver-global-supply" TargetMode="External"/><Relationship Id="rId25" Type="http://schemas.openxmlformats.org/officeDocument/2006/relationships/hyperlink" Target="https://www.cnbc.com/2021/05/07/pfizer-ceo-biden-backed-covid-vaccine-patent-waiver-will-cause-problems.html" TargetMode="External"/><Relationship Id="rId2" Type="http://schemas.openxmlformats.org/officeDocument/2006/relationships/customXml" Target="../customXml/item2.xml"/><Relationship Id="rId16" Type="http://schemas.openxmlformats.org/officeDocument/2006/relationships/hyperlink" Target="https://www.armscontrol.org/act/2019-11/features/cyber-battles-nuclear-outcomes-dangerous-new-pathways-escalation" TargetMode="External"/><Relationship Id="rId20" Type="http://schemas.openxmlformats.org/officeDocument/2006/relationships/hyperlink" Target="https://fortune.com/2021/06/18/wto-covid-vaccines-patents-waiver-south-africa-trip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18/07/17/categorical-imperative-innovation-patenting/id=99178/" TargetMode="External"/><Relationship Id="rId24" Type="http://schemas.openxmlformats.org/officeDocument/2006/relationships/hyperlink" Target="https://www.telegraph.co.uk/news/2021/05/09/eu-says-wont-renew-astrazeneca-contract-pivots-towards-pfizers/" TargetMode="External"/><Relationship Id="rId5" Type="http://schemas.openxmlformats.org/officeDocument/2006/relationships/numbering" Target="numbering.xml"/><Relationship Id="rId15" Type="http://schemas.openxmlformats.org/officeDocument/2006/relationships/hyperlink" Target="https://www.jdsupra.com/legalnews/the-us-senate-infrastructure-bill-4989100/" TargetMode="External"/><Relationship Id="rId23" Type="http://schemas.openxmlformats.org/officeDocument/2006/relationships/hyperlink" Target="https://www.telegraph.co.uk/global-health/science-and-disease/vaccinating-the-world/"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brinknews.com/what-just-happened-at-the-wto-everything-you-need-to-know/"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barrons.com/articles/drawn-out-negotiations-over-covid-ip-will-blow-back-on-biden-51621973675" TargetMode="External"/><Relationship Id="rId22" Type="http://schemas.openxmlformats.org/officeDocument/2006/relationships/hyperlink" Target="https://foreignpolicy.com/2021/05/07/stopping-drug-patents-pandemics-coronavirus-hiv-aid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22</Pages>
  <Words>9715</Words>
  <Characters>55381</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2021-10-17T16:46:00Z</dcterms:created>
  <dcterms:modified xsi:type="dcterms:W3CDTF">2021-10-17T16:57:00Z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