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54F9FA" w14:textId="1ECC52FF" w:rsidR="00E42E4C" w:rsidRDefault="002F0BE8" w:rsidP="002F0BE8">
      <w:pPr>
        <w:pStyle w:val="Heading2"/>
      </w:pPr>
      <w:r>
        <w:t>1</w:t>
      </w:r>
    </w:p>
    <w:p w14:paraId="410BC528" w14:textId="77777777" w:rsidR="002F0BE8" w:rsidRPr="00B622C5" w:rsidRDefault="002F0BE8" w:rsidP="002F0BE8">
      <w:pPr>
        <w:pStyle w:val="Heading4"/>
      </w:pPr>
      <w:r w:rsidRPr="00B622C5">
        <w:t>The starting point of morality is practical reason. 3 warrants:</w:t>
      </w:r>
    </w:p>
    <w:p w14:paraId="7B9754FD" w14:textId="77777777" w:rsidR="002F0BE8" w:rsidRPr="00B622C5" w:rsidRDefault="002F0BE8" w:rsidP="002F0BE8">
      <w:pPr>
        <w:pStyle w:val="Heading4"/>
      </w:pPr>
      <w:r w:rsidRPr="00B622C5">
        <w:t xml:space="preserve">1] Regress: A theory is only binding when you can answer the question “why should I do this?” and not continue to ask “why”. Only practical reason provides a deductive foundation for ethics since the question “why should I be rational” already concedes the authoritative power of agency since your agency is at work. Metaethical standards </w:t>
      </w:r>
      <w:proofErr w:type="gramStart"/>
      <w:r w:rsidRPr="00B622C5">
        <w:t>outweigh:</w:t>
      </w:r>
      <w:proofErr w:type="gramEnd"/>
      <w:r w:rsidRPr="00B622C5">
        <w:t xml:space="preserve"> they determine what counts as a warrant for a standard, so absent grounding in some metaethical framework, their arguments aren’t relevant normative considerations.  </w:t>
      </w:r>
    </w:p>
    <w:p w14:paraId="77A4565B" w14:textId="77777777" w:rsidR="002F0BE8" w:rsidRPr="00B622C5" w:rsidRDefault="002F0BE8" w:rsidP="002F0BE8">
      <w:pPr>
        <w:pStyle w:val="Heading4"/>
      </w:pPr>
      <w:r w:rsidRPr="00B622C5">
        <w:t xml:space="preserve">2] Action theory: only evaluating action through reason solves since reason is key to evaluate intent, </w:t>
      </w:r>
      <w:r w:rsidRPr="00B622C5">
        <w:rPr>
          <w:color w:val="000000" w:themeColor="text1"/>
        </w:rPr>
        <w:t xml:space="preserve">otherwise we could infinitely divide actions. For example: If I was brewing tea, I could break up that one big action into multiple small actions. Only our intention, to brew tea unifies these actions if we were never able to unify action, we could never classify certain actions as moral or immoral since those actions would be infinitely divisible. </w:t>
      </w:r>
    </w:p>
    <w:p w14:paraId="7691E95A" w14:textId="77777777" w:rsidR="002F0BE8" w:rsidRDefault="002F0BE8" w:rsidP="002F0BE8">
      <w:pPr>
        <w:pStyle w:val="Heading4"/>
      </w:pPr>
      <w:proofErr w:type="gramStart"/>
      <w:r w:rsidRPr="00B622C5">
        <w:t>And,</w:t>
      </w:r>
      <w:proofErr w:type="gramEnd"/>
      <w:r w:rsidRPr="00B622C5">
        <w:t xml:space="preserve"> reason must be universal – </w:t>
      </w:r>
      <w:r>
        <w:t xml:space="preserve">[A] </w:t>
      </w:r>
      <w:r w:rsidRPr="00B622C5">
        <w:t>a reason for one agent is a reason for another agent. I can’t say 2+2=4 is true for me but not for you – that’s incoherent.</w:t>
      </w:r>
    </w:p>
    <w:p w14:paraId="56B20B1E" w14:textId="77777777" w:rsidR="002F0BE8" w:rsidRPr="000049C5" w:rsidRDefault="002F0BE8" w:rsidP="002F0BE8">
      <w:pPr>
        <w:pStyle w:val="Heading4"/>
        <w:spacing w:before="2" w:after="2" w:line="240" w:lineRule="auto"/>
        <w:rPr>
          <w:rFonts w:cs="Times New Roman"/>
          <w:color w:val="000000" w:themeColor="text1"/>
        </w:rPr>
      </w:pPr>
      <w:r>
        <w:rPr>
          <w:rFonts w:cs="Times New Roman"/>
          <w:color w:val="000000" w:themeColor="text1"/>
        </w:rPr>
        <w:t xml:space="preserve">[B] </w:t>
      </w:r>
      <w:r w:rsidRPr="00A84118">
        <w:rPr>
          <w:rFonts w:cs="Times New Roman"/>
          <w:color w:val="000000" w:themeColor="text1"/>
        </w:rPr>
        <w:t xml:space="preserve">any non-universalizable norm justifies someone’s ability to impede on your ends </w:t>
      </w:r>
      <w:proofErr w:type="gramStart"/>
      <w:r w:rsidRPr="00A84118">
        <w:rPr>
          <w:rFonts w:cs="Times New Roman"/>
          <w:color w:val="000000" w:themeColor="text1"/>
        </w:rPr>
        <w:t>i.e.</w:t>
      </w:r>
      <w:proofErr w:type="gramEnd"/>
      <w:r w:rsidRPr="00A84118">
        <w:rPr>
          <w:rFonts w:cs="Times New Roman"/>
          <w:color w:val="000000" w:themeColor="text1"/>
        </w:rPr>
        <w:t xml:space="preserve"> if I want to eat ice cream, I must recognize that others may affect my pursuit of that end and demand the value of my end be recognized by others.</w:t>
      </w:r>
    </w:p>
    <w:p w14:paraId="07616D9F" w14:textId="77777777" w:rsidR="002F0BE8" w:rsidRDefault="002F0BE8" w:rsidP="002F0BE8">
      <w:pPr>
        <w:pStyle w:val="Heading4"/>
      </w:pPr>
      <w:r w:rsidRPr="00B622C5">
        <w:rPr>
          <w:rFonts w:cs="Times New Roman"/>
        </w:rPr>
        <w:t xml:space="preserve">Thus, counter-methodology: Vote negative to engage in a liberation strategy of universal reason. This entails a starting point where we abstract from individual perspectives to understand the </w:t>
      </w:r>
      <w:proofErr w:type="gramStart"/>
      <w:r w:rsidRPr="00B622C5">
        <w:rPr>
          <w:rFonts w:cs="Times New Roman"/>
        </w:rPr>
        <w:t>universal, and</w:t>
      </w:r>
      <w:proofErr w:type="gramEnd"/>
      <w:r w:rsidRPr="00B622C5">
        <w:rPr>
          <w:rFonts w:cs="Times New Roman"/>
        </w:rPr>
        <w:t xml:space="preserve"> use this starting point to apply it to empirical institutions and agents. No perms: Uniquely non-sensical in a method debate: a] </w:t>
      </w:r>
      <w:r w:rsidRPr="00B622C5">
        <w:t xml:space="preserve">It assumes a notion of fiat that doesn’t make sense without a plan. The 1AC role of the ballot forefronts the performative and methodological which a permutation steals away b] non-T </w:t>
      </w:r>
      <w:proofErr w:type="spellStart"/>
      <w:r w:rsidRPr="00B622C5">
        <w:t>affs</w:t>
      </w:r>
      <w:proofErr w:type="spellEnd"/>
      <w:r w:rsidRPr="00B622C5">
        <w:t xml:space="preserve"> shouldn’t get perms since they can defend literally anything in the world – thus the burden is on them to prove their advocacy is the best solution to the problem they propose. </w:t>
      </w:r>
    </w:p>
    <w:p w14:paraId="3FB71992" w14:textId="77777777" w:rsidR="002F0BE8" w:rsidRDefault="002F0BE8" w:rsidP="002F0BE8">
      <w:pPr>
        <w:pStyle w:val="Heading4"/>
      </w:pPr>
      <w:r>
        <w:t>Prefer:</w:t>
      </w:r>
    </w:p>
    <w:p w14:paraId="6E5CC157" w14:textId="45CBFB07" w:rsidR="002F0BE8" w:rsidRDefault="002F0BE8" w:rsidP="002F0BE8">
      <w:pPr>
        <w:pStyle w:val="Heading4"/>
        <w:rPr>
          <w:rFonts w:eastAsiaTheme="minorEastAsia"/>
        </w:rPr>
      </w:pPr>
      <w:r w:rsidRPr="000049C5">
        <w:t>Performativity:</w:t>
      </w:r>
      <w:r w:rsidRPr="00EC244C">
        <w:t xml:space="preserve"> </w:t>
      </w:r>
      <w:r w:rsidRPr="00F060EA">
        <w:t>freedom is the key to the process of justification of arguments</w:t>
      </w:r>
      <w:r>
        <w:t xml:space="preserve"> through talking freely</w:t>
      </w:r>
      <w:r w:rsidRPr="00F060EA">
        <w:t xml:space="preserve">. Willing that we should abide by their ethical theory presupposes that we own ourselves in the first place. Thus, denying self-ownership in the round automatically implies the truth of the </w:t>
      </w:r>
      <w:proofErr w:type="spellStart"/>
      <w:r w:rsidRPr="00F060EA">
        <w:t>aff</w:t>
      </w:r>
      <w:proofErr w:type="spellEnd"/>
      <w:r w:rsidRPr="00F060EA">
        <w:t xml:space="preserve"> framework.</w:t>
      </w:r>
      <w:r w:rsidRPr="00F060EA">
        <w:rPr>
          <w:rFonts w:eastAsiaTheme="minorEastAsia"/>
        </w:rPr>
        <w:t xml:space="preserve">  </w:t>
      </w:r>
    </w:p>
    <w:p w14:paraId="3D6A275E" w14:textId="68F7DA9C" w:rsidR="005B5F3E" w:rsidRPr="005B5F3E" w:rsidRDefault="005B5F3E" w:rsidP="005B5F3E">
      <w:pPr>
        <w:pStyle w:val="Heading4"/>
      </w:pPr>
      <w:r>
        <w:lastRenderedPageBreak/>
        <w:t xml:space="preserve">The neg method </w:t>
      </w:r>
      <w:proofErr w:type="gramStart"/>
      <w:r>
        <w:t>is able to</w:t>
      </w:r>
      <w:proofErr w:type="gramEnd"/>
      <w:r>
        <w:t xml:space="preserve"> solve for the uncertainty claims made in the </w:t>
      </w:r>
      <w:proofErr w:type="spellStart"/>
      <w:r>
        <w:t>aff</w:t>
      </w:r>
      <w:proofErr w:type="spellEnd"/>
      <w:r>
        <w:t xml:space="preserve">. Even if we are uncertain in </w:t>
      </w:r>
      <w:proofErr w:type="spellStart"/>
      <w:r>
        <w:t>soe</w:t>
      </w:r>
      <w:proofErr w:type="spellEnd"/>
      <w:r>
        <w:t xml:space="preserve"> cases we need to hold universal norms otherwise agents can use uncertainty or confusion to justify violence </w:t>
      </w:r>
    </w:p>
    <w:p w14:paraId="7772157F" w14:textId="77777777" w:rsidR="002F0BE8" w:rsidRPr="000049C5" w:rsidRDefault="002F0BE8" w:rsidP="002F0BE8">
      <w:pPr>
        <w:pStyle w:val="Heading4"/>
      </w:pPr>
      <w:r>
        <w:t>Negate:</w:t>
      </w:r>
    </w:p>
    <w:p w14:paraId="6EAFA2BE" w14:textId="77777777" w:rsidR="002F0BE8" w:rsidRDefault="002F0BE8" w:rsidP="002F0BE8">
      <w:pPr>
        <w:pStyle w:val="Heading4"/>
        <w:rPr>
          <w:shd w:val="clear" w:color="auto" w:fill="FFFFFF"/>
        </w:rPr>
      </w:pPr>
      <w:r>
        <w:rPr>
          <w:shd w:val="clear" w:color="auto" w:fill="FFFFFF"/>
        </w:rPr>
        <w:t xml:space="preserve">[1] </w:t>
      </w:r>
      <w:r w:rsidRPr="00AF0AC7">
        <w:rPr>
          <w:shd w:val="clear" w:color="auto" w:fill="FFFFFF"/>
        </w:rPr>
        <w:t xml:space="preserve">Independently, Kant is incompatible with </w:t>
      </w:r>
      <w:proofErr w:type="gramStart"/>
      <w:r w:rsidRPr="00AF0AC7">
        <w:rPr>
          <w:shd w:val="clear" w:color="auto" w:fill="FFFFFF"/>
        </w:rPr>
        <w:t xml:space="preserve">a </w:t>
      </w:r>
      <w:r>
        <w:rPr>
          <w:shd w:val="clear" w:color="auto" w:fill="FFFFFF"/>
        </w:rPr>
        <w:t>your</w:t>
      </w:r>
      <w:proofErr w:type="gramEnd"/>
      <w:r w:rsidRPr="00AF0AC7">
        <w:rPr>
          <w:shd w:val="clear" w:color="auto" w:fill="FFFFFF"/>
        </w:rPr>
        <w:t xml:space="preserve"> method – it requires unconditional respect for humanity as an end in itself.</w:t>
      </w:r>
    </w:p>
    <w:p w14:paraId="63034BBB" w14:textId="77777777" w:rsidR="002F0BE8" w:rsidRPr="00104DB2" w:rsidRDefault="002F0BE8" w:rsidP="002F0BE8">
      <w:pPr>
        <w:rPr>
          <w:rStyle w:val="Heading4Char"/>
          <w:color w:val="000000" w:themeColor="text1"/>
        </w:rPr>
      </w:pPr>
      <w:proofErr w:type="spellStart"/>
      <w:r w:rsidRPr="00104DB2">
        <w:rPr>
          <w:rStyle w:val="Style13ptBold"/>
          <w:color w:val="000000" w:themeColor="text1"/>
        </w:rPr>
        <w:t>Korsgaard</w:t>
      </w:r>
      <w:proofErr w:type="spellEnd"/>
      <w:r w:rsidRPr="00104DB2">
        <w:rPr>
          <w:rStyle w:val="Style13ptBold"/>
          <w:color w:val="000000" w:themeColor="text1"/>
        </w:rPr>
        <w:t xml:space="preserve"> 83 bracketed for gendered language</w:t>
      </w:r>
      <w:r w:rsidRPr="00104DB2">
        <w:rPr>
          <w:color w:val="000000" w:themeColor="text1"/>
        </w:rPr>
        <w:t xml:space="preserve"> (Christine M., “Two Distinctions in Goodness,” The Philosophical Review Vol. 92, No. 2 (</w:t>
      </w:r>
      <w:proofErr w:type="gramStart"/>
      <w:r w:rsidRPr="00104DB2">
        <w:rPr>
          <w:color w:val="000000" w:themeColor="text1"/>
        </w:rPr>
        <w:t>Apr.,</w:t>
      </w:r>
      <w:proofErr w:type="gramEnd"/>
      <w:r w:rsidRPr="00104DB2">
        <w:rPr>
          <w:color w:val="000000" w:themeColor="text1"/>
        </w:rPr>
        <w:t xml:space="preserve"> 1983), pp. 169-195, JSTOR)</w:t>
      </w:r>
    </w:p>
    <w:p w14:paraId="107D36C1" w14:textId="77777777" w:rsidR="002F0BE8" w:rsidRDefault="002F0BE8" w:rsidP="002F0BE8">
      <w:pPr>
        <w:rPr>
          <w:sz w:val="14"/>
        </w:rPr>
      </w:pPr>
      <w:r w:rsidRPr="0094019E">
        <w:rPr>
          <w:sz w:val="14"/>
        </w:rPr>
        <w:t xml:space="preserve">The argument shows how Kant's idea of justification works. It can be read as a kind of regress upon the conditions, starting from an important assumption. The assumption is that </w:t>
      </w:r>
      <w:r w:rsidRPr="000049C5">
        <w:rPr>
          <w:rStyle w:val="StyleUnderline"/>
          <w:highlight w:val="green"/>
        </w:rPr>
        <w:t>when a rational being makes a choice</w:t>
      </w:r>
      <w:r w:rsidRPr="0094019E">
        <w:rPr>
          <w:sz w:val="14"/>
        </w:rPr>
        <w:t xml:space="preserve"> or undertakes an action, </w:t>
      </w:r>
      <w:r w:rsidRPr="000049C5">
        <w:rPr>
          <w:rStyle w:val="StyleUnderline"/>
          <w:highlight w:val="green"/>
        </w:rPr>
        <w:t>[they]</w:t>
      </w:r>
      <w:r w:rsidRPr="0094019E">
        <w:rPr>
          <w:sz w:val="14"/>
        </w:rPr>
        <w:t xml:space="preserve"> he or she </w:t>
      </w:r>
      <w:r w:rsidRPr="000049C5">
        <w:rPr>
          <w:rStyle w:val="StyleUnderline"/>
          <w:highlight w:val="green"/>
        </w:rPr>
        <w:t>supposes</w:t>
      </w:r>
      <w:r w:rsidRPr="0094019E">
        <w:rPr>
          <w:sz w:val="14"/>
        </w:rPr>
        <w:t xml:space="preserve"> the object to be good, and </w:t>
      </w:r>
      <w:r w:rsidRPr="000049C5">
        <w:rPr>
          <w:rStyle w:val="StyleUnderline"/>
          <w:highlight w:val="green"/>
        </w:rPr>
        <w:t>its pursuit to be justified</w:t>
      </w:r>
      <w:r w:rsidRPr="0094019E">
        <w:rPr>
          <w:sz w:val="14"/>
        </w:rPr>
        <w:t xml:space="preserve">. At least, if there is a categorical imperative there must be objectively good ends, for then there are necessary actions and so necessary ends (G 45-46/427-428 and Doctrine of Virtue 43-44/384-385). </w:t>
      </w:r>
      <w:proofErr w:type="gramStart"/>
      <w:r w:rsidRPr="0094019E">
        <w:rPr>
          <w:sz w:val="14"/>
        </w:rPr>
        <w:t>In order for</w:t>
      </w:r>
      <w:proofErr w:type="gramEnd"/>
      <w:r w:rsidRPr="0094019E">
        <w:rPr>
          <w:sz w:val="14"/>
        </w:rPr>
        <w:t xml:space="preserve"> there to be any objectively good ends, however, </w:t>
      </w:r>
      <w:r w:rsidRPr="000049C5">
        <w:rPr>
          <w:rStyle w:val="StyleUnderline"/>
          <w:highlight w:val="green"/>
        </w:rPr>
        <w:t>there must be something that is unconditionally good</w:t>
      </w:r>
      <w:r w:rsidRPr="0094019E">
        <w:rPr>
          <w:sz w:val="14"/>
        </w:rPr>
        <w:t xml:space="preserve"> and so can serve as a sufficient condition of their goodness. Kant considers what this might be: it cannot be an object of inclination, for those have only a conditional worth, "for if the inclinations and the needs founded on them did not exist, their object would be without worth" (G 46/428). </w:t>
      </w:r>
      <w:r w:rsidRPr="000049C5">
        <w:rPr>
          <w:rStyle w:val="StyleUnderline"/>
          <w:highlight w:val="green"/>
        </w:rPr>
        <w:t>It cannot be the inclinations</w:t>
      </w:r>
      <w:r w:rsidRPr="000049C5">
        <w:rPr>
          <w:sz w:val="14"/>
          <w:highlight w:val="green"/>
        </w:rPr>
        <w:t xml:space="preserve"> </w:t>
      </w:r>
      <w:r w:rsidRPr="0094019E">
        <w:rPr>
          <w:sz w:val="14"/>
        </w:rPr>
        <w:t xml:space="preserve">themselves because a rational being would rather be free from them. </w:t>
      </w:r>
      <w:r w:rsidRPr="000049C5">
        <w:rPr>
          <w:rStyle w:val="StyleUnderline"/>
          <w:highlight w:val="green"/>
        </w:rPr>
        <w:t>Nor can it be external things</w:t>
      </w:r>
      <w:r w:rsidRPr="0094019E">
        <w:rPr>
          <w:sz w:val="14"/>
        </w:rPr>
        <w:t xml:space="preserve">, which serve only as means. So, Kant asserts, </w:t>
      </w:r>
      <w:r w:rsidRPr="000049C5">
        <w:rPr>
          <w:rStyle w:val="StyleUnderline"/>
          <w:highlight w:val="green"/>
        </w:rPr>
        <w:t>the unconditionally valuable thing must be</w:t>
      </w:r>
      <w:r w:rsidRPr="0094019E">
        <w:rPr>
          <w:sz w:val="14"/>
        </w:rPr>
        <w:t xml:space="preserve"> "humanity" or "</w:t>
      </w:r>
      <w:r w:rsidRPr="000049C5">
        <w:rPr>
          <w:rStyle w:val="StyleUnderline"/>
          <w:highlight w:val="green"/>
        </w:rPr>
        <w:t>rational nature</w:t>
      </w:r>
      <w:r w:rsidRPr="0094019E">
        <w:rPr>
          <w:sz w:val="14"/>
        </w:rPr>
        <w:t xml:space="preserve">," which he defines as "the power set to an end" (G 56/437 and DV 51/392). Kant explains that regarding your existence as a rational being as an end </w:t>
      </w:r>
      <w:proofErr w:type="gramStart"/>
      <w:r w:rsidRPr="0094019E">
        <w:rPr>
          <w:sz w:val="14"/>
        </w:rPr>
        <w:t>in itself is</w:t>
      </w:r>
      <w:proofErr w:type="gramEnd"/>
      <w:r w:rsidRPr="0094019E">
        <w:rPr>
          <w:sz w:val="14"/>
        </w:rPr>
        <w:t xml:space="preserve"> a "subjective principle of human action." By this I understand him to mean that </w:t>
      </w:r>
      <w:r w:rsidRPr="000049C5">
        <w:rPr>
          <w:rStyle w:val="StyleUnderline"/>
          <w:highlight w:val="green"/>
        </w:rPr>
        <w:t>we must regard ourselves as capable of conferring value upon</w:t>
      </w:r>
      <w:r w:rsidRPr="0094019E">
        <w:rPr>
          <w:sz w:val="14"/>
        </w:rPr>
        <w:t xml:space="preserve"> the </w:t>
      </w:r>
      <w:r w:rsidRPr="000049C5">
        <w:rPr>
          <w:rStyle w:val="StyleUnderline"/>
          <w:highlight w:val="green"/>
        </w:rPr>
        <w:t>objects</w:t>
      </w:r>
      <w:r w:rsidRPr="0094019E">
        <w:rPr>
          <w:sz w:val="14"/>
        </w:rPr>
        <w:t xml:space="preserve"> of our choice, the ends that we set, because we must regard our ends as good. </w:t>
      </w:r>
      <w:r w:rsidRPr="000049C5">
        <w:rPr>
          <w:rStyle w:val="StyleUnderline"/>
          <w:highlight w:val="green"/>
        </w:rPr>
        <w:t>But</w:t>
      </w:r>
      <w:r w:rsidRPr="0094019E">
        <w:rPr>
          <w:sz w:val="14"/>
        </w:rPr>
        <w:t xml:space="preserve"> since "every other rational being thinks of his existence by the same rational ground which holds also for myself' (G 47/429), </w:t>
      </w:r>
      <w:r w:rsidRPr="000049C5">
        <w:rPr>
          <w:rStyle w:val="StyleUnderline"/>
          <w:highlight w:val="green"/>
        </w:rPr>
        <w:t>we must regard others as capable of</w:t>
      </w:r>
      <w:r w:rsidRPr="000049C5">
        <w:rPr>
          <w:sz w:val="14"/>
          <w:highlight w:val="green"/>
        </w:rPr>
        <w:t xml:space="preserve"> </w:t>
      </w:r>
      <w:r w:rsidRPr="0094019E">
        <w:rPr>
          <w:sz w:val="14"/>
        </w:rPr>
        <w:t xml:space="preserve">conferring </w:t>
      </w:r>
      <w:r w:rsidRPr="000049C5">
        <w:rPr>
          <w:rStyle w:val="StyleUnderline"/>
          <w:highlight w:val="green"/>
        </w:rPr>
        <w:t>value</w:t>
      </w:r>
      <w:r w:rsidRPr="000049C5">
        <w:rPr>
          <w:sz w:val="14"/>
          <w:highlight w:val="green"/>
        </w:rPr>
        <w:t xml:space="preserve"> </w:t>
      </w:r>
      <w:r w:rsidRPr="0094019E">
        <w:rPr>
          <w:sz w:val="14"/>
        </w:rPr>
        <w:t xml:space="preserve">by reason of their </w:t>
      </w:r>
      <w:r w:rsidRPr="000049C5">
        <w:rPr>
          <w:rStyle w:val="StyleUnderline"/>
          <w:highlight w:val="green"/>
        </w:rPr>
        <w:t>rational choices</w:t>
      </w:r>
      <w:r w:rsidRPr="000049C5">
        <w:rPr>
          <w:sz w:val="14"/>
          <w:highlight w:val="green"/>
        </w:rPr>
        <w:t xml:space="preserve"> </w:t>
      </w:r>
      <w:r w:rsidRPr="0094019E">
        <w:rPr>
          <w:sz w:val="14"/>
        </w:rPr>
        <w:t xml:space="preserve">and so also </w:t>
      </w:r>
      <w:r w:rsidRPr="000049C5">
        <w:rPr>
          <w:rStyle w:val="Emphasis"/>
          <w:highlight w:val="green"/>
        </w:rPr>
        <w:t>as ends in themselves</w:t>
      </w:r>
      <w:r w:rsidRPr="0094019E">
        <w:rPr>
          <w:sz w:val="14"/>
        </w:rPr>
        <w:t xml:space="preserve">. Treating another as an end </w:t>
      </w:r>
      <w:proofErr w:type="gramStart"/>
      <w:r w:rsidRPr="0094019E">
        <w:rPr>
          <w:sz w:val="14"/>
        </w:rPr>
        <w:t>in itself thus</w:t>
      </w:r>
      <w:proofErr w:type="gramEnd"/>
      <w:r w:rsidRPr="0094019E">
        <w:rPr>
          <w:sz w:val="14"/>
        </w:rPr>
        <w:t xml:space="preserve"> involves making that person's ends as far as possible your own (G 49/430). The ends that are chosen by any rational being, possessed of the humanity or rational nature that is fully realized in a good will, take on the status of objective goods. They are not intrinsically valuable, but they are objectively valuable in the sense that every rational being has a reason to promote or realize them. For this </w:t>
      </w:r>
      <w:proofErr w:type="gramStart"/>
      <w:r w:rsidRPr="0094019E">
        <w:rPr>
          <w:sz w:val="14"/>
        </w:rPr>
        <w:t>reason</w:t>
      </w:r>
      <w:proofErr w:type="gramEnd"/>
      <w:r w:rsidRPr="0094019E">
        <w:rPr>
          <w:sz w:val="14"/>
        </w:rPr>
        <w:t xml:space="preserve"> it is our duty to promote the happiness of others-the ends that they choose-and, in general, to make the highest good our end.</w:t>
      </w:r>
    </w:p>
    <w:p w14:paraId="2EAA3A38" w14:textId="70C4B7CC" w:rsidR="002F0BE8" w:rsidRPr="00B622C5" w:rsidRDefault="002F0BE8" w:rsidP="002F0BE8">
      <w:pPr>
        <w:pStyle w:val="Heading4"/>
      </w:pPr>
      <w:r>
        <w:t>[2</w:t>
      </w:r>
      <w:r w:rsidRPr="00B622C5">
        <w:t xml:space="preserve">] Only </w:t>
      </w:r>
      <w:proofErr w:type="spellStart"/>
      <w:r w:rsidRPr="00B622C5">
        <w:t>univeralizable</w:t>
      </w:r>
      <w:proofErr w:type="spellEnd"/>
      <w:r w:rsidRPr="00B622C5">
        <w:t xml:space="preserve"> reason can effectively explain the perspectives of agents – that’s the best method for combatting oppression</w:t>
      </w:r>
      <w:r w:rsidR="005B5F3E">
        <w:t>. This also takes out their Ryan 11 card</w:t>
      </w:r>
    </w:p>
    <w:p w14:paraId="53884159" w14:textId="77777777" w:rsidR="002F0BE8" w:rsidRPr="00B622C5" w:rsidRDefault="002F0BE8" w:rsidP="002F0BE8">
      <w:r w:rsidRPr="00EC4E67">
        <w:rPr>
          <w:rStyle w:val="Style13ptBold"/>
        </w:rPr>
        <w:t>Farr</w:t>
      </w:r>
      <w:r w:rsidRPr="00B622C5">
        <w:rPr>
          <w:rStyle w:val="Style13ptBold"/>
        </w:rPr>
        <w:t xml:space="preserve"> 02</w:t>
      </w:r>
      <w:r w:rsidRPr="00B622C5">
        <w:rPr>
          <w:sz w:val="16"/>
        </w:rPr>
        <w:t xml:space="preserve"> </w:t>
      </w:r>
      <w:r w:rsidRPr="00B622C5">
        <w:t xml:space="preserve">Arnold Farr (prof of </w:t>
      </w:r>
      <w:proofErr w:type="spellStart"/>
      <w:r w:rsidRPr="00B622C5">
        <w:t>phil</w:t>
      </w:r>
      <w:proofErr w:type="spellEnd"/>
      <w:r w:rsidRPr="00B622C5">
        <w:t xml:space="preserve"> @ </w:t>
      </w:r>
      <w:proofErr w:type="spellStart"/>
      <w:r w:rsidRPr="00B622C5">
        <w:t>UKentucky</w:t>
      </w:r>
      <w:proofErr w:type="spellEnd"/>
      <w:r w:rsidRPr="00B622C5">
        <w:t>, focusing on German idealism, philosophy of race, postmodernism, psychoanalysis, and liberation philosophy). “Can a Philosophy of Race Afford to Abandon the Kantian Categorical Imperative?” JOURNAL of SOCIAL PHILOSOPHY, Vol. 33 No. 1, Spring 2002, 17–32.</w:t>
      </w:r>
    </w:p>
    <w:p w14:paraId="2D3FC65B" w14:textId="77777777" w:rsidR="002F0BE8" w:rsidRPr="00B622C5" w:rsidRDefault="002F0BE8" w:rsidP="002F0BE8">
      <w:pPr>
        <w:rPr>
          <w:b/>
          <w:u w:val="single"/>
        </w:rPr>
      </w:pPr>
      <w:r w:rsidRPr="00B622C5">
        <w:rPr>
          <w:b/>
          <w:u w:val="single"/>
        </w:rPr>
        <w:t>One</w:t>
      </w:r>
      <w:r w:rsidRPr="00B622C5">
        <w:rPr>
          <w:sz w:val="16"/>
        </w:rPr>
        <w:t xml:space="preserve"> of the most popular </w:t>
      </w:r>
      <w:r w:rsidRPr="00B622C5">
        <w:rPr>
          <w:b/>
          <w:u w:val="single"/>
        </w:rPr>
        <w:t>criticism</w:t>
      </w:r>
      <w:r w:rsidRPr="00B622C5">
        <w:rPr>
          <w:sz w:val="16"/>
        </w:rPr>
        <w:t xml:space="preserve">s </w:t>
      </w:r>
      <w:r w:rsidRPr="00B622C5">
        <w:rPr>
          <w:b/>
          <w:u w:val="single"/>
        </w:rPr>
        <w:t>of Kant’s moral philosophy is that it is too formalistic.</w:t>
      </w:r>
      <w:r w:rsidRPr="00B622C5">
        <w:rPr>
          <w:sz w:val="16"/>
        </w:rPr>
        <w:t xml:space="preserve">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 </w:t>
      </w:r>
      <w:r w:rsidRPr="00B622C5">
        <w:rPr>
          <w:b/>
          <w:u w:val="single"/>
        </w:rPr>
        <w:t>although a distinction between the universal and the concrete is</w:t>
      </w:r>
      <w:r w:rsidRPr="00B622C5">
        <w:rPr>
          <w:sz w:val="16"/>
        </w:rPr>
        <w:t xml:space="preserve"> a </w:t>
      </w:r>
      <w:r w:rsidRPr="00B622C5">
        <w:rPr>
          <w:b/>
          <w:u w:val="single"/>
        </w:rPr>
        <w:t>valid</w:t>
      </w:r>
      <w:r w:rsidRPr="00B622C5">
        <w:rPr>
          <w:sz w:val="16"/>
        </w:rPr>
        <w:t xml:space="preserve"> distinction, </w:t>
      </w:r>
      <w:r w:rsidRPr="00B622C5">
        <w:rPr>
          <w:b/>
          <w:u w:val="single"/>
        </w:rPr>
        <w:t>the unity of the two is required for</w:t>
      </w:r>
      <w:r w:rsidRPr="00B622C5">
        <w:rPr>
          <w:sz w:val="16"/>
        </w:rPr>
        <w:t xml:space="preserve"> an understanding of human </w:t>
      </w:r>
      <w:r w:rsidRPr="00B622C5">
        <w:rPr>
          <w:b/>
          <w:u w:val="single"/>
        </w:rPr>
        <w:t>agency.</w:t>
      </w:r>
      <w:r w:rsidRPr="00B622C5">
        <w:rPr>
          <w:sz w:val="16"/>
        </w:rPr>
        <w:t xml:space="preserve"> 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w:t>
      </w:r>
      <w:r w:rsidRPr="00B622C5">
        <w:rPr>
          <w:b/>
          <w:u w:val="single"/>
        </w:rPr>
        <w:t>Kant is</w:t>
      </w:r>
      <w:r w:rsidRPr="00B622C5">
        <w:rPr>
          <w:sz w:val="16"/>
        </w:rPr>
        <w:t xml:space="preserve"> often </w:t>
      </w:r>
      <w:r w:rsidRPr="00B622C5">
        <w:rPr>
          <w:b/>
          <w:u w:val="single"/>
        </w:rPr>
        <w:t>accused of making the moral agent an abstract, empty</w:t>
      </w:r>
      <w:r w:rsidRPr="00B622C5">
        <w:rPr>
          <w:sz w:val="16"/>
        </w:rPr>
        <w:t xml:space="preserve">, noumenal </w:t>
      </w:r>
      <w:r w:rsidRPr="00B622C5">
        <w:rPr>
          <w:b/>
          <w:u w:val="single"/>
        </w:rPr>
        <w:t xml:space="preserve">subject. Nothing could be further from the truth. </w:t>
      </w:r>
      <w:r w:rsidRPr="005507E3">
        <w:rPr>
          <w:b/>
          <w:u w:val="single"/>
        </w:rPr>
        <w:t>The Kantian subject is</w:t>
      </w:r>
      <w:r w:rsidRPr="00B622C5">
        <w:rPr>
          <w:sz w:val="16"/>
        </w:rPr>
        <w:t xml:space="preserve"> an </w:t>
      </w:r>
      <w:r w:rsidRPr="005507E3">
        <w:rPr>
          <w:rStyle w:val="Emphasis"/>
        </w:rPr>
        <w:t>embodied</w:t>
      </w:r>
      <w:r w:rsidRPr="00B622C5">
        <w:rPr>
          <w:sz w:val="16"/>
        </w:rPr>
        <w:t xml:space="preserve">, empirical, </w:t>
      </w:r>
      <w:r w:rsidRPr="00B622C5">
        <w:rPr>
          <w:sz w:val="16"/>
        </w:rPr>
        <w:lastRenderedPageBreak/>
        <w:t>concrete subject.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We are physical creatures with physical drives or desires</w:t>
      </w:r>
      <w:r w:rsidRPr="000049C5">
        <w:rPr>
          <w:sz w:val="16"/>
          <w:highlight w:val="green"/>
        </w:rPr>
        <w:t xml:space="preserve">. </w:t>
      </w:r>
      <w:r w:rsidRPr="000049C5">
        <w:rPr>
          <w:b/>
          <w:highlight w:val="green"/>
          <w:u w:val="single"/>
        </w:rPr>
        <w:t>The</w:t>
      </w:r>
      <w:r w:rsidRPr="00B622C5">
        <w:rPr>
          <w:sz w:val="16"/>
        </w:rPr>
        <w:t xml:space="preserve"> very </w:t>
      </w:r>
      <w:r w:rsidRPr="000049C5">
        <w:rPr>
          <w:b/>
          <w:highlight w:val="green"/>
          <w:u w:val="single"/>
        </w:rPr>
        <w:t>fact that I cannot</w:t>
      </w:r>
      <w:r w:rsidRPr="00B622C5">
        <w:rPr>
          <w:b/>
          <w:u w:val="single"/>
        </w:rPr>
        <w:t xml:space="preserve"> simply </w:t>
      </w:r>
      <w:r w:rsidRPr="000049C5">
        <w:rPr>
          <w:b/>
          <w:highlight w:val="green"/>
          <w:u w:val="single"/>
        </w:rPr>
        <w:t>satisfy my desires without considering the rightness</w:t>
      </w:r>
      <w:r w:rsidRPr="00B622C5">
        <w:rPr>
          <w:sz w:val="16"/>
        </w:rPr>
        <w:t xml:space="preserve"> or wrongness </w:t>
      </w:r>
      <w:r w:rsidRPr="000049C5">
        <w:rPr>
          <w:b/>
          <w:highlight w:val="green"/>
          <w:u w:val="single"/>
        </w:rPr>
        <w:t>of my actions suggests that my empirical character must be held in check</w:t>
      </w:r>
      <w:r w:rsidRPr="00B622C5">
        <w:rPr>
          <w:sz w:val="16"/>
        </w:rPr>
        <w:t xml:space="preserve"> by something, or else I behave like a Freudian id. My </w:t>
      </w:r>
      <w:proofErr w:type="spellStart"/>
      <w:r w:rsidRPr="00B622C5">
        <w:rPr>
          <w:sz w:val="16"/>
        </w:rPr>
        <w:t>empiri</w:t>
      </w:r>
      <w:proofErr w:type="spellEnd"/>
      <w:r w:rsidRPr="00B622C5">
        <w:rPr>
          <w:sz w:val="16"/>
        </w:rPr>
        <w:t xml:space="preserve">- </w:t>
      </w:r>
      <w:proofErr w:type="spellStart"/>
      <w:r w:rsidRPr="00B622C5">
        <w:rPr>
          <w:sz w:val="16"/>
        </w:rPr>
        <w:t>cal</w:t>
      </w:r>
      <w:proofErr w:type="spellEnd"/>
      <w:r w:rsidRPr="00B622C5">
        <w:rPr>
          <w:sz w:val="16"/>
        </w:rPr>
        <w:t xml:space="preserve"> character must be held in check </w:t>
      </w:r>
      <w:r w:rsidRPr="00B622C5">
        <w:rPr>
          <w:b/>
          <w:u w:val="single"/>
        </w:rPr>
        <w:t>by my intelligible character</w:t>
      </w:r>
      <w:r w:rsidRPr="00B622C5">
        <w:rPr>
          <w:sz w:val="16"/>
        </w:rPr>
        <w:t xml:space="preserve">, which is the legislative activity of practical reason. It is through our intelligible character that </w:t>
      </w:r>
      <w:r w:rsidRPr="00B622C5">
        <w:rPr>
          <w:b/>
          <w:u w:val="single"/>
        </w:rPr>
        <w:t>we formulate principles that keep our</w:t>
      </w:r>
      <w:r w:rsidRPr="00B622C5">
        <w:rPr>
          <w:sz w:val="16"/>
        </w:rPr>
        <w:t xml:space="preserve"> empirical </w:t>
      </w:r>
      <w:r w:rsidRPr="00B622C5">
        <w:rPr>
          <w:b/>
          <w:u w:val="single"/>
        </w:rPr>
        <w:t>impulses in check.</w:t>
      </w:r>
      <w:r w:rsidRPr="00B622C5">
        <w:rPr>
          <w:sz w:val="16"/>
        </w:rPr>
        <w:t xml:space="preserve"> The categorical imperative is the supreme principle of morality that is constructed by the moral agent in his/her moment of self-transcendence. What I have called self-transcendence may be best explained in the following passage by </w:t>
      </w:r>
      <w:proofErr w:type="spellStart"/>
      <w:r w:rsidRPr="00B622C5">
        <w:rPr>
          <w:sz w:val="16"/>
        </w:rPr>
        <w:t>Onora</w:t>
      </w:r>
      <w:proofErr w:type="spellEnd"/>
      <w:r w:rsidRPr="00B622C5">
        <w:rPr>
          <w:sz w:val="16"/>
        </w:rPr>
        <w:t xml:space="preserve"> O’Neill: In restricting our maxims to those that meet the test of the categorical imperative we refuse to base our lives on maxims that necessarily make our own case an exception. The reason why a </w:t>
      </w:r>
      <w:proofErr w:type="spellStart"/>
      <w:r w:rsidRPr="00B622C5">
        <w:rPr>
          <w:sz w:val="16"/>
        </w:rPr>
        <w:t>universilizability</w:t>
      </w:r>
      <w:proofErr w:type="spellEnd"/>
      <w:r w:rsidRPr="00B622C5">
        <w:rPr>
          <w:sz w:val="16"/>
        </w:rPr>
        <w:t xml:space="preserve"> criterion is morally signiﬁcant is that it makes our own case no special exception (G, IV, 404). In accepting the Categorical </w:t>
      </w:r>
      <w:proofErr w:type="gramStart"/>
      <w:r w:rsidRPr="00B622C5">
        <w:rPr>
          <w:sz w:val="16"/>
        </w:rPr>
        <w:t>Imperative</w:t>
      </w:r>
      <w:proofErr w:type="gramEnd"/>
      <w:r w:rsidRPr="00B622C5">
        <w:rPr>
          <w:sz w:val="16"/>
        </w:rPr>
        <w:t xml:space="preserve"> we accept the moral reality of other selves, and hence the possibility (not, note, the reality) of a moral community. </w:t>
      </w:r>
      <w:r w:rsidRPr="000049C5">
        <w:rPr>
          <w:b/>
          <w:highlight w:val="green"/>
          <w:u w:val="single"/>
        </w:rPr>
        <w:t>The Formula of Universal Law enjoins no more than that we act only on maxims that are open to others also</w:t>
      </w:r>
      <w:r w:rsidRPr="00B622C5">
        <w:rPr>
          <w:b/>
          <w:u w:val="single"/>
        </w:rPr>
        <w:t>.</w:t>
      </w:r>
      <w:r w:rsidRPr="00B622C5">
        <w:rPr>
          <w:sz w:val="16"/>
        </w:rPr>
        <w:t xml:space="preserve">16 O’Neill’s description of the universalizability criterion includes the notion of self-transcendence that I am working to explicate here to the extent that like self-transcendence, universalizable moral principles require that the </w:t>
      </w:r>
      <w:proofErr w:type="spellStart"/>
      <w:r w:rsidRPr="00B622C5">
        <w:rPr>
          <w:sz w:val="16"/>
        </w:rPr>
        <w:t>individ</w:t>
      </w:r>
      <w:proofErr w:type="spellEnd"/>
      <w:r w:rsidRPr="00B622C5">
        <w:rPr>
          <w:sz w:val="16"/>
        </w:rPr>
        <w:t xml:space="preserve">- </w:t>
      </w:r>
      <w:proofErr w:type="spellStart"/>
      <w:r w:rsidRPr="00B622C5">
        <w:rPr>
          <w:sz w:val="16"/>
        </w:rPr>
        <w:t>ual</w:t>
      </w:r>
      <w:proofErr w:type="spellEnd"/>
      <w:r w:rsidRPr="00B622C5">
        <w:rPr>
          <w:sz w:val="16"/>
        </w:rPr>
        <w:t xml:space="preserve"> think beyond his or her own </w:t>
      </w:r>
      <w:proofErr w:type="gramStart"/>
      <w:r w:rsidRPr="00B622C5">
        <w:rPr>
          <w:sz w:val="16"/>
        </w:rPr>
        <w:t>particular desires</w:t>
      </w:r>
      <w:proofErr w:type="gramEnd"/>
      <w:r w:rsidRPr="000049C5">
        <w:rPr>
          <w:sz w:val="16"/>
          <w:highlight w:val="green"/>
        </w:rPr>
        <w:t xml:space="preserve">. </w:t>
      </w:r>
      <w:r w:rsidRPr="000049C5">
        <w:rPr>
          <w:rStyle w:val="Emphasis"/>
          <w:highlight w:val="green"/>
        </w:rPr>
        <w:t>The individual is not allowed to exclude others</w:t>
      </w:r>
      <w:r w:rsidRPr="000049C5">
        <w:rPr>
          <w:b/>
          <w:highlight w:val="green"/>
          <w:u w:val="single"/>
        </w:rPr>
        <w:t xml:space="preserve"> as</w:t>
      </w:r>
      <w:r w:rsidRPr="00B622C5">
        <w:rPr>
          <w:sz w:val="16"/>
        </w:rPr>
        <w:t xml:space="preserve"> rational </w:t>
      </w:r>
      <w:r w:rsidRPr="000049C5">
        <w:rPr>
          <w:b/>
          <w:highlight w:val="green"/>
          <w:u w:val="single"/>
        </w:rPr>
        <w:t>moral agents</w:t>
      </w:r>
      <w:r w:rsidRPr="00B622C5">
        <w:rPr>
          <w:sz w:val="16"/>
        </w:rPr>
        <w:t xml:space="preserve"> who have the right to act as he acts </w:t>
      </w:r>
      <w:proofErr w:type="gramStart"/>
      <w:r w:rsidRPr="00B622C5">
        <w:rPr>
          <w:sz w:val="16"/>
        </w:rPr>
        <w:t>in a given</w:t>
      </w:r>
      <w:proofErr w:type="gramEnd"/>
      <w:r w:rsidRPr="00B622C5">
        <w:rPr>
          <w:sz w:val="16"/>
        </w:rPr>
        <w:t xml:space="preserve"> situation. For example, if I decide to use another person merely as a means for my own </w:t>
      </w:r>
      <w:proofErr w:type="gramStart"/>
      <w:r w:rsidRPr="00B622C5">
        <w:rPr>
          <w:sz w:val="16"/>
        </w:rPr>
        <w:t>end</w:t>
      </w:r>
      <w:proofErr w:type="gramEnd"/>
      <w:r w:rsidRPr="00B622C5">
        <w:rPr>
          <w:sz w:val="16"/>
        </w:rPr>
        <w:t xml:space="preserve"> I must recognize the other person’s right to do the same to me. I </w:t>
      </w:r>
      <w:proofErr w:type="gramStart"/>
      <w:r w:rsidRPr="00B622C5">
        <w:rPr>
          <w:sz w:val="16"/>
        </w:rPr>
        <w:t>cannot consistently will</w:t>
      </w:r>
      <w:proofErr w:type="gramEnd"/>
      <w:r w:rsidRPr="00B622C5">
        <w:rPr>
          <w:sz w:val="16"/>
        </w:rPr>
        <w:t xml:space="preserve"> that I use another as a means only and will that I not be used in the same manner by another. </w:t>
      </w:r>
      <w:r w:rsidRPr="00B622C5">
        <w:rPr>
          <w:b/>
          <w:u w:val="single"/>
        </w:rPr>
        <w:t>Hence,</w:t>
      </w:r>
      <w:r w:rsidRPr="00B622C5">
        <w:rPr>
          <w:sz w:val="16"/>
        </w:rPr>
        <w:t xml:space="preserve"> </w:t>
      </w:r>
      <w:r w:rsidRPr="000049C5">
        <w:rPr>
          <w:sz w:val="16"/>
          <w:highlight w:val="green"/>
        </w:rPr>
        <w:t xml:space="preserve">the </w:t>
      </w:r>
      <w:r w:rsidRPr="000049C5">
        <w:rPr>
          <w:b/>
          <w:highlight w:val="green"/>
          <w:u w:val="single"/>
        </w:rPr>
        <w:t>universalizability</w:t>
      </w:r>
      <w:r w:rsidRPr="00B622C5">
        <w:rPr>
          <w:sz w:val="16"/>
        </w:rPr>
        <w:t xml:space="preserve"> criterion </w:t>
      </w:r>
      <w:r w:rsidRPr="000049C5">
        <w:rPr>
          <w:b/>
          <w:highlight w:val="green"/>
          <w:u w:val="single"/>
        </w:rPr>
        <w:t>is a principle of consistency and</w:t>
      </w:r>
      <w:r w:rsidRPr="00B622C5">
        <w:rPr>
          <w:sz w:val="16"/>
        </w:rPr>
        <w:t xml:space="preserve"> a principle </w:t>
      </w:r>
      <w:r w:rsidRPr="000049C5">
        <w:rPr>
          <w:sz w:val="16"/>
          <w:highlight w:val="green"/>
        </w:rPr>
        <w:t xml:space="preserve">of </w:t>
      </w:r>
      <w:r w:rsidRPr="000049C5">
        <w:rPr>
          <w:b/>
          <w:highlight w:val="green"/>
          <w:u w:val="single"/>
        </w:rPr>
        <w:t>inclusion</w:t>
      </w:r>
      <w:r w:rsidRPr="00B622C5">
        <w:rPr>
          <w:b/>
          <w:u w:val="single"/>
        </w:rPr>
        <w:t>.</w:t>
      </w:r>
      <w:r w:rsidRPr="00B622C5">
        <w:rPr>
          <w:sz w:val="16"/>
        </w:rPr>
        <w:t xml:space="preserve"> That is, in choosing my maxims </w:t>
      </w:r>
      <w:r w:rsidRPr="00B622C5">
        <w:rPr>
          <w:b/>
          <w:u w:val="single"/>
        </w:rPr>
        <w:t>I</w:t>
      </w:r>
      <w:r w:rsidRPr="00B622C5">
        <w:rPr>
          <w:sz w:val="16"/>
        </w:rPr>
        <w:t xml:space="preserve"> attempt to </w:t>
      </w:r>
      <w:r w:rsidRPr="000049C5">
        <w:rPr>
          <w:b/>
          <w:highlight w:val="green"/>
          <w:u w:val="single"/>
        </w:rPr>
        <w:t>include the perspective of other moral agents</w:t>
      </w:r>
      <w:r w:rsidRPr="00B622C5">
        <w:rPr>
          <w:b/>
          <w:u w:val="single"/>
        </w:rPr>
        <w:t>.</w:t>
      </w:r>
    </w:p>
    <w:p w14:paraId="02A94E6E" w14:textId="77777777" w:rsidR="002F0BE8" w:rsidRDefault="002F0BE8" w:rsidP="002F0BE8">
      <w:pPr>
        <w:pStyle w:val="Heading4"/>
      </w:pPr>
      <w:r>
        <w:t xml:space="preserve">[3] </w:t>
      </w:r>
      <w:r w:rsidRPr="000049C5">
        <w:t>Independently not defending the topic is non-universalizable b/c if nobody defended the topic than a topic wouldn’t have even been created in the first place which is a contradiction in conception.</w:t>
      </w:r>
    </w:p>
    <w:p w14:paraId="34327C5F" w14:textId="77777777" w:rsidR="002F0BE8" w:rsidRDefault="002F0BE8" w:rsidP="002F0BE8">
      <w:pPr>
        <w:pStyle w:val="Heading4"/>
        <w:rPr>
          <w:rFonts w:eastAsia="Times New Roman"/>
        </w:rPr>
      </w:pPr>
      <w:r>
        <w:t xml:space="preserve">[4] </w:t>
      </w:r>
      <w:r>
        <w:rPr>
          <w:rFonts w:eastAsia="Times New Roman"/>
        </w:rPr>
        <w:t xml:space="preserve">The </w:t>
      </w:r>
      <w:proofErr w:type="spellStart"/>
      <w:r>
        <w:rPr>
          <w:rFonts w:eastAsia="Times New Roman"/>
        </w:rPr>
        <w:t>aff</w:t>
      </w:r>
      <w:proofErr w:type="spellEnd"/>
      <w:r>
        <w:rPr>
          <w:rFonts w:eastAsia="Times New Roman"/>
        </w:rPr>
        <w:t xml:space="preserve"> has a deontological obligation to be topical. </w:t>
      </w:r>
      <w:proofErr w:type="spellStart"/>
      <w:r>
        <w:rPr>
          <w:rFonts w:eastAsia="Times New Roman"/>
        </w:rPr>
        <w:t>Nebel</w:t>
      </w:r>
      <w:proofErr w:type="spellEnd"/>
      <w:r>
        <w:rPr>
          <w:rFonts w:eastAsia="Times New Roman"/>
        </w:rPr>
        <w:t xml:space="preserve"> 15:</w:t>
      </w:r>
    </w:p>
    <w:p w14:paraId="0FDA1B03" w14:textId="77777777" w:rsidR="002F0BE8" w:rsidRDefault="002F0BE8" w:rsidP="002F0BE8">
      <w:pPr>
        <w:rPr>
          <w:rFonts w:eastAsia="Times New Roman"/>
          <w:sz w:val="16"/>
          <w:szCs w:val="16"/>
        </w:rPr>
      </w:pPr>
      <w:r>
        <w:rPr>
          <w:rFonts w:eastAsia="Times New Roman"/>
          <w:sz w:val="16"/>
          <w:szCs w:val="16"/>
        </w:rPr>
        <w:t xml:space="preserve">Jake </w:t>
      </w:r>
      <w:proofErr w:type="spellStart"/>
      <w:r>
        <w:rPr>
          <w:rFonts w:eastAsia="Times New Roman"/>
          <w:sz w:val="16"/>
          <w:szCs w:val="16"/>
        </w:rPr>
        <w:t>Nebel</w:t>
      </w:r>
      <w:proofErr w:type="spellEnd"/>
      <w:r>
        <w:rPr>
          <w:rFonts w:eastAsia="Times New Roman"/>
          <w:sz w:val="16"/>
          <w:szCs w:val="16"/>
        </w:rPr>
        <w:t xml:space="preserve">,"The Priority of </w:t>
      </w:r>
      <w:proofErr w:type="spellStart"/>
      <w:r>
        <w:rPr>
          <w:rFonts w:eastAsia="Times New Roman"/>
          <w:sz w:val="16"/>
          <w:szCs w:val="16"/>
        </w:rPr>
        <w:t>Resolutional</w:t>
      </w:r>
      <w:proofErr w:type="spellEnd"/>
      <w:r>
        <w:rPr>
          <w:rFonts w:eastAsia="Times New Roman"/>
          <w:sz w:val="16"/>
          <w:szCs w:val="16"/>
        </w:rPr>
        <w:t xml:space="preserve"> Semantics by Jake </w:t>
      </w:r>
      <w:proofErr w:type="spellStart"/>
      <w:r>
        <w:rPr>
          <w:rFonts w:eastAsia="Times New Roman"/>
          <w:sz w:val="16"/>
          <w:szCs w:val="16"/>
        </w:rPr>
        <w:t>Nebel</w:t>
      </w:r>
      <w:proofErr w:type="spellEnd"/>
      <w:r>
        <w:rPr>
          <w:rFonts w:eastAsia="Times New Roman"/>
          <w:sz w:val="16"/>
          <w:szCs w:val="16"/>
        </w:rPr>
        <w:t xml:space="preserve">," Briefly, </w:t>
      </w:r>
      <w:hyperlink r:id="rId9" w:history="1">
        <w:r w:rsidRPr="0045400F">
          <w:rPr>
            <w:rStyle w:val="Hyperlink"/>
            <w:rFonts w:eastAsia="Times New Roman"/>
            <w:sz w:val="16"/>
            <w:szCs w:val="16"/>
          </w:rPr>
          <w:t>https://www.vbriefly.com/2015/02/20/the-priority-of-resolutional-semantics-by-jake-nebel/</w:t>
        </w:r>
      </w:hyperlink>
    </w:p>
    <w:p w14:paraId="3D4B0C0B" w14:textId="77777777" w:rsidR="002F0BE8" w:rsidRPr="000049C5" w:rsidRDefault="002F0BE8" w:rsidP="002F0BE8">
      <w:pPr>
        <w:rPr>
          <w:rFonts w:eastAsia="Times New Roman"/>
          <w:sz w:val="16"/>
          <w:szCs w:val="16"/>
        </w:rPr>
      </w:pPr>
      <w:r w:rsidRPr="00E85319">
        <w:rPr>
          <w:rFonts w:eastAsia="Times New Roman"/>
          <w:sz w:val="16"/>
          <w:szCs w:val="16"/>
        </w:rPr>
        <w:t xml:space="preserve">A second strategy denies that such pragmatic benefits are relevant. </w:t>
      </w:r>
      <w:r w:rsidRPr="000049C5">
        <w:rPr>
          <w:rStyle w:val="Emphasis"/>
          <w:highlight w:val="green"/>
        </w:rPr>
        <w:t>This strategy is</w:t>
      </w:r>
      <w:r w:rsidRPr="00E85319">
        <w:rPr>
          <w:rStyle w:val="Emphasis"/>
        </w:rPr>
        <w:t xml:space="preserve"> more </w:t>
      </w:r>
      <w:r w:rsidRPr="000049C5">
        <w:rPr>
          <w:rStyle w:val="Emphasis"/>
          <w:highlight w:val="green"/>
        </w:rPr>
        <w:t>deontological.</w:t>
      </w:r>
      <w:r w:rsidRPr="00E85319">
        <w:rPr>
          <w:rStyle w:val="Emphasis"/>
        </w:rPr>
        <w:t xml:space="preserve"> One version of this strategy app</w:t>
      </w:r>
      <w:r w:rsidRPr="00977195">
        <w:rPr>
          <w:rStyle w:val="Emphasis"/>
        </w:rPr>
        <w:t>e</w:t>
      </w:r>
      <w:r w:rsidRPr="00E85319">
        <w:rPr>
          <w:rStyle w:val="Emphasis"/>
        </w:rPr>
        <w:t xml:space="preserve">als to the importance of consent or agreement. </w:t>
      </w:r>
      <w:r w:rsidRPr="000049C5">
        <w:rPr>
          <w:rStyle w:val="Emphasis"/>
          <w:highlight w:val="green"/>
        </w:rPr>
        <w:t>Suppose</w:t>
      </w:r>
      <w:r w:rsidRPr="00E85319">
        <w:rPr>
          <w:rStyle w:val="Emphasis"/>
        </w:rPr>
        <w:t xml:space="preserve"> that </w:t>
      </w:r>
      <w:r w:rsidRPr="000049C5">
        <w:rPr>
          <w:rStyle w:val="Emphasis"/>
          <w:highlight w:val="green"/>
        </w:rPr>
        <w:t xml:space="preserve">you give your </w:t>
      </w:r>
      <w:proofErr w:type="spellStart"/>
      <w:r w:rsidRPr="000049C5">
        <w:rPr>
          <w:rStyle w:val="Emphasis"/>
          <w:highlight w:val="green"/>
        </w:rPr>
        <w:t>opponent</w:t>
      </w:r>
      <w:r w:rsidRPr="00E85319">
        <w:rPr>
          <w:rStyle w:val="Emphasis"/>
        </w:rPr>
        <w:t>s</w:t>
      </w:r>
      <w:proofErr w:type="spellEnd"/>
      <w:r w:rsidRPr="00E85319">
        <w:rPr>
          <w:rStyle w:val="Emphasis"/>
        </w:rPr>
        <w:t xml:space="preserve"> prior </w:t>
      </w:r>
      <w:r w:rsidRPr="000049C5">
        <w:rPr>
          <w:rStyle w:val="Emphasis"/>
          <w:highlight w:val="green"/>
        </w:rPr>
        <w:t>notice</w:t>
      </w:r>
      <w:r w:rsidRPr="00E85319">
        <w:rPr>
          <w:rStyle w:val="Emphasis"/>
        </w:rPr>
        <w:t xml:space="preserve"> that </w:t>
      </w:r>
      <w:r w:rsidRPr="000049C5">
        <w:rPr>
          <w:rStyle w:val="Emphasis"/>
          <w:highlight w:val="green"/>
        </w:rPr>
        <w:t>you’ll be affirming the</w:t>
      </w:r>
      <w:r w:rsidRPr="00E85319">
        <w:rPr>
          <w:rStyle w:val="Emphasis"/>
        </w:rPr>
        <w:t xml:space="preserve"> September/October </w:t>
      </w:r>
      <w:r w:rsidRPr="000049C5">
        <w:rPr>
          <w:rStyle w:val="Emphasis"/>
          <w:highlight w:val="green"/>
        </w:rPr>
        <w:t>2012 resolution instead of the current one.</w:t>
      </w:r>
      <w:r w:rsidRPr="00E85319">
        <w:rPr>
          <w:rStyle w:val="Emphasis"/>
        </w:rPr>
        <w:t xml:space="preserve"> There is a sense in which your affirmation of that resolution is now predictable: your </w:t>
      </w:r>
      <w:proofErr w:type="spellStart"/>
      <w:r w:rsidRPr="00E85319">
        <w:rPr>
          <w:rStyle w:val="Emphasis"/>
        </w:rPr>
        <w:t>opponents</w:t>
      </w:r>
      <w:proofErr w:type="spellEnd"/>
      <w:r w:rsidRPr="00E85319">
        <w:rPr>
          <w:rStyle w:val="Emphasis"/>
        </w:rPr>
        <w:t xml:space="preserve"> know, or are </w:t>
      </w:r>
      <w:proofErr w:type="gramStart"/>
      <w:r w:rsidRPr="00E85319">
        <w:rPr>
          <w:rStyle w:val="Emphasis"/>
        </w:rPr>
        <w:t>in a position</w:t>
      </w:r>
      <w:proofErr w:type="gramEnd"/>
      <w:r w:rsidRPr="00E85319">
        <w:rPr>
          <w:rStyle w:val="Emphasis"/>
        </w:rPr>
        <w:t xml:space="preserve"> to know, what you will be defending. And suppose that the older resolution is conducive to better (i.e., more </w:t>
      </w:r>
      <w:proofErr w:type="gramStart"/>
      <w:r w:rsidRPr="00E85319">
        <w:rPr>
          <w:rStyle w:val="Emphasis"/>
        </w:rPr>
        <w:t>fair</w:t>
      </w:r>
      <w:proofErr w:type="gramEnd"/>
      <w:r w:rsidRPr="00E85319">
        <w:rPr>
          <w:rStyle w:val="Emphasis"/>
        </w:rPr>
        <w:t xml:space="preserve"> and more educational) debate. Still, </w:t>
      </w:r>
      <w:r w:rsidRPr="000049C5">
        <w:rPr>
          <w:rStyle w:val="Emphasis"/>
          <w:highlight w:val="green"/>
        </w:rPr>
        <w:t>it’s unfair of you to expect your opponents to follow suit.</w:t>
      </w:r>
      <w:r w:rsidRPr="00E85319">
        <w:rPr>
          <w:rStyle w:val="Emphasis"/>
        </w:rPr>
        <w:t xml:space="preserve"> Why? </w:t>
      </w:r>
      <w:r w:rsidRPr="000049C5">
        <w:rPr>
          <w:rStyle w:val="Emphasis"/>
          <w:highlight w:val="green"/>
        </w:rPr>
        <w:t xml:space="preserve">Because they didn’t agree to debate that topic. </w:t>
      </w:r>
      <w:r w:rsidRPr="00420EE7">
        <w:rPr>
          <w:rStyle w:val="Emphasis"/>
        </w:rPr>
        <w:t xml:space="preserve">They registered for a tournament whose invitation specified the current resolution, not the Sept/Oct 2012 resolution or a free-for-all. The “social contract” argument for topicality holds that accepting a tournament invitation constitutes implicit consent to debate the specified topic. </w:t>
      </w:r>
      <w:r w:rsidRPr="00420EE7">
        <w:rPr>
          <w:rFonts w:eastAsia="Times New Roman"/>
          <w:sz w:val="16"/>
          <w:szCs w:val="16"/>
        </w:rPr>
        <w:t>This claim might be contested, depending on what constitutes implicit consent. What is less contestable is this: given that </w:t>
      </w:r>
      <w:r w:rsidRPr="00420EE7">
        <w:rPr>
          <w:rFonts w:eastAsia="Times New Roman"/>
          <w:i/>
          <w:iCs/>
          <w:sz w:val="16"/>
          <w:szCs w:val="16"/>
        </w:rPr>
        <w:t>some</w:t>
      </w:r>
      <w:r w:rsidRPr="00420EE7">
        <w:rPr>
          <w:rFonts w:eastAsia="Times New Roman"/>
          <w:sz w:val="16"/>
          <w:szCs w:val="16"/>
        </w:rPr>
        <w:t xml:space="preserve"> proposition must be debated in each round and that the tournament has specified a resolution, no one can reasonably reject a principle that requires everyone to debate the announced resolution as worded. This appeals to Scanlon’s </w:t>
      </w:r>
      <w:proofErr w:type="spellStart"/>
      <w:r w:rsidRPr="00420EE7">
        <w:rPr>
          <w:rFonts w:eastAsia="Times New Roman"/>
          <w:sz w:val="16"/>
          <w:szCs w:val="16"/>
        </w:rPr>
        <w:t>contractualism</w:t>
      </w:r>
      <w:proofErr w:type="spellEnd"/>
      <w:r w:rsidRPr="00420EE7">
        <w:rPr>
          <w:rFonts w:eastAsia="Times New Roman"/>
          <w:sz w:val="16"/>
          <w:szCs w:val="16"/>
        </w:rPr>
        <w:t xml:space="preserve">. </w:t>
      </w:r>
      <w:r w:rsidRPr="00420EE7">
        <w:rPr>
          <w:rStyle w:val="Emphasis"/>
        </w:rPr>
        <w:t>Someone who wishes to debate only the announced resolution has a strong claim against changing the topic, and no one has a stronger claim against debating the announced resolution</w:t>
      </w:r>
      <w:r w:rsidRPr="00420EE7">
        <w:rPr>
          <w:rFonts w:eastAsia="Times New Roman"/>
          <w:sz w:val="16"/>
          <w:szCs w:val="16"/>
        </w:rPr>
        <w:t xml:space="preserve"> (</w:t>
      </w:r>
      <w:r w:rsidRPr="00E85319">
        <w:rPr>
          <w:rFonts w:eastAsia="Times New Roman"/>
          <w:sz w:val="16"/>
          <w:szCs w:val="16"/>
        </w:rPr>
        <w:t xml:space="preserve">ignoring, for now, some possible exceptions to be discussed in the next subsection). </w:t>
      </w:r>
      <w:proofErr w:type="gramStart"/>
      <w:r w:rsidRPr="00E85319">
        <w:rPr>
          <w:rStyle w:val="Emphasis"/>
        </w:rPr>
        <w:t>So</w:t>
      </w:r>
      <w:proofErr w:type="gramEnd"/>
      <w:r w:rsidRPr="00E85319">
        <w:rPr>
          <w:rStyle w:val="Emphasis"/>
        </w:rPr>
        <w:t xml:space="preserve"> it is unfair to expect your opponent to debate anything other than the </w:t>
      </w:r>
      <w:r w:rsidRPr="00E85319">
        <w:rPr>
          <w:rStyle w:val="Emphasis"/>
        </w:rPr>
        <w:lastRenderedPageBreak/>
        <w:t xml:space="preserve">announced resolution. This unfairness is a constraint on the pursuit of education or other goods: it wrongs and is unjustifiable to your opponent. </w:t>
      </w:r>
    </w:p>
    <w:p w14:paraId="5263FDD9" w14:textId="64A76E88" w:rsidR="00166273" w:rsidRDefault="00166273" w:rsidP="00166273">
      <w:pPr>
        <w:pStyle w:val="Heading2"/>
      </w:pPr>
      <w:r>
        <w:lastRenderedPageBreak/>
        <w:t>2</w:t>
      </w:r>
    </w:p>
    <w:p w14:paraId="7D132857" w14:textId="77777777" w:rsidR="00166273" w:rsidRDefault="00166273" w:rsidP="00166273">
      <w:pPr>
        <w:pStyle w:val="Heading4"/>
        <w:shd w:val="clear" w:color="auto" w:fill="FFFFFF"/>
        <w:spacing w:before="0"/>
        <w:rPr>
          <w:rFonts w:ascii="Times New Roman" w:hAnsi="Times New Roman" w:cs="Times New Roman"/>
          <w:color w:val="000000"/>
          <w:sz w:val="24"/>
        </w:rPr>
      </w:pPr>
      <w:proofErr w:type="spellStart"/>
      <w:r>
        <w:rPr>
          <w:rFonts w:cs="Calibri"/>
          <w:color w:val="000000"/>
        </w:rPr>
        <w:t>Interp</w:t>
      </w:r>
      <w:proofErr w:type="spellEnd"/>
      <w:r>
        <w:rPr>
          <w:rFonts w:cs="Calibri"/>
          <w:color w:val="000000"/>
        </w:rPr>
        <w:t xml:space="preserve">: The affirmative may only garner offense from the hypothetical implementation that the appropriation of outer space by private entities is unjust and may not garner offense </w:t>
      </w:r>
      <w:r>
        <w:rPr>
          <w:rFonts w:cs="Calibri"/>
          <w:color w:val="000000"/>
          <w:u w:val="single"/>
        </w:rPr>
        <w:t>external</w:t>
      </w:r>
      <w:r>
        <w:rPr>
          <w:rFonts w:cs="Calibri"/>
          <w:color w:val="000000"/>
        </w:rPr>
        <w:t xml:space="preserve"> to that.</w:t>
      </w:r>
    </w:p>
    <w:p w14:paraId="62FF8884" w14:textId="77777777" w:rsidR="00166273" w:rsidRDefault="00166273" w:rsidP="00166273">
      <w:pPr>
        <w:rPr>
          <w:color w:val="000000"/>
        </w:rPr>
      </w:pPr>
    </w:p>
    <w:p w14:paraId="002513FD" w14:textId="77777777" w:rsidR="00166273" w:rsidRDefault="00166273" w:rsidP="00166273">
      <w:pPr>
        <w:pStyle w:val="Heading4"/>
        <w:rPr>
          <w:color w:val="000000"/>
        </w:rPr>
      </w:pPr>
      <w:r>
        <w:rPr>
          <w:rFonts w:cs="Calibri"/>
          <w:color w:val="000000"/>
        </w:rPr>
        <w:t>Resolved indicates a policy action.</w:t>
      </w:r>
    </w:p>
    <w:p w14:paraId="297C70D5" w14:textId="77777777" w:rsidR="00166273" w:rsidRDefault="00166273" w:rsidP="00166273">
      <w:pPr>
        <w:pStyle w:val="NormalWeb"/>
        <w:spacing w:before="0" w:beforeAutospacing="0" w:after="160" w:afterAutospacing="0"/>
        <w:rPr>
          <w:color w:val="000000"/>
        </w:rPr>
      </w:pPr>
      <w:proofErr w:type="spellStart"/>
      <w:r>
        <w:rPr>
          <w:rFonts w:ascii="Calibri" w:hAnsi="Calibri" w:cs="Calibri"/>
          <w:b/>
          <w:bCs/>
          <w:color w:val="000000"/>
          <w:sz w:val="26"/>
          <w:szCs w:val="26"/>
        </w:rPr>
        <w:t>Parcher</w:t>
      </w:r>
      <w:proofErr w:type="spellEnd"/>
      <w:r>
        <w:rPr>
          <w:rFonts w:ascii="Calibri" w:hAnsi="Calibri" w:cs="Calibri"/>
          <w:b/>
          <w:bCs/>
          <w:color w:val="000000"/>
          <w:sz w:val="26"/>
          <w:szCs w:val="26"/>
        </w:rPr>
        <w:t xml:space="preserve"> 1</w:t>
      </w:r>
      <w:r>
        <w:rPr>
          <w:rFonts w:ascii="Calibri" w:hAnsi="Calibri" w:cs="Calibri"/>
          <w:color w:val="000000"/>
          <w:sz w:val="22"/>
          <w:szCs w:val="22"/>
        </w:rPr>
        <w:t xml:space="preserve">. [Jeff. 2/26/01. “Re: Jeff P--Is the resolution a question?” </w:t>
      </w:r>
      <w:hyperlink r:id="rId10" w:history="1">
        <w:r>
          <w:rPr>
            <w:rStyle w:val="Hyperlink"/>
            <w:rFonts w:eastAsiaTheme="majorEastAsia" w:cs="Calibri"/>
            <w:color w:val="000000"/>
            <w:sz w:val="22"/>
            <w:szCs w:val="22"/>
          </w:rPr>
          <w:t>https://web.archive.org/web/20050122044927/http://www.ndtceda.com/archives/200102/0790.html</w:t>
        </w:r>
      </w:hyperlink>
      <w:r>
        <w:rPr>
          <w:rFonts w:ascii="Calibri" w:hAnsi="Calibri" w:cs="Calibri"/>
          <w:color w:val="000000"/>
          <w:sz w:val="22"/>
          <w:szCs w:val="22"/>
        </w:rPr>
        <w:t>] Justin</w:t>
      </w:r>
    </w:p>
    <w:p w14:paraId="26015D65" w14:textId="77777777" w:rsidR="00166273" w:rsidRDefault="00166273" w:rsidP="00166273">
      <w:pPr>
        <w:pStyle w:val="NormalWeb"/>
        <w:spacing w:before="0" w:beforeAutospacing="0" w:after="160" w:afterAutospacing="0"/>
        <w:rPr>
          <w:color w:val="000000"/>
        </w:rPr>
      </w:pPr>
      <w:r>
        <w:rPr>
          <w:rFonts w:ascii="Calibri" w:hAnsi="Calibri" w:cs="Calibri"/>
          <w:color w:val="000000"/>
          <w:sz w:val="22"/>
          <w:szCs w:val="22"/>
        </w:rPr>
        <w:t xml:space="preserve">(1) Pardon me if I turn to a source besides Bill. </w:t>
      </w:r>
      <w:r>
        <w:rPr>
          <w:rFonts w:ascii="Calibri" w:hAnsi="Calibri" w:cs="Calibri"/>
          <w:color w:val="000000"/>
          <w:sz w:val="22"/>
          <w:szCs w:val="22"/>
          <w:u w:val="single"/>
        </w:rPr>
        <w:t xml:space="preserve">American Heritage Dictionary: </w:t>
      </w:r>
      <w:r>
        <w:rPr>
          <w:rFonts w:ascii="Calibri" w:hAnsi="Calibri" w:cs="Calibri"/>
          <w:color w:val="000000"/>
          <w:sz w:val="22"/>
          <w:szCs w:val="22"/>
          <w:u w:val="single"/>
          <w:shd w:val="clear" w:color="auto" w:fill="00FF00"/>
        </w:rPr>
        <w:t>Resolve</w:t>
      </w:r>
      <w:r>
        <w:rPr>
          <w:rFonts w:ascii="Calibri" w:hAnsi="Calibri" w:cs="Calibri"/>
          <w:color w:val="000000"/>
          <w:sz w:val="22"/>
          <w:szCs w:val="22"/>
          <w:u w:val="single"/>
        </w:rPr>
        <w:t xml:space="preserve">: 1. To make a firm decision about. 2. </w:t>
      </w:r>
      <w:r>
        <w:rPr>
          <w:rFonts w:ascii="Calibri" w:hAnsi="Calibri" w:cs="Calibri"/>
          <w:color w:val="000000"/>
          <w:sz w:val="22"/>
          <w:szCs w:val="22"/>
          <w:u w:val="single"/>
          <w:shd w:val="clear" w:color="auto" w:fill="00FF00"/>
        </w:rPr>
        <w:t>To decide</w:t>
      </w:r>
      <w:r>
        <w:rPr>
          <w:rFonts w:ascii="Calibri" w:hAnsi="Calibri" w:cs="Calibri"/>
          <w:color w:val="000000"/>
          <w:sz w:val="22"/>
          <w:szCs w:val="22"/>
          <w:u w:val="single"/>
        </w:rPr>
        <w:t xml:space="preserve"> or express </w:t>
      </w:r>
      <w:r>
        <w:rPr>
          <w:rFonts w:ascii="Calibri" w:hAnsi="Calibri" w:cs="Calibri"/>
          <w:color w:val="000000"/>
          <w:sz w:val="22"/>
          <w:szCs w:val="22"/>
          <w:u w:val="single"/>
          <w:shd w:val="clear" w:color="auto" w:fill="00FF00"/>
        </w:rPr>
        <w:t xml:space="preserve">by </w:t>
      </w:r>
      <w:r>
        <w:rPr>
          <w:rFonts w:ascii="Calibri" w:hAnsi="Calibri" w:cs="Calibri"/>
          <w:color w:val="000000"/>
          <w:sz w:val="22"/>
          <w:szCs w:val="22"/>
          <w:u w:val="single"/>
        </w:rPr>
        <w:t xml:space="preserve">formal </w:t>
      </w:r>
      <w:r>
        <w:rPr>
          <w:rFonts w:ascii="Calibri" w:hAnsi="Calibri" w:cs="Calibri"/>
          <w:color w:val="000000"/>
          <w:sz w:val="22"/>
          <w:szCs w:val="22"/>
          <w:u w:val="single"/>
          <w:shd w:val="clear" w:color="auto" w:fill="00FF00"/>
        </w:rPr>
        <w:t>vote</w:t>
      </w:r>
      <w:r>
        <w:rPr>
          <w:rFonts w:ascii="Calibri" w:hAnsi="Calibri" w:cs="Calibri"/>
          <w:color w:val="000000"/>
          <w:sz w:val="22"/>
          <w:szCs w:val="22"/>
        </w:rPr>
        <w:t xml:space="preserve">. 3. To separate something into </w:t>
      </w:r>
      <w:proofErr w:type="spellStart"/>
      <w:r>
        <w:rPr>
          <w:rFonts w:ascii="Calibri" w:hAnsi="Calibri" w:cs="Calibri"/>
          <w:color w:val="000000"/>
          <w:sz w:val="22"/>
          <w:szCs w:val="22"/>
        </w:rPr>
        <w:t>constiutent</w:t>
      </w:r>
      <w:proofErr w:type="spellEnd"/>
      <w:r>
        <w:rPr>
          <w:rFonts w:ascii="Calibri" w:hAnsi="Calibri" w:cs="Calibri"/>
          <w:color w:val="000000"/>
          <w:sz w:val="22"/>
          <w:szCs w:val="22"/>
        </w:rPr>
        <w:t xml:space="preserve"> parts See </w:t>
      </w:r>
      <w:proofErr w:type="spellStart"/>
      <w:r>
        <w:rPr>
          <w:rFonts w:ascii="Calibri" w:hAnsi="Calibri" w:cs="Calibri"/>
          <w:color w:val="000000"/>
          <w:sz w:val="22"/>
          <w:szCs w:val="22"/>
        </w:rPr>
        <w:t>Syns</w:t>
      </w:r>
      <w:proofErr w:type="spellEnd"/>
      <w:r>
        <w:rPr>
          <w:rFonts w:ascii="Calibri" w:hAnsi="Calibri" w:cs="Calibri"/>
          <w:color w:val="000000"/>
          <w:sz w:val="22"/>
          <w:szCs w:val="22"/>
        </w:rPr>
        <w:t xml:space="preserve"> at *analyze* (emphasis in </w:t>
      </w:r>
      <w:proofErr w:type="spellStart"/>
      <w:r>
        <w:rPr>
          <w:rFonts w:ascii="Calibri" w:hAnsi="Calibri" w:cs="Calibri"/>
          <w:color w:val="000000"/>
          <w:sz w:val="22"/>
          <w:szCs w:val="22"/>
        </w:rPr>
        <w:t>orginal</w:t>
      </w:r>
      <w:proofErr w:type="spellEnd"/>
      <w:r>
        <w:rPr>
          <w:rFonts w:ascii="Calibri" w:hAnsi="Calibri" w:cs="Calibri"/>
          <w:color w:val="000000"/>
          <w:sz w:val="22"/>
          <w:szCs w:val="22"/>
        </w:rPr>
        <w:t xml:space="preserve">) 4. Find a solution to. See </w:t>
      </w:r>
      <w:proofErr w:type="spellStart"/>
      <w:r>
        <w:rPr>
          <w:rFonts w:ascii="Calibri" w:hAnsi="Calibri" w:cs="Calibri"/>
          <w:color w:val="000000"/>
          <w:sz w:val="22"/>
          <w:szCs w:val="22"/>
        </w:rPr>
        <w:t>Syns</w:t>
      </w:r>
      <w:proofErr w:type="spellEnd"/>
      <w:r>
        <w:rPr>
          <w:rFonts w:ascii="Calibri" w:hAnsi="Calibri" w:cs="Calibri"/>
          <w:color w:val="000000"/>
          <w:sz w:val="22"/>
          <w:szCs w:val="22"/>
        </w:rPr>
        <w:t xml:space="preserve"> at *Solve* (emphasis in original) 5. To dispel: resolve a doubt. - n 1. </w:t>
      </w:r>
      <w:proofErr w:type="spellStart"/>
      <w:r>
        <w:rPr>
          <w:rFonts w:ascii="Calibri" w:hAnsi="Calibri" w:cs="Calibri"/>
          <w:color w:val="000000"/>
          <w:sz w:val="22"/>
          <w:szCs w:val="22"/>
        </w:rPr>
        <w:t>Frimness</w:t>
      </w:r>
      <w:proofErr w:type="spellEnd"/>
      <w:r>
        <w:rPr>
          <w:rFonts w:ascii="Calibri" w:hAnsi="Calibri" w:cs="Calibri"/>
          <w:color w:val="000000"/>
          <w:sz w:val="22"/>
          <w:szCs w:val="22"/>
        </w:rPr>
        <w:t xml:space="preserve"> of purpose; </w:t>
      </w:r>
      <w:r>
        <w:rPr>
          <w:rFonts w:ascii="Calibri" w:hAnsi="Calibri" w:cs="Calibri"/>
          <w:color w:val="000000"/>
          <w:sz w:val="22"/>
          <w:szCs w:val="22"/>
          <w:u w:val="single"/>
        </w:rPr>
        <w:t>resolution</w:t>
      </w:r>
      <w:r>
        <w:rPr>
          <w:rFonts w:ascii="Calibri" w:hAnsi="Calibri" w:cs="Calibri"/>
          <w:color w:val="000000"/>
          <w:sz w:val="22"/>
          <w:szCs w:val="22"/>
        </w:rPr>
        <w:t xml:space="preserve">. 2. </w:t>
      </w:r>
      <w:r>
        <w:rPr>
          <w:rFonts w:ascii="Calibri" w:hAnsi="Calibri" w:cs="Calibri"/>
          <w:color w:val="000000"/>
          <w:sz w:val="22"/>
          <w:szCs w:val="22"/>
          <w:u w:val="single"/>
        </w:rPr>
        <w:t xml:space="preserve">A determination or decision. </w:t>
      </w:r>
      <w:r>
        <w:rPr>
          <w:rFonts w:ascii="Calibri" w:hAnsi="Calibri" w:cs="Calibri"/>
          <w:color w:val="000000"/>
          <w:sz w:val="22"/>
          <w:szCs w:val="22"/>
        </w:rPr>
        <w:t xml:space="preserve">(2) </w:t>
      </w:r>
      <w:r>
        <w:rPr>
          <w:rFonts w:ascii="Calibri" w:hAnsi="Calibri" w:cs="Calibri"/>
          <w:color w:val="000000"/>
          <w:sz w:val="22"/>
          <w:szCs w:val="22"/>
          <w:u w:val="single"/>
        </w:rPr>
        <w:t>The very nature of the word "resolution"</w:t>
      </w:r>
      <w:r>
        <w:rPr>
          <w:rFonts w:ascii="Calibri" w:hAnsi="Calibri" w:cs="Calibri"/>
          <w:color w:val="000000"/>
          <w:sz w:val="22"/>
          <w:szCs w:val="22"/>
        </w:rPr>
        <w:t xml:space="preserve"> </w:t>
      </w:r>
      <w:proofErr w:type="gramStart"/>
      <w:r>
        <w:rPr>
          <w:rFonts w:ascii="Calibri" w:hAnsi="Calibri" w:cs="Calibri"/>
          <w:color w:val="000000"/>
          <w:sz w:val="22"/>
          <w:szCs w:val="22"/>
        </w:rPr>
        <w:t>makes</w:t>
      </w:r>
      <w:proofErr w:type="gramEnd"/>
      <w:r>
        <w:rPr>
          <w:rFonts w:ascii="Calibri" w:hAnsi="Calibri" w:cs="Calibri"/>
          <w:color w:val="000000"/>
          <w:sz w:val="22"/>
          <w:szCs w:val="22"/>
        </w:rPr>
        <w:t xml:space="preserve"> it a question. American Heritage: </w:t>
      </w:r>
      <w:r>
        <w:rPr>
          <w:rFonts w:ascii="Calibri" w:hAnsi="Calibri" w:cs="Calibri"/>
          <w:color w:val="000000"/>
          <w:sz w:val="22"/>
          <w:szCs w:val="22"/>
          <w:u w:val="single"/>
        </w:rPr>
        <w:t xml:space="preserve">A course of action determined or decided on. </w:t>
      </w:r>
      <w:r>
        <w:rPr>
          <w:rFonts w:ascii="Calibri" w:hAnsi="Calibri" w:cs="Calibri"/>
          <w:color w:val="000000"/>
          <w:sz w:val="22"/>
          <w:szCs w:val="22"/>
          <w:u w:val="single"/>
          <w:shd w:val="clear" w:color="auto" w:fill="00FF00"/>
        </w:rPr>
        <w:t xml:space="preserve">A formal </w:t>
      </w:r>
      <w:proofErr w:type="spellStart"/>
      <w:r>
        <w:rPr>
          <w:rFonts w:ascii="Calibri" w:hAnsi="Calibri" w:cs="Calibri"/>
          <w:color w:val="000000"/>
          <w:sz w:val="22"/>
          <w:szCs w:val="22"/>
          <w:u w:val="single"/>
        </w:rPr>
        <w:t>statemnt</w:t>
      </w:r>
      <w:proofErr w:type="spellEnd"/>
      <w:r>
        <w:rPr>
          <w:rFonts w:ascii="Calibri" w:hAnsi="Calibri" w:cs="Calibri"/>
          <w:color w:val="000000"/>
          <w:sz w:val="22"/>
          <w:szCs w:val="22"/>
          <w:u w:val="single"/>
        </w:rPr>
        <w:t xml:space="preserve"> of a </w:t>
      </w:r>
      <w:proofErr w:type="spellStart"/>
      <w:r>
        <w:rPr>
          <w:rFonts w:ascii="Calibri" w:hAnsi="Calibri" w:cs="Calibri"/>
          <w:color w:val="000000"/>
          <w:sz w:val="22"/>
          <w:szCs w:val="22"/>
          <w:u w:val="single"/>
        </w:rPr>
        <w:t>deciion</w:t>
      </w:r>
      <w:proofErr w:type="spellEnd"/>
      <w:r>
        <w:rPr>
          <w:rFonts w:ascii="Calibri" w:hAnsi="Calibri" w:cs="Calibri"/>
          <w:color w:val="000000"/>
          <w:sz w:val="22"/>
          <w:szCs w:val="22"/>
          <w:u w:val="single"/>
        </w:rPr>
        <w:t xml:space="preserve">, as by a </w:t>
      </w:r>
      <w:r>
        <w:rPr>
          <w:rFonts w:ascii="Calibri" w:hAnsi="Calibri" w:cs="Calibri"/>
          <w:color w:val="000000"/>
          <w:sz w:val="22"/>
          <w:szCs w:val="22"/>
          <w:u w:val="single"/>
          <w:shd w:val="clear" w:color="auto" w:fill="00FF00"/>
        </w:rPr>
        <w:t>legislature</w:t>
      </w:r>
      <w:r>
        <w:rPr>
          <w:rFonts w:ascii="Calibri" w:hAnsi="Calibri" w:cs="Calibri"/>
          <w:color w:val="000000"/>
          <w:sz w:val="22"/>
          <w:szCs w:val="22"/>
          <w:u w:val="single"/>
        </w:rPr>
        <w:t xml:space="preserve">. </w:t>
      </w:r>
      <w:r>
        <w:rPr>
          <w:rFonts w:ascii="Calibri" w:hAnsi="Calibri" w:cs="Calibri"/>
          <w:color w:val="000000"/>
          <w:sz w:val="22"/>
          <w:szCs w:val="22"/>
        </w:rPr>
        <w:t xml:space="preserve">(3) </w:t>
      </w:r>
      <w:r>
        <w:rPr>
          <w:rFonts w:ascii="Calibri" w:hAnsi="Calibri" w:cs="Calibri"/>
          <w:color w:val="000000"/>
          <w:sz w:val="22"/>
          <w:szCs w:val="22"/>
          <w:u w:val="single"/>
        </w:rPr>
        <w:t>The resolution is obviously a question</w:t>
      </w:r>
      <w:r>
        <w:rPr>
          <w:rFonts w:ascii="Calibri" w:hAnsi="Calibri" w:cs="Calibri"/>
          <w:color w:val="000000"/>
          <w:sz w:val="22"/>
          <w:szCs w:val="22"/>
        </w:rPr>
        <w:t xml:space="preserve">. Any other conclusion is utterly </w:t>
      </w:r>
      <w:proofErr w:type="spellStart"/>
      <w:r>
        <w:rPr>
          <w:rFonts w:ascii="Calibri" w:hAnsi="Calibri" w:cs="Calibri"/>
          <w:color w:val="000000"/>
          <w:sz w:val="22"/>
          <w:szCs w:val="22"/>
        </w:rPr>
        <w:t>inconcievable</w:t>
      </w:r>
      <w:proofErr w:type="spellEnd"/>
      <w:r>
        <w:rPr>
          <w:rFonts w:ascii="Calibri" w:hAnsi="Calibri" w:cs="Calibri"/>
          <w:color w:val="000000"/>
          <w:sz w:val="22"/>
          <w:szCs w:val="22"/>
        </w:rPr>
        <w:t xml:space="preserve">. Why? Context. </w:t>
      </w:r>
      <w:r>
        <w:rPr>
          <w:rFonts w:ascii="Calibri" w:hAnsi="Calibri" w:cs="Calibri"/>
          <w:color w:val="000000"/>
          <w:sz w:val="22"/>
          <w:szCs w:val="22"/>
          <w:u w:val="single"/>
        </w:rPr>
        <w:t xml:space="preserve">The debate community empowers a topic committee to write a topic for ALTERNATE side debating. The committee is not a random group of people coming together to "reserve" themselves about some issue. There is context - they are empowered by a community to do something. In their deliberations, the topic community attempts to craft a resolution which can be ANSWERED in either direction. They focus on issues like ground and fairness because they know the </w:t>
      </w:r>
      <w:r>
        <w:rPr>
          <w:rFonts w:ascii="Calibri" w:hAnsi="Calibri" w:cs="Calibri"/>
          <w:color w:val="000000"/>
          <w:sz w:val="22"/>
          <w:szCs w:val="22"/>
          <w:u w:val="single"/>
          <w:shd w:val="clear" w:color="auto" w:fill="00FF00"/>
        </w:rPr>
        <w:t xml:space="preserve">resolution </w:t>
      </w:r>
      <w:r>
        <w:rPr>
          <w:rFonts w:ascii="Calibri" w:hAnsi="Calibri" w:cs="Calibri"/>
          <w:color w:val="000000"/>
          <w:sz w:val="22"/>
          <w:szCs w:val="22"/>
          <w:u w:val="single"/>
        </w:rPr>
        <w:t xml:space="preserve">will serve as the basis for debate which will be resolved by </w:t>
      </w:r>
      <w:r>
        <w:rPr>
          <w:rFonts w:ascii="Calibri" w:hAnsi="Calibri" w:cs="Calibri"/>
          <w:color w:val="000000"/>
          <w:sz w:val="22"/>
          <w:szCs w:val="22"/>
          <w:u w:val="single"/>
          <w:shd w:val="clear" w:color="auto" w:fill="00FF00"/>
        </w:rPr>
        <w:t>determining</w:t>
      </w:r>
      <w:r>
        <w:rPr>
          <w:rFonts w:ascii="Calibri" w:hAnsi="Calibri" w:cs="Calibri"/>
          <w:color w:val="000000"/>
          <w:sz w:val="22"/>
          <w:szCs w:val="22"/>
          <w:u w:val="single"/>
        </w:rPr>
        <w:t xml:space="preserve"> the </w:t>
      </w:r>
      <w:r>
        <w:rPr>
          <w:rFonts w:ascii="Calibri" w:hAnsi="Calibri" w:cs="Calibri"/>
          <w:color w:val="000000"/>
          <w:sz w:val="22"/>
          <w:szCs w:val="22"/>
          <w:u w:val="single"/>
          <w:shd w:val="clear" w:color="auto" w:fill="00FF00"/>
        </w:rPr>
        <w:t xml:space="preserve">policy </w:t>
      </w:r>
      <w:proofErr w:type="spellStart"/>
      <w:r>
        <w:rPr>
          <w:rFonts w:ascii="Calibri" w:hAnsi="Calibri" w:cs="Calibri"/>
          <w:color w:val="000000"/>
          <w:sz w:val="22"/>
          <w:szCs w:val="22"/>
          <w:u w:val="single"/>
          <w:shd w:val="clear" w:color="auto" w:fill="00FF00"/>
        </w:rPr>
        <w:t>desireablility</w:t>
      </w:r>
      <w:proofErr w:type="spellEnd"/>
      <w:r>
        <w:rPr>
          <w:rFonts w:ascii="Calibri" w:hAnsi="Calibri" w:cs="Calibri"/>
          <w:color w:val="000000"/>
          <w:sz w:val="22"/>
          <w:szCs w:val="22"/>
          <w:u w:val="single"/>
        </w:rPr>
        <w:t xml:space="preserve"> of that resolution</w:t>
      </w:r>
      <w:r>
        <w:rPr>
          <w:rFonts w:ascii="Calibri" w:hAnsi="Calibri" w:cs="Calibri"/>
          <w:color w:val="000000"/>
          <w:sz w:val="22"/>
          <w:szCs w:val="22"/>
        </w:rPr>
        <w:t xml:space="preserve">. That's not only what they do, but </w:t>
      </w:r>
      <w:r>
        <w:rPr>
          <w:rFonts w:ascii="Calibri" w:hAnsi="Calibri" w:cs="Calibri"/>
          <w:color w:val="000000"/>
          <w:sz w:val="22"/>
          <w:szCs w:val="22"/>
          <w:u w:val="single"/>
        </w:rPr>
        <w:t>it's what we REQUIRE them to do</w:t>
      </w:r>
      <w:r>
        <w:rPr>
          <w:rFonts w:ascii="Calibri" w:hAnsi="Calibri" w:cs="Calibri"/>
          <w:color w:val="000000"/>
          <w:sz w:val="22"/>
          <w:szCs w:val="22"/>
        </w:rPr>
        <w:t xml:space="preserve">. We don't just send the topic </w:t>
      </w:r>
      <w:proofErr w:type="spellStart"/>
      <w:r>
        <w:rPr>
          <w:rFonts w:ascii="Calibri" w:hAnsi="Calibri" w:cs="Calibri"/>
          <w:color w:val="000000"/>
          <w:sz w:val="22"/>
          <w:szCs w:val="22"/>
        </w:rPr>
        <w:t>committtee</w:t>
      </w:r>
      <w:proofErr w:type="spellEnd"/>
      <w:r>
        <w:rPr>
          <w:rFonts w:ascii="Calibri" w:hAnsi="Calibri" w:cs="Calibri"/>
          <w:color w:val="000000"/>
          <w:sz w:val="22"/>
          <w:szCs w:val="22"/>
        </w:rPr>
        <w:t xml:space="preserve"> somewhere to adopt their own group resolution. It's not the end point of a resolution adopted by a body - it's the </w:t>
      </w:r>
      <w:proofErr w:type="spellStart"/>
      <w:r>
        <w:rPr>
          <w:rFonts w:ascii="Calibri" w:hAnsi="Calibri" w:cs="Calibri"/>
          <w:color w:val="000000"/>
          <w:sz w:val="22"/>
          <w:szCs w:val="22"/>
        </w:rPr>
        <w:t>prelimanary</w:t>
      </w:r>
      <w:proofErr w:type="spellEnd"/>
      <w:r>
        <w:rPr>
          <w:rFonts w:ascii="Calibri" w:hAnsi="Calibri" w:cs="Calibri"/>
          <w:color w:val="000000"/>
          <w:sz w:val="22"/>
          <w:szCs w:val="22"/>
        </w:rPr>
        <w:t xml:space="preserve"> wording of a resolution sent to others to be answered or decided upon. (4) Further context: </w:t>
      </w:r>
      <w:r>
        <w:rPr>
          <w:rFonts w:ascii="Calibri" w:hAnsi="Calibri" w:cs="Calibri"/>
          <w:color w:val="000000"/>
          <w:sz w:val="22"/>
          <w:szCs w:val="22"/>
          <w:u w:val="single"/>
        </w:rPr>
        <w:t xml:space="preserve">the word resolved is used to </w:t>
      </w:r>
      <w:r>
        <w:rPr>
          <w:rFonts w:ascii="Calibri" w:hAnsi="Calibri" w:cs="Calibri"/>
          <w:color w:val="000000"/>
          <w:sz w:val="22"/>
          <w:szCs w:val="22"/>
          <w:u w:val="single"/>
          <w:shd w:val="clear" w:color="auto" w:fill="00FF00"/>
        </w:rPr>
        <w:t>emphasis</w:t>
      </w:r>
      <w:r>
        <w:rPr>
          <w:rFonts w:ascii="Calibri" w:hAnsi="Calibri" w:cs="Calibri"/>
          <w:color w:val="000000"/>
          <w:sz w:val="22"/>
          <w:szCs w:val="22"/>
          <w:u w:val="single"/>
        </w:rPr>
        <w:t xml:space="preserve"> the fact that </w:t>
      </w:r>
      <w:r>
        <w:rPr>
          <w:rFonts w:ascii="Calibri" w:hAnsi="Calibri" w:cs="Calibri"/>
          <w:color w:val="000000"/>
          <w:sz w:val="22"/>
          <w:szCs w:val="22"/>
          <w:u w:val="single"/>
          <w:shd w:val="clear" w:color="auto" w:fill="00FF00"/>
        </w:rPr>
        <w:t xml:space="preserve">it's policy </w:t>
      </w:r>
      <w:r>
        <w:rPr>
          <w:rFonts w:ascii="Calibri" w:hAnsi="Calibri" w:cs="Calibri"/>
          <w:color w:val="000000"/>
          <w:sz w:val="22"/>
          <w:szCs w:val="22"/>
          <w:u w:val="single"/>
        </w:rPr>
        <w:t xml:space="preserve">debate. </w:t>
      </w:r>
      <w:r>
        <w:rPr>
          <w:rFonts w:ascii="Calibri" w:hAnsi="Calibri" w:cs="Calibri"/>
          <w:color w:val="000000"/>
          <w:sz w:val="22"/>
          <w:szCs w:val="22"/>
          <w:u w:val="single"/>
          <w:shd w:val="clear" w:color="auto" w:fill="00FF00"/>
        </w:rPr>
        <w:t>Resolved comes from</w:t>
      </w:r>
      <w:r>
        <w:rPr>
          <w:rFonts w:ascii="Calibri" w:hAnsi="Calibri" w:cs="Calibri"/>
          <w:color w:val="000000"/>
          <w:sz w:val="22"/>
          <w:szCs w:val="22"/>
          <w:u w:val="single"/>
        </w:rPr>
        <w:t xml:space="preserve"> the adoption of </w:t>
      </w:r>
      <w:r>
        <w:rPr>
          <w:rFonts w:ascii="Calibri" w:hAnsi="Calibri" w:cs="Calibri"/>
          <w:color w:val="000000"/>
          <w:sz w:val="22"/>
          <w:szCs w:val="22"/>
          <w:u w:val="single"/>
          <w:shd w:val="clear" w:color="auto" w:fill="00FF00"/>
        </w:rPr>
        <w:t>resolutions by legislative bodies</w:t>
      </w:r>
      <w:r>
        <w:rPr>
          <w:rFonts w:ascii="Calibri" w:hAnsi="Calibri" w:cs="Calibri"/>
          <w:color w:val="000000"/>
          <w:sz w:val="22"/>
          <w:szCs w:val="22"/>
          <w:u w:val="single"/>
        </w:rPr>
        <w:t>. A resolution is either adopted or it is not. It's a question before a legislative body.</w:t>
      </w:r>
      <w:r>
        <w:rPr>
          <w:rFonts w:ascii="Calibri" w:hAnsi="Calibri" w:cs="Calibri"/>
          <w:color w:val="000000"/>
          <w:sz w:val="22"/>
          <w:szCs w:val="22"/>
        </w:rPr>
        <w:t xml:space="preserve"> Should this statement be adopted or </w:t>
      </w:r>
      <w:proofErr w:type="gramStart"/>
      <w:r>
        <w:rPr>
          <w:rFonts w:ascii="Calibri" w:hAnsi="Calibri" w:cs="Calibri"/>
          <w:color w:val="000000"/>
          <w:sz w:val="22"/>
          <w:szCs w:val="22"/>
        </w:rPr>
        <w:t>not.</w:t>
      </w:r>
      <w:proofErr w:type="gramEnd"/>
      <w:r>
        <w:rPr>
          <w:rFonts w:ascii="Calibri" w:hAnsi="Calibri" w:cs="Calibri"/>
          <w:color w:val="000000"/>
          <w:sz w:val="22"/>
          <w:szCs w:val="22"/>
        </w:rPr>
        <w:t> </w:t>
      </w:r>
    </w:p>
    <w:p w14:paraId="1D68AE88" w14:textId="77777777" w:rsidR="00166273" w:rsidRDefault="00166273" w:rsidP="00166273">
      <w:pPr>
        <w:rPr>
          <w:color w:val="000000"/>
        </w:rPr>
      </w:pPr>
    </w:p>
    <w:p w14:paraId="53FC4BC8" w14:textId="77777777" w:rsidR="00166273" w:rsidRDefault="00166273" w:rsidP="00166273">
      <w:pPr>
        <w:pStyle w:val="Heading4"/>
        <w:rPr>
          <w:color w:val="000000"/>
        </w:rPr>
      </w:pPr>
      <w:r>
        <w:rPr>
          <w:rFonts w:cs="Calibri"/>
          <w:color w:val="000000"/>
        </w:rPr>
        <w:t>The appropriation of outer space is permanent control.</w:t>
      </w:r>
    </w:p>
    <w:p w14:paraId="10F4103A" w14:textId="77777777" w:rsidR="00166273" w:rsidRDefault="00166273" w:rsidP="00166273">
      <w:pPr>
        <w:pStyle w:val="NormalWeb"/>
        <w:spacing w:before="0" w:beforeAutospacing="0" w:after="160" w:afterAutospacing="0"/>
        <w:rPr>
          <w:color w:val="000000"/>
        </w:rPr>
      </w:pPr>
      <w:r>
        <w:rPr>
          <w:rFonts w:ascii="Calibri" w:hAnsi="Calibri" w:cs="Calibri"/>
          <w:color w:val="000000"/>
          <w:sz w:val="22"/>
          <w:szCs w:val="22"/>
        </w:rPr>
        <w:t xml:space="preserve">TIMOTHY JUSTIN </w:t>
      </w:r>
      <w:r>
        <w:rPr>
          <w:rFonts w:ascii="Calibri" w:hAnsi="Calibri" w:cs="Calibri"/>
          <w:b/>
          <w:bCs/>
          <w:color w:val="000000"/>
          <w:sz w:val="26"/>
          <w:szCs w:val="26"/>
        </w:rPr>
        <w:t>TRAPP</w:t>
      </w:r>
      <w:r>
        <w:rPr>
          <w:rFonts w:ascii="Calibri" w:hAnsi="Calibri" w:cs="Calibri"/>
          <w:color w:val="000000"/>
          <w:sz w:val="22"/>
          <w:szCs w:val="22"/>
        </w:rPr>
        <w:t xml:space="preserve">, JD Candidate @ UIUC Law, </w:t>
      </w:r>
      <w:r>
        <w:rPr>
          <w:rFonts w:ascii="Calibri" w:hAnsi="Calibri" w:cs="Calibri"/>
          <w:b/>
          <w:bCs/>
          <w:color w:val="000000"/>
          <w:sz w:val="26"/>
          <w:szCs w:val="26"/>
        </w:rPr>
        <w:t>’13</w:t>
      </w:r>
      <w:r>
        <w:rPr>
          <w:rFonts w:ascii="Calibri" w:hAnsi="Calibri" w:cs="Calibri"/>
          <w:color w:val="000000"/>
          <w:sz w:val="22"/>
          <w:szCs w:val="22"/>
        </w:rPr>
        <w:t>, TAKING UP SPACE BY ANY OTHER MEANS: COMING TO TERMS WITH THE NONAPPROPRIATION ARTICLE OF THE OUTER SPACE TREATY UNIVERSITY OF ILLINOIS LAW REVIEW [Vol. 2013 No. 4]</w:t>
      </w:r>
    </w:p>
    <w:p w14:paraId="5549C078" w14:textId="77777777" w:rsidR="00166273" w:rsidRDefault="00166273" w:rsidP="00166273">
      <w:pPr>
        <w:pStyle w:val="NormalWeb"/>
        <w:spacing w:before="0" w:beforeAutospacing="0" w:after="160" w:afterAutospacing="0"/>
        <w:rPr>
          <w:color w:val="000000"/>
        </w:rPr>
      </w:pPr>
      <w:r>
        <w:rPr>
          <w:rFonts w:ascii="Calibri" w:hAnsi="Calibri" w:cs="Calibri"/>
          <w:color w:val="000000"/>
          <w:sz w:val="22"/>
          <w:szCs w:val="22"/>
        </w:rPr>
        <w:t xml:space="preserve">The issues presented in relation to the </w:t>
      </w:r>
      <w:proofErr w:type="spellStart"/>
      <w:r>
        <w:rPr>
          <w:rFonts w:ascii="Calibri" w:hAnsi="Calibri" w:cs="Calibri"/>
          <w:color w:val="000000"/>
          <w:sz w:val="22"/>
          <w:szCs w:val="22"/>
        </w:rPr>
        <w:t>nonappropriation</w:t>
      </w:r>
      <w:proofErr w:type="spellEnd"/>
      <w:r>
        <w:rPr>
          <w:rFonts w:ascii="Calibri" w:hAnsi="Calibri" w:cs="Calibri"/>
          <w:color w:val="000000"/>
          <w:sz w:val="22"/>
          <w:szCs w:val="22"/>
        </w:rPr>
        <w:t xml:space="preserve"> article of the Outer Space Treaty should be clear.214 The ITU has, quite blatantly, created something akin to “</w:t>
      </w:r>
      <w:r>
        <w:rPr>
          <w:rFonts w:ascii="Calibri" w:hAnsi="Calibri" w:cs="Calibri"/>
          <w:color w:val="000000"/>
          <w:sz w:val="22"/>
          <w:szCs w:val="22"/>
          <w:u w:val="single"/>
        </w:rPr>
        <w:t>property interests in outer space</w:t>
      </w:r>
      <w:r>
        <w:rPr>
          <w:rFonts w:ascii="Calibri" w:hAnsi="Calibri" w:cs="Calibri"/>
          <w:color w:val="000000"/>
          <w:sz w:val="22"/>
          <w:szCs w:val="22"/>
        </w:rPr>
        <w:t xml:space="preserve">.”215 It allows nations to exclude others from their orbital slots, even when the nation is not currently using that slot.216 This </w:t>
      </w:r>
      <w:r>
        <w:rPr>
          <w:rFonts w:ascii="Calibri" w:hAnsi="Calibri" w:cs="Calibri"/>
          <w:color w:val="000000"/>
          <w:sz w:val="22"/>
          <w:szCs w:val="22"/>
          <w:u w:val="single"/>
        </w:rPr>
        <w:t>is directly in line with at least one definition of outer-space appropriation</w:t>
      </w:r>
      <w:r>
        <w:rPr>
          <w:rFonts w:ascii="Calibri" w:hAnsi="Calibri" w:cs="Calibri"/>
          <w:color w:val="000000"/>
          <w:sz w:val="22"/>
          <w:szCs w:val="22"/>
        </w:rPr>
        <w:t>.217 [**Start Footnote 217**Id. at 236 (“</w:t>
      </w:r>
      <w:r>
        <w:rPr>
          <w:rFonts w:ascii="Calibri" w:hAnsi="Calibri" w:cs="Calibri"/>
          <w:b/>
          <w:bCs/>
          <w:color w:val="000000"/>
          <w:sz w:val="22"/>
          <w:szCs w:val="22"/>
          <w:u w:val="single"/>
          <w:shd w:val="clear" w:color="auto" w:fill="00FF00"/>
        </w:rPr>
        <w:t>Appropriation of outer space</w:t>
      </w:r>
      <w:r>
        <w:rPr>
          <w:rFonts w:ascii="Calibri" w:hAnsi="Calibri" w:cs="Calibri"/>
          <w:color w:val="000000"/>
          <w:sz w:val="22"/>
          <w:szCs w:val="22"/>
        </w:rPr>
        <w:t xml:space="preserve">, </w:t>
      </w:r>
      <w:r>
        <w:rPr>
          <w:rFonts w:ascii="Calibri" w:hAnsi="Calibri" w:cs="Calibri"/>
          <w:b/>
          <w:bCs/>
          <w:color w:val="000000"/>
          <w:sz w:val="22"/>
          <w:szCs w:val="22"/>
          <w:u w:val="single"/>
        </w:rPr>
        <w:t>therefore</w:t>
      </w:r>
      <w:r>
        <w:rPr>
          <w:rFonts w:ascii="Calibri" w:hAnsi="Calibri" w:cs="Calibri"/>
          <w:b/>
          <w:bCs/>
          <w:color w:val="000000"/>
          <w:sz w:val="22"/>
          <w:szCs w:val="22"/>
          <w:u w:val="single"/>
          <w:shd w:val="clear" w:color="auto" w:fill="00FF00"/>
        </w:rPr>
        <w:t>, is</w:t>
      </w:r>
      <w:r>
        <w:rPr>
          <w:rFonts w:ascii="Calibri" w:hAnsi="Calibri" w:cs="Calibri"/>
          <w:b/>
          <w:bCs/>
          <w:color w:val="000000"/>
          <w:sz w:val="22"/>
          <w:szCs w:val="22"/>
          <w:u w:val="single"/>
        </w:rPr>
        <w:t xml:space="preserve"> ‘the </w:t>
      </w:r>
      <w:r>
        <w:rPr>
          <w:rFonts w:ascii="Calibri" w:hAnsi="Calibri" w:cs="Calibri"/>
          <w:b/>
          <w:bCs/>
          <w:color w:val="000000"/>
          <w:sz w:val="22"/>
          <w:szCs w:val="22"/>
          <w:u w:val="single"/>
          <w:shd w:val="clear" w:color="auto" w:fill="00FF00"/>
        </w:rPr>
        <w:t>exercise of exclusive control</w:t>
      </w:r>
      <w:r>
        <w:rPr>
          <w:rFonts w:ascii="Calibri" w:hAnsi="Calibri" w:cs="Calibri"/>
          <w:b/>
          <w:bCs/>
          <w:color w:val="000000"/>
          <w:sz w:val="22"/>
          <w:szCs w:val="22"/>
          <w:u w:val="single"/>
        </w:rPr>
        <w:t xml:space="preserve"> or exclusive use’ </w:t>
      </w:r>
      <w:r>
        <w:rPr>
          <w:rFonts w:ascii="Calibri" w:hAnsi="Calibri" w:cs="Calibri"/>
          <w:b/>
          <w:bCs/>
          <w:color w:val="000000"/>
          <w:sz w:val="22"/>
          <w:szCs w:val="22"/>
          <w:u w:val="single"/>
          <w:shd w:val="clear" w:color="auto" w:fill="00FF00"/>
        </w:rPr>
        <w:t>with</w:t>
      </w:r>
      <w:r>
        <w:rPr>
          <w:rFonts w:ascii="Calibri" w:hAnsi="Calibri" w:cs="Calibri"/>
          <w:b/>
          <w:bCs/>
          <w:color w:val="000000"/>
          <w:sz w:val="22"/>
          <w:szCs w:val="22"/>
          <w:u w:val="single"/>
        </w:rPr>
        <w:t xml:space="preserve"> a sense of </w:t>
      </w:r>
      <w:r>
        <w:rPr>
          <w:rFonts w:ascii="Calibri" w:hAnsi="Calibri" w:cs="Calibri"/>
          <w:b/>
          <w:bCs/>
          <w:color w:val="000000"/>
          <w:sz w:val="22"/>
          <w:szCs w:val="22"/>
          <w:u w:val="single"/>
          <w:shd w:val="clear" w:color="auto" w:fill="00FF00"/>
        </w:rPr>
        <w:t>permanence</w:t>
      </w:r>
      <w:r>
        <w:rPr>
          <w:rFonts w:ascii="Calibri" w:hAnsi="Calibri" w:cs="Calibri"/>
          <w:b/>
          <w:bCs/>
          <w:color w:val="000000"/>
          <w:sz w:val="22"/>
          <w:szCs w:val="22"/>
          <w:u w:val="single"/>
        </w:rPr>
        <w:t>, which limits other nations’ access to i</w:t>
      </w:r>
      <w:r>
        <w:rPr>
          <w:rFonts w:ascii="Calibri" w:hAnsi="Calibri" w:cs="Calibri"/>
          <w:color w:val="000000"/>
          <w:sz w:val="22"/>
          <w:szCs w:val="22"/>
        </w:rPr>
        <w:t>t.”) (</w:t>
      </w:r>
      <w:proofErr w:type="gramStart"/>
      <w:r>
        <w:rPr>
          <w:rFonts w:ascii="Calibri" w:hAnsi="Calibri" w:cs="Calibri"/>
          <w:color w:val="000000"/>
          <w:sz w:val="22"/>
          <w:szCs w:val="22"/>
        </w:rPr>
        <w:t>quoting</w:t>
      </w:r>
      <w:proofErr w:type="gramEnd"/>
      <w:r>
        <w:rPr>
          <w:rFonts w:ascii="Calibri" w:hAnsi="Calibri" w:cs="Calibri"/>
          <w:color w:val="000000"/>
          <w:sz w:val="22"/>
          <w:szCs w:val="22"/>
        </w:rPr>
        <w:t xml:space="preserve"> Milton L. Smith, The Role of the </w:t>
      </w:r>
      <w:r>
        <w:rPr>
          <w:rFonts w:ascii="Calibri" w:hAnsi="Calibri" w:cs="Calibri"/>
          <w:color w:val="000000"/>
          <w:sz w:val="22"/>
          <w:szCs w:val="22"/>
        </w:rPr>
        <w:lastRenderedPageBreak/>
        <w:t>ITU in the Development of Space Law, 17 ANNALS AIR &amp; SPACE L. 157, 165 (1992)). **End Footnote 217*</w:t>
      </w:r>
      <w:proofErr w:type="gramStart"/>
      <w:r>
        <w:rPr>
          <w:rFonts w:ascii="Calibri" w:hAnsi="Calibri" w:cs="Calibri"/>
          <w:color w:val="000000"/>
          <w:sz w:val="22"/>
          <w:szCs w:val="22"/>
        </w:rPr>
        <w:t>*]The</w:t>
      </w:r>
      <w:proofErr w:type="gramEnd"/>
      <w:r>
        <w:rPr>
          <w:rFonts w:ascii="Calibri" w:hAnsi="Calibri" w:cs="Calibri"/>
          <w:color w:val="000000"/>
          <w:sz w:val="22"/>
          <w:szCs w:val="22"/>
        </w:rPr>
        <w:t xml:space="preserve"> ITU even allows nations with unused slots to devise them to other entities, creating a market for the property rights set up by this regulation.218 In some aspects, this seems to effect exactly what those signatory nations of the Bogotá Declaration were trying to accomplish, albeit through different means.219</w:t>
      </w:r>
    </w:p>
    <w:p w14:paraId="09699EBA" w14:textId="77777777" w:rsidR="00166273" w:rsidRDefault="00166273" w:rsidP="00166273">
      <w:pPr>
        <w:rPr>
          <w:color w:val="000000"/>
        </w:rPr>
      </w:pPr>
    </w:p>
    <w:p w14:paraId="33FB04F6" w14:textId="77777777" w:rsidR="00166273" w:rsidRDefault="00166273" w:rsidP="00166273">
      <w:pPr>
        <w:pStyle w:val="Heading4"/>
        <w:rPr>
          <w:color w:val="000000"/>
        </w:rPr>
      </w:pPr>
      <w:r>
        <w:rPr>
          <w:rFonts w:cs="Calibri"/>
          <w:color w:val="000000"/>
        </w:rPr>
        <w:t xml:space="preserve">Violation: </w:t>
      </w:r>
      <w:r>
        <w:rPr>
          <w:rFonts w:cs="Calibri"/>
          <w:color w:val="000000"/>
          <w:shd w:val="clear" w:color="auto" w:fill="00FF00"/>
        </w:rPr>
        <w:t>[insert]</w:t>
      </w:r>
      <w:r>
        <w:rPr>
          <w:rFonts w:cs="Calibri"/>
          <w:color w:val="000000"/>
        </w:rPr>
        <w:t xml:space="preserve">. At </w:t>
      </w:r>
      <w:r>
        <w:rPr>
          <w:rFonts w:cs="Calibri"/>
          <w:color w:val="000000"/>
          <w:u w:val="single"/>
        </w:rPr>
        <w:t>best</w:t>
      </w:r>
      <w:r>
        <w:rPr>
          <w:rFonts w:cs="Calibri"/>
          <w:color w:val="000000"/>
        </w:rPr>
        <w:t xml:space="preserve"> they’re extra topical which is a </w:t>
      </w:r>
      <w:r>
        <w:rPr>
          <w:rFonts w:cs="Calibri"/>
          <w:color w:val="000000"/>
          <w:u w:val="single"/>
        </w:rPr>
        <w:t>voter</w:t>
      </w:r>
      <w:r>
        <w:rPr>
          <w:rFonts w:cs="Calibri"/>
          <w:color w:val="000000"/>
        </w:rPr>
        <w:t xml:space="preserve"> for exploding limits and inflating </w:t>
      </w:r>
      <w:proofErr w:type="spellStart"/>
      <w:r>
        <w:rPr>
          <w:rFonts w:cs="Calibri"/>
          <w:color w:val="000000"/>
        </w:rPr>
        <w:t>aff</w:t>
      </w:r>
      <w:proofErr w:type="spellEnd"/>
      <w:r>
        <w:rPr>
          <w:rFonts w:cs="Calibri"/>
          <w:color w:val="000000"/>
        </w:rPr>
        <w:t xml:space="preserve"> solvency </w:t>
      </w:r>
      <w:r>
        <w:rPr>
          <w:rFonts w:cs="Calibri"/>
          <w:color w:val="000000"/>
          <w:u w:val="single"/>
        </w:rPr>
        <w:t>or</w:t>
      </w:r>
      <w:r>
        <w:rPr>
          <w:rFonts w:cs="Calibri"/>
          <w:color w:val="000000"/>
        </w:rPr>
        <w:t xml:space="preserve"> effects topical which is </w:t>
      </w:r>
      <w:r>
        <w:rPr>
          <w:rFonts w:cs="Calibri"/>
          <w:color w:val="000000"/>
          <w:u w:val="single"/>
        </w:rPr>
        <w:t>worse</w:t>
      </w:r>
      <w:r>
        <w:rPr>
          <w:rFonts w:cs="Calibri"/>
          <w:color w:val="000000"/>
        </w:rPr>
        <w:t>, since any small </w:t>
      </w:r>
      <w:proofErr w:type="spellStart"/>
      <w:r>
        <w:rPr>
          <w:rFonts w:cs="Calibri"/>
          <w:color w:val="000000"/>
        </w:rPr>
        <w:t>aff</w:t>
      </w:r>
      <w:proofErr w:type="spellEnd"/>
      <w:r>
        <w:rPr>
          <w:rFonts w:cs="Calibri"/>
          <w:color w:val="000000"/>
        </w:rPr>
        <w:t> can spill up to the resolution.</w:t>
      </w:r>
    </w:p>
    <w:p w14:paraId="3FFA1E78" w14:textId="77777777" w:rsidR="00166273" w:rsidRDefault="00166273" w:rsidP="00166273">
      <w:pPr>
        <w:rPr>
          <w:color w:val="000000"/>
        </w:rPr>
      </w:pPr>
    </w:p>
    <w:p w14:paraId="796FB7E8" w14:textId="77777777" w:rsidR="00166273" w:rsidRDefault="00166273" w:rsidP="00166273">
      <w:pPr>
        <w:pStyle w:val="Heading4"/>
        <w:rPr>
          <w:color w:val="000000"/>
        </w:rPr>
      </w:pPr>
      <w:r>
        <w:rPr>
          <w:rFonts w:cs="Calibri"/>
          <w:color w:val="000000"/>
        </w:rPr>
        <w:t xml:space="preserve">Vote neg for </w:t>
      </w:r>
      <w:r>
        <w:rPr>
          <w:rFonts w:cs="Calibri"/>
          <w:color w:val="000000"/>
          <w:u w:val="single"/>
        </w:rPr>
        <w:t>competitive equity and clash</w:t>
      </w:r>
      <w:r>
        <w:rPr>
          <w:rFonts w:cs="Calibri"/>
          <w:color w:val="000000"/>
        </w:rPr>
        <w:t>: changing the topic favors the </w:t>
      </w:r>
      <w:proofErr w:type="spellStart"/>
      <w:r>
        <w:rPr>
          <w:rFonts w:cs="Calibri"/>
          <w:color w:val="000000"/>
        </w:rPr>
        <w:t>aff</w:t>
      </w:r>
      <w:proofErr w:type="spellEnd"/>
      <w:r>
        <w:rPr>
          <w:rFonts w:cs="Calibri"/>
          <w:color w:val="000000"/>
        </w:rPr>
        <w:t xml:space="preserve"> because it destroys the only stasis point and makes </w:t>
      </w:r>
      <w:r>
        <w:rPr>
          <w:rFonts w:cs="Calibri"/>
          <w:color w:val="000000"/>
          <w:u w:val="single"/>
        </w:rPr>
        <w:t>prep</w:t>
      </w:r>
      <w:r>
        <w:rPr>
          <w:rFonts w:cs="Calibri"/>
          <w:color w:val="000000"/>
        </w:rPr>
        <w:t xml:space="preserve"> impossible because any ground is </w:t>
      </w:r>
      <w:r>
        <w:rPr>
          <w:rFonts w:cs="Calibri"/>
          <w:color w:val="000000"/>
          <w:u w:val="single"/>
        </w:rPr>
        <w:t>self-serving</w:t>
      </w:r>
      <w:r>
        <w:rPr>
          <w:rFonts w:cs="Calibri"/>
          <w:color w:val="000000"/>
        </w:rPr>
        <w:t xml:space="preserve">, </w:t>
      </w:r>
      <w:r>
        <w:rPr>
          <w:rFonts w:cs="Calibri"/>
          <w:color w:val="000000"/>
          <w:u w:val="single"/>
        </w:rPr>
        <w:t>concessionary</w:t>
      </w:r>
      <w:r>
        <w:rPr>
          <w:rFonts w:cs="Calibri"/>
          <w:color w:val="000000"/>
        </w:rPr>
        <w:t xml:space="preserve">, and from </w:t>
      </w:r>
      <w:r>
        <w:rPr>
          <w:rFonts w:cs="Calibri"/>
          <w:color w:val="000000"/>
          <w:u w:val="single"/>
        </w:rPr>
        <w:t>distorted literature bases</w:t>
      </w:r>
      <w:r>
        <w:rPr>
          <w:rFonts w:cs="Calibri"/>
          <w:color w:val="000000"/>
        </w:rPr>
        <w:t xml:space="preserve">. Their model allows someone to specialize for </w:t>
      </w:r>
      <w:r>
        <w:rPr>
          <w:rFonts w:cs="Calibri"/>
          <w:color w:val="000000"/>
          <w:u w:val="single"/>
        </w:rPr>
        <w:t>4 years</w:t>
      </w:r>
      <w:r>
        <w:rPr>
          <w:rFonts w:cs="Calibri"/>
          <w:color w:val="000000"/>
        </w:rPr>
        <w:t xml:space="preserve"> giving them an edge over people who switch </w:t>
      </w:r>
      <w:r>
        <w:rPr>
          <w:rFonts w:cs="Calibri"/>
          <w:color w:val="000000"/>
          <w:u w:val="single"/>
        </w:rPr>
        <w:t>every 2 months</w:t>
      </w:r>
      <w:r>
        <w:rPr>
          <w:rFonts w:cs="Calibri"/>
          <w:color w:val="000000"/>
        </w:rPr>
        <w:t xml:space="preserve">. Filter this through debate’s </w:t>
      </w:r>
      <w:r>
        <w:rPr>
          <w:rFonts w:cs="Calibri"/>
          <w:color w:val="000000"/>
          <w:u w:val="single"/>
        </w:rPr>
        <w:t>nature</w:t>
      </w:r>
      <w:r>
        <w:rPr>
          <w:rFonts w:cs="Calibri"/>
          <w:color w:val="000000"/>
        </w:rPr>
        <w:t xml:space="preserve"> of being a game where both teams want to </w:t>
      </w:r>
      <w:r>
        <w:rPr>
          <w:rFonts w:cs="Calibri"/>
          <w:color w:val="000000"/>
          <w:u w:val="single"/>
        </w:rPr>
        <w:t>win</w:t>
      </w:r>
      <w:r>
        <w:rPr>
          <w:rFonts w:cs="Calibri"/>
          <w:color w:val="000000"/>
        </w:rPr>
        <w:t xml:space="preserve">, which becomes meaningless without </w:t>
      </w:r>
      <w:r>
        <w:rPr>
          <w:rFonts w:cs="Calibri"/>
          <w:color w:val="000000"/>
          <w:u w:val="single"/>
        </w:rPr>
        <w:t>constraints</w:t>
      </w:r>
      <w:r>
        <w:rPr>
          <w:rFonts w:cs="Calibri"/>
          <w:color w:val="000000"/>
        </w:rPr>
        <w:t>.</w:t>
      </w:r>
    </w:p>
    <w:p w14:paraId="4DEF4913" w14:textId="77777777" w:rsidR="00166273" w:rsidRDefault="00166273" w:rsidP="00166273">
      <w:pPr>
        <w:rPr>
          <w:color w:val="000000"/>
        </w:rPr>
      </w:pPr>
    </w:p>
    <w:p w14:paraId="6FD3393D" w14:textId="77777777" w:rsidR="00166273" w:rsidRDefault="00166273" w:rsidP="00166273">
      <w:pPr>
        <w:pStyle w:val="Heading4"/>
        <w:rPr>
          <w:color w:val="000000"/>
        </w:rPr>
      </w:pPr>
      <w:r>
        <w:rPr>
          <w:rFonts w:cs="Calibri"/>
          <w:color w:val="000000"/>
        </w:rPr>
        <w:t>Impacts:</w:t>
      </w:r>
    </w:p>
    <w:p w14:paraId="1547C31D" w14:textId="77777777" w:rsidR="00166273" w:rsidRDefault="00166273" w:rsidP="00166273">
      <w:pPr>
        <w:rPr>
          <w:color w:val="000000"/>
        </w:rPr>
      </w:pPr>
    </w:p>
    <w:p w14:paraId="7D14DD03" w14:textId="77777777" w:rsidR="00166273" w:rsidRDefault="00166273" w:rsidP="00166273">
      <w:pPr>
        <w:pStyle w:val="Heading4"/>
        <w:rPr>
          <w:color w:val="000000"/>
        </w:rPr>
      </w:pPr>
      <w:r>
        <w:rPr>
          <w:rFonts w:cs="Calibri"/>
          <w:color w:val="000000"/>
        </w:rPr>
        <w:t xml:space="preserve">1] Procedural fairness </w:t>
      </w:r>
      <w:r>
        <w:rPr>
          <w:rFonts w:cs="Calibri"/>
          <w:color w:val="000000"/>
          <w:u w:val="single"/>
        </w:rPr>
        <w:t>outweighs</w:t>
      </w:r>
      <w:r>
        <w:rPr>
          <w:rFonts w:cs="Calibri"/>
          <w:color w:val="000000"/>
        </w:rPr>
        <w:t xml:space="preserve">—a) </w:t>
      </w:r>
      <w:proofErr w:type="spellStart"/>
      <w:r>
        <w:rPr>
          <w:rFonts w:cs="Calibri"/>
          <w:color w:val="000000"/>
        </w:rPr>
        <w:t>intrinsicness</w:t>
      </w:r>
      <w:proofErr w:type="spellEnd"/>
      <w:r>
        <w:rPr>
          <w:rFonts w:cs="Calibri"/>
          <w:color w:val="000000"/>
        </w:rPr>
        <w:t xml:space="preserve">—debate is a </w:t>
      </w:r>
      <w:r>
        <w:rPr>
          <w:rFonts w:cs="Calibri"/>
          <w:color w:val="000000"/>
          <w:u w:val="single"/>
        </w:rPr>
        <w:t>game</w:t>
      </w:r>
      <w:r>
        <w:rPr>
          <w:rFonts w:cs="Calibri"/>
          <w:color w:val="000000"/>
        </w:rPr>
        <w:t xml:space="preserve"> and equity </w:t>
      </w:r>
      <w:proofErr w:type="gramStart"/>
      <w:r>
        <w:rPr>
          <w:rFonts w:cs="Calibri"/>
          <w:color w:val="000000"/>
        </w:rPr>
        <w:t>is</w:t>
      </w:r>
      <w:proofErr w:type="gramEnd"/>
      <w:r>
        <w:rPr>
          <w:rFonts w:cs="Calibri"/>
          <w:color w:val="000000"/>
        </w:rPr>
        <w:t xml:space="preserve"> necessary to sustain the activity b) probability—debate </w:t>
      </w:r>
      <w:r>
        <w:rPr>
          <w:rFonts w:cs="Calibri"/>
          <w:color w:val="000000"/>
          <w:u w:val="single"/>
        </w:rPr>
        <w:t>can’t alter</w:t>
      </w:r>
      <w:r>
        <w:rPr>
          <w:rFonts w:cs="Calibri"/>
          <w:color w:val="000000"/>
        </w:rPr>
        <w:t xml:space="preserve"> subjectivity, but it </w:t>
      </w:r>
      <w:r>
        <w:rPr>
          <w:rFonts w:cs="Calibri"/>
          <w:color w:val="000000"/>
          <w:u w:val="single"/>
        </w:rPr>
        <w:t>can</w:t>
      </w:r>
      <w:r>
        <w:rPr>
          <w:rFonts w:cs="Calibri"/>
          <w:color w:val="000000"/>
        </w:rPr>
        <w:t xml:space="preserve"> rectify skews c) </w:t>
      </w:r>
      <w:proofErr w:type="spellStart"/>
      <w:r>
        <w:rPr>
          <w:rFonts w:cs="Calibri"/>
          <w:color w:val="000000"/>
        </w:rPr>
        <w:t>metaconstraint</w:t>
      </w:r>
      <w:proofErr w:type="spellEnd"/>
      <w:r>
        <w:rPr>
          <w:rFonts w:cs="Calibri"/>
          <w:color w:val="000000"/>
        </w:rPr>
        <w:t xml:space="preserve">—all your arguments </w:t>
      </w:r>
      <w:r>
        <w:rPr>
          <w:rFonts w:cs="Calibri"/>
          <w:color w:val="000000"/>
          <w:u w:val="single"/>
        </w:rPr>
        <w:t>concede fairness</w:t>
      </w:r>
      <w:r>
        <w:rPr>
          <w:rFonts w:cs="Calibri"/>
          <w:color w:val="000000"/>
        </w:rPr>
        <w:t xml:space="preserve"> since you </w:t>
      </w:r>
      <w:r>
        <w:rPr>
          <w:rFonts w:cs="Calibri"/>
          <w:color w:val="000000"/>
          <w:u w:val="single"/>
        </w:rPr>
        <w:t>assume</w:t>
      </w:r>
      <w:r>
        <w:rPr>
          <w:rFonts w:cs="Calibri"/>
          <w:color w:val="000000"/>
        </w:rPr>
        <w:t xml:space="preserve"> they will be evaluated fairly d) application—your model only indicts how </w:t>
      </w:r>
      <w:r>
        <w:rPr>
          <w:rFonts w:cs="Calibri"/>
          <w:color w:val="000000"/>
          <w:u w:val="single"/>
        </w:rPr>
        <w:t>fairness has been applied</w:t>
      </w:r>
      <w:r>
        <w:rPr>
          <w:rFonts w:cs="Calibri"/>
          <w:i/>
          <w:iCs/>
          <w:color w:val="000000"/>
        </w:rPr>
        <w:t xml:space="preserve"> </w:t>
      </w:r>
      <w:r>
        <w:rPr>
          <w:rFonts w:cs="Calibri"/>
          <w:color w:val="000000"/>
        </w:rPr>
        <w:t xml:space="preserve">not that it’s </w:t>
      </w:r>
      <w:r>
        <w:rPr>
          <w:rFonts w:cs="Calibri"/>
          <w:color w:val="000000"/>
          <w:u w:val="single"/>
        </w:rPr>
        <w:t>intrinsically bad</w:t>
      </w:r>
      <w:r>
        <w:rPr>
          <w:rFonts w:cs="Calibri"/>
          <w:color w:val="000000"/>
        </w:rPr>
        <w:t xml:space="preserve">—their model would justify </w:t>
      </w:r>
      <w:r>
        <w:rPr>
          <w:rFonts w:cs="Calibri"/>
          <w:color w:val="000000"/>
          <w:u w:val="single"/>
        </w:rPr>
        <w:t>exclusion</w:t>
      </w:r>
      <w:r>
        <w:rPr>
          <w:rFonts w:cs="Calibri"/>
          <w:color w:val="000000"/>
        </w:rPr>
        <w:t>.</w:t>
      </w:r>
    </w:p>
    <w:p w14:paraId="246FC61C" w14:textId="77777777" w:rsidR="00166273" w:rsidRDefault="00166273" w:rsidP="00166273">
      <w:pPr>
        <w:rPr>
          <w:color w:val="000000"/>
        </w:rPr>
      </w:pPr>
    </w:p>
    <w:p w14:paraId="6F0FEA20" w14:textId="77777777" w:rsidR="00166273" w:rsidRDefault="00166273" w:rsidP="00166273">
      <w:pPr>
        <w:pStyle w:val="Heading4"/>
        <w:rPr>
          <w:color w:val="000000"/>
        </w:rPr>
      </w:pPr>
      <w:r>
        <w:rPr>
          <w:rFonts w:cs="Calibri"/>
          <w:color w:val="000000"/>
        </w:rPr>
        <w:t xml:space="preserve">2] Switch Side Debate—they can read it as a </w:t>
      </w:r>
      <w:r>
        <w:rPr>
          <w:rFonts w:cs="Calibri"/>
          <w:color w:val="000000"/>
          <w:u w:val="single"/>
        </w:rPr>
        <w:t>K</w:t>
      </w:r>
      <w:r>
        <w:rPr>
          <w:rFonts w:cs="Calibri"/>
          <w:color w:val="000000"/>
        </w:rPr>
        <w:t xml:space="preserve"> against affirmatives—forces debaters to consider issues from </w:t>
      </w:r>
      <w:r>
        <w:rPr>
          <w:rFonts w:cs="Calibri"/>
          <w:color w:val="000000"/>
          <w:u w:val="single"/>
        </w:rPr>
        <w:t>multiple perspectives</w:t>
      </w:r>
      <w:r>
        <w:rPr>
          <w:rFonts w:cs="Calibri"/>
          <w:color w:val="000000"/>
        </w:rPr>
        <w:t>. Non-topical </w:t>
      </w:r>
      <w:proofErr w:type="spellStart"/>
      <w:r>
        <w:rPr>
          <w:rFonts w:cs="Calibri"/>
          <w:color w:val="000000"/>
        </w:rPr>
        <w:t>affs</w:t>
      </w:r>
      <w:proofErr w:type="spellEnd"/>
      <w:r>
        <w:rPr>
          <w:rFonts w:cs="Calibri"/>
          <w:color w:val="000000"/>
        </w:rPr>
        <w:t xml:space="preserve"> allow individuals to establish </w:t>
      </w:r>
      <w:r>
        <w:rPr>
          <w:rFonts w:cs="Calibri"/>
          <w:color w:val="000000"/>
          <w:u w:val="single"/>
        </w:rPr>
        <w:t>their own metrics</w:t>
      </w:r>
      <w:r>
        <w:rPr>
          <w:rFonts w:cs="Calibri"/>
          <w:color w:val="000000"/>
        </w:rPr>
        <w:t xml:space="preserve"> for what they want to debate leading to </w:t>
      </w:r>
      <w:r>
        <w:rPr>
          <w:rFonts w:cs="Calibri"/>
          <w:color w:val="000000"/>
          <w:u w:val="single"/>
        </w:rPr>
        <w:t>dogmatism</w:t>
      </w:r>
      <w:r>
        <w:rPr>
          <w:rFonts w:cs="Calibri"/>
          <w:color w:val="000000"/>
        </w:rPr>
        <w:t>.</w:t>
      </w:r>
    </w:p>
    <w:p w14:paraId="5095B22E" w14:textId="77777777" w:rsidR="00166273" w:rsidRDefault="00166273" w:rsidP="00166273">
      <w:pPr>
        <w:spacing w:after="240"/>
      </w:pPr>
    </w:p>
    <w:p w14:paraId="6240F55A" w14:textId="0D55D730" w:rsidR="00166273" w:rsidRPr="00166273" w:rsidRDefault="00166273" w:rsidP="00166273">
      <w:pPr>
        <w:spacing w:before="40" w:after="0" w:line="240" w:lineRule="auto"/>
        <w:rPr>
          <w:rFonts w:ascii="Times New Roman" w:eastAsia="Times New Roman" w:hAnsi="Times New Roman" w:cs="Times New Roman"/>
          <w:color w:val="000000"/>
          <w:sz w:val="24"/>
        </w:rPr>
      </w:pPr>
      <w:r w:rsidRPr="00166273">
        <w:rPr>
          <w:rFonts w:eastAsia="Times New Roman"/>
          <w:b/>
          <w:bCs/>
          <w:color w:val="000000"/>
          <w:sz w:val="26"/>
          <w:szCs w:val="26"/>
        </w:rPr>
        <w:t xml:space="preserve">3] TVA – defend an affirmative that defends the topic – their whole </w:t>
      </w:r>
      <w:proofErr w:type="spellStart"/>
      <w:r w:rsidRPr="00166273">
        <w:rPr>
          <w:rFonts w:eastAsia="Times New Roman"/>
          <w:b/>
          <w:bCs/>
          <w:color w:val="000000"/>
          <w:sz w:val="26"/>
          <w:szCs w:val="26"/>
        </w:rPr>
        <w:t>aff</w:t>
      </w:r>
      <w:proofErr w:type="spellEnd"/>
      <w:r w:rsidRPr="00166273">
        <w:rPr>
          <w:rFonts w:eastAsia="Times New Roman"/>
          <w:b/>
          <w:bCs/>
          <w:color w:val="000000"/>
          <w:sz w:val="26"/>
          <w:szCs w:val="26"/>
        </w:rPr>
        <w:t xml:space="preserve"> is about how private entities exploration of space is bad</w:t>
      </w:r>
      <w:r w:rsidR="002132D8">
        <w:rPr>
          <w:rFonts w:eastAsia="Times New Roman"/>
          <w:b/>
          <w:bCs/>
          <w:color w:val="000000"/>
          <w:sz w:val="26"/>
          <w:szCs w:val="26"/>
        </w:rPr>
        <w:t xml:space="preserve"> and </w:t>
      </w:r>
      <w:proofErr w:type="spellStart"/>
      <w:r w:rsidR="002132D8">
        <w:rPr>
          <w:rFonts w:eastAsia="Times New Roman"/>
          <w:b/>
          <w:bCs/>
          <w:color w:val="000000"/>
          <w:sz w:val="26"/>
          <w:szCs w:val="26"/>
        </w:rPr>
        <w:t>nasa</w:t>
      </w:r>
      <w:proofErr w:type="spellEnd"/>
      <w:r w:rsidR="002132D8">
        <w:rPr>
          <w:rFonts w:eastAsia="Times New Roman"/>
          <w:b/>
          <w:bCs/>
          <w:color w:val="000000"/>
          <w:sz w:val="26"/>
          <w:szCs w:val="26"/>
        </w:rPr>
        <w:t xml:space="preserve"> has a history of excluding disabled bodies </w:t>
      </w:r>
      <w:r w:rsidR="00740BD9">
        <w:rPr>
          <w:rFonts w:eastAsia="Times New Roman"/>
          <w:b/>
          <w:bCs/>
          <w:color w:val="000000"/>
          <w:sz w:val="26"/>
          <w:szCs w:val="26"/>
        </w:rPr>
        <w:t xml:space="preserve">so you could make an </w:t>
      </w:r>
      <w:proofErr w:type="spellStart"/>
      <w:r w:rsidR="00740BD9">
        <w:rPr>
          <w:rFonts w:eastAsia="Times New Roman"/>
          <w:b/>
          <w:bCs/>
          <w:color w:val="000000"/>
          <w:sz w:val="26"/>
          <w:szCs w:val="26"/>
        </w:rPr>
        <w:t>aff</w:t>
      </w:r>
      <w:proofErr w:type="spellEnd"/>
      <w:r w:rsidR="00740BD9">
        <w:rPr>
          <w:rFonts w:eastAsia="Times New Roman"/>
          <w:b/>
          <w:bCs/>
          <w:color w:val="000000"/>
          <w:sz w:val="26"/>
          <w:szCs w:val="26"/>
        </w:rPr>
        <w:t xml:space="preserve"> critiquing that</w:t>
      </w:r>
      <w:r w:rsidR="00CA03CD">
        <w:rPr>
          <w:rFonts w:eastAsia="Times New Roman"/>
          <w:b/>
          <w:bCs/>
          <w:color w:val="000000"/>
          <w:sz w:val="26"/>
          <w:szCs w:val="26"/>
        </w:rPr>
        <w:t xml:space="preserve">. Specifically true on this topic-the wording of the resolution does not mandate defending </w:t>
      </w:r>
      <w:r w:rsidR="00CA03CD">
        <w:rPr>
          <w:rFonts w:eastAsia="Times New Roman"/>
          <w:b/>
          <w:bCs/>
          <w:color w:val="000000"/>
          <w:sz w:val="26"/>
          <w:szCs w:val="26"/>
        </w:rPr>
        <w:lastRenderedPageBreak/>
        <w:t>state action 2-even if you do defend state action it is negative giving the TVA plenty ground</w:t>
      </w:r>
    </w:p>
    <w:p w14:paraId="711157D5" w14:textId="77777777" w:rsidR="00166273" w:rsidRPr="00166273" w:rsidRDefault="00166273" w:rsidP="00166273">
      <w:pPr>
        <w:spacing w:after="0" w:line="240" w:lineRule="auto"/>
        <w:rPr>
          <w:rFonts w:ascii="Times New Roman" w:eastAsia="Times New Roman" w:hAnsi="Times New Roman" w:cs="Times New Roman"/>
          <w:color w:val="000000"/>
          <w:sz w:val="24"/>
        </w:rPr>
      </w:pPr>
    </w:p>
    <w:p w14:paraId="416373ED" w14:textId="053F8548" w:rsidR="00166273" w:rsidRDefault="00166273" w:rsidP="00166273">
      <w:pPr>
        <w:spacing w:before="40" w:after="0" w:line="240" w:lineRule="auto"/>
        <w:rPr>
          <w:rFonts w:eastAsia="Times New Roman"/>
          <w:b/>
          <w:bCs/>
          <w:color w:val="000000"/>
          <w:sz w:val="26"/>
          <w:szCs w:val="26"/>
        </w:rPr>
      </w:pPr>
      <w:r w:rsidRPr="00166273">
        <w:rPr>
          <w:rFonts w:eastAsia="Times New Roman"/>
          <w:b/>
          <w:bCs/>
          <w:color w:val="000000"/>
          <w:sz w:val="26"/>
          <w:szCs w:val="26"/>
        </w:rPr>
        <w:t>Fairness</w:t>
      </w:r>
      <w:r w:rsidR="00664CF3">
        <w:rPr>
          <w:rFonts w:eastAsia="Times New Roman"/>
          <w:b/>
          <w:bCs/>
          <w:color w:val="000000"/>
          <w:sz w:val="26"/>
          <w:szCs w:val="26"/>
        </w:rPr>
        <w:t xml:space="preserve">-debates a competitive activity so we need equal grounds for engagement-also all your arguments concede the validity of fairness because you assume they will be evaluated. If fairness doesn’t matter just hack </w:t>
      </w:r>
      <w:proofErr w:type="spellStart"/>
      <w:r w:rsidR="00664CF3">
        <w:rPr>
          <w:rFonts w:eastAsia="Times New Roman"/>
          <w:b/>
          <w:bCs/>
          <w:color w:val="000000"/>
          <w:sz w:val="26"/>
          <w:szCs w:val="26"/>
        </w:rPr>
        <w:t>agaisnt</w:t>
      </w:r>
      <w:proofErr w:type="spellEnd"/>
      <w:r w:rsidR="00664CF3">
        <w:rPr>
          <w:rFonts w:eastAsia="Times New Roman"/>
          <w:b/>
          <w:bCs/>
          <w:color w:val="000000"/>
          <w:sz w:val="26"/>
          <w:szCs w:val="26"/>
        </w:rPr>
        <w:t xml:space="preserve"> them </w:t>
      </w:r>
    </w:p>
    <w:p w14:paraId="70E8CC4E" w14:textId="356A5A30" w:rsidR="00664CF3" w:rsidRPr="00166273" w:rsidRDefault="00664CF3" w:rsidP="00664CF3">
      <w:pPr>
        <w:pStyle w:val="Heading4"/>
      </w:pPr>
      <w:r>
        <w:t xml:space="preserve">NO </w:t>
      </w:r>
      <w:proofErr w:type="spellStart"/>
      <w:r>
        <w:t>crossapps</w:t>
      </w:r>
      <w:proofErr w:type="spellEnd"/>
      <w:r>
        <w:t xml:space="preserve"> of case to the shell-the shell comes as a prior question to the </w:t>
      </w:r>
      <w:proofErr w:type="spellStart"/>
      <w:r>
        <w:t>affirmitive</w:t>
      </w:r>
      <w:proofErr w:type="spellEnd"/>
      <w:r>
        <w:t xml:space="preserve"> and we indict your ability to read this </w:t>
      </w:r>
      <w:proofErr w:type="spellStart"/>
      <w:r>
        <w:t>aff</w:t>
      </w:r>
      <w:proofErr w:type="spellEnd"/>
      <w:r>
        <w:t xml:space="preserve"> in the first place so you </w:t>
      </w:r>
      <w:proofErr w:type="spellStart"/>
      <w:proofErr w:type="gramStart"/>
      <w:r>
        <w:t>cant</w:t>
      </w:r>
      <w:proofErr w:type="spellEnd"/>
      <w:proofErr w:type="gramEnd"/>
      <w:r>
        <w:t xml:space="preserve"> cross apply it to a higher layer. Additionally view the whole </w:t>
      </w:r>
      <w:proofErr w:type="spellStart"/>
      <w:r>
        <w:t>aff</w:t>
      </w:r>
      <w:proofErr w:type="spellEnd"/>
      <w:r>
        <w:t xml:space="preserve"> through the </w:t>
      </w:r>
      <w:proofErr w:type="spellStart"/>
      <w:r>
        <w:t>lense</w:t>
      </w:r>
      <w:proofErr w:type="spellEnd"/>
      <w:r>
        <w:t xml:space="preserve"> </w:t>
      </w:r>
      <w:proofErr w:type="spellStart"/>
      <w:r>
        <w:t>tht</w:t>
      </w:r>
      <w:proofErr w:type="spellEnd"/>
      <w:r>
        <w:t xml:space="preserve"> I was not able to engage so be skeptical of their claims </w:t>
      </w:r>
    </w:p>
    <w:p w14:paraId="1F631428" w14:textId="74410E2D" w:rsidR="00166273" w:rsidRPr="00166273" w:rsidRDefault="00166273" w:rsidP="00166273">
      <w:pPr>
        <w:spacing w:before="40" w:after="0" w:line="240" w:lineRule="auto"/>
        <w:rPr>
          <w:rFonts w:ascii="Times New Roman" w:eastAsia="Times New Roman" w:hAnsi="Times New Roman" w:cs="Times New Roman"/>
          <w:color w:val="000000"/>
          <w:sz w:val="24"/>
        </w:rPr>
      </w:pPr>
      <w:r w:rsidRPr="00166273">
        <w:rPr>
          <w:rFonts w:eastAsia="Times New Roman"/>
          <w:b/>
          <w:bCs/>
          <w:color w:val="000000"/>
          <w:sz w:val="26"/>
          <w:szCs w:val="26"/>
        </w:rPr>
        <w:br/>
        <w:t>Education</w:t>
      </w:r>
      <w:r w:rsidR="00664CF3">
        <w:rPr>
          <w:rFonts w:eastAsia="Times New Roman"/>
          <w:b/>
          <w:bCs/>
          <w:color w:val="000000"/>
          <w:sz w:val="26"/>
          <w:szCs w:val="26"/>
        </w:rPr>
        <w:t xml:space="preserve">-it’s the terminal impact of debate and controls the </w:t>
      </w:r>
      <w:proofErr w:type="spellStart"/>
      <w:r w:rsidR="00664CF3">
        <w:rPr>
          <w:rFonts w:eastAsia="Times New Roman"/>
          <w:b/>
          <w:bCs/>
          <w:color w:val="000000"/>
          <w:sz w:val="26"/>
          <w:szCs w:val="26"/>
        </w:rPr>
        <w:t>aff</w:t>
      </w:r>
      <w:proofErr w:type="spellEnd"/>
      <w:r w:rsidR="00664CF3">
        <w:rPr>
          <w:rFonts w:eastAsia="Times New Roman"/>
          <w:b/>
          <w:bCs/>
          <w:color w:val="000000"/>
          <w:sz w:val="26"/>
          <w:szCs w:val="26"/>
        </w:rPr>
        <w:t xml:space="preserve"> solvency-if I don’t have an opportunity to learn the </w:t>
      </w:r>
      <w:proofErr w:type="spellStart"/>
      <w:r w:rsidR="00664CF3">
        <w:rPr>
          <w:rFonts w:eastAsia="Times New Roman"/>
          <w:b/>
          <w:bCs/>
          <w:color w:val="000000"/>
          <w:sz w:val="26"/>
          <w:szCs w:val="26"/>
        </w:rPr>
        <w:t>aff</w:t>
      </w:r>
      <w:proofErr w:type="spellEnd"/>
      <w:r w:rsidR="00664CF3">
        <w:rPr>
          <w:rFonts w:eastAsia="Times New Roman"/>
          <w:b/>
          <w:bCs/>
          <w:color w:val="000000"/>
          <w:sz w:val="26"/>
          <w:szCs w:val="26"/>
        </w:rPr>
        <w:t xml:space="preserve"> method </w:t>
      </w:r>
    </w:p>
    <w:p w14:paraId="3708F9D4" w14:textId="77777777" w:rsidR="00166273" w:rsidRPr="00166273" w:rsidRDefault="00166273" w:rsidP="00166273">
      <w:pPr>
        <w:spacing w:after="0" w:line="240" w:lineRule="auto"/>
        <w:rPr>
          <w:rFonts w:ascii="Times New Roman" w:eastAsia="Times New Roman" w:hAnsi="Times New Roman" w:cs="Times New Roman"/>
          <w:color w:val="000000"/>
          <w:sz w:val="24"/>
        </w:rPr>
      </w:pPr>
    </w:p>
    <w:p w14:paraId="6E6515CD" w14:textId="06359D12" w:rsidR="00166273" w:rsidRPr="00166273" w:rsidRDefault="00166273" w:rsidP="00166273">
      <w:pPr>
        <w:spacing w:before="40" w:after="0" w:line="240" w:lineRule="auto"/>
        <w:rPr>
          <w:rFonts w:ascii="Times New Roman" w:eastAsia="Times New Roman" w:hAnsi="Times New Roman" w:cs="Times New Roman"/>
          <w:color w:val="000000"/>
          <w:sz w:val="24"/>
        </w:rPr>
      </w:pPr>
      <w:r w:rsidRPr="00166273">
        <w:rPr>
          <w:rFonts w:eastAsia="Times New Roman"/>
          <w:b/>
          <w:bCs/>
          <w:color w:val="000000"/>
          <w:sz w:val="26"/>
          <w:szCs w:val="26"/>
        </w:rPr>
        <w:t>DTD</w:t>
      </w:r>
      <w:r w:rsidR="00664CF3">
        <w:rPr>
          <w:rFonts w:eastAsia="Times New Roman"/>
          <w:b/>
          <w:bCs/>
          <w:color w:val="000000"/>
          <w:sz w:val="26"/>
          <w:szCs w:val="26"/>
        </w:rPr>
        <w:t xml:space="preserve">-DTA is incoherent since the shell indicts literally the whole </w:t>
      </w:r>
      <w:proofErr w:type="spellStart"/>
      <w:r w:rsidR="00664CF3">
        <w:rPr>
          <w:rFonts w:eastAsia="Times New Roman"/>
          <w:b/>
          <w:bCs/>
          <w:color w:val="000000"/>
          <w:sz w:val="26"/>
          <w:szCs w:val="26"/>
        </w:rPr>
        <w:t>aff</w:t>
      </w:r>
      <w:proofErr w:type="spellEnd"/>
      <w:r w:rsidR="00664CF3">
        <w:rPr>
          <w:rFonts w:eastAsia="Times New Roman"/>
          <w:b/>
          <w:bCs/>
          <w:color w:val="000000"/>
          <w:sz w:val="26"/>
          <w:szCs w:val="26"/>
        </w:rPr>
        <w:t xml:space="preserve"> </w:t>
      </w:r>
    </w:p>
    <w:p w14:paraId="370246DE" w14:textId="77777777" w:rsidR="00166273" w:rsidRPr="00166273" w:rsidRDefault="00166273" w:rsidP="00166273">
      <w:pPr>
        <w:spacing w:after="0" w:line="240" w:lineRule="auto"/>
        <w:rPr>
          <w:rFonts w:ascii="Times New Roman" w:eastAsia="Times New Roman" w:hAnsi="Times New Roman" w:cs="Times New Roman"/>
          <w:color w:val="000000"/>
          <w:sz w:val="24"/>
        </w:rPr>
      </w:pPr>
    </w:p>
    <w:p w14:paraId="6D6593FA" w14:textId="1132EA53" w:rsidR="00166273" w:rsidRDefault="00166273" w:rsidP="00166273">
      <w:pPr>
        <w:spacing w:before="40" w:after="0" w:line="240" w:lineRule="auto"/>
        <w:rPr>
          <w:rFonts w:ascii="Times New Roman" w:eastAsia="Times New Roman" w:hAnsi="Times New Roman" w:cs="Times New Roman"/>
          <w:color w:val="000000"/>
          <w:sz w:val="24"/>
        </w:rPr>
      </w:pPr>
      <w:r w:rsidRPr="00166273">
        <w:rPr>
          <w:rFonts w:eastAsia="Times New Roman"/>
          <w:b/>
          <w:bCs/>
          <w:color w:val="000000"/>
          <w:sz w:val="26"/>
          <w:szCs w:val="26"/>
        </w:rPr>
        <w:t>CI</w:t>
      </w:r>
      <w:r w:rsidR="00664CF3">
        <w:rPr>
          <w:rFonts w:eastAsia="Times New Roman"/>
          <w:b/>
          <w:bCs/>
          <w:color w:val="000000"/>
          <w:sz w:val="26"/>
          <w:szCs w:val="26"/>
        </w:rPr>
        <w:t xml:space="preserve">-reasonability is incoherent because you </w:t>
      </w:r>
      <w:proofErr w:type="spellStart"/>
      <w:proofErr w:type="gramStart"/>
      <w:r w:rsidR="00664CF3">
        <w:rPr>
          <w:rFonts w:eastAsia="Times New Roman"/>
          <w:b/>
          <w:bCs/>
          <w:color w:val="000000"/>
          <w:sz w:val="26"/>
          <w:szCs w:val="26"/>
        </w:rPr>
        <w:t>cant</w:t>
      </w:r>
      <w:proofErr w:type="spellEnd"/>
      <w:proofErr w:type="gramEnd"/>
      <w:r w:rsidR="00664CF3">
        <w:rPr>
          <w:rFonts w:eastAsia="Times New Roman"/>
          <w:b/>
          <w:bCs/>
          <w:color w:val="000000"/>
          <w:sz w:val="26"/>
          <w:szCs w:val="26"/>
        </w:rPr>
        <w:t xml:space="preserve"> be topical enough-</w:t>
      </w:r>
      <w:proofErr w:type="spellStart"/>
      <w:r w:rsidR="00664CF3">
        <w:rPr>
          <w:rFonts w:eastAsia="Times New Roman"/>
          <w:b/>
          <w:bCs/>
          <w:color w:val="000000"/>
          <w:sz w:val="26"/>
          <w:szCs w:val="26"/>
        </w:rPr>
        <w:t>theres</w:t>
      </w:r>
      <w:proofErr w:type="spellEnd"/>
      <w:r w:rsidR="00664CF3">
        <w:rPr>
          <w:rFonts w:eastAsia="Times New Roman"/>
          <w:b/>
          <w:bCs/>
          <w:color w:val="000000"/>
          <w:sz w:val="26"/>
          <w:szCs w:val="26"/>
        </w:rPr>
        <w:t xml:space="preserve"> no bright line and judge intervention </w:t>
      </w:r>
      <w:r w:rsidR="00C21303">
        <w:rPr>
          <w:rFonts w:eastAsia="Times New Roman"/>
          <w:b/>
          <w:bCs/>
          <w:color w:val="000000"/>
          <w:sz w:val="26"/>
          <w:szCs w:val="26"/>
        </w:rPr>
        <w:br/>
      </w:r>
    </w:p>
    <w:p w14:paraId="69542DB8" w14:textId="5D6AD531" w:rsidR="00C21303" w:rsidRDefault="00C21303" w:rsidP="00166273">
      <w:pPr>
        <w:spacing w:before="40" w:after="0" w:line="240" w:lineRule="auto"/>
        <w:rPr>
          <w:rFonts w:ascii="Times New Roman" w:eastAsia="Times New Roman" w:hAnsi="Times New Roman" w:cs="Times New Roman"/>
          <w:color w:val="000000"/>
          <w:sz w:val="24"/>
        </w:rPr>
      </w:pPr>
    </w:p>
    <w:p w14:paraId="6681A179" w14:textId="61A5A9FD" w:rsidR="00C21303" w:rsidRDefault="00C21303" w:rsidP="00C21303">
      <w:pPr>
        <w:pStyle w:val="Heading2"/>
      </w:pPr>
      <w:r>
        <w:lastRenderedPageBreak/>
        <w:t>3</w:t>
      </w:r>
    </w:p>
    <w:p w14:paraId="2B7740F4" w14:textId="374B1BB2" w:rsidR="00C21303" w:rsidRDefault="00C21303" w:rsidP="00C21303">
      <w:pPr>
        <w:pStyle w:val="Heading4"/>
      </w:pPr>
      <w:r>
        <w:t xml:space="preserve">Interpretation-the </w:t>
      </w:r>
      <w:proofErr w:type="spellStart"/>
      <w:r>
        <w:t>affirmitive</w:t>
      </w:r>
      <w:proofErr w:type="spellEnd"/>
      <w:r>
        <w:t xml:space="preserve"> debater must at least disclose framing mechanism and plan text 30 minutes before the round </w:t>
      </w:r>
    </w:p>
    <w:p w14:paraId="57725581" w14:textId="58470789" w:rsidR="00C21303" w:rsidRDefault="00C21303" w:rsidP="00C21303"/>
    <w:p w14:paraId="37F8EC29" w14:textId="709B003F" w:rsidR="00C21303" w:rsidRDefault="00C21303" w:rsidP="00C21303">
      <w:pPr>
        <w:pStyle w:val="Heading4"/>
      </w:pPr>
      <w:r>
        <w:t xml:space="preserve">Violation-check ss-I asked </w:t>
      </w:r>
      <w:proofErr w:type="gramStart"/>
      <w:r>
        <w:t>them</w:t>
      </w:r>
      <w:proofErr w:type="gramEnd"/>
      <w:r>
        <w:t xml:space="preserve"> but they didn’t respond </w:t>
      </w:r>
    </w:p>
    <w:p w14:paraId="1CF2380D" w14:textId="77777777" w:rsidR="00C21303" w:rsidRPr="00C21303" w:rsidRDefault="00C21303" w:rsidP="00C21303"/>
    <w:p w14:paraId="6CEADC26" w14:textId="77777777" w:rsidR="00166273" w:rsidRPr="00166273" w:rsidRDefault="00166273" w:rsidP="00166273">
      <w:pPr>
        <w:spacing w:after="0" w:line="240" w:lineRule="auto"/>
        <w:rPr>
          <w:rFonts w:ascii="Times New Roman" w:eastAsia="Times New Roman" w:hAnsi="Times New Roman" w:cs="Times New Roman"/>
          <w:color w:val="000000"/>
          <w:sz w:val="24"/>
        </w:rPr>
      </w:pPr>
    </w:p>
    <w:p w14:paraId="3FC6B623" w14:textId="10AECEC4" w:rsidR="00166273" w:rsidRPr="00166273" w:rsidRDefault="00C21303" w:rsidP="00166273">
      <w:pPr>
        <w:spacing w:after="240" w:line="240" w:lineRule="auto"/>
        <w:rPr>
          <w:rFonts w:ascii="Times New Roman" w:eastAsia="Times New Roman" w:hAnsi="Times New Roman" w:cs="Times New Roman"/>
          <w:sz w:val="24"/>
        </w:rPr>
      </w:pPr>
      <w:r>
        <w:rPr>
          <w:rFonts w:ascii="Times New Roman" w:eastAsia="Times New Roman" w:hAnsi="Times New Roman" w:cs="Times New Roman"/>
          <w:noProof/>
          <w:sz w:val="24"/>
        </w:rPr>
        <w:drawing>
          <wp:inline distT="0" distB="0" distL="0" distR="0" wp14:anchorId="1D3EFAE4" wp14:editId="1F09D846">
            <wp:extent cx="5486400" cy="3851910"/>
            <wp:effectExtent l="0" t="0" r="0" b="0"/>
            <wp:docPr id="1" name="Picture 1"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screenshot of a computer&#10;&#10;Description automatically generated"/>
                    <pic:cNvPicPr/>
                  </pic:nvPicPr>
                  <pic:blipFill>
                    <a:blip r:embed="rId11"/>
                    <a:stretch>
                      <a:fillRect/>
                    </a:stretch>
                  </pic:blipFill>
                  <pic:spPr>
                    <a:xfrm>
                      <a:off x="0" y="0"/>
                      <a:ext cx="5486400" cy="3851910"/>
                    </a:xfrm>
                    <a:prstGeom prst="rect">
                      <a:avLst/>
                    </a:prstGeom>
                  </pic:spPr>
                </pic:pic>
              </a:graphicData>
            </a:graphic>
          </wp:inline>
        </w:drawing>
      </w:r>
    </w:p>
    <w:p w14:paraId="7E1F2901" w14:textId="08DDCBF8" w:rsidR="00166273" w:rsidRDefault="00C21303" w:rsidP="00C21303">
      <w:pPr>
        <w:pStyle w:val="Heading4"/>
      </w:pPr>
      <w:r>
        <w:lastRenderedPageBreak/>
        <w:t>Standards-</w:t>
      </w:r>
    </w:p>
    <w:p w14:paraId="3FE69899" w14:textId="65AB1E80" w:rsidR="00C21303" w:rsidRDefault="00C21303" w:rsidP="00C21303">
      <w:pPr>
        <w:pStyle w:val="Heading4"/>
      </w:pPr>
      <w:r>
        <w:t xml:space="preserve">1-reciprocity-the </w:t>
      </w:r>
      <w:proofErr w:type="spellStart"/>
      <w:r>
        <w:t>affirmitive</w:t>
      </w:r>
      <w:proofErr w:type="spellEnd"/>
      <w:r>
        <w:t xml:space="preserve"> has an infinite amount of prep time-the least you can give me is 30 minutes before round -else </w:t>
      </w:r>
      <w:proofErr w:type="spellStart"/>
      <w:r>
        <w:t>aff</w:t>
      </w:r>
      <w:proofErr w:type="spellEnd"/>
      <w:r>
        <w:t xml:space="preserve"> wins every round </w:t>
      </w:r>
      <w:proofErr w:type="spellStart"/>
      <w:r>
        <w:t>cuz</w:t>
      </w:r>
      <w:proofErr w:type="spellEnd"/>
      <w:r>
        <w:t xml:space="preserve"> I don’t have enough time to formulate a valid strategy </w:t>
      </w:r>
    </w:p>
    <w:p w14:paraId="70BDF588" w14:textId="4CBC6E3F" w:rsidR="003956DB" w:rsidRDefault="003956DB" w:rsidP="003956DB">
      <w:pPr>
        <w:pStyle w:val="Heading4"/>
      </w:pPr>
      <w:r>
        <w:t xml:space="preserve">2-Abeilism-not disclosing 30 min before excludes people who </w:t>
      </w:r>
      <w:proofErr w:type="spellStart"/>
      <w:proofErr w:type="gramStart"/>
      <w:r>
        <w:t>cant</w:t>
      </w:r>
      <w:proofErr w:type="spellEnd"/>
      <w:proofErr w:type="gramEnd"/>
      <w:r>
        <w:t xml:space="preserve"> process information as quickly </w:t>
      </w:r>
      <w:proofErr w:type="spellStart"/>
      <w:r>
        <w:t>wich</w:t>
      </w:r>
      <w:proofErr w:type="spellEnd"/>
      <w:r>
        <w:t xml:space="preserve"> means no impact turns. Even if destroying debate is good you shouldn’t do it in a way that’s actively </w:t>
      </w:r>
      <w:proofErr w:type="spellStart"/>
      <w:r>
        <w:t>abeilist</w:t>
      </w:r>
      <w:proofErr w:type="spellEnd"/>
      <w:r>
        <w:t xml:space="preserve"> </w:t>
      </w:r>
    </w:p>
    <w:p w14:paraId="73DE48D1" w14:textId="0495161F" w:rsidR="003956DB" w:rsidRDefault="003956DB" w:rsidP="003956DB">
      <w:pPr>
        <w:pStyle w:val="Heading4"/>
      </w:pPr>
      <w:r>
        <w:t xml:space="preserve">3-clash-since I don’t know what the </w:t>
      </w:r>
      <w:proofErr w:type="spellStart"/>
      <w:r>
        <w:t>aff</w:t>
      </w:r>
      <w:proofErr w:type="spellEnd"/>
      <w:r>
        <w:t xml:space="preserve"> is before round I </w:t>
      </w:r>
      <w:proofErr w:type="spellStart"/>
      <w:proofErr w:type="gramStart"/>
      <w:r>
        <w:t>cant</w:t>
      </w:r>
      <w:proofErr w:type="spellEnd"/>
      <w:proofErr w:type="gramEnd"/>
      <w:r>
        <w:t xml:space="preserve"> generate a good </w:t>
      </w:r>
      <w:proofErr w:type="spellStart"/>
      <w:r>
        <w:t>strat</w:t>
      </w:r>
      <w:proofErr w:type="spellEnd"/>
      <w:r>
        <w:t xml:space="preserve"> against it. Means I </w:t>
      </w:r>
      <w:proofErr w:type="spellStart"/>
      <w:proofErr w:type="gramStart"/>
      <w:r>
        <w:t>cant</w:t>
      </w:r>
      <w:proofErr w:type="spellEnd"/>
      <w:proofErr w:type="gramEnd"/>
      <w:r>
        <w:t xml:space="preserve"> </w:t>
      </w:r>
      <w:proofErr w:type="spellStart"/>
      <w:r>
        <w:t>throuroughly</w:t>
      </w:r>
      <w:proofErr w:type="spellEnd"/>
      <w:r>
        <w:t xml:space="preserve"> engage the </w:t>
      </w:r>
      <w:proofErr w:type="spellStart"/>
      <w:r>
        <w:t>aff</w:t>
      </w:r>
      <w:proofErr w:type="spellEnd"/>
      <w:r>
        <w:t xml:space="preserve"> and test your solvency. O/w because that’s the only way your </w:t>
      </w:r>
      <w:proofErr w:type="spellStart"/>
      <w:r>
        <w:t>aff</w:t>
      </w:r>
      <w:proofErr w:type="spellEnd"/>
      <w:r>
        <w:t xml:space="preserve"> does anything </w:t>
      </w:r>
    </w:p>
    <w:p w14:paraId="667E54DD" w14:textId="3F1D9D48" w:rsidR="003956DB" w:rsidRDefault="003956DB" w:rsidP="003956DB">
      <w:pPr>
        <w:pStyle w:val="Heading4"/>
      </w:pPr>
      <w:r>
        <w:t xml:space="preserve">And disclosure is specifically </w:t>
      </w:r>
      <w:proofErr w:type="spellStart"/>
      <w:r>
        <w:t>dtd</w:t>
      </w:r>
      <w:proofErr w:type="spellEnd"/>
      <w:r>
        <w:t xml:space="preserve">-I indict more than just an </w:t>
      </w:r>
      <w:proofErr w:type="gramStart"/>
      <w:r>
        <w:t>argument</w:t>
      </w:r>
      <w:proofErr w:type="gramEnd"/>
      <w:r w:rsidR="00CA03CD">
        <w:t xml:space="preserve"> but I indict your whole method </w:t>
      </w:r>
    </w:p>
    <w:p w14:paraId="6E19645B" w14:textId="1F56642D" w:rsidR="00CA03CD" w:rsidRDefault="00CA03CD" w:rsidP="00CA03CD">
      <w:pPr>
        <w:pStyle w:val="Heading4"/>
      </w:pPr>
      <w:r>
        <w:t>CI-we want to create the best norms for debate</w:t>
      </w:r>
    </w:p>
    <w:p w14:paraId="504DCB84" w14:textId="1CD12432" w:rsidR="00CA03CD" w:rsidRDefault="00CA03CD" w:rsidP="00CA03CD">
      <w:pPr>
        <w:pStyle w:val="Heading4"/>
      </w:pPr>
      <w:r>
        <w:t xml:space="preserve">I don’t care if you just got home you signed up for this tournament the schedule is </w:t>
      </w:r>
      <w:proofErr w:type="gramStart"/>
      <w:r>
        <w:t>posted</w:t>
      </w:r>
      <w:proofErr w:type="gramEnd"/>
      <w:r>
        <w:t xml:space="preserve"> and you can get notified for pairings. You should still be held responsible for maintaining good practices </w:t>
      </w:r>
    </w:p>
    <w:p w14:paraId="1E66614A" w14:textId="77777777" w:rsidR="00CA03CD" w:rsidRPr="00CA03CD" w:rsidRDefault="00CA03CD" w:rsidP="00CA03CD"/>
    <w:p w14:paraId="2D4C29A1" w14:textId="77777777" w:rsidR="00740BD9" w:rsidRPr="00740BD9" w:rsidRDefault="00740BD9" w:rsidP="00740BD9"/>
    <w:p w14:paraId="51FB46A6" w14:textId="77777777" w:rsidR="002132D8" w:rsidRPr="002132D8" w:rsidRDefault="002132D8" w:rsidP="002132D8"/>
    <w:p w14:paraId="27CCC729" w14:textId="77777777" w:rsidR="002F0BE8" w:rsidRPr="002F0BE8" w:rsidRDefault="002F0BE8" w:rsidP="002F0BE8"/>
    <w:sectPr w:rsidR="002F0BE8" w:rsidRPr="002F0BE8"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5"/>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F0BE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66273"/>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2D8"/>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0BE8"/>
    <w:rsid w:val="002F1BA9"/>
    <w:rsid w:val="002F6E74"/>
    <w:rsid w:val="003106B3"/>
    <w:rsid w:val="0031385D"/>
    <w:rsid w:val="003171AB"/>
    <w:rsid w:val="003223B2"/>
    <w:rsid w:val="00322A67"/>
    <w:rsid w:val="00323EB9"/>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6DB"/>
    <w:rsid w:val="00395864"/>
    <w:rsid w:val="00396557"/>
    <w:rsid w:val="00397316"/>
    <w:rsid w:val="003A248F"/>
    <w:rsid w:val="003A4D9C"/>
    <w:rsid w:val="003B1668"/>
    <w:rsid w:val="003B266E"/>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03F97"/>
    <w:rsid w:val="00516A88"/>
    <w:rsid w:val="00522065"/>
    <w:rsid w:val="005224F2"/>
    <w:rsid w:val="00533F1C"/>
    <w:rsid w:val="00536D8B"/>
    <w:rsid w:val="005379C3"/>
    <w:rsid w:val="0054218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5F3E"/>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4CF3"/>
    <w:rsid w:val="00674A78"/>
    <w:rsid w:val="006807C8"/>
    <w:rsid w:val="00696A16"/>
    <w:rsid w:val="006A4840"/>
    <w:rsid w:val="006A52A0"/>
    <w:rsid w:val="006A7E1D"/>
    <w:rsid w:val="006B7205"/>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40BD9"/>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6AB"/>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29DD"/>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D7884"/>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2358"/>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1303"/>
    <w:rsid w:val="00C244F5"/>
    <w:rsid w:val="00C3164F"/>
    <w:rsid w:val="00C31B5E"/>
    <w:rsid w:val="00C34D3E"/>
    <w:rsid w:val="00C35B37"/>
    <w:rsid w:val="00C3747A"/>
    <w:rsid w:val="00C37F29"/>
    <w:rsid w:val="00C56DCC"/>
    <w:rsid w:val="00C57075"/>
    <w:rsid w:val="00C72AFE"/>
    <w:rsid w:val="00C81619"/>
    <w:rsid w:val="00CA013C"/>
    <w:rsid w:val="00CA03CD"/>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D5B"/>
    <w:rsid w:val="00DB5F87"/>
    <w:rsid w:val="00DB699B"/>
    <w:rsid w:val="00DC0376"/>
    <w:rsid w:val="00DC099B"/>
    <w:rsid w:val="00DC2BE5"/>
    <w:rsid w:val="00DD4CD4"/>
    <w:rsid w:val="00DD65A2"/>
    <w:rsid w:val="00DD6770"/>
    <w:rsid w:val="00DE025C"/>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97C4B"/>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1AF2"/>
    <w:rsid w:val="00F57FFB"/>
    <w:rsid w:val="00F601E6"/>
    <w:rsid w:val="00F70EEC"/>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B632A2"/>
  <w14:defaultImageDpi w14:val="300"/>
  <w15:docId w15:val="{6D2FBFA1-2013-A54E-80E5-0CCC99641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132D8"/>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2132D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132D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2132D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Card,Tags,tags,No Spacing1111,ta,t"/>
    <w:basedOn w:val="Normal"/>
    <w:next w:val="Normal"/>
    <w:link w:val="Heading4Char"/>
    <w:uiPriority w:val="9"/>
    <w:unhideWhenUsed/>
    <w:qFormat/>
    <w:rsid w:val="002132D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132D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132D8"/>
  </w:style>
  <w:style w:type="character" w:customStyle="1" w:styleId="Heading1Char">
    <w:name w:val="Heading 1 Char"/>
    <w:aliases w:val="Pocket Char"/>
    <w:basedOn w:val="DefaultParagraphFont"/>
    <w:link w:val="Heading1"/>
    <w:uiPriority w:val="9"/>
    <w:rsid w:val="002132D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132D8"/>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2132D8"/>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
    <w:basedOn w:val="DefaultParagraphFont"/>
    <w:link w:val="Heading4"/>
    <w:uiPriority w:val="9"/>
    <w:rsid w:val="002132D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2132D8"/>
    <w:rPr>
      <w:b/>
      <w:sz w:val="26"/>
      <w:u w:val="none"/>
    </w:rPr>
  </w:style>
  <w:style w:type="character" w:customStyle="1" w:styleId="StyleUnderline">
    <w:name w:val="Style Underline"/>
    <w:aliases w:val="Underline,Intense Emphasis1,Style Bold Underline,apple-style-span + 6 pt,Kern at 16 pt,Bold,Intense Emphasis11,Intense Emphasis2,Underline Char,HHeading 3 + 12 pt,Cards + Font: 12 pt Char,Style,Bold Cite Char,Citation Char Char Char,ci,c"/>
    <w:basedOn w:val="DefaultParagraphFont"/>
    <w:uiPriority w:val="1"/>
    <w:qFormat/>
    <w:rsid w:val="002132D8"/>
    <w:rPr>
      <w:b w:val="0"/>
      <w:sz w:val="22"/>
      <w:u w:val="single"/>
    </w:rPr>
  </w:style>
  <w:style w:type="character" w:styleId="Emphasis">
    <w:name w:val="Emphasis"/>
    <w:aliases w:val="Evidence,Minimized,minimized,Highlighted,tag2,Size 10,emphasis in card,CD Card,ED - Tag,Underlined,Bold Underline,Emphasis!!,small,Qualifications,emphasis,bold underline,normal card text,Shrunk,qualifications in card,qualifications,Style1,Box,B,s"/>
    <w:basedOn w:val="DefaultParagraphFont"/>
    <w:link w:val="textbold"/>
    <w:uiPriority w:val="20"/>
    <w:qFormat/>
    <w:rsid w:val="002132D8"/>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2132D8"/>
    <w:rPr>
      <w:color w:val="auto"/>
      <w:u w:val="none"/>
    </w:rPr>
  </w:style>
  <w:style w:type="character" w:styleId="Hyperlink">
    <w:name w:val="Hyperlink"/>
    <w:aliases w:val="heading 1 (block title),Important,Read,Internet Link,Analytic Text,Internet link,Char Char1,Heading 3 Char1,Block Char1,No Underline Char1,Char Char Char Char Char Char Char Char1,Text 7 Char1,Tags v 2 Char1,Card Text,Heading 1 Char1,Hat Char1"/>
    <w:basedOn w:val="DefaultParagraphFont"/>
    <w:link w:val="NoSpacing"/>
    <w:uiPriority w:val="99"/>
    <w:unhideWhenUsed/>
    <w:rsid w:val="002132D8"/>
    <w:rPr>
      <w:color w:val="auto"/>
      <w:u w:val="none"/>
    </w:rPr>
  </w:style>
  <w:style w:type="paragraph" w:styleId="DocumentMap">
    <w:name w:val="Document Map"/>
    <w:basedOn w:val="Normal"/>
    <w:link w:val="DocumentMapChar"/>
    <w:uiPriority w:val="99"/>
    <w:semiHidden/>
    <w:unhideWhenUsed/>
    <w:rsid w:val="002132D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132D8"/>
    <w:rPr>
      <w:rFonts w:ascii="Lucida Grande" w:hAnsi="Lucida Grande" w:cs="Lucida Grande"/>
    </w:rPr>
  </w:style>
  <w:style w:type="paragraph" w:customStyle="1" w:styleId="textbold">
    <w:name w:val="text bold"/>
    <w:basedOn w:val="Normal"/>
    <w:link w:val="Emphasis"/>
    <w:uiPriority w:val="20"/>
    <w:qFormat/>
    <w:rsid w:val="002F0BE8"/>
    <w:pPr>
      <w:ind w:left="720"/>
      <w:jc w:val="both"/>
    </w:pPr>
    <w:rPr>
      <w:b/>
      <w:iCs/>
      <w:u w:val="single"/>
    </w:rPr>
  </w:style>
  <w:style w:type="paragraph" w:styleId="NormalWeb">
    <w:name w:val="Normal (Web)"/>
    <w:basedOn w:val="Normal"/>
    <w:uiPriority w:val="99"/>
    <w:semiHidden/>
    <w:unhideWhenUsed/>
    <w:rsid w:val="00166273"/>
    <w:pPr>
      <w:spacing w:before="100" w:beforeAutospacing="1" w:after="100" w:afterAutospacing="1" w:line="240" w:lineRule="auto"/>
    </w:pPr>
    <w:rPr>
      <w:rFonts w:ascii="Times New Roman" w:eastAsia="Times New Roman" w:hAnsi="Times New Roman" w:cs="Times New Roman"/>
      <w:sz w:val="24"/>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lear"/>
    <w:basedOn w:val="Heading1"/>
    <w:link w:val="Hyperlink"/>
    <w:autoRedefine/>
    <w:uiPriority w:val="99"/>
    <w:qFormat/>
    <w:rsid w:val="00740BD9"/>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0594993">
      <w:bodyDiv w:val="1"/>
      <w:marLeft w:val="0"/>
      <w:marRight w:val="0"/>
      <w:marTop w:val="0"/>
      <w:marBottom w:val="0"/>
      <w:divBdr>
        <w:top w:val="none" w:sz="0" w:space="0" w:color="auto"/>
        <w:left w:val="none" w:sz="0" w:space="0" w:color="auto"/>
        <w:bottom w:val="none" w:sz="0" w:space="0" w:color="auto"/>
        <w:right w:val="none" w:sz="0" w:space="0" w:color="auto"/>
      </w:divBdr>
    </w:div>
    <w:div w:id="766732073">
      <w:bodyDiv w:val="1"/>
      <w:marLeft w:val="0"/>
      <w:marRight w:val="0"/>
      <w:marTop w:val="0"/>
      <w:marBottom w:val="0"/>
      <w:divBdr>
        <w:top w:val="none" w:sz="0" w:space="0" w:color="auto"/>
        <w:left w:val="none" w:sz="0" w:space="0" w:color="auto"/>
        <w:bottom w:val="none" w:sz="0" w:space="0" w:color="auto"/>
        <w:right w:val="none" w:sz="0" w:space="0" w:color="auto"/>
      </w:divBdr>
    </w:div>
    <w:div w:id="207789647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hyperlink" Target="https://web.archive.org/web/20050122044927/http:/www.ndtceda.com/archives/200102/0790.html" TargetMode="External"/><Relationship Id="rId4" Type="http://schemas.openxmlformats.org/officeDocument/2006/relationships/customXml" Target="../customXml/item4.xml"/><Relationship Id="rId9" Type="http://schemas.openxmlformats.org/officeDocument/2006/relationships/hyperlink" Target="https://www.vbriefly.com/2015/02/20/the-priority-of-resolutional-semantics-by-jake-nebe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dkolla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37</TotalTime>
  <Pages>9</Pages>
  <Words>2987</Words>
  <Characters>17031</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19979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5</cp:revision>
  <dcterms:created xsi:type="dcterms:W3CDTF">2022-02-19T22:02:00Z</dcterms:created>
  <dcterms:modified xsi:type="dcterms:W3CDTF">2022-02-19T23:33:00Z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