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E72FC" w14:textId="19DD4C4B" w:rsidR="00E42E4C" w:rsidRDefault="00D75AFB" w:rsidP="00D75AFB">
      <w:pPr>
        <w:pStyle w:val="Heading2"/>
      </w:pPr>
      <w:r>
        <w:t>1</w:t>
      </w:r>
    </w:p>
    <w:p w14:paraId="2CE1F818" w14:textId="77777777" w:rsidR="0014744C" w:rsidRDefault="0014744C" w:rsidP="0014744C">
      <w:pPr>
        <w:pStyle w:val="Heading4"/>
      </w:pPr>
      <w:r>
        <w:t xml:space="preserve">Text – Private Appropriation of Outer Space except for Space Elevators is Unjust. </w:t>
      </w:r>
    </w:p>
    <w:p w14:paraId="73F7878F" w14:textId="77777777" w:rsidR="0014744C" w:rsidRDefault="0014744C" w:rsidP="0014744C">
      <w:pPr>
        <w:pStyle w:val="Heading4"/>
      </w:pPr>
      <w:r>
        <w:t xml:space="preserve">Space Elevators constitute Appropriation – they impede orbits. </w:t>
      </w:r>
    </w:p>
    <w:p w14:paraId="7A1866CA" w14:textId="77777777" w:rsidR="0014744C" w:rsidRPr="005F1160" w:rsidRDefault="0014744C" w:rsidP="0014744C">
      <w:r w:rsidRPr="005F1160">
        <w:rPr>
          <w:rStyle w:val="Style13ptBold"/>
        </w:rPr>
        <w:t>Matignon 19</w:t>
      </w:r>
      <w:r>
        <w:t xml:space="preserve"> </w:t>
      </w:r>
      <w:r w:rsidRPr="005F1160">
        <w:t>Louis de Gouyon Matignon</w:t>
      </w:r>
      <w:r>
        <w:t xml:space="preserve"> </w:t>
      </w:r>
      <w:r w:rsidRPr="005F1160">
        <w:t>3-3-2019 "LEGAL ASPECTS OF THE SPACE ELEVATOR TRANSPORTATION SYSTEM"</w:t>
      </w:r>
      <w:r>
        <w:t xml:space="preserve"> </w:t>
      </w:r>
      <w:hyperlink r:id="rId9" w:history="1">
        <w:r w:rsidRPr="00473E10">
          <w:rPr>
            <w:rStyle w:val="Hyperlink"/>
          </w:rPr>
          <w:t>https://www.spacelegalissues.com/space-law-legal-aspects-of-the-space-elevator-transportation-system/</w:t>
        </w:r>
      </w:hyperlink>
      <w:r>
        <w:t xml:space="preserve"> [PhD in space law (co-supervised by both Philippe Delebecque, from Université Paris 1 Panthéon-Sorbonne, France, and Christopher D. Johnson, from Georgetown University || regularly write articles on the website Space Legal Issues so as to popularise space law and public international law]//Elmer </w:t>
      </w:r>
    </w:p>
    <w:p w14:paraId="152C5EAD" w14:textId="77777777" w:rsidR="0014744C" w:rsidRPr="00C71C98" w:rsidRDefault="0014744C" w:rsidP="0014744C">
      <w:pPr>
        <w:rPr>
          <w:sz w:val="16"/>
        </w:rPr>
      </w:pPr>
      <w:r w:rsidRPr="00C71C98">
        <w:rPr>
          <w:u w:val="single"/>
        </w:rPr>
        <w:t xml:space="preserve">An Earth-based </w:t>
      </w:r>
      <w:r w:rsidRPr="00001B27">
        <w:rPr>
          <w:rStyle w:val="Emphasis"/>
          <w:highlight w:val="green"/>
        </w:rPr>
        <w:t>space elevator would consist of</w:t>
      </w:r>
      <w:r w:rsidRPr="00001B27">
        <w:rPr>
          <w:highlight w:val="green"/>
          <w:u w:val="single"/>
        </w:rPr>
        <w:t xml:space="preserve"> </w:t>
      </w:r>
      <w:r w:rsidRPr="00C71C98">
        <w:rPr>
          <w:u w:val="single"/>
        </w:rPr>
        <w:t xml:space="preserve">a </w:t>
      </w:r>
      <w:r w:rsidRPr="00001B27">
        <w:rPr>
          <w:rStyle w:val="Emphasis"/>
          <w:highlight w:val="green"/>
        </w:rPr>
        <w:t>cable</w:t>
      </w:r>
      <w:r w:rsidRPr="00001B27">
        <w:rPr>
          <w:highlight w:val="green"/>
          <w:u w:val="single"/>
        </w:rPr>
        <w:t xml:space="preserve"> </w:t>
      </w:r>
      <w:r w:rsidRPr="00C71C98">
        <w:rPr>
          <w:u w:val="single"/>
        </w:rPr>
        <w:t xml:space="preserve">with one end </w:t>
      </w:r>
      <w:r w:rsidRPr="00001B27">
        <w:rPr>
          <w:rStyle w:val="Emphasis"/>
          <w:highlight w:val="green"/>
        </w:rPr>
        <w:t>attached</w:t>
      </w:r>
      <w:r w:rsidRPr="00001B27">
        <w:rPr>
          <w:highlight w:val="green"/>
          <w:u w:val="single"/>
        </w:rPr>
        <w:t xml:space="preserve"> </w:t>
      </w:r>
      <w:r w:rsidRPr="00001B27">
        <w:rPr>
          <w:rStyle w:val="Emphasis"/>
          <w:highlight w:val="green"/>
        </w:rPr>
        <w:t>to</w:t>
      </w:r>
      <w:r w:rsidRPr="00001B27">
        <w:rPr>
          <w:highlight w:val="green"/>
          <w:u w:val="single"/>
        </w:rPr>
        <w:t xml:space="preserve"> </w:t>
      </w:r>
      <w:r w:rsidRPr="00C71C98">
        <w:rPr>
          <w:u w:val="single"/>
        </w:rPr>
        <w:t xml:space="preserve">the surface near the equator and the other end in </w:t>
      </w:r>
      <w:r w:rsidRPr="00001B27">
        <w:rPr>
          <w:rStyle w:val="Emphasis"/>
          <w:highlight w:val="green"/>
        </w:rPr>
        <w:t>space</w:t>
      </w:r>
      <w:r w:rsidRPr="00001B27">
        <w:rPr>
          <w:highlight w:val="green"/>
          <w:u w:val="single"/>
        </w:rPr>
        <w:t xml:space="preserve"> </w:t>
      </w:r>
      <w:r w:rsidRPr="00001B27">
        <w:rPr>
          <w:rStyle w:val="Emphasis"/>
          <w:highlight w:val="green"/>
          <w:bdr w:val="single" w:sz="18" w:space="0" w:color="auto"/>
        </w:rPr>
        <w:t>beyond geostationary orbit.</w:t>
      </w:r>
      <w:r w:rsidRPr="00C71C98">
        <w:rPr>
          <w:u w:val="single"/>
        </w:rPr>
        <w:t xml:space="preserve"> An orbit is the curved path through which objects in space move around a planet or a star. The </w:t>
      </w:r>
      <w:r w:rsidRPr="00001B27">
        <w:rPr>
          <w:rStyle w:val="Emphasis"/>
          <w:highlight w:val="green"/>
        </w:rPr>
        <w:t>1967 Treaty’s</w:t>
      </w:r>
      <w:r w:rsidRPr="00001B27">
        <w:rPr>
          <w:highlight w:val="green"/>
          <w:u w:val="single"/>
        </w:rPr>
        <w:t xml:space="preserve"> </w:t>
      </w:r>
      <w:r w:rsidRPr="00C71C98">
        <w:rPr>
          <w:u w:val="single"/>
        </w:rPr>
        <w:t xml:space="preserve">regime and </w:t>
      </w:r>
      <w:r w:rsidRPr="00001B27">
        <w:rPr>
          <w:rStyle w:val="Emphasis"/>
          <w:highlight w:val="green"/>
        </w:rPr>
        <w:t>customary law</w:t>
      </w:r>
      <w:r w:rsidRPr="00001B27">
        <w:rPr>
          <w:highlight w:val="green"/>
          <w:u w:val="single"/>
        </w:rPr>
        <w:t xml:space="preserve"> </w:t>
      </w:r>
      <w:r w:rsidRPr="00001B27">
        <w:rPr>
          <w:rStyle w:val="Emphasis"/>
          <w:highlight w:val="green"/>
        </w:rPr>
        <w:t>enshrine</w:t>
      </w:r>
      <w:r w:rsidRPr="00001B27">
        <w:rPr>
          <w:highlight w:val="green"/>
          <w:u w:val="single"/>
        </w:rPr>
        <w:t xml:space="preserve"> </w:t>
      </w:r>
      <w:r w:rsidRPr="00C71C98">
        <w:rPr>
          <w:u w:val="single"/>
        </w:rPr>
        <w:t xml:space="preserve">the </w:t>
      </w:r>
      <w:r w:rsidRPr="00001B27">
        <w:rPr>
          <w:rStyle w:val="Emphasis"/>
          <w:highlight w:val="green"/>
        </w:rPr>
        <w:t xml:space="preserve">principle of </w:t>
      </w:r>
      <w:r w:rsidRPr="00001B27">
        <w:rPr>
          <w:rStyle w:val="Emphasis"/>
          <w:highlight w:val="green"/>
          <w:bdr w:val="single" w:sz="18" w:space="0" w:color="auto"/>
        </w:rPr>
        <w:t>non-appropriation</w:t>
      </w:r>
      <w:r w:rsidRPr="00001B27">
        <w:rPr>
          <w:highlight w:val="green"/>
          <w:u w:val="single"/>
          <w:bdr w:val="single" w:sz="18" w:space="0" w:color="auto"/>
        </w:rPr>
        <w:t xml:space="preserve"> </w:t>
      </w:r>
      <w:r w:rsidRPr="00001B27">
        <w:rPr>
          <w:rStyle w:val="Emphasis"/>
          <w:highlight w:val="green"/>
          <w:bdr w:val="single" w:sz="18" w:space="0" w:color="auto"/>
        </w:rPr>
        <w:t>and freedom of access to orbital positions</w:t>
      </w:r>
      <w:r w:rsidRPr="00C71C98">
        <w:rPr>
          <w:sz w:val="16"/>
        </w:rPr>
        <w:t xml:space="preserve">. Space Law and International Telecommunication Laws combined to protect this use against any interference. The majority of space-launched objects are satellites that are launched in Earth’s orbit (a very small part </w:t>
      </w:r>
      <w:r w:rsidRPr="00C71C98">
        <w:rPr>
          <w:rStyle w:val="StyleUnderline"/>
        </w:rPr>
        <w:t>of space objects – scientific objects for space exploration – are launched into outer space beyond terrestrial orbits). It is important to precise that an orbit does not exist: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meteorology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centre) orbits are organised as follow: 1) Low Earth orbit (LEO): geocentric orbits with altitudes (the height of an object above the average surface of the Earth’s oceans) from 100 to 2 000 kilometres. Satellites in LEO have a small momentary field of view, only able to observe and communicate with a fraction of the Earth at a time, meaning a network or constellation of satellites is required in order to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reboosting to maintain a stable orbit, or launching replacement satellites when old ones re-enter. 2) Medium Earth orbit (MEO), also known as an intermediate circular orbit: geocentric orbits ranging in altitude from 2 000 kilometres to just below geosynchronous orbit at 35 786 kilometres. The most common use for satellites in this region is for navigation, communication, and geodetic/space environment science. The most common altitude is approximately 20 000 kilometres which yields an orbital period of twelve hours. 3) Geosynchronous orbit (GSO) and geostationary orbit (GEO) are orbits around Earth at an altitude of 35 786 kilometres matching Earth’s sidereal rotation period. All geosynchronous and geostationary orbits have a semi-major axis of 42 164 kilometres.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them, but can be pointed permanently at the position in the sky where the satellites are located. 4) High Earth orbit: geocentric orbits above the altitude of 35 786 kilometres. </w:t>
      </w:r>
      <w:r w:rsidRPr="00C71C98">
        <w:rPr>
          <w:rStyle w:val="StyleUnderline"/>
        </w:rPr>
        <w:t xml:space="preserve">The </w:t>
      </w:r>
      <w:r w:rsidRPr="00001B27">
        <w:rPr>
          <w:rStyle w:val="StyleUnderline"/>
          <w:highlight w:val="green"/>
        </w:rPr>
        <w:t>competing forces of gravity</w:t>
      </w:r>
      <w:r w:rsidRPr="00C71C98">
        <w:rPr>
          <w:rStyle w:val="StyleUnderline"/>
        </w:rPr>
        <w:t xml:space="preserve">, which is stronger at the lower end, and the outward/upward centrifugal force, which is stronger at the upper end, </w:t>
      </w:r>
      <w:r w:rsidRPr="00001B27">
        <w:rPr>
          <w:rStyle w:val="StyleUnderline"/>
          <w:highlight w:val="green"/>
        </w:rPr>
        <w:t>would result in the cable being held up</w:t>
      </w:r>
      <w:r w:rsidRPr="00C71C98">
        <w:rPr>
          <w:rStyle w:val="StyleUnderline"/>
        </w:rPr>
        <w:t xml:space="preserve">, under tension, </w:t>
      </w:r>
      <w:r w:rsidRPr="00001B27">
        <w:rPr>
          <w:rStyle w:val="Emphasis"/>
          <w:highlight w:val="gree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6238E019" w14:textId="77777777" w:rsidR="0014744C" w:rsidRDefault="0014744C" w:rsidP="0014744C">
      <w:pPr>
        <w:pStyle w:val="Heading4"/>
      </w:pPr>
      <w:r>
        <w:lastRenderedPageBreak/>
        <w:t xml:space="preserve">Private Companies are pursuing Space Elevators. </w:t>
      </w:r>
    </w:p>
    <w:p w14:paraId="3AFA0356" w14:textId="77777777" w:rsidR="0014744C" w:rsidRPr="005F1160" w:rsidRDefault="0014744C" w:rsidP="0014744C">
      <w:r w:rsidRPr="005F1160">
        <w:rPr>
          <w:rStyle w:val="Style13ptBold"/>
        </w:rPr>
        <w:t>Alfano 15</w:t>
      </w:r>
      <w:r>
        <w:t xml:space="preserve"> Andrea Alfano 8-18-2015 “</w:t>
      </w:r>
      <w:r w:rsidRPr="005F1160">
        <w:t xml:space="preserve">All Of </w:t>
      </w:r>
      <w:r w:rsidRPr="00001B27">
        <w:rPr>
          <w:rStyle w:val="Emphasis"/>
          <w:highlight w:val="green"/>
          <w:bdr w:val="single" w:sz="18" w:space="0" w:color="auto"/>
        </w:rPr>
        <w:t>These Companies Are Working On A Space Elevator</w:t>
      </w:r>
      <w:r>
        <w:t xml:space="preserve">” </w:t>
      </w:r>
      <w:hyperlink r:id="rId10" w:history="1">
        <w:r w:rsidRPr="00473E10">
          <w:rPr>
            <w:rStyle w:val="Hyperlink"/>
          </w:rPr>
          <w:t>https://www.techtimes.com/articles/77612/20150818/companies-working-space-elevator.htm</w:t>
        </w:r>
      </w:hyperlink>
      <w:r>
        <w:t xml:space="preserve"> (Writer at the Tech Times)//Elmer </w:t>
      </w:r>
    </w:p>
    <w:p w14:paraId="245ED56F" w14:textId="77777777" w:rsidR="0014744C" w:rsidRPr="00C71C98" w:rsidRDefault="0014744C" w:rsidP="0014744C">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001B27">
        <w:rPr>
          <w:rStyle w:val="Emphasis"/>
          <w:highlight w:val="green"/>
        </w:rPr>
        <w:t>private space company Thoth</w:t>
      </w:r>
      <w:r w:rsidRPr="00001B27">
        <w:rPr>
          <w:rStyle w:val="StyleUnderline"/>
          <w:highlight w:val="green"/>
        </w:rPr>
        <w:t xml:space="preserve"> </w:t>
      </w:r>
      <w:r w:rsidRPr="00C71C98">
        <w:rPr>
          <w:rStyle w:val="StyleUnderline"/>
        </w:rPr>
        <w:t xml:space="preserve">Technology that was recently </w:t>
      </w:r>
      <w:r w:rsidRPr="00001B27">
        <w:rPr>
          <w:rStyle w:val="Emphasis"/>
          <w:highlight w:val="green"/>
        </w:rPr>
        <w:t>awarded</w:t>
      </w:r>
      <w:r w:rsidRPr="00001B27">
        <w:rPr>
          <w:rStyle w:val="StyleUnderline"/>
          <w:highlight w:val="green"/>
        </w:rPr>
        <w:t xml:space="preserve"> </w:t>
      </w:r>
      <w:r w:rsidRPr="00C71C98">
        <w:rPr>
          <w:rStyle w:val="StyleUnderline"/>
        </w:rPr>
        <w:t xml:space="preserve">a </w:t>
      </w:r>
      <w:r w:rsidRPr="00001B27">
        <w:rPr>
          <w:rStyle w:val="Emphasis"/>
          <w:highlight w:val="green"/>
        </w:rPr>
        <w:t>patent for</w:t>
      </w:r>
      <w:r w:rsidRPr="00001B27">
        <w:rPr>
          <w:rStyle w:val="StyleUnderline"/>
          <w:highlight w:val="green"/>
        </w:rPr>
        <w:t xml:space="preserve"> </w:t>
      </w:r>
      <w:r w:rsidRPr="00C71C98">
        <w:rPr>
          <w:rStyle w:val="StyleUnderline"/>
        </w:rPr>
        <w:t xml:space="preserve">its </w:t>
      </w:r>
      <w:r w:rsidRPr="00001B27">
        <w:rPr>
          <w:rStyle w:val="Emphasis"/>
          <w:highlight w:val="green"/>
        </w:rPr>
        <w:t>space elevator</w:t>
      </w:r>
      <w:r w:rsidRPr="00001B27">
        <w:rPr>
          <w:rStyle w:val="StyleUnderline"/>
          <w:highlight w:val="gree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r w:rsidRPr="00001B27">
        <w:rPr>
          <w:rStyle w:val="Emphasis"/>
          <w:highlight w:val="green"/>
        </w:rPr>
        <w:t>LiftPort Group,</w:t>
      </w:r>
      <w:r w:rsidRPr="00001B27">
        <w:rPr>
          <w:rStyle w:val="StyleUnderline"/>
          <w:highlight w:val="green"/>
        </w:rPr>
        <w:t xml:space="preserve"> </w:t>
      </w:r>
      <w:r w:rsidRPr="00C71C98">
        <w:rPr>
          <w:rStyle w:val="StyleUnderline"/>
        </w:rPr>
        <w:t xml:space="preserve">founded by space entrepreneur Michael Laine in 2003. Its </w:t>
      </w:r>
      <w:r w:rsidRPr="00001B27">
        <w:rPr>
          <w:rStyle w:val="Emphasis"/>
          <w:highlight w:val="green"/>
        </w:rPr>
        <w:t>plan for a space elevator</w:t>
      </w:r>
      <w:r w:rsidRPr="00001B27">
        <w:rPr>
          <w:rStyle w:val="StyleUnderline"/>
          <w:highlight w:val="gree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LiftPort is shooting </w:t>
      </w:r>
      <w:r w:rsidRPr="00001B27">
        <w:rPr>
          <w:rStyle w:val="Emphasis"/>
          <w:highlight w:val="green"/>
          <w:bdr w:val="single" w:sz="18" w:space="0" w:color="auto"/>
        </w:rPr>
        <w:t>for the moon</w:t>
      </w:r>
      <w:r w:rsidRPr="00C71C98">
        <w:rPr>
          <w:rStyle w:val="StyleUnderline"/>
        </w:rPr>
        <w:t>.</w:t>
      </w:r>
      <w:r w:rsidRPr="00C71C98">
        <w:rPr>
          <w:sz w:val="16"/>
        </w:rPr>
        <w:t xml:space="preserve"> Originally, LiftPort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LiftPort's space elevator aims to increase access to the moon in particular, because it is much easier to launch a rocket to the Lagrange Point and dock it at a space station than it is to get to the moon directly. There's a </w:t>
      </w:r>
      <w:r w:rsidRPr="00001B27">
        <w:rPr>
          <w:rStyle w:val="Emphasis"/>
          <w:highlight w:val="green"/>
        </w:rPr>
        <w:t>third</w:t>
      </w:r>
      <w:r w:rsidRPr="00001B27">
        <w:rPr>
          <w:rStyle w:val="StyleUnderline"/>
          <w:highlight w:val="green"/>
        </w:rPr>
        <w:t xml:space="preserve"> </w:t>
      </w:r>
      <w:r w:rsidRPr="00C71C98">
        <w:rPr>
          <w:rStyle w:val="StyleUnderline"/>
        </w:rPr>
        <w:t xml:space="preserve">major </w:t>
      </w:r>
      <w:r w:rsidRPr="00001B27">
        <w:rPr>
          <w:rStyle w:val="Emphasis"/>
          <w:highlight w:val="green"/>
        </w:rPr>
        <w:t>company</w:t>
      </w:r>
      <w:r w:rsidRPr="00001B27">
        <w:rPr>
          <w:rStyle w:val="StyleUnderline"/>
          <w:highlight w:val="green"/>
        </w:rPr>
        <w:t xml:space="preserve"> </w:t>
      </w:r>
      <w:r w:rsidRPr="00C71C98">
        <w:rPr>
          <w:rStyle w:val="StyleUnderline"/>
        </w:rPr>
        <w:t xml:space="preserve">based in Japan called </w:t>
      </w:r>
      <w:r w:rsidRPr="00001B27">
        <w:rPr>
          <w:rStyle w:val="Emphasis"/>
          <w:highlight w:val="green"/>
        </w:rPr>
        <w:t>Obayashi Corp</w:t>
      </w:r>
      <w:r w:rsidRPr="00C71C98">
        <w:rPr>
          <w:rStyle w:val="StyleUnderline"/>
        </w:rPr>
        <w:t>.</w:t>
      </w:r>
      <w:r w:rsidRPr="00C71C98">
        <w:rPr>
          <w:sz w:val="16"/>
        </w:rPr>
        <w:t xml:space="preserve"> whose plans look like a hybrid of Thoth's and LiftPort's</w:t>
      </w:r>
      <w:r w:rsidRPr="00C71C98">
        <w:rPr>
          <w:rStyle w:val="StyleUnderline"/>
        </w:rPr>
        <w:t xml:space="preserve">. Obayashi is not a space company, however – it's actually a construction company. Like Thoth, Obayashi plans to build an Earth </w:t>
      </w:r>
      <w:r w:rsidRPr="00001B27">
        <w:rPr>
          <w:rStyle w:val="Emphasis"/>
          <w:highlight w:val="green"/>
        </w:rPr>
        <w:t>elevator</w:t>
      </w:r>
      <w:r w:rsidRPr="00C71C98">
        <w:rPr>
          <w:rStyle w:val="StyleUnderline"/>
        </w:rPr>
        <w:t xml:space="preserve">. But its Earth elevator would consist of a cable </w:t>
      </w:r>
      <w:r w:rsidRPr="00001B27">
        <w:rPr>
          <w:rStyle w:val="Emphasis"/>
          <w:highlight w:val="green"/>
        </w:rPr>
        <w:t xml:space="preserve">tethered to </w:t>
      </w:r>
      <w:r w:rsidRPr="00C71C98">
        <w:rPr>
          <w:rStyle w:val="StyleUnderline"/>
        </w:rPr>
        <w:t xml:space="preserve">the blue planet, a robotic cargo-carrier, a </w:t>
      </w:r>
      <w:r w:rsidRPr="00001B27">
        <w:rPr>
          <w:rStyle w:val="Emphasis"/>
          <w:highlight w:val="green"/>
        </w:rPr>
        <w:t>space station</w:t>
      </w:r>
      <w:r w:rsidRPr="00C71C98">
        <w:rPr>
          <w:rStyle w:val="StyleUnderline"/>
        </w:rPr>
        <w:t>, and a counterweight. It essentially looks like LiftPort's plans, but stuck to the Earth instead of to the moon</w:t>
      </w:r>
      <w:r w:rsidRPr="00C71C98">
        <w:rPr>
          <w:sz w:val="16"/>
        </w:rPr>
        <w:t>.</w:t>
      </w:r>
    </w:p>
    <w:p w14:paraId="652EB8F9" w14:textId="77777777" w:rsidR="0014744C" w:rsidRPr="00001B27" w:rsidRDefault="0014744C" w:rsidP="0014744C">
      <w:pPr>
        <w:pStyle w:val="Heading4"/>
      </w:pPr>
      <w:r>
        <w:t xml:space="preserve">Regardless of completion, Elevators spur </w:t>
      </w:r>
      <w:r>
        <w:rPr>
          <w:u w:val="single"/>
        </w:rPr>
        <w:t>investment</w:t>
      </w:r>
      <w:r>
        <w:t xml:space="preserve"> in Nanotechnology</w:t>
      </w:r>
    </w:p>
    <w:p w14:paraId="4C7B0465" w14:textId="77777777" w:rsidR="0014744C" w:rsidRDefault="0014744C" w:rsidP="0014744C">
      <w:r>
        <w:t xml:space="preserve">Liam </w:t>
      </w:r>
      <w:r w:rsidRPr="006F17E7">
        <w:rPr>
          <w:rStyle w:val="Style13ptBold"/>
        </w:rPr>
        <w:t>O’Brien 16</w:t>
      </w:r>
      <w:r>
        <w:t>. University of Wollongong. 07/2016. “Nanotechnology in Space.” Young Scientists Journal; Canterbury, no. 19, p. 22.</w:t>
      </w:r>
    </w:p>
    <w:p w14:paraId="26646BA9" w14:textId="77777777" w:rsidR="0014744C" w:rsidRDefault="0014744C" w:rsidP="0014744C">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001B27">
        <w:rPr>
          <w:rStyle w:val="Emphasis"/>
          <w:highlight w:val="green"/>
        </w:rPr>
        <w:t>space programs</w:t>
      </w:r>
      <w:r w:rsidRPr="00F84047">
        <w:rPr>
          <w:sz w:val="16"/>
        </w:rPr>
        <w:t xml:space="preserve"> </w:t>
      </w:r>
      <w:r w:rsidRPr="00F84047">
        <w:rPr>
          <w:rStyle w:val="StyleUnderline"/>
        </w:rPr>
        <w:t xml:space="preserve">over the past 60 years </w:t>
      </w:r>
      <w:r w:rsidRPr="00001B27">
        <w:rPr>
          <w:rStyle w:val="StyleUnderline"/>
          <w:highlight w:val="green"/>
        </w:rPr>
        <w:t>have led to a</w:t>
      </w:r>
      <w:r w:rsidRPr="00001B27">
        <w:rPr>
          <w:sz w:val="16"/>
          <w:highlight w:val="green"/>
        </w:rPr>
        <w:t xml:space="preserve"> </w:t>
      </w:r>
      <w:r w:rsidRPr="00001B27">
        <w:rPr>
          <w:rStyle w:val="Emphasis"/>
          <w:highlight w:val="green"/>
        </w:rPr>
        <w:t>multitude of</w:t>
      </w:r>
      <w:r w:rsidRPr="00F84047">
        <w:rPr>
          <w:rStyle w:val="Emphasis"/>
        </w:rPr>
        <w:t xml:space="preserve"> beneficial </w:t>
      </w:r>
      <w:r w:rsidRPr="00001B27">
        <w:rPr>
          <w:rStyle w:val="Emphasis"/>
          <w:highlight w:val="green"/>
        </w:rPr>
        <w:t>impacts</w:t>
      </w:r>
      <w:r w:rsidRPr="00001B27">
        <w:rPr>
          <w:sz w:val="16"/>
          <w:highlight w:val="green"/>
        </w:rPr>
        <w:t xml:space="preserve"> </w:t>
      </w:r>
      <w:r w:rsidRPr="00001B27">
        <w:rPr>
          <w:rStyle w:val="StyleUnderline"/>
          <w:highlight w:val="green"/>
        </w:rPr>
        <w:t>for</w:t>
      </w:r>
      <w:r w:rsidRPr="00001B27">
        <w:rPr>
          <w:sz w:val="16"/>
          <w:highlight w:val="green"/>
        </w:rPr>
        <w:t xml:space="preserve"> </w:t>
      </w:r>
      <w:r w:rsidRPr="00001B27">
        <w:rPr>
          <w:rStyle w:val="Emphasis"/>
          <w:highlight w:val="green"/>
        </w:rPr>
        <w:t>everyday society</w:t>
      </w:r>
      <w:r w:rsidRPr="00001B27">
        <w:rPr>
          <w:sz w:val="16"/>
          <w:highlight w:val="green"/>
        </w:rPr>
        <w:t xml:space="preserve">. </w:t>
      </w:r>
      <w:r w:rsidRPr="00001B27">
        <w:rPr>
          <w:rStyle w:val="Emphasis"/>
          <w:highlight w:val="green"/>
        </w:rPr>
        <w:t>Nanotech</w:t>
      </w:r>
      <w:r w:rsidRPr="00F84047">
        <w:rPr>
          <w:sz w:val="16"/>
        </w:rPr>
        <w:t xml:space="preserve">nology, </w:t>
      </w:r>
      <w:r w:rsidRPr="00001B27">
        <w:rPr>
          <w:rStyle w:val="StyleUnderline"/>
          <w:highlight w:val="green"/>
        </w:rPr>
        <w:t>through</w:t>
      </w:r>
      <w:r w:rsidRPr="00001B27">
        <w:rPr>
          <w:sz w:val="16"/>
          <w:highlight w:val="green"/>
        </w:rPr>
        <w:t xml:space="preserve"> </w:t>
      </w:r>
      <w:r w:rsidRPr="00001B27">
        <w:rPr>
          <w:rStyle w:val="Emphasis"/>
          <w:highlight w:val="green"/>
        </w:rPr>
        <w:t>r</w:t>
      </w:r>
      <w:r w:rsidRPr="00F84047">
        <w:rPr>
          <w:sz w:val="16"/>
        </w:rPr>
        <w:t xml:space="preserve">esearch </w:t>
      </w:r>
      <w:r w:rsidRPr="00001B27">
        <w:rPr>
          <w:rStyle w:val="Emphasis"/>
          <w:highlight w:val="green"/>
        </w:rPr>
        <w:t>and d</w:t>
      </w:r>
      <w:r w:rsidRPr="00F84047">
        <w:rPr>
          <w:sz w:val="16"/>
        </w:rPr>
        <w:t xml:space="preserve">evelopment </w:t>
      </w:r>
      <w:r w:rsidRPr="00001B27">
        <w:rPr>
          <w:rStyle w:val="StyleUnderline"/>
          <w:highlight w:val="green"/>
        </w:rPr>
        <w:t>in</w:t>
      </w:r>
      <w:r w:rsidRPr="00001B27">
        <w:rPr>
          <w:sz w:val="16"/>
          <w:highlight w:val="green"/>
        </w:rPr>
        <w:t xml:space="preserve"> </w:t>
      </w:r>
      <w:r w:rsidRPr="00001B27">
        <w:rPr>
          <w:rStyle w:val="Emphasis"/>
          <w:highlight w:val="green"/>
        </w:rPr>
        <w:t>space</w:t>
      </w:r>
      <w:r w:rsidRPr="00001B27">
        <w:rPr>
          <w:sz w:val="16"/>
          <w:highlight w:val="green"/>
        </w:rPr>
        <w:t xml:space="preserve"> </w:t>
      </w:r>
      <w:r w:rsidRPr="00001B27">
        <w:rPr>
          <w:rStyle w:val="StyleUnderline"/>
          <w:highlight w:val="green"/>
        </w:rPr>
        <w:t>has</w:t>
      </w:r>
      <w:r w:rsidRPr="00F84047">
        <w:rPr>
          <w:rStyle w:val="StyleUnderline"/>
        </w:rPr>
        <w:t xml:space="preserve"> the </w:t>
      </w:r>
      <w:r w:rsidRPr="00001B27">
        <w:rPr>
          <w:rStyle w:val="Emphasis"/>
          <w:highlight w:val="green"/>
        </w:rPr>
        <w:t>potential to do the same</w:t>
      </w:r>
      <w:r w:rsidRPr="00F84047">
        <w:rPr>
          <w:rStyle w:val="StyleUnderline"/>
        </w:rPr>
        <w:t>. Potential</w:t>
      </w:r>
      <w:r w:rsidRPr="00F84047">
        <w:rPr>
          <w:sz w:val="16"/>
        </w:rPr>
        <w:t xml:space="preserve"> </w:t>
      </w:r>
      <w:r w:rsidRPr="00001B27">
        <w:rPr>
          <w:rStyle w:val="Emphasis"/>
          <w:highlight w:val="green"/>
        </w:rPr>
        <w:t>application</w:t>
      </w:r>
      <w:r w:rsidRPr="00371AF0">
        <w:rPr>
          <w:rStyle w:val="StyleUnderline"/>
        </w:rPr>
        <w:t xml:space="preserve">s </w:t>
      </w:r>
      <w:r w:rsidRPr="00001B27">
        <w:rPr>
          <w:rStyle w:val="StyleUnderline"/>
          <w:highlight w:val="green"/>
        </w:rPr>
        <w:t xml:space="preserve">of </w:t>
      </w:r>
      <w:r w:rsidRPr="00001B27">
        <w:rPr>
          <w:rStyle w:val="Emphasis"/>
          <w:highlight w:val="green"/>
        </w:rPr>
        <w:t>nanotech</w:t>
      </w:r>
      <w:r w:rsidRPr="00371AF0">
        <w:rPr>
          <w:sz w:val="16"/>
        </w:rPr>
        <w:t>nology</w:t>
      </w:r>
      <w:r w:rsidRPr="00F84047">
        <w:rPr>
          <w:sz w:val="16"/>
        </w:rPr>
        <w:t xml:space="preserve"> </w:t>
      </w:r>
      <w:r w:rsidRPr="00001B27">
        <w:rPr>
          <w:rStyle w:val="StyleUnderline"/>
          <w:highlight w:val="green"/>
        </w:rPr>
        <w:t xml:space="preserve">in </w:t>
      </w:r>
      <w:r w:rsidRPr="00001B27">
        <w:rPr>
          <w:rStyle w:val="Emphasis"/>
          <w:highlight w:val="green"/>
        </w:rPr>
        <w:t>space</w:t>
      </w:r>
      <w:r w:rsidRPr="00F84047">
        <w:rPr>
          <w:sz w:val="16"/>
        </w:rPr>
        <w:t xml:space="preserve"> are numerous, many of them </w:t>
      </w:r>
      <w:r w:rsidRPr="00001B27">
        <w:rPr>
          <w:rStyle w:val="StyleUnderline"/>
          <w:highlight w:val="green"/>
        </w:rPr>
        <w:t>have</w:t>
      </w:r>
      <w:r w:rsidRPr="00F84047">
        <w:rPr>
          <w:rStyle w:val="StyleUnderline"/>
        </w:rPr>
        <w:t xml:space="preserve"> the </w:t>
      </w:r>
      <w:r w:rsidRPr="00001B27">
        <w:rPr>
          <w:rStyle w:val="StyleUnderline"/>
          <w:highlight w:val="green"/>
        </w:rPr>
        <w:t>potential to</w:t>
      </w:r>
      <w:r w:rsidRPr="00001B27">
        <w:rPr>
          <w:sz w:val="16"/>
          <w:highlight w:val="green"/>
        </w:rPr>
        <w:t xml:space="preserve"> </w:t>
      </w:r>
      <w:r w:rsidRPr="00001B27">
        <w:rPr>
          <w:rStyle w:val="Emphasis"/>
          <w:highlight w:val="green"/>
        </w:rPr>
        <w:t>capture and inspire generations to come</w:t>
      </w:r>
      <w:r w:rsidRPr="00F84047">
        <w:rPr>
          <w:sz w:val="16"/>
        </w:rPr>
        <w:t xml:space="preserve">. One of these applications is </w:t>
      </w:r>
      <w:r w:rsidRPr="00001B27">
        <w:rPr>
          <w:rStyle w:val="StyleUnderline"/>
          <w:highlight w:val="green"/>
        </w:rPr>
        <w:t>the</w:t>
      </w:r>
      <w:r w:rsidRPr="00001B27">
        <w:rPr>
          <w:sz w:val="16"/>
          <w:highlight w:val="green"/>
        </w:rPr>
        <w:t xml:space="preserve"> </w:t>
      </w:r>
      <w:r w:rsidRPr="00001B27">
        <w:rPr>
          <w:rStyle w:val="Emphasis"/>
          <w:highlight w:val="green"/>
        </w:rPr>
        <w:t>space elevator</w:t>
      </w:r>
      <w:r w:rsidRPr="00F84047">
        <w:rPr>
          <w:rStyle w:val="StyleUnderline"/>
        </w:rPr>
        <w:t xml:space="preserve">. By </w:t>
      </w:r>
      <w:r w:rsidRPr="00001B27">
        <w:rPr>
          <w:rStyle w:val="StyleUnderline"/>
          <w:highlight w:val="green"/>
        </w:rPr>
        <w:t xml:space="preserve">using </w:t>
      </w:r>
      <w:r w:rsidRPr="00001B27">
        <w:rPr>
          <w:rStyle w:val="Emphasis"/>
          <w:highlight w:val="green"/>
        </w:rPr>
        <w:t>c</w:t>
      </w:r>
      <w:r w:rsidRPr="00F84047">
        <w:rPr>
          <w:rStyle w:val="StyleUnderline"/>
        </w:rPr>
        <w:t xml:space="preserve">arbon </w:t>
      </w:r>
      <w:r w:rsidRPr="00001B27">
        <w:rPr>
          <w:rStyle w:val="Emphasis"/>
          <w:highlight w:val="green"/>
        </w:rPr>
        <w:t>n</w:t>
      </w:r>
      <w:r w:rsidRPr="00F84047">
        <w:rPr>
          <w:rStyle w:val="StyleUnderline"/>
        </w:rPr>
        <w:t>ano</w:t>
      </w:r>
      <w:r w:rsidRPr="00001B27">
        <w:rPr>
          <w:rStyle w:val="Emphasis"/>
          <w:highlight w:val="gree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001B27">
        <w:rPr>
          <w:rStyle w:val="Emphasis"/>
          <w:highlight w:val="green"/>
        </w:rPr>
        <w:t>benefits</w:t>
      </w:r>
      <w:r w:rsidRPr="00F84047">
        <w:rPr>
          <w:rStyle w:val="StyleUnderline"/>
        </w:rPr>
        <w:t xml:space="preserve"> of such a structure </w:t>
      </w:r>
      <w:r w:rsidRPr="00001B27">
        <w:rPr>
          <w:rStyle w:val="StyleUnderline"/>
          <w:highlight w:val="green"/>
        </w:rPr>
        <w:t>would be</w:t>
      </w:r>
      <w:r w:rsidRPr="00001B27">
        <w:rPr>
          <w:sz w:val="16"/>
          <w:highlight w:val="green"/>
        </w:rPr>
        <w:t xml:space="preserve"> </w:t>
      </w:r>
      <w:r w:rsidRPr="00001B27">
        <w:rPr>
          <w:rStyle w:val="Emphasis"/>
          <w:highlight w:val="gree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w:t>
      </w:r>
      <w:r w:rsidRPr="00F84047">
        <w:rPr>
          <w:sz w:val="16"/>
        </w:rPr>
        <w:lastRenderedPageBreak/>
        <w:t xml:space="preserve">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kilometres in length and only a few micrometres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itself, and has successfully launched one into orbit. NASA has also sent a sail into orbit, allowing it to burn up in the atmosphere after 240 days. </w:t>
      </w:r>
      <w:r w:rsidRPr="00001B27">
        <w:rPr>
          <w:rStyle w:val="StyleUnderline"/>
          <w:highlight w:val="green"/>
        </w:rPr>
        <w:t>Investing</w:t>
      </w:r>
      <w:r w:rsidRPr="00001B27">
        <w:rPr>
          <w:sz w:val="16"/>
          <w:highlight w:val="green"/>
        </w:rPr>
        <w:t xml:space="preserve"> </w:t>
      </w:r>
      <w:r w:rsidRPr="00001B27">
        <w:rPr>
          <w:rStyle w:val="Emphasis"/>
          <w:highlight w:val="green"/>
        </w:rPr>
        <w:t>time and resources</w:t>
      </w:r>
      <w:r w:rsidRPr="00F84047">
        <w:rPr>
          <w:sz w:val="16"/>
        </w:rPr>
        <w:t xml:space="preserve"> </w:t>
      </w:r>
      <w:r w:rsidRPr="00F84047">
        <w:rPr>
          <w:rStyle w:val="StyleUnderline"/>
        </w:rPr>
        <w:t>into</w:t>
      </w:r>
      <w:r w:rsidRPr="00F84047">
        <w:rPr>
          <w:sz w:val="16"/>
        </w:rPr>
        <w:t xml:space="preserve"> </w:t>
      </w:r>
      <w:r w:rsidRPr="00F84047">
        <w:rPr>
          <w:rStyle w:val="Emphasis"/>
        </w:rPr>
        <w:t>nanotech</w:t>
      </w:r>
      <w:r w:rsidRPr="00F84047">
        <w:rPr>
          <w:sz w:val="16"/>
        </w:rPr>
        <w:t xml:space="preserve">nology </w:t>
      </w:r>
      <w:r w:rsidRPr="00F84047">
        <w:rPr>
          <w:rStyle w:val="StyleUnderline"/>
        </w:rPr>
        <w:t>for</w:t>
      </w:r>
      <w:r w:rsidRPr="00F84047">
        <w:rPr>
          <w:sz w:val="16"/>
        </w:rPr>
        <w:t xml:space="preserve"> </w:t>
      </w:r>
      <w:r w:rsidRPr="00F84047">
        <w:rPr>
          <w:rStyle w:val="Emphasis"/>
        </w:rPr>
        <w:t>space</w:t>
      </w:r>
      <w:r w:rsidRPr="00F84047">
        <w:rPr>
          <w:sz w:val="16"/>
        </w:rPr>
        <w:t xml:space="preserve"> exploration </w:t>
      </w:r>
      <w:r w:rsidRPr="00F84047">
        <w:rPr>
          <w:rStyle w:val="StyleUnderline"/>
        </w:rPr>
        <w:t xml:space="preserve">has </w:t>
      </w:r>
      <w:r w:rsidRPr="00F84047">
        <w:rPr>
          <w:rStyle w:val="Emphasis"/>
        </w:rPr>
        <w:t>benefits for society</w:t>
      </w:r>
      <w:r w:rsidRPr="00F84047">
        <w:rPr>
          <w:sz w:val="16"/>
        </w:rPr>
        <w:t xml:space="preserve"> today. Materials such as graphene are being used in modern manufacturing at an increasing rate as the applications become utilised. </w:t>
      </w:r>
      <w:r w:rsidRPr="00F84047">
        <w:rPr>
          <w:rStyle w:val="Emphasis"/>
        </w:rPr>
        <w:t>C</w:t>
      </w:r>
      <w:r w:rsidRPr="00F84047">
        <w:rPr>
          <w:sz w:val="16"/>
        </w:rPr>
        <w:t xml:space="preserve">arbon </w:t>
      </w:r>
      <w:r w:rsidRPr="00F84047">
        <w:rPr>
          <w:rStyle w:val="Emphasis"/>
        </w:rPr>
        <w:t>n</w:t>
      </w:r>
      <w:r w:rsidRPr="00F84047">
        <w:rPr>
          <w:sz w:val="16"/>
        </w:rPr>
        <w:t>ano</w:t>
      </w:r>
      <w:r w:rsidRPr="00F84047">
        <w:rPr>
          <w:rStyle w:val="Emphasis"/>
        </w:rPr>
        <w:t>t</w:t>
      </w:r>
      <w:r w:rsidRPr="00F84047">
        <w:rPr>
          <w:sz w:val="16"/>
        </w:rPr>
        <w:t xml:space="preserve">ubes </w:t>
      </w:r>
      <w:r w:rsidRPr="00001B27">
        <w:rPr>
          <w:rStyle w:val="StyleUnderline"/>
          <w:highlight w:val="green"/>
        </w:rPr>
        <w:t>will</w:t>
      </w:r>
      <w:r w:rsidRPr="00001B27">
        <w:rPr>
          <w:sz w:val="16"/>
          <w:highlight w:val="green"/>
        </w:rPr>
        <w:t xml:space="preserve"> </w:t>
      </w:r>
      <w:r w:rsidRPr="00001B27">
        <w:rPr>
          <w:rStyle w:val="Emphasis"/>
          <w:highlight w:val="green"/>
        </w:rPr>
        <w:t>change the way we think about materials</w:t>
      </w:r>
      <w:r w:rsidRPr="00F84047">
        <w:rPr>
          <w:sz w:val="16"/>
        </w:rPr>
        <w:t xml:space="preserve"> and their strength. These nanotubes have a tensile strength one hundred times that of steel, yet are only a sixth of the weight.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001B27">
        <w:rPr>
          <w:rStyle w:val="StyleUnderline"/>
          <w:highlight w:val="green"/>
        </w:rPr>
        <w:t xml:space="preserve">With potentials to </w:t>
      </w:r>
      <w:r w:rsidRPr="00001B27">
        <w:rPr>
          <w:rStyle w:val="Emphasis"/>
          <w:highlight w:val="gree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001B27">
        <w:rPr>
          <w:rStyle w:val="Emphasis"/>
          <w:highlight w:val="gree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the human race to the outer reaches of our galaxy and hopefully one day to other stars. It will inspire generations of explorers and dreamers to challenge themselves and advance the human race into the next era. As Richard Feynman said in his 1959 talk 'There's Plenty of Room at the Bottom' "A field in which little has been done, but in which an enormous amount can be done. </w:t>
      </w:r>
      <w:r w:rsidRPr="00001B27">
        <w:rPr>
          <w:rStyle w:val="StyleUnderline"/>
          <w:highlight w:val="green"/>
        </w:rPr>
        <w:t>There is</w:t>
      </w:r>
      <w:r w:rsidRPr="00F84047">
        <w:rPr>
          <w:sz w:val="16"/>
        </w:rPr>
        <w:t xml:space="preserve"> still </w:t>
      </w:r>
      <w:r w:rsidRPr="00001B27">
        <w:rPr>
          <w:rStyle w:val="Emphasis"/>
          <w:highlight w:val="green"/>
        </w:rPr>
        <w:t>plenty</w:t>
      </w:r>
      <w:r w:rsidRPr="00F84047">
        <w:rPr>
          <w:sz w:val="16"/>
        </w:rPr>
        <w:t xml:space="preserve"> more </w:t>
      </w:r>
      <w:r w:rsidRPr="00001B27">
        <w:rPr>
          <w:rStyle w:val="Emphasis"/>
          <w:highlight w:val="green"/>
        </w:rPr>
        <w:t>to achieve</w:t>
      </w:r>
      <w:r w:rsidRPr="00001B27">
        <w:rPr>
          <w:sz w:val="16"/>
          <w:highlight w:val="green"/>
        </w:rPr>
        <w:t>.</w:t>
      </w:r>
    </w:p>
    <w:p w14:paraId="75830B7B" w14:textId="77777777" w:rsidR="0014744C" w:rsidRDefault="0014744C" w:rsidP="0014744C">
      <w:pPr>
        <w:pStyle w:val="Heading4"/>
      </w:pPr>
      <w:r>
        <w:t xml:space="preserve">Nano tech solves warming </w:t>
      </w:r>
    </w:p>
    <w:p w14:paraId="3F5C6CC3" w14:textId="77777777" w:rsidR="0014744C" w:rsidRDefault="0014744C" w:rsidP="0014744C">
      <w:r>
        <w:t xml:space="preserve"> Bhavya </w:t>
      </w:r>
      <w:r w:rsidRPr="00DE0A93">
        <w:rPr>
          <w:rStyle w:val="Style13ptBold"/>
        </w:rPr>
        <w:t>Khullar</w:t>
      </w:r>
      <w:r>
        <w:t>. September 4, 20</w:t>
      </w:r>
      <w:r w:rsidRPr="00DE0A93">
        <w:rPr>
          <w:rStyle w:val="Style13ptBold"/>
        </w:rPr>
        <w:t>17</w:t>
      </w:r>
      <w:r>
        <w:t>. Nanomaterials Could Combat Climate Change and Reduce Pollution. https://www.scientificamerican.com/article/nanomaterials-could-combat-climate-change-and-reduce-pollution/</w:t>
      </w:r>
    </w:p>
    <w:p w14:paraId="57C55113" w14:textId="77777777" w:rsidR="0014744C" w:rsidRPr="00001B27" w:rsidRDefault="0014744C" w:rsidP="0014744C">
      <w:pPr>
        <w:rPr>
          <w:sz w:val="16"/>
        </w:rPr>
      </w:pPr>
      <w:r w:rsidRPr="00DE0A93">
        <w:rPr>
          <w:rStyle w:val="StyleUnderline"/>
        </w:rPr>
        <w:t xml:space="preserve">The list of environmental problems that the world faces may be huge, but some strategies for solving them are remarkably small. First explored for applications in microscopy and computing, </w:t>
      </w:r>
      <w:r w:rsidRPr="00001B27">
        <w:rPr>
          <w:rStyle w:val="StyleUnderline"/>
          <w:highlight w:val="green"/>
        </w:rPr>
        <w:t>nanomaterials</w:t>
      </w:r>
      <w:r w:rsidRPr="00DE0A93">
        <w:rPr>
          <w:rStyle w:val="StyleUnderline"/>
        </w:rPr>
        <w:t xml:space="preserve">—materials made up of units that are each thousands of times smaller than the thickness of a human hair—are </w:t>
      </w:r>
      <w:r w:rsidRPr="00001B27">
        <w:rPr>
          <w:rStyle w:val="StyleUnderline"/>
          <w:highlight w:val="green"/>
        </w:rPr>
        <w:t>emerging</w:t>
      </w:r>
      <w:r w:rsidRPr="00DE0A93">
        <w:rPr>
          <w:rStyle w:val="StyleUnderline"/>
        </w:rPr>
        <w:t xml:space="preserve"> as useful for </w:t>
      </w:r>
      <w:r w:rsidRPr="00001B27">
        <w:rPr>
          <w:rStyle w:val="StyleUnderline"/>
          <w:highlight w:val="green"/>
        </w:rPr>
        <w:t>tackling threats to our planet’s</w:t>
      </w:r>
      <w:r w:rsidRPr="00DE0A93">
        <w:rPr>
          <w:rStyle w:val="StyleUnderline"/>
        </w:rPr>
        <w:t xml:space="preserve"> well-being.</w:t>
      </w:r>
      <w:r w:rsidRPr="00001B27">
        <w:rPr>
          <w:sz w:val="16"/>
        </w:rPr>
        <w:t xml:space="preserve"> Scientists across the globe are developing nanomaterials that can </w:t>
      </w:r>
      <w:r w:rsidRPr="00001B27">
        <w:rPr>
          <w:rStyle w:val="StyleUnderline"/>
          <w:highlight w:val="green"/>
        </w:rPr>
        <w:t>efficiently use carbon dioxide</w:t>
      </w:r>
      <w:r w:rsidRPr="00DE0A93">
        <w:rPr>
          <w:rStyle w:val="StyleUnderline"/>
        </w:rPr>
        <w:t xml:space="preserve"> from the air, </w:t>
      </w:r>
      <w:r w:rsidRPr="00001B27">
        <w:rPr>
          <w:rStyle w:val="StyleUnderline"/>
          <w:highlight w:val="green"/>
        </w:rPr>
        <w:t>capture toxic pollutants from water</w:t>
      </w:r>
      <w:r w:rsidRPr="00DE0A93">
        <w:rPr>
          <w:rStyle w:val="StyleUnderline"/>
        </w:rPr>
        <w:t xml:space="preserve"> and </w:t>
      </w:r>
      <w:r w:rsidRPr="00001B27">
        <w:rPr>
          <w:rStyle w:val="StyleUnderline"/>
          <w:highlight w:val="green"/>
        </w:rPr>
        <w:t>degrade solid waste</w:t>
      </w:r>
      <w:r w:rsidRPr="00DE0A93">
        <w:rPr>
          <w:rStyle w:val="StyleUnderline"/>
        </w:rPr>
        <w:t xml:space="preserve"> into useful products.</w:t>
      </w:r>
      <w:r w:rsidRPr="00001B27">
        <w:rPr>
          <w:sz w:val="16"/>
        </w:rPr>
        <w:t xml:space="preserve"> </w:t>
      </w:r>
      <w:r w:rsidRPr="00DE0A93">
        <w:rPr>
          <w:rStyle w:val="Emphasis"/>
        </w:rPr>
        <w:t>“</w:t>
      </w:r>
      <w:r w:rsidRPr="00001B27">
        <w:rPr>
          <w:rStyle w:val="Emphasis"/>
          <w:highlight w:val="green"/>
        </w:rPr>
        <w:t>Nanomaterials</w:t>
      </w:r>
      <w:r w:rsidRPr="00DE0A93">
        <w:rPr>
          <w:rStyle w:val="Emphasis"/>
        </w:rPr>
        <w:t xml:space="preserve"> could </w:t>
      </w:r>
      <w:r w:rsidRPr="00001B27">
        <w:rPr>
          <w:rStyle w:val="Emphasis"/>
          <w:highlight w:val="green"/>
        </w:rPr>
        <w:t>help</w:t>
      </w:r>
      <w:r w:rsidRPr="00DE0A93">
        <w:rPr>
          <w:rStyle w:val="Emphasis"/>
        </w:rPr>
        <w:t xml:space="preserve"> us </w:t>
      </w:r>
      <w:r w:rsidRPr="00001B27">
        <w:rPr>
          <w:rStyle w:val="Emphasis"/>
          <w:highlight w:val="green"/>
        </w:rPr>
        <w:t>mitigate pollution</w:t>
      </w:r>
      <w:r w:rsidRPr="00001B27">
        <w:rPr>
          <w:sz w:val="16"/>
        </w:rPr>
        <w:t xml:space="preserve">. They are efficient catalysts and mostly recyclable. Now, they have to become economical for commercialization and better to replace present-day technologies completely,” says </w:t>
      </w:r>
      <w:hyperlink r:id="rId11" w:history="1">
        <w:r w:rsidRPr="00001B27">
          <w:rPr>
            <w:rStyle w:val="Hyperlink"/>
            <w:sz w:val="16"/>
          </w:rPr>
          <w:t>Arun Chattopadhyay</w:t>
        </w:r>
      </w:hyperlink>
      <w:r w:rsidRPr="00001B27">
        <w:rPr>
          <w:sz w:val="16"/>
        </w:rPr>
        <w:t xml:space="preserve">, a member of the chemistry faculty at the Center for Nanotechnology, Indian Institute of Technology Guwahati. </w:t>
      </w:r>
      <w:r w:rsidRPr="00DE0A93">
        <w:rPr>
          <w:rStyle w:val="Emphasis"/>
        </w:rPr>
        <w:t xml:space="preserve">To </w:t>
      </w:r>
      <w:r w:rsidRPr="00001B27">
        <w:rPr>
          <w:rStyle w:val="Emphasis"/>
          <w:highlight w:val="green"/>
        </w:rPr>
        <w:t>help slow</w:t>
      </w:r>
      <w:r w:rsidRPr="00DE0A93">
        <w:rPr>
          <w:rStyle w:val="Emphasis"/>
        </w:rPr>
        <w:t xml:space="preserve"> the climate-changing rise in </w:t>
      </w:r>
      <w:r w:rsidRPr="00001B27">
        <w:rPr>
          <w:rStyle w:val="Emphasis"/>
          <w:highlight w:val="green"/>
        </w:rPr>
        <w:t>atmospheric CO2</w:t>
      </w:r>
      <w:r w:rsidRPr="00DE0A93">
        <w:rPr>
          <w:rStyle w:val="Emphasis"/>
        </w:rPr>
        <w:t xml:space="preserve">levels, researchers have developed nanoCO2 harvesters that can </w:t>
      </w:r>
      <w:r w:rsidRPr="00001B27">
        <w:rPr>
          <w:rStyle w:val="Emphasis"/>
          <w:highlight w:val="green"/>
        </w:rPr>
        <w:t>suck</w:t>
      </w:r>
      <w:r w:rsidRPr="00DE0A93">
        <w:rPr>
          <w:rStyle w:val="Emphasis"/>
        </w:rPr>
        <w:t xml:space="preserve"> atmospheric </w:t>
      </w:r>
      <w:r w:rsidRPr="00001B27">
        <w:rPr>
          <w:rStyle w:val="Emphasis"/>
          <w:highlight w:val="green"/>
        </w:rPr>
        <w:t>carbon dioxide</w:t>
      </w:r>
      <w:r w:rsidRPr="00DE0A93">
        <w:rPr>
          <w:rStyle w:val="Emphasis"/>
        </w:rPr>
        <w:t xml:space="preserve"> and </w:t>
      </w:r>
      <w:r w:rsidRPr="00001B27">
        <w:rPr>
          <w:rStyle w:val="Emphasis"/>
          <w:highlight w:val="green"/>
        </w:rPr>
        <w:t>deploy it</w:t>
      </w:r>
      <w:r w:rsidRPr="00DE0A93">
        <w:rPr>
          <w:rStyle w:val="Emphasis"/>
        </w:rPr>
        <w:t xml:space="preserve"> for industrial purposes</w:t>
      </w:r>
      <w:r w:rsidRPr="00001B27">
        <w:rPr>
          <w:sz w:val="16"/>
        </w:rPr>
        <w:t xml:space="preserve">. “Nanomaterials can convert carbon dioxide into useful products like alcohol. The materials could be simple chemical catalysts or photochemical in nature that work in the presence of sunlight,” says Chattopadhyay, who has been working with </w:t>
      </w:r>
      <w:r w:rsidRPr="00001B27">
        <w:rPr>
          <w:rStyle w:val="StyleUnderline"/>
        </w:rPr>
        <w:t>nanomaterials to tackle environmental pollutants for more than a decade.</w:t>
      </w:r>
      <w:r w:rsidRPr="00001B27">
        <w:rPr>
          <w:sz w:val="16"/>
        </w:rPr>
        <w:t xml:space="preserve"> Many research groups are working to address a problem that, if solved, could be a holy grail in combating climate change: how to pull CO2 out of the atmosphere and convert it into useful products. Chattopadhyay isn’t alone. Many research groups are working to address a problem that, if solved, could be a holy grail in combating climate change: how to pull CO2 out of the atmosphere and convert it into useful products. Nanoparticles offer a promising approach to this because they have a large surface-area-to-volume ratio for interacting with CO2 and properties that allow them to facilitate the conversion of CO2into other things. The challenge is to make them economically viable. Researchers have tried everything from metallic to carbon-based nanoparticles to reduce the cost, but so far they haven’t become efficient enough for industrial-scale application. One </w:t>
      </w:r>
      <w:r w:rsidRPr="00001B27">
        <w:rPr>
          <w:rStyle w:val="Emphasis"/>
        </w:rPr>
        <w:t>of the most recent points of progress in this area is work by scientists at the CSIR-Indian Institute of Petroleum and the Lille University of Science and Technology in France.</w:t>
      </w:r>
      <w:r w:rsidRPr="00001B27">
        <w:rPr>
          <w:sz w:val="16"/>
        </w:rPr>
        <w:t xml:space="preserve"> </w:t>
      </w:r>
      <w:r w:rsidRPr="00001B27">
        <w:rPr>
          <w:rStyle w:val="StyleUnderline"/>
        </w:rPr>
        <w:t>The researchers developed a nanoCO2 harvester that uses water and sunlight to convert atmospheric CO2 into methanol, which can be employed as an engine fuel, a solvent, an antifreeze agent and a diluent of ethanol</w:t>
      </w:r>
      <w:r w:rsidRPr="00001B27">
        <w:rPr>
          <w:sz w:val="16"/>
        </w:rPr>
        <w:t xml:space="preserve">. Made by wrapping a layer of modified graphene oxide around spheres of copper zinc oxide and magnetite, the material looks like a miniature golf ball, captures CO2 more efficiently than conventional catalysts and can be readily reused, according to Suman Jain, senior scientist of the Indian Institute of </w:t>
      </w:r>
      <w:r w:rsidRPr="00001B27">
        <w:rPr>
          <w:sz w:val="16"/>
        </w:rPr>
        <w:lastRenderedPageBreak/>
        <w:t xml:space="preserve">Petroleum, Dehradun in India, who developed the nanoCO2harvester. Jain says that the nanoCO2 harvester has a large molecular surface area and captures more CO2 than a conventional catalyst with similar surface area would, which makes the conversion more efficient. But due to their small size, the nanoparticles have a tendency to clump up, making them inactive with prolonged use. </w:t>
      </w:r>
      <w:r w:rsidRPr="00001B27">
        <w:rPr>
          <w:rStyle w:val="StyleUnderline"/>
        </w:rPr>
        <w:t>Jain adds that synthesizing useful nanoparticle-based materials is also challenging because it’s hard to make the particles a consistent size. Chattopadhyay says the efficiency of such materials can be improved further, providing hope for useful application in the future.</w:t>
      </w:r>
      <w:r w:rsidRPr="00001B27">
        <w:rPr>
          <w:sz w:val="16"/>
        </w:rPr>
        <w:t xml:space="preserve"> CLEANSING WATER Most toxic dyes used in textile and leather industries can be captured with nanoparticles. “Water pollutants such as dyes from human-created waste like those from tanneries could get to natural sources of water like deep tube wells or groundwater if wastewater from these industries is left untreated,” says Chattopadhyay. “This problem is rather difficult to solve.” </w:t>
      </w:r>
      <w:r w:rsidRPr="00155DB0">
        <w:rPr>
          <w:rStyle w:val="StyleUnderline"/>
        </w:rPr>
        <w:t xml:space="preserve">An international group of researchers led by professor Elzbieta Megiel of the University of Warsaw in Poland reports that </w:t>
      </w:r>
      <w:r w:rsidRPr="00001B27">
        <w:rPr>
          <w:rStyle w:val="StyleUnderline"/>
          <w:highlight w:val="green"/>
        </w:rPr>
        <w:t>nanomaterials</w:t>
      </w:r>
      <w:r w:rsidRPr="00155DB0">
        <w:rPr>
          <w:rStyle w:val="StyleUnderline"/>
        </w:rPr>
        <w:t xml:space="preserve"> have been widely studied for </w:t>
      </w:r>
      <w:r w:rsidRPr="00001B27">
        <w:rPr>
          <w:rStyle w:val="StyleUnderline"/>
          <w:highlight w:val="green"/>
        </w:rPr>
        <w:t>removing heavy metals and dyes from wastewater</w:t>
      </w:r>
      <w:r w:rsidRPr="00001B27">
        <w:rPr>
          <w:sz w:val="16"/>
        </w:rPr>
        <w:t xml:space="preserve">. According to the research team, adsorption processes using materials containing magnetic nanoparticles are highly effective and can be easily performed because such nanoparticles have a large number of sites on their surface that can capture pollutants and don’t readily degrade in water. </w:t>
      </w:r>
      <w:r w:rsidRPr="00155DB0">
        <w:rPr>
          <w:rStyle w:val="StyleUnderline"/>
        </w:rPr>
        <w:t xml:space="preserve">Chattopadhyay adds that appropriately designed magnetic nanomaterials can be used to </w:t>
      </w:r>
      <w:r w:rsidRPr="00001B27">
        <w:rPr>
          <w:rStyle w:val="StyleUnderline"/>
          <w:highlight w:val="green"/>
        </w:rPr>
        <w:t>separate pollutants such as arsenic, lead, chromium</w:t>
      </w:r>
      <w:r w:rsidRPr="00155DB0">
        <w:rPr>
          <w:rStyle w:val="StyleUnderline"/>
        </w:rPr>
        <w:t xml:space="preserve"> and mercury from water. </w:t>
      </w:r>
      <w:r w:rsidRPr="00001B27">
        <w:rPr>
          <w:sz w:val="16"/>
        </w:rPr>
        <w:t xml:space="preserve">However, the nanotech-based approach has to be more efficient than conventional water purification technology to make it worthwhile. In </w:t>
      </w:r>
      <w:r w:rsidRPr="00155DB0">
        <w:rPr>
          <w:rStyle w:val="StyleUnderline"/>
        </w:rPr>
        <w:t xml:space="preserve">addition to removing dyes and metals, </w:t>
      </w:r>
      <w:r w:rsidRPr="00001B27">
        <w:rPr>
          <w:rStyle w:val="StyleUnderline"/>
          <w:highlight w:val="green"/>
        </w:rPr>
        <w:t>nanomaterials</w:t>
      </w:r>
      <w:r w:rsidRPr="00155DB0">
        <w:rPr>
          <w:rStyle w:val="StyleUnderline"/>
        </w:rPr>
        <w:t xml:space="preserve"> can </w:t>
      </w:r>
      <w:r w:rsidRPr="00001B27">
        <w:rPr>
          <w:rStyle w:val="StyleUnderline"/>
          <w:highlight w:val="green"/>
        </w:rPr>
        <w:t>also</w:t>
      </w:r>
      <w:r w:rsidRPr="00155DB0">
        <w:rPr>
          <w:rStyle w:val="StyleUnderline"/>
        </w:rPr>
        <w:t xml:space="preserve"> be used to clean </w:t>
      </w:r>
      <w:r w:rsidRPr="00001B27">
        <w:rPr>
          <w:rStyle w:val="StyleUnderline"/>
          <w:highlight w:val="green"/>
        </w:rPr>
        <w:t>up oil spills</w:t>
      </w:r>
      <w:r w:rsidRPr="00001B27">
        <w:rPr>
          <w:sz w:val="16"/>
        </w:rPr>
        <w:t>. Researchers led by Pulickel Ajayan at Rice University in Houston, Texas, have developed a reusable nanosponge that can remove oil from contaminated seawater.</w:t>
      </w:r>
    </w:p>
    <w:p w14:paraId="59C4994F" w14:textId="13BACEB6" w:rsidR="00D75AFB" w:rsidRDefault="00D75AFB" w:rsidP="00D75AFB">
      <w:pPr>
        <w:pStyle w:val="Heading2"/>
      </w:pPr>
      <w:r>
        <w:lastRenderedPageBreak/>
        <w:t>2</w:t>
      </w:r>
    </w:p>
    <w:p w14:paraId="51C57DCD" w14:textId="77777777" w:rsidR="00D75AFB" w:rsidRDefault="00D75AFB" w:rsidP="00D75AFB">
      <w:pPr>
        <w:pStyle w:val="Heading4"/>
      </w:pPr>
      <w:r>
        <w:t xml:space="preserve">Asteroid mining is starting </w:t>
      </w:r>
      <w:r>
        <w:rPr>
          <w:u w:val="single"/>
        </w:rPr>
        <w:t>now</w:t>
      </w:r>
      <w:r>
        <w:t>. New legal frameworks and massive investments bring it closer than you think-but we need to focus on maintaining progress</w:t>
      </w:r>
    </w:p>
    <w:p w14:paraId="2078135E" w14:textId="77777777" w:rsidR="00D75AFB" w:rsidRPr="00C319A5" w:rsidRDefault="00D75AFB" w:rsidP="00D75AFB">
      <w:r w:rsidRPr="00C319A5">
        <w:rPr>
          <w:rStyle w:val="Style13ptBold"/>
        </w:rPr>
        <w:t>Gilbert 21</w:t>
      </w:r>
      <w:r>
        <w:t xml:space="preserve"> </w:t>
      </w:r>
      <w:r w:rsidRPr="00C319A5">
        <w:t>Alex Gilbert, 4-26-2021, "Mining in Space Is Coming," Milken Institute Review, https://www.milkenreview.org/articles/mining-in-space-is-coming</w:t>
      </w:r>
      <w:r>
        <w:t>//SJJK</w:t>
      </w:r>
    </w:p>
    <w:p w14:paraId="398BB439" w14:textId="77777777" w:rsidR="00D75AFB" w:rsidRPr="005228BD" w:rsidRDefault="00D75AFB" w:rsidP="00D75AFB">
      <w:pPr>
        <w:rPr>
          <w:sz w:val="14"/>
        </w:rPr>
      </w:pPr>
      <w:r w:rsidRPr="00842275">
        <w:rPr>
          <w:rFonts w:ascii="Times New Roman" w:eastAsia="Times New Roman" w:hAnsi="Times New Roman" w:cs="Times New Roman"/>
          <w:color w:val="333333"/>
          <w:sz w:val="14"/>
        </w:rPr>
        <w:t xml:space="preserve">Space exploration is back. after decades of disappointment, </w:t>
      </w:r>
      <w:r w:rsidRPr="00842275">
        <w:rPr>
          <w:rStyle w:val="Emphasis"/>
        </w:rPr>
        <w:t xml:space="preserve">a </w:t>
      </w:r>
      <w:r w:rsidRPr="00842275">
        <w:rPr>
          <w:rStyle w:val="Emphasis"/>
          <w:highlight w:val="green"/>
        </w:rPr>
        <w:t>combination of better technology</w:t>
      </w:r>
      <w:r w:rsidRPr="00842275">
        <w:rPr>
          <w:rStyle w:val="Emphasis"/>
        </w:rPr>
        <w:t xml:space="preserve">, </w:t>
      </w:r>
      <w:r w:rsidRPr="00842275">
        <w:rPr>
          <w:rStyle w:val="Emphasis"/>
          <w:highlight w:val="green"/>
        </w:rPr>
        <w:t>falling costs</w:t>
      </w:r>
      <w:r w:rsidRPr="00842275">
        <w:rPr>
          <w:rStyle w:val="Emphasis"/>
        </w:rPr>
        <w:t xml:space="preserve"> and a rush of competitive energy from the </w:t>
      </w:r>
      <w:r w:rsidRPr="00842275">
        <w:rPr>
          <w:rStyle w:val="Emphasis"/>
          <w:highlight w:val="green"/>
        </w:rPr>
        <w:t>private sector</w:t>
      </w:r>
      <w:r w:rsidRPr="00842275">
        <w:rPr>
          <w:rStyle w:val="Emphasis"/>
        </w:rPr>
        <w:t xml:space="preserve"> has put </w:t>
      </w:r>
      <w:r w:rsidRPr="00842275">
        <w:rPr>
          <w:rStyle w:val="Emphasis"/>
          <w:highlight w:val="green"/>
        </w:rPr>
        <w:t>space travel front and cente</w:t>
      </w:r>
      <w:r w:rsidRPr="00842275">
        <w:rPr>
          <w:rFonts w:ascii="Times New Roman" w:eastAsia="Times New Roman" w:hAnsi="Times New Roman" w:cs="Times New Roman"/>
          <w:color w:val="333333"/>
          <w:sz w:val="14"/>
          <w:highlight w:val="green"/>
        </w:rPr>
        <w:t>r</w:t>
      </w:r>
      <w:r w:rsidRPr="00842275">
        <w:rPr>
          <w:rFonts w:ascii="Times New Roman" w:eastAsia="Times New Roman" w:hAnsi="Times New Roman" w:cs="Times New Roman"/>
          <w:color w:val="333333"/>
          <w:sz w:val="14"/>
        </w:rPr>
        <w:t xml:space="preserve">. indeed, </w:t>
      </w:r>
      <w:r w:rsidRPr="00842275">
        <w:rPr>
          <w:rStyle w:val="Emphasis"/>
        </w:rPr>
        <w:t xml:space="preserve">many </w:t>
      </w:r>
      <w:r w:rsidRPr="00842275">
        <w:rPr>
          <w:rStyle w:val="Emphasis"/>
          <w:highlight w:val="green"/>
        </w:rPr>
        <w:t>analysts</w:t>
      </w:r>
      <w:r w:rsidRPr="00842275">
        <w:rPr>
          <w:rFonts w:ascii="Times New Roman" w:eastAsia="Times New Roman" w:hAnsi="Times New Roman" w:cs="Times New Roman"/>
          <w:color w:val="333333"/>
          <w:sz w:val="14"/>
        </w:rPr>
        <w:t xml:space="preserve"> (even some with their feet on the ground) </w:t>
      </w:r>
      <w:r w:rsidRPr="00842275">
        <w:rPr>
          <w:rStyle w:val="Emphasis"/>
          <w:highlight w:val="green"/>
        </w:rPr>
        <w:t>believe</w:t>
      </w:r>
      <w:r w:rsidRPr="00842275">
        <w:rPr>
          <w:rStyle w:val="Emphasis"/>
        </w:rPr>
        <w:t xml:space="preserve"> that </w:t>
      </w:r>
      <w:r w:rsidRPr="00842275">
        <w:rPr>
          <w:rStyle w:val="Emphasis"/>
          <w:highlight w:val="green"/>
        </w:rPr>
        <w:t>commercial developments</w:t>
      </w:r>
      <w:r w:rsidRPr="00842275">
        <w:rPr>
          <w:rStyle w:val="Emphasis"/>
        </w:rPr>
        <w:t xml:space="preserve"> in the space industry </w:t>
      </w:r>
      <w:r w:rsidRPr="00842275">
        <w:rPr>
          <w:rStyle w:val="Emphasis"/>
          <w:highlight w:val="green"/>
        </w:rPr>
        <w:t>may be on the cusp</w:t>
      </w:r>
      <w:r w:rsidRPr="00842275">
        <w:rPr>
          <w:rFonts w:ascii="Times New Roman" w:eastAsia="Times New Roman" w:hAnsi="Times New Roman" w:cs="Times New Roman"/>
          <w:color w:val="333333"/>
          <w:sz w:val="14"/>
          <w:highlight w:val="green"/>
        </w:rPr>
        <w:t xml:space="preserve"> </w:t>
      </w:r>
      <w:r w:rsidRPr="00842275">
        <w:rPr>
          <w:rStyle w:val="Emphasis"/>
          <w:highlight w:val="green"/>
        </w:rPr>
        <w:t>of starting the largest resource rush in history</w:t>
      </w:r>
      <w:r w:rsidRPr="00842275">
        <w:rPr>
          <w:rStyle w:val="Emphasis"/>
        </w:rPr>
        <w:t xml:space="preserve">: </w:t>
      </w:r>
      <w:r w:rsidRPr="00842275">
        <w:rPr>
          <w:rStyle w:val="Emphasis"/>
          <w:highlight w:val="green"/>
        </w:rPr>
        <w:t>mining</w:t>
      </w:r>
      <w:r w:rsidRPr="00842275">
        <w:rPr>
          <w:rStyle w:val="Emphasis"/>
        </w:rPr>
        <w:t xml:space="preserve"> on the Moon, Mars and </w:t>
      </w:r>
      <w:r w:rsidRPr="00842275">
        <w:rPr>
          <w:rStyle w:val="Emphasis"/>
          <w:highlight w:val="green"/>
        </w:rPr>
        <w:t>asteroids</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 xml:space="preserve">While this may sound fantastical, some baby </w:t>
      </w:r>
      <w:r w:rsidRPr="00842275">
        <w:rPr>
          <w:rFonts w:ascii="Times New Roman" w:eastAsia="Times New Roman" w:hAnsi="Times New Roman" w:cs="Times New Roman"/>
          <w:color w:val="333333"/>
          <w:sz w:val="14"/>
          <w:highlight w:val="green"/>
        </w:rPr>
        <w:t>ste</w:t>
      </w:r>
      <w:r w:rsidRPr="00842275">
        <w:rPr>
          <w:rStyle w:val="Emphasis"/>
          <w:highlight w:val="green"/>
        </w:rPr>
        <w:t>ps toward the goal have</w:t>
      </w:r>
      <w:r w:rsidRPr="00842275">
        <w:rPr>
          <w:rStyle w:val="Emphasis"/>
        </w:rPr>
        <w:t xml:space="preserve"> already </w:t>
      </w:r>
      <w:r w:rsidRPr="00842275">
        <w:rPr>
          <w:rStyle w:val="Emphasis"/>
          <w:highlight w:val="green"/>
        </w:rPr>
        <w:t>been taken</w:t>
      </w:r>
      <w:r w:rsidRPr="00842275">
        <w:rPr>
          <w:rFonts w:ascii="Times New Roman" w:eastAsia="Times New Roman" w:hAnsi="Times New Roman" w:cs="Times New Roman"/>
          <w:color w:val="333333"/>
          <w:sz w:val="14"/>
        </w:rPr>
        <w:t>. Last year</w:t>
      </w:r>
      <w:r w:rsidRPr="00842275">
        <w:rPr>
          <w:rFonts w:ascii="Times New Roman" w:eastAsia="Times New Roman" w:hAnsi="Times New Roman" w:cs="Times New Roman"/>
          <w:color w:val="333333"/>
          <w:sz w:val="14"/>
          <w:highlight w:val="green"/>
        </w:rPr>
        <w:t>, N</w:t>
      </w:r>
      <w:r w:rsidRPr="00842275">
        <w:rPr>
          <w:rStyle w:val="Emphasis"/>
          <w:highlight w:val="green"/>
        </w:rPr>
        <w:t>ASA awarded contracts to four companies</w:t>
      </w:r>
      <w:r w:rsidRPr="00842275">
        <w:rPr>
          <w:rStyle w:val="Emphasis"/>
        </w:rPr>
        <w:t xml:space="preserve"> to extract small amounts of lunar regolith by 2024</w:t>
      </w:r>
      <w:r w:rsidRPr="00842275">
        <w:rPr>
          <w:rFonts w:ascii="Times New Roman" w:eastAsia="Times New Roman" w:hAnsi="Times New Roman" w:cs="Times New Roman"/>
          <w:color w:val="333333"/>
          <w:sz w:val="14"/>
        </w:rPr>
        <w:t xml:space="preserve">, effectively beginning </w:t>
      </w:r>
      <w:r w:rsidRPr="00842275">
        <w:rPr>
          <w:sz w:val="14"/>
        </w:rPr>
        <w:t>the</w:t>
      </w:r>
      <w:r w:rsidRPr="004B786D">
        <w:rPr>
          <w:sz w:val="14"/>
        </w:rPr>
        <w:t xml:space="preserve"> </w:t>
      </w:r>
      <w:hyperlink r:id="rId12" w:tgtFrame="_blank" w:history="1">
        <w:r w:rsidRPr="00842275">
          <w:rPr>
            <w:rStyle w:val="Hyperlink"/>
            <w:sz w:val="14"/>
          </w:rPr>
          <w:t>era of commercial space mining</w:t>
        </w:r>
      </w:hyperlink>
      <w:r w:rsidRPr="00842275">
        <w:rPr>
          <w:rFonts w:ascii="Times New Roman" w:eastAsia="Times New Roman" w:hAnsi="Times New Roman" w:cs="Times New Roman"/>
          <w:color w:val="333333"/>
          <w:sz w:val="14"/>
        </w:rPr>
        <w:t>. Whether this proves to be the dawn of a gigantic adjunct to mining on earth — and more immediately, a key to unlocking cost-effective space travel — will turn on the answers to a host of questions ranging from what resources can be efficiently.</w:t>
      </w:r>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w:t>
      </w:r>
      <w:r w:rsidRPr="00842275">
        <w:rPr>
          <w:sz w:val="14"/>
        </w:rPr>
        <w:t>Bezos</w:t>
      </w:r>
      <w:r w:rsidRPr="004B786D">
        <w:rPr>
          <w:sz w:val="14"/>
        </w:rPr>
        <w:t xml:space="preserve"> </w:t>
      </w:r>
      <w:hyperlink r:id="rId13" w:tgtFrame="_blank" w:history="1">
        <w:r w:rsidRPr="00842275">
          <w:rPr>
            <w:rStyle w:val="Hyperlink"/>
            <w:sz w:val="14"/>
          </w:rPr>
          <w:t>imagine heavy industry moving to space</w:t>
        </w:r>
      </w:hyperlink>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and Earth becoming a residential area. </w:t>
      </w:r>
      <w:r w:rsidRPr="00842275">
        <w:rPr>
          <w:rStyle w:val="Emphasis"/>
        </w:rPr>
        <w:t xml:space="preserve">However, as entrepreneurs look to harness the riches beyond the atmosphere, </w:t>
      </w:r>
      <w:r w:rsidRPr="00842275">
        <w:rPr>
          <w:rStyle w:val="Emphasis"/>
          <w:highlight w:val="green"/>
        </w:rPr>
        <w:t>access to space resources remains tangled in the realities of economics and governance</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w:t>
      </w:r>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That said, </w:t>
      </w:r>
      <w:r w:rsidRPr="00842275">
        <w:rPr>
          <w:sz w:val="14"/>
        </w:rPr>
        <w:t>there’s no grass growing under potential pioneers’ feet. Potential economic, scientific and even security benefits underlie an emerging</w:t>
      </w:r>
      <w:r w:rsidRPr="004B786D">
        <w:rPr>
          <w:sz w:val="14"/>
        </w:rPr>
        <w:t xml:space="preserve"> </w:t>
      </w:r>
      <w:hyperlink r:id="rId14" w:tgtFrame="_blank" w:history="1">
        <w:r w:rsidRPr="00842275">
          <w:rPr>
            <w:rStyle w:val="Hyperlink"/>
            <w:sz w:val="14"/>
          </w:rPr>
          <w:t>geopolitical competition</w:t>
        </w:r>
      </w:hyperlink>
      <w:r w:rsidRPr="004B786D">
        <w:rPr>
          <w:sz w:val="14"/>
        </w:rPr>
        <w:t xml:space="preserve"> </w:t>
      </w:r>
      <w:r w:rsidRPr="00842275">
        <w:rPr>
          <w:sz w:val="14"/>
        </w:rPr>
        <w:t>to</w:t>
      </w:r>
      <w:r w:rsidRPr="00842275">
        <w:rPr>
          <w:rFonts w:ascii="Times New Roman" w:eastAsia="Times New Roman" w:hAnsi="Times New Roman" w:cs="Times New Roman"/>
          <w:color w:val="333333"/>
          <w:sz w:val="14"/>
        </w:rPr>
        <w:t xml:space="preserve"> pursue space mining. The United States is rapidly emerging as a front-runner, in part due to its ambitious Artemis Program to lead a multinational consortium back to the Moon. But it is also a leader in creating a legal infrastructure for mineral exploitation. </w:t>
      </w:r>
      <w:r w:rsidRPr="00842275">
        <w:rPr>
          <w:rStyle w:val="Emphasis"/>
          <w:highlight w:val="green"/>
        </w:rPr>
        <w:t>The United States has adopted the world’s first spaceresources</w:t>
      </w:r>
      <w:r w:rsidRPr="00842275">
        <w:rPr>
          <w:rStyle w:val="Emphasis"/>
        </w:rPr>
        <w:t xml:space="preserve"> </w:t>
      </w:r>
      <w:r w:rsidRPr="00842275">
        <w:rPr>
          <w:rStyle w:val="Emphasis"/>
          <w:highlight w:val="green"/>
        </w:rPr>
        <w:t>law</w:t>
      </w:r>
      <w:r w:rsidRPr="00842275">
        <w:rPr>
          <w:rStyle w:val="Emphasis"/>
        </w:rPr>
        <w:t xml:space="preserve">, </w:t>
      </w:r>
      <w:r w:rsidRPr="00842275">
        <w:rPr>
          <w:rStyle w:val="Emphasis"/>
          <w:highlight w:val="green"/>
        </w:rPr>
        <w:t>recognizing the property rights of private companies and individuals to materials gathered in space</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 xml:space="preserve">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w:t>
      </w:r>
      <w:r w:rsidRPr="00842275">
        <w:rPr>
          <w:rStyle w:val="Emphasis"/>
          <w:highlight w:val="green"/>
        </w:rPr>
        <w:t>Russia, Japan, India and the European Space Agency all harbor space-mining ambitions of their own</w:t>
      </w:r>
      <w:r w:rsidRPr="00842275">
        <w:rPr>
          <w:rStyle w:val="Emphasis"/>
        </w:rPr>
        <w:t>.</w:t>
      </w:r>
      <w:r w:rsidRPr="00842275">
        <w:rPr>
          <w:rFonts w:ascii="Times New Roman" w:eastAsia="Times New Roman" w:hAnsi="Times New Roman" w:cs="Times New Roman"/>
          <w:color w:val="333333"/>
          <w:sz w:val="14"/>
        </w:rPr>
        <w:t xml:space="preserve"> Governing these emerging interests is an outdated treaty framework from the Cold War. Sooner rather than later, we’ll </w:t>
      </w:r>
      <w:r w:rsidRPr="00842275">
        <w:rPr>
          <w:sz w:val="14"/>
        </w:rPr>
        <w:t>need</w:t>
      </w:r>
      <w:r w:rsidRPr="004B786D">
        <w:rPr>
          <w:sz w:val="14"/>
        </w:rPr>
        <w:t xml:space="preserve"> </w:t>
      </w:r>
      <w:hyperlink r:id="rId15" w:tgtFrame="_blank" w:history="1">
        <w:r w:rsidRPr="00842275">
          <w:rPr>
            <w:rStyle w:val="Hyperlink"/>
            <w:sz w:val="14"/>
          </w:rPr>
          <w:t>new agreements</w:t>
        </w:r>
      </w:hyperlink>
      <w:r w:rsidRPr="004B786D">
        <w:rPr>
          <w:sz w:val="14"/>
        </w:rPr>
        <w:t xml:space="preserve"> </w:t>
      </w:r>
      <w:r w:rsidRPr="00842275">
        <w:rPr>
          <w:sz w:val="14"/>
        </w:rPr>
        <w:t>to facilitate private investment and ensure international cooperation.</w:t>
      </w:r>
      <w:r w:rsidRPr="004B786D">
        <w:rPr>
          <w:sz w:val="14"/>
        </w:rPr>
        <w:t xml:space="preserve"> </w:t>
      </w:r>
    </w:p>
    <w:p w14:paraId="3F8DB597" w14:textId="77777777" w:rsidR="00D75AFB" w:rsidRDefault="00D75AFB" w:rsidP="00D75AFB"/>
    <w:p w14:paraId="3A7C3540" w14:textId="77777777" w:rsidR="00D75AFB" w:rsidRDefault="00D75AFB" w:rsidP="00D75AFB">
      <w:pPr>
        <w:pStyle w:val="Heading4"/>
      </w:pPr>
      <w:r>
        <w:t xml:space="preserve">Prohibitions on appropriation prevent asteroid mining </w:t>
      </w:r>
      <w:r w:rsidRPr="00380C30">
        <w:rPr>
          <w:u w:val="single"/>
        </w:rPr>
        <w:t>despite</w:t>
      </w:r>
      <w:r>
        <w:t xml:space="preserve"> growing space industries</w:t>
      </w:r>
    </w:p>
    <w:p w14:paraId="4A13B875" w14:textId="77777777" w:rsidR="00D75AFB" w:rsidRPr="00992ADF" w:rsidRDefault="00D75AFB" w:rsidP="00D75AFB">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71984308" w14:textId="77777777" w:rsidR="00D75AFB" w:rsidRPr="00380C30" w:rsidRDefault="00D75AFB" w:rsidP="00D75AFB">
      <w:r w:rsidRPr="001F7CD6">
        <w:rPr>
          <w:rStyle w:val="StyleUnderline"/>
          <w:highlight w:val="yellow"/>
        </w:rPr>
        <w:t>Despite a decrease in national space program funding, corporate space missions are on the rise</w:t>
      </w:r>
      <w:r w:rsidRPr="00380C30">
        <w:t xml:space="preserve">. In 2010, President Obama proposed that NASA exit the business of flying astronauts from Earth to low Earth orbit and move it to private companies.52 Several companies have stepped up to bat, and </w:t>
      </w:r>
      <w:r w:rsidRPr="001F7CD6">
        <w:rPr>
          <w:rStyle w:val="StyleUnderline"/>
          <w:highlight w:val="yellow"/>
        </w:rPr>
        <w:t>corporate space programs now include space tourism, supply missions, and</w:t>
      </w:r>
      <w:r w:rsidRPr="00380C30">
        <w:rPr>
          <w:rStyle w:val="StyleUnderline"/>
        </w:rPr>
        <w:t xml:space="preserve"> in one case </w:t>
      </w:r>
      <w:r w:rsidRPr="00380C30">
        <w:rPr>
          <w:rStyle w:val="StyleUnderline"/>
        </w:rPr>
        <w:lastRenderedPageBreak/>
        <w:t xml:space="preserve">a one-way </w:t>
      </w:r>
      <w:r w:rsidRPr="001F7CD6">
        <w:rPr>
          <w:rStyle w:val="StyleUnderline"/>
          <w:highlight w:val="yellow"/>
        </w:rPr>
        <w:t>colonization</w:t>
      </w:r>
      <w:r w:rsidRPr="00380C30">
        <w:rPr>
          <w:rStyle w:val="StyleUnderline"/>
        </w:rPr>
        <w:t xml:space="preserve"> mission to Mars</w:t>
      </w:r>
      <w:r w:rsidRPr="00380C30">
        <w:t xml:space="preserve">.53 </w:t>
      </w:r>
      <w:r w:rsidRPr="00380C30">
        <w:rPr>
          <w:rStyle w:val="StyleUnderline"/>
        </w:rPr>
        <w:t xml:space="preserve">Corporate </w:t>
      </w:r>
      <w:r w:rsidRPr="001F7CD6">
        <w:rPr>
          <w:rStyle w:val="StyleUnderline"/>
          <w:highlight w:val="yellow"/>
        </w:rPr>
        <w:t>interest in space</w:t>
      </w:r>
      <w:r w:rsidRPr="00380C30">
        <w:rPr>
          <w:rStyle w:val="StyleUnderline"/>
        </w:rPr>
        <w:t xml:space="preserve"> tourism and development </w:t>
      </w:r>
      <w:r w:rsidRPr="001F7CD6">
        <w:rPr>
          <w:rStyle w:val="StyleUnderline"/>
          <w:highlight w:val="yellow"/>
        </w:rPr>
        <w:t>demonstrates a strong private commercial interest in space as an industry</w:t>
      </w:r>
      <w:r w:rsidRPr="00380C30">
        <w:t xml:space="preserve">, which could serve to finance the exploration of space </w:t>
      </w:r>
      <w:r w:rsidRPr="00380C30">
        <w:rPr>
          <w:rStyle w:val="StyleUnderline"/>
        </w:rPr>
        <w:t xml:space="preserve">in a period </w:t>
      </w:r>
      <w:r w:rsidRPr="001F7CD6">
        <w:rPr>
          <w:rStyle w:val="StyleUnderline"/>
          <w:highlight w:val="yellow"/>
        </w:rPr>
        <w:t>where national governments do not have an active financial interest</w:t>
      </w:r>
      <w:r w:rsidRPr="00380C30">
        <w:rPr>
          <w:rStyle w:val="StyleUnderline"/>
        </w:rPr>
        <w:t xml:space="preserve"> in space.</w:t>
      </w:r>
      <w:r w:rsidRPr="00380C30">
        <w:t xml:space="preserve"> </w:t>
      </w:r>
      <w:r w:rsidRPr="00380C30">
        <w:rPr>
          <w:rStyle w:val="StyleUnderline"/>
        </w:rPr>
        <w:t xml:space="preserve">However, </w:t>
      </w:r>
      <w:r w:rsidRPr="001F7CD6">
        <w:rPr>
          <w:rStyle w:val="StyleUnderline"/>
          <w:highlight w:val="yellow"/>
        </w:rPr>
        <w:t>under current international treaties</w:t>
      </w:r>
      <w:r w:rsidRPr="00380C30">
        <w:rPr>
          <w:rStyle w:val="StyleUnderline"/>
        </w:rPr>
        <w:t xml:space="preserve">, the </w:t>
      </w:r>
      <w:r w:rsidRPr="001F7CD6">
        <w:rPr>
          <w:rStyle w:val="StyleUnderline"/>
          <w:highlight w:val="yellow"/>
        </w:rPr>
        <w:t>ownership of asteroids is prohibited, preventing corporations willing to invest</w:t>
      </w:r>
      <w:r w:rsidRPr="00380C30">
        <w:rPr>
          <w:rStyle w:val="StyleUnderline"/>
        </w:rPr>
        <w:t xml:space="preserve"> in asteroid mining </w:t>
      </w:r>
      <w:r w:rsidRPr="001F7CD6">
        <w:rPr>
          <w:rStyle w:val="StyleUnderline"/>
          <w:highlight w:val="yellow"/>
        </w:rPr>
        <w:t>from having a</w:t>
      </w:r>
      <w:r w:rsidRPr="00380C30">
        <w:rPr>
          <w:rStyle w:val="StyleUnderline"/>
        </w:rPr>
        <w:t xml:space="preserve"> secure </w:t>
      </w:r>
      <w:r w:rsidRPr="001F7CD6">
        <w:rPr>
          <w:rStyle w:val="StyleUnderline"/>
          <w:highlight w:val="yellow"/>
        </w:rPr>
        <w:t>claim</w:t>
      </w:r>
      <w:r w:rsidRPr="00380C30">
        <w:t>.</w:t>
      </w:r>
    </w:p>
    <w:p w14:paraId="20FD4F70" w14:textId="77777777" w:rsidR="00D75AFB" w:rsidRPr="00DC4636" w:rsidRDefault="00D75AFB" w:rsidP="00D75AFB">
      <w:pPr>
        <w:pStyle w:val="Heading4"/>
      </w:pPr>
      <w:r>
        <w:t xml:space="preserve">Asteroid Mining key to </w:t>
      </w:r>
      <w:r w:rsidRPr="00BF0FFD">
        <w:rPr>
          <w:u w:val="single"/>
        </w:rPr>
        <w:t>prevent</w:t>
      </w:r>
      <w:r>
        <w:t xml:space="preserve"> terrestrial mining and </w:t>
      </w:r>
      <w:r w:rsidRPr="00BF0FFD">
        <w:rPr>
          <w:u w:val="single"/>
        </w:rPr>
        <w:t>solve warming</w:t>
      </w:r>
      <w:r>
        <w:t>.</w:t>
      </w:r>
    </w:p>
    <w:p w14:paraId="30DD36A8" w14:textId="77777777" w:rsidR="00D75AFB" w:rsidRPr="00C37EF9" w:rsidRDefault="00D75AFB" w:rsidP="00D75AFB">
      <w:r w:rsidRPr="00C37EF9">
        <w:rPr>
          <w:rStyle w:val="Style13ptBold"/>
        </w:rPr>
        <w:t>MacWhorter 16</w:t>
      </w:r>
      <w:r>
        <w:t xml:space="preserve"> [Kevin; </w:t>
      </w:r>
      <w:r w:rsidRPr="00C37EF9">
        <w:t xml:space="preserve">J.D. Candidate, William &amp; Mary Law School, "Sustainable Mining: Incentivizing Asteroid Mining in the Name of Environmentalism", William &amp; Mary Environmental Law and Policy Review, Vol 40, Issue 2, Article 11, </w:t>
      </w:r>
      <w:hyperlink r:id="rId16" w:history="1">
        <w:r w:rsidRPr="00A56056">
          <w:rPr>
            <w:rStyle w:val="Hyperlink"/>
          </w:rPr>
          <w:t>https://scholarship.law.wm.edu/cgi/viewcontent.cgi?referer=https://www.google.com/&amp;httpsredir=1&amp;article=1653&amp;context=wmelpr</w:t>
        </w:r>
      </w:hyperlink>
      <w:r>
        <w:t>] brett</w:t>
      </w:r>
    </w:p>
    <w:p w14:paraId="3186A300" w14:textId="77777777" w:rsidR="00D75AFB" w:rsidRDefault="00D75AFB" w:rsidP="00D75AFB">
      <w:pPr>
        <w:rPr>
          <w:sz w:val="16"/>
        </w:rPr>
      </w:pPr>
      <w:r w:rsidRPr="00C37EF9">
        <w:rPr>
          <w:rStyle w:val="StyleUnderline"/>
        </w:rPr>
        <w:t xml:space="preserve">In the next sixty years, scientists predict that certain </w:t>
      </w:r>
      <w:r w:rsidRPr="00A84F2D">
        <w:rPr>
          <w:rStyle w:val="Emphasis"/>
          <w:highlight w:val="green"/>
        </w:rPr>
        <w:t xml:space="preserve">elements </w:t>
      </w:r>
      <w:r w:rsidRPr="00BF0FFD">
        <w:rPr>
          <w:rStyle w:val="Emphasis"/>
        </w:rPr>
        <w:t>crucial to modern industry</w:t>
      </w:r>
      <w:r w:rsidRPr="00BF0FFD">
        <w:rPr>
          <w:rStyle w:val="StyleUnderline"/>
        </w:rPr>
        <w:t xml:space="preserve"> such as platinum, zinc, copper</w:t>
      </w:r>
      <w:r w:rsidRPr="00C37EF9">
        <w:rPr>
          <w:rStyle w:val="StyleUnderline"/>
        </w:rPr>
        <w:t xml:space="preserve">, phosphorous, lead, gold, and indium </w:t>
      </w:r>
      <w:r w:rsidRPr="00A84F2D">
        <w:rPr>
          <w:rStyle w:val="StyleUnderline"/>
          <w:highlight w:val="green"/>
        </w:rPr>
        <w:t xml:space="preserve">could be </w:t>
      </w:r>
      <w:r w:rsidRPr="00A84F2D">
        <w:rPr>
          <w:rStyle w:val="Emphasis"/>
          <w:highlight w:val="green"/>
        </w:rPr>
        <w:t>exhausted</w:t>
      </w:r>
      <w:r w:rsidRPr="00C37EF9">
        <w:rPr>
          <w:rStyle w:val="StyleUnderline"/>
        </w:rPr>
        <w:t xml:space="preserve"> on Earth</w:t>
      </w:r>
      <w:r w:rsidRPr="00C37EF9">
        <w:rPr>
          <w:sz w:val="16"/>
        </w:rPr>
        <w:t xml:space="preserve">. 12 </w:t>
      </w:r>
      <w:r w:rsidRPr="00C37EF9">
        <w:rPr>
          <w:rStyle w:val="StyleUnderline"/>
        </w:rPr>
        <w:t xml:space="preserve">Many of these have </w:t>
      </w:r>
      <w:r w:rsidRPr="00A84F2D">
        <w:rPr>
          <w:rStyle w:val="StyleUnderline"/>
          <w:highlight w:val="green"/>
        </w:rPr>
        <w:t xml:space="preserve">no </w:t>
      </w:r>
      <w:r w:rsidRPr="00BF0FFD">
        <w:rPr>
          <w:rStyle w:val="StyleUnderline"/>
        </w:rPr>
        <w:t xml:space="preserve">synthetic </w:t>
      </w:r>
      <w:r w:rsidRPr="00A84F2D">
        <w:rPr>
          <w:rStyle w:val="StyleUnderline"/>
          <w:highlight w:val="green"/>
        </w:rPr>
        <w:t>alternative</w:t>
      </w:r>
      <w:r w:rsidRPr="00C37EF9">
        <w:rPr>
          <w:sz w:val="16"/>
        </w:rPr>
        <w:t>, unlike chemical elements such as oil or diamonds.13 Liquid-crystal display (</w:t>
      </w:r>
      <w:r w:rsidRPr="00C37EF9">
        <w:rPr>
          <w:rStyle w:val="StyleUnderline"/>
        </w:rPr>
        <w:t>LCD</w:t>
      </w:r>
      <w:r w:rsidRPr="00C37EF9">
        <w:rPr>
          <w:sz w:val="16"/>
        </w:rPr>
        <w:t xml:space="preserve">) </w:t>
      </w:r>
      <w:r w:rsidRPr="00C37EF9">
        <w:rPr>
          <w:rStyle w:val="StyleUnderline"/>
        </w:rPr>
        <w:t>televisions, cellphones, and laptops are among the various consumer technologies that use precious metals.</w:t>
      </w:r>
      <w:r w:rsidRPr="00C37EF9">
        <w:rPr>
          <w:sz w:val="16"/>
        </w:rPr>
        <w:t xml:space="preserve">14Further, </w:t>
      </w:r>
      <w:r w:rsidRPr="00A84F2D">
        <w:rPr>
          <w:rStyle w:val="Emphasis"/>
          <w:highlight w:val="green"/>
        </w:rPr>
        <w:t>green tech</w:t>
      </w:r>
      <w:r w:rsidRPr="00C37EF9">
        <w:rPr>
          <w:rStyle w:val="Emphasis"/>
        </w:rPr>
        <w:t>nologies</w:t>
      </w:r>
      <w:r w:rsidRPr="00C37EF9">
        <w:rPr>
          <w:rStyle w:val="StyleUnderline"/>
        </w:rPr>
        <w:t xml:space="preserve"> including wind turbines, solar panels, and catalytic converters </w:t>
      </w:r>
      <w:r w:rsidRPr="00A84F2D">
        <w:rPr>
          <w:rStyle w:val="StyleUnderline"/>
          <w:highlight w:val="green"/>
        </w:rPr>
        <w:t xml:space="preserve">require these </w:t>
      </w:r>
      <w:r w:rsidRPr="00BF0FFD">
        <w:rPr>
          <w:rStyle w:val="StyleUnderline"/>
        </w:rPr>
        <w:t>rare elements</w:t>
      </w:r>
      <w:r w:rsidRPr="00BF0FFD">
        <w:rPr>
          <w:sz w:val="16"/>
        </w:rPr>
        <w:t xml:space="preserve">. 15 </w:t>
      </w:r>
      <w:r w:rsidRPr="00BF0FFD">
        <w:rPr>
          <w:rStyle w:val="StyleUnderline"/>
        </w:rPr>
        <w:t>As demand</w:t>
      </w:r>
      <w:r w:rsidRPr="00C37EF9">
        <w:rPr>
          <w:rStyle w:val="StyleUnderline"/>
        </w:rPr>
        <w:t xml:space="preserve"> rises for both types of technologies, and as reserves of rare metals fall, prices skyrocket</w:t>
      </w:r>
      <w:r w:rsidRPr="00C37EF9">
        <w:rPr>
          <w:sz w:val="16"/>
        </w:rPr>
        <w:t xml:space="preserve">.16 </w:t>
      </w:r>
      <w:r w:rsidRPr="00A84F2D">
        <w:rPr>
          <w:rStyle w:val="StyleUnderline"/>
          <w:highlight w:val="green"/>
        </w:rPr>
        <w:t>Demand</w:t>
      </w:r>
      <w:r w:rsidRPr="00C37EF9">
        <w:rPr>
          <w:rStyle w:val="StyleUnderline"/>
        </w:rPr>
        <w:t xml:space="preserve"> for nonrenewable resources </w:t>
      </w:r>
      <w:r w:rsidRPr="00A84F2D">
        <w:rPr>
          <w:rStyle w:val="StyleUnderline"/>
          <w:highlight w:val="green"/>
        </w:rPr>
        <w:t xml:space="preserve">creates </w:t>
      </w:r>
      <w:r w:rsidRPr="00A84F2D">
        <w:rPr>
          <w:rStyle w:val="Emphasis"/>
          <w:highlight w:val="green"/>
        </w:rPr>
        <w:t>conflict</w:t>
      </w:r>
      <w:r w:rsidRPr="00C37EF9">
        <w:rPr>
          <w:sz w:val="16"/>
        </w:rPr>
        <w:t>, and consumerism in rich countries results in harsh labor treatment for poorer countries.17</w:t>
      </w:r>
      <w:r>
        <w:rPr>
          <w:sz w:val="16"/>
        </w:rPr>
        <w:t xml:space="preserve"> </w:t>
      </w:r>
      <w:r w:rsidRPr="00C37EF9">
        <w:rPr>
          <w:sz w:val="16"/>
        </w:rPr>
        <w:t xml:space="preserve">In general, </w:t>
      </w:r>
      <w:r w:rsidRPr="00A84F2D">
        <w:rPr>
          <w:rStyle w:val="Emphasis"/>
        </w:rPr>
        <w:t>the mining industry is extremely destructive</w:t>
      </w:r>
      <w:r w:rsidRPr="00C37EF9">
        <w:rPr>
          <w:rStyle w:val="Emphasis"/>
        </w:rPr>
        <w:t xml:space="preserve"> to Earth’s environment</w:t>
      </w:r>
      <w:r w:rsidRPr="00C37EF9">
        <w:rPr>
          <w:sz w:val="16"/>
        </w:rPr>
        <w:t xml:space="preserve">.18 In fact, depending on the method employed, </w:t>
      </w:r>
      <w:r w:rsidRPr="00A84F2D">
        <w:rPr>
          <w:rStyle w:val="StyleUnderline"/>
          <w:highlight w:val="green"/>
        </w:rPr>
        <w:t>mining</w:t>
      </w:r>
      <w:r w:rsidRPr="00C37EF9">
        <w:rPr>
          <w:rStyle w:val="StyleUnderline"/>
        </w:rPr>
        <w:t xml:space="preserve"> can </w:t>
      </w:r>
      <w:r w:rsidRPr="00A84F2D">
        <w:rPr>
          <w:rStyle w:val="StyleUnderline"/>
          <w:highlight w:val="green"/>
        </w:rPr>
        <w:t xml:space="preserve">destroy </w:t>
      </w:r>
      <w:r w:rsidRPr="00BF0FFD">
        <w:rPr>
          <w:rStyle w:val="Emphasis"/>
        </w:rPr>
        <w:t xml:space="preserve">entire </w:t>
      </w:r>
      <w:r w:rsidRPr="00A84F2D">
        <w:rPr>
          <w:rStyle w:val="Emphasis"/>
          <w:highlight w:val="green"/>
        </w:rPr>
        <w:t>ecosystems</w:t>
      </w:r>
      <w:r w:rsidRPr="00C37EF9">
        <w:rPr>
          <w:rStyle w:val="StyleUnderline"/>
        </w:rPr>
        <w:t xml:space="preserve"> by </w:t>
      </w:r>
      <w:r w:rsidRPr="00A84F2D">
        <w:rPr>
          <w:rStyle w:val="Emphasis"/>
          <w:highlight w:val="green"/>
        </w:rPr>
        <w:t>polluting water</w:t>
      </w:r>
      <w:r w:rsidRPr="00C37EF9">
        <w:rPr>
          <w:rStyle w:val="StyleUnderline"/>
        </w:rPr>
        <w:t xml:space="preserve"> sources and </w:t>
      </w:r>
      <w:r w:rsidRPr="00A84F2D">
        <w:rPr>
          <w:rStyle w:val="StyleUnderline"/>
          <w:highlight w:val="green"/>
        </w:rPr>
        <w:t xml:space="preserve">contributing to </w:t>
      </w:r>
      <w:r w:rsidRPr="00A84F2D">
        <w:rPr>
          <w:rStyle w:val="Emphasis"/>
          <w:highlight w:val="green"/>
        </w:rPr>
        <w:t>deforestation</w:t>
      </w:r>
      <w:r w:rsidRPr="00C37EF9">
        <w:rPr>
          <w:sz w:val="16"/>
        </w:rPr>
        <w:t xml:space="preserve">.19 </w:t>
      </w:r>
      <w:r w:rsidRPr="00C37EF9">
        <w:rPr>
          <w:rStyle w:val="StyleUnderline"/>
        </w:rPr>
        <w:t>It is by its nature an unsustainable practice, because it involves the extraction of a finite and non-renewable resource.</w:t>
      </w:r>
      <w:r w:rsidRPr="00C37EF9">
        <w:rPr>
          <w:sz w:val="16"/>
        </w:rPr>
        <w:t xml:space="preserve">20 Moreover, </w:t>
      </w:r>
      <w:r w:rsidRPr="00C37EF9">
        <w:rPr>
          <w:rStyle w:val="StyleUnderline"/>
        </w:rPr>
        <w:t xml:space="preserve">by extracting tiny amounts of metals from relatively large quantities of ore, the mining industry contributes the </w:t>
      </w:r>
      <w:r w:rsidRPr="00C37EF9">
        <w:rPr>
          <w:rStyle w:val="Emphasis"/>
        </w:rPr>
        <w:t>largest portion</w:t>
      </w:r>
      <w:r w:rsidRPr="00C37EF9">
        <w:rPr>
          <w:rStyle w:val="StyleUnderline"/>
        </w:rPr>
        <w:t xml:space="preserve"> of solid wastes in the world</w:t>
      </w:r>
      <w:r w:rsidRPr="00C37EF9">
        <w:rPr>
          <w:sz w:val="16"/>
        </w:rPr>
        <w:t xml:space="preserve">.21 </w:t>
      </w:r>
      <w:r w:rsidRPr="00C37EF9">
        <w:rPr>
          <w:rStyle w:val="StyleUnderline"/>
        </w:rPr>
        <w:t>The</w:t>
      </w:r>
      <w:r w:rsidRPr="00C37EF9">
        <w:rPr>
          <w:sz w:val="16"/>
        </w:rPr>
        <w:t xml:space="preserve"> Environmental Protection Agency (</w:t>
      </w:r>
      <w:r w:rsidRPr="00C37EF9">
        <w:rPr>
          <w:rStyle w:val="StyleUnderline"/>
        </w:rPr>
        <w:t>EPA</w:t>
      </w:r>
      <w:r w:rsidRPr="00C37EF9">
        <w:rPr>
          <w:sz w:val="16"/>
        </w:rPr>
        <w:t xml:space="preserve">) </w:t>
      </w:r>
      <w:r w:rsidRPr="00C37EF9">
        <w:rPr>
          <w:rStyle w:val="StyleUnderline"/>
        </w:rPr>
        <w:t xml:space="preserve">describes the industry as the source of </w:t>
      </w:r>
      <w:r w:rsidRPr="00C37EF9">
        <w:rPr>
          <w:rStyle w:val="Emphasis"/>
        </w:rPr>
        <w:t>more toxic and hazardous waste than any other industrial sector</w:t>
      </w:r>
      <w:r w:rsidRPr="00C37EF9">
        <w:rPr>
          <w:sz w:val="16"/>
        </w:rPr>
        <w:t xml:space="preserve"> [</w:t>
      </w:r>
      <w:r w:rsidRPr="00C37EF9">
        <w:rPr>
          <w:rStyle w:val="StyleUnderline"/>
        </w:rPr>
        <w:t>in the United States</w:t>
      </w:r>
      <w:r w:rsidRPr="00C37EF9">
        <w:rPr>
          <w:sz w:val="16"/>
        </w:rPr>
        <w:t xml:space="preserve">], </w:t>
      </w:r>
      <w:r w:rsidRPr="00C37EF9">
        <w:rPr>
          <w:rStyle w:val="StyleUnderline"/>
        </w:rPr>
        <w:t>costing billions of dollars to address the public health and environmental threats to communities.</w:t>
      </w:r>
      <w:r w:rsidRPr="00C37EF9">
        <w:rPr>
          <w:sz w:val="16"/>
        </w:rPr>
        <w:t xml:space="preserve"> 22 </w:t>
      </w:r>
      <w:r w:rsidRPr="00C37EF9">
        <w:rPr>
          <w:rStyle w:val="StyleUnderline"/>
        </w:rPr>
        <w:t>Poor regulations and oxymoronic corporate definitions of sustainability, however, make it unclear as to just how much waste the industry actually produces.</w:t>
      </w:r>
      <w:r w:rsidRPr="00C37EF9">
        <w:rPr>
          <w:sz w:val="16"/>
        </w:rPr>
        <w:t>23</w:t>
      </w:r>
      <w:r>
        <w:rPr>
          <w:sz w:val="16"/>
        </w:rPr>
        <w:t xml:space="preserve"> </w:t>
      </w:r>
      <w:r w:rsidRPr="00A84F2D">
        <w:rPr>
          <w:rStyle w:val="StyleUnderline"/>
          <w:highlight w:val="green"/>
        </w:rPr>
        <w:t>Platinum</w:t>
      </w:r>
      <w:r w:rsidRPr="00C37EF9">
        <w:rPr>
          <w:sz w:val="16"/>
        </w:rPr>
        <w:t xml:space="preserve"> provides an excellent case study of the issue, because it </w:t>
      </w:r>
      <w:r w:rsidRPr="00C37EF9">
        <w:rPr>
          <w:rStyle w:val="StyleUnderline"/>
        </w:rPr>
        <w:t xml:space="preserve">is an </w:t>
      </w:r>
      <w:r w:rsidRPr="00BF0FFD">
        <w:rPr>
          <w:rStyle w:val="StyleUnderline"/>
        </w:rPr>
        <w:t xml:space="preserve">extremely </w:t>
      </w:r>
      <w:r w:rsidRPr="00A84F2D">
        <w:rPr>
          <w:rStyle w:val="StyleUnderline"/>
          <w:highlight w:val="green"/>
        </w:rPr>
        <w:t>rare</w:t>
      </w:r>
      <w:r w:rsidRPr="00C37EF9">
        <w:rPr>
          <w:rStyle w:val="StyleUnderline"/>
        </w:rPr>
        <w:t xml:space="preserve"> and expensive metal—an ore </w:t>
      </w:r>
      <w:r w:rsidRPr="00A84F2D">
        <w:rPr>
          <w:rStyle w:val="StyleUnderline"/>
          <w:highlight w:val="green"/>
        </w:rPr>
        <w:t>expected</w:t>
      </w:r>
      <w:r w:rsidRPr="00C37EF9">
        <w:rPr>
          <w:rStyle w:val="StyleUnderline"/>
        </w:rPr>
        <w:t xml:space="preserve"> to exist </w:t>
      </w:r>
      <w:r w:rsidRPr="00A84F2D">
        <w:rPr>
          <w:rStyle w:val="StyleUnderline"/>
          <w:highlight w:val="green"/>
        </w:rPr>
        <w:t xml:space="preserve">in </w:t>
      </w:r>
      <w:r w:rsidRPr="00BF0FFD">
        <w:rPr>
          <w:rStyle w:val="Emphasis"/>
        </w:rPr>
        <w:t>vast quantities</w:t>
      </w:r>
      <w:r w:rsidRPr="00BF0FFD">
        <w:rPr>
          <w:rStyle w:val="StyleUnderline"/>
        </w:rPr>
        <w:t xml:space="preserve"> in </w:t>
      </w:r>
      <w:r w:rsidRPr="00A84F2D">
        <w:rPr>
          <w:rStyle w:val="Emphasis"/>
          <w:highlight w:val="green"/>
        </w:rPr>
        <w:t>asteroids</w:t>
      </w:r>
      <w:r w:rsidRPr="00C37EF9">
        <w:rPr>
          <w:rStyle w:val="StyleUnderline"/>
        </w:rPr>
        <w:t>.</w:t>
      </w:r>
      <w:r w:rsidRPr="00C37EF9">
        <w:rPr>
          <w:sz w:val="16"/>
        </w:rPr>
        <w:t xml:space="preserve">24 Further, </w:t>
      </w:r>
      <w:r w:rsidRPr="00C37EF9">
        <w:rPr>
          <w:rStyle w:val="StyleUnderline"/>
        </w:rPr>
        <w:t>production of platinum has increased sharply in the past sixty years in order to keep up with growing demand for use in new technologies</w:t>
      </w:r>
      <w:r w:rsidRPr="00C37EF9">
        <w:rPr>
          <w:sz w:val="16"/>
        </w:rPr>
        <w:t xml:space="preserve">.25 In fact, </w:t>
      </w:r>
      <w:r w:rsidRPr="00C37EF9">
        <w:rPr>
          <w:rStyle w:val="StyleUnderline"/>
        </w:rPr>
        <w:t xml:space="preserve">despite their high costs, platinum group metals are so useful that </w:t>
      </w:r>
      <w:r w:rsidRPr="00C37EF9">
        <w:rPr>
          <w:rStyle w:val="Emphasis"/>
        </w:rPr>
        <w:t>[one] of [four]</w:t>
      </w:r>
      <w:r w:rsidRPr="00C37EF9">
        <w:rPr>
          <w:rStyle w:val="StyleUnderline"/>
        </w:rPr>
        <w:t xml:space="preserve"> industrial goods on Earth require them in production.</w:t>
      </w:r>
      <w:r w:rsidRPr="00C37EF9">
        <w:rPr>
          <w:sz w:val="16"/>
        </w:rPr>
        <w:t xml:space="preserve"> 26 </w:t>
      </w:r>
      <w:r w:rsidRPr="00C37EF9">
        <w:rPr>
          <w:rStyle w:val="StyleUnderline"/>
        </w:rPr>
        <w:t xml:space="preserve">Scholars </w:t>
      </w:r>
      <w:r w:rsidRPr="00BF0FFD">
        <w:rPr>
          <w:rStyle w:val="StyleUnderline"/>
        </w:rPr>
        <w:t>do not expect demand to slow any time soon</w:t>
      </w:r>
      <w:r w:rsidRPr="00BF0FFD">
        <w:rPr>
          <w:sz w:val="16"/>
        </w:rPr>
        <w:t>.27 Among other</w:t>
      </w:r>
      <w:r w:rsidRPr="00C37EF9">
        <w:rPr>
          <w:sz w:val="16"/>
        </w:rPr>
        <w:t xml:space="preserve"> technologies, </w:t>
      </w:r>
      <w:r w:rsidRPr="00C37EF9">
        <w:rPr>
          <w:rStyle w:val="StyleUnderline"/>
        </w:rPr>
        <w:t>industries use platinum in products such as catalytic converters, jewelry production, various catalysts for chemical processing, and hydrogen fuel cells</w:t>
      </w:r>
      <w:r w:rsidRPr="00C37EF9">
        <w:rPr>
          <w:sz w:val="16"/>
        </w:rPr>
        <w:t xml:space="preserve">.28 While there is no consensus on how far the Earth’s reserves of platinum will take humanity, many </w:t>
      </w:r>
      <w:r w:rsidRPr="00C37EF9">
        <w:rPr>
          <w:rStyle w:val="StyleUnderline"/>
        </w:rPr>
        <w:t xml:space="preserve">scientists agree that platinum ore </w:t>
      </w:r>
      <w:r w:rsidRPr="00DC4636">
        <w:rPr>
          <w:rStyle w:val="StyleUnderline"/>
          <w:highlight w:val="green"/>
        </w:rPr>
        <w:t>reserves will deplete in</w:t>
      </w:r>
      <w:r w:rsidRPr="00C37EF9">
        <w:rPr>
          <w:rStyle w:val="StyleUnderline"/>
        </w:rPr>
        <w:t xml:space="preserve"> a relatively </w:t>
      </w:r>
      <w:r w:rsidRPr="00DC4636">
        <w:rPr>
          <w:rStyle w:val="Emphasis"/>
          <w:highlight w:val="green"/>
        </w:rPr>
        <w:t xml:space="preserve">short </w:t>
      </w:r>
      <w:r w:rsidRPr="00DC4636">
        <w:rPr>
          <w:rStyle w:val="Emphasis"/>
        </w:rPr>
        <w:t xml:space="preserve">amount of </w:t>
      </w:r>
      <w:r w:rsidRPr="00DC4636">
        <w:rPr>
          <w:rStyle w:val="Emphasis"/>
          <w:highlight w:val="green"/>
        </w:rPr>
        <w:t>time</w:t>
      </w:r>
      <w:r w:rsidRPr="00C37EF9">
        <w:rPr>
          <w:sz w:val="16"/>
        </w:rPr>
        <w:t>.29</w:t>
      </w:r>
      <w:r>
        <w:rPr>
          <w:sz w:val="16"/>
        </w:rPr>
        <w:t xml:space="preserve"> </w:t>
      </w:r>
      <w:r w:rsidRPr="00C37EF9">
        <w:rPr>
          <w:sz w:val="16"/>
        </w:rPr>
        <w:t xml:space="preserve">With the rate of mining at an all-time high,30 it is increasingly clear that </w:t>
      </w:r>
      <w:r w:rsidRPr="00C37EF9">
        <w:rPr>
          <w:rStyle w:val="StyleUnderline"/>
        </w:rPr>
        <w:t>historical patterns of mineral resources and development cannot simply be assumed to continue unaltered into the future</w:t>
      </w:r>
      <w:r w:rsidRPr="00C37EF9">
        <w:rPr>
          <w:sz w:val="16"/>
        </w:rPr>
        <w:t xml:space="preserv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C37EF9">
        <w:rPr>
          <w:sz w:val="16"/>
        </w:rPr>
        <w:t xml:space="preserve"> into the future.32</w:t>
      </w:r>
      <w:r>
        <w:rPr>
          <w:sz w:val="16"/>
        </w:rPr>
        <w:t xml:space="preserve"> </w:t>
      </w:r>
      <w:r w:rsidRPr="00C37EF9">
        <w:rPr>
          <w:sz w:val="16"/>
        </w:rPr>
        <w:lastRenderedPageBreak/>
        <w:t>So-called platinum-group metal (</w:t>
      </w:r>
      <w:r w:rsidRPr="00C37EF9">
        <w:rPr>
          <w:rStyle w:val="StyleUnderline"/>
        </w:rPr>
        <w:t>PGM</w:t>
      </w:r>
      <w:r w:rsidRPr="00C37EF9">
        <w:rPr>
          <w:sz w:val="16"/>
        </w:rPr>
        <w:t xml:space="preserve">) </w:t>
      </w:r>
      <w:r w:rsidRPr="00C37EF9">
        <w:rPr>
          <w:rStyle w:val="StyleUnderline"/>
        </w:rPr>
        <w:t>ores are mined through underground or open cut techniques</w:t>
      </w:r>
      <w:r w:rsidRPr="00C37EF9">
        <w:rPr>
          <w:sz w:val="16"/>
        </w:rPr>
        <w:t xml:space="preserve">.33 Due to these practices, </w:t>
      </w:r>
      <w:r w:rsidRPr="00C37EF9">
        <w:rPr>
          <w:rStyle w:val="StyleUnderline"/>
        </w:rPr>
        <w:t>all but a very small fraction of the mined platinum ore is disposed of as solid waste</w:t>
      </w:r>
      <w:r w:rsidRPr="00C37EF9">
        <w:rPr>
          <w:sz w:val="16"/>
        </w:rPr>
        <w:t xml:space="preserve">.34 </w:t>
      </w:r>
      <w:r w:rsidRPr="00C37EF9">
        <w:rPr>
          <w:rStyle w:val="StyleUnderline"/>
        </w:rPr>
        <w:t xml:space="preserve">The </w:t>
      </w:r>
      <w:r w:rsidRPr="00DC4636">
        <w:rPr>
          <w:rStyle w:val="StyleUnderline"/>
          <w:highlight w:val="green"/>
        </w:rPr>
        <w:t>environmental consequences</w:t>
      </w:r>
      <w:r w:rsidRPr="00C37EF9">
        <w:rPr>
          <w:rStyle w:val="StyleUnderline"/>
        </w:rPr>
        <w:t xml:space="preserve"> of platinum production </w:t>
      </w:r>
      <w:r w:rsidRPr="00DC4636">
        <w:rPr>
          <w:rStyle w:val="StyleUnderline"/>
          <w:highlight w:val="green"/>
        </w:rPr>
        <w:t>are</w:t>
      </w:r>
      <w:r w:rsidRPr="00C37EF9">
        <w:rPr>
          <w:rStyle w:val="StyleUnderline"/>
        </w:rPr>
        <w:t xml:space="preserve"> thus quite </w:t>
      </w:r>
      <w:r w:rsidRPr="00DC4636">
        <w:rPr>
          <w:rStyle w:val="StyleUnderline"/>
          <w:highlight w:val="green"/>
        </w:rPr>
        <w:t>significant</w:t>
      </w:r>
      <w:r w:rsidRPr="00C37EF9">
        <w:rPr>
          <w:rStyle w:val="StyleUnderline"/>
        </w:rPr>
        <w:t>, but like the mining industry in general, the amount of waste is typically under-reported</w:t>
      </w:r>
      <w:r w:rsidRPr="00C37EF9">
        <w:rPr>
          <w:sz w:val="16"/>
        </w:rPr>
        <w:t>.35</w:t>
      </w:r>
      <w:r>
        <w:rPr>
          <w:sz w:val="16"/>
        </w:rPr>
        <w:t xml:space="preserve"> </w:t>
      </w:r>
      <w:r w:rsidRPr="00C37EF9">
        <w:rPr>
          <w:sz w:val="16"/>
        </w:rPr>
        <w:t xml:space="preserve">While this is due to </w:t>
      </w:r>
      <w:r w:rsidRPr="00C37EF9">
        <w:rPr>
          <w:rStyle w:val="StyleUnderline"/>
        </w:rPr>
        <w:t xml:space="preserve">high production levels </w:t>
      </w:r>
      <w:r w:rsidRPr="00C37EF9">
        <w:rPr>
          <w:sz w:val="16"/>
        </w:rPr>
        <w:t xml:space="preserve">at the moment, those levels </w:t>
      </w:r>
      <w:r w:rsidRPr="00C37EF9">
        <w:rPr>
          <w:rStyle w:val="StyleUnderline"/>
        </w:rPr>
        <w:t>will only increase given the estimated future demand of platinum.</w:t>
      </w:r>
      <w:r w:rsidRPr="00C37EF9">
        <w:rPr>
          <w:sz w:val="16"/>
        </w:rPr>
        <w:t xml:space="preserve">36 </w:t>
      </w:r>
      <w:r w:rsidRPr="00C37EF9">
        <w:rPr>
          <w:rStyle w:val="StyleUnderline"/>
        </w:rPr>
        <w:t>In spite of the negative consequences, mining continues unabated because it is economically important</w:t>
      </w:r>
      <w:r w:rsidRPr="00C37EF9">
        <w:rPr>
          <w:sz w:val="16"/>
        </w:rPr>
        <w:t xml:space="preserve"> to many areas.37 </w:t>
      </w:r>
      <w:r w:rsidRPr="00C37EF9">
        <w:rPr>
          <w:rStyle w:val="StyleUnderline"/>
        </w:rPr>
        <w:t xml:space="preserve">The future environmental costs provide a major challenge in creating a sustainable </w:t>
      </w:r>
      <w:r w:rsidRPr="00DC4636">
        <w:rPr>
          <w:rStyle w:val="StyleUnderline"/>
        </w:rPr>
        <w:t xml:space="preserve">system. </w:t>
      </w:r>
      <w:r w:rsidRPr="00DC4636">
        <w:rPr>
          <w:rStyle w:val="Emphasis"/>
        </w:rPr>
        <w:t>Relegating at</w:t>
      </w:r>
      <w:r w:rsidRPr="00C37EF9">
        <w:rPr>
          <w:rStyle w:val="Emphasis"/>
        </w:rPr>
        <w:t xml:space="preserve"> least some </w:t>
      </w:r>
      <w:r w:rsidRPr="00DC4636">
        <w:rPr>
          <w:rStyle w:val="Emphasis"/>
          <w:highlight w:val="green"/>
        </w:rPr>
        <w:t>mining</w:t>
      </w:r>
      <w:r w:rsidRPr="00C37EF9">
        <w:rPr>
          <w:rStyle w:val="Emphasis"/>
        </w:rPr>
        <w:t xml:space="preserve"> </w:t>
      </w:r>
      <w:r w:rsidRPr="00DC4636">
        <w:rPr>
          <w:rStyle w:val="Emphasis"/>
        </w:rPr>
        <w:t>companies to near</w:t>
      </w:r>
      <w:r w:rsidRPr="00C37EF9">
        <w:rPr>
          <w:rStyle w:val="Emphasis"/>
        </w:rPr>
        <w:t xml:space="preserve">-Earth </w:t>
      </w:r>
      <w:r w:rsidRPr="00DC4636">
        <w:rPr>
          <w:rStyle w:val="Emphasis"/>
          <w:highlight w:val="green"/>
        </w:rPr>
        <w:t xml:space="preserve">asteroids would reduce </w:t>
      </w:r>
      <w:r w:rsidRPr="00BF0FFD">
        <w:rPr>
          <w:rStyle w:val="Emphasis"/>
        </w:rPr>
        <w:t xml:space="preserve">the </w:t>
      </w:r>
      <w:r w:rsidRPr="00DC4636">
        <w:rPr>
          <w:rStyle w:val="Emphasis"/>
          <w:highlight w:val="green"/>
        </w:rPr>
        <w:t xml:space="preserve">negative </w:t>
      </w:r>
      <w:r w:rsidRPr="00BF0FFD">
        <w:rPr>
          <w:rStyle w:val="Emphasis"/>
        </w:rPr>
        <w:t xml:space="preserve">effects of future </w:t>
      </w:r>
      <w:r w:rsidRPr="00DC4636">
        <w:rPr>
          <w:rStyle w:val="Emphasis"/>
          <w:highlight w:val="green"/>
        </w:rPr>
        <w:t xml:space="preserve">mining </w:t>
      </w:r>
      <w:r w:rsidRPr="00BF0FFD">
        <w:rPr>
          <w:rStyle w:val="Emphasis"/>
        </w:rPr>
        <w:t xml:space="preserve">levels </w:t>
      </w:r>
      <w:r w:rsidRPr="00DC4636">
        <w:rPr>
          <w:rStyle w:val="Emphasis"/>
          <w:highlight w:val="green"/>
        </w:rPr>
        <w:t>on Earth</w:t>
      </w:r>
      <w:r w:rsidRPr="00C37EF9">
        <w:rPr>
          <w:sz w:val="16"/>
        </w:rPr>
        <w:t>. The economic benefits of mining need not be sacrificed for the sake of the environment.38</w:t>
      </w:r>
    </w:p>
    <w:p w14:paraId="1527F3EB" w14:textId="77777777" w:rsidR="00D75AFB" w:rsidRDefault="00D75AFB" w:rsidP="00D75AFB"/>
    <w:p w14:paraId="38C54BB3" w14:textId="77777777" w:rsidR="00D75AFB" w:rsidRPr="004C0DE1" w:rsidRDefault="00D75AFB" w:rsidP="00D75AFB">
      <w:pPr>
        <w:pStyle w:val="Heading4"/>
      </w:pPr>
      <w:r>
        <w:t xml:space="preserve">Extinction—contrary models are </w:t>
      </w:r>
      <w:r w:rsidRPr="002F5A9F">
        <w:rPr>
          <w:u w:val="single"/>
        </w:rPr>
        <w:t>incorrect</w:t>
      </w:r>
      <w:r>
        <w:t>.</w:t>
      </w:r>
    </w:p>
    <w:p w14:paraId="03F5D6E4" w14:textId="77777777" w:rsidR="00D75AFB" w:rsidRPr="00DB16C2" w:rsidRDefault="00D75AFB" w:rsidP="00D75AFB">
      <w:pPr>
        <w:rPr>
          <w:color w:val="000000" w:themeColor="text1"/>
          <w:sz w:val="16"/>
          <w:szCs w:val="16"/>
        </w:rPr>
      </w:pPr>
      <w:r w:rsidRPr="008C74CB">
        <w:rPr>
          <w:rStyle w:val="Style13ptBold"/>
          <w:color w:val="000000" w:themeColor="text1"/>
        </w:rPr>
        <w:t>Specktor 19</w:t>
      </w:r>
      <w:r w:rsidRPr="00FA36D7">
        <w:rPr>
          <w:color w:val="000000" w:themeColor="text1"/>
        </w:rPr>
        <w:t xml:space="preserve"> [Brandon;</w:t>
      </w:r>
      <w:r>
        <w:rPr>
          <w:color w:val="000000" w:themeColor="text1"/>
        </w:rPr>
        <w:t xml:space="preserve"> 6/4/19;</w:t>
      </w:r>
      <w:r w:rsidRPr="00FA36D7">
        <w:rPr>
          <w:color w:val="000000" w:themeColor="text1"/>
        </w:rPr>
        <w:t xml:space="preserve"> </w:t>
      </w:r>
      <w:r>
        <w:rPr>
          <w:color w:val="000000" w:themeColor="text1"/>
        </w:rPr>
        <w:t>W</w:t>
      </w:r>
      <w:r w:rsidRPr="00FA36D7">
        <w:rPr>
          <w:color w:val="000000" w:themeColor="text1"/>
        </w:rPr>
        <w:t xml:space="preserve">rites about the science of everyday life for Live Science, and previously for Reader's Digest magazine, where he served as an editor for five years; "Human Civilization Will Crumble by 2050 If We Don't Stop Climate Change Now, New Paper Claims," livescience, </w:t>
      </w:r>
      <w:hyperlink r:id="rId17"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09419989" w14:textId="77777777" w:rsidR="00D75AFB" w:rsidRDefault="00D75AFB" w:rsidP="00D75AFB">
      <w:pPr>
        <w:rPr>
          <w:color w:val="000000" w:themeColor="text1"/>
          <w:u w:val="single"/>
        </w:rPr>
      </w:pPr>
      <w:r w:rsidRPr="002F5A9F">
        <w:rPr>
          <w:color w:val="000000" w:themeColor="text1"/>
          <w:sz w:val="16"/>
        </w:rPr>
        <w:t xml:space="preserve">The current climate crisis, they say, is larger and more complex than any humans have ever dealt with before. </w:t>
      </w:r>
      <w:r w:rsidRPr="002F5A9F">
        <w:rPr>
          <w:color w:val="000000" w:themeColor="text1"/>
          <w:u w:val="single"/>
        </w:rPr>
        <w:t xml:space="preserve">General climate </w:t>
      </w:r>
      <w:r w:rsidRPr="008D2E40">
        <w:rPr>
          <w:color w:val="000000" w:themeColor="text1"/>
          <w:highlight w:val="green"/>
          <w:u w:val="single"/>
        </w:rPr>
        <w:t>models</w:t>
      </w:r>
      <w:r w:rsidRPr="002F5A9F">
        <w:rPr>
          <w:color w:val="000000" w:themeColor="text1"/>
          <w:sz w:val="16"/>
        </w:rPr>
        <w:t xml:space="preserve"> — like the one that the </w:t>
      </w:r>
      <w:hyperlink r:id="rId18" w:history="1">
        <w:r w:rsidRPr="002F5A9F">
          <w:rPr>
            <w:rStyle w:val="Hyperlink"/>
            <w:color w:val="000000" w:themeColor="text1"/>
            <w:u w:val="single"/>
            <w:bdr w:val="none" w:sz="0" w:space="0" w:color="auto" w:frame="1"/>
          </w:rPr>
          <w:t>United Nations' Panel on Climate Change</w:t>
        </w:r>
      </w:hyperlink>
      <w:r w:rsidRPr="002F5A9F">
        <w:rPr>
          <w:color w:val="000000" w:themeColor="text1"/>
          <w:sz w:val="16"/>
        </w:rPr>
        <w:t xml:space="preserve"> (IPCC) used in 2018 to predict that a global temperature increase of 3.6 degrees Fahrenheit (2 degrees Celsius) could put hundreds of millions of people at risk — </w:t>
      </w:r>
      <w:r w:rsidRPr="008D2E40">
        <w:rPr>
          <w:color w:val="000000" w:themeColor="text1"/>
          <w:highlight w:val="green"/>
          <w:u w:val="single"/>
        </w:rPr>
        <w:t>fail to account for</w:t>
      </w:r>
      <w:r w:rsidRPr="002F5A9F">
        <w:rPr>
          <w:color w:val="000000" w:themeColor="text1"/>
          <w:u w:val="single"/>
        </w:rPr>
        <w:t xml:space="preserve"> the </w:t>
      </w:r>
      <w:r w:rsidRPr="002F5A9F">
        <w:rPr>
          <w:b/>
          <w:bCs/>
          <w:color w:val="000000" w:themeColor="text1"/>
          <w:u w:val="single"/>
        </w:rPr>
        <w:t xml:space="preserve">sheer complexity of Earth's many </w:t>
      </w:r>
      <w:r w:rsidRPr="008D2E40">
        <w:rPr>
          <w:b/>
          <w:bCs/>
          <w:color w:val="000000" w:themeColor="text1"/>
          <w:highlight w:val="green"/>
          <w:u w:val="single"/>
        </w:rPr>
        <w:t xml:space="preserve">interlinked </w:t>
      </w:r>
      <w:r w:rsidRPr="002F5A9F">
        <w:rPr>
          <w:b/>
          <w:bCs/>
          <w:color w:val="000000" w:themeColor="text1"/>
          <w:u w:val="single"/>
        </w:rPr>
        <w:t xml:space="preserve">geological </w:t>
      </w:r>
      <w:r w:rsidRPr="008D2E40">
        <w:rPr>
          <w:b/>
          <w:bCs/>
          <w:color w:val="000000" w:themeColor="text1"/>
          <w:highlight w:val="green"/>
          <w:u w:val="single"/>
        </w:rPr>
        <w:t>processes</w:t>
      </w:r>
      <w:r w:rsidRPr="002F5A9F">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t>
      </w:r>
      <w:r w:rsidRPr="00BF0FFD">
        <w:rPr>
          <w:color w:val="000000" w:themeColor="text1"/>
          <w:sz w:val="16"/>
        </w:rPr>
        <w:t xml:space="preserve">with </w:t>
      </w:r>
      <w:r w:rsidRPr="00BF0FFD">
        <w:rPr>
          <w:color w:val="000000" w:themeColor="text1"/>
          <w:u w:val="single"/>
        </w:rPr>
        <w:t>world governments "politely ignoring"</w:t>
      </w:r>
      <w:r w:rsidRPr="00BF0FFD">
        <w:rPr>
          <w:color w:val="000000" w:themeColor="text1"/>
          <w:sz w:val="16"/>
        </w:rPr>
        <w:t xml:space="preserve"> the advice of </w:t>
      </w:r>
      <w:r w:rsidRPr="00BF0FFD">
        <w:rPr>
          <w:color w:val="000000" w:themeColor="text1"/>
          <w:u w:val="single"/>
        </w:rPr>
        <w:t>scientists</w:t>
      </w:r>
      <w:r w:rsidRPr="00BF0FFD">
        <w:rPr>
          <w:color w:val="000000" w:themeColor="text1"/>
          <w:sz w:val="16"/>
        </w:rPr>
        <w:t xml:space="preserve"> and the will</w:t>
      </w:r>
      <w:r w:rsidRPr="002F5A9F">
        <w:rPr>
          <w:color w:val="000000" w:themeColor="text1"/>
          <w:sz w:val="16"/>
        </w:rPr>
        <w:t xml:space="preserve"> of the public to decarbonize the economy (finding alternative energy sources), resulting in a global temperature increase 5.4 F (3 C) by the year 2050. At this point, </w:t>
      </w:r>
      <w:r w:rsidRPr="002F5A9F">
        <w:rPr>
          <w:color w:val="000000" w:themeColor="text1"/>
          <w:u w:val="single"/>
        </w:rPr>
        <w:t xml:space="preserve">the world's </w:t>
      </w:r>
      <w:r w:rsidRPr="008D2E40">
        <w:rPr>
          <w:color w:val="000000" w:themeColor="text1"/>
          <w:highlight w:val="green"/>
          <w:u w:val="single"/>
        </w:rPr>
        <w:t>ice sheets vanish</w:t>
      </w:r>
      <w:r w:rsidRPr="002F5A9F">
        <w:rPr>
          <w:color w:val="000000" w:themeColor="text1"/>
          <w:u w:val="single"/>
        </w:rPr>
        <w:t xml:space="preserve">; </w:t>
      </w:r>
      <w:r w:rsidRPr="00500DF2">
        <w:rPr>
          <w:color w:val="000000" w:themeColor="text1"/>
          <w:u w:val="single"/>
        </w:rPr>
        <w:t xml:space="preserve">brutal droughts kill many of the trees in the </w:t>
      </w:r>
      <w:hyperlink r:id="rId19" w:history="1">
        <w:r w:rsidRPr="00500DF2">
          <w:rPr>
            <w:rStyle w:val="Hyperlink"/>
            <w:color w:val="000000" w:themeColor="text1"/>
            <w:u w:val="single"/>
            <w:bdr w:val="none" w:sz="0" w:space="0" w:color="auto" w:frame="1"/>
          </w:rPr>
          <w:t>Amazon rainforest</w:t>
        </w:r>
      </w:hyperlink>
      <w:r w:rsidRPr="00500DF2">
        <w:rPr>
          <w:color w:val="000000" w:themeColor="text1"/>
          <w:sz w:val="16"/>
        </w:rPr>
        <w:t xml:space="preserve"> (removing one</w:t>
      </w:r>
      <w:r w:rsidRPr="002F5A9F">
        <w:rPr>
          <w:color w:val="000000" w:themeColor="text1"/>
          <w:sz w:val="16"/>
        </w:rPr>
        <w:t xml:space="preserve"> of the world's largest carbon offsets); </w:t>
      </w:r>
      <w:r w:rsidRPr="002F5A9F">
        <w:rPr>
          <w:color w:val="000000" w:themeColor="text1"/>
          <w:u w:val="single"/>
        </w:rPr>
        <w:t xml:space="preserve">and the </w:t>
      </w:r>
      <w:r w:rsidRPr="008D2E40">
        <w:rPr>
          <w:color w:val="000000" w:themeColor="text1"/>
          <w:highlight w:val="green"/>
          <w:u w:val="single"/>
        </w:rPr>
        <w:t>planet plunges into a feedback loop</w:t>
      </w:r>
      <w:r w:rsidRPr="002F5A9F">
        <w:rPr>
          <w:color w:val="000000" w:themeColor="text1"/>
          <w:u w:val="single"/>
        </w:rPr>
        <w:t xml:space="preserve"> of ever-hotter</w:t>
      </w:r>
      <w:r w:rsidRPr="002F5A9F">
        <w:rPr>
          <w:color w:val="000000" w:themeColor="text1"/>
          <w:sz w:val="16"/>
        </w:rPr>
        <w:t xml:space="preserve">, ever-deadlier </w:t>
      </w:r>
      <w:r w:rsidRPr="002F5A9F">
        <w:rPr>
          <w:color w:val="000000" w:themeColor="text1"/>
          <w:u w:val="single"/>
        </w:rPr>
        <w:t>conditions</w:t>
      </w:r>
      <w:r w:rsidRPr="002F5A9F">
        <w:rPr>
          <w:color w:val="000000" w:themeColor="text1"/>
          <w:sz w:val="16"/>
        </w:rPr>
        <w:t>. "</w:t>
      </w:r>
      <w:r w:rsidRPr="008D2E40">
        <w:rPr>
          <w:color w:val="000000" w:themeColor="text1"/>
          <w:highlight w:val="green"/>
          <w:u w:val="single"/>
        </w:rPr>
        <w:t>Thirty-five percent of</w:t>
      </w:r>
      <w:r w:rsidRPr="002F5A9F">
        <w:rPr>
          <w:color w:val="000000" w:themeColor="text1"/>
          <w:u w:val="single"/>
        </w:rPr>
        <w:t xml:space="preserve"> the global </w:t>
      </w:r>
      <w:r w:rsidRPr="008D2E40">
        <w:rPr>
          <w:color w:val="000000" w:themeColor="text1"/>
          <w:highlight w:val="green"/>
          <w:u w:val="single"/>
        </w:rPr>
        <w:t>land</w:t>
      </w:r>
      <w:r w:rsidRPr="002F5A9F">
        <w:rPr>
          <w:color w:val="000000" w:themeColor="text1"/>
          <w:u w:val="single"/>
        </w:rPr>
        <w:t xml:space="preserve"> area, </w:t>
      </w:r>
      <w:r w:rsidRPr="008D2E40">
        <w:rPr>
          <w:color w:val="000000" w:themeColor="text1"/>
          <w:highlight w:val="green"/>
          <w:u w:val="single"/>
        </w:rPr>
        <w:t xml:space="preserve">and </w:t>
      </w:r>
      <w:r w:rsidRPr="008D2E40">
        <w:rPr>
          <w:b/>
          <w:bCs/>
          <w:color w:val="000000" w:themeColor="text1"/>
          <w:highlight w:val="green"/>
          <w:u w:val="single"/>
        </w:rPr>
        <w:t xml:space="preserve">55 percent of </w:t>
      </w:r>
      <w:r w:rsidRPr="002F5A9F">
        <w:rPr>
          <w:b/>
          <w:bCs/>
          <w:color w:val="000000" w:themeColor="text1"/>
          <w:u w:val="single"/>
        </w:rPr>
        <w:t xml:space="preserve">the global </w:t>
      </w:r>
      <w:r w:rsidRPr="008D2E40">
        <w:rPr>
          <w:b/>
          <w:bCs/>
          <w:color w:val="000000" w:themeColor="text1"/>
          <w:highlight w:val="green"/>
          <w:u w:val="single"/>
        </w:rPr>
        <w:t>population</w:t>
      </w:r>
      <w:r w:rsidRPr="002F5A9F">
        <w:rPr>
          <w:b/>
          <w:bCs/>
          <w:color w:val="000000" w:themeColor="text1"/>
          <w:u w:val="single"/>
        </w:rPr>
        <w:t xml:space="preserve">, are </w:t>
      </w:r>
      <w:r w:rsidRPr="008D2E40">
        <w:rPr>
          <w:b/>
          <w:bCs/>
          <w:color w:val="000000" w:themeColor="text1"/>
          <w:highlight w:val="green"/>
          <w:u w:val="single"/>
        </w:rPr>
        <w:t>subject to</w:t>
      </w:r>
      <w:r w:rsidRPr="002F5A9F">
        <w:rPr>
          <w:b/>
          <w:bCs/>
          <w:color w:val="000000" w:themeColor="text1"/>
          <w:u w:val="single"/>
        </w:rPr>
        <w:t xml:space="preserve"> more than 20 days a year of </w:t>
      </w:r>
      <w:hyperlink r:id="rId20" w:history="1">
        <w:r w:rsidRPr="008D2E40">
          <w:rPr>
            <w:rStyle w:val="Hyperlink"/>
            <w:b/>
            <w:bCs/>
            <w:color w:val="000000" w:themeColor="text1"/>
            <w:highlight w:val="green"/>
            <w:u w:val="single"/>
          </w:rPr>
          <w:t>lethal heat</w:t>
        </w:r>
        <w:r w:rsidRPr="002F5A9F">
          <w:rPr>
            <w:rStyle w:val="Hyperlink"/>
            <w:b/>
            <w:bCs/>
            <w:color w:val="000000" w:themeColor="text1"/>
            <w:u w:val="single"/>
          </w:rPr>
          <w:t xml:space="preserve"> conditions</w:t>
        </w:r>
      </w:hyperlink>
      <w:r w:rsidRPr="002F5A9F">
        <w:rPr>
          <w:color w:val="000000" w:themeColor="text1"/>
          <w:u w:val="single"/>
        </w:rPr>
        <w:t>, beyond</w:t>
      </w:r>
      <w:r w:rsidRPr="002F5A9F">
        <w:rPr>
          <w:color w:val="000000" w:themeColor="text1"/>
          <w:sz w:val="16"/>
        </w:rPr>
        <w:t xml:space="preserve"> the threshold of human </w:t>
      </w:r>
      <w:r w:rsidRPr="002F5A9F">
        <w:rPr>
          <w:color w:val="000000" w:themeColor="text1"/>
          <w:u w:val="single"/>
        </w:rPr>
        <w:t>survivability</w:t>
      </w:r>
      <w:r w:rsidRPr="002F5A9F">
        <w:rPr>
          <w:color w:val="000000" w:themeColor="text1"/>
          <w:sz w:val="16"/>
        </w:rPr>
        <w:t xml:space="preserve">," the authors hypothesized. Meanwhile, </w:t>
      </w:r>
      <w:r w:rsidRPr="008D2E40">
        <w:rPr>
          <w:color w:val="000000" w:themeColor="text1"/>
          <w:highlight w:val="green"/>
          <w:u w:val="single"/>
        </w:rPr>
        <w:t>droughts, floods and wildfires</w:t>
      </w:r>
      <w:r w:rsidRPr="002F5A9F">
        <w:rPr>
          <w:color w:val="000000" w:themeColor="text1"/>
          <w:u w:val="single"/>
        </w:rPr>
        <w:t xml:space="preserve"> regularly </w:t>
      </w:r>
      <w:r w:rsidRPr="008D2E40">
        <w:rPr>
          <w:color w:val="000000" w:themeColor="text1"/>
          <w:highlight w:val="green"/>
          <w:u w:val="single"/>
        </w:rPr>
        <w:t>ravage the land</w:t>
      </w:r>
      <w:r w:rsidRPr="002F5A9F">
        <w:rPr>
          <w:color w:val="000000" w:themeColor="text1"/>
          <w:u w:val="single"/>
        </w:rPr>
        <w:t xml:space="preserve">. Nearly </w:t>
      </w:r>
      <w:r w:rsidRPr="008D2E40">
        <w:rPr>
          <w:b/>
          <w:bCs/>
          <w:color w:val="000000" w:themeColor="text1"/>
          <w:highlight w:val="green"/>
          <w:u w:val="single"/>
        </w:rPr>
        <w:t xml:space="preserve">one-third </w:t>
      </w:r>
      <w:r w:rsidRPr="002F5A9F">
        <w:rPr>
          <w:b/>
          <w:bCs/>
          <w:color w:val="000000" w:themeColor="text1"/>
          <w:u w:val="single"/>
        </w:rPr>
        <w:t xml:space="preserve">of the world's land surface </w:t>
      </w:r>
      <w:r w:rsidRPr="008D2E40">
        <w:rPr>
          <w:b/>
          <w:bCs/>
          <w:color w:val="000000" w:themeColor="text1"/>
          <w:highlight w:val="green"/>
          <w:u w:val="single"/>
        </w:rPr>
        <w:t>turns to desert</w:t>
      </w:r>
      <w:r w:rsidRPr="002F5A9F">
        <w:rPr>
          <w:color w:val="000000" w:themeColor="text1"/>
          <w:u w:val="single"/>
        </w:rPr>
        <w:t>.</w:t>
      </w:r>
      <w:r w:rsidRPr="002F5A9F">
        <w:rPr>
          <w:color w:val="000000" w:themeColor="text1"/>
          <w:sz w:val="16"/>
        </w:rPr>
        <w:t xml:space="preserve"> Entire </w:t>
      </w:r>
      <w:r w:rsidRPr="008D2E40">
        <w:rPr>
          <w:b/>
          <w:bCs/>
          <w:color w:val="000000" w:themeColor="text1"/>
          <w:highlight w:val="green"/>
          <w:u w:val="single"/>
        </w:rPr>
        <w:t>ecosystems collapse</w:t>
      </w:r>
      <w:r w:rsidRPr="002F5A9F">
        <w:rPr>
          <w:color w:val="000000" w:themeColor="text1"/>
          <w:u w:val="single"/>
        </w:rPr>
        <w:t xml:space="preserve">, beginning with the </w:t>
      </w:r>
      <w:r w:rsidRPr="002F5A9F">
        <w:rPr>
          <w:b/>
          <w:bCs/>
          <w:color w:val="000000" w:themeColor="text1"/>
          <w:u w:val="single"/>
        </w:rPr>
        <w:t xml:space="preserve">planet's </w:t>
      </w:r>
      <w:r w:rsidRPr="008D2E40">
        <w:rPr>
          <w:b/>
          <w:bCs/>
          <w:color w:val="000000" w:themeColor="text1"/>
          <w:highlight w:val="green"/>
          <w:u w:val="single"/>
        </w:rPr>
        <w:t>coral reefs</w:t>
      </w:r>
      <w:r w:rsidRPr="002F5A9F">
        <w:rPr>
          <w:color w:val="000000" w:themeColor="text1"/>
          <w:u w:val="single"/>
        </w:rPr>
        <w:t xml:space="preserve">, the </w:t>
      </w:r>
      <w:r w:rsidRPr="008D2E40">
        <w:rPr>
          <w:b/>
          <w:bCs/>
          <w:color w:val="000000" w:themeColor="text1"/>
          <w:highlight w:val="green"/>
          <w:u w:val="single"/>
        </w:rPr>
        <w:t xml:space="preserve">rainforest </w:t>
      </w:r>
      <w:r w:rsidRPr="00500DF2">
        <w:rPr>
          <w:b/>
          <w:bCs/>
          <w:color w:val="000000" w:themeColor="text1"/>
          <w:u w:val="single"/>
        </w:rPr>
        <w:t>and the Arctic ice sheets</w:t>
      </w:r>
      <w:r w:rsidRPr="002F5A9F">
        <w:rPr>
          <w:b/>
          <w:bCs/>
          <w:color w:val="000000" w:themeColor="text1"/>
          <w:sz w:val="16"/>
        </w:rPr>
        <w:t>.</w:t>
      </w:r>
      <w:r w:rsidRPr="002F5A9F">
        <w:rPr>
          <w:color w:val="000000" w:themeColor="text1"/>
          <w:sz w:val="16"/>
        </w:rPr>
        <w:t xml:space="preserve"> The world's tropics are hit hardest by these new climate extremes, </w:t>
      </w:r>
      <w:r w:rsidRPr="008D2E40">
        <w:rPr>
          <w:color w:val="000000" w:themeColor="text1"/>
          <w:highlight w:val="green"/>
          <w:u w:val="single"/>
        </w:rPr>
        <w:t>destroying</w:t>
      </w:r>
      <w:r w:rsidRPr="002F5A9F">
        <w:rPr>
          <w:color w:val="000000" w:themeColor="text1"/>
          <w:u w:val="single"/>
        </w:rPr>
        <w:t xml:space="preserve"> the region's </w:t>
      </w:r>
      <w:r w:rsidRPr="008D2E40">
        <w:rPr>
          <w:color w:val="000000" w:themeColor="text1"/>
          <w:highlight w:val="green"/>
          <w:u w:val="single"/>
        </w:rPr>
        <w:t>ag</w:t>
      </w:r>
      <w:r w:rsidRPr="002F5A9F">
        <w:rPr>
          <w:color w:val="000000" w:themeColor="text1"/>
          <w:u w:val="single"/>
        </w:rPr>
        <w:t xml:space="preserve">riculture and </w:t>
      </w:r>
      <w:r w:rsidRPr="008D2E40">
        <w:rPr>
          <w:color w:val="000000" w:themeColor="text1"/>
          <w:highlight w:val="green"/>
          <w:u w:val="single"/>
        </w:rPr>
        <w:t>turning</w:t>
      </w:r>
      <w:r w:rsidRPr="002F5A9F">
        <w:rPr>
          <w:color w:val="000000" w:themeColor="text1"/>
          <w:u w:val="single"/>
        </w:rPr>
        <w:t xml:space="preserve"> more than </w:t>
      </w:r>
      <w:r w:rsidRPr="008D2E40">
        <w:rPr>
          <w:color w:val="000000" w:themeColor="text1"/>
          <w:highlight w:val="green"/>
          <w:u w:val="single"/>
        </w:rPr>
        <w:t>1 bil</w:t>
      </w:r>
      <w:r w:rsidRPr="002F5A9F">
        <w:rPr>
          <w:color w:val="000000" w:themeColor="text1"/>
          <w:u w:val="single"/>
        </w:rPr>
        <w:t xml:space="preserve">lion people </w:t>
      </w:r>
      <w:r w:rsidRPr="008D2E40">
        <w:rPr>
          <w:color w:val="000000" w:themeColor="text1"/>
          <w:highlight w:val="green"/>
          <w:u w:val="single"/>
        </w:rPr>
        <w:t>into refugees</w:t>
      </w:r>
      <w:r w:rsidRPr="002F5A9F">
        <w:rPr>
          <w:color w:val="000000" w:themeColor="text1"/>
          <w:u w:val="single"/>
        </w:rPr>
        <w:t xml:space="preserve">. </w:t>
      </w:r>
      <w:r w:rsidRPr="002F5A9F">
        <w:rPr>
          <w:color w:val="000000" w:themeColor="text1"/>
          <w:sz w:val="16"/>
        </w:rPr>
        <w:t xml:space="preserve">This mass movement of </w:t>
      </w:r>
      <w:r w:rsidRPr="002F5A9F">
        <w:rPr>
          <w:color w:val="000000" w:themeColor="text1"/>
          <w:u w:val="single"/>
        </w:rPr>
        <w:t xml:space="preserve">refugees — coupled with </w:t>
      </w:r>
      <w:hyperlink r:id="rId21" w:history="1">
        <w:r w:rsidRPr="008D2E40">
          <w:rPr>
            <w:rStyle w:val="Hyperlink"/>
            <w:color w:val="000000" w:themeColor="text1"/>
            <w:highlight w:val="green"/>
            <w:u w:val="single"/>
          </w:rPr>
          <w:t>shrinking coastlines</w:t>
        </w:r>
      </w:hyperlink>
      <w:r w:rsidRPr="008D2E40">
        <w:rPr>
          <w:color w:val="000000" w:themeColor="text1"/>
          <w:highlight w:val="green"/>
          <w:u w:val="single"/>
        </w:rPr>
        <w:t xml:space="preserve"> and</w:t>
      </w:r>
      <w:r w:rsidRPr="002F5A9F">
        <w:rPr>
          <w:color w:val="000000" w:themeColor="text1"/>
          <w:u w:val="single"/>
        </w:rPr>
        <w:t xml:space="preserve"> severe </w:t>
      </w:r>
      <w:r w:rsidRPr="008D2E40">
        <w:rPr>
          <w:color w:val="000000" w:themeColor="text1"/>
          <w:highlight w:val="green"/>
          <w:u w:val="single"/>
        </w:rPr>
        <w:t>drops in food and water</w:t>
      </w:r>
      <w:r w:rsidRPr="002F5A9F">
        <w:rPr>
          <w:color w:val="000000" w:themeColor="text1"/>
          <w:u w:val="single"/>
        </w:rPr>
        <w:t xml:space="preserve"> availability — begin to </w:t>
      </w:r>
      <w:r w:rsidRPr="008D2E40">
        <w:rPr>
          <w:b/>
          <w:bCs/>
          <w:color w:val="000000" w:themeColor="text1"/>
          <w:highlight w:val="green"/>
          <w:u w:val="single"/>
        </w:rPr>
        <w:t>stress</w:t>
      </w:r>
      <w:r w:rsidRPr="002F5A9F">
        <w:rPr>
          <w:b/>
          <w:bCs/>
          <w:color w:val="000000" w:themeColor="text1"/>
          <w:u w:val="single"/>
        </w:rPr>
        <w:t xml:space="preserve"> the fabric of the world's largest </w:t>
      </w:r>
      <w:r w:rsidRPr="008D2E40">
        <w:rPr>
          <w:b/>
          <w:bCs/>
          <w:color w:val="000000" w:themeColor="text1"/>
          <w:highlight w:val="green"/>
          <w:u w:val="single"/>
        </w:rPr>
        <w:t>nations</w:t>
      </w:r>
      <w:r w:rsidRPr="002F5A9F">
        <w:rPr>
          <w:color w:val="000000" w:themeColor="text1"/>
          <w:sz w:val="16"/>
        </w:rPr>
        <w:t xml:space="preserve">, including the United States. </w:t>
      </w:r>
      <w:r w:rsidRPr="008D2E40">
        <w:rPr>
          <w:color w:val="000000" w:themeColor="text1"/>
          <w:highlight w:val="green"/>
          <w:u w:val="single"/>
        </w:rPr>
        <w:t>Armed conflicts</w:t>
      </w:r>
      <w:r w:rsidRPr="002F5A9F">
        <w:rPr>
          <w:color w:val="000000" w:themeColor="text1"/>
          <w:u w:val="single"/>
        </w:rPr>
        <w:t xml:space="preserve"> over resources, perhaps culminating in </w:t>
      </w:r>
      <w:r w:rsidRPr="008D2E40">
        <w:rPr>
          <w:b/>
          <w:bCs/>
          <w:color w:val="000000" w:themeColor="text1"/>
          <w:highlight w:val="green"/>
          <w:u w:val="single"/>
        </w:rPr>
        <w:t>nuclear war, are likely</w:t>
      </w:r>
      <w:r w:rsidRPr="002F5A9F">
        <w:rPr>
          <w:color w:val="000000" w:themeColor="text1"/>
          <w:u w:val="single"/>
        </w:rPr>
        <w:t>. The result</w:t>
      </w:r>
      <w:r w:rsidRPr="002F5A9F">
        <w:rPr>
          <w:color w:val="000000" w:themeColor="text1"/>
          <w:sz w:val="16"/>
        </w:rPr>
        <w:t xml:space="preserve">, according to the new paper, </w:t>
      </w:r>
      <w:r w:rsidRPr="002F5A9F">
        <w:rPr>
          <w:color w:val="000000" w:themeColor="text1"/>
          <w:u w:val="single"/>
        </w:rPr>
        <w:t>is "outright chaos" and perhaps "</w:t>
      </w:r>
      <w:r w:rsidRPr="008D2E40">
        <w:rPr>
          <w:color w:val="000000" w:themeColor="text1"/>
          <w:highlight w:val="green"/>
          <w:u w:val="single"/>
        </w:rPr>
        <w:t>the end of</w:t>
      </w:r>
      <w:r w:rsidRPr="002F5A9F">
        <w:rPr>
          <w:color w:val="000000" w:themeColor="text1"/>
          <w:u w:val="single"/>
        </w:rPr>
        <w:t xml:space="preserve"> human global </w:t>
      </w:r>
      <w:r w:rsidRPr="008D2E40">
        <w:rPr>
          <w:color w:val="000000" w:themeColor="text1"/>
          <w:highlight w:val="green"/>
          <w:u w:val="single"/>
        </w:rPr>
        <w:t>civilization</w:t>
      </w:r>
      <w:r w:rsidRPr="002F5A9F">
        <w:rPr>
          <w:color w:val="000000" w:themeColor="text1"/>
          <w:u w:val="single"/>
        </w:rPr>
        <w:t xml:space="preserve"> as we know it."</w:t>
      </w:r>
    </w:p>
    <w:p w14:paraId="34ABD2CB" w14:textId="77777777" w:rsidR="00D75AFB" w:rsidRDefault="00D75AFB" w:rsidP="00D75AFB"/>
    <w:p w14:paraId="274A13A7" w14:textId="5863A351" w:rsidR="00D75AFB" w:rsidRDefault="00737BEB" w:rsidP="00737BEB">
      <w:pPr>
        <w:pStyle w:val="Heading2"/>
      </w:pPr>
      <w:r>
        <w:lastRenderedPageBreak/>
        <w:t>3</w:t>
      </w:r>
    </w:p>
    <w:p w14:paraId="0B9BD448" w14:textId="77777777" w:rsidR="00F945FF" w:rsidRDefault="00F945FF" w:rsidP="00F945FF">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742B817B" w14:textId="77777777" w:rsidR="00F945FF" w:rsidRPr="00F82E63" w:rsidRDefault="00F945FF" w:rsidP="00F945FF">
      <w:r w:rsidRPr="00F82E63">
        <w:rPr>
          <w:rStyle w:val="Style13ptBold"/>
        </w:rPr>
        <w:t>Krishnan 21</w:t>
      </w:r>
      <w:r>
        <w:t xml:space="preserve"> – Ananth, 11/18/21, [</w:t>
      </w:r>
      <w:r w:rsidRPr="00F82E63">
        <w:t>‘Xi tightened control over the PLA’</w:t>
      </w:r>
      <w:r>
        <w:t xml:space="preserve">, TheHindu, </w:t>
      </w:r>
      <w:hyperlink r:id="rId22" w:history="1">
        <w:r w:rsidRPr="008E3DAC">
          <w:rPr>
            <w:rStyle w:val="Hyperlink"/>
          </w:rPr>
          <w:t>https://www.thehindu.com/news/international/xi-tightened-control-over-the-pla/article37549460.ece</w:t>
        </w:r>
      </w:hyperlink>
      <w:r>
        <w:t>] Justin</w:t>
      </w:r>
    </w:p>
    <w:p w14:paraId="441335C8" w14:textId="77777777" w:rsidR="00F945FF" w:rsidRPr="00F82E63" w:rsidRDefault="00F945FF" w:rsidP="00F945FF">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30031B4A" w14:textId="77777777" w:rsidR="00F945FF" w:rsidRPr="00F82E63" w:rsidRDefault="00F945FF" w:rsidP="00F945FF">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defence”.</w:t>
      </w:r>
    </w:p>
    <w:p w14:paraId="023AB35D" w14:textId="77777777" w:rsidR="00F945FF" w:rsidRPr="00F82E63" w:rsidRDefault="00F945FF" w:rsidP="00F945FF">
      <w:pPr>
        <w:rPr>
          <w:sz w:val="6"/>
          <w:szCs w:val="6"/>
        </w:rPr>
      </w:pPr>
      <w:r w:rsidRPr="00F82E63">
        <w:rPr>
          <w:sz w:val="6"/>
          <w:szCs w:val="6"/>
        </w:rPr>
        <w:t>No specifics</w:t>
      </w:r>
    </w:p>
    <w:p w14:paraId="20FFA338" w14:textId="77777777" w:rsidR="00F945FF" w:rsidRPr="00F82E63" w:rsidRDefault="00F945FF" w:rsidP="00F945FF">
      <w:pPr>
        <w:rPr>
          <w:sz w:val="6"/>
          <w:szCs w:val="6"/>
        </w:rPr>
      </w:pPr>
      <w:r w:rsidRPr="00F82E63">
        <w:rPr>
          <w:sz w:val="6"/>
          <w:szCs w:val="6"/>
        </w:rPr>
        <w:t>It did not specify what those major operations were. China has unresolved land borders with India and Bhutan. In April 2020, the PLA mobilised two divisions and carried out multiple transgressions across the Line of Actual Control (LAC) in Eastern Ladakh, sparking the worst crisis along the border in many years. Talks to resolve the tensions are still on-going.</w:t>
      </w:r>
    </w:p>
    <w:p w14:paraId="0A256A2D" w14:textId="77777777" w:rsidR="00F945FF" w:rsidRPr="00F82E63" w:rsidRDefault="00F945FF" w:rsidP="00F945FF">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5866E7C2" w14:textId="77777777" w:rsidR="00F945FF" w:rsidRPr="00F82E63" w:rsidRDefault="00F945FF" w:rsidP="00F945FF">
      <w:pPr>
        <w:rPr>
          <w:sz w:val="6"/>
          <w:szCs w:val="6"/>
        </w:rPr>
      </w:pPr>
      <w:r w:rsidRPr="00F82E63">
        <w:rPr>
          <w:sz w:val="6"/>
          <w:szCs w:val="6"/>
        </w:rPr>
        <w:t>“They have conducted major operations related to border defence, protecting China’s maritime rights, countering terrorism and maintaining stability, disaster rescue and relief, fighting COVID-19, peacekeeping and escort services, humanitarian assistance, and international military cooperation.”</w:t>
      </w:r>
    </w:p>
    <w:p w14:paraId="7ED5EC24" w14:textId="77777777" w:rsidR="00F945FF" w:rsidRPr="00F82E63" w:rsidRDefault="00F945FF" w:rsidP="00F945FF">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6FD12C24" w14:textId="77777777" w:rsidR="00F945FF" w:rsidRPr="00F82E63" w:rsidRDefault="00F945FF" w:rsidP="00F945FF">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46976613" w14:textId="77777777" w:rsidR="00F945FF" w:rsidRPr="00F82E63" w:rsidRDefault="00F945FF" w:rsidP="00F945FF">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3933D0A0" w14:textId="77777777" w:rsidR="00F945FF" w:rsidRPr="00F82E63" w:rsidRDefault="00F945FF" w:rsidP="00F945FF">
      <w:pPr>
        <w:rPr>
          <w:sz w:val="6"/>
          <w:szCs w:val="6"/>
        </w:rPr>
      </w:pPr>
      <w:r w:rsidRPr="00F82E63">
        <w:rPr>
          <w:sz w:val="6"/>
          <w:szCs w:val="6"/>
        </w:rPr>
        <w:t>Criticism of predecessors</w:t>
      </w:r>
    </w:p>
    <w:p w14:paraId="13D76F48" w14:textId="77777777" w:rsidR="00F945FF" w:rsidRPr="00F82E63" w:rsidRDefault="00F945FF" w:rsidP="00F945FF">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r w:rsidRPr="00DE2EF7">
        <w:rPr>
          <w:rStyle w:val="Emphasis"/>
          <w:highlight w:val="green"/>
        </w:rPr>
        <w:t>emphasising</w:t>
      </w:r>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It only briefly mentioned Mr. Xi’s predecessors Jiang Zemin and Hu Jintao, and implicitly critcised some aspects of their leadership including on military matters.</w:t>
      </w:r>
    </w:p>
    <w:p w14:paraId="4AD4D8E0" w14:textId="77777777" w:rsidR="00F945FF" w:rsidRPr="00F82E63" w:rsidRDefault="00F945FF" w:rsidP="00F945FF">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6290DA4C" w14:textId="77777777" w:rsidR="00F945FF" w:rsidRPr="00DB568A" w:rsidRDefault="00F945FF" w:rsidP="00F945FF">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r w:rsidRPr="00DE2EF7">
        <w:rPr>
          <w:rStyle w:val="Emphasis"/>
          <w:highlight w:val="green"/>
        </w:rPr>
        <w:t>modernisation</w:t>
      </w:r>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6A13760A" w14:textId="77777777" w:rsidR="00F945FF" w:rsidRPr="00F82E63" w:rsidRDefault="00F945FF" w:rsidP="00F945FF">
      <w:pPr>
        <w:rPr>
          <w:sz w:val="16"/>
        </w:rPr>
      </w:pPr>
      <w:r w:rsidRPr="00F82E63">
        <w:rPr>
          <w:sz w:val="16"/>
        </w:rPr>
        <w:t>‘Working vigorously’</w:t>
      </w:r>
    </w:p>
    <w:p w14:paraId="07A45513" w14:textId="77777777" w:rsidR="00F945FF" w:rsidRPr="00F82E63" w:rsidRDefault="00F945FF" w:rsidP="00F945FF">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46605B8C" w14:textId="77777777" w:rsidR="00F945FF" w:rsidRPr="00DA193B" w:rsidRDefault="00F945FF" w:rsidP="00F945FF"/>
    <w:p w14:paraId="79A4D2B0" w14:textId="77777777" w:rsidR="00F945FF" w:rsidRDefault="00F945FF" w:rsidP="00F945FF">
      <w:pPr>
        <w:pStyle w:val="Heading4"/>
      </w:pPr>
      <w:r>
        <w:lastRenderedPageBreak/>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4333990E" w14:textId="77777777" w:rsidR="00F945FF" w:rsidRPr="00DC1444" w:rsidRDefault="00F945FF" w:rsidP="00F945FF">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23" w:history="1">
        <w:r w:rsidRPr="008E3DAC">
          <w:rPr>
            <w:rStyle w:val="Hyperlink"/>
          </w:rPr>
          <w:t>https://www.uscc.gov/sites/default/files/transcripts/April%2025%2C%202019%20Hearing%20Transcript%20%282%29.pdf</w:t>
        </w:r>
      </w:hyperlink>
      <w:r>
        <w:t>] Justin</w:t>
      </w:r>
    </w:p>
    <w:p w14:paraId="2D839650" w14:textId="77777777" w:rsidR="00F945FF" w:rsidRPr="00DC1444" w:rsidRDefault="00F945FF" w:rsidP="00F945FF">
      <w:pPr>
        <w:rPr>
          <w:sz w:val="24"/>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sz w:val="24"/>
          <w:highlight w:val="green"/>
        </w:rPr>
        <w:t>every aspect</w:t>
      </w:r>
      <w:r w:rsidRPr="00DE2EF7">
        <w:rPr>
          <w:sz w:val="24"/>
          <w:highlight w:val="green"/>
          <w:u w:val="single"/>
        </w:rPr>
        <w:t xml:space="preserve"> </w:t>
      </w:r>
      <w:r w:rsidRPr="00DE2EF7">
        <w:rPr>
          <w:highlight w:val="green"/>
          <w:u w:val="single"/>
        </w:rPr>
        <w:t xml:space="preserve">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 xml:space="preserve">program are thin, </w:t>
      </w:r>
      <w:r w:rsidRPr="00DE2EF7">
        <w:rPr>
          <w:rStyle w:val="Emphasis"/>
          <w:sz w:val="24"/>
          <w:highlight w:val="green"/>
        </w:rPr>
        <w:t>if they exist</w:t>
      </w:r>
      <w:r w:rsidRPr="00DC1444">
        <w:rPr>
          <w:rStyle w:val="Emphasis"/>
          <w:sz w:val="24"/>
        </w:rPr>
        <w:t xml:space="preserve"> at all.</w:t>
      </w:r>
      <w:r w:rsidRPr="00DC1444">
        <w:rPr>
          <w:sz w:val="24"/>
          <w:u w:val="single"/>
        </w:rPr>
        <w:t xml:space="preserve"> </w:t>
      </w:r>
    </w:p>
    <w:p w14:paraId="2C2A47F1" w14:textId="77777777" w:rsidR="00F945FF" w:rsidRPr="00DC1444" w:rsidRDefault="00F945FF" w:rsidP="00F945FF">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6D16A9F6" w14:textId="77777777" w:rsidR="00F945FF" w:rsidRDefault="00F945FF" w:rsidP="00F945FF">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1983322A" w14:textId="77777777" w:rsidR="00F945FF" w:rsidRDefault="00F945FF" w:rsidP="00F945FF">
      <w:pPr>
        <w:rPr>
          <w:sz w:val="16"/>
        </w:rPr>
      </w:pPr>
    </w:p>
    <w:p w14:paraId="59282908" w14:textId="77777777" w:rsidR="00F945FF" w:rsidRDefault="00F945FF" w:rsidP="00F945FF">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74BB0573" w14:textId="77777777" w:rsidR="00F945FF" w:rsidRPr="00DB1082" w:rsidRDefault="00F945FF" w:rsidP="00F945FF">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45CCFC0C" w14:textId="77777777" w:rsidR="00F945FF" w:rsidRPr="00F82E63" w:rsidRDefault="00F945FF" w:rsidP="00F945FF">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xml:space="preserve">,” in order to fight and win “local wars under informationized conditions.”[8]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w:t>
      </w:r>
      <w:r w:rsidRPr="00F82E63">
        <w:rPr>
          <w:sz w:val="16"/>
        </w:rPr>
        <w:lastRenderedPageBreak/>
        <w:t xml:space="preserve">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China 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DE2EF7">
        <w:rPr>
          <w:rStyle w:val="Emphasis"/>
          <w:highlight w:val="green"/>
        </w:rPr>
        <w:t>prospects</w:t>
      </w:r>
      <w:r w:rsidRPr="00DE2EF7">
        <w:rPr>
          <w:rStyle w:val="StyleUnderline"/>
          <w:highlight w:val="green"/>
        </w:rPr>
        <w:t xml:space="preserve"> for</w:t>
      </w:r>
      <w:r w:rsidRPr="00F82E63">
        <w:rPr>
          <w:rStyle w:val="StyleUnderline"/>
        </w:rPr>
        <w:t xml:space="preserve"> meaningful </w:t>
      </w:r>
      <w:r w:rsidRPr="00DE2EF7">
        <w:rPr>
          <w:rStyle w:val="StyleUnderline"/>
          <w:highlight w:val="green"/>
        </w:rPr>
        <w:t>cooperation</w:t>
      </w:r>
      <w:r w:rsidRPr="00F82E63">
        <w:rPr>
          <w:rStyle w:val="StyleUnderline"/>
        </w:rPr>
        <w:t xml:space="preserve"> with the PRC </w:t>
      </w:r>
      <w:r w:rsidRPr="00DE2EF7">
        <w:rPr>
          <w:rStyle w:val="StyleUnderline"/>
          <w:highlight w:val="green"/>
        </w:rPr>
        <w:t>in the area of space would</w:t>
      </w:r>
      <w:r w:rsidRPr="00F82E63">
        <w:rPr>
          <w:rStyle w:val="StyleUnderline"/>
        </w:rPr>
        <w:t xml:space="preserve"> seem to </w:t>
      </w:r>
      <w:r w:rsidRPr="00DE2EF7">
        <w:rPr>
          <w:rStyle w:val="StyleUnderline"/>
          <w:highlight w:val="green"/>
        </w:rPr>
        <w:t xml:space="preserve">be </w:t>
      </w:r>
      <w:r w:rsidRPr="00DE2EF7">
        <w:rPr>
          <w:rStyle w:val="Emphasis"/>
          <w:highlight w:val="green"/>
        </w:rPr>
        <w:t>extremely limited</w:t>
      </w:r>
      <w:r w:rsidRPr="00F82E63">
        <w:rPr>
          <w:rStyle w:val="StyleUnderline"/>
        </w:rPr>
        <w:t>. China’s past experience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Russian–Chinese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eration.[10] Moreover, as long as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[10]</w:t>
      </w:r>
      <w:r w:rsidRPr="00F82E63">
        <w:rPr>
          <w:rStyle w:val="StyleUnderline"/>
        </w:rPr>
        <w:t>It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there should also be skepticism in American ones. China’s space program is arguably one of the most opaque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63EE2828" w14:textId="77777777" w:rsidR="00F945FF" w:rsidRDefault="00F945FF" w:rsidP="00F945FF">
      <w:pPr>
        <w:rPr>
          <w:sz w:val="16"/>
        </w:rPr>
      </w:pPr>
    </w:p>
    <w:p w14:paraId="42877187" w14:textId="77777777" w:rsidR="00F945FF" w:rsidRPr="00E07E9B" w:rsidRDefault="00F945FF" w:rsidP="00F945FF">
      <w:pPr>
        <w:pStyle w:val="Heading4"/>
        <w:rPr>
          <w:u w:val="single"/>
        </w:rPr>
      </w:pPr>
      <w:bookmarkStart w:id="0"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611B3091" w14:textId="77777777" w:rsidR="00F945FF" w:rsidRPr="00E07E9B" w:rsidRDefault="00F945FF" w:rsidP="00F945FF">
      <w:pPr>
        <w:rPr>
          <w:sz w:val="20"/>
          <w:szCs w:val="20"/>
        </w:rPr>
      </w:pPr>
      <w:r>
        <w:rPr>
          <w:rStyle w:val="Style13ptBold"/>
        </w:rPr>
        <w:t xml:space="preserve">Chellaney 17 </w:t>
      </w:r>
      <w:r>
        <w:t>[</w:t>
      </w:r>
      <w:r w:rsidRPr="00DB1082">
        <w:t>Dr. Brahma Chellaney,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6B23136C" w14:textId="77777777" w:rsidR="00F945FF" w:rsidRPr="00DE2EF7" w:rsidRDefault="00F945FF" w:rsidP="00F945FF">
      <w:pPr>
        <w:rPr>
          <w:sz w:val="16"/>
        </w:rPr>
      </w:pPr>
      <w:r w:rsidRPr="00DE2EF7">
        <w:rPr>
          <w:sz w:val="16"/>
        </w:rPr>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Mr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spectre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Doklam Plateau </w:t>
      </w:r>
      <w:r w:rsidRPr="00DE2EF7">
        <w:rPr>
          <w:rStyle w:val="StyleUnderline"/>
        </w:rPr>
        <w:t>ended with both sides pulling back</w:t>
      </w:r>
      <w:r w:rsidRPr="00DE2EF7">
        <w:rPr>
          <w:sz w:val="16"/>
        </w:rPr>
        <w:t xml:space="preserve"> troops and equipment from the site on the same day, </w:t>
      </w:r>
      <w:r w:rsidRPr="00DE2EF7">
        <w:rPr>
          <w:rStyle w:val="StyleUnderline"/>
        </w:rPr>
        <w:t xml:space="preserve">signalling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Mr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Mr Xi’s military reforms to turn the PLA into a force “able to fight and win wars”. The Doklam pullback suggests that </w:t>
      </w:r>
      <w:r w:rsidRPr="00DE2EF7">
        <w:rPr>
          <w:rStyle w:val="StyleUnderline"/>
        </w:rPr>
        <w:t>the removed chief</w:t>
      </w:r>
      <w:r w:rsidRPr="00DE2EF7">
        <w:rPr>
          <w:sz w:val="16"/>
        </w:rPr>
        <w:t xml:space="preserve">, Gen Fang Fenghui,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w:t>
      </w:r>
      <w:r w:rsidRPr="00DE2EF7">
        <w:rPr>
          <w:sz w:val="16"/>
        </w:rPr>
        <w:lastRenderedPageBreak/>
        <w:t xml:space="preserve">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Mr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Mr Xi’s visit. It appeared bizarre that the military of an important power would seek to mar the visit of its own head of state to a key neighbouring country. Yet Chinese premier Li Keqiang’s earlier visit to New Delhi in 2013 was similarly preceded by a PLA incursion into another part of Ladakh that lasted three weeks. Such </w:t>
      </w:r>
      <w:r w:rsidRPr="00DE2EF7">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defence secretary Robert Gates warned about in 2011. During his 2014 India trip, Mr Xi appeared embarrassed by the accompanying PLA encroachment and assured Mr Modi that he would sort it out upon his return. Soon after he returned, the Chinese defence ministry quoted Mr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Mr Xi exhorted members of his 2.3-million-strong armed forces to “unswervingly follow the absolute leadership of the party.” Had civilian control of the PLA been working well, would Mr Xi repeatedly be demanding “absolute loyalty” from the military or asking it to “follow his instructions”? China does not have a national army; rather the party has an army. So the PLA has traditionally sworn fealty to the party, not the nation. Under Mr Xi’s two immediate predecessors, Hu Jintao and Jiang Zemin, the PLA gradually became stronger at the expense of the party. The military’s rising clout has troubled Mr Xi because it hampers his larger ambition. As part of his effort to reassert party control over the military, Mr Xi has used his anti-corruption campaign to ensnare a number of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Mr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p>
    <w:bookmarkEnd w:id="0"/>
    <w:p w14:paraId="3BAD13E4" w14:textId="77777777" w:rsidR="00F945FF" w:rsidRDefault="00F945FF" w:rsidP="00F945FF">
      <w:pPr>
        <w:rPr>
          <w:sz w:val="16"/>
        </w:rPr>
      </w:pPr>
    </w:p>
    <w:p w14:paraId="79E0DCD4" w14:textId="77777777" w:rsidR="00F945FF" w:rsidRPr="007A531D" w:rsidRDefault="00F945FF" w:rsidP="00F945FF">
      <w:pPr>
        <w:pStyle w:val="Heading4"/>
      </w:pPr>
      <w:r>
        <w:t>Extinction.</w:t>
      </w:r>
    </w:p>
    <w:p w14:paraId="4284AA66" w14:textId="77777777" w:rsidR="00F945FF" w:rsidRPr="007A531D" w:rsidRDefault="00F945FF" w:rsidP="00F945FF">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7689EEC8" w14:textId="77777777" w:rsidR="00F945FF" w:rsidRPr="00DE2EF7" w:rsidRDefault="00F945FF" w:rsidP="00F945FF">
      <w:pPr>
        <w:rPr>
          <w:sz w:val="12"/>
        </w:rPr>
      </w:pPr>
      <w:r w:rsidRPr="00DE2EF7">
        <w:rPr>
          <w:sz w:val="12"/>
        </w:rPr>
        <w:t>The use of Pakistani nuclear weapons could trigger a chain reac</w:t>
      </w:r>
      <w:r w:rsidRPr="00DE2EF7">
        <w:rPr>
          <w:sz w:val="12"/>
        </w:rPr>
        <w:softHyphen/>
        <w:t xml:space="preserve">tion. </w:t>
      </w:r>
      <w:r w:rsidRPr="00DE2EF7">
        <w:rPr>
          <w:b/>
          <w:bCs/>
          <w:highlight w:val="green"/>
          <w:u w:val="single"/>
        </w:rPr>
        <w:t>Nuclear-armed India</w:t>
      </w:r>
      <w:r w:rsidRPr="00DE2EF7">
        <w:rPr>
          <w:b/>
          <w:bCs/>
          <w:u w:val="single"/>
        </w:rPr>
        <w:t xml:space="preserve">, an ancient enemy, </w:t>
      </w:r>
      <w:r w:rsidRPr="00DE2EF7">
        <w:rPr>
          <w:b/>
          <w:bCs/>
          <w:highlight w:val="green"/>
          <w:u w:val="single"/>
        </w:rPr>
        <w:t>could respond</w:t>
      </w:r>
      <w:r w:rsidRPr="00DE2EF7">
        <w:rPr>
          <w:u w:val="single"/>
        </w:rPr>
        <w:t xml:space="preserve"> in kind. </w:t>
      </w:r>
      <w:r w:rsidRPr="00DE2EF7">
        <w:rPr>
          <w:highlight w:val="green"/>
          <w:u w:val="single"/>
        </w:rPr>
        <w:t>China</w:t>
      </w:r>
      <w:r w:rsidRPr="00DE2EF7">
        <w:rPr>
          <w:u w:val="single"/>
        </w:rPr>
        <w:t xml:space="preserve">, India's hated foe, </w:t>
      </w:r>
      <w:r w:rsidRPr="00DE2EF7">
        <w:rPr>
          <w:highlight w:val="green"/>
          <w:u w:val="single"/>
        </w:rPr>
        <w:t>could react</w:t>
      </w:r>
      <w:r w:rsidRPr="00DE2EF7">
        <w:rPr>
          <w:u w:val="single"/>
        </w:rPr>
        <w:t xml:space="preserve"> if India used her nuclear weapons, </w:t>
      </w:r>
      <w:r w:rsidRPr="00DE2EF7">
        <w:rPr>
          <w:highlight w:val="green"/>
          <w:u w:val="single"/>
        </w:rPr>
        <w:t>triggering</w:t>
      </w:r>
      <w:r w:rsidRPr="00DE2EF7">
        <w:rPr>
          <w:u w:val="single"/>
        </w:rPr>
        <w:t xml:space="preserve"> a </w:t>
      </w:r>
      <w:r w:rsidRPr="00DE2EF7">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DE2EF7">
        <w:rPr>
          <w:highlight w:val="green"/>
          <w:u w:val="single"/>
        </w:rPr>
        <w:t>If</w:t>
      </w:r>
      <w:r w:rsidRPr="00DE2EF7">
        <w:rPr>
          <w:u w:val="single"/>
        </w:rPr>
        <w:t xml:space="preserve"> any of either </w:t>
      </w:r>
      <w:r w:rsidRPr="00DE2EF7">
        <w:rPr>
          <w:b/>
          <w:iCs/>
          <w:highlight w:val="green"/>
          <w:u w:val="single"/>
        </w:rPr>
        <w:t>Russia</w:t>
      </w:r>
      <w:r w:rsidRPr="00DE2EF7">
        <w:rPr>
          <w:highlight w:val="green"/>
          <w:u w:val="single"/>
        </w:rPr>
        <w:t xml:space="preserve"> or </w:t>
      </w:r>
      <w:r w:rsidRPr="00DE2EF7">
        <w:rPr>
          <w:b/>
          <w:iCs/>
          <w:highlight w:val="green"/>
          <w:u w:val="single"/>
        </w:rPr>
        <w:t>America</w:t>
      </w:r>
      <w:r w:rsidRPr="00DE2EF7">
        <w:rPr>
          <w:highlight w:val="green"/>
          <w:u w:val="single"/>
        </w:rPr>
        <w:t>'s</w:t>
      </w:r>
      <w:r w:rsidRPr="00DE2EF7">
        <w:rPr>
          <w:u w:val="single"/>
        </w:rPr>
        <w:t xml:space="preserve"> 2,250 strategic </w:t>
      </w:r>
      <w:r w:rsidRPr="00DE2EF7">
        <w:rPr>
          <w:highlight w:val="green"/>
          <w:u w:val="single"/>
        </w:rPr>
        <w:t>weapons</w:t>
      </w:r>
      <w:r w:rsidRPr="00DE2EF7">
        <w:rPr>
          <w:u w:val="single"/>
        </w:rPr>
        <w:t xml:space="preserve"> on hair-trigger alert </w:t>
      </w:r>
      <w:r w:rsidRPr="00DE2EF7">
        <w:rPr>
          <w:highlight w:val="green"/>
          <w:u w:val="single"/>
        </w:rPr>
        <w:t>were launched</w:t>
      </w:r>
      <w:r w:rsidRPr="00DE2EF7">
        <w:rPr>
          <w:u w:val="single"/>
        </w:rPr>
        <w:t xml:space="preserve"> either </w:t>
      </w:r>
      <w:r w:rsidRPr="00DE2EF7">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DE2EF7">
        <w:rPr>
          <w:b/>
          <w:bCs/>
          <w:highlight w:val="green"/>
          <w:u w:val="single"/>
        </w:rPr>
        <w:t xml:space="preserve">nuclear winter </w:t>
      </w:r>
      <w:r w:rsidRPr="00DE2EF7">
        <w:rPr>
          <w:highlight w:val="green"/>
          <w:u w:val="single"/>
        </w:rPr>
        <w:t>would ensue, meaning</w:t>
      </w:r>
      <w:r w:rsidRPr="00DE2EF7">
        <w:rPr>
          <w:u w:val="single"/>
        </w:rPr>
        <w:t xml:space="preserve"> the </w:t>
      </w:r>
      <w:r w:rsidRPr="00DE2EF7">
        <w:rPr>
          <w:b/>
          <w:iCs/>
          <w:highlight w:val="green"/>
          <w:u w:val="single"/>
        </w:rPr>
        <w:t>end of</w:t>
      </w:r>
      <w:r w:rsidRPr="00DE2EF7">
        <w:rPr>
          <w:b/>
          <w:iCs/>
          <w:u w:val="single"/>
        </w:rPr>
        <w:t xml:space="preserve"> most </w:t>
      </w:r>
      <w:r w:rsidRPr="00DE2EF7">
        <w:rPr>
          <w:b/>
          <w:iCs/>
          <w:highlight w:val="green"/>
          <w:u w:val="single"/>
        </w:rPr>
        <w:t>life on earth</w:t>
      </w:r>
      <w:r w:rsidRPr="00DE2EF7">
        <w:rPr>
          <w:sz w:val="12"/>
        </w:rPr>
        <w:t>.</w:t>
      </w:r>
    </w:p>
    <w:p w14:paraId="1E986B93" w14:textId="77777777" w:rsidR="00737BEB" w:rsidRPr="00D75AFB" w:rsidRDefault="00737BEB" w:rsidP="00D75AFB"/>
    <w:sectPr w:rsidR="00737BEB" w:rsidRPr="00D75AF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75AF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744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66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37BEB"/>
    <w:rsid w:val="00752712"/>
    <w:rsid w:val="00753A84"/>
    <w:rsid w:val="007611F5"/>
    <w:rsid w:val="007619E4"/>
    <w:rsid w:val="00761E75"/>
    <w:rsid w:val="0076495E"/>
    <w:rsid w:val="00765FC8"/>
    <w:rsid w:val="00775694"/>
    <w:rsid w:val="00793F46"/>
    <w:rsid w:val="007A1325"/>
    <w:rsid w:val="007A1A18"/>
    <w:rsid w:val="007A3BAF"/>
    <w:rsid w:val="007B53D8"/>
    <w:rsid w:val="007B608F"/>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5AFB"/>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7B4"/>
    <w:rsid w:val="00F277AA"/>
    <w:rsid w:val="00F31955"/>
    <w:rsid w:val="00F34C06"/>
    <w:rsid w:val="00F43EA3"/>
    <w:rsid w:val="00F50C55"/>
    <w:rsid w:val="00F57FFB"/>
    <w:rsid w:val="00F601E6"/>
    <w:rsid w:val="00F73954"/>
    <w:rsid w:val="00F94060"/>
    <w:rsid w:val="00F945F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088999"/>
  <w14:defaultImageDpi w14:val="300"/>
  <w15:docId w15:val="{66E9BABE-B0E2-C546-9B3B-77C285E4E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B608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B60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B608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B608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7B608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B60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608F"/>
  </w:style>
  <w:style w:type="character" w:customStyle="1" w:styleId="Heading1Char">
    <w:name w:val="Heading 1 Char"/>
    <w:aliases w:val="Pocket Char"/>
    <w:basedOn w:val="DefaultParagraphFont"/>
    <w:link w:val="Heading1"/>
    <w:uiPriority w:val="9"/>
    <w:rsid w:val="007B608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B608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B608F"/>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7B608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B608F"/>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Style,cite,8.,S"/>
    <w:basedOn w:val="DefaultParagraphFont"/>
    <w:uiPriority w:val="1"/>
    <w:qFormat/>
    <w:rsid w:val="007B608F"/>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7B608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B608F"/>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7B608F"/>
    <w:rPr>
      <w:color w:val="auto"/>
      <w:u w:val="none"/>
    </w:rPr>
  </w:style>
  <w:style w:type="paragraph" w:styleId="DocumentMap">
    <w:name w:val="Document Map"/>
    <w:basedOn w:val="Normal"/>
    <w:link w:val="DocumentMapChar"/>
    <w:uiPriority w:val="99"/>
    <w:semiHidden/>
    <w:unhideWhenUsed/>
    <w:rsid w:val="007B608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B608F"/>
    <w:rPr>
      <w:rFonts w:ascii="Lucida Grande" w:hAnsi="Lucida Grande" w:cs="Lucida Grande"/>
    </w:rPr>
  </w:style>
  <w:style w:type="paragraph" w:customStyle="1" w:styleId="textbold">
    <w:name w:val="text bold"/>
    <w:basedOn w:val="Normal"/>
    <w:link w:val="Emphasis"/>
    <w:autoRedefine/>
    <w:uiPriority w:val="20"/>
    <w:qFormat/>
    <w:rsid w:val="00D75AFB"/>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D75AF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stcompany.com/90347364/jeff-bezos-wants-to-save-earth-by-moving-industry-to-space" TargetMode="External"/><Relationship Id="rId18" Type="http://schemas.openxmlformats.org/officeDocument/2006/relationships/hyperlink" Target="https://www.ipcc.ch/sr15/" TargetMode="External"/><Relationship Id="rId3" Type="http://schemas.openxmlformats.org/officeDocument/2006/relationships/customXml" Target="../customXml/item3.xml"/><Relationship Id="rId21" Type="http://schemas.openxmlformats.org/officeDocument/2006/relationships/hyperlink" Target="https://www.livescience.com/51990-sea-level-rise-unknowns.html" TargetMode="External"/><Relationship Id="rId7" Type="http://schemas.openxmlformats.org/officeDocument/2006/relationships/settings" Target="settings.xml"/><Relationship Id="rId12" Type="http://schemas.openxmlformats.org/officeDocument/2006/relationships/hyperlink" Target="https://payneinstitute.mines.edu/wp-content/uploads/sites/149/2020/09/Payne-Institute-Commentary-The-Era-of-Commercial-Space-Mining-Begins.pdf" TargetMode="External"/><Relationship Id="rId17" Type="http://schemas.openxmlformats.org/officeDocument/2006/relationships/hyperlink" Target="https://www.livescience.com/65633-climate-change-dooms-humans-by-2050.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cholarship.law.wm.edu/cgi/viewcontent.cgi?referer=https://www.google.com/&amp;httpsredir=1&amp;article=1653&amp;context=wmelpr" TargetMode="External"/><Relationship Id="rId20" Type="http://schemas.openxmlformats.org/officeDocument/2006/relationships/hyperlink" Target="https://www.livescience.com/55129-how-heat-waves-kill-so-quickly.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itg.ac.in/arun/"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issues.org/new-policies-needed-to-advance-space-mining/" TargetMode="External"/><Relationship Id="rId23" Type="http://schemas.openxmlformats.org/officeDocument/2006/relationships/hyperlink" Target="https://www.uscc.gov/sites/default/files/transcripts/April%2025%2C%202019%20Hearing%20Transcript%20%282%29.pdf" TargetMode="External"/><Relationship Id="rId10" Type="http://schemas.openxmlformats.org/officeDocument/2006/relationships/hyperlink" Target="https://www.techtimes.com/articles/77612/20150818/companies-working-space-elevator.htm" TargetMode="External"/><Relationship Id="rId19" Type="http://schemas.openxmlformats.org/officeDocument/2006/relationships/hyperlink" Target="https://www.livescience.com/57266-amazon-river.html" TargetMode="External"/><Relationship Id="rId4" Type="http://schemas.openxmlformats.org/officeDocument/2006/relationships/customXml" Target="../customXml/item4.xml"/><Relationship Id="rId9" Type="http://schemas.openxmlformats.org/officeDocument/2006/relationships/hyperlink" Target="https://www.spacelegalissues.com/space-law-legal-aspects-of-the-space-elevator-transportation-system/" TargetMode="External"/><Relationship Id="rId14" Type="http://schemas.openxmlformats.org/officeDocument/2006/relationships/hyperlink" Target="https://nationalinterest.org/feature/geostrategic-importance-outer-space-resources-154746" TargetMode="External"/><Relationship Id="rId22" Type="http://schemas.openxmlformats.org/officeDocument/2006/relationships/hyperlink" Target="https://www.thehindu.com/news/international/xi-tightened-control-over-the-pla/article37549460.e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11</Pages>
  <Words>7010</Words>
  <Characters>39957</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46874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2022-02-19T15:16:00Z</dcterms:created>
  <dcterms:modified xsi:type="dcterms:W3CDTF">2022-02-19T19:52:00Z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