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CA378" w14:textId="53F85659" w:rsidR="00372CF0" w:rsidRDefault="00372CF0" w:rsidP="00372CF0">
      <w:pPr>
        <w:pStyle w:val="Heading2"/>
      </w:pPr>
      <w:bookmarkStart w:id="0" w:name="_gjdgxs" w:colFirst="0" w:colLast="0"/>
      <w:bookmarkEnd w:id="0"/>
      <w:r w:rsidRPr="00372CF0">
        <w:t>1</w:t>
      </w:r>
    </w:p>
    <w:p w14:paraId="39DF60B1" w14:textId="77777777" w:rsidR="00337C3C" w:rsidRPr="00E1331E" w:rsidRDefault="00337C3C" w:rsidP="00337C3C">
      <w:pPr>
        <w:pStyle w:val="Heading4"/>
        <w:rPr>
          <w:rFonts w:cs="Calibri"/>
          <w:color w:val="000000" w:themeColor="text1"/>
        </w:rPr>
      </w:pPr>
      <w:r w:rsidRPr="00E1331E">
        <w:rPr>
          <w:rFonts w:cs="Calibri"/>
          <w:color w:val="000000" w:themeColor="text1"/>
        </w:rPr>
        <w:t xml:space="preserve">Role of the ballot: Vote for the debater who best defends the truth or falsity of the resolution. The </w:t>
      </w:r>
      <w:proofErr w:type="spellStart"/>
      <w:r w:rsidRPr="00E1331E">
        <w:rPr>
          <w:rFonts w:cs="Calibri"/>
          <w:color w:val="000000" w:themeColor="text1"/>
        </w:rPr>
        <w:t>aff</w:t>
      </w:r>
      <w:proofErr w:type="spellEnd"/>
      <w:r w:rsidRPr="00E1331E">
        <w:rPr>
          <w:rFonts w:cs="Calibri"/>
          <w:color w:val="000000" w:themeColor="text1"/>
        </w:rPr>
        <w:t xml:space="preserve"> burden is to prove the resolution is true, and the neg is to prove its falsity. Prefer:</w:t>
      </w:r>
    </w:p>
    <w:p w14:paraId="498D29E3" w14:textId="77777777" w:rsidR="00337C3C" w:rsidRPr="00E1331E" w:rsidRDefault="00337C3C" w:rsidP="00337C3C">
      <w:pPr>
        <w:pStyle w:val="Heading4"/>
        <w:rPr>
          <w:rFonts w:eastAsia="Times New Roman" w:cs="Calibri"/>
          <w:color w:val="000000" w:themeColor="text1"/>
        </w:rPr>
      </w:pPr>
      <w:r w:rsidRPr="00E1331E">
        <w:rPr>
          <w:rFonts w:cs="Calibri"/>
          <w:color w:val="000000" w:themeColor="text1"/>
        </w:rPr>
        <w:t>[1] Text: Five dictionaries</w:t>
      </w:r>
      <w:r w:rsidRPr="00E1331E">
        <w:rPr>
          <w:rStyle w:val="FootnoteReference"/>
          <w:color w:val="000000" w:themeColor="text1"/>
        </w:rPr>
        <w:footnoteReference w:id="1"/>
      </w:r>
      <w:r w:rsidRPr="00E1331E">
        <w:rPr>
          <w:rFonts w:cs="Calibri"/>
          <w:color w:val="000000" w:themeColor="text1"/>
        </w:rPr>
        <w:t xml:space="preserve"> define to negate as to deny the truth of and affirm</w:t>
      </w:r>
      <w:r w:rsidRPr="00E1331E">
        <w:rPr>
          <w:rStyle w:val="FootnoteReference"/>
          <w:color w:val="000000" w:themeColor="text1"/>
        </w:rPr>
        <w:footnoteReference w:id="2"/>
      </w:r>
      <w:r w:rsidRPr="00E1331E">
        <w:rPr>
          <w:rFonts w:cs="Calibri"/>
          <w:color w:val="000000" w:themeColor="text1"/>
        </w:rPr>
        <w:t xml:space="preserve"> as to prove true which means the sole judge obligation is to vote on the resolution’s truth or falsity. This outweighs on common usage – it is abundantly clear that our roles are verified. </w:t>
      </w:r>
    </w:p>
    <w:p w14:paraId="478CBD29" w14:textId="77777777" w:rsidR="00337C3C" w:rsidRPr="00E1331E" w:rsidRDefault="00337C3C" w:rsidP="00337C3C">
      <w:pPr>
        <w:pStyle w:val="Heading4"/>
        <w:rPr>
          <w:rFonts w:cs="Calibri"/>
          <w:color w:val="000000" w:themeColor="text1"/>
        </w:rPr>
      </w:pPr>
      <w:r w:rsidRPr="00E1331E">
        <w:rPr>
          <w:rFonts w:cs="Calibri"/>
          <w:color w:val="000000" w:themeColor="text1"/>
        </w:rPr>
        <w:t>[2] Co-opts their role of the ballot – they say we need to compare methodologies for solving oppression, but that assumes truth testing (a) intrinsically – proving one methodology good assumes we’ve proven its truth and (b) any comparison between worlds requires proving a statement “X world is more desirable than the Y world” true. FREGE ‘03:</w:t>
      </w:r>
    </w:p>
    <w:p w14:paraId="7D41A39C" w14:textId="77777777" w:rsidR="00337C3C" w:rsidRPr="00E1331E" w:rsidRDefault="00337C3C" w:rsidP="00337C3C">
      <w:pPr>
        <w:rPr>
          <w:color w:val="000000" w:themeColor="text1"/>
          <w:sz w:val="16"/>
          <w:szCs w:val="16"/>
        </w:rPr>
      </w:pPr>
      <w:r w:rsidRPr="00E1331E">
        <w:rPr>
          <w:color w:val="000000" w:themeColor="text1"/>
          <w:sz w:val="16"/>
          <w:szCs w:val="16"/>
        </w:rPr>
        <w:t xml:space="preserve">Frege, </w:t>
      </w:r>
      <w:proofErr w:type="spellStart"/>
      <w:r w:rsidRPr="00E1331E">
        <w:rPr>
          <w:color w:val="000000" w:themeColor="text1"/>
          <w:sz w:val="16"/>
          <w:szCs w:val="16"/>
        </w:rPr>
        <w:t>Gottlob</w:t>
      </w:r>
      <w:proofErr w:type="spellEnd"/>
      <w:r w:rsidRPr="00E1331E">
        <w:rPr>
          <w:color w:val="000000" w:themeColor="text1"/>
          <w:sz w:val="16"/>
          <w:szCs w:val="16"/>
        </w:rPr>
        <w:t>. “The Thought: A Logical Inquiry” in Logicism and the Philosophy of Language: Selections from Frege and Russell. Broadview Press. March 2003. Pg. 204.</w:t>
      </w:r>
    </w:p>
    <w:p w14:paraId="5A2E9015" w14:textId="77777777" w:rsidR="00337C3C" w:rsidRPr="00E1331E" w:rsidRDefault="00337C3C" w:rsidP="00337C3C">
      <w:pPr>
        <w:rPr>
          <w:color w:val="000000" w:themeColor="text1"/>
          <w:sz w:val="8"/>
        </w:rPr>
      </w:pPr>
      <w:r w:rsidRPr="00E1331E">
        <w:rPr>
          <w:color w:val="000000" w:themeColor="text1"/>
          <w:sz w:val="8"/>
        </w:rPr>
        <w:t>“</w:t>
      </w:r>
      <w:r w:rsidRPr="00E1331E">
        <w:rPr>
          <w:color w:val="000000" w:themeColor="text1"/>
          <w:sz w:val="8"/>
          <w:szCs w:val="12"/>
        </w:rPr>
        <w:t>It may nevertheless be thought that</w:t>
      </w:r>
      <w:r w:rsidRPr="00E1331E">
        <w:rPr>
          <w:color w:val="000000" w:themeColor="text1"/>
          <w:sz w:val="8"/>
        </w:rPr>
        <w:t xml:space="preserve"> </w:t>
      </w:r>
      <w:r w:rsidRPr="00951D66">
        <w:rPr>
          <w:rStyle w:val="Emphasis"/>
          <w:color w:val="000000" w:themeColor="text1"/>
          <w:highlight w:val="green"/>
        </w:rPr>
        <w:t>we cannot recognize a property of a thing without</w:t>
      </w:r>
      <w:r w:rsidRPr="00E1331E">
        <w:rPr>
          <w:color w:val="000000" w:themeColor="text1"/>
          <w:sz w:val="8"/>
        </w:rPr>
        <w:t xml:space="preserve"> </w:t>
      </w:r>
      <w:r w:rsidRPr="00E1331E">
        <w:rPr>
          <w:color w:val="000000" w:themeColor="text1"/>
          <w:sz w:val="8"/>
          <w:szCs w:val="12"/>
        </w:rPr>
        <w:t>at the same time</w:t>
      </w:r>
      <w:r w:rsidRPr="00E1331E">
        <w:rPr>
          <w:color w:val="000000" w:themeColor="text1"/>
          <w:sz w:val="8"/>
        </w:rPr>
        <w:t xml:space="preserve"> </w:t>
      </w:r>
      <w:r w:rsidRPr="00951D66">
        <w:rPr>
          <w:rStyle w:val="Emphasis"/>
          <w:color w:val="000000" w:themeColor="text1"/>
          <w:highlight w:val="green"/>
        </w:rPr>
        <w:t>realizing</w:t>
      </w:r>
      <w:r w:rsidRPr="00E1331E">
        <w:rPr>
          <w:b/>
          <w:color w:val="000000" w:themeColor="text1"/>
          <w:u w:val="single"/>
        </w:rPr>
        <w:t xml:space="preserve"> </w:t>
      </w:r>
      <w:r w:rsidRPr="00E1331E">
        <w:rPr>
          <w:color w:val="000000" w:themeColor="text1"/>
          <w:sz w:val="8"/>
          <w:szCs w:val="12"/>
        </w:rPr>
        <w:t>the thought</w:t>
      </w:r>
      <w:r w:rsidRPr="00E1331E">
        <w:rPr>
          <w:b/>
          <w:color w:val="000000" w:themeColor="text1"/>
          <w:u w:val="single"/>
        </w:rPr>
        <w:t xml:space="preserve"> </w:t>
      </w:r>
      <w:r w:rsidRPr="00951D66">
        <w:rPr>
          <w:rStyle w:val="Emphasis"/>
          <w:color w:val="000000" w:themeColor="text1"/>
          <w:highlight w:val="green"/>
        </w:rPr>
        <w:t>that this thing has this property to be true</w:t>
      </w:r>
      <w:r w:rsidRPr="00E1331E">
        <w:rPr>
          <w:b/>
          <w:color w:val="000000" w:themeColor="text1"/>
          <w:u w:val="single"/>
        </w:rPr>
        <w:t>.</w:t>
      </w:r>
      <w:r w:rsidRPr="00E1331E">
        <w:rPr>
          <w:color w:val="000000" w:themeColor="text1"/>
          <w:sz w:val="8"/>
        </w:rPr>
        <w:t xml:space="preserve"> </w:t>
      </w:r>
      <w:proofErr w:type="gramStart"/>
      <w:r w:rsidRPr="00E1331E">
        <w:rPr>
          <w:color w:val="000000" w:themeColor="text1"/>
          <w:sz w:val="8"/>
          <w:szCs w:val="12"/>
        </w:rPr>
        <w:t>So</w:t>
      </w:r>
      <w:proofErr w:type="gramEnd"/>
      <w:r w:rsidRPr="00E1331E">
        <w:rPr>
          <w:color w:val="000000" w:themeColor="text1"/>
          <w:sz w:val="8"/>
        </w:rPr>
        <w:t xml:space="preserve"> with every property</w:t>
      </w:r>
      <w:r w:rsidRPr="00E1331E">
        <w:rPr>
          <w:b/>
          <w:color w:val="000000" w:themeColor="text1"/>
          <w:u w:val="single"/>
        </w:rPr>
        <w:t xml:space="preserve"> </w:t>
      </w:r>
      <w:r w:rsidRPr="00E1331E">
        <w:rPr>
          <w:color w:val="000000" w:themeColor="text1"/>
          <w:sz w:val="8"/>
          <w:szCs w:val="12"/>
        </w:rPr>
        <w:t>of a thing</w:t>
      </w:r>
      <w:r w:rsidRPr="00E1331E">
        <w:rPr>
          <w:color w:val="000000" w:themeColor="text1"/>
          <w:sz w:val="8"/>
        </w:rPr>
        <w:t xml:space="preserve"> </w:t>
      </w:r>
      <w:r w:rsidRPr="00951D66">
        <w:rPr>
          <w:rStyle w:val="Emphasis"/>
          <w:color w:val="000000" w:themeColor="text1"/>
          <w:highlight w:val="green"/>
        </w:rPr>
        <w:t>is joined a property of</w:t>
      </w:r>
      <w:r w:rsidRPr="00E1331E">
        <w:rPr>
          <w:b/>
          <w:color w:val="000000" w:themeColor="text1"/>
          <w:u w:val="single"/>
        </w:rPr>
        <w:t xml:space="preserve"> </w:t>
      </w:r>
      <w:r w:rsidRPr="00E1331E">
        <w:rPr>
          <w:color w:val="000000" w:themeColor="text1"/>
          <w:sz w:val="8"/>
          <w:szCs w:val="12"/>
        </w:rPr>
        <w:t>a thought, namely, that of</w:t>
      </w:r>
      <w:r w:rsidRPr="00E1331E">
        <w:rPr>
          <w:color w:val="000000" w:themeColor="text1"/>
          <w:sz w:val="8"/>
        </w:rPr>
        <w:t xml:space="preserve"> </w:t>
      </w:r>
      <w:r w:rsidRPr="00951D66">
        <w:rPr>
          <w:rStyle w:val="Emphasis"/>
          <w:color w:val="000000" w:themeColor="text1"/>
          <w:highlight w:val="green"/>
        </w:rPr>
        <w:t>truth</w:t>
      </w:r>
      <w:r w:rsidRPr="00E1331E">
        <w:rPr>
          <w:color w:val="000000" w:themeColor="text1"/>
          <w:sz w:val="8"/>
        </w:rPr>
        <w:t>. It</w:t>
      </w:r>
      <w:r w:rsidRPr="00E1331E">
        <w:rPr>
          <w:color w:val="000000" w:themeColor="text1"/>
          <w:sz w:val="8"/>
          <w:szCs w:val="12"/>
        </w:rPr>
        <w:t xml:space="preserve"> is also worthy of notice that </w:t>
      </w:r>
      <w:r w:rsidRPr="00951D66">
        <w:rPr>
          <w:rStyle w:val="Emphasis"/>
          <w:color w:val="000000" w:themeColor="text1"/>
          <w:highlight w:val="green"/>
        </w:rPr>
        <w:t>the sentence “I smell</w:t>
      </w:r>
      <w:r w:rsidRPr="00E1331E">
        <w:rPr>
          <w:color w:val="000000" w:themeColor="text1"/>
          <w:sz w:val="8"/>
        </w:rPr>
        <w:t xml:space="preserve"> </w:t>
      </w:r>
      <w:r w:rsidRPr="00E1331E">
        <w:rPr>
          <w:color w:val="000000" w:themeColor="text1"/>
          <w:sz w:val="8"/>
          <w:szCs w:val="12"/>
        </w:rPr>
        <w:t xml:space="preserve">the scent </w:t>
      </w:r>
      <w:r w:rsidRPr="00E1331E">
        <w:rPr>
          <w:color w:val="000000" w:themeColor="text1"/>
          <w:sz w:val="8"/>
        </w:rPr>
        <w:t>of</w:t>
      </w:r>
      <w:r w:rsidRPr="00E1331E">
        <w:rPr>
          <w:rStyle w:val="StyleUnderline"/>
          <w:color w:val="000000" w:themeColor="text1"/>
        </w:rPr>
        <w:t xml:space="preserve"> </w:t>
      </w:r>
      <w:r w:rsidRPr="00951D66">
        <w:rPr>
          <w:rStyle w:val="Emphasis"/>
          <w:color w:val="000000" w:themeColor="text1"/>
          <w:highlight w:val="green"/>
        </w:rPr>
        <w:t>violets” has</w:t>
      </w:r>
      <w:r w:rsidRPr="00E1331E">
        <w:rPr>
          <w:color w:val="000000" w:themeColor="text1"/>
          <w:sz w:val="8"/>
        </w:rPr>
        <w:t xml:space="preserve"> </w:t>
      </w:r>
      <w:r w:rsidRPr="00E1331E">
        <w:rPr>
          <w:color w:val="000000" w:themeColor="text1"/>
          <w:sz w:val="8"/>
          <w:szCs w:val="12"/>
        </w:rPr>
        <w:t>just</w:t>
      </w:r>
      <w:r w:rsidRPr="00E1331E">
        <w:rPr>
          <w:color w:val="000000" w:themeColor="text1"/>
          <w:sz w:val="8"/>
        </w:rPr>
        <w:t xml:space="preserve"> </w:t>
      </w:r>
      <w:r w:rsidRPr="00951D66">
        <w:rPr>
          <w:rStyle w:val="Emphasis"/>
          <w:color w:val="000000" w:themeColor="text1"/>
          <w:highlight w:val="green"/>
        </w:rPr>
        <w:t>the same content as</w:t>
      </w:r>
      <w:r w:rsidRPr="00E1331E">
        <w:rPr>
          <w:color w:val="000000" w:themeColor="text1"/>
          <w:sz w:val="8"/>
        </w:rPr>
        <w:t xml:space="preserve"> </w:t>
      </w:r>
      <w:r w:rsidRPr="00E1331E">
        <w:rPr>
          <w:color w:val="000000" w:themeColor="text1"/>
          <w:sz w:val="8"/>
          <w:szCs w:val="12"/>
        </w:rPr>
        <w:t xml:space="preserve">the sentence </w:t>
      </w:r>
      <w:r w:rsidRPr="00951D66">
        <w:rPr>
          <w:rStyle w:val="Emphasis"/>
          <w:color w:val="000000" w:themeColor="text1"/>
          <w:highlight w:val="green"/>
        </w:rPr>
        <w:t>“it is true that I smell</w:t>
      </w:r>
      <w:r w:rsidRPr="00E1331E">
        <w:rPr>
          <w:color w:val="000000" w:themeColor="text1"/>
          <w:sz w:val="8"/>
        </w:rPr>
        <w:t xml:space="preserve"> </w:t>
      </w:r>
      <w:r w:rsidRPr="00E1331E">
        <w:rPr>
          <w:color w:val="000000" w:themeColor="text1"/>
          <w:sz w:val="8"/>
          <w:szCs w:val="12"/>
        </w:rPr>
        <w:t xml:space="preserve">the scent of </w:t>
      </w:r>
      <w:r w:rsidRPr="00951D66">
        <w:rPr>
          <w:rStyle w:val="Emphasis"/>
          <w:color w:val="000000" w:themeColor="text1"/>
          <w:highlight w:val="green"/>
        </w:rPr>
        <w:t>violets”</w:t>
      </w:r>
      <w:r w:rsidRPr="00E1331E">
        <w:rPr>
          <w:color w:val="000000" w:themeColor="text1"/>
          <w:sz w:val="8"/>
        </w:rPr>
        <w:t xml:space="preserve">. </w:t>
      </w:r>
      <w:proofErr w:type="gramStart"/>
      <w:r w:rsidRPr="00E1331E">
        <w:rPr>
          <w:color w:val="000000" w:themeColor="text1"/>
          <w:sz w:val="8"/>
          <w:szCs w:val="12"/>
        </w:rPr>
        <w:t>So</w:t>
      </w:r>
      <w:proofErr w:type="gramEnd"/>
      <w:r w:rsidRPr="00E1331E">
        <w:rPr>
          <w:color w:val="000000" w:themeColor="text1"/>
          <w:sz w:val="8"/>
          <w:szCs w:val="12"/>
        </w:rPr>
        <w:t xml:space="preserve"> it seems, then, that</w:t>
      </w:r>
      <w:r w:rsidRPr="00E1331E">
        <w:rPr>
          <w:color w:val="000000" w:themeColor="text1"/>
          <w:sz w:val="8"/>
        </w:rPr>
        <w:t xml:space="preserve"> nothing is added to the thought by my ascribing to it the property of truth. \.” </w:t>
      </w:r>
    </w:p>
    <w:p w14:paraId="791563AE" w14:textId="475A4B92" w:rsidR="00337C3C" w:rsidRPr="00337C3C" w:rsidRDefault="00337C3C" w:rsidP="00337C3C">
      <w:proofErr w:type="gramStart"/>
      <w:r w:rsidRPr="00E1331E">
        <w:rPr>
          <w:color w:val="000000" w:themeColor="text1"/>
        </w:rPr>
        <w:t>And,</w:t>
      </w:r>
      <w:proofErr w:type="gramEnd"/>
      <w:r w:rsidRPr="00E1331E">
        <w:rPr>
          <w:color w:val="000000" w:themeColor="text1"/>
        </w:rPr>
        <w:t xml:space="preserve"> their role of the ballot enforces an external norm on debate, but only truth testing is intrinsic to the process of debate i.e. proving statements true or false through argumentation. Only constitutive rules are relevant to debate, not pragmatic or higher purposes because a practice only makes sense based on its intrinsic rules </w:t>
      </w:r>
      <w:proofErr w:type="spellStart"/>
      <w:r w:rsidRPr="00E1331E">
        <w:rPr>
          <w:color w:val="000000" w:themeColor="text1"/>
        </w:rPr>
        <w:t>i.e</w:t>
      </w:r>
      <w:proofErr w:type="spellEnd"/>
      <w:r w:rsidRPr="00E1331E">
        <w:rPr>
          <w:color w:val="000000" w:themeColor="text1"/>
        </w:rPr>
        <w:t xml:space="preserve"> you cannot makeup new rules about random moves in the game of chess</w:t>
      </w:r>
    </w:p>
    <w:p w14:paraId="2C7018AD" w14:textId="77777777" w:rsidR="00337C3C" w:rsidRDefault="00337C3C" w:rsidP="00337C3C">
      <w:pPr>
        <w:pStyle w:val="Heading4"/>
      </w:pPr>
      <w:bookmarkStart w:id="1" w:name="_30j0zll" w:colFirst="0" w:colLast="0"/>
      <w:bookmarkEnd w:id="1"/>
      <w:r>
        <w:t xml:space="preserve">[1] Marriam webster defines space as </w:t>
      </w:r>
    </w:p>
    <w:p w14:paraId="636F67E8" w14:textId="77777777" w:rsidR="00337C3C" w:rsidRPr="007C37EB" w:rsidRDefault="00337C3C" w:rsidP="00337C3C">
      <w:r w:rsidRPr="007C37EB">
        <w:t>https://www.merriam-webster.com/dictionary/space</w:t>
      </w:r>
    </w:p>
    <w:p w14:paraId="43F21EED" w14:textId="77777777" w:rsidR="00337C3C" w:rsidRDefault="00337C3C" w:rsidP="00337C3C">
      <w:pPr>
        <w:pStyle w:val="Heading4"/>
        <w:rPr>
          <w:u w:val="single"/>
        </w:rPr>
      </w:pPr>
      <w:r w:rsidRPr="0029322B">
        <w:rPr>
          <w:u w:val="single"/>
        </w:rPr>
        <w:t xml:space="preserve">one of </w:t>
      </w:r>
      <w:r w:rsidRPr="0029322B">
        <w:rPr>
          <w:highlight w:val="green"/>
          <w:u w:val="single"/>
        </w:rPr>
        <w:t>the degrees</w:t>
      </w:r>
      <w:r w:rsidRPr="007C37EB">
        <w:rPr>
          <w:b w:val="0"/>
          <w:bCs w:val="0"/>
        </w:rPr>
        <w:t xml:space="preserve"> between or </w:t>
      </w:r>
      <w:r w:rsidRPr="007C37EB">
        <w:rPr>
          <w:highlight w:val="green"/>
          <w:u w:val="single"/>
        </w:rPr>
        <w:t>above or below the lines of a musical staff</w:t>
      </w:r>
    </w:p>
    <w:p w14:paraId="3A99364D" w14:textId="77777777" w:rsidR="00337C3C" w:rsidRDefault="00337C3C" w:rsidP="00337C3C">
      <w:pPr>
        <w:pStyle w:val="Heading4"/>
      </w:pPr>
      <w:r>
        <w:t xml:space="preserve">But degrees on a musical staff </w:t>
      </w:r>
      <w:proofErr w:type="spellStart"/>
      <w:proofErr w:type="gramStart"/>
      <w:r>
        <w:t>cant</w:t>
      </w:r>
      <w:proofErr w:type="spellEnd"/>
      <w:proofErr w:type="gramEnd"/>
      <w:r>
        <w:t xml:space="preserve"> be appropriated by private entities so the resolutions incoherent</w:t>
      </w:r>
    </w:p>
    <w:p w14:paraId="22C4F766" w14:textId="77777777" w:rsidR="00337C3C" w:rsidRDefault="00337C3C" w:rsidP="00337C3C">
      <w:pPr>
        <w:pStyle w:val="Heading4"/>
      </w:pPr>
      <w:r>
        <w:t>[2] Marriam webster defines private as</w:t>
      </w:r>
    </w:p>
    <w:p w14:paraId="7953CC35" w14:textId="77777777" w:rsidR="00337C3C" w:rsidRPr="00CE6461" w:rsidRDefault="00337C3C" w:rsidP="00337C3C">
      <w:r w:rsidRPr="00CE6461">
        <w:t xml:space="preserve">a </w:t>
      </w:r>
      <w:r w:rsidRPr="00CE6461">
        <w:rPr>
          <w:b/>
          <w:bCs/>
          <w:highlight w:val="green"/>
          <w:u w:val="single"/>
        </w:rPr>
        <w:t>person of low rank in</w:t>
      </w:r>
      <w:r w:rsidRPr="00CE6461">
        <w:rPr>
          <w:b/>
          <w:bCs/>
          <w:u w:val="single"/>
        </w:rPr>
        <w:t xml:space="preserve"> </w:t>
      </w:r>
      <w:r w:rsidRPr="00CE6461">
        <w:t xml:space="preserve">any of </w:t>
      </w:r>
      <w:r w:rsidRPr="00CE6461">
        <w:rPr>
          <w:b/>
          <w:bCs/>
          <w:highlight w:val="green"/>
          <w:u w:val="single"/>
        </w:rPr>
        <w:t>various organizations</w:t>
      </w:r>
      <w:r w:rsidRPr="00CE6461">
        <w:t xml:space="preserve"> (such as a police or fire department)</w:t>
      </w:r>
    </w:p>
    <w:p w14:paraId="1ECE0A63" w14:textId="77777777" w:rsidR="00337C3C" w:rsidRDefault="00337C3C" w:rsidP="00337C3C">
      <w:hyperlink r:id="rId11" w:history="1">
        <w:r w:rsidRPr="00951884">
          <w:rPr>
            <w:rStyle w:val="Hyperlink"/>
          </w:rPr>
          <w:t>https://www.merriam-webster.com/dictionary/private</w:t>
        </w:r>
      </w:hyperlink>
    </w:p>
    <w:p w14:paraId="617138A0" w14:textId="77777777" w:rsidR="00337C3C" w:rsidRDefault="00337C3C" w:rsidP="00337C3C">
      <w:pPr>
        <w:pStyle w:val="Heading4"/>
      </w:pPr>
      <w:r>
        <w:lastRenderedPageBreak/>
        <w:t xml:space="preserve">But the appropriation of outer space by a person of low rank entities is incoherent because a person of low rank doesn’t have that authority </w:t>
      </w:r>
    </w:p>
    <w:p w14:paraId="4F9648F6" w14:textId="77777777" w:rsidR="00337C3C" w:rsidRDefault="00337C3C" w:rsidP="00337C3C">
      <w:pPr>
        <w:pStyle w:val="Heading4"/>
      </w:pPr>
      <w:r>
        <w:t>[3] Marriam webster defines by as</w:t>
      </w:r>
    </w:p>
    <w:p w14:paraId="5379E25A" w14:textId="77777777" w:rsidR="00337C3C" w:rsidRDefault="00337C3C" w:rsidP="00337C3C">
      <w:r w:rsidRPr="00FA4ED5">
        <w:t>https://www.merriam-webster.com/dictionary/by</w:t>
      </w:r>
    </w:p>
    <w:p w14:paraId="05ED807F" w14:textId="77777777" w:rsidR="00337C3C" w:rsidRDefault="00337C3C" w:rsidP="00337C3C">
      <w:pPr>
        <w:rPr>
          <w:b/>
          <w:bCs/>
          <w:u w:val="single"/>
        </w:rPr>
      </w:pPr>
      <w:r w:rsidRPr="001E4B2D">
        <w:rPr>
          <w:b/>
          <w:bCs/>
          <w:highlight w:val="green"/>
          <w:u w:val="single"/>
        </w:rPr>
        <w:t>not later than</w:t>
      </w:r>
    </w:p>
    <w:p w14:paraId="03674DE6" w14:textId="77777777" w:rsidR="00337C3C" w:rsidRDefault="00337C3C" w:rsidP="00337C3C">
      <w:pPr>
        <w:pStyle w:val="Heading4"/>
      </w:pPr>
      <w:proofErr w:type="gramStart"/>
      <w:r w:rsidRPr="001E4B2D">
        <w:t>so</w:t>
      </w:r>
      <w:proofErr w:type="gramEnd"/>
      <w:r w:rsidRPr="001E4B2D">
        <w:t xml:space="preserve"> the resolution is The appropriation of outer space not later than private entities is unjust which is incoherent</w:t>
      </w:r>
    </w:p>
    <w:p w14:paraId="2D242827" w14:textId="77777777" w:rsidR="00337C3C" w:rsidRDefault="00337C3C" w:rsidP="00337C3C">
      <w:pPr>
        <w:pStyle w:val="Heading4"/>
      </w:pPr>
      <w:r>
        <w:t>[4] Marriam webster defines of as</w:t>
      </w:r>
    </w:p>
    <w:p w14:paraId="5F253177" w14:textId="77777777" w:rsidR="00337C3C" w:rsidRDefault="00337C3C" w:rsidP="00337C3C">
      <w:r w:rsidRPr="001E4B2D">
        <w:t xml:space="preserve">used as </w:t>
      </w:r>
      <w:r w:rsidRPr="001E4B2D">
        <w:rPr>
          <w:b/>
          <w:bCs/>
          <w:highlight w:val="green"/>
          <w:u w:val="single"/>
        </w:rPr>
        <w:t>a function word to indicate origin</w:t>
      </w:r>
      <w:r w:rsidRPr="001E4B2D">
        <w:t xml:space="preserve"> or derivation</w:t>
      </w:r>
    </w:p>
    <w:p w14:paraId="30E77F25" w14:textId="77777777" w:rsidR="00337C3C" w:rsidRPr="001E4B2D" w:rsidRDefault="00337C3C" w:rsidP="00337C3C">
      <w:pPr>
        <w:pStyle w:val="Heading4"/>
      </w:pPr>
      <w:r>
        <w:t xml:space="preserve">But private entities </w:t>
      </w:r>
      <w:proofErr w:type="spellStart"/>
      <w:proofErr w:type="gramStart"/>
      <w:r>
        <w:t>cant</w:t>
      </w:r>
      <w:proofErr w:type="spellEnd"/>
      <w:proofErr w:type="gramEnd"/>
      <w:r>
        <w:t xml:space="preserve"> be from outer space so the resolution is incoherent</w:t>
      </w:r>
    </w:p>
    <w:p w14:paraId="3C056AE9" w14:textId="77777777" w:rsidR="00337C3C" w:rsidRDefault="00337C3C" w:rsidP="00337C3C">
      <w:pPr>
        <w:pStyle w:val="Heading4"/>
        <w:rPr>
          <w:rFonts w:cs="Calibri"/>
        </w:rPr>
      </w:pPr>
      <w:r>
        <w:rPr>
          <w:rFonts w:cs="Calibri"/>
        </w:rPr>
        <w:t>5</w:t>
      </w:r>
      <w:r w:rsidRPr="00F63D3C">
        <w:rPr>
          <w:rFonts w:cs="Calibri"/>
        </w:rPr>
        <w:t xml:space="preserve">] Zeno’s Paradox –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w:t>
      </w:r>
      <w:r>
        <w:rPr>
          <w:rFonts w:cs="Calibri"/>
        </w:rPr>
        <w:t>banning LAWs</w:t>
      </w:r>
      <w:r w:rsidRPr="00F63D3C">
        <w:rPr>
          <w:rFonts w:cs="Calibri"/>
        </w:rPr>
        <w:t xml:space="preserve"> isn’t a logical consequence of the </w:t>
      </w:r>
      <w:proofErr w:type="spellStart"/>
      <w:r w:rsidRPr="00F63D3C">
        <w:rPr>
          <w:rFonts w:cs="Calibri"/>
        </w:rPr>
        <w:t>rez</w:t>
      </w:r>
      <w:proofErr w:type="spellEnd"/>
      <w:r w:rsidRPr="00F63D3C">
        <w:rPr>
          <w:rFonts w:cs="Calibri"/>
        </w:rPr>
        <w:t>.</w:t>
      </w:r>
    </w:p>
    <w:p w14:paraId="36E33686" w14:textId="77777777" w:rsidR="00337C3C" w:rsidRDefault="00337C3C" w:rsidP="00337C3C">
      <w:pPr>
        <w:spacing w:after="0" w:line="276" w:lineRule="auto"/>
        <w:jc w:val="both"/>
        <w:rPr>
          <w:rFonts w:eastAsia="SimSun"/>
          <w:b/>
          <w:color w:val="000000" w:themeColor="text1"/>
          <w:sz w:val="26"/>
          <w:szCs w:val="26"/>
          <w:lang w:eastAsia="zh-CN"/>
        </w:rPr>
      </w:pPr>
      <w:r>
        <w:rPr>
          <w:b/>
          <w:color w:val="000000" w:themeColor="text1"/>
          <w:sz w:val="26"/>
          <w:szCs w:val="26"/>
        </w:rPr>
        <w:t xml:space="preserve">6] </w:t>
      </w:r>
      <w:r w:rsidRPr="00E1331E">
        <w:rPr>
          <w:b/>
          <w:color w:val="000000" w:themeColor="text1"/>
          <w:sz w:val="26"/>
          <w:szCs w:val="26"/>
        </w:rPr>
        <w:t>Additionally,</w:t>
      </w:r>
      <w:r w:rsidRPr="00E1331E">
        <w:rPr>
          <w:rFonts w:eastAsia="SimSun"/>
          <w:b/>
          <w:color w:val="000000" w:themeColor="text1"/>
          <w:sz w:val="26"/>
          <w:szCs w:val="26"/>
          <w:lang w:eastAsia="zh-CN"/>
        </w:rPr>
        <w:t xml:space="preserve"> </w:t>
      </w:r>
      <w:proofErr w:type="gramStart"/>
      <w:r w:rsidRPr="00E1331E">
        <w:rPr>
          <w:rFonts w:eastAsia="SimSun"/>
          <w:b/>
          <w:color w:val="000000" w:themeColor="text1"/>
          <w:sz w:val="26"/>
          <w:szCs w:val="26"/>
          <w:lang w:eastAsia="zh-CN"/>
        </w:rPr>
        <w:t>in order to</w:t>
      </w:r>
      <w:proofErr w:type="gramEnd"/>
      <w:r w:rsidRPr="00E1331E">
        <w:rPr>
          <w:rFonts w:eastAsia="SimSun"/>
          <w:b/>
          <w:color w:val="000000" w:themeColor="text1"/>
          <w:sz w:val="26"/>
          <w:szCs w:val="26"/>
          <w:lang w:eastAsia="zh-CN"/>
        </w:rPr>
        <w:t xml:space="preserve"> say I want to fix x problem, you must say that you want x problem to exist, since it requires the problem exist to solve, which makes any moral attempt inherently immoral. </w:t>
      </w:r>
    </w:p>
    <w:p w14:paraId="45AF9044" w14:textId="77777777" w:rsidR="00337C3C" w:rsidRPr="00873828" w:rsidRDefault="00337C3C" w:rsidP="00337C3C">
      <w:pPr>
        <w:spacing w:after="0" w:line="276" w:lineRule="auto"/>
        <w:jc w:val="both"/>
        <w:rPr>
          <w:rFonts w:eastAsia="SimSun"/>
          <w:b/>
          <w:color w:val="000000" w:themeColor="text1"/>
          <w:sz w:val="26"/>
          <w:szCs w:val="26"/>
          <w:lang w:eastAsia="zh-CN"/>
        </w:rPr>
      </w:pPr>
      <w:r>
        <w:rPr>
          <w:rFonts w:eastAsia="SimSun"/>
          <w:b/>
          <w:color w:val="000000" w:themeColor="text1"/>
          <w:sz w:val="26"/>
          <w:szCs w:val="26"/>
          <w:lang w:eastAsia="zh-CN"/>
        </w:rPr>
        <w:t xml:space="preserve">7] </w:t>
      </w:r>
      <w:r w:rsidRPr="00E1331E">
        <w:rPr>
          <w:rFonts w:eastAsia="SimSun"/>
          <w:b/>
          <w:color w:val="000000" w:themeColor="text1"/>
          <w:sz w:val="26"/>
          <w:szCs w:val="26"/>
          <w:lang w:eastAsia="zh-CN"/>
        </w:rPr>
        <w:t>Also,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p>
    <w:p w14:paraId="7B3E5585" w14:textId="77777777" w:rsidR="00337C3C" w:rsidRDefault="00337C3C" w:rsidP="00337C3C"/>
    <w:p w14:paraId="2163C0D6" w14:textId="77777777" w:rsidR="00337C3C" w:rsidRPr="001E4B2D" w:rsidRDefault="00337C3C" w:rsidP="00337C3C"/>
    <w:p w14:paraId="244F10CE" w14:textId="77777777" w:rsidR="00372CF0" w:rsidRDefault="00372CF0" w:rsidP="00372CF0">
      <w:pPr>
        <w:pStyle w:val="Heading2"/>
      </w:pPr>
      <w:r>
        <w:lastRenderedPageBreak/>
        <w:t>2</w:t>
      </w:r>
    </w:p>
    <w:p w14:paraId="437C3D39" w14:textId="77777777" w:rsidR="00372CF0" w:rsidRDefault="00372CF0" w:rsidP="00372CF0">
      <w:pPr>
        <w:pStyle w:val="Heading4"/>
        <w:shd w:val="clear" w:color="auto" w:fill="FFFFFF"/>
        <w:spacing w:before="0" w:line="276" w:lineRule="auto"/>
        <w:rPr>
          <w:color w:val="000000"/>
        </w:rPr>
      </w:pPr>
      <w:proofErr w:type="spellStart"/>
      <w:r>
        <w:rPr>
          <w:color w:val="000000"/>
        </w:rPr>
        <w:t>Interp</w:t>
      </w:r>
      <w:proofErr w:type="spellEnd"/>
      <w:r>
        <w:rPr>
          <w:color w:val="000000"/>
        </w:rPr>
        <w:t xml:space="preserve">: The affirmative may only garner offense from the hypothetical implementation that the appropriation of outer space by private entities is unjust and may not garner offense </w:t>
      </w:r>
      <w:r>
        <w:rPr>
          <w:color w:val="000000"/>
          <w:u w:val="single"/>
        </w:rPr>
        <w:t>external</w:t>
      </w:r>
      <w:r>
        <w:rPr>
          <w:color w:val="000000"/>
        </w:rPr>
        <w:t xml:space="preserve"> to that.</w:t>
      </w:r>
    </w:p>
    <w:p w14:paraId="10459DF5" w14:textId="77777777" w:rsidR="00372CF0" w:rsidRDefault="00372CF0" w:rsidP="00372CF0"/>
    <w:p w14:paraId="59C98935" w14:textId="77777777" w:rsidR="00372CF0" w:rsidRDefault="00372CF0" w:rsidP="00372CF0">
      <w:pPr>
        <w:pStyle w:val="Heading4"/>
      </w:pPr>
      <w:r>
        <w:t>Resolved indicates a policy action.</w:t>
      </w:r>
    </w:p>
    <w:p w14:paraId="23A1A1DA" w14:textId="77777777" w:rsidR="00372CF0" w:rsidRDefault="00372CF0" w:rsidP="00372CF0">
      <w:proofErr w:type="spellStart"/>
      <w:r>
        <w:rPr>
          <w:b/>
          <w:sz w:val="26"/>
          <w:szCs w:val="26"/>
        </w:rPr>
        <w:t>Parcher</w:t>
      </w:r>
      <w:proofErr w:type="spellEnd"/>
      <w:r>
        <w:rPr>
          <w:b/>
          <w:sz w:val="26"/>
          <w:szCs w:val="26"/>
        </w:rPr>
        <w:t xml:space="preserve"> 1</w:t>
      </w:r>
      <w:r>
        <w:t xml:space="preserve">. [Jeff. 2/26/01. “Re: Jeff P--Is the resolution a question?” </w:t>
      </w:r>
      <w:hyperlink r:id="rId12">
        <w:r>
          <w:t>https://web.archive.org/web/20050122044927/http://www.ndtceda.com/archives/200102/0790.html</w:t>
        </w:r>
      </w:hyperlink>
      <w:r>
        <w:t>] Justin</w:t>
      </w:r>
    </w:p>
    <w:p w14:paraId="0ACAFBBE" w14:textId="77777777" w:rsidR="00372CF0" w:rsidRDefault="00372CF0" w:rsidP="00372CF0">
      <w:r>
        <w:t xml:space="preserve">(1) Pardon me if I turn to a source besides Bill. </w:t>
      </w:r>
      <w:r>
        <w:rPr>
          <w:u w:val="single"/>
        </w:rPr>
        <w:t xml:space="preserve">American Heritage Dictionary: </w:t>
      </w:r>
      <w:r>
        <w:rPr>
          <w:highlight w:val="green"/>
          <w:u w:val="single"/>
        </w:rPr>
        <w:t>Resolve</w:t>
      </w:r>
      <w:r>
        <w:rPr>
          <w:u w:val="single"/>
        </w:rPr>
        <w:t xml:space="preserve">: 1. To make a firm decision about. 2. </w:t>
      </w:r>
      <w:r>
        <w:rPr>
          <w:highlight w:val="green"/>
          <w:u w:val="single"/>
        </w:rPr>
        <w:t>To decide</w:t>
      </w:r>
      <w:r>
        <w:rPr>
          <w:u w:val="single"/>
        </w:rPr>
        <w:t xml:space="preserve"> or express </w:t>
      </w:r>
      <w:r>
        <w:rPr>
          <w:highlight w:val="green"/>
          <w:u w:val="single"/>
        </w:rPr>
        <w:t xml:space="preserve">by </w:t>
      </w:r>
      <w:r>
        <w:rPr>
          <w:u w:val="single"/>
        </w:rPr>
        <w:t xml:space="preserve">formal </w:t>
      </w:r>
      <w:r>
        <w:rPr>
          <w:highlight w:val="green"/>
          <w:u w:val="single"/>
        </w:rPr>
        <w:t>vote</w:t>
      </w:r>
      <w:r>
        <w:t xml:space="preserve">. 3. To separate something into </w:t>
      </w:r>
      <w:proofErr w:type="spellStart"/>
      <w:r>
        <w:t>constiutent</w:t>
      </w:r>
      <w:proofErr w:type="spellEnd"/>
      <w:r>
        <w:t xml:space="preserve"> parts See </w:t>
      </w:r>
      <w:proofErr w:type="spellStart"/>
      <w:r>
        <w:t>Syns</w:t>
      </w:r>
      <w:proofErr w:type="spellEnd"/>
      <w:r>
        <w:t xml:space="preserve"> at *analyze* (emphasis in </w:t>
      </w:r>
      <w:proofErr w:type="spellStart"/>
      <w:r>
        <w:t>orginal</w:t>
      </w:r>
      <w:proofErr w:type="spellEnd"/>
      <w:r>
        <w:t xml:space="preserve">) 4. Find a solution to. See </w:t>
      </w:r>
      <w:proofErr w:type="spellStart"/>
      <w:r>
        <w:t>Syns</w:t>
      </w:r>
      <w:proofErr w:type="spellEnd"/>
      <w:r>
        <w:t xml:space="preserve"> at *Solve* (emphasis in original) 5. To dispel: resolve a doubt. - n 1. </w:t>
      </w:r>
      <w:proofErr w:type="spellStart"/>
      <w:r>
        <w:t>Frimness</w:t>
      </w:r>
      <w:proofErr w:type="spellEnd"/>
      <w:r>
        <w:t xml:space="preserve"> of purpose; </w:t>
      </w:r>
      <w:r>
        <w:rPr>
          <w:u w:val="single"/>
        </w:rPr>
        <w:t>resolution</w:t>
      </w:r>
      <w:r>
        <w:t xml:space="preserve">. 2. </w:t>
      </w:r>
      <w:r>
        <w:rPr>
          <w:u w:val="single"/>
        </w:rPr>
        <w:t xml:space="preserve">A determination or decision. </w:t>
      </w:r>
      <w:r>
        <w:t xml:space="preserve">(2) </w:t>
      </w:r>
      <w:r>
        <w:rPr>
          <w:u w:val="single"/>
        </w:rPr>
        <w:t>The very nature of the word "resolution"</w:t>
      </w:r>
      <w:r>
        <w:t xml:space="preserve"> </w:t>
      </w:r>
      <w:proofErr w:type="gramStart"/>
      <w:r>
        <w:t>makes</w:t>
      </w:r>
      <w:proofErr w:type="gramEnd"/>
      <w:r>
        <w:t xml:space="preserve"> it a question. American Heritage: </w:t>
      </w:r>
      <w:r>
        <w:rPr>
          <w:u w:val="single"/>
        </w:rPr>
        <w:t xml:space="preserve">A course of action determined or decided on. </w:t>
      </w:r>
      <w:r>
        <w:rPr>
          <w:highlight w:val="green"/>
          <w:u w:val="single"/>
        </w:rPr>
        <w:t xml:space="preserve">A formal </w:t>
      </w:r>
      <w:proofErr w:type="spellStart"/>
      <w:r>
        <w:rPr>
          <w:u w:val="single"/>
        </w:rPr>
        <w:t>statemnt</w:t>
      </w:r>
      <w:proofErr w:type="spellEnd"/>
      <w:r>
        <w:rPr>
          <w:u w:val="single"/>
        </w:rPr>
        <w:t xml:space="preserve"> of a </w:t>
      </w:r>
      <w:proofErr w:type="spellStart"/>
      <w:r>
        <w:rPr>
          <w:u w:val="single"/>
        </w:rPr>
        <w:t>deciion</w:t>
      </w:r>
      <w:proofErr w:type="spellEnd"/>
      <w:r>
        <w:rPr>
          <w:u w:val="single"/>
        </w:rPr>
        <w:t xml:space="preserve">, as by a </w:t>
      </w:r>
      <w:r>
        <w:rPr>
          <w:highlight w:val="green"/>
          <w:u w:val="single"/>
        </w:rPr>
        <w:t>legislature</w:t>
      </w:r>
      <w:r>
        <w:rPr>
          <w:u w:val="single"/>
        </w:rPr>
        <w:t xml:space="preserve">. </w:t>
      </w:r>
      <w:r>
        <w:t xml:space="preserve">(3) </w:t>
      </w:r>
      <w:r>
        <w:rPr>
          <w:u w:val="single"/>
        </w:rPr>
        <w:t>The resolution is obviously a question</w:t>
      </w:r>
      <w:r>
        <w:t xml:space="preserve">. Any other conclusion is utterly </w:t>
      </w:r>
      <w:proofErr w:type="spellStart"/>
      <w:r>
        <w:t>inconcievable</w:t>
      </w:r>
      <w:proofErr w:type="spellEnd"/>
      <w:r>
        <w:t xml:space="preserve">. Why? Context. </w:t>
      </w:r>
      <w:r>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Pr>
          <w:highlight w:val="green"/>
          <w:u w:val="single"/>
        </w:rPr>
        <w:t xml:space="preserve">resolution </w:t>
      </w:r>
      <w:r>
        <w:rPr>
          <w:u w:val="single"/>
        </w:rPr>
        <w:t xml:space="preserve">will serve as the basis for debate which will be resolved by </w:t>
      </w:r>
      <w:r>
        <w:rPr>
          <w:highlight w:val="green"/>
          <w:u w:val="single"/>
        </w:rPr>
        <w:t>determining</w:t>
      </w:r>
      <w:r>
        <w:rPr>
          <w:u w:val="single"/>
        </w:rPr>
        <w:t xml:space="preserve"> the </w:t>
      </w:r>
      <w:r>
        <w:rPr>
          <w:highlight w:val="green"/>
          <w:u w:val="single"/>
        </w:rPr>
        <w:t xml:space="preserve">policy </w:t>
      </w:r>
      <w:proofErr w:type="spellStart"/>
      <w:r>
        <w:rPr>
          <w:highlight w:val="green"/>
          <w:u w:val="single"/>
        </w:rPr>
        <w:t>desireablility</w:t>
      </w:r>
      <w:proofErr w:type="spellEnd"/>
      <w:r>
        <w:rPr>
          <w:u w:val="single"/>
        </w:rPr>
        <w:t xml:space="preserve"> of that resolution</w:t>
      </w:r>
      <w:r>
        <w:t xml:space="preserve">. That's not only what they do, but </w:t>
      </w:r>
      <w:r>
        <w:rPr>
          <w:u w:val="single"/>
        </w:rPr>
        <w:t>it's what we REQUIRE them to do</w:t>
      </w:r>
      <w:r>
        <w:t xml:space="preserve">. We don't just send the topic </w:t>
      </w:r>
      <w:proofErr w:type="spellStart"/>
      <w:r>
        <w:t>committtee</w:t>
      </w:r>
      <w:proofErr w:type="spellEnd"/>
      <w:r>
        <w:t xml:space="preserve"> somewhere to adopt their own group resolution. It's not the end point of a resolution adopted by a body - it's the </w:t>
      </w:r>
      <w:proofErr w:type="spellStart"/>
      <w:r>
        <w:t>prelimanary</w:t>
      </w:r>
      <w:proofErr w:type="spellEnd"/>
      <w:r>
        <w:t xml:space="preserve"> wording of a resolution sent to others to be answered or decided upon. (4) Further context: </w:t>
      </w:r>
      <w:r>
        <w:rPr>
          <w:u w:val="single"/>
        </w:rPr>
        <w:t xml:space="preserve">the word resolved is used to </w:t>
      </w:r>
      <w:r>
        <w:rPr>
          <w:highlight w:val="green"/>
          <w:u w:val="single"/>
        </w:rPr>
        <w:t>emphasis</w:t>
      </w:r>
      <w:r>
        <w:rPr>
          <w:u w:val="single"/>
        </w:rPr>
        <w:t xml:space="preserve"> the fact that </w:t>
      </w:r>
      <w:r>
        <w:rPr>
          <w:highlight w:val="green"/>
          <w:u w:val="single"/>
        </w:rPr>
        <w:t xml:space="preserve">it's policy </w:t>
      </w:r>
      <w:r>
        <w:rPr>
          <w:u w:val="single"/>
        </w:rPr>
        <w:t xml:space="preserve">debate. </w:t>
      </w:r>
      <w:r>
        <w:rPr>
          <w:highlight w:val="green"/>
          <w:u w:val="single"/>
        </w:rPr>
        <w:t>Resolved comes from</w:t>
      </w:r>
      <w:r>
        <w:rPr>
          <w:u w:val="single"/>
        </w:rPr>
        <w:t xml:space="preserve"> the adoption of </w:t>
      </w:r>
      <w:r>
        <w:rPr>
          <w:highlight w:val="green"/>
          <w:u w:val="single"/>
        </w:rPr>
        <w:t>resolutions by legislative bodies</w:t>
      </w:r>
      <w:r>
        <w:rPr>
          <w:u w:val="single"/>
        </w:rPr>
        <w:t>. A resolution is either adopted or it is not. It's a question before a legislative body.</w:t>
      </w:r>
      <w:r>
        <w:t xml:space="preserve"> Should this statement be adopted or </w:t>
      </w:r>
      <w:proofErr w:type="gramStart"/>
      <w:r>
        <w:t>not.</w:t>
      </w:r>
      <w:proofErr w:type="gramEnd"/>
      <w:r>
        <w:t xml:space="preserve"> </w:t>
      </w:r>
    </w:p>
    <w:p w14:paraId="28286FCE" w14:textId="77777777" w:rsidR="00372CF0" w:rsidRDefault="00372CF0" w:rsidP="00372CF0"/>
    <w:p w14:paraId="32560C20" w14:textId="77777777" w:rsidR="00372CF0" w:rsidRDefault="00372CF0" w:rsidP="00372CF0">
      <w:pPr>
        <w:pStyle w:val="Heading4"/>
      </w:pPr>
      <w:r>
        <w:t>The appropriation of outer space is permanent control.</w:t>
      </w:r>
    </w:p>
    <w:p w14:paraId="2A1BFCBF" w14:textId="77777777" w:rsidR="00372CF0" w:rsidRDefault="00372CF0" w:rsidP="00372CF0">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0EBBEC0E" w14:textId="77777777" w:rsidR="00372CF0" w:rsidRDefault="00372CF0" w:rsidP="00372CF0">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Pr>
          <w:u w:val="single"/>
        </w:rPr>
        <w:t>property interests in outer space</w:t>
      </w:r>
      <w:r>
        <w:t xml:space="preserve">.”215 It allows nations to exclude others from their orbital slots, even when the nation is not currently using that slot.216 This </w:t>
      </w:r>
      <w:r>
        <w:rPr>
          <w:u w:val="single"/>
        </w:rPr>
        <w:t>is directly in line with at least one definition of outer-space appropriation</w:t>
      </w:r>
      <w:r>
        <w:t>.217 [**Start Footnote 217**Id. at 236 (“</w:t>
      </w:r>
      <w:r>
        <w:rPr>
          <w:b/>
          <w:highlight w:val="green"/>
          <w:u w:val="single"/>
        </w:rPr>
        <w:t>Appropriation of outer space</w:t>
      </w:r>
      <w:r>
        <w:t xml:space="preserve">, </w:t>
      </w:r>
      <w:r>
        <w:rPr>
          <w:b/>
          <w:u w:val="single"/>
        </w:rPr>
        <w:t>therefore</w:t>
      </w:r>
      <w:r>
        <w:rPr>
          <w:b/>
          <w:highlight w:val="green"/>
          <w:u w:val="single"/>
        </w:rPr>
        <w:t>, is</w:t>
      </w:r>
      <w:r>
        <w:rPr>
          <w:b/>
          <w:u w:val="single"/>
        </w:rPr>
        <w:t xml:space="preserve"> ‘the </w:t>
      </w:r>
      <w:r>
        <w:rPr>
          <w:b/>
          <w:highlight w:val="green"/>
          <w:u w:val="single"/>
        </w:rPr>
        <w:t>exercise of exclusive control</w:t>
      </w:r>
      <w:r>
        <w:rPr>
          <w:b/>
          <w:u w:val="single"/>
        </w:rPr>
        <w:t xml:space="preserve"> or exclusive use’ </w:t>
      </w:r>
      <w:r>
        <w:rPr>
          <w:b/>
          <w:highlight w:val="green"/>
          <w:u w:val="single"/>
        </w:rPr>
        <w:t>with</w:t>
      </w:r>
      <w:r>
        <w:rPr>
          <w:b/>
          <w:u w:val="single"/>
        </w:rPr>
        <w:t xml:space="preserve"> a sense of </w:t>
      </w:r>
      <w:r>
        <w:rPr>
          <w:b/>
          <w:highlight w:val="green"/>
          <w:u w:val="single"/>
        </w:rPr>
        <w:t>permanence</w:t>
      </w:r>
      <w:r>
        <w:rPr>
          <w:b/>
          <w:u w:val="single"/>
        </w:rPr>
        <w:t>, which limits other nations’ access to i</w:t>
      </w:r>
      <w:r>
        <w:t xml:space="preserve">t.”) </w:t>
      </w:r>
      <w:r>
        <w:lastRenderedPageBreak/>
        <w:t>(</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A5B7F32" w14:textId="77777777" w:rsidR="00372CF0" w:rsidRDefault="00372CF0" w:rsidP="00372CF0">
      <w:pPr>
        <w:rPr>
          <w:b/>
          <w:sz w:val="26"/>
          <w:szCs w:val="26"/>
        </w:rPr>
      </w:pPr>
    </w:p>
    <w:p w14:paraId="032B7E27" w14:textId="77777777" w:rsidR="00372CF0" w:rsidRDefault="00372CF0" w:rsidP="00372CF0">
      <w:pPr>
        <w:pStyle w:val="Heading4"/>
      </w:pPr>
      <w:r>
        <w:t xml:space="preserve">Violation: </w:t>
      </w:r>
      <w:r>
        <w:rPr>
          <w:highlight w:val="green"/>
        </w:rPr>
        <w:t>[insert]</w:t>
      </w:r>
      <w:r>
        <w:t xml:space="preserve">. At </w:t>
      </w:r>
      <w:r>
        <w:rPr>
          <w:u w:val="single"/>
        </w:rPr>
        <w:t>best</w:t>
      </w:r>
      <w:r>
        <w:t xml:space="preserve"> they’re extra topical which is a </w:t>
      </w:r>
      <w:r>
        <w:rPr>
          <w:u w:val="single"/>
        </w:rPr>
        <w:t>voter</w:t>
      </w:r>
      <w:r>
        <w:t xml:space="preserve"> for exploding limits and inflating </w:t>
      </w:r>
      <w:proofErr w:type="spellStart"/>
      <w:r>
        <w:t>aff</w:t>
      </w:r>
      <w:proofErr w:type="spellEnd"/>
      <w:r>
        <w:t xml:space="preserve"> solvency </w:t>
      </w:r>
      <w:r>
        <w:rPr>
          <w:u w:val="single"/>
        </w:rPr>
        <w:t>or</w:t>
      </w:r>
      <w:r>
        <w:t xml:space="preserve"> effects topical which is </w:t>
      </w:r>
      <w:r>
        <w:rPr>
          <w:u w:val="single"/>
        </w:rPr>
        <w:t>worse</w:t>
      </w:r>
      <w:r>
        <w:t>, since any small </w:t>
      </w:r>
      <w:proofErr w:type="spellStart"/>
      <w:r>
        <w:t>aff</w:t>
      </w:r>
      <w:proofErr w:type="spellEnd"/>
      <w:r>
        <w:t> can spill up to the resolution.</w:t>
      </w:r>
    </w:p>
    <w:p w14:paraId="3693619B" w14:textId="77777777" w:rsidR="00372CF0" w:rsidRDefault="00372CF0" w:rsidP="00372CF0"/>
    <w:p w14:paraId="4F143D12" w14:textId="77777777" w:rsidR="00372CF0" w:rsidRDefault="00372CF0" w:rsidP="00372CF0">
      <w:pPr>
        <w:pStyle w:val="Heading4"/>
      </w:pPr>
      <w:r>
        <w:t xml:space="preserve">Vote neg for </w:t>
      </w:r>
      <w:r>
        <w:rPr>
          <w:u w:val="single"/>
        </w:rPr>
        <w:t>competitive equity and clash</w:t>
      </w:r>
      <w:r>
        <w:t>: changing the topic favors the </w:t>
      </w:r>
      <w:proofErr w:type="spellStart"/>
      <w:r>
        <w:t>aff</w:t>
      </w:r>
      <w:proofErr w:type="spellEnd"/>
      <w:r>
        <w:t xml:space="preserve"> because it destroys the only stasis point and makes </w:t>
      </w:r>
      <w:r>
        <w:rPr>
          <w:u w:val="single"/>
        </w:rPr>
        <w:t>prep</w:t>
      </w:r>
      <w:r>
        <w:t xml:space="preserve"> impossible because any ground is </w:t>
      </w:r>
      <w:r>
        <w:rPr>
          <w:u w:val="single"/>
        </w:rPr>
        <w:t>self-serving</w:t>
      </w:r>
      <w:r>
        <w:t xml:space="preserve">, </w:t>
      </w:r>
      <w:r>
        <w:rPr>
          <w:u w:val="single"/>
        </w:rPr>
        <w:t>concessionary</w:t>
      </w:r>
      <w:r>
        <w:t xml:space="preserve">, and from </w:t>
      </w:r>
      <w:r>
        <w:rPr>
          <w:u w:val="single"/>
        </w:rPr>
        <w:t>distorted literature bases</w:t>
      </w:r>
      <w:r>
        <w:t xml:space="preserve">. Their model allows someone to specialize for </w:t>
      </w:r>
      <w:r>
        <w:rPr>
          <w:u w:val="single"/>
        </w:rPr>
        <w:t>4 years</w:t>
      </w:r>
      <w:r>
        <w:t xml:space="preserve"> giving them an edge over people who switch </w:t>
      </w:r>
      <w:r>
        <w:rPr>
          <w:u w:val="single"/>
        </w:rPr>
        <w:t>every 2 months</w:t>
      </w:r>
      <w:r>
        <w:t xml:space="preserve">. Filter this through debate’s </w:t>
      </w:r>
      <w:r>
        <w:rPr>
          <w:u w:val="single"/>
        </w:rPr>
        <w:t>nature</w:t>
      </w:r>
      <w:r>
        <w:t xml:space="preserve"> of being a game where both teams want to </w:t>
      </w:r>
      <w:r>
        <w:rPr>
          <w:u w:val="single"/>
        </w:rPr>
        <w:t>win</w:t>
      </w:r>
      <w:r>
        <w:t xml:space="preserve">, which becomes meaningless without </w:t>
      </w:r>
      <w:r>
        <w:rPr>
          <w:u w:val="single"/>
        </w:rPr>
        <w:t>constraints</w:t>
      </w:r>
      <w:r>
        <w:t>.</w:t>
      </w:r>
    </w:p>
    <w:p w14:paraId="5677AA23" w14:textId="77777777" w:rsidR="00372CF0" w:rsidRDefault="00372CF0" w:rsidP="00372CF0"/>
    <w:p w14:paraId="47C6EF4F" w14:textId="77777777" w:rsidR="00372CF0" w:rsidRDefault="00372CF0" w:rsidP="00372CF0">
      <w:pPr>
        <w:pStyle w:val="Heading4"/>
      </w:pPr>
      <w:r>
        <w:t>Impacts:</w:t>
      </w:r>
    </w:p>
    <w:p w14:paraId="35D7876F" w14:textId="77777777" w:rsidR="00372CF0" w:rsidRDefault="00372CF0" w:rsidP="00372CF0">
      <w:pPr>
        <w:rPr>
          <w:b/>
        </w:rPr>
      </w:pPr>
    </w:p>
    <w:p w14:paraId="28739015" w14:textId="77777777" w:rsidR="00372CF0" w:rsidRDefault="00372CF0" w:rsidP="00372CF0">
      <w:pPr>
        <w:pStyle w:val="Heading4"/>
      </w:pPr>
      <w:r>
        <w:t xml:space="preserve">1] Procedural fairness </w:t>
      </w:r>
      <w:r>
        <w:rPr>
          <w:u w:val="single"/>
        </w:rPr>
        <w:t>outweighs</w:t>
      </w:r>
      <w:r>
        <w:t xml:space="preserve">—a) </w:t>
      </w:r>
      <w:proofErr w:type="spellStart"/>
      <w:r>
        <w:t>intrinsicness</w:t>
      </w:r>
      <w:proofErr w:type="spellEnd"/>
      <w:r>
        <w:t xml:space="preserve">—debate is a </w:t>
      </w:r>
      <w:r>
        <w:rPr>
          <w:u w:val="single"/>
        </w:rPr>
        <w:t>game</w:t>
      </w:r>
      <w:r>
        <w:t xml:space="preserve"> and equity </w:t>
      </w:r>
      <w:proofErr w:type="gramStart"/>
      <w:r>
        <w:t>is</w:t>
      </w:r>
      <w:proofErr w:type="gramEnd"/>
      <w:r>
        <w:t xml:space="preserve"> necessary to sustain the activity b) probability—debate </w:t>
      </w:r>
      <w:r>
        <w:rPr>
          <w:u w:val="single"/>
        </w:rPr>
        <w:t>can’t alter</w:t>
      </w:r>
      <w:r>
        <w:t xml:space="preserve"> subjectivity, but it </w:t>
      </w:r>
      <w:r>
        <w:rPr>
          <w:u w:val="single"/>
        </w:rPr>
        <w:t>can</w:t>
      </w:r>
      <w:r>
        <w:t xml:space="preserve"> rectify skews c) </w:t>
      </w:r>
      <w:proofErr w:type="spellStart"/>
      <w:r>
        <w:t>metaconstraint</w:t>
      </w:r>
      <w:proofErr w:type="spellEnd"/>
      <w:r>
        <w:t xml:space="preserve">—all your arguments </w:t>
      </w:r>
      <w:r>
        <w:rPr>
          <w:u w:val="single"/>
        </w:rPr>
        <w:t>concede fairness</w:t>
      </w:r>
      <w:r>
        <w:t xml:space="preserve"> since you </w:t>
      </w:r>
      <w:r>
        <w:rPr>
          <w:u w:val="single"/>
        </w:rPr>
        <w:t>assume</w:t>
      </w:r>
      <w:r>
        <w:t xml:space="preserve"> they will be evaluated fairly d) application—your model only indicts how </w:t>
      </w:r>
      <w:r>
        <w:rPr>
          <w:u w:val="single"/>
        </w:rPr>
        <w:t>fairness has been applied</w:t>
      </w:r>
      <w:r>
        <w:rPr>
          <w:i/>
        </w:rPr>
        <w:t xml:space="preserve"> </w:t>
      </w:r>
      <w:r>
        <w:t xml:space="preserve">not that it’s </w:t>
      </w:r>
      <w:r>
        <w:rPr>
          <w:u w:val="single"/>
        </w:rPr>
        <w:t>intrinsically bad</w:t>
      </w:r>
      <w:r>
        <w:t xml:space="preserve">—their model would justify </w:t>
      </w:r>
      <w:r>
        <w:rPr>
          <w:u w:val="single"/>
        </w:rPr>
        <w:t>exclusion</w:t>
      </w:r>
      <w:r>
        <w:t>.</w:t>
      </w:r>
    </w:p>
    <w:p w14:paraId="746B3889" w14:textId="77777777" w:rsidR="00372CF0" w:rsidRDefault="00372CF0" w:rsidP="00372CF0"/>
    <w:p w14:paraId="5064E7D7" w14:textId="77777777" w:rsidR="00372CF0" w:rsidRDefault="00372CF0" w:rsidP="00372CF0">
      <w:pPr>
        <w:pStyle w:val="Heading4"/>
      </w:pPr>
      <w:r>
        <w:t xml:space="preserve">2] Switch Side Debate—they can read it as a </w:t>
      </w:r>
      <w:r>
        <w:rPr>
          <w:u w:val="single"/>
        </w:rPr>
        <w:t>K</w:t>
      </w:r>
      <w:r>
        <w:t xml:space="preserve"> against affirmatives—forces debaters to consider issues from </w:t>
      </w:r>
      <w:r>
        <w:rPr>
          <w:u w:val="single"/>
        </w:rPr>
        <w:t>multiple perspectives</w:t>
      </w:r>
      <w:r>
        <w:t>. Non-topical </w:t>
      </w:r>
      <w:proofErr w:type="spellStart"/>
      <w:r>
        <w:t>affs</w:t>
      </w:r>
      <w:proofErr w:type="spellEnd"/>
      <w:r>
        <w:t xml:space="preserve"> allow individuals to establish </w:t>
      </w:r>
      <w:r>
        <w:rPr>
          <w:u w:val="single"/>
        </w:rPr>
        <w:t>their own metrics</w:t>
      </w:r>
      <w:r>
        <w:t xml:space="preserve"> for what they want to debate leading to </w:t>
      </w:r>
      <w:r>
        <w:rPr>
          <w:u w:val="single"/>
        </w:rPr>
        <w:t>dogmatism</w:t>
      </w:r>
      <w:r>
        <w:t>.</w:t>
      </w:r>
    </w:p>
    <w:p w14:paraId="4A1EF78D" w14:textId="77777777" w:rsidR="00372CF0" w:rsidRDefault="00372CF0" w:rsidP="00372CF0"/>
    <w:p w14:paraId="210BAAE6" w14:textId="77777777" w:rsidR="00372CF0" w:rsidRDefault="00372CF0" w:rsidP="00372CF0">
      <w:pPr>
        <w:keepNext/>
        <w:keepLines/>
        <w:spacing w:before="40" w:after="0"/>
        <w:rPr>
          <w:b/>
          <w:sz w:val="26"/>
          <w:szCs w:val="26"/>
        </w:rPr>
      </w:pPr>
      <w:r>
        <w:rPr>
          <w:b/>
          <w:sz w:val="26"/>
          <w:szCs w:val="26"/>
        </w:rPr>
        <w:lastRenderedPageBreak/>
        <w:t xml:space="preserve">3] TVA – defend an affirmative that defends the topic – their whole </w:t>
      </w:r>
      <w:proofErr w:type="spellStart"/>
      <w:r>
        <w:rPr>
          <w:b/>
          <w:sz w:val="26"/>
          <w:szCs w:val="26"/>
        </w:rPr>
        <w:t>aff</w:t>
      </w:r>
      <w:proofErr w:type="spellEnd"/>
      <w:r>
        <w:rPr>
          <w:b/>
          <w:sz w:val="26"/>
          <w:szCs w:val="26"/>
        </w:rPr>
        <w:t xml:space="preserve"> is about how private entities exploration of space is bad\</w:t>
      </w:r>
    </w:p>
    <w:p w14:paraId="57A808C1" w14:textId="77777777" w:rsidR="00372CF0" w:rsidRDefault="00372CF0" w:rsidP="00372CF0">
      <w:pPr>
        <w:keepNext/>
        <w:keepLines/>
        <w:spacing w:before="40" w:after="0"/>
        <w:rPr>
          <w:b/>
          <w:sz w:val="26"/>
          <w:szCs w:val="26"/>
        </w:rPr>
      </w:pPr>
    </w:p>
    <w:p w14:paraId="6464ADBA" w14:textId="77777777" w:rsidR="00372CF0" w:rsidRDefault="00372CF0" w:rsidP="00372CF0">
      <w:pPr>
        <w:keepNext/>
        <w:keepLines/>
        <w:spacing w:before="40" w:after="0"/>
        <w:rPr>
          <w:b/>
          <w:sz w:val="26"/>
          <w:szCs w:val="26"/>
        </w:rPr>
      </w:pPr>
      <w:r>
        <w:rPr>
          <w:b/>
          <w:sz w:val="26"/>
          <w:szCs w:val="26"/>
        </w:rPr>
        <w:t>Fairness</w:t>
      </w:r>
    </w:p>
    <w:p w14:paraId="05699BB4" w14:textId="77777777" w:rsidR="00372CF0" w:rsidRDefault="00372CF0" w:rsidP="00372CF0">
      <w:pPr>
        <w:keepNext/>
        <w:keepLines/>
        <w:spacing w:before="40" w:after="0"/>
        <w:rPr>
          <w:b/>
          <w:sz w:val="26"/>
          <w:szCs w:val="26"/>
        </w:rPr>
      </w:pPr>
      <w:r>
        <w:rPr>
          <w:b/>
          <w:sz w:val="26"/>
          <w:szCs w:val="26"/>
        </w:rPr>
        <w:br/>
        <w:t>Education</w:t>
      </w:r>
    </w:p>
    <w:p w14:paraId="3F8707C8" w14:textId="77777777" w:rsidR="00372CF0" w:rsidRDefault="00372CF0" w:rsidP="00372CF0">
      <w:pPr>
        <w:keepNext/>
        <w:keepLines/>
        <w:spacing w:before="40" w:after="0"/>
        <w:rPr>
          <w:b/>
          <w:sz w:val="26"/>
          <w:szCs w:val="26"/>
        </w:rPr>
      </w:pPr>
    </w:p>
    <w:p w14:paraId="3A4250C2" w14:textId="77777777" w:rsidR="00372CF0" w:rsidRDefault="00372CF0" w:rsidP="00372CF0">
      <w:pPr>
        <w:keepNext/>
        <w:keepLines/>
        <w:spacing w:before="40" w:after="0"/>
        <w:rPr>
          <w:b/>
          <w:sz w:val="26"/>
          <w:szCs w:val="26"/>
        </w:rPr>
      </w:pPr>
      <w:r>
        <w:rPr>
          <w:b/>
          <w:sz w:val="26"/>
          <w:szCs w:val="26"/>
        </w:rPr>
        <w:t>DTD</w:t>
      </w:r>
    </w:p>
    <w:p w14:paraId="1D20F8CC" w14:textId="77777777" w:rsidR="00372CF0" w:rsidRDefault="00372CF0" w:rsidP="00372CF0">
      <w:pPr>
        <w:keepNext/>
        <w:keepLines/>
        <w:spacing w:before="40" w:after="0"/>
        <w:rPr>
          <w:b/>
          <w:sz w:val="26"/>
          <w:szCs w:val="26"/>
        </w:rPr>
      </w:pPr>
    </w:p>
    <w:p w14:paraId="14F5672E" w14:textId="77777777" w:rsidR="00372CF0" w:rsidRDefault="00372CF0" w:rsidP="00372CF0">
      <w:pPr>
        <w:keepNext/>
        <w:keepLines/>
        <w:spacing w:before="40" w:after="0"/>
        <w:rPr>
          <w:b/>
          <w:sz w:val="26"/>
          <w:szCs w:val="26"/>
        </w:rPr>
      </w:pPr>
      <w:r>
        <w:rPr>
          <w:b/>
          <w:sz w:val="26"/>
          <w:szCs w:val="26"/>
        </w:rPr>
        <w:t>CI</w:t>
      </w:r>
    </w:p>
    <w:p w14:paraId="2584049D" w14:textId="77777777" w:rsidR="00372CF0" w:rsidRDefault="00372CF0" w:rsidP="00372CF0">
      <w:pPr>
        <w:keepNext/>
        <w:keepLines/>
        <w:spacing w:before="40" w:after="0"/>
        <w:rPr>
          <w:b/>
          <w:sz w:val="26"/>
          <w:szCs w:val="26"/>
        </w:rPr>
      </w:pPr>
    </w:p>
    <w:p w14:paraId="54B1B7A7" w14:textId="1F15CCC5" w:rsidR="00372CF0" w:rsidRDefault="00372CF0" w:rsidP="00372CF0">
      <w:pPr>
        <w:keepNext/>
        <w:keepLines/>
        <w:spacing w:before="40" w:after="0"/>
        <w:rPr>
          <w:b/>
          <w:sz w:val="26"/>
          <w:szCs w:val="26"/>
        </w:rPr>
      </w:pPr>
      <w:r>
        <w:rPr>
          <w:b/>
          <w:sz w:val="26"/>
          <w:szCs w:val="26"/>
        </w:rPr>
        <w:t>No impact turns</w:t>
      </w:r>
      <w:r w:rsidR="00337C3C">
        <w:rPr>
          <w:b/>
          <w:sz w:val="26"/>
          <w:szCs w:val="26"/>
        </w:rPr>
        <w:t xml:space="preserve">-assumes that I was able to respond to your </w:t>
      </w:r>
      <w:proofErr w:type="spellStart"/>
      <w:r w:rsidR="00337C3C">
        <w:rPr>
          <w:b/>
          <w:sz w:val="26"/>
          <w:szCs w:val="26"/>
        </w:rPr>
        <w:t>aff</w:t>
      </w:r>
      <w:proofErr w:type="spellEnd"/>
      <w:r w:rsidR="00337C3C">
        <w:rPr>
          <w:b/>
          <w:sz w:val="26"/>
          <w:szCs w:val="26"/>
        </w:rPr>
        <w:t xml:space="preserve"> in the first place but if it is </w:t>
      </w:r>
      <w:proofErr w:type="gramStart"/>
      <w:r w:rsidR="00337C3C">
        <w:rPr>
          <w:b/>
          <w:sz w:val="26"/>
          <w:szCs w:val="26"/>
        </w:rPr>
        <w:t>unfair</w:t>
      </w:r>
      <w:proofErr w:type="gramEnd"/>
      <w:r w:rsidR="00337C3C">
        <w:rPr>
          <w:b/>
          <w:sz w:val="26"/>
          <w:szCs w:val="26"/>
        </w:rPr>
        <w:t xml:space="preserve"> you </w:t>
      </w:r>
      <w:proofErr w:type="spellStart"/>
      <w:r w:rsidR="00337C3C">
        <w:rPr>
          <w:b/>
          <w:sz w:val="26"/>
          <w:szCs w:val="26"/>
        </w:rPr>
        <w:t>cant</w:t>
      </w:r>
      <w:proofErr w:type="spellEnd"/>
      <w:r w:rsidR="00337C3C">
        <w:rPr>
          <w:b/>
          <w:sz w:val="26"/>
          <w:szCs w:val="26"/>
        </w:rPr>
        <w:t xml:space="preserve"> cross apply it</w:t>
      </w:r>
    </w:p>
    <w:p w14:paraId="225D5A97" w14:textId="71307911" w:rsidR="00337C3C" w:rsidRDefault="00337C3C" w:rsidP="00337C3C">
      <w:pPr>
        <w:pStyle w:val="Heading4"/>
      </w:pPr>
      <w:r>
        <w:t xml:space="preserve">1NC theory before 1ar theory-1nc abuse is justified by 1ac abuse meaning any abuse is </w:t>
      </w:r>
      <w:proofErr w:type="spellStart"/>
      <w:r>
        <w:t>self inflicted</w:t>
      </w:r>
      <w:proofErr w:type="spellEnd"/>
      <w:r>
        <w:t xml:space="preserve"> </w:t>
      </w:r>
    </w:p>
    <w:p w14:paraId="6BA16E32" w14:textId="657554E1" w:rsidR="00337C3C" w:rsidRPr="00337C3C" w:rsidRDefault="00337C3C" w:rsidP="00337C3C">
      <w:pPr>
        <w:pStyle w:val="Heading4"/>
      </w:pPr>
      <w:r>
        <w:t>Theory before the rOB-1-crossapply no impact turns 2-</w:t>
      </w:r>
      <w:r w:rsidR="00372A9B">
        <w:t xml:space="preserve">using a role of the ballot concedes to the superiority of fairness because you assume the judge will evaluate the arguments fairly under it 3-testing-I </w:t>
      </w:r>
      <w:proofErr w:type="spellStart"/>
      <w:r w:rsidR="00372A9B">
        <w:t>cant</w:t>
      </w:r>
      <w:proofErr w:type="spellEnd"/>
      <w:r w:rsidR="00372A9B">
        <w:t xml:space="preserve"> test your role of the ballot if it is not fair-1kills clash since I </w:t>
      </w:r>
      <w:proofErr w:type="spellStart"/>
      <w:r w:rsidR="00372A9B">
        <w:t>cant</w:t>
      </w:r>
      <w:proofErr w:type="spellEnd"/>
      <w:r w:rsidR="00372A9B">
        <w:t xml:space="preserve"> possibly engage under it and 2-means k has no solvency since it needs to be fair for me to </w:t>
      </w:r>
      <w:r w:rsidR="00F9154C">
        <w:t>learn</w:t>
      </w:r>
      <w:r w:rsidR="00372A9B">
        <w:t xml:space="preserve"> about it</w:t>
      </w:r>
      <w:r w:rsidR="00F9154C">
        <w:t xml:space="preserve">-just proves that fairness comes as a </w:t>
      </w:r>
      <w:proofErr w:type="spellStart"/>
      <w:r w:rsidR="00F9154C">
        <w:t>prereq</w:t>
      </w:r>
      <w:proofErr w:type="spellEnd"/>
      <w:r w:rsidR="00F9154C">
        <w:t xml:space="preserve"> to k education</w:t>
      </w:r>
    </w:p>
    <w:p w14:paraId="4D22AFD3" w14:textId="77777777" w:rsidR="00337C3C" w:rsidRPr="00337C3C" w:rsidRDefault="00337C3C" w:rsidP="00337C3C">
      <w:pPr>
        <w:pStyle w:val="Heading4"/>
      </w:pPr>
    </w:p>
    <w:p w14:paraId="40DF597C" w14:textId="77777777" w:rsidR="00372CF0" w:rsidRDefault="00372CF0" w:rsidP="00372CF0"/>
    <w:p w14:paraId="5378BF64" w14:textId="03564200" w:rsidR="00372CF0" w:rsidRDefault="00372CF0" w:rsidP="00372CF0">
      <w:pPr>
        <w:pStyle w:val="Heading2"/>
      </w:pPr>
      <w:r>
        <w:lastRenderedPageBreak/>
        <w:t>Case</w:t>
      </w:r>
    </w:p>
    <w:p w14:paraId="1F2EBA4A" w14:textId="72B54ECC" w:rsidR="00332632" w:rsidRPr="00332632" w:rsidRDefault="00332632" w:rsidP="00332632">
      <w:pPr>
        <w:pStyle w:val="Heading4"/>
      </w:pPr>
      <w:r>
        <w:t xml:space="preserve">No new 2nr arguments or weighing-I don’t have a 3NR to </w:t>
      </w:r>
      <w:proofErr w:type="spellStart"/>
      <w:r>
        <w:t>to</w:t>
      </w:r>
      <w:proofErr w:type="spellEnd"/>
      <w:r>
        <w:t xml:space="preserve"> respond-incentivizes </w:t>
      </w:r>
      <w:proofErr w:type="spellStart"/>
      <w:r>
        <w:t>zkirting</w:t>
      </w:r>
      <w:proofErr w:type="spellEnd"/>
      <w:r>
        <w:t xml:space="preserve"> all clash and sandbagging your best arguments for the 2ar</w:t>
      </w:r>
    </w:p>
    <w:p w14:paraId="5A5334E5" w14:textId="77777777" w:rsidR="00372CF0" w:rsidRDefault="00372CF0" w:rsidP="00372CF0">
      <w:pPr>
        <w:pStyle w:val="Heading3"/>
      </w:pPr>
      <w:r>
        <w:lastRenderedPageBreak/>
        <w:t>NC – Presumption</w:t>
      </w:r>
    </w:p>
    <w:p w14:paraId="45211FAA" w14:textId="77777777" w:rsidR="00372CF0" w:rsidRPr="00372A9B" w:rsidRDefault="00372CF0" w:rsidP="00372A9B">
      <w:pPr>
        <w:pStyle w:val="Heading4"/>
      </w:pPr>
      <w:r w:rsidRPr="00372A9B">
        <w:t xml:space="preserve">Presumption flips neg against K </w:t>
      </w:r>
      <w:proofErr w:type="spellStart"/>
      <w:r w:rsidRPr="00372A9B">
        <w:t>affs</w:t>
      </w:r>
      <w:proofErr w:type="spellEnd"/>
      <w:r w:rsidRPr="00372A9B">
        <w:t xml:space="preserve"> – they have the burden of proof since they aren’t defending the </w:t>
      </w:r>
      <w:proofErr w:type="spellStart"/>
      <w:r w:rsidRPr="00372A9B">
        <w:t>rez</w:t>
      </w:r>
      <w:proofErr w:type="spellEnd"/>
      <w:r w:rsidRPr="00372A9B">
        <w:t>. That’s key to ensure the neg has a shot at engagement.</w:t>
      </w:r>
    </w:p>
    <w:p w14:paraId="22C89ADF" w14:textId="77777777" w:rsidR="00372CF0" w:rsidRDefault="00372CF0" w:rsidP="00372CF0"/>
    <w:p w14:paraId="04EA15E3" w14:textId="77777777" w:rsidR="00372CF0" w:rsidRDefault="00372CF0" w:rsidP="00372A9B">
      <w:pPr>
        <w:pStyle w:val="Heading4"/>
      </w:pPr>
      <w:r>
        <w:t xml:space="preserve">Vote neg on </w:t>
      </w:r>
      <w:r>
        <w:rPr>
          <w:u w:val="single"/>
        </w:rPr>
        <w:t>presumption</w:t>
      </w:r>
      <w:r>
        <w:t>:</w:t>
      </w:r>
    </w:p>
    <w:p w14:paraId="235653C6" w14:textId="77777777" w:rsidR="00372CF0" w:rsidRDefault="00372CF0" w:rsidP="00372A9B">
      <w:pPr>
        <w:pStyle w:val="Heading4"/>
      </w:pPr>
      <w:r>
        <w:t xml:space="preserve">1] </w:t>
      </w:r>
      <w:r>
        <w:rPr>
          <w:u w:val="single"/>
        </w:rPr>
        <w:t>Systems</w:t>
      </w:r>
      <w:r>
        <w:t xml:space="preserve">- the 1AC says institutions create social realities that replicate </w:t>
      </w:r>
      <w:proofErr w:type="gramStart"/>
      <w:r>
        <w:t>violence</w:t>
      </w:r>
      <w:proofErr w:type="gramEnd"/>
      <w:r>
        <w:t xml:space="preserve"> but in-round discourse does </w:t>
      </w:r>
      <w:r>
        <w:rPr>
          <w:u w:val="single"/>
        </w:rPr>
        <w:t>nothing</w:t>
      </w:r>
      <w:r>
        <w:t xml:space="preserve"> to alter conditions. All you do is encourage teams to write </w:t>
      </w:r>
      <w:r>
        <w:rPr>
          <w:u w:val="single"/>
        </w:rPr>
        <w:t>better framework blocks</w:t>
      </w:r>
      <w:r>
        <w:t>.</w:t>
      </w:r>
    </w:p>
    <w:p w14:paraId="41D89025" w14:textId="29A785C9" w:rsidR="00372CF0" w:rsidRDefault="00372CF0" w:rsidP="00372A9B">
      <w:pPr>
        <w:pStyle w:val="Heading4"/>
      </w:pPr>
      <w:r>
        <w:t xml:space="preserve">2] </w:t>
      </w:r>
      <w:r>
        <w:rPr>
          <w:u w:val="single"/>
        </w:rPr>
        <w:t>Spillover</w:t>
      </w:r>
      <w:r>
        <w:t xml:space="preserve">- they are missing an </w:t>
      </w:r>
      <w:r>
        <w:rPr>
          <w:u w:val="single"/>
        </w:rPr>
        <w:t>internal link</w:t>
      </w:r>
      <w:r>
        <w:t xml:space="preserve"> as to </w:t>
      </w:r>
      <w:r>
        <w:rPr>
          <w:u w:val="single"/>
        </w:rPr>
        <w:t>why</w:t>
      </w:r>
      <w:r>
        <w:t xml:space="preserve"> they need the ballot or </w:t>
      </w:r>
      <w:r>
        <w:rPr>
          <w:u w:val="single"/>
        </w:rPr>
        <w:t>why</w:t>
      </w:r>
      <w:r>
        <w:t xml:space="preserve"> the reading of the </w:t>
      </w:r>
      <w:proofErr w:type="spellStart"/>
      <w:r>
        <w:t>aff</w:t>
      </w:r>
      <w:proofErr w:type="spellEnd"/>
      <w:r>
        <w:t xml:space="preserve"> </w:t>
      </w:r>
      <w:proofErr w:type="gramStart"/>
      <w:r>
        <w:t>forwards</w:t>
      </w:r>
      <w:proofErr w:type="gramEnd"/>
      <w:r>
        <w:t xml:space="preserve"> change. </w:t>
      </w:r>
      <w:r>
        <w:rPr>
          <w:u w:val="single"/>
        </w:rPr>
        <w:t>Empirically denied</w:t>
      </w:r>
      <w:r>
        <w:t xml:space="preserve"> – judges vote on </w:t>
      </w:r>
      <w:r w:rsidR="00372A9B">
        <w:t xml:space="preserve">K </w:t>
      </w:r>
      <w:proofErr w:type="spellStart"/>
      <w:r w:rsidR="00372A9B">
        <w:t>affs</w:t>
      </w:r>
      <w:proofErr w:type="spellEnd"/>
      <w:r w:rsidR="00372A9B">
        <w:t xml:space="preserve"> </w:t>
      </w:r>
      <w:r>
        <w:t xml:space="preserve">all the </w:t>
      </w:r>
      <w:proofErr w:type="gramStart"/>
      <w:r>
        <w:t>time</w:t>
      </w:r>
      <w:proofErr w:type="gramEnd"/>
      <w:r>
        <w:t xml:space="preserve"> and nothing happens.</w:t>
      </w:r>
    </w:p>
    <w:p w14:paraId="2C1EC4A4" w14:textId="77777777" w:rsidR="00372CF0" w:rsidRDefault="00372CF0" w:rsidP="00372A9B">
      <w:pPr>
        <w:pStyle w:val="Heading4"/>
      </w:pPr>
      <w:r>
        <w:t xml:space="preserve">3] </w:t>
      </w:r>
      <w:r>
        <w:rPr>
          <w:u w:val="single"/>
        </w:rPr>
        <w:t>Competition</w:t>
      </w:r>
      <w:r>
        <w:t xml:space="preserve">- debate is the </w:t>
      </w:r>
      <w:r>
        <w:rPr>
          <w:u w:val="single"/>
        </w:rPr>
        <w:t>wrong forum</w:t>
      </w:r>
      <w:r>
        <w:t xml:space="preserve"> for change and competition moots </w:t>
      </w:r>
      <w:r>
        <w:rPr>
          <w:u w:val="single"/>
        </w:rPr>
        <w:t>any ethical value</w:t>
      </w:r>
      <w:r>
        <w:t xml:space="preserve"> of the </w:t>
      </w:r>
      <w:proofErr w:type="spellStart"/>
      <w:r>
        <w:t>aff</w:t>
      </w:r>
      <w:proofErr w:type="spellEnd"/>
      <w:r>
        <w:t xml:space="preserve">. Winning rounds just makes it seem like </w:t>
      </w:r>
      <w:r>
        <w:rPr>
          <w:u w:val="single"/>
        </w:rPr>
        <w:t xml:space="preserve">you want to </w:t>
      </w:r>
      <w:proofErr w:type="gramStart"/>
      <w:r>
        <w:rPr>
          <w:u w:val="single"/>
        </w:rPr>
        <w:t>win</w:t>
      </w:r>
      <w:proofErr w:type="gramEnd"/>
      <w:r>
        <w:t xml:space="preserve"> and a loss is internalized as a </w:t>
      </w:r>
      <w:r>
        <w:rPr>
          <w:u w:val="single"/>
        </w:rPr>
        <w:t>technical mistake</w:t>
      </w:r>
      <w:r>
        <w:t>.</w:t>
      </w:r>
    </w:p>
    <w:p w14:paraId="336AA251" w14:textId="77777777" w:rsidR="00372CF0" w:rsidRDefault="00372CF0" w:rsidP="00372A9B">
      <w:pPr>
        <w:pStyle w:val="Heading4"/>
      </w:pPr>
    </w:p>
    <w:p w14:paraId="1CE1D5FE" w14:textId="77777777" w:rsidR="00372CF0" w:rsidRDefault="00372CF0" w:rsidP="00372CF0">
      <w:pPr>
        <w:pStyle w:val="Heading3"/>
      </w:pPr>
      <w:r>
        <w:lastRenderedPageBreak/>
        <w:t>NC – Framing</w:t>
      </w:r>
    </w:p>
    <w:p w14:paraId="1EDB3F93" w14:textId="77777777" w:rsidR="00372CF0" w:rsidRDefault="00372CF0" w:rsidP="00372CF0">
      <w:pPr>
        <w:pStyle w:val="Heading4"/>
      </w:pPr>
      <w:r>
        <w:t xml:space="preserve">Reject framing arguments that </w:t>
      </w:r>
      <w:r>
        <w:rPr>
          <w:u w:val="single"/>
        </w:rPr>
        <w:t>parameterize content</w:t>
      </w:r>
      <w:r>
        <w:t xml:space="preserve"> – debate should be an </w:t>
      </w:r>
      <w:r>
        <w:rPr>
          <w:u w:val="single"/>
        </w:rPr>
        <w:t>open forum</w:t>
      </w:r>
      <w:r>
        <w:t xml:space="preserve"> to attack ideas from </w:t>
      </w:r>
      <w:r>
        <w:rPr>
          <w:u w:val="single"/>
        </w:rPr>
        <w:t>different directions</w:t>
      </w:r>
      <w:r>
        <w:t xml:space="preserve"> – anything else </w:t>
      </w:r>
      <w:r>
        <w:rPr>
          <w:u w:val="single"/>
        </w:rPr>
        <w:t>brackets</w:t>
      </w:r>
      <w:r>
        <w:t xml:space="preserve"> out certain modes of </w:t>
      </w:r>
      <w:r>
        <w:rPr>
          <w:u w:val="single"/>
        </w:rPr>
        <w:t>knowledge production</w:t>
      </w:r>
      <w:r>
        <w:t xml:space="preserve"> which their evidence would </w:t>
      </w:r>
      <w:r>
        <w:rPr>
          <w:u w:val="single"/>
        </w:rPr>
        <w:t>obviously disagree with</w:t>
      </w:r>
      <w:r>
        <w:t>.</w:t>
      </w:r>
    </w:p>
    <w:p w14:paraId="5C22BD1F" w14:textId="77777777" w:rsidR="00372CF0" w:rsidRDefault="00372CF0" w:rsidP="00372CF0">
      <w:pPr>
        <w:pStyle w:val="Heading4"/>
      </w:pPr>
    </w:p>
    <w:p w14:paraId="0C231BF2" w14:textId="77777777" w:rsidR="00372CF0" w:rsidRDefault="00372CF0" w:rsidP="00372CF0"/>
    <w:p w14:paraId="39F3BD8D" w14:textId="10F1F1CA" w:rsidR="00372CF0" w:rsidRPr="00372CF0" w:rsidRDefault="00372CF0" w:rsidP="00372CF0">
      <w:pPr>
        <w:pStyle w:val="Heading4"/>
      </w:pPr>
      <w:r w:rsidRPr="00372CF0">
        <w:t>Death is bad and o/w</w:t>
      </w:r>
      <w:r w:rsidR="00337C3C">
        <w:t xml:space="preserve"> under their framework</w:t>
      </w:r>
      <w:r w:rsidRPr="00372CF0">
        <w:t>—ontologically destroys the subject.</w:t>
      </w:r>
    </w:p>
    <w:p w14:paraId="56BB8B42" w14:textId="77777777" w:rsidR="00372CF0" w:rsidRDefault="00372CF0" w:rsidP="00372CF0">
      <w:r>
        <w:rPr>
          <w:b/>
          <w:sz w:val="26"/>
          <w:szCs w:val="26"/>
        </w:rPr>
        <w:t xml:space="preserve">Paterson 1 </w:t>
      </w:r>
      <w:r>
        <w:t xml:space="preserve">– Department of Philosophy, Providence College, Rhode Island. (Craig, “A Life Not Worth Living?”, Studies in Christian Ethics, </w:t>
      </w:r>
      <w:hyperlink r:id="rId13">
        <w:r>
          <w:rPr>
            <w:color w:val="000000"/>
          </w:rPr>
          <w:t>http://sce.sagepub.com</w:t>
        </w:r>
      </w:hyperlink>
      <w:r>
        <w:t>)</w:t>
      </w:r>
    </w:p>
    <w:p w14:paraId="73DA564A" w14:textId="77777777" w:rsidR="00372CF0" w:rsidRDefault="00372CF0" w:rsidP="00372CF0">
      <w:pPr>
        <w:rPr>
          <w:b/>
          <w:u w:val="single"/>
        </w:rPr>
      </w:pPr>
      <w:r>
        <w:rPr>
          <w:sz w:val="12"/>
          <w:szCs w:val="12"/>
        </w:rPr>
        <w:t xml:space="preserve">Contrary to those accounts, </w:t>
      </w:r>
      <w:r>
        <w:rPr>
          <w:u w:val="single"/>
        </w:rPr>
        <w:t>I would argue that it is</w:t>
      </w:r>
      <w:r>
        <w:rPr>
          <w:b/>
          <w:color w:val="000000"/>
          <w:u w:val="single"/>
        </w:rPr>
        <w:t xml:space="preserve"> </w:t>
      </w:r>
      <w:r>
        <w:rPr>
          <w:b/>
          <w:color w:val="000000"/>
          <w:highlight w:val="green"/>
          <w:u w:val="single"/>
        </w:rPr>
        <w:t>death</w:t>
      </w:r>
      <w:r>
        <w:rPr>
          <w:b/>
          <w:color w:val="000000"/>
          <w:u w:val="single"/>
        </w:rPr>
        <w:t xml:space="preserve"> </w:t>
      </w:r>
      <w:r>
        <w:rPr>
          <w:u w:val="single"/>
        </w:rPr>
        <w:t xml:space="preserve">per se that is really the </w:t>
      </w:r>
      <w:r>
        <w:rPr>
          <w:b/>
          <w:u w:val="single"/>
        </w:rPr>
        <w:t>objective evil</w:t>
      </w:r>
      <w:r>
        <w:rPr>
          <w:u w:val="single"/>
        </w:rPr>
        <w:t xml:space="preserve"> for us</w:t>
      </w:r>
      <w:r>
        <w:rPr>
          <w:sz w:val="12"/>
          <w:szCs w:val="12"/>
        </w:rPr>
        <w:t xml:space="preserve">, not because it deprives us of a prospective future of overall good judged better than the alter- native of non-being. It cannot be about harm to a former person who has ceased to exist, for no person </w:t>
      </w:r>
      <w:proofErr w:type="gramStart"/>
      <w:r>
        <w:rPr>
          <w:sz w:val="12"/>
          <w:szCs w:val="12"/>
        </w:rPr>
        <w:t>actually suffers</w:t>
      </w:r>
      <w:proofErr w:type="gramEnd"/>
      <w:r>
        <w:rPr>
          <w:sz w:val="12"/>
          <w:szCs w:val="12"/>
        </w:rPr>
        <w:t xml:space="preserve"> from the sub-sequent non-participation. Rather, </w:t>
      </w:r>
      <w:r>
        <w:rPr>
          <w:u w:val="single"/>
        </w:rPr>
        <w:t xml:space="preserve">death </w:t>
      </w:r>
      <w:proofErr w:type="gramStart"/>
      <w:r>
        <w:rPr>
          <w:u w:val="single"/>
        </w:rPr>
        <w:t>in itself is</w:t>
      </w:r>
      <w:proofErr w:type="gramEnd"/>
      <w:r>
        <w:rPr>
          <w:u w:val="single"/>
        </w:rPr>
        <w:t xml:space="preserve"> an evil to us because it </w:t>
      </w:r>
      <w:r>
        <w:rPr>
          <w:b/>
          <w:color w:val="000000"/>
          <w:highlight w:val="green"/>
          <w:u w:val="single"/>
        </w:rPr>
        <w:t xml:space="preserve">ontologically destroys the </w:t>
      </w:r>
      <w:r>
        <w:rPr>
          <w:b/>
          <w:color w:val="000000"/>
          <w:u w:val="single"/>
        </w:rPr>
        <w:t xml:space="preserve">current existent </w:t>
      </w:r>
      <w:r>
        <w:rPr>
          <w:b/>
          <w:color w:val="000000"/>
          <w:highlight w:val="green"/>
          <w:u w:val="single"/>
        </w:rPr>
        <w:t>subject</w:t>
      </w:r>
      <w:r>
        <w:rPr>
          <w:b/>
          <w:color w:val="000000"/>
          <w:u w:val="single"/>
        </w:rPr>
        <w:t xml:space="preserve"> </w:t>
      </w:r>
      <w:r>
        <w:rPr>
          <w:sz w:val="12"/>
          <w:szCs w:val="12"/>
        </w:rPr>
        <w:t xml:space="preserve">— </w:t>
      </w:r>
      <w:r>
        <w:rPr>
          <w:u w:val="single"/>
        </w:rPr>
        <w:t xml:space="preserve">it is the ultimate in </w:t>
      </w:r>
      <w:r>
        <w:rPr>
          <w:b/>
          <w:u w:val="single"/>
        </w:rPr>
        <w:t xml:space="preserve">metaphysical </w:t>
      </w:r>
      <w:proofErr w:type="spellStart"/>
      <w:r>
        <w:rPr>
          <w:b/>
          <w:u w:val="single"/>
        </w:rPr>
        <w:t>lightening</w:t>
      </w:r>
      <w:proofErr w:type="spellEnd"/>
      <w:r>
        <w:rPr>
          <w:b/>
          <w:u w:val="single"/>
        </w:rPr>
        <w:t xml:space="preserve"> strikes</w:t>
      </w:r>
      <w:r>
        <w:rPr>
          <w:sz w:val="12"/>
          <w:szCs w:val="12"/>
        </w:rPr>
        <w:t xml:space="preserve">.80 </w:t>
      </w:r>
      <w:r>
        <w:rPr>
          <w:u w:val="single"/>
        </w:rPr>
        <w:t>The evil of death is truly an ontological evil borne by the person who already exists,</w:t>
      </w:r>
      <w:r>
        <w:rPr>
          <w:b/>
          <w:color w:val="000000"/>
          <w:u w:val="single"/>
        </w:rPr>
        <w:t xml:space="preserve"> independently of calculations about better or worse </w:t>
      </w:r>
      <w:r>
        <w:rPr>
          <w:u w:val="single"/>
        </w:rPr>
        <w:t>possible lives</w:t>
      </w:r>
      <w:r>
        <w:rPr>
          <w:b/>
          <w:color w:val="000000"/>
          <w:u w:val="single"/>
        </w:rPr>
        <w:t xml:space="preserve">. Such an evil need not be consciously experienced </w:t>
      </w:r>
      <w:proofErr w:type="gramStart"/>
      <w:r>
        <w:rPr>
          <w:sz w:val="12"/>
          <w:szCs w:val="12"/>
        </w:rPr>
        <w:t>in order to</w:t>
      </w:r>
      <w:proofErr w:type="gramEnd"/>
      <w:r>
        <w:rPr>
          <w:sz w:val="12"/>
          <w:szCs w:val="12"/>
        </w:rPr>
        <w:t xml:space="preserve">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b/>
          <w:color w:val="000000"/>
          <w:u w:val="single"/>
        </w:rPr>
        <w:t xml:space="preserve"> Anything</w:t>
      </w:r>
      <w:r>
        <w:rPr>
          <w:sz w:val="12"/>
          <w:szCs w:val="12"/>
        </w:rPr>
        <w:t>, whether caused naturally or caused by human intervention (intentional or unintentional)</w:t>
      </w:r>
      <w:r>
        <w:rPr>
          <w:b/>
          <w:color w:val="000000"/>
          <w:u w:val="single"/>
        </w:rPr>
        <w:t xml:space="preserve"> </w:t>
      </w:r>
      <w:r>
        <w:rPr>
          <w:b/>
          <w:color w:val="000000"/>
          <w:highlight w:val="green"/>
          <w:u w:val="single"/>
        </w:rPr>
        <w:t xml:space="preserve">that </w:t>
      </w:r>
      <w:r>
        <w:rPr>
          <w:b/>
          <w:color w:val="000000"/>
          <w:u w:val="single"/>
        </w:rPr>
        <w:t xml:space="preserve">drastically </w:t>
      </w:r>
      <w:r>
        <w:rPr>
          <w:b/>
          <w:color w:val="000000"/>
          <w:highlight w:val="green"/>
          <w:u w:val="single"/>
        </w:rPr>
        <w:t xml:space="preserve">interferes in the </w:t>
      </w:r>
      <w:r>
        <w:rPr>
          <w:b/>
          <w:color w:val="000000"/>
          <w:u w:val="single"/>
        </w:rPr>
        <w:t xml:space="preserve">process of maintaining the </w:t>
      </w:r>
      <w:r>
        <w:rPr>
          <w:b/>
          <w:color w:val="000000"/>
          <w:highlight w:val="green"/>
          <w:u w:val="single"/>
        </w:rPr>
        <w:t>person</w:t>
      </w:r>
      <w:r>
        <w:rPr>
          <w:b/>
          <w:color w:val="000000"/>
          <w:u w:val="single"/>
        </w:rPr>
        <w:t xml:space="preserve"> in existence </w:t>
      </w:r>
      <w:r>
        <w:rPr>
          <w:b/>
          <w:color w:val="000000"/>
          <w:highlight w:val="green"/>
          <w:u w:val="single"/>
        </w:rPr>
        <w:t>is an objective evil</w:t>
      </w:r>
      <w:r>
        <w:rPr>
          <w:b/>
          <w:color w:val="000000"/>
          <w:u w:val="single"/>
        </w:rPr>
        <w:t xml:space="preserve"> </w:t>
      </w:r>
      <w:r>
        <w:rPr>
          <w:sz w:val="12"/>
          <w:szCs w:val="12"/>
        </w:rPr>
        <w:t xml:space="preserve">for the person. What is crucially at stake </w:t>
      </w:r>
      <w:proofErr w:type="gramStart"/>
      <w:r>
        <w:rPr>
          <w:sz w:val="12"/>
          <w:szCs w:val="12"/>
        </w:rPr>
        <w:t>here, and</w:t>
      </w:r>
      <w:proofErr w:type="gramEnd"/>
      <w:r>
        <w:rPr>
          <w:sz w:val="12"/>
          <w:szCs w:val="12"/>
        </w:rPr>
        <w:t xml:space="preserve"> is dialectically supportive of the self-</w:t>
      </w:r>
      <w:proofErr w:type="spellStart"/>
      <w:r>
        <w:rPr>
          <w:sz w:val="12"/>
          <w:szCs w:val="12"/>
        </w:rPr>
        <w:t>evidency</w:t>
      </w:r>
      <w:proofErr w:type="spellEnd"/>
      <w:r>
        <w:rPr>
          <w:sz w:val="12"/>
          <w:szCs w:val="12"/>
        </w:rPr>
        <w:t xml:space="preserve"> of the basic good of human life, is that death is a radical interference with the current life process of the kind of being that we are. In consequence,</w:t>
      </w:r>
      <w:r>
        <w:rPr>
          <w:b/>
          <w:color w:val="000000"/>
          <w:u w:val="single"/>
        </w:rPr>
        <w:t xml:space="preserve"> death itself can be credibly thought of as a ‘primitive evil’ for all persons, regardless of the extent to which they are currently or prospectively capable of participating in a full array of the goods of life.</w:t>
      </w:r>
      <w:r>
        <w:rPr>
          <w:sz w:val="12"/>
          <w:szCs w:val="12"/>
        </w:rPr>
        <w:t>81  In conclusion, concerning willed human actions, it is justifiable to state that</w:t>
      </w:r>
      <w:r>
        <w:rPr>
          <w:b/>
          <w:color w:val="000000"/>
          <w:u w:val="single"/>
        </w:rPr>
        <w:t xml:space="preserve"> </w:t>
      </w:r>
      <w:r>
        <w:rPr>
          <w:b/>
          <w:color w:val="000000"/>
          <w:highlight w:val="green"/>
          <w:u w:val="single"/>
        </w:rPr>
        <w:t>any</w:t>
      </w:r>
      <w:r>
        <w:rPr>
          <w:b/>
          <w:color w:val="000000"/>
          <w:u w:val="single"/>
        </w:rPr>
        <w:t xml:space="preserve"> intentional </w:t>
      </w:r>
      <w:r>
        <w:rPr>
          <w:b/>
          <w:color w:val="000000"/>
          <w:highlight w:val="green"/>
          <w:u w:val="single"/>
        </w:rPr>
        <w:t>rejection of</w:t>
      </w:r>
      <w:r>
        <w:rPr>
          <w:b/>
          <w:color w:val="000000"/>
          <w:u w:val="single"/>
        </w:rPr>
        <w:t xml:space="preserve"> human </w:t>
      </w:r>
      <w:r>
        <w:rPr>
          <w:b/>
          <w:color w:val="000000"/>
          <w:highlight w:val="green"/>
          <w:u w:val="single"/>
        </w:rPr>
        <w:t>life</w:t>
      </w:r>
      <w:r>
        <w:rPr>
          <w:b/>
          <w:color w:val="000000"/>
          <w:u w:val="single"/>
        </w:rPr>
        <w:t xml:space="preserve"> itself cannot therefore be warranted since it </w:t>
      </w:r>
      <w:r>
        <w:rPr>
          <w:b/>
          <w:color w:val="000000"/>
          <w:highlight w:val="green"/>
          <w:u w:val="single"/>
        </w:rPr>
        <w:t xml:space="preserve">is an expression of </w:t>
      </w:r>
      <w:r>
        <w:rPr>
          <w:b/>
          <w:color w:val="000000"/>
          <w:u w:val="single"/>
        </w:rPr>
        <w:t xml:space="preserve">an ultimate </w:t>
      </w:r>
      <w:r>
        <w:rPr>
          <w:b/>
          <w:color w:val="000000"/>
          <w:highlight w:val="green"/>
          <w:u w:val="single"/>
        </w:rPr>
        <w:t>disvalue</w:t>
      </w:r>
      <w:r>
        <w:rPr>
          <w:b/>
          <w:color w:val="000000"/>
          <w:u w:val="single"/>
        </w:rPr>
        <w:t xml:space="preserve"> </w:t>
      </w:r>
      <w:r>
        <w:rPr>
          <w:sz w:val="12"/>
          <w:szCs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A2D43A1" w14:textId="77777777" w:rsidR="00372CF0" w:rsidRDefault="00372CF0" w:rsidP="00372CF0"/>
    <w:p w14:paraId="55883CF2" w14:textId="77777777" w:rsidR="00372CF0" w:rsidRPr="00372CF0" w:rsidRDefault="00372CF0" w:rsidP="00372CF0">
      <w:pPr>
        <w:pStyle w:val="Heading4"/>
      </w:pPr>
      <w:r w:rsidRPr="00372CF0">
        <w:t xml:space="preserve">Extinction outweighs: </w:t>
      </w:r>
    </w:p>
    <w:p w14:paraId="6696F85D" w14:textId="77777777" w:rsidR="00372CF0" w:rsidRPr="00372CF0" w:rsidRDefault="00372CF0" w:rsidP="00372CF0">
      <w:pPr>
        <w:pStyle w:val="Heading4"/>
      </w:pPr>
      <w:r w:rsidRPr="00372CF0">
        <w:t xml:space="preserve">A] Structural violence- death causes suffering because people can’t get access to resources and </w:t>
      </w:r>
      <w:proofErr w:type="gramStart"/>
      <w:r w:rsidRPr="00372CF0">
        <w:t>basic necessities</w:t>
      </w:r>
      <w:proofErr w:type="gramEnd"/>
      <w:r w:rsidRPr="00372CF0">
        <w:t xml:space="preserve"> </w:t>
      </w:r>
    </w:p>
    <w:p w14:paraId="48C2E991" w14:textId="77777777" w:rsidR="00372CF0" w:rsidRPr="00372CF0" w:rsidRDefault="00372CF0" w:rsidP="00372CF0">
      <w:pPr>
        <w:pStyle w:val="Heading4"/>
      </w:pPr>
      <w:r w:rsidRPr="00372CF0">
        <w:t>B] Comes before value-to-life.</w:t>
      </w:r>
    </w:p>
    <w:p w14:paraId="78873B16" w14:textId="77777777" w:rsidR="00372CF0" w:rsidRDefault="00372CF0" w:rsidP="00372CF0">
      <w:proofErr w:type="spellStart"/>
      <w:r>
        <w:rPr>
          <w:b/>
          <w:sz w:val="26"/>
          <w:szCs w:val="26"/>
        </w:rPr>
        <w:t>Tännsjö</w:t>
      </w:r>
      <w:proofErr w:type="spellEnd"/>
      <w:r>
        <w:rPr>
          <w:b/>
          <w:sz w:val="26"/>
          <w:szCs w:val="26"/>
        </w:rPr>
        <w:t xml:space="preserve"> 11</w:t>
      </w:r>
      <w:r>
        <w:t xml:space="preserve"> (</w:t>
      </w:r>
      <w:proofErr w:type="spellStart"/>
      <w:r>
        <w:t>Torbjörn</w:t>
      </w:r>
      <w:proofErr w:type="spellEnd"/>
      <w:r>
        <w:t xml:space="preserve">, the Kristian </w:t>
      </w:r>
      <w:proofErr w:type="spellStart"/>
      <w:r>
        <w:t>Claëson</w:t>
      </w:r>
      <w:proofErr w:type="spellEnd"/>
      <w:r>
        <w:t xml:space="preserve"> Professor of Practical Philosophy at Stockholm University, “Shalt Thou Sometimes Murder? On the Ethics of Killing,” </w:t>
      </w:r>
      <w:hyperlink r:id="rId14">
        <w:r>
          <w:rPr>
            <w:color w:val="000000"/>
          </w:rPr>
          <w:t>http://people.su.se/~jolso/HS-texter/shaltthou.pdf</w:t>
        </w:r>
      </w:hyperlink>
      <w:r>
        <w:t>) //BS 1-27-2018</w:t>
      </w:r>
    </w:p>
    <w:p w14:paraId="76F2ABE8" w14:textId="77777777" w:rsidR="00372CF0" w:rsidRDefault="00372CF0" w:rsidP="00372CF0">
      <w:r>
        <w:t>**Bracketed to avoid triggers</w:t>
      </w:r>
    </w:p>
    <w:p w14:paraId="56B9D94B" w14:textId="77777777" w:rsidR="00372CF0" w:rsidRDefault="00372CF0" w:rsidP="00372CF0">
      <w:pPr>
        <w:rPr>
          <w:sz w:val="12"/>
          <w:szCs w:val="12"/>
        </w:rPr>
      </w:pPr>
      <w:r>
        <w:rPr>
          <w:sz w:val="12"/>
          <w:szCs w:val="12"/>
        </w:rPr>
        <w:t xml:space="preserve">I suppose it is correct to say that, </w:t>
      </w:r>
      <w:r>
        <w:rPr>
          <w:u w:val="single"/>
        </w:rPr>
        <w:t>if Schopenhauer is right,</w:t>
      </w:r>
      <w:r>
        <w:rPr>
          <w:sz w:val="12"/>
          <w:szCs w:val="12"/>
        </w:rPr>
        <w:t xml:space="preserve"> </w:t>
      </w:r>
      <w:r>
        <w:rPr>
          <w:highlight w:val="green"/>
          <w:u w:val="single"/>
        </w:rPr>
        <w:t>if life is never worth living,</w:t>
      </w:r>
      <w:r>
        <w:rPr>
          <w:sz w:val="12"/>
          <w:szCs w:val="12"/>
        </w:rPr>
        <w:t xml:space="preserve"> </w:t>
      </w:r>
      <w:r>
        <w:rPr>
          <w:highlight w:val="green"/>
          <w:u w:val="single"/>
        </w:rPr>
        <w:t>then</w:t>
      </w:r>
      <w:r>
        <w:rPr>
          <w:u w:val="single"/>
        </w:rPr>
        <w:t xml:space="preserve"> according to utilitarianism </w:t>
      </w:r>
      <w:r>
        <w:rPr>
          <w:b/>
          <w:highlight w:val="green"/>
          <w:u w:val="single"/>
        </w:rPr>
        <w:t>we should all [die]</w:t>
      </w:r>
      <w:r>
        <w:rPr>
          <w:highlight w:val="green"/>
          <w:u w:val="single"/>
        </w:rPr>
        <w:t xml:space="preserve"> </w:t>
      </w:r>
      <w:r>
        <w:rPr>
          <w:u w:val="single"/>
        </w:rPr>
        <w:t>commit suicide</w:t>
      </w:r>
      <w:r>
        <w:rPr>
          <w:sz w:val="12"/>
          <w:szCs w:val="12"/>
        </w:rPr>
        <w:t xml:space="preserve"> </w:t>
      </w:r>
      <w:r>
        <w:rPr>
          <w:u w:val="single"/>
        </w:rPr>
        <w:t xml:space="preserve">and </w:t>
      </w:r>
      <w:r>
        <w:rPr>
          <w:b/>
          <w:u w:val="single"/>
        </w:rPr>
        <w:t>put an end to humanity</w:t>
      </w:r>
      <w:r>
        <w:rPr>
          <w:sz w:val="12"/>
          <w:szCs w:val="12"/>
        </w:rPr>
        <w:t xml:space="preserve">. </w:t>
      </w:r>
      <w:r>
        <w:rPr>
          <w:u w:val="single"/>
        </w:rPr>
        <w:t xml:space="preserve">But this </w:t>
      </w:r>
      <w:r>
        <w:rPr>
          <w:b/>
          <w:u w:val="single"/>
        </w:rPr>
        <w:t>does not mean that, each of us should commit suicide</w:t>
      </w:r>
      <w:r>
        <w:rPr>
          <w:sz w:val="12"/>
          <w:szCs w:val="12"/>
        </w:rPr>
        <w:t xml:space="preserve">. I commented on this in chapter two when I presented the idea that </w:t>
      </w:r>
      <w:r>
        <w:rPr>
          <w:u w:val="single"/>
        </w:rPr>
        <w:t>utilitarianism should be applied</w:t>
      </w:r>
      <w:r>
        <w:rPr>
          <w:sz w:val="12"/>
          <w:szCs w:val="12"/>
        </w:rPr>
        <w:t xml:space="preserve">, not only to individual actions, but </w:t>
      </w:r>
      <w:r>
        <w:rPr>
          <w:u w:val="single"/>
        </w:rPr>
        <w:t>to collective actions</w:t>
      </w:r>
      <w:r>
        <w:rPr>
          <w:sz w:val="12"/>
          <w:szCs w:val="12"/>
        </w:rPr>
        <w:t xml:space="preserve"> as </w:t>
      </w:r>
      <w:proofErr w:type="gramStart"/>
      <w:r>
        <w:rPr>
          <w:sz w:val="12"/>
          <w:szCs w:val="12"/>
        </w:rPr>
        <w:t>well.¶</w:t>
      </w:r>
      <w:proofErr w:type="gramEnd"/>
      <w:r>
        <w:rPr>
          <w:sz w:val="12"/>
          <w:szCs w:val="12"/>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szCs w:val="12"/>
        </w:rPr>
        <w:t>utilitarians</w:t>
      </w:r>
      <w:proofErr w:type="spellEnd"/>
      <w:r>
        <w:rPr>
          <w:sz w:val="12"/>
          <w:szCs w:val="12"/>
        </w:rPr>
        <w:t xml:space="preserve">. They may avoid suicide because they believe that it is morally wrong to kill oneself. </w:t>
      </w:r>
      <w:r>
        <w:rPr>
          <w:u w:val="single"/>
        </w:rPr>
        <w:t>It is</w:t>
      </w:r>
      <w:r>
        <w:rPr>
          <w:sz w:val="12"/>
          <w:szCs w:val="12"/>
        </w:rPr>
        <w:t xml:space="preserve"> also </w:t>
      </w:r>
      <w:r>
        <w:rPr>
          <w:u w:val="single"/>
        </w:rPr>
        <w:t>a possibility that,</w:t>
      </w:r>
      <w:r>
        <w:rPr>
          <w:sz w:val="12"/>
          <w:szCs w:val="12"/>
        </w:rPr>
        <w:t xml:space="preserve"> </w:t>
      </w:r>
      <w:r>
        <w:rPr>
          <w:highlight w:val="green"/>
          <w:u w:val="single"/>
        </w:rPr>
        <w:t xml:space="preserve">even if people </w:t>
      </w:r>
      <w:r>
        <w:rPr>
          <w:b/>
          <w:highlight w:val="green"/>
          <w:u w:val="single"/>
        </w:rPr>
        <w:t>lead lives not worth living</w:t>
      </w:r>
      <w:r>
        <w:rPr>
          <w:sz w:val="12"/>
          <w:szCs w:val="12"/>
        </w:rPr>
        <w:t xml:space="preserve">, </w:t>
      </w:r>
      <w:r>
        <w:rPr>
          <w:u w:val="single"/>
        </w:rPr>
        <w:t xml:space="preserve">they </w:t>
      </w:r>
      <w:r>
        <w:rPr>
          <w:b/>
          <w:u w:val="single"/>
        </w:rPr>
        <w:t>believe they do</w:t>
      </w:r>
      <w:r>
        <w:rPr>
          <w:sz w:val="12"/>
          <w:szCs w:val="12"/>
        </w:rPr>
        <w:t xml:space="preserve">. And </w:t>
      </w:r>
      <w:r>
        <w:rPr>
          <w:u w:val="single"/>
        </w:rPr>
        <w:lastRenderedPageBreak/>
        <w:t>even if some may believe that their lives, up to now, have not been worth living</w:t>
      </w:r>
      <w:r>
        <w:rPr>
          <w:sz w:val="12"/>
          <w:szCs w:val="12"/>
        </w:rPr>
        <w:t xml:space="preserve">, </w:t>
      </w:r>
      <w:r>
        <w:rPr>
          <w:highlight w:val="green"/>
          <w:u w:val="single"/>
        </w:rPr>
        <w:t xml:space="preserve">their </w:t>
      </w:r>
      <w:r>
        <w:rPr>
          <w:b/>
          <w:highlight w:val="green"/>
          <w:u w:val="single"/>
        </w:rPr>
        <w:t>future lives will be better</w:t>
      </w:r>
      <w:r>
        <w:rPr>
          <w:sz w:val="12"/>
          <w:szCs w:val="12"/>
        </w:rPr>
        <w:t xml:space="preserve">. They may be mistaken about this. They may hold false expectations about the </w:t>
      </w:r>
      <w:proofErr w:type="gramStart"/>
      <w:r>
        <w:rPr>
          <w:sz w:val="12"/>
          <w:szCs w:val="12"/>
        </w:rPr>
        <w:t>future.¶</w:t>
      </w:r>
      <w:proofErr w:type="gramEnd"/>
      <w:r>
        <w:rPr>
          <w:sz w:val="12"/>
          <w:szCs w:val="12"/>
        </w:rPr>
        <w:t xml:space="preserve"> From the point of view of evolutionary biology, it is natural to assume that people should rarely commit suicide. If we set old age to one side, it has poor survival value (of one’s genes) to kill oneself. </w:t>
      </w:r>
      <w:proofErr w:type="gramStart"/>
      <w:r>
        <w:rPr>
          <w:sz w:val="12"/>
          <w:szCs w:val="12"/>
        </w:rPr>
        <w:t>So</w:t>
      </w:r>
      <w:proofErr w:type="gramEnd"/>
      <w:r>
        <w:rPr>
          <w:sz w:val="12"/>
          <w:szCs w:val="12"/>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Pr>
          <w:sz w:val="12"/>
          <w:szCs w:val="12"/>
        </w:rPr>
        <w:t>do.¶</w:t>
      </w:r>
      <w:proofErr w:type="gramEnd"/>
      <w:r>
        <w:rPr>
          <w:sz w:val="12"/>
          <w:szCs w:val="12"/>
        </w:rPr>
        <w:t xml:space="preserve"> </w:t>
      </w:r>
      <w:r>
        <w:rPr>
          <w:u w:val="single"/>
        </w:rPr>
        <w:t>My strong belief is that</w:t>
      </w:r>
      <w:r>
        <w:rPr>
          <w:sz w:val="12"/>
          <w:szCs w:val="12"/>
        </w:rPr>
        <w:t xml:space="preserve"> </w:t>
      </w:r>
      <w:r>
        <w:rPr>
          <w:highlight w:val="green"/>
          <w:u w:val="single"/>
        </w:rPr>
        <w:t xml:space="preserve">most of us </w:t>
      </w:r>
      <w:r>
        <w:rPr>
          <w:b/>
          <w:highlight w:val="green"/>
          <w:u w:val="single"/>
        </w:rPr>
        <w:t>live lives worth living</w:t>
      </w:r>
      <w:r>
        <w:rPr>
          <w:sz w:val="12"/>
          <w:szCs w:val="12"/>
        </w:rPr>
        <w:t xml:space="preserve">. However, I do believe that our lives are close to the point where they stop being worth living. But then it is at least not very far-fetched to think that they may be worth not living, after all. My assessment may be too </w:t>
      </w:r>
      <w:proofErr w:type="gramStart"/>
      <w:r>
        <w:rPr>
          <w:sz w:val="12"/>
          <w:szCs w:val="12"/>
        </w:rPr>
        <w:t>optimistic.¶</w:t>
      </w:r>
      <w:proofErr w:type="gramEnd"/>
      <w:r>
        <w:rPr>
          <w:sz w:val="12"/>
          <w:szCs w:val="12"/>
        </w:rPr>
        <w:t xml:space="preserve"> Let us just </w:t>
      </w:r>
      <w:r>
        <w:rPr>
          <w:u w:val="single"/>
        </w:rPr>
        <w:t>for the sake of the argument assume that our lives are not worth living, and let us accept that, if this is so, we should all kill ourselves</w:t>
      </w:r>
      <w:r>
        <w:rPr>
          <w:sz w:val="12"/>
          <w:szCs w:val="12"/>
        </w:rPr>
        <w:t xml:space="preserve">. As I noted above, </w:t>
      </w:r>
      <w:r>
        <w:rPr>
          <w:u w:val="single"/>
        </w:rPr>
        <w:t>this does not answer the question what we should do, each one of us</w:t>
      </w:r>
      <w:r>
        <w:rPr>
          <w:sz w:val="12"/>
          <w:szCs w:val="12"/>
        </w:rPr>
        <w:t xml:space="preserve">. My conjecture is that </w:t>
      </w:r>
      <w:r>
        <w:rPr>
          <w:highlight w:val="green"/>
          <w:u w:val="single"/>
        </w:rPr>
        <w:t>we should not [die]</w:t>
      </w:r>
      <w:r>
        <w:rPr>
          <w:u w:val="single"/>
        </w:rPr>
        <w:t xml:space="preserve"> commit suicide</w:t>
      </w:r>
      <w:r>
        <w:rPr>
          <w:sz w:val="12"/>
          <w:szCs w:val="12"/>
        </w:rPr>
        <w:t xml:space="preserve">. The explanation is simple. </w:t>
      </w:r>
      <w:r>
        <w:rPr>
          <w:b/>
          <w:highlight w:val="green"/>
          <w:u w:val="single"/>
        </w:rPr>
        <w:t>If I [die]</w:t>
      </w:r>
      <w:r>
        <w:rPr>
          <w:u w:val="single"/>
        </w:rPr>
        <w:t xml:space="preserve"> kill myself, </w:t>
      </w:r>
      <w:r>
        <w:rPr>
          <w:highlight w:val="green"/>
          <w:u w:val="single"/>
        </w:rPr>
        <w:t xml:space="preserve">many </w:t>
      </w:r>
      <w:r>
        <w:rPr>
          <w:u w:val="single"/>
        </w:rPr>
        <w:t xml:space="preserve">people </w:t>
      </w:r>
      <w:r>
        <w:rPr>
          <w:highlight w:val="green"/>
          <w:u w:val="single"/>
        </w:rPr>
        <w:t xml:space="preserve">will </w:t>
      </w:r>
      <w:r>
        <w:rPr>
          <w:b/>
          <w:highlight w:val="green"/>
          <w:u w:val="single"/>
        </w:rPr>
        <w:t>suffer</w:t>
      </w:r>
      <w:r>
        <w:rPr>
          <w:sz w:val="12"/>
          <w:szCs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u w:val="single"/>
        </w:rPr>
        <w:t>Suicide</w:t>
      </w:r>
      <w:r>
        <w:rPr>
          <w:sz w:val="12"/>
          <w:szCs w:val="12"/>
        </w:rPr>
        <w:t xml:space="preserve"> also </w:t>
      </w:r>
      <w:r>
        <w:rPr>
          <w:highlight w:val="green"/>
          <w:u w:val="single"/>
        </w:rPr>
        <w:t xml:space="preserve">leads to </w:t>
      </w:r>
      <w:r>
        <w:rPr>
          <w:b/>
          <w:highlight w:val="green"/>
          <w:u w:val="single"/>
        </w:rPr>
        <w:t xml:space="preserve">rage, loneliness, and </w:t>
      </w:r>
      <w:r>
        <w:rPr>
          <w:b/>
          <w:u w:val="single"/>
        </w:rPr>
        <w:t xml:space="preserve">awareness of </w:t>
      </w:r>
      <w:r>
        <w:rPr>
          <w:b/>
          <w:highlight w:val="green"/>
          <w:u w:val="single"/>
        </w:rPr>
        <w:t xml:space="preserve">vulnerability </w:t>
      </w:r>
      <w:r>
        <w:rPr>
          <w:b/>
          <w:u w:val="single"/>
        </w:rPr>
        <w:t>in those left behind</w:t>
      </w:r>
      <w:r>
        <w:rPr>
          <w:sz w:val="12"/>
          <w:szCs w:val="12"/>
        </w:rPr>
        <w:t xml:space="preserve">. Indeed, the sense that suicide is an essentially selfish act dominates many popular perceptions of suicide. ¶ </w:t>
      </w:r>
      <w:r>
        <w:rPr>
          <w:u w:val="single"/>
        </w:rPr>
        <w:t>The fact that all our lives lack meaning</w:t>
      </w:r>
      <w:r>
        <w:rPr>
          <w:sz w:val="12"/>
          <w:szCs w:val="12"/>
        </w:rPr>
        <w:t xml:space="preserve">, </w:t>
      </w:r>
      <w:r>
        <w:rPr>
          <w:u w:val="single"/>
        </w:rPr>
        <w:t>if they do, does not mean that others will follow my example</w:t>
      </w:r>
      <w:r>
        <w:rPr>
          <w:sz w:val="12"/>
          <w:szCs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2D1EF62" w14:textId="77777777" w:rsidR="00372CF0" w:rsidRPr="00372CF0" w:rsidRDefault="00372CF0" w:rsidP="00372CF0">
      <w:pPr>
        <w:pStyle w:val="Heading4"/>
      </w:pPr>
      <w:r w:rsidRPr="00372CF0">
        <w:t>C] Mathematically outweighs.</w:t>
      </w:r>
    </w:p>
    <w:p w14:paraId="3AD953F9" w14:textId="77777777" w:rsidR="00372CF0" w:rsidRDefault="00372CF0" w:rsidP="00372CF0">
      <w:r>
        <w:rPr>
          <w:b/>
          <w:sz w:val="26"/>
          <w:szCs w:val="26"/>
        </w:rPr>
        <w:t>MacAskill 14</w:t>
      </w:r>
      <w:r>
        <w:t xml:space="preserve"> [William, Oxford Philosopher and youngest tenured philosopher in the world, Normative Uncertainty, 2014]</w:t>
      </w:r>
    </w:p>
    <w:p w14:paraId="3E775B56" w14:textId="77777777" w:rsidR="00372CF0" w:rsidRDefault="00372CF0" w:rsidP="00372CF0">
      <w:pPr>
        <w:rPr>
          <w:sz w:val="12"/>
          <w:szCs w:val="12"/>
        </w:rPr>
      </w:pPr>
      <w:proofErr w:type="gramStart"/>
      <w:r>
        <w:rPr>
          <w:u w:val="single"/>
        </w:rPr>
        <w:t>The human race</w:t>
      </w:r>
      <w:proofErr w:type="gramEnd"/>
      <w:r>
        <w:rPr>
          <w:u w:val="single"/>
        </w:rPr>
        <w:t xml:space="preserve"> might go extinct </w:t>
      </w:r>
      <w:r>
        <w:rPr>
          <w:sz w:val="12"/>
          <w:szCs w:val="12"/>
        </w:rPr>
        <w:t xml:space="preserve">from a number of causes: asteroids, </w:t>
      </w:r>
      <w:proofErr w:type="spellStart"/>
      <w:r>
        <w:rPr>
          <w:sz w:val="12"/>
          <w:szCs w:val="12"/>
        </w:rPr>
        <w:t>supervolcanoes</w:t>
      </w:r>
      <w:proofErr w:type="spellEnd"/>
      <w:r>
        <w:rPr>
          <w:sz w:val="12"/>
          <w:szCs w:val="12"/>
        </w:rPr>
        <w:t xml:space="preserve">, runaway climate change, pandemics, nuclear war, and the development and use of dangerous new technologies such as synthetic biology, all pose risks (even if very small) to the continued survival of the human race.184 And </w:t>
      </w:r>
      <w:r>
        <w:rPr>
          <w:u w:val="single"/>
        </w:rPr>
        <w:t xml:space="preserve">different moral views give opposing answers to question of whether this would be a </w:t>
      </w:r>
      <w:r>
        <w:rPr>
          <w:sz w:val="12"/>
          <w:szCs w:val="12"/>
        </w:rPr>
        <w:t>good</w:t>
      </w:r>
      <w:r>
        <w:rPr>
          <w:u w:val="single"/>
        </w:rPr>
        <w:t xml:space="preserve"> </w:t>
      </w:r>
      <w:r>
        <w:rPr>
          <w:sz w:val="12"/>
          <w:szCs w:val="12"/>
        </w:rPr>
        <w:t xml:space="preserve">or a </w:t>
      </w:r>
      <w:r>
        <w:rPr>
          <w:u w:val="single"/>
        </w:rPr>
        <w:t>bad thing</w:t>
      </w:r>
      <w:r>
        <w:rPr>
          <w:sz w:val="12"/>
          <w:szCs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Pr>
          <w:sz w:val="12"/>
          <w:szCs w:val="12"/>
        </w:rPr>
        <w:t>the human race</w:t>
      </w:r>
      <w:proofErr w:type="gramEnd"/>
      <w:r>
        <w:rPr>
          <w:sz w:val="12"/>
          <w:szCs w:val="12"/>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szCs w:val="12"/>
        </w:rPr>
        <w:t>thing.For</w:t>
      </w:r>
      <w:proofErr w:type="spellEnd"/>
      <w:r>
        <w:rPr>
          <w:sz w:val="12"/>
          <w:szCs w:val="12"/>
        </w:rPr>
        <w:t xml:space="preserve"> example, one might regard the prevention of </w:t>
      </w:r>
      <w:proofErr w:type="spellStart"/>
      <w:r>
        <w:rPr>
          <w:sz w:val="12"/>
          <w:szCs w:val="12"/>
        </w:rPr>
        <w:t>bads</w:t>
      </w:r>
      <w:proofErr w:type="spellEnd"/>
      <w:r>
        <w:rPr>
          <w:sz w:val="12"/>
          <w:szCs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szCs w:val="12"/>
        </w:rPr>
        <w:t>bads</w:t>
      </w:r>
      <w:proofErr w:type="spellEnd"/>
      <w:r>
        <w:rPr>
          <w:sz w:val="12"/>
          <w:szCs w:val="12"/>
        </w:rPr>
        <w:t xml:space="preserve">, such as war and genocide, as being much more important than the promotion of objective goods, such as scientific and artistic progress. If </w:t>
      </w:r>
      <w:proofErr w:type="gramStart"/>
      <w:r>
        <w:rPr>
          <w:sz w:val="12"/>
          <w:szCs w:val="12"/>
        </w:rPr>
        <w:t>the human race</w:t>
      </w:r>
      <w:proofErr w:type="gramEnd"/>
      <w:r>
        <w:rPr>
          <w:sz w:val="12"/>
          <w:szCs w:val="12"/>
        </w:rPr>
        <w:t xml:space="preserve"> continues its future will inevitably involve suffering as well as happiness, and objective </w:t>
      </w:r>
      <w:proofErr w:type="spellStart"/>
      <w:r>
        <w:rPr>
          <w:sz w:val="12"/>
          <w:szCs w:val="12"/>
        </w:rPr>
        <w:t>bads</w:t>
      </w:r>
      <w:proofErr w:type="spellEnd"/>
      <w:r>
        <w:rPr>
          <w:sz w:val="12"/>
          <w:szCs w:val="12"/>
        </w:rPr>
        <w:t xml:space="preserve"> as well as objective goods. So, if one weights the </w:t>
      </w:r>
      <w:proofErr w:type="spellStart"/>
      <w:r>
        <w:rPr>
          <w:sz w:val="12"/>
          <w:szCs w:val="12"/>
        </w:rPr>
        <w:t>bads</w:t>
      </w:r>
      <w:proofErr w:type="spellEnd"/>
      <w:r>
        <w:rPr>
          <w:sz w:val="12"/>
          <w:szCs w:val="12"/>
        </w:rPr>
        <w:t xml:space="preserve"> sufficiently heavily against the goods, or if one is sufficiently pessimistic about humanity’s ability to achieve good outcomes, then one will regard human extinction as a good thing.187 </w:t>
      </w:r>
      <w:r>
        <w:rPr>
          <w:u w:val="single"/>
        </w:rPr>
        <w:t xml:space="preserve">However, even if we believe in a moral view </w:t>
      </w:r>
      <w:r>
        <w:rPr>
          <w:sz w:val="12"/>
          <w:szCs w:val="12"/>
        </w:rPr>
        <w:t xml:space="preserve">according to </w:t>
      </w:r>
      <w:r>
        <w:rPr>
          <w:u w:val="single"/>
        </w:rPr>
        <w:t xml:space="preserve">which human extinction would be a good thing, </w:t>
      </w:r>
      <w:r>
        <w:rPr>
          <w:highlight w:val="green"/>
          <w:u w:val="single"/>
        </w:rPr>
        <w:t xml:space="preserve">we </w:t>
      </w:r>
      <w:r>
        <w:rPr>
          <w:u w:val="single"/>
        </w:rPr>
        <w:t xml:space="preserve">still </w:t>
      </w:r>
      <w:r>
        <w:rPr>
          <w:highlight w:val="green"/>
          <w:u w:val="single"/>
        </w:rPr>
        <w:t xml:space="preserve">have </w:t>
      </w:r>
      <w:r>
        <w:rPr>
          <w:b/>
          <w:u w:val="single"/>
        </w:rPr>
        <w:t xml:space="preserve">strong </w:t>
      </w:r>
      <w:r>
        <w:rPr>
          <w:b/>
          <w:highlight w:val="green"/>
          <w:u w:val="single"/>
        </w:rPr>
        <w:t xml:space="preserve">reason to prevent </w:t>
      </w:r>
      <w:r>
        <w:rPr>
          <w:b/>
          <w:u w:val="single"/>
        </w:rPr>
        <w:t xml:space="preserve">near-term human </w:t>
      </w:r>
      <w:r>
        <w:rPr>
          <w:b/>
          <w:highlight w:val="green"/>
          <w:u w:val="single"/>
        </w:rPr>
        <w:t>extinction</w:t>
      </w:r>
      <w:r>
        <w:rPr>
          <w:sz w:val="12"/>
          <w:szCs w:val="12"/>
        </w:rPr>
        <w:t xml:space="preserve">. To see this, we must note three points. </w:t>
      </w:r>
      <w:r>
        <w:rPr>
          <w:u w:val="single"/>
        </w:rPr>
        <w:t>First</w:t>
      </w:r>
      <w:r>
        <w:rPr>
          <w:sz w:val="12"/>
          <w:szCs w:val="12"/>
        </w:rPr>
        <w:t xml:space="preserve">, we should note that the </w:t>
      </w:r>
      <w:r>
        <w:rPr>
          <w:u w:val="single"/>
        </w:rPr>
        <w:t>extinction</w:t>
      </w:r>
      <w:r>
        <w:rPr>
          <w:sz w:val="12"/>
          <w:szCs w:val="12"/>
        </w:rPr>
        <w:t xml:space="preserve"> of </w:t>
      </w:r>
      <w:proofErr w:type="gramStart"/>
      <w:r>
        <w:rPr>
          <w:sz w:val="12"/>
          <w:szCs w:val="12"/>
        </w:rPr>
        <w:t>the human race</w:t>
      </w:r>
      <w:proofErr w:type="gramEnd"/>
      <w:r>
        <w:rPr>
          <w:sz w:val="12"/>
          <w:szCs w:val="12"/>
        </w:rPr>
        <w:t xml:space="preserve"> </w:t>
      </w:r>
      <w:r>
        <w:rPr>
          <w:u w:val="single"/>
        </w:rPr>
        <w:t xml:space="preserve">is </w:t>
      </w:r>
      <w:r>
        <w:rPr>
          <w:sz w:val="12"/>
          <w:szCs w:val="12"/>
        </w:rPr>
        <w:t xml:space="preserve">an </w:t>
      </w:r>
      <w:r>
        <w:rPr>
          <w:highlight w:val="green"/>
          <w:u w:val="single"/>
        </w:rPr>
        <w:t xml:space="preserve">extremely </w:t>
      </w:r>
      <w:r>
        <w:rPr>
          <w:b/>
          <w:highlight w:val="green"/>
          <w:u w:val="single"/>
        </w:rPr>
        <w:t>high stakes</w:t>
      </w:r>
      <w:r>
        <w:rPr>
          <w:sz w:val="12"/>
          <w:szCs w:val="12"/>
        </w:rPr>
        <w:t xml:space="preserve"> moral issue. Humanity could be around for a very long time: if humans survive </w:t>
      </w:r>
      <w:proofErr w:type="gramStart"/>
      <w:r>
        <w:rPr>
          <w:sz w:val="12"/>
          <w:szCs w:val="12"/>
        </w:rPr>
        <w:t>as long as</w:t>
      </w:r>
      <w:proofErr w:type="gramEnd"/>
      <w:r>
        <w:rPr>
          <w:sz w:val="12"/>
          <w:szCs w:val="12"/>
        </w:rPr>
        <w:t xml:space="preserve"> the median mammal species, we will last another two million years. On this estimate, </w:t>
      </w:r>
      <w:r>
        <w:rPr>
          <w:u w:val="single"/>
        </w:rPr>
        <w:t xml:space="preserve">the number of humans in existence </w:t>
      </w:r>
      <w:r>
        <w:rPr>
          <w:sz w:val="12"/>
          <w:szCs w:val="12"/>
        </w:rPr>
        <w:t>in the</w:t>
      </w:r>
      <w:r>
        <w:rPr>
          <w:u w:val="single"/>
        </w:rPr>
        <w:t xml:space="preserve"> </w:t>
      </w:r>
      <w:proofErr w:type="spellStart"/>
      <w:proofErr w:type="gramStart"/>
      <w:r>
        <w:rPr>
          <w:sz w:val="12"/>
          <w:szCs w:val="12"/>
        </w:rPr>
        <w:t>The</w:t>
      </w:r>
      <w:proofErr w:type="spellEnd"/>
      <w:proofErr w:type="gramEnd"/>
      <w:r>
        <w:rPr>
          <w:sz w:val="12"/>
          <w:szCs w:val="12"/>
        </w:rPr>
        <w:t xml:space="preserve"> future, </w:t>
      </w:r>
      <w:r>
        <w:rPr>
          <w:u w:val="single"/>
        </w:rPr>
        <w:t>given that we don’t go extinct</w:t>
      </w:r>
      <w:r>
        <w:rPr>
          <w:sz w:val="12"/>
          <w:szCs w:val="12"/>
        </w:rPr>
        <w:t xml:space="preserve"> any time soon, </w:t>
      </w:r>
      <w:r>
        <w:rPr>
          <w:u w:val="single"/>
        </w:rPr>
        <w:t xml:space="preserve">would be </w:t>
      </w:r>
      <w:r>
        <w:rPr>
          <w:b/>
          <w:highlight w:val="green"/>
          <w:u w:val="single"/>
        </w:rPr>
        <w:t>2×10^14</w:t>
      </w:r>
      <w:r>
        <w:rPr>
          <w:sz w:val="12"/>
          <w:szCs w:val="12"/>
        </w:rPr>
        <w:t xml:space="preserve">. </w:t>
      </w:r>
      <w:proofErr w:type="gramStart"/>
      <w:r>
        <w:rPr>
          <w:u w:val="single"/>
        </w:rPr>
        <w:t>So</w:t>
      </w:r>
      <w:proofErr w:type="gramEnd"/>
      <w:r>
        <w:rPr>
          <w:u w:val="single"/>
        </w:rPr>
        <w:t xml:space="preserve"> if it is good to bring new people into existence, then it’s very good to prevent </w:t>
      </w:r>
      <w:r>
        <w:rPr>
          <w:sz w:val="12"/>
          <w:szCs w:val="12"/>
        </w:rPr>
        <w:t>human</w:t>
      </w:r>
      <w:r>
        <w:rPr>
          <w:u w:val="single"/>
        </w:rPr>
        <w:t xml:space="preserve"> extinction. Second</w:t>
      </w:r>
      <w:r>
        <w:rPr>
          <w:sz w:val="12"/>
          <w:szCs w:val="12"/>
        </w:rPr>
        <w:t xml:space="preserve">, human </w:t>
      </w:r>
      <w:r>
        <w:rPr>
          <w:b/>
          <w:highlight w:val="green"/>
          <w:u w:val="single"/>
        </w:rPr>
        <w:t>extinction is</w:t>
      </w:r>
      <w:r>
        <w:rPr>
          <w:b/>
          <w:u w:val="single"/>
        </w:rPr>
        <w:t xml:space="preserve"> by its nature an </w:t>
      </w:r>
      <w:r>
        <w:rPr>
          <w:b/>
          <w:highlight w:val="green"/>
          <w:u w:val="single"/>
        </w:rPr>
        <w:t>irreversible</w:t>
      </w:r>
      <w:r>
        <w:rPr>
          <w:b/>
          <w:u w:val="single"/>
        </w:rPr>
        <w:t xml:space="preserve"> scenario</w:t>
      </w:r>
      <w:r>
        <w:rPr>
          <w:sz w:val="12"/>
          <w:szCs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Pr>
          <w:sz w:val="12"/>
          <w:szCs w:val="12"/>
        </w:rPr>
        <w:t>at a later date</w:t>
      </w:r>
      <w:proofErr w:type="gramEnd"/>
      <w:r>
        <w:rPr>
          <w:sz w:val="12"/>
          <w:szCs w:val="12"/>
        </w:rPr>
        <w:t xml:space="preserve">. </w:t>
      </w:r>
      <w:r>
        <w:rPr>
          <w:u w:val="single"/>
        </w:rPr>
        <w:t>Third, we should expect</w:t>
      </w:r>
      <w:r>
        <w:rPr>
          <w:sz w:val="12"/>
          <w:szCs w:val="12"/>
        </w:rPr>
        <w:t xml:space="preserve"> ourselves </w:t>
      </w:r>
      <w:r>
        <w:rPr>
          <w:u w:val="single"/>
        </w:rPr>
        <w:t>to progress, morally</w:t>
      </w:r>
      <w:r>
        <w:rPr>
          <w:sz w:val="12"/>
          <w:szCs w:val="12"/>
        </w:rPr>
        <w:t xml:space="preserve">, over the next few centuries, </w:t>
      </w:r>
      <w:r>
        <w:rPr>
          <w:u w:val="single"/>
        </w:rPr>
        <w:t>as we have</w:t>
      </w:r>
      <w:r>
        <w:rPr>
          <w:sz w:val="12"/>
          <w:szCs w:val="12"/>
        </w:rPr>
        <w:t xml:space="preserve"> progressed </w:t>
      </w:r>
      <w:r>
        <w:rPr>
          <w:u w:val="single"/>
        </w:rPr>
        <w:t>in the past.</w:t>
      </w:r>
      <w:r>
        <w:rPr>
          <w:sz w:val="12"/>
          <w:szCs w:val="12"/>
        </w:rPr>
        <w:t xml:space="preserve"> </w:t>
      </w:r>
      <w:proofErr w:type="gramStart"/>
      <w:r>
        <w:rPr>
          <w:sz w:val="12"/>
          <w:szCs w:val="12"/>
        </w:rPr>
        <w:t>So</w:t>
      </w:r>
      <w:proofErr w:type="gramEnd"/>
      <w:r>
        <w:rPr>
          <w:sz w:val="12"/>
          <w:szCs w:val="12"/>
        </w:rPr>
        <w:t xml:space="preserve"> we should expect that </w:t>
      </w:r>
      <w:r>
        <w:rPr>
          <w:highlight w:val="green"/>
          <w:u w:val="single"/>
        </w:rPr>
        <w:t xml:space="preserve">in </w:t>
      </w:r>
      <w:r>
        <w:rPr>
          <w:u w:val="single"/>
        </w:rPr>
        <w:t xml:space="preserve">a few centuries’ </w:t>
      </w:r>
      <w:r>
        <w:rPr>
          <w:highlight w:val="green"/>
          <w:u w:val="single"/>
        </w:rPr>
        <w:t xml:space="preserve">time we will have </w:t>
      </w:r>
      <w:r>
        <w:rPr>
          <w:b/>
          <w:highlight w:val="green"/>
          <w:u w:val="single"/>
        </w:rPr>
        <w:t xml:space="preserve">better evidence </w:t>
      </w:r>
      <w:r>
        <w:rPr>
          <w:b/>
          <w:u w:val="single"/>
        </w:rPr>
        <w:t>about how to evaluate human extinction</w:t>
      </w:r>
      <w:r>
        <w:rPr>
          <w:sz w:val="12"/>
          <w:szCs w:val="12"/>
        </w:rPr>
        <w:t xml:space="preserve"> than we currently have. Given these three factors, it would be better to prevent the near-term extinction of </w:t>
      </w:r>
      <w:proofErr w:type="gramStart"/>
      <w:r>
        <w:rPr>
          <w:sz w:val="12"/>
          <w:szCs w:val="12"/>
        </w:rPr>
        <w:t>the human race</w:t>
      </w:r>
      <w:proofErr w:type="gramEnd"/>
      <w:r>
        <w:rPr>
          <w:sz w:val="12"/>
          <w:szCs w:val="12"/>
        </w:rPr>
        <w:t xml:space="preserve">, even if we thought that the extinction of the human race would actually be a very good thing. To make this concrete, I’ll give the following simple but illustrative model. </w:t>
      </w:r>
      <w:r>
        <w:rPr>
          <w:u w:val="single"/>
        </w:rPr>
        <w:t>Suppose that we have</w:t>
      </w:r>
      <w:r>
        <w:rPr>
          <w:sz w:val="12"/>
          <w:szCs w:val="12"/>
        </w:rPr>
        <w:t xml:space="preserve"> 0.8 credence that it is a bad thing to produce new people, and </w:t>
      </w:r>
      <w:r>
        <w:rPr>
          <w:u w:val="single"/>
        </w:rPr>
        <w:t>0.2</w:t>
      </w:r>
      <w:r>
        <w:rPr>
          <w:sz w:val="12"/>
          <w:szCs w:val="12"/>
        </w:rPr>
        <w:t xml:space="preserve"> </w:t>
      </w:r>
      <w:r>
        <w:rPr>
          <w:u w:val="single"/>
        </w:rPr>
        <w:t>certain that it’s a good thing to produce new people</w:t>
      </w:r>
      <w:r>
        <w:rPr>
          <w:sz w:val="12"/>
          <w:szCs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szCs w:val="12"/>
        </w:rPr>
        <w:t>future, if</w:t>
      </w:r>
      <w:proofErr w:type="gramEnd"/>
      <w:r>
        <w:rPr>
          <w:sz w:val="12"/>
          <w:szCs w:val="12"/>
        </w:rPr>
        <w:t xml:space="preserve"> we avoid near-term human extinction. Given our stipulated </w:t>
      </w:r>
      <w:proofErr w:type="spellStart"/>
      <w:r>
        <w:rPr>
          <w:sz w:val="12"/>
          <w:szCs w:val="12"/>
        </w:rPr>
        <w:t>credences</w:t>
      </w:r>
      <w:proofErr w:type="spellEnd"/>
      <w:r>
        <w:rPr>
          <w:sz w:val="12"/>
          <w:szCs w:val="12"/>
        </w:rPr>
        <w:t>, the expected benefit of letting the human race go extinct now would be (.8-.</w:t>
      </w:r>
      <w:proofErr w:type="gramStart"/>
      <w:r>
        <w:rPr>
          <w:sz w:val="12"/>
          <w:szCs w:val="12"/>
        </w:rPr>
        <w:t>2)×</w:t>
      </w:r>
      <w:proofErr w:type="gramEnd"/>
      <w:r>
        <w:rPr>
          <w:sz w:val="12"/>
          <w:szCs w:val="12"/>
        </w:rPr>
        <w:t>(2×10^14) = 1.2×(10^14). Suppose that,</w:t>
      </w:r>
      <w:r>
        <w:rPr>
          <w:u w:val="single"/>
        </w:rPr>
        <w:t xml:space="preserve"> </w:t>
      </w:r>
      <w:r>
        <w:rPr>
          <w:highlight w:val="green"/>
          <w:u w:val="single"/>
        </w:rPr>
        <w:t>if we</w:t>
      </w:r>
      <w:r>
        <w:rPr>
          <w:u w:val="single"/>
        </w:rPr>
        <w:t xml:space="preserve"> </w:t>
      </w:r>
      <w:r>
        <w:rPr>
          <w:sz w:val="12"/>
          <w:szCs w:val="12"/>
        </w:rPr>
        <w:t xml:space="preserve">let </w:t>
      </w:r>
      <w:proofErr w:type="gramStart"/>
      <w:r>
        <w:rPr>
          <w:sz w:val="12"/>
          <w:szCs w:val="12"/>
        </w:rPr>
        <w:t>the human race</w:t>
      </w:r>
      <w:proofErr w:type="gramEnd"/>
      <w:r>
        <w:rPr>
          <w:sz w:val="12"/>
          <w:szCs w:val="12"/>
        </w:rPr>
        <w:t xml:space="preserve"> continue and</w:t>
      </w:r>
      <w:r>
        <w:rPr>
          <w:u w:val="single"/>
        </w:rPr>
        <w:t xml:space="preserve"> </w:t>
      </w:r>
      <w:r>
        <w:rPr>
          <w:highlight w:val="green"/>
          <w:u w:val="single"/>
        </w:rPr>
        <w:t>did research</w:t>
      </w:r>
      <w:r>
        <w:rPr>
          <w:u w:val="single"/>
        </w:rPr>
        <w:t xml:space="preserve"> for 300 years, </w:t>
      </w:r>
      <w:r>
        <w:rPr>
          <w:highlight w:val="green"/>
          <w:u w:val="single"/>
        </w:rPr>
        <w:t xml:space="preserve">we would know </w:t>
      </w:r>
      <w:r>
        <w:rPr>
          <w:b/>
          <w:u w:val="single"/>
        </w:rPr>
        <w:t>for certain</w:t>
      </w:r>
      <w:r>
        <w:rPr>
          <w:u w:val="single"/>
        </w:rPr>
        <w:t xml:space="preserve"> </w:t>
      </w:r>
      <w:r>
        <w:rPr>
          <w:highlight w:val="green"/>
          <w:u w:val="single"/>
        </w:rPr>
        <w:t xml:space="preserve">whether </w:t>
      </w:r>
      <w:r>
        <w:rPr>
          <w:u w:val="single"/>
        </w:rPr>
        <w:t xml:space="preserve">or not additional </w:t>
      </w:r>
      <w:r>
        <w:rPr>
          <w:highlight w:val="green"/>
          <w:u w:val="single"/>
        </w:rPr>
        <w:t>people</w:t>
      </w:r>
      <w:r>
        <w:rPr>
          <w:u w:val="single"/>
        </w:rPr>
        <w:t xml:space="preserve"> are of </w:t>
      </w:r>
      <w:r>
        <w:rPr>
          <w:b/>
          <w:highlight w:val="green"/>
          <w:u w:val="single"/>
        </w:rPr>
        <w:t>positive</w:t>
      </w:r>
      <w:r>
        <w:rPr>
          <w:b/>
          <w:u w:val="single"/>
        </w:rPr>
        <w:t xml:space="preserve"> or negative value</w:t>
      </w:r>
      <w:r>
        <w:rPr>
          <w:sz w:val="12"/>
          <w:szCs w:val="12"/>
        </w:rPr>
        <w:t xml:space="preserve">. If so, then with the </w:t>
      </w:r>
      <w:proofErr w:type="spellStart"/>
      <w:r>
        <w:rPr>
          <w:sz w:val="12"/>
          <w:szCs w:val="12"/>
        </w:rPr>
        <w:t>credences</w:t>
      </w:r>
      <w:proofErr w:type="spellEnd"/>
      <w:r>
        <w:rPr>
          <w:sz w:val="12"/>
          <w:szCs w:val="12"/>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 w:val="12"/>
          <w:szCs w:val="12"/>
        </w:rPr>
        <w:t>×(</w:t>
      </w:r>
      <w:proofErr w:type="gramEnd"/>
      <w:r>
        <w:rPr>
          <w:sz w:val="12"/>
          <w:szCs w:val="12"/>
        </w:rPr>
        <w:t xml:space="preserve">10^10) (because of the delay of letting the human race go extinct), the expected value of which is 2.4×(10^10). But </w:t>
      </w:r>
      <w:r>
        <w:rPr>
          <w:u w:val="single"/>
        </w:rPr>
        <w:t>there’s</w:t>
      </w:r>
      <w:r>
        <w:rPr>
          <w:sz w:val="12"/>
          <w:szCs w:val="12"/>
        </w:rPr>
        <w:t xml:space="preserve"> also </w:t>
      </w:r>
      <w:r>
        <w:rPr>
          <w:u w:val="single"/>
        </w:rPr>
        <w:t>a 20% chance of a gain of 2</w:t>
      </w:r>
      <w:proofErr w:type="gramStart"/>
      <w:r>
        <w:rPr>
          <w:u w:val="single"/>
        </w:rPr>
        <w:t>×(</w:t>
      </w:r>
      <w:proofErr w:type="gramEnd"/>
      <w:r>
        <w:rPr>
          <w:u w:val="single"/>
        </w:rPr>
        <w:t>10^14),</w:t>
      </w:r>
      <w:r>
        <w:rPr>
          <w:sz w:val="12"/>
          <w:szCs w:val="12"/>
        </w:rPr>
        <w:t xml:space="preserve"> </w:t>
      </w:r>
      <w:r>
        <w:rPr>
          <w:u w:val="single"/>
        </w:rPr>
        <w:t>the expected value of which is 4×(10^13).</w:t>
      </w:r>
      <w:r>
        <w:rPr>
          <w:sz w:val="12"/>
          <w:szCs w:val="12"/>
        </w:rPr>
        <w:t xml:space="preserve"> That is, </w:t>
      </w:r>
      <w:r>
        <w:rPr>
          <w:u w:val="single"/>
        </w:rPr>
        <w:t xml:space="preserve">in expected value terms, </w:t>
      </w:r>
      <w:r>
        <w:rPr>
          <w:highlight w:val="green"/>
          <w:u w:val="single"/>
        </w:rPr>
        <w:t>the cost of waiting</w:t>
      </w:r>
      <w:r>
        <w:rPr>
          <w:u w:val="single"/>
        </w:rPr>
        <w:t xml:space="preserve"> </w:t>
      </w:r>
      <w:r>
        <w:rPr>
          <w:sz w:val="12"/>
          <w:szCs w:val="12"/>
        </w:rPr>
        <w:t>for a few hundred years</w:t>
      </w:r>
      <w:r>
        <w:rPr>
          <w:u w:val="single"/>
        </w:rPr>
        <w:t xml:space="preserve"> </w:t>
      </w:r>
      <w:r>
        <w:rPr>
          <w:highlight w:val="green"/>
          <w:u w:val="single"/>
        </w:rPr>
        <w:t xml:space="preserve">is </w:t>
      </w:r>
      <w:r>
        <w:rPr>
          <w:b/>
          <w:u w:val="single"/>
        </w:rPr>
        <w:t xml:space="preserve">vanishingly </w:t>
      </w:r>
      <w:r>
        <w:rPr>
          <w:b/>
          <w:highlight w:val="green"/>
          <w:u w:val="single"/>
        </w:rPr>
        <w:t>small</w:t>
      </w:r>
      <w:r>
        <w:rPr>
          <w:highlight w:val="green"/>
          <w:u w:val="single"/>
        </w:rPr>
        <w:t xml:space="preserve"> compared with</w:t>
      </w:r>
      <w:r>
        <w:rPr>
          <w:u w:val="single"/>
        </w:rPr>
        <w:t xml:space="preserve"> </w:t>
      </w:r>
      <w:r>
        <w:rPr>
          <w:sz w:val="12"/>
          <w:szCs w:val="12"/>
        </w:rPr>
        <w:t xml:space="preserve">the </w:t>
      </w:r>
      <w:r>
        <w:rPr>
          <w:b/>
          <w:u w:val="single"/>
        </w:rPr>
        <w:t xml:space="preserve">benefit of </w:t>
      </w:r>
      <w:r>
        <w:rPr>
          <w:b/>
          <w:highlight w:val="green"/>
          <w:u w:val="single"/>
        </w:rPr>
        <w:t xml:space="preserve">keeping </w:t>
      </w:r>
      <w:r>
        <w:rPr>
          <w:b/>
          <w:u w:val="single"/>
        </w:rPr>
        <w:t xml:space="preserve">one’s </w:t>
      </w:r>
      <w:r>
        <w:rPr>
          <w:b/>
          <w:highlight w:val="green"/>
          <w:u w:val="single"/>
        </w:rPr>
        <w:t>options open</w:t>
      </w:r>
      <w:r>
        <w:rPr>
          <w:u w:val="single"/>
        </w:rPr>
        <w:t xml:space="preserve"> </w:t>
      </w:r>
      <w:r>
        <w:rPr>
          <w:sz w:val="12"/>
          <w:szCs w:val="12"/>
        </w:rPr>
        <w:t>while one gains new information.</w:t>
      </w:r>
    </w:p>
    <w:p w14:paraId="03F7D0F5" w14:textId="77777777" w:rsidR="00372CF0" w:rsidRDefault="00372CF0" w:rsidP="00372CF0"/>
    <w:p w14:paraId="5517EAE5" w14:textId="77777777" w:rsidR="00372CF0" w:rsidRDefault="00372CF0" w:rsidP="00372CF0">
      <w:pPr>
        <w:pStyle w:val="Heading3"/>
      </w:pPr>
      <w:r>
        <w:lastRenderedPageBreak/>
        <w:t>NC – Space Exploration Good</w:t>
      </w:r>
    </w:p>
    <w:p w14:paraId="119B2D42" w14:textId="77777777" w:rsidR="00372CF0" w:rsidRPr="00372CF0" w:rsidRDefault="00372CF0" w:rsidP="00372CF0">
      <w:pPr>
        <w:pStyle w:val="Heading4"/>
      </w:pPr>
      <w:r w:rsidRPr="00372CF0">
        <w:t>Private sector is key to mining and overcomes all extinction scenarios.</w:t>
      </w:r>
    </w:p>
    <w:p w14:paraId="0923FD32" w14:textId="77777777" w:rsidR="00372CF0" w:rsidRDefault="00372CF0" w:rsidP="00372CF0">
      <w:r>
        <w:rPr>
          <w:b/>
          <w:sz w:val="26"/>
          <w:szCs w:val="26"/>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44B50DD4" w14:textId="77777777" w:rsidR="00372CF0" w:rsidRDefault="00372CF0" w:rsidP="00372CF0">
      <w:pPr>
        <w:rPr>
          <w:sz w:val="16"/>
          <w:szCs w:val="16"/>
        </w:rPr>
      </w:pPr>
      <w:r>
        <w:rPr>
          <w:u w:val="single"/>
        </w:rPr>
        <w:t xml:space="preserve">Are </w:t>
      </w:r>
      <w:r>
        <w:rPr>
          <w:sz w:val="16"/>
          <w:szCs w:val="16"/>
        </w:rPr>
        <w:t>We</w:t>
      </w:r>
      <w:r>
        <w:rPr>
          <w:u w:val="single"/>
        </w:rPr>
        <w:t xml:space="preserve"> Humans Doomed to </w:t>
      </w:r>
      <w:r>
        <w:rPr>
          <w:b/>
          <w:u w:val="single"/>
        </w:rPr>
        <w:t>Extinction</w:t>
      </w:r>
      <w:r>
        <w:rPr>
          <w:u w:val="single"/>
        </w:rPr>
        <w:t xml:space="preserve">? What will we do when Earth’s resources are used up </w:t>
      </w:r>
      <w:r>
        <w:rPr>
          <w:sz w:val="16"/>
          <w:szCs w:val="16"/>
        </w:rPr>
        <w:t>by humanity</w:t>
      </w:r>
      <w:r>
        <w:rPr>
          <w:u w:val="single"/>
        </w:rPr>
        <w:t>? The world is</w:t>
      </w:r>
      <w:r>
        <w:rPr>
          <w:sz w:val="16"/>
          <w:szCs w:val="16"/>
        </w:rPr>
        <w:t xml:space="preserve"> now hugely </w:t>
      </w:r>
      <w:proofErr w:type="gramStart"/>
      <w:r>
        <w:rPr>
          <w:b/>
          <w:highlight w:val="green"/>
          <w:u w:val="single"/>
        </w:rPr>
        <w:t>over populated</w:t>
      </w:r>
      <w:proofErr w:type="gramEnd"/>
      <w:r>
        <w:rPr>
          <w:u w:val="single"/>
        </w:rPr>
        <w:t>, with billions</w:t>
      </w:r>
      <w:r>
        <w:rPr>
          <w:sz w:val="16"/>
          <w:szCs w:val="16"/>
        </w:rPr>
        <w:t xml:space="preserve"> and billions </w:t>
      </w:r>
      <w:r>
        <w:rPr>
          <w:u w:val="single"/>
        </w:rPr>
        <w:t>crammed into our over</w:t>
      </w:r>
      <w:r>
        <w:rPr>
          <w:b/>
          <w:u w:val="single"/>
        </w:rPr>
        <w:t>crowded</w:t>
      </w:r>
      <w:r>
        <w:rPr>
          <w:u w:val="single"/>
        </w:rPr>
        <w:t xml:space="preserve"> </w:t>
      </w:r>
      <w:r>
        <w:rPr>
          <w:highlight w:val="green"/>
          <w:u w:val="single"/>
        </w:rPr>
        <w:t>cities</w:t>
      </w:r>
      <w:r>
        <w:rPr>
          <w:u w:val="single"/>
        </w:rPr>
        <w:t xml:space="preserve">. </w:t>
      </w:r>
      <w:r>
        <w:rPr>
          <w:sz w:val="16"/>
          <w:szCs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u w:val="single"/>
        </w:rPr>
        <w:t>These</w:t>
      </w:r>
      <w:r>
        <w:rPr>
          <w:sz w:val="16"/>
          <w:szCs w:val="16"/>
        </w:rPr>
        <w:t xml:space="preserve"> cities </w:t>
      </w:r>
      <w:r>
        <w:rPr>
          <w:highlight w:val="green"/>
          <w:u w:val="single"/>
        </w:rPr>
        <w:t>will be</w:t>
      </w:r>
      <w:r>
        <w:rPr>
          <w:sz w:val="16"/>
          <w:szCs w:val="16"/>
        </w:rPr>
        <w:t xml:space="preserve"> ever </w:t>
      </w:r>
      <w:r>
        <w:rPr>
          <w:u w:val="single"/>
        </w:rPr>
        <w:t xml:space="preserve">more </w:t>
      </w:r>
      <w:r>
        <w:rPr>
          <w:highlight w:val="green"/>
          <w:u w:val="single"/>
        </w:rPr>
        <w:t xml:space="preserve">vulnerable to </w:t>
      </w:r>
      <w:r>
        <w:rPr>
          <w:b/>
          <w:highlight w:val="green"/>
          <w:u w:val="single"/>
        </w:rPr>
        <w:t>terror</w:t>
      </w:r>
      <w:r>
        <w:rPr>
          <w:highlight w:val="green"/>
          <w:u w:val="single"/>
        </w:rPr>
        <w:t>ist</w:t>
      </w:r>
      <w:r>
        <w:rPr>
          <w:u w:val="single"/>
        </w:rPr>
        <w:t xml:space="preserve"> attack, </w:t>
      </w:r>
      <w:r>
        <w:rPr>
          <w:b/>
          <w:highlight w:val="green"/>
          <w:u w:val="single"/>
        </w:rPr>
        <w:t>natural disaster</w:t>
      </w:r>
      <w:r>
        <w:rPr>
          <w:u w:val="single"/>
        </w:rPr>
        <w:t xml:space="preserve">, and other plights that come with overcrowding </w:t>
      </w:r>
      <w:r>
        <w:rPr>
          <w:sz w:val="16"/>
          <w:szCs w:val="16"/>
        </w:rPr>
        <w:t xml:space="preserve">and a dearth of jobs that will be fueled by rapid automation and the rise of </w:t>
      </w:r>
      <w:proofErr w:type="spellStart"/>
      <w:r>
        <w:rPr>
          <w:sz w:val="16"/>
          <w:szCs w:val="16"/>
        </w:rPr>
        <w:t>artifi</w:t>
      </w:r>
      <w:proofErr w:type="spellEnd"/>
      <w:r>
        <w:rPr>
          <w:sz w:val="16"/>
          <w:szCs w:val="16"/>
        </w:rPr>
        <w:t xml:space="preserve"> </w:t>
      </w:r>
      <w:proofErr w:type="spellStart"/>
      <w:r>
        <w:rPr>
          <w:sz w:val="16"/>
          <w:szCs w:val="16"/>
        </w:rPr>
        <w:t>cial</w:t>
      </w:r>
      <w:proofErr w:type="spellEnd"/>
      <w:r>
        <w:rPr>
          <w:sz w:val="16"/>
          <w:szCs w:val="16"/>
        </w:rPr>
        <w:t xml:space="preserve"> intelligence across the global economy</w:t>
      </w:r>
      <w:r>
        <w:rPr>
          <w:u w:val="single"/>
        </w:rPr>
        <w:t>.</w:t>
      </w:r>
      <w:r>
        <w:rPr>
          <w:sz w:val="16"/>
          <w:szCs w:val="16"/>
        </w:rPr>
        <w:t xml:space="preserve"> </w:t>
      </w:r>
      <w:r>
        <w:rPr>
          <w:highlight w:val="green"/>
          <w:u w:val="single"/>
        </w:rPr>
        <w:t>We are</w:t>
      </w:r>
      <w:r>
        <w:rPr>
          <w:u w:val="single"/>
        </w:rPr>
        <w:t xml:space="preserve"> </w:t>
      </w:r>
      <w:r>
        <w:rPr>
          <w:sz w:val="16"/>
          <w:szCs w:val="16"/>
        </w:rPr>
        <w:t xml:space="preserve">already </w:t>
      </w:r>
      <w:r>
        <w:rPr>
          <w:u w:val="single"/>
        </w:rPr>
        <w:t xml:space="preserve">rapidly </w:t>
      </w:r>
      <w:r>
        <w:rPr>
          <w:b/>
          <w:highlight w:val="green"/>
          <w:u w:val="single"/>
        </w:rPr>
        <w:t>running out of water</w:t>
      </w:r>
      <w:r>
        <w:rPr>
          <w:highlight w:val="green"/>
          <w:u w:val="single"/>
        </w:rPr>
        <w:t xml:space="preserve"> </w:t>
      </w:r>
      <w:r>
        <w:rPr>
          <w:u w:val="single"/>
        </w:rPr>
        <w:t xml:space="preserve">and </w:t>
      </w:r>
      <w:r>
        <w:rPr>
          <w:b/>
          <w:u w:val="single"/>
        </w:rPr>
        <w:t>minerals</w:t>
      </w:r>
      <w:r>
        <w:rPr>
          <w:u w:val="single"/>
        </w:rPr>
        <w:t xml:space="preserve">. </w:t>
      </w:r>
      <w:r>
        <w:rPr>
          <w:b/>
          <w:highlight w:val="green"/>
          <w:u w:val="single"/>
        </w:rPr>
        <w:t>Climate change</w:t>
      </w:r>
      <w:r>
        <w:rPr>
          <w:highlight w:val="green"/>
          <w:u w:val="single"/>
        </w:rPr>
        <w:t xml:space="preserve"> </w:t>
      </w:r>
      <w:r>
        <w:rPr>
          <w:u w:val="single"/>
        </w:rPr>
        <w:t xml:space="preserve">is threatening our very </w:t>
      </w:r>
      <w:r>
        <w:rPr>
          <w:b/>
          <w:u w:val="single"/>
        </w:rPr>
        <w:t>existence</w:t>
      </w:r>
      <w:r>
        <w:rPr>
          <w:u w:val="single"/>
        </w:rPr>
        <w:t>.</w:t>
      </w:r>
      <w:r>
        <w:rPr>
          <w:sz w:val="16"/>
          <w:szCs w:val="16"/>
        </w:rPr>
        <w:t xml:space="preserve"> Political leaders and even the Pope have cautioned us against inaction. Perhaps the naysayers are right. </w:t>
      </w:r>
      <w:r>
        <w:rPr>
          <w:b/>
          <w:sz w:val="24"/>
          <w:szCs w:val="24"/>
          <w:u w:val="single"/>
        </w:rPr>
        <w:t xml:space="preserve">All </w:t>
      </w:r>
      <w:r>
        <w:rPr>
          <w:b/>
          <w:sz w:val="24"/>
          <w:szCs w:val="24"/>
          <w:highlight w:val="green"/>
          <w:u w:val="single"/>
        </w:rPr>
        <w:t>humanity is at</w:t>
      </w:r>
      <w:r>
        <w:rPr>
          <w:b/>
          <w:sz w:val="24"/>
          <w:szCs w:val="24"/>
          <w:u w:val="single"/>
        </w:rPr>
        <w:t xml:space="preserve"> tremendous </w:t>
      </w:r>
      <w:r>
        <w:rPr>
          <w:b/>
          <w:sz w:val="24"/>
          <w:szCs w:val="24"/>
          <w:highlight w:val="green"/>
          <w:u w:val="single"/>
        </w:rPr>
        <w:t>risk.</w:t>
      </w:r>
      <w:r>
        <w:rPr>
          <w:sz w:val="16"/>
          <w:szCs w:val="16"/>
        </w:rPr>
        <w:t xml:space="preserve"> Is there no hope for the future? This book is about hope. We think that there is literally heavenly hope for humanity. But </w:t>
      </w:r>
      <w:r>
        <w:rPr>
          <w:u w:val="single"/>
        </w:rPr>
        <w:t>we</w:t>
      </w:r>
      <w:r>
        <w:rPr>
          <w:sz w:val="16"/>
          <w:szCs w:val="16"/>
        </w:rPr>
        <w:t xml:space="preserve"> are not talking here about divine intervention. We are </w:t>
      </w:r>
      <w:r>
        <w:rPr>
          <w:u w:val="single"/>
        </w:rPr>
        <w:t>envision</w:t>
      </w:r>
      <w:r>
        <w:rPr>
          <w:sz w:val="16"/>
          <w:szCs w:val="16"/>
        </w:rPr>
        <w:t xml:space="preserve">ing </w:t>
      </w:r>
      <w:r>
        <w:rPr>
          <w:u w:val="single"/>
        </w:rPr>
        <w:t>a new space economy that recognizes</w:t>
      </w:r>
      <w:r>
        <w:rPr>
          <w:sz w:val="16"/>
          <w:szCs w:val="16"/>
        </w:rPr>
        <w:t xml:space="preserve"> that </w:t>
      </w:r>
      <w:r>
        <w:rPr>
          <w:u w:val="single"/>
        </w:rPr>
        <w:t xml:space="preserve">there is more water in the skies that all our oceans. </w:t>
      </w:r>
      <w:r>
        <w:rPr>
          <w:sz w:val="16"/>
          <w:szCs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u w:val="single"/>
        </w:rPr>
        <w:t xml:space="preserve">The new space frontier can literally </w:t>
      </w:r>
      <w:proofErr w:type="gramStart"/>
      <w:r>
        <w:rPr>
          <w:u w:val="single"/>
        </w:rPr>
        <w:t>open up</w:t>
      </w:r>
      <w:proofErr w:type="gramEnd"/>
      <w:r>
        <w:rPr>
          <w:u w:val="single"/>
        </w:rPr>
        <w:t xml:space="preserve"> a “gold rush in the skies.” </w:t>
      </w:r>
      <w:r>
        <w:rPr>
          <w:sz w:val="16"/>
          <w:szCs w:val="16"/>
        </w:rPr>
        <w:t xml:space="preserve">In brief, we think </w:t>
      </w:r>
      <w:r>
        <w:rPr>
          <w:u w:val="single"/>
        </w:rPr>
        <w:t>there is new hope for humanity.</w:t>
      </w:r>
      <w:r>
        <w:rPr>
          <w:sz w:val="16"/>
          <w:szCs w:val="16"/>
        </w:rPr>
        <w:t xml:space="preserve"> We see a new a pathway to the future via new ventures in space. For too long, space programs have been seen as a money pit. In the process, </w:t>
      </w:r>
      <w:r>
        <w:rPr>
          <w:u w:val="single"/>
        </w:rPr>
        <w:t>we have overlooked the great abundance available to us in the skies above.</w:t>
      </w:r>
      <w:r>
        <w:rPr>
          <w:sz w:val="16"/>
          <w:szCs w:val="16"/>
        </w:rPr>
        <w:t xml:space="preserve"> It is important to recognize </w:t>
      </w:r>
      <w:r>
        <w:rPr>
          <w:u w:val="single"/>
        </w:rPr>
        <w:t>there is already the beginning of a new gold rush in space—a pathway to astral abundance.</w:t>
      </w:r>
      <w:r>
        <w:rPr>
          <w:sz w:val="16"/>
          <w:szCs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u w:val="single"/>
        </w:rPr>
        <w:t xml:space="preserve">new pathways to the stars could prove vital to </w:t>
      </w:r>
      <w:r>
        <w:rPr>
          <w:b/>
          <w:u w:val="single"/>
        </w:rPr>
        <w:t>human survival</w:t>
      </w:r>
      <w:r>
        <w:rPr>
          <w:u w:val="single"/>
        </w:rPr>
        <w:t xml:space="preserve">. </w:t>
      </w:r>
      <w:r>
        <w:rPr>
          <w:sz w:val="16"/>
          <w:szCs w:val="16"/>
        </w:rPr>
        <w:t xml:space="preserve">If one does not believe in spending money to probe the mysteries of the universe then </w:t>
      </w:r>
      <w:proofErr w:type="gramStart"/>
      <w:r>
        <w:rPr>
          <w:sz w:val="16"/>
          <w:szCs w:val="16"/>
        </w:rPr>
        <w:t>perhaps</w:t>
      </w:r>
      <w:proofErr w:type="gramEnd"/>
      <w:r>
        <w:rPr>
          <w:sz w:val="16"/>
          <w:szCs w:val="16"/>
        </w:rPr>
        <w:t xml:space="preserve"> we can try what might be called “calibrated greed” on for size. One only needs to go to a </w:t>
      </w:r>
      <w:proofErr w:type="spellStart"/>
      <w:r>
        <w:rPr>
          <w:sz w:val="16"/>
          <w:szCs w:val="16"/>
        </w:rPr>
        <w:t>cubesat</w:t>
      </w:r>
      <w:proofErr w:type="spellEnd"/>
      <w:r>
        <w:rPr>
          <w:sz w:val="16"/>
          <w:szCs w:val="16"/>
        </w:rPr>
        <w:t xml:space="preserve"> workshop, or to Silicon Valley or one of many conferences like the “Disrupt Space” event in Bremen, Germany, held in April 2016 to recognize that </w:t>
      </w:r>
      <w:r>
        <w:rPr>
          <w:u w:val="single"/>
        </w:rPr>
        <w:t>entrepreneurial New Space initiatives are changing everything</w:t>
      </w:r>
      <w:r>
        <w:rPr>
          <w:sz w:val="16"/>
          <w:szCs w:val="16"/>
        </w:rPr>
        <w:t xml:space="preserve"> [ </w:t>
      </w:r>
      <w:proofErr w:type="gramStart"/>
      <w:r>
        <w:rPr>
          <w:sz w:val="16"/>
          <w:szCs w:val="16"/>
        </w:rPr>
        <w:t>1 ]</w:t>
      </w:r>
      <w:proofErr w:type="gramEnd"/>
      <w:r>
        <w:rPr>
          <w:u w:val="single"/>
        </w:rPr>
        <w:t>.</w:t>
      </w:r>
      <w:r>
        <w:rPr>
          <w:sz w:val="16"/>
          <w:szCs w:val="16"/>
        </w:rPr>
        <w:t xml:space="preserve"> In fact, the very </w:t>
      </w:r>
      <w:proofErr w:type="gramStart"/>
      <w:r>
        <w:rPr>
          <w:sz w:val="16"/>
          <w:szCs w:val="16"/>
        </w:rPr>
        <w:t>nature</w:t>
      </w:r>
      <w:proofErr w:type="gramEnd"/>
      <w:r>
        <w:rPr>
          <w:sz w:val="16"/>
          <w:szCs w:val="16"/>
        </w:rPr>
        <w:t xml:space="preserve"> and dimensions of what outer space activities are today have changed forever. It is no longer your grandfather’s concept of outer space that was once dominated by the big national space agencies. The </w:t>
      </w:r>
      <w:r>
        <w:rPr>
          <w:u w:val="single"/>
        </w:rPr>
        <w:t>entrepreneurs are taking over.</w:t>
      </w:r>
      <w:r>
        <w:rPr>
          <w:sz w:val="16"/>
          <w:szCs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Pr>
          <w:sz w:val="16"/>
          <w:szCs w:val="16"/>
        </w:rPr>
        <w:t>in order to</w:t>
      </w:r>
      <w:proofErr w:type="gramEnd"/>
      <w:r>
        <w:rPr>
          <w:sz w:val="16"/>
          <w:szCs w:val="1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Pr>
          <w:sz w:val="16"/>
          <w:szCs w:val="16"/>
        </w:rPr>
        <w:t>exobiologists</w:t>
      </w:r>
      <w:proofErr w:type="spellEnd"/>
      <w:r>
        <w:rPr>
          <w:sz w:val="16"/>
          <w:szCs w:val="16"/>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Pr>
          <w:sz w:val="16"/>
          <w:szCs w:val="16"/>
        </w:rPr>
        <w:t>fl</w:t>
      </w:r>
      <w:proofErr w:type="spellEnd"/>
      <w:r>
        <w:rPr>
          <w:sz w:val="16"/>
          <w:szCs w:val="1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u w:val="single"/>
        </w:rPr>
        <w:t xml:space="preserve">developing </w:t>
      </w:r>
      <w:r>
        <w:rPr>
          <w:b/>
          <w:highlight w:val="green"/>
          <w:u w:val="single"/>
        </w:rPr>
        <w:t>new tech</w:t>
      </w:r>
      <w:r>
        <w:rPr>
          <w:sz w:val="16"/>
          <w:szCs w:val="16"/>
        </w:rPr>
        <w:t>nologies</w:t>
      </w:r>
      <w:r>
        <w:rPr>
          <w:u w:val="single"/>
        </w:rPr>
        <w:t xml:space="preserve"> </w:t>
      </w:r>
      <w:r>
        <w:rPr>
          <w:highlight w:val="green"/>
          <w:u w:val="single"/>
        </w:rPr>
        <w:t>and</w:t>
      </w:r>
      <w:r>
        <w:rPr>
          <w:u w:val="single"/>
        </w:rPr>
        <w:t xml:space="preserve"> establishing space </w:t>
      </w:r>
      <w:r>
        <w:rPr>
          <w:highlight w:val="green"/>
          <w:u w:val="single"/>
        </w:rPr>
        <w:t>enterprises</w:t>
      </w:r>
      <w:r>
        <w:rPr>
          <w:u w:val="single"/>
        </w:rPr>
        <w:t xml:space="preserve"> that can </w:t>
      </w:r>
      <w:r>
        <w:rPr>
          <w:highlight w:val="green"/>
          <w:u w:val="single"/>
        </w:rPr>
        <w:t xml:space="preserve">bring </w:t>
      </w:r>
      <w:r>
        <w:rPr>
          <w:u w:val="single"/>
        </w:rPr>
        <w:t xml:space="preserve">the wealth of </w:t>
      </w:r>
      <w:r>
        <w:rPr>
          <w:highlight w:val="green"/>
          <w:u w:val="single"/>
        </w:rPr>
        <w:t>outer space</w:t>
      </w:r>
      <w:r>
        <w:rPr>
          <w:u w:val="single"/>
        </w:rPr>
        <w:t xml:space="preserve"> down </w:t>
      </w:r>
      <w:r>
        <w:rPr>
          <w:highlight w:val="green"/>
          <w:u w:val="single"/>
        </w:rPr>
        <w:t xml:space="preserve">to Earth. </w:t>
      </w:r>
      <w:r>
        <w:rPr>
          <w:u w:val="single"/>
        </w:rPr>
        <w:t xml:space="preserve">This is not a pipe </w:t>
      </w:r>
      <w:proofErr w:type="gramStart"/>
      <w:r>
        <w:rPr>
          <w:u w:val="single"/>
        </w:rPr>
        <w:lastRenderedPageBreak/>
        <w:t>dream, but</w:t>
      </w:r>
      <w:proofErr w:type="gramEnd"/>
      <w:r>
        <w:rPr>
          <w:u w:val="single"/>
        </w:rPr>
        <w:t xml:space="preserve"> will increasingly be </w:t>
      </w:r>
      <w:r>
        <w:rPr>
          <w:highlight w:val="green"/>
          <w:u w:val="single"/>
        </w:rPr>
        <w:t>the</w:t>
      </w:r>
      <w:r>
        <w:rPr>
          <w:u w:val="single"/>
        </w:rPr>
        <w:t xml:space="preserve"> </w:t>
      </w:r>
      <w:r>
        <w:rPr>
          <w:b/>
          <w:u w:val="single"/>
        </w:rPr>
        <w:t xml:space="preserve">economic </w:t>
      </w:r>
      <w:r>
        <w:rPr>
          <w:b/>
          <w:highlight w:val="green"/>
          <w:u w:val="single"/>
        </w:rPr>
        <w:t>reality</w:t>
      </w:r>
      <w:r>
        <w:rPr>
          <w:highlight w:val="green"/>
          <w:u w:val="single"/>
        </w:rPr>
        <w:t xml:space="preserve"> of the 2020s.</w:t>
      </w:r>
      <w:r>
        <w:rPr>
          <w:u w:val="single"/>
        </w:rPr>
        <w:t xml:space="preserve"> </w:t>
      </w:r>
      <w:r>
        <w:rPr>
          <w:sz w:val="16"/>
          <w:szCs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Pr>
          <w:sz w:val="16"/>
          <w:szCs w:val="16"/>
        </w:rPr>
        <w:t>Mars, or</w:t>
      </w:r>
      <w:proofErr w:type="gramEnd"/>
      <w:r>
        <w:rPr>
          <w:sz w:val="16"/>
          <w:szCs w:val="16"/>
        </w:rPr>
        <w:t xml:space="preserve"> creating new structures in space to protect our planet from cosmic hazards and even raising Earth’s orbit to escape the rising heat levels of the Sun in millennia to come. </w:t>
      </w:r>
      <w:r>
        <w:rPr>
          <w:b/>
          <w:u w:val="single"/>
        </w:rPr>
        <w:t>Some</w:t>
      </w:r>
      <w:r>
        <w:rPr>
          <w:sz w:val="16"/>
          <w:szCs w:val="16"/>
        </w:rPr>
        <w:t xml:space="preserve">, of course, </w:t>
      </w:r>
      <w:r>
        <w:rPr>
          <w:u w:val="single"/>
        </w:rPr>
        <w:t xml:space="preserve">will say this is </w:t>
      </w:r>
      <w:r>
        <w:rPr>
          <w:b/>
          <w:u w:val="single"/>
        </w:rPr>
        <w:t>sci-fi hogwash</w:t>
      </w:r>
      <w:r>
        <w:rPr>
          <w:sz w:val="16"/>
          <w:szCs w:val="16"/>
        </w:rPr>
        <w:t>.</w:t>
      </w:r>
      <w:r>
        <w:rPr>
          <w:u w:val="single"/>
        </w:rPr>
        <w:t xml:space="preserve"> </w:t>
      </w:r>
      <w:r>
        <w:rPr>
          <w:sz w:val="16"/>
          <w:szCs w:val="16"/>
        </w:rPr>
        <w:t xml:space="preserve">It can’t be done. We say that </w:t>
      </w:r>
      <w:r>
        <w:rPr>
          <w:u w:val="single"/>
        </w:rPr>
        <w:t>this is what people</w:t>
      </w:r>
      <w:r>
        <w:rPr>
          <w:sz w:val="16"/>
          <w:szCs w:val="16"/>
        </w:rPr>
        <w:t xml:space="preserve"> would have </w:t>
      </w:r>
      <w:r>
        <w:rPr>
          <w:u w:val="single"/>
        </w:rPr>
        <w:t>said</w:t>
      </w:r>
      <w:r>
        <w:rPr>
          <w:sz w:val="16"/>
          <w:szCs w:val="16"/>
        </w:rPr>
        <w:t xml:space="preserve"> in 1900 </w:t>
      </w:r>
      <w:r>
        <w:rPr>
          <w:u w:val="single"/>
        </w:rPr>
        <w:t xml:space="preserve">about </w:t>
      </w:r>
      <w:r>
        <w:rPr>
          <w:sz w:val="16"/>
          <w:szCs w:val="16"/>
        </w:rPr>
        <w:t>air</w:t>
      </w:r>
      <w:r>
        <w:rPr>
          <w:b/>
          <w:u w:val="single"/>
        </w:rPr>
        <w:t>planes</w:t>
      </w:r>
      <w:r>
        <w:rPr>
          <w:sz w:val="16"/>
          <w:szCs w:val="16"/>
        </w:rPr>
        <w:t xml:space="preserve">, rocket ships, cell phones </w:t>
      </w:r>
      <w:r>
        <w:rPr>
          <w:u w:val="single"/>
        </w:rPr>
        <w:t>and nuclear devices.</w:t>
      </w:r>
      <w:r>
        <w:rPr>
          <w:sz w:val="16"/>
          <w:szCs w:val="16"/>
        </w:rPr>
        <w:t xml:space="preserve"> </w:t>
      </w:r>
      <w:r>
        <w:rPr>
          <w:u w:val="single"/>
        </w:rPr>
        <w:t xml:space="preserve">The skeptics </w:t>
      </w:r>
      <w:r>
        <w:rPr>
          <w:b/>
          <w:u w:val="single"/>
        </w:rPr>
        <w:t>laughed</w:t>
      </w:r>
      <w:r>
        <w:rPr>
          <w:u w:val="single"/>
        </w:rPr>
        <w:t xml:space="preserve"> at</w:t>
      </w:r>
      <w:r>
        <w:rPr>
          <w:sz w:val="16"/>
          <w:szCs w:val="16"/>
        </w:rPr>
        <w:t xml:space="preserve"> </w:t>
      </w:r>
      <w:r>
        <w:rPr>
          <w:b/>
          <w:u w:val="single"/>
        </w:rPr>
        <w:t>Columbus</w:t>
      </w:r>
      <w:r>
        <w:rPr>
          <w:sz w:val="16"/>
          <w:szCs w:val="16"/>
        </w:rPr>
        <w:t xml:space="preserve"> </w:t>
      </w:r>
      <w:r>
        <w:rPr>
          <w:u w:val="single"/>
        </w:rPr>
        <w:t>and his plan to sail across the oceans</w:t>
      </w:r>
      <w:r>
        <w:rPr>
          <w:sz w:val="16"/>
          <w:szCs w:val="16"/>
        </w:rPr>
        <w:t xml:space="preserve"> to discover new worlds</w:t>
      </w:r>
      <w:r>
        <w:rPr>
          <w:u w:val="single"/>
        </w:rPr>
        <w:t>. When</w:t>
      </w:r>
      <w:r>
        <w:rPr>
          <w:sz w:val="16"/>
          <w:szCs w:val="16"/>
        </w:rPr>
        <w:t xml:space="preserve"> Thomas Jefferson bought the Louisiana Purchase from France or </w:t>
      </w:r>
      <w:r>
        <w:rPr>
          <w:u w:val="single"/>
        </w:rPr>
        <w:t>Seward bought Alaska, there were plenty of naysayers</w:t>
      </w:r>
      <w:r>
        <w:rPr>
          <w:sz w:val="16"/>
          <w:szCs w:val="16"/>
        </w:rPr>
        <w:t xml:space="preserve"> that said such investment in the unknown was an extravagant waste of money</w:t>
      </w:r>
      <w:r>
        <w:rPr>
          <w:u w:val="single"/>
        </w:rPr>
        <w:t xml:space="preserve">. </w:t>
      </w:r>
      <w:r>
        <w:rPr>
          <w:sz w:val="16"/>
          <w:szCs w:val="16"/>
        </w:rPr>
        <w:t xml:space="preserve">A healthy skepticism is useful and can play a role in economic and business success. Before one dismisses the idea of an impending major new space economy and a new gold rush, it </w:t>
      </w:r>
      <w:proofErr w:type="gramStart"/>
      <w:r>
        <w:rPr>
          <w:sz w:val="16"/>
          <w:szCs w:val="16"/>
        </w:rPr>
        <w:t>might</w:t>
      </w:r>
      <w:proofErr w:type="gramEnd"/>
      <w:r>
        <w:rPr>
          <w:sz w:val="16"/>
          <w:szCs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6"/>
          <w:szCs w:val="16"/>
        </w:rPr>
        <w:t>Viasat</w:t>
      </w:r>
      <w:proofErr w:type="spellEnd"/>
      <w:r>
        <w:rPr>
          <w:sz w:val="16"/>
          <w:szCs w:val="16"/>
        </w:rPr>
        <w:t xml:space="preserve"> 2 —a half century later— has an impressive throughput of some 140 Gb/s. Th is means that the relative throughput is nearly 300,000 greater, while its lifetime is some ten times longer (Figs. 1.1 and </w:t>
      </w:r>
      <w:proofErr w:type="gramStart"/>
      <w:r>
        <w:rPr>
          <w:sz w:val="16"/>
          <w:szCs w:val="16"/>
        </w:rPr>
        <w:t>1.2 )</w:t>
      </w:r>
      <w:proofErr w:type="gramEnd"/>
      <w:r>
        <w:rPr>
          <w:sz w:val="16"/>
          <w:szCs w:val="16"/>
        </w:rPr>
        <w:t xml:space="preserve">. Each new generation of communications satellite has had more power, better antenna systems, improved pointing and stabilization, and an extended lifetime. And the capabilities represented by remote sensing </w:t>
      </w:r>
      <w:proofErr w:type="gramStart"/>
      <w:r>
        <w:rPr>
          <w:sz w:val="16"/>
          <w:szCs w:val="16"/>
        </w:rPr>
        <w:t>satellites ,</w:t>
      </w:r>
      <w:proofErr w:type="gramEnd"/>
      <w:r>
        <w:rPr>
          <w:sz w:val="16"/>
          <w:szCs w:val="1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6"/>
          <w:szCs w:val="16"/>
        </w:rPr>
        <w:t>traffi</w:t>
      </w:r>
      <w:proofErr w:type="spellEnd"/>
      <w:r>
        <w:rPr>
          <w:sz w:val="16"/>
          <w:szCs w:val="16"/>
        </w:rPr>
        <w:t xml:space="preserve"> c control and management, international banking, </w:t>
      </w:r>
      <w:proofErr w:type="gramStart"/>
      <w:r>
        <w:rPr>
          <w:sz w:val="16"/>
          <w:szCs w:val="16"/>
        </w:rPr>
        <w:t>search</w:t>
      </w:r>
      <w:proofErr w:type="gramEnd"/>
      <w:r>
        <w:rPr>
          <w:sz w:val="16"/>
          <w:szCs w:val="16"/>
        </w:rPr>
        <w:t xml:space="preserve"> and rescue and much, much more depend on application satellites. Th </w:t>
      </w:r>
      <w:proofErr w:type="spellStart"/>
      <w:r>
        <w:rPr>
          <w:sz w:val="16"/>
          <w:szCs w:val="16"/>
        </w:rPr>
        <w:t>ose</w:t>
      </w:r>
      <w:proofErr w:type="spellEnd"/>
      <w:r>
        <w:rPr>
          <w:sz w:val="16"/>
          <w:szCs w:val="16"/>
        </w:rPr>
        <w:t xml:space="preserve"> that would doubt the importance of satellites to the global economy might wish to view on You Tube the video “If Th ere Were a Day Without Satellites?” [ </w:t>
      </w:r>
      <w:proofErr w:type="gramStart"/>
      <w:r>
        <w:rPr>
          <w:sz w:val="16"/>
          <w:szCs w:val="16"/>
        </w:rPr>
        <w:t>2 ]</w:t>
      </w:r>
      <w:proofErr w:type="gramEnd"/>
      <w:r>
        <w:rPr>
          <w:sz w:val="16"/>
          <w:szCs w:val="1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Pr>
          <w:sz w:val="16"/>
          <w:szCs w:val="16"/>
        </w:rPr>
        <w:t>Of course</w:t>
      </w:r>
      <w:proofErr w:type="gramEnd"/>
      <w:r>
        <w:rPr>
          <w:sz w:val="16"/>
          <w:szCs w:val="16"/>
        </w:rPr>
        <w:t xml:space="preserve"> this twenty-fi </w:t>
      </w:r>
      <w:proofErr w:type="spellStart"/>
      <w:r>
        <w:rPr>
          <w:sz w:val="16"/>
          <w:szCs w:val="16"/>
        </w:rPr>
        <w:t>rst</w:t>
      </w:r>
      <w:proofErr w:type="spellEnd"/>
      <w:r>
        <w:rPr>
          <w:sz w:val="16"/>
          <w:szCs w:val="1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Pr>
          <w:u w:val="single"/>
        </w:rPr>
        <w:t>Info</w:t>
      </w:r>
      <w:r>
        <w:rPr>
          <w:sz w:val="16"/>
          <w:szCs w:val="16"/>
        </w:rPr>
        <w:t>rmation</w:t>
      </w:r>
      <w:r>
        <w:rPr>
          <w:u w:val="single"/>
        </w:rPr>
        <w:t xml:space="preserve"> </w:t>
      </w:r>
      <w:r>
        <w:rPr>
          <w:highlight w:val="green"/>
          <w:u w:val="single"/>
        </w:rPr>
        <w:t xml:space="preserve">technology, robotics, </w:t>
      </w:r>
      <w:r>
        <w:rPr>
          <w:b/>
          <w:highlight w:val="green"/>
          <w:u w:val="single"/>
        </w:rPr>
        <w:t>a</w:t>
      </w:r>
      <w:r>
        <w:rPr>
          <w:u w:val="single"/>
        </w:rPr>
        <w:t xml:space="preserve">rtificial </w:t>
      </w:r>
      <w:proofErr w:type="gramStart"/>
      <w:r>
        <w:rPr>
          <w:b/>
          <w:highlight w:val="green"/>
          <w:u w:val="single"/>
        </w:rPr>
        <w:t>i</w:t>
      </w:r>
      <w:r>
        <w:rPr>
          <w:u w:val="single"/>
        </w:rPr>
        <w:t>ntelligence</w:t>
      </w:r>
      <w:proofErr w:type="gramEnd"/>
      <w:r>
        <w:rPr>
          <w:u w:val="single"/>
        </w:rPr>
        <w:t xml:space="preserve"> </w:t>
      </w:r>
      <w:r>
        <w:rPr>
          <w:highlight w:val="green"/>
          <w:u w:val="single"/>
        </w:rPr>
        <w:t>and commercial space</w:t>
      </w:r>
      <w:r>
        <w:rPr>
          <w:u w:val="single"/>
        </w:rPr>
        <w:t xml:space="preserve"> </w:t>
      </w:r>
      <w:r>
        <w:rPr>
          <w:sz w:val="16"/>
          <w:szCs w:val="16"/>
        </w:rPr>
        <w:t>travel systems</w:t>
      </w:r>
      <w:r>
        <w:rPr>
          <w:u w:val="single"/>
        </w:rPr>
        <w:t xml:space="preserve"> </w:t>
      </w:r>
      <w:r>
        <w:rPr>
          <w:highlight w:val="green"/>
          <w:u w:val="single"/>
        </w:rPr>
        <w:t>have</w:t>
      </w:r>
      <w:r>
        <w:rPr>
          <w:u w:val="single"/>
        </w:rPr>
        <w:t xml:space="preserve"> </w:t>
      </w:r>
      <w:r>
        <w:rPr>
          <w:sz w:val="16"/>
          <w:szCs w:val="16"/>
        </w:rPr>
        <w:t>now</w:t>
      </w:r>
      <w:r>
        <w:rPr>
          <w:u w:val="single"/>
        </w:rPr>
        <w:t xml:space="preserve"> </w:t>
      </w:r>
      <w:r>
        <w:rPr>
          <w:highlight w:val="green"/>
          <w:u w:val="single"/>
        </w:rPr>
        <w:t>set us on</w:t>
      </w:r>
      <w:r>
        <w:rPr>
          <w:u w:val="single"/>
        </w:rPr>
        <w:t xml:space="preserve"> </w:t>
      </w:r>
      <w:r>
        <w:rPr>
          <w:sz w:val="16"/>
          <w:szCs w:val="16"/>
        </w:rPr>
        <w:t xml:space="preserve">a </w:t>
      </w:r>
      <w:r>
        <w:rPr>
          <w:highlight w:val="green"/>
          <w:u w:val="single"/>
        </w:rPr>
        <w:t>course</w:t>
      </w:r>
      <w:r>
        <w:rPr>
          <w:u w:val="single"/>
        </w:rPr>
        <w:t xml:space="preserve"> to </w:t>
      </w:r>
      <w:r>
        <w:rPr>
          <w:sz w:val="16"/>
          <w:szCs w:val="16"/>
        </w:rPr>
        <w:t>allow us humans to</w:t>
      </w:r>
      <w:r>
        <w:rPr>
          <w:u w:val="single"/>
        </w:rPr>
        <w:t xml:space="preserve"> harvest </w:t>
      </w:r>
      <w:r>
        <w:rPr>
          <w:sz w:val="16"/>
          <w:szCs w:val="16"/>
        </w:rPr>
        <w:t>the amazing</w:t>
      </w:r>
      <w:r>
        <w:rPr>
          <w:u w:val="single"/>
        </w:rPr>
        <w:t xml:space="preserve"> riches in the skies—new natural resources, new energy, and</w:t>
      </w:r>
      <w:r>
        <w:rPr>
          <w:sz w:val="16"/>
          <w:szCs w:val="16"/>
        </w:rPr>
        <w:t xml:space="preserve"> even totally </w:t>
      </w:r>
      <w:r>
        <w:rPr>
          <w:u w:val="single"/>
        </w:rPr>
        <w:t xml:space="preserve">new ways of looking at the </w:t>
      </w:r>
      <w:r>
        <w:rPr>
          <w:b/>
          <w:u w:val="single"/>
        </w:rPr>
        <w:t>purpose of human existence</w:t>
      </w:r>
      <w:r>
        <w:rPr>
          <w:u w:val="single"/>
        </w:rPr>
        <w:t>.</w:t>
      </w:r>
      <w:r>
        <w:rPr>
          <w:sz w:val="16"/>
          <w:szCs w:val="16"/>
        </w:rPr>
        <w:t xml:space="preserve"> If we pursue this course steadfastly, it can be the beginning of a New Space renaissance. But </w:t>
      </w:r>
      <w:r>
        <w:rPr>
          <w:u w:val="single"/>
        </w:rPr>
        <w:t xml:space="preserve">if we don’t seek to realize our </w:t>
      </w:r>
      <w:r>
        <w:rPr>
          <w:b/>
          <w:u w:val="single"/>
        </w:rPr>
        <w:t>ultimate destiny</w:t>
      </w:r>
      <w:r>
        <w:rPr>
          <w:sz w:val="16"/>
          <w:szCs w:val="16"/>
        </w:rPr>
        <w:t xml:space="preserve"> in space, </w:t>
      </w:r>
      <w:r>
        <w:rPr>
          <w:u w:val="single"/>
        </w:rPr>
        <w:t xml:space="preserve">Homo sapiens can end up in the </w:t>
      </w:r>
      <w:r>
        <w:rPr>
          <w:b/>
          <w:u w:val="single"/>
        </w:rPr>
        <w:t>dustbin of history</w:t>
      </w:r>
      <w:r>
        <w:rPr>
          <w:sz w:val="16"/>
          <w:szCs w:val="16"/>
        </w:rPr>
        <w:t xml:space="preserve">—just </w:t>
      </w:r>
      <w:r>
        <w:rPr>
          <w:u w:val="single"/>
        </w:rPr>
        <w:t xml:space="preserve">like </w:t>
      </w:r>
      <w:r>
        <w:rPr>
          <w:sz w:val="16"/>
          <w:szCs w:val="16"/>
        </w:rPr>
        <w:t>literally</w:t>
      </w:r>
      <w:r>
        <w:rPr>
          <w:u w:val="single"/>
        </w:rPr>
        <w:t xml:space="preserve"> </w:t>
      </w:r>
      <w:r>
        <w:rPr>
          <w:b/>
          <w:u w:val="single"/>
        </w:rPr>
        <w:t>millions of already failed species</w:t>
      </w:r>
      <w:r>
        <w:rPr>
          <w:sz w:val="16"/>
          <w:szCs w:val="16"/>
        </w:rPr>
        <w:t xml:space="preserve">. In each and every one of the five mass extinction events that have occurred over the last 1.5 billion years on Earth, some 50–80 % of all species have gone </w:t>
      </w:r>
      <w:r>
        <w:rPr>
          <w:u w:val="single"/>
        </w:rPr>
        <w:t xml:space="preserve">the way of the </w:t>
      </w:r>
      <w:r>
        <w:rPr>
          <w:b/>
          <w:u w:val="single"/>
        </w:rPr>
        <w:t>T. Rex</w:t>
      </w:r>
      <w:r>
        <w:rPr>
          <w:u w:val="single"/>
        </w:rPr>
        <w:t xml:space="preserve">, the </w:t>
      </w:r>
      <w:r>
        <w:rPr>
          <w:b/>
          <w:u w:val="single"/>
        </w:rPr>
        <w:t>woolly mammoth</w:t>
      </w:r>
      <w:r>
        <w:rPr>
          <w:u w:val="single"/>
        </w:rPr>
        <w:t xml:space="preserve">, and the </w:t>
      </w:r>
      <w:proofErr w:type="gramStart"/>
      <w:r>
        <w:rPr>
          <w:b/>
          <w:u w:val="single"/>
        </w:rPr>
        <w:t>Dodo</w:t>
      </w:r>
      <w:proofErr w:type="gramEnd"/>
      <w:r>
        <w:rPr>
          <w:b/>
          <w:u w:val="single"/>
        </w:rPr>
        <w:t xml:space="preserve"> bird</w:t>
      </w:r>
      <w:r>
        <w:rPr>
          <w:sz w:val="16"/>
          <w:szCs w:val="16"/>
        </w:rPr>
        <w:t xml:space="preserve"> </w:t>
      </w:r>
      <w:r>
        <w:rPr>
          <w:u w:val="single"/>
        </w:rPr>
        <w:t xml:space="preserve">along with extinct </w:t>
      </w:r>
      <w:r>
        <w:rPr>
          <w:b/>
          <w:u w:val="single"/>
        </w:rPr>
        <w:t>ferns</w:t>
      </w:r>
      <w:r>
        <w:rPr>
          <w:u w:val="single"/>
        </w:rPr>
        <w:t xml:space="preserve">, </w:t>
      </w:r>
      <w:r>
        <w:rPr>
          <w:b/>
          <w:u w:val="single"/>
        </w:rPr>
        <w:t>grasses</w:t>
      </w:r>
      <w:r>
        <w:rPr>
          <w:u w:val="single"/>
        </w:rPr>
        <w:t xml:space="preserve"> and </w:t>
      </w:r>
      <w:r>
        <w:rPr>
          <w:b/>
          <w:u w:val="single"/>
        </w:rPr>
        <w:t>cacti</w:t>
      </w:r>
      <w:r>
        <w:rPr>
          <w:u w:val="single"/>
        </w:rPr>
        <w:t>.</w:t>
      </w:r>
      <w:r>
        <w:rPr>
          <w:sz w:val="16"/>
          <w:szCs w:val="16"/>
        </w:rPr>
        <w:t xml:space="preserve"> On the other hand, the best days of </w:t>
      </w:r>
      <w:proofErr w:type="gramStart"/>
      <w:r>
        <w:rPr>
          <w:sz w:val="16"/>
          <w:szCs w:val="16"/>
        </w:rPr>
        <w:t>the human race</w:t>
      </w:r>
      <w:proofErr w:type="gramEnd"/>
      <w:r>
        <w:rPr>
          <w:sz w:val="16"/>
          <w:szCs w:val="1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Pr>
          <w:sz w:val="16"/>
          <w:szCs w:val="16"/>
        </w:rPr>
        <w:t>Tsiokovsky</w:t>
      </w:r>
      <w:proofErr w:type="spellEnd"/>
      <w:r>
        <w:rPr>
          <w:sz w:val="16"/>
          <w:szCs w:val="16"/>
        </w:rPr>
        <w:t xml:space="preserve">, the Russian astronautics pioneer, who fi </w:t>
      </w:r>
      <w:proofErr w:type="spellStart"/>
      <w:r>
        <w:rPr>
          <w:sz w:val="16"/>
          <w:szCs w:val="16"/>
        </w:rPr>
        <w:t>rst</w:t>
      </w:r>
      <w:proofErr w:type="spellEnd"/>
      <w:r>
        <w:rPr>
          <w:sz w:val="16"/>
          <w:szCs w:val="16"/>
        </w:rPr>
        <w:t xml:space="preserve"> conceived of practical designs for spaceships, famously said: “A planet is the cradle of mankind, but one cannot live in a cradle forever.” Well before </w:t>
      </w:r>
      <w:proofErr w:type="spellStart"/>
      <w:r>
        <w:rPr>
          <w:sz w:val="16"/>
          <w:szCs w:val="16"/>
        </w:rPr>
        <w:t>Tsiokovsky</w:t>
      </w:r>
      <w:proofErr w:type="spellEnd"/>
      <w:r>
        <w:rPr>
          <w:sz w:val="16"/>
          <w:szCs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6"/>
          <w:szCs w:val="16"/>
        </w:rPr>
        <w:t>erent</w:t>
      </w:r>
      <w:proofErr w:type="spellEnd"/>
      <w:r>
        <w:rPr>
          <w:sz w:val="16"/>
          <w:szCs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6"/>
          <w:szCs w:val="16"/>
        </w:rPr>
        <w:t>ey</w:t>
      </w:r>
      <w:proofErr w:type="spellEnd"/>
      <w:r>
        <w:rPr>
          <w:sz w:val="16"/>
          <w:szCs w:val="16"/>
        </w:rPr>
        <w:t xml:space="preserve">, and others, have said that we can, we </w:t>
      </w:r>
      <w:proofErr w:type="gramStart"/>
      <w:r>
        <w:rPr>
          <w:sz w:val="16"/>
          <w:szCs w:val="16"/>
        </w:rPr>
        <w:t>should</w:t>
      </w:r>
      <w:proofErr w:type="gramEnd"/>
      <w:r>
        <w:rPr>
          <w:sz w:val="16"/>
          <w:szCs w:val="16"/>
        </w:rPr>
        <w:t xml:space="preserve"> and we soon shall go into space and realize the bounty that it can offer to us. Th e New Space enterprise is today indeed being led by those so-called space </w:t>
      </w:r>
      <w:proofErr w:type="gramStart"/>
      <w:r>
        <w:rPr>
          <w:sz w:val="16"/>
          <w:szCs w:val="16"/>
        </w:rPr>
        <w:t>billionaires ,</w:t>
      </w:r>
      <w:proofErr w:type="gramEnd"/>
      <w:r>
        <w:rPr>
          <w:sz w:val="16"/>
          <w:szCs w:val="16"/>
        </w:rPr>
        <w:t xml:space="preserve"> who have an exciting vision of the future. They and others in the commercial space economy believe that the exploitation of outer space may </w:t>
      </w:r>
      <w:proofErr w:type="gramStart"/>
      <w:r>
        <w:rPr>
          <w:sz w:val="16"/>
          <w:szCs w:val="16"/>
        </w:rPr>
        <w:t>open up</w:t>
      </w:r>
      <w:proofErr w:type="gramEnd"/>
      <w:r>
        <w:rPr>
          <w:sz w:val="16"/>
          <w:szCs w:val="16"/>
        </w:rPr>
        <w:t xml:space="preserve"> a new golden age of astral abundance. They see outer </w:t>
      </w:r>
      <w:r>
        <w:rPr>
          <w:u w:val="single"/>
        </w:rPr>
        <w:t>space</w:t>
      </w:r>
      <w:r>
        <w:rPr>
          <w:sz w:val="16"/>
          <w:szCs w:val="16"/>
        </w:rPr>
        <w:t xml:space="preserve"> as a new frontier that can be a great source of new </w:t>
      </w:r>
      <w:r>
        <w:rPr>
          <w:u w:val="single"/>
        </w:rPr>
        <w:t>materials, energy and</w:t>
      </w:r>
      <w:r>
        <w:rPr>
          <w:sz w:val="16"/>
          <w:szCs w:val="16"/>
        </w:rPr>
        <w:t xml:space="preserve"> various forms of new </w:t>
      </w:r>
      <w:r>
        <w:rPr>
          <w:u w:val="single"/>
        </w:rPr>
        <w:t>wealth</w:t>
      </w:r>
      <w:r>
        <w:rPr>
          <w:sz w:val="16"/>
          <w:szCs w:val="16"/>
        </w:rPr>
        <w:t xml:space="preserve"> that might even </w:t>
      </w:r>
      <w:r>
        <w:rPr>
          <w:u w:val="single"/>
        </w:rPr>
        <w:t>save us from excesses of the past.</w:t>
      </w:r>
      <w:r>
        <w:rPr>
          <w:sz w:val="16"/>
          <w:szCs w:val="16"/>
        </w:rPr>
        <w:t xml:space="preserve"> Th is gold rush in the skies represents a new beginning. We are not talking about expensive new space ventures funded by NASA or other space agencies in Europe, Japan, </w:t>
      </w:r>
      <w:proofErr w:type="gramStart"/>
      <w:r>
        <w:rPr>
          <w:sz w:val="16"/>
          <w:szCs w:val="16"/>
        </w:rPr>
        <w:t>China</w:t>
      </w:r>
      <w:proofErr w:type="gramEnd"/>
      <w:r>
        <w:rPr>
          <w:sz w:val="16"/>
          <w:szCs w:val="16"/>
        </w:rPr>
        <w:t xml:space="preserve"> or India. No, these </w:t>
      </w:r>
      <w:proofErr w:type="gramStart"/>
      <w:r>
        <w:rPr>
          <w:sz w:val="16"/>
          <w:szCs w:val="16"/>
        </w:rPr>
        <w:t>eff</w:t>
      </w:r>
      <w:proofErr w:type="gramEnd"/>
      <w:r>
        <w:rPr>
          <w:sz w:val="16"/>
          <w:szCs w:val="16"/>
        </w:rPr>
        <w:t xml:space="preserve"> orts which we and others call New Space are today being forged by imaginative and resourceful commercial entrepreneurs. Th ese twenty-fi </w:t>
      </w:r>
      <w:proofErr w:type="spellStart"/>
      <w:r>
        <w:rPr>
          <w:sz w:val="16"/>
          <w:szCs w:val="16"/>
        </w:rPr>
        <w:t>rst</w:t>
      </w:r>
      <w:proofErr w:type="spellEnd"/>
      <w:r>
        <w:rPr>
          <w:sz w:val="16"/>
          <w:szCs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b/>
          <w:highlight w:val="green"/>
          <w:u w:val="single"/>
        </w:rPr>
        <w:t>bold leaders</w:t>
      </w:r>
      <w:r>
        <w:rPr>
          <w:sz w:val="16"/>
          <w:szCs w:val="16"/>
        </w:rPr>
        <w:t xml:space="preserve">, </w:t>
      </w:r>
      <w:r>
        <w:rPr>
          <w:u w:val="single"/>
        </w:rPr>
        <w:t xml:space="preserve">such as </w:t>
      </w:r>
      <w:r>
        <w:rPr>
          <w:b/>
          <w:u w:val="single"/>
        </w:rPr>
        <w:t>Paul Allen</w:t>
      </w:r>
      <w:r>
        <w:rPr>
          <w:sz w:val="16"/>
          <w:szCs w:val="16"/>
        </w:rPr>
        <w:t xml:space="preserve"> and Sir </w:t>
      </w:r>
      <w:r>
        <w:rPr>
          <w:b/>
          <w:u w:val="single"/>
        </w:rPr>
        <w:t>Richard Branson</w:t>
      </w:r>
      <w:r>
        <w:rPr>
          <w:sz w:val="16"/>
          <w:szCs w:val="16"/>
        </w:rPr>
        <w:t xml:space="preserve">, plus other space entrepreneurs including </w:t>
      </w:r>
      <w:r>
        <w:rPr>
          <w:b/>
          <w:u w:val="single"/>
        </w:rPr>
        <w:t>Jeff Bezos of Amazon</w:t>
      </w:r>
      <w:r>
        <w:rPr>
          <w:sz w:val="16"/>
          <w:szCs w:val="16"/>
        </w:rPr>
        <w:t xml:space="preserve"> and </w:t>
      </w:r>
      <w:r>
        <w:rPr>
          <w:b/>
          <w:u w:val="single"/>
        </w:rPr>
        <w:t>Blue Origin</w:t>
      </w:r>
      <w:r>
        <w:rPr>
          <w:sz w:val="16"/>
          <w:szCs w:val="16"/>
        </w:rPr>
        <w:t xml:space="preserve">, and </w:t>
      </w:r>
      <w:r>
        <w:rPr>
          <w:b/>
          <w:u w:val="single"/>
        </w:rPr>
        <w:t>Robert Bigelow</w:t>
      </w:r>
      <w:r>
        <w:rPr>
          <w:sz w:val="16"/>
          <w:szCs w:val="16"/>
        </w:rPr>
        <w:t xml:space="preserve">, Chairman of Budget Suites and Bigelow Aerospace, </w:t>
      </w:r>
      <w:r>
        <w:rPr>
          <w:u w:val="single"/>
        </w:rPr>
        <w:t>not only dream of</w:t>
      </w:r>
      <w:r>
        <w:rPr>
          <w:sz w:val="16"/>
          <w:szCs w:val="16"/>
        </w:rPr>
        <w:t xml:space="preserve"> their future in </w:t>
      </w:r>
      <w:r>
        <w:rPr>
          <w:u w:val="single"/>
        </w:rPr>
        <w:t xml:space="preserve">the space industry but also </w:t>
      </w:r>
      <w:r>
        <w:rPr>
          <w:highlight w:val="green"/>
          <w:u w:val="single"/>
        </w:rPr>
        <w:t xml:space="preserve">have </w:t>
      </w:r>
      <w:r>
        <w:rPr>
          <w:b/>
          <w:highlight w:val="green"/>
          <w:u w:val="single"/>
        </w:rPr>
        <w:t>billions</w:t>
      </w:r>
      <w:r>
        <w:rPr>
          <w:sz w:val="16"/>
          <w:szCs w:val="16"/>
        </w:rPr>
        <w:t xml:space="preserve"> of dollars </w:t>
      </w:r>
      <w:r>
        <w:rPr>
          <w:u w:val="single"/>
        </w:rPr>
        <w:t>in assets.</w:t>
      </w:r>
      <w:r>
        <w:rPr>
          <w:sz w:val="16"/>
          <w:szCs w:val="16"/>
        </w:rPr>
        <w:t xml:space="preserve"> These </w:t>
      </w:r>
      <w:r>
        <w:rPr>
          <w:u w:val="single"/>
        </w:rPr>
        <w:t>are the</w:t>
      </w:r>
      <w:r>
        <w:rPr>
          <w:sz w:val="16"/>
          <w:szCs w:val="16"/>
        </w:rPr>
        <w:t xml:space="preserve"> </w:t>
      </w:r>
      <w:r>
        <w:rPr>
          <w:b/>
          <w:u w:val="single"/>
        </w:rPr>
        <w:t>bright stars of an entirely new industry</w:t>
      </w:r>
      <w:r>
        <w:rPr>
          <w:sz w:val="16"/>
          <w:szCs w:val="16"/>
        </w:rPr>
        <w:t xml:space="preserve"> that are leading us into the age of New Space commerce</w:t>
      </w:r>
      <w:r>
        <w:rPr>
          <w:u w:val="single"/>
        </w:rPr>
        <w:t>.</w:t>
      </w:r>
      <w:r>
        <w:rPr>
          <w:sz w:val="16"/>
          <w:szCs w:val="16"/>
        </w:rPr>
        <w:t xml:space="preserve"> These </w:t>
      </w:r>
      <w:r>
        <w:rPr>
          <w:u w:val="single"/>
        </w:rPr>
        <w:lastRenderedPageBreak/>
        <w:t>space billionaires</w:t>
      </w:r>
      <w:r>
        <w:rPr>
          <w:sz w:val="16"/>
          <w:szCs w:val="16"/>
        </w:rPr>
        <w:t xml:space="preserve">, each in their own way, </w:t>
      </w:r>
      <w:r>
        <w:rPr>
          <w:u w:val="single"/>
        </w:rPr>
        <w:t xml:space="preserve">are proponents of </w:t>
      </w:r>
      <w:r>
        <w:rPr>
          <w:sz w:val="16"/>
          <w:szCs w:val="16"/>
        </w:rPr>
        <w:t xml:space="preserve">a new age of </w:t>
      </w:r>
      <w:r>
        <w:rPr>
          <w:u w:val="single"/>
        </w:rPr>
        <w:t xml:space="preserve">astral abundance. </w:t>
      </w:r>
      <w:r>
        <w:rPr>
          <w:highlight w:val="green"/>
          <w:u w:val="single"/>
        </w:rPr>
        <w:t xml:space="preserve">Each </w:t>
      </w:r>
      <w:r>
        <w:rPr>
          <w:u w:val="single"/>
        </w:rPr>
        <w:t xml:space="preserve">of them </w:t>
      </w:r>
      <w:r>
        <w:rPr>
          <w:highlight w:val="green"/>
          <w:u w:val="single"/>
        </w:rPr>
        <w:t>is launching</w:t>
      </w:r>
      <w:r>
        <w:rPr>
          <w:u w:val="single"/>
        </w:rPr>
        <w:t xml:space="preserve"> new commercial space </w:t>
      </w:r>
      <w:r>
        <w:rPr>
          <w:highlight w:val="green"/>
          <w:u w:val="single"/>
        </w:rPr>
        <w:t>industries.</w:t>
      </w:r>
      <w:r>
        <w:rPr>
          <w:u w:val="single"/>
        </w:rPr>
        <w:t xml:space="preserve"> </w:t>
      </w:r>
      <w:r>
        <w:rPr>
          <w:sz w:val="16"/>
          <w:szCs w:val="16"/>
        </w:rPr>
        <w:t xml:space="preserve">They are literally transforming our vision of tomorrow. </w:t>
      </w:r>
      <w:r>
        <w:rPr>
          <w:u w:val="single"/>
        </w:rPr>
        <w:t>These</w:t>
      </w:r>
      <w:r>
        <w:rPr>
          <w:sz w:val="16"/>
          <w:szCs w:val="16"/>
        </w:rPr>
        <w:t xml:space="preserve"> new types of entrepreneurial aerospace companies—the </w:t>
      </w:r>
      <w:r>
        <w:rPr>
          <w:u w:val="single"/>
        </w:rPr>
        <w:t>New Space enterprises</w:t>
      </w:r>
      <w:r>
        <w:rPr>
          <w:sz w:val="16"/>
          <w:szCs w:val="16"/>
        </w:rPr>
        <w:t>—</w:t>
      </w:r>
      <w:r>
        <w:rPr>
          <w:u w:val="single"/>
        </w:rPr>
        <w:t>give</w:t>
      </w:r>
      <w:r>
        <w:rPr>
          <w:sz w:val="16"/>
          <w:szCs w:val="16"/>
        </w:rPr>
        <w:t xml:space="preserve"> new hope and </w:t>
      </w:r>
      <w:r>
        <w:rPr>
          <w:u w:val="single"/>
        </w:rPr>
        <w:t>new promise of transforming our world</w:t>
      </w:r>
      <w:r>
        <w:rPr>
          <w:sz w:val="16"/>
          <w:szCs w:val="16"/>
        </w:rPr>
        <w:t xml:space="preserve"> as we know it today</w:t>
      </w:r>
      <w:r>
        <w:rPr>
          <w:u w:val="single"/>
        </w:rPr>
        <w:t>.</w:t>
      </w:r>
      <w:r>
        <w:rPr>
          <w:sz w:val="16"/>
          <w:szCs w:val="16"/>
        </w:rPr>
        <w:t xml:space="preserve"> The New Space Frontier What happens in space in the next few decades, plus corresponding new information technologies and advanced robotics, will change our world forever. These changes will </w:t>
      </w:r>
      <w:proofErr w:type="spellStart"/>
      <w:r>
        <w:rPr>
          <w:sz w:val="16"/>
          <w:szCs w:val="16"/>
        </w:rPr>
        <w:t>redefi</w:t>
      </w:r>
      <w:proofErr w:type="spellEnd"/>
      <w:r>
        <w:rPr>
          <w:sz w:val="16"/>
          <w:szCs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Pr>
          <w:sz w:val="16"/>
          <w:szCs w:val="16"/>
        </w:rPr>
        <w:t>communications</w:t>
      </w:r>
      <w:proofErr w:type="gramEnd"/>
      <w:r>
        <w:rPr>
          <w:sz w:val="16"/>
          <w:szCs w:val="16"/>
        </w:rPr>
        <w:t xml:space="preserve"> and the Internet, then read this book. There are truly riches in the skies.</w:t>
      </w:r>
      <w:r>
        <w:rPr>
          <w:u w:val="single"/>
        </w:rPr>
        <w:t xml:space="preserve"> Near-Earth </w:t>
      </w:r>
      <w:r>
        <w:rPr>
          <w:highlight w:val="green"/>
          <w:u w:val="single"/>
        </w:rPr>
        <w:t>asteroids</w:t>
      </w:r>
      <w:r>
        <w:rPr>
          <w:u w:val="single"/>
        </w:rPr>
        <w:t xml:space="preserve"> </w:t>
      </w:r>
      <w:r>
        <w:rPr>
          <w:sz w:val="16"/>
          <w:szCs w:val="16"/>
        </w:rPr>
        <w:t>largely</w:t>
      </w:r>
      <w:r>
        <w:rPr>
          <w:u w:val="single"/>
        </w:rPr>
        <w:t xml:space="preserve"> composed of platinum and </w:t>
      </w:r>
      <w:r>
        <w:rPr>
          <w:b/>
          <w:highlight w:val="green"/>
          <w:u w:val="single"/>
        </w:rPr>
        <w:t xml:space="preserve">rare </w:t>
      </w:r>
      <w:r>
        <w:rPr>
          <w:b/>
          <w:u w:val="single"/>
        </w:rPr>
        <w:t xml:space="preserve">earth </w:t>
      </w:r>
      <w:r>
        <w:rPr>
          <w:b/>
          <w:highlight w:val="green"/>
          <w:u w:val="single"/>
        </w:rPr>
        <w:t>metals</w:t>
      </w:r>
      <w:r>
        <w:rPr>
          <w:highlight w:val="green"/>
          <w:u w:val="single"/>
        </w:rPr>
        <w:t xml:space="preserve"> have</w:t>
      </w:r>
      <w:r>
        <w:rPr>
          <w:u w:val="single"/>
        </w:rPr>
        <w:t xml:space="preserve"> an incredible </w:t>
      </w:r>
      <w:r>
        <w:rPr>
          <w:highlight w:val="green"/>
          <w:u w:val="single"/>
        </w:rPr>
        <w:t>value. Helium-3</w:t>
      </w:r>
      <w:r>
        <w:rPr>
          <w:u w:val="single"/>
        </w:rPr>
        <w:t xml:space="preserve"> isotopes </w:t>
      </w:r>
      <w:r>
        <w:rPr>
          <w:sz w:val="16"/>
          <w:szCs w:val="16"/>
        </w:rPr>
        <w:t>accessible in outer</w:t>
      </w:r>
      <w:r>
        <w:rPr>
          <w:u w:val="single"/>
        </w:rPr>
        <w:t xml:space="preserve"> space could </w:t>
      </w:r>
      <w:r>
        <w:rPr>
          <w:highlight w:val="green"/>
          <w:u w:val="single"/>
        </w:rPr>
        <w:t xml:space="preserve">provide </w:t>
      </w:r>
      <w:r>
        <w:rPr>
          <w:b/>
          <w:highlight w:val="green"/>
          <w:u w:val="single"/>
        </w:rPr>
        <w:t>clean</w:t>
      </w:r>
      <w:r>
        <w:rPr>
          <w:b/>
          <w:u w:val="single"/>
        </w:rPr>
        <w:t xml:space="preserve"> and abundant </w:t>
      </w:r>
      <w:r>
        <w:rPr>
          <w:b/>
          <w:highlight w:val="green"/>
          <w:u w:val="single"/>
        </w:rPr>
        <w:t>energy</w:t>
      </w:r>
      <w:r>
        <w:rPr>
          <w:highlight w:val="green"/>
          <w:u w:val="single"/>
        </w:rPr>
        <w:t>. There is</w:t>
      </w:r>
      <w:r>
        <w:rPr>
          <w:u w:val="single"/>
        </w:rPr>
        <w:t xml:space="preserve"> </w:t>
      </w:r>
      <w:r>
        <w:rPr>
          <w:sz w:val="16"/>
          <w:szCs w:val="16"/>
        </w:rPr>
        <w:t>far</w:t>
      </w:r>
      <w:r>
        <w:rPr>
          <w:u w:val="single"/>
        </w:rPr>
        <w:t xml:space="preserve"> </w:t>
      </w:r>
      <w:r>
        <w:rPr>
          <w:highlight w:val="green"/>
          <w:u w:val="single"/>
        </w:rPr>
        <w:t xml:space="preserve">more water </w:t>
      </w:r>
      <w:r>
        <w:rPr>
          <w:u w:val="single"/>
        </w:rPr>
        <w:t xml:space="preserve">in </w:t>
      </w:r>
      <w:r>
        <w:rPr>
          <w:sz w:val="16"/>
          <w:szCs w:val="16"/>
        </w:rPr>
        <w:t>outer</w:t>
      </w:r>
      <w:r>
        <w:rPr>
          <w:u w:val="single"/>
        </w:rPr>
        <w:t xml:space="preserve"> space </w:t>
      </w:r>
      <w:r>
        <w:rPr>
          <w:highlight w:val="green"/>
          <w:u w:val="single"/>
        </w:rPr>
        <w:t>than</w:t>
      </w:r>
      <w:r>
        <w:rPr>
          <w:u w:val="single"/>
        </w:rPr>
        <w:t xml:space="preserve"> </w:t>
      </w:r>
      <w:r>
        <w:rPr>
          <w:sz w:val="16"/>
          <w:szCs w:val="16"/>
        </w:rPr>
        <w:t>is</w:t>
      </w:r>
      <w:r>
        <w:rPr>
          <w:u w:val="single"/>
        </w:rPr>
        <w:t xml:space="preserve"> in </w:t>
      </w:r>
      <w:r>
        <w:rPr>
          <w:highlight w:val="green"/>
          <w:u w:val="single"/>
        </w:rPr>
        <w:t>our oceans.</w:t>
      </w:r>
      <w:r>
        <w:rPr>
          <w:u w:val="single"/>
        </w:rPr>
        <w:t xml:space="preserve"> </w:t>
      </w:r>
      <w:r>
        <w:rPr>
          <w:sz w:val="16"/>
          <w:szCs w:val="16"/>
        </w:rPr>
        <w:t>In the pages that follow we will explain the potential for a cosmic shift in our global economy, our ecology, and our commercial and legal systems.</w:t>
      </w:r>
      <w:r>
        <w:rPr>
          <w:u w:val="single"/>
        </w:rPr>
        <w:t xml:space="preserve"> These can take place by the end of this century. </w:t>
      </w:r>
      <w:r>
        <w:rPr>
          <w:sz w:val="16"/>
          <w:szCs w:val="16"/>
        </w:rPr>
        <w:t xml:space="preserve">And </w:t>
      </w:r>
      <w:r>
        <w:rPr>
          <w:u w:val="single"/>
        </w:rPr>
        <w:t>if these changes do not take place we will be in trouble.</w:t>
      </w:r>
      <w:r>
        <w:rPr>
          <w:sz w:val="16"/>
          <w:szCs w:val="16"/>
        </w:rPr>
        <w:t xml:space="preserve"> Our conventional </w:t>
      </w:r>
      <w:proofErr w:type="spellStart"/>
      <w:r>
        <w:rPr>
          <w:sz w:val="16"/>
          <w:szCs w:val="16"/>
        </w:rPr>
        <w:t>petro</w:t>
      </w:r>
      <w:proofErr w:type="spellEnd"/>
      <w:r>
        <w:rPr>
          <w:sz w:val="16"/>
          <w:szCs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Pr>
          <w:u w:val="single"/>
        </w:rPr>
        <w:t xml:space="preserve">the struggle between “haves” and “have nots” will grow increasingly </w:t>
      </w:r>
      <w:r>
        <w:rPr>
          <w:b/>
          <w:u w:val="single"/>
        </w:rPr>
        <w:t>ugly</w:t>
      </w:r>
      <w:r>
        <w:rPr>
          <w:u w:val="single"/>
        </w:rPr>
        <w:t xml:space="preserve">. A </w:t>
      </w:r>
      <w:r>
        <w:rPr>
          <w:highlight w:val="green"/>
          <w:u w:val="single"/>
        </w:rPr>
        <w:t>lack of</w:t>
      </w:r>
      <w:r>
        <w:rPr>
          <w:u w:val="single"/>
        </w:rPr>
        <w:t xml:space="preserve"> affordable and readily available </w:t>
      </w:r>
      <w:r>
        <w:rPr>
          <w:b/>
          <w:u w:val="single"/>
        </w:rPr>
        <w:t>water</w:t>
      </w:r>
      <w:r>
        <w:rPr>
          <w:u w:val="single"/>
        </w:rPr>
        <w:t xml:space="preserve">, natural </w:t>
      </w:r>
      <w:r>
        <w:rPr>
          <w:b/>
          <w:u w:val="single"/>
        </w:rPr>
        <w:t>resources</w:t>
      </w:r>
      <w:r>
        <w:rPr>
          <w:u w:val="single"/>
        </w:rPr>
        <w:t xml:space="preserve">, </w:t>
      </w:r>
      <w:r>
        <w:rPr>
          <w:b/>
          <w:highlight w:val="green"/>
          <w:u w:val="single"/>
        </w:rPr>
        <w:t>food</w:t>
      </w:r>
      <w:r>
        <w:rPr>
          <w:highlight w:val="green"/>
          <w:u w:val="single"/>
        </w:rPr>
        <w:t xml:space="preserve">, </w:t>
      </w:r>
      <w:r>
        <w:rPr>
          <w:b/>
          <w:highlight w:val="green"/>
          <w:u w:val="single"/>
        </w:rPr>
        <w:t>health care</w:t>
      </w:r>
      <w:r>
        <w:rPr>
          <w:highlight w:val="green"/>
          <w:u w:val="single"/>
        </w:rPr>
        <w:t xml:space="preserve"> and</w:t>
      </w:r>
      <w:r>
        <w:rPr>
          <w:u w:val="single"/>
        </w:rPr>
        <w:t xml:space="preserve"> medical </w:t>
      </w:r>
      <w:r>
        <w:rPr>
          <w:highlight w:val="green"/>
          <w:u w:val="single"/>
        </w:rPr>
        <w:t>supplies, plus</w:t>
      </w:r>
      <w:r>
        <w:rPr>
          <w:u w:val="single"/>
        </w:rPr>
        <w:t xml:space="preserve"> systematic threats to </w:t>
      </w:r>
      <w:r>
        <w:rPr>
          <w:b/>
          <w:u w:val="single"/>
        </w:rPr>
        <w:t>urban security</w:t>
      </w:r>
      <w:r>
        <w:rPr>
          <w:u w:val="single"/>
        </w:rPr>
        <w:t xml:space="preserve"> and </w:t>
      </w:r>
      <w:r>
        <w:rPr>
          <w:b/>
          <w:u w:val="single"/>
        </w:rPr>
        <w:t xml:space="preserve">systemic </w:t>
      </w:r>
      <w:r>
        <w:rPr>
          <w:b/>
          <w:highlight w:val="green"/>
          <w:u w:val="single"/>
        </w:rPr>
        <w:t>war</w:t>
      </w:r>
      <w:r>
        <w:rPr>
          <w:u w:val="single"/>
        </w:rPr>
        <w:t>fare</w:t>
      </w:r>
      <w:r>
        <w:rPr>
          <w:highlight w:val="green"/>
          <w:u w:val="single"/>
        </w:rPr>
        <w:t xml:space="preserve"> are </w:t>
      </w:r>
      <w:r>
        <w:rPr>
          <w:u w:val="single"/>
        </w:rPr>
        <w:t xml:space="preserve">the </w:t>
      </w:r>
      <w:r>
        <w:rPr>
          <w:highlight w:val="green"/>
          <w:u w:val="single"/>
        </w:rPr>
        <w:t>alternatives</w:t>
      </w:r>
      <w:r>
        <w:rPr>
          <w:u w:val="single"/>
        </w:rPr>
        <w:t xml:space="preserve"> to astral abundance. </w:t>
      </w:r>
      <w:r>
        <w:rPr>
          <w:sz w:val="16"/>
          <w:szCs w:val="16"/>
        </w:rPr>
        <w:t xml:space="preserve">The choices between astral abundance and a downward spiral in global standards of living are stark. </w:t>
      </w:r>
      <w:r>
        <w:rPr>
          <w:u w:val="single"/>
        </w:rPr>
        <w:t xml:space="preserve">Within the </w:t>
      </w:r>
      <w:r>
        <w:rPr>
          <w:b/>
          <w:u w:val="single"/>
        </w:rPr>
        <w:t>next few decades</w:t>
      </w:r>
      <w:r>
        <w:rPr>
          <w:u w:val="single"/>
        </w:rPr>
        <w:t xml:space="preserve"> these problems will be increasingly real.</w:t>
      </w:r>
      <w:r>
        <w:rPr>
          <w:sz w:val="16"/>
          <w:szCs w:val="16"/>
        </w:rPr>
        <w:t xml:space="preserve"> By then </w:t>
      </w:r>
      <w:r>
        <w:rPr>
          <w:u w:val="single"/>
        </w:rPr>
        <w:t xml:space="preserve">the world may almost be </w:t>
      </w:r>
      <w:r>
        <w:rPr>
          <w:b/>
          <w:u w:val="single"/>
        </w:rPr>
        <w:t>begging</w:t>
      </w:r>
      <w:r>
        <w:rPr>
          <w:u w:val="single"/>
        </w:rPr>
        <w:t xml:space="preserve"> for new, out of- the-box thinking. </w:t>
      </w:r>
      <w:r>
        <w:rPr>
          <w:sz w:val="16"/>
          <w:szCs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0E04D5D" w14:textId="77777777" w:rsidR="00372CF0" w:rsidRDefault="00372CF0" w:rsidP="00372CF0"/>
    <w:p w14:paraId="6804D055" w14:textId="77777777" w:rsidR="00372CF0" w:rsidRPr="00372CF0" w:rsidRDefault="00372CF0" w:rsidP="00372CF0">
      <w:pPr>
        <w:pStyle w:val="Heading4"/>
      </w:pPr>
      <w:r w:rsidRPr="00372CF0">
        <w:t>Water wars escalate.</w:t>
      </w:r>
    </w:p>
    <w:p w14:paraId="1BB94E48" w14:textId="77777777" w:rsidR="00372CF0" w:rsidRDefault="00372CF0" w:rsidP="00372CF0">
      <w:proofErr w:type="spellStart"/>
      <w:r>
        <w:rPr>
          <w:b/>
          <w:sz w:val="26"/>
          <w:szCs w:val="26"/>
        </w:rPr>
        <w:t>Klare</w:t>
      </w:r>
      <w:proofErr w:type="spellEnd"/>
      <w:r>
        <w:rPr>
          <w:b/>
          <w:sz w:val="26"/>
          <w:szCs w:val="26"/>
        </w:rPr>
        <w:t xml:space="preserve"> 20 </w:t>
      </w:r>
      <w: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2EFCEE3C" w14:textId="77777777" w:rsidR="00372CF0" w:rsidRDefault="00372CF0" w:rsidP="00372CF0">
      <w:pPr>
        <w:rPr>
          <w:sz w:val="12"/>
          <w:szCs w:val="12"/>
        </w:rPr>
      </w:pPr>
      <w:r>
        <w:rPr>
          <w:u w:val="single"/>
        </w:rPr>
        <w:t xml:space="preserve">Interstate </w:t>
      </w:r>
      <w:r>
        <w:rPr>
          <w:highlight w:val="green"/>
          <w:u w:val="single"/>
        </w:rPr>
        <w:t>conflict over water</w:t>
      </w:r>
      <w:r>
        <w:rPr>
          <w:sz w:val="12"/>
          <w:szCs w:val="12"/>
        </w:rPr>
        <w:t xml:space="preserve"> might </w:t>
      </w:r>
      <w:r>
        <w:rPr>
          <w:highlight w:val="green"/>
          <w:u w:val="single"/>
        </w:rPr>
        <w:t>occur</w:t>
      </w:r>
      <w:r>
        <w:rPr>
          <w:sz w:val="12"/>
          <w:szCs w:val="12"/>
        </w:rPr>
        <w:t xml:space="preserve">, the ICA indicated, </w:t>
      </w:r>
      <w:r>
        <w:rPr>
          <w:u w:val="single"/>
        </w:rPr>
        <w:t>when several states rely</w:t>
      </w:r>
      <w:r>
        <w:rPr>
          <w:sz w:val="12"/>
          <w:szCs w:val="12"/>
        </w:rPr>
        <w:t xml:space="preserve"> on a shared river system for much of their water supply and one or more of the riparian states sought to maximize the river’s flow for their own benefit at the expense of other states in the basin, </w:t>
      </w:r>
      <w:r>
        <w:rPr>
          <w:u w:val="single"/>
        </w:rPr>
        <w:t>amplifying</w:t>
      </w:r>
      <w:r>
        <w:rPr>
          <w:sz w:val="12"/>
          <w:szCs w:val="12"/>
        </w:rPr>
        <w:t xml:space="preserve"> any </w:t>
      </w:r>
      <w:r>
        <w:rPr>
          <w:u w:val="single"/>
        </w:rPr>
        <w:t>scarcities already present</w:t>
      </w:r>
      <w:r>
        <w:rPr>
          <w:sz w:val="12"/>
          <w:szCs w:val="12"/>
        </w:rPr>
        <w:t xml:space="preserve"> there. “We judge that </w:t>
      </w:r>
      <w:r>
        <w:rPr>
          <w:u w:val="single"/>
        </w:rPr>
        <w:t xml:space="preserve">as water shortages become </w:t>
      </w:r>
      <w:r>
        <w:rPr>
          <w:b/>
          <w:u w:val="single"/>
        </w:rPr>
        <w:t>more acute</w:t>
      </w:r>
      <w:r>
        <w:rPr>
          <w:sz w:val="12"/>
          <w:szCs w:val="12"/>
        </w:rPr>
        <w:t xml:space="preserve"> beyond the next ten years, </w:t>
      </w:r>
      <w:r>
        <w:rPr>
          <w:u w:val="single"/>
        </w:rPr>
        <w:t>water</w:t>
      </w:r>
      <w:r>
        <w:rPr>
          <w:sz w:val="12"/>
          <w:szCs w:val="12"/>
        </w:rPr>
        <w:t xml:space="preserve"> in shared basins </w:t>
      </w:r>
      <w:r>
        <w:rPr>
          <w:u w:val="single"/>
        </w:rPr>
        <w:t xml:space="preserve">will </w:t>
      </w:r>
      <w:r>
        <w:rPr>
          <w:b/>
          <w:u w:val="single"/>
        </w:rPr>
        <w:t>increasingly be used</w:t>
      </w:r>
      <w:r>
        <w:rPr>
          <w:u w:val="single"/>
        </w:rPr>
        <w:t xml:space="preserve"> as leverage</w:t>
      </w:r>
      <w:r>
        <w:rPr>
          <w:sz w:val="12"/>
          <w:szCs w:val="12"/>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Pr>
          <w:u w:val="single"/>
        </w:rPr>
        <w:t>states will</w:t>
      </w:r>
      <w:r>
        <w:rPr>
          <w:sz w:val="12"/>
          <w:szCs w:val="12"/>
        </w:rPr>
        <w:t xml:space="preserve"> also </w:t>
      </w:r>
      <w:r>
        <w:rPr>
          <w:u w:val="single"/>
        </w:rPr>
        <w:t xml:space="preserve">use their </w:t>
      </w:r>
      <w:r>
        <w:rPr>
          <w:b/>
          <w:u w:val="single"/>
        </w:rPr>
        <w:t>inherent ability</w:t>
      </w:r>
      <w:r>
        <w:rPr>
          <w:u w:val="single"/>
        </w:rPr>
        <w:t xml:space="preserve"> to construct</w:t>
      </w:r>
      <w:r>
        <w:rPr>
          <w:sz w:val="12"/>
          <w:szCs w:val="12"/>
        </w:rPr>
        <w:t xml:space="preserve"> and support </w:t>
      </w:r>
      <w:r>
        <w:rPr>
          <w:u w:val="single"/>
        </w:rPr>
        <w:t xml:space="preserve">major water projects to obtain </w:t>
      </w:r>
      <w:r>
        <w:rPr>
          <w:b/>
          <w:u w:val="single"/>
        </w:rPr>
        <w:t>regional influence</w:t>
      </w:r>
      <w:r>
        <w:rPr>
          <w:sz w:val="12"/>
          <w:szCs w:val="12"/>
        </w:rPr>
        <w:t xml:space="preserve"> or preserve their water interests.”16 The </w:t>
      </w:r>
      <w:r>
        <w:rPr>
          <w:highlight w:val="green"/>
          <w:u w:val="single"/>
        </w:rPr>
        <w:t>utilization of a state’s</w:t>
      </w:r>
      <w:r>
        <w:rPr>
          <w:u w:val="single"/>
        </w:rPr>
        <w:t xml:space="preserve"> superior </w:t>
      </w:r>
      <w:r>
        <w:rPr>
          <w:highlight w:val="green"/>
          <w:u w:val="single"/>
        </w:rPr>
        <w:t>position</w:t>
      </w:r>
      <w:r>
        <w:rPr>
          <w:sz w:val="12"/>
          <w:szCs w:val="12"/>
        </w:rPr>
        <w:t xml:space="preserve"> in a shared river system to extract political or economic advantage can </w:t>
      </w:r>
      <w:r>
        <w:rPr>
          <w:highlight w:val="green"/>
          <w:u w:val="single"/>
        </w:rPr>
        <w:t>prove</w:t>
      </w:r>
      <w:r>
        <w:rPr>
          <w:u w:val="single"/>
        </w:rPr>
        <w:t xml:space="preserve"> </w:t>
      </w:r>
      <w:r>
        <w:rPr>
          <w:b/>
          <w:u w:val="single"/>
        </w:rPr>
        <w:t xml:space="preserve">especially </w:t>
      </w:r>
      <w:r>
        <w:rPr>
          <w:b/>
          <w:highlight w:val="green"/>
          <w:u w:val="single"/>
        </w:rPr>
        <w:t>destabilizing</w:t>
      </w:r>
      <w:r>
        <w:rPr>
          <w:sz w:val="12"/>
          <w:szCs w:val="12"/>
        </w:rPr>
        <w:t xml:space="preserve">, the ICA suggested, </w:t>
      </w:r>
      <w:r>
        <w:rPr>
          <w:highlight w:val="green"/>
          <w:u w:val="single"/>
        </w:rPr>
        <w:t>when</w:t>
      </w:r>
      <w:r>
        <w:rPr>
          <w:sz w:val="12"/>
          <w:szCs w:val="12"/>
        </w:rPr>
        <w:t xml:space="preserve"> weaker </w:t>
      </w:r>
      <w:r>
        <w:rPr>
          <w:highlight w:val="green"/>
          <w:u w:val="single"/>
        </w:rPr>
        <w:t>states</w:t>
      </w:r>
      <w:r>
        <w:rPr>
          <w:sz w:val="12"/>
          <w:szCs w:val="12"/>
        </w:rPr>
        <w:t xml:space="preserve"> in the system (typically the downstream countries) </w:t>
      </w:r>
      <w:r>
        <w:rPr>
          <w:highlight w:val="green"/>
          <w:u w:val="single"/>
        </w:rPr>
        <w:t>are</w:t>
      </w:r>
      <w:r>
        <w:rPr>
          <w:sz w:val="12"/>
          <w:szCs w:val="12"/>
        </w:rPr>
        <w:t xml:space="preserve"> especially </w:t>
      </w:r>
      <w:r>
        <w:rPr>
          <w:highlight w:val="green"/>
          <w:u w:val="single"/>
        </w:rPr>
        <w:t>vulnerable to</w:t>
      </w:r>
      <w:r>
        <w:rPr>
          <w:u w:val="single"/>
        </w:rPr>
        <w:t xml:space="preserve"> water </w:t>
      </w:r>
      <w:r>
        <w:rPr>
          <w:highlight w:val="green"/>
          <w:u w:val="single"/>
        </w:rPr>
        <w:t>scarcity</w:t>
      </w:r>
      <w:r>
        <w:rPr>
          <w:sz w:val="12"/>
          <w:szCs w:val="12"/>
        </w:rPr>
        <w:t xml:space="preserve"> because of long-standing social, economic, and political conditions. Without identifying any </w:t>
      </w:r>
      <w:proofErr w:type="gramStart"/>
      <w:r>
        <w:rPr>
          <w:sz w:val="12"/>
          <w:szCs w:val="12"/>
        </w:rPr>
        <w:t>particular states</w:t>
      </w:r>
      <w:proofErr w:type="gramEnd"/>
      <w:r>
        <w:rPr>
          <w:sz w:val="12"/>
          <w:szCs w:val="12"/>
        </w:rPr>
        <w:t xml:space="preserve"> by name, the study suggested that </w:t>
      </w:r>
      <w:r>
        <w:rPr>
          <w:u w:val="single"/>
        </w:rPr>
        <w:t>this</w:t>
      </w:r>
      <w:r>
        <w:rPr>
          <w:sz w:val="12"/>
          <w:szCs w:val="12"/>
        </w:rPr>
        <w:t xml:space="preserve"> could </w:t>
      </w:r>
      <w:r>
        <w:rPr>
          <w:u w:val="single"/>
        </w:rPr>
        <w:t>occur when downstream states suffer from</w:t>
      </w:r>
      <w:r>
        <w:rPr>
          <w:sz w:val="12"/>
          <w:szCs w:val="12"/>
        </w:rPr>
        <w:t xml:space="preserve"> endemic corruption, </w:t>
      </w:r>
      <w:r>
        <w:rPr>
          <w:u w:val="single"/>
        </w:rPr>
        <w:t>poor water management practices</w:t>
      </w:r>
      <w:r>
        <w:rPr>
          <w:sz w:val="12"/>
          <w:szCs w:val="12"/>
        </w:rPr>
        <w:t xml:space="preserve">, and systemic favoritism when it comes to the allocation of scarce water supplies. In such cases, </w:t>
      </w:r>
      <w:r>
        <w:rPr>
          <w:u w:val="single"/>
        </w:rPr>
        <w:t>any reduction</w:t>
      </w:r>
      <w:r>
        <w:rPr>
          <w:sz w:val="12"/>
          <w:szCs w:val="12"/>
        </w:rPr>
        <w:t xml:space="preserve"> in the flow of water by an upstream country </w:t>
      </w:r>
      <w:r>
        <w:rPr>
          <w:u w:val="single"/>
        </w:rPr>
        <w:t>could easily combine</w:t>
      </w:r>
      <w:r>
        <w:rPr>
          <w:sz w:val="12"/>
          <w:szCs w:val="12"/>
        </w:rPr>
        <w:t xml:space="preserve"> with internal factors in a downstream country </w:t>
      </w:r>
      <w:r>
        <w:rPr>
          <w:u w:val="single"/>
        </w:rPr>
        <w:t xml:space="preserve">to provoke </w:t>
      </w:r>
      <w:r>
        <w:rPr>
          <w:b/>
          <w:u w:val="single"/>
        </w:rPr>
        <w:t>widespread unrest</w:t>
      </w:r>
      <w:r>
        <w:rPr>
          <w:u w:val="single"/>
        </w:rPr>
        <w:t xml:space="preserve"> and conflict</w:t>
      </w:r>
      <w:r>
        <w:rPr>
          <w:sz w:val="12"/>
          <w:szCs w:val="12"/>
        </w:rPr>
        <w:t>. “</w:t>
      </w:r>
      <w:r>
        <w:rPr>
          <w:u w:val="single"/>
        </w:rPr>
        <w:t>Water shortages</w:t>
      </w:r>
      <w:r>
        <w:rPr>
          <w:sz w:val="12"/>
          <w:szCs w:val="12"/>
        </w:rPr>
        <w:t xml:space="preserve">, and government failures to manage them, are </w:t>
      </w:r>
      <w:r>
        <w:rPr>
          <w:sz w:val="12"/>
          <w:szCs w:val="12"/>
        </w:rPr>
        <w:lastRenderedPageBreak/>
        <w:t xml:space="preserve">likely to </w:t>
      </w:r>
      <w:r>
        <w:rPr>
          <w:u w:val="single"/>
        </w:rPr>
        <w:t>lead to</w:t>
      </w:r>
      <w:r>
        <w:rPr>
          <w:sz w:val="12"/>
          <w:szCs w:val="12"/>
        </w:rPr>
        <w:t xml:space="preserve"> social disruptions, </w:t>
      </w:r>
      <w:r>
        <w:rPr>
          <w:highlight w:val="green"/>
          <w:u w:val="single"/>
        </w:rPr>
        <w:t>pressure</w:t>
      </w:r>
      <w:r>
        <w:rPr>
          <w:u w:val="single"/>
        </w:rPr>
        <w:t xml:space="preserve"> on national</w:t>
      </w:r>
      <w:r>
        <w:rPr>
          <w:sz w:val="12"/>
          <w:szCs w:val="12"/>
        </w:rPr>
        <w:t xml:space="preserve"> and local </w:t>
      </w:r>
      <w:r>
        <w:rPr>
          <w:highlight w:val="green"/>
          <w:u w:val="single"/>
        </w:rPr>
        <w:t>leaders</w:t>
      </w:r>
      <w:r>
        <w:rPr>
          <w:u w:val="single"/>
        </w:rPr>
        <w:t>, and</w:t>
      </w:r>
      <w:r>
        <w:rPr>
          <w:sz w:val="12"/>
          <w:szCs w:val="12"/>
        </w:rPr>
        <w:t xml:space="preserve"> potentially </w:t>
      </w:r>
      <w:r>
        <w:rPr>
          <w:u w:val="single"/>
        </w:rPr>
        <w:t>political instability</w:t>
      </w:r>
      <w:r>
        <w:rPr>
          <w:sz w:val="12"/>
          <w:szCs w:val="12"/>
        </w:rPr>
        <w:t>,” the report noted.17 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 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 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 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Pr>
          <w:highlight w:val="green"/>
          <w:u w:val="single"/>
        </w:rPr>
        <w:t>Pakistan</w:t>
      </w:r>
      <w:r>
        <w:rPr>
          <w:u w:val="single"/>
        </w:rPr>
        <w:t xml:space="preserve"> presents a </w:t>
      </w:r>
      <w:r>
        <w:rPr>
          <w:b/>
          <w:highlight w:val="green"/>
          <w:u w:val="single"/>
        </w:rPr>
        <w:t>clear example</w:t>
      </w:r>
      <w:r>
        <w:rPr>
          <w:u w:val="single"/>
        </w:rPr>
        <w:t xml:space="preserve"> of</w:t>
      </w:r>
      <w:r>
        <w:rPr>
          <w:sz w:val="12"/>
          <w:szCs w:val="12"/>
        </w:rPr>
        <w:t xml:space="preserve"> a </w:t>
      </w:r>
      <w:r>
        <w:rPr>
          <w:u w:val="single"/>
        </w:rPr>
        <w:t>country where social dynamics</w:t>
      </w:r>
      <w:r>
        <w:rPr>
          <w:sz w:val="12"/>
          <w:szCs w:val="12"/>
        </w:rPr>
        <w:t xml:space="preserve"> and susceptibility to harm from climate events combine to </w:t>
      </w:r>
      <w:r>
        <w:rPr>
          <w:u w:val="single"/>
        </w:rPr>
        <w:t>create a</w:t>
      </w:r>
      <w:r>
        <w:rPr>
          <w:sz w:val="12"/>
          <w:szCs w:val="12"/>
        </w:rPr>
        <w:t xml:space="preserve"> potentially </w:t>
      </w:r>
      <w:r>
        <w:rPr>
          <w:u w:val="single"/>
        </w:rPr>
        <w:t>unstable situation</w:t>
      </w:r>
      <w:r>
        <w:rPr>
          <w:sz w:val="12"/>
          <w:szCs w:val="12"/>
        </w:rPr>
        <w:t xml:space="preserve">.”21 </w:t>
      </w:r>
      <w:r>
        <w:rPr>
          <w:u w:val="single"/>
        </w:rPr>
        <w:t>Pakistan</w:t>
      </w:r>
      <w:r>
        <w:rPr>
          <w:sz w:val="12"/>
          <w:szCs w:val="12"/>
        </w:rPr>
        <w:t xml:space="preserve"> was said to </w:t>
      </w:r>
      <w:r>
        <w:rPr>
          <w:u w:val="single"/>
        </w:rPr>
        <w:t xml:space="preserve">suffer from </w:t>
      </w:r>
      <w:r>
        <w:rPr>
          <w:b/>
          <w:u w:val="single"/>
        </w:rPr>
        <w:t>multiple risk factors</w:t>
      </w:r>
      <w:r>
        <w:rPr>
          <w:sz w:val="12"/>
          <w:szCs w:val="12"/>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Pr>
          <w:u w:val="single"/>
        </w:rPr>
        <w:t>conditions</w:t>
      </w:r>
      <w:r>
        <w:rPr>
          <w:sz w:val="12"/>
          <w:szCs w:val="12"/>
        </w:rPr>
        <w:t xml:space="preserve"> have </w:t>
      </w:r>
      <w:r>
        <w:rPr>
          <w:highlight w:val="green"/>
          <w:u w:val="single"/>
        </w:rPr>
        <w:t>led</w:t>
      </w:r>
      <w:r>
        <w:rPr>
          <w:sz w:val="12"/>
          <w:szCs w:val="12"/>
        </w:rPr>
        <w:t xml:space="preserve">, in the past, </w:t>
      </w:r>
      <w:r>
        <w:rPr>
          <w:highlight w:val="green"/>
          <w:u w:val="single"/>
        </w:rPr>
        <w:t>to</w:t>
      </w:r>
      <w:r>
        <w:rPr>
          <w:u w:val="single"/>
        </w:rPr>
        <w:t xml:space="preserve"> internal squabbles</w:t>
      </w:r>
      <w:r>
        <w:rPr>
          <w:sz w:val="12"/>
          <w:szCs w:val="12"/>
        </w:rPr>
        <w:t xml:space="preserve"> over water rights </w:t>
      </w:r>
      <w:r>
        <w:rPr>
          <w:u w:val="single"/>
        </w:rPr>
        <w:t>and</w:t>
      </w:r>
      <w:r>
        <w:rPr>
          <w:sz w:val="12"/>
          <w:szCs w:val="12"/>
        </w:rPr>
        <w:t xml:space="preserve"> to </w:t>
      </w:r>
      <w:r>
        <w:rPr>
          <w:highlight w:val="green"/>
          <w:u w:val="single"/>
        </w:rPr>
        <w:t>tensions with India</w:t>
      </w:r>
      <w:r>
        <w:rPr>
          <w:sz w:val="12"/>
          <w:szCs w:val="12"/>
        </w:rPr>
        <w:t xml:space="preserve"> over control of the Indus; now, with the likelihood of diminished meltwater from the Himalayan glaciers, the </w:t>
      </w:r>
      <w:r>
        <w:rPr>
          <w:u w:val="single"/>
        </w:rPr>
        <w:t xml:space="preserve">risk of water scarcity triggering </w:t>
      </w:r>
      <w:r>
        <w:rPr>
          <w:b/>
          <w:u w:val="single"/>
        </w:rPr>
        <w:t>violent conflict</w:t>
      </w:r>
      <w:r>
        <w:rPr>
          <w:sz w:val="12"/>
          <w:szCs w:val="12"/>
        </w:rPr>
        <w:t xml:space="preserve"> of one sort or another </w:t>
      </w:r>
      <w:r>
        <w:rPr>
          <w:u w:val="single"/>
        </w:rPr>
        <w:t xml:space="preserve">becomes that </w:t>
      </w:r>
      <w:r>
        <w:rPr>
          <w:b/>
          <w:u w:val="single"/>
        </w:rPr>
        <w:t>much greater</w:t>
      </w:r>
      <w:r>
        <w:rPr>
          <w:sz w:val="12"/>
          <w:szCs w:val="12"/>
        </w:rPr>
        <w:t xml:space="preserve">.22 Pakistan, the Indus, and U.S. Security There is no doubt that Pakistan is considered by U.S. security analysts as a “state important to U.S. national security interests,” the term used by the Defense Intelligence Agency to describe countries of concern in the 2012 ICA on water. Not only is </w:t>
      </w:r>
      <w:r>
        <w:rPr>
          <w:u w:val="single"/>
        </w:rPr>
        <w:t>Pakistan</w:t>
      </w:r>
      <w:r>
        <w:rPr>
          <w:sz w:val="12"/>
          <w:szCs w:val="12"/>
        </w:rPr>
        <w:t xml:space="preserve"> a critical—if not always wholehearted—partner in the global war on terror, but it also </w:t>
      </w:r>
      <w:r>
        <w:rPr>
          <w:highlight w:val="green"/>
          <w:u w:val="single"/>
        </w:rPr>
        <w:t>possesses</w:t>
      </w:r>
      <w:r>
        <w:rPr>
          <w:u w:val="single"/>
        </w:rPr>
        <w:t xml:space="preserve"> a </w:t>
      </w:r>
      <w:r>
        <w:rPr>
          <w:b/>
          <w:u w:val="single"/>
        </w:rPr>
        <w:t>substantial arsenal</w:t>
      </w:r>
      <w:r>
        <w:rPr>
          <w:u w:val="single"/>
        </w:rPr>
        <w:t xml:space="preserve"> of </w:t>
      </w:r>
      <w:r>
        <w:rPr>
          <w:highlight w:val="green"/>
          <w:u w:val="single"/>
        </w:rPr>
        <w:t>nuc</w:t>
      </w:r>
      <w:r>
        <w:rPr>
          <w:u w:val="single"/>
        </w:rPr>
        <w:t>lear weapon</w:t>
      </w:r>
      <w:r>
        <w:rPr>
          <w:highlight w:val="green"/>
          <w:u w:val="single"/>
        </w:rPr>
        <w:t>s</w:t>
      </w:r>
      <w:r>
        <w:rPr>
          <w:u w:val="single"/>
        </w:rPr>
        <w:t xml:space="preserve"> whose security is a matter of </w:t>
      </w:r>
      <w:r>
        <w:rPr>
          <w:b/>
          <w:u w:val="single"/>
        </w:rPr>
        <w:t>enormous concern</w:t>
      </w:r>
      <w:r>
        <w:rPr>
          <w:sz w:val="12"/>
          <w:szCs w:val="12"/>
        </w:rPr>
        <w:t xml:space="preserve"> to American leaders.23 Should those munitions wind up with rogue elements of the Pakistani military (some of whose members are believed to maintain clandestine links to radical Islamic organizations), or even worse, </w:t>
      </w:r>
      <w:r>
        <w:rPr>
          <w:u w:val="single"/>
        </w:rPr>
        <w:t>should Pakistan descend into</w:t>
      </w:r>
      <w:r>
        <w:rPr>
          <w:sz w:val="12"/>
          <w:szCs w:val="12"/>
        </w:rPr>
        <w:t xml:space="preserve"> civil </w:t>
      </w:r>
      <w:r>
        <w:rPr>
          <w:u w:val="single"/>
        </w:rPr>
        <w:t>war</w:t>
      </w:r>
      <w:r>
        <w:rPr>
          <w:sz w:val="12"/>
          <w:szCs w:val="12"/>
        </w:rPr>
        <w:t xml:space="preserve"> and the weapons fall into untrustworthy or hostile hands, the </w:t>
      </w:r>
      <w:r>
        <w:rPr>
          <w:u w:val="single"/>
        </w:rPr>
        <w:t>safety of India</w:t>
      </w:r>
      <w:r>
        <w:rPr>
          <w:sz w:val="12"/>
          <w:szCs w:val="12"/>
        </w:rPr>
        <w:t xml:space="preserve"> and other US allies—as well as of American forces deployed in the region—</w:t>
      </w:r>
      <w:r>
        <w:rPr>
          <w:u w:val="single"/>
        </w:rPr>
        <w:t xml:space="preserve">would be at </w:t>
      </w:r>
      <w:r>
        <w:rPr>
          <w:b/>
          <w:u w:val="single"/>
        </w:rPr>
        <w:t>grave risk</w:t>
      </w:r>
      <w:r>
        <w:rPr>
          <w:sz w:val="12"/>
          <w:szCs w:val="12"/>
        </w:rPr>
        <w:t xml:space="preserve">.24 Ensuring Pakistan’s stability therefore, has long been a major U.S. security objective, prompting regular deliveries of American arms and other military aid. Yet, despite billions of dollars in American aid, Pakistan remains vulnerable to social and ethnic internal strife.25 As noted, </w:t>
      </w:r>
      <w:r>
        <w:rPr>
          <w:u w:val="single"/>
        </w:rPr>
        <w:t>farming is the principal economic activity</w:t>
      </w:r>
      <w:r>
        <w:rPr>
          <w:sz w:val="12"/>
          <w:szCs w:val="12"/>
        </w:rPr>
        <w:t xml:space="preserve"> in Pakistan, and </w:t>
      </w:r>
      <w:r>
        <w:rPr>
          <w:u w:val="single"/>
        </w:rPr>
        <w:t xml:space="preserve">ensuring access to water is an overarching public and </w:t>
      </w:r>
      <w:r>
        <w:rPr>
          <w:b/>
          <w:u w:val="single"/>
        </w:rPr>
        <w:t>government concern</w:t>
      </w:r>
      <w:r>
        <w:rPr>
          <w:u w:val="single"/>
        </w:rPr>
        <w:t>. This means</w:t>
      </w:r>
      <w:r>
        <w:rPr>
          <w:sz w:val="12"/>
          <w:szCs w:val="12"/>
        </w:rPr>
        <w:t xml:space="preserve">, above all, </w:t>
      </w:r>
      <w:r>
        <w:rPr>
          <w:b/>
          <w:u w:val="single"/>
        </w:rPr>
        <w:t>managing the use</w:t>
      </w:r>
      <w:r>
        <w:rPr>
          <w:u w:val="single"/>
        </w:rPr>
        <w:t xml:space="preserve"> of</w:t>
      </w:r>
      <w:r>
        <w:rPr>
          <w:sz w:val="12"/>
          <w:szCs w:val="12"/>
        </w:rPr>
        <w:t xml:space="preserve"> the Indus—the country’s main source of </w:t>
      </w:r>
      <w:r>
        <w:rPr>
          <w:u w:val="single"/>
        </w:rPr>
        <w:t>water for irrigation and</w:t>
      </w:r>
      <w:r>
        <w:rPr>
          <w:sz w:val="12"/>
          <w:szCs w:val="12"/>
        </w:rPr>
        <w:t xml:space="preserve"> its </w:t>
      </w:r>
      <w:r>
        <w:rPr>
          <w:b/>
          <w:u w:val="single"/>
        </w:rPr>
        <w:t>major source</w:t>
      </w:r>
      <w:r>
        <w:rPr>
          <w:u w:val="single"/>
        </w:rPr>
        <w:t xml:space="preserve"> of</w:t>
      </w:r>
      <w:r>
        <w:rPr>
          <w:sz w:val="12"/>
          <w:szCs w:val="12"/>
        </w:rPr>
        <w:t xml:space="preserve"> power for </w:t>
      </w:r>
      <w:r>
        <w:rPr>
          <w:u w:val="single"/>
        </w:rPr>
        <w:t>electricity generation</w:t>
      </w:r>
      <w:r>
        <w:rPr>
          <w:sz w:val="12"/>
          <w:szCs w:val="12"/>
        </w:rPr>
        <w:t xml:space="preserve">.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 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Pr>
          <w:sz w:val="12"/>
          <w:szCs w:val="12"/>
        </w:rPr>
        <w:t>sector</w:t>
      </w:r>
      <w:proofErr w:type="gramEnd"/>
      <w:r>
        <w:rPr>
          <w:sz w:val="12"/>
          <w:szCs w:val="12"/>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 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 Another </w:t>
      </w:r>
      <w:r>
        <w:rPr>
          <w:u w:val="single"/>
        </w:rPr>
        <w:t>scenario that has</w:t>
      </w:r>
      <w:r>
        <w:rPr>
          <w:sz w:val="12"/>
          <w:szCs w:val="12"/>
        </w:rPr>
        <w:t xml:space="preserve"> some </w:t>
      </w:r>
      <w:r>
        <w:rPr>
          <w:u w:val="single"/>
        </w:rPr>
        <w:t>analysts worried is</w:t>
      </w:r>
      <w:r>
        <w:rPr>
          <w:sz w:val="12"/>
          <w:szCs w:val="12"/>
        </w:rPr>
        <w:t xml:space="preserve"> the </w:t>
      </w:r>
      <w:r>
        <w:rPr>
          <w:u w:val="single"/>
        </w:rPr>
        <w:t>possibility that</w:t>
      </w:r>
      <w:r>
        <w:rPr>
          <w:sz w:val="12"/>
          <w:szCs w:val="12"/>
        </w:rPr>
        <w:t xml:space="preserve"> a time of </w:t>
      </w:r>
      <w:r>
        <w:rPr>
          <w:b/>
          <w:u w:val="single"/>
        </w:rPr>
        <w:t xml:space="preserve">sharply </w:t>
      </w:r>
      <w:r>
        <w:rPr>
          <w:b/>
          <w:highlight w:val="green"/>
          <w:u w:val="single"/>
        </w:rPr>
        <w:t>reduced</w:t>
      </w:r>
      <w:r>
        <w:rPr>
          <w:highlight w:val="green"/>
          <w:u w:val="single"/>
        </w:rPr>
        <w:t xml:space="preserve"> water</w:t>
      </w:r>
      <w:r>
        <w:rPr>
          <w:sz w:val="12"/>
          <w:szCs w:val="12"/>
          <w:u w:val="single"/>
        </w:rPr>
        <w:t xml:space="preserve"> </w:t>
      </w:r>
      <w:r>
        <w:rPr>
          <w:sz w:val="12"/>
          <w:szCs w:val="12"/>
        </w:rPr>
        <w:t xml:space="preserve">flow through the Indus will </w:t>
      </w:r>
      <w:r>
        <w:rPr>
          <w:highlight w:val="green"/>
          <w:u w:val="single"/>
        </w:rPr>
        <w:t>coincide with</w:t>
      </w:r>
      <w:r>
        <w:rPr>
          <w:u w:val="single"/>
        </w:rPr>
        <w:t xml:space="preserve"> efforts by </w:t>
      </w:r>
      <w:r>
        <w:rPr>
          <w:highlight w:val="green"/>
          <w:u w:val="single"/>
        </w:rPr>
        <w:t>India</w:t>
      </w:r>
      <w:r>
        <w:rPr>
          <w:sz w:val="12"/>
          <w:szCs w:val="12"/>
        </w:rPr>
        <w:t xml:space="preserve"> to </w:t>
      </w:r>
      <w:r>
        <w:rPr>
          <w:highlight w:val="green"/>
          <w:u w:val="single"/>
        </w:rPr>
        <w:t>exploit its advantage</w:t>
      </w:r>
      <w:r>
        <w:rPr>
          <w:u w:val="single"/>
        </w:rPr>
        <w:t>ous</w:t>
      </w:r>
      <w:r>
        <w:rPr>
          <w:sz w:val="12"/>
          <w:szCs w:val="12"/>
        </w:rPr>
        <w:t xml:space="preserve"> position as the upper riparian on three key tributaries of the Indus—the Ravi, the Beas, and the Sutlej—to divert water for its own use, thereby depriving downstream Pakistan of vital supplies and </w:t>
      </w:r>
      <w:r>
        <w:rPr>
          <w:highlight w:val="green"/>
          <w:u w:val="single"/>
        </w:rPr>
        <w:t>provoking</w:t>
      </w:r>
      <w:r>
        <w:rPr>
          <w:sz w:val="12"/>
          <w:szCs w:val="12"/>
        </w:rPr>
        <w:t xml:space="preserve"> a </w:t>
      </w:r>
      <w:r>
        <w:rPr>
          <w:highlight w:val="green"/>
          <w:u w:val="single"/>
        </w:rPr>
        <w:t>war</w:t>
      </w:r>
      <w:r>
        <w:rPr>
          <w:u w:val="single"/>
        </w:rPr>
        <w:t xml:space="preserve"> between these two countries</w:t>
      </w:r>
      <w:r>
        <w:rPr>
          <w:sz w:val="12"/>
          <w:szCs w:val="12"/>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Pr>
          <w:highlight w:val="green"/>
          <w:u w:val="single"/>
        </w:rPr>
        <w:t>India</w:t>
      </w:r>
      <w:r>
        <w:rPr>
          <w:u w:val="single"/>
        </w:rPr>
        <w:t xml:space="preserve">, possessing </w:t>
      </w:r>
      <w:r>
        <w:rPr>
          <w:b/>
          <w:u w:val="single"/>
        </w:rPr>
        <w:t>superior conventional forces</w:t>
      </w:r>
      <w:r>
        <w:rPr>
          <w:u w:val="single"/>
        </w:rPr>
        <w:t xml:space="preserve">, would </w:t>
      </w:r>
      <w:r>
        <w:rPr>
          <w:highlight w:val="green"/>
          <w:u w:val="single"/>
        </w:rPr>
        <w:t>overpower Pakistan</w:t>
      </w:r>
      <w:r>
        <w:rPr>
          <w:u w:val="single"/>
        </w:rPr>
        <w:t>’s</w:t>
      </w:r>
      <w:r>
        <w:rPr>
          <w:sz w:val="12"/>
          <w:szCs w:val="12"/>
        </w:rPr>
        <w:t xml:space="preserve"> equivalent </w:t>
      </w:r>
      <w:r>
        <w:rPr>
          <w:u w:val="single"/>
        </w:rPr>
        <w:t xml:space="preserve">armies, </w:t>
      </w:r>
      <w:r>
        <w:rPr>
          <w:highlight w:val="green"/>
          <w:u w:val="single"/>
        </w:rPr>
        <w:t>leading</w:t>
      </w:r>
      <w:r>
        <w:rPr>
          <w:u w:val="single"/>
        </w:rPr>
        <w:t xml:space="preserve"> Pakistan’s </w:t>
      </w:r>
      <w:r>
        <w:rPr>
          <w:highlight w:val="green"/>
          <w:u w:val="single"/>
        </w:rPr>
        <w:t>leaders to</w:t>
      </w:r>
      <w:r>
        <w:rPr>
          <w:sz w:val="12"/>
          <w:szCs w:val="12"/>
        </w:rPr>
        <w:t xml:space="preserve"> order the </w:t>
      </w:r>
      <w:r>
        <w:rPr>
          <w:highlight w:val="green"/>
          <w:u w:val="single"/>
        </w:rPr>
        <w:t>use</w:t>
      </w:r>
      <w:r>
        <w:rPr>
          <w:u w:val="single"/>
        </w:rPr>
        <w:t xml:space="preserve"> of </w:t>
      </w:r>
      <w:r>
        <w:rPr>
          <w:highlight w:val="green"/>
          <w:u w:val="single"/>
        </w:rPr>
        <w:t>nuclear weapons</w:t>
      </w:r>
      <w:r>
        <w:rPr>
          <w:sz w:val="12"/>
          <w:szCs w:val="12"/>
        </w:rPr>
        <w:t xml:space="preserve"> against India, </w:t>
      </w:r>
      <w:r>
        <w:rPr>
          <w:u w:val="single"/>
        </w:rPr>
        <w:t>igniting</w:t>
      </w:r>
      <w:r>
        <w:rPr>
          <w:sz w:val="12"/>
          <w:szCs w:val="12"/>
        </w:rPr>
        <w:t xml:space="preserve"> a regional </w:t>
      </w:r>
      <w:r>
        <w:rPr>
          <w:u w:val="single"/>
        </w:rPr>
        <w:t>nuclear war</w:t>
      </w:r>
      <w:r>
        <w:rPr>
          <w:sz w:val="12"/>
          <w:szCs w:val="12"/>
        </w:rPr>
        <w:t xml:space="preserve">. Such a </w:t>
      </w:r>
      <w:r>
        <w:rPr>
          <w:u w:val="single"/>
        </w:rPr>
        <w:t>conflict</w:t>
      </w:r>
      <w:r>
        <w:rPr>
          <w:sz w:val="12"/>
          <w:szCs w:val="12"/>
        </w:rPr>
        <w:t xml:space="preserve">, scientists have calculated, would result in 50 to 125 million fatalities, and </w:t>
      </w:r>
      <w:r>
        <w:rPr>
          <w:u w:val="single"/>
        </w:rPr>
        <w:t xml:space="preserve">produce a </w:t>
      </w:r>
      <w:r>
        <w:rPr>
          <w:b/>
          <w:u w:val="single"/>
        </w:rPr>
        <w:t>dust cloud</w:t>
      </w:r>
      <w:r>
        <w:rPr>
          <w:u w:val="single"/>
        </w:rPr>
        <w:t xml:space="preserve"> covering</w:t>
      </w:r>
      <w:r>
        <w:rPr>
          <w:sz w:val="12"/>
          <w:szCs w:val="12"/>
        </w:rPr>
        <w:t xml:space="preserve"> much of </w:t>
      </w:r>
      <w:r>
        <w:rPr>
          <w:u w:val="single"/>
        </w:rPr>
        <w:t xml:space="preserve">the Earth, decimating </w:t>
      </w:r>
      <w:r>
        <w:rPr>
          <w:b/>
          <w:u w:val="single"/>
        </w:rPr>
        <w:t>global agriculture</w:t>
      </w:r>
      <w:r>
        <w:rPr>
          <w:sz w:val="12"/>
          <w:szCs w:val="12"/>
        </w:rPr>
        <w:t>—an outcome with enormous implications for American national security.30</w:t>
      </w:r>
    </w:p>
    <w:p w14:paraId="384C319D" w14:textId="77777777" w:rsidR="00372CF0" w:rsidRDefault="00372CF0" w:rsidP="00372CF0"/>
    <w:p w14:paraId="5E182841" w14:textId="77777777" w:rsidR="00372CF0" w:rsidRPr="00372CF0" w:rsidRDefault="00372CF0" w:rsidP="00372CF0">
      <w:pPr>
        <w:pStyle w:val="Heading4"/>
      </w:pPr>
      <w:r w:rsidRPr="00372CF0">
        <w:lastRenderedPageBreak/>
        <w:t>So do resource wars.</w:t>
      </w:r>
    </w:p>
    <w:p w14:paraId="5FCD25BF" w14:textId="77777777" w:rsidR="00372CF0" w:rsidRDefault="00372CF0" w:rsidP="00372CF0">
      <w:proofErr w:type="spellStart"/>
      <w:r>
        <w:rPr>
          <w:b/>
          <w:sz w:val="26"/>
          <w:szCs w:val="26"/>
        </w:rPr>
        <w:t>Klare</w:t>
      </w:r>
      <w:proofErr w:type="spellEnd"/>
      <w:r>
        <w:rPr>
          <w:b/>
          <w:sz w:val="26"/>
          <w:szCs w:val="26"/>
        </w:rPr>
        <w:t xml:space="preserve"> 13</w:t>
      </w:r>
      <w:r>
        <w:t xml:space="preserve"> – Michael T., professor emeritus of peace and world-security studies at Hampshire College and senior visiting fellow at the Arms Control Association in Washington, DC, " How Resource Scarcity and Climate Change Could Produce a Global Explosion", The Nation, 4/22/2013, </w:t>
      </w:r>
      <w:hyperlink r:id="rId15">
        <w:r>
          <w:rPr>
            <w:color w:val="000000"/>
            <w:u w:val="single"/>
          </w:rPr>
          <w:t>https://www.thenation.com/article/how-resource-scarcity-and-climate-change-could-produce-global-explosion/</w:t>
        </w:r>
      </w:hyperlink>
      <w:r>
        <w:t xml:space="preserve"> JHW</w:t>
      </w:r>
    </w:p>
    <w:p w14:paraId="5C2DEBF3" w14:textId="77777777" w:rsidR="00372CF0" w:rsidRDefault="00372CF0" w:rsidP="00372CF0">
      <w:pPr>
        <w:rPr>
          <w:sz w:val="12"/>
          <w:szCs w:val="12"/>
        </w:rPr>
      </w:pPr>
      <w:r>
        <w:rPr>
          <w:sz w:val="12"/>
          <w:szCs w:val="12"/>
        </w:rPr>
        <w:t xml:space="preserve">Resource Shortages and Resource Wars Start with one simple given: the prospect of future </w:t>
      </w:r>
      <w:r>
        <w:rPr>
          <w:highlight w:val="green"/>
          <w:u w:val="single"/>
        </w:rPr>
        <w:t>scarcities</w:t>
      </w:r>
      <w:r>
        <w:rPr>
          <w:sz w:val="12"/>
          <w:szCs w:val="12"/>
          <w:highlight w:val="green"/>
        </w:rPr>
        <w:t xml:space="preserve"> </w:t>
      </w:r>
      <w:r>
        <w:rPr>
          <w:highlight w:val="green"/>
          <w:u w:val="single"/>
        </w:rPr>
        <w:t>of</w:t>
      </w:r>
      <w:r>
        <w:rPr>
          <w:u w:val="single"/>
        </w:rPr>
        <w:t xml:space="preserve"> vital natural </w:t>
      </w:r>
      <w:r>
        <w:rPr>
          <w:highlight w:val="green"/>
          <w:u w:val="single"/>
        </w:rPr>
        <w:t>resources</w:t>
      </w:r>
      <w:r>
        <w:rPr>
          <w:sz w:val="12"/>
          <w:szCs w:val="12"/>
        </w:rPr>
        <w:t xml:space="preserve">, </w:t>
      </w:r>
      <w:r>
        <w:rPr>
          <w:u w:val="single"/>
        </w:rPr>
        <w:t>including energy</w:t>
      </w:r>
      <w:r>
        <w:rPr>
          <w:sz w:val="12"/>
          <w:szCs w:val="12"/>
        </w:rPr>
        <w:t xml:space="preserve">, water, land, </w:t>
      </w:r>
      <w:proofErr w:type="gramStart"/>
      <w:r>
        <w:rPr>
          <w:sz w:val="12"/>
          <w:szCs w:val="12"/>
        </w:rPr>
        <w:t>food</w:t>
      </w:r>
      <w:proofErr w:type="gramEnd"/>
      <w:r>
        <w:rPr>
          <w:sz w:val="12"/>
          <w:szCs w:val="12"/>
        </w:rPr>
        <w:t xml:space="preserve"> and critical minerals. This </w:t>
      </w:r>
      <w:proofErr w:type="gramStart"/>
      <w:r>
        <w:rPr>
          <w:sz w:val="12"/>
          <w:szCs w:val="12"/>
        </w:rPr>
        <w:t>in itself would</w:t>
      </w:r>
      <w:proofErr w:type="gramEnd"/>
      <w:r>
        <w:rPr>
          <w:sz w:val="12"/>
          <w:szCs w:val="12"/>
        </w:rPr>
        <w:t xml:space="preserve"> </w:t>
      </w:r>
      <w:r>
        <w:rPr>
          <w:b/>
          <w:highlight w:val="green"/>
          <w:u w:val="single"/>
        </w:rPr>
        <w:t>guarantee</w:t>
      </w:r>
      <w:r>
        <w:rPr>
          <w:b/>
          <w:u w:val="single"/>
        </w:rPr>
        <w:t xml:space="preserve"> social unrest, geopolitical friction and </w:t>
      </w:r>
      <w:r>
        <w:rPr>
          <w:b/>
          <w:highlight w:val="green"/>
          <w:u w:val="single"/>
        </w:rPr>
        <w:t>war</w:t>
      </w:r>
      <w:r>
        <w:rPr>
          <w:sz w:val="12"/>
          <w:szCs w:val="12"/>
        </w:rPr>
        <w:t xml:space="preserve">. It is important to note that </w:t>
      </w:r>
      <w:r>
        <w:rPr>
          <w:u w:val="single"/>
        </w:rPr>
        <w:t>absolute scarcity</w:t>
      </w:r>
      <w:r>
        <w:rPr>
          <w:sz w:val="12"/>
          <w:szCs w:val="12"/>
        </w:rPr>
        <w:t xml:space="preserve"> </w:t>
      </w:r>
      <w:r>
        <w:rPr>
          <w:u w:val="single"/>
        </w:rPr>
        <w:t>doesn’t have to be on the horizon</w:t>
      </w:r>
      <w:r>
        <w:rPr>
          <w:sz w:val="12"/>
          <w:szCs w:val="12"/>
        </w:rPr>
        <w:t xml:space="preserve"> in any given resource category </w:t>
      </w:r>
      <w:r>
        <w:rPr>
          <w:u w:val="single"/>
        </w:rPr>
        <w:t>for this scenario to kick in</w:t>
      </w:r>
      <w:r>
        <w:rPr>
          <w:sz w:val="12"/>
          <w:szCs w:val="12"/>
        </w:rPr>
        <w:t xml:space="preserve">. A </w:t>
      </w:r>
      <w:r>
        <w:rPr>
          <w:u w:val="single"/>
        </w:rPr>
        <w:t>lack of adequate supplies to meet the needs of a growing</w:t>
      </w:r>
      <w:r>
        <w:rPr>
          <w:sz w:val="12"/>
          <w:szCs w:val="12"/>
        </w:rPr>
        <w:t xml:space="preserve">, ever more urbanized and industrialized global </w:t>
      </w:r>
      <w:r>
        <w:rPr>
          <w:u w:val="single"/>
        </w:rPr>
        <w:t>population is enough</w:t>
      </w:r>
      <w:r>
        <w:rPr>
          <w:sz w:val="12"/>
          <w:szCs w:val="12"/>
        </w:rPr>
        <w:t xml:space="preserve">. Given the wave of extinctions that scientists are recording, some resources—particular species of fish, animals and trees, for example—will become less abundant in the decades to </w:t>
      </w:r>
      <w:proofErr w:type="gramStart"/>
      <w:r>
        <w:rPr>
          <w:sz w:val="12"/>
          <w:szCs w:val="12"/>
        </w:rPr>
        <w:t>come, and</w:t>
      </w:r>
      <w:proofErr w:type="gramEnd"/>
      <w:r>
        <w:rPr>
          <w:sz w:val="12"/>
          <w:szCs w:val="12"/>
        </w:rPr>
        <w:t xml:space="preserve"> may even disappear altogether. But </w:t>
      </w:r>
      <w:r>
        <w:rPr>
          <w:u w:val="single"/>
        </w:rPr>
        <w:t xml:space="preserve">key </w:t>
      </w:r>
      <w:r>
        <w:rPr>
          <w:highlight w:val="green"/>
          <w:u w:val="single"/>
        </w:rPr>
        <w:t>materials</w:t>
      </w:r>
      <w:r>
        <w:rPr>
          <w:u w:val="single"/>
        </w:rPr>
        <w:t xml:space="preserve"> for modern civilization </w:t>
      </w:r>
      <w:r>
        <w:rPr>
          <w:highlight w:val="green"/>
          <w:u w:val="single"/>
        </w:rPr>
        <w:t>like oil, uranium and copper will</w:t>
      </w:r>
      <w:r>
        <w:rPr>
          <w:u w:val="single"/>
        </w:rPr>
        <w:t xml:space="preserve"> simply </w:t>
      </w:r>
      <w:r>
        <w:rPr>
          <w:b/>
          <w:highlight w:val="green"/>
          <w:u w:val="single"/>
        </w:rPr>
        <w:t>prove</w:t>
      </w:r>
      <w:r>
        <w:rPr>
          <w:b/>
          <w:u w:val="single"/>
        </w:rPr>
        <w:t xml:space="preserve"> harder and more </w:t>
      </w:r>
      <w:r>
        <w:rPr>
          <w:b/>
          <w:highlight w:val="green"/>
          <w:u w:val="single"/>
        </w:rPr>
        <w:t xml:space="preserve">costly </w:t>
      </w:r>
      <w:r>
        <w:rPr>
          <w:b/>
          <w:u w:val="single"/>
        </w:rPr>
        <w:t>to acquire</w:t>
      </w:r>
      <w:r>
        <w:rPr>
          <w:u w:val="single"/>
        </w:rPr>
        <w:t xml:space="preserve">, </w:t>
      </w:r>
      <w:r>
        <w:rPr>
          <w:highlight w:val="green"/>
          <w:u w:val="single"/>
        </w:rPr>
        <w:t xml:space="preserve">leading to </w:t>
      </w:r>
      <w:r>
        <w:rPr>
          <w:u w:val="single"/>
        </w:rPr>
        <w:t xml:space="preserve">supply </w:t>
      </w:r>
      <w:r>
        <w:rPr>
          <w:highlight w:val="green"/>
          <w:u w:val="single"/>
        </w:rPr>
        <w:t xml:space="preserve">bottlenecks and </w:t>
      </w:r>
      <w:r>
        <w:rPr>
          <w:u w:val="single"/>
        </w:rPr>
        <w:t xml:space="preserve">periodic </w:t>
      </w:r>
      <w:r>
        <w:rPr>
          <w:highlight w:val="green"/>
          <w:u w:val="single"/>
        </w:rPr>
        <w:t>shortages</w:t>
      </w:r>
      <w:r>
        <w:rPr>
          <w:u w:val="single"/>
        </w:rPr>
        <w:t>. Oil</w:t>
      </w:r>
      <w:r>
        <w:rPr>
          <w:sz w:val="12"/>
          <w:szCs w:val="12"/>
        </w:rPr>
        <w:t>—the single most important commodity in the international economy—</w:t>
      </w:r>
      <w:r>
        <w:rPr>
          <w:u w:val="single"/>
        </w:rPr>
        <w:t>provides an apt example</w:t>
      </w:r>
      <w:r>
        <w:rPr>
          <w:sz w:val="12"/>
          <w:szCs w:val="12"/>
        </w:rPr>
        <w:t xml:space="preserve">. </w:t>
      </w:r>
      <w:r>
        <w:rPr>
          <w:u w:val="single"/>
        </w:rPr>
        <w:t>Although global oil supplies</w:t>
      </w:r>
      <w:r>
        <w:rPr>
          <w:sz w:val="12"/>
          <w:szCs w:val="12"/>
        </w:rPr>
        <w:t xml:space="preserve"> </w:t>
      </w:r>
      <w:r>
        <w:rPr>
          <w:u w:val="single"/>
        </w:rPr>
        <w:t xml:space="preserve">may </w:t>
      </w:r>
      <w:proofErr w:type="gramStart"/>
      <w:r>
        <w:rPr>
          <w:u w:val="single"/>
        </w:rPr>
        <w:t>actually</w:t>
      </w:r>
      <w:r>
        <w:rPr>
          <w:sz w:val="12"/>
          <w:szCs w:val="12"/>
        </w:rPr>
        <w:t xml:space="preserve"> </w:t>
      </w:r>
      <w:r>
        <w:rPr>
          <w:u w:val="single"/>
        </w:rPr>
        <w:t>grow</w:t>
      </w:r>
      <w:proofErr w:type="gramEnd"/>
      <w:r>
        <w:rPr>
          <w:sz w:val="12"/>
          <w:szCs w:val="12"/>
        </w:rPr>
        <w:t xml:space="preserve"> in the coming decades, many </w:t>
      </w:r>
      <w:r>
        <w:rPr>
          <w:u w:val="single"/>
        </w:rPr>
        <w:t>experts</w:t>
      </w:r>
      <w:r>
        <w:rPr>
          <w:sz w:val="12"/>
          <w:szCs w:val="12"/>
        </w:rPr>
        <w:t xml:space="preserve"> </w:t>
      </w:r>
      <w:r>
        <w:rPr>
          <w:u w:val="single"/>
        </w:rPr>
        <w:t xml:space="preserve">doubt that they can be expanded sufficiently to meet the needs of a rising global middle class </w:t>
      </w:r>
      <w:r>
        <w:rPr>
          <w:sz w:val="12"/>
          <w:szCs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Pr>
          <w:u w:val="single"/>
        </w:rPr>
        <w:t>rising production costs (</w:t>
      </w:r>
      <w:r>
        <w:rPr>
          <w:sz w:val="12"/>
          <w:szCs w:val="12"/>
        </w:rPr>
        <w:t xml:space="preserve">for energy that will be ever more difficult and costly to extract), environmental opposition, warfare, </w:t>
      </w:r>
      <w:proofErr w:type="gramStart"/>
      <w:r>
        <w:rPr>
          <w:sz w:val="12"/>
          <w:szCs w:val="12"/>
        </w:rPr>
        <w:t>corruption</w:t>
      </w:r>
      <w:proofErr w:type="gramEnd"/>
      <w:r>
        <w:rPr>
          <w:sz w:val="12"/>
          <w:szCs w:val="12"/>
        </w:rPr>
        <w:t xml:space="preserve"> and other impediments </w:t>
      </w:r>
      <w:r>
        <w:rPr>
          <w:u w:val="single"/>
        </w:rPr>
        <w:t>will make it extremely difficult to achieve increases of this magnitude</w:t>
      </w:r>
      <w:r>
        <w:rPr>
          <w:sz w:val="12"/>
          <w:szCs w:val="12"/>
        </w:rPr>
        <w:t xml:space="preserve">. In other words, even if production manages for a time to top the 2010 level of 87 million barrels per day, the goal of 104 million barrels will never be reached </w:t>
      </w:r>
      <w:r>
        <w:rPr>
          <w:u w:val="single"/>
        </w:rPr>
        <w:t>and the world’s major consumers will face virtual, if not absolute, scarcity</w:t>
      </w:r>
      <w:r>
        <w:rPr>
          <w:sz w:val="12"/>
          <w:szCs w:val="12"/>
        </w:rPr>
        <w:t xml:space="preserve">. Water provides another potent example. On an annual basis, the supply of drinking water provided by natural precipitation remains </w:t>
      </w:r>
      <w:proofErr w:type="gramStart"/>
      <w:r>
        <w:rPr>
          <w:sz w:val="12"/>
          <w:szCs w:val="12"/>
        </w:rPr>
        <w:t>more or less constant</w:t>
      </w:r>
      <w:proofErr w:type="gramEnd"/>
      <w:r>
        <w:rPr>
          <w:sz w:val="12"/>
          <w:szCs w:val="12"/>
        </w:rPr>
        <w:t xml:space="preserve">: about 40,000 cubic kilometers. But much of this precipitation lands </w:t>
      </w:r>
      <w:proofErr w:type="gramStart"/>
      <w:r>
        <w:rPr>
          <w:sz w:val="12"/>
          <w:szCs w:val="12"/>
        </w:rPr>
        <w:t>on</w:t>
      </w:r>
      <w:proofErr w:type="gramEnd"/>
      <w:r>
        <w:rPr>
          <w:sz w:val="12"/>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Pr>
          <w:sz w:val="12"/>
          <w:szCs w:val="12"/>
        </w:rPr>
        <w:t>Asia</w:t>
      </w:r>
      <w:proofErr w:type="gramEnd"/>
      <w:r>
        <w:rPr>
          <w:sz w:val="12"/>
          <w:szCs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Pr>
          <w:sz w:val="12"/>
          <w:szCs w:val="12"/>
        </w:rPr>
        <w:t>However</w:t>
      </w:r>
      <w:proofErr w:type="gramEnd"/>
      <w:r>
        <w:rPr>
          <w:sz w:val="12"/>
          <w:szCs w:val="12"/>
        </w:rPr>
        <w:t xml:space="preserve"> generated, a perception of scarcity—or imminent scarcity—regularly leads to anxiety, resentment, hostility and contentiousness. This pattern is very well </w:t>
      </w:r>
      <w:proofErr w:type="gramStart"/>
      <w:r>
        <w:rPr>
          <w:sz w:val="12"/>
          <w:szCs w:val="12"/>
        </w:rPr>
        <w:t>understood, and</w:t>
      </w:r>
      <w:proofErr w:type="gramEnd"/>
      <w:r>
        <w:rPr>
          <w:sz w:val="12"/>
          <w:szCs w:val="12"/>
        </w:rPr>
        <w:t xml:space="preserve"> has been evident throughout human history. In his book Constant Battles, for example, Steven LeBlanc, director of collections for Harvard’s Peabody Museum of Archaeology and Ethnology, notes that many </w:t>
      </w:r>
      <w:r>
        <w:rPr>
          <w:u w:val="single"/>
        </w:rPr>
        <w:t>ancient civilizations experienced</w:t>
      </w:r>
      <w:r>
        <w:rPr>
          <w:sz w:val="12"/>
          <w:szCs w:val="12"/>
        </w:rPr>
        <w:t xml:space="preserve"> </w:t>
      </w:r>
      <w:r>
        <w:rPr>
          <w:u w:val="single"/>
        </w:rPr>
        <w:t>higher levels of warfare when faced with resource shortages brought about by population growth</w:t>
      </w:r>
      <w:r>
        <w:rPr>
          <w:sz w:val="12"/>
          <w:szCs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Pr>
          <w:sz w:val="12"/>
          <w:szCs w:val="12"/>
        </w:rPr>
        <w:t>Collingham</w:t>
      </w:r>
      <w:proofErr w:type="spellEnd"/>
      <w:r>
        <w:rPr>
          <w:sz w:val="12"/>
          <w:szCs w:val="12"/>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Pr>
          <w:sz w:val="12"/>
          <w:szCs w:val="12"/>
        </w:rPr>
        <w:t>Programme</w:t>
      </w:r>
      <w:proofErr w:type="spellEnd"/>
      <w:r>
        <w:rPr>
          <w:sz w:val="12"/>
          <w:szCs w:val="12"/>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Pr>
          <w:b/>
          <w:highlight w:val="green"/>
          <w:u w:val="single"/>
        </w:rPr>
        <w:t>Anxiety</w:t>
      </w:r>
      <w:r>
        <w:rPr>
          <w:b/>
          <w:u w:val="single"/>
        </w:rPr>
        <w:t xml:space="preserve"> over future supplies </w:t>
      </w:r>
      <w:r>
        <w:rPr>
          <w:b/>
          <w:highlight w:val="green"/>
          <w:u w:val="single"/>
        </w:rPr>
        <w:t>is</w:t>
      </w:r>
      <w:r>
        <w:rPr>
          <w:sz w:val="12"/>
          <w:szCs w:val="12"/>
        </w:rPr>
        <w:t xml:space="preserve"> </w:t>
      </w:r>
      <w:r>
        <w:rPr>
          <w:b/>
          <w:u w:val="single"/>
        </w:rPr>
        <w:t xml:space="preserve">often also </w:t>
      </w:r>
      <w:r>
        <w:rPr>
          <w:b/>
          <w:highlight w:val="green"/>
          <w:u w:val="single"/>
        </w:rPr>
        <w:t>a factor</w:t>
      </w:r>
      <w:r>
        <w:rPr>
          <w:highlight w:val="green"/>
          <w:u w:val="single"/>
        </w:rPr>
        <w:t xml:space="preserve"> in conflicts</w:t>
      </w:r>
      <w:r>
        <w:rPr>
          <w:u w:val="single"/>
        </w:rPr>
        <w:t xml:space="preserve"> that break out over access to oil or control of contested undersea reserves of oil and natural gas.</w:t>
      </w:r>
      <w:r>
        <w:rPr>
          <w:sz w:val="12"/>
          <w:szCs w:val="12"/>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Pr>
          <w:u w:val="single"/>
        </w:rPr>
        <w:t>In</w:t>
      </w:r>
      <w:r>
        <w:rPr>
          <w:sz w:val="12"/>
          <w:szCs w:val="12"/>
        </w:rPr>
        <w:t xml:space="preserve"> his </w:t>
      </w:r>
      <w:r>
        <w:rPr>
          <w:u w:val="single"/>
        </w:rPr>
        <w:t>1980</w:t>
      </w:r>
      <w:r>
        <w:rPr>
          <w:sz w:val="12"/>
          <w:szCs w:val="12"/>
        </w:rPr>
        <w:t xml:space="preserve"> State of the Union Address, Carter affirmed that any move to impede the </w:t>
      </w:r>
      <w:r>
        <w:rPr>
          <w:u w:val="single"/>
        </w:rPr>
        <w:t xml:space="preserve">flow of oil from the Gulf would be viewed as a threat to America’s “vital interests” and would be repelled by “any means necessary, including military force.” </w:t>
      </w:r>
      <w:r>
        <w:rPr>
          <w:sz w:val="12"/>
          <w:szCs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Pr>
          <w:u w:val="single"/>
        </w:rPr>
        <w:t>conflicts</w:t>
      </w:r>
      <w:r>
        <w:rPr>
          <w:sz w:val="12"/>
          <w:szCs w:val="12"/>
        </w:rPr>
        <w:t xml:space="preserve"> </w:t>
      </w:r>
      <w:r>
        <w:rPr>
          <w:u w:val="single"/>
        </w:rPr>
        <w:t>have been rising toward the boiling point between</w:t>
      </w:r>
      <w:r>
        <w:rPr>
          <w:sz w:val="12"/>
          <w:szCs w:val="12"/>
        </w:rPr>
        <w:t xml:space="preserve"> </w:t>
      </w:r>
      <w:r>
        <w:rPr>
          <w:u w:val="single"/>
        </w:rPr>
        <w:t>China and its neighbors in Southeast Asia when it</w:t>
      </w:r>
      <w:r>
        <w:rPr>
          <w:sz w:val="12"/>
          <w:szCs w:val="12"/>
        </w:rPr>
        <w:t xml:space="preserve"> </w:t>
      </w:r>
      <w:r>
        <w:rPr>
          <w:u w:val="single"/>
        </w:rPr>
        <w:t>comes to control of offshore oil and gas reserves in the South China Sea.</w:t>
      </w:r>
      <w:r>
        <w:rPr>
          <w:sz w:val="12"/>
          <w:szCs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Pr>
          <w:highlight w:val="green"/>
          <w:u w:val="single"/>
        </w:rPr>
        <w:t>resource</w:t>
      </w:r>
      <w:r>
        <w:rPr>
          <w:u w:val="single"/>
        </w:rPr>
        <w:t xml:space="preserve">-driven potential </w:t>
      </w:r>
      <w:r>
        <w:rPr>
          <w:highlight w:val="green"/>
          <w:u w:val="single"/>
        </w:rPr>
        <w:t>conflicts</w:t>
      </w:r>
      <w:r>
        <w:rPr>
          <w:u w:val="single"/>
        </w:rPr>
        <w:t xml:space="preserve"> like these</w:t>
      </w:r>
      <w:r>
        <w:rPr>
          <w:sz w:val="12"/>
          <w:szCs w:val="12"/>
        </w:rPr>
        <w:t xml:space="preserve"> </w:t>
      </w:r>
      <w:r>
        <w:rPr>
          <w:highlight w:val="green"/>
          <w:u w:val="single"/>
        </w:rPr>
        <w:t>will</w:t>
      </w:r>
      <w:r>
        <w:rPr>
          <w:sz w:val="12"/>
          <w:szCs w:val="12"/>
        </w:rPr>
        <w:t xml:space="preserve"> only </w:t>
      </w:r>
      <w:r>
        <w:rPr>
          <w:b/>
          <w:highlight w:val="green"/>
          <w:u w:val="single"/>
        </w:rPr>
        <w:t xml:space="preserve">multiply </w:t>
      </w:r>
      <w:r>
        <w:rPr>
          <w:b/>
          <w:u w:val="single"/>
        </w:rPr>
        <w:t>in the years</w:t>
      </w:r>
      <w:r>
        <w:rPr>
          <w:sz w:val="12"/>
          <w:szCs w:val="12"/>
        </w:rPr>
        <w:t xml:space="preserve"> </w:t>
      </w:r>
      <w:r>
        <w:rPr>
          <w:u w:val="single"/>
        </w:rPr>
        <w:t xml:space="preserve">ahead </w:t>
      </w:r>
      <w:r>
        <w:rPr>
          <w:highlight w:val="green"/>
          <w:u w:val="single"/>
        </w:rPr>
        <w:t>as demand rises</w:t>
      </w:r>
      <w:r>
        <w:rPr>
          <w:u w:val="single"/>
        </w:rPr>
        <w:t>, supplies dwindle and more of what remains will be found in disputed areas</w:t>
      </w:r>
      <w:r>
        <w:rPr>
          <w:sz w:val="12"/>
          <w:szCs w:val="12"/>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Pr>
          <w:sz w:val="12"/>
          <w:szCs w:val="12"/>
        </w:rPr>
        <w:t>supplies</w:t>
      </w:r>
      <w:proofErr w:type="gramEnd"/>
      <w:r>
        <w:rPr>
          <w:sz w:val="12"/>
          <w:szCs w:val="12"/>
        </w:rPr>
        <w:t xml:space="preserve"> and few possess the wherewithal to develop alternatives. “Against this backdrop of tight supplies and competition, issues related to water rights, prices, and pollution are becoming contentious,” the report noted. “In areas with limited </w:t>
      </w:r>
      <w:r>
        <w:rPr>
          <w:sz w:val="12"/>
          <w:szCs w:val="12"/>
        </w:rPr>
        <w:lastRenderedPageBreak/>
        <w:t xml:space="preserve">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Pr>
          <w:sz w:val="12"/>
          <w:szCs w:val="12"/>
        </w:rPr>
        <w:t>supplies</w:t>
      </w:r>
      <w:proofErr w:type="gramEnd"/>
      <w:r>
        <w:rPr>
          <w:sz w:val="12"/>
          <w:szCs w:val="12"/>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Pr>
          <w:sz w:val="12"/>
          <w:szCs w:val="12"/>
        </w:rPr>
        <w:t>land</w:t>
      </w:r>
      <w:proofErr w:type="gramEnd"/>
      <w:r>
        <w:rPr>
          <w:sz w:val="12"/>
          <w:szCs w:val="12"/>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Pr>
          <w:sz w:val="12"/>
          <w:szCs w:val="12"/>
        </w:rPr>
        <w:t>refineries</w:t>
      </w:r>
      <w:proofErr w:type="gramEnd"/>
      <w:r>
        <w:rPr>
          <w:sz w:val="12"/>
          <w:szCs w:val="12"/>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Pr>
          <w:sz w:val="12"/>
          <w:szCs w:val="12"/>
        </w:rPr>
        <w:t>water</w:t>
      </w:r>
      <w:proofErr w:type="gramEnd"/>
      <w:r>
        <w:rPr>
          <w:sz w:val="12"/>
          <w:szCs w:val="12"/>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Pr>
          <w:sz w:val="12"/>
          <w:szCs w:val="12"/>
        </w:rPr>
        <w:t>Pakistan</w:t>
      </w:r>
      <w:proofErr w:type="gramEnd"/>
      <w:r>
        <w:rPr>
          <w:sz w:val="12"/>
          <w:szCs w:val="12"/>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Pr>
          <w:sz w:val="12"/>
          <w:szCs w:val="12"/>
        </w:rPr>
        <w:t>Argentina</w:t>
      </w:r>
      <w:proofErr w:type="gramEnd"/>
      <w:r>
        <w:rPr>
          <w:sz w:val="12"/>
          <w:szCs w:val="12"/>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Pr>
          <w:sz w:val="12"/>
          <w:szCs w:val="12"/>
        </w:rPr>
        <w:t>….These</w:t>
      </w:r>
      <w:proofErr w:type="gramEnd"/>
      <w:r>
        <w:rPr>
          <w:sz w:val="12"/>
          <w:szCs w:val="12"/>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Pr>
          <w:u w:val="single"/>
        </w:rPr>
        <w:t>Director of National Intelligence</w:t>
      </w:r>
      <w:r>
        <w:rPr>
          <w:sz w:val="12"/>
          <w:szCs w:val="12"/>
        </w:rPr>
        <w:t xml:space="preserve"> James R. </w:t>
      </w:r>
      <w:r>
        <w:rPr>
          <w:u w:val="single"/>
        </w:rPr>
        <w:t>Clapper</w:t>
      </w:r>
      <w:r>
        <w:rPr>
          <w:sz w:val="12"/>
          <w:szCs w:val="12"/>
        </w:rPr>
        <w:t xml:space="preserve"> </w:t>
      </w:r>
      <w:r>
        <w:rPr>
          <w:u w:val="single"/>
        </w:rPr>
        <w:t>listed</w:t>
      </w:r>
      <w:r>
        <w:rPr>
          <w:sz w:val="12"/>
          <w:szCs w:val="12"/>
        </w:rPr>
        <w:t xml:space="preserve"> “</w:t>
      </w:r>
      <w:r>
        <w:rPr>
          <w:highlight w:val="green"/>
          <w:u w:val="single"/>
        </w:rPr>
        <w:t>competition</w:t>
      </w:r>
      <w:r>
        <w:rPr>
          <w:u w:val="single"/>
        </w:rPr>
        <w:t xml:space="preserve"> and scarcity involving natural resources</w:t>
      </w:r>
      <w:r>
        <w:rPr>
          <w:sz w:val="12"/>
          <w:szCs w:val="12"/>
        </w:rPr>
        <w:t xml:space="preserve">” </w:t>
      </w:r>
      <w:r>
        <w:rPr>
          <w:b/>
          <w:highlight w:val="green"/>
          <w:u w:val="single"/>
        </w:rPr>
        <w:t xml:space="preserve">as a </w:t>
      </w:r>
      <w:r>
        <w:rPr>
          <w:b/>
          <w:u w:val="single"/>
        </w:rPr>
        <w:t xml:space="preserve">national </w:t>
      </w:r>
      <w:r>
        <w:rPr>
          <w:b/>
          <w:highlight w:val="green"/>
          <w:u w:val="single"/>
        </w:rPr>
        <w:t xml:space="preserve">security threat on </w:t>
      </w:r>
      <w:r>
        <w:rPr>
          <w:b/>
          <w:u w:val="single"/>
        </w:rPr>
        <w:t xml:space="preserve">a </w:t>
      </w:r>
      <w:r>
        <w:rPr>
          <w:b/>
          <w:highlight w:val="green"/>
          <w:u w:val="single"/>
        </w:rPr>
        <w:t>par with</w:t>
      </w:r>
      <w:r>
        <w:rPr>
          <w:b/>
          <w:u w:val="single"/>
        </w:rPr>
        <w:t xml:space="preserve"> global </w:t>
      </w:r>
      <w:r>
        <w:rPr>
          <w:b/>
          <w:highlight w:val="green"/>
          <w:u w:val="single"/>
        </w:rPr>
        <w:t xml:space="preserve">terrorism, </w:t>
      </w:r>
      <w:proofErr w:type="gramStart"/>
      <w:r>
        <w:rPr>
          <w:b/>
          <w:highlight w:val="green"/>
          <w:u w:val="single"/>
        </w:rPr>
        <w:t>cyberwar</w:t>
      </w:r>
      <w:proofErr w:type="gramEnd"/>
      <w:r>
        <w:rPr>
          <w:b/>
          <w:highlight w:val="green"/>
          <w:u w:val="single"/>
        </w:rPr>
        <w:t xml:space="preserve"> and nuclear proliferation</w:t>
      </w:r>
      <w:r>
        <w:rPr>
          <w:b/>
          <w:u w:val="single"/>
        </w:rPr>
        <w:t xml:space="preserve">. </w:t>
      </w:r>
      <w:r>
        <w:rPr>
          <w:sz w:val="12"/>
          <w:szCs w:val="12"/>
        </w:rPr>
        <w:t xml:space="preserve">“Many </w:t>
      </w:r>
      <w:r>
        <w:rPr>
          <w:u w:val="single"/>
        </w:rPr>
        <w:t>countries</w:t>
      </w:r>
      <w:r>
        <w:rPr>
          <w:sz w:val="12"/>
          <w:szCs w:val="12"/>
        </w:rPr>
        <w:t xml:space="preserve"> important to the United States are </w:t>
      </w:r>
      <w:r>
        <w:rPr>
          <w:u w:val="single"/>
        </w:rPr>
        <w:t>vulnerable to natural resource</w:t>
      </w:r>
      <w:r>
        <w:rPr>
          <w:sz w:val="12"/>
          <w:szCs w:val="12"/>
        </w:rPr>
        <w:t xml:space="preserve"> </w:t>
      </w:r>
      <w:r>
        <w:rPr>
          <w:u w:val="single"/>
        </w:rPr>
        <w:t>shocks that</w:t>
      </w:r>
      <w:r>
        <w:rPr>
          <w:sz w:val="12"/>
          <w:szCs w:val="12"/>
        </w:rPr>
        <w:t xml:space="preserve"> </w:t>
      </w:r>
      <w:r>
        <w:rPr>
          <w:b/>
          <w:u w:val="single"/>
        </w:rPr>
        <w:t>degrade economic development</w:t>
      </w:r>
      <w:r>
        <w:rPr>
          <w:sz w:val="12"/>
          <w:szCs w:val="12"/>
        </w:rPr>
        <w:t xml:space="preserve">, </w:t>
      </w:r>
      <w:r>
        <w:rPr>
          <w:u w:val="single"/>
        </w:rPr>
        <w:t xml:space="preserve">frustrate attempts to democratize, raise the risk of regime-threatening instability, and </w:t>
      </w:r>
      <w:r>
        <w:rPr>
          <w:b/>
          <w:highlight w:val="green"/>
          <w:u w:val="single"/>
        </w:rPr>
        <w:t>aggravate regional tensions</w:t>
      </w:r>
      <w:r>
        <w:rPr>
          <w:u w:val="single"/>
        </w:rPr>
        <w:t>,”</w:t>
      </w:r>
      <w:r>
        <w:rPr>
          <w:sz w:val="12"/>
          <w:szCs w:val="12"/>
        </w:rPr>
        <w:t xml:space="preserve"> he wrote in his prepared statement for the Senate Select Committee on Intelligence. “Extreme weather events (floods, droughts, heat waves) will increasingly disrupt food and energy markets, </w:t>
      </w:r>
      <w:r>
        <w:rPr>
          <w:u w:val="single"/>
        </w:rPr>
        <w:t xml:space="preserve">exacerbating state weakness, forcing human migrations, and triggering riots, civil disobedience, and vandalism.” </w:t>
      </w:r>
      <w:r>
        <w:rPr>
          <w:sz w:val="12"/>
          <w:szCs w:val="12"/>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Pr>
          <w:sz w:val="12"/>
          <w:szCs w:val="12"/>
        </w:rPr>
        <w:t>down</w:t>
      </w:r>
      <w:proofErr w:type="gramEnd"/>
      <w:r>
        <w:rPr>
          <w:sz w:val="12"/>
          <w:szCs w:val="12"/>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Pr>
          <w:u w:val="single"/>
        </w:rPr>
        <w:t>extreme climate change, could</w:t>
      </w:r>
      <w:r>
        <w:rPr>
          <w:sz w:val="12"/>
          <w:szCs w:val="12"/>
        </w:rPr>
        <w:t xml:space="preserve"> </w:t>
      </w:r>
      <w:r>
        <w:rPr>
          <w:b/>
          <w:highlight w:val="green"/>
          <w:u w:val="single"/>
        </w:rPr>
        <w:t>produce</w:t>
      </w:r>
      <w:r>
        <w:rPr>
          <w:b/>
          <w:u w:val="single"/>
        </w:rPr>
        <w:t xml:space="preserve"> a global explosion of human chaos and </w:t>
      </w:r>
      <w:r>
        <w:rPr>
          <w:b/>
          <w:highlight w:val="green"/>
          <w:u w:val="single"/>
        </w:rPr>
        <w:t>conflict</w:t>
      </w:r>
      <w:r>
        <w:rPr>
          <w:sz w:val="12"/>
          <w:szCs w:val="12"/>
        </w:rPr>
        <w:t>. We are now heading directly into a resource-shock world.</w:t>
      </w:r>
    </w:p>
    <w:p w14:paraId="68C1A1C4" w14:textId="77777777" w:rsidR="00372CF0" w:rsidRDefault="00372CF0" w:rsidP="00372CF0"/>
    <w:p w14:paraId="6767C9E5" w14:textId="77777777" w:rsidR="00372CF0" w:rsidRPr="00372CF0" w:rsidRDefault="00372CF0" w:rsidP="00372CF0">
      <w:pPr>
        <w:pStyle w:val="Heading4"/>
      </w:pPr>
      <w:r w:rsidRPr="00372CF0">
        <w:t>Exploration key to prevent terrestrial mining and solve warming.</w:t>
      </w:r>
    </w:p>
    <w:p w14:paraId="13B95366" w14:textId="77777777" w:rsidR="00372CF0" w:rsidRDefault="00372CF0" w:rsidP="00372CF0">
      <w:proofErr w:type="spellStart"/>
      <w:r>
        <w:rPr>
          <w:b/>
          <w:sz w:val="26"/>
          <w:szCs w:val="26"/>
        </w:rPr>
        <w:t>MacWhorter</w:t>
      </w:r>
      <w:proofErr w:type="spellEnd"/>
      <w:r>
        <w:rPr>
          <w:b/>
          <w:sz w:val="26"/>
          <w:szCs w:val="26"/>
        </w:rPr>
        <w:t xml:space="preserve"> 16</w:t>
      </w:r>
      <w:r>
        <w:t xml:space="preserve"> [Kevin; J.D. Candidate, William &amp; Mary Law School, "Sustainable Mining: Incentivizing Asteroid Mining in the Name of Environmentalism", William &amp; Mary Environmental Law and Policy Review, Vol 40, Issue 2, Article 11, </w:t>
      </w:r>
      <w:hyperlink r:id="rId16">
        <w:r>
          <w:rPr>
            <w:color w:val="000000"/>
            <w:u w:val="single"/>
          </w:rPr>
          <w:t>https://scholarship.law.wm.edu/cgi/viewcontent.cgi?referer=https://www.google.com/&amp;httpsredir=1&amp;article=1653&amp;context=wmelpr</w:t>
        </w:r>
      </w:hyperlink>
      <w:r>
        <w:t xml:space="preserve">] </w:t>
      </w:r>
      <w:proofErr w:type="spellStart"/>
      <w:r>
        <w:t>brett</w:t>
      </w:r>
      <w:proofErr w:type="spellEnd"/>
    </w:p>
    <w:p w14:paraId="47C13789" w14:textId="77777777" w:rsidR="00372CF0" w:rsidRDefault="00372CF0" w:rsidP="00372CF0">
      <w:pPr>
        <w:rPr>
          <w:sz w:val="16"/>
          <w:szCs w:val="16"/>
        </w:rPr>
      </w:pPr>
      <w:r>
        <w:rPr>
          <w:u w:val="single"/>
        </w:rPr>
        <w:t xml:space="preserve">In the next sixty years, scientists predict that certain </w:t>
      </w:r>
      <w:r>
        <w:rPr>
          <w:b/>
          <w:highlight w:val="green"/>
          <w:u w:val="single"/>
        </w:rPr>
        <w:t xml:space="preserve">elements </w:t>
      </w:r>
      <w:r>
        <w:rPr>
          <w:b/>
          <w:u w:val="single"/>
        </w:rPr>
        <w:t>crucial to modern industry</w:t>
      </w:r>
      <w:r>
        <w:rPr>
          <w:u w:val="single"/>
        </w:rPr>
        <w:t xml:space="preserve"> such as platinum, zinc, copper, phosphorous, lead, gold, and indium </w:t>
      </w:r>
      <w:r>
        <w:rPr>
          <w:highlight w:val="green"/>
          <w:u w:val="single"/>
        </w:rPr>
        <w:t xml:space="preserve">could be </w:t>
      </w:r>
      <w:r>
        <w:rPr>
          <w:b/>
          <w:highlight w:val="green"/>
          <w:u w:val="single"/>
        </w:rPr>
        <w:t>exhausted</w:t>
      </w:r>
      <w:r>
        <w:rPr>
          <w:u w:val="single"/>
        </w:rPr>
        <w:t xml:space="preserve"> on Earth</w:t>
      </w:r>
      <w:r>
        <w:rPr>
          <w:sz w:val="16"/>
          <w:szCs w:val="16"/>
        </w:rPr>
        <w:t xml:space="preserve">. 12 </w:t>
      </w:r>
      <w:r>
        <w:rPr>
          <w:u w:val="single"/>
        </w:rPr>
        <w:t xml:space="preserve">Many of these have </w:t>
      </w:r>
      <w:r>
        <w:rPr>
          <w:highlight w:val="green"/>
          <w:u w:val="single"/>
        </w:rPr>
        <w:t xml:space="preserve">no </w:t>
      </w:r>
      <w:r>
        <w:rPr>
          <w:u w:val="single"/>
        </w:rPr>
        <w:t xml:space="preserve">synthetic </w:t>
      </w:r>
      <w:r>
        <w:rPr>
          <w:highlight w:val="green"/>
          <w:u w:val="single"/>
        </w:rPr>
        <w:t>alternative</w:t>
      </w:r>
      <w:r>
        <w:rPr>
          <w:sz w:val="16"/>
          <w:szCs w:val="16"/>
        </w:rPr>
        <w:t>, unlike chemical elements such as oil or diamonds.13 Liquid-crystal display (</w:t>
      </w:r>
      <w:r>
        <w:rPr>
          <w:u w:val="single"/>
        </w:rPr>
        <w:t>LCD</w:t>
      </w:r>
      <w:r>
        <w:rPr>
          <w:sz w:val="16"/>
          <w:szCs w:val="16"/>
        </w:rPr>
        <w:t xml:space="preserve">) </w:t>
      </w:r>
      <w:r>
        <w:rPr>
          <w:u w:val="single"/>
        </w:rPr>
        <w:t>televisions, cellphones, and laptops are among the various consumer technologies that use precious metals.</w:t>
      </w:r>
      <w:r>
        <w:rPr>
          <w:sz w:val="16"/>
          <w:szCs w:val="16"/>
        </w:rPr>
        <w:t xml:space="preserve">14Further, </w:t>
      </w:r>
      <w:r>
        <w:rPr>
          <w:b/>
          <w:highlight w:val="green"/>
          <w:u w:val="single"/>
        </w:rPr>
        <w:t>green tech</w:t>
      </w:r>
      <w:r>
        <w:rPr>
          <w:b/>
          <w:u w:val="single"/>
        </w:rPr>
        <w:t>nologies</w:t>
      </w:r>
      <w:r>
        <w:rPr>
          <w:u w:val="single"/>
        </w:rPr>
        <w:t xml:space="preserve"> including wind turbines, solar panels, and catalytic converters </w:t>
      </w:r>
      <w:r>
        <w:rPr>
          <w:highlight w:val="green"/>
          <w:u w:val="single"/>
        </w:rPr>
        <w:t xml:space="preserve">require these </w:t>
      </w:r>
      <w:r>
        <w:rPr>
          <w:u w:val="single"/>
        </w:rPr>
        <w:t>rare elements</w:t>
      </w:r>
      <w:r>
        <w:rPr>
          <w:sz w:val="16"/>
          <w:szCs w:val="16"/>
        </w:rPr>
        <w:t xml:space="preserve">. 15 </w:t>
      </w:r>
      <w:r>
        <w:rPr>
          <w:u w:val="single"/>
        </w:rPr>
        <w:t>As demand rises for both types of technologies, and as reserves of rare metals fall, prices skyrocket</w:t>
      </w:r>
      <w:r>
        <w:rPr>
          <w:sz w:val="16"/>
          <w:szCs w:val="16"/>
        </w:rPr>
        <w:t xml:space="preserve">.16 </w:t>
      </w:r>
      <w:r>
        <w:rPr>
          <w:highlight w:val="green"/>
          <w:u w:val="single"/>
        </w:rPr>
        <w:t>Demand</w:t>
      </w:r>
      <w:r>
        <w:rPr>
          <w:u w:val="single"/>
        </w:rPr>
        <w:t xml:space="preserve"> for nonrenewable resources </w:t>
      </w:r>
      <w:r>
        <w:rPr>
          <w:highlight w:val="green"/>
          <w:u w:val="single"/>
        </w:rPr>
        <w:t xml:space="preserve">creates </w:t>
      </w:r>
      <w:r>
        <w:rPr>
          <w:b/>
          <w:highlight w:val="green"/>
          <w:u w:val="single"/>
        </w:rPr>
        <w:t>conflict</w:t>
      </w:r>
      <w:r>
        <w:rPr>
          <w:sz w:val="16"/>
          <w:szCs w:val="16"/>
        </w:rPr>
        <w:t xml:space="preserve">, and consumerism in rich countries results in harsh labor treatment for poorer countries.17 In general, </w:t>
      </w:r>
      <w:r>
        <w:rPr>
          <w:b/>
          <w:u w:val="single"/>
        </w:rPr>
        <w:t xml:space="preserve">the mining industry is extremely destructive to </w:t>
      </w:r>
      <w:r>
        <w:rPr>
          <w:b/>
          <w:u w:val="single"/>
        </w:rPr>
        <w:lastRenderedPageBreak/>
        <w:t>Earth’s environment</w:t>
      </w:r>
      <w:r>
        <w:rPr>
          <w:sz w:val="16"/>
          <w:szCs w:val="16"/>
        </w:rPr>
        <w:t xml:space="preserve">.18 In fact, depending on the method employed, </w:t>
      </w:r>
      <w:r>
        <w:rPr>
          <w:highlight w:val="green"/>
          <w:u w:val="single"/>
        </w:rPr>
        <w:t>mining</w:t>
      </w:r>
      <w:r>
        <w:rPr>
          <w:u w:val="single"/>
        </w:rPr>
        <w:t xml:space="preserve"> can </w:t>
      </w:r>
      <w:r>
        <w:rPr>
          <w:highlight w:val="green"/>
          <w:u w:val="single"/>
        </w:rPr>
        <w:t xml:space="preserve">destroy </w:t>
      </w:r>
      <w:r>
        <w:rPr>
          <w:b/>
          <w:u w:val="single"/>
        </w:rPr>
        <w:t xml:space="preserve">entire </w:t>
      </w:r>
      <w:r>
        <w:rPr>
          <w:b/>
          <w:highlight w:val="green"/>
          <w:u w:val="single"/>
        </w:rPr>
        <w:t>ecosystems</w:t>
      </w:r>
      <w:r>
        <w:rPr>
          <w:u w:val="single"/>
        </w:rPr>
        <w:t xml:space="preserve"> by </w:t>
      </w:r>
      <w:r>
        <w:rPr>
          <w:b/>
          <w:highlight w:val="green"/>
          <w:u w:val="single"/>
        </w:rPr>
        <w:t>polluting water</w:t>
      </w:r>
      <w:r>
        <w:rPr>
          <w:u w:val="single"/>
        </w:rPr>
        <w:t xml:space="preserve"> sources and </w:t>
      </w:r>
      <w:r>
        <w:rPr>
          <w:highlight w:val="green"/>
          <w:u w:val="single"/>
        </w:rPr>
        <w:t xml:space="preserve">contributing to </w:t>
      </w:r>
      <w:r>
        <w:rPr>
          <w:b/>
          <w:highlight w:val="green"/>
          <w:u w:val="single"/>
        </w:rPr>
        <w:t>deforestation</w:t>
      </w:r>
      <w:r>
        <w:rPr>
          <w:sz w:val="16"/>
          <w:szCs w:val="16"/>
        </w:rPr>
        <w:t xml:space="preserve">.19 </w:t>
      </w:r>
      <w:r>
        <w:rPr>
          <w:u w:val="single"/>
        </w:rPr>
        <w:t>It is by its nature an unsustainable practice, because it involves the extraction of a finite and non-renewable resource.</w:t>
      </w:r>
      <w:r>
        <w:rPr>
          <w:sz w:val="16"/>
          <w:szCs w:val="16"/>
        </w:rPr>
        <w:t xml:space="preserve">20 Moreover, </w:t>
      </w:r>
      <w:r>
        <w:rPr>
          <w:u w:val="single"/>
        </w:rPr>
        <w:t xml:space="preserve">by extracting tiny amounts of metals from relatively large quantities of ore, the mining industry contributes the </w:t>
      </w:r>
      <w:r>
        <w:rPr>
          <w:b/>
          <w:u w:val="single"/>
        </w:rPr>
        <w:t>largest portion</w:t>
      </w:r>
      <w:r>
        <w:rPr>
          <w:u w:val="single"/>
        </w:rPr>
        <w:t xml:space="preserve"> of solid wastes in the world</w:t>
      </w:r>
      <w:r>
        <w:rPr>
          <w:sz w:val="16"/>
          <w:szCs w:val="16"/>
        </w:rPr>
        <w:t xml:space="preserve">.21 </w:t>
      </w:r>
      <w:r>
        <w:rPr>
          <w:u w:val="single"/>
        </w:rPr>
        <w:t>The</w:t>
      </w:r>
      <w:r>
        <w:rPr>
          <w:sz w:val="16"/>
          <w:szCs w:val="16"/>
        </w:rPr>
        <w:t xml:space="preserve"> Environmental Protection Agency (</w:t>
      </w:r>
      <w:r>
        <w:rPr>
          <w:u w:val="single"/>
        </w:rPr>
        <w:t>EPA</w:t>
      </w:r>
      <w:r>
        <w:rPr>
          <w:sz w:val="16"/>
          <w:szCs w:val="16"/>
        </w:rPr>
        <w:t xml:space="preserve">) </w:t>
      </w:r>
      <w:r>
        <w:rPr>
          <w:u w:val="single"/>
        </w:rPr>
        <w:t xml:space="preserve">describes the industry as the source of </w:t>
      </w:r>
      <w:r>
        <w:rPr>
          <w:b/>
          <w:u w:val="single"/>
        </w:rPr>
        <w:t>more toxic and hazardous waste than any other industrial sector</w:t>
      </w:r>
      <w:r>
        <w:rPr>
          <w:sz w:val="16"/>
          <w:szCs w:val="16"/>
        </w:rPr>
        <w:t xml:space="preserve"> [</w:t>
      </w:r>
      <w:r>
        <w:rPr>
          <w:u w:val="single"/>
        </w:rPr>
        <w:t>in the United States</w:t>
      </w:r>
      <w:r>
        <w:rPr>
          <w:sz w:val="16"/>
          <w:szCs w:val="16"/>
        </w:rPr>
        <w:t xml:space="preserve">], </w:t>
      </w:r>
      <w:r>
        <w:rPr>
          <w:u w:val="single"/>
        </w:rPr>
        <w:t>costing billions of dollars to address the public health and environmental threats to communities.</w:t>
      </w:r>
      <w:r>
        <w:rPr>
          <w:sz w:val="16"/>
          <w:szCs w:val="16"/>
        </w:rPr>
        <w:t xml:space="preserve"> 22 </w:t>
      </w:r>
      <w:r>
        <w:rPr>
          <w:u w:val="single"/>
        </w:rPr>
        <w:t>Poor regulations and oxymoronic corporate definitions of sustainability, however, make it unclear as to just how much waste the industry actually produces.</w:t>
      </w:r>
      <w:r>
        <w:rPr>
          <w:sz w:val="16"/>
          <w:szCs w:val="16"/>
        </w:rPr>
        <w:t xml:space="preserve">23 </w:t>
      </w:r>
      <w:r>
        <w:rPr>
          <w:highlight w:val="green"/>
          <w:u w:val="single"/>
        </w:rPr>
        <w:t>Platinum</w:t>
      </w:r>
      <w:r>
        <w:rPr>
          <w:sz w:val="16"/>
          <w:szCs w:val="16"/>
        </w:rPr>
        <w:t xml:space="preserve"> provides an excellent case study of the issue, because it </w:t>
      </w:r>
      <w:r>
        <w:rPr>
          <w:u w:val="single"/>
        </w:rPr>
        <w:t xml:space="preserve">is an extremely </w:t>
      </w:r>
      <w:r>
        <w:rPr>
          <w:highlight w:val="green"/>
          <w:u w:val="single"/>
        </w:rPr>
        <w:t>rare</w:t>
      </w:r>
      <w:r>
        <w:rPr>
          <w:u w:val="single"/>
        </w:rPr>
        <w:t xml:space="preserve"> and expensive metal—an ore </w:t>
      </w:r>
      <w:r>
        <w:rPr>
          <w:highlight w:val="green"/>
          <w:u w:val="single"/>
        </w:rPr>
        <w:t>expected</w:t>
      </w:r>
      <w:r>
        <w:rPr>
          <w:u w:val="single"/>
        </w:rPr>
        <w:t xml:space="preserve"> to exist </w:t>
      </w:r>
      <w:r>
        <w:rPr>
          <w:highlight w:val="green"/>
          <w:u w:val="single"/>
        </w:rPr>
        <w:t xml:space="preserve">in </w:t>
      </w:r>
      <w:r>
        <w:rPr>
          <w:b/>
          <w:u w:val="single"/>
        </w:rPr>
        <w:t>vast quantities</w:t>
      </w:r>
      <w:r>
        <w:rPr>
          <w:u w:val="single"/>
        </w:rPr>
        <w:t xml:space="preserve"> in </w:t>
      </w:r>
      <w:r>
        <w:rPr>
          <w:b/>
          <w:highlight w:val="green"/>
          <w:u w:val="single"/>
        </w:rPr>
        <w:t>asteroids</w:t>
      </w:r>
      <w:r>
        <w:rPr>
          <w:u w:val="single"/>
        </w:rPr>
        <w:t>.</w:t>
      </w:r>
      <w:r>
        <w:rPr>
          <w:sz w:val="16"/>
          <w:szCs w:val="16"/>
        </w:rPr>
        <w:t xml:space="preserve">24 Further, </w:t>
      </w:r>
      <w:r>
        <w:rPr>
          <w:u w:val="single"/>
        </w:rPr>
        <w:t>production of platinum has increased sharply in the past sixty years in order to keep up with growing demand for use in new technologies</w:t>
      </w:r>
      <w:r>
        <w:rPr>
          <w:sz w:val="16"/>
          <w:szCs w:val="16"/>
        </w:rPr>
        <w:t xml:space="preserve">.25 In fact, </w:t>
      </w:r>
      <w:r>
        <w:rPr>
          <w:u w:val="single"/>
        </w:rPr>
        <w:t xml:space="preserve">despite their high costs, platinum group metals are so useful that </w:t>
      </w:r>
      <w:r>
        <w:rPr>
          <w:b/>
          <w:u w:val="single"/>
        </w:rPr>
        <w:t>[one] of [four]</w:t>
      </w:r>
      <w:r>
        <w:rPr>
          <w:u w:val="single"/>
        </w:rPr>
        <w:t xml:space="preserve"> industrial goods on Earth require them in production.</w:t>
      </w:r>
      <w:r>
        <w:rPr>
          <w:sz w:val="16"/>
          <w:szCs w:val="16"/>
        </w:rPr>
        <w:t xml:space="preserve"> 26 </w:t>
      </w:r>
      <w:r>
        <w:rPr>
          <w:u w:val="single"/>
        </w:rPr>
        <w:t>Scholars do not expect demand to slow any time soon</w:t>
      </w:r>
      <w:r>
        <w:rPr>
          <w:sz w:val="16"/>
          <w:szCs w:val="16"/>
        </w:rPr>
        <w:t xml:space="preserve">.27 Among other technologies, </w:t>
      </w:r>
      <w:r>
        <w:rPr>
          <w:u w:val="single"/>
        </w:rPr>
        <w:t>industries use platinum in products such as catalytic converters, jewelry production, various catalysts for chemical processing, and hydrogen fuel cells</w:t>
      </w:r>
      <w:r>
        <w:rPr>
          <w:sz w:val="16"/>
          <w:szCs w:val="16"/>
        </w:rPr>
        <w:t xml:space="preserve">.28 While there is no consensus on how far the Earth’s reserves of platinum will take humanity, many </w:t>
      </w:r>
      <w:r>
        <w:rPr>
          <w:u w:val="single"/>
        </w:rPr>
        <w:t xml:space="preserve">scientists agree that platinum ore </w:t>
      </w:r>
      <w:r>
        <w:rPr>
          <w:highlight w:val="green"/>
          <w:u w:val="single"/>
        </w:rPr>
        <w:t>reserves will deplete in</w:t>
      </w:r>
      <w:r>
        <w:rPr>
          <w:u w:val="single"/>
        </w:rPr>
        <w:t xml:space="preserve"> a relatively </w:t>
      </w:r>
      <w:r>
        <w:rPr>
          <w:b/>
          <w:highlight w:val="green"/>
          <w:u w:val="single"/>
        </w:rPr>
        <w:t xml:space="preserve">short </w:t>
      </w:r>
      <w:r>
        <w:rPr>
          <w:b/>
          <w:u w:val="single"/>
        </w:rPr>
        <w:t xml:space="preserve">amount of </w:t>
      </w:r>
      <w:r>
        <w:rPr>
          <w:b/>
          <w:highlight w:val="green"/>
          <w:u w:val="single"/>
        </w:rPr>
        <w:t>time</w:t>
      </w:r>
      <w:r>
        <w:rPr>
          <w:sz w:val="16"/>
          <w:szCs w:val="16"/>
        </w:rPr>
        <w:t xml:space="preserve">.29 With the rate of mining at an all-time high,30 it is increasingly clear that </w:t>
      </w:r>
      <w:r>
        <w:rPr>
          <w:u w:val="single"/>
        </w:rPr>
        <w:t>historical patterns of mineral resources and development cannot simply be assumed to continue unaltered into the future</w:t>
      </w:r>
      <w:r>
        <w:rPr>
          <w:sz w:val="16"/>
          <w:szCs w:val="16"/>
        </w:rPr>
        <w:t xml:space="preserve">. 31 </w:t>
      </w:r>
      <w:r>
        <w:rPr>
          <w:u w:val="single"/>
        </w:rPr>
        <w:t>The platinum mining industry, however, has a strong incentive to increase its rate of extraction as profits grow with the rate of demand. Without any alternative, this destructive practice will continue</w:t>
      </w:r>
      <w:r>
        <w:rPr>
          <w:sz w:val="16"/>
          <w:szCs w:val="16"/>
        </w:rPr>
        <w:t xml:space="preserve"> into the future.32 So-called platinum-group metal (</w:t>
      </w:r>
      <w:r>
        <w:rPr>
          <w:u w:val="single"/>
        </w:rPr>
        <w:t>PGM</w:t>
      </w:r>
      <w:r>
        <w:rPr>
          <w:sz w:val="16"/>
          <w:szCs w:val="16"/>
        </w:rPr>
        <w:t xml:space="preserve">) </w:t>
      </w:r>
      <w:r>
        <w:rPr>
          <w:u w:val="single"/>
        </w:rPr>
        <w:t>ores are mined through underground or open cut techniques</w:t>
      </w:r>
      <w:r>
        <w:rPr>
          <w:sz w:val="16"/>
          <w:szCs w:val="16"/>
        </w:rPr>
        <w:t xml:space="preserve">.33 Due to these practices, </w:t>
      </w:r>
      <w:r>
        <w:rPr>
          <w:u w:val="single"/>
        </w:rPr>
        <w:t>all but a very small fraction of the mined platinum ore is disposed of as solid waste</w:t>
      </w:r>
      <w:r>
        <w:rPr>
          <w:sz w:val="16"/>
          <w:szCs w:val="16"/>
        </w:rPr>
        <w:t xml:space="preserve">.34 </w:t>
      </w:r>
      <w:r>
        <w:rPr>
          <w:u w:val="single"/>
        </w:rPr>
        <w:t xml:space="preserve">The </w:t>
      </w:r>
      <w:r>
        <w:rPr>
          <w:highlight w:val="green"/>
          <w:u w:val="single"/>
        </w:rPr>
        <w:t>environmental consequences</w:t>
      </w:r>
      <w:r>
        <w:rPr>
          <w:u w:val="single"/>
        </w:rPr>
        <w:t xml:space="preserve"> of platinum production </w:t>
      </w:r>
      <w:r>
        <w:rPr>
          <w:highlight w:val="green"/>
          <w:u w:val="single"/>
        </w:rPr>
        <w:t>are</w:t>
      </w:r>
      <w:r>
        <w:rPr>
          <w:u w:val="single"/>
        </w:rPr>
        <w:t xml:space="preserve"> thus quite </w:t>
      </w:r>
      <w:r>
        <w:rPr>
          <w:highlight w:val="green"/>
          <w:u w:val="single"/>
        </w:rPr>
        <w:t>significant</w:t>
      </w:r>
      <w:r>
        <w:rPr>
          <w:u w:val="single"/>
        </w:rPr>
        <w:t>, but like the mining industry in general, the amount of waste is typically under-reported</w:t>
      </w:r>
      <w:r>
        <w:rPr>
          <w:sz w:val="16"/>
          <w:szCs w:val="16"/>
        </w:rPr>
        <w:t xml:space="preserve">.35 While this is due to </w:t>
      </w:r>
      <w:r>
        <w:rPr>
          <w:u w:val="single"/>
        </w:rPr>
        <w:t xml:space="preserve">high production levels </w:t>
      </w:r>
      <w:r>
        <w:rPr>
          <w:sz w:val="16"/>
          <w:szCs w:val="16"/>
        </w:rPr>
        <w:t xml:space="preserve">at the moment, those levels </w:t>
      </w:r>
      <w:r>
        <w:rPr>
          <w:u w:val="single"/>
        </w:rPr>
        <w:t>will only increase given the estimated future demand of platinum.</w:t>
      </w:r>
      <w:r>
        <w:rPr>
          <w:sz w:val="16"/>
          <w:szCs w:val="16"/>
        </w:rPr>
        <w:t xml:space="preserve">36 </w:t>
      </w:r>
      <w:r>
        <w:rPr>
          <w:u w:val="single"/>
        </w:rPr>
        <w:t>In spite of the negative consequences, mining continues unabated because it is economically important</w:t>
      </w:r>
      <w:r>
        <w:rPr>
          <w:sz w:val="16"/>
          <w:szCs w:val="16"/>
        </w:rPr>
        <w:t xml:space="preserve"> to many areas.37 </w:t>
      </w:r>
      <w:r>
        <w:rPr>
          <w:u w:val="single"/>
        </w:rPr>
        <w:t xml:space="preserve">The future environmental costs provide a major challenge in creating a sustainable system. </w:t>
      </w:r>
      <w:r>
        <w:rPr>
          <w:b/>
          <w:u w:val="single"/>
        </w:rPr>
        <w:t xml:space="preserve">Relegating at least some </w:t>
      </w:r>
      <w:r>
        <w:rPr>
          <w:b/>
          <w:highlight w:val="green"/>
          <w:u w:val="single"/>
        </w:rPr>
        <w:t>mining</w:t>
      </w:r>
      <w:r>
        <w:rPr>
          <w:b/>
          <w:u w:val="single"/>
        </w:rPr>
        <w:t xml:space="preserve"> companies to near-Earth </w:t>
      </w:r>
      <w:r>
        <w:rPr>
          <w:b/>
          <w:highlight w:val="green"/>
          <w:u w:val="single"/>
        </w:rPr>
        <w:t xml:space="preserve">asteroids would reduce </w:t>
      </w:r>
      <w:r>
        <w:rPr>
          <w:b/>
          <w:u w:val="single"/>
        </w:rPr>
        <w:t xml:space="preserve">the </w:t>
      </w:r>
      <w:r>
        <w:rPr>
          <w:b/>
          <w:highlight w:val="green"/>
          <w:u w:val="single"/>
        </w:rPr>
        <w:t xml:space="preserve">negative </w:t>
      </w:r>
      <w:r>
        <w:rPr>
          <w:b/>
          <w:u w:val="single"/>
        </w:rPr>
        <w:t xml:space="preserve">effects of future </w:t>
      </w:r>
      <w:r>
        <w:rPr>
          <w:b/>
          <w:highlight w:val="green"/>
          <w:u w:val="single"/>
        </w:rPr>
        <w:t xml:space="preserve">mining </w:t>
      </w:r>
      <w:r>
        <w:rPr>
          <w:b/>
          <w:u w:val="single"/>
        </w:rPr>
        <w:t xml:space="preserve">levels </w:t>
      </w:r>
      <w:r>
        <w:rPr>
          <w:b/>
          <w:highlight w:val="green"/>
          <w:u w:val="single"/>
        </w:rPr>
        <w:t>on Earth</w:t>
      </w:r>
      <w:r>
        <w:rPr>
          <w:sz w:val="16"/>
          <w:szCs w:val="16"/>
        </w:rPr>
        <w:t>. The economic benefits of mining need not be sacrificed for the sake of the environment.38</w:t>
      </w:r>
    </w:p>
    <w:p w14:paraId="5A7C678C" w14:textId="77777777" w:rsidR="00372CF0" w:rsidRDefault="00372CF0" w:rsidP="00372CF0"/>
    <w:p w14:paraId="719D4B76" w14:textId="77777777" w:rsidR="00372CF0" w:rsidRDefault="00372CF0" w:rsidP="00372CF0">
      <w:pPr>
        <w:pStyle w:val="Heading4"/>
      </w:pPr>
      <w:r w:rsidRPr="00372CF0">
        <w:t>Extinction—contrary models are incorrect</w:t>
      </w:r>
      <w:r>
        <w:rPr>
          <w:b w:val="0"/>
        </w:rPr>
        <w:t>.</w:t>
      </w:r>
    </w:p>
    <w:p w14:paraId="3A64D365" w14:textId="77777777" w:rsidR="00372CF0" w:rsidRDefault="00372CF0" w:rsidP="00372CF0">
      <w:proofErr w:type="spellStart"/>
      <w:r>
        <w:rPr>
          <w:b/>
          <w:color w:val="000000"/>
          <w:sz w:val="26"/>
          <w:szCs w:val="26"/>
        </w:rPr>
        <w:t>Specktor</w:t>
      </w:r>
      <w:proofErr w:type="spellEnd"/>
      <w:r>
        <w:rPr>
          <w:b/>
          <w:color w:val="000000"/>
          <w:sz w:val="26"/>
          <w:szCs w:val="26"/>
        </w:rPr>
        <w:t xml:space="preserve"> 19</w:t>
      </w:r>
      <w:r>
        <w:t xml:space="preserve"> [Brandon; 6/4/19; Writes about the science of everyday life for Live Science, and previously for Reader's Digest magazine, where he served as an editor for five years; "Human Civilization Will Crumble by 2050 If We Don't Stop Climate Change Now, New Paper Claims," </w:t>
      </w:r>
      <w:proofErr w:type="spellStart"/>
      <w:r>
        <w:t>livescience</w:t>
      </w:r>
      <w:proofErr w:type="spellEnd"/>
      <w:r>
        <w:t xml:space="preserve">, </w:t>
      </w:r>
      <w:hyperlink r:id="rId17">
        <w:r>
          <w:rPr>
            <w:color w:val="000000"/>
            <w:u w:val="single"/>
          </w:rPr>
          <w:t>https://www.livescience.com/65633-climate-change-dooms-humans-by-2050.html</w:t>
        </w:r>
      </w:hyperlink>
      <w:r>
        <w:t>] Justin</w:t>
      </w:r>
    </w:p>
    <w:p w14:paraId="490EA853" w14:textId="77777777" w:rsidR="00372CF0" w:rsidRDefault="00372CF0" w:rsidP="00372CF0">
      <w:pPr>
        <w:rPr>
          <w:color w:val="000000"/>
          <w:u w:val="single"/>
        </w:rPr>
      </w:pPr>
      <w:r>
        <w:rPr>
          <w:color w:val="000000"/>
          <w:sz w:val="16"/>
          <w:szCs w:val="16"/>
        </w:rPr>
        <w:t xml:space="preserve">The current climate crisis, they say, is larger and more complex than any humans have ever dealt with before. </w:t>
      </w:r>
      <w:r>
        <w:rPr>
          <w:color w:val="000000"/>
          <w:u w:val="single"/>
        </w:rPr>
        <w:t xml:space="preserve">General climate </w:t>
      </w:r>
      <w:r>
        <w:rPr>
          <w:color w:val="000000"/>
          <w:highlight w:val="green"/>
          <w:u w:val="single"/>
        </w:rPr>
        <w:t>models</w:t>
      </w:r>
      <w:r>
        <w:rPr>
          <w:color w:val="000000"/>
          <w:sz w:val="16"/>
          <w:szCs w:val="16"/>
        </w:rPr>
        <w:t xml:space="preserve"> — like the one that the </w:t>
      </w:r>
      <w:hyperlink r:id="rId18">
        <w:r>
          <w:rPr>
            <w:color w:val="000000"/>
            <w:u w:val="single"/>
          </w:rPr>
          <w:t>United Nations' Panel on Climate Change</w:t>
        </w:r>
      </w:hyperlink>
      <w:r>
        <w:rPr>
          <w:color w:val="000000"/>
          <w:sz w:val="16"/>
          <w:szCs w:val="16"/>
        </w:rPr>
        <w:t xml:space="preserve"> (IPCC) used in 2018 to predict that a global temperature increase of 3.6 degrees Fahrenheit (2 degrees Celsius) could put hundreds of millions of people at risk — </w:t>
      </w:r>
      <w:r>
        <w:rPr>
          <w:color w:val="000000"/>
          <w:highlight w:val="green"/>
          <w:u w:val="single"/>
        </w:rPr>
        <w:t>fail to account for</w:t>
      </w:r>
      <w:r>
        <w:rPr>
          <w:color w:val="000000"/>
          <w:u w:val="single"/>
        </w:rPr>
        <w:t xml:space="preserve"> the </w:t>
      </w:r>
      <w:r>
        <w:rPr>
          <w:b/>
          <w:color w:val="000000"/>
          <w:u w:val="single"/>
        </w:rPr>
        <w:t xml:space="preserve">sheer complexity of Earth's many </w:t>
      </w:r>
      <w:r>
        <w:rPr>
          <w:b/>
          <w:color w:val="000000"/>
          <w:highlight w:val="green"/>
          <w:u w:val="single"/>
        </w:rPr>
        <w:t xml:space="preserve">interlinked </w:t>
      </w:r>
      <w:r>
        <w:rPr>
          <w:b/>
          <w:color w:val="000000"/>
          <w:u w:val="single"/>
        </w:rPr>
        <w:t xml:space="preserve">geological </w:t>
      </w:r>
      <w:r>
        <w:rPr>
          <w:b/>
          <w:color w:val="000000"/>
          <w:highlight w:val="green"/>
          <w:u w:val="single"/>
        </w:rPr>
        <w:t>processes</w:t>
      </w:r>
      <w:r>
        <w:rPr>
          <w:color w:val="000000"/>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color w:val="000000"/>
          <w:sz w:val="16"/>
          <w:szCs w:val="16"/>
        </w:rPr>
        <w:t>actually look</w:t>
      </w:r>
      <w:proofErr w:type="gramEnd"/>
      <w:r>
        <w:rPr>
          <w:color w:val="000000"/>
          <w:sz w:val="16"/>
          <w:szCs w:val="16"/>
        </w:rPr>
        <w:t xml:space="preserve"> like, then? The authors provide one particularly grim scenario that begins with </w:t>
      </w:r>
      <w:r>
        <w:rPr>
          <w:color w:val="000000"/>
          <w:u w:val="single"/>
        </w:rPr>
        <w:t>world governments "politely ignoring"</w:t>
      </w:r>
      <w:r>
        <w:rPr>
          <w:color w:val="000000"/>
          <w:sz w:val="16"/>
          <w:szCs w:val="16"/>
        </w:rPr>
        <w:t xml:space="preserve"> the advice of </w:t>
      </w:r>
      <w:r>
        <w:rPr>
          <w:color w:val="000000"/>
          <w:u w:val="single"/>
        </w:rPr>
        <w:t>scientists</w:t>
      </w:r>
      <w:r>
        <w:rPr>
          <w:color w:val="000000"/>
          <w:sz w:val="16"/>
          <w:szCs w:val="16"/>
        </w:rPr>
        <w:t xml:space="preserve"> and the will of the public to decarbonize the </w:t>
      </w:r>
      <w:r>
        <w:rPr>
          <w:color w:val="000000"/>
          <w:sz w:val="16"/>
          <w:szCs w:val="16"/>
        </w:rPr>
        <w:lastRenderedPageBreak/>
        <w:t xml:space="preserve">economy (finding alternative energy sources), resulting in a global temperature increase 5.4 F (3 C) by the year 2050. At this point, </w:t>
      </w:r>
      <w:r>
        <w:rPr>
          <w:color w:val="000000"/>
          <w:u w:val="single"/>
        </w:rPr>
        <w:t xml:space="preserve">the world's </w:t>
      </w:r>
      <w:r>
        <w:rPr>
          <w:color w:val="000000"/>
          <w:highlight w:val="green"/>
          <w:u w:val="single"/>
        </w:rPr>
        <w:t>ice sheets vanish</w:t>
      </w:r>
      <w:r>
        <w:rPr>
          <w:color w:val="000000"/>
          <w:u w:val="single"/>
        </w:rPr>
        <w:t xml:space="preserve">; brutal droughts kill many of the trees in the </w:t>
      </w:r>
      <w:hyperlink r:id="rId19">
        <w:r>
          <w:rPr>
            <w:color w:val="000000"/>
            <w:u w:val="single"/>
          </w:rPr>
          <w:t>Amazon rainforest</w:t>
        </w:r>
      </w:hyperlink>
      <w:r>
        <w:rPr>
          <w:color w:val="000000"/>
          <w:sz w:val="16"/>
          <w:szCs w:val="16"/>
        </w:rPr>
        <w:t xml:space="preserve"> (removing one of the world's largest carbon offsets); </w:t>
      </w:r>
      <w:r>
        <w:rPr>
          <w:color w:val="000000"/>
          <w:u w:val="single"/>
        </w:rPr>
        <w:t xml:space="preserve">and the </w:t>
      </w:r>
      <w:r>
        <w:rPr>
          <w:color w:val="000000"/>
          <w:highlight w:val="green"/>
          <w:u w:val="single"/>
        </w:rPr>
        <w:t>planet plunges into a feedback loop</w:t>
      </w:r>
      <w:r>
        <w:rPr>
          <w:color w:val="000000"/>
          <w:u w:val="single"/>
        </w:rPr>
        <w:t xml:space="preserve"> of ever-hotter</w:t>
      </w:r>
      <w:r>
        <w:rPr>
          <w:color w:val="000000"/>
          <w:sz w:val="16"/>
          <w:szCs w:val="16"/>
        </w:rPr>
        <w:t xml:space="preserve">, ever-deadlier </w:t>
      </w:r>
      <w:r>
        <w:rPr>
          <w:color w:val="000000"/>
          <w:u w:val="single"/>
        </w:rPr>
        <w:t>conditions</w:t>
      </w:r>
      <w:r>
        <w:rPr>
          <w:color w:val="000000"/>
          <w:sz w:val="16"/>
          <w:szCs w:val="16"/>
        </w:rPr>
        <w:t>. "</w:t>
      </w:r>
      <w:r>
        <w:rPr>
          <w:color w:val="000000"/>
          <w:highlight w:val="green"/>
          <w:u w:val="single"/>
        </w:rPr>
        <w:t>Thirty-five percent of</w:t>
      </w:r>
      <w:r>
        <w:rPr>
          <w:color w:val="000000"/>
          <w:u w:val="single"/>
        </w:rPr>
        <w:t xml:space="preserve"> the global </w:t>
      </w:r>
      <w:r>
        <w:rPr>
          <w:color w:val="000000"/>
          <w:highlight w:val="green"/>
          <w:u w:val="single"/>
        </w:rPr>
        <w:t>land</w:t>
      </w:r>
      <w:r>
        <w:rPr>
          <w:color w:val="000000"/>
          <w:u w:val="single"/>
        </w:rPr>
        <w:t xml:space="preserve"> area, </w:t>
      </w:r>
      <w:r>
        <w:rPr>
          <w:color w:val="000000"/>
          <w:highlight w:val="green"/>
          <w:u w:val="single"/>
        </w:rPr>
        <w:t xml:space="preserve">and </w:t>
      </w:r>
      <w:r>
        <w:rPr>
          <w:b/>
          <w:color w:val="000000"/>
          <w:highlight w:val="green"/>
          <w:u w:val="single"/>
        </w:rPr>
        <w:t xml:space="preserve">55 percent of </w:t>
      </w:r>
      <w:r>
        <w:rPr>
          <w:b/>
          <w:color w:val="000000"/>
          <w:u w:val="single"/>
        </w:rPr>
        <w:t xml:space="preserve">the global </w:t>
      </w:r>
      <w:r>
        <w:rPr>
          <w:b/>
          <w:color w:val="000000"/>
          <w:highlight w:val="green"/>
          <w:u w:val="single"/>
        </w:rPr>
        <w:t>population</w:t>
      </w:r>
      <w:r>
        <w:rPr>
          <w:b/>
          <w:color w:val="000000"/>
          <w:u w:val="single"/>
        </w:rPr>
        <w:t xml:space="preserve">, are </w:t>
      </w:r>
      <w:r>
        <w:rPr>
          <w:b/>
          <w:color w:val="000000"/>
          <w:highlight w:val="green"/>
          <w:u w:val="single"/>
        </w:rPr>
        <w:t>subject to</w:t>
      </w:r>
      <w:r>
        <w:rPr>
          <w:b/>
          <w:color w:val="000000"/>
          <w:u w:val="single"/>
        </w:rPr>
        <w:t xml:space="preserve"> more than 20 days a year of </w:t>
      </w:r>
      <w:hyperlink r:id="rId20">
        <w:r>
          <w:rPr>
            <w:b/>
            <w:color w:val="000000"/>
            <w:highlight w:val="green"/>
            <w:u w:val="single"/>
          </w:rPr>
          <w:t>lethal heat</w:t>
        </w:r>
      </w:hyperlink>
      <w:hyperlink r:id="rId21">
        <w:r>
          <w:rPr>
            <w:b/>
            <w:color w:val="000000"/>
            <w:u w:val="single"/>
          </w:rPr>
          <w:t xml:space="preserve"> conditions</w:t>
        </w:r>
      </w:hyperlink>
      <w:r>
        <w:rPr>
          <w:color w:val="000000"/>
          <w:u w:val="single"/>
        </w:rPr>
        <w:t>, beyond</w:t>
      </w:r>
      <w:r>
        <w:rPr>
          <w:color w:val="000000"/>
          <w:sz w:val="16"/>
          <w:szCs w:val="16"/>
        </w:rPr>
        <w:t xml:space="preserve"> the threshold of human </w:t>
      </w:r>
      <w:r>
        <w:rPr>
          <w:color w:val="000000"/>
          <w:u w:val="single"/>
        </w:rPr>
        <w:t>survivability</w:t>
      </w:r>
      <w:r>
        <w:rPr>
          <w:color w:val="000000"/>
          <w:sz w:val="16"/>
          <w:szCs w:val="16"/>
        </w:rPr>
        <w:t xml:space="preserve">," the authors hypothesized. Meanwhile, </w:t>
      </w:r>
      <w:r>
        <w:rPr>
          <w:color w:val="000000"/>
          <w:highlight w:val="green"/>
          <w:u w:val="single"/>
        </w:rPr>
        <w:t>droughts, floods and wildfires</w:t>
      </w:r>
      <w:r>
        <w:rPr>
          <w:color w:val="000000"/>
          <w:u w:val="single"/>
        </w:rPr>
        <w:t xml:space="preserve"> regularly </w:t>
      </w:r>
      <w:r>
        <w:rPr>
          <w:color w:val="000000"/>
          <w:highlight w:val="green"/>
          <w:u w:val="single"/>
        </w:rPr>
        <w:t>ravage the land</w:t>
      </w:r>
      <w:r>
        <w:rPr>
          <w:color w:val="000000"/>
          <w:u w:val="single"/>
        </w:rPr>
        <w:t xml:space="preserve">. Nearly </w:t>
      </w:r>
      <w:r>
        <w:rPr>
          <w:b/>
          <w:color w:val="000000"/>
          <w:highlight w:val="green"/>
          <w:u w:val="single"/>
        </w:rPr>
        <w:t xml:space="preserve">one-third </w:t>
      </w:r>
      <w:r>
        <w:rPr>
          <w:b/>
          <w:color w:val="000000"/>
          <w:u w:val="single"/>
        </w:rPr>
        <w:t xml:space="preserve">of the world's land surface </w:t>
      </w:r>
      <w:r>
        <w:rPr>
          <w:b/>
          <w:color w:val="000000"/>
          <w:highlight w:val="green"/>
          <w:u w:val="single"/>
        </w:rPr>
        <w:t>turns to desert</w:t>
      </w:r>
      <w:r>
        <w:rPr>
          <w:color w:val="000000"/>
          <w:u w:val="single"/>
        </w:rPr>
        <w:t>.</w:t>
      </w:r>
      <w:r>
        <w:rPr>
          <w:color w:val="000000"/>
          <w:sz w:val="16"/>
          <w:szCs w:val="16"/>
        </w:rPr>
        <w:t xml:space="preserve"> Entire </w:t>
      </w:r>
      <w:r>
        <w:rPr>
          <w:b/>
          <w:color w:val="000000"/>
          <w:highlight w:val="green"/>
          <w:u w:val="single"/>
        </w:rPr>
        <w:t>ecosystems collapse</w:t>
      </w:r>
      <w:r>
        <w:rPr>
          <w:color w:val="000000"/>
          <w:u w:val="single"/>
        </w:rPr>
        <w:t xml:space="preserve">, beginning with the </w:t>
      </w:r>
      <w:r>
        <w:rPr>
          <w:b/>
          <w:color w:val="000000"/>
          <w:u w:val="single"/>
        </w:rPr>
        <w:t xml:space="preserve">planet's </w:t>
      </w:r>
      <w:r>
        <w:rPr>
          <w:b/>
          <w:color w:val="000000"/>
          <w:highlight w:val="green"/>
          <w:u w:val="single"/>
        </w:rPr>
        <w:t>coral reefs</w:t>
      </w:r>
      <w:r>
        <w:rPr>
          <w:color w:val="000000"/>
          <w:u w:val="single"/>
        </w:rPr>
        <w:t xml:space="preserve">, the </w:t>
      </w:r>
      <w:r>
        <w:rPr>
          <w:b/>
          <w:color w:val="000000"/>
          <w:highlight w:val="green"/>
          <w:u w:val="single"/>
        </w:rPr>
        <w:t xml:space="preserve">rainforest </w:t>
      </w:r>
      <w:r>
        <w:rPr>
          <w:b/>
          <w:color w:val="000000"/>
          <w:u w:val="single"/>
        </w:rPr>
        <w:t>and the Arctic ice sheets</w:t>
      </w:r>
      <w:r>
        <w:rPr>
          <w:b/>
          <w:color w:val="000000"/>
          <w:sz w:val="16"/>
          <w:szCs w:val="16"/>
        </w:rPr>
        <w:t>.</w:t>
      </w:r>
      <w:r>
        <w:rPr>
          <w:color w:val="000000"/>
          <w:sz w:val="16"/>
          <w:szCs w:val="16"/>
        </w:rPr>
        <w:t xml:space="preserve"> The world's tropics are hit hardest by these new climate extremes, </w:t>
      </w:r>
      <w:r>
        <w:rPr>
          <w:color w:val="000000"/>
          <w:highlight w:val="green"/>
          <w:u w:val="single"/>
        </w:rPr>
        <w:t>destroying</w:t>
      </w:r>
      <w:r>
        <w:rPr>
          <w:color w:val="000000"/>
          <w:u w:val="single"/>
        </w:rPr>
        <w:t xml:space="preserve"> the region's </w:t>
      </w:r>
      <w:proofErr w:type="gramStart"/>
      <w:r>
        <w:rPr>
          <w:color w:val="000000"/>
          <w:highlight w:val="green"/>
          <w:u w:val="single"/>
        </w:rPr>
        <w:t>ag</w:t>
      </w:r>
      <w:r>
        <w:rPr>
          <w:color w:val="000000"/>
          <w:u w:val="single"/>
        </w:rPr>
        <w:t>riculture</w:t>
      </w:r>
      <w:proofErr w:type="gramEnd"/>
      <w:r>
        <w:rPr>
          <w:color w:val="000000"/>
          <w:u w:val="single"/>
        </w:rPr>
        <w:t xml:space="preserve"> and </w:t>
      </w:r>
      <w:r>
        <w:rPr>
          <w:color w:val="000000"/>
          <w:highlight w:val="green"/>
          <w:u w:val="single"/>
        </w:rPr>
        <w:t>turning</w:t>
      </w:r>
      <w:r>
        <w:rPr>
          <w:color w:val="000000"/>
          <w:u w:val="single"/>
        </w:rPr>
        <w:t xml:space="preserve"> more than </w:t>
      </w:r>
      <w:r>
        <w:rPr>
          <w:color w:val="000000"/>
          <w:highlight w:val="green"/>
          <w:u w:val="single"/>
        </w:rPr>
        <w:t>1 bil</w:t>
      </w:r>
      <w:r>
        <w:rPr>
          <w:color w:val="000000"/>
          <w:u w:val="single"/>
        </w:rPr>
        <w:t xml:space="preserve">lion people </w:t>
      </w:r>
      <w:r>
        <w:rPr>
          <w:color w:val="000000"/>
          <w:highlight w:val="green"/>
          <w:u w:val="single"/>
        </w:rPr>
        <w:t>into refugees</w:t>
      </w:r>
      <w:r>
        <w:rPr>
          <w:color w:val="000000"/>
          <w:u w:val="single"/>
        </w:rPr>
        <w:t xml:space="preserve">. </w:t>
      </w:r>
      <w:r>
        <w:rPr>
          <w:color w:val="000000"/>
          <w:sz w:val="16"/>
          <w:szCs w:val="16"/>
        </w:rPr>
        <w:t xml:space="preserve">This mass movement of </w:t>
      </w:r>
      <w:r>
        <w:rPr>
          <w:color w:val="000000"/>
          <w:u w:val="single"/>
        </w:rPr>
        <w:t xml:space="preserve">refugees — coupled with </w:t>
      </w:r>
      <w:hyperlink r:id="rId22">
        <w:r>
          <w:rPr>
            <w:color w:val="000000"/>
            <w:highlight w:val="green"/>
            <w:u w:val="single"/>
          </w:rPr>
          <w:t>shrinking coastlines</w:t>
        </w:r>
      </w:hyperlink>
      <w:r>
        <w:rPr>
          <w:color w:val="000000"/>
          <w:highlight w:val="green"/>
          <w:u w:val="single"/>
        </w:rPr>
        <w:t xml:space="preserve"> and</w:t>
      </w:r>
      <w:r>
        <w:rPr>
          <w:color w:val="000000"/>
          <w:u w:val="single"/>
        </w:rPr>
        <w:t xml:space="preserve"> severe </w:t>
      </w:r>
      <w:r>
        <w:rPr>
          <w:color w:val="000000"/>
          <w:highlight w:val="green"/>
          <w:u w:val="single"/>
        </w:rPr>
        <w:t>drops in food and water</w:t>
      </w:r>
      <w:r>
        <w:rPr>
          <w:color w:val="000000"/>
          <w:u w:val="single"/>
        </w:rPr>
        <w:t xml:space="preserve"> availability — begin to </w:t>
      </w:r>
      <w:r>
        <w:rPr>
          <w:b/>
          <w:color w:val="000000"/>
          <w:highlight w:val="green"/>
          <w:u w:val="single"/>
        </w:rPr>
        <w:t>stress</w:t>
      </w:r>
      <w:r>
        <w:rPr>
          <w:b/>
          <w:color w:val="000000"/>
          <w:u w:val="single"/>
        </w:rPr>
        <w:t xml:space="preserve"> the fabric of the world's largest </w:t>
      </w:r>
      <w:r>
        <w:rPr>
          <w:b/>
          <w:color w:val="000000"/>
          <w:highlight w:val="green"/>
          <w:u w:val="single"/>
        </w:rPr>
        <w:t>nations</w:t>
      </w:r>
      <w:r>
        <w:rPr>
          <w:color w:val="000000"/>
          <w:sz w:val="16"/>
          <w:szCs w:val="16"/>
        </w:rPr>
        <w:t xml:space="preserve">, including the United States. </w:t>
      </w:r>
      <w:r>
        <w:rPr>
          <w:color w:val="000000"/>
          <w:highlight w:val="green"/>
          <w:u w:val="single"/>
        </w:rPr>
        <w:t>Armed conflicts</w:t>
      </w:r>
      <w:r>
        <w:rPr>
          <w:color w:val="000000"/>
          <w:u w:val="single"/>
        </w:rPr>
        <w:t xml:space="preserve"> over resources, perhaps culminating in </w:t>
      </w:r>
      <w:r>
        <w:rPr>
          <w:b/>
          <w:color w:val="000000"/>
          <w:highlight w:val="green"/>
          <w:u w:val="single"/>
        </w:rPr>
        <w:t>nuclear war, are likely</w:t>
      </w:r>
      <w:r>
        <w:rPr>
          <w:color w:val="000000"/>
          <w:u w:val="single"/>
        </w:rPr>
        <w:t>. The result</w:t>
      </w:r>
      <w:r>
        <w:rPr>
          <w:color w:val="000000"/>
          <w:sz w:val="16"/>
          <w:szCs w:val="16"/>
        </w:rPr>
        <w:t xml:space="preserve">, according to the new paper, </w:t>
      </w:r>
      <w:r>
        <w:rPr>
          <w:color w:val="000000"/>
          <w:u w:val="single"/>
        </w:rPr>
        <w:t>is "outright chaos" and perhaps "</w:t>
      </w:r>
      <w:r>
        <w:rPr>
          <w:color w:val="000000"/>
          <w:highlight w:val="green"/>
          <w:u w:val="single"/>
        </w:rPr>
        <w:t>the end of</w:t>
      </w:r>
      <w:r>
        <w:rPr>
          <w:color w:val="000000"/>
          <w:u w:val="single"/>
        </w:rPr>
        <w:t xml:space="preserve"> human global </w:t>
      </w:r>
      <w:r>
        <w:rPr>
          <w:color w:val="000000"/>
          <w:highlight w:val="green"/>
          <w:u w:val="single"/>
        </w:rPr>
        <w:t>civilization</w:t>
      </w:r>
      <w:r>
        <w:rPr>
          <w:color w:val="000000"/>
          <w:u w:val="single"/>
        </w:rPr>
        <w:t xml:space="preserve"> as we know it."</w:t>
      </w:r>
    </w:p>
    <w:p w14:paraId="525C61CD" w14:textId="77777777" w:rsidR="00372CF0" w:rsidRDefault="00372CF0" w:rsidP="00372CF0"/>
    <w:p w14:paraId="3D20D3A8" w14:textId="77777777" w:rsidR="00372CF0" w:rsidRDefault="00372CF0" w:rsidP="00372CF0">
      <w:pPr>
        <w:pStyle w:val="Heading3"/>
      </w:pPr>
      <w:r>
        <w:lastRenderedPageBreak/>
        <w:t>NC – Cap Good</w:t>
      </w:r>
    </w:p>
    <w:p w14:paraId="2F64BA3C" w14:textId="77777777" w:rsidR="00372CF0" w:rsidRDefault="00372CF0" w:rsidP="00372CF0">
      <w:pPr>
        <w:pStyle w:val="Heading4"/>
      </w:pPr>
      <w:r>
        <w:t>Cap is good:</w:t>
      </w:r>
    </w:p>
    <w:p w14:paraId="46496058" w14:textId="77777777" w:rsidR="00372CF0" w:rsidRDefault="00372CF0" w:rsidP="00372CF0">
      <w:pPr>
        <w:pStyle w:val="Heading4"/>
      </w:pPr>
      <w:r>
        <w:t xml:space="preserve">1] It’s </w:t>
      </w:r>
      <w:r>
        <w:rPr>
          <w:u w:val="single"/>
        </w:rPr>
        <w:t>sustainable</w:t>
      </w:r>
      <w:r>
        <w:t xml:space="preserve"> – data proves we’re entering the </w:t>
      </w:r>
      <w:r>
        <w:rPr>
          <w:u w:val="single"/>
        </w:rPr>
        <w:t>golden age</w:t>
      </w:r>
    </w:p>
    <w:p w14:paraId="0801F3ED" w14:textId="77777777" w:rsidR="00372CF0" w:rsidRDefault="00372CF0" w:rsidP="00372CF0">
      <w:proofErr w:type="spellStart"/>
      <w:r>
        <w:rPr>
          <w:b/>
          <w:sz w:val="26"/>
          <w:szCs w:val="26"/>
        </w:rPr>
        <w:t>Hausfather</w:t>
      </w:r>
      <w:proofErr w:type="spellEnd"/>
      <w:r>
        <w:rPr>
          <w:b/>
          <w:sz w:val="26"/>
          <w:szCs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4DF78A69" w14:textId="77777777" w:rsidR="00372CF0" w:rsidRDefault="00372CF0" w:rsidP="00372CF0">
      <w:pPr>
        <w:rPr>
          <w:sz w:val="16"/>
          <w:szCs w:val="16"/>
        </w:rPr>
      </w:pPr>
      <w:r>
        <w:rPr>
          <w:sz w:val="16"/>
          <w:szCs w:val="16"/>
        </w:rPr>
        <w:t xml:space="preserve">The </w:t>
      </w:r>
      <w:r>
        <w:rPr>
          <w:u w:val="single"/>
        </w:rPr>
        <w:t xml:space="preserve">past 30 years have seen immense progress </w:t>
      </w:r>
      <w:r>
        <w:rPr>
          <w:b/>
          <w:u w:val="single"/>
        </w:rPr>
        <w:t xml:space="preserve">in </w:t>
      </w:r>
      <w:r>
        <w:rPr>
          <w:b/>
          <w:highlight w:val="green"/>
          <w:u w:val="single"/>
        </w:rPr>
        <w:t>improving</w:t>
      </w:r>
      <w:r>
        <w:rPr>
          <w:b/>
          <w:u w:val="single"/>
        </w:rPr>
        <w:t xml:space="preserve"> the </w:t>
      </w:r>
      <w:r>
        <w:rPr>
          <w:b/>
          <w:highlight w:val="green"/>
          <w:u w:val="single"/>
        </w:rPr>
        <w:t>quality of life</w:t>
      </w:r>
      <w:r>
        <w:rPr>
          <w:b/>
          <w:u w:val="single"/>
        </w:rPr>
        <w:t xml:space="preserve"> for much of humanity</w:t>
      </w:r>
      <w:r>
        <w:rPr>
          <w:u w:val="single"/>
        </w:rPr>
        <w:t>.</w:t>
      </w:r>
      <w:r>
        <w:rPr>
          <w:sz w:val="16"/>
          <w:szCs w:val="16"/>
        </w:rPr>
        <w:t xml:space="preserve"> Extreme </w:t>
      </w:r>
      <w:r>
        <w:rPr>
          <w:highlight w:val="green"/>
          <w:u w:val="single"/>
        </w:rPr>
        <w:t>poverty</w:t>
      </w:r>
      <w:r>
        <w:rPr>
          <w:sz w:val="16"/>
          <w:szCs w:val="16"/>
        </w:rPr>
        <w:t xml:space="preserve"> — the number of people living on less than $1.90 per day — </w:t>
      </w:r>
      <w:r>
        <w:rPr>
          <w:u w:val="single"/>
        </w:rPr>
        <w:t xml:space="preserve">has fallen by nearly two-thirds, </w:t>
      </w:r>
      <w:r>
        <w:rPr>
          <w:highlight w:val="green"/>
          <w:u w:val="single"/>
        </w:rPr>
        <w:t xml:space="preserve">from 1.9 </w:t>
      </w:r>
      <w:r>
        <w:rPr>
          <w:b/>
          <w:highlight w:val="green"/>
          <w:u w:val="single"/>
        </w:rPr>
        <w:t>billion to</w:t>
      </w:r>
      <w:r>
        <w:rPr>
          <w:u w:val="single"/>
        </w:rPr>
        <w:t xml:space="preserve"> around </w:t>
      </w:r>
      <w:r>
        <w:rPr>
          <w:highlight w:val="green"/>
          <w:u w:val="single"/>
        </w:rPr>
        <w:t xml:space="preserve">650 </w:t>
      </w:r>
      <w:r>
        <w:rPr>
          <w:b/>
          <w:highlight w:val="green"/>
          <w:u w:val="single"/>
        </w:rPr>
        <w:t>million</w:t>
      </w:r>
      <w:r>
        <w:rPr>
          <w:sz w:val="16"/>
          <w:szCs w:val="16"/>
        </w:rPr>
        <w:t xml:space="preserve">. </w:t>
      </w:r>
      <w:r>
        <w:rPr>
          <w:highlight w:val="green"/>
          <w:u w:val="single"/>
        </w:rPr>
        <w:t xml:space="preserve">Life expectancy </w:t>
      </w:r>
      <w:r>
        <w:rPr>
          <w:u w:val="single"/>
        </w:rPr>
        <w:t xml:space="preserve">has </w:t>
      </w:r>
      <w:r>
        <w:rPr>
          <w:highlight w:val="green"/>
          <w:u w:val="single"/>
        </w:rPr>
        <w:t>risen</w:t>
      </w:r>
      <w:r>
        <w:rPr>
          <w:sz w:val="16"/>
          <w:szCs w:val="16"/>
        </w:rPr>
        <w:t xml:space="preserve"> in most of the world, </w:t>
      </w:r>
      <w:r>
        <w:rPr>
          <w:u w:val="single"/>
        </w:rPr>
        <w:t>along with literacy and access to education</w:t>
      </w:r>
      <w:r>
        <w:rPr>
          <w:sz w:val="16"/>
          <w:szCs w:val="16"/>
        </w:rPr>
        <w:t xml:space="preserve">, </w:t>
      </w:r>
      <w:r>
        <w:rPr>
          <w:u w:val="single"/>
        </w:rPr>
        <w:t>while infant mortality has fallen</w:t>
      </w:r>
      <w:r>
        <w:rPr>
          <w:sz w:val="16"/>
          <w:szCs w:val="16"/>
        </w:rPr>
        <w:t xml:space="preserve">. Despite perceptions to the contrary, </w:t>
      </w:r>
      <w:r>
        <w:rPr>
          <w:b/>
          <w:u w:val="single"/>
        </w:rPr>
        <w:t>the average person born today is likely to have access to more opportunities and have a better quality of life than at any other point in human history</w:t>
      </w:r>
      <w:r>
        <w:rPr>
          <w:sz w:val="16"/>
          <w:szCs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szCs w:val="16"/>
        </w:rPr>
        <w:t xml:space="preserve">However, </w:t>
      </w:r>
      <w:r>
        <w:rPr>
          <w:u w:val="single"/>
        </w:rPr>
        <w:t>this growth has come at a cost</w:t>
      </w:r>
      <w:r>
        <w:rPr>
          <w:sz w:val="16"/>
          <w:szCs w:val="16"/>
        </w:rPr>
        <w:t xml:space="preserve">: </w:t>
      </w:r>
      <w:r>
        <w:rPr>
          <w:u w:val="single"/>
        </w:rPr>
        <w:t>between 1990 and 2019</w:t>
      </w:r>
      <w:r>
        <w:rPr>
          <w:sz w:val="16"/>
          <w:szCs w:val="16"/>
        </w:rPr>
        <w:t xml:space="preserve">, global </w:t>
      </w:r>
      <w:r>
        <w:rPr>
          <w:u w:val="single"/>
        </w:rPr>
        <w:t xml:space="preserve">emissions of CO2 </w:t>
      </w:r>
      <w:r>
        <w:rPr>
          <w:b/>
          <w:u w:val="single"/>
        </w:rPr>
        <w:t>increased by 56%.</w:t>
      </w:r>
      <w:r>
        <w:rPr>
          <w:sz w:val="16"/>
          <w:szCs w:val="16"/>
        </w:rPr>
        <w:t xml:space="preserve"> </w:t>
      </w:r>
      <w:r>
        <w:rPr>
          <w:u w:val="single"/>
        </w:rPr>
        <w:t>Historically, economic growth has been closely linked to increased energy consumption</w:t>
      </w:r>
      <w:r>
        <w:rPr>
          <w:sz w:val="16"/>
          <w:szCs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u w:val="single"/>
        </w:rPr>
        <w:t>something has begun to change.</w:t>
      </w:r>
      <w:r>
        <w:rPr>
          <w:sz w:val="16"/>
          <w:szCs w:val="16"/>
        </w:rPr>
        <w:t xml:space="preserve"> Rather than a 21st century dominated by coal that energy modelers foresaw, </w:t>
      </w:r>
      <w:r>
        <w:rPr>
          <w:b/>
          <w:u w:val="single"/>
        </w:rPr>
        <w:t xml:space="preserve">global </w:t>
      </w:r>
      <w:r>
        <w:rPr>
          <w:b/>
          <w:highlight w:val="green"/>
          <w:u w:val="single"/>
        </w:rPr>
        <w:t>coal use</w:t>
      </w:r>
      <w:r>
        <w:rPr>
          <w:b/>
          <w:u w:val="single"/>
        </w:rPr>
        <w:t xml:space="preserve"> peaked in 2013 and is now </w:t>
      </w:r>
      <w:r>
        <w:rPr>
          <w:b/>
          <w:highlight w:val="green"/>
          <w:u w:val="single"/>
        </w:rPr>
        <w:t>in structural decline</w:t>
      </w:r>
      <w:r>
        <w:rPr>
          <w:sz w:val="16"/>
          <w:szCs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szCs w:val="16"/>
        </w:rPr>
        <w:t xml:space="preserve">. The world produced more electricity from clean energy — </w:t>
      </w:r>
      <w:r>
        <w:rPr>
          <w:u w:val="single"/>
        </w:rPr>
        <w:t>solar, wind, hydro, and nuclear — than from coal over the past two years</w:t>
      </w:r>
      <w:r>
        <w:rPr>
          <w:sz w:val="16"/>
          <w:szCs w:val="16"/>
        </w:rPr>
        <w:t xml:space="preserve">. And, according to some major oil companies, </w:t>
      </w:r>
      <w:r>
        <w:rPr>
          <w:b/>
          <w:u w:val="single"/>
        </w:rPr>
        <w:t xml:space="preserve">peak </w:t>
      </w:r>
      <w:r>
        <w:rPr>
          <w:b/>
          <w:highlight w:val="green"/>
          <w:u w:val="single"/>
        </w:rPr>
        <w:t>oil</w:t>
      </w:r>
      <w:r>
        <w:rPr>
          <w:b/>
          <w:u w:val="single"/>
        </w:rPr>
        <w:t xml:space="preserve"> is upon us</w:t>
      </w:r>
      <w:r>
        <w:rPr>
          <w:sz w:val="16"/>
          <w:szCs w:val="16"/>
        </w:rPr>
        <w:t xml:space="preserve"> — not because we have run out of cheap oil to produce, but because </w:t>
      </w:r>
      <w:r>
        <w:rPr>
          <w:highlight w:val="green"/>
          <w:u w:val="single"/>
        </w:rPr>
        <w:t xml:space="preserve">demand is </w:t>
      </w:r>
      <w:proofErr w:type="gramStart"/>
      <w:r>
        <w:rPr>
          <w:highlight w:val="green"/>
          <w:u w:val="single"/>
        </w:rPr>
        <w:t>falling</w:t>
      </w:r>
      <w:proofErr w:type="gramEnd"/>
      <w:r>
        <w:rPr>
          <w:u w:val="single"/>
        </w:rPr>
        <w:t xml:space="preserve"> and </w:t>
      </w:r>
      <w:r>
        <w:rPr>
          <w:highlight w:val="green"/>
          <w:u w:val="single"/>
        </w:rPr>
        <w:t>companies expect further decline</w:t>
      </w:r>
      <w:r>
        <w:rPr>
          <w:u w:val="single"/>
        </w:rPr>
        <w:t xml:space="preserve"> as consumers increasingly shift to electric vehicles. </w:t>
      </w:r>
      <w:r>
        <w:rPr>
          <w:sz w:val="16"/>
          <w:szCs w:val="16"/>
        </w:rPr>
        <w:t xml:space="preserve">The </w:t>
      </w:r>
      <w:r>
        <w:rPr>
          <w:u w:val="single"/>
        </w:rPr>
        <w:t xml:space="preserve">world has long been experiencing a relative </w:t>
      </w:r>
      <w:r>
        <w:rPr>
          <w:b/>
          <w:highlight w:val="green"/>
          <w:u w:val="single"/>
        </w:rPr>
        <w:t>decoupling</w:t>
      </w:r>
      <w:r>
        <w:rPr>
          <w:sz w:val="16"/>
          <w:szCs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szCs w:val="16"/>
          <w:highlight w:val="green"/>
        </w:rPr>
        <w:t>,</w:t>
      </w:r>
      <w:r>
        <w:rPr>
          <w:sz w:val="16"/>
          <w:szCs w:val="16"/>
        </w:rPr>
        <w:t xml:space="preserve"> </w:t>
      </w:r>
      <w:r>
        <w:rPr>
          <w:u w:val="single"/>
        </w:rPr>
        <w:t xml:space="preserve">with the emissions per unit of GDP </w:t>
      </w:r>
      <w:r>
        <w:rPr>
          <w:b/>
          <w:u w:val="single"/>
        </w:rPr>
        <w:t>falling for the past 60 years</w:t>
      </w:r>
      <w:r>
        <w:rPr>
          <w:sz w:val="16"/>
          <w:szCs w:val="16"/>
        </w:rPr>
        <w:t xml:space="preserve">. </w:t>
      </w:r>
      <w:r>
        <w:rPr>
          <w:u w:val="single"/>
        </w:rPr>
        <w:t>This is the case even in countries like</w:t>
      </w:r>
      <w:r>
        <w:rPr>
          <w:sz w:val="16"/>
          <w:szCs w:val="16"/>
        </w:rPr>
        <w:t xml:space="preserve"> </w:t>
      </w:r>
      <w:r>
        <w:rPr>
          <w:b/>
          <w:u w:val="single"/>
        </w:rPr>
        <w:t>India and China</w:t>
      </w:r>
      <w:r>
        <w:rPr>
          <w:sz w:val="16"/>
          <w:szCs w:val="16"/>
        </w:rPr>
        <w:t xml:space="preserve"> that </w:t>
      </w:r>
      <w:r>
        <w:rPr>
          <w:u w:val="single"/>
        </w:rPr>
        <w:t>have been undergoing rapid</w:t>
      </w:r>
      <w:r>
        <w:rPr>
          <w:sz w:val="16"/>
          <w:szCs w:val="16"/>
        </w:rPr>
        <w:t xml:space="preserve"> economic </w:t>
      </w:r>
      <w:r>
        <w:rPr>
          <w:u w:val="single"/>
        </w:rPr>
        <w:t>growth.</w:t>
      </w:r>
      <w:r>
        <w:rPr>
          <w:sz w:val="16"/>
          <w:szCs w:val="16"/>
        </w:rPr>
        <w:t xml:space="preserve"> But relative decoupling alone is inadequate in a world where global CO2 emissions need to peak and decline in the next decade to give us any chance at limiting warming to well below 2</w:t>
      </w:r>
      <w:r>
        <w:rPr>
          <w:rFonts w:ascii="Cambria Math" w:eastAsia="Cambria Math" w:hAnsi="Cambria Math" w:cs="Cambria Math"/>
          <w:sz w:val="16"/>
          <w:szCs w:val="16"/>
        </w:rPr>
        <w:t>℃</w:t>
      </w:r>
      <w:r>
        <w:rPr>
          <w:sz w:val="16"/>
          <w:szCs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highlight w:val="green"/>
          <w:u w:val="single"/>
        </w:rPr>
        <w:t>to absolutely decouple</w:t>
      </w:r>
      <w:r>
        <w:rPr>
          <w:b/>
          <w:u w:val="single"/>
        </w:rPr>
        <w:t xml:space="preserve"> CO2 emissions and economic growth</w:t>
      </w:r>
      <w:r>
        <w:rPr>
          <w:sz w:val="16"/>
          <w:szCs w:val="16"/>
        </w:rPr>
        <w:t xml:space="preserve"> — with global </w:t>
      </w:r>
      <w:r>
        <w:rPr>
          <w:u w:val="single"/>
        </w:rPr>
        <w:t xml:space="preserve">CO2 </w:t>
      </w:r>
      <w:r>
        <w:rPr>
          <w:highlight w:val="green"/>
          <w:u w:val="single"/>
        </w:rPr>
        <w:t>emissions</w:t>
      </w:r>
      <w:r>
        <w:rPr>
          <w:sz w:val="16"/>
          <w:szCs w:val="16"/>
        </w:rPr>
        <w:t xml:space="preserve"> potentially having </w:t>
      </w:r>
      <w:r>
        <w:rPr>
          <w:u w:val="single"/>
        </w:rPr>
        <w:t>peaked in 2019</w:t>
      </w:r>
      <w:r>
        <w:rPr>
          <w:sz w:val="16"/>
          <w:szCs w:val="16"/>
        </w:rPr>
        <w:t xml:space="preserve"> </w:t>
      </w:r>
      <w:r>
        <w:rPr>
          <w:b/>
          <w:u w:val="single"/>
        </w:rPr>
        <w:t xml:space="preserve">and </w:t>
      </w:r>
      <w:r>
        <w:rPr>
          <w:b/>
          <w:highlight w:val="green"/>
          <w:u w:val="single"/>
        </w:rPr>
        <w:t>unlikely to increase</w:t>
      </w:r>
      <w:r>
        <w:rPr>
          <w:b/>
          <w:u w:val="single"/>
        </w:rPr>
        <w:t xml:space="preserve"> substantially </w:t>
      </w:r>
      <w:r>
        <w:rPr>
          <w:b/>
          <w:highlight w:val="green"/>
          <w:u w:val="single"/>
        </w:rPr>
        <w:t xml:space="preserve">in the </w:t>
      </w:r>
      <w:r>
        <w:rPr>
          <w:b/>
          <w:u w:val="single"/>
        </w:rPr>
        <w:t xml:space="preserve">coming </w:t>
      </w:r>
      <w:r>
        <w:rPr>
          <w:b/>
          <w:highlight w:val="green"/>
          <w:u w:val="single"/>
        </w:rPr>
        <w:t>decade</w:t>
      </w:r>
      <w:r>
        <w:rPr>
          <w:sz w:val="16"/>
          <w:szCs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szCs w:val="16"/>
        </w:rPr>
        <w:t xml:space="preserve">In recent years we have seen more and more examples of absolute decoupling — economic growth accompanied by falling CO2 emissions. </w:t>
      </w:r>
      <w:r>
        <w:rPr>
          <w:u w:val="single"/>
        </w:rPr>
        <w:t>Since 2005,</w:t>
      </w:r>
      <w:r>
        <w:rPr>
          <w:sz w:val="16"/>
          <w:szCs w:val="16"/>
        </w:rPr>
        <w:t xml:space="preserve"> </w:t>
      </w:r>
      <w:r>
        <w:rPr>
          <w:highlight w:val="green"/>
          <w:u w:val="single"/>
        </w:rPr>
        <w:t>32 countries</w:t>
      </w:r>
      <w:r>
        <w:rPr>
          <w:u w:val="single"/>
        </w:rPr>
        <w:t xml:space="preserve"> with a population of at least one million people </w:t>
      </w:r>
      <w:r>
        <w:rPr>
          <w:b/>
          <w:u w:val="single"/>
        </w:rPr>
        <w:t xml:space="preserve">have </w:t>
      </w:r>
      <w:proofErr w:type="gramStart"/>
      <w:r>
        <w:rPr>
          <w:b/>
          <w:highlight w:val="green"/>
          <w:u w:val="single"/>
        </w:rPr>
        <w:t>absolutely decoupled</w:t>
      </w:r>
      <w:proofErr w:type="gramEnd"/>
      <w:r>
        <w:rPr>
          <w:sz w:val="16"/>
          <w:szCs w:val="16"/>
        </w:rPr>
        <w:t xml:space="preserve"> emissions from economic growth, both for terrestrial emissions (those within national borders) and consumption emissions (emissions embodied in the goods consumed in a country). </w:t>
      </w:r>
      <w:r>
        <w:rPr>
          <w:sz w:val="16"/>
          <w:szCs w:val="16"/>
        </w:rPr>
        <w:lastRenderedPageBreak/>
        <w:t xml:space="preserve">This includes the </w:t>
      </w:r>
      <w:r>
        <w:rPr>
          <w:u w:val="single"/>
        </w:rPr>
        <w:t>U</w:t>
      </w:r>
      <w:r>
        <w:rPr>
          <w:sz w:val="16"/>
          <w:szCs w:val="16"/>
        </w:rPr>
        <w:t xml:space="preserve">nited </w:t>
      </w:r>
      <w:r>
        <w:rPr>
          <w:u w:val="single"/>
        </w:rPr>
        <w:t>S</w:t>
      </w:r>
      <w:r>
        <w:rPr>
          <w:sz w:val="16"/>
          <w:szCs w:val="16"/>
        </w:rPr>
        <w:t xml:space="preserve">tates, </w:t>
      </w:r>
      <w:r>
        <w:rPr>
          <w:u w:val="single"/>
        </w:rPr>
        <w:t>Japan, Mexico, Germany, U</w:t>
      </w:r>
      <w:r>
        <w:rPr>
          <w:sz w:val="16"/>
          <w:szCs w:val="16"/>
        </w:rPr>
        <w:t xml:space="preserve">nited </w:t>
      </w:r>
      <w:r>
        <w:rPr>
          <w:u w:val="single"/>
        </w:rPr>
        <w:t>K</w:t>
      </w:r>
      <w:r>
        <w:rPr>
          <w:sz w:val="16"/>
          <w:szCs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szCs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szCs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szCs w:val="16"/>
        </w:rPr>
        <w:t xml:space="preserve">One of the </w:t>
      </w:r>
      <w:r>
        <w:rPr>
          <w:u w:val="single"/>
        </w:rPr>
        <w:t>primary criticisms of</w:t>
      </w:r>
      <w:r>
        <w:rPr>
          <w:sz w:val="16"/>
          <w:szCs w:val="16"/>
        </w:rPr>
        <w:t xml:space="preserve"> some prior analyses of absolute </w:t>
      </w:r>
      <w:r>
        <w:rPr>
          <w:u w:val="single"/>
        </w:rPr>
        <w:t>decoupling is</w:t>
      </w:r>
      <w:r>
        <w:rPr>
          <w:sz w:val="16"/>
          <w:szCs w:val="16"/>
        </w:rPr>
        <w:t xml:space="preserve"> that they ignore </w:t>
      </w:r>
      <w:r>
        <w:rPr>
          <w:b/>
          <w:u w:val="single"/>
        </w:rPr>
        <w:t>leakage</w:t>
      </w:r>
      <w:r>
        <w:rPr>
          <w:sz w:val="16"/>
          <w:szCs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w:t>
      </w:r>
      <w:proofErr w:type="gramStart"/>
      <w:r>
        <w:rPr>
          <w:u w:val="single"/>
        </w:rPr>
        <w:t>amount</w:t>
      </w:r>
      <w:proofErr w:type="gramEnd"/>
      <w:r>
        <w:rPr>
          <w:u w:val="single"/>
        </w:rPr>
        <w:t xml:space="preserve"> of </w:t>
      </w:r>
      <w:r>
        <w:rPr>
          <w:highlight w:val="green"/>
          <w:u w:val="single"/>
        </w:rPr>
        <w:t xml:space="preserve">emissions </w:t>
      </w:r>
      <w:r>
        <w:rPr>
          <w:u w:val="single"/>
        </w:rPr>
        <w:t xml:space="preserve">“exported” from developed countries to developing countries </w:t>
      </w:r>
      <w:r>
        <w:rPr>
          <w:b/>
          <w:highlight w:val="green"/>
          <w:u w:val="single"/>
        </w:rPr>
        <w:t>has</w:t>
      </w:r>
      <w:r>
        <w:rPr>
          <w:b/>
          <w:u w:val="single"/>
        </w:rPr>
        <w:t xml:space="preserve"> actually </w:t>
      </w:r>
      <w:r>
        <w:rPr>
          <w:b/>
          <w:highlight w:val="green"/>
          <w:u w:val="single"/>
        </w:rPr>
        <w:t>declined</w:t>
      </w:r>
      <w:r>
        <w:rPr>
          <w:b/>
          <w:u w:val="single"/>
        </w:rPr>
        <w:t xml:space="preserve"> over the past 15 years. </w:t>
      </w:r>
      <w:r>
        <w:rPr>
          <w:sz w:val="16"/>
          <w:szCs w:val="16"/>
        </w:rPr>
        <w:t xml:space="preserve">This means that, for many countries, </w:t>
      </w:r>
      <w:r>
        <w:rPr>
          <w:u w:val="single"/>
        </w:rPr>
        <w:t>both territorial emissions and consumption emissions</w:t>
      </w:r>
      <w:r>
        <w:rPr>
          <w:sz w:val="16"/>
          <w:szCs w:val="16"/>
        </w:rPr>
        <w:t xml:space="preserve"> (which include any emissions “exported” to other countries) </w:t>
      </w:r>
      <w:r>
        <w:rPr>
          <w:b/>
          <w:u w:val="single"/>
        </w:rPr>
        <w:t>have jointly declined</w:t>
      </w:r>
      <w:r>
        <w:rPr>
          <w:sz w:val="16"/>
          <w:szCs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Pr>
          <w:sz w:val="16"/>
          <w:szCs w:val="16"/>
        </w:rPr>
        <w:t>pretty wide</w:t>
      </w:r>
      <w:proofErr w:type="gramEnd"/>
      <w:r>
        <w:rPr>
          <w:sz w:val="16"/>
          <w:szCs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highlight w:val="green"/>
          <w:u w:val="single"/>
        </w:rPr>
        <w:t>Absolute decoupling is possible</w:t>
      </w:r>
      <w:r>
        <w:rPr>
          <w:b/>
          <w:u w:val="single"/>
        </w:rPr>
        <w:t>.</w:t>
      </w:r>
      <w:r>
        <w:rPr>
          <w:sz w:val="16"/>
          <w:szCs w:val="16"/>
        </w:rPr>
        <w:t xml:space="preserve"> </w:t>
      </w:r>
      <w:r>
        <w:rPr>
          <w:u w:val="single"/>
        </w:rPr>
        <w:t>There is no physical law requiring economic growth — and broader increases in human wellbeing — to necessarily be linked to CO2 emissions</w:t>
      </w:r>
      <w:r>
        <w:rPr>
          <w:sz w:val="16"/>
          <w:szCs w:val="16"/>
        </w:rPr>
        <w:t xml:space="preserve">. </w:t>
      </w:r>
      <w:proofErr w:type="gramStart"/>
      <w:r>
        <w:rPr>
          <w:sz w:val="16"/>
          <w:szCs w:val="16"/>
        </w:rPr>
        <w:t>All of</w:t>
      </w:r>
      <w:proofErr w:type="gramEnd"/>
      <w:r>
        <w:rPr>
          <w:sz w:val="16"/>
          <w:szCs w:val="16"/>
        </w:rPr>
        <w:t xml:space="preserve"> the </w:t>
      </w:r>
      <w:r>
        <w:rPr>
          <w:b/>
          <w:highlight w:val="green"/>
          <w:u w:val="single"/>
        </w:rPr>
        <w:t xml:space="preserve">services </w:t>
      </w:r>
      <w:r>
        <w:rPr>
          <w:b/>
          <w:u w:val="single"/>
        </w:rPr>
        <w:t>that we rely on today that emit fossil fuels</w:t>
      </w:r>
      <w:r>
        <w:rPr>
          <w:sz w:val="16"/>
          <w:szCs w:val="16"/>
        </w:rPr>
        <w:t xml:space="preserve"> — electricity, transportation, heating, food — </w:t>
      </w:r>
      <w:r>
        <w:rPr>
          <w:u w:val="single"/>
        </w:rPr>
        <w:t>can</w:t>
      </w:r>
      <w:r>
        <w:rPr>
          <w:sz w:val="16"/>
          <w:szCs w:val="16"/>
        </w:rPr>
        <w:t xml:space="preserve"> in principle </w:t>
      </w:r>
      <w:r>
        <w:rPr>
          <w:b/>
          <w:u w:val="single"/>
        </w:rPr>
        <w:t xml:space="preserve">be </w:t>
      </w:r>
      <w:r>
        <w:rPr>
          <w:b/>
          <w:highlight w:val="green"/>
          <w:u w:val="single"/>
        </w:rPr>
        <w:t>replaced by</w:t>
      </w:r>
      <w:r>
        <w:rPr>
          <w:b/>
          <w:u w:val="single"/>
        </w:rPr>
        <w:t xml:space="preserve"> near-</w:t>
      </w:r>
      <w:r>
        <w:rPr>
          <w:b/>
          <w:highlight w:val="green"/>
          <w:u w:val="single"/>
        </w:rPr>
        <w:t>zero carbon alternatives</w:t>
      </w:r>
      <w:r>
        <w:rPr>
          <w:sz w:val="16"/>
          <w:szCs w:val="16"/>
        </w:rPr>
        <w:t>, though these are more mature in some sectors (electricity, transportation, buildings) than in others (industrial processes, agriculture).</w:t>
      </w:r>
    </w:p>
    <w:p w14:paraId="2C85CAA4" w14:textId="77777777" w:rsidR="00372CF0" w:rsidRDefault="00372CF0" w:rsidP="00372CF0">
      <w:pPr>
        <w:pStyle w:val="Heading4"/>
      </w:pPr>
      <w:r>
        <w:t xml:space="preserve">2] People use low-cost fuels instead of renewables. </w:t>
      </w:r>
    </w:p>
    <w:p w14:paraId="23BBD005" w14:textId="77777777" w:rsidR="00372CF0" w:rsidRDefault="00372CF0" w:rsidP="00372CF0">
      <w:r>
        <w:t xml:space="preserve">George </w:t>
      </w:r>
      <w:r>
        <w:rPr>
          <w:b/>
          <w:sz w:val="26"/>
          <w:szCs w:val="26"/>
        </w:rPr>
        <w:t>MONBIOT 9</w:t>
      </w:r>
      <w:r>
        <w:t xml:space="preserve">. Fellowship and Professorships, Oxford. “Is There Any Point in Fighting to Stave Off Industrial Apocalypse.” </w:t>
      </w:r>
      <w:r>
        <w:rPr>
          <w:i/>
        </w:rPr>
        <w:t>Guardian</w:t>
      </w:r>
      <w:r>
        <w:t xml:space="preserve">. August 17. </w:t>
      </w:r>
      <w:hyperlink r:id="rId23">
        <w:r>
          <w:rPr>
            <w:color w:val="000000"/>
            <w:u w:val="single"/>
          </w:rPr>
          <w:t>http://www.guardian.co.uk/commentisfree/cif-green/2009/aug/17/environment-climate-change</w:t>
        </w:r>
      </w:hyperlink>
      <w:r>
        <w:t xml:space="preserve">. </w:t>
      </w:r>
    </w:p>
    <w:p w14:paraId="77280C81" w14:textId="77777777" w:rsidR="00372CF0" w:rsidRDefault="00372CF0" w:rsidP="00372CF0">
      <w:pPr>
        <w:rPr>
          <w:sz w:val="16"/>
          <w:szCs w:val="16"/>
        </w:rPr>
      </w:pPr>
      <w:r>
        <w:rPr>
          <w:u w:val="single"/>
        </w:rPr>
        <w:t>The problem we face is not that we have too little fossil fuel but too much</w:t>
      </w:r>
      <w:r>
        <w:rPr>
          <w:sz w:val="16"/>
          <w:szCs w:val="16"/>
        </w:rPr>
        <w:t xml:space="preserve">. </w:t>
      </w:r>
      <w:r>
        <w:rPr>
          <w:u w:val="single"/>
        </w:rPr>
        <w:t xml:space="preserve">As oil declines, economies will switch to tar sands, shale gas and </w:t>
      </w:r>
      <w:proofErr w:type="gramStart"/>
      <w:r>
        <w:rPr>
          <w:u w:val="single"/>
        </w:rPr>
        <w:t>coal;</w:t>
      </w:r>
      <w:proofErr w:type="gramEnd"/>
      <w:r>
        <w:rPr>
          <w:u w:val="single"/>
        </w:rPr>
        <w:t xml:space="preserve"> as accessible coal declines they’ll switch to ultra-deep reserves</w:t>
      </w:r>
      <w:r>
        <w:rPr>
          <w:sz w:val="16"/>
          <w:szCs w:val="16"/>
        </w:rPr>
        <w:t xml:space="preserve"> (using underground gasification to exploit them) and methane clathrates. </w:t>
      </w:r>
      <w:r>
        <w:rPr>
          <w:u w:val="single"/>
        </w:rPr>
        <w:t xml:space="preserve">The same probably applies to almost all minerals: we will find </w:t>
      </w:r>
      <w:proofErr w:type="gramStart"/>
      <w:r>
        <w:rPr>
          <w:u w:val="single"/>
        </w:rPr>
        <w:t>them, but</w:t>
      </w:r>
      <w:proofErr w:type="gramEnd"/>
      <w:r>
        <w:rPr>
          <w:u w:val="single"/>
        </w:rPr>
        <w:t xml:space="preserve"> exploiting them will mean trashing an ever greater proportion of the world’s surface</w:t>
      </w:r>
      <w:r>
        <w:rPr>
          <w:sz w:val="16"/>
          <w:szCs w:val="16"/>
        </w:rPr>
        <w:t xml:space="preserve">. We have enough non-renewable resources of all kinds to complete our wreckage of renewable resources: forests, soil, fish, fresh water, benign weather. </w:t>
      </w:r>
      <w:r>
        <w:rPr>
          <w:u w:val="single"/>
        </w:rPr>
        <w:t xml:space="preserve">Collapse will come one day, but </w:t>
      </w:r>
      <w:r>
        <w:rPr>
          <w:b/>
          <w:u w:val="single"/>
        </w:rPr>
        <w:t xml:space="preserve">not before we have pulled everything else down with </w:t>
      </w:r>
      <w:proofErr w:type="gramStart"/>
      <w:r>
        <w:rPr>
          <w:b/>
          <w:u w:val="single"/>
        </w:rPr>
        <w:t>us</w:t>
      </w:r>
      <w:r>
        <w:rPr>
          <w:sz w:val="16"/>
          <w:szCs w:val="16"/>
        </w:rPr>
        <w:t>.</w:t>
      </w:r>
      <w:r>
        <w:rPr>
          <w:sz w:val="12"/>
          <w:szCs w:val="12"/>
        </w:rPr>
        <w:t>¶</w:t>
      </w:r>
      <w:proofErr w:type="gramEnd"/>
      <w:r>
        <w:rPr>
          <w:sz w:val="16"/>
          <w:szCs w:val="16"/>
        </w:rPr>
        <w:t xml:space="preserve"> And </w:t>
      </w:r>
      <w:r>
        <w:rPr>
          <w:b/>
          <w:highlight w:val="green"/>
          <w:u w:val="single"/>
        </w:rPr>
        <w:t xml:space="preserve">even if there were </w:t>
      </w:r>
      <w:r>
        <w:rPr>
          <w:b/>
          <w:u w:val="single"/>
        </w:rPr>
        <w:t xml:space="preserve">an </w:t>
      </w:r>
      <w:r>
        <w:rPr>
          <w:b/>
          <w:highlight w:val="green"/>
          <w:u w:val="single"/>
        </w:rPr>
        <w:t>immediate</w:t>
      </w:r>
      <w:r>
        <w:rPr>
          <w:b/>
          <w:u w:val="single"/>
        </w:rPr>
        <w:t xml:space="preserve"> economic </w:t>
      </w:r>
      <w:r>
        <w:rPr>
          <w:b/>
          <w:highlight w:val="green"/>
          <w:u w:val="single"/>
        </w:rPr>
        <w:t>cataclysm</w:t>
      </w:r>
      <w:r>
        <w:rPr>
          <w:u w:val="single"/>
        </w:rPr>
        <w:t>, it’s not clear that the result would be a decline in our capacity for destruction</w:t>
      </w:r>
      <w:r>
        <w:rPr>
          <w:sz w:val="16"/>
          <w:szCs w:val="16"/>
        </w:rPr>
        <w:t xml:space="preserve">. In east Africa, for example, I’ve seen how, </w:t>
      </w:r>
      <w:r>
        <w:rPr>
          <w:highlight w:val="green"/>
          <w:u w:val="single"/>
        </w:rPr>
        <w:t>when supplies of</w:t>
      </w:r>
      <w:r>
        <w:rPr>
          <w:u w:val="single"/>
        </w:rPr>
        <w:t xml:space="preserve"> paraffin or </w:t>
      </w:r>
      <w:r>
        <w:rPr>
          <w:highlight w:val="green"/>
          <w:u w:val="single"/>
        </w:rPr>
        <w:t xml:space="preserve">kerosene are disrupted, people don’t give up cooking; they </w:t>
      </w:r>
      <w:r>
        <w:rPr>
          <w:b/>
          <w:highlight w:val="green"/>
          <w:u w:val="single"/>
        </w:rPr>
        <w:t>cut down</w:t>
      </w:r>
      <w:r>
        <w:rPr>
          <w:b/>
          <w:u w:val="single"/>
        </w:rPr>
        <w:t xml:space="preserve"> more </w:t>
      </w:r>
      <w:r>
        <w:rPr>
          <w:b/>
          <w:highlight w:val="green"/>
          <w:u w:val="single"/>
        </w:rPr>
        <w:t>trees</w:t>
      </w:r>
      <w:r>
        <w:rPr>
          <w:sz w:val="16"/>
          <w:szCs w:val="16"/>
        </w:rPr>
        <w:t xml:space="preserve">. </w:t>
      </w:r>
      <w:r>
        <w:rPr>
          <w:highlight w:val="green"/>
          <w:u w:val="single"/>
        </w:rPr>
        <w:t xml:space="preserve">History </w:t>
      </w:r>
      <w:r>
        <w:rPr>
          <w:highlight w:val="green"/>
          <w:u w:val="single"/>
        </w:rPr>
        <w:lastRenderedPageBreak/>
        <w:t>shows</w:t>
      </w:r>
      <w:r>
        <w:rPr>
          <w:u w:val="single"/>
        </w:rPr>
        <w:t xml:space="preserve"> us that</w:t>
      </w:r>
      <w:r>
        <w:rPr>
          <w:sz w:val="16"/>
          <w:szCs w:val="16"/>
        </w:rPr>
        <w:t xml:space="preserve"> </w:t>
      </w:r>
      <w:r>
        <w:rPr>
          <w:b/>
          <w:u w:val="single"/>
        </w:rPr>
        <w:t xml:space="preserve">wherever large-scale </w:t>
      </w:r>
      <w:r>
        <w:rPr>
          <w:b/>
          <w:highlight w:val="green"/>
          <w:u w:val="single"/>
        </w:rPr>
        <w:t xml:space="preserve">collapse </w:t>
      </w:r>
      <w:proofErr w:type="gramStart"/>
      <w:r>
        <w:rPr>
          <w:b/>
          <w:u w:val="single"/>
        </w:rPr>
        <w:t>has occurred,</w:t>
      </w:r>
      <w:proofErr w:type="gramEnd"/>
      <w:r>
        <w:rPr>
          <w:b/>
          <w:u w:val="single"/>
        </w:rPr>
        <w:t xml:space="preserve"> psychopaths take over</w:t>
      </w:r>
      <w:r>
        <w:rPr>
          <w:sz w:val="16"/>
          <w:szCs w:val="16"/>
        </w:rPr>
        <w:t xml:space="preserve">. </w:t>
      </w:r>
      <w:r>
        <w:rPr>
          <w:u w:val="single"/>
        </w:rPr>
        <w:t xml:space="preserve">This is hardly </w:t>
      </w:r>
      <w:r>
        <w:rPr>
          <w:highlight w:val="green"/>
          <w:u w:val="single"/>
        </w:rPr>
        <w:t>conducive to</w:t>
      </w:r>
      <w:r>
        <w:rPr>
          <w:u w:val="single"/>
        </w:rPr>
        <w:t xml:space="preserve"> the </w:t>
      </w:r>
      <w:r>
        <w:rPr>
          <w:highlight w:val="green"/>
          <w:u w:val="single"/>
        </w:rPr>
        <w:t xml:space="preserve">rational use </w:t>
      </w:r>
      <w:r>
        <w:rPr>
          <w:u w:val="single"/>
        </w:rPr>
        <w:t>of natural assets</w:t>
      </w:r>
      <w:r>
        <w:rPr>
          <w:sz w:val="16"/>
          <w:szCs w:val="16"/>
        </w:rPr>
        <w:t>.</w:t>
      </w:r>
    </w:p>
    <w:p w14:paraId="5674B603" w14:textId="77777777" w:rsidR="00372CF0" w:rsidRDefault="00372CF0" w:rsidP="00372CF0">
      <w:pPr>
        <w:pStyle w:val="Heading4"/>
      </w:pPr>
      <w:r>
        <w:t>3] Capitalism solves war – its anti-imperialist.</w:t>
      </w:r>
    </w:p>
    <w:p w14:paraId="56776263" w14:textId="77777777" w:rsidR="00372CF0" w:rsidRDefault="00372CF0" w:rsidP="00372CF0">
      <w:proofErr w:type="spellStart"/>
      <w:r>
        <w:rPr>
          <w:b/>
          <w:sz w:val="26"/>
          <w:szCs w:val="26"/>
        </w:rPr>
        <w:t>Mousseau</w:t>
      </w:r>
      <w:proofErr w:type="spellEnd"/>
      <w:r>
        <w:rPr>
          <w:b/>
          <w:sz w:val="26"/>
          <w:szCs w:val="26"/>
        </w:rPr>
        <w:t xml:space="preserve"> 19</w:t>
      </w:r>
      <w: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3D064CE0" w14:textId="77777777" w:rsidR="00372CF0" w:rsidRDefault="00372CF0" w:rsidP="00372CF0">
      <w:pPr>
        <w:rPr>
          <w:sz w:val="16"/>
          <w:szCs w:val="16"/>
        </w:rPr>
      </w:pPr>
      <w:r>
        <w:rPr>
          <w:sz w:val="16"/>
          <w:szCs w:val="16"/>
        </w:rPr>
        <w:t xml:space="preserve">Is war becoming obsolete? </w:t>
      </w:r>
      <w:r>
        <w:rPr>
          <w:u w:val="single"/>
        </w:rPr>
        <w:t xml:space="preserve">There is </w:t>
      </w:r>
      <w:r>
        <w:rPr>
          <w:b/>
          <w:u w:val="single"/>
        </w:rPr>
        <w:t>wide agreement</w:t>
      </w:r>
      <w:r>
        <w:rPr>
          <w:u w:val="single"/>
        </w:rPr>
        <w:t xml:space="preserve"> among scholars that </w:t>
      </w:r>
      <w:r>
        <w:rPr>
          <w:highlight w:val="green"/>
          <w:u w:val="single"/>
        </w:rPr>
        <w:t xml:space="preserve">war </w:t>
      </w:r>
      <w:r>
        <w:rPr>
          <w:u w:val="single"/>
        </w:rPr>
        <w:t xml:space="preserve">has been </w:t>
      </w:r>
      <w:r>
        <w:rPr>
          <w:highlight w:val="green"/>
          <w:u w:val="single"/>
        </w:rPr>
        <w:t xml:space="preserve">in </w:t>
      </w:r>
      <w:r>
        <w:rPr>
          <w:b/>
          <w:u w:val="single"/>
        </w:rPr>
        <w:t xml:space="preserve">sharp </w:t>
      </w:r>
      <w:r>
        <w:rPr>
          <w:b/>
          <w:highlight w:val="green"/>
          <w:u w:val="single"/>
        </w:rPr>
        <w:t>decline</w:t>
      </w:r>
      <w:r>
        <w:rPr>
          <w:u w:val="single"/>
        </w:rPr>
        <w:t xml:space="preserve"> </w:t>
      </w:r>
      <w:r>
        <w:rPr>
          <w:sz w:val="16"/>
          <w:szCs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Pr>
          <w:sz w:val="16"/>
          <w:szCs w:val="16"/>
        </w:rPr>
        <w:t>Thucydides's</w:t>
      </w:r>
      <w:proofErr w:type="spellEnd"/>
      <w:r>
        <w:rPr>
          <w:sz w:val="16"/>
          <w:szCs w:val="16"/>
        </w:rPr>
        <w:t xml:space="preserve"> Trap,” a reference to the ancient Greek's claim that Sparta's fear of Athens' growing power led to the Peloponnesian War.3 This article argues that </w:t>
      </w:r>
      <w:r>
        <w:rPr>
          <w:b/>
          <w:u w:val="single"/>
        </w:rPr>
        <w:t>there is no Thucydides Trap</w:t>
      </w:r>
      <w:r>
        <w:rPr>
          <w:sz w:val="16"/>
          <w:szCs w:val="16"/>
        </w:rPr>
        <w:t xml:space="preserve"> in international politics. </w:t>
      </w:r>
      <w:r>
        <w:rPr>
          <w:u w:val="single"/>
        </w:rPr>
        <w:t xml:space="preserve">Rather, the world is </w:t>
      </w:r>
      <w:r>
        <w:rPr>
          <w:b/>
          <w:u w:val="single"/>
        </w:rPr>
        <w:t xml:space="preserve">moving rapidly </w:t>
      </w:r>
      <w:r>
        <w:rPr>
          <w:b/>
          <w:highlight w:val="green"/>
          <w:u w:val="single"/>
        </w:rPr>
        <w:t xml:space="preserve">toward </w:t>
      </w:r>
      <w:r>
        <w:rPr>
          <w:b/>
          <w:u w:val="single"/>
        </w:rPr>
        <w:t xml:space="preserve">permanent </w:t>
      </w:r>
      <w:r>
        <w:rPr>
          <w:b/>
          <w:highlight w:val="green"/>
          <w:u w:val="single"/>
        </w:rPr>
        <w:t>peace</w:t>
      </w:r>
      <w:r>
        <w:rPr>
          <w:u w:val="single"/>
        </w:rPr>
        <w:t xml:space="preserve">, </w:t>
      </w:r>
      <w:r>
        <w:rPr>
          <w:b/>
          <w:u w:val="single"/>
        </w:rPr>
        <w:t>possibly in our lifetime</w:t>
      </w:r>
      <w:r>
        <w:rPr>
          <w:sz w:val="16"/>
          <w:szCs w:val="16"/>
        </w:rPr>
        <w:t xml:space="preserve">. Drawing on economic </w:t>
      </w:r>
      <w:proofErr w:type="gramStart"/>
      <w:r>
        <w:rPr>
          <w:sz w:val="16"/>
          <w:szCs w:val="16"/>
        </w:rPr>
        <w:t>norms</w:t>
      </w:r>
      <w:proofErr w:type="gramEnd"/>
      <w:r>
        <w:rPr>
          <w:sz w:val="16"/>
          <w:szCs w:val="16"/>
        </w:rPr>
        <w:t xml:space="preserve"> theory,4 I show that </w:t>
      </w:r>
      <w:r>
        <w:rPr>
          <w:u w:val="single"/>
        </w:rPr>
        <w:t xml:space="preserve">what sometimes appears to be a Thucydides Trap may instead be a function of factors </w:t>
      </w:r>
      <w:r>
        <w:rPr>
          <w:b/>
          <w:u w:val="single"/>
        </w:rPr>
        <w:t>strictly internal</w:t>
      </w:r>
      <w:r>
        <w:rPr>
          <w:u w:val="single"/>
        </w:rPr>
        <w:t xml:space="preserve"> to states and that these factors </w:t>
      </w:r>
      <w:r>
        <w:rPr>
          <w:b/>
          <w:u w:val="single"/>
        </w:rPr>
        <w:t>vary</w:t>
      </w:r>
      <w:r>
        <w:rPr>
          <w:u w:val="single"/>
        </w:rPr>
        <w:t xml:space="preserve"> among them</w:t>
      </w:r>
      <w:r>
        <w:rPr>
          <w:sz w:val="16"/>
          <w:szCs w:val="16"/>
        </w:rPr>
        <w:t xml:space="preserve">. In brief, </w:t>
      </w:r>
      <w:r>
        <w:rPr>
          <w:u w:val="single"/>
        </w:rPr>
        <w:t xml:space="preserve">leaders of </w:t>
      </w:r>
      <w:r>
        <w:rPr>
          <w:highlight w:val="green"/>
          <w:u w:val="single"/>
        </w:rPr>
        <w:t>states with</w:t>
      </w:r>
      <w:r>
        <w:rPr>
          <w:u w:val="single"/>
        </w:rPr>
        <w:t xml:space="preserve"> advanced </w:t>
      </w:r>
      <w:r>
        <w:rPr>
          <w:highlight w:val="green"/>
          <w:u w:val="single"/>
        </w:rPr>
        <w:t>market</w:t>
      </w:r>
      <w:r>
        <w:rPr>
          <w:u w:val="single"/>
        </w:rPr>
        <w:t xml:space="preserve">-oriented </w:t>
      </w:r>
      <w:r>
        <w:rPr>
          <w:highlight w:val="green"/>
          <w:u w:val="single"/>
        </w:rPr>
        <w:t>economies have</w:t>
      </w:r>
      <w:r>
        <w:rPr>
          <w:u w:val="single"/>
        </w:rPr>
        <w:t xml:space="preserve"> </w:t>
      </w:r>
      <w:r>
        <w:rPr>
          <w:b/>
          <w:u w:val="single"/>
        </w:rPr>
        <w:t xml:space="preserve">foremost </w:t>
      </w:r>
      <w:r>
        <w:rPr>
          <w:b/>
          <w:highlight w:val="green"/>
          <w:u w:val="single"/>
        </w:rPr>
        <w:t>interests</w:t>
      </w:r>
      <w:r>
        <w:rPr>
          <w:highlight w:val="green"/>
          <w:u w:val="single"/>
        </w:rPr>
        <w:t xml:space="preserve"> </w:t>
      </w:r>
      <w:r>
        <w:rPr>
          <w:u w:val="single"/>
        </w:rPr>
        <w:t xml:space="preserve">in the principle of </w:t>
      </w:r>
      <w:r>
        <w:rPr>
          <w:b/>
          <w:u w:val="single"/>
        </w:rPr>
        <w:t>self-determination</w:t>
      </w:r>
      <w:r>
        <w:rPr>
          <w:u w:val="single"/>
        </w:rPr>
        <w:t xml:space="preserve"> for all states, large and small, as the foundation for a </w:t>
      </w:r>
      <w:r>
        <w:rPr>
          <w:b/>
          <w:u w:val="single"/>
        </w:rPr>
        <w:t>robust global marketplace</w:t>
      </w:r>
      <w:r>
        <w:rPr>
          <w:u w:val="single"/>
        </w:rPr>
        <w:t xml:space="preserve">. </w:t>
      </w:r>
      <w:r>
        <w:rPr>
          <w:b/>
          <w:highlight w:val="green"/>
          <w:u w:val="single"/>
        </w:rPr>
        <w:t>War</w:t>
      </w:r>
      <w:r>
        <w:rPr>
          <w:u w:val="single"/>
        </w:rPr>
        <w:t xml:space="preserve"> among these states, </w:t>
      </w:r>
      <w:r>
        <w:rPr>
          <w:b/>
          <w:u w:val="single"/>
        </w:rPr>
        <w:t xml:space="preserve">even </w:t>
      </w:r>
      <w:proofErr w:type="gramStart"/>
      <w:r>
        <w:rPr>
          <w:b/>
          <w:u w:val="single"/>
        </w:rPr>
        <w:t>making preparations</w:t>
      </w:r>
      <w:proofErr w:type="gramEnd"/>
      <w:r>
        <w:rPr>
          <w:u w:val="single"/>
        </w:rPr>
        <w:t xml:space="preserve"> for war, </w:t>
      </w:r>
      <w:r>
        <w:rPr>
          <w:highlight w:val="green"/>
          <w:u w:val="single"/>
        </w:rPr>
        <w:t xml:space="preserve">is </w:t>
      </w:r>
      <w:r>
        <w:rPr>
          <w:b/>
          <w:highlight w:val="green"/>
          <w:u w:val="single"/>
        </w:rPr>
        <w:t>not possible</w:t>
      </w:r>
      <w:r>
        <w:rPr>
          <w:highlight w:val="green"/>
          <w:u w:val="single"/>
        </w:rPr>
        <w:t>, because</w:t>
      </w:r>
      <w:r>
        <w:rPr>
          <w:u w:val="single"/>
        </w:rPr>
        <w:t xml:space="preserve"> they are in </w:t>
      </w:r>
      <w:r>
        <w:rPr>
          <w:highlight w:val="green"/>
          <w:u w:val="single"/>
        </w:rPr>
        <w:t xml:space="preserve">a </w:t>
      </w:r>
      <w:r>
        <w:rPr>
          <w:b/>
          <w:highlight w:val="green"/>
          <w:u w:val="single"/>
        </w:rPr>
        <w:t>natural alliance to</w:t>
      </w:r>
      <w:r>
        <w:rPr>
          <w:b/>
          <w:u w:val="single"/>
        </w:rPr>
        <w:t xml:space="preserve"> preserve</w:t>
      </w:r>
      <w:r>
        <w:rPr>
          <w:u w:val="single"/>
        </w:rPr>
        <w:t xml:space="preserve"> and </w:t>
      </w:r>
      <w:r>
        <w:rPr>
          <w:b/>
          <w:highlight w:val="green"/>
          <w:u w:val="single"/>
        </w:rPr>
        <w:t>protect the</w:t>
      </w:r>
      <w:r>
        <w:rPr>
          <w:b/>
          <w:u w:val="single"/>
        </w:rPr>
        <w:t xml:space="preserve"> global </w:t>
      </w:r>
      <w:r>
        <w:rPr>
          <w:b/>
          <w:highlight w:val="green"/>
          <w:u w:val="single"/>
        </w:rPr>
        <w:t>order</w:t>
      </w:r>
      <w:r>
        <w:rPr>
          <w:sz w:val="16"/>
          <w:szCs w:val="16"/>
        </w:rPr>
        <w:t xml:space="preserve">. In contrast, </w:t>
      </w:r>
      <w:r>
        <w:rPr>
          <w:u w:val="single"/>
        </w:rPr>
        <w:t xml:space="preserve">leaders of </w:t>
      </w:r>
      <w:r>
        <w:rPr>
          <w:highlight w:val="green"/>
          <w:u w:val="single"/>
        </w:rPr>
        <w:t xml:space="preserve">states with </w:t>
      </w:r>
      <w:r>
        <w:rPr>
          <w:b/>
          <w:highlight w:val="green"/>
          <w:u w:val="single"/>
        </w:rPr>
        <w:t>weak</w:t>
      </w:r>
      <w:r>
        <w:rPr>
          <w:b/>
          <w:u w:val="single"/>
        </w:rPr>
        <w:t xml:space="preserve"> internal </w:t>
      </w:r>
      <w:r>
        <w:rPr>
          <w:b/>
          <w:highlight w:val="green"/>
          <w:u w:val="single"/>
        </w:rPr>
        <w:t>markets</w:t>
      </w:r>
      <w:r>
        <w:rPr>
          <w:highlight w:val="green"/>
          <w:u w:val="single"/>
        </w:rPr>
        <w:t xml:space="preserve"> have </w:t>
      </w:r>
      <w:r>
        <w:rPr>
          <w:b/>
          <w:highlight w:val="green"/>
          <w:u w:val="single"/>
        </w:rPr>
        <w:t>little interest</w:t>
      </w:r>
      <w:r>
        <w:rPr>
          <w:u w:val="single"/>
        </w:rPr>
        <w:t xml:space="preserve"> in the global marketplace; </w:t>
      </w:r>
      <w:r>
        <w:rPr>
          <w:highlight w:val="green"/>
          <w:u w:val="single"/>
        </w:rPr>
        <w:t>they pursue</w:t>
      </w:r>
      <w:r>
        <w:rPr>
          <w:u w:val="single"/>
        </w:rPr>
        <w:t xml:space="preserve"> wealth </w:t>
      </w:r>
      <w:r>
        <w:rPr>
          <w:b/>
          <w:u w:val="single"/>
        </w:rPr>
        <w:t>not through commerce</w:t>
      </w:r>
      <w:r>
        <w:rPr>
          <w:u w:val="single"/>
        </w:rPr>
        <w:t xml:space="preserve">, but through </w:t>
      </w:r>
      <w:r>
        <w:rPr>
          <w:b/>
          <w:highlight w:val="green"/>
          <w:u w:val="single"/>
        </w:rPr>
        <w:t>wars of expansion</w:t>
      </w:r>
      <w:r>
        <w:rPr>
          <w:u w:val="single"/>
        </w:rPr>
        <w:t xml:space="preserve"> and </w:t>
      </w:r>
      <w:r>
        <w:rPr>
          <w:b/>
          <w:u w:val="single"/>
        </w:rPr>
        <w:t>demands for tribute</w:t>
      </w:r>
      <w:r>
        <w:rPr>
          <w:sz w:val="16"/>
          <w:szCs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35C01035" w14:textId="77777777" w:rsidR="00372CF0" w:rsidRDefault="00372CF0" w:rsidP="00372CF0">
      <w:pPr>
        <w:pStyle w:val="Heading4"/>
      </w:pPr>
      <w:r>
        <w:t>4] Tech dematerialization secures sustainability.</w:t>
      </w:r>
    </w:p>
    <w:p w14:paraId="243A8B23" w14:textId="77777777" w:rsidR="00372CF0" w:rsidRDefault="00372CF0" w:rsidP="00372CF0">
      <w:r>
        <w:rPr>
          <w:b/>
          <w:sz w:val="26"/>
          <w:szCs w:val="26"/>
        </w:rPr>
        <w:t>McAfee 19</w:t>
      </w:r>
      <w: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74F874EF" w14:textId="77777777" w:rsidR="00372CF0" w:rsidRDefault="00372CF0" w:rsidP="00372CF0">
      <w:pPr>
        <w:rPr>
          <w:sz w:val="16"/>
          <w:szCs w:val="16"/>
        </w:rPr>
      </w:pPr>
      <w:r>
        <w:rPr>
          <w:u w:val="single"/>
        </w:rPr>
        <w:t xml:space="preserve">There is </w:t>
      </w:r>
      <w:r>
        <w:rPr>
          <w:b/>
          <w:u w:val="single"/>
        </w:rPr>
        <w:t>no shortage</w:t>
      </w:r>
      <w:r>
        <w:rPr>
          <w:u w:val="single"/>
        </w:rPr>
        <w:t xml:space="preserve"> of examples of dematerialization</w:t>
      </w:r>
      <w:r>
        <w:rPr>
          <w:sz w:val="16"/>
          <w:szCs w:val="16"/>
        </w:rPr>
        <w:t>. I chose the ones in this chapter because they illustrate a set of fundamental principles at the intersection of business, economics, innovation, and our impact on our planet. They are:</w:t>
      </w:r>
    </w:p>
    <w:p w14:paraId="7AAAF001" w14:textId="77777777" w:rsidR="00372CF0" w:rsidRDefault="00372CF0" w:rsidP="00372CF0">
      <w:pPr>
        <w:rPr>
          <w:sz w:val="16"/>
          <w:szCs w:val="16"/>
        </w:rPr>
      </w:pPr>
      <w:r>
        <w:rPr>
          <w:u w:val="single"/>
        </w:rPr>
        <w:t>We do want more all the time</w:t>
      </w:r>
      <w:r>
        <w:rPr>
          <w:sz w:val="16"/>
          <w:szCs w:val="16"/>
        </w:rPr>
        <w:t xml:space="preserve">, </w:t>
      </w:r>
      <w:r>
        <w:rPr>
          <w:u w:val="single"/>
        </w:rPr>
        <w:t xml:space="preserve">but </w:t>
      </w:r>
      <w:r>
        <w:rPr>
          <w:b/>
          <w:u w:val="single"/>
        </w:rPr>
        <w:t>not more resources</w:t>
      </w:r>
      <w:r>
        <w:rPr>
          <w:sz w:val="16"/>
          <w:szCs w:val="16"/>
        </w:rPr>
        <w:t xml:space="preserve">. Alfred Marshall was right, but William Jevons was wrong. </w:t>
      </w:r>
      <w:r>
        <w:rPr>
          <w:u w:val="single"/>
        </w:rPr>
        <w:t>Our wants and desires keep growing</w:t>
      </w:r>
      <w:r>
        <w:rPr>
          <w:sz w:val="16"/>
          <w:szCs w:val="16"/>
        </w:rPr>
        <w:t xml:space="preserve">, evidently without end, and therefore so do our economies. But </w:t>
      </w:r>
      <w:r>
        <w:rPr>
          <w:u w:val="single"/>
        </w:rPr>
        <w:t xml:space="preserve">our use of the earth’s resources </w:t>
      </w:r>
      <w:r>
        <w:rPr>
          <w:b/>
          <w:u w:val="single"/>
        </w:rPr>
        <w:t>does not</w:t>
      </w:r>
      <w:r>
        <w:rPr>
          <w:sz w:val="16"/>
          <w:szCs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0AC647E2" w14:textId="77777777" w:rsidR="00372CF0" w:rsidRDefault="00372CF0" w:rsidP="00372CF0">
      <w:pPr>
        <w:rPr>
          <w:sz w:val="16"/>
          <w:szCs w:val="16"/>
        </w:rPr>
      </w:pPr>
      <w:r>
        <w:rPr>
          <w:sz w:val="16"/>
          <w:szCs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Pr>
          <w:u w:val="single"/>
        </w:rPr>
        <w:t xml:space="preserve">Elasticities of </w:t>
      </w:r>
      <w:r>
        <w:rPr>
          <w:highlight w:val="green"/>
          <w:u w:val="single"/>
        </w:rPr>
        <w:t>demand</w:t>
      </w:r>
      <w:r>
        <w:rPr>
          <w:sz w:val="16"/>
          <w:szCs w:val="16"/>
        </w:rPr>
        <w:t xml:space="preserve"> can </w:t>
      </w:r>
      <w:r>
        <w:rPr>
          <w:highlight w:val="green"/>
          <w:u w:val="single"/>
        </w:rPr>
        <w:t>change</w:t>
      </w:r>
      <w:r>
        <w:rPr>
          <w:u w:val="single"/>
        </w:rPr>
        <w:t xml:space="preserve"> over time </w:t>
      </w:r>
      <w:r>
        <w:rPr>
          <w:highlight w:val="green"/>
          <w:u w:val="single"/>
        </w:rPr>
        <w:t>for</w:t>
      </w:r>
      <w:r>
        <w:rPr>
          <w:u w:val="single"/>
        </w:rPr>
        <w:t xml:space="preserve"> several reasons</w:t>
      </w:r>
      <w:r>
        <w:rPr>
          <w:sz w:val="16"/>
          <w:szCs w:val="16"/>
        </w:rPr>
        <w:t xml:space="preserve">, </w:t>
      </w:r>
      <w:r>
        <w:rPr>
          <w:u w:val="single"/>
        </w:rPr>
        <w:lastRenderedPageBreak/>
        <w:t xml:space="preserve">the most fundamental of which is </w:t>
      </w:r>
      <w:r>
        <w:rPr>
          <w:b/>
          <w:highlight w:val="green"/>
          <w:u w:val="single"/>
        </w:rPr>
        <w:t>tech</w:t>
      </w:r>
      <w:r>
        <w:rPr>
          <w:b/>
          <w:u w:val="single"/>
        </w:rPr>
        <w:t>nological change</w:t>
      </w:r>
      <w:r>
        <w:rPr>
          <w:sz w:val="16"/>
          <w:szCs w:val="16"/>
        </w:rPr>
        <w:t xml:space="preserve">. Coal provides a clear example of this. </w:t>
      </w:r>
      <w:r>
        <w:rPr>
          <w:u w:val="single"/>
        </w:rPr>
        <w:t>When fracking made</w:t>
      </w:r>
      <w:r>
        <w:rPr>
          <w:sz w:val="16"/>
          <w:szCs w:val="16"/>
        </w:rPr>
        <w:t xml:space="preserve"> natural </w:t>
      </w:r>
      <w:r>
        <w:rPr>
          <w:u w:val="single"/>
        </w:rPr>
        <w:t>gas</w:t>
      </w:r>
      <w:r>
        <w:rPr>
          <w:sz w:val="16"/>
          <w:szCs w:val="16"/>
        </w:rPr>
        <w:t xml:space="preserve"> much </w:t>
      </w:r>
      <w:r>
        <w:rPr>
          <w:u w:val="single"/>
        </w:rPr>
        <w:t>cheaper</w:t>
      </w:r>
      <w:r>
        <w:rPr>
          <w:sz w:val="16"/>
          <w:szCs w:val="16"/>
        </w:rPr>
        <w:t xml:space="preserve">, </w:t>
      </w:r>
      <w:r>
        <w:rPr>
          <w:u w:val="single"/>
        </w:rPr>
        <w:t xml:space="preserve">total </w:t>
      </w:r>
      <w:r>
        <w:rPr>
          <w:b/>
          <w:u w:val="single"/>
        </w:rPr>
        <w:t>demand</w:t>
      </w:r>
      <w:r>
        <w:rPr>
          <w:u w:val="single"/>
        </w:rPr>
        <w:t xml:space="preserve"> for coal in the United States </w:t>
      </w:r>
      <w:r>
        <w:rPr>
          <w:b/>
          <w:u w:val="single"/>
        </w:rPr>
        <w:t>went down</w:t>
      </w:r>
      <w:r>
        <w:rPr>
          <w:u w:val="single"/>
        </w:rPr>
        <w:t xml:space="preserve"> even though its price decreased</w:t>
      </w:r>
      <w:r>
        <w:rPr>
          <w:sz w:val="16"/>
          <w:szCs w:val="16"/>
        </w:rPr>
        <w:t>.</w:t>
      </w:r>
    </w:p>
    <w:p w14:paraId="73C063C5" w14:textId="77777777" w:rsidR="00372CF0" w:rsidRDefault="00372CF0" w:rsidP="00372CF0">
      <w:pPr>
        <w:rPr>
          <w:sz w:val="16"/>
          <w:szCs w:val="16"/>
        </w:rPr>
      </w:pPr>
      <w:r>
        <w:rPr>
          <w:u w:val="single"/>
        </w:rPr>
        <w:t xml:space="preserve">With the help of </w:t>
      </w:r>
      <w:r>
        <w:rPr>
          <w:b/>
          <w:u w:val="single"/>
        </w:rPr>
        <w:t>innovation</w:t>
      </w:r>
      <w:r>
        <w:rPr>
          <w:u w:val="single"/>
        </w:rPr>
        <w:t xml:space="preserve"> and </w:t>
      </w:r>
      <w:r>
        <w:rPr>
          <w:b/>
          <w:u w:val="single"/>
        </w:rPr>
        <w:t>new technologies</w:t>
      </w:r>
      <w:r>
        <w:rPr>
          <w:sz w:val="16"/>
          <w:szCs w:val="16"/>
        </w:rPr>
        <w:t xml:space="preserve">, </w:t>
      </w:r>
      <w:r>
        <w:rPr>
          <w:u w:val="single"/>
        </w:rPr>
        <w:t xml:space="preserve">economic </w:t>
      </w:r>
      <w:r>
        <w:rPr>
          <w:highlight w:val="green"/>
          <w:u w:val="single"/>
        </w:rPr>
        <w:t>growth</w:t>
      </w:r>
      <w:r>
        <w:rPr>
          <w:sz w:val="16"/>
          <w:szCs w:val="16"/>
        </w:rPr>
        <w:t xml:space="preserve"> in America and other rich countries—growth in </w:t>
      </w:r>
      <w:proofErr w:type="gramStart"/>
      <w:r>
        <w:rPr>
          <w:sz w:val="16"/>
          <w:szCs w:val="16"/>
        </w:rPr>
        <w:t>all of</w:t>
      </w:r>
      <w:proofErr w:type="gramEnd"/>
      <w:r>
        <w:rPr>
          <w:sz w:val="16"/>
          <w:szCs w:val="16"/>
        </w:rPr>
        <w:t xml:space="preserve"> the wants and needs that we spend money on—</w:t>
      </w:r>
      <w:r>
        <w:rPr>
          <w:highlight w:val="green"/>
          <w:u w:val="single"/>
        </w:rPr>
        <w:t xml:space="preserve">has </w:t>
      </w:r>
      <w:r>
        <w:rPr>
          <w:u w:val="single"/>
        </w:rPr>
        <w:t xml:space="preserve">become </w:t>
      </w:r>
      <w:r>
        <w:rPr>
          <w:b/>
          <w:highlight w:val="green"/>
          <w:u w:val="single"/>
        </w:rPr>
        <w:t>decoupled</w:t>
      </w:r>
      <w:r>
        <w:rPr>
          <w:highlight w:val="green"/>
          <w:u w:val="single"/>
        </w:rPr>
        <w:t xml:space="preserve"> from</w:t>
      </w:r>
      <w:r>
        <w:rPr>
          <w:u w:val="single"/>
        </w:rPr>
        <w:t xml:space="preserve"> resource </w:t>
      </w:r>
      <w:r>
        <w:rPr>
          <w:b/>
          <w:highlight w:val="green"/>
          <w:u w:val="single"/>
        </w:rPr>
        <w:t>consumption</w:t>
      </w:r>
      <w:r>
        <w:rPr>
          <w:sz w:val="16"/>
          <w:szCs w:val="16"/>
        </w:rPr>
        <w:t xml:space="preserve">. </w:t>
      </w:r>
      <w:r>
        <w:rPr>
          <w:u w:val="single"/>
        </w:rPr>
        <w:t xml:space="preserve">This is a recent development and a </w:t>
      </w:r>
      <w:r>
        <w:rPr>
          <w:b/>
          <w:u w:val="single"/>
        </w:rPr>
        <w:t>profound</w:t>
      </w:r>
      <w:r>
        <w:rPr>
          <w:u w:val="single"/>
        </w:rPr>
        <w:t xml:space="preserve"> one</w:t>
      </w:r>
      <w:r>
        <w:rPr>
          <w:sz w:val="16"/>
          <w:szCs w:val="16"/>
        </w:rPr>
        <w:t>.</w:t>
      </w:r>
    </w:p>
    <w:p w14:paraId="36C05F06" w14:textId="77777777" w:rsidR="00372CF0" w:rsidRDefault="00372CF0" w:rsidP="00372CF0">
      <w:pPr>
        <w:rPr>
          <w:sz w:val="16"/>
          <w:szCs w:val="16"/>
        </w:rPr>
      </w:pPr>
      <w:r>
        <w:rPr>
          <w:u w:val="single"/>
        </w:rPr>
        <w:t>Materials cost money</w:t>
      </w:r>
      <w:r>
        <w:rPr>
          <w:sz w:val="16"/>
          <w:szCs w:val="16"/>
        </w:rPr>
        <w:t xml:space="preserve"> that </w:t>
      </w:r>
      <w:r>
        <w:rPr>
          <w:u w:val="single"/>
        </w:rPr>
        <w:t xml:space="preserve">companies locked in competition would rather </w:t>
      </w:r>
      <w:r>
        <w:rPr>
          <w:b/>
          <w:u w:val="single"/>
        </w:rPr>
        <w:t>not spend</w:t>
      </w:r>
      <w:r>
        <w:rPr>
          <w:sz w:val="16"/>
          <w:szCs w:val="16"/>
        </w:rPr>
        <w:t xml:space="preserve">. </w:t>
      </w:r>
      <w:r>
        <w:rPr>
          <w:u w:val="single"/>
        </w:rPr>
        <w:t xml:space="preserve">The root of </w:t>
      </w:r>
      <w:r>
        <w:rPr>
          <w:highlight w:val="green"/>
          <w:u w:val="single"/>
        </w:rPr>
        <w:t>Jevons</w:t>
      </w:r>
      <w:r>
        <w:rPr>
          <w:u w:val="single"/>
        </w:rPr>
        <w:t>’s mistake is</w:t>
      </w:r>
      <w:r>
        <w:rPr>
          <w:sz w:val="16"/>
          <w:szCs w:val="16"/>
        </w:rPr>
        <w:t xml:space="preserve"> simple and </w:t>
      </w:r>
      <w:r>
        <w:rPr>
          <w:b/>
          <w:u w:val="single"/>
        </w:rPr>
        <w:t>boring</w:t>
      </w:r>
      <w:r>
        <w:rPr>
          <w:sz w:val="16"/>
          <w:szCs w:val="16"/>
        </w:rPr>
        <w:t xml:space="preserve">: </w:t>
      </w:r>
      <w:r>
        <w:rPr>
          <w:u w:val="single"/>
        </w:rPr>
        <w:t xml:space="preserve">resources cost </w:t>
      </w:r>
      <w:r>
        <w:rPr>
          <w:b/>
          <w:u w:val="single"/>
        </w:rPr>
        <w:t>money</w:t>
      </w:r>
      <w:r>
        <w:rPr>
          <w:sz w:val="16"/>
          <w:szCs w:val="16"/>
        </w:rPr>
        <w:t xml:space="preserve">. He realized this, of course. </w:t>
      </w:r>
      <w:r>
        <w:rPr>
          <w:u w:val="single"/>
        </w:rPr>
        <w:t xml:space="preserve">What he </w:t>
      </w:r>
      <w:r>
        <w:rPr>
          <w:highlight w:val="green"/>
          <w:u w:val="single"/>
        </w:rPr>
        <w:t>didn’t</w:t>
      </w:r>
      <w:r>
        <w:rPr>
          <w:u w:val="single"/>
        </w:rPr>
        <w:t xml:space="preserve"> sufficiently </w:t>
      </w:r>
      <w:r>
        <w:rPr>
          <w:highlight w:val="green"/>
          <w:u w:val="single"/>
        </w:rPr>
        <w:t>realize</w:t>
      </w:r>
      <w:r>
        <w:rPr>
          <w:u w:val="single"/>
        </w:rPr>
        <w:t xml:space="preserve"> was how strong </w:t>
      </w:r>
      <w:r>
        <w:rPr>
          <w:highlight w:val="green"/>
          <w:u w:val="single"/>
        </w:rPr>
        <w:t xml:space="preserve">the </w:t>
      </w:r>
      <w:r>
        <w:rPr>
          <w:b/>
          <w:highlight w:val="green"/>
          <w:u w:val="single"/>
        </w:rPr>
        <w:t>incentive</w:t>
      </w:r>
      <w:r>
        <w:rPr>
          <w:sz w:val="16"/>
          <w:szCs w:val="16"/>
          <w:highlight w:val="green"/>
        </w:rPr>
        <w:t xml:space="preserve"> </w:t>
      </w:r>
      <w:r>
        <w:rPr>
          <w:u w:val="single"/>
        </w:rPr>
        <w:t xml:space="preserve">is for a company in a contested market </w:t>
      </w:r>
      <w:r>
        <w:rPr>
          <w:highlight w:val="green"/>
          <w:u w:val="single"/>
        </w:rPr>
        <w:t xml:space="preserve">to </w:t>
      </w:r>
      <w:r>
        <w:rPr>
          <w:b/>
          <w:highlight w:val="green"/>
          <w:u w:val="single"/>
        </w:rPr>
        <w:t>reduce</w:t>
      </w:r>
      <w:r>
        <w:rPr>
          <w:u w:val="single"/>
        </w:rPr>
        <w:t xml:space="preserve"> its </w:t>
      </w:r>
      <w:r>
        <w:rPr>
          <w:highlight w:val="green"/>
          <w:u w:val="single"/>
        </w:rPr>
        <w:t xml:space="preserve">spending on </w:t>
      </w:r>
      <w:r>
        <w:rPr>
          <w:b/>
          <w:highlight w:val="green"/>
          <w:u w:val="single"/>
        </w:rPr>
        <w:t>resources</w:t>
      </w:r>
      <w:r>
        <w:rPr>
          <w:sz w:val="16"/>
          <w:szCs w:val="16"/>
        </w:rPr>
        <w:t xml:space="preserve"> (or anything else) and so eke out a bit more profit. After all, a penny saved is a penny earned.</w:t>
      </w:r>
    </w:p>
    <w:p w14:paraId="0D0A36BC" w14:textId="77777777" w:rsidR="00372CF0" w:rsidRDefault="00372CF0" w:rsidP="00372CF0">
      <w:pPr>
        <w:rPr>
          <w:u w:val="single"/>
        </w:rPr>
      </w:pPr>
      <w:r>
        <w:rPr>
          <w:sz w:val="16"/>
          <w:szCs w:val="16"/>
        </w:rPr>
        <w:t xml:space="preserve">Monopolists can just pass costs on to their customers, but companies with a lot of competitors can’t. So </w:t>
      </w:r>
      <w:r>
        <w:rPr>
          <w:u w:val="single"/>
        </w:rPr>
        <w:t>American farmers</w:t>
      </w:r>
      <w:r>
        <w:rPr>
          <w:sz w:val="16"/>
          <w:szCs w:val="16"/>
        </w:rPr>
        <w:t xml:space="preserve"> who battle with each other (and increasingly with tough rivals in other countries) </w:t>
      </w:r>
      <w:r>
        <w:rPr>
          <w:u w:val="single"/>
        </w:rPr>
        <w:t>are eager to cut</w:t>
      </w:r>
      <w:r>
        <w:rPr>
          <w:sz w:val="16"/>
          <w:szCs w:val="16"/>
        </w:rPr>
        <w:t xml:space="preserve"> their </w:t>
      </w:r>
      <w:r>
        <w:rPr>
          <w:u w:val="single"/>
        </w:rPr>
        <w:t>spending</w:t>
      </w:r>
      <w:r>
        <w:rPr>
          <w:sz w:val="16"/>
          <w:szCs w:val="16"/>
        </w:rPr>
        <w:t xml:space="preserve"> on land, water, and fertilizer. </w:t>
      </w:r>
      <w:r>
        <w:rPr>
          <w:u w:val="single"/>
        </w:rPr>
        <w:t>Beer and soda companies want to minimize</w:t>
      </w:r>
      <w:r>
        <w:rPr>
          <w:sz w:val="16"/>
          <w:szCs w:val="16"/>
        </w:rPr>
        <w:t xml:space="preserve"> their </w:t>
      </w:r>
      <w:r>
        <w:rPr>
          <w:u w:val="single"/>
        </w:rPr>
        <w:t>aluminum</w:t>
      </w:r>
      <w:r>
        <w:rPr>
          <w:sz w:val="16"/>
          <w:szCs w:val="16"/>
        </w:rPr>
        <w:t xml:space="preserve"> purchases. Producers of magnets and high-tech gear run away from REE as soon as prices start to spike. In the United States, </w:t>
      </w:r>
      <w:r>
        <w:rPr>
          <w:u w:val="single"/>
        </w:rPr>
        <w:t>the</w:t>
      </w:r>
      <w:r>
        <w:rPr>
          <w:sz w:val="16"/>
          <w:szCs w:val="16"/>
        </w:rPr>
        <w:t xml:space="preserve"> 1980 </w:t>
      </w:r>
      <w:r>
        <w:rPr>
          <w:u w:val="single"/>
        </w:rPr>
        <w:t>Staggers Act removed</w:t>
      </w:r>
      <w:r>
        <w:rPr>
          <w:sz w:val="16"/>
          <w:szCs w:val="16"/>
        </w:rPr>
        <w:t xml:space="preserve"> government </w:t>
      </w:r>
      <w:r>
        <w:rPr>
          <w:u w:val="single"/>
        </w:rPr>
        <w:t>subsidies for freight-hauling railroads</w:t>
      </w:r>
      <w:r>
        <w:rPr>
          <w:sz w:val="16"/>
          <w:szCs w:val="16"/>
        </w:rPr>
        <w:t xml:space="preserve">, </w:t>
      </w:r>
      <w:r>
        <w:rPr>
          <w:u w:val="single"/>
        </w:rPr>
        <w:t xml:space="preserve">forcing them into </w:t>
      </w:r>
      <w:r>
        <w:rPr>
          <w:b/>
          <w:u w:val="single"/>
        </w:rPr>
        <w:t>competition</w:t>
      </w:r>
      <w:r>
        <w:rPr>
          <w:sz w:val="16"/>
          <w:szCs w:val="16"/>
        </w:rPr>
        <w:t xml:space="preserve"> </w:t>
      </w:r>
      <w:r>
        <w:rPr>
          <w:u w:val="single"/>
        </w:rPr>
        <w:t xml:space="preserve">and </w:t>
      </w:r>
      <w:r>
        <w:rPr>
          <w:b/>
          <w:u w:val="single"/>
        </w:rPr>
        <w:t>cost cutting</w:t>
      </w:r>
      <w:r>
        <w:rPr>
          <w:sz w:val="16"/>
          <w:szCs w:val="16"/>
        </w:rPr>
        <w:t xml:space="preserve"> and making them </w:t>
      </w:r>
      <w:proofErr w:type="gramStart"/>
      <w:r>
        <w:rPr>
          <w:sz w:val="16"/>
          <w:szCs w:val="16"/>
        </w:rPr>
        <w:t>all the more</w:t>
      </w:r>
      <w:proofErr w:type="gramEnd"/>
      <w:r>
        <w:rPr>
          <w:sz w:val="16"/>
          <w:szCs w:val="16"/>
        </w:rPr>
        <w:t xml:space="preserve"> eager to not have expensive railcars sit idle. Again and again, </w:t>
      </w:r>
      <w:r>
        <w:rPr>
          <w:u w:val="single"/>
        </w:rPr>
        <w:t xml:space="preserve">we see that </w:t>
      </w:r>
      <w:r>
        <w:rPr>
          <w:b/>
          <w:u w:val="single"/>
        </w:rPr>
        <w:t>competition</w:t>
      </w:r>
      <w:r>
        <w:rPr>
          <w:u w:val="single"/>
        </w:rPr>
        <w:t xml:space="preserve"> spurs </w:t>
      </w:r>
      <w:r>
        <w:rPr>
          <w:b/>
          <w:u w:val="single"/>
        </w:rPr>
        <w:t>dematerialization</w:t>
      </w:r>
      <w:r>
        <w:rPr>
          <w:u w:val="single"/>
        </w:rPr>
        <w:t>.</w:t>
      </w:r>
    </w:p>
    <w:p w14:paraId="5BE27DB2" w14:textId="77777777" w:rsidR="00372CF0" w:rsidRDefault="00372CF0" w:rsidP="00372CF0">
      <w:pPr>
        <w:rPr>
          <w:sz w:val="16"/>
          <w:szCs w:val="16"/>
        </w:rPr>
      </w:pPr>
      <w:r>
        <w:rPr>
          <w:sz w:val="16"/>
          <w:szCs w:val="16"/>
        </w:rPr>
        <w:t xml:space="preserve">There are multiple paths to dematerialization. As </w:t>
      </w:r>
      <w:r>
        <w:rPr>
          <w:u w:val="single"/>
        </w:rPr>
        <w:t xml:space="preserve">profit-hungry </w:t>
      </w:r>
      <w:r>
        <w:rPr>
          <w:highlight w:val="green"/>
          <w:u w:val="single"/>
        </w:rPr>
        <w:t>companies</w:t>
      </w:r>
      <w:r>
        <w:rPr>
          <w:sz w:val="16"/>
          <w:szCs w:val="16"/>
        </w:rPr>
        <w:t xml:space="preserve"> seek to use fewer resources, they can go down four main paths. First, they </w:t>
      </w:r>
      <w:r>
        <w:rPr>
          <w:u w:val="single"/>
        </w:rPr>
        <w:t xml:space="preserve">can simply </w:t>
      </w:r>
      <w:r>
        <w:rPr>
          <w:highlight w:val="green"/>
          <w:u w:val="single"/>
        </w:rPr>
        <w:t xml:space="preserve">find ways to use </w:t>
      </w:r>
      <w:r>
        <w:rPr>
          <w:b/>
          <w:highlight w:val="green"/>
          <w:u w:val="single"/>
        </w:rPr>
        <w:t>less</w:t>
      </w:r>
      <w:r>
        <w:rPr>
          <w:highlight w:val="green"/>
          <w:u w:val="single"/>
        </w:rPr>
        <w:t xml:space="preserve"> </w:t>
      </w:r>
      <w:r>
        <w:rPr>
          <w:u w:val="single"/>
        </w:rPr>
        <w:t xml:space="preserve">of a </w:t>
      </w:r>
      <w:r>
        <w:rPr>
          <w:b/>
          <w:u w:val="single"/>
        </w:rPr>
        <w:t>given material</w:t>
      </w:r>
      <w:r>
        <w:rPr>
          <w:sz w:val="16"/>
          <w:szCs w:val="16"/>
        </w:rPr>
        <w:t xml:space="preserve">. This is what happened as beverage companies and the companies that supply them with cans teamed up to use less aluminum. It’s also the story with American </w:t>
      </w:r>
      <w:r>
        <w:rPr>
          <w:u w:val="single"/>
        </w:rPr>
        <w:t>farmers</w:t>
      </w:r>
      <w:r>
        <w:rPr>
          <w:sz w:val="16"/>
          <w:szCs w:val="16"/>
        </w:rPr>
        <w:t xml:space="preserve">, who </w:t>
      </w:r>
      <w:r>
        <w:rPr>
          <w:u w:val="single"/>
        </w:rPr>
        <w:t>keep getting bigger harvests while using less land, water, and fertilizer</w:t>
      </w:r>
      <w:r>
        <w:rPr>
          <w:sz w:val="16"/>
          <w:szCs w:val="16"/>
        </w:rPr>
        <w:t>. Magnet makers found ways to use fewer rare earth metals when it looked as if China might cut off their supply.</w:t>
      </w:r>
    </w:p>
    <w:p w14:paraId="1AFD06BC" w14:textId="77777777" w:rsidR="00372CF0" w:rsidRDefault="00372CF0" w:rsidP="00372CF0">
      <w:pPr>
        <w:rPr>
          <w:sz w:val="16"/>
          <w:szCs w:val="16"/>
        </w:rPr>
      </w:pPr>
      <w:r>
        <w:rPr>
          <w:sz w:val="16"/>
          <w:szCs w:val="16"/>
        </w:rPr>
        <w:t xml:space="preserve">Second, </w:t>
      </w:r>
      <w:r>
        <w:rPr>
          <w:u w:val="single"/>
        </w:rPr>
        <w:t xml:space="preserve">it often becomes possible </w:t>
      </w:r>
      <w:r>
        <w:rPr>
          <w:highlight w:val="green"/>
          <w:u w:val="single"/>
        </w:rPr>
        <w:t xml:space="preserve">to </w:t>
      </w:r>
      <w:r>
        <w:rPr>
          <w:b/>
          <w:highlight w:val="green"/>
          <w:u w:val="single"/>
        </w:rPr>
        <w:t>substitute</w:t>
      </w:r>
      <w:r>
        <w:rPr>
          <w:highlight w:val="green"/>
          <w:u w:val="single"/>
        </w:rPr>
        <w:t xml:space="preserve"> </w:t>
      </w:r>
      <w:r>
        <w:rPr>
          <w:u w:val="single"/>
        </w:rPr>
        <w:t xml:space="preserve">one resource for </w:t>
      </w:r>
      <w:r>
        <w:rPr>
          <w:b/>
          <w:u w:val="single"/>
        </w:rPr>
        <w:t>another</w:t>
      </w:r>
      <w:r>
        <w:rPr>
          <w:sz w:val="16"/>
          <w:szCs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77F81171" w14:textId="77777777" w:rsidR="00372CF0" w:rsidRDefault="00372CF0" w:rsidP="00372CF0">
      <w:pPr>
        <w:rPr>
          <w:sz w:val="16"/>
          <w:szCs w:val="16"/>
        </w:rPr>
      </w:pPr>
      <w:r>
        <w:rPr>
          <w:sz w:val="16"/>
          <w:szCs w:val="16"/>
        </w:rPr>
        <w:t xml:space="preserve">Third, </w:t>
      </w:r>
      <w:r>
        <w:rPr>
          <w:u w:val="single"/>
        </w:rPr>
        <w:t xml:space="preserve">companies can use </w:t>
      </w:r>
      <w:r>
        <w:rPr>
          <w:b/>
          <w:u w:val="single"/>
        </w:rPr>
        <w:t>fewer molecules</w:t>
      </w:r>
      <w:r>
        <w:rPr>
          <w:sz w:val="16"/>
          <w:szCs w:val="16"/>
        </w:rPr>
        <w:t xml:space="preserve"> overall </w:t>
      </w:r>
      <w:r>
        <w:rPr>
          <w:u w:val="single"/>
        </w:rPr>
        <w:t xml:space="preserve">by </w:t>
      </w:r>
      <w:r>
        <w:rPr>
          <w:highlight w:val="green"/>
          <w:u w:val="single"/>
        </w:rPr>
        <w:t>making better use of</w:t>
      </w:r>
      <w:r>
        <w:rPr>
          <w:u w:val="single"/>
        </w:rPr>
        <w:t xml:space="preserve"> the </w:t>
      </w:r>
      <w:r>
        <w:rPr>
          <w:highlight w:val="green"/>
          <w:u w:val="single"/>
        </w:rPr>
        <w:t xml:space="preserve">materials </w:t>
      </w:r>
      <w:r>
        <w:rPr>
          <w:u w:val="single"/>
        </w:rPr>
        <w:t xml:space="preserve">they </w:t>
      </w:r>
      <w:r>
        <w:rPr>
          <w:b/>
          <w:u w:val="single"/>
        </w:rPr>
        <w:t>already own</w:t>
      </w:r>
      <w:r>
        <w:rPr>
          <w:sz w:val="16"/>
          <w:szCs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02C21045" w14:textId="77777777" w:rsidR="00372CF0" w:rsidRDefault="00372CF0" w:rsidP="00372CF0">
      <w:pPr>
        <w:rPr>
          <w:sz w:val="16"/>
          <w:szCs w:val="16"/>
        </w:rPr>
      </w:pPr>
      <w:r>
        <w:rPr>
          <w:sz w:val="16"/>
          <w:szCs w:val="16"/>
        </w:rPr>
        <w:t xml:space="preserve">Finally, </w:t>
      </w:r>
      <w:r>
        <w:rPr>
          <w:highlight w:val="green"/>
          <w:u w:val="single"/>
        </w:rPr>
        <w:t xml:space="preserve">some </w:t>
      </w:r>
      <w:r>
        <w:rPr>
          <w:u w:val="single"/>
        </w:rPr>
        <w:t xml:space="preserve">materials </w:t>
      </w:r>
      <w:r>
        <w:rPr>
          <w:highlight w:val="green"/>
          <w:u w:val="single"/>
        </w:rPr>
        <w:t xml:space="preserve">get replaced by </w:t>
      </w:r>
      <w:r>
        <w:rPr>
          <w:b/>
          <w:highlight w:val="green"/>
          <w:u w:val="single"/>
        </w:rPr>
        <w:t>nothing</w:t>
      </w:r>
      <w:r>
        <w:rPr>
          <w:u w:val="single"/>
        </w:rPr>
        <w:t xml:space="preserve"> at all</w:t>
      </w:r>
      <w:r>
        <w:rPr>
          <w:sz w:val="16"/>
          <w:szCs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69F6D00D" w14:textId="77777777" w:rsidR="00372CF0" w:rsidRDefault="00372CF0" w:rsidP="00372CF0">
      <w:pPr>
        <w:rPr>
          <w:u w:val="single"/>
        </w:rPr>
      </w:pPr>
      <w:r>
        <w:rPr>
          <w:u w:val="single"/>
        </w:rPr>
        <w:t>If we use more renewable energy</w:t>
      </w:r>
      <w:r>
        <w:rPr>
          <w:sz w:val="16"/>
          <w:szCs w:val="16"/>
        </w:rPr>
        <w:t xml:space="preserve">, </w:t>
      </w:r>
      <w:r>
        <w:rPr>
          <w:u w:val="single"/>
        </w:rPr>
        <w:t>we’ll be replacing coal</w:t>
      </w:r>
      <w:r>
        <w:rPr>
          <w:sz w:val="16"/>
          <w:szCs w:val="16"/>
        </w:rPr>
        <w:t xml:space="preserve">, </w:t>
      </w:r>
      <w:r>
        <w:rPr>
          <w:u w:val="single"/>
        </w:rPr>
        <w:t>gas</w:t>
      </w:r>
      <w:r>
        <w:rPr>
          <w:sz w:val="16"/>
          <w:szCs w:val="16"/>
        </w:rPr>
        <w:t xml:space="preserve">, </w:t>
      </w:r>
      <w:r>
        <w:rPr>
          <w:u w:val="single"/>
        </w:rPr>
        <w:t>oil</w:t>
      </w:r>
      <w:r>
        <w:rPr>
          <w:sz w:val="16"/>
          <w:szCs w:val="16"/>
        </w:rPr>
        <w:t xml:space="preserve">, </w:t>
      </w:r>
      <w:r>
        <w:rPr>
          <w:u w:val="single"/>
        </w:rPr>
        <w:t xml:space="preserve">and uranium with </w:t>
      </w:r>
      <w:r>
        <w:rPr>
          <w:b/>
          <w:highlight w:val="green"/>
          <w:u w:val="single"/>
        </w:rPr>
        <w:t>photons</w:t>
      </w:r>
      <w:r>
        <w:rPr>
          <w:highlight w:val="green"/>
          <w:u w:val="single"/>
        </w:rPr>
        <w:t xml:space="preserve"> from the </w:t>
      </w:r>
      <w:r>
        <w:rPr>
          <w:b/>
          <w:highlight w:val="green"/>
          <w:u w:val="single"/>
        </w:rPr>
        <w:t>sun</w:t>
      </w:r>
      <w:r>
        <w:rPr>
          <w:sz w:val="16"/>
          <w:szCs w:val="16"/>
        </w:rPr>
        <w:t xml:space="preserve"> (solar power) </w:t>
      </w:r>
      <w:r>
        <w:rPr>
          <w:highlight w:val="green"/>
          <w:u w:val="single"/>
        </w:rPr>
        <w:t>and</w:t>
      </w:r>
      <w:r>
        <w:rPr>
          <w:u w:val="single"/>
        </w:rPr>
        <w:t xml:space="preserve"> the </w:t>
      </w:r>
      <w:r>
        <w:rPr>
          <w:b/>
          <w:highlight w:val="green"/>
          <w:u w:val="single"/>
        </w:rPr>
        <w:t>movement</w:t>
      </w:r>
      <w:r>
        <w:rPr>
          <w:highlight w:val="green"/>
          <w:u w:val="single"/>
        </w:rPr>
        <w:t xml:space="preserve"> of </w:t>
      </w:r>
      <w:r>
        <w:rPr>
          <w:b/>
          <w:highlight w:val="green"/>
          <w:u w:val="single"/>
        </w:rPr>
        <w:t>air</w:t>
      </w:r>
      <w:r>
        <w:rPr>
          <w:sz w:val="16"/>
          <w:szCs w:val="16"/>
        </w:rPr>
        <w:t xml:space="preserve"> (wind power) and water (hydroelectric power) on the earth. All three of </w:t>
      </w:r>
      <w:r>
        <w:rPr>
          <w:u w:val="single"/>
        </w:rPr>
        <w:t xml:space="preserve">these types of power are also among dematerialization’s </w:t>
      </w:r>
      <w:proofErr w:type="gramStart"/>
      <w:r>
        <w:rPr>
          <w:b/>
          <w:u w:val="single"/>
        </w:rPr>
        <w:t>champions</w:t>
      </w:r>
      <w:r>
        <w:rPr>
          <w:sz w:val="16"/>
          <w:szCs w:val="16"/>
        </w:rPr>
        <w:t xml:space="preserve">, </w:t>
      </w:r>
      <w:r>
        <w:rPr>
          <w:u w:val="single"/>
        </w:rPr>
        <w:t>since</w:t>
      </w:r>
      <w:proofErr w:type="gramEnd"/>
      <w:r>
        <w:rPr>
          <w:u w:val="single"/>
        </w:rPr>
        <w:t xml:space="preserve"> they use up essentially </w:t>
      </w:r>
      <w:r>
        <w:rPr>
          <w:b/>
          <w:u w:val="single"/>
        </w:rPr>
        <w:t>no resources</w:t>
      </w:r>
      <w:r>
        <w:rPr>
          <w:u w:val="single"/>
        </w:rPr>
        <w:t xml:space="preserve"> once they’re up and running.</w:t>
      </w:r>
    </w:p>
    <w:p w14:paraId="3C986A47" w14:textId="77777777" w:rsidR="00372CF0" w:rsidRDefault="00372CF0" w:rsidP="00372CF0">
      <w:pPr>
        <w:rPr>
          <w:sz w:val="16"/>
          <w:szCs w:val="16"/>
        </w:rPr>
      </w:pPr>
      <w:r>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3E31F152" w14:textId="77777777" w:rsidR="00372CF0" w:rsidRDefault="00372CF0" w:rsidP="00372CF0">
      <w:pPr>
        <w:rPr>
          <w:sz w:val="16"/>
          <w:szCs w:val="16"/>
        </w:rPr>
      </w:pPr>
      <w:r>
        <w:rPr>
          <w:u w:val="single"/>
        </w:rPr>
        <w:lastRenderedPageBreak/>
        <w:t xml:space="preserve">Innovation is </w:t>
      </w:r>
      <w:r>
        <w:rPr>
          <w:b/>
          <w:u w:val="single"/>
        </w:rPr>
        <w:t>hard</w:t>
      </w:r>
      <w:r>
        <w:rPr>
          <w:u w:val="single"/>
        </w:rPr>
        <w:t xml:space="preserve"> to </w:t>
      </w:r>
      <w:r>
        <w:rPr>
          <w:b/>
          <w:u w:val="single"/>
        </w:rPr>
        <w:t>foresee</w:t>
      </w:r>
      <w:r>
        <w:rPr>
          <w:sz w:val="16"/>
          <w:szCs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1D03B43A" w14:textId="77777777" w:rsidR="00372CF0" w:rsidRDefault="00372CF0" w:rsidP="00372CF0">
      <w:pPr>
        <w:rPr>
          <w:sz w:val="16"/>
          <w:szCs w:val="16"/>
        </w:rPr>
      </w:pPr>
      <w:r>
        <w:rPr>
          <w:u w:val="single"/>
        </w:rPr>
        <w:t xml:space="preserve">Innovation is not </w:t>
      </w:r>
      <w:r>
        <w:rPr>
          <w:b/>
          <w:u w:val="single"/>
        </w:rPr>
        <w:t>steady</w:t>
      </w:r>
      <w:r>
        <w:rPr>
          <w:u w:val="single"/>
        </w:rPr>
        <w:t xml:space="preserve"> and </w:t>
      </w:r>
      <w:r>
        <w:rPr>
          <w:b/>
          <w:u w:val="single"/>
        </w:rPr>
        <w:t>predictable</w:t>
      </w:r>
      <w:r>
        <w:rPr>
          <w:sz w:val="16"/>
          <w:szCs w:val="16"/>
        </w:rPr>
        <w:t xml:space="preserve"> </w:t>
      </w:r>
      <w:r>
        <w:rPr>
          <w:u w:val="single"/>
        </w:rPr>
        <w:t>like the orbit of the Moon or</w:t>
      </w:r>
      <w:r>
        <w:rPr>
          <w:sz w:val="16"/>
          <w:szCs w:val="16"/>
        </w:rPr>
        <w:t xml:space="preserve"> the </w:t>
      </w:r>
      <w:r>
        <w:rPr>
          <w:u w:val="single"/>
        </w:rPr>
        <w:t>accumulation of interest on a certificate of deposit</w:t>
      </w:r>
      <w:r>
        <w:rPr>
          <w:sz w:val="16"/>
          <w:szCs w:val="16"/>
        </w:rPr>
        <w:t xml:space="preserve">. </w:t>
      </w:r>
      <w:r>
        <w:rPr>
          <w:u w:val="single"/>
        </w:rPr>
        <w:t xml:space="preserve">It’s instead inherently jumpy, uneven, and </w:t>
      </w:r>
      <w:r>
        <w:rPr>
          <w:b/>
          <w:u w:val="single"/>
        </w:rPr>
        <w:t>random</w:t>
      </w:r>
      <w:r>
        <w:rPr>
          <w:sz w:val="16"/>
          <w:szCs w:val="16"/>
        </w:rPr>
        <w:t xml:space="preserve">. </w:t>
      </w:r>
      <w:r>
        <w:rPr>
          <w:u w:val="single"/>
        </w:rPr>
        <w:t xml:space="preserve">It’s also </w:t>
      </w:r>
      <w:r>
        <w:rPr>
          <w:b/>
          <w:u w:val="single"/>
        </w:rPr>
        <w:t>combinatorial</w:t>
      </w:r>
      <w:r>
        <w:rPr>
          <w:sz w:val="16"/>
          <w:szCs w:val="16"/>
        </w:rPr>
        <w:t xml:space="preserve">, as Erik Brynjolfsson and I discussed in our book The Second Machine Age. Most </w:t>
      </w:r>
      <w:r>
        <w:rPr>
          <w:u w:val="single"/>
        </w:rPr>
        <w:t>new technologies</w:t>
      </w:r>
      <w:r>
        <w:rPr>
          <w:sz w:val="16"/>
          <w:szCs w:val="16"/>
        </w:rPr>
        <w:t xml:space="preserve"> and other innovations, we argued, </w:t>
      </w:r>
      <w:r>
        <w:rPr>
          <w:u w:val="single"/>
        </w:rPr>
        <w:t>are</w:t>
      </w:r>
      <w:r>
        <w:rPr>
          <w:sz w:val="16"/>
          <w:szCs w:val="16"/>
        </w:rPr>
        <w:t xml:space="preserve"> combinations or </w:t>
      </w:r>
      <w:proofErr w:type="spellStart"/>
      <w:r>
        <w:rPr>
          <w:u w:val="single"/>
        </w:rPr>
        <w:t>recombinations</w:t>
      </w:r>
      <w:proofErr w:type="spellEnd"/>
      <w:r>
        <w:rPr>
          <w:u w:val="single"/>
        </w:rPr>
        <w:t xml:space="preserve"> of preexisting elements</w:t>
      </w:r>
      <w:r>
        <w:rPr>
          <w:sz w:val="16"/>
          <w:szCs w:val="16"/>
        </w:rPr>
        <w:t>.</w:t>
      </w:r>
    </w:p>
    <w:p w14:paraId="3225DBF4" w14:textId="77777777" w:rsidR="00372CF0" w:rsidRDefault="00372CF0" w:rsidP="00372CF0">
      <w:pPr>
        <w:rPr>
          <w:sz w:val="16"/>
          <w:szCs w:val="16"/>
        </w:rPr>
      </w:pPr>
      <w:r>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7173F308" w14:textId="77777777" w:rsidR="00372CF0" w:rsidRDefault="00372CF0" w:rsidP="00372CF0">
      <w:pPr>
        <w:rPr>
          <w:sz w:val="16"/>
          <w:szCs w:val="16"/>
        </w:rPr>
      </w:pPr>
      <w:r>
        <w:rPr>
          <w:u w:val="single"/>
        </w:rPr>
        <w:t>Erik and I described</w:t>
      </w:r>
      <w:r>
        <w:rPr>
          <w:sz w:val="16"/>
          <w:szCs w:val="16"/>
        </w:rPr>
        <w:t xml:space="preserve"> the set of </w:t>
      </w:r>
      <w:r>
        <w:rPr>
          <w:u w:val="single"/>
        </w:rPr>
        <w:t>innovations and technologies</w:t>
      </w:r>
      <w:r>
        <w:rPr>
          <w:sz w:val="16"/>
          <w:szCs w:val="16"/>
        </w:rPr>
        <w:t xml:space="preserve"> available at any time </w:t>
      </w:r>
      <w:r>
        <w:rPr>
          <w:u w:val="single"/>
        </w:rPr>
        <w:t xml:space="preserve">as </w:t>
      </w:r>
      <w:r>
        <w:rPr>
          <w:b/>
          <w:u w:val="single"/>
        </w:rPr>
        <w:t>building blocks</w:t>
      </w:r>
      <w:r>
        <w:rPr>
          <w:sz w:val="16"/>
          <w:szCs w:val="16"/>
        </w:rPr>
        <w:t xml:space="preserve"> that </w:t>
      </w:r>
      <w:r>
        <w:rPr>
          <w:u w:val="single"/>
        </w:rPr>
        <w:t>ingenious people could combine and recombine into</w:t>
      </w:r>
      <w:r>
        <w:rPr>
          <w:sz w:val="16"/>
          <w:szCs w:val="16"/>
        </w:rPr>
        <w:t xml:space="preserve"> useful </w:t>
      </w:r>
      <w:r>
        <w:rPr>
          <w:u w:val="single"/>
        </w:rPr>
        <w:t>new configurations</w:t>
      </w:r>
      <w:r>
        <w:rPr>
          <w:sz w:val="16"/>
          <w:szCs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Pr>
          <w:u w:val="single"/>
        </w:rPr>
        <w:t xml:space="preserve">we should have </w:t>
      </w:r>
      <w:r>
        <w:rPr>
          <w:b/>
          <w:u w:val="single"/>
        </w:rPr>
        <w:t>confidence</w:t>
      </w:r>
      <w:r>
        <w:rPr>
          <w:sz w:val="16"/>
          <w:szCs w:val="16"/>
        </w:rPr>
        <w:t xml:space="preserve"> </w:t>
      </w:r>
      <w:r>
        <w:rPr>
          <w:u w:val="single"/>
        </w:rPr>
        <w:t xml:space="preserve">that </w:t>
      </w:r>
      <w:r>
        <w:rPr>
          <w:highlight w:val="green"/>
          <w:u w:val="single"/>
        </w:rPr>
        <w:t>more breakthroughs</w:t>
      </w:r>
      <w:r>
        <w:rPr>
          <w:sz w:val="16"/>
          <w:szCs w:val="16"/>
        </w:rPr>
        <w:t xml:space="preserve"> such as fracking and smartphones </w:t>
      </w:r>
      <w:r>
        <w:rPr>
          <w:highlight w:val="green"/>
          <w:u w:val="single"/>
        </w:rPr>
        <w:t>are ahead</w:t>
      </w:r>
      <w:r>
        <w:rPr>
          <w:sz w:val="16"/>
          <w:szCs w:val="16"/>
        </w:rPr>
        <w:t xml:space="preserve">. </w:t>
      </w:r>
      <w:r>
        <w:rPr>
          <w:u w:val="single"/>
        </w:rPr>
        <w:t>Innovation is highly decentralized and</w:t>
      </w:r>
      <w:r>
        <w:rPr>
          <w:sz w:val="16"/>
          <w:szCs w:val="16"/>
        </w:rPr>
        <w:t xml:space="preserve"> largely </w:t>
      </w:r>
      <w:r>
        <w:rPr>
          <w:u w:val="single"/>
        </w:rPr>
        <w:t>uncoordinated</w:t>
      </w:r>
      <w:r>
        <w:rPr>
          <w:sz w:val="16"/>
          <w:szCs w:val="16"/>
        </w:rPr>
        <w:t xml:space="preserve">, </w:t>
      </w:r>
      <w:r>
        <w:rPr>
          <w:u w:val="single"/>
        </w:rPr>
        <w:t xml:space="preserve">occurring as the result of </w:t>
      </w:r>
      <w:r>
        <w:rPr>
          <w:b/>
          <w:u w:val="single"/>
        </w:rPr>
        <w:t>interactions</w:t>
      </w:r>
      <w:r>
        <w:rPr>
          <w:sz w:val="16"/>
          <w:szCs w:val="16"/>
        </w:rPr>
        <w:t xml:space="preserve"> </w:t>
      </w:r>
      <w:r>
        <w:rPr>
          <w:u w:val="single"/>
        </w:rPr>
        <w:t xml:space="preserve">among </w:t>
      </w:r>
      <w:r>
        <w:rPr>
          <w:b/>
          <w:u w:val="single"/>
        </w:rPr>
        <w:t>complex</w:t>
      </w:r>
      <w:r>
        <w:rPr>
          <w:u w:val="single"/>
        </w:rPr>
        <w:t xml:space="preserve"> and </w:t>
      </w:r>
      <w:r>
        <w:rPr>
          <w:b/>
          <w:u w:val="single"/>
        </w:rPr>
        <w:t>interlocking</w:t>
      </w:r>
      <w:r>
        <w:rPr>
          <w:u w:val="single"/>
        </w:rPr>
        <w:t xml:space="preserve"> social</w:t>
      </w:r>
      <w:r>
        <w:rPr>
          <w:sz w:val="16"/>
          <w:szCs w:val="16"/>
        </w:rPr>
        <w:t xml:space="preserve">, </w:t>
      </w:r>
      <w:r>
        <w:rPr>
          <w:u w:val="single"/>
        </w:rPr>
        <w:t>technological</w:t>
      </w:r>
      <w:r>
        <w:rPr>
          <w:sz w:val="16"/>
          <w:szCs w:val="16"/>
        </w:rPr>
        <w:t xml:space="preserve">, </w:t>
      </w:r>
      <w:r>
        <w:rPr>
          <w:u w:val="single"/>
        </w:rPr>
        <w:t xml:space="preserve">and </w:t>
      </w:r>
      <w:r>
        <w:rPr>
          <w:sz w:val="16"/>
          <w:szCs w:val="16"/>
        </w:rPr>
        <w:t xml:space="preserve">economic systems. </w:t>
      </w:r>
      <w:proofErr w:type="gramStart"/>
      <w:r>
        <w:rPr>
          <w:sz w:val="16"/>
          <w:szCs w:val="16"/>
        </w:rPr>
        <w:t>So</w:t>
      </w:r>
      <w:proofErr w:type="gramEnd"/>
      <w:r>
        <w:rPr>
          <w:sz w:val="16"/>
          <w:szCs w:val="16"/>
        </w:rPr>
        <w:t xml:space="preserve"> it’s going to keep surprising us.</w:t>
      </w:r>
    </w:p>
    <w:p w14:paraId="083F807B" w14:textId="77777777" w:rsidR="00372CF0" w:rsidRDefault="00372CF0" w:rsidP="00372CF0">
      <w:pPr>
        <w:rPr>
          <w:u w:val="single"/>
        </w:rPr>
      </w:pPr>
      <w:r>
        <w:rPr>
          <w:u w:val="single"/>
        </w:rPr>
        <w:t>As the Second Machine Age progresses</w:t>
      </w:r>
      <w:r>
        <w:rPr>
          <w:sz w:val="16"/>
          <w:szCs w:val="16"/>
        </w:rPr>
        <w:t xml:space="preserve">, </w:t>
      </w:r>
      <w:r>
        <w:rPr>
          <w:u w:val="single"/>
        </w:rPr>
        <w:t xml:space="preserve">dematerialization </w:t>
      </w:r>
      <w:r>
        <w:rPr>
          <w:b/>
          <w:u w:val="single"/>
        </w:rPr>
        <w:t>accelerates</w:t>
      </w:r>
      <w:r>
        <w:rPr>
          <w:sz w:val="16"/>
          <w:szCs w:val="16"/>
        </w:rPr>
        <w:t xml:space="preserve">. Erik and I coined the phrase Second Machine Age to draw a contrast with the Industrial Era, which as we’ve seen transformed the planet by allowing us to overcome the limitations of muscle power. </w:t>
      </w:r>
      <w:r>
        <w:rPr>
          <w:u w:val="single"/>
        </w:rPr>
        <w:t>Our current time of</w:t>
      </w:r>
      <w:r>
        <w:rPr>
          <w:sz w:val="16"/>
          <w:szCs w:val="16"/>
        </w:rPr>
        <w:t xml:space="preserve"> great </w:t>
      </w:r>
      <w:r>
        <w:rPr>
          <w:u w:val="single"/>
        </w:rPr>
        <w:t xml:space="preserve">progress with all things related to </w:t>
      </w:r>
      <w:r>
        <w:rPr>
          <w:b/>
          <w:highlight w:val="green"/>
          <w:u w:val="single"/>
        </w:rPr>
        <w:t>computing</w:t>
      </w:r>
      <w:r>
        <w:rPr>
          <w:sz w:val="16"/>
          <w:szCs w:val="16"/>
        </w:rPr>
        <w:t xml:space="preserve"> </w:t>
      </w:r>
      <w:r>
        <w:rPr>
          <w:u w:val="single"/>
        </w:rPr>
        <w:t xml:space="preserve">is </w:t>
      </w:r>
      <w:r>
        <w:rPr>
          <w:highlight w:val="green"/>
          <w:u w:val="single"/>
        </w:rPr>
        <w:t xml:space="preserve">allowing us to </w:t>
      </w:r>
      <w:r>
        <w:rPr>
          <w:b/>
          <w:highlight w:val="green"/>
          <w:u w:val="single"/>
        </w:rPr>
        <w:t>overcome</w:t>
      </w:r>
      <w:r>
        <w:rPr>
          <w:u w:val="single"/>
        </w:rPr>
        <w:t xml:space="preserve"> the </w:t>
      </w:r>
      <w:r>
        <w:rPr>
          <w:b/>
          <w:highlight w:val="green"/>
          <w:u w:val="single"/>
        </w:rPr>
        <w:t>limitations</w:t>
      </w:r>
      <w:r>
        <w:rPr>
          <w:u w:val="single"/>
        </w:rPr>
        <w:t xml:space="preserve"> of our mental power and is </w:t>
      </w:r>
      <w:r>
        <w:rPr>
          <w:b/>
          <w:u w:val="single"/>
        </w:rPr>
        <w:t>transformative</w:t>
      </w:r>
      <w:r>
        <w:rPr>
          <w:u w:val="single"/>
        </w:rPr>
        <w:t xml:space="preserve"> in a different way</w:t>
      </w:r>
      <w:r>
        <w:rPr>
          <w:sz w:val="16"/>
          <w:szCs w:val="16"/>
        </w:rPr>
        <w:t xml:space="preserve">: </w:t>
      </w:r>
      <w:r>
        <w:rPr>
          <w:u w:val="single"/>
        </w:rPr>
        <w:t xml:space="preserve">it’s allowing us to </w:t>
      </w:r>
      <w:r>
        <w:rPr>
          <w:b/>
          <w:u w:val="single"/>
        </w:rPr>
        <w:t>reverse</w:t>
      </w:r>
      <w:r>
        <w:rPr>
          <w:sz w:val="16"/>
          <w:szCs w:val="16"/>
        </w:rPr>
        <w:t xml:space="preserve"> </w:t>
      </w:r>
      <w:r>
        <w:rPr>
          <w:u w:val="single"/>
        </w:rPr>
        <w:t>the Industrial Era’s</w:t>
      </w:r>
      <w:r>
        <w:rPr>
          <w:sz w:val="16"/>
          <w:szCs w:val="16"/>
        </w:rPr>
        <w:t xml:space="preserve"> bad </w:t>
      </w:r>
      <w:r>
        <w:rPr>
          <w:u w:val="single"/>
        </w:rPr>
        <w:t xml:space="preserve">habit of taking </w:t>
      </w:r>
      <w:r>
        <w:rPr>
          <w:b/>
          <w:u w:val="single"/>
        </w:rPr>
        <w:t>more</w:t>
      </w:r>
      <w:r>
        <w:rPr>
          <w:u w:val="single"/>
        </w:rPr>
        <w:t xml:space="preserve"> and </w:t>
      </w:r>
      <w:r>
        <w:rPr>
          <w:b/>
          <w:u w:val="single"/>
        </w:rPr>
        <w:t>more</w:t>
      </w:r>
      <w:r>
        <w:rPr>
          <w:u w:val="single"/>
        </w:rPr>
        <w:t xml:space="preserve"> from the earth every year.</w:t>
      </w:r>
    </w:p>
    <w:p w14:paraId="0730AADB" w14:textId="77777777" w:rsidR="00372CF0" w:rsidRDefault="00372CF0" w:rsidP="00372CF0">
      <w:pPr>
        <w:rPr>
          <w:u w:val="single"/>
        </w:rPr>
      </w:pPr>
      <w:r>
        <w:rPr>
          <w:u w:val="single"/>
        </w:rPr>
        <w:t>Computer-aided design tools help engineers</w:t>
      </w:r>
      <w:r>
        <w:rPr>
          <w:sz w:val="16"/>
          <w:szCs w:val="16"/>
        </w:rPr>
        <w:t xml:space="preserve"> at packaging companies </w:t>
      </w:r>
      <w:r>
        <w:rPr>
          <w:u w:val="single"/>
        </w:rPr>
        <w:t>design generations of aluminum cans</w:t>
      </w:r>
      <w:r>
        <w:rPr>
          <w:sz w:val="16"/>
          <w:szCs w:val="16"/>
        </w:rPr>
        <w:t xml:space="preserve"> that keep getting lighter. </w:t>
      </w:r>
      <w:r>
        <w:rPr>
          <w:u w:val="single"/>
        </w:rPr>
        <w:t>Fracking took off</w:t>
      </w:r>
      <w:r>
        <w:rPr>
          <w:sz w:val="16"/>
          <w:szCs w:val="16"/>
        </w:rPr>
        <w:t xml:space="preserve"> in part </w:t>
      </w:r>
      <w:r>
        <w:rPr>
          <w:u w:val="single"/>
        </w:rPr>
        <w:t xml:space="preserve">because oil and gas exploration </w:t>
      </w:r>
      <w:r>
        <w:rPr>
          <w:sz w:val="16"/>
          <w:szCs w:val="16"/>
        </w:rPr>
        <w:t xml:space="preserve">companies </w:t>
      </w:r>
      <w:r>
        <w:rPr>
          <w:u w:val="single"/>
        </w:rPr>
        <w:t xml:space="preserve">learned how to build </w:t>
      </w:r>
      <w:r>
        <w:rPr>
          <w:b/>
          <w:u w:val="single"/>
        </w:rPr>
        <w:t>accurate</w:t>
      </w:r>
      <w:r>
        <w:rPr>
          <w:u w:val="single"/>
        </w:rPr>
        <w:t xml:space="preserve"> computer </w:t>
      </w:r>
      <w:r>
        <w:rPr>
          <w:b/>
          <w:u w:val="single"/>
        </w:rPr>
        <w:t>models</w:t>
      </w:r>
      <w:r>
        <w:rPr>
          <w:sz w:val="16"/>
          <w:szCs w:val="16"/>
        </w:rPr>
        <w:t xml:space="preserve"> of the rock formations that lay deep underground—models </w:t>
      </w:r>
      <w:r>
        <w:rPr>
          <w:u w:val="single"/>
        </w:rPr>
        <w:t>that predicted where hydrocarbons were to be found.</w:t>
      </w:r>
    </w:p>
    <w:p w14:paraId="71174190" w14:textId="77777777" w:rsidR="00372CF0" w:rsidRDefault="00372CF0" w:rsidP="00372CF0">
      <w:pPr>
        <w:rPr>
          <w:sz w:val="16"/>
          <w:szCs w:val="16"/>
        </w:rPr>
      </w:pPr>
      <w:r>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Pr>
          <w:sz w:val="16"/>
          <w:szCs w:val="16"/>
        </w:rPr>
        <w:t>1980s, and</w:t>
      </w:r>
      <w:proofErr w:type="gramEnd"/>
      <w:r>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Pr>
          <w:sz w:val="16"/>
          <w:szCs w:val="16"/>
        </w:rPr>
        <w:t>as a whole probably</w:t>
      </w:r>
      <w:proofErr w:type="gramEnd"/>
      <w:r>
        <w:rPr>
          <w:sz w:val="16"/>
          <w:szCs w:val="16"/>
        </w:rPr>
        <w:t xml:space="preserve"> hit peak paper in 2013.</w:t>
      </w:r>
    </w:p>
    <w:p w14:paraId="243B1F62" w14:textId="77777777" w:rsidR="00372CF0" w:rsidRDefault="00372CF0" w:rsidP="00372CF0">
      <w:pPr>
        <w:rPr>
          <w:sz w:val="16"/>
          <w:szCs w:val="16"/>
        </w:rPr>
      </w:pPr>
      <w:r>
        <w:rPr>
          <w:sz w:val="16"/>
          <w:szCs w:val="16"/>
        </w:rPr>
        <w:t xml:space="preserve">As these examples indicate, </w:t>
      </w:r>
      <w:r>
        <w:rPr>
          <w:u w:val="single"/>
        </w:rPr>
        <w:t xml:space="preserve">computers and their kin help us with all four paths to </w:t>
      </w:r>
      <w:r>
        <w:rPr>
          <w:b/>
          <w:u w:val="single"/>
        </w:rPr>
        <w:t>dematerialization</w:t>
      </w:r>
      <w:r>
        <w:rPr>
          <w:sz w:val="16"/>
          <w:szCs w:val="16"/>
        </w:rPr>
        <w:t xml:space="preserve">. Hardware, software, and networks let us slim, swap, optimize, and evaporate. I contend that </w:t>
      </w:r>
      <w:r>
        <w:rPr>
          <w:u w:val="single"/>
        </w:rPr>
        <w:t xml:space="preserve">they’re the </w:t>
      </w:r>
      <w:r>
        <w:rPr>
          <w:b/>
          <w:u w:val="single"/>
        </w:rPr>
        <w:t>best tools</w:t>
      </w:r>
      <w:r>
        <w:rPr>
          <w:u w:val="single"/>
        </w:rPr>
        <w:t xml:space="preserve"> we’ve </w:t>
      </w:r>
      <w:r>
        <w:rPr>
          <w:b/>
          <w:u w:val="single"/>
        </w:rPr>
        <w:t>ever invented</w:t>
      </w:r>
      <w:r>
        <w:rPr>
          <w:u w:val="single"/>
        </w:rPr>
        <w:t xml:space="preserve"> for letting us tread more </w:t>
      </w:r>
      <w:r>
        <w:rPr>
          <w:b/>
          <w:u w:val="single"/>
        </w:rPr>
        <w:t>lightly</w:t>
      </w:r>
      <w:r>
        <w:rPr>
          <w:u w:val="single"/>
        </w:rPr>
        <w:t xml:space="preserve"> on our planet</w:t>
      </w:r>
      <w:r>
        <w:rPr>
          <w:sz w:val="16"/>
          <w:szCs w:val="16"/>
        </w:rPr>
        <w:t>.</w:t>
      </w:r>
    </w:p>
    <w:p w14:paraId="0B2FC600" w14:textId="77777777" w:rsidR="00372CF0" w:rsidRDefault="00372CF0" w:rsidP="00372CF0">
      <w:proofErr w:type="gramStart"/>
      <w:r>
        <w:rPr>
          <w:u w:val="single"/>
        </w:rPr>
        <w:t>All of</w:t>
      </w:r>
      <w:proofErr w:type="gramEnd"/>
      <w:r>
        <w:rPr>
          <w:u w:val="single"/>
        </w:rPr>
        <w:t xml:space="preserve"> these principles are about the </w:t>
      </w:r>
      <w:r>
        <w:rPr>
          <w:b/>
          <w:u w:val="single"/>
        </w:rPr>
        <w:t>combination</w:t>
      </w:r>
      <w:r>
        <w:t xml:space="preserve"> </w:t>
      </w:r>
      <w:r>
        <w:rPr>
          <w:u w:val="single"/>
        </w:rPr>
        <w:t xml:space="preserve">of technological </w:t>
      </w:r>
      <w:r>
        <w:rPr>
          <w:b/>
          <w:u w:val="single"/>
        </w:rPr>
        <w:t>progress</w:t>
      </w:r>
      <w:r>
        <w:rPr>
          <w:u w:val="single"/>
        </w:rPr>
        <w:t xml:space="preserve"> and </w:t>
      </w:r>
      <w:r>
        <w:rPr>
          <w:b/>
          <w:u w:val="single"/>
        </w:rPr>
        <w:t>capitalism</w:t>
      </w:r>
      <w:r>
        <w:t xml:space="preserve">, </w:t>
      </w:r>
      <w:r>
        <w:rPr>
          <w:u w:val="single"/>
        </w:rPr>
        <w:t xml:space="preserve">which are the first of the two pairs of forces causing </w:t>
      </w:r>
      <w:r>
        <w:rPr>
          <w:b/>
          <w:u w:val="single"/>
        </w:rPr>
        <w:t>dematerialization</w:t>
      </w:r>
      <w:r>
        <w:t>.</w:t>
      </w:r>
    </w:p>
    <w:p w14:paraId="42CBA7D8" w14:textId="77777777" w:rsidR="00372CF0" w:rsidRDefault="00372CF0" w:rsidP="00372CF0"/>
    <w:p w14:paraId="2437AAA0" w14:textId="77777777" w:rsidR="00E42E4C" w:rsidRPr="00F601E6" w:rsidRDefault="00E42E4C" w:rsidP="00F601E6"/>
    <w:sectPr w:rsidR="00E42E4C" w:rsidRPr="00F601E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06960" w14:textId="77777777" w:rsidR="00877D73" w:rsidRDefault="00877D73" w:rsidP="00337C3C">
      <w:pPr>
        <w:spacing w:after="0" w:line="240" w:lineRule="auto"/>
      </w:pPr>
      <w:r>
        <w:separator/>
      </w:r>
    </w:p>
  </w:endnote>
  <w:endnote w:type="continuationSeparator" w:id="0">
    <w:p w14:paraId="0058E4BE" w14:textId="77777777" w:rsidR="00877D73" w:rsidRDefault="00877D73" w:rsidP="00337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02883" w14:textId="77777777" w:rsidR="00877D73" w:rsidRDefault="00877D73" w:rsidP="00337C3C">
      <w:pPr>
        <w:spacing w:after="0" w:line="240" w:lineRule="auto"/>
      </w:pPr>
      <w:r>
        <w:separator/>
      </w:r>
    </w:p>
  </w:footnote>
  <w:footnote w:type="continuationSeparator" w:id="0">
    <w:p w14:paraId="6B9E916B" w14:textId="77777777" w:rsidR="00877D73" w:rsidRDefault="00877D73" w:rsidP="00337C3C">
      <w:pPr>
        <w:spacing w:after="0" w:line="240" w:lineRule="auto"/>
      </w:pPr>
      <w:r>
        <w:continuationSeparator/>
      </w:r>
    </w:p>
  </w:footnote>
  <w:footnote w:id="1">
    <w:p w14:paraId="6E1206FD" w14:textId="77777777" w:rsidR="00337C3C" w:rsidRPr="00752E9C" w:rsidRDefault="00337C3C" w:rsidP="00337C3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4A307C7" w14:textId="77777777" w:rsidR="00337C3C" w:rsidRPr="00855FDC" w:rsidRDefault="00337C3C" w:rsidP="00337C3C">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2C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2632"/>
    <w:rsid w:val="00335A23"/>
    <w:rsid w:val="00337C3C"/>
    <w:rsid w:val="00340707"/>
    <w:rsid w:val="00341C61"/>
    <w:rsid w:val="00351841"/>
    <w:rsid w:val="003624A6"/>
    <w:rsid w:val="00364ADF"/>
    <w:rsid w:val="00365C8D"/>
    <w:rsid w:val="003670D9"/>
    <w:rsid w:val="00370B41"/>
    <w:rsid w:val="00371B27"/>
    <w:rsid w:val="003726C3"/>
    <w:rsid w:val="00372A9B"/>
    <w:rsid w:val="00372CF0"/>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C32"/>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D73"/>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54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4F369B"/>
  <w14:defaultImageDpi w14:val="300"/>
  <w15:docId w15:val="{D9AB5BA7-F54D-C44F-A21F-CEE1FDEE3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2CF0"/>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372C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2C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2C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372CF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72CF0"/>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372CF0"/>
    <w:pPr>
      <w:keepNext/>
      <w:keepLines/>
      <w:spacing w:before="200" w:after="40"/>
      <w:outlineLvl w:val="5"/>
    </w:pPr>
    <w:rPr>
      <w:b/>
      <w:sz w:val="20"/>
      <w:szCs w:val="20"/>
    </w:rPr>
  </w:style>
  <w:style w:type="character" w:default="1" w:styleId="DefaultParagraphFont">
    <w:name w:val="Default Paragraph Font"/>
    <w:uiPriority w:val="1"/>
    <w:unhideWhenUsed/>
    <w:rsid w:val="00372C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2CF0"/>
  </w:style>
  <w:style w:type="character" w:customStyle="1" w:styleId="Heading1Char">
    <w:name w:val="Heading 1 Char"/>
    <w:aliases w:val="Pocket Char"/>
    <w:basedOn w:val="DefaultParagraphFont"/>
    <w:link w:val="Heading1"/>
    <w:uiPriority w:val="9"/>
    <w:rsid w:val="00372C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2CF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2CF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372CF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72CF0"/>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372CF0"/>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
    <w:basedOn w:val="DefaultParagraphFont"/>
    <w:link w:val="textbold"/>
    <w:uiPriority w:val="20"/>
    <w:qFormat/>
    <w:rsid w:val="00372CF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72CF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link w:val="Card"/>
    <w:uiPriority w:val="99"/>
    <w:unhideWhenUsed/>
    <w:rsid w:val="00372CF0"/>
    <w:rPr>
      <w:color w:val="auto"/>
      <w:u w:val="none"/>
    </w:rPr>
  </w:style>
  <w:style w:type="paragraph" w:styleId="DocumentMap">
    <w:name w:val="Document Map"/>
    <w:basedOn w:val="Normal"/>
    <w:link w:val="DocumentMapChar"/>
    <w:uiPriority w:val="99"/>
    <w:semiHidden/>
    <w:unhideWhenUsed/>
    <w:rsid w:val="00372C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2CF0"/>
    <w:rPr>
      <w:rFonts w:ascii="Lucida Grande" w:hAnsi="Lucida Grande" w:cs="Lucida Grande"/>
    </w:rPr>
  </w:style>
  <w:style w:type="character" w:customStyle="1" w:styleId="Heading5Char">
    <w:name w:val="Heading 5 Char"/>
    <w:basedOn w:val="DefaultParagraphFont"/>
    <w:link w:val="Heading5"/>
    <w:uiPriority w:val="9"/>
    <w:semiHidden/>
    <w:rsid w:val="00372CF0"/>
    <w:rPr>
      <w:rFonts w:ascii="Calibri" w:eastAsia="Calibri" w:hAnsi="Calibri" w:cs="Calibri"/>
      <w:b/>
      <w:sz w:val="22"/>
      <w:szCs w:val="22"/>
    </w:rPr>
  </w:style>
  <w:style w:type="character" w:customStyle="1" w:styleId="Heading6Char">
    <w:name w:val="Heading 6 Char"/>
    <w:basedOn w:val="DefaultParagraphFont"/>
    <w:link w:val="Heading6"/>
    <w:uiPriority w:val="9"/>
    <w:semiHidden/>
    <w:rsid w:val="00372CF0"/>
    <w:rPr>
      <w:rFonts w:ascii="Calibri" w:eastAsia="Calibri" w:hAnsi="Calibri" w:cs="Calibri"/>
      <w:b/>
      <w:sz w:val="20"/>
      <w:szCs w:val="20"/>
    </w:rPr>
  </w:style>
  <w:style w:type="paragraph" w:styleId="Title">
    <w:name w:val="Title"/>
    <w:basedOn w:val="Normal"/>
    <w:next w:val="Normal"/>
    <w:link w:val="TitleChar"/>
    <w:uiPriority w:val="10"/>
    <w:qFormat/>
    <w:rsid w:val="00372CF0"/>
    <w:pPr>
      <w:keepNext/>
      <w:keepLines/>
      <w:spacing w:before="480" w:after="120"/>
    </w:pPr>
    <w:rPr>
      <w:b/>
      <w:sz w:val="72"/>
      <w:szCs w:val="72"/>
    </w:rPr>
  </w:style>
  <w:style w:type="character" w:customStyle="1" w:styleId="TitleChar">
    <w:name w:val="Title Char"/>
    <w:basedOn w:val="DefaultParagraphFont"/>
    <w:link w:val="Title"/>
    <w:uiPriority w:val="10"/>
    <w:rsid w:val="00372CF0"/>
    <w:rPr>
      <w:rFonts w:ascii="Calibri" w:eastAsia="Calibri" w:hAnsi="Calibri" w:cs="Calibri"/>
      <w:b/>
      <w:sz w:val="72"/>
      <w:szCs w:val="72"/>
    </w:rPr>
  </w:style>
  <w:style w:type="paragraph" w:styleId="Subtitle">
    <w:name w:val="Subtitle"/>
    <w:basedOn w:val="Normal"/>
    <w:next w:val="Normal"/>
    <w:link w:val="SubtitleChar"/>
    <w:uiPriority w:val="11"/>
    <w:qFormat/>
    <w:rsid w:val="00372CF0"/>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372CF0"/>
    <w:rPr>
      <w:rFonts w:ascii="Georgia" w:eastAsia="Georgia" w:hAnsi="Georgia" w:cs="Georgia"/>
      <w:i/>
      <w:color w:val="666666"/>
      <w:sz w:val="48"/>
      <w:szCs w:val="48"/>
    </w:rPr>
  </w:style>
  <w:style w:type="character" w:styleId="FootnoteReference">
    <w:name w:val="footnote reference"/>
    <w:aliases w:val="FN Ref,footnote reference,fr,o,FR,(NECG) Footnote Reference"/>
    <w:basedOn w:val="DefaultParagraphFont"/>
    <w:uiPriority w:val="99"/>
    <w:unhideWhenUsed/>
    <w:qFormat/>
    <w:rsid w:val="00337C3C"/>
    <w:rPr>
      <w:vertAlign w:val="superscript"/>
    </w:rPr>
  </w:style>
  <w:style w:type="paragraph" w:customStyle="1" w:styleId="Card">
    <w:name w:val="Card"/>
    <w:basedOn w:val="Heading1"/>
    <w:link w:val="Hyperlink"/>
    <w:autoRedefine/>
    <w:uiPriority w:val="99"/>
    <w:qFormat/>
    <w:rsid w:val="00337C3C"/>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37C3C"/>
    <w:pPr>
      <w:spacing w:line="256" w:lineRule="auto"/>
      <w:ind w:left="720"/>
      <w:jc w:val="both"/>
    </w:pPr>
    <w:rPr>
      <w:rFonts w:eastAsiaTheme="minorEastAsia"/>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337C3C"/>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sagepub.com" TargetMode="External"/><Relationship Id="rId18" Type="http://schemas.openxmlformats.org/officeDocument/2006/relationships/hyperlink" Target="https://www.ipcc.ch/sr15/" TargetMode="External"/><Relationship Id="rId3" Type="http://schemas.openxmlformats.org/officeDocument/2006/relationships/customXml" Target="../customXml/item3.xml"/><Relationship Id="rId21" Type="http://schemas.openxmlformats.org/officeDocument/2006/relationships/hyperlink" Target="https://www.livescience.com/55129-how-heat-waves-kill-so-quickly.html" TargetMode="External"/><Relationship Id="rId7" Type="http://schemas.openxmlformats.org/officeDocument/2006/relationships/settings" Target="settings.xml"/><Relationship Id="rId12" Type="http://schemas.openxmlformats.org/officeDocument/2006/relationships/hyperlink" Target="https://web.archive.org/web/20050122044927/http:/www.ndtceda.com/archives/200102/0790.html"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cholarship.law.wm.edu/cgi/viewcontent.cgi?referer=https://www.google.com/&amp;httpsredir=1&amp;article=1653&amp;context=wmelpr" TargetMode="External"/><Relationship Id="rId20"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privat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henation.com/article/how-resource-scarcity-and-climate-change-could-produce-global-explosion/" TargetMode="External"/><Relationship Id="rId23" Type="http://schemas.openxmlformats.org/officeDocument/2006/relationships/hyperlink" Target="http://www.guardian.co.uk/commentisfree/cif-green/2009/aug/17/environment-climate-change" TargetMode="External"/><Relationship Id="rId10" Type="http://schemas.openxmlformats.org/officeDocument/2006/relationships/endnotes" Target="endnotes.xml"/><Relationship Id="rId19" Type="http://schemas.openxmlformats.org/officeDocument/2006/relationships/hyperlink" Target="https://www.livescience.com/57266-amazon-river.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eople.su.se/~jolso/HS-texter/shaltthou.pdf" TargetMode="External"/><Relationship Id="rId22" Type="http://schemas.openxmlformats.org/officeDocument/2006/relationships/hyperlink" Target="https://www.livescience.com/51990-sea-level-rise-unknowns.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23</Pages>
  <Words>14577</Words>
  <Characters>83092</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2022-01-08T16:49:00Z</dcterms:created>
  <dcterms:modified xsi:type="dcterms:W3CDTF">2022-01-08T17:24:00Z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