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034EB" w14:textId="459A6B24" w:rsidR="001D69EB" w:rsidRDefault="001D69EB" w:rsidP="001D69EB">
      <w:pPr>
        <w:pStyle w:val="Heading2"/>
      </w:pPr>
      <w:r>
        <w:t>Plan</w:t>
      </w:r>
    </w:p>
    <w:p w14:paraId="7C08943B" w14:textId="77777777" w:rsidR="001D69EB" w:rsidRDefault="001D69EB" w:rsidP="001D69EB">
      <w:pPr>
        <w:pStyle w:val="Heading4"/>
      </w:pPr>
      <w:r>
        <w:t>Plan – The appropriation of outer space through the production of orbital debris by private entities is unjust.</w:t>
      </w:r>
    </w:p>
    <w:p w14:paraId="702B8B86" w14:textId="77777777" w:rsidR="001D69EB" w:rsidRDefault="001D69EB" w:rsidP="001D69EB"/>
    <w:p w14:paraId="519489B1" w14:textId="77777777" w:rsidR="001D69EB" w:rsidRDefault="001D69EB" w:rsidP="001D69EB">
      <w:pPr>
        <w:pStyle w:val="Heading4"/>
      </w:pPr>
      <w:r>
        <w:t>Orbital debris is</w:t>
      </w:r>
    </w:p>
    <w:p w14:paraId="4A732870" w14:textId="77777777" w:rsidR="001D69EB" w:rsidRPr="00172966" w:rsidRDefault="001D69EB" w:rsidP="001D69EB">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3EE3220F" w14:textId="77777777" w:rsidR="001D69EB" w:rsidRPr="00172966" w:rsidRDefault="001D69EB" w:rsidP="001D69EB">
      <w:pPr>
        <w:rPr>
          <w:sz w:val="16"/>
        </w:rPr>
      </w:pPr>
      <w:r w:rsidRPr="00172966">
        <w:rPr>
          <w:sz w:val="16"/>
        </w:rPr>
        <w:t>Orbital Debris</w:t>
      </w:r>
    </w:p>
    <w:p w14:paraId="2A9E7D55" w14:textId="77777777" w:rsidR="001D69EB" w:rsidRPr="00172966" w:rsidRDefault="001D69EB" w:rsidP="001D69EB">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1D3ADE3A" w14:textId="77777777" w:rsidR="001D69EB" w:rsidRDefault="001D69EB" w:rsidP="001D69EB">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66C2152" w14:textId="77777777" w:rsidR="001D69EB" w:rsidRDefault="001D69EB" w:rsidP="001D69EB"/>
    <w:p w14:paraId="2D474738" w14:textId="77777777" w:rsidR="001D69EB" w:rsidRDefault="001D69EB" w:rsidP="001D69EB">
      <w:pPr>
        <w:pStyle w:val="Heading4"/>
      </w:pPr>
      <w:r>
        <w:t xml:space="preserve">The </w:t>
      </w:r>
      <w:proofErr w:type="spellStart"/>
      <w:r>
        <w:t>aff</w:t>
      </w:r>
      <w:proofErr w:type="spellEnd"/>
      <w:r>
        <w:t xml:space="preserve">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Only the affirmative can address the </w:t>
      </w:r>
      <w:r w:rsidRPr="0013765D">
        <w:rPr>
          <w:u w:val="single"/>
        </w:rPr>
        <w:t>underlying incentive problem</w:t>
      </w:r>
      <w:r>
        <w:t>.</w:t>
      </w:r>
    </w:p>
    <w:p w14:paraId="2283EFB6" w14:textId="77777777" w:rsidR="001D69EB" w:rsidRPr="009B41D4" w:rsidRDefault="001D69EB" w:rsidP="001D69EB">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3A8FCDB8" w14:textId="77777777" w:rsidR="001D69EB" w:rsidRPr="00FB4B6B" w:rsidRDefault="001D69EB" w:rsidP="001D69EB">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w:t>
      </w:r>
      <w:r w:rsidRPr="00BA44E4">
        <w:rPr>
          <w:sz w:val="14"/>
        </w:rPr>
        <w:lastRenderedPageBreak/>
        <w:t xml:space="preserve">the commons has often been a game of catch-up with substantial social costs. The </w:t>
      </w:r>
      <w:r w:rsidRPr="00FB4B6B">
        <w:rPr>
          <w:u w:val="single"/>
        </w:rPr>
        <w:t>infant space industry can avert these costs before they escalate.</w:t>
      </w:r>
    </w:p>
    <w:p w14:paraId="39D3D2F4" w14:textId="77777777" w:rsidR="001D69EB" w:rsidRPr="00BA44E4" w:rsidRDefault="001D69EB" w:rsidP="001D69EB">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0E509C95" w14:textId="77777777" w:rsidR="001D69EB" w:rsidRPr="00BA44E4" w:rsidRDefault="001D69EB" w:rsidP="001D69EB">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4593AD9C" w14:textId="77777777" w:rsidR="001D69EB" w:rsidRPr="00BA44E4" w:rsidRDefault="001D69EB" w:rsidP="001D69EB">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4D781D53" w14:textId="77777777" w:rsidR="001D69EB" w:rsidRPr="00BA44E4" w:rsidRDefault="001D69EB" w:rsidP="001D69EB">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1409E953" w14:textId="77777777" w:rsidR="001D69EB" w:rsidRPr="00BA44E4" w:rsidRDefault="001D69EB" w:rsidP="001D69EB">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B48C568" w14:textId="77777777" w:rsidR="001D69EB" w:rsidRPr="00BA44E4" w:rsidRDefault="001D69EB" w:rsidP="001D69EB">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11C9FFB9" w14:textId="77777777" w:rsidR="001D69EB" w:rsidRPr="00BA44E4" w:rsidRDefault="001D69EB" w:rsidP="001D69EB">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0D6426FD" w14:textId="77777777" w:rsidR="001D69EB" w:rsidRPr="00BA44E4" w:rsidRDefault="001D69EB" w:rsidP="001D69EB">
      <w:pPr>
        <w:rPr>
          <w:sz w:val="14"/>
        </w:rPr>
      </w:pPr>
      <w:r w:rsidRPr="00BA44E4">
        <w:rPr>
          <w:sz w:val="14"/>
        </w:rPr>
        <w:t>RESULTS</w:t>
      </w:r>
    </w:p>
    <w:p w14:paraId="56387606" w14:textId="77777777" w:rsidR="001D69EB" w:rsidRPr="00BA44E4" w:rsidRDefault="001D69EB" w:rsidP="001D69EB">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4F14B446" w14:textId="77777777" w:rsidR="001D69EB" w:rsidRDefault="001D69EB" w:rsidP="001D69EB">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6854B114" w14:textId="77777777" w:rsidR="001D69EB" w:rsidRDefault="001D69EB" w:rsidP="001D69EB">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141A2954" w14:textId="77777777" w:rsidR="001D69EB" w:rsidRDefault="001D69EB" w:rsidP="001D69EB">
      <w:pPr>
        <w:rPr>
          <w:sz w:val="14"/>
        </w:rPr>
      </w:pPr>
      <w:r>
        <w:rPr>
          <w:sz w:val="14"/>
        </w:rPr>
        <w:t>DISCUSSION</w:t>
      </w:r>
    </w:p>
    <w:p w14:paraId="4AB045EB" w14:textId="77777777" w:rsidR="001D69EB" w:rsidRDefault="001D69EB" w:rsidP="001D69EB">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6777305F" w14:textId="77777777" w:rsidR="001D69EB" w:rsidRDefault="001D69EB" w:rsidP="001D69EB">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62878AD8" w14:textId="77777777" w:rsidR="001D69EB" w:rsidRDefault="001D69EB" w:rsidP="001D69EB">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04E6749D" w14:textId="77777777" w:rsidR="001D69EB" w:rsidRDefault="001D69EB" w:rsidP="001D69EB">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18144CFB" w14:textId="77777777" w:rsidR="001D69EB" w:rsidRDefault="001D69EB" w:rsidP="001D69EB"/>
    <w:p w14:paraId="500D17C6" w14:textId="1A5696A7" w:rsidR="001D69EB" w:rsidRDefault="001D69EB" w:rsidP="001D69EB">
      <w:pPr>
        <w:pStyle w:val="Heading2"/>
      </w:pPr>
      <w:r>
        <w:lastRenderedPageBreak/>
        <w:t>ADV</w:t>
      </w:r>
    </w:p>
    <w:p w14:paraId="675FDD99" w14:textId="77777777" w:rsidR="001D69EB" w:rsidRDefault="001D69EB" w:rsidP="001D69EB">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63C511EB" w14:textId="77777777" w:rsidR="001D69EB" w:rsidRPr="00297AF0" w:rsidRDefault="001D69EB" w:rsidP="001D69EB">
      <w:r w:rsidRPr="00297AF0">
        <w:rPr>
          <w:rStyle w:val="Style13ptBold"/>
        </w:rPr>
        <w:t xml:space="preserve">Rao and </w:t>
      </w:r>
      <w:proofErr w:type="spellStart"/>
      <w:r w:rsidRPr="00297AF0">
        <w:rPr>
          <w:rStyle w:val="Style13ptBold"/>
        </w:rPr>
        <w:t>Rondina</w:t>
      </w:r>
      <w:proofErr w:type="spellEnd"/>
      <w:r>
        <w:t xml:space="preserve"> 2/16/</w:t>
      </w:r>
      <w:r w:rsidRPr="00297AF0">
        <w:rPr>
          <w:rStyle w:val="Style13ptBold"/>
        </w:rPr>
        <w:t>22</w:t>
      </w:r>
      <w:r>
        <w:t xml:space="preserve"> [Akhil Rao and Giacomo </w:t>
      </w:r>
      <w:proofErr w:type="spellStart"/>
      <w:r>
        <w:t>Rondina</w:t>
      </w:r>
      <w:proofErr w:type="spellEnd"/>
      <w:r>
        <w:t>. *Middlebury College in the Department of Economics. **University of California, San Diego. “</w:t>
      </w:r>
      <w:r w:rsidRPr="00297AF0">
        <w:t>Open access to orbit and runaway space debris growth</w:t>
      </w:r>
      <w:r>
        <w:t xml:space="preserve">.” </w:t>
      </w:r>
      <w:hyperlink r:id="rId11" w:history="1">
        <w:r w:rsidRPr="00291C20">
          <w:rPr>
            <w:rStyle w:val="Hyperlink"/>
          </w:rPr>
          <w:t>https://arxiv.org/pdf/2202.07442.pdf</w:t>
        </w:r>
      </w:hyperlink>
      <w:r>
        <w:t>] Justin</w:t>
      </w:r>
    </w:p>
    <w:p w14:paraId="1A4D4E53" w14:textId="77777777" w:rsidR="001D69EB" w:rsidRPr="0077694C" w:rsidRDefault="001D69EB" w:rsidP="001D69EB">
      <w:pPr>
        <w:rPr>
          <w:sz w:val="14"/>
        </w:rPr>
      </w:pPr>
      <w:r w:rsidRPr="0077694C">
        <w:rPr>
          <w:sz w:val="14"/>
        </w:rPr>
        <w:t xml:space="preserve">In this paper </w:t>
      </w:r>
      <w:r w:rsidRPr="00297AF0">
        <w:rPr>
          <w:u w:val="single"/>
        </w:rPr>
        <w:t xml:space="preserve">we present a dynamic </w:t>
      </w:r>
      <w:proofErr w:type="spellStart"/>
      <w:r w:rsidRPr="00275260">
        <w:rPr>
          <w:highlight w:val="green"/>
          <w:u w:val="single"/>
        </w:rPr>
        <w:t>physico</w:t>
      </w:r>
      <w:proofErr w:type="spellEnd"/>
      <w:r w:rsidRPr="00275260">
        <w:rPr>
          <w:highlight w:val="green"/>
          <w:u w:val="single"/>
        </w:rPr>
        <w:t xml:space="preserve">-economic </w:t>
      </w:r>
      <w:r w:rsidRPr="00B97E25">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275260">
        <w:rPr>
          <w:highlight w:val="green"/>
          <w:u w:val="single"/>
        </w:rPr>
        <w:t>with</w:t>
      </w:r>
      <w:r w:rsidRPr="0077694C">
        <w:rPr>
          <w:sz w:val="14"/>
        </w:rPr>
        <w:t xml:space="preserve"> endogenous </w:t>
      </w:r>
      <w:r w:rsidRPr="00297AF0">
        <w:rPr>
          <w:u w:val="single"/>
        </w:rPr>
        <w:t xml:space="preserve">collision probability and </w:t>
      </w:r>
      <w:r w:rsidRPr="00275260">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 xml:space="preserve">stability of </w:t>
      </w:r>
      <w:proofErr w:type="spellStart"/>
      <w:r w:rsidRPr="00297AF0">
        <w:rPr>
          <w:u w:val="single"/>
        </w:rPr>
        <w:t>openaccess</w:t>
      </w:r>
      <w:proofErr w:type="spellEnd"/>
      <w:r w:rsidRPr="00297AF0">
        <w:rPr>
          <w:u w:val="single"/>
        </w:rPr>
        <w:t xml:space="preserve">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22C2737C" w14:textId="77777777" w:rsidR="001D69EB" w:rsidRPr="0077694C" w:rsidRDefault="001D69EB" w:rsidP="001D69EB">
      <w:pPr>
        <w:rPr>
          <w:sz w:val="14"/>
        </w:rPr>
      </w:pPr>
      <w:r w:rsidRPr="00B97E25">
        <w:rPr>
          <w:rStyle w:val="Emphasis"/>
          <w:sz w:val="24"/>
          <w:highlight w:val="green"/>
        </w:rPr>
        <w:t>First</w:t>
      </w:r>
      <w:r w:rsidRPr="0077694C">
        <w:rPr>
          <w:sz w:val="14"/>
        </w:rPr>
        <w:t xml:space="preserve">, under open access </w:t>
      </w:r>
      <w:r w:rsidRPr="00275260">
        <w:rPr>
          <w:highlight w:val="green"/>
          <w:u w:val="single"/>
        </w:rPr>
        <w:t>too many firms</w:t>
      </w:r>
      <w:r w:rsidRPr="00297AF0">
        <w:rPr>
          <w:u w:val="single"/>
        </w:rPr>
        <w:t xml:space="preserve"> will </w:t>
      </w:r>
      <w:r w:rsidRPr="00275260">
        <w:rPr>
          <w:highlight w:val="green"/>
          <w:u w:val="single"/>
        </w:rPr>
        <w:t xml:space="preserve">launch satellites because they won’t </w:t>
      </w:r>
      <w:r w:rsidRPr="00B97E25">
        <w:rPr>
          <w:rStyle w:val="Emphasis"/>
          <w:highlight w:val="green"/>
        </w:rPr>
        <w:t>internalize</w:t>
      </w:r>
      <w:r w:rsidRPr="00B97E25">
        <w:rPr>
          <w:rStyle w:val="Emphasis"/>
        </w:rPr>
        <w:t xml:space="preserve"> the </w:t>
      </w:r>
      <w:proofErr w:type="gramStart"/>
      <w:r w:rsidRPr="00B97E25">
        <w:rPr>
          <w:rStyle w:val="Emphasis"/>
          <w:highlight w:val="green"/>
        </w:rPr>
        <w:t>risks</w:t>
      </w:r>
      <w:proofErr w:type="gramEnd"/>
      <w:r w:rsidRPr="00275260">
        <w:rPr>
          <w:highlight w:val="green"/>
          <w:u w:val="single"/>
        </w:rPr>
        <w:t xml:space="preserve"> they impose on</w:t>
      </w:r>
      <w:r w:rsidRPr="0077694C">
        <w:rPr>
          <w:sz w:val="14"/>
        </w:rPr>
        <w:t xml:space="preserve"> other orbit </w:t>
      </w:r>
      <w:r w:rsidRPr="00275260">
        <w:rPr>
          <w:highlight w:val="green"/>
          <w:u w:val="single"/>
        </w:rPr>
        <w:t>users</w:t>
      </w:r>
      <w:r w:rsidRPr="0077694C">
        <w:rPr>
          <w:sz w:val="14"/>
        </w:rPr>
        <w:t xml:space="preserve">. Though </w:t>
      </w:r>
      <w:r w:rsidRPr="00275260">
        <w:rPr>
          <w:highlight w:val="green"/>
          <w:u w:val="single"/>
        </w:rPr>
        <w:t>profit maximizing satellite owners</w:t>
      </w:r>
      <w:r w:rsidRPr="0077694C">
        <w:rPr>
          <w:sz w:val="14"/>
        </w:rPr>
        <w:t xml:space="preserve"> have incentives to reduce launches as the risk of a collision grows, they </w:t>
      </w:r>
      <w:r w:rsidRPr="00275260">
        <w:rPr>
          <w:highlight w:val="green"/>
          <w:u w:val="single"/>
        </w:rPr>
        <w:t xml:space="preserve">do </w:t>
      </w:r>
      <w:r w:rsidRPr="00B97E25">
        <w:rPr>
          <w:rStyle w:val="Emphasis"/>
          <w:highlight w:val="green"/>
        </w:rPr>
        <w:t>not</w:t>
      </w:r>
      <w:r w:rsidRPr="00275260">
        <w:rPr>
          <w:highlight w:val="green"/>
          <w:u w:val="single"/>
        </w:rPr>
        <w:t xml:space="preserve"> respond to debris</w:t>
      </w:r>
      <w:r w:rsidRPr="00297AF0">
        <w:rPr>
          <w:u w:val="single"/>
        </w:rPr>
        <w:t xml:space="preserve"> growth</w:t>
      </w:r>
      <w:r w:rsidRPr="0077694C">
        <w:rPr>
          <w:sz w:val="14"/>
        </w:rPr>
        <w:t xml:space="preserve"> or collision risk </w:t>
      </w:r>
      <w:r w:rsidRPr="00B97E25">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w:t>
      </w:r>
      <w:proofErr w:type="gramStart"/>
      <w:r w:rsidRPr="0077694C">
        <w:rPr>
          <w:sz w:val="14"/>
        </w:rPr>
        <w:t>rather</w:t>
      </w:r>
      <w:proofErr w:type="gramEnd"/>
      <w:r w:rsidRPr="0077694C">
        <w:rPr>
          <w:sz w:val="14"/>
        </w:rPr>
        <w:t xml:space="preserve"> than more) open-access overexploitation.</w:t>
      </w:r>
    </w:p>
    <w:p w14:paraId="18D531C4" w14:textId="77777777" w:rsidR="001D69EB" w:rsidRPr="0077694C" w:rsidRDefault="001D69EB" w:rsidP="001D69EB">
      <w:pPr>
        <w:rPr>
          <w:sz w:val="14"/>
        </w:rPr>
      </w:pPr>
      <w:r w:rsidRPr="00B97E25">
        <w:rPr>
          <w:rStyle w:val="Emphasis"/>
          <w:sz w:val="24"/>
          <w:highlight w:val="green"/>
        </w:rPr>
        <w:t>Second</w:t>
      </w:r>
      <w:r w:rsidRPr="0077694C">
        <w:rPr>
          <w:sz w:val="14"/>
        </w:rPr>
        <w:t xml:space="preserve">, </w:t>
      </w:r>
      <w:r w:rsidRPr="00F52977">
        <w:rPr>
          <w:highlight w:val="green"/>
          <w:u w:val="single"/>
        </w:rPr>
        <w:t>Kessler</w:t>
      </w:r>
      <w:r w:rsidRPr="00297AF0">
        <w:rPr>
          <w:u w:val="single"/>
        </w:rPr>
        <w:t xml:space="preserve"> Syndrome is </w:t>
      </w:r>
      <w:r w:rsidRPr="00B97E25">
        <w:rPr>
          <w:rStyle w:val="Emphasis"/>
          <w:highlight w:val="green"/>
        </w:rPr>
        <w:t>possible</w:t>
      </w:r>
      <w:r w:rsidRPr="00F52977">
        <w:rPr>
          <w:highlight w:val="green"/>
          <w:u w:val="single"/>
        </w:rPr>
        <w:t xml:space="preserve"> </w:t>
      </w:r>
      <w:proofErr w:type="gramStart"/>
      <w:r w:rsidRPr="00F52977">
        <w:rPr>
          <w:highlight w:val="green"/>
          <w:u w:val="single"/>
        </w:rPr>
        <w:t>as long as</w:t>
      </w:r>
      <w:proofErr w:type="gramEnd"/>
      <w:r w:rsidRPr="0077694C">
        <w:rPr>
          <w:sz w:val="14"/>
        </w:rPr>
        <w:t xml:space="preserve"> debris objects can collide with each other and generate new fragments, </w:t>
      </w:r>
      <w:proofErr w:type="spellStart"/>
      <w:r w:rsidRPr="0077694C">
        <w:rPr>
          <w:sz w:val="14"/>
        </w:rPr>
        <w:t>i.e</w:t>
      </w:r>
      <w:proofErr w:type="spellEnd"/>
      <w:r w:rsidRPr="0077694C">
        <w:rPr>
          <w:sz w:val="14"/>
        </w:rPr>
        <w:t xml:space="preserve"> the new fragment formation </w:t>
      </w:r>
      <w:r w:rsidRPr="00F52977">
        <w:rPr>
          <w:highlight w:val="green"/>
          <w:u w:val="single"/>
        </w:rPr>
        <w:t xml:space="preserve">debris coupling </w:t>
      </w:r>
      <w:r w:rsidRPr="00B97E25">
        <w:rPr>
          <w:rStyle w:val="Emphasis"/>
          <w:highlight w:val="green"/>
        </w:rPr>
        <w:t>exists</w:t>
      </w:r>
      <w:r w:rsidRPr="0077694C">
        <w:rPr>
          <w:sz w:val="14"/>
        </w:rPr>
        <w:t xml:space="preserve">. </w:t>
      </w:r>
      <w:r w:rsidRPr="00B97E25">
        <w:rPr>
          <w:rStyle w:val="Emphasis"/>
          <w:highlight w:val="green"/>
        </w:rPr>
        <w:t>Engineering studies</w:t>
      </w:r>
      <w:r w:rsidRPr="00F52977">
        <w:rPr>
          <w:highlight w:val="green"/>
          <w:u w:val="single"/>
        </w:rPr>
        <w:t xml:space="preserve"> indicate</w:t>
      </w:r>
      <w:r w:rsidRPr="00297AF0">
        <w:rPr>
          <w:u w:val="single"/>
        </w:rPr>
        <w:t xml:space="preserve"> that </w:t>
      </w:r>
      <w:r w:rsidRPr="00F52977">
        <w:rPr>
          <w:highlight w:val="green"/>
          <w:u w:val="single"/>
        </w:rPr>
        <w:t>this</w:t>
      </w:r>
      <w:r w:rsidRPr="00297AF0">
        <w:rPr>
          <w:u w:val="single"/>
        </w:rPr>
        <w:t xml:space="preserve"> coupling does </w:t>
      </w:r>
      <w:r w:rsidRPr="0077694C">
        <w:rPr>
          <w:sz w:val="14"/>
        </w:rPr>
        <w:t xml:space="preserve">in fact </w:t>
      </w:r>
      <w:r w:rsidRPr="00F52977">
        <w:rPr>
          <w:highlight w:val="green"/>
          <w:u w:val="single"/>
        </w:rPr>
        <w:t>exist</w:t>
      </w:r>
      <w:r w:rsidRPr="0077694C">
        <w:rPr>
          <w:sz w:val="14"/>
        </w:rPr>
        <w:t xml:space="preserve">. Due to open access, </w:t>
      </w:r>
      <w:r w:rsidRPr="00297AF0">
        <w:rPr>
          <w:u w:val="single"/>
        </w:rPr>
        <w:t xml:space="preserve">even </w:t>
      </w:r>
      <w:r w:rsidRPr="00F52977">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F52977">
        <w:rPr>
          <w:highlight w:val="green"/>
          <w:u w:val="single"/>
        </w:rPr>
        <w:t>launch satellites</w:t>
      </w:r>
      <w:r w:rsidRPr="0077694C">
        <w:rPr>
          <w:sz w:val="14"/>
        </w:rPr>
        <w:t xml:space="preserve"> despite recognizing their role in causing Kessler Syndrome and </w:t>
      </w:r>
      <w:r w:rsidRPr="00F52977">
        <w:rPr>
          <w:highlight w:val="green"/>
          <w:u w:val="single"/>
        </w:rPr>
        <w:t>even after</w:t>
      </w:r>
      <w:r w:rsidRPr="0077694C">
        <w:rPr>
          <w:u w:val="single"/>
        </w:rPr>
        <w:t xml:space="preserve"> the Kessler </w:t>
      </w:r>
      <w:r w:rsidRPr="00F52977">
        <w:rPr>
          <w:highlight w:val="green"/>
          <w:u w:val="single"/>
        </w:rPr>
        <w:t xml:space="preserve">threshold has been </w:t>
      </w:r>
      <w:r w:rsidRPr="00B97E25">
        <w:rPr>
          <w:rStyle w:val="Emphasis"/>
          <w:highlight w:val="green"/>
        </w:rPr>
        <w:t>crossed</w:t>
      </w:r>
      <w:r w:rsidRPr="0077694C">
        <w:rPr>
          <w:sz w:val="14"/>
        </w:rPr>
        <w:t>.</w:t>
      </w:r>
    </w:p>
    <w:p w14:paraId="45E2FE40" w14:textId="77777777" w:rsidR="001D69EB" w:rsidRDefault="001D69EB" w:rsidP="001D69EB">
      <w:pPr>
        <w:rPr>
          <w:sz w:val="14"/>
        </w:rPr>
      </w:pPr>
      <w:r w:rsidRPr="00B97E25">
        <w:rPr>
          <w:rStyle w:val="Emphasis"/>
          <w:sz w:val="24"/>
          <w:highlight w:val="green"/>
        </w:rPr>
        <w:t>Third</w:t>
      </w:r>
      <w:r w:rsidRPr="0077694C">
        <w:rPr>
          <w:sz w:val="14"/>
        </w:rPr>
        <w:t xml:space="preserve">, under open access </w:t>
      </w:r>
      <w:r w:rsidRPr="00F52977">
        <w:rPr>
          <w:highlight w:val="green"/>
          <w:u w:val="single"/>
        </w:rPr>
        <w:t>Kessler</w:t>
      </w:r>
      <w:r w:rsidRPr="0077694C">
        <w:rPr>
          <w:u w:val="single"/>
        </w:rPr>
        <w:t xml:space="preserve"> Syndrome is</w:t>
      </w:r>
      <w:r w:rsidRPr="0077694C">
        <w:rPr>
          <w:sz w:val="14"/>
        </w:rPr>
        <w:t xml:space="preserve"> more </w:t>
      </w:r>
      <w:r w:rsidRPr="00F52977">
        <w:rPr>
          <w:highlight w:val="green"/>
          <w:u w:val="single"/>
        </w:rPr>
        <w:t>likely as</w:t>
      </w:r>
      <w:r w:rsidRPr="0077694C">
        <w:rPr>
          <w:u w:val="single"/>
        </w:rPr>
        <w:t xml:space="preserve"> the </w:t>
      </w:r>
      <w:r w:rsidRPr="00B97E25">
        <w:rPr>
          <w:rStyle w:val="Emphasis"/>
        </w:rPr>
        <w:t xml:space="preserve">excess </w:t>
      </w:r>
      <w:r w:rsidRPr="00B97E25">
        <w:rPr>
          <w:rStyle w:val="Emphasis"/>
          <w:highlight w:val="green"/>
        </w:rPr>
        <w:t>return</w:t>
      </w:r>
      <w:r w:rsidRPr="00F52977">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F52977">
        <w:rPr>
          <w:highlight w:val="green"/>
          <w:u w:val="single"/>
        </w:rPr>
        <w:t>new</w:t>
      </w:r>
      <w:r w:rsidRPr="0077694C">
        <w:rPr>
          <w:u w:val="single"/>
        </w:rPr>
        <w:t xml:space="preserve"> commercial </w:t>
      </w:r>
      <w:r w:rsidRPr="00F52977">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F52977">
        <w:rPr>
          <w:highlight w:val="green"/>
          <w:u w:val="single"/>
        </w:rPr>
        <w:t xml:space="preserve">make orbit use </w:t>
      </w:r>
      <w:r w:rsidRPr="00B97E25">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F52977">
        <w:rPr>
          <w:highlight w:val="green"/>
          <w:u w:val="single"/>
        </w:rPr>
        <w:t>Kessler</w:t>
      </w:r>
      <w:r w:rsidRPr="0077694C">
        <w:rPr>
          <w:u w:val="single"/>
        </w:rPr>
        <w:t xml:space="preserve"> Syndrome </w:t>
      </w:r>
      <w:r w:rsidRPr="00F52977">
        <w:rPr>
          <w:highlight w:val="green"/>
          <w:u w:val="single"/>
        </w:rPr>
        <w:t>occurring</w:t>
      </w:r>
      <w:r w:rsidRPr="0077694C">
        <w:rPr>
          <w:u w:val="single"/>
        </w:rPr>
        <w:t xml:space="preserve"> as </w:t>
      </w:r>
      <w:r w:rsidRPr="00B97E25">
        <w:rPr>
          <w:rStyle w:val="Emphasis"/>
        </w:rPr>
        <w:t xml:space="preserve">early as </w:t>
      </w:r>
      <w:r w:rsidRPr="00B97E25">
        <w:rPr>
          <w:rStyle w:val="Emphasis"/>
          <w:highlight w:val="green"/>
        </w:rPr>
        <w:t>2035</w:t>
      </w:r>
      <w:r w:rsidRPr="0077694C">
        <w:rPr>
          <w:sz w:val="14"/>
        </w:rPr>
        <w:t xml:space="preserve">. Our results suggest </w:t>
      </w:r>
      <w:proofErr w:type="gramStart"/>
      <w:r w:rsidRPr="0077694C">
        <w:rPr>
          <w:sz w:val="14"/>
        </w:rPr>
        <w:t>that,</w:t>
      </w:r>
      <w:proofErr w:type="gramEnd"/>
      <w:r w:rsidRPr="0077694C">
        <w:rPr>
          <w:sz w:val="14"/>
        </w:rPr>
        <w:t xml:space="preserve">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3040B31E" w14:textId="77777777" w:rsidR="001D69EB" w:rsidRDefault="001D69EB" w:rsidP="001D69EB">
      <w:pPr>
        <w:rPr>
          <w:sz w:val="14"/>
        </w:rPr>
      </w:pPr>
    </w:p>
    <w:p w14:paraId="3D2465E2" w14:textId="77777777" w:rsidR="001D69EB" w:rsidRDefault="001D69EB" w:rsidP="001D69EB">
      <w:pPr>
        <w:pStyle w:val="Heading4"/>
      </w:pPr>
      <w:r>
        <w:t xml:space="preserve">Debris is </w:t>
      </w:r>
      <w:r w:rsidRPr="00E642CB">
        <w:rPr>
          <w:u w:val="single"/>
        </w:rPr>
        <w:t xml:space="preserve">exponentially </w:t>
      </w:r>
      <w:proofErr w:type="gramStart"/>
      <w:r w:rsidRPr="00E642CB">
        <w:rPr>
          <w:u w:val="single"/>
        </w:rPr>
        <w:t>increasing</w:t>
      </w:r>
      <w:proofErr w:type="gramEnd"/>
      <w:r>
        <w:t xml:space="preserve"> and current models </w:t>
      </w:r>
      <w:r w:rsidRPr="00E642CB">
        <w:rPr>
          <w:u w:val="single"/>
        </w:rPr>
        <w:t>underestimate the risk</w:t>
      </w:r>
      <w:r>
        <w:t xml:space="preserve">. The </w:t>
      </w:r>
      <w:proofErr w:type="spellStart"/>
      <w:r>
        <w:t>aff</w:t>
      </w:r>
      <w:proofErr w:type="spellEnd"/>
      <w:r>
        <w:t xml:space="preserve"> is our best shot making it </w:t>
      </w:r>
      <w:r w:rsidRPr="00E642CB">
        <w:rPr>
          <w:u w:val="single"/>
        </w:rPr>
        <w:t>try-or-die</w:t>
      </w:r>
      <w:r>
        <w:t>.</w:t>
      </w:r>
    </w:p>
    <w:p w14:paraId="38655CBA" w14:textId="77777777" w:rsidR="001D69EB" w:rsidRPr="00E642CB" w:rsidRDefault="001D69EB" w:rsidP="001D69EB">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w:t>
      </w:r>
      <w:proofErr w:type="gramStart"/>
      <w:r>
        <w:t>Internally</w:t>
      </w:r>
      <w:proofErr w:type="gramEnd"/>
      <w:r>
        <w:t xml:space="preserve"> citing James Blake * </w:t>
      </w:r>
      <w:r w:rsidRPr="00E642CB">
        <w:t xml:space="preserve">I am a Ph.D. student in Astronomy at Yale University. My research focuses on ultra-diffuse galaxies and their globular cluster populations. Since I came to Yale, I have worked on two "dark-matter-free" galaxies </w:t>
      </w:r>
      <w:r w:rsidRPr="00E642CB">
        <w:lastRenderedPageBreak/>
        <w:t>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2" w:history="1">
        <w:r w:rsidRPr="00EE4324">
          <w:rPr>
            <w:rStyle w:val="Hyperlink"/>
          </w:rPr>
          <w:t>https://astrobites.org/2022/02/24/space-sustainability/</w:t>
        </w:r>
      </w:hyperlink>
      <w:r>
        <w:t>] Justin</w:t>
      </w:r>
    </w:p>
    <w:p w14:paraId="23A32C4E" w14:textId="77777777" w:rsidR="001D69EB" w:rsidRPr="00E642CB" w:rsidRDefault="001D69EB" w:rsidP="001D69EB">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 xml:space="preserve">junk </w:t>
      </w:r>
      <w:proofErr w:type="gramStart"/>
      <w:r w:rsidRPr="00CB5887">
        <w:rPr>
          <w:highlight w:val="green"/>
          <w:u w:val="single"/>
        </w:rPr>
        <w:t>collide</w:t>
      </w:r>
      <w:proofErr w:type="gramEnd"/>
      <w:r w:rsidRPr="00CB5887">
        <w:rPr>
          <w:highlight w:val="green"/>
          <w:u w:val="single"/>
        </w:rPr>
        <w:t xml:space="preserv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proofErr w:type="gramStart"/>
      <w:r w:rsidRPr="00CB5887">
        <w:rPr>
          <w:rStyle w:val="Emphasis"/>
          <w:highlight w:val="green"/>
        </w:rPr>
        <w:t>drag</w:t>
      </w:r>
      <w:r w:rsidRPr="00E642CB">
        <w:rPr>
          <w:sz w:val="14"/>
        </w:rPr>
        <w:t xml:space="preserve">, </w:t>
      </w:r>
      <w:r w:rsidRPr="00E642CB">
        <w:rPr>
          <w:u w:val="single"/>
        </w:rPr>
        <w:t>and</w:t>
      </w:r>
      <w:proofErr w:type="gramEnd"/>
      <w:r w:rsidRPr="00E642CB">
        <w:rPr>
          <w:u w:val="single"/>
        </w:rPr>
        <w:t xml:space="preserve">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proofErr w:type="gramStart"/>
      <w:r w:rsidRPr="00E642CB">
        <w:rPr>
          <w:u w:val="single"/>
        </w:rPr>
        <w:t>cataloging</w:t>
      </w:r>
      <w:proofErr w:type="gramEnd"/>
      <w:r w:rsidRPr="00E642CB">
        <w:rPr>
          <w:u w:val="single"/>
        </w:rPr>
        <w:t xml:space="preserve">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45E772EB" w14:textId="77777777" w:rsidR="001D69EB" w:rsidRPr="00E642CB" w:rsidRDefault="001D69EB" w:rsidP="001D69EB">
      <w:pPr>
        <w:rPr>
          <w:sz w:val="14"/>
        </w:rPr>
      </w:pPr>
      <w:r w:rsidRPr="00E642CB">
        <w:rPr>
          <w:sz w:val="14"/>
        </w:rPr>
        <w:t>What’s up there?</w:t>
      </w:r>
    </w:p>
    <w:p w14:paraId="5B307F41" w14:textId="77777777" w:rsidR="001D69EB" w:rsidRPr="00E642CB" w:rsidRDefault="001D69EB" w:rsidP="001D69EB">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6E8ED14E" w14:textId="77777777" w:rsidR="001D69EB" w:rsidRPr="00E642CB" w:rsidRDefault="001D69EB" w:rsidP="001D69EB">
      <w:pPr>
        <w:rPr>
          <w:sz w:val="14"/>
        </w:rPr>
      </w:pPr>
      <w:r w:rsidRPr="00E642CB">
        <w:rPr>
          <w:sz w:val="14"/>
        </w:rPr>
        <w:t>Fig. 2: Number of tracked objects in Low-Earth Orbit (LEO) and Geo-synchronous orbit (GSO). Modified from Fig.2 of the paper.</w:t>
      </w:r>
    </w:p>
    <w:p w14:paraId="78007E5D" w14:textId="77777777" w:rsidR="001D69EB" w:rsidRPr="00E642CB" w:rsidRDefault="001D69EB" w:rsidP="001D69EB">
      <w:pPr>
        <w:rPr>
          <w:sz w:val="14"/>
        </w:rPr>
      </w:pPr>
      <w:r w:rsidRPr="00E642CB">
        <w:rPr>
          <w:sz w:val="14"/>
        </w:rPr>
        <w:t>Fig. 2 shows a breakdown of what we do know about objects in LEO and GSO. In LEO (left panel</w:t>
      </w:r>
      <w:proofErr w:type="gramStart"/>
      <w:r w:rsidRPr="00E642CB">
        <w:rPr>
          <w:sz w:val="14"/>
        </w:rPr>
        <w:t>) ,</w:t>
      </w:r>
      <w:proofErr w:type="gramEnd"/>
      <w:r w:rsidRPr="00E642CB">
        <w:rPr>
          <w:sz w:val="14"/>
        </w:rPr>
        <w:t xml:space="preserve">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E642CB">
        <w:rPr>
          <w:u w:val="single"/>
        </w:rPr>
        <w:t>a large number of</w:t>
      </w:r>
      <w:proofErr w:type="gramEnd"/>
      <w:r w:rsidRPr="00E642CB">
        <w:rPr>
          <w:u w:val="single"/>
        </w:rPr>
        <w:t xml:space="preserve">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45FCBEAE" w14:textId="77777777" w:rsidR="001D69EB" w:rsidRPr="00E642CB" w:rsidRDefault="001D69EB" w:rsidP="001D69EB">
      <w:pPr>
        <w:rPr>
          <w:sz w:val="14"/>
        </w:rPr>
      </w:pPr>
      <w:r w:rsidRPr="00E642CB">
        <w:rPr>
          <w:sz w:val="14"/>
        </w:rPr>
        <w:t>What can be done?</w:t>
      </w:r>
    </w:p>
    <w:p w14:paraId="0C2BEDA9" w14:textId="77777777" w:rsidR="001D69EB" w:rsidRPr="00CB5887" w:rsidRDefault="001D69EB" w:rsidP="001D69EB">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w:t>
      </w:r>
      <w:proofErr w:type="gramStart"/>
      <w:r w:rsidRPr="00E642CB">
        <w:rPr>
          <w:sz w:val="14"/>
        </w:rPr>
        <w:t>says</w:t>
      </w:r>
      <w:proofErr w:type="gramEnd"/>
      <w:r w:rsidRPr="00E642CB">
        <w:rPr>
          <w:sz w:val="14"/>
        </w:rPr>
        <w:t xml:space="preserve">, “despite an apparent consensus that [anti-satellite weapon] tests represent irresponsible and reckless </w:t>
      </w:r>
      <w:proofErr w:type="spellStart"/>
      <w:r w:rsidRPr="00E642CB">
        <w:rPr>
          <w:sz w:val="14"/>
        </w:rPr>
        <w:t>behaviour</w:t>
      </w:r>
      <w:proofErr w:type="spellEnd"/>
      <w:r w:rsidRPr="00E642CB">
        <w:rPr>
          <w:sz w:val="14"/>
        </w:rPr>
        <w:t xml:space="preserve">, </w:t>
      </w:r>
      <w:r w:rsidRPr="00E642CB">
        <w:rPr>
          <w:u w:val="single"/>
        </w:rPr>
        <w:t xml:space="preserve">legally </w:t>
      </w:r>
      <w:r w:rsidRPr="00CB5887">
        <w:rPr>
          <w:highlight w:val="green"/>
          <w:u w:val="single"/>
        </w:rPr>
        <w:t>binding</w:t>
      </w:r>
      <w:r w:rsidRPr="00E642CB">
        <w:rPr>
          <w:u w:val="single"/>
        </w:rPr>
        <w:t xml:space="preserve"> and internationally </w:t>
      </w:r>
      <w:proofErr w:type="spellStart"/>
      <w:r w:rsidRPr="00E642CB">
        <w:rPr>
          <w:u w:val="single"/>
        </w:rPr>
        <w:t>recognised</w:t>
      </w:r>
      <w:proofErr w:type="spellEnd"/>
      <w:r w:rsidRPr="00E642CB">
        <w:rPr>
          <w:u w:val="single"/>
        </w:rPr>
        <w:t xml:space="preserve">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xml:space="preserve">.” The level of adherence to the above safety guidelines </w:t>
      </w:r>
      <w:proofErr w:type="gramStart"/>
      <w:r w:rsidRPr="00E642CB">
        <w:rPr>
          <w:sz w:val="14"/>
        </w:rPr>
        <w:t>remain</w:t>
      </w:r>
      <w:proofErr w:type="gramEnd"/>
      <w:r w:rsidRPr="00E642CB">
        <w:rPr>
          <w:sz w:val="14"/>
        </w:rPr>
        <w:t xml:space="preserve">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0C4914B6" w14:textId="77777777" w:rsidR="001D69EB" w:rsidRPr="00E642CB" w:rsidRDefault="001D69EB" w:rsidP="001D69EB">
      <w:pPr>
        <w:rPr>
          <w:sz w:val="14"/>
        </w:rPr>
      </w:pPr>
      <w:r w:rsidRPr="00E642CB">
        <w:rPr>
          <w:sz w:val="14"/>
        </w:rPr>
        <w:t>Looking towards the future</w:t>
      </w:r>
    </w:p>
    <w:p w14:paraId="6AAC32F3" w14:textId="77777777" w:rsidR="001D69EB" w:rsidRDefault="001D69EB" w:rsidP="001D69EB">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6B2B9441" w14:textId="77777777" w:rsidR="001D69EB" w:rsidRDefault="001D69EB" w:rsidP="001D69EB"/>
    <w:p w14:paraId="01E364BF" w14:textId="77777777" w:rsidR="001D69EB" w:rsidRDefault="001D69EB" w:rsidP="001D69EB">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0B9CB2DB" w14:textId="77777777" w:rsidR="001D69EB" w:rsidRPr="0039480E" w:rsidRDefault="001D69EB" w:rsidP="001D69EB">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3" w:history="1">
        <w:r w:rsidRPr="00EE4324">
          <w:rPr>
            <w:rStyle w:val="Hyperlink"/>
          </w:rPr>
          <w:t>https://aerospace.org/article/space-debris-101</w:t>
        </w:r>
      </w:hyperlink>
      <w:r>
        <w:t>] Justin</w:t>
      </w:r>
    </w:p>
    <w:p w14:paraId="15862945" w14:textId="77777777" w:rsidR="001D69EB" w:rsidRPr="0039480E" w:rsidRDefault="001D69EB" w:rsidP="001D69EB">
      <w:pPr>
        <w:rPr>
          <w:sz w:val="14"/>
        </w:rPr>
      </w:pPr>
      <w:r w:rsidRPr="0039480E">
        <w:rPr>
          <w:sz w:val="14"/>
        </w:rPr>
        <w:t>Can you see space debris coming at you?</w:t>
      </w:r>
    </w:p>
    <w:p w14:paraId="56E9FEE4" w14:textId="77777777" w:rsidR="001D69EB" w:rsidRPr="0039480E" w:rsidRDefault="001D69EB" w:rsidP="001D69EB">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69E462AE" w14:textId="77777777" w:rsidR="001D69EB" w:rsidRPr="0039480E" w:rsidRDefault="001D69EB" w:rsidP="001D69EB">
      <w:pPr>
        <w:rPr>
          <w:sz w:val="14"/>
        </w:rPr>
      </w:pPr>
      <w:r w:rsidRPr="0039480E">
        <w:rPr>
          <w:sz w:val="14"/>
        </w:rPr>
        <w:t>What is an on-orbit collision like?</w:t>
      </w:r>
    </w:p>
    <w:p w14:paraId="79AA9A4E" w14:textId="77777777" w:rsidR="001D69EB" w:rsidRPr="0039480E" w:rsidRDefault="001D69EB" w:rsidP="001D69EB">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20EE8E29" w14:textId="77777777" w:rsidR="001D69EB" w:rsidRPr="0039480E" w:rsidRDefault="001D69EB" w:rsidP="001D69EB">
      <w:pPr>
        <w:rPr>
          <w:sz w:val="14"/>
        </w:rPr>
      </w:pPr>
      <w:r w:rsidRPr="0039480E">
        <w:rPr>
          <w:sz w:val="14"/>
        </w:rPr>
        <w:t>Do breakups look like the movies?</w:t>
      </w:r>
    </w:p>
    <w:p w14:paraId="7AD07D0E" w14:textId="77777777" w:rsidR="001D69EB" w:rsidRPr="0039480E" w:rsidRDefault="001D69EB" w:rsidP="001D69EB">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2B5A6AD6" w14:textId="77777777" w:rsidR="001D69EB" w:rsidRDefault="001D69EB" w:rsidP="001D69EB"/>
    <w:p w14:paraId="46C16B2F" w14:textId="77777777" w:rsidR="001D69EB" w:rsidRDefault="001D69EB" w:rsidP="001D69EB">
      <w:pPr>
        <w:pStyle w:val="Heading4"/>
      </w:pPr>
      <w:r>
        <w:t xml:space="preserve">Debris threatens </w:t>
      </w:r>
      <w:r w:rsidRPr="00C416A9">
        <w:rPr>
          <w:u w:val="single"/>
        </w:rPr>
        <w:t>catastrophic</w:t>
      </w:r>
      <w:r>
        <w:t xml:space="preserve"> global warming AND </w:t>
      </w:r>
      <w:r w:rsidRPr="00C416A9">
        <w:rPr>
          <w:u w:val="single"/>
        </w:rPr>
        <w:t>ozone depletion</w:t>
      </w:r>
      <w:r>
        <w:t>.</w:t>
      </w:r>
    </w:p>
    <w:p w14:paraId="0539C2F1" w14:textId="77777777" w:rsidR="001D69EB" w:rsidRPr="00C416A9" w:rsidRDefault="001D69EB" w:rsidP="001D69EB">
      <w:r w:rsidRPr="00C416A9">
        <w:rPr>
          <w:rStyle w:val="Style13ptBold"/>
        </w:rPr>
        <w:t>Liu et al</w:t>
      </w:r>
      <w:r>
        <w:rPr>
          <w:rStyle w:val="Style13ptBold"/>
        </w:rPr>
        <w:t>.</w:t>
      </w:r>
      <w:r>
        <w:t xml:space="preserve"> 12/14/</w:t>
      </w:r>
      <w:r w:rsidRPr="00C416A9">
        <w:rPr>
          <w:rStyle w:val="Style13ptBold"/>
        </w:rPr>
        <w:t>21</w:t>
      </w:r>
      <w:r>
        <w:t xml:space="preserve"> [</w:t>
      </w:r>
      <w:proofErr w:type="spellStart"/>
      <w:r>
        <w:t>Liping</w:t>
      </w:r>
      <w:proofErr w:type="spellEnd"/>
      <w:r>
        <w:t xml:space="preserve"> Liu, </w:t>
      </w:r>
      <w:proofErr w:type="spellStart"/>
      <w:r>
        <w:t>Puqi</w:t>
      </w:r>
      <w:proofErr w:type="spellEnd"/>
      <w:r>
        <w:t xml:space="preserve"> Jia, </w:t>
      </w:r>
      <w:proofErr w:type="spellStart"/>
      <w:r>
        <w:t>Yalin</w:t>
      </w:r>
      <w:proofErr w:type="spellEnd"/>
      <w:r>
        <w:t xml:space="preserve"> Huang, and </w:t>
      </w:r>
      <w:proofErr w:type="spellStart"/>
      <w:r>
        <w:t>Jie</w:t>
      </w:r>
      <w:proofErr w:type="spellEnd"/>
      <w:r>
        <w:t xml:space="preserve"> Han. *Institute of Global Environmental Change, School of Human Settlements and Civil Engineering, </w:t>
      </w:r>
      <w:proofErr w:type="spellStart"/>
      <w:r>
        <w:t>Xi’anJiaotong</w:t>
      </w:r>
      <w:proofErr w:type="spellEnd"/>
      <w:r>
        <w:t xml:space="preserve"> University, Xi’an, 710049, People’s Republic of China **Department of Environmental Science and Engineering, College of Earth and Environmental Sciences, Lanzhou University, Lanzhou, 730000, People’s Republic of China. ***</w:t>
      </w:r>
      <w:r w:rsidRPr="00C416A9">
        <w:t>Department of Environmental Sciences, Fujian Normal University, Fuzhou, People’s Republic of China.</w:t>
      </w:r>
      <w:r>
        <w:t xml:space="preserve"> “</w:t>
      </w:r>
      <w:r w:rsidRPr="00C416A9">
        <w:t xml:space="preserve">Dawn of space tourism: It is time to address the environmental impact of </w:t>
      </w:r>
      <w:proofErr w:type="spellStart"/>
      <w:r w:rsidRPr="00C416A9">
        <w:t>anthropogenicdebrisupon</w:t>
      </w:r>
      <w:proofErr w:type="spellEnd"/>
      <w:r w:rsidRPr="00C416A9">
        <w:t xml:space="preserve"> above eart</w:t>
      </w:r>
      <w:r>
        <w:t xml:space="preserve">h.” </w:t>
      </w:r>
      <w:hyperlink r:id="rId14" w:history="1">
        <w:r w:rsidRPr="007777AB">
          <w:rPr>
            <w:rStyle w:val="Hyperlink"/>
          </w:rPr>
          <w:t>https://papers.ssrn.com/sol3/papers.cfm?abstract_id=3979481</w:t>
        </w:r>
      </w:hyperlink>
      <w:r>
        <w:t>] Justin</w:t>
      </w:r>
    </w:p>
    <w:p w14:paraId="13F85B5D" w14:textId="77777777" w:rsidR="001D69EB" w:rsidRPr="00C416A9" w:rsidRDefault="001D69EB" w:rsidP="001D69EB">
      <w:pPr>
        <w:rPr>
          <w:sz w:val="14"/>
        </w:rPr>
      </w:pPr>
      <w:r w:rsidRPr="00C416A9">
        <w:rPr>
          <w:sz w:val="14"/>
        </w:rPr>
        <w:t xml:space="preserve">Like the ‘ozone hole’, </w:t>
      </w:r>
      <w:r w:rsidRPr="00A50907">
        <w:rPr>
          <w:u w:val="single"/>
        </w:rPr>
        <w:t xml:space="preserve">changes in </w:t>
      </w:r>
      <w:r w:rsidRPr="00E4219B">
        <w:rPr>
          <w:highlight w:val="green"/>
          <w:u w:val="single"/>
        </w:rPr>
        <w:t>the</w:t>
      </w:r>
      <w:r w:rsidRPr="00C416A9">
        <w:rPr>
          <w:u w:val="single"/>
        </w:rPr>
        <w:t xml:space="preserve"> upper </w:t>
      </w:r>
      <w:r w:rsidRPr="00E4219B">
        <w:rPr>
          <w:highlight w:val="green"/>
          <w:u w:val="single"/>
        </w:rPr>
        <w:t xml:space="preserve">atmosphere have </w:t>
      </w:r>
      <w:r w:rsidRPr="00A50907">
        <w:rPr>
          <w:rStyle w:val="Emphasis"/>
        </w:rPr>
        <w:t xml:space="preserve">significant </w:t>
      </w:r>
      <w:r w:rsidRPr="00E4219B">
        <w:rPr>
          <w:rStyle w:val="Emphasis"/>
          <w:highlight w:val="green"/>
        </w:rPr>
        <w:t>impact</w:t>
      </w:r>
      <w:r w:rsidRPr="00E4219B">
        <w:rPr>
          <w:highlight w:val="green"/>
          <w:u w:val="single"/>
        </w:rPr>
        <w:t xml:space="preserve"> on the </w:t>
      </w:r>
      <w:r w:rsidRPr="00E4219B">
        <w:rPr>
          <w:rStyle w:val="Emphasis"/>
          <w:highlight w:val="green"/>
        </w:rPr>
        <w:t>environment</w:t>
      </w:r>
      <w:r w:rsidRPr="00C416A9">
        <w:rPr>
          <w:u w:val="single"/>
        </w:rPr>
        <w:t xml:space="preserve"> and </w:t>
      </w:r>
      <w:r w:rsidRPr="00A50907">
        <w:rPr>
          <w:rStyle w:val="Emphasis"/>
        </w:rPr>
        <w:t>climate</w:t>
      </w:r>
      <w:r w:rsidRPr="00C416A9">
        <w:rPr>
          <w:sz w:val="14"/>
        </w:rPr>
        <w:t xml:space="preserve"> on earth (</w:t>
      </w:r>
      <w:proofErr w:type="spellStart"/>
      <w:r w:rsidRPr="00C416A9">
        <w:rPr>
          <w:sz w:val="14"/>
        </w:rPr>
        <w:t>Laštovička</w:t>
      </w:r>
      <w:proofErr w:type="spellEnd"/>
      <w:r w:rsidRPr="00C416A9">
        <w:rPr>
          <w:sz w:val="14"/>
        </w:rPr>
        <w:t xml:space="preserve"> et al. 2006). As early as in 2010, NASA warned that </w:t>
      </w:r>
      <w:r w:rsidRPr="00A50907">
        <w:rPr>
          <w:rStyle w:val="StyleUnderline"/>
        </w:rPr>
        <w:t>the</w:t>
      </w:r>
      <w:r w:rsidRPr="00C416A9">
        <w:rPr>
          <w:u w:val="single"/>
        </w:rPr>
        <w:t xml:space="preserve"> upper layer of the earth's </w:t>
      </w:r>
      <w:r w:rsidRPr="00E4219B">
        <w:rPr>
          <w:highlight w:val="green"/>
          <w:u w:val="single"/>
        </w:rPr>
        <w:t>atmosphere</w:t>
      </w:r>
      <w:r w:rsidRPr="00C416A9">
        <w:rPr>
          <w:sz w:val="14"/>
        </w:rPr>
        <w:t xml:space="preserve"> had </w:t>
      </w:r>
      <w:r w:rsidRPr="00E4219B">
        <w:rPr>
          <w:highlight w:val="green"/>
          <w:u w:val="single"/>
        </w:rPr>
        <w:t xml:space="preserve">shrunk </w:t>
      </w:r>
      <w:r w:rsidRPr="00E4219B">
        <w:rPr>
          <w:rStyle w:val="Emphasis"/>
          <w:highlight w:val="green"/>
        </w:rPr>
        <w:t>abruptly</w:t>
      </w:r>
      <w:r w:rsidRPr="00A50907">
        <w:rPr>
          <w:u w:val="single"/>
        </w:rPr>
        <w:t xml:space="preserve"> in</w:t>
      </w:r>
      <w:r w:rsidRPr="00C416A9">
        <w:rPr>
          <w:sz w:val="14"/>
        </w:rPr>
        <w:t xml:space="preserve"> just </w:t>
      </w:r>
      <w:r w:rsidRPr="00A50907">
        <w:rPr>
          <w:u w:val="single"/>
        </w:rPr>
        <w:t>four decades</w:t>
      </w:r>
      <w:r w:rsidRPr="00C416A9">
        <w:rPr>
          <w:sz w:val="14"/>
        </w:rPr>
        <w:t xml:space="preserve">, </w:t>
      </w:r>
      <w:r w:rsidRPr="00C416A9">
        <w:rPr>
          <w:u w:val="single"/>
        </w:rPr>
        <w:t>which had abnormally low densities</w:t>
      </w:r>
      <w:r w:rsidRPr="00C416A9">
        <w:rPr>
          <w:sz w:val="14"/>
        </w:rPr>
        <w:t xml:space="preserve"> that were about </w:t>
      </w:r>
      <w:r w:rsidRPr="00C416A9">
        <w:rPr>
          <w:u w:val="single"/>
        </w:rPr>
        <w:t xml:space="preserve">30% lower than previous contractions on </w:t>
      </w:r>
      <w:r w:rsidRPr="00E4219B">
        <w:rPr>
          <w:rStyle w:val="Emphasis"/>
          <w:highlight w:val="green"/>
        </w:rPr>
        <w:t>record</w:t>
      </w:r>
      <w:r w:rsidRPr="00E4219B">
        <w:rPr>
          <w:highlight w:val="green"/>
          <w:u w:val="single"/>
        </w:rPr>
        <w:t xml:space="preserve"> since 1967</w:t>
      </w:r>
      <w:r w:rsidRPr="00C416A9">
        <w:rPr>
          <w:sz w:val="14"/>
        </w:rPr>
        <w:t xml:space="preserve"> (Derrick 2010). Studies showed that, unlike in the lower atmosphere, carbon dioxide (</w:t>
      </w:r>
      <w:r w:rsidRPr="00E4219B">
        <w:rPr>
          <w:highlight w:val="green"/>
          <w:u w:val="single"/>
        </w:rPr>
        <w:t>CO2</w:t>
      </w:r>
      <w:r w:rsidRPr="00C416A9">
        <w:rPr>
          <w:sz w:val="14"/>
        </w:rPr>
        <w:t xml:space="preserve">) acts as a ‘coolant’ in the upper atmosphere on earth, constantly </w:t>
      </w:r>
      <w:r w:rsidRPr="00A50907">
        <w:rPr>
          <w:u w:val="single"/>
        </w:rPr>
        <w:t xml:space="preserve">shedding </w:t>
      </w:r>
      <w:r w:rsidRPr="00E4219B">
        <w:rPr>
          <w:highlight w:val="green"/>
          <w:u w:val="single"/>
        </w:rPr>
        <w:t xml:space="preserve">heat via </w:t>
      </w:r>
      <w:r w:rsidRPr="00E4219B">
        <w:rPr>
          <w:rStyle w:val="Emphasis"/>
          <w:highlight w:val="green"/>
        </w:rPr>
        <w:t>infrared radiation</w:t>
      </w:r>
      <w:r w:rsidRPr="00E4219B">
        <w:rPr>
          <w:highlight w:val="green"/>
          <w:u w:val="single"/>
        </w:rPr>
        <w:t xml:space="preserve">. As </w:t>
      </w:r>
      <w:r w:rsidRPr="00A50907">
        <w:rPr>
          <w:u w:val="single"/>
        </w:rPr>
        <w:t>carbon dioxide</w:t>
      </w:r>
      <w:r w:rsidRPr="00C416A9">
        <w:rPr>
          <w:u w:val="single"/>
        </w:rPr>
        <w:t xml:space="preserve"> </w:t>
      </w:r>
      <w:r w:rsidRPr="00E4219B">
        <w:rPr>
          <w:highlight w:val="green"/>
          <w:u w:val="single"/>
        </w:rPr>
        <w:t xml:space="preserve">levels build </w:t>
      </w:r>
      <w:r w:rsidRPr="00A50907">
        <w:rPr>
          <w:u w:val="single"/>
        </w:rPr>
        <w:t>up</w:t>
      </w:r>
      <w:r w:rsidRPr="00C416A9">
        <w:rPr>
          <w:sz w:val="14"/>
        </w:rPr>
        <w:t xml:space="preserve"> on earth, </w:t>
      </w:r>
      <w:r w:rsidRPr="00E4219B">
        <w:rPr>
          <w:highlight w:val="green"/>
          <w:u w:val="single"/>
        </w:rPr>
        <w:t>it</w:t>
      </w:r>
      <w:r w:rsidRPr="00C416A9">
        <w:rPr>
          <w:sz w:val="14"/>
        </w:rPr>
        <w:t xml:space="preserve"> makes its way into the upper atmosphere and </w:t>
      </w:r>
      <w:r w:rsidRPr="00E4219B">
        <w:rPr>
          <w:rStyle w:val="Emphasis"/>
          <w:highlight w:val="green"/>
        </w:rPr>
        <w:t>magnifies</w:t>
      </w:r>
      <w:r w:rsidRPr="00E4219B">
        <w:rPr>
          <w:highlight w:val="green"/>
          <w:u w:val="single"/>
        </w:rPr>
        <w:t xml:space="preserve"> the</w:t>
      </w:r>
      <w:r w:rsidRPr="00C416A9">
        <w:rPr>
          <w:sz w:val="14"/>
        </w:rPr>
        <w:t xml:space="preserve"> </w:t>
      </w:r>
      <w:r w:rsidRPr="00C416A9">
        <w:rPr>
          <w:sz w:val="14"/>
        </w:rPr>
        <w:lastRenderedPageBreak/>
        <w:t xml:space="preserve">cooling </w:t>
      </w:r>
      <w:r w:rsidRPr="00E4219B">
        <w:rPr>
          <w:highlight w:val="green"/>
          <w:u w:val="single"/>
        </w:rPr>
        <w:t>effect</w:t>
      </w:r>
      <w:r w:rsidRPr="00C416A9">
        <w:rPr>
          <w:u w:val="single"/>
        </w:rPr>
        <w:t xml:space="preserve"> during the ‘solar minimum’</w:t>
      </w:r>
      <w:r w:rsidRPr="00C416A9">
        <w:rPr>
          <w:sz w:val="14"/>
        </w:rPr>
        <w:t xml:space="preserve"> (Derrick 2010; </w:t>
      </w:r>
      <w:proofErr w:type="spellStart"/>
      <w:r w:rsidRPr="00C416A9">
        <w:rPr>
          <w:sz w:val="14"/>
        </w:rPr>
        <w:t>Laštovičkaet</w:t>
      </w:r>
      <w:proofErr w:type="spellEnd"/>
      <w:r w:rsidRPr="00C416A9">
        <w:rPr>
          <w:sz w:val="14"/>
        </w:rPr>
        <w:t xml:space="preserve"> al.2006). There are three known </w:t>
      </w:r>
      <w:r w:rsidRPr="00E4219B">
        <w:rPr>
          <w:highlight w:val="green"/>
          <w:u w:val="single"/>
        </w:rPr>
        <w:t>sources</w:t>
      </w:r>
      <w:r w:rsidRPr="00C416A9">
        <w:rPr>
          <w:u w:val="single"/>
        </w:rPr>
        <w:t xml:space="preserve"> of carbon dioxide</w:t>
      </w:r>
      <w:r w:rsidRPr="00C416A9">
        <w:rPr>
          <w:sz w:val="14"/>
        </w:rPr>
        <w:t xml:space="preserve"> in the thermosphere, </w:t>
      </w:r>
      <w:r w:rsidRPr="00E4219B">
        <w:rPr>
          <w:rStyle w:val="StyleUnderline"/>
          <w:highlight w:val="green"/>
        </w:rPr>
        <w:t>namely</w:t>
      </w:r>
      <w:r w:rsidRPr="00C416A9">
        <w:rPr>
          <w:sz w:val="14"/>
        </w:rPr>
        <w:t xml:space="preserve">, from the earth’s surface, </w:t>
      </w:r>
      <w:r w:rsidRPr="00C416A9">
        <w:rPr>
          <w:u w:val="single"/>
        </w:rPr>
        <w:t xml:space="preserve">emissions from </w:t>
      </w:r>
      <w:r w:rsidRPr="00E4219B">
        <w:rPr>
          <w:rStyle w:val="Emphasis"/>
          <w:highlight w:val="green"/>
        </w:rPr>
        <w:t>fuel combustion</w:t>
      </w:r>
      <w:r w:rsidRPr="00C416A9">
        <w:rPr>
          <w:u w:val="single"/>
        </w:rPr>
        <w:t xml:space="preserve"> during </w:t>
      </w:r>
      <w:r w:rsidRPr="00A50907">
        <w:rPr>
          <w:rStyle w:val="Emphasis"/>
        </w:rPr>
        <w:t>rocket flights</w:t>
      </w:r>
      <w:r w:rsidRPr="00C416A9">
        <w:rPr>
          <w:sz w:val="14"/>
        </w:rPr>
        <w:t xml:space="preserve">, </w:t>
      </w:r>
      <w:r w:rsidRPr="00E4219B">
        <w:rPr>
          <w:highlight w:val="green"/>
          <w:u w:val="single"/>
        </w:rPr>
        <w:t>and</w:t>
      </w:r>
      <w:r w:rsidRPr="00C416A9">
        <w:rPr>
          <w:sz w:val="14"/>
        </w:rPr>
        <w:t xml:space="preserve"> the </w:t>
      </w:r>
      <w:r w:rsidRPr="00E4219B">
        <w:rPr>
          <w:rStyle w:val="Emphasis"/>
          <w:highlight w:val="green"/>
        </w:rPr>
        <w:t>combustion</w:t>
      </w:r>
      <w:r w:rsidRPr="00E4219B">
        <w:rPr>
          <w:highlight w:val="green"/>
          <w:u w:val="single"/>
        </w:rPr>
        <w:t xml:space="preserve"> of </w:t>
      </w:r>
      <w:r w:rsidRPr="00E4219B">
        <w:rPr>
          <w:rStyle w:val="Emphasis"/>
          <w:highlight w:val="green"/>
        </w:rPr>
        <w:t>space</w:t>
      </w:r>
      <w:r w:rsidRPr="00E4219B">
        <w:rPr>
          <w:highlight w:val="green"/>
          <w:u w:val="single"/>
        </w:rPr>
        <w:t xml:space="preserve"> </w:t>
      </w:r>
      <w:r w:rsidRPr="00E4219B">
        <w:rPr>
          <w:rStyle w:val="Emphasis"/>
          <w:highlight w:val="green"/>
        </w:rPr>
        <w:t>debris</w:t>
      </w:r>
      <w:r w:rsidRPr="00C416A9">
        <w:rPr>
          <w:u w:val="single"/>
        </w:rPr>
        <w:t xml:space="preserve"> in the thermosphere</w:t>
      </w:r>
      <w:r w:rsidRPr="00C416A9">
        <w:rPr>
          <w:sz w:val="14"/>
        </w:rPr>
        <w:t xml:space="preserve">. Further, some </w:t>
      </w:r>
      <w:r w:rsidRPr="00E4219B">
        <w:rPr>
          <w:highlight w:val="green"/>
          <w:u w:val="single"/>
        </w:rPr>
        <w:t>metals and polymers</w:t>
      </w:r>
      <w:r w:rsidRPr="00C416A9">
        <w:rPr>
          <w:sz w:val="14"/>
        </w:rPr>
        <w:t xml:space="preserve"> in the orbit </w:t>
      </w:r>
      <w:r w:rsidRPr="00E4219B">
        <w:rPr>
          <w:highlight w:val="green"/>
          <w:u w:val="single"/>
        </w:rPr>
        <w:t xml:space="preserve">undergo </w:t>
      </w:r>
      <w:r w:rsidRPr="00E4219B">
        <w:rPr>
          <w:rStyle w:val="Emphasis"/>
          <w:highlight w:val="green"/>
        </w:rPr>
        <w:t>chemical</w:t>
      </w:r>
      <w:r w:rsidRPr="00E4219B">
        <w:rPr>
          <w:highlight w:val="green"/>
          <w:u w:val="single"/>
        </w:rPr>
        <w:t xml:space="preserve"> </w:t>
      </w:r>
      <w:r w:rsidRPr="00E4219B">
        <w:rPr>
          <w:rStyle w:val="Emphasis"/>
          <w:highlight w:val="green"/>
        </w:rPr>
        <w:t>reactions</w:t>
      </w:r>
      <w:r w:rsidRPr="00C416A9">
        <w:rPr>
          <w:u w:val="single"/>
        </w:rPr>
        <w:t xml:space="preserve"> when </w:t>
      </w:r>
      <w:r w:rsidRPr="00A50907">
        <w:rPr>
          <w:rStyle w:val="Emphasis"/>
        </w:rPr>
        <w:t>burning</w:t>
      </w:r>
      <w:r w:rsidRPr="00C416A9">
        <w:rPr>
          <w:u w:val="single"/>
        </w:rPr>
        <w:t xml:space="preserve"> through the atmosphere</w:t>
      </w:r>
      <w:r w:rsidRPr="00C416A9">
        <w:rPr>
          <w:sz w:val="14"/>
        </w:rPr>
        <w:t xml:space="preserve">, </w:t>
      </w:r>
      <w:r w:rsidRPr="00E4219B">
        <w:rPr>
          <w:highlight w:val="green"/>
          <w:u w:val="single"/>
        </w:rPr>
        <w:t xml:space="preserve">depleting </w:t>
      </w:r>
      <w:r w:rsidRPr="00E4219B">
        <w:rPr>
          <w:rStyle w:val="Emphasis"/>
          <w:highlight w:val="green"/>
        </w:rPr>
        <w:t>ozone</w:t>
      </w:r>
      <w:r w:rsidRPr="00C416A9">
        <w:rPr>
          <w:u w:val="single"/>
        </w:rPr>
        <w:t xml:space="preserve"> and </w:t>
      </w:r>
      <w:r w:rsidRPr="00E4219B">
        <w:rPr>
          <w:highlight w:val="green"/>
          <w:u w:val="single"/>
        </w:rPr>
        <w:t xml:space="preserve">generating </w:t>
      </w:r>
      <w:r w:rsidRPr="00E4219B">
        <w:rPr>
          <w:rStyle w:val="Emphasis"/>
          <w:highlight w:val="green"/>
        </w:rPr>
        <w:t>carbon</w:t>
      </w:r>
      <w:r w:rsidRPr="00E4219B">
        <w:rPr>
          <w:highlight w:val="green"/>
          <w:u w:val="single"/>
        </w:rPr>
        <w:t xml:space="preserve"> </w:t>
      </w:r>
      <w:r w:rsidRPr="00E4219B">
        <w:rPr>
          <w:rStyle w:val="Emphasis"/>
          <w:highlight w:val="green"/>
        </w:rPr>
        <w:t>oxides</w:t>
      </w:r>
      <w:r w:rsidRPr="00C416A9">
        <w:rPr>
          <w:sz w:val="14"/>
        </w:rPr>
        <w:t xml:space="preserve"> and nitrogen oxides </w:t>
      </w:r>
      <w:r w:rsidRPr="00C416A9">
        <w:rPr>
          <w:u w:val="single"/>
        </w:rPr>
        <w:t xml:space="preserve">in the </w:t>
      </w:r>
      <w:proofErr w:type="gramStart"/>
      <w:r w:rsidRPr="00C416A9">
        <w:rPr>
          <w:u w:val="single"/>
        </w:rPr>
        <w:t>thermosphere</w:t>
      </w:r>
      <w:r w:rsidRPr="00C416A9">
        <w:rPr>
          <w:sz w:val="14"/>
        </w:rPr>
        <w:t>(</w:t>
      </w:r>
      <w:proofErr w:type="spellStart"/>
      <w:proofErr w:type="gramEnd"/>
      <w:r w:rsidRPr="00C416A9">
        <w:rPr>
          <w:sz w:val="14"/>
        </w:rPr>
        <w:t>Staughton</w:t>
      </w:r>
      <w:proofErr w:type="spellEnd"/>
      <w:r w:rsidRPr="00C416A9">
        <w:rPr>
          <w:sz w:val="14"/>
        </w:rPr>
        <w:t xml:space="preserve"> 2020) (Fig. 1). Further, </w:t>
      </w:r>
      <w:r w:rsidRPr="00E4219B">
        <w:rPr>
          <w:highlight w:val="green"/>
          <w:u w:val="single"/>
        </w:rPr>
        <w:t>metallic debris</w:t>
      </w:r>
      <w:r w:rsidRPr="00C416A9">
        <w:rPr>
          <w:sz w:val="14"/>
        </w:rPr>
        <w:t xml:space="preserve"> such as tungsten, beryllium, aluminum </w:t>
      </w:r>
      <w:r w:rsidRPr="00C416A9">
        <w:rPr>
          <w:u w:val="single"/>
        </w:rPr>
        <w:t>may</w:t>
      </w:r>
      <w:r w:rsidRPr="00C416A9">
        <w:rPr>
          <w:sz w:val="14"/>
        </w:rPr>
        <w:t xml:space="preserve"> also </w:t>
      </w:r>
      <w:r w:rsidRPr="00E4219B">
        <w:rPr>
          <w:highlight w:val="green"/>
          <w:u w:val="single"/>
        </w:rPr>
        <w:t>undergo</w:t>
      </w:r>
      <w:r w:rsidRPr="00C416A9">
        <w:rPr>
          <w:u w:val="single"/>
        </w:rPr>
        <w:t xml:space="preserve"> </w:t>
      </w:r>
      <w:r w:rsidRPr="00A50907">
        <w:rPr>
          <w:rStyle w:val="Emphasis"/>
        </w:rPr>
        <w:t>chemical</w:t>
      </w:r>
      <w:r w:rsidRPr="00C416A9">
        <w:rPr>
          <w:u w:val="single"/>
        </w:rPr>
        <w:t xml:space="preserve"> </w:t>
      </w:r>
      <w:r w:rsidRPr="00E4219B">
        <w:rPr>
          <w:rStyle w:val="Emphasis"/>
          <w:highlight w:val="green"/>
        </w:rPr>
        <w:t>reactions</w:t>
      </w:r>
      <w:r w:rsidRPr="00E4219B">
        <w:rPr>
          <w:highlight w:val="green"/>
          <w:u w:val="single"/>
        </w:rPr>
        <w:t xml:space="preserve"> when they </w:t>
      </w:r>
      <w:r w:rsidRPr="00E4219B">
        <w:rPr>
          <w:rStyle w:val="Emphasis"/>
          <w:highlight w:val="green"/>
        </w:rPr>
        <w:t>re-enter</w:t>
      </w:r>
      <w:r w:rsidRPr="00C416A9">
        <w:rPr>
          <w:u w:val="single"/>
        </w:rPr>
        <w:t xml:space="preserve"> the </w:t>
      </w:r>
      <w:r w:rsidRPr="00A50907">
        <w:rPr>
          <w:rStyle w:val="Emphasis"/>
        </w:rPr>
        <w:t>atmosphere</w:t>
      </w:r>
      <w:r w:rsidRPr="00C416A9">
        <w:rPr>
          <w:sz w:val="14"/>
        </w:rPr>
        <w:t xml:space="preserve">, </w:t>
      </w:r>
      <w:r w:rsidRPr="00C416A9">
        <w:rPr>
          <w:u w:val="single"/>
        </w:rPr>
        <w:t xml:space="preserve">and </w:t>
      </w:r>
      <w:r w:rsidRPr="00A50907">
        <w:rPr>
          <w:u w:val="single"/>
        </w:rPr>
        <w:t>their impact</w:t>
      </w:r>
      <w:r w:rsidRPr="00C416A9">
        <w:rPr>
          <w:sz w:val="14"/>
        </w:rPr>
        <w:t xml:space="preserve"> on earth’s atmosphere </w:t>
      </w:r>
      <w:r w:rsidRPr="00C416A9">
        <w:rPr>
          <w:u w:val="single"/>
        </w:rPr>
        <w:t>is also worthy</w:t>
      </w:r>
      <w:r w:rsidRPr="00C416A9">
        <w:rPr>
          <w:sz w:val="14"/>
        </w:rPr>
        <w:t xml:space="preserve"> to research (Physics Today 2009). Also, </w:t>
      </w:r>
      <w:r w:rsidRPr="00C416A9">
        <w:rPr>
          <w:u w:val="single"/>
        </w:rPr>
        <w:t>emissions</w:t>
      </w:r>
      <w:r w:rsidRPr="00C416A9">
        <w:rPr>
          <w:sz w:val="14"/>
        </w:rPr>
        <w:t xml:space="preserve"> from solid fuels and liquid propellants during rocket launches can </w:t>
      </w:r>
      <w:r w:rsidRPr="00E4219B">
        <w:rPr>
          <w:highlight w:val="green"/>
          <w:u w:val="single"/>
        </w:rPr>
        <w:t xml:space="preserve">cause </w:t>
      </w:r>
      <w:r w:rsidRPr="00A50907">
        <w:rPr>
          <w:u w:val="single"/>
        </w:rPr>
        <w:t>pollution</w:t>
      </w:r>
      <w:r w:rsidRPr="00C416A9">
        <w:rPr>
          <w:sz w:val="14"/>
        </w:rPr>
        <w:t xml:space="preserve"> in the atmospheric environments, </w:t>
      </w:r>
      <w:r w:rsidRPr="00C416A9">
        <w:rPr>
          <w:u w:val="single"/>
        </w:rPr>
        <w:t>of which</w:t>
      </w:r>
      <w:r w:rsidRPr="00C416A9">
        <w:rPr>
          <w:sz w:val="14"/>
        </w:rPr>
        <w:t xml:space="preserve"> the </w:t>
      </w:r>
      <w:r w:rsidRPr="00E4219B">
        <w:rPr>
          <w:rStyle w:val="Emphasis"/>
          <w:highlight w:val="green"/>
        </w:rPr>
        <w:t>depletion</w:t>
      </w:r>
      <w:r w:rsidRPr="00E4219B">
        <w:rPr>
          <w:highlight w:val="green"/>
          <w:u w:val="single"/>
        </w:rPr>
        <w:t xml:space="preserve"> of stratospheric ozone</w:t>
      </w:r>
      <w:r w:rsidRPr="00C416A9">
        <w:rPr>
          <w:sz w:val="14"/>
        </w:rPr>
        <w:t xml:space="preserve"> is the most studied and concerning issue (Dallas et al. 2020).</w:t>
      </w:r>
    </w:p>
    <w:p w14:paraId="39D5C106" w14:textId="77777777" w:rsidR="001D69EB" w:rsidRDefault="001D69EB" w:rsidP="001D69EB"/>
    <w:p w14:paraId="5894B017" w14:textId="71C69997" w:rsidR="001D69EB" w:rsidRDefault="00327128" w:rsidP="001D69EB">
      <w:pPr>
        <w:pStyle w:val="Heading4"/>
      </w:pPr>
      <w:r>
        <w:t>\</w:t>
      </w:r>
      <w:r w:rsidR="001D69EB">
        <w:t xml:space="preserve">Ozone depletion causes </w:t>
      </w:r>
      <w:r w:rsidR="001D69EB">
        <w:rPr>
          <w:u w:val="single"/>
        </w:rPr>
        <w:t>extinction</w:t>
      </w:r>
      <w:r w:rsidR="001D69EB">
        <w:t>.</w:t>
      </w:r>
    </w:p>
    <w:p w14:paraId="5B3443D6" w14:textId="77777777" w:rsidR="001D69EB" w:rsidRPr="000376E3" w:rsidRDefault="001D69EB" w:rsidP="001D69EB">
      <w:r w:rsidRPr="000376E3">
        <w:rPr>
          <w:rStyle w:val="Style13ptBold"/>
        </w:rPr>
        <w:t>Dogra</w:t>
      </w:r>
      <w:r>
        <w:t xml:space="preserve"> 6/26/</w:t>
      </w:r>
      <w:r w:rsidRPr="000376E3">
        <w:rPr>
          <w:rStyle w:val="Style13ptBold"/>
        </w:rPr>
        <w:t>20</w:t>
      </w:r>
      <w:r>
        <w:t xml:space="preserve"> [Sarthak, Author at the India Times. “</w:t>
      </w:r>
      <w:r w:rsidRPr="000376E3">
        <w:t xml:space="preserve">Ozone Layer Depletion Caused Mass Extinction </w:t>
      </w:r>
      <w:proofErr w:type="gramStart"/>
      <w:r w:rsidRPr="000376E3">
        <w:t>On</w:t>
      </w:r>
      <w:proofErr w:type="gramEnd"/>
      <w:r w:rsidRPr="000376E3">
        <w:t xml:space="preserve"> Earth, </w:t>
      </w:r>
      <w:r w:rsidRPr="00C616F2">
        <w:rPr>
          <w:b/>
          <w:bCs/>
        </w:rPr>
        <w:t xml:space="preserve">Which </w:t>
      </w:r>
      <w:r w:rsidRPr="00C616F2">
        <w:rPr>
          <w:b/>
          <w:bCs/>
          <w:sz w:val="28"/>
          <w:szCs w:val="28"/>
        </w:rPr>
        <w:t xml:space="preserve">May Repeat </w:t>
      </w:r>
      <w:r w:rsidRPr="00C616F2">
        <w:rPr>
          <w:b/>
          <w:bCs/>
        </w:rPr>
        <w:t>Say Scientists</w:t>
      </w:r>
      <w:r>
        <w:t xml:space="preserve">.” India Times. </w:t>
      </w:r>
      <w:hyperlink r:id="rId15" w:history="1">
        <w:r w:rsidRPr="007777AB">
          <w:rPr>
            <w:rStyle w:val="Hyperlink"/>
          </w:rPr>
          <w:t>https://www.indiatimes.com/technology/science-and-future/ozone-layer-depletion-mass-extinction-earth-516536.html</w:t>
        </w:r>
      </w:hyperlink>
      <w:r>
        <w:t>] Justin</w:t>
      </w:r>
    </w:p>
    <w:p w14:paraId="7F1B4EA4" w14:textId="77777777" w:rsidR="001D69EB" w:rsidRPr="00C616F2" w:rsidRDefault="001D69EB" w:rsidP="001D69EB">
      <w:pPr>
        <w:rPr>
          <w:sz w:val="24"/>
        </w:rPr>
      </w:pPr>
      <w:r w:rsidRPr="00C616F2">
        <w:t xml:space="preserve">Around </w:t>
      </w:r>
      <w:r w:rsidRPr="00C616F2">
        <w:rPr>
          <w:rStyle w:val="Emphasis"/>
          <w:highlight w:val="green"/>
        </w:rPr>
        <w:t>359 million</w:t>
      </w:r>
      <w:r w:rsidRPr="00C616F2">
        <w:rPr>
          <w:highlight w:val="green"/>
          <w:u w:val="single"/>
        </w:rPr>
        <w:t xml:space="preserve"> years ago</w:t>
      </w:r>
      <w:r w:rsidRPr="00C616F2">
        <w:t xml:space="preserve">, </w:t>
      </w:r>
      <w:r w:rsidRPr="00C616F2">
        <w:rPr>
          <w:highlight w:val="green"/>
          <w:u w:val="single"/>
        </w:rPr>
        <w:t xml:space="preserve">there was a </w:t>
      </w:r>
      <w:r w:rsidRPr="00C616F2">
        <w:rPr>
          <w:rStyle w:val="Emphasis"/>
          <w:highlight w:val="green"/>
        </w:rPr>
        <w:t>mass extinction</w:t>
      </w:r>
      <w:r w:rsidRPr="00C616F2">
        <w:rPr>
          <w:u w:val="single"/>
        </w:rPr>
        <w:t xml:space="preserve"> of terrestrial life</w:t>
      </w:r>
      <w:r w:rsidRPr="00C616F2">
        <w:t xml:space="preserve"> forms </w:t>
      </w:r>
      <w:r w:rsidRPr="00C616F2">
        <w:rPr>
          <w:u w:val="single"/>
        </w:rPr>
        <w:t>on Earth</w:t>
      </w:r>
      <w:r w:rsidRPr="00C616F2">
        <w:t xml:space="preserve">, and </w:t>
      </w:r>
      <w:r w:rsidRPr="00C616F2">
        <w:rPr>
          <w:u w:val="single"/>
        </w:rPr>
        <w:t xml:space="preserve">it all happened </w:t>
      </w:r>
      <w:r w:rsidRPr="00C616F2">
        <w:rPr>
          <w:highlight w:val="green"/>
          <w:u w:val="single"/>
        </w:rPr>
        <w:t xml:space="preserve">due to </w:t>
      </w:r>
      <w:r w:rsidRPr="00C616F2">
        <w:rPr>
          <w:rStyle w:val="Emphasis"/>
          <w:sz w:val="24"/>
          <w:highlight w:val="green"/>
        </w:rPr>
        <w:t>ozone</w:t>
      </w:r>
      <w:r w:rsidRPr="00C616F2">
        <w:rPr>
          <w:rStyle w:val="Emphasis"/>
          <w:sz w:val="24"/>
        </w:rPr>
        <w:t xml:space="preserve"> layer </w:t>
      </w:r>
      <w:r w:rsidRPr="00C616F2">
        <w:rPr>
          <w:rStyle w:val="Emphasis"/>
          <w:sz w:val="24"/>
          <w:highlight w:val="green"/>
        </w:rPr>
        <w:t>depletion</w:t>
      </w:r>
      <w:r w:rsidRPr="00C616F2">
        <w:rPr>
          <w:sz w:val="24"/>
        </w:rPr>
        <w:t>.</w:t>
      </w:r>
    </w:p>
    <w:p w14:paraId="55A4EAFA" w14:textId="77777777" w:rsidR="001D69EB" w:rsidRPr="00C616F2" w:rsidRDefault="001D69EB" w:rsidP="001D69EB">
      <w:r w:rsidRPr="00C616F2">
        <w:t xml:space="preserve">Much of the prevailing forest </w:t>
      </w:r>
      <w:r w:rsidRPr="00C616F2">
        <w:rPr>
          <w:highlight w:val="green"/>
          <w:u w:val="single"/>
        </w:rPr>
        <w:t>ecosystems and</w:t>
      </w:r>
      <w:r w:rsidRPr="00C616F2">
        <w:t xml:space="preserve"> species of </w:t>
      </w:r>
      <w:r w:rsidRPr="00C616F2">
        <w:rPr>
          <w:highlight w:val="green"/>
          <w:u w:val="single"/>
        </w:rPr>
        <w:t>fish</w:t>
      </w:r>
      <w:r w:rsidRPr="00C616F2">
        <w:t xml:space="preserve"> and </w:t>
      </w:r>
      <w:proofErr w:type="spellStart"/>
      <w:r w:rsidRPr="00C616F2">
        <w:t>tetrapods</w:t>
      </w:r>
      <w:proofErr w:type="spellEnd"/>
      <w:r w:rsidRPr="00C616F2">
        <w:t xml:space="preserve"> </w:t>
      </w:r>
      <w:r w:rsidRPr="00C616F2">
        <w:rPr>
          <w:highlight w:val="green"/>
          <w:u w:val="single"/>
        </w:rPr>
        <w:t xml:space="preserve">were </w:t>
      </w:r>
      <w:r w:rsidRPr="00C616F2">
        <w:rPr>
          <w:rStyle w:val="Emphasis"/>
          <w:highlight w:val="green"/>
        </w:rPr>
        <w:t>killed</w:t>
      </w:r>
      <w:r w:rsidRPr="00C616F2">
        <w:t xml:space="preserve"> during the last great mass extinction event. </w:t>
      </w:r>
    </w:p>
    <w:p w14:paraId="32D76D56" w14:textId="77777777" w:rsidR="001D69EB" w:rsidRPr="00C616F2" w:rsidRDefault="001D69EB" w:rsidP="001D69EB">
      <w:r w:rsidRPr="00C616F2">
        <w:t xml:space="preserve">To date, the event was unexplained for its causes. Now scientists say that </w:t>
      </w:r>
      <w:r w:rsidRPr="00C616F2">
        <w:rPr>
          <w:u w:val="single"/>
        </w:rPr>
        <w:t xml:space="preserve">the mass extinction was </w:t>
      </w:r>
      <w:r w:rsidRPr="00C616F2">
        <w:rPr>
          <w:highlight w:val="green"/>
          <w:u w:val="single"/>
        </w:rPr>
        <w:t>caused by</w:t>
      </w:r>
      <w:r w:rsidRPr="00C616F2">
        <w:rPr>
          <w:u w:val="single"/>
        </w:rPr>
        <w:t xml:space="preserve"> </w:t>
      </w:r>
      <w:r w:rsidRPr="00C616F2">
        <w:rPr>
          <w:rStyle w:val="Emphasis"/>
        </w:rPr>
        <w:t xml:space="preserve">harmful </w:t>
      </w:r>
      <w:r w:rsidRPr="00C616F2">
        <w:rPr>
          <w:rStyle w:val="Emphasis"/>
          <w:highlight w:val="green"/>
        </w:rPr>
        <w:t>UV-B radiation</w:t>
      </w:r>
      <w:r w:rsidRPr="00C616F2">
        <w:rPr>
          <w:highlight w:val="green"/>
          <w:u w:val="single"/>
        </w:rPr>
        <w:t xml:space="preserve"> that entered</w:t>
      </w:r>
      <w:r w:rsidRPr="00C616F2">
        <w:t xml:space="preserve"> the Earth </w:t>
      </w:r>
      <w:r w:rsidRPr="00C616F2">
        <w:rPr>
          <w:u w:val="single"/>
        </w:rPr>
        <w:t>due to a reduced ozone layer</w:t>
      </w:r>
      <w:r w:rsidRPr="00C616F2">
        <w:t>.</w:t>
      </w:r>
    </w:p>
    <w:p w14:paraId="0D8A4108" w14:textId="77777777" w:rsidR="001D69EB" w:rsidRPr="00C616F2" w:rsidRDefault="001D69EB" w:rsidP="001D69EB">
      <w:pPr>
        <w:rPr>
          <w:sz w:val="8"/>
          <w:szCs w:val="8"/>
        </w:rPr>
      </w:pPr>
      <w:r w:rsidRPr="00C616F2">
        <w:rPr>
          <w:sz w:val="8"/>
          <w:szCs w:val="8"/>
        </w:rPr>
        <w:t xml:space="preserve">Researchers at the University of Southampton have found out that the mass extinction at the transition of Earth from Devonian to Carboniferous (geological time periods) was “coincident with a major climatic warming.” The warming ended an intense Devonian glacial cycle but with it, caused the reduction of the ozone layer. Scientists </w:t>
      </w:r>
      <w:proofErr w:type="spellStart"/>
      <w:r w:rsidRPr="00C616F2">
        <w:rPr>
          <w:sz w:val="8"/>
          <w:szCs w:val="8"/>
        </w:rPr>
        <w:t>analysed</w:t>
      </w:r>
      <w:proofErr w:type="spellEnd"/>
      <w:r w:rsidRPr="00C616F2">
        <w:rPr>
          <w:sz w:val="8"/>
          <w:szCs w:val="8"/>
        </w:rPr>
        <w:t xml:space="preserve"> the rocks dating back to the time to conclude that, unlike other mass extinctions, volcanic eruptions were not the reason for this mass extinction. Such an extinction mechanism has been “newly discovered” as per the scientists and has serious consequences for Earth in today’s time, with global warming on the rise. Ozone layer experiment </w:t>
      </w:r>
      <w:proofErr w:type="gramStart"/>
      <w:r w:rsidRPr="00C616F2">
        <w:rPr>
          <w:sz w:val="8"/>
          <w:szCs w:val="8"/>
        </w:rPr>
        <w:t>The</w:t>
      </w:r>
      <w:proofErr w:type="gramEnd"/>
      <w:r w:rsidRPr="00C616F2">
        <w:rPr>
          <w:sz w:val="8"/>
          <w:szCs w:val="8"/>
        </w:rPr>
        <w:t xml:space="preserve"> team collected rock samples from the ice-capped and steep mountains of East Greenland as well as from the Andean Mountains above Lake Titicaca in Bolivia. While the former region </w:t>
      </w:r>
      <w:proofErr w:type="gramStart"/>
      <w:r w:rsidRPr="00C616F2">
        <w:rPr>
          <w:sz w:val="8"/>
          <w:szCs w:val="8"/>
        </w:rPr>
        <w:t>was located in</w:t>
      </w:r>
      <w:proofErr w:type="gramEnd"/>
      <w:r w:rsidRPr="00C616F2">
        <w:rPr>
          <w:sz w:val="8"/>
          <w:szCs w:val="8"/>
        </w:rPr>
        <w:t xml:space="preserve"> the southern hemisphere in the Devonian period, the latter was much closer to the Earth’s south pole at the time. The variation thus helped scientists judge what was happening at different locations at the time of the mass extinction. The team then dissolved the rocks in hydrofluoric acid, thus releasing microscopic plant spores, preserved in the cold climate for hundreds of millions of years. When the scientists examined these samples under a microscope, they found bizarre spines on the surface of many of the spores.</w:t>
      </w:r>
    </w:p>
    <w:p w14:paraId="0BED79A5" w14:textId="77777777" w:rsidR="001D69EB" w:rsidRPr="00C616F2" w:rsidRDefault="001D69EB" w:rsidP="001D69EB">
      <w:r w:rsidRPr="00C616F2">
        <w:t xml:space="preserve">This was concluded to be a sign of a </w:t>
      </w:r>
      <w:r w:rsidRPr="00C616F2">
        <w:rPr>
          <w:highlight w:val="green"/>
          <w:u w:val="single"/>
        </w:rPr>
        <w:t>damaged DNA</w:t>
      </w:r>
      <w:r w:rsidRPr="00C616F2">
        <w:rPr>
          <w:u w:val="single"/>
        </w:rPr>
        <w:t xml:space="preserve"> because of </w:t>
      </w:r>
      <w:r w:rsidRPr="00C616F2">
        <w:rPr>
          <w:rStyle w:val="Emphasis"/>
        </w:rPr>
        <w:t>exposure to UV radiation</w:t>
      </w:r>
      <w:r w:rsidRPr="00C616F2">
        <w:t>. Many spores had even developed dark pigmented walls as a protection from the high UV levels.</w:t>
      </w:r>
    </w:p>
    <w:p w14:paraId="30606916" w14:textId="77777777" w:rsidR="001D69EB" w:rsidRPr="00C616F2" w:rsidRDefault="001D69EB" w:rsidP="001D69EB">
      <w:r w:rsidRPr="00C616F2">
        <w:t>Ozone layer importance for life</w:t>
      </w:r>
    </w:p>
    <w:p w14:paraId="7DAC4908" w14:textId="77777777" w:rsidR="001D69EB" w:rsidRPr="00C616F2" w:rsidRDefault="001D69EB" w:rsidP="001D69EB">
      <w:r w:rsidRPr="00C616F2">
        <w:t xml:space="preserve">The mass extinction was thus, not caused by any geological event on Earth but due to high UV radiations on the planet, indicating a collapse in the ozone layer for a brief period. In this </w:t>
      </w:r>
      <w:proofErr w:type="gramStart"/>
      <w:r w:rsidRPr="00C616F2">
        <w:t>period,  a</w:t>
      </w:r>
      <w:proofErr w:type="gramEnd"/>
      <w:r w:rsidRPr="00C616F2">
        <w:t xml:space="preserve"> huge portion of the prevailing </w:t>
      </w:r>
      <w:r w:rsidRPr="00C616F2">
        <w:rPr>
          <w:u w:val="single"/>
        </w:rPr>
        <w:t xml:space="preserve">life on Earth died to due to exposure to </w:t>
      </w:r>
      <w:r w:rsidRPr="00C616F2">
        <w:rPr>
          <w:rStyle w:val="Emphasis"/>
        </w:rPr>
        <w:t>harmful</w:t>
      </w:r>
      <w:r w:rsidRPr="00C616F2">
        <w:rPr>
          <w:u w:val="single"/>
        </w:rPr>
        <w:t xml:space="preserve"> levels of UV radiation</w:t>
      </w:r>
      <w:r w:rsidRPr="00C616F2">
        <w:t>.</w:t>
      </w:r>
    </w:p>
    <w:p w14:paraId="557AA227" w14:textId="77777777" w:rsidR="001D69EB" w:rsidRPr="00C616F2" w:rsidRDefault="001D69EB" w:rsidP="001D69EB">
      <w:r w:rsidRPr="00C616F2">
        <w:t>The study is significant in a crucial aspect. Scientists warn that this is a fundamental aspect of planet Earth. Whenever it becomes too hot, its ozone layer is considerably depleted, allowing harmful UV radiations to enter the Earth’s atmosphere.</w:t>
      </w:r>
    </w:p>
    <w:p w14:paraId="5CABA1E2" w14:textId="77777777" w:rsidR="001D69EB" w:rsidRPr="00C616F2" w:rsidRDefault="001D69EB" w:rsidP="001D69EB">
      <w:r w:rsidRPr="00C616F2">
        <w:t>Now published in the journal Science Advances, the study concludes “</w:t>
      </w:r>
      <w:r w:rsidRPr="00C616F2">
        <w:rPr>
          <w:u w:val="single"/>
        </w:rPr>
        <w:t>ozone loss</w:t>
      </w:r>
      <w:r w:rsidRPr="00C616F2">
        <w:t xml:space="preserve"> during rapid warming </w:t>
      </w:r>
      <w:r w:rsidRPr="00C616F2">
        <w:rPr>
          <w:u w:val="single"/>
        </w:rPr>
        <w:t>is a</w:t>
      </w:r>
      <w:r w:rsidRPr="00C616F2">
        <w:t xml:space="preserve">n inherent Earth system process with the unavoidable </w:t>
      </w:r>
      <w:r w:rsidRPr="00C616F2">
        <w:rPr>
          <w:u w:val="single"/>
        </w:rPr>
        <w:t xml:space="preserve">conclusion that </w:t>
      </w:r>
      <w:r w:rsidRPr="00C616F2">
        <w:rPr>
          <w:highlight w:val="green"/>
          <w:u w:val="single"/>
        </w:rPr>
        <w:t xml:space="preserve">we should be </w:t>
      </w:r>
      <w:r w:rsidRPr="00C616F2">
        <w:rPr>
          <w:rStyle w:val="Emphasis"/>
          <w:highlight w:val="green"/>
        </w:rPr>
        <w:t>alert for</w:t>
      </w:r>
      <w:r w:rsidRPr="00C616F2">
        <w:rPr>
          <w:rStyle w:val="Emphasis"/>
        </w:rPr>
        <w:t xml:space="preserve"> such an eventuality in </w:t>
      </w:r>
      <w:r w:rsidRPr="00C616F2">
        <w:rPr>
          <w:rStyle w:val="Emphasis"/>
          <w:highlight w:val="green"/>
        </w:rPr>
        <w:t>the future</w:t>
      </w:r>
      <w:r w:rsidRPr="00C616F2">
        <w:t xml:space="preserve"> warming world.”</w:t>
      </w:r>
    </w:p>
    <w:p w14:paraId="3F6E54A3" w14:textId="77777777" w:rsidR="001D69EB" w:rsidRDefault="001D69EB" w:rsidP="001D69EB">
      <w:pPr>
        <w:rPr>
          <w:sz w:val="14"/>
        </w:rPr>
      </w:pPr>
    </w:p>
    <w:p w14:paraId="06B1BC86" w14:textId="77777777" w:rsidR="001D69EB" w:rsidRDefault="001D69EB" w:rsidP="001D69EB">
      <w:pPr>
        <w:pStyle w:val="Heading4"/>
      </w:pPr>
      <w:r>
        <w:lastRenderedPageBreak/>
        <w:t xml:space="preserve">Rivalrous orbits create space conflict and </w:t>
      </w:r>
      <w:r w:rsidRPr="0082664C">
        <w:rPr>
          <w:u w:val="single"/>
        </w:rPr>
        <w:t>turn</w:t>
      </w:r>
      <w:r>
        <w:t xml:space="preserve"> good satellites.</w:t>
      </w:r>
    </w:p>
    <w:p w14:paraId="6B9A02D8" w14:textId="77777777" w:rsidR="001D69EB" w:rsidRPr="004254A0" w:rsidRDefault="001D69EB" w:rsidP="001D69EB">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0E6C1215" w14:textId="77777777" w:rsidR="001D69EB" w:rsidRPr="004254A0" w:rsidRDefault="001D69EB" w:rsidP="001D69EB">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62FE5B9C" w14:textId="77777777" w:rsidR="001D69EB" w:rsidRPr="0082664C" w:rsidRDefault="001D69EB" w:rsidP="001D69EB">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530D616A" w14:textId="77777777" w:rsidR="001D69EB" w:rsidRPr="004254A0" w:rsidRDefault="001D69EB" w:rsidP="001D69EB">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35EEF02" w14:textId="77777777" w:rsidR="001D69EB" w:rsidRPr="004254A0" w:rsidRDefault="001D69EB" w:rsidP="001D69EB">
      <w:pPr>
        <w:rPr>
          <w:sz w:val="14"/>
        </w:rPr>
      </w:pPr>
      <w:r w:rsidRPr="004254A0">
        <w:rPr>
          <w:sz w:val="14"/>
        </w:rPr>
        <w:t>A little history</w:t>
      </w:r>
    </w:p>
    <w:p w14:paraId="2C03EEDA" w14:textId="77777777" w:rsidR="001D69EB" w:rsidRPr="004254A0" w:rsidRDefault="001D69EB" w:rsidP="001D69EB">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2DEEF3D8" w14:textId="77777777" w:rsidR="001D69EB" w:rsidRPr="004254A0" w:rsidRDefault="001D69EB" w:rsidP="001D69EB">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430D665B" w14:textId="77777777" w:rsidR="001D69EB" w:rsidRPr="004254A0" w:rsidRDefault="001D69EB" w:rsidP="001D69EB">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41C966F" w14:textId="77777777" w:rsidR="001D69EB" w:rsidRPr="004254A0" w:rsidRDefault="001D69EB" w:rsidP="001D69EB">
      <w:pPr>
        <w:rPr>
          <w:sz w:val="14"/>
        </w:rPr>
      </w:pPr>
      <w:r w:rsidRPr="004254A0">
        <w:rPr>
          <w:sz w:val="14"/>
        </w:rPr>
        <w:t>A lack of coordination</w:t>
      </w:r>
    </w:p>
    <w:p w14:paraId="07C41750" w14:textId="77777777" w:rsidR="001D69EB" w:rsidRPr="004254A0" w:rsidRDefault="001D69EB" w:rsidP="001D69EB">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lastRenderedPageBreak/>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08BF1CA0" w14:textId="77777777" w:rsidR="001D69EB" w:rsidRPr="004254A0" w:rsidRDefault="001D69EB" w:rsidP="001D69EB">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26B9E152" w14:textId="77777777" w:rsidR="001D69EB" w:rsidRDefault="001D69EB" w:rsidP="001D69EB">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405CD4C" w14:textId="77777777" w:rsidR="001D69EB" w:rsidRDefault="001D69EB" w:rsidP="001D69EB">
      <w:pPr>
        <w:pStyle w:val="Heading4"/>
      </w:pPr>
      <w:r>
        <w:t xml:space="preserve">Triggers </w:t>
      </w:r>
      <w:r w:rsidRPr="00B70BA9">
        <w:rPr>
          <w:u w:val="single"/>
        </w:rPr>
        <w:t>space escalation</w:t>
      </w:r>
      <w:r>
        <w:t xml:space="preserve"> and nuclear war.</w:t>
      </w:r>
    </w:p>
    <w:p w14:paraId="2DA1B387" w14:textId="77777777" w:rsidR="001D69EB" w:rsidRPr="00B70BA9" w:rsidRDefault="001D69EB" w:rsidP="001D69EB">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2F71107F" w14:textId="77777777" w:rsidR="001D69EB" w:rsidRPr="00B70BA9" w:rsidRDefault="001D69EB" w:rsidP="001D69EB">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1F92926F" w14:textId="77777777" w:rsidR="001D69EB" w:rsidRPr="00B70BA9" w:rsidRDefault="001D69EB" w:rsidP="001D69EB">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55086BF0" w14:textId="77777777" w:rsidR="001D69EB" w:rsidRPr="00B70BA9" w:rsidRDefault="001D69EB" w:rsidP="001D69EB">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3F21B832" w14:textId="4662FBAF" w:rsidR="001D69EB" w:rsidRDefault="001D69EB" w:rsidP="001D69EB">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60CAB251" w14:textId="77777777" w:rsidR="001D69EB" w:rsidRDefault="001D69EB" w:rsidP="001D69EB">
      <w:pPr>
        <w:pStyle w:val="Heading4"/>
      </w:pPr>
      <w:r>
        <w:lastRenderedPageBreak/>
        <w:t xml:space="preserve">Debris triggers </w:t>
      </w:r>
      <w:r w:rsidRPr="006A63EE">
        <w:rPr>
          <w:u w:val="single"/>
        </w:rPr>
        <w:t>miscalculated war</w:t>
      </w:r>
      <w:r>
        <w:t>.</w:t>
      </w:r>
    </w:p>
    <w:p w14:paraId="5B27B799" w14:textId="77777777" w:rsidR="001D69EB" w:rsidRPr="00A70361" w:rsidRDefault="001D69EB" w:rsidP="001D69EB">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7" w:history="1">
        <w:r w:rsidRPr="00BE0E32">
          <w:rPr>
            <w:rStyle w:val="Hyperlink"/>
          </w:rPr>
          <w:t>https://www.19fortyfive.com/2022/01/does-a-space-war-mean-a-nuclear-war/</w:t>
        </w:r>
      </w:hyperlink>
      <w:r>
        <w:t>] Justin</w:t>
      </w:r>
    </w:p>
    <w:p w14:paraId="1DBB512F" w14:textId="77777777" w:rsidR="001D69EB" w:rsidRPr="00A70361" w:rsidRDefault="001D69EB" w:rsidP="001D69E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3626416E" w14:textId="77777777" w:rsidR="001D69EB" w:rsidRPr="00A70361" w:rsidRDefault="001D69EB" w:rsidP="001D69E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74A8EC21" w14:textId="77777777" w:rsidR="001D69EB" w:rsidRPr="00A70361" w:rsidRDefault="001D69EB" w:rsidP="001D69EB">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0F779FA8" w14:textId="77777777" w:rsidR="001D69EB" w:rsidRDefault="001D69EB" w:rsidP="001D69E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7B34B8A2" w14:textId="77777777" w:rsidR="001D69EB" w:rsidRPr="00831EB4" w:rsidRDefault="001D69EB" w:rsidP="001D69EB">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309C1F6E" w14:textId="77777777" w:rsidR="001D69EB" w:rsidRPr="00581846" w:rsidRDefault="001D69EB" w:rsidP="001D69EB">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706E8D1C" w14:textId="77777777" w:rsidR="001D69EB" w:rsidRPr="00B70BA9" w:rsidRDefault="001D69EB" w:rsidP="001D69EB">
      <w:pPr>
        <w:rPr>
          <w:b/>
          <w:iCs/>
          <w:u w:val="single"/>
        </w:rPr>
      </w:pPr>
      <w:r w:rsidRPr="00B70BA9">
        <w:rPr>
          <w:sz w:val="16"/>
        </w:rPr>
        <w:lastRenderedPageBreak/>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proofErr w:type="gramStart"/>
      <w:r w:rsidRPr="00283EEC">
        <w:rPr>
          <w:rStyle w:val="StyleUnderline"/>
        </w:rPr>
        <w:t>domains</w:t>
      </w:r>
      <w:r w:rsidRPr="00B70BA9">
        <w:rPr>
          <w:sz w:val="16"/>
        </w:rPr>
        <w:t xml:space="preserve">, </w:t>
      </w:r>
      <w:r w:rsidRPr="00B844AE">
        <w:rPr>
          <w:rStyle w:val="StyleUnderline"/>
          <w:highlight w:val="green"/>
        </w:rPr>
        <w:t>and</w:t>
      </w:r>
      <w:proofErr w:type="gramEnd"/>
      <w:r w:rsidRPr="00B844AE">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5C285651" w14:textId="77777777" w:rsidR="001D69EB" w:rsidRDefault="001D69EB" w:rsidP="001D69EB">
      <w:pPr>
        <w:pStyle w:val="Heading4"/>
      </w:pPr>
      <w:r>
        <w:t xml:space="preserve">No limited nuclear wars – </w:t>
      </w:r>
      <w:r w:rsidRPr="00784AC4">
        <w:rPr>
          <w:u w:val="single"/>
        </w:rPr>
        <w:t>extinction</w:t>
      </w:r>
      <w:r>
        <w:t xml:space="preserve">. </w:t>
      </w:r>
    </w:p>
    <w:p w14:paraId="1284580A" w14:textId="77777777" w:rsidR="001D69EB" w:rsidRPr="00F35F0D" w:rsidRDefault="001D69EB" w:rsidP="001D69EB">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7A323FB6" w14:textId="77777777" w:rsidR="001D69EB" w:rsidRPr="00177BE1" w:rsidRDefault="001D69EB" w:rsidP="001D69EB">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4C31F47" w14:textId="77777777" w:rsidR="001D69EB" w:rsidRPr="00177BE1" w:rsidRDefault="001D69EB" w:rsidP="001D69EB">
      <w:pPr>
        <w:rPr>
          <w:sz w:val="14"/>
        </w:rPr>
      </w:pPr>
      <w:r w:rsidRPr="00177BE1">
        <w:rPr>
          <w:sz w:val="14"/>
        </w:rPr>
        <w:t>Most (93%) have been built by Russia and in the US, 3,100 of them are ready to fire within hours.</w:t>
      </w:r>
    </w:p>
    <w:p w14:paraId="7C93D1DD" w14:textId="77777777" w:rsidR="001D69EB" w:rsidRPr="00177BE1" w:rsidRDefault="001D69EB" w:rsidP="001D69EB">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4DE6FADA" w14:textId="77777777" w:rsidR="001D69EB" w:rsidRPr="00177BE1" w:rsidRDefault="001D69EB" w:rsidP="001D69EB">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313268DE" w14:textId="77777777" w:rsidR="001D69EB" w:rsidRPr="00177BE1" w:rsidRDefault="001D69EB" w:rsidP="001D69EB">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75EDE729" w14:textId="77777777" w:rsidR="001D69EB" w:rsidRPr="00177BE1" w:rsidRDefault="001D69EB" w:rsidP="001D69EB">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42C9F9EB" w14:textId="77777777" w:rsidR="001D69EB" w:rsidRPr="00177BE1" w:rsidRDefault="001D69EB" w:rsidP="001D69EB">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5985871C" w14:textId="77777777" w:rsidR="001D69EB" w:rsidRPr="00177BE1" w:rsidRDefault="001D69EB" w:rsidP="001D69EB">
      <w:pPr>
        <w:rPr>
          <w:sz w:val="14"/>
        </w:rPr>
      </w:pPr>
      <w:r w:rsidRPr="00177BE1">
        <w:rPr>
          <w:u w:val="single"/>
        </w:rPr>
        <w:lastRenderedPageBreak/>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29D15BC" w14:textId="77777777" w:rsidR="001D69EB" w:rsidRPr="00177BE1" w:rsidRDefault="001D69EB" w:rsidP="001D69EB">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0F57C1F7" w14:textId="77777777" w:rsidR="001D69EB" w:rsidRPr="00177BE1" w:rsidRDefault="001D69EB" w:rsidP="001D69EB">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34B8CD2A" w14:textId="77777777" w:rsidR="001D69EB" w:rsidRPr="00177BE1" w:rsidRDefault="001D69EB" w:rsidP="001D69EB">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30A39315" w14:textId="77777777" w:rsidR="001D69EB" w:rsidRPr="00177BE1" w:rsidRDefault="001D69EB" w:rsidP="001D69EB">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E4E69C5" w14:textId="77777777" w:rsidR="001D69EB" w:rsidRPr="00177BE1" w:rsidRDefault="001D69EB" w:rsidP="001D69EB">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713C5593" w14:textId="77777777" w:rsidR="001D69EB" w:rsidRPr="00177BE1" w:rsidRDefault="001D69EB" w:rsidP="001D69EB">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w:t>
      </w:r>
      <w:proofErr w:type="gramStart"/>
      <w:r w:rsidRPr="00177BE1">
        <w:rPr>
          <w:sz w:val="8"/>
          <w:szCs w:val="8"/>
        </w:rPr>
        <w:t>actually launch</w:t>
      </w:r>
      <w:proofErr w:type="gramEnd"/>
      <w:r w:rsidRPr="00177BE1">
        <w:rPr>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32ABCC48" w14:textId="77777777" w:rsidR="001D69EB" w:rsidRPr="00177BE1" w:rsidRDefault="001D69EB" w:rsidP="001D69EB">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3C8C4F2" w14:textId="77777777" w:rsidR="001D69EB" w:rsidRPr="00177BE1" w:rsidRDefault="001D69EB" w:rsidP="001D69EB">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483822C6" w14:textId="77777777" w:rsidR="001D69EB" w:rsidRPr="0094096E" w:rsidRDefault="001D69EB" w:rsidP="001D69EB">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C9ADBE0" w14:textId="77777777" w:rsidR="001D69EB" w:rsidRPr="0077694C" w:rsidRDefault="001D69EB" w:rsidP="001D69EB">
      <w:pPr>
        <w:rPr>
          <w:sz w:val="14"/>
        </w:rPr>
      </w:pPr>
    </w:p>
    <w:p w14:paraId="4BF1E0F6" w14:textId="77777777" w:rsidR="001D69EB" w:rsidRPr="0013765D" w:rsidRDefault="001D69EB" w:rsidP="001D69EB"/>
    <w:p w14:paraId="5E5E4004" w14:textId="77777777" w:rsidR="001D69EB" w:rsidRDefault="001D69EB" w:rsidP="001D69EB">
      <w:pPr>
        <w:rPr>
          <w:sz w:val="14"/>
        </w:rPr>
      </w:pPr>
    </w:p>
    <w:p w14:paraId="0BA4201F" w14:textId="77777777" w:rsidR="001D69EB" w:rsidRDefault="001D69EB" w:rsidP="001D69EB">
      <w:pPr>
        <w:rPr>
          <w:sz w:val="14"/>
        </w:rPr>
      </w:pPr>
    </w:p>
    <w:p w14:paraId="06DE3B38" w14:textId="77777777" w:rsidR="001D69EB" w:rsidRPr="001D69EB" w:rsidRDefault="001D69EB" w:rsidP="001D69EB"/>
    <w:p w14:paraId="0E3E7F4B" w14:textId="28C92229" w:rsidR="001D69EB" w:rsidRDefault="001D69EB" w:rsidP="001D69EB">
      <w:pPr>
        <w:pStyle w:val="Heading2"/>
      </w:pPr>
      <w:r>
        <w:lastRenderedPageBreak/>
        <w:t>FW</w:t>
      </w:r>
    </w:p>
    <w:p w14:paraId="14B2D204" w14:textId="263DB803" w:rsidR="001D69EB" w:rsidRDefault="001D69EB" w:rsidP="001D69EB">
      <w:pPr>
        <w:pStyle w:val="Heading4"/>
      </w:pPr>
      <w:r>
        <w:t xml:space="preserve">Standard is maximizing expected well being </w:t>
      </w:r>
    </w:p>
    <w:p w14:paraId="7B7DC0AB" w14:textId="77777777" w:rsidR="001D69EB" w:rsidRPr="00E972A3" w:rsidRDefault="001D69EB" w:rsidP="001D69EB">
      <w:pPr>
        <w:pStyle w:val="Heading4"/>
      </w:pPr>
      <w:r w:rsidRPr="00E972A3">
        <w:t>Death is bad and o/w—</w:t>
      </w:r>
      <w:r w:rsidRPr="00E972A3">
        <w:rPr>
          <w:u w:val="single"/>
        </w:rPr>
        <w:t>ontologically</w:t>
      </w:r>
      <w:r w:rsidRPr="00E972A3">
        <w:t xml:space="preserve"> destroys the subject.</w:t>
      </w:r>
    </w:p>
    <w:p w14:paraId="22555EFA" w14:textId="77777777" w:rsidR="001D69EB" w:rsidRPr="00E972A3" w:rsidRDefault="001D69EB" w:rsidP="001D69EB">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20" w:history="1">
        <w:r w:rsidRPr="00E972A3">
          <w:t>http://sce.sagepub.com</w:t>
        </w:r>
      </w:hyperlink>
      <w:r w:rsidRPr="00E972A3">
        <w:t>)</w:t>
      </w:r>
    </w:p>
    <w:p w14:paraId="4029643A" w14:textId="77777777" w:rsidR="001D69EB" w:rsidRDefault="001D69EB" w:rsidP="001D69EB">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rPr>
        <w:t>actually suffers</w:t>
      </w:r>
      <w:proofErr w:type="gramEnd"/>
      <w:r>
        <w:rPr>
          <w:sz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proofErr w:type="gramStart"/>
      <w:r>
        <w:rPr>
          <w:sz w:val="12"/>
        </w:rPr>
        <w:t>in order to</w:t>
      </w:r>
      <w:proofErr w:type="gramEnd"/>
      <w:r>
        <w:rPr>
          <w:sz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 xml:space="preserve">for the person. What is crucially at stake </w:t>
      </w:r>
      <w:proofErr w:type="gramStart"/>
      <w:r>
        <w:rPr>
          <w:sz w:val="12"/>
        </w:rPr>
        <w:t>here, and</w:t>
      </w:r>
      <w:proofErr w:type="gramEnd"/>
      <w:r>
        <w:rPr>
          <w:sz w:val="12"/>
        </w:rPr>
        <w:t xml:space="preserve">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EF6E2E2" w14:textId="77777777" w:rsidR="001D69EB" w:rsidRDefault="001D69EB" w:rsidP="001D69EB"/>
    <w:p w14:paraId="306ABB77" w14:textId="77777777" w:rsidR="001D69EB" w:rsidRPr="00E972A3" w:rsidRDefault="001D69EB" w:rsidP="001D69EB">
      <w:pPr>
        <w:pStyle w:val="Heading4"/>
        <w:rPr>
          <w:bCs w:val="0"/>
        </w:rPr>
      </w:pPr>
      <w:r w:rsidRPr="00E972A3">
        <w:t xml:space="preserve">Extinction </w:t>
      </w:r>
      <w:r w:rsidRPr="00E972A3">
        <w:rPr>
          <w:u w:val="single"/>
        </w:rPr>
        <w:t>outweighs</w:t>
      </w:r>
      <w:r w:rsidRPr="00E972A3">
        <w:t xml:space="preserve">: </w:t>
      </w:r>
    </w:p>
    <w:p w14:paraId="09A68306" w14:textId="77777777" w:rsidR="001D69EB" w:rsidRPr="00E972A3" w:rsidRDefault="001D69EB" w:rsidP="001D69EB">
      <w:pPr>
        <w:pStyle w:val="Heading4"/>
        <w:rPr>
          <w:bCs w:val="0"/>
        </w:rPr>
      </w:pPr>
      <w:r w:rsidRPr="00E972A3">
        <w:t xml:space="preserve">A] </w:t>
      </w:r>
      <w:r w:rsidRPr="00E972A3">
        <w:rPr>
          <w:u w:val="single"/>
        </w:rPr>
        <w:t>Structural violence</w:t>
      </w:r>
      <w:r w:rsidRPr="00E972A3">
        <w:t xml:space="preserve">- death causes suffering because people can’t get access to resources and </w:t>
      </w:r>
      <w:proofErr w:type="gramStart"/>
      <w:r w:rsidRPr="00E972A3">
        <w:t>basic necessities</w:t>
      </w:r>
      <w:proofErr w:type="gramEnd"/>
      <w:r w:rsidRPr="00E972A3">
        <w:t xml:space="preserve"> </w:t>
      </w:r>
    </w:p>
    <w:p w14:paraId="53FD38E6" w14:textId="77777777" w:rsidR="001D69EB" w:rsidRPr="00E972A3" w:rsidRDefault="001D69EB" w:rsidP="001D69EB">
      <w:pPr>
        <w:pStyle w:val="Heading4"/>
        <w:rPr>
          <w:bCs w:val="0"/>
        </w:rPr>
      </w:pPr>
      <w:r w:rsidRPr="00E972A3">
        <w:t xml:space="preserve">B] Comes before </w:t>
      </w:r>
      <w:r w:rsidRPr="00E972A3">
        <w:rPr>
          <w:u w:val="single"/>
        </w:rPr>
        <w:t>value-to-life</w:t>
      </w:r>
      <w:r w:rsidRPr="00E972A3">
        <w:t>.</w:t>
      </w:r>
    </w:p>
    <w:p w14:paraId="347CA07A" w14:textId="77777777" w:rsidR="001D69EB" w:rsidRPr="00E972A3" w:rsidRDefault="001D69EB" w:rsidP="001D69EB">
      <w:proofErr w:type="spellStart"/>
      <w:r>
        <w:rPr>
          <w:rStyle w:val="Style13ptBold"/>
        </w:rPr>
        <w:t>Tännsjö</w:t>
      </w:r>
      <w:proofErr w:type="spellEnd"/>
      <w:r>
        <w:rPr>
          <w:rStyle w:val="Style13ptBold"/>
        </w:rPr>
        <w:t xml:space="preserve"> 11</w:t>
      </w:r>
      <w:r>
        <w:t xml:space="preserve"> (</w:t>
      </w:r>
      <w:proofErr w:type="spellStart"/>
      <w:r>
        <w:t>Torbjörn</w:t>
      </w:r>
      <w:proofErr w:type="spellEnd"/>
      <w:r>
        <w:t xml:space="preserve">, the Kristian </w:t>
      </w:r>
      <w:proofErr w:type="spellStart"/>
      <w:r>
        <w:t>Claëson</w:t>
      </w:r>
      <w:proofErr w:type="spellEnd"/>
      <w:r>
        <w:t xml:space="preserve"> Professor of Practical </w:t>
      </w:r>
      <w:r w:rsidRPr="00E972A3">
        <w:t xml:space="preserve">Philosophy at Stockholm University, “Shalt Thou Sometimes Murder? On the Ethics of Killing,” </w:t>
      </w:r>
      <w:hyperlink r:id="rId21" w:history="1">
        <w:r w:rsidRPr="00E972A3">
          <w:t>http://people.su.se/~jolso/HS-texter/shaltthou.pdf</w:t>
        </w:r>
      </w:hyperlink>
      <w:r w:rsidRPr="00E972A3">
        <w:t>) //BS 1-27-2018</w:t>
      </w:r>
    </w:p>
    <w:p w14:paraId="2C2548C1" w14:textId="77777777" w:rsidR="001D69EB" w:rsidRDefault="001D69EB" w:rsidP="001D69EB">
      <w:r>
        <w:t>**Bracketed to avoid triggers</w:t>
      </w:r>
    </w:p>
    <w:p w14:paraId="2D64E530" w14:textId="77777777" w:rsidR="001D69EB" w:rsidRDefault="001D69EB" w:rsidP="001D69EB">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t>
      </w:r>
      <w:proofErr w:type="gramStart"/>
      <w:r>
        <w:rPr>
          <w:sz w:val="12"/>
        </w:rPr>
        <w:t>well.¶</w:t>
      </w:r>
      <w:proofErr w:type="gramEnd"/>
      <w:r>
        <w:rPr>
          <w:sz w:val="12"/>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w:t>
      </w:r>
      <w:proofErr w:type="gramStart"/>
      <w:r>
        <w:rPr>
          <w:sz w:val="12"/>
        </w:rPr>
        <w:t>future.¶</w:t>
      </w:r>
      <w:proofErr w:type="gramEnd"/>
      <w:r>
        <w:rPr>
          <w:sz w:val="12"/>
        </w:rPr>
        <w:t xml:space="preserve"> From the point of view of evolutionary biology, it is natural to assume that people should rarely commit suicide. If we set old age to one side, it has poor survival value (of one’s genes) to kill oneself. </w:t>
      </w:r>
      <w:proofErr w:type="gramStart"/>
      <w:r>
        <w:rPr>
          <w:sz w:val="12"/>
        </w:rPr>
        <w:t>So</w:t>
      </w:r>
      <w:proofErr w:type="gramEnd"/>
      <w:r>
        <w:rPr>
          <w:sz w:val="12"/>
        </w:rPr>
        <w:t xml:space="preserve"> it should be expected that it is difficult for ordinary people to kill themselves. But then theories </w:t>
      </w:r>
      <w:r>
        <w:rPr>
          <w:sz w:val="12"/>
        </w:rPr>
        <w:lastRenderedPageBreak/>
        <w:t xml:space="preserve">about cognitive dissonance, known from psychology, should warn us that we may come to believe that we live better lives than we </w:t>
      </w:r>
      <w:proofErr w:type="gramStart"/>
      <w:r>
        <w:rPr>
          <w:sz w:val="12"/>
        </w:rPr>
        <w:t>do.¶</w:t>
      </w:r>
      <w:proofErr w:type="gramEnd"/>
      <w:r>
        <w:rPr>
          <w:sz w:val="12"/>
        </w:rPr>
        <w:t xml:space="preserve">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w:t>
      </w:r>
      <w:proofErr w:type="gramStart"/>
      <w:r>
        <w:rPr>
          <w:sz w:val="12"/>
        </w:rPr>
        <w:t>optimistic.¶</w:t>
      </w:r>
      <w:proofErr w:type="gramEnd"/>
      <w:r>
        <w:rPr>
          <w:sz w:val="12"/>
        </w:rPr>
        <w:t xml:space="preserve">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2B92A72" w14:textId="77777777" w:rsidR="001D69EB" w:rsidRPr="00E972A3" w:rsidRDefault="001D69EB" w:rsidP="001D69EB">
      <w:pPr>
        <w:pStyle w:val="Heading4"/>
        <w:rPr>
          <w:bCs w:val="0"/>
        </w:rPr>
      </w:pPr>
      <w:r w:rsidRPr="00E972A3">
        <w:t xml:space="preserve">C] Mathematically </w:t>
      </w:r>
      <w:r w:rsidRPr="00E972A3">
        <w:rPr>
          <w:u w:val="single"/>
        </w:rPr>
        <w:t>outweighs</w:t>
      </w:r>
      <w:r w:rsidRPr="00E972A3">
        <w:t>.</w:t>
      </w:r>
    </w:p>
    <w:p w14:paraId="649E203E" w14:textId="77777777" w:rsidR="001D69EB" w:rsidRDefault="001D69EB" w:rsidP="001D69EB">
      <w:r>
        <w:rPr>
          <w:rStyle w:val="Heading4Char"/>
        </w:rPr>
        <w:t>MacAskill 14</w:t>
      </w:r>
      <w:r>
        <w:t xml:space="preserve"> [William, Oxford Philosopher and youngest tenured philosopher in the world, Normative Uncertainty, 2014]</w:t>
      </w:r>
    </w:p>
    <w:p w14:paraId="2147D9A5" w14:textId="77777777" w:rsidR="001D69EB" w:rsidRDefault="001D69EB" w:rsidP="001D69EB">
      <w:pPr>
        <w:rPr>
          <w:sz w:val="12"/>
        </w:rPr>
      </w:pPr>
      <w:proofErr w:type="gramStart"/>
      <w:r>
        <w:rPr>
          <w:rStyle w:val="StyleUnderline"/>
        </w:rPr>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rPr>
        <w:t>at a later date</w:t>
      </w:r>
      <w:proofErr w:type="gramEnd"/>
      <w:r>
        <w:rPr>
          <w:sz w:val="12"/>
        </w:rPr>
        <w:t xml:space="preserv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33706FCC" w14:textId="77777777" w:rsidR="001D69EB" w:rsidRPr="001D69EB" w:rsidRDefault="001D69EB" w:rsidP="001D69EB"/>
    <w:p w14:paraId="1F078933" w14:textId="71A97D72" w:rsidR="00E42E4C" w:rsidRDefault="001D69EB" w:rsidP="001D69EB">
      <w:pPr>
        <w:pStyle w:val="Heading2"/>
      </w:pPr>
      <w:r>
        <w:lastRenderedPageBreak/>
        <w:t>UV</w:t>
      </w:r>
    </w:p>
    <w:p w14:paraId="7ECD1D94" w14:textId="77777777" w:rsidR="001D69EB" w:rsidRPr="00FC65F3" w:rsidRDefault="001D69EB" w:rsidP="001D69EB">
      <w:pPr>
        <w:pStyle w:val="Heading4"/>
        <w:rPr>
          <w:rFonts w:cs="Calibri"/>
        </w:rPr>
      </w:pPr>
      <w:r w:rsidRPr="00FC65F3">
        <w:rPr>
          <w:rFonts w:cs="Calibri"/>
        </w:rPr>
        <w:t xml:space="preserve">Apocalyptic images challenge power structures to create futures of </w:t>
      </w:r>
      <w:r w:rsidRPr="00FC65F3">
        <w:rPr>
          <w:rFonts w:cs="Calibri"/>
          <w:u w:val="single"/>
        </w:rPr>
        <w:t>social justice</w:t>
      </w:r>
      <w:r w:rsidRPr="00FC65F3">
        <w:rPr>
          <w:rFonts w:cs="Calibri"/>
        </w:rPr>
        <w:t xml:space="preserve"> </w:t>
      </w:r>
    </w:p>
    <w:p w14:paraId="1DF4A37D" w14:textId="77777777" w:rsidR="001D69EB" w:rsidRDefault="001D69EB" w:rsidP="001D69EB">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4D30BB77" w14:textId="77777777" w:rsidR="001D69EB" w:rsidRDefault="001D69EB" w:rsidP="001D69EB">
      <w:pPr>
        <w:rPr>
          <w:b/>
          <w:u w:val="single"/>
        </w:rPr>
      </w:pPr>
      <w:r>
        <w:rPr>
          <w:sz w:val="12"/>
        </w:rPr>
        <w:t xml:space="preserve">If contemporary ecocriticism has a shared premise about environmental </w:t>
      </w:r>
      <w:proofErr w:type="gramStart"/>
      <w:r>
        <w:rPr>
          <w:sz w:val="12"/>
        </w:rPr>
        <w:t>risk</w:t>
      </w:r>
      <w:proofErr w:type="gramEnd"/>
      <w:r>
        <w:rPr>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Buell offers his suggestion for the appropriate literary mode for life lived within a crisis that is both unceasing and inescapable: new voices, “if wise enough</w:t>
      </w:r>
      <w:proofErr w:type="gramStart"/>
      <w:r>
        <w:rPr>
          <w:rStyle w:val="StyleUnderline"/>
        </w:rPr>
        <w:t>….will</w:t>
      </w:r>
      <w:proofErr w:type="gramEnd"/>
      <w:r>
        <w:rPr>
          <w:rStyle w:val="StyleUnderline"/>
        </w:rPr>
        <w:t xml:space="preserve">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w:t>
      </w:r>
      <w:proofErr w:type="gramStart"/>
      <w:r>
        <w:rPr>
          <w:sz w:val="12"/>
        </w:rPr>
        <w:t>survival.¶</w:t>
      </w:r>
      <w:proofErr w:type="gramEnd"/>
      <w:r>
        <w:rPr>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Pr>
          <w:sz w:val="12"/>
        </w:rPr>
        <w:t>practice</w:t>
      </w:r>
      <w:proofErr w:type="gramEnd"/>
      <w:r>
        <w:rPr>
          <w:sz w:val="12"/>
        </w:rPr>
        <w:t xml:space="preserv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w:t>
      </w:r>
      <w:proofErr w:type="gramStart"/>
      <w:r>
        <w:rPr>
          <w:sz w:val="12"/>
        </w:rPr>
        <w:t>happen.¶</w:t>
      </w:r>
      <w:proofErr w:type="gramEnd"/>
      <w:r>
        <w:rPr>
          <w:sz w:val="12"/>
        </w:rPr>
        <w:t xml:space="preserve"> </w:t>
      </w:r>
    </w:p>
    <w:p w14:paraId="6194A1E4" w14:textId="77777777" w:rsidR="001D69EB" w:rsidRDefault="001D69EB" w:rsidP="001D69EB"/>
    <w:p w14:paraId="1E13839E" w14:textId="77777777" w:rsidR="001D69EB" w:rsidRPr="00FC65F3" w:rsidRDefault="001D69EB" w:rsidP="001D69EB">
      <w:pPr>
        <w:pStyle w:val="Heading4"/>
        <w:rPr>
          <w:rFonts w:asciiTheme="minorHAnsi" w:hAnsiTheme="minorHAnsi" w:cstheme="minorHAnsi"/>
        </w:rPr>
      </w:pPr>
      <w:r w:rsidRPr="00FC65F3">
        <w:rPr>
          <w:rFonts w:asciiTheme="minorHAnsi" w:hAnsiTheme="minorHAnsi" w:cstheme="minorHAnsi"/>
        </w:rPr>
        <w:lastRenderedPageBreak/>
        <w:t xml:space="preserve">Envisioning existential threats and potential solutions within debate </w:t>
      </w:r>
      <w:r w:rsidRPr="00FC65F3">
        <w:rPr>
          <w:rFonts w:asciiTheme="minorHAnsi" w:hAnsiTheme="minorHAnsi" w:cstheme="minorHAnsi"/>
          <w:u w:val="single"/>
        </w:rPr>
        <w:t>iteratively fractures</w:t>
      </w:r>
      <w:r w:rsidRPr="00FC65F3">
        <w:rPr>
          <w:rFonts w:asciiTheme="minorHAnsi" w:hAnsiTheme="minorHAnsi" w:cstheme="minorHAnsi"/>
        </w:rPr>
        <w:t xml:space="preserve"> settler colonialism.</w:t>
      </w:r>
    </w:p>
    <w:p w14:paraId="6DAD0B6E" w14:textId="77777777" w:rsidR="001D69EB" w:rsidRPr="00A176AD" w:rsidRDefault="001D69EB" w:rsidP="001D69EB">
      <w:r w:rsidRPr="00A176AD">
        <w:t>--CHN = Council of the Haida Nation, government of the peoples of the Haida Gwaii, an archipelago claimed by Canada</w:t>
      </w:r>
    </w:p>
    <w:p w14:paraId="229C5C4B" w14:textId="77777777" w:rsidR="001D69EB" w:rsidRPr="00A176AD" w:rsidRDefault="001D69EB" w:rsidP="001D69EB">
      <w:r w:rsidRPr="00A176AD">
        <w:t xml:space="preserve">--FYI about the Haida People / Council of the Haida Nation: used courts, human blockades to prevent logging in the forests of “Haida Gwaii,” other progressive approaches =&gt; winning support of Canadian citizens, government officials, and judges, eventually led to the Supreme Court of Canada recognizing their absolute title to their land---along the way explicitly rejected violent action  </w:t>
      </w:r>
    </w:p>
    <w:p w14:paraId="638D8149" w14:textId="77777777" w:rsidR="001D69EB" w:rsidRPr="00A176AD" w:rsidRDefault="001D69EB" w:rsidP="001D69EB">
      <w:r w:rsidRPr="00A176AD">
        <w:t xml:space="preserve">Joseph J. Z. </w:t>
      </w:r>
      <w:r w:rsidRPr="00FC65F3">
        <w:rPr>
          <w:rStyle w:val="Style13ptBold"/>
        </w:rPr>
        <w:t>Weiss 15</w:t>
      </w:r>
      <w:r w:rsidRPr="00A176AD">
        <w:t>. Ph.D. candidate, Anthropology, University of Chicago. December 2015. “Unsettling Futures: Haida Future-Making, Politics and Mobility in the Settler Colonial Present.” p.216-232, https://knowledge.uchicago.edu/bitstream/handle/11417/1121/Weiss_uchicago_0330D_13139.pdf?sequence=1&amp;isAllowed=y</w:t>
      </w:r>
    </w:p>
    <w:p w14:paraId="46A5B7C5" w14:textId="77777777" w:rsidR="001D69EB" w:rsidRPr="00E972A3" w:rsidRDefault="001D69EB" w:rsidP="001D69EB">
      <w:pPr>
        <w:rPr>
          <w:sz w:val="8"/>
        </w:rPr>
      </w:pPr>
      <w:r w:rsidRPr="00E972A3">
        <w:rPr>
          <w:sz w:val="8"/>
        </w:rPr>
        <w:t xml:space="preserve">Conclusion: “What’s next? Just guess.” Signs of the Future One of the more recent additions to the socio-landscape of Old </w:t>
      </w:r>
      <w:proofErr w:type="spellStart"/>
      <w:r w:rsidRPr="00E972A3">
        <w:rPr>
          <w:sz w:val="8"/>
        </w:rPr>
        <w:t>Massett</w:t>
      </w:r>
      <w:proofErr w:type="spellEnd"/>
      <w:r w:rsidRPr="00E972A3">
        <w:rPr>
          <w:sz w:val="8"/>
        </w:rPr>
        <w:t xml:space="preserve">, which I noticed on a return visit in 2014, was a series of blue signs that had appeared in many of the lawns on reserve and a good few </w:t>
      </w:r>
      <w:proofErr w:type="gramStart"/>
      <w:r w:rsidRPr="00E972A3">
        <w:rPr>
          <w:sz w:val="8"/>
        </w:rPr>
        <w:t>uptown</w:t>
      </w:r>
      <w:proofErr w:type="gramEnd"/>
      <w:r w:rsidRPr="00E972A3">
        <w:rPr>
          <w:sz w:val="8"/>
        </w:rPr>
        <w:t xml:space="preserve">. The sign was a good two feet high and emblazoned with capitalized text: UNITED AGAINST ENBRIDGE. Below the text was a picture of a salmon. The salmon and the first word, “UNITED,” were in stark, attention-grabbing white, while the other text was in black. The signs, I later discovered, were distributed for five dollars each by the “Friends of Wild Salmon,” a coalition of northern British Columbia residents – including both First Nations and non-First Nations members – working together to oppose the Enbridge Gateway Pipeline Project.1 Perhaps appropriately, then, I noticed the sign on the lawns of both Haida and non-Haida, in Old </w:t>
      </w:r>
      <w:proofErr w:type="spellStart"/>
      <w:r w:rsidRPr="00E972A3">
        <w:rPr>
          <w:sz w:val="8"/>
        </w:rPr>
        <w:t>Massett</w:t>
      </w:r>
      <w:proofErr w:type="spellEnd"/>
      <w:r w:rsidRPr="00E972A3">
        <w:rPr>
          <w:sz w:val="8"/>
        </w:rPr>
        <w:t xml:space="preserve">, (New) Masset, and out by </w:t>
      </w:r>
      <w:proofErr w:type="spellStart"/>
      <w:r w:rsidRPr="00E972A3">
        <w:rPr>
          <w:sz w:val="8"/>
        </w:rPr>
        <w:t>Towtown</w:t>
      </w:r>
      <w:proofErr w:type="spellEnd"/>
      <w:r w:rsidRPr="00E972A3">
        <w:rPr>
          <w:sz w:val="8"/>
        </w:rPr>
        <w:t xml:space="preserve">. The signs may have been new, but their message is one that should have become familiar to us at this point: </w:t>
      </w:r>
      <w:r w:rsidRPr="00A176AD">
        <w:rPr>
          <w:rStyle w:val="StyleUnderline"/>
        </w:rPr>
        <w:t>The people of Haida Gwaii oppose “Enbridge;” that is, The Enbridge Northern Gateway Pipelines Project</w:t>
      </w:r>
      <w:r w:rsidRPr="00E972A3">
        <w:rPr>
          <w:sz w:val="8"/>
        </w:rPr>
        <w:t xml:space="preserve">. The project, first proposed in the mid-2000s, seeks to construct two pipelines to transport crude oil and condensate from northern Alberta to Kitimat on the coast of British Columbia.2 The oil would then be transported via “super-tanker” from the coast, through the Hecate Straight that passes between the west coast and the islands of Haida Gwaii before being exported to other nations (particularly China). Enbridge has received heavy support for the project from Canada’s current Conservative government, headed by Prime Minister Stephen Harper, and in 2013 the Enbridge Joint-Review Panel – despite the words of hippies and Haida alike, alongside fierce opposition from all over the northwest coast - approved the pipelines, albeit with 209 required conditions.3 As a partnership between Canadian federal and corporate interests, the Enbridge Pipelines Project promises a future horizon of economic prosperity, one that unequivocally justifies any environmental risk in the present. </w:t>
      </w:r>
      <w:r w:rsidRPr="00A176AD">
        <w:rPr>
          <w:rStyle w:val="StyleUnderline"/>
        </w:rPr>
        <w:t xml:space="preserve">On Haida Gwaii, Enbridge presages a rather different future, one in which the unpredictable waters of the </w:t>
      </w:r>
      <w:proofErr w:type="spellStart"/>
      <w:r w:rsidRPr="00A176AD">
        <w:rPr>
          <w:rStyle w:val="StyleUnderline"/>
        </w:rPr>
        <w:t>Hecade</w:t>
      </w:r>
      <w:proofErr w:type="spellEnd"/>
      <w:r w:rsidRPr="00A176AD">
        <w:rPr>
          <w:rStyle w:val="StyleUnderline"/>
        </w:rPr>
        <w:t xml:space="preserve"> Straight all but guarantee a tanker spill. Such a spill would devastate the waters and lands of the islands and the </w:t>
      </w:r>
      <w:proofErr w:type="spellStart"/>
      <w:r w:rsidRPr="00A176AD">
        <w:rPr>
          <w:rStyle w:val="StyleUnderline"/>
        </w:rPr>
        <w:t>neighbouring</w:t>
      </w:r>
      <w:proofErr w:type="spellEnd"/>
      <w:r w:rsidRPr="00A176AD">
        <w:rPr>
          <w:rStyle w:val="StyleUnderline"/>
        </w:rPr>
        <w:t xml:space="preserve"> coastline of British Columbia, destroying the fish and poisoning the plants that currently draw on ocean waters and the animals that feed thereon</w:t>
      </w:r>
      <w:r w:rsidRPr="00E972A3">
        <w:rPr>
          <w:sz w:val="8"/>
        </w:rPr>
        <w:t xml:space="preserve">. Neither eagles nor ravens could survive, living as they do on a diet that consists primarily of marine life, a fact which </w:t>
      </w:r>
      <w:r w:rsidRPr="00A176AD">
        <w:rPr>
          <w:rStyle w:val="StyleUnderline"/>
        </w:rPr>
        <w:t>all but guarantees the disappearance of Eagles and Ravens, the Haida people whose lifeways as such are so fundamentally tied to the islands of Haida Gwaii. Haida Gwaii could no longer be home</w:t>
      </w:r>
      <w:r w:rsidRPr="00E972A3">
        <w:rPr>
          <w:sz w:val="8"/>
        </w:rPr>
        <w:t xml:space="preserve">. A song recorded in protest again Enbridge by Aboriginal artist </w:t>
      </w:r>
      <w:proofErr w:type="spellStart"/>
      <w:r w:rsidRPr="00E972A3">
        <w:rPr>
          <w:sz w:val="8"/>
        </w:rPr>
        <w:t>Kinnie</w:t>
      </w:r>
      <w:proofErr w:type="spellEnd"/>
      <w:r w:rsidRPr="00E972A3">
        <w:rPr>
          <w:sz w:val="8"/>
        </w:rPr>
        <w:t xml:space="preserve"> Starr and animated as a music video by </w:t>
      </w:r>
      <w:proofErr w:type="spellStart"/>
      <w:r w:rsidRPr="00E972A3">
        <w:rPr>
          <w:sz w:val="8"/>
        </w:rPr>
        <w:t>Haidawood</w:t>
      </w:r>
      <w:proofErr w:type="spellEnd"/>
      <w:r w:rsidRPr="00E972A3">
        <w:rPr>
          <w:sz w:val="8"/>
        </w:rPr>
        <w:t xml:space="preserve">, </w:t>
      </w:r>
      <w:r w:rsidRPr="00A176AD">
        <w:rPr>
          <w:rStyle w:val="StyleUnderline"/>
        </w:rPr>
        <w:t>a team of Haida and non-Haida stop-motion artists and animators, makes this threat explicit, asking</w:t>
      </w:r>
      <w:r w:rsidRPr="00E972A3">
        <w:rPr>
          <w:sz w:val="8"/>
        </w:rPr>
        <w:t xml:space="preserve"> in its opening lines “</w:t>
      </w:r>
      <w:r w:rsidRPr="00A176AD">
        <w:rPr>
          <w:rStyle w:val="StyleUnderline"/>
        </w:rPr>
        <w:t>Who will save these waters</w:t>
      </w:r>
      <w:r w:rsidRPr="00E972A3">
        <w:rPr>
          <w:sz w:val="8"/>
        </w:rPr>
        <w:t xml:space="preserve">, save them for our great granddaughters, save them for our great grand-daughter’s sons, […] </w:t>
      </w:r>
      <w:r w:rsidRPr="00A176AD">
        <w:rPr>
          <w:rStyle w:val="StyleUnderline"/>
        </w:rPr>
        <w:t>save them before all is dead and gone?</w:t>
      </w:r>
      <w:r w:rsidRPr="00E972A3">
        <w:rPr>
          <w:sz w:val="8"/>
        </w:rPr>
        <w:t xml:space="preserve">”4 </w:t>
      </w:r>
      <w:r w:rsidRPr="00A176AD">
        <w:rPr>
          <w:rStyle w:val="StyleUnderline"/>
        </w:rPr>
        <w:t>This nightmare future, this future that is no future, is one that looms large over the whole of this dissertation. It is familiar because it is a reit</w:t>
      </w:r>
      <w:r w:rsidRPr="00E972A3">
        <w:rPr>
          <w:rStyle w:val="StyleUnderline"/>
        </w:rPr>
        <w:t xml:space="preserve">eration of the </w:t>
      </w:r>
      <w:r w:rsidRPr="00E972A3">
        <w:rPr>
          <w:rStyle w:val="Emphasis"/>
        </w:rPr>
        <w:t>horror of ecological cataclysm</w:t>
      </w:r>
      <w:r w:rsidRPr="00E972A3">
        <w:rPr>
          <w:rStyle w:val="StyleUnderline"/>
        </w:rPr>
        <w:t xml:space="preserve"> that the CHN formed itself in opposition against, that the “hippies” risk metonymically bringing about by taking from the lands and waters without respect. But it is also familiar because in a broader sense it is </w:t>
      </w:r>
      <w:r w:rsidRPr="00E972A3">
        <w:rPr>
          <w:rStyle w:val="Emphasis"/>
        </w:rPr>
        <w:t>the future t</w:t>
      </w:r>
      <w:r w:rsidRPr="00A176AD">
        <w:rPr>
          <w:rStyle w:val="Emphasis"/>
        </w:rPr>
        <w:t xml:space="preserve">hat </w:t>
      </w:r>
      <w:r w:rsidRPr="00C80102">
        <w:rPr>
          <w:rStyle w:val="Emphasis"/>
          <w:highlight w:val="green"/>
        </w:rPr>
        <w:t>settler colonialism attempted</w:t>
      </w:r>
      <w:r w:rsidRPr="00A176AD">
        <w:rPr>
          <w:rStyle w:val="StyleUnderline"/>
        </w:rPr>
        <w:t xml:space="preserve"> to give to Native peoples; indeed, to render as their already given destiny. This is the future </w:t>
      </w:r>
      <w:r w:rsidRPr="00E972A3">
        <w:rPr>
          <w:rStyle w:val="StyleUnderline"/>
        </w:rPr>
        <w:t xml:space="preserve">of </w:t>
      </w:r>
      <w:r w:rsidRPr="00C80102">
        <w:rPr>
          <w:rStyle w:val="StyleUnderline"/>
          <w:highlight w:val="green"/>
        </w:rPr>
        <w:t>indigenous erasure</w:t>
      </w:r>
      <w:r w:rsidRPr="00A176AD">
        <w:rPr>
          <w:rStyle w:val="StyleUnderline"/>
        </w:rPr>
        <w:t xml:space="preserve">, of ultimate disappearance, of </w:t>
      </w:r>
      <w:r w:rsidRPr="00E972A3">
        <w:rPr>
          <w:rStyle w:val="Emphasis"/>
          <w:sz w:val="28"/>
          <w:szCs w:val="28"/>
          <w:highlight w:val="green"/>
        </w:rPr>
        <w:t>a closed temporality</w:t>
      </w:r>
      <w:r w:rsidRPr="00E972A3">
        <w:rPr>
          <w:rStyle w:val="StyleUnderline"/>
          <w:sz w:val="28"/>
          <w:szCs w:val="28"/>
          <w:highlight w:val="green"/>
        </w:rPr>
        <w:t xml:space="preserve"> </w:t>
      </w:r>
      <w:r w:rsidRPr="00C80102">
        <w:rPr>
          <w:rStyle w:val="StyleUnderline"/>
          <w:highlight w:val="green"/>
        </w:rPr>
        <w:t>which can only end in “</w:t>
      </w:r>
      <w:r w:rsidRPr="00C80102">
        <w:rPr>
          <w:rStyle w:val="Emphasis"/>
          <w:highlight w:val="green"/>
        </w:rPr>
        <w:t>all dead and gone</w:t>
      </w:r>
      <w:r w:rsidRPr="00A176AD">
        <w:rPr>
          <w:rStyle w:val="StyleUnderline"/>
        </w:rPr>
        <w:t>.</w:t>
      </w:r>
      <w:r w:rsidRPr="00E972A3">
        <w:rPr>
          <w:sz w:val="8"/>
        </w:rPr>
        <w:t xml:space="preserve">” As I have also hopefully shown in each of my chapters, </w:t>
      </w:r>
      <w:r w:rsidRPr="00E972A3">
        <w:rPr>
          <w:rStyle w:val="StyleUnderline"/>
        </w:rPr>
        <w:t>however</w:t>
      </w:r>
      <w:r w:rsidRPr="00A176AD">
        <w:rPr>
          <w:rStyle w:val="StyleUnderline"/>
        </w:rPr>
        <w:t xml:space="preserve">, the future of “no future” is never taken as inevitable or already determined by Haida people. The work of </w:t>
      </w:r>
      <w:r w:rsidRPr="00C80102">
        <w:rPr>
          <w:rStyle w:val="StyleUnderline"/>
          <w:highlight w:val="green"/>
        </w:rPr>
        <w:t>future-making</w:t>
      </w:r>
      <w:r w:rsidRPr="00A176AD">
        <w:rPr>
          <w:rStyle w:val="StyleUnderline"/>
        </w:rPr>
        <w:t xml:space="preserve"> instead </w:t>
      </w:r>
      <w:r w:rsidRPr="00E972A3">
        <w:rPr>
          <w:rStyle w:val="Emphasis"/>
        </w:rPr>
        <w:t xml:space="preserve">always acts to </w:t>
      </w:r>
      <w:r w:rsidRPr="00C80102">
        <w:rPr>
          <w:rStyle w:val="Emphasis"/>
          <w:highlight w:val="green"/>
        </w:rPr>
        <w:t xml:space="preserve">ward off </w:t>
      </w:r>
      <w:r w:rsidRPr="00E972A3">
        <w:rPr>
          <w:rStyle w:val="Emphasis"/>
        </w:rPr>
        <w:t xml:space="preserve">the </w:t>
      </w:r>
      <w:r w:rsidRPr="00C80102">
        <w:rPr>
          <w:rStyle w:val="Emphasis"/>
          <w:highlight w:val="green"/>
        </w:rPr>
        <w:t>nightmare future</w:t>
      </w:r>
      <w:r w:rsidRPr="00A176AD">
        <w:rPr>
          <w:rStyle w:val="StyleUnderline"/>
        </w:rPr>
        <w:t xml:space="preserve"> of Haida erasure, always </w:t>
      </w:r>
      <w:r w:rsidRPr="00C80102">
        <w:rPr>
          <w:rStyle w:val="Emphasis"/>
          <w:highlight w:val="green"/>
        </w:rPr>
        <w:t xml:space="preserve">puts </w:t>
      </w:r>
      <w:r w:rsidRPr="00E972A3">
        <w:rPr>
          <w:rStyle w:val="Emphasis"/>
        </w:rPr>
        <w:t xml:space="preserve">in its place instead multiple possible </w:t>
      </w:r>
      <w:r w:rsidRPr="00C80102">
        <w:rPr>
          <w:rStyle w:val="Emphasis"/>
          <w:highlight w:val="green"/>
        </w:rPr>
        <w:t>futures</w:t>
      </w:r>
      <w:r w:rsidRPr="00C80102">
        <w:rPr>
          <w:rStyle w:val="StyleUnderline"/>
          <w:highlight w:val="green"/>
        </w:rPr>
        <w:t xml:space="preserve"> </w:t>
      </w:r>
      <w:r w:rsidRPr="00E972A3">
        <w:rPr>
          <w:rStyle w:val="StyleUnderline"/>
        </w:rPr>
        <w:t xml:space="preserve">in </w:t>
      </w:r>
      <w:r w:rsidRPr="00C80102">
        <w:rPr>
          <w:rStyle w:val="StyleUnderline"/>
          <w:highlight w:val="green"/>
        </w:rPr>
        <w:t>which Haida people continue</w:t>
      </w:r>
      <w:r w:rsidRPr="00E972A3">
        <w:rPr>
          <w:sz w:val="8"/>
        </w:rPr>
        <w:t xml:space="preserve">. Take the blue signs on the lawns of the Masset(t)s, Old and New, implicitly answering </w:t>
      </w:r>
      <w:proofErr w:type="spellStart"/>
      <w:r w:rsidRPr="00E972A3">
        <w:rPr>
          <w:sz w:val="8"/>
        </w:rPr>
        <w:t>Kinnie</w:t>
      </w:r>
      <w:proofErr w:type="spellEnd"/>
      <w:r w:rsidRPr="00E972A3">
        <w:rPr>
          <w:sz w:val="8"/>
        </w:rPr>
        <w:t xml:space="preserve"> Starr’s question with the bold declaration that the islands (will) stand “UNITED” against Enbridge. </w:t>
      </w:r>
      <w:r w:rsidRPr="00A176AD">
        <w:rPr>
          <w:rStyle w:val="StyleUnderline"/>
        </w:rPr>
        <w:t>But the social significances of these futures are never encompassed solely by the ways in which they respond to the threat of nightmare futures</w:t>
      </w:r>
      <w:r w:rsidRPr="00E972A3">
        <w:rPr>
          <w:sz w:val="8"/>
        </w:rPr>
        <w:t xml:space="preserve">. As we saw in Chapter 3, for instance, </w:t>
      </w:r>
      <w:r w:rsidRPr="00A176AD">
        <w:rPr>
          <w:rStyle w:val="StyleUnderline"/>
        </w:rPr>
        <w:t xml:space="preserve">the production of a future of Haida and non-Haida unity is considerably more </w:t>
      </w:r>
      <w:r w:rsidRPr="00A176AD">
        <w:rPr>
          <w:rStyle w:val="StyleUnderline"/>
        </w:rPr>
        <w:lastRenderedPageBreak/>
        <w:t xml:space="preserve">complicated than the declaration of shared solidarity, speaking back to a particular history of Haida and settler relations and fantasy schemas, looking forward towards finding productive ways in which non-Haida can be integrated into Haida systems of sociality and responsibility. To speak of a future united against Enbridge is thus necessarily to speak of many other things, just as it is the case when speaking of a future of Haida return, a future of care-full leadership, or a future of traditional authority. Larger social worlds unfold out of the constitution of </w:t>
      </w:r>
      <w:proofErr w:type="gramStart"/>
      <w:r w:rsidRPr="00A176AD">
        <w:rPr>
          <w:rStyle w:val="StyleUnderline"/>
        </w:rPr>
        <w:t>particular futures</w:t>
      </w:r>
      <w:proofErr w:type="gramEnd"/>
      <w:r w:rsidRPr="00E972A3">
        <w:rPr>
          <w:sz w:val="8"/>
        </w:rPr>
        <w:t xml:space="preserve">. </w:t>
      </w:r>
      <w:proofErr w:type="gramStart"/>
      <w:r w:rsidRPr="00E972A3">
        <w:rPr>
          <w:sz w:val="8"/>
        </w:rPr>
        <w:t>This is why</w:t>
      </w:r>
      <w:proofErr w:type="gramEnd"/>
      <w:r w:rsidRPr="00E972A3">
        <w:rPr>
          <w:sz w:val="8"/>
        </w:rPr>
        <w:t xml:space="preserve">, more than anything, I want to make clear in the final, concluding chapter of this dissertation that </w:t>
      </w:r>
      <w:r w:rsidRPr="00C80102">
        <w:rPr>
          <w:rStyle w:val="StyleUnderline"/>
          <w:highlight w:val="green"/>
        </w:rPr>
        <w:t xml:space="preserve">the </w:t>
      </w:r>
      <w:r w:rsidRPr="00E972A3">
        <w:rPr>
          <w:rStyle w:val="Emphasis"/>
        </w:rPr>
        <w:t>political</w:t>
      </w:r>
      <w:r w:rsidRPr="00E972A3">
        <w:rPr>
          <w:rStyle w:val="StyleUnderline"/>
        </w:rPr>
        <w:t xml:space="preserve"> (if not the </w:t>
      </w:r>
      <w:r w:rsidRPr="00E972A3">
        <w:rPr>
          <w:rStyle w:val="Emphasis"/>
        </w:rPr>
        <w:t>existential</w:t>
      </w:r>
      <w:r w:rsidRPr="00A176AD">
        <w:rPr>
          <w:rStyle w:val="StyleUnderline"/>
        </w:rPr>
        <w:t xml:space="preserve">) </w:t>
      </w:r>
      <w:r w:rsidRPr="00C80102">
        <w:rPr>
          <w:rStyle w:val="Emphasis"/>
          <w:highlight w:val="green"/>
        </w:rPr>
        <w:t>significance</w:t>
      </w:r>
      <w:r w:rsidRPr="00C80102">
        <w:rPr>
          <w:rStyle w:val="StyleUnderline"/>
          <w:highlight w:val="green"/>
        </w:rPr>
        <w:t xml:space="preserve"> of</w:t>
      </w:r>
      <w:r w:rsidRPr="00A176AD">
        <w:rPr>
          <w:rStyle w:val="StyleUnderline"/>
        </w:rPr>
        <w:t xml:space="preserve"> </w:t>
      </w:r>
      <w:r w:rsidRPr="00E972A3">
        <w:rPr>
          <w:rStyle w:val="StyleUnderline"/>
        </w:rPr>
        <w:t xml:space="preserve">Haida future-making does </w:t>
      </w:r>
      <w:r w:rsidRPr="00E972A3">
        <w:rPr>
          <w:rStyle w:val="Emphasis"/>
        </w:rPr>
        <w:t>not</w:t>
      </w:r>
      <w:r w:rsidRPr="00C80102">
        <w:rPr>
          <w:rStyle w:val="StyleUnderline"/>
          <w:highlight w:val="green"/>
        </w:rPr>
        <w:t xml:space="preserve"> lie</w:t>
      </w:r>
      <w:r w:rsidRPr="00A176AD">
        <w:rPr>
          <w:rStyle w:val="StyleUnderline"/>
        </w:rPr>
        <w:t xml:space="preserve"> simply </w:t>
      </w:r>
      <w:r w:rsidRPr="00C80102">
        <w:rPr>
          <w:rStyle w:val="StyleUnderline"/>
          <w:highlight w:val="green"/>
        </w:rPr>
        <w:t xml:space="preserve">in </w:t>
      </w:r>
      <w:r w:rsidRPr="00E972A3">
        <w:rPr>
          <w:rStyle w:val="StyleUnderline"/>
        </w:rPr>
        <w:t>the</w:t>
      </w:r>
      <w:r w:rsidRPr="00A176AD">
        <w:rPr>
          <w:rStyle w:val="StyleUnderline"/>
        </w:rPr>
        <w:t xml:space="preserve"> </w:t>
      </w:r>
      <w:r w:rsidRPr="00E972A3">
        <w:rPr>
          <w:rStyle w:val="Emphasis"/>
        </w:rPr>
        <w:t>specific ways in which individual futures respond to particular dilemmas of the settler colonial present</w:t>
      </w:r>
      <w:r w:rsidRPr="00E972A3">
        <w:rPr>
          <w:rStyle w:val="StyleUnderline"/>
        </w:rPr>
        <w:t>. Rather, what is most crucial about future-making as a way of thinking out from within the temporal brackets of settler colonialism’s deferred erasure is simply</w:t>
      </w:r>
      <w:r w:rsidRPr="00A176AD">
        <w:rPr>
          <w:rStyle w:val="StyleUnderline"/>
        </w:rPr>
        <w:t xml:space="preserve"> the </w:t>
      </w:r>
      <w:r w:rsidRPr="00A176AD">
        <w:rPr>
          <w:rStyle w:val="Emphasis"/>
        </w:rPr>
        <w:t xml:space="preserve">fact of </w:t>
      </w:r>
      <w:r w:rsidRPr="00C80102">
        <w:rPr>
          <w:rStyle w:val="Emphasis"/>
          <w:highlight w:val="green"/>
        </w:rPr>
        <w:t>future-making itself</w:t>
      </w:r>
      <w:r w:rsidRPr="00A176AD">
        <w:rPr>
          <w:rStyle w:val="StyleUnderline"/>
        </w:rPr>
        <w:t xml:space="preserve">. What matters the most is </w:t>
      </w:r>
      <w:r w:rsidRPr="00C80102">
        <w:rPr>
          <w:rStyle w:val="StyleUnderline"/>
          <w:highlight w:val="green"/>
        </w:rPr>
        <w:t>the capacity to say</w:t>
      </w:r>
      <w:r w:rsidRPr="00E972A3">
        <w:rPr>
          <w:sz w:val="8"/>
        </w:rPr>
        <w:t xml:space="preserve">, as Haida rapper </w:t>
      </w:r>
      <w:proofErr w:type="spellStart"/>
      <w:r w:rsidRPr="00E972A3">
        <w:rPr>
          <w:sz w:val="8"/>
        </w:rPr>
        <w:t>Ja$e</w:t>
      </w:r>
      <w:proofErr w:type="spellEnd"/>
      <w:r w:rsidRPr="00E972A3">
        <w:rPr>
          <w:sz w:val="8"/>
        </w:rPr>
        <w:t xml:space="preserve"> </w:t>
      </w:r>
      <w:proofErr w:type="spellStart"/>
      <w:r w:rsidRPr="00E972A3">
        <w:rPr>
          <w:sz w:val="8"/>
        </w:rPr>
        <w:t>ElNino</w:t>
      </w:r>
      <w:proofErr w:type="spellEnd"/>
      <w:r w:rsidRPr="00E972A3">
        <w:rPr>
          <w:sz w:val="8"/>
        </w:rPr>
        <w:t xml:space="preserve"> does in a guest appearance in Starr’s song, “Now expect the best from the northwest/ </w:t>
      </w:r>
      <w:r w:rsidRPr="00C80102">
        <w:rPr>
          <w:rStyle w:val="Emphasis"/>
          <w:highlight w:val="green"/>
        </w:rPr>
        <w:t>What’s next? Just guess</w:t>
      </w:r>
      <w:r w:rsidRPr="00E972A3">
        <w:rPr>
          <w:sz w:val="8"/>
        </w:rPr>
        <w:t xml:space="preserve">.” </w:t>
      </w:r>
      <w:proofErr w:type="spellStart"/>
      <w:r w:rsidRPr="00E972A3">
        <w:rPr>
          <w:sz w:val="8"/>
        </w:rPr>
        <w:t>ElNino</w:t>
      </w:r>
      <w:proofErr w:type="spellEnd"/>
      <w:r w:rsidRPr="00E972A3">
        <w:rPr>
          <w:sz w:val="8"/>
        </w:rPr>
        <w:t xml:space="preserve"> </w:t>
      </w:r>
      <w:r w:rsidRPr="00A176AD">
        <w:rPr>
          <w:rStyle w:val="StyleUnderline"/>
        </w:rPr>
        <w:t>asserts the openness of the future</w:t>
      </w:r>
      <w:r w:rsidRPr="00E972A3">
        <w:rPr>
          <w:sz w:val="8"/>
        </w:rPr>
        <w:t xml:space="preserve">, challenging his listeners to even attempt to predict the field of possibilities still to come. This does not mean, though, that this openness is unmoored. Quite the opposite, </w:t>
      </w:r>
      <w:proofErr w:type="spellStart"/>
      <w:r w:rsidRPr="00E972A3">
        <w:rPr>
          <w:sz w:val="8"/>
        </w:rPr>
        <w:t>ElNino</w:t>
      </w:r>
      <w:proofErr w:type="spellEnd"/>
      <w:r w:rsidRPr="00E972A3">
        <w:rPr>
          <w:sz w:val="8"/>
        </w:rPr>
        <w:t xml:space="preserve"> asks us to “expect the best of the northwest,” in response to the threat of Enbridge and, I think, more generally. In this spirit, in what follows I highlight the significance of location to indigenous futurity, exploring how Old </w:t>
      </w:r>
      <w:proofErr w:type="spellStart"/>
      <w:r w:rsidRPr="00E972A3">
        <w:rPr>
          <w:sz w:val="8"/>
        </w:rPr>
        <w:t>Massett</w:t>
      </w:r>
      <w:proofErr w:type="spellEnd"/>
      <w:r w:rsidRPr="00E972A3">
        <w:rPr>
          <w:sz w:val="8"/>
        </w:rPr>
        <w:t xml:space="preserve">, its </w:t>
      </w:r>
      <w:proofErr w:type="spellStart"/>
      <w:r w:rsidRPr="00E972A3">
        <w:rPr>
          <w:sz w:val="8"/>
        </w:rPr>
        <w:t>neighbouring</w:t>
      </w:r>
      <w:proofErr w:type="spellEnd"/>
      <w:r w:rsidRPr="00E972A3">
        <w:rPr>
          <w:sz w:val="8"/>
        </w:rPr>
        <w:t xml:space="preserve"> communities along Masset Inlet, and the lands and waters of Haida Gwaii act as locations around which the very openness of Haida futures can be articulated. My discussion will be largely synthetic, reading together my previous chapters to attempt to arrive at a few conclusions for this dissertation at a whole. I begin with a discussion of Haida Gwaii, once again, as “home,” asking what it means to consider the islands as a Haida homeland (and one that requires “care” as such) in the light of the futures I have sketched out. I then draw on this to pose a few suggestions for the political anthropology of indigenous peoples and its abiding contemporary concern with sovereign rights and territoriality. Finally, I conclude by drawing out the multiple meanings of my titular phrase, “unsettling futures,” in the context of Haida </w:t>
      </w:r>
      <w:proofErr w:type="spellStart"/>
      <w:r w:rsidRPr="00E972A3">
        <w:rPr>
          <w:sz w:val="8"/>
        </w:rPr>
        <w:t>futuremaking</w:t>
      </w:r>
      <w:proofErr w:type="spellEnd"/>
      <w:r w:rsidRPr="00E972A3">
        <w:rPr>
          <w:sz w:val="8"/>
        </w:rPr>
        <w:t xml:space="preserve">. Homeland Haida Gwaii is in at least some sense at the center of each of the futures I have discussed in this dissertation. It is the home to which Haida are expected (and expect) to return, the “cornucopia” of off-the-grid fantasy, the ongoing historical space of complex social and material relations that these fantasies elide, the perpetually </w:t>
      </w:r>
      <w:proofErr w:type="gramStart"/>
      <w:r w:rsidRPr="00E972A3">
        <w:rPr>
          <w:sz w:val="8"/>
        </w:rPr>
        <w:t>at risk</w:t>
      </w:r>
      <w:proofErr w:type="gramEnd"/>
      <w:r w:rsidRPr="00E972A3">
        <w:rPr>
          <w:sz w:val="8"/>
        </w:rPr>
        <w:t xml:space="preserve"> ecological landscape which demands (and authorizes) the CHN’s care and respect. And, as we have seen, </w:t>
      </w:r>
      <w:r w:rsidRPr="00A176AD">
        <w:rPr>
          <w:rStyle w:val="StyleUnderline"/>
        </w:rPr>
        <w:t>these various futures for the islands are not isolated from one another. Quite the opposite, futures proliferate in response to each other. The potential for non-Haida homing necessitates strategic forms of future-oriented social integration to bring these new arrivals into respectful relations with the Haida world, the nightmare non-future of ecological collapse is warded off by the attempt to constitute care-full futures under Haida control. What all these Haida futures have in common – at least as they relate to the islands - is that they work to preserve Haida Gwaii</w:t>
      </w:r>
      <w:r w:rsidRPr="00E972A3">
        <w:rPr>
          <w:sz w:val="8"/>
        </w:rPr>
        <w:t xml:space="preserve">, and the community of Old </w:t>
      </w:r>
      <w:proofErr w:type="spellStart"/>
      <w:r w:rsidRPr="00E972A3">
        <w:rPr>
          <w:sz w:val="8"/>
        </w:rPr>
        <w:t>Massett</w:t>
      </w:r>
      <w:proofErr w:type="spellEnd"/>
      <w:r w:rsidRPr="00E972A3">
        <w:rPr>
          <w:sz w:val="8"/>
        </w:rPr>
        <w:t xml:space="preserve"> in particular, </w:t>
      </w:r>
      <w:r w:rsidRPr="00A176AD">
        <w:rPr>
          <w:rStyle w:val="StyleUnderline"/>
        </w:rPr>
        <w:t>as spaces in which Haida futures remain possible</w:t>
      </w:r>
      <w:r w:rsidRPr="00E972A3">
        <w:rPr>
          <w:sz w:val="8"/>
        </w:rPr>
        <w:t xml:space="preserve">. This fact, as I have already begun to suggest in Chapter 2, might </w:t>
      </w:r>
      <w:r w:rsidRPr="00A176AD">
        <w:rPr>
          <w:rStyle w:val="StyleUnderline"/>
        </w:rPr>
        <w:t>help us to resolve</w:t>
      </w:r>
      <w:r w:rsidRPr="00E972A3">
        <w:rPr>
          <w:sz w:val="8"/>
        </w:rPr>
        <w:t xml:space="preserve"> some of James Clifford’s </w:t>
      </w:r>
      <w:r w:rsidRPr="00A176AD">
        <w:rPr>
          <w:rStyle w:val="StyleUnderline"/>
        </w:rPr>
        <w:t>dilemmas in relation to indigenous mobility</w:t>
      </w:r>
      <w:r w:rsidRPr="00E972A3">
        <w:rPr>
          <w:sz w:val="8"/>
        </w:rPr>
        <w:t xml:space="preserve">. As I pointed towards then, </w:t>
      </w:r>
      <w:r w:rsidRPr="00A176AD">
        <w:rPr>
          <w:rStyle w:val="StyleUnderline"/>
        </w:rPr>
        <w:t>the notion that “place” is significant to indigenous peoples – politically, socially, affectively, culturally – has become one of the essential components of how “indigeneity” is understood as a global phenomenon and a strategic identity from which rights claims can be advanced</w:t>
      </w:r>
      <w:r w:rsidRPr="00E972A3">
        <w:rPr>
          <w:sz w:val="8"/>
        </w:rPr>
        <w:t xml:space="preserve">. Take Article 25 of the Universal Declaration of the Rights of Indigenous Peoples: Indigenous peoples have the right to maintain and strengthen their </w:t>
      </w:r>
      <w:r w:rsidRPr="00E972A3">
        <w:rPr>
          <w:i/>
          <w:sz w:val="8"/>
        </w:rPr>
        <w:t>distinctive spiritual relationship</w:t>
      </w:r>
      <w:r w:rsidRPr="00E972A3">
        <w:rPr>
          <w:sz w:val="8"/>
        </w:rPr>
        <w:t xml:space="preserve"> with their traditionally owned or otherwise occupied and used lands, territories, waters and coastal seas and other resources and to uphold their responsibilities to future generations in this regard (Assembly 2007:10, emphasis mine). But what precisely does it mean to have a “distinctive, spiritual relationship” to a place, and who determines what might constitute that relationship? Here one of the perils of Povinelli’s “cunning of recognition,” as indigenous rights to territory become conflated with - and evaluated against - essentialized settler notions of Native ecological spirituality and/or </w:t>
      </w:r>
      <w:proofErr w:type="spellStart"/>
      <w:r w:rsidRPr="00E972A3">
        <w:rPr>
          <w:sz w:val="8"/>
        </w:rPr>
        <w:t>emplacedness</w:t>
      </w:r>
      <w:proofErr w:type="spellEnd"/>
      <w:r w:rsidRPr="00E972A3">
        <w:rPr>
          <w:sz w:val="8"/>
        </w:rPr>
        <w:t xml:space="preserve"> (</w:t>
      </w:r>
      <w:proofErr w:type="spellStart"/>
      <w:r w:rsidRPr="00E972A3">
        <w:rPr>
          <w:sz w:val="8"/>
        </w:rPr>
        <w:t>cf</w:t>
      </w:r>
      <w:proofErr w:type="spellEnd"/>
      <w:r w:rsidRPr="00E972A3">
        <w:rPr>
          <w:sz w:val="8"/>
        </w:rPr>
        <w:t xml:space="preserve">: </w:t>
      </w:r>
      <w:proofErr w:type="spellStart"/>
      <w:r w:rsidRPr="00E972A3">
        <w:rPr>
          <w:sz w:val="8"/>
        </w:rPr>
        <w:t>Raibmon</w:t>
      </w:r>
      <w:proofErr w:type="spellEnd"/>
      <w:r w:rsidRPr="00E972A3">
        <w:rPr>
          <w:sz w:val="8"/>
        </w:rPr>
        <w:t xml:space="preserve"> 2005; </w:t>
      </w:r>
      <w:proofErr w:type="spellStart"/>
      <w:r w:rsidRPr="00E972A3">
        <w:rPr>
          <w:sz w:val="8"/>
        </w:rPr>
        <w:t>Nadasdy</w:t>
      </w:r>
      <w:proofErr w:type="spellEnd"/>
      <w:r w:rsidRPr="00E972A3">
        <w:rPr>
          <w:sz w:val="8"/>
        </w:rPr>
        <w:t xml:space="preserve"> 2003). If indigeneity thereby takes on the significance of being “rooted” in a particular place, of having certain identifiably “distinctive” cultural relationships to that place that others might lack, then the fact of indigenous mobility would indeed pose a profound dilemma for the category of indigeneity on the one hand and the capacity to make claims to territorial rights </w:t>
      </w:r>
      <w:r w:rsidRPr="00E972A3">
        <w:rPr>
          <w:i/>
          <w:sz w:val="8"/>
        </w:rPr>
        <w:t>qua</w:t>
      </w:r>
      <w:r w:rsidRPr="00E972A3">
        <w:rPr>
          <w:sz w:val="8"/>
        </w:rPr>
        <w:t xml:space="preserve"> one’s indigeneity on the other. But there is a remarkable temporal shallowness to all this. To give a representative example, the Australian state criteria for what constitutes “cultural rights to territory” that Povinelli interrogates function solely in the past and the present, mandating that Aboriginal people show continuity of occupation and of the cultural practices associated with “Aboriginal occupation” in the mind of the court </w:t>
      </w:r>
      <w:proofErr w:type="gramStart"/>
      <w:r w:rsidRPr="00E972A3">
        <w:rPr>
          <w:sz w:val="8"/>
        </w:rPr>
        <w:t>in order to</w:t>
      </w:r>
      <w:proofErr w:type="gramEnd"/>
      <w:r w:rsidRPr="00E972A3">
        <w:rPr>
          <w:sz w:val="8"/>
        </w:rPr>
        <w:t xml:space="preserve"> be recognized as possessing a rightful claim to their home territories (Povinelli 2002). </w:t>
      </w:r>
      <w:r w:rsidRPr="00A176AD">
        <w:rPr>
          <w:rStyle w:val="StyleUnderline"/>
        </w:rPr>
        <w:t>Erased in this is the possibility that a territory could be the site of departure and return, that it could have a future horizon that is flexible, subject to transformation alongside the transformations of the people(s) who call it home, without thereby necessarily losing its integrity as a rightful space of indigenous occupation. Such a possibility is not controversial for my Haida interlocutors. Rather, it has the status of an already-given certainty, community common sense - though there is without doubt much social work that goes into the production of that certainty</w:t>
      </w:r>
      <w:r w:rsidRPr="00E972A3">
        <w:rPr>
          <w:sz w:val="8"/>
        </w:rPr>
        <w:t>. What makes indigenous mobility fraught, then, might have rather more to do with the constitution of settler polities than it does with the actual practices of indigenous peoples. Consider the various ways in which we have already seen colonial authorities attempt to control Haida movement, from the forced expulsions of 19th century Victoria to the removal of Haida children from the islands for residential schools less than a century later. Consider too the manufacture of the reserves themselves, the fixing of two Haida “Bands” with their own federally determined territories, beyond which Haida people could claim no rights over land, waters, or resources (</w:t>
      </w:r>
      <w:proofErr w:type="spellStart"/>
      <w:r w:rsidRPr="00E972A3">
        <w:rPr>
          <w:sz w:val="8"/>
        </w:rPr>
        <w:t>cf</w:t>
      </w:r>
      <w:proofErr w:type="spellEnd"/>
      <w:r w:rsidRPr="00E972A3">
        <w:rPr>
          <w:sz w:val="8"/>
        </w:rPr>
        <w:t xml:space="preserve">: Harris 2002). This is a logic of containment, of isolation. In leaving their assigned spaces, Native peoples were assumed by colonial authorities to be leaving the space of their </w:t>
      </w:r>
      <w:proofErr w:type="spellStart"/>
      <w:r w:rsidRPr="00E972A3">
        <w:rPr>
          <w:sz w:val="8"/>
        </w:rPr>
        <w:t>Nativeness</w:t>
      </w:r>
      <w:proofErr w:type="spellEnd"/>
      <w:r w:rsidRPr="00E972A3">
        <w:rPr>
          <w:sz w:val="8"/>
        </w:rPr>
        <w:t xml:space="preserve"> behind, assimilating into settler society on its terms. Indeed, this was the motivating logic of the residential </w:t>
      </w:r>
      <w:proofErr w:type="gramStart"/>
      <w:r w:rsidRPr="00E972A3">
        <w:rPr>
          <w:sz w:val="8"/>
        </w:rPr>
        <w:t>schools</w:t>
      </w:r>
      <w:proofErr w:type="gramEnd"/>
      <w:r w:rsidRPr="00E972A3">
        <w:rPr>
          <w:sz w:val="8"/>
        </w:rPr>
        <w:t xml:space="preserve"> program, which took as its premise the idea that “Indians” could always “backslide” into “savage customs” as long as they remained in their homes and with their families. Aboriginal children thus had to be brought somewhere else to learn how to join “civilized,” that is, white Christian, society (Miller 1996). Reserves could thus be rendered as the last bastions of a “weird and waning race,” to quote Scott, their inhabitants temporally foreclosed and spatially fixed. The notion that indigenous people could move without ceasing to be (or ceasing to fight for their rights to self-determination and Title to their lands) unsettles this narrative, just as does the intertwined possibility of indigenous futurity. The relationship to Haida Gwaii that we’ve seen sketched out by the Haida futures explored in this dissertation does not preclude the possibility of “distinctive spiritual relationships” between Haida and their home territories. Quite the opposite, the ineffable quality of homing alone suggests that many of my interlocutors feel a connection to their home that goes beyond the kinds of practices that are only possible on the islands, their </w:t>
      </w:r>
      <w:proofErr w:type="gramStart"/>
      <w:r w:rsidRPr="00E972A3">
        <w:rPr>
          <w:sz w:val="8"/>
        </w:rPr>
        <w:t>beauty</w:t>
      </w:r>
      <w:proofErr w:type="gramEnd"/>
      <w:r w:rsidRPr="00E972A3">
        <w:rPr>
          <w:sz w:val="8"/>
        </w:rPr>
        <w:t xml:space="preserve"> or their history. Indeed, when considered as home, when considered as a site that requires care, there is little doubt that Haida Gwaii can encompass a wide range of phenomenological, affective, social, and cultural ways of relating to its lands and waters by Haida people (and their </w:t>
      </w:r>
      <w:proofErr w:type="spellStart"/>
      <w:r w:rsidRPr="00E972A3">
        <w:rPr>
          <w:sz w:val="8"/>
        </w:rPr>
        <w:t>neighbours</w:t>
      </w:r>
      <w:proofErr w:type="spellEnd"/>
      <w:r w:rsidRPr="00E972A3">
        <w:rPr>
          <w:sz w:val="8"/>
        </w:rPr>
        <w:t xml:space="preserve">, at times for good, at times for ill). But it is not these relations as such that encompass the totality of Haida Gwaii’s significance. Rather, what is of greatest concern to my interlocutors is the continuing future possibility that relations like that </w:t>
      </w:r>
      <w:r w:rsidRPr="00E972A3">
        <w:rPr>
          <w:i/>
          <w:sz w:val="8"/>
        </w:rPr>
        <w:t>could be</w:t>
      </w:r>
      <w:r w:rsidRPr="00E972A3">
        <w:rPr>
          <w:sz w:val="8"/>
        </w:rPr>
        <w:t xml:space="preserve"> formed, that people </w:t>
      </w:r>
      <w:r w:rsidRPr="00E972A3">
        <w:rPr>
          <w:i/>
          <w:sz w:val="8"/>
        </w:rPr>
        <w:t>could continue</w:t>
      </w:r>
      <w:r w:rsidRPr="00E972A3">
        <w:rPr>
          <w:sz w:val="8"/>
        </w:rPr>
        <w:t xml:space="preserve"> to be called home to Haida Gwaii once they’ve fully explored the world off-island, that the qualities that precisely </w:t>
      </w:r>
      <w:r w:rsidRPr="00E972A3">
        <w:rPr>
          <w:i/>
          <w:sz w:val="8"/>
        </w:rPr>
        <w:t>make</w:t>
      </w:r>
      <w:r w:rsidRPr="00E972A3">
        <w:rPr>
          <w:sz w:val="8"/>
        </w:rPr>
        <w:t xml:space="preserve"> Haida Gwaii home </w:t>
      </w:r>
      <w:r w:rsidRPr="00E972A3">
        <w:rPr>
          <w:i/>
          <w:sz w:val="8"/>
        </w:rPr>
        <w:t>could</w:t>
      </w:r>
      <w:r w:rsidRPr="00E972A3">
        <w:rPr>
          <w:sz w:val="8"/>
        </w:rPr>
        <w:t xml:space="preserve"> be preserved. This is what it means, I think, to “take care” of Haida Gwaii, to allow it to continue as a homeland for uncounted future generations. </w:t>
      </w:r>
      <w:r w:rsidRPr="00A176AD">
        <w:rPr>
          <w:rStyle w:val="StyleUnderline"/>
        </w:rPr>
        <w:t>Though they certainly emphasize the need for Haida Gwaii to be maintained as a location for Haida futurity, this does not mean that the futures we have seen expend all the possible ways in which such future forms of Haida social, material, ecological, and relational life could be formed</w:t>
      </w:r>
      <w:r w:rsidRPr="00E972A3">
        <w:rPr>
          <w:sz w:val="8"/>
        </w:rPr>
        <w:t xml:space="preserve">. Recall </w:t>
      </w:r>
      <w:proofErr w:type="spellStart"/>
      <w:r w:rsidRPr="00E972A3">
        <w:rPr>
          <w:sz w:val="8"/>
        </w:rPr>
        <w:t>Ja$e</w:t>
      </w:r>
      <w:proofErr w:type="spellEnd"/>
      <w:r w:rsidRPr="00E972A3">
        <w:rPr>
          <w:sz w:val="8"/>
        </w:rPr>
        <w:t xml:space="preserve"> </w:t>
      </w:r>
      <w:proofErr w:type="spellStart"/>
      <w:r w:rsidRPr="00E972A3">
        <w:rPr>
          <w:sz w:val="8"/>
        </w:rPr>
        <w:t>ElNino’s</w:t>
      </w:r>
      <w:proofErr w:type="spellEnd"/>
      <w:r w:rsidRPr="00E972A3">
        <w:rPr>
          <w:sz w:val="8"/>
        </w:rPr>
        <w:t xml:space="preserve"> challenge of a future so open that its possible contents can only be guessed at. </w:t>
      </w:r>
      <w:r w:rsidRPr="00A176AD">
        <w:rPr>
          <w:rStyle w:val="StyleUnderline"/>
        </w:rPr>
        <w:t xml:space="preserve">What Haida future-making demonstrates is that there are a set of potentialities which are worth </w:t>
      </w:r>
      <w:r w:rsidRPr="00A176AD">
        <w:rPr>
          <w:rStyle w:val="StyleUnderline"/>
        </w:rPr>
        <w:lastRenderedPageBreak/>
        <w:t>protecting so that Haida people can continue to access them, to come home to them, even as continuing forms of mobility and political processes can also shape and reshape Haida social and cultural life on and off the islands</w:t>
      </w:r>
      <w:r w:rsidRPr="00E972A3">
        <w:rPr>
          <w:sz w:val="8"/>
        </w:rPr>
        <w:t xml:space="preserve">. Homeland is not a regimented place where Haida people </w:t>
      </w:r>
      <w:r w:rsidRPr="00E972A3">
        <w:rPr>
          <w:i/>
          <w:sz w:val="8"/>
        </w:rPr>
        <w:t>must</w:t>
      </w:r>
      <w:r w:rsidRPr="00E972A3">
        <w:rPr>
          <w:sz w:val="8"/>
        </w:rPr>
        <w:t xml:space="preserve"> always live </w:t>
      </w:r>
      <w:proofErr w:type="gramStart"/>
      <w:r w:rsidRPr="00E972A3">
        <w:rPr>
          <w:sz w:val="8"/>
        </w:rPr>
        <w:t>in order to</w:t>
      </w:r>
      <w:proofErr w:type="gramEnd"/>
      <w:r w:rsidRPr="00E972A3">
        <w:rPr>
          <w:sz w:val="8"/>
        </w:rPr>
        <w:t xml:space="preserve"> be authentically Haida. Rather, it is a location where they should always be able to, in their own (necessarily multiple, often contested, sometimes even contradictory) terms. Sovereignty </w:t>
      </w:r>
      <w:r w:rsidRPr="00A176AD">
        <w:rPr>
          <w:rStyle w:val="StyleUnderline"/>
        </w:rPr>
        <w:t>At the same time, there is an inescapably political dimension to the attempt to render Haida Gwaii as the homeland of a still open Haida future</w:t>
      </w:r>
      <w:r w:rsidRPr="00E972A3">
        <w:rPr>
          <w:sz w:val="8"/>
        </w:rPr>
        <w:t xml:space="preserve">. The assertion of the (located) openness of the future does not necessarily make it so. As I noted in the first part of this dissertation, </w:t>
      </w:r>
      <w:r w:rsidRPr="00A176AD">
        <w:rPr>
          <w:rStyle w:val="StyleUnderline"/>
        </w:rPr>
        <w:t>the flow of Haida departures and returns unfold in the broader context of the settler, capitalist state; indeed, they are made necessary in part by the current absence of economic opportunity</w:t>
      </w:r>
      <w:r w:rsidRPr="00E972A3">
        <w:rPr>
          <w:sz w:val="8"/>
        </w:rPr>
        <w:t xml:space="preserve"> on island, </w:t>
      </w:r>
      <w:r w:rsidRPr="00A176AD">
        <w:rPr>
          <w:rStyle w:val="StyleUnderline"/>
        </w:rPr>
        <w:t xml:space="preserve">just as the arrival of potentially threatening strangers is a result of their privileged position in the very capitalist economy they seek to escape. Constituting futures in which Haida people have the </w:t>
      </w:r>
      <w:r w:rsidRPr="00A176AD">
        <w:rPr>
          <w:rStyle w:val="Emphasis"/>
        </w:rPr>
        <w:t>freedom to engage with</w:t>
      </w:r>
      <w:r w:rsidRPr="00A176AD">
        <w:rPr>
          <w:rStyle w:val="StyleUnderline"/>
        </w:rPr>
        <w:t xml:space="preserve"> that economy (and </w:t>
      </w:r>
      <w:r w:rsidRPr="00A176AD">
        <w:rPr>
          <w:rStyle w:val="Emphasis"/>
        </w:rPr>
        <w:t>settler society</w:t>
      </w:r>
      <w:r w:rsidRPr="00A176AD">
        <w:rPr>
          <w:rStyle w:val="StyleUnderline"/>
        </w:rPr>
        <w:t xml:space="preserve"> more generally) as they see fit while retaining the capacity to come home (complicated as that process might be) </w:t>
      </w:r>
      <w:r w:rsidRPr="00E972A3">
        <w:rPr>
          <w:rStyle w:val="StyleUnderline"/>
        </w:rPr>
        <w:t xml:space="preserve">also reiterates the inescapability of </w:t>
      </w:r>
      <w:r w:rsidRPr="00E972A3">
        <w:rPr>
          <w:rStyle w:val="Emphasis"/>
        </w:rPr>
        <w:t>some</w:t>
      </w:r>
      <w:r w:rsidRPr="00E972A3">
        <w:rPr>
          <w:rStyle w:val="StyleUnderline"/>
        </w:rPr>
        <w:t xml:space="preserve"> form of engagement with that socio-economy</w:t>
      </w:r>
      <w:r w:rsidRPr="00E972A3">
        <w:rPr>
          <w:sz w:val="8"/>
        </w:rPr>
        <w:t xml:space="preserve">. Likewise, the notion of Haida Gwaii as Haida homeland cannot be separated from current Haida struggles to assert their rights to the lands and waters of Haida Gwaii, the resources found therein, and their sovereign capacity to govern themselves and the islands in the ways they find appropriate. This is, recall, the very crux of the CHN’s own commitment to the assurance of futurity, as it is only by positioning itself as the rightful, sovereign government of the Haida Nation and its homeland of Haida Gwaii that it can adequately care for the islands and protect them from external threat. </w:t>
      </w:r>
      <w:r w:rsidRPr="00E972A3">
        <w:rPr>
          <w:rStyle w:val="StyleUnderline"/>
        </w:rPr>
        <w:t>And the continuing advance of the Enbridge project despite fierce opposition from CHN</w:t>
      </w:r>
      <w:r w:rsidRPr="00E972A3">
        <w:rPr>
          <w:sz w:val="8"/>
        </w:rPr>
        <w:t xml:space="preserve">, the Old </w:t>
      </w:r>
      <w:proofErr w:type="spellStart"/>
      <w:r w:rsidRPr="00E972A3">
        <w:rPr>
          <w:sz w:val="8"/>
        </w:rPr>
        <w:t>Massett</w:t>
      </w:r>
      <w:proofErr w:type="spellEnd"/>
      <w:r w:rsidRPr="00E972A3">
        <w:rPr>
          <w:sz w:val="8"/>
        </w:rPr>
        <w:t xml:space="preserve"> Village Council, </w:t>
      </w:r>
      <w:r w:rsidRPr="00E972A3">
        <w:rPr>
          <w:rStyle w:val="StyleUnderline"/>
        </w:rPr>
        <w:t>their Haida constituents, and the non-Haida actors with whom they are “united against Enbridge”</w:t>
      </w:r>
      <w:r w:rsidRPr="00E972A3">
        <w:rPr>
          <w:sz w:val="8"/>
        </w:rPr>
        <w:t xml:space="preserve"> (and this alongside protest all over the northwest coast) </w:t>
      </w:r>
      <w:r w:rsidRPr="00E972A3">
        <w:rPr>
          <w:rStyle w:val="StyleUnderline"/>
        </w:rPr>
        <w:t xml:space="preserve">gives the nightmare futures of environmental collapse – pushed through by corporate interests and Canadian politicians - a frightening immanence. The assertion of the openness of the future is made, in short, </w:t>
      </w:r>
      <w:r w:rsidRPr="00E972A3">
        <w:rPr>
          <w:rStyle w:val="Emphasis"/>
        </w:rPr>
        <w:t>in (and against) a context in which closures remain endemic</w:t>
      </w:r>
      <w:r w:rsidRPr="00E972A3">
        <w:rPr>
          <w:sz w:val="8"/>
        </w:rPr>
        <w:t xml:space="preserve">. </w:t>
      </w:r>
      <w:r w:rsidRPr="00E972A3">
        <w:rPr>
          <w:rStyle w:val="StyleUnderline"/>
        </w:rPr>
        <w:t xml:space="preserve">And yet, something has </w:t>
      </w:r>
      <w:r w:rsidRPr="00E972A3">
        <w:rPr>
          <w:rStyle w:val="Emphasis"/>
        </w:rPr>
        <w:t>changed</w:t>
      </w:r>
      <w:r w:rsidRPr="00E972A3">
        <w:rPr>
          <w:rStyle w:val="StyleUnderline"/>
        </w:rPr>
        <w:t xml:space="preserve"> in this landscape from the initial erasures of Native futurity</w:t>
      </w:r>
      <w:r w:rsidRPr="00E972A3">
        <w:rPr>
          <w:sz w:val="8"/>
        </w:rPr>
        <w:t xml:space="preserve"> we drew out in the first chapter. </w:t>
      </w:r>
      <w:r w:rsidRPr="00E972A3">
        <w:rPr>
          <w:rStyle w:val="StyleUnderline"/>
        </w:rPr>
        <w:t>In the narratives of colonial actors</w:t>
      </w:r>
      <w:r w:rsidRPr="00E972A3">
        <w:rPr>
          <w:sz w:val="8"/>
        </w:rPr>
        <w:t xml:space="preserve"> like Duncan Campbell Scott, </w:t>
      </w:r>
      <w:r w:rsidRPr="00E972A3">
        <w:rPr>
          <w:rStyle w:val="StyleUnderline"/>
        </w:rPr>
        <w:t xml:space="preserve">it was </w:t>
      </w:r>
      <w:proofErr w:type="gramStart"/>
      <w:r w:rsidRPr="00E972A3">
        <w:rPr>
          <w:rStyle w:val="StyleUnderline"/>
        </w:rPr>
        <w:t>absolutely clear</w:t>
      </w:r>
      <w:proofErr w:type="gramEnd"/>
      <w:r w:rsidRPr="00E972A3">
        <w:rPr>
          <w:rStyle w:val="StyleUnderline"/>
        </w:rPr>
        <w:t xml:space="preserve"> that “Indians” were disappearing because their social worlds were being superseded by more “civilized” ways of living and being, ones that these Native subjects would also, inevitably, in the end, adopt (or failing that, perish outright). There was a future. It was </w:t>
      </w:r>
      <w:r w:rsidRPr="00E972A3">
        <w:rPr>
          <w:rStyle w:val="Emphasis"/>
        </w:rPr>
        <w:t>simply a settler one</w:t>
      </w:r>
      <w:r w:rsidRPr="00E972A3">
        <w:rPr>
          <w:rStyle w:val="StyleUnderline"/>
        </w:rPr>
        <w:t xml:space="preserve">. </w:t>
      </w:r>
      <w:r w:rsidRPr="00E972A3">
        <w:rPr>
          <w:rStyle w:val="Emphasis"/>
        </w:rPr>
        <w:t>But</w:t>
      </w:r>
      <w:r w:rsidRPr="00A176AD">
        <w:rPr>
          <w:rStyle w:val="Emphasis"/>
        </w:rPr>
        <w:t xml:space="preserve"> the </w:t>
      </w:r>
      <w:r w:rsidRPr="00C80102">
        <w:rPr>
          <w:rStyle w:val="Emphasis"/>
          <w:highlight w:val="green"/>
        </w:rPr>
        <w:t>nightmare futures</w:t>
      </w:r>
      <w:r w:rsidRPr="00A176AD">
        <w:rPr>
          <w:rStyle w:val="Emphasis"/>
        </w:rPr>
        <w:t xml:space="preserve"> of that my Haida interlocutors ward against in their own future-making reach beyond Haida life alone</w:t>
      </w:r>
      <w:r w:rsidRPr="00A176AD">
        <w:rPr>
          <w:rStyle w:val="StyleUnderline"/>
        </w:rPr>
        <w:t xml:space="preserve">. </w:t>
      </w:r>
      <w:r w:rsidRPr="00A176AD">
        <w:rPr>
          <w:rStyle w:val="Emphasis"/>
        </w:rPr>
        <w:t>Environmental collapse</w:t>
      </w:r>
      <w:r w:rsidRPr="00A176AD">
        <w:rPr>
          <w:rStyle w:val="StyleUnderline"/>
        </w:rPr>
        <w:t xml:space="preserve">, most dramatically, </w:t>
      </w:r>
      <w:r w:rsidRPr="00C80102">
        <w:rPr>
          <w:rStyle w:val="Emphasis"/>
          <w:highlight w:val="green"/>
        </w:rPr>
        <w:t>threaten</w:t>
      </w:r>
      <w:r w:rsidRPr="00A176AD">
        <w:rPr>
          <w:rStyle w:val="StyleUnderline"/>
        </w:rPr>
        <w:t xml:space="preserve">s the sustainability of </w:t>
      </w:r>
      <w:r w:rsidRPr="00C80102">
        <w:rPr>
          <w:rStyle w:val="Emphasis"/>
          <w:highlight w:val="green"/>
        </w:rPr>
        <w:t>all life</w:t>
      </w:r>
      <w:r w:rsidRPr="00A176AD">
        <w:rPr>
          <w:rStyle w:val="StyleUnderline"/>
        </w:rPr>
        <w:t xml:space="preserve">; </w:t>
      </w:r>
      <w:r w:rsidRPr="00E972A3">
        <w:rPr>
          <w:rStyle w:val="StyleUnderline"/>
        </w:rPr>
        <w:t xml:space="preserve">toxins in the land and the waters threaten human lives </w:t>
      </w:r>
      <w:r w:rsidRPr="00E972A3">
        <w:rPr>
          <w:rStyle w:val="StyleUnderline"/>
          <w:highlight w:val="green"/>
        </w:rPr>
        <w:t>regardless of</w:t>
      </w:r>
      <w:r w:rsidRPr="00E972A3">
        <w:rPr>
          <w:rStyle w:val="StyleUnderline"/>
        </w:rPr>
        <w:t xml:space="preserve"> their relative indigeneity, </w:t>
      </w:r>
      <w:r w:rsidRPr="00E972A3">
        <w:rPr>
          <w:rStyle w:val="StyleUnderline"/>
          <w:highlight w:val="green"/>
        </w:rPr>
        <w:t>race</w:t>
      </w:r>
      <w:r w:rsidRPr="00E972A3">
        <w:rPr>
          <w:rStyle w:val="StyleUnderline"/>
        </w:rPr>
        <w:t>, or gender</w:t>
      </w:r>
      <w:r w:rsidRPr="00E972A3">
        <w:rPr>
          <w:sz w:val="8"/>
        </w:rPr>
        <w:t xml:space="preserve"> (</w:t>
      </w:r>
      <w:proofErr w:type="gramStart"/>
      <w:r w:rsidRPr="00E972A3">
        <w:rPr>
          <w:sz w:val="8"/>
        </w:rPr>
        <w:t>e.g.</w:t>
      </w:r>
      <w:proofErr w:type="gramEnd"/>
      <w:r w:rsidRPr="00E972A3">
        <w:rPr>
          <w:sz w:val="8"/>
        </w:rPr>
        <w:t xml:space="preserve"> Choy 2011; Crate 2011). Put another way, </w:t>
      </w:r>
      <w:r w:rsidRPr="00E972A3">
        <w:rPr>
          <w:rStyle w:val="StyleUnderline"/>
        </w:rPr>
        <w:t xml:space="preserve">the </w:t>
      </w:r>
      <w:r w:rsidRPr="00E972A3">
        <w:rPr>
          <w:rStyle w:val="Emphasis"/>
        </w:rPr>
        <w:t>impetus</w:t>
      </w:r>
      <w:r w:rsidRPr="00E972A3">
        <w:rPr>
          <w:rStyle w:val="StyleUnderline"/>
        </w:rPr>
        <w:t xml:space="preserve"> for non-Haida (and </w:t>
      </w:r>
      <w:r w:rsidRPr="00E972A3">
        <w:rPr>
          <w:rStyle w:val="Emphasis"/>
        </w:rPr>
        <w:t>non-First Nations</w:t>
      </w:r>
      <w:r w:rsidRPr="00E972A3">
        <w:rPr>
          <w:rStyle w:val="StyleUnderline"/>
        </w:rPr>
        <w:t xml:space="preserve"> subjects more generally) to be “united against Enbridge” with their indigenous </w:t>
      </w:r>
      <w:proofErr w:type="spellStart"/>
      <w:r w:rsidRPr="00E972A3">
        <w:rPr>
          <w:rStyle w:val="StyleUnderline"/>
        </w:rPr>
        <w:t>neighbours</w:t>
      </w:r>
      <w:proofErr w:type="spellEnd"/>
      <w:r w:rsidRPr="00E972A3">
        <w:rPr>
          <w:rStyle w:val="StyleUnderline"/>
        </w:rPr>
        <w:t xml:space="preserve"> comes in no small part </w:t>
      </w:r>
      <w:r w:rsidRPr="00E972A3">
        <w:rPr>
          <w:rStyle w:val="Emphasis"/>
        </w:rPr>
        <w:t>because</w:t>
      </w:r>
      <w:r w:rsidRPr="00E972A3">
        <w:rPr>
          <w:rStyle w:val="StyleUnderline"/>
        </w:rPr>
        <w:t xml:space="preserve"> an oil spill also profoundly threatens the lives and livelihoods of </w:t>
      </w:r>
      <w:r w:rsidRPr="00E972A3">
        <w:rPr>
          <w:rStyle w:val="Emphasis"/>
        </w:rPr>
        <w:t>non-Aboriginal</w:t>
      </w:r>
      <w:r w:rsidRPr="00E972A3">
        <w:rPr>
          <w:rStyle w:val="StyleUnderline"/>
        </w:rPr>
        <w:t xml:space="preserve"> coastal residents</w:t>
      </w:r>
      <w:r w:rsidRPr="00E972A3">
        <w:rPr>
          <w:sz w:val="8"/>
        </w:rPr>
        <w:t xml:space="preserve">,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the globe. </w:t>
      </w:r>
      <w:r w:rsidRPr="00A176AD">
        <w:rPr>
          <w:rStyle w:val="StyleUnderline"/>
        </w:rPr>
        <w:t xml:space="preserve">The </w:t>
      </w:r>
      <w:r w:rsidRPr="00A176AD">
        <w:rPr>
          <w:rStyle w:val="Emphasis"/>
        </w:rPr>
        <w:t>nightmare futures</w:t>
      </w:r>
      <w:r w:rsidRPr="00A176AD">
        <w:rPr>
          <w:rStyle w:val="StyleUnderline"/>
        </w:rPr>
        <w:t xml:space="preserve"> that Haida people constitute alternative futures to ward against are </w:t>
      </w:r>
      <w:r w:rsidRPr="00A176AD">
        <w:rPr>
          <w:rStyle w:val="Emphasis"/>
        </w:rPr>
        <w:t>not just future of indigenous erasure under settler colonialism</w:t>
      </w:r>
      <w:r w:rsidRPr="00A176AD">
        <w:rPr>
          <w:rStyle w:val="StyleUnderline"/>
        </w:rPr>
        <w:t xml:space="preserve">. They are </w:t>
      </w:r>
      <w:r w:rsidRPr="00A176AD">
        <w:rPr>
          <w:rStyle w:val="Emphasis"/>
        </w:rPr>
        <w:t xml:space="preserve">erasures of settler society </w:t>
      </w:r>
      <w:r w:rsidRPr="00E972A3">
        <w:rPr>
          <w:rStyle w:val="Emphasis"/>
        </w:rPr>
        <w:t>itself</w:t>
      </w:r>
      <w:r w:rsidRPr="00E972A3">
        <w:rPr>
          <w:sz w:val="8"/>
        </w:rPr>
        <w:t xml:space="preserve">. </w:t>
      </w:r>
      <w:r w:rsidRPr="00E972A3">
        <w:rPr>
          <w:rStyle w:val="StyleUnderline"/>
        </w:rPr>
        <w:t xml:space="preserve">There is thus an </w:t>
      </w:r>
      <w:r w:rsidRPr="00E972A3">
        <w:rPr>
          <w:rStyle w:val="Emphasis"/>
        </w:rPr>
        <w:t>extraordinary political claim</w:t>
      </w:r>
      <w:r w:rsidRPr="00E972A3">
        <w:rPr>
          <w:rStyle w:val="StyleUnderline"/>
        </w:rPr>
        <w:t xml:space="preserve"> embedded in Haida future-making, a claim which </w:t>
      </w:r>
      <w:r w:rsidRPr="00E972A3">
        <w:rPr>
          <w:rStyle w:val="Emphasis"/>
        </w:rPr>
        <w:t xml:space="preserve">gains its power precisely </w:t>
      </w:r>
      <w:r w:rsidRPr="00E972A3">
        <w:rPr>
          <w:rStyle w:val="Emphasis"/>
          <w:i/>
        </w:rPr>
        <w:t>because</w:t>
      </w:r>
      <w:r w:rsidRPr="00E972A3">
        <w:rPr>
          <w:rStyle w:val="StyleUnderline"/>
        </w:rPr>
        <w:t xml:space="preserve"> Haida future-making as we have seen it does not (perhaps </w:t>
      </w:r>
      <w:r w:rsidRPr="00E972A3">
        <w:rPr>
          <w:rStyle w:val="Emphasis"/>
        </w:rPr>
        <w:t>cannot</w:t>
      </w:r>
      <w:r w:rsidRPr="00E972A3">
        <w:rPr>
          <w:rStyle w:val="StyleUnderline"/>
        </w:rPr>
        <w:t xml:space="preserve">) </w:t>
      </w:r>
      <w:r w:rsidRPr="00E972A3">
        <w:rPr>
          <w:rStyle w:val="Emphasis"/>
        </w:rPr>
        <w:t>escape from the larger field of settler-colonial determination</w:t>
      </w:r>
      <w:r w:rsidRPr="00E972A3">
        <w:rPr>
          <w:rStyle w:val="StyleUnderline"/>
        </w:rPr>
        <w:t>. Instead, in Haida future-making we find the implicit assertion that Haida people can make futures</w:t>
      </w:r>
      <w:r w:rsidRPr="00A176AD">
        <w:rPr>
          <w:rStyle w:val="StyleUnderline"/>
        </w:rPr>
        <w:t xml:space="preserve"> that </w:t>
      </w:r>
      <w:r w:rsidRPr="00C80102">
        <w:rPr>
          <w:rStyle w:val="Emphasis"/>
          <w:highlight w:val="green"/>
        </w:rPr>
        <w:t xml:space="preserve">address </w:t>
      </w:r>
      <w:r w:rsidRPr="00E972A3">
        <w:rPr>
          <w:rStyle w:val="Emphasis"/>
        </w:rPr>
        <w:t xml:space="preserve">the </w:t>
      </w:r>
      <w:r w:rsidRPr="00C80102">
        <w:rPr>
          <w:rStyle w:val="Emphasis"/>
          <w:highlight w:val="green"/>
        </w:rPr>
        <w:t xml:space="preserve">dilemmas of Haida </w:t>
      </w:r>
      <w:r w:rsidRPr="00C80102">
        <w:rPr>
          <w:rStyle w:val="Emphasis"/>
          <w:i/>
          <w:highlight w:val="green"/>
        </w:rPr>
        <w:t>and</w:t>
      </w:r>
      <w:r w:rsidRPr="00C80102">
        <w:rPr>
          <w:rStyle w:val="Emphasis"/>
          <w:highlight w:val="green"/>
        </w:rPr>
        <w:t xml:space="preserve"> settler life </w:t>
      </w:r>
      <w:r w:rsidRPr="00E972A3">
        <w:rPr>
          <w:rStyle w:val="Emphasis"/>
        </w:rPr>
        <w:t>alike</w:t>
      </w:r>
      <w:r w:rsidRPr="00E972A3">
        <w:rPr>
          <w:rStyle w:val="StyleUnderline"/>
        </w:rPr>
        <w:t>,</w:t>
      </w:r>
      <w:r w:rsidRPr="00A176AD">
        <w:rPr>
          <w:rStyle w:val="StyleUnderline"/>
        </w:rPr>
        <w:t xml:space="preserve"> ones th</w:t>
      </w:r>
      <w:r w:rsidRPr="00E972A3">
        <w:rPr>
          <w:rStyle w:val="StyleUnderline"/>
        </w:rPr>
        <w:t xml:space="preserve">at can </w:t>
      </w:r>
      <w:r w:rsidRPr="00E972A3">
        <w:rPr>
          <w:rStyle w:val="Emphasis"/>
        </w:rPr>
        <w:t xml:space="preserve">at least </w:t>
      </w:r>
      <w:r w:rsidRPr="00C80102">
        <w:rPr>
          <w:rStyle w:val="Emphasis"/>
          <w:highlight w:val="green"/>
        </w:rPr>
        <w:t>“navigate</w:t>
      </w:r>
      <w:r w:rsidRPr="00A176AD">
        <w:rPr>
          <w:rStyle w:val="StyleUnderline"/>
        </w:rPr>
        <w:t>,”</w:t>
      </w:r>
      <w:r w:rsidRPr="00E972A3">
        <w:rPr>
          <w:sz w:val="8"/>
        </w:rPr>
        <w:t xml:space="preserve"> to borrow Appadurai’s phrasing, </w:t>
      </w:r>
      <w:r w:rsidRPr="00E972A3">
        <w:rPr>
          <w:rStyle w:val="Emphasis"/>
        </w:rPr>
        <w:t xml:space="preserve">towards possible </w:t>
      </w:r>
      <w:r w:rsidRPr="00C80102">
        <w:rPr>
          <w:rStyle w:val="Emphasis"/>
          <w:highlight w:val="green"/>
        </w:rPr>
        <w:t xml:space="preserve">futures that do not end in </w:t>
      </w:r>
      <w:r w:rsidRPr="00E972A3">
        <w:rPr>
          <w:rStyle w:val="Emphasis"/>
        </w:rPr>
        <w:t xml:space="preserve">absolute </w:t>
      </w:r>
      <w:r w:rsidRPr="00C80102">
        <w:rPr>
          <w:rStyle w:val="Emphasis"/>
          <w:highlight w:val="green"/>
        </w:rPr>
        <w:t>erasure</w:t>
      </w:r>
      <w:r w:rsidRPr="00A176AD">
        <w:rPr>
          <w:rStyle w:val="StyleUnderline"/>
        </w:rPr>
        <w:t>. If</w:t>
      </w:r>
      <w:r w:rsidRPr="00E972A3">
        <w:rPr>
          <w:sz w:val="8"/>
        </w:rPr>
        <w:t xml:space="preserve"> Povinelli and Byrd are correct and </w:t>
      </w:r>
      <w:r w:rsidRPr="00A176AD">
        <w:rPr>
          <w:rStyle w:val="StyleUnderline"/>
        </w:rPr>
        <w:t xml:space="preserve">settler liberal governance makes itself possible and legitimate through a perpetual deferral of the problems of the present, then part of the power of Haida future-making is to </w:t>
      </w:r>
      <w:r w:rsidRPr="00A176AD">
        <w:rPr>
          <w:rStyle w:val="Emphasis"/>
        </w:rPr>
        <w:t>expose the threatening non-futures that might emerge out of this bracketed present</w:t>
      </w:r>
      <w:r w:rsidRPr="00A176AD">
        <w:rPr>
          <w:rStyle w:val="StyleUnderline"/>
        </w:rPr>
        <w:t>, to expose as lie the liberal promise of a good life always yet to come and to attempt to constitute alternatives</w:t>
      </w:r>
      <w:r w:rsidRPr="00E972A3">
        <w:rPr>
          <w:sz w:val="8"/>
        </w:rPr>
        <w:t xml:space="preserve">. It is no coincidence that we find this </w:t>
      </w:r>
      <w:proofErr w:type="gramStart"/>
      <w:r w:rsidRPr="00E972A3">
        <w:rPr>
          <w:sz w:val="8"/>
        </w:rPr>
        <w:t>in the midst of</w:t>
      </w:r>
      <w:proofErr w:type="gramEnd"/>
      <w:r w:rsidRPr="00E972A3">
        <w:rPr>
          <w:sz w:val="8"/>
        </w:rPr>
        <w:t xml:space="preserve"> a struggle over sovereignty. And this not just in the sense of the Council of the Haida Nation’s ongoing assertion of its sovereign right to govern the lands and waters of Haida Gwaii on behalf of all Haida people, as we saw in Chapter 5. Rather, as Joanne Barker has argued, over the course of the latter half of the twentieth century sovereignty </w:t>
      </w:r>
      <w:r w:rsidRPr="00E972A3">
        <w:rPr>
          <w:sz w:val="8"/>
        </w:rPr>
        <w:lastRenderedPageBreak/>
        <w:t xml:space="preserve">has emerged as a: 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2005:18). Through the assertion of sovereignty, indigenous political leaders, </w:t>
      </w:r>
      <w:proofErr w:type="gramStart"/>
      <w:r w:rsidRPr="00E972A3">
        <w:rPr>
          <w:sz w:val="8"/>
        </w:rPr>
        <w:t>activists</w:t>
      </w:r>
      <w:proofErr w:type="gramEnd"/>
      <w:r w:rsidRPr="00E972A3">
        <w:rPr>
          <w:sz w:val="8"/>
        </w:rPr>
        <w:t xml:space="preserve"> and scholars refute “the dominant notion that indigenous people [are] merely one among many ‘minority groups’ under the administration of state social service and welfare programs.” Instead, “sovereignty defines indigenous people with concrete rights to self-government, territorial integrity, and cultural autonomy under international law” (18). The trouble is, of course, that indigenous claims to sovereignty are always made within the context of colonial nation-states, ones whose own legitimacy is put at considerably risk both by the prospect of self-determining indigenous Nations (re)-emerging within their boundaries and the troubling of their own historical narratives of sovereign rights (</w:t>
      </w:r>
      <w:proofErr w:type="spellStart"/>
      <w:r w:rsidRPr="00E972A3">
        <w:rPr>
          <w:sz w:val="8"/>
        </w:rPr>
        <w:t>cf</w:t>
      </w:r>
      <w:proofErr w:type="spellEnd"/>
      <w:r w:rsidRPr="00E972A3">
        <w:rPr>
          <w:sz w:val="8"/>
        </w:rPr>
        <w:t xml:space="preserve">: </w:t>
      </w:r>
      <w:proofErr w:type="spellStart"/>
      <w:r w:rsidRPr="00E972A3">
        <w:rPr>
          <w:sz w:val="8"/>
        </w:rPr>
        <w:t>Comaroff</w:t>
      </w:r>
      <w:proofErr w:type="spellEnd"/>
      <w:r w:rsidRPr="00E972A3">
        <w:rPr>
          <w:sz w:val="8"/>
        </w:rPr>
        <w:t xml:space="preserve"> and </w:t>
      </w:r>
      <w:proofErr w:type="spellStart"/>
      <w:r w:rsidRPr="00E972A3">
        <w:rPr>
          <w:sz w:val="8"/>
        </w:rPr>
        <w:t>Comaroff</w:t>
      </w:r>
      <w:proofErr w:type="spellEnd"/>
      <w:r w:rsidRPr="00E972A3">
        <w:rPr>
          <w:sz w:val="8"/>
        </w:rPr>
        <w:t xml:space="preserve"> 2003b). (One of these narratives, which reinterpreted indigenous lands as </w:t>
      </w:r>
      <w:r w:rsidRPr="00E972A3">
        <w:rPr>
          <w:i/>
          <w:sz w:val="8"/>
        </w:rPr>
        <w:t>terra nullius</w:t>
      </w:r>
      <w:r w:rsidRPr="00E972A3">
        <w:rPr>
          <w:sz w:val="8"/>
        </w:rPr>
        <w:t xml:space="preserve"> and thus open to occupation, we’ve encountered already in Chapter 3).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w:t>
      </w:r>
      <w:r w:rsidRPr="00E972A3">
        <w:rPr>
          <w:i/>
          <w:sz w:val="8"/>
        </w:rPr>
        <w:t>practice</w:t>
      </w:r>
      <w:r w:rsidRPr="00E972A3">
        <w:rPr>
          <w:sz w:val="8"/>
        </w:rPr>
        <w:t xml:space="preserve"> of this sovereignty. In this regard settler states such as Canada have shifted in their response to First Peoples’ sovereignty claims from outright rejection to a set of policies of selective recognition,5 but even the latter still positions Native nations as being subject to the authority and oversight (if not the structural forms) of the state. This means, as we have seen in Chapter 5, that indigenous governments such as the Council of the Haida Nation are in a precarious position, attempting to constitute their own sovereign authority without access to many of the conventional means of sovereignty in Western political thought – e.g., the monopoly on legitimate violence (Weber 1946), decisive authority to make and enact law (Schmitt 2005), or exclusive territorial control (Brown 2010; </w:t>
      </w:r>
      <w:proofErr w:type="spellStart"/>
      <w:r w:rsidRPr="00E972A3">
        <w:rPr>
          <w:sz w:val="8"/>
        </w:rPr>
        <w:t>cf</w:t>
      </w:r>
      <w:proofErr w:type="spellEnd"/>
      <w:r w:rsidRPr="00E972A3">
        <w:rPr>
          <w:sz w:val="8"/>
        </w:rPr>
        <w:t xml:space="preserve">: Hobbes 1994). Alongside this precarity is the equally anxious question of </w:t>
      </w:r>
      <w:proofErr w:type="gramStart"/>
      <w:r w:rsidRPr="00E972A3">
        <w:rPr>
          <w:sz w:val="8"/>
        </w:rPr>
        <w:t>whether or not</w:t>
      </w:r>
      <w:proofErr w:type="gramEnd"/>
      <w:r w:rsidRPr="00E972A3">
        <w:rPr>
          <w:sz w:val="8"/>
        </w:rPr>
        <w:t xml:space="preserve"> sovereignty is even an appropriate analytical to center indigenous rights around precisely because it is historically a Western concept, one that had been drawn on to dispossess indigenous peoples over the course of settler colonial history (Barker 2005:18–19). (Indeed, the very next essay in Barker’s edited volume, by Mohawk scholar </w:t>
      </w:r>
      <w:proofErr w:type="spellStart"/>
      <w:r w:rsidRPr="00E972A3">
        <w:rPr>
          <w:sz w:val="8"/>
        </w:rPr>
        <w:t>Taiake</w:t>
      </w:r>
      <w:proofErr w:type="spellEnd"/>
      <w:r w:rsidRPr="00E972A3">
        <w:rPr>
          <w:sz w:val="8"/>
        </w:rPr>
        <w:t xml:space="preserve"> Alfred, categorically rejects sovereignty as an inappropriate tool for indigenous political assertions for these reasons and, also, because it draws attention away from developing and furthering “genuinely” Aboriginal political modes of thought (Alfred 2005; </w:t>
      </w:r>
      <w:proofErr w:type="spellStart"/>
      <w:r w:rsidRPr="00E972A3">
        <w:rPr>
          <w:sz w:val="8"/>
        </w:rPr>
        <w:t>cf</w:t>
      </w:r>
      <w:proofErr w:type="spellEnd"/>
      <w:r w:rsidRPr="00E972A3">
        <w:rPr>
          <w:sz w:val="8"/>
        </w:rPr>
        <w:t xml:space="preserve">: Alfred 2009). 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w:t>
      </w:r>
      <w:proofErr w:type="spellStart"/>
      <w:r w:rsidRPr="00E972A3">
        <w:rPr>
          <w:sz w:val="8"/>
        </w:rPr>
        <w:t>Cattelino</w:t>
      </w:r>
      <w:proofErr w:type="spellEnd"/>
      <w:r w:rsidRPr="00E972A3">
        <w:rPr>
          <w:sz w:val="8"/>
        </w:rPr>
        <w:t xml:space="preserve"> 2008; Richland 2011; Simpson 2000; Simpson 2014). Or, as Joanne Barker puts it: There is no fixed meaning for what </w:t>
      </w:r>
      <w:r w:rsidRPr="00E972A3">
        <w:rPr>
          <w:i/>
          <w:sz w:val="8"/>
        </w:rPr>
        <w:t>sovereignty</w:t>
      </w:r>
      <w:r w:rsidRPr="00E972A3">
        <w:rPr>
          <w:sz w:val="8"/>
        </w:rPr>
        <w:t xml:space="preserve"> is – what it </w:t>
      </w:r>
      <w:proofErr w:type="gramStart"/>
      <w:r w:rsidRPr="00E972A3">
        <w:rPr>
          <w:sz w:val="8"/>
        </w:rPr>
        <w:t>means by definition, what</w:t>
      </w:r>
      <w:proofErr w:type="gramEnd"/>
      <w:r w:rsidRPr="00E972A3">
        <w:rPr>
          <w:sz w:val="8"/>
        </w:rPr>
        <w:t xml:space="preserve"> it implies in public debate, or how it has been conceptualized in international, nation, or indigenous law. Sovereignty – and its related histories, perspectives, and identities – is embedded within the specific social relations in which it is invoked and given meaning. How and when it </w:t>
      </w:r>
      <w:proofErr w:type="gramStart"/>
      <w:r w:rsidRPr="00E972A3">
        <w:rPr>
          <w:sz w:val="8"/>
        </w:rPr>
        <w:t>emerges</w:t>
      </w:r>
      <w:proofErr w:type="gramEnd"/>
      <w:r w:rsidRPr="00E972A3">
        <w:rPr>
          <w:sz w:val="8"/>
        </w:rPr>
        <w:t xml:space="preserve"> and functions are determined by the “located” political agendas and cultural perspectives of those who rearticulate it into public debate or political document to do a specific work of opposition, invitation, or accommodation. It is no more possible to stabilize what </w:t>
      </w:r>
      <w:r w:rsidRPr="00E972A3">
        <w:rPr>
          <w:i/>
          <w:sz w:val="8"/>
        </w:rPr>
        <w:t>sovereignty</w:t>
      </w:r>
      <w:r w:rsidRPr="00E972A3">
        <w:rPr>
          <w:sz w:val="8"/>
        </w:rPr>
        <w:t xml:space="preserve"> means and how it matters to those who invoke it than it is to forget the historical and cultural embeddedness of indigenous peoples’ multiple and contradictory political perspectives and agendas for empowerment, decolonization, and social justice (Barker 2005:21, emphasis original). The opening up of sovereignty as flexible, multiple, and subject to all manner of diverse rearticulations carries </w:t>
      </w:r>
      <w:proofErr w:type="gramStart"/>
      <w:r w:rsidRPr="00E972A3">
        <w:rPr>
          <w:sz w:val="8"/>
        </w:rPr>
        <w:t>particular weight</w:t>
      </w:r>
      <w:proofErr w:type="gramEnd"/>
      <w:r w:rsidRPr="00E972A3">
        <w:rPr>
          <w:sz w:val="8"/>
        </w:rPr>
        <w:t xml:space="preserve"> (and, perhaps, ambiguity) since, as a historical concept in Western political theory, sovereignty was overwhelmingly concerned with closure. As Wendy Brown argues in her Walled States, Waning Sovereignty, the classic vision of sovereign power rests in the capacity to divide the inside from the outside, to make borders around a people – a “nation” – and separate that people from those outside it. Thus Schmitt’s “friend-enemy” distinction, for instance, or even John Locke’s consistent preoccupation with fences as a way of marking the existence of territory (Brown 2010; </w:t>
      </w:r>
      <w:proofErr w:type="spellStart"/>
      <w:r w:rsidRPr="00E972A3">
        <w:rPr>
          <w:sz w:val="8"/>
        </w:rPr>
        <w:t>cf</w:t>
      </w:r>
      <w:proofErr w:type="spellEnd"/>
      <w:r w:rsidRPr="00E972A3">
        <w:rPr>
          <w:sz w:val="8"/>
        </w:rPr>
        <w:t xml:space="preserve">: Schmitt 1996; Locke 1988). The historical </w:t>
      </w:r>
      <w:proofErr w:type="gramStart"/>
      <w:r w:rsidRPr="00E972A3">
        <w:rPr>
          <w:sz w:val="8"/>
        </w:rPr>
        <w:t>conditions</w:t>
      </w:r>
      <w:proofErr w:type="gramEnd"/>
      <w:r w:rsidRPr="00E972A3">
        <w:rPr>
          <w:sz w:val="8"/>
        </w:rPr>
        <w:t xml:space="preserve"> of indigenous sovereignty claims in the context of settler colonialism make such absolute closures impossible for indigenous peoples. We might add, though, that their persistent presence also challenges the closure of the settler nation-state. Indeed, this is part of Brown’s point. The very fact that we see ever more spectacular performances of sovereign power on the part of contemporary nation-states – e.g., the titular “walls” that are being constructed along the borders of an increasing number of states - is a sign of the very insecurity of their political authority (Brown 2010).6 </w:t>
      </w:r>
      <w:r w:rsidRPr="00A176AD">
        <w:rPr>
          <w:rStyle w:val="StyleUnderline"/>
        </w:rPr>
        <w:t xml:space="preserve">The conditions of settler colonial sovereignty, in other words, may be rather more “open,” and thus closer to those of indigenous “nation-within-nations,” then they may at first appear. If this means, in turn, that the future of settler political life is becoming as uncertain as the future for indigenous life has always been since the advent of settlement, then this means only what we have </w:t>
      </w:r>
      <w:r w:rsidRPr="00A176AD">
        <w:rPr>
          <w:rStyle w:val="Emphasis"/>
        </w:rPr>
        <w:t>already begun to see: the dilemmas that Haida people confront in their future-making practices are also the dilemmas facing settler society</w:t>
      </w:r>
      <w:r w:rsidRPr="00E972A3">
        <w:rPr>
          <w:sz w:val="8"/>
        </w:rPr>
        <w:t xml:space="preserve">. Take Chapter 4, in which the absence of any “one” definitive governing entity compels the constitution of an aspirational framework of accountability which could, were it realized, render navigable Haida relations to the many governments that claim their loyalties. As I hinted at there, such dilemmas are not restricted to the Haida sociopolitical world; rather, they may in fact be endemic to contemporary democratic societies and the multiple forms of governance (licit and otherwise) that emerge therein. </w:t>
      </w:r>
      <w:r w:rsidRPr="00A176AD">
        <w:rPr>
          <w:rStyle w:val="StyleUnderline"/>
        </w:rPr>
        <w:t xml:space="preserve">In suggesting that there are Haida ways of refiguring a shared Haida-settler set of contemporary problematics, we might think of Haida future-making as simultaneously an instantiation of the multiple, </w:t>
      </w:r>
      <w:proofErr w:type="gramStart"/>
      <w:r w:rsidRPr="00A176AD">
        <w:rPr>
          <w:rStyle w:val="StyleUnderline"/>
        </w:rPr>
        <w:t>flexible</w:t>
      </w:r>
      <w:proofErr w:type="gramEnd"/>
      <w:r w:rsidRPr="00A176AD">
        <w:rPr>
          <w:rStyle w:val="StyleUnderline"/>
        </w:rPr>
        <w:t xml:space="preserve"> and always contingently located practices of sovereignty</w:t>
      </w:r>
      <w:r w:rsidRPr="00E972A3">
        <w:rPr>
          <w:sz w:val="8"/>
        </w:rPr>
        <w:t xml:space="preserve"> to which Barker points </w:t>
      </w:r>
      <w:r w:rsidRPr="00A176AD">
        <w:rPr>
          <w:rStyle w:val="StyleUnderline"/>
        </w:rPr>
        <w:t>and a different way of thinking about indigenous political potentiality. In the former sense, Haida future-making is without doubt concerned with carving out spaces in which Haida existence can continue, expand, and change without losing the capacity to reproduce itself as, precisely, Haida existence</w:t>
      </w:r>
      <w:r w:rsidRPr="00E972A3">
        <w:rPr>
          <w:sz w:val="8"/>
        </w:rPr>
        <w:t xml:space="preserve">. </w:t>
      </w:r>
      <w:proofErr w:type="gramStart"/>
      <w:r w:rsidRPr="00E972A3">
        <w:rPr>
          <w:sz w:val="8"/>
        </w:rPr>
        <w:t>Thus</w:t>
      </w:r>
      <w:proofErr w:type="gramEnd"/>
      <w:r w:rsidRPr="00E972A3">
        <w:rPr>
          <w:sz w:val="8"/>
        </w:rPr>
        <w:t xml:space="preserve"> the processes of homecoming we explored in Chapter 2, or Chapter 5’s explicitly political attempts to establish control over the islands for future generations. If the absence of indigenous sovereignty is the absence of the capacity of an indigenous people to (self)-determine their own futures, then the constitution of Haida futures can be seen exactly as sovereign work, whether in the overt sense of the Council of the Haida Nation’s assertions or the somewhat more implicit mode of Alice Stevens’ proposed mass adoptions. </w:t>
      </w:r>
      <w:r w:rsidRPr="00A176AD">
        <w:rPr>
          <w:rStyle w:val="StyleUnderline"/>
        </w:rPr>
        <w:t xml:space="preserve">Significant here, though, is the fact that these </w:t>
      </w:r>
      <w:r w:rsidRPr="00A176AD">
        <w:rPr>
          <w:rStyle w:val="Emphasis"/>
        </w:rPr>
        <w:t>acts of future-making carry meanings beyond their status as “responses” to the social and political dilemmas of contemporary Haida life</w:t>
      </w:r>
      <w:r w:rsidRPr="00E972A3">
        <w:rPr>
          <w:sz w:val="8"/>
        </w:rPr>
        <w:t xml:space="preserve">. Thus Alice Stevens’ adoptions bring “hippie” children into the framework of Haida kinship relations, in one sense neutralizing their potential threat, but also </w:t>
      </w:r>
      <w:r w:rsidRPr="00A176AD">
        <w:rPr>
          <w:rStyle w:val="Emphasis"/>
        </w:rPr>
        <w:t>constituting a complex new network of social relations between Haida and non-Haida whose potential significances go well beyond the protection of Haida territory and resources</w:t>
      </w:r>
      <w:r w:rsidRPr="00E972A3">
        <w:rPr>
          <w:sz w:val="8"/>
        </w:rPr>
        <w:t xml:space="preserve">; thus the Council of the Haida Nation emerges as a “state-like” governing entity through its authorizing promise to “take care” of the islands, but in so doing takes on a series of new roles in Haida political life whose full consequences remain to be seen. </w:t>
      </w:r>
      <w:r w:rsidRPr="00A176AD">
        <w:rPr>
          <w:rStyle w:val="StyleUnderline"/>
        </w:rPr>
        <w:t>If it is a sovereign action to envision an opening of possible futures for Haida people, then this very openness might also exceed the boundaries of sovereignty as a problematic for indigenous people even as it responds to them. Which is also, perhaps, why Haida futures seem so consistently to sketch out social, ecological, and political fields that encompass non-Haida; more, that are futures for Canada as well as for the Haida people living within the nation-state’s borders. Or, at least, futures that have the capacity to be so</w:t>
      </w:r>
      <w:r w:rsidRPr="00E972A3">
        <w:rPr>
          <w:sz w:val="8"/>
        </w:rPr>
        <w:t xml:space="preserve">. </w:t>
      </w:r>
      <w:r w:rsidRPr="00A176AD">
        <w:rPr>
          <w:rStyle w:val="StyleUnderline"/>
        </w:rPr>
        <w:t xml:space="preserve">What would it mean to figure an indigenous sovereignty that speaks beyond itself, one that </w:t>
      </w:r>
      <w:r w:rsidRPr="00A176AD">
        <w:rPr>
          <w:rStyle w:val="Emphasis"/>
        </w:rPr>
        <w:t>promises to invert the order of settler domination through reconfiguring the shared futures of indigenous and settler peoples</w:t>
      </w:r>
      <w:r w:rsidRPr="00A176AD">
        <w:rPr>
          <w:rStyle w:val="StyleUnderline"/>
        </w:rPr>
        <w:t>?</w:t>
      </w:r>
      <w:r w:rsidRPr="00E972A3">
        <w:rPr>
          <w:sz w:val="8"/>
        </w:rPr>
        <w:t xml:space="preserve"> </w:t>
      </w:r>
      <w:r w:rsidRPr="00A176AD">
        <w:rPr>
          <w:rStyle w:val="StyleUnderline"/>
        </w:rPr>
        <w:t>This would not be a sovereignty premised on territorial closure, or even absolute political autonomy. It would, however, decisively overturn any settler colonial anticipations of the inevitable erasure of Native peoples. Quite the opposite, it would position indigenous practices of anticipation, aspiration, certainty, and anxiety at the forefront of contemporary modes of political imagination</w:t>
      </w:r>
      <w:r w:rsidRPr="00E972A3">
        <w:rPr>
          <w:sz w:val="8"/>
        </w:rPr>
        <w:t xml:space="preserve">. Unsettling Futures </w:t>
      </w:r>
      <w:r w:rsidRPr="00A176AD">
        <w:rPr>
          <w:rStyle w:val="StyleUnderline"/>
        </w:rPr>
        <w:t xml:space="preserve">A question remains, however. Could </w:t>
      </w:r>
      <w:r w:rsidRPr="00E972A3">
        <w:rPr>
          <w:rStyle w:val="Emphasis"/>
        </w:rPr>
        <w:t xml:space="preserve">such </w:t>
      </w:r>
      <w:r w:rsidRPr="00C80102">
        <w:rPr>
          <w:rStyle w:val="Emphasis"/>
          <w:highlight w:val="green"/>
        </w:rPr>
        <w:t xml:space="preserve">a refiguring of the </w:t>
      </w:r>
      <w:r w:rsidRPr="00E972A3">
        <w:rPr>
          <w:rStyle w:val="Emphasis"/>
          <w:sz w:val="28"/>
          <w:szCs w:val="28"/>
          <w:highlight w:val="green"/>
        </w:rPr>
        <w:t>temporal</w:t>
      </w:r>
      <w:r w:rsidRPr="00E972A3">
        <w:rPr>
          <w:rStyle w:val="Emphasis"/>
          <w:sz w:val="28"/>
          <w:szCs w:val="28"/>
        </w:rPr>
        <w:t xml:space="preserve"> and political </w:t>
      </w:r>
      <w:r w:rsidRPr="00E972A3">
        <w:rPr>
          <w:rStyle w:val="Emphasis"/>
          <w:sz w:val="28"/>
          <w:szCs w:val="28"/>
          <w:highlight w:val="green"/>
        </w:rPr>
        <w:t xml:space="preserve">horizon </w:t>
      </w:r>
      <w:r w:rsidRPr="00C80102">
        <w:rPr>
          <w:rStyle w:val="Emphasis"/>
          <w:highlight w:val="green"/>
        </w:rPr>
        <w:t>of</w:t>
      </w:r>
      <w:r w:rsidRPr="00A176AD">
        <w:rPr>
          <w:rStyle w:val="Emphasis"/>
        </w:rPr>
        <w:t xml:space="preserve"> settler and indigenous </w:t>
      </w:r>
      <w:r w:rsidRPr="00C80102">
        <w:rPr>
          <w:rStyle w:val="Emphasis"/>
          <w:highlight w:val="green"/>
        </w:rPr>
        <w:t xml:space="preserve">relationships remain possible </w:t>
      </w:r>
      <w:r w:rsidRPr="00E972A3">
        <w:rPr>
          <w:rStyle w:val="Emphasis"/>
        </w:rPr>
        <w:t>even if the futures that indigenous people work to constitute remain unrealized in the settler colonial present</w:t>
      </w:r>
      <w:r w:rsidRPr="00E972A3">
        <w:rPr>
          <w:rStyle w:val="StyleUnderline"/>
        </w:rPr>
        <w:t>?</w:t>
      </w:r>
      <w:r w:rsidRPr="00E972A3">
        <w:rPr>
          <w:sz w:val="8"/>
        </w:rPr>
        <w:t xml:space="preserve"> Or, put another </w:t>
      </w:r>
      <w:r w:rsidRPr="00E972A3">
        <w:rPr>
          <w:sz w:val="8"/>
        </w:rPr>
        <w:lastRenderedPageBreak/>
        <w:t xml:space="preserve">way, we must always be careful not to conflate a capacity </w:t>
      </w:r>
      <w:r w:rsidRPr="00E972A3">
        <w:rPr>
          <w:i/>
          <w:sz w:val="8"/>
        </w:rPr>
        <w:t>to</w:t>
      </w:r>
      <w:r w:rsidRPr="00E972A3">
        <w:rPr>
          <w:sz w:val="8"/>
        </w:rPr>
        <w:t xml:space="preserve"> form new futures for settler nation-states with the actual materializations of these futures. </w:t>
      </w:r>
      <w:r w:rsidRPr="00E972A3">
        <w:rPr>
          <w:rStyle w:val="StyleUnderline"/>
        </w:rPr>
        <w:t xml:space="preserve">The Haida futures that I have discussed, even as they promise possible ways of navigating – of restructuring, even – the settler-Haida present, remain firmly bound by the colonial constraints of this present. But perhaps the stakes here have </w:t>
      </w:r>
      <w:r w:rsidRPr="00E972A3">
        <w:rPr>
          <w:rStyle w:val="Emphasis"/>
        </w:rPr>
        <w:t>never been about overthrowing the</w:t>
      </w:r>
      <w:r w:rsidRPr="00E972A3">
        <w:rPr>
          <w:sz w:val="8"/>
        </w:rPr>
        <w:t xml:space="preserve"> Canadian </w:t>
      </w:r>
      <w:r w:rsidRPr="00E972A3">
        <w:rPr>
          <w:rStyle w:val="Emphasis"/>
        </w:rPr>
        <w:t>colonial order outright</w:t>
      </w:r>
      <w:r w:rsidRPr="00E972A3">
        <w:rPr>
          <w:rStyle w:val="StyleUnderline"/>
        </w:rPr>
        <w:t>. Rather</w:t>
      </w:r>
      <w:r w:rsidRPr="00E972A3">
        <w:rPr>
          <w:sz w:val="8"/>
        </w:rPr>
        <w:t xml:space="preserve">, what I hope this dissertation has shown is that </w:t>
      </w:r>
      <w:r w:rsidRPr="00E972A3">
        <w:rPr>
          <w:rStyle w:val="StyleUnderline"/>
        </w:rPr>
        <w:t xml:space="preserve">Haida future-making </w:t>
      </w:r>
      <w:r w:rsidRPr="00E972A3">
        <w:rPr>
          <w:rStyle w:val="Emphasis"/>
        </w:rPr>
        <w:t xml:space="preserve">has </w:t>
      </w:r>
      <w:r w:rsidRPr="00C80102">
        <w:rPr>
          <w:rStyle w:val="Emphasis"/>
          <w:highlight w:val="green"/>
        </w:rPr>
        <w:t xml:space="preserve">the capacity to </w:t>
      </w:r>
      <w:r w:rsidRPr="00C80102">
        <w:rPr>
          <w:rStyle w:val="Emphasis"/>
          <w:i/>
          <w:highlight w:val="green"/>
        </w:rPr>
        <w:t>unsettle</w:t>
      </w:r>
      <w:r w:rsidRPr="00C80102">
        <w:rPr>
          <w:rStyle w:val="Emphasis"/>
          <w:highlight w:val="green"/>
        </w:rPr>
        <w:t xml:space="preserve"> the settler </w:t>
      </w:r>
      <w:r w:rsidRPr="00E972A3">
        <w:rPr>
          <w:rStyle w:val="Emphasis"/>
        </w:rPr>
        <w:t xml:space="preserve">colonial </w:t>
      </w:r>
      <w:r w:rsidRPr="00C80102">
        <w:rPr>
          <w:rStyle w:val="Emphasis"/>
          <w:highlight w:val="green"/>
        </w:rPr>
        <w:t>present</w:t>
      </w:r>
      <w:r w:rsidRPr="00A176AD">
        <w:rPr>
          <w:rStyle w:val="StyleUnderline"/>
        </w:rPr>
        <w:t>, to challenge its received categories and demonstrate how, slowly, gradually, Haida people are reconfiguring its terms through the work of producing the future</w:t>
      </w:r>
      <w:r w:rsidRPr="00E972A3">
        <w:rPr>
          <w:sz w:val="8"/>
        </w:rPr>
        <w:t xml:space="preserve">. Certainly, the sheer fact of Haida futurity should put to the lie any further notion that Haida people exist only to replicate their past or live only in the deferral of their eventual disappearance. The future is alive and well in Old </w:t>
      </w:r>
      <w:proofErr w:type="spellStart"/>
      <w:r w:rsidRPr="00E972A3">
        <w:rPr>
          <w:sz w:val="8"/>
        </w:rPr>
        <w:t>Massett</w:t>
      </w:r>
      <w:proofErr w:type="spellEnd"/>
      <w:r w:rsidRPr="00E972A3">
        <w:rPr>
          <w:sz w:val="8"/>
        </w:rPr>
        <w:t xml:space="preserve">, although this does not </w:t>
      </w:r>
      <w:proofErr w:type="gramStart"/>
      <w:r w:rsidRPr="00E972A3">
        <w:rPr>
          <w:sz w:val="8"/>
        </w:rPr>
        <w:t>meant</w:t>
      </w:r>
      <w:proofErr w:type="gramEnd"/>
      <w:r w:rsidRPr="00E972A3">
        <w:rPr>
          <w:sz w:val="8"/>
        </w:rPr>
        <w:t xml:space="preserve"> that it is not also a site of profound anxieties. </w:t>
      </w:r>
      <w:r w:rsidRPr="00A176AD">
        <w:rPr>
          <w:rStyle w:val="StyleUnderline"/>
        </w:rPr>
        <w:t>In working to ward off</w:t>
      </w:r>
      <w:r w:rsidRPr="00E972A3">
        <w:rPr>
          <w:sz w:val="8"/>
        </w:rPr>
        <w:t xml:space="preserve"> those </w:t>
      </w:r>
      <w:r w:rsidRPr="00A176AD">
        <w:rPr>
          <w:rStyle w:val="StyleUnderline"/>
        </w:rPr>
        <w:t>anxieties through the juxtaposition of nightmare futures against their more desirable alternatives, then, Haida people unsettle the epistemological foundations of</w:t>
      </w:r>
      <w:r w:rsidRPr="00E972A3">
        <w:rPr>
          <w:sz w:val="8"/>
        </w:rPr>
        <w:t xml:space="preserve"> the </w:t>
      </w:r>
      <w:r w:rsidRPr="00A176AD">
        <w:rPr>
          <w:rStyle w:val="StyleUnderline"/>
        </w:rPr>
        <w:t>forms of settler colonialism and liberalism</w:t>
      </w:r>
      <w:r w:rsidRPr="00E972A3">
        <w:rPr>
          <w:sz w:val="8"/>
        </w:rPr>
        <w:t xml:space="preserve"> against which Byrd and Povinelli write. </w:t>
      </w:r>
      <w:r w:rsidRPr="00A176AD">
        <w:rPr>
          <w:rStyle w:val="StyleUnderline"/>
        </w:rPr>
        <w:t>At the same time</w:t>
      </w:r>
      <w:r w:rsidRPr="00E972A3">
        <w:rPr>
          <w:sz w:val="8"/>
        </w:rPr>
        <w:t xml:space="preserve"> (if you’ll pardon the pun), I think </w:t>
      </w:r>
      <w:r w:rsidRPr="00A176AD">
        <w:rPr>
          <w:rStyle w:val="StyleUnderline"/>
        </w:rPr>
        <w:t xml:space="preserve">we can see the social work that </w:t>
      </w:r>
      <w:proofErr w:type="spellStart"/>
      <w:r w:rsidRPr="00A176AD">
        <w:rPr>
          <w:rStyle w:val="StyleUnderline"/>
        </w:rPr>
        <w:t>futuremaking</w:t>
      </w:r>
      <w:proofErr w:type="spellEnd"/>
      <w:r w:rsidRPr="00A176AD">
        <w:rPr>
          <w:rStyle w:val="StyleUnderline"/>
        </w:rPr>
        <w:t xml:space="preserve"> does iteratively, as a gradual reshaping of the actual conditions of</w:t>
      </w:r>
      <w:r w:rsidRPr="00E972A3">
        <w:rPr>
          <w:sz w:val="8"/>
        </w:rPr>
        <w:t xml:space="preserve"> Canadian </w:t>
      </w:r>
      <w:r w:rsidRPr="00A176AD">
        <w:rPr>
          <w:rStyle w:val="StyleUnderline"/>
        </w:rPr>
        <w:t>society</w:t>
      </w:r>
      <w:r w:rsidRPr="00E972A3">
        <w:rPr>
          <w:sz w:val="8"/>
        </w:rPr>
        <w:t xml:space="preserve">. Here I borrow Judith Butler’s suggestion, following Foucault, that the regulatory norms of society function only through their consistent and unstable reiteration (and materialization) in everyday social life.7 From this perspective, </w:t>
      </w:r>
      <w:r w:rsidRPr="00E972A3">
        <w:rPr>
          <w:rStyle w:val="StyleUnderline"/>
        </w:rPr>
        <w:t xml:space="preserve">the ways in which Haida people </w:t>
      </w:r>
      <w:r w:rsidRPr="00E972A3">
        <w:rPr>
          <w:rStyle w:val="Emphasis"/>
        </w:rPr>
        <w:t>work within and even reiterate the constraints and demands of</w:t>
      </w:r>
      <w:r w:rsidRPr="00E972A3">
        <w:rPr>
          <w:sz w:val="8"/>
        </w:rPr>
        <w:t xml:space="preserve"> Canadian </w:t>
      </w:r>
      <w:r w:rsidRPr="00E972A3">
        <w:rPr>
          <w:rStyle w:val="Emphasis"/>
        </w:rPr>
        <w:t>settler mainstream society</w:t>
      </w:r>
      <w:r w:rsidRPr="00E972A3">
        <w:rPr>
          <w:rStyle w:val="StyleUnderline"/>
        </w:rPr>
        <w:t xml:space="preserve"> can </w:t>
      </w:r>
      <w:r w:rsidRPr="00E972A3">
        <w:rPr>
          <w:rStyle w:val="Emphasis"/>
        </w:rPr>
        <w:t xml:space="preserve">also slowly and strategically </w:t>
      </w:r>
      <w:r w:rsidRPr="00E972A3">
        <w:rPr>
          <w:rStyle w:val="Emphasis"/>
          <w:i/>
        </w:rPr>
        <w:t>shift</w:t>
      </w:r>
      <w:r w:rsidRPr="00E972A3">
        <w:rPr>
          <w:rStyle w:val="Emphasis"/>
        </w:rPr>
        <w:t xml:space="preserve"> those very constraints and demands, materializing a</w:t>
      </w:r>
      <w:r w:rsidRPr="00E972A3">
        <w:rPr>
          <w:sz w:val="8"/>
        </w:rPr>
        <w:t xml:space="preserve"> </w:t>
      </w:r>
      <w:proofErr w:type="spellStart"/>
      <w:r w:rsidRPr="00E972A3">
        <w:rPr>
          <w:sz w:val="8"/>
        </w:rPr>
        <w:t>HaidaCanadian</w:t>
      </w:r>
      <w:proofErr w:type="spellEnd"/>
      <w:r w:rsidRPr="00E972A3">
        <w:rPr>
          <w:sz w:val="8"/>
        </w:rPr>
        <w:t xml:space="preserve"> </w:t>
      </w:r>
      <w:r w:rsidRPr="00E972A3">
        <w:rPr>
          <w:rStyle w:val="Emphasis"/>
        </w:rPr>
        <w:t>future that might in fact be quite different from the present even as it does not ever fully “escape” from its dilemmas</w:t>
      </w:r>
      <w:r w:rsidRPr="00E972A3">
        <w:rPr>
          <w:sz w:val="8"/>
        </w:rPr>
        <w:t xml:space="preserve">. Perhaps </w:t>
      </w:r>
      <w:r w:rsidRPr="00E972A3">
        <w:rPr>
          <w:rStyle w:val="StyleUnderline"/>
        </w:rPr>
        <w:t xml:space="preserve">the most unsettling potential of all here lies simply in the ways in which Haida people </w:t>
      </w:r>
      <w:r w:rsidRPr="00E972A3">
        <w:rPr>
          <w:rStyle w:val="Emphasis"/>
        </w:rPr>
        <w:t>incorporate the conditions of the settler colonial present as being paths towards Haida futures</w:t>
      </w:r>
      <w:r w:rsidRPr="00E972A3">
        <w:rPr>
          <w:rStyle w:val="StyleUnderline"/>
        </w:rPr>
        <w:t>. Not vanished, or vanquished. Ongoing</w:t>
      </w:r>
      <w:r w:rsidRPr="00E972A3">
        <w:rPr>
          <w:sz w:val="8"/>
        </w:rPr>
        <w:t xml:space="preserve">. </w:t>
      </w:r>
    </w:p>
    <w:p w14:paraId="5E87C9C5" w14:textId="77777777" w:rsidR="001D69EB" w:rsidRDefault="001D69EB" w:rsidP="001D69EB"/>
    <w:p w14:paraId="61E63262" w14:textId="77777777" w:rsidR="00F34B05" w:rsidRPr="00A402C1" w:rsidRDefault="00F34B05" w:rsidP="00F34B05">
      <w:pPr>
        <w:pStyle w:val="Heading4"/>
        <w:rPr>
          <w:u w:val="single"/>
        </w:rPr>
      </w:pPr>
      <w:r w:rsidRPr="00A402C1">
        <w:t xml:space="preserve">Framing settler colonialism through a totalizing lens makes indigenous liberation </w:t>
      </w:r>
      <w:r w:rsidRPr="00A402C1">
        <w:rPr>
          <w:u w:val="single"/>
        </w:rPr>
        <w:t>impossible</w:t>
      </w:r>
      <w:r w:rsidRPr="00A402C1">
        <w:t xml:space="preserve"> by setting the terms of victory as all-or-nothing—pessimism </w:t>
      </w:r>
      <w:r w:rsidRPr="00A402C1">
        <w:rPr>
          <w:u w:val="single"/>
        </w:rPr>
        <w:t>actively reifies</w:t>
      </w:r>
      <w:r w:rsidRPr="00A402C1">
        <w:t xml:space="preserve"> settler dominance – this is a straight turn to fatalism.</w:t>
      </w:r>
    </w:p>
    <w:p w14:paraId="5727C3B3" w14:textId="77777777" w:rsidR="00F34B05" w:rsidRPr="00A402C1" w:rsidRDefault="00F34B05" w:rsidP="00F34B05">
      <w:proofErr w:type="spellStart"/>
      <w:r w:rsidRPr="00A402C1">
        <w:rPr>
          <w:rStyle w:val="Style13ptBold"/>
        </w:rPr>
        <w:t>Busbridge</w:t>
      </w:r>
      <w:proofErr w:type="spellEnd"/>
      <w:r w:rsidRPr="00A402C1">
        <w:rPr>
          <w:rStyle w:val="Style13ptBold"/>
        </w:rPr>
        <w:t xml:space="preserve"> 18</w:t>
      </w:r>
      <w:r>
        <w:t xml:space="preserve"> [</w:t>
      </w:r>
      <w:r w:rsidRPr="00A402C1">
        <w:t>Research Fellow at the Centre for Dialogue, La Trobe University (Rachel, “Israel-Palestine and the Settler Colonial ‘Turn’: From Interpretation to Decolonization,” Theory, Culture &amp; Society Vol 35, Issue 1, 2018</w:t>
      </w:r>
      <w:r>
        <w:t>.]</w:t>
      </w:r>
    </w:p>
    <w:p w14:paraId="2B8B8BA9" w14:textId="77777777" w:rsidR="00F34B05" w:rsidRPr="00854298" w:rsidRDefault="00F34B05" w:rsidP="00F34B05">
      <w:pPr>
        <w:rPr>
          <w:b/>
          <w:sz w:val="16"/>
        </w:rPr>
      </w:pPr>
      <w:r w:rsidRPr="00FC3993">
        <w:rPr>
          <w:b/>
          <w:u w:val="single"/>
        </w:rPr>
        <w:t xml:space="preserve">The prescription for </w:t>
      </w:r>
      <w:proofErr w:type="spellStart"/>
      <w:r w:rsidRPr="00FC3993">
        <w:rPr>
          <w:b/>
          <w:u w:val="single"/>
        </w:rPr>
        <w:t>decolonisation</w:t>
      </w:r>
      <w:proofErr w:type="spellEnd"/>
      <w:r w:rsidRPr="00854298">
        <w:rPr>
          <w:sz w:val="16"/>
        </w:rPr>
        <w:t xml:space="preserve">—that is, </w:t>
      </w:r>
      <w:r w:rsidRPr="00FC3993">
        <w:rPr>
          <w:b/>
          <w:u w:val="single"/>
        </w:rPr>
        <w:t>a normative project committed to the</w:t>
      </w:r>
      <w:r w:rsidRPr="00A402C1">
        <w:rPr>
          <w:u w:val="single"/>
        </w:rPr>
        <w:t xml:space="preserve"> </w:t>
      </w:r>
      <w:r w:rsidRPr="00EC3E65">
        <w:rPr>
          <w:rStyle w:val="Emphasis"/>
        </w:rPr>
        <w:t xml:space="preserve">liberation of the </w:t>
      </w:r>
      <w:proofErr w:type="spellStart"/>
      <w:r w:rsidRPr="00EC3E65">
        <w:rPr>
          <w:rStyle w:val="Emphasis"/>
        </w:rPr>
        <w:t>colonised</w:t>
      </w:r>
      <w:proofErr w:type="spellEnd"/>
      <w:r w:rsidRPr="00EC3E65">
        <w:rPr>
          <w:rStyle w:val="Emphasis"/>
        </w:rPr>
        <w:t xml:space="preserve"> and the overturning of colonial relationships of power</w:t>
      </w:r>
      <w:r w:rsidRPr="00854298">
        <w:rPr>
          <w:sz w:val="16"/>
        </w:rPr>
        <w:t xml:space="preserve"> (Kohn &amp; McBride, 2011: 3)—</w:t>
      </w:r>
      <w:r w:rsidRPr="00A402C1">
        <w:rPr>
          <w:u w:val="single"/>
        </w:rPr>
        <w:t>is</w:t>
      </w:r>
      <w:r w:rsidRPr="00854298">
        <w:rPr>
          <w:sz w:val="16"/>
        </w:rPr>
        <w:t xml:space="preserve"> indeed </w:t>
      </w:r>
      <w:r w:rsidRPr="00FC3993">
        <w:rPr>
          <w:b/>
          <w:u w:val="single"/>
        </w:rPr>
        <w:t>one of the</w:t>
      </w:r>
      <w:r w:rsidRPr="00A402C1">
        <w:rPr>
          <w:u w:val="single"/>
        </w:rPr>
        <w:t xml:space="preserve"> </w:t>
      </w:r>
      <w:r w:rsidRPr="00EC3E65">
        <w:rPr>
          <w:rStyle w:val="Emphasis"/>
        </w:rPr>
        <w:t>most counterhegemonic implications</w:t>
      </w:r>
      <w:r w:rsidRPr="00FC3993">
        <w:rPr>
          <w:b/>
          <w:u w:val="single"/>
        </w:rPr>
        <w:t xml:space="preserve"> of the settler colonial paradigm</w:t>
      </w:r>
      <w:r w:rsidRPr="00854298">
        <w:rPr>
          <w:b/>
          <w:sz w:val="16"/>
        </w:rPr>
        <w:t xml:space="preserve"> </w:t>
      </w:r>
      <w:r w:rsidRPr="00854298">
        <w:rPr>
          <w:sz w:val="16"/>
        </w:rPr>
        <w:t xml:space="preserve">as applied to </w:t>
      </w:r>
      <w:proofErr w:type="spellStart"/>
      <w:r w:rsidRPr="00854298">
        <w:rPr>
          <w:sz w:val="16"/>
        </w:rPr>
        <w:t>IsraelPalestine</w:t>
      </w:r>
      <w:proofErr w:type="spellEnd"/>
      <w:r w:rsidRPr="00854298">
        <w:rPr>
          <w:sz w:val="16"/>
        </w:rPr>
        <w:t xml:space="preserve">, </w:t>
      </w:r>
      <w:r w:rsidRPr="00FC3993">
        <w:rPr>
          <w:b/>
          <w:u w:val="single"/>
        </w:rPr>
        <w:t>potentially shifting it from a diagnostic frame to a prognostic one which offers a ‘proposed solution to the problem, or at least a plan of attack’</w:t>
      </w:r>
      <w:r w:rsidRPr="00854298">
        <w:rPr>
          <w:sz w:val="16"/>
        </w:rPr>
        <w:t xml:space="preserve"> (</w:t>
      </w:r>
      <w:proofErr w:type="spellStart"/>
      <w:r w:rsidRPr="00854298">
        <w:rPr>
          <w:sz w:val="16"/>
        </w:rPr>
        <w:t>Benford</w:t>
      </w:r>
      <w:proofErr w:type="spellEnd"/>
      <w:r w:rsidRPr="00854298">
        <w:rPr>
          <w:sz w:val="16"/>
        </w:rPr>
        <w:t xml:space="preserve"> &amp; Snow, 2000: 616). </w:t>
      </w:r>
      <w:r w:rsidRPr="00FC3993">
        <w:rPr>
          <w:b/>
          <w:u w:val="single"/>
        </w:rPr>
        <w:t>What</w:t>
      </w:r>
      <w:r w:rsidRPr="00854298">
        <w:rPr>
          <w:sz w:val="16"/>
        </w:rPr>
        <w:t xml:space="preserve">, however, </w:t>
      </w:r>
      <w:r w:rsidRPr="00FC3993">
        <w:rPr>
          <w:b/>
          <w:u w:val="single"/>
        </w:rPr>
        <w:t>does the settler colonial paradigm offer by way of</w:t>
      </w:r>
      <w:r w:rsidRPr="00A402C1">
        <w:rPr>
          <w:u w:val="single"/>
        </w:rPr>
        <w:t xml:space="preserve"> </w:t>
      </w:r>
      <w:r w:rsidRPr="00EC3E65">
        <w:rPr>
          <w:rStyle w:val="Emphasis"/>
        </w:rPr>
        <w:t xml:space="preserve">envisioning </w:t>
      </w:r>
      <w:proofErr w:type="spellStart"/>
      <w:r w:rsidRPr="00EC3E65">
        <w:rPr>
          <w:rStyle w:val="Emphasis"/>
        </w:rPr>
        <w:t>decolonisation</w:t>
      </w:r>
      <w:proofErr w:type="spellEnd"/>
      <w:r w:rsidRPr="00A402C1">
        <w:rPr>
          <w:u w:val="single"/>
        </w:rPr>
        <w:t>?</w:t>
      </w:r>
      <w:r w:rsidRPr="00854298">
        <w:rPr>
          <w:sz w:val="16"/>
        </w:rPr>
        <w:t xml:space="preserve"> As Veracini (2007) notes, while settler colonial studies scholars have sought to address the lack of attention paid to the experiences of Indigenous peoples in conventional historiographical accounts of </w:t>
      </w:r>
      <w:proofErr w:type="spellStart"/>
      <w:r w:rsidRPr="00854298">
        <w:rPr>
          <w:sz w:val="16"/>
        </w:rPr>
        <w:t>decolonisation</w:t>
      </w:r>
      <w:proofErr w:type="spellEnd"/>
      <w:r w:rsidRPr="00854298">
        <w:rPr>
          <w:sz w:val="16"/>
        </w:rPr>
        <w:t xml:space="preserve"> (which have mostly focused on settler independence and the loosening of ties to the ‘motherland’), </w:t>
      </w:r>
      <w:r w:rsidRPr="00FC3993">
        <w:rPr>
          <w:b/>
          <w:u w:val="single"/>
        </w:rPr>
        <w:t>there is</w:t>
      </w:r>
      <w:r w:rsidRPr="00854298">
        <w:rPr>
          <w:sz w:val="16"/>
        </w:rPr>
        <w:t xml:space="preserve"> nevertheless </w:t>
      </w:r>
      <w:r w:rsidRPr="00FC3993">
        <w:rPr>
          <w:b/>
          <w:u w:val="single"/>
        </w:rPr>
        <w:t>a ‘</w:t>
      </w:r>
      <w:r w:rsidRPr="00EC3E65">
        <w:rPr>
          <w:rStyle w:val="Emphasis"/>
        </w:rPr>
        <w:t xml:space="preserve">narrative deficit’ when it comes to imagining settler </w:t>
      </w:r>
      <w:proofErr w:type="spellStart"/>
      <w:r w:rsidRPr="00EC3E65">
        <w:rPr>
          <w:rStyle w:val="Emphasis"/>
        </w:rPr>
        <w:t>decolonisation</w:t>
      </w:r>
      <w:proofErr w:type="spellEnd"/>
      <w:r w:rsidRPr="00854298">
        <w:rPr>
          <w:sz w:val="16"/>
        </w:rPr>
        <w:t xml:space="preserve">. While Veracini (2007) relates this deficit to a matter of </w:t>
      </w:r>
      <w:proofErr w:type="spellStart"/>
      <w:r w:rsidRPr="00854298">
        <w:rPr>
          <w:sz w:val="16"/>
        </w:rPr>
        <w:t>conceptualisation</w:t>
      </w:r>
      <w:proofErr w:type="spellEnd"/>
      <w:r w:rsidRPr="00854298">
        <w:rPr>
          <w:sz w:val="16"/>
        </w:rPr>
        <w:t xml:space="preserve">, it is apparent that </w:t>
      </w:r>
      <w:r w:rsidRPr="00A402C1">
        <w:rPr>
          <w:u w:val="single"/>
        </w:rPr>
        <w:t xml:space="preserve">the </w:t>
      </w:r>
      <w:r w:rsidRPr="002500ED">
        <w:rPr>
          <w:rStyle w:val="Emphasis"/>
          <w:highlight w:val="green"/>
        </w:rPr>
        <w:t>structural perspective</w:t>
      </w:r>
      <w:r w:rsidRPr="00854298">
        <w:rPr>
          <w:b/>
          <w:u w:val="single"/>
        </w:rPr>
        <w:t xml:space="preserve"> of the paradigm</w:t>
      </w:r>
      <w:r w:rsidRPr="00854298">
        <w:rPr>
          <w:b/>
          <w:sz w:val="16"/>
        </w:rPr>
        <w:t xml:space="preserve"> </w:t>
      </w:r>
      <w:r w:rsidRPr="00854298">
        <w:rPr>
          <w:sz w:val="16"/>
        </w:rPr>
        <w:t xml:space="preserve">in many ways </w:t>
      </w:r>
      <w:proofErr w:type="gramStart"/>
      <w:r w:rsidRPr="00DF3931">
        <w:t>closes down</w:t>
      </w:r>
      <w:proofErr w:type="gramEnd"/>
      <w:r w:rsidRPr="00DF3931">
        <w:t xml:space="preserve"> possibilities</w:t>
      </w:r>
      <w:r w:rsidRPr="0097475A">
        <w:rPr>
          <w:b/>
          <w:u w:val="single"/>
        </w:rPr>
        <w:t xml:space="preserve"> </w:t>
      </w:r>
      <w:r w:rsidRPr="0097475A">
        <w:rPr>
          <w:rStyle w:val="Emphasis"/>
        </w:rPr>
        <w:t xml:space="preserve">of </w:t>
      </w:r>
      <w:r w:rsidRPr="0097475A">
        <w:rPr>
          <w:rStyle w:val="Emphasis"/>
          <w:highlight w:val="green"/>
        </w:rPr>
        <w:t>imagining</w:t>
      </w:r>
      <w:r w:rsidRPr="0097475A">
        <w:rPr>
          <w:rStyle w:val="Emphasis"/>
        </w:rPr>
        <w:t xml:space="preserve"> the type of </w:t>
      </w:r>
      <w:r w:rsidRPr="0097475A">
        <w:rPr>
          <w:rStyle w:val="Emphasis"/>
          <w:highlight w:val="green"/>
        </w:rPr>
        <w:t>social</w:t>
      </w:r>
      <w:r w:rsidRPr="00533F56">
        <w:rPr>
          <w:b/>
          <w:highlight w:val="green"/>
          <w:u w:val="single"/>
        </w:rPr>
        <w:t xml:space="preserve"> and </w:t>
      </w:r>
      <w:r w:rsidRPr="00DF3931">
        <w:rPr>
          <w:rStyle w:val="Emphasis"/>
          <w:highlight w:val="green"/>
        </w:rPr>
        <w:t>political transformation</w:t>
      </w:r>
      <w:r w:rsidRPr="00854298">
        <w:rPr>
          <w:rStyle w:val="Emphasis"/>
        </w:rPr>
        <w:t xml:space="preserve"> </w:t>
      </w:r>
      <w:r w:rsidRPr="00854298">
        <w:rPr>
          <w:b/>
          <w:u w:val="single"/>
        </w:rPr>
        <w:t xml:space="preserve">to which the </w:t>
      </w:r>
      <w:r w:rsidRPr="00EC3E65">
        <w:rPr>
          <w:rStyle w:val="Emphasis"/>
        </w:rPr>
        <w:t xml:space="preserve">notion of </w:t>
      </w:r>
      <w:proofErr w:type="spellStart"/>
      <w:r w:rsidRPr="00EC3E65">
        <w:rPr>
          <w:rStyle w:val="Emphasis"/>
        </w:rPr>
        <w:t>decolonisation</w:t>
      </w:r>
      <w:proofErr w:type="spellEnd"/>
      <w:r w:rsidRPr="00EC3E65">
        <w:rPr>
          <w:rStyle w:val="Emphasis"/>
        </w:rPr>
        <w:t xml:space="preserve"> aspires</w:t>
      </w:r>
      <w:r w:rsidRPr="00854298">
        <w:rPr>
          <w:sz w:val="16"/>
        </w:rPr>
        <w:t xml:space="preserve">. In this regard, </w:t>
      </w:r>
      <w:r w:rsidRPr="00533F56">
        <w:rPr>
          <w:rStyle w:val="Emphasis"/>
          <w:highlight w:val="green"/>
        </w:rPr>
        <w:t>there is a</w:t>
      </w:r>
      <w:r w:rsidRPr="00A402C1">
        <w:rPr>
          <w:u w:val="single"/>
        </w:rPr>
        <w:t xml:space="preserve"> </w:t>
      </w:r>
      <w:r w:rsidRPr="00EC3E65">
        <w:rPr>
          <w:rStyle w:val="Emphasis"/>
        </w:rPr>
        <w:t xml:space="preserve">worrying tendency </w:t>
      </w:r>
      <w:r w:rsidRPr="00854298">
        <w:rPr>
          <w:sz w:val="16"/>
        </w:rPr>
        <w:t>(</w:t>
      </w:r>
      <w:r w:rsidRPr="00854298">
        <w:rPr>
          <w:b/>
          <w:u w:val="single"/>
        </w:rPr>
        <w:t>if not</w:t>
      </w:r>
      <w:r w:rsidRPr="00A402C1">
        <w:rPr>
          <w:u w:val="single"/>
        </w:rPr>
        <w:t xml:space="preserve"> </w:t>
      </w:r>
      <w:r w:rsidRPr="0097475A">
        <w:rPr>
          <w:rStyle w:val="Emphasis"/>
          <w:highlight w:val="green"/>
        </w:rPr>
        <w:t>tautological discrepancy</w:t>
      </w:r>
      <w:r w:rsidRPr="00854298">
        <w:rPr>
          <w:sz w:val="16"/>
        </w:rPr>
        <w:t xml:space="preserve">) </w:t>
      </w:r>
      <w:r w:rsidRPr="00854298">
        <w:rPr>
          <w:b/>
          <w:u w:val="single"/>
        </w:rPr>
        <w:t xml:space="preserve">in settler colonial studies, </w:t>
      </w:r>
      <w:r w:rsidRPr="00533F56">
        <w:rPr>
          <w:b/>
          <w:highlight w:val="green"/>
          <w:u w:val="single"/>
        </w:rPr>
        <w:t xml:space="preserve">where the </w:t>
      </w:r>
      <w:r w:rsidRPr="00DF3931">
        <w:rPr>
          <w:rStyle w:val="Emphasis"/>
          <w:highlight w:val="green"/>
        </w:rPr>
        <w:t xml:space="preserve">only solution to settler colonialism is </w:t>
      </w:r>
      <w:proofErr w:type="spellStart"/>
      <w:r w:rsidRPr="00DF3931">
        <w:rPr>
          <w:rStyle w:val="Emphasis"/>
          <w:highlight w:val="green"/>
        </w:rPr>
        <w:t>decolonisation</w:t>
      </w:r>
      <w:proofErr w:type="spellEnd"/>
      <w:r w:rsidRPr="00854298">
        <w:rPr>
          <w:b/>
          <w:u w:val="single"/>
        </w:rPr>
        <w:t>—</w:t>
      </w:r>
      <w:r w:rsidRPr="00533F56">
        <w:rPr>
          <w:b/>
          <w:highlight w:val="green"/>
          <w:u w:val="single"/>
        </w:rPr>
        <w:t>which a</w:t>
      </w:r>
      <w:r w:rsidRPr="00854298">
        <w:rPr>
          <w:b/>
          <w:u w:val="single"/>
        </w:rPr>
        <w:t xml:space="preserve"> faithful adherence to the </w:t>
      </w:r>
      <w:r w:rsidRPr="00533F56">
        <w:rPr>
          <w:b/>
          <w:highlight w:val="green"/>
          <w:u w:val="single"/>
        </w:rPr>
        <w:t xml:space="preserve">paradigm </w:t>
      </w:r>
      <w:r w:rsidRPr="00DF3931">
        <w:rPr>
          <w:rStyle w:val="Emphasis"/>
          <w:highlight w:val="green"/>
        </w:rPr>
        <w:t>renders</w:t>
      </w:r>
      <w:r w:rsidRPr="00DF3931">
        <w:rPr>
          <w:rStyle w:val="Emphasis"/>
        </w:rPr>
        <w:t xml:space="preserve"> largely </w:t>
      </w:r>
      <w:r w:rsidRPr="00DF3931">
        <w:rPr>
          <w:rStyle w:val="Emphasis"/>
          <w:highlight w:val="green"/>
        </w:rPr>
        <w:t>unachievable</w:t>
      </w:r>
      <w:r w:rsidRPr="00854298">
        <w:rPr>
          <w:b/>
          <w:u w:val="single"/>
        </w:rPr>
        <w:t xml:space="preserve">, if not </w:t>
      </w:r>
      <w:r w:rsidRPr="00EC3E65">
        <w:rPr>
          <w:rStyle w:val="Emphasis"/>
        </w:rPr>
        <w:t>impossible</w:t>
      </w:r>
      <w:r w:rsidRPr="00854298">
        <w:rPr>
          <w:b/>
          <w:sz w:val="16"/>
        </w:rPr>
        <w:t xml:space="preserve">. </w:t>
      </w:r>
    </w:p>
    <w:p w14:paraId="23799FDF" w14:textId="77777777" w:rsidR="00F34B05" w:rsidRPr="00854298" w:rsidRDefault="00F34B05" w:rsidP="00F34B05">
      <w:pPr>
        <w:rPr>
          <w:sz w:val="16"/>
        </w:rPr>
      </w:pPr>
      <w:r w:rsidRPr="00854298">
        <w:rPr>
          <w:sz w:val="16"/>
        </w:rPr>
        <w:lastRenderedPageBreak/>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854298">
        <w:rPr>
          <w:b/>
          <w:u w:val="single"/>
        </w:rPr>
        <w:t>structuralism</w:t>
      </w:r>
      <w:r w:rsidRPr="00854298">
        <w:rPr>
          <w:sz w:val="16"/>
        </w:rPr>
        <w:t xml:space="preserve"> of this account </w:t>
      </w:r>
      <w:r w:rsidRPr="00EC3E65">
        <w:rPr>
          <w:rStyle w:val="Emphasis"/>
        </w:rPr>
        <w:t>has immense power as a means of mapping forms of injustice and indignity as well as strategies of resistance and</w:t>
      </w:r>
      <w:r w:rsidRPr="00854298">
        <w:rPr>
          <w:b/>
          <w:u w:val="single"/>
        </w:rPr>
        <w:t xml:space="preserve"> refusal</w:t>
      </w:r>
      <w:r w:rsidRPr="00854298">
        <w:rPr>
          <w:sz w:val="16"/>
        </w:rPr>
        <w:t xml:space="preserve">, and Wolfe is careful to show how transmutations of the logic of elimination are complex, variable, discontinuous and uneven. </w:t>
      </w:r>
      <w:r w:rsidRPr="00854298">
        <w:rPr>
          <w:b/>
          <w:u w:val="single"/>
        </w:rPr>
        <w:t xml:space="preserve">Yet, in </w:t>
      </w:r>
      <w:r w:rsidRPr="00EC3E65">
        <w:rPr>
          <w:rStyle w:val="Emphasis"/>
        </w:rPr>
        <w:t xml:space="preserve">seeking to elucidate the logic of elimination as the overarching historical force guiding settler-native relations there is an operational weakness in the theory, whereby such a logic is simply there, </w:t>
      </w:r>
      <w:proofErr w:type="gramStart"/>
      <w:r w:rsidRPr="00EC3E65">
        <w:rPr>
          <w:rStyle w:val="Emphasis"/>
        </w:rPr>
        <w:t>omnipresent</w:t>
      </w:r>
      <w:proofErr w:type="gramEnd"/>
      <w:r w:rsidRPr="00EC3E65">
        <w:rPr>
          <w:rStyle w:val="Emphasis"/>
        </w:rPr>
        <w:t xml:space="preserve"> and manifest even when (and perhaps especially when) it appears not to be; the settler colonial studies scholar need only read it into a situation or context</w:t>
      </w:r>
      <w:r w:rsidRPr="00854298">
        <w:rPr>
          <w:b/>
          <w:u w:val="single"/>
        </w:rPr>
        <w:t>. It</w:t>
      </w:r>
      <w:r w:rsidRPr="00854298">
        <w:rPr>
          <w:b/>
          <w:sz w:val="16"/>
        </w:rPr>
        <w:t xml:space="preserve"> </w:t>
      </w:r>
      <w:r w:rsidRPr="00EC3E65">
        <w:rPr>
          <w:sz w:val="16"/>
        </w:rPr>
        <w:t>thus</w:t>
      </w:r>
      <w:r w:rsidRPr="00854298">
        <w:rPr>
          <w:b/>
          <w:sz w:val="16"/>
        </w:rPr>
        <w:t xml:space="preserve"> </w:t>
      </w:r>
      <w:r w:rsidRPr="00EC3E65">
        <w:rPr>
          <w:rStyle w:val="Emphasis"/>
        </w:rPr>
        <w:t>hurtles from the past to the present into the future, never to be fully extinguished until the native is, or until history itself ends</w:t>
      </w:r>
      <w:r w:rsidRPr="00854298">
        <w:rPr>
          <w:b/>
          <w:u w:val="single"/>
        </w:rPr>
        <w:t xml:space="preserve">. </w:t>
      </w:r>
      <w:r w:rsidRPr="00533F56">
        <w:rPr>
          <w:b/>
          <w:highlight w:val="green"/>
          <w:u w:val="single"/>
        </w:rPr>
        <w:t>There is</w:t>
      </w:r>
      <w:r w:rsidRPr="00854298">
        <w:rPr>
          <w:b/>
          <w:u w:val="single"/>
        </w:rPr>
        <w:t xml:space="preserve"> thus </w:t>
      </w:r>
      <w:r w:rsidRPr="00533F56">
        <w:rPr>
          <w:b/>
          <w:highlight w:val="green"/>
          <w:u w:val="single"/>
        </w:rPr>
        <w:t xml:space="preserve">a </w:t>
      </w:r>
      <w:r w:rsidRPr="00DF3931">
        <w:rPr>
          <w:rStyle w:val="Emphasis"/>
          <w:highlight w:val="green"/>
        </w:rPr>
        <w:t>powerful ontological</w:t>
      </w:r>
      <w:r w:rsidRPr="00854298">
        <w:rPr>
          <w:sz w:val="16"/>
        </w:rPr>
        <w:t xml:space="preserve"> (if not metaphysical) </w:t>
      </w:r>
      <w:r w:rsidRPr="00DF3931">
        <w:rPr>
          <w:rStyle w:val="Emphasis"/>
          <w:highlight w:val="green"/>
        </w:rPr>
        <w:t>dimension</w:t>
      </w:r>
      <w:r w:rsidRPr="00854298">
        <w:rPr>
          <w:sz w:val="16"/>
        </w:rPr>
        <w:t xml:space="preserve"> to Wolfe’s account, </w:t>
      </w:r>
      <w:r w:rsidRPr="00533F56">
        <w:rPr>
          <w:b/>
          <w:highlight w:val="green"/>
          <w:u w:val="single"/>
        </w:rPr>
        <w:t>where</w:t>
      </w:r>
      <w:r w:rsidRPr="00854298">
        <w:rPr>
          <w:b/>
          <w:u w:val="single"/>
        </w:rPr>
        <w:t xml:space="preserve"> there is </w:t>
      </w:r>
      <w:r w:rsidRPr="00533F56">
        <w:rPr>
          <w:b/>
          <w:highlight w:val="green"/>
          <w:u w:val="single"/>
        </w:rPr>
        <w:t>such thing as a ‘</w:t>
      </w:r>
      <w:r w:rsidRPr="00DF3931">
        <w:rPr>
          <w:rStyle w:val="Emphasis"/>
          <w:highlight w:val="green"/>
        </w:rPr>
        <w:t>settler will’</w:t>
      </w:r>
      <w:r w:rsidRPr="00DF3931">
        <w:rPr>
          <w:rStyle w:val="Emphasis"/>
        </w:rPr>
        <w:t xml:space="preserve"> that</w:t>
      </w:r>
      <w:r w:rsidRPr="00854298">
        <w:rPr>
          <w:b/>
          <w:u w:val="single"/>
        </w:rPr>
        <w:t xml:space="preserve"> </w:t>
      </w:r>
      <w:r w:rsidRPr="00EC3E65">
        <w:rPr>
          <w:rStyle w:val="Emphasis"/>
        </w:rPr>
        <w:t>inherently desires the elimination of the native</w:t>
      </w:r>
      <w:r w:rsidRPr="00854298">
        <w:rPr>
          <w:b/>
          <w:u w:val="single"/>
        </w:rPr>
        <w:t xml:space="preserve"> </w:t>
      </w:r>
      <w:r w:rsidRPr="00533F56">
        <w:rPr>
          <w:b/>
          <w:highlight w:val="green"/>
          <w:u w:val="single"/>
        </w:rPr>
        <w:t>and the distinction</w:t>
      </w:r>
      <w:r w:rsidRPr="00854298">
        <w:rPr>
          <w:b/>
          <w:u w:val="single"/>
        </w:rPr>
        <w:t xml:space="preserve"> between the settler and native </w:t>
      </w:r>
      <w:r w:rsidRPr="00DF3931">
        <w:rPr>
          <w:rStyle w:val="Emphasis"/>
          <w:highlight w:val="green"/>
        </w:rPr>
        <w:t>can only</w:t>
      </w:r>
      <w:r w:rsidRPr="00DF3931">
        <w:rPr>
          <w:rStyle w:val="Emphasis"/>
        </w:rPr>
        <w:t xml:space="preserve"> ever </w:t>
      </w:r>
      <w:r w:rsidRPr="00DF3931">
        <w:rPr>
          <w:rStyle w:val="Emphasis"/>
          <w:highlight w:val="green"/>
        </w:rPr>
        <w:t>be categorical</w:t>
      </w:r>
      <w:r w:rsidRPr="00854298">
        <w:rPr>
          <w:b/>
          <w:u w:val="single"/>
        </w:rPr>
        <w:t>, founded as it is on the ‘primal binarism of the frontier’</w:t>
      </w:r>
      <w:r w:rsidRPr="00854298">
        <w:rPr>
          <w:sz w:val="16"/>
        </w:rPr>
        <w:t xml:space="preserve"> (2013a: 258). It is here that the differences between earlier settler colonial scholarship on Israel-Palestine and the recent settler colonial turn come into clearest view. While Jamal </w:t>
      </w:r>
      <w:proofErr w:type="spellStart"/>
      <w:r w:rsidRPr="00854298">
        <w:rPr>
          <w:sz w:val="16"/>
        </w:rPr>
        <w:t>Hilal’s</w:t>
      </w:r>
      <w:proofErr w:type="spellEnd"/>
      <w:r w:rsidRPr="00854298">
        <w:rPr>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54298">
        <w:rPr>
          <w:b/>
          <w:u w:val="single"/>
        </w:rPr>
        <w:t>settler</w:t>
      </w:r>
      <w:r w:rsidRPr="00854298">
        <w:rPr>
          <w:sz w:val="16"/>
        </w:rPr>
        <w:t xml:space="preserve">, who </w:t>
      </w:r>
      <w:r w:rsidRPr="00854298">
        <w:rPr>
          <w:b/>
          <w:u w:val="single"/>
        </w:rPr>
        <w:t xml:space="preserve">seeks to </w:t>
      </w:r>
      <w:r w:rsidRPr="00EC3E65">
        <w:rPr>
          <w:rStyle w:val="Emphasis"/>
        </w:rPr>
        <w:t>destroy and replace the native</w:t>
      </w:r>
      <w:r w:rsidRPr="00854298">
        <w:rPr>
          <w:b/>
          <w:u w:val="single"/>
        </w:rPr>
        <w:t>, and native</w:t>
      </w:r>
      <w:r w:rsidRPr="00854298">
        <w:rPr>
          <w:sz w:val="16"/>
        </w:rPr>
        <w:t xml:space="preserve">, who </w:t>
      </w:r>
      <w:r w:rsidRPr="00DF3931">
        <w:rPr>
          <w:rStyle w:val="Emphasis"/>
          <w:highlight w:val="green"/>
        </w:rPr>
        <w:t>can only ever push back</w:t>
      </w:r>
      <w:r w:rsidRPr="00854298">
        <w:rPr>
          <w:sz w:val="16"/>
        </w:rPr>
        <w:t xml:space="preserve">. Indeed, </w:t>
      </w:r>
      <w:r w:rsidRPr="00854298">
        <w:rPr>
          <w:b/>
          <w:u w:val="single"/>
        </w:rPr>
        <w:t xml:space="preserve">if </w:t>
      </w:r>
      <w:r w:rsidRPr="00533F56">
        <w:rPr>
          <w:b/>
          <w:highlight w:val="green"/>
          <w:u w:val="single"/>
        </w:rPr>
        <w:t>the</w:t>
      </w:r>
      <w:r w:rsidRPr="00854298">
        <w:rPr>
          <w:b/>
          <w:u w:val="single"/>
        </w:rPr>
        <w:t xml:space="preserve"> settler colonial </w:t>
      </w:r>
      <w:r w:rsidRPr="00533F56">
        <w:rPr>
          <w:b/>
          <w:highlight w:val="green"/>
          <w:u w:val="single"/>
        </w:rPr>
        <w:t>paradigm</w:t>
      </w:r>
      <w:r w:rsidRPr="00854298">
        <w:rPr>
          <w:b/>
          <w:u w:val="single"/>
        </w:rPr>
        <w:t xml:space="preserve"> views history in</w:t>
      </w:r>
      <w:r w:rsidRPr="00854298">
        <w:rPr>
          <w:sz w:val="16"/>
        </w:rPr>
        <w:t xml:space="preserve"> similar </w:t>
      </w:r>
      <w:r w:rsidRPr="00854298">
        <w:rPr>
          <w:b/>
          <w:u w:val="single"/>
        </w:rPr>
        <w:t>teleological terms</w:t>
      </w:r>
      <w:r w:rsidRPr="00854298">
        <w:rPr>
          <w:sz w:val="16"/>
        </w:rPr>
        <w:t xml:space="preserve"> to the Marxist framework, </w:t>
      </w:r>
      <w:r w:rsidRPr="00854298">
        <w:rPr>
          <w:b/>
          <w:u w:val="single"/>
        </w:rPr>
        <w:t xml:space="preserve">it </w:t>
      </w:r>
      <w:r w:rsidRPr="00DF3931">
        <w:rPr>
          <w:rStyle w:val="Emphasis"/>
          <w:highlight w:val="green"/>
        </w:rPr>
        <w:t>does not offer</w:t>
      </w:r>
      <w:r w:rsidRPr="00533F56">
        <w:rPr>
          <w:b/>
          <w:highlight w:val="green"/>
          <w:u w:val="single"/>
        </w:rPr>
        <w:t xml:space="preserve"> the same hopeful</w:t>
      </w:r>
      <w:r w:rsidRPr="00854298">
        <w:rPr>
          <w:b/>
          <w:u w:val="single"/>
        </w:rPr>
        <w:t xml:space="preserve"> vision of </w:t>
      </w:r>
      <w:r w:rsidRPr="00854298">
        <w:rPr>
          <w:rStyle w:val="Emphasis"/>
        </w:rPr>
        <w:t xml:space="preserve">a </w:t>
      </w:r>
      <w:r w:rsidRPr="00533F56">
        <w:rPr>
          <w:rStyle w:val="Emphasis"/>
          <w:highlight w:val="green"/>
        </w:rPr>
        <w:t>liberated future</w:t>
      </w:r>
      <w:r w:rsidRPr="00854298">
        <w:rPr>
          <w:sz w:val="16"/>
        </w:rPr>
        <w:t xml:space="preserve">. After all, </w:t>
      </w:r>
      <w:r w:rsidRPr="00533F56">
        <w:rPr>
          <w:b/>
          <w:highlight w:val="green"/>
          <w:u w:val="single"/>
        </w:rPr>
        <w:t xml:space="preserve">settler colonialism has </w:t>
      </w:r>
      <w:r w:rsidRPr="00DF3931">
        <w:rPr>
          <w:rStyle w:val="Emphasis"/>
          <w:highlight w:val="green"/>
        </w:rPr>
        <w:t>only one story to tell</w:t>
      </w:r>
      <w:proofErr w:type="gramStart"/>
      <w:r w:rsidRPr="00DF3931">
        <w:rPr>
          <w:rStyle w:val="Emphasis"/>
          <w:highlight w:val="green"/>
        </w:rPr>
        <w:t>—‘</w:t>
      </w:r>
      <w:proofErr w:type="gramEnd"/>
      <w:r w:rsidRPr="00DF3931">
        <w:rPr>
          <w:rStyle w:val="Emphasis"/>
          <w:highlight w:val="green"/>
        </w:rPr>
        <w:t>either total victory or total failure’</w:t>
      </w:r>
      <w:r w:rsidRPr="00854298">
        <w:rPr>
          <w:sz w:val="16"/>
        </w:rPr>
        <w:t xml:space="preserve"> (Veracini, 2007). </w:t>
      </w:r>
    </w:p>
    <w:p w14:paraId="0BF700D0" w14:textId="77777777" w:rsidR="00F34B05" w:rsidRPr="00854298" w:rsidRDefault="00F34B05" w:rsidP="00F34B05">
      <w:pPr>
        <w:rPr>
          <w:sz w:val="16"/>
        </w:rPr>
      </w:pPr>
      <w:r w:rsidRPr="00854298">
        <w:rPr>
          <w:sz w:val="16"/>
        </w:rPr>
        <w:t xml:space="preserve">Veracini’s attempt to disaggregate different forms of settler </w:t>
      </w:r>
      <w:proofErr w:type="spellStart"/>
      <w:r w:rsidRPr="00854298">
        <w:rPr>
          <w:sz w:val="16"/>
        </w:rPr>
        <w:t>decolonisation</w:t>
      </w:r>
      <w:proofErr w:type="spellEnd"/>
      <w:r w:rsidRPr="00854298">
        <w:rPr>
          <w:sz w:val="16"/>
        </w:rPr>
        <w:t xml:space="preserve"> is revealing of the difficulties that come along with this zero-sum perspective. It is significant to note that beyond settler evacuation (which may </w:t>
      </w:r>
      <w:proofErr w:type="spellStart"/>
      <w:r w:rsidRPr="00854298">
        <w:rPr>
          <w:sz w:val="16"/>
        </w:rPr>
        <w:t>decolonise</w:t>
      </w:r>
      <w:proofErr w:type="spellEnd"/>
      <w:r w:rsidRPr="00854298">
        <w:rPr>
          <w:sz w:val="16"/>
        </w:rPr>
        <w:t xml:space="preserve"> territory, he cautions, but not necessarily relationships) the picture he paints is a relatively bleak one. For Veracini (2011: 5), claims for </w:t>
      </w:r>
      <w:proofErr w:type="spellStart"/>
      <w:r w:rsidRPr="00854298">
        <w:rPr>
          <w:sz w:val="16"/>
        </w:rPr>
        <w:t>decolonisation</w:t>
      </w:r>
      <w:proofErr w:type="spellEnd"/>
      <w:r w:rsidRPr="00854298">
        <w:rPr>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854298">
        <w:rPr>
          <w:sz w:val="16"/>
        </w:rPr>
        <w:t>conditions’</w:t>
      </w:r>
      <w:proofErr w:type="gramEnd"/>
      <w:r w:rsidRPr="00854298">
        <w:rPr>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w:t>
      </w:r>
    </w:p>
    <w:p w14:paraId="1DE6D407" w14:textId="77777777" w:rsidR="00F34B05" w:rsidRPr="00854298" w:rsidRDefault="00F34B05" w:rsidP="00F34B05">
      <w:pPr>
        <w:rPr>
          <w:sz w:val="16"/>
        </w:rPr>
      </w:pPr>
      <w:r w:rsidRPr="00854298">
        <w:rPr>
          <w:sz w:val="16"/>
        </w:rPr>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854298">
        <w:rPr>
          <w:sz w:val="16"/>
        </w:rPr>
        <w:t>decolonisation</w:t>
      </w:r>
      <w:proofErr w:type="spellEnd"/>
      <w:r w:rsidRPr="00854298">
        <w:rPr>
          <w:sz w:val="16"/>
        </w:rPr>
        <w:t xml:space="preserve"> </w:t>
      </w:r>
      <w:proofErr w:type="gramStart"/>
      <w:r w:rsidRPr="00854298">
        <w:rPr>
          <w:sz w:val="16"/>
        </w:rPr>
        <w:t>actually enhances</w:t>
      </w:r>
      <w:proofErr w:type="gramEnd"/>
      <w:r w:rsidRPr="00854298">
        <w:rPr>
          <w:sz w:val="16"/>
        </w:rPr>
        <w:t xml:space="preserve"> the subjection of indigenous peoples… it is at best irrelevant and at worst detrimental to indigenous peoples in settler societies (2011: 6-7). </w:t>
      </w:r>
    </w:p>
    <w:p w14:paraId="3B60C751" w14:textId="77777777" w:rsidR="00F34B05" w:rsidRPr="00854298" w:rsidRDefault="00F34B05" w:rsidP="00F34B05">
      <w:pPr>
        <w:rPr>
          <w:sz w:val="16"/>
        </w:rPr>
      </w:pPr>
      <w:r w:rsidRPr="00854298">
        <w:rPr>
          <w:sz w:val="16"/>
        </w:rPr>
        <w:t xml:space="preserve">The ‘primal binarism of the frontier’ plays a particularly ambivalent role in Veracini’s (2011: 6) formulation, where </w:t>
      </w:r>
      <w:r w:rsidRPr="00EC3E65">
        <w:rPr>
          <w:rStyle w:val="Emphasis"/>
        </w:rPr>
        <w:t>the categorical distinction between settler and native obstructs the ‘possibility o</w:t>
      </w:r>
      <w:r w:rsidRPr="00FC3993">
        <w:rPr>
          <w:b/>
          <w:u w:val="single"/>
        </w:rPr>
        <w:t xml:space="preserve">f a genuinely </w:t>
      </w:r>
      <w:proofErr w:type="spellStart"/>
      <w:r w:rsidRPr="00FC3993">
        <w:rPr>
          <w:b/>
          <w:u w:val="single"/>
        </w:rPr>
        <w:t>decolonised</w:t>
      </w:r>
      <w:proofErr w:type="spellEnd"/>
      <w:r w:rsidRPr="00FC3993">
        <w:rPr>
          <w:b/>
          <w:u w:val="single"/>
        </w:rPr>
        <w:t xml:space="preserve"> relationship’</w:t>
      </w:r>
      <w:r w:rsidRPr="00854298">
        <w:rPr>
          <w:sz w:val="16"/>
        </w:rPr>
        <w:t xml:space="preserve"> (by virtue of its lopsidedness) </w:t>
      </w:r>
      <w:r w:rsidRPr="00FC3993">
        <w:rPr>
          <w:b/>
          <w:u w:val="single"/>
        </w:rPr>
        <w:t xml:space="preserve">yet is </w:t>
      </w:r>
      <w:r w:rsidRPr="00EC3E65">
        <w:rPr>
          <w:rStyle w:val="Emphasis"/>
        </w:rPr>
        <w:t>a necessary political strategy to guard against the absorption of Indigenous people into the settler fold, which would represent settler colonialism’s final victory</w:t>
      </w:r>
      <w:r w:rsidRPr="00854298">
        <w:rPr>
          <w:sz w:val="16"/>
        </w:rPr>
        <w:t xml:space="preserve">. </w:t>
      </w:r>
      <w:r w:rsidRPr="00FC3993">
        <w:rPr>
          <w:b/>
          <w:u w:val="single"/>
        </w:rPr>
        <w:t xml:space="preserve">The battle here is between a ‘settler colonialism [that] is designed to produce a fundamental discontinuity as its “logic of elimination” runs its course until it </w:t>
      </w:r>
      <w:proofErr w:type="gramStart"/>
      <w:r w:rsidRPr="00FC3993">
        <w:rPr>
          <w:b/>
          <w:u w:val="single"/>
        </w:rPr>
        <w:t>actually extinguishes</w:t>
      </w:r>
      <w:proofErr w:type="gramEnd"/>
      <w:r w:rsidRPr="00FC3993">
        <w:rPr>
          <w:b/>
          <w:u w:val="single"/>
        </w:rPr>
        <w:t xml:space="preserve"> the settler colonial relation’ and an anti-colonial struggle that ‘</w:t>
      </w:r>
      <w:r w:rsidRPr="00EC3E65">
        <w:rPr>
          <w:rStyle w:val="Emphasis"/>
        </w:rPr>
        <w:t>must aim to keep the settler-indigenous relationship going’</w:t>
      </w:r>
      <w:r w:rsidRPr="00854298">
        <w:rPr>
          <w:sz w:val="16"/>
        </w:rPr>
        <w:t xml:space="preserve"> (2011: 7). In other words, </w:t>
      </w:r>
      <w:r w:rsidRPr="00FC3993">
        <w:rPr>
          <w:b/>
          <w:u w:val="single"/>
        </w:rPr>
        <w:t>the categorical distinction produced by the frontier</w:t>
      </w:r>
      <w:r w:rsidRPr="00A402C1">
        <w:rPr>
          <w:u w:val="single"/>
        </w:rPr>
        <w:t xml:space="preserve"> </w:t>
      </w:r>
      <w:r w:rsidRPr="00EC3E65">
        <w:rPr>
          <w:rStyle w:val="Emphasis"/>
        </w:rPr>
        <w:t xml:space="preserve">must be maintained </w:t>
      </w:r>
      <w:proofErr w:type="gramStart"/>
      <w:r w:rsidRPr="00EC3E65">
        <w:rPr>
          <w:rStyle w:val="Emphasis"/>
        </w:rPr>
        <w:t>in order to</w:t>
      </w:r>
      <w:proofErr w:type="gramEnd"/>
      <w:r w:rsidRPr="00EC3E65">
        <w:rPr>
          <w:rStyle w:val="Emphasis"/>
        </w:rPr>
        <w:t xml:space="preserve"> struggle against its effects</w:t>
      </w:r>
      <w:r w:rsidRPr="00854298">
        <w:rPr>
          <w:sz w:val="16"/>
        </w:rPr>
        <w:t xml:space="preserve">. Given the lack of options presented to Indigenous peoples by Veracini (2014: 315), his conclusion that settler </w:t>
      </w:r>
      <w:proofErr w:type="spellStart"/>
      <w:r w:rsidRPr="00854298">
        <w:rPr>
          <w:sz w:val="16"/>
        </w:rPr>
        <w:t>decolonisation</w:t>
      </w:r>
      <w:proofErr w:type="spellEnd"/>
      <w:r w:rsidRPr="00854298">
        <w:rPr>
          <w:sz w:val="16"/>
        </w:rPr>
        <w:t xml:space="preserve"> demands a ‘radical, post-settler colonial passage’ is perhaps not surprising – although he has ‘no suggestion as to how this may be achieved and [is] pessimistic about its feasibility’. </w:t>
      </w:r>
    </w:p>
    <w:p w14:paraId="0ACB3FCD" w14:textId="77777777" w:rsidR="00F34B05" w:rsidRPr="00854298" w:rsidRDefault="00F34B05" w:rsidP="00F34B05">
      <w:pPr>
        <w:rPr>
          <w:sz w:val="16"/>
        </w:rPr>
      </w:pPr>
      <w:r w:rsidRPr="00854298">
        <w:rPr>
          <w:sz w:val="16"/>
        </w:rPr>
        <w:t xml:space="preserve">Scholars have long reckoned with the ambivalence of the settler colonial situation, which is simultaneously colonial and postcolonial, </w:t>
      </w:r>
      <w:proofErr w:type="spellStart"/>
      <w:r w:rsidRPr="00854298">
        <w:rPr>
          <w:sz w:val="16"/>
        </w:rPr>
        <w:t>colonising</w:t>
      </w:r>
      <w:proofErr w:type="spellEnd"/>
      <w:r w:rsidRPr="00854298">
        <w:rPr>
          <w:sz w:val="16"/>
        </w:rPr>
        <w:t xml:space="preserve"> and </w:t>
      </w:r>
      <w:proofErr w:type="spellStart"/>
      <w:r w:rsidRPr="00854298">
        <w:rPr>
          <w:sz w:val="16"/>
        </w:rPr>
        <w:t>decolonising</w:t>
      </w:r>
      <w:proofErr w:type="spellEnd"/>
      <w:r w:rsidRPr="00854298">
        <w:rPr>
          <w:sz w:val="16"/>
        </w:rPr>
        <w:t xml:space="preserve"> (</w:t>
      </w:r>
      <w:proofErr w:type="spellStart"/>
      <w:r w:rsidRPr="00854298">
        <w:rPr>
          <w:sz w:val="16"/>
        </w:rPr>
        <w:t>Curthoys</w:t>
      </w:r>
      <w:proofErr w:type="spellEnd"/>
      <w:r w:rsidRPr="00854298">
        <w:rPr>
          <w:sz w:val="16"/>
        </w:rPr>
        <w:t xml:space="preserve">, 1999: 288). </w:t>
      </w:r>
      <w:r w:rsidRPr="00854298">
        <w:rPr>
          <w:b/>
          <w:u w:val="single"/>
        </w:rPr>
        <w:t>Given the generally dreadful</w:t>
      </w:r>
      <w:r w:rsidRPr="00854298">
        <w:rPr>
          <w:sz w:val="16"/>
        </w:rPr>
        <w:t xml:space="preserve"> Fourth World </w:t>
      </w:r>
      <w:r w:rsidRPr="00854298">
        <w:rPr>
          <w:b/>
          <w:u w:val="single"/>
        </w:rPr>
        <w:t>circumstances facing many Indigenous peoples</w:t>
      </w:r>
      <w:r w:rsidRPr="00854298">
        <w:rPr>
          <w:sz w:val="16"/>
        </w:rPr>
        <w:t xml:space="preserve"> in settler societies, </w:t>
      </w:r>
      <w:r w:rsidRPr="00854298">
        <w:rPr>
          <w:b/>
          <w:u w:val="single"/>
        </w:rPr>
        <w:t xml:space="preserve">it </w:t>
      </w:r>
      <w:r w:rsidRPr="00EC3E65">
        <w:rPr>
          <w:rStyle w:val="Emphasis"/>
        </w:rPr>
        <w:t>could be argued that</w:t>
      </w:r>
      <w:r w:rsidRPr="00854298">
        <w:rPr>
          <w:b/>
          <w:u w:val="single"/>
        </w:rPr>
        <w:t xml:space="preserve"> there is good reason for</w:t>
      </w:r>
      <w:r w:rsidRPr="00854298">
        <w:rPr>
          <w:sz w:val="16"/>
        </w:rPr>
        <w:t xml:space="preserve"> </w:t>
      </w:r>
      <w:r w:rsidRPr="00854298">
        <w:rPr>
          <w:sz w:val="16"/>
        </w:rPr>
        <w:lastRenderedPageBreak/>
        <w:t xml:space="preserve">such </w:t>
      </w:r>
      <w:r w:rsidRPr="00EC3E65">
        <w:rPr>
          <w:rStyle w:val="Emphasis"/>
        </w:rPr>
        <w:t>pessimism</w:t>
      </w:r>
      <w:r w:rsidRPr="00854298">
        <w:rPr>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EC3E65">
        <w:rPr>
          <w:rStyle w:val="Emphasis"/>
        </w:rPr>
        <w:t>Nonetheless</w:t>
      </w:r>
      <w:r w:rsidRPr="00854298">
        <w:rPr>
          <w:b/>
          <w:u w:val="single"/>
        </w:rPr>
        <w:t xml:space="preserve">, </w:t>
      </w:r>
      <w:r w:rsidRPr="00533F56">
        <w:rPr>
          <w:b/>
          <w:highlight w:val="green"/>
          <w:u w:val="single"/>
        </w:rPr>
        <w:t xml:space="preserve">the </w:t>
      </w:r>
      <w:r w:rsidRPr="00DF3931">
        <w:rPr>
          <w:rStyle w:val="Emphasis"/>
          <w:highlight w:val="green"/>
        </w:rPr>
        <w:t>fatalism</w:t>
      </w:r>
      <w:r w:rsidRPr="00854298">
        <w:rPr>
          <w:b/>
          <w:u w:val="single"/>
        </w:rPr>
        <w:t xml:space="preserve"> of the settler colonial paradigm</w:t>
      </w:r>
      <w:r w:rsidRPr="00854298">
        <w:rPr>
          <w:sz w:val="16"/>
        </w:rPr>
        <w:t xml:space="preserve">—whereby </w:t>
      </w:r>
      <w:proofErr w:type="spellStart"/>
      <w:r w:rsidRPr="00854298">
        <w:rPr>
          <w:sz w:val="16"/>
        </w:rPr>
        <w:t>decolonisation</w:t>
      </w:r>
      <w:proofErr w:type="spellEnd"/>
      <w:r w:rsidRPr="00854298">
        <w:rPr>
          <w:sz w:val="16"/>
        </w:rPr>
        <w:t xml:space="preserve"> is by and large put beyond the realms of possibility—</w:t>
      </w:r>
      <w:r w:rsidRPr="00533F56">
        <w:rPr>
          <w:b/>
          <w:highlight w:val="green"/>
          <w:u w:val="single"/>
        </w:rPr>
        <w:t>has</w:t>
      </w:r>
      <w:r w:rsidRPr="00854298">
        <w:rPr>
          <w:sz w:val="16"/>
        </w:rPr>
        <w:t xml:space="preserve"> seen it </w:t>
      </w:r>
      <w:r w:rsidRPr="00533F56">
        <w:rPr>
          <w:b/>
          <w:highlight w:val="green"/>
          <w:u w:val="single"/>
        </w:rPr>
        <w:t xml:space="preserve">come </w:t>
      </w:r>
      <w:r w:rsidRPr="00DF3931">
        <w:rPr>
          <w:rStyle w:val="Emphasis"/>
          <w:highlight w:val="green"/>
        </w:rPr>
        <w:t xml:space="preserve">under </w:t>
      </w:r>
      <w:r w:rsidRPr="00DF3931">
        <w:rPr>
          <w:rStyle w:val="Emphasis"/>
        </w:rPr>
        <w:t xml:space="preserve">considerable </w:t>
      </w:r>
      <w:r w:rsidRPr="00DF3931">
        <w:rPr>
          <w:rStyle w:val="Emphasis"/>
          <w:highlight w:val="green"/>
        </w:rPr>
        <w:t>critique for reifying settler colonialism as a</w:t>
      </w:r>
      <w:r w:rsidRPr="00854298">
        <w:rPr>
          <w:b/>
          <w:u w:val="single"/>
        </w:rPr>
        <w:t xml:space="preserve"> transhistorical </w:t>
      </w:r>
      <w:r w:rsidRPr="00533F56">
        <w:rPr>
          <w:b/>
          <w:highlight w:val="green"/>
          <w:u w:val="single"/>
        </w:rPr>
        <w:t>meta-structure where colonial relations</w:t>
      </w:r>
      <w:r w:rsidRPr="00854298">
        <w:rPr>
          <w:b/>
          <w:u w:val="single"/>
        </w:rPr>
        <w:t xml:space="preserve"> of domination </w:t>
      </w:r>
      <w:r w:rsidRPr="00533F56">
        <w:rPr>
          <w:b/>
          <w:highlight w:val="green"/>
          <w:u w:val="single"/>
        </w:rPr>
        <w:t xml:space="preserve">are </w:t>
      </w:r>
      <w:r w:rsidRPr="00DF3931">
        <w:rPr>
          <w:rStyle w:val="Emphasis"/>
          <w:highlight w:val="green"/>
        </w:rPr>
        <w:t>inevitable</w:t>
      </w:r>
      <w:r w:rsidRPr="00854298">
        <w:rPr>
          <w:sz w:val="16"/>
        </w:rPr>
        <w:t xml:space="preserve"> (Macoun &amp; </w:t>
      </w:r>
      <w:proofErr w:type="spellStart"/>
      <w:r w:rsidRPr="00854298">
        <w:rPr>
          <w:sz w:val="16"/>
        </w:rPr>
        <w:t>Strakosch</w:t>
      </w:r>
      <w:proofErr w:type="spellEnd"/>
      <w:r w:rsidRPr="00854298">
        <w:rPr>
          <w:sz w:val="16"/>
        </w:rPr>
        <w:t xml:space="preserve">, 2013: 435; </w:t>
      </w:r>
      <w:proofErr w:type="spellStart"/>
      <w:r w:rsidRPr="00854298">
        <w:rPr>
          <w:sz w:val="16"/>
        </w:rPr>
        <w:t>Snelgrove</w:t>
      </w:r>
      <w:proofErr w:type="spellEnd"/>
      <w:r w:rsidRPr="00854298">
        <w:rPr>
          <w:sz w:val="16"/>
        </w:rPr>
        <w:t xml:space="preserve"> et al., 2014: 9). </w:t>
      </w:r>
      <w:r w:rsidRPr="00533F56">
        <w:rPr>
          <w:rStyle w:val="Emphasis"/>
          <w:highlight w:val="green"/>
        </w:rPr>
        <w:t>Not only does</w:t>
      </w:r>
      <w:r w:rsidRPr="00854298">
        <w:rPr>
          <w:sz w:val="16"/>
        </w:rPr>
        <w:t xml:space="preserve"> Wolfe’s </w:t>
      </w:r>
      <w:r w:rsidRPr="00533F56">
        <w:rPr>
          <w:b/>
          <w:highlight w:val="green"/>
          <w:u w:val="single"/>
        </w:rPr>
        <w:t xml:space="preserve">ontology </w:t>
      </w:r>
      <w:r w:rsidRPr="00DF3931">
        <w:rPr>
          <w:rStyle w:val="Emphasis"/>
          <w:highlight w:val="green"/>
        </w:rPr>
        <w:t>erase contingency</w:t>
      </w:r>
      <w:r w:rsidRPr="00854298">
        <w:rPr>
          <w:b/>
          <w:u w:val="single"/>
        </w:rPr>
        <w:t xml:space="preserve">, </w:t>
      </w:r>
      <w:r w:rsidRPr="00EC3E65">
        <w:rPr>
          <w:rStyle w:val="Emphasis"/>
        </w:rPr>
        <w:t>heterogeneity</w:t>
      </w:r>
      <w:r w:rsidRPr="00854298">
        <w:rPr>
          <w:b/>
          <w:u w:val="single"/>
        </w:rPr>
        <w:t xml:space="preserve"> </w:t>
      </w:r>
      <w:r w:rsidRPr="00533F56">
        <w:rPr>
          <w:b/>
          <w:highlight w:val="green"/>
          <w:u w:val="single"/>
        </w:rPr>
        <w:t>and</w:t>
      </w:r>
      <w:r w:rsidRPr="00854298">
        <w:rPr>
          <w:b/>
          <w:u w:val="single"/>
        </w:rPr>
        <w:t xml:space="preserve"> (crucially) </w:t>
      </w:r>
      <w:r w:rsidRPr="00533F56">
        <w:rPr>
          <w:b/>
          <w:iCs/>
          <w:highlight w:val="green"/>
          <w:u w:val="single"/>
          <w:bdr w:val="single" w:sz="8" w:space="0" w:color="auto"/>
        </w:rPr>
        <w:t>agency</w:t>
      </w:r>
      <w:r w:rsidRPr="00854298">
        <w:rPr>
          <w:sz w:val="16"/>
        </w:rPr>
        <w:t xml:space="preserve"> (</w:t>
      </w:r>
      <w:proofErr w:type="spellStart"/>
      <w:r w:rsidRPr="00854298">
        <w:rPr>
          <w:sz w:val="16"/>
        </w:rPr>
        <w:t>Merlan</w:t>
      </w:r>
      <w:proofErr w:type="spellEnd"/>
      <w:r w:rsidRPr="00854298">
        <w:rPr>
          <w:sz w:val="16"/>
        </w:rPr>
        <w:t xml:space="preserve">, 1997; </w:t>
      </w:r>
      <w:proofErr w:type="spellStart"/>
      <w:r w:rsidRPr="00854298">
        <w:rPr>
          <w:sz w:val="16"/>
        </w:rPr>
        <w:t>Rowse</w:t>
      </w:r>
      <w:proofErr w:type="spellEnd"/>
      <w:r w:rsidRPr="00854298">
        <w:rPr>
          <w:sz w:val="16"/>
        </w:rPr>
        <w:t xml:space="preserve">, 2014), </w:t>
      </w:r>
      <w:r w:rsidRPr="00854298">
        <w:rPr>
          <w:b/>
          <w:u w:val="single"/>
        </w:rPr>
        <w:t xml:space="preserve">but its </w:t>
      </w:r>
      <w:proofErr w:type="spellStart"/>
      <w:r w:rsidRPr="00854298">
        <w:rPr>
          <w:b/>
          <w:u w:val="single"/>
        </w:rPr>
        <w:t>polarised</w:t>
      </w:r>
      <w:proofErr w:type="spellEnd"/>
      <w:r w:rsidRPr="00854298">
        <w:rPr>
          <w:b/>
          <w:u w:val="single"/>
        </w:rPr>
        <w:t xml:space="preserve"> framework </w:t>
      </w:r>
      <w:r w:rsidRPr="00EC3E65">
        <w:rPr>
          <w:rStyle w:val="Emphasis"/>
        </w:rPr>
        <w:t>effectively ‘puts politics to death’</w:t>
      </w:r>
      <w:r w:rsidRPr="00854298">
        <w:rPr>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533F56">
        <w:rPr>
          <w:b/>
          <w:highlight w:val="green"/>
          <w:u w:val="single"/>
        </w:rPr>
        <w:t xml:space="preserve">the </w:t>
      </w:r>
      <w:proofErr w:type="spellStart"/>
      <w:r w:rsidRPr="00DF3931">
        <w:rPr>
          <w:rStyle w:val="Emphasis"/>
          <w:highlight w:val="green"/>
        </w:rPr>
        <w:t>totalising</w:t>
      </w:r>
      <w:proofErr w:type="spellEnd"/>
      <w:r w:rsidRPr="00DF3931">
        <w:rPr>
          <w:rStyle w:val="Emphasis"/>
          <w:highlight w:val="green"/>
        </w:rPr>
        <w:t xml:space="preserve"> logic</w:t>
      </w:r>
      <w:r w:rsidRPr="00854298">
        <w:rPr>
          <w:b/>
          <w:u w:val="single"/>
        </w:rPr>
        <w:t xml:space="preserve"> of</w:t>
      </w:r>
      <w:r w:rsidRPr="00854298">
        <w:rPr>
          <w:sz w:val="16"/>
        </w:rPr>
        <w:t xml:space="preserve"> Wolfe’s </w:t>
      </w:r>
      <w:r w:rsidRPr="00854298">
        <w:rPr>
          <w:b/>
          <w:u w:val="single"/>
        </w:rPr>
        <w:t xml:space="preserve">structure of invasion </w:t>
      </w:r>
      <w:r w:rsidRPr="00DF3931">
        <w:rPr>
          <w:rStyle w:val="Emphasis"/>
          <w:highlight w:val="green"/>
        </w:rPr>
        <w:t>rests on a disciplinary gesture where</w:t>
      </w:r>
      <w:r w:rsidRPr="00DF3931">
        <w:rPr>
          <w:rStyle w:val="Emphasis"/>
        </w:rPr>
        <w:t xml:space="preserve"> ‘any </w:t>
      </w:r>
      <w:r w:rsidRPr="00DF3931">
        <w:rPr>
          <w:rStyle w:val="Emphasis"/>
          <w:highlight w:val="green"/>
        </w:rPr>
        <w:t>discussion which does not insist on the polarity of the</w:t>
      </w:r>
      <w:r w:rsidRPr="00DF3931">
        <w:rPr>
          <w:rStyle w:val="Emphasis"/>
        </w:rPr>
        <w:t xml:space="preserve"> [settler] colonial </w:t>
      </w:r>
      <w:r w:rsidRPr="00DF3931">
        <w:rPr>
          <w:rStyle w:val="Emphasis"/>
          <w:highlight w:val="green"/>
        </w:rPr>
        <w:t>project’ is assimilationist</w:t>
      </w:r>
      <w:r w:rsidRPr="00DF3931">
        <w:rPr>
          <w:rStyle w:val="Emphasis"/>
        </w:rPr>
        <w:t xml:space="preserve">, worse still, </w:t>
      </w:r>
      <w:r w:rsidRPr="00DF3931">
        <w:rPr>
          <w:rStyle w:val="Emphasis"/>
          <w:highlight w:val="green"/>
        </w:rPr>
        <w:t>genocidal in effect</w:t>
      </w:r>
      <w:r w:rsidRPr="00DF3931">
        <w:rPr>
          <w:rStyle w:val="Emphasis"/>
        </w:rPr>
        <w:t xml:space="preserve"> if not intent. </w:t>
      </w:r>
      <w:r w:rsidRPr="00DF3931">
        <w:rPr>
          <w:rStyle w:val="Emphasis"/>
          <w:highlight w:val="green"/>
        </w:rPr>
        <w:t>Any attempt to</w:t>
      </w:r>
      <w:r w:rsidRPr="00DF3931">
        <w:rPr>
          <w:rStyle w:val="Emphasis"/>
        </w:rPr>
        <w:t xml:space="preserve"> ‘explore the dialogical or hybrid nature of colonial subjectivity’—which would entail </w:t>
      </w:r>
      <w:r w:rsidRPr="00DF3931">
        <w:rPr>
          <w:rStyle w:val="Emphasis"/>
          <w:highlight w:val="green"/>
        </w:rPr>
        <w:t>work</w:t>
      </w:r>
      <w:r w:rsidRPr="00DF3931">
        <w:rPr>
          <w:rStyle w:val="Emphasis"/>
        </w:rPr>
        <w:t xml:space="preserve">ing </w:t>
      </w:r>
      <w:r w:rsidRPr="00DF3931">
        <w:rPr>
          <w:rStyle w:val="Emphasis"/>
          <w:highlight w:val="green"/>
        </w:rPr>
        <w:t>beyond</w:t>
      </w:r>
      <w:r w:rsidRPr="00DF3931">
        <w:rPr>
          <w:rStyle w:val="Emphasis"/>
        </w:rPr>
        <w:t xml:space="preserve"> the bounds of </w:t>
      </w:r>
      <w:r w:rsidRPr="00DF3931">
        <w:rPr>
          <w:rStyle w:val="Emphasis"/>
          <w:highlight w:val="green"/>
        </w:rPr>
        <w:t>absolute polarity—is disciplined as complicit</w:t>
      </w:r>
      <w:r w:rsidRPr="00DF3931">
        <w:rPr>
          <w:rStyle w:val="Emphasis"/>
        </w:rPr>
        <w:t xml:space="preserve"> in the settler colonial project itself, leaving ‘the only </w:t>
      </w:r>
      <w:proofErr w:type="spellStart"/>
      <w:r w:rsidRPr="00DF3931">
        <w:rPr>
          <w:rStyle w:val="Emphasis"/>
        </w:rPr>
        <w:t>nonassimilationist</w:t>
      </w:r>
      <w:proofErr w:type="spellEnd"/>
      <w:r w:rsidRPr="00DF3931">
        <w:rPr>
          <w:rStyle w:val="Emphasis"/>
        </w:rPr>
        <w:t xml:space="preserve"> position one that adheres strictly and solely to a critique of [settler] state discourse’. </w:t>
      </w:r>
      <w:r w:rsidRPr="00DF3931">
        <w:rPr>
          <w:rStyle w:val="Emphasis"/>
          <w:highlight w:val="green"/>
        </w:rPr>
        <w:t>This</w:t>
      </w:r>
      <w:r w:rsidRPr="00DF3931">
        <w:rPr>
          <w:rStyle w:val="Emphasis"/>
        </w:rPr>
        <w:t xml:space="preserve"> gesture </w:t>
      </w:r>
      <w:r w:rsidRPr="00DF3931">
        <w:rPr>
          <w:rStyle w:val="Emphasis"/>
          <w:highlight w:val="green"/>
        </w:rPr>
        <w:t>not only disallows the possibility of counter-publics and strategic alliances</w:t>
      </w:r>
      <w:r w:rsidRPr="00DF3931">
        <w:rPr>
          <w:rStyle w:val="Emphasis"/>
        </w:rPr>
        <w:t xml:space="preserve"> (even limited ones), but also </w:t>
      </w:r>
      <w:r w:rsidRPr="00DF3931">
        <w:rPr>
          <w:rStyle w:val="Emphasis"/>
          <w:highlight w:val="green"/>
        </w:rPr>
        <w:t xml:space="preserve">comes dangerously close to </w:t>
      </w:r>
      <w:r w:rsidRPr="00DF3931">
        <w:rPr>
          <w:rStyle w:val="Emphasis"/>
        </w:rPr>
        <w:t>‘</w:t>
      </w:r>
      <w:r w:rsidRPr="00DF3931">
        <w:rPr>
          <w:rStyle w:val="Emphasis"/>
          <w:highlight w:val="green"/>
        </w:rPr>
        <w:t>resistance as acquiescence</w:t>
      </w:r>
      <w:r w:rsidRPr="00DF3931">
        <w:rPr>
          <w:rStyle w:val="Emphasis"/>
        </w:rPr>
        <w:t xml:space="preserve">’ insofar as the settler colonial studies </w:t>
      </w:r>
      <w:r w:rsidRPr="00DF3931">
        <w:rPr>
          <w:rStyle w:val="Emphasis"/>
          <w:highlight w:val="green"/>
        </w:rPr>
        <w:t>scholar may malign the structures</w:t>
      </w:r>
      <w:r w:rsidRPr="00DF3931">
        <w:rPr>
          <w:rStyle w:val="Emphasis"/>
        </w:rPr>
        <w:t xml:space="preserve"> set in play by settler colonialism, but only </w:t>
      </w:r>
      <w:r w:rsidRPr="00DF3931">
        <w:rPr>
          <w:rStyle w:val="Emphasis"/>
          <w:highlight w:val="green"/>
        </w:rPr>
        <w:t>from a safe distance</w:t>
      </w:r>
      <w:r w:rsidRPr="00DF3931">
        <w:rPr>
          <w:rStyle w:val="Emphasis"/>
        </w:rPr>
        <w:t xml:space="preserve"> unsullied by the messiness of ambivalences and contradictions of settler and Native subjectivities and relations. </w:t>
      </w:r>
      <w:r w:rsidRPr="00DF3931">
        <w:rPr>
          <w:rStyle w:val="Emphasis"/>
          <w:highlight w:val="green"/>
        </w:rPr>
        <w:t>Opposition is</w:t>
      </w:r>
      <w:r w:rsidRPr="00DF3931">
        <w:rPr>
          <w:rStyle w:val="Emphasis"/>
        </w:rPr>
        <w:t xml:space="preserve"> thus left as </w:t>
      </w:r>
      <w:r w:rsidRPr="00DF3931">
        <w:rPr>
          <w:rStyle w:val="Emphasis"/>
          <w:highlight w:val="green"/>
        </w:rPr>
        <w:t>our only option</w:t>
      </w:r>
      <w:r w:rsidRPr="00533F56">
        <w:rPr>
          <w:b/>
          <w:highlight w:val="green"/>
          <w:u w:val="single"/>
        </w:rPr>
        <w:t>, but</w:t>
      </w:r>
      <w:r w:rsidRPr="00854298">
        <w:rPr>
          <w:sz w:val="16"/>
        </w:rPr>
        <w:t xml:space="preserve">, as we know from critical anti-colonial and postcolonial scholarship, </w:t>
      </w:r>
      <w:r w:rsidRPr="00854298">
        <w:rPr>
          <w:b/>
          <w:u w:val="single"/>
        </w:rPr>
        <w:t>opposition</w:t>
      </w:r>
      <w:r w:rsidRPr="00854298">
        <w:rPr>
          <w:sz w:val="16"/>
        </w:rPr>
        <w:t xml:space="preserve"> </w:t>
      </w:r>
      <w:proofErr w:type="gramStart"/>
      <w:r w:rsidRPr="00854298">
        <w:rPr>
          <w:sz w:val="16"/>
        </w:rPr>
        <w:t xml:space="preserve">in itself </w:t>
      </w:r>
      <w:r w:rsidRPr="00854298">
        <w:rPr>
          <w:b/>
          <w:u w:val="single"/>
        </w:rPr>
        <w:t>is</w:t>
      </w:r>
      <w:proofErr w:type="gramEnd"/>
      <w:r w:rsidRPr="00854298">
        <w:rPr>
          <w:b/>
          <w:u w:val="single"/>
        </w:rPr>
        <w:t xml:space="preserve"> </w:t>
      </w:r>
      <w:r w:rsidRPr="00DF3931">
        <w:rPr>
          <w:rStyle w:val="Emphasis"/>
          <w:highlight w:val="green"/>
        </w:rPr>
        <w:t xml:space="preserve">not </w:t>
      </w:r>
      <w:proofErr w:type="spellStart"/>
      <w:r w:rsidRPr="00DF3931">
        <w:rPr>
          <w:rStyle w:val="Emphasis"/>
          <w:highlight w:val="green"/>
        </w:rPr>
        <w:t>decolonisation</w:t>
      </w:r>
      <w:proofErr w:type="spellEnd"/>
      <w:r w:rsidRPr="00854298">
        <w:rPr>
          <w:sz w:val="16"/>
        </w:rPr>
        <w:t>.</w:t>
      </w:r>
    </w:p>
    <w:p w14:paraId="325B58FD" w14:textId="77777777" w:rsidR="00F34B05" w:rsidRDefault="00F34B05" w:rsidP="00F34B05"/>
    <w:p w14:paraId="57BCBDE0" w14:textId="77777777" w:rsidR="001D69EB" w:rsidRPr="001D69EB" w:rsidRDefault="001D69EB" w:rsidP="001D69EB"/>
    <w:sectPr w:rsidR="001D69EB" w:rsidRPr="001D69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1444BC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8441905">
    <w:abstractNumId w:val="10"/>
  </w:num>
  <w:num w:numId="2" w16cid:durableId="166482009">
    <w:abstractNumId w:val="8"/>
  </w:num>
  <w:num w:numId="3" w16cid:durableId="1872112957">
    <w:abstractNumId w:val="7"/>
  </w:num>
  <w:num w:numId="4" w16cid:durableId="2027831063">
    <w:abstractNumId w:val="6"/>
  </w:num>
  <w:num w:numId="5" w16cid:durableId="2040426109">
    <w:abstractNumId w:val="5"/>
  </w:num>
  <w:num w:numId="6" w16cid:durableId="564342254">
    <w:abstractNumId w:val="9"/>
  </w:num>
  <w:num w:numId="7" w16cid:durableId="1018308816">
    <w:abstractNumId w:val="4"/>
  </w:num>
  <w:num w:numId="8" w16cid:durableId="65615155">
    <w:abstractNumId w:val="3"/>
  </w:num>
  <w:num w:numId="9" w16cid:durableId="1806197256">
    <w:abstractNumId w:val="2"/>
  </w:num>
  <w:num w:numId="10" w16cid:durableId="384791492">
    <w:abstractNumId w:val="1"/>
  </w:num>
  <w:num w:numId="11" w16cid:durableId="1834905376">
    <w:abstractNumId w:val="0"/>
  </w:num>
  <w:num w:numId="12" w16cid:durableId="258948861">
    <w:abstractNumId w:val="12"/>
  </w:num>
  <w:num w:numId="13" w16cid:durableId="1104838116">
    <w:abstractNumId w:val="23"/>
  </w:num>
  <w:num w:numId="14" w16cid:durableId="1978801999">
    <w:abstractNumId w:val="20"/>
  </w:num>
  <w:num w:numId="15" w16cid:durableId="1274435381">
    <w:abstractNumId w:val="15"/>
  </w:num>
  <w:num w:numId="16" w16cid:durableId="1186095822">
    <w:abstractNumId w:val="17"/>
  </w:num>
  <w:num w:numId="17" w16cid:durableId="1450664252">
    <w:abstractNumId w:val="21"/>
  </w:num>
  <w:num w:numId="18" w16cid:durableId="229928380">
    <w:abstractNumId w:val="16"/>
  </w:num>
  <w:num w:numId="19" w16cid:durableId="50006595">
    <w:abstractNumId w:val="11"/>
  </w:num>
  <w:num w:numId="20" w16cid:durableId="1427848577">
    <w:abstractNumId w:val="19"/>
  </w:num>
  <w:num w:numId="21" w16cid:durableId="1025864240">
    <w:abstractNumId w:val="22"/>
  </w:num>
  <w:num w:numId="22" w16cid:durableId="1844201864">
    <w:abstractNumId w:val="13"/>
  </w:num>
  <w:num w:numId="23" w16cid:durableId="832378396">
    <w:abstractNumId w:val="18"/>
  </w:num>
  <w:num w:numId="24" w16cid:durableId="16074992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69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99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9E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2712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0F13"/>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B0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2B3786"/>
  <w14:defaultImageDpi w14:val="300"/>
  <w15:docId w15:val="{F020F1E1-8681-8845-8AFC-46C07A3CA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69EB"/>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D69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D69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D69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D69EB"/>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1D69E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1D69E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D69E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D69E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D69E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D69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9E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1D69EB"/>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1D69E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
    <w:basedOn w:val="DefaultParagraphFont"/>
    <w:link w:val="Heading3"/>
    <w:uiPriority w:val="9"/>
    <w:rsid w:val="001D69E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D69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D69EB"/>
    <w:rPr>
      <w:b/>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8."/>
    <w:basedOn w:val="DefaultParagraphFont"/>
    <w:uiPriority w:val="1"/>
    <w:qFormat/>
    <w:rsid w:val="001D69EB"/>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B1"/>
    <w:basedOn w:val="DefaultParagraphFont"/>
    <w:link w:val="textbold"/>
    <w:uiPriority w:val="20"/>
    <w:qFormat/>
    <w:rsid w:val="001D69EB"/>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D69E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D69EB"/>
    <w:rPr>
      <w:color w:val="auto"/>
      <w:u w:val="none"/>
    </w:rPr>
  </w:style>
  <w:style w:type="paragraph" w:styleId="DocumentMap">
    <w:name w:val="Document Map"/>
    <w:basedOn w:val="Normal"/>
    <w:link w:val="DocumentMapChar"/>
    <w:uiPriority w:val="99"/>
    <w:unhideWhenUsed/>
    <w:rsid w:val="001D69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D69EB"/>
    <w:rPr>
      <w:rFonts w:ascii="Lucida Grande" w:hAnsi="Lucida Grande" w:cs="Lucida Grande"/>
    </w:rPr>
  </w:style>
  <w:style w:type="paragraph" w:customStyle="1" w:styleId="textbold">
    <w:name w:val="text bold"/>
    <w:basedOn w:val="Normal"/>
    <w:link w:val="Emphasis"/>
    <w:uiPriority w:val="20"/>
    <w:qFormat/>
    <w:rsid w:val="001D69E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s1">
    <w:name w:val="Emphasis1"/>
    <w:basedOn w:val="Normal"/>
    <w:autoRedefine/>
    <w:uiPriority w:val="20"/>
    <w:qFormat/>
    <w:rsid w:val="001D69E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1D69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rsid w:val="001D69E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D69E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D69E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D69E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D69EB"/>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1D69EB"/>
    <w:rPr>
      <w:color w:val="605E5C"/>
      <w:shd w:val="clear" w:color="auto" w:fill="E1DFDD"/>
    </w:rPr>
  </w:style>
  <w:style w:type="paragraph" w:styleId="ListParagraph">
    <w:name w:val="List Paragraph"/>
    <w:aliases w:val="6 font"/>
    <w:basedOn w:val="Normal"/>
    <w:uiPriority w:val="99"/>
    <w:unhideWhenUsed/>
    <w:qFormat/>
    <w:rsid w:val="001D69EB"/>
    <w:pPr>
      <w:ind w:left="720"/>
      <w:contextualSpacing/>
    </w:pPr>
  </w:style>
  <w:style w:type="character" w:customStyle="1" w:styleId="underline">
    <w:name w:val="underline"/>
    <w:basedOn w:val="DefaultParagraphFont"/>
    <w:qFormat/>
    <w:rsid w:val="001D69EB"/>
    <w:rPr>
      <w:u w:val="single"/>
    </w:rPr>
  </w:style>
  <w:style w:type="paragraph" w:styleId="Title">
    <w:name w:val="Title"/>
    <w:aliases w:val="Cites and Cards,UNDERLINE,Bold Underlined,title,Block Heading,Read This"/>
    <w:basedOn w:val="Normal"/>
    <w:next w:val="Normal"/>
    <w:link w:val="TitleChar"/>
    <w:uiPriority w:val="6"/>
    <w:qFormat/>
    <w:rsid w:val="001D69E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D69E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1D69EB"/>
  </w:style>
  <w:style w:type="character" w:styleId="IntenseEmphasis">
    <w:name w:val="Intense Emphasis"/>
    <w:aliases w:val="9.5 pt,Intense Emphasi,Box Out,Intense Emphasis5,Char Char Char1,Sty,Style Underli,Underlined Text Char,Underline Char,Title Char1,Block Heading Char1,title Char1"/>
    <w:uiPriority w:val="5"/>
    <w:qFormat/>
    <w:rsid w:val="001D69E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1D69E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1D69E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1D69EB"/>
    <w:rPr>
      <w:rFonts w:ascii="Tahoma" w:hAnsi="Tahoma" w:cs="Tahoma"/>
      <w:szCs w:val="16"/>
    </w:rPr>
  </w:style>
  <w:style w:type="character" w:customStyle="1" w:styleId="BalloonTextChar">
    <w:name w:val="Balloon Text Char"/>
    <w:basedOn w:val="DefaultParagraphFont"/>
    <w:link w:val="BalloonText"/>
    <w:uiPriority w:val="99"/>
    <w:rsid w:val="001D69EB"/>
    <w:rPr>
      <w:rFonts w:ascii="Tahoma" w:hAnsi="Tahoma" w:cs="Tahoma"/>
      <w:sz w:val="22"/>
      <w:szCs w:val="16"/>
    </w:rPr>
  </w:style>
  <w:style w:type="paragraph" w:styleId="Header">
    <w:name w:val="header"/>
    <w:basedOn w:val="Normal"/>
    <w:link w:val="HeaderChar"/>
    <w:uiPriority w:val="99"/>
    <w:unhideWhenUsed/>
    <w:qFormat/>
    <w:rsid w:val="001D69EB"/>
    <w:pPr>
      <w:tabs>
        <w:tab w:val="center" w:pos="4680"/>
        <w:tab w:val="right" w:pos="9360"/>
      </w:tabs>
    </w:pPr>
  </w:style>
  <w:style w:type="character" w:customStyle="1" w:styleId="HeaderChar">
    <w:name w:val="Header Char"/>
    <w:basedOn w:val="DefaultParagraphFont"/>
    <w:link w:val="Header"/>
    <w:uiPriority w:val="99"/>
    <w:rsid w:val="001D69EB"/>
    <w:rPr>
      <w:rFonts w:ascii="Calibri" w:hAnsi="Calibri" w:cs="Calibri"/>
      <w:sz w:val="22"/>
    </w:rPr>
  </w:style>
  <w:style w:type="paragraph" w:styleId="Footer">
    <w:name w:val="footer"/>
    <w:basedOn w:val="Normal"/>
    <w:link w:val="FooterChar"/>
    <w:uiPriority w:val="99"/>
    <w:unhideWhenUsed/>
    <w:rsid w:val="001D69EB"/>
    <w:pPr>
      <w:tabs>
        <w:tab w:val="center" w:pos="4680"/>
        <w:tab w:val="right" w:pos="9360"/>
      </w:tabs>
    </w:pPr>
  </w:style>
  <w:style w:type="character" w:customStyle="1" w:styleId="FooterChar">
    <w:name w:val="Footer Char"/>
    <w:basedOn w:val="DefaultParagraphFont"/>
    <w:link w:val="Footer"/>
    <w:uiPriority w:val="99"/>
    <w:rsid w:val="001D69EB"/>
    <w:rPr>
      <w:rFonts w:ascii="Calibri" w:hAnsi="Calibri" w:cs="Calibri"/>
      <w:sz w:val="22"/>
    </w:rPr>
  </w:style>
  <w:style w:type="character" w:customStyle="1" w:styleId="m4841727538114946087gmail-styleunderline">
    <w:name w:val="m_4841727538114946087gmail-styleunderline"/>
    <w:basedOn w:val="DefaultParagraphFont"/>
    <w:rsid w:val="001D69EB"/>
  </w:style>
  <w:style w:type="paragraph" w:customStyle="1" w:styleId="Analytic">
    <w:name w:val="Analytic"/>
    <w:basedOn w:val="Normal"/>
    <w:link w:val="AnalyticChar"/>
    <w:autoRedefine/>
    <w:rsid w:val="001D69EB"/>
    <w:rPr>
      <w:b/>
      <w:sz w:val="24"/>
    </w:rPr>
  </w:style>
  <w:style w:type="paragraph" w:customStyle="1" w:styleId="BreakTag">
    <w:name w:val="Break Tag"/>
    <w:basedOn w:val="Normal"/>
    <w:autoRedefine/>
    <w:uiPriority w:val="4"/>
    <w:qFormat/>
    <w:rsid w:val="001D69EB"/>
    <w:pPr>
      <w:spacing w:before="240"/>
    </w:pPr>
    <w:rPr>
      <w:b/>
      <w:sz w:val="26"/>
    </w:rPr>
  </w:style>
  <w:style w:type="paragraph" w:customStyle="1" w:styleId="BreakBlock">
    <w:name w:val="Break Block"/>
    <w:basedOn w:val="Normal"/>
    <w:link w:val="BreakBlockChar"/>
    <w:autoRedefine/>
    <w:qFormat/>
    <w:rsid w:val="001D69E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D69EB"/>
    <w:rPr>
      <w:rFonts w:ascii="Arial Bold" w:hAnsi="Arial Bold" w:cs="Calibri"/>
      <w:b/>
      <w:caps/>
      <w:sz w:val="32"/>
      <w:u w:val="single"/>
    </w:rPr>
  </w:style>
  <w:style w:type="character" w:customStyle="1" w:styleId="Mention1">
    <w:name w:val="Mention1"/>
    <w:basedOn w:val="DefaultParagraphFont"/>
    <w:uiPriority w:val="99"/>
    <w:semiHidden/>
    <w:unhideWhenUsed/>
    <w:rsid w:val="001D69EB"/>
    <w:rPr>
      <w:color w:val="2B579A"/>
      <w:shd w:val="clear" w:color="auto" w:fill="E6E6E6"/>
    </w:rPr>
  </w:style>
  <w:style w:type="character" w:customStyle="1" w:styleId="UnresolvedMention1">
    <w:name w:val="Unresolved Mention1"/>
    <w:basedOn w:val="DefaultParagraphFont"/>
    <w:uiPriority w:val="99"/>
    <w:unhideWhenUsed/>
    <w:rsid w:val="001D69EB"/>
    <w:rPr>
      <w:color w:val="808080"/>
      <w:shd w:val="clear" w:color="auto" w:fill="E6E6E6"/>
    </w:rPr>
  </w:style>
  <w:style w:type="paragraph" w:customStyle="1" w:styleId="evidencetext">
    <w:name w:val="evidence text"/>
    <w:basedOn w:val="Normal"/>
    <w:link w:val="evidencetextChar1"/>
    <w:qFormat/>
    <w:rsid w:val="001D69EB"/>
    <w:pPr>
      <w:ind w:left="432" w:right="432"/>
    </w:pPr>
    <w:rPr>
      <w:color w:val="000000"/>
      <w:lang w:val="x-none" w:eastAsia="x-none"/>
    </w:rPr>
  </w:style>
  <w:style w:type="character" w:customStyle="1" w:styleId="evidencetextChar1">
    <w:name w:val="evidence text Char1"/>
    <w:link w:val="evidencetext"/>
    <w:rsid w:val="001D69EB"/>
    <w:rPr>
      <w:rFonts w:ascii="Calibri" w:hAnsi="Calibri" w:cs="Calibri"/>
      <w:color w:val="000000"/>
      <w:sz w:val="22"/>
      <w:lang w:val="x-none" w:eastAsia="x-none"/>
    </w:rPr>
  </w:style>
  <w:style w:type="character" w:customStyle="1" w:styleId="Author-Date">
    <w:name w:val="Author-Date"/>
    <w:qFormat/>
    <w:rsid w:val="001D69EB"/>
    <w:rPr>
      <w:b/>
      <w:sz w:val="24"/>
    </w:rPr>
  </w:style>
  <w:style w:type="paragraph" w:customStyle="1" w:styleId="Nothing">
    <w:name w:val="Nothing"/>
    <w:link w:val="NothingChar"/>
    <w:qFormat/>
    <w:rsid w:val="001D69EB"/>
    <w:pPr>
      <w:jc w:val="both"/>
    </w:pPr>
    <w:rPr>
      <w:rFonts w:ascii="Times New Roman" w:eastAsia="Times New Roman" w:hAnsi="Times New Roman" w:cs="Times New Roman"/>
      <w:sz w:val="20"/>
    </w:rPr>
  </w:style>
  <w:style w:type="paragraph" w:customStyle="1" w:styleId="Style4">
    <w:name w:val="Style4"/>
    <w:basedOn w:val="Normal"/>
    <w:link w:val="Style4Char"/>
    <w:qFormat/>
    <w:rsid w:val="001D69EB"/>
    <w:rPr>
      <w:rFonts w:eastAsia="Times New Roman"/>
      <w:u w:val="single"/>
    </w:rPr>
  </w:style>
  <w:style w:type="character" w:customStyle="1" w:styleId="Style4Char">
    <w:name w:val="Style4 Char"/>
    <w:link w:val="Style4"/>
    <w:rsid w:val="001D69EB"/>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1D69EB"/>
    <w:rPr>
      <w:rFonts w:ascii="Calibri" w:hAnsi="Calibri" w:cs="Calibri"/>
      <w:u w:val="single"/>
    </w:rPr>
  </w:style>
  <w:style w:type="character" w:customStyle="1" w:styleId="term">
    <w:name w:val="term"/>
    <w:basedOn w:val="DefaultParagraphFont"/>
    <w:rsid w:val="001D69EB"/>
  </w:style>
  <w:style w:type="character" w:customStyle="1" w:styleId="Style1Char">
    <w:name w:val="Style1 Char"/>
    <w:rsid w:val="001D69EB"/>
    <w:rPr>
      <w:rFonts w:ascii="Times New Roman" w:eastAsia="SimSun" w:hAnsi="Times New Roman" w:cs="Times New Roman"/>
      <w:sz w:val="20"/>
      <w:szCs w:val="24"/>
      <w:u w:val="single"/>
      <w:lang w:eastAsia="zh-CN"/>
    </w:rPr>
  </w:style>
  <w:style w:type="character" w:customStyle="1" w:styleId="Styleunderline11pt">
    <w:name w:val="Style underline + 11 pt"/>
    <w:rsid w:val="001D69EB"/>
    <w:rPr>
      <w:rFonts w:ascii="Times New Roman" w:hAnsi="Times New Roman"/>
      <w:sz w:val="20"/>
      <w:u w:val="single"/>
    </w:rPr>
  </w:style>
  <w:style w:type="paragraph" w:customStyle="1" w:styleId="Stylecard11pt">
    <w:name w:val="Style card + 11 pt"/>
    <w:basedOn w:val="Normal"/>
    <w:link w:val="Stylecard11ptChar"/>
    <w:qFormat/>
    <w:rsid w:val="001D69EB"/>
    <w:pPr>
      <w:ind w:left="288" w:right="288"/>
    </w:pPr>
    <w:rPr>
      <w:rFonts w:eastAsia="SimSun"/>
      <w:lang w:eastAsia="zh-CN"/>
    </w:rPr>
  </w:style>
  <w:style w:type="character" w:customStyle="1" w:styleId="Stylecard11ptChar">
    <w:name w:val="Style card + 11 pt Char"/>
    <w:link w:val="Stylecard11pt"/>
    <w:rsid w:val="001D69EB"/>
    <w:rPr>
      <w:rFonts w:ascii="Calibri" w:eastAsia="SimSun" w:hAnsi="Calibri" w:cs="Calibri"/>
      <w:sz w:val="22"/>
      <w:lang w:eastAsia="zh-CN"/>
    </w:rPr>
  </w:style>
  <w:style w:type="paragraph" w:customStyle="1" w:styleId="Minimize">
    <w:name w:val="Minimize"/>
    <w:basedOn w:val="Normal"/>
    <w:next w:val="Normal"/>
    <w:link w:val="MinimizeChar"/>
    <w:qFormat/>
    <w:rsid w:val="001D69E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1D69EB"/>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1D69EB"/>
    <w:rPr>
      <w:rFonts w:ascii="Arial" w:eastAsiaTheme="minorHAnsi" w:hAnsi="Arial" w:cs="Arial"/>
      <w:sz w:val="22"/>
      <w:szCs w:val="22"/>
      <w:u w:val="single"/>
    </w:rPr>
  </w:style>
  <w:style w:type="paragraph" w:customStyle="1" w:styleId="cardtext">
    <w:name w:val="card text"/>
    <w:basedOn w:val="Normal"/>
    <w:link w:val="cardtextChar"/>
    <w:qFormat/>
    <w:rsid w:val="001D69EB"/>
    <w:pPr>
      <w:ind w:left="288" w:right="288"/>
    </w:pPr>
  </w:style>
  <w:style w:type="character" w:customStyle="1" w:styleId="cardtextChar">
    <w:name w:val="card text Char"/>
    <w:basedOn w:val="DefaultParagraphFont"/>
    <w:link w:val="cardtext"/>
    <w:rsid w:val="001D69EB"/>
    <w:rPr>
      <w:rFonts w:ascii="Calibri" w:hAnsi="Calibri" w:cs="Calibri"/>
      <w:sz w:val="22"/>
    </w:rPr>
  </w:style>
  <w:style w:type="character" w:customStyle="1" w:styleId="byline">
    <w:name w:val="byline"/>
    <w:basedOn w:val="DefaultParagraphFont"/>
    <w:rsid w:val="001D69E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1D69EB"/>
    <w:rPr>
      <w:rFonts w:ascii="Arial" w:hAnsi="Arial"/>
      <w:b/>
      <w:sz w:val="24"/>
      <w:szCs w:val="22"/>
      <w:u w:val="single"/>
    </w:rPr>
  </w:style>
  <w:style w:type="paragraph" w:customStyle="1" w:styleId="StyleStyle411pt">
    <w:name w:val="Style Style4 + 11 pt"/>
    <w:basedOn w:val="Normal"/>
    <w:link w:val="StyleStyle411ptChar"/>
    <w:qFormat/>
    <w:rsid w:val="001D69E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D69EB"/>
    <w:rPr>
      <w:rFonts w:ascii="Calibri" w:eastAsia="Times New Roman" w:hAnsi="Calibri" w:cs="Calibri"/>
      <w:sz w:val="22"/>
      <w:u w:val="single"/>
    </w:rPr>
  </w:style>
  <w:style w:type="character" w:customStyle="1" w:styleId="Style11ptUnderline">
    <w:name w:val="Style 11 pt Underline"/>
    <w:rsid w:val="001D69EB"/>
    <w:rPr>
      <w:sz w:val="20"/>
      <w:u w:val="single"/>
    </w:rPr>
  </w:style>
  <w:style w:type="character" w:customStyle="1" w:styleId="Style11ptBoldUnderline">
    <w:name w:val="Style 11 pt Bold Underline"/>
    <w:rsid w:val="001D69EB"/>
    <w:rPr>
      <w:b/>
      <w:bCs/>
      <w:sz w:val="20"/>
      <w:u w:val="single"/>
    </w:rPr>
  </w:style>
  <w:style w:type="character" w:customStyle="1" w:styleId="Style11pt">
    <w:name w:val="Style 11 pt"/>
    <w:rsid w:val="001D69EB"/>
    <w:rPr>
      <w:sz w:val="20"/>
    </w:rPr>
  </w:style>
  <w:style w:type="paragraph" w:customStyle="1" w:styleId="StyleStyle411ptBold">
    <w:name w:val="Style Style4 + 11 pt Bold"/>
    <w:basedOn w:val="Normal"/>
    <w:link w:val="StyleStyle411ptBoldChar"/>
    <w:qFormat/>
    <w:rsid w:val="001D69EB"/>
    <w:rPr>
      <w:rFonts w:eastAsia="Times New Roman"/>
      <w:b/>
      <w:bCs/>
      <w:u w:val="single"/>
    </w:rPr>
  </w:style>
  <w:style w:type="character" w:customStyle="1" w:styleId="StyleStyle411ptBoldChar">
    <w:name w:val="Style Style4 + 11 pt Bold Char"/>
    <w:basedOn w:val="DefaultParagraphFont"/>
    <w:link w:val="StyleStyle411ptBold"/>
    <w:rsid w:val="001D69EB"/>
    <w:rPr>
      <w:rFonts w:ascii="Calibri" w:eastAsia="Times New Roman" w:hAnsi="Calibri" w:cs="Calibri"/>
      <w:b/>
      <w:bCs/>
      <w:sz w:val="22"/>
      <w:u w:val="single"/>
    </w:rPr>
  </w:style>
  <w:style w:type="paragraph" w:customStyle="1" w:styleId="BlockTitle">
    <w:name w:val="Block Title"/>
    <w:basedOn w:val="Normal"/>
    <w:next w:val="Normal"/>
    <w:qFormat/>
    <w:rsid w:val="001D69EB"/>
    <w:pPr>
      <w:spacing w:after="120"/>
      <w:jc w:val="center"/>
      <w:outlineLvl w:val="0"/>
    </w:pPr>
    <w:rPr>
      <w:rFonts w:eastAsia="Times New Roman"/>
      <w:b/>
      <w:sz w:val="32"/>
      <w:szCs w:val="20"/>
      <w:u w:val="single"/>
    </w:rPr>
  </w:style>
  <w:style w:type="character" w:customStyle="1" w:styleId="Emphasis2">
    <w:name w:val="Emphasis2"/>
    <w:basedOn w:val="DefaultParagraphFont"/>
    <w:rsid w:val="001D69EB"/>
    <w:rPr>
      <w:rFonts w:ascii="Franklin Gothic Heavy" w:hAnsi="Franklin Gothic Heavy"/>
      <w:iCs/>
      <w:u w:val="single"/>
    </w:rPr>
  </w:style>
  <w:style w:type="paragraph" w:customStyle="1" w:styleId="Cards">
    <w:name w:val="Cards"/>
    <w:basedOn w:val="Normal"/>
    <w:link w:val="CardsChar1"/>
    <w:qFormat/>
    <w:rsid w:val="001D69E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D69EB"/>
    <w:rPr>
      <w:rFonts w:ascii="Times New Roman" w:eastAsia="Times New Roman" w:hAnsi="Times New Roman" w:cs="Times New Roman"/>
      <w:sz w:val="20"/>
      <w:szCs w:val="24"/>
    </w:rPr>
  </w:style>
  <w:style w:type="character" w:customStyle="1" w:styleId="pmterms1">
    <w:name w:val="pmterms1"/>
    <w:basedOn w:val="DefaultParagraphFont"/>
    <w:rsid w:val="001D69EB"/>
  </w:style>
  <w:style w:type="character" w:customStyle="1" w:styleId="hilite1">
    <w:name w:val="hilite1"/>
    <w:basedOn w:val="DefaultParagraphFont"/>
    <w:rsid w:val="001D69E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D69EB"/>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D69EB"/>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1D69EB"/>
    <w:rPr>
      <w:rFonts w:eastAsia="Times New Roman"/>
      <w:b/>
      <w:szCs w:val="20"/>
    </w:rPr>
  </w:style>
  <w:style w:type="character" w:customStyle="1" w:styleId="NormaltagChar">
    <w:name w:val="Normal tag Char"/>
    <w:basedOn w:val="DefaultParagraphFont"/>
    <w:link w:val="Normaltag"/>
    <w:uiPriority w:val="99"/>
    <w:locked/>
    <w:rsid w:val="001D69EB"/>
    <w:rPr>
      <w:rFonts w:ascii="Calibri" w:eastAsia="Times New Roman" w:hAnsi="Calibri" w:cs="Calibri"/>
      <w:b/>
      <w:sz w:val="22"/>
      <w:szCs w:val="20"/>
    </w:rPr>
  </w:style>
  <w:style w:type="character" w:customStyle="1" w:styleId="DebateUnderline">
    <w:name w:val="Debate Underline"/>
    <w:qFormat/>
    <w:rsid w:val="001D69EB"/>
    <w:rPr>
      <w:rFonts w:ascii="Times New Roman" w:hAnsi="Times New Roman"/>
      <w:sz w:val="20"/>
      <w:szCs w:val="24"/>
      <w:u w:val="thick"/>
    </w:rPr>
  </w:style>
  <w:style w:type="character" w:customStyle="1" w:styleId="blue">
    <w:name w:val="blue"/>
    <w:basedOn w:val="DefaultParagraphFont"/>
    <w:rsid w:val="001D69EB"/>
    <w:rPr>
      <w:rFonts w:cs="Times New Roman"/>
    </w:rPr>
  </w:style>
  <w:style w:type="paragraph" w:customStyle="1" w:styleId="cites">
    <w:name w:val="cites"/>
    <w:link w:val="Heading1Char3"/>
    <w:autoRedefine/>
    <w:qFormat/>
    <w:rsid w:val="001D69EB"/>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1D69EB"/>
    <w:rPr>
      <w:rFonts w:ascii="Times New Roman" w:eastAsia="Malgun Gothic" w:hAnsi="Times New Roman" w:cs="Times New Roman"/>
      <w:b/>
      <w:u w:val="single"/>
    </w:rPr>
  </w:style>
  <w:style w:type="paragraph" w:customStyle="1" w:styleId="tiny">
    <w:name w:val="tiny"/>
    <w:next w:val="Normal"/>
    <w:link w:val="tinyChar"/>
    <w:autoRedefine/>
    <w:qFormat/>
    <w:rsid w:val="001D69EB"/>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D69EB"/>
    <w:rPr>
      <w:rFonts w:ascii="Times New Roman" w:eastAsia="Malgun Gothic" w:hAnsi="Times New Roman" w:cs="Times New Roman"/>
      <w:sz w:val="12"/>
    </w:rPr>
  </w:style>
  <w:style w:type="character" w:customStyle="1" w:styleId="CitesChar2">
    <w:name w:val="Cites Char2"/>
    <w:link w:val="Cites0"/>
    <w:rsid w:val="001D69EB"/>
    <w:rPr>
      <w:rFonts w:eastAsia="Times New Roman" w:cs="Times New Roman"/>
      <w:b/>
      <w:bCs/>
      <w:sz w:val="20"/>
      <w:szCs w:val="20"/>
    </w:rPr>
  </w:style>
  <w:style w:type="paragraph" w:customStyle="1" w:styleId="BlockTitle2">
    <w:name w:val="Block Title2"/>
    <w:basedOn w:val="Normal"/>
    <w:next w:val="Normal"/>
    <w:qFormat/>
    <w:rsid w:val="001D69EB"/>
    <w:pPr>
      <w:spacing w:after="240"/>
      <w:jc w:val="center"/>
    </w:pPr>
    <w:rPr>
      <w:rFonts w:eastAsia="Times New Roman"/>
      <w:b/>
      <w:sz w:val="32"/>
      <w:u w:val="single"/>
      <w:lang w:bidi="en-US"/>
    </w:rPr>
  </w:style>
  <w:style w:type="paragraph" w:styleId="TOC1">
    <w:name w:val="toc 1"/>
    <w:basedOn w:val="Normal"/>
    <w:next w:val="Normal"/>
    <w:autoRedefine/>
    <w:uiPriority w:val="39"/>
    <w:rsid w:val="001D69EB"/>
    <w:pPr>
      <w:spacing w:before="120" w:after="120"/>
    </w:pPr>
    <w:rPr>
      <w:rFonts w:eastAsia="Times New Roman"/>
      <w:b/>
      <w:u w:val="single"/>
      <w:lang w:bidi="en-US"/>
    </w:rPr>
  </w:style>
  <w:style w:type="paragraph" w:styleId="TOC9">
    <w:name w:val="toc 9"/>
    <w:basedOn w:val="Normal"/>
    <w:next w:val="Normal"/>
    <w:autoRedefine/>
    <w:rsid w:val="001D69EB"/>
    <w:pPr>
      <w:ind w:left="1600"/>
    </w:pPr>
    <w:rPr>
      <w:rFonts w:eastAsia="Times New Roman"/>
      <w:sz w:val="20"/>
      <w:lang w:bidi="en-US"/>
    </w:rPr>
  </w:style>
  <w:style w:type="paragraph" w:customStyle="1" w:styleId="TxBrp1">
    <w:name w:val="TxBr_p1"/>
    <w:basedOn w:val="Normal"/>
    <w:qFormat/>
    <w:rsid w:val="001D69E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D69EB"/>
    <w:pPr>
      <w:spacing w:before="100" w:beforeAutospacing="1" w:after="100" w:afterAutospacing="1"/>
    </w:pPr>
    <w:rPr>
      <w:rFonts w:eastAsia="Times New Roman"/>
      <w:lang w:bidi="en-US"/>
    </w:rPr>
  </w:style>
  <w:style w:type="paragraph" w:customStyle="1" w:styleId="fullstory">
    <w:name w:val="fullstory"/>
    <w:basedOn w:val="Normal"/>
    <w:qFormat/>
    <w:rsid w:val="001D69EB"/>
    <w:pPr>
      <w:spacing w:before="100" w:beforeAutospacing="1" w:after="100" w:afterAutospacing="1"/>
    </w:pPr>
    <w:rPr>
      <w:rFonts w:eastAsia="Times New Roman"/>
      <w:lang w:bidi="en-US"/>
    </w:rPr>
  </w:style>
  <w:style w:type="character" w:customStyle="1" w:styleId="standardcontent">
    <w:name w:val="standardcontent"/>
    <w:basedOn w:val="DefaultParagraphFont"/>
    <w:rsid w:val="001D69EB"/>
  </w:style>
  <w:style w:type="paragraph" w:customStyle="1" w:styleId="hat">
    <w:name w:val="hat"/>
    <w:basedOn w:val="Normal"/>
    <w:next w:val="Normal"/>
    <w:link w:val="hatChar"/>
    <w:qFormat/>
    <w:rsid w:val="001D69E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D69EB"/>
  </w:style>
  <w:style w:type="paragraph" w:customStyle="1" w:styleId="HotRouteChar">
    <w:name w:val="Hot Route! Char"/>
    <w:basedOn w:val="Normal"/>
    <w:qFormat/>
    <w:rsid w:val="001D69E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1D69EB"/>
    <w:rPr>
      <w:rFonts w:cs="Times New Roman"/>
      <w:b/>
      <w:bCs/>
    </w:rPr>
  </w:style>
  <w:style w:type="paragraph" w:customStyle="1" w:styleId="Default">
    <w:name w:val="Default"/>
    <w:qFormat/>
    <w:rsid w:val="001D69E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D69EB"/>
    <w:rPr>
      <w:rFonts w:ascii="Cambria" w:hAnsi="Cambria" w:cs="Times New Roman"/>
      <w:b/>
      <w:bCs/>
      <w:sz w:val="26"/>
      <w:szCs w:val="26"/>
    </w:rPr>
  </w:style>
  <w:style w:type="character" w:customStyle="1" w:styleId="UnderliningChar">
    <w:name w:val="Underlining Char"/>
    <w:basedOn w:val="DefaultParagraphFont"/>
    <w:link w:val="Underlining"/>
    <w:rsid w:val="001D69EB"/>
    <w:rPr>
      <w:rFonts w:ascii="Arial Narrow" w:hAnsi="Arial Narrow" w:cs="Times New Roman"/>
      <w:u w:val="single"/>
    </w:rPr>
  </w:style>
  <w:style w:type="character" w:customStyle="1" w:styleId="CardCharChar1">
    <w:name w:val="Card Char Char1"/>
    <w:basedOn w:val="DefaultParagraphFont"/>
    <w:rsid w:val="001D69EB"/>
    <w:rPr>
      <w:rFonts w:cs="Times New Roman"/>
      <w:b/>
      <w:bCs/>
      <w:sz w:val="28"/>
      <w:szCs w:val="28"/>
    </w:rPr>
  </w:style>
  <w:style w:type="paragraph" w:customStyle="1" w:styleId="Cites0">
    <w:name w:val="Cites"/>
    <w:basedOn w:val="Normal"/>
    <w:link w:val="CitesChar2"/>
    <w:qFormat/>
    <w:rsid w:val="001D69E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D69EB"/>
    <w:rPr>
      <w:rFonts w:ascii="Times New Roman" w:eastAsia="Calibri" w:hAnsi="Times New Roman" w:cs="Times New Roman"/>
      <w:sz w:val="24"/>
      <w:szCs w:val="24"/>
    </w:rPr>
  </w:style>
  <w:style w:type="character" w:customStyle="1" w:styleId="apple-converted-space">
    <w:name w:val="apple-converted-space"/>
    <w:basedOn w:val="DefaultParagraphFont"/>
    <w:rsid w:val="001D69EB"/>
  </w:style>
  <w:style w:type="character" w:customStyle="1" w:styleId="hit">
    <w:name w:val="hit"/>
    <w:basedOn w:val="DefaultParagraphFont"/>
    <w:rsid w:val="001D69EB"/>
    <w:rPr>
      <w:rFonts w:cs="Times New Roman"/>
    </w:rPr>
  </w:style>
  <w:style w:type="paragraph" w:customStyle="1" w:styleId="SmallFont">
    <w:name w:val="Small Font"/>
    <w:basedOn w:val="Normal"/>
    <w:link w:val="SmallFontChar"/>
    <w:qFormat/>
    <w:rsid w:val="001D69EB"/>
    <w:pPr>
      <w:spacing w:after="200"/>
      <w:jc w:val="both"/>
    </w:pPr>
    <w:rPr>
      <w:rFonts w:eastAsia="Calibri"/>
      <w:szCs w:val="18"/>
    </w:rPr>
  </w:style>
  <w:style w:type="character" w:customStyle="1" w:styleId="SmallFontChar">
    <w:name w:val="Small Font Char"/>
    <w:basedOn w:val="DefaultParagraphFont"/>
    <w:link w:val="SmallFont"/>
    <w:locked/>
    <w:rsid w:val="001D69EB"/>
    <w:rPr>
      <w:rFonts w:ascii="Calibri" w:eastAsia="Calibri" w:hAnsi="Calibri" w:cs="Calibri"/>
      <w:sz w:val="22"/>
      <w:szCs w:val="18"/>
    </w:rPr>
  </w:style>
  <w:style w:type="character" w:customStyle="1" w:styleId="CircleChar1">
    <w:name w:val="Circle Char1"/>
    <w:basedOn w:val="DefaultParagraphFont"/>
    <w:rsid w:val="001D69EB"/>
    <w:rPr>
      <w:rFonts w:cs="Times New Roman"/>
      <w:b/>
      <w:i/>
      <w:sz w:val="18"/>
      <w:szCs w:val="18"/>
      <w:u w:val="single"/>
      <w:lang w:val="en-US" w:eastAsia="en-US" w:bidi="ar-SA"/>
    </w:rPr>
  </w:style>
  <w:style w:type="paragraph" w:styleId="BodyText">
    <w:name w:val="Body Text"/>
    <w:basedOn w:val="Normal"/>
    <w:link w:val="BodyTextChar"/>
    <w:uiPriority w:val="99"/>
    <w:unhideWhenUsed/>
    <w:rsid w:val="001D69EB"/>
    <w:pPr>
      <w:spacing w:after="120"/>
    </w:pPr>
  </w:style>
  <w:style w:type="character" w:customStyle="1" w:styleId="BodyTextChar">
    <w:name w:val="Body Text Char"/>
    <w:basedOn w:val="DefaultParagraphFont"/>
    <w:link w:val="BodyText"/>
    <w:uiPriority w:val="99"/>
    <w:rsid w:val="001D69EB"/>
    <w:rPr>
      <w:rFonts w:ascii="Calibri" w:hAnsi="Calibri" w:cs="Calibri"/>
      <w:sz w:val="22"/>
    </w:rPr>
  </w:style>
  <w:style w:type="character" w:customStyle="1" w:styleId="verdana">
    <w:name w:val="verdana"/>
    <w:basedOn w:val="DefaultParagraphFont"/>
    <w:rsid w:val="001D69EB"/>
  </w:style>
  <w:style w:type="character" w:customStyle="1" w:styleId="CardsChar1">
    <w:name w:val="Cards Char1"/>
    <w:link w:val="Cards"/>
    <w:rsid w:val="001D69EB"/>
    <w:rPr>
      <w:rFonts w:ascii="Calibri" w:eastAsia="Times New Roman" w:hAnsi="Calibri" w:cs="Times New Roman"/>
      <w:sz w:val="20"/>
      <w:szCs w:val="20"/>
    </w:rPr>
  </w:style>
  <w:style w:type="paragraph" w:customStyle="1" w:styleId="BlockHeadings">
    <w:name w:val="Block Headings"/>
    <w:basedOn w:val="Normal"/>
    <w:link w:val="BlockHeadingsChar"/>
    <w:qFormat/>
    <w:rsid w:val="001D69E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D69EB"/>
    <w:rPr>
      <w:rFonts w:ascii="Calibri" w:eastAsia="Times New Roman" w:hAnsi="Calibri" w:cs="Times New Roman"/>
      <w:b/>
      <w:sz w:val="20"/>
      <w:szCs w:val="20"/>
    </w:rPr>
  </w:style>
  <w:style w:type="paragraph" w:customStyle="1" w:styleId="loose">
    <w:name w:val="loose"/>
    <w:basedOn w:val="Normal"/>
    <w:qFormat/>
    <w:rsid w:val="001D69EB"/>
    <w:pPr>
      <w:spacing w:before="210"/>
    </w:pPr>
    <w:rPr>
      <w:rFonts w:eastAsia="Times New Roman"/>
      <w:lang w:eastAsia="zh-CN" w:bidi="he-IL"/>
    </w:rPr>
  </w:style>
  <w:style w:type="character" w:customStyle="1" w:styleId="hit1">
    <w:name w:val="hit1"/>
    <w:basedOn w:val="DefaultParagraphFont"/>
    <w:rsid w:val="001D69EB"/>
    <w:rPr>
      <w:b/>
      <w:bCs/>
      <w:color w:val="CC0033"/>
    </w:rPr>
  </w:style>
  <w:style w:type="character" w:customStyle="1" w:styleId="upper">
    <w:name w:val="upper"/>
    <w:basedOn w:val="DefaultParagraphFont"/>
    <w:rsid w:val="001D69EB"/>
  </w:style>
  <w:style w:type="character" w:customStyle="1" w:styleId="Author">
    <w:name w:val="Author"/>
    <w:aliases w:val="Style Date"/>
    <w:basedOn w:val="DefaultParagraphFont"/>
    <w:qFormat/>
    <w:rsid w:val="001D69EB"/>
    <w:rPr>
      <w:b/>
      <w:sz w:val="24"/>
    </w:rPr>
  </w:style>
  <w:style w:type="character" w:customStyle="1" w:styleId="SmallFont7pt">
    <w:name w:val="Small Font (7 pt)"/>
    <w:basedOn w:val="DefaultParagraphFont"/>
    <w:rsid w:val="001D69EB"/>
    <w:rPr>
      <w:sz w:val="14"/>
    </w:rPr>
  </w:style>
  <w:style w:type="paragraph" w:customStyle="1" w:styleId="UnderlinedText">
    <w:name w:val="Underlined Text"/>
    <w:basedOn w:val="Normal"/>
    <w:qFormat/>
    <w:rsid w:val="001D69EB"/>
    <w:rPr>
      <w:rFonts w:eastAsia="Times New Roman"/>
      <w:b/>
      <w:szCs w:val="20"/>
    </w:rPr>
  </w:style>
  <w:style w:type="character" w:customStyle="1" w:styleId="SmallText-New">
    <w:name w:val="Small Text - New"/>
    <w:basedOn w:val="DefaultParagraphFont"/>
    <w:rsid w:val="001D69EB"/>
    <w:rPr>
      <w:rFonts w:ascii="Arial Narrow" w:hAnsi="Arial Narrow"/>
      <w:sz w:val="14"/>
    </w:rPr>
  </w:style>
  <w:style w:type="paragraph" w:customStyle="1" w:styleId="Smalltext">
    <w:name w:val="Small text"/>
    <w:aliases w:val="Quote1,Quote11"/>
    <w:basedOn w:val="Normal"/>
    <w:link w:val="SmalltextChar"/>
    <w:qFormat/>
    <w:rsid w:val="001D69EB"/>
    <w:rPr>
      <w:rFonts w:ascii="Arial Narrow" w:eastAsia="Times New Roman" w:hAnsi="Arial Narrow"/>
    </w:rPr>
  </w:style>
  <w:style w:type="character" w:customStyle="1" w:styleId="Underlined-New">
    <w:name w:val="Underlined - New"/>
    <w:basedOn w:val="DefaultParagraphFont"/>
    <w:rsid w:val="001D69EB"/>
    <w:rPr>
      <w:rFonts w:ascii="Arial Narrow" w:hAnsi="Arial Narrow"/>
      <w:sz w:val="16"/>
      <w:u w:val="single"/>
    </w:rPr>
  </w:style>
  <w:style w:type="paragraph" w:styleId="TOC2">
    <w:name w:val="toc 2"/>
    <w:basedOn w:val="Normal"/>
    <w:next w:val="Normal"/>
    <w:autoRedefine/>
    <w:uiPriority w:val="39"/>
    <w:rsid w:val="001D69EB"/>
    <w:pPr>
      <w:ind w:left="200"/>
    </w:pPr>
    <w:rPr>
      <w:rFonts w:eastAsia="Times New Roman"/>
      <w:sz w:val="20"/>
      <w:lang w:bidi="en-US"/>
    </w:rPr>
  </w:style>
  <w:style w:type="paragraph" w:styleId="Caption">
    <w:name w:val="caption"/>
    <w:basedOn w:val="Normal"/>
    <w:next w:val="Normal"/>
    <w:qFormat/>
    <w:rsid w:val="001D69EB"/>
    <w:rPr>
      <w:rFonts w:eastAsia="Times New Roman"/>
      <w:b/>
      <w:bCs/>
      <w:sz w:val="18"/>
      <w:szCs w:val="18"/>
      <w:lang w:bidi="en-US"/>
    </w:rPr>
  </w:style>
  <w:style w:type="paragraph" w:styleId="TOCHeading">
    <w:name w:val="TOC Heading"/>
    <w:basedOn w:val="Heading1"/>
    <w:next w:val="Normal"/>
    <w:uiPriority w:val="39"/>
    <w:qFormat/>
    <w:rsid w:val="001D69E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D69EB"/>
    <w:rPr>
      <w:rFonts w:ascii="Arial Narrow" w:hAnsi="Arial Narrow"/>
      <w:dstrike w:val="0"/>
      <w:sz w:val="20"/>
      <w:bdr w:val="single" w:sz="2" w:space="0" w:color="auto"/>
      <w:vertAlign w:val="baseline"/>
    </w:rPr>
  </w:style>
  <w:style w:type="character" w:customStyle="1" w:styleId="style65">
    <w:name w:val="style65"/>
    <w:basedOn w:val="DefaultParagraphFont"/>
    <w:rsid w:val="001D69E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D69EB"/>
    <w:rPr>
      <w:rFonts w:cs="Arial"/>
      <w:bCs/>
      <w:szCs w:val="26"/>
      <w:u w:val="single"/>
      <w:lang w:val="en-US" w:eastAsia="en-US" w:bidi="ar-SA"/>
    </w:rPr>
  </w:style>
  <w:style w:type="character" w:customStyle="1" w:styleId="qlabel">
    <w:name w:val="q_label"/>
    <w:basedOn w:val="DefaultParagraphFont"/>
    <w:rsid w:val="001D69EB"/>
  </w:style>
  <w:style w:type="character" w:customStyle="1" w:styleId="alabel">
    <w:name w:val="a_label"/>
    <w:basedOn w:val="DefaultParagraphFont"/>
    <w:rsid w:val="001D69EB"/>
  </w:style>
  <w:style w:type="character" w:customStyle="1" w:styleId="Style1Char1">
    <w:name w:val="Style1 Char1"/>
    <w:basedOn w:val="DefaultParagraphFont"/>
    <w:rsid w:val="001D69EB"/>
    <w:rPr>
      <w:rFonts w:eastAsia="SimSun"/>
      <w:sz w:val="20"/>
      <w:szCs w:val="24"/>
      <w:u w:val="single"/>
      <w:lang w:val="en-US" w:eastAsia="zh-CN" w:bidi="ar-SA"/>
    </w:rPr>
  </w:style>
  <w:style w:type="character" w:customStyle="1" w:styleId="UnderlineCharChar">
    <w:name w:val="Underline Char Char"/>
    <w:basedOn w:val="DefaultParagraphFont"/>
    <w:rsid w:val="001D69E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D69EB"/>
    <w:rPr>
      <w:rFonts w:eastAsia="MS Mincho"/>
      <w:b/>
      <w:u w:val="single"/>
      <w:lang w:val="en-US" w:eastAsia="en-US" w:bidi="ar-SA"/>
    </w:rPr>
  </w:style>
  <w:style w:type="character" w:customStyle="1" w:styleId="CardTextChar0">
    <w:name w:val="Card Text Char"/>
    <w:basedOn w:val="DefaultParagraphFont"/>
    <w:rsid w:val="001D69EB"/>
    <w:rPr>
      <w:rFonts w:ascii="Times New Roman" w:eastAsia="Times New Roman" w:hAnsi="Times New Roman" w:cs="Times New Roman"/>
      <w:szCs w:val="24"/>
    </w:rPr>
  </w:style>
  <w:style w:type="character" w:customStyle="1" w:styleId="reduce2">
    <w:name w:val="reduce2"/>
    <w:basedOn w:val="DefaultParagraphFont"/>
    <w:rsid w:val="001D69EB"/>
    <w:rPr>
      <w:rFonts w:ascii="Arial" w:hAnsi="Arial" w:cs="Arial"/>
      <w:color w:val="000000"/>
      <w:sz w:val="10"/>
      <w:szCs w:val="22"/>
    </w:rPr>
  </w:style>
  <w:style w:type="paragraph" w:customStyle="1" w:styleId="BoldUnderline">
    <w:name w:val="BoldUnderline"/>
    <w:link w:val="BoldUnderlineChar"/>
    <w:uiPriority w:val="99"/>
    <w:qFormat/>
    <w:rsid w:val="001D69EB"/>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D69E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D69EB"/>
    <w:rPr>
      <w:rFonts w:cs="Arial"/>
      <w:bCs/>
      <w:szCs w:val="26"/>
      <w:u w:val="single"/>
      <w:lang w:val="en-US" w:eastAsia="en-US" w:bidi="ar-SA"/>
    </w:rPr>
  </w:style>
  <w:style w:type="paragraph" w:customStyle="1" w:styleId="evidencetextChar">
    <w:name w:val="evidence text Char"/>
    <w:basedOn w:val="Normal"/>
    <w:qFormat/>
    <w:rsid w:val="001D69EB"/>
    <w:pPr>
      <w:ind w:left="1728" w:right="1008"/>
    </w:pPr>
    <w:rPr>
      <w:rFonts w:eastAsia="Times New Roman"/>
      <w:color w:val="000000"/>
      <w:sz w:val="18"/>
    </w:rPr>
  </w:style>
  <w:style w:type="character" w:customStyle="1" w:styleId="underline2">
    <w:name w:val="underline2"/>
    <w:basedOn w:val="DefaultParagraphFont"/>
    <w:rsid w:val="001D69EB"/>
    <w:rPr>
      <w:u w:val="single"/>
    </w:rPr>
  </w:style>
  <w:style w:type="character" w:customStyle="1" w:styleId="Style11ptUnderlineBorderSinglesolidlineAuto05pt">
    <w:name w:val="Style 11 pt Underline Border: : (Single solid line Auto  0.5 pt..."/>
    <w:rsid w:val="001D69E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D69E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D69EB"/>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D69EB"/>
    <w:rPr>
      <w:u w:val="single"/>
    </w:rPr>
  </w:style>
  <w:style w:type="paragraph" w:customStyle="1" w:styleId="UnderlineChar4">
    <w:name w:val="Underline Char4"/>
    <w:basedOn w:val="Normal"/>
    <w:link w:val="UnderlineChar4Char"/>
    <w:qFormat/>
    <w:rsid w:val="001D69EB"/>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D69EB"/>
    <w:rPr>
      <w:b/>
      <w:u w:val="single"/>
    </w:rPr>
  </w:style>
  <w:style w:type="paragraph" w:customStyle="1" w:styleId="BoldandUnderlineChar3">
    <w:name w:val="Bold and Underline Char3"/>
    <w:basedOn w:val="Normal"/>
    <w:link w:val="BoldandUnderlineChar3Char2"/>
    <w:qFormat/>
    <w:rsid w:val="001D69EB"/>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D69EB"/>
    <w:rPr>
      <w:rFonts w:eastAsia="Times New Roman"/>
      <w:u w:val="single"/>
    </w:rPr>
  </w:style>
  <w:style w:type="character" w:customStyle="1" w:styleId="StyleUnderlineChar11ptChar">
    <w:name w:val="Style Underline Char + 11 pt Char"/>
    <w:basedOn w:val="DefaultParagraphFont"/>
    <w:link w:val="StyleUnderlineChar11pt"/>
    <w:rsid w:val="001D69EB"/>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1D69E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D69EB"/>
    <w:rPr>
      <w:rFonts w:ascii="Calibri" w:eastAsia="Times New Roman" w:hAnsi="Calibri" w:cs="Calibri"/>
      <w:b/>
      <w:bCs/>
      <w:sz w:val="22"/>
      <w:u w:val="single"/>
    </w:rPr>
  </w:style>
  <w:style w:type="character" w:customStyle="1" w:styleId="inside-head">
    <w:name w:val="inside-head"/>
    <w:basedOn w:val="DefaultParagraphFont"/>
    <w:rsid w:val="001D69EB"/>
  </w:style>
  <w:style w:type="paragraph" w:customStyle="1" w:styleId="Style3">
    <w:name w:val="Style3"/>
    <w:basedOn w:val="Normal"/>
    <w:link w:val="Style3Char"/>
    <w:qFormat/>
    <w:rsid w:val="001D69EB"/>
    <w:rPr>
      <w:rFonts w:ascii="Arial Narrow" w:eastAsia="Times New Roman" w:hAnsi="Arial Narrow"/>
      <w:b/>
    </w:rPr>
  </w:style>
  <w:style w:type="character" w:customStyle="1" w:styleId="Style3Char">
    <w:name w:val="Style3 Char"/>
    <w:basedOn w:val="DefaultParagraphFont"/>
    <w:link w:val="Style3"/>
    <w:rsid w:val="001D69EB"/>
    <w:rPr>
      <w:rFonts w:ascii="Arial Narrow" w:eastAsia="Times New Roman" w:hAnsi="Arial Narrow" w:cs="Calibri"/>
      <w:b/>
      <w:sz w:val="22"/>
    </w:rPr>
  </w:style>
  <w:style w:type="character" w:customStyle="1" w:styleId="7TimesNewRoman">
    <w:name w:val="7 Times New Roman"/>
    <w:rsid w:val="001D69E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D69EB"/>
  </w:style>
  <w:style w:type="character" w:customStyle="1" w:styleId="officialsbureau">
    <w:name w:val="official_s_bureau"/>
    <w:basedOn w:val="DefaultParagraphFont"/>
    <w:rsid w:val="001D69EB"/>
  </w:style>
  <w:style w:type="paragraph" w:customStyle="1" w:styleId="Stylecard11ptUnderline">
    <w:name w:val="Style card + 11 pt Underline"/>
    <w:basedOn w:val="Normal"/>
    <w:link w:val="Stylecard11ptUnderlineChar"/>
    <w:qFormat/>
    <w:rsid w:val="001D69EB"/>
    <w:pPr>
      <w:ind w:left="288" w:right="288"/>
    </w:pPr>
    <w:rPr>
      <w:rFonts w:eastAsia="SimSun"/>
      <w:u w:val="single"/>
      <w:lang w:eastAsia="zh-CN"/>
    </w:rPr>
  </w:style>
  <w:style w:type="character" w:customStyle="1" w:styleId="Stylecard11ptUnderlineChar">
    <w:name w:val="Style card + 11 pt Underline Char"/>
    <w:link w:val="Stylecard11ptUnderline"/>
    <w:rsid w:val="001D69EB"/>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1D69E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1D69EB"/>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D69E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D69EB"/>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1D69EB"/>
    <w:rPr>
      <w:rFonts w:ascii="Calibri" w:eastAsia="SimSun" w:hAnsi="Calibri" w:cs="Calibri"/>
      <w:sz w:val="22"/>
      <w:u w:val="single"/>
      <w:lang w:eastAsia="zh-CN"/>
    </w:rPr>
  </w:style>
  <w:style w:type="paragraph" w:styleId="HTMLPreformatted">
    <w:name w:val="HTML Preformatted"/>
    <w:basedOn w:val="Normal"/>
    <w:link w:val="HTMLPreformattedChar"/>
    <w:rsid w:val="001D6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D69E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D69EB"/>
    <w:rPr>
      <w:u w:val="single"/>
    </w:rPr>
  </w:style>
  <w:style w:type="character" w:customStyle="1" w:styleId="StyleUnderlining11ptChar">
    <w:name w:val="Style Underlining + 11 pt Char"/>
    <w:basedOn w:val="DefaultParagraphFont"/>
    <w:link w:val="StyleUnderlining11pt"/>
    <w:rsid w:val="001D69EB"/>
    <w:rPr>
      <w:rFonts w:ascii="Calibri" w:hAnsi="Calibri" w:cs="Calibri"/>
      <w:sz w:val="22"/>
      <w:u w:val="single"/>
    </w:rPr>
  </w:style>
  <w:style w:type="paragraph" w:customStyle="1" w:styleId="StyleCardText9pt">
    <w:name w:val="Style Card Text + 9 pt"/>
    <w:basedOn w:val="Normal"/>
    <w:link w:val="StyleCardText9ptChar"/>
    <w:qFormat/>
    <w:rsid w:val="001D69EB"/>
    <w:pPr>
      <w:spacing w:after="200"/>
      <w:contextualSpacing/>
    </w:pPr>
    <w:rPr>
      <w:rFonts w:eastAsia="Calibri"/>
    </w:rPr>
  </w:style>
  <w:style w:type="character" w:customStyle="1" w:styleId="StyleCardText9ptChar">
    <w:name w:val="Style Card Text + 9 pt Char"/>
    <w:basedOn w:val="DefaultParagraphFont"/>
    <w:link w:val="StyleCardText9pt"/>
    <w:rsid w:val="001D69EB"/>
    <w:rPr>
      <w:rFonts w:ascii="Calibri" w:eastAsia="Calibri" w:hAnsi="Calibri" w:cs="Calibri"/>
      <w:sz w:val="22"/>
    </w:rPr>
  </w:style>
  <w:style w:type="paragraph" w:styleId="Quote">
    <w:name w:val="Quote"/>
    <w:basedOn w:val="Normal"/>
    <w:next w:val="Normal"/>
    <w:link w:val="QuoteChar"/>
    <w:uiPriority w:val="29"/>
    <w:qFormat/>
    <w:rsid w:val="001D69EB"/>
    <w:pPr>
      <w:widowControl w:val="0"/>
    </w:pPr>
    <w:rPr>
      <w:rFonts w:eastAsia="Times New Roman"/>
      <w:iCs/>
      <w:color w:val="000000"/>
      <w:lang w:bidi="en-US"/>
    </w:rPr>
  </w:style>
  <w:style w:type="character" w:customStyle="1" w:styleId="QuoteChar">
    <w:name w:val="Quote Char"/>
    <w:basedOn w:val="DefaultParagraphFont"/>
    <w:link w:val="Quote"/>
    <w:uiPriority w:val="29"/>
    <w:rsid w:val="001D69EB"/>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1D69EB"/>
    <w:rPr>
      <w:rFonts w:ascii="Arial Narrow" w:hAnsi="Arial Narrow" w:cs="Times New Roman"/>
      <w:sz w:val="24"/>
      <w:u w:val="single"/>
    </w:rPr>
  </w:style>
  <w:style w:type="character" w:customStyle="1" w:styleId="ital-inline">
    <w:name w:val="ital-inline"/>
    <w:basedOn w:val="DefaultParagraphFont"/>
    <w:rsid w:val="001D69EB"/>
  </w:style>
  <w:style w:type="character" w:customStyle="1" w:styleId="underlineChar">
    <w:name w:val="underline Char"/>
    <w:basedOn w:val="DefaultParagraphFont"/>
    <w:rsid w:val="001D69E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D69E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D69EB"/>
    <w:rPr>
      <w:sz w:val="20"/>
      <w:u w:val="single"/>
    </w:rPr>
  </w:style>
  <w:style w:type="paragraph" w:styleId="BodyTextIndent2">
    <w:name w:val="Body Text Indent 2"/>
    <w:basedOn w:val="Normal"/>
    <w:link w:val="BodyTextIndent2Char"/>
    <w:unhideWhenUsed/>
    <w:rsid w:val="001D69EB"/>
    <w:pPr>
      <w:spacing w:after="120" w:line="480" w:lineRule="auto"/>
      <w:ind w:left="360"/>
    </w:pPr>
  </w:style>
  <w:style w:type="character" w:customStyle="1" w:styleId="BodyTextIndent2Char">
    <w:name w:val="Body Text Indent 2 Char"/>
    <w:basedOn w:val="DefaultParagraphFont"/>
    <w:link w:val="BodyTextIndent2"/>
    <w:rsid w:val="001D69EB"/>
    <w:rPr>
      <w:rFonts w:ascii="Calibri" w:hAnsi="Calibri" w:cs="Calibri"/>
      <w:sz w:val="22"/>
    </w:rPr>
  </w:style>
  <w:style w:type="paragraph" w:styleId="BodyTextIndent3">
    <w:name w:val="Body Text Indent 3"/>
    <w:basedOn w:val="Normal"/>
    <w:link w:val="BodyTextIndent3Char"/>
    <w:uiPriority w:val="99"/>
    <w:semiHidden/>
    <w:unhideWhenUsed/>
    <w:rsid w:val="001D69EB"/>
    <w:pPr>
      <w:spacing w:after="120"/>
      <w:ind w:left="360"/>
    </w:pPr>
    <w:rPr>
      <w:szCs w:val="16"/>
    </w:rPr>
  </w:style>
  <w:style w:type="character" w:customStyle="1" w:styleId="BodyTextIndent3Char">
    <w:name w:val="Body Text Indent 3 Char"/>
    <w:basedOn w:val="DefaultParagraphFont"/>
    <w:link w:val="BodyTextIndent3"/>
    <w:uiPriority w:val="99"/>
    <w:semiHidden/>
    <w:rsid w:val="001D69EB"/>
    <w:rPr>
      <w:rFonts w:ascii="Calibri" w:hAnsi="Calibri" w:cs="Calibri"/>
      <w:sz w:val="22"/>
      <w:szCs w:val="16"/>
    </w:rPr>
  </w:style>
  <w:style w:type="paragraph" w:styleId="BodyText2">
    <w:name w:val="Body Text 2"/>
    <w:basedOn w:val="Normal"/>
    <w:link w:val="BodyText2Char"/>
    <w:unhideWhenUsed/>
    <w:rsid w:val="001D69EB"/>
    <w:pPr>
      <w:spacing w:after="120" w:line="480" w:lineRule="auto"/>
    </w:pPr>
  </w:style>
  <w:style w:type="character" w:customStyle="1" w:styleId="BodyText2Char">
    <w:name w:val="Body Text 2 Char"/>
    <w:basedOn w:val="DefaultParagraphFont"/>
    <w:link w:val="BodyText2"/>
    <w:rsid w:val="001D69EB"/>
    <w:rPr>
      <w:rFonts w:ascii="Calibri" w:hAnsi="Calibri" w:cs="Calibri"/>
      <w:sz w:val="22"/>
    </w:rPr>
  </w:style>
  <w:style w:type="paragraph" w:styleId="BodyTextIndent">
    <w:name w:val="Body Text Indent"/>
    <w:basedOn w:val="Normal"/>
    <w:link w:val="BodyTextIndentChar"/>
    <w:uiPriority w:val="99"/>
    <w:unhideWhenUsed/>
    <w:rsid w:val="001D69EB"/>
    <w:pPr>
      <w:spacing w:after="120"/>
      <w:ind w:left="360"/>
    </w:pPr>
  </w:style>
  <w:style w:type="character" w:customStyle="1" w:styleId="BodyTextIndentChar">
    <w:name w:val="Body Text Indent Char"/>
    <w:basedOn w:val="DefaultParagraphFont"/>
    <w:link w:val="BodyTextIndent"/>
    <w:uiPriority w:val="99"/>
    <w:rsid w:val="001D69EB"/>
    <w:rPr>
      <w:rFonts w:ascii="Calibri" w:hAnsi="Calibri" w:cs="Calibri"/>
      <w:sz w:val="22"/>
    </w:rPr>
  </w:style>
  <w:style w:type="paragraph" w:styleId="BodyText3">
    <w:name w:val="Body Text 3"/>
    <w:basedOn w:val="Normal"/>
    <w:link w:val="BodyText3Char"/>
    <w:unhideWhenUsed/>
    <w:rsid w:val="001D69EB"/>
    <w:pPr>
      <w:spacing w:after="120"/>
    </w:pPr>
    <w:rPr>
      <w:szCs w:val="16"/>
    </w:rPr>
  </w:style>
  <w:style w:type="character" w:customStyle="1" w:styleId="BodyText3Char">
    <w:name w:val="Body Text 3 Char"/>
    <w:basedOn w:val="DefaultParagraphFont"/>
    <w:link w:val="BodyText3"/>
    <w:rsid w:val="001D69EB"/>
    <w:rPr>
      <w:rFonts w:ascii="Calibri" w:hAnsi="Calibri" w:cs="Calibri"/>
      <w:sz w:val="22"/>
      <w:szCs w:val="16"/>
    </w:rPr>
  </w:style>
  <w:style w:type="character" w:customStyle="1" w:styleId="StyleBold">
    <w:name w:val="Style Bold"/>
    <w:basedOn w:val="DefaultParagraphFont"/>
    <w:uiPriority w:val="9"/>
    <w:semiHidden/>
    <w:rsid w:val="001D69EB"/>
    <w:rPr>
      <w:b/>
      <w:bCs/>
    </w:rPr>
  </w:style>
  <w:style w:type="character" w:customStyle="1" w:styleId="body-text">
    <w:name w:val="body-text"/>
    <w:basedOn w:val="DefaultParagraphFont"/>
    <w:rsid w:val="001D69EB"/>
  </w:style>
  <w:style w:type="paragraph" w:customStyle="1" w:styleId="StyleStyle411ptBoldBorderSinglesolidlineAuto0">
    <w:name w:val="Style Style4 + 11 pt Bold Border: : (Single solid line Auto  0...."/>
    <w:basedOn w:val="Normal"/>
    <w:link w:val="StyleStyle411ptBoldBorderSinglesolidlineAuto0Char"/>
    <w:qFormat/>
    <w:rsid w:val="001D69E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D69EB"/>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1D69EB"/>
    <w:rPr>
      <w:rFonts w:ascii="Tahoma" w:hAnsi="Tahoma" w:cs="Tahoma"/>
      <w:sz w:val="16"/>
      <w:szCs w:val="16"/>
    </w:rPr>
  </w:style>
  <w:style w:type="character" w:customStyle="1" w:styleId="globalcontentbody">
    <w:name w:val="globalcontentbody"/>
    <w:basedOn w:val="DefaultParagraphFont"/>
    <w:rsid w:val="001D69EB"/>
  </w:style>
  <w:style w:type="paragraph" w:customStyle="1" w:styleId="StyleStyle112pt">
    <w:name w:val="Style Style1 + 12 pt"/>
    <w:basedOn w:val="Normal"/>
    <w:link w:val="StyleStyle112ptChar"/>
    <w:qFormat/>
    <w:rsid w:val="001D69EB"/>
    <w:rPr>
      <w:rFonts w:eastAsia="SimSun"/>
      <w:u w:val="single"/>
      <w:lang w:eastAsia="zh-CN"/>
    </w:rPr>
  </w:style>
  <w:style w:type="character" w:customStyle="1" w:styleId="StyleStyle112ptChar">
    <w:name w:val="Style Style1 + 12 pt Char"/>
    <w:basedOn w:val="DefaultParagraphFont"/>
    <w:link w:val="StyleStyle112pt"/>
    <w:rsid w:val="001D69EB"/>
    <w:rPr>
      <w:rFonts w:ascii="Calibri" w:eastAsia="SimSun" w:hAnsi="Calibri" w:cs="Calibri"/>
      <w:sz w:val="22"/>
      <w:u w:val="single"/>
      <w:lang w:eastAsia="zh-CN"/>
    </w:rPr>
  </w:style>
  <w:style w:type="paragraph" w:customStyle="1" w:styleId="MinimizedText">
    <w:name w:val="Minimized Text"/>
    <w:basedOn w:val="Normal"/>
    <w:link w:val="MinimizedTextChar"/>
    <w:qFormat/>
    <w:rsid w:val="001D69EB"/>
    <w:rPr>
      <w:rFonts w:eastAsia="Times New Roman"/>
    </w:rPr>
  </w:style>
  <w:style w:type="character" w:customStyle="1" w:styleId="MinimizedTextChar">
    <w:name w:val="Minimized Text Char"/>
    <w:basedOn w:val="DefaultParagraphFont"/>
    <w:link w:val="MinimizedText"/>
    <w:rsid w:val="001D69EB"/>
    <w:rPr>
      <w:rFonts w:ascii="Calibri" w:eastAsia="Times New Roman" w:hAnsi="Calibri" w:cs="Calibri"/>
      <w:sz w:val="22"/>
    </w:rPr>
  </w:style>
  <w:style w:type="character" w:customStyle="1" w:styleId="term1">
    <w:name w:val="term1"/>
    <w:basedOn w:val="DefaultParagraphFont"/>
    <w:rsid w:val="001D69EB"/>
    <w:rPr>
      <w:b/>
      <w:bCs/>
    </w:rPr>
  </w:style>
  <w:style w:type="character" w:customStyle="1" w:styleId="Styleterm111ptUnderline">
    <w:name w:val="Style term1 + 11 pt Underline"/>
    <w:basedOn w:val="term1"/>
    <w:rsid w:val="001D69EB"/>
    <w:rPr>
      <w:b/>
      <w:bCs/>
      <w:sz w:val="20"/>
      <w:u w:val="single"/>
    </w:rPr>
  </w:style>
  <w:style w:type="paragraph" w:customStyle="1" w:styleId="StyleMinimizedTextArialNarrow10pt">
    <w:name w:val="Style Minimized Text + Arial Narrow 10 pt"/>
    <w:basedOn w:val="MinimizedText"/>
    <w:link w:val="StyleMinimizedTextArialNarrow10ptChar"/>
    <w:qFormat/>
    <w:rsid w:val="001D69EB"/>
    <w:rPr>
      <w:sz w:val="20"/>
    </w:rPr>
  </w:style>
  <w:style w:type="character" w:customStyle="1" w:styleId="StyleMinimizedTextArialNarrow10ptChar">
    <w:name w:val="Style Minimized Text + Arial Narrow 10 pt Char"/>
    <w:basedOn w:val="MinimizedTextChar"/>
    <w:link w:val="StyleMinimizedTextArialNarrow10pt"/>
    <w:rsid w:val="001D69EB"/>
    <w:rPr>
      <w:rFonts w:ascii="Calibri" w:eastAsia="Times New Roman" w:hAnsi="Calibri" w:cs="Calibri"/>
      <w:sz w:val="20"/>
    </w:rPr>
  </w:style>
  <w:style w:type="character" w:customStyle="1" w:styleId="Styleunderline11ptBold">
    <w:name w:val="Style underline + 11 pt Bold"/>
    <w:basedOn w:val="underline"/>
    <w:rsid w:val="001D69E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D69E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D69EB"/>
    <w:rPr>
      <w:rFonts w:ascii="Calibri" w:eastAsia="Times New Roman" w:hAnsi="Calibri" w:cs="Calibri"/>
      <w:sz w:val="22"/>
      <w:u w:val="single"/>
      <w:bdr w:val="single" w:sz="4" w:space="0" w:color="auto"/>
    </w:rPr>
  </w:style>
  <w:style w:type="character" w:customStyle="1" w:styleId="Style9pt">
    <w:name w:val="Style 9 pt"/>
    <w:basedOn w:val="DefaultParagraphFont"/>
    <w:rsid w:val="001D69EB"/>
    <w:rPr>
      <w:rFonts w:ascii="Times New Roman" w:hAnsi="Times New Roman"/>
      <w:sz w:val="20"/>
    </w:rPr>
  </w:style>
  <w:style w:type="paragraph" w:customStyle="1" w:styleId="StyleStyle49pt3">
    <w:name w:val="Style Style4 + 9 pt3"/>
    <w:basedOn w:val="Style4"/>
    <w:link w:val="StyleStyle49pt3Char"/>
    <w:qFormat/>
    <w:rsid w:val="001D69EB"/>
    <w:rPr>
      <w:rFonts w:cs="Times New Roman"/>
    </w:rPr>
  </w:style>
  <w:style w:type="character" w:customStyle="1" w:styleId="StyleStyle49pt3Char">
    <w:name w:val="Style Style4 + 9 pt3 Char"/>
    <w:basedOn w:val="Style4Char"/>
    <w:link w:val="StyleStyle49pt3"/>
    <w:rsid w:val="001D69EB"/>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D69EB"/>
    <w:rPr>
      <w:rFonts w:cs="Times New Roman"/>
      <w:b/>
      <w:bCs/>
    </w:rPr>
  </w:style>
  <w:style w:type="character" w:customStyle="1" w:styleId="StyleStyle4BoldChar">
    <w:name w:val="Style Style4 + Bold Char"/>
    <w:basedOn w:val="Style4Char"/>
    <w:link w:val="StyleStyle4Bold"/>
    <w:rsid w:val="001D69EB"/>
    <w:rPr>
      <w:rFonts w:ascii="Calibri" w:eastAsia="Times New Roman" w:hAnsi="Calibri" w:cs="Times New Roman"/>
      <w:b/>
      <w:bCs/>
      <w:sz w:val="22"/>
      <w:u w:val="single"/>
    </w:rPr>
  </w:style>
  <w:style w:type="character" w:customStyle="1" w:styleId="CharChar11">
    <w:name w:val="Char Char11"/>
    <w:basedOn w:val="DefaultParagraphFont"/>
    <w:rsid w:val="001D69EB"/>
    <w:rPr>
      <w:rFonts w:cs="Arial"/>
      <w:bCs/>
      <w:szCs w:val="26"/>
      <w:u w:val="single"/>
      <w:lang w:val="en-US" w:eastAsia="en-US" w:bidi="ar-SA"/>
    </w:rPr>
  </w:style>
  <w:style w:type="character" w:customStyle="1" w:styleId="authorbio">
    <w:name w:val="authorbio"/>
    <w:basedOn w:val="DefaultParagraphFont"/>
    <w:rsid w:val="001D69EB"/>
  </w:style>
  <w:style w:type="character" w:customStyle="1" w:styleId="a">
    <w:name w:val="a"/>
    <w:basedOn w:val="DefaultParagraphFont"/>
    <w:rsid w:val="001D69EB"/>
  </w:style>
  <w:style w:type="character" w:customStyle="1" w:styleId="StyleStyleUnderline411pt">
    <w:name w:val="Style Style Underline4 + 11 pt"/>
    <w:basedOn w:val="DefaultParagraphFont"/>
    <w:rsid w:val="001D69EB"/>
    <w:rPr>
      <w:sz w:val="20"/>
      <w:u w:val="single"/>
    </w:rPr>
  </w:style>
  <w:style w:type="character" w:customStyle="1" w:styleId="StyleStyleUnderline411ptBold">
    <w:name w:val="Style Style Underline4 + 11 pt Bold"/>
    <w:basedOn w:val="DefaultParagraphFont"/>
    <w:rsid w:val="001D69EB"/>
    <w:rPr>
      <w:b/>
      <w:bCs/>
      <w:sz w:val="20"/>
      <w:u w:val="single"/>
    </w:rPr>
  </w:style>
  <w:style w:type="character" w:customStyle="1" w:styleId="StyleStyleUnderline311pt">
    <w:name w:val="Style Style Underline3 + 11 pt"/>
    <w:basedOn w:val="DefaultParagraphFont"/>
    <w:rsid w:val="001D69EB"/>
    <w:rPr>
      <w:sz w:val="20"/>
      <w:u w:val="single"/>
    </w:rPr>
  </w:style>
  <w:style w:type="character" w:customStyle="1" w:styleId="StyleStyleUnderline311ptBold">
    <w:name w:val="Style Style Underline3 + 11 pt Bold"/>
    <w:basedOn w:val="DefaultParagraphFont"/>
    <w:rsid w:val="001D69EB"/>
    <w:rPr>
      <w:b/>
      <w:bCs/>
      <w:sz w:val="20"/>
      <w:u w:val="single"/>
    </w:rPr>
  </w:style>
  <w:style w:type="character" w:customStyle="1" w:styleId="StyleUnderline3">
    <w:name w:val="Style Underline3"/>
    <w:basedOn w:val="DefaultParagraphFont"/>
    <w:rsid w:val="001D69EB"/>
    <w:rPr>
      <w:u w:val="single"/>
    </w:rPr>
  </w:style>
  <w:style w:type="paragraph" w:customStyle="1" w:styleId="StyleStyle111ptBorderSinglesolidlineAuto05ptL">
    <w:name w:val="Style Style1 + 11 pt Border: : (Single solid line Auto  0.5 pt L..."/>
    <w:link w:val="StyleStyle111ptBorderSinglesolidlineAuto05ptLChar"/>
    <w:qFormat/>
    <w:rsid w:val="001D69E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D69E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D69EB"/>
    <w:rPr>
      <w:u w:val="single"/>
    </w:rPr>
  </w:style>
  <w:style w:type="character" w:customStyle="1" w:styleId="NothingChar">
    <w:name w:val="Nothing Char"/>
    <w:basedOn w:val="DefaultParagraphFont"/>
    <w:link w:val="Nothing"/>
    <w:rsid w:val="001D69EB"/>
    <w:rPr>
      <w:rFonts w:ascii="Times New Roman" w:eastAsia="Times New Roman" w:hAnsi="Times New Roman" w:cs="Times New Roman"/>
      <w:sz w:val="20"/>
    </w:rPr>
  </w:style>
  <w:style w:type="character" w:customStyle="1" w:styleId="CardsFont12pt0">
    <w:name w:val="Cards + Font 12pt"/>
    <w:basedOn w:val="DefaultParagraphFont"/>
    <w:rsid w:val="001D69EB"/>
    <w:rPr>
      <w:rFonts w:ascii="Times New Roman" w:eastAsia="Calibri" w:hAnsi="Times New Roman" w:cs="Times New Roman"/>
      <w:sz w:val="24"/>
      <w:szCs w:val="20"/>
      <w:u w:val="single"/>
    </w:rPr>
  </w:style>
  <w:style w:type="character" w:customStyle="1" w:styleId="SmallTextChar0">
    <w:name w:val="Small Text Char"/>
    <w:basedOn w:val="CardTextChar0"/>
    <w:rsid w:val="001D69EB"/>
    <w:rPr>
      <w:rFonts w:ascii="Times New Roman" w:eastAsia="MS Mincho" w:hAnsi="Times New Roman" w:cs="Times New Roman"/>
      <w:sz w:val="15"/>
      <w:szCs w:val="24"/>
      <w:lang w:eastAsia="ja-JP"/>
    </w:rPr>
  </w:style>
  <w:style w:type="paragraph" w:customStyle="1" w:styleId="Circled">
    <w:name w:val="Circled"/>
    <w:link w:val="CircledChar"/>
    <w:qFormat/>
    <w:rsid w:val="001D69E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D69EB"/>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D69E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D69EB"/>
  </w:style>
  <w:style w:type="character" w:customStyle="1" w:styleId="part-of-speech">
    <w:name w:val="part-of-speech"/>
    <w:basedOn w:val="DefaultParagraphFont"/>
    <w:rsid w:val="001D69EB"/>
  </w:style>
  <w:style w:type="character" w:customStyle="1" w:styleId="sep">
    <w:name w:val="sep"/>
    <w:basedOn w:val="DefaultParagraphFont"/>
    <w:rsid w:val="001D69EB"/>
  </w:style>
  <w:style w:type="character" w:customStyle="1" w:styleId="pron">
    <w:name w:val="pron"/>
    <w:basedOn w:val="DefaultParagraphFont"/>
    <w:rsid w:val="001D69EB"/>
  </w:style>
  <w:style w:type="paragraph" w:customStyle="1" w:styleId="StyleStyle4LatinTimesNewRomanAsianSimSun">
    <w:name w:val="Style Style4 + (Latin) Times New Roman (Asian) SimSun"/>
    <w:basedOn w:val="Normal"/>
    <w:link w:val="StyleStyle4LatinTimesNewRomanAsianSimSunChar"/>
    <w:qFormat/>
    <w:rsid w:val="001D69E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D69EB"/>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D69E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D69EB"/>
    <w:rPr>
      <w:rFonts w:ascii="Calibri" w:eastAsia="SimSun" w:hAnsi="Calibri" w:cs="Calibri"/>
      <w:b/>
      <w:bCs/>
      <w:sz w:val="22"/>
      <w:u w:val="single"/>
    </w:rPr>
  </w:style>
  <w:style w:type="character" w:customStyle="1" w:styleId="CharChar3">
    <w:name w:val="Char Char3"/>
    <w:basedOn w:val="DefaultParagraphFont"/>
    <w:rsid w:val="001D69E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D69EB"/>
    <w:rPr>
      <w:bCs/>
      <w:szCs w:val="26"/>
      <w:u w:val="single"/>
    </w:rPr>
  </w:style>
  <w:style w:type="paragraph" w:styleId="Subtitle">
    <w:name w:val="Subtitle"/>
    <w:aliases w:val="Underlined card text"/>
    <w:basedOn w:val="Normal"/>
    <w:next w:val="Normal"/>
    <w:link w:val="SubtitleChar"/>
    <w:uiPriority w:val="99"/>
    <w:qFormat/>
    <w:rsid w:val="001D69EB"/>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1D69EB"/>
    <w:rPr>
      <w:color w:val="5A5A5A" w:themeColor="text1" w:themeTint="A5"/>
      <w:spacing w:val="15"/>
      <w:sz w:val="22"/>
      <w:szCs w:val="22"/>
    </w:rPr>
  </w:style>
  <w:style w:type="paragraph" w:customStyle="1" w:styleId="StyleStyle411pt1">
    <w:name w:val="Style Style4 + 11 pt1"/>
    <w:basedOn w:val="Style4"/>
    <w:link w:val="StyleStyle411pt1Char"/>
    <w:qFormat/>
    <w:rsid w:val="001D69EB"/>
    <w:rPr>
      <w:rFonts w:cs="Times New Roman"/>
    </w:rPr>
  </w:style>
  <w:style w:type="character" w:customStyle="1" w:styleId="StyleStyle411pt1Char">
    <w:name w:val="Style Style4 + 11 pt1 Char"/>
    <w:basedOn w:val="Style4Char"/>
    <w:link w:val="StyleStyle411pt1"/>
    <w:rsid w:val="001D69EB"/>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D69EB"/>
    <w:rPr>
      <w:b/>
      <w:u w:val="single"/>
      <w:lang w:val="en-US" w:eastAsia="en-US" w:bidi="ar-SA"/>
    </w:rPr>
  </w:style>
  <w:style w:type="character" w:customStyle="1" w:styleId="StyleUnderlineCharChar111pt">
    <w:name w:val="Style Underline Char Char1 + 11 pt"/>
    <w:basedOn w:val="DefaultParagraphFont"/>
    <w:rsid w:val="001D69E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D69E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D69E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D69EB"/>
    <w:rPr>
      <w:sz w:val="22"/>
      <w:u w:val="single"/>
    </w:rPr>
  </w:style>
  <w:style w:type="paragraph" w:customStyle="1" w:styleId="StyleMinimizedTextArialNarrow9pt">
    <w:name w:val="Style Minimized Text + Arial Narrow 9 pt"/>
    <w:basedOn w:val="Normal"/>
    <w:link w:val="StyleMinimizedTextArialNarrow9ptChar"/>
    <w:qFormat/>
    <w:rsid w:val="001D69EB"/>
    <w:rPr>
      <w:rFonts w:eastAsia="Times New Roman"/>
    </w:rPr>
  </w:style>
  <w:style w:type="character" w:customStyle="1" w:styleId="StyleMinimizedTextArialNarrow9ptChar">
    <w:name w:val="Style Minimized Text + Arial Narrow 9 pt Char"/>
    <w:basedOn w:val="DefaultParagraphFont"/>
    <w:link w:val="StyleMinimizedTextArialNarrow9pt"/>
    <w:rsid w:val="001D69EB"/>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D69E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D69E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D69E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D69E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D69E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D69EB"/>
    <w:rPr>
      <w:b w:val="0"/>
      <w:bCs/>
      <w:sz w:val="20"/>
      <w:u w:val="single"/>
      <w:lang w:val="en-US" w:eastAsia="en-US" w:bidi="ar-SA"/>
    </w:rPr>
  </w:style>
  <w:style w:type="character" w:customStyle="1" w:styleId="Styleunderline9pt">
    <w:name w:val="Style underline + 9 pt"/>
    <w:basedOn w:val="underline"/>
    <w:rsid w:val="001D69EB"/>
    <w:rPr>
      <w:rFonts w:ascii="Times New Roman" w:hAnsi="Times New Roman" w:cs="Times New Roman"/>
      <w:b/>
      <w:sz w:val="20"/>
      <w:u w:val="single"/>
    </w:rPr>
  </w:style>
  <w:style w:type="character" w:customStyle="1" w:styleId="StyleTimesNewRoman9pt">
    <w:name w:val="Style Times New Roman 9 pt"/>
    <w:basedOn w:val="DefaultParagraphFont"/>
    <w:rsid w:val="001D69EB"/>
    <w:rPr>
      <w:rFonts w:ascii="Times New Roman" w:hAnsi="Times New Roman"/>
      <w:sz w:val="20"/>
    </w:rPr>
  </w:style>
  <w:style w:type="character" w:customStyle="1" w:styleId="Styleunderline9pt1">
    <w:name w:val="Style underline + 9 pt1"/>
    <w:basedOn w:val="underline"/>
    <w:rsid w:val="001D69E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D69E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D69E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D69EB"/>
    <w:rPr>
      <w:b/>
      <w:bCs/>
      <w:noProof w:val="0"/>
      <w:sz w:val="20"/>
      <w:u w:val="single"/>
      <w:lang w:val="en-US" w:eastAsia="en-US" w:bidi="ar-SA"/>
    </w:rPr>
  </w:style>
  <w:style w:type="character" w:customStyle="1" w:styleId="Hyperlink23">
    <w:name w:val="Hyperlink23"/>
    <w:basedOn w:val="DefaultParagraphFont"/>
    <w:rsid w:val="001D69EB"/>
    <w:rPr>
      <w:color w:val="3300CC"/>
      <w:u w:val="single"/>
    </w:rPr>
  </w:style>
  <w:style w:type="paragraph" w:customStyle="1" w:styleId="cardCharChar">
    <w:name w:val="card Char Char"/>
    <w:basedOn w:val="Normal"/>
    <w:link w:val="cardCharCharChar"/>
    <w:qFormat/>
    <w:rsid w:val="001D69EB"/>
    <w:pPr>
      <w:ind w:left="288" w:right="288"/>
    </w:pPr>
    <w:rPr>
      <w:rFonts w:eastAsia="Times New Roman"/>
      <w:szCs w:val="20"/>
    </w:rPr>
  </w:style>
  <w:style w:type="character" w:customStyle="1" w:styleId="cardCharCharChar">
    <w:name w:val="card Char Char Char"/>
    <w:basedOn w:val="DefaultParagraphFont"/>
    <w:link w:val="cardCharChar"/>
    <w:rsid w:val="001D69EB"/>
    <w:rPr>
      <w:rFonts w:ascii="Calibri" w:eastAsia="Times New Roman" w:hAnsi="Calibri" w:cs="Calibri"/>
      <w:sz w:val="22"/>
      <w:szCs w:val="20"/>
    </w:rPr>
  </w:style>
  <w:style w:type="character" w:customStyle="1" w:styleId="StyleunderlineArialNarrow9ptBold">
    <w:name w:val="Style underline + Arial Narrow 9 pt Bold"/>
    <w:basedOn w:val="underline"/>
    <w:rsid w:val="001D69E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D69EB"/>
  </w:style>
  <w:style w:type="character" w:customStyle="1" w:styleId="StylecardCharCharArialNarrow9ptChar">
    <w:name w:val="Style card Char Char + Arial Narrow 9 pt Char"/>
    <w:basedOn w:val="cardCharCharChar"/>
    <w:link w:val="StylecardCharCharArialNarrow9pt"/>
    <w:rsid w:val="001D69EB"/>
    <w:rPr>
      <w:rFonts w:ascii="Calibri" w:eastAsia="Times New Roman" w:hAnsi="Calibri" w:cs="Calibri"/>
      <w:sz w:val="22"/>
      <w:szCs w:val="20"/>
    </w:rPr>
  </w:style>
  <w:style w:type="character" w:customStyle="1" w:styleId="UnderlineCharCharChar">
    <w:name w:val="Underline Char Char Char"/>
    <w:basedOn w:val="DefaultParagraphFont"/>
    <w:rsid w:val="001D69EB"/>
    <w:rPr>
      <w:noProof w:val="0"/>
      <w:u w:val="single"/>
      <w:lang w:val="en-US" w:eastAsia="en-US" w:bidi="ar-SA"/>
    </w:rPr>
  </w:style>
  <w:style w:type="character" w:customStyle="1" w:styleId="CardTextChar1">
    <w:name w:val="Card Text Char1"/>
    <w:basedOn w:val="DefaultParagraphFont"/>
    <w:rsid w:val="001D69E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D69E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D69E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D69E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D69E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D69E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D69E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D69E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D69EB"/>
    <w:rPr>
      <w:rFonts w:eastAsia="Times New Roman"/>
    </w:rPr>
  </w:style>
  <w:style w:type="character" w:customStyle="1" w:styleId="TextsmallChar">
    <w:name w:val="Textsmall Char"/>
    <w:basedOn w:val="DefaultParagraphFont"/>
    <w:link w:val="Textsmall"/>
    <w:rsid w:val="001D69EB"/>
    <w:rPr>
      <w:rFonts w:ascii="Calibri" w:eastAsia="Times New Roman" w:hAnsi="Calibri" w:cs="Calibri"/>
      <w:sz w:val="22"/>
    </w:rPr>
  </w:style>
  <w:style w:type="character" w:customStyle="1" w:styleId="CharChar111">
    <w:name w:val="Char Char111"/>
    <w:basedOn w:val="DefaultParagraphFont"/>
    <w:rsid w:val="001D69EB"/>
    <w:rPr>
      <w:rFonts w:cs="Arial"/>
      <w:bCs/>
      <w:szCs w:val="26"/>
      <w:u w:val="single"/>
      <w:lang w:val="en-US" w:eastAsia="en-US" w:bidi="ar-SA"/>
    </w:rPr>
  </w:style>
  <w:style w:type="character" w:customStyle="1" w:styleId="UnderlineBold">
    <w:name w:val="Underline + Bold"/>
    <w:uiPriority w:val="1"/>
    <w:qFormat/>
    <w:rsid w:val="001D69EB"/>
    <w:rPr>
      <w:b/>
      <w:sz w:val="20"/>
      <w:u w:val="single"/>
    </w:rPr>
  </w:style>
  <w:style w:type="paragraph" w:customStyle="1" w:styleId="cardtextsmall">
    <w:name w:val="card text small"/>
    <w:basedOn w:val="Normal"/>
    <w:qFormat/>
    <w:rsid w:val="001D69EB"/>
    <w:rPr>
      <w:rFonts w:ascii="Arial Narrow" w:eastAsia="Times New Roman" w:hAnsi="Arial Narrow"/>
    </w:rPr>
  </w:style>
  <w:style w:type="character" w:customStyle="1" w:styleId="AUnterdline">
    <w:name w:val="AUnterdline"/>
    <w:rsid w:val="001D69E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D69EB"/>
    <w:rPr>
      <w:rFonts w:ascii="Times New Roman" w:hAnsi="Times New Roman"/>
      <w:b/>
      <w:bCs/>
      <w:sz w:val="20"/>
      <w:u w:val="single"/>
      <w:bdr w:val="single" w:sz="4" w:space="0" w:color="auto"/>
    </w:rPr>
  </w:style>
  <w:style w:type="character" w:customStyle="1" w:styleId="highlightedsearchterm">
    <w:name w:val="highlightedsearchterm"/>
    <w:rsid w:val="001D69EB"/>
  </w:style>
  <w:style w:type="character" w:customStyle="1" w:styleId="StyleUnderline1">
    <w:name w:val="Style Underline1"/>
    <w:basedOn w:val="DefaultParagraphFont"/>
    <w:rsid w:val="001D69EB"/>
    <w:rPr>
      <w:rFonts w:ascii="Times New Roman" w:hAnsi="Times New Roman"/>
      <w:sz w:val="20"/>
      <w:u w:val="single"/>
    </w:rPr>
  </w:style>
  <w:style w:type="paragraph" w:customStyle="1" w:styleId="CardIndented">
    <w:name w:val="Card (Indented)"/>
    <w:basedOn w:val="Normal"/>
    <w:link w:val="CardIndentedChar"/>
    <w:qFormat/>
    <w:rsid w:val="001D69EB"/>
    <w:pPr>
      <w:ind w:left="288"/>
    </w:pPr>
  </w:style>
  <w:style w:type="paragraph" w:customStyle="1" w:styleId="StyleStyle49pt10">
    <w:name w:val="Style Style4 + 9 pt10"/>
    <w:basedOn w:val="Style4"/>
    <w:link w:val="StyleStyle49pt10Char"/>
    <w:qFormat/>
    <w:rsid w:val="001D69EB"/>
    <w:rPr>
      <w:rFonts w:cs="Times New Roman"/>
    </w:rPr>
  </w:style>
  <w:style w:type="character" w:customStyle="1" w:styleId="StyleStyle49pt10Char">
    <w:name w:val="Style Style4 + 9 pt10 Char"/>
    <w:basedOn w:val="Style4Char"/>
    <w:link w:val="StyleStyle49pt10"/>
    <w:rsid w:val="001D69EB"/>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D69EB"/>
    <w:rPr>
      <w:rFonts w:cs="Times New Roman"/>
      <w:b/>
      <w:bCs/>
    </w:rPr>
  </w:style>
  <w:style w:type="character" w:customStyle="1" w:styleId="StyleStyle49ptBold7Char">
    <w:name w:val="Style Style4 + 9 pt Bold7 Char"/>
    <w:link w:val="StyleStyle49ptBold7"/>
    <w:rsid w:val="001D69E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D69EB"/>
    <w:pPr>
      <w:ind w:left="288"/>
    </w:pPr>
    <w:rPr>
      <w:rFonts w:eastAsia="Times New Roman"/>
      <w:u w:val="single"/>
    </w:rPr>
  </w:style>
  <w:style w:type="character" w:customStyle="1" w:styleId="NormalUnderlineChar">
    <w:name w:val="Normal Underline Char"/>
    <w:link w:val="NormalUnderline"/>
    <w:rsid w:val="001D69EB"/>
    <w:rPr>
      <w:rFonts w:ascii="Calibri" w:eastAsia="Times New Roman" w:hAnsi="Calibri" w:cs="Calibri"/>
      <w:sz w:val="22"/>
      <w:u w:val="single"/>
    </w:rPr>
  </w:style>
  <w:style w:type="character" w:customStyle="1" w:styleId="DontRead">
    <w:name w:val="Don't Read"/>
    <w:qFormat/>
    <w:rsid w:val="001D69EB"/>
    <w:rPr>
      <w:rFonts w:ascii="Times New Roman" w:hAnsi="Times New Roman"/>
      <w:sz w:val="16"/>
    </w:rPr>
  </w:style>
  <w:style w:type="paragraph" w:customStyle="1" w:styleId="Underlinestyle">
    <w:name w:val="Underline style"/>
    <w:basedOn w:val="Normal"/>
    <w:qFormat/>
    <w:rsid w:val="001D69EB"/>
    <w:rPr>
      <w:rFonts w:eastAsia="Times New Roman"/>
      <w:u w:val="single"/>
    </w:rPr>
  </w:style>
  <w:style w:type="character" w:customStyle="1" w:styleId="Style11ptUnderline3">
    <w:name w:val="Style 11 pt Underline3"/>
    <w:rsid w:val="001D69EB"/>
    <w:rPr>
      <w:sz w:val="20"/>
      <w:u w:val="single"/>
    </w:rPr>
  </w:style>
  <w:style w:type="character" w:customStyle="1" w:styleId="27">
    <w:name w:val="27"/>
    <w:rsid w:val="001D69EB"/>
    <w:rPr>
      <w:rFonts w:cs="Arial"/>
      <w:bCs/>
      <w:sz w:val="20"/>
      <w:u w:val="single"/>
      <w:lang w:val="en-US" w:eastAsia="en-US" w:bidi="ar-SA"/>
    </w:rPr>
  </w:style>
  <w:style w:type="character" w:customStyle="1" w:styleId="2">
    <w:name w:val="2"/>
    <w:rsid w:val="001D69EB"/>
    <w:rPr>
      <w:rFonts w:cs="Arial"/>
      <w:bCs/>
      <w:sz w:val="20"/>
      <w:u w:val="single"/>
      <w:lang w:val="en-US" w:eastAsia="en-US" w:bidi="ar-SA"/>
    </w:rPr>
  </w:style>
  <w:style w:type="character" w:customStyle="1" w:styleId="Style9ptUnderline11">
    <w:name w:val="Style 9 pt Underline11"/>
    <w:basedOn w:val="DefaultParagraphFont"/>
    <w:rsid w:val="001D69EB"/>
    <w:rPr>
      <w:sz w:val="20"/>
      <w:u w:val="single"/>
    </w:rPr>
  </w:style>
  <w:style w:type="character" w:customStyle="1" w:styleId="Style9ptBoldUnderline5">
    <w:name w:val="Style 9 pt Bold Underline5"/>
    <w:basedOn w:val="DefaultParagraphFont"/>
    <w:rsid w:val="001D69EB"/>
    <w:rPr>
      <w:b/>
      <w:bCs/>
      <w:sz w:val="20"/>
      <w:u w:val="single"/>
    </w:rPr>
  </w:style>
  <w:style w:type="character" w:customStyle="1" w:styleId="CharChar114">
    <w:name w:val="Char Char114"/>
    <w:basedOn w:val="DefaultParagraphFont"/>
    <w:rsid w:val="001D69EB"/>
    <w:rPr>
      <w:rFonts w:cs="Arial"/>
      <w:bCs/>
      <w:szCs w:val="26"/>
      <w:u w:val="single"/>
      <w:lang w:val="en-US" w:eastAsia="en-US" w:bidi="ar-SA"/>
    </w:rPr>
  </w:style>
  <w:style w:type="character" w:customStyle="1" w:styleId="CharChar113">
    <w:name w:val="Char Char113"/>
    <w:basedOn w:val="DefaultParagraphFont"/>
    <w:rsid w:val="001D69EB"/>
    <w:rPr>
      <w:rFonts w:cs="Arial"/>
      <w:bCs/>
      <w:szCs w:val="26"/>
      <w:u w:val="single"/>
      <w:lang w:val="en-US" w:eastAsia="en-US" w:bidi="ar-SA"/>
    </w:rPr>
  </w:style>
  <w:style w:type="character" w:customStyle="1" w:styleId="CharChar112">
    <w:name w:val="Char Char112"/>
    <w:basedOn w:val="DefaultParagraphFont"/>
    <w:rsid w:val="001D69EB"/>
    <w:rPr>
      <w:rFonts w:cs="Arial"/>
      <w:bCs/>
      <w:szCs w:val="26"/>
      <w:u w:val="single"/>
      <w:lang w:val="en-US" w:eastAsia="en-US" w:bidi="ar-SA"/>
    </w:rPr>
  </w:style>
  <w:style w:type="character" w:customStyle="1" w:styleId="ssl0">
    <w:name w:val="ss_l0"/>
    <w:basedOn w:val="DefaultParagraphFont"/>
    <w:rsid w:val="001D69EB"/>
  </w:style>
  <w:style w:type="paragraph" w:styleId="CommentText">
    <w:name w:val="annotation text"/>
    <w:basedOn w:val="Normal"/>
    <w:link w:val="CommentTextChar"/>
    <w:uiPriority w:val="99"/>
    <w:rsid w:val="001D69EB"/>
    <w:rPr>
      <w:szCs w:val="20"/>
    </w:rPr>
  </w:style>
  <w:style w:type="character" w:customStyle="1" w:styleId="CommentTextChar">
    <w:name w:val="Comment Text Char"/>
    <w:basedOn w:val="DefaultParagraphFont"/>
    <w:link w:val="CommentText"/>
    <w:uiPriority w:val="99"/>
    <w:rsid w:val="001D69EB"/>
    <w:rPr>
      <w:rFonts w:ascii="Calibri" w:hAnsi="Calibri" w:cs="Calibri"/>
      <w:sz w:val="22"/>
      <w:szCs w:val="20"/>
    </w:rPr>
  </w:style>
  <w:style w:type="character" w:customStyle="1" w:styleId="CommentSubjectChar">
    <w:name w:val="Comment Subject Char"/>
    <w:basedOn w:val="CommentTextChar"/>
    <w:link w:val="CommentSubject"/>
    <w:rsid w:val="001D69EB"/>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1D69EB"/>
    <w:rPr>
      <w:rFonts w:ascii="Times New Roman" w:hAnsi="Times New Roman" w:cs="Times New Roman"/>
      <w:b/>
      <w:bCs/>
    </w:rPr>
  </w:style>
  <w:style w:type="character" w:customStyle="1" w:styleId="CommentSubjectChar1">
    <w:name w:val="Comment Subject Char1"/>
    <w:basedOn w:val="CommentTextChar"/>
    <w:uiPriority w:val="99"/>
    <w:semiHidden/>
    <w:rsid w:val="001D69EB"/>
    <w:rPr>
      <w:rFonts w:ascii="Calibri" w:hAnsi="Calibri" w:cs="Calibri"/>
      <w:b/>
      <w:bCs/>
      <w:sz w:val="22"/>
      <w:szCs w:val="20"/>
    </w:rPr>
  </w:style>
  <w:style w:type="paragraph" w:customStyle="1" w:styleId="WW-Default1">
    <w:name w:val="WW-Default1"/>
    <w:basedOn w:val="Normal"/>
    <w:qFormat/>
    <w:rsid w:val="001D69EB"/>
    <w:pPr>
      <w:suppressAutoHyphens/>
    </w:pPr>
    <w:rPr>
      <w:rFonts w:eastAsia="Times New Roman"/>
      <w:b/>
      <w:bCs/>
      <w:szCs w:val="20"/>
      <w:lang w:eastAsia="ar-SA"/>
    </w:rPr>
  </w:style>
  <w:style w:type="paragraph" w:customStyle="1" w:styleId="Normal1">
    <w:name w:val="Normal1"/>
    <w:basedOn w:val="BodyText"/>
    <w:qFormat/>
    <w:rsid w:val="001D69EB"/>
  </w:style>
  <w:style w:type="character" w:customStyle="1" w:styleId="zoomme">
    <w:name w:val="zoomme"/>
    <w:basedOn w:val="DefaultParagraphFont"/>
    <w:rsid w:val="001D69EB"/>
  </w:style>
  <w:style w:type="character" w:customStyle="1" w:styleId="Date1">
    <w:name w:val="Date1"/>
    <w:basedOn w:val="DefaultParagraphFont"/>
    <w:rsid w:val="001D69EB"/>
  </w:style>
  <w:style w:type="character" w:customStyle="1" w:styleId="classauthor">
    <w:name w:val="class=&quot;author&quot;"/>
    <w:basedOn w:val="DefaultParagraphFont"/>
    <w:rsid w:val="001D69EB"/>
  </w:style>
  <w:style w:type="paragraph" w:customStyle="1" w:styleId="CardStyle">
    <w:name w:val="Card Style"/>
    <w:basedOn w:val="Normal"/>
    <w:link w:val="CardStyleChar"/>
    <w:qFormat/>
    <w:rsid w:val="001D69EB"/>
    <w:rPr>
      <w:rFonts w:eastAsia="Times New Roman"/>
    </w:rPr>
  </w:style>
  <w:style w:type="character" w:customStyle="1" w:styleId="CharCharChar">
    <w:name w:val="Char Char Char"/>
    <w:basedOn w:val="DefaultParagraphFont"/>
    <w:rsid w:val="001D69EB"/>
    <w:rPr>
      <w:rFonts w:cs="Arial"/>
      <w:bCs/>
      <w:szCs w:val="26"/>
      <w:u w:val="single"/>
      <w:lang w:val="en-US" w:eastAsia="en-US" w:bidi="ar-SA"/>
    </w:rPr>
  </w:style>
  <w:style w:type="character" w:customStyle="1" w:styleId="BoldUnderlineChar0">
    <w:name w:val="Bold Underline Char"/>
    <w:rsid w:val="001D69EB"/>
    <w:rPr>
      <w:rFonts w:ascii="Times New Roman" w:eastAsia="Times New Roman" w:hAnsi="Times New Roman"/>
      <w:b/>
      <w:bCs/>
      <w:szCs w:val="24"/>
      <w:u w:val="single"/>
    </w:rPr>
  </w:style>
  <w:style w:type="character" w:customStyle="1" w:styleId="texto1">
    <w:name w:val="texto1"/>
    <w:rsid w:val="001D69EB"/>
  </w:style>
  <w:style w:type="character" w:customStyle="1" w:styleId="apple-style-span">
    <w:name w:val="apple-style-span"/>
    <w:rsid w:val="001D69EB"/>
  </w:style>
  <w:style w:type="paragraph" w:customStyle="1" w:styleId="citenon-bold">
    <w:name w:val="cite non-bold"/>
    <w:basedOn w:val="Normal"/>
    <w:link w:val="citenon-boldChar"/>
    <w:qFormat/>
    <w:rsid w:val="001D69E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D69E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D69EB"/>
    <w:rPr>
      <w:rFonts w:ascii="Calibri" w:eastAsia="Times New Roman" w:hAnsi="Calibri" w:cs="Arial"/>
      <w:b/>
      <w:szCs w:val="28"/>
    </w:rPr>
  </w:style>
  <w:style w:type="paragraph" w:customStyle="1" w:styleId="Style23">
    <w:name w:val="Style23"/>
    <w:basedOn w:val="Normal"/>
    <w:uiPriority w:val="99"/>
    <w:qFormat/>
    <w:rsid w:val="001D69E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D69EB"/>
    <w:rPr>
      <w:rFonts w:ascii="Calibri" w:eastAsia="Times New Roman" w:hAnsi="Calibri" w:cs="Calibri"/>
      <w:sz w:val="22"/>
      <w:lang w:bidi="en-US"/>
    </w:rPr>
  </w:style>
  <w:style w:type="character" w:customStyle="1" w:styleId="gray">
    <w:name w:val="gray"/>
    <w:basedOn w:val="DefaultParagraphFont"/>
    <w:rsid w:val="001D69EB"/>
  </w:style>
  <w:style w:type="paragraph" w:customStyle="1" w:styleId="Tagtemplate">
    <w:name w:val="Tagtemplate"/>
    <w:basedOn w:val="Normal"/>
    <w:link w:val="TagtemplateChar"/>
    <w:autoRedefine/>
    <w:qFormat/>
    <w:rsid w:val="001D69EB"/>
    <w:pPr>
      <w:keepNext/>
      <w:keepLines/>
    </w:pPr>
    <w:rPr>
      <w:rFonts w:eastAsia="Calibri"/>
      <w:b/>
    </w:rPr>
  </w:style>
  <w:style w:type="character" w:customStyle="1" w:styleId="TagtemplateChar">
    <w:name w:val="Tagtemplate Char"/>
    <w:basedOn w:val="DefaultParagraphFont"/>
    <w:link w:val="Tagtemplate"/>
    <w:rsid w:val="001D69EB"/>
    <w:rPr>
      <w:rFonts w:ascii="Calibri" w:eastAsia="Calibri" w:hAnsi="Calibri" w:cs="Calibri"/>
      <w:b/>
      <w:sz w:val="22"/>
    </w:rPr>
  </w:style>
  <w:style w:type="character" w:customStyle="1" w:styleId="Styleunderline11ptBorderSinglesolidlineAuto05p">
    <w:name w:val="Style underline + 11 pt Border: : (Single solid line Auto  0.5 p..."/>
    <w:rsid w:val="001D69EB"/>
    <w:rPr>
      <w:sz w:val="20"/>
      <w:u w:val="single"/>
      <w:bdr w:val="single" w:sz="4" w:space="0" w:color="auto"/>
    </w:rPr>
  </w:style>
  <w:style w:type="paragraph" w:customStyle="1" w:styleId="Citation-FirstLine">
    <w:name w:val="Citation - First Line"/>
    <w:basedOn w:val="Normal"/>
    <w:next w:val="Normal"/>
    <w:autoRedefine/>
    <w:qFormat/>
    <w:rsid w:val="001D69EB"/>
    <w:pPr>
      <w:spacing w:line="240" w:lineRule="atLeast"/>
      <w:jc w:val="both"/>
    </w:pPr>
    <w:rPr>
      <w:rFonts w:ascii="Book Antiqua" w:eastAsia="Times New Roman" w:hAnsi="Book Antiqua"/>
    </w:rPr>
  </w:style>
  <w:style w:type="character" w:customStyle="1" w:styleId="CardText-Underlined">
    <w:name w:val="Card Text - Underlined"/>
    <w:rsid w:val="001D69EB"/>
    <w:rPr>
      <w:b/>
      <w:sz w:val="20"/>
      <w:u w:val="single"/>
    </w:rPr>
  </w:style>
  <w:style w:type="paragraph" w:customStyle="1" w:styleId="Citation-Complete">
    <w:name w:val="Citation - Complete"/>
    <w:basedOn w:val="Normal"/>
    <w:next w:val="Normal"/>
    <w:link w:val="Citation-CompleteChar"/>
    <w:autoRedefine/>
    <w:qFormat/>
    <w:rsid w:val="001D69E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D69EB"/>
    <w:rPr>
      <w:rFonts w:ascii="Book Antiqua" w:eastAsia="Times New Roman" w:hAnsi="Book Antiqua" w:cs="Calibri"/>
      <w:sz w:val="22"/>
    </w:rPr>
  </w:style>
  <w:style w:type="character" w:customStyle="1" w:styleId="MicroTextChar">
    <w:name w:val="MicroText Char"/>
    <w:link w:val="MicroText"/>
    <w:rsid w:val="001D69EB"/>
    <w:rPr>
      <w:rFonts w:ascii="Arial Narrow" w:hAnsi="Arial Narrow"/>
      <w:sz w:val="12"/>
    </w:rPr>
  </w:style>
  <w:style w:type="paragraph" w:customStyle="1" w:styleId="TagCite">
    <w:name w:val="Tag/Cite"/>
    <w:basedOn w:val="Normal"/>
    <w:qFormat/>
    <w:rsid w:val="001D69EB"/>
    <w:rPr>
      <w:rFonts w:eastAsia="Times New Roman"/>
      <w:b/>
    </w:rPr>
  </w:style>
  <w:style w:type="character" w:customStyle="1" w:styleId="Style11ptItalicUnderline">
    <w:name w:val="Style 11 pt Italic Underline"/>
    <w:basedOn w:val="DefaultParagraphFont"/>
    <w:rsid w:val="001D69EB"/>
    <w:rPr>
      <w:i/>
      <w:iCs/>
      <w:sz w:val="20"/>
      <w:u w:val="single"/>
    </w:rPr>
  </w:style>
  <w:style w:type="character" w:customStyle="1" w:styleId="Style11ptItalic">
    <w:name w:val="Style 11 pt Italic"/>
    <w:basedOn w:val="DefaultParagraphFont"/>
    <w:rsid w:val="001D69EB"/>
    <w:rPr>
      <w:rFonts w:ascii="Times New Roman" w:hAnsi="Times New Roman"/>
      <w:i/>
      <w:iCs/>
      <w:sz w:val="20"/>
    </w:rPr>
  </w:style>
  <w:style w:type="character" w:customStyle="1" w:styleId="BoldandUnderlineChar">
    <w:name w:val="Bold and Underline Char"/>
    <w:basedOn w:val="DefaultParagraphFont"/>
    <w:link w:val="BoldandUnderline"/>
    <w:locked/>
    <w:rsid w:val="001D69EB"/>
    <w:rPr>
      <w:b/>
      <w:u w:val="single"/>
    </w:rPr>
  </w:style>
  <w:style w:type="paragraph" w:customStyle="1" w:styleId="BoldandUnderline">
    <w:name w:val="Bold and Underline"/>
    <w:basedOn w:val="Normal"/>
    <w:link w:val="BoldandUnderlineChar"/>
    <w:qFormat/>
    <w:rsid w:val="001D69EB"/>
    <w:rPr>
      <w:rFonts w:asciiTheme="minorHAnsi" w:hAnsiTheme="minorHAnsi" w:cstheme="minorBidi"/>
      <w:b/>
      <w:sz w:val="24"/>
      <w:u w:val="single"/>
    </w:rPr>
  </w:style>
  <w:style w:type="character" w:customStyle="1" w:styleId="hdr">
    <w:name w:val="hdr"/>
    <w:basedOn w:val="DefaultParagraphFont"/>
    <w:rsid w:val="001D69EB"/>
  </w:style>
  <w:style w:type="paragraph" w:customStyle="1" w:styleId="StyleStyle49ptBold3">
    <w:name w:val="Style Style4 + 9 pt Bold3"/>
    <w:basedOn w:val="Style4"/>
    <w:link w:val="StyleStyle49ptBold3Char"/>
    <w:qFormat/>
    <w:rsid w:val="001D69EB"/>
    <w:rPr>
      <w:rFonts w:cs="Times New Roman"/>
      <w:b/>
      <w:bCs/>
    </w:rPr>
  </w:style>
  <w:style w:type="character" w:customStyle="1" w:styleId="StyleStyle49ptBold3Char">
    <w:name w:val="Style Style4 + 9 pt Bold3 Char"/>
    <w:basedOn w:val="Style4Char"/>
    <w:link w:val="StyleStyle49ptBold3"/>
    <w:rsid w:val="001D69EB"/>
    <w:rPr>
      <w:rFonts w:ascii="Calibri" w:eastAsia="Times New Roman" w:hAnsi="Calibri" w:cs="Times New Roman"/>
      <w:b/>
      <w:bCs/>
      <w:sz w:val="22"/>
      <w:u w:val="single"/>
    </w:rPr>
  </w:style>
  <w:style w:type="character" w:customStyle="1" w:styleId="Style9ptUnderline6">
    <w:name w:val="Style 9 pt Underline6"/>
    <w:basedOn w:val="DefaultParagraphFont"/>
    <w:rsid w:val="001D69EB"/>
    <w:rPr>
      <w:sz w:val="20"/>
      <w:u w:val="single"/>
    </w:rPr>
  </w:style>
  <w:style w:type="character" w:customStyle="1" w:styleId="ct-with-fmlt">
    <w:name w:val="ct-with-fmlt"/>
    <w:basedOn w:val="DefaultParagraphFont"/>
    <w:rsid w:val="001D69EB"/>
  </w:style>
  <w:style w:type="paragraph" w:customStyle="1" w:styleId="TagText">
    <w:name w:val="TagText"/>
    <w:basedOn w:val="Normal"/>
    <w:uiPriority w:val="99"/>
    <w:qFormat/>
    <w:rsid w:val="001D69EB"/>
    <w:rPr>
      <w:b/>
    </w:rPr>
  </w:style>
  <w:style w:type="paragraph" w:customStyle="1" w:styleId="StyleStyle49pt">
    <w:name w:val="Style Style4 + 9 pt"/>
    <w:basedOn w:val="Normal"/>
    <w:link w:val="StyleStyle49ptChar"/>
    <w:qFormat/>
    <w:rsid w:val="001D69EB"/>
    <w:rPr>
      <w:rFonts w:eastAsia="Times New Roman"/>
      <w:u w:val="single"/>
    </w:rPr>
  </w:style>
  <w:style w:type="character" w:customStyle="1" w:styleId="StyleStyle49ptChar">
    <w:name w:val="Style Style4 + 9 pt Char"/>
    <w:basedOn w:val="DefaultParagraphFont"/>
    <w:link w:val="StyleStyle49pt"/>
    <w:rsid w:val="001D69EB"/>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D69EB"/>
    <w:rPr>
      <w:rFonts w:eastAsia="Times New Roman"/>
      <w:b/>
      <w:bCs/>
      <w:u w:val="single"/>
    </w:rPr>
  </w:style>
  <w:style w:type="character" w:customStyle="1" w:styleId="StyleStyle49ptBoldChar">
    <w:name w:val="Style Style4 + 9 pt Bold Char"/>
    <w:basedOn w:val="DefaultParagraphFont"/>
    <w:link w:val="StyleStyle49ptBold"/>
    <w:rsid w:val="001D69EB"/>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D69E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D69EB"/>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D69E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D69EB"/>
    <w:rPr>
      <w:rFonts w:ascii="Arial" w:eastAsia="Times New Roman" w:hAnsi="Arial" w:cs="Arial"/>
      <w:b/>
      <w:bCs/>
      <w:sz w:val="22"/>
      <w:u w:val="single"/>
    </w:rPr>
  </w:style>
  <w:style w:type="paragraph" w:customStyle="1" w:styleId="StyleUnderlined11pt">
    <w:name w:val="Style Underlined + 11 pt"/>
    <w:link w:val="StyleUnderlined11ptChar"/>
    <w:qFormat/>
    <w:rsid w:val="001D69E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D69EB"/>
    <w:rPr>
      <w:rFonts w:ascii="Arial" w:eastAsia="Times New Roman" w:hAnsi="Arial" w:cs="Arial"/>
      <w:sz w:val="22"/>
      <w:u w:val="single"/>
    </w:rPr>
  </w:style>
  <w:style w:type="character" w:customStyle="1" w:styleId="newscontent">
    <w:name w:val="newscontent"/>
    <w:rsid w:val="001D69EB"/>
  </w:style>
  <w:style w:type="character" w:customStyle="1" w:styleId="StyleUnderlinePatternClearYellow">
    <w:name w:val="Style Underline Pattern: Clear (Yellow)"/>
    <w:basedOn w:val="DefaultParagraphFont"/>
    <w:rsid w:val="001D69EB"/>
    <w:rPr>
      <w:u w:val="single"/>
      <w:shd w:val="clear" w:color="auto" w:fill="00FF00"/>
    </w:rPr>
  </w:style>
  <w:style w:type="paragraph" w:customStyle="1" w:styleId="StyleUnderlineChar11pt3">
    <w:name w:val="Style Underline Char + 11 pt3"/>
    <w:link w:val="StyleUnderlineChar11pt3Char"/>
    <w:qFormat/>
    <w:rsid w:val="001D69E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D69EB"/>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D69EB"/>
    <w:rPr>
      <w:b w:val="0"/>
      <w:bCs/>
      <w:u w:val="single"/>
    </w:rPr>
  </w:style>
  <w:style w:type="character" w:customStyle="1" w:styleId="date-display-single">
    <w:name w:val="date-display-single"/>
    <w:basedOn w:val="DefaultParagraphFont"/>
    <w:rsid w:val="001D69EB"/>
  </w:style>
  <w:style w:type="character" w:customStyle="1" w:styleId="CommentTextChar1">
    <w:name w:val="Comment Text Char1"/>
    <w:basedOn w:val="DefaultParagraphFont"/>
    <w:uiPriority w:val="99"/>
    <w:rsid w:val="001D69E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D69EB"/>
    <w:rPr>
      <w:rFonts w:ascii="Times New Roman" w:hAnsi="Times New Roman" w:cs="Times New Roman"/>
      <w:sz w:val="20"/>
    </w:rPr>
  </w:style>
  <w:style w:type="paragraph" w:customStyle="1" w:styleId="Cite2">
    <w:name w:val="Cite 2"/>
    <w:basedOn w:val="Normal"/>
    <w:qFormat/>
    <w:rsid w:val="001D69EB"/>
    <w:rPr>
      <w:rFonts w:eastAsia="MS Mincho"/>
      <w:b/>
      <w:u w:val="single"/>
    </w:rPr>
  </w:style>
  <w:style w:type="character" w:customStyle="1" w:styleId="StyleunderlineBold">
    <w:name w:val="Style underline + Bold"/>
    <w:basedOn w:val="underline"/>
    <w:rsid w:val="001D69EB"/>
    <w:rPr>
      <w:rFonts w:ascii="Times New Roman" w:hAnsi="Times New Roman" w:cs="Times New Roman"/>
      <w:bCs/>
      <w:sz w:val="20"/>
      <w:u w:val="single"/>
    </w:rPr>
  </w:style>
  <w:style w:type="paragraph" w:customStyle="1" w:styleId="cards0">
    <w:name w:val="cards"/>
    <w:basedOn w:val="Cites0"/>
    <w:qFormat/>
    <w:rsid w:val="001D69EB"/>
    <w:pPr>
      <w:widowControl/>
      <w:jc w:val="left"/>
    </w:pPr>
    <w:rPr>
      <w:szCs w:val="22"/>
    </w:rPr>
  </w:style>
  <w:style w:type="character" w:customStyle="1" w:styleId="Style10ptUnderline">
    <w:name w:val="Style 10 pt Underline"/>
    <w:basedOn w:val="DefaultParagraphFont"/>
    <w:rsid w:val="001D69EB"/>
    <w:rPr>
      <w:sz w:val="20"/>
      <w:u w:val="single"/>
    </w:rPr>
  </w:style>
  <w:style w:type="character" w:styleId="HTMLCite">
    <w:name w:val="HTML Cite"/>
    <w:uiPriority w:val="99"/>
    <w:rsid w:val="001D69EB"/>
    <w:rPr>
      <w:i/>
      <w:iCs/>
    </w:rPr>
  </w:style>
  <w:style w:type="character" w:customStyle="1" w:styleId="slug-pub-date">
    <w:name w:val="slug-pub-date"/>
    <w:basedOn w:val="DefaultParagraphFont"/>
    <w:rsid w:val="001D69EB"/>
  </w:style>
  <w:style w:type="character" w:customStyle="1" w:styleId="slug-vol">
    <w:name w:val="slug-vol"/>
    <w:basedOn w:val="DefaultParagraphFont"/>
    <w:rsid w:val="001D69EB"/>
  </w:style>
  <w:style w:type="character" w:customStyle="1" w:styleId="slug-issue">
    <w:name w:val="slug-issue"/>
    <w:basedOn w:val="DefaultParagraphFont"/>
    <w:rsid w:val="001D69EB"/>
  </w:style>
  <w:style w:type="character" w:customStyle="1" w:styleId="slug-pages">
    <w:name w:val="slug-pages"/>
    <w:basedOn w:val="DefaultParagraphFont"/>
    <w:rsid w:val="001D69E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D69EB"/>
    <w:rPr>
      <w:b/>
      <w:bCs/>
      <w:strike w:val="0"/>
      <w:dstrike w:val="0"/>
      <w:sz w:val="24"/>
      <w:u w:val="none"/>
      <w:effect w:val="none"/>
    </w:rPr>
  </w:style>
  <w:style w:type="paragraph" w:customStyle="1" w:styleId="Tag2">
    <w:name w:val="Tag2"/>
    <w:basedOn w:val="Normal"/>
    <w:autoRedefine/>
    <w:qFormat/>
    <w:rsid w:val="001D69EB"/>
    <w:pPr>
      <w:spacing w:before="120"/>
    </w:pPr>
    <w:rPr>
      <w:b/>
      <w:sz w:val="26"/>
    </w:rPr>
  </w:style>
  <w:style w:type="character" w:customStyle="1" w:styleId="tagchar">
    <w:name w:val="tagchar"/>
    <w:basedOn w:val="DefaultParagraphFont"/>
    <w:rsid w:val="001D69EB"/>
  </w:style>
  <w:style w:type="paragraph" w:customStyle="1" w:styleId="NormalText">
    <w:name w:val="Normal Text"/>
    <w:basedOn w:val="Normal"/>
    <w:link w:val="NormalTextChar"/>
    <w:autoRedefine/>
    <w:qFormat/>
    <w:rsid w:val="001D69EB"/>
    <w:pPr>
      <w:jc w:val="both"/>
    </w:pPr>
    <w:rPr>
      <w:rFonts w:eastAsia="Times New Roman"/>
      <w:szCs w:val="26"/>
    </w:rPr>
  </w:style>
  <w:style w:type="character" w:customStyle="1" w:styleId="pmterms11">
    <w:name w:val="pmterms11"/>
    <w:basedOn w:val="DefaultParagraphFont"/>
    <w:rsid w:val="001D69EB"/>
    <w:rPr>
      <w:b/>
      <w:bCs/>
      <w:i w:val="0"/>
      <w:iCs w:val="0"/>
      <w:color w:val="000000"/>
    </w:rPr>
  </w:style>
  <w:style w:type="character" w:customStyle="1" w:styleId="StyleUnderlineChar9ptBold">
    <w:name w:val="Style Underline Char + 9 pt Bold"/>
    <w:basedOn w:val="DefaultParagraphFont"/>
    <w:rsid w:val="001D69EB"/>
    <w:rPr>
      <w:rFonts w:ascii="Times New Roman" w:hAnsi="Times New Roman"/>
      <w:b/>
      <w:bCs/>
      <w:sz w:val="20"/>
      <w:u w:val="single"/>
      <w:lang w:val="en-US" w:eastAsia="en-US" w:bidi="ar-SA"/>
    </w:rPr>
  </w:style>
  <w:style w:type="character" w:customStyle="1" w:styleId="Style8pt">
    <w:name w:val="Style 8 pt"/>
    <w:basedOn w:val="DefaultParagraphFont"/>
    <w:rsid w:val="001D69EB"/>
    <w:rPr>
      <w:sz w:val="20"/>
    </w:rPr>
  </w:style>
  <w:style w:type="character" w:customStyle="1" w:styleId="UnderlineChar5Char">
    <w:name w:val="Underline Char5 Char"/>
    <w:basedOn w:val="DefaultParagraphFont"/>
    <w:rsid w:val="001D69EB"/>
    <w:rPr>
      <w:szCs w:val="24"/>
      <w:u w:val="single"/>
      <w:lang w:val="en-US" w:eastAsia="en-US" w:bidi="ar-SA"/>
    </w:rPr>
  </w:style>
  <w:style w:type="character" w:customStyle="1" w:styleId="BoldandUnderlineChar2Char1">
    <w:name w:val="Bold and Underline Char2 Char1"/>
    <w:basedOn w:val="DefaultParagraphFont"/>
    <w:rsid w:val="001D69E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D69E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D69EB"/>
    <w:rPr>
      <w:szCs w:val="24"/>
      <w:u w:val="single"/>
      <w:lang w:val="en-US" w:eastAsia="en-US" w:bidi="ar-SA"/>
    </w:rPr>
  </w:style>
  <w:style w:type="paragraph" w:customStyle="1" w:styleId="Language">
    <w:name w:val="Language"/>
    <w:basedOn w:val="Normal"/>
    <w:link w:val="LanguageChar"/>
    <w:qFormat/>
    <w:rsid w:val="001D69EB"/>
    <w:rPr>
      <w:rFonts w:eastAsia="Times New Roman"/>
      <w:strike/>
      <w:szCs w:val="20"/>
    </w:rPr>
  </w:style>
  <w:style w:type="character" w:customStyle="1" w:styleId="LanguageChar">
    <w:name w:val="Language Char"/>
    <w:basedOn w:val="DefaultParagraphFont"/>
    <w:link w:val="Language"/>
    <w:rsid w:val="001D69EB"/>
    <w:rPr>
      <w:rFonts w:ascii="Calibri" w:eastAsia="Times New Roman" w:hAnsi="Calibri" w:cs="Calibri"/>
      <w:strike/>
      <w:sz w:val="22"/>
      <w:szCs w:val="20"/>
    </w:rPr>
  </w:style>
  <w:style w:type="paragraph" w:customStyle="1" w:styleId="UnderlineChar3">
    <w:name w:val="Underline Char3"/>
    <w:basedOn w:val="Normal"/>
    <w:link w:val="UnderlineChar3Char"/>
    <w:qFormat/>
    <w:rsid w:val="001D69EB"/>
    <w:rPr>
      <w:rFonts w:eastAsia="Times New Roman"/>
      <w:u w:val="single"/>
    </w:rPr>
  </w:style>
  <w:style w:type="character" w:customStyle="1" w:styleId="UnderlineChar3Char">
    <w:name w:val="Underline Char3 Char"/>
    <w:basedOn w:val="DefaultParagraphFont"/>
    <w:link w:val="UnderlineChar3"/>
    <w:rsid w:val="001D69EB"/>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D69EB"/>
    <w:rPr>
      <w:rFonts w:eastAsia="Times New Roman"/>
      <w:b/>
      <w:u w:val="single"/>
    </w:rPr>
  </w:style>
  <w:style w:type="character" w:customStyle="1" w:styleId="BoldandUnderlineChar3CharChar">
    <w:name w:val="Bold and Underline Char3 Char Char"/>
    <w:basedOn w:val="DefaultParagraphFont"/>
    <w:link w:val="BoldandUnderlineChar3Char"/>
    <w:rsid w:val="001D69EB"/>
    <w:rPr>
      <w:rFonts w:ascii="Calibri" w:eastAsia="Times New Roman" w:hAnsi="Calibri" w:cs="Calibri"/>
      <w:b/>
      <w:sz w:val="22"/>
      <w:u w:val="single"/>
    </w:rPr>
  </w:style>
  <w:style w:type="character" w:customStyle="1" w:styleId="UnderlineChar1">
    <w:name w:val="Underline Char1"/>
    <w:basedOn w:val="DefaultParagraphFont"/>
    <w:rsid w:val="001D69EB"/>
    <w:rPr>
      <w:szCs w:val="24"/>
      <w:u w:val="single"/>
      <w:lang w:val="en-US" w:eastAsia="en-US" w:bidi="ar-SA"/>
    </w:rPr>
  </w:style>
  <w:style w:type="character" w:customStyle="1" w:styleId="BoldandUnderlineChar1Char2Char">
    <w:name w:val="Bold and Underline Char1 Char2 Char"/>
    <w:basedOn w:val="DefaultParagraphFont"/>
    <w:rsid w:val="001D69EB"/>
    <w:rPr>
      <w:b/>
      <w:szCs w:val="24"/>
      <w:u w:val="single"/>
      <w:lang w:val="en-US" w:eastAsia="en-US" w:bidi="ar-SA"/>
    </w:rPr>
  </w:style>
  <w:style w:type="character" w:customStyle="1" w:styleId="SmalltextChar">
    <w:name w:val="Small text Char"/>
    <w:aliases w:val="Quote1 Char1"/>
    <w:link w:val="Smalltext"/>
    <w:rsid w:val="001D69EB"/>
    <w:rPr>
      <w:rFonts w:ascii="Arial Narrow" w:eastAsia="Times New Roman" w:hAnsi="Arial Narrow" w:cs="Calibri"/>
      <w:sz w:val="22"/>
    </w:rPr>
  </w:style>
  <w:style w:type="paragraph" w:customStyle="1" w:styleId="HotRoute">
    <w:name w:val="Hot Route"/>
    <w:basedOn w:val="Normal"/>
    <w:link w:val="HotRouteChar0"/>
    <w:qFormat/>
    <w:rsid w:val="001D69EB"/>
    <w:pPr>
      <w:ind w:left="144"/>
    </w:pPr>
    <w:rPr>
      <w:rFonts w:eastAsia="Times New Roman"/>
    </w:rPr>
  </w:style>
  <w:style w:type="paragraph" w:customStyle="1" w:styleId="Cardstyle0">
    <w:name w:val="Cardstyle"/>
    <w:basedOn w:val="Normal"/>
    <w:next w:val="Normal"/>
    <w:qFormat/>
    <w:rsid w:val="001D69EB"/>
    <w:rPr>
      <w:rFonts w:eastAsia="Times New Roman"/>
    </w:rPr>
  </w:style>
  <w:style w:type="character" w:customStyle="1" w:styleId="Style12ptBoldUnderline1">
    <w:name w:val="Style 12 pt Bold Underline1"/>
    <w:basedOn w:val="DefaultParagraphFont"/>
    <w:rsid w:val="001D69EB"/>
    <w:rPr>
      <w:b/>
      <w:bCs/>
      <w:sz w:val="24"/>
      <w:u w:val="single"/>
    </w:rPr>
  </w:style>
  <w:style w:type="character" w:customStyle="1" w:styleId="StyleEmphasisArial12ptBoldNotItalic">
    <w:name w:val="Style Emphasis + Arial 12 pt Bold Not Italic"/>
    <w:basedOn w:val="Emphasis"/>
    <w:rsid w:val="001D69EB"/>
    <w:rPr>
      <w:rFonts w:ascii="Arial" w:hAnsi="Arial" w:cs="Times New Roman"/>
      <w:b w:val="0"/>
      <w:bCs/>
      <w:i/>
      <w:iCs/>
      <w:sz w:val="24"/>
      <w:u w:val="single"/>
      <w:bdr w:val="single" w:sz="8" w:space="0" w:color="auto"/>
    </w:rPr>
  </w:style>
  <w:style w:type="character" w:customStyle="1" w:styleId="DebateHighlighted">
    <w:name w:val="Debate Highlighted"/>
    <w:qFormat/>
    <w:rsid w:val="001D69E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D69EB"/>
    <w:rPr>
      <w:rFonts w:ascii="SimSun" w:eastAsia="SimSun" w:hAnsi="SimSun"/>
      <w:sz w:val="15"/>
      <w:lang w:eastAsia="zh-CN"/>
    </w:rPr>
  </w:style>
  <w:style w:type="paragraph" w:customStyle="1" w:styleId="UnreadText">
    <w:name w:val="Unread Text"/>
    <w:basedOn w:val="Normal"/>
    <w:next w:val="Normal"/>
    <w:link w:val="UnreadTextChar"/>
    <w:autoRedefine/>
    <w:qFormat/>
    <w:rsid w:val="001D69E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D69E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D69EB"/>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D69E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D69EB"/>
    <w:rPr>
      <w:rFonts w:ascii="Times New Roman" w:hAnsi="Times New Roman"/>
      <w:sz w:val="20"/>
      <w:u w:val="single"/>
      <w:bdr w:val="none" w:sz="0" w:space="0" w:color="auto"/>
      <w:shd w:val="clear" w:color="auto" w:fill="C0C0C0"/>
    </w:rPr>
  </w:style>
  <w:style w:type="character" w:customStyle="1" w:styleId="smallChar">
    <w:name w:val="small Char"/>
    <w:rsid w:val="001D69EB"/>
    <w:rPr>
      <w:rFonts w:ascii="Calibri" w:eastAsia="Calibri" w:hAnsi="Calibri" w:cs="Calibri"/>
      <w:sz w:val="16"/>
      <w:szCs w:val="20"/>
      <w:lang w:val="x-none" w:eastAsia="x-none"/>
    </w:rPr>
  </w:style>
  <w:style w:type="paragraph" w:customStyle="1" w:styleId="HotRoute0">
    <w:name w:val="Hot Route!"/>
    <w:basedOn w:val="Normal"/>
    <w:qFormat/>
    <w:rsid w:val="001D69E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D69EB"/>
    <w:rPr>
      <w:rFonts w:ascii="Times New Roman" w:hAnsi="Times New Roman" w:cs="Times New Roman"/>
      <w:sz w:val="16"/>
      <w:szCs w:val="16"/>
    </w:rPr>
  </w:style>
  <w:style w:type="character" w:customStyle="1" w:styleId="BodyText2Char1">
    <w:name w:val="Body Text 2 Char1"/>
    <w:basedOn w:val="DefaultParagraphFont"/>
    <w:semiHidden/>
    <w:rsid w:val="001D69EB"/>
    <w:rPr>
      <w:rFonts w:ascii="Times New Roman" w:hAnsi="Times New Roman" w:cs="Times New Roman"/>
      <w:sz w:val="20"/>
    </w:rPr>
  </w:style>
  <w:style w:type="character" w:customStyle="1" w:styleId="Heading2Char1CharCharCharCharCharC">
    <w:name w:val="Heading 2 Char1 Char Char Char Char Char C"/>
    <w:rsid w:val="001D69EB"/>
    <w:rPr>
      <w:rFonts w:cs="Arial"/>
      <w:b/>
      <w:bCs/>
      <w:iCs/>
      <w:sz w:val="24"/>
      <w:szCs w:val="28"/>
      <w:lang w:val="en-US" w:eastAsia="en-US" w:bidi="ar-SA"/>
    </w:rPr>
  </w:style>
  <w:style w:type="character" w:customStyle="1" w:styleId="underline1">
    <w:name w:val="underline1"/>
    <w:basedOn w:val="DefaultParagraphFont"/>
    <w:rsid w:val="001D69EB"/>
    <w:rPr>
      <w:u w:val="single"/>
    </w:rPr>
  </w:style>
  <w:style w:type="character" w:customStyle="1" w:styleId="author0">
    <w:name w:val="author"/>
    <w:basedOn w:val="DefaultParagraphFont"/>
    <w:rsid w:val="001D69EB"/>
    <w:rPr>
      <w:rFonts w:ascii="Times New Roman" w:hAnsi="Times New Roman"/>
      <w:b/>
      <w:sz w:val="24"/>
    </w:rPr>
  </w:style>
  <w:style w:type="character" w:customStyle="1" w:styleId="FontStyle291">
    <w:name w:val="Font Style291"/>
    <w:basedOn w:val="DefaultParagraphFont"/>
    <w:uiPriority w:val="99"/>
    <w:rsid w:val="001D69E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D69E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D69E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D69EB"/>
    <w:rPr>
      <w:rFonts w:ascii="Calibri" w:eastAsia="Times New Roman" w:hAnsi="Calibri" w:cs="Calibri"/>
      <w:sz w:val="22"/>
    </w:rPr>
  </w:style>
  <w:style w:type="paragraph" w:customStyle="1" w:styleId="Cards1">
    <w:name w:val="Cards1"/>
    <w:basedOn w:val="Normal"/>
    <w:link w:val="Cards1Char"/>
    <w:qFormat/>
    <w:rsid w:val="001D69EB"/>
    <w:pPr>
      <w:ind w:left="288"/>
    </w:pPr>
    <w:rPr>
      <w:rFonts w:eastAsia="Times New Roman"/>
      <w:u w:val="single"/>
    </w:rPr>
  </w:style>
  <w:style w:type="character" w:customStyle="1" w:styleId="Cards1Char">
    <w:name w:val="Cards1 Char"/>
    <w:basedOn w:val="DefaultParagraphFont"/>
    <w:link w:val="Cards1"/>
    <w:rsid w:val="001D69EB"/>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D69E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D69EB"/>
    <w:rPr>
      <w:rFonts w:ascii="Arial" w:eastAsia="Calibri" w:hAnsi="Arial" w:cs="Arial"/>
      <w:sz w:val="22"/>
      <w:szCs w:val="22"/>
      <w:u w:val="single"/>
    </w:rPr>
  </w:style>
  <w:style w:type="character" w:customStyle="1" w:styleId="EmphasizeThis">
    <w:name w:val="EmphasizeThis"/>
    <w:rsid w:val="001D69EB"/>
    <w:rPr>
      <w:rFonts w:ascii="Georgia" w:hAnsi="Georgia"/>
      <w:b/>
      <w:iCs/>
      <w:sz w:val="24"/>
      <w:u w:val="thick"/>
    </w:rPr>
  </w:style>
  <w:style w:type="paragraph" w:customStyle="1" w:styleId="Stylecard8pt">
    <w:name w:val="Style card + 8 pt"/>
    <w:basedOn w:val="Normal"/>
    <w:link w:val="Stylecard8ptChar"/>
    <w:qFormat/>
    <w:rsid w:val="001D69EB"/>
    <w:pPr>
      <w:ind w:left="288" w:right="288"/>
    </w:pPr>
    <w:rPr>
      <w:color w:val="000000"/>
      <w:u w:val="single"/>
      <w:lang w:eastAsia="ar-SA"/>
    </w:rPr>
  </w:style>
  <w:style w:type="character" w:customStyle="1" w:styleId="Stylecard8ptChar">
    <w:name w:val="Style card + 8 pt Char"/>
    <w:basedOn w:val="cardChar"/>
    <w:link w:val="Stylecard8pt"/>
    <w:rsid w:val="001D69EB"/>
    <w:rPr>
      <w:rFonts w:ascii="Calibri" w:hAnsi="Calibri" w:cs="Calibri"/>
      <w:color w:val="000000"/>
      <w:sz w:val="22"/>
      <w:u w:val="single"/>
      <w:lang w:eastAsia="ar-SA"/>
    </w:rPr>
  </w:style>
  <w:style w:type="character" w:customStyle="1" w:styleId="bhl">
    <w:name w:val="bhl"/>
    <w:basedOn w:val="DefaultParagraphFont"/>
    <w:rsid w:val="001D69EB"/>
  </w:style>
  <w:style w:type="paragraph" w:customStyle="1" w:styleId="TagGA11">
    <w:name w:val="Tag GA 11"/>
    <w:basedOn w:val="TOC1"/>
    <w:qFormat/>
    <w:rsid w:val="001D69EB"/>
    <w:pPr>
      <w:spacing w:before="0" w:after="160"/>
    </w:pPr>
    <w:rPr>
      <w:rFonts w:eastAsia="Calibri"/>
      <w:u w:val="none"/>
      <w:lang w:bidi="ar-SA"/>
    </w:rPr>
  </w:style>
  <w:style w:type="paragraph" w:customStyle="1" w:styleId="CiteCard">
    <w:name w:val="Cite/Card"/>
    <w:basedOn w:val="TOC2"/>
    <w:qFormat/>
    <w:rsid w:val="001D69EB"/>
    <w:pPr>
      <w:tabs>
        <w:tab w:val="left" w:pos="4360"/>
      </w:tabs>
      <w:ind w:left="220"/>
    </w:pPr>
    <w:rPr>
      <w:rFonts w:eastAsia="Calibri"/>
      <w:sz w:val="22"/>
      <w:lang w:bidi="ar-SA"/>
    </w:rPr>
  </w:style>
  <w:style w:type="character" w:customStyle="1" w:styleId="CardTextUnderlinedChar">
    <w:name w:val="Card Text Underlined Char"/>
    <w:basedOn w:val="DefaultParagraphFont"/>
    <w:rsid w:val="001D69E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D69EB"/>
    <w:rPr>
      <w:sz w:val="16"/>
      <w:szCs w:val="16"/>
    </w:rPr>
  </w:style>
  <w:style w:type="character" w:customStyle="1" w:styleId="DocumentMapChar1">
    <w:name w:val="Document Map Char1"/>
    <w:basedOn w:val="DefaultParagraphFont"/>
    <w:uiPriority w:val="99"/>
    <w:rsid w:val="001D69EB"/>
    <w:rPr>
      <w:rFonts w:ascii="Tahoma" w:hAnsi="Tahoma" w:cs="Tahoma"/>
      <w:sz w:val="16"/>
      <w:szCs w:val="16"/>
    </w:rPr>
  </w:style>
  <w:style w:type="character" w:customStyle="1" w:styleId="addmd">
    <w:name w:val="addmd"/>
    <w:basedOn w:val="DefaultParagraphFont"/>
    <w:rsid w:val="001D69E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D69EB"/>
    <w:rPr>
      <w:rFonts w:ascii="Arial" w:hAnsi="Arial"/>
      <w:b/>
      <w:sz w:val="26"/>
    </w:rPr>
  </w:style>
  <w:style w:type="paragraph" w:styleId="FootnoteText">
    <w:name w:val="footnote text"/>
    <w:basedOn w:val="Normal"/>
    <w:link w:val="FootnoteTextChar"/>
    <w:unhideWhenUsed/>
    <w:rsid w:val="001D69EB"/>
    <w:rPr>
      <w:rFonts w:eastAsia="Calibri"/>
      <w:szCs w:val="20"/>
      <w:lang w:eastAsia="zh-CN"/>
    </w:rPr>
  </w:style>
  <w:style w:type="character" w:customStyle="1" w:styleId="FootnoteTextChar">
    <w:name w:val="Footnote Text Char"/>
    <w:basedOn w:val="DefaultParagraphFont"/>
    <w:link w:val="FootnoteText"/>
    <w:rsid w:val="001D69EB"/>
    <w:rPr>
      <w:rFonts w:ascii="Calibri" w:eastAsia="Calibri" w:hAnsi="Calibri" w:cs="Calibri"/>
      <w:sz w:val="22"/>
      <w:szCs w:val="20"/>
      <w:lang w:eastAsia="zh-CN"/>
    </w:rPr>
  </w:style>
  <w:style w:type="character" w:customStyle="1" w:styleId="UnderlinedTextCharChar">
    <w:name w:val="Underlined Text Char Char"/>
    <w:basedOn w:val="DefaultParagraphFont"/>
    <w:rsid w:val="001D69EB"/>
    <w:rPr>
      <w:rFonts w:cs="Arial"/>
      <w:bCs/>
      <w:noProof w:val="0"/>
      <w:szCs w:val="26"/>
      <w:u w:val="single"/>
      <w:lang w:val="en-US" w:eastAsia="en-US" w:bidi="ar-SA"/>
    </w:rPr>
  </w:style>
  <w:style w:type="character" w:customStyle="1" w:styleId="StyleTimesNewRoman12ptBold">
    <w:name w:val="Style Times New Roman 12 pt Bold"/>
    <w:rsid w:val="001D69EB"/>
    <w:rPr>
      <w:b/>
      <w:bCs/>
      <w:sz w:val="24"/>
    </w:rPr>
  </w:style>
  <w:style w:type="character" w:customStyle="1" w:styleId="CardText1Char">
    <w:name w:val="Card Text 1 Char"/>
    <w:rsid w:val="001D69EB"/>
    <w:rPr>
      <w:rFonts w:ascii="Georgia" w:hAnsi="Georgia"/>
      <w:color w:val="000000"/>
      <w:sz w:val="22"/>
      <w:szCs w:val="22"/>
      <w:u w:val="single"/>
    </w:rPr>
  </w:style>
  <w:style w:type="character" w:customStyle="1" w:styleId="BoldUnderlining">
    <w:name w:val="Bold Underlining"/>
    <w:rsid w:val="001D69EB"/>
    <w:rPr>
      <w:u w:val="single"/>
    </w:rPr>
  </w:style>
  <w:style w:type="character" w:customStyle="1" w:styleId="Intemphasis">
    <w:name w:val="Intemphasis"/>
    <w:uiPriority w:val="1"/>
    <w:qFormat/>
    <w:rsid w:val="001D69E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D69EB"/>
    <w:pPr>
      <w:ind w:left="288" w:right="288"/>
    </w:pPr>
    <w:rPr>
      <w:szCs w:val="16"/>
    </w:rPr>
  </w:style>
  <w:style w:type="character" w:customStyle="1" w:styleId="cardtextChar2">
    <w:name w:val="cardtext Char"/>
    <w:basedOn w:val="DefaultParagraphFont"/>
    <w:link w:val="cardtext0"/>
    <w:rsid w:val="001D69EB"/>
    <w:rPr>
      <w:rFonts w:ascii="Calibri" w:hAnsi="Calibri" w:cs="Calibri"/>
      <w:sz w:val="22"/>
      <w:szCs w:val="16"/>
    </w:rPr>
  </w:style>
  <w:style w:type="character" w:customStyle="1" w:styleId="BoldUnderlineChar1">
    <w:name w:val="BoldUnderline Char1"/>
    <w:rsid w:val="001D69E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D69EB"/>
    <w:pPr>
      <w:spacing w:after="200"/>
      <w:contextualSpacing/>
    </w:pPr>
    <w:rPr>
      <w:rFonts w:eastAsia="Calibri"/>
      <w:u w:val="single"/>
    </w:rPr>
  </w:style>
  <w:style w:type="character" w:customStyle="1" w:styleId="UnderlinedCardTextChar">
    <w:name w:val="Underlined Card Text Char"/>
    <w:link w:val="UnderlinedCardText"/>
    <w:rsid w:val="001D69EB"/>
    <w:rPr>
      <w:rFonts w:ascii="Calibri" w:eastAsia="Calibri" w:hAnsi="Calibri" w:cs="Calibri"/>
      <w:sz w:val="22"/>
      <w:u w:val="single"/>
    </w:rPr>
  </w:style>
  <w:style w:type="character" w:customStyle="1" w:styleId="Hyperlink6">
    <w:name w:val="Hyperlink6"/>
    <w:basedOn w:val="DefaultParagraphFont"/>
    <w:rsid w:val="001D69EB"/>
    <w:rPr>
      <w:color w:val="3300CC"/>
      <w:u w:val="single"/>
    </w:rPr>
  </w:style>
  <w:style w:type="paragraph" w:customStyle="1" w:styleId="Tag12">
    <w:name w:val="Tag12"/>
    <w:basedOn w:val="Normal"/>
    <w:qFormat/>
    <w:rsid w:val="001D69EB"/>
    <w:pPr>
      <w:contextualSpacing/>
    </w:pPr>
    <w:rPr>
      <w:rFonts w:eastAsia="Cambria"/>
      <w:b/>
    </w:rPr>
  </w:style>
  <w:style w:type="paragraph" w:customStyle="1" w:styleId="Shrink8">
    <w:name w:val="Shrink8"/>
    <w:basedOn w:val="Normal"/>
    <w:qFormat/>
    <w:rsid w:val="001D69EB"/>
    <w:rPr>
      <w:rFonts w:eastAsia="Cambria"/>
    </w:rPr>
  </w:style>
  <w:style w:type="character" w:customStyle="1" w:styleId="highlight2">
    <w:name w:val="highlight2"/>
    <w:rsid w:val="001D69EB"/>
    <w:rPr>
      <w:rFonts w:ascii="Arial" w:hAnsi="Arial"/>
      <w:b/>
      <w:sz w:val="19"/>
      <w:u w:val="thick"/>
      <w:bdr w:val="none" w:sz="0" w:space="0" w:color="auto"/>
      <w:shd w:val="clear" w:color="auto" w:fill="auto"/>
    </w:rPr>
  </w:style>
  <w:style w:type="character" w:customStyle="1" w:styleId="citation">
    <w:name w:val="citation"/>
    <w:basedOn w:val="DefaultParagraphFont"/>
    <w:rsid w:val="001D69EB"/>
  </w:style>
  <w:style w:type="paragraph" w:customStyle="1" w:styleId="UnderlineText">
    <w:name w:val="Underline Text"/>
    <w:basedOn w:val="Normal"/>
    <w:link w:val="UnderlineTextChar"/>
    <w:qFormat/>
    <w:rsid w:val="001D69EB"/>
    <w:pPr>
      <w:ind w:left="288"/>
    </w:pPr>
    <w:rPr>
      <w:rFonts w:eastAsia="Times New Roman"/>
      <w:u w:val="single"/>
    </w:rPr>
  </w:style>
  <w:style w:type="character" w:customStyle="1" w:styleId="UnderlineTextChar">
    <w:name w:val="Underline Text Char"/>
    <w:basedOn w:val="DefaultParagraphFont"/>
    <w:link w:val="UnderlineText"/>
    <w:rsid w:val="001D69EB"/>
    <w:rPr>
      <w:rFonts w:ascii="Calibri" w:eastAsia="Times New Roman" w:hAnsi="Calibri" w:cs="Calibri"/>
      <w:sz w:val="22"/>
      <w:u w:val="single"/>
    </w:rPr>
  </w:style>
  <w:style w:type="character" w:customStyle="1" w:styleId="il">
    <w:name w:val="il"/>
    <w:basedOn w:val="DefaultParagraphFont"/>
    <w:rsid w:val="001D69EB"/>
  </w:style>
  <w:style w:type="character" w:customStyle="1" w:styleId="commentstext">
    <w:name w:val="comments_text"/>
    <w:uiPriority w:val="99"/>
    <w:rsid w:val="001D69EB"/>
    <w:rPr>
      <w:rFonts w:cs="Times New Roman"/>
    </w:rPr>
  </w:style>
  <w:style w:type="paragraph" w:customStyle="1" w:styleId="Heading42">
    <w:name w:val="Heading 42"/>
    <w:basedOn w:val="Normal"/>
    <w:qFormat/>
    <w:rsid w:val="001D69EB"/>
    <w:rPr>
      <w:rFonts w:eastAsia="Times New Roman"/>
    </w:rPr>
  </w:style>
  <w:style w:type="paragraph" w:customStyle="1" w:styleId="DebateNormal">
    <w:name w:val="DebateNormal"/>
    <w:basedOn w:val="Normal"/>
    <w:link w:val="DebateNormalChar"/>
    <w:qFormat/>
    <w:rsid w:val="001D69EB"/>
    <w:pPr>
      <w:spacing w:line="276" w:lineRule="auto"/>
    </w:pPr>
    <w:rPr>
      <w:rFonts w:eastAsia="Calibri"/>
      <w:szCs w:val="20"/>
    </w:rPr>
  </w:style>
  <w:style w:type="character" w:customStyle="1" w:styleId="DebateNormalChar">
    <w:name w:val="DebateNormal Char"/>
    <w:basedOn w:val="DefaultParagraphFont"/>
    <w:link w:val="DebateNormal"/>
    <w:rsid w:val="001D69EB"/>
    <w:rPr>
      <w:rFonts w:ascii="Calibri" w:eastAsia="Calibri" w:hAnsi="Calibri" w:cs="Calibri"/>
      <w:sz w:val="22"/>
      <w:szCs w:val="20"/>
    </w:rPr>
  </w:style>
  <w:style w:type="paragraph" w:customStyle="1" w:styleId="DebateEmphasis">
    <w:name w:val="DebateEmphasis"/>
    <w:basedOn w:val="Normal"/>
    <w:link w:val="DebateEmphasisChar"/>
    <w:qFormat/>
    <w:rsid w:val="001D69E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D69EB"/>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1D69EB"/>
    <w:rPr>
      <w:rFonts w:ascii="Times New Roman" w:eastAsia="Cambria" w:hAnsi="Times New Roman" w:cs="Times New Roman"/>
      <w:sz w:val="20"/>
      <w:szCs w:val="22"/>
    </w:rPr>
  </w:style>
  <w:style w:type="paragraph" w:customStyle="1" w:styleId="NormalCite">
    <w:name w:val="NormalCite"/>
    <w:link w:val="NormalCiteChar"/>
    <w:qFormat/>
    <w:rsid w:val="001D69E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D69EB"/>
    <w:rPr>
      <w:rFonts w:ascii="Times New Roman" w:eastAsiaTheme="minorHAnsi" w:hAnsi="Times New Roman" w:cs="Times New Roman"/>
      <w:sz w:val="18"/>
      <w:szCs w:val="22"/>
    </w:rPr>
  </w:style>
  <w:style w:type="character" w:customStyle="1" w:styleId="articletext">
    <w:name w:val="articletext"/>
    <w:basedOn w:val="DefaultParagraphFont"/>
    <w:rsid w:val="001D69EB"/>
  </w:style>
  <w:style w:type="character" w:customStyle="1" w:styleId="grey10">
    <w:name w:val="grey10"/>
    <w:basedOn w:val="DefaultParagraphFont"/>
    <w:rsid w:val="001D69EB"/>
  </w:style>
  <w:style w:type="character" w:customStyle="1" w:styleId="navy13bd">
    <w:name w:val="navy13bd"/>
    <w:basedOn w:val="DefaultParagraphFont"/>
    <w:rsid w:val="001D69EB"/>
  </w:style>
  <w:style w:type="character" w:customStyle="1" w:styleId="Style9ptUnderline2">
    <w:name w:val="Style 9 pt Underline2"/>
    <w:basedOn w:val="DefaultParagraphFont"/>
    <w:rsid w:val="001D69EB"/>
    <w:rPr>
      <w:sz w:val="20"/>
      <w:u w:val="single"/>
    </w:rPr>
  </w:style>
  <w:style w:type="character" w:customStyle="1" w:styleId="Style9ptBoldUnderline1">
    <w:name w:val="Style 9 pt Bold Underline1"/>
    <w:basedOn w:val="DefaultParagraphFont"/>
    <w:rsid w:val="001D69EB"/>
    <w:rPr>
      <w:b/>
      <w:bCs/>
      <w:sz w:val="20"/>
      <w:u w:val="single"/>
    </w:rPr>
  </w:style>
  <w:style w:type="character" w:customStyle="1" w:styleId="TagsCharChar">
    <w:name w:val="Tags Char Char"/>
    <w:basedOn w:val="DefaultParagraphFont"/>
    <w:rsid w:val="001D69EB"/>
    <w:rPr>
      <w:rFonts w:eastAsia="SimSun"/>
      <w:b/>
      <w:sz w:val="24"/>
      <w:lang w:val="en-US" w:eastAsia="zh-CN" w:bidi="ar-SA"/>
    </w:rPr>
  </w:style>
  <w:style w:type="paragraph" w:customStyle="1" w:styleId="cardCharCharCharChar">
    <w:name w:val="card Char Char Char Char"/>
    <w:basedOn w:val="Normal"/>
    <w:qFormat/>
    <w:rsid w:val="001D69E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D69EB"/>
    <w:rPr>
      <w:rFonts w:ascii="Times" w:eastAsia="Times New Roman" w:hAnsi="Times"/>
    </w:rPr>
  </w:style>
  <w:style w:type="paragraph" w:customStyle="1" w:styleId="CARD0">
    <w:name w:val="CARD"/>
    <w:basedOn w:val="Normal"/>
    <w:link w:val="CARDChar1"/>
    <w:qFormat/>
    <w:rsid w:val="001D69EB"/>
    <w:rPr>
      <w:rFonts w:eastAsia="Times New Roman"/>
      <w:u w:val="single"/>
    </w:rPr>
  </w:style>
  <w:style w:type="character" w:customStyle="1" w:styleId="CARDChar1">
    <w:name w:val="CARD Char"/>
    <w:basedOn w:val="DefaultParagraphFont"/>
    <w:link w:val="CARD0"/>
    <w:rsid w:val="001D69EB"/>
    <w:rPr>
      <w:rFonts w:ascii="Calibri" w:eastAsia="Times New Roman" w:hAnsi="Calibri" w:cs="Calibri"/>
      <w:sz w:val="22"/>
      <w:u w:val="single"/>
    </w:rPr>
  </w:style>
  <w:style w:type="paragraph" w:customStyle="1" w:styleId="Normal2">
    <w:name w:val="Normal2"/>
    <w:basedOn w:val="Normal"/>
    <w:qFormat/>
    <w:rsid w:val="001D69EB"/>
    <w:rPr>
      <w:rFonts w:eastAsia="Times New Roman"/>
    </w:rPr>
  </w:style>
  <w:style w:type="character" w:customStyle="1" w:styleId="Style11ptThickunderline">
    <w:name w:val="Style 11 pt Thick underline"/>
    <w:rsid w:val="001D69EB"/>
    <w:rPr>
      <w:rFonts w:ascii="Times New Roman" w:hAnsi="Times New Roman"/>
      <w:sz w:val="20"/>
      <w:u w:val="single"/>
    </w:rPr>
  </w:style>
  <w:style w:type="character" w:customStyle="1" w:styleId="Style11ptBoldThickunderline">
    <w:name w:val="Style 11 pt Bold Thick underline"/>
    <w:rsid w:val="001D69EB"/>
    <w:rPr>
      <w:rFonts w:ascii="Times New Roman" w:hAnsi="Times New Roman"/>
      <w:b/>
      <w:bCs/>
      <w:sz w:val="20"/>
      <w:u w:val="single"/>
    </w:rPr>
  </w:style>
  <w:style w:type="character" w:styleId="FootnoteReference">
    <w:name w:val="footnote reference"/>
    <w:unhideWhenUsed/>
    <w:rsid w:val="001D69EB"/>
    <w:rPr>
      <w:vertAlign w:val="superscript"/>
    </w:rPr>
  </w:style>
  <w:style w:type="character" w:customStyle="1" w:styleId="CharChar5">
    <w:name w:val="Char Char5"/>
    <w:rsid w:val="001D69E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D69E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D69EB"/>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D69EB"/>
    <w:rPr>
      <w:u w:val="single"/>
    </w:rPr>
  </w:style>
  <w:style w:type="character" w:customStyle="1" w:styleId="StyleUnderlineBoldIndent11ptChar">
    <w:name w:val="Style Underline + Bold Indent + 11 pt Char"/>
    <w:link w:val="StyleUnderlineBoldIndent11pt"/>
    <w:rsid w:val="001D69EB"/>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D69EB"/>
    <w:rPr>
      <w:b/>
      <w:bCs/>
      <w:u w:val="single"/>
    </w:rPr>
  </w:style>
  <w:style w:type="character" w:customStyle="1" w:styleId="StyleUnderlineBoldIndent11ptBoldChar">
    <w:name w:val="Style Underline + Bold Indent + 11 pt Bold Char"/>
    <w:link w:val="StyleUnderlineBoldIndent11ptBold"/>
    <w:rsid w:val="001D69EB"/>
    <w:rPr>
      <w:rFonts w:ascii="Calibri" w:eastAsia="Times New Roman" w:hAnsi="Calibri" w:cs="Calibri"/>
      <w:b/>
      <w:bCs/>
      <w:sz w:val="22"/>
      <w:szCs w:val="20"/>
      <w:u w:val="single"/>
    </w:rPr>
  </w:style>
  <w:style w:type="paragraph" w:customStyle="1" w:styleId="Normal20pt">
    <w:name w:val="Normal  + 20 pt"/>
    <w:basedOn w:val="Normal"/>
    <w:uiPriority w:val="6"/>
    <w:qFormat/>
    <w:rsid w:val="001D69EB"/>
    <w:rPr>
      <w:bCs/>
      <w:u w:val="single"/>
    </w:rPr>
  </w:style>
  <w:style w:type="character" w:customStyle="1" w:styleId="StyleStyle4CharTimesNewRoman11pt">
    <w:name w:val="Style Style4 Char + Times New Roman 11 pt"/>
    <w:basedOn w:val="DefaultParagraphFont"/>
    <w:rsid w:val="001D69EB"/>
    <w:rPr>
      <w:rFonts w:ascii="Times New Roman" w:hAnsi="Times New Roman"/>
      <w:sz w:val="20"/>
      <w:szCs w:val="24"/>
      <w:u w:val="single"/>
      <w:lang w:val="en-US" w:eastAsia="en-US" w:bidi="ar-SA"/>
    </w:rPr>
  </w:style>
  <w:style w:type="paragraph" w:customStyle="1" w:styleId="author-name">
    <w:name w:val="author-name"/>
    <w:basedOn w:val="Normal"/>
    <w:qFormat/>
    <w:rsid w:val="001D69EB"/>
    <w:pPr>
      <w:spacing w:before="100" w:beforeAutospacing="1" w:after="100" w:afterAutospacing="1"/>
    </w:pPr>
    <w:rPr>
      <w:rFonts w:eastAsia="Times New Roman"/>
    </w:rPr>
  </w:style>
  <w:style w:type="paragraph" w:customStyle="1" w:styleId="author-credentials">
    <w:name w:val="author-credentials"/>
    <w:basedOn w:val="Normal"/>
    <w:rsid w:val="001D69E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D69EB"/>
    <w:rPr>
      <w:rFonts w:ascii="Consolas" w:hAnsi="Consolas" w:cs="Consolas"/>
      <w:sz w:val="20"/>
      <w:szCs w:val="20"/>
    </w:rPr>
  </w:style>
  <w:style w:type="character" w:customStyle="1" w:styleId="StyleStyle4CharTimesNewRoman11ptBold">
    <w:name w:val="Style Style4 Char + Times New Roman 11 pt Bold"/>
    <w:basedOn w:val="DefaultParagraphFont"/>
    <w:rsid w:val="001D69E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D69EB"/>
    <w:rPr>
      <w:rFonts w:ascii="Times New Roman" w:hAnsi="Times New Roman"/>
      <w:i/>
      <w:iCs/>
      <w:sz w:val="20"/>
      <w:szCs w:val="24"/>
      <w:u w:val="single"/>
      <w:lang w:val="en-US" w:eastAsia="en-US" w:bidi="ar-SA"/>
    </w:rPr>
  </w:style>
  <w:style w:type="character" w:customStyle="1" w:styleId="headline">
    <w:name w:val="headline"/>
    <w:basedOn w:val="DefaultParagraphFont"/>
    <w:rsid w:val="001D69EB"/>
  </w:style>
  <w:style w:type="character" w:customStyle="1" w:styleId="CharChar4">
    <w:name w:val="Char Char4"/>
    <w:basedOn w:val="DefaultParagraphFont"/>
    <w:rsid w:val="001D69EB"/>
    <w:rPr>
      <w:rFonts w:cs="Arial"/>
      <w:b/>
      <w:bCs/>
      <w:iCs/>
      <w:szCs w:val="28"/>
      <w:lang w:val="en-US" w:eastAsia="en-US" w:bidi="ar-SA"/>
    </w:rPr>
  </w:style>
  <w:style w:type="character" w:customStyle="1" w:styleId="yshortcuts">
    <w:name w:val="yshortcuts"/>
    <w:basedOn w:val="DefaultParagraphFont"/>
    <w:rsid w:val="001D69EB"/>
  </w:style>
  <w:style w:type="character" w:customStyle="1" w:styleId="HotRouteChar0">
    <w:name w:val="Hot Route Char"/>
    <w:link w:val="HotRoute"/>
    <w:rsid w:val="001D69EB"/>
    <w:rPr>
      <w:rFonts w:ascii="Calibri" w:eastAsia="Times New Roman" w:hAnsi="Calibri" w:cs="Calibri"/>
      <w:sz w:val="22"/>
    </w:rPr>
  </w:style>
  <w:style w:type="paragraph" w:styleId="PlainText">
    <w:name w:val="Plain Text"/>
    <w:basedOn w:val="Normal"/>
    <w:link w:val="PlainTextChar"/>
    <w:rsid w:val="001D69EB"/>
    <w:rPr>
      <w:rFonts w:ascii="Courier New" w:eastAsia="Times New Roman" w:hAnsi="Courier New" w:cs="Courier New"/>
      <w:szCs w:val="20"/>
    </w:rPr>
  </w:style>
  <w:style w:type="character" w:customStyle="1" w:styleId="PlainTextChar">
    <w:name w:val="Plain Text Char"/>
    <w:basedOn w:val="DefaultParagraphFont"/>
    <w:link w:val="PlainText"/>
    <w:rsid w:val="001D69EB"/>
    <w:rPr>
      <w:rFonts w:ascii="Courier New" w:eastAsia="Times New Roman" w:hAnsi="Courier New" w:cs="Courier New"/>
      <w:sz w:val="22"/>
      <w:szCs w:val="20"/>
    </w:rPr>
  </w:style>
  <w:style w:type="character" w:customStyle="1" w:styleId="senselabelstart">
    <w:name w:val="sense_label start"/>
    <w:basedOn w:val="DefaultParagraphFont"/>
    <w:rsid w:val="001D69EB"/>
  </w:style>
  <w:style w:type="character" w:customStyle="1" w:styleId="sensecontent">
    <w:name w:val="sense_content"/>
    <w:basedOn w:val="DefaultParagraphFont"/>
    <w:rsid w:val="001D69EB"/>
  </w:style>
  <w:style w:type="character" w:customStyle="1" w:styleId="vi">
    <w:name w:val="vi"/>
    <w:basedOn w:val="DefaultParagraphFont"/>
    <w:rsid w:val="001D69EB"/>
  </w:style>
  <w:style w:type="character" w:customStyle="1" w:styleId="italic">
    <w:name w:val="italic"/>
    <w:basedOn w:val="DefaultParagraphFont"/>
    <w:rsid w:val="001D69EB"/>
  </w:style>
  <w:style w:type="paragraph" w:customStyle="1" w:styleId="Microtext0">
    <w:name w:val="Microtext"/>
    <w:basedOn w:val="Normal"/>
    <w:next w:val="Normal"/>
    <w:link w:val="MicrotextChar0"/>
    <w:qFormat/>
    <w:rsid w:val="001D69EB"/>
    <w:rPr>
      <w:sz w:val="12"/>
    </w:rPr>
  </w:style>
  <w:style w:type="character" w:customStyle="1" w:styleId="MicrotextChar0">
    <w:name w:val="Microtext Char"/>
    <w:link w:val="Microtext0"/>
    <w:rsid w:val="001D69EB"/>
    <w:rPr>
      <w:rFonts w:ascii="Calibri" w:hAnsi="Calibri" w:cs="Calibri"/>
      <w:sz w:val="12"/>
    </w:rPr>
  </w:style>
  <w:style w:type="character" w:customStyle="1" w:styleId="st">
    <w:name w:val="st"/>
    <w:basedOn w:val="DefaultParagraphFont"/>
    <w:rsid w:val="001D69EB"/>
  </w:style>
  <w:style w:type="paragraph" w:customStyle="1" w:styleId="Style6">
    <w:name w:val="Style6"/>
    <w:basedOn w:val="Normal"/>
    <w:link w:val="Style6Char"/>
    <w:autoRedefine/>
    <w:qFormat/>
    <w:rsid w:val="001D69EB"/>
    <w:rPr>
      <w:b/>
    </w:rPr>
  </w:style>
  <w:style w:type="character" w:customStyle="1" w:styleId="Style6Char">
    <w:name w:val="Style6 Char"/>
    <w:basedOn w:val="DefaultParagraphFont"/>
    <w:link w:val="Style6"/>
    <w:rsid w:val="001D69EB"/>
    <w:rPr>
      <w:rFonts w:ascii="Calibri" w:hAnsi="Calibri" w:cs="Calibri"/>
      <w:b/>
      <w:sz w:val="22"/>
    </w:rPr>
  </w:style>
  <w:style w:type="paragraph" w:customStyle="1" w:styleId="Style11">
    <w:name w:val="Style11"/>
    <w:basedOn w:val="Normal"/>
    <w:link w:val="Style11Char"/>
    <w:qFormat/>
    <w:rsid w:val="001D69EB"/>
    <w:rPr>
      <w:rFonts w:eastAsia="Times New Roman"/>
      <w:b/>
      <w:szCs w:val="20"/>
      <w:u w:val="thick"/>
    </w:rPr>
  </w:style>
  <w:style w:type="paragraph" w:customStyle="1" w:styleId="Style12">
    <w:name w:val="Style12"/>
    <w:basedOn w:val="Normal"/>
    <w:link w:val="Style12Char"/>
    <w:qFormat/>
    <w:rsid w:val="001D69EB"/>
    <w:rPr>
      <w:rFonts w:eastAsia="Times New Roman"/>
      <w:b/>
      <w:u w:val="thick"/>
    </w:rPr>
  </w:style>
  <w:style w:type="character" w:customStyle="1" w:styleId="Style11Char">
    <w:name w:val="Style11 Char"/>
    <w:basedOn w:val="DefaultParagraphFont"/>
    <w:link w:val="Style11"/>
    <w:rsid w:val="001D69EB"/>
    <w:rPr>
      <w:rFonts w:ascii="Calibri" w:eastAsia="Times New Roman" w:hAnsi="Calibri" w:cs="Calibri"/>
      <w:b/>
      <w:sz w:val="22"/>
      <w:szCs w:val="20"/>
      <w:u w:val="thick"/>
    </w:rPr>
  </w:style>
  <w:style w:type="character" w:customStyle="1" w:styleId="Style12Char">
    <w:name w:val="Style12 Char"/>
    <w:basedOn w:val="DefaultParagraphFont"/>
    <w:link w:val="Style12"/>
    <w:rsid w:val="001D69EB"/>
    <w:rPr>
      <w:rFonts w:ascii="Calibri" w:eastAsia="Times New Roman" w:hAnsi="Calibri" w:cs="Calibri"/>
      <w:b/>
      <w:sz w:val="22"/>
      <w:u w:val="thick"/>
    </w:rPr>
  </w:style>
  <w:style w:type="character" w:customStyle="1" w:styleId="caps-label">
    <w:name w:val="caps-label"/>
    <w:basedOn w:val="DefaultParagraphFont"/>
    <w:rsid w:val="001D69EB"/>
  </w:style>
  <w:style w:type="character" w:customStyle="1" w:styleId="wikiexternallink">
    <w:name w:val="wikiexternallink"/>
    <w:basedOn w:val="DefaultParagraphFont"/>
    <w:rsid w:val="001D69EB"/>
  </w:style>
  <w:style w:type="character" w:customStyle="1" w:styleId="wikigeneratedlinkcontent">
    <w:name w:val="wikigeneratedlinkcontent"/>
    <w:basedOn w:val="DefaultParagraphFont"/>
    <w:rsid w:val="001D69EB"/>
  </w:style>
  <w:style w:type="character" w:customStyle="1" w:styleId="ShrinkChar">
    <w:name w:val="Shrink Char"/>
    <w:link w:val="Shrink"/>
    <w:locked/>
    <w:rsid w:val="001D69EB"/>
    <w:rPr>
      <w:rFonts w:ascii="Garamond" w:eastAsia="Times New Roman" w:hAnsi="Garamond"/>
      <w:sz w:val="12"/>
    </w:rPr>
  </w:style>
  <w:style w:type="paragraph" w:customStyle="1" w:styleId="Shrink">
    <w:name w:val="Shrink"/>
    <w:link w:val="ShrinkChar"/>
    <w:qFormat/>
    <w:rsid w:val="001D69EB"/>
    <w:pPr>
      <w:ind w:left="288" w:right="288"/>
    </w:pPr>
    <w:rPr>
      <w:rFonts w:ascii="Garamond" w:eastAsia="Times New Roman" w:hAnsi="Garamond"/>
      <w:sz w:val="12"/>
    </w:rPr>
  </w:style>
  <w:style w:type="character" w:customStyle="1" w:styleId="aqj">
    <w:name w:val="aqj"/>
    <w:basedOn w:val="DefaultParagraphFont"/>
    <w:rsid w:val="001D69EB"/>
  </w:style>
  <w:style w:type="character" w:customStyle="1" w:styleId="StyleStyleBoldUnderlineIntenseEmphasisUnderlineapple-style-s">
    <w:name w:val="Style Style Bold UnderlineIntense EmphasisUnderlineapple-style-s..."/>
    <w:basedOn w:val="DefaultParagraphFont"/>
    <w:rsid w:val="001D69EB"/>
    <w:rPr>
      <w:b w:val="0"/>
      <w:bCs w:val="0"/>
      <w:sz w:val="22"/>
      <w:u w:val="single"/>
      <w:bdr w:val="none" w:sz="0" w:space="0" w:color="auto"/>
    </w:rPr>
  </w:style>
  <w:style w:type="paragraph" w:customStyle="1" w:styleId="blocktitle0">
    <w:name w:val="block title"/>
    <w:basedOn w:val="Normal"/>
    <w:link w:val="blocktitleChar"/>
    <w:autoRedefine/>
    <w:qFormat/>
    <w:rsid w:val="001D69EB"/>
    <w:pPr>
      <w:spacing w:after="240"/>
      <w:jc w:val="center"/>
      <w:outlineLvl w:val="0"/>
    </w:pPr>
    <w:rPr>
      <w:rFonts w:eastAsia="Calibri"/>
      <w:b/>
      <w:caps/>
      <w:sz w:val="28"/>
      <w:szCs w:val="28"/>
      <w:lang w:val="es-ES"/>
    </w:rPr>
  </w:style>
  <w:style w:type="character" w:customStyle="1" w:styleId="Boxed">
    <w:name w:val="Boxed"/>
    <w:qFormat/>
    <w:rsid w:val="001D69EB"/>
    <w:rPr>
      <w:rFonts w:ascii="Times New Roman" w:hAnsi="Times New Roman"/>
      <w:sz w:val="20"/>
      <w:bdr w:val="single" w:sz="6" w:space="0" w:color="auto"/>
    </w:rPr>
  </w:style>
  <w:style w:type="character" w:customStyle="1" w:styleId="UnderlineCard">
    <w:name w:val="Underline Card"/>
    <w:uiPriority w:val="6"/>
    <w:qFormat/>
    <w:rsid w:val="001D69EB"/>
    <w:rPr>
      <w:rFonts w:ascii="Arial" w:hAnsi="Arial"/>
      <w:b w:val="0"/>
      <w:bCs/>
      <w:sz w:val="20"/>
      <w:u w:val="single"/>
    </w:rPr>
  </w:style>
  <w:style w:type="character" w:customStyle="1" w:styleId="story-author">
    <w:name w:val="story-author"/>
    <w:basedOn w:val="DefaultParagraphFont"/>
    <w:rsid w:val="001D69EB"/>
  </w:style>
  <w:style w:type="paragraph" w:customStyle="1" w:styleId="type">
    <w:name w:val="type"/>
    <w:basedOn w:val="Normal"/>
    <w:qFormat/>
    <w:rsid w:val="001D69EB"/>
    <w:pPr>
      <w:spacing w:before="100" w:beforeAutospacing="1" w:after="100" w:afterAutospacing="1"/>
    </w:pPr>
    <w:rPr>
      <w:rFonts w:eastAsia="Times New Roman"/>
    </w:rPr>
  </w:style>
  <w:style w:type="character" w:customStyle="1" w:styleId="institution">
    <w:name w:val="institution"/>
    <w:basedOn w:val="DefaultParagraphFont"/>
    <w:rsid w:val="001D69EB"/>
  </w:style>
  <w:style w:type="character" w:customStyle="1" w:styleId="abodyblack3">
    <w:name w:val="abodyblack3"/>
    <w:basedOn w:val="DefaultParagraphFont"/>
    <w:rsid w:val="001D69EB"/>
  </w:style>
  <w:style w:type="paragraph" w:customStyle="1" w:styleId="UnderlineChar2CharChar">
    <w:name w:val="Underline Char2 Char Char"/>
    <w:basedOn w:val="Normal"/>
    <w:link w:val="UnderlineChar2CharCharChar"/>
    <w:qFormat/>
    <w:rsid w:val="001D69EB"/>
    <w:rPr>
      <w:rFonts w:eastAsia="MS Mincho"/>
      <w:szCs w:val="20"/>
      <w:u w:val="single"/>
    </w:rPr>
  </w:style>
  <w:style w:type="character" w:customStyle="1" w:styleId="UnderlineChar2CharCharChar">
    <w:name w:val="Underline Char2 Char Char Char"/>
    <w:link w:val="UnderlineChar2CharChar"/>
    <w:rsid w:val="001D69EB"/>
    <w:rPr>
      <w:rFonts w:ascii="Calibri" w:eastAsia="MS Mincho" w:hAnsi="Calibri" w:cs="Calibri"/>
      <w:sz w:val="22"/>
      <w:szCs w:val="20"/>
      <w:u w:val="single"/>
    </w:rPr>
  </w:style>
  <w:style w:type="character" w:customStyle="1" w:styleId="CharacterStyle1">
    <w:name w:val="Character Style 1"/>
    <w:rsid w:val="001D69EB"/>
    <w:rPr>
      <w:sz w:val="20"/>
      <w:szCs w:val="20"/>
    </w:rPr>
  </w:style>
  <w:style w:type="character" w:customStyle="1" w:styleId="FontStyle177">
    <w:name w:val="Font Style177"/>
    <w:basedOn w:val="DefaultParagraphFont"/>
    <w:uiPriority w:val="99"/>
    <w:rsid w:val="001D69EB"/>
    <w:rPr>
      <w:rFonts w:ascii="Times New Roman" w:hAnsi="Times New Roman" w:cs="Times New Roman"/>
      <w:sz w:val="20"/>
      <w:szCs w:val="20"/>
    </w:rPr>
  </w:style>
  <w:style w:type="character" w:customStyle="1" w:styleId="FontStyle173">
    <w:name w:val="Font Style173"/>
    <w:basedOn w:val="DefaultParagraphFont"/>
    <w:uiPriority w:val="99"/>
    <w:rsid w:val="001D69EB"/>
    <w:rPr>
      <w:rFonts w:ascii="Times New Roman" w:hAnsi="Times New Roman" w:cs="Times New Roman"/>
      <w:sz w:val="14"/>
      <w:szCs w:val="14"/>
    </w:rPr>
  </w:style>
  <w:style w:type="character" w:customStyle="1" w:styleId="FontStyle151">
    <w:name w:val="Font Style151"/>
    <w:basedOn w:val="DefaultParagraphFont"/>
    <w:uiPriority w:val="99"/>
    <w:rsid w:val="001D69EB"/>
    <w:rPr>
      <w:rFonts w:ascii="Arial Narrow" w:hAnsi="Arial Narrow" w:cs="Arial Narrow"/>
      <w:b/>
      <w:bCs/>
      <w:sz w:val="12"/>
      <w:szCs w:val="12"/>
    </w:rPr>
  </w:style>
  <w:style w:type="character" w:customStyle="1" w:styleId="FontStyle156">
    <w:name w:val="Font Style156"/>
    <w:basedOn w:val="DefaultParagraphFont"/>
    <w:uiPriority w:val="99"/>
    <w:rsid w:val="001D69EB"/>
    <w:rPr>
      <w:rFonts w:ascii="Arial Narrow" w:hAnsi="Arial Narrow" w:cs="Arial Narrow"/>
      <w:sz w:val="8"/>
      <w:szCs w:val="8"/>
    </w:rPr>
  </w:style>
  <w:style w:type="character" w:customStyle="1" w:styleId="FontStyle160">
    <w:name w:val="Font Style160"/>
    <w:basedOn w:val="DefaultParagraphFont"/>
    <w:uiPriority w:val="99"/>
    <w:rsid w:val="001D69EB"/>
    <w:rPr>
      <w:rFonts w:ascii="Times New Roman" w:hAnsi="Times New Roman" w:cs="Times New Roman"/>
      <w:b/>
      <w:bCs/>
      <w:sz w:val="20"/>
      <w:szCs w:val="20"/>
    </w:rPr>
  </w:style>
  <w:style w:type="character" w:customStyle="1" w:styleId="FontStyle178">
    <w:name w:val="Font Style178"/>
    <w:basedOn w:val="DefaultParagraphFont"/>
    <w:uiPriority w:val="99"/>
    <w:rsid w:val="001D69EB"/>
    <w:rPr>
      <w:rFonts w:ascii="Times New Roman" w:hAnsi="Times New Roman" w:cs="Times New Roman"/>
      <w:sz w:val="18"/>
      <w:szCs w:val="18"/>
    </w:rPr>
  </w:style>
  <w:style w:type="paragraph" w:customStyle="1" w:styleId="Style14">
    <w:name w:val="Style14"/>
    <w:basedOn w:val="Normal"/>
    <w:uiPriority w:val="99"/>
    <w:qFormat/>
    <w:rsid w:val="001D69E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D69E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D69EB"/>
    <w:rPr>
      <w:rFonts w:ascii="Times New Roman" w:hAnsi="Times New Roman" w:cs="Times New Roman"/>
      <w:sz w:val="12"/>
      <w:szCs w:val="12"/>
    </w:rPr>
  </w:style>
  <w:style w:type="paragraph" w:customStyle="1" w:styleId="Style9">
    <w:name w:val="Style9"/>
    <w:basedOn w:val="Normal"/>
    <w:uiPriority w:val="99"/>
    <w:qFormat/>
    <w:rsid w:val="001D69E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D69E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D69E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D69EB"/>
    <w:rPr>
      <w:rFonts w:ascii="Times New Roman" w:hAnsi="Times New Roman" w:cs="Times New Roman"/>
      <w:sz w:val="16"/>
      <w:szCs w:val="16"/>
    </w:rPr>
  </w:style>
  <w:style w:type="character" w:customStyle="1" w:styleId="f">
    <w:name w:val="f"/>
    <w:basedOn w:val="DefaultParagraphFont"/>
    <w:rsid w:val="001D69EB"/>
  </w:style>
  <w:style w:type="character" w:customStyle="1" w:styleId="TagsChar2">
    <w:name w:val="Tags Char2"/>
    <w:rsid w:val="001D69EB"/>
    <w:rPr>
      <w:b/>
      <w:sz w:val="24"/>
    </w:rPr>
  </w:style>
  <w:style w:type="paragraph" w:customStyle="1" w:styleId="CardsFont6ptChar">
    <w:name w:val="Cards + Font: 6 pt Char"/>
    <w:basedOn w:val="Normal"/>
    <w:link w:val="CardsFont6ptCharChar"/>
    <w:qFormat/>
    <w:rsid w:val="001D69E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D69EB"/>
    <w:rPr>
      <w:rFonts w:ascii="Calibri" w:eastAsia="Times New Roman" w:hAnsi="Calibri" w:cs="Calibri"/>
      <w:sz w:val="12"/>
    </w:rPr>
  </w:style>
  <w:style w:type="character" w:customStyle="1" w:styleId="FontStyle172">
    <w:name w:val="Font Style172"/>
    <w:basedOn w:val="DefaultParagraphFont"/>
    <w:uiPriority w:val="99"/>
    <w:rsid w:val="001D69EB"/>
    <w:rPr>
      <w:rFonts w:ascii="Times New Roman" w:hAnsi="Times New Roman" w:cs="Times New Roman"/>
      <w:b/>
      <w:bCs/>
      <w:sz w:val="16"/>
      <w:szCs w:val="16"/>
    </w:rPr>
  </w:style>
  <w:style w:type="paragraph" w:customStyle="1" w:styleId="Style18">
    <w:name w:val="Style18"/>
    <w:basedOn w:val="Normal"/>
    <w:uiPriority w:val="99"/>
    <w:qFormat/>
    <w:rsid w:val="001D69E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D69EB"/>
    <w:rPr>
      <w:rFonts w:ascii="Times New Roman" w:hAnsi="Times New Roman" w:cs="Times New Roman"/>
      <w:i/>
      <w:iCs/>
      <w:sz w:val="16"/>
      <w:szCs w:val="16"/>
    </w:rPr>
  </w:style>
  <w:style w:type="character" w:customStyle="1" w:styleId="FontStyle162">
    <w:name w:val="Font Style162"/>
    <w:basedOn w:val="DefaultParagraphFont"/>
    <w:uiPriority w:val="99"/>
    <w:rsid w:val="001D69EB"/>
    <w:rPr>
      <w:rFonts w:ascii="Times New Roman" w:hAnsi="Times New Roman" w:cs="Times New Roman"/>
      <w:b/>
      <w:bCs/>
      <w:sz w:val="18"/>
      <w:szCs w:val="18"/>
    </w:rPr>
  </w:style>
  <w:style w:type="character" w:customStyle="1" w:styleId="FontStyle167">
    <w:name w:val="Font Style167"/>
    <w:basedOn w:val="DefaultParagraphFont"/>
    <w:uiPriority w:val="99"/>
    <w:rsid w:val="001D69EB"/>
    <w:rPr>
      <w:rFonts w:ascii="Times New Roman" w:hAnsi="Times New Roman" w:cs="Times New Roman"/>
      <w:sz w:val="10"/>
      <w:szCs w:val="10"/>
    </w:rPr>
  </w:style>
  <w:style w:type="character" w:customStyle="1" w:styleId="FontStyle174">
    <w:name w:val="Font Style174"/>
    <w:basedOn w:val="DefaultParagraphFont"/>
    <w:uiPriority w:val="99"/>
    <w:rsid w:val="001D69EB"/>
    <w:rPr>
      <w:rFonts w:ascii="Arial Narrow" w:hAnsi="Arial Narrow" w:cs="Arial Narrow"/>
      <w:b/>
      <w:bCs/>
      <w:sz w:val="18"/>
      <w:szCs w:val="18"/>
    </w:rPr>
  </w:style>
  <w:style w:type="paragraph" w:customStyle="1" w:styleId="Style47">
    <w:name w:val="Style47"/>
    <w:basedOn w:val="Normal"/>
    <w:uiPriority w:val="99"/>
    <w:qFormat/>
    <w:rsid w:val="001D69E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D69EB"/>
    <w:rPr>
      <w:rFonts w:ascii="Times New Roman" w:hAnsi="Times New Roman" w:cs="Times New Roman"/>
      <w:sz w:val="12"/>
      <w:szCs w:val="12"/>
    </w:rPr>
  </w:style>
  <w:style w:type="paragraph" w:customStyle="1" w:styleId="Style24">
    <w:name w:val="Style24"/>
    <w:basedOn w:val="Normal"/>
    <w:uiPriority w:val="99"/>
    <w:qFormat/>
    <w:rsid w:val="001D69E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D69E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D69E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D69EB"/>
    <w:rPr>
      <w:rFonts w:ascii="Times New Roman" w:hAnsi="Times New Roman" w:cs="Times New Roman"/>
      <w:b/>
      <w:bCs/>
      <w:sz w:val="18"/>
      <w:szCs w:val="18"/>
    </w:rPr>
  </w:style>
  <w:style w:type="paragraph" w:customStyle="1" w:styleId="Style21">
    <w:name w:val="Style21"/>
    <w:basedOn w:val="Normal"/>
    <w:uiPriority w:val="99"/>
    <w:qFormat/>
    <w:rsid w:val="001D69E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D69E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1D69EB"/>
    <w:rPr>
      <w:rFonts w:ascii="Calibri" w:hAnsi="Calibri"/>
      <w:sz w:val="20"/>
      <w:szCs w:val="20"/>
    </w:rPr>
  </w:style>
  <w:style w:type="paragraph" w:customStyle="1" w:styleId="Standard">
    <w:name w:val="Standard"/>
    <w:qFormat/>
    <w:rsid w:val="001D69E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D69EB"/>
    <w:rPr>
      <w:color w:val="000000"/>
      <w:sz w:val="32"/>
      <w:szCs w:val="32"/>
    </w:rPr>
  </w:style>
  <w:style w:type="paragraph" w:customStyle="1" w:styleId="Cardnon-underlined">
    <w:name w:val="Card non-underlined"/>
    <w:basedOn w:val="Normal"/>
    <w:link w:val="Cardnon-underlinedChar"/>
    <w:autoRedefine/>
    <w:uiPriority w:val="99"/>
    <w:qFormat/>
    <w:rsid w:val="001D69EB"/>
    <w:rPr>
      <w:rFonts w:eastAsia="Times New Roman"/>
      <w:szCs w:val="20"/>
    </w:rPr>
  </w:style>
  <w:style w:type="character" w:customStyle="1" w:styleId="Cardnon-underlinedChar">
    <w:name w:val="Card non-underlined Char"/>
    <w:basedOn w:val="DefaultParagraphFont"/>
    <w:link w:val="Cardnon-underlined"/>
    <w:uiPriority w:val="99"/>
    <w:rsid w:val="001D69EB"/>
    <w:rPr>
      <w:rFonts w:ascii="Calibri" w:eastAsia="Times New Roman" w:hAnsi="Calibri" w:cs="Calibri"/>
      <w:sz w:val="22"/>
      <w:szCs w:val="20"/>
    </w:rPr>
  </w:style>
  <w:style w:type="numbering" w:customStyle="1" w:styleId="NoList1">
    <w:name w:val="No List1"/>
    <w:next w:val="NoList"/>
    <w:semiHidden/>
    <w:unhideWhenUsed/>
    <w:rsid w:val="001D69EB"/>
  </w:style>
  <w:style w:type="character" w:customStyle="1" w:styleId="TitleChar2">
    <w:name w:val="Title Char2"/>
    <w:basedOn w:val="DefaultParagraphFont"/>
    <w:uiPriority w:val="10"/>
    <w:qFormat/>
    <w:locked/>
    <w:rsid w:val="001D69EB"/>
    <w:rPr>
      <w:b/>
      <w:bCs/>
      <w:u w:val="single"/>
    </w:rPr>
  </w:style>
  <w:style w:type="paragraph" w:styleId="TOC3">
    <w:name w:val="toc 3"/>
    <w:basedOn w:val="Normal"/>
    <w:next w:val="Normal"/>
    <w:autoRedefine/>
    <w:rsid w:val="001D69EB"/>
    <w:pPr>
      <w:ind w:left="400"/>
    </w:pPr>
    <w:rPr>
      <w:rFonts w:eastAsia="Times New Roman"/>
      <w:szCs w:val="20"/>
    </w:rPr>
  </w:style>
  <w:style w:type="paragraph" w:styleId="TOC4">
    <w:name w:val="toc 4"/>
    <w:basedOn w:val="Normal"/>
    <w:next w:val="Normal"/>
    <w:autoRedefine/>
    <w:rsid w:val="001D69EB"/>
    <w:pPr>
      <w:ind w:left="600"/>
    </w:pPr>
    <w:rPr>
      <w:rFonts w:eastAsia="Times New Roman"/>
      <w:szCs w:val="20"/>
    </w:rPr>
  </w:style>
  <w:style w:type="paragraph" w:styleId="TOC5">
    <w:name w:val="toc 5"/>
    <w:basedOn w:val="Normal"/>
    <w:next w:val="Normal"/>
    <w:autoRedefine/>
    <w:rsid w:val="001D69EB"/>
    <w:pPr>
      <w:ind w:left="800"/>
    </w:pPr>
    <w:rPr>
      <w:rFonts w:eastAsia="Times New Roman"/>
      <w:szCs w:val="20"/>
    </w:rPr>
  </w:style>
  <w:style w:type="paragraph" w:styleId="TOC6">
    <w:name w:val="toc 6"/>
    <w:basedOn w:val="Normal"/>
    <w:next w:val="Normal"/>
    <w:autoRedefine/>
    <w:rsid w:val="001D69EB"/>
    <w:pPr>
      <w:ind w:left="1000"/>
    </w:pPr>
    <w:rPr>
      <w:rFonts w:eastAsia="Times New Roman"/>
      <w:szCs w:val="20"/>
    </w:rPr>
  </w:style>
  <w:style w:type="paragraph" w:styleId="TOC7">
    <w:name w:val="toc 7"/>
    <w:basedOn w:val="Normal"/>
    <w:next w:val="Normal"/>
    <w:autoRedefine/>
    <w:rsid w:val="001D69EB"/>
    <w:pPr>
      <w:ind w:left="1200"/>
    </w:pPr>
    <w:rPr>
      <w:rFonts w:eastAsia="Times New Roman"/>
      <w:szCs w:val="20"/>
    </w:rPr>
  </w:style>
  <w:style w:type="paragraph" w:styleId="TOC8">
    <w:name w:val="toc 8"/>
    <w:basedOn w:val="Normal"/>
    <w:next w:val="Normal"/>
    <w:autoRedefine/>
    <w:rsid w:val="001D69EB"/>
    <w:pPr>
      <w:ind w:left="1400"/>
    </w:pPr>
    <w:rPr>
      <w:rFonts w:eastAsia="Times New Roman"/>
      <w:szCs w:val="20"/>
    </w:rPr>
  </w:style>
  <w:style w:type="character" w:customStyle="1" w:styleId="allocatoragentsleft">
    <w:name w:val="al_locatoragentsleft"/>
    <w:basedOn w:val="DefaultParagraphFont"/>
    <w:rsid w:val="001D69EB"/>
  </w:style>
  <w:style w:type="character" w:styleId="HTMLTypewriter">
    <w:name w:val="HTML Typewriter"/>
    <w:basedOn w:val="DefaultParagraphFont"/>
    <w:unhideWhenUsed/>
    <w:rsid w:val="001D69EB"/>
    <w:rPr>
      <w:rFonts w:ascii="Courier New" w:eastAsia="Times New Roman" w:hAnsi="Courier New" w:cs="Courier New"/>
      <w:sz w:val="20"/>
      <w:szCs w:val="20"/>
    </w:rPr>
  </w:style>
  <w:style w:type="character" w:customStyle="1" w:styleId="caps">
    <w:name w:val="caps"/>
    <w:basedOn w:val="DefaultParagraphFont"/>
    <w:rsid w:val="001D69EB"/>
  </w:style>
  <w:style w:type="character" w:customStyle="1" w:styleId="UnderlinesCharChar">
    <w:name w:val="Underlines Char Char"/>
    <w:basedOn w:val="DefaultParagraphFont"/>
    <w:rsid w:val="001D69EB"/>
    <w:rPr>
      <w:rFonts w:cs="Arial"/>
      <w:b/>
      <w:bCs/>
      <w:noProof w:val="0"/>
      <w:sz w:val="22"/>
      <w:szCs w:val="26"/>
      <w:u w:val="single"/>
      <w:lang w:val="en-US" w:eastAsia="en-US" w:bidi="ar-SA"/>
    </w:rPr>
  </w:style>
  <w:style w:type="paragraph" w:customStyle="1" w:styleId="Carding">
    <w:name w:val="Carding"/>
    <w:basedOn w:val="Normal"/>
    <w:uiPriority w:val="99"/>
    <w:qFormat/>
    <w:rsid w:val="001D69EB"/>
    <w:rPr>
      <w:rFonts w:eastAsia="Times New Roman"/>
      <w:sz w:val="18"/>
    </w:rPr>
  </w:style>
  <w:style w:type="character" w:customStyle="1" w:styleId="aunderline">
    <w:name w:val="aunderline"/>
    <w:basedOn w:val="DefaultParagraphFont"/>
    <w:rsid w:val="001D69EB"/>
    <w:rPr>
      <w:rFonts w:ascii="Times New Roman" w:hAnsi="Times New Roman"/>
      <w:sz w:val="20"/>
      <w:szCs w:val="24"/>
      <w:u w:val="thick"/>
    </w:rPr>
  </w:style>
  <w:style w:type="character" w:customStyle="1" w:styleId="tagChar1">
    <w:name w:val="tag Char1"/>
    <w:basedOn w:val="DefaultParagraphFont"/>
    <w:rsid w:val="001D69EB"/>
    <w:rPr>
      <w:b/>
      <w:noProof w:val="0"/>
      <w:sz w:val="24"/>
      <w:lang w:val="en-US" w:eastAsia="en-US" w:bidi="ar-SA"/>
    </w:rPr>
  </w:style>
  <w:style w:type="character" w:customStyle="1" w:styleId="tagChar2">
    <w:name w:val="tag Char2"/>
    <w:basedOn w:val="DefaultParagraphFont"/>
    <w:qFormat/>
    <w:rsid w:val="001D69EB"/>
    <w:rPr>
      <w:b/>
      <w:noProof w:val="0"/>
      <w:sz w:val="24"/>
      <w:lang w:val="en-US" w:eastAsia="en-US" w:bidi="ar-SA"/>
    </w:rPr>
  </w:style>
  <w:style w:type="character" w:customStyle="1" w:styleId="Taggin-New">
    <w:name w:val="Taggin - New"/>
    <w:basedOn w:val="DefaultParagraphFont"/>
    <w:rsid w:val="001D69EB"/>
    <w:rPr>
      <w:rFonts w:ascii="Arial Narrow" w:hAnsi="Arial Narrow"/>
      <w:b/>
      <w:sz w:val="22"/>
    </w:rPr>
  </w:style>
  <w:style w:type="character" w:customStyle="1" w:styleId="Boxing-New">
    <w:name w:val="Boxing - New"/>
    <w:basedOn w:val="DefaultParagraphFont"/>
    <w:rsid w:val="001D69EB"/>
    <w:rPr>
      <w:rFonts w:ascii="Arial Narrow" w:hAnsi="Arial Narrow"/>
      <w:sz w:val="16"/>
      <w:u w:val="none"/>
      <w:bdr w:val="single" w:sz="4" w:space="0" w:color="auto"/>
    </w:rPr>
  </w:style>
  <w:style w:type="character" w:customStyle="1" w:styleId="ilad">
    <w:name w:val="il_ad"/>
    <w:rsid w:val="001D69EB"/>
  </w:style>
  <w:style w:type="paragraph" w:customStyle="1" w:styleId="CardsHighlighted">
    <w:name w:val="Cards Highlighted"/>
    <w:next w:val="Normal"/>
    <w:link w:val="CardsHighlightedChar"/>
    <w:qFormat/>
    <w:rsid w:val="001D69E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D69E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D69EB"/>
    <w:rPr>
      <w:rFonts w:ascii="Garamond" w:hAnsi="Garamond"/>
      <w:sz w:val="22"/>
      <w:szCs w:val="24"/>
      <w:u w:val="single"/>
      <w:lang w:val="en-US" w:eastAsia="en-US" w:bidi="ar-SA"/>
    </w:rPr>
  </w:style>
  <w:style w:type="paragraph" w:customStyle="1" w:styleId="Style2">
    <w:name w:val="Style2"/>
    <w:basedOn w:val="Heading4"/>
    <w:qFormat/>
    <w:rsid w:val="001D69EB"/>
    <w:pPr>
      <w:spacing w:before="0"/>
    </w:pPr>
    <w:rPr>
      <w:rFonts w:eastAsia="Times New Roman" w:cs="Times New Roman"/>
      <w:iCs/>
      <w:caps/>
      <w:szCs w:val="20"/>
    </w:rPr>
  </w:style>
  <w:style w:type="character" w:customStyle="1" w:styleId="pagetitle">
    <w:name w:val="pagetitle"/>
    <w:basedOn w:val="DefaultParagraphFont"/>
    <w:rsid w:val="001D69EB"/>
  </w:style>
  <w:style w:type="paragraph" w:customStyle="1" w:styleId="text">
    <w:name w:val="text"/>
    <w:basedOn w:val="Normal"/>
    <w:uiPriority w:val="99"/>
    <w:qFormat/>
    <w:rsid w:val="001D69EB"/>
    <w:pPr>
      <w:spacing w:before="100" w:beforeAutospacing="1" w:after="100" w:afterAutospacing="1"/>
    </w:pPr>
    <w:rPr>
      <w:rFonts w:eastAsia="Times New Roman"/>
    </w:rPr>
  </w:style>
  <w:style w:type="character" w:customStyle="1" w:styleId="StyleUnderlineCharChar9ptBold1">
    <w:name w:val="Style Underline Char Char + 9 pt Bold1"/>
    <w:rsid w:val="001D69E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D69EB"/>
    <w:rPr>
      <w:rFonts w:ascii="Times New Roman" w:hAnsi="Times New Roman"/>
      <w:sz w:val="20"/>
      <w:szCs w:val="24"/>
      <w:u w:val="single"/>
      <w:lang w:val="en-US" w:eastAsia="en-US" w:bidi="ar-SA"/>
    </w:rPr>
  </w:style>
  <w:style w:type="character" w:customStyle="1" w:styleId="Style9ptBoldUnderline">
    <w:name w:val="Style 9 pt Bold Underline"/>
    <w:rsid w:val="001D69EB"/>
    <w:rPr>
      <w:b/>
      <w:bCs/>
      <w:sz w:val="20"/>
      <w:u w:val="single"/>
    </w:rPr>
  </w:style>
  <w:style w:type="paragraph" w:customStyle="1" w:styleId="StyleUnderline9pt0">
    <w:name w:val="Style Underline + 9 pt"/>
    <w:link w:val="StyleUnderline9ptChar"/>
    <w:qFormat/>
    <w:rsid w:val="001D69E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D69EB"/>
    <w:rPr>
      <w:rFonts w:ascii="Arial" w:eastAsia="Times New Roman" w:hAnsi="Arial" w:cs="Times New Roman"/>
      <w:sz w:val="22"/>
      <w:szCs w:val="20"/>
      <w:u w:val="single"/>
    </w:rPr>
  </w:style>
  <w:style w:type="character" w:customStyle="1" w:styleId="StyleUnderlineChar1Bold">
    <w:name w:val="Style Underline Char1 + Bold"/>
    <w:rsid w:val="001D69E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D69EB"/>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D69EB"/>
    <w:rPr>
      <w:rFonts w:ascii="Calibri" w:hAnsi="Calibri" w:cs="Calibri"/>
      <w:kern w:val="32"/>
      <w:sz w:val="22"/>
      <w:szCs w:val="20"/>
      <w:u w:val="single"/>
      <w:lang w:eastAsia="ar-SA"/>
    </w:rPr>
  </w:style>
  <w:style w:type="character" w:customStyle="1" w:styleId="TagsCharCharChar">
    <w:name w:val="Tags Char Char Char"/>
    <w:basedOn w:val="DefaultParagraphFont"/>
    <w:rsid w:val="001D69E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D69E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D69EB"/>
    <w:rPr>
      <w:color w:val="000000"/>
      <w:sz w:val="20"/>
      <w:u w:val="single"/>
    </w:rPr>
  </w:style>
  <w:style w:type="character" w:customStyle="1" w:styleId="Style11ptBlack">
    <w:name w:val="Style 11 pt Black"/>
    <w:basedOn w:val="DefaultParagraphFont"/>
    <w:rsid w:val="001D69EB"/>
    <w:rPr>
      <w:color w:val="000000"/>
      <w:sz w:val="20"/>
    </w:rPr>
  </w:style>
  <w:style w:type="character" w:customStyle="1" w:styleId="StyleUnderlineCharTimesBold">
    <w:name w:val="Style Underline Char + Times Bold"/>
    <w:basedOn w:val="DefaultParagraphFont"/>
    <w:rsid w:val="001D69EB"/>
    <w:rPr>
      <w:rFonts w:ascii="Times" w:hAnsi="Times"/>
      <w:b w:val="0"/>
      <w:bCs/>
      <w:sz w:val="20"/>
      <w:u w:val="single"/>
    </w:rPr>
  </w:style>
  <w:style w:type="character" w:customStyle="1" w:styleId="blubigktbiz">
    <w:name w:val="blubigktbiz"/>
    <w:rsid w:val="001D69E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D69EB"/>
  </w:style>
  <w:style w:type="character" w:customStyle="1" w:styleId="StyleevidencetextBorderSinglesolidlineAuto05ptLChar">
    <w:name w:val="Style evidence text + Border: : (Single solid line Auto  0.5 pt L... Char"/>
    <w:link w:val="StyleevidencetextBorderSinglesolidlineAuto05ptL"/>
    <w:rsid w:val="001D69EB"/>
    <w:rPr>
      <w:rFonts w:ascii="Calibri" w:hAnsi="Calibri" w:cs="Calibri"/>
      <w:color w:val="000000"/>
      <w:sz w:val="22"/>
      <w:lang w:val="x-none" w:eastAsia="x-none"/>
    </w:rPr>
  </w:style>
  <w:style w:type="character" w:customStyle="1" w:styleId="Style4CharChar">
    <w:name w:val="Style4 Char Char"/>
    <w:basedOn w:val="DefaultParagraphFont"/>
    <w:rsid w:val="001D69E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D69EB"/>
    <w:rPr>
      <w:rFonts w:ascii="Times New Roman" w:hAnsi="Times New Roman" w:cs="Times New Roman"/>
      <w:sz w:val="16"/>
      <w:szCs w:val="16"/>
    </w:rPr>
  </w:style>
  <w:style w:type="character" w:customStyle="1" w:styleId="StyleEmphasisArial12ptBold">
    <w:name w:val="Style Emphasis + Arial 12 pt Bold"/>
    <w:rsid w:val="001D69EB"/>
    <w:rPr>
      <w:rFonts w:ascii="Arial" w:hAnsi="Arial"/>
      <w:b/>
      <w:bCs/>
      <w:i/>
      <w:iCs/>
      <w:sz w:val="24"/>
    </w:rPr>
  </w:style>
  <w:style w:type="character" w:customStyle="1" w:styleId="super">
    <w:name w:val="super"/>
    <w:rsid w:val="001D69EB"/>
  </w:style>
  <w:style w:type="character" w:customStyle="1" w:styleId="text30">
    <w:name w:val="text30"/>
    <w:rsid w:val="001D69EB"/>
  </w:style>
  <w:style w:type="character" w:customStyle="1" w:styleId="uppercase">
    <w:name w:val="uppercase"/>
    <w:rsid w:val="001D69EB"/>
  </w:style>
  <w:style w:type="character" w:customStyle="1" w:styleId="bodytext0">
    <w:name w:val="bodytext"/>
    <w:rsid w:val="001D69EB"/>
  </w:style>
  <w:style w:type="character" w:customStyle="1" w:styleId="entry-title">
    <w:name w:val="entry-title"/>
    <w:rsid w:val="001D69EB"/>
  </w:style>
  <w:style w:type="character" w:customStyle="1" w:styleId="BodyTextIndentChar1">
    <w:name w:val="Body Text Indent Char1"/>
    <w:basedOn w:val="DefaultParagraphFont"/>
    <w:uiPriority w:val="99"/>
    <w:semiHidden/>
    <w:rsid w:val="001D69EB"/>
    <w:rPr>
      <w:rFonts w:ascii="Times New Roman" w:hAnsi="Times New Roman" w:cs="Times New Roman"/>
      <w:sz w:val="20"/>
    </w:rPr>
  </w:style>
  <w:style w:type="character" w:customStyle="1" w:styleId="Style6pt">
    <w:name w:val="Style 6 pt"/>
    <w:basedOn w:val="DefaultParagraphFont"/>
    <w:qFormat/>
    <w:rsid w:val="001D69EB"/>
    <w:rPr>
      <w:sz w:val="12"/>
    </w:rPr>
  </w:style>
  <w:style w:type="character" w:customStyle="1" w:styleId="CiteCharCharCharCharCharChar">
    <w:name w:val="Cite Char Char Char Char Char Char"/>
    <w:basedOn w:val="DefaultParagraphFont"/>
    <w:rsid w:val="001D69EB"/>
    <w:rPr>
      <w:b/>
      <w:noProof w:val="0"/>
      <w:sz w:val="22"/>
      <w:szCs w:val="24"/>
      <w:u w:val="single"/>
      <w:lang w:val="en-US" w:eastAsia="en-US" w:bidi="ar-SA"/>
    </w:rPr>
  </w:style>
  <w:style w:type="character" w:customStyle="1" w:styleId="mainbody1">
    <w:name w:val="mainbody1"/>
    <w:basedOn w:val="DefaultParagraphFont"/>
    <w:rsid w:val="001D69EB"/>
    <w:rPr>
      <w:rFonts w:ascii="Verdana" w:hAnsi="Verdana" w:hint="default"/>
      <w:color w:val="000000"/>
      <w:sz w:val="22"/>
      <w:szCs w:val="22"/>
    </w:rPr>
  </w:style>
  <w:style w:type="character" w:customStyle="1" w:styleId="ssl4">
    <w:name w:val="ss_l4"/>
    <w:basedOn w:val="DefaultParagraphFont"/>
    <w:rsid w:val="001D69EB"/>
  </w:style>
  <w:style w:type="paragraph" w:customStyle="1" w:styleId="StyleNormalWeb11ptUnderline">
    <w:name w:val="Style Normal (Web) + 11 pt Underline"/>
    <w:basedOn w:val="NormalWeb"/>
    <w:link w:val="StyleNormalWeb11ptUnderlineChar"/>
    <w:qFormat/>
    <w:rsid w:val="001D69E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D69EB"/>
    <w:rPr>
      <w:rFonts w:ascii="Calibri" w:eastAsia="Calibri" w:hAnsi="Calibri" w:cs="Calibri"/>
      <w:sz w:val="22"/>
      <w:u w:val="single"/>
    </w:rPr>
  </w:style>
  <w:style w:type="character" w:customStyle="1" w:styleId="cit-first-element">
    <w:name w:val="cit-first-element"/>
    <w:basedOn w:val="DefaultParagraphFont"/>
    <w:rsid w:val="001D69EB"/>
  </w:style>
  <w:style w:type="character" w:customStyle="1" w:styleId="title1">
    <w:name w:val="title1"/>
    <w:basedOn w:val="DefaultParagraphFont"/>
    <w:rsid w:val="001D69EB"/>
  </w:style>
  <w:style w:type="character" w:customStyle="1" w:styleId="StyleThickunderline1">
    <w:name w:val="Style Thick underline1"/>
    <w:basedOn w:val="DefaultParagraphFont"/>
    <w:rsid w:val="001D69E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D69EB"/>
    <w:rPr>
      <w:rFonts w:ascii="Georgia" w:hAnsi="Georgia"/>
    </w:rPr>
  </w:style>
  <w:style w:type="character" w:customStyle="1" w:styleId="FooterChar1">
    <w:name w:val="Footer Char1"/>
    <w:basedOn w:val="DefaultParagraphFont"/>
    <w:uiPriority w:val="99"/>
    <w:semiHidden/>
    <w:rsid w:val="001D69EB"/>
    <w:rPr>
      <w:rFonts w:ascii="Georgia" w:hAnsi="Georgia"/>
    </w:rPr>
  </w:style>
  <w:style w:type="character" w:customStyle="1" w:styleId="AnalyticChar">
    <w:name w:val="Analytic Char"/>
    <w:basedOn w:val="DefaultParagraphFont"/>
    <w:link w:val="Analytic"/>
    <w:rsid w:val="001D69EB"/>
    <w:rPr>
      <w:rFonts w:ascii="Calibri" w:hAnsi="Calibri" w:cs="Calibri"/>
      <w:b/>
    </w:rPr>
  </w:style>
  <w:style w:type="character" w:customStyle="1" w:styleId="UnderlineBold0">
    <w:name w:val="Underline Bold"/>
    <w:uiPriority w:val="6"/>
    <w:qFormat/>
    <w:rsid w:val="001D69EB"/>
    <w:rPr>
      <w:b/>
      <w:sz w:val="20"/>
      <w:u w:val="single"/>
    </w:rPr>
  </w:style>
  <w:style w:type="paragraph" w:customStyle="1" w:styleId="Underline20">
    <w:name w:val="Underline2"/>
    <w:basedOn w:val="Normal"/>
    <w:link w:val="Underline2Char"/>
    <w:autoRedefine/>
    <w:uiPriority w:val="4"/>
    <w:qFormat/>
    <w:rsid w:val="001D69EB"/>
    <w:rPr>
      <w:b/>
      <w:u w:val="single"/>
    </w:rPr>
  </w:style>
  <w:style w:type="character" w:customStyle="1" w:styleId="Underline2Char">
    <w:name w:val="Underline2 Char"/>
    <w:basedOn w:val="DefaultParagraphFont"/>
    <w:link w:val="Underline20"/>
    <w:uiPriority w:val="4"/>
    <w:rsid w:val="001D69EB"/>
    <w:rPr>
      <w:rFonts w:ascii="Calibri" w:hAnsi="Calibri" w:cs="Calibri"/>
      <w:b/>
      <w:sz w:val="22"/>
      <w:u w:val="single"/>
    </w:rPr>
  </w:style>
  <w:style w:type="character" w:customStyle="1" w:styleId="NormalTextChar">
    <w:name w:val="Normal Text Char"/>
    <w:link w:val="NormalText"/>
    <w:rsid w:val="001D69EB"/>
    <w:rPr>
      <w:rFonts w:ascii="Calibri" w:eastAsia="Times New Roman" w:hAnsi="Calibri" w:cs="Calibri"/>
      <w:sz w:val="22"/>
      <w:szCs w:val="26"/>
    </w:rPr>
  </w:style>
  <w:style w:type="paragraph" w:customStyle="1" w:styleId="TableParagraph">
    <w:name w:val="Table Paragraph"/>
    <w:basedOn w:val="Normal"/>
    <w:uiPriority w:val="1"/>
    <w:qFormat/>
    <w:rsid w:val="001D69EB"/>
    <w:pPr>
      <w:widowControl w:val="0"/>
    </w:pPr>
  </w:style>
  <w:style w:type="character" w:customStyle="1" w:styleId="UnderlineChar0">
    <w:name w:val="UnderlineChar"/>
    <w:rsid w:val="001D69EB"/>
    <w:rPr>
      <w:sz w:val="24"/>
      <w:u w:val="single"/>
      <w:shd w:val="clear" w:color="auto" w:fill="auto"/>
    </w:rPr>
  </w:style>
  <w:style w:type="character" w:customStyle="1" w:styleId="foreground">
    <w:name w:val="foreground"/>
    <w:basedOn w:val="DefaultParagraphFont"/>
    <w:rsid w:val="001D69EB"/>
  </w:style>
  <w:style w:type="paragraph" w:customStyle="1" w:styleId="StyleCircled11pt">
    <w:name w:val="Style Circled + 11 pt"/>
    <w:basedOn w:val="Normal"/>
    <w:link w:val="StyleCircled11ptChar"/>
    <w:qFormat/>
    <w:rsid w:val="001D69EB"/>
    <w:rPr>
      <w:rFonts w:eastAsia="Times New Roman"/>
      <w:b/>
      <w:bCs/>
      <w:sz w:val="20"/>
      <w:u w:val="single"/>
    </w:rPr>
  </w:style>
  <w:style w:type="character" w:customStyle="1" w:styleId="StyleCircled11ptChar">
    <w:name w:val="Style Circled + 11 pt Char"/>
    <w:link w:val="StyleCircled11pt"/>
    <w:rsid w:val="001D69E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1D69E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D69EB"/>
    <w:rPr>
      <w:rFonts w:ascii="Times" w:eastAsia="Times New Roman" w:hAnsi="Times" w:cs="Calibri"/>
      <w:sz w:val="20"/>
      <w:szCs w:val="28"/>
      <w:u w:val="single"/>
    </w:rPr>
  </w:style>
  <w:style w:type="paragraph" w:customStyle="1" w:styleId="cite20">
    <w:name w:val="cite2"/>
    <w:basedOn w:val="Normal"/>
    <w:uiPriority w:val="99"/>
    <w:qFormat/>
    <w:rsid w:val="001D69EB"/>
    <w:rPr>
      <w:rFonts w:eastAsia="Times New Roman"/>
      <w:color w:val="000000"/>
      <w:sz w:val="20"/>
      <w:szCs w:val="20"/>
    </w:rPr>
  </w:style>
  <w:style w:type="character" w:customStyle="1" w:styleId="postby">
    <w:name w:val="post_by"/>
    <w:basedOn w:val="DefaultParagraphFont"/>
    <w:rsid w:val="001D69EB"/>
  </w:style>
  <w:style w:type="character" w:customStyle="1" w:styleId="Style11ptBorderSinglesolidlineAuto05ptLinewidth">
    <w:name w:val="Style 11 pt Border: : (Single solid line Auto  0.5 pt Line width)"/>
    <w:rsid w:val="001D69EB"/>
    <w:rPr>
      <w:sz w:val="20"/>
      <w:bdr w:val="single" w:sz="4" w:space="0" w:color="auto" w:frame="1"/>
    </w:rPr>
  </w:style>
  <w:style w:type="character" w:customStyle="1" w:styleId="StyleUnderlineChar9ptBorderSinglesolidlineAuto0">
    <w:name w:val="Style Underline Char + 9 pt Border: : (Single solid line Auto  0..."/>
    <w:rsid w:val="001D69E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D69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D69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D69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D69EB"/>
    <w:rPr>
      <w:sz w:val="20"/>
      <w:szCs w:val="24"/>
      <w:u w:val="single"/>
      <w:bdr w:val="single" w:sz="4" w:space="0" w:color="auto"/>
      <w:lang w:val="en-US" w:eastAsia="en-US" w:bidi="ar-SA"/>
    </w:rPr>
  </w:style>
  <w:style w:type="character" w:customStyle="1" w:styleId="StyleLatinGaramondUnderline">
    <w:name w:val="Style (Latin) Garamond Underline"/>
    <w:rsid w:val="001D69EB"/>
    <w:rPr>
      <w:rFonts w:ascii="Times New Roman" w:hAnsi="Times New Roman"/>
      <w:sz w:val="20"/>
      <w:u w:val="single"/>
    </w:rPr>
  </w:style>
  <w:style w:type="character" w:customStyle="1" w:styleId="StyleLatinGaramond">
    <w:name w:val="Style (Latin) Garamond"/>
    <w:rsid w:val="001D69EB"/>
    <w:rPr>
      <w:rFonts w:ascii="Times New Roman" w:hAnsi="Times New Roman"/>
      <w:sz w:val="20"/>
    </w:rPr>
  </w:style>
  <w:style w:type="character" w:customStyle="1" w:styleId="styletimesnewroman12ptbold0">
    <w:name w:val="styletimesnewroman12ptbold"/>
    <w:basedOn w:val="DefaultParagraphFont"/>
    <w:rsid w:val="001D69EB"/>
  </w:style>
  <w:style w:type="character" w:customStyle="1" w:styleId="CharCharCharCharChar">
    <w:name w:val="Char Char Char Char Char"/>
    <w:aliases w:val="Char Char Char Char,Char Char Char Char Char Char Char1,Heading 2 Char1 Char Char Char Char Char Char"/>
    <w:basedOn w:val="DefaultParagraphFont"/>
    <w:rsid w:val="001D69EB"/>
    <w:rPr>
      <w:rFonts w:cs="Arial"/>
      <w:b/>
      <w:bCs/>
      <w:iCs/>
      <w:sz w:val="24"/>
      <w:szCs w:val="28"/>
      <w:lang w:val="en-US" w:eastAsia="en-US" w:bidi="ar-SA"/>
    </w:rPr>
  </w:style>
  <w:style w:type="character" w:customStyle="1" w:styleId="mainheading">
    <w:name w:val="mainheading"/>
    <w:basedOn w:val="DefaultParagraphFont"/>
    <w:rsid w:val="001D69EB"/>
  </w:style>
  <w:style w:type="paragraph" w:customStyle="1" w:styleId="BoldandUnderlineChar2CharChar">
    <w:name w:val="Bold and Underline Char2 Char Char"/>
    <w:basedOn w:val="Normal"/>
    <w:link w:val="BoldandUnderlineChar2CharCharChar"/>
    <w:qFormat/>
    <w:rsid w:val="001D69E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D69EB"/>
    <w:rPr>
      <w:rFonts w:ascii="Calibri" w:eastAsia="Times New Roman" w:hAnsi="Calibri" w:cs="Calibri"/>
      <w:b/>
      <w:sz w:val="22"/>
      <w:u w:val="single"/>
    </w:rPr>
  </w:style>
  <w:style w:type="character" w:customStyle="1" w:styleId="StyleUnderlineChar9ptChar">
    <w:name w:val="Style Underline Char + 9 pt Char"/>
    <w:basedOn w:val="UnderlineCharChar"/>
    <w:rsid w:val="001D69E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D69E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D69EB"/>
    <w:rPr>
      <w:sz w:val="16"/>
    </w:rPr>
  </w:style>
  <w:style w:type="paragraph" w:customStyle="1" w:styleId="Reduce8pt">
    <w:name w:val="Reduce 8pt"/>
    <w:basedOn w:val="Normal"/>
    <w:link w:val="Reduce8ptCharChar"/>
    <w:qFormat/>
    <w:rsid w:val="001D69E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D69EB"/>
    <w:pPr>
      <w:contextualSpacing/>
    </w:pPr>
    <w:rPr>
      <w:rFonts w:eastAsia="Calibri"/>
    </w:rPr>
  </w:style>
  <w:style w:type="character" w:customStyle="1" w:styleId="CardIndentedChar">
    <w:name w:val="Card (Indented) Char"/>
    <w:link w:val="CardIndented"/>
    <w:locked/>
    <w:rsid w:val="001D69EB"/>
    <w:rPr>
      <w:rFonts w:ascii="Calibri" w:hAnsi="Calibri" w:cs="Calibri"/>
      <w:sz w:val="22"/>
    </w:rPr>
  </w:style>
  <w:style w:type="character" w:customStyle="1" w:styleId="citenon-boldChar">
    <w:name w:val="cite non-bold Char"/>
    <w:basedOn w:val="DefaultParagraphFont"/>
    <w:link w:val="citenon-bold"/>
    <w:locked/>
    <w:rsid w:val="001D69EB"/>
    <w:rPr>
      <w:rFonts w:ascii="Garamond" w:eastAsia="Times New Roman" w:hAnsi="Garamond" w:cs="Calibri"/>
      <w:sz w:val="22"/>
      <w:szCs w:val="20"/>
    </w:rPr>
  </w:style>
  <w:style w:type="character" w:customStyle="1" w:styleId="boldciteChar4">
    <w:name w:val="bold cite Char4"/>
    <w:link w:val="boldcite"/>
    <w:locked/>
    <w:rsid w:val="001D69EB"/>
    <w:rPr>
      <w:rFonts w:eastAsia="Times New Roman" w:cs="Times New Roman"/>
      <w:b/>
      <w:color w:val="000000"/>
      <w:sz w:val="20"/>
      <w:u w:val="thick" w:color="000000"/>
    </w:rPr>
  </w:style>
  <w:style w:type="paragraph" w:customStyle="1" w:styleId="boldcite">
    <w:name w:val="bold cite"/>
    <w:basedOn w:val="Normal"/>
    <w:link w:val="boldciteChar4"/>
    <w:qFormat/>
    <w:rsid w:val="001D69E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D69E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1D69EB"/>
    <w:rPr>
      <w:rFonts w:eastAsia="Calibri"/>
      <w:b/>
    </w:rPr>
  </w:style>
  <w:style w:type="character" w:customStyle="1" w:styleId="HeadingsBaseChar">
    <w:name w:val="Headings Base Char"/>
    <w:basedOn w:val="DefaultParagraphFont"/>
    <w:link w:val="HeadingsBase"/>
    <w:locked/>
    <w:rsid w:val="001D69EB"/>
    <w:rPr>
      <w:rFonts w:ascii="Times New Roman" w:hAnsi="Times New Roman" w:cs="Times New Roman"/>
      <w:b/>
      <w:sz w:val="32"/>
    </w:rPr>
  </w:style>
  <w:style w:type="paragraph" w:customStyle="1" w:styleId="HeadingsBase">
    <w:name w:val="Headings Base"/>
    <w:basedOn w:val="Normal"/>
    <w:link w:val="HeadingsBaseChar"/>
    <w:qFormat/>
    <w:rsid w:val="001D69E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D69E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D69EB"/>
    <w:pPr>
      <w:spacing w:line="480" w:lineRule="auto"/>
      <w:ind w:firstLine="720"/>
    </w:pPr>
    <w:rPr>
      <w:rFonts w:eastAsia="Calibri"/>
    </w:rPr>
  </w:style>
  <w:style w:type="paragraph" w:customStyle="1" w:styleId="SchoolBlockQuote">
    <w:name w:val="School Block Quote"/>
    <w:basedOn w:val="SchoolPaper"/>
    <w:qFormat/>
    <w:rsid w:val="001D69EB"/>
  </w:style>
  <w:style w:type="paragraph" w:customStyle="1" w:styleId="SchoolWorksCited">
    <w:name w:val="School Works Cited"/>
    <w:basedOn w:val="SchoolPaper"/>
    <w:qFormat/>
    <w:rsid w:val="001D69EB"/>
  </w:style>
  <w:style w:type="paragraph" w:customStyle="1" w:styleId="BlockQuote">
    <w:name w:val="Block Quote"/>
    <w:basedOn w:val="Normal"/>
    <w:qFormat/>
    <w:rsid w:val="001D69EB"/>
    <w:pPr>
      <w:ind w:left="720" w:right="720"/>
    </w:pPr>
    <w:rPr>
      <w:rFonts w:eastAsia="Calibri"/>
    </w:rPr>
  </w:style>
  <w:style w:type="paragraph" w:customStyle="1" w:styleId="PaperBody">
    <w:name w:val="Paper Body"/>
    <w:basedOn w:val="Normal"/>
    <w:qFormat/>
    <w:rsid w:val="001D69EB"/>
    <w:pPr>
      <w:spacing w:line="480" w:lineRule="auto"/>
      <w:ind w:firstLine="720"/>
    </w:pPr>
    <w:rPr>
      <w:rFonts w:eastAsia="Calibri"/>
    </w:rPr>
  </w:style>
  <w:style w:type="paragraph" w:customStyle="1" w:styleId="PaperCitation">
    <w:name w:val="Paper Citation"/>
    <w:basedOn w:val="Normal"/>
    <w:qFormat/>
    <w:rsid w:val="001D69EB"/>
    <w:pPr>
      <w:spacing w:line="480" w:lineRule="auto"/>
      <w:ind w:left="720" w:hanging="720"/>
    </w:pPr>
    <w:rPr>
      <w:rFonts w:eastAsia="Calibri"/>
    </w:rPr>
  </w:style>
  <w:style w:type="character" w:customStyle="1" w:styleId="hatChar">
    <w:name w:val="hat Char"/>
    <w:basedOn w:val="DefaultParagraphFont"/>
    <w:link w:val="hat"/>
    <w:locked/>
    <w:rsid w:val="001D69EB"/>
    <w:rPr>
      <w:rFonts w:ascii="Calibri" w:eastAsia="Times New Roman" w:hAnsi="Calibri" w:cs="Calibri"/>
      <w:b/>
      <w:bCs/>
      <w:sz w:val="32"/>
      <w:u w:val="single"/>
      <w:lang w:bidi="en-US"/>
    </w:rPr>
  </w:style>
  <w:style w:type="paragraph" w:customStyle="1" w:styleId="WW-Default">
    <w:name w:val="WW-Default"/>
    <w:qFormat/>
    <w:rsid w:val="001D69EB"/>
    <w:pPr>
      <w:suppressAutoHyphens/>
    </w:pPr>
    <w:rPr>
      <w:rFonts w:ascii="Georgia" w:eastAsia="Calibri" w:hAnsi="Georgia" w:cs="Calibri"/>
      <w:sz w:val="22"/>
      <w:szCs w:val="22"/>
      <w:lang w:eastAsia="ar-SA"/>
    </w:rPr>
  </w:style>
  <w:style w:type="paragraph" w:customStyle="1" w:styleId="B-TagCite">
    <w:name w:val="B-TagCite"/>
    <w:qFormat/>
    <w:rsid w:val="001D69E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D69EB"/>
    <w:rPr>
      <w:rFonts w:ascii="Times New Roman" w:hAnsi="Times New Roman" w:cs="Times New Roman"/>
      <w:b/>
      <w:sz w:val="20"/>
    </w:rPr>
  </w:style>
  <w:style w:type="paragraph" w:customStyle="1" w:styleId="MicroText">
    <w:name w:val="MicroText"/>
    <w:basedOn w:val="Normal"/>
    <w:next w:val="Normal"/>
    <w:link w:val="MicroTextChar"/>
    <w:qFormat/>
    <w:rsid w:val="001D69EB"/>
    <w:rPr>
      <w:rFonts w:ascii="Arial Narrow" w:hAnsi="Arial Narrow" w:cstheme="minorBidi"/>
      <w:sz w:val="12"/>
    </w:rPr>
  </w:style>
  <w:style w:type="character" w:customStyle="1" w:styleId="Footnote2Char">
    <w:name w:val="Footnote2 Char"/>
    <w:link w:val="Footnote2"/>
    <w:locked/>
    <w:rsid w:val="001D69EB"/>
  </w:style>
  <w:style w:type="paragraph" w:customStyle="1" w:styleId="Footnote2">
    <w:name w:val="Footnote2"/>
    <w:basedOn w:val="Normal"/>
    <w:next w:val="Normal"/>
    <w:link w:val="Footnote2Char"/>
    <w:autoRedefine/>
    <w:qFormat/>
    <w:rsid w:val="001D69EB"/>
    <w:pPr>
      <w:spacing w:after="120" w:line="480" w:lineRule="auto"/>
    </w:pPr>
    <w:rPr>
      <w:rFonts w:asciiTheme="minorHAnsi" w:hAnsiTheme="minorHAnsi" w:cstheme="minorBidi"/>
      <w:sz w:val="24"/>
    </w:rPr>
  </w:style>
  <w:style w:type="paragraph" w:customStyle="1" w:styleId="indent">
    <w:name w:val="indent"/>
    <w:basedOn w:val="Normal"/>
    <w:qFormat/>
    <w:rsid w:val="001D69EB"/>
    <w:pPr>
      <w:spacing w:before="100" w:beforeAutospacing="1" w:after="100" w:afterAutospacing="1"/>
    </w:pPr>
    <w:rPr>
      <w:rFonts w:eastAsia="Times New Roman"/>
    </w:rPr>
  </w:style>
  <w:style w:type="paragraph" w:customStyle="1" w:styleId="PageHeaderLine1">
    <w:name w:val="PageHeaderLine1"/>
    <w:basedOn w:val="Normal"/>
    <w:qFormat/>
    <w:rsid w:val="001D69EB"/>
    <w:pPr>
      <w:tabs>
        <w:tab w:val="right" w:pos="10800"/>
      </w:tabs>
    </w:pPr>
    <w:rPr>
      <w:rFonts w:eastAsia="Calibri"/>
      <w:b/>
    </w:rPr>
  </w:style>
  <w:style w:type="paragraph" w:customStyle="1" w:styleId="PageHeaderLine2">
    <w:name w:val="PageHeaderLine2"/>
    <w:basedOn w:val="Normal"/>
    <w:next w:val="Normal"/>
    <w:link w:val="PageHeaderLine2Char"/>
    <w:qFormat/>
    <w:rsid w:val="001D69E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D69EB"/>
    <w:rPr>
      <w:rFonts w:ascii="Times New Roman" w:hAnsi="Times New Roman" w:cs="Times New Roman"/>
      <w:sz w:val="20"/>
    </w:rPr>
  </w:style>
  <w:style w:type="paragraph" w:customStyle="1" w:styleId="CardText1">
    <w:name w:val="CardText"/>
    <w:basedOn w:val="Normal"/>
    <w:link w:val="CardTextChar3"/>
    <w:qFormat/>
    <w:rsid w:val="001D69EB"/>
    <w:pPr>
      <w:ind w:left="288"/>
    </w:pPr>
    <w:rPr>
      <w:rFonts w:ascii="Times New Roman" w:hAnsi="Times New Roman" w:cs="Times New Roman"/>
      <w:sz w:val="20"/>
    </w:rPr>
  </w:style>
  <w:style w:type="character" w:customStyle="1" w:styleId="stylestylebold12pt">
    <w:name w:val="stylestylebold12pt"/>
    <w:basedOn w:val="DefaultParagraphFont"/>
    <w:rsid w:val="001D69EB"/>
  </w:style>
  <w:style w:type="character" w:customStyle="1" w:styleId="styleboldunderline">
    <w:name w:val="styleboldunderline"/>
    <w:basedOn w:val="DefaultParagraphFont"/>
    <w:rsid w:val="001D69EB"/>
  </w:style>
  <w:style w:type="character" w:customStyle="1" w:styleId="box">
    <w:name w:val="box"/>
    <w:basedOn w:val="DefaultParagraphFont"/>
    <w:rsid w:val="001D69E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D69EB"/>
    <w:rPr>
      <w:rFonts w:ascii="Arial Narrow" w:hAnsi="Arial Narrow" w:cs="Arial Narrow" w:hint="default"/>
      <w:sz w:val="18"/>
      <w:szCs w:val="18"/>
    </w:rPr>
  </w:style>
  <w:style w:type="character" w:customStyle="1" w:styleId="FontStyle14">
    <w:name w:val="Font Style14"/>
    <w:basedOn w:val="DefaultParagraphFont"/>
    <w:uiPriority w:val="99"/>
    <w:rsid w:val="001D69E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D69EB"/>
    <w:rPr>
      <w:rFonts w:ascii="Arial Narrow" w:hAnsi="Arial Narrow" w:cs="Arial Narrow" w:hint="default"/>
      <w:b/>
      <w:bCs/>
      <w:sz w:val="10"/>
      <w:szCs w:val="10"/>
    </w:rPr>
  </w:style>
  <w:style w:type="character" w:customStyle="1" w:styleId="CardTagandCiteChar">
    <w:name w:val="Card Tag and Cite Char"/>
    <w:basedOn w:val="DefaultParagraphFont"/>
    <w:rsid w:val="001D69E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D69EB"/>
    <w:rPr>
      <w:rFonts w:ascii="Arial Narrow" w:hAnsi="Arial Narrow"/>
      <w:b/>
      <w:color w:val="000000"/>
      <w:sz w:val="22"/>
      <w:szCs w:val="22"/>
      <w:u w:val="single"/>
    </w:rPr>
  </w:style>
  <w:style w:type="character" w:customStyle="1" w:styleId="SmallText0">
    <w:name w:val="SmallText"/>
    <w:rsid w:val="001D69EB"/>
    <w:rPr>
      <w:color w:val="000000"/>
    </w:rPr>
  </w:style>
  <w:style w:type="character" w:customStyle="1" w:styleId="CitesChar1">
    <w:name w:val="Cites Char1"/>
    <w:basedOn w:val="DefaultParagraphFont"/>
    <w:rsid w:val="001D69EB"/>
    <w:rPr>
      <w:b/>
      <w:bCs w:val="0"/>
      <w:szCs w:val="24"/>
      <w:u w:val="single"/>
      <w:lang w:val="en-US" w:eastAsia="en-US" w:bidi="ar-SA"/>
    </w:rPr>
  </w:style>
  <w:style w:type="character" w:customStyle="1" w:styleId="CardUnderlinedChar">
    <w:name w:val="Card Underlined Char"/>
    <w:basedOn w:val="DefaultParagraphFont"/>
    <w:rsid w:val="001D69EB"/>
    <w:rPr>
      <w:rFonts w:ascii="Arial Narrow" w:hAnsi="Arial Narrow" w:hint="default"/>
      <w:sz w:val="22"/>
      <w:szCs w:val="24"/>
      <w:u w:val="single"/>
      <w:lang w:val="en-US" w:eastAsia="en-US" w:bidi="ar-SA"/>
    </w:rPr>
  </w:style>
  <w:style w:type="character" w:customStyle="1" w:styleId="underline3">
    <w:name w:val="underline3"/>
    <w:basedOn w:val="underline2"/>
    <w:rsid w:val="001D69EB"/>
    <w:rPr>
      <w:rFonts w:ascii="Arial" w:hAnsi="Arial"/>
      <w:sz w:val="18"/>
      <w:u w:val="single"/>
      <w:bdr w:val="none" w:sz="0" w:space="0" w:color="auto" w:frame="1"/>
      <w:shd w:val="clear" w:color="auto" w:fill="FFFF00"/>
    </w:rPr>
  </w:style>
  <w:style w:type="character" w:customStyle="1" w:styleId="menu">
    <w:name w:val="menu"/>
    <w:basedOn w:val="DefaultParagraphFont"/>
    <w:rsid w:val="001D69EB"/>
  </w:style>
  <w:style w:type="character" w:customStyle="1" w:styleId="itxtrst">
    <w:name w:val="itxtrst"/>
    <w:rsid w:val="001D69EB"/>
  </w:style>
  <w:style w:type="character" w:customStyle="1" w:styleId="A-Underlining">
    <w:name w:val="A-Underlining"/>
    <w:basedOn w:val="DefaultParagraphFont"/>
    <w:rsid w:val="001D69EB"/>
    <w:rPr>
      <w:rFonts w:ascii="Garamond" w:hAnsi="Garamond" w:hint="default"/>
      <w:color w:val="auto"/>
      <w:sz w:val="24"/>
      <w:u w:val="single"/>
    </w:rPr>
  </w:style>
  <w:style w:type="character" w:customStyle="1" w:styleId="StyleUnderlineBold0">
    <w:name w:val="Style Underline + Bold"/>
    <w:rsid w:val="001D69EB"/>
    <w:rPr>
      <w:b/>
      <w:bCs/>
      <w:u w:val="single"/>
    </w:rPr>
  </w:style>
  <w:style w:type="character" w:customStyle="1" w:styleId="Underline-Highlighted">
    <w:name w:val="Underline-Highlighted"/>
    <w:uiPriority w:val="1"/>
    <w:qFormat/>
    <w:rsid w:val="001D69E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D69EB"/>
  </w:style>
  <w:style w:type="character" w:customStyle="1" w:styleId="newsmain">
    <w:name w:val="news_main"/>
    <w:basedOn w:val="DefaultParagraphFont"/>
    <w:rsid w:val="001D69EB"/>
  </w:style>
  <w:style w:type="character" w:customStyle="1" w:styleId="vitstoryheadline">
    <w:name w:val="vitstoryheadline"/>
    <w:rsid w:val="001D69EB"/>
  </w:style>
  <w:style w:type="character" w:customStyle="1" w:styleId="AuthorDate0">
    <w:name w:val="Author Date"/>
    <w:rsid w:val="001D69EB"/>
    <w:rPr>
      <w:b/>
      <w:bCs w:val="0"/>
      <w:sz w:val="24"/>
      <w:u w:val="thick"/>
    </w:rPr>
  </w:style>
  <w:style w:type="character" w:customStyle="1" w:styleId="red">
    <w:name w:val="red"/>
    <w:basedOn w:val="DefaultParagraphFont"/>
    <w:rsid w:val="001D69EB"/>
  </w:style>
  <w:style w:type="character" w:customStyle="1" w:styleId="at">
    <w:name w:val="at"/>
    <w:rsid w:val="001D69EB"/>
  </w:style>
  <w:style w:type="character" w:customStyle="1" w:styleId="org">
    <w:name w:val="org"/>
    <w:rsid w:val="001D69EB"/>
  </w:style>
  <w:style w:type="character" w:customStyle="1" w:styleId="pnumber">
    <w:name w:val="pnumber"/>
    <w:rsid w:val="001D69EB"/>
  </w:style>
  <w:style w:type="character" w:customStyle="1" w:styleId="ital">
    <w:name w:val="ital"/>
    <w:rsid w:val="001D69EB"/>
  </w:style>
  <w:style w:type="character" w:customStyle="1" w:styleId="orgdiv">
    <w:name w:val="orgdiv"/>
    <w:rsid w:val="001D69EB"/>
  </w:style>
  <w:style w:type="character" w:customStyle="1" w:styleId="orgname">
    <w:name w:val="orgname"/>
    <w:rsid w:val="001D69EB"/>
  </w:style>
  <w:style w:type="character" w:customStyle="1" w:styleId="city">
    <w:name w:val="city"/>
    <w:rsid w:val="001D69EB"/>
  </w:style>
  <w:style w:type="character" w:customStyle="1" w:styleId="state">
    <w:name w:val="state"/>
    <w:rsid w:val="001D69EB"/>
  </w:style>
  <w:style w:type="character" w:customStyle="1" w:styleId="country">
    <w:name w:val="country"/>
    <w:rsid w:val="001D69EB"/>
  </w:style>
  <w:style w:type="character" w:customStyle="1" w:styleId="articletitle">
    <w:name w:val="articletitle"/>
    <w:rsid w:val="001D69EB"/>
    <w:rPr>
      <w:rFonts w:ascii="Times New Roman" w:hAnsi="Times New Roman" w:cs="Times New Roman" w:hint="default"/>
    </w:rPr>
  </w:style>
  <w:style w:type="character" w:customStyle="1" w:styleId="6pointChar">
    <w:name w:val="6 point Char"/>
    <w:rsid w:val="001D69EB"/>
    <w:rPr>
      <w:rFonts w:ascii="Times New Roman" w:hAnsi="Times New Roman" w:cs="Times New Roman" w:hint="default"/>
      <w:sz w:val="12"/>
      <w:lang w:val="en-US" w:eastAsia="en-US"/>
    </w:rPr>
  </w:style>
  <w:style w:type="character" w:customStyle="1" w:styleId="StyleThickunderline">
    <w:name w:val="Style Thick underline"/>
    <w:qFormat/>
    <w:rsid w:val="001D69EB"/>
    <w:rPr>
      <w:u w:val="thick"/>
    </w:rPr>
  </w:style>
  <w:style w:type="character" w:customStyle="1" w:styleId="Box0">
    <w:name w:val="Box!"/>
    <w:rsid w:val="001D69EB"/>
    <w:rPr>
      <w:rFonts w:ascii="Garamond" w:hAnsi="Garamond" w:hint="default"/>
      <w:sz w:val="24"/>
      <w:u w:val="single"/>
      <w:bdr w:val="single" w:sz="4" w:space="0" w:color="auto" w:frame="1"/>
    </w:rPr>
  </w:style>
  <w:style w:type="character" w:customStyle="1" w:styleId="citechar">
    <w:name w:val="citechar"/>
    <w:basedOn w:val="DefaultParagraphFont"/>
    <w:rsid w:val="001D69EB"/>
  </w:style>
  <w:style w:type="character" w:customStyle="1" w:styleId="underlinechar2">
    <w:name w:val="underlinechar"/>
    <w:basedOn w:val="DefaultParagraphFont"/>
    <w:rsid w:val="001D69EB"/>
  </w:style>
  <w:style w:type="character" w:customStyle="1" w:styleId="CardUnderlineChar">
    <w:name w:val="Card Underline Char"/>
    <w:rsid w:val="001D69EB"/>
    <w:rPr>
      <w:szCs w:val="24"/>
      <w:u w:val="single"/>
      <w:lang w:val="en-US" w:eastAsia="en-US" w:bidi="ar-SA"/>
    </w:rPr>
  </w:style>
  <w:style w:type="character" w:customStyle="1" w:styleId="tagciteChar">
    <w:name w:val="tag/cite Char"/>
    <w:basedOn w:val="DefaultParagraphFont"/>
    <w:rsid w:val="001D69EB"/>
    <w:rPr>
      <w:b/>
      <w:bCs w:val="0"/>
      <w:sz w:val="24"/>
      <w:lang w:val="en-US" w:eastAsia="en-US" w:bidi="ar-SA"/>
    </w:rPr>
  </w:style>
  <w:style w:type="character" w:customStyle="1" w:styleId="8pointChar">
    <w:name w:val="8 point Char"/>
    <w:basedOn w:val="DefaultParagraphFont"/>
    <w:rsid w:val="001D69EB"/>
    <w:rPr>
      <w:sz w:val="16"/>
      <w:lang w:val="en-US" w:eastAsia="en-US" w:bidi="ar-SA"/>
    </w:rPr>
  </w:style>
  <w:style w:type="character" w:customStyle="1" w:styleId="BoldText12pt">
    <w:name w:val="Bold Text 12 pt"/>
    <w:rsid w:val="001D69E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D69EB"/>
  </w:style>
  <w:style w:type="table" w:styleId="TableGrid">
    <w:name w:val="Table Grid"/>
    <w:basedOn w:val="TableNormal"/>
    <w:rsid w:val="001D69E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D69EB"/>
    <w:rPr>
      <w:b/>
      <w:bCs w:val="0"/>
      <w:sz w:val="24"/>
      <w:lang w:val="en-US" w:eastAsia="en-US" w:bidi="ar-SA"/>
    </w:rPr>
  </w:style>
  <w:style w:type="character" w:customStyle="1" w:styleId="Mention11">
    <w:name w:val="Mention11"/>
    <w:basedOn w:val="DefaultParagraphFont"/>
    <w:uiPriority w:val="99"/>
    <w:semiHidden/>
    <w:unhideWhenUsed/>
    <w:rsid w:val="001D69EB"/>
    <w:rPr>
      <w:color w:val="2B579A"/>
      <w:shd w:val="clear" w:color="auto" w:fill="E6E6E6"/>
    </w:rPr>
  </w:style>
  <w:style w:type="paragraph" w:customStyle="1" w:styleId="Emphasize">
    <w:name w:val="Emphasize"/>
    <w:basedOn w:val="Normal"/>
    <w:uiPriority w:val="7"/>
    <w:qFormat/>
    <w:rsid w:val="001D69E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D69E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D69EB"/>
  </w:style>
  <w:style w:type="character" w:customStyle="1" w:styleId="Heading3Char2">
    <w:name w:val="Heading 3 Char2"/>
    <w:aliases w:val="Heading 3 Char Char Char4, Char Char1, Char Char Char4"/>
    <w:basedOn w:val="DefaultParagraphFont"/>
    <w:rsid w:val="001D69EB"/>
    <w:rPr>
      <w:rFonts w:cs="Arial"/>
      <w:bCs/>
      <w:szCs w:val="26"/>
      <w:u w:val="single"/>
      <w:lang w:val="en-US" w:eastAsia="en-US" w:bidi="ar-SA"/>
    </w:rPr>
  </w:style>
  <w:style w:type="character" w:customStyle="1" w:styleId="Mention2">
    <w:name w:val="Mention2"/>
    <w:basedOn w:val="DefaultParagraphFont"/>
    <w:uiPriority w:val="99"/>
    <w:semiHidden/>
    <w:unhideWhenUsed/>
    <w:rsid w:val="001D69EB"/>
    <w:rPr>
      <w:color w:val="2B579A"/>
      <w:shd w:val="clear" w:color="auto" w:fill="E6E6E6"/>
    </w:rPr>
  </w:style>
  <w:style w:type="paragraph" w:customStyle="1" w:styleId="FlashTag">
    <w:name w:val="FlashTag"/>
    <w:basedOn w:val="Normal"/>
    <w:link w:val="FlashTagChar"/>
    <w:autoRedefine/>
    <w:uiPriority w:val="4"/>
    <w:qFormat/>
    <w:rsid w:val="001D69EB"/>
    <w:rPr>
      <w:rFonts w:asciiTheme="majorHAnsi" w:hAnsiTheme="majorHAnsi"/>
      <w:b/>
      <w:sz w:val="28"/>
    </w:rPr>
  </w:style>
  <w:style w:type="character" w:customStyle="1" w:styleId="FlashTagChar">
    <w:name w:val="FlashTag Char"/>
    <w:basedOn w:val="DefaultParagraphFont"/>
    <w:link w:val="FlashTag"/>
    <w:uiPriority w:val="4"/>
    <w:rsid w:val="001D69EB"/>
    <w:rPr>
      <w:rFonts w:asciiTheme="majorHAnsi" w:hAnsiTheme="majorHAnsi" w:cs="Calibri"/>
      <w:b/>
      <w:sz w:val="28"/>
    </w:rPr>
  </w:style>
  <w:style w:type="paragraph" w:customStyle="1" w:styleId="Warrant">
    <w:name w:val="Warrant"/>
    <w:autoRedefine/>
    <w:uiPriority w:val="4"/>
    <w:qFormat/>
    <w:rsid w:val="001D69E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D69EB"/>
  </w:style>
  <w:style w:type="character" w:customStyle="1" w:styleId="m3965771245576658108gmail-styleunderline">
    <w:name w:val="m_3965771245576658108gmail-styleunderline"/>
    <w:basedOn w:val="DefaultParagraphFont"/>
    <w:rsid w:val="001D69EB"/>
  </w:style>
  <w:style w:type="paragraph" w:customStyle="1" w:styleId="Header1">
    <w:name w:val="Header1"/>
    <w:aliases w:val="Header Char Char,Header Char Char Char Char Char Char Char Cha,Header Char2,Header Char1 Char,Char Char Char Cha"/>
    <w:basedOn w:val="Normal"/>
    <w:qFormat/>
    <w:rsid w:val="001D69EB"/>
    <w:pPr>
      <w:tabs>
        <w:tab w:val="center" w:pos="4680"/>
        <w:tab w:val="right" w:pos="9360"/>
      </w:tabs>
    </w:pPr>
  </w:style>
  <w:style w:type="character" w:customStyle="1" w:styleId="EndnoteTextChar">
    <w:name w:val="Endnote Text Char"/>
    <w:basedOn w:val="DefaultParagraphFont"/>
    <w:link w:val="EndnoteText"/>
    <w:locked/>
    <w:rsid w:val="001D69EB"/>
    <w:rPr>
      <w:rFonts w:ascii="Georgia" w:eastAsia="Times New Roman" w:hAnsi="Georgia"/>
      <w:szCs w:val="20"/>
    </w:rPr>
  </w:style>
  <w:style w:type="paragraph" w:styleId="EndnoteText">
    <w:name w:val="endnote text"/>
    <w:basedOn w:val="Normal"/>
    <w:link w:val="EndnoteTextChar"/>
    <w:unhideWhenUsed/>
    <w:rsid w:val="001D69EB"/>
    <w:rPr>
      <w:rFonts w:ascii="Georgia" w:eastAsia="Times New Roman" w:hAnsi="Georgia" w:cstheme="minorBidi"/>
      <w:sz w:val="24"/>
      <w:szCs w:val="20"/>
    </w:rPr>
  </w:style>
  <w:style w:type="character" w:customStyle="1" w:styleId="EndnoteTextChar1">
    <w:name w:val="Endnote Text Char1"/>
    <w:basedOn w:val="DefaultParagraphFont"/>
    <w:semiHidden/>
    <w:rsid w:val="001D69EB"/>
    <w:rPr>
      <w:rFonts w:ascii="Calibri" w:hAnsi="Calibri" w:cs="Calibri"/>
      <w:sz w:val="20"/>
      <w:szCs w:val="20"/>
    </w:rPr>
  </w:style>
  <w:style w:type="character" w:customStyle="1" w:styleId="DateChar">
    <w:name w:val="Date Char"/>
    <w:aliases w:val="date Char"/>
    <w:basedOn w:val="DefaultParagraphFont"/>
    <w:link w:val="Date"/>
    <w:uiPriority w:val="99"/>
    <w:locked/>
    <w:rsid w:val="001D69EB"/>
    <w:rPr>
      <w:rFonts w:ascii="Georgia" w:eastAsia="Times New Roman" w:hAnsi="Georgia"/>
    </w:rPr>
  </w:style>
  <w:style w:type="paragraph" w:styleId="Date">
    <w:name w:val="Date"/>
    <w:aliases w:val="date"/>
    <w:basedOn w:val="Normal"/>
    <w:next w:val="Normal"/>
    <w:link w:val="DateChar"/>
    <w:uiPriority w:val="99"/>
    <w:unhideWhenUsed/>
    <w:rsid w:val="001D69EB"/>
    <w:rPr>
      <w:rFonts w:ascii="Georgia" w:eastAsia="Times New Roman" w:hAnsi="Georgia" w:cstheme="minorBidi"/>
      <w:sz w:val="24"/>
    </w:rPr>
  </w:style>
  <w:style w:type="character" w:customStyle="1" w:styleId="DateChar1">
    <w:name w:val="Date Char1"/>
    <w:basedOn w:val="DefaultParagraphFont"/>
    <w:uiPriority w:val="99"/>
    <w:semiHidden/>
    <w:rsid w:val="001D69EB"/>
    <w:rPr>
      <w:rFonts w:ascii="Calibri" w:hAnsi="Calibri" w:cs="Calibri"/>
      <w:sz w:val="22"/>
    </w:rPr>
  </w:style>
  <w:style w:type="character" w:customStyle="1" w:styleId="BodyTextFirstIndentChar">
    <w:name w:val="Body Text First Indent Char"/>
    <w:basedOn w:val="BodyTextChar"/>
    <w:link w:val="BodyTextFirstIndent"/>
    <w:locked/>
    <w:rsid w:val="001D69E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1D69E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1D69EB"/>
    <w:rPr>
      <w:rFonts w:ascii="Calibri" w:hAnsi="Calibri" w:cs="Calibri"/>
      <w:sz w:val="22"/>
    </w:rPr>
  </w:style>
  <w:style w:type="character" w:customStyle="1" w:styleId="BodyTextIndent2Char1">
    <w:name w:val="Body Text Indent 2 Char1"/>
    <w:basedOn w:val="DefaultParagraphFont"/>
    <w:semiHidden/>
    <w:rsid w:val="001D69EB"/>
    <w:rPr>
      <w:rFonts w:ascii="Calibri" w:hAnsi="Calibri" w:cs="Calibri"/>
    </w:rPr>
  </w:style>
  <w:style w:type="character" w:customStyle="1" w:styleId="PlainTextChar1">
    <w:name w:val="Plain Text Char1"/>
    <w:basedOn w:val="DefaultParagraphFont"/>
    <w:semiHidden/>
    <w:rsid w:val="001D69EB"/>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1D69E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1D69E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D69E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D69EB"/>
    <w:rPr>
      <w:rFonts w:ascii="Calibri" w:hAnsi="Calibri" w:cs="Calibri"/>
      <w:i/>
      <w:iCs/>
      <w:color w:val="000000" w:themeColor="text1"/>
    </w:rPr>
  </w:style>
  <w:style w:type="paragraph" w:customStyle="1" w:styleId="CiteSpacing">
    <w:name w:val="Cite Spacing"/>
    <w:basedOn w:val="Normal"/>
    <w:uiPriority w:val="4"/>
    <w:qFormat/>
    <w:rsid w:val="001D69E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1D69EB"/>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1D69EB"/>
    <w:rPr>
      <w:rFonts w:ascii="Calibri" w:eastAsia="Calibri" w:hAnsi="Calibri" w:cs="Calibri"/>
      <w:b/>
      <w:sz w:val="22"/>
    </w:rPr>
  </w:style>
  <w:style w:type="paragraph" w:customStyle="1" w:styleId="Heading2-Bold">
    <w:name w:val="Heading 2 - Bold"/>
    <w:basedOn w:val="Normal"/>
    <w:autoRedefine/>
    <w:uiPriority w:val="99"/>
    <w:qFormat/>
    <w:rsid w:val="001D69EB"/>
    <w:rPr>
      <w:rFonts w:ascii="Garamond" w:eastAsia="Calibri" w:hAnsi="Garamond"/>
      <w:b/>
    </w:rPr>
  </w:style>
  <w:style w:type="paragraph" w:customStyle="1" w:styleId="tag">
    <w:name w:val="%tag"/>
    <w:basedOn w:val="Normal"/>
    <w:next w:val="Normal"/>
    <w:uiPriority w:val="99"/>
    <w:qFormat/>
    <w:rsid w:val="001D69EB"/>
    <w:rPr>
      <w:rFonts w:ascii="Garamond" w:eastAsia="Calibri" w:hAnsi="Garamond"/>
      <w:bCs/>
      <w:sz w:val="18"/>
    </w:rPr>
  </w:style>
  <w:style w:type="character" w:customStyle="1" w:styleId="Style2Char">
    <w:name w:val="Style 2 Char"/>
    <w:link w:val="Style20"/>
    <w:uiPriority w:val="99"/>
    <w:locked/>
    <w:rsid w:val="001D69E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D69EB"/>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D69E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D69EB"/>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D69EB"/>
    <w:rPr>
      <w:rFonts w:ascii="Georgia" w:eastAsia="Times New Roman" w:hAnsi="Georgia"/>
      <w:sz w:val="18"/>
      <w:szCs w:val="20"/>
      <w:lang w:val="x-none" w:eastAsia="x-none"/>
    </w:rPr>
  </w:style>
  <w:style w:type="paragraph" w:customStyle="1" w:styleId="textsmall0">
    <w:name w:val="textsmall"/>
    <w:basedOn w:val="Normal"/>
    <w:link w:val="textsmallChar0"/>
    <w:qFormat/>
    <w:rsid w:val="001D69E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D69E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D69E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D69EB"/>
    <w:rPr>
      <w:rFonts w:ascii="Arial" w:eastAsia="Times New Roman" w:hAnsi="Arial" w:cs="Arial"/>
      <w:sz w:val="12"/>
    </w:rPr>
  </w:style>
  <w:style w:type="paragraph" w:customStyle="1" w:styleId="Micro">
    <w:name w:val="Micro"/>
    <w:basedOn w:val="Normal"/>
    <w:next w:val="Normal"/>
    <w:link w:val="MicroChar"/>
    <w:qFormat/>
    <w:rsid w:val="001D69EB"/>
    <w:rPr>
      <w:rFonts w:ascii="Arial" w:eastAsia="Times New Roman" w:hAnsi="Arial" w:cs="Arial"/>
      <w:sz w:val="12"/>
    </w:rPr>
  </w:style>
  <w:style w:type="character" w:customStyle="1" w:styleId="CardNotUnderlinedChar1">
    <w:name w:val="Card Not Underlined Char1"/>
    <w:link w:val="CardNotUnderlined"/>
    <w:locked/>
    <w:rsid w:val="001D69EB"/>
    <w:rPr>
      <w:rFonts w:ascii="Bell MT" w:eastAsia="Calibri" w:hAnsi="Bell MT"/>
      <w:szCs w:val="20"/>
    </w:rPr>
  </w:style>
  <w:style w:type="paragraph" w:customStyle="1" w:styleId="CardNotUnderlined">
    <w:name w:val="Card Not Underlined"/>
    <w:basedOn w:val="Normal"/>
    <w:link w:val="CardNotUnderlinedChar1"/>
    <w:autoRedefine/>
    <w:qFormat/>
    <w:rsid w:val="001D69EB"/>
    <w:rPr>
      <w:rFonts w:ascii="Bell MT" w:eastAsia="Calibri" w:hAnsi="Bell MT" w:cstheme="minorBidi"/>
      <w:sz w:val="24"/>
      <w:szCs w:val="20"/>
    </w:rPr>
  </w:style>
  <w:style w:type="paragraph" w:customStyle="1" w:styleId="h-lead">
    <w:name w:val="h-lead"/>
    <w:basedOn w:val="Normal"/>
    <w:uiPriority w:val="99"/>
    <w:qFormat/>
    <w:rsid w:val="001D69EB"/>
    <w:pPr>
      <w:spacing w:before="100" w:beforeAutospacing="1" w:after="100" w:afterAutospacing="1"/>
    </w:pPr>
    <w:rPr>
      <w:rFonts w:eastAsia="Times New Roman"/>
      <w:sz w:val="24"/>
    </w:rPr>
  </w:style>
  <w:style w:type="paragraph" w:customStyle="1" w:styleId="intro">
    <w:name w:val="intro"/>
    <w:basedOn w:val="Normal"/>
    <w:uiPriority w:val="99"/>
    <w:qFormat/>
    <w:rsid w:val="001D69E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D69E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D69E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D69E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D69EB"/>
    <w:rPr>
      <w:rFonts w:eastAsia="Calibri"/>
    </w:rPr>
  </w:style>
  <w:style w:type="paragraph" w:customStyle="1" w:styleId="F3-TagAuthor">
    <w:name w:val="F3 - Tag/Author"/>
    <w:basedOn w:val="Normal"/>
    <w:uiPriority w:val="99"/>
    <w:qFormat/>
    <w:rsid w:val="001D69EB"/>
    <w:rPr>
      <w:rFonts w:eastAsia="Times New Roman"/>
      <w:b/>
    </w:rPr>
  </w:style>
  <w:style w:type="paragraph" w:customStyle="1" w:styleId="F5-UnderlineNormal">
    <w:name w:val="F5 - Underline Normal"/>
    <w:basedOn w:val="Normal"/>
    <w:uiPriority w:val="99"/>
    <w:qFormat/>
    <w:rsid w:val="001D69EB"/>
    <w:rPr>
      <w:rFonts w:eastAsia="Calibri"/>
      <w:u w:val="single"/>
    </w:rPr>
  </w:style>
  <w:style w:type="paragraph" w:customStyle="1" w:styleId="Brief-PrimarySource">
    <w:name w:val="Brief - Primary Source"/>
    <w:basedOn w:val="Normal"/>
    <w:uiPriority w:val="99"/>
    <w:qFormat/>
    <w:rsid w:val="001D69EB"/>
    <w:rPr>
      <w:rFonts w:eastAsia="Times New Roman"/>
      <w:b/>
      <w:sz w:val="24"/>
      <w:u w:val="single"/>
    </w:rPr>
  </w:style>
  <w:style w:type="paragraph" w:customStyle="1" w:styleId="Brief-Underline">
    <w:name w:val="Brief - Underline"/>
    <w:basedOn w:val="Normal"/>
    <w:uiPriority w:val="99"/>
    <w:qFormat/>
    <w:rsid w:val="001D69EB"/>
    <w:rPr>
      <w:rFonts w:eastAsia="Times New Roman"/>
      <w:u w:val="single"/>
    </w:rPr>
  </w:style>
  <w:style w:type="paragraph" w:customStyle="1" w:styleId="Brief">
    <w:name w:val="Brief"/>
    <w:basedOn w:val="Brief-PrimarySource"/>
    <w:uiPriority w:val="99"/>
    <w:qFormat/>
    <w:rsid w:val="001D69EB"/>
    <w:rPr>
      <w:b w:val="0"/>
    </w:rPr>
  </w:style>
  <w:style w:type="paragraph" w:customStyle="1" w:styleId="CM2">
    <w:name w:val="CM2"/>
    <w:basedOn w:val="Normal"/>
    <w:next w:val="Normal"/>
    <w:uiPriority w:val="99"/>
    <w:qFormat/>
    <w:rsid w:val="001D69E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D69E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D69E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D69E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D69E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D69EB"/>
    <w:pPr>
      <w:widowControl w:val="0"/>
      <w:spacing w:line="276" w:lineRule="atLeast"/>
    </w:pPr>
    <w:rPr>
      <w:color w:val="auto"/>
    </w:rPr>
  </w:style>
  <w:style w:type="paragraph" w:customStyle="1" w:styleId="CM34">
    <w:name w:val="CM34"/>
    <w:basedOn w:val="Default"/>
    <w:next w:val="Default"/>
    <w:uiPriority w:val="99"/>
    <w:qFormat/>
    <w:rsid w:val="001D69EB"/>
    <w:pPr>
      <w:widowControl w:val="0"/>
    </w:pPr>
    <w:rPr>
      <w:color w:val="auto"/>
    </w:rPr>
  </w:style>
  <w:style w:type="paragraph" w:customStyle="1" w:styleId="CM56">
    <w:name w:val="CM56"/>
    <w:basedOn w:val="Default"/>
    <w:next w:val="Default"/>
    <w:uiPriority w:val="99"/>
    <w:qFormat/>
    <w:rsid w:val="001D69EB"/>
    <w:pPr>
      <w:widowControl w:val="0"/>
    </w:pPr>
    <w:rPr>
      <w:rFonts w:eastAsia="Calibri"/>
      <w:color w:val="auto"/>
    </w:rPr>
  </w:style>
  <w:style w:type="paragraph" w:customStyle="1" w:styleId="CM58">
    <w:name w:val="CM58"/>
    <w:basedOn w:val="Default"/>
    <w:next w:val="Default"/>
    <w:uiPriority w:val="99"/>
    <w:qFormat/>
    <w:rsid w:val="001D69EB"/>
    <w:pPr>
      <w:widowControl w:val="0"/>
    </w:pPr>
    <w:rPr>
      <w:rFonts w:eastAsia="Calibri"/>
      <w:color w:val="auto"/>
    </w:rPr>
  </w:style>
  <w:style w:type="paragraph" w:customStyle="1" w:styleId="CM57">
    <w:name w:val="CM57"/>
    <w:basedOn w:val="Default"/>
    <w:next w:val="Default"/>
    <w:uiPriority w:val="99"/>
    <w:qFormat/>
    <w:rsid w:val="001D69EB"/>
    <w:pPr>
      <w:widowControl w:val="0"/>
    </w:pPr>
    <w:rPr>
      <w:rFonts w:eastAsia="Calibri"/>
      <w:color w:val="auto"/>
    </w:rPr>
  </w:style>
  <w:style w:type="paragraph" w:customStyle="1" w:styleId="CM1">
    <w:name w:val="CM1"/>
    <w:basedOn w:val="Default"/>
    <w:next w:val="Default"/>
    <w:uiPriority w:val="99"/>
    <w:qFormat/>
    <w:rsid w:val="001D69EB"/>
    <w:pPr>
      <w:widowControl w:val="0"/>
    </w:pPr>
    <w:rPr>
      <w:rFonts w:eastAsia="Calibri"/>
      <w:color w:val="auto"/>
    </w:rPr>
  </w:style>
  <w:style w:type="paragraph" w:customStyle="1" w:styleId="CM49">
    <w:name w:val="CM49"/>
    <w:basedOn w:val="Default"/>
    <w:next w:val="Default"/>
    <w:uiPriority w:val="99"/>
    <w:qFormat/>
    <w:rsid w:val="001D69EB"/>
    <w:pPr>
      <w:widowControl w:val="0"/>
    </w:pPr>
    <w:rPr>
      <w:rFonts w:eastAsia="Calibri"/>
      <w:color w:val="auto"/>
    </w:rPr>
  </w:style>
  <w:style w:type="paragraph" w:customStyle="1" w:styleId="CM41">
    <w:name w:val="CM41"/>
    <w:basedOn w:val="Default"/>
    <w:next w:val="Default"/>
    <w:uiPriority w:val="99"/>
    <w:qFormat/>
    <w:rsid w:val="001D69EB"/>
    <w:pPr>
      <w:widowControl w:val="0"/>
    </w:pPr>
    <w:rPr>
      <w:rFonts w:eastAsia="Calibri"/>
      <w:color w:val="auto"/>
    </w:rPr>
  </w:style>
  <w:style w:type="paragraph" w:customStyle="1" w:styleId="3rdOrderPara">
    <w:name w:val="3rd Order Para"/>
    <w:basedOn w:val="Default"/>
    <w:next w:val="Default"/>
    <w:rsid w:val="001D69EB"/>
    <w:pPr>
      <w:widowControl w:val="0"/>
    </w:pPr>
    <w:rPr>
      <w:rFonts w:eastAsia="Calibri"/>
      <w:color w:val="auto"/>
    </w:rPr>
  </w:style>
  <w:style w:type="paragraph" w:customStyle="1" w:styleId="2ndOrderPara">
    <w:name w:val="2nd Order Para"/>
    <w:basedOn w:val="Default"/>
    <w:next w:val="Default"/>
    <w:rsid w:val="001D69EB"/>
    <w:pPr>
      <w:widowControl w:val="0"/>
    </w:pPr>
    <w:rPr>
      <w:rFonts w:eastAsia="Calibri"/>
      <w:color w:val="auto"/>
    </w:rPr>
  </w:style>
  <w:style w:type="paragraph" w:customStyle="1" w:styleId="Normal-SIGN2">
    <w:name w:val="Normal-SIGN2"/>
    <w:basedOn w:val="Default"/>
    <w:next w:val="Default"/>
    <w:qFormat/>
    <w:rsid w:val="001D69EB"/>
    <w:pPr>
      <w:widowControl w:val="0"/>
    </w:pPr>
    <w:rPr>
      <w:rFonts w:eastAsia="Calibri"/>
      <w:color w:val="auto"/>
    </w:rPr>
  </w:style>
  <w:style w:type="paragraph" w:customStyle="1" w:styleId="Normal-SIGN1">
    <w:name w:val="Normal-SIGN1"/>
    <w:basedOn w:val="Default"/>
    <w:next w:val="Default"/>
    <w:uiPriority w:val="99"/>
    <w:qFormat/>
    <w:rsid w:val="001D69EB"/>
    <w:pPr>
      <w:widowControl w:val="0"/>
    </w:pPr>
    <w:rPr>
      <w:rFonts w:eastAsia="Calibri"/>
      <w:color w:val="auto"/>
    </w:rPr>
  </w:style>
  <w:style w:type="paragraph" w:customStyle="1" w:styleId="CM3">
    <w:name w:val="CM3"/>
    <w:basedOn w:val="Default"/>
    <w:next w:val="Default"/>
    <w:uiPriority w:val="99"/>
    <w:qFormat/>
    <w:rsid w:val="001D69EB"/>
    <w:pPr>
      <w:widowControl w:val="0"/>
      <w:spacing w:line="553" w:lineRule="atLeast"/>
    </w:pPr>
    <w:rPr>
      <w:rFonts w:eastAsia="Calibri"/>
      <w:color w:val="auto"/>
    </w:rPr>
  </w:style>
  <w:style w:type="paragraph" w:customStyle="1" w:styleId="CM33">
    <w:name w:val="CM33"/>
    <w:basedOn w:val="Default"/>
    <w:next w:val="Default"/>
    <w:uiPriority w:val="99"/>
    <w:qFormat/>
    <w:rsid w:val="001D69EB"/>
    <w:pPr>
      <w:widowControl w:val="0"/>
    </w:pPr>
    <w:rPr>
      <w:rFonts w:eastAsia="Calibri"/>
      <w:color w:val="auto"/>
    </w:rPr>
  </w:style>
  <w:style w:type="paragraph" w:customStyle="1" w:styleId="CM37">
    <w:name w:val="CM37"/>
    <w:basedOn w:val="Default"/>
    <w:next w:val="Default"/>
    <w:uiPriority w:val="99"/>
    <w:qFormat/>
    <w:rsid w:val="001D69EB"/>
    <w:pPr>
      <w:widowControl w:val="0"/>
    </w:pPr>
    <w:rPr>
      <w:rFonts w:eastAsia="Calibri"/>
      <w:color w:val="auto"/>
    </w:rPr>
  </w:style>
  <w:style w:type="paragraph" w:customStyle="1" w:styleId="CM7">
    <w:name w:val="CM7"/>
    <w:basedOn w:val="Default"/>
    <w:next w:val="Default"/>
    <w:uiPriority w:val="99"/>
    <w:qFormat/>
    <w:rsid w:val="001D69EB"/>
    <w:pPr>
      <w:widowControl w:val="0"/>
      <w:spacing w:line="553" w:lineRule="atLeast"/>
    </w:pPr>
    <w:rPr>
      <w:rFonts w:eastAsia="Calibri"/>
      <w:color w:val="auto"/>
    </w:rPr>
  </w:style>
  <w:style w:type="paragraph" w:customStyle="1" w:styleId="Brief-SecondarySource">
    <w:name w:val="Brief - Secondary Source"/>
    <w:basedOn w:val="Normal"/>
    <w:qFormat/>
    <w:rsid w:val="001D69EB"/>
    <w:rPr>
      <w:rFonts w:eastAsia="Times New Roman"/>
      <w:sz w:val="14"/>
      <w:szCs w:val="20"/>
    </w:rPr>
  </w:style>
  <w:style w:type="paragraph" w:customStyle="1" w:styleId="Brief-Card">
    <w:name w:val="Brief - Card"/>
    <w:basedOn w:val="Normal"/>
    <w:uiPriority w:val="99"/>
    <w:qFormat/>
    <w:rsid w:val="001D69EB"/>
    <w:rPr>
      <w:rFonts w:eastAsia="Times New Roman"/>
    </w:rPr>
  </w:style>
  <w:style w:type="paragraph" w:customStyle="1" w:styleId="Pa2">
    <w:name w:val="Pa2"/>
    <w:basedOn w:val="Default"/>
    <w:next w:val="Default"/>
    <w:uiPriority w:val="99"/>
    <w:qFormat/>
    <w:rsid w:val="001D69E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D69E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D69E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D69E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D69EB"/>
    <w:pPr>
      <w:widowControl w:val="0"/>
    </w:pPr>
    <w:rPr>
      <w:rFonts w:ascii="Arial Black" w:hAnsi="Arial Black"/>
      <w:color w:val="auto"/>
    </w:rPr>
  </w:style>
  <w:style w:type="paragraph" w:customStyle="1" w:styleId="Cover1">
    <w:name w:val="Cover 1"/>
    <w:basedOn w:val="Normal"/>
    <w:next w:val="Normal"/>
    <w:uiPriority w:val="99"/>
    <w:qFormat/>
    <w:rsid w:val="001D69E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D69E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D69EB"/>
    <w:pPr>
      <w:widowControl w:val="0"/>
    </w:pPr>
    <w:rPr>
      <w:color w:val="auto"/>
    </w:rPr>
  </w:style>
  <w:style w:type="paragraph" w:customStyle="1" w:styleId="Pa11">
    <w:name w:val="Pa11"/>
    <w:basedOn w:val="Normal"/>
    <w:next w:val="Normal"/>
    <w:uiPriority w:val="99"/>
    <w:qFormat/>
    <w:rsid w:val="001D69E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D69E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D69E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1D69EB"/>
    <w:pPr>
      <w:widowControl w:val="0"/>
    </w:pPr>
    <w:rPr>
      <w:rFonts w:eastAsia="Calibri"/>
      <w:color w:val="auto"/>
    </w:rPr>
  </w:style>
  <w:style w:type="paragraph" w:customStyle="1" w:styleId="CM5">
    <w:name w:val="CM5"/>
    <w:basedOn w:val="Default"/>
    <w:next w:val="Default"/>
    <w:qFormat/>
    <w:rsid w:val="001D69EB"/>
    <w:pPr>
      <w:widowControl w:val="0"/>
      <w:spacing w:line="553" w:lineRule="atLeast"/>
    </w:pPr>
    <w:rPr>
      <w:rFonts w:eastAsia="Calibri"/>
      <w:color w:val="auto"/>
    </w:rPr>
  </w:style>
  <w:style w:type="paragraph" w:customStyle="1" w:styleId="CM28">
    <w:name w:val="CM28"/>
    <w:basedOn w:val="Default"/>
    <w:next w:val="Default"/>
    <w:uiPriority w:val="99"/>
    <w:qFormat/>
    <w:rsid w:val="001D69EB"/>
    <w:pPr>
      <w:widowControl w:val="0"/>
    </w:pPr>
    <w:rPr>
      <w:rFonts w:eastAsia="Calibri"/>
      <w:color w:val="auto"/>
    </w:rPr>
  </w:style>
  <w:style w:type="paragraph" w:customStyle="1" w:styleId="CM8">
    <w:name w:val="CM8"/>
    <w:basedOn w:val="Default"/>
    <w:next w:val="Default"/>
    <w:uiPriority w:val="99"/>
    <w:qFormat/>
    <w:rsid w:val="001D69EB"/>
    <w:pPr>
      <w:widowControl w:val="0"/>
    </w:pPr>
    <w:rPr>
      <w:rFonts w:eastAsia="Calibri"/>
      <w:color w:val="auto"/>
    </w:rPr>
  </w:style>
  <w:style w:type="paragraph" w:customStyle="1" w:styleId="CM6">
    <w:name w:val="CM6"/>
    <w:basedOn w:val="Default"/>
    <w:next w:val="Default"/>
    <w:uiPriority w:val="99"/>
    <w:qFormat/>
    <w:rsid w:val="001D69EB"/>
    <w:pPr>
      <w:widowControl w:val="0"/>
      <w:spacing w:line="553" w:lineRule="atLeast"/>
    </w:pPr>
    <w:rPr>
      <w:rFonts w:eastAsia="Calibri"/>
      <w:color w:val="auto"/>
    </w:rPr>
  </w:style>
  <w:style w:type="paragraph" w:customStyle="1" w:styleId="CM22">
    <w:name w:val="CM22"/>
    <w:basedOn w:val="Default"/>
    <w:next w:val="Default"/>
    <w:uiPriority w:val="99"/>
    <w:qFormat/>
    <w:rsid w:val="001D69EB"/>
    <w:pPr>
      <w:widowControl w:val="0"/>
    </w:pPr>
    <w:rPr>
      <w:rFonts w:eastAsia="Calibri"/>
      <w:color w:val="auto"/>
    </w:rPr>
  </w:style>
  <w:style w:type="paragraph" w:customStyle="1" w:styleId="DoubleUnderlined">
    <w:name w:val="Double Underlined"/>
    <w:basedOn w:val="Heading2"/>
    <w:autoRedefine/>
    <w:uiPriority w:val="99"/>
    <w:qFormat/>
    <w:rsid w:val="001D69EB"/>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1D69E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1D69E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D69E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D69E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D69E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D69E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D69E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D69E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D69EB"/>
  </w:style>
  <w:style w:type="paragraph" w:customStyle="1" w:styleId="StyleUnderliningTimesNewRomanBoldNounderlineKernat16">
    <w:name w:val="Style Underlining + Times New Roman Bold No underline Kern at 16..."/>
    <w:basedOn w:val="Normal"/>
    <w:uiPriority w:val="99"/>
    <w:qFormat/>
    <w:rsid w:val="001D69E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D69EB"/>
    <w:rPr>
      <w:rFonts w:eastAsia="Times New Roman"/>
      <w:b/>
      <w:bCs/>
      <w:kern w:val="32"/>
      <w:sz w:val="32"/>
      <w:szCs w:val="32"/>
    </w:rPr>
  </w:style>
  <w:style w:type="paragraph" w:customStyle="1" w:styleId="StyleBoldUnderliningKernat16pt">
    <w:name w:val="Style Bold Underlining + Kern at 16 pt"/>
    <w:uiPriority w:val="99"/>
    <w:qFormat/>
    <w:rsid w:val="001D69E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D69E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D69E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D69E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D69EB"/>
    <w:pPr>
      <w:ind w:left="400"/>
    </w:pPr>
    <w:rPr>
      <w:rFonts w:eastAsia="Times New Roman"/>
      <w:szCs w:val="20"/>
    </w:rPr>
  </w:style>
  <w:style w:type="paragraph" w:customStyle="1" w:styleId="Paste">
    <w:name w:val="Paste"/>
    <w:basedOn w:val="Normal"/>
    <w:qFormat/>
    <w:rsid w:val="001D69EB"/>
    <w:rPr>
      <w:rFonts w:ascii="Arial Narrow" w:eastAsia="Times New Roman" w:hAnsi="Arial Narrow"/>
      <w:szCs w:val="20"/>
      <w:lang w:val="x-none" w:eastAsia="x-none"/>
    </w:rPr>
  </w:style>
  <w:style w:type="character" w:customStyle="1" w:styleId="UnderlineStyleChar">
    <w:name w:val="Underline Style Char"/>
    <w:link w:val="UnderlineStyle0"/>
    <w:locked/>
    <w:rsid w:val="001D69EB"/>
    <w:rPr>
      <w:rFonts w:ascii="Georgia" w:eastAsia="Times New Roman" w:hAnsi="Georgia"/>
      <w:b/>
      <w:u w:val="single"/>
    </w:rPr>
  </w:style>
  <w:style w:type="paragraph" w:customStyle="1" w:styleId="UnderlineStyle0">
    <w:name w:val="Underline Style"/>
    <w:basedOn w:val="Normal"/>
    <w:link w:val="UnderlineStyleChar"/>
    <w:qFormat/>
    <w:rsid w:val="001D69EB"/>
    <w:rPr>
      <w:rFonts w:ascii="Georgia" w:eastAsia="Times New Roman" w:hAnsi="Georgia" w:cstheme="minorBidi"/>
      <w:b/>
      <w:sz w:val="24"/>
      <w:u w:val="single"/>
    </w:rPr>
  </w:style>
  <w:style w:type="paragraph" w:customStyle="1" w:styleId="Normalization">
    <w:name w:val="Normalization"/>
    <w:basedOn w:val="Normal"/>
    <w:uiPriority w:val="99"/>
    <w:qFormat/>
    <w:rsid w:val="001D69EB"/>
    <w:rPr>
      <w:rFonts w:eastAsia="Times New Roman"/>
      <w:sz w:val="18"/>
    </w:rPr>
  </w:style>
  <w:style w:type="paragraph" w:customStyle="1" w:styleId="BreifTitle">
    <w:name w:val="Breif Title"/>
    <w:basedOn w:val="Normal"/>
    <w:autoRedefine/>
    <w:uiPriority w:val="99"/>
    <w:qFormat/>
    <w:rsid w:val="001D69E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D69E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D69E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D69EB"/>
    <w:rPr>
      <w:rFonts w:eastAsia="Times New Roman"/>
      <w:color w:val="333333"/>
    </w:rPr>
  </w:style>
  <w:style w:type="paragraph" w:customStyle="1" w:styleId="StyleTagandCiteFranklinGothicDemi">
    <w:name w:val="Style Tag and Cite + Franklin Gothic Demi"/>
    <w:basedOn w:val="Normal"/>
    <w:autoRedefine/>
    <w:uiPriority w:val="99"/>
    <w:qFormat/>
    <w:rsid w:val="001D69E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D69EB"/>
    <w:rPr>
      <w:bCs/>
    </w:rPr>
  </w:style>
  <w:style w:type="paragraph" w:customStyle="1" w:styleId="tagCharCharCharCharCharCharChar">
    <w:name w:val="tag Char Char Char Char Char Char Char"/>
    <w:basedOn w:val="Normal"/>
    <w:uiPriority w:val="99"/>
    <w:qFormat/>
    <w:rsid w:val="001D69EB"/>
    <w:rPr>
      <w:rFonts w:eastAsia="Times New Roman"/>
      <w:b/>
      <w:sz w:val="24"/>
      <w:szCs w:val="20"/>
    </w:rPr>
  </w:style>
  <w:style w:type="paragraph" w:customStyle="1" w:styleId="title-bold-medium">
    <w:name w:val="title-bold-medium"/>
    <w:basedOn w:val="Normal"/>
    <w:uiPriority w:val="99"/>
    <w:qFormat/>
    <w:rsid w:val="001D69E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D69E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D69EB"/>
    <w:rPr>
      <w:rFonts w:ascii="Arial Narrow" w:eastAsia="Times New Roman" w:hAnsi="Arial Narrow"/>
      <w:b/>
      <w:sz w:val="24"/>
    </w:rPr>
  </w:style>
  <w:style w:type="paragraph" w:customStyle="1" w:styleId="BLOCKTITLE1">
    <w:name w:val="BLOCK TITLE"/>
    <w:basedOn w:val="Heading1"/>
    <w:uiPriority w:val="99"/>
    <w:qFormat/>
    <w:rsid w:val="001D69E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D69EB"/>
    <w:pPr>
      <w:widowControl w:val="0"/>
      <w:autoSpaceDE w:val="0"/>
      <w:autoSpaceDN w:val="0"/>
      <w:adjustRightInd w:val="0"/>
    </w:pPr>
    <w:rPr>
      <w:sz w:val="24"/>
      <w:szCs w:val="20"/>
    </w:rPr>
  </w:style>
  <w:style w:type="paragraph" w:customStyle="1" w:styleId="BriefTitle1">
    <w:name w:val="Brief Title 1"/>
    <w:basedOn w:val="Normal"/>
    <w:uiPriority w:val="99"/>
    <w:qFormat/>
    <w:rsid w:val="001D69E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D69E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D69E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D69E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D69EB"/>
    <w:pPr>
      <w:spacing w:before="100" w:beforeAutospacing="1" w:after="100" w:afterAutospacing="1"/>
    </w:pPr>
    <w:rPr>
      <w:rFonts w:eastAsia="Times New Roman"/>
    </w:rPr>
  </w:style>
  <w:style w:type="paragraph" w:customStyle="1" w:styleId="ToRead">
    <w:name w:val="To Read"/>
    <w:basedOn w:val="Normal"/>
    <w:uiPriority w:val="99"/>
    <w:qFormat/>
    <w:rsid w:val="001D69EB"/>
    <w:pPr>
      <w:ind w:left="720"/>
    </w:pPr>
    <w:rPr>
      <w:rFonts w:ascii="Verdana" w:eastAsia="Times New Roman" w:hAnsi="Verdana"/>
      <w:b/>
      <w:u w:val="single"/>
    </w:rPr>
  </w:style>
  <w:style w:type="paragraph" w:customStyle="1" w:styleId="Style1">
    <w:name w:val="Style 1"/>
    <w:basedOn w:val="Normal"/>
    <w:uiPriority w:val="99"/>
    <w:qFormat/>
    <w:rsid w:val="001D69EB"/>
    <w:pPr>
      <w:widowControl w:val="0"/>
      <w:ind w:firstLine="216"/>
    </w:pPr>
    <w:rPr>
      <w:rFonts w:eastAsia="Times New Roman"/>
      <w:noProof/>
      <w:color w:val="000000"/>
      <w:szCs w:val="20"/>
    </w:rPr>
  </w:style>
  <w:style w:type="paragraph" w:customStyle="1" w:styleId="Style40">
    <w:name w:val="Style 4"/>
    <w:basedOn w:val="Normal"/>
    <w:uiPriority w:val="99"/>
    <w:qFormat/>
    <w:rsid w:val="001D69E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D69E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D69E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D69EB"/>
    <w:pPr>
      <w:ind w:left="1660"/>
    </w:pPr>
  </w:style>
  <w:style w:type="paragraph" w:customStyle="1" w:styleId="PageNumber1">
    <w:name w:val="Page Number1"/>
    <w:basedOn w:val="Normal"/>
    <w:next w:val="Normal"/>
    <w:uiPriority w:val="99"/>
    <w:qFormat/>
    <w:rsid w:val="001D69EB"/>
    <w:rPr>
      <w:rFonts w:eastAsia="Times New Roman"/>
    </w:rPr>
  </w:style>
  <w:style w:type="paragraph" w:customStyle="1" w:styleId="Card1">
    <w:name w:val="Card1"/>
    <w:uiPriority w:val="99"/>
    <w:qFormat/>
    <w:rsid w:val="001D69E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D69E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D69EB"/>
    <w:pPr>
      <w:ind w:left="288" w:right="288"/>
    </w:pPr>
    <w:rPr>
      <w:rFonts w:eastAsia="Times New Roman"/>
    </w:rPr>
  </w:style>
  <w:style w:type="paragraph" w:customStyle="1" w:styleId="CaseListNormal">
    <w:name w:val="Case List Normal"/>
    <w:basedOn w:val="Normal"/>
    <w:uiPriority w:val="99"/>
    <w:qFormat/>
    <w:rsid w:val="001D69EB"/>
    <w:rPr>
      <w:rFonts w:ascii="Times" w:eastAsia="Times New Roman" w:hAnsi="Times"/>
      <w:szCs w:val="26"/>
    </w:rPr>
  </w:style>
  <w:style w:type="paragraph" w:customStyle="1" w:styleId="Body">
    <w:name w:val="Body"/>
    <w:basedOn w:val="Normal"/>
    <w:uiPriority w:val="99"/>
    <w:qFormat/>
    <w:rsid w:val="001D69EB"/>
    <w:pPr>
      <w:outlineLvl w:val="3"/>
    </w:pPr>
    <w:rPr>
      <w:rFonts w:eastAsia="Times New Roman"/>
      <w:szCs w:val="20"/>
    </w:rPr>
  </w:style>
  <w:style w:type="paragraph" w:customStyle="1" w:styleId="3text">
    <w:name w:val="3text"/>
    <w:basedOn w:val="Normal"/>
    <w:uiPriority w:val="99"/>
    <w:qFormat/>
    <w:rsid w:val="001D69EB"/>
    <w:pPr>
      <w:spacing w:before="100" w:beforeAutospacing="1" w:after="100" w:afterAutospacing="1"/>
    </w:pPr>
    <w:rPr>
      <w:rFonts w:eastAsia="Times New Roman"/>
      <w:sz w:val="24"/>
    </w:rPr>
  </w:style>
  <w:style w:type="paragraph" w:customStyle="1" w:styleId="TimesNewRoman12">
    <w:name w:val="TimesNewRoman12"/>
    <w:uiPriority w:val="99"/>
    <w:qFormat/>
    <w:rsid w:val="001D69E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D69E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D69E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D69EB"/>
    <w:rPr>
      <w:rFonts w:eastAsia="Times New Roman"/>
      <w:color w:val="000000"/>
      <w:sz w:val="18"/>
    </w:rPr>
  </w:style>
  <w:style w:type="paragraph" w:customStyle="1" w:styleId="text1">
    <w:name w:val="text1"/>
    <w:basedOn w:val="Normal"/>
    <w:autoRedefine/>
    <w:uiPriority w:val="99"/>
    <w:qFormat/>
    <w:rsid w:val="001D69EB"/>
    <w:rPr>
      <w:rFonts w:eastAsia="Times New Roman"/>
      <w:szCs w:val="20"/>
    </w:rPr>
  </w:style>
  <w:style w:type="paragraph" w:customStyle="1" w:styleId="RepeatBlockHeading">
    <w:name w:val="Repeat Block Heading"/>
    <w:basedOn w:val="Normal"/>
    <w:autoRedefine/>
    <w:uiPriority w:val="99"/>
    <w:qFormat/>
    <w:rsid w:val="001D69EB"/>
    <w:pPr>
      <w:jc w:val="center"/>
    </w:pPr>
    <w:rPr>
      <w:rFonts w:eastAsia="Times New Roman"/>
      <w:b/>
      <w:smallCaps/>
      <w:color w:val="000000"/>
      <w:sz w:val="24"/>
      <w:u w:val="thick"/>
    </w:rPr>
  </w:style>
  <w:style w:type="paragraph" w:customStyle="1" w:styleId="story-headline">
    <w:name w:val="story-headline"/>
    <w:basedOn w:val="Normal"/>
    <w:uiPriority w:val="99"/>
    <w:qFormat/>
    <w:rsid w:val="001D69EB"/>
    <w:pPr>
      <w:spacing w:before="72" w:after="72"/>
    </w:pPr>
    <w:rPr>
      <w:rFonts w:eastAsia="Times New Roman"/>
      <w:b/>
      <w:bCs/>
      <w:sz w:val="26"/>
      <w:szCs w:val="26"/>
    </w:rPr>
  </w:style>
  <w:style w:type="paragraph" w:customStyle="1" w:styleId="story-body">
    <w:name w:val="story-body"/>
    <w:basedOn w:val="Normal"/>
    <w:uiPriority w:val="99"/>
    <w:qFormat/>
    <w:rsid w:val="001D69EB"/>
    <w:pPr>
      <w:spacing w:before="100" w:beforeAutospacing="1" w:after="100" w:afterAutospacing="1"/>
    </w:pPr>
    <w:rPr>
      <w:rFonts w:eastAsia="Times New Roman"/>
    </w:rPr>
  </w:style>
  <w:style w:type="paragraph" w:customStyle="1" w:styleId="story-dateline">
    <w:name w:val="story-dateline"/>
    <w:basedOn w:val="Normal"/>
    <w:uiPriority w:val="99"/>
    <w:qFormat/>
    <w:rsid w:val="001D69EB"/>
    <w:rPr>
      <w:rFonts w:eastAsia="Times New Roman"/>
      <w:b/>
      <w:bCs/>
    </w:rPr>
  </w:style>
  <w:style w:type="paragraph" w:customStyle="1" w:styleId="TextofCards">
    <w:name w:val="Text of Cards"/>
    <w:basedOn w:val="Normal"/>
    <w:uiPriority w:val="99"/>
    <w:qFormat/>
    <w:rsid w:val="001D69EB"/>
    <w:rPr>
      <w:rFonts w:eastAsia="Times New Roman"/>
      <w:color w:val="000000"/>
      <w:spacing w:val="6"/>
      <w:szCs w:val="23"/>
    </w:rPr>
  </w:style>
  <w:style w:type="paragraph" w:customStyle="1" w:styleId="Corpotesto">
    <w:name w:val="Corpo testo"/>
    <w:basedOn w:val="Normal"/>
    <w:uiPriority w:val="99"/>
    <w:qFormat/>
    <w:rsid w:val="001D69E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D69EB"/>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1D69EB"/>
    <w:rPr>
      <w:rFonts w:eastAsia="Times New Roman" w:cs="Calibri"/>
      <w:b/>
      <w:bCs/>
    </w:rPr>
  </w:style>
  <w:style w:type="paragraph" w:customStyle="1" w:styleId="inside-copy">
    <w:name w:val="inside-copy"/>
    <w:basedOn w:val="Normal"/>
    <w:uiPriority w:val="99"/>
    <w:qFormat/>
    <w:rsid w:val="001D69E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D69E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D69E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D69EB"/>
    <w:rPr>
      <w:rFonts w:ascii="Arial" w:hAnsi="Arial"/>
      <w:b w:val="0"/>
      <w:caps w:val="0"/>
      <w:sz w:val="20"/>
    </w:rPr>
  </w:style>
  <w:style w:type="paragraph" w:customStyle="1" w:styleId="ProjectTitleLine">
    <w:name w:val="Project Title Line"/>
    <w:basedOn w:val="Normal"/>
    <w:next w:val="Normal"/>
    <w:autoRedefine/>
    <w:uiPriority w:val="99"/>
    <w:qFormat/>
    <w:rsid w:val="001D69EB"/>
    <w:pPr>
      <w:jc w:val="center"/>
    </w:pPr>
    <w:rPr>
      <w:rFonts w:eastAsia="Times New Roman"/>
      <w:caps/>
      <w:szCs w:val="20"/>
    </w:rPr>
  </w:style>
  <w:style w:type="paragraph" w:customStyle="1" w:styleId="LanguageStrike">
    <w:name w:val="Language Strike"/>
    <w:basedOn w:val="Normal"/>
    <w:next w:val="Normal"/>
    <w:uiPriority w:val="99"/>
    <w:qFormat/>
    <w:rsid w:val="001D69EB"/>
    <w:rPr>
      <w:rFonts w:ascii="Arial Narrow" w:eastAsia="Times New Roman" w:hAnsi="Arial Narrow"/>
      <w:strike/>
    </w:rPr>
  </w:style>
  <w:style w:type="paragraph" w:customStyle="1" w:styleId="NormalVerdana">
    <w:name w:val="Normal + Verdana"/>
    <w:aliases w:val="10 pt,White,Normal + Arial"/>
    <w:basedOn w:val="Normal"/>
    <w:uiPriority w:val="99"/>
    <w:qFormat/>
    <w:rsid w:val="001D69EB"/>
    <w:rPr>
      <w:rFonts w:eastAsia="Times New Roman"/>
      <w:szCs w:val="20"/>
      <w:u w:val="single"/>
    </w:rPr>
  </w:style>
  <w:style w:type="paragraph" w:customStyle="1" w:styleId="Normal10pt">
    <w:name w:val="Normal + 10 pt"/>
    <w:basedOn w:val="Normal"/>
    <w:uiPriority w:val="99"/>
    <w:qFormat/>
    <w:rsid w:val="001D69EB"/>
    <w:rPr>
      <w:rFonts w:eastAsia="Times New Roman"/>
      <w:szCs w:val="20"/>
    </w:rPr>
  </w:style>
  <w:style w:type="paragraph" w:customStyle="1" w:styleId="cardChar1Char">
    <w:name w:val="card Char1 Char"/>
    <w:basedOn w:val="Normal"/>
    <w:uiPriority w:val="99"/>
    <w:qFormat/>
    <w:rsid w:val="001D69EB"/>
    <w:pPr>
      <w:ind w:left="288" w:right="288"/>
    </w:pPr>
    <w:rPr>
      <w:rFonts w:eastAsia="Times New Roman"/>
      <w:szCs w:val="20"/>
    </w:rPr>
  </w:style>
  <w:style w:type="paragraph" w:customStyle="1" w:styleId="CM12">
    <w:name w:val="CM12"/>
    <w:basedOn w:val="Default"/>
    <w:next w:val="Default"/>
    <w:uiPriority w:val="99"/>
    <w:qFormat/>
    <w:rsid w:val="001D69E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D69EB"/>
    <w:pPr>
      <w:widowControl w:val="0"/>
      <w:spacing w:after="480"/>
    </w:pPr>
    <w:rPr>
      <w:rFonts w:ascii="Granjon LT Std" w:hAnsi="Granjon LT Std"/>
      <w:color w:val="auto"/>
    </w:rPr>
  </w:style>
  <w:style w:type="paragraph" w:customStyle="1" w:styleId="CM10">
    <w:name w:val="CM10"/>
    <w:basedOn w:val="Default"/>
    <w:next w:val="Default"/>
    <w:uiPriority w:val="99"/>
    <w:qFormat/>
    <w:rsid w:val="001D69EB"/>
    <w:pPr>
      <w:widowControl w:val="0"/>
      <w:spacing w:line="320" w:lineRule="atLeast"/>
    </w:pPr>
    <w:rPr>
      <w:rFonts w:ascii="Granjon LT Std" w:hAnsi="Granjon LT Std"/>
      <w:color w:val="auto"/>
    </w:rPr>
  </w:style>
  <w:style w:type="paragraph" w:customStyle="1" w:styleId="bold">
    <w:name w:val="bold"/>
    <w:basedOn w:val="Normal"/>
    <w:uiPriority w:val="99"/>
    <w:qFormat/>
    <w:rsid w:val="001D69E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D69EB"/>
    <w:rPr>
      <w:rFonts w:ascii="Arial Narrow" w:eastAsia="Times New Roman" w:hAnsi="Arial Narrow"/>
      <w:strike/>
      <w:szCs w:val="20"/>
    </w:rPr>
  </w:style>
  <w:style w:type="paragraph" w:customStyle="1" w:styleId="textbodyblack">
    <w:name w:val="textbodyblack"/>
    <w:basedOn w:val="Normal"/>
    <w:uiPriority w:val="99"/>
    <w:qFormat/>
    <w:rsid w:val="001D69E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D69E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D69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D69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D69E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D69EB"/>
    <w:rPr>
      <w:rFonts w:ascii="Georgia" w:eastAsia="Times New Roman" w:hAnsi="Georgia"/>
      <w:b/>
      <w:bCs/>
      <w:szCs w:val="16"/>
      <w:u w:val="single"/>
    </w:rPr>
  </w:style>
  <w:style w:type="paragraph" w:customStyle="1" w:styleId="CiteCorrected">
    <w:name w:val="Cite Corrected"/>
    <w:basedOn w:val="Normal"/>
    <w:link w:val="CiteCorrectedChar"/>
    <w:qFormat/>
    <w:rsid w:val="001D69EB"/>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D69E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1D69EB"/>
    <w:pPr>
      <w:ind w:left="288"/>
    </w:pPr>
    <w:rPr>
      <w:rFonts w:eastAsia="SimSun"/>
      <w:szCs w:val="20"/>
      <w:lang w:eastAsia="zh-CN"/>
    </w:rPr>
  </w:style>
  <w:style w:type="paragraph" w:customStyle="1" w:styleId="story-body-text">
    <w:name w:val="story-body-text"/>
    <w:basedOn w:val="Normal"/>
    <w:uiPriority w:val="99"/>
    <w:qFormat/>
    <w:rsid w:val="001D69E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D69E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D69EB"/>
    <w:rPr>
      <w:u w:val="single"/>
    </w:rPr>
  </w:style>
  <w:style w:type="paragraph" w:customStyle="1" w:styleId="StyleCardText11ptUnderline">
    <w:name w:val="Style Card Text + 11 pt Underline"/>
    <w:link w:val="StyleCardText11ptUnderlineChar"/>
    <w:qFormat/>
    <w:rsid w:val="001D69E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D69EB"/>
    <w:rPr>
      <w:rFonts w:ascii="Georgia" w:hAnsi="Georgia"/>
      <w:sz w:val="16"/>
    </w:rPr>
  </w:style>
  <w:style w:type="paragraph" w:customStyle="1" w:styleId="StyleMinimizedText11pt">
    <w:name w:val="Style Minimized Text + 11 pt"/>
    <w:basedOn w:val="Normal"/>
    <w:link w:val="StyleMinimizedText11ptChar"/>
    <w:qFormat/>
    <w:rsid w:val="001D69E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D69EB"/>
    <w:rPr>
      <w:rFonts w:ascii="Georgia" w:hAnsi="Georgia"/>
      <w:sz w:val="16"/>
    </w:rPr>
  </w:style>
  <w:style w:type="paragraph" w:customStyle="1" w:styleId="StyleMinimizedText11pt1">
    <w:name w:val="Style Minimized Text + 11 pt1"/>
    <w:basedOn w:val="Normal"/>
    <w:link w:val="StyleMinimizedText11pt1Char"/>
    <w:qFormat/>
    <w:rsid w:val="001D69EB"/>
    <w:rPr>
      <w:rFonts w:ascii="Georgia" w:hAnsi="Georgia" w:cstheme="minorBidi"/>
      <w:sz w:val="16"/>
    </w:rPr>
  </w:style>
  <w:style w:type="character" w:customStyle="1" w:styleId="Debate-CardSmalltextF2Char">
    <w:name w:val="Debate- Card Small text F2 Char"/>
    <w:link w:val="Debate-CardSmalltextF2"/>
    <w:locked/>
    <w:rsid w:val="001D69EB"/>
    <w:rPr>
      <w:rFonts w:ascii="Arial Narrow" w:hAnsi="Arial Narrow"/>
      <w:sz w:val="16"/>
    </w:rPr>
  </w:style>
  <w:style w:type="paragraph" w:customStyle="1" w:styleId="Debate-CardSmalltextF2">
    <w:name w:val="Debate- Card Small text F2"/>
    <w:basedOn w:val="Normal"/>
    <w:next w:val="Normal"/>
    <w:link w:val="Debate-CardSmalltextF2Char"/>
    <w:qFormat/>
    <w:rsid w:val="001D69E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D69EB"/>
    <w:rPr>
      <w:rFonts w:ascii="Arial Narrow" w:hAnsi="Arial Narrow"/>
      <w:b/>
      <w:sz w:val="18"/>
      <w:u w:val="single"/>
    </w:rPr>
  </w:style>
  <w:style w:type="paragraph" w:customStyle="1" w:styleId="Debate-EmphasizedText-F5">
    <w:name w:val="Debate- Emphasized Text- F5"/>
    <w:basedOn w:val="Normal"/>
    <w:link w:val="Debate-EmphasizedText-F5Char"/>
    <w:qFormat/>
    <w:rsid w:val="001D69E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D69E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D69E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D69E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D69EB"/>
    <w:rPr>
      <w:rFonts w:ascii="Times New Roman" w:eastAsia="Times New Roman" w:hAnsi="Times New Roman"/>
      <w:sz w:val="16"/>
    </w:rPr>
  </w:style>
  <w:style w:type="character" w:customStyle="1" w:styleId="CardStyleChar">
    <w:name w:val="Card Style Char"/>
    <w:link w:val="CardStyle"/>
    <w:locked/>
    <w:rsid w:val="001D69EB"/>
    <w:rPr>
      <w:rFonts w:ascii="Calibri" w:eastAsia="Times New Roman" w:hAnsi="Calibri" w:cs="Calibri"/>
      <w:sz w:val="22"/>
    </w:rPr>
  </w:style>
  <w:style w:type="paragraph" w:customStyle="1" w:styleId="emactive">
    <w:name w:val="emactive"/>
    <w:basedOn w:val="Normal"/>
    <w:uiPriority w:val="99"/>
    <w:qFormat/>
    <w:rsid w:val="001D69EB"/>
    <w:pPr>
      <w:spacing w:before="100" w:beforeAutospacing="1" w:after="100" w:afterAutospacing="1"/>
    </w:pPr>
    <w:rPr>
      <w:rFonts w:eastAsia="Times New Roman"/>
      <w:sz w:val="24"/>
    </w:rPr>
  </w:style>
  <w:style w:type="paragraph" w:customStyle="1" w:styleId="emready">
    <w:name w:val="emready"/>
    <w:basedOn w:val="Normal"/>
    <w:uiPriority w:val="99"/>
    <w:qFormat/>
    <w:rsid w:val="001D69E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D69E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D69EB"/>
    <w:rPr>
      <w:rFonts w:ascii="Georgia" w:eastAsia="Times New Roman" w:hAnsi="Georgia" w:cs="Times New Roman"/>
      <w:b/>
      <w:sz w:val="24"/>
      <w:u w:val="single"/>
    </w:rPr>
  </w:style>
  <w:style w:type="character" w:customStyle="1" w:styleId="CardHighlightChar">
    <w:name w:val="Card Highlight Char"/>
    <w:link w:val="CardHighlight"/>
    <w:locked/>
    <w:rsid w:val="001D69E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D69EB"/>
    <w:pPr>
      <w:shd w:val="clear" w:color="auto" w:fill="66FFFF"/>
    </w:pPr>
    <w:rPr>
      <w:rFonts w:eastAsia="Calibri"/>
      <w:sz w:val="24"/>
      <w:u w:val="single"/>
    </w:rPr>
  </w:style>
  <w:style w:type="character" w:customStyle="1" w:styleId="BlockHeaderHiddenChar">
    <w:name w:val="Block Header Hidden Char"/>
    <w:link w:val="BlockHeaderHidden"/>
    <w:locked/>
    <w:rsid w:val="001D69E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D69E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D69EB"/>
    <w:pPr>
      <w:spacing w:before="100" w:beforeAutospacing="1" w:after="100" w:afterAutospacing="1"/>
    </w:pPr>
    <w:rPr>
      <w:rFonts w:eastAsia="Times New Roman"/>
      <w:sz w:val="24"/>
    </w:rPr>
  </w:style>
  <w:style w:type="paragraph" w:customStyle="1" w:styleId="norma">
    <w:name w:val="norma"/>
    <w:basedOn w:val="Heading3"/>
    <w:uiPriority w:val="99"/>
    <w:qFormat/>
    <w:rsid w:val="001D69EB"/>
    <w:rPr>
      <w:rFonts w:eastAsia="MS Gothic" w:cs="Arial"/>
      <w:sz w:val="24"/>
    </w:rPr>
  </w:style>
  <w:style w:type="paragraph" w:customStyle="1" w:styleId="nromal">
    <w:name w:val="nromal"/>
    <w:basedOn w:val="Normal"/>
    <w:uiPriority w:val="99"/>
    <w:qFormat/>
    <w:rsid w:val="001D69EB"/>
    <w:pPr>
      <w:keepNext/>
      <w:keepLines/>
      <w:spacing w:before="200"/>
      <w:outlineLvl w:val="3"/>
    </w:pPr>
    <w:rPr>
      <w:rFonts w:eastAsia="Times New Roman" w:cs="Cambria"/>
      <w:b/>
      <w:iCs/>
    </w:rPr>
  </w:style>
  <w:style w:type="paragraph" w:customStyle="1" w:styleId="natural">
    <w:name w:val="natural"/>
    <w:basedOn w:val="Normal"/>
    <w:uiPriority w:val="99"/>
    <w:qFormat/>
    <w:rsid w:val="001D69EB"/>
    <w:pPr>
      <w:keepNext/>
      <w:keepLines/>
      <w:spacing w:before="200"/>
      <w:outlineLvl w:val="3"/>
    </w:pPr>
    <w:rPr>
      <w:rFonts w:eastAsia="Times New Roman"/>
      <w:b/>
      <w:iCs/>
    </w:rPr>
  </w:style>
  <w:style w:type="paragraph" w:customStyle="1" w:styleId="nroaml">
    <w:name w:val="nroaml"/>
    <w:basedOn w:val="Normal"/>
    <w:uiPriority w:val="99"/>
    <w:qFormat/>
    <w:rsid w:val="001D69EB"/>
    <w:pPr>
      <w:keepNext/>
      <w:keepLines/>
      <w:spacing w:before="200"/>
      <w:outlineLvl w:val="3"/>
    </w:pPr>
    <w:rPr>
      <w:rFonts w:eastAsia="Times New Roman"/>
      <w:b/>
      <w:iCs/>
    </w:rPr>
  </w:style>
  <w:style w:type="paragraph" w:customStyle="1" w:styleId="noraml">
    <w:name w:val="noraml"/>
    <w:basedOn w:val="Normal"/>
    <w:uiPriority w:val="99"/>
    <w:qFormat/>
    <w:rsid w:val="001D69E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D69EB"/>
    <w:rPr>
      <w:rFonts w:ascii="Georgia" w:eastAsia="Calibri" w:hAnsi="Georgia"/>
      <w:sz w:val="16"/>
      <w:szCs w:val="16"/>
    </w:rPr>
  </w:style>
  <w:style w:type="paragraph" w:customStyle="1" w:styleId="SmallSizeParagraph">
    <w:name w:val="Small Size Paragraph"/>
    <w:basedOn w:val="Normal"/>
    <w:link w:val="SmallSizeParagraphChar"/>
    <w:qFormat/>
    <w:rsid w:val="001D69E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D69E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D69EB"/>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D69E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D69EB"/>
    <w:rPr>
      <w:rFonts w:ascii="Times New Roman" w:eastAsia="Times New Roman" w:hAnsi="Times New Roman" w:cs="Times New Roman"/>
      <w:strike/>
      <w:sz w:val="20"/>
    </w:rPr>
  </w:style>
  <w:style w:type="character" w:customStyle="1" w:styleId="CardT1Char">
    <w:name w:val="CardT1 Char"/>
    <w:link w:val="CardT1"/>
    <w:locked/>
    <w:rsid w:val="001D69EB"/>
    <w:rPr>
      <w:rFonts w:ascii="Arial" w:eastAsia="Calibri" w:hAnsi="Arial" w:cs="Arial"/>
      <w:kern w:val="2"/>
      <w:sz w:val="14"/>
      <w:szCs w:val="14"/>
      <w:lang w:eastAsia="zh-TW"/>
    </w:rPr>
  </w:style>
  <w:style w:type="paragraph" w:customStyle="1" w:styleId="CardT1">
    <w:name w:val="CardT1"/>
    <w:basedOn w:val="Normal"/>
    <w:link w:val="CardT1Char"/>
    <w:qFormat/>
    <w:rsid w:val="001D69E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D69E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D69E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D69EB"/>
    <w:pPr>
      <w:spacing w:before="100" w:beforeAutospacing="1" w:after="100" w:afterAutospacing="1"/>
    </w:pPr>
    <w:rPr>
      <w:rFonts w:eastAsia="Times New Roman"/>
      <w:sz w:val="24"/>
    </w:rPr>
  </w:style>
  <w:style w:type="paragraph" w:customStyle="1" w:styleId="CiteReal">
    <w:name w:val="Cite Real"/>
    <w:basedOn w:val="Normal"/>
    <w:next w:val="Normal"/>
    <w:qFormat/>
    <w:rsid w:val="001D69EB"/>
    <w:rPr>
      <w:rFonts w:eastAsia="MS Mincho"/>
      <w:b/>
      <w:sz w:val="24"/>
      <w:u w:val="single"/>
    </w:rPr>
  </w:style>
  <w:style w:type="paragraph" w:customStyle="1" w:styleId="2909F619802848F09E01365C32F34654">
    <w:name w:val="2909F619802848F09E01365C32F34654"/>
    <w:uiPriority w:val="99"/>
    <w:qFormat/>
    <w:rsid w:val="001D69E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D69EB"/>
    <w:rPr>
      <w:rFonts w:ascii="Georgia" w:eastAsia="Calibri" w:hAnsi="Georgia"/>
      <w:u w:val="single"/>
      <w:lang w:val="x-none" w:eastAsia="zh-CN"/>
    </w:rPr>
  </w:style>
  <w:style w:type="paragraph" w:customStyle="1" w:styleId="UnderlineS">
    <w:name w:val="Underline S"/>
    <w:basedOn w:val="Normal"/>
    <w:link w:val="UnderlineSChar"/>
    <w:qFormat/>
    <w:rsid w:val="001D69EB"/>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D69EB"/>
    <w:rPr>
      <w:rFonts w:ascii="Georgia" w:eastAsia="SimSun" w:hAnsi="Georgia"/>
      <w:sz w:val="12"/>
    </w:rPr>
  </w:style>
  <w:style w:type="paragraph" w:customStyle="1" w:styleId="Ununderlined">
    <w:name w:val="Ununderlined"/>
    <w:basedOn w:val="Normal"/>
    <w:link w:val="UnunderlinedChar"/>
    <w:qFormat/>
    <w:rsid w:val="001D69EB"/>
    <w:rPr>
      <w:rFonts w:ascii="Georgia" w:eastAsia="SimSun" w:hAnsi="Georgia" w:cstheme="minorBidi"/>
      <w:sz w:val="12"/>
    </w:rPr>
  </w:style>
  <w:style w:type="character" w:customStyle="1" w:styleId="HighlightingChar">
    <w:name w:val="Highlighting Char"/>
    <w:link w:val="Highlighting"/>
    <w:locked/>
    <w:rsid w:val="001D69EB"/>
    <w:rPr>
      <w:rFonts w:ascii="Georgia" w:eastAsia="SimSun" w:hAnsi="Georgia"/>
      <w:u w:val="thick"/>
    </w:rPr>
  </w:style>
  <w:style w:type="paragraph" w:customStyle="1" w:styleId="Highlighting">
    <w:name w:val="Highlighting"/>
    <w:basedOn w:val="Normal"/>
    <w:link w:val="HighlightingChar"/>
    <w:autoRedefine/>
    <w:qFormat/>
    <w:rsid w:val="001D69EB"/>
    <w:rPr>
      <w:rFonts w:ascii="Georgia" w:eastAsia="SimSun" w:hAnsi="Georgia" w:cstheme="minorBidi"/>
      <w:sz w:val="24"/>
      <w:u w:val="thick"/>
    </w:rPr>
  </w:style>
  <w:style w:type="character" w:customStyle="1" w:styleId="CITEChar0">
    <w:name w:val="CITE Char"/>
    <w:link w:val="CITE"/>
    <w:locked/>
    <w:rsid w:val="001D69E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D69EB"/>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D69EB"/>
    <w:pPr>
      <w:spacing w:before="100" w:beforeAutospacing="1" w:after="100" w:afterAutospacing="1"/>
    </w:pPr>
    <w:rPr>
      <w:rFonts w:eastAsia="Times New Roman"/>
      <w:sz w:val="24"/>
      <w:lang w:eastAsia="zh-CN"/>
    </w:rPr>
  </w:style>
  <w:style w:type="paragraph" w:customStyle="1" w:styleId="Analytics">
    <w:name w:val="Analytics"/>
    <w:basedOn w:val="Normal"/>
    <w:rsid w:val="001D69EB"/>
    <w:rPr>
      <w:rFonts w:eastAsia="Calibri"/>
      <w:b/>
      <w:sz w:val="24"/>
    </w:rPr>
  </w:style>
  <w:style w:type="paragraph" w:customStyle="1" w:styleId="D345FF3D873148C5AE3FBF3267827368">
    <w:name w:val="D345FF3D873148C5AE3FBF3267827368"/>
    <w:uiPriority w:val="99"/>
    <w:qFormat/>
    <w:rsid w:val="001D69E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D69E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D69E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D69E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D69EB"/>
    <w:rPr>
      <w:b/>
      <w:sz w:val="28"/>
    </w:rPr>
  </w:style>
  <w:style w:type="character" w:customStyle="1" w:styleId="SourcenameChar">
    <w:name w:val="Source name Char"/>
    <w:link w:val="Sourcename"/>
    <w:locked/>
    <w:rsid w:val="001D69E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D69EB"/>
    <w:rPr>
      <w:b/>
      <w:bCs/>
      <w:sz w:val="20"/>
    </w:rPr>
  </w:style>
  <w:style w:type="character" w:customStyle="1" w:styleId="underlinedcardChar">
    <w:name w:val="underlined card Char"/>
    <w:link w:val="underlinedcard0"/>
    <w:locked/>
    <w:rsid w:val="001D69E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D69EB"/>
    <w:rPr>
      <w:sz w:val="24"/>
      <w:u w:val="single"/>
    </w:rPr>
  </w:style>
  <w:style w:type="paragraph" w:customStyle="1" w:styleId="FullText">
    <w:name w:val="Full Text"/>
    <w:basedOn w:val="Normal"/>
    <w:uiPriority w:val="99"/>
    <w:qFormat/>
    <w:rsid w:val="001D69EB"/>
    <w:rPr>
      <w:rFonts w:eastAsia="Times New Roman"/>
    </w:rPr>
  </w:style>
  <w:style w:type="character" w:customStyle="1" w:styleId="TextUnderlineChar">
    <w:name w:val="Text Underline Char"/>
    <w:link w:val="TextUnderline"/>
    <w:locked/>
    <w:rsid w:val="001D69E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D69EB"/>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D69E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D69E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D69E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D69EB"/>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D69EB"/>
    <w:pPr>
      <w:spacing w:before="240"/>
      <w:outlineLvl w:val="2"/>
    </w:pPr>
    <w:rPr>
      <w:rFonts w:eastAsia="Times New Roman"/>
      <w:b/>
    </w:rPr>
  </w:style>
  <w:style w:type="character" w:customStyle="1" w:styleId="CiteCardChar">
    <w:name w:val="Cite_Card Char"/>
    <w:link w:val="CiteCard0"/>
    <w:locked/>
    <w:rsid w:val="001D69EB"/>
    <w:rPr>
      <w:rFonts w:ascii="Times New Roman" w:eastAsia="Times New Roman" w:hAnsi="Times New Roman" w:cs="Arial"/>
      <w:bCs/>
      <w:sz w:val="20"/>
      <w:szCs w:val="20"/>
    </w:rPr>
  </w:style>
  <w:style w:type="paragraph" w:customStyle="1" w:styleId="CiteCard0">
    <w:name w:val="Cite_Card"/>
    <w:link w:val="CiteCardChar"/>
    <w:qFormat/>
    <w:rsid w:val="001D69E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D69EB"/>
    <w:pPr>
      <w:widowControl w:val="0"/>
    </w:pPr>
    <w:rPr>
      <w:rFonts w:eastAsia="MS Mincho"/>
      <w:color w:val="auto"/>
    </w:rPr>
  </w:style>
  <w:style w:type="paragraph" w:customStyle="1" w:styleId="dropcap">
    <w:name w:val="dropcap"/>
    <w:basedOn w:val="Normal"/>
    <w:uiPriority w:val="99"/>
    <w:qFormat/>
    <w:rsid w:val="001D69E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1D69EB"/>
    <w:rPr>
      <w:rFonts w:ascii="Georgia" w:eastAsia="Times New Roman" w:hAnsi="Georgia" w:cs="Calibri"/>
      <w:sz w:val="22"/>
      <w:u w:val="single"/>
    </w:rPr>
  </w:style>
  <w:style w:type="paragraph" w:customStyle="1" w:styleId="StyleStyle49pt6">
    <w:name w:val="Style Style4 + 9 pt6"/>
    <w:basedOn w:val="Style4"/>
    <w:link w:val="StyleStyle49pt6Char"/>
    <w:qFormat/>
    <w:rsid w:val="001D69EB"/>
    <w:rPr>
      <w:rFonts w:ascii="Georgia" w:hAnsi="Georgia"/>
    </w:rPr>
  </w:style>
  <w:style w:type="character" w:customStyle="1" w:styleId="UnderlineCharCharCharCharChar">
    <w:name w:val="Underline Char Char Char Char Char"/>
    <w:link w:val="UnderlineCharCharCharChar"/>
    <w:locked/>
    <w:rsid w:val="001D69E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D69E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D69E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D69EB"/>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D69E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D69EB"/>
    <w:rPr>
      <w:rFonts w:ascii="Georgia" w:hAnsi="Georgia"/>
      <w:b/>
      <w:bCs/>
      <w:sz w:val="24"/>
      <w:u w:val="single"/>
    </w:rPr>
  </w:style>
  <w:style w:type="character" w:customStyle="1" w:styleId="DebatenoramlChar">
    <w:name w:val="Debatenoraml Char"/>
    <w:link w:val="Debatenoraml"/>
    <w:locked/>
    <w:rsid w:val="001D69EB"/>
    <w:rPr>
      <w:rFonts w:ascii="Times New Roman" w:hAnsi="Times New Roman" w:cs="Times New Roman"/>
    </w:rPr>
  </w:style>
  <w:style w:type="paragraph" w:customStyle="1" w:styleId="Debatenoraml">
    <w:name w:val="Debatenoraml"/>
    <w:basedOn w:val="NoSpacing"/>
    <w:link w:val="DebatenoramlChar"/>
    <w:qFormat/>
    <w:rsid w:val="001D69EB"/>
    <w:rPr>
      <w:rFonts w:eastAsiaTheme="minorEastAsia"/>
    </w:rPr>
  </w:style>
  <w:style w:type="paragraph" w:customStyle="1" w:styleId="SynergyTag">
    <w:name w:val="SynergyTag"/>
    <w:basedOn w:val="Normal"/>
    <w:uiPriority w:val="99"/>
    <w:qFormat/>
    <w:rsid w:val="001D69EB"/>
    <w:rPr>
      <w:rFonts w:eastAsia="Calibri"/>
      <w:b/>
    </w:rPr>
  </w:style>
  <w:style w:type="character" w:customStyle="1" w:styleId="QualsChar">
    <w:name w:val="Quals Char"/>
    <w:link w:val="Quals"/>
    <w:locked/>
    <w:rsid w:val="001D69EB"/>
    <w:rPr>
      <w:rFonts w:ascii="Georgia" w:eastAsia="Calibri" w:hAnsi="Georgia"/>
      <w:sz w:val="18"/>
    </w:rPr>
  </w:style>
  <w:style w:type="paragraph" w:customStyle="1" w:styleId="Quals">
    <w:name w:val="Quals"/>
    <w:basedOn w:val="Normal"/>
    <w:link w:val="QualsChar"/>
    <w:qFormat/>
    <w:rsid w:val="001D69EB"/>
    <w:rPr>
      <w:rFonts w:ascii="Georgia" w:eastAsia="Calibri" w:hAnsi="Georgia" w:cstheme="minorBidi"/>
      <w:sz w:val="18"/>
    </w:rPr>
  </w:style>
  <w:style w:type="paragraph" w:customStyle="1" w:styleId="times">
    <w:name w:val="times"/>
    <w:basedOn w:val="Normal"/>
    <w:qFormat/>
    <w:rsid w:val="001D69EB"/>
    <w:pPr>
      <w:spacing w:before="100" w:beforeAutospacing="1" w:after="100" w:afterAutospacing="1"/>
    </w:pPr>
    <w:rPr>
      <w:rFonts w:eastAsia="Times New Roman"/>
      <w:sz w:val="24"/>
    </w:rPr>
  </w:style>
  <w:style w:type="paragraph" w:customStyle="1" w:styleId="BodyA">
    <w:name w:val="Body A"/>
    <w:uiPriority w:val="99"/>
    <w:qFormat/>
    <w:rsid w:val="001D69EB"/>
    <w:rPr>
      <w:rFonts w:ascii="Helvetica" w:eastAsia="ヒラギノ角ゴ Pro W3" w:hAnsi="Helvetica" w:cs="Times New Roman"/>
      <w:color w:val="000000"/>
      <w:szCs w:val="20"/>
    </w:rPr>
  </w:style>
  <w:style w:type="character" w:customStyle="1" w:styleId="StarredChar">
    <w:name w:val="Starred Char"/>
    <w:link w:val="Starred"/>
    <w:locked/>
    <w:rsid w:val="001D69EB"/>
    <w:rPr>
      <w:rFonts w:ascii="Georgia" w:eastAsia="Times New Roman" w:hAnsi="Georgia"/>
      <w:b/>
      <w:caps/>
      <w:szCs w:val="28"/>
      <w:u w:val="single"/>
    </w:rPr>
  </w:style>
  <w:style w:type="paragraph" w:customStyle="1" w:styleId="Starred">
    <w:name w:val="Starred"/>
    <w:basedOn w:val="Normal"/>
    <w:link w:val="StarredChar"/>
    <w:qFormat/>
    <w:rsid w:val="001D69EB"/>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D69EB"/>
    <w:rPr>
      <w:rFonts w:ascii="Georgia" w:eastAsia="Times New Roman" w:hAnsi="Georgia"/>
      <w:b/>
      <w:caps/>
      <w:szCs w:val="28"/>
      <w:u w:val="single"/>
    </w:rPr>
  </w:style>
  <w:style w:type="paragraph" w:customStyle="1" w:styleId="NotStarred">
    <w:name w:val="NotStarred"/>
    <w:basedOn w:val="Normal"/>
    <w:link w:val="NotStarredChar"/>
    <w:qFormat/>
    <w:rsid w:val="001D69EB"/>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D69E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D69E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D69EB"/>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D69EB"/>
    <w:rPr>
      <w:rFonts w:ascii="Georgia" w:eastAsia="Calibri" w:hAnsi="Georgia"/>
      <w:b/>
    </w:rPr>
  </w:style>
  <w:style w:type="paragraph" w:customStyle="1" w:styleId="H4Tag">
    <w:name w:val="H4 (Tag)"/>
    <w:basedOn w:val="Normal"/>
    <w:link w:val="H4TagChar1"/>
    <w:qFormat/>
    <w:rsid w:val="001D69EB"/>
    <w:rPr>
      <w:rFonts w:ascii="Georgia" w:eastAsia="Calibri" w:hAnsi="Georgia" w:cstheme="minorBidi"/>
      <w:b/>
      <w:sz w:val="24"/>
    </w:rPr>
  </w:style>
  <w:style w:type="paragraph" w:customStyle="1" w:styleId="CM25">
    <w:name w:val="CM25"/>
    <w:basedOn w:val="Default"/>
    <w:next w:val="Default"/>
    <w:qFormat/>
    <w:rsid w:val="001D69E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D69EB"/>
    <w:rPr>
      <w:rFonts w:ascii="Georgia" w:hAnsi="Georgia"/>
      <w:b/>
    </w:rPr>
  </w:style>
  <w:style w:type="paragraph" w:customStyle="1" w:styleId="Debate-CardTagandCite-F6">
    <w:name w:val="Debate- Card Tag and Cite- F6"/>
    <w:basedOn w:val="Normal"/>
    <w:link w:val="Debate-CardTagandCite-F6Char"/>
    <w:qFormat/>
    <w:rsid w:val="001D69EB"/>
    <w:pPr>
      <w:contextualSpacing/>
    </w:pPr>
    <w:rPr>
      <w:rFonts w:ascii="Georgia" w:hAnsi="Georgia" w:cstheme="minorBidi"/>
      <w:b/>
      <w:sz w:val="24"/>
    </w:rPr>
  </w:style>
  <w:style w:type="character" w:customStyle="1" w:styleId="CardtextChar4">
    <w:name w:val="Card text Char"/>
    <w:link w:val="Cardtext3"/>
    <w:locked/>
    <w:rsid w:val="001D69EB"/>
    <w:rPr>
      <w:rFonts w:ascii="Arial Narrow" w:hAnsi="Arial Narrow"/>
      <w:u w:val="single"/>
    </w:rPr>
  </w:style>
  <w:style w:type="paragraph" w:customStyle="1" w:styleId="Cardtext3">
    <w:name w:val="Card text"/>
    <w:link w:val="CardtextChar4"/>
    <w:qFormat/>
    <w:rsid w:val="001D69EB"/>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D69EB"/>
    <w:rPr>
      <w:rFonts w:ascii="Georgia" w:eastAsia="Times New Roman" w:hAnsi="Georgia"/>
      <w:b/>
      <w:szCs w:val="28"/>
      <w:u w:val="single"/>
    </w:rPr>
  </w:style>
  <w:style w:type="paragraph" w:customStyle="1" w:styleId="NewHeading2">
    <w:name w:val="NewHeading2"/>
    <w:basedOn w:val="Normal"/>
    <w:link w:val="NewHeading2Char"/>
    <w:qFormat/>
    <w:rsid w:val="001D69EB"/>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D69E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D69EB"/>
    <w:rPr>
      <w:rFonts w:eastAsia="Calibri"/>
    </w:rPr>
  </w:style>
  <w:style w:type="paragraph" w:customStyle="1" w:styleId="TagLine">
    <w:name w:val="Tag Line"/>
    <w:basedOn w:val="Normal"/>
    <w:next w:val="FullText"/>
    <w:uiPriority w:val="99"/>
    <w:qFormat/>
    <w:rsid w:val="001D69EB"/>
    <w:rPr>
      <w:rFonts w:ascii="Arial Narrow" w:eastAsia="Times New Roman" w:hAnsi="Arial Narrow"/>
      <w:b/>
      <w:sz w:val="28"/>
    </w:rPr>
  </w:style>
  <w:style w:type="paragraph" w:customStyle="1" w:styleId="Card6pt">
    <w:name w:val="Card 6pt"/>
    <w:basedOn w:val="Normal"/>
    <w:uiPriority w:val="99"/>
    <w:qFormat/>
    <w:rsid w:val="001D69EB"/>
    <w:pPr>
      <w:ind w:left="288" w:right="288"/>
    </w:pPr>
    <w:rPr>
      <w:rFonts w:eastAsia="Calibri"/>
      <w:color w:val="000000"/>
      <w:sz w:val="12"/>
      <w:szCs w:val="20"/>
    </w:rPr>
  </w:style>
  <w:style w:type="character" w:customStyle="1" w:styleId="FullCiteChar">
    <w:name w:val="Full Cite Char"/>
    <w:link w:val="FullCite"/>
    <w:locked/>
    <w:rsid w:val="001D69EB"/>
    <w:rPr>
      <w:rFonts w:ascii="Garamond" w:eastAsia="Calibri" w:hAnsi="Garamond"/>
    </w:rPr>
  </w:style>
  <w:style w:type="paragraph" w:customStyle="1" w:styleId="FullCite">
    <w:name w:val="Full Cite"/>
    <w:basedOn w:val="Normal"/>
    <w:next w:val="Normal"/>
    <w:link w:val="FullCiteChar"/>
    <w:qFormat/>
    <w:rsid w:val="001D69EB"/>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D69E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D69EB"/>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D69EB"/>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1D69EB"/>
    <w:rPr>
      <w:rFonts w:ascii="Century Gothic" w:eastAsia="Times New Roman" w:hAnsi="Century Gothic"/>
    </w:rPr>
  </w:style>
  <w:style w:type="character" w:customStyle="1" w:styleId="StylecardThickunderlineChar">
    <w:name w:val="Style card + Thick underline Char"/>
    <w:link w:val="StylecardThickunderline"/>
    <w:locked/>
    <w:rsid w:val="001D69E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D69EB"/>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D69E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D69EB"/>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1D69EB"/>
    <w:pPr>
      <w:spacing w:after="200" w:line="276" w:lineRule="auto"/>
    </w:pPr>
    <w:rPr>
      <w:rFonts w:eastAsia="Calibri"/>
      <w:color w:val="auto"/>
      <w:sz w:val="22"/>
    </w:rPr>
  </w:style>
  <w:style w:type="paragraph" w:customStyle="1" w:styleId="font-null">
    <w:name w:val="font-null"/>
    <w:basedOn w:val="Normal"/>
    <w:uiPriority w:val="99"/>
    <w:qFormat/>
    <w:rsid w:val="001D69EB"/>
    <w:pPr>
      <w:spacing w:before="100" w:beforeAutospacing="1" w:after="100" w:afterAutospacing="1"/>
    </w:pPr>
    <w:rPr>
      <w:rFonts w:eastAsia="Times New Roman"/>
      <w:sz w:val="24"/>
    </w:rPr>
  </w:style>
  <w:style w:type="paragraph" w:customStyle="1" w:styleId="rteindent1">
    <w:name w:val="rteindent1"/>
    <w:basedOn w:val="Normal"/>
    <w:uiPriority w:val="99"/>
    <w:qFormat/>
    <w:rsid w:val="001D69E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D69E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D69E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D69E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D69E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D69EB"/>
    <w:pPr>
      <w:spacing w:before="100" w:beforeAutospacing="1" w:after="100" w:afterAutospacing="1"/>
    </w:pPr>
    <w:rPr>
      <w:rFonts w:eastAsia="Times New Roman"/>
      <w:sz w:val="24"/>
    </w:rPr>
  </w:style>
  <w:style w:type="paragraph" w:customStyle="1" w:styleId="class">
    <w:name w:val="class"/>
    <w:basedOn w:val="Normal"/>
    <w:uiPriority w:val="99"/>
    <w:qFormat/>
    <w:rsid w:val="001D69EB"/>
    <w:pPr>
      <w:spacing w:before="100" w:beforeAutospacing="1" w:after="100" w:afterAutospacing="1"/>
    </w:pPr>
    <w:rPr>
      <w:rFonts w:eastAsia="Times New Roman"/>
      <w:sz w:val="24"/>
    </w:rPr>
  </w:style>
  <w:style w:type="character" w:customStyle="1" w:styleId="blocktitleChar">
    <w:name w:val="block title Char"/>
    <w:link w:val="blocktitle0"/>
    <w:locked/>
    <w:rsid w:val="001D69EB"/>
    <w:rPr>
      <w:rFonts w:ascii="Calibri" w:eastAsia="Calibri" w:hAnsi="Calibri" w:cs="Calibri"/>
      <w:b/>
      <w:caps/>
      <w:sz w:val="28"/>
      <w:szCs w:val="28"/>
      <w:lang w:val="es-ES"/>
    </w:rPr>
  </w:style>
  <w:style w:type="paragraph" w:customStyle="1" w:styleId="Pa6">
    <w:name w:val="Pa6"/>
    <w:basedOn w:val="Normal"/>
    <w:next w:val="Normal"/>
    <w:uiPriority w:val="99"/>
    <w:qFormat/>
    <w:rsid w:val="001D69E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D69E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D69E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D69E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D69E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D69E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D69E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D69EB"/>
    <w:rPr>
      <w:rFonts w:ascii="Georgia" w:eastAsia="SimSun" w:hAnsi="Georgia" w:cstheme="minorBidi"/>
      <w:b/>
      <w:bCs/>
      <w:sz w:val="24"/>
    </w:rPr>
  </w:style>
  <w:style w:type="paragraph" w:customStyle="1" w:styleId="summary">
    <w:name w:val="summary"/>
    <w:basedOn w:val="Normal"/>
    <w:uiPriority w:val="99"/>
    <w:qFormat/>
    <w:rsid w:val="001D69EB"/>
    <w:pPr>
      <w:spacing w:before="100" w:beforeAutospacing="1" w:after="100" w:afterAutospacing="1"/>
    </w:pPr>
    <w:rPr>
      <w:rFonts w:eastAsia="Times New Roman"/>
      <w:sz w:val="24"/>
    </w:rPr>
  </w:style>
  <w:style w:type="paragraph" w:customStyle="1" w:styleId="Caption2">
    <w:name w:val="Caption2"/>
    <w:basedOn w:val="Normal"/>
    <w:uiPriority w:val="99"/>
    <w:qFormat/>
    <w:rsid w:val="001D69E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D69E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D69EB"/>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D69EB"/>
    <w:pPr>
      <w:jc w:val="center"/>
    </w:pPr>
    <w:rPr>
      <w:rFonts w:ascii="Book Antiqua" w:eastAsia="Times New Roman" w:hAnsi="Book Antiqua"/>
      <w:b/>
      <w:sz w:val="28"/>
    </w:rPr>
  </w:style>
  <w:style w:type="paragraph" w:customStyle="1" w:styleId="Little">
    <w:name w:val="Little"/>
    <w:basedOn w:val="Normal"/>
    <w:next w:val="Normal"/>
    <w:link w:val="LittleChar"/>
    <w:qFormat/>
    <w:rsid w:val="001D69EB"/>
    <w:pPr>
      <w:ind w:left="288"/>
    </w:pPr>
    <w:rPr>
      <w:rFonts w:ascii="Garamond" w:eastAsia="Times New Roman" w:hAnsi="Garamond"/>
    </w:rPr>
  </w:style>
  <w:style w:type="paragraph" w:customStyle="1" w:styleId="AAAcard">
    <w:name w:val="AAAcard"/>
    <w:basedOn w:val="Normal"/>
    <w:uiPriority w:val="99"/>
    <w:qFormat/>
    <w:rsid w:val="001D69EB"/>
    <w:pPr>
      <w:ind w:left="288" w:right="288"/>
    </w:pPr>
    <w:rPr>
      <w:rFonts w:eastAsia="Times New Roman"/>
    </w:rPr>
  </w:style>
  <w:style w:type="paragraph" w:customStyle="1" w:styleId="Caption3">
    <w:name w:val="Caption3"/>
    <w:basedOn w:val="Normal"/>
    <w:uiPriority w:val="99"/>
    <w:qFormat/>
    <w:rsid w:val="001D69EB"/>
    <w:pPr>
      <w:spacing w:before="100" w:beforeAutospacing="1" w:after="100" w:afterAutospacing="1"/>
    </w:pPr>
    <w:rPr>
      <w:rFonts w:eastAsia="Times New Roman"/>
      <w:sz w:val="24"/>
    </w:rPr>
  </w:style>
  <w:style w:type="paragraph" w:customStyle="1" w:styleId="body-12-5">
    <w:name w:val="body-12-5"/>
    <w:basedOn w:val="Normal"/>
    <w:uiPriority w:val="99"/>
    <w:qFormat/>
    <w:rsid w:val="001D69EB"/>
    <w:pPr>
      <w:spacing w:before="100" w:beforeAutospacing="1" w:after="100" w:afterAutospacing="1"/>
    </w:pPr>
    <w:rPr>
      <w:rFonts w:eastAsia="Times New Roman"/>
      <w:sz w:val="24"/>
    </w:rPr>
  </w:style>
  <w:style w:type="paragraph" w:customStyle="1" w:styleId="infuse">
    <w:name w:val="infuse"/>
    <w:basedOn w:val="Normal"/>
    <w:uiPriority w:val="99"/>
    <w:qFormat/>
    <w:rsid w:val="001D69EB"/>
    <w:pPr>
      <w:spacing w:before="100" w:beforeAutospacing="1" w:after="100" w:afterAutospacing="1"/>
    </w:pPr>
    <w:rPr>
      <w:rFonts w:eastAsia="Times New Roman"/>
      <w:sz w:val="24"/>
    </w:rPr>
  </w:style>
  <w:style w:type="paragraph" w:customStyle="1" w:styleId="fontreg">
    <w:name w:val="font_reg"/>
    <w:basedOn w:val="Normal"/>
    <w:uiPriority w:val="99"/>
    <w:qFormat/>
    <w:rsid w:val="001D69EB"/>
    <w:pPr>
      <w:spacing w:before="100" w:beforeAutospacing="1" w:after="100" w:afterAutospacing="1"/>
    </w:pPr>
    <w:rPr>
      <w:rFonts w:eastAsia="Times New Roman"/>
      <w:sz w:val="24"/>
    </w:rPr>
  </w:style>
  <w:style w:type="paragraph" w:customStyle="1" w:styleId="CITEF3">
    <w:name w:val="CITE F3"/>
    <w:uiPriority w:val="99"/>
    <w:qFormat/>
    <w:rsid w:val="001D69E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D69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D69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D69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D69EB"/>
    <w:pPr>
      <w:spacing w:after="200"/>
    </w:pPr>
    <w:rPr>
      <w:rFonts w:ascii="Calibri" w:eastAsia="Calibri" w:hAnsi="Calibri" w:cs="Times New Roman"/>
      <w:sz w:val="20"/>
      <w:szCs w:val="20"/>
      <w:u w:val="single"/>
    </w:rPr>
  </w:style>
  <w:style w:type="paragraph" w:customStyle="1" w:styleId="hotroute1">
    <w:name w:val="hot route!"/>
    <w:basedOn w:val="Normal"/>
    <w:qFormat/>
    <w:rsid w:val="001D69EB"/>
    <w:pPr>
      <w:ind w:left="144"/>
    </w:pPr>
    <w:rPr>
      <w:rFonts w:ascii="Cambria" w:eastAsia="Calibri" w:hAnsi="Cambria"/>
      <w:sz w:val="24"/>
    </w:rPr>
  </w:style>
  <w:style w:type="paragraph" w:customStyle="1" w:styleId="FreeFormA">
    <w:name w:val="Free Form A"/>
    <w:autoRedefine/>
    <w:uiPriority w:val="99"/>
    <w:qFormat/>
    <w:rsid w:val="001D69E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D69E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1D69E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D69EB"/>
    <w:rPr>
      <w:rFonts w:ascii="Times New Roman" w:eastAsia="Times New Roman" w:hAnsi="Times New Roman" w:cs="Times New Roman"/>
      <w:sz w:val="10"/>
    </w:rPr>
  </w:style>
  <w:style w:type="paragraph" w:customStyle="1" w:styleId="subheader">
    <w:name w:val="subheader"/>
    <w:basedOn w:val="Normal"/>
    <w:uiPriority w:val="99"/>
    <w:qFormat/>
    <w:rsid w:val="001D69E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D69EB"/>
    <w:pPr>
      <w:spacing w:before="100" w:beforeAutospacing="1" w:after="100" w:afterAutospacing="1"/>
    </w:pPr>
    <w:rPr>
      <w:rFonts w:eastAsia="Times New Roman"/>
      <w:sz w:val="24"/>
    </w:rPr>
  </w:style>
  <w:style w:type="paragraph" w:customStyle="1" w:styleId="more">
    <w:name w:val="more"/>
    <w:basedOn w:val="Normal"/>
    <w:uiPriority w:val="99"/>
    <w:qFormat/>
    <w:rsid w:val="001D69EB"/>
    <w:pPr>
      <w:spacing w:before="100" w:beforeAutospacing="1" w:after="100" w:afterAutospacing="1"/>
    </w:pPr>
    <w:rPr>
      <w:rFonts w:eastAsia="Times New Roman"/>
      <w:sz w:val="24"/>
    </w:rPr>
  </w:style>
  <w:style w:type="paragraph" w:customStyle="1" w:styleId="story">
    <w:name w:val="story"/>
    <w:basedOn w:val="Normal"/>
    <w:uiPriority w:val="99"/>
    <w:qFormat/>
    <w:rsid w:val="001D69EB"/>
    <w:pPr>
      <w:spacing w:before="100" w:beforeAutospacing="1" w:after="100" w:afterAutospacing="1"/>
    </w:pPr>
    <w:rPr>
      <w:rFonts w:eastAsia="Times New Roman"/>
      <w:sz w:val="24"/>
    </w:rPr>
  </w:style>
  <w:style w:type="paragraph" w:customStyle="1" w:styleId="H1numbered">
    <w:name w:val="H1 numbered"/>
    <w:basedOn w:val="Normal"/>
    <w:uiPriority w:val="99"/>
    <w:qFormat/>
    <w:rsid w:val="001D69EB"/>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D69EB"/>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D69E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D69E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D69E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D69E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D69E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D69EB"/>
    <w:pPr>
      <w:widowControl w:val="0"/>
      <w:spacing w:after="63"/>
    </w:pPr>
    <w:rPr>
      <w:rFonts w:ascii="Arial" w:hAnsi="Arial"/>
      <w:color w:val="auto"/>
    </w:rPr>
  </w:style>
  <w:style w:type="paragraph" w:customStyle="1" w:styleId="CM35">
    <w:name w:val="CM35"/>
    <w:basedOn w:val="Default"/>
    <w:next w:val="Default"/>
    <w:uiPriority w:val="99"/>
    <w:qFormat/>
    <w:rsid w:val="001D69E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D69E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D69E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D69E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D69E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D69EB"/>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D69E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D69EB"/>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D69E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D69EB"/>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D69E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D69EB"/>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D69E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D69EB"/>
    <w:rPr>
      <w:rFonts w:ascii="Georgia" w:hAnsi="Georgia" w:cstheme="minorBidi"/>
      <w:sz w:val="24"/>
      <w:lang w:val="x-none" w:eastAsia="x-none"/>
    </w:rPr>
  </w:style>
  <w:style w:type="character" w:customStyle="1" w:styleId="NormalFontChar">
    <w:name w:val="Normal Font Char"/>
    <w:link w:val="NormalFont"/>
    <w:locked/>
    <w:rsid w:val="001D69EB"/>
    <w:rPr>
      <w:rFonts w:ascii="Times New Roman" w:eastAsia="Times New Roman" w:hAnsi="Times New Roman" w:cs="Times New Roman"/>
      <w:sz w:val="20"/>
      <w:szCs w:val="20"/>
    </w:rPr>
  </w:style>
  <w:style w:type="paragraph" w:customStyle="1" w:styleId="NormalFont">
    <w:name w:val="Normal Font"/>
    <w:link w:val="NormalFontChar"/>
    <w:qFormat/>
    <w:rsid w:val="001D69EB"/>
    <w:rPr>
      <w:rFonts w:ascii="Times New Roman" w:eastAsia="Times New Roman" w:hAnsi="Times New Roman" w:cs="Times New Roman"/>
      <w:sz w:val="20"/>
      <w:szCs w:val="20"/>
    </w:rPr>
  </w:style>
  <w:style w:type="paragraph" w:customStyle="1" w:styleId="StyleSmall11pt">
    <w:name w:val="Style Small + 11 pt"/>
    <w:uiPriority w:val="99"/>
    <w:qFormat/>
    <w:rsid w:val="001D69E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D69E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D69EB"/>
    <w:rPr>
      <w:u w:val="single"/>
      <w:lang w:val="x-none" w:eastAsia="x-none"/>
    </w:rPr>
  </w:style>
  <w:style w:type="character" w:customStyle="1" w:styleId="StyleNormalFont11ptBoldUnderlineChar">
    <w:name w:val="Style Normal Font + 11 pt Bold Underline Char"/>
    <w:link w:val="StyleNormalFont11ptBoldUnderline"/>
    <w:locked/>
    <w:rsid w:val="001D69E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D69EB"/>
    <w:rPr>
      <w:b/>
      <w:bCs/>
      <w:u w:val="single"/>
      <w:lang w:val="x-none" w:eastAsia="x-none"/>
    </w:rPr>
  </w:style>
  <w:style w:type="paragraph" w:customStyle="1" w:styleId="Smallfont0">
    <w:name w:val="Smallfont"/>
    <w:basedOn w:val="Normal"/>
    <w:uiPriority w:val="99"/>
    <w:qFormat/>
    <w:rsid w:val="001D69EB"/>
    <w:rPr>
      <w:rFonts w:eastAsia="Times New Roman"/>
      <w:sz w:val="15"/>
    </w:rPr>
  </w:style>
  <w:style w:type="paragraph" w:customStyle="1" w:styleId="formatvorlage2">
    <w:name w:val="formatvorlage2"/>
    <w:basedOn w:val="Normal"/>
    <w:uiPriority w:val="99"/>
    <w:qFormat/>
    <w:rsid w:val="001D69E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D69E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D69EB"/>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1D69E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D69EB"/>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1D69E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D69EB"/>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D69EB"/>
    <w:pPr>
      <w:spacing w:before="100" w:beforeAutospacing="1" w:after="100" w:afterAutospacing="1"/>
    </w:pPr>
    <w:rPr>
      <w:rFonts w:eastAsia="Times New Roman"/>
      <w:sz w:val="24"/>
    </w:rPr>
  </w:style>
  <w:style w:type="paragraph" w:customStyle="1" w:styleId="i1">
    <w:name w:val="i1"/>
    <w:basedOn w:val="Normal"/>
    <w:uiPriority w:val="99"/>
    <w:qFormat/>
    <w:rsid w:val="001D69EB"/>
    <w:pPr>
      <w:spacing w:before="100" w:beforeAutospacing="1" w:after="100" w:afterAutospacing="1"/>
    </w:pPr>
    <w:rPr>
      <w:rFonts w:eastAsia="Times New Roman"/>
      <w:sz w:val="24"/>
    </w:rPr>
  </w:style>
  <w:style w:type="paragraph" w:customStyle="1" w:styleId="question">
    <w:name w:val="question"/>
    <w:basedOn w:val="Normal"/>
    <w:uiPriority w:val="99"/>
    <w:qFormat/>
    <w:rsid w:val="001D69EB"/>
    <w:pPr>
      <w:spacing w:before="100" w:beforeAutospacing="1" w:after="100" w:afterAutospacing="1"/>
    </w:pPr>
    <w:rPr>
      <w:rFonts w:eastAsia="Times New Roman"/>
      <w:sz w:val="24"/>
    </w:rPr>
  </w:style>
  <w:style w:type="paragraph" w:customStyle="1" w:styleId="bodycopy">
    <w:name w:val="bodycopy"/>
    <w:basedOn w:val="Normal"/>
    <w:uiPriority w:val="99"/>
    <w:qFormat/>
    <w:rsid w:val="001D69EB"/>
    <w:pPr>
      <w:spacing w:before="100" w:beforeAutospacing="1" w:after="100" w:afterAutospacing="1"/>
    </w:pPr>
    <w:rPr>
      <w:rFonts w:eastAsia="Times New Roman"/>
      <w:sz w:val="24"/>
    </w:rPr>
  </w:style>
  <w:style w:type="paragraph" w:customStyle="1" w:styleId="Fifth">
    <w:name w:val="Fifth"/>
    <w:basedOn w:val="Normal"/>
    <w:link w:val="FifthChar"/>
    <w:qFormat/>
    <w:rsid w:val="001D69EB"/>
    <w:rPr>
      <w:rFonts w:eastAsia="Calibri"/>
    </w:rPr>
  </w:style>
  <w:style w:type="paragraph" w:customStyle="1" w:styleId="NoteLevel22">
    <w:name w:val="Note Level 22"/>
    <w:basedOn w:val="Normal"/>
    <w:next w:val="Normal"/>
    <w:uiPriority w:val="99"/>
    <w:qFormat/>
    <w:rsid w:val="001D69EB"/>
    <w:pPr>
      <w:keepNext/>
      <w:ind w:left="288" w:right="288"/>
    </w:pPr>
    <w:rPr>
      <w:rFonts w:eastAsia="MS Gothic"/>
      <w:szCs w:val="20"/>
    </w:rPr>
  </w:style>
  <w:style w:type="paragraph" w:customStyle="1" w:styleId="wp-caption-text">
    <w:name w:val="wp-caption-text"/>
    <w:basedOn w:val="Normal"/>
    <w:qFormat/>
    <w:rsid w:val="001D69EB"/>
    <w:pPr>
      <w:spacing w:before="100" w:beforeAutospacing="1" w:after="100" w:afterAutospacing="1"/>
    </w:pPr>
    <w:rPr>
      <w:rFonts w:eastAsia="Times New Roman"/>
      <w:sz w:val="24"/>
    </w:rPr>
  </w:style>
  <w:style w:type="paragraph" w:customStyle="1" w:styleId="svarticle">
    <w:name w:val="svarticle"/>
    <w:basedOn w:val="Normal"/>
    <w:uiPriority w:val="99"/>
    <w:qFormat/>
    <w:rsid w:val="001D69E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D69E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D69EB"/>
    <w:pPr>
      <w:spacing w:before="100" w:beforeAutospacing="1" w:after="100" w:afterAutospacing="1"/>
    </w:pPr>
  </w:style>
  <w:style w:type="paragraph" w:customStyle="1" w:styleId="description">
    <w:name w:val="description"/>
    <w:basedOn w:val="Normal"/>
    <w:uiPriority w:val="99"/>
    <w:qFormat/>
    <w:rsid w:val="001D69EB"/>
    <w:pPr>
      <w:spacing w:before="100" w:beforeAutospacing="1" w:after="100" w:afterAutospacing="1"/>
    </w:pPr>
  </w:style>
  <w:style w:type="paragraph" w:customStyle="1" w:styleId="graf">
    <w:name w:val="graf"/>
    <w:basedOn w:val="Normal"/>
    <w:uiPriority w:val="99"/>
    <w:qFormat/>
    <w:rsid w:val="001D69EB"/>
    <w:pPr>
      <w:spacing w:before="100" w:beforeAutospacing="1" w:after="100" w:afterAutospacing="1"/>
    </w:pPr>
  </w:style>
  <w:style w:type="paragraph" w:customStyle="1" w:styleId="column">
    <w:name w:val="column"/>
    <w:basedOn w:val="Normal"/>
    <w:uiPriority w:val="99"/>
    <w:qFormat/>
    <w:rsid w:val="001D69EB"/>
    <w:pPr>
      <w:spacing w:before="100" w:beforeAutospacing="1" w:after="100" w:afterAutospacing="1"/>
    </w:pPr>
  </w:style>
  <w:style w:type="paragraph" w:customStyle="1" w:styleId="recirc-container">
    <w:name w:val="recirc-container"/>
    <w:basedOn w:val="Normal"/>
    <w:uiPriority w:val="99"/>
    <w:qFormat/>
    <w:rsid w:val="001D69E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D69E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D69E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D69E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D69EB"/>
    <w:rPr>
      <w:rFonts w:ascii="Georgia" w:hAnsi="Georgia" w:hint="default"/>
      <w:i/>
      <w:iCs/>
      <w:color w:val="808080"/>
    </w:rPr>
  </w:style>
  <w:style w:type="character" w:customStyle="1" w:styleId="cardchar00">
    <w:name w:val="cardchar0"/>
    <w:basedOn w:val="DefaultParagraphFont"/>
    <w:rsid w:val="001D69EB"/>
  </w:style>
  <w:style w:type="character" w:customStyle="1" w:styleId="UnderlineNon-bold">
    <w:name w:val="Underline Non - bold"/>
    <w:rsid w:val="001D69E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D69EB"/>
  </w:style>
  <w:style w:type="character" w:customStyle="1" w:styleId="StyleHeading4UnderlinedsmalltextGaramondChar">
    <w:name w:val="Style Heading 4Underlinedsmall text + Garamond Char"/>
    <w:link w:val="StyleHeading4UnderlinedsmalltextGaramond"/>
    <w:locked/>
    <w:rsid w:val="001D69EB"/>
    <w:rPr>
      <w:rFonts w:ascii="Calibri" w:hAnsi="Calibri" w:cs="Calibri"/>
      <w:sz w:val="22"/>
    </w:rPr>
  </w:style>
  <w:style w:type="character" w:customStyle="1" w:styleId="Heading5Char2">
    <w:name w:val="Heading 5 Char2"/>
    <w:rsid w:val="001D69E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D69EB"/>
    <w:rPr>
      <w:rFonts w:ascii="Arial" w:hAnsi="Arial" w:cs="Arial"/>
      <w:vanish/>
      <w:sz w:val="16"/>
      <w:szCs w:val="16"/>
    </w:rPr>
  </w:style>
  <w:style w:type="paragraph" w:styleId="z-TopofForm">
    <w:name w:val="HTML Top of Form"/>
    <w:basedOn w:val="Normal"/>
    <w:next w:val="Normal"/>
    <w:link w:val="z-TopofFormChar"/>
    <w:hidden/>
    <w:uiPriority w:val="99"/>
    <w:unhideWhenUsed/>
    <w:rsid w:val="001D69E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D69EB"/>
    <w:rPr>
      <w:rFonts w:ascii="Arial" w:hAnsi="Arial" w:cs="Arial"/>
      <w:vanish/>
      <w:sz w:val="16"/>
      <w:szCs w:val="16"/>
    </w:rPr>
  </w:style>
  <w:style w:type="character" w:customStyle="1" w:styleId="z-BottomofFormChar">
    <w:name w:val="z-Bottom of Form Char"/>
    <w:basedOn w:val="DefaultParagraphFont"/>
    <w:link w:val="z-BottomofForm"/>
    <w:uiPriority w:val="99"/>
    <w:rsid w:val="001D69E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D69E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D69EB"/>
    <w:rPr>
      <w:rFonts w:ascii="Arial" w:hAnsi="Arial" w:cs="Arial"/>
      <w:vanish/>
      <w:sz w:val="16"/>
      <w:szCs w:val="16"/>
    </w:rPr>
  </w:style>
  <w:style w:type="character" w:customStyle="1" w:styleId="Style2CharChar">
    <w:name w:val="Style2 Char Char"/>
    <w:rsid w:val="001D69EB"/>
    <w:rPr>
      <w:u w:val="thick"/>
      <w:lang w:val="en-US" w:eastAsia="en-US" w:bidi="ar-SA"/>
    </w:rPr>
  </w:style>
  <w:style w:type="character" w:customStyle="1" w:styleId="authordate1">
    <w:name w:val="authordate"/>
    <w:rsid w:val="001D69EB"/>
  </w:style>
  <w:style w:type="character" w:customStyle="1" w:styleId="underline0">
    <w:name w:val="%underline"/>
    <w:rsid w:val="001D69EB"/>
    <w:rPr>
      <w:rFonts w:ascii="Times New Roman" w:hAnsi="Times New Roman" w:cs="Times New Roman" w:hint="default"/>
      <w:strike w:val="0"/>
      <w:dstrike w:val="0"/>
      <w:sz w:val="16"/>
      <w:u w:val="none"/>
      <w:effect w:val="none"/>
    </w:rPr>
  </w:style>
  <w:style w:type="character" w:customStyle="1" w:styleId="AUNDERLINE0">
    <w:name w:val="AUNDERLINE"/>
    <w:qFormat/>
    <w:rsid w:val="001D69EB"/>
    <w:rPr>
      <w:rFonts w:ascii="Times New Roman" w:hAnsi="Times New Roman" w:cs="Times New Roman" w:hint="default"/>
      <w:sz w:val="20"/>
      <w:u w:val="single"/>
    </w:rPr>
  </w:style>
  <w:style w:type="character" w:customStyle="1" w:styleId="UnderlinedCharChar">
    <w:name w:val="Underlined Char Char"/>
    <w:rsid w:val="001D69EB"/>
    <w:rPr>
      <w:rFonts w:ascii="Garamond" w:hAnsi="Garamond" w:hint="default"/>
      <w:szCs w:val="28"/>
      <w:u w:val="single"/>
      <w:lang w:val="en-US" w:eastAsia="en-US" w:bidi="ar-SA"/>
    </w:rPr>
  </w:style>
  <w:style w:type="character" w:customStyle="1" w:styleId="slug-doi">
    <w:name w:val="slug-doi"/>
    <w:basedOn w:val="DefaultParagraphFont"/>
    <w:rsid w:val="001D69EB"/>
  </w:style>
  <w:style w:type="character" w:customStyle="1" w:styleId="af">
    <w:name w:val="af"/>
    <w:basedOn w:val="DefaultParagraphFont"/>
    <w:rsid w:val="001D69EB"/>
  </w:style>
  <w:style w:type="character" w:customStyle="1" w:styleId="ab">
    <w:name w:val="ab"/>
    <w:basedOn w:val="DefaultParagraphFont"/>
    <w:rsid w:val="001D69EB"/>
  </w:style>
  <w:style w:type="character" w:customStyle="1" w:styleId="em">
    <w:name w:val="em"/>
    <w:basedOn w:val="DefaultParagraphFont"/>
    <w:rsid w:val="001D69EB"/>
  </w:style>
  <w:style w:type="character" w:customStyle="1" w:styleId="au">
    <w:name w:val="au"/>
    <w:basedOn w:val="DefaultParagraphFont"/>
    <w:rsid w:val="001D69EB"/>
  </w:style>
  <w:style w:type="character" w:customStyle="1" w:styleId="ti">
    <w:name w:val="ti"/>
    <w:basedOn w:val="DefaultParagraphFont"/>
    <w:rsid w:val="001D69EB"/>
  </w:style>
  <w:style w:type="character" w:customStyle="1" w:styleId="subheadblue">
    <w:name w:val="subhead_blue"/>
    <w:basedOn w:val="DefaultParagraphFont"/>
    <w:rsid w:val="001D69EB"/>
  </w:style>
  <w:style w:type="character" w:customStyle="1" w:styleId="affiliation">
    <w:name w:val="affiliation"/>
    <w:basedOn w:val="DefaultParagraphFont"/>
    <w:rsid w:val="001D69EB"/>
  </w:style>
  <w:style w:type="character" w:customStyle="1" w:styleId="slug-doi-wrapper">
    <w:name w:val="slug-doi-wrapper"/>
    <w:basedOn w:val="DefaultParagraphFont"/>
    <w:rsid w:val="001D69EB"/>
  </w:style>
  <w:style w:type="character" w:customStyle="1" w:styleId="slug-metadata-noteahead-of-print">
    <w:name w:val="slug-metadata-note ahead-of-print"/>
    <w:basedOn w:val="DefaultParagraphFont"/>
    <w:rsid w:val="001D69EB"/>
  </w:style>
  <w:style w:type="character" w:customStyle="1" w:styleId="slug-ahead-of-print-date">
    <w:name w:val="slug-ahead-of-print-date"/>
    <w:basedOn w:val="DefaultParagraphFont"/>
    <w:rsid w:val="001D69EB"/>
  </w:style>
  <w:style w:type="character" w:customStyle="1" w:styleId="medium-bold">
    <w:name w:val="medium-bold"/>
    <w:basedOn w:val="DefaultParagraphFont"/>
    <w:rsid w:val="001D69EB"/>
  </w:style>
  <w:style w:type="character" w:customStyle="1" w:styleId="updated-short-citation">
    <w:name w:val="updated-short-citation"/>
    <w:basedOn w:val="DefaultParagraphFont"/>
    <w:rsid w:val="001D69EB"/>
  </w:style>
  <w:style w:type="character" w:customStyle="1" w:styleId="goohl0">
    <w:name w:val="goohl0"/>
    <w:basedOn w:val="DefaultParagraphFont"/>
    <w:rsid w:val="001D69EB"/>
  </w:style>
  <w:style w:type="character" w:customStyle="1" w:styleId="CharChar6">
    <w:name w:val="Char Char6"/>
    <w:rsid w:val="001D69EB"/>
    <w:rPr>
      <w:rFonts w:ascii="Arial" w:hAnsi="Arial" w:cs="Arial" w:hint="default"/>
      <w:bCs/>
      <w:sz w:val="16"/>
      <w:szCs w:val="26"/>
      <w:lang w:val="en-US" w:eastAsia="en-US" w:bidi="ar-SA"/>
    </w:rPr>
  </w:style>
  <w:style w:type="character" w:customStyle="1" w:styleId="TagCharChar1">
    <w:name w:val="Tag Char Char1"/>
    <w:rsid w:val="001D69EB"/>
    <w:rPr>
      <w:b/>
      <w:bCs w:val="0"/>
      <w:sz w:val="24"/>
      <w:szCs w:val="24"/>
      <w:lang w:val="en-US" w:eastAsia="en-US" w:bidi="ar-SA"/>
    </w:rPr>
  </w:style>
  <w:style w:type="character" w:customStyle="1" w:styleId="12TimesNewRoman">
    <w:name w:val="12 Times New Roman"/>
    <w:rsid w:val="001D69E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D69E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D69EB"/>
    <w:rPr>
      <w:rFonts w:ascii="Times New Roman" w:hAnsi="Times New Roman" w:cs="Times New Roman" w:hint="default"/>
      <w:strike w:val="0"/>
      <w:dstrike w:val="0"/>
      <w:sz w:val="14"/>
      <w:u w:val="none"/>
      <w:effect w:val="none"/>
    </w:rPr>
  </w:style>
  <w:style w:type="character" w:customStyle="1" w:styleId="F8-UnderlineBold">
    <w:name w:val="F8 - Underline/Bold"/>
    <w:rsid w:val="001D69EB"/>
    <w:rPr>
      <w:rFonts w:ascii="Times New Roman" w:hAnsi="Times New Roman" w:cs="Times New Roman" w:hint="default"/>
      <w:b/>
      <w:bCs w:val="0"/>
      <w:sz w:val="20"/>
      <w:u w:val="single"/>
    </w:rPr>
  </w:style>
  <w:style w:type="character" w:customStyle="1" w:styleId="F7-SmallFont">
    <w:name w:val="F7 - Small Font"/>
    <w:rsid w:val="001D69EB"/>
    <w:rPr>
      <w:rFonts w:ascii="Times New Roman" w:hAnsi="Times New Roman" w:cs="Times New Roman" w:hint="default"/>
      <w:sz w:val="14"/>
    </w:rPr>
  </w:style>
  <w:style w:type="character" w:customStyle="1" w:styleId="Brief-Bold">
    <w:name w:val="Brief - Bold"/>
    <w:rsid w:val="001D69EB"/>
    <w:rPr>
      <w:rFonts w:ascii="Times New Roman" w:hAnsi="Times New Roman" w:cs="Times New Roman" w:hint="default"/>
      <w:b/>
      <w:bCs w:val="0"/>
    </w:rPr>
  </w:style>
  <w:style w:type="character" w:customStyle="1" w:styleId="Card-Underline">
    <w:name w:val="Card - Underline"/>
    <w:rsid w:val="001D69EB"/>
    <w:rPr>
      <w:rFonts w:ascii="Times New Roman" w:hAnsi="Times New Roman" w:cs="Times New Roman" w:hint="default"/>
      <w:u w:val="single"/>
    </w:rPr>
  </w:style>
  <w:style w:type="character" w:customStyle="1" w:styleId="beriefunderline">
    <w:name w:val="berief = underline"/>
    <w:rsid w:val="001D69EB"/>
    <w:rPr>
      <w:rFonts w:ascii="Times New Roman" w:eastAsia="Times New Roman" w:hAnsi="Times New Roman" w:cs="Times New Roman" w:hint="default"/>
      <w:sz w:val="20"/>
      <w:u w:val="single"/>
    </w:rPr>
  </w:style>
  <w:style w:type="character" w:customStyle="1" w:styleId="BoldText10pt">
    <w:name w:val="Bold Text 10 pt"/>
    <w:rsid w:val="001D69E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1D69EB"/>
    <w:rPr>
      <w:i/>
      <w:iCs w:val="0"/>
    </w:rPr>
  </w:style>
  <w:style w:type="character" w:customStyle="1" w:styleId="eoeaheader">
    <w:name w:val="eoea_header"/>
    <w:basedOn w:val="DefaultParagraphFont"/>
    <w:rsid w:val="001D69EB"/>
  </w:style>
  <w:style w:type="character" w:customStyle="1" w:styleId="SC4208902">
    <w:name w:val="SC.4.208902"/>
    <w:rsid w:val="001D69EB"/>
    <w:rPr>
      <w:rFonts w:ascii="Century" w:hAnsi="Century" w:cs="Century" w:hint="default"/>
      <w:color w:val="000000"/>
      <w:sz w:val="22"/>
      <w:szCs w:val="22"/>
    </w:rPr>
  </w:style>
  <w:style w:type="character" w:customStyle="1" w:styleId="SC4208915">
    <w:name w:val="SC.4.208915"/>
    <w:rsid w:val="001D69EB"/>
    <w:rPr>
      <w:rFonts w:ascii="Century" w:hAnsi="Century" w:cs="Century" w:hint="default"/>
      <w:color w:val="000000"/>
      <w:sz w:val="13"/>
      <w:szCs w:val="13"/>
    </w:rPr>
  </w:style>
  <w:style w:type="character" w:customStyle="1" w:styleId="SC273764">
    <w:name w:val="SC.2.73764"/>
    <w:rsid w:val="001D69EB"/>
    <w:rPr>
      <w:rFonts w:ascii="Century" w:hAnsi="Century" w:cs="Century" w:hint="default"/>
      <w:color w:val="000000"/>
      <w:sz w:val="72"/>
      <w:szCs w:val="72"/>
    </w:rPr>
  </w:style>
  <w:style w:type="character" w:customStyle="1" w:styleId="SC273779">
    <w:name w:val="SC.2.73779"/>
    <w:rsid w:val="001D69EB"/>
    <w:rPr>
      <w:rFonts w:ascii="Century" w:hAnsi="Century" w:cs="Century" w:hint="default"/>
      <w:color w:val="000000"/>
      <w:sz w:val="40"/>
      <w:szCs w:val="40"/>
    </w:rPr>
  </w:style>
  <w:style w:type="character" w:customStyle="1" w:styleId="SC273763">
    <w:name w:val="SC.2.73763"/>
    <w:rsid w:val="001D69EB"/>
    <w:rPr>
      <w:rFonts w:ascii="Century" w:hAnsi="Century" w:cs="Century" w:hint="default"/>
      <w:b/>
      <w:bCs/>
      <w:color w:val="000000"/>
    </w:rPr>
  </w:style>
  <w:style w:type="character" w:customStyle="1" w:styleId="SC4208910">
    <w:name w:val="SC.4.208910"/>
    <w:rsid w:val="001D69EB"/>
    <w:rPr>
      <w:rFonts w:ascii="Century" w:hAnsi="Century" w:cs="Century" w:hint="default"/>
      <w:color w:val="000000"/>
      <w:sz w:val="28"/>
      <w:szCs w:val="28"/>
    </w:rPr>
  </w:style>
  <w:style w:type="character" w:customStyle="1" w:styleId="SC4208911">
    <w:name w:val="SC.4.208911"/>
    <w:rsid w:val="001D69EB"/>
    <w:rPr>
      <w:rFonts w:ascii="Century" w:hAnsi="Century" w:cs="Century" w:hint="default"/>
      <w:color w:val="000000"/>
    </w:rPr>
  </w:style>
  <w:style w:type="character" w:customStyle="1" w:styleId="articlesubtitle">
    <w:name w:val="article_sub_title"/>
    <w:basedOn w:val="DefaultParagraphFont"/>
    <w:rsid w:val="001D69EB"/>
  </w:style>
  <w:style w:type="character" w:customStyle="1" w:styleId="newsdate2">
    <w:name w:val="news_date2"/>
    <w:basedOn w:val="DefaultParagraphFont"/>
    <w:rsid w:val="001D69EB"/>
  </w:style>
  <w:style w:type="character" w:customStyle="1" w:styleId="readarticleheader">
    <w:name w:val="readarticleheader"/>
    <w:basedOn w:val="DefaultParagraphFont"/>
    <w:rsid w:val="001D69EB"/>
  </w:style>
  <w:style w:type="character" w:customStyle="1" w:styleId="UnderlineChar20">
    <w:name w:val="Underline Char2"/>
    <w:rsid w:val="001D69EB"/>
    <w:rPr>
      <w:rFonts w:ascii="Trebuchet MS" w:hAnsi="Trebuchet MS" w:hint="default"/>
      <w:u w:val="thick"/>
      <w:lang w:val="en-US" w:eastAsia="zh-CN" w:bidi="ar-SA"/>
    </w:rPr>
  </w:style>
  <w:style w:type="character" w:customStyle="1" w:styleId="BoldUnderliningChar">
    <w:name w:val="Bold Underlining Char"/>
    <w:rsid w:val="001D69EB"/>
    <w:rPr>
      <w:rFonts w:ascii="Arial Narrow" w:eastAsia="Times New Roman" w:hAnsi="Arial Narrow" w:hint="default"/>
      <w:b/>
      <w:bCs w:val="0"/>
      <w:szCs w:val="24"/>
      <w:u w:val="single"/>
      <w:lang w:val="en-GB" w:eastAsia="en-US" w:bidi="ar-SA"/>
    </w:rPr>
  </w:style>
  <w:style w:type="character" w:customStyle="1" w:styleId="medium-normal1">
    <w:name w:val="medium-normal1"/>
    <w:rsid w:val="001D69EB"/>
    <w:rPr>
      <w:rFonts w:ascii="Arial" w:hAnsi="Arial" w:cs="Arial" w:hint="default"/>
      <w:b w:val="0"/>
      <w:bCs w:val="0"/>
      <w:i w:val="0"/>
      <w:iCs w:val="0"/>
      <w:sz w:val="20"/>
      <w:szCs w:val="20"/>
    </w:rPr>
  </w:style>
  <w:style w:type="character" w:customStyle="1" w:styleId="UnderlinedCardChar0">
    <w:name w:val="Underlined Card Char"/>
    <w:rsid w:val="001D69EB"/>
    <w:rPr>
      <w:rFonts w:ascii="Palatino Linotype" w:hAnsi="Palatino Linotype" w:hint="default"/>
      <w:u w:val="single"/>
      <w:lang w:val="en-US" w:eastAsia="en-US" w:bidi="ar-SA"/>
    </w:rPr>
  </w:style>
  <w:style w:type="character" w:customStyle="1" w:styleId="char">
    <w:name w:val="char"/>
    <w:basedOn w:val="DefaultParagraphFont"/>
    <w:rsid w:val="001D69EB"/>
  </w:style>
  <w:style w:type="character" w:customStyle="1" w:styleId="UnderlineCharCharCharCharCharChar">
    <w:name w:val="Underline Char Char Char Char Char Char"/>
    <w:rsid w:val="001D69EB"/>
    <w:rPr>
      <w:rFonts w:ascii="Arial Narrow" w:hAnsi="Arial Narrow" w:hint="default"/>
      <w:szCs w:val="24"/>
      <w:u w:val="single"/>
      <w:lang w:val="en-US" w:eastAsia="en-US" w:bidi="ar-SA"/>
    </w:rPr>
  </w:style>
  <w:style w:type="character" w:customStyle="1" w:styleId="klink">
    <w:name w:val="klink"/>
    <w:basedOn w:val="DefaultParagraphFont"/>
    <w:rsid w:val="001D69EB"/>
  </w:style>
  <w:style w:type="character" w:customStyle="1" w:styleId="date10">
    <w:name w:val="date1"/>
    <w:basedOn w:val="DefaultParagraphFont"/>
    <w:rsid w:val="001D69EB"/>
  </w:style>
  <w:style w:type="character" w:customStyle="1" w:styleId="bolding1">
    <w:name w:val="bolding1"/>
    <w:rsid w:val="001D69EB"/>
    <w:rPr>
      <w:b/>
      <w:bCs/>
    </w:rPr>
  </w:style>
  <w:style w:type="character" w:customStyle="1" w:styleId="bookoptions1">
    <w:name w:val="book_options1"/>
    <w:rsid w:val="001D69EB"/>
    <w:rPr>
      <w:b/>
      <w:bCs/>
      <w:color w:val="333366"/>
    </w:rPr>
  </w:style>
  <w:style w:type="character" w:customStyle="1" w:styleId="descriptionblock">
    <w:name w:val="description block"/>
    <w:basedOn w:val="DefaultParagraphFont"/>
    <w:rsid w:val="001D69EB"/>
  </w:style>
  <w:style w:type="character" w:customStyle="1" w:styleId="detailsboxblock">
    <w:name w:val="detailsbox block"/>
    <w:basedOn w:val="DefaultParagraphFont"/>
    <w:rsid w:val="001D69EB"/>
  </w:style>
  <w:style w:type="character" w:customStyle="1" w:styleId="Char3">
    <w:name w:val="Char3"/>
    <w:rsid w:val="001D69EB"/>
    <w:rPr>
      <w:rFonts w:ascii="Arial" w:hAnsi="Arial" w:cs="Arial" w:hint="default"/>
      <w:bCs/>
      <w:u w:val="thick"/>
      <w:lang w:val="en-US" w:eastAsia="en-US" w:bidi="ar-SA"/>
    </w:rPr>
  </w:style>
  <w:style w:type="character" w:customStyle="1" w:styleId="texto11">
    <w:name w:val="texto11"/>
    <w:rsid w:val="001D69EB"/>
    <w:rPr>
      <w:rFonts w:ascii="Arial" w:hAnsi="Arial" w:cs="Arial" w:hint="default"/>
      <w:b w:val="0"/>
      <w:bCs w:val="0"/>
      <w:i w:val="0"/>
      <w:iCs w:val="0"/>
      <w:caps w:val="0"/>
      <w:color w:val="000000"/>
      <w:sz w:val="26"/>
      <w:szCs w:val="26"/>
    </w:rPr>
  </w:style>
  <w:style w:type="character" w:customStyle="1" w:styleId="CardTagChar">
    <w:name w:val="Card Tag Char"/>
    <w:rsid w:val="001D69EB"/>
    <w:rPr>
      <w:rFonts w:ascii="Arial Narrow" w:hAnsi="Arial Narrow" w:hint="default"/>
      <w:b/>
      <w:bCs w:val="0"/>
      <w:sz w:val="24"/>
      <w:szCs w:val="24"/>
      <w:lang w:val="en-US" w:eastAsia="en-US" w:bidi="ar-SA"/>
    </w:rPr>
  </w:style>
  <w:style w:type="character" w:customStyle="1" w:styleId="DebateCiteCharCharChar">
    <w:name w:val="Debate Cite Char Char Char"/>
    <w:rsid w:val="001D69EB"/>
    <w:rPr>
      <w:b/>
      <w:bCs w:val="0"/>
      <w:sz w:val="32"/>
      <w:szCs w:val="32"/>
      <w:lang w:val="en-US" w:eastAsia="en-US" w:bidi="ar-SA"/>
    </w:rPr>
  </w:style>
  <w:style w:type="character" w:customStyle="1" w:styleId="TagChar3">
    <w:name w:val="Tag Char3"/>
    <w:rsid w:val="001D69EB"/>
    <w:rPr>
      <w:rFonts w:ascii="Palatino Linotype" w:hAnsi="Palatino Linotype" w:hint="default"/>
      <w:b/>
      <w:bCs w:val="0"/>
      <w:sz w:val="24"/>
      <w:szCs w:val="24"/>
      <w:lang w:val="en-US" w:eastAsia="en-US" w:bidi="ar-SA"/>
    </w:rPr>
  </w:style>
  <w:style w:type="character" w:customStyle="1" w:styleId="TagandCiteChar">
    <w:name w:val="Tag and Cite Char"/>
    <w:rsid w:val="001D69EB"/>
    <w:rPr>
      <w:color w:val="333333"/>
      <w:sz w:val="22"/>
      <w:szCs w:val="22"/>
      <w:lang w:val="en-US" w:eastAsia="en-US" w:bidi="ar-SA"/>
    </w:rPr>
  </w:style>
  <w:style w:type="character" w:customStyle="1" w:styleId="Style10ptBold">
    <w:name w:val="Style 10 pt Bold"/>
    <w:rsid w:val="001D69EB"/>
    <w:rPr>
      <w:b/>
      <w:bCs/>
      <w:sz w:val="20"/>
    </w:rPr>
  </w:style>
  <w:style w:type="character" w:customStyle="1" w:styleId="text9">
    <w:name w:val="text9"/>
    <w:basedOn w:val="DefaultParagraphFont"/>
    <w:rsid w:val="001D69EB"/>
  </w:style>
  <w:style w:type="character" w:customStyle="1" w:styleId="text21">
    <w:name w:val="text21"/>
    <w:basedOn w:val="DefaultParagraphFont"/>
    <w:rsid w:val="001D69EB"/>
  </w:style>
  <w:style w:type="character" w:customStyle="1" w:styleId="text19">
    <w:name w:val="text19"/>
    <w:basedOn w:val="DefaultParagraphFont"/>
    <w:rsid w:val="001D69EB"/>
  </w:style>
  <w:style w:type="character" w:customStyle="1" w:styleId="term2">
    <w:name w:val="term2"/>
    <w:rsid w:val="001D69EB"/>
    <w:rPr>
      <w:b/>
      <w:bCs/>
    </w:rPr>
  </w:style>
  <w:style w:type="character" w:customStyle="1" w:styleId="pmterms12">
    <w:name w:val="pmterms12"/>
    <w:rsid w:val="001D69EB"/>
    <w:rPr>
      <w:b/>
      <w:bCs/>
      <w:i w:val="0"/>
      <w:iCs w:val="0"/>
      <w:color w:val="000000"/>
    </w:rPr>
  </w:style>
  <w:style w:type="character" w:customStyle="1" w:styleId="ToReadChar">
    <w:name w:val="To Read Char"/>
    <w:rsid w:val="001D69EB"/>
    <w:rPr>
      <w:rFonts w:ascii="Verdana" w:hAnsi="Verdana" w:hint="default"/>
      <w:b/>
      <w:bCs w:val="0"/>
      <w:szCs w:val="24"/>
      <w:u w:val="single"/>
      <w:lang w:val="en-US" w:eastAsia="en-US" w:bidi="ar-SA"/>
    </w:rPr>
  </w:style>
  <w:style w:type="character" w:customStyle="1" w:styleId="ToReadCharChar">
    <w:name w:val="To Read Char Char"/>
    <w:rsid w:val="001D69EB"/>
    <w:rPr>
      <w:rFonts w:ascii="Verdana" w:hAnsi="Verdana" w:hint="default"/>
      <w:b/>
      <w:bCs w:val="0"/>
      <w:szCs w:val="24"/>
      <w:u w:val="single"/>
      <w:lang w:val="en-US" w:eastAsia="en-US" w:bidi="ar-SA"/>
    </w:rPr>
  </w:style>
  <w:style w:type="character" w:customStyle="1" w:styleId="bio">
    <w:name w:val="bio"/>
    <w:basedOn w:val="DefaultParagraphFont"/>
    <w:rsid w:val="001D69EB"/>
  </w:style>
  <w:style w:type="character" w:customStyle="1" w:styleId="storytextstyle">
    <w:name w:val="storytextstyle"/>
    <w:basedOn w:val="DefaultParagraphFont"/>
    <w:rsid w:val="001D69EB"/>
  </w:style>
  <w:style w:type="character" w:customStyle="1" w:styleId="cardunderlinedCharChar">
    <w:name w:val="card underlined Char Char"/>
    <w:rsid w:val="001D69EB"/>
    <w:rPr>
      <w:rFonts w:ascii="Arial" w:hAnsi="Arial" w:cs="Arial" w:hint="default"/>
      <w:sz w:val="22"/>
      <w:szCs w:val="24"/>
      <w:u w:val="single"/>
      <w:lang w:val="en-US" w:eastAsia="en-US" w:bidi="ar-SA"/>
    </w:rPr>
  </w:style>
  <w:style w:type="character" w:customStyle="1" w:styleId="Style2Char0">
    <w:name w:val="Style2 Char"/>
    <w:rsid w:val="001D69EB"/>
    <w:rPr>
      <w:rFonts w:ascii="Book Antiqua" w:hAnsi="Book Antiqua" w:hint="default"/>
      <w:u w:val="thick"/>
      <w:lang w:val="en-US" w:eastAsia="en-US" w:bidi="ar-SA"/>
    </w:rPr>
  </w:style>
  <w:style w:type="character" w:customStyle="1" w:styleId="Style2Char1">
    <w:name w:val="Style2 Char1"/>
    <w:rsid w:val="001D69EB"/>
    <w:rPr>
      <w:rFonts w:ascii="Book Antiqua" w:hAnsi="Book Antiqua" w:hint="default"/>
      <w:szCs w:val="24"/>
      <w:u w:val="thick"/>
      <w:lang w:val="en-US" w:eastAsia="en-US" w:bidi="ar-SA"/>
    </w:rPr>
  </w:style>
  <w:style w:type="character" w:customStyle="1" w:styleId="articlehead21">
    <w:name w:val="articlehead21"/>
    <w:rsid w:val="001D69EB"/>
    <w:rPr>
      <w:rFonts w:ascii="Arial" w:hAnsi="Arial" w:cs="Arial" w:hint="default"/>
      <w:b/>
      <w:bCs/>
      <w:color w:val="660000"/>
      <w:sz w:val="20"/>
      <w:szCs w:val="20"/>
    </w:rPr>
  </w:style>
  <w:style w:type="character" w:customStyle="1" w:styleId="TagCiteChar1">
    <w:name w:val="Tag/Cite Char1"/>
    <w:rsid w:val="001D69EB"/>
    <w:rPr>
      <w:b/>
      <w:bCs w:val="0"/>
      <w:lang w:val="en-US" w:eastAsia="en-US" w:bidi="ar-SA"/>
    </w:rPr>
  </w:style>
  <w:style w:type="character" w:customStyle="1" w:styleId="goohl2">
    <w:name w:val="goohl2"/>
    <w:basedOn w:val="DefaultParagraphFont"/>
    <w:rsid w:val="001D69EB"/>
  </w:style>
  <w:style w:type="character" w:customStyle="1" w:styleId="CardCharChar0">
    <w:name w:val="Card Char Char"/>
    <w:rsid w:val="001D69EB"/>
    <w:rPr>
      <w:lang w:val="en-US" w:eastAsia="en-US" w:bidi="ar-SA"/>
    </w:rPr>
  </w:style>
  <w:style w:type="character" w:customStyle="1" w:styleId="BriefTitle1Char">
    <w:name w:val="Brief Title 1 Char"/>
    <w:rsid w:val="001D69EB"/>
    <w:rPr>
      <w:b/>
      <w:bCs w:val="0"/>
      <w:u w:val="single"/>
      <w:lang w:val="en-US" w:eastAsia="en-US" w:bidi="ar-SA"/>
    </w:rPr>
  </w:style>
  <w:style w:type="character" w:customStyle="1" w:styleId="TagCiteCharChar">
    <w:name w:val="Tag/Cite Char Char"/>
    <w:rsid w:val="001D69EB"/>
    <w:rPr>
      <w:b/>
      <w:bCs w:val="0"/>
      <w:lang w:val="en-US" w:eastAsia="en-US" w:bidi="ar-SA"/>
    </w:rPr>
  </w:style>
  <w:style w:type="character" w:customStyle="1" w:styleId="btx">
    <w:name w:val="btx"/>
    <w:basedOn w:val="DefaultParagraphFont"/>
    <w:rsid w:val="001D69EB"/>
  </w:style>
  <w:style w:type="character" w:customStyle="1" w:styleId="CardChar10">
    <w:name w:val="Card Char1"/>
    <w:rsid w:val="001D69EB"/>
    <w:rPr>
      <w:lang w:val="en-US" w:eastAsia="en-US" w:bidi="ar-SA"/>
    </w:rPr>
  </w:style>
  <w:style w:type="character" w:customStyle="1" w:styleId="prodgeneral1">
    <w:name w:val="prodgeneral1"/>
    <w:rsid w:val="001D69EB"/>
    <w:rPr>
      <w:rFonts w:ascii="Verdana" w:hAnsi="Verdana" w:hint="default"/>
      <w:b w:val="0"/>
      <w:bCs w:val="0"/>
      <w:caps w:val="0"/>
      <w:color w:val="000000"/>
      <w:spacing w:val="0"/>
      <w:sz w:val="16"/>
      <w:szCs w:val="16"/>
    </w:rPr>
  </w:style>
  <w:style w:type="character" w:customStyle="1" w:styleId="summary1">
    <w:name w:val="summary1"/>
    <w:rsid w:val="001D69EB"/>
    <w:rPr>
      <w:rFonts w:ascii="Arial" w:hAnsi="Arial" w:cs="Arial" w:hint="default"/>
      <w:sz w:val="18"/>
      <w:szCs w:val="18"/>
    </w:rPr>
  </w:style>
  <w:style w:type="character" w:customStyle="1" w:styleId="text3">
    <w:name w:val="text3"/>
    <w:basedOn w:val="DefaultParagraphFont"/>
    <w:rsid w:val="001D69EB"/>
  </w:style>
  <w:style w:type="character" w:customStyle="1" w:styleId="cardtextsmallChar">
    <w:name w:val="card text small Char"/>
    <w:rsid w:val="001D69EB"/>
    <w:rPr>
      <w:rFonts w:ascii="Arial Narrow" w:hAnsi="Arial Narrow" w:hint="default"/>
      <w:sz w:val="16"/>
      <w:szCs w:val="24"/>
      <w:lang w:val="en-US" w:eastAsia="en-US" w:bidi="ar-SA"/>
    </w:rPr>
  </w:style>
  <w:style w:type="character" w:customStyle="1" w:styleId="countrytitle1">
    <w:name w:val="countrytitle1"/>
    <w:rsid w:val="001D69EB"/>
    <w:rPr>
      <w:rFonts w:ascii="Verdana" w:hAnsi="Verdana" w:hint="default"/>
      <w:b/>
      <w:bCs/>
      <w:color w:val="293643"/>
      <w:sz w:val="24"/>
      <w:szCs w:val="24"/>
    </w:rPr>
  </w:style>
  <w:style w:type="character" w:customStyle="1" w:styleId="storyheader1">
    <w:name w:val="storyheader1"/>
    <w:rsid w:val="001D69EB"/>
    <w:rPr>
      <w:rFonts w:ascii="Verdana" w:hAnsi="Verdana" w:hint="default"/>
      <w:b/>
      <w:bCs/>
      <w:color w:val="000000"/>
      <w:sz w:val="21"/>
      <w:szCs w:val="21"/>
    </w:rPr>
  </w:style>
  <w:style w:type="character" w:customStyle="1" w:styleId="cardunderlinedChar0">
    <w:name w:val="card underlined Char"/>
    <w:rsid w:val="001D69EB"/>
    <w:rPr>
      <w:rFonts w:ascii="Arial" w:hAnsi="Arial" w:cs="Arial" w:hint="default"/>
      <w:sz w:val="22"/>
      <w:szCs w:val="24"/>
      <w:u w:val="single"/>
      <w:lang w:val="en-US" w:eastAsia="en-US" w:bidi="ar-SA"/>
    </w:rPr>
  </w:style>
  <w:style w:type="character" w:customStyle="1" w:styleId="article1">
    <w:name w:val="article1"/>
    <w:rsid w:val="001D69EB"/>
    <w:rPr>
      <w:rFonts w:ascii="Verdana" w:hAnsi="Verdana" w:hint="default"/>
      <w:color w:val="333333"/>
      <w:sz w:val="16"/>
      <w:szCs w:val="16"/>
    </w:rPr>
  </w:style>
  <w:style w:type="character" w:customStyle="1" w:styleId="story-posted-date1">
    <w:name w:val="story-posted-date1"/>
    <w:rsid w:val="001D69E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D69E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D69EB"/>
  </w:style>
  <w:style w:type="character" w:customStyle="1" w:styleId="textmedium">
    <w:name w:val="textmedium"/>
    <w:basedOn w:val="DefaultParagraphFont"/>
    <w:rsid w:val="001D69EB"/>
  </w:style>
  <w:style w:type="character" w:customStyle="1" w:styleId="citation1">
    <w:name w:val="citation1"/>
    <w:rsid w:val="001D69EB"/>
    <w:rPr>
      <w:rFonts w:ascii="Verdana" w:hAnsi="Verdana" w:hint="default"/>
      <w:sz w:val="17"/>
      <w:szCs w:val="17"/>
    </w:rPr>
  </w:style>
  <w:style w:type="character" w:customStyle="1" w:styleId="hithighlite">
    <w:name w:val="hithighlite"/>
    <w:basedOn w:val="DefaultParagraphFont"/>
    <w:rsid w:val="001D69EB"/>
  </w:style>
  <w:style w:type="character" w:customStyle="1" w:styleId="articlecontent">
    <w:name w:val="articlecontent"/>
    <w:basedOn w:val="DefaultParagraphFont"/>
    <w:rsid w:val="001D69EB"/>
  </w:style>
  <w:style w:type="character" w:customStyle="1" w:styleId="fource1">
    <w:name w:val="fource1"/>
    <w:rsid w:val="001D69EB"/>
    <w:rPr>
      <w:sz w:val="34"/>
      <w:szCs w:val="34"/>
    </w:rPr>
  </w:style>
  <w:style w:type="character" w:customStyle="1" w:styleId="LanguageStrikeChar">
    <w:name w:val="Language Strike Char"/>
    <w:rsid w:val="001D69EB"/>
    <w:rPr>
      <w:rFonts w:ascii="Arial Narrow" w:hAnsi="Arial Narrow" w:hint="default"/>
      <w:strike/>
      <w:szCs w:val="24"/>
      <w:lang w:val="en-US" w:eastAsia="en-US" w:bidi="ar-SA"/>
    </w:rPr>
  </w:style>
  <w:style w:type="character" w:customStyle="1" w:styleId="normal11">
    <w:name w:val="normal1"/>
    <w:basedOn w:val="DefaultParagraphFont"/>
    <w:rsid w:val="001D69EB"/>
  </w:style>
  <w:style w:type="character" w:customStyle="1" w:styleId="ds">
    <w:name w:val="ds"/>
    <w:basedOn w:val="DefaultParagraphFont"/>
    <w:rsid w:val="001D69EB"/>
  </w:style>
  <w:style w:type="character" w:customStyle="1" w:styleId="UnderliningChar1">
    <w:name w:val="Underlining Char1"/>
    <w:rsid w:val="001D69EB"/>
    <w:rPr>
      <w:rFonts w:ascii="Arial Narrow" w:hAnsi="Arial Narrow" w:hint="default"/>
      <w:szCs w:val="24"/>
      <w:u w:val="single"/>
      <w:lang w:val="en-US" w:eastAsia="en-US" w:bidi="ar-SA"/>
    </w:rPr>
  </w:style>
  <w:style w:type="character" w:customStyle="1" w:styleId="UnderliningChar2">
    <w:name w:val="Underlining Char2"/>
    <w:rsid w:val="001D69EB"/>
    <w:rPr>
      <w:rFonts w:ascii="Arial Narrow" w:hAnsi="Arial Narrow" w:hint="default"/>
      <w:szCs w:val="24"/>
      <w:u w:val="single"/>
      <w:lang w:val="en-US" w:eastAsia="en-US" w:bidi="ar-SA"/>
    </w:rPr>
  </w:style>
  <w:style w:type="character" w:customStyle="1" w:styleId="MicroTextChar1">
    <w:name w:val="MicroText Char1"/>
    <w:rsid w:val="001D69EB"/>
    <w:rPr>
      <w:rFonts w:ascii="Arial Narrow" w:hAnsi="Arial Narrow" w:hint="default"/>
      <w:sz w:val="12"/>
      <w:szCs w:val="24"/>
      <w:lang w:val="en-US" w:eastAsia="en-US" w:bidi="ar-SA"/>
    </w:rPr>
  </w:style>
  <w:style w:type="character" w:customStyle="1" w:styleId="DefaultPara">
    <w:name w:val="Default Para"/>
    <w:rsid w:val="001D69EB"/>
    <w:rPr>
      <w:sz w:val="20"/>
    </w:rPr>
  </w:style>
  <w:style w:type="character" w:customStyle="1" w:styleId="SYSHYPERTEXT">
    <w:name w:val="SYS_HYPERTEXT"/>
    <w:rsid w:val="001D69EB"/>
    <w:rPr>
      <w:color w:val="0000FF"/>
      <w:u w:val="single"/>
    </w:rPr>
  </w:style>
  <w:style w:type="character" w:customStyle="1" w:styleId="Hyperlink1">
    <w:name w:val="Hyperlink1"/>
    <w:rsid w:val="001D69E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D69E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D69EB"/>
    <w:rPr>
      <w:rFonts w:ascii="Arial Narrow" w:hAnsi="Arial Narrow" w:hint="default"/>
      <w:noProof w:val="0"/>
      <w:szCs w:val="24"/>
      <w:u w:val="single"/>
      <w:lang w:val="en-US" w:eastAsia="en-US" w:bidi="ar-SA"/>
    </w:rPr>
  </w:style>
  <w:style w:type="character" w:customStyle="1" w:styleId="BlockHeading1Char">
    <w:name w:val="Block Heading 1 Char"/>
    <w:rsid w:val="001D69E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D69EB"/>
    <w:rPr>
      <w:b/>
      <w:bCs w:val="0"/>
      <w:sz w:val="24"/>
      <w:szCs w:val="24"/>
      <w:u w:val="single"/>
      <w:lang w:val="en-US" w:eastAsia="en-US" w:bidi="ar-SA"/>
    </w:rPr>
  </w:style>
  <w:style w:type="character" w:customStyle="1" w:styleId="StyleTagTimesNewRomanChar">
    <w:name w:val="Style Tag + Times New Roman Char"/>
    <w:rsid w:val="001D69E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D69EB"/>
    <w:rPr>
      <w:rFonts w:ascii="Arial Narrow" w:hAnsi="Arial Narrow" w:cs="Arial" w:hint="default"/>
      <w:b/>
      <w:bCs/>
      <w:iCs/>
      <w:sz w:val="24"/>
      <w:szCs w:val="28"/>
      <w:lang w:val="en-US" w:eastAsia="en-US" w:bidi="ar-SA"/>
    </w:rPr>
  </w:style>
  <w:style w:type="character" w:customStyle="1" w:styleId="UnderliningCharChar">
    <w:name w:val="Underlining Char Char"/>
    <w:rsid w:val="001D69EB"/>
    <w:rPr>
      <w:rFonts w:ascii="Arial Narrow" w:hAnsi="Arial Narrow" w:hint="default"/>
      <w:szCs w:val="24"/>
      <w:u w:val="single"/>
      <w:lang w:val="en-US" w:eastAsia="en-US" w:bidi="ar-SA"/>
    </w:rPr>
  </w:style>
  <w:style w:type="character" w:customStyle="1" w:styleId="StyleArialNarrow12ptBold">
    <w:name w:val="Style Arial Narrow 12 pt Bold"/>
    <w:rsid w:val="001D69EB"/>
    <w:rPr>
      <w:rFonts w:ascii="Arial Narrow" w:hAnsi="Arial Narrow" w:hint="default"/>
      <w:b/>
      <w:bCs/>
      <w:sz w:val="24"/>
    </w:rPr>
  </w:style>
  <w:style w:type="character" w:customStyle="1" w:styleId="Style1CharChar">
    <w:name w:val="Style1 Char Char"/>
    <w:rsid w:val="001D69E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D69E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D69EB"/>
    <w:rPr>
      <w:noProof w:val="0"/>
      <w:u w:val="single"/>
      <w:lang w:val="en-US" w:eastAsia="en-US" w:bidi="ar-SA"/>
    </w:rPr>
  </w:style>
  <w:style w:type="character" w:customStyle="1" w:styleId="UnderlinedCharChar1">
    <w:name w:val="Underlined Char Char1"/>
    <w:rsid w:val="001D69EB"/>
    <w:rPr>
      <w:rFonts w:ascii="Bell MT" w:eastAsia="Times New Roman" w:hAnsi="Bell MT" w:hint="default"/>
      <w:bCs/>
      <w:iCs/>
      <w:sz w:val="22"/>
      <w:u w:val="single"/>
    </w:rPr>
  </w:style>
  <w:style w:type="character" w:customStyle="1" w:styleId="Heading2CharChar2">
    <w:name w:val="Heading 2 Char Char2"/>
    <w:rsid w:val="001D69EB"/>
    <w:rPr>
      <w:rFonts w:ascii="Arial" w:hAnsi="Arial" w:cs="Arial" w:hint="default"/>
      <w:b/>
      <w:bCs/>
      <w:iCs/>
      <w:sz w:val="22"/>
      <w:szCs w:val="28"/>
      <w:lang w:val="en-US" w:eastAsia="en-US" w:bidi="ar-SA"/>
    </w:rPr>
  </w:style>
  <w:style w:type="character" w:customStyle="1" w:styleId="doctitle">
    <w:name w:val="doctitle"/>
    <w:rsid w:val="001D69EB"/>
  </w:style>
  <w:style w:type="character" w:customStyle="1" w:styleId="cardtext-underlined0">
    <w:name w:val="card text- underlined"/>
    <w:rsid w:val="001D69EB"/>
    <w:rPr>
      <w:rFonts w:ascii="Garamond" w:hAnsi="Garamond" w:hint="default"/>
      <w:u w:val="single"/>
    </w:rPr>
  </w:style>
  <w:style w:type="character" w:customStyle="1" w:styleId="BodyText1">
    <w:name w:val="Body Text1"/>
    <w:basedOn w:val="DefaultParagraphFont"/>
    <w:rsid w:val="001D69E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D69EB"/>
  </w:style>
  <w:style w:type="character" w:customStyle="1" w:styleId="BriefTitleChar">
    <w:name w:val="Brief Title Char"/>
    <w:basedOn w:val="DefaultParagraphFont"/>
    <w:rsid w:val="001D69EB"/>
    <w:rPr>
      <w:b/>
      <w:bCs w:val="0"/>
      <w:sz w:val="24"/>
      <w:szCs w:val="24"/>
      <w:u w:val="single"/>
      <w:lang w:val="en-US" w:eastAsia="en-US" w:bidi="ar-SA"/>
    </w:rPr>
  </w:style>
  <w:style w:type="character" w:customStyle="1" w:styleId="BriefTitle2Char">
    <w:name w:val="Brief Title 2 Char"/>
    <w:basedOn w:val="BriefTitleChar"/>
    <w:rsid w:val="001D69E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D69E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D69EB"/>
    <w:rPr>
      <w:rFonts w:ascii="Georgia" w:hAnsi="Georgia" w:hint="default"/>
      <w:b/>
      <w:bCs w:val="0"/>
      <w:sz w:val="24"/>
    </w:rPr>
  </w:style>
  <w:style w:type="character" w:customStyle="1" w:styleId="Emphasis20">
    <w:name w:val="Emphasis 2"/>
    <w:uiPriority w:val="1"/>
    <w:qFormat/>
    <w:rsid w:val="001D69E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D69EB"/>
    <w:rPr>
      <w:rFonts w:ascii="AGaramond" w:hAnsi="AGaramond" w:cs="AGaramond" w:hint="default"/>
      <w:color w:val="211D1E"/>
      <w:sz w:val="14"/>
      <w:szCs w:val="14"/>
    </w:rPr>
  </w:style>
  <w:style w:type="character" w:customStyle="1" w:styleId="CharacterStyle2">
    <w:name w:val="Character Style 2"/>
    <w:uiPriority w:val="99"/>
    <w:rsid w:val="001D69EB"/>
    <w:rPr>
      <w:sz w:val="20"/>
      <w:szCs w:val="20"/>
    </w:rPr>
  </w:style>
  <w:style w:type="character" w:customStyle="1" w:styleId="cross-head">
    <w:name w:val="cross-head"/>
    <w:rsid w:val="001D69EB"/>
  </w:style>
  <w:style w:type="character" w:customStyle="1" w:styleId="dateline">
    <w:name w:val="dateline"/>
    <w:rsid w:val="001D69EB"/>
  </w:style>
  <w:style w:type="character" w:customStyle="1" w:styleId="Subtitle1">
    <w:name w:val="Subtitle1"/>
    <w:rsid w:val="001D69EB"/>
  </w:style>
  <w:style w:type="character" w:customStyle="1" w:styleId="metaorigin">
    <w:name w:val="meta_origin"/>
    <w:rsid w:val="001D69EB"/>
  </w:style>
  <w:style w:type="character" w:customStyle="1" w:styleId="mandelbrotrefrag">
    <w:name w:val="mandelbrot_refrag"/>
    <w:rsid w:val="001D69EB"/>
  </w:style>
  <w:style w:type="character" w:customStyle="1" w:styleId="eminfo">
    <w:name w:val="eminfo"/>
    <w:rsid w:val="001D69EB"/>
  </w:style>
  <w:style w:type="character" w:customStyle="1" w:styleId="emhighlight">
    <w:name w:val="emhighlight"/>
    <w:rsid w:val="001D69EB"/>
  </w:style>
  <w:style w:type="character" w:customStyle="1" w:styleId="name">
    <w:name w:val="name"/>
    <w:rsid w:val="001D69EB"/>
  </w:style>
  <w:style w:type="character" w:customStyle="1" w:styleId="tkrname">
    <w:name w:val="tkrname"/>
    <w:rsid w:val="001D69EB"/>
  </w:style>
  <w:style w:type="character" w:customStyle="1" w:styleId="tkrchange">
    <w:name w:val="tkrchange"/>
    <w:rsid w:val="001D69EB"/>
  </w:style>
  <w:style w:type="character" w:customStyle="1" w:styleId="source-org">
    <w:name w:val="source-org"/>
    <w:rsid w:val="001D69EB"/>
  </w:style>
  <w:style w:type="character" w:customStyle="1" w:styleId="updated">
    <w:name w:val="updated"/>
    <w:rsid w:val="001D69EB"/>
  </w:style>
  <w:style w:type="character" w:customStyle="1" w:styleId="last">
    <w:name w:val="last"/>
    <w:rsid w:val="001D69EB"/>
  </w:style>
  <w:style w:type="character" w:customStyle="1" w:styleId="Style11ptBoldUnderline1">
    <w:name w:val="Style 11 pt Bold Underline1"/>
    <w:rsid w:val="001D69EB"/>
    <w:rPr>
      <w:b/>
      <w:bCs/>
      <w:sz w:val="20"/>
      <w:u w:val="single"/>
    </w:rPr>
  </w:style>
  <w:style w:type="character" w:customStyle="1" w:styleId="StyleStyleunderlineBold11pt">
    <w:name w:val="Style Style underline + Bold + 11 pt"/>
    <w:rsid w:val="001D69EB"/>
    <w:rPr>
      <w:bCs/>
      <w:sz w:val="20"/>
      <w:u w:val="single"/>
    </w:rPr>
  </w:style>
  <w:style w:type="character" w:customStyle="1" w:styleId="StyleunderlineAsianTimesNewRomanBold">
    <w:name w:val="Style underline + (Asian) Times New Roman Bold"/>
    <w:rsid w:val="001D69E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D69EB"/>
    <w:rPr>
      <w:b/>
      <w:bCs/>
      <w:sz w:val="20"/>
      <w:u w:val="single"/>
      <w:bdr w:val="single" w:sz="4" w:space="0" w:color="auto" w:frame="1"/>
    </w:rPr>
  </w:style>
  <w:style w:type="character" w:customStyle="1" w:styleId="A5">
    <w:name w:val="A5"/>
    <w:uiPriority w:val="99"/>
    <w:rsid w:val="001D69EB"/>
    <w:rPr>
      <w:rFonts w:ascii="Times New Roman" w:hAnsi="Times New Roman" w:cs="Times New Roman" w:hint="default"/>
      <w:color w:val="000000"/>
      <w:sz w:val="13"/>
      <w:szCs w:val="13"/>
    </w:rPr>
  </w:style>
  <w:style w:type="character" w:customStyle="1" w:styleId="quotepeekbase">
    <w:name w:val="quotepeekbase"/>
    <w:rsid w:val="001D69EB"/>
  </w:style>
  <w:style w:type="character" w:customStyle="1" w:styleId="cardChar11">
    <w:name w:val="card Char1"/>
    <w:rsid w:val="001D69EB"/>
    <w:rPr>
      <w:rFonts w:ascii="Calibri" w:eastAsia="Calibri" w:hAnsi="Calibri" w:cs="Calibri" w:hint="default"/>
      <w:sz w:val="24"/>
      <w:szCs w:val="22"/>
      <w:lang w:val="x-none" w:eastAsia="x-none"/>
    </w:rPr>
  </w:style>
  <w:style w:type="character" w:customStyle="1" w:styleId="NormalCard">
    <w:name w:val="Normal Card"/>
    <w:uiPriority w:val="1"/>
    <w:qFormat/>
    <w:rsid w:val="001D69EB"/>
    <w:rPr>
      <w:rFonts w:ascii="Times New Roman" w:hAnsi="Times New Roman" w:cs="Times New Roman" w:hint="default"/>
      <w:sz w:val="24"/>
    </w:rPr>
  </w:style>
  <w:style w:type="character" w:customStyle="1" w:styleId="HighlightedUnderline0">
    <w:name w:val="Highlighted Underline"/>
    <w:uiPriority w:val="1"/>
    <w:qFormat/>
    <w:rsid w:val="001D69E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D69EB"/>
    <w:rPr>
      <w:rFonts w:ascii="Times New Roman" w:hAnsi="Times New Roman" w:cs="Times New Roman" w:hint="default"/>
      <w:sz w:val="16"/>
      <w:szCs w:val="16"/>
    </w:rPr>
  </w:style>
  <w:style w:type="character" w:customStyle="1" w:styleId="timebox">
    <w:name w:val="timebox"/>
    <w:rsid w:val="001D69EB"/>
  </w:style>
  <w:style w:type="character" w:customStyle="1" w:styleId="Heading2Subtext">
    <w:name w:val="Heading 2 Subtext"/>
    <w:rsid w:val="001D69EB"/>
    <w:rPr>
      <w:rFonts w:ascii="Times New Roman" w:hAnsi="Times New Roman" w:cs="Times New Roman" w:hint="default"/>
      <w:sz w:val="16"/>
    </w:rPr>
  </w:style>
  <w:style w:type="character" w:customStyle="1" w:styleId="-SmallText-">
    <w:name w:val="-Small Text-"/>
    <w:rsid w:val="001D69EB"/>
    <w:rPr>
      <w:rFonts w:ascii="Garamond" w:hAnsi="Garamond" w:hint="default"/>
      <w:sz w:val="16"/>
    </w:rPr>
  </w:style>
  <w:style w:type="character" w:customStyle="1" w:styleId="label">
    <w:name w:val="label"/>
    <w:rsid w:val="001D69EB"/>
  </w:style>
  <w:style w:type="character" w:customStyle="1" w:styleId="BoldUnderlineCharChar">
    <w:name w:val="BoldUnderline Char Char"/>
    <w:rsid w:val="001D69E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D69EB"/>
  </w:style>
  <w:style w:type="character" w:customStyle="1" w:styleId="FontStyle477">
    <w:name w:val="Font Style477"/>
    <w:basedOn w:val="DefaultParagraphFont"/>
    <w:uiPriority w:val="99"/>
    <w:rsid w:val="001D69EB"/>
    <w:rPr>
      <w:rFonts w:ascii="Times New Roman" w:hAnsi="Times New Roman" w:cs="Times New Roman" w:hint="default"/>
      <w:sz w:val="18"/>
      <w:szCs w:val="18"/>
    </w:rPr>
  </w:style>
  <w:style w:type="character" w:customStyle="1" w:styleId="FontStyle505">
    <w:name w:val="Font Style505"/>
    <w:basedOn w:val="DefaultParagraphFont"/>
    <w:uiPriority w:val="99"/>
    <w:rsid w:val="001D69EB"/>
    <w:rPr>
      <w:rFonts w:ascii="Times New Roman" w:hAnsi="Times New Roman" w:cs="Times New Roman" w:hint="default"/>
      <w:sz w:val="18"/>
      <w:szCs w:val="18"/>
    </w:rPr>
  </w:style>
  <w:style w:type="character" w:customStyle="1" w:styleId="FontStyle514">
    <w:name w:val="Font Style514"/>
    <w:basedOn w:val="DefaultParagraphFont"/>
    <w:uiPriority w:val="99"/>
    <w:rsid w:val="001D69EB"/>
    <w:rPr>
      <w:rFonts w:ascii="Times New Roman" w:hAnsi="Times New Roman" w:cs="Times New Roman" w:hint="default"/>
      <w:sz w:val="14"/>
      <w:szCs w:val="14"/>
    </w:rPr>
  </w:style>
  <w:style w:type="character" w:customStyle="1" w:styleId="FontStyle500">
    <w:name w:val="Font Style500"/>
    <w:basedOn w:val="DefaultParagraphFont"/>
    <w:uiPriority w:val="99"/>
    <w:rsid w:val="001D69EB"/>
    <w:rPr>
      <w:rFonts w:ascii="Times New Roman" w:hAnsi="Times New Roman" w:cs="Times New Roman" w:hint="default"/>
      <w:b/>
      <w:bCs/>
      <w:sz w:val="16"/>
      <w:szCs w:val="16"/>
    </w:rPr>
  </w:style>
  <w:style w:type="character" w:customStyle="1" w:styleId="CardCite1">
    <w:name w:val="CardCite1"/>
    <w:qFormat/>
    <w:rsid w:val="001D69E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D69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D69EB"/>
    <w:rPr>
      <w:rFonts w:ascii="Times New Roman" w:hAnsi="Times New Roman" w:cs="Times New Roman" w:hint="default"/>
      <w:b/>
      <w:bCs/>
      <w:sz w:val="22"/>
      <w:szCs w:val="22"/>
    </w:rPr>
  </w:style>
  <w:style w:type="character" w:customStyle="1" w:styleId="CharacterStyle3">
    <w:name w:val="Character Style 3"/>
    <w:uiPriority w:val="99"/>
    <w:rsid w:val="001D69EB"/>
    <w:rPr>
      <w:rFonts w:ascii="Bookman Old Style" w:hAnsi="Bookman Old Style" w:cs="Bookman Old Style" w:hint="default"/>
      <w:spacing w:val="-5"/>
      <w:sz w:val="18"/>
      <w:szCs w:val="18"/>
    </w:rPr>
  </w:style>
  <w:style w:type="character" w:customStyle="1" w:styleId="Style8pt1">
    <w:name w:val="Style 8 pt1"/>
    <w:rsid w:val="001D69EB"/>
    <w:rPr>
      <w:rFonts w:ascii="Georgia" w:hAnsi="Georgia" w:hint="default"/>
      <w:sz w:val="16"/>
    </w:rPr>
  </w:style>
  <w:style w:type="character" w:customStyle="1" w:styleId="UnderlineStyleChar7">
    <w:name w:val="Underline Style Char7"/>
    <w:rsid w:val="001D69EB"/>
    <w:rPr>
      <w:rFonts w:ascii="Garamond" w:hAnsi="Garamond" w:hint="default"/>
      <w:sz w:val="22"/>
      <w:szCs w:val="24"/>
      <w:u w:val="single"/>
      <w:lang w:val="en-US" w:eastAsia="en-US" w:bidi="ar-SA"/>
    </w:rPr>
  </w:style>
  <w:style w:type="character" w:customStyle="1" w:styleId="StyleArial6ptBold">
    <w:name w:val="Style Arial 6 pt Bold"/>
    <w:rsid w:val="001D69EB"/>
    <w:rPr>
      <w:rFonts w:ascii="Arial" w:hAnsi="Arial" w:cs="Arial" w:hint="default"/>
      <w:bCs/>
      <w:sz w:val="12"/>
    </w:rPr>
  </w:style>
  <w:style w:type="character" w:customStyle="1" w:styleId="Heading2Char5">
    <w:name w:val="Heading 2 Char5"/>
    <w:rsid w:val="001D69EB"/>
    <w:rPr>
      <w:rFonts w:ascii="Garamond" w:hAnsi="Garamond" w:cs="Arial" w:hint="default"/>
      <w:b/>
      <w:bCs/>
      <w:iCs/>
      <w:sz w:val="24"/>
      <w:szCs w:val="28"/>
      <w:lang w:val="en-US" w:eastAsia="en-US" w:bidi="ar-SA"/>
    </w:rPr>
  </w:style>
  <w:style w:type="character" w:customStyle="1" w:styleId="TagGreg">
    <w:name w:val="TagGreg"/>
    <w:uiPriority w:val="1"/>
    <w:qFormat/>
    <w:rsid w:val="001D69EB"/>
    <w:rPr>
      <w:b/>
      <w:bCs w:val="0"/>
      <w:sz w:val="24"/>
    </w:rPr>
  </w:style>
  <w:style w:type="character" w:customStyle="1" w:styleId="StyleDebateUnderline10pt">
    <w:name w:val="Style Debate Underline + 10 pt"/>
    <w:rsid w:val="001D69EB"/>
    <w:rPr>
      <w:rFonts w:ascii="Times New Roman" w:hAnsi="Times New Roman" w:cs="Times New Roman" w:hint="default"/>
      <w:sz w:val="20"/>
      <w:szCs w:val="20"/>
      <w:u w:val="single"/>
    </w:rPr>
  </w:style>
  <w:style w:type="character" w:customStyle="1" w:styleId="underlinedCharChar0">
    <w:name w:val="underlined Char Char"/>
    <w:locked/>
    <w:rsid w:val="001D69EB"/>
    <w:rPr>
      <w:u w:val="single"/>
    </w:rPr>
  </w:style>
  <w:style w:type="character" w:customStyle="1" w:styleId="SourceBold">
    <w:name w:val="Source Bold"/>
    <w:rsid w:val="001D69EB"/>
    <w:rPr>
      <w:rFonts w:ascii="Arial Narrow" w:hAnsi="Arial Narrow" w:hint="default"/>
      <w:b/>
      <w:bCs w:val="0"/>
      <w:strike w:val="0"/>
      <w:dstrike w:val="0"/>
      <w:sz w:val="24"/>
      <w:u w:val="none"/>
      <w:effect w:val="none"/>
    </w:rPr>
  </w:style>
  <w:style w:type="character" w:customStyle="1" w:styleId="2xBoldUnderline">
    <w:name w:val="2x_Bold_Underline"/>
    <w:rsid w:val="001D69EB"/>
    <w:rPr>
      <w:b/>
      <w:bCs/>
      <w:sz w:val="24"/>
      <w:u w:val="thick"/>
    </w:rPr>
  </w:style>
  <w:style w:type="character" w:customStyle="1" w:styleId="Dottedunderline">
    <w:name w:val="Dotted underline"/>
    <w:rsid w:val="001D69EB"/>
    <w:rPr>
      <w:u w:val="dotted"/>
    </w:rPr>
  </w:style>
  <w:style w:type="character" w:customStyle="1" w:styleId="readChar">
    <w:name w:val="read Char"/>
    <w:rsid w:val="001D69EB"/>
    <w:rPr>
      <w:szCs w:val="22"/>
      <w:u w:val="single"/>
      <w:lang w:val="en-US" w:eastAsia="en-US" w:bidi="ar-SA"/>
    </w:rPr>
  </w:style>
  <w:style w:type="character" w:customStyle="1" w:styleId="underlining0">
    <w:name w:val="underlining"/>
    <w:rsid w:val="001D69EB"/>
    <w:rPr>
      <w:u w:val="single"/>
    </w:rPr>
  </w:style>
  <w:style w:type="character" w:customStyle="1" w:styleId="btitle">
    <w:name w:val="btitle"/>
    <w:rsid w:val="001D69EB"/>
  </w:style>
  <w:style w:type="character" w:customStyle="1" w:styleId="green">
    <w:name w:val="green"/>
    <w:rsid w:val="001D69EB"/>
  </w:style>
  <w:style w:type="character" w:customStyle="1" w:styleId="BodyText20">
    <w:name w:val="Body Text2"/>
    <w:rsid w:val="001D69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D69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D69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D69E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D69E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D69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D69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D69EB"/>
    <w:rPr>
      <w:rFonts w:ascii="Sylfaen" w:hAnsi="Sylfaen" w:cs="Sylfaen" w:hint="default"/>
      <w:i/>
      <w:iCs/>
      <w:strike w:val="0"/>
      <w:dstrike w:val="0"/>
      <w:sz w:val="19"/>
      <w:szCs w:val="19"/>
      <w:u w:val="none"/>
      <w:effect w:val="none"/>
      <w:shd w:val="clear" w:color="auto" w:fill="FFFFFF"/>
    </w:rPr>
  </w:style>
  <w:style w:type="character" w:customStyle="1" w:styleId="1">
    <w:name w:val="1"/>
    <w:rsid w:val="001D69EB"/>
    <w:rPr>
      <w:rFonts w:ascii="Arial" w:hAnsi="Arial" w:cs="Arial" w:hint="default"/>
      <w:bCs/>
      <w:sz w:val="20"/>
      <w:u w:val="single"/>
      <w:lang w:val="en-US" w:eastAsia="en-US" w:bidi="ar-SA"/>
    </w:rPr>
  </w:style>
  <w:style w:type="character" w:customStyle="1" w:styleId="CharChar31">
    <w:name w:val="Char Char31"/>
    <w:rsid w:val="001D69EB"/>
    <w:rPr>
      <w:rFonts w:ascii="Arial" w:hAnsi="Arial" w:cs="Arial" w:hint="default"/>
      <w:b/>
      <w:bCs/>
      <w:iCs/>
      <w:lang w:val="en-US" w:eastAsia="en-US" w:bidi="ar-SA"/>
    </w:rPr>
  </w:style>
  <w:style w:type="character" w:customStyle="1" w:styleId="Subtitle2">
    <w:name w:val="Subtitle2"/>
    <w:rsid w:val="001D69EB"/>
  </w:style>
  <w:style w:type="character" w:customStyle="1" w:styleId="drop">
    <w:name w:val="drop"/>
    <w:rsid w:val="001D69EB"/>
  </w:style>
  <w:style w:type="character" w:customStyle="1" w:styleId="bioline">
    <w:name w:val="bioline"/>
    <w:rsid w:val="001D69EB"/>
  </w:style>
  <w:style w:type="character" w:customStyle="1" w:styleId="articletitle0">
    <w:name w:val="article_title"/>
    <w:rsid w:val="001D69EB"/>
  </w:style>
  <w:style w:type="character" w:customStyle="1" w:styleId="A4">
    <w:name w:val="A4"/>
    <w:uiPriority w:val="99"/>
    <w:rsid w:val="001D69EB"/>
    <w:rPr>
      <w:color w:val="000000"/>
    </w:rPr>
  </w:style>
  <w:style w:type="character" w:customStyle="1" w:styleId="s2">
    <w:name w:val="s2"/>
    <w:rsid w:val="001D69EB"/>
  </w:style>
  <w:style w:type="character" w:customStyle="1" w:styleId="s4">
    <w:name w:val="s4"/>
    <w:rsid w:val="001D69EB"/>
  </w:style>
  <w:style w:type="character" w:customStyle="1" w:styleId="s5">
    <w:name w:val="s5"/>
    <w:rsid w:val="001D69EB"/>
  </w:style>
  <w:style w:type="character" w:customStyle="1" w:styleId="cap">
    <w:name w:val="cap"/>
    <w:rsid w:val="001D69EB"/>
  </w:style>
  <w:style w:type="character" w:customStyle="1" w:styleId="rightsnotice">
    <w:name w:val="rightsnotice"/>
    <w:rsid w:val="001D69EB"/>
  </w:style>
  <w:style w:type="character" w:customStyle="1" w:styleId="Caption1">
    <w:name w:val="Caption1"/>
    <w:rsid w:val="001D69EB"/>
  </w:style>
  <w:style w:type="character" w:customStyle="1" w:styleId="credit">
    <w:name w:val="credit"/>
    <w:rsid w:val="001D69EB"/>
  </w:style>
  <w:style w:type="character" w:customStyle="1" w:styleId="scaps">
    <w:name w:val="scaps"/>
    <w:rsid w:val="001D69EB"/>
  </w:style>
  <w:style w:type="character" w:customStyle="1" w:styleId="current-article">
    <w:name w:val="current-article"/>
    <w:rsid w:val="001D69EB"/>
  </w:style>
  <w:style w:type="character" w:customStyle="1" w:styleId="related-current-indicator">
    <w:name w:val="related-current-indicator"/>
    <w:rsid w:val="001D69EB"/>
  </w:style>
  <w:style w:type="character" w:customStyle="1" w:styleId="bylclear">
    <w:name w:val="bylclear"/>
    <w:rsid w:val="001D69EB"/>
  </w:style>
  <w:style w:type="character" w:customStyle="1" w:styleId="timestamp">
    <w:name w:val="timestamp"/>
    <w:rsid w:val="001D69EB"/>
  </w:style>
  <w:style w:type="character" w:customStyle="1" w:styleId="comments">
    <w:name w:val="comments"/>
    <w:rsid w:val="001D69EB"/>
  </w:style>
  <w:style w:type="character" w:customStyle="1" w:styleId="essaytext">
    <w:name w:val="essaytext"/>
    <w:rsid w:val="001D69EB"/>
  </w:style>
  <w:style w:type="character" w:customStyle="1" w:styleId="username">
    <w:name w:val="username"/>
    <w:rsid w:val="001D69EB"/>
  </w:style>
  <w:style w:type="character" w:customStyle="1" w:styleId="toplinks">
    <w:name w:val="toplinks"/>
    <w:rsid w:val="001D69EB"/>
  </w:style>
  <w:style w:type="character" w:customStyle="1" w:styleId="A3">
    <w:name w:val="A3"/>
    <w:uiPriority w:val="99"/>
    <w:rsid w:val="001D69EB"/>
    <w:rPr>
      <w:rFonts w:ascii="Perpetua" w:hAnsi="Perpetua" w:cs="Perpetua" w:hint="default"/>
      <w:color w:val="000000"/>
      <w:sz w:val="15"/>
      <w:szCs w:val="15"/>
    </w:rPr>
  </w:style>
  <w:style w:type="character" w:customStyle="1" w:styleId="see">
    <w:name w:val="see"/>
    <w:rsid w:val="001D69EB"/>
  </w:style>
  <w:style w:type="character" w:customStyle="1" w:styleId="first-letter">
    <w:name w:val="first-letter"/>
    <w:rsid w:val="001D69EB"/>
  </w:style>
  <w:style w:type="character" w:customStyle="1" w:styleId="focusparagraph">
    <w:name w:val="focusparagraph"/>
    <w:rsid w:val="001D69EB"/>
  </w:style>
  <w:style w:type="character" w:customStyle="1" w:styleId="lightblue">
    <w:name w:val="lightblue"/>
    <w:rsid w:val="001D69EB"/>
  </w:style>
  <w:style w:type="character" w:customStyle="1" w:styleId="StyleUnderlineCharChar9pt">
    <w:name w:val="Style Underline Char Char + 9 pt"/>
    <w:rsid w:val="001D69E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D69EB"/>
  </w:style>
  <w:style w:type="character" w:customStyle="1" w:styleId="Title10">
    <w:name w:val="Title1"/>
    <w:rsid w:val="001D69EB"/>
  </w:style>
  <w:style w:type="character" w:customStyle="1" w:styleId="BoldandUnderlineCharCharCharChar">
    <w:name w:val="Bold and Underline Char Char Char Char"/>
    <w:rsid w:val="001D69EB"/>
    <w:rPr>
      <w:b/>
      <w:bCs w:val="0"/>
      <w:noProof w:val="0"/>
      <w:u w:val="single"/>
      <w:lang w:val="en-US" w:eastAsia="en-US" w:bidi="ar-SA"/>
    </w:rPr>
  </w:style>
  <w:style w:type="character" w:customStyle="1" w:styleId="FontStyle29">
    <w:name w:val="Font Style29"/>
    <w:uiPriority w:val="99"/>
    <w:rsid w:val="001D69EB"/>
    <w:rPr>
      <w:rFonts w:ascii="Arial" w:hAnsi="Arial" w:cs="Arial" w:hint="default"/>
      <w:sz w:val="14"/>
      <w:szCs w:val="14"/>
    </w:rPr>
  </w:style>
  <w:style w:type="character" w:customStyle="1" w:styleId="CardsUnderlined">
    <w:name w:val="Cards Underlined"/>
    <w:rsid w:val="001D69EB"/>
    <w:rPr>
      <w:rFonts w:ascii="Helvetica" w:hAnsi="Helvetica" w:cs="Helvetica" w:hint="default"/>
      <w:sz w:val="22"/>
      <w:szCs w:val="24"/>
      <w:u w:val="thick"/>
    </w:rPr>
  </w:style>
  <w:style w:type="character" w:customStyle="1" w:styleId="titles">
    <w:name w:val="titles"/>
    <w:rsid w:val="001D69EB"/>
  </w:style>
  <w:style w:type="character" w:customStyle="1" w:styleId="articletext0">
    <w:name w:val="article_text"/>
    <w:rsid w:val="001D69EB"/>
  </w:style>
  <w:style w:type="character" w:customStyle="1" w:styleId="contentauthor">
    <w:name w:val="contentauthor"/>
    <w:rsid w:val="001D69EB"/>
  </w:style>
  <w:style w:type="character" w:customStyle="1" w:styleId="subarticleheader">
    <w:name w:val="subarticleheader"/>
    <w:rsid w:val="001D69EB"/>
  </w:style>
  <w:style w:type="character" w:customStyle="1" w:styleId="spelle">
    <w:name w:val="spelle"/>
    <w:rsid w:val="001D69EB"/>
  </w:style>
  <w:style w:type="character" w:customStyle="1" w:styleId="grame">
    <w:name w:val="grame"/>
    <w:rsid w:val="001D69EB"/>
  </w:style>
  <w:style w:type="character" w:customStyle="1" w:styleId="newstitle1">
    <w:name w:val="newstitle1"/>
    <w:rsid w:val="001D69EB"/>
  </w:style>
  <w:style w:type="character" w:customStyle="1" w:styleId="copy">
    <w:name w:val="copy"/>
    <w:rsid w:val="001D69EB"/>
  </w:style>
  <w:style w:type="character" w:customStyle="1" w:styleId="topheadline">
    <w:name w:val="topheadline"/>
    <w:rsid w:val="001D69EB"/>
  </w:style>
  <w:style w:type="character" w:customStyle="1" w:styleId="Stylereduce27pt">
    <w:name w:val="Style reduce2 + 7 pt"/>
    <w:rsid w:val="001D69EB"/>
    <w:rPr>
      <w:rFonts w:ascii="Times New Roman" w:hAnsi="Times New Roman" w:cs="Arial" w:hint="default"/>
      <w:color w:val="000000"/>
      <w:sz w:val="14"/>
      <w:szCs w:val="22"/>
    </w:rPr>
  </w:style>
  <w:style w:type="character" w:customStyle="1" w:styleId="srtitle">
    <w:name w:val="srtitle"/>
    <w:rsid w:val="001D69EB"/>
  </w:style>
  <w:style w:type="character" w:customStyle="1" w:styleId="st1">
    <w:name w:val="st1"/>
    <w:rsid w:val="001D69EB"/>
  </w:style>
  <w:style w:type="character" w:customStyle="1" w:styleId="StyleStyleGaramond">
    <w:name w:val="Style Style Garamond +"/>
    <w:rsid w:val="001D69EB"/>
    <w:rPr>
      <w:rFonts w:ascii="Garamond" w:hAnsi="Garamond" w:cs="Times New Roman" w:hint="default"/>
      <w:sz w:val="20"/>
    </w:rPr>
  </w:style>
  <w:style w:type="character" w:customStyle="1" w:styleId="quotechar0">
    <w:name w:val="quotechar"/>
    <w:rsid w:val="001D69EB"/>
  </w:style>
  <w:style w:type="character" w:customStyle="1" w:styleId="boldunderline0">
    <w:name w:val="boldunderline"/>
    <w:rsid w:val="001D69EB"/>
  </w:style>
  <w:style w:type="character" w:customStyle="1" w:styleId="A8">
    <w:name w:val="A8"/>
    <w:rsid w:val="001D69EB"/>
    <w:rPr>
      <w:rFonts w:ascii="Scala" w:hAnsi="Scala" w:cs="Scala" w:hint="default"/>
      <w:color w:val="000000"/>
      <w:sz w:val="15"/>
      <w:szCs w:val="15"/>
    </w:rPr>
  </w:style>
  <w:style w:type="character" w:customStyle="1" w:styleId="A0">
    <w:name w:val="A0"/>
    <w:uiPriority w:val="99"/>
    <w:rsid w:val="001D69EB"/>
    <w:rPr>
      <w:rFonts w:ascii="Scala" w:hAnsi="Scala" w:cs="Scala" w:hint="default"/>
      <w:color w:val="000000"/>
      <w:sz w:val="16"/>
      <w:szCs w:val="16"/>
    </w:rPr>
  </w:style>
  <w:style w:type="character" w:customStyle="1" w:styleId="Date11">
    <w:name w:val="Date11"/>
    <w:rsid w:val="001D69EB"/>
  </w:style>
  <w:style w:type="character" w:customStyle="1" w:styleId="Boxout">
    <w:name w:val="Box out"/>
    <w:uiPriority w:val="1"/>
    <w:qFormat/>
    <w:rsid w:val="001D69EB"/>
    <w:rPr>
      <w:rFonts w:ascii="Tahoma" w:hAnsi="Tahoma" w:cs="Tahoma" w:hint="default"/>
      <w:b/>
      <w:bCs w:val="0"/>
      <w:sz w:val="20"/>
      <w:u w:val="single"/>
      <w:bdr w:val="none" w:sz="0" w:space="0" w:color="auto" w:frame="1"/>
      <w:shd w:val="clear" w:color="auto" w:fill="A9E8F5"/>
    </w:rPr>
  </w:style>
  <w:style w:type="character" w:customStyle="1" w:styleId="metad">
    <w:name w:val="metad"/>
    <w:rsid w:val="001D69EB"/>
  </w:style>
  <w:style w:type="character" w:customStyle="1" w:styleId="sifr-alternate">
    <w:name w:val="sifr-alternate"/>
    <w:rsid w:val="001D69EB"/>
  </w:style>
  <w:style w:type="character" w:customStyle="1" w:styleId="justify1">
    <w:name w:val="justify1"/>
    <w:rsid w:val="001D69EB"/>
  </w:style>
  <w:style w:type="character" w:customStyle="1" w:styleId="artbody1">
    <w:name w:val="art_body1"/>
    <w:rsid w:val="001D69EB"/>
    <w:rPr>
      <w:rFonts w:ascii="Arial" w:hAnsi="Arial" w:cs="Arial" w:hint="default"/>
    </w:rPr>
  </w:style>
  <w:style w:type="character" w:customStyle="1" w:styleId="A1">
    <w:name w:val="A1"/>
    <w:uiPriority w:val="99"/>
    <w:rsid w:val="001D69EB"/>
    <w:rPr>
      <w:rFonts w:ascii="Book Antiqua" w:hAnsi="Book Antiqua" w:cs="Book Antiqua" w:hint="default"/>
      <w:color w:val="221E1F"/>
      <w:sz w:val="22"/>
      <w:szCs w:val="22"/>
    </w:rPr>
  </w:style>
  <w:style w:type="character" w:customStyle="1" w:styleId="reality">
    <w:name w:val="reality"/>
    <w:rsid w:val="001D69EB"/>
  </w:style>
  <w:style w:type="character" w:customStyle="1" w:styleId="text2">
    <w:name w:val="text2"/>
    <w:rsid w:val="001D69EB"/>
  </w:style>
  <w:style w:type="character" w:customStyle="1" w:styleId="StyleUnderlineChar2CharChar11pt">
    <w:name w:val="Style Underline Char2 Char Char + 11 pt"/>
    <w:rsid w:val="001D69EB"/>
    <w:rPr>
      <w:rFonts w:ascii="Times New Roman" w:hAnsi="Times New Roman" w:cs="Times New Roman" w:hint="default"/>
      <w:sz w:val="20"/>
      <w:u w:val="single"/>
    </w:rPr>
  </w:style>
  <w:style w:type="character" w:customStyle="1" w:styleId="StyleStyleBoldUnderline11pt">
    <w:name w:val="Style Style Bold Underline + 11 pt"/>
    <w:rsid w:val="001D69EB"/>
    <w:rPr>
      <w:b/>
      <w:bCs/>
      <w:sz w:val="20"/>
      <w:u w:val="single"/>
    </w:rPr>
  </w:style>
  <w:style w:type="character" w:customStyle="1" w:styleId="articlehead2">
    <w:name w:val="articlehead2"/>
    <w:rsid w:val="001D69EB"/>
  </w:style>
  <w:style w:type="character" w:customStyle="1" w:styleId="pronset">
    <w:name w:val="pronset"/>
    <w:rsid w:val="001D69EB"/>
  </w:style>
  <w:style w:type="character" w:customStyle="1" w:styleId="prondelim">
    <w:name w:val="prondelim"/>
    <w:rsid w:val="001D69EB"/>
  </w:style>
  <w:style w:type="character" w:customStyle="1" w:styleId="prontoggle">
    <w:name w:val="pron_toggle"/>
    <w:rsid w:val="001D69EB"/>
  </w:style>
  <w:style w:type="character" w:customStyle="1" w:styleId="boldface">
    <w:name w:val="boldface"/>
    <w:rsid w:val="001D69EB"/>
  </w:style>
  <w:style w:type="character" w:customStyle="1" w:styleId="secondary-bf">
    <w:name w:val="secondary-bf"/>
    <w:rsid w:val="001D69EB"/>
  </w:style>
  <w:style w:type="table" w:styleId="ColorfulGrid-Accent1">
    <w:name w:val="Colorful Grid Accent 1"/>
    <w:basedOn w:val="TableNormal"/>
    <w:link w:val="ColorfulGrid-Accent1Char"/>
    <w:uiPriority w:val="29"/>
    <w:unhideWhenUsed/>
    <w:rsid w:val="001D69E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D69EB"/>
    <w:rPr>
      <w:rFonts w:ascii="Times New Roman" w:hAnsi="Times New Roman" w:cs="Times New Roman" w:hint="default"/>
      <w:iCs/>
      <w:color w:val="000000"/>
      <w:sz w:val="16"/>
    </w:rPr>
  </w:style>
  <w:style w:type="character" w:customStyle="1" w:styleId="Boxout0">
    <w:name w:val="Boxout"/>
    <w:uiPriority w:val="1"/>
    <w:qFormat/>
    <w:rsid w:val="001D69E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D69EB"/>
  </w:style>
  <w:style w:type="character" w:customStyle="1" w:styleId="pg">
    <w:name w:val="pg"/>
    <w:rsid w:val="001D69EB"/>
  </w:style>
  <w:style w:type="character" w:customStyle="1" w:styleId="detailtitle">
    <w:name w:val="detailtitle"/>
    <w:rsid w:val="001D69EB"/>
  </w:style>
  <w:style w:type="character" w:customStyle="1" w:styleId="storydate">
    <w:name w:val="storydate"/>
    <w:rsid w:val="001D69EB"/>
  </w:style>
  <w:style w:type="character" w:customStyle="1" w:styleId="preloadwrap">
    <w:name w:val="preloadwrap"/>
    <w:rsid w:val="001D69EB"/>
  </w:style>
  <w:style w:type="character" w:customStyle="1" w:styleId="creditwrap">
    <w:name w:val="creditwrap"/>
    <w:rsid w:val="001D69EB"/>
  </w:style>
  <w:style w:type="character" w:customStyle="1" w:styleId="DefaultChar1">
    <w:name w:val="Default Char1"/>
    <w:rsid w:val="001D69EB"/>
    <w:rPr>
      <w:noProof w:val="0"/>
      <w:color w:val="000000"/>
      <w:lang w:val="en-US" w:eastAsia="en-US" w:bidi="ar-SA"/>
    </w:rPr>
  </w:style>
  <w:style w:type="character" w:customStyle="1" w:styleId="textunderlineChar0">
    <w:name w:val="text underline Char"/>
    <w:rsid w:val="001D69EB"/>
    <w:rPr>
      <w:sz w:val="24"/>
      <w:szCs w:val="22"/>
      <w:u w:val="thick"/>
      <w:lang w:val="en-US" w:eastAsia="en-US" w:bidi="ar-SA"/>
    </w:rPr>
  </w:style>
  <w:style w:type="character" w:customStyle="1" w:styleId="BoldChar">
    <w:name w:val="Bold Char"/>
    <w:rsid w:val="001D69EB"/>
    <w:rPr>
      <w:rFonts w:ascii="Times New Roman" w:eastAsia="Times New Roman" w:hAnsi="Times New Roman" w:cs="Times New Roman" w:hint="default"/>
      <w:b/>
      <w:bCs w:val="0"/>
      <w:szCs w:val="24"/>
    </w:rPr>
  </w:style>
  <w:style w:type="character" w:customStyle="1" w:styleId="pmterms31">
    <w:name w:val="pmterms31"/>
    <w:rsid w:val="001D69EB"/>
    <w:rPr>
      <w:b/>
      <w:bCs/>
      <w:i w:val="0"/>
      <w:iCs w:val="0"/>
      <w:color w:val="000000"/>
    </w:rPr>
  </w:style>
  <w:style w:type="character" w:customStyle="1" w:styleId="copyrightdescription">
    <w:name w:val="copyrightdescription"/>
    <w:rsid w:val="001D69EB"/>
  </w:style>
  <w:style w:type="character" w:customStyle="1" w:styleId="ft01">
    <w:name w:val="ft01"/>
    <w:rsid w:val="001D69EB"/>
    <w:rPr>
      <w:rFonts w:ascii="Times" w:hAnsi="Times" w:cs="Times" w:hint="default"/>
      <w:color w:val="000000"/>
      <w:sz w:val="14"/>
      <w:szCs w:val="14"/>
    </w:rPr>
  </w:style>
  <w:style w:type="character" w:customStyle="1" w:styleId="ft11">
    <w:name w:val="ft11"/>
    <w:rsid w:val="001D69EB"/>
    <w:rPr>
      <w:rFonts w:ascii="Times" w:hAnsi="Times" w:cs="Times" w:hint="default"/>
      <w:color w:val="000000"/>
      <w:sz w:val="17"/>
      <w:szCs w:val="17"/>
    </w:rPr>
  </w:style>
  <w:style w:type="character" w:customStyle="1" w:styleId="ft21">
    <w:name w:val="ft21"/>
    <w:rsid w:val="001D69EB"/>
    <w:rPr>
      <w:rFonts w:ascii="Times" w:hAnsi="Times" w:cs="Times" w:hint="default"/>
      <w:color w:val="000000"/>
      <w:sz w:val="15"/>
      <w:szCs w:val="15"/>
    </w:rPr>
  </w:style>
  <w:style w:type="character" w:customStyle="1" w:styleId="ft31">
    <w:name w:val="ft31"/>
    <w:rsid w:val="001D69EB"/>
    <w:rPr>
      <w:rFonts w:ascii="Times" w:hAnsi="Times" w:cs="Times" w:hint="default"/>
      <w:color w:val="000000"/>
      <w:sz w:val="15"/>
      <w:szCs w:val="15"/>
    </w:rPr>
  </w:style>
  <w:style w:type="character" w:customStyle="1" w:styleId="dquo">
    <w:name w:val="dquo"/>
    <w:rsid w:val="001D69EB"/>
  </w:style>
  <w:style w:type="character" w:customStyle="1" w:styleId="caps2">
    <w:name w:val="caps2"/>
    <w:rsid w:val="001D69EB"/>
  </w:style>
  <w:style w:type="character" w:customStyle="1" w:styleId="CardsFont12ptCharCharCharChar">
    <w:name w:val="Cards + Font: 12 pt Char Char Char Char"/>
    <w:rsid w:val="001D69EB"/>
    <w:rPr>
      <w:sz w:val="24"/>
      <w:szCs w:val="24"/>
      <w:u w:val="thick"/>
      <w:lang w:val="en-US" w:eastAsia="en-US" w:bidi="ar-SA"/>
    </w:rPr>
  </w:style>
  <w:style w:type="character" w:customStyle="1" w:styleId="ccs">
    <w:name w:val="c cs"/>
    <w:rsid w:val="001D69EB"/>
  </w:style>
  <w:style w:type="character" w:customStyle="1" w:styleId="UnderlinedEvChar">
    <w:name w:val="Underlined Ev Char"/>
    <w:rsid w:val="001D69EB"/>
    <w:rPr>
      <w:rFonts w:ascii="Times New Roman" w:eastAsia="Times New Roman" w:hAnsi="Times New Roman" w:cs="Times New Roman" w:hint="default"/>
      <w:szCs w:val="24"/>
      <w:u w:val="single"/>
    </w:rPr>
  </w:style>
  <w:style w:type="character" w:customStyle="1" w:styleId="dropshadow">
    <w:name w:val="dropshadow"/>
    <w:rsid w:val="001D69EB"/>
  </w:style>
  <w:style w:type="character" w:customStyle="1" w:styleId="d05ws">
    <w:name w:val="d05ws"/>
    <w:rsid w:val="001D69EB"/>
  </w:style>
  <w:style w:type="character" w:customStyle="1" w:styleId="rzibod">
    <w:name w:val="rzibod"/>
    <w:rsid w:val="001D69EB"/>
  </w:style>
  <w:style w:type="character" w:customStyle="1" w:styleId="StyleBold1">
    <w:name w:val="Style Bold1"/>
    <w:rsid w:val="001D69EB"/>
    <w:rPr>
      <w:rFonts w:ascii="Georgia" w:hAnsi="Georgia" w:hint="default"/>
      <w:b/>
      <w:bCs/>
      <w:sz w:val="22"/>
    </w:rPr>
  </w:style>
  <w:style w:type="character" w:customStyle="1" w:styleId="headertext">
    <w:name w:val="headertext"/>
    <w:rsid w:val="001D69EB"/>
  </w:style>
  <w:style w:type="character" w:customStyle="1" w:styleId="endnote-reference">
    <w:name w:val="endnote-reference"/>
    <w:rsid w:val="001D69EB"/>
  </w:style>
  <w:style w:type="character" w:customStyle="1" w:styleId="officialsname">
    <w:name w:val="official_s_name"/>
    <w:rsid w:val="001D69EB"/>
  </w:style>
  <w:style w:type="character" w:customStyle="1" w:styleId="audience">
    <w:name w:val="audience"/>
    <w:rsid w:val="001D69EB"/>
  </w:style>
  <w:style w:type="character" w:customStyle="1" w:styleId="A7">
    <w:name w:val="A7"/>
    <w:uiPriority w:val="99"/>
    <w:rsid w:val="001D69EB"/>
    <w:rPr>
      <w:rFonts w:ascii="Myriad Pro" w:hAnsi="Myriad Pro" w:cs="Myriad Pro" w:hint="default"/>
      <w:color w:val="0066B1"/>
      <w:sz w:val="22"/>
      <w:szCs w:val="22"/>
    </w:rPr>
  </w:style>
  <w:style w:type="character" w:customStyle="1" w:styleId="normalchar">
    <w:name w:val="normal__char"/>
    <w:rsid w:val="001D69EB"/>
  </w:style>
  <w:style w:type="character" w:customStyle="1" w:styleId="hyperlink002cheading0020100200028block0020title0029char">
    <w:name w:val="hyperlink_002cheading_00201_0020_0028block_0020title_0029__char"/>
    <w:rsid w:val="001D69EB"/>
  </w:style>
  <w:style w:type="character" w:customStyle="1" w:styleId="underline002cstyle0020bold0020underlinechar">
    <w:name w:val="underline_002cstyle_0020bold_0020underline__char"/>
    <w:rsid w:val="001D69EB"/>
  </w:style>
  <w:style w:type="character" w:customStyle="1" w:styleId="copyboldblack">
    <w:name w:val="copyboldblack"/>
    <w:rsid w:val="001D69EB"/>
  </w:style>
  <w:style w:type="character" w:customStyle="1" w:styleId="copybold">
    <w:name w:val="copybold"/>
    <w:rsid w:val="001D69EB"/>
  </w:style>
  <w:style w:type="character" w:customStyle="1" w:styleId="author-date0">
    <w:name w:val="author-date"/>
    <w:rsid w:val="001D69EB"/>
  </w:style>
  <w:style w:type="character" w:customStyle="1" w:styleId="hidden">
    <w:name w:val="hidden"/>
    <w:rsid w:val="001D69EB"/>
  </w:style>
  <w:style w:type="character" w:customStyle="1" w:styleId="articlebegin">
    <w:name w:val="articlebegin"/>
    <w:rsid w:val="001D69EB"/>
  </w:style>
  <w:style w:type="character" w:customStyle="1" w:styleId="mediaoverlay">
    <w:name w:val="mediaoverlay"/>
    <w:rsid w:val="001D69EB"/>
  </w:style>
  <w:style w:type="character" w:customStyle="1" w:styleId="blogcaption">
    <w:name w:val="blog_caption"/>
    <w:rsid w:val="001D69EB"/>
  </w:style>
  <w:style w:type="character" w:customStyle="1" w:styleId="commnet-abuzz">
    <w:name w:val="commnet-abuzz"/>
    <w:rsid w:val="001D69EB"/>
  </w:style>
  <w:style w:type="character" w:customStyle="1" w:styleId="fbconnectbuttontext">
    <w:name w:val="fbconnectbutton_text"/>
    <w:rsid w:val="001D69EB"/>
  </w:style>
  <w:style w:type="character" w:customStyle="1" w:styleId="fbsharecountinner">
    <w:name w:val="fb_share_count_inner"/>
    <w:rsid w:val="001D69EB"/>
  </w:style>
  <w:style w:type="character" w:customStyle="1" w:styleId="stbuttontext">
    <w:name w:val="stbuttontext"/>
    <w:rsid w:val="001D69EB"/>
  </w:style>
  <w:style w:type="character" w:customStyle="1" w:styleId="source">
    <w:name w:val="source"/>
    <w:rsid w:val="001D69EB"/>
  </w:style>
  <w:style w:type="character" w:customStyle="1" w:styleId="pubdate">
    <w:name w:val="pubdate"/>
    <w:rsid w:val="001D69EB"/>
  </w:style>
  <w:style w:type="character" w:customStyle="1" w:styleId="grey">
    <w:name w:val="grey"/>
    <w:rsid w:val="001D69EB"/>
  </w:style>
  <w:style w:type="character" w:customStyle="1" w:styleId="postdate">
    <w:name w:val="post_date"/>
    <w:rsid w:val="001D69EB"/>
  </w:style>
  <w:style w:type="character" w:customStyle="1" w:styleId="bdx">
    <w:name w:val="bdx"/>
    <w:rsid w:val="001D69EB"/>
  </w:style>
  <w:style w:type="character" w:customStyle="1" w:styleId="bdl">
    <w:name w:val="bdl"/>
    <w:rsid w:val="001D69EB"/>
  </w:style>
  <w:style w:type="character" w:customStyle="1" w:styleId="breadcrumbitemcurrent">
    <w:name w:val="breadcrumbitemcurrent"/>
    <w:rsid w:val="001D69EB"/>
  </w:style>
  <w:style w:type="character" w:customStyle="1" w:styleId="bbl">
    <w:name w:val="bbl"/>
    <w:rsid w:val="001D69EB"/>
  </w:style>
  <w:style w:type="character" w:customStyle="1" w:styleId="Date2">
    <w:name w:val="Date2"/>
    <w:rsid w:val="001D69EB"/>
  </w:style>
  <w:style w:type="character" w:customStyle="1" w:styleId="company">
    <w:name w:val="company"/>
    <w:rsid w:val="001D69EB"/>
  </w:style>
  <w:style w:type="character" w:customStyle="1" w:styleId="itxtnewhookspan">
    <w:name w:val="itxtnewhookspan"/>
    <w:rsid w:val="001D69EB"/>
  </w:style>
  <w:style w:type="character" w:customStyle="1" w:styleId="gstxthlt">
    <w:name w:val="gstxt_hlt"/>
    <w:rsid w:val="001D69EB"/>
  </w:style>
  <w:style w:type="character" w:customStyle="1" w:styleId="SubtleEmphasis1">
    <w:name w:val="Subtle Emphasis1"/>
    <w:uiPriority w:val="19"/>
    <w:qFormat/>
    <w:rsid w:val="001D69EB"/>
    <w:rPr>
      <w:rFonts w:ascii="Times New Roman" w:hAnsi="Times New Roman" w:cs="Times New Roman" w:hint="default"/>
      <w:b/>
      <w:bCs w:val="0"/>
      <w:iCs/>
      <w:color w:val="auto"/>
      <w:sz w:val="22"/>
    </w:rPr>
  </w:style>
  <w:style w:type="character" w:customStyle="1" w:styleId="StyleBoldRed">
    <w:name w:val="Style Bold Red"/>
    <w:rsid w:val="001D69EB"/>
    <w:rPr>
      <w:b/>
      <w:bCs/>
      <w:color w:val="auto"/>
    </w:rPr>
  </w:style>
  <w:style w:type="character" w:customStyle="1" w:styleId="StyleTimesNewRoman8pt">
    <w:name w:val="Style Times New Roman 8 pt"/>
    <w:rsid w:val="001D69EB"/>
    <w:rPr>
      <w:rFonts w:ascii="Georgia" w:hAnsi="Georgia" w:hint="default"/>
      <w:sz w:val="16"/>
    </w:rPr>
  </w:style>
  <w:style w:type="character" w:customStyle="1" w:styleId="StyleStyle7pt8pt">
    <w:name w:val="Style Style 7 pt + 8 pt"/>
    <w:rsid w:val="001D69EB"/>
    <w:rPr>
      <w:sz w:val="16"/>
    </w:rPr>
  </w:style>
  <w:style w:type="character" w:customStyle="1" w:styleId="StyleStyleThickunderlineBold1">
    <w:name w:val="Style Style Thick underline + Bold1"/>
    <w:rsid w:val="001D69EB"/>
    <w:rPr>
      <w:b/>
      <w:bCs/>
      <w:u w:val="thick"/>
    </w:rPr>
  </w:style>
  <w:style w:type="character" w:customStyle="1" w:styleId="StyleUnderline2">
    <w:name w:val="Style Underline2"/>
    <w:rsid w:val="001D69EB"/>
    <w:rPr>
      <w:u w:val="single"/>
    </w:rPr>
  </w:style>
  <w:style w:type="character" w:customStyle="1" w:styleId="ShrinkText">
    <w:name w:val="Shrink Text"/>
    <w:rsid w:val="001D69EB"/>
    <w:rPr>
      <w:sz w:val="16"/>
    </w:rPr>
  </w:style>
  <w:style w:type="character" w:customStyle="1" w:styleId="smallcaps">
    <w:name w:val="smallcaps"/>
    <w:rsid w:val="001D69EB"/>
  </w:style>
  <w:style w:type="character" w:customStyle="1" w:styleId="goldbldtext">
    <w:name w:val="goldbldtext"/>
    <w:rsid w:val="001D69EB"/>
  </w:style>
  <w:style w:type="character" w:customStyle="1" w:styleId="cardshighlight0">
    <w:name w:val="cardshighlight"/>
    <w:rsid w:val="001D69EB"/>
  </w:style>
  <w:style w:type="character" w:customStyle="1" w:styleId="cardsfont12pt1">
    <w:name w:val="cardsfont12pt"/>
    <w:rsid w:val="001D69EB"/>
  </w:style>
  <w:style w:type="character" w:customStyle="1" w:styleId="ft1">
    <w:name w:val="ft1"/>
    <w:rsid w:val="001D69EB"/>
  </w:style>
  <w:style w:type="character" w:customStyle="1" w:styleId="ft6">
    <w:name w:val="ft6"/>
    <w:rsid w:val="001D69EB"/>
  </w:style>
  <w:style w:type="character" w:customStyle="1" w:styleId="kicker">
    <w:name w:val="kicker"/>
    <w:rsid w:val="001D69EB"/>
  </w:style>
  <w:style w:type="character" w:customStyle="1" w:styleId="backcontent">
    <w:name w:val="backcontent"/>
    <w:rsid w:val="001D69EB"/>
  </w:style>
  <w:style w:type="character" w:customStyle="1" w:styleId="daystmp">
    <w:name w:val="daystmp"/>
    <w:rsid w:val="001D69EB"/>
  </w:style>
  <w:style w:type="character" w:customStyle="1" w:styleId="cardsfont12ptchar">
    <w:name w:val="cardsfont12ptchar"/>
    <w:rsid w:val="001D69EB"/>
  </w:style>
  <w:style w:type="character" w:customStyle="1" w:styleId="gal">
    <w:name w:val="gal"/>
    <w:rsid w:val="001D69EB"/>
  </w:style>
  <w:style w:type="character" w:customStyle="1" w:styleId="submitted">
    <w:name w:val="submitted"/>
    <w:rsid w:val="001D69EB"/>
  </w:style>
  <w:style w:type="character" w:customStyle="1" w:styleId="imagedateline">
    <w:name w:val="image_dateline"/>
    <w:rsid w:val="001D69EB"/>
  </w:style>
  <w:style w:type="character" w:customStyle="1" w:styleId="authordatecharchar">
    <w:name w:val="authordatecharchar"/>
    <w:rsid w:val="001D69EB"/>
  </w:style>
  <w:style w:type="character" w:customStyle="1" w:styleId="style1char0">
    <w:name w:val="style1char"/>
    <w:rsid w:val="001D69EB"/>
  </w:style>
  <w:style w:type="character" w:customStyle="1" w:styleId="tagcharchar0">
    <w:name w:val="tagcharchar"/>
    <w:rsid w:val="001D69EB"/>
  </w:style>
  <w:style w:type="character" w:customStyle="1" w:styleId="underlinedcharchar2">
    <w:name w:val="underlinedcharchar"/>
    <w:rsid w:val="001D69EB"/>
  </w:style>
  <w:style w:type="character" w:customStyle="1" w:styleId="BoxedChar">
    <w:name w:val="Boxed Char"/>
    <w:rsid w:val="001D69EB"/>
    <w:rPr>
      <w:rFonts w:ascii="Arial Narrow" w:hAnsi="Arial Narrow" w:hint="default"/>
      <w:b/>
      <w:bCs w:val="0"/>
      <w:sz w:val="18"/>
      <w:bdr w:val="single" w:sz="6" w:space="0" w:color="auto" w:frame="1"/>
    </w:rPr>
  </w:style>
  <w:style w:type="character" w:customStyle="1" w:styleId="Style11ptUnderline2">
    <w:name w:val="Style 11 pt Underline2"/>
    <w:rsid w:val="001D69EB"/>
    <w:rPr>
      <w:sz w:val="20"/>
      <w:u w:val="single"/>
    </w:rPr>
  </w:style>
  <w:style w:type="character" w:customStyle="1" w:styleId="Style11ptBoldUnderline2">
    <w:name w:val="Style 11 pt Bold Underline2"/>
    <w:rsid w:val="001D69EB"/>
    <w:rPr>
      <w:b/>
      <w:bCs/>
      <w:sz w:val="20"/>
      <w:u w:val="single"/>
    </w:rPr>
  </w:style>
  <w:style w:type="character" w:customStyle="1" w:styleId="nw">
    <w:name w:val="nw"/>
    <w:rsid w:val="001D69EB"/>
  </w:style>
  <w:style w:type="character" w:customStyle="1" w:styleId="Styleunderline11ptBoldBorderSinglesolidlineAuto">
    <w:name w:val="Style underline + 11 pt Bold Border: : (Single solid line Auto ..."/>
    <w:rsid w:val="001D69EB"/>
    <w:rPr>
      <w:b/>
      <w:bCs/>
      <w:sz w:val="20"/>
      <w:u w:val="single"/>
      <w:bdr w:val="single" w:sz="4" w:space="0" w:color="auto" w:frame="1"/>
    </w:rPr>
  </w:style>
  <w:style w:type="character" w:customStyle="1" w:styleId="cardCharCharChar1">
    <w:name w:val="card Char Char Char1"/>
    <w:rsid w:val="001D69EB"/>
    <w:rPr>
      <w:lang w:val="en-US" w:eastAsia="en-US" w:bidi="ar-SA"/>
    </w:rPr>
  </w:style>
  <w:style w:type="character" w:customStyle="1" w:styleId="authors1">
    <w:name w:val="authors1"/>
    <w:rsid w:val="001D69EB"/>
    <w:rPr>
      <w:rFonts w:ascii="Verdana" w:hAnsi="Verdana" w:hint="default"/>
      <w:b/>
      <w:bCs/>
      <w:color w:val="006699"/>
      <w:sz w:val="20"/>
      <w:szCs w:val="20"/>
    </w:rPr>
  </w:style>
  <w:style w:type="character" w:customStyle="1" w:styleId="headlinesectionlarge">
    <w:name w:val="headline_section_large"/>
    <w:rsid w:val="001D69EB"/>
  </w:style>
  <w:style w:type="character" w:customStyle="1" w:styleId="Styleunderline11ptBlack">
    <w:name w:val="Style underline + 11 pt Black"/>
    <w:rsid w:val="001D69EB"/>
    <w:rPr>
      <w:color w:val="000000"/>
      <w:sz w:val="20"/>
      <w:u w:val="single"/>
    </w:rPr>
  </w:style>
  <w:style w:type="character" w:customStyle="1" w:styleId="Styleunderline11ptBoldBlack">
    <w:name w:val="Style underline + 11 pt Bold Black"/>
    <w:rsid w:val="001D69EB"/>
    <w:rPr>
      <w:b/>
      <w:bCs/>
      <w:color w:val="000000"/>
      <w:sz w:val="20"/>
      <w:u w:val="single"/>
    </w:rPr>
  </w:style>
  <w:style w:type="character" w:customStyle="1" w:styleId="Style11ptBoldBlackUnderline">
    <w:name w:val="Style 11 pt Bold Black Underline"/>
    <w:rsid w:val="001D69EB"/>
    <w:rPr>
      <w:b/>
      <w:bCs/>
      <w:color w:val="000000"/>
      <w:sz w:val="20"/>
      <w:u w:val="single"/>
    </w:rPr>
  </w:style>
  <w:style w:type="character" w:customStyle="1" w:styleId="Style11ptBoldBlackUnderlineBorderSinglesolidline">
    <w:name w:val="Style 11 pt Bold Black Underline Border: : (Single solid line ..."/>
    <w:rsid w:val="001D69EB"/>
    <w:rPr>
      <w:b/>
      <w:bCs/>
      <w:color w:val="000000"/>
      <w:sz w:val="20"/>
      <w:u w:val="single"/>
      <w:bdr w:val="single" w:sz="4" w:space="0" w:color="auto" w:frame="1"/>
    </w:rPr>
  </w:style>
  <w:style w:type="character" w:customStyle="1" w:styleId="StyleLatinMeridien-Italic11ptItalicUnderline">
    <w:name w:val="Style (Latin) Meridien-Italic 11 pt Italic Underline"/>
    <w:rsid w:val="001D69EB"/>
    <w:rPr>
      <w:rFonts w:ascii="Meridien-Italic" w:hAnsi="Meridien-Italic" w:hint="default"/>
      <w:i/>
      <w:iCs/>
      <w:sz w:val="20"/>
      <w:u w:val="single"/>
    </w:rPr>
  </w:style>
  <w:style w:type="character" w:customStyle="1" w:styleId="Citation-AuthorDate">
    <w:name w:val="Citation - Author/Date"/>
    <w:rsid w:val="001D69EB"/>
    <w:rPr>
      <w:b/>
      <w:bCs w:val="0"/>
      <w:smallCaps/>
      <w:sz w:val="24"/>
      <w:u w:val="single"/>
    </w:rPr>
  </w:style>
  <w:style w:type="character" w:customStyle="1" w:styleId="underlinestylechar0">
    <w:name w:val="underlinestylechar"/>
    <w:rsid w:val="001D69EB"/>
  </w:style>
  <w:style w:type="character" w:customStyle="1" w:styleId="highlight">
    <w:name w:val="highlight"/>
    <w:rsid w:val="001D69EB"/>
  </w:style>
  <w:style w:type="character" w:customStyle="1" w:styleId="DottedUnderline0">
    <w:name w:val="Dotted Underline"/>
    <w:rsid w:val="001D69EB"/>
    <w:rPr>
      <w:rFonts w:ascii="Times New Roman" w:hAnsi="Times New Roman" w:cs="Times New Roman" w:hint="default"/>
      <w:sz w:val="20"/>
      <w:u w:val="dottedHeavy"/>
    </w:rPr>
  </w:style>
  <w:style w:type="character" w:customStyle="1" w:styleId="titleauthoretc">
    <w:name w:val="titleauthoretc"/>
    <w:rsid w:val="001D69EB"/>
  </w:style>
  <w:style w:type="character" w:customStyle="1" w:styleId="labeltext">
    <w:name w:val="labeltext"/>
    <w:rsid w:val="001D69EB"/>
  </w:style>
  <w:style w:type="character" w:customStyle="1" w:styleId="viewlink">
    <w:name w:val="viewlink"/>
    <w:rsid w:val="001D69EB"/>
  </w:style>
  <w:style w:type="character" w:customStyle="1" w:styleId="share">
    <w:name w:val="share"/>
    <w:rsid w:val="001D69EB"/>
  </w:style>
  <w:style w:type="character" w:customStyle="1" w:styleId="inlinkchart">
    <w:name w:val="inlink_chart"/>
    <w:rsid w:val="001D69EB"/>
  </w:style>
  <w:style w:type="character" w:customStyle="1" w:styleId="underLight">
    <w:name w:val="underLight"/>
    <w:uiPriority w:val="1"/>
    <w:qFormat/>
    <w:rsid w:val="001D69E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D69EB"/>
  </w:style>
  <w:style w:type="character" w:customStyle="1" w:styleId="author-rss">
    <w:name w:val="author-rss"/>
    <w:rsid w:val="001D69EB"/>
  </w:style>
  <w:style w:type="character" w:customStyle="1" w:styleId="fbsharecountwrapper">
    <w:name w:val="fb_share_count_wrapper"/>
    <w:rsid w:val="001D69EB"/>
  </w:style>
  <w:style w:type="character" w:customStyle="1" w:styleId="fbbuttontext">
    <w:name w:val="fb_button_text"/>
    <w:rsid w:val="001D69EB"/>
  </w:style>
  <w:style w:type="character" w:customStyle="1" w:styleId="hw">
    <w:name w:val="hw"/>
    <w:rsid w:val="001D69EB"/>
  </w:style>
  <w:style w:type="character" w:customStyle="1" w:styleId="linktotop">
    <w:name w:val="linktotop"/>
    <w:rsid w:val="001D69EB"/>
  </w:style>
  <w:style w:type="character" w:customStyle="1" w:styleId="maintextbldleft">
    <w:name w:val="maintextbldleft"/>
    <w:rsid w:val="001D69EB"/>
  </w:style>
  <w:style w:type="character" w:customStyle="1" w:styleId="maintextleft">
    <w:name w:val="maintextleft"/>
    <w:rsid w:val="001D69EB"/>
  </w:style>
  <w:style w:type="character" w:customStyle="1" w:styleId="descriptionstyle1block">
    <w:name w:val="description style1 block"/>
    <w:rsid w:val="001D69EB"/>
  </w:style>
  <w:style w:type="character" w:customStyle="1" w:styleId="gutter-right-1">
    <w:name w:val="gutter-right-1"/>
    <w:basedOn w:val="DefaultParagraphFont"/>
    <w:rsid w:val="001D69EB"/>
  </w:style>
  <w:style w:type="character" w:customStyle="1" w:styleId="ssl3">
    <w:name w:val="ss_l3"/>
    <w:rsid w:val="001D69EB"/>
  </w:style>
  <w:style w:type="character" w:customStyle="1" w:styleId="FontStyle39">
    <w:name w:val="Font Style39"/>
    <w:uiPriority w:val="99"/>
    <w:rsid w:val="001D69EB"/>
    <w:rPr>
      <w:rFonts w:ascii="Constantia" w:hAnsi="Constantia" w:cs="Constantia" w:hint="default"/>
      <w:b/>
      <w:bCs/>
      <w:sz w:val="18"/>
      <w:szCs w:val="18"/>
    </w:rPr>
  </w:style>
  <w:style w:type="character" w:customStyle="1" w:styleId="6">
    <w:name w:val="6"/>
    <w:rsid w:val="001D69EB"/>
    <w:rPr>
      <w:rFonts w:ascii="Arial" w:hAnsi="Arial" w:cs="Arial" w:hint="default"/>
      <w:bCs/>
      <w:sz w:val="20"/>
      <w:u w:val="single"/>
      <w:lang w:val="en-US" w:eastAsia="en-US" w:bidi="ar-SA"/>
    </w:rPr>
  </w:style>
  <w:style w:type="character" w:customStyle="1" w:styleId="Header11">
    <w:name w:val="Header11"/>
    <w:rsid w:val="001D69EB"/>
  </w:style>
  <w:style w:type="character" w:customStyle="1" w:styleId="posa">
    <w:name w:val="pos(a)"/>
    <w:basedOn w:val="DefaultParagraphFont"/>
    <w:rsid w:val="001D69EB"/>
  </w:style>
  <w:style w:type="character" w:customStyle="1" w:styleId="u-hiddeninnarrowenv">
    <w:name w:val="u-hiddeninnarrowenv"/>
    <w:basedOn w:val="DefaultParagraphFont"/>
    <w:rsid w:val="001D69EB"/>
  </w:style>
  <w:style w:type="character" w:customStyle="1" w:styleId="followbutton-bird">
    <w:name w:val="followbutton-bird"/>
    <w:basedOn w:val="DefaultParagraphFont"/>
    <w:rsid w:val="001D69EB"/>
  </w:style>
  <w:style w:type="character" w:customStyle="1" w:styleId="tweetauthor-name">
    <w:name w:val="tweetauthor-name"/>
    <w:basedOn w:val="DefaultParagraphFont"/>
    <w:rsid w:val="001D69EB"/>
  </w:style>
  <w:style w:type="character" w:customStyle="1" w:styleId="tweetauthor-verifiedbadge">
    <w:name w:val="tweetauthor-verifiedbadge"/>
    <w:basedOn w:val="DefaultParagraphFont"/>
    <w:rsid w:val="001D69EB"/>
  </w:style>
  <w:style w:type="character" w:customStyle="1" w:styleId="tweetauthor-screenname">
    <w:name w:val="tweetauthor-screenname"/>
    <w:basedOn w:val="DefaultParagraphFont"/>
    <w:rsid w:val="001D69EB"/>
  </w:style>
  <w:style w:type="character" w:customStyle="1" w:styleId="u-hiddenvisually">
    <w:name w:val="u-hiddenvisually"/>
    <w:basedOn w:val="DefaultParagraphFont"/>
    <w:rsid w:val="001D69EB"/>
  </w:style>
  <w:style w:type="character" w:customStyle="1" w:styleId="tweetaction-stat">
    <w:name w:val="tweetaction-stat"/>
    <w:basedOn w:val="DefaultParagraphFont"/>
    <w:rsid w:val="001D69EB"/>
  </w:style>
  <w:style w:type="character" w:customStyle="1" w:styleId="related">
    <w:name w:val="related"/>
    <w:basedOn w:val="DefaultParagraphFont"/>
    <w:rsid w:val="001D69EB"/>
  </w:style>
  <w:style w:type="character" w:customStyle="1" w:styleId="related-content">
    <w:name w:val="related-content"/>
    <w:basedOn w:val="DefaultParagraphFont"/>
    <w:rsid w:val="001D69EB"/>
  </w:style>
  <w:style w:type="character" w:customStyle="1" w:styleId="name-of-author">
    <w:name w:val="name-of-author"/>
    <w:basedOn w:val="DefaultParagraphFont"/>
    <w:rsid w:val="001D69EB"/>
  </w:style>
  <w:style w:type="character" w:customStyle="1" w:styleId="first-name">
    <w:name w:val="first-name"/>
    <w:basedOn w:val="DefaultParagraphFont"/>
    <w:rsid w:val="001D69EB"/>
  </w:style>
  <w:style w:type="character" w:customStyle="1" w:styleId="last-name">
    <w:name w:val="last-name"/>
    <w:basedOn w:val="DefaultParagraphFont"/>
    <w:rsid w:val="001D69EB"/>
  </w:style>
  <w:style w:type="character" w:customStyle="1" w:styleId="caption10">
    <w:name w:val="caption1"/>
    <w:basedOn w:val="DefaultParagraphFont"/>
    <w:rsid w:val="001D69EB"/>
  </w:style>
  <w:style w:type="character" w:customStyle="1" w:styleId="recirc-text">
    <w:name w:val="&quot;recirc-text”"/>
    <w:basedOn w:val="DefaultParagraphFont"/>
    <w:rsid w:val="001D69EB"/>
  </w:style>
  <w:style w:type="character" w:customStyle="1" w:styleId="video-icon">
    <w:name w:val="video-icon"/>
    <w:basedOn w:val="DefaultParagraphFont"/>
    <w:rsid w:val="001D69EB"/>
  </w:style>
  <w:style w:type="character" w:customStyle="1" w:styleId="powa-shot-play-btn-text">
    <w:name w:val="powa-shot-play-btn-text"/>
    <w:basedOn w:val="DefaultParagraphFont"/>
    <w:rsid w:val="001D69EB"/>
  </w:style>
  <w:style w:type="character" w:customStyle="1" w:styleId="powa-shot-click">
    <w:name w:val="powa-shot-click"/>
    <w:basedOn w:val="DefaultParagraphFont"/>
    <w:rsid w:val="001D69EB"/>
  </w:style>
  <w:style w:type="character" w:customStyle="1" w:styleId="wpv-blurb">
    <w:name w:val="wpv-blurb"/>
    <w:basedOn w:val="DefaultParagraphFont"/>
    <w:rsid w:val="001D69EB"/>
  </w:style>
  <w:style w:type="character" w:customStyle="1" w:styleId="pb-caption">
    <w:name w:val="pb-caption"/>
    <w:basedOn w:val="DefaultParagraphFont"/>
    <w:rsid w:val="001D69EB"/>
  </w:style>
  <w:style w:type="character" w:customStyle="1" w:styleId="Heading5Char1">
    <w:name w:val="Heading 5 Char1"/>
    <w:aliases w:val="Text Char1"/>
    <w:basedOn w:val="DefaultParagraphFont"/>
    <w:semiHidden/>
    <w:rsid w:val="001D69E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D69EB"/>
    <w:rPr>
      <w:vertAlign w:val="baseline"/>
    </w:rPr>
  </w:style>
  <w:style w:type="character" w:customStyle="1" w:styleId="Heading7Char1">
    <w:name w:val="Heading 7 Char1"/>
    <w:basedOn w:val="DefaultParagraphFont"/>
    <w:semiHidden/>
    <w:rsid w:val="001D69E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D69E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D69E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D69EB"/>
    <w:rPr>
      <w:rFonts w:ascii="Calibri" w:hAnsi="Calibri" w:cs="Calibri"/>
    </w:rPr>
  </w:style>
  <w:style w:type="numbering" w:customStyle="1" w:styleId="NoList2">
    <w:name w:val="No List2"/>
    <w:next w:val="NoList"/>
    <w:uiPriority w:val="99"/>
    <w:semiHidden/>
    <w:unhideWhenUsed/>
    <w:rsid w:val="001D69EB"/>
  </w:style>
  <w:style w:type="numbering" w:customStyle="1" w:styleId="NoList3">
    <w:name w:val="No List3"/>
    <w:next w:val="NoList"/>
    <w:uiPriority w:val="99"/>
    <w:semiHidden/>
    <w:unhideWhenUsed/>
    <w:rsid w:val="001D69EB"/>
  </w:style>
  <w:style w:type="numbering" w:customStyle="1" w:styleId="NoList4">
    <w:name w:val="No List4"/>
    <w:next w:val="NoList"/>
    <w:uiPriority w:val="99"/>
    <w:semiHidden/>
    <w:unhideWhenUsed/>
    <w:rsid w:val="001D69EB"/>
  </w:style>
  <w:style w:type="numbering" w:customStyle="1" w:styleId="NoList5">
    <w:name w:val="No List5"/>
    <w:next w:val="NoList"/>
    <w:semiHidden/>
    <w:unhideWhenUsed/>
    <w:rsid w:val="001D69EB"/>
  </w:style>
  <w:style w:type="paragraph" w:styleId="BlockText">
    <w:name w:val="Block Text"/>
    <w:basedOn w:val="Normal"/>
    <w:rsid w:val="001D69EB"/>
    <w:pPr>
      <w:ind w:left="229" w:right="229"/>
    </w:pPr>
    <w:rPr>
      <w:rFonts w:ascii="Verdana" w:eastAsia="Times New Roman" w:hAnsi="Verdana"/>
      <w:szCs w:val="20"/>
    </w:rPr>
  </w:style>
  <w:style w:type="paragraph" w:styleId="NormalIndent">
    <w:name w:val="Normal Indent"/>
    <w:basedOn w:val="Normal"/>
    <w:rsid w:val="001D69EB"/>
    <w:pPr>
      <w:ind w:left="720"/>
    </w:pPr>
    <w:rPr>
      <w:rFonts w:eastAsia="Times New Roman"/>
      <w:szCs w:val="20"/>
    </w:rPr>
  </w:style>
  <w:style w:type="paragraph" w:styleId="EnvelopeReturn">
    <w:name w:val="envelope return"/>
    <w:basedOn w:val="Normal"/>
    <w:rsid w:val="001D69EB"/>
    <w:rPr>
      <w:rFonts w:eastAsia="Times New Roman"/>
      <w:sz w:val="24"/>
      <w:szCs w:val="20"/>
    </w:rPr>
  </w:style>
  <w:style w:type="paragraph" w:styleId="EnvelopeAddress">
    <w:name w:val="envelope address"/>
    <w:basedOn w:val="Normal"/>
    <w:rsid w:val="001D69E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D69EB"/>
  </w:style>
  <w:style w:type="numbering" w:customStyle="1" w:styleId="NoList7">
    <w:name w:val="No List7"/>
    <w:next w:val="NoList"/>
    <w:semiHidden/>
    <w:unhideWhenUsed/>
    <w:rsid w:val="001D69EB"/>
  </w:style>
  <w:style w:type="paragraph" w:styleId="ListBullet">
    <w:name w:val="List Bullet"/>
    <w:basedOn w:val="Normal"/>
    <w:link w:val="ListBulletChar"/>
    <w:uiPriority w:val="99"/>
    <w:unhideWhenUsed/>
    <w:rsid w:val="001D69EB"/>
    <w:pPr>
      <w:tabs>
        <w:tab w:val="num" w:pos="360"/>
      </w:tabs>
      <w:ind w:left="360" w:hanging="360"/>
      <w:contextualSpacing/>
    </w:pPr>
    <w:rPr>
      <w:rFonts w:eastAsia="Calibri"/>
    </w:rPr>
  </w:style>
  <w:style w:type="table" w:styleId="MediumGrid1">
    <w:name w:val="Medium Grid 1"/>
    <w:basedOn w:val="TableNormal"/>
    <w:uiPriority w:val="67"/>
    <w:rsid w:val="001D69E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D69EB"/>
    <w:rPr>
      <w:rFonts w:ascii="Arial Narrow" w:eastAsia="SimSun" w:hAnsi="Arial Narrow" w:cs="Calibri"/>
      <w:sz w:val="20"/>
      <w:szCs w:val="22"/>
    </w:rPr>
  </w:style>
  <w:style w:type="numbering" w:customStyle="1" w:styleId="NoList11">
    <w:name w:val="No List11"/>
    <w:next w:val="NoList"/>
    <w:uiPriority w:val="99"/>
    <w:semiHidden/>
    <w:unhideWhenUsed/>
    <w:rsid w:val="001D69EB"/>
  </w:style>
  <w:style w:type="numbering" w:customStyle="1" w:styleId="NoList111">
    <w:name w:val="No List111"/>
    <w:next w:val="NoList"/>
    <w:uiPriority w:val="99"/>
    <w:semiHidden/>
    <w:unhideWhenUsed/>
    <w:rsid w:val="001D69EB"/>
  </w:style>
  <w:style w:type="numbering" w:customStyle="1" w:styleId="NoList1111">
    <w:name w:val="No List1111"/>
    <w:next w:val="NoList"/>
    <w:uiPriority w:val="99"/>
    <w:semiHidden/>
    <w:unhideWhenUsed/>
    <w:rsid w:val="001D69EB"/>
  </w:style>
  <w:style w:type="numbering" w:customStyle="1" w:styleId="NoList11111">
    <w:name w:val="No List11111"/>
    <w:next w:val="NoList"/>
    <w:uiPriority w:val="99"/>
    <w:semiHidden/>
    <w:unhideWhenUsed/>
    <w:rsid w:val="001D69EB"/>
  </w:style>
  <w:style w:type="numbering" w:customStyle="1" w:styleId="NoList111111">
    <w:name w:val="No List111111"/>
    <w:next w:val="NoList"/>
    <w:uiPriority w:val="99"/>
    <w:semiHidden/>
    <w:unhideWhenUsed/>
    <w:rsid w:val="001D69EB"/>
  </w:style>
  <w:style w:type="numbering" w:customStyle="1" w:styleId="NoList1111111">
    <w:name w:val="No List1111111"/>
    <w:next w:val="NoList"/>
    <w:uiPriority w:val="99"/>
    <w:semiHidden/>
    <w:unhideWhenUsed/>
    <w:rsid w:val="001D69EB"/>
  </w:style>
  <w:style w:type="numbering" w:customStyle="1" w:styleId="NoList11111111">
    <w:name w:val="No List11111111"/>
    <w:next w:val="NoList"/>
    <w:uiPriority w:val="99"/>
    <w:semiHidden/>
    <w:unhideWhenUsed/>
    <w:rsid w:val="001D69EB"/>
  </w:style>
  <w:style w:type="numbering" w:customStyle="1" w:styleId="NoList111111111">
    <w:name w:val="No List111111111"/>
    <w:next w:val="NoList"/>
    <w:uiPriority w:val="99"/>
    <w:semiHidden/>
    <w:unhideWhenUsed/>
    <w:rsid w:val="001D69EB"/>
  </w:style>
  <w:style w:type="numbering" w:customStyle="1" w:styleId="NoList1111111111">
    <w:name w:val="No List1111111111"/>
    <w:next w:val="NoList"/>
    <w:uiPriority w:val="99"/>
    <w:semiHidden/>
    <w:unhideWhenUsed/>
    <w:rsid w:val="001D69EB"/>
  </w:style>
  <w:style w:type="numbering" w:customStyle="1" w:styleId="NoList11111111111">
    <w:name w:val="No List11111111111"/>
    <w:next w:val="NoList"/>
    <w:uiPriority w:val="99"/>
    <w:semiHidden/>
    <w:unhideWhenUsed/>
    <w:rsid w:val="001D69EB"/>
  </w:style>
  <w:style w:type="numbering" w:customStyle="1" w:styleId="NoList111111111111">
    <w:name w:val="No List111111111111"/>
    <w:next w:val="NoList"/>
    <w:uiPriority w:val="99"/>
    <w:semiHidden/>
    <w:unhideWhenUsed/>
    <w:rsid w:val="001D69EB"/>
  </w:style>
  <w:style w:type="numbering" w:customStyle="1" w:styleId="NoList1111111111111">
    <w:name w:val="No List1111111111111"/>
    <w:next w:val="NoList"/>
    <w:uiPriority w:val="99"/>
    <w:semiHidden/>
    <w:unhideWhenUsed/>
    <w:rsid w:val="001D69EB"/>
  </w:style>
  <w:style w:type="numbering" w:customStyle="1" w:styleId="NoList11111111111111">
    <w:name w:val="No List11111111111111"/>
    <w:next w:val="NoList"/>
    <w:uiPriority w:val="99"/>
    <w:semiHidden/>
    <w:unhideWhenUsed/>
    <w:rsid w:val="001D69EB"/>
  </w:style>
  <w:style w:type="numbering" w:customStyle="1" w:styleId="NoList111111111111111">
    <w:name w:val="No List111111111111111"/>
    <w:next w:val="NoList"/>
    <w:uiPriority w:val="99"/>
    <w:semiHidden/>
    <w:unhideWhenUsed/>
    <w:rsid w:val="001D69EB"/>
  </w:style>
  <w:style w:type="numbering" w:customStyle="1" w:styleId="NoList1111111111111111">
    <w:name w:val="No List1111111111111111"/>
    <w:next w:val="NoList"/>
    <w:uiPriority w:val="99"/>
    <w:semiHidden/>
    <w:unhideWhenUsed/>
    <w:rsid w:val="001D69EB"/>
  </w:style>
  <w:style w:type="numbering" w:customStyle="1" w:styleId="NoList11111111111111111">
    <w:name w:val="No List11111111111111111"/>
    <w:next w:val="NoList"/>
    <w:uiPriority w:val="99"/>
    <w:semiHidden/>
    <w:unhideWhenUsed/>
    <w:rsid w:val="001D69EB"/>
  </w:style>
  <w:style w:type="character" w:customStyle="1" w:styleId="FontStyle220">
    <w:name w:val="Font Style220"/>
    <w:basedOn w:val="DefaultParagraphFont"/>
    <w:uiPriority w:val="99"/>
    <w:rsid w:val="001D69EB"/>
    <w:rPr>
      <w:rFonts w:ascii="Candara" w:hAnsi="Candara" w:cs="Candara" w:hint="default"/>
      <w:i/>
      <w:iCs/>
      <w:sz w:val="18"/>
      <w:szCs w:val="18"/>
    </w:rPr>
  </w:style>
  <w:style w:type="character" w:customStyle="1" w:styleId="FontStyle290">
    <w:name w:val="Font Style290"/>
    <w:basedOn w:val="DefaultParagraphFont"/>
    <w:uiPriority w:val="99"/>
    <w:rsid w:val="001D69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D69EB"/>
    <w:rPr>
      <w:rFonts w:ascii="Arial" w:hAnsi="Arial" w:cs="Arial"/>
      <w:b/>
      <w:bCs/>
      <w:sz w:val="16"/>
      <w:szCs w:val="16"/>
    </w:rPr>
  </w:style>
  <w:style w:type="paragraph" w:customStyle="1" w:styleId="analytic0">
    <w:name w:val="analytic"/>
    <w:basedOn w:val="Normal"/>
    <w:link w:val="analyticChar0"/>
    <w:uiPriority w:val="4"/>
    <w:qFormat/>
    <w:rsid w:val="001D69EB"/>
    <w:pPr>
      <w:spacing w:before="120"/>
    </w:pPr>
    <w:rPr>
      <w:b/>
      <w:sz w:val="20"/>
    </w:rPr>
  </w:style>
  <w:style w:type="character" w:customStyle="1" w:styleId="analyticChar0">
    <w:name w:val="analytic Char"/>
    <w:basedOn w:val="DefaultParagraphFont"/>
    <w:link w:val="analytic0"/>
    <w:uiPriority w:val="4"/>
    <w:rsid w:val="001D69EB"/>
    <w:rPr>
      <w:rFonts w:ascii="Calibri" w:hAnsi="Calibri" w:cs="Calibri"/>
      <w:b/>
      <w:sz w:val="20"/>
    </w:rPr>
  </w:style>
  <w:style w:type="character" w:customStyle="1" w:styleId="m-5498913268213319940gmail-styleunderline">
    <w:name w:val="m_-5498913268213319940gmail-styleunderline"/>
    <w:basedOn w:val="DefaultParagraphFont"/>
    <w:rsid w:val="001D69EB"/>
  </w:style>
  <w:style w:type="paragraph" w:customStyle="1" w:styleId="speakable">
    <w:name w:val="speakable"/>
    <w:basedOn w:val="Normal"/>
    <w:uiPriority w:val="99"/>
    <w:qFormat/>
    <w:rsid w:val="001D69E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D69EB"/>
  </w:style>
  <w:style w:type="character" w:customStyle="1" w:styleId="copyright">
    <w:name w:val="copyright"/>
    <w:basedOn w:val="DefaultParagraphFont"/>
    <w:rsid w:val="001D69EB"/>
  </w:style>
  <w:style w:type="character" w:customStyle="1" w:styleId="TagCharCharCharChar">
    <w:name w:val="Tag Char Char Char Char"/>
    <w:basedOn w:val="DefaultParagraphFont"/>
    <w:rsid w:val="001D69EB"/>
    <w:rPr>
      <w:rFonts w:ascii="Calibri" w:hAnsi="Calibri" w:cs="Calibri"/>
      <w:b/>
      <w:sz w:val="24"/>
    </w:rPr>
  </w:style>
  <w:style w:type="paragraph" w:customStyle="1" w:styleId="g-body">
    <w:name w:val="g-body"/>
    <w:basedOn w:val="Normal"/>
    <w:uiPriority w:val="99"/>
    <w:qFormat/>
    <w:rsid w:val="001D69E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D69E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D69E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D69E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D69EB"/>
    <w:pPr>
      <w:spacing w:before="100" w:beforeAutospacing="1" w:after="100" w:afterAutospacing="1"/>
    </w:pPr>
    <w:rPr>
      <w:sz w:val="24"/>
    </w:rPr>
  </w:style>
  <w:style w:type="paragraph" w:customStyle="1" w:styleId="style41">
    <w:name w:val="style4"/>
    <w:basedOn w:val="Normal"/>
    <w:uiPriority w:val="99"/>
    <w:qFormat/>
    <w:rsid w:val="001D69E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1D69EB"/>
    <w:pPr>
      <w:spacing w:before="100" w:beforeAutospacing="1" w:after="100" w:afterAutospacing="1"/>
    </w:pPr>
    <w:rPr>
      <w:rFonts w:ascii="Times New Roman" w:hAnsi="Times New Roman"/>
      <w:sz w:val="24"/>
    </w:rPr>
  </w:style>
  <w:style w:type="character" w:customStyle="1" w:styleId="adtext">
    <w:name w:val="adtext"/>
    <w:basedOn w:val="DefaultParagraphFont"/>
    <w:rsid w:val="001D69EB"/>
  </w:style>
  <w:style w:type="character" w:customStyle="1" w:styleId="UL-Bold">
    <w:name w:val="UL-Bold"/>
    <w:basedOn w:val="DefaultParagraphFont"/>
    <w:rsid w:val="001D69EB"/>
    <w:rPr>
      <w:u w:val="thick"/>
    </w:rPr>
  </w:style>
  <w:style w:type="character" w:customStyle="1" w:styleId="UL-None">
    <w:name w:val="UL-None"/>
    <w:basedOn w:val="DefaultParagraphFont"/>
    <w:rsid w:val="001D69EB"/>
    <w:rPr>
      <w:strike w:val="0"/>
      <w:dstrike w:val="0"/>
      <w:u w:val="none"/>
      <w:effect w:val="none"/>
    </w:rPr>
  </w:style>
  <w:style w:type="character" w:customStyle="1" w:styleId="gl">
    <w:name w:val="gl"/>
    <w:basedOn w:val="DefaultParagraphFont"/>
    <w:rsid w:val="001D69EB"/>
  </w:style>
  <w:style w:type="character" w:customStyle="1" w:styleId="qu730rj69h">
    <w:name w:val="qu730rj69h"/>
    <w:basedOn w:val="DefaultParagraphFont"/>
    <w:rsid w:val="001D69EB"/>
  </w:style>
  <w:style w:type="paragraph" w:customStyle="1" w:styleId="optext">
    <w:name w:val="optext"/>
    <w:basedOn w:val="Normal"/>
    <w:uiPriority w:val="99"/>
    <w:qFormat/>
    <w:rsid w:val="001D69E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1D69EB"/>
  </w:style>
  <w:style w:type="character" w:customStyle="1" w:styleId="icr880">
    <w:name w:val="icr880"/>
    <w:basedOn w:val="DefaultParagraphFont"/>
    <w:rsid w:val="001D69EB"/>
  </w:style>
  <w:style w:type="character" w:customStyle="1" w:styleId="hx23q54">
    <w:name w:val="hx23q54"/>
    <w:basedOn w:val="DefaultParagraphFont"/>
    <w:rsid w:val="001D69EB"/>
  </w:style>
  <w:style w:type="character" w:customStyle="1" w:styleId="m-5348258726587825636gmail-style13ptbold">
    <w:name w:val="m_-5348258726587825636gmail-style13ptbold"/>
    <w:basedOn w:val="DefaultParagraphFont"/>
    <w:rsid w:val="001D69EB"/>
  </w:style>
  <w:style w:type="character" w:customStyle="1" w:styleId="m-5348258726587825636gmail-styleunderline">
    <w:name w:val="m_-5348258726587825636gmail-styleunderline"/>
    <w:basedOn w:val="DefaultParagraphFont"/>
    <w:rsid w:val="001D69EB"/>
  </w:style>
  <w:style w:type="character" w:customStyle="1" w:styleId="UnderlineCharChar1">
    <w:name w:val="Underline Char Char1"/>
    <w:basedOn w:val="DefaultParagraphFont"/>
    <w:rsid w:val="001D69EB"/>
    <w:rPr>
      <w:u w:val="single"/>
      <w:lang w:val="en-US" w:eastAsia="en-US" w:bidi="ar-SA"/>
    </w:rPr>
  </w:style>
  <w:style w:type="character" w:customStyle="1" w:styleId="m4385445901877740177gmail-styleunderline">
    <w:name w:val="m_4385445901877740177gmail-styleunderline"/>
    <w:basedOn w:val="DefaultParagraphFont"/>
    <w:rsid w:val="001D69EB"/>
  </w:style>
  <w:style w:type="character" w:customStyle="1" w:styleId="CardsFont12ptCharChar">
    <w:name w:val="Cards + Font: 12 pt Char Char"/>
    <w:basedOn w:val="DefaultParagraphFont"/>
    <w:rsid w:val="001D69EB"/>
    <w:rPr>
      <w:sz w:val="24"/>
      <w:szCs w:val="24"/>
      <w:u w:val="thick"/>
      <w:lang w:val="en-US" w:eastAsia="en-US" w:bidi="ar-SA"/>
    </w:rPr>
  </w:style>
  <w:style w:type="character" w:customStyle="1" w:styleId="NothingChar1">
    <w:name w:val="Nothing Char1"/>
    <w:basedOn w:val="DefaultParagraphFont"/>
    <w:rsid w:val="001D69EB"/>
    <w:rPr>
      <w:lang w:val="en-US" w:eastAsia="en-US" w:bidi="ar-SA"/>
    </w:rPr>
  </w:style>
  <w:style w:type="paragraph" w:customStyle="1" w:styleId="useless">
    <w:name w:val="useless"/>
    <w:basedOn w:val="Normal"/>
    <w:uiPriority w:val="99"/>
    <w:qFormat/>
    <w:rsid w:val="001D69EB"/>
    <w:rPr>
      <w:rFonts w:ascii="Times New Roman" w:eastAsia="Times New Roman" w:hAnsi="Times New Roman"/>
      <w:sz w:val="12"/>
    </w:rPr>
  </w:style>
  <w:style w:type="character" w:customStyle="1" w:styleId="DDIUnderline">
    <w:name w:val="DDI Underline"/>
    <w:qFormat/>
    <w:rsid w:val="001D69EB"/>
    <w:rPr>
      <w:rFonts w:ascii="Times New Roman" w:hAnsi="Times New Roman"/>
      <w:sz w:val="24"/>
      <w:u w:val="single"/>
    </w:rPr>
  </w:style>
  <w:style w:type="character" w:customStyle="1" w:styleId="Char1">
    <w:name w:val="Char1"/>
    <w:basedOn w:val="DefaultParagraphFont"/>
    <w:rsid w:val="001D69EB"/>
    <w:rPr>
      <w:rFonts w:cs="Arial"/>
      <w:b/>
      <w:bCs/>
      <w:iCs/>
      <w:sz w:val="24"/>
      <w:szCs w:val="28"/>
      <w:lang w:val="en-US" w:eastAsia="en-US" w:bidi="ar-SA"/>
    </w:rPr>
  </w:style>
  <w:style w:type="paragraph" w:customStyle="1" w:styleId="ALLCAPS">
    <w:name w:val="ALL CAPS"/>
    <w:basedOn w:val="Normal"/>
    <w:link w:val="ALLCAPSChar"/>
    <w:rsid w:val="001D69EB"/>
    <w:rPr>
      <w:rFonts w:ascii="Times New Roman" w:eastAsia="Times New Roman" w:hAnsi="Times New Roman"/>
      <w:b/>
      <w:caps/>
    </w:rPr>
  </w:style>
  <w:style w:type="character" w:customStyle="1" w:styleId="ALLCAPSChar">
    <w:name w:val="ALL CAPS Char"/>
    <w:basedOn w:val="DefaultParagraphFont"/>
    <w:link w:val="ALLCAPS"/>
    <w:rsid w:val="001D69EB"/>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1D69E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1D69EB"/>
    <w:rPr>
      <w:rFonts w:ascii="Times New Roman" w:eastAsia="Times New Roman" w:hAnsi="Times New Roman" w:cs="Calibri"/>
      <w:b/>
    </w:rPr>
  </w:style>
  <w:style w:type="character" w:customStyle="1" w:styleId="10ptnotbold">
    <w:name w:val="10ptnotbold"/>
    <w:basedOn w:val="DefaultParagraphFont"/>
    <w:rsid w:val="001D69EB"/>
    <w:rPr>
      <w:sz w:val="20"/>
    </w:rPr>
  </w:style>
  <w:style w:type="character" w:customStyle="1" w:styleId="Cites-AuthorDate">
    <w:name w:val="Cites-Author/Date"/>
    <w:rsid w:val="001D69EB"/>
    <w:rPr>
      <w:rFonts w:ascii="Helvetica" w:hAnsi="Helvetica"/>
      <w:b/>
      <w:sz w:val="22"/>
      <w:szCs w:val="24"/>
      <w:u w:val="thick"/>
    </w:rPr>
  </w:style>
  <w:style w:type="paragraph" w:customStyle="1" w:styleId="CiteTag">
    <w:name w:val="Cite/Tag"/>
    <w:basedOn w:val="Normal"/>
    <w:uiPriority w:val="99"/>
    <w:qFormat/>
    <w:rsid w:val="001D69EB"/>
    <w:rPr>
      <w:rFonts w:ascii="Times New Roman" w:eastAsia="Cambria" w:hAnsi="Times New Roman"/>
      <w:b/>
    </w:rPr>
  </w:style>
  <w:style w:type="character" w:customStyle="1" w:styleId="CardsFont6ptChar1">
    <w:name w:val="Cards + Font: 6 pt Char1"/>
    <w:basedOn w:val="CardsChar"/>
    <w:link w:val="CardsFont6pt"/>
    <w:rsid w:val="001D69E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D69EB"/>
  </w:style>
  <w:style w:type="character" w:customStyle="1" w:styleId="m489902567989944824gmail-styleunderline">
    <w:name w:val="m_489902567989944824gmail-styleunderline"/>
    <w:basedOn w:val="DefaultParagraphFont"/>
    <w:rsid w:val="001D69EB"/>
  </w:style>
  <w:style w:type="character" w:customStyle="1" w:styleId="UnresolvedMention2">
    <w:name w:val="Unresolved Mention2"/>
    <w:basedOn w:val="DefaultParagraphFont"/>
    <w:uiPriority w:val="99"/>
    <w:semiHidden/>
    <w:rsid w:val="001D69EB"/>
    <w:rPr>
      <w:color w:val="808080"/>
      <w:shd w:val="clear" w:color="auto" w:fill="E6E6E6"/>
    </w:rPr>
  </w:style>
  <w:style w:type="character" w:customStyle="1" w:styleId="swauthor">
    <w:name w:val="sw_author"/>
    <w:rsid w:val="001D69EB"/>
  </w:style>
  <w:style w:type="character" w:customStyle="1" w:styleId="UnderlineCharChar3">
    <w:name w:val="Underline Char Char3"/>
    <w:rsid w:val="001D69EB"/>
    <w:rPr>
      <w:szCs w:val="24"/>
      <w:u w:val="single"/>
      <w:lang w:val="en-US" w:eastAsia="en-US" w:bidi="ar-SA"/>
    </w:rPr>
  </w:style>
  <w:style w:type="character" w:customStyle="1" w:styleId="tl8wme">
    <w:name w:val="tl8wme"/>
    <w:basedOn w:val="DefaultParagraphFont"/>
    <w:rsid w:val="001D69EB"/>
  </w:style>
  <w:style w:type="character" w:customStyle="1" w:styleId="Mention3">
    <w:name w:val="Mention3"/>
    <w:basedOn w:val="DefaultParagraphFont"/>
    <w:uiPriority w:val="99"/>
    <w:semiHidden/>
    <w:unhideWhenUsed/>
    <w:rsid w:val="001D69EB"/>
    <w:rPr>
      <w:color w:val="2B579A"/>
      <w:shd w:val="clear" w:color="auto" w:fill="E6E6E6"/>
    </w:rPr>
  </w:style>
  <w:style w:type="character" w:customStyle="1" w:styleId="m-5251091010484660064gmail-style13ptbold">
    <w:name w:val="m_-5251091010484660064gmail-style13ptbold"/>
    <w:basedOn w:val="DefaultParagraphFont"/>
    <w:rsid w:val="001D69EB"/>
  </w:style>
  <w:style w:type="character" w:customStyle="1" w:styleId="m-5251091010484660064gmail-styleunderline">
    <w:name w:val="m_-5251091010484660064gmail-styleunderline"/>
    <w:basedOn w:val="DefaultParagraphFont"/>
    <w:rsid w:val="001D69EB"/>
  </w:style>
  <w:style w:type="character" w:customStyle="1" w:styleId="tablecaption">
    <w:name w:val="tablecaption"/>
    <w:basedOn w:val="DefaultParagraphFont"/>
    <w:rsid w:val="001D69EB"/>
  </w:style>
  <w:style w:type="character" w:customStyle="1" w:styleId="StyleLatinHelvetica105ptBlack">
    <w:name w:val="Style (Latin) Helvetica 10.5 pt Black"/>
    <w:basedOn w:val="DefaultParagraphFont"/>
    <w:rsid w:val="001D69EB"/>
    <w:rPr>
      <w:rFonts w:ascii="Times New Roman" w:hAnsi="Times New Roman"/>
      <w:color w:val="000000"/>
      <w:sz w:val="21"/>
    </w:rPr>
  </w:style>
  <w:style w:type="character" w:customStyle="1" w:styleId="m-413333960618644972gmail-style13ptbold">
    <w:name w:val="m_-413333960618644972gmail-style13ptbold"/>
    <w:basedOn w:val="DefaultParagraphFont"/>
    <w:rsid w:val="001D69EB"/>
  </w:style>
  <w:style w:type="character" w:customStyle="1" w:styleId="m-413333960618644972gmail-styleunderline">
    <w:name w:val="m_-413333960618644972gmail-styleunderline"/>
    <w:basedOn w:val="DefaultParagraphFont"/>
    <w:rsid w:val="001D69EB"/>
  </w:style>
  <w:style w:type="character" w:customStyle="1" w:styleId="m8314098763611656848gmail-stylestylebold12pt">
    <w:name w:val="m_8314098763611656848gmail-stylestylebold12pt"/>
    <w:basedOn w:val="DefaultParagraphFont"/>
    <w:rsid w:val="001D69EB"/>
  </w:style>
  <w:style w:type="character" w:customStyle="1" w:styleId="m8314098763611656848gmail-styleboldunderline">
    <w:name w:val="m_8314098763611656848gmail-styleboldunderline"/>
    <w:basedOn w:val="DefaultParagraphFont"/>
    <w:rsid w:val="001D69EB"/>
  </w:style>
  <w:style w:type="paragraph" w:customStyle="1" w:styleId="Spacer">
    <w:name w:val="Spacer"/>
    <w:basedOn w:val="Heading1"/>
    <w:link w:val="SpacerChar"/>
    <w:autoRedefine/>
    <w:uiPriority w:val="4"/>
    <w:qFormat/>
    <w:rsid w:val="001D69E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1D69EB"/>
    <w:rPr>
      <w:rFonts w:ascii="Calibri" w:eastAsiaTheme="majorEastAsia" w:hAnsi="Calibri" w:cstheme="majorBidi"/>
      <w:b/>
      <w:bCs/>
      <w:szCs w:val="32"/>
    </w:rPr>
  </w:style>
  <w:style w:type="paragraph" w:customStyle="1" w:styleId="msonormal0">
    <w:name w:val="msonormal"/>
    <w:basedOn w:val="Normal"/>
    <w:rsid w:val="001D69E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D69E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D69EB"/>
    <w:rPr>
      <w:rFonts w:ascii="Georgia" w:eastAsia="Times New Roman" w:hAnsi="Georgia" w:cs="Arial" w:hint="default"/>
      <w:b/>
      <w:bCs/>
      <w:kern w:val="32"/>
      <w:sz w:val="28"/>
      <w:szCs w:val="32"/>
    </w:rPr>
  </w:style>
  <w:style w:type="character" w:customStyle="1" w:styleId="SmallChar0">
    <w:name w:val="Small Char"/>
    <w:qFormat/>
    <w:rsid w:val="001D69EB"/>
    <w:rPr>
      <w:rFonts w:ascii="Arial Narrow" w:hAnsi="Arial Narrow" w:cs="Times New Roman"/>
      <w:color w:val="000000"/>
      <w:sz w:val="16"/>
    </w:rPr>
  </w:style>
  <w:style w:type="character" w:customStyle="1" w:styleId="CiteReal0">
    <w:name w:val="CiteReal"/>
    <w:uiPriority w:val="1"/>
    <w:qFormat/>
    <w:rsid w:val="001D69EB"/>
    <w:rPr>
      <w:rFonts w:ascii="Arial" w:hAnsi="Arial"/>
      <w:b/>
      <w:sz w:val="24"/>
      <w:u w:val="single"/>
    </w:rPr>
  </w:style>
  <w:style w:type="character" w:customStyle="1" w:styleId="dropcap1">
    <w:name w:val="dropcap1"/>
    <w:rsid w:val="001D69EB"/>
  </w:style>
  <w:style w:type="paragraph" w:customStyle="1" w:styleId="Style31">
    <w:name w:val="Style31"/>
    <w:basedOn w:val="Normal"/>
    <w:uiPriority w:val="99"/>
    <w:rsid w:val="001D69EB"/>
    <w:pPr>
      <w:spacing w:line="197" w:lineRule="exact"/>
      <w:jc w:val="both"/>
    </w:pPr>
    <w:rPr>
      <w:rFonts w:ascii="Palatino Linotype" w:hAnsi="Palatino Linotype" w:cs="Palatino Linotype"/>
    </w:rPr>
  </w:style>
  <w:style w:type="paragraph" w:customStyle="1" w:styleId="Style42">
    <w:name w:val="Style42"/>
    <w:basedOn w:val="Normal"/>
    <w:uiPriority w:val="99"/>
    <w:rsid w:val="001D69EB"/>
    <w:pPr>
      <w:spacing w:line="202" w:lineRule="exact"/>
      <w:jc w:val="both"/>
    </w:pPr>
    <w:rPr>
      <w:rFonts w:ascii="Palatino Linotype" w:hAnsi="Palatino Linotype" w:cs="Palatino Linotype"/>
    </w:rPr>
  </w:style>
  <w:style w:type="paragraph" w:customStyle="1" w:styleId="Style51">
    <w:name w:val="Style51"/>
    <w:basedOn w:val="Normal"/>
    <w:uiPriority w:val="99"/>
    <w:rsid w:val="001D69EB"/>
    <w:pPr>
      <w:spacing w:line="200" w:lineRule="exact"/>
      <w:jc w:val="both"/>
    </w:pPr>
    <w:rPr>
      <w:rFonts w:ascii="Palatino Linotype" w:hAnsi="Palatino Linotype" w:cs="Palatino Linotype"/>
    </w:rPr>
  </w:style>
  <w:style w:type="character" w:customStyle="1" w:styleId="FontStyle72">
    <w:name w:val="Font Style72"/>
    <w:uiPriority w:val="99"/>
    <w:rsid w:val="001D69EB"/>
    <w:rPr>
      <w:rFonts w:ascii="Cambria" w:hAnsi="Cambria" w:cs="Cambria" w:hint="default"/>
      <w:sz w:val="16"/>
      <w:szCs w:val="16"/>
    </w:rPr>
  </w:style>
  <w:style w:type="character" w:customStyle="1" w:styleId="FontStyle73">
    <w:name w:val="Font Style73"/>
    <w:uiPriority w:val="99"/>
    <w:rsid w:val="001D69EB"/>
    <w:rPr>
      <w:rFonts w:ascii="Cambria" w:hAnsi="Cambria" w:cs="Cambria" w:hint="default"/>
      <w:i/>
      <w:iCs/>
      <w:sz w:val="16"/>
      <w:szCs w:val="16"/>
    </w:rPr>
  </w:style>
  <w:style w:type="character" w:customStyle="1" w:styleId="UnderlinestyleChar2">
    <w:name w:val="Underline style Char2"/>
    <w:rsid w:val="001D69EB"/>
    <w:rPr>
      <w:sz w:val="22"/>
      <w:szCs w:val="24"/>
      <w:u w:val="single"/>
      <w:lang w:val="en-US" w:eastAsia="en-US" w:bidi="ar-SA"/>
    </w:rPr>
  </w:style>
  <w:style w:type="paragraph" w:customStyle="1" w:styleId="CitationCharChar">
    <w:name w:val="Citation Char Char"/>
    <w:basedOn w:val="Normal"/>
    <w:uiPriority w:val="6"/>
    <w:qFormat/>
    <w:rsid w:val="001D69EB"/>
    <w:pPr>
      <w:ind w:left="1440" w:right="1440"/>
    </w:pPr>
    <w:rPr>
      <w:rFonts w:ascii="Cambria" w:eastAsia="Verdana" w:hAnsi="Cambria" w:cs="Cambria"/>
      <w:szCs w:val="20"/>
      <w:u w:val="single"/>
    </w:rPr>
  </w:style>
  <w:style w:type="character" w:customStyle="1" w:styleId="FontStyle49">
    <w:name w:val="Font Style49"/>
    <w:uiPriority w:val="99"/>
    <w:rsid w:val="001D69EB"/>
    <w:rPr>
      <w:rFonts w:ascii="Cambria" w:hAnsi="Cambria" w:cs="Cambria"/>
      <w:sz w:val="20"/>
      <w:szCs w:val="20"/>
    </w:rPr>
  </w:style>
  <w:style w:type="character" w:customStyle="1" w:styleId="FontStyle50">
    <w:name w:val="Font Style50"/>
    <w:uiPriority w:val="99"/>
    <w:rsid w:val="001D69E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D69E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D69EB"/>
    <w:rPr>
      <w:rFonts w:ascii="Cambria" w:eastAsia="Cambria" w:hAnsi="Cambria" w:cs="Cambria"/>
      <w:spacing w:val="-3"/>
      <w:sz w:val="22"/>
      <w:szCs w:val="20"/>
    </w:rPr>
  </w:style>
  <w:style w:type="character" w:customStyle="1" w:styleId="kn">
    <w:name w:val="kn"/>
    <w:basedOn w:val="DefaultParagraphFont"/>
    <w:rsid w:val="001D69EB"/>
  </w:style>
  <w:style w:type="character" w:customStyle="1" w:styleId="StyleStyleUnderlineUnderlineStyleBoldUnderlineIntenseEmphas">
    <w:name w:val="Style Style UnderlineUnderlineStyle Bold UnderlineIntense Emphas..."/>
    <w:basedOn w:val="DefaultParagraphFont"/>
    <w:rsid w:val="001D69EB"/>
    <w:rPr>
      <w:b/>
      <w:bCs/>
      <w:sz w:val="26"/>
      <w:u w:val="single"/>
    </w:rPr>
  </w:style>
  <w:style w:type="character" w:customStyle="1" w:styleId="articoloinside">
    <w:name w:val="articolo_inside"/>
    <w:rsid w:val="001D69EB"/>
  </w:style>
  <w:style w:type="paragraph" w:customStyle="1" w:styleId="pagetools">
    <w:name w:val="pagetools"/>
    <w:basedOn w:val="Normal"/>
    <w:rsid w:val="001D69EB"/>
    <w:pPr>
      <w:spacing w:before="100" w:beforeAutospacing="1" w:after="100" w:afterAutospacing="1"/>
    </w:pPr>
    <w:rPr>
      <w:rFonts w:ascii="Cambria" w:eastAsia="Cambria" w:hAnsi="Cambria"/>
      <w:sz w:val="24"/>
    </w:rPr>
  </w:style>
  <w:style w:type="character" w:customStyle="1" w:styleId="desc">
    <w:name w:val="desc"/>
    <w:basedOn w:val="DefaultParagraphFont"/>
    <w:rsid w:val="001D69EB"/>
  </w:style>
  <w:style w:type="character" w:customStyle="1" w:styleId="job">
    <w:name w:val="job"/>
    <w:basedOn w:val="DefaultParagraphFont"/>
    <w:rsid w:val="001D69EB"/>
  </w:style>
  <w:style w:type="character" w:customStyle="1" w:styleId="publisher">
    <w:name w:val="publisher"/>
    <w:basedOn w:val="DefaultParagraphFont"/>
    <w:rsid w:val="001D69EB"/>
  </w:style>
  <w:style w:type="character" w:customStyle="1" w:styleId="pubyear">
    <w:name w:val="pubyear"/>
    <w:basedOn w:val="DefaultParagraphFont"/>
    <w:rsid w:val="001D69EB"/>
  </w:style>
  <w:style w:type="character" w:customStyle="1" w:styleId="pubcity">
    <w:name w:val="pubcity"/>
    <w:basedOn w:val="DefaultParagraphFont"/>
    <w:rsid w:val="001D69EB"/>
  </w:style>
  <w:style w:type="character" w:customStyle="1" w:styleId="bodycontentlink">
    <w:name w:val="bodycontentlink"/>
    <w:basedOn w:val="DefaultParagraphFont"/>
    <w:rsid w:val="001D69EB"/>
  </w:style>
  <w:style w:type="paragraph" w:customStyle="1" w:styleId="C-Text">
    <w:name w:val="C-Text"/>
    <w:basedOn w:val="Normal"/>
    <w:rsid w:val="001D69EB"/>
    <w:pPr>
      <w:tabs>
        <w:tab w:val="num" w:pos="720"/>
      </w:tabs>
      <w:ind w:left="720" w:hanging="360"/>
    </w:pPr>
    <w:rPr>
      <w:rFonts w:ascii="Book Antiqua" w:hAnsi="Book Antiqua"/>
      <w:sz w:val="24"/>
    </w:rPr>
  </w:style>
  <w:style w:type="character" w:customStyle="1" w:styleId="ecdate">
    <w:name w:val="ec_date"/>
    <w:basedOn w:val="DefaultParagraphFont"/>
    <w:rsid w:val="001D69EB"/>
    <w:rPr>
      <w:rFonts w:ascii="Symbol" w:hAnsi="Symbol" w:hint="default"/>
      <w:sz w:val="20"/>
      <w:szCs w:val="20"/>
      <w:shd w:val="clear" w:color="auto" w:fill="FFFFFF"/>
    </w:rPr>
  </w:style>
  <w:style w:type="paragraph" w:customStyle="1" w:styleId="ecmsonormal">
    <w:name w:val="ec_msonormal"/>
    <w:basedOn w:val="Normal"/>
    <w:rsid w:val="001D69E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D69EB"/>
  </w:style>
  <w:style w:type="character" w:customStyle="1" w:styleId="articleheadline">
    <w:name w:val="articleheadline"/>
    <w:basedOn w:val="DefaultParagraphFont"/>
    <w:rsid w:val="001D69EB"/>
  </w:style>
  <w:style w:type="paragraph" w:customStyle="1" w:styleId="u-intro">
    <w:name w:val="u-intro"/>
    <w:basedOn w:val="Normal"/>
    <w:rsid w:val="001D69EB"/>
    <w:pPr>
      <w:spacing w:before="100" w:beforeAutospacing="1" w:after="100" w:afterAutospacing="1"/>
    </w:pPr>
    <w:rPr>
      <w:sz w:val="24"/>
    </w:rPr>
  </w:style>
  <w:style w:type="character" w:customStyle="1" w:styleId="u-byline">
    <w:name w:val="u-byline"/>
    <w:basedOn w:val="DefaultParagraphFont"/>
    <w:rsid w:val="001D69EB"/>
  </w:style>
  <w:style w:type="character" w:customStyle="1" w:styleId="articlebya">
    <w:name w:val="articleby_a"/>
    <w:basedOn w:val="DefaultParagraphFont"/>
    <w:rsid w:val="001D69EB"/>
  </w:style>
  <w:style w:type="character" w:customStyle="1" w:styleId="popupwinby">
    <w:name w:val="popupwinby"/>
    <w:basedOn w:val="DefaultParagraphFont"/>
    <w:rsid w:val="001D69EB"/>
  </w:style>
  <w:style w:type="character" w:customStyle="1" w:styleId="storyheader">
    <w:name w:val="storyheader"/>
    <w:basedOn w:val="DefaultParagraphFont"/>
    <w:rsid w:val="001D69EB"/>
  </w:style>
  <w:style w:type="character" w:customStyle="1" w:styleId="marron">
    <w:name w:val="marron"/>
    <w:basedOn w:val="DefaultParagraphFont"/>
    <w:rsid w:val="001D69EB"/>
  </w:style>
  <w:style w:type="paragraph" w:customStyle="1" w:styleId="StyleNormalWeb10pt">
    <w:name w:val="Style Normal (Web) + 10 pt"/>
    <w:basedOn w:val="NormalWeb"/>
    <w:next w:val="Normal"/>
    <w:rsid w:val="001D69EB"/>
    <w:rPr>
      <w:rFonts w:ascii="Bookman Old Style" w:eastAsiaTheme="minorHAnsi" w:hAnsi="Bookman Old Style"/>
      <w:sz w:val="20"/>
      <w:lang w:bidi="ar-SA"/>
    </w:rPr>
  </w:style>
  <w:style w:type="character" w:customStyle="1" w:styleId="StyleNormalWeb10ptChar">
    <w:name w:val="Style Normal (Web) + 10 pt Char"/>
    <w:basedOn w:val="DefaultParagraphFont"/>
    <w:rsid w:val="001D69EB"/>
    <w:rPr>
      <w:szCs w:val="24"/>
      <w:lang w:val="en-US" w:eastAsia="en-US" w:bidi="ar-SA"/>
    </w:rPr>
  </w:style>
  <w:style w:type="paragraph" w:customStyle="1" w:styleId="TagCiteShells">
    <w:name w:val="Tag/Cite/Shells"/>
    <w:basedOn w:val="Normal"/>
    <w:rsid w:val="001D69EB"/>
    <w:rPr>
      <w:b/>
    </w:rPr>
  </w:style>
  <w:style w:type="paragraph" w:customStyle="1" w:styleId="DefinitionTerm">
    <w:name w:val="Definition Term"/>
    <w:basedOn w:val="Normal"/>
    <w:next w:val="Normal"/>
    <w:rsid w:val="001D69EB"/>
    <w:rPr>
      <w:snapToGrid w:val="0"/>
      <w:sz w:val="24"/>
    </w:rPr>
  </w:style>
  <w:style w:type="character" w:customStyle="1" w:styleId="Style3CharChar">
    <w:name w:val="Style3 Char Char"/>
    <w:basedOn w:val="DefaultParagraphFont"/>
    <w:rsid w:val="001D69E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D69EB"/>
    <w:pPr>
      <w:spacing w:after="60"/>
    </w:pPr>
    <w:rPr>
      <w:rFonts w:eastAsia="Segoe UI" w:cs="Cambria"/>
      <w:caps/>
      <w:sz w:val="20"/>
      <w:lang w:eastAsia="zh-CN"/>
    </w:rPr>
  </w:style>
  <w:style w:type="character" w:customStyle="1" w:styleId="NormalChar0">
    <w:name w:val="Normal Char"/>
    <w:basedOn w:val="DefaultParagraphFont"/>
    <w:rsid w:val="001D69EB"/>
    <w:rPr>
      <w:lang w:eastAsia="en-US"/>
    </w:rPr>
  </w:style>
  <w:style w:type="character" w:customStyle="1" w:styleId="BoldUnderlineChar2">
    <w:name w:val="Bold + Underline Char"/>
    <w:basedOn w:val="DefaultParagraphFont"/>
    <w:rsid w:val="001D69E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D69E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1D69EB"/>
  </w:style>
  <w:style w:type="character" w:customStyle="1" w:styleId="CharacterStyle7">
    <w:name w:val="Character Style 7"/>
    <w:rsid w:val="001D69EB"/>
    <w:rPr>
      <w:rFonts w:ascii="Trebuchet MS" w:hAnsi="Trebuchet MS" w:cs="Trebuchet MS"/>
      <w:sz w:val="20"/>
      <w:szCs w:val="20"/>
      <w:u w:val="single"/>
    </w:rPr>
  </w:style>
  <w:style w:type="character" w:customStyle="1" w:styleId="StyleStyle4Char">
    <w:name w:val="Style Style4 + Char"/>
    <w:basedOn w:val="DefaultParagraphFont"/>
    <w:rsid w:val="001D69E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D69E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D69EB"/>
    <w:rPr>
      <w:rFonts w:ascii="Symbol" w:hAnsi="Symbol"/>
      <w:sz w:val="21"/>
      <w:szCs w:val="21"/>
      <w:u w:val="thick"/>
    </w:rPr>
  </w:style>
  <w:style w:type="character" w:customStyle="1" w:styleId="UnderlinedEvidenceCharChar">
    <w:name w:val="Underlined Evidence Char Char"/>
    <w:basedOn w:val="DefaultParagraphFont"/>
    <w:rsid w:val="001D69EB"/>
    <w:rPr>
      <w:rFonts w:ascii="Symbol" w:hAnsi="Symbol"/>
      <w:sz w:val="21"/>
      <w:szCs w:val="21"/>
      <w:u w:val="thick"/>
      <w:lang w:val="en-US" w:eastAsia="en-US" w:bidi="ar-SA"/>
    </w:rPr>
  </w:style>
  <w:style w:type="character" w:styleId="PlaceholderText">
    <w:name w:val="Placeholder Text"/>
    <w:basedOn w:val="DefaultParagraphFont"/>
    <w:uiPriority w:val="99"/>
    <w:rsid w:val="001D69EB"/>
    <w:rPr>
      <w:color w:val="808080"/>
    </w:rPr>
  </w:style>
  <w:style w:type="paragraph" w:customStyle="1" w:styleId="Cite8">
    <w:name w:val="Cite8"/>
    <w:basedOn w:val="Normal"/>
    <w:autoRedefine/>
    <w:qFormat/>
    <w:rsid w:val="001D69EB"/>
    <w:rPr>
      <w:rFonts w:ascii="Trebuchet MS" w:eastAsia="Verdana" w:hAnsi="Trebuchet MS" w:cs="Cambria"/>
    </w:rPr>
  </w:style>
  <w:style w:type="paragraph" w:customStyle="1" w:styleId="8font">
    <w:name w:val="8font"/>
    <w:basedOn w:val="Normal"/>
    <w:next w:val="Normal"/>
    <w:autoRedefine/>
    <w:rsid w:val="001D69EB"/>
    <w:rPr>
      <w:rFonts w:eastAsia="Cambria Math" w:cs="Cambria"/>
      <w:szCs w:val="16"/>
    </w:rPr>
  </w:style>
  <w:style w:type="character" w:customStyle="1" w:styleId="NoterefInText">
    <w:name w:val="_NoterefInText"/>
    <w:uiPriority w:val="99"/>
    <w:rsid w:val="001D69EB"/>
    <w:rPr>
      <w:rFonts w:cs="AKDPE C+ Utopia"/>
      <w:color w:val="000000"/>
    </w:rPr>
  </w:style>
  <w:style w:type="character" w:customStyle="1" w:styleId="postauthor">
    <w:name w:val="postauthor"/>
    <w:basedOn w:val="DefaultParagraphFont"/>
    <w:rsid w:val="001D69EB"/>
  </w:style>
  <w:style w:type="paragraph" w:customStyle="1" w:styleId="notes-source-hasnotes">
    <w:name w:val="notes-source-hasnotes"/>
    <w:basedOn w:val="Normal"/>
    <w:rsid w:val="001D69EB"/>
    <w:pPr>
      <w:spacing w:before="100" w:beforeAutospacing="1" w:after="100" w:afterAutospacing="1"/>
    </w:pPr>
    <w:rPr>
      <w:rFonts w:ascii="Tahoma" w:hAnsi="Tahoma"/>
      <w:szCs w:val="20"/>
    </w:rPr>
  </w:style>
  <w:style w:type="character" w:customStyle="1" w:styleId="span">
    <w:name w:val="span"/>
    <w:basedOn w:val="DefaultParagraphFont"/>
    <w:rsid w:val="001D69EB"/>
  </w:style>
  <w:style w:type="character" w:customStyle="1" w:styleId="maintitle">
    <w:name w:val="maintitle"/>
    <w:basedOn w:val="DefaultParagraphFont"/>
    <w:rsid w:val="001D69EB"/>
  </w:style>
  <w:style w:type="character" w:customStyle="1" w:styleId="thirdparty-logo">
    <w:name w:val="thirdparty-logo"/>
    <w:basedOn w:val="DefaultParagraphFont"/>
    <w:rsid w:val="001D69EB"/>
  </w:style>
  <w:style w:type="character" w:customStyle="1" w:styleId="posted">
    <w:name w:val="posted"/>
    <w:basedOn w:val="DefaultParagraphFont"/>
    <w:rsid w:val="001D69EB"/>
  </w:style>
  <w:style w:type="character" w:customStyle="1" w:styleId="ticker">
    <w:name w:val="ticker"/>
    <w:basedOn w:val="DefaultParagraphFont"/>
    <w:rsid w:val="001D69EB"/>
  </w:style>
  <w:style w:type="paragraph" w:customStyle="1" w:styleId="articlemeta">
    <w:name w:val="articlemeta"/>
    <w:basedOn w:val="Normal"/>
    <w:rsid w:val="001D69EB"/>
    <w:pPr>
      <w:spacing w:before="100" w:beforeAutospacing="1" w:after="100" w:afterAutospacing="1"/>
    </w:pPr>
    <w:rPr>
      <w:rFonts w:ascii="Tahoma" w:hAnsi="Tahoma"/>
      <w:szCs w:val="20"/>
    </w:rPr>
  </w:style>
  <w:style w:type="character" w:customStyle="1" w:styleId="vcard">
    <w:name w:val="vcard"/>
    <w:basedOn w:val="DefaultParagraphFont"/>
    <w:rsid w:val="001D69EB"/>
  </w:style>
  <w:style w:type="character" w:customStyle="1" w:styleId="print-footnote">
    <w:name w:val="print-footnote"/>
    <w:basedOn w:val="DefaultParagraphFont"/>
    <w:rsid w:val="001D69EB"/>
  </w:style>
  <w:style w:type="character" w:customStyle="1" w:styleId="datestring">
    <w:name w:val="datestring"/>
    <w:basedOn w:val="DefaultParagraphFont"/>
    <w:rsid w:val="001D69EB"/>
  </w:style>
  <w:style w:type="paragraph" w:customStyle="1" w:styleId="noindent0">
    <w:name w:val="no_indent"/>
    <w:basedOn w:val="Normal"/>
    <w:rsid w:val="001D69EB"/>
    <w:pPr>
      <w:spacing w:before="100" w:beforeAutospacing="1" w:after="100" w:afterAutospacing="1"/>
    </w:pPr>
    <w:rPr>
      <w:rFonts w:ascii="Tahoma" w:hAnsi="Tahoma"/>
      <w:szCs w:val="20"/>
    </w:rPr>
  </w:style>
  <w:style w:type="character" w:customStyle="1" w:styleId="email">
    <w:name w:val="email"/>
    <w:basedOn w:val="DefaultParagraphFont"/>
    <w:rsid w:val="001D69EB"/>
  </w:style>
  <w:style w:type="paragraph" w:customStyle="1" w:styleId="left">
    <w:name w:val="left"/>
    <w:basedOn w:val="Normal"/>
    <w:rsid w:val="001D69EB"/>
    <w:pPr>
      <w:spacing w:before="100" w:beforeAutospacing="1" w:after="100" w:afterAutospacing="1"/>
    </w:pPr>
    <w:rPr>
      <w:rFonts w:ascii="Tahoma" w:hAnsi="Tahoma"/>
      <w:szCs w:val="20"/>
    </w:rPr>
  </w:style>
  <w:style w:type="paragraph" w:customStyle="1" w:styleId="right">
    <w:name w:val="right"/>
    <w:basedOn w:val="Normal"/>
    <w:rsid w:val="001D69EB"/>
    <w:pPr>
      <w:spacing w:before="100" w:beforeAutospacing="1" w:after="100" w:afterAutospacing="1"/>
    </w:pPr>
    <w:rPr>
      <w:rFonts w:ascii="Tahoma" w:hAnsi="Tahoma"/>
      <w:szCs w:val="20"/>
    </w:rPr>
  </w:style>
  <w:style w:type="character" w:customStyle="1" w:styleId="gptad">
    <w:name w:val="gptad"/>
    <w:basedOn w:val="DefaultParagraphFont"/>
    <w:rsid w:val="001D69EB"/>
  </w:style>
  <w:style w:type="paragraph" w:customStyle="1" w:styleId="creditpostedmodified">
    <w:name w:val="credit_posted_modified"/>
    <w:basedOn w:val="Normal"/>
    <w:rsid w:val="001D69EB"/>
    <w:pPr>
      <w:spacing w:before="100" w:beforeAutospacing="1" w:after="100" w:afterAutospacing="1"/>
    </w:pPr>
    <w:rPr>
      <w:rFonts w:ascii="Tahoma" w:hAnsi="Tahoma"/>
      <w:szCs w:val="20"/>
    </w:rPr>
  </w:style>
  <w:style w:type="character" w:customStyle="1" w:styleId="creditline">
    <w:name w:val="creditline"/>
    <w:basedOn w:val="DefaultParagraphFont"/>
    <w:rsid w:val="001D69EB"/>
  </w:style>
  <w:style w:type="character" w:customStyle="1" w:styleId="grd">
    <w:name w:val="grd"/>
    <w:basedOn w:val="DefaultParagraphFont"/>
    <w:rsid w:val="001D69EB"/>
  </w:style>
  <w:style w:type="paragraph" w:customStyle="1" w:styleId="hs-text-container">
    <w:name w:val="hs-text-container"/>
    <w:basedOn w:val="Normal"/>
    <w:rsid w:val="001D69EB"/>
    <w:pPr>
      <w:spacing w:before="100" w:beforeAutospacing="1" w:after="100" w:afterAutospacing="1"/>
    </w:pPr>
    <w:rPr>
      <w:rFonts w:ascii="Tahoma" w:hAnsi="Tahoma"/>
      <w:szCs w:val="20"/>
    </w:rPr>
  </w:style>
  <w:style w:type="character" w:customStyle="1" w:styleId="created">
    <w:name w:val="created"/>
    <w:basedOn w:val="DefaultParagraphFont"/>
    <w:rsid w:val="001D69EB"/>
  </w:style>
  <w:style w:type="character" w:customStyle="1" w:styleId="changed">
    <w:name w:val="changed"/>
    <w:basedOn w:val="DefaultParagraphFont"/>
    <w:rsid w:val="001D69EB"/>
  </w:style>
  <w:style w:type="character" w:customStyle="1" w:styleId="article-author-name">
    <w:name w:val="article-author-name"/>
    <w:basedOn w:val="DefaultParagraphFont"/>
    <w:rsid w:val="001D69EB"/>
  </w:style>
  <w:style w:type="character" w:customStyle="1" w:styleId="bioexcerpt">
    <w:name w:val="bio_excerpt"/>
    <w:basedOn w:val="DefaultParagraphFont"/>
    <w:rsid w:val="001D69EB"/>
  </w:style>
  <w:style w:type="character" w:customStyle="1" w:styleId="commentcount">
    <w:name w:val="comment_count"/>
    <w:basedOn w:val="DefaultParagraphFont"/>
    <w:rsid w:val="001D69EB"/>
  </w:style>
  <w:style w:type="character" w:customStyle="1" w:styleId="searchtermshighlighted">
    <w:name w:val="searchtermshighlighted"/>
    <w:basedOn w:val="DefaultParagraphFont"/>
    <w:rsid w:val="001D69EB"/>
  </w:style>
  <w:style w:type="character" w:customStyle="1" w:styleId="contributornametrigger">
    <w:name w:val="contributornametrigger"/>
    <w:basedOn w:val="DefaultParagraphFont"/>
    <w:rsid w:val="001D69EB"/>
  </w:style>
  <w:style w:type="character" w:customStyle="1" w:styleId="bylinepipe">
    <w:name w:val="bylinepipe"/>
    <w:basedOn w:val="DefaultParagraphFont"/>
    <w:rsid w:val="001D69EB"/>
  </w:style>
  <w:style w:type="character" w:customStyle="1" w:styleId="lucenesearchresulturlb">
    <w:name w:val="lucene_search_result_url_b"/>
    <w:basedOn w:val="DefaultParagraphFont"/>
    <w:rsid w:val="001D69EB"/>
  </w:style>
  <w:style w:type="character" w:customStyle="1" w:styleId="faculty-title">
    <w:name w:val="faculty-title"/>
    <w:basedOn w:val="DefaultParagraphFont"/>
    <w:rsid w:val="001D69EB"/>
  </w:style>
  <w:style w:type="character" w:customStyle="1" w:styleId="count">
    <w:name w:val="count"/>
    <w:basedOn w:val="DefaultParagraphFont"/>
    <w:rsid w:val="001D69EB"/>
  </w:style>
  <w:style w:type="character" w:customStyle="1" w:styleId="volume">
    <w:name w:val="volume"/>
    <w:basedOn w:val="DefaultParagraphFont"/>
    <w:rsid w:val="001D69EB"/>
  </w:style>
  <w:style w:type="character" w:customStyle="1" w:styleId="issue">
    <w:name w:val="issue"/>
    <w:basedOn w:val="DefaultParagraphFont"/>
    <w:rsid w:val="001D69EB"/>
  </w:style>
  <w:style w:type="character" w:customStyle="1" w:styleId="pages">
    <w:name w:val="pages"/>
    <w:basedOn w:val="DefaultParagraphFont"/>
    <w:rsid w:val="001D69EB"/>
  </w:style>
  <w:style w:type="character" w:customStyle="1" w:styleId="field-content">
    <w:name w:val="field-content"/>
    <w:basedOn w:val="DefaultParagraphFont"/>
    <w:rsid w:val="001D69EB"/>
  </w:style>
  <w:style w:type="character" w:customStyle="1" w:styleId="person">
    <w:name w:val="person"/>
    <w:basedOn w:val="DefaultParagraphFont"/>
    <w:rsid w:val="001D69EB"/>
  </w:style>
  <w:style w:type="character" w:customStyle="1" w:styleId="corresponding">
    <w:name w:val="corresponding"/>
    <w:basedOn w:val="DefaultParagraphFont"/>
    <w:rsid w:val="001D69EB"/>
  </w:style>
  <w:style w:type="character" w:customStyle="1" w:styleId="entry-date">
    <w:name w:val="entry-date"/>
    <w:basedOn w:val="DefaultParagraphFont"/>
    <w:rsid w:val="001D69EB"/>
  </w:style>
  <w:style w:type="paragraph" w:customStyle="1" w:styleId="entry-meta">
    <w:name w:val="entry-meta"/>
    <w:basedOn w:val="Normal"/>
    <w:rsid w:val="001D69EB"/>
    <w:pPr>
      <w:spacing w:before="100" w:beforeAutospacing="1" w:after="100" w:afterAutospacing="1"/>
    </w:pPr>
    <w:rPr>
      <w:rFonts w:ascii="Tahoma" w:hAnsi="Tahoma"/>
      <w:szCs w:val="20"/>
    </w:rPr>
  </w:style>
  <w:style w:type="character" w:customStyle="1" w:styleId="post-time">
    <w:name w:val="post-time"/>
    <w:basedOn w:val="DefaultParagraphFont"/>
    <w:rsid w:val="001D69EB"/>
  </w:style>
  <w:style w:type="character" w:customStyle="1" w:styleId="post-category">
    <w:name w:val="post-category"/>
    <w:basedOn w:val="DefaultParagraphFont"/>
    <w:rsid w:val="001D69EB"/>
  </w:style>
  <w:style w:type="character" w:customStyle="1" w:styleId="post-author">
    <w:name w:val="post-author"/>
    <w:basedOn w:val="DefaultParagraphFont"/>
    <w:rsid w:val="001D69EB"/>
  </w:style>
  <w:style w:type="character" w:customStyle="1" w:styleId="A10">
    <w:name w:val="A10"/>
    <w:uiPriority w:val="99"/>
    <w:rsid w:val="001D69EB"/>
    <w:rPr>
      <w:rFonts w:cs="MS Mincho"/>
      <w:color w:val="000000"/>
      <w:sz w:val="11"/>
      <w:szCs w:val="11"/>
    </w:rPr>
  </w:style>
  <w:style w:type="paragraph" w:customStyle="1" w:styleId="Pa10">
    <w:name w:val="Pa10"/>
    <w:basedOn w:val="Default"/>
    <w:next w:val="Default"/>
    <w:uiPriority w:val="99"/>
    <w:rsid w:val="001D69E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D69EB"/>
    <w:pPr>
      <w:widowControl w:val="0"/>
      <w:spacing w:line="241" w:lineRule="atLeast"/>
    </w:pPr>
    <w:rPr>
      <w:rFonts w:ascii="Verdana" w:eastAsiaTheme="minorEastAsia" w:hAnsi="Verdana" w:cs="Cambria"/>
      <w:color w:val="auto"/>
    </w:rPr>
  </w:style>
  <w:style w:type="character" w:customStyle="1" w:styleId="A9">
    <w:name w:val="A9"/>
    <w:uiPriority w:val="99"/>
    <w:rsid w:val="001D69EB"/>
    <w:rPr>
      <w:rFonts w:cs="MS Mincho"/>
      <w:color w:val="000000"/>
      <w:sz w:val="14"/>
      <w:szCs w:val="14"/>
    </w:rPr>
  </w:style>
  <w:style w:type="paragraph" w:customStyle="1" w:styleId="articledetails">
    <w:name w:val="articledetails"/>
    <w:basedOn w:val="Normal"/>
    <w:rsid w:val="001D69EB"/>
    <w:pPr>
      <w:spacing w:before="100" w:beforeAutospacing="1" w:after="100" w:afterAutospacing="1"/>
    </w:pPr>
    <w:rPr>
      <w:rFonts w:ascii="Tahoma" w:hAnsi="Tahoma"/>
      <w:szCs w:val="20"/>
    </w:rPr>
  </w:style>
  <w:style w:type="character" w:customStyle="1" w:styleId="posted-and-updated">
    <w:name w:val="posted-and-updated"/>
    <w:basedOn w:val="DefaultParagraphFont"/>
    <w:rsid w:val="001D69EB"/>
  </w:style>
  <w:style w:type="paragraph" w:customStyle="1" w:styleId="aff">
    <w:name w:val="aff"/>
    <w:basedOn w:val="Normal"/>
    <w:rsid w:val="001D69EB"/>
    <w:pPr>
      <w:spacing w:before="100" w:beforeAutospacing="1" w:after="100" w:afterAutospacing="1"/>
    </w:pPr>
    <w:rPr>
      <w:rFonts w:ascii="Tahoma" w:hAnsi="Tahoma"/>
      <w:szCs w:val="20"/>
    </w:rPr>
  </w:style>
  <w:style w:type="character" w:customStyle="1" w:styleId="entry-author">
    <w:name w:val="entry-author"/>
    <w:basedOn w:val="DefaultParagraphFont"/>
    <w:rsid w:val="001D69EB"/>
  </w:style>
  <w:style w:type="character" w:customStyle="1" w:styleId="entry-author-name">
    <w:name w:val="entry-author-name"/>
    <w:basedOn w:val="DefaultParagraphFont"/>
    <w:rsid w:val="001D69EB"/>
  </w:style>
  <w:style w:type="character" w:customStyle="1" w:styleId="arial11">
    <w:name w:val="arial_11"/>
    <w:basedOn w:val="DefaultParagraphFont"/>
    <w:rsid w:val="001D69EB"/>
  </w:style>
  <w:style w:type="character" w:customStyle="1" w:styleId="contrib-degrees">
    <w:name w:val="contrib-degrees"/>
    <w:basedOn w:val="DefaultParagraphFont"/>
    <w:rsid w:val="001D69EB"/>
  </w:style>
  <w:style w:type="character" w:customStyle="1" w:styleId="contrib-on-behalf-of">
    <w:name w:val="contrib-on-behalf-of"/>
    <w:basedOn w:val="DefaultParagraphFont"/>
    <w:rsid w:val="001D69EB"/>
  </w:style>
  <w:style w:type="character" w:customStyle="1" w:styleId="pubtime">
    <w:name w:val="pubtime"/>
    <w:basedOn w:val="DefaultParagraphFont"/>
    <w:rsid w:val="001D69EB"/>
  </w:style>
  <w:style w:type="character" w:customStyle="1" w:styleId="time">
    <w:name w:val="time"/>
    <w:basedOn w:val="DefaultParagraphFont"/>
    <w:rsid w:val="001D69EB"/>
  </w:style>
  <w:style w:type="character" w:customStyle="1" w:styleId="fbcommentscount">
    <w:name w:val="fb_comments_count"/>
    <w:basedOn w:val="DefaultParagraphFont"/>
    <w:rsid w:val="001D69EB"/>
  </w:style>
  <w:style w:type="character" w:customStyle="1" w:styleId="stsharethiscustom">
    <w:name w:val="st_sharethis_custom"/>
    <w:basedOn w:val="DefaultParagraphFont"/>
    <w:rsid w:val="001D69EB"/>
  </w:style>
  <w:style w:type="paragraph" w:customStyle="1" w:styleId="permalinkable">
    <w:name w:val="permalinkable"/>
    <w:basedOn w:val="Normal"/>
    <w:rsid w:val="001D69EB"/>
    <w:pPr>
      <w:spacing w:before="100" w:beforeAutospacing="1" w:after="100" w:afterAutospacing="1"/>
    </w:pPr>
    <w:rPr>
      <w:rFonts w:ascii="Tahoma" w:hAnsi="Tahoma"/>
      <w:szCs w:val="20"/>
    </w:rPr>
  </w:style>
  <w:style w:type="character" w:customStyle="1" w:styleId="post-date">
    <w:name w:val="post-date"/>
    <w:basedOn w:val="DefaultParagraphFont"/>
    <w:rsid w:val="001D69EB"/>
  </w:style>
  <w:style w:type="character" w:customStyle="1" w:styleId="link-external">
    <w:name w:val="link-external"/>
    <w:basedOn w:val="DefaultParagraphFont"/>
    <w:rsid w:val="001D69EB"/>
  </w:style>
  <w:style w:type="character" w:customStyle="1" w:styleId="articleauthor">
    <w:name w:val="article_author"/>
    <w:basedOn w:val="DefaultParagraphFont"/>
    <w:rsid w:val="001D69EB"/>
  </w:style>
  <w:style w:type="character" w:customStyle="1" w:styleId="articleissue">
    <w:name w:val="article_issue"/>
    <w:basedOn w:val="DefaultParagraphFont"/>
    <w:rsid w:val="001D69EB"/>
  </w:style>
  <w:style w:type="character" w:customStyle="1" w:styleId="a-size-large">
    <w:name w:val="a-size-large"/>
    <w:basedOn w:val="DefaultParagraphFont"/>
    <w:rsid w:val="001D69EB"/>
  </w:style>
  <w:style w:type="character" w:customStyle="1" w:styleId="a-size-medium">
    <w:name w:val="a-size-medium"/>
    <w:basedOn w:val="DefaultParagraphFont"/>
    <w:rsid w:val="001D69EB"/>
  </w:style>
  <w:style w:type="character" w:customStyle="1" w:styleId="contribution">
    <w:name w:val="contribution"/>
    <w:basedOn w:val="DefaultParagraphFont"/>
    <w:rsid w:val="001D69EB"/>
  </w:style>
  <w:style w:type="character" w:customStyle="1" w:styleId="a-color-secondary">
    <w:name w:val="a-color-secondary"/>
    <w:basedOn w:val="DefaultParagraphFont"/>
    <w:rsid w:val="001D69EB"/>
  </w:style>
  <w:style w:type="paragraph" w:customStyle="1" w:styleId="sbyline">
    <w:name w:val="sbyline"/>
    <w:basedOn w:val="Normal"/>
    <w:rsid w:val="001D69EB"/>
    <w:pPr>
      <w:spacing w:before="100" w:beforeAutospacing="1" w:after="100" w:afterAutospacing="1"/>
    </w:pPr>
    <w:rPr>
      <w:rFonts w:ascii="Tahoma" w:hAnsi="Tahoma"/>
      <w:szCs w:val="20"/>
    </w:rPr>
  </w:style>
  <w:style w:type="character" w:customStyle="1" w:styleId="ui-author">
    <w:name w:val="ui-author"/>
    <w:basedOn w:val="DefaultParagraphFont"/>
    <w:rsid w:val="001D69EB"/>
  </w:style>
  <w:style w:type="character" w:customStyle="1" w:styleId="ui-staffline">
    <w:name w:val="ui-staffline"/>
    <w:basedOn w:val="DefaultParagraphFont"/>
    <w:rsid w:val="001D69EB"/>
  </w:style>
  <w:style w:type="paragraph" w:customStyle="1" w:styleId="promotion-tag-p">
    <w:name w:val="promotion-tag-p"/>
    <w:basedOn w:val="Normal"/>
    <w:rsid w:val="001D69EB"/>
    <w:pPr>
      <w:spacing w:before="100" w:beforeAutospacing="1" w:after="100" w:afterAutospacing="1"/>
    </w:pPr>
    <w:rPr>
      <w:rFonts w:ascii="Tahoma" w:hAnsi="Tahoma"/>
      <w:szCs w:val="20"/>
    </w:rPr>
  </w:style>
  <w:style w:type="paragraph" w:customStyle="1" w:styleId="heading">
    <w:name w:val="heading"/>
    <w:basedOn w:val="Normal"/>
    <w:rsid w:val="001D69EB"/>
    <w:pPr>
      <w:spacing w:before="100" w:beforeAutospacing="1" w:after="100" w:afterAutospacing="1"/>
    </w:pPr>
    <w:rPr>
      <w:rFonts w:ascii="Tahoma" w:hAnsi="Tahoma"/>
      <w:szCs w:val="20"/>
    </w:rPr>
  </w:style>
  <w:style w:type="character" w:customStyle="1" w:styleId="value">
    <w:name w:val="value"/>
    <w:basedOn w:val="DefaultParagraphFont"/>
    <w:rsid w:val="001D69EB"/>
  </w:style>
  <w:style w:type="character" w:customStyle="1" w:styleId="specialissuelabel">
    <w:name w:val="specialissuelabel"/>
    <w:basedOn w:val="DefaultParagraphFont"/>
    <w:rsid w:val="001D69EB"/>
  </w:style>
  <w:style w:type="character" w:customStyle="1" w:styleId="referencediv">
    <w:name w:val="referencediv"/>
    <w:basedOn w:val="DefaultParagraphFont"/>
    <w:rsid w:val="001D69EB"/>
  </w:style>
  <w:style w:type="character" w:customStyle="1" w:styleId="wp-smiley">
    <w:name w:val="wp-smiley"/>
    <w:basedOn w:val="DefaultParagraphFont"/>
    <w:rsid w:val="001D69EB"/>
  </w:style>
  <w:style w:type="character" w:customStyle="1" w:styleId="meta-prep">
    <w:name w:val="meta-prep"/>
    <w:basedOn w:val="DefaultParagraphFont"/>
    <w:rsid w:val="001D69EB"/>
  </w:style>
  <w:style w:type="character" w:customStyle="1" w:styleId="artjournal">
    <w:name w:val="art_journal"/>
    <w:basedOn w:val="DefaultParagraphFont"/>
    <w:rsid w:val="001D69EB"/>
  </w:style>
  <w:style w:type="character" w:customStyle="1" w:styleId="artdatevolumeissuepart">
    <w:name w:val="art_datevolumeissuepart"/>
    <w:basedOn w:val="DefaultParagraphFont"/>
    <w:rsid w:val="001D69EB"/>
  </w:style>
  <w:style w:type="character" w:customStyle="1" w:styleId="artpages">
    <w:name w:val="art_pages"/>
    <w:basedOn w:val="DefaultParagraphFont"/>
    <w:rsid w:val="001D69EB"/>
  </w:style>
  <w:style w:type="character" w:customStyle="1" w:styleId="singlehighlightclass">
    <w:name w:val="single_highlight_class"/>
    <w:basedOn w:val="DefaultParagraphFont"/>
    <w:rsid w:val="001D69EB"/>
  </w:style>
  <w:style w:type="character" w:customStyle="1" w:styleId="degree">
    <w:name w:val="degree"/>
    <w:basedOn w:val="DefaultParagraphFont"/>
    <w:rsid w:val="001D69EB"/>
  </w:style>
  <w:style w:type="character" w:customStyle="1" w:styleId="major">
    <w:name w:val="major"/>
    <w:basedOn w:val="DefaultParagraphFont"/>
    <w:rsid w:val="001D69EB"/>
  </w:style>
  <w:style w:type="character" w:customStyle="1" w:styleId="authors">
    <w:name w:val="authors"/>
    <w:basedOn w:val="DefaultParagraphFont"/>
    <w:rsid w:val="001D69EB"/>
  </w:style>
  <w:style w:type="character" w:customStyle="1" w:styleId="views">
    <w:name w:val="views"/>
    <w:basedOn w:val="DefaultParagraphFont"/>
    <w:rsid w:val="001D69EB"/>
  </w:style>
  <w:style w:type="character" w:customStyle="1" w:styleId="stmainservices">
    <w:name w:val="stmainservices"/>
    <w:basedOn w:val="DefaultParagraphFont"/>
    <w:rsid w:val="001D69EB"/>
  </w:style>
  <w:style w:type="character" w:customStyle="1" w:styleId="stbubblehcount">
    <w:name w:val="stbubble_hcount"/>
    <w:basedOn w:val="DefaultParagraphFont"/>
    <w:rsid w:val="001D69EB"/>
  </w:style>
  <w:style w:type="paragraph" w:customStyle="1" w:styleId="Document">
    <w:name w:val="_Document"/>
    <w:basedOn w:val="Default"/>
    <w:next w:val="Default"/>
    <w:uiPriority w:val="99"/>
    <w:rsid w:val="001D69E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D69E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D69EB"/>
    <w:pPr>
      <w:widowControl w:val="0"/>
    </w:pPr>
    <w:rPr>
      <w:rFonts w:ascii="AKDPE C+ Utopia" w:eastAsiaTheme="minorEastAsia" w:hAnsi="AKDPE C+ Utopia" w:cs="Cambria"/>
      <w:color w:val="auto"/>
    </w:rPr>
  </w:style>
  <w:style w:type="paragraph" w:customStyle="1" w:styleId="collapsed-hide">
    <w:name w:val="collapsed-hide"/>
    <w:basedOn w:val="Normal"/>
    <w:rsid w:val="001D69EB"/>
    <w:pPr>
      <w:spacing w:before="100" w:beforeAutospacing="1" w:after="100" w:afterAutospacing="1"/>
    </w:pPr>
    <w:rPr>
      <w:rFonts w:ascii="Tahoma" w:hAnsi="Tahoma"/>
      <w:szCs w:val="20"/>
    </w:rPr>
  </w:style>
  <w:style w:type="paragraph" w:customStyle="1" w:styleId="Pa7">
    <w:name w:val="Pa7"/>
    <w:basedOn w:val="Default"/>
    <w:next w:val="Default"/>
    <w:uiPriority w:val="99"/>
    <w:rsid w:val="001D69EB"/>
    <w:pPr>
      <w:widowControl w:val="0"/>
      <w:spacing w:line="211" w:lineRule="atLeast"/>
    </w:pPr>
    <w:rPr>
      <w:rFonts w:ascii="Courier New" w:eastAsiaTheme="minorEastAsia" w:hAnsi="Courier New" w:cs="Cambria"/>
      <w:color w:val="auto"/>
    </w:rPr>
  </w:style>
  <w:style w:type="paragraph" w:customStyle="1" w:styleId="odd">
    <w:name w:val="odd"/>
    <w:basedOn w:val="Normal"/>
    <w:rsid w:val="001D69EB"/>
    <w:pPr>
      <w:spacing w:before="100" w:beforeAutospacing="1" w:after="100" w:afterAutospacing="1"/>
    </w:pPr>
    <w:rPr>
      <w:rFonts w:ascii="Tahoma" w:hAnsi="Tahoma"/>
      <w:szCs w:val="20"/>
    </w:rPr>
  </w:style>
  <w:style w:type="character" w:customStyle="1" w:styleId="article-date">
    <w:name w:val="article-date"/>
    <w:basedOn w:val="DefaultParagraphFont"/>
    <w:rsid w:val="001D69EB"/>
  </w:style>
  <w:style w:type="character" w:customStyle="1" w:styleId="article-author">
    <w:name w:val="article-author"/>
    <w:basedOn w:val="DefaultParagraphFont"/>
    <w:rsid w:val="001D69EB"/>
  </w:style>
  <w:style w:type="character" w:customStyle="1" w:styleId="tolocaltime">
    <w:name w:val="tolocaltime"/>
    <w:basedOn w:val="DefaultParagraphFont"/>
    <w:rsid w:val="001D69EB"/>
  </w:style>
  <w:style w:type="character" w:customStyle="1" w:styleId="pb-byline">
    <w:name w:val="pb-byline"/>
    <w:basedOn w:val="DefaultParagraphFont"/>
    <w:rsid w:val="001D69EB"/>
  </w:style>
  <w:style w:type="character" w:customStyle="1" w:styleId="pb-timestamp">
    <w:name w:val="pb-timestamp"/>
    <w:basedOn w:val="DefaultParagraphFont"/>
    <w:rsid w:val="001D69EB"/>
  </w:style>
  <w:style w:type="paragraph" w:customStyle="1" w:styleId="Pa8">
    <w:name w:val="Pa8"/>
    <w:basedOn w:val="Default"/>
    <w:next w:val="Default"/>
    <w:uiPriority w:val="99"/>
    <w:rsid w:val="001D69E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D69E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D69EB"/>
  </w:style>
  <w:style w:type="character" w:customStyle="1" w:styleId="even">
    <w:name w:val="even"/>
    <w:basedOn w:val="DefaultParagraphFont"/>
    <w:rsid w:val="001D69EB"/>
  </w:style>
  <w:style w:type="paragraph" w:customStyle="1" w:styleId="volissue">
    <w:name w:val="volissue"/>
    <w:basedOn w:val="Normal"/>
    <w:rsid w:val="001D69EB"/>
    <w:pPr>
      <w:spacing w:before="100" w:beforeAutospacing="1" w:after="100" w:afterAutospacing="1"/>
    </w:pPr>
    <w:rPr>
      <w:rFonts w:ascii="Tahoma" w:hAnsi="Tahoma"/>
      <w:szCs w:val="20"/>
    </w:rPr>
  </w:style>
  <w:style w:type="character" w:customStyle="1" w:styleId="view-count">
    <w:name w:val="view-count"/>
    <w:basedOn w:val="DefaultParagraphFont"/>
    <w:rsid w:val="001D69EB"/>
  </w:style>
  <w:style w:type="character" w:customStyle="1" w:styleId="tChar">
    <w:name w:val="t Char"/>
    <w:rsid w:val="001D69EB"/>
    <w:rPr>
      <w:rFonts w:ascii="Georgia" w:eastAsia="Times New Roman" w:hAnsi="Georgia" w:cs="Calibri"/>
      <w:b/>
      <w:lang w:val="x-none" w:eastAsia="x-none"/>
    </w:rPr>
  </w:style>
  <w:style w:type="paragraph" w:customStyle="1" w:styleId="BoldUnderlineChar20">
    <w:name w:val="BoldUnderline Char2"/>
    <w:link w:val="BoldUnderlineChar2Char"/>
    <w:rsid w:val="001D69E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D69EB"/>
    <w:rPr>
      <w:rFonts w:ascii="Times New Roman" w:eastAsia="Times New Roman" w:hAnsi="Times New Roman" w:cs="Times New Roman"/>
      <w:b/>
      <w:sz w:val="20"/>
      <w:u w:val="single"/>
    </w:rPr>
  </w:style>
  <w:style w:type="character" w:customStyle="1" w:styleId="UnderlineCharChar4">
    <w:name w:val="Underline Char Char4"/>
    <w:rsid w:val="001D69EB"/>
    <w:rPr>
      <w:szCs w:val="24"/>
      <w:u w:val="single"/>
      <w:lang w:val="en-US" w:eastAsia="en-US" w:bidi="ar-SA"/>
    </w:rPr>
  </w:style>
  <w:style w:type="character" w:customStyle="1" w:styleId="BoldUnderlineCharChar3">
    <w:name w:val="BoldUnderline Char Char3"/>
    <w:rsid w:val="001D69EB"/>
    <w:rPr>
      <w:b/>
      <w:szCs w:val="24"/>
      <w:u w:val="single"/>
      <w:lang w:val="en-US" w:eastAsia="en-US" w:bidi="ar-SA"/>
    </w:rPr>
  </w:style>
  <w:style w:type="character" w:customStyle="1" w:styleId="BoldUnderlineCharChar2">
    <w:name w:val="BoldUnderline Char Char2"/>
    <w:rsid w:val="001D69EB"/>
    <w:rPr>
      <w:b/>
      <w:szCs w:val="24"/>
      <w:u w:val="single"/>
      <w:lang w:val="en-US" w:eastAsia="en-US" w:bidi="ar-SA"/>
    </w:rPr>
  </w:style>
  <w:style w:type="paragraph" w:customStyle="1" w:styleId="UnderlineCard0">
    <w:name w:val="UnderlineCard"/>
    <w:basedOn w:val="Heading3"/>
    <w:link w:val="UnderlineCardChar"/>
    <w:qFormat/>
    <w:rsid w:val="001D69EB"/>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1D69EB"/>
    <w:rPr>
      <w:rFonts w:ascii="Calibri" w:eastAsia="Calibri" w:hAnsi="Calibri" w:cs="Times New Roman"/>
      <w:sz w:val="20"/>
      <w:szCs w:val="20"/>
      <w:u w:val="single"/>
      <w:lang w:val="x-none" w:eastAsia="x-none"/>
    </w:rPr>
  </w:style>
  <w:style w:type="character" w:customStyle="1" w:styleId="5Notunderlined">
    <w:name w:val="5 Not underlined"/>
    <w:rsid w:val="001D69EB"/>
    <w:rPr>
      <w:rFonts w:ascii="Times New Roman" w:hAnsi="Times New Roman"/>
      <w:sz w:val="16"/>
    </w:rPr>
  </w:style>
  <w:style w:type="character" w:customStyle="1" w:styleId="volume-issue">
    <w:name w:val="volume-issue"/>
    <w:rsid w:val="001D69EB"/>
    <w:rPr>
      <w:rFonts w:cs="Times New Roman"/>
    </w:rPr>
  </w:style>
  <w:style w:type="character" w:customStyle="1" w:styleId="i">
    <w:name w:val="i"/>
    <w:basedOn w:val="DefaultParagraphFont"/>
    <w:uiPriority w:val="99"/>
    <w:rsid w:val="001D69EB"/>
  </w:style>
  <w:style w:type="character" w:customStyle="1" w:styleId="storytext">
    <w:name w:val="storytext"/>
    <w:basedOn w:val="DefaultParagraphFont"/>
    <w:rsid w:val="001D69EB"/>
  </w:style>
  <w:style w:type="character" w:customStyle="1" w:styleId="heading3char0">
    <w:name w:val="heading3char"/>
    <w:rsid w:val="001D69EB"/>
  </w:style>
  <w:style w:type="character" w:customStyle="1" w:styleId="boldness1">
    <w:name w:val="boldness1"/>
    <w:rsid w:val="001D69EB"/>
  </w:style>
  <w:style w:type="paragraph" w:customStyle="1" w:styleId="Cardd">
    <w:name w:val="Cardd"/>
    <w:basedOn w:val="Normal"/>
    <w:uiPriority w:val="4"/>
    <w:qFormat/>
    <w:rsid w:val="001D69EB"/>
    <w:pPr>
      <w:ind w:left="288" w:right="288"/>
    </w:pPr>
  </w:style>
  <w:style w:type="paragraph" w:customStyle="1" w:styleId="document0">
    <w:name w:val="document"/>
    <w:basedOn w:val="Normal"/>
    <w:rsid w:val="001D69E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1D69EB"/>
    <w:rPr>
      <w:rFonts w:cs="Arial"/>
      <w:bCs/>
      <w:szCs w:val="26"/>
      <w:u w:val="single"/>
      <w:lang w:val="en-US" w:eastAsia="en-US" w:bidi="ar-SA"/>
    </w:rPr>
  </w:style>
  <w:style w:type="character" w:customStyle="1" w:styleId="current-selection">
    <w:name w:val="current-selection"/>
    <w:basedOn w:val="DefaultParagraphFont"/>
    <w:rsid w:val="001D69EB"/>
  </w:style>
  <w:style w:type="character" w:customStyle="1" w:styleId="a2">
    <w:name w:val="_"/>
    <w:basedOn w:val="DefaultParagraphFont"/>
    <w:rsid w:val="001D69EB"/>
  </w:style>
  <w:style w:type="paragraph" w:customStyle="1" w:styleId="Shrink6">
    <w:name w:val="Shrink 6"/>
    <w:basedOn w:val="Normal"/>
    <w:qFormat/>
    <w:rsid w:val="001D69EB"/>
    <w:rPr>
      <w:rFonts w:eastAsia="Calibri" w:cs="Times New Roman"/>
      <w:sz w:val="12"/>
    </w:rPr>
  </w:style>
  <w:style w:type="character" w:customStyle="1" w:styleId="messagecontent">
    <w:name w:val="message_content"/>
    <w:rsid w:val="001D69EB"/>
  </w:style>
  <w:style w:type="character" w:customStyle="1" w:styleId="StyleUnderlineChar">
    <w:name w:val="Style Underline Char"/>
    <w:basedOn w:val="DefaultParagraphFont"/>
    <w:rsid w:val="001D69E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D69E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1D69EB"/>
    <w:rPr>
      <w:rFonts w:ascii="Calibri" w:eastAsia="Times New Roman" w:hAnsi="Calibri" w:cs="Arial"/>
      <w:b/>
      <w:bCs/>
      <w:kern w:val="32"/>
      <w:szCs w:val="32"/>
      <w:u w:val="single"/>
    </w:rPr>
  </w:style>
  <w:style w:type="character" w:customStyle="1" w:styleId="twelptblackblack1">
    <w:name w:val="twelptblackblack1"/>
    <w:basedOn w:val="DefaultParagraphFont"/>
    <w:rsid w:val="001D69EB"/>
    <w:rPr>
      <w:rFonts w:ascii="Verdana" w:hAnsi="Verdana" w:hint="default"/>
      <w:color w:val="000000"/>
      <w:sz w:val="16"/>
      <w:szCs w:val="16"/>
    </w:rPr>
  </w:style>
  <w:style w:type="character" w:customStyle="1" w:styleId="Heading3CharCharCharChar1">
    <w:name w:val="Heading 3 Char Char Char Char1"/>
    <w:rsid w:val="001D69EB"/>
    <w:rPr>
      <w:rFonts w:cs="Arial"/>
      <w:bCs/>
      <w:szCs w:val="26"/>
      <w:u w:val="single"/>
      <w:lang w:val="en-US" w:eastAsia="en-US" w:bidi="ar-SA"/>
    </w:rPr>
  </w:style>
  <w:style w:type="paragraph" w:customStyle="1" w:styleId="conintrotext">
    <w:name w:val="conintrotext"/>
    <w:basedOn w:val="Normal"/>
    <w:uiPriority w:val="99"/>
    <w:rsid w:val="001D69EB"/>
    <w:pPr>
      <w:spacing w:before="100" w:beforeAutospacing="1" w:after="100" w:afterAutospacing="1"/>
    </w:pPr>
    <w:rPr>
      <w:rFonts w:eastAsia="Times New Roman"/>
      <w:sz w:val="24"/>
    </w:rPr>
  </w:style>
  <w:style w:type="character" w:customStyle="1" w:styleId="comment-body">
    <w:name w:val="comment-body"/>
    <w:rsid w:val="001D69EB"/>
  </w:style>
  <w:style w:type="character" w:customStyle="1" w:styleId="UnderlineCharCharChar1">
    <w:name w:val="Underline Char Char Char1"/>
    <w:rsid w:val="001D69E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D69E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D69EB"/>
    <w:rPr>
      <w:rFonts w:asciiTheme="minorHAnsi" w:eastAsia="MS Mincho" w:hAnsiTheme="minorHAnsi" w:cstheme="minorBidi"/>
      <w:b/>
      <w:sz w:val="24"/>
      <w:u w:val="single"/>
    </w:rPr>
  </w:style>
  <w:style w:type="character" w:customStyle="1" w:styleId="mw-headline">
    <w:name w:val="mw-headline"/>
    <w:rsid w:val="001D69EB"/>
  </w:style>
  <w:style w:type="character" w:customStyle="1" w:styleId="flagicon">
    <w:name w:val="flagicon"/>
    <w:rsid w:val="001D69EB"/>
  </w:style>
  <w:style w:type="paragraph" w:customStyle="1" w:styleId="assert">
    <w:name w:val="assert"/>
    <w:basedOn w:val="Normal"/>
    <w:uiPriority w:val="99"/>
    <w:rsid w:val="001D69EB"/>
    <w:pPr>
      <w:spacing w:before="100" w:beforeAutospacing="1" w:after="100" w:afterAutospacing="1"/>
    </w:pPr>
    <w:rPr>
      <w:rFonts w:eastAsia="Times New Roman"/>
      <w:sz w:val="24"/>
    </w:rPr>
  </w:style>
  <w:style w:type="character" w:customStyle="1" w:styleId="apturelink">
    <w:name w:val="apturelink"/>
    <w:rsid w:val="001D69EB"/>
  </w:style>
  <w:style w:type="character" w:customStyle="1" w:styleId="apturelinkicon">
    <w:name w:val="apturelinkicon"/>
    <w:rsid w:val="001D69EB"/>
  </w:style>
  <w:style w:type="paragraph" w:customStyle="1" w:styleId="Default1">
    <w:name w:val="Default1"/>
    <w:basedOn w:val="Default"/>
    <w:next w:val="Default"/>
    <w:uiPriority w:val="99"/>
    <w:rsid w:val="001D69EB"/>
    <w:rPr>
      <w:color w:val="auto"/>
    </w:rPr>
  </w:style>
  <w:style w:type="paragraph" w:customStyle="1" w:styleId="center">
    <w:name w:val="center"/>
    <w:basedOn w:val="Normal"/>
    <w:uiPriority w:val="99"/>
    <w:rsid w:val="001D69EB"/>
    <w:pPr>
      <w:spacing w:before="100" w:beforeAutospacing="1" w:after="100" w:afterAutospacing="1"/>
    </w:pPr>
    <w:rPr>
      <w:rFonts w:eastAsia="Times New Roman"/>
      <w:sz w:val="24"/>
    </w:rPr>
  </w:style>
  <w:style w:type="character" w:customStyle="1" w:styleId="LittleChar">
    <w:name w:val="Little Char"/>
    <w:link w:val="Little"/>
    <w:rsid w:val="001D69EB"/>
    <w:rPr>
      <w:rFonts w:ascii="Garamond" w:eastAsia="Times New Roman" w:hAnsi="Garamond" w:cs="Calibri"/>
      <w:sz w:val="22"/>
    </w:rPr>
  </w:style>
  <w:style w:type="character" w:customStyle="1" w:styleId="UnderlineChar1Char">
    <w:name w:val="Underline Char1 Char"/>
    <w:rsid w:val="001D69E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D69E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D69EB"/>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D69E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D69EB"/>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D69E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D69EB"/>
    <w:rPr>
      <w:rFonts w:asciiTheme="minorHAnsi" w:eastAsia="MS Mincho" w:hAnsiTheme="minorHAnsi" w:cstheme="minorBidi"/>
      <w:b/>
      <w:sz w:val="24"/>
      <w:u w:val="single"/>
    </w:rPr>
  </w:style>
  <w:style w:type="paragraph" w:customStyle="1" w:styleId="CardBody">
    <w:name w:val="Card Body"/>
    <w:basedOn w:val="Normal"/>
    <w:link w:val="CardBodyChar"/>
    <w:rsid w:val="001D69EB"/>
    <w:rPr>
      <w:rFonts w:eastAsia="Times New Roman"/>
    </w:rPr>
  </w:style>
  <w:style w:type="character" w:customStyle="1" w:styleId="CardBodyChar">
    <w:name w:val="Card Body Char"/>
    <w:link w:val="CardBody"/>
    <w:rsid w:val="001D69EB"/>
    <w:rPr>
      <w:rFonts w:ascii="Calibri" w:eastAsia="Times New Roman" w:hAnsi="Calibri" w:cs="Calibri"/>
      <w:sz w:val="22"/>
    </w:rPr>
  </w:style>
  <w:style w:type="character" w:customStyle="1" w:styleId="ptitleinside">
    <w:name w:val="p_title_inside"/>
    <w:rsid w:val="001D69EB"/>
  </w:style>
  <w:style w:type="paragraph" w:customStyle="1" w:styleId="StyleBoldandUnderlineChar11ptBorderSinglesolidline">
    <w:name w:val="Style Bold and Underline Char + 11 pt Border: : (Single solid line..."/>
    <w:link w:val="StyleBoldandUnderlineChar11ptBorderSinglesolidlineChar"/>
    <w:rsid w:val="001D69E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D69EB"/>
    <w:rPr>
      <w:rFonts w:eastAsia="Times New Roman"/>
      <w:b/>
      <w:bCs/>
      <w:sz w:val="22"/>
      <w:szCs w:val="20"/>
      <w:u w:val="single"/>
      <w:bdr w:val="single" w:sz="4" w:space="0" w:color="auto"/>
    </w:rPr>
  </w:style>
  <w:style w:type="character" w:customStyle="1" w:styleId="Heading1CharChar1">
    <w:name w:val="Heading 1 Char Char1"/>
    <w:rsid w:val="001D69EB"/>
    <w:rPr>
      <w:rFonts w:cs="Arial"/>
      <w:b/>
      <w:bCs/>
      <w:szCs w:val="32"/>
      <w:lang w:val="en-US" w:eastAsia="en-US" w:bidi="ar-SA"/>
    </w:rPr>
  </w:style>
  <w:style w:type="paragraph" w:customStyle="1" w:styleId="Indentation">
    <w:name w:val="Indentation"/>
    <w:basedOn w:val="Normal"/>
    <w:uiPriority w:val="99"/>
    <w:rsid w:val="001D69EB"/>
    <w:pPr>
      <w:ind w:left="288" w:right="288"/>
    </w:pPr>
  </w:style>
  <w:style w:type="character" w:customStyle="1" w:styleId="StyleUnderlineCharChar9ptBold">
    <w:name w:val="Style Underline Char Char + 9 pt Bold"/>
    <w:rsid w:val="001D69E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D69EB"/>
    <w:rPr>
      <w:rFonts w:eastAsia="Times New Roman"/>
      <w:u w:val="single"/>
    </w:rPr>
  </w:style>
  <w:style w:type="character" w:customStyle="1" w:styleId="StyleStyle4ArialNarrow9ptChar">
    <w:name w:val="Style Style4 + Arial Narrow 9 pt Char"/>
    <w:link w:val="StyleStyle4ArialNarrow9pt"/>
    <w:rsid w:val="001D69EB"/>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1D69EB"/>
    <w:rPr>
      <w:rFonts w:eastAsia="Times New Roman"/>
      <w:b/>
      <w:bCs/>
      <w:u w:val="single"/>
    </w:rPr>
  </w:style>
  <w:style w:type="character" w:customStyle="1" w:styleId="StyleStyle4ArialNarrow9ptBoldChar">
    <w:name w:val="Style Style4 + Arial Narrow 9 pt Bold Char"/>
    <w:link w:val="StyleStyle4ArialNarrow9ptBold"/>
    <w:rsid w:val="001D69EB"/>
    <w:rPr>
      <w:rFonts w:ascii="Calibri" w:eastAsia="Times New Roman" w:hAnsi="Calibri" w:cs="Calibri"/>
      <w:b/>
      <w:bCs/>
      <w:sz w:val="22"/>
      <w:u w:val="single"/>
    </w:rPr>
  </w:style>
  <w:style w:type="character" w:customStyle="1" w:styleId="StyleBoldandUnderlineCharChar29pt">
    <w:name w:val="Style Bold and Underline Char Char2 + 9 pt"/>
    <w:rsid w:val="001D69EB"/>
    <w:rPr>
      <w:rFonts w:ascii="Times New Roman" w:hAnsi="Times New Roman"/>
      <w:b/>
      <w:bCs/>
      <w:noProof w:val="0"/>
      <w:sz w:val="20"/>
      <w:u w:val="single"/>
    </w:rPr>
  </w:style>
  <w:style w:type="character" w:customStyle="1" w:styleId="StyleUnderlineCharChar19pt">
    <w:name w:val="Style Underline Char Char1 + 9 pt"/>
    <w:rsid w:val="001D69E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D69E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D69EB"/>
    <w:rPr>
      <w:rFonts w:ascii="Georgia" w:eastAsia="Times New Roman" w:hAnsi="Georgia"/>
      <w:b/>
      <w:smallCaps/>
      <w:sz w:val="24"/>
      <w:szCs w:val="24"/>
      <w:u w:val="single"/>
    </w:rPr>
  </w:style>
  <w:style w:type="character" w:customStyle="1" w:styleId="CardTextCharChar">
    <w:name w:val="Card Text Char Char"/>
    <w:rsid w:val="001D69EB"/>
    <w:rPr>
      <w:rFonts w:ascii="Times New Roman" w:eastAsia="Times New Roman" w:hAnsi="Times New Roman" w:cs="Times New Roman"/>
      <w:sz w:val="20"/>
      <w:szCs w:val="20"/>
    </w:rPr>
  </w:style>
  <w:style w:type="character" w:customStyle="1" w:styleId="citeChar1">
    <w:name w:val="cite Char"/>
    <w:locked/>
    <w:rsid w:val="001D69E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D69E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D69E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D69EB"/>
    <w:rPr>
      <w:i/>
      <w:iCs/>
      <w:sz w:val="20"/>
      <w:u w:val="single"/>
    </w:rPr>
  </w:style>
  <w:style w:type="character" w:customStyle="1" w:styleId="HIGHLIGHT0">
    <w:name w:val="HIGHLIGHT"/>
    <w:uiPriority w:val="1"/>
    <w:rsid w:val="001D69E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D69E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D69EB"/>
    <w:rPr>
      <w:rFonts w:ascii="Times New Roman" w:eastAsia="Times New Roman" w:hAnsi="Times New Roman" w:cs="Times New Roman"/>
      <w:b/>
      <w:sz w:val="28"/>
    </w:rPr>
  </w:style>
  <w:style w:type="character" w:customStyle="1" w:styleId="FifthChar">
    <w:name w:val="Fifth Char"/>
    <w:link w:val="Fifth"/>
    <w:rsid w:val="001D69EB"/>
    <w:rPr>
      <w:rFonts w:ascii="Calibri" w:eastAsia="Calibri" w:hAnsi="Calibri" w:cs="Calibri"/>
      <w:sz w:val="22"/>
    </w:rPr>
  </w:style>
  <w:style w:type="paragraph" w:customStyle="1" w:styleId="Third">
    <w:name w:val="Third"/>
    <w:basedOn w:val="Normal"/>
    <w:link w:val="ThirdChar"/>
    <w:rsid w:val="001D69EB"/>
    <w:rPr>
      <w:rFonts w:eastAsia="Times New Roman"/>
      <w:b/>
      <w:u w:val="single"/>
      <w:lang w:val="x-none" w:eastAsia="x-none"/>
    </w:rPr>
  </w:style>
  <w:style w:type="character" w:customStyle="1" w:styleId="ThirdChar">
    <w:name w:val="Third Char"/>
    <w:link w:val="Third"/>
    <w:rsid w:val="001D69EB"/>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D69EB"/>
    <w:pPr>
      <w:widowControl w:val="0"/>
      <w:jc w:val="both"/>
      <w:outlineLvl w:val="1"/>
    </w:pPr>
    <w:rPr>
      <w:rFonts w:ascii="Times New Roman" w:eastAsia="Times New Roman" w:hAnsi="Times New Roman" w:cs="Times New Roman"/>
      <w:b/>
    </w:rPr>
  </w:style>
  <w:style w:type="character" w:customStyle="1" w:styleId="CardsCharChar">
    <w:name w:val="Cards Char Char"/>
    <w:rsid w:val="001D69EB"/>
    <w:rPr>
      <w:rFonts w:ascii="Times New Roman" w:eastAsia="Times New Roman" w:hAnsi="Times New Roman"/>
      <w:szCs w:val="24"/>
    </w:rPr>
  </w:style>
  <w:style w:type="character" w:customStyle="1" w:styleId="article-record-publication-volume-issue">
    <w:name w:val="article-record-publication-volume-issue"/>
    <w:rsid w:val="001D69EB"/>
  </w:style>
  <w:style w:type="character" w:customStyle="1" w:styleId="NothingCharChar">
    <w:name w:val="Nothing Char Char"/>
    <w:link w:val="NothingCharCharChar"/>
    <w:rsid w:val="001D69EB"/>
  </w:style>
  <w:style w:type="paragraph" w:customStyle="1" w:styleId="DebateUnderlineBoldChar">
    <w:name w:val="Debate Underline Bold Char"/>
    <w:basedOn w:val="Normal"/>
    <w:link w:val="DebateUnderlineBoldCharChar"/>
    <w:rsid w:val="001D69EB"/>
    <w:pPr>
      <w:jc w:val="both"/>
    </w:pPr>
    <w:rPr>
      <w:rFonts w:eastAsia="Times New Roman"/>
      <w:b/>
      <w:u w:val="thick"/>
    </w:rPr>
  </w:style>
  <w:style w:type="character" w:customStyle="1" w:styleId="DebateUnderlineBoldCharChar">
    <w:name w:val="Debate Underline Bold Char Char"/>
    <w:link w:val="DebateUnderlineBoldChar"/>
    <w:rsid w:val="001D69EB"/>
    <w:rPr>
      <w:rFonts w:ascii="Calibri" w:eastAsia="Times New Roman" w:hAnsi="Calibri" w:cs="Calibri"/>
      <w:b/>
      <w:sz w:val="22"/>
      <w:u w:val="thick"/>
    </w:rPr>
  </w:style>
  <w:style w:type="character" w:customStyle="1" w:styleId="resultbodyblack">
    <w:name w:val="resultbodyblack"/>
    <w:rsid w:val="001D69EB"/>
    <w:rPr>
      <w:rFonts w:cs="Times New Roman"/>
    </w:rPr>
  </w:style>
  <w:style w:type="paragraph" w:customStyle="1" w:styleId="bloctitles">
    <w:name w:val="bloc titles"/>
    <w:basedOn w:val="Heading1"/>
    <w:next w:val="Normal"/>
    <w:link w:val="bloctitlesChar"/>
    <w:autoRedefine/>
    <w:rsid w:val="001D69E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1D69EB"/>
    <w:rPr>
      <w:rFonts w:ascii="Calibri" w:eastAsia="Malgun Gothic" w:hAnsi="Calibri" w:cs="Arial"/>
      <w:b/>
      <w:bCs/>
      <w:sz w:val="28"/>
      <w:szCs w:val="32"/>
      <w:u w:val="single"/>
    </w:rPr>
  </w:style>
  <w:style w:type="paragraph" w:customStyle="1" w:styleId="CiteSmallText">
    <w:name w:val="Cite Small Text"/>
    <w:basedOn w:val="Normal"/>
    <w:uiPriority w:val="99"/>
    <w:rsid w:val="001D69EB"/>
    <w:pPr>
      <w:widowControl w:val="0"/>
      <w:spacing w:after="200"/>
    </w:pPr>
    <w:rPr>
      <w:rFonts w:ascii="Helvetica Neue" w:hAnsi="Helvetica Neue"/>
      <w:b/>
      <w:sz w:val="18"/>
    </w:rPr>
  </w:style>
  <w:style w:type="character" w:customStyle="1" w:styleId="3TagCite">
    <w:name w:val="3 Tag/Cite"/>
    <w:rsid w:val="001D69EB"/>
    <w:rPr>
      <w:rFonts w:ascii="Times New Roman" w:hAnsi="Times New Roman"/>
      <w:b/>
    </w:rPr>
  </w:style>
  <w:style w:type="character" w:customStyle="1" w:styleId="4Qualifications">
    <w:name w:val="4 Qualifications"/>
    <w:rsid w:val="001D69EB"/>
    <w:rPr>
      <w:rFonts w:ascii="Times New Roman" w:hAnsi="Times New Roman"/>
      <w:sz w:val="19"/>
    </w:rPr>
  </w:style>
  <w:style w:type="character" w:customStyle="1" w:styleId="6Underlined">
    <w:name w:val="6 Underlined"/>
    <w:rsid w:val="001D69EB"/>
    <w:rPr>
      <w:rFonts w:ascii="Times New Roman" w:hAnsi="Times New Roman"/>
      <w:b/>
      <w:sz w:val="21"/>
      <w:u w:val="single"/>
    </w:rPr>
  </w:style>
  <w:style w:type="paragraph" w:customStyle="1" w:styleId="Cards1CharChar">
    <w:name w:val="Cards1 Char Char"/>
    <w:basedOn w:val="Normal"/>
    <w:link w:val="Cards1CharCharChar"/>
    <w:rsid w:val="001D69EB"/>
    <w:pPr>
      <w:autoSpaceDE w:val="0"/>
      <w:autoSpaceDN w:val="0"/>
      <w:adjustRightInd w:val="0"/>
      <w:ind w:left="432" w:right="432"/>
      <w:jc w:val="both"/>
    </w:pPr>
    <w:rPr>
      <w:lang w:val="x-none"/>
    </w:rPr>
  </w:style>
  <w:style w:type="character" w:customStyle="1" w:styleId="Cards1CharCharChar">
    <w:name w:val="Cards1 Char Char Char"/>
    <w:link w:val="Cards1CharChar"/>
    <w:rsid w:val="001D69EB"/>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1D69EB"/>
    <w:rPr>
      <w:u w:val="single"/>
    </w:rPr>
  </w:style>
  <w:style w:type="paragraph" w:customStyle="1" w:styleId="UnderlineCharCharCharCharCharCharChar">
    <w:name w:val="Underline Char Char Char Char Char Char Char"/>
    <w:basedOn w:val="Normal"/>
    <w:link w:val="UnderlineCharCharCharCharCharCharCharChar"/>
    <w:rsid w:val="001D69EB"/>
    <w:rPr>
      <w:rFonts w:asciiTheme="minorHAnsi" w:hAnsiTheme="minorHAnsi" w:cstheme="minorBidi"/>
      <w:sz w:val="24"/>
      <w:u w:val="single"/>
    </w:rPr>
  </w:style>
  <w:style w:type="paragraph" w:customStyle="1" w:styleId="CitesCharChar">
    <w:name w:val="Cites Char Char"/>
    <w:next w:val="Normal"/>
    <w:link w:val="CitesCharCharChar"/>
    <w:rsid w:val="001D69EB"/>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D69EB"/>
    <w:rPr>
      <w:rFonts w:ascii="Times New Roman" w:eastAsia="Times New Roman" w:hAnsi="Times New Roman" w:cs="Times New Roman"/>
      <w:sz w:val="20"/>
    </w:rPr>
  </w:style>
  <w:style w:type="character" w:customStyle="1" w:styleId="nohighlighting">
    <w:name w:val="no highlighting"/>
    <w:rsid w:val="001D69E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D69EB"/>
    <w:rPr>
      <w:rFonts w:ascii="Cambria" w:hAnsi="Cambria" w:hint="default"/>
      <w:sz w:val="21"/>
      <w:u w:val="single"/>
    </w:rPr>
  </w:style>
  <w:style w:type="paragraph" w:customStyle="1" w:styleId="Swag">
    <w:name w:val="Swag"/>
    <w:basedOn w:val="Normal"/>
    <w:link w:val="SwagChar"/>
    <w:qFormat/>
    <w:rsid w:val="001D69EB"/>
    <w:rPr>
      <w:color w:val="0000FF"/>
      <w:sz w:val="12"/>
      <w:u w:val="single"/>
    </w:rPr>
  </w:style>
  <w:style w:type="character" w:customStyle="1" w:styleId="SwagChar">
    <w:name w:val="Swag Char"/>
    <w:link w:val="Swag"/>
    <w:rsid w:val="001D69EB"/>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1D69E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D69E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D69E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D69E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D69EB"/>
    <w:rPr>
      <w:rFonts w:ascii="Garamond" w:eastAsia="MS Mincho" w:hAnsi="Garamond"/>
    </w:rPr>
  </w:style>
  <w:style w:type="character" w:customStyle="1" w:styleId="StyleStyleCardTextLeft-075Right0Char">
    <w:name w:val="Style Style Card Text + Left:  -0.75&quot; + Right:  0&quot; Char"/>
    <w:link w:val="StyleStyleCardTextLeft-075Right0"/>
    <w:rsid w:val="001D69EB"/>
    <w:rPr>
      <w:rFonts w:ascii="Garamond" w:eastAsia="MS Mincho" w:hAnsi="Garamond" w:cs="Calibri"/>
      <w:sz w:val="22"/>
    </w:rPr>
  </w:style>
  <w:style w:type="character" w:customStyle="1" w:styleId="CharChar61">
    <w:name w:val="Char Char61"/>
    <w:rsid w:val="001D69EB"/>
    <w:rPr>
      <w:rFonts w:cs="Arial"/>
      <w:bCs/>
      <w:sz w:val="16"/>
      <w:szCs w:val="26"/>
      <w:lang w:val="en-US" w:eastAsia="en-US" w:bidi="ar-SA"/>
    </w:rPr>
  </w:style>
  <w:style w:type="character" w:customStyle="1" w:styleId="ListBulletChar">
    <w:name w:val="List Bullet Char"/>
    <w:link w:val="ListBullet"/>
    <w:uiPriority w:val="99"/>
    <w:rsid w:val="001D69EB"/>
    <w:rPr>
      <w:rFonts w:ascii="Calibri" w:eastAsia="Calibri" w:hAnsi="Calibri" w:cs="Calibri"/>
      <w:sz w:val="22"/>
    </w:rPr>
  </w:style>
  <w:style w:type="paragraph" w:customStyle="1" w:styleId="subhead10">
    <w:name w:val="subhead1"/>
    <w:basedOn w:val="Normal"/>
    <w:uiPriority w:val="99"/>
    <w:rsid w:val="001D69EB"/>
    <w:pPr>
      <w:spacing w:before="100" w:beforeAutospacing="1" w:after="100" w:afterAutospacing="1"/>
    </w:pPr>
    <w:rPr>
      <w:rFonts w:eastAsia="Times New Roman"/>
      <w:sz w:val="24"/>
    </w:rPr>
  </w:style>
  <w:style w:type="character" w:customStyle="1" w:styleId="styledate">
    <w:name w:val="styledate"/>
    <w:rsid w:val="001D69EB"/>
  </w:style>
  <w:style w:type="character" w:customStyle="1" w:styleId="BoldandUnderlineChar1">
    <w:name w:val="Bold and Underline Char1"/>
    <w:rsid w:val="001D69EB"/>
    <w:rPr>
      <w:b/>
      <w:szCs w:val="24"/>
      <w:u w:val="single"/>
      <w:lang w:val="en-US" w:eastAsia="en-US" w:bidi="ar-SA"/>
    </w:rPr>
  </w:style>
  <w:style w:type="character" w:customStyle="1" w:styleId="BoldandUnderlineChar1Char2">
    <w:name w:val="Bold and Underline Char1 Char2"/>
    <w:rsid w:val="001D69EB"/>
    <w:rPr>
      <w:b/>
      <w:szCs w:val="24"/>
      <w:u w:val="single"/>
      <w:lang w:val="en-US" w:eastAsia="en-US" w:bidi="ar-SA"/>
    </w:rPr>
  </w:style>
  <w:style w:type="character" w:customStyle="1" w:styleId="BoldandUnderlineCharChar1">
    <w:name w:val="Bold and Underline Char Char1"/>
    <w:rsid w:val="001D69EB"/>
    <w:rPr>
      <w:b/>
      <w:szCs w:val="24"/>
      <w:u w:val="single"/>
      <w:lang w:val="en-US" w:eastAsia="en-US" w:bidi="ar-SA"/>
    </w:rPr>
  </w:style>
  <w:style w:type="character" w:customStyle="1" w:styleId="BoldandUnderlineChar6">
    <w:name w:val="Bold and Underline Char6"/>
    <w:rsid w:val="001D69EB"/>
    <w:rPr>
      <w:b/>
      <w:szCs w:val="24"/>
      <w:u w:val="single"/>
      <w:lang w:val="en-US" w:eastAsia="en-US" w:bidi="ar-SA"/>
    </w:rPr>
  </w:style>
  <w:style w:type="character" w:customStyle="1" w:styleId="title-link-wrapper">
    <w:name w:val="title-link-wrapper"/>
    <w:rsid w:val="001D69EB"/>
  </w:style>
  <w:style w:type="character" w:customStyle="1" w:styleId="medium-font">
    <w:name w:val="medium-font"/>
    <w:rsid w:val="001D69EB"/>
  </w:style>
  <w:style w:type="paragraph" w:customStyle="1" w:styleId="abstract">
    <w:name w:val="abstract"/>
    <w:basedOn w:val="Normal"/>
    <w:uiPriority w:val="99"/>
    <w:rsid w:val="001D69E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1D69EB"/>
    <w:rPr>
      <w:rFonts w:eastAsia="Times New Roman"/>
      <w:b/>
      <w:bCs/>
      <w:u w:val="single"/>
    </w:rPr>
  </w:style>
  <w:style w:type="character" w:customStyle="1" w:styleId="StyleUnderlineChar11ptBold2Char">
    <w:name w:val="Style Underline Char + 11 pt Bold2 Char"/>
    <w:link w:val="StyleUnderlineChar11ptBold2"/>
    <w:rsid w:val="001D69EB"/>
    <w:rPr>
      <w:rFonts w:ascii="Calibri" w:eastAsia="Times New Roman" w:hAnsi="Calibri" w:cs="Calibri"/>
      <w:b/>
      <w:bCs/>
      <w:sz w:val="22"/>
      <w:u w:val="single"/>
    </w:rPr>
  </w:style>
  <w:style w:type="character" w:customStyle="1" w:styleId="ReallySamllTextChar">
    <w:name w:val="ReallySamllText Char"/>
    <w:rsid w:val="001D69E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D69EB"/>
    <w:rPr>
      <w:rFonts w:eastAsia="Times New Roman"/>
      <w:u w:val="single"/>
    </w:rPr>
  </w:style>
  <w:style w:type="character" w:customStyle="1" w:styleId="StyleStyleUnderlineTimesNewRoman11ptChar">
    <w:name w:val="Style Style Underline + Times New Roman + 11 pt Char"/>
    <w:link w:val="StyleStyleUnderlineTimesNewRoman11pt"/>
    <w:rsid w:val="001D69EB"/>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D69E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1D69EB"/>
    <w:rPr>
      <w:rFonts w:ascii="Calibri" w:eastAsia="Times New Roman" w:hAnsi="Calibri" w:cs="Calibri"/>
      <w:sz w:val="22"/>
      <w:u w:val="single"/>
    </w:rPr>
  </w:style>
  <w:style w:type="character" w:customStyle="1" w:styleId="style10">
    <w:name w:val="style1"/>
    <w:rsid w:val="001D69EB"/>
  </w:style>
  <w:style w:type="character" w:customStyle="1" w:styleId="pmtermsel">
    <w:name w:val="pmtermsel"/>
    <w:rsid w:val="001D69EB"/>
  </w:style>
  <w:style w:type="character" w:customStyle="1" w:styleId="showipapr">
    <w:name w:val="show_ipapr"/>
    <w:rsid w:val="001D69EB"/>
  </w:style>
  <w:style w:type="character" w:customStyle="1" w:styleId="dnindex">
    <w:name w:val="dnindex"/>
    <w:rsid w:val="001D69EB"/>
  </w:style>
  <w:style w:type="character" w:customStyle="1" w:styleId="23">
    <w:name w:val="23"/>
    <w:rsid w:val="001D69EB"/>
    <w:rPr>
      <w:rFonts w:ascii="Times New Roman" w:hAnsi="Times New Roman" w:cs="Arial"/>
      <w:bCs/>
      <w:sz w:val="20"/>
      <w:u w:val="single"/>
      <w:lang w:val="en-US" w:eastAsia="en-US" w:bidi="ar-SA"/>
    </w:rPr>
  </w:style>
  <w:style w:type="character" w:customStyle="1" w:styleId="33">
    <w:name w:val="33"/>
    <w:rsid w:val="001D69EB"/>
    <w:rPr>
      <w:rFonts w:ascii="Times New Roman" w:hAnsi="Times New Roman" w:cs="Arial"/>
      <w:b/>
      <w:bCs/>
      <w:sz w:val="20"/>
      <w:u w:val="single"/>
      <w:lang w:val="en-US" w:eastAsia="en-US" w:bidi="ar-SA"/>
    </w:rPr>
  </w:style>
  <w:style w:type="character" w:customStyle="1" w:styleId="55">
    <w:name w:val="55"/>
    <w:rsid w:val="001D69EB"/>
    <w:rPr>
      <w:rFonts w:cs="Arial"/>
      <w:bCs/>
      <w:sz w:val="20"/>
      <w:u w:val="single"/>
      <w:lang w:val="en-US" w:eastAsia="en-US" w:bidi="ar-SA"/>
    </w:rPr>
  </w:style>
  <w:style w:type="character" w:customStyle="1" w:styleId="authoraffil">
    <w:name w:val="authoraffil"/>
    <w:rsid w:val="001D69EB"/>
  </w:style>
  <w:style w:type="character" w:customStyle="1" w:styleId="CharChar8">
    <w:name w:val="Char Char8"/>
    <w:rsid w:val="001D69EB"/>
    <w:rPr>
      <w:rFonts w:ascii="Georgia" w:eastAsia="Times New Roman" w:hAnsi="Georgia"/>
      <w:b/>
      <w:bCs/>
      <w:sz w:val="30"/>
      <w:szCs w:val="28"/>
      <w:u w:val="single"/>
    </w:rPr>
  </w:style>
  <w:style w:type="character" w:customStyle="1" w:styleId="FontStyle13">
    <w:name w:val="Font Style13"/>
    <w:uiPriority w:val="99"/>
    <w:rsid w:val="001D69EB"/>
    <w:rPr>
      <w:rFonts w:ascii="Constantia" w:hAnsi="Constantia" w:cs="Constantia"/>
      <w:sz w:val="18"/>
      <w:szCs w:val="18"/>
    </w:rPr>
  </w:style>
  <w:style w:type="character" w:customStyle="1" w:styleId="TagsCharCharCharChar">
    <w:name w:val="Tags Char Char Char Char"/>
    <w:rsid w:val="001D69EB"/>
    <w:rPr>
      <w:rFonts w:ascii="Times New Roman" w:eastAsia="Times New Roman" w:hAnsi="Times New Roman" w:cs="Times New Roman"/>
      <w:b/>
      <w:sz w:val="24"/>
      <w:szCs w:val="24"/>
    </w:rPr>
  </w:style>
  <w:style w:type="character" w:customStyle="1" w:styleId="Citation1Char">
    <w:name w:val="Citation1 Char"/>
    <w:link w:val="Citation10"/>
    <w:locked/>
    <w:rsid w:val="001D69EB"/>
    <w:rPr>
      <w:rFonts w:ascii="Georgia" w:hAnsi="Georgia"/>
      <w:b/>
      <w:u w:val="single"/>
    </w:rPr>
  </w:style>
  <w:style w:type="paragraph" w:customStyle="1" w:styleId="Citation10">
    <w:name w:val="Citation1"/>
    <w:basedOn w:val="Normal"/>
    <w:link w:val="Citation1Char"/>
    <w:qFormat/>
    <w:rsid w:val="001D69EB"/>
    <w:rPr>
      <w:rFonts w:ascii="Georgia" w:hAnsi="Georgia" w:cstheme="minorBidi"/>
      <w:b/>
      <w:sz w:val="24"/>
      <w:u w:val="single"/>
    </w:rPr>
  </w:style>
  <w:style w:type="character" w:customStyle="1" w:styleId="TaglineChar">
    <w:name w:val="Tagline Char"/>
    <w:link w:val="Tagline0"/>
    <w:locked/>
    <w:rsid w:val="001D69EB"/>
    <w:rPr>
      <w:rFonts w:ascii="Georgia" w:hAnsi="Georgia"/>
      <w:b/>
    </w:rPr>
  </w:style>
  <w:style w:type="paragraph" w:customStyle="1" w:styleId="Tagline0">
    <w:name w:val="Tagline"/>
    <w:basedOn w:val="Normal"/>
    <w:link w:val="TaglineChar"/>
    <w:qFormat/>
    <w:rsid w:val="001D69EB"/>
    <w:rPr>
      <w:rFonts w:ascii="Georgia" w:hAnsi="Georgia" w:cstheme="minorBidi"/>
      <w:b/>
      <w:sz w:val="24"/>
    </w:rPr>
  </w:style>
  <w:style w:type="paragraph" w:customStyle="1" w:styleId="NothingCharCharChar">
    <w:name w:val="Nothing Char Char Char"/>
    <w:link w:val="NothingCharChar"/>
    <w:rsid w:val="001D69EB"/>
    <w:pPr>
      <w:jc w:val="both"/>
    </w:pPr>
  </w:style>
  <w:style w:type="paragraph" w:customStyle="1" w:styleId="StyleLeft021">
    <w:name w:val="Style Left:  0.2&quot;1"/>
    <w:basedOn w:val="Normal"/>
    <w:uiPriority w:val="99"/>
    <w:rsid w:val="001D69E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D69E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D69EB"/>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D69E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D69EB"/>
    <w:rPr>
      <w:rFonts w:ascii="Calibri" w:eastAsia="Times New Roman" w:hAnsi="Calibri" w:cs="Calibri"/>
      <w:sz w:val="22"/>
      <w:u w:val="single"/>
      <w:bdr w:val="single" w:sz="4" w:space="0" w:color="auto"/>
    </w:rPr>
  </w:style>
  <w:style w:type="character" w:customStyle="1" w:styleId="boldcitationChar">
    <w:name w:val="bold citation Char"/>
    <w:rsid w:val="001D69EB"/>
    <w:rPr>
      <w:rFonts w:ascii="Arial" w:hAnsi="Arial"/>
      <w:b/>
      <w:sz w:val="28"/>
      <w:szCs w:val="24"/>
      <w:u w:val="thick"/>
      <w:lang w:val="en-US" w:eastAsia="en-US" w:bidi="ar-SA"/>
    </w:rPr>
  </w:style>
  <w:style w:type="paragraph" w:customStyle="1" w:styleId="BlockTitle20">
    <w:name w:val="Block Title #2"/>
    <w:basedOn w:val="Normal"/>
    <w:uiPriority w:val="99"/>
    <w:rsid w:val="001D69E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1D69EB"/>
    <w:rPr>
      <w:b/>
    </w:rPr>
  </w:style>
  <w:style w:type="character" w:customStyle="1" w:styleId="BoldunderlineChar3">
    <w:name w:val="Bold/underline Char"/>
    <w:rsid w:val="001D69EB"/>
    <w:rPr>
      <w:rFonts w:eastAsia="SimSun"/>
      <w:b/>
      <w:noProof w:val="0"/>
      <w:sz w:val="24"/>
      <w:szCs w:val="24"/>
      <w:u w:val="single"/>
      <w:lang w:val="en-US" w:eastAsia="zh-CN" w:bidi="ar-SA"/>
    </w:rPr>
  </w:style>
  <w:style w:type="character" w:customStyle="1" w:styleId="underlinetextchar0">
    <w:name w:val="underlinetextchar"/>
    <w:rsid w:val="001D69EB"/>
  </w:style>
  <w:style w:type="character" w:customStyle="1" w:styleId="boldciteChar1">
    <w:name w:val="bold cite Char1"/>
    <w:rsid w:val="001D69EB"/>
    <w:rPr>
      <w:b/>
      <w:sz w:val="28"/>
      <w:u w:val="thick" w:color="000000"/>
    </w:rPr>
  </w:style>
  <w:style w:type="character" w:customStyle="1" w:styleId="tagCharCharChar1">
    <w:name w:val="tag Char Char Char1"/>
    <w:rsid w:val="001D69EB"/>
    <w:rPr>
      <w:b/>
      <w:sz w:val="24"/>
      <w:lang w:val="en-US" w:eastAsia="en-US" w:bidi="ar-SA"/>
    </w:rPr>
  </w:style>
  <w:style w:type="character" w:customStyle="1" w:styleId="underlinecardChar0">
    <w:name w:val="underline card Char"/>
    <w:rsid w:val="001D69EB"/>
    <w:rPr>
      <w:rFonts w:ascii="Arial" w:hAnsi="Arial"/>
      <w:sz w:val="18"/>
      <w:szCs w:val="24"/>
      <w:u w:val="single"/>
      <w:lang w:val="en-US" w:eastAsia="en-US" w:bidi="ar-SA"/>
    </w:rPr>
  </w:style>
  <w:style w:type="paragraph" w:customStyle="1" w:styleId="date-comments">
    <w:name w:val="date-comments"/>
    <w:basedOn w:val="Normal"/>
    <w:uiPriority w:val="99"/>
    <w:rsid w:val="001D69EB"/>
    <w:pPr>
      <w:spacing w:before="100" w:beforeAutospacing="1" w:after="100" w:afterAutospacing="1"/>
    </w:pPr>
    <w:rPr>
      <w:rFonts w:ascii="Times" w:hAnsi="Times"/>
      <w:szCs w:val="20"/>
    </w:rPr>
  </w:style>
  <w:style w:type="character" w:customStyle="1" w:styleId="articleauthor0">
    <w:name w:val="articleauthor"/>
    <w:rsid w:val="001D69EB"/>
  </w:style>
  <w:style w:type="character" w:customStyle="1" w:styleId="bodysubtoc">
    <w:name w:val="bodysubtoc"/>
    <w:rsid w:val="001D69EB"/>
  </w:style>
  <w:style w:type="character" w:customStyle="1" w:styleId="lefttitlesmaller">
    <w:name w:val="lefttitlesmaller"/>
    <w:rsid w:val="001D69EB"/>
  </w:style>
  <w:style w:type="character" w:customStyle="1" w:styleId="mb">
    <w:name w:val="mb"/>
    <w:rsid w:val="001D69EB"/>
  </w:style>
  <w:style w:type="character" w:customStyle="1" w:styleId="submitted-date">
    <w:name w:val="submitted-date"/>
    <w:rsid w:val="001D69EB"/>
  </w:style>
  <w:style w:type="character" w:customStyle="1" w:styleId="submitted-time">
    <w:name w:val="submitted-time"/>
    <w:rsid w:val="001D69EB"/>
  </w:style>
  <w:style w:type="character" w:customStyle="1" w:styleId="A20">
    <w:name w:val="A2"/>
    <w:uiPriority w:val="99"/>
    <w:rsid w:val="001D69EB"/>
    <w:rPr>
      <w:rFonts w:ascii="Sabon LT Std" w:hAnsi="Sabon LT Std" w:cs="Sabon LT Std" w:hint="default"/>
      <w:color w:val="000000"/>
      <w:sz w:val="15"/>
      <w:szCs w:val="15"/>
    </w:rPr>
  </w:style>
  <w:style w:type="character" w:customStyle="1" w:styleId="searchword">
    <w:name w:val="searchword"/>
    <w:rsid w:val="001D69EB"/>
  </w:style>
  <w:style w:type="paragraph" w:customStyle="1" w:styleId="Heading2Char2CharChar12">
    <w:name w:val="Heading 2 Char2 Char Char12"/>
    <w:aliases w:val="Char Char Char Char Char Char1 Char Char Char Char Char1,Char Char22"/>
    <w:next w:val="Normal"/>
    <w:uiPriority w:val="99"/>
    <w:rsid w:val="001D69E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D69EB"/>
    <w:rPr>
      <w:rFonts w:ascii="Times New Roman" w:hAnsi="Times New Roman" w:cs="Times New Roman"/>
      <w:sz w:val="18"/>
      <w:szCs w:val="18"/>
    </w:rPr>
  </w:style>
  <w:style w:type="character" w:customStyle="1" w:styleId="bylines">
    <w:name w:val="bylines"/>
    <w:basedOn w:val="DefaultParagraphFont"/>
    <w:rsid w:val="001D69EB"/>
  </w:style>
  <w:style w:type="character" w:customStyle="1" w:styleId="StyleStyleBoldUnderlineUnderlineIntenseEmphasis1apple-style-2">
    <w:name w:val="Style Style Bold UnderlineUnderlineIntense Emphasis1apple-style-...2"/>
    <w:basedOn w:val="DefaultParagraphFont"/>
    <w:rsid w:val="001D69EB"/>
    <w:rPr>
      <w:b w:val="0"/>
      <w:bCs/>
      <w:sz w:val="22"/>
      <w:u w:val="single"/>
    </w:rPr>
  </w:style>
  <w:style w:type="character" w:customStyle="1" w:styleId="FontStyle57">
    <w:name w:val="Font Style57"/>
    <w:rsid w:val="001D69EB"/>
    <w:rPr>
      <w:rFonts w:ascii="Georgia" w:hAnsi="Georgia" w:cs="Georgia"/>
      <w:b/>
      <w:bCs/>
      <w:sz w:val="14"/>
      <w:szCs w:val="14"/>
    </w:rPr>
  </w:style>
  <w:style w:type="character" w:customStyle="1" w:styleId="FontStyle89">
    <w:name w:val="Font Style89"/>
    <w:rsid w:val="001D69EB"/>
    <w:rPr>
      <w:rFonts w:ascii="Times New Roman" w:hAnsi="Times New Roman" w:cs="Times New Roman"/>
      <w:b/>
      <w:bCs/>
      <w:smallCaps/>
      <w:spacing w:val="40"/>
      <w:sz w:val="16"/>
      <w:szCs w:val="16"/>
    </w:rPr>
  </w:style>
  <w:style w:type="character" w:customStyle="1" w:styleId="style3Char0">
    <w:name w:val="style 3 Char"/>
    <w:rsid w:val="001D69EB"/>
    <w:rPr>
      <w:sz w:val="18"/>
      <w:szCs w:val="24"/>
      <w:lang w:val="en-US" w:eastAsia="en-US" w:bidi="ar-SA"/>
    </w:rPr>
  </w:style>
  <w:style w:type="paragraph" w:customStyle="1" w:styleId="003Cite">
    <w:name w:val="003Cite"/>
    <w:basedOn w:val="Normal"/>
    <w:rsid w:val="001D69E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D69EB"/>
    <w:pPr>
      <w:jc w:val="both"/>
    </w:pPr>
    <w:rPr>
      <w:b/>
      <w:color w:val="000000"/>
      <w:u w:val="single"/>
    </w:rPr>
  </w:style>
  <w:style w:type="character" w:customStyle="1" w:styleId="NormalBoldChar">
    <w:name w:val="Normal + Bold Char"/>
    <w:aliases w:val="Double Underline Char"/>
    <w:basedOn w:val="DefaultParagraphFont"/>
    <w:link w:val="NormalBold"/>
    <w:rsid w:val="001D69EB"/>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1D69E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D69EB"/>
    <w:rPr>
      <w:rFonts w:ascii="Times New Roman" w:eastAsia="Times New Roman" w:hAnsi="Times New Roman" w:cs="Times New Roman"/>
      <w:u w:val="thick"/>
      <w:lang w:val="x-none" w:eastAsia="x-none"/>
    </w:rPr>
  </w:style>
  <w:style w:type="character" w:customStyle="1" w:styleId="BlockHeadingsChar1">
    <w:name w:val="Block Headings Char1"/>
    <w:rsid w:val="001D69EB"/>
    <w:rPr>
      <w:b/>
      <w:caps/>
    </w:rPr>
  </w:style>
  <w:style w:type="character" w:customStyle="1" w:styleId="Longcite">
    <w:name w:val="Longcite"/>
    <w:rsid w:val="001D69EB"/>
    <w:rPr>
      <w:sz w:val="16"/>
    </w:rPr>
  </w:style>
  <w:style w:type="paragraph" w:customStyle="1" w:styleId="NormalUnderline0">
    <w:name w:val="Normal + Underline"/>
    <w:basedOn w:val="Normal"/>
    <w:link w:val="NormalUnderlineChar0"/>
    <w:rsid w:val="001D69E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D69EB"/>
    <w:rPr>
      <w:rFonts w:ascii="Times New Roman" w:eastAsia="Times New Roman" w:hAnsi="Times New Roman" w:cs="Times New Roman"/>
      <w:b/>
      <w:u w:val="single"/>
      <w:lang w:val="x-none" w:eastAsia="x-none"/>
    </w:rPr>
  </w:style>
  <w:style w:type="character" w:customStyle="1" w:styleId="FontStyle170">
    <w:name w:val="Font Style170"/>
    <w:uiPriority w:val="99"/>
    <w:rsid w:val="001D69EB"/>
    <w:rPr>
      <w:rFonts w:ascii="Bookman Old Style" w:hAnsi="Bookman Old Style" w:cs="Bookman Old Style"/>
      <w:sz w:val="16"/>
      <w:szCs w:val="16"/>
    </w:rPr>
  </w:style>
  <w:style w:type="character" w:customStyle="1" w:styleId="FontStyle17">
    <w:name w:val="Font Style17"/>
    <w:uiPriority w:val="99"/>
    <w:rsid w:val="001D69EB"/>
    <w:rPr>
      <w:rFonts w:ascii="Book Antiqua" w:hAnsi="Book Antiqua" w:cs="Book Antiqua"/>
      <w:i/>
      <w:iCs/>
      <w:spacing w:val="10"/>
      <w:sz w:val="22"/>
      <w:szCs w:val="22"/>
    </w:rPr>
  </w:style>
  <w:style w:type="character" w:customStyle="1" w:styleId="FontStyle329">
    <w:name w:val="Font Style329"/>
    <w:basedOn w:val="DefaultParagraphFont"/>
    <w:uiPriority w:val="99"/>
    <w:rsid w:val="001D69E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1D69EB"/>
  </w:style>
  <w:style w:type="character" w:customStyle="1" w:styleId="DateTimeChar">
    <w:name w:val="DateTime Char"/>
    <w:basedOn w:val="DefaultParagraphFont"/>
    <w:link w:val="DateTime"/>
    <w:uiPriority w:val="4"/>
    <w:rsid w:val="001D69EB"/>
    <w:rPr>
      <w:rFonts w:ascii="Calibri" w:hAnsi="Calibri" w:cs="Calibri"/>
      <w:sz w:val="22"/>
    </w:rPr>
  </w:style>
  <w:style w:type="paragraph" w:customStyle="1" w:styleId="Lecture">
    <w:name w:val="Lecture"/>
    <w:next w:val="BodyText"/>
    <w:link w:val="LectureChar"/>
    <w:autoRedefine/>
    <w:uiPriority w:val="4"/>
    <w:qFormat/>
    <w:rsid w:val="001D69E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D69EB"/>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1D69EB"/>
  </w:style>
  <w:style w:type="character" w:customStyle="1" w:styleId="m-8559461887574130099gmail-styleunderline">
    <w:name w:val="m_-8559461887574130099gmail-styleunderline"/>
    <w:basedOn w:val="DefaultParagraphFont"/>
    <w:rsid w:val="001D69EB"/>
  </w:style>
  <w:style w:type="paragraph" w:styleId="NoSpacing">
    <w:name w:val="No Spacing"/>
    <w:link w:val="NoSpacingChar"/>
    <w:uiPriority w:val="1"/>
    <w:qFormat/>
    <w:rsid w:val="001D69E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article/space-debris-101"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customXml" Target="../customXml/item3.xml"/><Relationship Id="rId21" Type="http://schemas.openxmlformats.org/officeDocument/2006/relationships/hyperlink" Target="http://people.su.se/~jolso/HS-texter/shaltthou.pdf" TargetMode="Externa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www.19fortyfive.com/2022/01/does-a-space-war-mean-a-nuclear-war/"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pdf/2202.07442.pdf" TargetMode="External"/><Relationship Id="rId5" Type="http://schemas.openxmlformats.org/officeDocument/2006/relationships/numbering" Target="numbering.xml"/><Relationship Id="rId15" Type="http://schemas.openxmlformats.org/officeDocument/2006/relationships/hyperlink" Target="https://www.indiatimes.com/technology/science-and-future/ozone-layer-depletion-mass-extinction-earth-516536.html" TargetMode="External"/><Relationship Id="rId23" Type="http://schemas.openxmlformats.org/officeDocument/2006/relationships/theme" Target="theme/theme1.xml"/><Relationship Id="rId10" Type="http://schemas.openxmlformats.org/officeDocument/2006/relationships/hyperlink" Target="https://www.ncbi.nlm.nih.gov/pmc/articles/PMC7293599/"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papers.ssrn.com/sol3/papers.cfm?abstract_id=397948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16980</Words>
  <Characters>96791</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2022-04-23T14:09:00Z</dcterms:created>
  <dcterms:modified xsi:type="dcterms:W3CDTF">2022-04-23T15:17:00Z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