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0B506" w14:textId="0B825420" w:rsidR="00E42E4C" w:rsidRDefault="00931D6F" w:rsidP="00931D6F">
      <w:pPr>
        <w:pStyle w:val="Heading1"/>
      </w:pPr>
      <w:r>
        <w:t>1AC Holly Cross R1</w:t>
      </w:r>
    </w:p>
    <w:p w14:paraId="588C211D" w14:textId="12DF3FC9" w:rsidR="00931D6F" w:rsidRPr="00931D6F" w:rsidRDefault="00931D6F" w:rsidP="00931D6F">
      <w:pPr>
        <w:pStyle w:val="Heading2"/>
      </w:pPr>
      <w:r>
        <w:t>ADV</w:t>
      </w:r>
    </w:p>
    <w:p w14:paraId="1A563A8D" w14:textId="7910E619" w:rsidR="00931D6F" w:rsidRDefault="00931D6F" w:rsidP="00931D6F"/>
    <w:p w14:paraId="56E9D337" w14:textId="65C32C2B" w:rsidR="00931D6F" w:rsidRPr="009F214B" w:rsidRDefault="00931D6F" w:rsidP="00931D6F">
      <w:pPr>
        <w:pStyle w:val="Heading4"/>
        <w:rPr>
          <w:rFonts w:cs="Calibri"/>
        </w:rPr>
      </w:pPr>
      <w:r w:rsidRPr="00931D6F">
        <w:rPr>
          <w:rFonts w:cs="Calibri"/>
        </w:rPr>
        <w:t xml:space="preserve"> </w:t>
      </w: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6358C4A9" w14:textId="77777777" w:rsidR="00931D6F" w:rsidRPr="009F214B" w:rsidRDefault="00931D6F" w:rsidP="00931D6F">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F214B">
        <w:t>Católica</w:t>
      </w:r>
      <w:proofErr w:type="spellEnd"/>
      <w:r w:rsidRPr="009F214B">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F214B">
          <w:rPr>
            <w:rStyle w:val="Hyperlink"/>
          </w:rPr>
          <w:t>https://theglobalamericans.org/2021/06/a-u-s-vaccine-diplomacy-strategy-for-latin-america-and-the-caribbean/</w:t>
        </w:r>
      </w:hyperlink>
      <w:r w:rsidRPr="009F214B">
        <w:t xml:space="preserve">] Justin </w:t>
      </w:r>
    </w:p>
    <w:p w14:paraId="5F7D85DF" w14:textId="77777777" w:rsidR="00931D6F" w:rsidRPr="009F214B" w:rsidRDefault="00931D6F" w:rsidP="00931D6F">
      <w:pPr>
        <w:rPr>
          <w:rStyle w:val="Emphasis"/>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p>
    <w:p w14:paraId="6D85AD3A" w14:textId="77777777" w:rsidR="00931D6F" w:rsidRPr="009F214B" w:rsidRDefault="00931D6F" w:rsidP="00931D6F">
      <w:pPr>
        <w:rPr>
          <w:sz w:val="16"/>
        </w:rPr>
      </w:pP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p>
    <w:p w14:paraId="3C537585" w14:textId="77777777" w:rsidR="00931D6F" w:rsidRPr="009F214B" w:rsidRDefault="00931D6F" w:rsidP="00931D6F">
      <w:pPr>
        <w:rPr>
          <w:sz w:val="16"/>
        </w:rPr>
      </w:pPr>
      <w:r w:rsidRPr="009F214B">
        <w:rPr>
          <w:sz w:val="16"/>
        </w:rPr>
        <w:t>History repeats itself</w:t>
      </w:r>
    </w:p>
    <w:p w14:paraId="68D03513" w14:textId="77777777" w:rsidR="00931D6F" w:rsidRPr="009F214B" w:rsidRDefault="00931D6F" w:rsidP="00931D6F">
      <w:pPr>
        <w:rPr>
          <w:sz w:val="16"/>
        </w:rPr>
      </w:pPr>
      <w:r w:rsidRPr="009F214B">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1690F7DE" w14:textId="77777777" w:rsidR="00931D6F" w:rsidRPr="009F214B" w:rsidRDefault="00931D6F" w:rsidP="00931D6F">
      <w:pPr>
        <w:rPr>
          <w:sz w:val="16"/>
        </w:rPr>
      </w:pPr>
      <w:r w:rsidRPr="009F214B">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5281AA95" w14:textId="77777777" w:rsidR="00931D6F" w:rsidRPr="009F214B" w:rsidRDefault="00931D6F" w:rsidP="00931D6F">
      <w:pPr>
        <w:rPr>
          <w:sz w:val="16"/>
        </w:rPr>
      </w:pP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5379F30A" w14:textId="77777777" w:rsidR="00931D6F" w:rsidRPr="009F214B" w:rsidRDefault="00931D6F" w:rsidP="00931D6F">
      <w:pPr>
        <w:rPr>
          <w:sz w:val="16"/>
        </w:rPr>
      </w:pPr>
      <w:r w:rsidRPr="009F214B">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086DA978" w14:textId="77777777" w:rsidR="00931D6F" w:rsidRPr="009F214B" w:rsidRDefault="00931D6F" w:rsidP="00931D6F">
      <w:pPr>
        <w:rPr>
          <w:sz w:val="16"/>
        </w:rPr>
      </w:pPr>
      <w:r w:rsidRPr="009F214B">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F214B">
        <w:rPr>
          <w:sz w:val="16"/>
        </w:rPr>
        <w:t>profitization</w:t>
      </w:r>
      <w:proofErr w:type="spellEnd"/>
      <w:r w:rsidRPr="009F214B">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720B041B" w14:textId="77777777" w:rsidR="00931D6F" w:rsidRPr="009F214B" w:rsidRDefault="00931D6F" w:rsidP="00931D6F">
      <w:pPr>
        <w:rPr>
          <w:sz w:val="16"/>
        </w:rPr>
      </w:pPr>
      <w:r w:rsidRPr="009F214B">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2BA983C2" w14:textId="77777777" w:rsidR="00931D6F" w:rsidRPr="009F214B" w:rsidRDefault="00931D6F" w:rsidP="00931D6F">
      <w:pPr>
        <w:rPr>
          <w:sz w:val="16"/>
        </w:rPr>
      </w:pP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w:t>
      </w:r>
      <w:proofErr w:type="spellStart"/>
      <w:r w:rsidRPr="009F214B">
        <w:rPr>
          <w:rStyle w:val="Emphasis"/>
        </w:rPr>
        <w:t>en</w:t>
      </w:r>
      <w:proofErr w:type="spellEnd"/>
      <w:r w:rsidRPr="009F214B">
        <w:rPr>
          <w:rStyle w:val="Emphasis"/>
        </w:rPr>
        <w:t xml:space="preserve">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p>
    <w:p w14:paraId="21307E5F" w14:textId="77777777" w:rsidR="00931D6F" w:rsidRPr="009F214B" w:rsidRDefault="00931D6F" w:rsidP="00931D6F">
      <w:pPr>
        <w:rPr>
          <w:sz w:val="16"/>
        </w:rPr>
      </w:pP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5C6CD4A2" w14:textId="77777777" w:rsidR="00931D6F" w:rsidRPr="009F214B" w:rsidRDefault="00931D6F" w:rsidP="00931D6F">
      <w:pPr>
        <w:rPr>
          <w:sz w:val="16"/>
        </w:rPr>
      </w:pPr>
      <w:r w:rsidRPr="009F214B">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562627B0" w14:textId="77777777" w:rsidR="00931D6F" w:rsidRPr="009F214B" w:rsidRDefault="00931D6F" w:rsidP="00931D6F">
      <w:pPr>
        <w:rPr>
          <w:sz w:val="16"/>
        </w:rPr>
      </w:pP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10CD66CE" w14:textId="77777777" w:rsidR="00931D6F" w:rsidRPr="009F214B" w:rsidRDefault="00931D6F" w:rsidP="00931D6F">
      <w:pPr>
        <w:rPr>
          <w:u w:val="single"/>
        </w:rPr>
      </w:pP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p>
    <w:p w14:paraId="32ED9479" w14:textId="77777777" w:rsidR="00931D6F" w:rsidRPr="009F214B" w:rsidRDefault="00931D6F" w:rsidP="00931D6F">
      <w:pPr>
        <w:rPr>
          <w:sz w:val="16"/>
        </w:rPr>
      </w:pPr>
      <w:r w:rsidRPr="009F214B">
        <w:rPr>
          <w:sz w:val="16"/>
        </w:rPr>
        <w:t>A lack of strategy and political will</w:t>
      </w:r>
    </w:p>
    <w:p w14:paraId="5F65C32B" w14:textId="77777777" w:rsidR="00931D6F" w:rsidRPr="009F214B" w:rsidRDefault="00931D6F" w:rsidP="00931D6F">
      <w:pPr>
        <w:rPr>
          <w:sz w:val="16"/>
        </w:rPr>
      </w:pP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p>
    <w:p w14:paraId="5DFD20F6" w14:textId="77777777" w:rsidR="00931D6F" w:rsidRPr="009F214B" w:rsidRDefault="00931D6F" w:rsidP="00931D6F">
      <w:pPr>
        <w:rPr>
          <w:u w:val="single"/>
        </w:rPr>
      </w:pP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p>
    <w:p w14:paraId="52E65D20" w14:textId="77777777" w:rsidR="00931D6F" w:rsidRPr="009F214B" w:rsidRDefault="00931D6F" w:rsidP="00931D6F">
      <w:pPr>
        <w:rPr>
          <w:sz w:val="16"/>
        </w:rPr>
      </w:pP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6A8F73B5" w14:textId="77777777" w:rsidR="00931D6F" w:rsidRPr="009F214B" w:rsidRDefault="00931D6F" w:rsidP="00931D6F">
      <w:pPr>
        <w:rPr>
          <w:u w:val="single"/>
        </w:rPr>
      </w:pP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p>
    <w:p w14:paraId="1C56D3DA" w14:textId="77777777" w:rsidR="00931D6F" w:rsidRPr="009F214B" w:rsidRDefault="00931D6F" w:rsidP="00931D6F">
      <w:pPr>
        <w:rPr>
          <w:sz w:val="16"/>
        </w:rPr>
      </w:pPr>
      <w:r w:rsidRPr="009F214B">
        <w:rPr>
          <w:u w:val="single"/>
        </w:rPr>
        <w:t xml:space="preserve">Brazil remains one of the countries </w:t>
      </w:r>
      <w:r w:rsidRPr="009F214B">
        <w:rPr>
          <w:rStyle w:val="Emphasis"/>
        </w:rPr>
        <w:t>hardest hit by the COVID-19 pandemic</w:t>
      </w:r>
      <w:r w:rsidRPr="009F214B">
        <w:rPr>
          <w:sz w:val="16"/>
        </w:rPr>
        <w:t xml:space="preserve">. Despite President Jair </w:t>
      </w:r>
      <w:proofErr w:type="spellStart"/>
      <w:r w:rsidRPr="009F214B">
        <w:rPr>
          <w:sz w:val="16"/>
        </w:rPr>
        <w:t>Bolsanaro’s</w:t>
      </w:r>
      <w:proofErr w:type="spellEnd"/>
      <w:r w:rsidRPr="009F214B">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F214B">
        <w:rPr>
          <w:sz w:val="16"/>
        </w:rPr>
        <w:t>Fábio</w:t>
      </w:r>
      <w:proofErr w:type="spellEnd"/>
      <w:r w:rsidRPr="009F214B">
        <w:rPr>
          <w:sz w:val="16"/>
        </w:rPr>
        <w:t xml:space="preserve"> </w:t>
      </w:r>
      <w:proofErr w:type="spellStart"/>
      <w:r w:rsidRPr="009F214B">
        <w:rPr>
          <w:sz w:val="16"/>
        </w:rPr>
        <w:t>Faria</w:t>
      </w:r>
      <w:proofErr w:type="spellEnd"/>
      <w:r w:rsidRPr="009F214B">
        <w:rPr>
          <w:sz w:val="16"/>
        </w:rPr>
        <w:t xml:space="preserve">, traveled to Beijing to meet with Huawei executives. Recounting his trip, </w:t>
      </w:r>
      <w:proofErr w:type="spellStart"/>
      <w:r w:rsidRPr="009F214B">
        <w:rPr>
          <w:sz w:val="16"/>
        </w:rPr>
        <w:t>Faria</w:t>
      </w:r>
      <w:proofErr w:type="spellEnd"/>
      <w:r w:rsidRPr="009F214B">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4A0A17A7" w14:textId="77777777" w:rsidR="00931D6F" w:rsidRPr="009F214B" w:rsidRDefault="00931D6F" w:rsidP="00931D6F">
      <w:pPr>
        <w:rPr>
          <w:sz w:val="16"/>
        </w:rPr>
      </w:pP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003A4A1F" w14:textId="77777777" w:rsidR="00931D6F" w:rsidRPr="009F214B" w:rsidRDefault="00931D6F" w:rsidP="00931D6F">
      <w:pPr>
        <w:rPr>
          <w:sz w:val="16"/>
        </w:rPr>
      </w:pP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573A42AE" w14:textId="77777777" w:rsidR="00931D6F" w:rsidRPr="009F214B" w:rsidRDefault="00931D6F" w:rsidP="00931D6F">
      <w:pPr>
        <w:rPr>
          <w:sz w:val="16"/>
        </w:rPr>
      </w:pP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711CE89F" w14:textId="77777777" w:rsidR="00931D6F" w:rsidRPr="009F214B" w:rsidRDefault="00931D6F" w:rsidP="00931D6F">
      <w:pPr>
        <w:rPr>
          <w:sz w:val="16"/>
        </w:rPr>
      </w:pP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p>
    <w:p w14:paraId="7D151B10" w14:textId="77777777" w:rsidR="00931D6F" w:rsidRPr="009F214B" w:rsidRDefault="00931D6F" w:rsidP="00931D6F">
      <w:pPr>
        <w:rPr>
          <w:sz w:val="16"/>
        </w:rPr>
      </w:pPr>
      <w:r w:rsidRPr="009F214B">
        <w:rPr>
          <w:sz w:val="16"/>
        </w:rPr>
        <w:t>A forward-thinking strategy</w:t>
      </w:r>
    </w:p>
    <w:p w14:paraId="2DBC2608" w14:textId="77777777" w:rsidR="00931D6F" w:rsidRPr="009F214B" w:rsidRDefault="00931D6F" w:rsidP="00931D6F">
      <w:pPr>
        <w:rPr>
          <w:u w:val="single"/>
        </w:rPr>
      </w:pPr>
      <w:r w:rsidRPr="009F214B">
        <w:rPr>
          <w:sz w:val="16"/>
        </w:rPr>
        <w:t xml:space="preserve">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F214B">
        <w:rPr>
          <w:sz w:val="16"/>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more readily extend a helping hand.</w:t>
      </w:r>
    </w:p>
    <w:p w14:paraId="260BC611" w14:textId="77777777" w:rsidR="00931D6F" w:rsidRPr="009F214B" w:rsidRDefault="00931D6F" w:rsidP="00931D6F">
      <w:pPr>
        <w:rPr>
          <w:sz w:val="16"/>
        </w:rPr>
      </w:pP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 xml:space="preserve">ceutical industry and </w:t>
      </w:r>
      <w:proofErr w:type="spellStart"/>
      <w:r w:rsidRPr="009F214B">
        <w:rPr>
          <w:u w:val="single"/>
        </w:rPr>
        <w:t>and</w:t>
      </w:r>
      <w:proofErr w:type="spellEnd"/>
      <w:r w:rsidRPr="009F214B">
        <w:rPr>
          <w:u w:val="single"/>
        </w:rPr>
        <w:t xml:space="preserve"> re-establish its leadership role</w:t>
      </w:r>
      <w:r w:rsidRPr="009F214B">
        <w:rPr>
          <w:sz w:val="16"/>
        </w:rPr>
        <w:t xml:space="preserve"> among the Western powers.</w:t>
      </w:r>
    </w:p>
    <w:p w14:paraId="2CBA46C1" w14:textId="77777777" w:rsidR="00931D6F" w:rsidRPr="009F214B" w:rsidRDefault="00931D6F" w:rsidP="00931D6F"/>
    <w:p w14:paraId="01392605" w14:textId="77777777" w:rsidR="00931D6F" w:rsidRPr="009F214B" w:rsidRDefault="00931D6F" w:rsidP="00931D6F">
      <w:pPr>
        <w:pStyle w:val="Heading4"/>
        <w:jc w:val="both"/>
        <w:rPr>
          <w:rFonts w:cs="Calibri"/>
        </w:rPr>
      </w:pPr>
      <w:r w:rsidRPr="009F214B">
        <w:rPr>
          <w:rFonts w:cs="Calibri"/>
        </w:rPr>
        <w:t xml:space="preserve">Latin America is still </w:t>
      </w:r>
      <w:r w:rsidRPr="009F214B">
        <w:rPr>
          <w:rFonts w:cs="Calibri"/>
          <w:u w:val="single"/>
        </w:rPr>
        <w:t>skeptical of Chinese aid</w:t>
      </w:r>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0874415F" w14:textId="77777777" w:rsidR="00931D6F" w:rsidRPr="009F214B" w:rsidRDefault="00931D6F" w:rsidP="00931D6F">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10" w:history="1">
        <w:r w:rsidRPr="009F214B">
          <w:rPr>
            <w:rStyle w:val="Hyperlink"/>
          </w:rPr>
          <w:t>https://wng.org/roundups/china-peddles-influence-with-vaccines-1630687161</w:t>
        </w:r>
      </w:hyperlink>
      <w:r w:rsidRPr="009F214B">
        <w:t>] Justin</w:t>
      </w:r>
    </w:p>
    <w:p w14:paraId="6EFC8BCA" w14:textId="77777777" w:rsidR="00931D6F" w:rsidRPr="009F214B" w:rsidRDefault="00931D6F" w:rsidP="00931D6F">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proofErr w:type="spellStart"/>
      <w:r w:rsidRPr="009F214B">
        <w:rPr>
          <w:rStyle w:val="Emphasis"/>
          <w:highlight w:val="green"/>
        </w:rPr>
        <w:t>Sinovac</w:t>
      </w:r>
      <w:proofErr w:type="spellEnd"/>
      <w:r w:rsidRPr="009F214B">
        <w:rPr>
          <w:rStyle w:val="Emphasis"/>
        </w:rPr>
        <w:t xml:space="preserve"> shot developed in China</w:t>
      </w:r>
      <w:r w:rsidRPr="009F214B">
        <w:rPr>
          <w:sz w:val="16"/>
        </w:rPr>
        <w:t xml:space="preserve">. The same week, </w:t>
      </w:r>
      <w:r w:rsidRPr="009F214B">
        <w:rPr>
          <w:u w:val="single"/>
        </w:rPr>
        <w:t xml:space="preserve">Dominican President Luis </w:t>
      </w:r>
      <w:proofErr w:type="spellStart"/>
      <w:r w:rsidRPr="009F214B">
        <w:rPr>
          <w:u w:val="single"/>
        </w:rPr>
        <w:t>Abinader</w:t>
      </w:r>
      <w:proofErr w:type="spellEnd"/>
      <w:r w:rsidRPr="009F214B">
        <w:rPr>
          <w:u w:val="single"/>
        </w:rPr>
        <w:t xml:space="preserve">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9F214B">
        <w:rPr>
          <w:highlight w:val="green"/>
          <w:u w:val="single"/>
        </w:rPr>
        <w:t>Sinovac</w:t>
      </w:r>
      <w:proofErr w:type="spellEnd"/>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w:t>
      </w:r>
      <w:proofErr w:type="spellStart"/>
      <w:r w:rsidRPr="009F214B">
        <w:rPr>
          <w:u w:val="single"/>
        </w:rPr>
        <w:t>Anatel</w:t>
      </w:r>
      <w:proofErr w:type="spellEnd"/>
      <w:r w:rsidRPr="009F214B">
        <w:rPr>
          <w:u w:val="single"/>
        </w:rPr>
        <w:t xml:space="preserve">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w:t>
      </w:r>
      <w:proofErr w:type="spellStart"/>
      <w:r w:rsidRPr="009F214B">
        <w:rPr>
          <w:sz w:val="16"/>
        </w:rPr>
        <w:t>Sinovac</w:t>
      </w:r>
      <w:proofErr w:type="spellEnd"/>
      <w:r w:rsidRPr="009F214B">
        <w:rPr>
          <w:sz w:val="16"/>
        </w:rPr>
        <w:t xml:space="preserve"> doses. </w:t>
      </w:r>
      <w:r w:rsidRPr="009F214B">
        <w:rPr>
          <w:u w:val="single"/>
        </w:rPr>
        <w:t>The Chinese jab comprises about 80 percent of Brazil’s administered shots.</w:t>
      </w:r>
      <w:r w:rsidRPr="009F214B">
        <w:rPr>
          <w:sz w:val="16"/>
        </w:rPr>
        <w:t xml:space="preserve"> While developing the </w:t>
      </w:r>
      <w:proofErr w:type="spellStart"/>
      <w:r w:rsidRPr="009F214B">
        <w:rPr>
          <w:sz w:val="16"/>
        </w:rPr>
        <w:t>Sinovac</w:t>
      </w:r>
      <w:proofErr w:type="spellEnd"/>
      <w:r w:rsidRPr="009F214B">
        <w:rPr>
          <w:sz w:val="16"/>
        </w:rPr>
        <w:t xml:space="preserve"> and </w:t>
      </w:r>
      <w:proofErr w:type="spellStart"/>
      <w:r w:rsidRPr="009F214B">
        <w:rPr>
          <w:sz w:val="16"/>
        </w:rPr>
        <w:t>Sinopharm</w:t>
      </w:r>
      <w:proofErr w:type="spellEnd"/>
      <w:r w:rsidRPr="009F214B">
        <w:rPr>
          <w:sz w:val="16"/>
        </w:rPr>
        <w:t xml:space="preserve"> shots in 2020, </w:t>
      </w:r>
      <w:r w:rsidRPr="009F214B">
        <w:rPr>
          <w:highlight w:val="green"/>
          <w:u w:val="single"/>
        </w:rPr>
        <w:t>Beijing offered</w:t>
      </w:r>
      <w:r w:rsidRPr="009F214B">
        <w:rPr>
          <w:u w:val="single"/>
        </w:rPr>
        <w:t xml:space="preserve"> a </w:t>
      </w:r>
      <w:r w:rsidRPr="009F214B">
        <w:rPr>
          <w:rStyle w:val="Emphasis"/>
          <w:sz w:val="24"/>
          <w:highlight w:val="green"/>
        </w:rPr>
        <w:t>$1 billion loan to Latin America</w:t>
      </w:r>
      <w:r w:rsidRPr="009F214B">
        <w:rPr>
          <w:rStyle w:val="Emphasis"/>
          <w:sz w:val="24"/>
        </w:rPr>
        <w:t>n nations to buy its vaccines</w:t>
      </w:r>
      <w:r w:rsidRPr="009F214B">
        <w:rPr>
          <w:sz w:val="16"/>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proofErr w:type="spellStart"/>
      <w:r w:rsidRPr="009F214B">
        <w:rPr>
          <w:b/>
          <w:bCs/>
          <w:highlight w:val="green"/>
          <w:u w:val="single"/>
        </w:rPr>
        <w:t>Sinovac’s</w:t>
      </w:r>
      <w:proofErr w:type="spellEnd"/>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xml:space="preserve">. Phase III trials in Indonesia found </w:t>
      </w:r>
      <w:proofErr w:type="spellStart"/>
      <w:r w:rsidRPr="009F214B">
        <w:rPr>
          <w:sz w:val="16"/>
        </w:rPr>
        <w:t>Sinovac</w:t>
      </w:r>
      <w:proofErr w:type="spellEnd"/>
      <w:r w:rsidRPr="009F214B">
        <w:rPr>
          <w:sz w:val="16"/>
        </w:rPr>
        <w:t xml:space="preserve"> was 84 percent effective against symptomatic infection. Similar studies registered an effectiveness of 67 percent in Chile and 50.4 percent in Brazil. In comparison, the U.S.-made Pfizer and </w:t>
      </w:r>
      <w:proofErr w:type="spellStart"/>
      <w:r w:rsidRPr="009F214B">
        <w:rPr>
          <w:sz w:val="16"/>
        </w:rPr>
        <w:t>Moderna</w:t>
      </w:r>
      <w:proofErr w:type="spellEnd"/>
      <w:r w:rsidRPr="009F214B">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9F214B">
        <w:rPr>
          <w:sz w:val="16"/>
        </w:rPr>
        <w:t>Moderna</w:t>
      </w:r>
      <w:proofErr w:type="spellEnd"/>
      <w:r w:rsidRPr="009F214B">
        <w:rPr>
          <w:sz w:val="16"/>
        </w:rPr>
        <w:t xml:space="preserve"> shots, which use mRNA technology, and vaccines made from inactive viruses such as </w:t>
      </w:r>
      <w:proofErr w:type="spellStart"/>
      <w:r w:rsidRPr="009F214B">
        <w:rPr>
          <w:sz w:val="16"/>
        </w:rPr>
        <w:t>Sinopharm</w:t>
      </w:r>
      <w:proofErr w:type="spellEnd"/>
      <w:r w:rsidRPr="009F214B">
        <w:rPr>
          <w:sz w:val="16"/>
        </w:rPr>
        <w:t xml:space="preserve">, </w:t>
      </w:r>
      <w:proofErr w:type="spellStart"/>
      <w:r w:rsidRPr="009F214B">
        <w:rPr>
          <w:sz w:val="16"/>
        </w:rPr>
        <w:t>Sinovac</w:t>
      </w:r>
      <w:proofErr w:type="spellEnd"/>
      <w:r w:rsidRPr="009F214B">
        <w:rPr>
          <w:sz w:val="16"/>
        </w:rPr>
        <w:t xml:space="preserve">, and Johnson &amp; Johnson. A recent Mayo Clinic study, which is still awaiting review, suggested the effectiveness of vaccines by </w:t>
      </w:r>
      <w:proofErr w:type="spellStart"/>
      <w:r w:rsidRPr="009F214B">
        <w:rPr>
          <w:sz w:val="16"/>
        </w:rPr>
        <w:t>Moderna</w:t>
      </w:r>
      <w:proofErr w:type="spellEnd"/>
      <w:r w:rsidRPr="009F214B">
        <w:rPr>
          <w:sz w:val="16"/>
        </w:rPr>
        <w:t xml:space="preserve"> and Pfizer decreased to as low as 76 percent and 42 percent, respectively, among patients in Minnesota last month. Studies in Brazil and Bahrain found </w:t>
      </w:r>
      <w:proofErr w:type="spellStart"/>
      <w:r w:rsidRPr="009F214B">
        <w:rPr>
          <w:sz w:val="16"/>
        </w:rPr>
        <w:t>Sinopharm</w:t>
      </w:r>
      <w:proofErr w:type="spellEnd"/>
      <w:r w:rsidRPr="009F214B">
        <w:rPr>
          <w:sz w:val="16"/>
        </w:rPr>
        <w:t xml:space="preserve"> and </w:t>
      </w:r>
      <w:proofErr w:type="spellStart"/>
      <w:r w:rsidRPr="009F214B">
        <w:rPr>
          <w:sz w:val="16"/>
        </w:rPr>
        <w:t>Sinovac</w:t>
      </w:r>
      <w:proofErr w:type="spellEnd"/>
      <w:r w:rsidRPr="009F214B">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highlight w:val="green"/>
        </w:rPr>
        <w:t>everybody</w:t>
      </w:r>
      <w:r w:rsidRPr="009F214B">
        <w:rPr>
          <w:rStyle w:val="Emphasis"/>
          <w:sz w:val="24"/>
        </w:rPr>
        <w:t xml:space="preserve"> here </w:t>
      </w:r>
      <w:r w:rsidRPr="009F214B">
        <w:rPr>
          <w:rStyle w:val="Emphasis"/>
          <w:sz w:val="24"/>
          <w:highlight w:val="green"/>
        </w:rPr>
        <w:t>wanted</w:t>
      </w:r>
      <w:r w:rsidRPr="009F214B">
        <w:rPr>
          <w:rStyle w:val="Emphasis"/>
          <w:sz w:val="24"/>
        </w:rPr>
        <w:t xml:space="preserve"> </w:t>
      </w:r>
      <w:r w:rsidRPr="009F214B">
        <w:rPr>
          <w:rStyle w:val="Emphasis"/>
        </w:rPr>
        <w:t xml:space="preserve">to get either </w:t>
      </w:r>
      <w:r w:rsidRPr="009F214B">
        <w:rPr>
          <w:rStyle w:val="Emphasis"/>
          <w:sz w:val="24"/>
          <w:highlight w:val="green"/>
        </w:rPr>
        <w:t xml:space="preserve">Pfizer or </w:t>
      </w:r>
      <w:proofErr w:type="spellStart"/>
      <w:r w:rsidRPr="009F214B">
        <w:rPr>
          <w:rStyle w:val="Emphasis"/>
          <w:sz w:val="24"/>
          <w:highlight w:val="green"/>
        </w:rPr>
        <w:t>Moderna</w:t>
      </w:r>
      <w:proofErr w:type="spellEnd"/>
      <w:r w:rsidRPr="009F214B">
        <w:rPr>
          <w:rStyle w:val="Emphasis"/>
          <w:sz w:val="24"/>
        </w:rPr>
        <w:t xml:space="preserve"> vaccines</w:t>
      </w:r>
      <w:r w:rsidRPr="009F214B">
        <w:rPr>
          <w:u w:val="single"/>
        </w:rPr>
        <w:t xml:space="preserve">,” said Pastor Alex Figueroa of </w:t>
      </w:r>
      <w:proofErr w:type="spellStart"/>
      <w:r w:rsidRPr="009F214B">
        <w:rPr>
          <w:u w:val="single"/>
        </w:rPr>
        <w:t>Gracia</w:t>
      </w:r>
      <w:proofErr w:type="spellEnd"/>
      <w:r w:rsidRPr="009F214B">
        <w:rPr>
          <w:u w:val="single"/>
        </w:rPr>
        <w:t xml:space="preserve"> </w:t>
      </w:r>
      <w:proofErr w:type="spellStart"/>
      <w:r w:rsidRPr="009F214B">
        <w:rPr>
          <w:u w:val="single"/>
        </w:rPr>
        <w:t>Soberana</w:t>
      </w:r>
      <w:proofErr w:type="spellEnd"/>
      <w:r w:rsidRPr="009F214B">
        <w:rPr>
          <w:u w:val="single"/>
        </w:rPr>
        <w:t xml:space="preserve">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proofErr w:type="spellStart"/>
      <w:r w:rsidRPr="009F214B">
        <w:rPr>
          <w:rStyle w:val="Emphasis"/>
          <w:highlight w:val="green"/>
        </w:rPr>
        <w:t>Sinovac</w:t>
      </w:r>
      <w:proofErr w:type="spellEnd"/>
      <w:r w:rsidRPr="009F214B">
        <w:rPr>
          <w:sz w:val="16"/>
        </w:rPr>
        <w:t xml:space="preserve">.” Officials in Uruguay say </w:t>
      </w:r>
      <w:proofErr w:type="spellStart"/>
      <w:r w:rsidRPr="009F214B">
        <w:rPr>
          <w:u w:val="single"/>
        </w:rPr>
        <w:t>Sinovac</w:t>
      </w:r>
      <w:proofErr w:type="spellEnd"/>
      <w:r w:rsidRPr="009F214B">
        <w:rPr>
          <w:u w:val="single"/>
        </w:rPr>
        <w:t xml:space="preserve"> is helping stop COVID-19 there. While they concluded </w:t>
      </w:r>
      <w:proofErr w:type="spellStart"/>
      <w:r w:rsidRPr="009F214B">
        <w:rPr>
          <w:u w:val="single"/>
        </w:rPr>
        <w:t>Sinovac</w:t>
      </w:r>
      <w:proofErr w:type="spellEnd"/>
      <w:r w:rsidRPr="009F214B">
        <w:rPr>
          <w:u w:val="single"/>
        </w:rPr>
        <w:t xml:space="preserve">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698BA527" w14:textId="77777777" w:rsidR="00931D6F" w:rsidRPr="009F214B" w:rsidRDefault="00931D6F" w:rsidP="00931D6F"/>
    <w:p w14:paraId="2D4BA675" w14:textId="77777777" w:rsidR="00931D6F" w:rsidRPr="009F214B" w:rsidRDefault="00931D6F" w:rsidP="00931D6F">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4A3D8F73" w14:textId="77777777" w:rsidR="00931D6F" w:rsidRPr="009F214B" w:rsidRDefault="00931D6F" w:rsidP="00931D6F">
      <w:proofErr w:type="spellStart"/>
      <w:r w:rsidRPr="009F214B">
        <w:rPr>
          <w:rStyle w:val="Style13ptBold"/>
        </w:rPr>
        <w:t>Cossu</w:t>
      </w:r>
      <w:proofErr w:type="spellEnd"/>
      <w:r w:rsidRPr="009F214B">
        <w:rPr>
          <w:rStyle w:val="Style13ptBold"/>
        </w:rPr>
        <w:t xml:space="preserve">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11" w:history="1">
        <w:r w:rsidRPr="009F214B">
          <w:rPr>
            <w:rStyle w:val="Hyperlink"/>
          </w:rPr>
          <w:t>https://scroll.in/article/1000114/in-latin-america-chinese-vaccine-diplomacy-is-directly-challenging-uss-declining-authority</w:t>
        </w:r>
      </w:hyperlink>
      <w:r w:rsidRPr="009F214B">
        <w:t>] Justin</w:t>
      </w:r>
    </w:p>
    <w:p w14:paraId="36B50A6A" w14:textId="77777777" w:rsidR="00931D6F" w:rsidRPr="009F214B" w:rsidRDefault="00931D6F" w:rsidP="00931D6F">
      <w:pPr>
        <w:rPr>
          <w:rStyle w:val="Emphasis"/>
        </w:rPr>
      </w:pPr>
      <w:r w:rsidRPr="009F214B">
        <w:rPr>
          <w:sz w:val="16"/>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p>
    <w:p w14:paraId="5A5D63F7" w14:textId="77777777" w:rsidR="00931D6F" w:rsidRPr="009F214B" w:rsidRDefault="00931D6F" w:rsidP="00931D6F">
      <w:pPr>
        <w:rPr>
          <w:rStyle w:val="Emphasis"/>
        </w:rPr>
      </w:pPr>
      <w:r w:rsidRPr="009F214B">
        <w:rPr>
          <w:sz w:val="16"/>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p>
    <w:p w14:paraId="4BD0E44E" w14:textId="77777777" w:rsidR="00931D6F" w:rsidRPr="009F214B" w:rsidRDefault="00931D6F" w:rsidP="00931D6F">
      <w:pPr>
        <w:rPr>
          <w:sz w:val="16"/>
        </w:rPr>
      </w:pPr>
      <w:r w:rsidRPr="009F214B">
        <w:rPr>
          <w:sz w:val="16"/>
        </w:rPr>
        <w:t>During a global vaccine shortage, China has been able to provide 252 million doses to the world. This includes the majority of total doses made available to Latin American countries.</w:t>
      </w:r>
    </w:p>
    <w:p w14:paraId="27D35B8E" w14:textId="77777777" w:rsidR="00931D6F" w:rsidRPr="009F214B" w:rsidRDefault="00931D6F" w:rsidP="00931D6F">
      <w:pPr>
        <w:rPr>
          <w:sz w:val="16"/>
        </w:rPr>
      </w:pPr>
      <w:r w:rsidRPr="009F214B">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726C1A8B" w14:textId="77777777" w:rsidR="00931D6F" w:rsidRPr="009F214B" w:rsidRDefault="00931D6F" w:rsidP="00931D6F">
      <w:pPr>
        <w:rPr>
          <w:sz w:val="16"/>
        </w:rPr>
      </w:pPr>
      <w:r w:rsidRPr="009F214B">
        <w:rPr>
          <w:sz w:val="16"/>
        </w:rPr>
        <w:t>As of May, no other country can match this figure. Most countries are focused primarily on achieving their own herd immunity first.</w:t>
      </w:r>
    </w:p>
    <w:p w14:paraId="38433D09" w14:textId="77777777" w:rsidR="00931D6F" w:rsidRPr="009F214B" w:rsidRDefault="00931D6F" w:rsidP="00931D6F">
      <w:pPr>
        <w:rPr>
          <w:rStyle w:val="Emphasis"/>
        </w:rPr>
      </w:pPr>
      <w:r w:rsidRPr="009F214B">
        <w:rPr>
          <w:sz w:val="16"/>
        </w:rPr>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p>
    <w:p w14:paraId="06894389" w14:textId="77777777" w:rsidR="00931D6F" w:rsidRPr="009F214B" w:rsidRDefault="00931D6F" w:rsidP="00931D6F">
      <w:pPr>
        <w:rPr>
          <w:u w:val="single"/>
        </w:rPr>
      </w:pPr>
      <w:r w:rsidRPr="009F214B">
        <w:rPr>
          <w:u w:val="single"/>
        </w:rPr>
        <w:t xml:space="preserve">Declining </w:t>
      </w:r>
      <w:r w:rsidRPr="009F214B">
        <w:rPr>
          <w:rStyle w:val="Emphasis"/>
        </w:rPr>
        <w:t>‘Washington Consensus’</w:t>
      </w:r>
    </w:p>
    <w:p w14:paraId="5AF09A43" w14:textId="77777777" w:rsidR="00931D6F" w:rsidRPr="009F214B" w:rsidRDefault="00931D6F" w:rsidP="00931D6F">
      <w:pPr>
        <w:rPr>
          <w:u w:val="single"/>
        </w:rPr>
      </w:pPr>
      <w:r w:rsidRPr="009F214B">
        <w:rPr>
          <w:sz w:val="16"/>
        </w:rPr>
        <w:t xml:space="preserve">The rationale behind American policy towards Latin America has long been that unstable </w:t>
      </w:r>
      <w:proofErr w:type="spellStart"/>
      <w:r w:rsidRPr="009F214B">
        <w:rPr>
          <w:sz w:val="16"/>
        </w:rPr>
        <w:t>neighbours</w:t>
      </w:r>
      <w:proofErr w:type="spellEnd"/>
      <w:r w:rsidRPr="009F214B">
        <w:rPr>
          <w:sz w:val="16"/>
        </w:rPr>
        <w:t xml:space="preserve"> (especially Communist ones) </w:t>
      </w:r>
      <w:proofErr w:type="spellStart"/>
      <w:r w:rsidRPr="009F214B">
        <w:rPr>
          <w:sz w:val="16"/>
        </w:rPr>
        <w:t>destabilise</w:t>
      </w:r>
      <w:proofErr w:type="spellEnd"/>
      <w:r w:rsidRPr="009F214B">
        <w:rPr>
          <w:sz w:val="16"/>
        </w:rPr>
        <w:t xml:space="preserv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p>
    <w:p w14:paraId="5B5ADEB8" w14:textId="77777777" w:rsidR="00931D6F" w:rsidRPr="009F214B" w:rsidRDefault="00931D6F" w:rsidP="00931D6F">
      <w:pPr>
        <w:rPr>
          <w:sz w:val="16"/>
        </w:rPr>
      </w:pPr>
      <w:r w:rsidRPr="009F214B">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481F25A4" w14:textId="77777777" w:rsidR="00931D6F" w:rsidRPr="009F214B" w:rsidRDefault="00931D6F" w:rsidP="00931D6F">
      <w:pPr>
        <w:rPr>
          <w:sz w:val="16"/>
        </w:rPr>
      </w:pPr>
      <w:r w:rsidRPr="009F214B">
        <w:rPr>
          <w:sz w:val="16"/>
        </w:rPr>
        <w:t xml:space="preserve">Despite good intentions, the International Monetary Fund and World Bank </w:t>
      </w:r>
      <w:proofErr w:type="spellStart"/>
      <w:r w:rsidRPr="009F214B">
        <w:rPr>
          <w:sz w:val="16"/>
        </w:rPr>
        <w:t>programmes</w:t>
      </w:r>
      <w:proofErr w:type="spellEnd"/>
      <w:r w:rsidRPr="009F214B">
        <w:rPr>
          <w:sz w:val="16"/>
        </w:rPr>
        <w:t xml:space="preserve"> did not alleviate Latin America’s problems. On the contrary, the Washington Consensus is often cited as having </w:t>
      </w:r>
      <w:proofErr w:type="spellStart"/>
      <w:r w:rsidRPr="009F214B">
        <w:rPr>
          <w:sz w:val="16"/>
        </w:rPr>
        <w:t>fuelled</w:t>
      </w:r>
      <w:proofErr w:type="spellEnd"/>
      <w:r w:rsidRPr="009F214B">
        <w:rPr>
          <w:sz w:val="16"/>
        </w:rPr>
        <w:t xml:space="preserve"> a resurgence of populism in Latin America. It is also held responsible for the succession of left-wing governments in the 1990s known as the Pink Tide.</w:t>
      </w:r>
    </w:p>
    <w:p w14:paraId="6DF3D486" w14:textId="77777777" w:rsidR="00931D6F" w:rsidRPr="009F214B" w:rsidRDefault="00931D6F" w:rsidP="00931D6F">
      <w:pPr>
        <w:rPr>
          <w:sz w:val="16"/>
        </w:rPr>
      </w:pPr>
      <w:r w:rsidRPr="009F214B">
        <w:rPr>
          <w:sz w:val="16"/>
        </w:rPr>
        <w:t xml:space="preserve">Five of the </w:t>
      </w:r>
      <w:proofErr w:type="spellStart"/>
      <w:r w:rsidRPr="009F214B">
        <w:rPr>
          <w:sz w:val="16"/>
        </w:rPr>
        <w:t>nations</w:t>
      </w:r>
      <w:proofErr w:type="spellEnd"/>
      <w:r w:rsidRPr="009F214B">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E2D119D" w14:textId="77777777" w:rsidR="00931D6F" w:rsidRPr="009F214B" w:rsidRDefault="00931D6F" w:rsidP="00931D6F">
      <w:pPr>
        <w:rPr>
          <w:sz w:val="16"/>
        </w:rPr>
      </w:pPr>
      <w:r w:rsidRPr="009F214B">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2099477" w14:textId="77777777" w:rsidR="00931D6F" w:rsidRPr="009F214B" w:rsidRDefault="00931D6F" w:rsidP="00931D6F">
      <w:pPr>
        <w:rPr>
          <w:sz w:val="16"/>
        </w:rPr>
      </w:pPr>
      <w:r w:rsidRPr="009F214B">
        <w:rPr>
          <w:sz w:val="16"/>
        </w:rPr>
        <w:t>Rising Chinese power</w:t>
      </w:r>
    </w:p>
    <w:p w14:paraId="249190AB" w14:textId="77777777" w:rsidR="00931D6F" w:rsidRPr="009F214B" w:rsidRDefault="00931D6F" w:rsidP="00931D6F">
      <w:pPr>
        <w:rPr>
          <w:rStyle w:val="Emphasis"/>
        </w:rPr>
      </w:pPr>
      <w:r w:rsidRPr="009F214B">
        <w:rPr>
          <w:sz w:val="16"/>
        </w:rPr>
        <w:t xml:space="preserve">In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p>
    <w:p w14:paraId="7F67B820" w14:textId="77777777" w:rsidR="00931D6F" w:rsidRPr="009F214B" w:rsidRDefault="00931D6F" w:rsidP="00931D6F">
      <w:pPr>
        <w:rPr>
          <w:sz w:val="16"/>
        </w:rPr>
      </w:pPr>
      <w:r w:rsidRPr="009F214B">
        <w:rPr>
          <w:sz w:val="16"/>
        </w:rPr>
        <w:t xml:space="preserve">A scheduled $8 trillion for project infrastructure in sixty-eight countries through the New Silk Road </w:t>
      </w:r>
      <w:proofErr w:type="spellStart"/>
      <w:r w:rsidRPr="009F214B">
        <w:rPr>
          <w:sz w:val="16"/>
        </w:rPr>
        <w:t>programme</w:t>
      </w:r>
      <w:proofErr w:type="spellEnd"/>
      <w:r w:rsidRPr="009F214B">
        <w:rPr>
          <w:sz w:val="16"/>
        </w:rPr>
        <w:t xml:space="preserve"> vividly captures its approach. Brazil, Venezuela, Ecuador and Bolivia already have partnership projects with China and Mexico is considering joining one.</w:t>
      </w:r>
    </w:p>
    <w:p w14:paraId="490F92D1" w14:textId="77777777" w:rsidR="00931D6F" w:rsidRPr="009F214B" w:rsidRDefault="00931D6F" w:rsidP="00931D6F">
      <w:pPr>
        <w:rPr>
          <w:sz w:val="16"/>
        </w:rPr>
      </w:pPr>
      <w:r w:rsidRPr="009F214B">
        <w:rPr>
          <w:sz w:val="16"/>
        </w:rPr>
        <w:t>The US and Chinese tools for economic diplomacy are very similar in practice, yet fundamentally different in philosophy.</w:t>
      </w:r>
    </w:p>
    <w:p w14:paraId="75804B0B" w14:textId="77777777" w:rsidR="00931D6F" w:rsidRPr="009F214B" w:rsidRDefault="00931D6F" w:rsidP="00931D6F">
      <w:pPr>
        <w:rPr>
          <w:u w:val="single"/>
        </w:rPr>
      </w:pP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 xml:space="preserve">economically successful by working hard to </w:t>
      </w:r>
      <w:proofErr w:type="spellStart"/>
      <w:r w:rsidRPr="009F214B">
        <w:rPr>
          <w:rStyle w:val="Emphasis"/>
        </w:rPr>
        <w:t>realise</w:t>
      </w:r>
      <w:proofErr w:type="spellEnd"/>
      <w:r w:rsidRPr="009F214B">
        <w:rPr>
          <w:rStyle w:val="Emphasis"/>
        </w:rPr>
        <w:t xml:space="preserve"> our individuality</w:t>
      </w:r>
      <w:r w:rsidRPr="009F214B">
        <w:rPr>
          <w:u w:val="single"/>
        </w:rPr>
        <w:t>... We will export the idea that this is the best possible system through soft power and economic cooperation.</w:t>
      </w:r>
    </w:p>
    <w:p w14:paraId="55CBCD25" w14:textId="77777777" w:rsidR="00931D6F" w:rsidRPr="009F214B" w:rsidRDefault="00931D6F" w:rsidP="00931D6F">
      <w:pPr>
        <w:rPr>
          <w:sz w:val="16"/>
        </w:rPr>
      </w:pPr>
      <w:r w:rsidRPr="009F214B">
        <w:rPr>
          <w:sz w:val="16"/>
        </w:rPr>
        <w:t xml:space="preserve">In contrast, </w:t>
      </w:r>
      <w:r w:rsidRPr="009F214B">
        <w:rPr>
          <w:u w:val="single"/>
        </w:rPr>
        <w:t xml:space="preserve">Chinese economic diplomacy is an extension of a collective dream where individuals work hard to </w:t>
      </w:r>
      <w:proofErr w:type="spellStart"/>
      <w:r w:rsidRPr="009F214B">
        <w:rPr>
          <w:rStyle w:val="Emphasis"/>
        </w:rPr>
        <w:t>realise</w:t>
      </w:r>
      <w:proofErr w:type="spellEnd"/>
      <w:r w:rsidRPr="009F214B">
        <w:rPr>
          <w:rStyle w:val="Emphasis"/>
        </w:rPr>
        <w:t xml:space="preserve"> the success of the collectivity: everybody in their community and the world.</w:t>
      </w:r>
    </w:p>
    <w:p w14:paraId="0689F0DE" w14:textId="77777777" w:rsidR="00931D6F" w:rsidRPr="009F214B" w:rsidRDefault="00931D6F" w:rsidP="00931D6F">
      <w:pPr>
        <w:rPr>
          <w:u w:val="single"/>
        </w:rPr>
      </w:pP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proofErr w:type="spellStart"/>
      <w:r w:rsidRPr="009F214B">
        <w:rPr>
          <w:rStyle w:val="Emphasis"/>
          <w:highlight w:val="green"/>
        </w:rPr>
        <w:t>favour</w:t>
      </w:r>
      <w:proofErr w:type="spellEnd"/>
      <w:r w:rsidRPr="009F214B">
        <w:rPr>
          <w:rStyle w:val="Emphasis"/>
          <w:highlight w:val="green"/>
        </w:rPr>
        <w:t xml:space="preserve">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74EA21C1" w14:textId="77777777" w:rsidR="00931D6F" w:rsidRPr="009F214B" w:rsidRDefault="00931D6F" w:rsidP="00931D6F">
      <w:pPr>
        <w:rPr>
          <w:sz w:val="16"/>
        </w:rPr>
      </w:pPr>
      <w:r w:rsidRPr="009F214B">
        <w:rPr>
          <w:sz w:val="16"/>
        </w:rPr>
        <w:t>Old international order</w:t>
      </w:r>
    </w:p>
    <w:p w14:paraId="551DD04A" w14:textId="77777777" w:rsidR="00931D6F" w:rsidRPr="009F214B" w:rsidRDefault="00931D6F" w:rsidP="00931D6F">
      <w:pPr>
        <w:rPr>
          <w:rStyle w:val="Emphasis"/>
        </w:rPr>
      </w:pPr>
      <w:r w:rsidRPr="009F214B">
        <w:rPr>
          <w:sz w:val="16"/>
        </w:rPr>
        <w:t xml:space="preserve">In this power vacuum, </w:t>
      </w:r>
      <w:r w:rsidRPr="009F214B">
        <w:rPr>
          <w:rStyle w:val="Emphasis"/>
        </w:rPr>
        <w:t xml:space="preserve">the </w:t>
      </w:r>
      <w:r w:rsidRPr="009F214B">
        <w:rPr>
          <w:rStyle w:val="Emphasis"/>
          <w:highlight w:val="green"/>
        </w:rPr>
        <w:t>rise of China</w:t>
      </w:r>
      <w:r w:rsidRPr="009F214B">
        <w:rPr>
          <w:rStyle w:val="Emphasis"/>
        </w:rPr>
        <w:t xml:space="preserve"> during a crisis situation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p>
    <w:p w14:paraId="73CC855D" w14:textId="77777777" w:rsidR="00931D6F" w:rsidRPr="009F214B" w:rsidRDefault="00931D6F" w:rsidP="00931D6F">
      <w:pPr>
        <w:rPr>
          <w:rStyle w:val="Emphasis"/>
        </w:rPr>
      </w:pP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p>
    <w:p w14:paraId="082542DD" w14:textId="77777777" w:rsidR="00931D6F" w:rsidRPr="009F214B" w:rsidRDefault="00931D6F" w:rsidP="00931D6F">
      <w:pPr>
        <w:rPr>
          <w:rStyle w:val="Emphasis"/>
        </w:rPr>
      </w:pPr>
      <w:r w:rsidRPr="009F214B">
        <w:rPr>
          <w:sz w:val="16"/>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1882D85A" w14:textId="77777777" w:rsidR="00931D6F" w:rsidRPr="009F214B" w:rsidRDefault="00931D6F" w:rsidP="00931D6F"/>
    <w:p w14:paraId="6EB2B3C8" w14:textId="77777777" w:rsidR="00931D6F" w:rsidRPr="009F214B" w:rsidRDefault="00931D6F" w:rsidP="00931D6F">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58A7FD9C" w14:textId="77777777" w:rsidR="00931D6F" w:rsidRPr="009F214B" w:rsidRDefault="00931D6F" w:rsidP="00931D6F">
      <w:proofErr w:type="spellStart"/>
      <w:r w:rsidRPr="009F214B">
        <w:rPr>
          <w:rStyle w:val="Style13ptBold"/>
        </w:rPr>
        <w:t>Yulis</w:t>
      </w:r>
      <w:proofErr w:type="spellEnd"/>
      <w:r w:rsidRPr="009F214B">
        <w:rPr>
          <w:rStyle w:val="Style13ptBold"/>
        </w:rPr>
        <w:t xml:space="preserve"> 17</w:t>
      </w:r>
      <w:r w:rsidRPr="009F214B">
        <w:t xml:space="preserve"> [Max; Major in </w:t>
      </w:r>
      <w:proofErr w:type="spellStart"/>
      <w:r w:rsidRPr="009F214B">
        <w:t>PoliSci</w:t>
      </w:r>
      <w:proofErr w:type="spellEnd"/>
      <w:r w:rsidRPr="009F214B">
        <w:t xml:space="preserve">, Penn Political Review; “In Defense of Liberal Internationalism,” Penn Political Review; 4/8/17; </w:t>
      </w:r>
      <w:hyperlink r:id="rId12" w:history="1">
        <w:r w:rsidRPr="009F214B">
          <w:rPr>
            <w:rStyle w:val="Hyperlink"/>
          </w:rPr>
          <w:t>http://pennpoliticalreview.org/2017/04/in-defense-of-liberal-internationalism/</w:t>
        </w:r>
      </w:hyperlink>
      <w:r w:rsidRPr="009F214B">
        <w:t>] // Re-Cut Justin</w:t>
      </w:r>
    </w:p>
    <w:p w14:paraId="3FB9308C" w14:textId="77777777" w:rsidR="00931D6F" w:rsidRPr="009F214B" w:rsidRDefault="00931D6F" w:rsidP="00931D6F">
      <w:pPr>
        <w:rPr>
          <w:sz w:val="16"/>
        </w:rPr>
      </w:pPr>
      <w:r w:rsidRPr="009F214B">
        <w:rPr>
          <w:sz w:val="16"/>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9F214B">
        <w:rPr>
          <w:sz w:val="16"/>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has the ability to revive the world order and traditionally hallmarked human rights, peace, and democracy. </w:t>
      </w:r>
      <w:r w:rsidRPr="009F214B">
        <w:rPr>
          <w:rStyle w:val="Emphasis"/>
        </w:rPr>
        <w:t>The United States</w:t>
      </w:r>
      <w:r w:rsidRPr="009F214B">
        <w:rPr>
          <w:sz w:val="16"/>
        </w:rPr>
        <w:t xml:space="preserve">, with all of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in an effort to </w:t>
      </w:r>
      <w:r w:rsidRPr="009F214B">
        <w:rPr>
          <w:rStyle w:val="Emphasis"/>
        </w:rPr>
        <w:t>mitigate</w:t>
      </w:r>
      <w:r w:rsidRPr="009F214B">
        <w:rPr>
          <w:u w:val="single"/>
        </w:rPr>
        <w:t xml:space="preserve"> the chances of a nuclear catastrophe or another World War</w:t>
      </w:r>
      <w:r w:rsidRPr="009F214B">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3E8853C2" w14:textId="77777777" w:rsidR="00931D6F" w:rsidRPr="009F214B" w:rsidRDefault="00931D6F" w:rsidP="00931D6F">
      <w:pPr>
        <w:rPr>
          <w:sz w:val="16"/>
        </w:rPr>
      </w:pPr>
      <w:r w:rsidRPr="009F214B">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9F214B">
        <w:rPr>
          <w:sz w:val="16"/>
        </w:rPr>
        <w:t xml:space="preserve">. Aside from growing sectarianism and the increasing prevalence of failed states, an even more daunting threat come from weapons that transcend the costs of conventional warfare. </w:t>
      </w:r>
    </w:p>
    <w:p w14:paraId="0F021EB5" w14:textId="77777777" w:rsidR="00931D6F" w:rsidRPr="009F214B" w:rsidRDefault="00931D6F" w:rsidP="00931D6F">
      <w:pPr>
        <w:rPr>
          <w:rStyle w:val="Emphasis"/>
        </w:rPr>
      </w:pP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9F214B">
        <w:rPr>
          <w:sz w:val="16"/>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9F214B">
        <w:rPr>
          <w:sz w:val="16"/>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9F214B">
        <w:rPr>
          <w:sz w:val="16"/>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9F214B">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w:t>
      </w:r>
      <w:proofErr w:type="spellStart"/>
      <w:r w:rsidRPr="009F214B">
        <w:rPr>
          <w:u w:val="single"/>
        </w:rPr>
        <w:t>deproliferation</w:t>
      </w:r>
      <w:proofErr w:type="spellEnd"/>
      <w:r w:rsidRPr="009F214B">
        <w:rPr>
          <w:u w:val="single"/>
        </w:rPr>
        <w:t xml:space="preserve">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5F60C870" w14:textId="77777777" w:rsidR="00931D6F" w:rsidRPr="009F214B" w:rsidRDefault="00931D6F" w:rsidP="00931D6F"/>
    <w:p w14:paraId="1EF663DB" w14:textId="77777777" w:rsidR="00931D6F" w:rsidRPr="009F214B" w:rsidRDefault="00931D6F" w:rsidP="00931D6F">
      <w:pPr>
        <w:pStyle w:val="Heading4"/>
        <w:rPr>
          <w:rFonts w:cs="Calibri"/>
        </w:rPr>
      </w:pPr>
      <w:r w:rsidRPr="009F214B">
        <w:rPr>
          <w:rFonts w:cs="Calibri"/>
        </w:rPr>
        <w:t xml:space="preserve">Yes transition wars---both sides </w:t>
      </w:r>
      <w:r w:rsidRPr="009F214B">
        <w:rPr>
          <w:rFonts w:cs="Calibri"/>
          <w:u w:val="single"/>
        </w:rPr>
        <w:t>miscalculate</w:t>
      </w:r>
      <w:r w:rsidRPr="009F214B">
        <w:rPr>
          <w:rFonts w:cs="Calibri"/>
        </w:rPr>
        <w:t>.</w:t>
      </w:r>
    </w:p>
    <w:p w14:paraId="6D618300" w14:textId="77777777" w:rsidR="00931D6F" w:rsidRPr="009F214B" w:rsidRDefault="00931D6F" w:rsidP="00931D6F">
      <w:r w:rsidRPr="009F214B">
        <w:t>Min-</w:t>
      </w:r>
      <w:proofErr w:type="spellStart"/>
      <w:r w:rsidRPr="009F214B">
        <w:t>hyung</w:t>
      </w:r>
      <w:proofErr w:type="spellEnd"/>
      <w:r w:rsidRPr="009F214B">
        <w:t xml:space="preserve"> </w:t>
      </w:r>
      <w:r w:rsidRPr="009F214B">
        <w:rPr>
          <w:rStyle w:val="Style13ptBold"/>
        </w:rPr>
        <w:t>Kim 20</w:t>
      </w:r>
      <w:r w:rsidRPr="009F214B">
        <w:t xml:space="preserve">. Department of Political Science and International Relations, Kyung </w:t>
      </w:r>
      <w:proofErr w:type="spellStart"/>
      <w:r w:rsidRPr="009F214B">
        <w:t>Hee</w:t>
      </w:r>
      <w:proofErr w:type="spellEnd"/>
      <w:r w:rsidRPr="009F214B">
        <w:t xml:space="preserve"> University, Seoul, South Korea. “A real driver of US–China trade conflict: The Sino–US competition for global hegemony and its implications for the future” Emerald Insight. 02-04-2019. </w:t>
      </w:r>
      <w:hyperlink r:id="rId13" w:history="1">
        <w:r w:rsidRPr="009F214B">
          <w:rPr>
            <w:rStyle w:val="Hyperlink"/>
          </w:rPr>
          <w:t>https://www.emerald.com/insight/content/doi/10.1108/ITPD-02-2019-003/full/html</w:t>
        </w:r>
      </w:hyperlink>
      <w:r w:rsidRPr="009F214B">
        <w:rPr>
          <w:rStyle w:val="Hyperlink"/>
        </w:rPr>
        <w:t xml:space="preserve"> // Re-Cut Justin</w:t>
      </w:r>
    </w:p>
    <w:p w14:paraId="50EB8AEA" w14:textId="77777777" w:rsidR="00931D6F" w:rsidRPr="009F214B" w:rsidRDefault="00931D6F" w:rsidP="00931D6F">
      <w:pPr>
        <w:rPr>
          <w:u w:val="single"/>
        </w:rPr>
      </w:pPr>
      <w:r w:rsidRPr="009F214B">
        <w:rPr>
          <w:sz w:val="14"/>
        </w:rPr>
        <w:t xml:space="preserve">Underlying these arguments for an inevitable war between the two superpowers is PTT. PTT originally formulated by </w:t>
      </w:r>
      <w:proofErr w:type="spellStart"/>
      <w:r w:rsidRPr="009F214B">
        <w:rPr>
          <w:sz w:val="14"/>
        </w:rPr>
        <w:t>Organski</w:t>
      </w:r>
      <w:proofErr w:type="spellEnd"/>
      <w:r w:rsidRPr="009F214B">
        <w:rPr>
          <w:sz w:val="14"/>
        </w:rPr>
        <w:t xml:space="preserve">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(i.e.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w:t>
      </w:r>
      <w:proofErr w:type="spellStart"/>
      <w:r w:rsidRPr="009F214B">
        <w:rPr>
          <w:sz w:val="14"/>
        </w:rPr>
        <w:t>Organski</w:t>
      </w:r>
      <w:proofErr w:type="spellEnd"/>
      <w:r w:rsidRPr="009F214B">
        <w:rPr>
          <w:sz w:val="14"/>
        </w:rPr>
        <w:t xml:space="preserve"> and Kugler, 1980, pp. 19-20)[5].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w:t>
      </w:r>
      <w:proofErr w:type="spellStart"/>
      <w:r w:rsidRPr="009F214B">
        <w:rPr>
          <w:sz w:val="14"/>
        </w:rPr>
        <w:t>Organski</w:t>
      </w:r>
      <w:proofErr w:type="spellEnd"/>
      <w:r w:rsidRPr="009F214B">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Shirk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773D0CD8" w14:textId="77777777" w:rsidR="00931D6F" w:rsidRPr="009F214B" w:rsidRDefault="00931D6F" w:rsidP="00931D6F"/>
    <w:p w14:paraId="7C22B280" w14:textId="77777777" w:rsidR="00931D6F" w:rsidRPr="009F214B" w:rsidRDefault="00931D6F" w:rsidP="00931D6F">
      <w:pPr>
        <w:pStyle w:val="Heading4"/>
        <w:rPr>
          <w:rFonts w:cs="Calibri"/>
          <w:u w:val="single"/>
        </w:rPr>
      </w:pPr>
      <w:r w:rsidRPr="009F214B">
        <w:rPr>
          <w:rFonts w:cs="Calibri"/>
        </w:rPr>
        <w:t xml:space="preserve">Chinese diplomatic influence </w:t>
      </w:r>
      <w:r w:rsidRPr="009F214B">
        <w:rPr>
          <w:rFonts w:cs="Calibri"/>
          <w:u w:val="single"/>
        </w:rPr>
        <w:t>escalates</w:t>
      </w:r>
      <w:r w:rsidRPr="009F214B">
        <w:rPr>
          <w:rFonts w:cs="Calibri"/>
        </w:rPr>
        <w:t>.</w:t>
      </w:r>
    </w:p>
    <w:p w14:paraId="5A26D867" w14:textId="77777777" w:rsidR="00931D6F" w:rsidRPr="009F214B" w:rsidRDefault="00931D6F" w:rsidP="00931D6F">
      <w:r w:rsidRPr="009F214B">
        <w:rPr>
          <w:rStyle w:val="Style13ptBold"/>
        </w:rPr>
        <w:t>Brands 20</w:t>
      </w:r>
      <w:r w:rsidRPr="009F214B">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1F48C3A8" w14:textId="77777777" w:rsidR="00931D6F" w:rsidRPr="009F214B" w:rsidRDefault="00931D6F" w:rsidP="00931D6F">
      <w:pPr>
        <w:rPr>
          <w:sz w:val="16"/>
        </w:rPr>
      </w:pPr>
      <w:r w:rsidRPr="009F214B">
        <w:rPr>
          <w:rStyle w:val="Emphasis"/>
        </w:rPr>
        <w:t>Opposition to spheres of influence</w:t>
      </w:r>
      <w:r w:rsidRPr="009F214B">
        <w:rPr>
          <w:u w:val="single"/>
        </w:rPr>
        <w:t xml:space="preserve">, in other words, is a part of </w:t>
      </w:r>
      <w:r w:rsidRPr="009F214B">
        <w:rPr>
          <w:rStyle w:val="Emphasis"/>
        </w:rPr>
        <w:t>U.S. diplomatic DNA</w:t>
      </w:r>
      <w:r w:rsidRPr="009F214B">
        <w:rPr>
          <w:u w:val="single"/>
        </w:rPr>
        <w:t xml:space="preserve">. The reason for this, Charles </w:t>
      </w:r>
      <w:proofErr w:type="spellStart"/>
      <w:r w:rsidRPr="009F214B">
        <w:rPr>
          <w:u w:val="single"/>
        </w:rPr>
        <w:t>Edel</w:t>
      </w:r>
      <w:proofErr w:type="spellEnd"/>
      <w:r w:rsidRPr="009F214B">
        <w:rPr>
          <w:u w:val="single"/>
        </w:rPr>
        <w:t xml:space="preserve"> and I argued in 2018, is that </w:t>
      </w:r>
      <w:r w:rsidRPr="009F214B">
        <w:rPr>
          <w:rStyle w:val="Emphasis"/>
        </w:rPr>
        <w:t>spheres of influence clash with fundamental tenets</w:t>
      </w:r>
      <w:r w:rsidRPr="009F214B">
        <w:rPr>
          <w:u w:val="single"/>
        </w:rPr>
        <w:t xml:space="preserve"> of U.S. </w:t>
      </w:r>
      <w:r w:rsidRPr="009F214B">
        <w:rPr>
          <w:rStyle w:val="Emphasis"/>
        </w:rPr>
        <w:t>foreign policy</w:t>
      </w:r>
      <w:r w:rsidRPr="009F214B">
        <w:rPr>
          <w:u w:val="single"/>
        </w:rPr>
        <w:t>.</w:t>
      </w:r>
      <w:r w:rsidRPr="009F214B">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4586CE83" w14:textId="77777777" w:rsidR="00931D6F" w:rsidRPr="009F214B" w:rsidRDefault="00931D6F" w:rsidP="00931D6F">
      <w:pPr>
        <w:rPr>
          <w:sz w:val="16"/>
        </w:rPr>
      </w:pPr>
      <w:r w:rsidRPr="009F214B">
        <w:rPr>
          <w:sz w:val="16"/>
        </w:rPr>
        <w:t xml:space="preserve">Of course, that intellectual tradition did not stop </w:t>
      </w:r>
      <w:r w:rsidRPr="009F214B">
        <w:rPr>
          <w:u w:val="single"/>
        </w:rPr>
        <w:t xml:space="preserve">the </w:t>
      </w:r>
      <w:r w:rsidRPr="009F214B">
        <w:rPr>
          <w:highlight w:val="green"/>
          <w:u w:val="single"/>
        </w:rPr>
        <w:t>United States</w:t>
      </w:r>
      <w:r w:rsidRPr="009F214B">
        <w:rPr>
          <w:u w:val="single"/>
        </w:rPr>
        <w:t xml:space="preserve"> from </w:t>
      </w:r>
      <w:r w:rsidRPr="009F214B">
        <w:rPr>
          <w:rStyle w:val="Emphasis"/>
        </w:rPr>
        <w:t xml:space="preserve">building its own </w:t>
      </w:r>
      <w:r w:rsidRPr="009F214B">
        <w:rPr>
          <w:rStyle w:val="Emphasis"/>
          <w:highlight w:val="green"/>
        </w:rPr>
        <w:t>sphere of influence in Latin America</w:t>
      </w:r>
      <w:r w:rsidRPr="009F214B">
        <w:rPr>
          <w:rStyle w:val="Emphasis"/>
        </w:rPr>
        <w:t xml:space="preserve"> from the early nineteenth century</w:t>
      </w:r>
      <w:r w:rsidRPr="009F214B">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5FAD4032" w14:textId="77777777" w:rsidR="00931D6F" w:rsidRPr="009F214B" w:rsidRDefault="00931D6F" w:rsidP="00931D6F">
      <w:pPr>
        <w:rPr>
          <w:rStyle w:val="Emphasis"/>
        </w:rPr>
      </w:pPr>
      <w:r w:rsidRPr="009F214B">
        <w:rPr>
          <w:sz w:val="16"/>
        </w:rPr>
        <w:t xml:space="preserve">That endeavor reached its zenith in the post–Cold War era, when the collapse of the Soviet bloc made it possible to envision a world in which </w:t>
      </w:r>
      <w:r w:rsidRPr="009F214B">
        <w:rPr>
          <w:rStyle w:val="Emphasis"/>
        </w:rPr>
        <w:t>Washington’s sphere of influence</w:t>
      </w:r>
      <w:r w:rsidRPr="009F214B">
        <w:rPr>
          <w:u w:val="single"/>
        </w:rPr>
        <w:t xml:space="preserve">—also known as the </w:t>
      </w:r>
      <w:r w:rsidRPr="009F214B">
        <w:rPr>
          <w:rStyle w:val="Emphasis"/>
        </w:rPr>
        <w:t>liberal international order</w:t>
      </w:r>
      <w:r w:rsidRPr="009F214B">
        <w:rPr>
          <w:u w:val="single"/>
        </w:rPr>
        <w:t xml:space="preserve">—was the only </w:t>
      </w:r>
      <w:r w:rsidRPr="009F214B">
        <w:rPr>
          <w:rStyle w:val="Emphasis"/>
        </w:rPr>
        <w:t>game in town</w:t>
      </w:r>
      <w:r w:rsidRPr="009F214B">
        <w:rPr>
          <w:u w:val="single"/>
        </w:rPr>
        <w:t xml:space="preserve">. The United States maintained a world-beating military that could intervene around the globe; </w:t>
      </w:r>
      <w:r w:rsidRPr="009F214B">
        <w:rPr>
          <w:rStyle w:val="Emphasis"/>
          <w:highlight w:val="green"/>
        </w:rPr>
        <w:t>preserved</w:t>
      </w:r>
      <w:r w:rsidRPr="009F214B">
        <w:rPr>
          <w:rStyle w:val="Emphasis"/>
        </w:rPr>
        <w:t xml:space="preserve"> and expanded a </w:t>
      </w:r>
      <w:r w:rsidRPr="009F214B">
        <w:rPr>
          <w:rStyle w:val="Emphasis"/>
          <w:highlight w:val="green"/>
        </w:rPr>
        <w:t xml:space="preserve">global </w:t>
      </w:r>
      <w:r w:rsidRPr="009F214B">
        <w:rPr>
          <w:rStyle w:val="Emphasis"/>
        </w:rPr>
        <w:t xml:space="preserve">alliance </w:t>
      </w:r>
      <w:r w:rsidRPr="009F214B">
        <w:rPr>
          <w:rStyle w:val="Emphasis"/>
          <w:highlight w:val="green"/>
        </w:rPr>
        <w:t>structure</w:t>
      </w:r>
      <w:r w:rsidRPr="009F214B">
        <w:rPr>
          <w:rStyle w:val="Emphasis"/>
        </w:rPr>
        <w:t xml:space="preserve"> as a </w:t>
      </w:r>
      <w:r w:rsidRPr="009F214B">
        <w:rPr>
          <w:rStyle w:val="Emphasis"/>
          <w:highlight w:val="green"/>
        </w:rPr>
        <w:t xml:space="preserve">check </w:t>
      </w:r>
      <w:r w:rsidRPr="009F214B">
        <w:rPr>
          <w:rStyle w:val="Emphasis"/>
        </w:rPr>
        <w:t xml:space="preserve">on </w:t>
      </w:r>
      <w:r w:rsidRPr="009F214B">
        <w:rPr>
          <w:rStyle w:val="Emphasis"/>
          <w:highlight w:val="green"/>
        </w:rPr>
        <w:t>aggression</w:t>
      </w:r>
      <w:r w:rsidRPr="009F214B">
        <w:rPr>
          <w:sz w:val="16"/>
        </w:rPr>
        <w:t xml:space="preserve">; and sought to integrate potential challengers, namely Beijing and Moscow, into a U.S.-led system. It was a remarkably ambitious project, as Allison rightly notes, but </w:t>
      </w:r>
      <w:r w:rsidRPr="009F214B">
        <w:rPr>
          <w:u w:val="single"/>
        </w:rPr>
        <w:t xml:space="preserve">it was the culmination of, rather than a departure from, a </w:t>
      </w:r>
      <w:r w:rsidRPr="009F214B">
        <w:rPr>
          <w:rStyle w:val="Emphasis"/>
        </w:rPr>
        <w:t>diplomatic tradition reaching back two centuries.</w:t>
      </w:r>
    </w:p>
    <w:p w14:paraId="14849861" w14:textId="77777777" w:rsidR="00931D6F" w:rsidRPr="009F214B" w:rsidRDefault="00931D6F" w:rsidP="00931D6F">
      <w:pPr>
        <w:rPr>
          <w:sz w:val="16"/>
        </w:rPr>
      </w:pPr>
      <w:r w:rsidRPr="009F214B">
        <w:rPr>
          <w:sz w:val="16"/>
        </w:rPr>
        <w:t>GIVE THEM AN INCH…</w:t>
      </w:r>
    </w:p>
    <w:p w14:paraId="3DD68F64" w14:textId="77777777" w:rsidR="00931D6F" w:rsidRPr="009F214B" w:rsidRDefault="00931D6F" w:rsidP="00931D6F">
      <w:pPr>
        <w:rPr>
          <w:u w:val="single"/>
        </w:rPr>
      </w:pPr>
      <w:r w:rsidRPr="009F214B">
        <w:rPr>
          <w:sz w:val="16"/>
        </w:rPr>
        <w:t xml:space="preserve">The post–Cold War moment is over, and </w:t>
      </w:r>
      <w:r w:rsidRPr="009F214B">
        <w:rPr>
          <w:rStyle w:val="Emphasis"/>
        </w:rPr>
        <w:t xml:space="preserve">the prospect of a </w:t>
      </w:r>
      <w:r w:rsidRPr="009F214B">
        <w:rPr>
          <w:rStyle w:val="Emphasis"/>
          <w:highlight w:val="green"/>
        </w:rPr>
        <w:t>divided world</w:t>
      </w:r>
      <w:r w:rsidRPr="009F214B">
        <w:rPr>
          <w:rStyle w:val="Emphasis"/>
        </w:rPr>
        <w:t xml:space="preserve"> has </w:t>
      </w:r>
      <w:r w:rsidRPr="009F214B">
        <w:rPr>
          <w:rStyle w:val="Emphasis"/>
          <w:highlight w:val="green"/>
        </w:rPr>
        <w:t>returned</w:t>
      </w:r>
      <w:r w:rsidRPr="009F214B">
        <w:rPr>
          <w:sz w:val="16"/>
          <w:highlight w:val="green"/>
        </w:rPr>
        <w:t>.</w:t>
      </w:r>
      <w:r w:rsidRPr="009F214B">
        <w:rPr>
          <w:sz w:val="16"/>
        </w:rPr>
        <w:t xml:space="preserve"> Russia is projecting power in the Middle East and staking a claim to dominance in its “near abroad.” </w:t>
      </w:r>
      <w:r w:rsidRPr="009F214B">
        <w:rPr>
          <w:highlight w:val="green"/>
          <w:u w:val="single"/>
        </w:rPr>
        <w:t>China</w:t>
      </w:r>
      <w:r w:rsidRPr="009F214B">
        <w:rPr>
          <w:u w:val="single"/>
        </w:rPr>
        <w:t xml:space="preserve"> is </w:t>
      </w:r>
      <w:r w:rsidRPr="009F214B">
        <w:rPr>
          <w:rStyle w:val="Emphasis"/>
          <w:highlight w:val="green"/>
        </w:rPr>
        <w:t>seeking primacy</w:t>
      </w:r>
      <w:r w:rsidRPr="009F214B">
        <w:rPr>
          <w:rStyle w:val="Emphasis"/>
        </w:rPr>
        <w:t xml:space="preserve"> in the western Pacific</w:t>
      </w:r>
      <w:r w:rsidRPr="009F214B">
        <w:rPr>
          <w:u w:val="single"/>
        </w:rPr>
        <w:t xml:space="preserve"> and Southeast Asia and </w:t>
      </w:r>
      <w:r w:rsidRPr="009F214B">
        <w:rPr>
          <w:highlight w:val="green"/>
          <w:u w:val="single"/>
        </w:rPr>
        <w:t>using</w:t>
      </w:r>
      <w:r w:rsidRPr="009F214B">
        <w:rPr>
          <w:u w:val="single"/>
        </w:rPr>
        <w:t xml:space="preserve"> its </w:t>
      </w:r>
      <w:r w:rsidRPr="009F214B">
        <w:rPr>
          <w:highlight w:val="green"/>
          <w:u w:val="single"/>
        </w:rPr>
        <w:t>diplomatic</w:t>
      </w:r>
      <w:r w:rsidRPr="009F214B">
        <w:rPr>
          <w:u w:val="single"/>
        </w:rPr>
        <w:t xml:space="preserve"> and economic </w:t>
      </w:r>
      <w:r w:rsidRPr="009F214B">
        <w:rPr>
          <w:highlight w:val="green"/>
          <w:u w:val="single"/>
        </w:rPr>
        <w:t xml:space="preserve">influence </w:t>
      </w:r>
      <w:r w:rsidRPr="009F214B">
        <w:rPr>
          <w:u w:val="single"/>
        </w:rPr>
        <w:t xml:space="preserve">to </w:t>
      </w:r>
      <w:r w:rsidRPr="009F214B">
        <w:rPr>
          <w:highlight w:val="green"/>
          <w:u w:val="single"/>
        </w:rPr>
        <w:t xml:space="preserve">draw </w:t>
      </w:r>
      <w:r w:rsidRPr="009F214B">
        <w:rPr>
          <w:rStyle w:val="Emphasis"/>
          <w:highlight w:val="green"/>
        </w:rPr>
        <w:t>countries</w:t>
      </w:r>
      <w:r w:rsidRPr="009F214B">
        <w:rPr>
          <w:rStyle w:val="Emphasis"/>
        </w:rPr>
        <w:t xml:space="preserve"> around the world more tightly </w:t>
      </w:r>
      <w:r w:rsidRPr="009F214B">
        <w:rPr>
          <w:rStyle w:val="Emphasis"/>
          <w:highlight w:val="green"/>
        </w:rPr>
        <w:t>into its orbit</w:t>
      </w:r>
      <w:r w:rsidRPr="009F214B">
        <w:rPr>
          <w:rStyle w:val="Emphasis"/>
        </w:rPr>
        <w:t>.</w:t>
      </w:r>
      <w:r w:rsidRPr="009F214B">
        <w:rPr>
          <w:u w:val="single"/>
        </w:rPr>
        <w:t xml:space="preserve"> Both have developed the tools needed to coerce their neighbors and keep U.S. forces at bay.</w:t>
      </w:r>
    </w:p>
    <w:p w14:paraId="6B47B41C" w14:textId="77777777" w:rsidR="00931D6F" w:rsidRPr="009F214B" w:rsidRDefault="00931D6F" w:rsidP="00931D6F">
      <w:pPr>
        <w:rPr>
          <w:sz w:val="16"/>
        </w:rPr>
      </w:pPr>
      <w:r w:rsidRPr="009F214B">
        <w:rPr>
          <w:sz w:val="16"/>
        </w:rPr>
        <w:t>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38D58CA2" w14:textId="77777777" w:rsidR="00931D6F" w:rsidRPr="009F214B" w:rsidRDefault="00931D6F" w:rsidP="00931D6F">
      <w:pPr>
        <w:rPr>
          <w:sz w:val="16"/>
        </w:rPr>
      </w:pPr>
      <w:r w:rsidRPr="009F214B">
        <w:rPr>
          <w:rStyle w:val="Emphasis"/>
        </w:rPr>
        <w:t>Russia’s and China’s spheres of influence</w:t>
      </w:r>
      <w:r w:rsidRPr="009F214B">
        <w:rPr>
          <w:u w:val="single"/>
        </w:rPr>
        <w:t xml:space="preserve"> would inevitably be </w:t>
      </w:r>
      <w:r w:rsidRPr="009F214B">
        <w:rPr>
          <w:rStyle w:val="Emphasis"/>
        </w:rPr>
        <w:t>domains of coercion and authoritarianism</w:t>
      </w:r>
      <w:r w:rsidRPr="009F214B">
        <w:rPr>
          <w:u w:val="single"/>
        </w:rPr>
        <w:t>.</w:t>
      </w:r>
      <w:r w:rsidRPr="009F214B">
        <w:rPr>
          <w:sz w:val="16"/>
        </w:rPr>
        <w:t xml:space="preserve"> Both countries are </w:t>
      </w:r>
      <w:r w:rsidRPr="009F214B">
        <w:rPr>
          <w:u w:val="single"/>
        </w:rPr>
        <w:t xml:space="preserve">run by </w:t>
      </w:r>
      <w:r w:rsidRPr="009F214B">
        <w:rPr>
          <w:rStyle w:val="Emphasis"/>
        </w:rPr>
        <w:t>illiberal, autocratic regimes</w:t>
      </w:r>
      <w:r w:rsidRPr="009F214B">
        <w:rPr>
          <w:u w:val="single"/>
        </w:rPr>
        <w:t>; their leaders see democratic values as profoundly threatening</w:t>
      </w:r>
      <w:r w:rsidRPr="009F214B">
        <w:rPr>
          <w:sz w:val="16"/>
        </w:rPr>
        <w:t xml:space="preserve"> to their political survival. </w:t>
      </w:r>
      <w:r w:rsidRPr="009F214B">
        <w:rPr>
          <w:u w:val="single"/>
        </w:rPr>
        <w:t xml:space="preserve">If </w:t>
      </w:r>
      <w:r w:rsidRPr="009F214B">
        <w:rPr>
          <w:rStyle w:val="Emphasis"/>
        </w:rPr>
        <w:t>Moscow and Beijing dominated their respective neighborhoods</w:t>
      </w:r>
      <w:r w:rsidRPr="009F214B">
        <w:rPr>
          <w:u w:val="single"/>
        </w:rPr>
        <w:t xml:space="preserve">, they would naturally seek to </w:t>
      </w:r>
      <w:r w:rsidRPr="009F214B">
        <w:rPr>
          <w:rStyle w:val="Emphasis"/>
          <w:highlight w:val="green"/>
        </w:rPr>
        <w:t>undermine</w:t>
      </w:r>
      <w:r w:rsidRPr="009F214B">
        <w:rPr>
          <w:rStyle w:val="Emphasis"/>
        </w:rPr>
        <w:t xml:space="preserve"> democratic </w:t>
      </w:r>
      <w:r w:rsidRPr="009F214B">
        <w:rPr>
          <w:rStyle w:val="Emphasis"/>
          <w:highlight w:val="green"/>
        </w:rPr>
        <w:t>governments</w:t>
      </w:r>
      <w:r w:rsidRPr="009F214B">
        <w:rPr>
          <w:rStyle w:val="Emphasis"/>
        </w:rPr>
        <w:t xml:space="preserve"> that </w:t>
      </w:r>
      <w:r w:rsidRPr="009F214B">
        <w:rPr>
          <w:rStyle w:val="Emphasis"/>
          <w:highlight w:val="green"/>
        </w:rPr>
        <w:t>resist their control</w:t>
      </w:r>
      <w:r w:rsidRPr="009F214B">
        <w:rPr>
          <w:u w:val="single"/>
        </w:rPr>
        <w:t>—as China is already doing in Taiwan and as Russia is doing in Ukraine</w:t>
      </w:r>
      <w:r w:rsidRPr="009F214B">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7381036E" w14:textId="77777777" w:rsidR="00931D6F" w:rsidRPr="009F214B" w:rsidRDefault="00931D6F" w:rsidP="00931D6F">
      <w:pPr>
        <w:rPr>
          <w:sz w:val="16"/>
        </w:rPr>
      </w:pPr>
      <w:r w:rsidRPr="009F214B">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F214B">
        <w:rPr>
          <w:sz w:val="16"/>
        </w:rPr>
        <w:t xml:space="preserve"> unless it is also willing to compromise the “Open Door” principles that have animated its statecraft for over a century.</w:t>
      </w:r>
    </w:p>
    <w:p w14:paraId="185833BD" w14:textId="07563DEB" w:rsidR="00931D6F" w:rsidRDefault="00931D6F" w:rsidP="00931D6F">
      <w:pPr>
        <w:rPr>
          <w:sz w:val="16"/>
        </w:rPr>
      </w:pPr>
      <w:r w:rsidRPr="009F214B">
        <w:rPr>
          <w:sz w:val="16"/>
        </w:rPr>
        <w:t xml:space="preserve">Such costs might be acceptable in exchange for peace and security. </w:t>
      </w:r>
      <w:r w:rsidRPr="009F214B">
        <w:rPr>
          <w:u w:val="single"/>
        </w:rPr>
        <w:t xml:space="preserve">But </w:t>
      </w:r>
      <w:r w:rsidRPr="009F214B">
        <w:rPr>
          <w:highlight w:val="green"/>
          <w:u w:val="single"/>
        </w:rPr>
        <w:t>spheres of influence</w:t>
      </w:r>
      <w:r w:rsidRPr="009F214B">
        <w:rPr>
          <w:u w:val="single"/>
        </w:rPr>
        <w:t xml:space="preserve"> during the Cold War </w:t>
      </w:r>
      <w:r w:rsidRPr="009F214B">
        <w:rPr>
          <w:rStyle w:val="Emphasis"/>
          <w:highlight w:val="green"/>
        </w:rPr>
        <w:t>did not prevent</w:t>
      </w:r>
      <w:r w:rsidRPr="009F214B">
        <w:rPr>
          <w:rStyle w:val="Emphasis"/>
        </w:rPr>
        <w:t xml:space="preserve"> the Soviets from repeatedly </w:t>
      </w:r>
      <w:r w:rsidRPr="009F214B">
        <w:rPr>
          <w:rStyle w:val="Emphasis"/>
          <w:highlight w:val="green"/>
        </w:rPr>
        <w:t>testing</w:t>
      </w:r>
      <w:r w:rsidRPr="009F214B">
        <w:rPr>
          <w:rStyle w:val="Emphasis"/>
        </w:rPr>
        <w:t xml:space="preserve"> American </w:t>
      </w:r>
      <w:r w:rsidRPr="009F214B">
        <w:rPr>
          <w:rStyle w:val="Emphasis"/>
          <w:highlight w:val="green"/>
        </w:rPr>
        <w:t>redlines</w:t>
      </w:r>
      <w:r w:rsidRPr="009F214B">
        <w:rPr>
          <w:u w:val="single"/>
        </w:rPr>
        <w:t xml:space="preserve"> in Berlin, causing </w:t>
      </w:r>
      <w:r w:rsidRPr="009F214B">
        <w:rPr>
          <w:rStyle w:val="Emphasis"/>
          <w:highlight w:val="green"/>
        </w:rPr>
        <w:t>high-stakes crises</w:t>
      </w:r>
      <w:r w:rsidRPr="009F214B">
        <w:rPr>
          <w:rStyle w:val="Emphasis"/>
        </w:rPr>
        <w:t xml:space="preserve"> in which </w:t>
      </w:r>
      <w:r w:rsidRPr="009F214B">
        <w:rPr>
          <w:rStyle w:val="Emphasis"/>
          <w:highlight w:val="green"/>
        </w:rPr>
        <w:t>nuclear war</w:t>
      </w:r>
      <w:r w:rsidRPr="009F214B">
        <w:rPr>
          <w:rStyle w:val="Emphasis"/>
        </w:rPr>
        <w:t xml:space="preserve"> was a real possibility.</w:t>
      </w:r>
      <w:r w:rsidRPr="009F214B">
        <w:rPr>
          <w:u w:val="single"/>
        </w:rPr>
        <w:t xml:space="preserve"> Nor did those spheres prevent the two sides from </w:t>
      </w:r>
      <w:r w:rsidRPr="009F214B">
        <w:rPr>
          <w:highlight w:val="green"/>
          <w:u w:val="single"/>
        </w:rPr>
        <w:t>competing</w:t>
      </w:r>
      <w:r w:rsidRPr="009F214B">
        <w:rPr>
          <w:u w:val="single"/>
        </w:rPr>
        <w:t xml:space="preserve"> sharply, and sometimes </w:t>
      </w:r>
      <w:r w:rsidRPr="009F214B">
        <w:rPr>
          <w:highlight w:val="green"/>
          <w:u w:val="single"/>
        </w:rPr>
        <w:t>violently</w:t>
      </w:r>
      <w:r w:rsidRPr="009F214B">
        <w:rPr>
          <w:u w:val="single"/>
        </w:rPr>
        <w:t>, throughout the “Third World.”</w:t>
      </w:r>
      <w:r w:rsidRPr="009F214B">
        <w:rPr>
          <w:sz w:val="16"/>
        </w:rPr>
        <w:t xml:space="preserve"> Throughout history, spheres-of-influence settlements, from the Thirty Years’ Peace between Athens and Sparta to the Peace of Amiens between the United Kingdom and Napoleonic France have often ended, sooner or later, in war.</w:t>
      </w:r>
    </w:p>
    <w:p w14:paraId="084FA62C" w14:textId="77777777" w:rsidR="00B05951" w:rsidRPr="009F214B" w:rsidRDefault="00B05951" w:rsidP="00B05951">
      <w:pPr>
        <w:pStyle w:val="Heading4"/>
        <w:rPr>
          <w:rFonts w:cs="Calibri"/>
        </w:rPr>
      </w:pPr>
      <w:r w:rsidRPr="009F214B">
        <w:rPr>
          <w:rFonts w:cs="Calibri"/>
        </w:rPr>
        <w:t xml:space="preserve">US vaccine diplomacy key to solving </w:t>
      </w:r>
      <w:r w:rsidRPr="009F214B">
        <w:rPr>
          <w:rFonts w:cs="Calibri"/>
          <w:u w:val="single"/>
        </w:rPr>
        <w:t>every security threat</w:t>
      </w:r>
      <w:r w:rsidRPr="009F214B">
        <w:rPr>
          <w:rFonts w:cs="Calibri"/>
        </w:rPr>
        <w:t>.</w:t>
      </w:r>
    </w:p>
    <w:p w14:paraId="72A6A093" w14:textId="77777777" w:rsidR="00B05951" w:rsidRPr="009F214B" w:rsidRDefault="00B05951" w:rsidP="00B05951">
      <w:proofErr w:type="spellStart"/>
      <w:r w:rsidRPr="009F214B">
        <w:rPr>
          <w:rStyle w:val="Style13ptBold"/>
        </w:rPr>
        <w:t>Marrogi</w:t>
      </w:r>
      <w:proofErr w:type="spellEnd"/>
      <w:r w:rsidRPr="009F214B">
        <w:rPr>
          <w:rStyle w:val="Style13ptBold"/>
        </w:rPr>
        <w:t xml:space="preserve"> &amp; al-</w:t>
      </w:r>
      <w:proofErr w:type="spellStart"/>
      <w:r w:rsidRPr="009F214B">
        <w:rPr>
          <w:rStyle w:val="Style13ptBold"/>
        </w:rPr>
        <w:t>Dulaimi</w:t>
      </w:r>
      <w:proofErr w:type="spellEnd"/>
      <w:r w:rsidRPr="009F214B">
        <w:rPr>
          <w:rStyle w:val="Style13ptBold"/>
        </w:rPr>
        <w:t xml:space="preserve"> 14</w:t>
      </w:r>
      <w:r w:rsidRPr="009F214B">
        <w:t xml:space="preserve">, Colonel Aizen J. </w:t>
      </w:r>
      <w:proofErr w:type="spellStart"/>
      <w:r w:rsidRPr="009F214B">
        <w:t>Marrogi</w:t>
      </w:r>
      <w:proofErr w:type="spellEnd"/>
      <w:r w:rsidRPr="009F214B">
        <w:t xml:space="preserve">, USA, MD, has served as a Surgeon General Liaison Officer to the Iraqi Ministry of Defense. Dr. </w:t>
      </w:r>
      <w:proofErr w:type="spellStart"/>
      <w:r w:rsidRPr="009F214B">
        <w:t>Saadoun</w:t>
      </w:r>
      <w:proofErr w:type="spellEnd"/>
      <w:r w:rsidRPr="009F214B">
        <w:t xml:space="preserve"> al-</w:t>
      </w:r>
      <w:proofErr w:type="spellStart"/>
      <w:r w:rsidRPr="009F214B">
        <w:t>Dulaimi</w:t>
      </w:r>
      <w:proofErr w:type="spellEnd"/>
      <w:r w:rsidRPr="009F214B">
        <w:t xml:space="preserve"> is serving his second tour as Iraqi Minister of Defense and is also the Minister of Culture, “Medical Diplomacy in Achieving U.S. Global Strategic Objectives,” JFQ 74, 3rd Quarter 2014, </w:t>
      </w:r>
      <w:hyperlink r:id="rId14" w:history="1">
        <w:r w:rsidRPr="009F214B">
          <w:rPr>
            <w:rStyle w:val="Hyperlink"/>
          </w:rPr>
          <w:t>http://ndupress.ndu.edu/Portals/68/Documents/jfq/jfq-74/jfq-74_124-130_Marrogi-al-Dulaimi.pdf //</w:t>
        </w:r>
      </w:hyperlink>
      <w:r w:rsidRPr="009F214B">
        <w:rPr>
          <w:rStyle w:val="Hyperlink"/>
        </w:rPr>
        <w:t xml:space="preserve"> Re-Cut Justin</w:t>
      </w:r>
    </w:p>
    <w:p w14:paraId="7D6B2940" w14:textId="77777777" w:rsidR="00B05951" w:rsidRPr="009F214B" w:rsidRDefault="00B05951" w:rsidP="00B05951"/>
    <w:p w14:paraId="131A7437" w14:textId="77777777" w:rsidR="00B05951" w:rsidRPr="009F214B" w:rsidRDefault="00B05951" w:rsidP="00B05951">
      <w:r w:rsidRPr="009F214B">
        <w:t xml:space="preserve">Since its introduction by Joseph Nye, Jr., in 1990, soft power has been defined as “achieving desirable influence through attraction and cooperation,” as opposed to hard power, which rests on inducements or threats.1 Although the concept of soft power is not universally embraced,2 </w:t>
      </w:r>
      <w:r w:rsidRPr="009F214B">
        <w:rPr>
          <w:rStyle w:val="StyleUnderline"/>
          <w:highlight w:val="green"/>
        </w:rPr>
        <w:t>using</w:t>
      </w:r>
      <w:r w:rsidRPr="009F214B">
        <w:t xml:space="preserve"> economic, cultural, </w:t>
      </w:r>
      <w:r w:rsidRPr="009F214B">
        <w:rPr>
          <w:rStyle w:val="Emphasis"/>
        </w:rPr>
        <w:t>scientific</w:t>
      </w:r>
      <w:r w:rsidRPr="009F214B">
        <w:rPr>
          <w:rStyle w:val="StyleUnderline"/>
        </w:rPr>
        <w:t xml:space="preserve">, and </w:t>
      </w:r>
      <w:r w:rsidRPr="009F214B">
        <w:rPr>
          <w:rStyle w:val="Emphasis"/>
          <w:highlight w:val="green"/>
        </w:rPr>
        <w:t>healthcare</w:t>
      </w:r>
      <w:r w:rsidRPr="009F214B">
        <w:rPr>
          <w:rStyle w:val="Emphasis"/>
        </w:rPr>
        <w:t xml:space="preserve"> </w:t>
      </w:r>
      <w:r w:rsidRPr="009F214B">
        <w:rPr>
          <w:rStyle w:val="Emphasis"/>
          <w:highlight w:val="green"/>
        </w:rPr>
        <w:t>resources</w:t>
      </w:r>
      <w:r w:rsidRPr="009F214B">
        <w:t xml:space="preserve"> </w:t>
      </w:r>
      <w:r w:rsidRPr="009F214B">
        <w:rPr>
          <w:rStyle w:val="StyleUnderline"/>
        </w:rPr>
        <w:t xml:space="preserve">can </w:t>
      </w:r>
      <w:r w:rsidRPr="009F214B">
        <w:rPr>
          <w:rStyle w:val="StyleUnderline"/>
          <w:highlight w:val="green"/>
        </w:rPr>
        <w:t>create</w:t>
      </w:r>
      <w:r w:rsidRPr="009F214B">
        <w:rPr>
          <w:rStyle w:val="StyleUnderline"/>
        </w:rPr>
        <w:t xml:space="preserve"> </w:t>
      </w:r>
      <w:r w:rsidRPr="009F214B">
        <w:rPr>
          <w:rStyle w:val="Emphasis"/>
        </w:rPr>
        <w:t xml:space="preserve">a dominant </w:t>
      </w:r>
      <w:r w:rsidRPr="009F214B">
        <w:rPr>
          <w:rStyle w:val="Emphasis"/>
          <w:highlight w:val="green"/>
        </w:rPr>
        <w:t xml:space="preserve">soft power </w:t>
      </w:r>
      <w:r w:rsidRPr="009F214B">
        <w:rPr>
          <w:rStyle w:val="StyleUnderline"/>
          <w:highlight w:val="green"/>
        </w:rPr>
        <w:t>that</w:t>
      </w:r>
      <w:r w:rsidRPr="009F214B">
        <w:t xml:space="preserve">, when carefully applied, </w:t>
      </w:r>
      <w:r w:rsidRPr="009F214B">
        <w:rPr>
          <w:rStyle w:val="StyleUnderline"/>
        </w:rPr>
        <w:t xml:space="preserve">might </w:t>
      </w:r>
      <w:r w:rsidRPr="009F214B">
        <w:rPr>
          <w:rStyle w:val="StyleUnderline"/>
          <w:highlight w:val="green"/>
        </w:rPr>
        <w:t xml:space="preserve">generate </w:t>
      </w:r>
      <w:r w:rsidRPr="009F214B">
        <w:rPr>
          <w:rStyle w:val="Emphasis"/>
        </w:rPr>
        <w:t xml:space="preserve">favorable </w:t>
      </w:r>
      <w:r w:rsidRPr="009F214B">
        <w:rPr>
          <w:rStyle w:val="Emphasis"/>
          <w:highlight w:val="green"/>
        </w:rPr>
        <w:t>behavior</w:t>
      </w:r>
      <w:r w:rsidRPr="009F214B">
        <w:rPr>
          <w:rStyle w:val="StyleUnderline"/>
          <w:highlight w:val="green"/>
        </w:rPr>
        <w:t xml:space="preserve"> from </w:t>
      </w:r>
      <w:r w:rsidRPr="009F214B">
        <w:rPr>
          <w:rStyle w:val="StyleUnderline"/>
        </w:rPr>
        <w:t xml:space="preserve">other </w:t>
      </w:r>
      <w:r w:rsidRPr="009F214B">
        <w:rPr>
          <w:rStyle w:val="StyleUnderline"/>
          <w:highlight w:val="green"/>
        </w:rPr>
        <w:t>nations and</w:t>
      </w:r>
      <w:r w:rsidRPr="009F214B">
        <w:t xml:space="preserve"> their </w:t>
      </w:r>
      <w:r w:rsidRPr="009F214B">
        <w:rPr>
          <w:rStyle w:val="StyleUnderline"/>
        </w:rPr>
        <w:t>leaders and build</w:t>
      </w:r>
      <w:r w:rsidRPr="009F214B">
        <w:t xml:space="preserve"> </w:t>
      </w:r>
      <w:r w:rsidRPr="009F214B">
        <w:rPr>
          <w:rStyle w:val="Emphasis"/>
        </w:rPr>
        <w:t xml:space="preserve">enduring </w:t>
      </w:r>
      <w:r w:rsidRPr="009F214B">
        <w:rPr>
          <w:rStyle w:val="Emphasis"/>
          <w:highlight w:val="green"/>
        </w:rPr>
        <w:t>partnerships</w:t>
      </w:r>
      <w:r w:rsidRPr="009F214B">
        <w:rPr>
          <w:rStyle w:val="StyleUnderline"/>
          <w:highlight w:val="green"/>
        </w:rPr>
        <w:t xml:space="preserve"> to promote</w:t>
      </w:r>
      <w:r w:rsidRPr="009F214B">
        <w:rPr>
          <w:rStyle w:val="StyleUnderline"/>
        </w:rPr>
        <w:t xml:space="preserve"> </w:t>
      </w:r>
      <w:r w:rsidRPr="009F214B">
        <w:rPr>
          <w:rStyle w:val="Emphasis"/>
        </w:rPr>
        <w:t xml:space="preserve">regional and global </w:t>
      </w:r>
      <w:r w:rsidRPr="009F214B">
        <w:rPr>
          <w:rStyle w:val="Emphasis"/>
          <w:highlight w:val="green"/>
        </w:rPr>
        <w:t>security</w:t>
      </w:r>
      <w:r w:rsidRPr="009F214B">
        <w:t xml:space="preserve">. </w:t>
      </w:r>
      <w:r w:rsidRPr="009F214B">
        <w:rPr>
          <w:rStyle w:val="StyleUnderline"/>
        </w:rPr>
        <w:t>The</w:t>
      </w:r>
      <w:r w:rsidRPr="009F214B">
        <w:t xml:space="preserve"> </w:t>
      </w:r>
      <w:r w:rsidRPr="009F214B">
        <w:rPr>
          <w:rStyle w:val="StyleUnderline"/>
        </w:rPr>
        <w:t>healthcare sector</w:t>
      </w:r>
      <w:r w:rsidRPr="009F214B">
        <w:t xml:space="preserve"> is a diverse group of industries accounting for $2.8 trillion, or 17.8 percent, of the U.S. gross domestic product.3 It </w:t>
      </w:r>
      <w:r w:rsidRPr="009F214B">
        <w:rPr>
          <w:rStyle w:val="StyleUnderline"/>
        </w:rPr>
        <w:t>delivers direct</w:t>
      </w:r>
      <w:r w:rsidRPr="009F214B">
        <w:t xml:space="preserve"> health </w:t>
      </w:r>
      <w:r w:rsidRPr="009F214B">
        <w:rPr>
          <w:rStyle w:val="StyleUnderline"/>
        </w:rPr>
        <w:t>care through</w:t>
      </w:r>
      <w:r w:rsidRPr="009F214B">
        <w:t xml:space="preserve"> thousands of hospitals and other facilities and provides </w:t>
      </w:r>
      <w:r w:rsidRPr="009F214B">
        <w:rPr>
          <w:rStyle w:val="Emphasis"/>
        </w:rPr>
        <w:t>research and development</w:t>
      </w:r>
      <w:r w:rsidRPr="009F214B">
        <w:rPr>
          <w:rStyle w:val="StyleUnderline"/>
        </w:rPr>
        <w:t xml:space="preserve"> for</w:t>
      </w:r>
      <w:r w:rsidRPr="009F214B">
        <w:t xml:space="preserve"> manufacturing </w:t>
      </w:r>
      <w:r w:rsidRPr="009F214B">
        <w:rPr>
          <w:rStyle w:val="Emphasis"/>
          <w:highlight w:val="green"/>
        </w:rPr>
        <w:t>pharmaceuticals</w:t>
      </w:r>
      <w:r w:rsidRPr="009F214B">
        <w:t xml:space="preserve">, medical devices, </w:t>
      </w:r>
      <w:r w:rsidRPr="009F214B">
        <w:rPr>
          <w:rStyle w:val="StyleUnderline"/>
          <w:highlight w:val="green"/>
        </w:rPr>
        <w:t>and</w:t>
      </w:r>
      <w:r w:rsidRPr="009F214B">
        <w:rPr>
          <w:rStyle w:val="StyleUnderline"/>
        </w:rPr>
        <w:t xml:space="preserve"> </w:t>
      </w:r>
      <w:r w:rsidRPr="009F214B">
        <w:rPr>
          <w:rStyle w:val="Emphasis"/>
          <w:highlight w:val="green"/>
        </w:rPr>
        <w:t>biotech</w:t>
      </w:r>
      <w:r w:rsidRPr="009F214B">
        <w:rPr>
          <w:rStyle w:val="Emphasis"/>
        </w:rPr>
        <w:t>nology</w:t>
      </w:r>
      <w:r w:rsidRPr="009F214B">
        <w:t xml:space="preserve">. </w:t>
      </w:r>
      <w:r w:rsidRPr="009F214B">
        <w:rPr>
          <w:rStyle w:val="StyleUnderline"/>
        </w:rPr>
        <w:t xml:space="preserve">It is </w:t>
      </w:r>
      <w:r w:rsidRPr="009F214B">
        <w:rPr>
          <w:rStyle w:val="Emphasis"/>
        </w:rPr>
        <w:t>a research-intensive segment of the economy</w:t>
      </w:r>
      <w:r w:rsidRPr="009F214B">
        <w:t xml:space="preserve"> focusing on developing better methods for preventing, diagnosing, and treating life-threatening diseases, and it provides stability and prosperity in the form of millions of high paying jobs. </w:t>
      </w:r>
      <w:r w:rsidRPr="009F214B">
        <w:rPr>
          <w:rStyle w:val="StyleUnderline"/>
        </w:rPr>
        <w:t>It can</w:t>
      </w:r>
      <w:r w:rsidRPr="009F214B">
        <w:t xml:space="preserve"> also </w:t>
      </w:r>
      <w:r w:rsidRPr="009F214B">
        <w:rPr>
          <w:rStyle w:val="StyleUnderline"/>
          <w:highlight w:val="green"/>
        </w:rPr>
        <w:t xml:space="preserve">play </w:t>
      </w:r>
      <w:r w:rsidRPr="009F214B">
        <w:rPr>
          <w:rStyle w:val="Emphasis"/>
          <w:highlight w:val="green"/>
        </w:rPr>
        <w:t>a pivotal role</w:t>
      </w:r>
      <w:r w:rsidRPr="009F214B">
        <w:rPr>
          <w:highlight w:val="green"/>
        </w:rPr>
        <w:t xml:space="preserve"> </w:t>
      </w:r>
      <w:r w:rsidRPr="009F214B">
        <w:rPr>
          <w:rStyle w:val="StyleUnderline"/>
          <w:highlight w:val="green"/>
        </w:rPr>
        <w:t xml:space="preserve">in a U.S. </w:t>
      </w:r>
      <w:r w:rsidRPr="009F214B">
        <w:rPr>
          <w:rStyle w:val="StyleUnderline"/>
        </w:rPr>
        <w:t xml:space="preserve">asymmetric </w:t>
      </w:r>
      <w:r w:rsidRPr="009F214B">
        <w:rPr>
          <w:rStyle w:val="StyleUnderline"/>
          <w:highlight w:val="green"/>
        </w:rPr>
        <w:t xml:space="preserve">response to </w:t>
      </w:r>
      <w:r w:rsidRPr="009F214B">
        <w:rPr>
          <w:rStyle w:val="Emphasis"/>
          <w:highlight w:val="green"/>
        </w:rPr>
        <w:t>unpredictable challenges</w:t>
      </w:r>
      <w:r w:rsidRPr="009F214B">
        <w:t xml:space="preserve"> overseas, both directly through the care of patients and more generally in the economic benefits of expanding the healthcare sector in countries where unemployment and unfavorable socioeconomic factors contribute to radicalism. Physicians are well regarded in many cultures, especially in the Arab and Muslim world. </w:t>
      </w:r>
      <w:r w:rsidRPr="009F214B">
        <w:rPr>
          <w:rStyle w:val="StyleUnderline"/>
          <w:highlight w:val="green"/>
        </w:rPr>
        <w:t xml:space="preserve">U.S. </w:t>
      </w:r>
      <w:r w:rsidRPr="009F214B">
        <w:rPr>
          <w:rStyle w:val="StyleUnderline"/>
        </w:rPr>
        <w:t xml:space="preserve">policy strategists </w:t>
      </w:r>
      <w:r w:rsidRPr="009F214B">
        <w:rPr>
          <w:rStyle w:val="StyleUnderline"/>
          <w:highlight w:val="green"/>
        </w:rPr>
        <w:t>can</w:t>
      </w:r>
      <w:r w:rsidRPr="009F214B">
        <w:t xml:space="preserve"> leverage this historic goodwill and </w:t>
      </w:r>
      <w:r w:rsidRPr="009F214B">
        <w:rPr>
          <w:rStyle w:val="StyleUnderline"/>
          <w:highlight w:val="green"/>
        </w:rPr>
        <w:t xml:space="preserve">use </w:t>
      </w:r>
      <w:r w:rsidRPr="009F214B">
        <w:rPr>
          <w:rStyle w:val="Emphasis"/>
          <w:highlight w:val="green"/>
        </w:rPr>
        <w:t>the diplomacy of medicine</w:t>
      </w:r>
      <w:r w:rsidRPr="009F214B">
        <w:rPr>
          <w:rStyle w:val="StyleUnderline"/>
          <w:highlight w:val="green"/>
        </w:rPr>
        <w:t xml:space="preserve"> to reach out</w:t>
      </w:r>
      <w:r w:rsidRPr="009F214B">
        <w:rPr>
          <w:rStyle w:val="StyleUnderline"/>
        </w:rPr>
        <w:t xml:space="preserve"> to Arab and Muslim countries</w:t>
      </w:r>
      <w:r w:rsidRPr="009F214B">
        <w:t xml:space="preserve">, especially those undergoing Arab Spring transitions including Egypt, Libya, Tunisia, Yemen, and even Syria. For countries such as Iraq that have shattered healthcare infrastructures, </w:t>
      </w:r>
      <w:r w:rsidRPr="009F214B">
        <w:rPr>
          <w:rStyle w:val="Emphasis"/>
          <w:highlight w:val="green"/>
        </w:rPr>
        <w:t>healthcare cooperation</w:t>
      </w:r>
      <w:r w:rsidRPr="009F214B">
        <w:rPr>
          <w:rStyle w:val="StyleUnderline"/>
          <w:highlight w:val="green"/>
        </w:rPr>
        <w:t xml:space="preserve"> represents</w:t>
      </w:r>
      <w:r w:rsidRPr="009F214B">
        <w:rPr>
          <w:rStyle w:val="StyleUnderline"/>
        </w:rPr>
        <w:t xml:space="preserve"> a unique </w:t>
      </w:r>
      <w:r w:rsidRPr="009F214B">
        <w:rPr>
          <w:rStyle w:val="StyleUnderline"/>
          <w:highlight w:val="green"/>
        </w:rPr>
        <w:t>opportunity to set</w:t>
      </w:r>
      <w:r w:rsidRPr="009F214B">
        <w:t xml:space="preserve"> their </w:t>
      </w:r>
      <w:r w:rsidRPr="009F214B">
        <w:rPr>
          <w:rStyle w:val="StyleUnderline"/>
          <w:highlight w:val="green"/>
        </w:rPr>
        <w:t>relationships</w:t>
      </w:r>
      <w:r w:rsidRPr="009F214B">
        <w:t xml:space="preserve"> with America </w:t>
      </w:r>
      <w:r w:rsidRPr="009F214B">
        <w:rPr>
          <w:rStyle w:val="StyleUnderline"/>
          <w:highlight w:val="green"/>
        </w:rPr>
        <w:t>on a</w:t>
      </w:r>
      <w:r w:rsidRPr="009F214B">
        <w:rPr>
          <w:rStyle w:val="StyleUnderline"/>
        </w:rPr>
        <w:t xml:space="preserve"> more </w:t>
      </w:r>
      <w:r w:rsidRPr="009F214B">
        <w:rPr>
          <w:rStyle w:val="Emphasis"/>
        </w:rPr>
        <w:t xml:space="preserve">amicable and </w:t>
      </w:r>
      <w:r w:rsidRPr="009F214B">
        <w:rPr>
          <w:rStyle w:val="Emphasis"/>
          <w:highlight w:val="green"/>
        </w:rPr>
        <w:t>sustainable course</w:t>
      </w:r>
      <w:r w:rsidRPr="009F214B">
        <w:t xml:space="preserve">. </w:t>
      </w:r>
    </w:p>
    <w:p w14:paraId="70CCB10D" w14:textId="77777777" w:rsidR="00B05951" w:rsidRPr="009F214B" w:rsidRDefault="00B05951" w:rsidP="00B05951">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77B12EB0" w14:textId="77777777" w:rsidR="00B05951" w:rsidRPr="009F214B" w:rsidRDefault="00B05951" w:rsidP="00B05951">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5" w:history="1">
        <w:r w:rsidRPr="009F214B">
          <w:rPr>
            <w:rStyle w:val="Hyperlink"/>
          </w:rPr>
          <w:t>https://idsa.in/issuebrief/wto-trips-waiver-covid-vaccine-rkumar-120721</w:t>
        </w:r>
      </w:hyperlink>
      <w:r w:rsidRPr="009F214B">
        <w:t>] Justin</w:t>
      </w:r>
    </w:p>
    <w:p w14:paraId="63591696" w14:textId="77777777" w:rsidR="00B05951" w:rsidRPr="009F214B" w:rsidRDefault="00B05951" w:rsidP="00B05951">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9F214B">
        <w:rPr>
          <w:rStyle w:val="Emphasis"/>
        </w:rPr>
        <w:t xml:space="preserve">53 per cent of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9F214B">
        <w:rPr>
          <w:rStyle w:val="Emphasis"/>
        </w:rPr>
        <w:t>vaccine rollout remains the slowest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w:t>
      </w:r>
      <w:proofErr w:type="spellStart"/>
      <w:r w:rsidRPr="009F214B">
        <w:rPr>
          <w:sz w:val="16"/>
        </w:rPr>
        <w:t>Moderna</w:t>
      </w:r>
      <w:proofErr w:type="spellEnd"/>
      <w:r w:rsidRPr="009F214B">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will invest in </w:t>
      </w:r>
      <w:r w:rsidRPr="009F214B">
        <w:rPr>
          <w:rStyle w:val="Emphasis"/>
          <w:highlight w:val="green"/>
        </w:rPr>
        <w:t>repurpos</w:t>
      </w:r>
      <w:r w:rsidRPr="009F214B">
        <w:rPr>
          <w:rStyle w:val="Emphasis"/>
        </w:rPr>
        <w:t xml:space="preserve">ing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6DC78AAA" w14:textId="77777777" w:rsidR="00B05951" w:rsidRPr="009F214B" w:rsidRDefault="00B05951" w:rsidP="00B05951">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1B1F851C" w14:textId="77777777" w:rsidR="00B05951" w:rsidRPr="009F214B" w:rsidRDefault="00B05951" w:rsidP="00B05951">
      <w:r w:rsidRPr="009F214B">
        <w:t>---AT: IP already waived</w:t>
      </w:r>
    </w:p>
    <w:p w14:paraId="234245A3" w14:textId="77777777" w:rsidR="00B05951" w:rsidRPr="009F214B" w:rsidRDefault="00B05951" w:rsidP="00B05951">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6" w:history="1">
        <w:r w:rsidRPr="009F214B">
          <w:rPr>
            <w:rStyle w:val="Hyperlink"/>
          </w:rPr>
          <w:t>https://www.bmj.com/content/bmj/374/bmj.n1837.full.pdf</w:t>
        </w:r>
      </w:hyperlink>
      <w:r w:rsidRPr="009F214B">
        <w:t>] Justin</w:t>
      </w:r>
    </w:p>
    <w:p w14:paraId="4076361D" w14:textId="77777777" w:rsidR="00B05951" w:rsidRPr="009F214B" w:rsidRDefault="00B05951" w:rsidP="00B05951">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 xml:space="preserve">—and for some, such as </w:t>
      </w:r>
      <w:proofErr w:type="spellStart"/>
      <w:r w:rsidRPr="009F214B">
        <w:rPr>
          <w:u w:val="single"/>
        </w:rPr>
        <w:t>Moderna</w:t>
      </w:r>
      <w:proofErr w:type="spellEnd"/>
      <w:r w:rsidRPr="009F214B">
        <w:rPr>
          <w:u w:val="single"/>
        </w:rPr>
        <w:t xml:space="preserve"> and </w:t>
      </w:r>
      <w:proofErr w:type="spellStart"/>
      <w:r w:rsidRPr="009F214B">
        <w:rPr>
          <w:u w:val="single"/>
        </w:rPr>
        <w:t>Novavax</w:t>
      </w:r>
      <w:proofErr w:type="spellEnd"/>
      <w:r w:rsidRPr="009F214B">
        <w:rPr>
          <w:u w:val="single"/>
        </w:rPr>
        <w:t>,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7A1E5D1B" w14:textId="77777777" w:rsidR="00B05951" w:rsidRDefault="00B05951" w:rsidP="00B05951">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79E6CF2A" w14:textId="77777777" w:rsidR="00B05951" w:rsidRPr="00F44631" w:rsidRDefault="00B05951" w:rsidP="00B05951">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7" w:history="1">
        <w:r w:rsidRPr="00B856FB">
          <w:rPr>
            <w:rStyle w:val="Hyperlink"/>
          </w:rPr>
          <w:t>https://www.crisisgroup.org/global/sb4-covid-19-and-conflict-seven-trends-watch</w:t>
        </w:r>
      </w:hyperlink>
      <w:r>
        <w:t>] Justin</w:t>
      </w:r>
    </w:p>
    <w:p w14:paraId="26A66FED" w14:textId="77777777" w:rsidR="00B05951" w:rsidRPr="00546B9C" w:rsidRDefault="00B05951" w:rsidP="00B05951">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highlight w:val="green"/>
        </w:rPr>
        <w:t>weaken</w:t>
      </w:r>
      <w:r w:rsidRPr="00546B9C">
        <w:rPr>
          <w:rStyle w:val="Emphasis"/>
          <w:sz w:val="24"/>
        </w:rPr>
        <w:t xml:space="preserve"> the capacity of </w:t>
      </w:r>
      <w:r w:rsidRPr="00546B9C">
        <w:rPr>
          <w:rStyle w:val="Emphasis"/>
          <w:sz w:val="24"/>
          <w:highlight w:val="green"/>
        </w:rPr>
        <w:t>international institutions</w:t>
      </w:r>
      <w:r w:rsidRPr="00546B9C">
        <w:rPr>
          <w:sz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impede humanitarian supply chains</w:t>
      </w:r>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highlight w:val="green"/>
        </w:rPr>
        <w:t>crucial</w:t>
      </w:r>
      <w:r w:rsidRPr="00546B9C">
        <w:rPr>
          <w:sz w:val="10"/>
        </w:rPr>
        <w:t xml:space="preserve"> </w:t>
      </w:r>
      <w:r w:rsidRPr="00546B9C">
        <w:rPr>
          <w:sz w:val="8"/>
        </w:rPr>
        <w:t xml:space="preserve">intra-Afghan </w:t>
      </w:r>
      <w:r w:rsidRPr="00546B9C">
        <w:rPr>
          <w:rStyle w:val="Emphasis"/>
          <w:sz w:val="24"/>
          <w:highlight w:val="green"/>
        </w:rPr>
        <w:t>peace talks</w:t>
      </w:r>
      <w:r w:rsidRPr="00546B9C">
        <w:rPr>
          <w:rStyle w:val="Emphasis"/>
          <w:sz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highlight w:val="green"/>
        </w:rPr>
        <w:t>blow to</w:t>
      </w:r>
      <w:r w:rsidRPr="00546B9C">
        <w:rPr>
          <w:rStyle w:val="Emphasis"/>
          <w:sz w:val="24"/>
        </w:rPr>
        <w:t xml:space="preserve"> efforts to boost </w:t>
      </w:r>
      <w:r w:rsidRPr="00546B9C">
        <w:rPr>
          <w:rStyle w:val="Emphasis"/>
          <w:sz w:val="24"/>
          <w:highlight w:val="green"/>
        </w:rPr>
        <w:t>counter-terrorism</w:t>
      </w:r>
      <w:r w:rsidRPr="00546B9C">
        <w:rPr>
          <w:rStyle w:val="Emphasis"/>
          <w:sz w:val="24"/>
        </w:rPr>
        <w:t xml:space="preserve"> operations</w:t>
      </w:r>
      <w:r w:rsidRPr="00546B9C">
        <w:rPr>
          <w:sz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highlight w:val="green"/>
        </w:rPr>
        <w:t>temporary and misleading</w:t>
      </w:r>
      <w:r w:rsidRPr="00546B9C">
        <w:rPr>
          <w:rStyle w:val="Emphasis"/>
          <w:sz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r w:rsidRPr="00546B9C">
        <w:rPr>
          <w:rStyle w:val="Emphasis"/>
        </w:rPr>
        <w:t>overstretched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rPr>
        <w:t>exploit COVID-19</w:t>
      </w:r>
      <w:r w:rsidRPr="00546B9C">
        <w:rPr>
          <w:rStyle w:val="Emphasis"/>
        </w:rPr>
        <w:t xml:space="preserve">, either to </w:t>
      </w:r>
      <w:r w:rsidRPr="00546B9C">
        <w:rPr>
          <w:rStyle w:val="Emphasis"/>
          <w:sz w:val="24"/>
        </w:rPr>
        <w:t xml:space="preserve">solidify power </w:t>
      </w:r>
      <w:r w:rsidRPr="00546B9C">
        <w:rPr>
          <w:rStyle w:val="Emphasis"/>
        </w:rPr>
        <w:t xml:space="preserve">at home or </w:t>
      </w:r>
      <w:r w:rsidRPr="00546B9C">
        <w:rPr>
          <w:rStyle w:val="Emphasis"/>
          <w:sz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proofErr w:type="spellStart"/>
      <w:r w:rsidRPr="00546B9C">
        <w:rPr>
          <w:rStyle w:val="Emphasis"/>
          <w:sz w:val="24"/>
          <w:highlight w:val="green"/>
        </w:rPr>
        <w:t>destabilising</w:t>
      </w:r>
      <w:proofErr w:type="spellEnd"/>
      <w:r w:rsidRPr="00546B9C">
        <w:rPr>
          <w:rStyle w:val="Emphasis"/>
          <w:sz w:val="24"/>
        </w:rPr>
        <w:t xml:space="preserve"> foreign </w:t>
      </w:r>
      <w:r w:rsidRPr="00546B9C">
        <w:rPr>
          <w:rStyle w:val="Emphasis"/>
          <w:sz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highlight w:val="green"/>
        </w:rPr>
        <w:t>little pushback amid</w:t>
      </w:r>
      <w:r w:rsidRPr="00546B9C">
        <w:rPr>
          <w:rStyle w:val="Emphasis"/>
          <w:sz w:val="24"/>
        </w:rPr>
        <w:t xml:space="preserve"> the global health </w:t>
      </w:r>
      <w:r w:rsidRPr="00546B9C">
        <w:rPr>
          <w:rStyle w:val="Emphasis"/>
          <w:sz w:val="24"/>
          <w:highlight w:val="green"/>
        </w:rPr>
        <w:t>crisis</w:t>
      </w:r>
      <w:r w:rsidRPr="00546B9C">
        <w:rPr>
          <w:rStyle w:val="Emphasis"/>
          <w:sz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rPr>
        <w:t>distracting major powers</w:t>
      </w:r>
      <w:r w:rsidRPr="00546B9C">
        <w:rPr>
          <w:sz w:val="24"/>
          <w:u w:val="single"/>
        </w:rPr>
        <w:t xml:space="preserve"> </w:t>
      </w:r>
      <w:r w:rsidRPr="00F44631">
        <w:rPr>
          <w:u w:val="single"/>
        </w:rPr>
        <w:t xml:space="preserve">and </w:t>
      </w:r>
      <w:r w:rsidRPr="00546B9C">
        <w:rPr>
          <w:rStyle w:val="Emphasis"/>
          <w:sz w:val="24"/>
        </w:rPr>
        <w:t xml:space="preserve">multilateral </w:t>
      </w:r>
      <w:proofErr w:type="spellStart"/>
      <w:r w:rsidRPr="00546B9C">
        <w:rPr>
          <w:rStyle w:val="Emphasis"/>
          <w:sz w:val="24"/>
        </w:rPr>
        <w:t>organisations</w:t>
      </w:r>
      <w:proofErr w:type="spellEnd"/>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highlight w:val="green"/>
        </w:rPr>
        <w:t>otherwise</w:t>
      </w:r>
      <w:r w:rsidRPr="00546B9C">
        <w:rPr>
          <w:rStyle w:val="Emphasis"/>
          <w:sz w:val="24"/>
        </w:rPr>
        <w:t xml:space="preserve"> deem </w:t>
      </w:r>
      <w:r w:rsidRPr="00546B9C">
        <w:rPr>
          <w:rStyle w:val="Emphasis"/>
          <w:sz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highlight w:val="green"/>
        </w:rPr>
        <w:t>new offensives against weakened governments</w:t>
      </w:r>
      <w:r w:rsidRPr="00546B9C">
        <w:rPr>
          <w:rStyle w:val="Emphasis"/>
          <w:sz w:val="24"/>
        </w:rPr>
        <w:t xml:space="preserve"> </w:t>
      </w:r>
      <w:r w:rsidRPr="00546B9C">
        <w:rPr>
          <w:rStyle w:val="Emphasis"/>
        </w:rPr>
        <w:t>in Africa and the Middle East</w:t>
      </w:r>
      <w:r w:rsidRPr="00546B9C">
        <w:rPr>
          <w:sz w:val="8"/>
        </w:rPr>
        <w:t>.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exist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5A209FB4" w14:textId="77777777" w:rsidR="00B05951" w:rsidRDefault="00B05951" w:rsidP="00B05951"/>
    <w:p w14:paraId="12920ED4" w14:textId="77777777" w:rsidR="00B05951" w:rsidRDefault="00B05951" w:rsidP="00931D6F">
      <w:pPr>
        <w:rPr>
          <w:sz w:val="16"/>
        </w:rPr>
      </w:pPr>
    </w:p>
    <w:p w14:paraId="7F3A97B0" w14:textId="77777777" w:rsidR="00931D6F" w:rsidRPr="009F214B" w:rsidRDefault="00931D6F" w:rsidP="00931D6F">
      <w:pPr>
        <w:pStyle w:val="Heading3"/>
        <w:rPr>
          <w:rFonts w:cs="Calibri"/>
        </w:rPr>
      </w:pPr>
      <w:r w:rsidRPr="009F214B">
        <w:rPr>
          <w:rFonts w:cs="Calibri"/>
        </w:rPr>
        <w:t xml:space="preserve">1AC – Plan </w:t>
      </w:r>
    </w:p>
    <w:p w14:paraId="05DA4110" w14:textId="4DB1110C" w:rsidR="00931D6F" w:rsidRPr="009F214B" w:rsidRDefault="00931D6F" w:rsidP="00931D6F">
      <w:pPr>
        <w:pStyle w:val="Heading4"/>
        <w:rPr>
          <w:rFonts w:cs="Calibri"/>
        </w:rPr>
      </w:pPr>
      <w:r w:rsidRPr="009F214B">
        <w:rPr>
          <w:rFonts w:cs="Calibri"/>
        </w:rPr>
        <w:t xml:space="preserve">Plan text: The member nations of the World Trade Organization ought to reduce intellectual property protections for medicines </w:t>
      </w:r>
      <w:r w:rsidR="00B05951">
        <w:rPr>
          <w:rFonts w:cs="Calibri"/>
        </w:rPr>
        <w:t>during pandemics</w:t>
      </w:r>
      <w:r w:rsidRPr="009F214B">
        <w:rPr>
          <w:rFonts w:cs="Calibri"/>
        </w:rPr>
        <w:t>.</w:t>
      </w:r>
    </w:p>
    <w:p w14:paraId="20FEBBAF" w14:textId="77777777" w:rsidR="00931D6F" w:rsidRPr="009F214B" w:rsidRDefault="00931D6F" w:rsidP="00931D6F"/>
    <w:p w14:paraId="6772FD3E" w14:textId="77777777" w:rsidR="00931D6F" w:rsidRPr="009F214B" w:rsidRDefault="00931D6F" w:rsidP="00931D6F">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416A171A" w14:textId="77777777" w:rsidR="00931D6F" w:rsidRPr="009F214B" w:rsidRDefault="00931D6F" w:rsidP="00931D6F">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9F214B">
          <w:rPr>
            <w:rStyle w:val="Hyperlink"/>
          </w:rPr>
          <w:t>https://www.ipwatchdog.com/2021/07/21/third-option-limited-ip-waiver-solve-pandemic-vaccine-problems/id=135732/</w:t>
        </w:r>
      </w:hyperlink>
      <w:r w:rsidRPr="009F214B">
        <w:t>] Justin</w:t>
      </w:r>
    </w:p>
    <w:p w14:paraId="1E0529A6" w14:textId="77777777" w:rsidR="00931D6F" w:rsidRPr="009F214B" w:rsidRDefault="00931D6F" w:rsidP="00931D6F">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471B79AE" w14:textId="77777777" w:rsidR="00931D6F" w:rsidRPr="009F214B" w:rsidRDefault="00931D6F" w:rsidP="00931D6F"/>
    <w:p w14:paraId="0417E0C8" w14:textId="77777777" w:rsidR="00931D6F" w:rsidRPr="009F214B" w:rsidRDefault="00931D6F" w:rsidP="00931D6F">
      <w:pPr>
        <w:pStyle w:val="Heading4"/>
        <w:jc w:val="both"/>
        <w:rPr>
          <w:rFonts w:cs="Calibri"/>
        </w:rPr>
      </w:pPr>
      <w:r w:rsidRPr="009F214B">
        <w:rPr>
          <w:rFonts w:cs="Calibri"/>
        </w:rPr>
        <w:t xml:space="preserve">The plan is </w:t>
      </w:r>
      <w:r w:rsidRPr="009F214B">
        <w:rPr>
          <w:rFonts w:cs="Calibri"/>
          <w:u w:val="single"/>
        </w:rPr>
        <w:t>critical</w:t>
      </w:r>
      <w:r w:rsidRPr="009F214B">
        <w:rPr>
          <w:rFonts w:cs="Calibri"/>
        </w:rPr>
        <w:t xml:space="preserve"> to </w:t>
      </w:r>
      <w:r w:rsidRPr="009F214B">
        <w:rPr>
          <w:rFonts w:cs="Calibri"/>
          <w:u w:val="single"/>
        </w:rPr>
        <w:t>boosting WTO legitimacy</w:t>
      </w:r>
      <w:r w:rsidRPr="009F214B">
        <w:rPr>
          <w:rFonts w:cs="Calibri"/>
        </w:rPr>
        <w:t>.</w:t>
      </w:r>
    </w:p>
    <w:p w14:paraId="23170098" w14:textId="77777777" w:rsidR="00931D6F" w:rsidRPr="009F214B" w:rsidRDefault="00931D6F" w:rsidP="00931D6F">
      <w:proofErr w:type="spellStart"/>
      <w:r w:rsidRPr="009F214B">
        <w:rPr>
          <w:rStyle w:val="Style13ptBold"/>
        </w:rPr>
        <w:t>Navnit</w:t>
      </w:r>
      <w:proofErr w:type="spellEnd"/>
      <w:r w:rsidRPr="009F214B">
        <w:rPr>
          <w:rStyle w:val="Style13ptBold"/>
        </w:rPr>
        <w:t xml:space="preserve"> 21</w:t>
      </w:r>
      <w:r w:rsidRPr="009F214B">
        <w:t xml:space="preserve"> [</w:t>
      </w:r>
      <w:proofErr w:type="spellStart"/>
      <w:r w:rsidRPr="009F214B">
        <w:t>Brajendra</w:t>
      </w:r>
      <w:proofErr w:type="spellEnd"/>
      <w:r w:rsidRPr="009F214B">
        <w:t xml:space="preserve">; Ambassador and Permanent Representative of India to WTO; “Science has delivered, will the WTO deliver?” Helsinki Times; 1/18/21; </w:t>
      </w:r>
      <w:hyperlink r:id="rId19" w:history="1">
        <w:r w:rsidRPr="009F214B">
          <w:rPr>
            <w:rStyle w:val="Hyperlink"/>
          </w:rPr>
          <w:t>https://www.helsinkitimes.fi/columns/columns/viewpoint/18561-science-has-delivered-will-the-wto-deliver.html</w:t>
        </w:r>
      </w:hyperlink>
      <w:r w:rsidRPr="009F214B">
        <w:t>] Justin</w:t>
      </w:r>
    </w:p>
    <w:p w14:paraId="447E99F1" w14:textId="77777777" w:rsidR="00931D6F" w:rsidRPr="009F214B" w:rsidRDefault="00931D6F" w:rsidP="00931D6F">
      <w:pPr>
        <w:rPr>
          <w:sz w:val="16"/>
        </w:rPr>
      </w:pPr>
      <w:r w:rsidRPr="009F214B">
        <w:rPr>
          <w:rStyle w:val="Emphasis"/>
          <w:highlight w:val="green"/>
        </w:rPr>
        <w:t>TRIPS waiver</w:t>
      </w:r>
      <w:r w:rsidRPr="009F214B">
        <w:rPr>
          <w:rStyle w:val="Emphasis"/>
        </w:rPr>
        <w:t xml:space="preserve"> proposal</w:t>
      </w:r>
      <w:r w:rsidRPr="009F214B">
        <w:rPr>
          <w:u w:val="single"/>
        </w:rPr>
        <w:t xml:space="preserve"> from India, South Africa and other members A proposal by India, South Africa and eight other countries calls on the World Trade </w:t>
      </w:r>
      <w:proofErr w:type="spellStart"/>
      <w:r w:rsidRPr="009F214B">
        <w:rPr>
          <w:u w:val="single"/>
        </w:rPr>
        <w:t>Organisation</w:t>
      </w:r>
      <w:proofErr w:type="spellEnd"/>
      <w:r w:rsidRPr="009F214B">
        <w:rPr>
          <w:u w:val="single"/>
        </w:rPr>
        <w:t xml:space="preserve"> (WTO) to </w:t>
      </w:r>
      <w:r w:rsidRPr="009F214B">
        <w:rPr>
          <w:rStyle w:val="Emphasis"/>
          <w:highlight w:val="green"/>
        </w:rPr>
        <w:t>exempt</w:t>
      </w:r>
      <w:r w:rsidRPr="009F214B">
        <w:rPr>
          <w:rStyle w:val="Emphasis"/>
        </w:rPr>
        <w:t xml:space="preserve"> member countries from enforcing some patents</w:t>
      </w:r>
      <w:r w:rsidRPr="009F214B">
        <w:rPr>
          <w:u w:val="single"/>
        </w:rPr>
        <w:t xml:space="preserve">, and </w:t>
      </w:r>
      <w:r w:rsidRPr="009F214B">
        <w:rPr>
          <w:rStyle w:val="Emphasis"/>
        </w:rPr>
        <w:t xml:space="preserve">other </w:t>
      </w:r>
      <w:r w:rsidRPr="009F214B">
        <w:rPr>
          <w:rStyle w:val="Emphasis"/>
          <w:highlight w:val="green"/>
        </w:rPr>
        <w:t>Intellectual Property</w:t>
      </w:r>
      <w:r w:rsidRPr="009F214B">
        <w:rPr>
          <w:u w:val="single"/>
        </w:rPr>
        <w:t xml:space="preserve"> (IP) rights under the </w:t>
      </w:r>
      <w:r w:rsidRPr="009F214B">
        <w:rPr>
          <w:rStyle w:val="Emphasis"/>
        </w:rPr>
        <w:t>organization’s Agreement on Trade-Related Aspects of Intellectual Property Rights</w:t>
      </w:r>
      <w:r w:rsidRPr="009F214B">
        <w:rPr>
          <w:u w:val="single"/>
        </w:rPr>
        <w:t xml:space="preserve">, known as TRIPS, for a limited period of time. </w:t>
      </w:r>
      <w:r w:rsidRPr="009F214B">
        <w:rPr>
          <w:sz w:val="16"/>
        </w:rPr>
        <w:t xml:space="preserve">It is to </w:t>
      </w:r>
      <w:r w:rsidRPr="009F214B">
        <w:rPr>
          <w:u w:val="single"/>
        </w:rPr>
        <w:t xml:space="preserve">ensure that IPRs </w:t>
      </w:r>
      <w:r w:rsidRPr="009F214B">
        <w:rPr>
          <w:rStyle w:val="Emphasis"/>
        </w:rPr>
        <w:t>do not restrict the rapid scaling- up of manufacturing</w:t>
      </w:r>
      <w:r w:rsidRPr="009F214B">
        <w:rPr>
          <w:u w:val="single"/>
        </w:rPr>
        <w:t xml:space="preserve"> of COVID-19 vaccines and treatments</w:t>
      </w:r>
      <w:r w:rsidRPr="009F214B">
        <w:rPr>
          <w:sz w:val="16"/>
        </w:rPr>
        <w:t xml:space="preserve">. While a few members have raised concerns about the proposal, a large proportion of the WTO membership supports the proposal. It has also received the backing of various international organizations, multilateral agencies and global civil society. Unprecedented times call for unorthodox measures. We saw this in the efficacy of strict lockdowns for a limited period, as a policy intervention, in curtailing the spread of the </w:t>
      </w:r>
      <w:proofErr w:type="spellStart"/>
      <w:r w:rsidRPr="009F214B">
        <w:rPr>
          <w:sz w:val="16"/>
        </w:rPr>
        <w:t>pandemic.International</w:t>
      </w:r>
      <w:proofErr w:type="spellEnd"/>
      <w:r w:rsidRPr="009F214B">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 </w:t>
      </w:r>
      <w:r w:rsidRPr="009F214B">
        <w:rPr>
          <w:u w:val="single"/>
        </w:rPr>
        <w:t xml:space="preserve">"While </w:t>
      </w:r>
      <w:r w:rsidRPr="009F214B">
        <w:rPr>
          <w:highlight w:val="green"/>
          <w:u w:val="single"/>
        </w:rPr>
        <w:t>making</w:t>
      </w:r>
      <w:r w:rsidRPr="009F214B">
        <w:rPr>
          <w:u w:val="single"/>
        </w:rPr>
        <w:t xml:space="preserve"> the </w:t>
      </w:r>
      <w:r w:rsidRPr="009F214B">
        <w:rPr>
          <w:rStyle w:val="Emphasis"/>
          <w:highlight w:val="green"/>
        </w:rPr>
        <w:t>vaccines</w:t>
      </w:r>
      <w:r w:rsidRPr="009F214B">
        <w:rPr>
          <w:rStyle w:val="Emphasis"/>
        </w:rPr>
        <w:t xml:space="preserve"> available </w:t>
      </w:r>
      <w:r w:rsidRPr="009F214B">
        <w:rPr>
          <w:rStyle w:val="Emphasis"/>
          <w:highlight w:val="green"/>
        </w:rPr>
        <w:t>was a test of science</w:t>
      </w:r>
      <w:r w:rsidRPr="009F214B">
        <w:rPr>
          <w:highlight w:val="green"/>
          <w:u w:val="single"/>
        </w:rPr>
        <w:t xml:space="preserve">, making them </w:t>
      </w:r>
      <w:r w:rsidRPr="009F214B">
        <w:rPr>
          <w:rStyle w:val="Emphasis"/>
          <w:highlight w:val="green"/>
        </w:rPr>
        <w:t>accessible</w:t>
      </w:r>
      <w:r w:rsidRPr="009F214B">
        <w:rPr>
          <w:rStyle w:val="Emphasis"/>
        </w:rPr>
        <w:t xml:space="preserve"> and affordable is going to be a </w:t>
      </w:r>
      <w:r w:rsidRPr="009F214B">
        <w:rPr>
          <w:rStyle w:val="Emphasis"/>
          <w:highlight w:val="green"/>
        </w:rPr>
        <w:t>test of humanity</w:t>
      </w:r>
      <w:r w:rsidRPr="009F214B">
        <w:rPr>
          <w:u w:val="single"/>
        </w:rPr>
        <w:t xml:space="preserve">" </w:t>
      </w:r>
      <w:r w:rsidRPr="009F214B">
        <w:rPr>
          <w:sz w:val="16"/>
        </w:rPr>
        <w:t xml:space="preserve">Merely </w:t>
      </w:r>
      <w:r w:rsidRPr="009F214B">
        <w:rPr>
          <w:u w:val="single"/>
        </w:rPr>
        <w:t xml:space="preserve">a signal to ensure </w:t>
      </w:r>
      <w:r w:rsidRPr="009F214B">
        <w:rPr>
          <w:highlight w:val="green"/>
          <w:u w:val="single"/>
        </w:rPr>
        <w:t>timely</w:t>
      </w:r>
      <w:r w:rsidRPr="009F214B">
        <w:rPr>
          <w:u w:val="single"/>
        </w:rPr>
        <w:t xml:space="preserve"> and affordable </w:t>
      </w:r>
      <w:r w:rsidRPr="009F214B">
        <w:rPr>
          <w:highlight w:val="green"/>
          <w:u w:val="single"/>
        </w:rPr>
        <w:t>access</w:t>
      </w:r>
      <w:r w:rsidRPr="009F214B">
        <w:rPr>
          <w:u w:val="single"/>
        </w:rPr>
        <w:t xml:space="preserve"> to vaccines and treatments will </w:t>
      </w:r>
      <w:r w:rsidRPr="009F214B">
        <w:rPr>
          <w:highlight w:val="green"/>
          <w:u w:val="single"/>
        </w:rPr>
        <w:t xml:space="preserve">work as a </w:t>
      </w:r>
      <w:r w:rsidRPr="009F214B">
        <w:rPr>
          <w:rStyle w:val="Emphasis"/>
          <w:highlight w:val="green"/>
        </w:rPr>
        <w:t>big confidence booster</w:t>
      </w:r>
      <w:r w:rsidRPr="009F214B">
        <w:rPr>
          <w:rStyle w:val="Emphasis"/>
        </w:rPr>
        <w:t xml:space="preserve"> for demand revival</w:t>
      </w:r>
      <w:r w:rsidRPr="009F214B">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F214B">
        <w:rPr>
          <w:u w:val="single"/>
        </w:rPr>
        <w:t xml:space="preserve">The TRIPS Waiver Proposal </w:t>
      </w:r>
      <w:r w:rsidRPr="009F214B">
        <w:rPr>
          <w:rStyle w:val="Emphasis"/>
        </w:rPr>
        <w:t>seeks to fulfil this need by ensuring</w:t>
      </w:r>
      <w:r w:rsidRPr="009F214B">
        <w:rPr>
          <w:u w:val="single"/>
        </w:rPr>
        <w:t xml:space="preserve"> that </w:t>
      </w:r>
      <w:r w:rsidRPr="009F214B">
        <w:rPr>
          <w:highlight w:val="green"/>
          <w:u w:val="single"/>
        </w:rPr>
        <w:t xml:space="preserve">IP </w:t>
      </w:r>
      <w:r w:rsidRPr="009F214B">
        <w:rPr>
          <w:rStyle w:val="Emphasis"/>
          <w:highlight w:val="green"/>
        </w:rPr>
        <w:t>barriers</w:t>
      </w:r>
      <w:r w:rsidRPr="009F214B">
        <w:rPr>
          <w:rStyle w:val="Emphasis"/>
        </w:rPr>
        <w:t xml:space="preserve"> do not </w:t>
      </w:r>
      <w:r w:rsidRPr="009F214B">
        <w:rPr>
          <w:rStyle w:val="Emphasis"/>
          <w:highlight w:val="green"/>
        </w:rPr>
        <w:t>come in the way of</w:t>
      </w:r>
      <w:r w:rsidRPr="009F214B">
        <w:rPr>
          <w:rStyle w:val="Emphasis"/>
        </w:rPr>
        <w:t xml:space="preserve"> such scaling up of </w:t>
      </w:r>
      <w:r w:rsidRPr="009F214B">
        <w:rPr>
          <w:rStyle w:val="Emphasis"/>
          <w:highlight w:val="green"/>
        </w:rPr>
        <w:t>manufacturing capacity</w:t>
      </w:r>
      <w:r w:rsidRPr="009F214B">
        <w:rPr>
          <w:rStyle w:val="Emphasis"/>
        </w:rPr>
        <w:t xml:space="preserve">. </w:t>
      </w:r>
      <w:r w:rsidRPr="009F214B">
        <w:rPr>
          <w:sz w:val="16"/>
        </w:rPr>
        <w:t xml:space="preserve">Why existing flexibilities under the TRIPS Agreement are not enough 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 Why is there a need to go beyond existing global cooperation initiatives? 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 Past experience 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F214B">
        <w:rPr>
          <w:highlight w:val="green"/>
          <w:u w:val="single"/>
        </w:rPr>
        <w:t>we need</w:t>
      </w:r>
      <w:r w:rsidRPr="009F214B">
        <w:rPr>
          <w:u w:val="single"/>
        </w:rPr>
        <w:t xml:space="preserve"> the </w:t>
      </w:r>
      <w:r w:rsidRPr="009F214B">
        <w:rPr>
          <w:rStyle w:val="Emphasis"/>
        </w:rPr>
        <w:t xml:space="preserve">same pooling of IP rights and </w:t>
      </w:r>
      <w:r w:rsidRPr="009F214B">
        <w:rPr>
          <w:rStyle w:val="Emphasis"/>
          <w:highlight w:val="green"/>
        </w:rPr>
        <w:t>know-how</w:t>
      </w:r>
      <w:r w:rsidRPr="009F214B">
        <w:rPr>
          <w:u w:val="single"/>
        </w:rPr>
        <w:t xml:space="preserve"> for </w:t>
      </w:r>
      <w:r w:rsidRPr="009F214B">
        <w:rPr>
          <w:rStyle w:val="Emphasis"/>
        </w:rPr>
        <w:t>scaling up the manufacturing of vaccines</w:t>
      </w:r>
      <w:r w:rsidRPr="009F214B">
        <w:rPr>
          <w:u w:val="single"/>
        </w:rPr>
        <w:t xml:space="preserve"> and </w:t>
      </w:r>
      <w:r w:rsidRPr="009F214B">
        <w:rPr>
          <w:rStyle w:val="Emphasis"/>
        </w:rPr>
        <w:t>treatments</w:t>
      </w:r>
      <w:r w:rsidRPr="009F214B">
        <w:rPr>
          <w:u w:val="single"/>
        </w:rPr>
        <w:t xml:space="preserve">, which unfortunately has not been </w:t>
      </w:r>
      <w:r w:rsidRPr="009F214B">
        <w:rPr>
          <w:rStyle w:val="Emphasis"/>
        </w:rPr>
        <w:t>forthcoming</w:t>
      </w:r>
      <w:r w:rsidRPr="009F214B">
        <w:rPr>
          <w:u w:val="single"/>
        </w:rPr>
        <w:t xml:space="preserve">, necessitating the need for the Waiver. </w:t>
      </w:r>
      <w:r w:rsidRPr="009F214B">
        <w:rPr>
          <w:sz w:val="16"/>
        </w:rPr>
        <w:t xml:space="preserve">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 Way forward The TRIPS waiver proposal is a targeted and proportionate response to the exceptional public health emergency that the world faces today. </w:t>
      </w:r>
      <w:r w:rsidRPr="009F214B">
        <w:rPr>
          <w:u w:val="single"/>
        </w:rPr>
        <w:t xml:space="preserve">Such a </w:t>
      </w:r>
      <w:r w:rsidRPr="009F214B">
        <w:rPr>
          <w:highlight w:val="green"/>
          <w:u w:val="single"/>
        </w:rPr>
        <w:t>Waiver</w:t>
      </w:r>
      <w:r w:rsidRPr="009F214B">
        <w:rPr>
          <w:u w:val="single"/>
        </w:rPr>
        <w:t xml:space="preserve"> is well-within the </w:t>
      </w:r>
      <w:r w:rsidRPr="009F214B">
        <w:rPr>
          <w:rStyle w:val="Emphasis"/>
          <w:highlight w:val="green"/>
        </w:rPr>
        <w:t>provisions of Article IX</w:t>
      </w:r>
      <w:r w:rsidRPr="009F214B">
        <w:rPr>
          <w:rStyle w:val="Emphasis"/>
        </w:rPr>
        <w:t xml:space="preserve"> of the Marrakesh Agreement </w:t>
      </w:r>
      <w:r w:rsidRPr="009F214B">
        <w:rPr>
          <w:rStyle w:val="Emphasis"/>
          <w:highlight w:val="green"/>
        </w:rPr>
        <w:t>which established the WTO</w:t>
      </w:r>
      <w:r w:rsidRPr="009F214B">
        <w:rPr>
          <w:u w:val="single"/>
        </w:rPr>
        <w:t>.</w:t>
      </w:r>
      <w:r w:rsidRPr="009F214B">
        <w:rPr>
          <w:sz w:val="16"/>
        </w:rPr>
        <w:t xml:space="preserve"> It can help in ensuring that human lives are not lost for want of a timely and affordable access to vaccines. </w:t>
      </w:r>
      <w:r w:rsidRPr="009F214B">
        <w:rPr>
          <w:u w:val="single"/>
        </w:rPr>
        <w:t xml:space="preserve">The </w:t>
      </w:r>
      <w:r w:rsidRPr="009F214B">
        <w:rPr>
          <w:rStyle w:val="Emphasis"/>
          <w:highlight w:val="green"/>
        </w:rPr>
        <w:t>adoption</w:t>
      </w:r>
      <w:r w:rsidRPr="009F214B">
        <w:rPr>
          <w:u w:val="single"/>
        </w:rPr>
        <w:t xml:space="preserve"> of the Waiver will also </w:t>
      </w:r>
      <w:r w:rsidRPr="009F214B">
        <w:rPr>
          <w:rStyle w:val="Emphasis"/>
          <w:sz w:val="24"/>
          <w:highlight w:val="green"/>
        </w:rPr>
        <w:t>re-establish</w:t>
      </w:r>
      <w:r w:rsidRPr="009F214B">
        <w:rPr>
          <w:rStyle w:val="Emphasis"/>
          <w:sz w:val="24"/>
        </w:rPr>
        <w:t xml:space="preserve"> WTO’s </w:t>
      </w:r>
      <w:r w:rsidRPr="009F214B">
        <w:rPr>
          <w:rStyle w:val="Emphasis"/>
          <w:sz w:val="24"/>
          <w:highlight w:val="green"/>
        </w:rPr>
        <w:t>credibility and show</w:t>
      </w:r>
      <w:r w:rsidRPr="009F214B">
        <w:rPr>
          <w:rStyle w:val="Emphasis"/>
          <w:sz w:val="24"/>
        </w:rPr>
        <w:t xml:space="preserve"> that </w:t>
      </w:r>
      <w:r w:rsidRPr="009F214B">
        <w:rPr>
          <w:rStyle w:val="Emphasis"/>
          <w:sz w:val="24"/>
          <w:highlight w:val="green"/>
        </w:rPr>
        <w:t>multilateral trading system</w:t>
      </w:r>
      <w:r w:rsidRPr="009F214B">
        <w:rPr>
          <w:rStyle w:val="Emphasis"/>
          <w:sz w:val="24"/>
        </w:rPr>
        <w:t xml:space="preserve"> continues to be </w:t>
      </w:r>
      <w:r w:rsidRPr="009F214B">
        <w:rPr>
          <w:rStyle w:val="Emphasis"/>
          <w:sz w:val="24"/>
          <w:highlight w:val="green"/>
        </w:rPr>
        <w:t>relevant and can deliver in</w:t>
      </w:r>
      <w:r w:rsidRPr="009F214B">
        <w:rPr>
          <w:rStyle w:val="Emphasis"/>
          <w:sz w:val="24"/>
        </w:rPr>
        <w:t xml:space="preserve"> times of a </w:t>
      </w:r>
      <w:r w:rsidRPr="009F214B">
        <w:rPr>
          <w:rStyle w:val="Emphasis"/>
          <w:sz w:val="24"/>
          <w:highlight w:val="green"/>
        </w:rPr>
        <w:t>crisis</w:t>
      </w:r>
      <w:r w:rsidRPr="009F214B">
        <w:rPr>
          <w:u w:val="single"/>
        </w:rPr>
        <w:t xml:space="preserve">. Now is the time for WTO members to act and </w:t>
      </w:r>
      <w:r w:rsidRPr="009F214B">
        <w:rPr>
          <w:rStyle w:val="Emphasis"/>
        </w:rPr>
        <w:t>adopt the Waiver</w:t>
      </w:r>
      <w:r w:rsidRPr="009F214B">
        <w:rPr>
          <w:u w:val="single"/>
        </w:rPr>
        <w:t xml:space="preserve"> to save lives and help in getting the economy back on the revival path quickly. </w:t>
      </w:r>
      <w:r w:rsidRPr="009F214B">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47E47A68" w14:textId="77777777" w:rsidR="00931D6F" w:rsidRPr="009F214B" w:rsidRDefault="00931D6F" w:rsidP="00931D6F">
      <w:pPr>
        <w:rPr>
          <w:sz w:val="16"/>
        </w:rPr>
      </w:pPr>
    </w:p>
    <w:p w14:paraId="2338C90A" w14:textId="77777777" w:rsidR="00931D6F" w:rsidRPr="009F214B" w:rsidRDefault="00931D6F" w:rsidP="00931D6F">
      <w:pPr>
        <w:pStyle w:val="Heading4"/>
        <w:rPr>
          <w:rFonts w:cs="Calibri"/>
        </w:rPr>
      </w:pPr>
      <w:r w:rsidRPr="009F214B">
        <w:rPr>
          <w:rFonts w:cs="Calibri"/>
        </w:rPr>
        <w:t xml:space="preserve">WTO cred solves wars that go </w:t>
      </w:r>
      <w:r w:rsidRPr="009F214B">
        <w:rPr>
          <w:rFonts w:cs="Calibri"/>
          <w:u w:val="single"/>
        </w:rPr>
        <w:t>nuclear</w:t>
      </w:r>
      <w:r w:rsidRPr="009F214B">
        <w:rPr>
          <w:rFonts w:cs="Calibri"/>
        </w:rPr>
        <w:t>.</w:t>
      </w:r>
    </w:p>
    <w:p w14:paraId="548555A1" w14:textId="77777777" w:rsidR="00931D6F" w:rsidRPr="009F214B" w:rsidRDefault="00931D6F" w:rsidP="00931D6F">
      <w:r w:rsidRPr="009F214B">
        <w:rPr>
          <w:rStyle w:val="Style13ptBold"/>
        </w:rPr>
        <w:t>Hamann 09</w:t>
      </w:r>
      <w:r w:rsidRPr="009F214B">
        <w:t xml:space="preserve"> [Georgia; 2009; J.D. Candidate, Vanderbilt University Law School; “Replacing Slingshots with Swords: Implications of the Antigua-Gambling 22.6 Panel Report for Developing Countries and the World Trading System,” VANDERBILT JOURNAL OF TRANSNATIONAL LAW, http://www.jogoremoto.pt/docs/extra/duqJ53.pdf] Justin</w:t>
      </w:r>
    </w:p>
    <w:p w14:paraId="1A32E8E4" w14:textId="77777777" w:rsidR="00931D6F" w:rsidRPr="009F214B" w:rsidRDefault="00931D6F" w:rsidP="00931D6F">
      <w:pPr>
        <w:rPr>
          <w:sz w:val="16"/>
        </w:rPr>
      </w:pPr>
      <w:r w:rsidRPr="009F214B">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F214B">
        <w:rPr>
          <w:rStyle w:val="Emphasis"/>
        </w:rPr>
        <w:t xml:space="preserve">Voluntary </w:t>
      </w:r>
      <w:r w:rsidRPr="009F214B">
        <w:rPr>
          <w:rStyle w:val="Emphasis"/>
          <w:highlight w:val="green"/>
        </w:rPr>
        <w:t>compliance</w:t>
      </w:r>
      <w:r w:rsidRPr="009F214B">
        <w:rPr>
          <w:highlight w:val="green"/>
          <w:u w:val="single"/>
        </w:rPr>
        <w:t xml:space="preserve"> with </w:t>
      </w:r>
      <w:r w:rsidRPr="009F214B">
        <w:rPr>
          <w:rStyle w:val="Emphasis"/>
          <w:highlight w:val="green"/>
        </w:rPr>
        <w:t>WTO</w:t>
      </w:r>
      <w:r w:rsidRPr="009F214B">
        <w:rPr>
          <w:rStyle w:val="Emphasis"/>
        </w:rPr>
        <w:t xml:space="preserve"> rules and procedures</w:t>
      </w:r>
      <w:r w:rsidRPr="009F214B">
        <w:rPr>
          <w:u w:val="single"/>
        </w:rPr>
        <w:t xml:space="preserve"> </w:t>
      </w:r>
      <w:r w:rsidRPr="009F214B">
        <w:rPr>
          <w:highlight w:val="green"/>
          <w:u w:val="single"/>
        </w:rPr>
        <w:t>is of</w:t>
      </w:r>
      <w:r w:rsidRPr="009F214B">
        <w:rPr>
          <w:u w:val="single"/>
        </w:rPr>
        <w:t xml:space="preserve"> the </w:t>
      </w:r>
      <w:r w:rsidRPr="009F214B">
        <w:rPr>
          <w:rStyle w:val="Emphasis"/>
          <w:highlight w:val="green"/>
        </w:rPr>
        <w:t>utmost importance</w:t>
      </w:r>
      <w:r w:rsidRPr="009F214B">
        <w:rPr>
          <w:rStyle w:val="Emphasis"/>
        </w:rPr>
        <w:t xml:space="preserve"> to the international trading system</w:t>
      </w:r>
      <w:r w:rsidRPr="009F214B">
        <w:rPr>
          <w:u w:val="single"/>
        </w:rPr>
        <w:t xml:space="preserve">.100 Given the </w:t>
      </w:r>
      <w:r w:rsidRPr="009F214B">
        <w:rPr>
          <w:rStyle w:val="Emphasis"/>
        </w:rPr>
        <w:t>increasingly globalized market</w:t>
      </w:r>
      <w:r w:rsidRPr="009F214B">
        <w:rPr>
          <w:u w:val="single"/>
        </w:rPr>
        <w:t xml:space="preserve">, the </w:t>
      </w:r>
      <w:r w:rsidRPr="009F214B">
        <w:rPr>
          <w:rStyle w:val="Emphasis"/>
          <w:highlight w:val="green"/>
        </w:rPr>
        <w:t>coming years</w:t>
      </w:r>
      <w:r w:rsidRPr="009F214B">
        <w:rPr>
          <w:highlight w:val="green"/>
          <w:u w:val="single"/>
        </w:rPr>
        <w:t xml:space="preserve"> will see</w:t>
      </w:r>
      <w:r w:rsidRPr="009F214B">
        <w:rPr>
          <w:u w:val="single"/>
        </w:rPr>
        <w:t xml:space="preserve"> </w:t>
      </w:r>
      <w:r w:rsidRPr="009F214B">
        <w:rPr>
          <w:rStyle w:val="Emphasis"/>
        </w:rPr>
        <w:t xml:space="preserve">an increase in the </w:t>
      </w:r>
      <w:r w:rsidRPr="009F214B">
        <w:rPr>
          <w:rStyle w:val="Emphasis"/>
          <w:highlight w:val="green"/>
        </w:rPr>
        <w:t>importance</w:t>
      </w:r>
      <w:r w:rsidRPr="009F214B">
        <w:rPr>
          <w:highlight w:val="green"/>
          <w:u w:val="single"/>
        </w:rPr>
        <w:t xml:space="preserve"> of</w:t>
      </w:r>
      <w:r w:rsidRPr="009F214B">
        <w:rPr>
          <w:u w:val="single"/>
        </w:rPr>
        <w:t xml:space="preserve"> the </w:t>
      </w:r>
      <w:r w:rsidRPr="009F214B">
        <w:rPr>
          <w:rStyle w:val="Emphasis"/>
          <w:highlight w:val="green"/>
        </w:rPr>
        <w:t>WTO as a cohesive force</w:t>
      </w:r>
      <w:r w:rsidRPr="009F214B">
        <w:rPr>
          <w:highlight w:val="green"/>
          <w:u w:val="single"/>
        </w:rPr>
        <w:t xml:space="preserve"> and </w:t>
      </w:r>
      <w:r w:rsidRPr="009F214B">
        <w:rPr>
          <w:rStyle w:val="Emphasis"/>
          <w:highlight w:val="green"/>
        </w:rPr>
        <w:t>arbiter of disputes</w:t>
      </w:r>
      <w:r w:rsidRPr="009F214B">
        <w:rPr>
          <w:u w:val="single"/>
        </w:rPr>
        <w:t xml:space="preserve"> that likely will become more </w:t>
      </w:r>
      <w:r w:rsidRPr="009F214B">
        <w:rPr>
          <w:rStyle w:val="Emphasis"/>
        </w:rPr>
        <w:t>frequent and injurious</w:t>
      </w:r>
      <w:r w:rsidRPr="009F214B">
        <w:rPr>
          <w:u w:val="single"/>
        </w:rPr>
        <w:t xml:space="preserve">.101 The </w:t>
      </w:r>
      <w:r w:rsidRPr="009F214B">
        <w:rPr>
          <w:rStyle w:val="Emphasis"/>
        </w:rPr>
        <w:t xml:space="preserve">work of </w:t>
      </w:r>
      <w:r w:rsidRPr="009F214B">
        <w:rPr>
          <w:rStyle w:val="Emphasis"/>
          <w:highlight w:val="green"/>
        </w:rPr>
        <w:t>the WTO</w:t>
      </w:r>
      <w:r w:rsidRPr="009F214B">
        <w:rPr>
          <w:highlight w:val="green"/>
          <w:u w:val="single"/>
        </w:rPr>
        <w:t xml:space="preserve"> cannot be </w:t>
      </w:r>
      <w:r w:rsidRPr="009F214B">
        <w:rPr>
          <w:rStyle w:val="Emphasis"/>
          <w:highlight w:val="green"/>
        </w:rPr>
        <w:t>overstated</w:t>
      </w:r>
      <w:r w:rsidRPr="009F214B">
        <w:rPr>
          <w:highlight w:val="green"/>
          <w:u w:val="single"/>
        </w:rPr>
        <w:t xml:space="preserve"> in</w:t>
      </w:r>
      <w:r w:rsidRPr="009F214B">
        <w:rPr>
          <w:u w:val="single"/>
        </w:rPr>
        <w:t xml:space="preserve"> a </w:t>
      </w:r>
      <w:r w:rsidRPr="009F214B">
        <w:rPr>
          <w:rStyle w:val="Emphasis"/>
          <w:highlight w:val="green"/>
        </w:rPr>
        <w:t>nuclear-armed world</w:t>
      </w:r>
      <w:r w:rsidRPr="009F214B">
        <w:rPr>
          <w:u w:val="single"/>
        </w:rPr>
        <w:t xml:space="preserve">, as the body continues to </w:t>
      </w:r>
      <w:r w:rsidRPr="009F214B">
        <w:rPr>
          <w:rStyle w:val="Emphasis"/>
          <w:highlight w:val="green"/>
        </w:rPr>
        <w:t>promote respect</w:t>
      </w:r>
      <w:r w:rsidRPr="009F214B">
        <w:rPr>
          <w:highlight w:val="green"/>
          <w:u w:val="single"/>
        </w:rPr>
        <w:t xml:space="preserve"> and</w:t>
      </w:r>
      <w:r w:rsidRPr="009F214B">
        <w:rPr>
          <w:u w:val="single"/>
        </w:rPr>
        <w:t xml:space="preserve"> even </w:t>
      </w:r>
      <w:r w:rsidRPr="009F214B">
        <w:rPr>
          <w:rStyle w:val="Emphasis"/>
          <w:highlight w:val="green"/>
        </w:rPr>
        <w:t>amity</w:t>
      </w:r>
      <w:r w:rsidRPr="009F214B">
        <w:rPr>
          <w:highlight w:val="green"/>
          <w:u w:val="single"/>
        </w:rPr>
        <w:t xml:space="preserve"> among </w:t>
      </w:r>
      <w:r w:rsidRPr="009F214B">
        <w:rPr>
          <w:rStyle w:val="Emphasis"/>
          <w:highlight w:val="green"/>
        </w:rPr>
        <w:t>nations</w:t>
      </w:r>
      <w:r w:rsidRPr="009F214B">
        <w:rPr>
          <w:u w:val="single"/>
        </w:rPr>
        <w:t xml:space="preserve"> with opposing </w:t>
      </w:r>
      <w:r w:rsidRPr="009F214B">
        <w:rPr>
          <w:rStyle w:val="Emphasis"/>
        </w:rPr>
        <w:t>philosophical goals or modes of governance</w:t>
      </w:r>
      <w:r w:rsidRPr="009F214B">
        <w:rPr>
          <w:sz w:val="16"/>
        </w:rPr>
        <w:t xml:space="preserve">.102 Demagogues in the </w:t>
      </w:r>
      <w:r w:rsidRPr="009F214B">
        <w:rPr>
          <w:u w:val="single"/>
        </w:rPr>
        <w:t xml:space="preserve">Unites States may </w:t>
      </w:r>
      <w:r w:rsidRPr="009F214B">
        <w:rPr>
          <w:rStyle w:val="Emphasis"/>
        </w:rPr>
        <w:t>decry the rise of China as a geopolitical threat</w:t>
      </w:r>
      <w:r w:rsidRPr="009F214B">
        <w:rPr>
          <w:u w:val="single"/>
        </w:rPr>
        <w:t xml:space="preserve">,103 and extremists in </w:t>
      </w:r>
      <w:r w:rsidRPr="009F214B">
        <w:rPr>
          <w:rStyle w:val="Emphasis"/>
        </w:rPr>
        <w:t>Russia</w:t>
      </w:r>
      <w:r w:rsidRPr="009F214B">
        <w:rPr>
          <w:u w:val="single"/>
        </w:rPr>
        <w:t xml:space="preserve"> </w:t>
      </w:r>
      <w:r w:rsidRPr="009F214B">
        <w:rPr>
          <w:rStyle w:val="Emphasis"/>
        </w:rPr>
        <w:t>may play dangerous games of brinksmanship</w:t>
      </w:r>
      <w:r w:rsidRPr="009F214B">
        <w:rPr>
          <w:u w:val="single"/>
        </w:rPr>
        <w:t xml:space="preserve"> with other great powers, but </w:t>
      </w:r>
      <w:r w:rsidRPr="009F214B">
        <w:rPr>
          <w:rStyle w:val="Emphasis"/>
          <w:highlight w:val="green"/>
        </w:rPr>
        <w:t>trade keeps politicians’</w:t>
      </w:r>
      <w:r w:rsidRPr="009F214B">
        <w:rPr>
          <w:rStyle w:val="Emphasis"/>
        </w:rPr>
        <w:t xml:space="preserve"> fingers </w:t>
      </w:r>
      <w:r w:rsidRPr="009F214B">
        <w:rPr>
          <w:rStyle w:val="Emphasis"/>
          <w:highlight w:val="green"/>
        </w:rPr>
        <w:t>off “the button.”</w:t>
      </w:r>
      <w:r w:rsidRPr="009F214B">
        <w:rPr>
          <w:sz w:val="16"/>
        </w:rPr>
        <w:t xml:space="preserve">104 </w:t>
      </w:r>
      <w:r w:rsidRPr="009F214B">
        <w:rPr>
          <w:u w:val="single"/>
        </w:rPr>
        <w:t xml:space="preserve">The WTO offers an </w:t>
      </w:r>
      <w:r w:rsidRPr="009F214B">
        <w:rPr>
          <w:rStyle w:val="Emphasis"/>
        </w:rPr>
        <w:t xml:space="preserve">astounding rate of compliance </w:t>
      </w:r>
      <w:r w:rsidRPr="009F214B">
        <w:rPr>
          <w:u w:val="single"/>
        </w:rPr>
        <w:t xml:space="preserve">for an organization with no standing army and no real power to enforce its decisions, suggesting that governments recognize the </w:t>
      </w:r>
      <w:r w:rsidRPr="009F214B">
        <w:rPr>
          <w:rStyle w:val="Emphasis"/>
        </w:rPr>
        <w:t>value of maintaining the international construct of the WTO</w:t>
      </w:r>
      <w:r w:rsidRPr="009F214B">
        <w:rPr>
          <w:sz w:val="16"/>
        </w:rPr>
        <w:t xml:space="preserve">.105 In order to promote voluntary compliance, </w:t>
      </w:r>
      <w:r w:rsidRPr="009F214B">
        <w:rPr>
          <w:u w:val="single"/>
        </w:rPr>
        <w:t xml:space="preserve">the </w:t>
      </w:r>
      <w:r w:rsidRPr="009F214B">
        <w:rPr>
          <w:highlight w:val="green"/>
          <w:u w:val="single"/>
        </w:rPr>
        <w:t xml:space="preserve">WTO must </w:t>
      </w:r>
      <w:r w:rsidRPr="009F214B">
        <w:rPr>
          <w:rStyle w:val="Emphasis"/>
          <w:highlight w:val="green"/>
        </w:rPr>
        <w:t>maintain</w:t>
      </w:r>
      <w:r w:rsidRPr="009F214B">
        <w:rPr>
          <w:rStyle w:val="Emphasis"/>
        </w:rPr>
        <w:t xml:space="preserve"> a high level of </w:t>
      </w:r>
      <w:r w:rsidRPr="009F214B">
        <w:rPr>
          <w:rStyle w:val="Emphasis"/>
          <w:highlight w:val="green"/>
        </w:rPr>
        <w:t>credibility</w:t>
      </w:r>
      <w:r w:rsidRPr="009F214B">
        <w:rPr>
          <w:u w:val="single"/>
        </w:rPr>
        <w:t xml:space="preserve">.106 Nations must </w:t>
      </w:r>
      <w:r w:rsidRPr="009F214B">
        <w:rPr>
          <w:rStyle w:val="Emphasis"/>
        </w:rPr>
        <w:t>perceive the WTO as the most reasonable option for dispute resolution</w:t>
      </w:r>
      <w:r w:rsidRPr="009F214B">
        <w:rPr>
          <w:u w:val="single"/>
        </w:rPr>
        <w:t xml:space="preserve"> or </w:t>
      </w:r>
      <w:r w:rsidRPr="009F214B">
        <w:rPr>
          <w:rStyle w:val="Emphasis"/>
        </w:rPr>
        <w:t>fear</w:t>
      </w:r>
      <w:r w:rsidRPr="009F214B">
        <w:rPr>
          <w:u w:val="single"/>
        </w:rPr>
        <w:t xml:space="preserve"> that the WTO wields enough influence</w:t>
      </w:r>
      <w:r w:rsidRPr="009F214B">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BE7354D" w14:textId="1E507011" w:rsidR="00931D6F" w:rsidRDefault="00931D6F" w:rsidP="00931D6F">
      <w:pPr>
        <w:pStyle w:val="Heading2"/>
      </w:pPr>
      <w:r>
        <w:t>FW</w:t>
      </w:r>
    </w:p>
    <w:p w14:paraId="05C29120" w14:textId="77777777" w:rsidR="00931D6F" w:rsidRPr="009F214B" w:rsidRDefault="00931D6F" w:rsidP="00931D6F">
      <w:pPr>
        <w:pStyle w:val="Heading4"/>
        <w:rPr>
          <w:rFonts w:cs="Calibri"/>
        </w:rPr>
      </w:pPr>
      <w:r w:rsidRPr="009F214B">
        <w:rPr>
          <w:rFonts w:cs="Calibri"/>
        </w:rPr>
        <w:t>The standard is maximizing expected wellbeing.</w:t>
      </w:r>
    </w:p>
    <w:p w14:paraId="14461DDE" w14:textId="77777777" w:rsidR="00931D6F" w:rsidRPr="009F214B" w:rsidRDefault="00931D6F" w:rsidP="00931D6F">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60F48BB0" w14:textId="77777777" w:rsidR="00931D6F" w:rsidRPr="009F214B" w:rsidRDefault="00931D6F" w:rsidP="00931D6F">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979FA44" w14:textId="77777777" w:rsidR="00931D6F" w:rsidRPr="009F214B" w:rsidRDefault="00931D6F" w:rsidP="00931D6F">
      <w:pPr>
        <w:pStyle w:val="Heading4"/>
        <w:rPr>
          <w:rFonts w:cs="Calibri"/>
        </w:rPr>
      </w:pPr>
      <w:r w:rsidRPr="009F214B">
        <w:rPr>
          <w:rFonts w:cs="Calibri"/>
        </w:rPr>
        <w:t>4] Extinction outweighs</w:t>
      </w:r>
    </w:p>
    <w:p w14:paraId="6782E335" w14:textId="77777777" w:rsidR="00931D6F" w:rsidRPr="009F214B" w:rsidRDefault="00931D6F" w:rsidP="00931D6F">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235366A9" w14:textId="77777777" w:rsidR="00931D6F" w:rsidRPr="009F214B" w:rsidRDefault="00931D6F" w:rsidP="00931D6F">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r w:rsidRPr="009F214B">
        <w:rPr>
          <w:sz w:val="14"/>
          <w:szCs w:val="26"/>
        </w:rPr>
        <w:t>The</w:t>
      </w:r>
      <w:proofErr w:type="spell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0EE7FFD7" w14:textId="41668825" w:rsidR="00931D6F" w:rsidRDefault="00B05951" w:rsidP="00B05951">
      <w:pPr>
        <w:pStyle w:val="Heading2"/>
      </w:pPr>
      <w:r>
        <w:t>UV</w:t>
      </w:r>
    </w:p>
    <w:p w14:paraId="30C9A807" w14:textId="77777777" w:rsidR="00B05951" w:rsidRPr="009F214B" w:rsidRDefault="00B05951" w:rsidP="00B05951">
      <w:pPr>
        <w:pStyle w:val="Heading4"/>
        <w:rPr>
          <w:rFonts w:cs="Calibri"/>
          <w:b w:val="0"/>
          <w:bCs w:val="0"/>
        </w:rPr>
      </w:pPr>
      <w:r w:rsidRPr="009F214B">
        <w:rPr>
          <w:rFonts w:cs="Calibri"/>
        </w:rPr>
        <w:t xml:space="preserve">1] </w:t>
      </w:r>
      <w:proofErr w:type="spellStart"/>
      <w:r w:rsidRPr="009F214B">
        <w:rPr>
          <w:rFonts w:cs="Calibri"/>
        </w:rPr>
        <w:t>Aff</w:t>
      </w:r>
      <w:proofErr w:type="spellEnd"/>
      <w:r w:rsidRPr="009F214B">
        <w:rPr>
          <w:rFonts w:cs="Calibri"/>
        </w:rPr>
        <w:t xml:space="preserve"> gets 1AR theory since the neg can be infinitely abusive and I can’t check back. It’s drop the debater since the 1ar is too short to win both theory and substance. No RVI or 2NR paradigm issues since they’d dump on it for 6 minutes and my 3-minute 2AR is spread too thin. Competing </w:t>
      </w:r>
      <w:proofErr w:type="spellStart"/>
      <w:r w:rsidRPr="009F214B">
        <w:rPr>
          <w:rFonts w:cs="Calibri"/>
        </w:rPr>
        <w:t>interps</w:t>
      </w:r>
      <w:proofErr w:type="spellEnd"/>
      <w:r w:rsidRPr="009F214B">
        <w:rPr>
          <w:rFonts w:cs="Calibri"/>
        </w:rPr>
        <w:t xml:space="preserve"> since reasonability is arbitrary and bites judge intervention.</w:t>
      </w:r>
    </w:p>
    <w:p w14:paraId="67C3C066" w14:textId="77777777" w:rsidR="00B05951" w:rsidRPr="009F214B" w:rsidRDefault="00B05951" w:rsidP="00B05951">
      <w:pPr>
        <w:pStyle w:val="Heading4"/>
        <w:rPr>
          <w:rFonts w:cs="Calibri"/>
        </w:rPr>
      </w:pPr>
      <w:r w:rsidRPr="009F214B">
        <w:rPr>
          <w:rFonts w:cs="Calibri"/>
        </w:rPr>
        <w:t xml:space="preserve">3] Policy education is key to advocacy – that outweighs on portable skills. </w:t>
      </w:r>
    </w:p>
    <w:p w14:paraId="5BB8FA8F" w14:textId="77777777" w:rsidR="00B05951" w:rsidRPr="009F214B" w:rsidRDefault="00B05951" w:rsidP="00B05951">
      <w:pPr>
        <w:pStyle w:val="Body"/>
        <w:widowControl w:val="0"/>
        <w:suppressAutoHyphens/>
        <w:rPr>
          <w:rFonts w:ascii="Calibri" w:eastAsia="Arial" w:hAnsi="Calibri" w:cs="Calibri"/>
          <w:b/>
          <w:bCs/>
          <w:color w:val="000000" w:themeColor="text1"/>
          <w:sz w:val="12"/>
          <w:szCs w:val="12"/>
        </w:rPr>
      </w:pPr>
      <w:r w:rsidRPr="009F214B">
        <w:rPr>
          <w:rStyle w:val="Style13ptBold"/>
          <w:rFonts w:ascii="Calibri" w:hAnsi="Calibri" w:cs="Calibri"/>
          <w:color w:val="000000" w:themeColor="text1"/>
        </w:rPr>
        <w:t>Nixon 2K</w:t>
      </w:r>
      <w:r w:rsidRPr="009F214B">
        <w:rPr>
          <w:rFonts w:ascii="Calibri" w:hAnsi="Calibri" w:cs="Calibri"/>
          <w:b/>
          <w:color w:val="000000" w:themeColor="text1"/>
          <w:sz w:val="28"/>
          <w:szCs w:val="26"/>
        </w:rPr>
        <w:t xml:space="preserve"> </w:t>
      </w:r>
      <w:r w:rsidRPr="009F214B">
        <w:rPr>
          <w:rFonts w:ascii="Calibri" w:hAnsi="Calibri" w:cs="Calibri"/>
          <w:color w:val="000000" w:themeColor="text1"/>
          <w:sz w:val="16"/>
          <w:szCs w:val="16"/>
        </w:rPr>
        <w:t xml:space="preserve">Makani Themba-Nixon, Executive Director of The Praxis Project. “Changing the Rules: What Public Policy Means for Organizing.” </w:t>
      </w:r>
      <w:proofErr w:type="spellStart"/>
      <w:r w:rsidRPr="009F214B">
        <w:rPr>
          <w:rFonts w:ascii="Calibri" w:hAnsi="Calibri" w:cs="Calibri"/>
          <w:color w:val="000000" w:themeColor="text1"/>
          <w:sz w:val="16"/>
          <w:szCs w:val="16"/>
          <w:lang w:val="fr-FR"/>
        </w:rPr>
        <w:t>Colorlines</w:t>
      </w:r>
      <w:proofErr w:type="spellEnd"/>
      <w:r w:rsidRPr="009F214B">
        <w:rPr>
          <w:rFonts w:ascii="Calibri" w:hAnsi="Calibri" w:cs="Calibri"/>
          <w:color w:val="000000" w:themeColor="text1"/>
          <w:sz w:val="16"/>
          <w:szCs w:val="16"/>
          <w:lang w:val="fr-FR"/>
        </w:rPr>
        <w:t xml:space="preserve"> 3.2</w:t>
      </w:r>
      <w:r w:rsidRPr="009F214B">
        <w:rPr>
          <w:rFonts w:ascii="Calibri" w:hAnsi="Calibri" w:cs="Calibri"/>
          <w:color w:val="000000" w:themeColor="text1"/>
          <w:sz w:val="16"/>
          <w:szCs w:val="16"/>
        </w:rPr>
        <w:t xml:space="preserve">, 2000. </w:t>
      </w:r>
    </w:p>
    <w:p w14:paraId="627137FC" w14:textId="77777777" w:rsidR="00B05951" w:rsidRPr="009F214B" w:rsidRDefault="00B05951" w:rsidP="00B05951">
      <w:pPr>
        <w:pStyle w:val="Body"/>
        <w:widowControl w:val="0"/>
        <w:suppressAutoHyphens/>
        <w:rPr>
          <w:rFonts w:ascii="Calibri" w:hAnsi="Calibri" w:cs="Calibri"/>
          <w:color w:val="000000" w:themeColor="text1"/>
          <w:sz w:val="18"/>
          <w:szCs w:val="16"/>
        </w:rPr>
      </w:pPr>
    </w:p>
    <w:p w14:paraId="2C7D97F0" w14:textId="77777777" w:rsidR="00B05951" w:rsidRPr="009F214B" w:rsidRDefault="00B05951" w:rsidP="00B05951">
      <w:pPr>
        <w:rPr>
          <w:color w:val="000000" w:themeColor="text1"/>
          <w:sz w:val="12"/>
          <w:szCs w:val="12"/>
        </w:rPr>
      </w:pPr>
      <w:r w:rsidRPr="009F214B">
        <w:rPr>
          <w:color w:val="000000" w:themeColor="text1"/>
          <w:sz w:val="12"/>
          <w:szCs w:val="12"/>
        </w:rPr>
        <w:t>Getting It in Writing Much of the work of framing what we stand for takes place in the shaping of demands.</w:t>
      </w:r>
      <w:r w:rsidRPr="009F214B">
        <w:rPr>
          <w:color w:val="000000" w:themeColor="text1"/>
          <w:sz w:val="18"/>
        </w:rPr>
        <w:t xml:space="preserve"> </w:t>
      </w:r>
      <w:r w:rsidRPr="009F214B">
        <w:rPr>
          <w:rStyle w:val="Emphasis"/>
          <w:color w:val="000000" w:themeColor="text1"/>
          <w:highlight w:val="green"/>
        </w:rPr>
        <w:t xml:space="preserve">By getting into </w:t>
      </w:r>
      <w:r w:rsidRPr="009F214B">
        <w:rPr>
          <w:color w:val="000000" w:themeColor="text1"/>
          <w:sz w:val="12"/>
          <w:szCs w:val="12"/>
        </w:rPr>
        <w:t xml:space="preserve">the </w:t>
      </w:r>
      <w:r w:rsidRPr="009F214B">
        <w:rPr>
          <w:rStyle w:val="Emphasis"/>
          <w:color w:val="000000" w:themeColor="text1"/>
          <w:highlight w:val="green"/>
        </w:rPr>
        <w:t xml:space="preserve">policy </w:t>
      </w:r>
      <w:r w:rsidRPr="009F214B">
        <w:rPr>
          <w:rStyle w:val="Emphasis"/>
          <w:color w:val="000000" w:themeColor="text1"/>
          <w:sz w:val="12"/>
          <w:szCs w:val="12"/>
        </w:rPr>
        <w:t>arena</w:t>
      </w:r>
      <w:r w:rsidRPr="009F214B">
        <w:rPr>
          <w:rStyle w:val="Emphasis"/>
          <w:color w:val="000000" w:themeColor="text1"/>
        </w:rPr>
        <w:t xml:space="preserve"> </w:t>
      </w:r>
      <w:r w:rsidRPr="009F214B">
        <w:rPr>
          <w:rStyle w:val="Emphasis"/>
          <w:color w:val="000000" w:themeColor="text1"/>
          <w:highlight w:val="green"/>
        </w:rPr>
        <w:t>in a proactive manner</w:t>
      </w:r>
      <w:r w:rsidRPr="009F214B">
        <w:rPr>
          <w:color w:val="000000" w:themeColor="text1"/>
          <w:sz w:val="12"/>
          <w:szCs w:val="12"/>
        </w:rPr>
        <w:t>, we can take our demands to the next level.</w:t>
      </w:r>
      <w:r w:rsidRPr="009F214B">
        <w:rPr>
          <w:color w:val="000000" w:themeColor="text1"/>
        </w:rPr>
        <w:t xml:space="preserve"> </w:t>
      </w:r>
      <w:r w:rsidRPr="009F214B">
        <w:rPr>
          <w:rStyle w:val="Emphasis"/>
          <w:color w:val="000000" w:themeColor="text1"/>
          <w:highlight w:val="green"/>
        </w:rPr>
        <w:t>Our demands can become law, with real consequences</w:t>
      </w:r>
      <w:r w:rsidRPr="009F214B">
        <w:rPr>
          <w:color w:val="000000" w:themeColor="text1"/>
          <w:sz w:val="12"/>
          <w:szCs w:val="12"/>
        </w:rPr>
        <w:t xml:space="preserve"> if the agreement is broken. After all the organizing, press work, and effort, a group should leave a decision maker with more than a handshake and his or her word. Of course</w:t>
      </w:r>
      <w:r w:rsidRPr="009F214B">
        <w:rPr>
          <w:rStyle w:val="Emphasis"/>
          <w:color w:val="000000" w:themeColor="text1"/>
          <w:highlight w:val="green"/>
        </w:rPr>
        <w:t>, this work requires</w:t>
      </w:r>
      <w:r w:rsidRPr="009F214B">
        <w:rPr>
          <w:color w:val="000000" w:themeColor="text1"/>
          <w:sz w:val="18"/>
        </w:rPr>
        <w:t xml:space="preserve"> </w:t>
      </w:r>
      <w:r w:rsidRPr="009F214B">
        <w:rPr>
          <w:color w:val="000000" w:themeColor="text1"/>
          <w:sz w:val="12"/>
          <w:szCs w:val="12"/>
        </w:rPr>
        <w:t xml:space="preserve">a certain amount of </w:t>
      </w:r>
      <w:r w:rsidRPr="009F214B">
        <w:rPr>
          <w:bCs/>
          <w:color w:val="000000" w:themeColor="text1"/>
          <w:sz w:val="12"/>
          <w:szCs w:val="12"/>
        </w:rPr>
        <w:t>interaction with "the suits,"</w:t>
      </w:r>
      <w:r w:rsidRPr="009F214B">
        <w:rPr>
          <w:color w:val="000000" w:themeColor="text1"/>
          <w:sz w:val="12"/>
          <w:szCs w:val="12"/>
        </w:rPr>
        <w:t xml:space="preserve"> as well as </w:t>
      </w:r>
      <w:r w:rsidRPr="009F214B">
        <w:rPr>
          <w:rStyle w:val="Emphasis"/>
          <w:color w:val="000000" w:themeColor="text1"/>
          <w:highlight w:val="green"/>
        </w:rPr>
        <w:t>struggles with</w:t>
      </w:r>
      <w:r w:rsidRPr="009F214B">
        <w:rPr>
          <w:color w:val="000000" w:themeColor="text1"/>
        </w:rPr>
        <w:t xml:space="preserve"> </w:t>
      </w:r>
      <w:r w:rsidRPr="009F214B">
        <w:rPr>
          <w:color w:val="000000" w:themeColor="text1"/>
          <w:sz w:val="12"/>
          <w:szCs w:val="12"/>
        </w:rPr>
        <w:t>the</w:t>
      </w:r>
      <w:r w:rsidRPr="009F214B">
        <w:rPr>
          <w:rStyle w:val="Emphasis"/>
          <w:color w:val="000000" w:themeColor="text1"/>
        </w:rPr>
        <w:t xml:space="preserve"> </w:t>
      </w:r>
      <w:r w:rsidRPr="009F214B">
        <w:rPr>
          <w:rStyle w:val="Emphasis"/>
          <w:color w:val="000000" w:themeColor="text1"/>
          <w:highlight w:val="green"/>
        </w:rPr>
        <w:t>bureaucracy,</w:t>
      </w:r>
      <w:r w:rsidRPr="009F214B">
        <w:rPr>
          <w:color w:val="000000" w:themeColor="text1"/>
        </w:rPr>
        <w:t xml:space="preserve"> </w:t>
      </w:r>
      <w:r w:rsidRPr="009F214B">
        <w:rPr>
          <w:color w:val="000000" w:themeColor="text1"/>
          <w:sz w:val="12"/>
          <w:szCs w:val="12"/>
        </w:rPr>
        <w:t>the</w:t>
      </w:r>
      <w:r w:rsidRPr="009F214B">
        <w:rPr>
          <w:color w:val="000000" w:themeColor="text1"/>
        </w:rPr>
        <w:t xml:space="preserve"> </w:t>
      </w:r>
      <w:r w:rsidRPr="009F214B">
        <w:rPr>
          <w:rStyle w:val="Emphasis"/>
          <w:color w:val="000000" w:themeColor="text1"/>
          <w:highlight w:val="green"/>
        </w:rPr>
        <w:t>technical language, and</w:t>
      </w:r>
      <w:r w:rsidRPr="009F214B">
        <w:rPr>
          <w:color w:val="000000" w:themeColor="text1"/>
        </w:rPr>
        <w:t xml:space="preserve"> </w:t>
      </w:r>
      <w:r w:rsidRPr="009F214B">
        <w:rPr>
          <w:color w:val="000000" w:themeColor="text1"/>
          <w:sz w:val="12"/>
          <w:szCs w:val="12"/>
        </w:rPr>
        <w:t>the all-too-common</w:t>
      </w:r>
      <w:r w:rsidRPr="009F214B">
        <w:rPr>
          <w:color w:val="000000" w:themeColor="text1"/>
        </w:rPr>
        <w:t xml:space="preserve"> </w:t>
      </w:r>
      <w:r w:rsidRPr="009F214B">
        <w:rPr>
          <w:rStyle w:val="Emphasis"/>
          <w:color w:val="000000" w:themeColor="text1"/>
          <w:highlight w:val="green"/>
        </w:rPr>
        <w:t>resistance by decision makers</w:t>
      </w:r>
      <w:r w:rsidRPr="009F214B">
        <w:rPr>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9F214B">
        <w:rPr>
          <w:color w:val="000000" w:themeColor="text1"/>
        </w:rPr>
        <w:t xml:space="preserve"> </w:t>
      </w:r>
      <w:r w:rsidRPr="009F214B">
        <w:rPr>
          <w:rStyle w:val="Emphasis"/>
          <w:color w:val="000000" w:themeColor="text1"/>
          <w:highlight w:val="green"/>
        </w:rPr>
        <w:t>policy work</w:t>
      </w:r>
      <w:r w:rsidRPr="009F214B">
        <w:rPr>
          <w:color w:val="000000" w:themeColor="text1"/>
          <w:sz w:val="12"/>
          <w:szCs w:val="12"/>
        </w:rPr>
        <w:t xml:space="preserve"> is just one tool in our organizing arsenal, but it </w:t>
      </w:r>
      <w:r w:rsidRPr="009F214B">
        <w:rPr>
          <w:rStyle w:val="Emphasis"/>
          <w:color w:val="000000" w:themeColor="text1"/>
          <w:highlight w:val="green"/>
        </w:rPr>
        <w:t>is a tool we</w:t>
      </w:r>
      <w:r w:rsidRPr="009F214B">
        <w:rPr>
          <w:color w:val="000000" w:themeColor="text1"/>
        </w:rPr>
        <w:t xml:space="preserve"> </w:t>
      </w:r>
      <w:r w:rsidRPr="009F214B">
        <w:rPr>
          <w:color w:val="000000" w:themeColor="text1"/>
          <w:sz w:val="12"/>
          <w:szCs w:val="12"/>
        </w:rPr>
        <w:t xml:space="preserve">simply </w:t>
      </w:r>
      <w:r w:rsidRPr="009F214B">
        <w:rPr>
          <w:rStyle w:val="Emphasis"/>
          <w:color w:val="000000" w:themeColor="text1"/>
          <w:highlight w:val="green"/>
        </w:rPr>
        <w:t>can't</w:t>
      </w:r>
      <w:r w:rsidRPr="009F214B">
        <w:rPr>
          <w:color w:val="000000" w:themeColor="text1"/>
          <w:highlight w:val="green"/>
        </w:rPr>
        <w:t xml:space="preserve"> </w:t>
      </w:r>
      <w:r w:rsidRPr="009F214B">
        <w:rPr>
          <w:color w:val="000000" w:themeColor="text1"/>
          <w:sz w:val="12"/>
          <w:szCs w:val="12"/>
        </w:rPr>
        <w:t xml:space="preserve">afford to </w:t>
      </w:r>
      <w:r w:rsidRPr="009F214B">
        <w:rPr>
          <w:rStyle w:val="Emphasis"/>
          <w:color w:val="000000" w:themeColor="text1"/>
          <w:highlight w:val="green"/>
        </w:rPr>
        <w:t>ignore</w:t>
      </w:r>
      <w:r w:rsidRPr="009F214B">
        <w:rPr>
          <w:color w:val="000000" w:themeColor="text1"/>
          <w:sz w:val="12"/>
          <w:szCs w:val="12"/>
        </w:rPr>
        <w:t xml:space="preserve">. Making policy work an integral part of organizing will require a certain amount of retrofitting. </w:t>
      </w:r>
      <w:r w:rsidRPr="009F214B">
        <w:rPr>
          <w:rStyle w:val="Emphasis"/>
          <w:color w:val="000000" w:themeColor="text1"/>
          <w:highlight w:val="green"/>
        </w:rPr>
        <w:t>We</w:t>
      </w:r>
      <w:r w:rsidRPr="009F214B">
        <w:rPr>
          <w:color w:val="000000" w:themeColor="text1"/>
          <w:sz w:val="12"/>
          <w:szCs w:val="12"/>
        </w:rPr>
        <w:t xml:space="preserve"> will</w:t>
      </w:r>
      <w:r w:rsidRPr="009F214B">
        <w:rPr>
          <w:color w:val="000000" w:themeColor="text1"/>
        </w:rPr>
        <w:t xml:space="preserve"> </w:t>
      </w:r>
      <w:r w:rsidRPr="009F214B">
        <w:rPr>
          <w:rStyle w:val="Emphasis"/>
          <w:color w:val="000000" w:themeColor="text1"/>
          <w:highlight w:val="green"/>
        </w:rPr>
        <w:t>need</w:t>
      </w:r>
      <w:r w:rsidRPr="009F214B">
        <w:rPr>
          <w:color w:val="000000" w:themeColor="text1"/>
          <w:highlight w:val="green"/>
        </w:rPr>
        <w:t xml:space="preserve"> </w:t>
      </w:r>
      <w:r w:rsidRPr="009F214B">
        <w:rPr>
          <w:color w:val="000000" w:themeColor="text1"/>
          <w:sz w:val="12"/>
          <w:szCs w:val="12"/>
        </w:rPr>
        <w:t xml:space="preserve">to develop the capacity </w:t>
      </w:r>
      <w:r w:rsidRPr="009F214B">
        <w:rPr>
          <w:rStyle w:val="Emphasis"/>
          <w:color w:val="000000" w:themeColor="text1"/>
          <w:highlight w:val="green"/>
        </w:rPr>
        <w:t>to translate</w:t>
      </w:r>
      <w:r w:rsidRPr="009F214B">
        <w:rPr>
          <w:color w:val="000000" w:themeColor="text1"/>
          <w:highlight w:val="green"/>
        </w:rPr>
        <w:t xml:space="preserve"> </w:t>
      </w:r>
      <w:r w:rsidRPr="009F214B">
        <w:rPr>
          <w:color w:val="000000" w:themeColor="text1"/>
          <w:sz w:val="12"/>
          <w:szCs w:val="12"/>
        </w:rPr>
        <w:t>our</w:t>
      </w:r>
      <w:r w:rsidRPr="009F214B">
        <w:rPr>
          <w:color w:val="000000" w:themeColor="text1"/>
        </w:rPr>
        <w:t xml:space="preserve"> </w:t>
      </w:r>
      <w:r w:rsidRPr="009F214B">
        <w:rPr>
          <w:rStyle w:val="Emphasis"/>
          <w:color w:val="000000" w:themeColor="text1"/>
          <w:highlight w:val="green"/>
        </w:rPr>
        <w:t>information</w:t>
      </w:r>
      <w:r w:rsidRPr="009F214B">
        <w:rPr>
          <w:color w:val="000000" w:themeColor="text1"/>
          <w:sz w:val="12"/>
          <w:szCs w:val="12"/>
        </w:rPr>
        <w:t xml:space="preserve">, data, stories that are designed </w:t>
      </w:r>
      <w:r w:rsidRPr="009F214B">
        <w:rPr>
          <w:rStyle w:val="Emphasis"/>
          <w:color w:val="000000" w:themeColor="text1"/>
          <w:highlight w:val="green"/>
        </w:rPr>
        <w:t>to affect the public conversation [and]</w:t>
      </w:r>
      <w:r w:rsidRPr="009F214B">
        <w:rPr>
          <w:color w:val="000000" w:themeColor="text1"/>
          <w:sz w:val="16"/>
          <w:szCs w:val="16"/>
        </w:rPr>
        <w:t>.</w:t>
      </w:r>
      <w:r w:rsidRPr="009F214B">
        <w:rPr>
          <w:color w:val="000000" w:themeColor="text1"/>
        </w:rPr>
        <w:t xml:space="preserve"> </w:t>
      </w:r>
      <w:r w:rsidRPr="009F214B">
        <w:rPr>
          <w:color w:val="000000" w:themeColor="text1"/>
          <w:sz w:val="12"/>
          <w:szCs w:val="12"/>
        </w:rPr>
        <w:t xml:space="preserve">Perhaps most important, we will need to move beyond fighting problems and on </w:t>
      </w:r>
      <w:r w:rsidRPr="009F214B">
        <w:rPr>
          <w:rStyle w:val="Emphasis"/>
          <w:color w:val="000000" w:themeColor="text1"/>
          <w:highlight w:val="green"/>
        </w:rPr>
        <w:t>to framing solutions</w:t>
      </w:r>
      <w:r w:rsidRPr="009F214B">
        <w:rPr>
          <w:color w:val="000000" w:themeColor="text1"/>
          <w:highlight w:val="green"/>
        </w:rPr>
        <w:t xml:space="preserve"> </w:t>
      </w:r>
      <w:r w:rsidRPr="009F214B">
        <w:rPr>
          <w:color w:val="000000" w:themeColor="text1"/>
          <w:sz w:val="12"/>
          <w:szCs w:val="12"/>
        </w:rPr>
        <w:t xml:space="preserve">that bring us closer to our vision </w:t>
      </w:r>
    </w:p>
    <w:p w14:paraId="693AA069" w14:textId="77777777" w:rsidR="00B05951" w:rsidRPr="009F214B" w:rsidRDefault="00B05951" w:rsidP="00B05951">
      <w:pPr>
        <w:pStyle w:val="Body"/>
        <w:widowControl w:val="0"/>
        <w:suppressAutoHyphens/>
        <w:rPr>
          <w:rFonts w:ascii="Calibri" w:hAnsi="Calibri" w:cs="Calibri"/>
          <w:color w:val="000000" w:themeColor="text1"/>
          <w:sz w:val="12"/>
          <w:szCs w:val="12"/>
        </w:rPr>
      </w:pPr>
      <w:r w:rsidRPr="009F214B">
        <w:rPr>
          <w:rFonts w:ascii="Calibri" w:hAnsi="Calibri" w:cs="Calibri"/>
          <w:color w:val="000000" w:themeColor="text1"/>
          <w:sz w:val="12"/>
          <w:szCs w:val="12"/>
        </w:rPr>
        <w:t>of how things should be. And then we must be committed to making it so.</w:t>
      </w:r>
    </w:p>
    <w:p w14:paraId="38039781" w14:textId="77777777" w:rsidR="00D24D22" w:rsidRPr="009F214B" w:rsidRDefault="00D24D22" w:rsidP="00D24D22">
      <w:pPr>
        <w:pStyle w:val="Heading4"/>
        <w:rPr>
          <w:rFonts w:cs="Calibri"/>
        </w:rPr>
      </w:pPr>
      <w:r w:rsidRPr="009F214B">
        <w:rPr>
          <w:rFonts w:cs="Calibri"/>
        </w:rPr>
        <w:t xml:space="preserve">2] Apocalyptic images challenge dominant power structures to create futures of social justice </w:t>
      </w:r>
    </w:p>
    <w:p w14:paraId="7CD80547" w14:textId="77777777" w:rsidR="00D24D22" w:rsidRPr="009F214B" w:rsidRDefault="00D24D22" w:rsidP="00D24D22">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064F77B2" w14:textId="77777777" w:rsidR="00D24D22" w:rsidRPr="009F214B" w:rsidRDefault="00D24D22" w:rsidP="00D24D22">
      <w:pPr>
        <w:rPr>
          <w:b/>
          <w:u w:val="single"/>
        </w:rPr>
      </w:pPr>
      <w:r w:rsidRPr="009F214B">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9F214B">
        <w:t xml:space="preserve">looks closely at social and environmental changes in process and </w:t>
      </w:r>
      <w:r w:rsidRPr="009F214B">
        <w:rPr>
          <w:rStyle w:val="StyleUnderline"/>
        </w:rPr>
        <w:t>recognizes crisis as a place where people dwell</w:t>
      </w:r>
      <w:r w:rsidRPr="009F214B">
        <w:t>” (202-3). In a world of threat, Buell demands a realism that might help us see risks more clearly and aid our survival.</w:t>
      </w:r>
      <w:r w:rsidRPr="009F214B">
        <w:rPr>
          <w:sz w:val="12"/>
        </w:rPr>
        <w:t>¶</w:t>
      </w:r>
      <w:r w:rsidRPr="009F214B">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9F214B">
        <w:rPr>
          <w:rStyle w:val="StyleUnderline"/>
        </w:rPr>
        <w:t xml:space="preserve">This essay argues for </w:t>
      </w:r>
      <w:r w:rsidRPr="009F214B">
        <w:rPr>
          <w:rStyle w:val="StyleUnderline"/>
          <w:highlight w:val="green"/>
        </w:rPr>
        <w:t>the continuing importance of apocalyptic narrative forms</w:t>
      </w:r>
      <w:r w:rsidRPr="009F214B">
        <w:rPr>
          <w:rStyle w:val="StyleUnderline"/>
        </w:rPr>
        <w:t xml:space="preserve"> in representations of</w:t>
      </w:r>
      <w:r w:rsidRPr="009F214B">
        <w:t xml:space="preserve"> environmental </w:t>
      </w:r>
      <w:r w:rsidRPr="009F214B">
        <w:rPr>
          <w:rStyle w:val="StyleUnderline"/>
        </w:rPr>
        <w:t xml:space="preserve">risk </w:t>
      </w:r>
      <w:r w:rsidRPr="009F214B">
        <w:rPr>
          <w:rStyle w:val="StyleUnderline"/>
          <w:highlight w:val="green"/>
        </w:rPr>
        <w:t>to disrupt conservative realisms that maintain the status quo</w:t>
      </w:r>
      <w:r w:rsidRPr="009F214B">
        <w:rPr>
          <w:highlight w:val="green"/>
        </w:rPr>
        <w:t>.</w:t>
      </w:r>
      <w:r w:rsidRPr="009F214B">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9F214B">
        <w:rPr>
          <w:rStyle w:val="StyleUnderline"/>
          <w:highlight w:val="green"/>
        </w:rPr>
        <w:t xml:space="preserve">state logics of </w:t>
      </w:r>
      <w:r w:rsidRPr="009F214B">
        <w:rPr>
          <w:rStyle w:val="Emphasis"/>
          <w:highlight w:val="green"/>
        </w:rPr>
        <w:t>implausibility</w:t>
      </w:r>
      <w:r w:rsidRPr="009F214B">
        <w:rPr>
          <w:rStyle w:val="Emphasis"/>
        </w:rPr>
        <w:t xml:space="preserve"> </w:t>
      </w:r>
      <w:r w:rsidRPr="009F214B">
        <w:t xml:space="preserve">that </w:t>
      </w:r>
      <w:r w:rsidRPr="009F214B">
        <w:rPr>
          <w:rStyle w:val="StyleUnderline"/>
          <w:highlight w:val="green"/>
        </w:rPr>
        <w:t xml:space="preserve">have long undergirded </w:t>
      </w:r>
      <w:r w:rsidRPr="009F214B">
        <w:rPr>
          <w:rStyle w:val="StyleUnderline"/>
        </w:rPr>
        <w:t xml:space="preserve">settler colonialism in </w:t>
      </w:r>
      <w:r w:rsidRPr="009F214B">
        <w:rPr>
          <w:rStyle w:val="StyleUnderline"/>
          <w:highlight w:val="green"/>
        </w:rPr>
        <w:t>the United States</w:t>
      </w:r>
      <w:r w:rsidRPr="009F214B">
        <w:rPr>
          <w:highlight w:val="green"/>
        </w:rPr>
        <w:t>.</w:t>
      </w:r>
      <w:r w:rsidRPr="009F214B">
        <w:t xml:space="preserve"> In contrast, Leslie Marmon Silko’s contemporaneous novel Almanac of the Dead (1991) uses its </w:t>
      </w:r>
      <w:r w:rsidRPr="009F214B">
        <w:rPr>
          <w:rStyle w:val="StyleUnderline"/>
          <w:highlight w:val="green"/>
        </w:rPr>
        <w:t>apocalyptic form</w:t>
      </w:r>
      <w:r w:rsidRPr="009F214B">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t>nuclear waste into a prophecy of the end of the United States rather than a means for imagining its continuation</w:t>
      </w:r>
      <w:r w:rsidRPr="009F214B">
        <w:rPr>
          <w:rStyle w:val="StyleUnderline"/>
        </w:rPr>
        <w:t>.</w:t>
      </w:r>
      <w:r w:rsidRPr="009F214B">
        <w:t xml:space="preserve"> In Almanac of the Dead, the presence of nuclear waste introjects </w:t>
      </w:r>
      <w:r w:rsidRPr="009F214B">
        <w:rPr>
          <w:rStyle w:val="StyleUnderline"/>
        </w:rPr>
        <w:t xml:space="preserve">a deep-time </w:t>
      </w:r>
      <w:r w:rsidRPr="009F214B">
        <w:rPr>
          <w:rStyle w:val="StyleUnderline"/>
          <w:highlight w:val="green"/>
        </w:rPr>
        <w:t>perspective</w:t>
      </w:r>
      <w:r w:rsidRPr="009F214B">
        <w:rPr>
          <w:rStyle w:val="StyleUnderline"/>
        </w:rPr>
        <w:t xml:space="preserve"> into contemporary America</w:t>
      </w:r>
      <w:r w:rsidRPr="009F214B">
        <w:t xml:space="preserve">, </w:t>
      </w:r>
      <w:r w:rsidRPr="009F214B">
        <w:rPr>
          <w:rStyle w:val="StyleUnderline"/>
          <w:highlight w:val="green"/>
        </w:rPr>
        <w:t>transform</w:t>
      </w:r>
      <w:r w:rsidRPr="009F214B">
        <w:t xml:space="preserve">ing </w:t>
      </w:r>
      <w:r w:rsidRPr="009F214B">
        <w:rPr>
          <w:rStyle w:val="StyleUnderline"/>
        </w:rPr>
        <w:t>the</w:t>
      </w:r>
      <w:r w:rsidRPr="009F214B">
        <w:t xml:space="preserve"> </w:t>
      </w:r>
      <w:r w:rsidRPr="009F214B">
        <w:rPr>
          <w:rStyle w:val="StyleUnderline"/>
          <w:highlight w:val="green"/>
        </w:rPr>
        <w:t xml:space="preserve">present into a </w:t>
      </w:r>
      <w:r w:rsidRPr="009F214B">
        <w:rPr>
          <w:rStyle w:val="Emphasis"/>
          <w:highlight w:val="green"/>
        </w:rPr>
        <w:t>speculative space</w:t>
      </w:r>
      <w:r w:rsidRPr="009F214B">
        <w:rPr>
          <w:rStyle w:val="StyleUnderline"/>
          <w:highlight w:val="green"/>
        </w:rPr>
        <w:t xml:space="preserve"> where</w:t>
      </w:r>
      <w:r w:rsidRPr="009F214B">
        <w:t xml:space="preserve"> environmental </w:t>
      </w:r>
      <w:r w:rsidRPr="009F214B">
        <w:rPr>
          <w:rStyle w:val="StyleUnderline"/>
          <w:highlight w:val="green"/>
        </w:rPr>
        <w:t xml:space="preserve">catastrophe produces not only </w:t>
      </w:r>
      <w:r w:rsidRPr="009F214B">
        <w:rPr>
          <w:rStyle w:val="Emphasis"/>
          <w:highlight w:val="green"/>
        </w:rPr>
        <w:t>unevenly distributed damage</w:t>
      </w:r>
      <w:r w:rsidRPr="009F214B">
        <w:rPr>
          <w:highlight w:val="green"/>
        </w:rPr>
        <w:t xml:space="preserve"> </w:t>
      </w:r>
      <w:r w:rsidRPr="009F214B">
        <w:rPr>
          <w:rStyle w:val="StyleUnderline"/>
          <w:highlight w:val="green"/>
        </w:rPr>
        <w:t>but also revolutionary forms of social justice</w:t>
      </w:r>
      <w:r w:rsidRPr="009F214B">
        <w:rPr>
          <w:rStyle w:val="StyleUnderline"/>
        </w:rPr>
        <w:t xml:space="preserve"> that insist on a truth that probability modeling cannot contain: that </w:t>
      </w:r>
      <w:r w:rsidRPr="009F214B">
        <w:rPr>
          <w:rStyle w:val="StyleUnderline"/>
          <w:highlight w:val="green"/>
        </w:rPr>
        <w:t>the future will be</w:t>
      </w:r>
      <w:r w:rsidRPr="009F214B">
        <w:rPr>
          <w:highlight w:val="green"/>
        </w:rPr>
        <w:t xml:space="preserve"> </w:t>
      </w:r>
      <w:r w:rsidRPr="009F214B">
        <w:rPr>
          <w:rStyle w:val="Emphasis"/>
          <w:highlight w:val="green"/>
        </w:rPr>
        <w:t>unimaginably different</w:t>
      </w:r>
      <w:r w:rsidRPr="009F214B">
        <w:rPr>
          <w:rStyle w:val="StyleUnderline"/>
          <w:highlight w:val="green"/>
        </w:rPr>
        <w:t xml:space="preserve"> from the present</w:t>
      </w:r>
      <w:r w:rsidRPr="009F214B">
        <w:rPr>
          <w:rStyle w:val="StyleUnderline"/>
        </w:rPr>
        <w:t>, while the present, too, might yet be utterly different from the real that we think we know</w:t>
      </w:r>
      <w:r w:rsidRPr="009F214B">
        <w:t>.</w:t>
      </w:r>
      <w:r w:rsidRPr="009F214B">
        <w:rPr>
          <w:sz w:val="12"/>
        </w:rPr>
        <w:t>¶</w:t>
      </w:r>
      <w:r w:rsidRPr="009F214B">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9F214B">
        <w:t>Wyck</w:t>
      </w:r>
      <w:proofErr w:type="spellEnd"/>
      <w:r w:rsidRPr="009F214B">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9F214B">
        <w:rPr>
          <w:rStyle w:val="StyleUnderline"/>
        </w:rPr>
        <w:t xml:space="preserve">the </w:t>
      </w:r>
      <w:r w:rsidRPr="009F214B">
        <w:rPr>
          <w:rStyle w:val="StyleUnderline"/>
          <w:highlight w:val="green"/>
        </w:rPr>
        <w:t>apocalyptic mode</w:t>
      </w:r>
      <w:r w:rsidRPr="009F214B">
        <w:t xml:space="preserve"> </w:t>
      </w:r>
      <w:r w:rsidRPr="009F214B">
        <w:rPr>
          <w:rStyle w:val="StyleUnderline"/>
        </w:rPr>
        <w:t>in deep time</w:t>
      </w:r>
      <w:r w:rsidRPr="009F214B">
        <w:t xml:space="preserve"> </w:t>
      </w:r>
      <w:r w:rsidRPr="009F214B">
        <w:rPr>
          <w:rStyle w:val="StyleUnderline"/>
          <w:highlight w:val="green"/>
        </w:rPr>
        <w:t>allows narratives</w:t>
      </w:r>
      <w:r w:rsidRPr="009F214B">
        <w:rPr>
          <w:rStyle w:val="StyleUnderline"/>
        </w:rPr>
        <w:t xml:space="preserve"> of</w:t>
      </w:r>
      <w:r w:rsidRPr="009F214B">
        <w:t xml:space="preserve"> environmental </w:t>
      </w:r>
      <w:r w:rsidRPr="009F214B">
        <w:rPr>
          <w:rStyle w:val="StyleUnderline"/>
        </w:rPr>
        <w:t xml:space="preserve">harm and danger </w:t>
      </w:r>
      <w:r w:rsidRPr="009F214B">
        <w:rPr>
          <w:rStyle w:val="StyleUnderline"/>
          <w:highlight w:val="green"/>
        </w:rPr>
        <w:t xml:space="preserve">to move beyond the </w:t>
      </w:r>
      <w:r w:rsidRPr="009F214B">
        <w:rPr>
          <w:rStyle w:val="StyleUnderline"/>
        </w:rPr>
        <w:t xml:space="preserve">paranoid </w:t>
      </w:r>
      <w:r w:rsidRPr="009F214B">
        <w:rPr>
          <w:rStyle w:val="StyleUnderline"/>
          <w:highlight w:val="green"/>
        </w:rPr>
        <w:t>logic of risk</w:t>
      </w:r>
      <w:r w:rsidRPr="009F214B">
        <w:rPr>
          <w:rStyle w:val="StyleUnderline"/>
        </w:rPr>
        <w:t>. In the world of deep time</w:t>
      </w:r>
      <w:r w:rsidRPr="009F214B">
        <w:t xml:space="preserve">, all that might come to pass will come to pass, sooner or later. </w:t>
      </w:r>
      <w:r w:rsidRPr="009F214B">
        <w:rPr>
          <w:rStyle w:val="StyleUnderline"/>
        </w:rPr>
        <w:t>The endless maybes of risk become certainties. Th</w:t>
      </w:r>
      <w:r w:rsidRPr="009F214B">
        <w:rPr>
          <w:rStyle w:val="StyleUnderline"/>
          <w:highlight w:val="green"/>
        </w:rPr>
        <w:t>e impossibilities of our own deaths and the deaths of everything else will come.</w:t>
      </w:r>
      <w:r w:rsidRPr="009F214B">
        <w:rPr>
          <w:highlight w:val="green"/>
        </w:rPr>
        <w:t xml:space="preserve"> </w:t>
      </w:r>
      <w:r w:rsidRPr="009F214B">
        <w:rPr>
          <w:rStyle w:val="StyleUnderline"/>
          <w:highlight w:val="green"/>
        </w:rPr>
        <w:t>But so too will other impossibilities</w:t>
      </w:r>
      <w:r w:rsidRPr="009F214B">
        <w:t xml:space="preserve">: talking macaws and alien visitors; </w:t>
      </w:r>
      <w:r w:rsidRPr="009F214B">
        <w:rPr>
          <w:rStyle w:val="StyleUnderline"/>
        </w:rPr>
        <w:t xml:space="preserve">the end of the colonial occupation of North America, perhaps, or </w:t>
      </w:r>
      <w:r w:rsidRPr="009F214B">
        <w:rPr>
          <w:rStyle w:val="StyleUnderline"/>
          <w:highlight w:val="green"/>
        </w:rPr>
        <w:t>a</w:t>
      </w:r>
      <w:r w:rsidRPr="009F214B">
        <w:rPr>
          <w:rStyle w:val="StyleUnderline"/>
        </w:rPr>
        <w:t xml:space="preserve"> </w:t>
      </w:r>
      <w:r w:rsidRPr="009F214B">
        <w:rPr>
          <w:rStyle w:val="Emphasis"/>
        </w:rPr>
        <w:t xml:space="preserve">sudden </w:t>
      </w:r>
      <w:r w:rsidRPr="009F214B">
        <w:rPr>
          <w:rStyle w:val="Emphasis"/>
          <w:highlight w:val="green"/>
        </w:rPr>
        <w:t>human determination</w:t>
      </w:r>
      <w:r w:rsidRPr="009F214B">
        <w:rPr>
          <w:rStyle w:val="StyleUnderline"/>
          <w:highlight w:val="green"/>
        </w:rPr>
        <w:t xml:space="preserve"> to let the world live</w:t>
      </w:r>
      <w:r w:rsidRPr="009F214B">
        <w:t>. The end of capitalism may yet become more thinkable than the end of the world. Just wait long enough. Stranger things will happen.</w:t>
      </w:r>
      <w:r w:rsidRPr="009F214B">
        <w:rPr>
          <w:sz w:val="12"/>
        </w:rPr>
        <w:t xml:space="preserve">¶ </w:t>
      </w:r>
    </w:p>
    <w:p w14:paraId="1581D4B4" w14:textId="77777777" w:rsidR="00B05951" w:rsidRPr="00B05951" w:rsidRDefault="00B05951" w:rsidP="00B05951"/>
    <w:sectPr w:rsidR="00B05951" w:rsidRPr="00B059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1D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F4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1D6F"/>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00B"/>
    <w:rsid w:val="00B0505F"/>
    <w:rsid w:val="00B05951"/>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D2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523164"/>
  <w14:defaultImageDpi w14:val="300"/>
  <w15:docId w15:val="{728FE55A-2557-A94F-AE3D-865E422D3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000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000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00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00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000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00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000B"/>
  </w:style>
  <w:style w:type="character" w:customStyle="1" w:styleId="Heading1Char">
    <w:name w:val="Heading 1 Char"/>
    <w:aliases w:val="Pocket Char"/>
    <w:basedOn w:val="DefaultParagraphFont"/>
    <w:link w:val="Heading1"/>
    <w:uiPriority w:val="9"/>
    <w:rsid w:val="00B000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00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000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000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000B"/>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0000B"/>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B0000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0000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0000B"/>
    <w:rPr>
      <w:color w:val="auto"/>
      <w:u w:val="none"/>
    </w:rPr>
  </w:style>
  <w:style w:type="paragraph" w:styleId="DocumentMap">
    <w:name w:val="Document Map"/>
    <w:basedOn w:val="Normal"/>
    <w:link w:val="DocumentMapChar"/>
    <w:uiPriority w:val="99"/>
    <w:semiHidden/>
    <w:unhideWhenUsed/>
    <w:rsid w:val="00B000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000B"/>
    <w:rPr>
      <w:rFonts w:ascii="Lucida Grande" w:hAnsi="Lucida Grande" w:cs="Lucida Grande"/>
    </w:rPr>
  </w:style>
  <w:style w:type="paragraph" w:customStyle="1" w:styleId="textbold">
    <w:name w:val="text bold"/>
    <w:basedOn w:val="Normal"/>
    <w:link w:val="Emphasis"/>
    <w:uiPriority w:val="20"/>
    <w:qFormat/>
    <w:rsid w:val="00931D6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31D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Body">
    <w:name w:val="Body"/>
    <w:autoRedefine/>
    <w:rsid w:val="00B05951"/>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ITPD-02-2019-003/full/html" TargetMode="External"/><Relationship Id="rId18" Type="http://schemas.openxmlformats.org/officeDocument/2006/relationships/hyperlink" Target="https://www.ipwatchdog.com/2021/07/21/third-option-limited-ip-waiver-solve-pandemic-vaccine-problems/id=135732/"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crisisgroup.org/global/sb4-covid-19-and-conflict-seven-trends-watch" TargetMode="External"/><Relationship Id="rId2" Type="http://schemas.openxmlformats.org/officeDocument/2006/relationships/customXml" Target="../customXml/item2.xml"/><Relationship Id="rId16" Type="http://schemas.openxmlformats.org/officeDocument/2006/relationships/hyperlink" Target="https://www.bmj.com/content/bmj/374/bmj.n1837.full.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s://idsa.in/issuebrief/wto-trips-waiver-covid-vaccine-rkumar-120721" TargetMode="External"/><Relationship Id="rId10" Type="http://schemas.openxmlformats.org/officeDocument/2006/relationships/hyperlink" Target="https://wng.org/roundups/china-peddles-influence-with-vaccines-1630687161" TargetMode="External"/><Relationship Id="rId19" Type="http://schemas.openxmlformats.org/officeDocument/2006/relationships/hyperlink" Target="https://www.helsinkitimes.fi/columns/columns/viewpoint/18561-science-has-delivered-will-the-wto-deliver.html"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ndupress.ndu.edu/Portals/68/Documents/jfq/jfq-74/jfq-74_124-130_Marrogi-al-Dulaimi.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17637</Words>
  <Characters>100537</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2021-09-24T22:33:00Z</dcterms:created>
  <dcterms:modified xsi:type="dcterms:W3CDTF">2021-09-24T22:33:00Z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