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1BA77" w14:textId="77777777" w:rsidR="004A5AE4" w:rsidRDefault="004A5AE4" w:rsidP="004A5AE4">
      <w:pPr>
        <w:pStyle w:val="Heading2"/>
      </w:pPr>
      <w:r>
        <w:t>1AC</w:t>
      </w:r>
    </w:p>
    <w:p w14:paraId="127B52C1" w14:textId="77777777" w:rsidR="004A5AE4" w:rsidRPr="009F214B" w:rsidRDefault="004A5AE4" w:rsidP="004A5AE4">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202282C4" w14:textId="77777777" w:rsidR="004A5AE4" w:rsidRPr="009F214B" w:rsidRDefault="004A5AE4" w:rsidP="004A5AE4">
      <w:r w:rsidRPr="009F214B">
        <w:rPr>
          <w:rStyle w:val="Style13ptBold"/>
        </w:rPr>
        <w:t>Kumar 21</w:t>
      </w:r>
      <w:r w:rsidRPr="009F214B">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9F214B">
          <w:rPr>
            <w:rStyle w:val="Hyperlink"/>
          </w:rPr>
          <w:t>https://idsa.in/issuebrief/wto-trips-waiver-covid-vaccine-rkumar-120721</w:t>
        </w:r>
      </w:hyperlink>
      <w:r w:rsidRPr="009F214B">
        <w:t>] Justin</w:t>
      </w:r>
    </w:p>
    <w:p w14:paraId="66FF6C12" w14:textId="77777777" w:rsidR="004A5AE4" w:rsidRPr="009F214B" w:rsidRDefault="004A5AE4" w:rsidP="004A5AE4">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Frontières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jeopardise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F214B">
        <w:rPr>
          <w:u w:val="single"/>
        </w:rPr>
        <w:t xml:space="preserve">Shantha Biotechnics </w:t>
      </w:r>
      <w:r w:rsidRPr="009F214B">
        <w:rPr>
          <w:rStyle w:val="Emphasis"/>
        </w:rPr>
        <w:t>developed its own vaccine at $1 per dose</w:t>
      </w:r>
      <w:r w:rsidRPr="009F214B">
        <w:rPr>
          <w:u w:val="single"/>
        </w:rPr>
        <w:t xml:space="preserve">, and the UNICEF (United Nations Children’s Emergency Fund) mass inoculation programme uses this vaccine against Hepatitis B. In 2009, Shantha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6FE1EAB1" w14:textId="77777777" w:rsidR="004A5AE4" w:rsidRDefault="004A5AE4" w:rsidP="004A5AE4"/>
    <w:p w14:paraId="48F587AE" w14:textId="77777777" w:rsidR="004A5AE4" w:rsidRDefault="004A5AE4" w:rsidP="004A5AE4">
      <w:pPr>
        <w:pStyle w:val="Heading4"/>
        <w:jc w:val="both"/>
      </w:pPr>
      <w:r>
        <w:t xml:space="preserve">Delays </w:t>
      </w:r>
      <w:r w:rsidRPr="00ED6B42">
        <w:rPr>
          <w:u w:val="single"/>
        </w:rPr>
        <w:t>alter</w:t>
      </w:r>
      <w:r>
        <w:t xml:space="preserve"> the trajectory of case numbers – CPs </w:t>
      </w:r>
      <w:r w:rsidRPr="00ED6B42">
        <w:rPr>
          <w:u w:val="single"/>
        </w:rPr>
        <w:t>miss the boat</w:t>
      </w:r>
      <w:r>
        <w:t xml:space="preserve"> because patents were </w:t>
      </w:r>
      <w:r w:rsidRPr="00ED6B42">
        <w:rPr>
          <w:u w:val="single"/>
        </w:rPr>
        <w:t>never designed for emergencies</w:t>
      </w:r>
      <w:r>
        <w:t>.</w:t>
      </w:r>
    </w:p>
    <w:p w14:paraId="0E62EFF6" w14:textId="77777777" w:rsidR="004A5AE4" w:rsidRPr="003C640F" w:rsidRDefault="004A5AE4" w:rsidP="004A5AE4">
      <w:pPr>
        <w:rPr>
          <w:sz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Government must support waiver of Covid vaccine patents</w:t>
      </w:r>
      <w:r>
        <w:t xml:space="preserve">,” The Irish Times, </w:t>
      </w:r>
      <w:hyperlink r:id="rId10" w:history="1">
        <w:r w:rsidRPr="00B856FB">
          <w:rPr>
            <w:rStyle w:val="Hyperlink"/>
          </w:rPr>
          <w:t>https://www.irishtimes.com/opinion/government-must-support-waiver-of-covid-vaccine-patents-1.4682160</w:t>
        </w:r>
      </w:hyperlink>
      <w:r>
        <w:t>] Justin</w:t>
      </w:r>
    </w:p>
    <w:p w14:paraId="049C6A5E" w14:textId="77777777" w:rsidR="004A5AE4" w:rsidRPr="003C640F" w:rsidRDefault="004A5AE4" w:rsidP="004A5AE4">
      <w:pPr>
        <w:rPr>
          <w:sz w:val="16"/>
        </w:rPr>
      </w:pPr>
      <w:r w:rsidRPr="003C640F">
        <w:rPr>
          <w:sz w:val="16"/>
        </w:rPr>
        <w:t xml:space="preserve">The World Health Organisation (WHO) has set a global vaccination targets,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C640F">
        <w:rPr>
          <w:highlight w:val="green"/>
          <w:u w:val="single"/>
        </w:rPr>
        <w:t>delays</w:t>
      </w:r>
      <w:r w:rsidRPr="00ED6B42">
        <w:rPr>
          <w:u w:val="single"/>
        </w:rPr>
        <w:t xml:space="preserve"> can </w:t>
      </w:r>
      <w:r w:rsidRPr="003C640F">
        <w:rPr>
          <w:rStyle w:val="Emphasis"/>
        </w:rPr>
        <w:t xml:space="preserve">markedly </w:t>
      </w:r>
      <w:r w:rsidRPr="003C640F">
        <w:rPr>
          <w:rStyle w:val="Emphasis"/>
          <w:highlight w:val="green"/>
        </w:rPr>
        <w:t>alter the trajectory</w:t>
      </w:r>
      <w:r w:rsidRPr="003C640F">
        <w:rPr>
          <w:highlight w:val="green"/>
          <w:u w:val="single"/>
        </w:rPr>
        <w:t xml:space="preserve"> of</w:t>
      </w:r>
      <w:r w:rsidRPr="00ED6B42">
        <w:rPr>
          <w:u w:val="single"/>
        </w:rPr>
        <w:t xml:space="preserve"> </w:t>
      </w:r>
      <w:r w:rsidRPr="003C640F">
        <w:rPr>
          <w:rStyle w:val="Emphasis"/>
        </w:rPr>
        <w:t xml:space="preserve">virus </w:t>
      </w:r>
      <w:r w:rsidRPr="003C640F">
        <w:rPr>
          <w:rStyle w:val="Emphasis"/>
          <w:highlight w:val="green"/>
        </w:rPr>
        <w:t>case numbers</w:t>
      </w:r>
      <w:r w:rsidRPr="003C640F">
        <w:rPr>
          <w:rStyle w:val="Emphasis"/>
        </w:rPr>
        <w:t xml:space="preserve"> and deaths</w:t>
      </w:r>
      <w:r w:rsidRPr="003C640F">
        <w:rPr>
          <w:sz w:val="16"/>
        </w:rPr>
        <w:t xml:space="preserve">. Those of us working in infection specialities have seen this before. </w:t>
      </w:r>
      <w:r w:rsidRPr="003C640F">
        <w:rPr>
          <w:rStyle w:val="Emphasis"/>
          <w:highlight w:val="green"/>
        </w:rPr>
        <w:t>Hesitancy</w:t>
      </w:r>
      <w:r w:rsidRPr="003C640F">
        <w:rPr>
          <w:highlight w:val="green"/>
          <w:u w:val="single"/>
        </w:rPr>
        <w:t xml:space="preserve"> in</w:t>
      </w:r>
      <w:r w:rsidRPr="00ED6B42">
        <w:rPr>
          <w:u w:val="single"/>
        </w:rPr>
        <w:t xml:space="preserve"> the </w:t>
      </w:r>
      <w:r w:rsidRPr="003C640F">
        <w:rPr>
          <w:rStyle w:val="Emphasis"/>
          <w:highlight w:val="green"/>
        </w:rPr>
        <w:t>rollout</w:t>
      </w:r>
      <w:r w:rsidRPr="003C640F">
        <w:rPr>
          <w:rStyle w:val="Emphasis"/>
        </w:rPr>
        <w:t xml:space="preserve"> of HIV treatment</w:t>
      </w:r>
      <w:r w:rsidRPr="00ED6B42">
        <w:rPr>
          <w:u w:val="single"/>
        </w:rPr>
        <w:t xml:space="preserve"> to Africa in the early 2000s </w:t>
      </w:r>
      <w:r w:rsidRPr="003C640F">
        <w:rPr>
          <w:highlight w:val="green"/>
          <w:u w:val="single"/>
        </w:rPr>
        <w:t xml:space="preserve">led to </w:t>
      </w:r>
      <w:r w:rsidRPr="003C640F">
        <w:rPr>
          <w:rStyle w:val="Emphasis"/>
          <w:highlight w:val="green"/>
        </w:rPr>
        <w:t>millions of extra infections</w:t>
      </w:r>
      <w:r w:rsidRPr="00ED6B42">
        <w:rPr>
          <w:u w:val="single"/>
        </w:rPr>
        <w:t xml:space="preserve"> and associated deaths</w:t>
      </w:r>
      <w:r w:rsidRPr="003C640F">
        <w:rPr>
          <w:sz w:val="16"/>
        </w:rPr>
        <w:t xml:space="preserve">, the legacy of which we are still dealing with today. </w:t>
      </w:r>
      <w:r w:rsidRPr="00ED6B42">
        <w:rPr>
          <w:u w:val="single"/>
        </w:rPr>
        <w:t xml:space="preserve">History is </w:t>
      </w:r>
      <w:r w:rsidRPr="003C640F">
        <w:rPr>
          <w:rStyle w:val="Emphasis"/>
        </w:rPr>
        <w:t>repeating</w:t>
      </w:r>
      <w:r w:rsidRPr="00ED6B42">
        <w:rPr>
          <w:u w:val="single"/>
        </w:rPr>
        <w:t xml:space="preserve"> itself with Covid-19</w:t>
      </w:r>
      <w:r w:rsidRPr="003C640F">
        <w:rPr>
          <w:sz w:val="16"/>
        </w:rPr>
        <w:t xml:space="preserve">, where we now have an intervention that is extremely effective at preventing death but is not accessible in low-income countries. Healthcare workers – already a scarce resource in the Global South – are risking their own health going to work each day, in the knowledge that their colleagues in richer countries have long been afforded the protection of a vaccine. </w:t>
      </w:r>
      <w:r w:rsidRPr="003C640F">
        <w:rPr>
          <w:highlight w:val="green"/>
          <w:u w:val="single"/>
        </w:rPr>
        <w:t xml:space="preserve">Leaving a </w:t>
      </w:r>
      <w:r w:rsidRPr="003C640F">
        <w:rPr>
          <w:rStyle w:val="Emphasis"/>
          <w:highlight w:val="green"/>
        </w:rPr>
        <w:t>large proportion of the world</w:t>
      </w:r>
      <w:r w:rsidRPr="003C640F">
        <w:rPr>
          <w:rStyle w:val="Emphasis"/>
        </w:rPr>
        <w:t xml:space="preserve">’s population </w:t>
      </w:r>
      <w:r w:rsidRPr="003C640F">
        <w:rPr>
          <w:rStyle w:val="Emphasis"/>
          <w:highlight w:val="green"/>
        </w:rPr>
        <w:t>unvaccinated</w:t>
      </w:r>
      <w:r w:rsidRPr="003C640F">
        <w:rPr>
          <w:sz w:val="16"/>
        </w:rPr>
        <w:t xml:space="preserve">, </w:t>
      </w:r>
      <w:r w:rsidRPr="003C640F">
        <w:rPr>
          <w:highlight w:val="green"/>
          <w:u w:val="single"/>
        </w:rPr>
        <w:t>with</w:t>
      </w:r>
      <w:r w:rsidRPr="00ED6B42">
        <w:rPr>
          <w:u w:val="single"/>
        </w:rPr>
        <w:t xml:space="preserve"> ensuing </w:t>
      </w:r>
      <w:r w:rsidRPr="003C640F">
        <w:rPr>
          <w:rStyle w:val="Emphasis"/>
          <w:highlight w:val="green"/>
        </w:rPr>
        <w:t xml:space="preserve">viral </w:t>
      </w:r>
      <w:r w:rsidRPr="003C640F">
        <w:rPr>
          <w:rStyle w:val="Emphasis"/>
        </w:rPr>
        <w:t xml:space="preserve">replication </w:t>
      </w:r>
      <w:r w:rsidRPr="003C640F">
        <w:rPr>
          <w:u w:val="single"/>
        </w:rPr>
        <w:t>and</w:t>
      </w:r>
      <w:r w:rsidRPr="003C640F">
        <w:rPr>
          <w:highlight w:val="green"/>
          <w:u w:val="single"/>
        </w:rPr>
        <w:t xml:space="preserve"> </w:t>
      </w:r>
      <w:r w:rsidRPr="003C640F">
        <w:rPr>
          <w:rStyle w:val="Emphasis"/>
          <w:highlight w:val="green"/>
        </w:rPr>
        <w:t>transmission</w:t>
      </w:r>
      <w:r w:rsidRPr="003C640F">
        <w:rPr>
          <w:highlight w:val="green"/>
          <w:u w:val="single"/>
        </w:rPr>
        <w:t xml:space="preserve">, creates </w:t>
      </w:r>
      <w:r w:rsidRPr="003C640F">
        <w:rPr>
          <w:rStyle w:val="Emphasis"/>
          <w:sz w:val="24"/>
        </w:rPr>
        <w:t xml:space="preserve">ideal circumstances for the generation of </w:t>
      </w:r>
      <w:r w:rsidRPr="003C640F">
        <w:rPr>
          <w:rStyle w:val="Emphasis"/>
          <w:sz w:val="24"/>
          <w:highlight w:val="green"/>
        </w:rPr>
        <w:t>viral mutations</w:t>
      </w:r>
      <w:r w:rsidRPr="003C640F">
        <w:rPr>
          <w:highlight w:val="green"/>
          <w:u w:val="single"/>
        </w:rPr>
        <w:t>. In a world which is</w:t>
      </w:r>
      <w:r w:rsidRPr="00ED6B42">
        <w:rPr>
          <w:u w:val="single"/>
        </w:rPr>
        <w:t xml:space="preserve"> </w:t>
      </w:r>
      <w:r w:rsidRPr="003C640F">
        <w:rPr>
          <w:rStyle w:val="Emphasis"/>
        </w:rPr>
        <w:t xml:space="preserve">increasingly </w:t>
      </w:r>
      <w:r w:rsidRPr="003C640F">
        <w:rPr>
          <w:rStyle w:val="Emphasis"/>
          <w:highlight w:val="green"/>
        </w:rPr>
        <w:t>interconnected</w:t>
      </w:r>
      <w:r w:rsidRPr="003C640F">
        <w:rPr>
          <w:sz w:val="16"/>
        </w:rPr>
        <w:t xml:space="preserve"> economically, politically and socially, </w:t>
      </w:r>
      <w:r w:rsidRPr="003C640F">
        <w:rPr>
          <w:highlight w:val="green"/>
          <w:u w:val="single"/>
        </w:rPr>
        <w:t xml:space="preserve">allowing </w:t>
      </w:r>
      <w:r w:rsidRPr="003C640F">
        <w:rPr>
          <w:rStyle w:val="Emphasis"/>
          <w:highlight w:val="green"/>
        </w:rPr>
        <w:t>transmissions</w:t>
      </w:r>
      <w:r w:rsidRPr="00ED6B42">
        <w:rPr>
          <w:u w:val="single"/>
        </w:rPr>
        <w:t xml:space="preserve"> and </w:t>
      </w:r>
      <w:r w:rsidRPr="003C640F">
        <w:rPr>
          <w:rStyle w:val="Emphasis"/>
        </w:rPr>
        <w:t>deaths</w:t>
      </w:r>
      <w:r w:rsidRPr="00ED6B42">
        <w:rPr>
          <w:u w:val="single"/>
        </w:rPr>
        <w:t xml:space="preserve"> to continue </w:t>
      </w:r>
      <w:r w:rsidRPr="003C640F">
        <w:rPr>
          <w:rStyle w:val="Emphasis"/>
          <w:highlight w:val="green"/>
        </w:rPr>
        <w:t>exacerbates</w:t>
      </w:r>
      <w:r w:rsidRPr="003C640F">
        <w:rPr>
          <w:rStyle w:val="Emphasis"/>
        </w:rPr>
        <w:t xml:space="preserve"> the impact of </w:t>
      </w:r>
      <w:r w:rsidRPr="003C640F">
        <w:rPr>
          <w:rStyle w:val="Emphasis"/>
          <w:highlight w:val="green"/>
        </w:rPr>
        <w:t>the</w:t>
      </w:r>
      <w:r w:rsidRPr="003C640F">
        <w:rPr>
          <w:rStyle w:val="Emphasis"/>
        </w:rPr>
        <w:t xml:space="preserve"> global </w:t>
      </w:r>
      <w:r w:rsidRPr="003C640F">
        <w:rPr>
          <w:rStyle w:val="Emphasis"/>
          <w:highlight w:val="green"/>
        </w:rPr>
        <w:t>pandemic</w:t>
      </w:r>
      <w:r w:rsidRPr="00ED6B42">
        <w:rPr>
          <w:u w:val="single"/>
        </w:rPr>
        <w:t xml:space="preserve"> for everyone. </w:t>
      </w:r>
      <w:r w:rsidRPr="003C640F">
        <w:rPr>
          <w:u w:val="single"/>
        </w:rPr>
        <w:t>The</w:t>
      </w:r>
      <w:r w:rsidRPr="00ED6B42">
        <w:rPr>
          <w:u w:val="single"/>
        </w:rPr>
        <w:t xml:space="preserve"> </w:t>
      </w:r>
      <w:r w:rsidRPr="003C640F">
        <w:rPr>
          <w:rStyle w:val="Emphasis"/>
        </w:rPr>
        <w:t xml:space="preserve">opportunity to </w:t>
      </w:r>
      <w:r w:rsidRPr="003C640F">
        <w:rPr>
          <w:rStyle w:val="Emphasis"/>
          <w:highlight w:val="green"/>
        </w:rPr>
        <w:t>access</w:t>
      </w:r>
      <w:r w:rsidRPr="003C640F">
        <w:rPr>
          <w:rStyle w:val="Emphasis"/>
        </w:rPr>
        <w:t xml:space="preserve"> vaccines </w:t>
      </w:r>
      <w:r w:rsidRPr="003C640F">
        <w:rPr>
          <w:rStyle w:val="Emphasis"/>
          <w:highlight w:val="green"/>
        </w:rPr>
        <w:t>has been unequal</w:t>
      </w:r>
      <w:r w:rsidRPr="00ED6B42">
        <w:rPr>
          <w:u w:val="single"/>
        </w:rPr>
        <w:t xml:space="preserve"> for countries in the </w:t>
      </w:r>
      <w:r w:rsidRPr="003C640F">
        <w:rPr>
          <w:rStyle w:val="Emphasis"/>
        </w:rPr>
        <w:t xml:space="preserve">Global South </w:t>
      </w:r>
      <w:r w:rsidRPr="003C640F">
        <w:rPr>
          <w:rStyle w:val="Emphasis"/>
          <w:highlight w:val="green"/>
        </w:rPr>
        <w:t>from the outset</w:t>
      </w:r>
      <w:r w:rsidRPr="003C640F">
        <w:rPr>
          <w:rStyle w:val="Emphasis"/>
        </w:rPr>
        <w:t>.</w:t>
      </w:r>
      <w:r w:rsidRPr="003C640F">
        <w:rPr>
          <w:sz w:val="16"/>
        </w:rPr>
        <w:t xml:space="preserve"> Those wanting to buy vaccines were outcompeted by large Global North powers. </w:t>
      </w:r>
      <w:r w:rsidRPr="00ED6B42">
        <w:rPr>
          <w:u w:val="single"/>
        </w:rPr>
        <w:t xml:space="preserve">Covax was set up with the aim of </w:t>
      </w:r>
      <w:r w:rsidRPr="003C640F">
        <w:rPr>
          <w:rStyle w:val="Emphasis"/>
        </w:rPr>
        <w:t xml:space="preserve">supporting equitable vaccine distribution, but </w:t>
      </w:r>
      <w:r w:rsidRPr="003C640F">
        <w:rPr>
          <w:rStyle w:val="Emphasis"/>
          <w:highlight w:val="green"/>
        </w:rPr>
        <w:t>donations</w:t>
      </w:r>
      <w:r w:rsidRPr="003C640F">
        <w:rPr>
          <w:sz w:val="16"/>
        </w:rPr>
        <w:t xml:space="preserve"> from participating nations (who may have received vaccines from Covax themselves) </w:t>
      </w:r>
      <w:r w:rsidRPr="003C640F">
        <w:rPr>
          <w:highlight w:val="green"/>
          <w:u w:val="single"/>
        </w:rPr>
        <w:t xml:space="preserve">have </w:t>
      </w:r>
      <w:r w:rsidRPr="003C640F">
        <w:rPr>
          <w:rStyle w:val="Emphasis"/>
          <w:highlight w:val="green"/>
        </w:rPr>
        <w:t>fallen</w:t>
      </w:r>
      <w:r w:rsidRPr="003C640F">
        <w:rPr>
          <w:rStyle w:val="Emphasis"/>
        </w:rPr>
        <w:t xml:space="preserve"> markedly </w:t>
      </w:r>
      <w:r w:rsidRPr="003C640F">
        <w:rPr>
          <w:rStyle w:val="Emphasis"/>
          <w:highlight w:val="green"/>
        </w:rPr>
        <w:t>short</w:t>
      </w:r>
      <w:r w:rsidRPr="00ED6B42">
        <w:rPr>
          <w:u w:val="single"/>
        </w:rPr>
        <w:t xml:space="preserve"> of their pledges. </w:t>
      </w:r>
      <w:r w:rsidRPr="003C640F">
        <w:rPr>
          <w:u w:val="single"/>
        </w:rPr>
        <w:t>Vaccine hoarding</w:t>
      </w:r>
      <w:r w:rsidRPr="003C640F">
        <w:rPr>
          <w:sz w:val="16"/>
        </w:rPr>
        <w:t xml:space="preserve"> by wealthy nations </w:t>
      </w:r>
      <w:r w:rsidRPr="00ED6B42">
        <w:rPr>
          <w:u w:val="single"/>
        </w:rPr>
        <w:t>is part of the problem</w:t>
      </w:r>
      <w:r w:rsidRPr="003C640F">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ED6B42">
        <w:rPr>
          <w:u w:val="single"/>
        </w:rPr>
        <w:t xml:space="preserve">Current levels of </w:t>
      </w:r>
      <w:r w:rsidRPr="003C640F">
        <w:rPr>
          <w:rStyle w:val="Emphasis"/>
          <w:highlight w:val="green"/>
        </w:rPr>
        <w:t>donations</w:t>
      </w:r>
      <w:r w:rsidRPr="003C640F">
        <w:rPr>
          <w:rStyle w:val="Emphasis"/>
        </w:rPr>
        <w:t xml:space="preserve"> will not provide the number of vaccines needed and will</w:t>
      </w:r>
      <w:r w:rsidRPr="003C640F">
        <w:rPr>
          <w:sz w:val="16"/>
        </w:rPr>
        <w:t xml:space="preserve"> serve </w:t>
      </w:r>
      <w:r w:rsidRPr="00ED6B42">
        <w:rPr>
          <w:u w:val="single"/>
        </w:rPr>
        <w:t>only</w:t>
      </w:r>
      <w:r w:rsidRPr="003C640F">
        <w:rPr>
          <w:sz w:val="16"/>
        </w:rPr>
        <w:t xml:space="preserve"> to </w:t>
      </w:r>
      <w:r w:rsidRPr="003C640F">
        <w:rPr>
          <w:rStyle w:val="Emphasis"/>
          <w:sz w:val="24"/>
          <w:highlight w:val="green"/>
        </w:rPr>
        <w:t>deepen</w:t>
      </w:r>
      <w:r w:rsidRPr="003C640F">
        <w:rPr>
          <w:rStyle w:val="Emphasis"/>
          <w:sz w:val="24"/>
        </w:rPr>
        <w:t xml:space="preserve"> a </w:t>
      </w:r>
      <w:r w:rsidRPr="003C640F">
        <w:rPr>
          <w:rStyle w:val="Emphasis"/>
          <w:sz w:val="24"/>
          <w:highlight w:val="green"/>
        </w:rPr>
        <w:t xml:space="preserve">power imbalance </w:t>
      </w:r>
      <w:r w:rsidRPr="003C640F">
        <w:rPr>
          <w:rStyle w:val="Emphasis"/>
          <w:sz w:val="24"/>
        </w:rPr>
        <w:t>between rich and poor countries</w:t>
      </w:r>
      <w:r w:rsidRPr="003C640F">
        <w:rPr>
          <w:sz w:val="24"/>
          <w:u w:val="single"/>
        </w:rPr>
        <w:t xml:space="preserve"> </w:t>
      </w:r>
      <w:r w:rsidRPr="003C640F">
        <w:rPr>
          <w:highlight w:val="green"/>
          <w:u w:val="single"/>
        </w:rPr>
        <w:t xml:space="preserve">built on </w:t>
      </w:r>
      <w:r w:rsidRPr="003C640F">
        <w:rPr>
          <w:rStyle w:val="Emphasis"/>
          <w:sz w:val="24"/>
          <w:highlight w:val="green"/>
        </w:rPr>
        <w:t>paternalism</w:t>
      </w:r>
      <w:r w:rsidRPr="003C640F">
        <w:rPr>
          <w:rStyle w:val="Emphasis"/>
          <w:highlight w:val="green"/>
        </w:rPr>
        <w:t xml:space="preserve"> and </w:t>
      </w:r>
      <w:r w:rsidRPr="003C640F">
        <w:rPr>
          <w:rStyle w:val="Emphasis"/>
          <w:sz w:val="24"/>
          <w:highlight w:val="green"/>
        </w:rPr>
        <w:t>dependence</w:t>
      </w:r>
      <w:r w:rsidRPr="003C640F">
        <w:rPr>
          <w:sz w:val="16"/>
        </w:rPr>
        <w:t xml:space="preserve">; </w:t>
      </w:r>
      <w:r w:rsidRPr="00ED6B42">
        <w:rPr>
          <w:u w:val="single"/>
        </w:rPr>
        <w:t xml:space="preserve">the </w:t>
      </w:r>
      <w:r w:rsidRPr="003C640F">
        <w:rPr>
          <w:rStyle w:val="Emphasis"/>
          <w:sz w:val="24"/>
          <w:highlight w:val="green"/>
        </w:rPr>
        <w:t>foundations of colonialism</w:t>
      </w:r>
      <w:r w:rsidRPr="003C640F">
        <w:rPr>
          <w:sz w:val="16"/>
        </w:rPr>
        <w:t xml:space="preserve">. It is essential that booster programmes take into consideration the risk of diverting vaccines from global populations who have not already been vaccinated </w:t>
      </w:r>
      <w:r w:rsidRPr="00ED6B42">
        <w:rPr>
          <w:u w:val="single"/>
        </w:rPr>
        <w:t xml:space="preserve">Strict international </w:t>
      </w:r>
      <w:r w:rsidRPr="003C640F">
        <w:rPr>
          <w:rStyle w:val="Emphasis"/>
          <w:highlight w:val="green"/>
        </w:rPr>
        <w:t>intellectual property</w:t>
      </w:r>
      <w:r w:rsidRPr="00ED6B42">
        <w:rPr>
          <w:u w:val="single"/>
        </w:rPr>
        <w:t xml:space="preserve"> rules are currently </w:t>
      </w:r>
      <w:r w:rsidRPr="003C640F">
        <w:rPr>
          <w:rStyle w:val="Emphasis"/>
          <w:highlight w:val="green"/>
        </w:rPr>
        <w:t>blocking</w:t>
      </w:r>
      <w:r w:rsidRPr="003C640F">
        <w:rPr>
          <w:rStyle w:val="Emphasis"/>
        </w:rPr>
        <w:t xml:space="preserve"> vaccine </w:t>
      </w:r>
      <w:r w:rsidRPr="003C640F">
        <w:rPr>
          <w:rStyle w:val="Emphasis"/>
          <w:highlight w:val="green"/>
        </w:rPr>
        <w:t>production</w:t>
      </w:r>
      <w:r w:rsidRPr="00ED6B42">
        <w:rPr>
          <w:u w:val="single"/>
        </w:rPr>
        <w:t>. The Trips waiver</w:t>
      </w:r>
      <w:r w:rsidRPr="003C640F">
        <w:rPr>
          <w:sz w:val="16"/>
        </w:rPr>
        <w:t xml:space="preserve"> (trade-related aspects of intellectual property rights) </w:t>
      </w:r>
      <w:r w:rsidRPr="00ED6B42">
        <w:rPr>
          <w:u w:val="single"/>
        </w:rPr>
        <w:t xml:space="preserve">is a </w:t>
      </w:r>
      <w:r w:rsidRPr="003C640F">
        <w:rPr>
          <w:rStyle w:val="Emphasis"/>
        </w:rPr>
        <w:t>temporary suspension of intellectual property</w:t>
      </w:r>
      <w:r w:rsidRPr="003C640F">
        <w:rPr>
          <w:sz w:val="16"/>
        </w:rPr>
        <w:t xml:space="preserve"> designed for use in situations such as this, where global security is threatened and is already being backed by many countries including the United States. As highlighted in Nature in March: “</w:t>
      </w:r>
      <w:r w:rsidRPr="00ED6B42">
        <w:rPr>
          <w:u w:val="single"/>
        </w:rPr>
        <w:t xml:space="preserve">Arguably the strongest argument for a temporary waiver is that </w:t>
      </w:r>
      <w:r w:rsidRPr="003C640F">
        <w:rPr>
          <w:rStyle w:val="Emphasis"/>
        </w:rPr>
        <w:t xml:space="preserve">patents were </w:t>
      </w:r>
      <w:r w:rsidRPr="003C640F">
        <w:rPr>
          <w:rStyle w:val="Emphasis"/>
          <w:highlight w:val="green"/>
        </w:rPr>
        <w:t>never designed for</w:t>
      </w:r>
      <w:r w:rsidRPr="00ED6B42">
        <w:rPr>
          <w:u w:val="single"/>
        </w:rPr>
        <w:t xml:space="preserve"> use during </w:t>
      </w:r>
      <w:r w:rsidRPr="003C640F">
        <w:rPr>
          <w:rStyle w:val="Emphasis"/>
        </w:rPr>
        <w:t xml:space="preserve">global </w:t>
      </w:r>
      <w:r w:rsidRPr="003C640F">
        <w:rPr>
          <w:rStyle w:val="Emphasis"/>
          <w:highlight w:val="green"/>
        </w:rPr>
        <w:t>emergencies</w:t>
      </w:r>
      <w:r w:rsidRPr="00ED6B42">
        <w:rPr>
          <w:u w:val="single"/>
        </w:rPr>
        <w:t xml:space="preserve"> such as wars or </w:t>
      </w:r>
      <w:r w:rsidRPr="003C640F">
        <w:rPr>
          <w:rStyle w:val="Emphasis"/>
        </w:rPr>
        <w:t>pandemics</w:t>
      </w:r>
      <w:r w:rsidRPr="003C640F">
        <w:rPr>
          <w:sz w:val="16"/>
        </w:rPr>
        <w:t>.”</w:t>
      </w:r>
    </w:p>
    <w:p w14:paraId="7FA93BE3" w14:textId="77777777" w:rsidR="004A5AE4" w:rsidRPr="009F214B" w:rsidRDefault="004A5AE4" w:rsidP="004A5AE4"/>
    <w:p w14:paraId="1A6B65F5" w14:textId="77777777" w:rsidR="004A5AE4" w:rsidRPr="009F214B" w:rsidRDefault="004A5AE4" w:rsidP="004A5AE4">
      <w:pPr>
        <w:pStyle w:val="Heading4"/>
        <w:rPr>
          <w:rFonts w:cs="Calibri"/>
        </w:rPr>
      </w:pPr>
      <w:r w:rsidRPr="009F214B">
        <w:rPr>
          <w:rFonts w:cs="Calibri"/>
        </w:rPr>
        <w:t xml:space="preserve">Current vaccination rates </w:t>
      </w:r>
      <w:r w:rsidRPr="009F214B">
        <w:rPr>
          <w:rFonts w:cs="Calibri"/>
          <w:u w:val="single"/>
        </w:rPr>
        <w:t>aren’t enough to meet targets</w:t>
      </w:r>
      <w:r w:rsidRPr="009F214B">
        <w:rPr>
          <w:rFonts w:cs="Calibri"/>
        </w:rPr>
        <w:t xml:space="preserve"> – expansion of </w:t>
      </w:r>
      <w:r w:rsidRPr="009F214B">
        <w:rPr>
          <w:rFonts w:cs="Calibri"/>
          <w:u w:val="single"/>
        </w:rPr>
        <w:t>vaccine nationalism</w:t>
      </w:r>
      <w:r w:rsidRPr="009F214B">
        <w:rPr>
          <w:rFonts w:cs="Calibri"/>
        </w:rPr>
        <w:t xml:space="preserve"> and </w:t>
      </w:r>
      <w:r w:rsidRPr="009F214B">
        <w:rPr>
          <w:rFonts w:cs="Calibri"/>
          <w:u w:val="single"/>
        </w:rPr>
        <w:t>imperialist exploitation</w:t>
      </w:r>
      <w:r w:rsidRPr="009F214B">
        <w:rPr>
          <w:rFonts w:cs="Calibri"/>
        </w:rPr>
        <w:t>.</w:t>
      </w:r>
    </w:p>
    <w:p w14:paraId="25333076" w14:textId="77777777" w:rsidR="004A5AE4" w:rsidRPr="009F214B" w:rsidRDefault="004A5AE4" w:rsidP="004A5AE4">
      <w:r w:rsidRPr="009F214B">
        <w:rPr>
          <w:rStyle w:val="Style13ptBold"/>
        </w:rPr>
        <w:t>Jimenez 9/22</w:t>
      </w:r>
      <w:r w:rsidRPr="009F214B">
        <w:t xml:space="preserve"> [Darcy; 9/22/21; Healthcare Reporter; “Big pharma fuelling human rights crisis over Covid-19 vaccine inequity, says Amnesty,” Pharmaceutical Technology, </w:t>
      </w:r>
      <w:hyperlink r:id="rId11" w:history="1">
        <w:r w:rsidRPr="009F214B">
          <w:rPr>
            <w:rStyle w:val="Hyperlink"/>
          </w:rPr>
          <w:t>https://www.pharmaceutical-technology.com/features/big-pharma-human-rights-crisis-vaccine-covid-19-inequity-amnesty/</w:t>
        </w:r>
      </w:hyperlink>
      <w:r w:rsidRPr="009F214B">
        <w:t>] Justin</w:t>
      </w:r>
    </w:p>
    <w:p w14:paraId="37D6EB25" w14:textId="77777777" w:rsidR="004A5AE4" w:rsidRPr="009F214B" w:rsidRDefault="004A5AE4" w:rsidP="004A5AE4">
      <w:pPr>
        <w:rPr>
          <w:sz w:val="16"/>
        </w:rPr>
      </w:pPr>
      <w:r w:rsidRPr="009F214B">
        <w:rPr>
          <w:sz w:val="16"/>
        </w:rPr>
        <w:t xml:space="preserve">Major </w:t>
      </w:r>
      <w:r w:rsidRPr="009F214B">
        <w:rPr>
          <w:u w:val="single"/>
        </w:rPr>
        <w:t xml:space="preserve">Western Covid-19 </w:t>
      </w:r>
      <w:r w:rsidRPr="009F214B">
        <w:rPr>
          <w:highlight w:val="green"/>
          <w:u w:val="single"/>
        </w:rPr>
        <w:t>vaccine manufacturers</w:t>
      </w:r>
      <w:r w:rsidRPr="009F214B">
        <w:rPr>
          <w:u w:val="single"/>
        </w:rPr>
        <w:t xml:space="preserve"> are “</w:t>
      </w:r>
      <w:r w:rsidRPr="009F214B">
        <w:rPr>
          <w:rStyle w:val="Emphasis"/>
        </w:rPr>
        <w:t>causing human rights harms</w:t>
      </w:r>
      <w:r w:rsidRPr="009F214B">
        <w:rPr>
          <w:u w:val="single"/>
        </w:rPr>
        <w:t xml:space="preserve">” by </w:t>
      </w:r>
      <w:r w:rsidRPr="009F214B">
        <w:rPr>
          <w:rStyle w:val="Emphasis"/>
          <w:highlight w:val="green"/>
        </w:rPr>
        <w:t xml:space="preserve">prioritising </w:t>
      </w:r>
      <w:r w:rsidRPr="009F214B">
        <w:rPr>
          <w:rStyle w:val="Emphasis"/>
          <w:sz w:val="24"/>
          <w:highlight w:val="green"/>
        </w:rPr>
        <w:t>wealthy countries</w:t>
      </w:r>
      <w:r w:rsidRPr="009F214B">
        <w:rPr>
          <w:rStyle w:val="Emphasis"/>
          <w:sz w:val="24"/>
        </w:rPr>
        <w:t xml:space="preserve"> </w:t>
      </w:r>
      <w:r w:rsidRPr="009F214B">
        <w:rPr>
          <w:rStyle w:val="Emphasis"/>
        </w:rPr>
        <w:t xml:space="preserve">and </w:t>
      </w:r>
      <w:r w:rsidRPr="009F214B">
        <w:rPr>
          <w:rStyle w:val="Emphasis"/>
          <w:sz w:val="24"/>
          <w:highlight w:val="green"/>
        </w:rPr>
        <w:t>refusing to share</w:t>
      </w:r>
      <w:r w:rsidRPr="009F214B">
        <w:rPr>
          <w:rStyle w:val="Emphasis"/>
          <w:sz w:val="24"/>
        </w:rPr>
        <w:t xml:space="preserve"> intellectual property (</w:t>
      </w:r>
      <w:r w:rsidRPr="009F214B">
        <w:rPr>
          <w:rStyle w:val="Emphasis"/>
          <w:sz w:val="24"/>
          <w:highlight w:val="green"/>
        </w:rPr>
        <w:t>IP</w:t>
      </w:r>
      <w:r w:rsidRPr="009F214B">
        <w:rPr>
          <w:rStyle w:val="Emphasis"/>
          <w:sz w:val="24"/>
        </w:rPr>
        <w:t xml:space="preserve">) </w:t>
      </w:r>
      <w:r w:rsidRPr="009F214B">
        <w:rPr>
          <w:rStyle w:val="Emphasis"/>
        </w:rPr>
        <w:t>and technology</w:t>
      </w:r>
      <w:r w:rsidRPr="009F214B">
        <w:rPr>
          <w:sz w:val="16"/>
        </w:rPr>
        <w:t xml:space="preserve">, Amnesty International have said in a report published today. The human rights group has accused six companies – Pfizer, BioNTech, Moderna, AstraZeneca, Johnson &amp; Johnson and Novavax – of neglecting their responsibility to respect human rights by </w:t>
      </w:r>
      <w:r w:rsidRPr="009F214B">
        <w:rPr>
          <w:u w:val="single"/>
        </w:rPr>
        <w:t xml:space="preserve">failing to </w:t>
      </w:r>
      <w:r w:rsidRPr="009F214B">
        <w:rPr>
          <w:rStyle w:val="Emphasis"/>
        </w:rPr>
        <w:t>fairly allocate vaccine doses</w:t>
      </w:r>
      <w:r w:rsidRPr="009F214B">
        <w:rPr>
          <w:u w:val="single"/>
        </w:rPr>
        <w:t xml:space="preserve"> across the globe</w:t>
      </w:r>
      <w:r w:rsidRPr="009F214B">
        <w:rPr>
          <w:sz w:val="16"/>
        </w:rPr>
        <w:t xml:space="preserve">. In the 64-page report, the organisation also cites unfair prices and a lack of transparency regarding contracts, pricing and technology as </w:t>
      </w:r>
      <w:r w:rsidRPr="009F214B">
        <w:rPr>
          <w:highlight w:val="green"/>
          <w:u w:val="single"/>
        </w:rPr>
        <w:t xml:space="preserve">contributing </w:t>
      </w:r>
      <w:r w:rsidRPr="009F214B">
        <w:rPr>
          <w:rStyle w:val="Emphasis"/>
          <w:highlight w:val="green"/>
        </w:rPr>
        <w:t>factors to</w:t>
      </w:r>
      <w:r w:rsidRPr="009F214B">
        <w:rPr>
          <w:rStyle w:val="Emphasis"/>
        </w:rPr>
        <w:t xml:space="preserve"> the desperate </w:t>
      </w:r>
      <w:r w:rsidRPr="009F214B">
        <w:rPr>
          <w:rStyle w:val="Emphasis"/>
          <w:highlight w:val="green"/>
        </w:rPr>
        <w:t>vaccine inequity</w:t>
      </w:r>
      <w:r w:rsidRPr="009F214B">
        <w:rPr>
          <w:rStyle w:val="Emphasis"/>
        </w:rPr>
        <w:t xml:space="preserve"> seen </w:t>
      </w:r>
      <w:r w:rsidRPr="009F214B">
        <w:rPr>
          <w:rStyle w:val="Emphasis"/>
          <w:highlight w:val="green"/>
        </w:rPr>
        <w:t>in poorer countries</w:t>
      </w:r>
      <w:r w:rsidRPr="009F214B">
        <w:rPr>
          <w:sz w:val="16"/>
        </w:rPr>
        <w:t>. “Despite receiving billions of dollars in government funding and advance orders which effectively removed risks normally associated with the development of medicines, vaccine developers have monopolised intellectual property, blocked technology transfers, and lobbied aggressively against measures that would expand the global manufacturing of these vaccines,” it said. “</w:t>
      </w:r>
      <w:r w:rsidRPr="009F214B">
        <w:rPr>
          <w:u w:val="single"/>
        </w:rPr>
        <w:t xml:space="preserve">Some </w:t>
      </w:r>
      <w:r w:rsidRPr="009F214B">
        <w:rPr>
          <w:rStyle w:val="Emphasis"/>
          <w:highlight w:val="green"/>
        </w:rPr>
        <w:t>companies</w:t>
      </w:r>
      <w:r w:rsidRPr="009F214B">
        <w:rPr>
          <w:u w:val="single"/>
        </w:rPr>
        <w:t xml:space="preserve"> – </w:t>
      </w:r>
      <w:r w:rsidRPr="009F214B">
        <w:rPr>
          <w:rStyle w:val="Emphasis"/>
        </w:rPr>
        <w:t>Pfizer</w:t>
      </w:r>
      <w:r w:rsidRPr="009F214B">
        <w:rPr>
          <w:u w:val="single"/>
        </w:rPr>
        <w:t xml:space="preserve">, </w:t>
      </w:r>
      <w:r w:rsidRPr="009F214B">
        <w:rPr>
          <w:rStyle w:val="Emphasis"/>
        </w:rPr>
        <w:t>BioNTech</w:t>
      </w:r>
      <w:r w:rsidRPr="009F214B">
        <w:rPr>
          <w:u w:val="single"/>
        </w:rPr>
        <w:t xml:space="preserve"> and </w:t>
      </w:r>
      <w:r w:rsidRPr="009F214B">
        <w:rPr>
          <w:rStyle w:val="Emphasis"/>
        </w:rPr>
        <w:t>Moderna</w:t>
      </w:r>
      <w:r w:rsidRPr="009F214B">
        <w:rPr>
          <w:u w:val="single"/>
        </w:rPr>
        <w:t xml:space="preserve"> – </w:t>
      </w:r>
      <w:r w:rsidRPr="009F214B">
        <w:rPr>
          <w:highlight w:val="green"/>
          <w:u w:val="single"/>
        </w:rPr>
        <w:t>have</w:t>
      </w:r>
      <w:r w:rsidRPr="009F214B">
        <w:rPr>
          <w:u w:val="single"/>
        </w:rPr>
        <w:t xml:space="preserve"> so far </w:t>
      </w:r>
      <w:r w:rsidRPr="009F214B">
        <w:rPr>
          <w:rStyle w:val="Emphasis"/>
          <w:highlight w:val="green"/>
        </w:rPr>
        <w:t>delivered</w:t>
      </w:r>
      <w:r w:rsidRPr="009F214B">
        <w:rPr>
          <w:rStyle w:val="Emphasis"/>
        </w:rPr>
        <w:t xml:space="preserve"> almost </w:t>
      </w:r>
      <w:r w:rsidRPr="009F214B">
        <w:rPr>
          <w:rStyle w:val="Emphasis"/>
          <w:highlight w:val="green"/>
        </w:rPr>
        <w:t>exclusively to rich countries</w:t>
      </w:r>
      <w:r w:rsidRPr="009F214B">
        <w:rPr>
          <w:u w:val="single"/>
        </w:rPr>
        <w:t xml:space="preserve">, putting </w:t>
      </w:r>
      <w:r w:rsidRPr="009F214B">
        <w:rPr>
          <w:rStyle w:val="Emphasis"/>
        </w:rPr>
        <w:t>profit before access</w:t>
      </w:r>
      <w:r w:rsidRPr="009F214B">
        <w:rPr>
          <w:sz w:val="16"/>
        </w:rPr>
        <w:t xml:space="preserve"> to health for all.” According to the report, </w:t>
      </w:r>
      <w:r w:rsidRPr="009F214B">
        <w:rPr>
          <w:rStyle w:val="Emphasis"/>
        </w:rPr>
        <w:t>98% of all Pfizer-BioNTech vaccine deliveries had been allocated to high</w:t>
      </w:r>
      <w:r w:rsidRPr="009F214B">
        <w:rPr>
          <w:u w:val="single"/>
        </w:rPr>
        <w:t>- and upper-middle-</w:t>
      </w:r>
      <w:r w:rsidRPr="009F214B">
        <w:rPr>
          <w:rStyle w:val="Emphasis"/>
        </w:rPr>
        <w:t>income countries</w:t>
      </w:r>
      <w:r w:rsidRPr="009F214B">
        <w:rPr>
          <w:u w:val="single"/>
        </w:rPr>
        <w:t xml:space="preserve"> at the beginning of September</w:t>
      </w:r>
      <w:r w:rsidRPr="009F214B">
        <w:rPr>
          <w:sz w:val="16"/>
        </w:rPr>
        <w:t xml:space="preserve">. Amnesty said </w:t>
      </w:r>
      <w:r w:rsidRPr="009F214B">
        <w:rPr>
          <w:u w:val="single"/>
        </w:rPr>
        <w:t xml:space="preserve">this is also the case for </w:t>
      </w:r>
      <w:r w:rsidRPr="009F214B">
        <w:rPr>
          <w:rStyle w:val="Emphasis"/>
        </w:rPr>
        <w:t>88% of jabs from Moderna</w:t>
      </w:r>
      <w:r w:rsidRPr="009F214B">
        <w:rPr>
          <w:u w:val="single"/>
        </w:rPr>
        <w:t xml:space="preserve">, which is yet to deliver a single dose to a low-income country. </w:t>
      </w:r>
      <w:r w:rsidRPr="009F214B">
        <w:rPr>
          <w:rStyle w:val="Emphasis"/>
          <w:sz w:val="24"/>
          <w:highlight w:val="green"/>
        </w:rPr>
        <w:t>Vaccine hoarding and inequality</w:t>
      </w:r>
      <w:r w:rsidRPr="009F214B">
        <w:rPr>
          <w:sz w:val="18"/>
        </w:rPr>
        <w:t xml:space="preserve"> </w:t>
      </w:r>
      <w:r w:rsidRPr="009F214B">
        <w:rPr>
          <w:sz w:val="16"/>
        </w:rPr>
        <w:t xml:space="preserve">While almost </w:t>
      </w:r>
      <w:r w:rsidRPr="009F214B">
        <w:rPr>
          <w:u w:val="single"/>
        </w:rPr>
        <w:t xml:space="preserve">six billion Covid-19 vaccine doses have been </w:t>
      </w:r>
      <w:r w:rsidRPr="009F214B">
        <w:rPr>
          <w:rStyle w:val="Emphasis"/>
        </w:rPr>
        <w:t>administered worldwide so far</w:t>
      </w:r>
      <w:r w:rsidRPr="009F214B">
        <w:rPr>
          <w:sz w:val="16"/>
        </w:rPr>
        <w:t xml:space="preserve"> – and wealthier countries have begun vaccinating children and offering additional booster jabs – </w:t>
      </w:r>
      <w:r w:rsidRPr="009F214B">
        <w:rPr>
          <w:u w:val="single"/>
        </w:rPr>
        <w:t xml:space="preserve">a measly </w:t>
      </w:r>
      <w:r w:rsidRPr="009F214B">
        <w:rPr>
          <w:rStyle w:val="Emphasis"/>
          <w:highlight w:val="green"/>
        </w:rPr>
        <w:t>0.3% of shots have been</w:t>
      </w:r>
      <w:r w:rsidRPr="009F214B">
        <w:rPr>
          <w:rStyle w:val="Emphasis"/>
        </w:rPr>
        <w:t xml:space="preserve"> distributed </w:t>
      </w:r>
      <w:r w:rsidRPr="009F214B">
        <w:rPr>
          <w:highlight w:val="green"/>
          <w:u w:val="single"/>
        </w:rPr>
        <w:t>to</w:t>
      </w:r>
      <w:r w:rsidRPr="009F214B">
        <w:rPr>
          <w:u w:val="single"/>
        </w:rPr>
        <w:t xml:space="preserve"> the world’s </w:t>
      </w:r>
      <w:r w:rsidRPr="009F214B">
        <w:rPr>
          <w:rStyle w:val="Emphasis"/>
          <w:highlight w:val="green"/>
        </w:rPr>
        <w:t>poorest nations</w:t>
      </w:r>
      <w:r w:rsidRPr="009F214B">
        <w:rPr>
          <w:u w:val="single"/>
        </w:rPr>
        <w:t xml:space="preserve">. Around </w:t>
      </w:r>
      <w:r w:rsidRPr="009F214B">
        <w:rPr>
          <w:rStyle w:val="Emphasis"/>
          <w:highlight w:val="green"/>
        </w:rPr>
        <w:t>55%</w:t>
      </w:r>
      <w:r w:rsidRPr="009F214B">
        <w:rPr>
          <w:rStyle w:val="Emphasis"/>
        </w:rPr>
        <w:t xml:space="preserve"> of people </w:t>
      </w:r>
      <w:r w:rsidRPr="009F214B">
        <w:rPr>
          <w:rStyle w:val="Emphasis"/>
          <w:highlight w:val="green"/>
        </w:rPr>
        <w:t>in rich countries are</w:t>
      </w:r>
      <w:r w:rsidRPr="009F214B">
        <w:rPr>
          <w:rStyle w:val="Emphasis"/>
        </w:rPr>
        <w:t xml:space="preserve"> fully </w:t>
      </w:r>
      <w:r w:rsidRPr="009F214B">
        <w:rPr>
          <w:rStyle w:val="Emphasis"/>
          <w:highlight w:val="green"/>
        </w:rPr>
        <w:t>vaccinated</w:t>
      </w:r>
      <w:r w:rsidRPr="009F214B">
        <w:rPr>
          <w:rStyle w:val="Emphasis"/>
        </w:rPr>
        <w:t xml:space="preserve"> against coronavirus</w:t>
      </w:r>
      <w:r w:rsidRPr="009F214B">
        <w:rPr>
          <w:u w:val="single"/>
        </w:rPr>
        <w:t xml:space="preserve">, </w:t>
      </w:r>
      <w:r w:rsidRPr="009F214B">
        <w:rPr>
          <w:highlight w:val="green"/>
          <w:u w:val="single"/>
        </w:rPr>
        <w:t>compared to</w:t>
      </w:r>
      <w:r w:rsidRPr="009F214B">
        <w:rPr>
          <w:u w:val="single"/>
        </w:rPr>
        <w:t xml:space="preserve"> </w:t>
      </w:r>
      <w:r w:rsidRPr="009F214B">
        <w:rPr>
          <w:rStyle w:val="Emphasis"/>
        </w:rPr>
        <w:t xml:space="preserve">fewer than </w:t>
      </w:r>
      <w:r w:rsidRPr="009F214B">
        <w:rPr>
          <w:rStyle w:val="Emphasis"/>
          <w:highlight w:val="green"/>
        </w:rPr>
        <w:t>1% in lower-income nations</w:t>
      </w:r>
      <w:r w:rsidRPr="009F214B">
        <w:rPr>
          <w:sz w:val="16"/>
        </w:rPr>
        <w:t xml:space="preserve">, Amnesty highlighted. The report acknowledged that </w:t>
      </w:r>
      <w:r w:rsidRPr="009F214B">
        <w:rPr>
          <w:highlight w:val="green"/>
          <w:u w:val="single"/>
        </w:rPr>
        <w:t>rich states</w:t>
      </w:r>
      <w:r w:rsidRPr="009F214B">
        <w:rPr>
          <w:u w:val="single"/>
        </w:rPr>
        <w:t xml:space="preserve"> have </w:t>
      </w:r>
      <w:r w:rsidRPr="009F214B">
        <w:rPr>
          <w:rStyle w:val="Emphasis"/>
          <w:highlight w:val="green"/>
        </w:rPr>
        <w:t>hoarded supplies</w:t>
      </w:r>
      <w:r w:rsidRPr="009F214B">
        <w:rPr>
          <w:rStyle w:val="Emphasis"/>
        </w:rPr>
        <w:t xml:space="preserve"> of Covid-19 vaccines</w:t>
      </w:r>
      <w:r w:rsidRPr="009F214B">
        <w:rPr>
          <w:u w:val="single"/>
        </w:rPr>
        <w:t xml:space="preserve">, but said that vaccine makers have “played a </w:t>
      </w:r>
      <w:r w:rsidRPr="009F214B">
        <w:rPr>
          <w:rStyle w:val="Emphasis"/>
        </w:rPr>
        <w:t>decisive role in limiting global vaccine production</w:t>
      </w:r>
      <w:r w:rsidRPr="009F214B">
        <w:rPr>
          <w:u w:val="single"/>
        </w:rPr>
        <w:t xml:space="preserve"> and </w:t>
      </w:r>
      <w:r w:rsidRPr="009F214B">
        <w:rPr>
          <w:rStyle w:val="Emphasis"/>
        </w:rPr>
        <w:t>obstructing fair access to a life-saving health product</w:t>
      </w:r>
      <w:r w:rsidRPr="009F214B">
        <w:rPr>
          <w:u w:val="single"/>
        </w:rPr>
        <w:t>” by refusing to take measures that would boost global vaccine supply</w:t>
      </w:r>
      <w:r w:rsidRPr="009F214B">
        <w:rPr>
          <w:sz w:val="16"/>
        </w:rPr>
        <w:t xml:space="preserve">. Since the start of the pandemic, several initiatives have been launched to tackle vaccine scarcity by sharing knowledge and technology. To date, the </w:t>
      </w:r>
      <w:r w:rsidRPr="009F214B">
        <w:rPr>
          <w:rStyle w:val="Emphasis"/>
        </w:rPr>
        <w:t>companies</w:t>
      </w:r>
      <w:r w:rsidRPr="009F214B">
        <w:rPr>
          <w:sz w:val="16"/>
        </w:rPr>
        <w:t xml:space="preserve"> mentioned in Amnesty’s report have refused to take part in these schemes and </w:t>
      </w:r>
      <w:r w:rsidRPr="009F214B">
        <w:rPr>
          <w:highlight w:val="green"/>
          <w:u w:val="single"/>
        </w:rPr>
        <w:t xml:space="preserve">remain </w:t>
      </w:r>
      <w:r w:rsidRPr="009F214B">
        <w:rPr>
          <w:rStyle w:val="Emphasis"/>
          <w:highlight w:val="green"/>
        </w:rPr>
        <w:t>opposed</w:t>
      </w:r>
      <w:r w:rsidRPr="009F214B">
        <w:rPr>
          <w:highlight w:val="green"/>
          <w:u w:val="single"/>
        </w:rPr>
        <w:t xml:space="preserve"> to</w:t>
      </w:r>
      <w:r w:rsidRPr="009F214B">
        <w:rPr>
          <w:u w:val="single"/>
        </w:rPr>
        <w:t xml:space="preserve"> the temporary </w:t>
      </w:r>
      <w:r w:rsidRPr="009F214B">
        <w:rPr>
          <w:rStyle w:val="Emphasis"/>
          <w:highlight w:val="green"/>
        </w:rPr>
        <w:t>waiver of</w:t>
      </w:r>
      <w:r w:rsidRPr="009F214B">
        <w:rPr>
          <w:rStyle w:val="Emphasis"/>
        </w:rPr>
        <w:t xml:space="preserve"> vaccine </w:t>
      </w:r>
      <w:r w:rsidRPr="009F214B">
        <w:rPr>
          <w:rStyle w:val="Emphasis"/>
          <w:highlight w:val="green"/>
        </w:rPr>
        <w:t>IP</w:t>
      </w:r>
      <w:r w:rsidRPr="009F214B">
        <w:rPr>
          <w:rStyle w:val="Emphasis"/>
        </w:rPr>
        <w:t xml:space="preserve"> proposed at the World Trade Organization</w:t>
      </w:r>
      <w:r w:rsidRPr="009F214B">
        <w:rPr>
          <w:sz w:val="16"/>
        </w:rPr>
        <w:t xml:space="preserve"> (WTO) by India and South Africa last year. Biopharma trade associations have argued that waiving vaccine IP would undermine innovation in drug development. In April, Biotechnology Innovation Organization president and CEO Michelle McMurry-Heath argued in a guest editorial for The Economist that the WTO proposal “destroys the incentive for companies to take risks to find solutions for the next health emergency”. 100 days to act Alongside the publication of its report, Amnesty has launched a global campaign giving countries and pharmaceutical companies 100 days – until the end of the year – to meet </w:t>
      </w:r>
      <w:r w:rsidRPr="009F214B">
        <w:rPr>
          <w:rStyle w:val="Emphasis"/>
        </w:rPr>
        <w:t xml:space="preserve">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rganization’s</w:t>
      </w:r>
      <w:r w:rsidRPr="009F214B">
        <w:rPr>
          <w:u w:val="single"/>
        </w:rPr>
        <w:t xml:space="preserve"> </w:t>
      </w:r>
      <w:r w:rsidRPr="009F214B">
        <w:rPr>
          <w:highlight w:val="green"/>
          <w:u w:val="single"/>
        </w:rPr>
        <w:t xml:space="preserve">target of </w:t>
      </w:r>
      <w:r w:rsidRPr="009F214B">
        <w:rPr>
          <w:rStyle w:val="Emphasis"/>
          <w:highlight w:val="green"/>
        </w:rPr>
        <w:t>vaccinating 40%</w:t>
      </w:r>
      <w:r w:rsidRPr="009F214B">
        <w:rPr>
          <w:highlight w:val="green"/>
          <w:u w:val="single"/>
        </w:rPr>
        <w:t xml:space="preserve"> of</w:t>
      </w:r>
      <w:r w:rsidRPr="009F214B">
        <w:rPr>
          <w:u w:val="single"/>
        </w:rPr>
        <w:t xml:space="preserve"> the </w:t>
      </w:r>
      <w:r w:rsidRPr="009F214B">
        <w:rPr>
          <w:highlight w:val="green"/>
          <w:u w:val="single"/>
        </w:rPr>
        <w:t>population</w:t>
      </w:r>
      <w:r w:rsidRPr="009F214B">
        <w:rPr>
          <w:u w:val="single"/>
        </w:rPr>
        <w:t xml:space="preserve"> of low and lower-middle income countries</w:t>
      </w:r>
      <w:r w:rsidRPr="009F214B">
        <w:rPr>
          <w:sz w:val="16"/>
        </w:rPr>
        <w:t>. The group is urging countries to “redistribute hundreds of millions of excess vaccine doses currently sitting idle”, and wants vaccine makers to ensure that at least 50% of doses produced are delivered to low and lower-middle income countries. Amnesty International’s secretary general Agnès Callamard said: “</w:t>
      </w:r>
      <w:r w:rsidRPr="009F214B">
        <w:rPr>
          <w:u w:val="single"/>
        </w:rPr>
        <w:t xml:space="preserve">Vaccinating the world </w:t>
      </w:r>
      <w:r w:rsidRPr="009F214B">
        <w:rPr>
          <w:highlight w:val="green"/>
          <w:u w:val="single"/>
        </w:rPr>
        <w:t>is our only pathway out</w:t>
      </w:r>
      <w:r w:rsidRPr="009F214B">
        <w:rPr>
          <w:u w:val="single"/>
        </w:rPr>
        <w:t xml:space="preserve"> of this crisis</w:t>
      </w:r>
      <w:r w:rsidRPr="009F214B">
        <w:rPr>
          <w:sz w:val="16"/>
        </w:rPr>
        <w:t xml:space="preserve">. Now should be time to hail these companies – who created vaccines so quickly – as heroes. “But instead – and to their shame – </w:t>
      </w:r>
      <w:r w:rsidRPr="009F214B">
        <w:rPr>
          <w:highlight w:val="green"/>
          <w:u w:val="single"/>
        </w:rPr>
        <w:t>big pharma’s</w:t>
      </w:r>
      <w:r w:rsidRPr="009F214B">
        <w:rPr>
          <w:u w:val="single"/>
        </w:rPr>
        <w:t xml:space="preserve"> </w:t>
      </w:r>
      <w:r w:rsidRPr="009F214B">
        <w:rPr>
          <w:rStyle w:val="Emphasis"/>
          <w:sz w:val="24"/>
        </w:rPr>
        <w:t xml:space="preserve">intentional </w:t>
      </w:r>
      <w:r w:rsidRPr="009F214B">
        <w:rPr>
          <w:rStyle w:val="Emphasis"/>
          <w:sz w:val="24"/>
          <w:highlight w:val="green"/>
        </w:rPr>
        <w:t>blocking of knowledge transfer</w:t>
      </w:r>
      <w:r w:rsidRPr="009F214B">
        <w:rPr>
          <w:sz w:val="18"/>
        </w:rPr>
        <w:t xml:space="preserve"> </w:t>
      </w:r>
      <w:r w:rsidRPr="009F214B">
        <w:rPr>
          <w:sz w:val="16"/>
        </w:rPr>
        <w:t xml:space="preserve">and their wheeling and dealing in favour of wealthy states </w:t>
      </w:r>
      <w:r w:rsidRPr="009F214B">
        <w:rPr>
          <w:highlight w:val="green"/>
          <w:u w:val="single"/>
        </w:rPr>
        <w:t>has brewed</w:t>
      </w:r>
      <w:r w:rsidRPr="009F214B">
        <w:rPr>
          <w:u w:val="single"/>
        </w:rPr>
        <w:t xml:space="preserve"> an </w:t>
      </w:r>
      <w:r w:rsidRPr="009F214B">
        <w:rPr>
          <w:rStyle w:val="Emphasis"/>
        </w:rPr>
        <w:t xml:space="preserve">utterly devastating </w:t>
      </w:r>
      <w:r w:rsidRPr="009F214B">
        <w:rPr>
          <w:rStyle w:val="Emphasis"/>
          <w:highlight w:val="green"/>
        </w:rPr>
        <w:t>vaccine scarcity</w:t>
      </w:r>
      <w:r w:rsidRPr="009F214B">
        <w:rPr>
          <w:rStyle w:val="Emphasis"/>
        </w:rPr>
        <w:t xml:space="preserve"> for so many others</w:t>
      </w:r>
      <w:r w:rsidRPr="009F214B">
        <w:rPr>
          <w:sz w:val="16"/>
        </w:rPr>
        <w:t>. “Their actions are plunging parts of Latin America, Africa and Asia into renewed crises, pushing weakened health systems to the very brink and causing tens of thousands of preventable deaths every week. In many low-income countries not even health workers or at-risk people have received the vaccine. “Against the backdrop of these gross inequalities, BioNTech, Moderna and Pfizer are set to make $130bn combined by the end of 2022. “</w:t>
      </w:r>
      <w:r w:rsidRPr="009F214B">
        <w:rPr>
          <w:rStyle w:val="Emphasis"/>
          <w:sz w:val="24"/>
        </w:rPr>
        <w:t>Profits should never come before lives</w:t>
      </w:r>
      <w:r w:rsidRPr="009F214B">
        <w:rPr>
          <w:sz w:val="16"/>
        </w:rPr>
        <w:t>.”</w:t>
      </w:r>
    </w:p>
    <w:p w14:paraId="4B07C0D5" w14:textId="77777777" w:rsidR="004A5AE4" w:rsidRPr="009F214B" w:rsidRDefault="004A5AE4" w:rsidP="004A5AE4"/>
    <w:p w14:paraId="037D95C8" w14:textId="77777777" w:rsidR="004A5AE4" w:rsidRPr="009F214B" w:rsidRDefault="004A5AE4" w:rsidP="004A5AE4">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03E7CA70" w14:textId="77777777" w:rsidR="004A5AE4" w:rsidRPr="009F214B" w:rsidRDefault="004A5AE4" w:rsidP="004A5AE4">
      <w:r w:rsidRPr="009F214B">
        <w:t>---AT: IP already waived</w:t>
      </w:r>
    </w:p>
    <w:p w14:paraId="6E4DE7AD" w14:textId="77777777" w:rsidR="004A5AE4" w:rsidRPr="009F214B" w:rsidRDefault="004A5AE4" w:rsidP="004A5AE4">
      <w:r w:rsidRPr="009F214B">
        <w:rPr>
          <w:rStyle w:val="Style13ptBold"/>
        </w:rPr>
        <w:t>Erfani et al. 8/3</w:t>
      </w:r>
      <w:r w:rsidRPr="009F214B">
        <w:t xml:space="preserve"> [Parsa Erfani, Agnes Binagwaho, Mohamed Juldeh Jalloh, Muhammad Yunus, Paul Farmer, Vanessa Kerry; 8/3/21; Harvard Medical School, Boston, USA 2 University of Global Health Equity, Rwanda 3 Sierra Leone 4 Yunus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12" w:history="1">
        <w:r w:rsidRPr="009F214B">
          <w:rPr>
            <w:rStyle w:val="Hyperlink"/>
          </w:rPr>
          <w:t>https://www.bmj.com/content/bmj/374/bmj.n1837.full.pdf</w:t>
        </w:r>
      </w:hyperlink>
      <w:r w:rsidRPr="009F214B">
        <w:t>] Justin</w:t>
      </w:r>
    </w:p>
    <w:p w14:paraId="3DBDD281" w14:textId="77777777" w:rsidR="004A5AE4" w:rsidRPr="009F214B" w:rsidRDefault="004A5AE4" w:rsidP="004A5AE4">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highlight w:val="green"/>
        </w:rPr>
        <w:t>manufacturing viral vector</w:t>
      </w:r>
      <w:r w:rsidRPr="009F214B">
        <w:rPr>
          <w:rStyle w:val="Emphasis"/>
          <w:sz w:val="24"/>
        </w:rPr>
        <w:t xml:space="preserve"> or </w:t>
      </w:r>
      <w:r w:rsidRPr="009F214B">
        <w:rPr>
          <w:rStyle w:val="Emphasis"/>
          <w:sz w:val="24"/>
          <w:highlight w:val="green"/>
        </w:rPr>
        <w:t>mRNA-based</w:t>
      </w:r>
      <w:r w:rsidRPr="009F214B">
        <w:rPr>
          <w:rStyle w:val="Emphasis"/>
          <w:sz w:val="24"/>
        </w:rPr>
        <w:t xml:space="preserve"> covid-19 </w:t>
      </w:r>
      <w:r w:rsidRPr="009F214B">
        <w:rPr>
          <w:rStyle w:val="Emphasis"/>
          <w:sz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highlight w:val="green"/>
        </w:rPr>
        <w:t>India and China</w:t>
      </w:r>
      <w:r w:rsidRPr="009F214B">
        <w:rPr>
          <w:rStyle w:val="Emphasis"/>
          <w:sz w:val="24"/>
        </w:rPr>
        <w:t xml:space="preserve"> have already </w:t>
      </w:r>
      <w:r w:rsidRPr="009F214B">
        <w:rPr>
          <w:rStyle w:val="Emphasis"/>
          <w:sz w:val="24"/>
          <w:highlight w:val="green"/>
        </w:rPr>
        <w:t>developed</w:t>
      </w:r>
      <w:r w:rsidRPr="009F214B">
        <w:rPr>
          <w:rStyle w:val="Emphasis"/>
          <w:sz w:val="24"/>
        </w:rPr>
        <w:t xml:space="preserve"> complex </w:t>
      </w:r>
      <w:r w:rsidRPr="009F214B">
        <w:rPr>
          <w:rStyle w:val="Emphasis"/>
          <w:sz w:val="24"/>
          <w:highlight w:val="green"/>
        </w:rPr>
        <w:t>pneumococcal and hepatitis B</w:t>
      </w:r>
      <w:r w:rsidRPr="009F214B">
        <w:rPr>
          <w:rStyle w:val="Emphasis"/>
          <w:sz w:val="24"/>
        </w:rPr>
        <w:t xml:space="preserve"> recombinant </w:t>
      </w:r>
      <w:r w:rsidRPr="009F214B">
        <w:rPr>
          <w:rStyle w:val="Emphasis"/>
          <w:sz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highlight w:val="green"/>
        </w:rPr>
        <w:t>logistical, training, and know-how</w:t>
      </w:r>
      <w:r w:rsidRPr="009F214B">
        <w:rPr>
          <w:rStyle w:val="Emphasis"/>
          <w:sz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through the Biovac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highlight w:val="green"/>
        </w:rPr>
        <w:t xml:space="preserve">overcome bottlenecks </w:t>
      </w:r>
      <w:r w:rsidRPr="009F214B">
        <w:rPr>
          <w:rStyle w:val="Emphasis"/>
          <w:highlight w:val="green"/>
        </w:rPr>
        <w:t xml:space="preserve">and </w:t>
      </w:r>
      <w:r w:rsidRPr="009F214B">
        <w:rPr>
          <w:rStyle w:val="Emphasis"/>
          <w:sz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licences have not and will not keep pace with public health demand.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licence must be negotiated separately by each country and for each product based on its own merit.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while compulsory licences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organisations—and for some, such as Moderna and Novavax,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rPr>
        <w:t>boosting vaccine supply</w:t>
      </w:r>
      <w:r w:rsidRPr="009F214B">
        <w:rPr>
          <w:u w:val="single"/>
        </w:rPr>
        <w:t xml:space="preserve">, </w:t>
      </w:r>
      <w:r w:rsidRPr="009F214B">
        <w:rPr>
          <w:rStyle w:val="Emphasis"/>
          <w:sz w:val="24"/>
          <w:highlight w:val="green"/>
        </w:rPr>
        <w:t>break</w:t>
      </w:r>
      <w:r w:rsidRPr="009F214B">
        <w:rPr>
          <w:rStyle w:val="Emphasis"/>
          <w:sz w:val="24"/>
        </w:rPr>
        <w:t xml:space="preserve">ing vaccine </w:t>
      </w:r>
      <w:r w:rsidRPr="009F214B">
        <w:rPr>
          <w:rStyle w:val="Emphasis"/>
          <w:sz w:val="24"/>
          <w:highlight w:val="green"/>
        </w:rPr>
        <w:t>monopolies</w:t>
      </w:r>
      <w:r w:rsidRPr="009F214B">
        <w:rPr>
          <w:u w:val="single"/>
        </w:rPr>
        <w:t xml:space="preserve">, and </w:t>
      </w:r>
      <w:r w:rsidRPr="009F214B">
        <w:rPr>
          <w:rStyle w:val="Emphasis"/>
          <w:sz w:val="24"/>
          <w:highlight w:val="green"/>
        </w:rPr>
        <w:t>making vaccines more affordable</w:t>
      </w:r>
      <w:r w:rsidRPr="009F214B">
        <w:rPr>
          <w:rStyle w:val="Emphasis"/>
          <w:sz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 xml:space="preserve">.24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3641860A" w14:textId="77777777" w:rsidR="004A5AE4" w:rsidRPr="009F214B" w:rsidRDefault="004A5AE4" w:rsidP="004A5AE4"/>
    <w:p w14:paraId="0AC00C0C" w14:textId="77777777" w:rsidR="004A5AE4" w:rsidRPr="009F214B" w:rsidRDefault="004A5AE4" w:rsidP="004A5AE4">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049AD6BE" w14:textId="77777777" w:rsidR="004A5AE4" w:rsidRPr="009F214B" w:rsidRDefault="004A5AE4" w:rsidP="004A5AE4">
      <w:r w:rsidRPr="009F214B">
        <w:rPr>
          <w:rStyle w:val="Style13ptBold"/>
        </w:rPr>
        <w:t>Gurgula 20</w:t>
      </w:r>
      <w:r w:rsidRPr="009F214B">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3" w:anchor="Sec4" w:history="1">
        <w:r w:rsidRPr="009F214B">
          <w:rPr>
            <w:rStyle w:val="Hyperlink"/>
          </w:rPr>
          <w:t>https://link.springer.com/article/10.1007/s40319-020-00985-0#Sec4</w:t>
        </w:r>
      </w:hyperlink>
      <w:r w:rsidRPr="009F214B">
        <w:t>] Justin</w:t>
      </w:r>
    </w:p>
    <w:p w14:paraId="432CFB35" w14:textId="77777777" w:rsidR="004A5AE4" w:rsidRPr="009F214B" w:rsidRDefault="004A5AE4" w:rsidP="004A5AE4">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leading to unaffordably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originators, but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lawful, and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inventions,Footnote13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company.Footnote33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critics have characterised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the success of a company is based on its business performance</w:t>
      </w:r>
      <w:r w:rsidRPr="009F214B">
        <w:rPr>
          <w:sz w:val="8"/>
        </w:rPr>
        <w:t xml:space="preserve">.Footnote52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firms must innovate. Realising the importance of protecting innovation, which is considered to be the main driver of economic growth</w:t>
      </w:r>
      <w:r w:rsidRPr="009F214B">
        <w:rPr>
          <w:sz w:val="8"/>
        </w:rPr>
        <w:t xml:space="preserve">,Footnote54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in AstraZeneca the General Court considered that the company’s practice of misusing the patent system had the potential of reducing its incentives to innovate and was anticompetitive</w:t>
      </w:r>
      <w:r w:rsidRPr="009F214B">
        <w:rPr>
          <w:sz w:val="8"/>
        </w:rPr>
        <w:t xml:space="preserve">.Footnote70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innovate,Footnote81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patents</w:t>
      </w:r>
      <w:r w:rsidRPr="009F214B">
        <w:rPr>
          <w:sz w:val="8"/>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2FAE0555" w14:textId="77777777" w:rsidR="004A5AE4" w:rsidRPr="009F214B" w:rsidRDefault="004A5AE4" w:rsidP="004A5AE4"/>
    <w:p w14:paraId="420F68FE" w14:textId="77777777" w:rsidR="004A5AE4" w:rsidRPr="009F214B" w:rsidRDefault="004A5AE4" w:rsidP="004A5AE4">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643BAD51" w14:textId="77777777" w:rsidR="004A5AE4" w:rsidRPr="009F214B" w:rsidRDefault="004A5AE4" w:rsidP="004A5AE4">
      <w:r w:rsidRPr="009F214B">
        <w:t>---AT: Cooperation Thesis</w:t>
      </w:r>
    </w:p>
    <w:p w14:paraId="6074DC7B" w14:textId="77777777" w:rsidR="004A5AE4" w:rsidRPr="009F214B" w:rsidRDefault="004A5AE4" w:rsidP="004A5AE4">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14" w:history="1">
        <w:r w:rsidRPr="009F214B">
          <w:rPr>
            <w:rStyle w:val="Hyperlink"/>
          </w:rPr>
          <w:t>https://www.tandfonline.com/doi/full/10.1080/25751654.2021.1890867</w:t>
        </w:r>
      </w:hyperlink>
      <w:r w:rsidRPr="009F214B">
        <w:t>] Justin</w:t>
      </w:r>
    </w:p>
    <w:p w14:paraId="7E3B55A3" w14:textId="77777777" w:rsidR="004A5AE4" w:rsidRPr="009F214B" w:rsidRDefault="004A5AE4" w:rsidP="004A5AE4">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highlight w:val="green"/>
        </w:rPr>
        <w:t>w</w:t>
      </w:r>
      <w:r w:rsidRPr="009F214B">
        <w:rPr>
          <w:rStyle w:val="Emphasis"/>
          <w:sz w:val="24"/>
        </w:rPr>
        <w:t xml:space="preserve">eapons of </w:t>
      </w:r>
      <w:r w:rsidRPr="009F214B">
        <w:rPr>
          <w:rStyle w:val="Emphasis"/>
          <w:sz w:val="24"/>
          <w:highlight w:val="green"/>
        </w:rPr>
        <w:t>m</w:t>
      </w:r>
      <w:r w:rsidRPr="009F214B">
        <w:rPr>
          <w:rStyle w:val="Emphasis"/>
          <w:sz w:val="24"/>
        </w:rPr>
        <w:t xml:space="preserve">ass </w:t>
      </w:r>
      <w:r w:rsidRPr="009F214B">
        <w:rPr>
          <w:rStyle w:val="Emphasis"/>
          <w:sz w:val="24"/>
          <w:highlight w:val="green"/>
        </w:rPr>
        <w:t>d</w:t>
      </w:r>
      <w:r w:rsidRPr="009F214B">
        <w:rPr>
          <w:rStyle w:val="Emphasis"/>
          <w:sz w:val="24"/>
        </w:rPr>
        <w:t xml:space="preserve">estruction </w:t>
      </w:r>
      <w:r w:rsidRPr="009F214B">
        <w:rPr>
          <w:rStyle w:val="Emphasis"/>
        </w:rPr>
        <w:t xml:space="preserve">under </w:t>
      </w:r>
      <w:r w:rsidRPr="009F214B">
        <w:rPr>
          <w:rStyle w:val="Emphasis"/>
          <w:sz w:val="24"/>
        </w:rPr>
        <w:t>pandemic conditions</w:t>
      </w:r>
      <w:r w:rsidRPr="009F214B">
        <w:rPr>
          <w:sz w:val="18"/>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rPr>
        <w:t xml:space="preserve">prompt </w:t>
      </w:r>
      <w:r w:rsidRPr="009F214B">
        <w:rPr>
          <w:rStyle w:val="Emphasis"/>
          <w:sz w:val="24"/>
          <w:highlight w:val="green"/>
        </w:rPr>
        <w:t>aggressive</w:t>
      </w:r>
      <w:r w:rsidRPr="009F214B">
        <w:rPr>
          <w:rStyle w:val="Emphasis"/>
          <w:sz w:val="24"/>
        </w:rPr>
        <w:t xml:space="preserve"> and counterintuitive </w:t>
      </w:r>
      <w:r w:rsidRPr="009F214B">
        <w:rPr>
          <w:rStyle w:val="Emphasis"/>
          <w:sz w:val="24"/>
          <w:highlight w:val="green"/>
        </w:rPr>
        <w:t>actions</w:t>
      </w:r>
      <w:r w:rsidRPr="009F214B">
        <w:rPr>
          <w:sz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highlight w:val="green"/>
        </w:rPr>
        <w:t>risk of</w:t>
      </w:r>
      <w:r w:rsidRPr="009F214B">
        <w:rPr>
          <w:rStyle w:val="Emphasis"/>
          <w:sz w:val="24"/>
        </w:rPr>
        <w:t xml:space="preserve"> the </w:t>
      </w:r>
      <w:r w:rsidRPr="009F214B">
        <w:rPr>
          <w:rStyle w:val="Emphasis"/>
          <w:sz w:val="24"/>
          <w:highlight w:val="green"/>
        </w:rPr>
        <w:t>use</w:t>
      </w:r>
      <w:r w:rsidRPr="009F214B">
        <w:rPr>
          <w:rStyle w:val="Emphasis"/>
          <w:sz w:val="24"/>
        </w:rPr>
        <w:t xml:space="preserve"> of weapons of mass destruction</w:t>
      </w:r>
      <w:r w:rsidRPr="009F214B">
        <w:rPr>
          <w:sz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highlight w:val="green"/>
        </w:rPr>
        <w:t>destabilize</w:t>
      </w:r>
      <w:r w:rsidRPr="009F214B">
        <w:rPr>
          <w:rStyle w:val="Emphasis"/>
          <w:sz w:val="24"/>
        </w:rPr>
        <w:t xml:space="preserve"> a </w:t>
      </w:r>
      <w:r w:rsidRPr="001C534D">
        <w:rPr>
          <w:rStyle w:val="Emphasis"/>
          <w:sz w:val="24"/>
        </w:rPr>
        <w:t>nuclear-prone conflict by</w:t>
      </w:r>
      <w:r w:rsidRPr="009F214B">
        <w:rPr>
          <w:rStyle w:val="Emphasis"/>
          <w:sz w:val="24"/>
          <w:highlight w:val="green"/>
        </w:rPr>
        <w:t xml:space="preserve"> incapacitating</w:t>
      </w:r>
      <w:r w:rsidRPr="009F214B">
        <w:rPr>
          <w:rStyle w:val="Emphasis"/>
          <w:sz w:val="24"/>
        </w:rPr>
        <w:t xml:space="preserve"> the supreme nuclear commander</w:t>
      </w:r>
      <w:r w:rsidRPr="009F214B">
        <w:rPr>
          <w:sz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highlight w:val="green"/>
        </w:rPr>
        <w:t>creating uncertainty</w:t>
      </w:r>
      <w:r w:rsidRPr="009F214B">
        <w:rPr>
          <w:rStyle w:val="Emphasis"/>
          <w:sz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highlight w:val="green"/>
        </w:rPr>
        <w:t>cover for</w:t>
      </w:r>
      <w:r w:rsidRPr="009F214B">
        <w:rPr>
          <w:rStyle w:val="Emphasis"/>
          <w:sz w:val="24"/>
        </w:rPr>
        <w:t xml:space="preserve"> political or military </w:t>
      </w:r>
      <w:r w:rsidRPr="009F214B">
        <w:rPr>
          <w:rStyle w:val="Emphasis"/>
          <w:sz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highlight w:val="green"/>
        </w:rPr>
        <w:t>increase</w:t>
      </w:r>
      <w:r w:rsidRPr="009F214B">
        <w:rPr>
          <w:rStyle w:val="Emphasis"/>
          <w:sz w:val="24"/>
        </w:rPr>
        <w:t xml:space="preserve"> the </w:t>
      </w:r>
      <w:r w:rsidRPr="009F214B">
        <w:rPr>
          <w:rStyle w:val="Emphasis"/>
          <w:sz w:val="24"/>
          <w:highlight w:val="green"/>
        </w:rPr>
        <w:t xml:space="preserve">isolation </w:t>
      </w:r>
      <w:r w:rsidRPr="009F214B">
        <w:rPr>
          <w:rStyle w:val="Emphasis"/>
          <w:sz w:val="24"/>
        </w:rPr>
        <w:t xml:space="preserve">and </w:t>
      </w:r>
      <w:r w:rsidRPr="009F214B">
        <w:rPr>
          <w:rStyle w:val="Emphasis"/>
          <w:sz w:val="24"/>
          <w:highlight w:val="green"/>
        </w:rPr>
        <w:t>sanctions</w:t>
      </w:r>
      <w:r w:rsidRPr="009F214B">
        <w:rPr>
          <w:sz w:val="18"/>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rPr>
        <w:t>cascading effects on the risk of nuclear war.</w:t>
      </w:r>
    </w:p>
    <w:p w14:paraId="45515131" w14:textId="77777777" w:rsidR="004A5AE4" w:rsidRDefault="004A5AE4" w:rsidP="004A5AE4"/>
    <w:p w14:paraId="5BA48BC2" w14:textId="77777777" w:rsidR="004A5AE4" w:rsidRDefault="004A5AE4" w:rsidP="004A5AE4">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52926BD7" w14:textId="77777777" w:rsidR="004A5AE4" w:rsidRPr="00F44631" w:rsidRDefault="004A5AE4" w:rsidP="004A5AE4">
      <w:r w:rsidRPr="00546B9C">
        <w:rPr>
          <w:rStyle w:val="Style13ptBold"/>
        </w:rPr>
        <w:t>ICG 20</w:t>
      </w:r>
      <w:r>
        <w:t xml:space="preserve"> [International Crises Group; 3/24/2020; </w:t>
      </w:r>
      <w:r w:rsidRPr="00F44631">
        <w:t>The International Crisis Group is an independent organisation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15" w:history="1">
        <w:r w:rsidRPr="00B856FB">
          <w:rPr>
            <w:rStyle w:val="Hyperlink"/>
          </w:rPr>
          <w:t>https://www.crisisgroup.org/global/sb4-covid-19-and-conflict-seven-trends-watch</w:t>
        </w:r>
      </w:hyperlink>
      <w:r>
        <w:t>] Justin</w:t>
      </w:r>
    </w:p>
    <w:p w14:paraId="563FF331" w14:textId="77777777" w:rsidR="004A5AE4" w:rsidRDefault="004A5AE4" w:rsidP="004A5AE4">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 w:val="24"/>
          <w:highlight w:val="green"/>
        </w:rPr>
        <w:t>weaken</w:t>
      </w:r>
      <w:r w:rsidRPr="00546B9C">
        <w:rPr>
          <w:rStyle w:val="Emphasis"/>
          <w:sz w:val="24"/>
        </w:rPr>
        <w:t xml:space="preserve"> the capacity of </w:t>
      </w:r>
      <w:r w:rsidRPr="00546B9C">
        <w:rPr>
          <w:rStyle w:val="Emphasis"/>
          <w:sz w:val="24"/>
          <w:highlight w:val="green"/>
        </w:rPr>
        <w:t>international institutions</w:t>
      </w:r>
      <w:r w:rsidRPr="00546B9C">
        <w:rPr>
          <w:sz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t>restrictions associated with the disease</w:t>
      </w:r>
      <w:r w:rsidRPr="00721E9B">
        <w:rPr>
          <w:u w:val="single"/>
        </w:rPr>
        <w:t xml:space="preserve"> will </w:t>
      </w:r>
      <w:r w:rsidRPr="00546B9C">
        <w:rPr>
          <w:rStyle w:val="Emphasis"/>
          <w:highlight w:val="green"/>
        </w:rPr>
        <w:t>impede humanitarian supply chains</w:t>
      </w:r>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organisations have </w:t>
      </w:r>
      <w:r w:rsidRPr="00546B9C">
        <w:rPr>
          <w:rStyle w:val="Emphasis"/>
          <w:highlight w:val="green"/>
        </w:rPr>
        <w:t>suspended diplomatic initiatives</w:t>
      </w:r>
      <w:r w:rsidRPr="00546B9C">
        <w:rPr>
          <w:sz w:val="8"/>
        </w:rPr>
        <w:t xml:space="preserve"> in areas ranging from the South Caucasus to West Africa, while the envoy of the International 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 w:val="24"/>
          <w:highlight w:val="green"/>
        </w:rPr>
        <w:t>crucial</w:t>
      </w:r>
      <w:r w:rsidRPr="00546B9C">
        <w:rPr>
          <w:sz w:val="10"/>
        </w:rPr>
        <w:t xml:space="preserve"> </w:t>
      </w:r>
      <w:r w:rsidRPr="00546B9C">
        <w:rPr>
          <w:sz w:val="8"/>
        </w:rPr>
        <w:t xml:space="preserve">intra-Afghan </w:t>
      </w:r>
      <w:r w:rsidRPr="00546B9C">
        <w:rPr>
          <w:rStyle w:val="Emphasis"/>
          <w:sz w:val="24"/>
          <w:highlight w:val="green"/>
        </w:rPr>
        <w:t>peace talks</w:t>
      </w:r>
      <w:r w:rsidRPr="00546B9C">
        <w:rPr>
          <w:rStyle w:val="Emphasis"/>
          <w:sz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Mauritania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 w:val="24"/>
          <w:highlight w:val="green"/>
        </w:rPr>
        <w:t>blow to</w:t>
      </w:r>
      <w:r w:rsidRPr="00546B9C">
        <w:rPr>
          <w:rStyle w:val="Emphasis"/>
          <w:sz w:val="24"/>
        </w:rPr>
        <w:t xml:space="preserve"> efforts to boost </w:t>
      </w:r>
      <w:r w:rsidRPr="00546B9C">
        <w:rPr>
          <w:rStyle w:val="Emphasis"/>
          <w:sz w:val="24"/>
          <w:highlight w:val="green"/>
        </w:rPr>
        <w:t>counter-terrorism</w:t>
      </w:r>
      <w:r w:rsidRPr="00546B9C">
        <w:rPr>
          <w:rStyle w:val="Emphasis"/>
          <w:sz w:val="24"/>
        </w:rPr>
        <w:t xml:space="preserve"> operations</w:t>
      </w:r>
      <w:r w:rsidRPr="00546B9C">
        <w:rPr>
          <w:sz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organisations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a number of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F44631">
        <w:rPr>
          <w:highlight w:val="green"/>
          <w:u w:val="single"/>
        </w:rPr>
        <w:t xml:space="preserve">acting as a </w:t>
      </w:r>
      <w:r w:rsidRPr="00546B9C">
        <w:rPr>
          <w:rStyle w:val="Emphasis"/>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protests against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 w:val="24"/>
          <w:highlight w:val="green"/>
        </w:rPr>
        <w:t>temporary and misleading</w:t>
      </w:r>
      <w:r w:rsidRPr="00546B9C">
        <w:rPr>
          <w:rStyle w:val="Emphasis"/>
          <w:sz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r w:rsidRPr="00546B9C">
        <w:rPr>
          <w:rStyle w:val="Emphasis"/>
        </w:rPr>
        <w:t>overstretched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r w:rsidRPr="00546B9C">
        <w:rPr>
          <w:rStyle w:val="Emphasis"/>
        </w:rPr>
        <w:t>Brazil</w:t>
      </w:r>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Modelo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whether or not the countries in question have experienced major outbreaks of the disease, although the danger in those that have will be magnified. A global recession of as yet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labour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labourers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to try to </w:t>
      </w:r>
      <w:r w:rsidRPr="00546B9C">
        <w:rPr>
          <w:rStyle w:val="Emphasis"/>
          <w:sz w:val="24"/>
        </w:rPr>
        <w:t>exploit COVID-19</w:t>
      </w:r>
      <w:r w:rsidRPr="00546B9C">
        <w:rPr>
          <w:rStyle w:val="Emphasis"/>
        </w:rPr>
        <w:t xml:space="preserve">, either to </w:t>
      </w:r>
      <w:r w:rsidRPr="00546B9C">
        <w:rPr>
          <w:rStyle w:val="Emphasis"/>
          <w:sz w:val="24"/>
        </w:rPr>
        <w:t xml:space="preserve">solidify power </w:t>
      </w:r>
      <w:r w:rsidRPr="00546B9C">
        <w:rPr>
          <w:rStyle w:val="Emphasis"/>
        </w:rPr>
        <w:t xml:space="preserve">at home or </w:t>
      </w:r>
      <w:r w:rsidRPr="00546B9C">
        <w:rPr>
          <w:rStyle w:val="Emphasis"/>
          <w:sz w:val="24"/>
        </w:rPr>
        <w:t>pursue their interests abroad</w:t>
      </w:r>
      <w:r w:rsidRPr="00546B9C">
        <w:rPr>
          <w:sz w:val="8"/>
        </w:rPr>
        <w:t xml:space="preserve">. In the short term, many governments seem confused by the speed, reach and danger of the outbreak and, in some cases, the disease has infected political elites. An outbreak in Brazil’s isolated capital, Brasilia, has sickened a large number of officials and politicians. In Iran, there have been dozens of cases among senior officials and parliamentarians. In Burkina Faso, where the government is already struggling with the collapse of state authority in large parts of the country, a rash of cases has hit cabinet members. The secondvice president of the parliament was the first recorded fatality in sub-Saharan Africa. In such instances, the disease is more likely to weaken authorities’ ability to make decisions about both health issues and other pressing crises. Nonetheless, as the crisis goes on, some leaders could order restrictive measures that make public health sense at the peak of the crisis and then extend them in the hope of quashing dissent once the disease declines. Such measures could include indefinite bans on large public gatherings – which many governments have already instituted to stop community spread of COVID-19 – to prevent public protests. Here again there are precedents from West Africa’s Ebola crisis: local civil society groups and opposition parties claim that the authorities prohibited meetings for longer than necessary as a way of suppressing legitimate protests. A harbinger of what is to come may have appeared in Hungary, where Prime Minister Viktor Orban asked parliament on 21 March to indefinitely extend a state of emergency that prescribes five-year prison sentences for those disseminating false information or obstructing the state’s crisis response. There is ample room for political leaders to try to exploit COVID-19. </w:t>
      </w:r>
      <w:r w:rsidRPr="00F44631">
        <w:rPr>
          <w:u w:val="single"/>
        </w:rPr>
        <w:t xml:space="preserve">Elections scheduled for the first half of 2020, and perhaps later, are also </w:t>
      </w:r>
      <w:r w:rsidRPr="00546B9C">
        <w:rPr>
          <w:rStyle w:val="Emphasis"/>
        </w:rPr>
        <w:t>liable to be postponed</w:t>
      </w:r>
      <w:r w:rsidRPr="00546B9C">
        <w:rPr>
          <w:sz w:val="8"/>
        </w:rPr>
        <w:t xml:space="preserve">; here too, the immediate public health justification may be valid but </w:t>
      </w:r>
      <w:r w:rsidRPr="00F44631">
        <w:rPr>
          <w:u w:val="single"/>
        </w:rPr>
        <w:t xml:space="preserve">the temptation to </w:t>
      </w:r>
      <w:r w:rsidRPr="00546B9C">
        <w:rPr>
          <w:rStyle w:val="Emphasis"/>
        </w:rPr>
        <w:t>use the virus as a pretext for further delays and narrowing of political space could well exist</w:t>
      </w:r>
      <w:r w:rsidRPr="00546B9C">
        <w:rPr>
          <w:sz w:val="8"/>
        </w:rPr>
        <w:t xml:space="preserve">. Indeed, there are likely to be good practical reasons for delaying voting in such cases. In addition to complicating domestic planning, the pandemic will obstruct the deployment of international electoral support and, where planned, observation missions. Still, </w:t>
      </w:r>
      <w:r w:rsidRPr="00F44631">
        <w:rPr>
          <w:u w:val="single"/>
        </w:rPr>
        <w:t xml:space="preserve">opposition parties are likely to suspect </w:t>
      </w:r>
      <w:r w:rsidRPr="00546B9C">
        <w:rPr>
          <w:rStyle w:val="Emphasis"/>
        </w:rPr>
        <w:t>foul play</w:t>
      </w:r>
      <w:r w:rsidRPr="00F44631">
        <w:rPr>
          <w:u w:val="single"/>
        </w:rPr>
        <w:t xml:space="preserve">, especially in countries where political trust is low, there has been recent instability, or the government enjoys </w:t>
      </w:r>
      <w:r w:rsidRPr="00546B9C">
        <w:rPr>
          <w:rStyle w:val="Emphasis"/>
        </w:rPr>
        <w:t>dubious legitimacy</w:t>
      </w:r>
      <w:r w:rsidRPr="00F44631">
        <w:rPr>
          <w:u w:val="single"/>
        </w:rPr>
        <w:t xml:space="preserve"> or has a history of manipulating electoral calendars.</w:t>
      </w:r>
      <w:r>
        <w:rPr>
          <w:u w:val="single"/>
        </w:rPr>
        <w:t xml:space="preserve"> </w:t>
      </w:r>
      <w:r w:rsidRPr="00546B9C">
        <w:rPr>
          <w:sz w:val="8"/>
        </w:rPr>
        <w:t xml:space="preserve">Again, there are already examples. The interim president in Bolivia, Jeanine Añez, announced on 21 March that the presidential election planned for 3 May to find a full-time replacement for Evo Morales – whom the military ousted after controversial polls in 2019 – would be delayed to an unspecified future date. In Sri Lanka, an Election Commission decision to postpone parliamentary elections for public health reasons could grant President Gotabaya Rajapaksa – a hardline nationalist associated with human rights abuses directed at minorities and political critics – enhanced powers. Although Rajapaksa initially wanted the polls to go ahead (reflecting expectations of a landslide victory), should he refuse to recall parliament while elections remain on hold, the length and legality of his interim powers may well stir controversy. </w:t>
      </w:r>
      <w:r w:rsidRPr="00F44631">
        <w:rPr>
          <w:u w:val="single"/>
        </w:rPr>
        <w:t xml:space="preserve">Some leaders may also see </w:t>
      </w:r>
      <w:r w:rsidRPr="00546B9C">
        <w:rPr>
          <w:rStyle w:val="Emphasis"/>
        </w:rPr>
        <w:t xml:space="preserve">COVID-19 as cover to </w:t>
      </w:r>
      <w:r w:rsidRPr="00546B9C">
        <w:rPr>
          <w:rStyle w:val="Emphasis"/>
          <w:highlight w:val="green"/>
        </w:rPr>
        <w:t xml:space="preserve">embark on </w:t>
      </w:r>
      <w:r w:rsidRPr="00546B9C">
        <w:rPr>
          <w:rStyle w:val="Emphasis"/>
          <w:sz w:val="24"/>
          <w:highlight w:val="green"/>
        </w:rPr>
        <w:t>destabilising</w:t>
      </w:r>
      <w:r w:rsidRPr="00546B9C">
        <w:rPr>
          <w:rStyle w:val="Emphasis"/>
          <w:sz w:val="24"/>
        </w:rPr>
        <w:t xml:space="preserve"> foreign </w:t>
      </w:r>
      <w:r w:rsidRPr="00546B9C">
        <w:rPr>
          <w:rStyle w:val="Emphasis"/>
          <w:sz w:val="24"/>
          <w:highlight w:val="green"/>
        </w:rPr>
        <w:t>adventures</w:t>
      </w:r>
      <w:r w:rsidRPr="00546B9C">
        <w:rPr>
          <w:sz w:val="8"/>
        </w:rPr>
        <w:t xml:space="preserve">, whether </w:t>
      </w:r>
      <w:r w:rsidRPr="00F44631">
        <w:rPr>
          <w:u w:val="single"/>
        </w:rPr>
        <w:t xml:space="preserve">to </w:t>
      </w:r>
      <w:r w:rsidRPr="00F44631">
        <w:rPr>
          <w:highlight w:val="green"/>
          <w:u w:val="single"/>
        </w:rPr>
        <w:t xml:space="preserve">deflect </w:t>
      </w:r>
      <w:r w:rsidRPr="00546B9C">
        <w:rPr>
          <w:rStyle w:val="Emphasis"/>
          <w:highlight w:val="green"/>
        </w:rPr>
        <w:t>domestic discontent or</w:t>
      </w:r>
      <w:r w:rsidRPr="00546B9C">
        <w:rPr>
          <w:rStyle w:val="Emphasis"/>
        </w:rPr>
        <w:t xml:space="preserve"> because they </w:t>
      </w:r>
      <w:r w:rsidRPr="00546B9C">
        <w:rPr>
          <w:rStyle w:val="Emphasis"/>
          <w:highlight w:val="green"/>
        </w:rPr>
        <w:t xml:space="preserve">sense they will face </w:t>
      </w:r>
      <w:r w:rsidRPr="00546B9C">
        <w:rPr>
          <w:rStyle w:val="Emphasis"/>
          <w:sz w:val="24"/>
          <w:highlight w:val="green"/>
        </w:rPr>
        <w:t>little pushback amid</w:t>
      </w:r>
      <w:r w:rsidRPr="00546B9C">
        <w:rPr>
          <w:rStyle w:val="Emphasis"/>
          <w:sz w:val="24"/>
        </w:rPr>
        <w:t xml:space="preserve"> the global health </w:t>
      </w:r>
      <w:r w:rsidRPr="00546B9C">
        <w:rPr>
          <w:rStyle w:val="Emphasis"/>
          <w:sz w:val="24"/>
          <w:highlight w:val="green"/>
        </w:rPr>
        <w:t>crisis</w:t>
      </w:r>
      <w:r w:rsidRPr="00546B9C">
        <w:rPr>
          <w:rStyle w:val="Emphasis"/>
          <w:sz w:val="24"/>
        </w:rPr>
        <w:t xml:space="preserve">. </w:t>
      </w:r>
      <w:r w:rsidRPr="00546B9C">
        <w:rPr>
          <w:sz w:val="8"/>
        </w:rPr>
        <w:t xml:space="preserve">No such case has yet surfaced, and there is a risk that analysts will now attribute crises to COVID-19 that are better explained by other factors. Still, </w:t>
      </w:r>
      <w:r w:rsidRPr="00F44631">
        <w:rPr>
          <w:u w:val="single"/>
        </w:rPr>
        <w:t xml:space="preserve">at a time when the </w:t>
      </w:r>
      <w:r w:rsidRPr="00546B9C">
        <w:rPr>
          <w:rStyle w:val="Emphasis"/>
        </w:rPr>
        <w:t>pandemic</w:t>
      </w:r>
      <w:r w:rsidRPr="00F44631">
        <w:rPr>
          <w:u w:val="single"/>
        </w:rPr>
        <w:t xml:space="preserve"> is </w:t>
      </w:r>
      <w:r w:rsidRPr="00546B9C">
        <w:rPr>
          <w:rStyle w:val="Emphasis"/>
          <w:sz w:val="24"/>
        </w:rPr>
        <w:t>distracting major powers</w:t>
      </w:r>
      <w:r w:rsidRPr="00546B9C">
        <w:rPr>
          <w:sz w:val="24"/>
          <w:u w:val="single"/>
        </w:rPr>
        <w:t xml:space="preserve"> </w:t>
      </w:r>
      <w:r w:rsidRPr="00F44631">
        <w:rPr>
          <w:u w:val="single"/>
        </w:rPr>
        <w:t xml:space="preserve">and </w:t>
      </w:r>
      <w:r w:rsidRPr="00546B9C">
        <w:rPr>
          <w:rStyle w:val="Emphasis"/>
          <w:sz w:val="24"/>
        </w:rPr>
        <w:t>multilateral organisations</w:t>
      </w:r>
      <w:r w:rsidRPr="00F44631">
        <w:rPr>
          <w:u w:val="single"/>
        </w:rPr>
        <w:t xml:space="preserve">, some </w:t>
      </w:r>
      <w:r w:rsidRPr="00F44631">
        <w:rPr>
          <w:highlight w:val="green"/>
          <w:u w:val="single"/>
        </w:rPr>
        <w:t xml:space="preserve">leaders may </w:t>
      </w:r>
      <w:r w:rsidRPr="00F44631">
        <w:rPr>
          <w:u w:val="single"/>
        </w:rPr>
        <w:t xml:space="preserve">surmise that they can </w:t>
      </w:r>
      <w:r w:rsidRPr="00F44631">
        <w:rPr>
          <w:highlight w:val="green"/>
          <w:u w:val="single"/>
        </w:rPr>
        <w:t>assert themselves in ways</w:t>
      </w:r>
      <w:r w:rsidRPr="00F44631">
        <w:rPr>
          <w:u w:val="single"/>
        </w:rPr>
        <w:t xml:space="preserve"> that they would </w:t>
      </w:r>
      <w:r w:rsidRPr="00546B9C">
        <w:rPr>
          <w:rStyle w:val="Emphasis"/>
          <w:sz w:val="24"/>
          <w:highlight w:val="green"/>
        </w:rPr>
        <w:t>otherwise</w:t>
      </w:r>
      <w:r w:rsidRPr="00546B9C">
        <w:rPr>
          <w:rStyle w:val="Emphasis"/>
          <w:sz w:val="24"/>
        </w:rPr>
        <w:t xml:space="preserve"> deem </w:t>
      </w:r>
      <w:r w:rsidRPr="00546B9C">
        <w:rPr>
          <w:rStyle w:val="Emphasis"/>
          <w:sz w:val="24"/>
          <w:highlight w:val="green"/>
        </w:rPr>
        <w:t>too risky</w:t>
      </w:r>
      <w:r w:rsidRPr="00546B9C">
        <w:rPr>
          <w:sz w:val="8"/>
        </w:rPr>
        <w:t xml:space="preserve">. A spate of attacks against U.S. targets by Iranian-backed Shiite militias in Iraq may well be part of a pre-existing effort by Tehran to push the U.S. out of the Middle East. But with Iran’s leadership already under enormous domestic pressure, the toll taken by the coronavirus might also affect its calculus. As we wrote, “feeling besieged and with no obvious diplomatic exit ramp, Iran might conclude that only a confrontation with the United States might change a trajectory that’s heading in a very dangerous direction”. Similarly, </w:t>
      </w:r>
      <w:r w:rsidRPr="00F44631">
        <w:rPr>
          <w:u w:val="single"/>
        </w:rPr>
        <w:t xml:space="preserve">the crisis may create openings for </w:t>
      </w:r>
      <w:r w:rsidRPr="00546B9C">
        <w:rPr>
          <w:rStyle w:val="Emphasis"/>
          <w:highlight w:val="green"/>
        </w:rPr>
        <w:t>jihadist groups</w:t>
      </w:r>
      <w:r w:rsidRPr="00546B9C">
        <w:rPr>
          <w:rStyle w:val="Emphasis"/>
        </w:rPr>
        <w:t xml:space="preserve"> to </w:t>
      </w:r>
      <w:r w:rsidRPr="00546B9C">
        <w:rPr>
          <w:rStyle w:val="Emphasis"/>
          <w:highlight w:val="green"/>
        </w:rPr>
        <w:t xml:space="preserve">launch </w:t>
      </w:r>
      <w:r w:rsidRPr="00546B9C">
        <w:rPr>
          <w:rStyle w:val="Emphasis"/>
          <w:sz w:val="24"/>
          <w:highlight w:val="green"/>
        </w:rPr>
        <w:t>new offensives against weakened governments</w:t>
      </w:r>
      <w:r w:rsidRPr="00546B9C">
        <w:rPr>
          <w:rStyle w:val="Emphasis"/>
          <w:sz w:val="24"/>
        </w:rPr>
        <w:t xml:space="preserve"> </w:t>
      </w:r>
      <w:r w:rsidRPr="00546B9C">
        <w:rPr>
          <w:rStyle w:val="Emphasis"/>
        </w:rPr>
        <w:t>in Africa and the Middle East</w:t>
      </w:r>
      <w:r w:rsidRPr="00546B9C">
        <w:rPr>
          <w:sz w:val="8"/>
        </w:rPr>
        <w:t>. To date, neither ISIS nor any of al-Qaeda’s various branches has displayed a clear strategic vision relating to the pandemic (although ISIS has circulated health guidance to its militants on how to deal with the disease based on sayings by the Prophet Muhammad). Nonetheless, as Crisis Group has previously argued, jihadist forces tend to “exploit disorder”, gaining territory and adherents where conflicts already exist or weak states face social turmoil. ISIS, for example, used the post-2011 chaos in Syria to gain a level of power that would otherwise have been impossible. It is possible that social and political disorder may create similar openings for jihadist actors as the crisis goes on. Conversely, those groups – such as al-Shabaab in Somalia – that control significant swathes of territory could, like governments, face a surge of public discontent if they cannot keep COVID-19 in check.</w:t>
      </w:r>
    </w:p>
    <w:p w14:paraId="6E6181B4" w14:textId="77777777" w:rsidR="004A5AE4" w:rsidRPr="009F214B" w:rsidRDefault="004A5AE4" w:rsidP="004A5AE4">
      <w:pPr>
        <w:pStyle w:val="Heading4"/>
        <w:rPr>
          <w:rFonts w:cs="Calibri"/>
        </w:rPr>
      </w:pPr>
      <w:r w:rsidRPr="009F214B">
        <w:rPr>
          <w:rFonts w:cs="Calibri"/>
        </w:rPr>
        <w:t xml:space="preserve">American vaccine diplomacy is </w:t>
      </w:r>
      <w:r w:rsidRPr="009F214B">
        <w:rPr>
          <w:rFonts w:cs="Calibri"/>
          <w:u w:val="single"/>
        </w:rPr>
        <w:t>failing</w:t>
      </w:r>
      <w:r w:rsidRPr="009F214B">
        <w:rPr>
          <w:rFonts w:cs="Calibri"/>
        </w:rPr>
        <w:t xml:space="preserve"> in Latin America – that allows for </w:t>
      </w:r>
      <w:r w:rsidRPr="009F214B">
        <w:rPr>
          <w:rFonts w:cs="Calibri"/>
          <w:u w:val="single"/>
        </w:rPr>
        <w:t>Chinese influence</w:t>
      </w:r>
      <w:r w:rsidRPr="009F214B">
        <w:rPr>
          <w:rFonts w:cs="Calibri"/>
        </w:rPr>
        <w:t xml:space="preserve">. Only the plan can </w:t>
      </w:r>
      <w:r w:rsidRPr="009F214B">
        <w:rPr>
          <w:rFonts w:cs="Calibri"/>
          <w:u w:val="single"/>
        </w:rPr>
        <w:t>return the world back to a US led order</w:t>
      </w:r>
      <w:r w:rsidRPr="009F214B">
        <w:rPr>
          <w:rFonts w:cs="Calibri"/>
        </w:rPr>
        <w:t>.</w:t>
      </w:r>
    </w:p>
    <w:p w14:paraId="2DB9CD9A" w14:textId="77777777" w:rsidR="004A5AE4" w:rsidRPr="009F214B" w:rsidRDefault="004A5AE4" w:rsidP="004A5AE4">
      <w:r w:rsidRPr="009F214B">
        <w:rPr>
          <w:rStyle w:val="Style13ptBold"/>
        </w:rPr>
        <w:t>Carman and Carl 6/15</w:t>
      </w:r>
      <w:r w:rsidRPr="009F214B">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16" w:history="1">
        <w:r w:rsidRPr="009F214B">
          <w:rPr>
            <w:rStyle w:val="Hyperlink"/>
          </w:rPr>
          <w:t>https://theglobalamericans.org/2021/06/a-u-s-vaccine-diplomacy-strategy-for-latin-america-and-the-caribbean/</w:t>
        </w:r>
      </w:hyperlink>
      <w:r w:rsidRPr="009F214B">
        <w:t xml:space="preserve">] Justin </w:t>
      </w:r>
    </w:p>
    <w:p w14:paraId="4C11667C" w14:textId="77777777" w:rsidR="004A5AE4" w:rsidRPr="009F214B" w:rsidRDefault="004A5AE4" w:rsidP="004A5AE4">
      <w:pPr>
        <w:rPr>
          <w:rStyle w:val="Emphasis"/>
        </w:rPr>
      </w:pPr>
      <w:r w:rsidRPr="009F214B">
        <w:rPr>
          <w:sz w:val="16"/>
        </w:rPr>
        <w:t xml:space="preserve">Once again, </w:t>
      </w:r>
      <w:r w:rsidRPr="009F214B">
        <w:rPr>
          <w:rStyle w:val="Emphasis"/>
        </w:rPr>
        <w:t>history seems to be repeating itself</w:t>
      </w:r>
      <w:r w:rsidRPr="009F214B">
        <w:rPr>
          <w:u w:val="single"/>
        </w:rPr>
        <w:t xml:space="preserve">. The United States, along with the </w:t>
      </w:r>
      <w:r w:rsidRPr="009F214B">
        <w:rPr>
          <w:rStyle w:val="Emphasis"/>
        </w:rPr>
        <w:t>world’s</w:t>
      </w:r>
      <w:r w:rsidRPr="009F214B">
        <w:rPr>
          <w:u w:val="single"/>
        </w:rPr>
        <w:t xml:space="preserve"> other </w:t>
      </w:r>
      <w:r w:rsidRPr="009F214B">
        <w:rPr>
          <w:rStyle w:val="Emphasis"/>
        </w:rPr>
        <w:t>rich</w:t>
      </w:r>
      <w:r w:rsidRPr="009F214B">
        <w:rPr>
          <w:u w:val="single"/>
        </w:rPr>
        <w:t xml:space="preserve"> and mostly </w:t>
      </w:r>
      <w:r w:rsidRPr="009F214B">
        <w:rPr>
          <w:rStyle w:val="Emphasis"/>
        </w:rPr>
        <w:t>Western</w:t>
      </w:r>
      <w:r w:rsidRPr="009F214B">
        <w:rPr>
          <w:u w:val="single"/>
        </w:rPr>
        <w:t xml:space="preserve"> countries, continue to be </w:t>
      </w:r>
      <w:r w:rsidRPr="009F214B">
        <w:rPr>
          <w:rStyle w:val="Emphasis"/>
        </w:rPr>
        <w:t>accused</w:t>
      </w:r>
      <w:r w:rsidRPr="009F214B">
        <w:rPr>
          <w:u w:val="single"/>
        </w:rPr>
        <w:t xml:space="preserve"> of </w:t>
      </w:r>
      <w:r w:rsidRPr="009F214B">
        <w:rPr>
          <w:rStyle w:val="Emphasis"/>
        </w:rPr>
        <w:t>hoarding medical supplies</w:t>
      </w:r>
      <w:r w:rsidRPr="009F214B">
        <w:rPr>
          <w:u w:val="single"/>
        </w:rPr>
        <w:t>, having purchased one billion surplus vaccine doses</w:t>
      </w:r>
      <w:r w:rsidRPr="009F214B">
        <w:rPr>
          <w:sz w:val="16"/>
        </w:rPr>
        <w:t xml:space="preserve"> (more than is required to vaccinate their citizens). In their absence, </w:t>
      </w:r>
      <w:r w:rsidRPr="009F214B">
        <w:rPr>
          <w:highlight w:val="green"/>
          <w:u w:val="single"/>
        </w:rPr>
        <w:t>China</w:t>
      </w:r>
      <w:r w:rsidRPr="009F214B">
        <w:rPr>
          <w:sz w:val="16"/>
        </w:rPr>
        <w:t xml:space="preserve">—and, to a lesser extent, Russia—have </w:t>
      </w:r>
      <w:r w:rsidRPr="009F214B">
        <w:rPr>
          <w:rStyle w:val="Emphasis"/>
        </w:rPr>
        <w:t xml:space="preserve">rushed to </w:t>
      </w:r>
      <w:r w:rsidRPr="009F214B">
        <w:rPr>
          <w:rStyle w:val="Emphasis"/>
          <w:highlight w:val="green"/>
        </w:rPr>
        <w:t>take advantage</w:t>
      </w:r>
      <w:r w:rsidRPr="009F214B">
        <w:rPr>
          <w:highlight w:val="green"/>
          <w:u w:val="single"/>
        </w:rPr>
        <w:t xml:space="preserve"> of </w:t>
      </w:r>
      <w:r w:rsidRPr="009F214B">
        <w:rPr>
          <w:u w:val="single"/>
        </w:rPr>
        <w:t xml:space="preserve">the </w:t>
      </w:r>
      <w:r w:rsidRPr="009F214B">
        <w:rPr>
          <w:highlight w:val="green"/>
          <w:u w:val="single"/>
        </w:rPr>
        <w:t>vaccine gap</w:t>
      </w:r>
      <w:r w:rsidRPr="009F214B">
        <w:rPr>
          <w:u w:val="single"/>
        </w:rPr>
        <w:t xml:space="preserve"> in the Global South, particularly </w:t>
      </w:r>
      <w:r w:rsidRPr="009F214B">
        <w:rPr>
          <w:highlight w:val="green"/>
          <w:u w:val="single"/>
        </w:rPr>
        <w:t xml:space="preserve">in </w:t>
      </w:r>
      <w:r w:rsidRPr="009F214B">
        <w:rPr>
          <w:rStyle w:val="Emphasis"/>
          <w:highlight w:val="green"/>
        </w:rPr>
        <w:t>Latin America</w:t>
      </w:r>
      <w:r w:rsidRPr="009F214B">
        <w:rPr>
          <w:rStyle w:val="Emphasis"/>
        </w:rPr>
        <w:t xml:space="preserve"> and the Caribbean</w:t>
      </w:r>
      <w:r w:rsidRPr="009F214B">
        <w:rPr>
          <w:u w:val="single"/>
        </w:rPr>
        <w:t xml:space="preserve">. A </w:t>
      </w:r>
      <w:r w:rsidRPr="009F214B">
        <w:rPr>
          <w:rStyle w:val="Emphasis"/>
          <w:highlight w:val="green"/>
        </w:rPr>
        <w:t>lack</w:t>
      </w:r>
      <w:r w:rsidRPr="009F214B">
        <w:rPr>
          <w:highlight w:val="green"/>
          <w:u w:val="single"/>
        </w:rPr>
        <w:t xml:space="preserve"> of </w:t>
      </w:r>
      <w:r w:rsidRPr="009F214B">
        <w:rPr>
          <w:rStyle w:val="Emphasis"/>
        </w:rPr>
        <w:t>leadership</w:t>
      </w:r>
      <w:r w:rsidRPr="009F214B">
        <w:rPr>
          <w:u w:val="single"/>
        </w:rPr>
        <w:t xml:space="preserve"> from Washington in </w:t>
      </w:r>
      <w:r w:rsidRPr="009F214B">
        <w:rPr>
          <w:rStyle w:val="Emphasis"/>
          <w:highlight w:val="green"/>
        </w:rPr>
        <w:t>sharing</w:t>
      </w:r>
      <w:r w:rsidRPr="009F214B">
        <w:rPr>
          <w:rStyle w:val="Emphasis"/>
        </w:rPr>
        <w:t xml:space="preserve"> vaccines and their </w:t>
      </w:r>
      <w:r w:rsidRPr="009F214B">
        <w:rPr>
          <w:rStyle w:val="Emphasis"/>
          <w:highlight w:val="green"/>
        </w:rPr>
        <w:t>intellectual property</w:t>
      </w:r>
      <w:r w:rsidRPr="009F214B">
        <w:rPr>
          <w:sz w:val="16"/>
        </w:rPr>
        <w:t xml:space="preserve"> (IP) earlier in the pandemic </w:t>
      </w:r>
      <w:r w:rsidRPr="009F214B">
        <w:rPr>
          <w:u w:val="single"/>
        </w:rPr>
        <w:t>has allowed its geopolitical competitors to take advantage of Latin America’s desperate need to acquire scarce vaccines</w:t>
      </w:r>
      <w:r w:rsidRPr="009F214B">
        <w:rPr>
          <w:sz w:val="16"/>
        </w:rPr>
        <w:t xml:space="preserve">. Although the region represents only eight percent of the global population, it has experienced nearly one-third of all COVID-19 deaths. Historical precedent demonstrates </w:t>
      </w:r>
      <w:r w:rsidRPr="009F214B">
        <w:rPr>
          <w:u w:val="single"/>
        </w:rPr>
        <w:t xml:space="preserve">this is not the first time that Washington’s international moral standing has been </w:t>
      </w:r>
      <w:r w:rsidRPr="009F214B">
        <w:rPr>
          <w:highlight w:val="green"/>
          <w:u w:val="single"/>
        </w:rPr>
        <w:t xml:space="preserve">damaged </w:t>
      </w:r>
      <w:r w:rsidRPr="009F214B">
        <w:rPr>
          <w:u w:val="single"/>
        </w:rPr>
        <w:t>during a global health crisis, due to the lack of political will to share lifesaving drugs and other vital resources</w:t>
      </w:r>
      <w:r w:rsidRPr="009F214B">
        <w:rPr>
          <w:sz w:val="16"/>
        </w:rPr>
        <w:t xml:space="preserve">. However, this time around, unlike in such past episodes, </w:t>
      </w:r>
      <w:r w:rsidRPr="009F214B">
        <w:rPr>
          <w:u w:val="single"/>
        </w:rPr>
        <w:t xml:space="preserve">there will be </w:t>
      </w:r>
      <w:r w:rsidRPr="009F214B">
        <w:rPr>
          <w:rStyle w:val="Emphasis"/>
        </w:rPr>
        <w:t xml:space="preserve">concrete geopolitical consequences to </w:t>
      </w:r>
      <w:r w:rsidRPr="009F214B">
        <w:rPr>
          <w:rStyle w:val="Emphasis"/>
          <w:highlight w:val="green"/>
        </w:rPr>
        <w:t>Washington’s</w:t>
      </w:r>
      <w:r w:rsidRPr="009F214B">
        <w:rPr>
          <w:rStyle w:val="Emphasis"/>
        </w:rPr>
        <w:t xml:space="preserve"> inaction.</w:t>
      </w:r>
    </w:p>
    <w:p w14:paraId="52957F35" w14:textId="77777777" w:rsidR="004A5AE4" w:rsidRPr="009F214B" w:rsidRDefault="004A5AE4" w:rsidP="004A5AE4">
      <w:pPr>
        <w:rPr>
          <w:sz w:val="16"/>
        </w:rPr>
      </w:pPr>
      <w:r w:rsidRPr="009F214B">
        <w:rPr>
          <w:sz w:val="16"/>
        </w:rPr>
        <w:t xml:space="preserve">In recent years, </w:t>
      </w:r>
      <w:r w:rsidRPr="009F214B">
        <w:rPr>
          <w:u w:val="single"/>
        </w:rPr>
        <w:t xml:space="preserve">the </w:t>
      </w:r>
      <w:r w:rsidRPr="009F214B">
        <w:rPr>
          <w:highlight w:val="green"/>
          <w:u w:val="single"/>
        </w:rPr>
        <w:t xml:space="preserve">U.S. </w:t>
      </w:r>
      <w:r w:rsidRPr="009F214B">
        <w:rPr>
          <w:u w:val="single"/>
        </w:rPr>
        <w:t xml:space="preserve">has </w:t>
      </w:r>
      <w:r w:rsidRPr="009F214B">
        <w:rPr>
          <w:rStyle w:val="Emphasis"/>
          <w:highlight w:val="green"/>
        </w:rPr>
        <w:t>lost</w:t>
      </w:r>
      <w:r w:rsidRPr="009F214B">
        <w:rPr>
          <w:rStyle w:val="Emphasis"/>
        </w:rPr>
        <w:t xml:space="preserve"> significant political and economic </w:t>
      </w:r>
      <w:r w:rsidRPr="009F214B">
        <w:rPr>
          <w:rStyle w:val="Emphasis"/>
          <w:highlight w:val="green"/>
        </w:rPr>
        <w:t>influence</w:t>
      </w:r>
      <w:r w:rsidRPr="009F214B">
        <w:rPr>
          <w:u w:val="single"/>
        </w:rPr>
        <w:t xml:space="preserve"> among its southern neighbors; without swift remedial action, its geopolitical </w:t>
      </w:r>
      <w:r w:rsidRPr="009F214B">
        <w:rPr>
          <w:highlight w:val="green"/>
          <w:u w:val="single"/>
        </w:rPr>
        <w:t>rivals</w:t>
      </w:r>
      <w:r w:rsidRPr="009F214B">
        <w:rPr>
          <w:u w:val="single"/>
        </w:rPr>
        <w:t xml:space="preserve"> may cement such losses through their campaigns of </w:t>
      </w:r>
      <w:r w:rsidRPr="009F214B">
        <w:rPr>
          <w:highlight w:val="green"/>
          <w:u w:val="single"/>
        </w:rPr>
        <w:t>vaccine diplomacy</w:t>
      </w:r>
      <w:r w:rsidRPr="009F214B">
        <w:rPr>
          <w:u w:val="single"/>
        </w:rPr>
        <w:t>. To rebuild its influence in the region, Washington will need to muster the political will to increase Latin America and the Caribbean’s access to vaccines and develop a sound strategy for its own vaccine diplomacy</w:t>
      </w:r>
      <w:r w:rsidRPr="009F214B">
        <w:rPr>
          <w:sz w:val="16"/>
        </w:rPr>
        <w:t xml:space="preserve">. Already, </w:t>
      </w:r>
      <w:r w:rsidRPr="009F214B">
        <w:rPr>
          <w:u w:val="single"/>
        </w:rPr>
        <w:t xml:space="preserve">some countries in the region have been </w:t>
      </w:r>
      <w:r w:rsidRPr="009F214B">
        <w:rPr>
          <w:rStyle w:val="Emphasis"/>
        </w:rPr>
        <w:t>sufficiently strong-armed by other global powers, the implications of which could be damaging for U.S. interests</w:t>
      </w:r>
      <w:r w:rsidRPr="009F214B">
        <w:rPr>
          <w:sz w:val="16"/>
        </w:rPr>
        <w:t>. As the world transitions into the next stage of the pandemic, those nations that continue to be most ravaged by COVID-19 will likely continue to remember which countries provided them with aid and succor in their time of need.</w:t>
      </w:r>
    </w:p>
    <w:p w14:paraId="4C3DFE21" w14:textId="77777777" w:rsidR="004A5AE4" w:rsidRPr="009F214B" w:rsidRDefault="004A5AE4" w:rsidP="004A5AE4">
      <w:pPr>
        <w:rPr>
          <w:sz w:val="16"/>
        </w:rPr>
      </w:pPr>
      <w:r w:rsidRPr="009F214B">
        <w:rPr>
          <w:sz w:val="16"/>
        </w:rPr>
        <w:t>History repeats itself</w:t>
      </w:r>
    </w:p>
    <w:p w14:paraId="014B04B8" w14:textId="77777777" w:rsidR="004A5AE4" w:rsidRPr="009F214B" w:rsidRDefault="004A5AE4" w:rsidP="004A5AE4">
      <w:pPr>
        <w:rPr>
          <w:sz w:val="16"/>
        </w:rPr>
      </w:pPr>
      <w:r w:rsidRPr="009F214B">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3600BA52" w14:textId="77777777" w:rsidR="004A5AE4" w:rsidRPr="009F214B" w:rsidRDefault="004A5AE4" w:rsidP="004A5AE4">
      <w:pPr>
        <w:rPr>
          <w:sz w:val="16"/>
        </w:rPr>
      </w:pPr>
      <w:r w:rsidRPr="009F214B">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54F8AD76" w14:textId="77777777" w:rsidR="004A5AE4" w:rsidRPr="009F214B" w:rsidRDefault="004A5AE4" w:rsidP="004A5AE4">
      <w:pPr>
        <w:rPr>
          <w:sz w:val="16"/>
        </w:rPr>
      </w:pPr>
      <w:r w:rsidRPr="009F214B">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63236CB8" w14:textId="77777777" w:rsidR="004A5AE4" w:rsidRPr="009F214B" w:rsidRDefault="004A5AE4" w:rsidP="004A5AE4">
      <w:pPr>
        <w:rPr>
          <w:sz w:val="16"/>
        </w:rPr>
      </w:pPr>
      <w:r w:rsidRPr="009F214B">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610EBB6A" w14:textId="77777777" w:rsidR="004A5AE4" w:rsidRPr="009F214B" w:rsidRDefault="004A5AE4" w:rsidP="004A5AE4">
      <w:pPr>
        <w:rPr>
          <w:sz w:val="16"/>
        </w:rPr>
      </w:pPr>
      <w:r w:rsidRPr="009F214B">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p>
    <w:p w14:paraId="0D38B2EB" w14:textId="77777777" w:rsidR="004A5AE4" w:rsidRPr="009F214B" w:rsidRDefault="004A5AE4" w:rsidP="004A5AE4">
      <w:pPr>
        <w:rPr>
          <w:sz w:val="16"/>
        </w:rPr>
      </w:pPr>
      <w:r w:rsidRPr="009F214B">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533499F1" w14:textId="77777777" w:rsidR="004A5AE4" w:rsidRPr="009F214B" w:rsidRDefault="004A5AE4" w:rsidP="004A5AE4">
      <w:pPr>
        <w:rPr>
          <w:sz w:val="16"/>
        </w:rPr>
      </w:pPr>
      <w:r w:rsidRPr="009F214B">
        <w:rPr>
          <w:sz w:val="16"/>
        </w:rPr>
        <w:t xml:space="preserve">However, unlike the unipolarity that characterized the 1990s and early 2000s, </w:t>
      </w:r>
      <w:r w:rsidRPr="009F214B">
        <w:rPr>
          <w:u w:val="single"/>
        </w:rPr>
        <w:t xml:space="preserve">the </w:t>
      </w:r>
      <w:r w:rsidRPr="009F214B">
        <w:rPr>
          <w:highlight w:val="green"/>
          <w:u w:val="single"/>
        </w:rPr>
        <w:t xml:space="preserve">U.S. </w:t>
      </w:r>
      <w:r w:rsidRPr="009F214B">
        <w:rPr>
          <w:u w:val="single"/>
        </w:rPr>
        <w:t xml:space="preserve">is </w:t>
      </w:r>
      <w:r w:rsidRPr="009F214B">
        <w:rPr>
          <w:rStyle w:val="Emphasis"/>
          <w:highlight w:val="green"/>
        </w:rPr>
        <w:t>no longer</w:t>
      </w:r>
      <w:r w:rsidRPr="009F214B">
        <w:rPr>
          <w:rStyle w:val="Emphasis"/>
        </w:rPr>
        <w:t xml:space="preserve"> the only global </w:t>
      </w:r>
      <w:r w:rsidRPr="009F214B">
        <w:rPr>
          <w:rStyle w:val="Emphasis"/>
          <w:highlight w:val="green"/>
        </w:rPr>
        <w:t>superpower</w:t>
      </w:r>
      <w:r w:rsidRPr="009F214B">
        <w:rPr>
          <w:rStyle w:val="Emphasis"/>
        </w:rPr>
        <w:t xml:space="preserve">, and the humanitarian </w:t>
      </w:r>
      <w:r w:rsidRPr="009F214B">
        <w:rPr>
          <w:rStyle w:val="Emphasis"/>
          <w:highlight w:val="green"/>
        </w:rPr>
        <w:t>decisions it makes</w:t>
      </w:r>
      <w:r w:rsidRPr="009F214B">
        <w:rPr>
          <w:rStyle w:val="Emphasis"/>
        </w:rPr>
        <w:t xml:space="preserve"> now</w:t>
      </w:r>
      <w:r w:rsidRPr="009F214B">
        <w:rPr>
          <w:sz w:val="16"/>
        </w:rPr>
        <w:t>—during a new global health crisis—</w:t>
      </w:r>
      <w:r w:rsidRPr="009F214B">
        <w:rPr>
          <w:u w:val="single"/>
        </w:rPr>
        <w:t xml:space="preserve">have the potential to be </w:t>
      </w:r>
      <w:r w:rsidRPr="009F214B">
        <w:rPr>
          <w:rStyle w:val="Emphasis"/>
        </w:rPr>
        <w:t xml:space="preserve">hugely </w:t>
      </w:r>
      <w:r w:rsidRPr="009F214B">
        <w:rPr>
          <w:rStyle w:val="Emphasis"/>
          <w:highlight w:val="green"/>
        </w:rPr>
        <w:t>consequential</w:t>
      </w:r>
      <w:r w:rsidRPr="009F214B">
        <w:rPr>
          <w:rStyle w:val="Emphasis"/>
        </w:rPr>
        <w:t xml:space="preserve"> for the country’s influence and image</w:t>
      </w:r>
      <w:r w:rsidRPr="009F214B">
        <w:rPr>
          <w:sz w:val="16"/>
        </w:rPr>
        <w:t xml:space="preserve">. Similar to its trajectory at the height of the AIDS crisis, </w:t>
      </w:r>
      <w:r w:rsidRPr="009F214B">
        <w:rPr>
          <w:u w:val="single"/>
        </w:rPr>
        <w:t>Washington only recently voiced its desire to back the WTO patent waiver proposal, having come under tremendous international pressure</w:t>
      </w:r>
      <w:r w:rsidRPr="009F214B">
        <w:rPr>
          <w:sz w:val="16"/>
        </w:rPr>
        <w:t xml:space="preserve">. Granted, the U.S. backed a patent waiver for COVID-19 vaccines much faster than it did for ARVs in the 1980s. However, </w:t>
      </w:r>
      <w:r w:rsidRPr="009F214B">
        <w:rPr>
          <w:u w:val="single"/>
        </w:rPr>
        <w:t xml:space="preserve">having been presented with a rare opportunity to make amends for past moral missteps—by </w:t>
      </w:r>
      <w:r w:rsidRPr="009F214B">
        <w:rPr>
          <w:rStyle w:val="Emphasis"/>
          <w:highlight w:val="green"/>
        </w:rPr>
        <w:t xml:space="preserve">eliminating </w:t>
      </w:r>
      <w:r w:rsidRPr="009F214B">
        <w:rPr>
          <w:rStyle w:val="Emphasis"/>
        </w:rPr>
        <w:t xml:space="preserve">vaccine </w:t>
      </w:r>
      <w:r w:rsidRPr="009F214B">
        <w:rPr>
          <w:rStyle w:val="Emphasis"/>
          <w:highlight w:val="green"/>
        </w:rPr>
        <w:t xml:space="preserve">IP </w:t>
      </w:r>
      <w:r w:rsidRPr="009F214B">
        <w:rPr>
          <w:rStyle w:val="Emphasis"/>
        </w:rPr>
        <w:t>protections</w:t>
      </w:r>
      <w:r w:rsidRPr="009F214B">
        <w:rPr>
          <w:u w:val="single"/>
        </w:rPr>
        <w:t xml:space="preserve"> to ensure that affordable, generic versions of COVID-19 vaccines could be </w:t>
      </w:r>
      <w:r w:rsidRPr="009F214B">
        <w:rPr>
          <w:rStyle w:val="Emphasis"/>
        </w:rPr>
        <w:t xml:space="preserve">manufactured en masse around the world—the </w:t>
      </w:r>
      <w:r w:rsidRPr="009F214B">
        <w:rPr>
          <w:rStyle w:val="Emphasis"/>
          <w:highlight w:val="green"/>
        </w:rPr>
        <w:t>U.S.</w:t>
      </w:r>
      <w:r w:rsidRPr="009F214B">
        <w:rPr>
          <w:rStyle w:val="Emphasis"/>
        </w:rPr>
        <w:t xml:space="preserve"> once again </w:t>
      </w:r>
      <w:r w:rsidRPr="009F214B">
        <w:rPr>
          <w:rStyle w:val="Emphasis"/>
          <w:highlight w:val="green"/>
        </w:rPr>
        <w:t>hesitated</w:t>
      </w:r>
      <w:r w:rsidRPr="009F214B">
        <w:rPr>
          <w:sz w:val="16"/>
        </w:rPr>
        <w:t>, limiting opportunities for developing nations to recover from the pandemic and again amplifying criticisms of the United States.</w:t>
      </w:r>
    </w:p>
    <w:p w14:paraId="240291B6" w14:textId="77777777" w:rsidR="004A5AE4" w:rsidRPr="009F214B" w:rsidRDefault="004A5AE4" w:rsidP="004A5AE4">
      <w:pPr>
        <w:rPr>
          <w:sz w:val="16"/>
        </w:rPr>
      </w:pPr>
      <w:r w:rsidRPr="009F214B">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119CC0D2" w14:textId="77777777" w:rsidR="004A5AE4" w:rsidRPr="009F214B" w:rsidRDefault="004A5AE4" w:rsidP="004A5AE4">
      <w:pPr>
        <w:rPr>
          <w:sz w:val="16"/>
        </w:rPr>
      </w:pPr>
      <w:r w:rsidRPr="009F214B">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459DF9A0" w14:textId="77777777" w:rsidR="004A5AE4" w:rsidRPr="009F214B" w:rsidRDefault="004A5AE4" w:rsidP="004A5AE4">
      <w:pPr>
        <w:rPr>
          <w:sz w:val="16"/>
        </w:rPr>
      </w:pPr>
      <w:r w:rsidRPr="009F214B">
        <w:rPr>
          <w:u w:val="single"/>
        </w:rPr>
        <w:t xml:space="preserve">Political leaders and activists continue to call on the West to </w:t>
      </w:r>
      <w:r w:rsidRPr="009F214B">
        <w:rPr>
          <w:rStyle w:val="Emphasis"/>
        </w:rPr>
        <w:t>support the waiving of IP protections</w:t>
      </w:r>
      <w:r w:rsidRPr="009F214B">
        <w:rPr>
          <w:u w:val="single"/>
        </w:rPr>
        <w:t xml:space="preserve">, noting that </w:t>
      </w:r>
      <w:r w:rsidRPr="009F214B">
        <w:rPr>
          <w:rStyle w:val="Emphasis"/>
        </w:rPr>
        <w:t>current projections anticipate that wealthy countries will be able to immunize their entire populations by the end of 2021</w:t>
      </w:r>
      <w:r w:rsidRPr="009F214B">
        <w:rPr>
          <w:u w:val="single"/>
        </w:rPr>
        <w:t xml:space="preserve">, while developing countries will only see the same results in the </w:t>
      </w:r>
      <w:r w:rsidRPr="009F214B">
        <w:rPr>
          <w:rStyle w:val="Emphasis"/>
        </w:rPr>
        <w:t>next three to four years</w:t>
      </w:r>
      <w:r w:rsidRPr="009F214B">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587E57F3" w14:textId="77777777" w:rsidR="004A5AE4" w:rsidRPr="009F214B" w:rsidRDefault="004A5AE4" w:rsidP="004A5AE4">
      <w:pPr>
        <w:rPr>
          <w:u w:val="single"/>
        </w:rPr>
      </w:pPr>
      <w:r w:rsidRPr="009F214B">
        <w:rPr>
          <w:rStyle w:val="Emphasis"/>
        </w:rPr>
        <w:t>Washington’s initial unwillingness to cross the pharmaceutical industry has undeniably damaged the moral standing of the United States</w:t>
      </w:r>
      <w:r w:rsidRPr="009F214B">
        <w:rPr>
          <w:sz w:val="16"/>
        </w:rPr>
        <w:t xml:space="preserve">. Moreover, </w:t>
      </w:r>
      <w:r w:rsidRPr="009F214B">
        <w:rPr>
          <w:u w:val="single"/>
        </w:rPr>
        <w:t xml:space="preserve">this decision also created a humanitarian </w:t>
      </w:r>
      <w:r w:rsidRPr="009F214B">
        <w:rPr>
          <w:highlight w:val="green"/>
          <w:u w:val="single"/>
        </w:rPr>
        <w:t>void</w:t>
      </w:r>
      <w:r w:rsidRPr="009F214B">
        <w:rPr>
          <w:u w:val="single"/>
        </w:rPr>
        <w:t xml:space="preserve"> eagerly </w:t>
      </w:r>
      <w:r w:rsidRPr="009F214B">
        <w:rPr>
          <w:highlight w:val="green"/>
          <w:u w:val="single"/>
        </w:rPr>
        <w:t xml:space="preserve">filled by </w:t>
      </w:r>
      <w:r w:rsidRPr="009F214B">
        <w:rPr>
          <w:rStyle w:val="Emphasis"/>
          <w:highlight w:val="green"/>
        </w:rPr>
        <w:t>Beijing</w:t>
      </w:r>
      <w:r w:rsidRPr="009F214B">
        <w:rPr>
          <w:sz w:val="16"/>
        </w:rPr>
        <w:t xml:space="preserve"> and Moscow, </w:t>
      </w:r>
      <w:r w:rsidRPr="009F214B">
        <w:rPr>
          <w:u w:val="single"/>
        </w:rPr>
        <w:t xml:space="preserve">as they actively seek to position themselves as the benefactors of the most COVID-19-stricken region of the world: </w:t>
      </w:r>
      <w:r w:rsidRPr="009F214B">
        <w:rPr>
          <w:rStyle w:val="Emphasis"/>
        </w:rPr>
        <w:t>Latin America and the Caribbean</w:t>
      </w:r>
      <w:r w:rsidRPr="009F214B">
        <w:rPr>
          <w:sz w:val="16"/>
        </w:rPr>
        <w:t xml:space="preserve">. To date, Russian and </w:t>
      </w:r>
      <w:r w:rsidRPr="009F214B">
        <w:rPr>
          <w:rStyle w:val="Emphasis"/>
          <w:highlight w:val="green"/>
        </w:rPr>
        <w:t>Chinese</w:t>
      </w:r>
      <w:r w:rsidRPr="009F214B">
        <w:rPr>
          <w:highlight w:val="green"/>
          <w:u w:val="single"/>
        </w:rPr>
        <w:t xml:space="preserve"> </w:t>
      </w:r>
      <w:r w:rsidRPr="009F214B">
        <w:rPr>
          <w:rStyle w:val="Emphasis"/>
          <w:highlight w:val="green"/>
        </w:rPr>
        <w:t>vaccine diplomacy</w:t>
      </w:r>
      <w:r w:rsidRPr="009F214B">
        <w:rPr>
          <w:rStyle w:val="Emphasis"/>
        </w:rPr>
        <w:t xml:space="preserve"> have already </w:t>
      </w:r>
      <w:r w:rsidRPr="009F214B">
        <w:rPr>
          <w:rStyle w:val="Emphasis"/>
          <w:highlight w:val="green"/>
        </w:rPr>
        <w:t>led to</w:t>
      </w:r>
      <w:r w:rsidRPr="009F214B">
        <w:rPr>
          <w:rStyle w:val="Emphasis"/>
        </w:rPr>
        <w:t xml:space="preserve"> economic, diplomatic, and political </w:t>
      </w:r>
      <w:r w:rsidRPr="009F214B">
        <w:rPr>
          <w:rStyle w:val="Emphasis"/>
          <w:highlight w:val="green"/>
        </w:rPr>
        <w:t>losses</w:t>
      </w:r>
      <w:r w:rsidRPr="009F214B">
        <w:rPr>
          <w:rStyle w:val="Emphasis"/>
        </w:rPr>
        <w:t xml:space="preserve"> being felt by Washington</w:t>
      </w:r>
      <w:r w:rsidRPr="009F214B">
        <w:rPr>
          <w:u w:val="single"/>
        </w:rPr>
        <w:t>; this trend</w:t>
      </w:r>
      <w:r w:rsidRPr="009F214B">
        <w:rPr>
          <w:sz w:val="16"/>
        </w:rPr>
        <w:t xml:space="preserve">, if allowed to continue, </w:t>
      </w:r>
      <w:r w:rsidRPr="009F214B">
        <w:rPr>
          <w:u w:val="single"/>
        </w:rPr>
        <w:t xml:space="preserve">will only further </w:t>
      </w:r>
      <w:r w:rsidRPr="009F214B">
        <w:rPr>
          <w:rStyle w:val="Emphasis"/>
          <w:highlight w:val="green"/>
        </w:rPr>
        <w:t>limit U.S.</w:t>
      </w:r>
      <w:r w:rsidRPr="009F214B">
        <w:rPr>
          <w:rStyle w:val="Emphasis"/>
        </w:rPr>
        <w:t xml:space="preserve"> regional </w:t>
      </w:r>
      <w:r w:rsidRPr="009F214B">
        <w:rPr>
          <w:rStyle w:val="Emphasis"/>
          <w:highlight w:val="green"/>
        </w:rPr>
        <w:t>influence</w:t>
      </w:r>
      <w:r w:rsidRPr="009F214B">
        <w:rPr>
          <w:u w:val="single"/>
        </w:rPr>
        <w:t xml:space="preserve"> with its neighbors to the south.</w:t>
      </w:r>
    </w:p>
    <w:p w14:paraId="0200E38B" w14:textId="77777777" w:rsidR="004A5AE4" w:rsidRPr="009F214B" w:rsidRDefault="004A5AE4" w:rsidP="004A5AE4">
      <w:pPr>
        <w:rPr>
          <w:sz w:val="16"/>
        </w:rPr>
      </w:pPr>
      <w:r w:rsidRPr="009F214B">
        <w:rPr>
          <w:sz w:val="16"/>
        </w:rPr>
        <w:t>A lack of strategy and political will</w:t>
      </w:r>
    </w:p>
    <w:p w14:paraId="7725EBF0" w14:textId="77777777" w:rsidR="004A5AE4" w:rsidRPr="009F214B" w:rsidRDefault="004A5AE4" w:rsidP="004A5AE4">
      <w:pPr>
        <w:rPr>
          <w:sz w:val="16"/>
        </w:rPr>
      </w:pPr>
      <w:r w:rsidRPr="009F214B">
        <w:rPr>
          <w:u w:val="single"/>
        </w:rPr>
        <w:t xml:space="preserve">In the absence of an </w:t>
      </w:r>
      <w:r w:rsidRPr="009F214B">
        <w:rPr>
          <w:rStyle w:val="Emphasis"/>
        </w:rPr>
        <w:t>effective vaccine diplomacy strategy from Washington</w:t>
      </w:r>
      <w:r w:rsidRPr="009F214B">
        <w:rPr>
          <w:u w:val="single"/>
        </w:rPr>
        <w:t>, and with the perpetuation of its current nationalistic vaccine policy, some of the pharmaceutical companies</w:t>
      </w:r>
      <w:r w:rsidRPr="009F214B">
        <w:rPr>
          <w:sz w:val="16"/>
        </w:rPr>
        <w:t xml:space="preserve"> that the U.S. so readily protects </w:t>
      </w:r>
      <w:r w:rsidRPr="009F214B">
        <w:rPr>
          <w:u w:val="single"/>
        </w:rPr>
        <w:t xml:space="preserve">have pushed countries throughout </w:t>
      </w:r>
      <w:r w:rsidRPr="009F214B">
        <w:rPr>
          <w:rStyle w:val="Emphasis"/>
        </w:rPr>
        <w:t>Latin America and the Caribbean into the waiting arms of Beijing</w:t>
      </w:r>
      <w:r w:rsidRPr="009F214B">
        <w:rPr>
          <w:sz w:val="16"/>
        </w:rPr>
        <w:t xml:space="preserve"> and Moscow. While some Latin American countries have received a few vaccines from Western companies, most nations in the region continue to struggle to obtain doses. </w:t>
      </w:r>
      <w:r w:rsidRPr="009F214B">
        <w:rPr>
          <w:u w:val="single"/>
        </w:rPr>
        <w:t>Pfizer, a U.S. pharmaceutical company, was accused of bullying Latin American countries during vaccine procurement negotiations, using its own leverage to attempt to force desperate nations to offer sovereign assets</w:t>
      </w:r>
      <w:r w:rsidRPr="009F214B">
        <w:rPr>
          <w:sz w:val="16"/>
        </w:rPr>
        <w:t>—such as their embassies—as collateral. Pfizer’s efforts resulted in a lost deal with Argentina, which has continued to grow increasingly closer to China.</w:t>
      </w:r>
    </w:p>
    <w:p w14:paraId="04D948FC" w14:textId="77777777" w:rsidR="004A5AE4" w:rsidRPr="009F214B" w:rsidRDefault="004A5AE4" w:rsidP="004A5AE4">
      <w:pPr>
        <w:rPr>
          <w:u w:val="single"/>
        </w:rPr>
      </w:pPr>
      <w:r w:rsidRPr="009F214B">
        <w:rPr>
          <w:u w:val="single"/>
        </w:rPr>
        <w:t xml:space="preserve">While the U.S. possesses a </w:t>
      </w:r>
      <w:r w:rsidRPr="009F214B">
        <w:rPr>
          <w:rStyle w:val="Emphasis"/>
        </w:rPr>
        <w:t>surplus of COVID-19 vaccines, it has failed to develop an effective, far-reaching donation strategy</w:t>
      </w:r>
      <w:r w:rsidRPr="009F214B">
        <w:rPr>
          <w:u w:val="single"/>
        </w:rPr>
        <w:t>. Only recently did the Biden administration announce its plans to ship 80 million vaccines—a small portion of its surplus supply—abroad</w:t>
      </w:r>
      <w:r w:rsidRPr="009F214B">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F214B">
        <w:rPr>
          <w:u w:val="single"/>
        </w:rPr>
        <w:t xml:space="preserve">In comparison, </w:t>
      </w:r>
      <w:r w:rsidRPr="009F214B">
        <w:rPr>
          <w:highlight w:val="green"/>
          <w:u w:val="single"/>
        </w:rPr>
        <w:t>China</w:t>
      </w:r>
      <w:r w:rsidRPr="009F214B">
        <w:rPr>
          <w:u w:val="single"/>
        </w:rPr>
        <w:t xml:space="preserve"> alone has </w:t>
      </w:r>
      <w:r w:rsidRPr="009F214B">
        <w:rPr>
          <w:highlight w:val="green"/>
          <w:u w:val="single"/>
        </w:rPr>
        <w:t>donated</w:t>
      </w:r>
      <w:r w:rsidRPr="009F214B">
        <w:rPr>
          <w:u w:val="single"/>
        </w:rPr>
        <w:t xml:space="preserve"> or sold </w:t>
      </w:r>
      <w:r w:rsidRPr="009F214B">
        <w:rPr>
          <w:rStyle w:val="Emphasis"/>
          <w:highlight w:val="green"/>
        </w:rPr>
        <w:t>over 165 million vaccines</w:t>
      </w:r>
      <w:r w:rsidRPr="009F214B">
        <w:rPr>
          <w:u w:val="single"/>
        </w:rPr>
        <w:t xml:space="preserve"> to Latin America, with countries like Chile and Uruguay having vaccinated 80 and 63 percent of their populations, respectively, with Chinese vaccines.</w:t>
      </w:r>
    </w:p>
    <w:p w14:paraId="1ED19A3B" w14:textId="77777777" w:rsidR="004A5AE4" w:rsidRPr="009F214B" w:rsidRDefault="004A5AE4" w:rsidP="004A5AE4">
      <w:pPr>
        <w:rPr>
          <w:sz w:val="16"/>
        </w:rPr>
      </w:pPr>
      <w:r w:rsidRPr="009F214B">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6A168320" w14:textId="77777777" w:rsidR="004A5AE4" w:rsidRPr="009F214B" w:rsidRDefault="004A5AE4" w:rsidP="004A5AE4">
      <w:pPr>
        <w:rPr>
          <w:u w:val="single"/>
        </w:rPr>
      </w:pPr>
      <w:r w:rsidRPr="009F214B">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F214B">
        <w:rPr>
          <w:rStyle w:val="Emphasis"/>
          <w:highlight w:val="green"/>
        </w:rPr>
        <w:t>lack of</w:t>
      </w:r>
      <w:r w:rsidRPr="009F214B">
        <w:rPr>
          <w:rStyle w:val="Emphasis"/>
        </w:rPr>
        <w:t xml:space="preserve"> vaccine </w:t>
      </w:r>
      <w:r w:rsidRPr="009F214B">
        <w:rPr>
          <w:rStyle w:val="Emphasis"/>
          <w:highlight w:val="green"/>
        </w:rPr>
        <w:t>support</w:t>
      </w:r>
      <w:r w:rsidRPr="009F214B">
        <w:rPr>
          <w:rStyle w:val="Emphasis"/>
        </w:rPr>
        <w:t xml:space="preserve"> and assurance </w:t>
      </w:r>
      <w:r w:rsidRPr="009F214B">
        <w:rPr>
          <w:rStyle w:val="Emphasis"/>
          <w:highlight w:val="green"/>
        </w:rPr>
        <w:t>from Washington</w:t>
      </w:r>
      <w:r w:rsidRPr="009F214B">
        <w:rPr>
          <w:highlight w:val="green"/>
          <w:u w:val="single"/>
        </w:rPr>
        <w:t xml:space="preserve">, countries </w:t>
      </w:r>
      <w:r w:rsidRPr="009F214B">
        <w:rPr>
          <w:u w:val="single"/>
        </w:rPr>
        <w:t xml:space="preserve">are </w:t>
      </w:r>
      <w:r w:rsidRPr="009F214B">
        <w:rPr>
          <w:rStyle w:val="Emphasis"/>
        </w:rPr>
        <w:t xml:space="preserve">growing </w:t>
      </w:r>
      <w:r w:rsidRPr="009F214B">
        <w:rPr>
          <w:rStyle w:val="Emphasis"/>
          <w:highlight w:val="green"/>
        </w:rPr>
        <w:t>closer to Beijing</w:t>
      </w:r>
      <w:r w:rsidRPr="009F214B">
        <w:rPr>
          <w:rStyle w:val="Emphasis"/>
        </w:rPr>
        <w:t xml:space="preserve"> and Moscow</w:t>
      </w:r>
      <w:r w:rsidRPr="009F214B">
        <w:rPr>
          <w:u w:val="single"/>
        </w:rPr>
        <w:t>, succumbing to rival geopolitical powers that do not align with the diplomatic and economic interests of the United States.</w:t>
      </w:r>
    </w:p>
    <w:p w14:paraId="7CB15D94" w14:textId="77777777" w:rsidR="004A5AE4" w:rsidRPr="009F214B" w:rsidRDefault="004A5AE4" w:rsidP="004A5AE4">
      <w:pPr>
        <w:rPr>
          <w:sz w:val="16"/>
        </w:rPr>
      </w:pPr>
      <w:r w:rsidRPr="009F214B">
        <w:rPr>
          <w:u w:val="single"/>
        </w:rPr>
        <w:t xml:space="preserve">Brazil remains one of the countries </w:t>
      </w:r>
      <w:r w:rsidRPr="009F214B">
        <w:rPr>
          <w:rStyle w:val="Emphasis"/>
        </w:rPr>
        <w:t>hardest hit by the COVID-19 pandemic</w:t>
      </w:r>
      <w:r w:rsidRPr="009F214B">
        <w:rPr>
          <w:sz w:val="16"/>
        </w:rPr>
        <w:t>. Despite President Jair Bolsanaro’s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3B5FF9BE" w14:textId="77777777" w:rsidR="004A5AE4" w:rsidRPr="009F214B" w:rsidRDefault="004A5AE4" w:rsidP="004A5AE4">
      <w:pPr>
        <w:rPr>
          <w:sz w:val="16"/>
        </w:rPr>
      </w:pPr>
      <w:r w:rsidRPr="009F214B">
        <w:rPr>
          <w:u w:val="single"/>
        </w:rPr>
        <w:t xml:space="preserve">In the absence of Washington, several countries have </w:t>
      </w:r>
      <w:r w:rsidRPr="009F214B">
        <w:rPr>
          <w:rStyle w:val="Emphasis"/>
        </w:rPr>
        <w:t>increased their engagement with China and Russia</w:t>
      </w:r>
      <w:r w:rsidRPr="009F214B">
        <w:rPr>
          <w:sz w:val="16"/>
        </w:rPr>
        <w:t xml:space="preserve"> (or have at least been pressured to). </w:t>
      </w:r>
      <w:r w:rsidRPr="009F214B">
        <w:rPr>
          <w:rStyle w:val="Emphasis"/>
        </w:rPr>
        <w:t>Paraguay and Guyana</w:t>
      </w:r>
      <w:r w:rsidRPr="009F214B">
        <w:rPr>
          <w:sz w:val="16"/>
        </w:rPr>
        <w:t xml:space="preserve">, for instance, have been pushed by China to switch their official diplomatic recognition from Taiwan (Republic of China, or ROC) to China (People’s Republic of China, or PRC) and to increase bilateral trade relations. </w:t>
      </w:r>
      <w:r w:rsidRPr="009F214B">
        <w:rPr>
          <w:rStyle w:val="Emphasis"/>
        </w:rPr>
        <w:t>Colombia</w:t>
      </w:r>
      <w:r w:rsidRPr="009F214B">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F214B">
        <w:rPr>
          <w:rStyle w:val="Emphasis"/>
        </w:rPr>
        <w:t>Mexico</w:t>
      </w:r>
      <w:r w:rsidRPr="009F214B">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6BFCB4FA" w14:textId="77777777" w:rsidR="004A5AE4" w:rsidRPr="009F214B" w:rsidRDefault="004A5AE4" w:rsidP="004A5AE4">
      <w:pPr>
        <w:rPr>
          <w:sz w:val="16"/>
        </w:rPr>
      </w:pPr>
      <w:r w:rsidRPr="009F214B">
        <w:rPr>
          <w:sz w:val="16"/>
        </w:rPr>
        <w:t xml:space="preserve">In </w:t>
      </w:r>
      <w:r w:rsidRPr="009F214B">
        <w:rPr>
          <w:rStyle w:val="Emphasis"/>
        </w:rPr>
        <w:t>Bolivia</w:t>
      </w:r>
      <w:r w:rsidRPr="009F214B">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58B7DB8C" w14:textId="77777777" w:rsidR="004A5AE4" w:rsidRPr="009F214B" w:rsidRDefault="004A5AE4" w:rsidP="004A5AE4">
      <w:pPr>
        <w:rPr>
          <w:sz w:val="16"/>
        </w:rPr>
      </w:pPr>
      <w:r w:rsidRPr="009F214B">
        <w:rPr>
          <w:sz w:val="16"/>
        </w:rPr>
        <w:t xml:space="preserve">Throughout </w:t>
      </w:r>
      <w:r w:rsidRPr="009F214B">
        <w:rPr>
          <w:rStyle w:val="Emphasis"/>
        </w:rPr>
        <w:t>Latin America</w:t>
      </w:r>
      <w:r w:rsidRPr="009F214B">
        <w:rPr>
          <w:u w:val="single"/>
        </w:rPr>
        <w:t xml:space="preserve"> and the </w:t>
      </w:r>
      <w:r w:rsidRPr="009F214B">
        <w:rPr>
          <w:rStyle w:val="Emphasis"/>
        </w:rPr>
        <w:t>Caribbean</w:t>
      </w:r>
      <w:r w:rsidRPr="009F214B">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06E6619" w14:textId="77777777" w:rsidR="004A5AE4" w:rsidRPr="009F214B" w:rsidRDefault="004A5AE4" w:rsidP="004A5AE4">
      <w:pPr>
        <w:rPr>
          <w:sz w:val="16"/>
        </w:rPr>
      </w:pPr>
      <w:r w:rsidRPr="009F214B">
        <w:rPr>
          <w:sz w:val="16"/>
        </w:rPr>
        <w:t xml:space="preserve">While some countries, like Mexico and Bolivia, appear genuinely interested in deepening their ties with U.S. geopolitical rivals, it is widely recognized that </w:t>
      </w:r>
      <w:r w:rsidRPr="009F214B">
        <w:rPr>
          <w:u w:val="single"/>
        </w:rPr>
        <w:t xml:space="preserve">most other nations of Latin America and the Caribbean are being squeezed politically by vaccines. If Latin America is not offered a </w:t>
      </w:r>
      <w:r w:rsidRPr="009F214B">
        <w:rPr>
          <w:rStyle w:val="Emphasis"/>
        </w:rPr>
        <w:t>practical alternative</w:t>
      </w:r>
      <w:r w:rsidRPr="009F214B">
        <w:rPr>
          <w:u w:val="single"/>
        </w:rPr>
        <w:t xml:space="preserve">, it will likely continue to </w:t>
      </w:r>
      <w:r w:rsidRPr="009F214B">
        <w:rPr>
          <w:rStyle w:val="Emphasis"/>
        </w:rPr>
        <w:t>conduct business with Moscow and Beijing,</w:t>
      </w:r>
      <w:r w:rsidRPr="009F214B">
        <w:rPr>
          <w:sz w:val="16"/>
        </w:rPr>
        <w:t xml:space="preserve"> thus incurring more debts of gratitude to global powerhouses eager to expand their economic and political influence through vaccine diplomacy.</w:t>
      </w:r>
    </w:p>
    <w:p w14:paraId="464F9790" w14:textId="77777777" w:rsidR="004A5AE4" w:rsidRPr="009F214B" w:rsidRDefault="004A5AE4" w:rsidP="004A5AE4">
      <w:pPr>
        <w:rPr>
          <w:sz w:val="16"/>
        </w:rPr>
      </w:pPr>
      <w:r w:rsidRPr="009F214B">
        <w:rPr>
          <w:sz w:val="16"/>
        </w:rPr>
        <w:t>A forward-thinking strategy</w:t>
      </w:r>
    </w:p>
    <w:p w14:paraId="767637EA" w14:textId="77777777" w:rsidR="004A5AE4" w:rsidRPr="009F214B" w:rsidRDefault="004A5AE4" w:rsidP="004A5AE4">
      <w:pPr>
        <w:rPr>
          <w:u w:val="single"/>
        </w:rPr>
      </w:pPr>
      <w:r w:rsidRPr="009F214B">
        <w:rPr>
          <w:sz w:val="16"/>
        </w:rPr>
        <w:t xml:space="preserve">To this point, </w:t>
      </w:r>
      <w:r w:rsidRPr="009F214B">
        <w:rPr>
          <w:u w:val="single"/>
        </w:rPr>
        <w:t xml:space="preserve">the U.S. has been </w:t>
      </w:r>
      <w:r w:rsidRPr="009F214B">
        <w:rPr>
          <w:rStyle w:val="Emphasis"/>
        </w:rPr>
        <w:t>significantly outpaced by China and Russia</w:t>
      </w:r>
      <w:r w:rsidRPr="009F214B">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F214B">
        <w:rPr>
          <w:sz w:val="16"/>
        </w:rPr>
        <w:t>. With Latin America and the Caribbean being the region hardest hit in the world by the COVID-19 pandemic—much as Africa was at the height of the AIDS pandemic—</w:t>
      </w:r>
      <w:r w:rsidRPr="009F214B">
        <w:rPr>
          <w:u w:val="single"/>
        </w:rPr>
        <w:t xml:space="preserve">the </w:t>
      </w:r>
      <w:r w:rsidRPr="009F214B">
        <w:rPr>
          <w:rStyle w:val="Emphasis"/>
        </w:rPr>
        <w:t>U.S. is only undermining its moral standing</w:t>
      </w:r>
      <w:r w:rsidRPr="009F214B">
        <w:rPr>
          <w:u w:val="single"/>
        </w:rPr>
        <w:t xml:space="preserve"> and </w:t>
      </w:r>
      <w:r w:rsidRPr="009F214B">
        <w:rPr>
          <w:rStyle w:val="Emphasis"/>
        </w:rPr>
        <w:t>regional influence</w:t>
      </w:r>
      <w:r w:rsidRPr="009F214B">
        <w:rPr>
          <w:u w:val="single"/>
        </w:rPr>
        <w:t xml:space="preserve"> by failing to more readily extend a helping hand.</w:t>
      </w:r>
    </w:p>
    <w:p w14:paraId="304C0C96" w14:textId="77777777" w:rsidR="004A5AE4" w:rsidRPr="009F214B" w:rsidRDefault="004A5AE4" w:rsidP="004A5AE4">
      <w:pPr>
        <w:rPr>
          <w:sz w:val="16"/>
        </w:rPr>
      </w:pPr>
      <w:r w:rsidRPr="009F214B">
        <w:rPr>
          <w:sz w:val="16"/>
        </w:rPr>
        <w:t xml:space="preserve">As the war against COVID-19 reaches a détente in the U.S., </w:t>
      </w:r>
      <w:r w:rsidRPr="009F214B">
        <w:rPr>
          <w:rStyle w:val="Emphasis"/>
        </w:rPr>
        <w:t xml:space="preserve">the </w:t>
      </w:r>
      <w:r w:rsidRPr="009F214B">
        <w:rPr>
          <w:rStyle w:val="Emphasis"/>
          <w:highlight w:val="green"/>
        </w:rPr>
        <w:t>Biden administration should</w:t>
      </w:r>
      <w:r w:rsidRPr="009F214B">
        <w:rPr>
          <w:rStyle w:val="Emphasis"/>
        </w:rPr>
        <w:t xml:space="preserve"> make this issue a top priority</w:t>
      </w:r>
      <w:r w:rsidRPr="009F214B">
        <w:rPr>
          <w:sz w:val="16"/>
        </w:rPr>
        <w:t xml:space="preserve">. First, the U.S. needs to aggressively push its Western partners to </w:t>
      </w:r>
      <w:r w:rsidRPr="009F214B">
        <w:rPr>
          <w:highlight w:val="green"/>
          <w:u w:val="single"/>
        </w:rPr>
        <w:t xml:space="preserve">back the IP </w:t>
      </w:r>
      <w:r w:rsidRPr="009F214B">
        <w:rPr>
          <w:u w:val="single"/>
        </w:rPr>
        <w:t xml:space="preserve">patent </w:t>
      </w:r>
      <w:r w:rsidRPr="009F214B">
        <w:rPr>
          <w:highlight w:val="green"/>
          <w:u w:val="single"/>
        </w:rPr>
        <w:t>waiver</w:t>
      </w:r>
      <w:r w:rsidRPr="009F214B">
        <w:rPr>
          <w:u w:val="single"/>
        </w:rPr>
        <w:t xml:space="preserve"> at the WTO</w:t>
      </w:r>
      <w:r w:rsidRPr="009F214B">
        <w:rPr>
          <w:sz w:val="16"/>
        </w:rPr>
        <w:t xml:space="preserve"> in order to </w:t>
      </w:r>
      <w:r w:rsidRPr="009F214B">
        <w:rPr>
          <w:u w:val="single"/>
        </w:rPr>
        <w:t xml:space="preserve">push forward a </w:t>
      </w:r>
      <w:r w:rsidRPr="009F214B">
        <w:rPr>
          <w:highlight w:val="green"/>
          <w:u w:val="single"/>
        </w:rPr>
        <w:t>patent proposal</w:t>
      </w:r>
      <w:r w:rsidRPr="009F214B">
        <w:rPr>
          <w:u w:val="single"/>
        </w:rPr>
        <w:t xml:space="preserve"> that </w:t>
      </w:r>
      <w:r w:rsidRPr="009F214B">
        <w:rPr>
          <w:highlight w:val="green"/>
          <w:u w:val="single"/>
        </w:rPr>
        <w:t>will help increase vaccine production capacity</w:t>
      </w:r>
      <w:r w:rsidRPr="009F214B">
        <w:rPr>
          <w:u w:val="single"/>
        </w:rPr>
        <w:t xml:space="preserve"> worldwide. </w:t>
      </w:r>
      <w:r w:rsidRPr="009F214B">
        <w:rPr>
          <w:highlight w:val="green"/>
          <w:u w:val="single"/>
        </w:rPr>
        <w:t xml:space="preserve">Doing so will </w:t>
      </w:r>
      <w:r w:rsidRPr="009F214B">
        <w:rPr>
          <w:rStyle w:val="Emphasis"/>
          <w:highlight w:val="green"/>
        </w:rPr>
        <w:t>demonstrate</w:t>
      </w:r>
      <w:r w:rsidRPr="009F214B">
        <w:rPr>
          <w:rStyle w:val="Emphasis"/>
        </w:rPr>
        <w:t xml:space="preserve"> to the world </w:t>
      </w:r>
      <w:r w:rsidRPr="009F214B">
        <w:rPr>
          <w:rStyle w:val="Emphasis"/>
          <w:highlight w:val="green"/>
        </w:rPr>
        <w:t>that Washington has</w:t>
      </w:r>
      <w:r w:rsidRPr="009F214B">
        <w:rPr>
          <w:rStyle w:val="Emphasis"/>
        </w:rPr>
        <w:t xml:space="preserve"> the </w:t>
      </w:r>
      <w:r w:rsidRPr="009F214B">
        <w:rPr>
          <w:rStyle w:val="Emphasis"/>
          <w:highlight w:val="green"/>
        </w:rPr>
        <w:t>political will</w:t>
      </w:r>
      <w:r w:rsidRPr="009F214B">
        <w:rPr>
          <w:highlight w:val="green"/>
          <w:u w:val="single"/>
        </w:rPr>
        <w:t xml:space="preserve"> to defy</w:t>
      </w:r>
      <w:r w:rsidRPr="009F214B">
        <w:rPr>
          <w:u w:val="single"/>
        </w:rPr>
        <w:t xml:space="preserve"> the wishes of the powerful </w:t>
      </w:r>
      <w:r w:rsidRPr="009F214B">
        <w:rPr>
          <w:highlight w:val="green"/>
          <w:u w:val="single"/>
        </w:rPr>
        <w:t>pharma</w:t>
      </w:r>
      <w:r w:rsidRPr="009F214B">
        <w:rPr>
          <w:u w:val="single"/>
        </w:rPr>
        <w:t>ceutical industry and and re-establish its leadership role</w:t>
      </w:r>
      <w:r w:rsidRPr="009F214B">
        <w:rPr>
          <w:sz w:val="16"/>
        </w:rPr>
        <w:t xml:space="preserve"> among the Western powers.</w:t>
      </w:r>
    </w:p>
    <w:p w14:paraId="708BA4A4" w14:textId="77777777" w:rsidR="004A5AE4" w:rsidRPr="009F214B" w:rsidRDefault="004A5AE4" w:rsidP="004A5AE4"/>
    <w:p w14:paraId="383812BA" w14:textId="77777777" w:rsidR="004A5AE4" w:rsidRPr="009F214B" w:rsidRDefault="004A5AE4" w:rsidP="004A5AE4">
      <w:pPr>
        <w:pStyle w:val="Heading4"/>
        <w:jc w:val="both"/>
        <w:rPr>
          <w:rFonts w:cs="Calibri"/>
        </w:rPr>
      </w:pPr>
      <w:r w:rsidRPr="009F214B">
        <w:rPr>
          <w:rFonts w:cs="Calibri"/>
        </w:rPr>
        <w:t xml:space="preserve">Latin America is still </w:t>
      </w:r>
      <w:r w:rsidRPr="009F214B">
        <w:rPr>
          <w:rFonts w:cs="Calibri"/>
          <w:u w:val="single"/>
        </w:rPr>
        <w:t>skeptical of Chinese aid</w:t>
      </w:r>
      <w:r w:rsidRPr="009F214B">
        <w:rPr>
          <w:rFonts w:cs="Calibri"/>
        </w:rPr>
        <w:t xml:space="preserve"> but lack of US presence means it’s the </w:t>
      </w:r>
      <w:r w:rsidRPr="009F214B">
        <w:rPr>
          <w:rFonts w:cs="Calibri"/>
          <w:u w:val="single"/>
        </w:rPr>
        <w:t>only choice</w:t>
      </w:r>
      <w:r w:rsidRPr="009F214B">
        <w:rPr>
          <w:rFonts w:cs="Calibri"/>
        </w:rPr>
        <w:t xml:space="preserve"> – </w:t>
      </w:r>
      <w:r w:rsidRPr="009F214B">
        <w:rPr>
          <w:rFonts w:cs="Calibri"/>
          <w:u w:val="single"/>
        </w:rPr>
        <w:t>recent influence</w:t>
      </w:r>
      <w:r w:rsidRPr="009F214B">
        <w:rPr>
          <w:rFonts w:cs="Calibri"/>
        </w:rPr>
        <w:t xml:space="preserve"> means it’s </w:t>
      </w:r>
      <w:r w:rsidRPr="009F214B">
        <w:rPr>
          <w:rFonts w:cs="Calibri"/>
          <w:u w:val="single"/>
        </w:rPr>
        <w:t>try or die</w:t>
      </w:r>
      <w:r w:rsidRPr="009F214B">
        <w:rPr>
          <w:rFonts w:cs="Calibri"/>
        </w:rPr>
        <w:t xml:space="preserve"> to capitalize on this weakness.</w:t>
      </w:r>
    </w:p>
    <w:p w14:paraId="5A3339D1" w14:textId="77777777" w:rsidR="004A5AE4" w:rsidRPr="009F214B" w:rsidRDefault="004A5AE4" w:rsidP="004A5AE4">
      <w:r w:rsidRPr="009F214B">
        <w:rPr>
          <w:rStyle w:val="Style13ptBold"/>
        </w:rPr>
        <w:t>Raimundo 9/3</w:t>
      </w:r>
      <w:r w:rsidRPr="009F214B">
        <w:t xml:space="preserve"> [Joshua; 9/3/21; Graduate of the World Journalism Institute; “</w:t>
      </w:r>
      <w:r w:rsidRPr="009F214B">
        <w:rPr>
          <w:i/>
          <w:iCs/>
        </w:rPr>
        <w:t>China peddles influence with vaccines</w:t>
      </w:r>
      <w:r w:rsidRPr="009F214B">
        <w:t xml:space="preserve">,” World Tour, </w:t>
      </w:r>
      <w:hyperlink r:id="rId17" w:history="1">
        <w:r w:rsidRPr="009F214B">
          <w:rPr>
            <w:rStyle w:val="Hyperlink"/>
          </w:rPr>
          <w:t>https://wng.org/roundups/china-peddles-influence-with-vaccines-1630687161</w:t>
        </w:r>
      </w:hyperlink>
      <w:r w:rsidRPr="009F214B">
        <w:t>] Justin</w:t>
      </w:r>
    </w:p>
    <w:p w14:paraId="7A3DF55E" w14:textId="77777777" w:rsidR="004A5AE4" w:rsidRPr="009F214B" w:rsidRDefault="004A5AE4" w:rsidP="004A5AE4">
      <w:pPr>
        <w:rPr>
          <w:sz w:val="16"/>
        </w:rPr>
      </w:pPr>
      <w:r w:rsidRPr="009F214B">
        <w:rPr>
          <w:sz w:val="16"/>
        </w:rPr>
        <w:t xml:space="preserve">This past winter, as COVID-19 vaccines first became widely available, </w:t>
      </w:r>
      <w:r w:rsidRPr="009F214B">
        <w:rPr>
          <w:u w:val="single"/>
        </w:rPr>
        <w:t xml:space="preserve">the </w:t>
      </w:r>
      <w:r w:rsidRPr="009F214B">
        <w:rPr>
          <w:rStyle w:val="Emphasis"/>
          <w:highlight w:val="green"/>
        </w:rPr>
        <w:t>Dominican Republic</w:t>
      </w:r>
      <w:r w:rsidRPr="009F214B">
        <w:rPr>
          <w:rStyle w:val="Emphasis"/>
        </w:rPr>
        <w:t xml:space="preserve"> agreed to </w:t>
      </w:r>
      <w:r w:rsidRPr="009F214B">
        <w:rPr>
          <w:rStyle w:val="Emphasis"/>
          <w:highlight w:val="green"/>
        </w:rPr>
        <w:t>receive 768,000 doses of</w:t>
      </w:r>
      <w:r w:rsidRPr="009F214B">
        <w:rPr>
          <w:rStyle w:val="Emphasis"/>
        </w:rPr>
        <w:t xml:space="preserve"> the </w:t>
      </w:r>
      <w:r w:rsidRPr="009F214B">
        <w:rPr>
          <w:rStyle w:val="Emphasis"/>
          <w:highlight w:val="green"/>
        </w:rPr>
        <w:t>Sinovac</w:t>
      </w:r>
      <w:r w:rsidRPr="009F214B">
        <w:rPr>
          <w:rStyle w:val="Emphasis"/>
        </w:rPr>
        <w:t xml:space="preserve"> shot developed in China</w:t>
      </w:r>
      <w:r w:rsidRPr="009F214B">
        <w:rPr>
          <w:sz w:val="16"/>
        </w:rPr>
        <w:t xml:space="preserve">. The same week, </w:t>
      </w:r>
      <w:r w:rsidRPr="009F214B">
        <w:rPr>
          <w:u w:val="single"/>
        </w:rPr>
        <w:t xml:space="preserve">Dominican President Luis Abinader </w:t>
      </w:r>
      <w:r w:rsidRPr="009F214B">
        <w:rPr>
          <w:highlight w:val="green"/>
          <w:u w:val="single"/>
        </w:rPr>
        <w:t>lifted</w:t>
      </w:r>
      <w:r w:rsidRPr="009F214B">
        <w:rPr>
          <w:u w:val="single"/>
        </w:rPr>
        <w:t xml:space="preserve"> the nation’s </w:t>
      </w:r>
      <w:r w:rsidRPr="009F214B">
        <w:rPr>
          <w:rStyle w:val="Emphasis"/>
        </w:rPr>
        <w:t xml:space="preserve">longstanding </w:t>
      </w:r>
      <w:r w:rsidRPr="009F214B">
        <w:rPr>
          <w:rStyle w:val="Emphasis"/>
          <w:highlight w:val="green"/>
        </w:rPr>
        <w:t>ban on Huawei</w:t>
      </w:r>
      <w:r w:rsidRPr="009F214B">
        <w:rPr>
          <w:u w:val="single"/>
        </w:rPr>
        <w:t xml:space="preserve">, a Chinese 5G </w:t>
      </w:r>
      <w:r w:rsidRPr="009F214B">
        <w:rPr>
          <w:rStyle w:val="Emphasis"/>
        </w:rPr>
        <w:t>telecommunications company</w:t>
      </w:r>
      <w:r w:rsidRPr="009F214B">
        <w:rPr>
          <w:sz w:val="16"/>
        </w:rPr>
        <w:t xml:space="preserve">. The decision disappointed many Dominicans who are suspicious of the Beijing-backed company. Many nations have banned or sanctioned Huawei, which they suspect uses its technology to spy on foreign customers. </w:t>
      </w:r>
      <w:r w:rsidRPr="009F214B">
        <w:rPr>
          <w:highlight w:val="green"/>
          <w:u w:val="single"/>
        </w:rPr>
        <w:t>Sinovac</w:t>
      </w:r>
      <w:r w:rsidRPr="009F214B">
        <w:rPr>
          <w:u w:val="single"/>
        </w:rPr>
        <w:t xml:space="preserve"> now </w:t>
      </w:r>
      <w:r w:rsidRPr="009F214B">
        <w:rPr>
          <w:highlight w:val="green"/>
          <w:u w:val="single"/>
        </w:rPr>
        <w:t xml:space="preserve">accounts </w:t>
      </w:r>
      <w:r w:rsidRPr="009F214B">
        <w:rPr>
          <w:u w:val="single"/>
        </w:rPr>
        <w:t xml:space="preserve">for 7.9 million of the 9.2 million administered doses in the </w:t>
      </w:r>
      <w:r w:rsidRPr="009F214B">
        <w:rPr>
          <w:rStyle w:val="Emphasis"/>
        </w:rPr>
        <w:t>Dominican Republic</w:t>
      </w:r>
      <w:r w:rsidRPr="009F214B">
        <w:rPr>
          <w:u w:val="single"/>
        </w:rPr>
        <w:t xml:space="preserve">, or </w:t>
      </w:r>
      <w:r w:rsidRPr="009F214B">
        <w:rPr>
          <w:rStyle w:val="Emphasis"/>
          <w:highlight w:val="green"/>
        </w:rPr>
        <w:t>86 percent of</w:t>
      </w:r>
      <w:r w:rsidRPr="009F214B">
        <w:rPr>
          <w:rStyle w:val="Emphasis"/>
        </w:rPr>
        <w:t xml:space="preserve"> the tiny </w:t>
      </w:r>
      <w:r w:rsidRPr="009F214B">
        <w:rPr>
          <w:rStyle w:val="Emphasis"/>
          <w:highlight w:val="green"/>
        </w:rPr>
        <w:t>island</w:t>
      </w:r>
      <w:r w:rsidRPr="009F214B">
        <w:rPr>
          <w:rStyle w:val="Emphasis"/>
        </w:rPr>
        <w:t xml:space="preserve"> nation’s </w:t>
      </w:r>
      <w:r w:rsidRPr="009F214B">
        <w:rPr>
          <w:rStyle w:val="Emphasis"/>
          <w:highlight w:val="green"/>
        </w:rPr>
        <w:t>vaccines</w:t>
      </w:r>
      <w:r w:rsidRPr="009F214B">
        <w:rPr>
          <w:highlight w:val="green"/>
          <w:u w:val="single"/>
        </w:rPr>
        <w:t>. Brazil</w:t>
      </w:r>
      <w:r w:rsidRPr="009F214B">
        <w:rPr>
          <w:u w:val="single"/>
        </w:rPr>
        <w:t xml:space="preserve">ian telecom regulator Anatel </w:t>
      </w:r>
      <w:r w:rsidRPr="009F214B">
        <w:rPr>
          <w:rStyle w:val="Emphasis"/>
          <w:highlight w:val="green"/>
        </w:rPr>
        <w:t>similarly reversed course on Huawei</w:t>
      </w:r>
      <w:r w:rsidRPr="009F214B">
        <w:rPr>
          <w:rStyle w:val="Emphasis"/>
        </w:rPr>
        <w:t xml:space="preserve"> policy</w:t>
      </w:r>
      <w:r w:rsidRPr="009F214B">
        <w:rPr>
          <w:sz w:val="16"/>
        </w:rPr>
        <w:t xml:space="preserve"> in February, lifting a ban three weeks after agreeing to receive 20 million Sinovac doses. </w:t>
      </w:r>
      <w:r w:rsidRPr="009F214B">
        <w:rPr>
          <w:u w:val="single"/>
        </w:rPr>
        <w:t>The Chinese jab comprises about 80 percent of Brazil’s administered shots.</w:t>
      </w:r>
      <w:r w:rsidRPr="009F214B">
        <w:rPr>
          <w:sz w:val="16"/>
        </w:rPr>
        <w:t xml:space="preserve"> While developing the Sinovac and Sinopharm shots in 2020, </w:t>
      </w:r>
      <w:r w:rsidRPr="009F214B">
        <w:rPr>
          <w:highlight w:val="green"/>
          <w:u w:val="single"/>
        </w:rPr>
        <w:t>Beijing offered</w:t>
      </w:r>
      <w:r w:rsidRPr="009F214B">
        <w:rPr>
          <w:u w:val="single"/>
        </w:rPr>
        <w:t xml:space="preserve"> a </w:t>
      </w:r>
      <w:r w:rsidRPr="009F214B">
        <w:rPr>
          <w:rStyle w:val="Emphasis"/>
          <w:sz w:val="24"/>
          <w:highlight w:val="green"/>
        </w:rPr>
        <w:t>$1 billion loan to Latin America</w:t>
      </w:r>
      <w:r w:rsidRPr="009F214B">
        <w:rPr>
          <w:rStyle w:val="Emphasis"/>
          <w:sz w:val="24"/>
        </w:rPr>
        <w:t>n nations to buy its vaccines</w:t>
      </w:r>
      <w:r w:rsidRPr="009F214B">
        <w:rPr>
          <w:sz w:val="16"/>
        </w:rPr>
        <w:t xml:space="preserve">. For some countries such as Honduras, a billion dollars is larger than the entire government budget. </w:t>
      </w:r>
      <w:r w:rsidRPr="009F214B">
        <w:rPr>
          <w:u w:val="single"/>
        </w:rPr>
        <w:t xml:space="preserve">Many </w:t>
      </w:r>
      <w:r w:rsidRPr="009F214B">
        <w:rPr>
          <w:highlight w:val="green"/>
          <w:u w:val="single"/>
        </w:rPr>
        <w:t xml:space="preserve">nations </w:t>
      </w:r>
      <w:r w:rsidRPr="009F214B">
        <w:rPr>
          <w:rStyle w:val="Emphasis"/>
          <w:highlight w:val="green"/>
        </w:rPr>
        <w:t>found the offer irresistible</w:t>
      </w:r>
      <w:r w:rsidRPr="009F214B">
        <w:rPr>
          <w:rStyle w:val="Emphasis"/>
        </w:rPr>
        <w:t xml:space="preserve"> even though </w:t>
      </w:r>
      <w:r w:rsidRPr="009F214B">
        <w:rPr>
          <w:rStyle w:val="Emphasis"/>
          <w:highlight w:val="green"/>
        </w:rPr>
        <w:t>Chinese</w:t>
      </w:r>
      <w:r w:rsidRPr="009F214B">
        <w:rPr>
          <w:rStyle w:val="Emphasis"/>
        </w:rPr>
        <w:t xml:space="preserve"> vaccines were more expensive</w:t>
      </w:r>
      <w:r w:rsidRPr="009F214B">
        <w:rPr>
          <w:u w:val="single"/>
        </w:rPr>
        <w:t xml:space="preserve"> and less effective than American ones and came with diplomatic strings attached</w:t>
      </w:r>
      <w:r w:rsidRPr="009F214B">
        <w:rPr>
          <w:sz w:val="16"/>
        </w:rPr>
        <w:t xml:space="preserve">. Early this spring, the </w:t>
      </w:r>
      <w:r w:rsidRPr="009F214B">
        <w:rPr>
          <w:u w:val="single"/>
        </w:rPr>
        <w:t xml:space="preserve">Paraguayan government said Chinese institutions </w:t>
      </w:r>
      <w:r w:rsidRPr="009F214B">
        <w:rPr>
          <w:highlight w:val="green"/>
          <w:u w:val="single"/>
        </w:rPr>
        <w:t xml:space="preserve">told them to </w:t>
      </w:r>
      <w:r w:rsidRPr="009F214B">
        <w:rPr>
          <w:rStyle w:val="Emphasis"/>
          <w:highlight w:val="green"/>
        </w:rPr>
        <w:t>cut ties with Taiwan</w:t>
      </w:r>
      <w:r w:rsidRPr="009F214B">
        <w:rPr>
          <w:rStyle w:val="Emphasis"/>
        </w:rPr>
        <w:t xml:space="preserve"> as a condition for buying Beijing’s vaccines</w:t>
      </w:r>
      <w:r w:rsidRPr="009F214B">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9F214B">
        <w:rPr>
          <w:u w:val="single"/>
        </w:rPr>
        <w:t xml:space="preserve">Hernandez in May acknowledged he was </w:t>
      </w:r>
      <w:r w:rsidRPr="009F214B">
        <w:rPr>
          <w:rStyle w:val="Emphasis"/>
        </w:rPr>
        <w:t>considering opening a foreign trade office in China for the first time.</w:t>
      </w:r>
      <w:r w:rsidRPr="009F214B">
        <w:rPr>
          <w:u w:val="single"/>
        </w:rPr>
        <w:t xml:space="preserve"> The move would </w:t>
      </w:r>
      <w:r w:rsidRPr="009F214B">
        <w:rPr>
          <w:rStyle w:val="Emphasis"/>
        </w:rPr>
        <w:t>strain his country’s relations with Taiwan, but it would open the door for Honduras to buy Chinese vaccines</w:t>
      </w:r>
      <w:r w:rsidRPr="009F214B">
        <w:rPr>
          <w:u w:val="single"/>
        </w:rPr>
        <w:t xml:space="preserve">. He said his </w:t>
      </w:r>
      <w:r w:rsidRPr="009F214B">
        <w:rPr>
          <w:rStyle w:val="Emphasis"/>
        </w:rPr>
        <w:t>impoverished country</w:t>
      </w:r>
      <w:r w:rsidRPr="009F214B">
        <w:rPr>
          <w:u w:val="single"/>
        </w:rPr>
        <w:t xml:space="preserve"> was struggling to get vaccines and </w:t>
      </w:r>
      <w:r w:rsidRPr="009F214B">
        <w:rPr>
          <w:rStyle w:val="Emphasis"/>
        </w:rPr>
        <w:t>would do whatever was necessary for the sake of the people</w:t>
      </w:r>
      <w:r w:rsidRPr="009F214B">
        <w:rPr>
          <w:u w:val="single"/>
        </w:rPr>
        <w:t xml:space="preserve">. China has a track record of doing favors for Latin American countries to </w:t>
      </w:r>
      <w:r w:rsidRPr="009F214B">
        <w:rPr>
          <w:rStyle w:val="Emphasis"/>
        </w:rPr>
        <w:t>influence their foreign policy</w:t>
      </w:r>
      <w:r w:rsidRPr="009F214B">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9F214B">
        <w:rPr>
          <w:highlight w:val="green"/>
          <w:u w:val="single"/>
        </w:rPr>
        <w:t xml:space="preserve">China’s </w:t>
      </w:r>
      <w:r w:rsidRPr="009F214B">
        <w:rPr>
          <w:rStyle w:val="Emphasis"/>
          <w:highlight w:val="green"/>
        </w:rPr>
        <w:t>peddling of influence</w:t>
      </w:r>
      <w:r w:rsidRPr="009F214B">
        <w:rPr>
          <w:rStyle w:val="Emphasis"/>
        </w:rPr>
        <w:t xml:space="preserve"> along with COVID-19 vaccines means people in Latin American countries</w:t>
      </w:r>
      <w:r w:rsidRPr="009F214B">
        <w:rPr>
          <w:u w:val="single"/>
        </w:rPr>
        <w:t xml:space="preserve"> might have missed out on more effective prevention. 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 has published various studies</w:t>
      </w:r>
      <w:r w:rsidRPr="009F214B">
        <w:rPr>
          <w:u w:val="single"/>
        </w:rPr>
        <w:t xml:space="preserve"> </w:t>
      </w:r>
      <w:r w:rsidRPr="009F214B">
        <w:rPr>
          <w:highlight w:val="green"/>
          <w:u w:val="single"/>
        </w:rPr>
        <w:t>reveal</w:t>
      </w:r>
      <w:r w:rsidRPr="009F214B">
        <w:rPr>
          <w:u w:val="single"/>
        </w:rPr>
        <w:t xml:space="preserve">ing </w:t>
      </w:r>
      <w:r w:rsidRPr="009F214B">
        <w:rPr>
          <w:b/>
          <w:bCs/>
          <w:highlight w:val="green"/>
          <w:u w:val="single"/>
        </w:rPr>
        <w:t>Sinovac’s</w:t>
      </w:r>
      <w:r w:rsidRPr="009F214B">
        <w:rPr>
          <w:b/>
          <w:bCs/>
          <w:u w:val="single"/>
        </w:rPr>
        <w:t xml:space="preserve"> comparative </w:t>
      </w:r>
      <w:r w:rsidRPr="009F214B">
        <w:rPr>
          <w:b/>
          <w:bCs/>
          <w:highlight w:val="green"/>
          <w:u w:val="single"/>
        </w:rPr>
        <w:t>ineffectiveness</w:t>
      </w:r>
      <w:r w:rsidRPr="009F214B">
        <w:rPr>
          <w:u w:val="single"/>
        </w:rPr>
        <w:t xml:space="preserve"> at stopping symptomatic infections after two doses</w:t>
      </w:r>
      <w:r w:rsidRPr="009F214B">
        <w:rPr>
          <w:sz w:val="16"/>
        </w:rPr>
        <w:t>. Phase III trials in Indonesia found Sinovac was 84 percent effective against symptomatic infection. Similar studies registered an effectiveness of 67 percent in Chile and 50.4 percent in Brazil. In comparison, the U.S.-made Pfizer and Moderna vaccines were about 95 percent effective against symptomatic coronavirus infections before the appearance of the delta variant. Since delta appeared, studies show varying effectiveness among the United States’ Pfizer and Moderna shots, which use mRNA technology, and vaccines made from inactive viruses such as Sinopharm, Sinovac, and Johnson &amp; Johnson. A recent Mayo Clinic study, which is still awaiting review, suggested the effectiveness of vaccines by Moderna and Pfizer decreased to as low as 76 percent and 42 percent, respectively, among patients in Minnesota last month. Studies in Brazil and Bahrain found Sinopharm and Sinovac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9F214B">
        <w:rPr>
          <w:rStyle w:val="Emphasis"/>
        </w:rPr>
        <w:t xml:space="preserve">The truth is that </w:t>
      </w:r>
      <w:r w:rsidRPr="009F214B">
        <w:rPr>
          <w:rStyle w:val="Emphasis"/>
          <w:sz w:val="24"/>
          <w:highlight w:val="green"/>
        </w:rPr>
        <w:t>everybody</w:t>
      </w:r>
      <w:r w:rsidRPr="009F214B">
        <w:rPr>
          <w:rStyle w:val="Emphasis"/>
          <w:sz w:val="24"/>
        </w:rPr>
        <w:t xml:space="preserve"> here </w:t>
      </w:r>
      <w:r w:rsidRPr="009F214B">
        <w:rPr>
          <w:rStyle w:val="Emphasis"/>
          <w:sz w:val="24"/>
          <w:highlight w:val="green"/>
        </w:rPr>
        <w:t>wanted</w:t>
      </w:r>
      <w:r w:rsidRPr="009F214B">
        <w:rPr>
          <w:rStyle w:val="Emphasis"/>
          <w:sz w:val="24"/>
        </w:rPr>
        <w:t xml:space="preserve"> </w:t>
      </w:r>
      <w:r w:rsidRPr="009F214B">
        <w:rPr>
          <w:rStyle w:val="Emphasis"/>
        </w:rPr>
        <w:t xml:space="preserve">to get either </w:t>
      </w:r>
      <w:r w:rsidRPr="009F214B">
        <w:rPr>
          <w:rStyle w:val="Emphasis"/>
          <w:sz w:val="24"/>
          <w:highlight w:val="green"/>
        </w:rPr>
        <w:t>Pfizer or Moderna</w:t>
      </w:r>
      <w:r w:rsidRPr="009F214B">
        <w:rPr>
          <w:rStyle w:val="Emphasis"/>
          <w:sz w:val="24"/>
        </w:rPr>
        <w:t xml:space="preserve"> vaccines</w:t>
      </w:r>
      <w:r w:rsidRPr="009F214B">
        <w:rPr>
          <w:u w:val="single"/>
        </w:rPr>
        <w:t>,” said Pastor Alex Figueroa of Gracia Soberana Baptist Church in Santiago, Chile. “</w:t>
      </w:r>
      <w:r w:rsidRPr="009F214B">
        <w:rPr>
          <w:highlight w:val="green"/>
          <w:u w:val="single"/>
        </w:rPr>
        <w:t xml:space="preserve">People got </w:t>
      </w:r>
      <w:r w:rsidRPr="009F214B">
        <w:rPr>
          <w:rStyle w:val="Emphasis"/>
          <w:highlight w:val="green"/>
        </w:rPr>
        <w:t>vaccinated with what was available</w:t>
      </w:r>
      <w:r w:rsidRPr="009F214B">
        <w:rPr>
          <w:rStyle w:val="Emphasis"/>
        </w:rPr>
        <w:t xml:space="preserve">, which was </w:t>
      </w:r>
      <w:r w:rsidRPr="009F214B">
        <w:rPr>
          <w:rStyle w:val="Emphasis"/>
          <w:highlight w:val="green"/>
        </w:rPr>
        <w:t>Sinovac</w:t>
      </w:r>
      <w:r w:rsidRPr="009F214B">
        <w:rPr>
          <w:sz w:val="16"/>
        </w:rPr>
        <w:t xml:space="preserve">.” Officials in Uruguay say </w:t>
      </w:r>
      <w:r w:rsidRPr="009F214B">
        <w:rPr>
          <w:u w:val="single"/>
        </w:rPr>
        <w:t>Sinovac is helping stop COVID-19 there. While they concluded Sinovac was only 61 percent effective at preventing coronavirus cases</w:t>
      </w:r>
      <w:r w:rsidRPr="009F214B">
        <w:rPr>
          <w:sz w:val="16"/>
        </w:rPr>
        <w:t>, they found the Chinese vaccine helped reduce death and ICU admissions by 95 percent and 92 percent, respectively. Since early June, case and death rates in Uruguay have steadily declined.</w:t>
      </w:r>
    </w:p>
    <w:p w14:paraId="35FB0D50" w14:textId="77777777" w:rsidR="004A5AE4" w:rsidRPr="009F214B" w:rsidRDefault="004A5AE4" w:rsidP="004A5AE4">
      <w:pPr>
        <w:pStyle w:val="Heading4"/>
        <w:rPr>
          <w:rFonts w:cs="Calibri"/>
        </w:rPr>
      </w:pPr>
      <w:r w:rsidRPr="009F214B">
        <w:rPr>
          <w:rFonts w:cs="Calibri"/>
        </w:rPr>
        <w:t xml:space="preserve">Yes transition wars---both sides </w:t>
      </w:r>
      <w:r w:rsidRPr="009F214B">
        <w:rPr>
          <w:rFonts w:cs="Calibri"/>
          <w:u w:val="single"/>
        </w:rPr>
        <w:t>miscalculate</w:t>
      </w:r>
      <w:r w:rsidRPr="009F214B">
        <w:rPr>
          <w:rFonts w:cs="Calibri"/>
        </w:rPr>
        <w:t>.</w:t>
      </w:r>
    </w:p>
    <w:p w14:paraId="7B3A7AC5" w14:textId="77777777" w:rsidR="004A5AE4" w:rsidRPr="009F214B" w:rsidRDefault="004A5AE4" w:rsidP="004A5AE4">
      <w:r w:rsidRPr="009F214B">
        <w:t xml:space="preserve">Min-hyung </w:t>
      </w:r>
      <w:r w:rsidRPr="009F214B">
        <w:rPr>
          <w:rStyle w:val="Style13ptBold"/>
        </w:rPr>
        <w:t>Kim 20</w:t>
      </w:r>
      <w:r w:rsidRPr="009F214B">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18" w:history="1">
        <w:r w:rsidRPr="009F214B">
          <w:rPr>
            <w:rStyle w:val="Hyperlink"/>
          </w:rPr>
          <w:t>https://www.emerald.com/insight/content/doi/10.1108/ITPD-02-2019-003/full/html</w:t>
        </w:r>
      </w:hyperlink>
      <w:r w:rsidRPr="009F214B">
        <w:rPr>
          <w:rStyle w:val="Hyperlink"/>
        </w:rPr>
        <w:t xml:space="preserve"> // Re-Cut Justin</w:t>
      </w:r>
    </w:p>
    <w:p w14:paraId="0D84C710" w14:textId="77777777" w:rsidR="004A5AE4" w:rsidRPr="009F214B" w:rsidRDefault="004A5AE4" w:rsidP="004A5AE4">
      <w:pPr>
        <w:rPr>
          <w:u w:val="single"/>
        </w:rPr>
      </w:pPr>
      <w:r w:rsidRPr="009F214B">
        <w:rPr>
          <w:sz w:val="14"/>
        </w:rPr>
        <w:t xml:space="preserve">Underlying these arguments for an inevitable war between the two superpowers is PTT. PTT originally formulated by Organski (1958) posits that </w:t>
      </w:r>
      <w:r w:rsidRPr="009F214B">
        <w:rPr>
          <w:b/>
          <w:bCs/>
          <w:highlight w:val="green"/>
          <w:u w:val="single"/>
        </w:rPr>
        <w:t>war is likely</w:t>
      </w:r>
      <w:r w:rsidRPr="009F214B">
        <w:rPr>
          <w:highlight w:val="green"/>
          <w:u w:val="single"/>
        </w:rPr>
        <w:t xml:space="preserve"> when</w:t>
      </w:r>
      <w:r w:rsidRPr="009F214B">
        <w:rPr>
          <w:u w:val="single"/>
        </w:rPr>
        <w:t xml:space="preserve"> the power of the dominant state in the international system (i.e. </w:t>
      </w:r>
      <w:r w:rsidRPr="009F214B">
        <w:rPr>
          <w:highlight w:val="green"/>
          <w:u w:val="single"/>
        </w:rPr>
        <w:t>hegemon</w:t>
      </w:r>
      <w:r w:rsidRPr="009F214B">
        <w:rPr>
          <w:u w:val="single"/>
        </w:rPr>
        <w:t xml:space="preserve">) </w:t>
      </w:r>
      <w:r w:rsidRPr="009F214B">
        <w:rPr>
          <w:highlight w:val="green"/>
          <w:u w:val="single"/>
        </w:rPr>
        <w:t xml:space="preserve">is </w:t>
      </w:r>
      <w:r w:rsidRPr="009F214B">
        <w:rPr>
          <w:b/>
          <w:bCs/>
          <w:highlight w:val="green"/>
          <w:u w:val="single"/>
        </w:rPr>
        <w:t>declining</w:t>
      </w:r>
      <w:r w:rsidRPr="009F214B">
        <w:rPr>
          <w:highlight w:val="green"/>
          <w:u w:val="single"/>
        </w:rPr>
        <w:t xml:space="preserve"> and</w:t>
      </w:r>
      <w:r w:rsidRPr="009F214B">
        <w:rPr>
          <w:u w:val="single"/>
        </w:rPr>
        <w:t xml:space="preserve"> that a dissatisfied rising </w:t>
      </w:r>
      <w:r w:rsidRPr="009F214B">
        <w:rPr>
          <w:highlight w:val="green"/>
          <w:u w:val="single"/>
        </w:rPr>
        <w:t>challenger</w:t>
      </w:r>
      <w:r w:rsidRPr="009F214B">
        <w:rPr>
          <w:u w:val="single"/>
        </w:rPr>
        <w:t xml:space="preserve"> </w:t>
      </w:r>
      <w:r w:rsidRPr="009F214B">
        <w:rPr>
          <w:b/>
          <w:bCs/>
          <w:u w:val="single"/>
        </w:rPr>
        <w:t xml:space="preserve">substantially </w:t>
      </w:r>
      <w:r w:rsidRPr="009F214B">
        <w:rPr>
          <w:b/>
          <w:bCs/>
          <w:highlight w:val="green"/>
          <w:u w:val="single"/>
        </w:rPr>
        <w:t>reduces the power gap</w:t>
      </w:r>
      <w:r w:rsidRPr="009F214B">
        <w:rPr>
          <w:b/>
          <w:bCs/>
          <w:u w:val="single"/>
        </w:rPr>
        <w:t xml:space="preserve"> between the hegemon and itself</w:t>
      </w:r>
      <w:r w:rsidRPr="009F214B">
        <w:rPr>
          <w:u w:val="single"/>
        </w:rPr>
        <w:t>.</w:t>
      </w:r>
      <w:r w:rsidRPr="009F214B">
        <w:rPr>
          <w:sz w:val="14"/>
        </w:rPr>
        <w:t xml:space="preserve"> Unlike balance of power theory, PTT argues that the war is most likely when there is near power parity between a dominant state and a rising and dissatisfied challenger (Organski and Kugler, 1980, pp. 19-20)[5]. </w:t>
      </w:r>
      <w:r w:rsidRPr="009F214B">
        <w:rPr>
          <w:u w:val="single"/>
        </w:rPr>
        <w:t xml:space="preserve">A </w:t>
      </w:r>
      <w:r w:rsidRPr="009F214B">
        <w:rPr>
          <w:highlight w:val="green"/>
          <w:u w:val="single"/>
        </w:rPr>
        <w:t>rising power</w:t>
      </w:r>
      <w:r w:rsidRPr="009F214B">
        <w:rPr>
          <w:u w:val="single"/>
        </w:rPr>
        <w:t xml:space="preserve"> here is generally </w:t>
      </w:r>
      <w:r w:rsidRPr="009F214B">
        <w:rPr>
          <w:highlight w:val="green"/>
          <w:u w:val="single"/>
        </w:rPr>
        <w:t xml:space="preserve">dissatisfied </w:t>
      </w:r>
      <w:r w:rsidRPr="009F214B">
        <w:rPr>
          <w:u w:val="single"/>
        </w:rPr>
        <w:t xml:space="preserve">with the existing international order and </w:t>
      </w:r>
      <w:r w:rsidRPr="009F214B">
        <w:rPr>
          <w:b/>
          <w:bCs/>
          <w:highlight w:val="green"/>
          <w:u w:val="single"/>
        </w:rPr>
        <w:t>initiates war</w:t>
      </w:r>
      <w:r w:rsidRPr="009F214B">
        <w:rPr>
          <w:b/>
          <w:bCs/>
          <w:u w:val="single"/>
        </w:rPr>
        <w:t xml:space="preserve"> against a declining hegemon in order </w:t>
      </w:r>
      <w:r w:rsidRPr="009F214B">
        <w:rPr>
          <w:b/>
          <w:bCs/>
          <w:highlight w:val="green"/>
          <w:u w:val="single"/>
        </w:rPr>
        <w:t>to impose orders that are</w:t>
      </w:r>
      <w:r w:rsidRPr="009F214B">
        <w:rPr>
          <w:b/>
          <w:bCs/>
          <w:u w:val="single"/>
        </w:rPr>
        <w:t xml:space="preserve"> more </w:t>
      </w:r>
      <w:r w:rsidRPr="009F214B">
        <w:rPr>
          <w:b/>
          <w:bCs/>
          <w:highlight w:val="green"/>
          <w:u w:val="single"/>
        </w:rPr>
        <w:t>favorable</w:t>
      </w:r>
      <w:r w:rsidRPr="009F214B">
        <w:rPr>
          <w:b/>
          <w:bCs/>
          <w:u w:val="single"/>
        </w:rPr>
        <w:t xml:space="preserve"> to itself</w:t>
      </w:r>
      <w:r w:rsidRPr="009F214B">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F214B">
        <w:rPr>
          <w:u w:val="single"/>
        </w:rPr>
        <w:t>the legitimacy of the prevailing order is called into question, and it will be challenged by the rising power</w:t>
      </w:r>
      <w:r w:rsidRPr="009F214B">
        <w:rPr>
          <w:sz w:val="14"/>
        </w:rPr>
        <w:t xml:space="preserve">(s).” And </w:t>
      </w:r>
      <w:r w:rsidRPr="009F214B">
        <w:rPr>
          <w:u w:val="single"/>
        </w:rPr>
        <w:t>when the balance of power between a dominant state and a rising challenger changes sufficiently, a new order replaces an old one</w:t>
      </w:r>
      <w:r w:rsidRPr="009F214B">
        <w:rPr>
          <w:sz w:val="14"/>
        </w:rPr>
        <w:t xml:space="preserve"> typically </w:t>
      </w:r>
      <w:r w:rsidRPr="009F214B">
        <w:rPr>
          <w:b/>
          <w:bCs/>
          <w:u w:val="single"/>
        </w:rPr>
        <w:t>by a hegemonic war</w:t>
      </w:r>
      <w:r w:rsidRPr="009F214B">
        <w:rPr>
          <w:sz w:val="14"/>
        </w:rPr>
        <w:t xml:space="preserve"> (2018, p. 104). </w:t>
      </w:r>
      <w:r w:rsidRPr="009F214B">
        <w:rPr>
          <w:u w:val="single"/>
        </w:rPr>
        <w:t xml:space="preserve">Paying close attention to the </w:t>
      </w:r>
      <w:r w:rsidRPr="009F214B">
        <w:rPr>
          <w:b/>
          <w:bCs/>
          <w:highlight w:val="green"/>
          <w:u w:val="single"/>
        </w:rPr>
        <w:t>growing Sino–US competition</w:t>
      </w:r>
      <w:r w:rsidRPr="009F214B">
        <w:rPr>
          <w:u w:val="single"/>
        </w:rPr>
        <w:t xml:space="preserve"> over hegemony</w:t>
      </w:r>
      <w:r w:rsidRPr="009F214B">
        <w:rPr>
          <w:sz w:val="14"/>
        </w:rPr>
        <w:t xml:space="preserve"> in the twenty-first century, therefore, Shirk (2007, p. 4), China specialist, argues that </w:t>
      </w:r>
      <w:r w:rsidRPr="009F214B">
        <w:rPr>
          <w:u w:val="single"/>
        </w:rPr>
        <w:t xml:space="preserve">“History teaches us that rising powers are </w:t>
      </w:r>
      <w:r w:rsidRPr="009F214B">
        <w:rPr>
          <w:highlight w:val="green"/>
          <w:u w:val="single"/>
        </w:rPr>
        <w:t>likely to provoke war</w:t>
      </w:r>
      <w:r w:rsidRPr="009F214B">
        <w:rPr>
          <w:u w:val="single"/>
        </w:rPr>
        <w:t xml:space="preserve">.” </w:t>
      </w:r>
      <w:r w:rsidRPr="009F214B">
        <w:rPr>
          <w:sz w:val="14"/>
        </w:rPr>
        <w:t xml:space="preserve">On the other hand, scholars like Gilpin (1981) contend that the </w:t>
      </w:r>
      <w:r w:rsidRPr="009F214B">
        <w:rPr>
          <w:u w:val="single"/>
        </w:rPr>
        <w:t>power transition war between great powers is likely to occur when a hegemonic state</w:t>
      </w:r>
      <w:r w:rsidRPr="009F214B">
        <w:rPr>
          <w:sz w:val="14"/>
        </w:rPr>
        <w:t xml:space="preserve"> whose power is declining due to imperial overstretch[6] </w:t>
      </w:r>
      <w:r w:rsidRPr="009F214B">
        <w:rPr>
          <w:u w:val="single"/>
        </w:rPr>
        <w:t>views “</w:t>
      </w:r>
      <w:r w:rsidRPr="009F214B">
        <w:rPr>
          <w:b/>
          <w:bCs/>
          <w:u w:val="single"/>
        </w:rPr>
        <w:t>preventive war as the most attractive means of eliminating the threat</w:t>
      </w:r>
      <w:r w:rsidRPr="009F214B">
        <w:rPr>
          <w:u w:val="single"/>
        </w:rPr>
        <w:t xml:space="preserve"> posed by challengers”</w:t>
      </w:r>
      <w:r w:rsidRPr="009F214B">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F214B">
        <w:rPr>
          <w:u w:val="single"/>
        </w:rPr>
        <w:t xml:space="preserve">The </w:t>
      </w:r>
      <w:r w:rsidRPr="009F214B">
        <w:rPr>
          <w:highlight w:val="green"/>
          <w:u w:val="single"/>
        </w:rPr>
        <w:t>declining hegemon</w:t>
      </w:r>
      <w:r w:rsidRPr="009F214B">
        <w:rPr>
          <w:u w:val="single"/>
        </w:rPr>
        <w:t xml:space="preserve"> who </w:t>
      </w:r>
      <w:r w:rsidRPr="009F214B">
        <w:rPr>
          <w:highlight w:val="green"/>
          <w:u w:val="single"/>
        </w:rPr>
        <w:t>fears</w:t>
      </w:r>
      <w:r w:rsidRPr="009F214B">
        <w:rPr>
          <w:u w:val="single"/>
        </w:rPr>
        <w:t xml:space="preserve"> a rising </w:t>
      </w:r>
      <w:r w:rsidRPr="009F214B">
        <w:rPr>
          <w:highlight w:val="green"/>
          <w:u w:val="single"/>
        </w:rPr>
        <w:t>challenger’s overtaking its power</w:t>
      </w:r>
      <w:r w:rsidRPr="009F214B">
        <w:rPr>
          <w:u w:val="single"/>
        </w:rPr>
        <w:t xml:space="preserve"> in the near future </w:t>
      </w:r>
      <w:r w:rsidRPr="009F214B">
        <w:rPr>
          <w:b/>
          <w:bCs/>
          <w:highlight w:val="green"/>
          <w:u w:val="single"/>
        </w:rPr>
        <w:t>sees war as a</w:t>
      </w:r>
      <w:r w:rsidRPr="009F214B">
        <w:rPr>
          <w:b/>
          <w:bCs/>
          <w:u w:val="single"/>
        </w:rPr>
        <w:t xml:space="preserve"> better </w:t>
      </w:r>
      <w:r w:rsidRPr="009F214B">
        <w:rPr>
          <w:b/>
          <w:bCs/>
          <w:highlight w:val="green"/>
          <w:u w:val="single"/>
        </w:rPr>
        <w:t>option</w:t>
      </w:r>
      <w:r w:rsidRPr="009F214B">
        <w:rPr>
          <w:b/>
          <w:bCs/>
          <w:u w:val="single"/>
        </w:rPr>
        <w:t xml:space="preserve"> </w:t>
      </w:r>
      <w:r w:rsidRPr="009F214B">
        <w:rPr>
          <w:u w:val="single"/>
        </w:rPr>
        <w:t>than other options of maintaining its hegemony such as reducing its commitments abroad and appeasing a rising challenger.</w:t>
      </w:r>
    </w:p>
    <w:p w14:paraId="39D56F14" w14:textId="77777777" w:rsidR="004A5AE4" w:rsidRPr="009F214B" w:rsidRDefault="004A5AE4" w:rsidP="004A5AE4">
      <w:pPr>
        <w:pStyle w:val="Heading4"/>
        <w:rPr>
          <w:rFonts w:cs="Calibri"/>
        </w:rPr>
      </w:pPr>
      <w:r w:rsidRPr="009F214B">
        <w:rPr>
          <w:rFonts w:cs="Calibri"/>
        </w:rPr>
        <w:t xml:space="preserve">US vaccine diplomacy key to solving </w:t>
      </w:r>
      <w:r w:rsidRPr="009F214B">
        <w:rPr>
          <w:rFonts w:cs="Calibri"/>
          <w:u w:val="single"/>
        </w:rPr>
        <w:t>every security threat</w:t>
      </w:r>
      <w:r w:rsidRPr="009F214B">
        <w:rPr>
          <w:rFonts w:cs="Calibri"/>
        </w:rPr>
        <w:t>.</w:t>
      </w:r>
    </w:p>
    <w:p w14:paraId="4C1329EE" w14:textId="77777777" w:rsidR="004A5AE4" w:rsidRPr="009F214B" w:rsidRDefault="004A5AE4" w:rsidP="004A5AE4">
      <w:r w:rsidRPr="009F214B">
        <w:rPr>
          <w:rStyle w:val="Style13ptBold"/>
        </w:rPr>
        <w:t>Marrogi &amp; al-Dulaimi 14</w:t>
      </w:r>
      <w:r w:rsidRPr="009F214B">
        <w:t xml:space="preserve">, Colonel Aizen J. Marrogi, USA, MD, has served as a Surgeon General Liaison Officer to the Iraqi Ministry of Defense. Dr. Saadoun al-Dulaimi is serving his second tour as Iraqi Minister of Defense and is also the Minister of Culture, “Medical Diplomacy in Achieving U.S. Global Strategic Objectives,” JFQ 74, 3rd Quarter 2014, </w:t>
      </w:r>
      <w:hyperlink r:id="rId19" w:history="1">
        <w:r w:rsidRPr="009F214B">
          <w:rPr>
            <w:rStyle w:val="Hyperlink"/>
          </w:rPr>
          <w:t>http://ndupress.ndu.edu/Portals/68/Documents/jfq/jfq-74/jfq-74_124-130_Marrogi-al-Dulaimi.pdf //</w:t>
        </w:r>
      </w:hyperlink>
      <w:r w:rsidRPr="009F214B">
        <w:rPr>
          <w:rStyle w:val="Hyperlink"/>
        </w:rPr>
        <w:t xml:space="preserve"> Re-Cut Justin</w:t>
      </w:r>
    </w:p>
    <w:p w14:paraId="163C7D3C" w14:textId="77777777" w:rsidR="004A5AE4" w:rsidRPr="009F214B" w:rsidRDefault="004A5AE4" w:rsidP="004A5AE4"/>
    <w:p w14:paraId="299D1E3F" w14:textId="77777777" w:rsidR="004A5AE4" w:rsidRPr="009F214B" w:rsidRDefault="004A5AE4" w:rsidP="004A5AE4">
      <w:r w:rsidRPr="009F214B">
        <w:t xml:space="preserve">Since its introduction by Joseph Nye, Jr., in 1990, soft power has been defined as “achieving desirable influence through attraction and cooperation,” as opposed to hard power, which rests on inducements or threats.1 Although the concept of soft power is not universally embraced,2 </w:t>
      </w:r>
      <w:r w:rsidRPr="009F214B">
        <w:rPr>
          <w:rStyle w:val="StyleUnderline"/>
          <w:highlight w:val="green"/>
        </w:rPr>
        <w:t>using</w:t>
      </w:r>
      <w:r w:rsidRPr="009F214B">
        <w:t xml:space="preserve"> economic, cultural, </w:t>
      </w:r>
      <w:r w:rsidRPr="009F214B">
        <w:rPr>
          <w:rStyle w:val="Emphasis"/>
        </w:rPr>
        <w:t>scientific</w:t>
      </w:r>
      <w:r w:rsidRPr="009F214B">
        <w:rPr>
          <w:rStyle w:val="StyleUnderline"/>
        </w:rPr>
        <w:t xml:space="preserve">, and </w:t>
      </w:r>
      <w:r w:rsidRPr="009F214B">
        <w:rPr>
          <w:rStyle w:val="Emphasis"/>
          <w:highlight w:val="green"/>
        </w:rPr>
        <w:t>healthcare</w:t>
      </w:r>
      <w:r w:rsidRPr="009F214B">
        <w:rPr>
          <w:rStyle w:val="Emphasis"/>
        </w:rPr>
        <w:t xml:space="preserve"> </w:t>
      </w:r>
      <w:r w:rsidRPr="009F214B">
        <w:rPr>
          <w:rStyle w:val="Emphasis"/>
          <w:highlight w:val="green"/>
        </w:rPr>
        <w:t>resources</w:t>
      </w:r>
      <w:r w:rsidRPr="009F214B">
        <w:t xml:space="preserve"> </w:t>
      </w:r>
      <w:r w:rsidRPr="009F214B">
        <w:rPr>
          <w:rStyle w:val="StyleUnderline"/>
        </w:rPr>
        <w:t xml:space="preserve">can </w:t>
      </w:r>
      <w:r w:rsidRPr="009F214B">
        <w:rPr>
          <w:rStyle w:val="StyleUnderline"/>
          <w:highlight w:val="green"/>
        </w:rPr>
        <w:t>create</w:t>
      </w:r>
      <w:r w:rsidRPr="009F214B">
        <w:rPr>
          <w:rStyle w:val="StyleUnderline"/>
        </w:rPr>
        <w:t xml:space="preserve"> </w:t>
      </w:r>
      <w:r w:rsidRPr="009F214B">
        <w:rPr>
          <w:rStyle w:val="Emphasis"/>
        </w:rPr>
        <w:t xml:space="preserve">a dominant </w:t>
      </w:r>
      <w:r w:rsidRPr="009F214B">
        <w:rPr>
          <w:rStyle w:val="Emphasis"/>
          <w:highlight w:val="green"/>
        </w:rPr>
        <w:t xml:space="preserve">soft power </w:t>
      </w:r>
      <w:r w:rsidRPr="009F214B">
        <w:rPr>
          <w:rStyle w:val="StyleUnderline"/>
          <w:highlight w:val="green"/>
        </w:rPr>
        <w:t>that</w:t>
      </w:r>
      <w:r w:rsidRPr="009F214B">
        <w:t xml:space="preserve">, when carefully applied, </w:t>
      </w:r>
      <w:r w:rsidRPr="009F214B">
        <w:rPr>
          <w:rStyle w:val="StyleUnderline"/>
        </w:rPr>
        <w:t xml:space="preserve">might </w:t>
      </w:r>
      <w:r w:rsidRPr="009F214B">
        <w:rPr>
          <w:rStyle w:val="StyleUnderline"/>
          <w:highlight w:val="green"/>
        </w:rPr>
        <w:t xml:space="preserve">generate </w:t>
      </w:r>
      <w:r w:rsidRPr="009F214B">
        <w:rPr>
          <w:rStyle w:val="Emphasis"/>
        </w:rPr>
        <w:t xml:space="preserve">favorable </w:t>
      </w:r>
      <w:r w:rsidRPr="009F214B">
        <w:rPr>
          <w:rStyle w:val="Emphasis"/>
          <w:highlight w:val="green"/>
        </w:rPr>
        <w:t>behavior</w:t>
      </w:r>
      <w:r w:rsidRPr="009F214B">
        <w:rPr>
          <w:rStyle w:val="StyleUnderline"/>
          <w:highlight w:val="green"/>
        </w:rPr>
        <w:t xml:space="preserve"> from </w:t>
      </w:r>
      <w:r w:rsidRPr="009F214B">
        <w:rPr>
          <w:rStyle w:val="StyleUnderline"/>
        </w:rPr>
        <w:t xml:space="preserve">other </w:t>
      </w:r>
      <w:r w:rsidRPr="009F214B">
        <w:rPr>
          <w:rStyle w:val="StyleUnderline"/>
          <w:highlight w:val="green"/>
        </w:rPr>
        <w:t>nations and</w:t>
      </w:r>
      <w:r w:rsidRPr="009F214B">
        <w:t xml:space="preserve"> their </w:t>
      </w:r>
      <w:r w:rsidRPr="009F214B">
        <w:rPr>
          <w:rStyle w:val="StyleUnderline"/>
        </w:rPr>
        <w:t>leaders and build</w:t>
      </w:r>
      <w:r w:rsidRPr="009F214B">
        <w:t xml:space="preserve"> </w:t>
      </w:r>
      <w:r w:rsidRPr="009F214B">
        <w:rPr>
          <w:rStyle w:val="Emphasis"/>
        </w:rPr>
        <w:t xml:space="preserve">enduring </w:t>
      </w:r>
      <w:r w:rsidRPr="009F214B">
        <w:rPr>
          <w:rStyle w:val="Emphasis"/>
          <w:highlight w:val="green"/>
        </w:rPr>
        <w:t>partnerships</w:t>
      </w:r>
      <w:r w:rsidRPr="009F214B">
        <w:rPr>
          <w:rStyle w:val="StyleUnderline"/>
          <w:highlight w:val="green"/>
        </w:rPr>
        <w:t xml:space="preserve"> to promote</w:t>
      </w:r>
      <w:r w:rsidRPr="009F214B">
        <w:rPr>
          <w:rStyle w:val="StyleUnderline"/>
        </w:rPr>
        <w:t xml:space="preserve"> </w:t>
      </w:r>
      <w:r w:rsidRPr="009F214B">
        <w:rPr>
          <w:rStyle w:val="Emphasis"/>
        </w:rPr>
        <w:t xml:space="preserve">regional and global </w:t>
      </w:r>
      <w:r w:rsidRPr="009F214B">
        <w:rPr>
          <w:rStyle w:val="Emphasis"/>
          <w:highlight w:val="green"/>
        </w:rPr>
        <w:t>security</w:t>
      </w:r>
      <w:r w:rsidRPr="009F214B">
        <w:t xml:space="preserve">. </w:t>
      </w:r>
      <w:r w:rsidRPr="009F214B">
        <w:rPr>
          <w:rStyle w:val="StyleUnderline"/>
        </w:rPr>
        <w:t>The</w:t>
      </w:r>
      <w:r w:rsidRPr="009F214B">
        <w:t xml:space="preserve"> </w:t>
      </w:r>
      <w:r w:rsidRPr="009F214B">
        <w:rPr>
          <w:rStyle w:val="StyleUnderline"/>
        </w:rPr>
        <w:t>healthcare sector</w:t>
      </w:r>
      <w:r w:rsidRPr="009F214B">
        <w:t xml:space="preserve"> is a diverse group of industries accounting for $2.8 trillion, or 17.8 percent, of the U.S. gross domestic product.3 It </w:t>
      </w:r>
      <w:r w:rsidRPr="009F214B">
        <w:rPr>
          <w:rStyle w:val="StyleUnderline"/>
        </w:rPr>
        <w:t>delivers direct</w:t>
      </w:r>
      <w:r w:rsidRPr="009F214B">
        <w:t xml:space="preserve"> health </w:t>
      </w:r>
      <w:r w:rsidRPr="009F214B">
        <w:rPr>
          <w:rStyle w:val="StyleUnderline"/>
        </w:rPr>
        <w:t>care through</w:t>
      </w:r>
      <w:r w:rsidRPr="009F214B">
        <w:t xml:space="preserve"> thousands of hospitals and other facilities and provides </w:t>
      </w:r>
      <w:r w:rsidRPr="009F214B">
        <w:rPr>
          <w:rStyle w:val="Emphasis"/>
        </w:rPr>
        <w:t>research and development</w:t>
      </w:r>
      <w:r w:rsidRPr="009F214B">
        <w:rPr>
          <w:rStyle w:val="StyleUnderline"/>
        </w:rPr>
        <w:t xml:space="preserve"> for</w:t>
      </w:r>
      <w:r w:rsidRPr="009F214B">
        <w:t xml:space="preserve"> manufacturing </w:t>
      </w:r>
      <w:r w:rsidRPr="009F214B">
        <w:rPr>
          <w:rStyle w:val="Emphasis"/>
          <w:highlight w:val="green"/>
        </w:rPr>
        <w:t>pharmaceuticals</w:t>
      </w:r>
      <w:r w:rsidRPr="009F214B">
        <w:t xml:space="preserve">, medical devices, </w:t>
      </w:r>
      <w:r w:rsidRPr="009F214B">
        <w:rPr>
          <w:rStyle w:val="StyleUnderline"/>
          <w:highlight w:val="green"/>
        </w:rPr>
        <w:t>and</w:t>
      </w:r>
      <w:r w:rsidRPr="009F214B">
        <w:rPr>
          <w:rStyle w:val="StyleUnderline"/>
        </w:rPr>
        <w:t xml:space="preserve"> </w:t>
      </w:r>
      <w:r w:rsidRPr="009F214B">
        <w:rPr>
          <w:rStyle w:val="Emphasis"/>
          <w:highlight w:val="green"/>
        </w:rPr>
        <w:t>biotech</w:t>
      </w:r>
      <w:r w:rsidRPr="009F214B">
        <w:rPr>
          <w:rStyle w:val="Emphasis"/>
        </w:rPr>
        <w:t>nology</w:t>
      </w:r>
      <w:r w:rsidRPr="009F214B">
        <w:t xml:space="preserve">. </w:t>
      </w:r>
      <w:r w:rsidRPr="009F214B">
        <w:rPr>
          <w:rStyle w:val="StyleUnderline"/>
        </w:rPr>
        <w:t xml:space="preserve">It is </w:t>
      </w:r>
      <w:r w:rsidRPr="009F214B">
        <w:rPr>
          <w:rStyle w:val="Emphasis"/>
        </w:rPr>
        <w:t>a research-intensive segment of the economy</w:t>
      </w:r>
      <w:r w:rsidRPr="009F214B">
        <w:t xml:space="preserve"> focusing on developing better methods for preventing, diagnosing, and treating life-threatening diseases, and it provides stability and prosperity in the form of millions of high paying jobs. </w:t>
      </w:r>
      <w:r w:rsidRPr="009F214B">
        <w:rPr>
          <w:rStyle w:val="StyleUnderline"/>
        </w:rPr>
        <w:t>It can</w:t>
      </w:r>
      <w:r w:rsidRPr="009F214B">
        <w:t xml:space="preserve"> also </w:t>
      </w:r>
      <w:r w:rsidRPr="009F214B">
        <w:rPr>
          <w:rStyle w:val="StyleUnderline"/>
          <w:highlight w:val="green"/>
        </w:rPr>
        <w:t xml:space="preserve">play </w:t>
      </w:r>
      <w:r w:rsidRPr="009F214B">
        <w:rPr>
          <w:rStyle w:val="Emphasis"/>
          <w:highlight w:val="green"/>
        </w:rPr>
        <w:t>a pivotal role</w:t>
      </w:r>
      <w:r w:rsidRPr="009F214B">
        <w:rPr>
          <w:highlight w:val="green"/>
        </w:rPr>
        <w:t xml:space="preserve"> </w:t>
      </w:r>
      <w:r w:rsidRPr="009F214B">
        <w:rPr>
          <w:rStyle w:val="StyleUnderline"/>
          <w:highlight w:val="green"/>
        </w:rPr>
        <w:t xml:space="preserve">in a U.S. </w:t>
      </w:r>
      <w:r w:rsidRPr="009F214B">
        <w:rPr>
          <w:rStyle w:val="StyleUnderline"/>
        </w:rPr>
        <w:t xml:space="preserve">asymmetric </w:t>
      </w:r>
      <w:r w:rsidRPr="009F214B">
        <w:rPr>
          <w:rStyle w:val="StyleUnderline"/>
          <w:highlight w:val="green"/>
        </w:rPr>
        <w:t xml:space="preserve">response to </w:t>
      </w:r>
      <w:r w:rsidRPr="009F214B">
        <w:rPr>
          <w:rStyle w:val="Emphasis"/>
          <w:highlight w:val="green"/>
        </w:rPr>
        <w:t>unpredictable challenges</w:t>
      </w:r>
      <w:r w:rsidRPr="009F214B">
        <w:t xml:space="preserve"> overseas, both directly through the care of patients and more generally in the economic benefits of expanding the healthcare sector in countries where unemployment and unfavorable socioeconomic factors contribute to radicalism. Physicians are well regarded in many cultures, especially in the Arab and Muslim world. </w:t>
      </w:r>
      <w:r w:rsidRPr="009F214B">
        <w:rPr>
          <w:rStyle w:val="StyleUnderline"/>
          <w:highlight w:val="green"/>
        </w:rPr>
        <w:t xml:space="preserve">U.S. </w:t>
      </w:r>
      <w:r w:rsidRPr="009F214B">
        <w:rPr>
          <w:rStyle w:val="StyleUnderline"/>
        </w:rPr>
        <w:t xml:space="preserve">policy strategists </w:t>
      </w:r>
      <w:r w:rsidRPr="009F214B">
        <w:rPr>
          <w:rStyle w:val="StyleUnderline"/>
          <w:highlight w:val="green"/>
        </w:rPr>
        <w:t>can</w:t>
      </w:r>
      <w:r w:rsidRPr="009F214B">
        <w:t xml:space="preserve"> leverage this historic goodwill and </w:t>
      </w:r>
      <w:r w:rsidRPr="009F214B">
        <w:rPr>
          <w:rStyle w:val="StyleUnderline"/>
          <w:highlight w:val="green"/>
        </w:rPr>
        <w:t xml:space="preserve">use </w:t>
      </w:r>
      <w:r w:rsidRPr="009F214B">
        <w:rPr>
          <w:rStyle w:val="Emphasis"/>
          <w:highlight w:val="green"/>
        </w:rPr>
        <w:t>the diplomacy of medicine</w:t>
      </w:r>
      <w:r w:rsidRPr="009F214B">
        <w:rPr>
          <w:rStyle w:val="StyleUnderline"/>
          <w:highlight w:val="green"/>
        </w:rPr>
        <w:t xml:space="preserve"> to reach out</w:t>
      </w:r>
      <w:r w:rsidRPr="009F214B">
        <w:rPr>
          <w:rStyle w:val="StyleUnderline"/>
        </w:rPr>
        <w:t xml:space="preserve"> to Arab and Muslim countries</w:t>
      </w:r>
      <w:r w:rsidRPr="009F214B">
        <w:t xml:space="preserve">, especially those undergoing Arab Spring transitions including Egypt, Libya, Tunisia, Yemen, and even Syria. For countries such as Iraq that have shattered healthcare infrastructures, </w:t>
      </w:r>
      <w:r w:rsidRPr="009F214B">
        <w:rPr>
          <w:rStyle w:val="Emphasis"/>
          <w:highlight w:val="green"/>
        </w:rPr>
        <w:t>healthcare cooperation</w:t>
      </w:r>
      <w:r w:rsidRPr="009F214B">
        <w:rPr>
          <w:rStyle w:val="StyleUnderline"/>
          <w:highlight w:val="green"/>
        </w:rPr>
        <w:t xml:space="preserve"> represents</w:t>
      </w:r>
      <w:r w:rsidRPr="009F214B">
        <w:rPr>
          <w:rStyle w:val="StyleUnderline"/>
        </w:rPr>
        <w:t xml:space="preserve"> a unique </w:t>
      </w:r>
      <w:r w:rsidRPr="009F214B">
        <w:rPr>
          <w:rStyle w:val="StyleUnderline"/>
          <w:highlight w:val="green"/>
        </w:rPr>
        <w:t>opportunity to set</w:t>
      </w:r>
      <w:r w:rsidRPr="009F214B">
        <w:t xml:space="preserve"> their </w:t>
      </w:r>
      <w:r w:rsidRPr="009F214B">
        <w:rPr>
          <w:rStyle w:val="StyleUnderline"/>
          <w:highlight w:val="green"/>
        </w:rPr>
        <w:t>relationships</w:t>
      </w:r>
      <w:r w:rsidRPr="009F214B">
        <w:t xml:space="preserve"> with America </w:t>
      </w:r>
      <w:r w:rsidRPr="009F214B">
        <w:rPr>
          <w:rStyle w:val="StyleUnderline"/>
          <w:highlight w:val="green"/>
        </w:rPr>
        <w:t>on a</w:t>
      </w:r>
      <w:r w:rsidRPr="009F214B">
        <w:rPr>
          <w:rStyle w:val="StyleUnderline"/>
        </w:rPr>
        <w:t xml:space="preserve"> more </w:t>
      </w:r>
      <w:r w:rsidRPr="009F214B">
        <w:rPr>
          <w:rStyle w:val="Emphasis"/>
        </w:rPr>
        <w:t xml:space="preserve">amicable and </w:t>
      </w:r>
      <w:r w:rsidRPr="009F214B">
        <w:rPr>
          <w:rStyle w:val="Emphasis"/>
          <w:highlight w:val="green"/>
        </w:rPr>
        <w:t>sustainable course</w:t>
      </w:r>
      <w:r w:rsidRPr="009F214B">
        <w:t xml:space="preserve">. </w:t>
      </w:r>
    </w:p>
    <w:p w14:paraId="0B9E1A40" w14:textId="77777777" w:rsidR="004A5AE4" w:rsidRPr="009F214B" w:rsidRDefault="004A5AE4" w:rsidP="004A5AE4"/>
    <w:p w14:paraId="4B61C80A" w14:textId="77777777" w:rsidR="004A5AE4" w:rsidRPr="009F214B" w:rsidRDefault="004A5AE4" w:rsidP="004A5AE4">
      <w:pPr>
        <w:pStyle w:val="Heading4"/>
        <w:rPr>
          <w:rFonts w:cs="Calibri"/>
        </w:rPr>
      </w:pPr>
      <w:r w:rsidRPr="009F214B">
        <w:rPr>
          <w:rFonts w:cs="Calibri"/>
        </w:rPr>
        <w:t xml:space="preserve">Nuclear war causes </w:t>
      </w:r>
      <w:r w:rsidRPr="009F214B">
        <w:rPr>
          <w:rFonts w:cs="Calibri"/>
          <w:u w:val="single"/>
        </w:rPr>
        <w:t>extinction</w:t>
      </w:r>
      <w:r w:rsidRPr="009F214B">
        <w:rPr>
          <w:rFonts w:cs="Calibri"/>
        </w:rPr>
        <w:t>.</w:t>
      </w:r>
    </w:p>
    <w:p w14:paraId="014409B8" w14:textId="77777777" w:rsidR="004A5AE4" w:rsidRPr="009F214B" w:rsidRDefault="004A5AE4" w:rsidP="004A5AE4">
      <w:r w:rsidRPr="009F214B">
        <w:rPr>
          <w:rStyle w:val="Style13ptBold"/>
        </w:rPr>
        <w:t xml:space="preserve">Starr 15 </w:t>
      </w:r>
      <w:r w:rsidRPr="009F214B">
        <w:rPr>
          <w:szCs w:val="16"/>
        </w:rPr>
        <w:t xml:space="preserve">[Steve Starr; Director of the University of Missouri’s Clinical Laboratory Science Program, as well as a senior scientist at the Physicians for Social Responsibility; “Nuclear War, Nuclear Winter, and Human Extinction,” 10/14/19; FAS; </w:t>
      </w:r>
      <w:hyperlink r:id="rId20" w:history="1">
        <w:r w:rsidRPr="009F214B">
          <w:rPr>
            <w:rStyle w:val="Hyperlink"/>
            <w:szCs w:val="16"/>
          </w:rPr>
          <w:t>https://fas.org/pir-pubs/nuclear-war-nuclear-winter-and-human-extinction/</w:t>
        </w:r>
      </w:hyperlink>
      <w:r w:rsidRPr="009F214B">
        <w:rPr>
          <w:szCs w:val="16"/>
        </w:rPr>
        <w:t>] // Re-Cut Justin</w:t>
      </w:r>
    </w:p>
    <w:p w14:paraId="2A358268" w14:textId="77777777" w:rsidR="004A5AE4" w:rsidRPr="009F214B" w:rsidRDefault="004A5AE4" w:rsidP="004A5AE4">
      <w:pPr>
        <w:rPr>
          <w:sz w:val="16"/>
        </w:rPr>
      </w:pPr>
      <w:r w:rsidRPr="009F214B">
        <w:rPr>
          <w:sz w:val="16"/>
        </w:rPr>
        <w:t xml:space="preserve">While it is impossible to precisely predict all the human impacts that would result from a nuclear winter, it is relatively simple to predict those which would be most profound. That is, </w:t>
      </w:r>
      <w:r w:rsidRPr="009F214B">
        <w:rPr>
          <w:u w:val="single"/>
        </w:rPr>
        <w:t xml:space="preserve">a </w:t>
      </w:r>
      <w:r w:rsidRPr="009F214B">
        <w:rPr>
          <w:rStyle w:val="Emphasis"/>
          <w:highlight w:val="green"/>
        </w:rPr>
        <w:t>nuclear winter</w:t>
      </w:r>
      <w:r w:rsidRPr="009F214B">
        <w:rPr>
          <w:highlight w:val="green"/>
          <w:u w:val="single"/>
        </w:rPr>
        <w:t xml:space="preserve"> </w:t>
      </w:r>
      <w:r w:rsidRPr="009F214B">
        <w:rPr>
          <w:u w:val="single"/>
        </w:rPr>
        <w:t xml:space="preserve">would </w:t>
      </w:r>
      <w:r w:rsidRPr="009F214B">
        <w:rPr>
          <w:highlight w:val="green"/>
          <w:u w:val="single"/>
        </w:rPr>
        <w:t>cause</w:t>
      </w:r>
      <w:r w:rsidRPr="009F214B">
        <w:rPr>
          <w:sz w:val="16"/>
        </w:rPr>
        <w:t xml:space="preserve"> most humans and large animals to die from nuclear famine in </w:t>
      </w:r>
      <w:r w:rsidRPr="009F214B">
        <w:rPr>
          <w:u w:val="single"/>
        </w:rPr>
        <w:t xml:space="preserve">a </w:t>
      </w:r>
      <w:r w:rsidRPr="009F214B">
        <w:rPr>
          <w:rStyle w:val="Emphasis"/>
        </w:rPr>
        <w:t xml:space="preserve">mass </w:t>
      </w:r>
      <w:r w:rsidRPr="009F214B">
        <w:rPr>
          <w:rStyle w:val="Emphasis"/>
          <w:highlight w:val="green"/>
        </w:rPr>
        <w:t>extinction</w:t>
      </w:r>
      <w:r w:rsidRPr="009F214B">
        <w:rPr>
          <w:rStyle w:val="Emphasis"/>
        </w:rPr>
        <w:t xml:space="preserve"> event</w:t>
      </w:r>
      <w:r w:rsidRPr="009F214B">
        <w:rPr>
          <w:u w:val="single"/>
        </w:rPr>
        <w:t xml:space="preserve"> similar to the one that </w:t>
      </w:r>
      <w:r w:rsidRPr="009F214B">
        <w:rPr>
          <w:rStyle w:val="Emphasis"/>
        </w:rPr>
        <w:t>wiped out the dinosaurs</w:t>
      </w:r>
      <w:r w:rsidRPr="009F214B">
        <w:rPr>
          <w:u w:val="single"/>
        </w:rPr>
        <w:t>. Following</w:t>
      </w:r>
      <w:r w:rsidRPr="009F214B">
        <w:rPr>
          <w:sz w:val="16"/>
        </w:rPr>
        <w:t xml:space="preserve"> </w:t>
      </w:r>
      <w:r w:rsidRPr="009F214B">
        <w:rPr>
          <w:u w:val="single"/>
        </w:rPr>
        <w:t>the</w:t>
      </w:r>
      <w:r w:rsidRPr="009F214B">
        <w:rPr>
          <w:sz w:val="16"/>
        </w:rPr>
        <w:t xml:space="preserve"> </w:t>
      </w:r>
      <w:r w:rsidRPr="009F214B">
        <w:rPr>
          <w:rStyle w:val="Emphasis"/>
        </w:rPr>
        <w:t>detonation</w:t>
      </w:r>
      <w:r w:rsidRPr="009F214B">
        <w:rPr>
          <w:sz w:val="16"/>
        </w:rPr>
        <w:t xml:space="preserve"> (in conflict) </w:t>
      </w:r>
      <w:r w:rsidRPr="009F214B">
        <w:rPr>
          <w:u w:val="single"/>
        </w:rPr>
        <w:t>of</w:t>
      </w:r>
      <w:r w:rsidRPr="009F214B">
        <w:rPr>
          <w:sz w:val="16"/>
        </w:rPr>
        <w:t xml:space="preserve"> US and/or Russian </w:t>
      </w:r>
      <w:r w:rsidRPr="009F214B">
        <w:rPr>
          <w:u w:val="single"/>
        </w:rPr>
        <w:t xml:space="preserve">launch-ready </w:t>
      </w:r>
      <w:r w:rsidRPr="009F214B">
        <w:rPr>
          <w:rStyle w:val="Emphasis"/>
        </w:rPr>
        <w:t>strategic nuclear weapons</w:t>
      </w:r>
      <w:r w:rsidRPr="009F214B">
        <w:rPr>
          <w:u w:val="single"/>
        </w:rPr>
        <w:t xml:space="preserve">, nuclear </w:t>
      </w:r>
      <w:r w:rsidRPr="009F214B">
        <w:rPr>
          <w:highlight w:val="green"/>
          <w:u w:val="single"/>
        </w:rPr>
        <w:t>firestorms</w:t>
      </w:r>
      <w:r w:rsidRPr="009F214B">
        <w:rPr>
          <w:u w:val="single"/>
        </w:rPr>
        <w:t xml:space="preserve"> would burn simultaneously over a total land surface area of many</w:t>
      </w:r>
      <w:r w:rsidRPr="009F214B">
        <w:rPr>
          <w:sz w:val="16"/>
        </w:rPr>
        <w:t xml:space="preserve"> thousands or </w:t>
      </w:r>
      <w:r w:rsidRPr="009F214B">
        <w:rPr>
          <w:u w:val="single"/>
        </w:rPr>
        <w:t xml:space="preserve">tens of thousands of square miles. These mass fires, many of which would rage over large cities and industrial areas, would </w:t>
      </w:r>
      <w:r w:rsidRPr="009F214B">
        <w:rPr>
          <w:highlight w:val="green"/>
          <w:u w:val="single"/>
        </w:rPr>
        <w:t>release</w:t>
      </w:r>
      <w:r w:rsidRPr="009F214B">
        <w:rPr>
          <w:u w:val="single"/>
        </w:rPr>
        <w:t xml:space="preserve"> </w:t>
      </w:r>
      <w:r w:rsidRPr="009F214B">
        <w:rPr>
          <w:rStyle w:val="Emphasis"/>
        </w:rPr>
        <w:t xml:space="preserve">many tens of millions of tons of black carbon </w:t>
      </w:r>
      <w:r w:rsidRPr="009F214B">
        <w:rPr>
          <w:rStyle w:val="Emphasis"/>
          <w:highlight w:val="green"/>
        </w:rPr>
        <w:t>soot</w:t>
      </w:r>
      <w:r w:rsidRPr="009F214B">
        <w:rPr>
          <w:sz w:val="16"/>
        </w:rPr>
        <w:t xml:space="preserve"> and smoke (up to 180 million tons, according to peer-reviewed studies), </w:t>
      </w:r>
      <w:r w:rsidRPr="009F214B">
        <w:rPr>
          <w:u w:val="single"/>
        </w:rPr>
        <w:t xml:space="preserve">which would </w:t>
      </w:r>
      <w:r w:rsidRPr="009F214B">
        <w:rPr>
          <w:rStyle w:val="Emphasis"/>
        </w:rPr>
        <w:t>rise rapidly above cloud level</w:t>
      </w:r>
      <w:r w:rsidRPr="009F214B">
        <w:rPr>
          <w:u w:val="single"/>
        </w:rPr>
        <w:t xml:space="preserve"> and into the stratosphere</w:t>
      </w:r>
      <w:r w:rsidRPr="009F214B">
        <w:rPr>
          <w:sz w:val="16"/>
        </w:rPr>
        <w:t xml:space="preserve">. [For an explanation of the calculation of smoke emissions, see Atmospheric effects &amp; societal consequences of regional scale nuclear conflicts.] The </w:t>
      </w:r>
      <w:r w:rsidRPr="009F214B">
        <w:rPr>
          <w:u w:val="single"/>
        </w:rPr>
        <w:t xml:space="preserve">scientists who </w:t>
      </w:r>
      <w:r w:rsidRPr="009F214B">
        <w:rPr>
          <w:rStyle w:val="Emphasis"/>
        </w:rPr>
        <w:t>completed</w:t>
      </w:r>
      <w:r w:rsidRPr="009F214B">
        <w:rPr>
          <w:sz w:val="16"/>
        </w:rPr>
        <w:t xml:space="preserve"> the most </w:t>
      </w:r>
      <w:r w:rsidRPr="009F214B">
        <w:rPr>
          <w:rStyle w:val="Emphasis"/>
        </w:rPr>
        <w:t xml:space="preserve">recent peer-reviewed </w:t>
      </w:r>
      <w:r w:rsidRPr="009F214B">
        <w:rPr>
          <w:rStyle w:val="Emphasis"/>
          <w:highlight w:val="green"/>
        </w:rPr>
        <w:t>studies</w:t>
      </w:r>
      <w:r w:rsidRPr="009F214B">
        <w:rPr>
          <w:sz w:val="16"/>
        </w:rPr>
        <w:t xml:space="preserve"> on nuclear winter </w:t>
      </w:r>
      <w:r w:rsidRPr="009F214B">
        <w:rPr>
          <w:highlight w:val="green"/>
          <w:u w:val="single"/>
        </w:rPr>
        <w:t>discovered</w:t>
      </w:r>
      <w:r w:rsidRPr="009F214B">
        <w:rPr>
          <w:u w:val="single"/>
        </w:rPr>
        <w:t xml:space="preserve"> that the </w:t>
      </w:r>
      <w:r w:rsidRPr="009F214B">
        <w:rPr>
          <w:highlight w:val="green"/>
          <w:u w:val="single"/>
        </w:rPr>
        <w:t xml:space="preserve">sunlight </w:t>
      </w:r>
      <w:r w:rsidRPr="009F214B">
        <w:rPr>
          <w:u w:val="single"/>
        </w:rPr>
        <w:t xml:space="preserve">would </w:t>
      </w:r>
      <w:r w:rsidRPr="009F214B">
        <w:rPr>
          <w:rStyle w:val="Emphasis"/>
          <w:highlight w:val="green"/>
        </w:rPr>
        <w:t xml:space="preserve">heat </w:t>
      </w:r>
      <w:r w:rsidRPr="009F214B">
        <w:rPr>
          <w:rStyle w:val="Emphasis"/>
        </w:rPr>
        <w:t xml:space="preserve">the </w:t>
      </w:r>
      <w:r w:rsidRPr="009F214B">
        <w:rPr>
          <w:rStyle w:val="Emphasis"/>
          <w:highlight w:val="green"/>
        </w:rPr>
        <w:t>smoke</w:t>
      </w:r>
      <w:r w:rsidRPr="009F214B">
        <w:rPr>
          <w:u w:val="single"/>
        </w:rPr>
        <w:t>, producing a self-lofting effect that would not only aid the rise of the smoke into the stratosphere</w:t>
      </w:r>
      <w:r w:rsidRPr="009F214B">
        <w:rPr>
          <w:sz w:val="16"/>
        </w:rPr>
        <w:t xml:space="preserve"> (above cloud level, where it could not be rained out), </w:t>
      </w:r>
      <w:r w:rsidRPr="009F214B">
        <w:rPr>
          <w:u w:val="single"/>
        </w:rPr>
        <w:t xml:space="preserve">but act to keep the smoke in the stratosphere </w:t>
      </w:r>
      <w:r w:rsidRPr="009F214B">
        <w:rPr>
          <w:highlight w:val="green"/>
          <w:u w:val="single"/>
        </w:rPr>
        <w:t>for 10 years or more</w:t>
      </w:r>
      <w:r w:rsidRPr="009F214B">
        <w:rPr>
          <w:sz w:val="16"/>
        </w:rPr>
        <w:t xml:space="preserve">. </w:t>
      </w:r>
      <w:r w:rsidRPr="009F214B">
        <w:rPr>
          <w:u w:val="single"/>
        </w:rPr>
        <w:t>The longevity of the smoke layer would act to greatly increase the severity of its effects upon the biosphere. Once in the stratosphere, the smoke</w:t>
      </w:r>
      <w:r w:rsidRPr="009F214B">
        <w:rPr>
          <w:sz w:val="16"/>
        </w:rPr>
        <w:t xml:space="preserve"> (predicted to be produced by a range of strategic nuclear wars) </w:t>
      </w:r>
      <w:r w:rsidRPr="009F214B">
        <w:rPr>
          <w:u w:val="single"/>
        </w:rPr>
        <w:t xml:space="preserve">would rapidly engulf the Earth and form a </w:t>
      </w:r>
      <w:r w:rsidRPr="009F214B">
        <w:rPr>
          <w:rStyle w:val="Emphasis"/>
        </w:rPr>
        <w:t>dense stratospheric smoke layer</w:t>
      </w:r>
      <w:r w:rsidRPr="009F214B">
        <w:rPr>
          <w:u w:val="single"/>
        </w:rPr>
        <w:t xml:space="preserve">. The smoke from a war fought with strategic nuclear weapons would quickly </w:t>
      </w:r>
      <w:r w:rsidRPr="009F214B">
        <w:rPr>
          <w:highlight w:val="green"/>
          <w:u w:val="single"/>
        </w:rPr>
        <w:t>prevent</w:t>
      </w:r>
      <w:r w:rsidRPr="009F214B">
        <w:rPr>
          <w:u w:val="single"/>
        </w:rPr>
        <w:t xml:space="preserve"> up to </w:t>
      </w:r>
      <w:r w:rsidRPr="009F214B">
        <w:rPr>
          <w:rStyle w:val="Emphasis"/>
          <w:highlight w:val="green"/>
        </w:rPr>
        <w:t xml:space="preserve">70% of sunlight </w:t>
      </w:r>
      <w:r w:rsidRPr="009F214B">
        <w:rPr>
          <w:rStyle w:val="Emphasis"/>
        </w:rPr>
        <w:t>from reaching the surface</w:t>
      </w:r>
      <w:r w:rsidRPr="009F214B">
        <w:rPr>
          <w:u w:val="single"/>
        </w:rPr>
        <w:t xml:space="preserve"> of the Northern Hemisphere</w:t>
      </w:r>
      <w:r w:rsidRPr="009F214B">
        <w:rPr>
          <w:sz w:val="16"/>
        </w:rPr>
        <w:t xml:space="preserve"> and 35% of sunlight from reaching the surface of the Southern Hemisphere. </w:t>
      </w:r>
      <w:r w:rsidRPr="009F214B">
        <w:rPr>
          <w:u w:val="single"/>
        </w:rPr>
        <w:t xml:space="preserve">Such an enormous </w:t>
      </w:r>
      <w:r w:rsidRPr="009F214B">
        <w:rPr>
          <w:highlight w:val="green"/>
          <w:u w:val="single"/>
        </w:rPr>
        <w:t>loss</w:t>
      </w:r>
      <w:r w:rsidRPr="009F214B">
        <w:rPr>
          <w:u w:val="single"/>
        </w:rPr>
        <w:t xml:space="preserve"> of warming sunlight would </w:t>
      </w:r>
      <w:r w:rsidRPr="009F214B">
        <w:rPr>
          <w:highlight w:val="green"/>
          <w:u w:val="single"/>
        </w:rPr>
        <w:t xml:space="preserve">produce </w:t>
      </w:r>
      <w:r w:rsidRPr="009F214B">
        <w:rPr>
          <w:rStyle w:val="Emphasis"/>
          <w:highlight w:val="green"/>
        </w:rPr>
        <w:t xml:space="preserve">Ice Age </w:t>
      </w:r>
      <w:r w:rsidRPr="009F214B">
        <w:rPr>
          <w:rStyle w:val="Emphasis"/>
        </w:rPr>
        <w:t>weather conditions on Earth in a matter of weeks</w:t>
      </w:r>
      <w:r w:rsidRPr="009F214B">
        <w:rPr>
          <w:u w:val="single"/>
        </w:rPr>
        <w:t xml:space="preserve">. For a period of 1-3 years following the war, temperatures would </w:t>
      </w:r>
      <w:r w:rsidRPr="009F214B">
        <w:rPr>
          <w:rStyle w:val="Emphasis"/>
        </w:rPr>
        <w:t>fall below freezing every day in the central agricultural zones</w:t>
      </w:r>
      <w:r w:rsidRPr="009F214B">
        <w:rPr>
          <w:rStyle w:val="StyleUnderline"/>
        </w:rPr>
        <w:t xml:space="preserve"> of North America and Eurasia</w:t>
      </w:r>
      <w:r w:rsidRPr="009F214B">
        <w:rPr>
          <w:sz w:val="16"/>
        </w:rPr>
        <w:t xml:space="preserve">. [For an explanation of nuclear winter, see Nuclear winter revisited with a modern climate model and current nuclear arsenals: Still catastrophic consequences.] </w:t>
      </w:r>
      <w:r w:rsidRPr="009F214B">
        <w:rPr>
          <w:u w:val="single"/>
        </w:rPr>
        <w:t>Nuclear winter would cause average global surface temperatures to become colder than they were at the height of the last Ice Age</w:t>
      </w:r>
      <w:r w:rsidRPr="009F214B">
        <w:rPr>
          <w:sz w:val="16"/>
        </w:rPr>
        <w:t xml:space="preserve">. </w:t>
      </w:r>
      <w:r w:rsidRPr="009F214B">
        <w:rPr>
          <w:u w:val="single"/>
        </w:rPr>
        <w:t xml:space="preserve">Such extreme cold would </w:t>
      </w:r>
      <w:r w:rsidRPr="009F214B">
        <w:rPr>
          <w:highlight w:val="green"/>
          <w:u w:val="single"/>
        </w:rPr>
        <w:t>eliminate growing seasons for</w:t>
      </w:r>
      <w:r w:rsidRPr="009F214B">
        <w:rPr>
          <w:u w:val="single"/>
        </w:rPr>
        <w:t xml:space="preserve"> many years, probably for </w:t>
      </w:r>
      <w:r w:rsidRPr="009F214B">
        <w:rPr>
          <w:highlight w:val="green"/>
          <w:u w:val="single"/>
        </w:rPr>
        <w:t xml:space="preserve">a </w:t>
      </w:r>
      <w:r w:rsidRPr="009F214B">
        <w:rPr>
          <w:rStyle w:val="Emphasis"/>
          <w:highlight w:val="green"/>
        </w:rPr>
        <w:t>decade</w:t>
      </w:r>
      <w:r w:rsidRPr="009F214B">
        <w:rPr>
          <w:rStyle w:val="Emphasis"/>
        </w:rPr>
        <w:t xml:space="preserve"> or longer</w:t>
      </w:r>
      <w:r w:rsidRPr="009F214B">
        <w:rPr>
          <w:sz w:val="16"/>
        </w:rPr>
        <w:t xml:space="preserve">. Can you imagine a winter that lasts for ten years? The results of such a scenario are obvious. </w:t>
      </w:r>
      <w:r w:rsidRPr="009F214B">
        <w:rPr>
          <w:u w:val="single"/>
        </w:rPr>
        <w:t xml:space="preserve">Temperatures would be much too cold to grow food, and they would remain this way long enough to cause most </w:t>
      </w:r>
      <w:r w:rsidRPr="009F214B">
        <w:rPr>
          <w:highlight w:val="green"/>
          <w:u w:val="single"/>
        </w:rPr>
        <w:t xml:space="preserve">humans </w:t>
      </w:r>
      <w:r w:rsidRPr="009F214B">
        <w:rPr>
          <w:u w:val="single"/>
        </w:rPr>
        <w:t xml:space="preserve">and animals to </w:t>
      </w:r>
      <w:r w:rsidRPr="009F214B">
        <w:rPr>
          <w:highlight w:val="green"/>
          <w:u w:val="single"/>
        </w:rPr>
        <w:t>starve to death.</w:t>
      </w:r>
      <w:r w:rsidRPr="009F214B">
        <w:rPr>
          <w:u w:val="single"/>
        </w:rPr>
        <w:t xml:space="preserve"> Global nuclear </w:t>
      </w:r>
      <w:r w:rsidRPr="009F214B">
        <w:rPr>
          <w:highlight w:val="green"/>
          <w:u w:val="single"/>
        </w:rPr>
        <w:t xml:space="preserve">famine would </w:t>
      </w:r>
      <w:r w:rsidRPr="009F214B">
        <w:rPr>
          <w:rStyle w:val="Emphasis"/>
          <w:highlight w:val="green"/>
        </w:rPr>
        <w:t>ensue</w:t>
      </w:r>
      <w:r w:rsidRPr="009F214B">
        <w:rPr>
          <w:sz w:val="16"/>
        </w:rPr>
        <w:t xml:space="preserve"> in a setting in which the infrastructure of the combatant nations has been totally destroyed, resulting in massive amounts of chemical and radioactive toxins being released into the biosphere. </w:t>
      </w:r>
      <w:r w:rsidRPr="009F214B">
        <w:rPr>
          <w:u w:val="single"/>
        </w:rPr>
        <w:t>We don’t need a sophisticated study to tell us that no food and Ice Age temperatures for a decade would kill most people and animals on the planet.</w:t>
      </w:r>
      <w:r w:rsidRPr="009F214B">
        <w:rPr>
          <w:sz w:val="16"/>
        </w:rPr>
        <w:t xml:space="preserve"> Would the few remaining survivors be able to survive in a radioactive, toxic environment?</w:t>
      </w:r>
    </w:p>
    <w:p w14:paraId="61D889DA" w14:textId="77777777" w:rsidR="004A5AE4" w:rsidRPr="00546B9C" w:rsidRDefault="004A5AE4" w:rsidP="004A5AE4">
      <w:pPr>
        <w:rPr>
          <w:sz w:val="8"/>
        </w:rPr>
      </w:pPr>
    </w:p>
    <w:p w14:paraId="4B2D4CC5" w14:textId="77777777" w:rsidR="004A5AE4" w:rsidRPr="00E6498D" w:rsidRDefault="004A5AE4" w:rsidP="004A5AE4">
      <w:pPr>
        <w:pStyle w:val="Heading3"/>
      </w:pPr>
      <w:r>
        <w:t>Plan</w:t>
      </w:r>
    </w:p>
    <w:p w14:paraId="23E6F830" w14:textId="77777777" w:rsidR="004A5AE4" w:rsidRPr="009F214B" w:rsidRDefault="004A5AE4" w:rsidP="004A5AE4">
      <w:pPr>
        <w:pStyle w:val="Heading4"/>
        <w:rPr>
          <w:rFonts w:cs="Calibri"/>
        </w:rPr>
      </w:pPr>
      <w:r w:rsidRPr="009F214B">
        <w:rPr>
          <w:rFonts w:cs="Calibri"/>
        </w:rPr>
        <w:t xml:space="preserve">Plan text: The member nations of the World Trade Organization ought to reduce intellectual property protections for medicines </w:t>
      </w:r>
      <w:r>
        <w:rPr>
          <w:rFonts w:cs="Calibri"/>
        </w:rPr>
        <w:t>during pandemics</w:t>
      </w:r>
    </w:p>
    <w:p w14:paraId="6ECBFC03" w14:textId="77777777" w:rsidR="004A5AE4" w:rsidRPr="009F214B" w:rsidRDefault="004A5AE4" w:rsidP="004A5AE4"/>
    <w:p w14:paraId="228FF03C" w14:textId="77777777" w:rsidR="004A5AE4" w:rsidRPr="009F214B" w:rsidRDefault="004A5AE4" w:rsidP="004A5AE4">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06FFEC11" w14:textId="77777777" w:rsidR="004A5AE4" w:rsidRPr="009F214B" w:rsidRDefault="004A5AE4" w:rsidP="004A5AE4">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21" w:history="1">
        <w:r w:rsidRPr="009F214B">
          <w:rPr>
            <w:rStyle w:val="Hyperlink"/>
          </w:rPr>
          <w:t>https://www.ipwatchdog.com/2021/07/21/third-option-limited-ip-waiver-solve-pandemic-vaccine-problems/id=135732/</w:t>
        </w:r>
      </w:hyperlink>
      <w:r w:rsidRPr="009F214B">
        <w:t>] Justin</w:t>
      </w:r>
    </w:p>
    <w:p w14:paraId="230FF97B" w14:textId="77777777" w:rsidR="004A5AE4" w:rsidRPr="009F214B" w:rsidRDefault="004A5AE4" w:rsidP="004A5AE4">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In particular, </w:t>
      </w:r>
      <w:r w:rsidRPr="009F214B">
        <w:rPr>
          <w:u w:val="single"/>
        </w:rPr>
        <w:t xml:space="preserve">patents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a period of time that the compulsory license is in force. With </w:t>
      </w:r>
      <w:r w:rsidRPr="009F214B">
        <w:rPr>
          <w:rStyle w:val="Emphasis"/>
        </w:rPr>
        <w:t>current pandemic projections of six months to two years</w:t>
      </w:r>
      <w:r w:rsidRPr="009F214B">
        <w:rPr>
          <w:u w:val="single"/>
        </w:rPr>
        <w:t xml:space="preserve"> for sufficient distribution, 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time period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36E2AB17" w14:textId="77777777" w:rsidR="004A5AE4" w:rsidRPr="009F214B" w:rsidRDefault="004A5AE4" w:rsidP="004A5AE4"/>
    <w:p w14:paraId="30CA6F2B" w14:textId="77777777" w:rsidR="004A5AE4" w:rsidRPr="009F214B" w:rsidRDefault="004A5AE4" w:rsidP="004A5AE4">
      <w:pPr>
        <w:pStyle w:val="Heading4"/>
        <w:jc w:val="both"/>
        <w:rPr>
          <w:rFonts w:cs="Calibri"/>
        </w:rPr>
      </w:pPr>
      <w:r w:rsidRPr="009F214B">
        <w:rPr>
          <w:rFonts w:cs="Calibri"/>
        </w:rPr>
        <w:t xml:space="preserve">The plan is </w:t>
      </w:r>
      <w:r w:rsidRPr="009F214B">
        <w:rPr>
          <w:rFonts w:cs="Calibri"/>
          <w:u w:val="single"/>
        </w:rPr>
        <w:t>critical</w:t>
      </w:r>
      <w:r w:rsidRPr="009F214B">
        <w:rPr>
          <w:rFonts w:cs="Calibri"/>
        </w:rPr>
        <w:t xml:space="preserve"> to </w:t>
      </w:r>
      <w:r w:rsidRPr="009F214B">
        <w:rPr>
          <w:rFonts w:cs="Calibri"/>
          <w:u w:val="single"/>
        </w:rPr>
        <w:t>boosting WTO legitimacy</w:t>
      </w:r>
      <w:r w:rsidRPr="009F214B">
        <w:rPr>
          <w:rFonts w:cs="Calibri"/>
        </w:rPr>
        <w:t>.</w:t>
      </w:r>
    </w:p>
    <w:p w14:paraId="611787FB" w14:textId="77777777" w:rsidR="004A5AE4" w:rsidRPr="009F214B" w:rsidRDefault="004A5AE4" w:rsidP="004A5AE4">
      <w:r w:rsidRPr="009F214B">
        <w:rPr>
          <w:rStyle w:val="Style13ptBold"/>
        </w:rPr>
        <w:t>Navnit 21</w:t>
      </w:r>
      <w:r w:rsidRPr="009F214B">
        <w:t xml:space="preserve"> [Brajendra; Ambassador and Permanent Representative of India to WTO; “Science has delivered, will the WTO deliver?” Helsinki Times; 1/18/21; </w:t>
      </w:r>
      <w:hyperlink r:id="rId22" w:history="1">
        <w:r w:rsidRPr="009F214B">
          <w:rPr>
            <w:rStyle w:val="Hyperlink"/>
          </w:rPr>
          <w:t>https://www.helsinkitimes.fi/columns/columns/viewpoint/18561-science-has-delivered-will-the-wto-deliver.html</w:t>
        </w:r>
      </w:hyperlink>
      <w:r w:rsidRPr="009F214B">
        <w:t>] Justin</w:t>
      </w:r>
    </w:p>
    <w:p w14:paraId="5EC88D56" w14:textId="77777777" w:rsidR="004A5AE4" w:rsidRPr="009F214B" w:rsidRDefault="004A5AE4" w:rsidP="004A5AE4">
      <w:pPr>
        <w:rPr>
          <w:sz w:val="16"/>
        </w:rPr>
      </w:pPr>
      <w:r w:rsidRPr="009F214B">
        <w:rPr>
          <w:rStyle w:val="Emphasis"/>
          <w:highlight w:val="green"/>
        </w:rPr>
        <w:t>TRIPS waiver</w:t>
      </w:r>
      <w:r w:rsidRPr="009F214B">
        <w:rPr>
          <w:rStyle w:val="Emphasis"/>
        </w:rPr>
        <w:t xml:space="preserve"> proposal</w:t>
      </w:r>
      <w:r w:rsidRPr="009F214B">
        <w:rPr>
          <w:u w:val="single"/>
        </w:rPr>
        <w:t xml:space="preserve"> from India, South Africa and other members A proposal by India, South Africa and eight other countries calls on the World Trade Organisation (WTO) to </w:t>
      </w:r>
      <w:r w:rsidRPr="009F214B">
        <w:rPr>
          <w:rStyle w:val="Emphasis"/>
          <w:highlight w:val="green"/>
        </w:rPr>
        <w:t>exempt</w:t>
      </w:r>
      <w:r w:rsidRPr="009F214B">
        <w:rPr>
          <w:rStyle w:val="Emphasis"/>
        </w:rPr>
        <w:t xml:space="preserve"> member countries from enforcing some patents</w:t>
      </w:r>
      <w:r w:rsidRPr="009F214B">
        <w:rPr>
          <w:u w:val="single"/>
        </w:rPr>
        <w:t xml:space="preserve">, and </w:t>
      </w:r>
      <w:r w:rsidRPr="009F214B">
        <w:rPr>
          <w:rStyle w:val="Emphasis"/>
        </w:rPr>
        <w:t xml:space="preserve">other </w:t>
      </w:r>
      <w:r w:rsidRPr="009F214B">
        <w:rPr>
          <w:rStyle w:val="Emphasis"/>
          <w:highlight w:val="green"/>
        </w:rPr>
        <w:t>Intellectual Property</w:t>
      </w:r>
      <w:r w:rsidRPr="009F214B">
        <w:rPr>
          <w:u w:val="single"/>
        </w:rPr>
        <w:t xml:space="preserve"> (IP) rights under the </w:t>
      </w:r>
      <w:r w:rsidRPr="009F214B">
        <w:rPr>
          <w:rStyle w:val="Emphasis"/>
        </w:rPr>
        <w:t>organization’s Agreement on Trade-Related Aspects of Intellectual Property Rights</w:t>
      </w:r>
      <w:r w:rsidRPr="009F214B">
        <w:rPr>
          <w:u w:val="single"/>
        </w:rPr>
        <w:t xml:space="preserve">, known as TRIPS, for a limited period of time. </w:t>
      </w:r>
      <w:r w:rsidRPr="009F214B">
        <w:rPr>
          <w:sz w:val="16"/>
        </w:rPr>
        <w:t xml:space="preserve">It is to </w:t>
      </w:r>
      <w:r w:rsidRPr="009F214B">
        <w:rPr>
          <w:u w:val="single"/>
        </w:rPr>
        <w:t xml:space="preserve">ensure that IPRs </w:t>
      </w:r>
      <w:r w:rsidRPr="009F214B">
        <w:rPr>
          <w:rStyle w:val="Emphasis"/>
        </w:rPr>
        <w:t>do not restrict the rapid scaling- up of manufacturing</w:t>
      </w:r>
      <w:r w:rsidRPr="009F214B">
        <w:rPr>
          <w:u w:val="single"/>
        </w:rPr>
        <w:t xml:space="preserve"> of COVID-19 vaccines and treatments</w:t>
      </w:r>
      <w:r w:rsidRPr="009F214B">
        <w:rPr>
          <w:sz w:val="16"/>
        </w:rPr>
        <w:t xml:space="preserve">. While a few members have raised concerns about the proposal, a large proportion of the WTO membership supports the proposal. It has also received the backing of various international organizations, multilateral agencies and global civil society. 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 </w:t>
      </w:r>
      <w:r w:rsidRPr="009F214B">
        <w:rPr>
          <w:u w:val="single"/>
        </w:rPr>
        <w:t xml:space="preserve">"While </w:t>
      </w:r>
      <w:r w:rsidRPr="009F214B">
        <w:rPr>
          <w:highlight w:val="green"/>
          <w:u w:val="single"/>
        </w:rPr>
        <w:t>making</w:t>
      </w:r>
      <w:r w:rsidRPr="009F214B">
        <w:rPr>
          <w:u w:val="single"/>
        </w:rPr>
        <w:t xml:space="preserve"> the </w:t>
      </w:r>
      <w:r w:rsidRPr="009F214B">
        <w:rPr>
          <w:rStyle w:val="Emphasis"/>
          <w:highlight w:val="green"/>
        </w:rPr>
        <w:t>vaccines</w:t>
      </w:r>
      <w:r w:rsidRPr="009F214B">
        <w:rPr>
          <w:rStyle w:val="Emphasis"/>
        </w:rPr>
        <w:t xml:space="preserve"> available </w:t>
      </w:r>
      <w:r w:rsidRPr="009F214B">
        <w:rPr>
          <w:rStyle w:val="Emphasis"/>
          <w:highlight w:val="green"/>
        </w:rPr>
        <w:t>was a test of science</w:t>
      </w:r>
      <w:r w:rsidRPr="009F214B">
        <w:rPr>
          <w:highlight w:val="green"/>
          <w:u w:val="single"/>
        </w:rPr>
        <w:t xml:space="preserve">, making them </w:t>
      </w:r>
      <w:r w:rsidRPr="009F214B">
        <w:rPr>
          <w:rStyle w:val="Emphasis"/>
          <w:highlight w:val="green"/>
        </w:rPr>
        <w:t>accessible</w:t>
      </w:r>
      <w:r w:rsidRPr="009F214B">
        <w:rPr>
          <w:rStyle w:val="Emphasis"/>
        </w:rPr>
        <w:t xml:space="preserve"> and affordable is going to be a </w:t>
      </w:r>
      <w:r w:rsidRPr="009F214B">
        <w:rPr>
          <w:rStyle w:val="Emphasis"/>
          <w:highlight w:val="green"/>
        </w:rPr>
        <w:t>test of humanity</w:t>
      </w:r>
      <w:r w:rsidRPr="009F214B">
        <w:rPr>
          <w:u w:val="single"/>
        </w:rPr>
        <w:t xml:space="preserve">" </w:t>
      </w:r>
      <w:r w:rsidRPr="009F214B">
        <w:rPr>
          <w:sz w:val="16"/>
        </w:rPr>
        <w:t xml:space="preserve">Merely </w:t>
      </w:r>
      <w:r w:rsidRPr="009F214B">
        <w:rPr>
          <w:u w:val="single"/>
        </w:rPr>
        <w:t xml:space="preserve">a signal to ensure </w:t>
      </w:r>
      <w:r w:rsidRPr="009F214B">
        <w:rPr>
          <w:highlight w:val="green"/>
          <w:u w:val="single"/>
        </w:rPr>
        <w:t>timely</w:t>
      </w:r>
      <w:r w:rsidRPr="009F214B">
        <w:rPr>
          <w:u w:val="single"/>
        </w:rPr>
        <w:t xml:space="preserve"> and affordable </w:t>
      </w:r>
      <w:r w:rsidRPr="009F214B">
        <w:rPr>
          <w:highlight w:val="green"/>
          <w:u w:val="single"/>
        </w:rPr>
        <w:t>access</w:t>
      </w:r>
      <w:r w:rsidRPr="009F214B">
        <w:rPr>
          <w:u w:val="single"/>
        </w:rPr>
        <w:t xml:space="preserve"> to vaccines and treatments will </w:t>
      </w:r>
      <w:r w:rsidRPr="009F214B">
        <w:rPr>
          <w:highlight w:val="green"/>
          <w:u w:val="single"/>
        </w:rPr>
        <w:t xml:space="preserve">work as a </w:t>
      </w:r>
      <w:r w:rsidRPr="009F214B">
        <w:rPr>
          <w:rStyle w:val="Emphasis"/>
          <w:highlight w:val="green"/>
        </w:rPr>
        <w:t>big confidence booster</w:t>
      </w:r>
      <w:r w:rsidRPr="009F214B">
        <w:rPr>
          <w:rStyle w:val="Emphasis"/>
        </w:rPr>
        <w:t xml:space="preserve"> for demand revival</w:t>
      </w:r>
      <w:r w:rsidRPr="009F214B">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F214B">
        <w:rPr>
          <w:u w:val="single"/>
        </w:rPr>
        <w:t xml:space="preserve">The TRIPS Waiver Proposal </w:t>
      </w:r>
      <w:r w:rsidRPr="009F214B">
        <w:rPr>
          <w:rStyle w:val="Emphasis"/>
        </w:rPr>
        <w:t>seeks to fulfil this need by ensuring</w:t>
      </w:r>
      <w:r w:rsidRPr="009F214B">
        <w:rPr>
          <w:u w:val="single"/>
        </w:rPr>
        <w:t xml:space="preserve"> that </w:t>
      </w:r>
      <w:r w:rsidRPr="009F214B">
        <w:rPr>
          <w:highlight w:val="green"/>
          <w:u w:val="single"/>
        </w:rPr>
        <w:t xml:space="preserve">IP </w:t>
      </w:r>
      <w:r w:rsidRPr="009F214B">
        <w:rPr>
          <w:rStyle w:val="Emphasis"/>
          <w:highlight w:val="green"/>
        </w:rPr>
        <w:t>barriers</w:t>
      </w:r>
      <w:r w:rsidRPr="009F214B">
        <w:rPr>
          <w:rStyle w:val="Emphasis"/>
        </w:rPr>
        <w:t xml:space="preserve"> do not </w:t>
      </w:r>
      <w:r w:rsidRPr="009F214B">
        <w:rPr>
          <w:rStyle w:val="Emphasis"/>
          <w:highlight w:val="green"/>
        </w:rPr>
        <w:t>come in the way of</w:t>
      </w:r>
      <w:r w:rsidRPr="009F214B">
        <w:rPr>
          <w:rStyle w:val="Emphasis"/>
        </w:rPr>
        <w:t xml:space="preserve"> such scaling up of </w:t>
      </w:r>
      <w:r w:rsidRPr="009F214B">
        <w:rPr>
          <w:rStyle w:val="Emphasis"/>
          <w:highlight w:val="green"/>
        </w:rPr>
        <w:t>manufacturing capacity</w:t>
      </w:r>
      <w:r w:rsidRPr="009F214B">
        <w:rPr>
          <w:rStyle w:val="Emphasis"/>
        </w:rPr>
        <w:t xml:space="preserve">. </w:t>
      </w:r>
      <w:r w:rsidRPr="009F214B">
        <w:rPr>
          <w:sz w:val="16"/>
        </w:rPr>
        <w:t xml:space="preserve">Why existing flexibilities under the TRIPS Agreement are not enough 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 Why is there a need to go beyond existing global cooperation initiatives? 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 Past experience 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F214B">
        <w:rPr>
          <w:highlight w:val="green"/>
          <w:u w:val="single"/>
        </w:rPr>
        <w:t>we need</w:t>
      </w:r>
      <w:r w:rsidRPr="009F214B">
        <w:rPr>
          <w:u w:val="single"/>
        </w:rPr>
        <w:t xml:space="preserve"> the </w:t>
      </w:r>
      <w:r w:rsidRPr="009F214B">
        <w:rPr>
          <w:rStyle w:val="Emphasis"/>
        </w:rPr>
        <w:t xml:space="preserve">same pooling of IP rights and </w:t>
      </w:r>
      <w:r w:rsidRPr="009F214B">
        <w:rPr>
          <w:rStyle w:val="Emphasis"/>
          <w:highlight w:val="green"/>
        </w:rPr>
        <w:t>know-how</w:t>
      </w:r>
      <w:r w:rsidRPr="009F214B">
        <w:rPr>
          <w:u w:val="single"/>
        </w:rPr>
        <w:t xml:space="preserve"> for </w:t>
      </w:r>
      <w:r w:rsidRPr="009F214B">
        <w:rPr>
          <w:rStyle w:val="Emphasis"/>
        </w:rPr>
        <w:t>scaling up the manufacturing of vaccines</w:t>
      </w:r>
      <w:r w:rsidRPr="009F214B">
        <w:rPr>
          <w:u w:val="single"/>
        </w:rPr>
        <w:t xml:space="preserve"> and </w:t>
      </w:r>
      <w:r w:rsidRPr="009F214B">
        <w:rPr>
          <w:rStyle w:val="Emphasis"/>
        </w:rPr>
        <w:t>treatments</w:t>
      </w:r>
      <w:r w:rsidRPr="009F214B">
        <w:rPr>
          <w:u w:val="single"/>
        </w:rPr>
        <w:t xml:space="preserve">, which unfortunately has not been </w:t>
      </w:r>
      <w:r w:rsidRPr="009F214B">
        <w:rPr>
          <w:rStyle w:val="Emphasis"/>
        </w:rPr>
        <w:t>forthcoming</w:t>
      </w:r>
      <w:r w:rsidRPr="009F214B">
        <w:rPr>
          <w:u w:val="single"/>
        </w:rPr>
        <w:t xml:space="preserve">, necessitating the need for the Waiver. </w:t>
      </w:r>
      <w:r w:rsidRPr="009F214B">
        <w:rPr>
          <w:sz w:val="16"/>
        </w:rPr>
        <w:t xml:space="preserve">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 Way forward The TRIPS waiver proposal is a targeted and proportionate response to the exceptional public health emergency that the world faces today. </w:t>
      </w:r>
      <w:r w:rsidRPr="009F214B">
        <w:rPr>
          <w:u w:val="single"/>
        </w:rPr>
        <w:t xml:space="preserve">Such a </w:t>
      </w:r>
      <w:r w:rsidRPr="009F214B">
        <w:rPr>
          <w:highlight w:val="green"/>
          <w:u w:val="single"/>
        </w:rPr>
        <w:t>Waiver</w:t>
      </w:r>
      <w:r w:rsidRPr="009F214B">
        <w:rPr>
          <w:u w:val="single"/>
        </w:rPr>
        <w:t xml:space="preserve"> is well-within the </w:t>
      </w:r>
      <w:r w:rsidRPr="009F214B">
        <w:rPr>
          <w:rStyle w:val="Emphasis"/>
          <w:highlight w:val="green"/>
        </w:rPr>
        <w:t>provisions of Article IX</w:t>
      </w:r>
      <w:r w:rsidRPr="009F214B">
        <w:rPr>
          <w:rStyle w:val="Emphasis"/>
        </w:rPr>
        <w:t xml:space="preserve"> of the Marrakesh Agreement </w:t>
      </w:r>
      <w:r w:rsidRPr="009F214B">
        <w:rPr>
          <w:rStyle w:val="Emphasis"/>
          <w:highlight w:val="green"/>
        </w:rPr>
        <w:t>which established the WTO</w:t>
      </w:r>
      <w:r w:rsidRPr="009F214B">
        <w:rPr>
          <w:u w:val="single"/>
        </w:rPr>
        <w:t>.</w:t>
      </w:r>
      <w:r w:rsidRPr="009F214B">
        <w:rPr>
          <w:sz w:val="16"/>
        </w:rPr>
        <w:t xml:space="preserve"> It can help in ensuring that human lives are not lost for want of a timely and affordable access to vaccines. </w:t>
      </w:r>
      <w:r w:rsidRPr="009F214B">
        <w:rPr>
          <w:u w:val="single"/>
        </w:rPr>
        <w:t xml:space="preserve">The </w:t>
      </w:r>
      <w:r w:rsidRPr="009F214B">
        <w:rPr>
          <w:rStyle w:val="Emphasis"/>
          <w:highlight w:val="green"/>
        </w:rPr>
        <w:t>adoption</w:t>
      </w:r>
      <w:r w:rsidRPr="009F214B">
        <w:rPr>
          <w:u w:val="single"/>
        </w:rPr>
        <w:t xml:space="preserve"> of the Waiver will also </w:t>
      </w:r>
      <w:r w:rsidRPr="009F214B">
        <w:rPr>
          <w:rStyle w:val="Emphasis"/>
          <w:sz w:val="24"/>
          <w:highlight w:val="green"/>
        </w:rPr>
        <w:t>re-establish</w:t>
      </w:r>
      <w:r w:rsidRPr="009F214B">
        <w:rPr>
          <w:rStyle w:val="Emphasis"/>
          <w:sz w:val="24"/>
        </w:rPr>
        <w:t xml:space="preserve"> WTO’s </w:t>
      </w:r>
      <w:r w:rsidRPr="009F214B">
        <w:rPr>
          <w:rStyle w:val="Emphasis"/>
          <w:sz w:val="24"/>
          <w:highlight w:val="green"/>
        </w:rPr>
        <w:t>credibility and show</w:t>
      </w:r>
      <w:r w:rsidRPr="009F214B">
        <w:rPr>
          <w:rStyle w:val="Emphasis"/>
          <w:sz w:val="24"/>
        </w:rPr>
        <w:t xml:space="preserve"> that </w:t>
      </w:r>
      <w:r w:rsidRPr="009F214B">
        <w:rPr>
          <w:rStyle w:val="Emphasis"/>
          <w:sz w:val="24"/>
          <w:highlight w:val="green"/>
        </w:rPr>
        <w:t>multilateral trading system</w:t>
      </w:r>
      <w:r w:rsidRPr="009F214B">
        <w:rPr>
          <w:rStyle w:val="Emphasis"/>
          <w:sz w:val="24"/>
        </w:rPr>
        <w:t xml:space="preserve"> continues to be </w:t>
      </w:r>
      <w:r w:rsidRPr="009F214B">
        <w:rPr>
          <w:rStyle w:val="Emphasis"/>
          <w:sz w:val="24"/>
          <w:highlight w:val="green"/>
        </w:rPr>
        <w:t>relevant and can deliver in</w:t>
      </w:r>
      <w:r w:rsidRPr="009F214B">
        <w:rPr>
          <w:rStyle w:val="Emphasis"/>
          <w:sz w:val="24"/>
        </w:rPr>
        <w:t xml:space="preserve"> times of a </w:t>
      </w:r>
      <w:r w:rsidRPr="009F214B">
        <w:rPr>
          <w:rStyle w:val="Emphasis"/>
          <w:sz w:val="24"/>
          <w:highlight w:val="green"/>
        </w:rPr>
        <w:t>crisis</w:t>
      </w:r>
      <w:r w:rsidRPr="009F214B">
        <w:rPr>
          <w:u w:val="single"/>
        </w:rPr>
        <w:t xml:space="preserve">. Now is the time for WTO members to act and </w:t>
      </w:r>
      <w:r w:rsidRPr="009F214B">
        <w:rPr>
          <w:rStyle w:val="Emphasis"/>
        </w:rPr>
        <w:t>adopt the Waiver</w:t>
      </w:r>
      <w:r w:rsidRPr="009F214B">
        <w:rPr>
          <w:u w:val="single"/>
        </w:rPr>
        <w:t xml:space="preserve"> to save lives and help in getting the economy back on the revival path quickly. </w:t>
      </w:r>
      <w:r w:rsidRPr="009F214B">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4EE2FE53" w14:textId="77777777" w:rsidR="004A5AE4" w:rsidRPr="009F214B" w:rsidRDefault="004A5AE4" w:rsidP="004A5AE4">
      <w:pPr>
        <w:rPr>
          <w:sz w:val="16"/>
        </w:rPr>
      </w:pPr>
    </w:p>
    <w:p w14:paraId="75438712" w14:textId="77777777" w:rsidR="004A5AE4" w:rsidRPr="009F214B" w:rsidRDefault="004A5AE4" w:rsidP="004A5AE4">
      <w:pPr>
        <w:pStyle w:val="Heading4"/>
        <w:rPr>
          <w:rFonts w:cs="Calibri"/>
        </w:rPr>
      </w:pPr>
      <w:r w:rsidRPr="009F214B">
        <w:rPr>
          <w:rFonts w:cs="Calibri"/>
        </w:rPr>
        <w:t xml:space="preserve">WTO cred solves wars that go </w:t>
      </w:r>
      <w:r w:rsidRPr="009F214B">
        <w:rPr>
          <w:rFonts w:cs="Calibri"/>
          <w:u w:val="single"/>
        </w:rPr>
        <w:t>nuclear</w:t>
      </w:r>
      <w:r w:rsidRPr="009F214B">
        <w:rPr>
          <w:rFonts w:cs="Calibri"/>
        </w:rPr>
        <w:t>.</w:t>
      </w:r>
    </w:p>
    <w:p w14:paraId="3AA1C456" w14:textId="77777777" w:rsidR="004A5AE4" w:rsidRPr="009F214B" w:rsidRDefault="004A5AE4" w:rsidP="004A5AE4">
      <w:r w:rsidRPr="009F214B">
        <w:rPr>
          <w:rStyle w:val="Style13ptBold"/>
        </w:rPr>
        <w:t>Hamann 09</w:t>
      </w:r>
      <w:r w:rsidRPr="009F214B">
        <w:t xml:space="preserve"> [Georgia; 2009; J.D. Candidate, Vanderbilt University Law School; “Replacing Slingshots with Swords: Implications of the Antigua-Gambling 22.6 Panel Report for Developing Countries and the World Trading System,” VANDERBILT JOURNAL OF TRANSNATIONAL LAW, http://www.jogoremoto.pt/docs/extra/duqJ53.pdf] Justin</w:t>
      </w:r>
    </w:p>
    <w:p w14:paraId="6AF5E863" w14:textId="77777777" w:rsidR="004A5AE4" w:rsidRDefault="004A5AE4" w:rsidP="004A5AE4">
      <w:pPr>
        <w:rPr>
          <w:sz w:val="16"/>
        </w:rPr>
      </w:pPr>
      <w:r w:rsidRPr="009F214B">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F214B">
        <w:rPr>
          <w:rStyle w:val="Emphasis"/>
        </w:rPr>
        <w:t xml:space="preserve">Voluntary </w:t>
      </w:r>
      <w:r w:rsidRPr="009F214B">
        <w:rPr>
          <w:rStyle w:val="Emphasis"/>
          <w:highlight w:val="green"/>
        </w:rPr>
        <w:t>compliance</w:t>
      </w:r>
      <w:r w:rsidRPr="009F214B">
        <w:rPr>
          <w:highlight w:val="green"/>
          <w:u w:val="single"/>
        </w:rPr>
        <w:t xml:space="preserve"> with </w:t>
      </w:r>
      <w:r w:rsidRPr="009F214B">
        <w:rPr>
          <w:rStyle w:val="Emphasis"/>
          <w:highlight w:val="green"/>
        </w:rPr>
        <w:t>WTO</w:t>
      </w:r>
      <w:r w:rsidRPr="009F214B">
        <w:rPr>
          <w:rStyle w:val="Emphasis"/>
        </w:rPr>
        <w:t xml:space="preserve"> rules and procedures</w:t>
      </w:r>
      <w:r w:rsidRPr="009F214B">
        <w:rPr>
          <w:u w:val="single"/>
        </w:rPr>
        <w:t xml:space="preserve"> </w:t>
      </w:r>
      <w:r w:rsidRPr="009F214B">
        <w:rPr>
          <w:highlight w:val="green"/>
          <w:u w:val="single"/>
        </w:rPr>
        <w:t>is of</w:t>
      </w:r>
      <w:r w:rsidRPr="009F214B">
        <w:rPr>
          <w:u w:val="single"/>
        </w:rPr>
        <w:t xml:space="preserve"> the </w:t>
      </w:r>
      <w:r w:rsidRPr="009F214B">
        <w:rPr>
          <w:rStyle w:val="Emphasis"/>
          <w:highlight w:val="green"/>
        </w:rPr>
        <w:t>utmost importance</w:t>
      </w:r>
      <w:r w:rsidRPr="009F214B">
        <w:rPr>
          <w:rStyle w:val="Emphasis"/>
        </w:rPr>
        <w:t xml:space="preserve"> to the international trading system</w:t>
      </w:r>
      <w:r w:rsidRPr="009F214B">
        <w:rPr>
          <w:u w:val="single"/>
        </w:rPr>
        <w:t xml:space="preserve">.100 Given the </w:t>
      </w:r>
      <w:r w:rsidRPr="009F214B">
        <w:rPr>
          <w:rStyle w:val="Emphasis"/>
        </w:rPr>
        <w:t>increasingly globalized market</w:t>
      </w:r>
      <w:r w:rsidRPr="009F214B">
        <w:rPr>
          <w:u w:val="single"/>
        </w:rPr>
        <w:t xml:space="preserve">, the </w:t>
      </w:r>
      <w:r w:rsidRPr="009F214B">
        <w:rPr>
          <w:rStyle w:val="Emphasis"/>
          <w:highlight w:val="green"/>
        </w:rPr>
        <w:t>coming years</w:t>
      </w:r>
      <w:r w:rsidRPr="009F214B">
        <w:rPr>
          <w:highlight w:val="green"/>
          <w:u w:val="single"/>
        </w:rPr>
        <w:t xml:space="preserve"> will see</w:t>
      </w:r>
      <w:r w:rsidRPr="009F214B">
        <w:rPr>
          <w:u w:val="single"/>
        </w:rPr>
        <w:t xml:space="preserve"> </w:t>
      </w:r>
      <w:r w:rsidRPr="009F214B">
        <w:rPr>
          <w:rStyle w:val="Emphasis"/>
        </w:rPr>
        <w:t xml:space="preserve">an increase in the </w:t>
      </w:r>
      <w:r w:rsidRPr="009F214B">
        <w:rPr>
          <w:rStyle w:val="Emphasis"/>
          <w:highlight w:val="green"/>
        </w:rPr>
        <w:t>importance</w:t>
      </w:r>
      <w:r w:rsidRPr="009F214B">
        <w:rPr>
          <w:highlight w:val="green"/>
          <w:u w:val="single"/>
        </w:rPr>
        <w:t xml:space="preserve"> of</w:t>
      </w:r>
      <w:r w:rsidRPr="009F214B">
        <w:rPr>
          <w:u w:val="single"/>
        </w:rPr>
        <w:t xml:space="preserve"> the </w:t>
      </w:r>
      <w:r w:rsidRPr="009F214B">
        <w:rPr>
          <w:rStyle w:val="Emphasis"/>
          <w:highlight w:val="green"/>
        </w:rPr>
        <w:t>WTO as a cohesive force</w:t>
      </w:r>
      <w:r w:rsidRPr="009F214B">
        <w:rPr>
          <w:highlight w:val="green"/>
          <w:u w:val="single"/>
        </w:rPr>
        <w:t xml:space="preserve"> and </w:t>
      </w:r>
      <w:r w:rsidRPr="009F214B">
        <w:rPr>
          <w:rStyle w:val="Emphasis"/>
          <w:highlight w:val="green"/>
        </w:rPr>
        <w:t>arbiter of disputes</w:t>
      </w:r>
      <w:r w:rsidRPr="009F214B">
        <w:rPr>
          <w:u w:val="single"/>
        </w:rPr>
        <w:t xml:space="preserve"> that likely will become more </w:t>
      </w:r>
      <w:r w:rsidRPr="009F214B">
        <w:rPr>
          <w:rStyle w:val="Emphasis"/>
        </w:rPr>
        <w:t>frequent and injurious</w:t>
      </w:r>
      <w:r w:rsidRPr="009F214B">
        <w:rPr>
          <w:u w:val="single"/>
        </w:rPr>
        <w:t xml:space="preserve">.101 The </w:t>
      </w:r>
      <w:r w:rsidRPr="009F214B">
        <w:rPr>
          <w:rStyle w:val="Emphasis"/>
        </w:rPr>
        <w:t xml:space="preserve">work of </w:t>
      </w:r>
      <w:r w:rsidRPr="009F214B">
        <w:rPr>
          <w:rStyle w:val="Emphasis"/>
          <w:highlight w:val="green"/>
        </w:rPr>
        <w:t>the WTO</w:t>
      </w:r>
      <w:r w:rsidRPr="009F214B">
        <w:rPr>
          <w:highlight w:val="green"/>
          <w:u w:val="single"/>
        </w:rPr>
        <w:t xml:space="preserve"> cannot be </w:t>
      </w:r>
      <w:r w:rsidRPr="009F214B">
        <w:rPr>
          <w:rStyle w:val="Emphasis"/>
          <w:highlight w:val="green"/>
        </w:rPr>
        <w:t>overstated</w:t>
      </w:r>
      <w:r w:rsidRPr="009F214B">
        <w:rPr>
          <w:highlight w:val="green"/>
          <w:u w:val="single"/>
        </w:rPr>
        <w:t xml:space="preserve"> in</w:t>
      </w:r>
      <w:r w:rsidRPr="009F214B">
        <w:rPr>
          <w:u w:val="single"/>
        </w:rPr>
        <w:t xml:space="preserve"> a </w:t>
      </w:r>
      <w:r w:rsidRPr="009F214B">
        <w:rPr>
          <w:rStyle w:val="Emphasis"/>
          <w:highlight w:val="green"/>
        </w:rPr>
        <w:t>nuclear-armed world</w:t>
      </w:r>
      <w:r w:rsidRPr="009F214B">
        <w:rPr>
          <w:u w:val="single"/>
        </w:rPr>
        <w:t xml:space="preserve">, as the body continues to </w:t>
      </w:r>
      <w:r w:rsidRPr="009F214B">
        <w:rPr>
          <w:rStyle w:val="Emphasis"/>
          <w:highlight w:val="green"/>
        </w:rPr>
        <w:t>promote respect</w:t>
      </w:r>
      <w:r w:rsidRPr="009F214B">
        <w:rPr>
          <w:highlight w:val="green"/>
          <w:u w:val="single"/>
        </w:rPr>
        <w:t xml:space="preserve"> and</w:t>
      </w:r>
      <w:r w:rsidRPr="009F214B">
        <w:rPr>
          <w:u w:val="single"/>
        </w:rPr>
        <w:t xml:space="preserve"> even </w:t>
      </w:r>
      <w:r w:rsidRPr="009F214B">
        <w:rPr>
          <w:rStyle w:val="Emphasis"/>
          <w:highlight w:val="green"/>
        </w:rPr>
        <w:t>amity</w:t>
      </w:r>
      <w:r w:rsidRPr="009F214B">
        <w:rPr>
          <w:highlight w:val="green"/>
          <w:u w:val="single"/>
        </w:rPr>
        <w:t xml:space="preserve"> among </w:t>
      </w:r>
      <w:r w:rsidRPr="009F214B">
        <w:rPr>
          <w:rStyle w:val="Emphasis"/>
          <w:highlight w:val="green"/>
        </w:rPr>
        <w:t>nations</w:t>
      </w:r>
      <w:r w:rsidRPr="009F214B">
        <w:rPr>
          <w:u w:val="single"/>
        </w:rPr>
        <w:t xml:space="preserve"> with opposing </w:t>
      </w:r>
      <w:r w:rsidRPr="009F214B">
        <w:rPr>
          <w:rStyle w:val="Emphasis"/>
        </w:rPr>
        <w:t>philosophical goals or modes of governance</w:t>
      </w:r>
      <w:r w:rsidRPr="009F214B">
        <w:rPr>
          <w:sz w:val="16"/>
        </w:rPr>
        <w:t xml:space="preserve">.102 Demagogues in the </w:t>
      </w:r>
      <w:r w:rsidRPr="009F214B">
        <w:rPr>
          <w:u w:val="single"/>
        </w:rPr>
        <w:t xml:space="preserve">Unites States may </w:t>
      </w:r>
      <w:r w:rsidRPr="009F214B">
        <w:rPr>
          <w:rStyle w:val="Emphasis"/>
        </w:rPr>
        <w:t>decry the rise of China as a geopolitical threat</w:t>
      </w:r>
      <w:r w:rsidRPr="009F214B">
        <w:rPr>
          <w:u w:val="single"/>
        </w:rPr>
        <w:t xml:space="preserve">,103 and extremists in </w:t>
      </w:r>
      <w:r w:rsidRPr="009F214B">
        <w:rPr>
          <w:rStyle w:val="Emphasis"/>
        </w:rPr>
        <w:t>Russia</w:t>
      </w:r>
      <w:r w:rsidRPr="009F214B">
        <w:rPr>
          <w:u w:val="single"/>
        </w:rPr>
        <w:t xml:space="preserve"> </w:t>
      </w:r>
      <w:r w:rsidRPr="009F214B">
        <w:rPr>
          <w:rStyle w:val="Emphasis"/>
        </w:rPr>
        <w:t>may play dangerous games of brinksmanship</w:t>
      </w:r>
      <w:r w:rsidRPr="009F214B">
        <w:rPr>
          <w:u w:val="single"/>
        </w:rPr>
        <w:t xml:space="preserve"> with other great powers, but </w:t>
      </w:r>
      <w:r w:rsidRPr="009F214B">
        <w:rPr>
          <w:rStyle w:val="Emphasis"/>
          <w:highlight w:val="green"/>
        </w:rPr>
        <w:t>trade keeps politicians’</w:t>
      </w:r>
      <w:r w:rsidRPr="009F214B">
        <w:rPr>
          <w:rStyle w:val="Emphasis"/>
        </w:rPr>
        <w:t xml:space="preserve"> fingers </w:t>
      </w:r>
      <w:r w:rsidRPr="009F214B">
        <w:rPr>
          <w:rStyle w:val="Emphasis"/>
          <w:highlight w:val="green"/>
        </w:rPr>
        <w:t>off “the button.”</w:t>
      </w:r>
      <w:r w:rsidRPr="009F214B">
        <w:rPr>
          <w:sz w:val="16"/>
        </w:rPr>
        <w:t xml:space="preserve">104 </w:t>
      </w:r>
      <w:r w:rsidRPr="009F214B">
        <w:rPr>
          <w:u w:val="single"/>
        </w:rPr>
        <w:t xml:space="preserve">The WTO offers an </w:t>
      </w:r>
      <w:r w:rsidRPr="009F214B">
        <w:rPr>
          <w:rStyle w:val="Emphasis"/>
        </w:rPr>
        <w:t xml:space="preserve">astounding rate of compliance </w:t>
      </w:r>
      <w:r w:rsidRPr="009F214B">
        <w:rPr>
          <w:u w:val="single"/>
        </w:rPr>
        <w:t xml:space="preserve">for an organization with no standing army and no real power to enforce its decisions, suggesting that governments recognize the </w:t>
      </w:r>
      <w:r w:rsidRPr="009F214B">
        <w:rPr>
          <w:rStyle w:val="Emphasis"/>
        </w:rPr>
        <w:t>value of maintaining the international construct of the WTO</w:t>
      </w:r>
      <w:r w:rsidRPr="009F214B">
        <w:rPr>
          <w:sz w:val="16"/>
        </w:rPr>
        <w:t xml:space="preserve">.105 In order to promote voluntary compliance, </w:t>
      </w:r>
      <w:r w:rsidRPr="009F214B">
        <w:rPr>
          <w:u w:val="single"/>
        </w:rPr>
        <w:t xml:space="preserve">the </w:t>
      </w:r>
      <w:r w:rsidRPr="009F214B">
        <w:rPr>
          <w:highlight w:val="green"/>
          <w:u w:val="single"/>
        </w:rPr>
        <w:t xml:space="preserve">WTO must </w:t>
      </w:r>
      <w:r w:rsidRPr="009F214B">
        <w:rPr>
          <w:rStyle w:val="Emphasis"/>
          <w:highlight w:val="green"/>
        </w:rPr>
        <w:t>maintain</w:t>
      </w:r>
      <w:r w:rsidRPr="009F214B">
        <w:rPr>
          <w:rStyle w:val="Emphasis"/>
        </w:rPr>
        <w:t xml:space="preserve"> a high level of </w:t>
      </w:r>
      <w:r w:rsidRPr="009F214B">
        <w:rPr>
          <w:rStyle w:val="Emphasis"/>
          <w:highlight w:val="green"/>
        </w:rPr>
        <w:t>credibility</w:t>
      </w:r>
      <w:r w:rsidRPr="009F214B">
        <w:rPr>
          <w:u w:val="single"/>
        </w:rPr>
        <w:t xml:space="preserve">.106 Nations must </w:t>
      </w:r>
      <w:r w:rsidRPr="009F214B">
        <w:rPr>
          <w:rStyle w:val="Emphasis"/>
        </w:rPr>
        <w:t>perceive the WTO as the most reasonable option for dispute resolution</w:t>
      </w:r>
      <w:r w:rsidRPr="009F214B">
        <w:rPr>
          <w:u w:val="single"/>
        </w:rPr>
        <w:t xml:space="preserve"> or </w:t>
      </w:r>
      <w:r w:rsidRPr="009F214B">
        <w:rPr>
          <w:rStyle w:val="Emphasis"/>
        </w:rPr>
        <w:t>fear</w:t>
      </w:r>
      <w:r w:rsidRPr="009F214B">
        <w:rPr>
          <w:u w:val="single"/>
        </w:rPr>
        <w:t xml:space="preserve"> that the WTO wields enough influence</w:t>
      </w:r>
      <w:r w:rsidRPr="009F214B">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76E1134D" w14:textId="77777777" w:rsidR="004A5AE4" w:rsidRPr="00F25731" w:rsidRDefault="004A5AE4" w:rsidP="004A5AE4"/>
    <w:p w14:paraId="33AE5C32" w14:textId="77777777" w:rsidR="004A5AE4" w:rsidRDefault="004A5AE4" w:rsidP="004A5AE4">
      <w:pPr>
        <w:pStyle w:val="Heading2"/>
      </w:pPr>
      <w:r>
        <w:t>FW</w:t>
      </w:r>
    </w:p>
    <w:p w14:paraId="4313C14E" w14:textId="77777777" w:rsidR="004A5AE4" w:rsidRPr="009F214B" w:rsidRDefault="004A5AE4" w:rsidP="004A5AE4">
      <w:pPr>
        <w:pStyle w:val="Heading4"/>
        <w:rPr>
          <w:rFonts w:cs="Calibri"/>
        </w:rPr>
      </w:pPr>
      <w:r w:rsidRPr="009F214B">
        <w:rPr>
          <w:rFonts w:cs="Calibri"/>
        </w:rPr>
        <w:t>The standard is maximizing expected wellbeing.</w:t>
      </w:r>
    </w:p>
    <w:p w14:paraId="67EBB0B0" w14:textId="77777777" w:rsidR="004A5AE4" w:rsidRPr="009F214B" w:rsidRDefault="004A5AE4" w:rsidP="004A5AE4">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57E64A98" w14:textId="77777777" w:rsidR="004A5AE4" w:rsidRPr="009F214B" w:rsidRDefault="004A5AE4" w:rsidP="004A5AE4">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38C89052" w14:textId="77777777" w:rsidR="004A5AE4" w:rsidRPr="009F214B" w:rsidRDefault="004A5AE4" w:rsidP="004A5AE4">
      <w:pPr>
        <w:pStyle w:val="Heading4"/>
        <w:rPr>
          <w:rFonts w:cs="Calibri"/>
        </w:rPr>
      </w:pPr>
      <w:r w:rsidRPr="009F214B">
        <w:rPr>
          <w:rFonts w:cs="Calibri"/>
        </w:rPr>
        <w:t>Extinction outweighs</w:t>
      </w:r>
    </w:p>
    <w:p w14:paraId="0155713C" w14:textId="77777777" w:rsidR="004A5AE4" w:rsidRPr="009F214B" w:rsidRDefault="004A5AE4" w:rsidP="004A5AE4">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45E5BD4C" w14:textId="77777777" w:rsidR="004A5AE4" w:rsidRPr="009F214B" w:rsidRDefault="004A5AE4" w:rsidP="004A5AE4">
      <w:pPr>
        <w:rPr>
          <w:sz w:val="14"/>
          <w:szCs w:val="26"/>
        </w:rPr>
      </w:pPr>
      <w:r w:rsidRPr="009F214B">
        <w:rPr>
          <w:rStyle w:val="StyleUnderline"/>
          <w:szCs w:val="26"/>
        </w:rPr>
        <w:t xml:space="preserve">The human race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r w:rsidRPr="009F214B">
        <w:rPr>
          <w:sz w:val="14"/>
          <w:szCs w:val="26"/>
        </w:rPr>
        <w:t xml:space="preserve">The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199BF6C9" w14:textId="77777777" w:rsidR="004A5AE4" w:rsidRPr="009F214B" w:rsidRDefault="004A5AE4" w:rsidP="004A5AE4">
      <w:pPr>
        <w:pStyle w:val="Heading4"/>
        <w:rPr>
          <w:rFonts w:cs="Calibri"/>
        </w:rPr>
      </w:pPr>
      <w:r w:rsidRPr="009F214B">
        <w:rPr>
          <w:rFonts w:cs="Calibri"/>
        </w:rPr>
        <w:t>5] Util is key to debates about IP.</w:t>
      </w:r>
    </w:p>
    <w:p w14:paraId="0F574AB9" w14:textId="77777777" w:rsidR="004A5AE4" w:rsidRPr="009F214B" w:rsidRDefault="004A5AE4" w:rsidP="004A5AE4">
      <w:r w:rsidRPr="009F214B">
        <w:rPr>
          <w:rStyle w:val="Style13ptBold"/>
        </w:rPr>
        <w:t>Kar 19</w:t>
      </w:r>
      <w:r w:rsidRPr="009F214B">
        <w:t xml:space="preserve"> [Mohit; Writer at the Original Position; “Utilitarianism in the Context of Intellectual Property,” The Original Position; 9/18/19; </w:t>
      </w:r>
      <w:hyperlink r:id="rId23" w:history="1">
        <w:r w:rsidRPr="009F214B">
          <w:rPr>
            <w:rStyle w:val="Hyperlink"/>
          </w:rPr>
          <w:t>https://originalpositionnluj.wordpress.com/2019/09/18/utilitarianism-in-the-context-of-intellectual-property/</w:t>
        </w:r>
      </w:hyperlink>
      <w:r w:rsidRPr="009F214B">
        <w:t>] Justin</w:t>
      </w:r>
    </w:p>
    <w:p w14:paraId="22DA5C8C" w14:textId="77777777" w:rsidR="004A5AE4" w:rsidRPr="009F214B" w:rsidRDefault="004A5AE4" w:rsidP="004A5AE4">
      <w:pPr>
        <w:rPr>
          <w:rStyle w:val="Emphasis"/>
        </w:rPr>
      </w:pPr>
      <w:r w:rsidRPr="009F214B">
        <w:rPr>
          <w:sz w:val="16"/>
        </w:rPr>
        <w:t xml:space="preserve">Jeremy Bentham is known as the founder of modern utilitarianism. He believed in </w:t>
      </w:r>
      <w:r w:rsidRPr="009F214B">
        <w:rPr>
          <w:u w:val="single"/>
        </w:rPr>
        <w:t xml:space="preserve">production of the </w:t>
      </w:r>
      <w:r w:rsidRPr="009F214B">
        <w:rPr>
          <w:rStyle w:val="Emphasis"/>
        </w:rPr>
        <w:t>greatest possible quantity of happiness</w:t>
      </w:r>
      <w:r w:rsidRPr="009F214B">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F214B">
        <w:rPr>
          <w:u w:val="single"/>
        </w:rPr>
        <w:t xml:space="preserve">analysis of the </w:t>
      </w:r>
      <w:r w:rsidRPr="009F214B">
        <w:rPr>
          <w:highlight w:val="green"/>
          <w:u w:val="single"/>
        </w:rPr>
        <w:t>utilitarian theory</w:t>
      </w:r>
      <w:r w:rsidRPr="009F214B">
        <w:rPr>
          <w:u w:val="single"/>
        </w:rPr>
        <w:t xml:space="preserve"> as proposed by Jeremy Bentham and its </w:t>
      </w:r>
      <w:r w:rsidRPr="009F214B">
        <w:rPr>
          <w:rStyle w:val="Emphasis"/>
          <w:highlight w:val="green"/>
        </w:rPr>
        <w:t>interplay with Intellectual Property.</w:t>
      </w:r>
    </w:p>
    <w:p w14:paraId="2E1D2952" w14:textId="77777777" w:rsidR="004A5AE4" w:rsidRPr="009F214B" w:rsidRDefault="004A5AE4" w:rsidP="004A5AE4">
      <w:pPr>
        <w:rPr>
          <w:sz w:val="16"/>
        </w:rPr>
      </w:pPr>
      <w:r w:rsidRPr="009F214B">
        <w:rPr>
          <w:sz w:val="16"/>
        </w:rPr>
        <w:t xml:space="preserve">According to utilitarians, </w:t>
      </w:r>
      <w:r w:rsidRPr="009F214B">
        <w:rPr>
          <w:u w:val="single"/>
        </w:rPr>
        <w:t xml:space="preserve">the main </w:t>
      </w:r>
      <w:r w:rsidRPr="009F214B">
        <w:rPr>
          <w:highlight w:val="green"/>
          <w:u w:val="single"/>
        </w:rPr>
        <w:t>purpose of property rights is</w:t>
      </w:r>
      <w:r w:rsidRPr="009F214B">
        <w:rPr>
          <w:u w:val="single"/>
        </w:rPr>
        <w:t xml:space="preserve"> the </w:t>
      </w:r>
      <w:r w:rsidRPr="009F214B">
        <w:rPr>
          <w:rStyle w:val="Emphasis"/>
          <w:highlight w:val="green"/>
        </w:rPr>
        <w:t>maximization of</w:t>
      </w:r>
      <w:r w:rsidRPr="009F214B">
        <w:rPr>
          <w:rStyle w:val="Emphasis"/>
        </w:rPr>
        <w:t xml:space="preserve"> common </w:t>
      </w:r>
      <w:r w:rsidRPr="009F214B">
        <w:rPr>
          <w:rStyle w:val="Emphasis"/>
          <w:highlight w:val="green"/>
        </w:rPr>
        <w:t>well-being</w:t>
      </w:r>
      <w:r w:rsidRPr="009F214B">
        <w:rPr>
          <w:sz w:val="16"/>
        </w:rPr>
        <w:t xml:space="preserve">.[i] According to Jeremy Bentham, the common well-being here mentioned is the good for the greatest number of people in a population. He defined the principle of </w:t>
      </w:r>
      <w:r w:rsidRPr="009F214B">
        <w:rPr>
          <w:highlight w:val="green"/>
          <w:u w:val="single"/>
        </w:rPr>
        <w:t>utility</w:t>
      </w:r>
      <w:r w:rsidRPr="009F214B">
        <w:rPr>
          <w:u w:val="single"/>
        </w:rPr>
        <w:t xml:space="preserve"> as carrying an </w:t>
      </w:r>
      <w:r w:rsidRPr="009F214B">
        <w:rPr>
          <w:rStyle w:val="Emphasis"/>
        </w:rPr>
        <w:t>object of production</w:t>
      </w:r>
      <w:r w:rsidRPr="009F214B">
        <w:rPr>
          <w:u w:val="single"/>
        </w:rPr>
        <w:t xml:space="preserve"> of maximum happiness in a given time in a particular society</w:t>
      </w:r>
      <w:r w:rsidRPr="009F214B">
        <w:rPr>
          <w:sz w:val="16"/>
        </w:rPr>
        <w:t>.[ii]</w:t>
      </w:r>
    </w:p>
    <w:p w14:paraId="2FC70D0D" w14:textId="77777777" w:rsidR="004A5AE4" w:rsidRPr="009F214B" w:rsidRDefault="004A5AE4" w:rsidP="004A5AE4">
      <w:pPr>
        <w:rPr>
          <w:sz w:val="16"/>
        </w:rPr>
      </w:pPr>
      <w:r w:rsidRPr="009F214B">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p>
    <w:p w14:paraId="024C7289" w14:textId="77777777" w:rsidR="004A5AE4" w:rsidRPr="009F214B" w:rsidRDefault="004A5AE4" w:rsidP="004A5AE4">
      <w:pPr>
        <w:rPr>
          <w:sz w:val="16"/>
        </w:rPr>
      </w:pPr>
      <w:r w:rsidRPr="009F214B">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p>
    <w:p w14:paraId="49D297D5" w14:textId="77777777" w:rsidR="004A5AE4" w:rsidRPr="009F214B" w:rsidRDefault="004A5AE4" w:rsidP="004A5AE4">
      <w:pPr>
        <w:rPr>
          <w:sz w:val="16"/>
        </w:rPr>
      </w:pPr>
      <w:r w:rsidRPr="009F214B">
        <w:rPr>
          <w:sz w:val="16"/>
        </w:rPr>
        <w:t xml:space="preserve">Transposing this theory to intellectual property rights, for the maximization of common welfare to be made, </w:t>
      </w:r>
      <w:r w:rsidRPr="009F214B">
        <w:rPr>
          <w:u w:val="single"/>
        </w:rPr>
        <w:t xml:space="preserve">the </w:t>
      </w:r>
      <w:r w:rsidRPr="009F214B">
        <w:rPr>
          <w:highlight w:val="green"/>
          <w:u w:val="single"/>
        </w:rPr>
        <w:t>legislators</w:t>
      </w:r>
      <w:r w:rsidRPr="009F214B">
        <w:rPr>
          <w:u w:val="single"/>
        </w:rPr>
        <w:t xml:space="preserve"> should </w:t>
      </w:r>
      <w:r w:rsidRPr="009F214B">
        <w:rPr>
          <w:rStyle w:val="Emphasis"/>
          <w:highlight w:val="green"/>
        </w:rPr>
        <w:t>strike a balance between</w:t>
      </w:r>
      <w:r w:rsidRPr="009F214B">
        <w:rPr>
          <w:rStyle w:val="Emphasis"/>
        </w:rPr>
        <w:t xml:space="preserve">, the </w:t>
      </w:r>
      <w:r w:rsidRPr="009F214B">
        <w:rPr>
          <w:rStyle w:val="Emphasis"/>
          <w:highlight w:val="green"/>
        </w:rPr>
        <w:t>monopoly</w:t>
      </w:r>
      <w:r w:rsidRPr="009F214B">
        <w:rPr>
          <w:rStyle w:val="Emphasis"/>
        </w:rPr>
        <w:t xml:space="preserve"> of rights to stimulate creation </w:t>
      </w:r>
      <w:r w:rsidRPr="009F214B">
        <w:rPr>
          <w:rStyle w:val="Emphasis"/>
          <w:highlight w:val="green"/>
        </w:rPr>
        <w:t>and giving access</w:t>
      </w:r>
      <w:r w:rsidRPr="009F214B">
        <w:rPr>
          <w:rStyle w:val="Emphasis"/>
        </w:rPr>
        <w:t xml:space="preserve"> to the population to inventions</w:t>
      </w:r>
      <w:r w:rsidRPr="009F214B">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p>
    <w:p w14:paraId="2F17AAB6" w14:textId="77777777" w:rsidR="004A5AE4" w:rsidRPr="009F214B" w:rsidRDefault="004A5AE4" w:rsidP="004A5AE4">
      <w:pPr>
        <w:rPr>
          <w:rStyle w:val="Emphasis"/>
        </w:rPr>
      </w:pPr>
      <w:r w:rsidRPr="009F214B">
        <w:rPr>
          <w:sz w:val="16"/>
        </w:rPr>
        <w:t xml:space="preserve">The contemporary version of this theory has been presented to us by William Landes and Richard Posner in two separate works, one on copyright and the other on trademark law.[ix] </w:t>
      </w:r>
      <w:r w:rsidRPr="009F214B">
        <w:rPr>
          <w:rStyle w:val="Emphasis"/>
        </w:rPr>
        <w:t xml:space="preserve">Economic </w:t>
      </w:r>
      <w:r w:rsidRPr="009F214B">
        <w:rPr>
          <w:rStyle w:val="Emphasis"/>
          <w:highlight w:val="green"/>
        </w:rPr>
        <w:t>analysis</w:t>
      </w:r>
      <w:r w:rsidRPr="009F214B">
        <w:rPr>
          <w:rStyle w:val="Emphasis"/>
        </w:rPr>
        <w:t xml:space="preserve"> of intellectual property rights presented by these two authors </w:t>
      </w:r>
      <w:r w:rsidRPr="009F214B">
        <w:rPr>
          <w:rStyle w:val="Emphasis"/>
          <w:highlight w:val="green"/>
        </w:rPr>
        <w:t>demonstrates</w:t>
      </w:r>
      <w:r w:rsidRPr="009F214B">
        <w:rPr>
          <w:rStyle w:val="Emphasis"/>
        </w:rPr>
        <w:t xml:space="preserve"> that the protection of </w:t>
      </w:r>
      <w:r w:rsidRPr="009F214B">
        <w:rPr>
          <w:rStyle w:val="Emphasis"/>
          <w:highlight w:val="green"/>
        </w:rPr>
        <w:t>intellectual property</w:t>
      </w:r>
      <w:r w:rsidRPr="009F214B">
        <w:rPr>
          <w:rStyle w:val="Emphasis"/>
        </w:rPr>
        <w:t xml:space="preserve"> may be </w:t>
      </w:r>
      <w:r w:rsidRPr="009F214B">
        <w:rPr>
          <w:rStyle w:val="Emphasis"/>
          <w:highlight w:val="green"/>
        </w:rPr>
        <w:t>too expensive</w:t>
      </w:r>
      <w:r w:rsidRPr="009F214B">
        <w:rPr>
          <w:u w:val="single"/>
        </w:rPr>
        <w:t xml:space="preserve"> for society and it limits the use of products</w:t>
      </w:r>
      <w:r w:rsidRPr="009F214B">
        <w:rPr>
          <w:sz w:val="16"/>
        </w:rPr>
        <w:t xml:space="preserve">. If we extrapolate a little, this contemporary </w:t>
      </w:r>
      <w:r w:rsidRPr="009F214B">
        <w:rPr>
          <w:u w:val="single"/>
        </w:rPr>
        <w:t xml:space="preserve">utilitarian vision can assert that the products by intellectuals should be easily copied since the copies of a product do not prevent the use of the </w:t>
      </w:r>
      <w:r w:rsidRPr="009F214B">
        <w:rPr>
          <w:rStyle w:val="Emphasis"/>
        </w:rPr>
        <w:t>same product by several people.</w:t>
      </w:r>
    </w:p>
    <w:p w14:paraId="39FCDAEA" w14:textId="77777777" w:rsidR="004A5AE4" w:rsidRPr="009F214B" w:rsidRDefault="004A5AE4" w:rsidP="004A5AE4">
      <w:pPr>
        <w:rPr>
          <w:sz w:val="16"/>
        </w:rPr>
      </w:pPr>
      <w:r w:rsidRPr="009F214B">
        <w:rPr>
          <w:sz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p>
    <w:p w14:paraId="346711D5" w14:textId="77777777" w:rsidR="004A5AE4" w:rsidRPr="009F214B" w:rsidRDefault="004A5AE4" w:rsidP="004A5AE4">
      <w:pPr>
        <w:rPr>
          <w:sz w:val="16"/>
        </w:rPr>
      </w:pPr>
      <w:r w:rsidRPr="009F214B">
        <w:rPr>
          <w:u w:val="single"/>
        </w:rPr>
        <w:t xml:space="preserve">Suppose the utilitarian theory – that of Bentham, or Posner’ and Landes’ – would be applied to intellectual property as it stands today: the </w:t>
      </w:r>
      <w:r w:rsidRPr="009F214B">
        <w:rPr>
          <w:rStyle w:val="Emphasis"/>
          <w:highlight w:val="green"/>
        </w:rPr>
        <w:t>benefits</w:t>
      </w:r>
      <w:r w:rsidRPr="009F214B">
        <w:rPr>
          <w:u w:val="single"/>
        </w:rPr>
        <w:t xml:space="preserve"> that </w:t>
      </w:r>
      <w:r w:rsidRPr="009F214B">
        <w:rPr>
          <w:highlight w:val="green"/>
          <w:u w:val="single"/>
        </w:rPr>
        <w:t>would be</w:t>
      </w:r>
      <w:r w:rsidRPr="009F214B">
        <w:rPr>
          <w:u w:val="single"/>
        </w:rPr>
        <w:t xml:space="preserve"> brought to society by this analysis would be the </w:t>
      </w:r>
      <w:r w:rsidRPr="009F214B">
        <w:rPr>
          <w:rStyle w:val="Emphasis"/>
        </w:rPr>
        <w:t xml:space="preserve">incentive for </w:t>
      </w:r>
      <w:r w:rsidRPr="009F214B">
        <w:rPr>
          <w:rStyle w:val="Emphasis"/>
          <w:highlight w:val="green"/>
        </w:rPr>
        <w:t>creativity</w:t>
      </w:r>
      <w:r w:rsidRPr="009F214B">
        <w:rPr>
          <w:u w:val="single"/>
        </w:rPr>
        <w:t xml:space="preserve">, the </w:t>
      </w:r>
      <w:r w:rsidRPr="009F214B">
        <w:rPr>
          <w:rStyle w:val="Emphasis"/>
          <w:highlight w:val="green"/>
        </w:rPr>
        <w:t>optimization</w:t>
      </w:r>
      <w:r w:rsidRPr="009F214B">
        <w:rPr>
          <w:rStyle w:val="Emphasis"/>
        </w:rPr>
        <w:t xml:space="preserve"> of production</w:t>
      </w:r>
      <w:r w:rsidRPr="009F214B">
        <w:rPr>
          <w:u w:val="single"/>
        </w:rPr>
        <w:t xml:space="preserve"> and </w:t>
      </w:r>
      <w:r w:rsidRPr="009F214B">
        <w:rPr>
          <w:highlight w:val="green"/>
          <w:u w:val="single"/>
        </w:rPr>
        <w:t>the</w:t>
      </w:r>
      <w:r w:rsidRPr="009F214B">
        <w:rPr>
          <w:u w:val="single"/>
        </w:rPr>
        <w:t xml:space="preserve"> </w:t>
      </w:r>
      <w:r w:rsidRPr="009F214B">
        <w:rPr>
          <w:rStyle w:val="Emphasis"/>
          <w:highlight w:val="green"/>
        </w:rPr>
        <w:t>disappearance</w:t>
      </w:r>
      <w:r w:rsidRPr="009F214B">
        <w:rPr>
          <w:rStyle w:val="Emphasis"/>
        </w:rPr>
        <w:t xml:space="preserve"> or diminution of similar inventions</w:t>
      </w:r>
      <w:r w:rsidRPr="009F214B">
        <w:rPr>
          <w:sz w:val="16"/>
        </w:rPr>
        <w:t xml:space="preserve"> made by different individuals.</w:t>
      </w:r>
    </w:p>
    <w:p w14:paraId="7123F583" w14:textId="77777777" w:rsidR="004A5AE4" w:rsidRPr="009F214B" w:rsidRDefault="004A5AE4" w:rsidP="004A5AE4">
      <w:pPr>
        <w:rPr>
          <w:sz w:val="16"/>
        </w:rPr>
      </w:pPr>
      <w:r w:rsidRPr="009F214B">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0B8E9A54" w14:textId="77777777" w:rsidR="004A5AE4" w:rsidRPr="009F214B" w:rsidRDefault="004A5AE4" w:rsidP="004A5AE4">
      <w:pPr>
        <w:rPr>
          <w:sz w:val="16"/>
        </w:rPr>
      </w:pPr>
      <w:r w:rsidRPr="009F214B">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78C3462E" w14:textId="77777777" w:rsidR="004A5AE4" w:rsidRPr="009F214B" w:rsidRDefault="004A5AE4" w:rsidP="004A5AE4">
      <w:pPr>
        <w:rPr>
          <w:sz w:val="16"/>
        </w:rPr>
      </w:pPr>
      <w:r w:rsidRPr="009F214B">
        <w:rPr>
          <w:sz w:val="16"/>
        </w:rPr>
        <w:t>CONCLUSION</w:t>
      </w:r>
    </w:p>
    <w:p w14:paraId="76683F5B" w14:textId="77777777" w:rsidR="004A5AE4" w:rsidRPr="009F214B" w:rsidRDefault="004A5AE4" w:rsidP="004A5AE4">
      <w:r w:rsidRPr="009F214B">
        <w:rPr>
          <w:highlight w:val="green"/>
          <w:u w:val="single"/>
        </w:rPr>
        <w:t>Utilitarianism</w:t>
      </w:r>
      <w:r w:rsidRPr="009F214B">
        <w:rPr>
          <w:u w:val="single"/>
        </w:rPr>
        <w:t xml:space="preserve">, as it stands today, is </w:t>
      </w:r>
      <w:r w:rsidRPr="009F214B">
        <w:rPr>
          <w:rStyle w:val="Emphasis"/>
          <w:highlight w:val="green"/>
        </w:rPr>
        <w:t>intimately linked to</w:t>
      </w:r>
      <w:r w:rsidRPr="009F214B">
        <w:rPr>
          <w:rStyle w:val="Emphasis"/>
        </w:rPr>
        <w:t xml:space="preserve"> the information obtained from the use of </w:t>
      </w:r>
      <w:r w:rsidRPr="009F214B">
        <w:rPr>
          <w:rStyle w:val="Emphasis"/>
          <w:highlight w:val="green"/>
        </w:rPr>
        <w:t>intellectual</w:t>
      </w:r>
      <w:r w:rsidRPr="009F214B">
        <w:rPr>
          <w:rStyle w:val="Emphasis"/>
        </w:rPr>
        <w:t xml:space="preserve"> property </w:t>
      </w:r>
      <w:r w:rsidRPr="009F214B">
        <w:rPr>
          <w:rStyle w:val="Emphasis"/>
          <w:highlight w:val="green"/>
        </w:rPr>
        <w:t>monopolies</w:t>
      </w:r>
      <w:r w:rsidRPr="009F214B">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18536E96" w14:textId="77777777" w:rsidR="004A5AE4" w:rsidRDefault="004A5AE4" w:rsidP="004A5AE4">
      <w:pPr>
        <w:pStyle w:val="Heading4"/>
        <w:rPr>
          <w:rFonts w:cs="Calibri"/>
          <w:color w:val="000000" w:themeColor="text1"/>
        </w:rPr>
      </w:pPr>
      <w:r w:rsidRPr="009F214B">
        <w:rPr>
          <w:rFonts w:cs="Calibri"/>
          <w:color w:val="000000" w:themeColor="text1"/>
        </w:rPr>
        <w:t xml:space="preserve">A] Most articles about IP are </w:t>
      </w:r>
      <w:r w:rsidRPr="009F214B">
        <w:rPr>
          <w:rFonts w:cs="Calibri"/>
          <w:color w:val="000000" w:themeColor="text1"/>
          <w:u w:val="single"/>
        </w:rPr>
        <w:t>written through util</w:t>
      </w:r>
      <w:r w:rsidRPr="009F214B">
        <w:rPr>
          <w:rFonts w:cs="Calibri"/>
          <w:color w:val="000000" w:themeColor="text1"/>
        </w:rPr>
        <w:t xml:space="preserve"> – means other frameworks can </w:t>
      </w:r>
      <w:r w:rsidRPr="009F214B">
        <w:rPr>
          <w:rFonts w:cs="Calibri"/>
          <w:color w:val="000000" w:themeColor="text1"/>
          <w:u w:val="single"/>
        </w:rPr>
        <w:t>never</w:t>
      </w:r>
      <w:r w:rsidRPr="009F214B">
        <w:rPr>
          <w:rFonts w:cs="Calibri"/>
          <w:color w:val="000000" w:themeColor="text1"/>
        </w:rPr>
        <w:t xml:space="preserve"> engage with core questions of the lit and decks predictability – equal topic lit means </w:t>
      </w:r>
      <w:r w:rsidRPr="009F214B">
        <w:rPr>
          <w:rFonts w:cs="Calibri"/>
          <w:color w:val="000000" w:themeColor="text1"/>
          <w:u w:val="single"/>
        </w:rPr>
        <w:t>fair ground</w:t>
      </w:r>
      <w:r w:rsidRPr="009F214B">
        <w:rPr>
          <w:rFonts w:cs="Calibri"/>
          <w:color w:val="000000" w:themeColor="text1"/>
        </w:rPr>
        <w:t>.</w:t>
      </w:r>
    </w:p>
    <w:p w14:paraId="53C632F4" w14:textId="77777777" w:rsidR="004A5AE4" w:rsidRDefault="004A5AE4" w:rsidP="004A5AE4">
      <w:pPr>
        <w:pStyle w:val="Heading2"/>
      </w:pPr>
      <w:r>
        <w:t>UV</w:t>
      </w:r>
    </w:p>
    <w:p w14:paraId="759D98E6" w14:textId="77777777" w:rsidR="004A5AE4" w:rsidRPr="00FE02BF" w:rsidRDefault="004A5AE4" w:rsidP="004A5AE4">
      <w:pPr>
        <w:pStyle w:val="Heading4"/>
      </w:pPr>
      <w:r>
        <w:t>1ar theory is legit-anything else permits infinite abuse</w:t>
      </w:r>
    </w:p>
    <w:p w14:paraId="39FF9CBA" w14:textId="77777777" w:rsidR="004A5AE4" w:rsidRPr="00E6498D" w:rsidRDefault="004A5AE4" w:rsidP="004A5AE4"/>
    <w:p w14:paraId="653B35C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5A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AE4"/>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EE41F3"/>
  <w14:defaultImageDpi w14:val="300"/>
  <w15:docId w15:val="{843E7EC2-CB6A-9245-860B-9845568C9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5AE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A5A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5A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5A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A5A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5A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5AE4"/>
  </w:style>
  <w:style w:type="character" w:customStyle="1" w:styleId="Heading1Char">
    <w:name w:val="Heading 1 Char"/>
    <w:aliases w:val="Pocket Char"/>
    <w:basedOn w:val="DefaultParagraphFont"/>
    <w:link w:val="Heading1"/>
    <w:uiPriority w:val="9"/>
    <w:rsid w:val="004A5A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5AE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5AE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A5A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A5AE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4A5AE4"/>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4A5AE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A5AE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4A5AE4"/>
    <w:rPr>
      <w:color w:val="auto"/>
      <w:u w:val="none"/>
    </w:rPr>
  </w:style>
  <w:style w:type="paragraph" w:styleId="DocumentMap">
    <w:name w:val="Document Map"/>
    <w:basedOn w:val="Normal"/>
    <w:link w:val="DocumentMapChar"/>
    <w:uiPriority w:val="99"/>
    <w:semiHidden/>
    <w:unhideWhenUsed/>
    <w:rsid w:val="004A5A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5AE4"/>
    <w:rPr>
      <w:rFonts w:ascii="Lucida Grande" w:hAnsi="Lucida Grande" w:cs="Lucida Grande"/>
    </w:rPr>
  </w:style>
  <w:style w:type="paragraph" w:customStyle="1" w:styleId="textbold">
    <w:name w:val="text bold"/>
    <w:basedOn w:val="Normal"/>
    <w:link w:val="Emphasis"/>
    <w:uiPriority w:val="20"/>
    <w:qFormat/>
    <w:rsid w:val="004A5AE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A5AE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07/s40319-020-00985-0" TargetMode="External"/><Relationship Id="rId18" Type="http://schemas.openxmlformats.org/officeDocument/2006/relationships/hyperlink" Target="https://www.emerald.com/insight/content/doi/10.1108/ITPD-02-2019-003/full/html" TargetMode="External"/><Relationship Id="rId3" Type="http://schemas.openxmlformats.org/officeDocument/2006/relationships/customXml" Target="../customXml/item3.xml"/><Relationship Id="rId21" Type="http://schemas.openxmlformats.org/officeDocument/2006/relationships/hyperlink" Target="https://www.ipwatchdog.com/2021/07/21/third-option-limited-ip-waiver-solve-pandemic-vaccine-problems/id=135732/" TargetMode="External"/><Relationship Id="rId7" Type="http://schemas.openxmlformats.org/officeDocument/2006/relationships/settings" Target="settings.xml"/><Relationship Id="rId12" Type="http://schemas.openxmlformats.org/officeDocument/2006/relationships/hyperlink" Target="https://www.bmj.com/content/bmj/374/bmj.n1837.full.pdf" TargetMode="External"/><Relationship Id="rId17" Type="http://schemas.openxmlformats.org/officeDocument/2006/relationships/hyperlink" Target="https://wng.org/roundups/china-peddles-influence-with-vaccines-163068716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heglobalamericans.org/2021/06/a-u-s-vaccine-diplomacy-strategy-for-latin-america-and-the-caribbean/" TargetMode="External"/><Relationship Id="rId20" Type="http://schemas.openxmlformats.org/officeDocument/2006/relationships/hyperlink" Target="https://fas.org/pir-pubs/nuclear-war-nuclear-winter-and-human-extinc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harmaceutical-technology.com/features/big-pharma-human-rights-crisis-vaccine-covid-19-inequity-amnesty/"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risisgroup.org/global/sb4-covid-19-and-conflict-seven-trends-watch" TargetMode="External"/><Relationship Id="rId23" Type="http://schemas.openxmlformats.org/officeDocument/2006/relationships/hyperlink" Target="https://originalpositionnluj.wordpress.com/2019/09/18/utilitarianism-in-the-context-of-intellectual-property/" TargetMode="External"/><Relationship Id="rId10" Type="http://schemas.openxmlformats.org/officeDocument/2006/relationships/hyperlink" Target="https://www.irishtimes.com/opinion/government-must-support-waiver-of-covid-vaccine-patents-1.4682160" TargetMode="External"/><Relationship Id="rId19" Type="http://schemas.openxmlformats.org/officeDocument/2006/relationships/hyperlink" Target="http://ndupress.ndu.edu/Portals/68/Documents/jfq/jfq-74/jfq-74_124-130_Marrogi-al-Dulaimi.pdf%20//"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ww.tandfonline.com/doi/full/10.1080/25751654.2021.1890867" TargetMode="External"/><Relationship Id="rId22" Type="http://schemas.openxmlformats.org/officeDocument/2006/relationships/hyperlink" Target="https://www.helsinkitimes.fi/columns/columns/viewpoint/18561-science-has-delivered-will-the-wto-del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22888</Words>
  <Characters>130463</Characters>
  <Application>Microsoft Office Word</Application>
  <DocSecurity>0</DocSecurity>
  <Lines>1087</Lines>
  <Paragraphs>306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153045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2021-09-25T23:17:00Z</dcterms:created>
  <dcterms:modified xsi:type="dcterms:W3CDTF">2021-09-25T23:18:00Z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