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BBD32" w14:textId="77777777" w:rsidR="004F779E" w:rsidRDefault="004F779E" w:rsidP="004F779E">
      <w:pPr>
        <w:pStyle w:val="Heading4"/>
      </w:pPr>
      <w:r>
        <w:t>Plan – The appropriation of outer space through the production of space debris by private entities is unjust.</w:t>
      </w:r>
    </w:p>
    <w:p w14:paraId="43D5FAC9" w14:textId="77777777" w:rsidR="004F779E" w:rsidRDefault="004F779E" w:rsidP="004F779E"/>
    <w:p w14:paraId="0302BFC6" w14:textId="77777777" w:rsidR="004F779E" w:rsidRDefault="004F779E" w:rsidP="004F779E">
      <w:pPr>
        <w:pStyle w:val="Heading4"/>
      </w:pPr>
      <w:r>
        <w:t xml:space="preserve">Revising the Outer Space Treaty clarifies </w:t>
      </w:r>
      <w:r w:rsidRPr="001D570B">
        <w:rPr>
          <w:u w:val="single"/>
        </w:rPr>
        <w:t>legal loopholes</w:t>
      </w:r>
      <w:r>
        <w:t xml:space="preserve"> and </w:t>
      </w:r>
      <w:r w:rsidRPr="001D570B">
        <w:rPr>
          <w:u w:val="single"/>
        </w:rPr>
        <w:t>ambiguities</w:t>
      </w:r>
      <w:r>
        <w:t xml:space="preserve"> in space debris.</w:t>
      </w:r>
    </w:p>
    <w:p w14:paraId="1B83BEBD" w14:textId="77777777" w:rsidR="004F779E" w:rsidRDefault="004F779E" w:rsidP="004F779E">
      <w:pPr>
        <w:pStyle w:val="ListParagraph"/>
        <w:numPr>
          <w:ilvl w:val="0"/>
          <w:numId w:val="23"/>
        </w:numPr>
      </w:pPr>
      <w:r>
        <w:t xml:space="preserve">Private entities: </w:t>
      </w:r>
      <w:proofErr w:type="gramStart"/>
      <w:r>
        <w:t>Non-governmental</w:t>
      </w:r>
      <w:proofErr w:type="gramEnd"/>
    </w:p>
    <w:p w14:paraId="283907CB" w14:textId="77777777" w:rsidR="004F779E" w:rsidRPr="001D570B" w:rsidRDefault="004F779E" w:rsidP="004F779E">
      <w:pPr>
        <w:pStyle w:val="ListParagraph"/>
        <w:numPr>
          <w:ilvl w:val="0"/>
          <w:numId w:val="23"/>
        </w:numPr>
      </w:pPr>
      <w:r>
        <w:t>Space debris: Non-functional Space Objects</w:t>
      </w:r>
    </w:p>
    <w:p w14:paraId="2EECCAE4" w14:textId="77777777" w:rsidR="004F779E" w:rsidRPr="00612602" w:rsidRDefault="004F779E" w:rsidP="004F779E">
      <w:r w:rsidRPr="008E2E1B">
        <w:rPr>
          <w:rStyle w:val="Style13ptBold"/>
        </w:rPr>
        <w:t>Shah 20</w:t>
      </w:r>
      <w:r>
        <w:t xml:space="preserve">. </w:t>
      </w:r>
      <w:proofErr w:type="spellStart"/>
      <w:r>
        <w:t>Sachin</w:t>
      </w:r>
      <w:proofErr w:type="spellEnd"/>
      <w:r>
        <w:t xml:space="preserve">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9" w:history="1">
        <w:r w:rsidRPr="008E3DAC">
          <w:rPr>
            <w:rStyle w:val="Hyperlink"/>
          </w:rPr>
          <w:t>https://www.culsr.org/articles/the-international-legal-regulation-of-space-debris</w:t>
        </w:r>
      </w:hyperlink>
      <w:r>
        <w:t>] Justin</w:t>
      </w:r>
    </w:p>
    <w:p w14:paraId="4D3065FE" w14:textId="77777777" w:rsidR="004F779E" w:rsidRPr="00934304" w:rsidRDefault="004F779E" w:rsidP="004F779E">
      <w:pPr>
        <w:rPr>
          <w:sz w:val="14"/>
        </w:rPr>
      </w:pPr>
      <w:r w:rsidRPr="00934304">
        <w:rPr>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934304">
        <w:rPr>
          <w:u w:val="single"/>
        </w:rPr>
        <w:t xml:space="preserve">marked </w:t>
      </w:r>
      <w:r w:rsidRPr="00934304">
        <w:rPr>
          <w:rStyle w:val="Emphasis"/>
        </w:rPr>
        <w:t>lack of specificity</w:t>
      </w:r>
      <w:r w:rsidRPr="00934304">
        <w:rPr>
          <w:u w:val="single"/>
        </w:rPr>
        <w:t xml:space="preserve"> in the writing of these laws</w:t>
      </w:r>
      <w:r w:rsidRPr="00934304">
        <w:rPr>
          <w:sz w:val="14"/>
        </w:rPr>
        <w:t xml:space="preserve">. [7] This </w:t>
      </w:r>
      <w:r w:rsidRPr="00934304">
        <w:rPr>
          <w:u w:val="single"/>
        </w:rPr>
        <w:t xml:space="preserve">lack of </w:t>
      </w:r>
      <w:r w:rsidRPr="00934304">
        <w:rPr>
          <w:rStyle w:val="Emphasis"/>
        </w:rPr>
        <w:t>specificity</w:t>
      </w:r>
      <w:r w:rsidRPr="00934304">
        <w:rPr>
          <w:u w:val="single"/>
        </w:rPr>
        <w:t xml:space="preserve"> highlights another </w:t>
      </w:r>
      <w:r w:rsidRPr="00934304">
        <w:rPr>
          <w:rStyle w:val="Emphasis"/>
        </w:rPr>
        <w:t>issue</w:t>
      </w:r>
      <w:r w:rsidRPr="00934304">
        <w:rPr>
          <w:u w:val="single"/>
        </w:rPr>
        <w:t xml:space="preserve">: the imprecise language of the Treaty leaves </w:t>
      </w:r>
      <w:proofErr w:type="gramStart"/>
      <w:r w:rsidRPr="00934304">
        <w:rPr>
          <w:rStyle w:val="Emphasis"/>
        </w:rPr>
        <w:t>unclear</w:t>
      </w:r>
      <w:proofErr w:type="gramEnd"/>
      <w:r w:rsidRPr="00934304">
        <w:rPr>
          <w:rStyle w:val="Emphasis"/>
        </w:rPr>
        <w:t xml:space="preserve"> the definition of space debris,</w:t>
      </w:r>
      <w:r w:rsidRPr="00934304">
        <w:rPr>
          <w:sz w:val="14"/>
        </w:rPr>
        <w:t xml:space="preserve"> which leaves the regulation open to interpretation. Rather than </w:t>
      </w:r>
      <w:r w:rsidRPr="00934304">
        <w:rPr>
          <w:u w:val="single"/>
        </w:rPr>
        <w:t xml:space="preserve">agree with most scholars that </w:t>
      </w:r>
      <w:r w:rsidRPr="00B844AE">
        <w:rPr>
          <w:highlight w:val="green"/>
          <w:u w:val="single"/>
        </w:rPr>
        <w:t xml:space="preserve">space debris </w:t>
      </w:r>
      <w:r w:rsidRPr="00B844AE">
        <w:rPr>
          <w:rStyle w:val="Emphasis"/>
          <w:highlight w:val="green"/>
        </w:rPr>
        <w:t>constitute “space objects,”</w:t>
      </w:r>
      <w:r w:rsidRPr="00934304">
        <w:rPr>
          <w:sz w:val="14"/>
        </w:rPr>
        <w:t xml:space="preserve"> scholar Chelsea Muñoz-</w:t>
      </w:r>
      <w:proofErr w:type="spellStart"/>
      <w:r w:rsidRPr="00934304">
        <w:rPr>
          <w:sz w:val="14"/>
        </w:rPr>
        <w:t>Patchen</w:t>
      </w:r>
      <w:proofErr w:type="spellEnd"/>
      <w:r w:rsidRPr="00934304">
        <w:rPr>
          <w:sz w:val="14"/>
        </w:rPr>
        <w:t xml:space="preserve"> uses the UN Space Debris Mitigation Guidelines’ definition of space debris along </w:t>
      </w:r>
      <w:r w:rsidRPr="00934304">
        <w:rPr>
          <w:rStyle w:val="Emphasis"/>
        </w:rPr>
        <w:t xml:space="preserve">with the fact that space debris is </w:t>
      </w:r>
      <w:r w:rsidRPr="00B844AE">
        <w:rPr>
          <w:rStyle w:val="Emphasis"/>
          <w:highlight w:val="green"/>
        </w:rPr>
        <w:t>non-functional</w:t>
      </w:r>
      <w:r w:rsidRPr="00934304">
        <w:rPr>
          <w:sz w:val="14"/>
        </w:rPr>
        <w:t xml:space="preserve"> and its ownership often untraceable in order to argue that space debris should be classified as “abandoned property” instead. [8] Furthermore, </w:t>
      </w:r>
      <w:r w:rsidRPr="00B844AE">
        <w:rPr>
          <w:highlight w:val="green"/>
          <w:u w:val="single"/>
        </w:rPr>
        <w:t>non-governmental</w:t>
      </w:r>
      <w:r w:rsidRPr="00934304">
        <w:rPr>
          <w:u w:val="single"/>
        </w:rPr>
        <w:t xml:space="preserve"> private </w:t>
      </w:r>
      <w:r w:rsidRPr="00B844AE">
        <w:rPr>
          <w:highlight w:val="green"/>
          <w:u w:val="single"/>
        </w:rPr>
        <w:t>enterprises</w:t>
      </w:r>
      <w:r w:rsidRPr="00934304">
        <w:rPr>
          <w:u w:val="single"/>
        </w:rPr>
        <w:t xml:space="preserve"> may be </w:t>
      </w:r>
      <w:r w:rsidRPr="00934304">
        <w:rPr>
          <w:rStyle w:val="Emphasis"/>
        </w:rPr>
        <w:t xml:space="preserve">inclined to legally </w:t>
      </w:r>
      <w:r w:rsidRPr="00B844AE">
        <w:rPr>
          <w:rStyle w:val="Emphasis"/>
          <w:highlight w:val="green"/>
        </w:rPr>
        <w:t>define space debris</w:t>
      </w:r>
      <w:r w:rsidRPr="00934304">
        <w:rPr>
          <w:u w:val="single"/>
        </w:rPr>
        <w:t xml:space="preserve"> as something other than “space objects” </w:t>
      </w:r>
      <w:proofErr w:type="gramStart"/>
      <w:r w:rsidRPr="00934304">
        <w:rPr>
          <w:u w:val="single"/>
        </w:rPr>
        <w:t xml:space="preserve">in order </w:t>
      </w:r>
      <w:r w:rsidRPr="00B844AE">
        <w:rPr>
          <w:highlight w:val="green"/>
          <w:u w:val="single"/>
        </w:rPr>
        <w:t>to</w:t>
      </w:r>
      <w:proofErr w:type="gramEnd"/>
      <w:r w:rsidRPr="00B844AE">
        <w:rPr>
          <w:highlight w:val="green"/>
          <w:u w:val="single"/>
        </w:rPr>
        <w:t xml:space="preserve"> </w:t>
      </w:r>
      <w:r w:rsidRPr="00B844AE">
        <w:rPr>
          <w:rStyle w:val="Emphasis"/>
          <w:highlight w:val="green"/>
        </w:rPr>
        <w:t>avoid</w:t>
      </w:r>
      <w:r w:rsidRPr="00934304">
        <w:rPr>
          <w:rStyle w:val="Emphasis"/>
        </w:rPr>
        <w:t xml:space="preserve"> the Outer Space Treaty’s aforementioned financial </w:t>
      </w:r>
      <w:r w:rsidRPr="00B844AE">
        <w:rPr>
          <w:rStyle w:val="Emphasis"/>
          <w:highlight w:val="green"/>
        </w:rPr>
        <w:t>penalties</w:t>
      </w:r>
      <w:r w:rsidRPr="00934304">
        <w:rPr>
          <w:sz w:val="14"/>
        </w:rPr>
        <w:t xml:space="preserve">, as will be explained below. </w:t>
      </w:r>
      <w:r w:rsidRPr="00934304">
        <w:rPr>
          <w:u w:val="single"/>
        </w:rPr>
        <w:t xml:space="preserve">The Outer Space Treaty also does not account for the fact that the space debris problem, especially as of late, has been becoming </w:t>
      </w:r>
      <w:r w:rsidRPr="00934304">
        <w:rPr>
          <w:rStyle w:val="Emphasis"/>
        </w:rPr>
        <w:t>worse over time</w:t>
      </w:r>
      <w:r w:rsidRPr="00934304">
        <w:rPr>
          <w:u w:val="single"/>
        </w:rPr>
        <w:t>. As collisions between debris and satellites continue to occur, more debris is strewn across Earth’s orbit</w:t>
      </w:r>
      <w:r w:rsidRPr="00934304">
        <w:rPr>
          <w:sz w:val="14"/>
        </w:rPr>
        <w:t xml:space="preserve">, </w:t>
      </w:r>
      <w:r w:rsidRPr="00934304">
        <w:rPr>
          <w:rStyle w:val="Emphasis"/>
        </w:rPr>
        <w:t>endangering future spacecraft from safely orbiting Earth, supporting the theory of the Kessler Syndrome</w:t>
      </w:r>
      <w:r w:rsidRPr="00934304">
        <w:rPr>
          <w:sz w:val="14"/>
        </w:rPr>
        <w:t>. [9] Thus, the Outer Space Treaty is not a very effective legal instrument with regards to mitigating the amount of space debris in orbit around Earth.</w:t>
      </w:r>
    </w:p>
    <w:p w14:paraId="54C5A0F5" w14:textId="77777777" w:rsidR="004F779E" w:rsidRPr="00934304" w:rsidRDefault="004F779E" w:rsidP="004F779E">
      <w:pPr>
        <w:rPr>
          <w:sz w:val="14"/>
        </w:rPr>
      </w:pPr>
      <w:r w:rsidRPr="00934304">
        <w:rPr>
          <w:sz w:val="14"/>
        </w:rPr>
        <w:t xml:space="preserve">Due to the Treaty’s weakness, </w:t>
      </w:r>
      <w:r w:rsidRPr="00934304">
        <w:rPr>
          <w:u w:val="single"/>
        </w:rPr>
        <w:t xml:space="preserve">many of the </w:t>
      </w:r>
      <w:proofErr w:type="gramStart"/>
      <w:r w:rsidRPr="00934304">
        <w:rPr>
          <w:u w:val="single"/>
        </w:rPr>
        <w:t>aforementioned scholars</w:t>
      </w:r>
      <w:proofErr w:type="gramEnd"/>
      <w:r w:rsidRPr="00934304">
        <w:rPr>
          <w:u w:val="single"/>
        </w:rPr>
        <w:t xml:space="preserve"> </w:t>
      </w:r>
      <w:r w:rsidRPr="00B844AE">
        <w:rPr>
          <w:highlight w:val="green"/>
          <w:u w:val="single"/>
        </w:rPr>
        <w:t xml:space="preserve">support </w:t>
      </w:r>
      <w:r w:rsidRPr="00B844AE">
        <w:rPr>
          <w:rStyle w:val="Emphasis"/>
          <w:highlight w:val="green"/>
        </w:rPr>
        <w:t>revising</w:t>
      </w:r>
      <w:r w:rsidRPr="00934304">
        <w:rPr>
          <w:rStyle w:val="Emphasis"/>
        </w:rPr>
        <w:t xml:space="preserve"> the </w:t>
      </w:r>
      <w:r w:rsidRPr="00B844AE">
        <w:rPr>
          <w:rStyle w:val="Emphasis"/>
          <w:highlight w:val="green"/>
        </w:rPr>
        <w:t>O</w:t>
      </w:r>
      <w:r w:rsidRPr="00934304">
        <w:rPr>
          <w:rStyle w:val="Emphasis"/>
        </w:rPr>
        <w:t xml:space="preserve">uter </w:t>
      </w:r>
      <w:r w:rsidRPr="00B844AE">
        <w:rPr>
          <w:rStyle w:val="Emphasis"/>
          <w:highlight w:val="green"/>
        </w:rPr>
        <w:t>S</w:t>
      </w:r>
      <w:r w:rsidRPr="00934304">
        <w:rPr>
          <w:rStyle w:val="Emphasis"/>
        </w:rPr>
        <w:t xml:space="preserve">pace </w:t>
      </w:r>
      <w:r w:rsidRPr="00B844AE">
        <w:rPr>
          <w:rStyle w:val="Emphasis"/>
          <w:highlight w:val="green"/>
        </w:rPr>
        <w:t>T</w:t>
      </w:r>
      <w:r w:rsidRPr="00934304">
        <w:rPr>
          <w:rStyle w:val="Emphasis"/>
        </w:rPr>
        <w:t xml:space="preserve">reaty </w:t>
      </w:r>
      <w:r w:rsidRPr="00B844AE">
        <w:rPr>
          <w:rStyle w:val="Emphasis"/>
          <w:highlight w:val="green"/>
        </w:rPr>
        <w:t>by</w:t>
      </w:r>
      <w:r w:rsidRPr="00934304">
        <w:rPr>
          <w:rStyle w:val="Emphasis"/>
        </w:rPr>
        <w:t xml:space="preserve"> clearly </w:t>
      </w:r>
      <w:r w:rsidRPr="00B844AE">
        <w:rPr>
          <w:rStyle w:val="Emphasis"/>
          <w:highlight w:val="green"/>
        </w:rPr>
        <w:t>defining space debris</w:t>
      </w:r>
      <w:r w:rsidRPr="00B844AE">
        <w:rPr>
          <w:highlight w:val="green"/>
          <w:u w:val="single"/>
        </w:rPr>
        <w:t>, increasing</w:t>
      </w:r>
      <w:r w:rsidRPr="00934304">
        <w:rPr>
          <w:u w:val="single"/>
        </w:rPr>
        <w:t xml:space="preserve"> its </w:t>
      </w:r>
      <w:r w:rsidRPr="00934304">
        <w:rPr>
          <w:rStyle w:val="Emphasis"/>
        </w:rPr>
        <w:t xml:space="preserve">technology-specific </w:t>
      </w:r>
      <w:r w:rsidRPr="00B844AE">
        <w:rPr>
          <w:rStyle w:val="Emphasis"/>
          <w:highlight w:val="green"/>
        </w:rPr>
        <w:t>language</w:t>
      </w:r>
      <w:r w:rsidRPr="00B844AE">
        <w:rPr>
          <w:highlight w:val="green"/>
          <w:u w:val="single"/>
        </w:rPr>
        <w:t xml:space="preserve"> to combat</w:t>
      </w:r>
      <w:r w:rsidRPr="00934304">
        <w:rPr>
          <w:u w:val="single"/>
        </w:rPr>
        <w:t xml:space="preserve"> </w:t>
      </w:r>
      <w:r w:rsidRPr="00934304">
        <w:rPr>
          <w:rStyle w:val="Emphasis"/>
        </w:rPr>
        <w:t xml:space="preserve">space </w:t>
      </w:r>
      <w:r w:rsidRPr="00B844AE">
        <w:rPr>
          <w:rStyle w:val="Emphasis"/>
          <w:highlight w:val="green"/>
        </w:rPr>
        <w:t>debris</w:t>
      </w:r>
      <w:r w:rsidRPr="00934304">
        <w:rPr>
          <w:rStyle w:val="Emphasis"/>
        </w:rPr>
        <w:t xml:space="preserve"> issues, </w:t>
      </w:r>
      <w:r w:rsidRPr="00B844AE">
        <w:rPr>
          <w:rStyle w:val="Emphasis"/>
          <w:highlight w:val="green"/>
        </w:rPr>
        <w:t>and outlining</w:t>
      </w:r>
      <w:r w:rsidRPr="00934304">
        <w:rPr>
          <w:rStyle w:val="Emphasis"/>
        </w:rPr>
        <w:t xml:space="preserve"> specific </w:t>
      </w:r>
      <w:r w:rsidRPr="00B844AE">
        <w:rPr>
          <w:rStyle w:val="Emphasis"/>
          <w:highlight w:val="green"/>
        </w:rPr>
        <w:t>punishments</w:t>
      </w:r>
      <w:r w:rsidRPr="00934304">
        <w:rPr>
          <w:u w:val="single"/>
        </w:rPr>
        <w:t xml:space="preserve"> to </w:t>
      </w:r>
      <w:r w:rsidRPr="00934304">
        <w:rPr>
          <w:rStyle w:val="Emphasis"/>
        </w:rPr>
        <w:t>negate the complete lack of enforcement</w:t>
      </w:r>
      <w:r w:rsidRPr="00934304">
        <w:rPr>
          <w:sz w:val="14"/>
        </w:rPr>
        <w:t xml:space="preserve"> built into the current Treaty. While nations do recognize the danger that space debris pose to orbital operations, stronger laws must be enacted </w:t>
      </w:r>
      <w:proofErr w:type="gramStart"/>
      <w:r w:rsidRPr="00934304">
        <w:rPr>
          <w:sz w:val="14"/>
        </w:rPr>
        <w:t>in order to</w:t>
      </w:r>
      <w:proofErr w:type="gramEnd"/>
      <w:r w:rsidRPr="00934304">
        <w:rPr>
          <w:sz w:val="14"/>
        </w:rPr>
        <w:t xml:space="preserve"> de-escalate an imminent arms race and incentivize them to mitigate their debris. [10] Believing that one convention or treaty would be insufficient, N. </w:t>
      </w:r>
      <w:proofErr w:type="spellStart"/>
      <w:r w:rsidRPr="00934304">
        <w:rPr>
          <w:sz w:val="14"/>
        </w:rPr>
        <w:t>Jasentuliyana</w:t>
      </w:r>
      <w:proofErr w:type="spellEnd"/>
      <w:r w:rsidRPr="00934304">
        <w:rPr>
          <w:sz w:val="14"/>
        </w:rPr>
        <w:t xml:space="preserve">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w:t>
      </w:r>
      <w:proofErr w:type="gramStart"/>
      <w:r w:rsidRPr="00934304">
        <w:rPr>
          <w:sz w:val="14"/>
        </w:rPr>
        <w:t>for the amount of</w:t>
      </w:r>
      <w:proofErr w:type="gramEnd"/>
      <w:r w:rsidRPr="00934304">
        <w:rPr>
          <w:sz w:val="14"/>
        </w:rPr>
        <w:t xml:space="preserve"> space debris produced, international laws guiding the actions of private companies’ activities may also provide an answer, as will be discussed in greater detail below.</w:t>
      </w:r>
    </w:p>
    <w:p w14:paraId="3CBCAF1F" w14:textId="77777777" w:rsidR="004F779E" w:rsidRPr="00934304" w:rsidRDefault="004F779E" w:rsidP="004F779E">
      <w:pPr>
        <w:rPr>
          <w:sz w:val="14"/>
        </w:rPr>
      </w:pPr>
      <w:r w:rsidRPr="00934304">
        <w:rPr>
          <w:sz w:val="14"/>
        </w:rPr>
        <w:t xml:space="preserve">Although there do exist </w:t>
      </w:r>
      <w:r w:rsidRPr="00934304">
        <w:rPr>
          <w:u w:val="single"/>
        </w:rPr>
        <w:t xml:space="preserve">international laws and regulations governing the use of space for </w:t>
      </w:r>
      <w:r w:rsidRPr="00934304">
        <w:rPr>
          <w:rStyle w:val="Emphasis"/>
        </w:rPr>
        <w:t>states and governmental entities</w:t>
      </w:r>
      <w:r w:rsidRPr="00934304">
        <w:rPr>
          <w:sz w:val="14"/>
        </w:rPr>
        <w:t xml:space="preserve"> (albeit weak ones), </w:t>
      </w:r>
      <w:r w:rsidRPr="00934304">
        <w:rPr>
          <w:u w:val="single"/>
        </w:rPr>
        <w:t xml:space="preserve">the </w:t>
      </w:r>
      <w:r w:rsidRPr="00B844AE">
        <w:rPr>
          <w:highlight w:val="green"/>
          <w:u w:val="single"/>
        </w:rPr>
        <w:t>private enterprises</w:t>
      </w:r>
      <w:r w:rsidRPr="00934304">
        <w:rPr>
          <w:u w:val="single"/>
        </w:rPr>
        <w:t xml:space="preserve"> sending objects into space are </w:t>
      </w:r>
      <w:r w:rsidRPr="00B844AE">
        <w:rPr>
          <w:rStyle w:val="Emphasis"/>
          <w:highlight w:val="green"/>
        </w:rPr>
        <w:t xml:space="preserve">subject to </w:t>
      </w:r>
      <w:r w:rsidRPr="00934304">
        <w:rPr>
          <w:rStyle w:val="Emphasis"/>
        </w:rPr>
        <w:t xml:space="preserve">even </w:t>
      </w:r>
      <w:r w:rsidRPr="00B844AE">
        <w:rPr>
          <w:rStyle w:val="Emphasis"/>
          <w:highlight w:val="green"/>
        </w:rPr>
        <w:t>less</w:t>
      </w:r>
      <w:r w:rsidRPr="00934304">
        <w:rPr>
          <w:rStyle w:val="Emphasis"/>
        </w:rPr>
        <w:t xml:space="preserve"> stringent </w:t>
      </w:r>
      <w:r w:rsidRPr="00B844AE">
        <w:rPr>
          <w:rStyle w:val="Emphasis"/>
          <w:highlight w:val="green"/>
        </w:rPr>
        <w:t>regulations than states</w:t>
      </w:r>
      <w:r w:rsidRPr="00934304">
        <w:rPr>
          <w:rStyle w:val="Emphasis"/>
        </w:rPr>
        <w:t xml:space="preserve"> are</w:t>
      </w:r>
      <w:r w:rsidRPr="00934304">
        <w:rPr>
          <w:u w:val="single"/>
        </w:rPr>
        <w:t>. SpaceX</w:t>
      </w:r>
      <w:r w:rsidRPr="00934304">
        <w:rPr>
          <w:sz w:val="14"/>
        </w:rPr>
        <w:t xml:space="preserve">, for example, to </w:t>
      </w:r>
      <w:r w:rsidRPr="00934304">
        <w:rPr>
          <w:u w:val="single"/>
        </w:rPr>
        <w:t>authorize</w:t>
      </w:r>
      <w:r w:rsidRPr="00934304">
        <w:rPr>
          <w:sz w:val="14"/>
        </w:rPr>
        <w:t xml:space="preserve"> their </w:t>
      </w:r>
      <w:r w:rsidRPr="00934304">
        <w:rPr>
          <w:u w:val="single"/>
        </w:rPr>
        <w:t xml:space="preserve">sending of 42,000 </w:t>
      </w:r>
      <w:proofErr w:type="spellStart"/>
      <w:r w:rsidRPr="00934304">
        <w:rPr>
          <w:u w:val="single"/>
        </w:rPr>
        <w:t>Starlink</w:t>
      </w:r>
      <w:proofErr w:type="spellEnd"/>
      <w:r w:rsidRPr="00934304">
        <w:rPr>
          <w:u w:val="single"/>
        </w:rPr>
        <w:t xml:space="preserve"> satellites into orbit, only had to submit paperwork to the U.S. Federal Communications Commission</w:t>
      </w:r>
      <w:r w:rsidRPr="00934304">
        <w:rPr>
          <w:sz w:val="14"/>
        </w:rPr>
        <w:t xml:space="preserve"> (FCC) </w:t>
      </w:r>
      <w:r w:rsidRPr="00934304">
        <w:rPr>
          <w:u w:val="single"/>
        </w:rPr>
        <w:t>and the International Telecommunication Union</w:t>
      </w:r>
      <w:r w:rsidRPr="00934304">
        <w:rPr>
          <w:sz w:val="14"/>
        </w:rPr>
        <w:t xml:space="preserve"> (ITU). [12] Paul Larsen posits that, </w:t>
      </w:r>
      <w:r w:rsidRPr="00934304">
        <w:rPr>
          <w:u w:val="single"/>
        </w:rPr>
        <w:t xml:space="preserve">in the face of less stringent regulations, </w:t>
      </w:r>
      <w:r w:rsidRPr="00B844AE">
        <w:rPr>
          <w:highlight w:val="green"/>
          <w:u w:val="single"/>
        </w:rPr>
        <w:t>nongovernmental</w:t>
      </w:r>
      <w:r w:rsidRPr="00934304">
        <w:rPr>
          <w:u w:val="single"/>
        </w:rPr>
        <w:t xml:space="preserve"> satellite </w:t>
      </w:r>
      <w:r w:rsidRPr="00B844AE">
        <w:rPr>
          <w:highlight w:val="green"/>
          <w:u w:val="single"/>
        </w:rPr>
        <w:t xml:space="preserve">companies </w:t>
      </w:r>
      <w:r w:rsidRPr="00B844AE">
        <w:rPr>
          <w:rStyle w:val="Emphasis"/>
          <w:highlight w:val="green"/>
        </w:rPr>
        <w:t>send</w:t>
      </w:r>
      <w:r w:rsidRPr="00934304">
        <w:rPr>
          <w:rStyle w:val="Emphasis"/>
        </w:rPr>
        <w:t xml:space="preserve"> many </w:t>
      </w:r>
      <w:r w:rsidRPr="00B844AE">
        <w:rPr>
          <w:rStyle w:val="Emphasis"/>
          <w:highlight w:val="green"/>
        </w:rPr>
        <w:t>satellites</w:t>
      </w:r>
      <w:r w:rsidRPr="00934304">
        <w:rPr>
          <w:rStyle w:val="Emphasis"/>
        </w:rPr>
        <w:t xml:space="preserve"> into orbit </w:t>
      </w:r>
      <w:proofErr w:type="gramStart"/>
      <w:r w:rsidRPr="00934304">
        <w:rPr>
          <w:rStyle w:val="Emphasis"/>
        </w:rPr>
        <w:t xml:space="preserve">in order </w:t>
      </w:r>
      <w:r w:rsidRPr="00B844AE">
        <w:rPr>
          <w:rStyle w:val="Emphasis"/>
          <w:highlight w:val="green"/>
        </w:rPr>
        <w:t>to</w:t>
      </w:r>
      <w:proofErr w:type="gramEnd"/>
      <w:r w:rsidRPr="00B844AE">
        <w:rPr>
          <w:rStyle w:val="Emphasis"/>
          <w:highlight w:val="green"/>
        </w:rPr>
        <w:t xml:space="preserve"> maximize</w:t>
      </w:r>
      <w:r w:rsidRPr="00934304">
        <w:rPr>
          <w:rStyle w:val="Emphasis"/>
        </w:rPr>
        <w:t xml:space="preserve"> their </w:t>
      </w:r>
      <w:r w:rsidRPr="00B844AE">
        <w:rPr>
          <w:rStyle w:val="Emphasis"/>
          <w:highlight w:val="green"/>
        </w:rPr>
        <w:t>profit</w:t>
      </w:r>
      <w:r w:rsidRPr="00934304">
        <w:rPr>
          <w:rStyle w:val="Emphasis"/>
        </w:rPr>
        <w:t>, which is their primary objective</w:t>
      </w:r>
      <w:r w:rsidRPr="00934304">
        <w:rPr>
          <w:sz w:val="14"/>
        </w:rPr>
        <w:t xml:space="preserve">. </w:t>
      </w:r>
      <w:r w:rsidRPr="00934304">
        <w:rPr>
          <w:sz w:val="14"/>
        </w:rPr>
        <w:lastRenderedPageBreak/>
        <w:t xml:space="preserve">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t>
      </w:r>
      <w:proofErr w:type="gramStart"/>
      <w:r w:rsidRPr="00934304">
        <w:rPr>
          <w:sz w:val="14"/>
        </w:rPr>
        <w:t>whether or not</w:t>
      </w:r>
      <w:proofErr w:type="gramEnd"/>
      <w:r w:rsidRPr="00934304">
        <w:rPr>
          <w:sz w:val="14"/>
        </w:rPr>
        <w:t xml:space="preserve"> to accept SpaceX’s proposal to launch more satellites. If these parties are successful, a precedent-setting legal case regarding space debris mitigation and satellite use in space may well provide a solution to the outdated Outer Space Treaty of 1967.</w:t>
      </w:r>
    </w:p>
    <w:p w14:paraId="2D97031E" w14:textId="77777777" w:rsidR="004F779E" w:rsidRDefault="004F779E" w:rsidP="004F779E"/>
    <w:p w14:paraId="155F5AFC" w14:textId="77777777" w:rsidR="004F779E" w:rsidRDefault="004F779E" w:rsidP="004F779E">
      <w:pPr>
        <w:pStyle w:val="Heading4"/>
      </w:pPr>
      <w:r>
        <w:t xml:space="preserve">The </w:t>
      </w:r>
      <w:proofErr w:type="spellStart"/>
      <w:r>
        <w:t>aff</w:t>
      </w:r>
      <w:proofErr w:type="spellEnd"/>
      <w:r>
        <w:t xml:space="preserve"> interprets OST enforcement as an OUF (Orbital Use Fee). Proportionality in </w:t>
      </w:r>
      <w:r w:rsidRPr="009B41D4">
        <w:rPr>
          <w:u w:val="single"/>
        </w:rPr>
        <w:t>relation</w:t>
      </w:r>
      <w:r>
        <w:t xml:space="preserve"> to the space industry solves </w:t>
      </w:r>
      <w:r w:rsidRPr="009B41D4">
        <w:rPr>
          <w:u w:val="single"/>
        </w:rPr>
        <w:t>best</w:t>
      </w:r>
      <w:r>
        <w:t xml:space="preserve"> without harming it and any other solution only </w:t>
      </w:r>
      <w:r w:rsidRPr="00DF5153">
        <w:rPr>
          <w:u w:val="single"/>
        </w:rPr>
        <w:t>worsens</w:t>
      </w:r>
      <w:r>
        <w:t xml:space="preserve"> the threat – </w:t>
      </w:r>
      <w:r w:rsidRPr="009B41D4">
        <w:rPr>
          <w:u w:val="single"/>
        </w:rPr>
        <w:t>models</w:t>
      </w:r>
      <w:r>
        <w:t xml:space="preserve">. </w:t>
      </w:r>
    </w:p>
    <w:p w14:paraId="06323B29" w14:textId="77777777" w:rsidR="004F779E" w:rsidRPr="009B41D4" w:rsidRDefault="004F779E" w:rsidP="004F779E">
      <w:r w:rsidRPr="00DF5153">
        <w:rPr>
          <w:rStyle w:val="Style13ptBold"/>
        </w:rPr>
        <w:t>Rao et al 20</w:t>
      </w:r>
      <w:r>
        <w:t xml:space="preserve">. Akhil, Matthew Burgess, and Daniel </w:t>
      </w:r>
      <w:proofErr w:type="spellStart"/>
      <w:r>
        <w:t>Kaffine</w:t>
      </w:r>
      <w:proofErr w:type="spellEnd"/>
      <w:r>
        <w:t xml:space="preserve"> *</w:t>
      </w:r>
      <w:r w:rsidRPr="00DF5153">
        <w:t>Department of Economics, Middlebury College, Middlebury</w:t>
      </w:r>
      <w:r>
        <w:t xml:space="preserve"> **</w:t>
      </w:r>
      <w:r w:rsidRPr="00DF5153">
        <w:t>Cooperative Institute for Research in Environmental Sciences, University of Colorado</w:t>
      </w:r>
      <w:r>
        <w:t xml:space="preserve">, </w:t>
      </w:r>
      <w:r w:rsidRPr="00DF5153">
        <w:t>Environmental Studies Program</w:t>
      </w:r>
      <w:r>
        <w:t>, and Department of Economics ***Department of Economics. 2020 [PNAS, “</w:t>
      </w:r>
      <w:r w:rsidRPr="00DF5153">
        <w:t>Orbital-use fees could more than quadruple the value of the space industry</w:t>
      </w:r>
      <w:r>
        <w:t xml:space="preserve">,” </w:t>
      </w:r>
      <w:hyperlink r:id="rId10" w:history="1">
        <w:r w:rsidRPr="00BE0E32">
          <w:rPr>
            <w:rStyle w:val="Hyperlink"/>
          </w:rPr>
          <w:t>https://www.ncbi.nlm.nih.gov/pmc/articles/PMC7293599/</w:t>
        </w:r>
      </w:hyperlink>
      <w:r>
        <w:t>] Justin</w:t>
      </w:r>
    </w:p>
    <w:p w14:paraId="50143D8E" w14:textId="77777777" w:rsidR="004F779E" w:rsidRPr="00FB4B6B" w:rsidRDefault="004F779E" w:rsidP="004F779E">
      <w:pPr>
        <w:rPr>
          <w:u w:val="single"/>
        </w:rPr>
      </w:pPr>
      <w:r w:rsidRPr="009B41D4">
        <w:rPr>
          <w:u w:val="single"/>
        </w:rPr>
        <w:t xml:space="preserve">The space industry’s rapid recent growth represents the latest </w:t>
      </w:r>
      <w:r w:rsidRPr="00DF5153">
        <w:rPr>
          <w:rStyle w:val="Emphasis"/>
        </w:rPr>
        <w:t>tragedy of the commons</w:t>
      </w:r>
      <w:r w:rsidRPr="009B41D4">
        <w:rPr>
          <w:u w:val="single"/>
        </w:rPr>
        <w:t xml:space="preserve">. Satellites launched into orbit contribute to—and risk damage from—a growing buildup of space debris and other satellites. Collision risk from this orbital congestion is costly to satellite operators. </w:t>
      </w:r>
      <w:r w:rsidRPr="00DF5153">
        <w:rPr>
          <w:rStyle w:val="Emphasis"/>
        </w:rPr>
        <w:t>Technological</w:t>
      </w:r>
      <w:r w:rsidRPr="00BA44E4">
        <w:rPr>
          <w:u w:val="single"/>
        </w:rPr>
        <w:t xml:space="preserve"> and </w:t>
      </w:r>
      <w:r w:rsidRPr="00DF5153">
        <w:rPr>
          <w:rStyle w:val="Emphasis"/>
        </w:rPr>
        <w:t>managerial</w:t>
      </w:r>
      <w:r w:rsidRPr="00BA44E4">
        <w:rPr>
          <w:u w:val="single"/>
        </w:rPr>
        <w:t xml:space="preserve"> </w:t>
      </w:r>
      <w:r w:rsidRPr="00B844AE">
        <w:rPr>
          <w:highlight w:val="green"/>
          <w:u w:val="single"/>
        </w:rPr>
        <w:t>solutions</w:t>
      </w:r>
      <w:r w:rsidRPr="00BA44E4">
        <w:rPr>
          <w:sz w:val="14"/>
        </w:rPr>
        <w:t>—</w:t>
      </w:r>
      <w:r w:rsidRPr="009B41D4">
        <w:rPr>
          <w:u w:val="single"/>
        </w:rPr>
        <w:t>such as active debris removal or end-of-life satellite deorbit guidelines</w:t>
      </w:r>
      <w:r w:rsidRPr="00BA44E4">
        <w:rPr>
          <w:sz w:val="14"/>
        </w:rPr>
        <w:t>—</w:t>
      </w:r>
      <w:r w:rsidRPr="00B844AE">
        <w:rPr>
          <w:highlight w:val="green"/>
          <w:u w:val="single"/>
        </w:rPr>
        <w:t>are</w:t>
      </w:r>
      <w:r w:rsidRPr="00BA44E4">
        <w:rPr>
          <w:sz w:val="14"/>
        </w:rPr>
        <w:t xml:space="preserve"> currently </w:t>
      </w:r>
      <w:r w:rsidRPr="00FB4B6B">
        <w:rPr>
          <w:u w:val="single"/>
        </w:rPr>
        <w:t xml:space="preserve">being </w:t>
      </w:r>
      <w:r w:rsidRPr="00B844AE">
        <w:rPr>
          <w:highlight w:val="green"/>
          <w:u w:val="single"/>
        </w:rPr>
        <w:t>explored</w:t>
      </w:r>
      <w:r w:rsidRPr="00BA44E4">
        <w:rPr>
          <w:sz w:val="14"/>
        </w:rPr>
        <w:t xml:space="preserve"> by regulatory authorities. </w:t>
      </w:r>
      <w:r w:rsidRPr="00B844AE">
        <w:rPr>
          <w:highlight w:val="green"/>
          <w:u w:val="single"/>
        </w:rPr>
        <w:t>However, none</w:t>
      </w:r>
      <w:r w:rsidRPr="00FB4B6B">
        <w:rPr>
          <w:u w:val="single"/>
        </w:rPr>
        <w:t xml:space="preserve"> of these approaches </w:t>
      </w:r>
      <w:r w:rsidRPr="00B844AE">
        <w:rPr>
          <w:highlight w:val="green"/>
          <w:u w:val="single"/>
        </w:rPr>
        <w:t>address the</w:t>
      </w:r>
      <w:r w:rsidRPr="00FB4B6B">
        <w:rPr>
          <w:u w:val="single"/>
        </w:rPr>
        <w:t xml:space="preserve"> </w:t>
      </w:r>
      <w:r w:rsidRPr="00DF5153">
        <w:rPr>
          <w:rStyle w:val="Emphasis"/>
        </w:rPr>
        <w:t xml:space="preserve">underlying </w:t>
      </w:r>
      <w:r w:rsidRPr="00B844AE">
        <w:rPr>
          <w:rStyle w:val="Emphasis"/>
          <w:highlight w:val="green"/>
        </w:rPr>
        <w:t>incentive problem</w:t>
      </w:r>
      <w:r w:rsidRPr="00BA44E4">
        <w:rPr>
          <w:sz w:val="14"/>
        </w:rPr>
        <w:t xml:space="preserve">: </w:t>
      </w:r>
      <w:r w:rsidRPr="00FB4B6B">
        <w:rPr>
          <w:u w:val="single"/>
        </w:rPr>
        <w:t xml:space="preserve">satellite </w:t>
      </w:r>
      <w:r w:rsidRPr="00B844AE">
        <w:rPr>
          <w:highlight w:val="green"/>
          <w:u w:val="single"/>
        </w:rPr>
        <w:t xml:space="preserve">operators do </w:t>
      </w:r>
      <w:r w:rsidRPr="00B844AE">
        <w:rPr>
          <w:rStyle w:val="Emphasis"/>
          <w:highlight w:val="green"/>
        </w:rPr>
        <w:t>not</w:t>
      </w:r>
      <w:r w:rsidRPr="00B844AE">
        <w:rPr>
          <w:highlight w:val="green"/>
          <w:u w:val="single"/>
        </w:rPr>
        <w:t xml:space="preserve"> account for costs </w:t>
      </w:r>
      <w:r w:rsidRPr="00BA44E4">
        <w:rPr>
          <w:u w:val="single"/>
        </w:rPr>
        <w:t>they</w:t>
      </w:r>
      <w:r w:rsidRPr="00FB4B6B">
        <w:rPr>
          <w:u w:val="single"/>
        </w:rPr>
        <w:t xml:space="preserve"> </w:t>
      </w:r>
      <w:r w:rsidRPr="00B844AE">
        <w:rPr>
          <w:highlight w:val="green"/>
          <w:u w:val="single"/>
        </w:rPr>
        <w:t>impose on each other via collision</w:t>
      </w:r>
      <w:r w:rsidRPr="00FB4B6B">
        <w:rPr>
          <w:u w:val="single"/>
        </w:rPr>
        <w:t xml:space="preserve"> risk</w:t>
      </w:r>
      <w:r w:rsidRPr="00BA44E4">
        <w:rPr>
          <w:sz w:val="14"/>
        </w:rPr>
        <w:t xml:space="preserve">. Here, we show that an </w:t>
      </w:r>
      <w:r w:rsidRPr="00B844AE">
        <w:rPr>
          <w:highlight w:val="green"/>
          <w:u w:val="single"/>
        </w:rPr>
        <w:t xml:space="preserve">internationally harmonized orbital-use fee </w:t>
      </w:r>
      <w:r w:rsidRPr="00BA44E4">
        <w:rPr>
          <w:u w:val="single"/>
        </w:rPr>
        <w:t>can</w:t>
      </w:r>
      <w:r w:rsidRPr="00FB4B6B">
        <w:rPr>
          <w:u w:val="single"/>
        </w:rPr>
        <w:t xml:space="preserve"> </w:t>
      </w:r>
      <w:r w:rsidRPr="00B844AE">
        <w:rPr>
          <w:highlight w:val="green"/>
          <w:u w:val="single"/>
        </w:rPr>
        <w:t>correct</w:t>
      </w:r>
      <w:r w:rsidRPr="00FB4B6B">
        <w:rPr>
          <w:u w:val="single"/>
        </w:rPr>
        <w:t xml:space="preserve"> these </w:t>
      </w:r>
      <w:r w:rsidRPr="00B844AE">
        <w:rPr>
          <w:highlight w:val="green"/>
          <w:u w:val="single"/>
        </w:rPr>
        <w:t>incentives and</w:t>
      </w:r>
      <w:r w:rsidRPr="00FB4B6B">
        <w:rPr>
          <w:u w:val="single"/>
        </w:rPr>
        <w:t xml:space="preserve"> substantially </w:t>
      </w:r>
      <w:r w:rsidRPr="00B844AE">
        <w:rPr>
          <w:highlight w:val="green"/>
          <w:u w:val="single"/>
        </w:rPr>
        <w:t>increase</w:t>
      </w:r>
      <w:r w:rsidRPr="00FB4B6B">
        <w:rPr>
          <w:u w:val="single"/>
        </w:rPr>
        <w:t xml:space="preserve"> the </w:t>
      </w:r>
      <w:r w:rsidRPr="00B844AE">
        <w:rPr>
          <w:highlight w:val="green"/>
          <w:u w:val="single"/>
        </w:rPr>
        <w:t>value of</w:t>
      </w:r>
      <w:r w:rsidRPr="00FB4B6B">
        <w:rPr>
          <w:u w:val="single"/>
        </w:rPr>
        <w:t xml:space="preserve"> the </w:t>
      </w:r>
      <w:r w:rsidRPr="00B844AE">
        <w:rPr>
          <w:highlight w:val="green"/>
          <w:u w:val="single"/>
        </w:rPr>
        <w:t>space industry</w:t>
      </w:r>
      <w:r w:rsidRPr="00FB4B6B">
        <w:rPr>
          <w:u w:val="single"/>
        </w:rPr>
        <w:t>. We construct and analyze a coupled physical–economic model of commercial launches and debris accumulation</w:t>
      </w:r>
      <w:r w:rsidRPr="00BA44E4">
        <w:rPr>
          <w:sz w:val="14"/>
        </w:rPr>
        <w:t xml:space="preserve"> in low-Earth orbit. </w:t>
      </w:r>
      <w:proofErr w:type="gramStart"/>
      <w:r w:rsidRPr="00BA44E4">
        <w:rPr>
          <w:sz w:val="14"/>
        </w:rPr>
        <w:t>Similar to</w:t>
      </w:r>
      <w:proofErr w:type="gramEnd"/>
      <w:r w:rsidRPr="00BA44E4">
        <w:rPr>
          <w:sz w:val="14"/>
        </w:rPr>
        <w:t xml:space="preserve"> carbon taxes, </w:t>
      </w:r>
      <w:r w:rsidRPr="00FB4B6B">
        <w:rPr>
          <w:u w:val="single"/>
        </w:rPr>
        <w:t xml:space="preserve">our model projects an </w:t>
      </w:r>
      <w:r w:rsidRPr="00B844AE">
        <w:rPr>
          <w:highlight w:val="green"/>
          <w:u w:val="single"/>
        </w:rPr>
        <w:t>optimal fee</w:t>
      </w:r>
      <w:r w:rsidRPr="00FB4B6B">
        <w:rPr>
          <w:u w:val="single"/>
        </w:rPr>
        <w:t xml:space="preserve"> that </w:t>
      </w:r>
      <w:r w:rsidRPr="00B844AE">
        <w:rPr>
          <w:highlight w:val="green"/>
          <w:u w:val="single"/>
        </w:rPr>
        <w:t>rises at</w:t>
      </w:r>
      <w:r w:rsidRPr="00FB4B6B">
        <w:rPr>
          <w:u w:val="single"/>
        </w:rPr>
        <w:t xml:space="preserve"> a rate of </w:t>
      </w:r>
      <w:r w:rsidRPr="00B844AE">
        <w:rPr>
          <w:rStyle w:val="Emphasis"/>
          <w:highlight w:val="green"/>
        </w:rPr>
        <w:t>14% per year</w:t>
      </w:r>
      <w:r w:rsidRPr="00FB4B6B">
        <w:rPr>
          <w:u w:val="single"/>
        </w:rPr>
        <w:t xml:space="preserve">, equal to </w:t>
      </w:r>
      <w:r w:rsidRPr="00DF5153">
        <w:rPr>
          <w:rStyle w:val="Emphasis"/>
        </w:rPr>
        <w:t>roughly $235,000 per satellite-year in 2040</w:t>
      </w:r>
      <w:r w:rsidRPr="00FB4B6B">
        <w:rPr>
          <w:u w:val="single"/>
        </w:rPr>
        <w:t>. The long-run value of the satellite industry would more than quadruple by 2040</w:t>
      </w:r>
      <w:r w:rsidRPr="00BA44E4">
        <w:rPr>
          <w:sz w:val="14"/>
        </w:rPr>
        <w:t xml:space="preserve">—increasing from around $600 billion under business as usual to around $3 trillion. In contrast, we project that </w:t>
      </w:r>
      <w:r w:rsidRPr="00FB4B6B">
        <w:rPr>
          <w:u w:val="single"/>
        </w:rPr>
        <w:t>purely technological solutions are unlikely to fully address the problem of orbital congestion</w:t>
      </w:r>
      <w:r w:rsidRPr="00BA44E4">
        <w:rPr>
          <w:sz w:val="14"/>
        </w:rPr>
        <w:t xml:space="preserve">. Indeed, we find </w:t>
      </w:r>
      <w:r w:rsidRPr="00B844AE">
        <w:rPr>
          <w:highlight w:val="green"/>
          <w:u w:val="single"/>
        </w:rPr>
        <w:t>debris removal</w:t>
      </w:r>
      <w:r w:rsidRPr="00FB4B6B">
        <w:rPr>
          <w:u w:val="single"/>
        </w:rPr>
        <w:t xml:space="preserve"> sometimes </w:t>
      </w:r>
      <w:r w:rsidRPr="00B844AE">
        <w:rPr>
          <w:highlight w:val="green"/>
          <w:u w:val="single"/>
        </w:rPr>
        <w:t>worsens</w:t>
      </w:r>
      <w:r w:rsidRPr="00FB4B6B">
        <w:rPr>
          <w:u w:val="single"/>
        </w:rPr>
        <w:t xml:space="preserve"> economic </w:t>
      </w:r>
      <w:r w:rsidRPr="00B844AE">
        <w:rPr>
          <w:highlight w:val="green"/>
          <w:u w:val="single"/>
        </w:rPr>
        <w:t>damages</w:t>
      </w:r>
      <w:r w:rsidRPr="00FB4B6B">
        <w:rPr>
          <w:u w:val="single"/>
        </w:rPr>
        <w:t xml:space="preserve"> from congestion </w:t>
      </w:r>
      <w:r w:rsidRPr="00B844AE">
        <w:rPr>
          <w:highlight w:val="green"/>
          <w:u w:val="single"/>
        </w:rPr>
        <w:t xml:space="preserve">by </w:t>
      </w:r>
      <w:r w:rsidRPr="00B844AE">
        <w:rPr>
          <w:rStyle w:val="Emphasis"/>
          <w:highlight w:val="green"/>
        </w:rPr>
        <w:t>increasing</w:t>
      </w:r>
      <w:r w:rsidRPr="00B844AE">
        <w:rPr>
          <w:highlight w:val="green"/>
          <w:u w:val="single"/>
        </w:rPr>
        <w:t xml:space="preserve"> launch incentives</w:t>
      </w:r>
      <w:r w:rsidRPr="00BA44E4">
        <w:rPr>
          <w:sz w:val="14"/>
        </w:rPr>
        <w:t xml:space="preserve">. In other sectors, addressing the tragedy of the commons has often been a game of catch-up with substantial social costs. The </w:t>
      </w:r>
      <w:r w:rsidRPr="00FB4B6B">
        <w:rPr>
          <w:u w:val="single"/>
        </w:rPr>
        <w:t>infant space industry can avert these costs before they escalate.</w:t>
      </w:r>
    </w:p>
    <w:p w14:paraId="338A4A20" w14:textId="77777777" w:rsidR="004F779E" w:rsidRPr="00BA44E4" w:rsidRDefault="004F779E" w:rsidP="004F779E">
      <w:pPr>
        <w:rPr>
          <w:sz w:val="14"/>
        </w:rPr>
      </w:pPr>
      <w:r w:rsidRPr="00BA44E4">
        <w:rPr>
          <w:sz w:val="14"/>
        </w:rPr>
        <w:t xml:space="preserve">In 2017, 466 new satellites were launched—more than double the previous year’s launches and more than 20% of all active satellites in orbit in 2017 (1, 2). Rapid space industry growth is projected to continue, driven largely by commercial satellites (Fig. 1). This growth is driving buildup of debris in low-Earth orbit, currently including over 15,000 objects (3). Collision risk from debris is costly; collisions damage or destroy expensive capital assets that are difficult or impossible to repair. Debris buildup could eventually make some low-Earth orbits economically unviable and other orbits difficult or impossible to access (4). In the worst case—although uncertain and occurring over </w:t>
      </w:r>
      <w:proofErr w:type="gramStart"/>
      <w:r w:rsidRPr="00BA44E4">
        <w:rPr>
          <w:sz w:val="14"/>
        </w:rPr>
        <w:t>long time</w:t>
      </w:r>
      <w:proofErr w:type="gramEnd"/>
      <w:r w:rsidRPr="00BA44E4">
        <w:rPr>
          <w:sz w:val="14"/>
        </w:rPr>
        <w:t xml:space="preserve"> horizons—</w:t>
      </w:r>
      <w:r w:rsidRPr="00FB4B6B">
        <w:rPr>
          <w:u w:val="single"/>
        </w:rPr>
        <w:t>debris growth could become self-sustaining due to collisions between debris objects, a tipping point called Kessler Syndrome</w:t>
      </w:r>
      <w:r w:rsidRPr="00BA44E4">
        <w:rPr>
          <w:sz w:val="14"/>
        </w:rPr>
        <w:t xml:space="preserve"> (4, 5).</w:t>
      </w:r>
    </w:p>
    <w:p w14:paraId="5B4A89C9" w14:textId="77777777" w:rsidR="004F779E" w:rsidRPr="00BA44E4" w:rsidRDefault="004F779E" w:rsidP="004F779E">
      <w:pPr>
        <w:rPr>
          <w:sz w:val="14"/>
        </w:rPr>
      </w:pPr>
      <w:r w:rsidRPr="00FB4B6B">
        <w:rPr>
          <w:u w:val="single"/>
        </w:rPr>
        <w:t>Proposed solutions have so far largely been technological and managerial, aimed at mapping, avoiding, and removing debris</w:t>
      </w:r>
      <w:r w:rsidRPr="00BA44E4">
        <w:rPr>
          <w:sz w:val="14"/>
        </w:rPr>
        <w:t xml:space="preserve"> (6, 7). These include end-of-life deorbit guidelines and “keep out” zones for active satellites and nets, harpoons, and lasers to deorbit debris (6). </w:t>
      </w:r>
      <w:r w:rsidRPr="00FB4B6B">
        <w:rPr>
          <w:u w:val="single"/>
        </w:rPr>
        <w:t xml:space="preserve">However, with </w:t>
      </w:r>
      <w:r w:rsidRPr="00B844AE">
        <w:rPr>
          <w:highlight w:val="green"/>
          <w:u w:val="single"/>
        </w:rPr>
        <w:t>open access</w:t>
      </w:r>
      <w:r w:rsidRPr="00FB4B6B">
        <w:rPr>
          <w:u w:val="single"/>
        </w:rPr>
        <w:t xml:space="preserve"> to orbits, reducing debris and collision </w:t>
      </w:r>
      <w:r w:rsidRPr="00FB4B6B">
        <w:rPr>
          <w:u w:val="single"/>
        </w:rPr>
        <w:lastRenderedPageBreak/>
        <w:t xml:space="preserve">risk </w:t>
      </w:r>
      <w:r w:rsidRPr="00B844AE">
        <w:rPr>
          <w:highlight w:val="green"/>
          <w:u w:val="single"/>
        </w:rPr>
        <w:t xml:space="preserve">incentivizes </w:t>
      </w:r>
      <w:r w:rsidRPr="00B844AE">
        <w:rPr>
          <w:rStyle w:val="Emphasis"/>
          <w:highlight w:val="green"/>
        </w:rPr>
        <w:t>additional</w:t>
      </w:r>
      <w:r w:rsidRPr="00DF5153">
        <w:rPr>
          <w:rStyle w:val="Emphasis"/>
        </w:rPr>
        <w:t xml:space="preserve"> satellite </w:t>
      </w:r>
      <w:r w:rsidRPr="00B844AE">
        <w:rPr>
          <w:rStyle w:val="Emphasis"/>
          <w:highlight w:val="green"/>
        </w:rPr>
        <w:t>launches</w:t>
      </w:r>
      <w:r w:rsidRPr="00FB4B6B">
        <w:rPr>
          <w:u w:val="single"/>
        </w:rPr>
        <w:t xml:space="preserve">, which eventually </w:t>
      </w:r>
      <w:r w:rsidRPr="00B844AE">
        <w:rPr>
          <w:rStyle w:val="Emphasis"/>
          <w:highlight w:val="green"/>
        </w:rPr>
        <w:t>restore</w:t>
      </w:r>
      <w:r w:rsidRPr="00FB4B6B">
        <w:rPr>
          <w:u w:val="single"/>
        </w:rPr>
        <w:t xml:space="preserve"> the </w:t>
      </w:r>
      <w:r w:rsidRPr="00B844AE">
        <w:rPr>
          <w:highlight w:val="green"/>
          <w:u w:val="single"/>
        </w:rPr>
        <w:t>debris</w:t>
      </w:r>
      <w:r w:rsidRPr="00FB4B6B">
        <w:rPr>
          <w:u w:val="single"/>
        </w:rPr>
        <w:t xml:space="preserve"> and risk</w:t>
      </w:r>
      <w:r w:rsidRPr="00BA44E4">
        <w:rPr>
          <w:sz w:val="14"/>
        </w:rPr>
        <w:t>. For instance, if firms were willing to tolerate a 0.1% annual risk of satellite loss before a technological improvement in debris removal, they will be willing to launch more satellites until the 0.1% annual risk of satellite loss was restored.</w:t>
      </w:r>
    </w:p>
    <w:p w14:paraId="5594CDE4" w14:textId="77777777" w:rsidR="004F779E" w:rsidRPr="00BA44E4" w:rsidRDefault="004F779E" w:rsidP="004F779E">
      <w:pPr>
        <w:rPr>
          <w:sz w:val="14"/>
        </w:rPr>
      </w:pPr>
      <w:r w:rsidRPr="00FB4B6B">
        <w:rPr>
          <w:u w:val="single"/>
        </w:rPr>
        <w:t xml:space="preserve">Thus, the </w:t>
      </w:r>
      <w:r w:rsidRPr="00B844AE">
        <w:rPr>
          <w:highlight w:val="green"/>
          <w:u w:val="single"/>
        </w:rPr>
        <w:t>core</w:t>
      </w:r>
      <w:r w:rsidRPr="00FB4B6B">
        <w:rPr>
          <w:u w:val="single"/>
        </w:rPr>
        <w:t xml:space="preserve"> of the space debris </w:t>
      </w:r>
      <w:r w:rsidRPr="00B844AE">
        <w:rPr>
          <w:highlight w:val="green"/>
          <w:u w:val="single"/>
        </w:rPr>
        <w:t xml:space="preserve">problem is </w:t>
      </w:r>
      <w:r w:rsidRPr="00B844AE">
        <w:rPr>
          <w:rStyle w:val="Emphasis"/>
          <w:highlight w:val="green"/>
        </w:rPr>
        <w:t>incentives</w:t>
      </w:r>
      <w:r w:rsidRPr="00B844AE">
        <w:rPr>
          <w:highlight w:val="green"/>
          <w:u w:val="single"/>
        </w:rPr>
        <w:t xml:space="preserve">, not </w:t>
      </w:r>
      <w:r w:rsidRPr="00B844AE">
        <w:rPr>
          <w:rStyle w:val="Emphasis"/>
          <w:highlight w:val="green"/>
        </w:rPr>
        <w:t>tech</w:t>
      </w:r>
      <w:r w:rsidRPr="00DF5153">
        <w:rPr>
          <w:rStyle w:val="Emphasis"/>
        </w:rPr>
        <w:t>nology</w:t>
      </w:r>
      <w:r w:rsidRPr="00FB4B6B">
        <w:rPr>
          <w:u w:val="single"/>
        </w:rPr>
        <w:t>. Since satellite operators are unable to secure exclusive property rights to their orbital paths or recover collision-related costs imposed by others</w:t>
      </w:r>
      <w:r w:rsidRPr="00BA44E4">
        <w:rPr>
          <w:sz w:val="14"/>
        </w:rPr>
        <w:t xml:space="preserve">, </w:t>
      </w:r>
      <w:r w:rsidRPr="00FB4B6B">
        <w:rPr>
          <w:u w:val="single"/>
        </w:rPr>
        <w:t>prospective operators face a choice between launching profitable satellites</w:t>
      </w:r>
      <w:r w:rsidRPr="00BA44E4">
        <w:rPr>
          <w:sz w:val="14"/>
        </w:rPr>
        <w:t xml:space="preserve">, </w:t>
      </w:r>
      <w:r w:rsidRPr="00FB4B6B">
        <w:rPr>
          <w:u w:val="single"/>
        </w:rPr>
        <w:t>thereby imposing current and future collision risk on others</w:t>
      </w:r>
      <w:r w:rsidRPr="00BA44E4">
        <w:rPr>
          <w:sz w:val="14"/>
        </w:rPr>
        <w:t xml:space="preserve">, </w:t>
      </w:r>
      <w:r w:rsidRPr="00FB4B6B">
        <w:rPr>
          <w:u w:val="single"/>
        </w:rPr>
        <w:t xml:space="preserve">or not launching and leaving those profits to competitors. This is a classic </w:t>
      </w:r>
      <w:r w:rsidRPr="0050332C">
        <w:rPr>
          <w:rStyle w:val="Emphasis"/>
        </w:rPr>
        <w:t>tragedy of the commons</w:t>
      </w:r>
      <w:r w:rsidRPr="00FB4B6B">
        <w:rPr>
          <w:u w:val="single"/>
        </w:rPr>
        <w:t xml:space="preserve"> problem</w:t>
      </w:r>
      <w:r w:rsidRPr="00BA44E4">
        <w:rPr>
          <w:sz w:val="14"/>
        </w:rPr>
        <w:t xml:space="preserve"> (1, 3, 8, 9). It can be economically efficiently addressed via incentive-based solutions, such as fees or tradable permits per year in orbit, analogous to carbon taxes or cap and trade (8, 10–12). Incentives should target objects in orbit—rather than launches—because orbiting objects are what directly imposes collision risk on other satellites (13). We quantify the economic benefits of implementing such incentives to correct the underlying open-access problem.</w:t>
      </w:r>
    </w:p>
    <w:p w14:paraId="48AB96EB" w14:textId="77777777" w:rsidR="004F779E" w:rsidRPr="00BA44E4" w:rsidRDefault="004F779E" w:rsidP="004F779E">
      <w:pPr>
        <w:rPr>
          <w:sz w:val="14"/>
        </w:rPr>
      </w:pPr>
      <w:r w:rsidRPr="00BA44E4">
        <w:rPr>
          <w:sz w:val="14"/>
        </w:rPr>
        <w:t>We use a coupled physical–economic model combining rich physical dynamics with satellite economics to quantify the benefits of an internationally harmonized “orbital-use fee” (OUF) relative to a business as usual (BAU) open-access scenario and relative to a scenario with active debris removal. An OUF is a type of Pigouvian tax—a well-known economic instrument for addressing externality problems (14). Our model accounts for the effects of each scenario on satellite launch decisions (Materials and Methods and SI Appendix). While we focus on an OUF for analytical convenience, it is conceptually equivalent to other mechanisms for pricing orbits, such as tradable permits.</w:t>
      </w:r>
    </w:p>
    <w:p w14:paraId="79C98F35" w14:textId="77777777" w:rsidR="004F779E" w:rsidRPr="00BA44E4" w:rsidRDefault="004F779E" w:rsidP="004F779E">
      <w:pPr>
        <w:rPr>
          <w:sz w:val="14"/>
        </w:rPr>
      </w:pPr>
      <w:r w:rsidRPr="00BA44E4">
        <w:rPr>
          <w:sz w:val="14"/>
        </w:rPr>
        <w:t xml:space="preserve">Our physical model of satellite and debris evolution in orbit obeys relevant accounting identities and utilizes reduced form approximations of physical processes validated in other works (15, 16). We fit and </w:t>
      </w:r>
      <w:r w:rsidRPr="00BA44E4">
        <w:rPr>
          <w:u w:val="single"/>
        </w:rPr>
        <w:t>calibrate the model using data on collision risk and orbital debris from the European Space Agency (ESA)</w:t>
      </w:r>
      <w:r w:rsidRPr="00BA44E4">
        <w:rPr>
          <w:sz w:val="14"/>
        </w:rPr>
        <w:t xml:space="preserve"> (17) and data on active satellites from the Union of Concerned Scientists (UCS) (2) (Materials and Methods and SI Appendix). The ESA dataset covers 1958 to 2017, and the UCS dataset covers 1957 to 2017. Our physical model assumes runaway debris growth (Kessler Syndrome) cannot occur, which likely leads our model to understate the benefits of OUFs (Materials and Methods). Our economic model assumes that satellites are launched and operated to maximize per satellite private profits, net of any fees, subject to collision risk. We calibrate the model by fitting the BAU scenario (no fees or debris removal) to historical industry data and launch trends (1, 2) (Materials and Methods and SI Appendix).</w:t>
      </w:r>
    </w:p>
    <w:p w14:paraId="4487DC4A" w14:textId="77777777" w:rsidR="004F779E" w:rsidRPr="00BA44E4" w:rsidRDefault="004F779E" w:rsidP="004F779E">
      <w:pPr>
        <w:rPr>
          <w:sz w:val="14"/>
        </w:rPr>
      </w:pPr>
      <w:r w:rsidRPr="00BA44E4">
        <w:rPr>
          <w:sz w:val="14"/>
        </w:rPr>
        <w:t xml:space="preserve">We project future launch rates to 2040 under the BAU scenario using our fitted model and published projections of future growth of the space economy (18). The projections in ref. 18 were developed by projecting how the industries constituting the space sector—telecommunications, imaging, etc.—would grow from 2017 to 2040 under different assumptions on their individual profitability over time, then aggregating up to obtain projections for the space sector. We then calculate launch rates that would maximize the long-run value of the industry, and we calculate the time series of OUFs that would incentivize these optimal launch rates. The industry value is measured as net present value (NPV)—the long-run value of the entire fleet of satellites in orbit, accounting for both the financial costs of replacing satellites due to natural retirement and collisions as well as the opportunity cost of investing funds in satellites rather than capital markets. For instance, an NPV of $1 trillion in 2020 means the </w:t>
      </w:r>
      <w:proofErr w:type="gramStart"/>
      <w:r w:rsidRPr="00BA44E4">
        <w:rPr>
          <w:sz w:val="14"/>
        </w:rPr>
        <w:t>sum total</w:t>
      </w:r>
      <w:proofErr w:type="gramEnd"/>
      <w:r w:rsidRPr="00BA44E4">
        <w:rPr>
          <w:sz w:val="14"/>
        </w:rPr>
        <w:t xml:space="preserve"> of the stream of net benefits, looking from 2020 into the future and accounting for the timing of the net benefits, is $1 trillion.</w:t>
      </w:r>
    </w:p>
    <w:p w14:paraId="2B1ADC6C" w14:textId="77777777" w:rsidR="004F779E" w:rsidRPr="00BA44E4" w:rsidRDefault="004F779E" w:rsidP="004F779E">
      <w:pPr>
        <w:rPr>
          <w:sz w:val="14"/>
        </w:rPr>
      </w:pPr>
      <w:r w:rsidRPr="00BA44E4">
        <w:rPr>
          <w:sz w:val="14"/>
        </w:rPr>
        <w:t>Although our models are deliberately simplified for tractability, they are based on previously validated approaches to orbital object modeling (15, 16), and our calibrations allow us to reproduce observed trends and magnitudes in the growth of orbital debris and satellite stocks as well as the calculated collision risk (Fig. 3). Nonetheless, our projections should be interpreted as order of magnitude approximations that can be refined as needed by more detailed models. In these respects, our approach mirrors integrated assessment modeling approaches that have been useful in developing solutions to other natural resource management problems (e.g., ref. 19).</w:t>
      </w:r>
    </w:p>
    <w:p w14:paraId="4086F765" w14:textId="77777777" w:rsidR="004F779E" w:rsidRPr="00BA44E4" w:rsidRDefault="004F779E" w:rsidP="004F779E">
      <w:pPr>
        <w:rPr>
          <w:sz w:val="14"/>
        </w:rPr>
      </w:pPr>
      <w:r w:rsidRPr="00BA44E4">
        <w:rPr>
          <w:sz w:val="14"/>
        </w:rPr>
        <w:t>RESULTS</w:t>
      </w:r>
    </w:p>
    <w:p w14:paraId="14CDC791" w14:textId="77777777" w:rsidR="004F779E" w:rsidRPr="00BA44E4" w:rsidRDefault="004F779E" w:rsidP="004F779E">
      <w:pPr>
        <w:rPr>
          <w:sz w:val="14"/>
        </w:rPr>
      </w:pPr>
      <w:r w:rsidRPr="00BA44E4">
        <w:rPr>
          <w:sz w:val="14"/>
        </w:rPr>
        <w:t xml:space="preserve">We project that shifting from open access to the optimal series of </w:t>
      </w:r>
      <w:r w:rsidRPr="00B844AE">
        <w:rPr>
          <w:highlight w:val="green"/>
          <w:u w:val="single"/>
        </w:rPr>
        <w:t>OUFs</w:t>
      </w:r>
      <w:r w:rsidRPr="00BA44E4">
        <w:rPr>
          <w:u w:val="single"/>
        </w:rPr>
        <w:t xml:space="preserve"> in 2020 would </w:t>
      </w:r>
      <w:r w:rsidRPr="00B844AE">
        <w:rPr>
          <w:highlight w:val="green"/>
          <w:u w:val="single"/>
        </w:rPr>
        <w:t>increase</w:t>
      </w:r>
      <w:r w:rsidRPr="00BA44E4">
        <w:rPr>
          <w:u w:val="single"/>
        </w:rPr>
        <w:t xml:space="preserve"> the NPV of the </w:t>
      </w:r>
      <w:r w:rsidRPr="00B844AE">
        <w:rPr>
          <w:rStyle w:val="Emphasis"/>
          <w:highlight w:val="green"/>
        </w:rPr>
        <w:t>satellite</w:t>
      </w:r>
      <w:r w:rsidRPr="00B844AE">
        <w:rPr>
          <w:highlight w:val="green"/>
          <w:u w:val="single"/>
        </w:rPr>
        <w:t xml:space="preserve"> industry</w:t>
      </w:r>
      <w:r w:rsidRPr="00BA44E4">
        <w:rPr>
          <w:u w:val="single"/>
        </w:rPr>
        <w:t xml:space="preserve"> from around $600 billion under BAU to around $3 trillion—a more </w:t>
      </w:r>
      <w:r w:rsidRPr="00DF5153">
        <w:rPr>
          <w:rStyle w:val="Emphasis"/>
        </w:rPr>
        <w:t xml:space="preserve">than </w:t>
      </w:r>
      <w:r w:rsidRPr="00B844AE">
        <w:rPr>
          <w:rStyle w:val="Emphasis"/>
          <w:highlight w:val="green"/>
        </w:rPr>
        <w:t>4-fold</w:t>
      </w:r>
      <w:r w:rsidRPr="00DF5153">
        <w:rPr>
          <w:rStyle w:val="Emphasis"/>
        </w:rPr>
        <w:t xml:space="preserve"> increase</w:t>
      </w:r>
      <w:r w:rsidRPr="00BA44E4">
        <w:rPr>
          <w:sz w:val="14"/>
        </w:rPr>
        <w:t xml:space="preserve"> (4.18- to 6.49-fold increases in 95% of parameter sets randomly drawn from their calibrated distributions) (Fig. 2D). Assuming a 5% market rate of return, an increase of $2.5 trillion in NPV would be equivalent to annual benefits of approximately $120 billion in perpetuity. The large immediate increase in NPV that we project in each OUF scenario, relative to BAU (Fig. 2A), comes primarily from the immediate effect of reducing launch activity while the satellite and debris stocks are </w:t>
      </w:r>
      <w:proofErr w:type="spellStart"/>
      <w:r w:rsidRPr="00BA44E4">
        <w:rPr>
          <w:sz w:val="14"/>
        </w:rPr>
        <w:t>suboptimally</w:t>
      </w:r>
      <w:proofErr w:type="spellEnd"/>
      <w:r w:rsidRPr="00BA44E4">
        <w:rPr>
          <w:sz w:val="14"/>
        </w:rPr>
        <w:t xml:space="preserve"> high (SI Appendix).</w:t>
      </w:r>
    </w:p>
    <w:p w14:paraId="356DD267" w14:textId="77777777" w:rsidR="004F779E" w:rsidRDefault="004F779E" w:rsidP="004F779E">
      <w:pPr>
        <w:rPr>
          <w:sz w:val="14"/>
        </w:rPr>
      </w:pPr>
      <w:r w:rsidRPr="00BA44E4">
        <w:rPr>
          <w:sz w:val="14"/>
        </w:rPr>
        <w:t xml:space="preserve">Based on our calculations (Materials and Methods), </w:t>
      </w:r>
      <w:r w:rsidRPr="00BA44E4">
        <w:rPr>
          <w:u w:val="single"/>
        </w:rPr>
        <w:t xml:space="preserve">the </w:t>
      </w:r>
      <w:r w:rsidRPr="00DF5153">
        <w:rPr>
          <w:rStyle w:val="Emphasis"/>
        </w:rPr>
        <w:t>optimal OUF</w:t>
      </w:r>
      <w:r w:rsidRPr="00BA44E4">
        <w:rPr>
          <w:u w:val="single"/>
        </w:rPr>
        <w:t xml:space="preserve"> </w:t>
      </w:r>
      <w:r w:rsidRPr="00B844AE">
        <w:rPr>
          <w:highlight w:val="green"/>
          <w:u w:val="single"/>
        </w:rPr>
        <w:t>starts at</w:t>
      </w:r>
      <w:r w:rsidRPr="00BA44E4">
        <w:rPr>
          <w:u w:val="single"/>
        </w:rPr>
        <w:t xml:space="preserve"> roughly </w:t>
      </w:r>
      <w:r w:rsidRPr="00B844AE">
        <w:rPr>
          <w:highlight w:val="green"/>
          <w:u w:val="single"/>
        </w:rPr>
        <w:t>$14,900 per satellite</w:t>
      </w:r>
      <w:r w:rsidRPr="00BA44E4">
        <w:rPr>
          <w:u w:val="single"/>
        </w:rPr>
        <w:t>-year in 2020 and escalates at roughly 14% per year</w:t>
      </w:r>
      <w:r w:rsidRPr="00BA44E4">
        <w:rPr>
          <w:sz w:val="14"/>
        </w:rPr>
        <w:t xml:space="preserve"> (aside from some initial transition dynamics) </w:t>
      </w:r>
      <w:r w:rsidRPr="00B844AE">
        <w:rPr>
          <w:highlight w:val="green"/>
          <w:u w:val="single"/>
        </w:rPr>
        <w:t>to</w:t>
      </w:r>
      <w:r w:rsidRPr="00BA44E4">
        <w:rPr>
          <w:u w:val="single"/>
        </w:rPr>
        <w:t xml:space="preserve"> around </w:t>
      </w:r>
      <w:r w:rsidRPr="00B844AE">
        <w:rPr>
          <w:highlight w:val="green"/>
          <w:u w:val="single"/>
        </w:rPr>
        <w:t>$235,000 per satellite</w:t>
      </w:r>
      <w:r w:rsidRPr="00BA44E4">
        <w:rPr>
          <w:u w:val="single"/>
        </w:rPr>
        <w:t>-year in 2040</w:t>
      </w:r>
      <w:r w:rsidRPr="00BA44E4">
        <w:rPr>
          <w:sz w:val="14"/>
        </w:rPr>
        <w:t>. Rising optimal price paths are common in environmental pricing such as carbon taxes (20), although declining optimal price paths are also possible (21). The rising price path in this case partly reflects the rising value of safer orbits (resulting in rising industry NPV) (Fig. 2A) from the OUF. For comparison, the average annual profits of operating a satellite in 2015 were roughly $2.1 million. The 2020 and 2040 OUF values we describe amount to roughly 0.7 and 11% of average annual profits generated by a satellite in 2015.</w:t>
      </w:r>
    </w:p>
    <w:p w14:paraId="512D9342" w14:textId="77777777" w:rsidR="004F779E" w:rsidRDefault="004F779E" w:rsidP="004F779E">
      <w:pPr>
        <w:rPr>
          <w:sz w:val="14"/>
        </w:rPr>
      </w:pPr>
      <w:r>
        <w:rPr>
          <w:sz w:val="14"/>
        </w:rPr>
        <w:t xml:space="preserve">Forgone NPV from the satellite industry in 2040—which is the cost of inaction under BAU—escalates from around $300 billion if optimal management begins in 2025 to around $700 billion if optimal management begins in 2035. Without OUFs, losses remain substantial even when active debris removal (implemented in the model as removal of 50% of debris objects in orbit each year) is available. In a best-case analysis where we assume debris removal </w:t>
      </w:r>
      <w:r>
        <w:rPr>
          <w:sz w:val="14"/>
        </w:rPr>
        <w:lastRenderedPageBreak/>
        <w:t xml:space="preserve">is costless (i.e., it requires no payments nor additional satellites to implement), debris removal can only recover up to 9.5% of the value lost under open access. (The satellite industry’s willingness to pay for debris removal is not easily calculable in our model [SI Appendix, section 1.9.2].) At worst, debris removal can exacerbate orbital congestion via a rebound-type effect, causing additional losses on the order of 3% of the value already lost from open access (Fig. 4 and SI Appendix). The inability of debris removal to induce efficient orbit use is driven by </w:t>
      </w:r>
      <w:proofErr w:type="gramStart"/>
      <w:r>
        <w:rPr>
          <w:sz w:val="14"/>
        </w:rPr>
        <w:t>open-access</w:t>
      </w:r>
      <w:proofErr w:type="gramEnd"/>
      <w:r>
        <w:rPr>
          <w:sz w:val="14"/>
        </w:rPr>
        <w:t xml:space="preserve"> launching behavior and underscores the importance of policies to correct economic incentives to launch satellites.</w:t>
      </w:r>
    </w:p>
    <w:p w14:paraId="5C771CA6" w14:textId="77777777" w:rsidR="004F779E" w:rsidRDefault="004F779E" w:rsidP="004F779E">
      <w:pPr>
        <w:rPr>
          <w:sz w:val="14"/>
        </w:rPr>
      </w:pPr>
      <w:r>
        <w:rPr>
          <w:sz w:val="14"/>
        </w:rPr>
        <w:t>DISCUSSION</w:t>
      </w:r>
    </w:p>
    <w:p w14:paraId="6092E5B1" w14:textId="77777777" w:rsidR="004F779E" w:rsidRDefault="004F779E" w:rsidP="004F779E">
      <w:pPr>
        <w:rPr>
          <w:sz w:val="14"/>
        </w:rPr>
      </w:pPr>
      <w:r>
        <w:rPr>
          <w:sz w:val="14"/>
        </w:rPr>
        <w:t>The costly buildup of debris and satellites in low-Earth orbit is fundamentally a problem of incentives—satellite operators currently lack the incentives to factor into their launch decisions the collision risks their satellites impose on other operators. Our analysis suggests that correcting these incentives, via an OUF, could have substantial economic benefits to the satellite industry, and failing to do so could have substantial and escalating economic costs.</w:t>
      </w:r>
    </w:p>
    <w:p w14:paraId="7E82ABE3" w14:textId="77777777" w:rsidR="004F779E" w:rsidRDefault="004F779E" w:rsidP="004F779E">
      <w:pPr>
        <w:rPr>
          <w:sz w:val="14"/>
        </w:rPr>
      </w:pPr>
      <w:r>
        <w:rPr>
          <w:sz w:val="14"/>
        </w:rPr>
        <w:t xml:space="preserve">Escalating costs of inaction are a common feature of the tragedy of the commons, evident in several other sectors in which it went unaddressed for lengthy periods (22). For example, tens of billions of dollars in net benefits are lost annually from open-access or poorly managed fisheries globally (23). Similarly, open access to oil fields in the United States at the turn of the century drove recovery rates down to 20 to 25% at competitively drilled sites, compared with 85 to 90% potential recovery under optimal management (24). Open access to roadways—somewhat analogous to orbits—is estimated to create traffic congestion costs </w:t>
      </w:r>
      <w:proofErr w:type="gramStart"/>
      <w:r>
        <w:rPr>
          <w:sz w:val="14"/>
        </w:rPr>
        <w:t>in excess of</w:t>
      </w:r>
      <w:proofErr w:type="gramEnd"/>
      <w:r>
        <w:rPr>
          <w:sz w:val="14"/>
        </w:rPr>
        <w:t xml:space="preserve"> $120 billion/y in the United States alone (25). In contrast, there is still time to get out ahead of the tragedy of the commons in the young space industry.</w:t>
      </w:r>
    </w:p>
    <w:p w14:paraId="76091594" w14:textId="77777777" w:rsidR="004F779E" w:rsidRDefault="004F779E" w:rsidP="004F779E">
      <w:pPr>
        <w:rPr>
          <w:sz w:val="14"/>
        </w:rPr>
      </w:pPr>
      <w:r>
        <w:rPr>
          <w:sz w:val="14"/>
        </w:rPr>
        <w:t xml:space="preserve">The international and geopolitically complex nature of the space sector poses challenges to implementing orbital-use pricing systems, but these challenges need not be insurmountable. Theory suggests countries could each collect and spend OUF revenues domestically, without losing economic efficiency, </w:t>
      </w:r>
      <w:proofErr w:type="gramStart"/>
      <w:r>
        <w:rPr>
          <w:sz w:val="14"/>
        </w:rPr>
        <w:t>as long as</w:t>
      </w:r>
      <w:proofErr w:type="gramEnd"/>
      <w:r>
        <w:rPr>
          <w:sz w:val="14"/>
        </w:rPr>
        <w:t xml:space="preserve"> the fee’s magnitude was internationally harmonized (20). Engaging in such negotiations would be in the economic interests of all parties involved (26). An example of such a system is the Vessel Day Scheme (VDS) used by the Parties to the Nauru Agreement (PNA) to manage tuna fisheries. Under the VDS, PNA countries each lease fishing rights within their waters, using a common price floor (27). The European Union’s Emissions Trading System provides an example of an internationally coordinated tradable permit system (28). Notably, each of these pricing programs is built on a preexisting international governance institution (the Nauru Agreement and the European Union).</w:t>
      </w:r>
    </w:p>
    <w:p w14:paraId="558DC12E" w14:textId="77777777" w:rsidR="004F779E" w:rsidRDefault="004F779E" w:rsidP="004F779E">
      <w:pPr>
        <w:rPr>
          <w:sz w:val="14"/>
        </w:rPr>
      </w:pPr>
      <w:r w:rsidRPr="00B844AE">
        <w:rPr>
          <w:highlight w:val="green"/>
          <w:u w:val="single"/>
        </w:rPr>
        <w:t>An OUF could</w:t>
      </w:r>
      <w:r w:rsidRPr="005C1BDF">
        <w:rPr>
          <w:u w:val="single"/>
        </w:rPr>
        <w:t xml:space="preserve"> also </w:t>
      </w:r>
      <w:r w:rsidRPr="00B844AE">
        <w:rPr>
          <w:highlight w:val="green"/>
          <w:u w:val="single"/>
        </w:rPr>
        <w:t>be built within</w:t>
      </w:r>
      <w:r w:rsidRPr="005C1BDF">
        <w:rPr>
          <w:u w:val="single"/>
        </w:rPr>
        <w:t xml:space="preserve"> </w:t>
      </w:r>
      <w:r w:rsidRPr="005C1BDF">
        <w:rPr>
          <w:rStyle w:val="Emphasis"/>
        </w:rPr>
        <w:t>existing</w:t>
      </w:r>
      <w:r w:rsidRPr="005C1BDF">
        <w:rPr>
          <w:u w:val="single"/>
        </w:rPr>
        <w:t xml:space="preserve"> space governance institutions, such as </w:t>
      </w:r>
      <w:r w:rsidRPr="00B844AE">
        <w:rPr>
          <w:highlight w:val="green"/>
          <w:u w:val="single"/>
        </w:rPr>
        <w:t xml:space="preserve">the </w:t>
      </w:r>
      <w:r w:rsidRPr="00B844AE">
        <w:rPr>
          <w:rStyle w:val="Emphasis"/>
          <w:highlight w:val="green"/>
        </w:rPr>
        <w:t>Outer</w:t>
      </w:r>
      <w:r w:rsidRPr="00B844AE">
        <w:rPr>
          <w:highlight w:val="green"/>
          <w:u w:val="single"/>
        </w:rPr>
        <w:t xml:space="preserve"> </w:t>
      </w:r>
      <w:r w:rsidRPr="00B844AE">
        <w:rPr>
          <w:rStyle w:val="Emphasis"/>
          <w:highlight w:val="green"/>
        </w:rPr>
        <w:t>Space</w:t>
      </w:r>
      <w:r w:rsidRPr="00B844AE">
        <w:rPr>
          <w:highlight w:val="green"/>
          <w:u w:val="single"/>
        </w:rPr>
        <w:t xml:space="preserve"> </w:t>
      </w:r>
      <w:r w:rsidRPr="00B844AE">
        <w:rPr>
          <w:rStyle w:val="Emphasis"/>
          <w:highlight w:val="green"/>
        </w:rPr>
        <w:t>Treaty</w:t>
      </w:r>
      <w:r>
        <w:rPr>
          <w:sz w:val="14"/>
        </w:rPr>
        <w:t xml:space="preserve"> (29). For example, </w:t>
      </w:r>
      <w:r w:rsidRPr="00B844AE">
        <w:rPr>
          <w:highlight w:val="green"/>
          <w:u w:val="single"/>
        </w:rPr>
        <w:t>Article VI states</w:t>
      </w:r>
      <w:r w:rsidRPr="005C1BDF">
        <w:rPr>
          <w:u w:val="single"/>
        </w:rPr>
        <w:t xml:space="preserve"> that </w:t>
      </w:r>
      <w:r w:rsidRPr="00B844AE">
        <w:rPr>
          <w:highlight w:val="green"/>
          <w:u w:val="single"/>
        </w:rPr>
        <w:t xml:space="preserve">countries </w:t>
      </w:r>
      <w:r w:rsidRPr="00B844AE">
        <w:rPr>
          <w:rStyle w:val="Emphasis"/>
          <w:highlight w:val="green"/>
        </w:rPr>
        <w:t>supervise</w:t>
      </w:r>
      <w:r w:rsidRPr="00B844AE">
        <w:rPr>
          <w:highlight w:val="green"/>
          <w:u w:val="single"/>
        </w:rPr>
        <w:t xml:space="preserve"> their space industries</w:t>
      </w:r>
      <w:r w:rsidRPr="005C1BDF">
        <w:rPr>
          <w:u w:val="single"/>
        </w:rPr>
        <w:t xml:space="preserve">, which provides </w:t>
      </w:r>
      <w:r w:rsidRPr="00B844AE">
        <w:rPr>
          <w:highlight w:val="green"/>
          <w:u w:val="single"/>
        </w:rPr>
        <w:t xml:space="preserve">a </w:t>
      </w:r>
      <w:r w:rsidRPr="00B844AE">
        <w:rPr>
          <w:rStyle w:val="Emphasis"/>
          <w:highlight w:val="green"/>
        </w:rPr>
        <w:t>framework</w:t>
      </w:r>
      <w:r w:rsidRPr="00B844AE">
        <w:rPr>
          <w:highlight w:val="green"/>
          <w:u w:val="single"/>
        </w:rPr>
        <w:t xml:space="preserve"> for OUFs to be </w:t>
      </w:r>
      <w:r w:rsidRPr="00B844AE">
        <w:rPr>
          <w:rStyle w:val="Emphasis"/>
          <w:highlight w:val="green"/>
        </w:rPr>
        <w:t>administered</w:t>
      </w:r>
      <w:r w:rsidRPr="00B844AE">
        <w:rPr>
          <w:highlight w:val="green"/>
          <w:u w:val="single"/>
        </w:rPr>
        <w:t xml:space="preserve"> </w:t>
      </w:r>
      <w:r w:rsidRPr="00B844AE">
        <w:rPr>
          <w:rStyle w:val="Emphasis"/>
          <w:highlight w:val="green"/>
        </w:rPr>
        <w:t>nationally</w:t>
      </w:r>
      <w:r>
        <w:rPr>
          <w:sz w:val="14"/>
        </w:rPr>
        <w:t>. Article II prohibits national appropriation of outer space but does not prohibit private property rights, potentially allowing for tradable orbital permitting.</w:t>
      </w:r>
    </w:p>
    <w:p w14:paraId="3A38E9A3" w14:textId="77777777" w:rsidR="004F779E" w:rsidRDefault="004F779E" w:rsidP="004F779E">
      <w:pPr>
        <w:rPr>
          <w:sz w:val="14"/>
        </w:rPr>
      </w:pPr>
    </w:p>
    <w:p w14:paraId="5753712E" w14:textId="77777777" w:rsidR="004F779E" w:rsidRDefault="004F779E" w:rsidP="004F779E">
      <w:pPr>
        <w:rPr>
          <w:sz w:val="14"/>
        </w:rPr>
      </w:pPr>
    </w:p>
    <w:p w14:paraId="3729E4F4" w14:textId="77777777" w:rsidR="004F779E" w:rsidRDefault="004F779E" w:rsidP="004F779E">
      <w:pPr>
        <w:pStyle w:val="Heading3"/>
      </w:pPr>
      <w:r>
        <w:lastRenderedPageBreak/>
        <w:t>1AC – Adv – Debris</w:t>
      </w:r>
    </w:p>
    <w:p w14:paraId="5D41260D" w14:textId="77777777" w:rsidR="004F779E" w:rsidRDefault="004F779E" w:rsidP="004F779E">
      <w:pPr>
        <w:pStyle w:val="Heading4"/>
      </w:pPr>
      <w:r>
        <w:t xml:space="preserve">The space sector is trending towards </w:t>
      </w:r>
      <w:r w:rsidRPr="005361D2">
        <w:rPr>
          <w:u w:val="single"/>
        </w:rPr>
        <w:t>privatization</w:t>
      </w:r>
      <w:r>
        <w:t xml:space="preserve"> – that drives </w:t>
      </w:r>
      <w:r w:rsidRPr="005361D2">
        <w:rPr>
          <w:u w:val="single"/>
        </w:rPr>
        <w:t>feedback</w:t>
      </w:r>
      <w:r>
        <w:t xml:space="preserve"> loops of technology creating </w:t>
      </w:r>
      <w:r w:rsidRPr="005361D2">
        <w:rPr>
          <w:u w:val="single"/>
        </w:rPr>
        <w:t>cascading collisions</w:t>
      </w:r>
      <w:r>
        <w:t xml:space="preserve">. </w:t>
      </w:r>
    </w:p>
    <w:p w14:paraId="275DB084" w14:textId="77777777" w:rsidR="004F779E" w:rsidRPr="00667B14" w:rsidRDefault="004F779E" w:rsidP="004F779E">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50499217" w14:textId="77777777" w:rsidR="004F779E" w:rsidRPr="0039526D" w:rsidRDefault="004F779E" w:rsidP="004F779E">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B844AE">
        <w:rPr>
          <w:highlight w:val="green"/>
          <w:u w:val="single"/>
        </w:rPr>
        <w:t>the global</w:t>
      </w:r>
      <w:r w:rsidRPr="0039526D">
        <w:rPr>
          <w:u w:val="single"/>
        </w:rPr>
        <w:t xml:space="preserve"> space </w:t>
      </w:r>
      <w:r w:rsidRPr="00B844AE">
        <w:rPr>
          <w:highlight w:val="green"/>
          <w:u w:val="single"/>
        </w:rPr>
        <w:t>sector</w:t>
      </w:r>
      <w:r w:rsidRPr="0039526D">
        <w:rPr>
          <w:u w:val="single"/>
        </w:rPr>
        <w:t xml:space="preserve"> has been </w:t>
      </w:r>
      <w:r w:rsidRPr="00B844AE">
        <w:rPr>
          <w:rStyle w:val="Emphasis"/>
          <w:highlight w:val="green"/>
        </w:rPr>
        <w:t>progressing</w:t>
      </w:r>
      <w:r w:rsidRPr="00B844AE">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B844AE">
        <w:rPr>
          <w:rStyle w:val="Emphasis"/>
          <w:highlight w:val="green"/>
        </w:rPr>
        <w:t>steady</w:t>
      </w:r>
      <w:r w:rsidRPr="00B844AE">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317669E7" w14:textId="77777777" w:rsidR="004F779E" w:rsidRPr="0039526D" w:rsidRDefault="004F779E" w:rsidP="004F779E">
      <w:pPr>
        <w:rPr>
          <w:sz w:val="16"/>
        </w:rPr>
      </w:pPr>
      <w:r w:rsidRPr="0039526D">
        <w:rPr>
          <w:u w:val="single"/>
        </w:rPr>
        <w:t xml:space="preserve">The </w:t>
      </w:r>
      <w:r w:rsidRPr="00B844AE">
        <w:rPr>
          <w:highlight w:val="green"/>
          <w:u w:val="single"/>
        </w:rPr>
        <w:t>situation</w:t>
      </w:r>
      <w:r w:rsidRPr="0039526D">
        <w:rPr>
          <w:u w:val="single"/>
        </w:rPr>
        <w:t xml:space="preserve"> started to </w:t>
      </w:r>
      <w:r w:rsidRPr="00B844AE">
        <w:rPr>
          <w:highlight w:val="green"/>
          <w:u w:val="single"/>
        </w:rPr>
        <w:t>change</w:t>
      </w:r>
      <w:r w:rsidRPr="0039526D">
        <w:rPr>
          <w:u w:val="single"/>
        </w:rPr>
        <w:t xml:space="preserve"> at the turn of the century </w:t>
      </w:r>
      <w:r w:rsidRPr="00B844AE">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B844AE">
        <w:rPr>
          <w:rStyle w:val="Emphasis"/>
          <w:highlight w:val="green"/>
        </w:rPr>
        <w:t>private entrepreneurs</w:t>
      </w:r>
      <w:r w:rsidRPr="0039526D">
        <w:rPr>
          <w:u w:val="single"/>
        </w:rPr>
        <w:t xml:space="preserve"> began to </w:t>
      </w:r>
      <w:r w:rsidRPr="00B844AE">
        <w:rPr>
          <w:rStyle w:val="Emphasis"/>
          <w:highlight w:val="green"/>
        </w:rPr>
        <w:t>invest</w:t>
      </w:r>
      <w:r w:rsidRPr="00B844AE">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B844AE">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B844AE">
        <w:rPr>
          <w:rStyle w:val="Emphasis"/>
          <w:highlight w:val="green"/>
        </w:rPr>
        <w:t>SpaceX</w:t>
      </w:r>
      <w:r w:rsidRPr="00B844AE">
        <w:rPr>
          <w:highlight w:val="green"/>
          <w:u w:val="single"/>
        </w:rPr>
        <w:t xml:space="preserve">, </w:t>
      </w:r>
      <w:r w:rsidRPr="00B844AE">
        <w:rPr>
          <w:rStyle w:val="Emphasis"/>
          <w:highlight w:val="green"/>
        </w:rPr>
        <w:t>Blue</w:t>
      </w:r>
      <w:r w:rsidRPr="00B844AE">
        <w:rPr>
          <w:highlight w:val="green"/>
          <w:u w:val="single"/>
        </w:rPr>
        <w:t xml:space="preserve"> </w:t>
      </w:r>
      <w:r w:rsidRPr="00B844AE">
        <w:rPr>
          <w:rStyle w:val="Emphasis"/>
          <w:highlight w:val="green"/>
        </w:rPr>
        <w:t>Origin</w:t>
      </w:r>
      <w:r w:rsidRPr="0039526D">
        <w:rPr>
          <w:u w:val="single"/>
        </w:rPr>
        <w:t xml:space="preserve">, and </w:t>
      </w:r>
      <w:r w:rsidRPr="00B844AE">
        <w:rPr>
          <w:rStyle w:val="Emphasis"/>
          <w:highlight w:val="green"/>
        </w:rPr>
        <w:t>Virgin</w:t>
      </w:r>
      <w:r w:rsidRPr="00B844AE">
        <w:rPr>
          <w:highlight w:val="green"/>
          <w:u w:val="single"/>
        </w:rPr>
        <w:t xml:space="preserve"> </w:t>
      </w:r>
      <w:r w:rsidRPr="00B844AE">
        <w:rPr>
          <w:rStyle w:val="Emphasis"/>
          <w:highlight w:val="green"/>
        </w:rPr>
        <w:t>Galactic</w:t>
      </w:r>
      <w:r w:rsidRPr="0039526D">
        <w:rPr>
          <w:u w:val="single"/>
        </w:rPr>
        <w:t xml:space="preserve"> were </w:t>
      </w:r>
      <w:r w:rsidRPr="00B844AE">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26C98BD3" w14:textId="77777777" w:rsidR="004F779E" w:rsidRPr="0039526D" w:rsidRDefault="004F779E" w:rsidP="004F779E">
      <w:pPr>
        <w:rPr>
          <w:sz w:val="16"/>
        </w:rPr>
      </w:pPr>
      <w:r w:rsidRPr="0039526D">
        <w:rPr>
          <w:u w:val="single"/>
        </w:rPr>
        <w:t xml:space="preserve">Since then, the </w:t>
      </w:r>
      <w:r w:rsidRPr="00B844AE">
        <w:rPr>
          <w:highlight w:val="green"/>
          <w:u w:val="single"/>
        </w:rPr>
        <w:t xml:space="preserve">participation of the </w:t>
      </w:r>
      <w:r w:rsidRPr="00B844AE">
        <w:rPr>
          <w:rStyle w:val="Emphasis"/>
          <w:highlight w:val="green"/>
        </w:rPr>
        <w:t>private sector</w:t>
      </w:r>
      <w:r w:rsidRPr="0039526D">
        <w:rPr>
          <w:rStyle w:val="Emphasis"/>
        </w:rPr>
        <w:t xml:space="preserve"> in the space industry has </w:t>
      </w:r>
      <w:r w:rsidRPr="00B844AE">
        <w:rPr>
          <w:rStyle w:val="Emphasis"/>
          <w:highlight w:val="green"/>
        </w:rPr>
        <w:t>skyrocketed</w:t>
      </w:r>
      <w:r w:rsidRPr="0039526D">
        <w:rPr>
          <w:rStyle w:val="Emphasis"/>
        </w:rPr>
        <w:t>, especially in the United States</w:t>
      </w:r>
      <w:r w:rsidRPr="0039526D">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39526D">
        <w:rPr>
          <w:sz w:val="16"/>
        </w:rPr>
        <w:t>Weitering</w:t>
      </w:r>
      <w:proofErr w:type="spellEnd"/>
      <w:r w:rsidRPr="0039526D">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1D05ED61" w14:textId="77777777" w:rsidR="004F779E" w:rsidRPr="0039526D" w:rsidRDefault="004F779E" w:rsidP="004F779E">
      <w:pPr>
        <w:rPr>
          <w:sz w:val="16"/>
        </w:rPr>
      </w:pPr>
      <w:r w:rsidRPr="0039526D">
        <w:rPr>
          <w:u w:val="single"/>
        </w:rPr>
        <w:t xml:space="preserve">Nowadays, in the space industry, </w:t>
      </w:r>
      <w:r w:rsidRPr="00B844AE">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B844AE">
        <w:rPr>
          <w:highlight w:val="green"/>
          <w:u w:val="single"/>
        </w:rPr>
        <w:t>feedback look between</w:t>
      </w:r>
      <w:r w:rsidRPr="0039526D">
        <w:rPr>
          <w:u w:val="single"/>
        </w:rPr>
        <w:t xml:space="preserve"> the </w:t>
      </w:r>
      <w:r w:rsidRPr="00B844AE">
        <w:rPr>
          <w:rStyle w:val="Emphasis"/>
          <w:highlight w:val="green"/>
        </w:rPr>
        <w:t>development</w:t>
      </w:r>
      <w:r w:rsidRPr="0039526D">
        <w:rPr>
          <w:rStyle w:val="Emphasis"/>
        </w:rPr>
        <w:t xml:space="preserve"> of space technologies</w:t>
      </w:r>
      <w:r w:rsidRPr="0039526D">
        <w:rPr>
          <w:u w:val="single"/>
        </w:rPr>
        <w:t xml:space="preserve">, the </w:t>
      </w:r>
      <w:r w:rsidRPr="00B844AE">
        <w:rPr>
          <w:rStyle w:val="Emphasis"/>
          <w:highlight w:val="green"/>
        </w:rPr>
        <w:t>democratization</w:t>
      </w:r>
      <w:r w:rsidRPr="0039526D">
        <w:rPr>
          <w:rStyle w:val="Emphasis"/>
        </w:rPr>
        <w:t xml:space="preserve"> of those technologies</w:t>
      </w:r>
      <w:r w:rsidRPr="0039526D">
        <w:rPr>
          <w:u w:val="single"/>
        </w:rPr>
        <w:t xml:space="preserve">, </w:t>
      </w:r>
      <w:r w:rsidRPr="00B844AE">
        <w:rPr>
          <w:highlight w:val="green"/>
          <w:u w:val="single"/>
        </w:rPr>
        <w:t>and</w:t>
      </w:r>
      <w:r w:rsidRPr="0039526D">
        <w:rPr>
          <w:u w:val="single"/>
        </w:rPr>
        <w:t xml:space="preserve"> a </w:t>
      </w:r>
      <w:r w:rsidRPr="0039526D">
        <w:rPr>
          <w:rStyle w:val="Emphasis"/>
        </w:rPr>
        <w:t xml:space="preserve">substantial </w:t>
      </w:r>
      <w:r w:rsidRPr="00B844AE">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B844AE">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B844AE">
        <w:rPr>
          <w:highlight w:val="green"/>
          <w:u w:val="single"/>
        </w:rPr>
        <w:t>objects</w:t>
      </w:r>
      <w:r w:rsidRPr="0039526D">
        <w:rPr>
          <w:u w:val="single"/>
        </w:rPr>
        <w:t xml:space="preserve"> that we </w:t>
      </w:r>
      <w:proofErr w:type="gramStart"/>
      <w:r w:rsidRPr="0039526D">
        <w:rPr>
          <w:u w:val="single"/>
        </w:rPr>
        <w:t>are able to</w:t>
      </w:r>
      <w:proofErr w:type="gramEnd"/>
      <w:r w:rsidRPr="0039526D">
        <w:rPr>
          <w:u w:val="single"/>
        </w:rPr>
        <w:t xml:space="preserve"> put </w:t>
      </w:r>
      <w:r w:rsidRPr="00B844AE">
        <w:rPr>
          <w:highlight w:val="green"/>
          <w:u w:val="single"/>
        </w:rPr>
        <w:t>in</w:t>
      </w:r>
      <w:r w:rsidRPr="0039526D">
        <w:rPr>
          <w:u w:val="single"/>
        </w:rPr>
        <w:t xml:space="preserve"> the </w:t>
      </w:r>
      <w:r w:rsidRPr="00B844AE">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07705FE8" w14:textId="77777777" w:rsidR="004F779E" w:rsidRPr="0039526D" w:rsidRDefault="004F779E" w:rsidP="004F779E">
      <w:pPr>
        <w:rPr>
          <w:sz w:val="16"/>
        </w:rPr>
      </w:pPr>
      <w:r w:rsidRPr="0039526D">
        <w:rPr>
          <w:sz w:val="16"/>
        </w:rPr>
        <w:t>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39526D">
        <w:rPr>
          <w:sz w:val="16"/>
        </w:rPr>
        <w:t>Bernat</w:t>
      </w:r>
      <w:proofErr w:type="spellEnd"/>
      <w:r w:rsidRPr="0039526D">
        <w:rPr>
          <w:sz w:val="16"/>
        </w:rPr>
        <w:t xml:space="preserve">, 2019), which has also contributed to the growing numbers of orbiting objects. </w:t>
      </w:r>
    </w:p>
    <w:p w14:paraId="7D1C0D90" w14:textId="77777777" w:rsidR="004F779E" w:rsidRPr="00283EEC" w:rsidRDefault="004F779E" w:rsidP="004F779E">
      <w:pPr>
        <w:rPr>
          <w:u w:val="single"/>
        </w:rPr>
      </w:pPr>
      <w:r w:rsidRPr="0039526D">
        <w:rPr>
          <w:sz w:val="16"/>
        </w:rPr>
        <w:t xml:space="preserve">The goal of the paper is to present the argumentation that </w:t>
      </w:r>
      <w:r w:rsidRPr="0039526D">
        <w:rPr>
          <w:u w:val="single"/>
        </w:rPr>
        <w:t xml:space="preserve">the </w:t>
      </w:r>
      <w:r w:rsidRPr="00B844AE">
        <w:rPr>
          <w:highlight w:val="green"/>
          <w:u w:val="single"/>
        </w:rPr>
        <w:t>threat posed by</w:t>
      </w:r>
      <w:r w:rsidRPr="0039526D">
        <w:rPr>
          <w:u w:val="single"/>
        </w:rPr>
        <w:t xml:space="preserve"> the </w:t>
      </w:r>
      <w:r w:rsidRPr="00B844AE">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B844AE">
        <w:rPr>
          <w:highlight w:val="green"/>
          <w:u w:val="single"/>
        </w:rPr>
        <w:t>is becoming</w:t>
      </w:r>
      <w:r w:rsidRPr="0039526D">
        <w:rPr>
          <w:u w:val="single"/>
        </w:rPr>
        <w:t xml:space="preserve"> more </w:t>
      </w:r>
      <w:r w:rsidRPr="00B844AE">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xml:space="preserve">. </w:t>
      </w:r>
      <w:proofErr w:type="gramStart"/>
      <w:r w:rsidRPr="0039526D">
        <w:rPr>
          <w:sz w:val="16"/>
        </w:rPr>
        <w:t>In order to</w:t>
      </w:r>
      <w:proofErr w:type="gramEnd"/>
      <w:r w:rsidRPr="0039526D">
        <w:rPr>
          <w:sz w:val="16"/>
        </w:rPr>
        <w:t xml:space="preserve"> provide the theoretical context for the above claim, the following issues will be presented and discussed: (1) space debris, (2) the Kessler syndrome, (3) orbital debris models, (4) the legal issues related to space debris and mitigation actions </w:t>
      </w:r>
      <w:r w:rsidRPr="0039526D">
        <w:rPr>
          <w:sz w:val="16"/>
        </w:rPr>
        <w:lastRenderedPageBreak/>
        <w:t>against their proliferation, and (5) the planned and being currently developed orbital satellite constellations and how they contribute to the growing threat of the Kessler syndrome.</w:t>
      </w:r>
    </w:p>
    <w:p w14:paraId="384135B0" w14:textId="77777777" w:rsidR="004F779E" w:rsidRDefault="004F779E" w:rsidP="004F779E">
      <w:pPr>
        <w:pStyle w:val="Heading4"/>
      </w:pPr>
      <w:r>
        <w:t xml:space="preserve">Privatization </w:t>
      </w:r>
      <w:r w:rsidRPr="0039526D">
        <w:rPr>
          <w:u w:val="single"/>
        </w:rPr>
        <w:t>exponentially</w:t>
      </w:r>
      <w:r>
        <w:t xml:space="preserve"> increases debris – lack of regulations </w:t>
      </w:r>
      <w:r w:rsidRPr="0039526D">
        <w:rPr>
          <w:u w:val="single"/>
        </w:rPr>
        <w:t>spikes</w:t>
      </w:r>
      <w:r>
        <w:t xml:space="preserve"> it – </w:t>
      </w:r>
      <w:r w:rsidRPr="005361D2">
        <w:rPr>
          <w:u w:val="single"/>
        </w:rPr>
        <w:t>models</w:t>
      </w:r>
      <w:r>
        <w:t>.</w:t>
      </w:r>
    </w:p>
    <w:p w14:paraId="38B57BD4" w14:textId="77777777" w:rsidR="004F779E" w:rsidRPr="00667B14" w:rsidRDefault="004F779E" w:rsidP="004F779E">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255C3428" w14:textId="77777777" w:rsidR="004F779E" w:rsidRDefault="004F779E" w:rsidP="004F779E">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5D49A896" w14:textId="77777777" w:rsidR="004F779E" w:rsidRDefault="004F779E" w:rsidP="004F779E">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B844AE">
        <w:rPr>
          <w:rStyle w:val="Emphasis"/>
          <w:highlight w:val="green"/>
        </w:rPr>
        <w:t xml:space="preserve">commercialization </w:t>
      </w:r>
      <w:r w:rsidRPr="0039526D">
        <w:rPr>
          <w:rStyle w:val="Emphasis"/>
        </w:rPr>
        <w:t xml:space="preserve">of outer space </w:t>
      </w:r>
      <w:r w:rsidRPr="00B844AE">
        <w:rPr>
          <w:rStyle w:val="Emphasis"/>
          <w:highlight w:val="green"/>
        </w:rPr>
        <w:t xml:space="preserve">has </w:t>
      </w:r>
      <w:r w:rsidRPr="00721130">
        <w:rPr>
          <w:rStyle w:val="Emphasis"/>
        </w:rPr>
        <w:t xml:space="preserve">already </w:t>
      </w:r>
      <w:r w:rsidRPr="00B844AE">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B844AE">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B844AE">
        <w:rPr>
          <w:highlight w:val="green"/>
          <w:u w:val="single"/>
        </w:rPr>
        <w:t>now</w:t>
      </w:r>
      <w:r w:rsidRPr="003205EF">
        <w:rPr>
          <w:u w:val="single"/>
        </w:rPr>
        <w:t xml:space="preserve"> matured to </w:t>
      </w:r>
      <w:r w:rsidRPr="00B844AE">
        <w:rPr>
          <w:highlight w:val="green"/>
          <w:u w:val="single"/>
        </w:rPr>
        <w:t>carry</w:t>
      </w:r>
      <w:r w:rsidRPr="003205EF">
        <w:rPr>
          <w:u w:val="single"/>
        </w:rPr>
        <w:t xml:space="preserve"> out </w:t>
      </w:r>
      <w:r w:rsidRPr="00BE0EC1">
        <w:rPr>
          <w:u w:val="single"/>
        </w:rPr>
        <w:t xml:space="preserve">their own </w:t>
      </w:r>
      <w:r w:rsidRPr="00B844AE">
        <w:rPr>
          <w:highlight w:val="green"/>
          <w:u w:val="single"/>
        </w:rPr>
        <w:t>independent projects</w:t>
      </w:r>
      <w:r w:rsidRPr="00BE0EC1">
        <w:rPr>
          <w:sz w:val="16"/>
        </w:rPr>
        <w:t xml:space="preserve">. </w:t>
      </w:r>
    </w:p>
    <w:p w14:paraId="6DD57C53" w14:textId="77777777" w:rsidR="004F779E" w:rsidRDefault="004F779E" w:rsidP="004F779E">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B844AE">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B844AE">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320F6354" w14:textId="77777777" w:rsidR="004F779E" w:rsidRPr="00BE0EC1" w:rsidRDefault="004F779E" w:rsidP="004F779E">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B844AE">
        <w:rPr>
          <w:highlight w:val="green"/>
          <w:u w:val="single"/>
        </w:rPr>
        <w:t>plans include</w:t>
      </w:r>
      <w:r w:rsidRPr="00BE0EC1">
        <w:rPr>
          <w:u w:val="single"/>
        </w:rPr>
        <w:t xml:space="preserve"> launching </w:t>
      </w:r>
      <w:r w:rsidRPr="00B844AE">
        <w:rPr>
          <w:rStyle w:val="Emphasis"/>
          <w:highlight w:val="green"/>
        </w:rPr>
        <w:t>12,000</w:t>
      </w:r>
      <w:r w:rsidRPr="00FF4115">
        <w:rPr>
          <w:rStyle w:val="Emphasis"/>
        </w:rPr>
        <w:t xml:space="preserve"> satellites, </w:t>
      </w:r>
      <w:r w:rsidRPr="00B844AE">
        <w:rPr>
          <w:rStyle w:val="Emphasis"/>
          <w:highlight w:val="green"/>
        </w:rPr>
        <w:t>but they assume</w:t>
      </w:r>
      <w:r w:rsidRPr="00FF4115">
        <w:rPr>
          <w:rStyle w:val="Emphasis"/>
        </w:rPr>
        <w:t xml:space="preserve"> a potential later extension to </w:t>
      </w:r>
      <w:r w:rsidRPr="00B844AE">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B844AE">
        <w:rPr>
          <w:highlight w:val="green"/>
          <w:u w:val="single"/>
        </w:rPr>
        <w:t>collisions grows with</w:t>
      </w:r>
      <w:r w:rsidRPr="00BE0EC1">
        <w:rPr>
          <w:u w:val="single"/>
        </w:rPr>
        <w:t xml:space="preserve"> the number of </w:t>
      </w:r>
      <w:r w:rsidRPr="00B844AE">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B844AE">
        <w:rPr>
          <w:highlight w:val="green"/>
          <w:u w:val="single"/>
        </w:rPr>
        <w:t>compared</w:t>
      </w:r>
      <w:r w:rsidRPr="00BE0EC1">
        <w:rPr>
          <w:sz w:val="16"/>
        </w:rPr>
        <w:t xml:space="preserve"> (2016, p. 154-155) </w:t>
      </w:r>
      <w:r w:rsidRPr="00BE0EC1">
        <w:rPr>
          <w:u w:val="single"/>
        </w:rPr>
        <w:t xml:space="preserve">orbital </w:t>
      </w:r>
      <w:r w:rsidRPr="00B844AE">
        <w:rPr>
          <w:highlight w:val="green"/>
          <w:u w:val="single"/>
        </w:rPr>
        <w:t>debris</w:t>
      </w:r>
      <w:r w:rsidRPr="00BE0EC1">
        <w:rPr>
          <w:u w:val="single"/>
        </w:rPr>
        <w:t xml:space="preserve"> environment development </w:t>
      </w:r>
      <w:r w:rsidRPr="00B844AE">
        <w:rPr>
          <w:rStyle w:val="Emphasis"/>
          <w:highlight w:val="green"/>
        </w:rPr>
        <w:t>without</w:t>
      </w:r>
      <w:r w:rsidRPr="00B844AE">
        <w:rPr>
          <w:highlight w:val="green"/>
          <w:u w:val="single"/>
        </w:rPr>
        <w:t xml:space="preserve"> and </w:t>
      </w:r>
      <w:r w:rsidRPr="00B844AE">
        <w:rPr>
          <w:rStyle w:val="Emphasis"/>
          <w:highlight w:val="green"/>
        </w:rPr>
        <w:t>with</w:t>
      </w:r>
      <w:r w:rsidRPr="00B844AE">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B844AE">
        <w:rPr>
          <w:rStyle w:val="Emphasis"/>
          <w:highlight w:val="green"/>
        </w:rPr>
        <w:t>constellation</w:t>
      </w:r>
      <w:r w:rsidRPr="00BE0EC1">
        <w:rPr>
          <w:sz w:val="16"/>
        </w:rPr>
        <w:t xml:space="preserve"> consisting of merely 1080 satellites, distributed across 20 orbital planes at 1,100 km altitude (Fig. 5).</w:t>
      </w:r>
    </w:p>
    <w:p w14:paraId="13626C01" w14:textId="77777777" w:rsidR="004F779E" w:rsidRDefault="004F779E" w:rsidP="004F779E">
      <w:r w:rsidRPr="00A44E95">
        <w:rPr>
          <w:noProof/>
        </w:rPr>
        <w:drawing>
          <wp:inline distT="0" distB="0" distL="0" distR="0" wp14:anchorId="7C1173D4" wp14:editId="44958134">
            <wp:extent cx="3869309" cy="2803993"/>
            <wp:effectExtent l="0" t="0" r="0" b="0"/>
            <wp:docPr id="7" name="Picture 7"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1"/>
                    <a:stretch>
                      <a:fillRect/>
                    </a:stretch>
                  </pic:blipFill>
                  <pic:spPr>
                    <a:xfrm>
                      <a:off x="0" y="0"/>
                      <a:ext cx="3882535" cy="2813578"/>
                    </a:xfrm>
                    <a:prstGeom prst="rect">
                      <a:avLst/>
                    </a:prstGeom>
                  </pic:spPr>
                </pic:pic>
              </a:graphicData>
            </a:graphic>
          </wp:inline>
        </w:drawing>
      </w:r>
    </w:p>
    <w:p w14:paraId="41D617B6" w14:textId="77777777" w:rsidR="004F779E" w:rsidRPr="005361D2" w:rsidRDefault="004F779E" w:rsidP="004F779E">
      <w:pPr>
        <w:rPr>
          <w:rStyle w:val="Emphasis"/>
        </w:rPr>
      </w:pPr>
      <w:r w:rsidRPr="0039526D">
        <w:rPr>
          <w:rStyle w:val="Emphasis"/>
        </w:rPr>
        <w:lastRenderedPageBreak/>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t>
      </w:r>
      <w:r w:rsidRPr="005361D2">
        <w:rPr>
          <w:rStyle w:val="Emphasis"/>
        </w:rPr>
        <w:t>without the constellation (</w:t>
      </w:r>
      <w:proofErr w:type="spellStart"/>
      <w:r w:rsidRPr="005361D2">
        <w:rPr>
          <w:rStyle w:val="Emphasis"/>
        </w:rPr>
        <w:t>Virgili</w:t>
      </w:r>
      <w:proofErr w:type="spellEnd"/>
      <w:r w:rsidRPr="005361D2">
        <w:rPr>
          <w:rStyle w:val="Emphasis"/>
        </w:rPr>
        <w:t xml:space="preserve"> et al., 2016, p. 155)</w:t>
      </w:r>
    </w:p>
    <w:p w14:paraId="4D58878B" w14:textId="77777777" w:rsidR="004F779E" w:rsidRDefault="004F779E" w:rsidP="004F779E">
      <w:pPr>
        <w:rPr>
          <w:u w:val="single"/>
        </w:rPr>
      </w:pPr>
      <w:r w:rsidRPr="005361D2">
        <w:rPr>
          <w:sz w:val="16"/>
        </w:rPr>
        <w:t xml:space="preserve">It </w:t>
      </w:r>
      <w:proofErr w:type="gramStart"/>
      <w:r w:rsidRPr="005361D2">
        <w:rPr>
          <w:sz w:val="16"/>
        </w:rPr>
        <w:t>has to</w:t>
      </w:r>
      <w:proofErr w:type="gramEnd"/>
      <w:r w:rsidRPr="005361D2">
        <w:rPr>
          <w:sz w:val="16"/>
        </w:rPr>
        <w:t xml:space="preserve"> be noted that although SpaceX’s </w:t>
      </w:r>
      <w:proofErr w:type="spellStart"/>
      <w:r w:rsidRPr="005361D2">
        <w:rPr>
          <w:sz w:val="16"/>
        </w:rPr>
        <w:t>Starlink</w:t>
      </w:r>
      <w:proofErr w:type="spellEnd"/>
      <w:r w:rsidRPr="005361D2">
        <w:rPr>
          <w:sz w:val="16"/>
        </w:rPr>
        <w:t xml:space="preserve"> is the only constellation that is being built in orbit, it is not the only one planned. </w:t>
      </w:r>
      <w:r w:rsidRPr="005361D2">
        <w:rPr>
          <w:u w:val="single"/>
        </w:rPr>
        <w:t xml:space="preserve">There are at least a </w:t>
      </w:r>
      <w:r w:rsidRPr="005361D2">
        <w:rPr>
          <w:rStyle w:val="Emphasis"/>
        </w:rPr>
        <w:t>few initiatives aiming at the same goal</w:t>
      </w:r>
      <w:r w:rsidRPr="005361D2">
        <w:rPr>
          <w:u w:val="single"/>
        </w:rPr>
        <w:t xml:space="preserve"> – to construct internet infrastructure at the Earth’s orbit</w:t>
      </w:r>
      <w:r w:rsidRPr="005361D2">
        <w:rPr>
          <w:sz w:val="16"/>
        </w:rPr>
        <w:t xml:space="preserve">. The planned Kuiper Systems LLC, which is a subsidiary of Amazon and intends to place 3,236 broadband satellites in the LEO, is one of </w:t>
      </w:r>
      <w:proofErr w:type="spellStart"/>
      <w:r w:rsidRPr="005361D2">
        <w:rPr>
          <w:sz w:val="16"/>
        </w:rPr>
        <w:t>Starlink’s</w:t>
      </w:r>
      <w:proofErr w:type="spellEnd"/>
      <w:r w:rsidRPr="005361D2">
        <w:rPr>
          <w:sz w:val="16"/>
        </w:rPr>
        <w:t xml:space="preserve"> biggest competitors (Henry, 2019b). Now, </w:t>
      </w:r>
      <w:r w:rsidRPr="005361D2">
        <w:rPr>
          <w:u w:val="single"/>
        </w:rPr>
        <w:t>there is even</w:t>
      </w:r>
      <w:r w:rsidRPr="00721130">
        <w:rPr>
          <w:u w:val="single"/>
        </w:rPr>
        <w:t xml:space="preserve"> a </w:t>
      </w:r>
      <w:r w:rsidRPr="00B844AE">
        <w:rPr>
          <w:rStyle w:val="Emphasis"/>
          <w:highlight w:val="green"/>
        </w:rPr>
        <w:t>rivalry between</w:t>
      </w:r>
      <w:r w:rsidRPr="00FF4115">
        <w:rPr>
          <w:rStyle w:val="Emphasis"/>
        </w:rPr>
        <w:t xml:space="preserve"> the two </w:t>
      </w:r>
      <w:r w:rsidRPr="00B844AE">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5854C4F3" w14:textId="77777777" w:rsidR="004F779E" w:rsidRDefault="004F779E" w:rsidP="004F779E">
      <w:pPr>
        <w:rPr>
          <w:rStyle w:val="Emphasis"/>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w:t>
      </w:r>
      <w:r w:rsidRPr="00B844AE">
        <w:rPr>
          <w:highlight w:val="green"/>
          <w:u w:val="single"/>
        </w:rPr>
        <w:t>no institution</w:t>
      </w:r>
      <w:r w:rsidRPr="00BE0EC1">
        <w:rPr>
          <w:u w:val="single"/>
        </w:rPr>
        <w:t xml:space="preserve"> or body </w:t>
      </w:r>
      <w:r w:rsidRPr="00B844AE">
        <w:rPr>
          <w:highlight w:val="green"/>
          <w:u w:val="single"/>
        </w:rPr>
        <w:t>has enough power to</w:t>
      </w:r>
      <w:r w:rsidRPr="00BE0EC1">
        <w:rPr>
          <w:u w:val="single"/>
        </w:rPr>
        <w:t xml:space="preserve"> license, </w:t>
      </w:r>
      <w:r w:rsidRPr="00B844AE">
        <w:rPr>
          <w:highlight w:val="green"/>
          <w:u w:val="single"/>
        </w:rPr>
        <w:t>coordinate</w:t>
      </w:r>
      <w:r w:rsidRPr="00BE0EC1">
        <w:rPr>
          <w:u w:val="single"/>
        </w:rPr>
        <w:t xml:space="preserve"> and regulate what is sent to the </w:t>
      </w:r>
      <w:r w:rsidRPr="00B844AE">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B844AE">
        <w:rPr>
          <w:highlight w:val="green"/>
          <w:u w:val="single"/>
        </w:rPr>
        <w:t xml:space="preserve">there are </w:t>
      </w:r>
      <w:r w:rsidRPr="00B844AE">
        <w:rPr>
          <w:rStyle w:val="Emphasis"/>
          <w:highlight w:val="green"/>
        </w:rPr>
        <w:t>no rules</w:t>
      </w:r>
      <w:r w:rsidRPr="00BE0EC1">
        <w:rPr>
          <w:u w:val="single"/>
        </w:rPr>
        <w:t xml:space="preserve">, at the global level, </w:t>
      </w:r>
      <w:r w:rsidRPr="00B844AE">
        <w:rPr>
          <w:highlight w:val="green"/>
          <w:u w:val="single"/>
        </w:rPr>
        <w:t xml:space="preserve">apart from </w:t>
      </w:r>
      <w:r w:rsidRPr="00B844AE">
        <w:rPr>
          <w:rStyle w:val="Emphasis"/>
          <w:highlight w:val="green"/>
        </w:rPr>
        <w:t>first-come, first-served.</w:t>
      </w:r>
    </w:p>
    <w:p w14:paraId="471475DE" w14:textId="77777777" w:rsidR="004F779E" w:rsidRPr="00FF4115" w:rsidRDefault="004F779E" w:rsidP="004F779E">
      <w:pPr>
        <w:pStyle w:val="Heading4"/>
      </w:pPr>
      <w:r>
        <w:t xml:space="preserve">Models are </w:t>
      </w:r>
      <w:r w:rsidRPr="0039526D">
        <w:t>rigorous</w:t>
      </w:r>
      <w:r>
        <w:t>.</w:t>
      </w:r>
    </w:p>
    <w:p w14:paraId="76FAAC72" w14:textId="77777777" w:rsidR="004F779E" w:rsidRDefault="004F779E" w:rsidP="004F779E">
      <w:proofErr w:type="spellStart"/>
      <w:r w:rsidRPr="00FF4115">
        <w:rPr>
          <w:rStyle w:val="Style13ptBold"/>
        </w:rPr>
        <w:t>Virgili</w:t>
      </w:r>
      <w:proofErr w:type="spellEnd"/>
      <w:r w:rsidRPr="00FF4115">
        <w:rPr>
          <w:rStyle w:val="Style13ptBold"/>
        </w:rPr>
        <w:t xml:space="preserve"> et al. 16</w:t>
      </w:r>
      <w:r>
        <w:t xml:space="preserve"> –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w:t>
      </w:r>
      <w:proofErr w:type="gramStart"/>
      <w:r w:rsidRPr="00FF4115">
        <w:t>b ,</w:t>
      </w:r>
      <w:proofErr w:type="gramEnd"/>
      <w:r w:rsidRPr="00FF4115">
        <w:t xml:space="preserve"> C. Colombo, R. Crowther, M. Metz</w:t>
      </w:r>
      <w:r>
        <w:t xml:space="preserve">. 4/26/16. [Act </w:t>
      </w:r>
      <w:proofErr w:type="spellStart"/>
      <w:r>
        <w:t>Astranautica</w:t>
      </w:r>
      <w:proofErr w:type="spellEnd"/>
      <w:r>
        <w:t xml:space="preserve"> “</w:t>
      </w:r>
      <w:r w:rsidRPr="00FF4115">
        <w:t>Risk to space sustainability from large constellations of satellites</w:t>
      </w:r>
      <w:r>
        <w:t xml:space="preserve">,” </w:t>
      </w:r>
      <w:hyperlink r:id="rId12" w:history="1">
        <w:r w:rsidRPr="008E3DAC">
          <w:rPr>
            <w:rStyle w:val="Hyperlink"/>
          </w:rPr>
          <w:t>https://sci-hub.se/10.1016/j.actaastro.2016.03.034</w:t>
        </w:r>
      </w:hyperlink>
      <w:r w:rsidRPr="00FF4115">
        <w:t>.</w:t>
      </w:r>
      <w:r>
        <w:t>] Justin</w:t>
      </w:r>
    </w:p>
    <w:p w14:paraId="09B699B6" w14:textId="77777777" w:rsidR="004F779E" w:rsidRPr="00E85DC2" w:rsidRDefault="004F779E" w:rsidP="004F779E">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B844AE">
        <w:rPr>
          <w:sz w:val="16"/>
          <w:highlight w:val="green"/>
        </w:rPr>
        <w:t>(</w:t>
      </w:r>
      <w:r w:rsidRPr="00B844AE">
        <w:rPr>
          <w:rStyle w:val="Emphasis"/>
          <w:highlight w:val="green"/>
        </w:rPr>
        <w:t>MC</w:t>
      </w:r>
      <w:r w:rsidRPr="00B844AE">
        <w:rPr>
          <w:sz w:val="16"/>
          <w:highlight w:val="green"/>
        </w:rPr>
        <w:t xml:space="preserve">) </w:t>
      </w:r>
      <w:r w:rsidRPr="00B844AE">
        <w:rPr>
          <w:highlight w:val="green"/>
          <w:u w:val="single"/>
        </w:rPr>
        <w:t>approach</w:t>
      </w:r>
      <w:r w:rsidRPr="00FF4115">
        <w:rPr>
          <w:u w:val="single"/>
        </w:rPr>
        <w:t xml:space="preserve"> was used to </w:t>
      </w:r>
      <w:r w:rsidRPr="00B844AE">
        <w:rPr>
          <w:rStyle w:val="Emphasis"/>
          <w:highlight w:val="green"/>
        </w:rPr>
        <w:t>simulate</w:t>
      </w:r>
      <w:r w:rsidRPr="008B2DEF">
        <w:rPr>
          <w:rStyle w:val="Emphasis"/>
        </w:rPr>
        <w:t xml:space="preserve"> the </w:t>
      </w:r>
      <w:r w:rsidRPr="00B844AE">
        <w:rPr>
          <w:rStyle w:val="Emphasis"/>
          <w:highlight w:val="green"/>
        </w:rPr>
        <w:t>evolution of</w:t>
      </w:r>
      <w:r w:rsidRPr="008B2DEF">
        <w:rPr>
          <w:rStyle w:val="Emphasis"/>
        </w:rPr>
        <w:t xml:space="preserve"> the </w:t>
      </w:r>
      <w:r w:rsidRPr="00B844AE">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B844AE">
        <w:rPr>
          <w:highlight w:val="green"/>
          <w:u w:val="single"/>
        </w:rPr>
        <w:t xml:space="preserve">with </w:t>
      </w:r>
      <w:r w:rsidRPr="00B844AE">
        <w:rPr>
          <w:rStyle w:val="Emphasis"/>
          <w:highlight w:val="green"/>
        </w:rPr>
        <w:t>four different tools</w:t>
      </w:r>
      <w:r w:rsidRPr="008B2DEF">
        <w:rPr>
          <w:sz w:val="16"/>
        </w:rPr>
        <w:t xml:space="preserve"> (</w:t>
      </w:r>
      <w:r w:rsidRPr="00B844AE">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B844AE">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B844AE">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B844AE">
        <w:rPr>
          <w:highlight w:val="green"/>
          <w:u w:val="single"/>
        </w:rPr>
        <w:t xml:space="preserve">and </w:t>
      </w:r>
      <w:r w:rsidRPr="00B844AE">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B844AE">
        <w:rPr>
          <w:rStyle w:val="Emphasis"/>
          <w:highlight w:val="green"/>
        </w:rPr>
        <w:t>contribution</w:t>
      </w:r>
      <w:r w:rsidRPr="00FF4115">
        <w:rPr>
          <w:u w:val="single"/>
        </w:rPr>
        <w:t xml:space="preserve"> to the population by each object </w:t>
      </w:r>
      <w:r w:rsidRPr="00B844AE">
        <w:rPr>
          <w:highlight w:val="green"/>
          <w:u w:val="single"/>
        </w:rPr>
        <w:t>was weighted by</w:t>
      </w:r>
      <w:r w:rsidRPr="00FF4115">
        <w:rPr>
          <w:u w:val="single"/>
        </w:rPr>
        <w:t xml:space="preserve"> the </w:t>
      </w:r>
      <w:r w:rsidRPr="00B844AE">
        <w:rPr>
          <w:rStyle w:val="Emphasis"/>
          <w:highlight w:val="green"/>
        </w:rPr>
        <w:t>proportion</w:t>
      </w:r>
      <w:r w:rsidRPr="00B844AE">
        <w:rPr>
          <w:highlight w:val="green"/>
          <w:u w:val="single"/>
        </w:rPr>
        <w:t xml:space="preserve"> of the </w:t>
      </w:r>
      <w:r w:rsidRPr="00B844AE">
        <w:rPr>
          <w:rStyle w:val="Emphasis"/>
          <w:highlight w:val="green"/>
        </w:rPr>
        <w:t>orbital</w:t>
      </w:r>
      <w:r w:rsidRPr="00B844AE">
        <w:rPr>
          <w:highlight w:val="green"/>
          <w:u w:val="single"/>
        </w:rPr>
        <w:t xml:space="preserve"> </w:t>
      </w:r>
      <w:r w:rsidRPr="00B844AE">
        <w:rPr>
          <w:rStyle w:val="Emphasis"/>
          <w:highlight w:val="green"/>
        </w:rPr>
        <w:t>period</w:t>
      </w:r>
      <w:r w:rsidRPr="00FF4115">
        <w:rPr>
          <w:u w:val="single"/>
        </w:rPr>
        <w:t xml:space="preserve"> spent in LEO</w:t>
      </w:r>
      <w:r w:rsidRPr="008B2DEF">
        <w:rPr>
          <w:sz w:val="16"/>
        </w:rPr>
        <w:t xml:space="preserve">. In a first step, </w:t>
      </w:r>
      <w:r w:rsidRPr="00B844AE">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B844AE">
        <w:rPr>
          <w:rStyle w:val="Emphasis"/>
          <w:highlight w:val="green"/>
        </w:rPr>
        <w:t>models</w:t>
      </w:r>
      <w:r w:rsidRPr="00B844AE">
        <w:rPr>
          <w:highlight w:val="green"/>
          <w:u w:val="single"/>
        </w:rPr>
        <w:t xml:space="preserve"> performed an </w:t>
      </w:r>
      <w:r w:rsidRPr="00B844AE">
        <w:rPr>
          <w:rStyle w:val="Emphasis"/>
          <w:highlight w:val="green"/>
        </w:rPr>
        <w:t>analysis</w:t>
      </w:r>
      <w:r w:rsidRPr="00B844AE">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B844AE">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B844AE">
        <w:rPr>
          <w:highlight w:val="green"/>
          <w:u w:val="single"/>
        </w:rPr>
        <w:t xml:space="preserve">to provide a </w:t>
      </w:r>
      <w:r w:rsidRPr="00B844AE">
        <w:rPr>
          <w:rStyle w:val="Emphasis"/>
          <w:highlight w:val="green"/>
        </w:rPr>
        <w:t>cross</w:t>
      </w:r>
      <w:r w:rsidRPr="00B844AE">
        <w:rPr>
          <w:highlight w:val="green"/>
          <w:u w:val="single"/>
        </w:rPr>
        <w:t>-</w:t>
      </w:r>
      <w:r w:rsidRPr="00B844AE">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proofErr w:type="gramStart"/>
      <w:r w:rsidRPr="008B2DEF">
        <w:rPr>
          <w:rStyle w:val="Emphasis"/>
        </w:rPr>
        <w:t>deviation</w:t>
      </w:r>
      <w:proofErr w:type="gramEnd"/>
      <w:r w:rsidRPr="00FF4115">
        <w:rPr>
          <w:u w:val="single"/>
        </w:rPr>
        <w:t xml:space="preserve"> and the </w:t>
      </w:r>
      <w:r w:rsidRPr="00B844AE">
        <w:rPr>
          <w:rStyle w:val="Emphasis"/>
          <w:highlight w:val="green"/>
        </w:rPr>
        <w:t>confidence</w:t>
      </w:r>
      <w:r w:rsidRPr="00B844AE">
        <w:rPr>
          <w:highlight w:val="green"/>
          <w:u w:val="single"/>
        </w:rPr>
        <w:t xml:space="preserve"> </w:t>
      </w:r>
      <w:r w:rsidRPr="00B844AE">
        <w:rPr>
          <w:rStyle w:val="Emphasis"/>
          <w:highlight w:val="green"/>
        </w:rPr>
        <w:t>levels</w:t>
      </w:r>
      <w:r w:rsidRPr="00B844AE">
        <w:rPr>
          <w:highlight w:val="green"/>
          <w:u w:val="single"/>
        </w:rPr>
        <w:t xml:space="preserve"> at </w:t>
      </w:r>
      <w:r w:rsidRPr="00B844AE">
        <w:rPr>
          <w:rStyle w:val="Emphasis"/>
          <w:highlight w:val="green"/>
        </w:rPr>
        <w:t>95</w:t>
      </w:r>
      <w:r w:rsidRPr="00B844AE">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w:t>
      </w:r>
      <w:r w:rsidRPr="008B2DEF">
        <w:rPr>
          <w:sz w:val="16"/>
        </w:rPr>
        <w:lastRenderedPageBreak/>
        <w:t>particular model's MC runs included the randomness in collision activity, while the different models used their own solar activity forecast.</w:t>
      </w:r>
    </w:p>
    <w:p w14:paraId="3D339E2E" w14:textId="77777777" w:rsidR="004F779E" w:rsidRDefault="004F779E" w:rsidP="004F779E">
      <w:pPr>
        <w:pStyle w:val="Heading4"/>
      </w:pPr>
      <w:r>
        <w:t xml:space="preserve">Current regulatory guidelines </w:t>
      </w:r>
      <w:r w:rsidRPr="00966BE3">
        <w:rPr>
          <w:u w:val="single"/>
        </w:rPr>
        <w:t>fail</w:t>
      </w:r>
      <w:r>
        <w:t xml:space="preserve"> – answers neg turns.</w:t>
      </w:r>
    </w:p>
    <w:p w14:paraId="004813FF" w14:textId="77777777" w:rsidR="004F779E" w:rsidRPr="005D6684" w:rsidRDefault="004F779E" w:rsidP="004F779E">
      <w:proofErr w:type="spellStart"/>
      <w:r w:rsidRPr="005D6684">
        <w:rPr>
          <w:rStyle w:val="Style13ptBold"/>
        </w:rPr>
        <w:t>Boley</w:t>
      </w:r>
      <w:proofErr w:type="spellEnd"/>
      <w:r w:rsidRPr="005D6684">
        <w:rPr>
          <w:rStyle w:val="Style13ptBold"/>
        </w:rPr>
        <w:t xml:space="preserve"> and Byers 21</w:t>
      </w:r>
      <w:r>
        <w:t xml:space="preserve">. Aaron </w:t>
      </w:r>
      <w:proofErr w:type="spellStart"/>
      <w:r>
        <w:t>Boley</w:t>
      </w:r>
      <w:proofErr w:type="spellEnd"/>
      <w:r>
        <w:t xml:space="preserve"> is at the </w:t>
      </w:r>
      <w:r w:rsidRPr="005D6684">
        <w:t xml:space="preserve">Department of Physics and Astronomy, The University of British Columbia, Vancouver, </w:t>
      </w:r>
      <w:proofErr w:type="gramStart"/>
      <w:r w:rsidRPr="005D6684">
        <w:t>Canada</w:t>
      </w:r>
      <w:proofErr w:type="gramEnd"/>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13" w:history="1">
        <w:r w:rsidRPr="00457B9A">
          <w:rPr>
            <w:rStyle w:val="Hyperlink"/>
          </w:rPr>
          <w:t>https://www.nature.com/articles/s41598-021-89909-7</w:t>
        </w:r>
      </w:hyperlink>
      <w:r>
        <w:t>] Justin</w:t>
      </w:r>
    </w:p>
    <w:p w14:paraId="6833C379" w14:textId="77777777" w:rsidR="004F779E" w:rsidRPr="005D6684" w:rsidRDefault="004F779E" w:rsidP="004F779E">
      <w:pPr>
        <w:rPr>
          <w:sz w:val="14"/>
        </w:rPr>
      </w:pPr>
      <w:r w:rsidRPr="00B844AE">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B844AE">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 xml:space="preserve">SpaceX alone is on track to add 11,000 more as it builds its </w:t>
      </w:r>
      <w:proofErr w:type="spellStart"/>
      <w:r w:rsidRPr="00B809EA">
        <w:rPr>
          <w:u w:val="single"/>
        </w:rPr>
        <w:t>Starlink</w:t>
      </w:r>
      <w:proofErr w:type="spellEnd"/>
      <w:r w:rsidRPr="00B809EA">
        <w:rPr>
          <w:u w:val="single"/>
        </w:rPr>
        <w:t xml:space="preserve"> mega-constellation</w:t>
      </w:r>
      <w:r w:rsidRPr="005D6684">
        <w:rPr>
          <w:sz w:val="14"/>
        </w:rPr>
        <w:t xml:space="preserve"> and has already fled for permission for another 30,000 satellites with the Federal Communications Commission (FCC)</w:t>
      </w:r>
      <w:proofErr w:type="gramStart"/>
      <w:r w:rsidRPr="005D6684">
        <w:rPr>
          <w:sz w:val="14"/>
        </w:rPr>
        <w:t>1 .</w:t>
      </w:r>
      <w:proofErr w:type="gramEnd"/>
      <w:r w:rsidRPr="005D6684">
        <w:rPr>
          <w:sz w:val="14"/>
        </w:rPr>
        <w:t xml:space="preserve"> </w:t>
      </w:r>
      <w:r w:rsidRPr="00B809EA">
        <w:rPr>
          <w:u w:val="single"/>
        </w:rPr>
        <w:t xml:space="preserve">Others have similar plans, including </w:t>
      </w:r>
      <w:proofErr w:type="spellStart"/>
      <w:r w:rsidRPr="00B809EA">
        <w:rPr>
          <w:u w:val="single"/>
        </w:rPr>
        <w:t>OneWeb</w:t>
      </w:r>
      <w:proofErr w:type="spellEnd"/>
      <w:r w:rsidRPr="00B809EA">
        <w:rPr>
          <w:u w:val="single"/>
        </w:rPr>
        <w:t xml:space="preserve">, Amazon, </w:t>
      </w:r>
      <w:proofErr w:type="spellStart"/>
      <w:r w:rsidRPr="00B809EA">
        <w:rPr>
          <w:u w:val="single"/>
        </w:rPr>
        <w:t>Telesat</w:t>
      </w:r>
      <w:proofErr w:type="spellEnd"/>
      <w:r w:rsidRPr="00B809EA">
        <w:rPr>
          <w:u w:val="single"/>
        </w:rPr>
        <w:t>, and GW, which is a Chinese state-owned company</w:t>
      </w:r>
      <w:proofErr w:type="gramStart"/>
      <w:r w:rsidRPr="00B809EA">
        <w:rPr>
          <w:u w:val="single"/>
        </w:rPr>
        <w:t>2</w:t>
      </w:r>
      <w:r w:rsidRPr="005D6684">
        <w:rPr>
          <w:sz w:val="14"/>
        </w:rPr>
        <w:t xml:space="preserve"> .</w:t>
      </w:r>
      <w:proofErr w:type="gramEnd"/>
      <w:r w:rsidRPr="005D6684">
        <w:rPr>
          <w:sz w:val="14"/>
        </w:rPr>
        <w:t xml:space="preserve"> </w:t>
      </w:r>
      <w:proofErr w:type="spellStart"/>
      <w:r w:rsidRPr="005D6684">
        <w:rPr>
          <w:sz w:val="14"/>
        </w:rPr>
        <w:t>Te</w:t>
      </w:r>
      <w:proofErr w:type="spellEnd"/>
      <w:r w:rsidRPr="005D6684">
        <w:rPr>
          <w:sz w:val="14"/>
        </w:rPr>
        <w:t xml:space="preserve"> </w:t>
      </w:r>
      <w:r w:rsidRPr="00B844AE">
        <w:rPr>
          <w:highlight w:val="green"/>
          <w:u w:val="single"/>
        </w:rPr>
        <w:t xml:space="preserve">current </w:t>
      </w:r>
      <w:r w:rsidRPr="00B844AE">
        <w:rPr>
          <w:rStyle w:val="Emphasis"/>
          <w:highlight w:val="green"/>
        </w:rPr>
        <w:t>governance</w:t>
      </w:r>
      <w:r w:rsidRPr="004762AB">
        <w:rPr>
          <w:rStyle w:val="Emphasis"/>
        </w:rPr>
        <w:t xml:space="preserve"> system </w:t>
      </w:r>
      <w:r w:rsidRPr="00B844AE">
        <w:rPr>
          <w:rStyle w:val="Emphasis"/>
          <w:highlight w:val="green"/>
        </w:rPr>
        <w:t>for LEO</w:t>
      </w:r>
      <w:r w:rsidRPr="00966BE3">
        <w:rPr>
          <w:u w:val="single"/>
        </w:rPr>
        <w:t>,</w:t>
      </w:r>
      <w:r w:rsidRPr="00B809EA">
        <w:rPr>
          <w:u w:val="single"/>
        </w:rPr>
        <w:t xml:space="preserve"> while slowly changing, </w:t>
      </w:r>
      <w:r w:rsidRPr="00B844AE">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w:t>
      </w:r>
      <w:r w:rsidRPr="00966BE3">
        <w:rPr>
          <w:sz w:val="14"/>
        </w:rPr>
        <w:t xml:space="preserve">model to satellites could </w:t>
      </w:r>
      <w:r w:rsidRPr="00966BE3">
        <w:rPr>
          <w:u w:val="single"/>
        </w:rPr>
        <w:t xml:space="preserve">lead to </w:t>
      </w:r>
      <w:r w:rsidRPr="00966BE3">
        <w:rPr>
          <w:rStyle w:val="Emphasis"/>
        </w:rPr>
        <w:t>multiple tragedies of the commons</w:t>
      </w:r>
      <w:r w:rsidRPr="00966BE3">
        <w:rPr>
          <w:sz w:val="14"/>
        </w:rPr>
        <w:t>. Some of</w:t>
      </w:r>
      <w:r w:rsidRPr="005D6684">
        <w:rPr>
          <w:sz w:val="14"/>
        </w:rPr>
        <w:t xml:space="preserve"> these are well known, </w:t>
      </w:r>
      <w:r w:rsidRPr="00B809EA">
        <w:rPr>
          <w:u w:val="single"/>
        </w:rPr>
        <w:t>such as impediments to astronomy and an increased risk of space debris</w:t>
      </w:r>
      <w:r w:rsidRPr="005D6684">
        <w:rPr>
          <w:sz w:val="14"/>
        </w:rPr>
        <w:t xml:space="preserve">, while others have received </w:t>
      </w:r>
      <w:proofErr w:type="spellStart"/>
      <w:r w:rsidRPr="005D6684">
        <w:rPr>
          <w:sz w:val="14"/>
        </w:rPr>
        <w:t>insufcient</w:t>
      </w:r>
      <w:proofErr w:type="spellEnd"/>
      <w:r w:rsidRPr="005D6684">
        <w:rPr>
          <w:sz w:val="14"/>
        </w:rPr>
        <w:t xml:space="preserve"> attention, including changes to the chemistry of Earth’s upper atmosphere </w:t>
      </w:r>
      <w:r w:rsidRPr="00B809EA">
        <w:rPr>
          <w:u w:val="single"/>
        </w:rPr>
        <w:t xml:space="preserve">and increased dangers on Earth’s surface from re-entered debris. </w:t>
      </w:r>
      <w:proofErr w:type="spellStart"/>
      <w:r w:rsidRPr="00B809EA">
        <w:rPr>
          <w:u w:val="single"/>
        </w:rPr>
        <w:t>Te</w:t>
      </w:r>
      <w:proofErr w:type="spellEnd"/>
      <w:r w:rsidRPr="00B809EA">
        <w:rPr>
          <w:u w:val="single"/>
        </w:rPr>
        <w:t xml:space="preserve"> heavy use of certain orbital regions might also result in a de facto exclusion of other actors from them</w:t>
      </w:r>
      <w:r w:rsidRPr="005D6684">
        <w:rPr>
          <w:sz w:val="14"/>
        </w:rPr>
        <w:t xml:space="preserve">, violating the 1967 Outer Space Treaty. </w:t>
      </w:r>
      <w:proofErr w:type="gramStart"/>
      <w:r w:rsidRPr="005D6684">
        <w:rPr>
          <w:sz w:val="14"/>
        </w:rPr>
        <w:t>All of</w:t>
      </w:r>
      <w:proofErr w:type="gramEnd"/>
      <w:r w:rsidRPr="005D6684">
        <w:rPr>
          <w:sz w:val="14"/>
        </w:rPr>
        <w:t xml:space="preserve"> these challenges could be addressed in a coordinated manner through multilateral law-making, whether in the United Nations, the Inter-Agency Debris Committee (IADC), or an ad hoc process, rather than in an uncoordinated manner through </w:t>
      </w:r>
      <w:proofErr w:type="spellStart"/>
      <w:r w:rsidRPr="005D6684">
        <w:rPr>
          <w:sz w:val="14"/>
        </w:rPr>
        <w:t>diferent</w:t>
      </w:r>
      <w:proofErr w:type="spellEnd"/>
      <w:r w:rsidRPr="005D6684">
        <w:rPr>
          <w:sz w:val="14"/>
        </w:rPr>
        <w:t xml:space="preserve"> national laws. Regardless of the law-making forum, mega-constellations require a </w:t>
      </w:r>
      <w:proofErr w:type="spellStart"/>
      <w:r w:rsidRPr="005D6684">
        <w:rPr>
          <w:sz w:val="14"/>
        </w:rPr>
        <w:t>shif</w:t>
      </w:r>
      <w:proofErr w:type="spellEnd"/>
      <w:r w:rsidRPr="005D6684">
        <w:rPr>
          <w:sz w:val="14"/>
        </w:rPr>
        <w:t xml:space="preserve"> in perspectives and policies: from looking at single satellites, to evaluating systems of thousands of satellites, and doing so within an understanding of the limitations of Earth’s environment, including its orbits.</w:t>
      </w:r>
    </w:p>
    <w:p w14:paraId="24DEEEBF" w14:textId="77777777" w:rsidR="004F779E" w:rsidRPr="005D6684" w:rsidRDefault="004F779E" w:rsidP="004F779E">
      <w:pPr>
        <w:rPr>
          <w:sz w:val="14"/>
        </w:rPr>
      </w:pPr>
      <w:proofErr w:type="spellStart"/>
      <w:r w:rsidRPr="00B809EA">
        <w:rPr>
          <w:u w:val="single"/>
        </w:rPr>
        <w:t>Tousands</w:t>
      </w:r>
      <w:proofErr w:type="spellEnd"/>
      <w:r w:rsidRPr="00B809EA">
        <w:rPr>
          <w:u w:val="single"/>
        </w:rPr>
        <w:t xml:space="preserve"> of satellites and 1500 rocket bodies provide considerable </w:t>
      </w:r>
      <w:r w:rsidRPr="00B844AE">
        <w:rPr>
          <w:highlight w:val="green"/>
          <w:u w:val="single"/>
        </w:rPr>
        <w:t>mass</w:t>
      </w:r>
      <w:r w:rsidRPr="00B809EA">
        <w:rPr>
          <w:u w:val="single"/>
        </w:rPr>
        <w:t xml:space="preserve"> in LEO, which can </w:t>
      </w:r>
      <w:r w:rsidRPr="00B844AE">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B844AE">
        <w:rPr>
          <w:highlight w:val="green"/>
          <w:u w:val="single"/>
        </w:rPr>
        <w:t>the Kessler Syndrome</w:t>
      </w:r>
      <w:proofErr w:type="gramStart"/>
      <w:r w:rsidRPr="005D6684">
        <w:rPr>
          <w:sz w:val="14"/>
        </w:rPr>
        <w:t>3 .</w:t>
      </w:r>
      <w:proofErr w:type="gramEnd"/>
      <w:r w:rsidRPr="005D6684">
        <w:rPr>
          <w:sz w:val="14"/>
        </w:rPr>
        <w:t xml:space="preserve"> </w:t>
      </w:r>
      <w:proofErr w:type="spellStart"/>
      <w:r w:rsidRPr="005D6684">
        <w:rPr>
          <w:sz w:val="14"/>
        </w:rPr>
        <w:t>Tere</w:t>
      </w:r>
      <w:proofErr w:type="spellEnd"/>
      <w:r w:rsidRPr="005D6684">
        <w:rPr>
          <w:sz w:val="14"/>
        </w:rPr>
        <w:t xml:space="preserve"> are already over 12,000 trackable debris pieces in LEO, with these being typically 10 cm in diameter or larger. Including sizes down to 1 cm, there are about a million inferred debris pieces, all of which threaten satellites, </w:t>
      </w:r>
      <w:proofErr w:type="spellStart"/>
      <w:r w:rsidRPr="005D6684">
        <w:rPr>
          <w:sz w:val="14"/>
        </w:rPr>
        <w:t>spacecraf</w:t>
      </w:r>
      <w:proofErr w:type="spellEnd"/>
      <w:r w:rsidRPr="005D6684">
        <w:rPr>
          <w:sz w:val="14"/>
        </w:rPr>
        <w:t xml:space="preserve"> and astronauts due to their orbits crisscrossing at high relative speeds. </w:t>
      </w:r>
      <w:r w:rsidRPr="00B844AE">
        <w:rPr>
          <w:highlight w:val="green"/>
          <w:u w:val="single"/>
        </w:rPr>
        <w:t>Simulations</w:t>
      </w:r>
      <w:r w:rsidRPr="00B809EA">
        <w:rPr>
          <w:u w:val="single"/>
        </w:rPr>
        <w:t xml:space="preserve"> of the long-term evolution of debris </w:t>
      </w:r>
      <w:r w:rsidRPr="00B844AE">
        <w:rPr>
          <w:highlight w:val="green"/>
          <w:u w:val="single"/>
        </w:rPr>
        <w:t>suggest</w:t>
      </w:r>
      <w:r w:rsidRPr="00B809EA">
        <w:rPr>
          <w:u w:val="single"/>
        </w:rPr>
        <w:t xml:space="preserve"> that </w:t>
      </w:r>
      <w:r w:rsidRPr="00B844AE">
        <w:rPr>
          <w:highlight w:val="green"/>
          <w:u w:val="single"/>
        </w:rPr>
        <w:t xml:space="preserve">LEO is </w:t>
      </w:r>
      <w:r w:rsidRPr="00966BE3">
        <w:rPr>
          <w:u w:val="single"/>
        </w:rPr>
        <w:t xml:space="preserve">already </w:t>
      </w:r>
      <w:r w:rsidRPr="00B844AE">
        <w:rPr>
          <w:highlight w:val="green"/>
          <w:u w:val="single"/>
        </w:rPr>
        <w:t>in</w:t>
      </w:r>
      <w:r w:rsidRPr="00B809EA">
        <w:rPr>
          <w:u w:val="single"/>
        </w:rPr>
        <w:t xml:space="preserve"> the protracted </w:t>
      </w:r>
      <w:r w:rsidRPr="00B844AE">
        <w:rPr>
          <w:rStyle w:val="Emphasis"/>
          <w:highlight w:val="green"/>
        </w:rPr>
        <w:t>initial stages of</w:t>
      </w:r>
      <w:r w:rsidRPr="004762AB">
        <w:rPr>
          <w:rStyle w:val="Emphasis"/>
        </w:rPr>
        <w:t xml:space="preserve"> the </w:t>
      </w:r>
      <w:r w:rsidRPr="00B844AE">
        <w:rPr>
          <w:rStyle w:val="Emphasis"/>
          <w:highlight w:val="green"/>
        </w:rPr>
        <w:t>Kessler</w:t>
      </w:r>
      <w:r w:rsidRPr="004762AB">
        <w:rPr>
          <w:rStyle w:val="Emphasis"/>
        </w:rPr>
        <w:t xml:space="preserve"> Syndrome</w:t>
      </w:r>
      <w:r w:rsidRPr="00B809EA">
        <w:rPr>
          <w:u w:val="single"/>
        </w:rPr>
        <w:t xml:space="preserve">, </w:t>
      </w:r>
      <w:r w:rsidRPr="00B844AE">
        <w:rPr>
          <w:highlight w:val="green"/>
          <w:u w:val="single"/>
        </w:rPr>
        <w:t>but</w:t>
      </w:r>
      <w:r w:rsidRPr="00B809EA">
        <w:rPr>
          <w:u w:val="single"/>
        </w:rPr>
        <w:t xml:space="preserve"> that </w:t>
      </w:r>
      <w:r w:rsidRPr="00B844AE">
        <w:rPr>
          <w:highlight w:val="green"/>
          <w:u w:val="single"/>
        </w:rPr>
        <w:t>this could be managed</w:t>
      </w:r>
      <w:r w:rsidRPr="005D6684">
        <w:rPr>
          <w:sz w:val="14"/>
        </w:rPr>
        <w:t xml:space="preserve"> through active debris removal</w:t>
      </w:r>
      <w:proofErr w:type="gramStart"/>
      <w:r w:rsidRPr="005D6684">
        <w:rPr>
          <w:sz w:val="14"/>
        </w:rPr>
        <w:t>4 .</w:t>
      </w:r>
      <w:proofErr w:type="gramEnd"/>
      <w:r w:rsidRPr="005D6684">
        <w:rPr>
          <w:sz w:val="14"/>
        </w:rPr>
        <w:t xml:space="preserve"> </w:t>
      </w:r>
      <w:proofErr w:type="spellStart"/>
      <w:r w:rsidRPr="005D6684">
        <w:rPr>
          <w:sz w:val="14"/>
        </w:rPr>
        <w:t>Te</w:t>
      </w:r>
      <w:proofErr w:type="spellEnd"/>
      <w:r w:rsidRPr="005D6684">
        <w:rPr>
          <w:sz w:val="14"/>
        </w:rPr>
        <w:t xml:space="preserve"> addition of satellite mega-constellations and the general proliferation of low-cost satellites in LEO stresses the environment further5–</w:t>
      </w:r>
      <w:proofErr w:type="gramStart"/>
      <w:r w:rsidRPr="005D6684">
        <w:rPr>
          <w:sz w:val="14"/>
        </w:rPr>
        <w:t>8 .</w:t>
      </w:r>
      <w:proofErr w:type="gramEnd"/>
    </w:p>
    <w:p w14:paraId="1779EBEF" w14:textId="77777777" w:rsidR="004F779E" w:rsidRPr="005D6684" w:rsidRDefault="004F779E" w:rsidP="004F779E">
      <w:pPr>
        <w:rPr>
          <w:sz w:val="14"/>
        </w:rPr>
      </w:pPr>
      <w:r w:rsidRPr="005D6684">
        <w:rPr>
          <w:sz w:val="14"/>
        </w:rPr>
        <w:t>[Omitted Figures 1 and 2]</w:t>
      </w:r>
    </w:p>
    <w:p w14:paraId="3B5CDB6F" w14:textId="77777777" w:rsidR="004F779E" w:rsidRPr="005D6684" w:rsidRDefault="004F779E" w:rsidP="004F779E">
      <w:pPr>
        <w:rPr>
          <w:sz w:val="14"/>
        </w:rPr>
      </w:pPr>
      <w:r w:rsidRPr="005D6684">
        <w:rPr>
          <w:sz w:val="14"/>
        </w:rPr>
        <w:t>Results</w:t>
      </w:r>
    </w:p>
    <w:p w14:paraId="745B0039" w14:textId="77777777" w:rsidR="004F779E" w:rsidRPr="005D6684" w:rsidRDefault="004F779E" w:rsidP="004F779E">
      <w:pPr>
        <w:rPr>
          <w:sz w:val="14"/>
        </w:rPr>
      </w:pPr>
      <w:r w:rsidRPr="005D6684">
        <w:rPr>
          <w:sz w:val="14"/>
        </w:rPr>
        <w:t xml:space="preserve">The overall setting. </w:t>
      </w:r>
      <w:proofErr w:type="spellStart"/>
      <w:r w:rsidRPr="005D6684">
        <w:rPr>
          <w:sz w:val="14"/>
        </w:rPr>
        <w:t>Te</w:t>
      </w:r>
      <w:proofErr w:type="spellEnd"/>
      <w:r w:rsidRPr="005D6684">
        <w:rPr>
          <w:sz w:val="14"/>
        </w:rPr>
        <w:t xml:space="preserve"> </w:t>
      </w:r>
      <w:r w:rsidRPr="00B809EA">
        <w:rPr>
          <w:u w:val="single"/>
        </w:rPr>
        <w:t xml:space="preserve">rapid development of the space environment through </w:t>
      </w:r>
      <w:r w:rsidRPr="004762AB">
        <w:rPr>
          <w:rStyle w:val="Emphasis"/>
        </w:rPr>
        <w:t>mega-constellations</w:t>
      </w:r>
      <w:r w:rsidRPr="005D6684">
        <w:rPr>
          <w:u w:val="single"/>
        </w:rPr>
        <w:t xml:space="preserve">, predominately by the ongoing construction of </w:t>
      </w:r>
      <w:proofErr w:type="spellStart"/>
      <w:r w:rsidRPr="005D6684">
        <w:rPr>
          <w:u w:val="single"/>
        </w:rPr>
        <w:t>Starlink</w:t>
      </w:r>
      <w:proofErr w:type="spellEnd"/>
      <w:r w:rsidRPr="005D6684">
        <w:rPr>
          <w:u w:val="single"/>
        </w:rPr>
        <w:t>, is shown by the cumulative payload distribution function</w:t>
      </w:r>
      <w:r w:rsidRPr="005D6684">
        <w:rPr>
          <w:sz w:val="14"/>
        </w:rPr>
        <w:t xml:space="preserve"> (Fig. 1). From an environmental perspective, </w:t>
      </w:r>
      <w:r w:rsidRPr="005D6684">
        <w:rPr>
          <w:u w:val="single"/>
        </w:rPr>
        <w:t xml:space="preserve">the </w:t>
      </w:r>
      <w:r w:rsidRPr="00B844AE">
        <w:rPr>
          <w:highlight w:val="green"/>
          <w:u w:val="single"/>
        </w:rPr>
        <w:t>slope change</w:t>
      </w:r>
      <w:r w:rsidRPr="005D6684">
        <w:rPr>
          <w:u w:val="single"/>
        </w:rPr>
        <w:t xml:space="preserve"> in the distribution function </w:t>
      </w:r>
      <w:proofErr w:type="spellStart"/>
      <w:r w:rsidRPr="00B844AE">
        <w:rPr>
          <w:highlight w:val="green"/>
          <w:u w:val="single"/>
        </w:rPr>
        <w:t>defnes</w:t>
      </w:r>
      <w:proofErr w:type="spellEnd"/>
      <w:r w:rsidRPr="00B844AE">
        <w:rPr>
          <w:highlight w:val="green"/>
          <w:u w:val="single"/>
        </w:rPr>
        <w:t xml:space="preserve"> </w:t>
      </w:r>
      <w:proofErr w:type="spellStart"/>
      <w:r w:rsidRPr="00B844AE">
        <w:rPr>
          <w:rStyle w:val="Emphasis"/>
          <w:highlight w:val="green"/>
        </w:rPr>
        <w:t>NewSpace</w:t>
      </w:r>
      <w:proofErr w:type="spellEnd"/>
      <w:r w:rsidRPr="00B844AE">
        <w:rPr>
          <w:rStyle w:val="Emphasis"/>
          <w:highlight w:val="green"/>
        </w:rPr>
        <w:t>, an era of</w:t>
      </w:r>
      <w:r w:rsidRPr="004762AB">
        <w:rPr>
          <w:rStyle w:val="Emphasis"/>
        </w:rPr>
        <w:t xml:space="preserve"> dominance by </w:t>
      </w:r>
      <w:r w:rsidRPr="00B844AE">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w:t>
      </w:r>
      <w:proofErr w:type="spellStart"/>
      <w:r w:rsidRPr="005D6684">
        <w:rPr>
          <w:sz w:val="14"/>
        </w:rPr>
        <w:t>efects</w:t>
      </w:r>
      <w:proofErr w:type="spellEnd"/>
      <w:r w:rsidRPr="005D6684">
        <w:rPr>
          <w:sz w:val="14"/>
        </w:rPr>
        <w:t xml:space="preserve"> of the 2007 Chinese anti-satellite test and the 2009 Kosmos-2251/Iridium-33 collisions being evident on the graph.</w:t>
      </w:r>
    </w:p>
    <w:p w14:paraId="62246ECF" w14:textId="77777777" w:rsidR="004F779E" w:rsidRPr="005D6684" w:rsidRDefault="004F779E" w:rsidP="004F779E">
      <w:pPr>
        <w:rPr>
          <w:sz w:val="14"/>
        </w:rPr>
      </w:pPr>
      <w:r w:rsidRPr="005D6684">
        <w:rPr>
          <w:sz w:val="14"/>
        </w:rPr>
        <w:t xml:space="preserve">Although the volume of space is large, individual satellites and satellite systems have </w:t>
      </w:r>
      <w:proofErr w:type="spellStart"/>
      <w:r w:rsidRPr="005D6684">
        <w:rPr>
          <w:sz w:val="14"/>
        </w:rPr>
        <w:t>specifc</w:t>
      </w:r>
      <w:proofErr w:type="spellEnd"/>
      <w:r w:rsidRPr="005D6684">
        <w:rPr>
          <w:sz w:val="14"/>
        </w:rPr>
        <w:t xml:space="preserve"> functions, with associated altitudes and inclinations (Fig. 2). Tis increases congestion and requires active management for station keeping and collision avoidance</w:t>
      </w:r>
      <w:proofErr w:type="gramStart"/>
      <w:r w:rsidRPr="005D6684">
        <w:rPr>
          <w:sz w:val="14"/>
        </w:rPr>
        <w:t>9 ,</w:t>
      </w:r>
      <w:proofErr w:type="gramEnd"/>
      <w:r w:rsidRPr="005D6684">
        <w:rPr>
          <w:sz w:val="14"/>
        </w:rPr>
        <w:t xml:space="preserve">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w:t>
      </w:r>
      <w:r w:rsidRPr="005D6684">
        <w:rPr>
          <w:sz w:val="14"/>
        </w:rPr>
        <w:lastRenderedPageBreak/>
        <w:t xml:space="preserve">Agency moved an Earth observation satellite to avoid colliding with a </w:t>
      </w:r>
      <w:proofErr w:type="spellStart"/>
      <w:r w:rsidRPr="005D6684">
        <w:rPr>
          <w:sz w:val="14"/>
        </w:rPr>
        <w:t>Starlink</w:t>
      </w:r>
      <w:proofErr w:type="spellEnd"/>
      <w:r w:rsidRPr="005D6684">
        <w:rPr>
          <w:sz w:val="14"/>
        </w:rPr>
        <w:t xml:space="preserve"> satellite, </w:t>
      </w:r>
      <w:proofErr w:type="spellStart"/>
      <w:r w:rsidRPr="005D6684">
        <w:rPr>
          <w:sz w:val="14"/>
        </w:rPr>
        <w:t>afer</w:t>
      </w:r>
      <w:proofErr w:type="spellEnd"/>
      <w:r w:rsidRPr="005D6684">
        <w:rPr>
          <w:sz w:val="14"/>
        </w:rPr>
        <w:t xml:space="preserve">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2ABBEED1" w14:textId="77777777" w:rsidR="004F779E" w:rsidRPr="005D6684" w:rsidRDefault="004F779E" w:rsidP="004F779E">
      <w:pPr>
        <w:rPr>
          <w:sz w:val="14"/>
        </w:rPr>
      </w:pPr>
      <w:r w:rsidRPr="005D6684">
        <w:rPr>
          <w:sz w:val="14"/>
        </w:rPr>
        <w:t xml:space="preserve">When completed, </w:t>
      </w:r>
      <w:proofErr w:type="spellStart"/>
      <w:r w:rsidRPr="005D6684">
        <w:rPr>
          <w:sz w:val="14"/>
        </w:rPr>
        <w:t>Starlink</w:t>
      </w:r>
      <w:proofErr w:type="spellEnd"/>
      <w:r w:rsidRPr="005D6684">
        <w:rPr>
          <w:sz w:val="14"/>
        </w:rPr>
        <w:t xml:space="preserve"> will include about as many satellites as there are trackable debris pieces today, while its total mass will equal all the mass currently in LEO—over 3000 </w:t>
      </w:r>
      <w:proofErr w:type="spellStart"/>
      <w:r w:rsidRPr="005D6684">
        <w:rPr>
          <w:sz w:val="14"/>
        </w:rPr>
        <w:t>tonnes</w:t>
      </w:r>
      <w:proofErr w:type="spellEnd"/>
      <w:r w:rsidRPr="005D6684">
        <w:rPr>
          <w:sz w:val="14"/>
        </w:rPr>
        <w:t xml:space="preserve">. </w:t>
      </w:r>
      <w:proofErr w:type="spellStart"/>
      <w:r w:rsidRPr="005D6684">
        <w:rPr>
          <w:sz w:val="14"/>
        </w:rPr>
        <w:t>Te</w:t>
      </w:r>
      <w:proofErr w:type="spellEnd"/>
      <w:r w:rsidRPr="005D6684">
        <w:rPr>
          <w:sz w:val="14"/>
        </w:rPr>
        <w:t xml:space="preserve"> satellites will be placed in narrow orbital shells, creating unprecedented congestion, with 1258 already in orbit (as of 30 March 2021). </w:t>
      </w:r>
      <w:proofErr w:type="spellStart"/>
      <w:r w:rsidRPr="005D6684">
        <w:rPr>
          <w:sz w:val="14"/>
        </w:rPr>
        <w:t>OneWeb</w:t>
      </w:r>
      <w:proofErr w:type="spellEnd"/>
      <w:r w:rsidRPr="005D6684">
        <w:rPr>
          <w:sz w:val="14"/>
        </w:rPr>
        <w:t xml:space="preserve"> has already placed an initial 146 satellites, and Amazon, </w:t>
      </w:r>
      <w:proofErr w:type="spellStart"/>
      <w:r w:rsidRPr="005D6684">
        <w:rPr>
          <w:sz w:val="14"/>
        </w:rPr>
        <w:t>Telesat</w:t>
      </w:r>
      <w:proofErr w:type="spellEnd"/>
      <w:r w:rsidRPr="005D6684">
        <w:rPr>
          <w:sz w:val="14"/>
        </w:rPr>
        <w:t xml:space="preserve">, GW and other companies, operating under </w:t>
      </w:r>
      <w:proofErr w:type="spellStart"/>
      <w:r w:rsidRPr="005D6684">
        <w:rPr>
          <w:sz w:val="14"/>
        </w:rPr>
        <w:t>diferent</w:t>
      </w:r>
      <w:proofErr w:type="spellEnd"/>
      <w:r w:rsidRPr="005D6684">
        <w:rPr>
          <w:sz w:val="14"/>
        </w:rPr>
        <w:t xml:space="preserve"> national regulatory regimes, are soon likely to follow.</w:t>
      </w:r>
    </w:p>
    <w:p w14:paraId="06C585D2" w14:textId="77777777" w:rsidR="004F779E" w:rsidRPr="005D6684" w:rsidRDefault="004F779E" w:rsidP="004F779E">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966BE3">
        <w:rPr>
          <w:u w:val="single"/>
        </w:rPr>
        <w:t xml:space="preserve">actively </w:t>
      </w:r>
      <w:r w:rsidRPr="00B844AE">
        <w:rPr>
          <w:highlight w:val="green"/>
          <w:u w:val="single"/>
        </w:rPr>
        <w:t>de-orbit</w:t>
      </w:r>
      <w:r w:rsidRPr="005D6684">
        <w:rPr>
          <w:u w:val="single"/>
        </w:rPr>
        <w:t xml:space="preserve"> its satellites at the end of their 5–6-year operational lives. However, this process </w:t>
      </w:r>
      <w:r w:rsidRPr="00B844AE">
        <w:rPr>
          <w:highlight w:val="green"/>
          <w:u w:val="single"/>
        </w:rPr>
        <w:t>takes 6 months</w:t>
      </w:r>
      <w:r w:rsidRPr="005D6684">
        <w:rPr>
          <w:u w:val="single"/>
        </w:rPr>
        <w:t xml:space="preserve">, so roughly 10% will be de-orbiting at any time. If other companies do likewise, </w:t>
      </w:r>
      <w:r w:rsidRPr="00B844AE">
        <w:rPr>
          <w:highlight w:val="green"/>
          <w:u w:val="single"/>
        </w:rPr>
        <w:t xml:space="preserve">thousands </w:t>
      </w:r>
      <w:r w:rsidRPr="005D6684">
        <w:rPr>
          <w:u w:val="single"/>
        </w:rPr>
        <w:t xml:space="preserve">of de-orbiting satellites will be </w:t>
      </w:r>
      <w:r w:rsidRPr="00934304">
        <w:rPr>
          <w:rStyle w:val="Emphasis"/>
        </w:rPr>
        <w:t xml:space="preserve">slowly </w:t>
      </w:r>
      <w:r w:rsidRPr="00B844AE">
        <w:rPr>
          <w:rStyle w:val="Emphasis"/>
          <w:highlight w:val="green"/>
        </w:rPr>
        <w:t>passing through</w:t>
      </w:r>
      <w:r w:rsidRPr="00934304">
        <w:rPr>
          <w:rStyle w:val="Emphasis"/>
        </w:rPr>
        <w:t xml:space="preserve"> the </w:t>
      </w:r>
      <w:r w:rsidRPr="00B844AE">
        <w:rPr>
          <w:rStyle w:val="Emphasis"/>
          <w:highlight w:val="green"/>
        </w:rPr>
        <w:t>same</w:t>
      </w:r>
      <w:r w:rsidRPr="00934304">
        <w:rPr>
          <w:rStyle w:val="Emphasis"/>
        </w:rPr>
        <w:t xml:space="preserve"> congested </w:t>
      </w:r>
      <w:r w:rsidRPr="00B844AE">
        <w:rPr>
          <w:rStyle w:val="Emphasis"/>
          <w:highlight w:val="green"/>
        </w:rPr>
        <w:t>space, posing collision risks</w:t>
      </w:r>
      <w:r w:rsidRPr="005D6684">
        <w:rPr>
          <w:sz w:val="14"/>
        </w:rPr>
        <w:t xml:space="preserve">. Failures will increase these numbers, although the long-term failure rate is </w:t>
      </w:r>
      <w:proofErr w:type="spellStart"/>
      <w:r w:rsidRPr="005D6684">
        <w:rPr>
          <w:sz w:val="14"/>
        </w:rPr>
        <w:t>difcult</w:t>
      </w:r>
      <w:proofErr w:type="spellEnd"/>
      <w:r w:rsidRPr="005D6684">
        <w:rPr>
          <w:sz w:val="14"/>
        </w:rPr>
        <w:t xml:space="preserve"> to project. Figure 3 is </w:t>
      </w:r>
      <w:proofErr w:type="gramStart"/>
      <w:r w:rsidRPr="005D6684">
        <w:rPr>
          <w:sz w:val="14"/>
        </w:rPr>
        <w:t>similar to</w:t>
      </w:r>
      <w:proofErr w:type="gramEnd"/>
      <w:r w:rsidRPr="005D6684">
        <w:rPr>
          <w:sz w:val="14"/>
        </w:rPr>
        <w:t xml:space="preserve"> the righthand portion of Fig. 2 but includes the </w:t>
      </w:r>
      <w:proofErr w:type="spellStart"/>
      <w:r w:rsidRPr="005D6684">
        <w:rPr>
          <w:sz w:val="14"/>
        </w:rPr>
        <w:t>Starlink</w:t>
      </w:r>
      <w:proofErr w:type="spellEnd"/>
      <w:r w:rsidRPr="005D6684">
        <w:rPr>
          <w:sz w:val="14"/>
        </w:rPr>
        <w:t xml:space="preserve"> and </w:t>
      </w:r>
      <w:proofErr w:type="spellStart"/>
      <w:r w:rsidRPr="005D6684">
        <w:rPr>
          <w:sz w:val="14"/>
        </w:rPr>
        <w:t>OneWeb</w:t>
      </w:r>
      <w:proofErr w:type="spellEnd"/>
      <w:r w:rsidRPr="005D6684">
        <w:rPr>
          <w:sz w:val="14"/>
        </w:rPr>
        <w:t xml:space="preserve"> </w:t>
      </w:r>
      <w:proofErr w:type="spellStart"/>
      <w:r w:rsidRPr="005D6684">
        <w:rPr>
          <w:sz w:val="14"/>
        </w:rPr>
        <w:t>megaconstellations</w:t>
      </w:r>
      <w:proofErr w:type="spellEnd"/>
      <w:r w:rsidRPr="005D6684">
        <w:rPr>
          <w:sz w:val="14"/>
        </w:rPr>
        <w:t xml:space="preserve"> as fled (and amended) with the FCC (see “Methods”). </w:t>
      </w:r>
      <w:proofErr w:type="spellStart"/>
      <w:r w:rsidRPr="005D6684">
        <w:rPr>
          <w:sz w:val="14"/>
        </w:rPr>
        <w:t>Te</w:t>
      </w:r>
      <w:proofErr w:type="spellEnd"/>
      <w:r w:rsidRPr="005D6684">
        <w:rPr>
          <w:sz w:val="14"/>
        </w:rPr>
        <w:t xml:space="preserve"> large density spikes show that some shells will have satellite number densities in excess of n = 10−6 km−</w:t>
      </w:r>
      <w:proofErr w:type="gramStart"/>
      <w:r w:rsidRPr="005D6684">
        <w:rPr>
          <w:sz w:val="14"/>
        </w:rPr>
        <w:t>3 .</w:t>
      </w:r>
      <w:proofErr w:type="gramEnd"/>
    </w:p>
    <w:p w14:paraId="62AB7E1D" w14:textId="77777777" w:rsidR="004F779E" w:rsidRPr="005D6684" w:rsidRDefault="004F779E" w:rsidP="004F779E">
      <w:pPr>
        <w:rPr>
          <w:sz w:val="14"/>
        </w:rPr>
      </w:pPr>
      <w:r w:rsidRPr="00B844AE">
        <w:rPr>
          <w:rStyle w:val="Emphasis"/>
          <w:highlight w:val="green"/>
        </w:rPr>
        <w:t>Deorbiting</w:t>
      </w:r>
      <w:r w:rsidRPr="00934304">
        <w:rPr>
          <w:rStyle w:val="Emphasis"/>
        </w:rPr>
        <w:t xml:space="preserve"> satellites</w:t>
      </w:r>
      <w:r w:rsidRPr="005D6684">
        <w:rPr>
          <w:u w:val="single"/>
        </w:rPr>
        <w:t xml:space="preserve"> will be </w:t>
      </w:r>
      <w:proofErr w:type="gramStart"/>
      <w:r w:rsidRPr="005D6684">
        <w:rPr>
          <w:u w:val="single"/>
        </w:rPr>
        <w:t>tracked</w:t>
      </w:r>
      <w:proofErr w:type="gramEnd"/>
      <w:r w:rsidRPr="005D6684">
        <w:rPr>
          <w:u w:val="single"/>
        </w:rPr>
        <w:t xml:space="preserve"> and operational satellites can </w:t>
      </w:r>
      <w:proofErr w:type="spellStart"/>
      <w:r w:rsidRPr="005D6684">
        <w:rPr>
          <w:u w:val="single"/>
        </w:rPr>
        <w:t>manoeuvre</w:t>
      </w:r>
      <w:proofErr w:type="spellEnd"/>
      <w:r w:rsidRPr="005D6684">
        <w:rPr>
          <w:u w:val="single"/>
        </w:rPr>
        <w:t xml:space="preserve"> to avoid close conjunctions</w:t>
      </w:r>
      <w:r w:rsidRPr="005D6684">
        <w:rPr>
          <w:sz w:val="14"/>
        </w:rPr>
        <w:t xml:space="preserve">. However, this </w:t>
      </w:r>
      <w:r w:rsidRPr="00B844AE">
        <w:rPr>
          <w:highlight w:val="green"/>
          <w:u w:val="single"/>
        </w:rPr>
        <w:t>depends on</w:t>
      </w:r>
      <w:r w:rsidRPr="005D6684">
        <w:rPr>
          <w:u w:val="single"/>
        </w:rPr>
        <w:t xml:space="preserve"> ongoing </w:t>
      </w:r>
      <w:r w:rsidRPr="00B844AE">
        <w:rPr>
          <w:rStyle w:val="Emphasis"/>
          <w:highlight w:val="green"/>
        </w:rPr>
        <w:t>communication</w:t>
      </w:r>
      <w:r w:rsidRPr="00B844AE">
        <w:rPr>
          <w:highlight w:val="green"/>
          <w:u w:val="single"/>
        </w:rPr>
        <w:t xml:space="preserve"> and </w:t>
      </w:r>
      <w:r w:rsidRPr="00B844AE">
        <w:rPr>
          <w:rStyle w:val="Emphasis"/>
          <w:highlight w:val="green"/>
        </w:rPr>
        <w:t>cooperation</w:t>
      </w:r>
      <w:r w:rsidRPr="005D6684">
        <w:rPr>
          <w:u w:val="single"/>
        </w:rPr>
        <w:t xml:space="preserve"> between operators, </w:t>
      </w:r>
      <w:r w:rsidRPr="00B844AE">
        <w:rPr>
          <w:highlight w:val="green"/>
          <w:u w:val="single"/>
        </w:rPr>
        <w:t>which</w:t>
      </w:r>
      <w:r w:rsidRPr="005D6684">
        <w:rPr>
          <w:u w:val="single"/>
        </w:rPr>
        <w:t xml:space="preserve"> at present </w:t>
      </w:r>
      <w:r w:rsidRPr="00B844AE">
        <w:rPr>
          <w:highlight w:val="green"/>
          <w:u w:val="single"/>
        </w:rPr>
        <w:t xml:space="preserve">is </w:t>
      </w:r>
      <w:r w:rsidRPr="00966BE3">
        <w:rPr>
          <w:u w:val="single"/>
        </w:rPr>
        <w:t>ad hoc</w:t>
      </w:r>
      <w:r w:rsidRPr="005D6684">
        <w:rPr>
          <w:u w:val="single"/>
        </w:rPr>
        <w:t xml:space="preserve"> and </w:t>
      </w:r>
      <w:r w:rsidRPr="00B844AE">
        <w:rPr>
          <w:highlight w:val="green"/>
          <w:u w:val="single"/>
        </w:rPr>
        <w:t>voluntary</w:t>
      </w:r>
      <w:r w:rsidRPr="005D6684">
        <w:rPr>
          <w:u w:val="single"/>
        </w:rPr>
        <w:t>.</w:t>
      </w:r>
      <w:r w:rsidRPr="005D6684">
        <w:rPr>
          <w:sz w:val="14"/>
        </w:rPr>
        <w:t xml:space="preserve"> A recent letter12 to the FCC from SpaceX suggests that some companies might be less-</w:t>
      </w:r>
      <w:proofErr w:type="spellStart"/>
      <w:r w:rsidRPr="005D6684">
        <w:rPr>
          <w:sz w:val="14"/>
        </w:rPr>
        <w:t>thanfully</w:t>
      </w:r>
      <w:proofErr w:type="spellEnd"/>
      <w:r w:rsidRPr="005D6684">
        <w:rPr>
          <w:sz w:val="14"/>
        </w:rPr>
        <w:t xml:space="preserve"> transparent about events13 in LEO.</w:t>
      </w:r>
    </w:p>
    <w:p w14:paraId="6811FA8C" w14:textId="77777777" w:rsidR="004F779E" w:rsidRPr="005D6684" w:rsidRDefault="004F779E" w:rsidP="004F779E">
      <w:pPr>
        <w:rPr>
          <w:sz w:val="14"/>
        </w:rPr>
      </w:pPr>
      <w:r w:rsidRPr="005D6684">
        <w:rPr>
          <w:sz w:val="14"/>
        </w:rPr>
        <w:t xml:space="preserve">Despite the congestion and </w:t>
      </w:r>
      <w:proofErr w:type="spellStart"/>
      <w:r w:rsidRPr="005D6684">
        <w:rPr>
          <w:sz w:val="14"/>
        </w:rPr>
        <w:t>trafc</w:t>
      </w:r>
      <w:proofErr w:type="spellEnd"/>
      <w:r w:rsidRPr="005D6684">
        <w:rPr>
          <w:sz w:val="14"/>
        </w:rPr>
        <w:t xml:space="preserve"> management challenges, FCC flings by SpaceX suggest that </w:t>
      </w:r>
      <w:r w:rsidRPr="005D6684">
        <w:rPr>
          <w:u w:val="single"/>
        </w:rPr>
        <w:t xml:space="preserve">collision avoidance </w:t>
      </w:r>
      <w:proofErr w:type="spellStart"/>
      <w:r w:rsidRPr="005D6684">
        <w:rPr>
          <w:u w:val="single"/>
        </w:rPr>
        <w:t>manoeuvres</w:t>
      </w:r>
      <w:proofErr w:type="spellEnd"/>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B844AE">
        <w:rPr>
          <w:highlight w:val="green"/>
          <w:u w:val="single"/>
        </w:rPr>
        <w:t>not account for untracked debris</w:t>
      </w:r>
      <w:proofErr w:type="gramStart"/>
      <w:r w:rsidRPr="005D6684">
        <w:rPr>
          <w:sz w:val="14"/>
        </w:rPr>
        <w:t>6 ,</w:t>
      </w:r>
      <w:proofErr w:type="gramEnd"/>
      <w:r w:rsidRPr="005D6684">
        <w:rPr>
          <w:sz w:val="14"/>
        </w:rPr>
        <w:t xml:space="preserve"> including untracked debris decaying through the shells used by </w:t>
      </w:r>
      <w:proofErr w:type="spellStart"/>
      <w:r w:rsidRPr="005D6684">
        <w:rPr>
          <w:sz w:val="14"/>
        </w:rPr>
        <w:t>Starlink</w:t>
      </w:r>
      <w:proofErr w:type="spellEnd"/>
      <w:r w:rsidRPr="005D6684">
        <w:rPr>
          <w:sz w:val="14"/>
        </w:rPr>
        <w:t xml:space="preserve">. Using simple estimates (see “Methods”), the probability that a single piece of untracked debris will hit any satellite in the </w:t>
      </w:r>
      <w:proofErr w:type="spellStart"/>
      <w:r w:rsidRPr="005D6684">
        <w:rPr>
          <w:sz w:val="14"/>
        </w:rPr>
        <w:t>Starlink</w:t>
      </w:r>
      <w:proofErr w:type="spellEnd"/>
      <w:r w:rsidRPr="005D6684">
        <w:rPr>
          <w:sz w:val="14"/>
        </w:rPr>
        <w:t xml:space="preserve"> 550 km shell is about 0.003 </w:t>
      </w:r>
      <w:proofErr w:type="spellStart"/>
      <w:r w:rsidRPr="005D6684">
        <w:rPr>
          <w:sz w:val="14"/>
        </w:rPr>
        <w:t>afer</w:t>
      </w:r>
      <w:proofErr w:type="spellEnd"/>
      <w:r w:rsidRPr="005D6684">
        <w:rPr>
          <w:sz w:val="14"/>
        </w:rPr>
        <w:t xml:space="preserve">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14C5A8CD" w14:textId="77777777" w:rsidR="004F779E" w:rsidRPr="005D6684" w:rsidRDefault="004F779E" w:rsidP="004F779E">
      <w:pPr>
        <w:rPr>
          <w:sz w:val="14"/>
        </w:rPr>
      </w:pPr>
      <w:r w:rsidRPr="00B844AE">
        <w:rPr>
          <w:highlight w:val="green"/>
          <w:u w:val="single"/>
        </w:rPr>
        <w:t>Fragmentation</w:t>
      </w:r>
      <w:r w:rsidRPr="005D6684">
        <w:rPr>
          <w:u w:val="single"/>
        </w:rPr>
        <w:t xml:space="preserve"> events are </w:t>
      </w:r>
      <w:r w:rsidRPr="00B844AE">
        <w:rPr>
          <w:rStyle w:val="Emphasis"/>
          <w:highlight w:val="green"/>
        </w:rPr>
        <w:t xml:space="preserve">not </w:t>
      </w:r>
      <w:proofErr w:type="spellStart"/>
      <w:r w:rsidRPr="00B844AE">
        <w:rPr>
          <w:rStyle w:val="Emphasis"/>
          <w:highlight w:val="green"/>
        </w:rPr>
        <w:t>confned</w:t>
      </w:r>
      <w:proofErr w:type="spellEnd"/>
      <w:r w:rsidRPr="00934304">
        <w:rPr>
          <w:rStyle w:val="Emphasis"/>
        </w:rPr>
        <w:t xml:space="preserve"> to their local orbits</w:t>
      </w:r>
      <w:r w:rsidRPr="005D6684">
        <w:rPr>
          <w:sz w:val="14"/>
        </w:rPr>
        <w:t xml:space="preserve">, either. </w:t>
      </w:r>
      <w:proofErr w:type="spellStart"/>
      <w:r w:rsidRPr="005D6684">
        <w:rPr>
          <w:sz w:val="14"/>
        </w:rPr>
        <w:t>Te</w:t>
      </w:r>
      <w:proofErr w:type="spellEnd"/>
      <w:r w:rsidRPr="005D6684">
        <w:rPr>
          <w:sz w:val="14"/>
        </w:rPr>
        <w:t xml:space="preserve"> India 2019 ASAT test was conducted at an altitude below 300 km in an </w:t>
      </w:r>
      <w:proofErr w:type="spellStart"/>
      <w:r w:rsidRPr="005D6684">
        <w:rPr>
          <w:sz w:val="14"/>
        </w:rPr>
        <w:t>efort</w:t>
      </w:r>
      <w:proofErr w:type="spellEnd"/>
      <w:r w:rsidRPr="005D6684">
        <w:rPr>
          <w:sz w:val="14"/>
        </w:rPr>
        <w:t xml:space="preserve"> to minimize long-lived debris. Nevertheless, debris was placed on orbits with apogees </w:t>
      </w:r>
      <w:proofErr w:type="gramStart"/>
      <w:r w:rsidRPr="005D6684">
        <w:rPr>
          <w:sz w:val="14"/>
        </w:rPr>
        <w:t>in excess of</w:t>
      </w:r>
      <w:proofErr w:type="gramEnd"/>
      <w:r w:rsidRPr="005D6684">
        <w:rPr>
          <w:sz w:val="14"/>
        </w:rPr>
        <w:t xml:space="preserve"> 1000 km. As of 30 March 2021, three tracked debris pieces remain in orbit14. Such long-lived debris has high eccentricities, and thus can cross multiple orbital shells twice per orbit. A major fragmentation event from a single satellite could </w:t>
      </w:r>
      <w:proofErr w:type="spellStart"/>
      <w:r w:rsidRPr="005D6684">
        <w:rPr>
          <w:sz w:val="14"/>
        </w:rPr>
        <w:t>afect</w:t>
      </w:r>
      <w:proofErr w:type="spellEnd"/>
      <w:r w:rsidRPr="005D6684">
        <w:rPr>
          <w:sz w:val="14"/>
        </w:rPr>
        <w:t xml:space="preserve"> all operators in LEO.</w:t>
      </w:r>
    </w:p>
    <w:p w14:paraId="7DE96F13" w14:textId="77777777" w:rsidR="004F779E" w:rsidRDefault="004F779E" w:rsidP="004F779E">
      <w:pPr>
        <w:pStyle w:val="Heading4"/>
      </w:pPr>
      <w:r>
        <w:t xml:space="preserve">Rivalrous orbits create space conflict and </w:t>
      </w:r>
      <w:r w:rsidRPr="0082664C">
        <w:rPr>
          <w:u w:val="single"/>
        </w:rPr>
        <w:t>turn</w:t>
      </w:r>
      <w:r>
        <w:t xml:space="preserve"> good satellites.</w:t>
      </w:r>
    </w:p>
    <w:p w14:paraId="7F572B5A" w14:textId="77777777" w:rsidR="004F779E" w:rsidRPr="004254A0" w:rsidRDefault="004F779E" w:rsidP="004F779E">
      <w:r w:rsidRPr="004254A0">
        <w:rPr>
          <w:rStyle w:val="Style13ptBold"/>
        </w:rPr>
        <w:t>Samson 22</w:t>
      </w:r>
      <w:r>
        <w:t xml:space="preserve"> – </w:t>
      </w:r>
      <w:r w:rsidRPr="004254A0">
        <w:t>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w:t>
      </w:r>
      <w:r>
        <w:t xml:space="preserve"> 1/17/22. [Bulletin of the Atomic Scientists, “</w:t>
      </w:r>
      <w:r w:rsidRPr="004254A0">
        <w:t>The complicating role of the private sector in space</w:t>
      </w:r>
      <w:r>
        <w:t xml:space="preserve">,” DOI: </w:t>
      </w:r>
      <w:r w:rsidRPr="004254A0">
        <w:t>10.1080/00963402.2021.2014229</w:t>
      </w:r>
      <w:r>
        <w:t>] Justin</w:t>
      </w:r>
    </w:p>
    <w:p w14:paraId="4E271AD9" w14:textId="77777777" w:rsidR="004F779E" w:rsidRPr="004254A0" w:rsidRDefault="004F779E" w:rsidP="004F779E">
      <w:pPr>
        <w:rPr>
          <w:sz w:val="14"/>
        </w:rPr>
      </w:pPr>
      <w:r w:rsidRPr="004254A0">
        <w:rPr>
          <w:sz w:val="14"/>
        </w:rPr>
        <w:t xml:space="preserve">At this exact moment, </w:t>
      </w:r>
      <w:r w:rsidRPr="004254A0">
        <w:rPr>
          <w:u w:val="single"/>
        </w:rPr>
        <w:t xml:space="preserve">we are seeing the </w:t>
      </w:r>
      <w:r w:rsidRPr="00E815A8">
        <w:rPr>
          <w:u w:val="single"/>
        </w:rPr>
        <w:t xml:space="preserve">increasing </w:t>
      </w:r>
      <w:r w:rsidRPr="00E815A8">
        <w:rPr>
          <w:rStyle w:val="Emphasis"/>
        </w:rPr>
        <w:t>dominance</w:t>
      </w:r>
      <w:r w:rsidRPr="00E815A8">
        <w:rPr>
          <w:u w:val="single"/>
        </w:rPr>
        <w:t xml:space="preserve"> of </w:t>
      </w:r>
      <w:r w:rsidRPr="00B844AE">
        <w:rPr>
          <w:highlight w:val="green"/>
          <w:u w:val="single"/>
        </w:rPr>
        <w:t xml:space="preserve">commercial </w:t>
      </w:r>
      <w:r w:rsidRPr="004254A0">
        <w:rPr>
          <w:u w:val="single"/>
        </w:rPr>
        <w:t xml:space="preserve">actors in space – specifically the </w:t>
      </w:r>
      <w:r w:rsidRPr="0082664C">
        <w:rPr>
          <w:rStyle w:val="Emphasis"/>
        </w:rPr>
        <w:t>rise</w:t>
      </w:r>
      <w:r w:rsidRPr="004254A0">
        <w:rPr>
          <w:u w:val="single"/>
        </w:rPr>
        <w:t xml:space="preserve"> of </w:t>
      </w:r>
      <w:r w:rsidRPr="00B844AE">
        <w:rPr>
          <w:rStyle w:val="Emphasis"/>
          <w:highlight w:val="green"/>
        </w:rPr>
        <w:t>mega-constellations</w:t>
      </w:r>
      <w:r w:rsidRPr="004254A0">
        <w:rPr>
          <w:sz w:val="14"/>
        </w:rPr>
        <w:t xml:space="preserve">, </w:t>
      </w:r>
      <w:r w:rsidRPr="004254A0">
        <w:rPr>
          <w:u w:val="single"/>
        </w:rPr>
        <w:t xml:space="preserve">or large numbers of small </w:t>
      </w:r>
      <w:r w:rsidRPr="0082664C">
        <w:rPr>
          <w:rStyle w:val="Emphasis"/>
        </w:rPr>
        <w:t>satellites</w:t>
      </w:r>
      <w:r w:rsidRPr="004254A0">
        <w:rPr>
          <w:u w:val="single"/>
        </w:rPr>
        <w:t xml:space="preserve"> flying in </w:t>
      </w:r>
      <w:r w:rsidRPr="0082664C">
        <w:rPr>
          <w:rStyle w:val="Emphasis"/>
        </w:rPr>
        <w:t>formation</w:t>
      </w:r>
      <w:r w:rsidRPr="004254A0">
        <w:rPr>
          <w:u w:val="single"/>
        </w:rPr>
        <w:t xml:space="preserve"> to provide global coverage for a variety of </w:t>
      </w:r>
      <w:r w:rsidRPr="0082664C">
        <w:rPr>
          <w:rStyle w:val="Emphasis"/>
        </w:rPr>
        <w:t>governmental</w:t>
      </w:r>
      <w:r w:rsidRPr="004254A0">
        <w:rPr>
          <w:u w:val="single"/>
        </w:rPr>
        <w:t xml:space="preserve"> and </w:t>
      </w:r>
      <w:r w:rsidRPr="0082664C">
        <w:rPr>
          <w:rStyle w:val="Emphasis"/>
        </w:rPr>
        <w:t>commercial</w:t>
      </w:r>
      <w:r w:rsidRPr="004254A0">
        <w:rPr>
          <w:u w:val="single"/>
        </w:rPr>
        <w:t xml:space="preserve"> uses, including both </w:t>
      </w:r>
      <w:r w:rsidRPr="0082664C">
        <w:rPr>
          <w:rStyle w:val="Emphasis"/>
        </w:rPr>
        <w:t>communications</w:t>
      </w:r>
      <w:r w:rsidRPr="004254A0">
        <w:rPr>
          <w:u w:val="single"/>
        </w:rPr>
        <w:t xml:space="preserve"> and Earth </w:t>
      </w:r>
      <w:r w:rsidRPr="0082664C">
        <w:rPr>
          <w:rStyle w:val="Emphasis"/>
        </w:rPr>
        <w:t>observation</w:t>
      </w:r>
      <w:r w:rsidRPr="004254A0">
        <w:rPr>
          <w:sz w:val="14"/>
        </w:rPr>
        <w:t xml:space="preserve">. Consequently, </w:t>
      </w:r>
      <w:r w:rsidRPr="004254A0">
        <w:rPr>
          <w:u w:val="single"/>
        </w:rPr>
        <w:t xml:space="preserve">the </w:t>
      </w:r>
      <w:r w:rsidRPr="0082664C">
        <w:rPr>
          <w:rStyle w:val="Emphasis"/>
        </w:rPr>
        <w:t>fundamental</w:t>
      </w:r>
      <w:r w:rsidRPr="004254A0">
        <w:rPr>
          <w:u w:val="single"/>
        </w:rPr>
        <w:t xml:space="preserve"> nature of </w:t>
      </w:r>
      <w:r w:rsidRPr="00E815A8">
        <w:rPr>
          <w:u w:val="single"/>
        </w:rPr>
        <w:t xml:space="preserve">space </w:t>
      </w:r>
      <w:proofErr w:type="gramStart"/>
      <w:r w:rsidRPr="00E815A8">
        <w:rPr>
          <w:u w:val="single"/>
        </w:rPr>
        <w:t>is changing,</w:t>
      </w:r>
      <w:proofErr w:type="gramEnd"/>
      <w:r w:rsidRPr="00E815A8">
        <w:rPr>
          <w:u w:val="single"/>
        </w:rPr>
        <w:t xml:space="preserve"> to one of a domain </w:t>
      </w:r>
      <w:r w:rsidRPr="00E815A8">
        <w:rPr>
          <w:rStyle w:val="Emphasis"/>
        </w:rPr>
        <w:t>dominated</w:t>
      </w:r>
      <w:r w:rsidRPr="00E815A8">
        <w:rPr>
          <w:u w:val="single"/>
        </w:rPr>
        <w:t xml:space="preserve"> by </w:t>
      </w:r>
      <w:r w:rsidRPr="00E815A8">
        <w:rPr>
          <w:rStyle w:val="Emphasis"/>
        </w:rPr>
        <w:t>commercial</w:t>
      </w:r>
      <w:r w:rsidRPr="00E815A8">
        <w:rPr>
          <w:u w:val="single"/>
        </w:rPr>
        <w:t xml:space="preserve"> actors</w:t>
      </w:r>
      <w:r w:rsidRPr="00E815A8">
        <w:rPr>
          <w:sz w:val="14"/>
        </w:rPr>
        <w:t>. This change will have major consequences for international stability, both in terms of how it demonstrates that the old governance structure for space is being left behind – and how it highlights Russia’s declining</w:t>
      </w:r>
      <w:r w:rsidRPr="004254A0">
        <w:rPr>
          <w:sz w:val="14"/>
        </w:rPr>
        <w:t xml:space="preserve"> rank in global space powers. </w:t>
      </w:r>
      <w:r w:rsidRPr="004254A0">
        <w:rPr>
          <w:u w:val="single"/>
        </w:rPr>
        <w:t xml:space="preserve">Certain </w:t>
      </w:r>
      <w:r w:rsidRPr="00B844AE">
        <w:rPr>
          <w:highlight w:val="green"/>
          <w:u w:val="single"/>
        </w:rPr>
        <w:t>orbits</w:t>
      </w:r>
      <w:r w:rsidRPr="004254A0">
        <w:rPr>
          <w:u w:val="single"/>
        </w:rPr>
        <w:t xml:space="preserve"> may be effectively </w:t>
      </w:r>
      <w:r w:rsidRPr="00B844AE">
        <w:rPr>
          <w:highlight w:val="green"/>
          <w:u w:val="single"/>
        </w:rPr>
        <w:t>taken over by</w:t>
      </w:r>
      <w:r w:rsidRPr="004254A0">
        <w:rPr>
          <w:u w:val="single"/>
        </w:rPr>
        <w:t xml:space="preserve"> a </w:t>
      </w:r>
      <w:r w:rsidRPr="0082664C">
        <w:rPr>
          <w:rStyle w:val="Emphasis"/>
        </w:rPr>
        <w:lastRenderedPageBreak/>
        <w:t>handful</w:t>
      </w:r>
      <w:r w:rsidRPr="004254A0">
        <w:rPr>
          <w:u w:val="single"/>
        </w:rPr>
        <w:t xml:space="preserve"> of </w:t>
      </w:r>
      <w:r w:rsidRPr="00B844AE">
        <w:rPr>
          <w:rStyle w:val="Emphasis"/>
          <w:highlight w:val="green"/>
        </w:rPr>
        <w:t>entities</w:t>
      </w:r>
      <w:r w:rsidRPr="004254A0">
        <w:rPr>
          <w:u w:val="single"/>
        </w:rPr>
        <w:t xml:space="preserve">, and </w:t>
      </w:r>
      <w:r w:rsidRPr="00B844AE">
        <w:rPr>
          <w:highlight w:val="green"/>
          <w:u w:val="single"/>
        </w:rPr>
        <w:t xml:space="preserve">there will be </w:t>
      </w:r>
      <w:r w:rsidRPr="00B844AE">
        <w:rPr>
          <w:rStyle w:val="Emphasis"/>
          <w:highlight w:val="green"/>
        </w:rPr>
        <w:t>competition</w:t>
      </w:r>
      <w:r w:rsidRPr="004254A0">
        <w:rPr>
          <w:u w:val="single"/>
        </w:rPr>
        <w:t xml:space="preserve"> for useful </w:t>
      </w:r>
      <w:r w:rsidRPr="0082664C">
        <w:rPr>
          <w:rStyle w:val="Emphasis"/>
        </w:rPr>
        <w:t>portions</w:t>
      </w:r>
      <w:r w:rsidRPr="004254A0">
        <w:rPr>
          <w:u w:val="single"/>
        </w:rPr>
        <w:t xml:space="preserve"> of the </w:t>
      </w:r>
      <w:r w:rsidRPr="0082664C">
        <w:rPr>
          <w:rStyle w:val="Emphasis"/>
        </w:rPr>
        <w:t>electromagnetic</w:t>
      </w:r>
      <w:r w:rsidRPr="004254A0">
        <w:rPr>
          <w:u w:val="single"/>
        </w:rPr>
        <w:t xml:space="preserve"> </w:t>
      </w:r>
      <w:r w:rsidRPr="0082664C">
        <w:rPr>
          <w:rStyle w:val="Emphasis"/>
        </w:rPr>
        <w:t>spectrum</w:t>
      </w:r>
      <w:r w:rsidRPr="004254A0">
        <w:rPr>
          <w:sz w:val="14"/>
        </w:rPr>
        <w:t xml:space="preserve">. With eyes on the sky everywhere, </w:t>
      </w:r>
      <w:r w:rsidRPr="004254A0">
        <w:rPr>
          <w:u w:val="single"/>
        </w:rPr>
        <w:t xml:space="preserve">there will be </w:t>
      </w:r>
      <w:r w:rsidRPr="0082664C">
        <w:rPr>
          <w:rStyle w:val="Emphasis"/>
        </w:rPr>
        <w:t>little</w:t>
      </w:r>
      <w:r w:rsidRPr="004254A0">
        <w:rPr>
          <w:u w:val="single"/>
        </w:rPr>
        <w:t xml:space="preserve"> or no room for state secrets</w:t>
      </w:r>
      <w:r w:rsidRPr="004254A0">
        <w:rPr>
          <w:sz w:val="14"/>
        </w:rPr>
        <w:t xml:space="preserve"> – for better or worse. This is happening </w:t>
      </w:r>
      <w:proofErr w:type="gramStart"/>
      <w:r w:rsidRPr="004254A0">
        <w:rPr>
          <w:sz w:val="14"/>
        </w:rPr>
        <w:t>at the same time that</w:t>
      </w:r>
      <w:proofErr w:type="gramEnd"/>
      <w:r w:rsidRPr="004254A0">
        <w:rPr>
          <w:sz w:val="14"/>
        </w:rPr>
        <w:t xml:space="preserve"> Russia’s space identity is floundering, which may further upset the stability of the domain of space.</w:t>
      </w:r>
    </w:p>
    <w:p w14:paraId="4D3DDA1D" w14:textId="77777777" w:rsidR="004F779E" w:rsidRPr="0082664C" w:rsidRDefault="004F779E" w:rsidP="004F779E">
      <w:pPr>
        <w:rPr>
          <w:rStyle w:val="Emphasis"/>
        </w:rPr>
      </w:pPr>
      <w:r w:rsidRPr="004254A0">
        <w:rPr>
          <w:u w:val="single"/>
        </w:rPr>
        <w:t>As of November 2021, there are roughly 4,800 active satellites in orbit around Earth, around 1,850 of which belong to just one entity</w:t>
      </w:r>
      <w:r w:rsidRPr="004254A0">
        <w:rPr>
          <w:sz w:val="14"/>
        </w:rPr>
        <w:t xml:space="preserve">: </w:t>
      </w:r>
      <w:r w:rsidRPr="004254A0">
        <w:rPr>
          <w:u w:val="single"/>
        </w:rPr>
        <w:t xml:space="preserve">SpaceX’s </w:t>
      </w:r>
      <w:proofErr w:type="spellStart"/>
      <w:r w:rsidRPr="004254A0">
        <w:rPr>
          <w:u w:val="single"/>
        </w:rPr>
        <w:t>Starlink</w:t>
      </w:r>
      <w:proofErr w:type="spellEnd"/>
      <w:r w:rsidRPr="004254A0">
        <w:rPr>
          <w:u w:val="single"/>
        </w:rPr>
        <w:t xml:space="preserve"> </w:t>
      </w:r>
      <w:r w:rsidRPr="00B844AE">
        <w:rPr>
          <w:rStyle w:val="Emphasis"/>
          <w:highlight w:val="green"/>
        </w:rPr>
        <w:t>mega-constellation</w:t>
      </w:r>
      <w:r w:rsidRPr="004254A0">
        <w:rPr>
          <w:sz w:val="14"/>
        </w:rPr>
        <w:t xml:space="preserve"> (Thompson 2021). This change has happened very quickly, as </w:t>
      </w:r>
      <w:proofErr w:type="spellStart"/>
      <w:r w:rsidRPr="004254A0">
        <w:rPr>
          <w:sz w:val="14"/>
        </w:rPr>
        <w:t>Starlink</w:t>
      </w:r>
      <w:proofErr w:type="spellEnd"/>
      <w:r w:rsidRPr="004254A0">
        <w:rPr>
          <w:sz w:val="14"/>
        </w:rPr>
        <w:t xml:space="preserve"> satellites just began to be launched in May 2019 (O’Callaghan 2019). This is only the first wave of the </w:t>
      </w:r>
      <w:proofErr w:type="spellStart"/>
      <w:r w:rsidRPr="004254A0">
        <w:rPr>
          <w:sz w:val="14"/>
        </w:rPr>
        <w:t>megaconstellations</w:t>
      </w:r>
      <w:proofErr w:type="spellEnd"/>
      <w:r w:rsidRPr="004254A0">
        <w:rPr>
          <w:sz w:val="14"/>
        </w:rPr>
        <w:t xml:space="preserve"> as well. While it is hard to say exactly how many satellites will be launched as part of this new use of space, </w:t>
      </w:r>
      <w:r w:rsidRPr="004254A0">
        <w:rPr>
          <w:u w:val="single"/>
        </w:rPr>
        <w:t xml:space="preserve">there are requests or plans for mega-constellations that could </w:t>
      </w:r>
      <w:r w:rsidRPr="00B844AE">
        <w:rPr>
          <w:highlight w:val="green"/>
          <w:u w:val="single"/>
        </w:rPr>
        <w:t xml:space="preserve">mean well over </w:t>
      </w:r>
      <w:r w:rsidRPr="00B844AE">
        <w:rPr>
          <w:rStyle w:val="Emphasis"/>
          <w:highlight w:val="green"/>
        </w:rPr>
        <w:t>100</w:t>
      </w:r>
      <w:r w:rsidRPr="00B844AE">
        <w:rPr>
          <w:highlight w:val="green"/>
          <w:u w:val="single"/>
        </w:rPr>
        <w:t>,</w:t>
      </w:r>
      <w:r w:rsidRPr="00B844AE">
        <w:rPr>
          <w:rStyle w:val="Emphasis"/>
          <w:highlight w:val="green"/>
        </w:rPr>
        <w:t>000</w:t>
      </w:r>
      <w:r w:rsidRPr="004254A0">
        <w:rPr>
          <w:u w:val="single"/>
        </w:rPr>
        <w:t xml:space="preserve"> new </w:t>
      </w:r>
      <w:r w:rsidRPr="00B844AE">
        <w:rPr>
          <w:highlight w:val="green"/>
          <w:u w:val="single"/>
        </w:rPr>
        <w:t>satellites</w:t>
      </w:r>
      <w:r w:rsidRPr="004254A0">
        <w:rPr>
          <w:u w:val="single"/>
        </w:rPr>
        <w:t xml:space="preserve"> could potentially be in low Earth orbit. While not </w:t>
      </w:r>
      <w:proofErr w:type="gramStart"/>
      <w:r w:rsidRPr="004254A0">
        <w:rPr>
          <w:u w:val="single"/>
        </w:rPr>
        <w:t>all of</w:t>
      </w:r>
      <w:proofErr w:type="gramEnd"/>
      <w:r w:rsidRPr="004254A0">
        <w:rPr>
          <w:u w:val="single"/>
        </w:rPr>
        <w:t xml:space="preserve"> these satellites will be launched, even a small fraction of that proposed number will fundamentally shift the situation so that the major actors in space will no longer be nation-states</w:t>
      </w:r>
      <w:r w:rsidRPr="004254A0">
        <w:rPr>
          <w:sz w:val="14"/>
        </w:rPr>
        <w:t xml:space="preserve"> (as has been the case to date) </w:t>
      </w:r>
      <w:r w:rsidRPr="004254A0">
        <w:rPr>
          <w:u w:val="single"/>
        </w:rPr>
        <w:t xml:space="preserve">but the </w:t>
      </w:r>
      <w:r w:rsidRPr="0082664C">
        <w:rPr>
          <w:rStyle w:val="Emphasis"/>
        </w:rPr>
        <w:t>private</w:t>
      </w:r>
      <w:r w:rsidRPr="004254A0">
        <w:rPr>
          <w:u w:val="single"/>
        </w:rPr>
        <w:t xml:space="preserve"> sector, </w:t>
      </w:r>
      <w:r w:rsidRPr="00B844AE">
        <w:rPr>
          <w:highlight w:val="green"/>
          <w:u w:val="single"/>
        </w:rPr>
        <w:t>changing the</w:t>
      </w:r>
      <w:r w:rsidRPr="004254A0">
        <w:rPr>
          <w:u w:val="single"/>
        </w:rPr>
        <w:t xml:space="preserve"> </w:t>
      </w:r>
      <w:r w:rsidRPr="0082664C">
        <w:rPr>
          <w:rStyle w:val="Emphasis"/>
        </w:rPr>
        <w:t xml:space="preserve">timbre of the </w:t>
      </w:r>
      <w:r w:rsidRPr="00B844AE">
        <w:rPr>
          <w:rStyle w:val="Emphasis"/>
          <w:highlight w:val="green"/>
        </w:rPr>
        <w:t>space domain</w:t>
      </w:r>
      <w:r w:rsidRPr="0082664C">
        <w:rPr>
          <w:rStyle w:val="Emphasis"/>
        </w:rPr>
        <w:t>.</w:t>
      </w:r>
    </w:p>
    <w:p w14:paraId="58E557DC" w14:textId="77777777" w:rsidR="004F779E" w:rsidRPr="004254A0" w:rsidRDefault="004F779E" w:rsidP="004F779E">
      <w:pPr>
        <w:rPr>
          <w:sz w:val="14"/>
        </w:rPr>
      </w:pPr>
      <w:r w:rsidRPr="004254A0">
        <w:rPr>
          <w:sz w:val="14"/>
        </w:rPr>
        <w:t>This leads to challenges in discussing space security issues: Space is a shared, international domain; if we cannot include all the stakeholders in the discussions, we will not come to complete solutions to the problems. But first, some background.</w:t>
      </w:r>
    </w:p>
    <w:p w14:paraId="71687E24" w14:textId="77777777" w:rsidR="004F779E" w:rsidRPr="004254A0" w:rsidRDefault="004F779E" w:rsidP="004F779E">
      <w:pPr>
        <w:rPr>
          <w:sz w:val="14"/>
        </w:rPr>
      </w:pPr>
      <w:r w:rsidRPr="004254A0">
        <w:rPr>
          <w:sz w:val="14"/>
        </w:rPr>
        <w:t>A little history</w:t>
      </w:r>
    </w:p>
    <w:p w14:paraId="50BC2882" w14:textId="77777777" w:rsidR="004F779E" w:rsidRPr="004254A0" w:rsidRDefault="004F779E" w:rsidP="004F779E">
      <w:pPr>
        <w:rPr>
          <w:sz w:val="14"/>
        </w:rPr>
      </w:pPr>
      <w:r w:rsidRPr="004254A0">
        <w:rPr>
          <w:sz w:val="14"/>
        </w:rPr>
        <w:t xml:space="preserve">The commercial sector is not new to space. </w:t>
      </w:r>
      <w:r w:rsidRPr="004254A0">
        <w:rPr>
          <w:u w:val="single"/>
        </w:rPr>
        <w:t>Commercial entities have been active in space for decades now</w:t>
      </w:r>
      <w:r w:rsidRPr="004254A0">
        <w:rPr>
          <w:sz w:val="14"/>
        </w:rPr>
        <w:t>; in fact, it was a dispute over what should be the extent of their role in space that shaped part of the 1967 Outer Space Treaty. Article VI of that treaty notes:</w:t>
      </w:r>
    </w:p>
    <w:p w14:paraId="5D6ADFC3" w14:textId="77777777" w:rsidR="004F779E" w:rsidRPr="004254A0" w:rsidRDefault="004F779E" w:rsidP="004F779E">
      <w:pPr>
        <w:rPr>
          <w:sz w:val="14"/>
        </w:rPr>
      </w:pPr>
      <w:r w:rsidRPr="004254A0">
        <w:rPr>
          <w:sz w:val="14"/>
        </w:rPr>
        <w:t>States Parties to the Treaty shall bear international responsibility for national activities in outer space, including the moon and other celestial bodies, whether such activities are carried on by governmental agencies or by non-governmental entities . . .. The activities of nongovernmental entities in outer space, including the moon and other celestial bodies, shall require authorization and continuing supervision by the appropriate State Party to the Treaty. (Outer Space Treaty 1967)</w:t>
      </w:r>
    </w:p>
    <w:p w14:paraId="68172231" w14:textId="77777777" w:rsidR="004F779E" w:rsidRPr="004254A0" w:rsidRDefault="004F779E" w:rsidP="004F779E">
      <w:pPr>
        <w:rPr>
          <w:sz w:val="14"/>
        </w:rPr>
      </w:pPr>
      <w:r w:rsidRPr="004254A0">
        <w:rPr>
          <w:sz w:val="14"/>
        </w:rPr>
        <w:t>This was a compromise between the United States and the USSR, in which the latter argued that there was no such thing as commercial space. Having language requiring state actors to carry out “authorization and continuing supervision” gave the United States the flexibility it wanted to develop a commercial space sector while ensuring that there would still be national oversight.</w:t>
      </w:r>
    </w:p>
    <w:p w14:paraId="5A879049" w14:textId="77777777" w:rsidR="004F779E" w:rsidRPr="004254A0" w:rsidRDefault="004F779E" w:rsidP="004F779E">
      <w:pPr>
        <w:rPr>
          <w:sz w:val="14"/>
        </w:rPr>
      </w:pPr>
      <w:r w:rsidRPr="004254A0">
        <w:rPr>
          <w:sz w:val="14"/>
        </w:rPr>
        <w:t>A lack of coordination</w:t>
      </w:r>
    </w:p>
    <w:p w14:paraId="1DB71C3C" w14:textId="77777777" w:rsidR="004F779E" w:rsidRPr="004254A0" w:rsidRDefault="004F779E" w:rsidP="004F779E">
      <w:pPr>
        <w:rPr>
          <w:u w:val="single"/>
        </w:rPr>
      </w:pPr>
      <w:r w:rsidRPr="004254A0">
        <w:rPr>
          <w:u w:val="single"/>
        </w:rPr>
        <w:t>One way</w:t>
      </w:r>
      <w:r w:rsidRPr="004254A0">
        <w:rPr>
          <w:sz w:val="14"/>
        </w:rPr>
        <w:t xml:space="preserve"> in which the rise of these </w:t>
      </w:r>
      <w:r w:rsidRPr="00B844AE">
        <w:rPr>
          <w:highlight w:val="green"/>
          <w:u w:val="single"/>
        </w:rPr>
        <w:t>mega-constellations</w:t>
      </w:r>
      <w:r w:rsidRPr="004254A0">
        <w:rPr>
          <w:u w:val="single"/>
        </w:rPr>
        <w:t xml:space="preserve"> may </w:t>
      </w:r>
      <w:r w:rsidRPr="0082664C">
        <w:rPr>
          <w:rStyle w:val="Emphasis"/>
        </w:rPr>
        <w:t>complicate</w:t>
      </w:r>
      <w:r w:rsidRPr="004254A0">
        <w:rPr>
          <w:u w:val="single"/>
        </w:rPr>
        <w:t xml:space="preserve"> international security in space is through concerns about these satellites </w:t>
      </w:r>
      <w:r w:rsidRPr="00B844AE">
        <w:rPr>
          <w:rStyle w:val="Emphasis"/>
          <w:highlight w:val="green"/>
        </w:rPr>
        <w:t>hamper</w:t>
      </w:r>
      <w:r w:rsidRPr="0082664C">
        <w:rPr>
          <w:rStyle w:val="Emphasis"/>
        </w:rPr>
        <w:t>ing</w:t>
      </w:r>
      <w:r w:rsidRPr="004254A0">
        <w:rPr>
          <w:u w:val="single"/>
        </w:rPr>
        <w:t xml:space="preserve"> </w:t>
      </w:r>
      <w:r w:rsidRPr="00B844AE">
        <w:rPr>
          <w:highlight w:val="green"/>
          <w:u w:val="single"/>
        </w:rPr>
        <w:t>access to</w:t>
      </w:r>
      <w:r w:rsidRPr="004254A0">
        <w:rPr>
          <w:u w:val="single"/>
        </w:rPr>
        <w:t xml:space="preserve"> </w:t>
      </w:r>
      <w:r w:rsidRPr="0082664C">
        <w:rPr>
          <w:rStyle w:val="Emphasis"/>
        </w:rPr>
        <w:t>certain</w:t>
      </w:r>
      <w:r w:rsidRPr="004254A0">
        <w:rPr>
          <w:u w:val="single"/>
        </w:rPr>
        <w:t xml:space="preserve"> </w:t>
      </w:r>
      <w:r w:rsidRPr="00B844AE">
        <w:rPr>
          <w:rStyle w:val="Emphasis"/>
          <w:highlight w:val="green"/>
        </w:rPr>
        <w:t>orbits</w:t>
      </w:r>
      <w:r w:rsidRPr="004254A0">
        <w:rPr>
          <w:u w:val="single"/>
        </w:rPr>
        <w:t>. While slots in geosynchronous Earth orbit are set</w:t>
      </w:r>
      <w:r w:rsidRPr="004254A0">
        <w:rPr>
          <w:sz w:val="14"/>
        </w:rPr>
        <w:t xml:space="preserve"> by the International Telecommunication Union, </w:t>
      </w:r>
      <w:r w:rsidRPr="00B844AE">
        <w:rPr>
          <w:highlight w:val="green"/>
          <w:u w:val="single"/>
        </w:rPr>
        <w:t>there is no</w:t>
      </w:r>
      <w:r w:rsidRPr="004254A0">
        <w:rPr>
          <w:u w:val="single"/>
        </w:rPr>
        <w:t xml:space="preserve"> </w:t>
      </w:r>
      <w:r w:rsidRPr="0082664C">
        <w:rPr>
          <w:rStyle w:val="Emphasis"/>
        </w:rPr>
        <w:t>international</w:t>
      </w:r>
      <w:r w:rsidRPr="004254A0">
        <w:rPr>
          <w:u w:val="single"/>
        </w:rPr>
        <w:t xml:space="preserve"> </w:t>
      </w:r>
      <w:r w:rsidRPr="00B844AE">
        <w:rPr>
          <w:highlight w:val="green"/>
          <w:u w:val="single"/>
        </w:rPr>
        <w:t xml:space="preserve">entity </w:t>
      </w:r>
      <w:r w:rsidRPr="00B844AE">
        <w:rPr>
          <w:rStyle w:val="Emphasis"/>
          <w:highlight w:val="green"/>
        </w:rPr>
        <w:t>coordinating</w:t>
      </w:r>
      <w:r w:rsidRPr="00B844AE">
        <w:rPr>
          <w:highlight w:val="green"/>
          <w:u w:val="single"/>
        </w:rPr>
        <w:t xml:space="preserve"> orbital slots</w:t>
      </w:r>
      <w:r w:rsidRPr="004254A0">
        <w:rPr>
          <w:u w:val="single"/>
        </w:rPr>
        <w:t xml:space="preserve"> at low Earth orbit. This means that</w:t>
      </w:r>
      <w:r w:rsidRPr="004254A0">
        <w:rPr>
          <w:sz w:val="14"/>
        </w:rPr>
        <w:t xml:space="preserve">, </w:t>
      </w:r>
      <w:r w:rsidRPr="004254A0">
        <w:rPr>
          <w:u w:val="single"/>
        </w:rPr>
        <w:t xml:space="preserve">given the potentially tens of thousands of satellites that could be launched given company plans, </w:t>
      </w:r>
      <w:r w:rsidRPr="00B844AE">
        <w:rPr>
          <w:highlight w:val="green"/>
          <w:u w:val="single"/>
        </w:rPr>
        <w:t>certain orbits</w:t>
      </w:r>
      <w:r w:rsidRPr="004254A0">
        <w:rPr>
          <w:u w:val="single"/>
        </w:rPr>
        <w:t xml:space="preserve"> could be </w:t>
      </w:r>
      <w:r w:rsidRPr="00B844AE">
        <w:rPr>
          <w:highlight w:val="green"/>
          <w:u w:val="single"/>
        </w:rPr>
        <w:t>de facto ceded to</w:t>
      </w:r>
      <w:r w:rsidRPr="004254A0">
        <w:rPr>
          <w:u w:val="single"/>
        </w:rPr>
        <w:t xml:space="preserve"> a handful of </w:t>
      </w:r>
      <w:r w:rsidRPr="00B844AE">
        <w:rPr>
          <w:highlight w:val="green"/>
          <w:u w:val="single"/>
        </w:rPr>
        <w:t>entities</w:t>
      </w:r>
      <w:r w:rsidRPr="004254A0">
        <w:rPr>
          <w:sz w:val="14"/>
        </w:rPr>
        <w:t xml:space="preserve"> – </w:t>
      </w:r>
      <w:r w:rsidRPr="004254A0">
        <w:rPr>
          <w:u w:val="single"/>
        </w:rPr>
        <w:t xml:space="preserve">in defiance of </w:t>
      </w:r>
      <w:r w:rsidRPr="0082664C">
        <w:rPr>
          <w:rStyle w:val="Emphasis"/>
        </w:rPr>
        <w:t>Article</w:t>
      </w:r>
      <w:r w:rsidRPr="004254A0">
        <w:rPr>
          <w:u w:val="single"/>
        </w:rPr>
        <w:t xml:space="preserve"> II of the Outer Space Treaty, which says that space “is </w:t>
      </w:r>
      <w:r w:rsidRPr="0082664C">
        <w:rPr>
          <w:rStyle w:val="Emphasis"/>
        </w:rPr>
        <w:t>not subject to national appropriation</w:t>
      </w:r>
      <w:r w:rsidRPr="004254A0">
        <w:rPr>
          <w:u w:val="single"/>
        </w:rPr>
        <w:t>.”</w:t>
      </w:r>
      <w:r w:rsidRPr="004254A0">
        <w:rPr>
          <w:sz w:val="14"/>
        </w:rPr>
        <w:t xml:space="preserve"> Consequently, </w:t>
      </w:r>
      <w:r w:rsidRPr="004254A0">
        <w:rPr>
          <w:u w:val="single"/>
        </w:rPr>
        <w:t>this could lead to strife or competition over certain orbits.</w:t>
      </w:r>
    </w:p>
    <w:p w14:paraId="14C2E9DD" w14:textId="77777777" w:rsidR="004F779E" w:rsidRPr="004254A0" w:rsidRDefault="004F779E" w:rsidP="004F779E">
      <w:pPr>
        <w:rPr>
          <w:u w:val="single"/>
        </w:rPr>
      </w:pPr>
      <w:r w:rsidRPr="004254A0">
        <w:rPr>
          <w:sz w:val="14"/>
        </w:rPr>
        <w:t xml:space="preserve">It is possible that, given the number of satellites that companies are asking the United States’ Federal Communications Commission for broadcasting rights to, </w:t>
      </w:r>
      <w:r w:rsidRPr="004254A0">
        <w:rPr>
          <w:u w:val="single"/>
        </w:rPr>
        <w:t xml:space="preserve">certain orbits may </w:t>
      </w:r>
      <w:r w:rsidRPr="00B844AE">
        <w:rPr>
          <w:highlight w:val="green"/>
          <w:u w:val="single"/>
        </w:rPr>
        <w:t>reach their</w:t>
      </w:r>
      <w:r w:rsidRPr="004254A0">
        <w:rPr>
          <w:u w:val="single"/>
        </w:rPr>
        <w:t xml:space="preserve"> </w:t>
      </w:r>
      <w:r w:rsidRPr="0082664C">
        <w:rPr>
          <w:rStyle w:val="Emphasis"/>
        </w:rPr>
        <w:t xml:space="preserve">carrying </w:t>
      </w:r>
      <w:r w:rsidRPr="00B844AE">
        <w:rPr>
          <w:rStyle w:val="Emphasis"/>
          <w:highlight w:val="green"/>
        </w:rPr>
        <w:t>capacities</w:t>
      </w:r>
      <w:r w:rsidRPr="004254A0">
        <w:rPr>
          <w:u w:val="single"/>
        </w:rPr>
        <w:t xml:space="preserve"> – meaning that they are at the maximum number of satellites that can be operated, as defined by </w:t>
      </w:r>
      <w:r w:rsidRPr="0082664C">
        <w:rPr>
          <w:rStyle w:val="Emphasis"/>
        </w:rPr>
        <w:t>physical</w:t>
      </w:r>
      <w:r w:rsidRPr="004254A0">
        <w:rPr>
          <w:u w:val="single"/>
        </w:rPr>
        <w:t xml:space="preserve"> and </w:t>
      </w:r>
      <w:r w:rsidRPr="0082664C">
        <w:rPr>
          <w:rStyle w:val="Emphasis"/>
        </w:rPr>
        <w:t>radiofrequency</w:t>
      </w:r>
      <w:r w:rsidRPr="004254A0">
        <w:rPr>
          <w:u w:val="single"/>
        </w:rPr>
        <w:t xml:space="preserve"> interference aspects. This could </w:t>
      </w:r>
      <w:r w:rsidRPr="00B844AE">
        <w:rPr>
          <w:highlight w:val="green"/>
          <w:u w:val="single"/>
        </w:rPr>
        <w:t>lead to disputes over</w:t>
      </w:r>
      <w:r w:rsidRPr="004254A0">
        <w:rPr>
          <w:u w:val="single"/>
        </w:rPr>
        <w:t xml:space="preserve"> which country has the </w:t>
      </w:r>
      <w:r w:rsidRPr="00B844AE">
        <w:rPr>
          <w:highlight w:val="green"/>
          <w:u w:val="single"/>
        </w:rPr>
        <w:t>right to</w:t>
      </w:r>
      <w:r w:rsidRPr="004254A0">
        <w:rPr>
          <w:u w:val="single"/>
        </w:rPr>
        <w:t xml:space="preserve"> use </w:t>
      </w:r>
      <w:r w:rsidRPr="0082664C">
        <w:rPr>
          <w:rStyle w:val="Emphasis"/>
        </w:rPr>
        <w:t xml:space="preserve">certain </w:t>
      </w:r>
      <w:r w:rsidRPr="00B844AE">
        <w:rPr>
          <w:rStyle w:val="Emphasis"/>
          <w:highlight w:val="green"/>
        </w:rPr>
        <w:t>orbits</w:t>
      </w:r>
      <w:r w:rsidRPr="004254A0">
        <w:rPr>
          <w:u w:val="single"/>
        </w:rPr>
        <w:t>, or</w:t>
      </w:r>
      <w:r w:rsidRPr="004254A0">
        <w:rPr>
          <w:sz w:val="14"/>
        </w:rPr>
        <w:t xml:space="preserve">, alternatively, </w:t>
      </w:r>
      <w:r w:rsidRPr="004254A0">
        <w:rPr>
          <w:u w:val="single"/>
        </w:rPr>
        <w:t>resentment when one country’s commercial sector essentially takes over a particular orbit</w:t>
      </w:r>
    </w:p>
    <w:p w14:paraId="14928261" w14:textId="77777777" w:rsidR="004F779E" w:rsidRDefault="004F779E" w:rsidP="004F779E">
      <w:pPr>
        <w:rPr>
          <w:sz w:val="14"/>
        </w:rPr>
      </w:pPr>
      <w:r w:rsidRPr="004254A0">
        <w:rPr>
          <w:u w:val="single"/>
        </w:rPr>
        <w:t>Competition</w:t>
      </w:r>
      <w:r w:rsidRPr="004254A0">
        <w:rPr>
          <w:sz w:val="14"/>
        </w:rPr>
        <w:t xml:space="preserve"> over parts of the electromagnetic spectrum </w:t>
      </w:r>
      <w:r w:rsidRPr="004254A0">
        <w:rPr>
          <w:u w:val="single"/>
        </w:rPr>
        <w:t xml:space="preserve">is another possible path for international security issues to arise from mega-constellations. </w:t>
      </w:r>
      <w:r w:rsidRPr="00B844AE">
        <w:rPr>
          <w:highlight w:val="green"/>
          <w:u w:val="single"/>
        </w:rPr>
        <w:t xml:space="preserve">Satellites </w:t>
      </w:r>
      <w:r w:rsidRPr="0082664C">
        <w:rPr>
          <w:u w:val="single"/>
        </w:rPr>
        <w:t xml:space="preserve">are only </w:t>
      </w:r>
      <w:r w:rsidRPr="00B844AE">
        <w:rPr>
          <w:highlight w:val="green"/>
          <w:u w:val="single"/>
        </w:rPr>
        <w:t>as good as</w:t>
      </w:r>
      <w:r w:rsidRPr="004254A0">
        <w:rPr>
          <w:u w:val="single"/>
        </w:rPr>
        <w:t xml:space="preserve"> their </w:t>
      </w:r>
      <w:r w:rsidRPr="00B844AE">
        <w:rPr>
          <w:highlight w:val="green"/>
          <w:u w:val="single"/>
        </w:rPr>
        <w:t xml:space="preserve">ability to </w:t>
      </w:r>
      <w:r w:rsidRPr="00B844AE">
        <w:rPr>
          <w:rStyle w:val="Emphasis"/>
          <w:highlight w:val="green"/>
        </w:rPr>
        <w:t>receive</w:t>
      </w:r>
      <w:r w:rsidRPr="00B844AE">
        <w:rPr>
          <w:highlight w:val="green"/>
          <w:u w:val="single"/>
        </w:rPr>
        <w:t xml:space="preserve"> and </w:t>
      </w:r>
      <w:r w:rsidRPr="00B844AE">
        <w:rPr>
          <w:rStyle w:val="Emphasis"/>
          <w:highlight w:val="green"/>
        </w:rPr>
        <w:t>communicate</w:t>
      </w:r>
      <w:r w:rsidRPr="004254A0">
        <w:rPr>
          <w:u w:val="single"/>
        </w:rPr>
        <w:t xml:space="preserve"> information, which requires spectrum</w:t>
      </w:r>
      <w:r w:rsidRPr="004254A0">
        <w:rPr>
          <w:sz w:val="14"/>
        </w:rPr>
        <w:t xml:space="preserve">; </w:t>
      </w:r>
      <w:r w:rsidRPr="00B844AE">
        <w:rPr>
          <w:highlight w:val="green"/>
          <w:u w:val="single"/>
        </w:rPr>
        <w:t>if</w:t>
      </w:r>
      <w:r w:rsidRPr="004254A0">
        <w:rPr>
          <w:u w:val="single"/>
        </w:rPr>
        <w:t xml:space="preserve"> </w:t>
      </w:r>
      <w:r w:rsidRPr="0082664C">
        <w:rPr>
          <w:rStyle w:val="Emphasis"/>
        </w:rPr>
        <w:t>one</w:t>
      </w:r>
      <w:r w:rsidRPr="004254A0">
        <w:rPr>
          <w:u w:val="single"/>
        </w:rPr>
        <w:t xml:space="preserve"> or a </w:t>
      </w:r>
      <w:r w:rsidRPr="00B844AE">
        <w:rPr>
          <w:rStyle w:val="Emphasis"/>
          <w:highlight w:val="green"/>
        </w:rPr>
        <w:t>few</w:t>
      </w:r>
      <w:r w:rsidRPr="00B844AE">
        <w:rPr>
          <w:highlight w:val="green"/>
          <w:u w:val="single"/>
        </w:rPr>
        <w:t xml:space="preserve"> entities</w:t>
      </w:r>
      <w:r w:rsidRPr="004254A0">
        <w:rPr>
          <w:u w:val="single"/>
        </w:rPr>
        <w:t xml:space="preserve"> from one country </w:t>
      </w:r>
      <w:r w:rsidRPr="00B844AE">
        <w:rPr>
          <w:highlight w:val="green"/>
          <w:u w:val="single"/>
        </w:rPr>
        <w:t>use up all</w:t>
      </w:r>
      <w:r w:rsidRPr="004254A0">
        <w:rPr>
          <w:u w:val="single"/>
        </w:rPr>
        <w:t xml:space="preserve"> the </w:t>
      </w:r>
      <w:r w:rsidRPr="0082664C">
        <w:rPr>
          <w:rStyle w:val="Emphasis"/>
        </w:rPr>
        <w:t xml:space="preserve">readily </w:t>
      </w:r>
      <w:r w:rsidRPr="00B844AE">
        <w:rPr>
          <w:rStyle w:val="Emphasis"/>
          <w:highlight w:val="green"/>
        </w:rPr>
        <w:t>accessible spectrum</w:t>
      </w:r>
      <w:r w:rsidRPr="0082664C">
        <w:rPr>
          <w:rStyle w:val="Emphasis"/>
        </w:rPr>
        <w:t xml:space="preserve"> for</w:t>
      </w:r>
      <w:r w:rsidRPr="004254A0">
        <w:rPr>
          <w:u w:val="single"/>
        </w:rPr>
        <w:t xml:space="preserve"> specific </w:t>
      </w:r>
      <w:r w:rsidRPr="0082664C">
        <w:rPr>
          <w:rStyle w:val="Emphasis"/>
        </w:rPr>
        <w:t>capabilities</w:t>
      </w:r>
      <w:r w:rsidRPr="004254A0">
        <w:rPr>
          <w:u w:val="single"/>
        </w:rPr>
        <w:t xml:space="preserve"> at certain orbits, </w:t>
      </w:r>
      <w:r w:rsidRPr="00B844AE">
        <w:rPr>
          <w:highlight w:val="green"/>
          <w:u w:val="single"/>
        </w:rPr>
        <w:t>that could</w:t>
      </w:r>
      <w:r w:rsidRPr="004254A0">
        <w:rPr>
          <w:u w:val="single"/>
        </w:rPr>
        <w:t xml:space="preserve"> </w:t>
      </w:r>
      <w:r w:rsidRPr="0082664C">
        <w:rPr>
          <w:rStyle w:val="Emphasis"/>
        </w:rPr>
        <w:t>possibly</w:t>
      </w:r>
      <w:r w:rsidRPr="004254A0">
        <w:rPr>
          <w:u w:val="single"/>
        </w:rPr>
        <w:t xml:space="preserve"> </w:t>
      </w:r>
      <w:r w:rsidRPr="00B844AE">
        <w:rPr>
          <w:highlight w:val="green"/>
          <w:u w:val="single"/>
        </w:rPr>
        <w:t xml:space="preserve">lead to </w:t>
      </w:r>
      <w:r w:rsidRPr="00B844AE">
        <w:rPr>
          <w:rStyle w:val="Emphasis"/>
          <w:highlight w:val="green"/>
        </w:rPr>
        <w:t>confrontation</w:t>
      </w:r>
      <w:r w:rsidRPr="004254A0">
        <w:rPr>
          <w:u w:val="single"/>
        </w:rPr>
        <w:t xml:space="preserve"> as well</w:t>
      </w:r>
      <w:r w:rsidRPr="004254A0">
        <w:rPr>
          <w:sz w:val="14"/>
        </w:rPr>
        <w:t xml:space="preserve">. For the most part, the </w:t>
      </w:r>
      <w:r w:rsidRPr="004254A0">
        <w:rPr>
          <w:u w:val="single"/>
        </w:rPr>
        <w:t>companies launching mega-</w:t>
      </w:r>
      <w:r w:rsidRPr="004254A0">
        <w:rPr>
          <w:u w:val="single"/>
        </w:rPr>
        <w:lastRenderedPageBreak/>
        <w:t>constellations are largely based in the West, which can shape the global perception of their effects and intent</w:t>
      </w:r>
      <w:r w:rsidRPr="004254A0">
        <w:rPr>
          <w:sz w:val="14"/>
        </w:rPr>
        <w:t xml:space="preserve"> – although there have been some plans for at least one Chinese company to launch a mega-constellation of potentially 13,000 satellites, and the South Koreans have expressed interest in their own mega-constellation.</w:t>
      </w:r>
    </w:p>
    <w:p w14:paraId="53A07477" w14:textId="77777777" w:rsidR="004F779E" w:rsidRDefault="004F779E" w:rsidP="004F779E">
      <w:pPr>
        <w:pStyle w:val="Heading4"/>
      </w:pPr>
      <w:r>
        <w:t xml:space="preserve">Triggers </w:t>
      </w:r>
      <w:r w:rsidRPr="00B70BA9">
        <w:rPr>
          <w:u w:val="single"/>
        </w:rPr>
        <w:t>space escalation</w:t>
      </w:r>
      <w:r>
        <w:t xml:space="preserve"> and nuclear war.</w:t>
      </w:r>
    </w:p>
    <w:p w14:paraId="4DA0E008" w14:textId="77777777" w:rsidR="004F779E" w:rsidRPr="00B70BA9" w:rsidRDefault="004F779E" w:rsidP="004F779E">
      <w:r w:rsidRPr="00B70BA9">
        <w:rPr>
          <w:rStyle w:val="Style13ptBold"/>
        </w:rPr>
        <w:t>Perez 21</w:t>
      </w:r>
      <w:r>
        <w:t xml:space="preserve"> – </w:t>
      </w:r>
      <w:r w:rsidRPr="00B70BA9">
        <w:t>Veronica Delgado-Perez is a Staff Writer at The International Scholar.</w:t>
      </w:r>
      <w:r>
        <w:t xml:space="preserve"> 12/14/21 – Note, doesn’t say date but most recent cited event is 2021, correct if I’m wrong. [The International Scholar, “</w:t>
      </w:r>
      <w:r w:rsidRPr="00B70BA9">
        <w:t>Argument | The Commercialization of Space Risks Launching a Militarized Space Race</w:t>
      </w:r>
      <w:r>
        <w:t xml:space="preserve">,” </w:t>
      </w:r>
      <w:hyperlink r:id="rId14" w:history="1">
        <w:r w:rsidRPr="001A64CC">
          <w:rPr>
            <w:rStyle w:val="Hyperlink"/>
          </w:rPr>
          <w:t>https://www.theintlscholar.com/periodical/12/14/2020/analysis-commercialization-space-risk-international-law-military-space-race</w:t>
        </w:r>
      </w:hyperlink>
      <w:r>
        <w:t>] Justin</w:t>
      </w:r>
    </w:p>
    <w:p w14:paraId="2FBF74D7" w14:textId="77777777" w:rsidR="004F779E" w:rsidRPr="00B70BA9" w:rsidRDefault="004F779E" w:rsidP="004F779E">
      <w:pPr>
        <w:rPr>
          <w:u w:val="single"/>
        </w:rPr>
      </w:pPr>
      <w:r w:rsidRPr="00B844AE">
        <w:rPr>
          <w:highlight w:val="green"/>
          <w:u w:val="single"/>
        </w:rPr>
        <w:t xml:space="preserve">With </w:t>
      </w:r>
      <w:r w:rsidRPr="00B844AE">
        <w:rPr>
          <w:rStyle w:val="Emphasis"/>
          <w:highlight w:val="green"/>
        </w:rPr>
        <w:t>new</w:t>
      </w:r>
      <w:r w:rsidRPr="00B844AE">
        <w:rPr>
          <w:highlight w:val="green"/>
          <w:u w:val="single"/>
        </w:rPr>
        <w:t xml:space="preserve"> actors</w:t>
      </w:r>
      <w:r w:rsidRPr="00A119C3">
        <w:rPr>
          <w:u w:val="single"/>
        </w:rPr>
        <w:t xml:space="preserve"> on the </w:t>
      </w:r>
      <w:r w:rsidRPr="00B70BA9">
        <w:rPr>
          <w:rStyle w:val="Emphasis"/>
        </w:rPr>
        <w:t>game</w:t>
      </w:r>
      <w:r w:rsidRPr="00A119C3">
        <w:rPr>
          <w:u w:val="single"/>
        </w:rPr>
        <w:t xml:space="preserve"> </w:t>
      </w:r>
      <w:r w:rsidRPr="00B70BA9">
        <w:rPr>
          <w:rStyle w:val="Emphasis"/>
        </w:rPr>
        <w:t>stage</w:t>
      </w:r>
      <w:r w:rsidRPr="00A119C3">
        <w:rPr>
          <w:u w:val="single"/>
        </w:rPr>
        <w:t xml:space="preserve">, </w:t>
      </w:r>
      <w:r w:rsidRPr="00B844AE">
        <w:rPr>
          <w:rStyle w:val="Emphasis"/>
          <w:highlight w:val="green"/>
        </w:rPr>
        <w:t>conflicts</w:t>
      </w:r>
      <w:r w:rsidRPr="00B844AE">
        <w:rPr>
          <w:highlight w:val="green"/>
          <w:u w:val="single"/>
        </w:rPr>
        <w:t xml:space="preserve"> of </w:t>
      </w:r>
      <w:r w:rsidRPr="00B844AE">
        <w:rPr>
          <w:rStyle w:val="Emphasis"/>
          <w:highlight w:val="green"/>
        </w:rPr>
        <w:t>interest</w:t>
      </w:r>
      <w:r w:rsidRPr="00A119C3">
        <w:rPr>
          <w:u w:val="single"/>
        </w:rPr>
        <w:t xml:space="preserve"> may </w:t>
      </w:r>
      <w:r w:rsidRPr="00B844AE">
        <w:rPr>
          <w:rStyle w:val="Emphasis"/>
          <w:highlight w:val="green"/>
        </w:rPr>
        <w:t>arise</w:t>
      </w:r>
      <w:r w:rsidRPr="00B70BA9">
        <w:rPr>
          <w:sz w:val="14"/>
        </w:rPr>
        <w:t xml:space="preserve">. There is a risk that </w:t>
      </w:r>
      <w:r w:rsidRPr="00B844AE">
        <w:rPr>
          <w:highlight w:val="green"/>
          <w:u w:val="single"/>
        </w:rPr>
        <w:t>each actor adopts</w:t>
      </w:r>
      <w:r w:rsidRPr="00A119C3">
        <w:rPr>
          <w:u w:val="single"/>
        </w:rPr>
        <w:t xml:space="preserve"> a </w:t>
      </w:r>
      <w:r w:rsidRPr="00B70BA9">
        <w:rPr>
          <w:rStyle w:val="Emphasis"/>
        </w:rPr>
        <w:t xml:space="preserve">kind of </w:t>
      </w:r>
      <w:r w:rsidRPr="00B844AE">
        <w:rPr>
          <w:rStyle w:val="Emphasis"/>
          <w:highlight w:val="green"/>
        </w:rPr>
        <w:t>short-term</w:t>
      </w:r>
      <w:r w:rsidRPr="00B70BA9">
        <w:rPr>
          <w:rStyle w:val="Emphasis"/>
        </w:rPr>
        <w:t xml:space="preserve"> Realist </w:t>
      </w:r>
      <w:r w:rsidRPr="00B844AE">
        <w:rPr>
          <w:rStyle w:val="Emphasis"/>
          <w:highlight w:val="green"/>
        </w:rPr>
        <w:t>approach</w:t>
      </w:r>
      <w:r w:rsidRPr="00B70BA9">
        <w:rPr>
          <w:rStyle w:val="Emphasis"/>
        </w:rPr>
        <w:t xml:space="preserve"> to space policy</w:t>
      </w:r>
      <w:r w:rsidRPr="00B70BA9">
        <w:rPr>
          <w:sz w:val="14"/>
        </w:rPr>
        <w:t xml:space="preserve"> — one which is driven by self-interest in reaping the greatest benefits of extraterrestrial exploration and commercialization while controlling access to others. If unmitigated, </w:t>
      </w:r>
      <w:r w:rsidRPr="00B70BA9">
        <w:rPr>
          <w:u w:val="single"/>
        </w:rPr>
        <w:t xml:space="preserve">states may </w:t>
      </w:r>
      <w:r w:rsidRPr="00B70BA9">
        <w:rPr>
          <w:rStyle w:val="Emphasis"/>
        </w:rPr>
        <w:t>choose</w:t>
      </w:r>
      <w:r w:rsidRPr="00B70BA9">
        <w:rPr>
          <w:u w:val="single"/>
        </w:rPr>
        <w:t xml:space="preserve"> to </w:t>
      </w:r>
      <w:r w:rsidRPr="00B844AE">
        <w:rPr>
          <w:highlight w:val="green"/>
          <w:u w:val="single"/>
        </w:rPr>
        <w:t>militarize outer space to gain</w:t>
      </w:r>
      <w:r w:rsidRPr="00B70BA9">
        <w:rPr>
          <w:u w:val="single"/>
        </w:rPr>
        <w:t xml:space="preserve"> a </w:t>
      </w:r>
      <w:r w:rsidRPr="00B844AE">
        <w:rPr>
          <w:rStyle w:val="Emphasis"/>
          <w:highlight w:val="green"/>
        </w:rPr>
        <w:t>strategic</w:t>
      </w:r>
      <w:r w:rsidRPr="00B844AE">
        <w:rPr>
          <w:highlight w:val="green"/>
          <w:u w:val="single"/>
        </w:rPr>
        <w:t xml:space="preserve"> edge</w:t>
      </w:r>
      <w:r w:rsidRPr="00B70BA9">
        <w:rPr>
          <w:u w:val="single"/>
        </w:rPr>
        <w:t xml:space="preserve"> over competitors and adversaries.</w:t>
      </w:r>
    </w:p>
    <w:p w14:paraId="5EF21F17" w14:textId="77777777" w:rsidR="004F779E" w:rsidRPr="00B70BA9" w:rsidRDefault="004F779E" w:rsidP="004F779E">
      <w:pPr>
        <w:rPr>
          <w:u w:val="single"/>
        </w:rPr>
      </w:pPr>
      <w:r w:rsidRPr="00B70BA9">
        <w:rPr>
          <w:sz w:val="14"/>
        </w:rPr>
        <w:t xml:space="preserve">This process has already begun. Under the Trump administration, the Pentagon established the U.S. Space Force as a new branch of the Armed Forces to protect the country and allied interests in space. Already, Delta 4 — one of the U.S. Space Force’s missions — conducts strategic and theater missile warnings, manages weapon systems, and provides information to missile defense forces. The measure shows that for the U.S., outer space is not only a domain of scientific </w:t>
      </w:r>
      <w:r w:rsidRPr="00B844AE">
        <w:rPr>
          <w:highlight w:val="green"/>
          <w:u w:val="single"/>
        </w:rPr>
        <w:t>exploration</w:t>
      </w:r>
      <w:r w:rsidRPr="00B70BA9">
        <w:rPr>
          <w:u w:val="single"/>
        </w:rPr>
        <w:t xml:space="preserve"> but has the </w:t>
      </w:r>
      <w:r w:rsidRPr="00B70BA9">
        <w:rPr>
          <w:rStyle w:val="Emphasis"/>
        </w:rPr>
        <w:t>potential</w:t>
      </w:r>
      <w:r w:rsidRPr="00B70BA9">
        <w:rPr>
          <w:u w:val="single"/>
        </w:rPr>
        <w:t xml:space="preserve"> to </w:t>
      </w:r>
      <w:r w:rsidRPr="00B844AE">
        <w:rPr>
          <w:highlight w:val="green"/>
          <w:u w:val="single"/>
        </w:rPr>
        <w:t>become</w:t>
      </w:r>
      <w:r w:rsidRPr="00B70BA9">
        <w:rPr>
          <w:u w:val="single"/>
        </w:rPr>
        <w:t xml:space="preserve"> </w:t>
      </w:r>
      <w:r w:rsidRPr="00B70BA9">
        <w:rPr>
          <w:rStyle w:val="Emphasis"/>
        </w:rPr>
        <w:t xml:space="preserve">increasingly </w:t>
      </w:r>
      <w:r w:rsidRPr="00B844AE">
        <w:rPr>
          <w:rStyle w:val="Emphasis"/>
          <w:highlight w:val="green"/>
        </w:rPr>
        <w:t>securitized</w:t>
      </w:r>
      <w:r w:rsidRPr="00B70BA9">
        <w:rPr>
          <w:u w:val="single"/>
        </w:rPr>
        <w:t>.</w:t>
      </w:r>
    </w:p>
    <w:p w14:paraId="099F9E09" w14:textId="77777777" w:rsidR="004F779E" w:rsidRPr="00B70BA9" w:rsidRDefault="004F779E" w:rsidP="004F779E">
      <w:pPr>
        <w:rPr>
          <w:u w:val="single"/>
        </w:rPr>
      </w:pPr>
      <w:r w:rsidRPr="00B70BA9">
        <w:rPr>
          <w:sz w:val="14"/>
        </w:rPr>
        <w:t xml:space="preserve">With the </w:t>
      </w:r>
      <w:r w:rsidRPr="00B70BA9">
        <w:rPr>
          <w:rStyle w:val="Emphasis"/>
        </w:rPr>
        <w:t xml:space="preserve">impending </w:t>
      </w:r>
      <w:r w:rsidRPr="00B844AE">
        <w:rPr>
          <w:rStyle w:val="Emphasis"/>
          <w:highlight w:val="green"/>
        </w:rPr>
        <w:t>expiration</w:t>
      </w:r>
      <w:r w:rsidRPr="00B844AE">
        <w:rPr>
          <w:highlight w:val="green"/>
          <w:u w:val="single"/>
        </w:rPr>
        <w:t xml:space="preserve"> of</w:t>
      </w:r>
      <w:r w:rsidRPr="00B70BA9">
        <w:rPr>
          <w:u w:val="single"/>
        </w:rPr>
        <w:t xml:space="preserve"> the Strategic Arms Reduction Treaty (</w:t>
      </w:r>
      <w:r w:rsidRPr="00B844AE">
        <w:rPr>
          <w:highlight w:val="green"/>
          <w:u w:val="single"/>
        </w:rPr>
        <w:t>START</w:t>
      </w:r>
      <w:r w:rsidRPr="00B70BA9">
        <w:rPr>
          <w:u w:val="single"/>
        </w:rPr>
        <w:t>) between the U.S. and Russia</w:t>
      </w:r>
      <w:r w:rsidRPr="00B70BA9">
        <w:rPr>
          <w:sz w:val="14"/>
        </w:rPr>
        <w:t xml:space="preserve"> on February 5, 2021, </w:t>
      </w:r>
      <w:proofErr w:type="gramStart"/>
      <w:r w:rsidRPr="00B70BA9">
        <w:rPr>
          <w:sz w:val="14"/>
        </w:rPr>
        <w:t>a number of</w:t>
      </w:r>
      <w:proofErr w:type="gramEnd"/>
      <w:r w:rsidRPr="00B70BA9">
        <w:rPr>
          <w:sz w:val="14"/>
        </w:rPr>
        <w:t xml:space="preserve"> </w:t>
      </w:r>
      <w:r w:rsidRPr="00B844AE">
        <w:rPr>
          <w:highlight w:val="green"/>
          <w:u w:val="single"/>
        </w:rPr>
        <w:t>security dilemmas</w:t>
      </w:r>
      <w:r w:rsidRPr="00B70BA9">
        <w:rPr>
          <w:u w:val="single"/>
        </w:rPr>
        <w:t xml:space="preserve"> could </w:t>
      </w:r>
      <w:r w:rsidRPr="00B844AE">
        <w:rPr>
          <w:rStyle w:val="Emphasis"/>
          <w:highlight w:val="green"/>
        </w:rPr>
        <w:t>arise</w:t>
      </w:r>
      <w:r w:rsidRPr="00B70BA9">
        <w:rPr>
          <w:u w:val="single"/>
        </w:rPr>
        <w:t xml:space="preserve">. If the world’s two largest nuclear powers do not edge toward extending the treaty, </w:t>
      </w:r>
      <w:r w:rsidRPr="00B844AE">
        <w:rPr>
          <w:highlight w:val="green"/>
          <w:u w:val="single"/>
        </w:rPr>
        <w:t>Washington and Moscow</w:t>
      </w:r>
      <w:r w:rsidRPr="00B70BA9">
        <w:rPr>
          <w:u w:val="single"/>
        </w:rPr>
        <w:t xml:space="preserve"> risk </w:t>
      </w:r>
      <w:r w:rsidRPr="00B844AE">
        <w:rPr>
          <w:highlight w:val="green"/>
          <w:u w:val="single"/>
        </w:rPr>
        <w:t>returning to</w:t>
      </w:r>
      <w:r w:rsidRPr="00B70BA9">
        <w:rPr>
          <w:u w:val="single"/>
        </w:rPr>
        <w:t xml:space="preserve"> the era of </w:t>
      </w:r>
      <w:r w:rsidRPr="00B844AE">
        <w:rPr>
          <w:rStyle w:val="Emphasis"/>
          <w:highlight w:val="green"/>
        </w:rPr>
        <w:t>unrestricted expansion</w:t>
      </w:r>
      <w:r w:rsidRPr="00B844AE">
        <w:rPr>
          <w:highlight w:val="green"/>
          <w:u w:val="single"/>
        </w:rPr>
        <w:t xml:space="preserve"> of</w:t>
      </w:r>
      <w:r w:rsidRPr="00B70BA9">
        <w:rPr>
          <w:u w:val="single"/>
        </w:rPr>
        <w:t xml:space="preserve"> </w:t>
      </w:r>
      <w:r w:rsidRPr="00B70BA9">
        <w:rPr>
          <w:rStyle w:val="Emphasis"/>
        </w:rPr>
        <w:t>launch</w:t>
      </w:r>
      <w:r w:rsidRPr="00B70BA9">
        <w:rPr>
          <w:u w:val="single"/>
        </w:rPr>
        <w:t xml:space="preserve"> </w:t>
      </w:r>
      <w:r w:rsidRPr="00B70BA9">
        <w:rPr>
          <w:rStyle w:val="Emphasis"/>
        </w:rPr>
        <w:t>platforms</w:t>
      </w:r>
      <w:r w:rsidRPr="00B70BA9">
        <w:rPr>
          <w:u w:val="single"/>
        </w:rPr>
        <w:t xml:space="preserve"> and </w:t>
      </w:r>
      <w:r w:rsidRPr="00B70BA9">
        <w:rPr>
          <w:rStyle w:val="Emphasis"/>
        </w:rPr>
        <w:t>strategically</w:t>
      </w:r>
      <w:r w:rsidRPr="00B70BA9">
        <w:rPr>
          <w:u w:val="single"/>
        </w:rPr>
        <w:t>-</w:t>
      </w:r>
      <w:r w:rsidRPr="00B70BA9">
        <w:rPr>
          <w:rStyle w:val="Emphasis"/>
        </w:rPr>
        <w:t>deployed</w:t>
      </w:r>
      <w:r w:rsidRPr="00B70BA9">
        <w:rPr>
          <w:u w:val="single"/>
        </w:rPr>
        <w:t xml:space="preserve"> </w:t>
      </w:r>
      <w:r w:rsidRPr="00B844AE">
        <w:rPr>
          <w:rStyle w:val="Emphasis"/>
          <w:highlight w:val="green"/>
        </w:rPr>
        <w:t>nuclear warheads</w:t>
      </w:r>
      <w:r w:rsidRPr="00B70BA9">
        <w:rPr>
          <w:sz w:val="14"/>
        </w:rPr>
        <w:t xml:space="preserve"> — potentially with the aid of </w:t>
      </w:r>
      <w:r w:rsidRPr="00B70BA9">
        <w:rPr>
          <w:u w:val="single"/>
        </w:rPr>
        <w:t xml:space="preserve">military infrastructure </w:t>
      </w:r>
      <w:r w:rsidRPr="00B844AE">
        <w:rPr>
          <w:highlight w:val="green"/>
          <w:u w:val="single"/>
        </w:rPr>
        <w:t xml:space="preserve">in </w:t>
      </w:r>
      <w:r w:rsidRPr="00B844AE">
        <w:rPr>
          <w:rStyle w:val="Emphasis"/>
          <w:highlight w:val="green"/>
        </w:rPr>
        <w:t>space</w:t>
      </w:r>
      <w:r w:rsidRPr="00B70BA9">
        <w:rPr>
          <w:u w:val="single"/>
        </w:rPr>
        <w:t>.</w:t>
      </w:r>
    </w:p>
    <w:p w14:paraId="4B7E693B" w14:textId="77777777" w:rsidR="004F779E" w:rsidRDefault="004F779E" w:rsidP="004F779E">
      <w:pPr>
        <w:rPr>
          <w:sz w:val="14"/>
        </w:rPr>
      </w:pPr>
      <w:r w:rsidRPr="00B70BA9">
        <w:rPr>
          <w:sz w:val="14"/>
        </w:rPr>
        <w:t>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w:t>
      </w:r>
    </w:p>
    <w:p w14:paraId="4B97CB7C" w14:textId="77777777" w:rsidR="004F779E" w:rsidRPr="00DE79D4" w:rsidRDefault="004F779E" w:rsidP="004F779E">
      <w:pPr>
        <w:pStyle w:val="Heading4"/>
        <w:rPr>
          <w:rFonts w:cs="Arial"/>
        </w:rPr>
      </w:pPr>
      <w:r w:rsidRPr="00DE79D4">
        <w:rPr>
          <w:rFonts w:cs="Arial"/>
        </w:rPr>
        <w:t xml:space="preserve">Debris </w:t>
      </w:r>
      <w:r w:rsidRPr="00B844AE">
        <w:rPr>
          <w:rFonts w:cs="Arial"/>
          <w:u w:val="single"/>
        </w:rPr>
        <w:t>shreds</w:t>
      </w:r>
      <w:r w:rsidRPr="00DE79D4">
        <w:rPr>
          <w:rFonts w:cs="Arial"/>
        </w:rPr>
        <w:t xml:space="preserve"> </w:t>
      </w:r>
      <w:r>
        <w:rPr>
          <w:rFonts w:cs="Arial"/>
        </w:rPr>
        <w:t>ozone.</w:t>
      </w:r>
    </w:p>
    <w:p w14:paraId="19661FBA" w14:textId="77777777" w:rsidR="004F779E" w:rsidRPr="00DE79D4" w:rsidRDefault="004F779E" w:rsidP="004F779E">
      <w:proofErr w:type="spellStart"/>
      <w:r w:rsidRPr="00DE79D4">
        <w:t>Josy</w:t>
      </w:r>
      <w:proofErr w:type="spellEnd"/>
      <w:r w:rsidRPr="00DE79D4">
        <w:t xml:space="preserve"> </w:t>
      </w:r>
      <w:r w:rsidRPr="00DE79D4">
        <w:rPr>
          <w:rStyle w:val="Style13ptBold"/>
        </w:rPr>
        <w:t>O’Donnell 18</w:t>
      </w:r>
      <w:r w:rsidRPr="00DE79D4">
        <w:t xml:space="preserve">, creator of Conservation Institute, “WHAT HAPPENS TO THE “SPACE JUNK” THAT FALLS BACK TO </w:t>
      </w:r>
      <w:proofErr w:type="gramStart"/>
      <w:r w:rsidRPr="00DE79D4">
        <w:t>EARTH?,</w:t>
      </w:r>
      <w:proofErr w:type="gramEnd"/>
      <w:r w:rsidRPr="00DE79D4">
        <w:t>” https://ourplnt.com/space-junk-earth/#axzz5xRXia1uD</w:t>
      </w:r>
    </w:p>
    <w:p w14:paraId="7DDBE793" w14:textId="77777777" w:rsidR="004F779E" w:rsidRPr="00B272AA" w:rsidRDefault="004F779E" w:rsidP="004F779E">
      <w:pPr>
        <w:rPr>
          <w:sz w:val="16"/>
        </w:rPr>
      </w:pPr>
      <w:r w:rsidRPr="00DE79D4">
        <w:rPr>
          <w:rStyle w:val="StyleUnderline"/>
        </w:rPr>
        <w:t xml:space="preserve">Second, as the orbits of </w:t>
      </w:r>
      <w:r w:rsidRPr="00B844AE">
        <w:rPr>
          <w:rStyle w:val="StyleUnderline"/>
          <w:highlight w:val="green"/>
        </w:rPr>
        <w:t>man-made debris degrade</w:t>
      </w:r>
      <w:r w:rsidRPr="00DE79D4">
        <w:rPr>
          <w:rStyle w:val="StyleUnderline"/>
        </w:rPr>
        <w:t xml:space="preserve">, and they </w:t>
      </w:r>
      <w:r w:rsidRPr="00B844AE">
        <w:rPr>
          <w:rStyle w:val="StyleUnderline"/>
          <w:highlight w:val="green"/>
        </w:rPr>
        <w:t>re-enter the earth’s atmosphere</w:t>
      </w:r>
      <w:r w:rsidRPr="00DE79D4">
        <w:rPr>
          <w:rStyle w:val="StyleUnderline"/>
        </w:rPr>
        <w:t xml:space="preserve">, </w:t>
      </w:r>
      <w:r w:rsidRPr="00B844AE">
        <w:rPr>
          <w:rStyle w:val="Emphasis"/>
          <w:highlight w:val="green"/>
        </w:rPr>
        <w:t>a shock wave occurs</w:t>
      </w:r>
      <w:r w:rsidRPr="00DE79D4">
        <w:rPr>
          <w:rStyle w:val="StyleUnderline"/>
        </w:rPr>
        <w:t xml:space="preserve"> in the upper reaches of the layer of ozone. This </w:t>
      </w:r>
      <w:r w:rsidRPr="00B844AE">
        <w:rPr>
          <w:rStyle w:val="StyleUnderline"/>
          <w:highlight w:val="green"/>
        </w:rPr>
        <w:t>physical stress</w:t>
      </w:r>
      <w:r w:rsidRPr="00DE79D4">
        <w:rPr>
          <w:rStyle w:val="StyleUnderline"/>
        </w:rPr>
        <w:t xml:space="preserve"> on the area </w:t>
      </w:r>
      <w:r w:rsidRPr="00B844AE">
        <w:rPr>
          <w:rStyle w:val="StyleUnderline"/>
          <w:highlight w:val="green"/>
        </w:rPr>
        <w:t>can be damaging</w:t>
      </w:r>
      <w:r w:rsidRPr="00DE79D4">
        <w:rPr>
          <w:rStyle w:val="StyleUnderline"/>
        </w:rPr>
        <w:t xml:space="preserve"> to the protective buffer</w:t>
      </w:r>
      <w:r w:rsidRPr="00B272AA">
        <w:rPr>
          <w:sz w:val="16"/>
        </w:rPr>
        <w:t xml:space="preserve">. </w:t>
      </w:r>
      <w:r w:rsidRPr="00DE79D4">
        <w:rPr>
          <w:rStyle w:val="StyleUnderline"/>
        </w:rPr>
        <w:t xml:space="preserve">Researchers have discovered that the impact of objects entering the atmosphere at high speed can </w:t>
      </w:r>
      <w:r w:rsidRPr="00B844AE">
        <w:rPr>
          <w:rStyle w:val="StyleUnderline"/>
          <w:highlight w:val="green"/>
        </w:rPr>
        <w:t>produce nitric oxide</w:t>
      </w:r>
      <w:r w:rsidRPr="00DE79D4">
        <w:rPr>
          <w:rStyle w:val="StyleUnderline"/>
        </w:rPr>
        <w:t xml:space="preserve"> during the rapid cooling that follows the splitting of oxygen and nitrogen</w:t>
      </w:r>
      <w:r w:rsidRPr="00B272AA">
        <w:rPr>
          <w:sz w:val="16"/>
        </w:rPr>
        <w:t xml:space="preserve">. </w:t>
      </w:r>
      <w:r w:rsidRPr="00B844AE">
        <w:rPr>
          <w:rStyle w:val="Emphasis"/>
          <w:highlight w:val="green"/>
        </w:rPr>
        <w:t>Nitric oxide is very destructive to the ozone layer</w:t>
      </w:r>
      <w:r w:rsidRPr="00B272AA">
        <w:rPr>
          <w:sz w:val="16"/>
        </w:rPr>
        <w:t xml:space="preserve">. </w:t>
      </w:r>
      <w:r w:rsidRPr="00DE79D4">
        <w:rPr>
          <w:rStyle w:val="StyleUnderline"/>
        </w:rPr>
        <w:t xml:space="preserve">Finally, though most of the debris that re-enters the earth’s atmosphere is vaporized due to the build- up of intense heat, the </w:t>
      </w:r>
      <w:r w:rsidRPr="00B844AE">
        <w:rPr>
          <w:rStyle w:val="StyleUnderline"/>
          <w:highlight w:val="green"/>
        </w:rPr>
        <w:t>chemical residue</w:t>
      </w:r>
      <w:r w:rsidRPr="00DE79D4">
        <w:rPr>
          <w:rStyle w:val="StyleUnderline"/>
        </w:rPr>
        <w:t xml:space="preserve"> of this material </w:t>
      </w:r>
      <w:r w:rsidRPr="00B844AE">
        <w:rPr>
          <w:rStyle w:val="StyleUnderline"/>
          <w:highlight w:val="green"/>
        </w:rPr>
        <w:t>can also react with the ozone and deplete it</w:t>
      </w:r>
      <w:r w:rsidRPr="00DE79D4">
        <w:rPr>
          <w:rStyle w:val="StyleUnderline"/>
        </w:rPr>
        <w:t xml:space="preserve">. </w:t>
      </w:r>
      <w:r w:rsidRPr="00B272AA">
        <w:rPr>
          <w:sz w:val="16"/>
        </w:rPr>
        <w:t>Some scientists fear that erosion of the ozone layer may cause global climate change. They predict that these altered weather patterns could transform fertile farmland into deserts and threaten human life on the planet. Thus, the environmental effect of space debris upon the ozone is of great concern to these experts.</w:t>
      </w:r>
    </w:p>
    <w:p w14:paraId="784FFDC4" w14:textId="77777777" w:rsidR="004F779E" w:rsidRPr="003F2E74" w:rsidRDefault="004F779E" w:rsidP="004F779E">
      <w:pPr>
        <w:pStyle w:val="Heading4"/>
        <w:rPr>
          <w:rStyle w:val="Style13ptBold"/>
          <w:b/>
          <w:bCs w:val="0"/>
        </w:rPr>
      </w:pPr>
      <w:r w:rsidRPr="003F2E74">
        <w:rPr>
          <w:rStyle w:val="Style13ptBold"/>
        </w:rPr>
        <w:t>Ozone collapse causes extinction.</w:t>
      </w:r>
    </w:p>
    <w:p w14:paraId="2FC742B6" w14:textId="77777777" w:rsidR="004F779E" w:rsidRPr="00E14CC9" w:rsidRDefault="004F779E" w:rsidP="004F779E">
      <w:r>
        <w:rPr>
          <w:rStyle w:val="Style13ptBold"/>
        </w:rPr>
        <w:t xml:space="preserve">Simmons 20 </w:t>
      </w:r>
      <w:r>
        <w:t>[C</w:t>
      </w:r>
      <w:r w:rsidRPr="00B37F40">
        <w:t xml:space="preserve">arla </w:t>
      </w:r>
      <w:proofErr w:type="gramStart"/>
      <w:r w:rsidRPr="00B37F40">
        <w:t>Simmons,,</w:t>
      </w:r>
      <w:proofErr w:type="gramEnd"/>
      <w:r w:rsidRPr="00B37F40">
        <w:t xml:space="preserve"> The Science Times, "A Repeat of One of the Biggest Extinctions Caused by Ozone Layer Erosion 359M Years Ago Possible, Warn Scientists | Science Times", May </w:t>
      </w:r>
      <w:r w:rsidRPr="00B37F40">
        <w:lastRenderedPageBreak/>
        <w:t xml:space="preserve">27, 2020, </w:t>
      </w:r>
      <w:hyperlink w:history="1">
        <w:r w:rsidRPr="00B37F40">
          <w:rPr>
            <w:rStyle w:val="Hyperlink"/>
          </w:rPr>
          <w:t>https://www.sciencetimes.com/articles/25838/20200527/repeat-one-biggest-extinctions-caused-ozone-layer-erosion-359m-years.htm</w:t>
        </w:r>
      </w:hyperlink>
      <w:r>
        <w:t>] BD</w:t>
      </w:r>
    </w:p>
    <w:p w14:paraId="0A57195C" w14:textId="77777777" w:rsidR="004F779E" w:rsidRPr="00E07AE1" w:rsidRDefault="004F779E" w:rsidP="004F779E">
      <w:pPr>
        <w:rPr>
          <w:rStyle w:val="Emphasis"/>
        </w:rPr>
      </w:pPr>
      <w:r w:rsidRPr="00E07AE1">
        <w:rPr>
          <w:rStyle w:val="StyleUnderline"/>
        </w:rPr>
        <w:t>University of Southampton researchers have delved deeper into an extinction event that occurred about 360 million years ago</w:t>
      </w:r>
      <w:r w:rsidRPr="00B844AE">
        <w:rPr>
          <w:sz w:val="14"/>
        </w:rPr>
        <w:t>. According to their research</w:t>
      </w:r>
      <w:r w:rsidRPr="00E07AE1">
        <w:rPr>
          <w:rStyle w:val="StyleUnderline"/>
        </w:rPr>
        <w:t xml:space="preserve">, </w:t>
      </w:r>
      <w:r w:rsidRPr="00E07AE1">
        <w:rPr>
          <w:rStyle w:val="Emphasis"/>
        </w:rPr>
        <w:t xml:space="preserve">the </w:t>
      </w:r>
      <w:r w:rsidRPr="00B844AE">
        <w:rPr>
          <w:rStyle w:val="Emphasis"/>
          <w:highlight w:val="green"/>
        </w:rPr>
        <w:t>ozone layer's breakdown</w:t>
      </w:r>
      <w:r w:rsidRPr="00475C49">
        <w:rPr>
          <w:rStyle w:val="Emphasis"/>
        </w:rPr>
        <w:t xml:space="preserve"> caused</w:t>
      </w:r>
      <w:r w:rsidRPr="00E07AE1">
        <w:rPr>
          <w:rStyle w:val="Emphasis"/>
        </w:rPr>
        <w:t xml:space="preserve"> by ultraviolet (</w:t>
      </w:r>
      <w:r w:rsidRPr="00B844AE">
        <w:rPr>
          <w:rStyle w:val="Emphasis"/>
          <w:highlight w:val="green"/>
        </w:rPr>
        <w:t>UV) radiation vanquished</w:t>
      </w:r>
      <w:r w:rsidRPr="00E07AE1">
        <w:rPr>
          <w:rStyle w:val="Emphasis"/>
        </w:rPr>
        <w:t xml:space="preserve"> much of the </w:t>
      </w:r>
      <w:r w:rsidRPr="00B844AE">
        <w:rPr>
          <w:rStyle w:val="Emphasis"/>
          <w:highlight w:val="green"/>
        </w:rPr>
        <w:t>Earth</w:t>
      </w:r>
      <w:r w:rsidRPr="00475C49">
        <w:rPr>
          <w:rStyle w:val="StyleUnderline"/>
        </w:rPr>
        <w:t>'s</w:t>
      </w:r>
      <w:r w:rsidRPr="00E07AE1">
        <w:rPr>
          <w:rStyle w:val="StyleUnderline"/>
        </w:rPr>
        <w:t xml:space="preserve"> marine life and greenery.</w:t>
      </w:r>
      <w:r w:rsidRPr="00B844AE">
        <w:rPr>
          <w:sz w:val="14"/>
        </w:rPr>
        <w:t xml:space="preserve"> Moreover, their discovery led to </w:t>
      </w:r>
      <w:r w:rsidRPr="00E07AE1">
        <w:rPr>
          <w:rStyle w:val="Emphasis"/>
        </w:rPr>
        <w:t xml:space="preserve">weighty indications for today's continually warming Earth. </w:t>
      </w:r>
    </w:p>
    <w:p w14:paraId="4A749EB6" w14:textId="77777777" w:rsidR="004F779E" w:rsidRPr="00B844AE" w:rsidRDefault="004F779E" w:rsidP="004F779E">
      <w:pPr>
        <w:rPr>
          <w:sz w:val="14"/>
        </w:rPr>
      </w:pPr>
      <w:r w:rsidRPr="00B844AE">
        <w:rPr>
          <w:sz w:val="14"/>
        </w:rPr>
        <w:t>Numerous episodes of mass extinction occurred in the geological past. One of the most notorious ones caused the extinction of dinosaurs about 66 million years ago. Their destruction was believed to have been caused by an asteroid hitting the Earth.</w:t>
      </w:r>
    </w:p>
    <w:p w14:paraId="76F9801C" w14:textId="77777777" w:rsidR="004F779E" w:rsidRPr="00B844AE" w:rsidRDefault="004F779E" w:rsidP="004F779E">
      <w:pPr>
        <w:rPr>
          <w:sz w:val="14"/>
        </w:rPr>
      </w:pPr>
      <w:r w:rsidRPr="00B844AE">
        <w:rPr>
          <w:sz w:val="14"/>
        </w:rP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5CB4A3C3" w14:textId="77777777" w:rsidR="004F779E" w:rsidRPr="00B844AE" w:rsidRDefault="004F779E" w:rsidP="004F779E">
      <w:pPr>
        <w:rPr>
          <w:sz w:val="14"/>
        </w:rPr>
      </w:pPr>
      <w:r w:rsidRPr="00E07AE1">
        <w:rPr>
          <w:rStyle w:val="StyleUnderline"/>
        </w:rPr>
        <w:t xml:space="preserve">Scientists have discovered evidence pointing to high levels of UV radiation responsible for </w:t>
      </w:r>
      <w:r w:rsidRPr="00B844AE">
        <w:rPr>
          <w:rStyle w:val="StyleUnderline"/>
          <w:highlight w:val="green"/>
        </w:rPr>
        <w:t>collapsing forest</w:t>
      </w:r>
      <w:r w:rsidRPr="00475C49">
        <w:rPr>
          <w:rStyle w:val="StyleUnderline"/>
        </w:rPr>
        <w:t xml:space="preserve"> ecosystems</w:t>
      </w:r>
      <w:r w:rsidRPr="00E07AE1">
        <w:rPr>
          <w:rStyle w:val="StyleUnderline"/>
        </w:rPr>
        <w:t xml:space="preserve"> </w:t>
      </w:r>
      <w:r w:rsidRPr="00B844AE">
        <w:rPr>
          <w:rStyle w:val="StyleUnderline"/>
          <w:highlight w:val="green"/>
        </w:rPr>
        <w:t>and</w:t>
      </w:r>
      <w:r w:rsidRPr="00E07AE1">
        <w:rPr>
          <w:rStyle w:val="StyleUnderline"/>
        </w:rPr>
        <w:t xml:space="preserve"> killing off </w:t>
      </w:r>
      <w:r w:rsidRPr="00B844AE">
        <w:rPr>
          <w:rStyle w:val="StyleUnderline"/>
          <w:highlight w:val="green"/>
        </w:rPr>
        <w:t xml:space="preserve">water animal </w:t>
      </w:r>
      <w:r w:rsidRPr="00475C49">
        <w:rPr>
          <w:rStyle w:val="StyleUnderline"/>
        </w:rPr>
        <w:t>species</w:t>
      </w:r>
      <w:r w:rsidRPr="00E07AE1">
        <w:rPr>
          <w:rStyle w:val="StyleUnderline"/>
        </w:rPr>
        <w:t xml:space="preserve"> during the Devonian geological period about 359 million years ago</w:t>
      </w:r>
      <w:r w:rsidRPr="00B844AE">
        <w:rPr>
          <w:sz w:val="14"/>
        </w:rPr>
        <w:t>.</w:t>
      </w:r>
    </w:p>
    <w:p w14:paraId="18FB57C5" w14:textId="77777777" w:rsidR="004F779E" w:rsidRPr="00E07AE1" w:rsidRDefault="004F779E" w:rsidP="004F779E">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B844AE">
        <w:rPr>
          <w:rStyle w:val="Emphasis"/>
          <w:highlight w:val="green"/>
        </w:rPr>
        <w:t>Earth might</w:t>
      </w:r>
      <w:r w:rsidRPr="00E07AE1">
        <w:rPr>
          <w:rStyle w:val="Emphasis"/>
        </w:rPr>
        <w:t xml:space="preserve"> possibly </w:t>
      </w:r>
      <w:r w:rsidRPr="00B844AE">
        <w:rPr>
          <w:rStyle w:val="Emphasis"/>
          <w:highlight w:val="green"/>
        </w:rPr>
        <w:t>reach comparable temperatures</w:t>
      </w:r>
      <w:r w:rsidRPr="00E07AE1">
        <w:rPr>
          <w:rStyle w:val="Emphasis"/>
        </w:rPr>
        <w:t>, thus might face the same consequences that occurred in the past.</w:t>
      </w:r>
    </w:p>
    <w:p w14:paraId="7D62D191" w14:textId="77777777" w:rsidR="004F779E" w:rsidRPr="00B844AE" w:rsidRDefault="004F779E" w:rsidP="004F779E">
      <w:pPr>
        <w:rPr>
          <w:sz w:val="14"/>
        </w:rPr>
      </w:pPr>
      <w:r w:rsidRPr="00B844AE">
        <w:rPr>
          <w:sz w:val="14"/>
        </w:rP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530E9FEF" w14:textId="77777777" w:rsidR="004F779E" w:rsidRPr="00B844AE" w:rsidRDefault="004F779E" w:rsidP="004F779E">
      <w:pPr>
        <w:rPr>
          <w:sz w:val="14"/>
        </w:rPr>
      </w:pPr>
      <w:r w:rsidRPr="00B844AE">
        <w:rPr>
          <w:sz w:val="14"/>
        </w:rP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731A8231" w14:textId="77777777" w:rsidR="004F779E" w:rsidRPr="00B844AE" w:rsidRDefault="004F779E" w:rsidP="004F779E">
      <w:pPr>
        <w:rPr>
          <w:sz w:val="14"/>
        </w:rPr>
      </w:pPr>
      <w:r w:rsidRPr="00B844AE">
        <w:rPr>
          <w:sz w:val="14"/>
        </w:rP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5B0180FE" w14:textId="77777777" w:rsidR="004F779E" w:rsidRPr="00B844AE" w:rsidRDefault="004F779E" w:rsidP="004F779E">
      <w:pPr>
        <w:rPr>
          <w:sz w:val="14"/>
        </w:rPr>
      </w:pPr>
      <w:r w:rsidRPr="00B844AE">
        <w:rPr>
          <w:sz w:val="14"/>
        </w:rPr>
        <w:t xml:space="preserve">According to the researchers, </w:t>
      </w:r>
      <w:r w:rsidRPr="00E07AE1">
        <w:rPr>
          <w:rStyle w:val="Emphasis"/>
        </w:rPr>
        <w:t>the spikes were due to UV radiation damaging their DNA</w:t>
      </w:r>
      <w:r w:rsidRPr="00B844AE">
        <w:rPr>
          <w:sz w:val="14"/>
        </w:rPr>
        <w:t>. Furthermore, they found that many spores had dark pigmented walls. These walls were thought to be a protective 'shield' against the increasing and damaging UV levels.</w:t>
      </w:r>
    </w:p>
    <w:p w14:paraId="63BE7F64" w14:textId="77777777" w:rsidR="004F779E" w:rsidRPr="00E14CC9" w:rsidRDefault="004F779E" w:rsidP="004F779E">
      <w:pPr>
        <w:rPr>
          <w:rStyle w:val="StyleUnderline"/>
        </w:rPr>
      </w:pPr>
      <w:r w:rsidRPr="00B844AE">
        <w:rPr>
          <w:sz w:val="14"/>
        </w:rPr>
        <w:t xml:space="preserve">From their findings, the scientists </w:t>
      </w:r>
      <w:r w:rsidRPr="00E07AE1">
        <w:rPr>
          <w:rStyle w:val="StyleUnderline"/>
        </w:rPr>
        <w:t>have concluded that during a time of expeditious global warming, the ozone layer collapsed for a short while.</w:t>
      </w:r>
      <w:r w:rsidRPr="00B844AE">
        <w:rPr>
          <w:sz w:val="14"/>
        </w:rPr>
        <w:t xml:space="preserve"> Moreover, </w:t>
      </w:r>
      <w:r w:rsidRPr="00E14CC9">
        <w:rPr>
          <w:rStyle w:val="Emphasis"/>
        </w:rPr>
        <w:t xml:space="preserve">the ozone collapse exposed life on Earth to </w:t>
      </w:r>
      <w:r w:rsidRPr="00B844AE">
        <w:rPr>
          <w:rStyle w:val="Emphasis"/>
          <w:highlight w:val="green"/>
        </w:rPr>
        <w:t>harmful UV radiation</w:t>
      </w:r>
      <w:r w:rsidRPr="00E14CC9">
        <w:rPr>
          <w:rStyle w:val="Emphasis"/>
        </w:rPr>
        <w:t xml:space="preserve"> levels and, therefore, </w:t>
      </w:r>
      <w:r w:rsidRPr="00B844AE">
        <w:rPr>
          <w:rStyle w:val="Emphasis"/>
          <w:highlight w:val="green"/>
        </w:rPr>
        <w:t>triggered a mass extinction</w:t>
      </w:r>
      <w:r w:rsidRPr="00E14CC9">
        <w:rPr>
          <w:rStyle w:val="Emphasis"/>
        </w:rPr>
        <w:t xml:space="preserve"> event.</w:t>
      </w:r>
      <w:r w:rsidRPr="00B844AE">
        <w:rPr>
          <w:sz w:val="14"/>
        </w:rPr>
        <w:t xml:space="preserve"> </w:t>
      </w:r>
      <w:r w:rsidRPr="00E14CC9">
        <w:rPr>
          <w:rStyle w:val="StyleUnderline"/>
        </w:rPr>
        <w:t>This affected life on land and in shallow water at the Devonian-Carboniferous boundary.</w:t>
      </w:r>
    </w:p>
    <w:p w14:paraId="1E2A077B" w14:textId="77777777" w:rsidR="004F779E" w:rsidRPr="00E07AE1" w:rsidRDefault="004F779E" w:rsidP="004F779E">
      <w:pPr>
        <w:rPr>
          <w:rStyle w:val="Emphasis"/>
        </w:rPr>
      </w:pPr>
      <w:r w:rsidRPr="00E07AE1">
        <w:rPr>
          <w:rStyle w:val="Emphasis"/>
        </w:rPr>
        <w:t>From Climate Change to Climate Emergency</w:t>
      </w:r>
    </w:p>
    <w:p w14:paraId="4D6DBF97" w14:textId="77777777" w:rsidR="004F779E" w:rsidRPr="00E07AE1" w:rsidRDefault="004F779E" w:rsidP="004F779E">
      <w:pPr>
        <w:rPr>
          <w:rStyle w:val="StyleUnderline"/>
        </w:rPr>
      </w:pPr>
      <w:r w:rsidRPr="00B844AE">
        <w:rPr>
          <w:sz w:val="14"/>
        </w:rP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rsidRPr="00B844AE">
        <w:rPr>
          <w:sz w:val="14"/>
        </w:rPr>
        <w:t xml:space="preserve"> He adds that they have seen this </w:t>
      </w:r>
      <w:r w:rsidRPr="00E07AE1">
        <w:rPr>
          <w:rStyle w:val="StyleUnderline"/>
        </w:rPr>
        <w:t xml:space="preserve">pattern in the past, where a stimulant or impetus was unnecessary for the phenomenon to kick in. </w:t>
      </w:r>
    </w:p>
    <w:p w14:paraId="065BEFC2" w14:textId="77777777" w:rsidR="004F779E" w:rsidRPr="00B844AE" w:rsidRDefault="004F779E" w:rsidP="004F779E">
      <w:pPr>
        <w:rPr>
          <w:b/>
          <w:iCs/>
          <w:u w:val="single"/>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rsidRPr="00B844AE">
        <w:rPr>
          <w:sz w:val="14"/>
        </w:rPr>
        <w:t xml:space="preserve">. Furthermore, they say it is possible that </w:t>
      </w:r>
      <w:r w:rsidRPr="00E07AE1">
        <w:rPr>
          <w:rStyle w:val="Emphasis"/>
        </w:rPr>
        <w:t xml:space="preserve">a </w:t>
      </w:r>
      <w:r w:rsidRPr="00475C49">
        <w:rPr>
          <w:rStyle w:val="Emphasis"/>
        </w:rPr>
        <w:t xml:space="preserve">similar </w:t>
      </w:r>
      <w:r w:rsidRPr="00B844AE">
        <w:rPr>
          <w:rStyle w:val="Emphasis"/>
          <w:highlight w:val="green"/>
        </w:rPr>
        <w:t xml:space="preserve">collapse of the ozone layer </w:t>
      </w:r>
      <w:r w:rsidRPr="00475C49">
        <w:rPr>
          <w:rStyle w:val="Emphasis"/>
        </w:rPr>
        <w:t>could</w:t>
      </w:r>
      <w:r w:rsidRPr="00E07AE1">
        <w:rPr>
          <w:rStyle w:val="Emphasis"/>
        </w:rPr>
        <w:t xml:space="preserve"> occur again, </w:t>
      </w:r>
      <w:r w:rsidRPr="00B844AE">
        <w:rPr>
          <w:rStyle w:val="Emphasis"/>
          <w:highlight w:val="green"/>
        </w:rPr>
        <w:t>dangerously exposing</w:t>
      </w:r>
      <w:r w:rsidRPr="00E07AE1">
        <w:rPr>
          <w:rStyle w:val="Emphasis"/>
        </w:rPr>
        <w:t xml:space="preserve"> surface and shallow sea life to harmful </w:t>
      </w:r>
      <w:r w:rsidRPr="00B844AE">
        <w:rPr>
          <w:rStyle w:val="Emphasis"/>
          <w:highlight w:val="green"/>
        </w:rPr>
        <w:t>radiation</w:t>
      </w:r>
      <w:r w:rsidRPr="00E07AE1">
        <w:rPr>
          <w:rStyle w:val="Emphasis"/>
        </w:rPr>
        <w:t xml:space="preserve">. </w:t>
      </w:r>
    </w:p>
    <w:p w14:paraId="1009882C" w14:textId="77777777" w:rsidR="004F779E" w:rsidRPr="004B3D48" w:rsidRDefault="004F779E" w:rsidP="004F779E">
      <w:pPr>
        <w:pStyle w:val="Heading4"/>
      </w:pPr>
      <w:r>
        <w:t xml:space="preserve">Satellites are an </w:t>
      </w:r>
      <w:r w:rsidRPr="00966BE3">
        <w:rPr>
          <w:u w:val="single"/>
        </w:rPr>
        <w:t>impact multiplier</w:t>
      </w:r>
      <w:r>
        <w:t xml:space="preserve"> – specifically solves the </w:t>
      </w:r>
      <w:r w:rsidRPr="00966BE3">
        <w:rPr>
          <w:u w:val="single"/>
        </w:rPr>
        <w:t>grid</w:t>
      </w:r>
      <w:r>
        <w:t>.</w:t>
      </w:r>
    </w:p>
    <w:p w14:paraId="58B9B748" w14:textId="77777777" w:rsidR="004F779E" w:rsidRPr="004B3D48" w:rsidRDefault="004F779E" w:rsidP="004F779E">
      <w:r w:rsidRPr="004B3D48">
        <w:rPr>
          <w:rStyle w:val="Style13ptBold"/>
        </w:rPr>
        <w:t xml:space="preserve">Pellegrino &amp; </w:t>
      </w:r>
      <w:proofErr w:type="spellStart"/>
      <w:r w:rsidRPr="004B3D48">
        <w:rPr>
          <w:rStyle w:val="Style13ptBold"/>
        </w:rPr>
        <w:t>Stang</w:t>
      </w:r>
      <w:proofErr w:type="spellEnd"/>
      <w:r w:rsidRPr="004B3D48">
        <w:rPr>
          <w:rStyle w:val="Style13ptBold"/>
        </w:rPr>
        <w:t xml:space="preserve"> 16</w:t>
      </w:r>
      <w:r>
        <w:t>.</w:t>
      </w:r>
      <w:r w:rsidRPr="004B3D48">
        <w:t xml:space="preserve"> Massimo Pellegrino, Master’s Degree in Space Studies from ISU, with Gerald </w:t>
      </w:r>
      <w:proofErr w:type="spellStart"/>
      <w:r w:rsidRPr="004B3D48">
        <w:t>Stang</w:t>
      </w:r>
      <w:proofErr w:type="spellEnd"/>
      <w:r w:rsidRPr="004B3D48">
        <w:t xml:space="preserve">, Senior Associate Analyst at the EUISS, holds BSc and MSc degrees in chemical engineering from the University of Saskatchewan and an MA in international affairs from the </w:t>
      </w:r>
      <w:r w:rsidRPr="004B3D48">
        <w:lastRenderedPageBreak/>
        <w:t xml:space="preserve">School of International and Public Affairs at Columbia University (“Space Security for Europe”, </w:t>
      </w:r>
      <w:r w:rsidRPr="003955B8">
        <w:rPr>
          <w:i/>
        </w:rPr>
        <w:t>EU Institute for Security Studies</w:t>
      </w:r>
      <w:r w:rsidRPr="004B3D48">
        <w:t xml:space="preserve">, published July 2016, </w:t>
      </w:r>
      <w:hyperlink r:id="rId15" w:history="1">
        <w:r w:rsidRPr="004B3D48">
          <w:rPr>
            <w:rStyle w:val="Hyperlink"/>
          </w:rPr>
          <w:t>https://www.iss.europa.eu/content/space-security-europe</w:t>
        </w:r>
      </w:hyperlink>
      <w:r w:rsidRPr="004B3D48">
        <w:t>, accessed 7-10-2019) bm</w:t>
      </w:r>
    </w:p>
    <w:p w14:paraId="67B920F1" w14:textId="77777777" w:rsidR="004F779E" w:rsidRPr="00283EEC" w:rsidRDefault="004F779E" w:rsidP="004F779E">
      <w:pPr>
        <w:rPr>
          <w:rStyle w:val="StyleUnderline"/>
        </w:rPr>
      </w:pPr>
      <w:r w:rsidRPr="00283EEC">
        <w:rPr>
          <w:rStyle w:val="StyleUnderline"/>
        </w:rPr>
        <w:t xml:space="preserve">Modern </w:t>
      </w:r>
      <w:r w:rsidRPr="00B844AE">
        <w:rPr>
          <w:rStyle w:val="StyleUnderline"/>
          <w:highlight w:val="green"/>
        </w:rPr>
        <w:t xml:space="preserve">societies are </w:t>
      </w:r>
      <w:r w:rsidRPr="00283EEC">
        <w:rPr>
          <w:rStyle w:val="Emphasis"/>
        </w:rPr>
        <w:t xml:space="preserve">highly </w:t>
      </w:r>
      <w:r w:rsidRPr="00B844AE">
        <w:rPr>
          <w:rStyle w:val="Emphasis"/>
          <w:highlight w:val="green"/>
        </w:rPr>
        <w:t>dependent</w:t>
      </w:r>
      <w:r w:rsidRPr="00B844AE">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B844AE">
        <w:rPr>
          <w:rStyle w:val="Emphasis"/>
          <w:highlight w:val="green"/>
        </w:rPr>
        <w:t>infrastructure</w:t>
      </w:r>
      <w:r w:rsidRPr="00283EEC">
        <w:rPr>
          <w:rStyle w:val="StyleUnderline"/>
        </w:rPr>
        <w:t xml:space="preserve"> to</w:t>
      </w:r>
      <w:r w:rsidRPr="00966BE3">
        <w:rPr>
          <w:sz w:val="14"/>
        </w:rPr>
        <w:t xml:space="preserve"> </w:t>
      </w:r>
      <w:r w:rsidRPr="00283EEC">
        <w:rPr>
          <w:rStyle w:val="StyleUnderline"/>
        </w:rPr>
        <w:t>ensure the provision of basic goods and services</w:t>
      </w:r>
      <w:r w:rsidRPr="00966BE3">
        <w:rPr>
          <w:sz w:val="14"/>
        </w:rPr>
        <w:t xml:space="preserve">. </w:t>
      </w:r>
      <w:r w:rsidRPr="00283EEC">
        <w:rPr>
          <w:rStyle w:val="StyleUnderline"/>
        </w:rPr>
        <w:t>They consist of</w:t>
      </w:r>
      <w:r w:rsidRPr="00966BE3">
        <w:rPr>
          <w:sz w:val="14"/>
        </w:rPr>
        <w:t xml:space="preserve"> assets, </w:t>
      </w:r>
      <w:proofErr w:type="gramStart"/>
      <w:r w:rsidRPr="00283EEC">
        <w:rPr>
          <w:rStyle w:val="StyleUnderline"/>
        </w:rPr>
        <w:t>systems</w:t>
      </w:r>
      <w:proofErr w:type="gramEnd"/>
      <w:r w:rsidRPr="00966BE3">
        <w:rPr>
          <w:sz w:val="14"/>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966BE3">
        <w:rPr>
          <w:sz w:val="14"/>
        </w:rPr>
        <w:t xml:space="preserve"> </w:t>
      </w:r>
      <w:r w:rsidRPr="00283EEC">
        <w:rPr>
          <w:rStyle w:val="StyleUnderline"/>
        </w:rPr>
        <w:t xml:space="preserve">Space assets are so deeply embedded in developed economies that </w:t>
      </w:r>
      <w:r w:rsidRPr="00B844AE">
        <w:rPr>
          <w:rStyle w:val="Emphasis"/>
          <w:highlight w:val="green"/>
        </w:rPr>
        <w:t xml:space="preserve">a day without </w:t>
      </w:r>
      <w:r w:rsidRPr="00283EEC">
        <w:rPr>
          <w:rStyle w:val="Emphasis"/>
        </w:rPr>
        <w:t xml:space="preserve">fully functioning </w:t>
      </w:r>
      <w:r w:rsidRPr="00B844AE">
        <w:rPr>
          <w:rStyle w:val="Emphasis"/>
          <w:highlight w:val="green"/>
        </w:rPr>
        <w:t xml:space="preserve">space </w:t>
      </w:r>
      <w:r w:rsidRPr="00283EEC">
        <w:rPr>
          <w:rStyle w:val="Emphasis"/>
        </w:rPr>
        <w:t>capabilities</w:t>
      </w:r>
      <w:r w:rsidRPr="00283EEC">
        <w:rPr>
          <w:rStyle w:val="StyleUnderline"/>
        </w:rPr>
        <w:t xml:space="preserve"> </w:t>
      </w:r>
      <w:r w:rsidRPr="00B844AE">
        <w:rPr>
          <w:rStyle w:val="StyleUnderline"/>
          <w:highlight w:val="green"/>
        </w:rPr>
        <w:t xml:space="preserve">would </w:t>
      </w:r>
      <w:r w:rsidRPr="00283EEC">
        <w:rPr>
          <w:rStyle w:val="Emphasis"/>
        </w:rPr>
        <w:t>severely</w:t>
      </w:r>
      <w:r w:rsidRPr="00966BE3">
        <w:rPr>
          <w:sz w:val="14"/>
        </w:rPr>
        <w:t xml:space="preserve"> restrict or even</w:t>
      </w:r>
      <w:r w:rsidRPr="00283EEC">
        <w:rPr>
          <w:rStyle w:val="StyleUnderline"/>
        </w:rPr>
        <w:t xml:space="preserve"> </w:t>
      </w:r>
      <w:r w:rsidRPr="00B844AE">
        <w:rPr>
          <w:rStyle w:val="Emphasis"/>
          <w:highlight w:val="green"/>
        </w:rPr>
        <w:t xml:space="preserve">endanger </w:t>
      </w:r>
      <w:r w:rsidRPr="00283EEC">
        <w:rPr>
          <w:rStyle w:val="Emphasis"/>
        </w:rPr>
        <w:t xml:space="preserve">our </w:t>
      </w:r>
      <w:r w:rsidRPr="00B844AE">
        <w:rPr>
          <w:rStyle w:val="Emphasis"/>
          <w:highlight w:val="green"/>
        </w:rPr>
        <w:t>lives.</w:t>
      </w:r>
      <w:r w:rsidRPr="00283EEC">
        <w:rPr>
          <w:rStyle w:val="StyleUnderline"/>
        </w:rPr>
        <w:t xml:space="preserve"> </w:t>
      </w:r>
    </w:p>
    <w:p w14:paraId="4431AAF2" w14:textId="77777777" w:rsidR="004F779E" w:rsidRPr="00966BE3" w:rsidRDefault="004F779E" w:rsidP="004F779E">
      <w:pPr>
        <w:rPr>
          <w:sz w:val="14"/>
        </w:rPr>
      </w:pPr>
      <w:r w:rsidRPr="00283EEC">
        <w:rPr>
          <w:rStyle w:val="StyleUnderline"/>
        </w:rPr>
        <w:t xml:space="preserve">Space systems are </w:t>
      </w:r>
      <w:r w:rsidRPr="00B844AE">
        <w:rPr>
          <w:rStyle w:val="StyleUnderline"/>
          <w:highlight w:val="green"/>
        </w:rPr>
        <w:t>critical for</w:t>
      </w:r>
      <w:r w:rsidRPr="00283EEC">
        <w:rPr>
          <w:rStyle w:val="StyleUnderline"/>
        </w:rPr>
        <w:t xml:space="preserve"> running </w:t>
      </w:r>
      <w:r w:rsidRPr="00283EEC">
        <w:rPr>
          <w:rStyle w:val="Emphasis"/>
        </w:rPr>
        <w:t xml:space="preserve">energy </w:t>
      </w:r>
      <w:r w:rsidRPr="00B844AE">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B844AE">
        <w:rPr>
          <w:rStyle w:val="Emphasis"/>
          <w:highlight w:val="green"/>
        </w:rPr>
        <w:t>surveillance</w:t>
      </w:r>
      <w:r w:rsidRPr="00283EEC">
        <w:rPr>
          <w:rStyle w:val="StyleUnderline"/>
        </w:rPr>
        <w:t xml:space="preserve">, </w:t>
      </w:r>
      <w:r w:rsidRPr="00283EEC">
        <w:rPr>
          <w:rStyle w:val="Emphasis"/>
        </w:rPr>
        <w:t xml:space="preserve">crisis </w:t>
      </w:r>
      <w:r w:rsidRPr="00B844AE">
        <w:rPr>
          <w:rStyle w:val="Emphasis"/>
          <w:highlight w:val="green"/>
        </w:rPr>
        <w:t>management</w:t>
      </w:r>
      <w:r w:rsidRPr="00283EEC">
        <w:rPr>
          <w:rStyle w:val="StyleUnderline"/>
        </w:rPr>
        <w:t xml:space="preserve"> and </w:t>
      </w:r>
      <w:r w:rsidRPr="00283EEC">
        <w:rPr>
          <w:rStyle w:val="Emphasis"/>
        </w:rPr>
        <w:t xml:space="preserve">humanitarian </w:t>
      </w:r>
      <w:r w:rsidRPr="00B844AE">
        <w:rPr>
          <w:rStyle w:val="Emphasis"/>
          <w:highlight w:val="green"/>
        </w:rPr>
        <w:t>operations</w:t>
      </w:r>
      <w:r w:rsidRPr="00283EEC">
        <w:rPr>
          <w:rStyle w:val="StyleUnderline"/>
        </w:rPr>
        <w:t xml:space="preserve">, environmental and </w:t>
      </w:r>
      <w:r w:rsidRPr="00B844AE">
        <w:rPr>
          <w:rStyle w:val="Emphasis"/>
          <w:highlight w:val="green"/>
        </w:rPr>
        <w:t>climate monitoring</w:t>
      </w:r>
      <w:r w:rsidRPr="00B844AE">
        <w:rPr>
          <w:rStyle w:val="StyleUnderline"/>
          <w:highlight w:val="green"/>
        </w:rPr>
        <w:t xml:space="preserve">, </w:t>
      </w:r>
      <w:r w:rsidRPr="00B844AE">
        <w:rPr>
          <w:rStyle w:val="Emphasis"/>
          <w:highlight w:val="green"/>
        </w:rPr>
        <w:t>verification</w:t>
      </w:r>
      <w:r w:rsidRPr="00B844AE">
        <w:rPr>
          <w:rStyle w:val="StyleUnderline"/>
          <w:highlight w:val="green"/>
        </w:rPr>
        <w:t xml:space="preserve"> of </w:t>
      </w:r>
      <w:r w:rsidRPr="00283EEC">
        <w:rPr>
          <w:rStyle w:val="Emphasis"/>
        </w:rPr>
        <w:t xml:space="preserve">international </w:t>
      </w:r>
      <w:r w:rsidRPr="00B844AE">
        <w:rPr>
          <w:rStyle w:val="Emphasis"/>
          <w:highlight w:val="green"/>
        </w:rPr>
        <w:t>treaties</w:t>
      </w:r>
      <w:r w:rsidRPr="00B844AE">
        <w:rPr>
          <w:rStyle w:val="StyleUnderline"/>
          <w:highlight w:val="green"/>
        </w:rPr>
        <w:t xml:space="preserve"> and </w:t>
      </w:r>
      <w:r w:rsidRPr="00B844AE">
        <w:rPr>
          <w:rStyle w:val="Emphasis"/>
          <w:highlight w:val="green"/>
        </w:rPr>
        <w:t xml:space="preserve">arms control </w:t>
      </w:r>
      <w:r w:rsidRPr="00283EEC">
        <w:rPr>
          <w:rStyle w:val="Emphasis"/>
        </w:rPr>
        <w:t>agreements</w:t>
      </w:r>
      <w:r w:rsidRPr="00283EEC">
        <w:rPr>
          <w:rStyle w:val="StyleUnderline"/>
        </w:rPr>
        <w:t xml:space="preserve">, </w:t>
      </w:r>
      <w:r w:rsidRPr="00966BE3">
        <w:rPr>
          <w:sz w:val="14"/>
        </w:rPr>
        <w:t xml:space="preserve">and the fight against </w:t>
      </w:r>
      <w:proofErr w:type="spellStart"/>
      <w:r w:rsidRPr="00966BE3">
        <w:rPr>
          <w:sz w:val="14"/>
        </w:rPr>
        <w:t>organised</w:t>
      </w:r>
      <w:proofErr w:type="spellEnd"/>
      <w:r w:rsidRPr="00966BE3">
        <w:rPr>
          <w:sz w:val="14"/>
        </w:rPr>
        <w:t xml:space="preserve"> crime and terrorism</w:t>
      </w:r>
      <w:r w:rsidRPr="00283EEC">
        <w:rPr>
          <w:rStyle w:val="StyleUnderline"/>
        </w:rPr>
        <w:t>.</w:t>
      </w:r>
      <w:r w:rsidRPr="00966BE3">
        <w:rPr>
          <w:sz w:val="14"/>
        </w:rPr>
        <w:t xml:space="preserve"> </w:t>
      </w:r>
      <w:r w:rsidRPr="00283EEC">
        <w:rPr>
          <w:rStyle w:val="StyleUnderline"/>
        </w:rPr>
        <w:t xml:space="preserve">Space assets also provide </w:t>
      </w:r>
      <w:r w:rsidRPr="00B844AE">
        <w:rPr>
          <w:rStyle w:val="StyleUnderline"/>
          <w:highlight w:val="green"/>
        </w:rPr>
        <w:t xml:space="preserve">the </w:t>
      </w:r>
      <w:r w:rsidRPr="00283EEC">
        <w:rPr>
          <w:rStyle w:val="Emphasis"/>
        </w:rPr>
        <w:t xml:space="preserve">technological </w:t>
      </w:r>
      <w:r w:rsidRPr="00B844AE">
        <w:rPr>
          <w:rStyle w:val="Emphasis"/>
          <w:highlight w:val="green"/>
        </w:rPr>
        <w:t>backbone</w:t>
      </w:r>
      <w:r w:rsidRPr="00B844AE">
        <w:rPr>
          <w:rStyle w:val="StyleUnderline"/>
          <w:highlight w:val="green"/>
        </w:rPr>
        <w:t xml:space="preserve"> for </w:t>
      </w:r>
      <w:r w:rsidRPr="00B844AE">
        <w:rPr>
          <w:rStyle w:val="Emphasis"/>
          <w:highlight w:val="green"/>
        </w:rPr>
        <w:t xml:space="preserve">other </w:t>
      </w:r>
      <w:r w:rsidRPr="00283EEC">
        <w:rPr>
          <w:rStyle w:val="Emphasis"/>
        </w:rPr>
        <w:t xml:space="preserve">critical </w:t>
      </w:r>
      <w:r w:rsidRPr="00B844AE">
        <w:rPr>
          <w:rStyle w:val="Emphasis"/>
          <w:highlight w:val="green"/>
        </w:rPr>
        <w:t>infrastructures</w:t>
      </w:r>
      <w:r w:rsidRPr="00966BE3">
        <w:rPr>
          <w:sz w:val="14"/>
        </w:rPr>
        <w:t xml:space="preserve">. </w:t>
      </w:r>
      <w:r w:rsidRPr="00B844AE">
        <w:rPr>
          <w:rStyle w:val="StyleUnderline"/>
          <w:highlight w:val="green"/>
        </w:rPr>
        <w:t xml:space="preserve">The </w:t>
      </w:r>
      <w:proofErr w:type="spellStart"/>
      <w:r w:rsidRPr="00B844AE">
        <w:rPr>
          <w:rStyle w:val="StyleUnderline"/>
          <w:highlight w:val="green"/>
        </w:rPr>
        <w:t>synchronisation</w:t>
      </w:r>
      <w:proofErr w:type="spellEnd"/>
      <w:r w:rsidRPr="00B844AE">
        <w:rPr>
          <w:rStyle w:val="StyleUnderline"/>
          <w:highlight w:val="green"/>
        </w:rPr>
        <w:t xml:space="preserve"> of </w:t>
      </w:r>
      <w:r w:rsidRPr="00283EEC">
        <w:rPr>
          <w:rStyle w:val="Emphasis"/>
        </w:rPr>
        <w:t xml:space="preserve">power </w:t>
      </w:r>
      <w:r w:rsidRPr="00B844AE">
        <w:rPr>
          <w:rStyle w:val="Emphasis"/>
          <w:highlight w:val="green"/>
        </w:rPr>
        <w:t>grids</w:t>
      </w:r>
      <w:r w:rsidRPr="00283EEC">
        <w:rPr>
          <w:rStyle w:val="StyleUnderline"/>
        </w:rPr>
        <w:t xml:space="preserve"> and telecommunication networks, for example, </w:t>
      </w:r>
      <w:r w:rsidRPr="00B844AE">
        <w:rPr>
          <w:rStyle w:val="StyleUnderline"/>
          <w:highlight w:val="green"/>
        </w:rPr>
        <w:t xml:space="preserve">is </w:t>
      </w:r>
      <w:r w:rsidRPr="00283EEC">
        <w:rPr>
          <w:rStyle w:val="StyleUnderline"/>
        </w:rPr>
        <w:t xml:space="preserve">heavily </w:t>
      </w:r>
      <w:r w:rsidRPr="00B844AE">
        <w:rPr>
          <w:rStyle w:val="StyleUnderline"/>
          <w:highlight w:val="green"/>
        </w:rPr>
        <w:t xml:space="preserve">dependent on GNSS </w:t>
      </w:r>
      <w:r w:rsidRPr="00283EEC">
        <w:rPr>
          <w:rStyle w:val="StyleUnderline"/>
        </w:rPr>
        <w:t xml:space="preserve">timing </w:t>
      </w:r>
      <w:r w:rsidRPr="00B844AE">
        <w:rPr>
          <w:rStyle w:val="StyleUnderline"/>
          <w:highlight w:val="green"/>
        </w:rPr>
        <w:t xml:space="preserve">signals and </w:t>
      </w:r>
      <w:r w:rsidRPr="00283EEC">
        <w:rPr>
          <w:rStyle w:val="Emphasis"/>
        </w:rPr>
        <w:t xml:space="preserve">any </w:t>
      </w:r>
      <w:r w:rsidRPr="00B844AE">
        <w:rPr>
          <w:rStyle w:val="Emphasis"/>
          <w:highlight w:val="green"/>
        </w:rPr>
        <w:t xml:space="preserve">disruption </w:t>
      </w:r>
      <w:r w:rsidRPr="00283EEC">
        <w:rPr>
          <w:rStyle w:val="Emphasis"/>
        </w:rPr>
        <w:t xml:space="preserve">would </w:t>
      </w:r>
      <w:r w:rsidRPr="00B844AE">
        <w:rPr>
          <w:rStyle w:val="Emphasis"/>
          <w:highlight w:val="green"/>
        </w:rPr>
        <w:t xml:space="preserve">create a domino effect </w:t>
      </w:r>
      <w:r w:rsidRPr="00283EEC">
        <w:rPr>
          <w:rStyle w:val="Emphasis"/>
        </w:rPr>
        <w:t>on other critical infrastructures</w:t>
      </w:r>
      <w:r w:rsidRPr="00966BE3">
        <w:rPr>
          <w:sz w:val="14"/>
        </w:rPr>
        <w:t xml:space="preserve"> (see Figure 5). </w:t>
      </w:r>
    </w:p>
    <w:p w14:paraId="4077E73F" w14:textId="77777777" w:rsidR="004F779E" w:rsidRPr="00283EEC" w:rsidRDefault="004F779E" w:rsidP="004F779E">
      <w:pPr>
        <w:rPr>
          <w:sz w:val="8"/>
          <w:szCs w:val="8"/>
        </w:rPr>
      </w:pPr>
      <w:r w:rsidRPr="00283EEC">
        <w:rPr>
          <w:sz w:val="8"/>
          <w:szCs w:val="8"/>
        </w:rPr>
        <w:t xml:space="preserve">Satellites also play a central role in supporting </w:t>
      </w:r>
      <w:proofErr w:type="spellStart"/>
      <w:r w:rsidRPr="00283EEC">
        <w:rPr>
          <w:sz w:val="8"/>
          <w:szCs w:val="8"/>
        </w:rPr>
        <w:t>defence</w:t>
      </w:r>
      <w:proofErr w:type="spellEnd"/>
      <w:r w:rsidRPr="00283EEC">
        <w:rPr>
          <w:sz w:val="8"/>
          <w:szCs w:val="8"/>
        </w:rPr>
        <w:t xml:space="preserve"> systems and military operations. They are force multipliers that provide intelligence, surveillance, and reconnaissance (ISR) capabilities, as well as communication, navigation, </w:t>
      </w:r>
      <w:proofErr w:type="gramStart"/>
      <w:r w:rsidRPr="00283EEC">
        <w:rPr>
          <w:sz w:val="8"/>
          <w:szCs w:val="8"/>
        </w:rPr>
        <w:t>positioning</w:t>
      </w:r>
      <w:proofErr w:type="gramEnd"/>
      <w:r w:rsidRPr="00283EEC">
        <w:rPr>
          <w:sz w:val="8"/>
          <w:szCs w:val="8"/>
        </w:rPr>
        <w:t xml:space="preserve"> and timing signals. Armed forces do not only use their own space </w:t>
      </w:r>
      <w:proofErr w:type="gramStart"/>
      <w:r w:rsidRPr="00283EEC">
        <w:rPr>
          <w:sz w:val="8"/>
          <w:szCs w:val="8"/>
        </w:rPr>
        <w:t>systems, but</w:t>
      </w:r>
      <w:proofErr w:type="gramEnd"/>
      <w:r w:rsidRPr="00283EEC">
        <w:rPr>
          <w:sz w:val="8"/>
          <w:szCs w:val="8"/>
        </w:rPr>
        <w:t xml:space="preserve">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w:t>
      </w:r>
      <w:proofErr w:type="gramStart"/>
      <w:r w:rsidRPr="00283EEC">
        <w:rPr>
          <w:sz w:val="8"/>
          <w:szCs w:val="8"/>
        </w:rPr>
        <w:t>in the area of</w:t>
      </w:r>
      <w:proofErr w:type="gramEnd"/>
      <w:r w:rsidRPr="00283EEC">
        <w:rPr>
          <w:sz w:val="8"/>
          <w:szCs w:val="8"/>
        </w:rPr>
        <w:t xml:space="preserve">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52EF33DA" w14:textId="77777777" w:rsidR="004F779E" w:rsidRDefault="004F779E" w:rsidP="004F779E">
      <w:pPr>
        <w:rPr>
          <w:rStyle w:val="StyleUnderline"/>
        </w:rPr>
      </w:pPr>
      <w:r w:rsidRPr="00B844AE">
        <w:rPr>
          <w:rStyle w:val="StyleUnderline"/>
          <w:highlight w:val="green"/>
        </w:rPr>
        <w:t xml:space="preserve">These </w:t>
      </w:r>
      <w:r w:rsidRPr="00831EB4">
        <w:rPr>
          <w:rStyle w:val="Emphasis"/>
        </w:rPr>
        <w:t>dependences</w:t>
      </w:r>
      <w:r w:rsidRPr="00831EB4">
        <w:rPr>
          <w:rStyle w:val="StyleUnderline"/>
        </w:rPr>
        <w:t xml:space="preserve"> </w:t>
      </w:r>
      <w:r w:rsidRPr="00B844AE">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B844AE">
        <w:rPr>
          <w:rStyle w:val="Emphasis"/>
          <w:highlight w:val="green"/>
        </w:rPr>
        <w:t>vulnerabilities</w:t>
      </w:r>
      <w:r w:rsidRPr="00966BE3">
        <w:rPr>
          <w:sz w:val="14"/>
        </w:rPr>
        <w:t xml:space="preserve">. </w:t>
      </w:r>
      <w:r w:rsidRPr="004B3D48">
        <w:rPr>
          <w:rStyle w:val="StyleUnderline"/>
        </w:rPr>
        <w:t xml:space="preserve">Reliance on space is likely to increase further as space capabilities and services improve in diversity, </w:t>
      </w:r>
      <w:proofErr w:type="gramStart"/>
      <w:r w:rsidRPr="004B3D48">
        <w:rPr>
          <w:rStyle w:val="StyleUnderline"/>
        </w:rPr>
        <w:t>quality</w:t>
      </w:r>
      <w:proofErr w:type="gramEnd"/>
      <w:r w:rsidRPr="004B3D48">
        <w:rPr>
          <w:rStyle w:val="StyleUnderline"/>
        </w:rPr>
        <w:t xml:space="preserve"> and affordability.</w:t>
      </w:r>
      <w:r w:rsidRPr="00966BE3">
        <w:rPr>
          <w:sz w:val="14"/>
        </w:rPr>
        <w:t xml:space="preserve"> Close to </w:t>
      </w:r>
      <w:r w:rsidRPr="004B3D48">
        <w:rPr>
          <w:rStyle w:val="StyleUnderline"/>
        </w:rPr>
        <w:t>1,500 satellites with a launch mass of over 50 kg are expected to be launched over the next decade;</w:t>
      </w:r>
      <w:r w:rsidRPr="00966BE3">
        <w:rPr>
          <w:sz w:val="14"/>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966BE3">
        <w:rPr>
          <w:sz w:val="14"/>
        </w:rPr>
        <w:t xml:space="preserve"> (such as CubeSats), but also the planned </w:t>
      </w:r>
      <w:proofErr w:type="spellStart"/>
      <w:r w:rsidRPr="00966BE3">
        <w:rPr>
          <w:sz w:val="14"/>
        </w:rPr>
        <w:t>OneWeb</w:t>
      </w:r>
      <w:proofErr w:type="spellEnd"/>
      <w:r w:rsidRPr="00966BE3">
        <w:rPr>
          <w:sz w:val="14"/>
        </w:rPr>
        <w:t xml:space="preserve"> and Steam mega-constellations for global internet broadband service. </w:t>
      </w:r>
      <w:r w:rsidRPr="004B3D48">
        <w:rPr>
          <w:rStyle w:val="StyleUnderline"/>
        </w:rPr>
        <w:t>Advances in small satellite capabilities and in launch technology</w:t>
      </w:r>
      <w:r w:rsidRPr="00966BE3">
        <w:rPr>
          <w:sz w:val="14"/>
        </w:rPr>
        <w:t xml:space="preserve"> (</w:t>
      </w:r>
      <w:proofErr w:type="gramStart"/>
      <w:r w:rsidRPr="00966BE3">
        <w:rPr>
          <w:sz w:val="14"/>
        </w:rPr>
        <w:t>e.g.</w:t>
      </w:r>
      <w:proofErr w:type="gramEnd"/>
      <w:r w:rsidRPr="00966BE3">
        <w:rPr>
          <w:sz w:val="14"/>
        </w:rPr>
        <w:t xml:space="preserve"> SpaceX’s Falcon rocket family) </w:t>
      </w:r>
      <w:r w:rsidRPr="004B3D48">
        <w:rPr>
          <w:rStyle w:val="StyleUnderline"/>
        </w:rPr>
        <w:t>have already lowered the cost of access to space.</w:t>
      </w:r>
      <w:r w:rsidRPr="00966BE3">
        <w:rPr>
          <w:sz w:val="14"/>
        </w:rPr>
        <w:t xml:space="preserve"> About 45% more CubeSats were launched in 2014 than in 2013 (130 vs. 91), accounting for 63% of all satellites launched</w:t>
      </w:r>
      <w:proofErr w:type="gramStart"/>
      <w:r w:rsidRPr="00966BE3">
        <w:rPr>
          <w:sz w:val="14"/>
        </w:rPr>
        <w:t>3 .</w:t>
      </w:r>
      <w:proofErr w:type="gramEnd"/>
      <w:r w:rsidRPr="00966BE3">
        <w:rPr>
          <w:sz w:val="14"/>
        </w:rPr>
        <w:t xml:space="preserve">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966BE3">
        <w:rPr>
          <w:sz w:val="14"/>
        </w:rPr>
        <w:t xml:space="preserve"> </w:t>
      </w:r>
      <w:r w:rsidRPr="00831EB4">
        <w:rPr>
          <w:rStyle w:val="StyleUnderline"/>
        </w:rPr>
        <w:t xml:space="preserve">Therefore, </w:t>
      </w:r>
      <w:proofErr w:type="gramStart"/>
      <w:r w:rsidRPr="00831EB4">
        <w:rPr>
          <w:rStyle w:val="StyleUnderline"/>
        </w:rPr>
        <w:t>in order to</w:t>
      </w:r>
      <w:proofErr w:type="gramEnd"/>
      <w:r w:rsidRPr="00831EB4">
        <w:rPr>
          <w:rStyle w:val="StyleUnderline"/>
        </w:rPr>
        <w:t xml:space="preserve"> </w:t>
      </w:r>
      <w:proofErr w:type="spellStart"/>
      <w:r w:rsidRPr="00831EB4">
        <w:rPr>
          <w:rStyle w:val="StyleUnderline"/>
        </w:rPr>
        <w:t>realise</w:t>
      </w:r>
      <w:proofErr w:type="spellEnd"/>
      <w:r w:rsidRPr="00831EB4">
        <w:rPr>
          <w:rStyle w:val="StyleUnderline"/>
        </w:rPr>
        <w:t xml:space="preserv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3DA5157A" w14:textId="77777777" w:rsidR="004F779E" w:rsidRPr="00452115" w:rsidRDefault="004F779E" w:rsidP="004F779E">
      <w:pPr>
        <w:pStyle w:val="Heading4"/>
      </w:pPr>
      <w:r>
        <w:t xml:space="preserve">Grid security is an </w:t>
      </w:r>
      <w:r w:rsidRPr="0008456F">
        <w:rPr>
          <w:u w:val="single"/>
        </w:rPr>
        <w:t>existential risk factor</w:t>
      </w:r>
      <w:r>
        <w:t>.</w:t>
      </w:r>
    </w:p>
    <w:p w14:paraId="0135B6A7" w14:textId="77777777" w:rsidR="004F779E" w:rsidRPr="0041280F" w:rsidRDefault="004F779E" w:rsidP="004F779E">
      <w:proofErr w:type="spellStart"/>
      <w:r w:rsidRPr="0041280F">
        <w:rPr>
          <w:rStyle w:val="Style13ptBold"/>
        </w:rPr>
        <w:t>Denkenberger</w:t>
      </w:r>
      <w:proofErr w:type="spellEnd"/>
      <w:r w:rsidRPr="0041280F">
        <w:rPr>
          <w:rStyle w:val="Style13ptBold"/>
        </w:rPr>
        <w:t xml:space="preserve"> 21</w:t>
      </w:r>
      <w:r>
        <w:t xml:space="preserve"> – D</w:t>
      </w:r>
      <w:r w:rsidRPr="0041280F">
        <w:t xml:space="preserve">avid </w:t>
      </w:r>
      <w:proofErr w:type="spellStart"/>
      <w:r w:rsidRPr="0041280F">
        <w:t>Denkenberger</w:t>
      </w:r>
      <w:proofErr w:type="spellEnd"/>
      <w:r w:rsidRPr="0041280F">
        <w:t>, Anders Sandberg, Ross John Tieman</w:t>
      </w:r>
      <w:r>
        <w:t>, and</w:t>
      </w:r>
      <w:r w:rsidRPr="0041280F">
        <w:t xml:space="preserve"> Joshua M. Pearce</w:t>
      </w:r>
      <w:r>
        <w:t>, *A</w:t>
      </w:r>
      <w:r w:rsidRPr="0041280F">
        <w:t>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 Recut Justin</w:t>
      </w:r>
    </w:p>
    <w:p w14:paraId="04ACC32B" w14:textId="77777777" w:rsidR="004F779E" w:rsidRPr="00452115" w:rsidRDefault="004F779E" w:rsidP="004F779E">
      <w:pPr>
        <w:rPr>
          <w:u w:val="single"/>
        </w:rPr>
      </w:pPr>
      <w:r w:rsidRPr="00B844AE">
        <w:rPr>
          <w:highlight w:val="green"/>
          <w:u w:val="single"/>
        </w:rPr>
        <w:t>Civilization relies on</w:t>
      </w:r>
      <w:r w:rsidRPr="00452115">
        <w:rPr>
          <w:u w:val="single"/>
        </w:rPr>
        <w:t xml:space="preserve"> a </w:t>
      </w:r>
      <w:r w:rsidRPr="00966BE3">
        <w:rPr>
          <w:rStyle w:val="Emphasis"/>
        </w:rPr>
        <w:t>network</w:t>
      </w:r>
      <w:r w:rsidRPr="00452115">
        <w:rPr>
          <w:u w:val="single"/>
        </w:rPr>
        <w:t xml:space="preserve"> of highly </w:t>
      </w:r>
      <w:r w:rsidRPr="00966BE3">
        <w:rPr>
          <w:rStyle w:val="Emphasis"/>
        </w:rPr>
        <w:t>interdependent</w:t>
      </w:r>
      <w:r w:rsidRPr="00452115">
        <w:rPr>
          <w:u w:val="single"/>
        </w:rPr>
        <w:t xml:space="preserve"> critical </w:t>
      </w:r>
      <w:r w:rsidRPr="00B844AE">
        <w:rPr>
          <w:rStyle w:val="Emphasis"/>
          <w:highlight w:val="green"/>
        </w:rPr>
        <w:t>infrastructure</w:t>
      </w:r>
      <w:r w:rsidRPr="00452115">
        <w:rPr>
          <w:sz w:val="14"/>
        </w:rPr>
        <w:t xml:space="preserve"> (CI) </w:t>
      </w:r>
      <w:r w:rsidRPr="00B844AE">
        <w:rPr>
          <w:highlight w:val="green"/>
          <w:u w:val="single"/>
        </w:rPr>
        <w:t>to provide</w:t>
      </w:r>
      <w:r w:rsidRPr="00452115">
        <w:rPr>
          <w:u w:val="single"/>
        </w:rPr>
        <w:t xml:space="preserve"> </w:t>
      </w:r>
      <w:proofErr w:type="gramStart"/>
      <w:r w:rsidRPr="00966BE3">
        <w:rPr>
          <w:rStyle w:val="Emphasis"/>
        </w:rPr>
        <w:t>basic</w:t>
      </w:r>
      <w:r w:rsidRPr="00452115">
        <w:rPr>
          <w:u w:val="single"/>
        </w:rPr>
        <w:t xml:space="preserve"> </w:t>
      </w:r>
      <w:r w:rsidRPr="00B844AE">
        <w:rPr>
          <w:rStyle w:val="Emphasis"/>
          <w:highlight w:val="green"/>
        </w:rPr>
        <w:t>necessities</w:t>
      </w:r>
      <w:proofErr w:type="gramEnd"/>
      <w:r w:rsidRPr="00452115">
        <w:rPr>
          <w:u w:val="single"/>
        </w:rPr>
        <w:t xml:space="preserve"> (</w:t>
      </w:r>
      <w:r w:rsidRPr="00966BE3">
        <w:rPr>
          <w:rStyle w:val="Emphasis"/>
        </w:rPr>
        <w:t>water</w:t>
      </w:r>
      <w:r w:rsidRPr="00452115">
        <w:rPr>
          <w:u w:val="single"/>
        </w:rPr>
        <w:t xml:space="preserve">, </w:t>
      </w:r>
      <w:r w:rsidRPr="00966BE3">
        <w:rPr>
          <w:rStyle w:val="Emphasis"/>
        </w:rPr>
        <w:t>food</w:t>
      </w:r>
      <w:r w:rsidRPr="00452115">
        <w:rPr>
          <w:u w:val="single"/>
        </w:rPr>
        <w:t xml:space="preserve">, </w:t>
      </w:r>
      <w:r w:rsidRPr="00966BE3">
        <w:rPr>
          <w:rStyle w:val="Emphasis"/>
        </w:rPr>
        <w:t>shelter</w:t>
      </w:r>
      <w:r w:rsidRPr="00452115">
        <w:rPr>
          <w:u w:val="single"/>
        </w:rPr>
        <w:t xml:space="preserve">, basic </w:t>
      </w:r>
      <w:r w:rsidRPr="00966BE3">
        <w:rPr>
          <w:rStyle w:val="Emphasis"/>
        </w:rPr>
        <w:t>goods</w:t>
      </w:r>
      <w:r w:rsidRPr="00452115">
        <w:rPr>
          <w:u w:val="single"/>
        </w:rPr>
        <w:t>)</w:t>
      </w:r>
      <w:r w:rsidRPr="00452115">
        <w:rPr>
          <w:sz w:val="14"/>
        </w:rPr>
        <w:t xml:space="preserve">, as well as complex items (computers, cars, space shuttles) </w:t>
      </w:r>
      <w:r w:rsidRPr="00B844AE">
        <w:rPr>
          <w:highlight w:val="green"/>
          <w:u w:val="single"/>
        </w:rPr>
        <w:t xml:space="preserve">and </w:t>
      </w:r>
      <w:r w:rsidRPr="00B844AE">
        <w:rPr>
          <w:rStyle w:val="Emphasis"/>
          <w:highlight w:val="green"/>
        </w:rPr>
        <w:t>services</w:t>
      </w:r>
      <w:r w:rsidRPr="00452115">
        <w:rPr>
          <w:u w:val="single"/>
        </w:rPr>
        <w:t xml:space="preserve"> (the </w:t>
      </w:r>
      <w:r w:rsidRPr="00966BE3">
        <w:rPr>
          <w:rStyle w:val="Emphasis"/>
        </w:rPr>
        <w:t>internet</w:t>
      </w:r>
      <w:r w:rsidRPr="00452115">
        <w:rPr>
          <w:u w:val="single"/>
        </w:rPr>
        <w:t xml:space="preserve">, </w:t>
      </w:r>
      <w:r w:rsidRPr="00966BE3">
        <w:rPr>
          <w:rStyle w:val="Emphasis"/>
        </w:rPr>
        <w:t>cloud</w:t>
      </w:r>
      <w:r w:rsidRPr="00452115">
        <w:rPr>
          <w:u w:val="single"/>
        </w:rPr>
        <w:t xml:space="preserve"> </w:t>
      </w:r>
      <w:r w:rsidRPr="00966BE3">
        <w:rPr>
          <w:rStyle w:val="Emphasis"/>
        </w:rPr>
        <w:t>computing</w:t>
      </w:r>
      <w:r w:rsidRPr="00452115">
        <w:rPr>
          <w:u w:val="single"/>
        </w:rPr>
        <w:t xml:space="preserve">, </w:t>
      </w:r>
      <w:r w:rsidRPr="00966BE3">
        <w:rPr>
          <w:rStyle w:val="Emphasis"/>
        </w:rPr>
        <w:t>global</w:t>
      </w:r>
      <w:r w:rsidRPr="00452115">
        <w:rPr>
          <w:u w:val="single"/>
        </w:rPr>
        <w:t xml:space="preserve"> </w:t>
      </w:r>
      <w:r w:rsidRPr="00966BE3">
        <w:rPr>
          <w:rStyle w:val="Emphasis"/>
        </w:rPr>
        <w:t>supply</w:t>
      </w:r>
      <w:r w:rsidRPr="00452115">
        <w:rPr>
          <w:u w:val="single"/>
        </w:rPr>
        <w:t xml:space="preserve"> </w:t>
      </w:r>
      <w:r w:rsidRPr="00966BE3">
        <w:rPr>
          <w:rStyle w:val="Emphasis"/>
        </w:rPr>
        <w:t>chains</w:t>
      </w:r>
      <w:r w:rsidRPr="00452115">
        <w:rPr>
          <w:u w:val="single"/>
        </w:rPr>
        <w:t xml:space="preserve">), henceforth referred to as </w:t>
      </w:r>
      <w:r w:rsidRPr="00966BE3">
        <w:rPr>
          <w:rStyle w:val="Emphasis"/>
        </w:rPr>
        <w:t>industry</w:t>
      </w:r>
      <w:r w:rsidRPr="00452115">
        <w:rPr>
          <w:u w:val="single"/>
        </w:rPr>
        <w:t xml:space="preserve">. Electricity and the electrical </w:t>
      </w:r>
      <w:r w:rsidRPr="00B844AE">
        <w:rPr>
          <w:highlight w:val="green"/>
          <w:u w:val="single"/>
        </w:rPr>
        <w:t>infrastructure</w:t>
      </w:r>
      <w:r w:rsidRPr="00452115">
        <w:rPr>
          <w:u w:val="single"/>
        </w:rPr>
        <w:t xml:space="preserve"> that distributes it plays an </w:t>
      </w:r>
      <w:r w:rsidRPr="00966BE3">
        <w:rPr>
          <w:rStyle w:val="Emphasis"/>
        </w:rPr>
        <w:t>important</w:t>
      </w:r>
      <w:r w:rsidRPr="00452115">
        <w:rPr>
          <w:u w:val="single"/>
        </w:rPr>
        <w:t xml:space="preserve"> </w:t>
      </w:r>
      <w:r w:rsidRPr="00966BE3">
        <w:rPr>
          <w:rStyle w:val="Emphasis"/>
        </w:rPr>
        <w:t>role</w:t>
      </w:r>
      <w:r w:rsidRPr="00452115">
        <w:rPr>
          <w:u w:val="single"/>
        </w:rPr>
        <w:t xml:space="preserve"> within industry, providing a convenient means </w:t>
      </w:r>
      <w:r w:rsidRPr="00287BE6">
        <w:rPr>
          <w:u w:val="single"/>
        </w:rPr>
        <w:t xml:space="preserve">to distribute energy able to be converted into </w:t>
      </w:r>
      <w:r w:rsidRPr="00287BE6">
        <w:rPr>
          <w:rStyle w:val="Emphasis"/>
        </w:rPr>
        <w:lastRenderedPageBreak/>
        <w:t>various</w:t>
      </w:r>
      <w:r w:rsidRPr="00287BE6">
        <w:rPr>
          <w:u w:val="single"/>
        </w:rPr>
        <w:t xml:space="preserve"> forms of useful work</w:t>
      </w:r>
      <w:r w:rsidRPr="00287BE6">
        <w:rPr>
          <w:sz w:val="14"/>
        </w:rPr>
        <w:t xml:space="preserve">. Electricity is one component of industry albeit a critical one. </w:t>
      </w:r>
      <w:r w:rsidRPr="00287BE6">
        <w:rPr>
          <w:u w:val="single"/>
        </w:rPr>
        <w:t xml:space="preserve">Industry provides the means to </w:t>
      </w:r>
      <w:r w:rsidRPr="00B844AE">
        <w:rPr>
          <w:rStyle w:val="Emphasis"/>
          <w:highlight w:val="green"/>
        </w:rPr>
        <w:t>sustain</w:t>
      </w:r>
      <w:r w:rsidRPr="00452115">
        <w:rPr>
          <w:u w:val="single"/>
        </w:rPr>
        <w:t xml:space="preserve"> </w:t>
      </w:r>
      <w:r w:rsidRPr="00966BE3">
        <w:rPr>
          <w:rStyle w:val="Emphasis"/>
        </w:rPr>
        <w:t>advanced</w:t>
      </w:r>
      <w:r w:rsidRPr="00452115">
        <w:rPr>
          <w:u w:val="single"/>
        </w:rPr>
        <w:t xml:space="preserve"> </w:t>
      </w:r>
      <w:r w:rsidRPr="00B844AE">
        <w:rPr>
          <w:rStyle w:val="Emphasis"/>
          <w:highlight w:val="green"/>
        </w:rPr>
        <w:t>civilization</w:t>
      </w:r>
      <w:r w:rsidRPr="00452115">
        <w:rPr>
          <w:u w:val="single"/>
        </w:rPr>
        <w:t xml:space="preserve"> structures and</w:t>
      </w:r>
      <w:r w:rsidRPr="00452115">
        <w:rPr>
          <w:sz w:val="14"/>
        </w:rPr>
        <w:t xml:space="preserve"> the citizens that inhabit them. </w:t>
      </w:r>
      <w:r w:rsidRPr="00452115">
        <w:rPr>
          <w:u w:val="single"/>
        </w:rPr>
        <w:t xml:space="preserve">These structures play a critical role in realizing various futures by </w:t>
      </w:r>
      <w:r w:rsidRPr="00B844AE">
        <w:rPr>
          <w:highlight w:val="green"/>
          <w:u w:val="single"/>
        </w:rPr>
        <w:t>allowing humanity to</w:t>
      </w:r>
      <w:r w:rsidRPr="00452115">
        <w:rPr>
          <w:u w:val="single"/>
        </w:rPr>
        <w:t xml:space="preserve"> </w:t>
      </w:r>
      <w:r w:rsidRPr="00966BE3">
        <w:rPr>
          <w:rStyle w:val="Emphasis"/>
        </w:rPr>
        <w:t>discover</w:t>
      </w:r>
      <w:r w:rsidRPr="00452115">
        <w:rPr>
          <w:u w:val="single"/>
        </w:rPr>
        <w:t xml:space="preserve"> and </w:t>
      </w:r>
      <w:r w:rsidRPr="00B844AE">
        <w:rPr>
          <w:rStyle w:val="Emphasis"/>
          <w:highlight w:val="green"/>
        </w:rPr>
        <w:t>utilize</w:t>
      </w:r>
      <w:r w:rsidRPr="00452115">
        <w:rPr>
          <w:u w:val="single"/>
        </w:rPr>
        <w:t xml:space="preserve"> new </w:t>
      </w:r>
      <w:r w:rsidRPr="00B844AE">
        <w:rPr>
          <w:highlight w:val="green"/>
          <w:u w:val="single"/>
        </w:rPr>
        <w:t>resources, adapt</w:t>
      </w:r>
      <w:r w:rsidRPr="00452115">
        <w:rPr>
          <w:u w:val="single"/>
        </w:rPr>
        <w:t xml:space="preserve"> to </w:t>
      </w:r>
      <w:r w:rsidRPr="00966BE3">
        <w:rPr>
          <w:rStyle w:val="Emphasis"/>
        </w:rPr>
        <w:t>various</w:t>
      </w:r>
      <w:r w:rsidRPr="00452115">
        <w:rPr>
          <w:u w:val="single"/>
        </w:rPr>
        <w:t xml:space="preserve"> environments, </w:t>
      </w:r>
      <w:r w:rsidRPr="00B844AE">
        <w:rPr>
          <w:highlight w:val="green"/>
          <w:u w:val="single"/>
        </w:rPr>
        <w:t xml:space="preserve">and </w:t>
      </w:r>
      <w:r w:rsidRPr="00B844AE">
        <w:rPr>
          <w:rStyle w:val="Emphasis"/>
          <w:highlight w:val="green"/>
        </w:rPr>
        <w:t>resist</w:t>
      </w:r>
      <w:r w:rsidRPr="00452115">
        <w:rPr>
          <w:u w:val="single"/>
        </w:rPr>
        <w:t xml:space="preserve"> natural </w:t>
      </w:r>
      <w:r w:rsidRPr="00287BE6">
        <w:rPr>
          <w:u w:val="single"/>
        </w:rPr>
        <w:t>stressors</w:t>
      </w:r>
      <w:r w:rsidRPr="00452115">
        <w:rPr>
          <w:u w:val="single"/>
        </w:rPr>
        <w:t>.</w:t>
      </w:r>
    </w:p>
    <w:p w14:paraId="72C7F953" w14:textId="77777777" w:rsidR="004F779E" w:rsidRPr="00452115" w:rsidRDefault="004F779E" w:rsidP="004F779E">
      <w:pPr>
        <w:rPr>
          <w:sz w:val="14"/>
        </w:rPr>
      </w:pPr>
      <w:r w:rsidRPr="00452115">
        <w:rPr>
          <w:sz w:val="14"/>
        </w:rPr>
        <w:t xml:space="preserve">Though industry </w:t>
      </w:r>
      <w:proofErr w:type="gramStart"/>
      <w:r w:rsidRPr="00452115">
        <w:rPr>
          <w:sz w:val="14"/>
        </w:rPr>
        <w:t>is capable of resisting</w:t>
      </w:r>
      <w:proofErr w:type="gramEnd"/>
      <w:r w:rsidRPr="00452115">
        <w:rPr>
          <w:sz w:val="14"/>
        </w:rPr>
        <w:t xml:space="preserve"> small stressors, </w:t>
      </w:r>
      <w:r w:rsidRPr="00452115">
        <w:rPr>
          <w:u w:val="single"/>
        </w:rPr>
        <w:t xml:space="preserve">a sufficiently large event can </w:t>
      </w:r>
      <w:r w:rsidRPr="00966BE3">
        <w:rPr>
          <w:rStyle w:val="Emphasis"/>
        </w:rPr>
        <w:t>precipitate</w:t>
      </w:r>
      <w:r w:rsidRPr="00452115">
        <w:rPr>
          <w:u w:val="single"/>
        </w:rPr>
        <w:t xml:space="preserve"> </w:t>
      </w:r>
      <w:r w:rsidRPr="00B844AE">
        <w:rPr>
          <w:rStyle w:val="Emphasis"/>
          <w:highlight w:val="green"/>
        </w:rPr>
        <w:t>cascading</w:t>
      </w:r>
      <w:r w:rsidRPr="00B844AE">
        <w:rPr>
          <w:highlight w:val="green"/>
          <w:u w:val="single"/>
        </w:rPr>
        <w:t xml:space="preserve"> </w:t>
      </w:r>
      <w:r w:rsidRPr="00B844AE">
        <w:rPr>
          <w:rStyle w:val="Emphasis"/>
          <w:highlight w:val="green"/>
        </w:rPr>
        <w:t>failure</w:t>
      </w:r>
      <w:r w:rsidRPr="00B844AE">
        <w:rPr>
          <w:highlight w:val="green"/>
          <w:u w:val="single"/>
        </w:rPr>
        <w:t xml:space="preserve"> </w:t>
      </w:r>
      <w:r w:rsidRPr="00287BE6">
        <w:rPr>
          <w:u w:val="single"/>
        </w:rPr>
        <w:t>of CI systems</w:t>
      </w:r>
      <w:r w:rsidRPr="00452115">
        <w:rPr>
          <w:u w:val="single"/>
        </w:rPr>
        <w:t xml:space="preserve">, resulting in a </w:t>
      </w:r>
      <w:r w:rsidRPr="00B844AE">
        <w:rPr>
          <w:rStyle w:val="Emphasis"/>
          <w:highlight w:val="green"/>
        </w:rPr>
        <w:t>collapse</w:t>
      </w:r>
      <w:r w:rsidRPr="00452115">
        <w:rPr>
          <w:u w:val="single"/>
        </w:rPr>
        <w:t xml:space="preserve"> of </w:t>
      </w:r>
      <w:r w:rsidRPr="00B844AE">
        <w:rPr>
          <w:highlight w:val="green"/>
          <w:u w:val="single"/>
        </w:rPr>
        <w:t>industry</w:t>
      </w:r>
      <w:r w:rsidRPr="00452115">
        <w:rPr>
          <w:sz w:val="14"/>
        </w:rPr>
        <w:t xml:space="preserve">. If one does not temporally discount the value of future people, </w:t>
      </w:r>
      <w:r w:rsidRPr="00452115">
        <w:rPr>
          <w:u w:val="single"/>
        </w:rPr>
        <w:t>the long-term future</w:t>
      </w:r>
      <w:r w:rsidRPr="00452115">
        <w:rPr>
          <w:sz w:val="14"/>
        </w:rPr>
        <w:t xml:space="preserve"> (thousands, millions, or even billions of years) </w:t>
      </w:r>
      <w:r w:rsidRPr="00452115">
        <w:rPr>
          <w:u w:val="single"/>
        </w:rPr>
        <w:t xml:space="preserve">could </w:t>
      </w:r>
      <w:r w:rsidRPr="00966BE3">
        <w:rPr>
          <w:rStyle w:val="Emphasis"/>
        </w:rPr>
        <w:t>contain</w:t>
      </w:r>
      <w:r w:rsidRPr="00452115">
        <w:rPr>
          <w:u w:val="single"/>
        </w:rPr>
        <w:t xml:space="preserve"> an astronomically </w:t>
      </w:r>
      <w:r w:rsidRPr="00966BE3">
        <w:rPr>
          <w:rStyle w:val="Emphasis"/>
        </w:rPr>
        <w:t>large</w:t>
      </w:r>
      <w:r w:rsidRPr="00452115">
        <w:rPr>
          <w:u w:val="single"/>
        </w:rPr>
        <w:t xml:space="preserve"> amount of value</w:t>
      </w:r>
      <w:r w:rsidRPr="00452115">
        <w:rPr>
          <w:sz w:val="14"/>
        </w:rPr>
        <w:t xml:space="preserve"> [18]. </w:t>
      </w:r>
      <w:r w:rsidRPr="00966BE3">
        <w:rPr>
          <w:u w:val="single"/>
        </w:rPr>
        <w:t xml:space="preserve">Events </w:t>
      </w:r>
      <w:r w:rsidRPr="00B844AE">
        <w:rPr>
          <w:highlight w:val="green"/>
          <w:u w:val="single"/>
        </w:rPr>
        <w:t>capable of</w:t>
      </w:r>
      <w:r w:rsidRPr="00452115">
        <w:rPr>
          <w:u w:val="single"/>
        </w:rPr>
        <w:t xml:space="preserve"> </w:t>
      </w:r>
      <w:r w:rsidRPr="00966BE3">
        <w:rPr>
          <w:rStyle w:val="Emphasis"/>
        </w:rPr>
        <w:t>curtailing</w:t>
      </w:r>
      <w:r w:rsidRPr="00452115">
        <w:rPr>
          <w:u w:val="single"/>
        </w:rPr>
        <w:t xml:space="preserve"> the potential of civilization (</w:t>
      </w:r>
      <w:r w:rsidRPr="00966BE3">
        <w:rPr>
          <w:u w:val="single"/>
        </w:rPr>
        <w:t>existential risks</w:t>
      </w:r>
      <w:r w:rsidRPr="00452115">
        <w:rPr>
          <w:u w:val="single"/>
        </w:rPr>
        <w:t xml:space="preserve">, such as </w:t>
      </w:r>
      <w:r w:rsidRPr="00966BE3">
        <w:rPr>
          <w:rStyle w:val="Emphasis"/>
        </w:rPr>
        <w:t>human</w:t>
      </w:r>
      <w:r w:rsidRPr="00452115">
        <w:rPr>
          <w:u w:val="single"/>
        </w:rPr>
        <w:t xml:space="preserve"> </w:t>
      </w:r>
      <w:r w:rsidRPr="00B844AE">
        <w:rPr>
          <w:rStyle w:val="Emphasis"/>
          <w:highlight w:val="green"/>
        </w:rPr>
        <w:t>extinction</w:t>
      </w:r>
      <w:r w:rsidRPr="00452115">
        <w:rPr>
          <w:u w:val="single"/>
        </w:rPr>
        <w:t xml:space="preserve"> or an unrecoverable collapse) would prevent such futures from being achieved, implying reducing the likelihood of such events is of the utmost importance</w:t>
      </w:r>
      <w:r w:rsidRPr="00452115">
        <w:rPr>
          <w:sz w:val="14"/>
        </w:rPr>
        <w:t xml:space="preserve"> [100]. </w:t>
      </w:r>
      <w:r w:rsidRPr="00452115">
        <w:rPr>
          <w:u w:val="single"/>
        </w:rPr>
        <w:t xml:space="preserve">Reducing the prevalence of </w:t>
      </w:r>
      <w:r w:rsidRPr="00B844AE">
        <w:rPr>
          <w:rStyle w:val="Emphasis"/>
          <w:highlight w:val="green"/>
        </w:rPr>
        <w:t>existential risks factors</w:t>
      </w:r>
      <w:r w:rsidRPr="00452115">
        <w:rPr>
          <w:sz w:val="14"/>
        </w:rPr>
        <w:t xml:space="preserve">; events, systemic structures, or biases </w:t>
      </w:r>
      <w:r w:rsidRPr="00452115">
        <w:rPr>
          <w:u w:val="single"/>
        </w:rPr>
        <w:t xml:space="preserve">which </w:t>
      </w:r>
      <w:r w:rsidRPr="00B844AE">
        <w:rPr>
          <w:rStyle w:val="Emphasis"/>
          <w:highlight w:val="green"/>
        </w:rPr>
        <w:t>increase</w:t>
      </w:r>
      <w:r w:rsidRPr="00452115">
        <w:rPr>
          <w:u w:val="single"/>
        </w:rPr>
        <w:t xml:space="preserve"> the </w:t>
      </w:r>
      <w:r w:rsidRPr="00B844AE">
        <w:rPr>
          <w:rStyle w:val="Emphasis"/>
          <w:highlight w:val="green"/>
        </w:rPr>
        <w:t>likelihood</w:t>
      </w:r>
      <w:r w:rsidRPr="00B844AE">
        <w:rPr>
          <w:highlight w:val="green"/>
          <w:u w:val="single"/>
        </w:rPr>
        <w:t xml:space="preserve"> of extinction </w:t>
      </w:r>
      <w:r w:rsidRPr="00287BE6">
        <w:rPr>
          <w:u w:val="single"/>
        </w:rPr>
        <w:t xml:space="preserve">but do </w:t>
      </w:r>
      <w:r w:rsidRPr="00287BE6">
        <w:rPr>
          <w:rStyle w:val="Emphasis"/>
        </w:rPr>
        <w:t>not</w:t>
      </w:r>
      <w:r w:rsidRPr="00287BE6">
        <w:rPr>
          <w:u w:val="single"/>
        </w:rPr>
        <w:t xml:space="preserve"> cause extinction by </w:t>
      </w:r>
      <w:r w:rsidRPr="00287BE6">
        <w:rPr>
          <w:rStyle w:val="Emphasis"/>
        </w:rPr>
        <w:t>themselves</w:t>
      </w:r>
      <w:r w:rsidRPr="00287BE6">
        <w:rPr>
          <w:u w:val="single"/>
        </w:rPr>
        <w:t xml:space="preserve"> is</w:t>
      </w:r>
      <w:r w:rsidRPr="00452115">
        <w:rPr>
          <w:u w:val="single"/>
        </w:rPr>
        <w:t xml:space="preserve"> also </w:t>
      </w:r>
      <w:r w:rsidRPr="00966BE3">
        <w:rPr>
          <w:rStyle w:val="Emphasis"/>
        </w:rPr>
        <w:t>highly</w:t>
      </w:r>
      <w:r w:rsidRPr="00452115">
        <w:rPr>
          <w:u w:val="single"/>
        </w:rPr>
        <w:t xml:space="preserve"> </w:t>
      </w:r>
      <w:r w:rsidRPr="00966BE3">
        <w:rPr>
          <w:rStyle w:val="Emphasis"/>
        </w:rPr>
        <w:t>valuable</w:t>
      </w:r>
      <w:r w:rsidRPr="00452115">
        <w:rPr>
          <w:sz w:val="14"/>
        </w:rPr>
        <w:t xml:space="preserve">. Complete collapse or </w:t>
      </w:r>
      <w:r w:rsidRPr="00B844AE">
        <w:rPr>
          <w:highlight w:val="green"/>
          <w:u w:val="single"/>
        </w:rPr>
        <w:t>degraded</w:t>
      </w:r>
      <w:r w:rsidRPr="00452115">
        <w:rPr>
          <w:u w:val="single"/>
        </w:rPr>
        <w:t xml:space="preserve"> function of </w:t>
      </w:r>
      <w:r w:rsidRPr="00B844AE">
        <w:rPr>
          <w:highlight w:val="green"/>
          <w:u w:val="single"/>
        </w:rPr>
        <w:t>industry would</w:t>
      </w:r>
      <w:r w:rsidRPr="00452115">
        <w:rPr>
          <w:u w:val="single"/>
        </w:rPr>
        <w:t xml:space="preserve"> drastically </w:t>
      </w:r>
      <w:r w:rsidRPr="00B844AE">
        <w:rPr>
          <w:highlight w:val="green"/>
          <w:u w:val="single"/>
        </w:rPr>
        <w:t>reduce</w:t>
      </w:r>
      <w:r w:rsidRPr="00452115">
        <w:rPr>
          <w:u w:val="single"/>
        </w:rPr>
        <w:t xml:space="preserve"> humanity’s </w:t>
      </w:r>
      <w:r w:rsidRPr="00B844AE">
        <w:rPr>
          <w:highlight w:val="green"/>
          <w:u w:val="single"/>
        </w:rPr>
        <w:t xml:space="preserve">capacity to </w:t>
      </w:r>
      <w:r w:rsidRPr="00B844AE">
        <w:rPr>
          <w:rStyle w:val="Emphasis"/>
          <w:highlight w:val="green"/>
        </w:rPr>
        <w:t>coordinate</w:t>
      </w:r>
      <w:r w:rsidRPr="00B844AE">
        <w:rPr>
          <w:highlight w:val="green"/>
          <w:u w:val="single"/>
        </w:rPr>
        <w:t xml:space="preserve"> and </w:t>
      </w:r>
      <w:r w:rsidRPr="00B844AE">
        <w:rPr>
          <w:rStyle w:val="Emphasis"/>
          <w:highlight w:val="green"/>
        </w:rPr>
        <w:t>deploy</w:t>
      </w:r>
      <w:r w:rsidRPr="00B844AE">
        <w:rPr>
          <w:highlight w:val="green"/>
          <w:u w:val="single"/>
        </w:rPr>
        <w:t xml:space="preserve"> </w:t>
      </w:r>
      <w:r w:rsidRPr="00B844AE">
        <w:rPr>
          <w:rStyle w:val="Emphasis"/>
          <w:highlight w:val="green"/>
        </w:rPr>
        <w:t>tech</w:t>
      </w:r>
      <w:r w:rsidRPr="00966BE3">
        <w:rPr>
          <w:rStyle w:val="Emphasis"/>
        </w:rPr>
        <w:t>nology</w:t>
      </w:r>
      <w:r w:rsidRPr="00452115">
        <w:rPr>
          <w:u w:val="single"/>
        </w:rPr>
        <w:t xml:space="preserve"> to prevent existential risks, representing an existential risk factor.</w:t>
      </w:r>
      <w:r w:rsidRPr="00452115">
        <w:rPr>
          <w:sz w:val="14"/>
        </w:rPr>
        <w:t xml:space="preserve"> Consequently, interventions preventing loss of industry, reducing the magnitude of impacts, or increasing speed of recovery could be extremely valuable.</w:t>
      </w:r>
    </w:p>
    <w:p w14:paraId="7CB4CD08" w14:textId="77777777" w:rsidR="004F779E" w:rsidRPr="00287BE6" w:rsidRDefault="004F779E" w:rsidP="004F779E">
      <w:pPr>
        <w:rPr>
          <w:sz w:val="8"/>
          <w:szCs w:val="8"/>
        </w:rPr>
      </w:pPr>
      <w:r w:rsidRPr="00287BE6">
        <w:rPr>
          <w:sz w:val="8"/>
          <w:szCs w:val="8"/>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287BE6">
        <w:rPr>
          <w:sz w:val="8"/>
          <w:szCs w:val="8"/>
        </w:rPr>
        <w:t>value add</w:t>
      </w:r>
      <w:proofErr w:type="gramEnd"/>
      <w:r w:rsidRPr="00287BE6">
        <w:rPr>
          <w:sz w:val="8"/>
          <w:szCs w:val="8"/>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w:t>
      </w:r>
      <w:proofErr w:type="gramStart"/>
      <w:r w:rsidRPr="00287BE6">
        <w:rPr>
          <w:sz w:val="8"/>
          <w:szCs w:val="8"/>
        </w:rPr>
        <w:t>it is clear that most</w:t>
      </w:r>
      <w:proofErr w:type="gramEnd"/>
      <w:r w:rsidRPr="00287BE6">
        <w:rPr>
          <w:sz w:val="8"/>
          <w:szCs w:val="8"/>
        </w:rPr>
        <w:t xml:space="preserve"> academic and institutional emphasis has been on “ordinary” rather than extreme disasters, and risks from industry to the public and environment rather than widespread failures of industrial services causing harm. The integrated nature of the electric grid, which is based on centralized generation makes the entire system vulnerable to disruption.1 There are </w:t>
      </w:r>
      <w:proofErr w:type="gramStart"/>
      <w:r w:rsidRPr="00287BE6">
        <w:rPr>
          <w:sz w:val="8"/>
          <w:szCs w:val="8"/>
        </w:rPr>
        <w:t>a number of</w:t>
      </w:r>
      <w:proofErr w:type="gramEnd"/>
      <w:r w:rsidRPr="00287BE6">
        <w:rPr>
          <w:sz w:val="8"/>
          <w:szCs w:val="8"/>
        </w:rPr>
        <w:t xml:space="preserve"> anthropogenic and natural catastrophes that could result in regional-scale electrical grid failure, which would be expected to halt the majority of industries and machines in that area. A high-altitude electromagnetic pulse (HEMP) caused by a nuclear weapon could disable electricity over part of a continent [16, 48, 66, 93]. This could destroy </w:t>
      </w:r>
      <w:proofErr w:type="gramStart"/>
      <w:r w:rsidRPr="00287BE6">
        <w:rPr>
          <w:sz w:val="8"/>
          <w:szCs w:val="8"/>
        </w:rPr>
        <w:t>the majority of</w:t>
      </w:r>
      <w:proofErr w:type="gramEnd"/>
      <w:r w:rsidRPr="00287BE6">
        <w:rPr>
          <w:sz w:val="8"/>
          <w:szCs w:val="8"/>
        </w:rPr>
        <w:t xml:space="preserve"> electrical grid infrastructure, and as fossil fuel extraction and industry is reliant on electricity [49], industry would be disabled. Similarly, solar storms have destroyed electrical transformers connected to long transmission lines in the past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both physical [6, 8, 69, 89, 111] and </w:t>
      </w:r>
      <w:proofErr w:type="spellStart"/>
      <w:r w:rsidRPr="00287BE6">
        <w:rPr>
          <w:sz w:val="8"/>
          <w:szCs w:val="8"/>
        </w:rPr>
        <w:t>cyber attacks</w:t>
      </w:r>
      <w:proofErr w:type="spellEnd"/>
      <w:r w:rsidRPr="00287BE6">
        <w:rPr>
          <w:sz w:val="8"/>
          <w:szCs w:val="8"/>
        </w:rPr>
        <w:t xml:space="preserve"> [3, 63, 90, 96, 118, 128, 130] could also compromise electric grids. Physical attacks include traditional acts of terrorism such as bombing or sabotage [130] in addition to EMP attacks. Significant actors could scale up physical attacks, for example by using drones. A scenario could include terrorist groups hindering individual power plants [126], while a large adversary could undertake a similar operation physically to all plants and electrical grids in a region. Unfortunately, the traditional power grid infrastructure is simply incapable of withstanding intentional physical attacks [91]. Damage to the electric grid resulting in physical attack could be long lasting, as most traditional power plants operate with large transformers that are difficult to move and source. Custom rebuilt transformers require time for replacement ranging from months and even up to years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a high-tech attack could be even further widespread. The Pentagon reports spending roughly $100 million to repair cyber-related damages to the electric grid in 2009 [57]. There is also evidence that a computer virus caused an electrical outage in the Ukraine [56]. Unlike simplistic physical attacks, cyber attackers are capable of penetrating critical electric infrastructure from remote regions of the world, needing only communication pathways (e.g., the Internet or infected memory sticks) to install malware into the control systems of the electric power grid.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 The electric grid in general is growing increasingly dependent upon the Internet and other network connections for data communication and monitoring systems [17, 112, 118, 127, 135]. Although this conveniently allows electrical suppliers management of systems, it increases the susceptibility of the grid to cyber-attack, through denial of webpage services to consumers, disruption to supervisory control and data acquisition (SCADA) operating systems, or sustained widespread power outages [3, 72, 118, 120]. </w:t>
      </w:r>
      <w:proofErr w:type="gramStart"/>
      <w:r w:rsidRPr="00287BE6">
        <w:rPr>
          <w:sz w:val="8"/>
          <w:szCs w:val="8"/>
        </w:rPr>
        <w:t>Thus</w:t>
      </w:r>
      <w:proofErr w:type="gramEnd"/>
      <w:r w:rsidRPr="00287BE6">
        <w:rPr>
          <w:sz w:val="8"/>
          <w:szCs w:val="8"/>
        </w:rPr>
        <w:t xml:space="preserve"> global or regional loss of the Internet could have similar implications. A less obvious potential cause is a pandemic that disrupts global trade. Countries may ban trade for fear of the disease entering their country, but many countries are dependent on imports for the functioning of their industry. If the region over which electricity is disrupted had significant agricultural production, the catastrophe could be accompanied by a ~ 10% food production shortfall as well. It is uncertain whether countries outside the affected region would help the affected countries, do nothing, or conquer the affected countries. Larger versions of these catastrophes could disrupt electricity/industry globally. For instance, it is possible that multiple HEMPs could be detonated around the world, due to a world nuclear war [105] or due to terrorists gaining control of nuclear weapons. There is evidence that, in the last 2000 years, two solar storms occurred that were much stronger than the Carrington event [85]. Therefore, it is possible that an extreme solar storm could disable electricity and therefore industry globally. It is conceivable that a coordinated cyber or physical attack (or a combination) on many electric grids could also disrupt industry globally. Many of the techniques to harden the electric grid could help with this vulnerability as well as moving to more distributed generation and microgrids [23, 29, 75, 76, 103, 114]. An extreme pandemic could cause enough people to not show up to work such that industrial functioning could not be maintained. Though this could be mitigated by directing military personnel to fill vacant positions, if the pandemic were severe enough, it could be rational to retreat from high human contact industrial civilization </w:t>
      </w:r>
      <w:proofErr w:type="gramStart"/>
      <w:r w:rsidRPr="00287BE6">
        <w:rPr>
          <w:sz w:val="8"/>
          <w:szCs w:val="8"/>
        </w:rPr>
        <w:t>in order to</w:t>
      </w:r>
      <w:proofErr w:type="gramEnd"/>
      <w:r w:rsidRPr="00287BE6">
        <w:rPr>
          <w:sz w:val="8"/>
          <w:szCs w:val="8"/>
        </w:rPr>
        <w:t xml:space="preserve"> limit disease mortality. The global loss of electricity could even be self-inflicted as a way of stopping rogue artificial general intelligence (AGI) [124]. As the current high agricultural productivity depends on industry (e.g., for fertilizers), it has been assumed that there would be mass starvation in these scenarios [107].</w:t>
      </w:r>
    </w:p>
    <w:p w14:paraId="3F2AB1CE" w14:textId="77777777" w:rsidR="004F779E" w:rsidRPr="00452115" w:rsidRDefault="004F779E" w:rsidP="004F779E">
      <w:pPr>
        <w:rPr>
          <w:sz w:val="14"/>
        </w:rPr>
      </w:pPr>
      <w:r w:rsidRPr="00966BE3">
        <w:rPr>
          <w:u w:val="single"/>
        </w:rPr>
        <w:t>Repairing</w:t>
      </w:r>
      <w:r w:rsidRPr="00452115">
        <w:rPr>
          <w:u w:val="single"/>
        </w:rPr>
        <w:t xml:space="preserve"> these </w:t>
      </w:r>
      <w:r w:rsidRPr="00966BE3">
        <w:rPr>
          <w:u w:val="single"/>
        </w:rPr>
        <w:t>systems</w:t>
      </w:r>
      <w:r w:rsidRPr="00452115">
        <w:rPr>
          <w:u w:val="single"/>
        </w:rPr>
        <w:t xml:space="preserve"> and re-establishing electrical infrastructure would be a goal of the long term</w:t>
      </w:r>
      <w:r w:rsidRPr="00452115">
        <w:rPr>
          <w:sz w:val="14"/>
        </w:rPr>
        <w:t xml:space="preserve"> and work should ideally start on it immediately after a catastrophe. </w:t>
      </w:r>
      <w:r w:rsidRPr="00452115">
        <w:rPr>
          <w:u w:val="single"/>
        </w:rPr>
        <w:t xml:space="preserve">However, human </w:t>
      </w:r>
      <w:r w:rsidRPr="00B844AE">
        <w:rPr>
          <w:highlight w:val="green"/>
          <w:u w:val="single"/>
        </w:rPr>
        <w:t>needs</w:t>
      </w:r>
      <w:r w:rsidRPr="00452115">
        <w:rPr>
          <w:u w:val="single"/>
        </w:rPr>
        <w:t xml:space="preserve"> would </w:t>
      </w:r>
      <w:r w:rsidRPr="00B844AE">
        <w:rPr>
          <w:highlight w:val="green"/>
          <w:u w:val="single"/>
        </w:rPr>
        <w:t xml:space="preserve">need to be met </w:t>
      </w:r>
      <w:r w:rsidRPr="00B844AE">
        <w:rPr>
          <w:rStyle w:val="Emphasis"/>
          <w:highlight w:val="green"/>
        </w:rPr>
        <w:t>immediately</w:t>
      </w:r>
      <w:r w:rsidRPr="00452115">
        <w:rPr>
          <w:sz w:val="14"/>
        </w:rPr>
        <w:t xml:space="preserve"> (and continually) </w:t>
      </w:r>
      <w:r w:rsidRPr="00452115">
        <w:rPr>
          <w:u w:val="single"/>
        </w:rPr>
        <w:t xml:space="preserve">and since </w:t>
      </w:r>
      <w:r w:rsidRPr="00B844AE">
        <w:rPr>
          <w:highlight w:val="green"/>
          <w:u w:val="single"/>
        </w:rPr>
        <w:t>there is only</w:t>
      </w:r>
      <w:r w:rsidRPr="00452115">
        <w:rPr>
          <w:u w:val="single"/>
        </w:rPr>
        <w:t xml:space="preserve"> a </w:t>
      </w:r>
      <w:r w:rsidRPr="00B844AE">
        <w:rPr>
          <w:rStyle w:val="Emphasis"/>
          <w:highlight w:val="green"/>
        </w:rPr>
        <w:t>few</w:t>
      </w:r>
      <w:r w:rsidRPr="00B844AE">
        <w:rPr>
          <w:highlight w:val="green"/>
          <w:u w:val="single"/>
        </w:rPr>
        <w:t xml:space="preserve"> </w:t>
      </w:r>
      <w:r w:rsidRPr="00B844AE">
        <w:rPr>
          <w:rStyle w:val="Emphasis"/>
          <w:highlight w:val="green"/>
        </w:rPr>
        <w:t>months</w:t>
      </w:r>
      <w:r w:rsidRPr="00B844AE">
        <w:rPr>
          <w:highlight w:val="green"/>
          <w:u w:val="single"/>
        </w:rPr>
        <w:t xml:space="preserve"> of stored food</w:t>
      </w:r>
      <w:r w:rsidRPr="00452115">
        <w:rPr>
          <w:u w:val="single"/>
        </w:rPr>
        <w:t xml:space="preserve">, it would likely </w:t>
      </w:r>
      <w:r w:rsidRPr="00B844AE">
        <w:rPr>
          <w:rStyle w:val="Emphasis"/>
          <w:highlight w:val="green"/>
        </w:rPr>
        <w:t>run</w:t>
      </w:r>
      <w:r w:rsidRPr="00B844AE">
        <w:rPr>
          <w:highlight w:val="green"/>
          <w:u w:val="single"/>
        </w:rPr>
        <w:t xml:space="preserve"> </w:t>
      </w:r>
      <w:r w:rsidRPr="00B844AE">
        <w:rPr>
          <w:rStyle w:val="Emphasis"/>
          <w:highlight w:val="green"/>
        </w:rPr>
        <w:t>out</w:t>
      </w:r>
      <w:r w:rsidRPr="00B844AE">
        <w:rPr>
          <w:highlight w:val="green"/>
          <w:u w:val="single"/>
        </w:rPr>
        <w:t xml:space="preserve"> before industry is restored</w:t>
      </w:r>
      <w:r w:rsidRPr="00452115">
        <w:rPr>
          <w:u w:val="single"/>
        </w:rPr>
        <w:t xml:space="preserve"> with the </w:t>
      </w:r>
      <w:r w:rsidRPr="00966BE3">
        <w:rPr>
          <w:rStyle w:val="Emphasis"/>
        </w:rPr>
        <w:t>current</w:t>
      </w:r>
      <w:r w:rsidRPr="00452115">
        <w:rPr>
          <w:u w:val="single"/>
        </w:rPr>
        <w:t xml:space="preserve"> </w:t>
      </w:r>
      <w:r w:rsidRPr="00966BE3">
        <w:rPr>
          <w:rStyle w:val="Emphasis"/>
        </w:rPr>
        <w:t>state</w:t>
      </w:r>
      <w:r w:rsidRPr="00452115">
        <w:rPr>
          <w:u w:val="single"/>
        </w:rPr>
        <w:t xml:space="preserve"> of preparedness</w:t>
      </w:r>
      <w:r w:rsidRPr="00452115">
        <w:rPr>
          <w:sz w:val="14"/>
        </w:rPr>
        <w:t>. In some of the less challenging scenarios, it may be possible to continue running some machines on the fossil fuels that had previously been brought to the surface or from the use microgrids or shielded electrical systems. In addition, it may be feasible to run some machines on gasified wood [31]. However, in the worst-case scenario, all unshielded electronics would be destroyed.</w:t>
      </w:r>
    </w:p>
    <w:p w14:paraId="2C7F34DA" w14:textId="77777777" w:rsidR="004F779E" w:rsidRDefault="004F779E" w:rsidP="004F779E">
      <w:pPr>
        <w:pStyle w:val="Heading4"/>
      </w:pPr>
      <w:r>
        <w:t xml:space="preserve">Satellites enable </w:t>
      </w:r>
      <w:r w:rsidRPr="00C62E98">
        <w:rPr>
          <w:u w:val="single"/>
        </w:rPr>
        <w:t>digitalized agriculture</w:t>
      </w:r>
      <w:r>
        <w:t xml:space="preserve"> – solves </w:t>
      </w:r>
      <w:r w:rsidRPr="00C62E98">
        <w:rPr>
          <w:u w:val="single"/>
        </w:rPr>
        <w:t>food insecurity</w:t>
      </w:r>
      <w:r>
        <w:t>.</w:t>
      </w:r>
    </w:p>
    <w:p w14:paraId="271B52DB" w14:textId="77777777" w:rsidR="004F779E" w:rsidRDefault="004F779E" w:rsidP="004F779E">
      <w:r w:rsidRPr="00BC10CA">
        <w:t xml:space="preserve">Prof. Dr. Nevin </w:t>
      </w:r>
      <w:proofErr w:type="spellStart"/>
      <w:r w:rsidRPr="00BC10CA">
        <w:rPr>
          <w:rStyle w:val="Style13ptBold"/>
        </w:rPr>
        <w:t>Demirbas</w:t>
      </w:r>
      <w:proofErr w:type="spellEnd"/>
      <w:r w:rsidRPr="00BC10CA">
        <w:rPr>
          <w:rStyle w:val="Style13ptBold"/>
        </w:rPr>
        <w:t>̧ 18</w:t>
      </w:r>
      <w:r>
        <w:t xml:space="preserve"> – Professor, Department of Agricultural Economics, </w:t>
      </w:r>
      <w:proofErr w:type="spellStart"/>
      <w:r>
        <w:t>Ege</w:t>
      </w:r>
      <w:proofErr w:type="spellEnd"/>
      <w:r>
        <w:t xml:space="preserve"> University, “</w:t>
      </w:r>
      <w:r w:rsidRPr="00BC10CA">
        <w:t>Precision Agriculture in Terms of Food Security : Needs for The Future</w:t>
      </w:r>
      <w:r>
        <w:t xml:space="preserve">,” </w:t>
      </w:r>
      <w:hyperlink r:id="rId16" w:history="1">
        <w:r w:rsidRPr="00062733">
          <w:rPr>
            <w:rStyle w:val="Hyperlink"/>
          </w:rPr>
          <w:t>https://www.researchgate.net/publication/328655146_Precision_Agriculture_in_Terms_of_Food_Security_Needs_for_The_Future</w:t>
        </w:r>
      </w:hyperlink>
    </w:p>
    <w:p w14:paraId="5E467638" w14:textId="77777777" w:rsidR="004F779E" w:rsidRDefault="004F779E" w:rsidP="004F779E">
      <w:pPr>
        <w:rPr>
          <w:sz w:val="16"/>
        </w:rPr>
      </w:pPr>
      <w:r w:rsidRPr="00C62E98">
        <w:rPr>
          <w:rStyle w:val="StyleUnderline"/>
        </w:rPr>
        <w:t>The current world population of 7.6 billion is expected to reach 8.6 billion in 2030, 9.8 billion in 2050</w:t>
      </w:r>
      <w:r w:rsidRPr="00BC10CA">
        <w:rPr>
          <w:rStyle w:val="StyleUnderline"/>
        </w:rPr>
        <w:t xml:space="preserve"> and 11.2 billion in 2100, according to United Nations</w:t>
      </w:r>
      <w:r w:rsidRPr="00BC10CA">
        <w:rPr>
          <w:sz w:val="16"/>
        </w:rPr>
        <w:t xml:space="preserve"> (UN). With roughly 83 million people being added to the world’s population every year, the upward trend in population size is expected to continue, even </w:t>
      </w:r>
      <w:proofErr w:type="gramStart"/>
      <w:r w:rsidRPr="00BC10CA">
        <w:rPr>
          <w:sz w:val="16"/>
        </w:rPr>
        <w:t>assuming that</w:t>
      </w:r>
      <w:proofErr w:type="gramEnd"/>
      <w:r w:rsidRPr="00BC10CA">
        <w:rPr>
          <w:sz w:val="16"/>
        </w:rPr>
        <w:t xml:space="preserve"> fertility levels will continue to decline (UN, 2017). </w:t>
      </w:r>
      <w:r w:rsidRPr="00BC10CA">
        <w:rPr>
          <w:rStyle w:val="StyleUnderline"/>
        </w:rPr>
        <w:t xml:space="preserve">This means </w:t>
      </w:r>
      <w:r w:rsidRPr="00247D28">
        <w:rPr>
          <w:rStyle w:val="Emphasis"/>
        </w:rPr>
        <w:t xml:space="preserve">there will be </w:t>
      </w:r>
      <w:r w:rsidRPr="00C62E98">
        <w:rPr>
          <w:rStyle w:val="Emphasis"/>
        </w:rPr>
        <w:t xml:space="preserve">an </w:t>
      </w:r>
      <w:r w:rsidRPr="00B844AE">
        <w:rPr>
          <w:rStyle w:val="Emphasis"/>
          <w:highlight w:val="green"/>
        </w:rPr>
        <w:t>extra billion people to feed within the</w:t>
      </w:r>
      <w:r w:rsidRPr="00B844AE">
        <w:rPr>
          <w:rStyle w:val="StyleUnderline"/>
          <w:highlight w:val="green"/>
        </w:rPr>
        <w:t xml:space="preserve"> next </w:t>
      </w:r>
      <w:r w:rsidRPr="00B844AE">
        <w:rPr>
          <w:rStyle w:val="Emphasis"/>
          <w:highlight w:val="green"/>
        </w:rPr>
        <w:t>decade</w:t>
      </w:r>
      <w:r w:rsidRPr="00BC10CA">
        <w:rPr>
          <w:sz w:val="16"/>
        </w:rPr>
        <w:t xml:space="preserve">. </w:t>
      </w:r>
      <w:r w:rsidRPr="00BC10CA">
        <w:rPr>
          <w:rStyle w:val="StyleUnderline"/>
        </w:rPr>
        <w:t xml:space="preserve">Continuing population and consumption growth will mean that the </w:t>
      </w:r>
      <w:r w:rsidRPr="00C62E98">
        <w:rPr>
          <w:rStyle w:val="StyleUnderline"/>
        </w:rPr>
        <w:t xml:space="preserve">global </w:t>
      </w:r>
      <w:r w:rsidRPr="00B844AE">
        <w:rPr>
          <w:rStyle w:val="StyleUnderline"/>
          <w:highlight w:val="green"/>
        </w:rPr>
        <w:t xml:space="preserve">demand </w:t>
      </w:r>
      <w:r w:rsidRPr="00B844AE">
        <w:rPr>
          <w:rStyle w:val="StyleUnderline"/>
          <w:highlight w:val="green"/>
        </w:rPr>
        <w:lastRenderedPageBreak/>
        <w:t xml:space="preserve">for food </w:t>
      </w:r>
      <w:r w:rsidRPr="00C62E98">
        <w:rPr>
          <w:rStyle w:val="StyleUnderline"/>
        </w:rPr>
        <w:t xml:space="preserve">will </w:t>
      </w:r>
      <w:r w:rsidRPr="00B844AE">
        <w:rPr>
          <w:rStyle w:val="StyleUnderline"/>
          <w:highlight w:val="green"/>
        </w:rPr>
        <w:t xml:space="preserve">increase for </w:t>
      </w:r>
      <w:r w:rsidRPr="00C62E98">
        <w:rPr>
          <w:rStyle w:val="StyleUnderline"/>
        </w:rPr>
        <w:t>at least</w:t>
      </w:r>
      <w:r w:rsidRPr="00BC10CA">
        <w:rPr>
          <w:rStyle w:val="StyleUnderline"/>
        </w:rPr>
        <w:t xml:space="preserve"> another </w:t>
      </w:r>
      <w:r w:rsidRPr="00B844AE">
        <w:rPr>
          <w:rStyle w:val="Emphasis"/>
          <w:highlight w:val="green"/>
        </w:rPr>
        <w:t>50 years</w:t>
      </w:r>
      <w:r w:rsidRPr="00BC10CA">
        <w:rPr>
          <w:sz w:val="16"/>
        </w:rPr>
        <w:t xml:space="preserve">. </w:t>
      </w:r>
      <w:r w:rsidRPr="00BC10CA">
        <w:rPr>
          <w:rStyle w:val="StyleUnderline"/>
        </w:rPr>
        <w:t xml:space="preserve">A major correlate of this deceleration in population growth is increased wealth, and with higher purchasing power comes higher consumption and a greater demand for food, all of which </w:t>
      </w:r>
      <w:r w:rsidRPr="00B844AE">
        <w:rPr>
          <w:rStyle w:val="StyleUnderline"/>
          <w:highlight w:val="green"/>
        </w:rPr>
        <w:t>add pressure to</w:t>
      </w:r>
      <w:r w:rsidRPr="00BC10CA">
        <w:rPr>
          <w:rStyle w:val="StyleUnderline"/>
        </w:rPr>
        <w:t xml:space="preserve"> the </w:t>
      </w:r>
      <w:r w:rsidRPr="00C62E98">
        <w:rPr>
          <w:rStyle w:val="StyleUnderline"/>
        </w:rPr>
        <w:t xml:space="preserve">food </w:t>
      </w:r>
      <w:r w:rsidRPr="00B844AE">
        <w:rPr>
          <w:rStyle w:val="StyleUnderline"/>
          <w:highlight w:val="green"/>
        </w:rPr>
        <w:t>supply</w:t>
      </w:r>
      <w:r w:rsidRPr="00BC10CA">
        <w:rPr>
          <w:rStyle w:val="StyleUnderline"/>
        </w:rPr>
        <w:t xml:space="preserve"> system</w:t>
      </w:r>
      <w:r w:rsidRPr="00BC10CA">
        <w:rPr>
          <w:sz w:val="16"/>
        </w:rPr>
        <w:t xml:space="preserve"> (</w:t>
      </w:r>
      <w:proofErr w:type="spellStart"/>
      <w:r w:rsidRPr="00BC10CA">
        <w:rPr>
          <w:sz w:val="16"/>
        </w:rPr>
        <w:t>Godfray</w:t>
      </w:r>
      <w:proofErr w:type="spellEnd"/>
      <w:r w:rsidRPr="00BC10CA">
        <w:rPr>
          <w:sz w:val="16"/>
        </w:rPr>
        <w:t xml:space="preserve"> et al., 2010; FAO, 2017). At the same time, farmers are experiencing greater competition for land, water, and energy, and the need to curb the many negative effects of food production on the </w:t>
      </w:r>
      <w:proofErr w:type="spellStart"/>
      <w:r w:rsidRPr="00BC10CA">
        <w:rPr>
          <w:sz w:val="16"/>
        </w:rPr>
        <w:t>environmentis</w:t>
      </w:r>
      <w:proofErr w:type="spellEnd"/>
      <w:r w:rsidRPr="00BC10CA">
        <w:rPr>
          <w:sz w:val="16"/>
        </w:rPr>
        <w:t xml:space="preserve"> becoming increasingly clear. The effects of climate change are a further threat. </w:t>
      </w:r>
      <w:r w:rsidRPr="00BC10CA">
        <w:rPr>
          <w:rStyle w:val="StyleUnderline"/>
        </w:rPr>
        <w:t xml:space="preserve">But </w:t>
      </w:r>
      <w:r w:rsidRPr="00B844AE">
        <w:rPr>
          <w:rStyle w:val="StyleUnderline"/>
          <w:highlight w:val="green"/>
        </w:rPr>
        <w:t xml:space="preserve">the world can produce </w:t>
      </w:r>
      <w:r w:rsidRPr="00C62E98">
        <w:rPr>
          <w:rStyle w:val="StyleUnderline"/>
        </w:rPr>
        <w:t xml:space="preserve">more </w:t>
      </w:r>
      <w:r w:rsidRPr="00B844AE">
        <w:rPr>
          <w:rStyle w:val="StyleUnderline"/>
          <w:highlight w:val="green"/>
        </w:rPr>
        <w:t>food</w:t>
      </w:r>
      <w:r w:rsidRPr="00BC10CA">
        <w:rPr>
          <w:rStyle w:val="StyleUnderline"/>
        </w:rPr>
        <w:t xml:space="preserve"> and can ensure that it is used more </w:t>
      </w:r>
      <w:r w:rsidRPr="00B844AE">
        <w:rPr>
          <w:rStyle w:val="Emphasis"/>
          <w:highlight w:val="green"/>
        </w:rPr>
        <w:t>efficiently and equitably</w:t>
      </w:r>
      <w:r w:rsidRPr="00BC10CA">
        <w:rPr>
          <w:sz w:val="16"/>
        </w:rPr>
        <w:t xml:space="preserve"> (Thornton et al., 2009; </w:t>
      </w:r>
      <w:proofErr w:type="spellStart"/>
      <w:r w:rsidRPr="00BC10CA">
        <w:rPr>
          <w:sz w:val="16"/>
        </w:rPr>
        <w:t>Godfray</w:t>
      </w:r>
      <w:proofErr w:type="spellEnd"/>
      <w:r w:rsidRPr="00BC10CA">
        <w:rPr>
          <w:sz w:val="16"/>
        </w:rPr>
        <w:t xml:space="preserve"> and Garnett, 2014). There is a need for multi-faceted and linked strategies in which different components are explored to ensure sustainable and equitable food security at the global, </w:t>
      </w:r>
      <w:proofErr w:type="gramStart"/>
      <w:r w:rsidRPr="00BC10CA">
        <w:rPr>
          <w:sz w:val="16"/>
        </w:rPr>
        <w:t>regional</w:t>
      </w:r>
      <w:proofErr w:type="gramEnd"/>
      <w:r w:rsidRPr="00BC10CA">
        <w:rPr>
          <w:sz w:val="16"/>
        </w:rPr>
        <w:t xml:space="preserve"> and national level. </w:t>
      </w:r>
      <w:r w:rsidRPr="00BC10CA">
        <w:rPr>
          <w:rStyle w:val="StyleUnderline"/>
        </w:rPr>
        <w:t xml:space="preserve">At the same time, </w:t>
      </w:r>
      <w:r w:rsidRPr="00B23FCB">
        <w:rPr>
          <w:rStyle w:val="Emphasis"/>
        </w:rPr>
        <w:t xml:space="preserve">future’s </w:t>
      </w:r>
      <w:r w:rsidRPr="00B844AE">
        <w:rPr>
          <w:rStyle w:val="Emphasis"/>
          <w:highlight w:val="green"/>
        </w:rPr>
        <w:t xml:space="preserve">food </w:t>
      </w:r>
      <w:r w:rsidRPr="00C62E98">
        <w:rPr>
          <w:rStyle w:val="Emphasis"/>
        </w:rPr>
        <w:t xml:space="preserve">systems </w:t>
      </w:r>
      <w:r w:rsidRPr="00B844AE">
        <w:rPr>
          <w:rStyle w:val="Emphasis"/>
          <w:highlight w:val="green"/>
        </w:rPr>
        <w:t xml:space="preserve">need to be </w:t>
      </w:r>
      <w:r w:rsidRPr="00B23FCB">
        <w:rPr>
          <w:rStyle w:val="Emphasis"/>
        </w:rPr>
        <w:t xml:space="preserve">resource </w:t>
      </w:r>
      <w:r w:rsidRPr="00B844AE">
        <w:rPr>
          <w:rStyle w:val="Emphasis"/>
          <w:highlight w:val="green"/>
        </w:rPr>
        <w:t>efficient and sustainable</w:t>
      </w:r>
      <w:r w:rsidRPr="00BC10CA">
        <w:rPr>
          <w:sz w:val="16"/>
        </w:rPr>
        <w:t xml:space="preserve">. </w:t>
      </w:r>
      <w:r w:rsidRPr="00B844AE">
        <w:rPr>
          <w:rStyle w:val="StyleUnderline"/>
          <w:highlight w:val="green"/>
        </w:rPr>
        <w:t>Efficient use of water</w:t>
      </w:r>
      <w:r w:rsidRPr="00C62E98">
        <w:rPr>
          <w:rStyle w:val="StyleUnderline"/>
        </w:rPr>
        <w:t xml:space="preserve">, reduction of </w:t>
      </w:r>
      <w:r w:rsidRPr="00B844AE">
        <w:rPr>
          <w:rStyle w:val="StyleUnderline"/>
          <w:highlight w:val="green"/>
        </w:rPr>
        <w:t xml:space="preserve">soil </w:t>
      </w:r>
      <w:r w:rsidRPr="00C62E98">
        <w:rPr>
          <w:rStyle w:val="StyleUnderline"/>
        </w:rPr>
        <w:t xml:space="preserve">erosion </w:t>
      </w:r>
      <w:r w:rsidRPr="00B844AE">
        <w:rPr>
          <w:rStyle w:val="StyleUnderline"/>
          <w:highlight w:val="green"/>
        </w:rPr>
        <w:t>and degradation</w:t>
      </w:r>
      <w:r w:rsidRPr="00BC10CA">
        <w:rPr>
          <w:rStyle w:val="StyleUnderline"/>
        </w:rPr>
        <w:t xml:space="preserve"> to the minimum, </w:t>
      </w:r>
      <w:r w:rsidRPr="00B844AE">
        <w:rPr>
          <w:rStyle w:val="StyleUnderline"/>
          <w:highlight w:val="green"/>
        </w:rPr>
        <w:t xml:space="preserve">minimization of </w:t>
      </w:r>
      <w:r w:rsidRPr="00C62E98">
        <w:rPr>
          <w:rStyle w:val="StyleUnderline"/>
        </w:rPr>
        <w:t xml:space="preserve">energy </w:t>
      </w:r>
      <w:r w:rsidRPr="00B844AE">
        <w:rPr>
          <w:rStyle w:val="StyleUnderline"/>
          <w:highlight w:val="green"/>
        </w:rPr>
        <w:t>input and maximization of yields</w:t>
      </w:r>
      <w:r w:rsidRPr="00BC10CA">
        <w:rPr>
          <w:rStyle w:val="StyleUnderline"/>
        </w:rPr>
        <w:t xml:space="preserve"> under uncertain natural conditions are the goal</w:t>
      </w:r>
      <w:r w:rsidRPr="00BC10CA">
        <w:rPr>
          <w:sz w:val="16"/>
        </w:rPr>
        <w:t xml:space="preserve"> (</w:t>
      </w:r>
      <w:proofErr w:type="spellStart"/>
      <w:r w:rsidRPr="00BC10CA">
        <w:rPr>
          <w:sz w:val="16"/>
        </w:rPr>
        <w:t>Hakkim</w:t>
      </w:r>
      <w:proofErr w:type="spellEnd"/>
      <w:r w:rsidRPr="00BC10CA">
        <w:rPr>
          <w:sz w:val="16"/>
        </w:rPr>
        <w:t xml:space="preserve"> et al., 2016). </w:t>
      </w:r>
      <w:r w:rsidRPr="00C62E98">
        <w:rPr>
          <w:rStyle w:val="StyleUnderline"/>
        </w:rPr>
        <w:t>They pose highest requirements</w:t>
      </w:r>
      <w:r w:rsidRPr="00BC10CA">
        <w:rPr>
          <w:rStyle w:val="StyleUnderline"/>
        </w:rPr>
        <w:t xml:space="preserve"> on the underlying information and knowledge infrastructure and make future farming a knowledge business and a very sophisticated management task</w:t>
      </w:r>
      <w:r w:rsidRPr="00BC10CA">
        <w:rPr>
          <w:sz w:val="16"/>
        </w:rPr>
        <w:t xml:space="preserve"> (Bach and Mauser, 2018). </w:t>
      </w:r>
      <w:r w:rsidRPr="00B844AE">
        <w:rPr>
          <w:rStyle w:val="StyleUnderline"/>
          <w:highlight w:val="green"/>
        </w:rPr>
        <w:t xml:space="preserve">Digitization </w:t>
      </w:r>
      <w:r w:rsidRPr="00C62E98">
        <w:rPr>
          <w:rStyle w:val="StyleUnderline"/>
        </w:rPr>
        <w:t xml:space="preserve">has </w:t>
      </w:r>
      <w:r w:rsidRPr="00B844AE">
        <w:rPr>
          <w:rStyle w:val="StyleUnderline"/>
          <w:highlight w:val="green"/>
        </w:rPr>
        <w:t xml:space="preserve">increased </w:t>
      </w:r>
      <w:r w:rsidRPr="00C62E98">
        <w:rPr>
          <w:rStyle w:val="StyleUnderline"/>
        </w:rPr>
        <w:t xml:space="preserve">in </w:t>
      </w:r>
      <w:r w:rsidRPr="00B844AE">
        <w:rPr>
          <w:rStyle w:val="StyleUnderline"/>
          <w:highlight w:val="green"/>
        </w:rPr>
        <w:t>importance</w:t>
      </w:r>
      <w:r w:rsidRPr="00BC10CA">
        <w:rPr>
          <w:rStyle w:val="StyleUnderline"/>
        </w:rPr>
        <w:t xml:space="preserve"> for the agricultural sector and is described </w:t>
      </w:r>
      <w:r w:rsidRPr="00B844AE">
        <w:rPr>
          <w:rStyle w:val="StyleUnderline"/>
          <w:highlight w:val="green"/>
        </w:rPr>
        <w:t>through</w:t>
      </w:r>
      <w:r w:rsidRPr="00BC10CA">
        <w:rPr>
          <w:rStyle w:val="StyleUnderline"/>
        </w:rPr>
        <w:t xml:space="preserve"> concepts like Smart Farming (SF), Precision Farming (PF) and </w:t>
      </w:r>
      <w:r w:rsidRPr="00B844AE">
        <w:rPr>
          <w:rStyle w:val="Emphasis"/>
          <w:highlight w:val="green"/>
        </w:rPr>
        <w:t>Precision Agriculture</w:t>
      </w:r>
      <w:r w:rsidRPr="00BC10CA">
        <w:rPr>
          <w:rStyle w:val="StyleUnderline"/>
        </w:rPr>
        <w:t xml:space="preserve"> (PA).</w:t>
      </w:r>
      <w:r w:rsidRPr="00BC10CA">
        <w:rPr>
          <w:sz w:val="16"/>
        </w:rPr>
        <w:t xml:space="preserve"> These type practices are sciences that is intertwined with several other emerging areas of research and practice (Zhou et al., 2017) such as digital agriculture, decision agriculture, smart agriculture, virtual agriculture, ‘Big-Data’ in agriculture, sustainable agriculture, agriculture 4.0, prescription farming and others (Yost et al., 2018). </w:t>
      </w:r>
      <w:r w:rsidRPr="00C62E98">
        <w:rPr>
          <w:rStyle w:val="StyleUnderline"/>
        </w:rPr>
        <w:t xml:space="preserve">Technology like </w:t>
      </w:r>
      <w:r w:rsidRPr="00B844AE">
        <w:rPr>
          <w:rStyle w:val="StyleUnderline"/>
          <w:highlight w:val="green"/>
        </w:rPr>
        <w:t>GPS</w:t>
      </w:r>
      <w:r w:rsidRPr="00BC10CA">
        <w:rPr>
          <w:rStyle w:val="StyleUnderline"/>
        </w:rPr>
        <w:t>, and</w:t>
      </w:r>
      <w:proofErr w:type="gramStart"/>
      <w:r w:rsidRPr="00BC10CA">
        <w:rPr>
          <w:rStyle w:val="StyleUnderline"/>
        </w:rPr>
        <w:t>, in particular, sensors</w:t>
      </w:r>
      <w:proofErr w:type="gramEnd"/>
      <w:r w:rsidRPr="00BC10CA">
        <w:rPr>
          <w:rStyle w:val="StyleUnderline"/>
        </w:rPr>
        <w:t xml:space="preserve"> </w:t>
      </w:r>
      <w:r w:rsidRPr="00C62E98">
        <w:rPr>
          <w:rStyle w:val="StyleUnderline"/>
        </w:rPr>
        <w:t xml:space="preserve">are being </w:t>
      </w:r>
      <w:r w:rsidRPr="00B844AE">
        <w:rPr>
          <w:rStyle w:val="StyleUnderline"/>
          <w:highlight w:val="green"/>
        </w:rPr>
        <w:t xml:space="preserve">used in </w:t>
      </w:r>
      <w:r w:rsidRPr="00C62E98">
        <w:rPr>
          <w:rStyle w:val="StyleUnderline"/>
        </w:rPr>
        <w:t xml:space="preserve">field </w:t>
      </w:r>
      <w:r w:rsidRPr="00B844AE">
        <w:rPr>
          <w:rStyle w:val="StyleUnderline"/>
          <w:highlight w:val="green"/>
        </w:rPr>
        <w:t>cultivation</w:t>
      </w:r>
      <w:r w:rsidRPr="00BC10CA">
        <w:rPr>
          <w:rStyle w:val="StyleUnderline"/>
        </w:rPr>
        <w:t xml:space="preserve"> and livestock farming to undertake automatized agricultural management activities</w:t>
      </w:r>
      <w:r w:rsidRPr="00BC10CA">
        <w:rPr>
          <w:sz w:val="16"/>
        </w:rPr>
        <w:t xml:space="preserve">. PA or PF is generally defined as information and </w:t>
      </w:r>
      <w:proofErr w:type="gramStart"/>
      <w:r w:rsidRPr="00BC10CA">
        <w:rPr>
          <w:sz w:val="16"/>
        </w:rPr>
        <w:t>technology based</w:t>
      </w:r>
      <w:proofErr w:type="gramEnd"/>
      <w:r w:rsidRPr="00BC10CA">
        <w:rPr>
          <w:sz w:val="16"/>
        </w:rPr>
        <w:t xml:space="preserve"> farm management system to identify, </w:t>
      </w:r>
      <w:proofErr w:type="spellStart"/>
      <w:r w:rsidRPr="00BC10CA">
        <w:rPr>
          <w:sz w:val="16"/>
        </w:rPr>
        <w:t>analyse</w:t>
      </w:r>
      <w:proofErr w:type="spellEnd"/>
      <w:r w:rsidRPr="00BC10CA">
        <w:rPr>
          <w:sz w:val="16"/>
        </w:rPr>
        <w:t xml:space="preserve"> and manage spatial and temporal variability within fields for optimum productivity and profitability, sustainability and protection of the land resource by minimizing the production costs. Increasing environmental consciousness of the </w:t>
      </w:r>
      <w:proofErr w:type="gramStart"/>
      <w:r w:rsidRPr="00BC10CA">
        <w:rPr>
          <w:sz w:val="16"/>
        </w:rPr>
        <w:t>general public</w:t>
      </w:r>
      <w:proofErr w:type="gramEnd"/>
      <w:r w:rsidRPr="00BC10CA">
        <w:rPr>
          <w:sz w:val="16"/>
        </w:rPr>
        <w:t xml:space="preserve"> is necessitating us to modify agricultural management practices for sustainable conservation of natural resources such as water, air and soil quality, while staying economically profitable (</w:t>
      </w:r>
      <w:proofErr w:type="spellStart"/>
      <w:r w:rsidRPr="00BC10CA">
        <w:rPr>
          <w:sz w:val="16"/>
        </w:rPr>
        <w:t>Sonka</w:t>
      </w:r>
      <w:proofErr w:type="spellEnd"/>
      <w:r w:rsidRPr="00BC10CA">
        <w:rPr>
          <w:sz w:val="16"/>
        </w:rPr>
        <w:t xml:space="preserve"> and Cheng, 2015; Webber et al., 2017). Stakeholders, such as farmers, seed producers, machinery manufacturers, and agricultural service providers are trying to influence this process (</w:t>
      </w:r>
      <w:proofErr w:type="spellStart"/>
      <w:r w:rsidRPr="00BC10CA">
        <w:rPr>
          <w:sz w:val="16"/>
        </w:rPr>
        <w:t>Schönfeld</w:t>
      </w:r>
      <w:proofErr w:type="spellEnd"/>
      <w:r w:rsidRPr="00BC10CA">
        <w:rPr>
          <w:sz w:val="16"/>
        </w:rPr>
        <w:t xml:space="preserve"> et al., 2018). </w:t>
      </w:r>
      <w:r w:rsidRPr="00BC10CA">
        <w:rPr>
          <w:rStyle w:val="StyleUnderline"/>
        </w:rPr>
        <w:t xml:space="preserve">These </w:t>
      </w:r>
      <w:r w:rsidRPr="00B844AE">
        <w:rPr>
          <w:rStyle w:val="StyleUnderline"/>
          <w:highlight w:val="green"/>
        </w:rPr>
        <w:t xml:space="preserve">practices </w:t>
      </w:r>
      <w:r w:rsidRPr="00C62E98">
        <w:rPr>
          <w:rStyle w:val="StyleUnderline"/>
        </w:rPr>
        <w:t xml:space="preserve">are </w:t>
      </w:r>
      <w:r w:rsidRPr="00B844AE">
        <w:rPr>
          <w:rStyle w:val="StyleUnderline"/>
          <w:highlight w:val="green"/>
        </w:rPr>
        <w:t xml:space="preserve">facilitating </w:t>
      </w:r>
      <w:r w:rsidRPr="00C62E98">
        <w:rPr>
          <w:rStyle w:val="StyleUnderline"/>
        </w:rPr>
        <w:t xml:space="preserve">long-term </w:t>
      </w:r>
      <w:r w:rsidRPr="00B844AE">
        <w:rPr>
          <w:rStyle w:val="StyleUnderline"/>
          <w:highlight w:val="green"/>
        </w:rPr>
        <w:t>improvements</w:t>
      </w:r>
      <w:r w:rsidRPr="00BC10CA">
        <w:rPr>
          <w:rStyle w:val="StyleUnderline"/>
        </w:rPr>
        <w:t xml:space="preserve"> </w:t>
      </w:r>
      <w:proofErr w:type="gramStart"/>
      <w:r w:rsidRPr="00BC10CA">
        <w:rPr>
          <w:rStyle w:val="StyleUnderline"/>
        </w:rPr>
        <w:t xml:space="preserve">in order </w:t>
      </w:r>
      <w:r w:rsidRPr="00C62E98">
        <w:rPr>
          <w:rStyle w:val="StyleUnderline"/>
        </w:rPr>
        <w:t>to</w:t>
      </w:r>
      <w:proofErr w:type="gramEnd"/>
      <w:r w:rsidRPr="00C62E98">
        <w:rPr>
          <w:rStyle w:val="StyleUnderline"/>
        </w:rPr>
        <w:t xml:space="preserve"> achieve</w:t>
      </w:r>
      <w:r w:rsidRPr="00BC10CA">
        <w:rPr>
          <w:rStyle w:val="StyleUnderline"/>
        </w:rPr>
        <w:t xml:space="preserve"> effective </w:t>
      </w:r>
      <w:r w:rsidRPr="00C62E98">
        <w:rPr>
          <w:rStyle w:val="Emphasis"/>
        </w:rPr>
        <w:t>environmental protection</w:t>
      </w:r>
      <w:r w:rsidRPr="00BC10CA">
        <w:rPr>
          <w:sz w:val="16"/>
        </w:rPr>
        <w:t>. Despite all the positive contributions, the use of such technologies brings with it some controversial issues, particularly data protection.</w:t>
      </w:r>
    </w:p>
    <w:p w14:paraId="50323A4E" w14:textId="77777777" w:rsidR="004F779E" w:rsidRPr="00A17C83" w:rsidRDefault="004F779E" w:rsidP="004F779E">
      <w:pPr>
        <w:pStyle w:val="Heading4"/>
      </w:pPr>
      <w:r w:rsidRPr="00A17C83">
        <w:t>It’s a</w:t>
      </w:r>
      <w:r>
        <w:t>n impact</w:t>
      </w:r>
      <w:r w:rsidRPr="00A17C83">
        <w:t xml:space="preserve"> </w:t>
      </w:r>
      <w:r w:rsidRPr="00A17C83">
        <w:rPr>
          <w:u w:val="single"/>
        </w:rPr>
        <w:t>multiplier</w:t>
      </w:r>
      <w:r w:rsidRPr="00A17C83">
        <w:t xml:space="preserve"> </w:t>
      </w:r>
      <w:r>
        <w:t>–</w:t>
      </w:r>
      <w:r w:rsidRPr="00A17C83">
        <w:t xml:space="preserve"> causes </w:t>
      </w:r>
      <w:r w:rsidRPr="00A17C83">
        <w:rPr>
          <w:u w:val="single"/>
        </w:rPr>
        <w:t>extinction</w:t>
      </w:r>
      <w:r w:rsidRPr="00A17C83">
        <w:t>.</w:t>
      </w:r>
    </w:p>
    <w:p w14:paraId="31F394C2" w14:textId="77777777" w:rsidR="004F779E" w:rsidRPr="00A17C83" w:rsidRDefault="004F779E" w:rsidP="004F779E">
      <w:r w:rsidRPr="00A17C83">
        <w:rPr>
          <w:rStyle w:val="Style13ptBold"/>
        </w:rPr>
        <w:t xml:space="preserve">Cribb 19 </w:t>
      </w:r>
      <w:r>
        <w:rPr>
          <w:rStyle w:val="Style13ptBold"/>
        </w:rPr>
        <w:t xml:space="preserve">– </w:t>
      </w:r>
      <w:r w:rsidRPr="00A17C83">
        <w:rPr>
          <w:rStyle w:val="Style13ptBold"/>
        </w:rPr>
        <w:t>Julian</w:t>
      </w:r>
      <w:r>
        <w:rPr>
          <w:rStyle w:val="Style13ptBold"/>
        </w:rPr>
        <w:t xml:space="preserve"> is an</w:t>
      </w:r>
      <w:r w:rsidRPr="00A17C83">
        <w:t xml:space="preserve"> </w:t>
      </w:r>
      <w:r>
        <w:t>a</w:t>
      </w:r>
      <w:r w:rsidRPr="00A17C83">
        <w:t xml:space="preserve">uthor, journalist, </w:t>
      </w:r>
      <w:proofErr w:type="gramStart"/>
      <w:r w:rsidRPr="00A17C83">
        <w:t>editor</w:t>
      </w:r>
      <w:proofErr w:type="gramEnd"/>
      <w:r w:rsidRPr="00A17C83">
        <w:t xml:space="preserve"> and science communicator. He is principal of Julian Cribb &amp; Associates who provide specialist consultancy in the communication of science, agriculture, food, mining, </w:t>
      </w:r>
      <w:proofErr w:type="gramStart"/>
      <w:r w:rsidRPr="00A17C83">
        <w:t>energy</w:t>
      </w:r>
      <w:proofErr w:type="gramEnd"/>
      <w:r w:rsidRPr="00A17C83">
        <w:t xml:space="preserve"> and the environment. His career includes appointments as newspaper editor, scientific editor for director of national awareness for Australia’s science agency CSIRO, member of numerous scientific boards and advisory panels, and president of national professional bodies for agricultural journalism and science communication. His published work includes over 8000 articles, 3000 media releases and eight books. He has received 32 awards for journalism. His </w:t>
      </w:r>
      <w:proofErr w:type="gramStart"/>
      <w:r w:rsidRPr="00A17C83">
        <w:t>internationally-acclaimed</w:t>
      </w:r>
      <w:proofErr w:type="gramEnd"/>
      <w:r w:rsidRPr="00A17C83">
        <w:t xml:space="preserve"> book, The Coming Famine explores the question of whether we can feed humanity through the mid-century peak in numbers and food demand</w:t>
      </w:r>
      <w:r>
        <w:t>. August 2019. [Cambridge,</w:t>
      </w:r>
      <w:r w:rsidRPr="00A17C83">
        <w:t xml:space="preserve"> “6 </w:t>
      </w:r>
      <w:r>
        <w:t>–</w:t>
      </w:r>
      <w:r w:rsidRPr="00A17C83">
        <w:t xml:space="preserve"> Food as an Existential Risk,” </w:t>
      </w:r>
      <w:hyperlink r:id="rId17" w:history="1">
        <w:r w:rsidRPr="00A17C83">
          <w:rPr>
            <w:rStyle w:val="Hyperlink"/>
          </w:rPr>
          <w:t>https://www.cambridge.org/core/books/food-or-war/food-as-an-existential-risk/8C45279588CD572FE805B7E240DE7368</w:t>
        </w:r>
      </w:hyperlink>
      <w:r w:rsidRPr="00A17C83">
        <w:t>] Justin</w:t>
      </w:r>
    </w:p>
    <w:p w14:paraId="689EA8D2" w14:textId="77777777" w:rsidR="004F779E" w:rsidRPr="008551FE" w:rsidRDefault="004F779E" w:rsidP="004F779E">
      <w:pPr>
        <w:rPr>
          <w:sz w:val="12"/>
        </w:rPr>
      </w:pPr>
      <w:r w:rsidRPr="008551FE">
        <w:rPr>
          <w:sz w:val="12"/>
        </w:rPr>
        <w:t xml:space="preserve">Extinction and Ecological Collapse More than half of the large animals that once inhabited the Earth have been wiped from it by human action since 1970, according to the Worldwide Fund for Nature’s Living Planet Index.3 So, too, have half the fish in the sea on which humans rely for food.4 Humans are, in the words of the great biologist E. O. Wilson, ‘tearing down the biosphere’, demolishing the very home that keeps us alive.5 Extinction, it should be noted, is a part of life: 99.9 per cent of all species ever to evolve on this planet have disappeared, and new ones like ourselves have arisen to replace them. But extinction rates like today’s – a hundred to a thousand times faster than normal – are a freak occurrence that usually takes tens of millions of years, not mere decades. Animal, </w:t>
      </w:r>
      <w:proofErr w:type="gramStart"/>
      <w:r w:rsidRPr="008551FE">
        <w:rPr>
          <w:sz w:val="12"/>
        </w:rPr>
        <w:t>plant</w:t>
      </w:r>
      <w:proofErr w:type="gramEnd"/>
      <w:r w:rsidRPr="008551FE">
        <w:rPr>
          <w:sz w:val="12"/>
        </w:rPr>
        <w:t xml:space="preserve"> and marine species are presently vanishing so fast that scientists have dubbed our time “the Sixth Extinction” – the sixth such megadeath in the geological history of the Earth.6 By the end of the present century, Wilson says, it is possible that up to half of the eight million species thought to exist here will be gone. Furthermore, in all previous extinctions, natural events like asteroid strikes and vast volcanic outbursts have been to blame. This will be the only time in the Earth’s history when the wipe-out was caused by a single species. Us.7 [</w:t>
      </w:r>
      <w:proofErr w:type="spellStart"/>
      <w:r w:rsidRPr="008551FE">
        <w:rPr>
          <w:sz w:val="12"/>
        </w:rPr>
        <w:t>Ommited</w:t>
      </w:r>
      <w:proofErr w:type="spellEnd"/>
      <w:r w:rsidRPr="008551FE">
        <w:rPr>
          <w:sz w:val="12"/>
        </w:rPr>
        <w:t xml:space="preserve"> 178-180] Oxfam, illustrates how just one tenth of humanity consumes five times as much in the way of material resources (expressed here in the form of their carbon footprint) as the poorest half of the world population. The </w:t>
      </w:r>
      <w:r w:rsidRPr="008551FE">
        <w:rPr>
          <w:sz w:val="12"/>
        </w:rPr>
        <w:lastRenderedPageBreak/>
        <w:t xml:space="preserve">affluent are chiefly responsible for the destruction taking place on a global scale as they seek to sustain lifestyles that the planet can no longer afford or support. </w:t>
      </w:r>
      <w:r w:rsidRPr="00C62E98">
        <w:rPr>
          <w:u w:val="single"/>
        </w:rPr>
        <w:t xml:space="preserve">The </w:t>
      </w:r>
      <w:r w:rsidRPr="00B844AE">
        <w:rPr>
          <w:rStyle w:val="Emphasis"/>
          <w:highlight w:val="green"/>
        </w:rPr>
        <w:t>significance</w:t>
      </w:r>
      <w:r w:rsidRPr="00B844AE">
        <w:rPr>
          <w:highlight w:val="green"/>
          <w:u w:val="single"/>
        </w:rPr>
        <w:t xml:space="preserve"> of</w:t>
      </w:r>
      <w:r w:rsidRPr="00C62E98">
        <w:rPr>
          <w:u w:val="single"/>
        </w:rPr>
        <w:t xml:space="preserve"> this blind spot around </w:t>
      </w:r>
      <w:r w:rsidRPr="00C62E98">
        <w:rPr>
          <w:rStyle w:val="Emphasis"/>
        </w:rPr>
        <w:t>consumption</w:t>
      </w:r>
      <w:r w:rsidRPr="00C62E98">
        <w:rPr>
          <w:u w:val="single"/>
        </w:rPr>
        <w:t xml:space="preserve"> for </w:t>
      </w:r>
      <w:r w:rsidRPr="00C62E98">
        <w:rPr>
          <w:rStyle w:val="Emphasis"/>
        </w:rPr>
        <w:t xml:space="preserve">global </w:t>
      </w:r>
      <w:r w:rsidRPr="00B844AE">
        <w:rPr>
          <w:rStyle w:val="Emphasis"/>
          <w:highlight w:val="green"/>
        </w:rPr>
        <w:t>food</w:t>
      </w:r>
      <w:r w:rsidRPr="00C62E98">
        <w:rPr>
          <w:rStyle w:val="Emphasis"/>
        </w:rPr>
        <w:t xml:space="preserve"> security</w:t>
      </w:r>
      <w:r w:rsidRPr="00C62E98">
        <w:rPr>
          <w:u w:val="single"/>
        </w:rPr>
        <w:t xml:space="preserve"> </w:t>
      </w:r>
      <w:r w:rsidRPr="00B844AE">
        <w:rPr>
          <w:highlight w:val="green"/>
          <w:u w:val="single"/>
        </w:rPr>
        <w:t>is</w:t>
      </w:r>
      <w:r w:rsidRPr="00C62E98">
        <w:rPr>
          <w:u w:val="single"/>
        </w:rPr>
        <w:t xml:space="preserve"> </w:t>
      </w:r>
      <w:r w:rsidRPr="00C62E98">
        <w:rPr>
          <w:rStyle w:val="Emphasis"/>
        </w:rPr>
        <w:t xml:space="preserve">very </w:t>
      </w:r>
      <w:r w:rsidRPr="00B844AE">
        <w:rPr>
          <w:rStyle w:val="Emphasis"/>
          <w:highlight w:val="green"/>
        </w:rPr>
        <w:t>great</w:t>
      </w:r>
      <w:r w:rsidRPr="008551FE">
        <w:rPr>
          <w:sz w:val="12"/>
        </w:rPr>
        <w:t xml:space="preserve">. As described in earlier chapters, the </w:t>
      </w:r>
      <w:r w:rsidRPr="00C62E98">
        <w:rPr>
          <w:u w:val="single"/>
        </w:rPr>
        <w:t xml:space="preserve">world food system depends </w:t>
      </w:r>
      <w:r w:rsidRPr="00C62E98">
        <w:rPr>
          <w:rStyle w:val="Emphasis"/>
        </w:rPr>
        <w:t>critically</w:t>
      </w:r>
      <w:r w:rsidRPr="00C62E98">
        <w:rPr>
          <w:u w:val="single"/>
        </w:rPr>
        <w:t xml:space="preserve"> on soil, water, </w:t>
      </w:r>
      <w:proofErr w:type="gramStart"/>
      <w:r w:rsidRPr="00C62E98">
        <w:rPr>
          <w:u w:val="single"/>
        </w:rPr>
        <w:t>nutrients</w:t>
      </w:r>
      <w:proofErr w:type="gramEnd"/>
      <w:r w:rsidRPr="00C62E98">
        <w:rPr>
          <w:u w:val="single"/>
        </w:rPr>
        <w:t xml:space="preserve"> and a stable climate, to supply </w:t>
      </w:r>
      <w:r w:rsidRPr="00C62E98">
        <w:rPr>
          <w:rStyle w:val="Emphasis"/>
        </w:rPr>
        <w:t>humanity’s daily need for nutriment</w:t>
      </w:r>
      <w:r w:rsidRPr="008551FE">
        <w:rPr>
          <w:sz w:val="12"/>
        </w:rPr>
        <w:t xml:space="preserve"> – and </w:t>
      </w:r>
      <w:r w:rsidRPr="00C62E98">
        <w:rPr>
          <w:u w:val="single"/>
        </w:rPr>
        <w:t>all of these essential resources are in increasingly short supply</w:t>
      </w:r>
      <w:r w:rsidRPr="008551FE">
        <w:rPr>
          <w:sz w:val="12"/>
        </w:rPr>
        <w:t xml:space="preserve">, </w:t>
      </w:r>
      <w:r w:rsidRPr="00C62E98">
        <w:rPr>
          <w:u w:val="single"/>
        </w:rPr>
        <w:t>chiefly because of our own mismanagement</w:t>
      </w:r>
      <w:r w:rsidRPr="008551FE">
        <w:rPr>
          <w:sz w:val="12"/>
        </w:rPr>
        <w:t xml:space="preserve"> of them and our collective failure to appreciate that they are finite. </w:t>
      </w:r>
      <w:r w:rsidRPr="00C62E98">
        <w:rPr>
          <w:u w:val="single"/>
        </w:rPr>
        <w:t>On current trends</w:t>
      </w:r>
      <w:r w:rsidRPr="008551FE">
        <w:rPr>
          <w:sz w:val="12"/>
        </w:rPr>
        <w:t xml:space="preserve">, the </w:t>
      </w:r>
      <w:r w:rsidRPr="00C62E98">
        <w:rPr>
          <w:u w:val="single"/>
        </w:rPr>
        <w:t xml:space="preserve">existing </w:t>
      </w:r>
      <w:r w:rsidRPr="00B844AE">
        <w:rPr>
          <w:highlight w:val="green"/>
          <w:u w:val="single"/>
        </w:rPr>
        <w:t xml:space="preserve">food </w:t>
      </w:r>
      <w:r w:rsidRPr="00C62E98">
        <w:rPr>
          <w:u w:val="single"/>
        </w:rPr>
        <w:t xml:space="preserve">system will </w:t>
      </w:r>
      <w:r w:rsidRPr="00C62E98">
        <w:rPr>
          <w:rStyle w:val="Emphasis"/>
        </w:rPr>
        <w:t xml:space="preserve">tend to </w:t>
      </w:r>
      <w:r w:rsidRPr="00B844AE">
        <w:rPr>
          <w:rStyle w:val="Emphasis"/>
          <w:highlight w:val="green"/>
        </w:rPr>
        <w:t>break down</w:t>
      </w:r>
      <w:r w:rsidRPr="008551FE">
        <w:rPr>
          <w:sz w:val="12"/>
        </w:rPr>
        <w:t xml:space="preserve">, first </w:t>
      </w:r>
      <w:r w:rsidRPr="00C62E98">
        <w:rPr>
          <w:rStyle w:val="Emphasis"/>
        </w:rPr>
        <w:t>regionally</w:t>
      </w:r>
      <w:r w:rsidRPr="00C62E98">
        <w:rPr>
          <w:u w:val="single"/>
        </w:rPr>
        <w:t xml:space="preserve"> and then </w:t>
      </w:r>
      <w:r w:rsidRPr="00C62E98">
        <w:rPr>
          <w:rStyle w:val="Emphasis"/>
        </w:rPr>
        <w:t>globally</w:t>
      </w:r>
      <w:r w:rsidRPr="00C62E98">
        <w:rPr>
          <w:u w:val="single"/>
        </w:rPr>
        <w:t>,</w:t>
      </w:r>
      <w:r w:rsidRPr="008551FE">
        <w:rPr>
          <w:sz w:val="12"/>
        </w:rPr>
        <w:t xml:space="preserve"> owing to resource scarcity from the 2020s onward, and especially towards the </w:t>
      </w:r>
      <w:proofErr w:type="spellStart"/>
      <w:r w:rsidRPr="008551FE">
        <w:rPr>
          <w:sz w:val="12"/>
        </w:rPr>
        <w:t>mid century</w:t>
      </w:r>
      <w:proofErr w:type="spellEnd"/>
      <w:r w:rsidRPr="008551FE">
        <w:rPr>
          <w:sz w:val="12"/>
        </w:rPr>
        <w:t xml:space="preserve"> – unless there is radical change in the world diet and </w:t>
      </w:r>
      <w:proofErr w:type="gramStart"/>
      <w:r w:rsidRPr="008551FE">
        <w:rPr>
          <w:sz w:val="12"/>
        </w:rPr>
        <w:t>the means by which</w:t>
      </w:r>
      <w:proofErr w:type="gramEnd"/>
      <w:r w:rsidRPr="008551FE">
        <w:rPr>
          <w:sz w:val="12"/>
        </w:rPr>
        <w:t xml:space="preserve"> we feed ourselves. </w:t>
      </w:r>
      <w:r w:rsidRPr="00C62E98">
        <w:rPr>
          <w:u w:val="single"/>
        </w:rPr>
        <w:t xml:space="preserve">This will </w:t>
      </w:r>
      <w:r w:rsidRPr="00B844AE">
        <w:rPr>
          <w:highlight w:val="green"/>
          <w:u w:val="single"/>
        </w:rPr>
        <w:t>lead to</w:t>
      </w:r>
      <w:r w:rsidRPr="00C62E98">
        <w:rPr>
          <w:u w:val="single"/>
        </w:rPr>
        <w:t xml:space="preserve"> </w:t>
      </w:r>
      <w:r w:rsidRPr="00C62E98">
        <w:rPr>
          <w:rStyle w:val="Emphasis"/>
        </w:rPr>
        <w:t>increasing outbreaks</w:t>
      </w:r>
      <w:r w:rsidRPr="00C62E98">
        <w:rPr>
          <w:u w:val="single"/>
        </w:rPr>
        <w:t xml:space="preserve"> of </w:t>
      </w:r>
      <w:r w:rsidRPr="00C62E98">
        <w:rPr>
          <w:rStyle w:val="Emphasis"/>
        </w:rPr>
        <w:t>violence and war. Nobody, neither rich nor poor, will escape the consequences</w:t>
      </w:r>
      <w:r w:rsidRPr="008551FE">
        <w:rPr>
          <w:sz w:val="12"/>
        </w:rPr>
        <w:t xml:space="preserve">. It remains an open question whether panicking regimes in Russia, the USA or even France would be ruthless enough to deploy atomic weapons </w:t>
      </w:r>
      <w:proofErr w:type="gramStart"/>
      <w:r w:rsidRPr="008551FE">
        <w:rPr>
          <w:sz w:val="12"/>
        </w:rPr>
        <w:t>in an attempt to</w:t>
      </w:r>
      <w:proofErr w:type="gramEnd"/>
      <w:r w:rsidRPr="008551FE">
        <w:rPr>
          <w:sz w:val="12"/>
        </w:rPr>
        <w:t xml:space="preserve"> quell invasion by tens of millions of desperate refugees, fleeing famine and climate chaos in their own homelands – but the possibility ought not to be ignored. That nuclear war is at least a possible outcome of food and climate crises was first flagged in the report The Age of Consequences by Kurt Campbell and the US-based Centre for Strategic and International Studies, which stated ‘</w:t>
      </w:r>
      <w:proofErr w:type="gramStart"/>
      <w:r w:rsidRPr="008551FE">
        <w:rPr>
          <w:sz w:val="12"/>
        </w:rPr>
        <w:t>it is clear that even</w:t>
      </w:r>
      <w:proofErr w:type="gramEnd"/>
      <w:r w:rsidRPr="008551FE">
        <w:rPr>
          <w:sz w:val="12"/>
        </w:rPr>
        <w:t xml:space="preserve"> nuclear war cannot be excluded as a political consequence of global warming’. 15 </w:t>
      </w:r>
      <w:r w:rsidRPr="00C62E98">
        <w:rPr>
          <w:u w:val="single"/>
        </w:rPr>
        <w:t xml:space="preserve">Food insecurity is </w:t>
      </w:r>
      <w:r w:rsidRPr="008551FE">
        <w:rPr>
          <w:sz w:val="12"/>
        </w:rPr>
        <w:t xml:space="preserve">therefore </w:t>
      </w:r>
      <w:r w:rsidRPr="00C62E98">
        <w:rPr>
          <w:u w:val="single"/>
        </w:rPr>
        <w:t xml:space="preserve">a </w:t>
      </w:r>
      <w:r w:rsidRPr="00C62E98">
        <w:rPr>
          <w:rStyle w:val="Emphasis"/>
        </w:rPr>
        <w:t>driver in the preconditions</w:t>
      </w:r>
      <w:r w:rsidRPr="00C62E98">
        <w:rPr>
          <w:u w:val="single"/>
        </w:rPr>
        <w:t xml:space="preserve"> for the </w:t>
      </w:r>
      <w:r w:rsidRPr="00B844AE">
        <w:rPr>
          <w:rStyle w:val="Emphasis"/>
          <w:highlight w:val="green"/>
        </w:rPr>
        <w:t>use of nuclear weapons</w:t>
      </w:r>
      <w:r w:rsidRPr="008551FE">
        <w:rPr>
          <w:sz w:val="12"/>
        </w:rPr>
        <w:t xml:space="preserve">, whether </w:t>
      </w:r>
      <w:r w:rsidRPr="00C62E98">
        <w:rPr>
          <w:u w:val="single"/>
        </w:rPr>
        <w:t>limited or unlimited</w:t>
      </w:r>
      <w:r w:rsidRPr="008551FE">
        <w:rPr>
          <w:sz w:val="12"/>
        </w:rPr>
        <w:t xml:space="preserve">. A global famine is a likely outcome of limited use of nuclear weapons by any country or countries – and would be </w:t>
      </w:r>
      <w:r w:rsidRPr="00B844AE">
        <w:rPr>
          <w:rStyle w:val="Emphasis"/>
          <w:highlight w:val="green"/>
        </w:rPr>
        <w:t>unavoidable</w:t>
      </w:r>
      <w:r w:rsidRPr="00C62E98">
        <w:rPr>
          <w:u w:val="single"/>
        </w:rPr>
        <w:t xml:space="preserve"> in the event of an </w:t>
      </w:r>
      <w:r w:rsidRPr="00B844AE">
        <w:rPr>
          <w:rStyle w:val="Emphasis"/>
          <w:highlight w:val="green"/>
        </w:rPr>
        <w:t>unlimited nuclear war</w:t>
      </w:r>
      <w:r w:rsidRPr="00C62E98">
        <w:rPr>
          <w:u w:val="single"/>
        </w:rPr>
        <w:t xml:space="preserve"> between America and Russia, making it </w:t>
      </w:r>
      <w:r w:rsidRPr="00C62E98">
        <w:rPr>
          <w:rStyle w:val="Emphasis"/>
        </w:rPr>
        <w:t>unwinnable</w:t>
      </w:r>
      <w:r w:rsidRPr="008551FE">
        <w:rPr>
          <w:sz w:val="12"/>
        </w:rPr>
        <w:t xml:space="preserve"> for either. And that, as the mute hands of the ‘Doomsday Clock’ so eloquently admonish, is also </w:t>
      </w:r>
      <w:r w:rsidRPr="00C62E98">
        <w:rPr>
          <w:u w:val="single"/>
        </w:rPr>
        <w:t xml:space="preserve">the </w:t>
      </w:r>
      <w:r w:rsidRPr="00C62E98">
        <w:rPr>
          <w:rStyle w:val="Emphasis"/>
        </w:rPr>
        <w:t xml:space="preserve">most </w:t>
      </w:r>
      <w:r w:rsidRPr="00B844AE">
        <w:rPr>
          <w:rStyle w:val="Emphasis"/>
          <w:highlight w:val="green"/>
        </w:rPr>
        <w:t xml:space="preserve">likely </w:t>
      </w:r>
      <w:r w:rsidRPr="0071021A">
        <w:rPr>
          <w:rStyle w:val="Emphasis"/>
        </w:rPr>
        <w:t>scenario</w:t>
      </w:r>
      <w:r w:rsidRPr="0071021A">
        <w:rPr>
          <w:u w:val="single"/>
        </w:rPr>
        <w:t xml:space="preserve"> </w:t>
      </w:r>
      <w:r w:rsidRPr="00B844AE">
        <w:rPr>
          <w:highlight w:val="green"/>
          <w:u w:val="single"/>
        </w:rPr>
        <w:t>for</w:t>
      </w:r>
      <w:r w:rsidRPr="00C62E98">
        <w:rPr>
          <w:u w:val="single"/>
        </w:rPr>
        <w:t xml:space="preserve"> the </w:t>
      </w:r>
      <w:r w:rsidRPr="00C62E98">
        <w:rPr>
          <w:rStyle w:val="Emphasis"/>
        </w:rPr>
        <w:t xml:space="preserve">premature </w:t>
      </w:r>
      <w:r w:rsidRPr="00B844AE">
        <w:rPr>
          <w:rStyle w:val="Emphasis"/>
          <w:highlight w:val="green"/>
        </w:rPr>
        <w:t>termination of</w:t>
      </w:r>
      <w:r w:rsidRPr="00C62E98">
        <w:rPr>
          <w:rStyle w:val="Emphasis"/>
        </w:rPr>
        <w:t xml:space="preserve"> the </w:t>
      </w:r>
      <w:r w:rsidRPr="00B844AE">
        <w:rPr>
          <w:rStyle w:val="Emphasis"/>
          <w:highlight w:val="green"/>
        </w:rPr>
        <w:t>human</w:t>
      </w:r>
      <w:r w:rsidRPr="00C62E98">
        <w:rPr>
          <w:rStyle w:val="Emphasis"/>
        </w:rPr>
        <w:t xml:space="preserve"> species</w:t>
      </w:r>
      <w:r w:rsidRPr="008551FE">
        <w:rPr>
          <w:sz w:val="12"/>
        </w:rPr>
        <w:t xml:space="preserve">. Such a grim scenario can be alleviated by two measures: the voluntary banning by the whole of humanity of nuclear weapons, their technology, </w:t>
      </w:r>
      <w:proofErr w:type="gramStart"/>
      <w:r w:rsidRPr="008551FE">
        <w:rPr>
          <w:sz w:val="12"/>
        </w:rPr>
        <w:t>materials</w:t>
      </w:r>
      <w:proofErr w:type="gramEnd"/>
      <w:r w:rsidRPr="008551FE">
        <w:rPr>
          <w:sz w:val="12"/>
        </w:rPr>
        <w:t xml:space="preserve"> and stocks – and by a global effort to secure food against future insecurity by diverting the funds now wasted on nuclear armaments into building the sustainable food and water systems of the future (see Chapters 8 and 9). Food Security Our demand for food is set to double by the 2060s – potentially the decade of ‘peak people’, the moment in history when the irresistible human population surge may top out at around 10 billion. However, as we have seen, many of the resources needed to supply it agriculturally could halve and the climate for the growing of food outdoors become far more hostile. Why </w:t>
      </w:r>
      <w:r w:rsidRPr="00C62E98">
        <w:rPr>
          <w:u w:val="single"/>
        </w:rPr>
        <w:t xml:space="preserve">food insecurity is an </w:t>
      </w:r>
      <w:r w:rsidRPr="00C62E98">
        <w:rPr>
          <w:rStyle w:val="Emphasis"/>
        </w:rPr>
        <w:t>existential threat to humanity</w:t>
      </w:r>
      <w:r w:rsidRPr="008551FE">
        <w:rPr>
          <w:sz w:val="12"/>
        </w:rPr>
        <w:t xml:space="preserve"> should, by now, be abundantly clear from the earlier chapters of this book: present systems are unsustainable and, as they fail, will pose risks both to civilization and, should these spiral into nuclear conflict, to the future of the human species. The important thing to note in this chapter is that </w:t>
      </w:r>
      <w:r w:rsidRPr="00C62E98">
        <w:rPr>
          <w:u w:val="single"/>
        </w:rPr>
        <w:t xml:space="preserve">food insecurity plays into many, if not all, of the </w:t>
      </w:r>
      <w:r w:rsidRPr="00C62E98">
        <w:rPr>
          <w:rStyle w:val="Emphasis"/>
        </w:rPr>
        <w:t>other existential threats facing humanity</w:t>
      </w:r>
      <w:r w:rsidRPr="008551FE">
        <w:rPr>
          <w:sz w:val="12"/>
        </w:rPr>
        <w:t xml:space="preserve">. The </w:t>
      </w:r>
      <w:r w:rsidRPr="00C62E98">
        <w:rPr>
          <w:rStyle w:val="Emphasis"/>
        </w:rPr>
        <w:t xml:space="preserve">food sector’s </w:t>
      </w:r>
      <w:r w:rsidRPr="00B844AE">
        <w:rPr>
          <w:rStyle w:val="Emphasis"/>
          <w:highlight w:val="green"/>
        </w:rPr>
        <w:t>role</w:t>
      </w:r>
      <w:r w:rsidRPr="00B844AE">
        <w:rPr>
          <w:highlight w:val="green"/>
          <w:u w:val="single"/>
        </w:rPr>
        <w:t xml:space="preserve"> in </w:t>
      </w:r>
      <w:r w:rsidRPr="00C62E98">
        <w:rPr>
          <w:rStyle w:val="Emphasis"/>
        </w:rPr>
        <w:t xml:space="preserve">extinction, resource </w:t>
      </w:r>
      <w:r w:rsidRPr="00B844AE">
        <w:rPr>
          <w:rStyle w:val="Emphasis"/>
          <w:highlight w:val="green"/>
        </w:rPr>
        <w:t>scarcity</w:t>
      </w:r>
      <w:r w:rsidRPr="00C62E98">
        <w:rPr>
          <w:rStyle w:val="Emphasis"/>
        </w:rPr>
        <w:t xml:space="preserve">, global </w:t>
      </w:r>
      <w:r w:rsidRPr="00B844AE">
        <w:rPr>
          <w:rStyle w:val="Emphasis"/>
          <w:highlight w:val="green"/>
        </w:rPr>
        <w:t xml:space="preserve">toxicity </w:t>
      </w:r>
      <w:r w:rsidRPr="00C62E98">
        <w:rPr>
          <w:rStyle w:val="Emphasis"/>
        </w:rPr>
        <w:t>and potential nuclear war</w:t>
      </w:r>
      <w:r w:rsidRPr="00C62E98">
        <w:rPr>
          <w:u w:val="single"/>
        </w:rPr>
        <w:t xml:space="preserve"> has </w:t>
      </w:r>
      <w:r w:rsidRPr="00C62E98">
        <w:rPr>
          <w:rStyle w:val="Emphasis"/>
        </w:rPr>
        <w:t>already been explained</w:t>
      </w:r>
      <w:r w:rsidRPr="008551FE">
        <w:rPr>
          <w:sz w:val="12"/>
        </w:rPr>
        <w:t xml:space="preserve">. Its role in the suppression of conflict is discussed in the next chapter. Its role in securing the future of the megacities, and of a largely </w:t>
      </w:r>
      <w:proofErr w:type="spellStart"/>
      <w:r w:rsidRPr="008551FE">
        <w:rPr>
          <w:sz w:val="12"/>
        </w:rPr>
        <w:t>urbanised</w:t>
      </w:r>
      <w:proofErr w:type="spellEnd"/>
      <w:r w:rsidRPr="008551FE">
        <w:rPr>
          <w:sz w:val="12"/>
        </w:rPr>
        <w:t xml:space="preserve"> humanity, is covered in Chapter 8. And its role in sustaining humanity through the peak in population and into a sustainable world beyond is covered in Chapter 9. Food clearly has a pivotal role in the future of human population – both as a driver of population growth when supplies are abundant and as a potential driver of population decline, should food chains collapse. It is no exaggeration to state that the fate of </w:t>
      </w:r>
      <w:proofErr w:type="spellStart"/>
      <w:r w:rsidRPr="008551FE">
        <w:rPr>
          <w:sz w:val="12"/>
        </w:rPr>
        <w:t>civilisation</w:t>
      </w:r>
      <w:proofErr w:type="spellEnd"/>
      <w:r w:rsidRPr="008551FE">
        <w:rPr>
          <w:sz w:val="12"/>
        </w:rPr>
        <w:t xml:space="preserve"> depends on it. </w:t>
      </w:r>
      <w:r w:rsidRPr="00C62E98">
        <w:rPr>
          <w:u w:val="single"/>
        </w:rPr>
        <w:t xml:space="preserve">Food insecurity </w:t>
      </w:r>
      <w:r w:rsidRPr="00B844AE">
        <w:rPr>
          <w:highlight w:val="green"/>
          <w:u w:val="single"/>
        </w:rPr>
        <w:t>affects</w:t>
      </w:r>
      <w:r w:rsidRPr="00C62E98">
        <w:rPr>
          <w:u w:val="single"/>
        </w:rPr>
        <w:t xml:space="preserve"> the </w:t>
      </w:r>
      <w:r w:rsidRPr="00C62E98">
        <w:rPr>
          <w:rStyle w:val="Emphasis"/>
        </w:rPr>
        <w:t xml:space="preserve">progression of </w:t>
      </w:r>
      <w:r w:rsidRPr="00B844AE">
        <w:rPr>
          <w:rStyle w:val="Emphasis"/>
          <w:highlight w:val="green"/>
        </w:rPr>
        <w:t xml:space="preserve">pandemic </w:t>
      </w:r>
      <w:r w:rsidRPr="00C62E98">
        <w:rPr>
          <w:rStyle w:val="Emphasis"/>
        </w:rPr>
        <w:t>diseases</w:t>
      </w:r>
      <w:r w:rsidRPr="008551FE">
        <w:rPr>
          <w:sz w:val="12"/>
        </w:rPr>
        <w:t xml:space="preserve">, often in ways that are not entirely obvious. First, </w:t>
      </w:r>
      <w:r w:rsidRPr="00C62E98">
        <w:rPr>
          <w:u w:val="single"/>
        </w:rPr>
        <w:t>new pandemics</w:t>
      </w:r>
      <w:r w:rsidRPr="008551FE">
        <w:rPr>
          <w:sz w:val="12"/>
        </w:rPr>
        <w:t xml:space="preserve"> of infectious disease tend to </w:t>
      </w:r>
      <w:r w:rsidRPr="00C62E98">
        <w:rPr>
          <w:u w:val="single"/>
        </w:rPr>
        <w:t xml:space="preserve">originate in developing regions </w:t>
      </w:r>
      <w:r w:rsidRPr="00B844AE">
        <w:rPr>
          <w:highlight w:val="green"/>
          <w:u w:val="single"/>
        </w:rPr>
        <w:t xml:space="preserve">where </w:t>
      </w:r>
      <w:r w:rsidRPr="00B844AE">
        <w:rPr>
          <w:rStyle w:val="Emphasis"/>
          <w:highlight w:val="green"/>
        </w:rPr>
        <w:t>nutrition</w:t>
      </w:r>
      <w:r w:rsidRPr="00A302DA">
        <w:rPr>
          <w:rStyle w:val="Emphasis"/>
        </w:rPr>
        <w:t xml:space="preserve">al levels are </w:t>
      </w:r>
      <w:r w:rsidRPr="00B844AE">
        <w:rPr>
          <w:rStyle w:val="Emphasis"/>
          <w:highlight w:val="green"/>
        </w:rPr>
        <w:t>poor</w:t>
      </w:r>
      <w:r w:rsidRPr="008551FE">
        <w:rPr>
          <w:sz w:val="12"/>
        </w:rPr>
        <w:t xml:space="preserve"> or agricultural practices </w:t>
      </w:r>
      <w:proofErr w:type="spellStart"/>
      <w:r w:rsidRPr="008551FE">
        <w:rPr>
          <w:sz w:val="12"/>
        </w:rPr>
        <w:t>favour</w:t>
      </w:r>
      <w:proofErr w:type="spellEnd"/>
      <w:r w:rsidRPr="008551FE">
        <w:rPr>
          <w:sz w:val="12"/>
        </w:rPr>
        <w:t xml:space="preserve"> the evolution of novel pathogens such as, for example, the new flu strains seen every year – which arise mainly from places where people, pigs and poultry live side-by-side and shuffle viruses between them – </w:t>
      </w:r>
      <w:proofErr w:type="gramStart"/>
      <w:r w:rsidRPr="008551FE">
        <w:rPr>
          <w:sz w:val="12"/>
        </w:rPr>
        <w:t>and also</w:t>
      </w:r>
      <w:proofErr w:type="gramEnd"/>
      <w:r w:rsidRPr="008551FE">
        <w:rPr>
          <w:sz w:val="12"/>
        </w:rPr>
        <w:t xml:space="preserve"> novel diseases like SARS and MERS. Second, because </w:t>
      </w:r>
      <w:r w:rsidRPr="00C62E98">
        <w:rPr>
          <w:u w:val="single"/>
        </w:rPr>
        <w:t xml:space="preserve">totally </w:t>
      </w:r>
      <w:r w:rsidRPr="00B844AE">
        <w:rPr>
          <w:rStyle w:val="Emphasis"/>
          <w:highlight w:val="green"/>
        </w:rPr>
        <w:t>unknown diseases</w:t>
      </w:r>
      <w:r w:rsidRPr="00C62E98">
        <w:rPr>
          <w:u w:val="single"/>
        </w:rPr>
        <w:t xml:space="preserve"> tend to </w:t>
      </w:r>
      <w:r w:rsidRPr="00B844AE">
        <w:rPr>
          <w:highlight w:val="green"/>
          <w:u w:val="single"/>
        </w:rPr>
        <w:t xml:space="preserve">arise </w:t>
      </w:r>
      <w:r w:rsidRPr="00C62E98">
        <w:rPr>
          <w:u w:val="single"/>
        </w:rPr>
        <w:t xml:space="preserve">first in places where </w:t>
      </w:r>
      <w:r w:rsidRPr="00C62E98">
        <w:rPr>
          <w:rStyle w:val="Emphasis"/>
        </w:rPr>
        <w:t>rainforests are being cut down for farming and viruses</w:t>
      </w:r>
      <w:r w:rsidRPr="00C62E98">
        <w:rPr>
          <w:u w:val="single"/>
        </w:rPr>
        <w:t xml:space="preserve"> hitherto confined to </w:t>
      </w:r>
      <w:r w:rsidRPr="00C62E98">
        <w:rPr>
          <w:rStyle w:val="Emphasis"/>
        </w:rPr>
        <w:t>wild animals and birds</w:t>
      </w:r>
      <w:r w:rsidRPr="00C62E98">
        <w:rPr>
          <w:u w:val="single"/>
        </w:rPr>
        <w:t xml:space="preserve"> make an </w:t>
      </w:r>
      <w:r w:rsidRPr="00C62E98">
        <w:rPr>
          <w:rStyle w:val="Emphasis"/>
        </w:rPr>
        <w:t>enforced transition into humans</w:t>
      </w:r>
      <w:r w:rsidRPr="008551FE">
        <w:rPr>
          <w:sz w:val="12"/>
        </w:rPr>
        <w:t xml:space="preserve">. Examples of novel human diseases escaping from the rainforest and tropical savannah in recent times include HIV/AIDS, Hendra, </w:t>
      </w:r>
      <w:proofErr w:type="spellStart"/>
      <w:r w:rsidRPr="008551FE">
        <w:rPr>
          <w:sz w:val="12"/>
        </w:rPr>
        <w:t>Nipah</w:t>
      </w:r>
      <w:proofErr w:type="spellEnd"/>
      <w:r w:rsidRPr="008551FE">
        <w:rPr>
          <w:sz w:val="12"/>
        </w:rPr>
        <w:t xml:space="preserve">, Ebola, Marburg, Lassa and </w:t>
      </w:r>
      <w:proofErr w:type="spellStart"/>
      <w:r w:rsidRPr="008551FE">
        <w:rPr>
          <w:sz w:val="12"/>
        </w:rPr>
        <w:t>Hanta</w:t>
      </w:r>
      <w:proofErr w:type="spellEnd"/>
      <w:r w:rsidRPr="008551FE">
        <w:rPr>
          <w:sz w:val="12"/>
        </w:rPr>
        <w:t xml:space="preserve">, </w:t>
      </w:r>
      <w:proofErr w:type="spellStart"/>
      <w:r w:rsidRPr="008551FE">
        <w:rPr>
          <w:sz w:val="12"/>
        </w:rPr>
        <w:t>Lujo</w:t>
      </w:r>
      <w:proofErr w:type="spellEnd"/>
      <w:r w:rsidRPr="008551FE">
        <w:rPr>
          <w:sz w:val="12"/>
        </w:rPr>
        <w:t xml:space="preserve">, </w:t>
      </w:r>
      <w:proofErr w:type="spellStart"/>
      <w:r w:rsidRPr="008551FE">
        <w:rPr>
          <w:sz w:val="12"/>
        </w:rPr>
        <w:t>Junin</w:t>
      </w:r>
      <w:proofErr w:type="spellEnd"/>
      <w:r w:rsidRPr="008551FE">
        <w:rPr>
          <w:sz w:val="12"/>
        </w:rPr>
        <w:t xml:space="preserve">, </w:t>
      </w:r>
      <w:proofErr w:type="spellStart"/>
      <w:r w:rsidRPr="008551FE">
        <w:rPr>
          <w:sz w:val="12"/>
        </w:rPr>
        <w:t>Machupo</w:t>
      </w:r>
      <w:proofErr w:type="spellEnd"/>
      <w:r w:rsidRPr="008551FE">
        <w:rPr>
          <w:sz w:val="12"/>
        </w:rPr>
        <w:t xml:space="preserve">, Rift Valley, Congo and Zika.29 And thirdly, because the </w:t>
      </w:r>
      <w:r w:rsidRPr="00C62E98">
        <w:rPr>
          <w:u w:val="single"/>
        </w:rPr>
        <w:t xml:space="preserve">loss of </w:t>
      </w:r>
      <w:r w:rsidRPr="00C62E98">
        <w:rPr>
          <w:rStyle w:val="Emphasis"/>
        </w:rPr>
        <w:t>vital micronutrients from heavily farmed soils</w:t>
      </w:r>
      <w:r w:rsidRPr="008551FE">
        <w:rPr>
          <w:sz w:val="12"/>
        </w:rPr>
        <w:t xml:space="preserve"> and from food itself </w:t>
      </w:r>
      <w:r w:rsidRPr="00C62E98">
        <w:rPr>
          <w:u w:val="single"/>
        </w:rPr>
        <w:t>predisposes</w:t>
      </w:r>
      <w:r w:rsidRPr="008551FE">
        <w:rPr>
          <w:sz w:val="12"/>
        </w:rPr>
        <w:t xml:space="preserve"> </w:t>
      </w:r>
      <w:r w:rsidRPr="00C62E98">
        <w:rPr>
          <w:u w:val="single"/>
        </w:rPr>
        <w:t xml:space="preserve">many populations to </w:t>
      </w:r>
      <w:r w:rsidRPr="00C62E98">
        <w:rPr>
          <w:rStyle w:val="Emphasis"/>
        </w:rPr>
        <w:t>various deficiency diseases</w:t>
      </w:r>
      <w:r w:rsidRPr="008551FE">
        <w:rPr>
          <w:sz w:val="12"/>
        </w:rPr>
        <w:t xml:space="preserve"> – for example, a lack of selenium in the diet has been linked with increased risk from both HIV/AIDS and bowel cancer.30 A key synergy is the way </w:t>
      </w:r>
      <w:r w:rsidRPr="00C62E98">
        <w:rPr>
          <w:b/>
          <w:bCs/>
          <w:u w:val="single"/>
        </w:rPr>
        <w:t>hunger</w:t>
      </w:r>
      <w:r w:rsidRPr="00C62E98">
        <w:rPr>
          <w:u w:val="single"/>
        </w:rPr>
        <w:t xml:space="preserve"> </w:t>
      </w:r>
      <w:r w:rsidRPr="00A302DA">
        <w:rPr>
          <w:u w:val="single"/>
        </w:rPr>
        <w:t xml:space="preserve">and </w:t>
      </w:r>
      <w:r w:rsidRPr="00A302DA">
        <w:rPr>
          <w:b/>
          <w:bCs/>
          <w:u w:val="single"/>
        </w:rPr>
        <w:t>malnourishment</w:t>
      </w:r>
      <w:r w:rsidRPr="00A302DA">
        <w:rPr>
          <w:u w:val="single"/>
        </w:rPr>
        <w:t xml:space="preserve"> </w:t>
      </w:r>
      <w:r w:rsidRPr="00A302DA">
        <w:rPr>
          <w:b/>
          <w:bCs/>
          <w:u w:val="single"/>
        </w:rPr>
        <w:t>exacerbate</w:t>
      </w:r>
      <w:r w:rsidRPr="00A302DA">
        <w:rPr>
          <w:u w:val="single"/>
        </w:rPr>
        <w:t xml:space="preserve"> the </w:t>
      </w:r>
      <w:r w:rsidRPr="00A302DA">
        <w:rPr>
          <w:b/>
          <w:bCs/>
          <w:u w:val="single"/>
        </w:rPr>
        <w:t>spread</w:t>
      </w:r>
      <w:r w:rsidRPr="00A302DA">
        <w:rPr>
          <w:u w:val="single"/>
        </w:rPr>
        <w:t xml:space="preserve"> </w:t>
      </w:r>
      <w:r w:rsidRPr="00A302DA">
        <w:rPr>
          <w:b/>
          <w:bCs/>
          <w:u w:val="single"/>
        </w:rPr>
        <w:t>of</w:t>
      </w:r>
      <w:r w:rsidRPr="00A302DA">
        <w:rPr>
          <w:u w:val="single"/>
        </w:rPr>
        <w:t xml:space="preserve"> </w:t>
      </w:r>
      <w:r w:rsidRPr="00A302DA">
        <w:rPr>
          <w:b/>
          <w:bCs/>
          <w:u w:val="single"/>
        </w:rPr>
        <w:t>disease</w:t>
      </w:r>
      <w:r w:rsidRPr="00A302DA">
        <w:rPr>
          <w:sz w:val="12"/>
        </w:rPr>
        <w:t>, classic examples being the 1918 Global Flu</w:t>
      </w:r>
      <w:r w:rsidRPr="008551FE">
        <w:rPr>
          <w:sz w:val="12"/>
        </w:rPr>
        <w:t xml:space="preserve"> Pandemic which spread rapidly among war-starved populations, or the more recent cholera outbreak in war-torn Yemen. In a fresh twist, Dr Melinda Beck of North Carolina University has demonstrated that obesity – itself a form of malnutrition – may cause increased deaths from influenza by both aiding the virus and suppressing the patient’s immune response.31</w:t>
      </w:r>
    </w:p>
    <w:p w14:paraId="36738A76" w14:textId="77777777" w:rsidR="004F779E" w:rsidRDefault="004F779E" w:rsidP="004F779E">
      <w:pPr>
        <w:pStyle w:val="Heading4"/>
      </w:pPr>
      <w:r>
        <w:t xml:space="preserve">Debris triggers </w:t>
      </w:r>
      <w:r w:rsidRPr="006A63EE">
        <w:rPr>
          <w:u w:val="single"/>
        </w:rPr>
        <w:t>miscalculated war</w:t>
      </w:r>
      <w:r>
        <w:t>.</w:t>
      </w:r>
    </w:p>
    <w:p w14:paraId="09939C19" w14:textId="77777777" w:rsidR="004F779E" w:rsidRPr="00A70361" w:rsidRDefault="004F779E" w:rsidP="004F779E">
      <w:r w:rsidRPr="00304C12">
        <w:t>Robert</w:t>
      </w:r>
      <w:r>
        <w:rPr>
          <w:rStyle w:val="Style13ptBold"/>
        </w:rPr>
        <w:t xml:space="preserve"> </w:t>
      </w:r>
      <w:r w:rsidRPr="0050332C">
        <w:rPr>
          <w:rStyle w:val="Style13ptBold"/>
        </w:rPr>
        <w:t>Farley 22</w:t>
      </w:r>
      <w:r>
        <w:t xml:space="preserve">, </w:t>
      </w:r>
      <w:r w:rsidRPr="00A70361">
        <w:t>Now a 1945 Contributing Editor, Dr. Robert Farley is a Senior Lecturer at the Patterson School at the University of Kentucky. Dr. Farley is the author of Grounded: The Case for Abolishing the United States Air Force (University Press of Kentucky, 2014), the Battleship Book (</w:t>
      </w:r>
      <w:proofErr w:type="spellStart"/>
      <w:r w:rsidRPr="00A70361">
        <w:t>Wildside</w:t>
      </w:r>
      <w:proofErr w:type="spellEnd"/>
      <w:r w:rsidRPr="00A70361">
        <w:t>, 2016), and Patents for Power: Intellectual Property Law and the Diffusion of Military Technology (University of Chicago, 2020).</w:t>
      </w:r>
      <w:r>
        <w:t xml:space="preserve"> 1/9/22. [19 </w:t>
      </w:r>
      <w:proofErr w:type="spellStart"/>
      <w:r>
        <w:t>Fourty</w:t>
      </w:r>
      <w:proofErr w:type="spellEnd"/>
      <w:r>
        <w:t xml:space="preserve"> Five, “</w:t>
      </w:r>
      <w:r w:rsidRPr="00A70361">
        <w:t xml:space="preserve">Does A Space War Mean A Nuclear </w:t>
      </w:r>
      <w:proofErr w:type="gramStart"/>
      <w:r w:rsidRPr="00A70361">
        <w:t>War?</w:t>
      </w:r>
      <w:r>
        <w:t>,</w:t>
      </w:r>
      <w:proofErr w:type="gramEnd"/>
      <w:r>
        <w:t xml:space="preserve">” </w:t>
      </w:r>
      <w:hyperlink r:id="rId18" w:history="1">
        <w:r w:rsidRPr="00BE0E32">
          <w:rPr>
            <w:rStyle w:val="Hyperlink"/>
          </w:rPr>
          <w:t>https://www.19fortyfive.com/2022/01/does-a-space-war-mean-a-nuclear-war/</w:t>
        </w:r>
      </w:hyperlink>
      <w:r>
        <w:t>] Justin</w:t>
      </w:r>
    </w:p>
    <w:p w14:paraId="7ED82CA4" w14:textId="77777777" w:rsidR="004F779E" w:rsidRPr="00A70361" w:rsidRDefault="004F779E" w:rsidP="004F779E">
      <w:pPr>
        <w:rPr>
          <w:u w:val="single"/>
        </w:rPr>
      </w:pPr>
      <w:r w:rsidRPr="00A70361">
        <w:rPr>
          <w:sz w:val="16"/>
        </w:rPr>
        <w:lastRenderedPageBreak/>
        <w:t xml:space="preserve">The recent Russian anti-satellite test didn’t tell the world anything new, but it did reaffirm the peril posed by warfare in space. </w:t>
      </w:r>
      <w:r w:rsidRPr="00B844AE">
        <w:rPr>
          <w:highlight w:val="green"/>
          <w:u w:val="single"/>
        </w:rPr>
        <w:t>Debris</w:t>
      </w:r>
      <w:r w:rsidRPr="00A70361">
        <w:rPr>
          <w:sz w:val="16"/>
        </w:rPr>
        <w:t xml:space="preserve"> from explosions could </w:t>
      </w:r>
      <w:r w:rsidRPr="00B844AE">
        <w:rPr>
          <w:highlight w:val="green"/>
          <w:u w:val="single"/>
        </w:rPr>
        <w:t>make</w:t>
      </w:r>
      <w:r w:rsidRPr="00A70361">
        <w:rPr>
          <w:sz w:val="16"/>
        </w:rPr>
        <w:t xml:space="preserve"> some </w:t>
      </w:r>
      <w:r w:rsidRPr="00A70361">
        <w:rPr>
          <w:u w:val="single"/>
        </w:rPr>
        <w:t xml:space="preserve">earth </w:t>
      </w:r>
      <w:r w:rsidRPr="00B844AE">
        <w:rPr>
          <w:highlight w:val="green"/>
          <w:u w:val="single"/>
        </w:rPr>
        <w:t>orbits</w:t>
      </w:r>
      <w:r w:rsidRPr="00A70361">
        <w:rPr>
          <w:sz w:val="16"/>
        </w:rPr>
        <w:t xml:space="preserve"> remarkably </w:t>
      </w:r>
      <w:r w:rsidRPr="00B844AE">
        <w:rPr>
          <w:rStyle w:val="Emphasis"/>
          <w:highlight w:val="green"/>
        </w:rPr>
        <w:t>risky</w:t>
      </w:r>
      <w:r w:rsidRPr="00A70361">
        <w:rPr>
          <w:u w:val="single"/>
        </w:rPr>
        <w:t xml:space="preserve"> to use</w:t>
      </w:r>
      <w:r w:rsidRPr="00A70361">
        <w:rPr>
          <w:sz w:val="16"/>
        </w:rPr>
        <w:t xml:space="preserve"> for both civilian and military purposes. But </w:t>
      </w:r>
      <w:r w:rsidRPr="00A70361">
        <w:rPr>
          <w:u w:val="single"/>
        </w:rPr>
        <w:t>the test</w:t>
      </w:r>
      <w:r w:rsidRPr="00A70361">
        <w:rPr>
          <w:sz w:val="16"/>
        </w:rPr>
        <w:t xml:space="preserve"> also </w:t>
      </w:r>
      <w:r w:rsidRPr="00A70361">
        <w:rPr>
          <w:u w:val="single"/>
        </w:rPr>
        <w:t>highlighted a</w:t>
      </w:r>
      <w:r w:rsidRPr="00A70361">
        <w:rPr>
          <w:sz w:val="16"/>
        </w:rPr>
        <w:t xml:space="preserve"> less visible </w:t>
      </w:r>
      <w:r w:rsidRPr="00A70361">
        <w:rPr>
          <w:rStyle w:val="Emphasis"/>
        </w:rPr>
        <w:t>danger</w:t>
      </w:r>
      <w:r w:rsidRPr="00A70361">
        <w:rPr>
          <w:u w:val="single"/>
        </w:rPr>
        <w:t xml:space="preserve">; </w:t>
      </w:r>
      <w:r w:rsidRPr="00B844AE">
        <w:rPr>
          <w:highlight w:val="green"/>
          <w:u w:val="single"/>
        </w:rPr>
        <w:t xml:space="preserve">attacks on </w:t>
      </w:r>
      <w:r w:rsidRPr="00B844AE">
        <w:rPr>
          <w:rStyle w:val="Emphasis"/>
          <w:highlight w:val="green"/>
        </w:rPr>
        <w:t>nuclear</w:t>
      </w:r>
      <w:r w:rsidRPr="00A70361">
        <w:rPr>
          <w:u w:val="single"/>
        </w:rPr>
        <w:t xml:space="preserve">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sz w:val="16"/>
        </w:rPr>
        <w:t xml:space="preserve"> could </w:t>
      </w:r>
      <w:r w:rsidRPr="00A70361">
        <w:rPr>
          <w:u w:val="single"/>
        </w:rPr>
        <w:t xml:space="preserve">rapidly </w:t>
      </w:r>
      <w:r w:rsidRPr="00B844AE">
        <w:rPr>
          <w:rStyle w:val="Emphasis"/>
          <w:highlight w:val="green"/>
        </w:rPr>
        <w:t>produce</w:t>
      </w:r>
      <w:r w:rsidRPr="00A70361">
        <w:rPr>
          <w:sz w:val="16"/>
        </w:rPr>
        <w:t xml:space="preserve"> an extremely </w:t>
      </w:r>
      <w:r w:rsidRPr="00A70361">
        <w:rPr>
          <w:rStyle w:val="Emphasis"/>
        </w:rPr>
        <w:t>dangerous</w:t>
      </w:r>
      <w:r w:rsidRPr="00A70361">
        <w:rPr>
          <w:u w:val="single"/>
        </w:rPr>
        <w:t xml:space="preserve"> </w:t>
      </w:r>
      <w:r w:rsidRPr="00B844AE">
        <w:rPr>
          <w:rStyle w:val="Emphasis"/>
          <w:highlight w:val="green"/>
        </w:rPr>
        <w:t>escalatory</w:t>
      </w:r>
      <w:r w:rsidRPr="00B844AE">
        <w:rPr>
          <w:highlight w:val="green"/>
          <w:u w:val="single"/>
        </w:rPr>
        <w:t xml:space="preserve"> </w:t>
      </w:r>
      <w:r w:rsidRPr="00B844AE">
        <w:rPr>
          <w:rStyle w:val="Emphasis"/>
          <w:highlight w:val="green"/>
        </w:rPr>
        <w:t>situation</w:t>
      </w:r>
      <w:r w:rsidRPr="00A70361">
        <w:rPr>
          <w:sz w:val="16"/>
        </w:rPr>
        <w:t xml:space="preserve"> in a war </w:t>
      </w:r>
      <w:r w:rsidRPr="00A70361">
        <w:rPr>
          <w:u w:val="single"/>
        </w:rPr>
        <w:t>between nuclear powers</w:t>
      </w:r>
      <w:r w:rsidRPr="00A70361">
        <w:rPr>
          <w:sz w:val="16"/>
        </w:rPr>
        <w:t xml:space="preserve">. James Acton and Thomas Macdonald drew attention to this problem in a recent article at Inside Defense. As Acton and MacDonald point out, </w:t>
      </w:r>
      <w:r w:rsidRPr="00A70361">
        <w:rPr>
          <w:u w:val="single"/>
        </w:rPr>
        <w:t xml:space="preserve">nuclear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u w:val="single"/>
        </w:rPr>
        <w:t xml:space="preserve"> are </w:t>
      </w:r>
      <w:r w:rsidRPr="00B844AE">
        <w:rPr>
          <w:highlight w:val="green"/>
          <w:u w:val="single"/>
        </w:rPr>
        <w:t xml:space="preserve">the </w:t>
      </w:r>
      <w:r w:rsidRPr="00B844AE">
        <w:rPr>
          <w:rStyle w:val="Emphasis"/>
          <w:highlight w:val="green"/>
        </w:rPr>
        <w:t>connective</w:t>
      </w:r>
      <w:r w:rsidRPr="00B844AE">
        <w:rPr>
          <w:highlight w:val="green"/>
          <w:u w:val="single"/>
        </w:rPr>
        <w:t xml:space="preserve"> tissue of</w:t>
      </w:r>
      <w:r w:rsidRPr="00A70361">
        <w:rPr>
          <w:sz w:val="16"/>
        </w:rPr>
        <w:t xml:space="preserve"> nuclear </w:t>
      </w:r>
      <w:r w:rsidRPr="00B844AE">
        <w:rPr>
          <w:rStyle w:val="Emphasis"/>
          <w:highlight w:val="green"/>
        </w:rPr>
        <w:t>deterrence</w:t>
      </w:r>
      <w:r w:rsidRPr="00B844AE">
        <w:rPr>
          <w:highlight w:val="green"/>
          <w:u w:val="single"/>
        </w:rPr>
        <w:t xml:space="preserve">, </w:t>
      </w:r>
      <w:r w:rsidRPr="00B844AE">
        <w:rPr>
          <w:rStyle w:val="Emphasis"/>
          <w:highlight w:val="green"/>
        </w:rPr>
        <w:t>assuring</w:t>
      </w:r>
      <w:r w:rsidRPr="00B844AE">
        <w:rPr>
          <w:highlight w:val="green"/>
          <w:u w:val="single"/>
        </w:rPr>
        <w:t xml:space="preserve"> countries</w:t>
      </w:r>
      <w:r w:rsidRPr="00A70361">
        <w:rPr>
          <w:sz w:val="16"/>
        </w:rPr>
        <w:t xml:space="preserve"> that </w:t>
      </w:r>
      <w:r w:rsidRPr="00A70361">
        <w:rPr>
          <w:u w:val="single"/>
        </w:rPr>
        <w:t xml:space="preserve">they’re </w:t>
      </w:r>
      <w:r w:rsidRPr="00B844AE">
        <w:rPr>
          <w:rStyle w:val="Emphasis"/>
          <w:highlight w:val="green"/>
        </w:rPr>
        <w:t>no</w:t>
      </w:r>
      <w:r w:rsidRPr="00A70361">
        <w:rPr>
          <w:rStyle w:val="Emphasis"/>
        </w:rPr>
        <w:t>t</w:t>
      </w:r>
      <w:r w:rsidRPr="00A70361">
        <w:rPr>
          <w:u w:val="single"/>
        </w:rPr>
        <w:t xml:space="preserve"> being </w:t>
      </w:r>
      <w:r w:rsidRPr="00B844AE">
        <w:rPr>
          <w:highlight w:val="green"/>
          <w:u w:val="single"/>
        </w:rPr>
        <w:t>attack</w:t>
      </w:r>
      <w:r w:rsidRPr="00A70361">
        <w:rPr>
          <w:u w:val="single"/>
        </w:rPr>
        <w:t xml:space="preserve">ed </w:t>
      </w:r>
      <w:r w:rsidRPr="00B844AE">
        <w:rPr>
          <w:highlight w:val="green"/>
          <w:u w:val="single"/>
        </w:rPr>
        <w:t>and</w:t>
      </w:r>
      <w:r w:rsidRPr="00A70361">
        <w:rPr>
          <w:sz w:val="16"/>
        </w:rPr>
        <w:t xml:space="preserve"> that </w:t>
      </w:r>
      <w:r w:rsidRPr="00B844AE">
        <w:rPr>
          <w:highlight w:val="green"/>
          <w:u w:val="single"/>
        </w:rPr>
        <w:t>they’ll</w:t>
      </w:r>
      <w:r w:rsidRPr="00A70361">
        <w:rPr>
          <w:u w:val="single"/>
        </w:rPr>
        <w:t xml:space="preserve"> be able to </w:t>
      </w:r>
      <w:r w:rsidRPr="00B844AE">
        <w:rPr>
          <w:rStyle w:val="Emphasis"/>
          <w:highlight w:val="green"/>
        </w:rPr>
        <w:t>respond</w:t>
      </w:r>
      <w:r w:rsidRPr="00B844AE">
        <w:rPr>
          <w:highlight w:val="green"/>
          <w:u w:val="single"/>
        </w:rPr>
        <w:t xml:space="preserve"> </w:t>
      </w:r>
      <w:r w:rsidRPr="00B844AE">
        <w:rPr>
          <w:rStyle w:val="Emphasis"/>
          <w:highlight w:val="green"/>
        </w:rPr>
        <w:t>quickly</w:t>
      </w:r>
      <w:r w:rsidRPr="00A70361">
        <w:rPr>
          <w:u w:val="single"/>
        </w:rPr>
        <w:t xml:space="preserve"> if they are.</w:t>
      </w:r>
    </w:p>
    <w:p w14:paraId="46358D4F" w14:textId="77777777" w:rsidR="004F779E" w:rsidRPr="00A70361" w:rsidRDefault="004F779E" w:rsidP="004F779E">
      <w:pPr>
        <w:rPr>
          <w:sz w:val="16"/>
        </w:rPr>
      </w:pPr>
      <w:r w:rsidRPr="00A70361">
        <w:rPr>
          <w:sz w:val="16"/>
        </w:rPr>
        <w:t xml:space="preserve">For a long time, </w:t>
      </w:r>
      <w:r w:rsidRPr="00A70361">
        <w:rPr>
          <w:u w:val="single"/>
        </w:rPr>
        <w:t xml:space="preserve">these strategic early-warning </w:t>
      </w:r>
      <w:r w:rsidRPr="00B844AE">
        <w:rPr>
          <w:highlight w:val="green"/>
          <w:u w:val="single"/>
        </w:rPr>
        <w:t>satellites</w:t>
      </w:r>
      <w:r w:rsidRPr="00A70361">
        <w:rPr>
          <w:sz w:val="16"/>
        </w:rPr>
        <w:t xml:space="preserve"> were akin to a </w:t>
      </w:r>
      <w:r w:rsidRPr="00B844AE">
        <w:rPr>
          <w:rStyle w:val="Emphasis"/>
          <w:highlight w:val="green"/>
        </w:rPr>
        <w:t>center</w:t>
      </w:r>
      <w:r w:rsidRPr="00B844AE">
        <w:rPr>
          <w:highlight w:val="green"/>
          <w:u w:val="single"/>
        </w:rPr>
        <w:t xml:space="preserve"> of</w:t>
      </w:r>
      <w:r w:rsidRPr="00A70361">
        <w:rPr>
          <w:sz w:val="16"/>
        </w:rPr>
        <w:t xml:space="preserve"> gravity in </w:t>
      </w:r>
      <w:r w:rsidRPr="00B844AE">
        <w:rPr>
          <w:rStyle w:val="Emphasis"/>
          <w:highlight w:val="green"/>
        </w:rPr>
        <w:t>ICBM</w:t>
      </w:r>
      <w:r w:rsidRPr="00A70361">
        <w:rPr>
          <w:u w:val="single"/>
        </w:rPr>
        <w:t xml:space="preserve"> warfare. Nuclear deterrence requires </w:t>
      </w:r>
      <w:r w:rsidRPr="00A70361">
        <w:rPr>
          <w:rStyle w:val="Emphasis"/>
        </w:rPr>
        <w:t>awareness</w:t>
      </w:r>
      <w:r w:rsidRPr="00A70361">
        <w:rPr>
          <w:sz w:val="16"/>
        </w:rPr>
        <w:t xml:space="preserve"> that an attack is underway. </w:t>
      </w:r>
      <w:r w:rsidRPr="00B844AE">
        <w:rPr>
          <w:highlight w:val="green"/>
          <w:u w:val="single"/>
        </w:rPr>
        <w:t>Attacks</w:t>
      </w:r>
      <w:r w:rsidRPr="00A70361">
        <w:rPr>
          <w:u w:val="single"/>
        </w:rPr>
        <w:t xml:space="preserve"> on</w:t>
      </w:r>
      <w:r w:rsidRPr="00A70361">
        <w:rPr>
          <w:sz w:val="16"/>
        </w:rPr>
        <w:t xml:space="preserve"> the </w:t>
      </w:r>
      <w:r w:rsidRPr="00A70361">
        <w:rPr>
          <w:rStyle w:val="Emphasis"/>
        </w:rPr>
        <w:t>monitoring</w:t>
      </w:r>
      <w:r w:rsidRPr="00A70361">
        <w:rPr>
          <w:u w:val="single"/>
        </w:rPr>
        <w:t xml:space="preserve"> system could</w:t>
      </w:r>
      <w:r w:rsidRPr="00A70361">
        <w:rPr>
          <w:sz w:val="16"/>
        </w:rPr>
        <w:t xml:space="preserve"> easily </w:t>
      </w:r>
      <w:r w:rsidRPr="00A70361">
        <w:rPr>
          <w:u w:val="single"/>
        </w:rPr>
        <w:t xml:space="preserve">be read as an attempt to </w:t>
      </w:r>
      <w:r w:rsidRPr="00A70361">
        <w:rPr>
          <w:strike/>
          <w:u w:val="single"/>
        </w:rPr>
        <w:t>blind</w:t>
      </w:r>
      <w:r w:rsidRPr="00A70361">
        <w:rPr>
          <w:u w:val="single"/>
        </w:rPr>
        <w:t xml:space="preserve"> an opponent in </w:t>
      </w:r>
      <w:r w:rsidRPr="00A70361">
        <w:rPr>
          <w:rStyle w:val="Emphasis"/>
        </w:rPr>
        <w:t>preparation</w:t>
      </w:r>
      <w:r w:rsidRPr="00A70361">
        <w:rPr>
          <w:sz w:val="16"/>
        </w:rPr>
        <w:t xml:space="preserve"> </w:t>
      </w:r>
      <w:r w:rsidRPr="00A70361">
        <w:rPr>
          <w:u w:val="single"/>
        </w:rPr>
        <w:t xml:space="preserve">for </w:t>
      </w:r>
      <w:r w:rsidRPr="00A70361">
        <w:rPr>
          <w:rStyle w:val="Emphasis"/>
        </w:rPr>
        <w:t>general</w:t>
      </w:r>
      <w:r w:rsidRPr="00A70361">
        <w:rPr>
          <w:u w:val="single"/>
        </w:rPr>
        <w:t xml:space="preserve"> </w:t>
      </w:r>
      <w:proofErr w:type="gramStart"/>
      <w:r w:rsidRPr="00A70361">
        <w:rPr>
          <w:u w:val="single"/>
        </w:rPr>
        <w:t>war, and</w:t>
      </w:r>
      <w:proofErr w:type="gramEnd"/>
      <w:r w:rsidRPr="00A70361">
        <w:rPr>
          <w:u w:val="single"/>
        </w:rPr>
        <w:t xml:space="preserve"> could</w:t>
      </w:r>
      <w:r w:rsidRPr="00A70361">
        <w:rPr>
          <w:sz w:val="16"/>
        </w:rPr>
        <w:t xml:space="preserve"> themselves </w:t>
      </w:r>
      <w:r w:rsidRPr="00B844AE">
        <w:rPr>
          <w:highlight w:val="green"/>
          <w:u w:val="single"/>
        </w:rPr>
        <w:t xml:space="preserve">incur </w:t>
      </w:r>
      <w:r w:rsidRPr="0050332C">
        <w:rPr>
          <w:rStyle w:val="Emphasis"/>
        </w:rPr>
        <w:t>nuclear</w:t>
      </w:r>
      <w:r w:rsidRPr="0050332C">
        <w:rPr>
          <w:u w:val="single"/>
        </w:rPr>
        <w:t xml:space="preserve"> </w:t>
      </w:r>
      <w:r w:rsidRPr="00B844AE">
        <w:rPr>
          <w:rStyle w:val="Emphasis"/>
          <w:highlight w:val="green"/>
        </w:rPr>
        <w:t>retaliation</w:t>
      </w:r>
      <w:r w:rsidRPr="00A70361">
        <w:rPr>
          <w:sz w:val="16"/>
        </w:rPr>
        <w:t xml:space="preserve">. Thus, </w:t>
      </w:r>
      <w:r w:rsidRPr="00A70361">
        <w:rPr>
          <w:u w:val="single"/>
        </w:rPr>
        <w:t xml:space="preserve">the nuclear command and control satellites are </w:t>
      </w:r>
      <w:r w:rsidRPr="00A70361">
        <w:rPr>
          <w:rStyle w:val="Emphasis"/>
        </w:rPr>
        <w:t>critical</w:t>
      </w:r>
      <w:r w:rsidRPr="00A70361">
        <w:rPr>
          <w:sz w:val="16"/>
        </w:rPr>
        <w:t xml:space="preserve"> to the maintenance of nuclear deterrence. </w:t>
      </w:r>
      <w:r w:rsidRPr="00A70361">
        <w:rPr>
          <w:u w:val="single"/>
        </w:rPr>
        <w:t>They make it possible to distribute an order</w:t>
      </w:r>
      <w:r w:rsidRPr="00A70361">
        <w:rPr>
          <w:sz w:val="16"/>
        </w:rPr>
        <w:t xml:space="preserve"> from the chief of government </w:t>
      </w:r>
      <w:r w:rsidRPr="00A70361">
        <w:rPr>
          <w:u w:val="single"/>
        </w:rPr>
        <w:t>to</w:t>
      </w:r>
      <w:r w:rsidRPr="00A70361">
        <w:rPr>
          <w:sz w:val="16"/>
        </w:rPr>
        <w:t xml:space="preserve"> the </w:t>
      </w:r>
      <w:r w:rsidRPr="00A70361">
        <w:rPr>
          <w:rStyle w:val="Emphasis"/>
        </w:rPr>
        <w:t>nuclear</w:t>
      </w:r>
      <w:r w:rsidRPr="00A70361">
        <w:rPr>
          <w:u w:val="single"/>
        </w:rPr>
        <w:t xml:space="preserve"> </w:t>
      </w:r>
      <w:r w:rsidRPr="00A70361">
        <w:rPr>
          <w:rStyle w:val="Emphasis"/>
        </w:rPr>
        <w:t>delivery</w:t>
      </w:r>
      <w:r w:rsidRPr="00A70361">
        <w:rPr>
          <w:u w:val="single"/>
        </w:rPr>
        <w:t xml:space="preserve"> </w:t>
      </w:r>
      <w:r w:rsidRPr="00A70361">
        <w:rPr>
          <w:rStyle w:val="Emphasis"/>
        </w:rPr>
        <w:t>systems</w:t>
      </w:r>
      <w:r w:rsidRPr="00A70361">
        <w:rPr>
          <w:u w:val="single"/>
        </w:rPr>
        <w:t xml:space="preserve"> themselves</w:t>
      </w:r>
      <w:r w:rsidRPr="00A70361">
        <w:rPr>
          <w:sz w:val="16"/>
        </w:rPr>
        <w:t xml:space="preserve">. Consequently, their </w:t>
      </w:r>
      <w:r w:rsidRPr="00A70361">
        <w:rPr>
          <w:u w:val="single"/>
        </w:rPr>
        <w:t xml:space="preserve">destruction might lead to </w:t>
      </w:r>
      <w:r w:rsidRPr="00A70361">
        <w:rPr>
          <w:rStyle w:val="Emphasis"/>
        </w:rPr>
        <w:t>hesitation</w:t>
      </w:r>
      <w:r w:rsidRPr="00A70361">
        <w:rPr>
          <w:u w:val="single"/>
        </w:rPr>
        <w:t xml:space="preserve"> or </w:t>
      </w:r>
      <w:r w:rsidRPr="00A70361">
        <w:rPr>
          <w:rStyle w:val="Emphasis"/>
        </w:rPr>
        <w:t>delay</w:t>
      </w:r>
      <w:r w:rsidRPr="00A70361">
        <w:rPr>
          <w:sz w:val="16"/>
        </w:rPr>
        <w:t xml:space="preserve"> in performing a nuclear launch order.</w:t>
      </w:r>
    </w:p>
    <w:p w14:paraId="0F7AE1C0" w14:textId="77777777" w:rsidR="004F779E" w:rsidRPr="00A70361" w:rsidRDefault="004F779E" w:rsidP="004F779E">
      <w:pPr>
        <w:rPr>
          <w:u w:val="single"/>
        </w:rPr>
      </w:pPr>
      <w:r w:rsidRPr="00A70361">
        <w:rPr>
          <w:sz w:val="16"/>
        </w:rPr>
        <w:t xml:space="preserve">It was only later that the relevance of satellites for conventional warfare became clear. </w:t>
      </w:r>
      <w:r w:rsidRPr="00B844AE">
        <w:rPr>
          <w:highlight w:val="green"/>
          <w:u w:val="single"/>
        </w:rPr>
        <w:t>Satellites</w:t>
      </w:r>
      <w:r w:rsidRPr="00A70361">
        <w:rPr>
          <w:u w:val="single"/>
        </w:rPr>
        <w:t xml:space="preserve"> could </w:t>
      </w:r>
      <w:r w:rsidRPr="00A70361">
        <w:rPr>
          <w:rStyle w:val="Emphasis"/>
        </w:rPr>
        <w:t>reconnoiter</w:t>
      </w:r>
      <w:r w:rsidRPr="00A70361">
        <w:rPr>
          <w:u w:val="single"/>
        </w:rPr>
        <w:t xml:space="preserve"> enemy</w:t>
      </w:r>
      <w:r w:rsidRPr="00A70361">
        <w:rPr>
          <w:sz w:val="16"/>
        </w:rPr>
        <w:t xml:space="preserve"> positions </w:t>
      </w:r>
      <w:r w:rsidRPr="00A70361">
        <w:rPr>
          <w:u w:val="single"/>
        </w:rPr>
        <w:t>and</w:t>
      </w:r>
      <w:r w:rsidRPr="00A70361">
        <w:rPr>
          <w:sz w:val="16"/>
        </w:rPr>
        <w:t xml:space="preserve">, more importantly, </w:t>
      </w:r>
      <w:r w:rsidRPr="00B844AE">
        <w:rPr>
          <w:highlight w:val="green"/>
          <w:u w:val="single"/>
        </w:rPr>
        <w:t xml:space="preserve">provide </w:t>
      </w:r>
      <w:r w:rsidRPr="00B844AE">
        <w:rPr>
          <w:rStyle w:val="Emphasis"/>
          <w:highlight w:val="green"/>
        </w:rPr>
        <w:t>comm</w:t>
      </w:r>
      <w:r w:rsidRPr="0050332C">
        <w:rPr>
          <w:rStyle w:val="Emphasis"/>
        </w:rPr>
        <w:t>unication</w:t>
      </w:r>
      <w:r w:rsidRPr="00B844AE">
        <w:rPr>
          <w:rStyle w:val="Emphasis"/>
          <w:highlight w:val="green"/>
        </w:rPr>
        <w:t>s</w:t>
      </w:r>
      <w:r w:rsidRPr="00A70361">
        <w:rPr>
          <w:sz w:val="16"/>
        </w:rPr>
        <w:t xml:space="preserve"> for friendly forces. </w:t>
      </w:r>
      <w:r w:rsidRPr="00A70361">
        <w:rPr>
          <w:u w:val="single"/>
        </w:rPr>
        <w:t xml:space="preserve">Indeed, the </w:t>
      </w:r>
      <w:r w:rsidRPr="00B844AE">
        <w:rPr>
          <w:rStyle w:val="Emphasis"/>
          <w:highlight w:val="green"/>
        </w:rPr>
        <w:t>expansion</w:t>
      </w:r>
      <w:r w:rsidRPr="00A70361">
        <w:rPr>
          <w:u w:val="single"/>
        </w:rPr>
        <w:t xml:space="preserve"> of</w:t>
      </w:r>
      <w:r w:rsidRPr="00A70361">
        <w:rPr>
          <w:sz w:val="16"/>
        </w:rPr>
        <w:t xml:space="preserve"> the role of </w:t>
      </w:r>
      <w:r w:rsidRPr="00A70361">
        <w:rPr>
          <w:u w:val="single"/>
        </w:rPr>
        <w:t>satellites in</w:t>
      </w:r>
      <w:r w:rsidRPr="00A70361">
        <w:rPr>
          <w:sz w:val="16"/>
        </w:rPr>
        <w:t xml:space="preserve"> conventional </w:t>
      </w:r>
      <w:r w:rsidRPr="00A70361">
        <w:rPr>
          <w:rStyle w:val="Emphasis"/>
        </w:rPr>
        <w:t>warfare</w:t>
      </w:r>
      <w:r w:rsidRPr="00A70361">
        <w:rPr>
          <w:u w:val="single"/>
        </w:rPr>
        <w:t xml:space="preserve"> has </w:t>
      </w:r>
      <w:r w:rsidRPr="00B844AE">
        <w:rPr>
          <w:rStyle w:val="Emphasis"/>
          <w:highlight w:val="green"/>
        </w:rPr>
        <w:t>complicat</w:t>
      </w:r>
      <w:r w:rsidRPr="0050332C">
        <w:rPr>
          <w:rStyle w:val="Emphasis"/>
        </w:rPr>
        <w:t>ed</w:t>
      </w:r>
      <w:r w:rsidRPr="00A70361">
        <w:rPr>
          <w:sz w:val="16"/>
        </w:rPr>
        <w:t xml:space="preserve"> the prospect of </w:t>
      </w:r>
      <w:r w:rsidRPr="0050332C">
        <w:rPr>
          <w:rStyle w:val="Emphasis"/>
        </w:rPr>
        <w:t>space</w:t>
      </w:r>
      <w:r w:rsidRPr="0050332C">
        <w:rPr>
          <w:u w:val="single"/>
        </w:rPr>
        <w:t xml:space="preserve"> </w:t>
      </w:r>
      <w:r w:rsidRPr="00B844AE">
        <w:rPr>
          <w:rStyle w:val="Emphasis"/>
          <w:highlight w:val="green"/>
        </w:rPr>
        <w:t>war</w:t>
      </w:r>
      <w:r w:rsidRPr="00A70361">
        <w:rPr>
          <w:rStyle w:val="Emphasis"/>
        </w:rPr>
        <w:t>fare</w:t>
      </w:r>
      <w:r w:rsidRPr="00A70361">
        <w:rPr>
          <w:u w:val="single"/>
        </w:rPr>
        <w:t>. States have</w:t>
      </w:r>
      <w:r w:rsidRPr="00A70361">
        <w:rPr>
          <w:sz w:val="16"/>
        </w:rPr>
        <w:t xml:space="preserve"> a clear </w:t>
      </w:r>
      <w:r w:rsidRPr="00A70361">
        <w:rPr>
          <w:u w:val="single"/>
        </w:rPr>
        <w:t xml:space="preserve">reason for </w:t>
      </w:r>
      <w:r w:rsidRPr="00A70361">
        <w:rPr>
          <w:rStyle w:val="Emphasis"/>
        </w:rPr>
        <w:t>targeting</w:t>
      </w:r>
      <w:r w:rsidRPr="00A70361">
        <w:rPr>
          <w:sz w:val="16"/>
        </w:rPr>
        <w:t xml:space="preserve"> enemy </w:t>
      </w:r>
      <w:r w:rsidRPr="00A70361">
        <w:rPr>
          <w:u w:val="single"/>
        </w:rPr>
        <w:t>satellites which support conventional warfare</w:t>
      </w:r>
      <w:r w:rsidRPr="00A70361">
        <w:rPr>
          <w:sz w:val="16"/>
        </w:rPr>
        <w:t xml:space="preserve">, as those satellites enable the most lethal part of the kill chain, the communications and recon networks that link targets with shooters. Thus, we now have a situation in which </w:t>
      </w:r>
      <w:r w:rsidRPr="0050332C">
        <w:rPr>
          <w:u w:val="single"/>
        </w:rPr>
        <w:t xml:space="preserve">space military assets have both </w:t>
      </w:r>
      <w:r w:rsidRPr="0050332C">
        <w:rPr>
          <w:rStyle w:val="Emphasis"/>
        </w:rPr>
        <w:t>nuclear</w:t>
      </w:r>
      <w:r w:rsidRPr="0050332C">
        <w:rPr>
          <w:u w:val="single"/>
        </w:rPr>
        <w:t xml:space="preserve"> and </w:t>
      </w:r>
      <w:r w:rsidRPr="0050332C">
        <w:rPr>
          <w:rStyle w:val="Emphasis"/>
        </w:rPr>
        <w:t>conventional</w:t>
      </w:r>
      <w:r w:rsidRPr="0050332C">
        <w:rPr>
          <w:u w:val="single"/>
        </w:rPr>
        <w:t xml:space="preserve"> roles</w:t>
      </w:r>
      <w:r w:rsidRPr="00A70361">
        <w:rPr>
          <w:sz w:val="16"/>
        </w:rPr>
        <w:t xml:space="preserve">. In a conflict </w:t>
      </w:r>
      <w:r w:rsidRPr="00B844AE">
        <w:rPr>
          <w:rStyle w:val="Emphasis"/>
          <w:highlight w:val="green"/>
        </w:rPr>
        <w:t>confusion</w:t>
      </w:r>
      <w:r w:rsidRPr="00B844AE">
        <w:rPr>
          <w:highlight w:val="green"/>
          <w:u w:val="single"/>
        </w:rPr>
        <w:t xml:space="preserve"> and </w:t>
      </w:r>
      <w:r w:rsidRPr="00B844AE">
        <w:rPr>
          <w:rStyle w:val="Emphasis"/>
          <w:highlight w:val="green"/>
        </w:rPr>
        <w:t>misperception</w:t>
      </w:r>
      <w:r w:rsidRPr="00A70361">
        <w:rPr>
          <w:sz w:val="16"/>
        </w:rPr>
        <w:t xml:space="preserve"> could rapidly become lethal.  If one combatant views an </w:t>
      </w:r>
      <w:r w:rsidRPr="00A70361">
        <w:rPr>
          <w:rStyle w:val="Emphasis"/>
        </w:rPr>
        <w:t>attack</w:t>
      </w:r>
      <w:r w:rsidRPr="00A70361">
        <w:rPr>
          <w:u w:val="single"/>
        </w:rPr>
        <w:t xml:space="preserve"> against nuclear command and control as </w:t>
      </w:r>
      <w:r w:rsidRPr="00B844AE">
        <w:rPr>
          <w:highlight w:val="green"/>
          <w:u w:val="single"/>
        </w:rPr>
        <w:t xml:space="preserve">a </w:t>
      </w:r>
      <w:r w:rsidRPr="00B844AE">
        <w:rPr>
          <w:rStyle w:val="Emphasis"/>
          <w:highlight w:val="green"/>
        </w:rPr>
        <w:t>prelude</w:t>
      </w:r>
      <w:r w:rsidRPr="00B844AE">
        <w:rPr>
          <w:highlight w:val="green"/>
          <w:u w:val="single"/>
        </w:rPr>
        <w:t xml:space="preserve"> to</w:t>
      </w:r>
      <w:r w:rsidRPr="00A70361">
        <w:rPr>
          <w:sz w:val="16"/>
        </w:rPr>
        <w:t xml:space="preserve"> a general </w:t>
      </w:r>
      <w:r w:rsidRPr="00B844AE">
        <w:rPr>
          <w:highlight w:val="green"/>
          <w:u w:val="single"/>
        </w:rPr>
        <w:t>nuclear attack</w:t>
      </w:r>
      <w:r w:rsidRPr="00A70361">
        <w:rPr>
          <w:u w:val="single"/>
        </w:rPr>
        <w:t>, it might</w:t>
      </w:r>
      <w:r w:rsidRPr="00A70361">
        <w:rPr>
          <w:sz w:val="16"/>
        </w:rPr>
        <w:t xml:space="preserve"> choose to </w:t>
      </w:r>
      <w:r w:rsidRPr="00B844AE">
        <w:rPr>
          <w:rStyle w:val="Emphasis"/>
          <w:highlight w:val="green"/>
        </w:rPr>
        <w:t>pre</w:t>
      </w:r>
      <w:r w:rsidRPr="00B844AE">
        <w:rPr>
          <w:highlight w:val="green"/>
          <w:u w:val="single"/>
        </w:rPr>
        <w:t>-</w:t>
      </w:r>
      <w:r w:rsidRPr="00B844AE">
        <w:rPr>
          <w:rStyle w:val="Emphasis"/>
          <w:highlight w:val="green"/>
        </w:rPr>
        <w:t>empt</w:t>
      </w:r>
      <w:r w:rsidRPr="00B844AE">
        <w:rPr>
          <w:highlight w:val="green"/>
          <w:u w:val="single"/>
        </w:rPr>
        <w:t>.</w:t>
      </w:r>
    </w:p>
    <w:p w14:paraId="78333240" w14:textId="77777777" w:rsidR="004F779E" w:rsidRDefault="004F779E" w:rsidP="004F779E">
      <w:pPr>
        <w:rPr>
          <w:sz w:val="16"/>
        </w:rPr>
      </w:pPr>
      <w:r w:rsidRPr="00A70361">
        <w:rPr>
          <w:sz w:val="16"/>
        </w:rPr>
        <w:t>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There’s also the danger that damage to communications networks designated for conventional combat could force traffic onto the nuclear control systems, further confusing the issue.</w:t>
      </w:r>
    </w:p>
    <w:p w14:paraId="5F1BC798" w14:textId="77777777" w:rsidR="004F779E" w:rsidRPr="00831EB4" w:rsidRDefault="004F779E" w:rsidP="004F779E">
      <w:pPr>
        <w:pStyle w:val="Heading4"/>
        <w:rPr>
          <w:rStyle w:val="Style13ptBold"/>
          <w:b/>
          <w:bCs w:val="0"/>
        </w:rPr>
      </w:pPr>
      <w:r w:rsidRPr="00283EEC">
        <w:rPr>
          <w:rStyle w:val="Style13ptBold"/>
          <w:bCs w:val="0"/>
        </w:rPr>
        <w:t>No checks</w:t>
      </w:r>
      <w:r w:rsidRPr="00831EB4">
        <w:rPr>
          <w:rStyle w:val="Style13ptBold"/>
          <w:bCs w:val="0"/>
        </w:rPr>
        <w:t xml:space="preserve"> on escalation.</w:t>
      </w:r>
    </w:p>
    <w:p w14:paraId="47C50648" w14:textId="77777777" w:rsidR="004F779E" w:rsidRPr="00581846" w:rsidRDefault="004F779E" w:rsidP="004F779E">
      <w:pPr>
        <w:rPr>
          <w:rStyle w:val="Style13ptBold"/>
        </w:rPr>
      </w:pPr>
      <w:r w:rsidRPr="00881088">
        <w:rPr>
          <w:rStyle w:val="Style13ptBold"/>
        </w:rPr>
        <w:t>MacDonald 18</w:t>
      </w:r>
      <w:r>
        <w:t>.</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19" w:history="1">
        <w:r w:rsidRPr="008E3734">
          <w:rPr>
            <w:rStyle w:val="Hyperlink"/>
          </w:rPr>
          <w:t>https://nsiteam.com/social/wp-content/uploads/2018/08/SMA-White-Paper_Chinese-Persepectives-on-Space_-Aug-2018.pdf</w:t>
        </w:r>
      </w:hyperlink>
      <w:r>
        <w:t>, accessed 7-14</w:t>
      </w:r>
      <w:r w:rsidRPr="004B3D48">
        <w:t>-2019) bm</w:t>
      </w:r>
    </w:p>
    <w:p w14:paraId="6C8EDFDB" w14:textId="77777777" w:rsidR="004F779E" w:rsidRPr="00B70BA9" w:rsidRDefault="004F779E" w:rsidP="004F779E">
      <w:pPr>
        <w:rPr>
          <w:b/>
          <w:iCs/>
          <w:u w:val="single"/>
        </w:rPr>
      </w:pPr>
      <w:r w:rsidRPr="00B70BA9">
        <w:rPr>
          <w:sz w:val="16"/>
        </w:rPr>
        <w:t xml:space="preserve">Challenges across all five phases: </w:t>
      </w:r>
      <w:r w:rsidRPr="00283EEC">
        <w:rPr>
          <w:rStyle w:val="StyleUnderline"/>
        </w:rPr>
        <w:t xml:space="preserve">Another escalation threat is </w:t>
      </w:r>
      <w:r w:rsidRPr="00B70BA9">
        <w:rPr>
          <w:rStyle w:val="StyleUnderline"/>
        </w:rPr>
        <w:t xml:space="preserve">the </w:t>
      </w:r>
      <w:r w:rsidRPr="00B844AE">
        <w:rPr>
          <w:rStyle w:val="StyleUnderline"/>
          <w:highlight w:val="green"/>
        </w:rPr>
        <w:t>inexperience</w:t>
      </w:r>
      <w:r w:rsidRPr="00283EEC">
        <w:rPr>
          <w:rStyle w:val="StyleUnderline"/>
        </w:rPr>
        <w:t xml:space="preserve"> that </w:t>
      </w:r>
      <w:r w:rsidRPr="00B844AE">
        <w:rPr>
          <w:rStyle w:val="StyleUnderline"/>
          <w:highlight w:val="green"/>
        </w:rPr>
        <w:t xml:space="preserve">nations share </w:t>
      </w:r>
      <w:r w:rsidRPr="00283EEC">
        <w:rPr>
          <w:rStyle w:val="StyleUnderline"/>
        </w:rPr>
        <w:t>in</w:t>
      </w:r>
      <w:r w:rsidRPr="00B70BA9">
        <w:rPr>
          <w:sz w:val="16"/>
        </w:rPr>
        <w:t xml:space="preserve"> the </w:t>
      </w:r>
      <w:r w:rsidRPr="00283EEC">
        <w:rPr>
          <w:rStyle w:val="StyleUnderline"/>
        </w:rPr>
        <w:t>space</w:t>
      </w:r>
      <w:r w:rsidRPr="00B70BA9">
        <w:rPr>
          <w:sz w:val="16"/>
        </w:rPr>
        <w:t xml:space="preserve"> and cyber domains, </w:t>
      </w:r>
      <w:r w:rsidRPr="00283EEC">
        <w:rPr>
          <w:rStyle w:val="StyleUnderline"/>
        </w:rPr>
        <w:t>unlike in conventional domains of conflict and in the nuclear domain to a lesser extent</w:t>
      </w:r>
      <w:r w:rsidRPr="00B70BA9">
        <w:rPr>
          <w:sz w:val="16"/>
        </w:rPr>
        <w:t xml:space="preserve">. </w:t>
      </w:r>
      <w:r w:rsidRPr="00283EEC">
        <w:rPr>
          <w:rStyle w:val="Emphasis"/>
        </w:rPr>
        <w:t>This inexperience</w:t>
      </w:r>
      <w:r w:rsidRPr="00283EEC">
        <w:rPr>
          <w:rStyle w:val="StyleUnderline"/>
        </w:rPr>
        <w:t xml:space="preserve"> </w:t>
      </w:r>
      <w:r w:rsidRPr="00B844AE">
        <w:rPr>
          <w:rStyle w:val="StyleUnderline"/>
          <w:highlight w:val="green"/>
        </w:rPr>
        <w:t xml:space="preserve">gives </w:t>
      </w:r>
      <w:r w:rsidRPr="00B809EA">
        <w:rPr>
          <w:rStyle w:val="StyleUnderline"/>
        </w:rPr>
        <w:t xml:space="preserve">rise to </w:t>
      </w:r>
      <w:r w:rsidRPr="00B844AE">
        <w:rPr>
          <w:rStyle w:val="StyleUnderline"/>
          <w:highlight w:val="green"/>
        </w:rPr>
        <w:t xml:space="preserve">a </w:t>
      </w:r>
      <w:r w:rsidRPr="00B844AE">
        <w:rPr>
          <w:rStyle w:val="Emphasis"/>
          <w:highlight w:val="green"/>
        </w:rPr>
        <w:t>“sorcerer’s apprentice”</w:t>
      </w:r>
      <w:r w:rsidRPr="00B844AE">
        <w:rPr>
          <w:sz w:val="16"/>
          <w:highlight w:val="green"/>
        </w:rPr>
        <w:t xml:space="preserve"> </w:t>
      </w:r>
      <w:r w:rsidRPr="00B844AE">
        <w:rPr>
          <w:rStyle w:val="StyleUnderline"/>
          <w:highlight w:val="green"/>
        </w:rPr>
        <w:t>problem</w:t>
      </w:r>
      <w:r w:rsidRPr="00B70BA9">
        <w:rPr>
          <w:sz w:val="16"/>
        </w:rPr>
        <w:t xml:space="preserve">, </w:t>
      </w:r>
      <w:r w:rsidRPr="00B809EA">
        <w:rPr>
          <w:rStyle w:val="StyleUnderline"/>
        </w:rPr>
        <w:t xml:space="preserve">placing leaders at risk of </w:t>
      </w:r>
      <w:r w:rsidRPr="00283EEC">
        <w:rPr>
          <w:rStyle w:val="Emphasis"/>
        </w:rPr>
        <w:t xml:space="preserve">making potentially </w:t>
      </w:r>
      <w:r w:rsidRPr="00B844AE">
        <w:rPr>
          <w:rStyle w:val="Emphasis"/>
          <w:highlight w:val="green"/>
        </w:rPr>
        <w:t xml:space="preserve">unwise judgment </w:t>
      </w:r>
      <w:r w:rsidRPr="00283EEC">
        <w:rPr>
          <w:rStyle w:val="Emphasis"/>
        </w:rPr>
        <w:t>calls</w:t>
      </w:r>
      <w:r w:rsidRPr="00283EEC">
        <w:rPr>
          <w:rStyle w:val="StyleUnderline"/>
        </w:rPr>
        <w:t xml:space="preserve"> without </w:t>
      </w:r>
      <w:r w:rsidRPr="00283EEC">
        <w:rPr>
          <w:rStyle w:val="Emphasis"/>
        </w:rPr>
        <w:t>a full grasp of their implications</w:t>
      </w:r>
      <w:r w:rsidRPr="00B70BA9">
        <w:rPr>
          <w:sz w:val="16"/>
        </w:rPr>
        <w:t xml:space="preserve">. The space and cyber domains are sufficiently new and dynamic that </w:t>
      </w:r>
      <w:r w:rsidRPr="00B809EA">
        <w:rPr>
          <w:rStyle w:val="StyleUnderline"/>
        </w:rPr>
        <w:t xml:space="preserve">such decisions are </w:t>
      </w:r>
      <w:r w:rsidRPr="00B844AE">
        <w:rPr>
          <w:rStyle w:val="Emphasis"/>
          <w:highlight w:val="green"/>
        </w:rPr>
        <w:t>highly likely</w:t>
      </w:r>
      <w:r w:rsidRPr="00B70BA9">
        <w:rPr>
          <w:sz w:val="16"/>
        </w:rPr>
        <w:t xml:space="preserve">. </w:t>
      </w:r>
      <w:r w:rsidRPr="00283EEC">
        <w:rPr>
          <w:rStyle w:val="StyleUnderline"/>
        </w:rPr>
        <w:t>Adding to this uncertainty is the ever-growing interdependence of infrastructures within and among advanced countries, making the impact of major attacks against a country’s space</w:t>
      </w:r>
      <w:r w:rsidRPr="00B70BA9">
        <w:rPr>
          <w:sz w:val="16"/>
        </w:rPr>
        <w:t xml:space="preserve"> and/or cyber </w:t>
      </w:r>
      <w:r w:rsidRPr="00283EEC">
        <w:rPr>
          <w:rStyle w:val="StyleUnderline"/>
        </w:rPr>
        <w:t>infrastructure</w:t>
      </w:r>
      <w:r w:rsidRPr="00B70BA9">
        <w:rPr>
          <w:sz w:val="16"/>
        </w:rPr>
        <w:t xml:space="preserve">s </w:t>
      </w:r>
      <w:r w:rsidRPr="00283EEC">
        <w:rPr>
          <w:rStyle w:val="Emphasis"/>
        </w:rPr>
        <w:t>inherently unknowable.</w:t>
      </w:r>
      <w:r w:rsidRPr="00B70BA9">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w:t>
      </w:r>
      <w:r w:rsidRPr="00B70BA9">
        <w:rPr>
          <w:sz w:val="16"/>
        </w:rPr>
        <w:lastRenderedPageBreak/>
        <w:t xml:space="preserve">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283EEC">
        <w:rPr>
          <w:rStyle w:val="StyleUnderline"/>
        </w:rPr>
        <w:t xml:space="preserve">a series of reciprocal </w:t>
      </w:r>
      <w:r w:rsidRPr="00B844AE">
        <w:rPr>
          <w:rStyle w:val="StyleUnderline"/>
          <w:highlight w:val="green"/>
        </w:rPr>
        <w:t xml:space="preserve">escalations </w:t>
      </w:r>
      <w:r w:rsidRPr="00B809EA">
        <w:rPr>
          <w:rStyle w:val="StyleUnderline"/>
        </w:rPr>
        <w:t xml:space="preserve">could </w:t>
      </w:r>
      <w:r w:rsidRPr="00283EEC">
        <w:rPr>
          <w:rStyle w:val="Emphasis"/>
        </w:rPr>
        <w:t xml:space="preserve">easily </w:t>
      </w:r>
      <w:r w:rsidRPr="00B844AE">
        <w:rPr>
          <w:rStyle w:val="Emphasis"/>
          <w:highlight w:val="green"/>
        </w:rPr>
        <w:t>become unstable</w:t>
      </w:r>
      <w:r w:rsidRPr="00B844AE">
        <w:rPr>
          <w:rStyle w:val="StyleUnderline"/>
          <w:highlight w:val="green"/>
        </w:rPr>
        <w:t xml:space="preserve">. </w:t>
      </w:r>
      <w:r w:rsidRPr="00B844AE">
        <w:rPr>
          <w:rStyle w:val="Emphasis"/>
          <w:highlight w:val="green"/>
        </w:rPr>
        <w:t xml:space="preserve">No </w:t>
      </w:r>
      <w:r w:rsidRPr="00283EEC">
        <w:rPr>
          <w:rStyle w:val="Emphasis"/>
        </w:rPr>
        <w:t xml:space="preserve">clear-cut escalation </w:t>
      </w:r>
      <w:r w:rsidRPr="00B844AE">
        <w:rPr>
          <w:rStyle w:val="Emphasis"/>
          <w:highlight w:val="green"/>
        </w:rPr>
        <w:t>barrier exists</w:t>
      </w:r>
      <w:r w:rsidRPr="00B844AE">
        <w:rPr>
          <w:rStyle w:val="StyleUnderline"/>
          <w:highlight w:val="green"/>
        </w:rPr>
        <w:t xml:space="preserve"> in</w:t>
      </w:r>
      <w:r w:rsidRPr="00283EEC">
        <w:rPr>
          <w:rStyle w:val="StyleUnderline"/>
        </w:rPr>
        <w:t xml:space="preserve"> the </w:t>
      </w:r>
      <w:r w:rsidRPr="00B844AE">
        <w:rPr>
          <w:rStyle w:val="StyleUnderline"/>
          <w:highlight w:val="green"/>
        </w:rPr>
        <w:t>space</w:t>
      </w:r>
      <w:r w:rsidRPr="00B70BA9">
        <w:rPr>
          <w:sz w:val="16"/>
        </w:rPr>
        <w:t xml:space="preserve"> and cyber </w:t>
      </w:r>
      <w:proofErr w:type="gramStart"/>
      <w:r w:rsidRPr="00283EEC">
        <w:rPr>
          <w:rStyle w:val="StyleUnderline"/>
        </w:rPr>
        <w:t>domains</w:t>
      </w:r>
      <w:r w:rsidRPr="00B70BA9">
        <w:rPr>
          <w:sz w:val="16"/>
        </w:rPr>
        <w:t xml:space="preserve">, </w:t>
      </w:r>
      <w:r w:rsidRPr="00B844AE">
        <w:rPr>
          <w:rStyle w:val="StyleUnderline"/>
          <w:highlight w:val="green"/>
        </w:rPr>
        <w:t>and</w:t>
      </w:r>
      <w:proofErr w:type="gramEnd"/>
      <w:r w:rsidRPr="00B844AE">
        <w:rPr>
          <w:rStyle w:val="StyleUnderline"/>
          <w:highlight w:val="green"/>
        </w:rPr>
        <w:t xml:space="preserve"> given </w:t>
      </w:r>
      <w:r w:rsidRPr="00283EEC">
        <w:rPr>
          <w:rStyle w:val="StyleUnderline"/>
        </w:rPr>
        <w:t xml:space="preserve">the short-term </w:t>
      </w:r>
      <w:r w:rsidRPr="00B809EA">
        <w:rPr>
          <w:rStyle w:val="StyleUnderline"/>
        </w:rPr>
        <w:t xml:space="preserve">tactical </w:t>
      </w:r>
      <w:r w:rsidRPr="00B844AE">
        <w:rPr>
          <w:rStyle w:val="StyleUnderline"/>
          <w:highlight w:val="green"/>
        </w:rPr>
        <w:t>benefits</w:t>
      </w:r>
      <w:r w:rsidRPr="00283EEC">
        <w:rPr>
          <w:rStyle w:val="StyleUnderline"/>
        </w:rPr>
        <w:t xml:space="preserve"> of escalating ahead of an adversary, </w:t>
      </w:r>
      <w:r w:rsidRPr="00B844AE">
        <w:rPr>
          <w:rStyle w:val="Emphasis"/>
          <w:highlight w:val="green"/>
        </w:rPr>
        <w:t xml:space="preserve">each </w:t>
      </w:r>
      <w:r w:rsidRPr="00283EEC">
        <w:rPr>
          <w:rStyle w:val="Emphasis"/>
        </w:rPr>
        <w:t xml:space="preserve">additional escalation could </w:t>
      </w:r>
      <w:r w:rsidRPr="00B844AE">
        <w:rPr>
          <w:rStyle w:val="Emphasis"/>
          <w:highlight w:val="green"/>
        </w:rPr>
        <w:t xml:space="preserve">create </w:t>
      </w:r>
      <w:r w:rsidRPr="00283EEC">
        <w:rPr>
          <w:rStyle w:val="Emphasis"/>
        </w:rPr>
        <w:t xml:space="preserve">incentives for </w:t>
      </w:r>
      <w:r w:rsidRPr="00B844AE">
        <w:rPr>
          <w:rStyle w:val="Emphasis"/>
          <w:highlight w:val="green"/>
        </w:rPr>
        <w:t>further escalation</w:t>
      </w:r>
      <w:r w:rsidRPr="00283EEC">
        <w:rPr>
          <w:rStyle w:val="StyleUnderline"/>
        </w:rPr>
        <w:t xml:space="preserve"> that an adversary would not always anticipate</w:t>
      </w:r>
      <w:r w:rsidRPr="00B70BA9">
        <w:rPr>
          <w:sz w:val="16"/>
        </w:rPr>
        <w:t xml:space="preserve">. </w:t>
      </w:r>
      <w:r w:rsidRPr="00B844AE">
        <w:rPr>
          <w:rStyle w:val="Emphasis"/>
          <w:highlight w:val="green"/>
        </w:rPr>
        <w:t xml:space="preserve">Escalation </w:t>
      </w:r>
      <w:r w:rsidRPr="00283EEC">
        <w:rPr>
          <w:rStyle w:val="Emphasis"/>
        </w:rPr>
        <w:t>in space</w:t>
      </w:r>
      <w:r w:rsidRPr="00B70BA9">
        <w:rPr>
          <w:sz w:val="16"/>
        </w:rPr>
        <w:t xml:space="preserve">, then, </w:t>
      </w:r>
      <w:r w:rsidRPr="00B844AE">
        <w:rPr>
          <w:rStyle w:val="Emphasis"/>
          <w:highlight w:val="green"/>
        </w:rPr>
        <w:t>is a slippery slope with few off-ramps.</w:t>
      </w:r>
    </w:p>
    <w:p w14:paraId="402EBD62" w14:textId="77777777" w:rsidR="004F779E" w:rsidRDefault="004F779E" w:rsidP="004F779E">
      <w:pPr>
        <w:pStyle w:val="Heading4"/>
      </w:pPr>
      <w:r>
        <w:t xml:space="preserve">No limited nuclear wars – </w:t>
      </w:r>
      <w:r w:rsidRPr="00784AC4">
        <w:rPr>
          <w:u w:val="single"/>
        </w:rPr>
        <w:t>extinction</w:t>
      </w:r>
      <w:r>
        <w:t xml:space="preserve">. </w:t>
      </w:r>
    </w:p>
    <w:p w14:paraId="5C2436EF" w14:textId="77777777" w:rsidR="004F779E" w:rsidRPr="00F35F0D" w:rsidRDefault="004F779E" w:rsidP="004F779E">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w:t>
      </w:r>
      <w:proofErr w:type="spellStart"/>
      <w:r w:rsidRPr="00F35F0D">
        <w:t>organisation</w:t>
      </w:r>
      <w:proofErr w:type="spellEnd"/>
      <w:r w:rsidRPr="00F35F0D">
        <w:t xml:space="preserve">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20" w:history="1">
        <w:r w:rsidRPr="0024235A">
          <w:rPr>
            <w:rStyle w:val="Hyperlink"/>
          </w:rPr>
          <w:t>https://metro.co.uk/2019/05/18/we-will-all-end-up-killing-each-other-and-one-nuclear-blast-could-do-it-9370115/</w:t>
        </w:r>
      </w:hyperlink>
      <w:r w:rsidRPr="00F35F0D">
        <w:t>]</w:t>
      </w:r>
      <w:r>
        <w:t xml:space="preserve"> Recut Justin</w:t>
      </w:r>
    </w:p>
    <w:p w14:paraId="745C62F6" w14:textId="77777777" w:rsidR="004F779E" w:rsidRPr="00177BE1" w:rsidRDefault="004F779E" w:rsidP="004F779E">
      <w:pPr>
        <w:rPr>
          <w:u w:val="single"/>
        </w:rPr>
      </w:pPr>
      <w:r w:rsidRPr="00177BE1">
        <w:rPr>
          <w:sz w:val="14"/>
        </w:rPr>
        <w:t xml:space="preserve">The </w:t>
      </w:r>
      <w:r w:rsidRPr="00B844AE">
        <w:rPr>
          <w:highlight w:val="green"/>
          <w:u w:val="single"/>
        </w:rPr>
        <w:t>nuclear</w:t>
      </w:r>
      <w:r w:rsidRPr="00177BE1">
        <w:rPr>
          <w:u w:val="single"/>
        </w:rPr>
        <w:t xml:space="preserve"> armed </w:t>
      </w:r>
      <w:r w:rsidRPr="00B844AE">
        <w:rPr>
          <w:highlight w:val="gree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B844AE">
        <w:rPr>
          <w:highlight w:val="green"/>
          <w:u w:val="single"/>
        </w:rPr>
        <w:t>15,000 nuclear weapons.</w:t>
      </w:r>
    </w:p>
    <w:p w14:paraId="174D660A" w14:textId="77777777" w:rsidR="004F779E" w:rsidRPr="00177BE1" w:rsidRDefault="004F779E" w:rsidP="004F779E">
      <w:pPr>
        <w:rPr>
          <w:sz w:val="14"/>
        </w:rPr>
      </w:pPr>
      <w:r w:rsidRPr="00177BE1">
        <w:rPr>
          <w:sz w:val="14"/>
        </w:rPr>
        <w:t>Most (93%) have been built by Russia and in the US, 3,100 of them are ready to fire within hours.</w:t>
      </w:r>
    </w:p>
    <w:p w14:paraId="0F504C0D" w14:textId="77777777" w:rsidR="004F779E" w:rsidRPr="00177BE1" w:rsidRDefault="004F779E" w:rsidP="004F779E">
      <w:pPr>
        <w:rPr>
          <w:sz w:val="14"/>
        </w:rPr>
      </w:pPr>
      <w:r w:rsidRPr="00B844AE">
        <w:rPr>
          <w:rStyle w:val="Emphasis"/>
          <w:highlight w:val="gree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w:t>
      </w:r>
      <w:proofErr w:type="gramStart"/>
      <w:r w:rsidRPr="00177BE1">
        <w:rPr>
          <w:sz w:val="14"/>
        </w:rPr>
        <w:t>Russia</w:t>
      </w:r>
      <w:proofErr w:type="gramEnd"/>
      <w:r w:rsidRPr="00177BE1">
        <w:rPr>
          <w:sz w:val="14"/>
        </w:rPr>
        <w:t xml:space="preserve"> and China but also in Japan, Australia and South America.</w:t>
      </w:r>
    </w:p>
    <w:p w14:paraId="16824DF7" w14:textId="77777777" w:rsidR="004F779E" w:rsidRPr="00177BE1" w:rsidRDefault="004F779E" w:rsidP="004F779E">
      <w:pPr>
        <w:rPr>
          <w:u w:val="single"/>
        </w:rPr>
      </w:pPr>
      <w:r w:rsidRPr="00B844AE">
        <w:rPr>
          <w:rStyle w:val="Emphasis"/>
          <w:highlight w:val="green"/>
        </w:rPr>
        <w:t>One</w:t>
      </w:r>
      <w:r w:rsidRPr="00177BE1">
        <w:rPr>
          <w:u w:val="single"/>
        </w:rPr>
        <w:t xml:space="preserve"> nuclear </w:t>
      </w:r>
      <w:r w:rsidRPr="00B844AE">
        <w:rPr>
          <w:highlight w:val="green"/>
          <w:u w:val="single"/>
        </w:rPr>
        <w:t>blast</w:t>
      </w:r>
      <w:r w:rsidRPr="00177BE1">
        <w:rPr>
          <w:sz w:val="14"/>
        </w:rPr>
        <w:t xml:space="preserve">, one mistake, one </w:t>
      </w:r>
      <w:proofErr w:type="spellStart"/>
      <w:r w:rsidRPr="00177BE1">
        <w:rPr>
          <w:sz w:val="14"/>
        </w:rPr>
        <w:t>cyber attack</w:t>
      </w:r>
      <w:proofErr w:type="spellEnd"/>
      <w:r w:rsidRPr="00177BE1">
        <w:rPr>
          <w:sz w:val="14"/>
        </w:rPr>
        <w:t xml:space="preserve"> </w:t>
      </w:r>
      <w:r w:rsidRPr="00177BE1">
        <w:rPr>
          <w:u w:val="single"/>
        </w:rPr>
        <w:t xml:space="preserve">could </w:t>
      </w:r>
      <w:r w:rsidRPr="00B844AE">
        <w:rPr>
          <w:highlight w:val="green"/>
          <w:u w:val="single"/>
        </w:rPr>
        <w:t>trigger it.</w:t>
      </w:r>
    </w:p>
    <w:p w14:paraId="1FF5BBE6" w14:textId="77777777" w:rsidR="004F779E" w:rsidRPr="00177BE1" w:rsidRDefault="004F779E" w:rsidP="004F779E">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31361EC1" w14:textId="77777777" w:rsidR="004F779E" w:rsidRPr="00177BE1" w:rsidRDefault="004F779E" w:rsidP="004F779E">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B844AE">
        <w:rPr>
          <w:highlight w:val="green"/>
          <w:u w:val="single"/>
        </w:rPr>
        <w:t>(</w:t>
      </w:r>
      <w:r w:rsidRPr="00B844AE">
        <w:rPr>
          <w:rStyle w:val="Emphasis"/>
          <w:highlight w:val="green"/>
        </w:rPr>
        <w:t>EMP</w:t>
      </w:r>
      <w:r w:rsidRPr="00B844AE">
        <w:rPr>
          <w:highlight w:val="gree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B844AE">
        <w:rPr>
          <w:highlight w:val="green"/>
          <w:u w:val="single"/>
        </w:rPr>
        <w:t>forms a</w:t>
      </w:r>
      <w:r w:rsidRPr="00177BE1">
        <w:rPr>
          <w:u w:val="single"/>
        </w:rPr>
        <w:t xml:space="preserve">n incandescent </w:t>
      </w:r>
      <w:r w:rsidRPr="00B844AE">
        <w:rPr>
          <w:rStyle w:val="Emphasis"/>
          <w:highlight w:val="green"/>
        </w:rPr>
        <w:t>fireball</w:t>
      </w:r>
      <w:r w:rsidRPr="00177BE1">
        <w:rPr>
          <w:u w:val="single"/>
        </w:rPr>
        <w:t xml:space="preserve"> 850 </w:t>
      </w:r>
      <w:proofErr w:type="spellStart"/>
      <w:r w:rsidRPr="00177BE1">
        <w:rPr>
          <w:u w:val="single"/>
        </w:rPr>
        <w:t>metres</w:t>
      </w:r>
      <w:proofErr w:type="spellEnd"/>
      <w:r w:rsidRPr="00177BE1">
        <w:rPr>
          <w:u w:val="single"/>
        </w:rPr>
        <w:t xml:space="preserve"> across.</w:t>
      </w:r>
    </w:p>
    <w:p w14:paraId="04468E6F" w14:textId="77777777" w:rsidR="004F779E" w:rsidRPr="00177BE1" w:rsidRDefault="004F779E" w:rsidP="004F779E">
      <w:pPr>
        <w:rPr>
          <w:sz w:val="14"/>
        </w:rPr>
      </w:pPr>
      <w:r w:rsidRPr="00177BE1">
        <w:rPr>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 xml:space="preserve">The fireball engulfs both city </w:t>
      </w:r>
      <w:proofErr w:type="spellStart"/>
      <w:r w:rsidRPr="00177BE1">
        <w:rPr>
          <w:sz w:val="14"/>
        </w:rPr>
        <w:t>centres</w:t>
      </w:r>
      <w:proofErr w:type="spellEnd"/>
      <w:r w:rsidRPr="00177BE1">
        <w:rPr>
          <w:sz w:val="14"/>
        </w:rPr>
        <w:t xml:space="preserve"> completely, melting glass and steel and forms an intensely radioactive 60m deep crater zone of molten earth and debris.</w:t>
      </w:r>
      <w:r>
        <w:rPr>
          <w:sz w:val="14"/>
        </w:rPr>
        <w:t xml:space="preserve"> </w:t>
      </w:r>
      <w:r w:rsidRPr="00177BE1">
        <w:rPr>
          <w:sz w:val="14"/>
        </w:rPr>
        <w:t xml:space="preserve">A devastating supersonic blast wave flattens everything within a radius of two to three km, the entire Manchester </w:t>
      </w:r>
      <w:proofErr w:type="spellStart"/>
      <w:r w:rsidRPr="00177BE1">
        <w:rPr>
          <w:sz w:val="14"/>
        </w:rPr>
        <w:t>centre</w:t>
      </w:r>
      <w:proofErr w:type="spellEnd"/>
      <w:r w:rsidRPr="00177BE1">
        <w:rPr>
          <w:sz w:val="14"/>
        </w:rPr>
        <w:t>, an area larger than the City of London, with lighter damage out to eight km.</w:t>
      </w:r>
      <w:r>
        <w:rPr>
          <w:sz w:val="14"/>
        </w:rPr>
        <w:t xml:space="preserve"> </w:t>
      </w:r>
      <w:r w:rsidRPr="00177BE1">
        <w:rPr>
          <w:sz w:val="14"/>
        </w:rPr>
        <w:t>Most people in these areas would be killed or very seriously injured.</w:t>
      </w:r>
    </w:p>
    <w:p w14:paraId="21D2F445" w14:textId="77777777" w:rsidR="004F779E" w:rsidRPr="00177BE1" w:rsidRDefault="004F779E" w:rsidP="004F779E">
      <w:pPr>
        <w:rPr>
          <w:sz w:val="14"/>
        </w:rPr>
      </w:pPr>
      <w:r w:rsidRPr="00177BE1">
        <w:rPr>
          <w:u w:val="single"/>
        </w:rPr>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B844AE">
        <w:rPr>
          <w:rStyle w:val="Emphasis"/>
          <w:highlight w:val="green"/>
        </w:rPr>
        <w:t>raining</w:t>
      </w:r>
      <w:r w:rsidRPr="00177BE1">
        <w:rPr>
          <w:u w:val="single"/>
        </w:rPr>
        <w:t xml:space="preserve"> highly radioactive particles (</w:t>
      </w:r>
      <w:r w:rsidRPr="00B844AE">
        <w:rPr>
          <w:rStyle w:val="Emphasis"/>
          <w:highlight w:val="green"/>
        </w:rPr>
        <w:t>fallout</w:t>
      </w:r>
      <w:r w:rsidRPr="00177BE1">
        <w:rPr>
          <w:u w:val="single"/>
        </w:rPr>
        <w:t>).</w:t>
      </w:r>
      <w:r w:rsidRPr="00177BE1">
        <w:rPr>
          <w:sz w:val="14"/>
        </w:rPr>
        <w:t xml:space="preserve"> It rises to 60,000 ft (18,000m) – twice the altitude of Everest – and is 15 miles, 24km across.</w:t>
      </w:r>
    </w:p>
    <w:p w14:paraId="34F1BA88" w14:textId="77777777" w:rsidR="004F779E" w:rsidRPr="00177BE1" w:rsidRDefault="004F779E" w:rsidP="004F779E">
      <w:pPr>
        <w:rPr>
          <w:sz w:val="14"/>
        </w:rPr>
      </w:pPr>
      <w:r w:rsidRPr="00177BE1">
        <w:rPr>
          <w:u w:val="single"/>
        </w:rPr>
        <w:t xml:space="preserve">This is </w:t>
      </w:r>
      <w:r w:rsidRPr="00177BE1">
        <w:rPr>
          <w:rStyle w:val="Emphasis"/>
        </w:rPr>
        <w:t>one</w:t>
      </w:r>
      <w:r w:rsidRPr="00177BE1">
        <w:rPr>
          <w:u w:val="single"/>
        </w:rPr>
        <w:t xml:space="preserve"> warhead</w:t>
      </w:r>
      <w:r w:rsidRPr="00177BE1">
        <w:rPr>
          <w:sz w:val="14"/>
        </w:rPr>
        <w:t xml:space="preserve">. There are 10 such warheads on each of Russia’s 46 missiles (460 in total) and 48 on each of eight US Trident submarines (384 in total). </w:t>
      </w:r>
      <w:proofErr w:type="gramStart"/>
      <w:r w:rsidRPr="00177BE1">
        <w:rPr>
          <w:sz w:val="14"/>
        </w:rPr>
        <w:t>In reality, in</w:t>
      </w:r>
      <w:proofErr w:type="gramEnd"/>
      <w:r w:rsidRPr="00177BE1">
        <w:rPr>
          <w:sz w:val="14"/>
        </w:rPr>
        <w:t xml:space="preserve"> a nuclear conflict all of these warheads and a further 956 ready-to-fire are likely to be launched.</w:t>
      </w:r>
    </w:p>
    <w:p w14:paraId="388DC77A" w14:textId="77777777" w:rsidR="004F779E" w:rsidRPr="00177BE1" w:rsidRDefault="004F779E" w:rsidP="004F779E">
      <w:pPr>
        <w:rPr>
          <w:sz w:val="14"/>
        </w:rPr>
      </w:pPr>
      <w:r w:rsidRPr="00177BE1">
        <w:rPr>
          <w:sz w:val="14"/>
        </w:rPr>
        <w:t xml:space="preserve">Whilst this scale of destruction is horrific and </w:t>
      </w:r>
      <w:r w:rsidRPr="00177BE1">
        <w:rPr>
          <w:rStyle w:val="Emphasis"/>
        </w:rPr>
        <w:t>hundreds</w:t>
      </w:r>
      <w:r w:rsidRPr="00177BE1">
        <w:rPr>
          <w:u w:val="single"/>
        </w:rPr>
        <w:t xml:space="preserve"> of </w:t>
      </w:r>
      <w:r w:rsidRPr="00B844AE">
        <w:rPr>
          <w:highlight w:val="green"/>
          <w:u w:val="single"/>
        </w:rPr>
        <w:t>millions</w:t>
      </w:r>
      <w:r w:rsidRPr="00177BE1">
        <w:rPr>
          <w:u w:val="single"/>
        </w:rPr>
        <w:t xml:space="preserve"> of people would be </w:t>
      </w:r>
      <w:r w:rsidRPr="00B844AE">
        <w:rPr>
          <w:highlight w:val="green"/>
          <w:u w:val="single"/>
        </w:rPr>
        <w:t xml:space="preserve">killed in a </w:t>
      </w:r>
      <w:r w:rsidRPr="00B844AE">
        <w:rPr>
          <w:rStyle w:val="Emphasis"/>
          <w:highlight w:val="green"/>
        </w:rPr>
        <w:t>few hours</w:t>
      </w:r>
      <w:r w:rsidRPr="00177BE1">
        <w:rPr>
          <w:u w:val="single"/>
        </w:rPr>
        <w:t xml:space="preserve"> from a combination of </w:t>
      </w:r>
      <w:r w:rsidRPr="00B844AE">
        <w:rPr>
          <w:rStyle w:val="Emphasis"/>
          <w:highlight w:val="green"/>
        </w:rPr>
        <w:t>blast</w:t>
      </w:r>
      <w:r w:rsidRPr="00B844AE">
        <w:rPr>
          <w:highlight w:val="green"/>
          <w:u w:val="single"/>
        </w:rPr>
        <w:t xml:space="preserve">, </w:t>
      </w:r>
      <w:r w:rsidRPr="00B844AE">
        <w:rPr>
          <w:rStyle w:val="Emphasis"/>
          <w:highlight w:val="green"/>
        </w:rPr>
        <w:t>radiation</w:t>
      </w:r>
      <w:r w:rsidRPr="00B844AE">
        <w:rPr>
          <w:highlight w:val="gree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322A6585" w14:textId="77777777" w:rsidR="004F779E" w:rsidRPr="00177BE1" w:rsidRDefault="004F779E" w:rsidP="004F779E">
      <w:pPr>
        <w:rPr>
          <w:u w:val="single"/>
        </w:rPr>
      </w:pPr>
      <w:r w:rsidRPr="00177BE1">
        <w:rPr>
          <w:sz w:val="14"/>
        </w:rPr>
        <w:t xml:space="preserve">Scientists predict that </w:t>
      </w:r>
      <w:r w:rsidRPr="00177BE1">
        <w:rPr>
          <w:u w:val="single"/>
        </w:rPr>
        <w:t xml:space="preserve">huge city-wide </w:t>
      </w:r>
      <w:r w:rsidRPr="00B844AE">
        <w:rPr>
          <w:rStyle w:val="Emphasis"/>
          <w:highlight w:val="green"/>
        </w:rPr>
        <w:t>firestorms</w:t>
      </w:r>
      <w:r w:rsidRPr="00177BE1">
        <w:rPr>
          <w:u w:val="single"/>
        </w:rPr>
        <w:t xml:space="preserve"> combined </w:t>
      </w:r>
      <w:r w:rsidRPr="00B844AE">
        <w:rPr>
          <w:highlight w:val="green"/>
          <w:u w:val="single"/>
        </w:rPr>
        <w:t>with</w:t>
      </w:r>
      <w:r w:rsidRPr="00177BE1">
        <w:rPr>
          <w:u w:val="single"/>
        </w:rPr>
        <w:t xml:space="preserve"> very the </w:t>
      </w:r>
      <w:r w:rsidRPr="00177BE1">
        <w:rPr>
          <w:rStyle w:val="Emphasis"/>
        </w:rPr>
        <w:t xml:space="preserve">high-altitude </w:t>
      </w:r>
      <w:r w:rsidRPr="00B844AE">
        <w:rPr>
          <w:rStyle w:val="Emphasis"/>
          <w:highlight w:val="green"/>
        </w:rPr>
        <w:t>debris clouds</w:t>
      </w:r>
      <w:r w:rsidRPr="00177BE1">
        <w:rPr>
          <w:u w:val="single"/>
        </w:rPr>
        <w:t xml:space="preserve"> would </w:t>
      </w:r>
      <w:r w:rsidRPr="00177BE1">
        <w:rPr>
          <w:rStyle w:val="Emphasis"/>
        </w:rPr>
        <w:t>severely</w:t>
      </w:r>
      <w:r w:rsidRPr="00177BE1">
        <w:rPr>
          <w:u w:val="single"/>
        </w:rPr>
        <w:t xml:space="preserve"> </w:t>
      </w:r>
      <w:r w:rsidRPr="00B844AE">
        <w:rPr>
          <w:highlight w:val="green"/>
          <w:u w:val="single"/>
        </w:rPr>
        <w:t>reduce sunlight</w:t>
      </w:r>
      <w:r w:rsidRPr="00177BE1">
        <w:rPr>
          <w:u w:val="single"/>
        </w:rPr>
        <w:t xml:space="preserve"> levels </w:t>
      </w:r>
      <w:r w:rsidRPr="00B844AE">
        <w:rPr>
          <w:highlight w:val="green"/>
          <w:u w:val="single"/>
        </w:rPr>
        <w:t xml:space="preserve">and </w:t>
      </w:r>
      <w:r w:rsidRPr="00B844AE">
        <w:rPr>
          <w:rStyle w:val="Emphasis"/>
          <w:highlight w:val="green"/>
        </w:rPr>
        <w:t>disrupt</w:t>
      </w:r>
      <w:r w:rsidRPr="00B844AE">
        <w:rPr>
          <w:highlight w:val="green"/>
          <w:u w:val="single"/>
        </w:rPr>
        <w:t xml:space="preserve"> </w:t>
      </w:r>
      <w:r w:rsidRPr="00177BE1">
        <w:rPr>
          <w:u w:val="single"/>
        </w:rPr>
        <w:t xml:space="preserve">the world’s </w:t>
      </w:r>
      <w:r w:rsidRPr="00B844AE">
        <w:rPr>
          <w:highlight w:val="green"/>
          <w:u w:val="single"/>
        </w:rPr>
        <w:t>climate</w:t>
      </w:r>
      <w:r w:rsidRPr="00177BE1">
        <w:rPr>
          <w:u w:val="single"/>
        </w:rPr>
        <w:t xml:space="preserve"> for a </w:t>
      </w:r>
      <w:r w:rsidRPr="00177BE1">
        <w:rPr>
          <w:rStyle w:val="Emphasis"/>
        </w:rPr>
        <w:t>decade</w:t>
      </w:r>
      <w:r w:rsidRPr="00177BE1">
        <w:rPr>
          <w:u w:val="single"/>
        </w:rPr>
        <w:t xml:space="preserve"> </w:t>
      </w:r>
      <w:r w:rsidRPr="00B844AE">
        <w:rPr>
          <w:highlight w:val="green"/>
          <w:u w:val="single"/>
        </w:rPr>
        <w:t xml:space="preserve">causing </w:t>
      </w:r>
      <w:r w:rsidRPr="00B844AE">
        <w:rPr>
          <w:rStyle w:val="Emphasis"/>
          <w:highlight w:val="green"/>
        </w:rPr>
        <w:lastRenderedPageBreak/>
        <w:t>drought</w:t>
      </w:r>
      <w:r w:rsidRPr="00177BE1">
        <w:rPr>
          <w:sz w:val="14"/>
        </w:rPr>
        <w:t xml:space="preserve">, a </w:t>
      </w:r>
      <w:r w:rsidRPr="00177BE1">
        <w:rPr>
          <w:u w:val="single"/>
        </w:rPr>
        <w:t xml:space="preserve">prolonged </w:t>
      </w:r>
      <w:r w:rsidRPr="00B844AE">
        <w:rPr>
          <w:rStyle w:val="Emphasis"/>
          <w:highlight w:val="green"/>
        </w:rPr>
        <w:t>winter</w:t>
      </w:r>
      <w:r w:rsidRPr="00177BE1">
        <w:rPr>
          <w:u w:val="single"/>
        </w:rPr>
        <w:t xml:space="preserve">, global </w:t>
      </w:r>
      <w:proofErr w:type="gramStart"/>
      <w:r w:rsidRPr="00B844AE">
        <w:rPr>
          <w:rStyle w:val="Emphasis"/>
          <w:highlight w:val="green"/>
        </w:rPr>
        <w:t>famine</w:t>
      </w:r>
      <w:proofErr w:type="gramEnd"/>
      <w:r w:rsidRPr="00B844AE">
        <w:rPr>
          <w:highlight w:val="green"/>
          <w:u w:val="single"/>
        </w:rPr>
        <w:t xml:space="preserve"> and </w:t>
      </w:r>
      <w:r w:rsidRPr="00B844AE">
        <w:rPr>
          <w:rStyle w:val="Emphasis"/>
          <w:highlight w:val="green"/>
        </w:rPr>
        <w:t>catastrophic</w:t>
      </w:r>
      <w:r w:rsidRPr="00B844AE">
        <w:rPr>
          <w:highlight w:val="green"/>
          <w:u w:val="single"/>
        </w:rPr>
        <w:t xml:space="preserve"> impacts</w:t>
      </w:r>
      <w:r w:rsidRPr="00177BE1">
        <w:rPr>
          <w:u w:val="single"/>
        </w:rPr>
        <w:t xml:space="preserve"> for all life on earth and </w:t>
      </w:r>
      <w:r w:rsidRPr="00B844AE">
        <w:rPr>
          <w:highlight w:val="green"/>
          <w:u w:val="single"/>
        </w:rPr>
        <w:t xml:space="preserve">in the </w:t>
      </w:r>
      <w:r w:rsidRPr="00B844AE">
        <w:rPr>
          <w:rStyle w:val="Emphasis"/>
          <w:highlight w:val="green"/>
        </w:rPr>
        <w:t>seas</w:t>
      </w:r>
      <w:r w:rsidRPr="00B844AE">
        <w:rPr>
          <w:highlight w:val="green"/>
          <w:u w:val="single"/>
        </w:rPr>
        <w:t xml:space="preserve"> due to </w:t>
      </w:r>
      <w:r w:rsidRPr="00B844AE">
        <w:rPr>
          <w:rStyle w:val="Emphasis"/>
          <w:highlight w:val="green"/>
        </w:rPr>
        <w:t>intense</w:t>
      </w:r>
      <w:r w:rsidRPr="00177BE1">
        <w:rPr>
          <w:u w:val="single"/>
        </w:rPr>
        <w:t xml:space="preserve"> levels of </w:t>
      </w:r>
      <w:r w:rsidRPr="00B844AE">
        <w:rPr>
          <w:highlight w:val="green"/>
          <w:u w:val="single"/>
        </w:rPr>
        <w:t>UV with</w:t>
      </w:r>
      <w:r w:rsidRPr="00177BE1">
        <w:rPr>
          <w:u w:val="single"/>
        </w:rPr>
        <w:t xml:space="preserve"> the </w:t>
      </w:r>
      <w:r w:rsidRPr="00B844AE">
        <w:rPr>
          <w:rStyle w:val="Emphasis"/>
          <w:highlight w:val="green"/>
        </w:rPr>
        <w:t>destruction</w:t>
      </w:r>
      <w:r w:rsidRPr="00B844AE">
        <w:rPr>
          <w:highlight w:val="green"/>
          <w:u w:val="single"/>
        </w:rPr>
        <w:t xml:space="preserve"> of</w:t>
      </w:r>
      <w:r w:rsidRPr="00177BE1">
        <w:rPr>
          <w:u w:val="single"/>
        </w:rPr>
        <w:t xml:space="preserve"> the </w:t>
      </w:r>
      <w:r w:rsidRPr="00B844AE">
        <w:rPr>
          <w:rStyle w:val="Emphasis"/>
          <w:highlight w:val="green"/>
        </w:rPr>
        <w:t>ozone</w:t>
      </w:r>
      <w:r w:rsidRPr="00177BE1">
        <w:rPr>
          <w:u w:val="single"/>
        </w:rPr>
        <w:t xml:space="preserve"> layer.</w:t>
      </w:r>
    </w:p>
    <w:p w14:paraId="1F855CC3" w14:textId="77777777" w:rsidR="004F779E" w:rsidRPr="00177BE1" w:rsidRDefault="004F779E" w:rsidP="004F779E">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5A445637" w14:textId="77777777" w:rsidR="004F779E" w:rsidRPr="00177BE1" w:rsidRDefault="004F779E" w:rsidP="004F779E">
      <w:pPr>
        <w:rPr>
          <w:u w:val="single"/>
        </w:rPr>
      </w:pPr>
      <w:r w:rsidRPr="00177BE1">
        <w:rPr>
          <w:sz w:val="14"/>
        </w:rPr>
        <w:t xml:space="preserve">Even if your own country is not hit, </w:t>
      </w:r>
      <w:r w:rsidRPr="00B844AE">
        <w:rPr>
          <w:rStyle w:val="Emphasis"/>
          <w:highlight w:val="green"/>
        </w:rPr>
        <w:t>radiation</w:t>
      </w:r>
      <w:r w:rsidRPr="00B844AE">
        <w:rPr>
          <w:highlight w:val="green"/>
          <w:u w:val="single"/>
        </w:rPr>
        <w:t xml:space="preserve"> and</w:t>
      </w:r>
      <w:r w:rsidRPr="00177BE1">
        <w:rPr>
          <w:u w:val="single"/>
        </w:rPr>
        <w:t xml:space="preserve"> climate </w:t>
      </w:r>
      <w:r w:rsidRPr="00B844AE">
        <w:rPr>
          <w:rStyle w:val="Emphasis"/>
          <w:highlight w:val="green"/>
        </w:rPr>
        <w:t>damage</w:t>
      </w:r>
      <w:r w:rsidRPr="00177BE1">
        <w:rPr>
          <w:u w:val="single"/>
        </w:rPr>
        <w:t xml:space="preserve"> will </w:t>
      </w:r>
      <w:r w:rsidRPr="00B844AE">
        <w:rPr>
          <w:highlight w:val="green"/>
          <w:u w:val="single"/>
        </w:rPr>
        <w:t xml:space="preserve">spread </w:t>
      </w:r>
      <w:r w:rsidRPr="00B844AE">
        <w:rPr>
          <w:rStyle w:val="Emphasis"/>
          <w:highlight w:val="green"/>
        </w:rPr>
        <w:t>across</w:t>
      </w:r>
      <w:r w:rsidRPr="00B844AE">
        <w:rPr>
          <w:highlight w:val="green"/>
          <w:u w:val="single"/>
        </w:rPr>
        <w:t xml:space="preserve"> the </w:t>
      </w:r>
      <w:r w:rsidRPr="00B844AE">
        <w:rPr>
          <w:rStyle w:val="Emphasis"/>
          <w:highlight w:val="green"/>
        </w:rPr>
        <w:t>globe</w:t>
      </w:r>
      <w:r w:rsidRPr="00177BE1">
        <w:rPr>
          <w:u w:val="single"/>
        </w:rPr>
        <w:t xml:space="preserve">. </w:t>
      </w:r>
      <w:r w:rsidRPr="00177BE1">
        <w:rPr>
          <w:rStyle w:val="Emphasis"/>
        </w:rPr>
        <w:t xml:space="preserve">No one </w:t>
      </w:r>
      <w:r w:rsidRPr="00177BE1">
        <w:rPr>
          <w:u w:val="single"/>
        </w:rPr>
        <w:t>escapes the consequences.</w:t>
      </w:r>
    </w:p>
    <w:p w14:paraId="0AAC70B9" w14:textId="77777777" w:rsidR="004F779E" w:rsidRPr="00177BE1" w:rsidRDefault="004F779E" w:rsidP="004F779E">
      <w:pPr>
        <w:rPr>
          <w:rStyle w:val="Emphasis"/>
          <w:sz w:val="8"/>
          <w:szCs w:val="8"/>
        </w:rPr>
      </w:pPr>
      <w:r w:rsidRPr="00177BE1">
        <w:rPr>
          <w:sz w:val="8"/>
          <w:szCs w:val="8"/>
        </w:rPr>
        <w:t xml:space="preserve">But the nuclear nations argue that they build and keep nuclear weapons to make sure that they are never used. After all no one would be stupid enough to actually launch a nuclear weapon facing such terrible </w:t>
      </w:r>
      <w:proofErr w:type="gramStart"/>
      <w:r w:rsidRPr="00177BE1">
        <w:rPr>
          <w:sz w:val="8"/>
          <w:szCs w:val="8"/>
        </w:rPr>
        <w:t>retaliation?</w:t>
      </w:r>
      <w:proofErr w:type="gramEnd"/>
      <w:r w:rsidRPr="00177BE1">
        <w:rPr>
          <w:sz w:val="8"/>
          <w:szCs w:val="8"/>
        </w:rPr>
        <w:t xml:space="preserve">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w:t>
      </w:r>
      <w:proofErr w:type="spellStart"/>
      <w:r w:rsidRPr="00177BE1">
        <w:rPr>
          <w:sz w:val="8"/>
          <w:szCs w:val="8"/>
        </w:rPr>
        <w:t>organisation</w:t>
      </w:r>
      <w:proofErr w:type="spellEnd"/>
      <w:r w:rsidRPr="00177BE1">
        <w:rPr>
          <w:sz w:val="8"/>
          <w:szCs w:val="8"/>
        </w:rPr>
        <w:t xml:space="preserve">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w:t>
      </w:r>
      <w:proofErr w:type="spellStart"/>
      <w:r w:rsidRPr="00177BE1">
        <w:rPr>
          <w:sz w:val="8"/>
          <w:szCs w:val="8"/>
        </w:rPr>
        <w:t>authorise</w:t>
      </w:r>
      <w:proofErr w:type="spellEnd"/>
      <w:r w:rsidRPr="00177BE1">
        <w:rPr>
          <w:sz w:val="8"/>
          <w:szCs w:val="8"/>
        </w:rPr>
        <w:t xml:space="preserv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146D1C89" w14:textId="77777777" w:rsidR="004F779E" w:rsidRPr="00177BE1" w:rsidRDefault="004F779E" w:rsidP="004F779E">
      <w:pPr>
        <w:rPr>
          <w:u w:val="single"/>
        </w:rPr>
      </w:pPr>
      <w:r w:rsidRPr="00177BE1">
        <w:rPr>
          <w:u w:val="single"/>
        </w:rPr>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B844AE">
        <w:rPr>
          <w:rStyle w:val="Emphasis"/>
          <w:highlight w:val="green"/>
        </w:rPr>
        <w:t>ready</w:t>
      </w:r>
      <w:r w:rsidRPr="00B844AE">
        <w:rPr>
          <w:highlight w:val="green"/>
          <w:u w:val="single"/>
        </w:rPr>
        <w:t xml:space="preserve"> to </w:t>
      </w:r>
      <w:r w:rsidRPr="00B844AE">
        <w:rPr>
          <w:rStyle w:val="Emphasis"/>
          <w:highlight w:val="green"/>
        </w:rPr>
        <w:t>fire</w:t>
      </w:r>
      <w:r w:rsidRPr="00B844AE">
        <w:rPr>
          <w:highlight w:val="green"/>
          <w:u w:val="single"/>
        </w:rPr>
        <w:t xml:space="preserve"> in</w:t>
      </w:r>
      <w:r w:rsidRPr="00177BE1">
        <w:rPr>
          <w:u w:val="single"/>
        </w:rPr>
        <w:t xml:space="preserve"> a </w:t>
      </w:r>
      <w:r w:rsidRPr="00177BE1">
        <w:rPr>
          <w:rStyle w:val="Emphasis"/>
        </w:rPr>
        <w:t>few</w:t>
      </w:r>
      <w:r w:rsidRPr="00177BE1">
        <w:rPr>
          <w:u w:val="single"/>
        </w:rPr>
        <w:t xml:space="preserve"> </w:t>
      </w:r>
      <w:r w:rsidRPr="00B844AE">
        <w:rPr>
          <w:highlight w:val="green"/>
          <w:u w:val="single"/>
        </w:rPr>
        <w:t>minutes</w:t>
      </w:r>
      <w:r w:rsidRPr="00177BE1">
        <w:rPr>
          <w:u w:val="single"/>
        </w:rPr>
        <w:t>, in a ‘launch on warning’ status, should a warning of nuclear attack come in.</w:t>
      </w:r>
    </w:p>
    <w:p w14:paraId="38EC7781" w14:textId="77777777" w:rsidR="004F779E" w:rsidRPr="00177BE1" w:rsidRDefault="004F779E" w:rsidP="004F779E">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62B1717E" w14:textId="77777777" w:rsidR="004F779E" w:rsidRPr="00177BE1" w:rsidRDefault="004F779E" w:rsidP="004F779E">
      <w:pPr>
        <w:rPr>
          <w:u w:val="single"/>
        </w:rPr>
      </w:pPr>
      <w:r w:rsidRPr="00177BE1">
        <w:rPr>
          <w:u w:val="single"/>
        </w:rPr>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4C5BE29D" w14:textId="77777777" w:rsidR="004F779E" w:rsidRDefault="004F779E" w:rsidP="004F779E"/>
    <w:p w14:paraId="010DE3E3" w14:textId="195CACCD" w:rsidR="00E42E4C" w:rsidRDefault="00C54F27" w:rsidP="00C54F27">
      <w:pPr>
        <w:pStyle w:val="Heading2"/>
      </w:pPr>
      <w:r>
        <w:lastRenderedPageBreak/>
        <w:t>FW</w:t>
      </w:r>
    </w:p>
    <w:p w14:paraId="190A7F3E" w14:textId="77777777" w:rsidR="00C54F27" w:rsidRPr="009F214B" w:rsidRDefault="00C54F27" w:rsidP="00C54F27">
      <w:pPr>
        <w:pStyle w:val="Heading4"/>
        <w:rPr>
          <w:rFonts w:cs="Calibri"/>
        </w:rPr>
      </w:pPr>
      <w:r w:rsidRPr="009F214B">
        <w:rPr>
          <w:rFonts w:cs="Calibri"/>
        </w:rPr>
        <w:t>The standard is maximizing expected wellbeing.</w:t>
      </w:r>
    </w:p>
    <w:p w14:paraId="42C01A85" w14:textId="77777777" w:rsidR="00C54F27" w:rsidRPr="009F214B" w:rsidRDefault="00C54F27" w:rsidP="00C54F27">
      <w:pPr>
        <w:pStyle w:val="Heading4"/>
        <w:rPr>
          <w:rFonts w:cs="Calibri"/>
        </w:rPr>
      </w:pPr>
      <w:r w:rsidRPr="009F214B">
        <w:rPr>
          <w:rFonts w:cs="Calibri"/>
        </w:rPr>
        <w:t xml:space="preserve">1] Actor spec—governments must use util because they </w:t>
      </w:r>
      <w:r w:rsidRPr="009F214B">
        <w:rPr>
          <w:rFonts w:cs="Calibri"/>
          <w:u w:val="single"/>
        </w:rPr>
        <w:t>don’t have intentions</w:t>
      </w:r>
      <w:r w:rsidRPr="009F214B">
        <w:rPr>
          <w:rFonts w:cs="Calibri"/>
        </w:rPr>
        <w:t xml:space="preserve"> and are </w:t>
      </w:r>
      <w:r w:rsidRPr="009F214B">
        <w:rPr>
          <w:rFonts w:cs="Calibri"/>
          <w:u w:val="single"/>
        </w:rPr>
        <w:t>constantly</w:t>
      </w:r>
      <w:r w:rsidRPr="009F214B">
        <w:rPr>
          <w:rFonts w:cs="Calibri"/>
        </w:rPr>
        <w:t xml:space="preserve"> dealing with tradeoffs—outweighs since different agents have different obligations—takes out calc indicts since they are empirically denied.</w:t>
      </w:r>
    </w:p>
    <w:p w14:paraId="5EC629DB" w14:textId="77777777" w:rsidR="00C54F27" w:rsidRPr="009F214B" w:rsidRDefault="00C54F27" w:rsidP="00C54F27">
      <w:pPr>
        <w:pStyle w:val="Heading4"/>
        <w:rPr>
          <w:rFonts w:cs="Calibri"/>
        </w:rPr>
      </w:pPr>
      <w:r w:rsidRPr="009F214B">
        <w:rPr>
          <w:rFonts w:cs="Calibri"/>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7B6D4FF8" w14:textId="77777777" w:rsidR="00C54F27" w:rsidRPr="009F214B" w:rsidRDefault="00C54F27" w:rsidP="00C54F27">
      <w:pPr>
        <w:pStyle w:val="Heading4"/>
        <w:rPr>
          <w:rFonts w:cs="Calibri"/>
        </w:rPr>
      </w:pPr>
      <w:r w:rsidRPr="009F214B">
        <w:rPr>
          <w:rFonts w:cs="Calibri"/>
        </w:rPr>
        <w:t>Extinction outweighs</w:t>
      </w:r>
    </w:p>
    <w:p w14:paraId="2BA1E64A" w14:textId="77777777" w:rsidR="00C54F27" w:rsidRPr="009F214B" w:rsidRDefault="00C54F27" w:rsidP="00C54F27">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7D0C6ED5" w14:textId="77777777" w:rsidR="00C54F27" w:rsidRPr="009F214B" w:rsidRDefault="00C54F27" w:rsidP="00C54F27">
      <w:pPr>
        <w:rPr>
          <w:sz w:val="14"/>
          <w:szCs w:val="26"/>
        </w:rPr>
      </w:pPr>
      <w:proofErr w:type="gramStart"/>
      <w:r w:rsidRPr="009F214B">
        <w:rPr>
          <w:rStyle w:val="StyleUnderline"/>
          <w:szCs w:val="26"/>
        </w:rPr>
        <w:t>The human race</w:t>
      </w:r>
      <w:proofErr w:type="gramEnd"/>
      <w:r w:rsidRPr="009F214B">
        <w:rPr>
          <w:rStyle w:val="StyleUnderline"/>
          <w:szCs w:val="26"/>
        </w:rPr>
        <w:t xml:space="preserve"> might go extinct </w:t>
      </w:r>
      <w:r w:rsidRPr="009F214B">
        <w:rPr>
          <w:sz w:val="14"/>
          <w:szCs w:val="26"/>
        </w:rPr>
        <w:t xml:space="preserve">from a number of causes: asteroids, </w:t>
      </w:r>
      <w:proofErr w:type="spellStart"/>
      <w:r w:rsidRPr="009F214B">
        <w:rPr>
          <w:sz w:val="14"/>
          <w:szCs w:val="26"/>
        </w:rPr>
        <w:t>supervolcanoes</w:t>
      </w:r>
      <w:proofErr w:type="spellEnd"/>
      <w:r w:rsidRPr="009F214B">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9F214B">
        <w:rPr>
          <w:sz w:val="14"/>
          <w:szCs w:val="26"/>
        </w:rPr>
        <w:t>the human race</w:t>
      </w:r>
      <w:proofErr w:type="gramEnd"/>
      <w:r w:rsidRPr="009F214B">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9F214B">
        <w:rPr>
          <w:sz w:val="14"/>
          <w:szCs w:val="26"/>
        </w:rPr>
        <w:t>thing.For</w:t>
      </w:r>
      <w:proofErr w:type="spellEnd"/>
      <w:r w:rsidRPr="009F214B">
        <w:rPr>
          <w:sz w:val="14"/>
          <w:szCs w:val="26"/>
        </w:rPr>
        <w:t xml:space="preserve"> example, one might regard the prevention of </w:t>
      </w:r>
      <w:proofErr w:type="spellStart"/>
      <w:r w:rsidRPr="009F214B">
        <w:rPr>
          <w:sz w:val="14"/>
          <w:szCs w:val="26"/>
        </w:rPr>
        <w:t>bads</w:t>
      </w:r>
      <w:proofErr w:type="spellEnd"/>
      <w:r w:rsidRPr="009F214B">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9F214B">
        <w:rPr>
          <w:sz w:val="14"/>
          <w:szCs w:val="26"/>
        </w:rPr>
        <w:t>bads</w:t>
      </w:r>
      <w:proofErr w:type="spellEnd"/>
      <w:r w:rsidRPr="009F214B">
        <w:rPr>
          <w:sz w:val="14"/>
          <w:szCs w:val="26"/>
        </w:rPr>
        <w:t xml:space="preserve">, such as war and genocide, as being much more important than the promotion of objective goods, such as scientific and artistic progress. If </w:t>
      </w:r>
      <w:proofErr w:type="gramStart"/>
      <w:r w:rsidRPr="009F214B">
        <w:rPr>
          <w:sz w:val="14"/>
          <w:szCs w:val="26"/>
        </w:rPr>
        <w:t>the human race</w:t>
      </w:r>
      <w:proofErr w:type="gramEnd"/>
      <w:r w:rsidRPr="009F214B">
        <w:rPr>
          <w:sz w:val="14"/>
          <w:szCs w:val="26"/>
        </w:rPr>
        <w:t xml:space="preserve"> continues its future will inevitably involve suffering as well as happiness, and objective </w:t>
      </w:r>
      <w:proofErr w:type="spellStart"/>
      <w:r w:rsidRPr="009F214B">
        <w:rPr>
          <w:sz w:val="14"/>
          <w:szCs w:val="26"/>
        </w:rPr>
        <w:t>bads</w:t>
      </w:r>
      <w:proofErr w:type="spellEnd"/>
      <w:r w:rsidRPr="009F214B">
        <w:rPr>
          <w:sz w:val="14"/>
          <w:szCs w:val="26"/>
        </w:rPr>
        <w:t xml:space="preserve"> as well as objective goods. So, if one weights the </w:t>
      </w:r>
      <w:proofErr w:type="spellStart"/>
      <w:r w:rsidRPr="009F214B">
        <w:rPr>
          <w:sz w:val="14"/>
          <w:szCs w:val="26"/>
        </w:rPr>
        <w:t>bads</w:t>
      </w:r>
      <w:proofErr w:type="spellEnd"/>
      <w:r w:rsidRPr="009F214B">
        <w:rPr>
          <w:sz w:val="14"/>
          <w:szCs w:val="26"/>
        </w:rPr>
        <w:t xml:space="preserve">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w:t>
      </w:r>
      <w:proofErr w:type="gramStart"/>
      <w:r w:rsidRPr="009F214B">
        <w:rPr>
          <w:sz w:val="14"/>
          <w:szCs w:val="26"/>
        </w:rPr>
        <w:t>the human race</w:t>
      </w:r>
      <w:proofErr w:type="gramEnd"/>
      <w:r w:rsidRPr="009F214B">
        <w:rPr>
          <w:sz w:val="14"/>
          <w:szCs w:val="26"/>
        </w:rPr>
        <w:t xml:space="preserv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w:t>
      </w:r>
      <w:proofErr w:type="gramStart"/>
      <w:r w:rsidRPr="009F214B">
        <w:rPr>
          <w:sz w:val="14"/>
          <w:szCs w:val="26"/>
        </w:rPr>
        <w:t>as long as</w:t>
      </w:r>
      <w:proofErr w:type="gramEnd"/>
      <w:r w:rsidRPr="009F214B">
        <w:rPr>
          <w:sz w:val="14"/>
          <w:szCs w:val="26"/>
        </w:rPr>
        <w:t xml:space="preserve">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proofErr w:type="spellStart"/>
      <w:proofErr w:type="gramStart"/>
      <w:r w:rsidRPr="009F214B">
        <w:rPr>
          <w:sz w:val="14"/>
          <w:szCs w:val="26"/>
        </w:rPr>
        <w:t>The</w:t>
      </w:r>
      <w:proofErr w:type="spellEnd"/>
      <w:proofErr w:type="gramEnd"/>
      <w:r w:rsidRPr="009F214B">
        <w:rPr>
          <w:sz w:val="14"/>
          <w:szCs w:val="26"/>
        </w:rPr>
        <w:t xml:space="preserv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proofErr w:type="gramStart"/>
      <w:r w:rsidRPr="009F214B">
        <w:rPr>
          <w:rStyle w:val="StyleUnderline"/>
          <w:szCs w:val="26"/>
        </w:rPr>
        <w:t>So</w:t>
      </w:r>
      <w:proofErr w:type="gramEnd"/>
      <w:r w:rsidRPr="009F214B">
        <w:rPr>
          <w:rStyle w:val="StyleUnderline"/>
          <w:szCs w:val="26"/>
        </w:rPr>
        <w:t xml:space="preserve">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9F214B">
        <w:rPr>
          <w:sz w:val="14"/>
          <w:szCs w:val="26"/>
        </w:rPr>
        <w:t>at a later date</w:t>
      </w:r>
      <w:proofErr w:type="gramEnd"/>
      <w:r w:rsidRPr="009F214B">
        <w:rPr>
          <w:sz w:val="14"/>
          <w:szCs w:val="26"/>
        </w:rPr>
        <w:t xml:space="preserv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w:t>
      </w:r>
      <w:proofErr w:type="gramStart"/>
      <w:r w:rsidRPr="009F214B">
        <w:rPr>
          <w:sz w:val="14"/>
          <w:szCs w:val="26"/>
        </w:rPr>
        <w:t>So</w:t>
      </w:r>
      <w:proofErr w:type="gramEnd"/>
      <w:r w:rsidRPr="009F214B">
        <w:rPr>
          <w:sz w:val="14"/>
          <w:szCs w:val="26"/>
        </w:rPr>
        <w:t xml:space="preserve">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w:t>
      </w:r>
      <w:proofErr w:type="gramStart"/>
      <w:r w:rsidRPr="009F214B">
        <w:rPr>
          <w:sz w:val="14"/>
          <w:szCs w:val="26"/>
        </w:rPr>
        <w:t>the human race</w:t>
      </w:r>
      <w:proofErr w:type="gramEnd"/>
      <w:r w:rsidRPr="009F214B">
        <w:rPr>
          <w:sz w:val="14"/>
          <w:szCs w:val="26"/>
        </w:rPr>
        <w:t xml:space="preserv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9F214B">
        <w:rPr>
          <w:sz w:val="14"/>
          <w:szCs w:val="26"/>
        </w:rPr>
        <w:t>future, if</w:t>
      </w:r>
      <w:proofErr w:type="gramEnd"/>
      <w:r w:rsidRPr="009F214B">
        <w:rPr>
          <w:sz w:val="14"/>
          <w:szCs w:val="26"/>
        </w:rPr>
        <w:t xml:space="preserve"> we avoid near-term human extinction. Given our stipulated </w:t>
      </w:r>
      <w:proofErr w:type="spellStart"/>
      <w:r w:rsidRPr="009F214B">
        <w:rPr>
          <w:sz w:val="14"/>
          <w:szCs w:val="26"/>
        </w:rPr>
        <w:t>credences</w:t>
      </w:r>
      <w:proofErr w:type="spellEnd"/>
      <w:r w:rsidRPr="009F214B">
        <w:rPr>
          <w:sz w:val="14"/>
          <w:szCs w:val="26"/>
        </w:rPr>
        <w:t>, the expected benefit of letting the human race go extinct now would be (.8-.</w:t>
      </w:r>
      <w:proofErr w:type="gramStart"/>
      <w:r w:rsidRPr="009F214B">
        <w:rPr>
          <w:sz w:val="14"/>
          <w:szCs w:val="26"/>
        </w:rPr>
        <w:t>2)×</w:t>
      </w:r>
      <w:proofErr w:type="gramEnd"/>
      <w:r w:rsidRPr="009F214B">
        <w:rPr>
          <w:sz w:val="14"/>
          <w:szCs w:val="26"/>
        </w:rPr>
        <w:t>(2×10^14)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 xml:space="preserve">let </w:t>
      </w:r>
      <w:proofErr w:type="gramStart"/>
      <w:r w:rsidRPr="009F214B">
        <w:rPr>
          <w:sz w:val="14"/>
          <w:szCs w:val="26"/>
        </w:rPr>
        <w:t>the human race</w:t>
      </w:r>
      <w:proofErr w:type="gramEnd"/>
      <w:r w:rsidRPr="009F214B">
        <w:rPr>
          <w:sz w:val="14"/>
          <w:szCs w:val="26"/>
        </w:rPr>
        <w:t xml:space="preserv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xml:space="preserve">. </w:t>
      </w:r>
      <w:r w:rsidRPr="009F214B">
        <w:rPr>
          <w:sz w:val="14"/>
          <w:szCs w:val="26"/>
        </w:rPr>
        <w:lastRenderedPageBreak/>
        <w:t xml:space="preserve">If so, then with the </w:t>
      </w:r>
      <w:proofErr w:type="spellStart"/>
      <w:r w:rsidRPr="009F214B">
        <w:rPr>
          <w:sz w:val="14"/>
          <w:szCs w:val="26"/>
        </w:rPr>
        <w:t>credences</w:t>
      </w:r>
      <w:proofErr w:type="spellEnd"/>
      <w:r w:rsidRPr="009F214B">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9F214B">
        <w:rPr>
          <w:sz w:val="14"/>
          <w:szCs w:val="26"/>
        </w:rPr>
        <w:t>×(</w:t>
      </w:r>
      <w:proofErr w:type="gramEnd"/>
      <w:r w:rsidRPr="009F214B">
        <w:rPr>
          <w:sz w:val="14"/>
          <w:szCs w:val="26"/>
        </w:rPr>
        <w:t xml:space="preserve">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w:t>
      </w:r>
      <w:proofErr w:type="gramStart"/>
      <w:r w:rsidRPr="009F214B">
        <w:rPr>
          <w:rStyle w:val="StyleUnderline"/>
          <w:szCs w:val="26"/>
        </w:rPr>
        <w:t>×(</w:t>
      </w:r>
      <w:proofErr w:type="gramEnd"/>
      <w:r w:rsidRPr="009F214B">
        <w:rPr>
          <w:rStyle w:val="StyleUnderline"/>
          <w:szCs w:val="26"/>
        </w:rPr>
        <w:t>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p w14:paraId="135E05A0" w14:textId="77777777" w:rsidR="00C54F27" w:rsidRPr="00C54F27" w:rsidRDefault="00C54F27" w:rsidP="00C54F27"/>
    <w:sectPr w:rsidR="00C54F27" w:rsidRPr="00C54F2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6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Calibri"/>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altName w:val="Segoe UI"/>
    <w:panose1 w:val="020B0604020202020204"/>
    <w:charset w:val="00"/>
    <w:family w:val="swiss"/>
    <w:notTrueType/>
    <w:pitch w:val="variable"/>
    <w:sig w:usb0="20000287" w:usb1="00000001" w:usb2="00000000" w:usb3="00000000" w:csb0="0000019F" w:csb1="00000000"/>
  </w:font>
  <w:font w:name="Meridien-Italic">
    <w:altName w:val="Cambria"/>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altName w:val="Sylfaen"/>
    <w:panose1 w:val="02000503000000020004"/>
    <w:charset w:val="00"/>
    <w:family w:val="auto"/>
    <w:pitch w:val="variable"/>
    <w:sig w:usb0="E50002FF" w:usb1="500079DB" w:usb2="0000001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D14F63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22"/>
  </w:num>
  <w:num w:numId="14">
    <w:abstractNumId w:val="19"/>
  </w:num>
  <w:num w:numId="15">
    <w:abstractNumId w:val="14"/>
  </w:num>
  <w:num w:numId="16">
    <w:abstractNumId w:val="16"/>
  </w:num>
  <w:num w:numId="17">
    <w:abstractNumId w:val="20"/>
  </w:num>
  <w:num w:numId="18">
    <w:abstractNumId w:val="15"/>
  </w:num>
  <w:num w:numId="19">
    <w:abstractNumId w:val="11"/>
  </w:num>
  <w:num w:numId="20">
    <w:abstractNumId w:val="18"/>
  </w:num>
  <w:num w:numId="21">
    <w:abstractNumId w:val="21"/>
  </w:num>
  <w:num w:numId="22">
    <w:abstractNumId w:val="13"/>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F779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66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779E"/>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40E6"/>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4F27"/>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FA4"/>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24D5F6"/>
  <w14:defaultImageDpi w14:val="300"/>
  <w15:docId w15:val="{D0C750D4-180F-B745-911D-239E63683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F779E"/>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4F77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4F779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4F779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4F779E"/>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qFormat/>
    <w:rsid w:val="004F779E"/>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4F779E"/>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4F779E"/>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4F779E"/>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4F779E"/>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4F77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779E"/>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4F779E"/>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4F779E"/>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4F779E"/>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4F779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F779E"/>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4F779E"/>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4F779E"/>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4F779E"/>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4F779E"/>
    <w:rPr>
      <w:color w:val="auto"/>
      <w:u w:val="none"/>
    </w:rPr>
  </w:style>
  <w:style w:type="paragraph" w:styleId="DocumentMap">
    <w:name w:val="Document Map"/>
    <w:basedOn w:val="Normal"/>
    <w:link w:val="DocumentMapChar"/>
    <w:uiPriority w:val="99"/>
    <w:unhideWhenUsed/>
    <w:rsid w:val="004F779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4F779E"/>
    <w:rPr>
      <w:rFonts w:ascii="Lucida Grande" w:hAnsi="Lucida Grande" w:cs="Lucida Grande"/>
    </w:rPr>
  </w:style>
  <w:style w:type="character" w:customStyle="1" w:styleId="Heading5Char">
    <w:name w:val="Heading 5 Char"/>
    <w:aliases w:val="Text Char"/>
    <w:basedOn w:val="DefaultParagraphFont"/>
    <w:link w:val="Heading5"/>
    <w:rsid w:val="004F779E"/>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4F779E"/>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4F779E"/>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4F779E"/>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4F779E"/>
    <w:rPr>
      <w:rFonts w:ascii="Cambria" w:eastAsia="Times New Roman" w:hAnsi="Cambria" w:cs="Calibri"/>
      <w:i/>
      <w:iCs/>
      <w:sz w:val="18"/>
      <w:szCs w:val="18"/>
      <w:lang w:bidi="en-US"/>
    </w:rPr>
  </w:style>
  <w:style w:type="character" w:styleId="UnresolvedMention">
    <w:name w:val="Unresolved Mention"/>
    <w:basedOn w:val="DefaultParagraphFont"/>
    <w:uiPriority w:val="99"/>
    <w:semiHidden/>
    <w:unhideWhenUsed/>
    <w:rsid w:val="004F779E"/>
    <w:rPr>
      <w:color w:val="605E5C"/>
      <w:shd w:val="clear" w:color="auto" w:fill="E1DFDD"/>
    </w:rPr>
  </w:style>
  <w:style w:type="paragraph" w:styleId="ListParagraph">
    <w:name w:val="List Paragraph"/>
    <w:aliases w:val="6 font"/>
    <w:basedOn w:val="Normal"/>
    <w:uiPriority w:val="99"/>
    <w:unhideWhenUsed/>
    <w:qFormat/>
    <w:rsid w:val="004F779E"/>
    <w:pPr>
      <w:ind w:left="720"/>
      <w:contextualSpacing/>
    </w:pPr>
  </w:style>
  <w:style w:type="paragraph" w:customStyle="1" w:styleId="Emphasis1">
    <w:name w:val="Emphasis1"/>
    <w:basedOn w:val="Normal"/>
    <w:link w:val="Emphasis"/>
    <w:autoRedefine/>
    <w:uiPriority w:val="20"/>
    <w:qFormat/>
    <w:rsid w:val="004F779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4F779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ca"/>
    <w:basedOn w:val="Heading1"/>
    <w:link w:val="Hyperlink"/>
    <w:autoRedefine/>
    <w:uiPriority w:val="99"/>
    <w:qFormat/>
    <w:rsid w:val="004F779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underline">
    <w:name w:val="underline"/>
    <w:basedOn w:val="DefaultParagraphFont"/>
    <w:qFormat/>
    <w:rsid w:val="004F779E"/>
    <w:rPr>
      <w:u w:val="single"/>
    </w:rPr>
  </w:style>
  <w:style w:type="paragraph" w:styleId="Title">
    <w:name w:val="Title"/>
    <w:aliases w:val="Cites and Cards,UNDERLINE,Bold Underlined,title,Block Heading,Read This"/>
    <w:basedOn w:val="Normal"/>
    <w:next w:val="Normal"/>
    <w:link w:val="TitleChar"/>
    <w:uiPriority w:val="6"/>
    <w:qFormat/>
    <w:rsid w:val="004F779E"/>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4F779E"/>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4F779E"/>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4F779E"/>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4F779E"/>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4F779E"/>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4F779E"/>
    <w:rPr>
      <w:rFonts w:ascii="Tahoma" w:hAnsi="Tahoma" w:cs="Tahoma"/>
      <w:szCs w:val="16"/>
    </w:rPr>
  </w:style>
  <w:style w:type="character" w:customStyle="1" w:styleId="BalloonTextChar">
    <w:name w:val="Balloon Text Char"/>
    <w:basedOn w:val="DefaultParagraphFont"/>
    <w:link w:val="BalloonText"/>
    <w:uiPriority w:val="99"/>
    <w:rsid w:val="004F779E"/>
    <w:rPr>
      <w:rFonts w:ascii="Tahoma" w:hAnsi="Tahoma" w:cs="Tahoma"/>
      <w:sz w:val="22"/>
      <w:szCs w:val="16"/>
    </w:rPr>
  </w:style>
  <w:style w:type="paragraph" w:styleId="Header">
    <w:name w:val="header"/>
    <w:basedOn w:val="Normal"/>
    <w:link w:val="HeaderChar"/>
    <w:uiPriority w:val="99"/>
    <w:unhideWhenUsed/>
    <w:qFormat/>
    <w:rsid w:val="004F779E"/>
    <w:pPr>
      <w:tabs>
        <w:tab w:val="center" w:pos="4680"/>
        <w:tab w:val="right" w:pos="9360"/>
      </w:tabs>
    </w:pPr>
  </w:style>
  <w:style w:type="character" w:customStyle="1" w:styleId="HeaderChar">
    <w:name w:val="Header Char"/>
    <w:basedOn w:val="DefaultParagraphFont"/>
    <w:link w:val="Header"/>
    <w:uiPriority w:val="99"/>
    <w:rsid w:val="004F779E"/>
    <w:rPr>
      <w:rFonts w:ascii="Calibri" w:hAnsi="Calibri" w:cs="Calibri"/>
      <w:sz w:val="22"/>
    </w:rPr>
  </w:style>
  <w:style w:type="paragraph" w:styleId="Footer">
    <w:name w:val="footer"/>
    <w:basedOn w:val="Normal"/>
    <w:link w:val="FooterChar"/>
    <w:uiPriority w:val="99"/>
    <w:unhideWhenUsed/>
    <w:rsid w:val="004F779E"/>
    <w:pPr>
      <w:tabs>
        <w:tab w:val="center" w:pos="4680"/>
        <w:tab w:val="right" w:pos="9360"/>
      </w:tabs>
    </w:pPr>
  </w:style>
  <w:style w:type="character" w:customStyle="1" w:styleId="FooterChar">
    <w:name w:val="Footer Char"/>
    <w:basedOn w:val="DefaultParagraphFont"/>
    <w:link w:val="Footer"/>
    <w:uiPriority w:val="99"/>
    <w:rsid w:val="004F779E"/>
    <w:rPr>
      <w:rFonts w:ascii="Calibri" w:hAnsi="Calibri" w:cs="Calibri"/>
      <w:sz w:val="22"/>
    </w:rPr>
  </w:style>
  <w:style w:type="character" w:customStyle="1" w:styleId="m4841727538114946087gmail-styleunderline">
    <w:name w:val="m_4841727538114946087gmail-styleunderline"/>
    <w:basedOn w:val="DefaultParagraphFont"/>
    <w:rsid w:val="004F779E"/>
  </w:style>
  <w:style w:type="paragraph" w:customStyle="1" w:styleId="Analytic">
    <w:name w:val="Analytic"/>
    <w:basedOn w:val="Normal"/>
    <w:link w:val="AnalyticChar"/>
    <w:autoRedefine/>
    <w:rsid w:val="004F779E"/>
    <w:rPr>
      <w:b/>
      <w:sz w:val="24"/>
    </w:rPr>
  </w:style>
  <w:style w:type="paragraph" w:customStyle="1" w:styleId="BreakTag">
    <w:name w:val="Break Tag"/>
    <w:basedOn w:val="Normal"/>
    <w:autoRedefine/>
    <w:uiPriority w:val="4"/>
    <w:qFormat/>
    <w:rsid w:val="004F779E"/>
    <w:pPr>
      <w:spacing w:before="240"/>
    </w:pPr>
    <w:rPr>
      <w:b/>
      <w:sz w:val="26"/>
    </w:rPr>
  </w:style>
  <w:style w:type="paragraph" w:customStyle="1" w:styleId="BreakBlock">
    <w:name w:val="Break Block"/>
    <w:basedOn w:val="Normal"/>
    <w:link w:val="BreakBlockChar"/>
    <w:autoRedefine/>
    <w:qFormat/>
    <w:rsid w:val="004F779E"/>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4F779E"/>
    <w:rPr>
      <w:rFonts w:ascii="Arial Bold" w:hAnsi="Arial Bold" w:cs="Calibri"/>
      <w:b/>
      <w:caps/>
      <w:sz w:val="32"/>
      <w:u w:val="single"/>
    </w:rPr>
  </w:style>
  <w:style w:type="character" w:customStyle="1" w:styleId="Mention1">
    <w:name w:val="Mention1"/>
    <w:basedOn w:val="DefaultParagraphFont"/>
    <w:uiPriority w:val="99"/>
    <w:semiHidden/>
    <w:unhideWhenUsed/>
    <w:rsid w:val="004F779E"/>
    <w:rPr>
      <w:color w:val="2B579A"/>
      <w:shd w:val="clear" w:color="auto" w:fill="E6E6E6"/>
    </w:rPr>
  </w:style>
  <w:style w:type="character" w:customStyle="1" w:styleId="UnresolvedMention1">
    <w:name w:val="Unresolved Mention1"/>
    <w:basedOn w:val="DefaultParagraphFont"/>
    <w:uiPriority w:val="99"/>
    <w:unhideWhenUsed/>
    <w:rsid w:val="004F779E"/>
    <w:rPr>
      <w:color w:val="808080"/>
      <w:shd w:val="clear" w:color="auto" w:fill="E6E6E6"/>
    </w:rPr>
  </w:style>
  <w:style w:type="paragraph" w:customStyle="1" w:styleId="evidencetext">
    <w:name w:val="evidence text"/>
    <w:basedOn w:val="Normal"/>
    <w:link w:val="evidencetextChar1"/>
    <w:qFormat/>
    <w:rsid w:val="004F779E"/>
    <w:pPr>
      <w:ind w:left="432" w:right="432"/>
    </w:pPr>
    <w:rPr>
      <w:color w:val="000000"/>
      <w:lang w:val="x-none" w:eastAsia="x-none"/>
    </w:rPr>
  </w:style>
  <w:style w:type="character" w:customStyle="1" w:styleId="evidencetextChar1">
    <w:name w:val="evidence text Char1"/>
    <w:link w:val="evidencetext"/>
    <w:rsid w:val="004F779E"/>
    <w:rPr>
      <w:rFonts w:ascii="Calibri" w:hAnsi="Calibri" w:cs="Calibri"/>
      <w:color w:val="000000"/>
      <w:sz w:val="22"/>
      <w:lang w:val="x-none" w:eastAsia="x-none"/>
    </w:rPr>
  </w:style>
  <w:style w:type="character" w:customStyle="1" w:styleId="Author-Date">
    <w:name w:val="Author-Date"/>
    <w:qFormat/>
    <w:rsid w:val="004F779E"/>
    <w:rPr>
      <w:b/>
      <w:sz w:val="24"/>
    </w:rPr>
  </w:style>
  <w:style w:type="paragraph" w:customStyle="1" w:styleId="Nothing">
    <w:name w:val="Nothing"/>
    <w:link w:val="NothingChar"/>
    <w:qFormat/>
    <w:rsid w:val="004F779E"/>
    <w:pPr>
      <w:jc w:val="both"/>
    </w:pPr>
    <w:rPr>
      <w:rFonts w:ascii="Times New Roman" w:eastAsia="Times New Roman" w:hAnsi="Times New Roman" w:cs="Times New Roman"/>
      <w:sz w:val="20"/>
    </w:rPr>
  </w:style>
  <w:style w:type="paragraph" w:customStyle="1" w:styleId="Style4">
    <w:name w:val="Style4"/>
    <w:basedOn w:val="Normal"/>
    <w:link w:val="Style4Char"/>
    <w:qFormat/>
    <w:rsid w:val="004F779E"/>
    <w:rPr>
      <w:rFonts w:eastAsia="Times New Roman"/>
      <w:u w:val="single"/>
    </w:rPr>
  </w:style>
  <w:style w:type="character" w:customStyle="1" w:styleId="Style4Char">
    <w:name w:val="Style4 Char"/>
    <w:link w:val="Style4"/>
    <w:rsid w:val="004F779E"/>
    <w:rPr>
      <w:rFonts w:ascii="Calibri" w:eastAsia="Times New Roman" w:hAnsi="Calibri" w:cs="Calibri"/>
      <w:sz w:val="22"/>
      <w:u w:val="single"/>
    </w:rPr>
  </w:style>
  <w:style w:type="character" w:customStyle="1" w:styleId="cardChar">
    <w:name w:val="card Char"/>
    <w:aliases w:val="Bold Cite Char Char,Speed Cite Char"/>
    <w:basedOn w:val="DefaultParagraphFont"/>
    <w:rsid w:val="004F779E"/>
    <w:rPr>
      <w:rFonts w:ascii="Calibri" w:hAnsi="Calibri" w:cs="Calibri"/>
      <w:u w:val="single"/>
    </w:rPr>
  </w:style>
  <w:style w:type="character" w:customStyle="1" w:styleId="term">
    <w:name w:val="term"/>
    <w:basedOn w:val="DefaultParagraphFont"/>
    <w:rsid w:val="004F779E"/>
  </w:style>
  <w:style w:type="character" w:customStyle="1" w:styleId="Style1Char">
    <w:name w:val="Style1 Char"/>
    <w:rsid w:val="004F779E"/>
    <w:rPr>
      <w:rFonts w:ascii="Times New Roman" w:eastAsia="SimSun" w:hAnsi="Times New Roman" w:cs="Times New Roman"/>
      <w:sz w:val="20"/>
      <w:szCs w:val="24"/>
      <w:u w:val="single"/>
      <w:lang w:eastAsia="zh-CN"/>
    </w:rPr>
  </w:style>
  <w:style w:type="character" w:customStyle="1" w:styleId="Styleunderline11pt">
    <w:name w:val="Style underline + 11 pt"/>
    <w:rsid w:val="004F779E"/>
    <w:rPr>
      <w:rFonts w:ascii="Times New Roman" w:hAnsi="Times New Roman"/>
      <w:sz w:val="20"/>
      <w:u w:val="single"/>
    </w:rPr>
  </w:style>
  <w:style w:type="paragraph" w:customStyle="1" w:styleId="Stylecard11pt">
    <w:name w:val="Style card + 11 pt"/>
    <w:basedOn w:val="Normal"/>
    <w:link w:val="Stylecard11ptChar"/>
    <w:qFormat/>
    <w:rsid w:val="004F779E"/>
    <w:pPr>
      <w:ind w:left="288" w:right="288"/>
    </w:pPr>
    <w:rPr>
      <w:rFonts w:eastAsia="SimSun"/>
      <w:lang w:eastAsia="zh-CN"/>
    </w:rPr>
  </w:style>
  <w:style w:type="character" w:customStyle="1" w:styleId="Stylecard11ptChar">
    <w:name w:val="Style card + 11 pt Char"/>
    <w:link w:val="Stylecard11pt"/>
    <w:rsid w:val="004F779E"/>
    <w:rPr>
      <w:rFonts w:ascii="Calibri" w:eastAsia="SimSun" w:hAnsi="Calibri" w:cs="Calibri"/>
      <w:sz w:val="22"/>
      <w:lang w:eastAsia="zh-CN"/>
    </w:rPr>
  </w:style>
  <w:style w:type="paragraph" w:customStyle="1" w:styleId="Minimize">
    <w:name w:val="Minimize"/>
    <w:basedOn w:val="Normal"/>
    <w:next w:val="Normal"/>
    <w:link w:val="MinimizeChar"/>
    <w:qFormat/>
    <w:rsid w:val="004F779E"/>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4F779E"/>
    <w:rPr>
      <w:rFonts w:ascii="Calibri" w:hAnsi="Calibri" w:cs="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4F779E"/>
    <w:rPr>
      <w:rFonts w:ascii="Arial" w:eastAsiaTheme="minorHAnsi" w:hAnsi="Arial" w:cs="Arial"/>
      <w:sz w:val="22"/>
      <w:szCs w:val="22"/>
      <w:u w:val="single"/>
    </w:rPr>
  </w:style>
  <w:style w:type="paragraph" w:customStyle="1" w:styleId="cardtext">
    <w:name w:val="card text"/>
    <w:basedOn w:val="Normal"/>
    <w:link w:val="cardtextChar"/>
    <w:qFormat/>
    <w:rsid w:val="004F779E"/>
    <w:pPr>
      <w:ind w:left="288" w:right="288"/>
    </w:pPr>
  </w:style>
  <w:style w:type="character" w:customStyle="1" w:styleId="cardtextChar">
    <w:name w:val="card text Char"/>
    <w:basedOn w:val="DefaultParagraphFont"/>
    <w:link w:val="cardtext"/>
    <w:rsid w:val="004F779E"/>
    <w:rPr>
      <w:rFonts w:ascii="Calibri" w:hAnsi="Calibri" w:cs="Calibri"/>
      <w:sz w:val="22"/>
    </w:rPr>
  </w:style>
  <w:style w:type="character" w:customStyle="1" w:styleId="byline">
    <w:name w:val="byline"/>
    <w:basedOn w:val="DefaultParagraphFont"/>
    <w:rsid w:val="004F779E"/>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4F779E"/>
    <w:rPr>
      <w:rFonts w:ascii="Arial" w:hAnsi="Arial"/>
      <w:b/>
      <w:sz w:val="24"/>
      <w:szCs w:val="22"/>
      <w:u w:val="single"/>
    </w:rPr>
  </w:style>
  <w:style w:type="paragraph" w:customStyle="1" w:styleId="StyleStyle411pt">
    <w:name w:val="Style Style4 + 11 pt"/>
    <w:basedOn w:val="Normal"/>
    <w:link w:val="StyleStyle411ptChar"/>
    <w:qFormat/>
    <w:rsid w:val="004F779E"/>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4F779E"/>
    <w:rPr>
      <w:rFonts w:ascii="Calibri" w:eastAsia="Times New Roman" w:hAnsi="Calibri" w:cs="Calibri"/>
      <w:sz w:val="22"/>
      <w:u w:val="single"/>
    </w:rPr>
  </w:style>
  <w:style w:type="character" w:customStyle="1" w:styleId="Style11ptUnderline">
    <w:name w:val="Style 11 pt Underline"/>
    <w:rsid w:val="004F779E"/>
    <w:rPr>
      <w:sz w:val="20"/>
      <w:u w:val="single"/>
    </w:rPr>
  </w:style>
  <w:style w:type="character" w:customStyle="1" w:styleId="Style11ptBoldUnderline">
    <w:name w:val="Style 11 pt Bold Underline"/>
    <w:rsid w:val="004F779E"/>
    <w:rPr>
      <w:b/>
      <w:bCs/>
      <w:sz w:val="20"/>
      <w:u w:val="single"/>
    </w:rPr>
  </w:style>
  <w:style w:type="character" w:customStyle="1" w:styleId="Style11pt">
    <w:name w:val="Style 11 pt"/>
    <w:rsid w:val="004F779E"/>
    <w:rPr>
      <w:sz w:val="20"/>
    </w:rPr>
  </w:style>
  <w:style w:type="paragraph" w:customStyle="1" w:styleId="StyleStyle411ptBold">
    <w:name w:val="Style Style4 + 11 pt Bold"/>
    <w:basedOn w:val="Normal"/>
    <w:link w:val="StyleStyle411ptBoldChar"/>
    <w:qFormat/>
    <w:rsid w:val="004F779E"/>
    <w:rPr>
      <w:rFonts w:eastAsia="Times New Roman"/>
      <w:b/>
      <w:bCs/>
      <w:u w:val="single"/>
    </w:rPr>
  </w:style>
  <w:style w:type="character" w:customStyle="1" w:styleId="StyleStyle411ptBoldChar">
    <w:name w:val="Style Style4 + 11 pt Bold Char"/>
    <w:basedOn w:val="DefaultParagraphFont"/>
    <w:link w:val="StyleStyle411ptBold"/>
    <w:rsid w:val="004F779E"/>
    <w:rPr>
      <w:rFonts w:ascii="Calibri" w:eastAsia="Times New Roman" w:hAnsi="Calibri" w:cs="Calibri"/>
      <w:b/>
      <w:bCs/>
      <w:sz w:val="22"/>
      <w:u w:val="single"/>
    </w:rPr>
  </w:style>
  <w:style w:type="paragraph" w:customStyle="1" w:styleId="BlockTitle">
    <w:name w:val="Block Title"/>
    <w:basedOn w:val="Normal"/>
    <w:next w:val="Normal"/>
    <w:qFormat/>
    <w:rsid w:val="004F779E"/>
    <w:pPr>
      <w:spacing w:after="120"/>
      <w:jc w:val="center"/>
      <w:outlineLvl w:val="0"/>
    </w:pPr>
    <w:rPr>
      <w:rFonts w:eastAsia="Times New Roman"/>
      <w:b/>
      <w:sz w:val="32"/>
      <w:szCs w:val="20"/>
      <w:u w:val="single"/>
    </w:rPr>
  </w:style>
  <w:style w:type="character" w:customStyle="1" w:styleId="Emphasis2">
    <w:name w:val="Emphasis2"/>
    <w:basedOn w:val="DefaultParagraphFont"/>
    <w:rsid w:val="004F779E"/>
    <w:rPr>
      <w:rFonts w:ascii="Franklin Gothic Heavy" w:hAnsi="Franklin Gothic Heavy"/>
      <w:iCs/>
      <w:u w:val="single"/>
    </w:rPr>
  </w:style>
  <w:style w:type="paragraph" w:customStyle="1" w:styleId="Cards">
    <w:name w:val="Cards"/>
    <w:basedOn w:val="Normal"/>
    <w:link w:val="CardsChar1"/>
    <w:qFormat/>
    <w:rsid w:val="004F779E"/>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4F779E"/>
    <w:rPr>
      <w:rFonts w:ascii="Times New Roman" w:eastAsia="Times New Roman" w:hAnsi="Times New Roman" w:cs="Times New Roman"/>
      <w:sz w:val="20"/>
      <w:szCs w:val="24"/>
    </w:rPr>
  </w:style>
  <w:style w:type="character" w:customStyle="1" w:styleId="pmterms1">
    <w:name w:val="pmterms1"/>
    <w:basedOn w:val="DefaultParagraphFont"/>
    <w:rsid w:val="004F779E"/>
  </w:style>
  <w:style w:type="character" w:customStyle="1" w:styleId="hilite1">
    <w:name w:val="hilite1"/>
    <w:basedOn w:val="DefaultParagraphFont"/>
    <w:rsid w:val="004F779E"/>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4F779E"/>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4F779E"/>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4F779E"/>
    <w:rPr>
      <w:rFonts w:eastAsia="Times New Roman"/>
      <w:b/>
      <w:szCs w:val="20"/>
    </w:rPr>
  </w:style>
  <w:style w:type="character" w:customStyle="1" w:styleId="NormaltagChar">
    <w:name w:val="Normal tag Char"/>
    <w:basedOn w:val="DefaultParagraphFont"/>
    <w:link w:val="Normaltag"/>
    <w:uiPriority w:val="99"/>
    <w:locked/>
    <w:rsid w:val="004F779E"/>
    <w:rPr>
      <w:rFonts w:ascii="Calibri" w:eastAsia="Times New Roman" w:hAnsi="Calibri" w:cs="Calibri"/>
      <w:b/>
      <w:sz w:val="22"/>
      <w:szCs w:val="20"/>
    </w:rPr>
  </w:style>
  <w:style w:type="character" w:customStyle="1" w:styleId="DebateUnderline">
    <w:name w:val="Debate Underline"/>
    <w:qFormat/>
    <w:rsid w:val="004F779E"/>
    <w:rPr>
      <w:rFonts w:ascii="Times New Roman" w:hAnsi="Times New Roman"/>
      <w:sz w:val="20"/>
      <w:szCs w:val="24"/>
      <w:u w:val="thick"/>
    </w:rPr>
  </w:style>
  <w:style w:type="character" w:customStyle="1" w:styleId="blue">
    <w:name w:val="blue"/>
    <w:basedOn w:val="DefaultParagraphFont"/>
    <w:rsid w:val="004F779E"/>
    <w:rPr>
      <w:rFonts w:cs="Times New Roman"/>
    </w:rPr>
  </w:style>
  <w:style w:type="paragraph" w:customStyle="1" w:styleId="cites">
    <w:name w:val="cites"/>
    <w:link w:val="Heading1Char3"/>
    <w:autoRedefine/>
    <w:qFormat/>
    <w:rsid w:val="004F779E"/>
    <w:pPr>
      <w:contextualSpacing/>
    </w:pPr>
    <w:rPr>
      <w:rFonts w:ascii="Times New Roman" w:eastAsia="Malgun Gothic" w:hAnsi="Times New Roman" w:cs="Times New Roman"/>
      <w:b/>
      <w:u w:val="single"/>
    </w:rPr>
  </w:style>
  <w:style w:type="character" w:customStyle="1" w:styleId="Heading1Char3">
    <w:name w:val="Heading 1 Char3"/>
    <w:basedOn w:val="DefaultParagraphFont"/>
    <w:link w:val="cites"/>
    <w:rsid w:val="004F779E"/>
    <w:rPr>
      <w:rFonts w:ascii="Times New Roman" w:eastAsia="Malgun Gothic" w:hAnsi="Times New Roman" w:cs="Times New Roman"/>
      <w:b/>
      <w:u w:val="single"/>
    </w:rPr>
  </w:style>
  <w:style w:type="paragraph" w:customStyle="1" w:styleId="tiny">
    <w:name w:val="tiny"/>
    <w:next w:val="Normal"/>
    <w:link w:val="tinyChar"/>
    <w:autoRedefine/>
    <w:qFormat/>
    <w:rsid w:val="004F779E"/>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4F779E"/>
    <w:rPr>
      <w:rFonts w:ascii="Times New Roman" w:eastAsia="Malgun Gothic" w:hAnsi="Times New Roman" w:cs="Times New Roman"/>
      <w:sz w:val="12"/>
    </w:rPr>
  </w:style>
  <w:style w:type="character" w:customStyle="1" w:styleId="CitesChar2">
    <w:name w:val="Cites Char2"/>
    <w:link w:val="Cites0"/>
    <w:rsid w:val="004F779E"/>
    <w:rPr>
      <w:rFonts w:eastAsia="Times New Roman" w:cs="Times New Roman"/>
      <w:b/>
      <w:bCs/>
      <w:sz w:val="20"/>
      <w:szCs w:val="20"/>
    </w:rPr>
  </w:style>
  <w:style w:type="paragraph" w:customStyle="1" w:styleId="BlockTitle2">
    <w:name w:val="Block Title2"/>
    <w:basedOn w:val="Normal"/>
    <w:next w:val="Normal"/>
    <w:qFormat/>
    <w:rsid w:val="004F779E"/>
    <w:pPr>
      <w:spacing w:after="240"/>
      <w:jc w:val="center"/>
    </w:pPr>
    <w:rPr>
      <w:rFonts w:eastAsia="Times New Roman"/>
      <w:b/>
      <w:sz w:val="32"/>
      <w:u w:val="single"/>
      <w:lang w:bidi="en-US"/>
    </w:rPr>
  </w:style>
  <w:style w:type="paragraph" w:styleId="TOC1">
    <w:name w:val="toc 1"/>
    <w:basedOn w:val="Normal"/>
    <w:next w:val="Normal"/>
    <w:autoRedefine/>
    <w:uiPriority w:val="39"/>
    <w:rsid w:val="004F779E"/>
    <w:pPr>
      <w:spacing w:before="120" w:after="120"/>
    </w:pPr>
    <w:rPr>
      <w:rFonts w:eastAsia="Times New Roman"/>
      <w:b/>
      <w:u w:val="single"/>
      <w:lang w:bidi="en-US"/>
    </w:rPr>
  </w:style>
  <w:style w:type="paragraph" w:styleId="TOC9">
    <w:name w:val="toc 9"/>
    <w:basedOn w:val="Normal"/>
    <w:next w:val="Normal"/>
    <w:autoRedefine/>
    <w:rsid w:val="004F779E"/>
    <w:pPr>
      <w:ind w:left="1600"/>
    </w:pPr>
    <w:rPr>
      <w:rFonts w:eastAsia="Times New Roman"/>
      <w:sz w:val="20"/>
      <w:lang w:bidi="en-US"/>
    </w:rPr>
  </w:style>
  <w:style w:type="paragraph" w:customStyle="1" w:styleId="TxBrp1">
    <w:name w:val="TxBr_p1"/>
    <w:basedOn w:val="Normal"/>
    <w:qFormat/>
    <w:rsid w:val="004F779E"/>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4F779E"/>
    <w:pPr>
      <w:spacing w:before="100" w:beforeAutospacing="1" w:after="100" w:afterAutospacing="1"/>
    </w:pPr>
    <w:rPr>
      <w:rFonts w:eastAsia="Times New Roman"/>
      <w:lang w:bidi="en-US"/>
    </w:rPr>
  </w:style>
  <w:style w:type="paragraph" w:customStyle="1" w:styleId="fullstory">
    <w:name w:val="fullstory"/>
    <w:basedOn w:val="Normal"/>
    <w:qFormat/>
    <w:rsid w:val="004F779E"/>
    <w:pPr>
      <w:spacing w:before="100" w:beforeAutospacing="1" w:after="100" w:afterAutospacing="1"/>
    </w:pPr>
    <w:rPr>
      <w:rFonts w:eastAsia="Times New Roman"/>
      <w:lang w:bidi="en-US"/>
    </w:rPr>
  </w:style>
  <w:style w:type="character" w:customStyle="1" w:styleId="standardcontent">
    <w:name w:val="standardcontent"/>
    <w:basedOn w:val="DefaultParagraphFont"/>
    <w:rsid w:val="004F779E"/>
  </w:style>
  <w:style w:type="paragraph" w:customStyle="1" w:styleId="hat">
    <w:name w:val="hat"/>
    <w:basedOn w:val="Normal"/>
    <w:next w:val="Normal"/>
    <w:link w:val="hatChar"/>
    <w:qFormat/>
    <w:rsid w:val="004F779E"/>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4F779E"/>
  </w:style>
  <w:style w:type="paragraph" w:customStyle="1" w:styleId="HotRouteChar">
    <w:name w:val="Hot Route! Char"/>
    <w:basedOn w:val="Normal"/>
    <w:qFormat/>
    <w:rsid w:val="004F779E"/>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4F779E"/>
    <w:rPr>
      <w:rFonts w:cs="Times New Roman"/>
      <w:b/>
      <w:bCs/>
    </w:rPr>
  </w:style>
  <w:style w:type="paragraph" w:customStyle="1" w:styleId="Default">
    <w:name w:val="Default"/>
    <w:qFormat/>
    <w:rsid w:val="004F779E"/>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4F779E"/>
    <w:rPr>
      <w:rFonts w:ascii="Cambria" w:hAnsi="Cambria" w:cs="Times New Roman"/>
      <w:b/>
      <w:bCs/>
      <w:sz w:val="26"/>
      <w:szCs w:val="26"/>
    </w:rPr>
  </w:style>
  <w:style w:type="character" w:customStyle="1" w:styleId="UnderliningChar">
    <w:name w:val="Underlining Char"/>
    <w:basedOn w:val="DefaultParagraphFont"/>
    <w:link w:val="Underlining"/>
    <w:rsid w:val="004F779E"/>
    <w:rPr>
      <w:rFonts w:ascii="Arial Narrow" w:hAnsi="Arial Narrow" w:cs="Times New Roman"/>
      <w:u w:val="single"/>
    </w:rPr>
  </w:style>
  <w:style w:type="character" w:customStyle="1" w:styleId="CardCharChar1">
    <w:name w:val="Card Char Char1"/>
    <w:basedOn w:val="DefaultParagraphFont"/>
    <w:rsid w:val="004F779E"/>
    <w:rPr>
      <w:rFonts w:cs="Times New Roman"/>
      <w:b/>
      <w:bCs/>
      <w:sz w:val="28"/>
      <w:szCs w:val="28"/>
    </w:rPr>
  </w:style>
  <w:style w:type="paragraph" w:customStyle="1" w:styleId="Cites0">
    <w:name w:val="Cites"/>
    <w:basedOn w:val="Normal"/>
    <w:link w:val="CitesChar2"/>
    <w:qFormat/>
    <w:rsid w:val="004F779E"/>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4F779E"/>
    <w:rPr>
      <w:rFonts w:ascii="Times New Roman" w:eastAsia="Calibri" w:hAnsi="Times New Roman" w:cs="Times New Roman"/>
      <w:sz w:val="24"/>
      <w:szCs w:val="24"/>
    </w:rPr>
  </w:style>
  <w:style w:type="character" w:customStyle="1" w:styleId="apple-converted-space">
    <w:name w:val="apple-converted-space"/>
    <w:basedOn w:val="DefaultParagraphFont"/>
    <w:rsid w:val="004F779E"/>
  </w:style>
  <w:style w:type="character" w:customStyle="1" w:styleId="hit">
    <w:name w:val="hit"/>
    <w:basedOn w:val="DefaultParagraphFont"/>
    <w:rsid w:val="004F779E"/>
    <w:rPr>
      <w:rFonts w:cs="Times New Roman"/>
    </w:rPr>
  </w:style>
  <w:style w:type="paragraph" w:customStyle="1" w:styleId="SmallFont">
    <w:name w:val="Small Font"/>
    <w:basedOn w:val="Normal"/>
    <w:link w:val="SmallFontChar"/>
    <w:qFormat/>
    <w:rsid w:val="004F779E"/>
    <w:pPr>
      <w:spacing w:after="200"/>
      <w:jc w:val="both"/>
    </w:pPr>
    <w:rPr>
      <w:rFonts w:eastAsia="Calibri"/>
      <w:szCs w:val="18"/>
    </w:rPr>
  </w:style>
  <w:style w:type="character" w:customStyle="1" w:styleId="SmallFontChar">
    <w:name w:val="Small Font Char"/>
    <w:basedOn w:val="DefaultParagraphFont"/>
    <w:link w:val="SmallFont"/>
    <w:locked/>
    <w:rsid w:val="004F779E"/>
    <w:rPr>
      <w:rFonts w:ascii="Calibri" w:eastAsia="Calibri" w:hAnsi="Calibri" w:cs="Calibri"/>
      <w:sz w:val="22"/>
      <w:szCs w:val="18"/>
    </w:rPr>
  </w:style>
  <w:style w:type="character" w:customStyle="1" w:styleId="CircleChar1">
    <w:name w:val="Circle Char1"/>
    <w:basedOn w:val="DefaultParagraphFont"/>
    <w:rsid w:val="004F779E"/>
    <w:rPr>
      <w:rFonts w:cs="Times New Roman"/>
      <w:b/>
      <w:i/>
      <w:sz w:val="18"/>
      <w:szCs w:val="18"/>
      <w:u w:val="single"/>
      <w:lang w:val="en-US" w:eastAsia="en-US" w:bidi="ar-SA"/>
    </w:rPr>
  </w:style>
  <w:style w:type="paragraph" w:styleId="BodyText">
    <w:name w:val="Body Text"/>
    <w:basedOn w:val="Normal"/>
    <w:link w:val="BodyTextChar"/>
    <w:uiPriority w:val="99"/>
    <w:unhideWhenUsed/>
    <w:rsid w:val="004F779E"/>
    <w:pPr>
      <w:spacing w:after="120"/>
    </w:pPr>
  </w:style>
  <w:style w:type="character" w:customStyle="1" w:styleId="BodyTextChar">
    <w:name w:val="Body Text Char"/>
    <w:basedOn w:val="DefaultParagraphFont"/>
    <w:link w:val="BodyText"/>
    <w:uiPriority w:val="99"/>
    <w:rsid w:val="004F779E"/>
    <w:rPr>
      <w:rFonts w:ascii="Calibri" w:hAnsi="Calibri" w:cs="Calibri"/>
      <w:sz w:val="22"/>
    </w:rPr>
  </w:style>
  <w:style w:type="character" w:customStyle="1" w:styleId="verdana">
    <w:name w:val="verdana"/>
    <w:basedOn w:val="DefaultParagraphFont"/>
    <w:rsid w:val="004F779E"/>
  </w:style>
  <w:style w:type="character" w:customStyle="1" w:styleId="CardsChar1">
    <w:name w:val="Cards Char1"/>
    <w:link w:val="Cards"/>
    <w:rsid w:val="004F779E"/>
    <w:rPr>
      <w:rFonts w:ascii="Calibri" w:eastAsia="Times New Roman" w:hAnsi="Calibri" w:cs="Times New Roman"/>
      <w:sz w:val="20"/>
      <w:szCs w:val="20"/>
    </w:rPr>
  </w:style>
  <w:style w:type="paragraph" w:customStyle="1" w:styleId="BlockHeadings">
    <w:name w:val="Block Headings"/>
    <w:basedOn w:val="Normal"/>
    <w:link w:val="BlockHeadingsChar"/>
    <w:qFormat/>
    <w:rsid w:val="004F779E"/>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4F779E"/>
    <w:rPr>
      <w:rFonts w:ascii="Calibri" w:eastAsia="Times New Roman" w:hAnsi="Calibri" w:cs="Times New Roman"/>
      <w:b/>
      <w:sz w:val="20"/>
      <w:szCs w:val="20"/>
    </w:rPr>
  </w:style>
  <w:style w:type="paragraph" w:customStyle="1" w:styleId="loose">
    <w:name w:val="loose"/>
    <w:basedOn w:val="Normal"/>
    <w:qFormat/>
    <w:rsid w:val="004F779E"/>
    <w:pPr>
      <w:spacing w:before="210"/>
    </w:pPr>
    <w:rPr>
      <w:rFonts w:eastAsia="Times New Roman"/>
      <w:lang w:eastAsia="zh-CN" w:bidi="he-IL"/>
    </w:rPr>
  </w:style>
  <w:style w:type="character" w:customStyle="1" w:styleId="hit1">
    <w:name w:val="hit1"/>
    <w:basedOn w:val="DefaultParagraphFont"/>
    <w:rsid w:val="004F779E"/>
    <w:rPr>
      <w:b/>
      <w:bCs/>
      <w:color w:val="CC0033"/>
    </w:rPr>
  </w:style>
  <w:style w:type="character" w:customStyle="1" w:styleId="upper">
    <w:name w:val="upper"/>
    <w:basedOn w:val="DefaultParagraphFont"/>
    <w:rsid w:val="004F779E"/>
  </w:style>
  <w:style w:type="character" w:customStyle="1" w:styleId="Author">
    <w:name w:val="Author"/>
    <w:aliases w:val="Style Date"/>
    <w:basedOn w:val="DefaultParagraphFont"/>
    <w:qFormat/>
    <w:rsid w:val="004F779E"/>
    <w:rPr>
      <w:b/>
      <w:sz w:val="24"/>
    </w:rPr>
  </w:style>
  <w:style w:type="character" w:customStyle="1" w:styleId="SmallFont7pt">
    <w:name w:val="Small Font (7 pt)"/>
    <w:basedOn w:val="DefaultParagraphFont"/>
    <w:rsid w:val="004F779E"/>
    <w:rPr>
      <w:sz w:val="14"/>
    </w:rPr>
  </w:style>
  <w:style w:type="paragraph" w:customStyle="1" w:styleId="UnderlinedText">
    <w:name w:val="Underlined Text"/>
    <w:basedOn w:val="Normal"/>
    <w:qFormat/>
    <w:rsid w:val="004F779E"/>
    <w:rPr>
      <w:rFonts w:eastAsia="Times New Roman"/>
      <w:b/>
      <w:szCs w:val="20"/>
    </w:rPr>
  </w:style>
  <w:style w:type="character" w:customStyle="1" w:styleId="SmallText-New">
    <w:name w:val="Small Text - New"/>
    <w:basedOn w:val="DefaultParagraphFont"/>
    <w:rsid w:val="004F779E"/>
    <w:rPr>
      <w:rFonts w:ascii="Arial Narrow" w:hAnsi="Arial Narrow"/>
      <w:sz w:val="14"/>
    </w:rPr>
  </w:style>
  <w:style w:type="paragraph" w:customStyle="1" w:styleId="Smalltext">
    <w:name w:val="Small text"/>
    <w:aliases w:val="Quote1,Quote11"/>
    <w:basedOn w:val="Normal"/>
    <w:link w:val="SmalltextChar"/>
    <w:qFormat/>
    <w:rsid w:val="004F779E"/>
    <w:rPr>
      <w:rFonts w:ascii="Arial Narrow" w:eastAsia="Times New Roman" w:hAnsi="Arial Narrow"/>
    </w:rPr>
  </w:style>
  <w:style w:type="character" w:customStyle="1" w:styleId="Underlined-New">
    <w:name w:val="Underlined - New"/>
    <w:basedOn w:val="DefaultParagraphFont"/>
    <w:rsid w:val="004F779E"/>
    <w:rPr>
      <w:rFonts w:ascii="Arial Narrow" w:hAnsi="Arial Narrow"/>
      <w:sz w:val="16"/>
      <w:u w:val="single"/>
    </w:rPr>
  </w:style>
  <w:style w:type="paragraph" w:styleId="TOC2">
    <w:name w:val="toc 2"/>
    <w:basedOn w:val="Normal"/>
    <w:next w:val="Normal"/>
    <w:autoRedefine/>
    <w:uiPriority w:val="39"/>
    <w:rsid w:val="004F779E"/>
    <w:pPr>
      <w:ind w:left="200"/>
    </w:pPr>
    <w:rPr>
      <w:rFonts w:eastAsia="Times New Roman"/>
      <w:sz w:val="20"/>
      <w:lang w:bidi="en-US"/>
    </w:rPr>
  </w:style>
  <w:style w:type="paragraph" w:styleId="Caption">
    <w:name w:val="caption"/>
    <w:basedOn w:val="Normal"/>
    <w:next w:val="Normal"/>
    <w:qFormat/>
    <w:rsid w:val="004F779E"/>
    <w:rPr>
      <w:rFonts w:eastAsia="Times New Roman"/>
      <w:b/>
      <w:bCs/>
      <w:sz w:val="18"/>
      <w:szCs w:val="18"/>
      <w:lang w:bidi="en-US"/>
    </w:rPr>
  </w:style>
  <w:style w:type="paragraph" w:styleId="TOCHeading">
    <w:name w:val="TOC Heading"/>
    <w:basedOn w:val="Heading1"/>
    <w:next w:val="Normal"/>
    <w:uiPriority w:val="39"/>
    <w:qFormat/>
    <w:rsid w:val="004F779E"/>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4F779E"/>
    <w:rPr>
      <w:rFonts w:ascii="Arial Narrow" w:hAnsi="Arial Narrow"/>
      <w:dstrike w:val="0"/>
      <w:sz w:val="20"/>
      <w:bdr w:val="single" w:sz="2" w:space="0" w:color="auto"/>
      <w:vertAlign w:val="baseline"/>
    </w:rPr>
  </w:style>
  <w:style w:type="character" w:customStyle="1" w:styleId="style65">
    <w:name w:val="style65"/>
    <w:basedOn w:val="DefaultParagraphFont"/>
    <w:rsid w:val="004F779E"/>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4F779E"/>
    <w:rPr>
      <w:rFonts w:cs="Arial"/>
      <w:bCs/>
      <w:szCs w:val="26"/>
      <w:u w:val="single"/>
      <w:lang w:val="en-US" w:eastAsia="en-US" w:bidi="ar-SA"/>
    </w:rPr>
  </w:style>
  <w:style w:type="character" w:customStyle="1" w:styleId="qlabel">
    <w:name w:val="q_label"/>
    <w:basedOn w:val="DefaultParagraphFont"/>
    <w:rsid w:val="004F779E"/>
  </w:style>
  <w:style w:type="character" w:customStyle="1" w:styleId="alabel">
    <w:name w:val="a_label"/>
    <w:basedOn w:val="DefaultParagraphFont"/>
    <w:rsid w:val="004F779E"/>
  </w:style>
  <w:style w:type="character" w:customStyle="1" w:styleId="Style1Char1">
    <w:name w:val="Style1 Char1"/>
    <w:basedOn w:val="DefaultParagraphFont"/>
    <w:rsid w:val="004F779E"/>
    <w:rPr>
      <w:rFonts w:eastAsia="SimSun"/>
      <w:sz w:val="20"/>
      <w:szCs w:val="24"/>
      <w:u w:val="single"/>
      <w:lang w:val="en-US" w:eastAsia="zh-CN" w:bidi="ar-SA"/>
    </w:rPr>
  </w:style>
  <w:style w:type="character" w:customStyle="1" w:styleId="UnderlineCharChar">
    <w:name w:val="Underline Char Char"/>
    <w:basedOn w:val="DefaultParagraphFont"/>
    <w:rsid w:val="004F779E"/>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4F779E"/>
    <w:rPr>
      <w:rFonts w:eastAsia="MS Mincho"/>
      <w:b/>
      <w:u w:val="single"/>
      <w:lang w:val="en-US" w:eastAsia="en-US" w:bidi="ar-SA"/>
    </w:rPr>
  </w:style>
  <w:style w:type="character" w:customStyle="1" w:styleId="CardTextChar0">
    <w:name w:val="Card Text Char"/>
    <w:basedOn w:val="DefaultParagraphFont"/>
    <w:rsid w:val="004F779E"/>
    <w:rPr>
      <w:rFonts w:ascii="Times New Roman" w:eastAsia="Times New Roman" w:hAnsi="Times New Roman" w:cs="Times New Roman"/>
      <w:szCs w:val="24"/>
    </w:rPr>
  </w:style>
  <w:style w:type="character" w:customStyle="1" w:styleId="reduce2">
    <w:name w:val="reduce2"/>
    <w:basedOn w:val="DefaultParagraphFont"/>
    <w:rsid w:val="004F779E"/>
    <w:rPr>
      <w:rFonts w:ascii="Arial" w:hAnsi="Arial" w:cs="Arial"/>
      <w:color w:val="000000"/>
      <w:sz w:val="10"/>
      <w:szCs w:val="22"/>
    </w:rPr>
  </w:style>
  <w:style w:type="paragraph" w:customStyle="1" w:styleId="BoldUnderline">
    <w:name w:val="BoldUnderline"/>
    <w:link w:val="BoldUnderlineChar"/>
    <w:uiPriority w:val="99"/>
    <w:qFormat/>
    <w:rsid w:val="004F779E"/>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4F779E"/>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4F779E"/>
    <w:rPr>
      <w:rFonts w:cs="Arial"/>
      <w:bCs/>
      <w:szCs w:val="26"/>
      <w:u w:val="single"/>
      <w:lang w:val="en-US" w:eastAsia="en-US" w:bidi="ar-SA"/>
    </w:rPr>
  </w:style>
  <w:style w:type="paragraph" w:customStyle="1" w:styleId="evidencetextChar">
    <w:name w:val="evidence text Char"/>
    <w:basedOn w:val="Normal"/>
    <w:qFormat/>
    <w:rsid w:val="004F779E"/>
    <w:pPr>
      <w:ind w:left="1728" w:right="1008"/>
    </w:pPr>
    <w:rPr>
      <w:rFonts w:eastAsia="Times New Roman"/>
      <w:color w:val="000000"/>
      <w:sz w:val="18"/>
    </w:rPr>
  </w:style>
  <w:style w:type="character" w:customStyle="1" w:styleId="underline2">
    <w:name w:val="underline2"/>
    <w:basedOn w:val="DefaultParagraphFont"/>
    <w:rsid w:val="004F779E"/>
    <w:rPr>
      <w:u w:val="single"/>
    </w:rPr>
  </w:style>
  <w:style w:type="character" w:customStyle="1" w:styleId="Style11ptUnderlineBorderSinglesolidlineAuto05pt">
    <w:name w:val="Style 11 pt Underline Border: : (Single solid line Auto  0.5 pt..."/>
    <w:rsid w:val="004F779E"/>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4F779E"/>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4F779E"/>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4F779E"/>
    <w:rPr>
      <w:u w:val="single"/>
    </w:rPr>
  </w:style>
  <w:style w:type="paragraph" w:customStyle="1" w:styleId="UnderlineChar4">
    <w:name w:val="Underline Char4"/>
    <w:basedOn w:val="Normal"/>
    <w:link w:val="UnderlineChar4Char"/>
    <w:qFormat/>
    <w:rsid w:val="004F779E"/>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4F779E"/>
    <w:rPr>
      <w:b/>
      <w:u w:val="single"/>
    </w:rPr>
  </w:style>
  <w:style w:type="paragraph" w:customStyle="1" w:styleId="BoldandUnderlineChar3">
    <w:name w:val="Bold and Underline Char3"/>
    <w:basedOn w:val="Normal"/>
    <w:link w:val="BoldandUnderlineChar3Char2"/>
    <w:qFormat/>
    <w:rsid w:val="004F779E"/>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4F779E"/>
    <w:rPr>
      <w:rFonts w:eastAsia="Times New Roman"/>
      <w:u w:val="single"/>
    </w:rPr>
  </w:style>
  <w:style w:type="character" w:customStyle="1" w:styleId="StyleUnderlineChar11ptChar">
    <w:name w:val="Style Underline Char + 11 pt Char"/>
    <w:basedOn w:val="DefaultParagraphFont"/>
    <w:link w:val="StyleUnderlineChar11pt"/>
    <w:rsid w:val="004F779E"/>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4F779E"/>
    <w:rPr>
      <w:rFonts w:eastAsia="Times New Roman"/>
      <w:b/>
      <w:bCs/>
      <w:u w:val="single"/>
    </w:rPr>
  </w:style>
  <w:style w:type="character" w:customStyle="1" w:styleId="StyleUnderlineChar11ptBoldChar">
    <w:name w:val="Style Underline Char + 11 pt Bold Char"/>
    <w:basedOn w:val="DefaultParagraphFont"/>
    <w:link w:val="StyleUnderlineChar11ptBold"/>
    <w:rsid w:val="004F779E"/>
    <w:rPr>
      <w:rFonts w:ascii="Calibri" w:eastAsia="Times New Roman" w:hAnsi="Calibri" w:cs="Calibri"/>
      <w:b/>
      <w:bCs/>
      <w:sz w:val="22"/>
      <w:u w:val="single"/>
    </w:rPr>
  </w:style>
  <w:style w:type="character" w:customStyle="1" w:styleId="inside-head">
    <w:name w:val="inside-head"/>
    <w:basedOn w:val="DefaultParagraphFont"/>
    <w:rsid w:val="004F779E"/>
  </w:style>
  <w:style w:type="paragraph" w:customStyle="1" w:styleId="Style3">
    <w:name w:val="Style3"/>
    <w:basedOn w:val="Normal"/>
    <w:link w:val="Style3Char"/>
    <w:qFormat/>
    <w:rsid w:val="004F779E"/>
    <w:rPr>
      <w:rFonts w:ascii="Arial Narrow" w:eastAsia="Times New Roman" w:hAnsi="Arial Narrow"/>
      <w:b/>
    </w:rPr>
  </w:style>
  <w:style w:type="character" w:customStyle="1" w:styleId="Style3Char">
    <w:name w:val="Style3 Char"/>
    <w:basedOn w:val="DefaultParagraphFont"/>
    <w:link w:val="Style3"/>
    <w:rsid w:val="004F779E"/>
    <w:rPr>
      <w:rFonts w:ascii="Arial Narrow" w:eastAsia="Times New Roman" w:hAnsi="Arial Narrow" w:cs="Calibri"/>
      <w:b/>
      <w:sz w:val="22"/>
    </w:rPr>
  </w:style>
  <w:style w:type="character" w:customStyle="1" w:styleId="7TimesNewRoman">
    <w:name w:val="7 Times New Roman"/>
    <w:rsid w:val="004F779E"/>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4F779E"/>
  </w:style>
  <w:style w:type="character" w:customStyle="1" w:styleId="officialsbureau">
    <w:name w:val="official_s_bureau"/>
    <w:basedOn w:val="DefaultParagraphFont"/>
    <w:rsid w:val="004F779E"/>
  </w:style>
  <w:style w:type="paragraph" w:customStyle="1" w:styleId="Stylecard11ptUnderline">
    <w:name w:val="Style card + 11 pt Underline"/>
    <w:basedOn w:val="Normal"/>
    <w:link w:val="Stylecard11ptUnderlineChar"/>
    <w:qFormat/>
    <w:rsid w:val="004F779E"/>
    <w:pPr>
      <w:ind w:left="288" w:right="288"/>
    </w:pPr>
    <w:rPr>
      <w:rFonts w:eastAsia="SimSun"/>
      <w:u w:val="single"/>
      <w:lang w:eastAsia="zh-CN"/>
    </w:rPr>
  </w:style>
  <w:style w:type="character" w:customStyle="1" w:styleId="Stylecard11ptUnderlineChar">
    <w:name w:val="Style card + 11 pt Underline Char"/>
    <w:link w:val="Stylecard11ptUnderline"/>
    <w:rsid w:val="004F779E"/>
    <w:rPr>
      <w:rFonts w:ascii="Calibri" w:eastAsia="SimSun" w:hAnsi="Calibri" w:cs="Calibri"/>
      <w:sz w:val="22"/>
      <w:u w:val="single"/>
      <w:lang w:eastAsia="zh-CN"/>
    </w:rPr>
  </w:style>
  <w:style w:type="paragraph" w:customStyle="1" w:styleId="Stylecard11ptBoldUnderline">
    <w:name w:val="Style card + 11 pt Bold Underline"/>
    <w:basedOn w:val="Normal"/>
    <w:link w:val="Stylecard11ptBoldUnderlineChar"/>
    <w:qFormat/>
    <w:rsid w:val="004F779E"/>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4F779E"/>
    <w:rPr>
      <w:rFonts w:ascii="Calibri" w:eastAsia="SimSun" w:hAnsi="Calibri"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4F779E"/>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4F779E"/>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4F779E"/>
    <w:rPr>
      <w:rFonts w:ascii="Calibri" w:eastAsia="SimSun" w:hAnsi="Calibri" w:cs="Calibri"/>
      <w:sz w:val="22"/>
      <w:u w:val="single"/>
      <w:lang w:eastAsia="zh-CN"/>
    </w:rPr>
  </w:style>
  <w:style w:type="paragraph" w:styleId="HTMLPreformatted">
    <w:name w:val="HTML Preformatted"/>
    <w:basedOn w:val="Normal"/>
    <w:link w:val="HTMLPreformattedChar"/>
    <w:rsid w:val="004F7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4F779E"/>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4F779E"/>
    <w:rPr>
      <w:u w:val="single"/>
    </w:rPr>
  </w:style>
  <w:style w:type="character" w:customStyle="1" w:styleId="StyleUnderlining11ptChar">
    <w:name w:val="Style Underlining + 11 pt Char"/>
    <w:basedOn w:val="DefaultParagraphFont"/>
    <w:link w:val="StyleUnderlining11pt"/>
    <w:rsid w:val="004F779E"/>
    <w:rPr>
      <w:rFonts w:ascii="Calibri" w:hAnsi="Calibri" w:cs="Calibri"/>
      <w:sz w:val="22"/>
      <w:u w:val="single"/>
    </w:rPr>
  </w:style>
  <w:style w:type="paragraph" w:customStyle="1" w:styleId="StyleCardText9pt">
    <w:name w:val="Style Card Text + 9 pt"/>
    <w:basedOn w:val="Normal"/>
    <w:link w:val="StyleCardText9ptChar"/>
    <w:qFormat/>
    <w:rsid w:val="004F779E"/>
    <w:pPr>
      <w:spacing w:after="200"/>
      <w:contextualSpacing/>
    </w:pPr>
    <w:rPr>
      <w:rFonts w:eastAsia="Calibri"/>
    </w:rPr>
  </w:style>
  <w:style w:type="character" w:customStyle="1" w:styleId="StyleCardText9ptChar">
    <w:name w:val="Style Card Text + 9 pt Char"/>
    <w:basedOn w:val="DefaultParagraphFont"/>
    <w:link w:val="StyleCardText9pt"/>
    <w:rsid w:val="004F779E"/>
    <w:rPr>
      <w:rFonts w:ascii="Calibri" w:eastAsia="Calibri" w:hAnsi="Calibri" w:cs="Calibri"/>
      <w:sz w:val="22"/>
    </w:rPr>
  </w:style>
  <w:style w:type="paragraph" w:styleId="Quote">
    <w:name w:val="Quote"/>
    <w:basedOn w:val="Normal"/>
    <w:next w:val="Normal"/>
    <w:link w:val="QuoteChar"/>
    <w:uiPriority w:val="29"/>
    <w:qFormat/>
    <w:rsid w:val="004F779E"/>
    <w:pPr>
      <w:widowControl w:val="0"/>
    </w:pPr>
    <w:rPr>
      <w:rFonts w:eastAsia="Times New Roman"/>
      <w:iCs/>
      <w:color w:val="000000"/>
      <w:lang w:bidi="en-US"/>
    </w:rPr>
  </w:style>
  <w:style w:type="character" w:customStyle="1" w:styleId="QuoteChar">
    <w:name w:val="Quote Char"/>
    <w:basedOn w:val="DefaultParagraphFont"/>
    <w:link w:val="Quote"/>
    <w:uiPriority w:val="29"/>
    <w:rsid w:val="004F779E"/>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4F779E"/>
    <w:rPr>
      <w:rFonts w:ascii="Arial Narrow" w:hAnsi="Arial Narrow" w:cs="Times New Roman"/>
      <w:sz w:val="24"/>
      <w:u w:val="single"/>
    </w:rPr>
  </w:style>
  <w:style w:type="character" w:customStyle="1" w:styleId="ital-inline">
    <w:name w:val="ital-inline"/>
    <w:basedOn w:val="DefaultParagraphFont"/>
    <w:rsid w:val="004F779E"/>
  </w:style>
  <w:style w:type="character" w:customStyle="1" w:styleId="underlineChar">
    <w:name w:val="underline Char"/>
    <w:basedOn w:val="DefaultParagraphFont"/>
    <w:rsid w:val="004F779E"/>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4F779E"/>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4F779E"/>
    <w:rPr>
      <w:sz w:val="20"/>
      <w:u w:val="single"/>
    </w:rPr>
  </w:style>
  <w:style w:type="paragraph" w:styleId="BodyTextIndent2">
    <w:name w:val="Body Text Indent 2"/>
    <w:basedOn w:val="Normal"/>
    <w:link w:val="BodyTextIndent2Char"/>
    <w:unhideWhenUsed/>
    <w:rsid w:val="004F779E"/>
    <w:pPr>
      <w:spacing w:after="120" w:line="480" w:lineRule="auto"/>
      <w:ind w:left="360"/>
    </w:pPr>
  </w:style>
  <w:style w:type="character" w:customStyle="1" w:styleId="BodyTextIndent2Char">
    <w:name w:val="Body Text Indent 2 Char"/>
    <w:basedOn w:val="DefaultParagraphFont"/>
    <w:link w:val="BodyTextIndent2"/>
    <w:rsid w:val="004F779E"/>
    <w:rPr>
      <w:rFonts w:ascii="Calibri" w:hAnsi="Calibri" w:cs="Calibri"/>
      <w:sz w:val="22"/>
    </w:rPr>
  </w:style>
  <w:style w:type="paragraph" w:styleId="BodyTextIndent3">
    <w:name w:val="Body Text Indent 3"/>
    <w:basedOn w:val="Normal"/>
    <w:link w:val="BodyTextIndent3Char"/>
    <w:uiPriority w:val="99"/>
    <w:semiHidden/>
    <w:unhideWhenUsed/>
    <w:rsid w:val="004F779E"/>
    <w:pPr>
      <w:spacing w:after="120"/>
      <w:ind w:left="360"/>
    </w:pPr>
    <w:rPr>
      <w:szCs w:val="16"/>
    </w:rPr>
  </w:style>
  <w:style w:type="character" w:customStyle="1" w:styleId="BodyTextIndent3Char">
    <w:name w:val="Body Text Indent 3 Char"/>
    <w:basedOn w:val="DefaultParagraphFont"/>
    <w:link w:val="BodyTextIndent3"/>
    <w:uiPriority w:val="99"/>
    <w:semiHidden/>
    <w:rsid w:val="004F779E"/>
    <w:rPr>
      <w:rFonts w:ascii="Calibri" w:hAnsi="Calibri" w:cs="Calibri"/>
      <w:sz w:val="22"/>
      <w:szCs w:val="16"/>
    </w:rPr>
  </w:style>
  <w:style w:type="paragraph" w:styleId="BodyText2">
    <w:name w:val="Body Text 2"/>
    <w:basedOn w:val="Normal"/>
    <w:link w:val="BodyText2Char"/>
    <w:unhideWhenUsed/>
    <w:rsid w:val="004F779E"/>
    <w:pPr>
      <w:spacing w:after="120" w:line="480" w:lineRule="auto"/>
    </w:pPr>
  </w:style>
  <w:style w:type="character" w:customStyle="1" w:styleId="BodyText2Char">
    <w:name w:val="Body Text 2 Char"/>
    <w:basedOn w:val="DefaultParagraphFont"/>
    <w:link w:val="BodyText2"/>
    <w:rsid w:val="004F779E"/>
    <w:rPr>
      <w:rFonts w:ascii="Calibri" w:hAnsi="Calibri" w:cs="Calibri"/>
      <w:sz w:val="22"/>
    </w:rPr>
  </w:style>
  <w:style w:type="paragraph" w:styleId="BodyTextIndent">
    <w:name w:val="Body Text Indent"/>
    <w:basedOn w:val="Normal"/>
    <w:link w:val="BodyTextIndentChar"/>
    <w:uiPriority w:val="99"/>
    <w:unhideWhenUsed/>
    <w:rsid w:val="004F779E"/>
    <w:pPr>
      <w:spacing w:after="120"/>
      <w:ind w:left="360"/>
    </w:pPr>
  </w:style>
  <w:style w:type="character" w:customStyle="1" w:styleId="BodyTextIndentChar">
    <w:name w:val="Body Text Indent Char"/>
    <w:basedOn w:val="DefaultParagraphFont"/>
    <w:link w:val="BodyTextIndent"/>
    <w:uiPriority w:val="99"/>
    <w:rsid w:val="004F779E"/>
    <w:rPr>
      <w:rFonts w:ascii="Calibri" w:hAnsi="Calibri" w:cs="Calibri"/>
      <w:sz w:val="22"/>
    </w:rPr>
  </w:style>
  <w:style w:type="paragraph" w:styleId="BodyText3">
    <w:name w:val="Body Text 3"/>
    <w:basedOn w:val="Normal"/>
    <w:link w:val="BodyText3Char"/>
    <w:unhideWhenUsed/>
    <w:rsid w:val="004F779E"/>
    <w:pPr>
      <w:spacing w:after="120"/>
    </w:pPr>
    <w:rPr>
      <w:szCs w:val="16"/>
    </w:rPr>
  </w:style>
  <w:style w:type="character" w:customStyle="1" w:styleId="BodyText3Char">
    <w:name w:val="Body Text 3 Char"/>
    <w:basedOn w:val="DefaultParagraphFont"/>
    <w:link w:val="BodyText3"/>
    <w:rsid w:val="004F779E"/>
    <w:rPr>
      <w:rFonts w:ascii="Calibri" w:hAnsi="Calibri" w:cs="Calibri"/>
      <w:sz w:val="22"/>
      <w:szCs w:val="16"/>
    </w:rPr>
  </w:style>
  <w:style w:type="character" w:customStyle="1" w:styleId="StyleBold">
    <w:name w:val="Style Bold"/>
    <w:basedOn w:val="DefaultParagraphFont"/>
    <w:uiPriority w:val="9"/>
    <w:semiHidden/>
    <w:rsid w:val="004F779E"/>
    <w:rPr>
      <w:b/>
      <w:bCs/>
    </w:rPr>
  </w:style>
  <w:style w:type="character" w:customStyle="1" w:styleId="body-text">
    <w:name w:val="body-text"/>
    <w:basedOn w:val="DefaultParagraphFont"/>
    <w:rsid w:val="004F779E"/>
  </w:style>
  <w:style w:type="paragraph" w:customStyle="1" w:styleId="StyleStyle411ptBoldBorderSinglesolidlineAuto0">
    <w:name w:val="Style Style4 + 11 pt Bold Border: : (Single solid line Auto  0...."/>
    <w:basedOn w:val="Normal"/>
    <w:link w:val="StyleStyle411ptBoldBorderSinglesolidlineAuto0Char"/>
    <w:qFormat/>
    <w:rsid w:val="004F779E"/>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4F779E"/>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4F779E"/>
    <w:rPr>
      <w:rFonts w:ascii="Tahoma" w:hAnsi="Tahoma" w:cs="Tahoma"/>
      <w:sz w:val="16"/>
      <w:szCs w:val="16"/>
    </w:rPr>
  </w:style>
  <w:style w:type="character" w:customStyle="1" w:styleId="globalcontentbody">
    <w:name w:val="globalcontentbody"/>
    <w:basedOn w:val="DefaultParagraphFont"/>
    <w:rsid w:val="004F779E"/>
  </w:style>
  <w:style w:type="paragraph" w:customStyle="1" w:styleId="StyleStyle112pt">
    <w:name w:val="Style Style1 + 12 pt"/>
    <w:basedOn w:val="Normal"/>
    <w:link w:val="StyleStyle112ptChar"/>
    <w:qFormat/>
    <w:rsid w:val="004F779E"/>
    <w:rPr>
      <w:rFonts w:eastAsia="SimSun"/>
      <w:u w:val="single"/>
      <w:lang w:eastAsia="zh-CN"/>
    </w:rPr>
  </w:style>
  <w:style w:type="character" w:customStyle="1" w:styleId="StyleStyle112ptChar">
    <w:name w:val="Style Style1 + 12 pt Char"/>
    <w:basedOn w:val="DefaultParagraphFont"/>
    <w:link w:val="StyleStyle112pt"/>
    <w:rsid w:val="004F779E"/>
    <w:rPr>
      <w:rFonts w:ascii="Calibri" w:eastAsia="SimSun" w:hAnsi="Calibri" w:cs="Calibri"/>
      <w:sz w:val="22"/>
      <w:u w:val="single"/>
      <w:lang w:eastAsia="zh-CN"/>
    </w:rPr>
  </w:style>
  <w:style w:type="paragraph" w:customStyle="1" w:styleId="MinimizedText">
    <w:name w:val="Minimized Text"/>
    <w:basedOn w:val="Normal"/>
    <w:link w:val="MinimizedTextChar"/>
    <w:qFormat/>
    <w:rsid w:val="004F779E"/>
    <w:rPr>
      <w:rFonts w:eastAsia="Times New Roman"/>
    </w:rPr>
  </w:style>
  <w:style w:type="character" w:customStyle="1" w:styleId="MinimizedTextChar">
    <w:name w:val="Minimized Text Char"/>
    <w:basedOn w:val="DefaultParagraphFont"/>
    <w:link w:val="MinimizedText"/>
    <w:rsid w:val="004F779E"/>
    <w:rPr>
      <w:rFonts w:ascii="Calibri" w:eastAsia="Times New Roman" w:hAnsi="Calibri" w:cs="Calibri"/>
      <w:sz w:val="22"/>
    </w:rPr>
  </w:style>
  <w:style w:type="character" w:customStyle="1" w:styleId="term1">
    <w:name w:val="term1"/>
    <w:basedOn w:val="DefaultParagraphFont"/>
    <w:rsid w:val="004F779E"/>
    <w:rPr>
      <w:b/>
      <w:bCs/>
    </w:rPr>
  </w:style>
  <w:style w:type="character" w:customStyle="1" w:styleId="Styleterm111ptUnderline">
    <w:name w:val="Style term1 + 11 pt Underline"/>
    <w:basedOn w:val="term1"/>
    <w:rsid w:val="004F779E"/>
    <w:rPr>
      <w:b/>
      <w:bCs/>
      <w:sz w:val="20"/>
      <w:u w:val="single"/>
    </w:rPr>
  </w:style>
  <w:style w:type="paragraph" w:customStyle="1" w:styleId="StyleMinimizedTextArialNarrow10pt">
    <w:name w:val="Style Minimized Text + Arial Narrow 10 pt"/>
    <w:basedOn w:val="MinimizedText"/>
    <w:link w:val="StyleMinimizedTextArialNarrow10ptChar"/>
    <w:qFormat/>
    <w:rsid w:val="004F779E"/>
    <w:rPr>
      <w:sz w:val="20"/>
    </w:rPr>
  </w:style>
  <w:style w:type="character" w:customStyle="1" w:styleId="StyleMinimizedTextArialNarrow10ptChar">
    <w:name w:val="Style Minimized Text + Arial Narrow 10 pt Char"/>
    <w:basedOn w:val="MinimizedTextChar"/>
    <w:link w:val="StyleMinimizedTextArialNarrow10pt"/>
    <w:rsid w:val="004F779E"/>
    <w:rPr>
      <w:rFonts w:ascii="Calibri" w:eastAsia="Times New Roman" w:hAnsi="Calibri" w:cs="Calibri"/>
      <w:sz w:val="20"/>
    </w:rPr>
  </w:style>
  <w:style w:type="character" w:customStyle="1" w:styleId="Styleunderline11ptBold">
    <w:name w:val="Style underline + 11 pt Bold"/>
    <w:basedOn w:val="underline"/>
    <w:rsid w:val="004F779E"/>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4F779E"/>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4F779E"/>
    <w:rPr>
      <w:rFonts w:ascii="Calibri" w:eastAsia="Times New Roman" w:hAnsi="Calibri" w:cs="Calibri"/>
      <w:sz w:val="22"/>
      <w:u w:val="single"/>
      <w:bdr w:val="single" w:sz="4" w:space="0" w:color="auto"/>
    </w:rPr>
  </w:style>
  <w:style w:type="character" w:customStyle="1" w:styleId="Style9pt">
    <w:name w:val="Style 9 pt"/>
    <w:basedOn w:val="DefaultParagraphFont"/>
    <w:rsid w:val="004F779E"/>
    <w:rPr>
      <w:rFonts w:ascii="Times New Roman" w:hAnsi="Times New Roman"/>
      <w:sz w:val="20"/>
    </w:rPr>
  </w:style>
  <w:style w:type="paragraph" w:customStyle="1" w:styleId="StyleStyle49pt3">
    <w:name w:val="Style Style4 + 9 pt3"/>
    <w:basedOn w:val="Style4"/>
    <w:link w:val="StyleStyle49pt3Char"/>
    <w:qFormat/>
    <w:rsid w:val="004F779E"/>
    <w:rPr>
      <w:rFonts w:cs="Times New Roman"/>
    </w:rPr>
  </w:style>
  <w:style w:type="character" w:customStyle="1" w:styleId="StyleStyle49pt3Char">
    <w:name w:val="Style Style4 + 9 pt3 Char"/>
    <w:basedOn w:val="Style4Char"/>
    <w:link w:val="StyleStyle49pt3"/>
    <w:rsid w:val="004F779E"/>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4F779E"/>
    <w:rPr>
      <w:rFonts w:cs="Times New Roman"/>
      <w:b/>
      <w:bCs/>
    </w:rPr>
  </w:style>
  <w:style w:type="character" w:customStyle="1" w:styleId="StyleStyle4BoldChar">
    <w:name w:val="Style Style4 + Bold Char"/>
    <w:basedOn w:val="Style4Char"/>
    <w:link w:val="StyleStyle4Bold"/>
    <w:rsid w:val="004F779E"/>
    <w:rPr>
      <w:rFonts w:ascii="Calibri" w:eastAsia="Times New Roman" w:hAnsi="Calibri" w:cs="Times New Roman"/>
      <w:b/>
      <w:bCs/>
      <w:sz w:val="22"/>
      <w:u w:val="single"/>
    </w:rPr>
  </w:style>
  <w:style w:type="character" w:customStyle="1" w:styleId="CharChar11">
    <w:name w:val="Char Char11"/>
    <w:basedOn w:val="DefaultParagraphFont"/>
    <w:rsid w:val="004F779E"/>
    <w:rPr>
      <w:rFonts w:cs="Arial"/>
      <w:bCs/>
      <w:szCs w:val="26"/>
      <w:u w:val="single"/>
      <w:lang w:val="en-US" w:eastAsia="en-US" w:bidi="ar-SA"/>
    </w:rPr>
  </w:style>
  <w:style w:type="character" w:customStyle="1" w:styleId="authorbio">
    <w:name w:val="authorbio"/>
    <w:basedOn w:val="DefaultParagraphFont"/>
    <w:rsid w:val="004F779E"/>
  </w:style>
  <w:style w:type="character" w:customStyle="1" w:styleId="a">
    <w:name w:val="a"/>
    <w:basedOn w:val="DefaultParagraphFont"/>
    <w:rsid w:val="004F779E"/>
  </w:style>
  <w:style w:type="character" w:customStyle="1" w:styleId="StyleStyleUnderline411pt">
    <w:name w:val="Style Style Underline4 + 11 pt"/>
    <w:basedOn w:val="DefaultParagraphFont"/>
    <w:rsid w:val="004F779E"/>
    <w:rPr>
      <w:sz w:val="20"/>
      <w:u w:val="single"/>
    </w:rPr>
  </w:style>
  <w:style w:type="character" w:customStyle="1" w:styleId="StyleStyleUnderline411ptBold">
    <w:name w:val="Style Style Underline4 + 11 pt Bold"/>
    <w:basedOn w:val="DefaultParagraphFont"/>
    <w:rsid w:val="004F779E"/>
    <w:rPr>
      <w:b/>
      <w:bCs/>
      <w:sz w:val="20"/>
      <w:u w:val="single"/>
    </w:rPr>
  </w:style>
  <w:style w:type="character" w:customStyle="1" w:styleId="StyleStyleUnderline311pt">
    <w:name w:val="Style Style Underline3 + 11 pt"/>
    <w:basedOn w:val="DefaultParagraphFont"/>
    <w:rsid w:val="004F779E"/>
    <w:rPr>
      <w:sz w:val="20"/>
      <w:u w:val="single"/>
    </w:rPr>
  </w:style>
  <w:style w:type="character" w:customStyle="1" w:styleId="StyleStyleUnderline311ptBold">
    <w:name w:val="Style Style Underline3 + 11 pt Bold"/>
    <w:basedOn w:val="DefaultParagraphFont"/>
    <w:rsid w:val="004F779E"/>
    <w:rPr>
      <w:b/>
      <w:bCs/>
      <w:sz w:val="20"/>
      <w:u w:val="single"/>
    </w:rPr>
  </w:style>
  <w:style w:type="character" w:customStyle="1" w:styleId="StyleUnderline3">
    <w:name w:val="Style Underline3"/>
    <w:basedOn w:val="DefaultParagraphFont"/>
    <w:rsid w:val="004F779E"/>
    <w:rPr>
      <w:u w:val="single"/>
    </w:rPr>
  </w:style>
  <w:style w:type="paragraph" w:customStyle="1" w:styleId="StyleStyle111ptBorderSinglesolidlineAuto05ptL">
    <w:name w:val="Style Style1 + 11 pt Border: : (Single solid line Auto  0.5 pt L..."/>
    <w:link w:val="StyleStyle111ptBorderSinglesolidlineAuto05ptLChar"/>
    <w:qFormat/>
    <w:rsid w:val="004F779E"/>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4F779E"/>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4F779E"/>
    <w:rPr>
      <w:u w:val="single"/>
    </w:rPr>
  </w:style>
  <w:style w:type="character" w:customStyle="1" w:styleId="NothingChar">
    <w:name w:val="Nothing Char"/>
    <w:basedOn w:val="DefaultParagraphFont"/>
    <w:link w:val="Nothing"/>
    <w:rsid w:val="004F779E"/>
    <w:rPr>
      <w:rFonts w:ascii="Times New Roman" w:eastAsia="Times New Roman" w:hAnsi="Times New Roman" w:cs="Times New Roman"/>
      <w:sz w:val="20"/>
    </w:rPr>
  </w:style>
  <w:style w:type="character" w:customStyle="1" w:styleId="CardsFont12pt0">
    <w:name w:val="Cards + Font 12pt"/>
    <w:basedOn w:val="DefaultParagraphFont"/>
    <w:rsid w:val="004F779E"/>
    <w:rPr>
      <w:rFonts w:ascii="Times New Roman" w:eastAsia="Calibri" w:hAnsi="Times New Roman" w:cs="Times New Roman"/>
      <w:sz w:val="24"/>
      <w:szCs w:val="20"/>
      <w:u w:val="single"/>
    </w:rPr>
  </w:style>
  <w:style w:type="character" w:customStyle="1" w:styleId="SmallTextChar0">
    <w:name w:val="Small Text Char"/>
    <w:basedOn w:val="CardTextChar0"/>
    <w:rsid w:val="004F779E"/>
    <w:rPr>
      <w:rFonts w:ascii="Times New Roman" w:eastAsia="MS Mincho" w:hAnsi="Times New Roman" w:cs="Times New Roman"/>
      <w:sz w:val="15"/>
      <w:szCs w:val="24"/>
      <w:lang w:eastAsia="ja-JP"/>
    </w:rPr>
  </w:style>
  <w:style w:type="paragraph" w:customStyle="1" w:styleId="Circled">
    <w:name w:val="Circled"/>
    <w:link w:val="CircledChar"/>
    <w:qFormat/>
    <w:rsid w:val="004F779E"/>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4F779E"/>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4F779E"/>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4F779E"/>
  </w:style>
  <w:style w:type="character" w:customStyle="1" w:styleId="part-of-speech">
    <w:name w:val="part-of-speech"/>
    <w:basedOn w:val="DefaultParagraphFont"/>
    <w:rsid w:val="004F779E"/>
  </w:style>
  <w:style w:type="character" w:customStyle="1" w:styleId="sep">
    <w:name w:val="sep"/>
    <w:basedOn w:val="DefaultParagraphFont"/>
    <w:rsid w:val="004F779E"/>
  </w:style>
  <w:style w:type="character" w:customStyle="1" w:styleId="pron">
    <w:name w:val="pron"/>
    <w:basedOn w:val="DefaultParagraphFont"/>
    <w:rsid w:val="004F779E"/>
  </w:style>
  <w:style w:type="paragraph" w:customStyle="1" w:styleId="StyleStyle4LatinTimesNewRomanAsianSimSun">
    <w:name w:val="Style Style4 + (Latin) Times New Roman (Asian) SimSun"/>
    <w:basedOn w:val="Normal"/>
    <w:link w:val="StyleStyle4LatinTimesNewRomanAsianSimSunChar"/>
    <w:qFormat/>
    <w:rsid w:val="004F779E"/>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4F779E"/>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4F779E"/>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4F779E"/>
    <w:rPr>
      <w:rFonts w:ascii="Calibri" w:eastAsia="SimSun" w:hAnsi="Calibri" w:cs="Calibri"/>
      <w:b/>
      <w:bCs/>
      <w:sz w:val="22"/>
      <w:u w:val="single"/>
    </w:rPr>
  </w:style>
  <w:style w:type="character" w:customStyle="1" w:styleId="CharChar3">
    <w:name w:val="Char Char3"/>
    <w:basedOn w:val="DefaultParagraphFont"/>
    <w:rsid w:val="004F779E"/>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4F779E"/>
    <w:rPr>
      <w:bCs/>
      <w:szCs w:val="26"/>
      <w:u w:val="single"/>
    </w:rPr>
  </w:style>
  <w:style w:type="paragraph" w:styleId="Subtitle">
    <w:name w:val="Subtitle"/>
    <w:aliases w:val="Underlined card text"/>
    <w:basedOn w:val="Normal"/>
    <w:next w:val="Normal"/>
    <w:link w:val="SubtitleChar"/>
    <w:uiPriority w:val="99"/>
    <w:qFormat/>
    <w:rsid w:val="004F779E"/>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rsid w:val="004F779E"/>
    <w:rPr>
      <w:color w:val="5A5A5A" w:themeColor="text1" w:themeTint="A5"/>
      <w:spacing w:val="15"/>
      <w:sz w:val="22"/>
      <w:szCs w:val="22"/>
    </w:rPr>
  </w:style>
  <w:style w:type="paragraph" w:customStyle="1" w:styleId="StyleStyle411pt1">
    <w:name w:val="Style Style4 + 11 pt1"/>
    <w:basedOn w:val="Style4"/>
    <w:link w:val="StyleStyle411pt1Char"/>
    <w:qFormat/>
    <w:rsid w:val="004F779E"/>
    <w:rPr>
      <w:rFonts w:cs="Times New Roman"/>
    </w:rPr>
  </w:style>
  <w:style w:type="character" w:customStyle="1" w:styleId="StyleStyle411pt1Char">
    <w:name w:val="Style Style4 + 11 pt1 Char"/>
    <w:basedOn w:val="Style4Char"/>
    <w:link w:val="StyleStyle411pt1"/>
    <w:rsid w:val="004F779E"/>
    <w:rPr>
      <w:rFonts w:ascii="Calibri" w:eastAsia="Times New Roman" w:hAnsi="Calibri" w:cs="Times New Roman"/>
      <w:sz w:val="22"/>
      <w:u w:val="single"/>
    </w:rPr>
  </w:style>
  <w:style w:type="character" w:customStyle="1" w:styleId="BoldandUnderlineCharChar2">
    <w:name w:val="Bold and Underline Char Char2"/>
    <w:basedOn w:val="DefaultParagraphFont"/>
    <w:rsid w:val="004F779E"/>
    <w:rPr>
      <w:b/>
      <w:u w:val="single"/>
      <w:lang w:val="en-US" w:eastAsia="en-US" w:bidi="ar-SA"/>
    </w:rPr>
  </w:style>
  <w:style w:type="character" w:customStyle="1" w:styleId="StyleUnderlineCharChar111pt">
    <w:name w:val="Style Underline Char Char1 + 11 pt"/>
    <w:basedOn w:val="DefaultParagraphFont"/>
    <w:rsid w:val="004F779E"/>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4F779E"/>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4F779E"/>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4F779E"/>
    <w:rPr>
      <w:sz w:val="22"/>
      <w:u w:val="single"/>
    </w:rPr>
  </w:style>
  <w:style w:type="paragraph" w:customStyle="1" w:styleId="StyleMinimizedTextArialNarrow9pt">
    <w:name w:val="Style Minimized Text + Arial Narrow 9 pt"/>
    <w:basedOn w:val="Normal"/>
    <w:link w:val="StyleMinimizedTextArialNarrow9ptChar"/>
    <w:qFormat/>
    <w:rsid w:val="004F779E"/>
    <w:rPr>
      <w:rFonts w:eastAsia="Times New Roman"/>
    </w:rPr>
  </w:style>
  <w:style w:type="character" w:customStyle="1" w:styleId="StyleMinimizedTextArialNarrow9ptChar">
    <w:name w:val="Style Minimized Text + Arial Narrow 9 pt Char"/>
    <w:basedOn w:val="DefaultParagraphFont"/>
    <w:link w:val="StyleMinimizedTextArialNarrow9pt"/>
    <w:rsid w:val="004F779E"/>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4F779E"/>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4F779E"/>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4F779E"/>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4F779E"/>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4F779E"/>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4F779E"/>
    <w:rPr>
      <w:b w:val="0"/>
      <w:bCs/>
      <w:sz w:val="20"/>
      <w:u w:val="single"/>
      <w:lang w:val="en-US" w:eastAsia="en-US" w:bidi="ar-SA"/>
    </w:rPr>
  </w:style>
  <w:style w:type="character" w:customStyle="1" w:styleId="Styleunderline9pt">
    <w:name w:val="Style underline + 9 pt"/>
    <w:basedOn w:val="underline"/>
    <w:rsid w:val="004F779E"/>
    <w:rPr>
      <w:rFonts w:ascii="Times New Roman" w:hAnsi="Times New Roman" w:cs="Times New Roman"/>
      <w:b/>
      <w:sz w:val="20"/>
      <w:u w:val="single"/>
    </w:rPr>
  </w:style>
  <w:style w:type="character" w:customStyle="1" w:styleId="StyleTimesNewRoman9pt">
    <w:name w:val="Style Times New Roman 9 pt"/>
    <w:basedOn w:val="DefaultParagraphFont"/>
    <w:rsid w:val="004F779E"/>
    <w:rPr>
      <w:rFonts w:ascii="Times New Roman" w:hAnsi="Times New Roman"/>
      <w:sz w:val="20"/>
    </w:rPr>
  </w:style>
  <w:style w:type="character" w:customStyle="1" w:styleId="Styleunderline9pt1">
    <w:name w:val="Style underline + 9 pt1"/>
    <w:basedOn w:val="underline"/>
    <w:rsid w:val="004F779E"/>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4F779E"/>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4F779E"/>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4F779E"/>
    <w:rPr>
      <w:b/>
      <w:bCs/>
      <w:noProof w:val="0"/>
      <w:sz w:val="20"/>
      <w:u w:val="single"/>
      <w:lang w:val="en-US" w:eastAsia="en-US" w:bidi="ar-SA"/>
    </w:rPr>
  </w:style>
  <w:style w:type="character" w:customStyle="1" w:styleId="Hyperlink23">
    <w:name w:val="Hyperlink23"/>
    <w:basedOn w:val="DefaultParagraphFont"/>
    <w:rsid w:val="004F779E"/>
    <w:rPr>
      <w:color w:val="3300CC"/>
      <w:u w:val="single"/>
    </w:rPr>
  </w:style>
  <w:style w:type="paragraph" w:customStyle="1" w:styleId="cardCharChar">
    <w:name w:val="card Char Char"/>
    <w:basedOn w:val="Normal"/>
    <w:link w:val="cardCharCharChar"/>
    <w:qFormat/>
    <w:rsid w:val="004F779E"/>
    <w:pPr>
      <w:ind w:left="288" w:right="288"/>
    </w:pPr>
    <w:rPr>
      <w:rFonts w:eastAsia="Times New Roman"/>
      <w:szCs w:val="20"/>
    </w:rPr>
  </w:style>
  <w:style w:type="character" w:customStyle="1" w:styleId="cardCharCharChar">
    <w:name w:val="card Char Char Char"/>
    <w:basedOn w:val="DefaultParagraphFont"/>
    <w:link w:val="cardCharChar"/>
    <w:rsid w:val="004F779E"/>
    <w:rPr>
      <w:rFonts w:ascii="Calibri" w:eastAsia="Times New Roman" w:hAnsi="Calibri" w:cs="Calibri"/>
      <w:sz w:val="22"/>
      <w:szCs w:val="20"/>
    </w:rPr>
  </w:style>
  <w:style w:type="character" w:customStyle="1" w:styleId="StyleunderlineArialNarrow9ptBold">
    <w:name w:val="Style underline + Arial Narrow 9 pt Bold"/>
    <w:basedOn w:val="underline"/>
    <w:rsid w:val="004F779E"/>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4F779E"/>
  </w:style>
  <w:style w:type="character" w:customStyle="1" w:styleId="StylecardCharCharArialNarrow9ptChar">
    <w:name w:val="Style card Char Char + Arial Narrow 9 pt Char"/>
    <w:basedOn w:val="cardCharCharChar"/>
    <w:link w:val="StylecardCharCharArialNarrow9pt"/>
    <w:rsid w:val="004F779E"/>
    <w:rPr>
      <w:rFonts w:ascii="Calibri" w:eastAsia="Times New Roman" w:hAnsi="Calibri" w:cs="Calibri"/>
      <w:sz w:val="22"/>
      <w:szCs w:val="20"/>
    </w:rPr>
  </w:style>
  <w:style w:type="character" w:customStyle="1" w:styleId="UnderlineCharCharChar">
    <w:name w:val="Underline Char Char Char"/>
    <w:basedOn w:val="DefaultParagraphFont"/>
    <w:rsid w:val="004F779E"/>
    <w:rPr>
      <w:noProof w:val="0"/>
      <w:u w:val="single"/>
      <w:lang w:val="en-US" w:eastAsia="en-US" w:bidi="ar-SA"/>
    </w:rPr>
  </w:style>
  <w:style w:type="character" w:customStyle="1" w:styleId="CardTextChar1">
    <w:name w:val="Card Text Char1"/>
    <w:basedOn w:val="DefaultParagraphFont"/>
    <w:rsid w:val="004F779E"/>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4F779E"/>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4F779E"/>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4F779E"/>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4F779E"/>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4F779E"/>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4F779E"/>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4F779E"/>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4F779E"/>
    <w:rPr>
      <w:rFonts w:eastAsia="Times New Roman"/>
    </w:rPr>
  </w:style>
  <w:style w:type="character" w:customStyle="1" w:styleId="TextsmallChar">
    <w:name w:val="Textsmall Char"/>
    <w:basedOn w:val="DefaultParagraphFont"/>
    <w:link w:val="Textsmall"/>
    <w:rsid w:val="004F779E"/>
    <w:rPr>
      <w:rFonts w:ascii="Calibri" w:eastAsia="Times New Roman" w:hAnsi="Calibri" w:cs="Calibri"/>
      <w:sz w:val="22"/>
    </w:rPr>
  </w:style>
  <w:style w:type="character" w:customStyle="1" w:styleId="CharChar111">
    <w:name w:val="Char Char111"/>
    <w:basedOn w:val="DefaultParagraphFont"/>
    <w:rsid w:val="004F779E"/>
    <w:rPr>
      <w:rFonts w:cs="Arial"/>
      <w:bCs/>
      <w:szCs w:val="26"/>
      <w:u w:val="single"/>
      <w:lang w:val="en-US" w:eastAsia="en-US" w:bidi="ar-SA"/>
    </w:rPr>
  </w:style>
  <w:style w:type="character" w:customStyle="1" w:styleId="UnderlineBold">
    <w:name w:val="Underline + Bold"/>
    <w:uiPriority w:val="1"/>
    <w:qFormat/>
    <w:rsid w:val="004F779E"/>
    <w:rPr>
      <w:b/>
      <w:sz w:val="20"/>
      <w:u w:val="single"/>
    </w:rPr>
  </w:style>
  <w:style w:type="paragraph" w:customStyle="1" w:styleId="cardtextsmall">
    <w:name w:val="card text small"/>
    <w:basedOn w:val="Normal"/>
    <w:qFormat/>
    <w:rsid w:val="004F779E"/>
    <w:rPr>
      <w:rFonts w:ascii="Arial Narrow" w:eastAsia="Times New Roman" w:hAnsi="Arial Narrow"/>
    </w:rPr>
  </w:style>
  <w:style w:type="character" w:customStyle="1" w:styleId="AUnterdline">
    <w:name w:val="AUnterdline"/>
    <w:rsid w:val="004F779E"/>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4F779E"/>
    <w:rPr>
      <w:rFonts w:ascii="Times New Roman" w:hAnsi="Times New Roman"/>
      <w:b/>
      <w:bCs/>
      <w:sz w:val="20"/>
      <w:u w:val="single"/>
      <w:bdr w:val="single" w:sz="4" w:space="0" w:color="auto"/>
    </w:rPr>
  </w:style>
  <w:style w:type="character" w:customStyle="1" w:styleId="highlightedsearchterm">
    <w:name w:val="highlightedsearchterm"/>
    <w:rsid w:val="004F779E"/>
  </w:style>
  <w:style w:type="character" w:customStyle="1" w:styleId="StyleUnderline1">
    <w:name w:val="Style Underline1"/>
    <w:basedOn w:val="DefaultParagraphFont"/>
    <w:rsid w:val="004F779E"/>
    <w:rPr>
      <w:rFonts w:ascii="Times New Roman" w:hAnsi="Times New Roman"/>
      <w:sz w:val="20"/>
      <w:u w:val="single"/>
    </w:rPr>
  </w:style>
  <w:style w:type="paragraph" w:customStyle="1" w:styleId="CardIndented">
    <w:name w:val="Card (Indented)"/>
    <w:basedOn w:val="Normal"/>
    <w:link w:val="CardIndentedChar"/>
    <w:qFormat/>
    <w:rsid w:val="004F779E"/>
    <w:pPr>
      <w:ind w:left="288"/>
    </w:pPr>
  </w:style>
  <w:style w:type="paragraph" w:customStyle="1" w:styleId="StyleStyle49pt10">
    <w:name w:val="Style Style4 + 9 pt10"/>
    <w:basedOn w:val="Style4"/>
    <w:link w:val="StyleStyle49pt10Char"/>
    <w:qFormat/>
    <w:rsid w:val="004F779E"/>
    <w:rPr>
      <w:rFonts w:cs="Times New Roman"/>
    </w:rPr>
  </w:style>
  <w:style w:type="character" w:customStyle="1" w:styleId="StyleStyle49pt10Char">
    <w:name w:val="Style Style4 + 9 pt10 Char"/>
    <w:basedOn w:val="Style4Char"/>
    <w:link w:val="StyleStyle49pt10"/>
    <w:rsid w:val="004F779E"/>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4F779E"/>
    <w:rPr>
      <w:rFonts w:cs="Times New Roman"/>
      <w:b/>
      <w:bCs/>
    </w:rPr>
  </w:style>
  <w:style w:type="character" w:customStyle="1" w:styleId="StyleStyle49ptBold7Char">
    <w:name w:val="Style Style4 + 9 pt Bold7 Char"/>
    <w:link w:val="StyleStyle49ptBold7"/>
    <w:rsid w:val="004F779E"/>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4F779E"/>
    <w:pPr>
      <w:ind w:left="288"/>
    </w:pPr>
    <w:rPr>
      <w:rFonts w:eastAsia="Times New Roman"/>
      <w:u w:val="single"/>
    </w:rPr>
  </w:style>
  <w:style w:type="character" w:customStyle="1" w:styleId="NormalUnderlineChar">
    <w:name w:val="Normal Underline Char"/>
    <w:link w:val="NormalUnderline"/>
    <w:rsid w:val="004F779E"/>
    <w:rPr>
      <w:rFonts w:ascii="Calibri" w:eastAsia="Times New Roman" w:hAnsi="Calibri" w:cs="Calibri"/>
      <w:sz w:val="22"/>
      <w:u w:val="single"/>
    </w:rPr>
  </w:style>
  <w:style w:type="character" w:customStyle="1" w:styleId="DontRead">
    <w:name w:val="Don't Read"/>
    <w:qFormat/>
    <w:rsid w:val="004F779E"/>
    <w:rPr>
      <w:rFonts w:ascii="Times New Roman" w:hAnsi="Times New Roman"/>
      <w:sz w:val="16"/>
    </w:rPr>
  </w:style>
  <w:style w:type="paragraph" w:customStyle="1" w:styleId="Underlinestyle">
    <w:name w:val="Underline style"/>
    <w:basedOn w:val="Normal"/>
    <w:qFormat/>
    <w:rsid w:val="004F779E"/>
    <w:rPr>
      <w:rFonts w:eastAsia="Times New Roman"/>
      <w:u w:val="single"/>
    </w:rPr>
  </w:style>
  <w:style w:type="character" w:customStyle="1" w:styleId="Style11ptUnderline3">
    <w:name w:val="Style 11 pt Underline3"/>
    <w:rsid w:val="004F779E"/>
    <w:rPr>
      <w:sz w:val="20"/>
      <w:u w:val="single"/>
    </w:rPr>
  </w:style>
  <w:style w:type="character" w:customStyle="1" w:styleId="27">
    <w:name w:val="27"/>
    <w:rsid w:val="004F779E"/>
    <w:rPr>
      <w:rFonts w:cs="Arial"/>
      <w:bCs/>
      <w:sz w:val="20"/>
      <w:u w:val="single"/>
      <w:lang w:val="en-US" w:eastAsia="en-US" w:bidi="ar-SA"/>
    </w:rPr>
  </w:style>
  <w:style w:type="character" w:customStyle="1" w:styleId="2">
    <w:name w:val="2"/>
    <w:rsid w:val="004F779E"/>
    <w:rPr>
      <w:rFonts w:cs="Arial"/>
      <w:bCs/>
      <w:sz w:val="20"/>
      <w:u w:val="single"/>
      <w:lang w:val="en-US" w:eastAsia="en-US" w:bidi="ar-SA"/>
    </w:rPr>
  </w:style>
  <w:style w:type="character" w:customStyle="1" w:styleId="Style9ptUnderline11">
    <w:name w:val="Style 9 pt Underline11"/>
    <w:basedOn w:val="DefaultParagraphFont"/>
    <w:rsid w:val="004F779E"/>
    <w:rPr>
      <w:sz w:val="20"/>
      <w:u w:val="single"/>
    </w:rPr>
  </w:style>
  <w:style w:type="character" w:customStyle="1" w:styleId="Style9ptBoldUnderline5">
    <w:name w:val="Style 9 pt Bold Underline5"/>
    <w:basedOn w:val="DefaultParagraphFont"/>
    <w:rsid w:val="004F779E"/>
    <w:rPr>
      <w:b/>
      <w:bCs/>
      <w:sz w:val="20"/>
      <w:u w:val="single"/>
    </w:rPr>
  </w:style>
  <w:style w:type="character" w:customStyle="1" w:styleId="CharChar114">
    <w:name w:val="Char Char114"/>
    <w:basedOn w:val="DefaultParagraphFont"/>
    <w:rsid w:val="004F779E"/>
    <w:rPr>
      <w:rFonts w:cs="Arial"/>
      <w:bCs/>
      <w:szCs w:val="26"/>
      <w:u w:val="single"/>
      <w:lang w:val="en-US" w:eastAsia="en-US" w:bidi="ar-SA"/>
    </w:rPr>
  </w:style>
  <w:style w:type="character" w:customStyle="1" w:styleId="CharChar113">
    <w:name w:val="Char Char113"/>
    <w:basedOn w:val="DefaultParagraphFont"/>
    <w:rsid w:val="004F779E"/>
    <w:rPr>
      <w:rFonts w:cs="Arial"/>
      <w:bCs/>
      <w:szCs w:val="26"/>
      <w:u w:val="single"/>
      <w:lang w:val="en-US" w:eastAsia="en-US" w:bidi="ar-SA"/>
    </w:rPr>
  </w:style>
  <w:style w:type="character" w:customStyle="1" w:styleId="CharChar112">
    <w:name w:val="Char Char112"/>
    <w:basedOn w:val="DefaultParagraphFont"/>
    <w:rsid w:val="004F779E"/>
    <w:rPr>
      <w:rFonts w:cs="Arial"/>
      <w:bCs/>
      <w:szCs w:val="26"/>
      <w:u w:val="single"/>
      <w:lang w:val="en-US" w:eastAsia="en-US" w:bidi="ar-SA"/>
    </w:rPr>
  </w:style>
  <w:style w:type="character" w:customStyle="1" w:styleId="ssl0">
    <w:name w:val="ss_l0"/>
    <w:basedOn w:val="DefaultParagraphFont"/>
    <w:rsid w:val="004F779E"/>
  </w:style>
  <w:style w:type="paragraph" w:styleId="CommentText">
    <w:name w:val="annotation text"/>
    <w:basedOn w:val="Normal"/>
    <w:link w:val="CommentTextChar"/>
    <w:uiPriority w:val="99"/>
    <w:rsid w:val="004F779E"/>
    <w:rPr>
      <w:szCs w:val="20"/>
    </w:rPr>
  </w:style>
  <w:style w:type="character" w:customStyle="1" w:styleId="CommentTextChar">
    <w:name w:val="Comment Text Char"/>
    <w:basedOn w:val="DefaultParagraphFont"/>
    <w:link w:val="CommentText"/>
    <w:uiPriority w:val="99"/>
    <w:rsid w:val="004F779E"/>
    <w:rPr>
      <w:rFonts w:ascii="Calibri" w:hAnsi="Calibri" w:cs="Calibri"/>
      <w:sz w:val="22"/>
      <w:szCs w:val="20"/>
    </w:rPr>
  </w:style>
  <w:style w:type="character" w:customStyle="1" w:styleId="CommentSubjectChar">
    <w:name w:val="Comment Subject Char"/>
    <w:basedOn w:val="CommentTextChar"/>
    <w:link w:val="CommentSubject"/>
    <w:rsid w:val="004F779E"/>
    <w:rPr>
      <w:rFonts w:ascii="Times New Roman" w:hAnsi="Times New Roman" w:cs="Times New Roman"/>
      <w:b/>
      <w:bCs/>
      <w:sz w:val="22"/>
      <w:szCs w:val="20"/>
    </w:rPr>
  </w:style>
  <w:style w:type="paragraph" w:styleId="CommentSubject">
    <w:name w:val="annotation subject"/>
    <w:basedOn w:val="CommentText"/>
    <w:next w:val="CommentText"/>
    <w:link w:val="CommentSubjectChar"/>
    <w:rsid w:val="004F779E"/>
    <w:rPr>
      <w:rFonts w:ascii="Times New Roman" w:hAnsi="Times New Roman" w:cs="Times New Roman"/>
      <w:b/>
      <w:bCs/>
    </w:rPr>
  </w:style>
  <w:style w:type="character" w:customStyle="1" w:styleId="CommentSubjectChar1">
    <w:name w:val="Comment Subject Char1"/>
    <w:basedOn w:val="CommentTextChar"/>
    <w:uiPriority w:val="99"/>
    <w:semiHidden/>
    <w:rsid w:val="004F779E"/>
    <w:rPr>
      <w:rFonts w:ascii="Calibri" w:hAnsi="Calibri" w:cs="Calibri"/>
      <w:b/>
      <w:bCs/>
      <w:sz w:val="22"/>
      <w:szCs w:val="20"/>
    </w:rPr>
  </w:style>
  <w:style w:type="paragraph" w:customStyle="1" w:styleId="WW-Default1">
    <w:name w:val="WW-Default1"/>
    <w:basedOn w:val="Normal"/>
    <w:qFormat/>
    <w:rsid w:val="004F779E"/>
    <w:pPr>
      <w:suppressAutoHyphens/>
    </w:pPr>
    <w:rPr>
      <w:rFonts w:eastAsia="Times New Roman"/>
      <w:b/>
      <w:bCs/>
      <w:szCs w:val="20"/>
      <w:lang w:eastAsia="ar-SA"/>
    </w:rPr>
  </w:style>
  <w:style w:type="paragraph" w:customStyle="1" w:styleId="Normal1">
    <w:name w:val="Normal1"/>
    <w:basedOn w:val="BodyText"/>
    <w:qFormat/>
    <w:rsid w:val="004F779E"/>
  </w:style>
  <w:style w:type="character" w:customStyle="1" w:styleId="zoomme">
    <w:name w:val="zoomme"/>
    <w:basedOn w:val="DefaultParagraphFont"/>
    <w:rsid w:val="004F779E"/>
  </w:style>
  <w:style w:type="character" w:customStyle="1" w:styleId="Date1">
    <w:name w:val="Date1"/>
    <w:basedOn w:val="DefaultParagraphFont"/>
    <w:rsid w:val="004F779E"/>
  </w:style>
  <w:style w:type="character" w:customStyle="1" w:styleId="classauthor">
    <w:name w:val="class=&quot;author&quot;"/>
    <w:basedOn w:val="DefaultParagraphFont"/>
    <w:rsid w:val="004F779E"/>
  </w:style>
  <w:style w:type="paragraph" w:customStyle="1" w:styleId="CardStyle">
    <w:name w:val="Card Style"/>
    <w:basedOn w:val="Normal"/>
    <w:link w:val="CardStyleChar"/>
    <w:qFormat/>
    <w:rsid w:val="004F779E"/>
    <w:rPr>
      <w:rFonts w:eastAsia="Times New Roman"/>
    </w:rPr>
  </w:style>
  <w:style w:type="character" w:customStyle="1" w:styleId="CharCharChar">
    <w:name w:val="Char Char Char"/>
    <w:basedOn w:val="DefaultParagraphFont"/>
    <w:rsid w:val="004F779E"/>
    <w:rPr>
      <w:rFonts w:cs="Arial"/>
      <w:bCs/>
      <w:szCs w:val="26"/>
      <w:u w:val="single"/>
      <w:lang w:val="en-US" w:eastAsia="en-US" w:bidi="ar-SA"/>
    </w:rPr>
  </w:style>
  <w:style w:type="character" w:customStyle="1" w:styleId="BoldUnderlineChar0">
    <w:name w:val="Bold Underline Char"/>
    <w:rsid w:val="004F779E"/>
    <w:rPr>
      <w:rFonts w:ascii="Times New Roman" w:eastAsia="Times New Roman" w:hAnsi="Times New Roman"/>
      <w:b/>
      <w:bCs/>
      <w:szCs w:val="24"/>
      <w:u w:val="single"/>
    </w:rPr>
  </w:style>
  <w:style w:type="character" w:customStyle="1" w:styleId="texto1">
    <w:name w:val="texto1"/>
    <w:rsid w:val="004F779E"/>
  </w:style>
  <w:style w:type="character" w:customStyle="1" w:styleId="apple-style-span">
    <w:name w:val="apple-style-span"/>
    <w:rsid w:val="004F779E"/>
  </w:style>
  <w:style w:type="paragraph" w:customStyle="1" w:styleId="citenon-bold">
    <w:name w:val="cite non-bold"/>
    <w:basedOn w:val="Normal"/>
    <w:link w:val="citenon-boldChar"/>
    <w:qFormat/>
    <w:rsid w:val="004F779E"/>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4F779E"/>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4F779E"/>
    <w:rPr>
      <w:rFonts w:ascii="Calibri" w:eastAsia="Times New Roman" w:hAnsi="Calibri" w:cs="Arial"/>
      <w:b/>
      <w:szCs w:val="28"/>
    </w:rPr>
  </w:style>
  <w:style w:type="paragraph" w:customStyle="1" w:styleId="Style23">
    <w:name w:val="Style23"/>
    <w:basedOn w:val="Normal"/>
    <w:uiPriority w:val="99"/>
    <w:qFormat/>
    <w:rsid w:val="004F779E"/>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4F779E"/>
    <w:rPr>
      <w:rFonts w:ascii="Calibri" w:eastAsia="Times New Roman" w:hAnsi="Calibri" w:cs="Calibri"/>
      <w:sz w:val="22"/>
      <w:lang w:bidi="en-US"/>
    </w:rPr>
  </w:style>
  <w:style w:type="character" w:customStyle="1" w:styleId="gray">
    <w:name w:val="gray"/>
    <w:basedOn w:val="DefaultParagraphFont"/>
    <w:rsid w:val="004F779E"/>
  </w:style>
  <w:style w:type="paragraph" w:customStyle="1" w:styleId="Tagtemplate">
    <w:name w:val="Tagtemplate"/>
    <w:basedOn w:val="Normal"/>
    <w:link w:val="TagtemplateChar"/>
    <w:autoRedefine/>
    <w:qFormat/>
    <w:rsid w:val="004F779E"/>
    <w:pPr>
      <w:keepNext/>
      <w:keepLines/>
    </w:pPr>
    <w:rPr>
      <w:rFonts w:eastAsia="Calibri"/>
      <w:b/>
    </w:rPr>
  </w:style>
  <w:style w:type="character" w:customStyle="1" w:styleId="TagtemplateChar">
    <w:name w:val="Tagtemplate Char"/>
    <w:basedOn w:val="DefaultParagraphFont"/>
    <w:link w:val="Tagtemplate"/>
    <w:rsid w:val="004F779E"/>
    <w:rPr>
      <w:rFonts w:ascii="Calibri" w:eastAsia="Calibri" w:hAnsi="Calibri" w:cs="Calibri"/>
      <w:b/>
      <w:sz w:val="22"/>
    </w:rPr>
  </w:style>
  <w:style w:type="character" w:customStyle="1" w:styleId="Styleunderline11ptBorderSinglesolidlineAuto05p">
    <w:name w:val="Style underline + 11 pt Border: : (Single solid line Auto  0.5 p..."/>
    <w:rsid w:val="004F779E"/>
    <w:rPr>
      <w:sz w:val="20"/>
      <w:u w:val="single"/>
      <w:bdr w:val="single" w:sz="4" w:space="0" w:color="auto"/>
    </w:rPr>
  </w:style>
  <w:style w:type="paragraph" w:customStyle="1" w:styleId="Citation-FirstLine">
    <w:name w:val="Citation - First Line"/>
    <w:basedOn w:val="Normal"/>
    <w:next w:val="Normal"/>
    <w:autoRedefine/>
    <w:qFormat/>
    <w:rsid w:val="004F779E"/>
    <w:pPr>
      <w:spacing w:line="240" w:lineRule="atLeast"/>
      <w:jc w:val="both"/>
    </w:pPr>
    <w:rPr>
      <w:rFonts w:ascii="Book Antiqua" w:eastAsia="Times New Roman" w:hAnsi="Book Antiqua"/>
    </w:rPr>
  </w:style>
  <w:style w:type="character" w:customStyle="1" w:styleId="CardText-Underlined">
    <w:name w:val="Card Text - Underlined"/>
    <w:rsid w:val="004F779E"/>
    <w:rPr>
      <w:b/>
      <w:sz w:val="20"/>
      <w:u w:val="single"/>
    </w:rPr>
  </w:style>
  <w:style w:type="paragraph" w:customStyle="1" w:styleId="Citation-Complete">
    <w:name w:val="Citation - Complete"/>
    <w:basedOn w:val="Normal"/>
    <w:next w:val="Normal"/>
    <w:link w:val="Citation-CompleteChar"/>
    <w:autoRedefine/>
    <w:qFormat/>
    <w:rsid w:val="004F779E"/>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4F779E"/>
    <w:rPr>
      <w:rFonts w:ascii="Book Antiqua" w:eastAsia="Times New Roman" w:hAnsi="Book Antiqua" w:cs="Calibri"/>
      <w:sz w:val="22"/>
    </w:rPr>
  </w:style>
  <w:style w:type="character" w:customStyle="1" w:styleId="MicroTextChar">
    <w:name w:val="MicroText Char"/>
    <w:link w:val="MicroText"/>
    <w:rsid w:val="004F779E"/>
    <w:rPr>
      <w:rFonts w:ascii="Arial Narrow" w:hAnsi="Arial Narrow"/>
      <w:sz w:val="12"/>
    </w:rPr>
  </w:style>
  <w:style w:type="paragraph" w:customStyle="1" w:styleId="TagCite">
    <w:name w:val="Tag/Cite"/>
    <w:basedOn w:val="Normal"/>
    <w:qFormat/>
    <w:rsid w:val="004F779E"/>
    <w:rPr>
      <w:rFonts w:eastAsia="Times New Roman"/>
      <w:b/>
    </w:rPr>
  </w:style>
  <w:style w:type="character" w:customStyle="1" w:styleId="Style11ptItalicUnderline">
    <w:name w:val="Style 11 pt Italic Underline"/>
    <w:basedOn w:val="DefaultParagraphFont"/>
    <w:rsid w:val="004F779E"/>
    <w:rPr>
      <w:i/>
      <w:iCs/>
      <w:sz w:val="20"/>
      <w:u w:val="single"/>
    </w:rPr>
  </w:style>
  <w:style w:type="character" w:customStyle="1" w:styleId="Style11ptItalic">
    <w:name w:val="Style 11 pt Italic"/>
    <w:basedOn w:val="DefaultParagraphFont"/>
    <w:rsid w:val="004F779E"/>
    <w:rPr>
      <w:rFonts w:ascii="Times New Roman" w:hAnsi="Times New Roman"/>
      <w:i/>
      <w:iCs/>
      <w:sz w:val="20"/>
    </w:rPr>
  </w:style>
  <w:style w:type="character" w:customStyle="1" w:styleId="BoldandUnderlineChar">
    <w:name w:val="Bold and Underline Char"/>
    <w:basedOn w:val="DefaultParagraphFont"/>
    <w:link w:val="BoldandUnderline"/>
    <w:locked/>
    <w:rsid w:val="004F779E"/>
    <w:rPr>
      <w:b/>
      <w:u w:val="single"/>
    </w:rPr>
  </w:style>
  <w:style w:type="paragraph" w:customStyle="1" w:styleId="BoldandUnderline">
    <w:name w:val="Bold and Underline"/>
    <w:basedOn w:val="Normal"/>
    <w:link w:val="BoldandUnderlineChar"/>
    <w:qFormat/>
    <w:rsid w:val="004F779E"/>
    <w:rPr>
      <w:rFonts w:asciiTheme="minorHAnsi" w:hAnsiTheme="minorHAnsi" w:cstheme="minorBidi"/>
      <w:b/>
      <w:sz w:val="24"/>
      <w:u w:val="single"/>
    </w:rPr>
  </w:style>
  <w:style w:type="character" w:customStyle="1" w:styleId="hdr">
    <w:name w:val="hdr"/>
    <w:basedOn w:val="DefaultParagraphFont"/>
    <w:rsid w:val="004F779E"/>
  </w:style>
  <w:style w:type="paragraph" w:customStyle="1" w:styleId="StyleStyle49ptBold3">
    <w:name w:val="Style Style4 + 9 pt Bold3"/>
    <w:basedOn w:val="Style4"/>
    <w:link w:val="StyleStyle49ptBold3Char"/>
    <w:qFormat/>
    <w:rsid w:val="004F779E"/>
    <w:rPr>
      <w:rFonts w:cs="Times New Roman"/>
      <w:b/>
      <w:bCs/>
    </w:rPr>
  </w:style>
  <w:style w:type="character" w:customStyle="1" w:styleId="StyleStyle49ptBold3Char">
    <w:name w:val="Style Style4 + 9 pt Bold3 Char"/>
    <w:basedOn w:val="Style4Char"/>
    <w:link w:val="StyleStyle49ptBold3"/>
    <w:rsid w:val="004F779E"/>
    <w:rPr>
      <w:rFonts w:ascii="Calibri" w:eastAsia="Times New Roman" w:hAnsi="Calibri" w:cs="Times New Roman"/>
      <w:b/>
      <w:bCs/>
      <w:sz w:val="22"/>
      <w:u w:val="single"/>
    </w:rPr>
  </w:style>
  <w:style w:type="character" w:customStyle="1" w:styleId="Style9ptUnderline6">
    <w:name w:val="Style 9 pt Underline6"/>
    <w:basedOn w:val="DefaultParagraphFont"/>
    <w:rsid w:val="004F779E"/>
    <w:rPr>
      <w:sz w:val="20"/>
      <w:u w:val="single"/>
    </w:rPr>
  </w:style>
  <w:style w:type="character" w:customStyle="1" w:styleId="ct-with-fmlt">
    <w:name w:val="ct-with-fmlt"/>
    <w:basedOn w:val="DefaultParagraphFont"/>
    <w:rsid w:val="004F779E"/>
  </w:style>
  <w:style w:type="paragraph" w:customStyle="1" w:styleId="TagText">
    <w:name w:val="TagText"/>
    <w:basedOn w:val="Normal"/>
    <w:uiPriority w:val="99"/>
    <w:qFormat/>
    <w:rsid w:val="004F779E"/>
    <w:rPr>
      <w:b/>
    </w:rPr>
  </w:style>
  <w:style w:type="paragraph" w:customStyle="1" w:styleId="StyleStyle49pt">
    <w:name w:val="Style Style4 + 9 pt"/>
    <w:basedOn w:val="Normal"/>
    <w:link w:val="StyleStyle49ptChar"/>
    <w:qFormat/>
    <w:rsid w:val="004F779E"/>
    <w:rPr>
      <w:rFonts w:eastAsia="Times New Roman"/>
      <w:u w:val="single"/>
    </w:rPr>
  </w:style>
  <w:style w:type="character" w:customStyle="1" w:styleId="StyleStyle49ptChar">
    <w:name w:val="Style Style4 + 9 pt Char"/>
    <w:basedOn w:val="DefaultParagraphFont"/>
    <w:link w:val="StyleStyle49pt"/>
    <w:rsid w:val="004F779E"/>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4F779E"/>
    <w:rPr>
      <w:rFonts w:eastAsia="Times New Roman"/>
      <w:b/>
      <w:bCs/>
      <w:u w:val="single"/>
    </w:rPr>
  </w:style>
  <w:style w:type="character" w:customStyle="1" w:styleId="StyleStyle49ptBoldChar">
    <w:name w:val="Style Style4 + 9 pt Bold Char"/>
    <w:basedOn w:val="DefaultParagraphFont"/>
    <w:link w:val="StyleStyle49ptBold"/>
    <w:rsid w:val="004F779E"/>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4F779E"/>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4F779E"/>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4F779E"/>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4F779E"/>
    <w:rPr>
      <w:rFonts w:ascii="Arial" w:eastAsia="Times New Roman" w:hAnsi="Arial" w:cs="Arial"/>
      <w:b/>
      <w:bCs/>
      <w:sz w:val="22"/>
      <w:u w:val="single"/>
    </w:rPr>
  </w:style>
  <w:style w:type="paragraph" w:customStyle="1" w:styleId="StyleUnderlined11pt">
    <w:name w:val="Style Underlined + 11 pt"/>
    <w:link w:val="StyleUnderlined11ptChar"/>
    <w:qFormat/>
    <w:rsid w:val="004F779E"/>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4F779E"/>
    <w:rPr>
      <w:rFonts w:ascii="Arial" w:eastAsia="Times New Roman" w:hAnsi="Arial" w:cs="Arial"/>
      <w:sz w:val="22"/>
      <w:u w:val="single"/>
    </w:rPr>
  </w:style>
  <w:style w:type="character" w:customStyle="1" w:styleId="newscontent">
    <w:name w:val="newscontent"/>
    <w:rsid w:val="004F779E"/>
  </w:style>
  <w:style w:type="character" w:customStyle="1" w:styleId="StyleUnderlinePatternClearYellow">
    <w:name w:val="Style Underline Pattern: Clear (Yellow)"/>
    <w:basedOn w:val="DefaultParagraphFont"/>
    <w:rsid w:val="004F779E"/>
    <w:rPr>
      <w:u w:val="single"/>
      <w:shd w:val="clear" w:color="auto" w:fill="00FF00"/>
    </w:rPr>
  </w:style>
  <w:style w:type="paragraph" w:customStyle="1" w:styleId="StyleUnderlineChar11pt3">
    <w:name w:val="Style Underline Char + 11 pt3"/>
    <w:link w:val="StyleUnderlineChar11pt3Char"/>
    <w:qFormat/>
    <w:rsid w:val="004F779E"/>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4F779E"/>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4F779E"/>
    <w:rPr>
      <w:b w:val="0"/>
      <w:bCs/>
      <w:u w:val="single"/>
    </w:rPr>
  </w:style>
  <w:style w:type="character" w:customStyle="1" w:styleId="date-display-single">
    <w:name w:val="date-display-single"/>
    <w:basedOn w:val="DefaultParagraphFont"/>
    <w:rsid w:val="004F779E"/>
  </w:style>
  <w:style w:type="character" w:customStyle="1" w:styleId="CommentTextChar1">
    <w:name w:val="Comment Text Char1"/>
    <w:basedOn w:val="DefaultParagraphFont"/>
    <w:uiPriority w:val="99"/>
    <w:rsid w:val="004F779E"/>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4F779E"/>
    <w:rPr>
      <w:rFonts w:ascii="Times New Roman" w:hAnsi="Times New Roman" w:cs="Times New Roman"/>
      <w:sz w:val="20"/>
    </w:rPr>
  </w:style>
  <w:style w:type="paragraph" w:customStyle="1" w:styleId="Cite2">
    <w:name w:val="Cite 2"/>
    <w:basedOn w:val="Normal"/>
    <w:qFormat/>
    <w:rsid w:val="004F779E"/>
    <w:rPr>
      <w:rFonts w:eastAsia="MS Mincho"/>
      <w:b/>
      <w:u w:val="single"/>
    </w:rPr>
  </w:style>
  <w:style w:type="character" w:customStyle="1" w:styleId="StyleunderlineBold">
    <w:name w:val="Style underline + Bold"/>
    <w:basedOn w:val="underline"/>
    <w:rsid w:val="004F779E"/>
    <w:rPr>
      <w:rFonts w:ascii="Times New Roman" w:hAnsi="Times New Roman" w:cs="Times New Roman"/>
      <w:bCs/>
      <w:sz w:val="20"/>
      <w:u w:val="single"/>
    </w:rPr>
  </w:style>
  <w:style w:type="paragraph" w:customStyle="1" w:styleId="cards0">
    <w:name w:val="cards"/>
    <w:basedOn w:val="Cites0"/>
    <w:qFormat/>
    <w:rsid w:val="004F779E"/>
    <w:pPr>
      <w:widowControl/>
      <w:jc w:val="left"/>
    </w:pPr>
    <w:rPr>
      <w:szCs w:val="22"/>
    </w:rPr>
  </w:style>
  <w:style w:type="character" w:customStyle="1" w:styleId="Style10ptUnderline">
    <w:name w:val="Style 10 pt Underline"/>
    <w:basedOn w:val="DefaultParagraphFont"/>
    <w:rsid w:val="004F779E"/>
    <w:rPr>
      <w:sz w:val="20"/>
      <w:u w:val="single"/>
    </w:rPr>
  </w:style>
  <w:style w:type="character" w:styleId="HTMLCite">
    <w:name w:val="HTML Cite"/>
    <w:uiPriority w:val="99"/>
    <w:rsid w:val="004F779E"/>
    <w:rPr>
      <w:i/>
      <w:iCs/>
    </w:rPr>
  </w:style>
  <w:style w:type="character" w:customStyle="1" w:styleId="slug-pub-date">
    <w:name w:val="slug-pub-date"/>
    <w:basedOn w:val="DefaultParagraphFont"/>
    <w:rsid w:val="004F779E"/>
  </w:style>
  <w:style w:type="character" w:customStyle="1" w:styleId="slug-vol">
    <w:name w:val="slug-vol"/>
    <w:basedOn w:val="DefaultParagraphFont"/>
    <w:rsid w:val="004F779E"/>
  </w:style>
  <w:style w:type="character" w:customStyle="1" w:styleId="slug-issue">
    <w:name w:val="slug-issue"/>
    <w:basedOn w:val="DefaultParagraphFont"/>
    <w:rsid w:val="004F779E"/>
  </w:style>
  <w:style w:type="character" w:customStyle="1" w:styleId="slug-pages">
    <w:name w:val="slug-pages"/>
    <w:basedOn w:val="DefaultParagraphFont"/>
    <w:rsid w:val="004F779E"/>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4F779E"/>
    <w:rPr>
      <w:b/>
      <w:bCs/>
      <w:strike w:val="0"/>
      <w:dstrike w:val="0"/>
      <w:sz w:val="24"/>
      <w:u w:val="none"/>
      <w:effect w:val="none"/>
    </w:rPr>
  </w:style>
  <w:style w:type="paragraph" w:customStyle="1" w:styleId="Tag2">
    <w:name w:val="Tag2"/>
    <w:basedOn w:val="Normal"/>
    <w:autoRedefine/>
    <w:qFormat/>
    <w:rsid w:val="004F779E"/>
    <w:pPr>
      <w:spacing w:before="120"/>
    </w:pPr>
    <w:rPr>
      <w:b/>
      <w:sz w:val="26"/>
    </w:rPr>
  </w:style>
  <w:style w:type="character" w:customStyle="1" w:styleId="tagchar">
    <w:name w:val="tagchar"/>
    <w:basedOn w:val="DefaultParagraphFont"/>
    <w:rsid w:val="004F779E"/>
  </w:style>
  <w:style w:type="paragraph" w:customStyle="1" w:styleId="NormalText">
    <w:name w:val="Normal Text"/>
    <w:basedOn w:val="Normal"/>
    <w:link w:val="NormalTextChar"/>
    <w:autoRedefine/>
    <w:qFormat/>
    <w:rsid w:val="004F779E"/>
    <w:pPr>
      <w:jc w:val="both"/>
    </w:pPr>
    <w:rPr>
      <w:rFonts w:eastAsia="Times New Roman"/>
      <w:szCs w:val="26"/>
    </w:rPr>
  </w:style>
  <w:style w:type="character" w:customStyle="1" w:styleId="pmterms11">
    <w:name w:val="pmterms11"/>
    <w:basedOn w:val="DefaultParagraphFont"/>
    <w:rsid w:val="004F779E"/>
    <w:rPr>
      <w:b/>
      <w:bCs/>
      <w:i w:val="0"/>
      <w:iCs w:val="0"/>
      <w:color w:val="000000"/>
    </w:rPr>
  </w:style>
  <w:style w:type="character" w:customStyle="1" w:styleId="StyleUnderlineChar9ptBold">
    <w:name w:val="Style Underline Char + 9 pt Bold"/>
    <w:basedOn w:val="DefaultParagraphFont"/>
    <w:rsid w:val="004F779E"/>
    <w:rPr>
      <w:rFonts w:ascii="Times New Roman" w:hAnsi="Times New Roman"/>
      <w:b/>
      <w:bCs/>
      <w:sz w:val="20"/>
      <w:u w:val="single"/>
      <w:lang w:val="en-US" w:eastAsia="en-US" w:bidi="ar-SA"/>
    </w:rPr>
  </w:style>
  <w:style w:type="character" w:customStyle="1" w:styleId="Style8pt">
    <w:name w:val="Style 8 pt"/>
    <w:basedOn w:val="DefaultParagraphFont"/>
    <w:rsid w:val="004F779E"/>
    <w:rPr>
      <w:sz w:val="20"/>
    </w:rPr>
  </w:style>
  <w:style w:type="character" w:customStyle="1" w:styleId="UnderlineChar5Char">
    <w:name w:val="Underline Char5 Char"/>
    <w:basedOn w:val="DefaultParagraphFont"/>
    <w:rsid w:val="004F779E"/>
    <w:rPr>
      <w:szCs w:val="24"/>
      <w:u w:val="single"/>
      <w:lang w:val="en-US" w:eastAsia="en-US" w:bidi="ar-SA"/>
    </w:rPr>
  </w:style>
  <w:style w:type="character" w:customStyle="1" w:styleId="BoldandUnderlineChar2Char1">
    <w:name w:val="Bold and Underline Char2 Char1"/>
    <w:basedOn w:val="DefaultParagraphFont"/>
    <w:rsid w:val="004F779E"/>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4F779E"/>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4F779E"/>
    <w:rPr>
      <w:szCs w:val="24"/>
      <w:u w:val="single"/>
      <w:lang w:val="en-US" w:eastAsia="en-US" w:bidi="ar-SA"/>
    </w:rPr>
  </w:style>
  <w:style w:type="paragraph" w:customStyle="1" w:styleId="Language">
    <w:name w:val="Language"/>
    <w:basedOn w:val="Normal"/>
    <w:link w:val="LanguageChar"/>
    <w:qFormat/>
    <w:rsid w:val="004F779E"/>
    <w:rPr>
      <w:rFonts w:eastAsia="Times New Roman"/>
      <w:strike/>
      <w:szCs w:val="20"/>
    </w:rPr>
  </w:style>
  <w:style w:type="character" w:customStyle="1" w:styleId="LanguageChar">
    <w:name w:val="Language Char"/>
    <w:basedOn w:val="DefaultParagraphFont"/>
    <w:link w:val="Language"/>
    <w:rsid w:val="004F779E"/>
    <w:rPr>
      <w:rFonts w:ascii="Calibri" w:eastAsia="Times New Roman" w:hAnsi="Calibri" w:cs="Calibri"/>
      <w:strike/>
      <w:sz w:val="22"/>
      <w:szCs w:val="20"/>
    </w:rPr>
  </w:style>
  <w:style w:type="paragraph" w:customStyle="1" w:styleId="UnderlineChar3">
    <w:name w:val="Underline Char3"/>
    <w:basedOn w:val="Normal"/>
    <w:link w:val="UnderlineChar3Char"/>
    <w:qFormat/>
    <w:rsid w:val="004F779E"/>
    <w:rPr>
      <w:rFonts w:eastAsia="Times New Roman"/>
      <w:u w:val="single"/>
    </w:rPr>
  </w:style>
  <w:style w:type="character" w:customStyle="1" w:styleId="UnderlineChar3Char">
    <w:name w:val="Underline Char3 Char"/>
    <w:basedOn w:val="DefaultParagraphFont"/>
    <w:link w:val="UnderlineChar3"/>
    <w:rsid w:val="004F779E"/>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4F779E"/>
    <w:rPr>
      <w:rFonts w:eastAsia="Times New Roman"/>
      <w:b/>
      <w:u w:val="single"/>
    </w:rPr>
  </w:style>
  <w:style w:type="character" w:customStyle="1" w:styleId="BoldandUnderlineChar3CharChar">
    <w:name w:val="Bold and Underline Char3 Char Char"/>
    <w:basedOn w:val="DefaultParagraphFont"/>
    <w:link w:val="BoldandUnderlineChar3Char"/>
    <w:rsid w:val="004F779E"/>
    <w:rPr>
      <w:rFonts w:ascii="Calibri" w:eastAsia="Times New Roman" w:hAnsi="Calibri" w:cs="Calibri"/>
      <w:b/>
      <w:sz w:val="22"/>
      <w:u w:val="single"/>
    </w:rPr>
  </w:style>
  <w:style w:type="character" w:customStyle="1" w:styleId="UnderlineChar1">
    <w:name w:val="Underline Char1"/>
    <w:basedOn w:val="DefaultParagraphFont"/>
    <w:rsid w:val="004F779E"/>
    <w:rPr>
      <w:szCs w:val="24"/>
      <w:u w:val="single"/>
      <w:lang w:val="en-US" w:eastAsia="en-US" w:bidi="ar-SA"/>
    </w:rPr>
  </w:style>
  <w:style w:type="character" w:customStyle="1" w:styleId="BoldandUnderlineChar1Char2Char">
    <w:name w:val="Bold and Underline Char1 Char2 Char"/>
    <w:basedOn w:val="DefaultParagraphFont"/>
    <w:rsid w:val="004F779E"/>
    <w:rPr>
      <w:b/>
      <w:szCs w:val="24"/>
      <w:u w:val="single"/>
      <w:lang w:val="en-US" w:eastAsia="en-US" w:bidi="ar-SA"/>
    </w:rPr>
  </w:style>
  <w:style w:type="character" w:customStyle="1" w:styleId="SmalltextChar">
    <w:name w:val="Small text Char"/>
    <w:aliases w:val="Quote1 Char1"/>
    <w:link w:val="Smalltext"/>
    <w:rsid w:val="004F779E"/>
    <w:rPr>
      <w:rFonts w:ascii="Arial Narrow" w:eastAsia="Times New Roman" w:hAnsi="Arial Narrow" w:cs="Calibri"/>
      <w:sz w:val="22"/>
    </w:rPr>
  </w:style>
  <w:style w:type="paragraph" w:customStyle="1" w:styleId="HotRoute">
    <w:name w:val="Hot Route"/>
    <w:basedOn w:val="Normal"/>
    <w:link w:val="HotRouteChar0"/>
    <w:qFormat/>
    <w:rsid w:val="004F779E"/>
    <w:pPr>
      <w:ind w:left="144"/>
    </w:pPr>
    <w:rPr>
      <w:rFonts w:eastAsia="Times New Roman"/>
    </w:rPr>
  </w:style>
  <w:style w:type="paragraph" w:customStyle="1" w:styleId="Cardstyle0">
    <w:name w:val="Cardstyle"/>
    <w:basedOn w:val="Normal"/>
    <w:next w:val="Normal"/>
    <w:qFormat/>
    <w:rsid w:val="004F779E"/>
    <w:rPr>
      <w:rFonts w:eastAsia="Times New Roman"/>
    </w:rPr>
  </w:style>
  <w:style w:type="character" w:customStyle="1" w:styleId="Style12ptBoldUnderline1">
    <w:name w:val="Style 12 pt Bold Underline1"/>
    <w:basedOn w:val="DefaultParagraphFont"/>
    <w:rsid w:val="004F779E"/>
    <w:rPr>
      <w:b/>
      <w:bCs/>
      <w:sz w:val="24"/>
      <w:u w:val="single"/>
    </w:rPr>
  </w:style>
  <w:style w:type="character" w:customStyle="1" w:styleId="StyleEmphasisArial12ptBoldNotItalic">
    <w:name w:val="Style Emphasis + Arial 12 pt Bold Not Italic"/>
    <w:basedOn w:val="Emphasis"/>
    <w:rsid w:val="004F779E"/>
    <w:rPr>
      <w:rFonts w:ascii="Arial" w:hAnsi="Arial" w:cs="Times New Roman"/>
      <w:b w:val="0"/>
      <w:bCs/>
      <w:i/>
      <w:iCs/>
      <w:sz w:val="24"/>
      <w:u w:val="single"/>
      <w:bdr w:val="single" w:sz="8" w:space="0" w:color="auto"/>
    </w:rPr>
  </w:style>
  <w:style w:type="character" w:customStyle="1" w:styleId="DebateHighlighted">
    <w:name w:val="Debate Highlighted"/>
    <w:qFormat/>
    <w:rsid w:val="004F779E"/>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4F779E"/>
    <w:rPr>
      <w:rFonts w:ascii="SimSun" w:eastAsia="SimSun" w:hAnsi="SimSun"/>
      <w:sz w:val="15"/>
      <w:lang w:eastAsia="zh-CN"/>
    </w:rPr>
  </w:style>
  <w:style w:type="paragraph" w:customStyle="1" w:styleId="UnreadText">
    <w:name w:val="Unread Text"/>
    <w:basedOn w:val="Normal"/>
    <w:next w:val="Normal"/>
    <w:link w:val="UnreadTextChar"/>
    <w:autoRedefine/>
    <w:qFormat/>
    <w:rsid w:val="004F779E"/>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4F779E"/>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4F779E"/>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4F779E"/>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4F779E"/>
    <w:rPr>
      <w:rFonts w:ascii="Times New Roman" w:hAnsi="Times New Roman"/>
      <w:sz w:val="20"/>
      <w:u w:val="single"/>
      <w:bdr w:val="none" w:sz="0" w:space="0" w:color="auto"/>
      <w:shd w:val="clear" w:color="auto" w:fill="C0C0C0"/>
    </w:rPr>
  </w:style>
  <w:style w:type="character" w:customStyle="1" w:styleId="smallChar">
    <w:name w:val="small Char"/>
    <w:rsid w:val="004F779E"/>
    <w:rPr>
      <w:rFonts w:ascii="Calibri" w:eastAsia="Calibri" w:hAnsi="Calibri" w:cs="Calibri"/>
      <w:sz w:val="16"/>
      <w:szCs w:val="20"/>
      <w:lang w:val="x-none" w:eastAsia="x-none"/>
    </w:rPr>
  </w:style>
  <w:style w:type="paragraph" w:customStyle="1" w:styleId="HotRoute0">
    <w:name w:val="Hot Route!"/>
    <w:basedOn w:val="Normal"/>
    <w:qFormat/>
    <w:rsid w:val="004F779E"/>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4F779E"/>
    <w:rPr>
      <w:rFonts w:ascii="Times New Roman" w:hAnsi="Times New Roman" w:cs="Times New Roman"/>
      <w:sz w:val="16"/>
      <w:szCs w:val="16"/>
    </w:rPr>
  </w:style>
  <w:style w:type="character" w:customStyle="1" w:styleId="BodyText2Char1">
    <w:name w:val="Body Text 2 Char1"/>
    <w:basedOn w:val="DefaultParagraphFont"/>
    <w:semiHidden/>
    <w:rsid w:val="004F779E"/>
    <w:rPr>
      <w:rFonts w:ascii="Times New Roman" w:hAnsi="Times New Roman" w:cs="Times New Roman"/>
      <w:sz w:val="20"/>
    </w:rPr>
  </w:style>
  <w:style w:type="character" w:customStyle="1" w:styleId="Heading2Char1CharCharCharCharCharC">
    <w:name w:val="Heading 2 Char1 Char Char Char Char Char C"/>
    <w:rsid w:val="004F779E"/>
    <w:rPr>
      <w:rFonts w:cs="Arial"/>
      <w:b/>
      <w:bCs/>
      <w:iCs/>
      <w:sz w:val="24"/>
      <w:szCs w:val="28"/>
      <w:lang w:val="en-US" w:eastAsia="en-US" w:bidi="ar-SA"/>
    </w:rPr>
  </w:style>
  <w:style w:type="character" w:customStyle="1" w:styleId="underline1">
    <w:name w:val="underline1"/>
    <w:basedOn w:val="DefaultParagraphFont"/>
    <w:rsid w:val="004F779E"/>
    <w:rPr>
      <w:u w:val="single"/>
    </w:rPr>
  </w:style>
  <w:style w:type="character" w:customStyle="1" w:styleId="author0">
    <w:name w:val="author"/>
    <w:basedOn w:val="DefaultParagraphFont"/>
    <w:rsid w:val="004F779E"/>
    <w:rPr>
      <w:rFonts w:ascii="Times New Roman" w:hAnsi="Times New Roman"/>
      <w:b/>
      <w:sz w:val="24"/>
    </w:rPr>
  </w:style>
  <w:style w:type="character" w:customStyle="1" w:styleId="FontStyle291">
    <w:name w:val="Font Style291"/>
    <w:basedOn w:val="DefaultParagraphFont"/>
    <w:uiPriority w:val="99"/>
    <w:rsid w:val="004F779E"/>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4F779E"/>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4F779E"/>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4F779E"/>
    <w:rPr>
      <w:rFonts w:ascii="Calibri" w:eastAsia="Times New Roman" w:hAnsi="Calibri" w:cs="Calibri"/>
      <w:sz w:val="22"/>
    </w:rPr>
  </w:style>
  <w:style w:type="paragraph" w:customStyle="1" w:styleId="Cards1">
    <w:name w:val="Cards1"/>
    <w:basedOn w:val="Normal"/>
    <w:link w:val="Cards1Char"/>
    <w:qFormat/>
    <w:rsid w:val="004F779E"/>
    <w:pPr>
      <w:ind w:left="288"/>
    </w:pPr>
    <w:rPr>
      <w:rFonts w:eastAsia="Times New Roman"/>
      <w:u w:val="single"/>
    </w:rPr>
  </w:style>
  <w:style w:type="character" w:customStyle="1" w:styleId="Cards1Char">
    <w:name w:val="Cards1 Char"/>
    <w:basedOn w:val="DefaultParagraphFont"/>
    <w:link w:val="Cards1"/>
    <w:rsid w:val="004F779E"/>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4F779E"/>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4F779E"/>
    <w:rPr>
      <w:rFonts w:ascii="Arial" w:eastAsia="Calibri" w:hAnsi="Arial" w:cs="Arial"/>
      <w:sz w:val="22"/>
      <w:szCs w:val="22"/>
      <w:u w:val="single"/>
    </w:rPr>
  </w:style>
  <w:style w:type="character" w:customStyle="1" w:styleId="EmphasizeThis">
    <w:name w:val="EmphasizeThis"/>
    <w:rsid w:val="004F779E"/>
    <w:rPr>
      <w:rFonts w:ascii="Georgia" w:hAnsi="Georgia"/>
      <w:b/>
      <w:iCs/>
      <w:sz w:val="24"/>
      <w:u w:val="thick"/>
    </w:rPr>
  </w:style>
  <w:style w:type="paragraph" w:customStyle="1" w:styleId="Stylecard8pt">
    <w:name w:val="Style card + 8 pt"/>
    <w:basedOn w:val="Normal"/>
    <w:link w:val="Stylecard8ptChar"/>
    <w:qFormat/>
    <w:rsid w:val="004F779E"/>
    <w:pPr>
      <w:ind w:left="288" w:right="288"/>
    </w:pPr>
    <w:rPr>
      <w:color w:val="000000"/>
      <w:u w:val="single"/>
      <w:lang w:eastAsia="ar-SA"/>
    </w:rPr>
  </w:style>
  <w:style w:type="character" w:customStyle="1" w:styleId="Stylecard8ptChar">
    <w:name w:val="Style card + 8 pt Char"/>
    <w:basedOn w:val="cardChar"/>
    <w:link w:val="Stylecard8pt"/>
    <w:rsid w:val="004F779E"/>
    <w:rPr>
      <w:rFonts w:ascii="Calibri" w:hAnsi="Calibri" w:cs="Calibri"/>
      <w:color w:val="000000"/>
      <w:sz w:val="22"/>
      <w:u w:val="single"/>
      <w:lang w:eastAsia="ar-SA"/>
    </w:rPr>
  </w:style>
  <w:style w:type="character" w:customStyle="1" w:styleId="bhl">
    <w:name w:val="bhl"/>
    <w:basedOn w:val="DefaultParagraphFont"/>
    <w:rsid w:val="004F779E"/>
  </w:style>
  <w:style w:type="paragraph" w:customStyle="1" w:styleId="TagGA11">
    <w:name w:val="Tag GA 11"/>
    <w:basedOn w:val="TOC1"/>
    <w:qFormat/>
    <w:rsid w:val="004F779E"/>
    <w:pPr>
      <w:spacing w:before="0" w:after="160"/>
    </w:pPr>
    <w:rPr>
      <w:rFonts w:eastAsia="Calibri"/>
      <w:u w:val="none"/>
      <w:lang w:bidi="ar-SA"/>
    </w:rPr>
  </w:style>
  <w:style w:type="paragraph" w:customStyle="1" w:styleId="CiteCard">
    <w:name w:val="Cite/Card"/>
    <w:basedOn w:val="TOC2"/>
    <w:qFormat/>
    <w:rsid w:val="004F779E"/>
    <w:pPr>
      <w:tabs>
        <w:tab w:val="left" w:pos="4360"/>
      </w:tabs>
      <w:ind w:left="220"/>
    </w:pPr>
    <w:rPr>
      <w:rFonts w:eastAsia="Calibri"/>
      <w:sz w:val="22"/>
      <w:lang w:bidi="ar-SA"/>
    </w:rPr>
  </w:style>
  <w:style w:type="character" w:customStyle="1" w:styleId="CardTextUnderlinedChar">
    <w:name w:val="Card Text Underlined Char"/>
    <w:basedOn w:val="DefaultParagraphFont"/>
    <w:rsid w:val="004F779E"/>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4F779E"/>
    <w:rPr>
      <w:sz w:val="16"/>
      <w:szCs w:val="16"/>
    </w:rPr>
  </w:style>
  <w:style w:type="character" w:customStyle="1" w:styleId="DocumentMapChar1">
    <w:name w:val="Document Map Char1"/>
    <w:basedOn w:val="DefaultParagraphFont"/>
    <w:uiPriority w:val="99"/>
    <w:rsid w:val="004F779E"/>
    <w:rPr>
      <w:rFonts w:ascii="Tahoma" w:hAnsi="Tahoma" w:cs="Tahoma"/>
      <w:sz w:val="16"/>
      <w:szCs w:val="16"/>
    </w:rPr>
  </w:style>
  <w:style w:type="character" w:customStyle="1" w:styleId="addmd">
    <w:name w:val="addmd"/>
    <w:basedOn w:val="DefaultParagraphFont"/>
    <w:rsid w:val="004F779E"/>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4F779E"/>
    <w:rPr>
      <w:rFonts w:ascii="Arial" w:hAnsi="Arial"/>
      <w:b/>
      <w:sz w:val="26"/>
    </w:rPr>
  </w:style>
  <w:style w:type="paragraph" w:styleId="FootnoteText">
    <w:name w:val="footnote text"/>
    <w:basedOn w:val="Normal"/>
    <w:link w:val="FootnoteTextChar"/>
    <w:unhideWhenUsed/>
    <w:rsid w:val="004F779E"/>
    <w:rPr>
      <w:rFonts w:eastAsia="Calibri"/>
      <w:szCs w:val="20"/>
      <w:lang w:eastAsia="zh-CN"/>
    </w:rPr>
  </w:style>
  <w:style w:type="character" w:customStyle="1" w:styleId="FootnoteTextChar">
    <w:name w:val="Footnote Text Char"/>
    <w:basedOn w:val="DefaultParagraphFont"/>
    <w:link w:val="FootnoteText"/>
    <w:rsid w:val="004F779E"/>
    <w:rPr>
      <w:rFonts w:ascii="Calibri" w:eastAsia="Calibri" w:hAnsi="Calibri" w:cs="Calibri"/>
      <w:sz w:val="22"/>
      <w:szCs w:val="20"/>
      <w:lang w:eastAsia="zh-CN"/>
    </w:rPr>
  </w:style>
  <w:style w:type="character" w:customStyle="1" w:styleId="UnderlinedTextCharChar">
    <w:name w:val="Underlined Text Char Char"/>
    <w:basedOn w:val="DefaultParagraphFont"/>
    <w:rsid w:val="004F779E"/>
    <w:rPr>
      <w:rFonts w:cs="Arial"/>
      <w:bCs/>
      <w:noProof w:val="0"/>
      <w:szCs w:val="26"/>
      <w:u w:val="single"/>
      <w:lang w:val="en-US" w:eastAsia="en-US" w:bidi="ar-SA"/>
    </w:rPr>
  </w:style>
  <w:style w:type="character" w:customStyle="1" w:styleId="StyleTimesNewRoman12ptBold">
    <w:name w:val="Style Times New Roman 12 pt Bold"/>
    <w:rsid w:val="004F779E"/>
    <w:rPr>
      <w:b/>
      <w:bCs/>
      <w:sz w:val="24"/>
    </w:rPr>
  </w:style>
  <w:style w:type="character" w:customStyle="1" w:styleId="CardText1Char">
    <w:name w:val="Card Text 1 Char"/>
    <w:rsid w:val="004F779E"/>
    <w:rPr>
      <w:rFonts w:ascii="Georgia" w:hAnsi="Georgia"/>
      <w:color w:val="000000"/>
      <w:sz w:val="22"/>
      <w:szCs w:val="22"/>
      <w:u w:val="single"/>
    </w:rPr>
  </w:style>
  <w:style w:type="character" w:customStyle="1" w:styleId="BoldUnderlining">
    <w:name w:val="Bold Underlining"/>
    <w:rsid w:val="004F779E"/>
    <w:rPr>
      <w:u w:val="single"/>
    </w:rPr>
  </w:style>
  <w:style w:type="character" w:customStyle="1" w:styleId="Intemphasis">
    <w:name w:val="Intemphasis"/>
    <w:uiPriority w:val="1"/>
    <w:qFormat/>
    <w:rsid w:val="004F779E"/>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4F779E"/>
    <w:pPr>
      <w:ind w:left="288" w:right="288"/>
    </w:pPr>
    <w:rPr>
      <w:szCs w:val="16"/>
    </w:rPr>
  </w:style>
  <w:style w:type="character" w:customStyle="1" w:styleId="cardtextChar2">
    <w:name w:val="cardtext Char"/>
    <w:basedOn w:val="DefaultParagraphFont"/>
    <w:link w:val="cardtext0"/>
    <w:rsid w:val="004F779E"/>
    <w:rPr>
      <w:rFonts w:ascii="Calibri" w:hAnsi="Calibri" w:cs="Calibri"/>
      <w:sz w:val="22"/>
      <w:szCs w:val="16"/>
    </w:rPr>
  </w:style>
  <w:style w:type="character" w:customStyle="1" w:styleId="BoldUnderlineChar1">
    <w:name w:val="BoldUnderline Char1"/>
    <w:rsid w:val="004F779E"/>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4F779E"/>
    <w:pPr>
      <w:spacing w:after="200"/>
      <w:contextualSpacing/>
    </w:pPr>
    <w:rPr>
      <w:rFonts w:eastAsia="Calibri"/>
      <w:u w:val="single"/>
    </w:rPr>
  </w:style>
  <w:style w:type="character" w:customStyle="1" w:styleId="UnderlinedCardTextChar">
    <w:name w:val="Underlined Card Text Char"/>
    <w:link w:val="UnderlinedCardText"/>
    <w:rsid w:val="004F779E"/>
    <w:rPr>
      <w:rFonts w:ascii="Calibri" w:eastAsia="Calibri" w:hAnsi="Calibri" w:cs="Calibri"/>
      <w:sz w:val="22"/>
      <w:u w:val="single"/>
    </w:rPr>
  </w:style>
  <w:style w:type="character" w:customStyle="1" w:styleId="Hyperlink6">
    <w:name w:val="Hyperlink6"/>
    <w:basedOn w:val="DefaultParagraphFont"/>
    <w:rsid w:val="004F779E"/>
    <w:rPr>
      <w:color w:val="3300CC"/>
      <w:u w:val="single"/>
    </w:rPr>
  </w:style>
  <w:style w:type="paragraph" w:customStyle="1" w:styleId="Tag12">
    <w:name w:val="Tag12"/>
    <w:basedOn w:val="Normal"/>
    <w:qFormat/>
    <w:rsid w:val="004F779E"/>
    <w:pPr>
      <w:contextualSpacing/>
    </w:pPr>
    <w:rPr>
      <w:rFonts w:eastAsia="Cambria"/>
      <w:b/>
    </w:rPr>
  </w:style>
  <w:style w:type="paragraph" w:customStyle="1" w:styleId="Shrink8">
    <w:name w:val="Shrink8"/>
    <w:basedOn w:val="Normal"/>
    <w:qFormat/>
    <w:rsid w:val="004F779E"/>
    <w:rPr>
      <w:rFonts w:eastAsia="Cambria"/>
    </w:rPr>
  </w:style>
  <w:style w:type="character" w:customStyle="1" w:styleId="highlight2">
    <w:name w:val="highlight2"/>
    <w:rsid w:val="004F779E"/>
    <w:rPr>
      <w:rFonts w:ascii="Arial" w:hAnsi="Arial"/>
      <w:b/>
      <w:sz w:val="19"/>
      <w:u w:val="thick"/>
      <w:bdr w:val="none" w:sz="0" w:space="0" w:color="auto"/>
      <w:shd w:val="clear" w:color="auto" w:fill="auto"/>
    </w:rPr>
  </w:style>
  <w:style w:type="character" w:customStyle="1" w:styleId="citation">
    <w:name w:val="citation"/>
    <w:basedOn w:val="DefaultParagraphFont"/>
    <w:rsid w:val="004F779E"/>
  </w:style>
  <w:style w:type="paragraph" w:customStyle="1" w:styleId="UnderlineText">
    <w:name w:val="Underline Text"/>
    <w:basedOn w:val="Normal"/>
    <w:link w:val="UnderlineTextChar"/>
    <w:qFormat/>
    <w:rsid w:val="004F779E"/>
    <w:pPr>
      <w:ind w:left="288"/>
    </w:pPr>
    <w:rPr>
      <w:rFonts w:eastAsia="Times New Roman"/>
      <w:u w:val="single"/>
    </w:rPr>
  </w:style>
  <w:style w:type="character" w:customStyle="1" w:styleId="UnderlineTextChar">
    <w:name w:val="Underline Text Char"/>
    <w:basedOn w:val="DefaultParagraphFont"/>
    <w:link w:val="UnderlineText"/>
    <w:rsid w:val="004F779E"/>
    <w:rPr>
      <w:rFonts w:ascii="Calibri" w:eastAsia="Times New Roman" w:hAnsi="Calibri" w:cs="Calibri"/>
      <w:sz w:val="22"/>
      <w:u w:val="single"/>
    </w:rPr>
  </w:style>
  <w:style w:type="character" w:customStyle="1" w:styleId="il">
    <w:name w:val="il"/>
    <w:basedOn w:val="DefaultParagraphFont"/>
    <w:rsid w:val="004F779E"/>
  </w:style>
  <w:style w:type="character" w:customStyle="1" w:styleId="commentstext">
    <w:name w:val="comments_text"/>
    <w:uiPriority w:val="99"/>
    <w:rsid w:val="004F779E"/>
    <w:rPr>
      <w:rFonts w:cs="Times New Roman"/>
    </w:rPr>
  </w:style>
  <w:style w:type="paragraph" w:customStyle="1" w:styleId="Heading42">
    <w:name w:val="Heading 42"/>
    <w:basedOn w:val="Normal"/>
    <w:qFormat/>
    <w:rsid w:val="004F779E"/>
    <w:rPr>
      <w:rFonts w:eastAsia="Times New Roman"/>
    </w:rPr>
  </w:style>
  <w:style w:type="paragraph" w:customStyle="1" w:styleId="DebateNormal">
    <w:name w:val="DebateNormal"/>
    <w:basedOn w:val="Normal"/>
    <w:link w:val="DebateNormalChar"/>
    <w:qFormat/>
    <w:rsid w:val="004F779E"/>
    <w:pPr>
      <w:spacing w:line="276" w:lineRule="auto"/>
    </w:pPr>
    <w:rPr>
      <w:rFonts w:eastAsia="Calibri"/>
      <w:szCs w:val="20"/>
    </w:rPr>
  </w:style>
  <w:style w:type="character" w:customStyle="1" w:styleId="DebateNormalChar">
    <w:name w:val="DebateNormal Char"/>
    <w:basedOn w:val="DefaultParagraphFont"/>
    <w:link w:val="DebateNormal"/>
    <w:rsid w:val="004F779E"/>
    <w:rPr>
      <w:rFonts w:ascii="Calibri" w:eastAsia="Calibri" w:hAnsi="Calibri" w:cs="Calibri"/>
      <w:sz w:val="22"/>
      <w:szCs w:val="20"/>
    </w:rPr>
  </w:style>
  <w:style w:type="paragraph" w:customStyle="1" w:styleId="DebateEmphasis">
    <w:name w:val="DebateEmphasis"/>
    <w:basedOn w:val="Normal"/>
    <w:link w:val="DebateEmphasisChar"/>
    <w:qFormat/>
    <w:rsid w:val="004F779E"/>
    <w:pPr>
      <w:spacing w:line="276" w:lineRule="auto"/>
    </w:pPr>
    <w:rPr>
      <w:rFonts w:eastAsia="Calibri"/>
      <w:b/>
      <w:szCs w:val="20"/>
      <w:u w:val="single"/>
    </w:rPr>
  </w:style>
  <w:style w:type="character" w:customStyle="1" w:styleId="DebateEmphasisChar">
    <w:name w:val="DebateEmphasis Char"/>
    <w:basedOn w:val="DefaultParagraphFont"/>
    <w:link w:val="DebateEmphasis"/>
    <w:rsid w:val="004F779E"/>
    <w:rPr>
      <w:rFonts w:ascii="Calibri" w:eastAsia="Calibri" w:hAnsi="Calibri" w:cs="Calibri"/>
      <w:b/>
      <w:sz w:val="22"/>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4F779E"/>
    <w:rPr>
      <w:rFonts w:ascii="Times New Roman" w:eastAsia="Cambria" w:hAnsi="Times New Roman" w:cs="Times New Roman"/>
      <w:sz w:val="20"/>
      <w:szCs w:val="22"/>
    </w:rPr>
  </w:style>
  <w:style w:type="paragraph" w:customStyle="1" w:styleId="NormalCite">
    <w:name w:val="NormalCite"/>
    <w:link w:val="NormalCiteChar"/>
    <w:qFormat/>
    <w:rsid w:val="004F779E"/>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4F779E"/>
    <w:rPr>
      <w:rFonts w:ascii="Times New Roman" w:eastAsiaTheme="minorHAnsi" w:hAnsi="Times New Roman" w:cs="Times New Roman"/>
      <w:sz w:val="18"/>
      <w:szCs w:val="22"/>
    </w:rPr>
  </w:style>
  <w:style w:type="character" w:customStyle="1" w:styleId="articletext">
    <w:name w:val="articletext"/>
    <w:basedOn w:val="DefaultParagraphFont"/>
    <w:rsid w:val="004F779E"/>
  </w:style>
  <w:style w:type="character" w:customStyle="1" w:styleId="grey10">
    <w:name w:val="grey10"/>
    <w:basedOn w:val="DefaultParagraphFont"/>
    <w:rsid w:val="004F779E"/>
  </w:style>
  <w:style w:type="character" w:customStyle="1" w:styleId="navy13bd">
    <w:name w:val="navy13bd"/>
    <w:basedOn w:val="DefaultParagraphFont"/>
    <w:rsid w:val="004F779E"/>
  </w:style>
  <w:style w:type="character" w:customStyle="1" w:styleId="Style9ptUnderline2">
    <w:name w:val="Style 9 pt Underline2"/>
    <w:basedOn w:val="DefaultParagraphFont"/>
    <w:rsid w:val="004F779E"/>
    <w:rPr>
      <w:sz w:val="20"/>
      <w:u w:val="single"/>
    </w:rPr>
  </w:style>
  <w:style w:type="character" w:customStyle="1" w:styleId="Style9ptBoldUnderline1">
    <w:name w:val="Style 9 pt Bold Underline1"/>
    <w:basedOn w:val="DefaultParagraphFont"/>
    <w:rsid w:val="004F779E"/>
    <w:rPr>
      <w:b/>
      <w:bCs/>
      <w:sz w:val="20"/>
      <w:u w:val="single"/>
    </w:rPr>
  </w:style>
  <w:style w:type="character" w:customStyle="1" w:styleId="TagsCharChar">
    <w:name w:val="Tags Char Char"/>
    <w:basedOn w:val="DefaultParagraphFont"/>
    <w:rsid w:val="004F779E"/>
    <w:rPr>
      <w:rFonts w:eastAsia="SimSun"/>
      <w:b/>
      <w:sz w:val="24"/>
      <w:lang w:val="en-US" w:eastAsia="zh-CN" w:bidi="ar-SA"/>
    </w:rPr>
  </w:style>
  <w:style w:type="paragraph" w:customStyle="1" w:styleId="cardCharCharCharChar">
    <w:name w:val="card Char Char Char Char"/>
    <w:basedOn w:val="Normal"/>
    <w:qFormat/>
    <w:rsid w:val="004F779E"/>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4F779E"/>
    <w:rPr>
      <w:rFonts w:ascii="Times" w:eastAsia="Times New Roman" w:hAnsi="Times"/>
    </w:rPr>
  </w:style>
  <w:style w:type="paragraph" w:customStyle="1" w:styleId="CARD0">
    <w:name w:val="CARD"/>
    <w:basedOn w:val="Normal"/>
    <w:link w:val="CARDChar1"/>
    <w:qFormat/>
    <w:rsid w:val="004F779E"/>
    <w:rPr>
      <w:rFonts w:eastAsia="Times New Roman"/>
      <w:u w:val="single"/>
    </w:rPr>
  </w:style>
  <w:style w:type="character" w:customStyle="1" w:styleId="CARDChar1">
    <w:name w:val="CARD Char"/>
    <w:basedOn w:val="DefaultParagraphFont"/>
    <w:link w:val="CARD0"/>
    <w:rsid w:val="004F779E"/>
    <w:rPr>
      <w:rFonts w:ascii="Calibri" w:eastAsia="Times New Roman" w:hAnsi="Calibri" w:cs="Calibri"/>
      <w:sz w:val="22"/>
      <w:u w:val="single"/>
    </w:rPr>
  </w:style>
  <w:style w:type="paragraph" w:customStyle="1" w:styleId="Normal2">
    <w:name w:val="Normal2"/>
    <w:basedOn w:val="Normal"/>
    <w:qFormat/>
    <w:rsid w:val="004F779E"/>
    <w:rPr>
      <w:rFonts w:eastAsia="Times New Roman"/>
    </w:rPr>
  </w:style>
  <w:style w:type="character" w:customStyle="1" w:styleId="Style11ptThickunderline">
    <w:name w:val="Style 11 pt Thick underline"/>
    <w:rsid w:val="004F779E"/>
    <w:rPr>
      <w:rFonts w:ascii="Times New Roman" w:hAnsi="Times New Roman"/>
      <w:sz w:val="20"/>
      <w:u w:val="single"/>
    </w:rPr>
  </w:style>
  <w:style w:type="character" w:customStyle="1" w:styleId="Style11ptBoldThickunderline">
    <w:name w:val="Style 11 pt Bold Thick underline"/>
    <w:rsid w:val="004F779E"/>
    <w:rPr>
      <w:rFonts w:ascii="Times New Roman" w:hAnsi="Times New Roman"/>
      <w:b/>
      <w:bCs/>
      <w:sz w:val="20"/>
      <w:u w:val="single"/>
    </w:rPr>
  </w:style>
  <w:style w:type="character" w:styleId="FootnoteReference">
    <w:name w:val="footnote reference"/>
    <w:unhideWhenUsed/>
    <w:rsid w:val="004F779E"/>
    <w:rPr>
      <w:vertAlign w:val="superscript"/>
    </w:rPr>
  </w:style>
  <w:style w:type="character" w:customStyle="1" w:styleId="CharChar5">
    <w:name w:val="Char Char5"/>
    <w:rsid w:val="004F779E"/>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4F779E"/>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4F779E"/>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4F779E"/>
    <w:rPr>
      <w:u w:val="single"/>
    </w:rPr>
  </w:style>
  <w:style w:type="character" w:customStyle="1" w:styleId="StyleUnderlineBoldIndent11ptChar">
    <w:name w:val="Style Underline + Bold Indent + 11 pt Char"/>
    <w:link w:val="StyleUnderlineBoldIndent11pt"/>
    <w:rsid w:val="004F779E"/>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4F779E"/>
    <w:rPr>
      <w:b/>
      <w:bCs/>
      <w:u w:val="single"/>
    </w:rPr>
  </w:style>
  <w:style w:type="character" w:customStyle="1" w:styleId="StyleUnderlineBoldIndent11ptBoldChar">
    <w:name w:val="Style Underline + Bold Indent + 11 pt Bold Char"/>
    <w:link w:val="StyleUnderlineBoldIndent11ptBold"/>
    <w:rsid w:val="004F779E"/>
    <w:rPr>
      <w:rFonts w:ascii="Calibri" w:eastAsia="Times New Roman" w:hAnsi="Calibri" w:cs="Calibri"/>
      <w:b/>
      <w:bCs/>
      <w:sz w:val="22"/>
      <w:szCs w:val="20"/>
      <w:u w:val="single"/>
    </w:rPr>
  </w:style>
  <w:style w:type="paragraph" w:customStyle="1" w:styleId="Normal20pt">
    <w:name w:val="Normal  + 20 pt"/>
    <w:basedOn w:val="Normal"/>
    <w:uiPriority w:val="6"/>
    <w:qFormat/>
    <w:rsid w:val="004F779E"/>
    <w:rPr>
      <w:bCs/>
      <w:u w:val="single"/>
    </w:rPr>
  </w:style>
  <w:style w:type="character" w:customStyle="1" w:styleId="StyleStyle4CharTimesNewRoman11pt">
    <w:name w:val="Style Style4 Char + Times New Roman 11 pt"/>
    <w:basedOn w:val="DefaultParagraphFont"/>
    <w:rsid w:val="004F779E"/>
    <w:rPr>
      <w:rFonts w:ascii="Times New Roman" w:hAnsi="Times New Roman"/>
      <w:sz w:val="20"/>
      <w:szCs w:val="24"/>
      <w:u w:val="single"/>
      <w:lang w:val="en-US" w:eastAsia="en-US" w:bidi="ar-SA"/>
    </w:rPr>
  </w:style>
  <w:style w:type="paragraph" w:customStyle="1" w:styleId="author-name">
    <w:name w:val="author-name"/>
    <w:basedOn w:val="Normal"/>
    <w:qFormat/>
    <w:rsid w:val="004F779E"/>
    <w:pPr>
      <w:spacing w:before="100" w:beforeAutospacing="1" w:after="100" w:afterAutospacing="1"/>
    </w:pPr>
    <w:rPr>
      <w:rFonts w:eastAsia="Times New Roman"/>
    </w:rPr>
  </w:style>
  <w:style w:type="paragraph" w:customStyle="1" w:styleId="author-credentials">
    <w:name w:val="author-credentials"/>
    <w:basedOn w:val="Normal"/>
    <w:rsid w:val="004F779E"/>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4F779E"/>
    <w:rPr>
      <w:rFonts w:ascii="Consolas" w:hAnsi="Consolas" w:cs="Consolas"/>
      <w:sz w:val="20"/>
      <w:szCs w:val="20"/>
    </w:rPr>
  </w:style>
  <w:style w:type="character" w:customStyle="1" w:styleId="StyleStyle4CharTimesNewRoman11ptBold">
    <w:name w:val="Style Style4 Char + Times New Roman 11 pt Bold"/>
    <w:basedOn w:val="DefaultParagraphFont"/>
    <w:rsid w:val="004F779E"/>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4F779E"/>
    <w:rPr>
      <w:rFonts w:ascii="Times New Roman" w:hAnsi="Times New Roman"/>
      <w:i/>
      <w:iCs/>
      <w:sz w:val="20"/>
      <w:szCs w:val="24"/>
      <w:u w:val="single"/>
      <w:lang w:val="en-US" w:eastAsia="en-US" w:bidi="ar-SA"/>
    </w:rPr>
  </w:style>
  <w:style w:type="character" w:customStyle="1" w:styleId="headline">
    <w:name w:val="headline"/>
    <w:basedOn w:val="DefaultParagraphFont"/>
    <w:rsid w:val="004F779E"/>
  </w:style>
  <w:style w:type="character" w:customStyle="1" w:styleId="CharChar4">
    <w:name w:val="Char Char4"/>
    <w:basedOn w:val="DefaultParagraphFont"/>
    <w:rsid w:val="004F779E"/>
    <w:rPr>
      <w:rFonts w:cs="Arial"/>
      <w:b/>
      <w:bCs/>
      <w:iCs/>
      <w:szCs w:val="28"/>
      <w:lang w:val="en-US" w:eastAsia="en-US" w:bidi="ar-SA"/>
    </w:rPr>
  </w:style>
  <w:style w:type="character" w:customStyle="1" w:styleId="yshortcuts">
    <w:name w:val="yshortcuts"/>
    <w:basedOn w:val="DefaultParagraphFont"/>
    <w:rsid w:val="004F779E"/>
  </w:style>
  <w:style w:type="character" w:customStyle="1" w:styleId="HotRouteChar0">
    <w:name w:val="Hot Route Char"/>
    <w:link w:val="HotRoute"/>
    <w:rsid w:val="004F779E"/>
    <w:rPr>
      <w:rFonts w:ascii="Calibri" w:eastAsia="Times New Roman" w:hAnsi="Calibri" w:cs="Calibri"/>
      <w:sz w:val="22"/>
    </w:rPr>
  </w:style>
  <w:style w:type="paragraph" w:styleId="PlainText">
    <w:name w:val="Plain Text"/>
    <w:basedOn w:val="Normal"/>
    <w:link w:val="PlainTextChar"/>
    <w:rsid w:val="004F779E"/>
    <w:rPr>
      <w:rFonts w:ascii="Courier New" w:eastAsia="Times New Roman" w:hAnsi="Courier New" w:cs="Courier New"/>
      <w:szCs w:val="20"/>
    </w:rPr>
  </w:style>
  <w:style w:type="character" w:customStyle="1" w:styleId="PlainTextChar">
    <w:name w:val="Plain Text Char"/>
    <w:basedOn w:val="DefaultParagraphFont"/>
    <w:link w:val="PlainText"/>
    <w:rsid w:val="004F779E"/>
    <w:rPr>
      <w:rFonts w:ascii="Courier New" w:eastAsia="Times New Roman" w:hAnsi="Courier New" w:cs="Courier New"/>
      <w:sz w:val="22"/>
      <w:szCs w:val="20"/>
    </w:rPr>
  </w:style>
  <w:style w:type="character" w:customStyle="1" w:styleId="senselabelstart">
    <w:name w:val="sense_label start"/>
    <w:basedOn w:val="DefaultParagraphFont"/>
    <w:rsid w:val="004F779E"/>
  </w:style>
  <w:style w:type="character" w:customStyle="1" w:styleId="sensecontent">
    <w:name w:val="sense_content"/>
    <w:basedOn w:val="DefaultParagraphFont"/>
    <w:rsid w:val="004F779E"/>
  </w:style>
  <w:style w:type="character" w:customStyle="1" w:styleId="vi">
    <w:name w:val="vi"/>
    <w:basedOn w:val="DefaultParagraphFont"/>
    <w:rsid w:val="004F779E"/>
  </w:style>
  <w:style w:type="character" w:customStyle="1" w:styleId="italic">
    <w:name w:val="italic"/>
    <w:basedOn w:val="DefaultParagraphFont"/>
    <w:rsid w:val="004F779E"/>
  </w:style>
  <w:style w:type="paragraph" w:customStyle="1" w:styleId="Microtext0">
    <w:name w:val="Microtext"/>
    <w:basedOn w:val="Normal"/>
    <w:next w:val="Normal"/>
    <w:link w:val="MicrotextChar0"/>
    <w:qFormat/>
    <w:rsid w:val="004F779E"/>
    <w:rPr>
      <w:sz w:val="12"/>
    </w:rPr>
  </w:style>
  <w:style w:type="character" w:customStyle="1" w:styleId="MicrotextChar0">
    <w:name w:val="Microtext Char"/>
    <w:link w:val="Microtext0"/>
    <w:rsid w:val="004F779E"/>
    <w:rPr>
      <w:rFonts w:ascii="Calibri" w:hAnsi="Calibri" w:cs="Calibri"/>
      <w:sz w:val="12"/>
    </w:rPr>
  </w:style>
  <w:style w:type="character" w:customStyle="1" w:styleId="st">
    <w:name w:val="st"/>
    <w:basedOn w:val="DefaultParagraphFont"/>
    <w:rsid w:val="004F779E"/>
  </w:style>
  <w:style w:type="paragraph" w:customStyle="1" w:styleId="Style6">
    <w:name w:val="Style6"/>
    <w:basedOn w:val="Normal"/>
    <w:link w:val="Style6Char"/>
    <w:autoRedefine/>
    <w:qFormat/>
    <w:rsid w:val="004F779E"/>
    <w:rPr>
      <w:b/>
    </w:rPr>
  </w:style>
  <w:style w:type="character" w:customStyle="1" w:styleId="Style6Char">
    <w:name w:val="Style6 Char"/>
    <w:basedOn w:val="DefaultParagraphFont"/>
    <w:link w:val="Style6"/>
    <w:rsid w:val="004F779E"/>
    <w:rPr>
      <w:rFonts w:ascii="Calibri" w:hAnsi="Calibri" w:cs="Calibri"/>
      <w:b/>
      <w:sz w:val="22"/>
    </w:rPr>
  </w:style>
  <w:style w:type="paragraph" w:customStyle="1" w:styleId="Style11">
    <w:name w:val="Style11"/>
    <w:basedOn w:val="Normal"/>
    <w:link w:val="Style11Char"/>
    <w:qFormat/>
    <w:rsid w:val="004F779E"/>
    <w:rPr>
      <w:rFonts w:eastAsia="Times New Roman"/>
      <w:b/>
      <w:szCs w:val="20"/>
      <w:u w:val="thick"/>
    </w:rPr>
  </w:style>
  <w:style w:type="paragraph" w:customStyle="1" w:styleId="Style12">
    <w:name w:val="Style12"/>
    <w:basedOn w:val="Normal"/>
    <w:link w:val="Style12Char"/>
    <w:qFormat/>
    <w:rsid w:val="004F779E"/>
    <w:rPr>
      <w:rFonts w:eastAsia="Times New Roman"/>
      <w:b/>
      <w:u w:val="thick"/>
    </w:rPr>
  </w:style>
  <w:style w:type="character" w:customStyle="1" w:styleId="Style11Char">
    <w:name w:val="Style11 Char"/>
    <w:basedOn w:val="DefaultParagraphFont"/>
    <w:link w:val="Style11"/>
    <w:rsid w:val="004F779E"/>
    <w:rPr>
      <w:rFonts w:ascii="Calibri" w:eastAsia="Times New Roman" w:hAnsi="Calibri" w:cs="Calibri"/>
      <w:b/>
      <w:sz w:val="22"/>
      <w:szCs w:val="20"/>
      <w:u w:val="thick"/>
    </w:rPr>
  </w:style>
  <w:style w:type="character" w:customStyle="1" w:styleId="Style12Char">
    <w:name w:val="Style12 Char"/>
    <w:basedOn w:val="DefaultParagraphFont"/>
    <w:link w:val="Style12"/>
    <w:rsid w:val="004F779E"/>
    <w:rPr>
      <w:rFonts w:ascii="Calibri" w:eastAsia="Times New Roman" w:hAnsi="Calibri" w:cs="Calibri"/>
      <w:b/>
      <w:sz w:val="22"/>
      <w:u w:val="thick"/>
    </w:rPr>
  </w:style>
  <w:style w:type="character" w:customStyle="1" w:styleId="caps-label">
    <w:name w:val="caps-label"/>
    <w:basedOn w:val="DefaultParagraphFont"/>
    <w:rsid w:val="004F779E"/>
  </w:style>
  <w:style w:type="character" w:customStyle="1" w:styleId="wikiexternallink">
    <w:name w:val="wikiexternallink"/>
    <w:basedOn w:val="DefaultParagraphFont"/>
    <w:rsid w:val="004F779E"/>
  </w:style>
  <w:style w:type="character" w:customStyle="1" w:styleId="wikigeneratedlinkcontent">
    <w:name w:val="wikigeneratedlinkcontent"/>
    <w:basedOn w:val="DefaultParagraphFont"/>
    <w:rsid w:val="004F779E"/>
  </w:style>
  <w:style w:type="character" w:customStyle="1" w:styleId="ShrinkChar">
    <w:name w:val="Shrink Char"/>
    <w:link w:val="Shrink"/>
    <w:locked/>
    <w:rsid w:val="004F779E"/>
    <w:rPr>
      <w:rFonts w:ascii="Garamond" w:eastAsia="Times New Roman" w:hAnsi="Garamond"/>
      <w:sz w:val="12"/>
    </w:rPr>
  </w:style>
  <w:style w:type="paragraph" w:customStyle="1" w:styleId="Shrink">
    <w:name w:val="Shrink"/>
    <w:link w:val="ShrinkChar"/>
    <w:qFormat/>
    <w:rsid w:val="004F779E"/>
    <w:pPr>
      <w:ind w:left="288" w:right="288"/>
    </w:pPr>
    <w:rPr>
      <w:rFonts w:ascii="Garamond" w:eastAsia="Times New Roman" w:hAnsi="Garamond"/>
      <w:sz w:val="12"/>
    </w:rPr>
  </w:style>
  <w:style w:type="character" w:customStyle="1" w:styleId="aqj">
    <w:name w:val="aqj"/>
    <w:basedOn w:val="DefaultParagraphFont"/>
    <w:rsid w:val="004F779E"/>
  </w:style>
  <w:style w:type="character" w:customStyle="1" w:styleId="StyleStyleBoldUnderlineIntenseEmphasisUnderlineapple-style-s">
    <w:name w:val="Style Style Bold UnderlineIntense EmphasisUnderlineapple-style-s..."/>
    <w:basedOn w:val="DefaultParagraphFont"/>
    <w:rsid w:val="004F779E"/>
    <w:rPr>
      <w:b w:val="0"/>
      <w:bCs w:val="0"/>
      <w:sz w:val="22"/>
      <w:u w:val="single"/>
      <w:bdr w:val="none" w:sz="0" w:space="0" w:color="auto"/>
    </w:rPr>
  </w:style>
  <w:style w:type="paragraph" w:customStyle="1" w:styleId="blocktitle0">
    <w:name w:val="block title"/>
    <w:basedOn w:val="Normal"/>
    <w:link w:val="blocktitleChar"/>
    <w:autoRedefine/>
    <w:qFormat/>
    <w:rsid w:val="004F779E"/>
    <w:pPr>
      <w:spacing w:after="240"/>
      <w:jc w:val="center"/>
      <w:outlineLvl w:val="0"/>
    </w:pPr>
    <w:rPr>
      <w:rFonts w:eastAsia="Calibri"/>
      <w:b/>
      <w:caps/>
      <w:sz w:val="28"/>
      <w:szCs w:val="28"/>
      <w:lang w:val="es-ES"/>
    </w:rPr>
  </w:style>
  <w:style w:type="character" w:customStyle="1" w:styleId="Boxed">
    <w:name w:val="Boxed"/>
    <w:qFormat/>
    <w:rsid w:val="004F779E"/>
    <w:rPr>
      <w:rFonts w:ascii="Times New Roman" w:hAnsi="Times New Roman"/>
      <w:sz w:val="20"/>
      <w:bdr w:val="single" w:sz="6" w:space="0" w:color="auto"/>
    </w:rPr>
  </w:style>
  <w:style w:type="character" w:customStyle="1" w:styleId="UnderlineCard">
    <w:name w:val="Underline Card"/>
    <w:uiPriority w:val="6"/>
    <w:qFormat/>
    <w:rsid w:val="004F779E"/>
    <w:rPr>
      <w:rFonts w:ascii="Arial" w:hAnsi="Arial"/>
      <w:b w:val="0"/>
      <w:bCs/>
      <w:sz w:val="20"/>
      <w:u w:val="single"/>
    </w:rPr>
  </w:style>
  <w:style w:type="character" w:customStyle="1" w:styleId="story-author">
    <w:name w:val="story-author"/>
    <w:basedOn w:val="DefaultParagraphFont"/>
    <w:rsid w:val="004F779E"/>
  </w:style>
  <w:style w:type="paragraph" w:customStyle="1" w:styleId="type">
    <w:name w:val="type"/>
    <w:basedOn w:val="Normal"/>
    <w:qFormat/>
    <w:rsid w:val="004F779E"/>
    <w:pPr>
      <w:spacing w:before="100" w:beforeAutospacing="1" w:after="100" w:afterAutospacing="1"/>
    </w:pPr>
    <w:rPr>
      <w:rFonts w:eastAsia="Times New Roman"/>
    </w:rPr>
  </w:style>
  <w:style w:type="character" w:customStyle="1" w:styleId="institution">
    <w:name w:val="institution"/>
    <w:basedOn w:val="DefaultParagraphFont"/>
    <w:rsid w:val="004F779E"/>
  </w:style>
  <w:style w:type="character" w:customStyle="1" w:styleId="abodyblack3">
    <w:name w:val="abodyblack3"/>
    <w:basedOn w:val="DefaultParagraphFont"/>
    <w:rsid w:val="004F779E"/>
  </w:style>
  <w:style w:type="paragraph" w:customStyle="1" w:styleId="UnderlineChar2CharChar">
    <w:name w:val="Underline Char2 Char Char"/>
    <w:basedOn w:val="Normal"/>
    <w:link w:val="UnderlineChar2CharCharChar"/>
    <w:qFormat/>
    <w:rsid w:val="004F779E"/>
    <w:rPr>
      <w:rFonts w:eastAsia="MS Mincho"/>
      <w:szCs w:val="20"/>
      <w:u w:val="single"/>
    </w:rPr>
  </w:style>
  <w:style w:type="character" w:customStyle="1" w:styleId="UnderlineChar2CharCharChar">
    <w:name w:val="Underline Char2 Char Char Char"/>
    <w:link w:val="UnderlineChar2CharChar"/>
    <w:rsid w:val="004F779E"/>
    <w:rPr>
      <w:rFonts w:ascii="Calibri" w:eastAsia="MS Mincho" w:hAnsi="Calibri" w:cs="Calibri"/>
      <w:sz w:val="22"/>
      <w:szCs w:val="20"/>
      <w:u w:val="single"/>
    </w:rPr>
  </w:style>
  <w:style w:type="character" w:customStyle="1" w:styleId="CharacterStyle1">
    <w:name w:val="Character Style 1"/>
    <w:rsid w:val="004F779E"/>
    <w:rPr>
      <w:sz w:val="20"/>
      <w:szCs w:val="20"/>
    </w:rPr>
  </w:style>
  <w:style w:type="character" w:customStyle="1" w:styleId="FontStyle177">
    <w:name w:val="Font Style177"/>
    <w:basedOn w:val="DefaultParagraphFont"/>
    <w:uiPriority w:val="99"/>
    <w:rsid w:val="004F779E"/>
    <w:rPr>
      <w:rFonts w:ascii="Times New Roman" w:hAnsi="Times New Roman" w:cs="Times New Roman"/>
      <w:sz w:val="20"/>
      <w:szCs w:val="20"/>
    </w:rPr>
  </w:style>
  <w:style w:type="character" w:customStyle="1" w:styleId="FontStyle173">
    <w:name w:val="Font Style173"/>
    <w:basedOn w:val="DefaultParagraphFont"/>
    <w:uiPriority w:val="99"/>
    <w:rsid w:val="004F779E"/>
    <w:rPr>
      <w:rFonts w:ascii="Times New Roman" w:hAnsi="Times New Roman" w:cs="Times New Roman"/>
      <w:sz w:val="14"/>
      <w:szCs w:val="14"/>
    </w:rPr>
  </w:style>
  <w:style w:type="character" w:customStyle="1" w:styleId="FontStyle151">
    <w:name w:val="Font Style151"/>
    <w:basedOn w:val="DefaultParagraphFont"/>
    <w:uiPriority w:val="99"/>
    <w:rsid w:val="004F779E"/>
    <w:rPr>
      <w:rFonts w:ascii="Arial Narrow" w:hAnsi="Arial Narrow" w:cs="Arial Narrow"/>
      <w:b/>
      <w:bCs/>
      <w:sz w:val="12"/>
      <w:szCs w:val="12"/>
    </w:rPr>
  </w:style>
  <w:style w:type="character" w:customStyle="1" w:styleId="FontStyle156">
    <w:name w:val="Font Style156"/>
    <w:basedOn w:val="DefaultParagraphFont"/>
    <w:uiPriority w:val="99"/>
    <w:rsid w:val="004F779E"/>
    <w:rPr>
      <w:rFonts w:ascii="Arial Narrow" w:hAnsi="Arial Narrow" w:cs="Arial Narrow"/>
      <w:sz w:val="8"/>
      <w:szCs w:val="8"/>
    </w:rPr>
  </w:style>
  <w:style w:type="character" w:customStyle="1" w:styleId="FontStyle160">
    <w:name w:val="Font Style160"/>
    <w:basedOn w:val="DefaultParagraphFont"/>
    <w:uiPriority w:val="99"/>
    <w:rsid w:val="004F779E"/>
    <w:rPr>
      <w:rFonts w:ascii="Times New Roman" w:hAnsi="Times New Roman" w:cs="Times New Roman"/>
      <w:b/>
      <w:bCs/>
      <w:sz w:val="20"/>
      <w:szCs w:val="20"/>
    </w:rPr>
  </w:style>
  <w:style w:type="character" w:customStyle="1" w:styleId="FontStyle178">
    <w:name w:val="Font Style178"/>
    <w:basedOn w:val="DefaultParagraphFont"/>
    <w:uiPriority w:val="99"/>
    <w:rsid w:val="004F779E"/>
    <w:rPr>
      <w:rFonts w:ascii="Times New Roman" w:hAnsi="Times New Roman" w:cs="Times New Roman"/>
      <w:sz w:val="18"/>
      <w:szCs w:val="18"/>
    </w:rPr>
  </w:style>
  <w:style w:type="paragraph" w:customStyle="1" w:styleId="Style14">
    <w:name w:val="Style14"/>
    <w:basedOn w:val="Normal"/>
    <w:uiPriority w:val="99"/>
    <w:qFormat/>
    <w:rsid w:val="004F779E"/>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4F779E"/>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4F779E"/>
    <w:rPr>
      <w:rFonts w:ascii="Times New Roman" w:hAnsi="Times New Roman" w:cs="Times New Roman"/>
      <w:sz w:val="12"/>
      <w:szCs w:val="12"/>
    </w:rPr>
  </w:style>
  <w:style w:type="paragraph" w:customStyle="1" w:styleId="Style9">
    <w:name w:val="Style9"/>
    <w:basedOn w:val="Normal"/>
    <w:uiPriority w:val="99"/>
    <w:qFormat/>
    <w:rsid w:val="004F779E"/>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4F779E"/>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4F779E"/>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4F779E"/>
    <w:rPr>
      <w:rFonts w:ascii="Times New Roman" w:hAnsi="Times New Roman" w:cs="Times New Roman"/>
      <w:sz w:val="16"/>
      <w:szCs w:val="16"/>
    </w:rPr>
  </w:style>
  <w:style w:type="character" w:customStyle="1" w:styleId="f">
    <w:name w:val="f"/>
    <w:basedOn w:val="DefaultParagraphFont"/>
    <w:rsid w:val="004F779E"/>
  </w:style>
  <w:style w:type="character" w:customStyle="1" w:styleId="TagsChar2">
    <w:name w:val="Tags Char2"/>
    <w:rsid w:val="004F779E"/>
    <w:rPr>
      <w:b/>
      <w:sz w:val="24"/>
    </w:rPr>
  </w:style>
  <w:style w:type="paragraph" w:customStyle="1" w:styleId="CardsFont6ptChar">
    <w:name w:val="Cards + Font: 6 pt Char"/>
    <w:basedOn w:val="Normal"/>
    <w:link w:val="CardsFont6ptCharChar"/>
    <w:qFormat/>
    <w:rsid w:val="004F779E"/>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4F779E"/>
    <w:rPr>
      <w:rFonts w:ascii="Calibri" w:eastAsia="Times New Roman" w:hAnsi="Calibri" w:cs="Calibri"/>
      <w:sz w:val="12"/>
    </w:rPr>
  </w:style>
  <w:style w:type="character" w:customStyle="1" w:styleId="FontStyle172">
    <w:name w:val="Font Style172"/>
    <w:basedOn w:val="DefaultParagraphFont"/>
    <w:uiPriority w:val="99"/>
    <w:rsid w:val="004F779E"/>
    <w:rPr>
      <w:rFonts w:ascii="Times New Roman" w:hAnsi="Times New Roman" w:cs="Times New Roman"/>
      <w:b/>
      <w:bCs/>
      <w:sz w:val="16"/>
      <w:szCs w:val="16"/>
    </w:rPr>
  </w:style>
  <w:style w:type="paragraph" w:customStyle="1" w:styleId="Style18">
    <w:name w:val="Style18"/>
    <w:basedOn w:val="Normal"/>
    <w:uiPriority w:val="99"/>
    <w:qFormat/>
    <w:rsid w:val="004F779E"/>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4F779E"/>
    <w:rPr>
      <w:rFonts w:ascii="Times New Roman" w:hAnsi="Times New Roman" w:cs="Times New Roman"/>
      <w:i/>
      <w:iCs/>
      <w:sz w:val="16"/>
      <w:szCs w:val="16"/>
    </w:rPr>
  </w:style>
  <w:style w:type="character" w:customStyle="1" w:styleId="FontStyle162">
    <w:name w:val="Font Style162"/>
    <w:basedOn w:val="DefaultParagraphFont"/>
    <w:uiPriority w:val="99"/>
    <w:rsid w:val="004F779E"/>
    <w:rPr>
      <w:rFonts w:ascii="Times New Roman" w:hAnsi="Times New Roman" w:cs="Times New Roman"/>
      <w:b/>
      <w:bCs/>
      <w:sz w:val="18"/>
      <w:szCs w:val="18"/>
    </w:rPr>
  </w:style>
  <w:style w:type="character" w:customStyle="1" w:styleId="FontStyle167">
    <w:name w:val="Font Style167"/>
    <w:basedOn w:val="DefaultParagraphFont"/>
    <w:uiPriority w:val="99"/>
    <w:rsid w:val="004F779E"/>
    <w:rPr>
      <w:rFonts w:ascii="Times New Roman" w:hAnsi="Times New Roman" w:cs="Times New Roman"/>
      <w:sz w:val="10"/>
      <w:szCs w:val="10"/>
    </w:rPr>
  </w:style>
  <w:style w:type="character" w:customStyle="1" w:styleId="FontStyle174">
    <w:name w:val="Font Style174"/>
    <w:basedOn w:val="DefaultParagraphFont"/>
    <w:uiPriority w:val="99"/>
    <w:rsid w:val="004F779E"/>
    <w:rPr>
      <w:rFonts w:ascii="Arial Narrow" w:hAnsi="Arial Narrow" w:cs="Arial Narrow"/>
      <w:b/>
      <w:bCs/>
      <w:sz w:val="18"/>
      <w:szCs w:val="18"/>
    </w:rPr>
  </w:style>
  <w:style w:type="paragraph" w:customStyle="1" w:styleId="Style47">
    <w:name w:val="Style47"/>
    <w:basedOn w:val="Normal"/>
    <w:uiPriority w:val="99"/>
    <w:qFormat/>
    <w:rsid w:val="004F779E"/>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4F779E"/>
    <w:rPr>
      <w:rFonts w:ascii="Times New Roman" w:hAnsi="Times New Roman" w:cs="Times New Roman"/>
      <w:sz w:val="12"/>
      <w:szCs w:val="12"/>
    </w:rPr>
  </w:style>
  <w:style w:type="paragraph" w:customStyle="1" w:styleId="Style24">
    <w:name w:val="Style24"/>
    <w:basedOn w:val="Normal"/>
    <w:uiPriority w:val="99"/>
    <w:qFormat/>
    <w:rsid w:val="004F779E"/>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4F779E"/>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4F779E"/>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4F779E"/>
    <w:rPr>
      <w:rFonts w:ascii="Times New Roman" w:hAnsi="Times New Roman" w:cs="Times New Roman"/>
      <w:b/>
      <w:bCs/>
      <w:sz w:val="18"/>
      <w:szCs w:val="18"/>
    </w:rPr>
  </w:style>
  <w:style w:type="paragraph" w:customStyle="1" w:styleId="Style21">
    <w:name w:val="Style21"/>
    <w:basedOn w:val="Normal"/>
    <w:uiPriority w:val="99"/>
    <w:qFormat/>
    <w:rsid w:val="004F779E"/>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4F779E"/>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4F779E"/>
    <w:rPr>
      <w:rFonts w:ascii="Calibri" w:hAnsi="Calibri"/>
      <w:sz w:val="20"/>
      <w:szCs w:val="20"/>
    </w:rPr>
  </w:style>
  <w:style w:type="paragraph" w:customStyle="1" w:styleId="Standard">
    <w:name w:val="Standard"/>
    <w:qFormat/>
    <w:rsid w:val="004F779E"/>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4F779E"/>
    <w:rPr>
      <w:color w:val="000000"/>
      <w:sz w:val="32"/>
      <w:szCs w:val="32"/>
    </w:rPr>
  </w:style>
  <w:style w:type="paragraph" w:customStyle="1" w:styleId="Cardnon-underlined">
    <w:name w:val="Card non-underlined"/>
    <w:basedOn w:val="Normal"/>
    <w:link w:val="Cardnon-underlinedChar"/>
    <w:autoRedefine/>
    <w:uiPriority w:val="99"/>
    <w:qFormat/>
    <w:rsid w:val="004F779E"/>
    <w:rPr>
      <w:rFonts w:eastAsia="Times New Roman"/>
      <w:szCs w:val="20"/>
    </w:rPr>
  </w:style>
  <w:style w:type="character" w:customStyle="1" w:styleId="Cardnon-underlinedChar">
    <w:name w:val="Card non-underlined Char"/>
    <w:basedOn w:val="DefaultParagraphFont"/>
    <w:link w:val="Cardnon-underlined"/>
    <w:uiPriority w:val="99"/>
    <w:rsid w:val="004F779E"/>
    <w:rPr>
      <w:rFonts w:ascii="Calibri" w:eastAsia="Times New Roman" w:hAnsi="Calibri" w:cs="Calibri"/>
      <w:sz w:val="22"/>
      <w:szCs w:val="20"/>
    </w:rPr>
  </w:style>
  <w:style w:type="numbering" w:customStyle="1" w:styleId="NoList1">
    <w:name w:val="No List1"/>
    <w:next w:val="NoList"/>
    <w:semiHidden/>
    <w:unhideWhenUsed/>
    <w:rsid w:val="004F779E"/>
  </w:style>
  <w:style w:type="character" w:customStyle="1" w:styleId="TitleChar2">
    <w:name w:val="Title Char2"/>
    <w:basedOn w:val="DefaultParagraphFont"/>
    <w:uiPriority w:val="10"/>
    <w:qFormat/>
    <w:locked/>
    <w:rsid w:val="004F779E"/>
    <w:rPr>
      <w:b/>
      <w:bCs/>
      <w:u w:val="single"/>
    </w:rPr>
  </w:style>
  <w:style w:type="paragraph" w:styleId="TOC3">
    <w:name w:val="toc 3"/>
    <w:basedOn w:val="Normal"/>
    <w:next w:val="Normal"/>
    <w:autoRedefine/>
    <w:rsid w:val="004F779E"/>
    <w:pPr>
      <w:ind w:left="400"/>
    </w:pPr>
    <w:rPr>
      <w:rFonts w:eastAsia="Times New Roman"/>
      <w:szCs w:val="20"/>
    </w:rPr>
  </w:style>
  <w:style w:type="paragraph" w:styleId="TOC4">
    <w:name w:val="toc 4"/>
    <w:basedOn w:val="Normal"/>
    <w:next w:val="Normal"/>
    <w:autoRedefine/>
    <w:rsid w:val="004F779E"/>
    <w:pPr>
      <w:ind w:left="600"/>
    </w:pPr>
    <w:rPr>
      <w:rFonts w:eastAsia="Times New Roman"/>
      <w:szCs w:val="20"/>
    </w:rPr>
  </w:style>
  <w:style w:type="paragraph" w:styleId="TOC5">
    <w:name w:val="toc 5"/>
    <w:basedOn w:val="Normal"/>
    <w:next w:val="Normal"/>
    <w:autoRedefine/>
    <w:rsid w:val="004F779E"/>
    <w:pPr>
      <w:ind w:left="800"/>
    </w:pPr>
    <w:rPr>
      <w:rFonts w:eastAsia="Times New Roman"/>
      <w:szCs w:val="20"/>
    </w:rPr>
  </w:style>
  <w:style w:type="paragraph" w:styleId="TOC6">
    <w:name w:val="toc 6"/>
    <w:basedOn w:val="Normal"/>
    <w:next w:val="Normal"/>
    <w:autoRedefine/>
    <w:rsid w:val="004F779E"/>
    <w:pPr>
      <w:ind w:left="1000"/>
    </w:pPr>
    <w:rPr>
      <w:rFonts w:eastAsia="Times New Roman"/>
      <w:szCs w:val="20"/>
    </w:rPr>
  </w:style>
  <w:style w:type="paragraph" w:styleId="TOC7">
    <w:name w:val="toc 7"/>
    <w:basedOn w:val="Normal"/>
    <w:next w:val="Normal"/>
    <w:autoRedefine/>
    <w:rsid w:val="004F779E"/>
    <w:pPr>
      <w:ind w:left="1200"/>
    </w:pPr>
    <w:rPr>
      <w:rFonts w:eastAsia="Times New Roman"/>
      <w:szCs w:val="20"/>
    </w:rPr>
  </w:style>
  <w:style w:type="paragraph" w:styleId="TOC8">
    <w:name w:val="toc 8"/>
    <w:basedOn w:val="Normal"/>
    <w:next w:val="Normal"/>
    <w:autoRedefine/>
    <w:rsid w:val="004F779E"/>
    <w:pPr>
      <w:ind w:left="1400"/>
    </w:pPr>
    <w:rPr>
      <w:rFonts w:eastAsia="Times New Roman"/>
      <w:szCs w:val="20"/>
    </w:rPr>
  </w:style>
  <w:style w:type="character" w:customStyle="1" w:styleId="allocatoragentsleft">
    <w:name w:val="al_locatoragentsleft"/>
    <w:basedOn w:val="DefaultParagraphFont"/>
    <w:rsid w:val="004F779E"/>
  </w:style>
  <w:style w:type="character" w:styleId="HTMLTypewriter">
    <w:name w:val="HTML Typewriter"/>
    <w:basedOn w:val="DefaultParagraphFont"/>
    <w:unhideWhenUsed/>
    <w:rsid w:val="004F779E"/>
    <w:rPr>
      <w:rFonts w:ascii="Courier New" w:eastAsia="Times New Roman" w:hAnsi="Courier New" w:cs="Courier New"/>
      <w:sz w:val="20"/>
      <w:szCs w:val="20"/>
    </w:rPr>
  </w:style>
  <w:style w:type="character" w:customStyle="1" w:styleId="caps">
    <w:name w:val="caps"/>
    <w:basedOn w:val="DefaultParagraphFont"/>
    <w:rsid w:val="004F779E"/>
  </w:style>
  <w:style w:type="character" w:customStyle="1" w:styleId="UnderlinesCharChar">
    <w:name w:val="Underlines Char Char"/>
    <w:basedOn w:val="DefaultParagraphFont"/>
    <w:rsid w:val="004F779E"/>
    <w:rPr>
      <w:rFonts w:cs="Arial"/>
      <w:b/>
      <w:bCs/>
      <w:noProof w:val="0"/>
      <w:sz w:val="22"/>
      <w:szCs w:val="26"/>
      <w:u w:val="single"/>
      <w:lang w:val="en-US" w:eastAsia="en-US" w:bidi="ar-SA"/>
    </w:rPr>
  </w:style>
  <w:style w:type="paragraph" w:customStyle="1" w:styleId="Carding">
    <w:name w:val="Carding"/>
    <w:basedOn w:val="Normal"/>
    <w:uiPriority w:val="99"/>
    <w:qFormat/>
    <w:rsid w:val="004F779E"/>
    <w:rPr>
      <w:rFonts w:eastAsia="Times New Roman"/>
      <w:sz w:val="18"/>
    </w:rPr>
  </w:style>
  <w:style w:type="character" w:customStyle="1" w:styleId="aunderline">
    <w:name w:val="aunderline"/>
    <w:basedOn w:val="DefaultParagraphFont"/>
    <w:rsid w:val="004F779E"/>
    <w:rPr>
      <w:rFonts w:ascii="Times New Roman" w:hAnsi="Times New Roman"/>
      <w:sz w:val="20"/>
      <w:szCs w:val="24"/>
      <w:u w:val="thick"/>
    </w:rPr>
  </w:style>
  <w:style w:type="character" w:customStyle="1" w:styleId="tagChar1">
    <w:name w:val="tag Char1"/>
    <w:basedOn w:val="DefaultParagraphFont"/>
    <w:rsid w:val="004F779E"/>
    <w:rPr>
      <w:b/>
      <w:noProof w:val="0"/>
      <w:sz w:val="24"/>
      <w:lang w:val="en-US" w:eastAsia="en-US" w:bidi="ar-SA"/>
    </w:rPr>
  </w:style>
  <w:style w:type="character" w:customStyle="1" w:styleId="tagChar2">
    <w:name w:val="tag Char2"/>
    <w:basedOn w:val="DefaultParagraphFont"/>
    <w:qFormat/>
    <w:rsid w:val="004F779E"/>
    <w:rPr>
      <w:b/>
      <w:noProof w:val="0"/>
      <w:sz w:val="24"/>
      <w:lang w:val="en-US" w:eastAsia="en-US" w:bidi="ar-SA"/>
    </w:rPr>
  </w:style>
  <w:style w:type="character" w:customStyle="1" w:styleId="Taggin-New">
    <w:name w:val="Taggin - New"/>
    <w:basedOn w:val="DefaultParagraphFont"/>
    <w:rsid w:val="004F779E"/>
    <w:rPr>
      <w:rFonts w:ascii="Arial Narrow" w:hAnsi="Arial Narrow"/>
      <w:b/>
      <w:sz w:val="22"/>
    </w:rPr>
  </w:style>
  <w:style w:type="character" w:customStyle="1" w:styleId="Boxing-New">
    <w:name w:val="Boxing - New"/>
    <w:basedOn w:val="DefaultParagraphFont"/>
    <w:rsid w:val="004F779E"/>
    <w:rPr>
      <w:rFonts w:ascii="Arial Narrow" w:hAnsi="Arial Narrow"/>
      <w:sz w:val="16"/>
      <w:u w:val="none"/>
      <w:bdr w:val="single" w:sz="4" w:space="0" w:color="auto"/>
    </w:rPr>
  </w:style>
  <w:style w:type="character" w:customStyle="1" w:styleId="ilad">
    <w:name w:val="il_ad"/>
    <w:rsid w:val="004F779E"/>
  </w:style>
  <w:style w:type="paragraph" w:customStyle="1" w:styleId="CardsHighlighted">
    <w:name w:val="Cards Highlighted"/>
    <w:next w:val="Normal"/>
    <w:link w:val="CardsHighlightedChar"/>
    <w:qFormat/>
    <w:rsid w:val="004F779E"/>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4F779E"/>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4F779E"/>
    <w:rPr>
      <w:rFonts w:ascii="Garamond" w:hAnsi="Garamond"/>
      <w:sz w:val="22"/>
      <w:szCs w:val="24"/>
      <w:u w:val="single"/>
      <w:lang w:val="en-US" w:eastAsia="en-US" w:bidi="ar-SA"/>
    </w:rPr>
  </w:style>
  <w:style w:type="paragraph" w:customStyle="1" w:styleId="Style2">
    <w:name w:val="Style2"/>
    <w:basedOn w:val="Heading4"/>
    <w:qFormat/>
    <w:rsid w:val="004F779E"/>
    <w:pPr>
      <w:spacing w:before="0"/>
    </w:pPr>
    <w:rPr>
      <w:rFonts w:eastAsia="Times New Roman" w:cs="Times New Roman"/>
      <w:iCs/>
      <w:caps/>
      <w:szCs w:val="20"/>
    </w:rPr>
  </w:style>
  <w:style w:type="character" w:customStyle="1" w:styleId="pagetitle">
    <w:name w:val="pagetitle"/>
    <w:basedOn w:val="DefaultParagraphFont"/>
    <w:rsid w:val="004F779E"/>
  </w:style>
  <w:style w:type="paragraph" w:customStyle="1" w:styleId="text">
    <w:name w:val="text"/>
    <w:basedOn w:val="Normal"/>
    <w:uiPriority w:val="99"/>
    <w:qFormat/>
    <w:rsid w:val="004F779E"/>
    <w:pPr>
      <w:spacing w:before="100" w:beforeAutospacing="1" w:after="100" w:afterAutospacing="1"/>
    </w:pPr>
    <w:rPr>
      <w:rFonts w:eastAsia="Times New Roman"/>
    </w:rPr>
  </w:style>
  <w:style w:type="character" w:customStyle="1" w:styleId="StyleUnderlineCharChar9ptBold1">
    <w:name w:val="Style Underline Char Char + 9 pt Bold1"/>
    <w:rsid w:val="004F779E"/>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4F779E"/>
    <w:rPr>
      <w:rFonts w:ascii="Times New Roman" w:hAnsi="Times New Roman"/>
      <w:sz w:val="20"/>
      <w:szCs w:val="24"/>
      <w:u w:val="single"/>
      <w:lang w:val="en-US" w:eastAsia="en-US" w:bidi="ar-SA"/>
    </w:rPr>
  </w:style>
  <w:style w:type="character" w:customStyle="1" w:styleId="Style9ptBoldUnderline">
    <w:name w:val="Style 9 pt Bold Underline"/>
    <w:rsid w:val="004F779E"/>
    <w:rPr>
      <w:b/>
      <w:bCs/>
      <w:sz w:val="20"/>
      <w:u w:val="single"/>
    </w:rPr>
  </w:style>
  <w:style w:type="paragraph" w:customStyle="1" w:styleId="StyleUnderline9pt0">
    <w:name w:val="Style Underline + 9 pt"/>
    <w:link w:val="StyleUnderline9ptChar"/>
    <w:qFormat/>
    <w:rsid w:val="004F779E"/>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4F779E"/>
    <w:rPr>
      <w:rFonts w:ascii="Arial" w:eastAsia="Times New Roman" w:hAnsi="Arial" w:cs="Times New Roman"/>
      <w:sz w:val="22"/>
      <w:szCs w:val="20"/>
      <w:u w:val="single"/>
    </w:rPr>
  </w:style>
  <w:style w:type="character" w:customStyle="1" w:styleId="StyleUnderlineChar1Bold">
    <w:name w:val="Style Underline Char1 + Bold"/>
    <w:rsid w:val="004F779E"/>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4F779E"/>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4F779E"/>
    <w:rPr>
      <w:rFonts w:ascii="Calibri" w:hAnsi="Calibri" w:cs="Calibri"/>
      <w:kern w:val="32"/>
      <w:sz w:val="22"/>
      <w:szCs w:val="20"/>
      <w:u w:val="single"/>
      <w:lang w:eastAsia="ar-SA"/>
    </w:rPr>
  </w:style>
  <w:style w:type="character" w:customStyle="1" w:styleId="TagsCharCharChar">
    <w:name w:val="Tags Char Char Char"/>
    <w:basedOn w:val="DefaultParagraphFont"/>
    <w:rsid w:val="004F779E"/>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4F779E"/>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4F779E"/>
    <w:rPr>
      <w:color w:val="000000"/>
      <w:sz w:val="20"/>
      <w:u w:val="single"/>
    </w:rPr>
  </w:style>
  <w:style w:type="character" w:customStyle="1" w:styleId="Style11ptBlack">
    <w:name w:val="Style 11 pt Black"/>
    <w:basedOn w:val="DefaultParagraphFont"/>
    <w:rsid w:val="004F779E"/>
    <w:rPr>
      <w:color w:val="000000"/>
      <w:sz w:val="20"/>
    </w:rPr>
  </w:style>
  <w:style w:type="character" w:customStyle="1" w:styleId="StyleUnderlineCharTimesBold">
    <w:name w:val="Style Underline Char + Times Bold"/>
    <w:basedOn w:val="DefaultParagraphFont"/>
    <w:rsid w:val="004F779E"/>
    <w:rPr>
      <w:rFonts w:ascii="Times" w:hAnsi="Times"/>
      <w:b w:val="0"/>
      <w:bCs/>
      <w:sz w:val="20"/>
      <w:u w:val="single"/>
    </w:rPr>
  </w:style>
  <w:style w:type="character" w:customStyle="1" w:styleId="blubigktbiz">
    <w:name w:val="blubigktbiz"/>
    <w:rsid w:val="004F779E"/>
  </w:style>
  <w:style w:type="paragraph" w:customStyle="1" w:styleId="StyleevidencetextBorderSinglesolidlineAuto05ptL">
    <w:name w:val="Style evidence text + Border: : (Single solid line Auto  0.5 pt L..."/>
    <w:basedOn w:val="evidencetext"/>
    <w:link w:val="StyleevidencetextBorderSinglesolidlineAuto05ptLChar"/>
    <w:qFormat/>
    <w:rsid w:val="004F779E"/>
  </w:style>
  <w:style w:type="character" w:customStyle="1" w:styleId="StyleevidencetextBorderSinglesolidlineAuto05ptLChar">
    <w:name w:val="Style evidence text + Border: : (Single solid line Auto  0.5 pt L... Char"/>
    <w:link w:val="StyleevidencetextBorderSinglesolidlineAuto05ptL"/>
    <w:rsid w:val="004F779E"/>
    <w:rPr>
      <w:rFonts w:ascii="Calibri" w:hAnsi="Calibri" w:cs="Calibri"/>
      <w:color w:val="000000"/>
      <w:sz w:val="22"/>
      <w:lang w:val="x-none" w:eastAsia="x-none"/>
    </w:rPr>
  </w:style>
  <w:style w:type="character" w:customStyle="1" w:styleId="Style4CharChar">
    <w:name w:val="Style4 Char Char"/>
    <w:basedOn w:val="DefaultParagraphFont"/>
    <w:rsid w:val="004F779E"/>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4F779E"/>
    <w:rPr>
      <w:rFonts w:ascii="Times New Roman" w:hAnsi="Times New Roman" w:cs="Times New Roman"/>
      <w:sz w:val="16"/>
      <w:szCs w:val="16"/>
    </w:rPr>
  </w:style>
  <w:style w:type="character" w:customStyle="1" w:styleId="StyleEmphasisArial12ptBold">
    <w:name w:val="Style Emphasis + Arial 12 pt Bold"/>
    <w:rsid w:val="004F779E"/>
    <w:rPr>
      <w:rFonts w:ascii="Arial" w:hAnsi="Arial"/>
      <w:b/>
      <w:bCs/>
      <w:i/>
      <w:iCs/>
      <w:sz w:val="24"/>
    </w:rPr>
  </w:style>
  <w:style w:type="character" w:customStyle="1" w:styleId="super">
    <w:name w:val="super"/>
    <w:rsid w:val="004F779E"/>
  </w:style>
  <w:style w:type="character" w:customStyle="1" w:styleId="text30">
    <w:name w:val="text30"/>
    <w:rsid w:val="004F779E"/>
  </w:style>
  <w:style w:type="character" w:customStyle="1" w:styleId="uppercase">
    <w:name w:val="uppercase"/>
    <w:rsid w:val="004F779E"/>
  </w:style>
  <w:style w:type="character" w:customStyle="1" w:styleId="bodytext0">
    <w:name w:val="bodytext"/>
    <w:rsid w:val="004F779E"/>
  </w:style>
  <w:style w:type="character" w:customStyle="1" w:styleId="entry-title">
    <w:name w:val="entry-title"/>
    <w:rsid w:val="004F779E"/>
  </w:style>
  <w:style w:type="character" w:customStyle="1" w:styleId="BodyTextIndentChar1">
    <w:name w:val="Body Text Indent Char1"/>
    <w:basedOn w:val="DefaultParagraphFont"/>
    <w:uiPriority w:val="99"/>
    <w:semiHidden/>
    <w:rsid w:val="004F779E"/>
    <w:rPr>
      <w:rFonts w:ascii="Times New Roman" w:hAnsi="Times New Roman" w:cs="Times New Roman"/>
      <w:sz w:val="20"/>
    </w:rPr>
  </w:style>
  <w:style w:type="character" w:customStyle="1" w:styleId="Style6pt">
    <w:name w:val="Style 6 pt"/>
    <w:basedOn w:val="DefaultParagraphFont"/>
    <w:qFormat/>
    <w:rsid w:val="004F779E"/>
    <w:rPr>
      <w:sz w:val="12"/>
    </w:rPr>
  </w:style>
  <w:style w:type="character" w:customStyle="1" w:styleId="CiteCharCharCharCharCharChar">
    <w:name w:val="Cite Char Char Char Char Char Char"/>
    <w:basedOn w:val="DefaultParagraphFont"/>
    <w:rsid w:val="004F779E"/>
    <w:rPr>
      <w:b/>
      <w:noProof w:val="0"/>
      <w:sz w:val="22"/>
      <w:szCs w:val="24"/>
      <w:u w:val="single"/>
      <w:lang w:val="en-US" w:eastAsia="en-US" w:bidi="ar-SA"/>
    </w:rPr>
  </w:style>
  <w:style w:type="character" w:customStyle="1" w:styleId="mainbody1">
    <w:name w:val="mainbody1"/>
    <w:basedOn w:val="DefaultParagraphFont"/>
    <w:rsid w:val="004F779E"/>
    <w:rPr>
      <w:rFonts w:ascii="Verdana" w:hAnsi="Verdana" w:hint="default"/>
      <w:color w:val="000000"/>
      <w:sz w:val="22"/>
      <w:szCs w:val="22"/>
    </w:rPr>
  </w:style>
  <w:style w:type="character" w:customStyle="1" w:styleId="ssl4">
    <w:name w:val="ss_l4"/>
    <w:basedOn w:val="DefaultParagraphFont"/>
    <w:rsid w:val="004F779E"/>
  </w:style>
  <w:style w:type="paragraph" w:customStyle="1" w:styleId="StyleNormalWeb11ptUnderline">
    <w:name w:val="Style Normal (Web) + 11 pt Underline"/>
    <w:basedOn w:val="NormalWeb"/>
    <w:link w:val="StyleNormalWeb11ptUnderlineChar"/>
    <w:qFormat/>
    <w:rsid w:val="004F779E"/>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4F779E"/>
    <w:rPr>
      <w:rFonts w:ascii="Calibri" w:eastAsia="Calibri" w:hAnsi="Calibri" w:cs="Calibri"/>
      <w:sz w:val="22"/>
      <w:u w:val="single"/>
    </w:rPr>
  </w:style>
  <w:style w:type="character" w:customStyle="1" w:styleId="cit-first-element">
    <w:name w:val="cit-first-element"/>
    <w:basedOn w:val="DefaultParagraphFont"/>
    <w:rsid w:val="004F779E"/>
  </w:style>
  <w:style w:type="character" w:customStyle="1" w:styleId="title1">
    <w:name w:val="title1"/>
    <w:basedOn w:val="DefaultParagraphFont"/>
    <w:rsid w:val="004F779E"/>
  </w:style>
  <w:style w:type="character" w:customStyle="1" w:styleId="StyleThickunderline1">
    <w:name w:val="Style Thick underline1"/>
    <w:basedOn w:val="DefaultParagraphFont"/>
    <w:rsid w:val="004F779E"/>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4F779E"/>
    <w:rPr>
      <w:rFonts w:ascii="Georgia" w:hAnsi="Georgia"/>
    </w:rPr>
  </w:style>
  <w:style w:type="character" w:customStyle="1" w:styleId="FooterChar1">
    <w:name w:val="Footer Char1"/>
    <w:basedOn w:val="DefaultParagraphFont"/>
    <w:uiPriority w:val="99"/>
    <w:semiHidden/>
    <w:rsid w:val="004F779E"/>
    <w:rPr>
      <w:rFonts w:ascii="Georgia" w:hAnsi="Georgia"/>
    </w:rPr>
  </w:style>
  <w:style w:type="character" w:customStyle="1" w:styleId="AnalyticChar">
    <w:name w:val="Analytic Char"/>
    <w:basedOn w:val="DefaultParagraphFont"/>
    <w:link w:val="Analytic"/>
    <w:rsid w:val="004F779E"/>
    <w:rPr>
      <w:rFonts w:ascii="Calibri" w:hAnsi="Calibri" w:cs="Calibri"/>
      <w:b/>
    </w:rPr>
  </w:style>
  <w:style w:type="character" w:customStyle="1" w:styleId="UnderlineBold0">
    <w:name w:val="Underline Bold"/>
    <w:uiPriority w:val="6"/>
    <w:qFormat/>
    <w:rsid w:val="004F779E"/>
    <w:rPr>
      <w:b/>
      <w:sz w:val="20"/>
      <w:u w:val="single"/>
    </w:rPr>
  </w:style>
  <w:style w:type="paragraph" w:customStyle="1" w:styleId="Underline20">
    <w:name w:val="Underline2"/>
    <w:basedOn w:val="Normal"/>
    <w:link w:val="Underline2Char"/>
    <w:autoRedefine/>
    <w:uiPriority w:val="4"/>
    <w:qFormat/>
    <w:rsid w:val="004F779E"/>
    <w:rPr>
      <w:b/>
      <w:u w:val="single"/>
    </w:rPr>
  </w:style>
  <w:style w:type="character" w:customStyle="1" w:styleId="Underline2Char">
    <w:name w:val="Underline2 Char"/>
    <w:basedOn w:val="DefaultParagraphFont"/>
    <w:link w:val="Underline20"/>
    <w:uiPriority w:val="4"/>
    <w:rsid w:val="004F779E"/>
    <w:rPr>
      <w:rFonts w:ascii="Calibri" w:hAnsi="Calibri" w:cs="Calibri"/>
      <w:b/>
      <w:sz w:val="22"/>
      <w:u w:val="single"/>
    </w:rPr>
  </w:style>
  <w:style w:type="character" w:customStyle="1" w:styleId="NormalTextChar">
    <w:name w:val="Normal Text Char"/>
    <w:link w:val="NormalText"/>
    <w:rsid w:val="004F779E"/>
    <w:rPr>
      <w:rFonts w:ascii="Calibri" w:eastAsia="Times New Roman" w:hAnsi="Calibri" w:cs="Calibri"/>
      <w:sz w:val="22"/>
      <w:szCs w:val="26"/>
    </w:rPr>
  </w:style>
  <w:style w:type="paragraph" w:customStyle="1" w:styleId="TableParagraph">
    <w:name w:val="Table Paragraph"/>
    <w:basedOn w:val="Normal"/>
    <w:uiPriority w:val="1"/>
    <w:qFormat/>
    <w:rsid w:val="004F779E"/>
    <w:pPr>
      <w:widowControl w:val="0"/>
    </w:pPr>
  </w:style>
  <w:style w:type="character" w:customStyle="1" w:styleId="UnderlineChar0">
    <w:name w:val="UnderlineChar"/>
    <w:rsid w:val="004F779E"/>
    <w:rPr>
      <w:sz w:val="24"/>
      <w:u w:val="single"/>
      <w:shd w:val="clear" w:color="auto" w:fill="auto"/>
    </w:rPr>
  </w:style>
  <w:style w:type="character" w:customStyle="1" w:styleId="foreground">
    <w:name w:val="foreground"/>
    <w:basedOn w:val="DefaultParagraphFont"/>
    <w:rsid w:val="004F779E"/>
  </w:style>
  <w:style w:type="paragraph" w:customStyle="1" w:styleId="StyleCircled11pt">
    <w:name w:val="Style Circled + 11 pt"/>
    <w:basedOn w:val="Normal"/>
    <w:link w:val="StyleCircled11ptChar"/>
    <w:qFormat/>
    <w:rsid w:val="004F779E"/>
    <w:rPr>
      <w:rFonts w:eastAsia="Times New Roman"/>
      <w:b/>
      <w:bCs/>
      <w:sz w:val="20"/>
      <w:u w:val="single"/>
    </w:rPr>
  </w:style>
  <w:style w:type="character" w:customStyle="1" w:styleId="StyleCircled11ptChar">
    <w:name w:val="Style Circled + 11 pt Char"/>
    <w:link w:val="StyleCircled11pt"/>
    <w:rsid w:val="004F779E"/>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rsid w:val="004F779E"/>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4F779E"/>
    <w:rPr>
      <w:rFonts w:ascii="Times" w:eastAsia="Times New Roman" w:hAnsi="Times" w:cs="Calibri"/>
      <w:sz w:val="20"/>
      <w:szCs w:val="28"/>
      <w:u w:val="single"/>
    </w:rPr>
  </w:style>
  <w:style w:type="paragraph" w:customStyle="1" w:styleId="cite20">
    <w:name w:val="cite2"/>
    <w:basedOn w:val="Normal"/>
    <w:uiPriority w:val="99"/>
    <w:qFormat/>
    <w:rsid w:val="004F779E"/>
    <w:rPr>
      <w:rFonts w:eastAsia="Times New Roman"/>
      <w:color w:val="000000"/>
      <w:sz w:val="20"/>
      <w:szCs w:val="20"/>
    </w:rPr>
  </w:style>
  <w:style w:type="character" w:customStyle="1" w:styleId="postby">
    <w:name w:val="post_by"/>
    <w:basedOn w:val="DefaultParagraphFont"/>
    <w:rsid w:val="004F779E"/>
  </w:style>
  <w:style w:type="character" w:customStyle="1" w:styleId="Style11ptBorderSinglesolidlineAuto05ptLinewidth">
    <w:name w:val="Style 11 pt Border: : (Single solid line Auto  0.5 pt Line width)"/>
    <w:rsid w:val="004F779E"/>
    <w:rPr>
      <w:sz w:val="20"/>
      <w:bdr w:val="single" w:sz="4" w:space="0" w:color="auto" w:frame="1"/>
    </w:rPr>
  </w:style>
  <w:style w:type="character" w:customStyle="1" w:styleId="StyleUnderlineChar9ptBorderSinglesolidlineAuto0">
    <w:name w:val="Style Underline Char + 9 pt Border: : (Single solid line Auto  0..."/>
    <w:rsid w:val="004F779E"/>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4F779E"/>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4F779E"/>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4F779E"/>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4F779E"/>
    <w:rPr>
      <w:sz w:val="20"/>
      <w:szCs w:val="24"/>
      <w:u w:val="single"/>
      <w:bdr w:val="single" w:sz="4" w:space="0" w:color="auto"/>
      <w:lang w:val="en-US" w:eastAsia="en-US" w:bidi="ar-SA"/>
    </w:rPr>
  </w:style>
  <w:style w:type="character" w:customStyle="1" w:styleId="StyleLatinGaramondUnderline">
    <w:name w:val="Style (Latin) Garamond Underline"/>
    <w:rsid w:val="004F779E"/>
    <w:rPr>
      <w:rFonts w:ascii="Times New Roman" w:hAnsi="Times New Roman"/>
      <w:sz w:val="20"/>
      <w:u w:val="single"/>
    </w:rPr>
  </w:style>
  <w:style w:type="character" w:customStyle="1" w:styleId="StyleLatinGaramond">
    <w:name w:val="Style (Latin) Garamond"/>
    <w:rsid w:val="004F779E"/>
    <w:rPr>
      <w:rFonts w:ascii="Times New Roman" w:hAnsi="Times New Roman"/>
      <w:sz w:val="20"/>
    </w:rPr>
  </w:style>
  <w:style w:type="character" w:customStyle="1" w:styleId="styletimesnewroman12ptbold0">
    <w:name w:val="styletimesnewroman12ptbold"/>
    <w:basedOn w:val="DefaultParagraphFont"/>
    <w:rsid w:val="004F779E"/>
  </w:style>
  <w:style w:type="character" w:customStyle="1" w:styleId="CharCharCharCharChar">
    <w:name w:val="Char Char Char Char Char"/>
    <w:aliases w:val="Char Char Char Char,Char Char Char Char Char Char Char1,Heading 2 Char1 Char Char Char Char Char Char"/>
    <w:basedOn w:val="DefaultParagraphFont"/>
    <w:rsid w:val="004F779E"/>
    <w:rPr>
      <w:rFonts w:cs="Arial"/>
      <w:b/>
      <w:bCs/>
      <w:iCs/>
      <w:sz w:val="24"/>
      <w:szCs w:val="28"/>
      <w:lang w:val="en-US" w:eastAsia="en-US" w:bidi="ar-SA"/>
    </w:rPr>
  </w:style>
  <w:style w:type="character" w:customStyle="1" w:styleId="mainheading">
    <w:name w:val="mainheading"/>
    <w:basedOn w:val="DefaultParagraphFont"/>
    <w:rsid w:val="004F779E"/>
  </w:style>
  <w:style w:type="paragraph" w:customStyle="1" w:styleId="BoldandUnderlineChar2CharChar">
    <w:name w:val="Bold and Underline Char2 Char Char"/>
    <w:basedOn w:val="Normal"/>
    <w:link w:val="BoldandUnderlineChar2CharCharChar"/>
    <w:qFormat/>
    <w:rsid w:val="004F779E"/>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4F779E"/>
    <w:rPr>
      <w:rFonts w:ascii="Calibri" w:eastAsia="Times New Roman" w:hAnsi="Calibri" w:cs="Calibri"/>
      <w:b/>
      <w:sz w:val="22"/>
      <w:u w:val="single"/>
    </w:rPr>
  </w:style>
  <w:style w:type="character" w:customStyle="1" w:styleId="StyleUnderlineChar9ptChar">
    <w:name w:val="Style Underline Char + 9 pt Char"/>
    <w:basedOn w:val="UnderlineCharChar"/>
    <w:rsid w:val="004F779E"/>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4F779E"/>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4F779E"/>
    <w:rPr>
      <w:sz w:val="16"/>
    </w:rPr>
  </w:style>
  <w:style w:type="paragraph" w:customStyle="1" w:styleId="Reduce8pt">
    <w:name w:val="Reduce 8pt"/>
    <w:basedOn w:val="Normal"/>
    <w:link w:val="Reduce8ptCharChar"/>
    <w:qFormat/>
    <w:rsid w:val="004F779E"/>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4F779E"/>
    <w:pPr>
      <w:contextualSpacing/>
    </w:pPr>
    <w:rPr>
      <w:rFonts w:eastAsia="Calibri"/>
    </w:rPr>
  </w:style>
  <w:style w:type="character" w:customStyle="1" w:styleId="CardIndentedChar">
    <w:name w:val="Card (Indented) Char"/>
    <w:link w:val="CardIndented"/>
    <w:locked/>
    <w:rsid w:val="004F779E"/>
    <w:rPr>
      <w:rFonts w:ascii="Calibri" w:hAnsi="Calibri" w:cs="Calibri"/>
      <w:sz w:val="22"/>
    </w:rPr>
  </w:style>
  <w:style w:type="character" w:customStyle="1" w:styleId="citenon-boldChar">
    <w:name w:val="cite non-bold Char"/>
    <w:basedOn w:val="DefaultParagraphFont"/>
    <w:link w:val="citenon-bold"/>
    <w:locked/>
    <w:rsid w:val="004F779E"/>
    <w:rPr>
      <w:rFonts w:ascii="Garamond" w:eastAsia="Times New Roman" w:hAnsi="Garamond" w:cs="Calibri"/>
      <w:sz w:val="22"/>
      <w:szCs w:val="20"/>
    </w:rPr>
  </w:style>
  <w:style w:type="character" w:customStyle="1" w:styleId="boldciteChar4">
    <w:name w:val="bold cite Char4"/>
    <w:link w:val="boldcite"/>
    <w:locked/>
    <w:rsid w:val="004F779E"/>
    <w:rPr>
      <w:rFonts w:eastAsia="Times New Roman" w:cs="Times New Roman"/>
      <w:b/>
      <w:color w:val="000000"/>
      <w:sz w:val="20"/>
      <w:u w:val="thick" w:color="000000"/>
    </w:rPr>
  </w:style>
  <w:style w:type="paragraph" w:customStyle="1" w:styleId="boldcite">
    <w:name w:val="bold cite"/>
    <w:basedOn w:val="Normal"/>
    <w:link w:val="boldciteChar4"/>
    <w:qFormat/>
    <w:rsid w:val="004F779E"/>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4F779E"/>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4F779E"/>
    <w:rPr>
      <w:rFonts w:eastAsia="Calibri"/>
      <w:b/>
    </w:rPr>
  </w:style>
  <w:style w:type="character" w:customStyle="1" w:styleId="HeadingsBaseChar">
    <w:name w:val="Headings Base Char"/>
    <w:basedOn w:val="DefaultParagraphFont"/>
    <w:link w:val="HeadingsBase"/>
    <w:locked/>
    <w:rsid w:val="004F779E"/>
    <w:rPr>
      <w:rFonts w:ascii="Times New Roman" w:hAnsi="Times New Roman" w:cs="Times New Roman"/>
      <w:b/>
      <w:sz w:val="32"/>
    </w:rPr>
  </w:style>
  <w:style w:type="paragraph" w:customStyle="1" w:styleId="HeadingsBase">
    <w:name w:val="Headings Base"/>
    <w:basedOn w:val="Normal"/>
    <w:link w:val="HeadingsBaseChar"/>
    <w:qFormat/>
    <w:rsid w:val="004F779E"/>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4F779E"/>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4F779E"/>
    <w:pPr>
      <w:spacing w:line="480" w:lineRule="auto"/>
      <w:ind w:firstLine="720"/>
    </w:pPr>
    <w:rPr>
      <w:rFonts w:eastAsia="Calibri"/>
    </w:rPr>
  </w:style>
  <w:style w:type="paragraph" w:customStyle="1" w:styleId="SchoolBlockQuote">
    <w:name w:val="School Block Quote"/>
    <w:basedOn w:val="SchoolPaper"/>
    <w:qFormat/>
    <w:rsid w:val="004F779E"/>
  </w:style>
  <w:style w:type="paragraph" w:customStyle="1" w:styleId="SchoolWorksCited">
    <w:name w:val="School Works Cited"/>
    <w:basedOn w:val="SchoolPaper"/>
    <w:qFormat/>
    <w:rsid w:val="004F779E"/>
  </w:style>
  <w:style w:type="paragraph" w:customStyle="1" w:styleId="BlockQuote">
    <w:name w:val="Block Quote"/>
    <w:basedOn w:val="Normal"/>
    <w:qFormat/>
    <w:rsid w:val="004F779E"/>
    <w:pPr>
      <w:ind w:left="720" w:right="720"/>
    </w:pPr>
    <w:rPr>
      <w:rFonts w:eastAsia="Calibri"/>
    </w:rPr>
  </w:style>
  <w:style w:type="paragraph" w:customStyle="1" w:styleId="PaperBody">
    <w:name w:val="Paper Body"/>
    <w:basedOn w:val="Normal"/>
    <w:qFormat/>
    <w:rsid w:val="004F779E"/>
    <w:pPr>
      <w:spacing w:line="480" w:lineRule="auto"/>
      <w:ind w:firstLine="720"/>
    </w:pPr>
    <w:rPr>
      <w:rFonts w:eastAsia="Calibri"/>
    </w:rPr>
  </w:style>
  <w:style w:type="paragraph" w:customStyle="1" w:styleId="PaperCitation">
    <w:name w:val="Paper Citation"/>
    <w:basedOn w:val="Normal"/>
    <w:qFormat/>
    <w:rsid w:val="004F779E"/>
    <w:pPr>
      <w:spacing w:line="480" w:lineRule="auto"/>
      <w:ind w:left="720" w:hanging="720"/>
    </w:pPr>
    <w:rPr>
      <w:rFonts w:eastAsia="Calibri"/>
    </w:rPr>
  </w:style>
  <w:style w:type="character" w:customStyle="1" w:styleId="hatChar">
    <w:name w:val="hat Char"/>
    <w:basedOn w:val="DefaultParagraphFont"/>
    <w:link w:val="hat"/>
    <w:locked/>
    <w:rsid w:val="004F779E"/>
    <w:rPr>
      <w:rFonts w:ascii="Calibri" w:eastAsia="Times New Roman" w:hAnsi="Calibri" w:cs="Calibri"/>
      <w:b/>
      <w:bCs/>
      <w:sz w:val="32"/>
      <w:u w:val="single"/>
      <w:lang w:bidi="en-US"/>
    </w:rPr>
  </w:style>
  <w:style w:type="paragraph" w:customStyle="1" w:styleId="WW-Default">
    <w:name w:val="WW-Default"/>
    <w:qFormat/>
    <w:rsid w:val="004F779E"/>
    <w:pPr>
      <w:suppressAutoHyphens/>
    </w:pPr>
    <w:rPr>
      <w:rFonts w:ascii="Georgia" w:eastAsia="Calibri" w:hAnsi="Georgia" w:cs="Calibri"/>
      <w:sz w:val="22"/>
      <w:szCs w:val="22"/>
      <w:lang w:eastAsia="ar-SA"/>
    </w:rPr>
  </w:style>
  <w:style w:type="paragraph" w:customStyle="1" w:styleId="B-TagCite">
    <w:name w:val="B-TagCite"/>
    <w:qFormat/>
    <w:rsid w:val="004F779E"/>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4F779E"/>
    <w:rPr>
      <w:rFonts w:ascii="Times New Roman" w:hAnsi="Times New Roman" w:cs="Times New Roman"/>
      <w:b/>
      <w:sz w:val="20"/>
    </w:rPr>
  </w:style>
  <w:style w:type="paragraph" w:customStyle="1" w:styleId="MicroText">
    <w:name w:val="MicroText"/>
    <w:basedOn w:val="Normal"/>
    <w:next w:val="Normal"/>
    <w:link w:val="MicroTextChar"/>
    <w:qFormat/>
    <w:rsid w:val="004F779E"/>
    <w:rPr>
      <w:rFonts w:ascii="Arial Narrow" w:hAnsi="Arial Narrow" w:cstheme="minorBidi"/>
      <w:sz w:val="12"/>
    </w:rPr>
  </w:style>
  <w:style w:type="character" w:customStyle="1" w:styleId="Footnote2Char">
    <w:name w:val="Footnote2 Char"/>
    <w:link w:val="Footnote2"/>
    <w:locked/>
    <w:rsid w:val="004F779E"/>
  </w:style>
  <w:style w:type="paragraph" w:customStyle="1" w:styleId="Footnote2">
    <w:name w:val="Footnote2"/>
    <w:basedOn w:val="Normal"/>
    <w:next w:val="Normal"/>
    <w:link w:val="Footnote2Char"/>
    <w:autoRedefine/>
    <w:qFormat/>
    <w:rsid w:val="004F779E"/>
    <w:pPr>
      <w:spacing w:after="120" w:line="480" w:lineRule="auto"/>
    </w:pPr>
    <w:rPr>
      <w:rFonts w:asciiTheme="minorHAnsi" w:hAnsiTheme="minorHAnsi" w:cstheme="minorBidi"/>
      <w:sz w:val="24"/>
    </w:rPr>
  </w:style>
  <w:style w:type="paragraph" w:customStyle="1" w:styleId="indent">
    <w:name w:val="indent"/>
    <w:basedOn w:val="Normal"/>
    <w:qFormat/>
    <w:rsid w:val="004F779E"/>
    <w:pPr>
      <w:spacing w:before="100" w:beforeAutospacing="1" w:after="100" w:afterAutospacing="1"/>
    </w:pPr>
    <w:rPr>
      <w:rFonts w:eastAsia="Times New Roman"/>
    </w:rPr>
  </w:style>
  <w:style w:type="paragraph" w:customStyle="1" w:styleId="PageHeaderLine1">
    <w:name w:val="PageHeaderLine1"/>
    <w:basedOn w:val="Normal"/>
    <w:qFormat/>
    <w:rsid w:val="004F779E"/>
    <w:pPr>
      <w:tabs>
        <w:tab w:val="right" w:pos="10800"/>
      </w:tabs>
    </w:pPr>
    <w:rPr>
      <w:rFonts w:eastAsia="Calibri"/>
      <w:b/>
    </w:rPr>
  </w:style>
  <w:style w:type="paragraph" w:customStyle="1" w:styleId="PageHeaderLine2">
    <w:name w:val="PageHeaderLine2"/>
    <w:basedOn w:val="Normal"/>
    <w:next w:val="Normal"/>
    <w:link w:val="PageHeaderLine2Char"/>
    <w:qFormat/>
    <w:rsid w:val="004F779E"/>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4F779E"/>
    <w:rPr>
      <w:rFonts w:ascii="Times New Roman" w:hAnsi="Times New Roman" w:cs="Times New Roman"/>
      <w:sz w:val="20"/>
    </w:rPr>
  </w:style>
  <w:style w:type="paragraph" w:customStyle="1" w:styleId="CardText1">
    <w:name w:val="CardText"/>
    <w:basedOn w:val="Normal"/>
    <w:link w:val="CardTextChar3"/>
    <w:qFormat/>
    <w:rsid w:val="004F779E"/>
    <w:pPr>
      <w:ind w:left="288"/>
    </w:pPr>
    <w:rPr>
      <w:rFonts w:ascii="Times New Roman" w:hAnsi="Times New Roman" w:cs="Times New Roman"/>
      <w:sz w:val="20"/>
    </w:rPr>
  </w:style>
  <w:style w:type="character" w:customStyle="1" w:styleId="stylestylebold12pt">
    <w:name w:val="stylestylebold12pt"/>
    <w:basedOn w:val="DefaultParagraphFont"/>
    <w:rsid w:val="004F779E"/>
  </w:style>
  <w:style w:type="character" w:customStyle="1" w:styleId="styleboldunderline">
    <w:name w:val="styleboldunderline"/>
    <w:basedOn w:val="DefaultParagraphFont"/>
    <w:rsid w:val="004F779E"/>
  </w:style>
  <w:style w:type="character" w:customStyle="1" w:styleId="box">
    <w:name w:val="box"/>
    <w:basedOn w:val="DefaultParagraphFont"/>
    <w:rsid w:val="004F779E"/>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4F779E"/>
    <w:rPr>
      <w:rFonts w:ascii="Arial Narrow" w:hAnsi="Arial Narrow" w:cs="Arial Narrow" w:hint="default"/>
      <w:sz w:val="18"/>
      <w:szCs w:val="18"/>
    </w:rPr>
  </w:style>
  <w:style w:type="character" w:customStyle="1" w:styleId="FontStyle14">
    <w:name w:val="Font Style14"/>
    <w:basedOn w:val="DefaultParagraphFont"/>
    <w:uiPriority w:val="99"/>
    <w:rsid w:val="004F779E"/>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4F779E"/>
    <w:rPr>
      <w:rFonts w:ascii="Arial Narrow" w:hAnsi="Arial Narrow" w:cs="Arial Narrow" w:hint="default"/>
      <w:b/>
      <w:bCs/>
      <w:sz w:val="10"/>
      <w:szCs w:val="10"/>
    </w:rPr>
  </w:style>
  <w:style w:type="character" w:customStyle="1" w:styleId="CardTagandCiteChar">
    <w:name w:val="Card Tag and Cite Char"/>
    <w:basedOn w:val="DefaultParagraphFont"/>
    <w:rsid w:val="004F779E"/>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4F779E"/>
    <w:rPr>
      <w:rFonts w:ascii="Arial Narrow" w:hAnsi="Arial Narrow"/>
      <w:b/>
      <w:color w:val="000000"/>
      <w:sz w:val="22"/>
      <w:szCs w:val="22"/>
      <w:u w:val="single"/>
    </w:rPr>
  </w:style>
  <w:style w:type="character" w:customStyle="1" w:styleId="SmallText0">
    <w:name w:val="SmallText"/>
    <w:rsid w:val="004F779E"/>
    <w:rPr>
      <w:color w:val="000000"/>
    </w:rPr>
  </w:style>
  <w:style w:type="character" w:customStyle="1" w:styleId="CitesChar1">
    <w:name w:val="Cites Char1"/>
    <w:basedOn w:val="DefaultParagraphFont"/>
    <w:rsid w:val="004F779E"/>
    <w:rPr>
      <w:b/>
      <w:bCs w:val="0"/>
      <w:szCs w:val="24"/>
      <w:u w:val="single"/>
      <w:lang w:val="en-US" w:eastAsia="en-US" w:bidi="ar-SA"/>
    </w:rPr>
  </w:style>
  <w:style w:type="character" w:customStyle="1" w:styleId="CardUnderlinedChar">
    <w:name w:val="Card Underlined Char"/>
    <w:basedOn w:val="DefaultParagraphFont"/>
    <w:rsid w:val="004F779E"/>
    <w:rPr>
      <w:rFonts w:ascii="Arial Narrow" w:hAnsi="Arial Narrow" w:hint="default"/>
      <w:sz w:val="22"/>
      <w:szCs w:val="24"/>
      <w:u w:val="single"/>
      <w:lang w:val="en-US" w:eastAsia="en-US" w:bidi="ar-SA"/>
    </w:rPr>
  </w:style>
  <w:style w:type="character" w:customStyle="1" w:styleId="underline3">
    <w:name w:val="underline3"/>
    <w:basedOn w:val="underline2"/>
    <w:rsid w:val="004F779E"/>
    <w:rPr>
      <w:rFonts w:ascii="Arial" w:hAnsi="Arial"/>
      <w:sz w:val="18"/>
      <w:u w:val="single"/>
      <w:bdr w:val="none" w:sz="0" w:space="0" w:color="auto" w:frame="1"/>
      <w:shd w:val="clear" w:color="auto" w:fill="FFFF00"/>
    </w:rPr>
  </w:style>
  <w:style w:type="character" w:customStyle="1" w:styleId="menu">
    <w:name w:val="menu"/>
    <w:basedOn w:val="DefaultParagraphFont"/>
    <w:rsid w:val="004F779E"/>
  </w:style>
  <w:style w:type="character" w:customStyle="1" w:styleId="itxtrst">
    <w:name w:val="itxtrst"/>
    <w:rsid w:val="004F779E"/>
  </w:style>
  <w:style w:type="character" w:customStyle="1" w:styleId="A-Underlining">
    <w:name w:val="A-Underlining"/>
    <w:basedOn w:val="DefaultParagraphFont"/>
    <w:rsid w:val="004F779E"/>
    <w:rPr>
      <w:rFonts w:ascii="Garamond" w:hAnsi="Garamond" w:hint="default"/>
      <w:color w:val="auto"/>
      <w:sz w:val="24"/>
      <w:u w:val="single"/>
    </w:rPr>
  </w:style>
  <w:style w:type="character" w:customStyle="1" w:styleId="StyleUnderlineBold0">
    <w:name w:val="Style Underline + Bold"/>
    <w:rsid w:val="004F779E"/>
    <w:rPr>
      <w:b/>
      <w:bCs/>
      <w:u w:val="single"/>
    </w:rPr>
  </w:style>
  <w:style w:type="character" w:customStyle="1" w:styleId="Underline-Highlighted">
    <w:name w:val="Underline-Highlighted"/>
    <w:uiPriority w:val="1"/>
    <w:qFormat/>
    <w:rsid w:val="004F779E"/>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4F779E"/>
  </w:style>
  <w:style w:type="character" w:customStyle="1" w:styleId="newsmain">
    <w:name w:val="news_main"/>
    <w:basedOn w:val="DefaultParagraphFont"/>
    <w:rsid w:val="004F779E"/>
  </w:style>
  <w:style w:type="character" w:customStyle="1" w:styleId="vitstoryheadline">
    <w:name w:val="vitstoryheadline"/>
    <w:rsid w:val="004F779E"/>
  </w:style>
  <w:style w:type="character" w:customStyle="1" w:styleId="AuthorDate0">
    <w:name w:val="Author Date"/>
    <w:rsid w:val="004F779E"/>
    <w:rPr>
      <w:b/>
      <w:bCs w:val="0"/>
      <w:sz w:val="24"/>
      <w:u w:val="thick"/>
    </w:rPr>
  </w:style>
  <w:style w:type="character" w:customStyle="1" w:styleId="red">
    <w:name w:val="red"/>
    <w:basedOn w:val="DefaultParagraphFont"/>
    <w:rsid w:val="004F779E"/>
  </w:style>
  <w:style w:type="character" w:customStyle="1" w:styleId="at">
    <w:name w:val="at"/>
    <w:rsid w:val="004F779E"/>
  </w:style>
  <w:style w:type="character" w:customStyle="1" w:styleId="org">
    <w:name w:val="org"/>
    <w:rsid w:val="004F779E"/>
  </w:style>
  <w:style w:type="character" w:customStyle="1" w:styleId="pnumber">
    <w:name w:val="pnumber"/>
    <w:rsid w:val="004F779E"/>
  </w:style>
  <w:style w:type="character" w:customStyle="1" w:styleId="ital">
    <w:name w:val="ital"/>
    <w:rsid w:val="004F779E"/>
  </w:style>
  <w:style w:type="character" w:customStyle="1" w:styleId="orgdiv">
    <w:name w:val="orgdiv"/>
    <w:rsid w:val="004F779E"/>
  </w:style>
  <w:style w:type="character" w:customStyle="1" w:styleId="orgname">
    <w:name w:val="orgname"/>
    <w:rsid w:val="004F779E"/>
  </w:style>
  <w:style w:type="character" w:customStyle="1" w:styleId="city">
    <w:name w:val="city"/>
    <w:rsid w:val="004F779E"/>
  </w:style>
  <w:style w:type="character" w:customStyle="1" w:styleId="state">
    <w:name w:val="state"/>
    <w:rsid w:val="004F779E"/>
  </w:style>
  <w:style w:type="character" w:customStyle="1" w:styleId="country">
    <w:name w:val="country"/>
    <w:rsid w:val="004F779E"/>
  </w:style>
  <w:style w:type="character" w:customStyle="1" w:styleId="articletitle">
    <w:name w:val="articletitle"/>
    <w:rsid w:val="004F779E"/>
    <w:rPr>
      <w:rFonts w:ascii="Times New Roman" w:hAnsi="Times New Roman" w:cs="Times New Roman" w:hint="default"/>
    </w:rPr>
  </w:style>
  <w:style w:type="character" w:customStyle="1" w:styleId="6pointChar">
    <w:name w:val="6 point Char"/>
    <w:rsid w:val="004F779E"/>
    <w:rPr>
      <w:rFonts w:ascii="Times New Roman" w:hAnsi="Times New Roman" w:cs="Times New Roman" w:hint="default"/>
      <w:sz w:val="12"/>
      <w:lang w:val="en-US" w:eastAsia="en-US"/>
    </w:rPr>
  </w:style>
  <w:style w:type="character" w:customStyle="1" w:styleId="StyleThickunderline">
    <w:name w:val="Style Thick underline"/>
    <w:qFormat/>
    <w:rsid w:val="004F779E"/>
    <w:rPr>
      <w:u w:val="thick"/>
    </w:rPr>
  </w:style>
  <w:style w:type="character" w:customStyle="1" w:styleId="Box0">
    <w:name w:val="Box!"/>
    <w:rsid w:val="004F779E"/>
    <w:rPr>
      <w:rFonts w:ascii="Garamond" w:hAnsi="Garamond" w:hint="default"/>
      <w:sz w:val="24"/>
      <w:u w:val="single"/>
      <w:bdr w:val="single" w:sz="4" w:space="0" w:color="auto" w:frame="1"/>
    </w:rPr>
  </w:style>
  <w:style w:type="character" w:customStyle="1" w:styleId="citechar">
    <w:name w:val="citechar"/>
    <w:basedOn w:val="DefaultParagraphFont"/>
    <w:rsid w:val="004F779E"/>
  </w:style>
  <w:style w:type="character" w:customStyle="1" w:styleId="underlinechar2">
    <w:name w:val="underlinechar"/>
    <w:basedOn w:val="DefaultParagraphFont"/>
    <w:rsid w:val="004F779E"/>
  </w:style>
  <w:style w:type="character" w:customStyle="1" w:styleId="CardUnderlineChar">
    <w:name w:val="Card Underline Char"/>
    <w:rsid w:val="004F779E"/>
    <w:rPr>
      <w:szCs w:val="24"/>
      <w:u w:val="single"/>
      <w:lang w:val="en-US" w:eastAsia="en-US" w:bidi="ar-SA"/>
    </w:rPr>
  </w:style>
  <w:style w:type="character" w:customStyle="1" w:styleId="tagciteChar">
    <w:name w:val="tag/cite Char"/>
    <w:basedOn w:val="DefaultParagraphFont"/>
    <w:rsid w:val="004F779E"/>
    <w:rPr>
      <w:b/>
      <w:bCs w:val="0"/>
      <w:sz w:val="24"/>
      <w:lang w:val="en-US" w:eastAsia="en-US" w:bidi="ar-SA"/>
    </w:rPr>
  </w:style>
  <w:style w:type="character" w:customStyle="1" w:styleId="8pointChar">
    <w:name w:val="8 point Char"/>
    <w:basedOn w:val="DefaultParagraphFont"/>
    <w:rsid w:val="004F779E"/>
    <w:rPr>
      <w:sz w:val="16"/>
      <w:lang w:val="en-US" w:eastAsia="en-US" w:bidi="ar-SA"/>
    </w:rPr>
  </w:style>
  <w:style w:type="character" w:customStyle="1" w:styleId="BoldText12pt">
    <w:name w:val="Bold Text 12 pt"/>
    <w:rsid w:val="004F779E"/>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4F779E"/>
  </w:style>
  <w:style w:type="table" w:styleId="TableGrid">
    <w:name w:val="Table Grid"/>
    <w:basedOn w:val="TableNormal"/>
    <w:rsid w:val="004F779E"/>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4F779E"/>
    <w:rPr>
      <w:b/>
      <w:bCs w:val="0"/>
      <w:sz w:val="24"/>
      <w:lang w:val="en-US" w:eastAsia="en-US" w:bidi="ar-SA"/>
    </w:rPr>
  </w:style>
  <w:style w:type="character" w:customStyle="1" w:styleId="Mention11">
    <w:name w:val="Mention11"/>
    <w:basedOn w:val="DefaultParagraphFont"/>
    <w:uiPriority w:val="99"/>
    <w:semiHidden/>
    <w:unhideWhenUsed/>
    <w:rsid w:val="004F779E"/>
    <w:rPr>
      <w:color w:val="2B579A"/>
      <w:shd w:val="clear" w:color="auto" w:fill="E6E6E6"/>
    </w:rPr>
  </w:style>
  <w:style w:type="paragraph" w:customStyle="1" w:styleId="Emphasize">
    <w:name w:val="Emphasize"/>
    <w:basedOn w:val="Normal"/>
    <w:uiPriority w:val="7"/>
    <w:qFormat/>
    <w:rsid w:val="004F779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4F779E"/>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4F779E"/>
  </w:style>
  <w:style w:type="character" w:customStyle="1" w:styleId="Heading3Char2">
    <w:name w:val="Heading 3 Char2"/>
    <w:aliases w:val="Heading 3 Char Char Char4, Char Char1, Char Char Char4"/>
    <w:basedOn w:val="DefaultParagraphFont"/>
    <w:rsid w:val="004F779E"/>
    <w:rPr>
      <w:rFonts w:cs="Arial"/>
      <w:bCs/>
      <w:szCs w:val="26"/>
      <w:u w:val="single"/>
      <w:lang w:val="en-US" w:eastAsia="en-US" w:bidi="ar-SA"/>
    </w:rPr>
  </w:style>
  <w:style w:type="character" w:customStyle="1" w:styleId="Mention2">
    <w:name w:val="Mention2"/>
    <w:basedOn w:val="DefaultParagraphFont"/>
    <w:uiPriority w:val="99"/>
    <w:semiHidden/>
    <w:unhideWhenUsed/>
    <w:rsid w:val="004F779E"/>
    <w:rPr>
      <w:color w:val="2B579A"/>
      <w:shd w:val="clear" w:color="auto" w:fill="E6E6E6"/>
    </w:rPr>
  </w:style>
  <w:style w:type="paragraph" w:customStyle="1" w:styleId="FlashTag">
    <w:name w:val="FlashTag"/>
    <w:basedOn w:val="Normal"/>
    <w:link w:val="FlashTagChar"/>
    <w:autoRedefine/>
    <w:uiPriority w:val="4"/>
    <w:qFormat/>
    <w:rsid w:val="004F779E"/>
    <w:rPr>
      <w:rFonts w:asciiTheme="majorHAnsi" w:hAnsiTheme="majorHAnsi"/>
      <w:b/>
      <w:sz w:val="28"/>
    </w:rPr>
  </w:style>
  <w:style w:type="character" w:customStyle="1" w:styleId="FlashTagChar">
    <w:name w:val="FlashTag Char"/>
    <w:basedOn w:val="DefaultParagraphFont"/>
    <w:link w:val="FlashTag"/>
    <w:uiPriority w:val="4"/>
    <w:rsid w:val="004F779E"/>
    <w:rPr>
      <w:rFonts w:asciiTheme="majorHAnsi" w:hAnsiTheme="majorHAnsi" w:cs="Calibri"/>
      <w:b/>
      <w:sz w:val="28"/>
    </w:rPr>
  </w:style>
  <w:style w:type="paragraph" w:customStyle="1" w:styleId="Warrant">
    <w:name w:val="Warrant"/>
    <w:autoRedefine/>
    <w:uiPriority w:val="4"/>
    <w:qFormat/>
    <w:rsid w:val="004F779E"/>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4F779E"/>
  </w:style>
  <w:style w:type="character" w:customStyle="1" w:styleId="m3965771245576658108gmail-styleunderline">
    <w:name w:val="m_3965771245576658108gmail-styleunderline"/>
    <w:basedOn w:val="DefaultParagraphFont"/>
    <w:rsid w:val="004F779E"/>
  </w:style>
  <w:style w:type="paragraph" w:customStyle="1" w:styleId="Header1">
    <w:name w:val="Header1"/>
    <w:aliases w:val="Header Char Char,Header Char Char Char Char Char Char Char Cha,Header Char2,Header Char1 Char,Char Char Char Cha"/>
    <w:basedOn w:val="Normal"/>
    <w:qFormat/>
    <w:rsid w:val="004F779E"/>
    <w:pPr>
      <w:tabs>
        <w:tab w:val="center" w:pos="4680"/>
        <w:tab w:val="right" w:pos="9360"/>
      </w:tabs>
    </w:pPr>
  </w:style>
  <w:style w:type="character" w:customStyle="1" w:styleId="EndnoteTextChar">
    <w:name w:val="Endnote Text Char"/>
    <w:basedOn w:val="DefaultParagraphFont"/>
    <w:link w:val="EndnoteText"/>
    <w:locked/>
    <w:rsid w:val="004F779E"/>
    <w:rPr>
      <w:rFonts w:ascii="Georgia" w:eastAsia="Times New Roman" w:hAnsi="Georgia"/>
      <w:szCs w:val="20"/>
    </w:rPr>
  </w:style>
  <w:style w:type="paragraph" w:styleId="EndnoteText">
    <w:name w:val="endnote text"/>
    <w:basedOn w:val="Normal"/>
    <w:link w:val="EndnoteTextChar"/>
    <w:unhideWhenUsed/>
    <w:rsid w:val="004F779E"/>
    <w:rPr>
      <w:rFonts w:ascii="Georgia" w:eastAsia="Times New Roman" w:hAnsi="Georgia" w:cstheme="minorBidi"/>
      <w:sz w:val="24"/>
      <w:szCs w:val="20"/>
    </w:rPr>
  </w:style>
  <w:style w:type="character" w:customStyle="1" w:styleId="EndnoteTextChar1">
    <w:name w:val="Endnote Text Char1"/>
    <w:basedOn w:val="DefaultParagraphFont"/>
    <w:semiHidden/>
    <w:rsid w:val="004F779E"/>
    <w:rPr>
      <w:rFonts w:ascii="Calibri" w:hAnsi="Calibri" w:cs="Calibri"/>
      <w:sz w:val="20"/>
      <w:szCs w:val="20"/>
    </w:rPr>
  </w:style>
  <w:style w:type="character" w:customStyle="1" w:styleId="DateChar">
    <w:name w:val="Date Char"/>
    <w:aliases w:val="date Char"/>
    <w:basedOn w:val="DefaultParagraphFont"/>
    <w:link w:val="Date"/>
    <w:uiPriority w:val="99"/>
    <w:locked/>
    <w:rsid w:val="004F779E"/>
    <w:rPr>
      <w:rFonts w:ascii="Georgia" w:eastAsia="Times New Roman" w:hAnsi="Georgia"/>
    </w:rPr>
  </w:style>
  <w:style w:type="paragraph" w:styleId="Date">
    <w:name w:val="Date"/>
    <w:aliases w:val="date"/>
    <w:basedOn w:val="Normal"/>
    <w:next w:val="Normal"/>
    <w:link w:val="DateChar"/>
    <w:uiPriority w:val="99"/>
    <w:unhideWhenUsed/>
    <w:rsid w:val="004F779E"/>
    <w:rPr>
      <w:rFonts w:ascii="Georgia" w:eastAsia="Times New Roman" w:hAnsi="Georgia" w:cstheme="minorBidi"/>
      <w:sz w:val="24"/>
    </w:rPr>
  </w:style>
  <w:style w:type="character" w:customStyle="1" w:styleId="DateChar1">
    <w:name w:val="Date Char1"/>
    <w:basedOn w:val="DefaultParagraphFont"/>
    <w:uiPriority w:val="99"/>
    <w:semiHidden/>
    <w:rsid w:val="004F779E"/>
    <w:rPr>
      <w:rFonts w:ascii="Calibri" w:hAnsi="Calibri" w:cs="Calibri"/>
      <w:sz w:val="22"/>
    </w:rPr>
  </w:style>
  <w:style w:type="character" w:customStyle="1" w:styleId="BodyTextFirstIndentChar">
    <w:name w:val="Body Text First Indent Char"/>
    <w:basedOn w:val="BodyTextChar"/>
    <w:link w:val="BodyTextFirstIndent"/>
    <w:locked/>
    <w:rsid w:val="004F779E"/>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4F779E"/>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4F779E"/>
    <w:rPr>
      <w:rFonts w:ascii="Calibri" w:hAnsi="Calibri" w:cs="Calibri"/>
      <w:sz w:val="22"/>
    </w:rPr>
  </w:style>
  <w:style w:type="character" w:customStyle="1" w:styleId="BodyTextIndent2Char1">
    <w:name w:val="Body Text Indent 2 Char1"/>
    <w:basedOn w:val="DefaultParagraphFont"/>
    <w:semiHidden/>
    <w:rsid w:val="004F779E"/>
    <w:rPr>
      <w:rFonts w:ascii="Calibri" w:hAnsi="Calibri" w:cs="Calibri"/>
    </w:rPr>
  </w:style>
  <w:style w:type="character" w:customStyle="1" w:styleId="PlainTextChar1">
    <w:name w:val="Plain Text Char1"/>
    <w:basedOn w:val="DefaultParagraphFont"/>
    <w:semiHidden/>
    <w:rsid w:val="004F779E"/>
    <w:rPr>
      <w:rFonts w:ascii="Consolas" w:hAnsi="Consolas" w:cs="Calibri"/>
      <w:sz w:val="21"/>
      <w:szCs w:val="21"/>
    </w:rPr>
  </w:style>
  <w:style w:type="character" w:customStyle="1" w:styleId="NoSpacingChar">
    <w:name w:val="No Spacing Char"/>
    <w:aliases w:val="ClearFormatting Char,DDI Tag Char,Tag Title Char,No Spacing51 Char,CD - Cite Char,No Spacing6 Char,No Spacing7 Char,No Spacing8 Char,Dont u Char,No Spacing311 Char,No Spacing2 Char1,Clear Char,No Spacing11211 Char,ca Char"/>
    <w:link w:val="NoSpacing"/>
    <w:uiPriority w:val="1"/>
    <w:qFormat/>
    <w:locked/>
    <w:rsid w:val="004F779E"/>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4F779E"/>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4F779E"/>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4F779E"/>
    <w:rPr>
      <w:rFonts w:ascii="Calibri" w:hAnsi="Calibri" w:cs="Calibri"/>
      <w:i/>
      <w:iCs/>
      <w:color w:val="000000" w:themeColor="text1"/>
    </w:rPr>
  </w:style>
  <w:style w:type="paragraph" w:customStyle="1" w:styleId="CiteSpacing">
    <w:name w:val="Cite Spacing"/>
    <w:basedOn w:val="Normal"/>
    <w:uiPriority w:val="4"/>
    <w:qFormat/>
    <w:rsid w:val="004F779E"/>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4F779E"/>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4F779E"/>
    <w:rPr>
      <w:rFonts w:ascii="Calibri" w:eastAsia="Calibri" w:hAnsi="Calibri" w:cs="Calibri"/>
      <w:b/>
      <w:sz w:val="22"/>
    </w:rPr>
  </w:style>
  <w:style w:type="paragraph" w:customStyle="1" w:styleId="Heading2-Bold">
    <w:name w:val="Heading 2 - Bold"/>
    <w:basedOn w:val="Normal"/>
    <w:autoRedefine/>
    <w:uiPriority w:val="99"/>
    <w:qFormat/>
    <w:rsid w:val="004F779E"/>
    <w:rPr>
      <w:rFonts w:ascii="Garamond" w:eastAsia="Calibri" w:hAnsi="Garamond"/>
      <w:b/>
    </w:rPr>
  </w:style>
  <w:style w:type="paragraph" w:customStyle="1" w:styleId="tag">
    <w:name w:val="%tag"/>
    <w:basedOn w:val="Normal"/>
    <w:next w:val="Normal"/>
    <w:uiPriority w:val="99"/>
    <w:qFormat/>
    <w:rsid w:val="004F779E"/>
    <w:rPr>
      <w:rFonts w:ascii="Garamond" w:eastAsia="Calibri" w:hAnsi="Garamond"/>
      <w:bCs/>
      <w:sz w:val="18"/>
    </w:rPr>
  </w:style>
  <w:style w:type="character" w:customStyle="1" w:styleId="Style2Char">
    <w:name w:val="Style 2 Char"/>
    <w:link w:val="Style20"/>
    <w:uiPriority w:val="99"/>
    <w:locked/>
    <w:rsid w:val="004F779E"/>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4F779E"/>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4F779E"/>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4F779E"/>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4F779E"/>
    <w:rPr>
      <w:rFonts w:ascii="Georgia" w:eastAsia="Times New Roman" w:hAnsi="Georgia"/>
      <w:sz w:val="18"/>
      <w:szCs w:val="20"/>
      <w:lang w:val="x-none" w:eastAsia="x-none"/>
    </w:rPr>
  </w:style>
  <w:style w:type="paragraph" w:customStyle="1" w:styleId="textsmall0">
    <w:name w:val="textsmall"/>
    <w:basedOn w:val="Normal"/>
    <w:link w:val="textsmallChar0"/>
    <w:qFormat/>
    <w:rsid w:val="004F779E"/>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4F779E"/>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4F779E"/>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4F779E"/>
    <w:rPr>
      <w:rFonts w:ascii="Arial" w:eastAsia="Times New Roman" w:hAnsi="Arial" w:cs="Arial"/>
      <w:sz w:val="12"/>
    </w:rPr>
  </w:style>
  <w:style w:type="paragraph" w:customStyle="1" w:styleId="Micro">
    <w:name w:val="Micro"/>
    <w:basedOn w:val="Normal"/>
    <w:next w:val="Normal"/>
    <w:link w:val="MicroChar"/>
    <w:qFormat/>
    <w:rsid w:val="004F779E"/>
    <w:rPr>
      <w:rFonts w:ascii="Arial" w:eastAsia="Times New Roman" w:hAnsi="Arial" w:cs="Arial"/>
      <w:sz w:val="12"/>
    </w:rPr>
  </w:style>
  <w:style w:type="character" w:customStyle="1" w:styleId="CardNotUnderlinedChar1">
    <w:name w:val="Card Not Underlined Char1"/>
    <w:link w:val="CardNotUnderlined"/>
    <w:locked/>
    <w:rsid w:val="004F779E"/>
    <w:rPr>
      <w:rFonts w:ascii="Bell MT" w:eastAsia="Calibri" w:hAnsi="Bell MT"/>
      <w:szCs w:val="20"/>
    </w:rPr>
  </w:style>
  <w:style w:type="paragraph" w:customStyle="1" w:styleId="CardNotUnderlined">
    <w:name w:val="Card Not Underlined"/>
    <w:basedOn w:val="Normal"/>
    <w:link w:val="CardNotUnderlinedChar1"/>
    <w:autoRedefine/>
    <w:qFormat/>
    <w:rsid w:val="004F779E"/>
    <w:rPr>
      <w:rFonts w:ascii="Bell MT" w:eastAsia="Calibri" w:hAnsi="Bell MT" w:cstheme="minorBidi"/>
      <w:sz w:val="24"/>
      <w:szCs w:val="20"/>
    </w:rPr>
  </w:style>
  <w:style w:type="paragraph" w:customStyle="1" w:styleId="h-lead">
    <w:name w:val="h-lead"/>
    <w:basedOn w:val="Normal"/>
    <w:uiPriority w:val="99"/>
    <w:qFormat/>
    <w:rsid w:val="004F779E"/>
    <w:pPr>
      <w:spacing w:before="100" w:beforeAutospacing="1" w:after="100" w:afterAutospacing="1"/>
    </w:pPr>
    <w:rPr>
      <w:rFonts w:eastAsia="Times New Roman"/>
      <w:sz w:val="24"/>
    </w:rPr>
  </w:style>
  <w:style w:type="paragraph" w:customStyle="1" w:styleId="intro">
    <w:name w:val="intro"/>
    <w:basedOn w:val="Normal"/>
    <w:uiPriority w:val="99"/>
    <w:qFormat/>
    <w:rsid w:val="004F779E"/>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4F779E"/>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4F779E"/>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4F779E"/>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4F779E"/>
    <w:rPr>
      <w:rFonts w:eastAsia="Calibri"/>
    </w:rPr>
  </w:style>
  <w:style w:type="paragraph" w:customStyle="1" w:styleId="F3-TagAuthor">
    <w:name w:val="F3 - Tag/Author"/>
    <w:basedOn w:val="Normal"/>
    <w:uiPriority w:val="99"/>
    <w:qFormat/>
    <w:rsid w:val="004F779E"/>
    <w:rPr>
      <w:rFonts w:eastAsia="Times New Roman"/>
      <w:b/>
    </w:rPr>
  </w:style>
  <w:style w:type="paragraph" w:customStyle="1" w:styleId="F5-UnderlineNormal">
    <w:name w:val="F5 - Underline Normal"/>
    <w:basedOn w:val="Normal"/>
    <w:uiPriority w:val="99"/>
    <w:qFormat/>
    <w:rsid w:val="004F779E"/>
    <w:rPr>
      <w:rFonts w:eastAsia="Calibri"/>
      <w:u w:val="single"/>
    </w:rPr>
  </w:style>
  <w:style w:type="paragraph" w:customStyle="1" w:styleId="Brief-PrimarySource">
    <w:name w:val="Brief - Primary Source"/>
    <w:basedOn w:val="Normal"/>
    <w:uiPriority w:val="99"/>
    <w:qFormat/>
    <w:rsid w:val="004F779E"/>
    <w:rPr>
      <w:rFonts w:eastAsia="Times New Roman"/>
      <w:b/>
      <w:sz w:val="24"/>
      <w:u w:val="single"/>
    </w:rPr>
  </w:style>
  <w:style w:type="paragraph" w:customStyle="1" w:styleId="Brief-Underline">
    <w:name w:val="Brief - Underline"/>
    <w:basedOn w:val="Normal"/>
    <w:uiPriority w:val="99"/>
    <w:qFormat/>
    <w:rsid w:val="004F779E"/>
    <w:rPr>
      <w:rFonts w:eastAsia="Times New Roman"/>
      <w:u w:val="single"/>
    </w:rPr>
  </w:style>
  <w:style w:type="paragraph" w:customStyle="1" w:styleId="Brief">
    <w:name w:val="Brief"/>
    <w:basedOn w:val="Brief-PrimarySource"/>
    <w:uiPriority w:val="99"/>
    <w:qFormat/>
    <w:rsid w:val="004F779E"/>
    <w:rPr>
      <w:b w:val="0"/>
    </w:rPr>
  </w:style>
  <w:style w:type="paragraph" w:customStyle="1" w:styleId="CM2">
    <w:name w:val="CM2"/>
    <w:basedOn w:val="Normal"/>
    <w:next w:val="Normal"/>
    <w:uiPriority w:val="99"/>
    <w:qFormat/>
    <w:rsid w:val="004F779E"/>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4F779E"/>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4F779E"/>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4F779E"/>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4F779E"/>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4F779E"/>
    <w:pPr>
      <w:widowControl w:val="0"/>
      <w:spacing w:line="276" w:lineRule="atLeast"/>
    </w:pPr>
    <w:rPr>
      <w:color w:val="auto"/>
    </w:rPr>
  </w:style>
  <w:style w:type="paragraph" w:customStyle="1" w:styleId="CM34">
    <w:name w:val="CM34"/>
    <w:basedOn w:val="Default"/>
    <w:next w:val="Default"/>
    <w:uiPriority w:val="99"/>
    <w:qFormat/>
    <w:rsid w:val="004F779E"/>
    <w:pPr>
      <w:widowControl w:val="0"/>
    </w:pPr>
    <w:rPr>
      <w:color w:val="auto"/>
    </w:rPr>
  </w:style>
  <w:style w:type="paragraph" w:customStyle="1" w:styleId="CM56">
    <w:name w:val="CM56"/>
    <w:basedOn w:val="Default"/>
    <w:next w:val="Default"/>
    <w:uiPriority w:val="99"/>
    <w:qFormat/>
    <w:rsid w:val="004F779E"/>
    <w:pPr>
      <w:widowControl w:val="0"/>
    </w:pPr>
    <w:rPr>
      <w:rFonts w:eastAsia="Calibri"/>
      <w:color w:val="auto"/>
    </w:rPr>
  </w:style>
  <w:style w:type="paragraph" w:customStyle="1" w:styleId="CM58">
    <w:name w:val="CM58"/>
    <w:basedOn w:val="Default"/>
    <w:next w:val="Default"/>
    <w:uiPriority w:val="99"/>
    <w:qFormat/>
    <w:rsid w:val="004F779E"/>
    <w:pPr>
      <w:widowControl w:val="0"/>
    </w:pPr>
    <w:rPr>
      <w:rFonts w:eastAsia="Calibri"/>
      <w:color w:val="auto"/>
    </w:rPr>
  </w:style>
  <w:style w:type="paragraph" w:customStyle="1" w:styleId="CM57">
    <w:name w:val="CM57"/>
    <w:basedOn w:val="Default"/>
    <w:next w:val="Default"/>
    <w:uiPriority w:val="99"/>
    <w:qFormat/>
    <w:rsid w:val="004F779E"/>
    <w:pPr>
      <w:widowControl w:val="0"/>
    </w:pPr>
    <w:rPr>
      <w:rFonts w:eastAsia="Calibri"/>
      <w:color w:val="auto"/>
    </w:rPr>
  </w:style>
  <w:style w:type="paragraph" w:customStyle="1" w:styleId="CM1">
    <w:name w:val="CM1"/>
    <w:basedOn w:val="Default"/>
    <w:next w:val="Default"/>
    <w:uiPriority w:val="99"/>
    <w:qFormat/>
    <w:rsid w:val="004F779E"/>
    <w:pPr>
      <w:widowControl w:val="0"/>
    </w:pPr>
    <w:rPr>
      <w:rFonts w:eastAsia="Calibri"/>
      <w:color w:val="auto"/>
    </w:rPr>
  </w:style>
  <w:style w:type="paragraph" w:customStyle="1" w:styleId="CM49">
    <w:name w:val="CM49"/>
    <w:basedOn w:val="Default"/>
    <w:next w:val="Default"/>
    <w:uiPriority w:val="99"/>
    <w:qFormat/>
    <w:rsid w:val="004F779E"/>
    <w:pPr>
      <w:widowControl w:val="0"/>
    </w:pPr>
    <w:rPr>
      <w:rFonts w:eastAsia="Calibri"/>
      <w:color w:val="auto"/>
    </w:rPr>
  </w:style>
  <w:style w:type="paragraph" w:customStyle="1" w:styleId="CM41">
    <w:name w:val="CM41"/>
    <w:basedOn w:val="Default"/>
    <w:next w:val="Default"/>
    <w:uiPriority w:val="99"/>
    <w:qFormat/>
    <w:rsid w:val="004F779E"/>
    <w:pPr>
      <w:widowControl w:val="0"/>
    </w:pPr>
    <w:rPr>
      <w:rFonts w:eastAsia="Calibri"/>
      <w:color w:val="auto"/>
    </w:rPr>
  </w:style>
  <w:style w:type="paragraph" w:customStyle="1" w:styleId="3rdOrderPara">
    <w:name w:val="3rd Order Para"/>
    <w:basedOn w:val="Default"/>
    <w:next w:val="Default"/>
    <w:rsid w:val="004F779E"/>
    <w:pPr>
      <w:widowControl w:val="0"/>
    </w:pPr>
    <w:rPr>
      <w:rFonts w:eastAsia="Calibri"/>
      <w:color w:val="auto"/>
    </w:rPr>
  </w:style>
  <w:style w:type="paragraph" w:customStyle="1" w:styleId="2ndOrderPara">
    <w:name w:val="2nd Order Para"/>
    <w:basedOn w:val="Default"/>
    <w:next w:val="Default"/>
    <w:rsid w:val="004F779E"/>
    <w:pPr>
      <w:widowControl w:val="0"/>
    </w:pPr>
    <w:rPr>
      <w:rFonts w:eastAsia="Calibri"/>
      <w:color w:val="auto"/>
    </w:rPr>
  </w:style>
  <w:style w:type="paragraph" w:customStyle="1" w:styleId="Normal-SIGN2">
    <w:name w:val="Normal-SIGN2"/>
    <w:basedOn w:val="Default"/>
    <w:next w:val="Default"/>
    <w:qFormat/>
    <w:rsid w:val="004F779E"/>
    <w:pPr>
      <w:widowControl w:val="0"/>
    </w:pPr>
    <w:rPr>
      <w:rFonts w:eastAsia="Calibri"/>
      <w:color w:val="auto"/>
    </w:rPr>
  </w:style>
  <w:style w:type="paragraph" w:customStyle="1" w:styleId="Normal-SIGN1">
    <w:name w:val="Normal-SIGN1"/>
    <w:basedOn w:val="Default"/>
    <w:next w:val="Default"/>
    <w:uiPriority w:val="99"/>
    <w:qFormat/>
    <w:rsid w:val="004F779E"/>
    <w:pPr>
      <w:widowControl w:val="0"/>
    </w:pPr>
    <w:rPr>
      <w:rFonts w:eastAsia="Calibri"/>
      <w:color w:val="auto"/>
    </w:rPr>
  </w:style>
  <w:style w:type="paragraph" w:customStyle="1" w:styleId="CM3">
    <w:name w:val="CM3"/>
    <w:basedOn w:val="Default"/>
    <w:next w:val="Default"/>
    <w:uiPriority w:val="99"/>
    <w:qFormat/>
    <w:rsid w:val="004F779E"/>
    <w:pPr>
      <w:widowControl w:val="0"/>
      <w:spacing w:line="553" w:lineRule="atLeast"/>
    </w:pPr>
    <w:rPr>
      <w:rFonts w:eastAsia="Calibri"/>
      <w:color w:val="auto"/>
    </w:rPr>
  </w:style>
  <w:style w:type="paragraph" w:customStyle="1" w:styleId="CM33">
    <w:name w:val="CM33"/>
    <w:basedOn w:val="Default"/>
    <w:next w:val="Default"/>
    <w:uiPriority w:val="99"/>
    <w:qFormat/>
    <w:rsid w:val="004F779E"/>
    <w:pPr>
      <w:widowControl w:val="0"/>
    </w:pPr>
    <w:rPr>
      <w:rFonts w:eastAsia="Calibri"/>
      <w:color w:val="auto"/>
    </w:rPr>
  </w:style>
  <w:style w:type="paragraph" w:customStyle="1" w:styleId="CM37">
    <w:name w:val="CM37"/>
    <w:basedOn w:val="Default"/>
    <w:next w:val="Default"/>
    <w:uiPriority w:val="99"/>
    <w:qFormat/>
    <w:rsid w:val="004F779E"/>
    <w:pPr>
      <w:widowControl w:val="0"/>
    </w:pPr>
    <w:rPr>
      <w:rFonts w:eastAsia="Calibri"/>
      <w:color w:val="auto"/>
    </w:rPr>
  </w:style>
  <w:style w:type="paragraph" w:customStyle="1" w:styleId="CM7">
    <w:name w:val="CM7"/>
    <w:basedOn w:val="Default"/>
    <w:next w:val="Default"/>
    <w:uiPriority w:val="99"/>
    <w:qFormat/>
    <w:rsid w:val="004F779E"/>
    <w:pPr>
      <w:widowControl w:val="0"/>
      <w:spacing w:line="553" w:lineRule="atLeast"/>
    </w:pPr>
    <w:rPr>
      <w:rFonts w:eastAsia="Calibri"/>
      <w:color w:val="auto"/>
    </w:rPr>
  </w:style>
  <w:style w:type="paragraph" w:customStyle="1" w:styleId="Brief-SecondarySource">
    <w:name w:val="Brief - Secondary Source"/>
    <w:basedOn w:val="Normal"/>
    <w:qFormat/>
    <w:rsid w:val="004F779E"/>
    <w:rPr>
      <w:rFonts w:eastAsia="Times New Roman"/>
      <w:sz w:val="14"/>
      <w:szCs w:val="20"/>
    </w:rPr>
  </w:style>
  <w:style w:type="paragraph" w:customStyle="1" w:styleId="Brief-Card">
    <w:name w:val="Brief - Card"/>
    <w:basedOn w:val="Normal"/>
    <w:uiPriority w:val="99"/>
    <w:qFormat/>
    <w:rsid w:val="004F779E"/>
    <w:rPr>
      <w:rFonts w:eastAsia="Times New Roman"/>
    </w:rPr>
  </w:style>
  <w:style w:type="paragraph" w:customStyle="1" w:styleId="Pa2">
    <w:name w:val="Pa2"/>
    <w:basedOn w:val="Default"/>
    <w:next w:val="Default"/>
    <w:uiPriority w:val="99"/>
    <w:qFormat/>
    <w:rsid w:val="004F779E"/>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4F779E"/>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4F779E"/>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4F779E"/>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4F779E"/>
    <w:pPr>
      <w:widowControl w:val="0"/>
    </w:pPr>
    <w:rPr>
      <w:rFonts w:ascii="Arial Black" w:hAnsi="Arial Black"/>
      <w:color w:val="auto"/>
    </w:rPr>
  </w:style>
  <w:style w:type="paragraph" w:customStyle="1" w:styleId="Cover1">
    <w:name w:val="Cover 1"/>
    <w:basedOn w:val="Normal"/>
    <w:next w:val="Normal"/>
    <w:uiPriority w:val="99"/>
    <w:qFormat/>
    <w:rsid w:val="004F779E"/>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4F779E"/>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4F779E"/>
    <w:pPr>
      <w:widowControl w:val="0"/>
    </w:pPr>
    <w:rPr>
      <w:color w:val="auto"/>
    </w:rPr>
  </w:style>
  <w:style w:type="paragraph" w:customStyle="1" w:styleId="Pa11">
    <w:name w:val="Pa11"/>
    <w:basedOn w:val="Normal"/>
    <w:next w:val="Normal"/>
    <w:uiPriority w:val="99"/>
    <w:qFormat/>
    <w:rsid w:val="004F779E"/>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4F779E"/>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4F779E"/>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4F779E"/>
    <w:pPr>
      <w:widowControl w:val="0"/>
    </w:pPr>
    <w:rPr>
      <w:rFonts w:eastAsia="Calibri"/>
      <w:color w:val="auto"/>
    </w:rPr>
  </w:style>
  <w:style w:type="paragraph" w:customStyle="1" w:styleId="CM5">
    <w:name w:val="CM5"/>
    <w:basedOn w:val="Default"/>
    <w:next w:val="Default"/>
    <w:qFormat/>
    <w:rsid w:val="004F779E"/>
    <w:pPr>
      <w:widowControl w:val="0"/>
      <w:spacing w:line="553" w:lineRule="atLeast"/>
    </w:pPr>
    <w:rPr>
      <w:rFonts w:eastAsia="Calibri"/>
      <w:color w:val="auto"/>
    </w:rPr>
  </w:style>
  <w:style w:type="paragraph" w:customStyle="1" w:styleId="CM28">
    <w:name w:val="CM28"/>
    <w:basedOn w:val="Default"/>
    <w:next w:val="Default"/>
    <w:uiPriority w:val="99"/>
    <w:qFormat/>
    <w:rsid w:val="004F779E"/>
    <w:pPr>
      <w:widowControl w:val="0"/>
    </w:pPr>
    <w:rPr>
      <w:rFonts w:eastAsia="Calibri"/>
      <w:color w:val="auto"/>
    </w:rPr>
  </w:style>
  <w:style w:type="paragraph" w:customStyle="1" w:styleId="CM8">
    <w:name w:val="CM8"/>
    <w:basedOn w:val="Default"/>
    <w:next w:val="Default"/>
    <w:uiPriority w:val="99"/>
    <w:qFormat/>
    <w:rsid w:val="004F779E"/>
    <w:pPr>
      <w:widowControl w:val="0"/>
    </w:pPr>
    <w:rPr>
      <w:rFonts w:eastAsia="Calibri"/>
      <w:color w:val="auto"/>
    </w:rPr>
  </w:style>
  <w:style w:type="paragraph" w:customStyle="1" w:styleId="CM6">
    <w:name w:val="CM6"/>
    <w:basedOn w:val="Default"/>
    <w:next w:val="Default"/>
    <w:uiPriority w:val="99"/>
    <w:qFormat/>
    <w:rsid w:val="004F779E"/>
    <w:pPr>
      <w:widowControl w:val="0"/>
      <w:spacing w:line="553" w:lineRule="atLeast"/>
    </w:pPr>
    <w:rPr>
      <w:rFonts w:eastAsia="Calibri"/>
      <w:color w:val="auto"/>
    </w:rPr>
  </w:style>
  <w:style w:type="paragraph" w:customStyle="1" w:styleId="CM22">
    <w:name w:val="CM22"/>
    <w:basedOn w:val="Default"/>
    <w:next w:val="Default"/>
    <w:uiPriority w:val="99"/>
    <w:qFormat/>
    <w:rsid w:val="004F779E"/>
    <w:pPr>
      <w:widowControl w:val="0"/>
    </w:pPr>
    <w:rPr>
      <w:rFonts w:eastAsia="Calibri"/>
      <w:color w:val="auto"/>
    </w:rPr>
  </w:style>
  <w:style w:type="paragraph" w:customStyle="1" w:styleId="DoubleUnderlined">
    <w:name w:val="Double Underlined"/>
    <w:basedOn w:val="Heading2"/>
    <w:autoRedefine/>
    <w:uiPriority w:val="99"/>
    <w:qFormat/>
    <w:rsid w:val="004F779E"/>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4F779E"/>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4F779E"/>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4F779E"/>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4F779E"/>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4F779E"/>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4F779E"/>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4F779E"/>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4F779E"/>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4F779E"/>
  </w:style>
  <w:style w:type="paragraph" w:customStyle="1" w:styleId="StyleUnderliningTimesNewRomanBoldNounderlineKernat16">
    <w:name w:val="Style Underlining + Times New Roman Bold No underline Kern at 16..."/>
    <w:basedOn w:val="Normal"/>
    <w:uiPriority w:val="99"/>
    <w:qFormat/>
    <w:rsid w:val="004F779E"/>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4F779E"/>
    <w:rPr>
      <w:rFonts w:eastAsia="Times New Roman"/>
      <w:b/>
      <w:bCs/>
      <w:kern w:val="32"/>
      <w:sz w:val="32"/>
      <w:szCs w:val="32"/>
    </w:rPr>
  </w:style>
  <w:style w:type="paragraph" w:customStyle="1" w:styleId="StyleBoldUnderliningKernat16pt">
    <w:name w:val="Style Bold Underlining + Kern at 16 pt"/>
    <w:uiPriority w:val="99"/>
    <w:qFormat/>
    <w:rsid w:val="004F779E"/>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4F779E"/>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4F779E"/>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4F779E"/>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4F779E"/>
    <w:pPr>
      <w:ind w:left="400"/>
    </w:pPr>
    <w:rPr>
      <w:rFonts w:eastAsia="Times New Roman"/>
      <w:szCs w:val="20"/>
    </w:rPr>
  </w:style>
  <w:style w:type="paragraph" w:customStyle="1" w:styleId="Paste">
    <w:name w:val="Paste"/>
    <w:basedOn w:val="Normal"/>
    <w:qFormat/>
    <w:rsid w:val="004F779E"/>
    <w:rPr>
      <w:rFonts w:ascii="Arial Narrow" w:eastAsia="Times New Roman" w:hAnsi="Arial Narrow"/>
      <w:szCs w:val="20"/>
      <w:lang w:val="x-none" w:eastAsia="x-none"/>
    </w:rPr>
  </w:style>
  <w:style w:type="character" w:customStyle="1" w:styleId="UnderlineStyleChar">
    <w:name w:val="Underline Style Char"/>
    <w:link w:val="UnderlineStyle0"/>
    <w:locked/>
    <w:rsid w:val="004F779E"/>
    <w:rPr>
      <w:rFonts w:ascii="Georgia" w:eastAsia="Times New Roman" w:hAnsi="Georgia"/>
      <w:b/>
      <w:u w:val="single"/>
    </w:rPr>
  </w:style>
  <w:style w:type="paragraph" w:customStyle="1" w:styleId="UnderlineStyle0">
    <w:name w:val="Underline Style"/>
    <w:basedOn w:val="Normal"/>
    <w:link w:val="UnderlineStyleChar"/>
    <w:qFormat/>
    <w:rsid w:val="004F779E"/>
    <w:rPr>
      <w:rFonts w:ascii="Georgia" w:eastAsia="Times New Roman" w:hAnsi="Georgia" w:cstheme="minorBidi"/>
      <w:b/>
      <w:sz w:val="24"/>
      <w:u w:val="single"/>
    </w:rPr>
  </w:style>
  <w:style w:type="paragraph" w:customStyle="1" w:styleId="Normalization">
    <w:name w:val="Normalization"/>
    <w:basedOn w:val="Normal"/>
    <w:uiPriority w:val="99"/>
    <w:qFormat/>
    <w:rsid w:val="004F779E"/>
    <w:rPr>
      <w:rFonts w:eastAsia="Times New Roman"/>
      <w:sz w:val="18"/>
    </w:rPr>
  </w:style>
  <w:style w:type="paragraph" w:customStyle="1" w:styleId="BreifTitle">
    <w:name w:val="Breif Title"/>
    <w:basedOn w:val="Normal"/>
    <w:autoRedefine/>
    <w:uiPriority w:val="99"/>
    <w:qFormat/>
    <w:rsid w:val="004F779E"/>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4F779E"/>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4F779E"/>
    <w:pPr>
      <w:spacing w:before="0" w:after="0"/>
      <w:jc w:val="center"/>
      <w:outlineLvl w:val="0"/>
    </w:pPr>
    <w:rPr>
      <w:sz w:val="32"/>
      <w:szCs w:val="32"/>
      <w:lang w:bidi="ar-SA"/>
    </w:rPr>
  </w:style>
  <w:style w:type="paragraph" w:customStyle="1" w:styleId="Tagandcite">
    <w:name w:val="Tag and cite"/>
    <w:basedOn w:val="Normal"/>
    <w:autoRedefine/>
    <w:uiPriority w:val="99"/>
    <w:qFormat/>
    <w:rsid w:val="004F779E"/>
    <w:rPr>
      <w:rFonts w:eastAsia="Times New Roman"/>
      <w:color w:val="333333"/>
    </w:rPr>
  </w:style>
  <w:style w:type="paragraph" w:customStyle="1" w:styleId="StyleTagandCiteFranklinGothicDemi">
    <w:name w:val="Style Tag and Cite + Franklin Gothic Demi"/>
    <w:basedOn w:val="Normal"/>
    <w:autoRedefine/>
    <w:uiPriority w:val="99"/>
    <w:qFormat/>
    <w:rsid w:val="004F779E"/>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4F779E"/>
    <w:rPr>
      <w:bCs/>
    </w:rPr>
  </w:style>
  <w:style w:type="paragraph" w:customStyle="1" w:styleId="tagCharCharCharCharCharCharChar">
    <w:name w:val="tag Char Char Char Char Char Char Char"/>
    <w:basedOn w:val="Normal"/>
    <w:uiPriority w:val="99"/>
    <w:qFormat/>
    <w:rsid w:val="004F779E"/>
    <w:rPr>
      <w:rFonts w:eastAsia="Times New Roman"/>
      <w:b/>
      <w:sz w:val="24"/>
      <w:szCs w:val="20"/>
    </w:rPr>
  </w:style>
  <w:style w:type="paragraph" w:customStyle="1" w:styleId="title-bold-medium">
    <w:name w:val="title-bold-medium"/>
    <w:basedOn w:val="Normal"/>
    <w:uiPriority w:val="99"/>
    <w:qFormat/>
    <w:rsid w:val="004F779E"/>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4F779E"/>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4F779E"/>
    <w:rPr>
      <w:rFonts w:ascii="Arial Narrow" w:eastAsia="Times New Roman" w:hAnsi="Arial Narrow"/>
      <w:b/>
      <w:sz w:val="24"/>
    </w:rPr>
  </w:style>
  <w:style w:type="paragraph" w:customStyle="1" w:styleId="BLOCKTITLE1">
    <w:name w:val="BLOCK TITLE"/>
    <w:basedOn w:val="Heading1"/>
    <w:uiPriority w:val="99"/>
    <w:qFormat/>
    <w:rsid w:val="004F779E"/>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4F779E"/>
    <w:pPr>
      <w:widowControl w:val="0"/>
      <w:autoSpaceDE w:val="0"/>
      <w:autoSpaceDN w:val="0"/>
      <w:adjustRightInd w:val="0"/>
    </w:pPr>
    <w:rPr>
      <w:sz w:val="24"/>
      <w:szCs w:val="20"/>
    </w:rPr>
  </w:style>
  <w:style w:type="paragraph" w:customStyle="1" w:styleId="BriefTitle1">
    <w:name w:val="Brief Title 1"/>
    <w:basedOn w:val="Normal"/>
    <w:uiPriority w:val="99"/>
    <w:qFormat/>
    <w:rsid w:val="004F779E"/>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4F779E"/>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4F779E"/>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4F779E"/>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4F779E"/>
    <w:pPr>
      <w:spacing w:before="100" w:beforeAutospacing="1" w:after="100" w:afterAutospacing="1"/>
    </w:pPr>
    <w:rPr>
      <w:rFonts w:eastAsia="Times New Roman"/>
    </w:rPr>
  </w:style>
  <w:style w:type="paragraph" w:customStyle="1" w:styleId="ToRead">
    <w:name w:val="To Read"/>
    <w:basedOn w:val="Normal"/>
    <w:uiPriority w:val="99"/>
    <w:qFormat/>
    <w:rsid w:val="004F779E"/>
    <w:pPr>
      <w:ind w:left="720"/>
    </w:pPr>
    <w:rPr>
      <w:rFonts w:ascii="Verdana" w:eastAsia="Times New Roman" w:hAnsi="Verdana"/>
      <w:b/>
      <w:u w:val="single"/>
    </w:rPr>
  </w:style>
  <w:style w:type="paragraph" w:customStyle="1" w:styleId="Style1">
    <w:name w:val="Style 1"/>
    <w:basedOn w:val="Normal"/>
    <w:uiPriority w:val="99"/>
    <w:qFormat/>
    <w:rsid w:val="004F779E"/>
    <w:pPr>
      <w:widowControl w:val="0"/>
      <w:ind w:firstLine="216"/>
    </w:pPr>
    <w:rPr>
      <w:rFonts w:eastAsia="Times New Roman"/>
      <w:noProof/>
      <w:color w:val="000000"/>
      <w:szCs w:val="20"/>
    </w:rPr>
  </w:style>
  <w:style w:type="paragraph" w:customStyle="1" w:styleId="Style40">
    <w:name w:val="Style 4"/>
    <w:basedOn w:val="Normal"/>
    <w:uiPriority w:val="99"/>
    <w:qFormat/>
    <w:rsid w:val="004F779E"/>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4F779E"/>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4F779E"/>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4F779E"/>
    <w:pPr>
      <w:ind w:left="1660"/>
    </w:pPr>
  </w:style>
  <w:style w:type="paragraph" w:customStyle="1" w:styleId="PageNumber1">
    <w:name w:val="Page Number1"/>
    <w:basedOn w:val="Normal"/>
    <w:next w:val="Normal"/>
    <w:uiPriority w:val="99"/>
    <w:qFormat/>
    <w:rsid w:val="004F779E"/>
    <w:rPr>
      <w:rFonts w:eastAsia="Times New Roman"/>
    </w:rPr>
  </w:style>
  <w:style w:type="paragraph" w:customStyle="1" w:styleId="Card1">
    <w:name w:val="Card1"/>
    <w:uiPriority w:val="99"/>
    <w:qFormat/>
    <w:rsid w:val="004F779E"/>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4F779E"/>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4F779E"/>
    <w:pPr>
      <w:ind w:left="288" w:right="288"/>
    </w:pPr>
    <w:rPr>
      <w:rFonts w:eastAsia="Times New Roman"/>
    </w:rPr>
  </w:style>
  <w:style w:type="paragraph" w:customStyle="1" w:styleId="CaseListNormal">
    <w:name w:val="Case List Normal"/>
    <w:basedOn w:val="Normal"/>
    <w:uiPriority w:val="99"/>
    <w:qFormat/>
    <w:rsid w:val="004F779E"/>
    <w:rPr>
      <w:rFonts w:ascii="Times" w:eastAsia="Times New Roman" w:hAnsi="Times"/>
      <w:szCs w:val="26"/>
    </w:rPr>
  </w:style>
  <w:style w:type="paragraph" w:customStyle="1" w:styleId="Body">
    <w:name w:val="Body"/>
    <w:basedOn w:val="Normal"/>
    <w:uiPriority w:val="99"/>
    <w:qFormat/>
    <w:rsid w:val="004F779E"/>
    <w:pPr>
      <w:outlineLvl w:val="3"/>
    </w:pPr>
    <w:rPr>
      <w:rFonts w:eastAsia="Times New Roman"/>
      <w:szCs w:val="20"/>
    </w:rPr>
  </w:style>
  <w:style w:type="paragraph" w:customStyle="1" w:styleId="3text">
    <w:name w:val="3text"/>
    <w:basedOn w:val="Normal"/>
    <w:uiPriority w:val="99"/>
    <w:qFormat/>
    <w:rsid w:val="004F779E"/>
    <w:pPr>
      <w:spacing w:before="100" w:beforeAutospacing="1" w:after="100" w:afterAutospacing="1"/>
    </w:pPr>
    <w:rPr>
      <w:rFonts w:eastAsia="Times New Roman"/>
      <w:sz w:val="24"/>
    </w:rPr>
  </w:style>
  <w:style w:type="paragraph" w:customStyle="1" w:styleId="TimesNewRoman12">
    <w:name w:val="TimesNewRoman12"/>
    <w:uiPriority w:val="99"/>
    <w:qFormat/>
    <w:rsid w:val="004F779E"/>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4F779E"/>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4F779E"/>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4F779E"/>
    <w:rPr>
      <w:rFonts w:eastAsia="Times New Roman"/>
      <w:color w:val="000000"/>
      <w:sz w:val="18"/>
    </w:rPr>
  </w:style>
  <w:style w:type="paragraph" w:customStyle="1" w:styleId="text1">
    <w:name w:val="text1"/>
    <w:basedOn w:val="Normal"/>
    <w:autoRedefine/>
    <w:uiPriority w:val="99"/>
    <w:qFormat/>
    <w:rsid w:val="004F779E"/>
    <w:rPr>
      <w:rFonts w:eastAsia="Times New Roman"/>
      <w:szCs w:val="20"/>
    </w:rPr>
  </w:style>
  <w:style w:type="paragraph" w:customStyle="1" w:styleId="RepeatBlockHeading">
    <w:name w:val="Repeat Block Heading"/>
    <w:basedOn w:val="Normal"/>
    <w:autoRedefine/>
    <w:uiPriority w:val="99"/>
    <w:qFormat/>
    <w:rsid w:val="004F779E"/>
    <w:pPr>
      <w:jc w:val="center"/>
    </w:pPr>
    <w:rPr>
      <w:rFonts w:eastAsia="Times New Roman"/>
      <w:b/>
      <w:smallCaps/>
      <w:color w:val="000000"/>
      <w:sz w:val="24"/>
      <w:u w:val="thick"/>
    </w:rPr>
  </w:style>
  <w:style w:type="paragraph" w:customStyle="1" w:styleId="story-headline">
    <w:name w:val="story-headline"/>
    <w:basedOn w:val="Normal"/>
    <w:uiPriority w:val="99"/>
    <w:qFormat/>
    <w:rsid w:val="004F779E"/>
    <w:pPr>
      <w:spacing w:before="72" w:after="72"/>
    </w:pPr>
    <w:rPr>
      <w:rFonts w:eastAsia="Times New Roman"/>
      <w:b/>
      <w:bCs/>
      <w:sz w:val="26"/>
      <w:szCs w:val="26"/>
    </w:rPr>
  </w:style>
  <w:style w:type="paragraph" w:customStyle="1" w:styleId="story-body">
    <w:name w:val="story-body"/>
    <w:basedOn w:val="Normal"/>
    <w:uiPriority w:val="99"/>
    <w:qFormat/>
    <w:rsid w:val="004F779E"/>
    <w:pPr>
      <w:spacing w:before="100" w:beforeAutospacing="1" w:after="100" w:afterAutospacing="1"/>
    </w:pPr>
    <w:rPr>
      <w:rFonts w:eastAsia="Times New Roman"/>
    </w:rPr>
  </w:style>
  <w:style w:type="paragraph" w:customStyle="1" w:styleId="story-dateline">
    <w:name w:val="story-dateline"/>
    <w:basedOn w:val="Normal"/>
    <w:uiPriority w:val="99"/>
    <w:qFormat/>
    <w:rsid w:val="004F779E"/>
    <w:rPr>
      <w:rFonts w:eastAsia="Times New Roman"/>
      <w:b/>
      <w:bCs/>
    </w:rPr>
  </w:style>
  <w:style w:type="paragraph" w:customStyle="1" w:styleId="TextofCards">
    <w:name w:val="Text of Cards"/>
    <w:basedOn w:val="Normal"/>
    <w:uiPriority w:val="99"/>
    <w:qFormat/>
    <w:rsid w:val="004F779E"/>
    <w:rPr>
      <w:rFonts w:eastAsia="Times New Roman"/>
      <w:color w:val="000000"/>
      <w:spacing w:val="6"/>
      <w:szCs w:val="23"/>
    </w:rPr>
  </w:style>
  <w:style w:type="paragraph" w:customStyle="1" w:styleId="Corpotesto">
    <w:name w:val="Corpo testo"/>
    <w:basedOn w:val="Normal"/>
    <w:uiPriority w:val="99"/>
    <w:qFormat/>
    <w:rsid w:val="004F779E"/>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4F779E"/>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4F779E"/>
    <w:rPr>
      <w:rFonts w:eastAsia="Times New Roman" w:cs="Calibri"/>
      <w:b/>
      <w:bCs/>
    </w:rPr>
  </w:style>
  <w:style w:type="paragraph" w:customStyle="1" w:styleId="inside-copy">
    <w:name w:val="inside-copy"/>
    <w:basedOn w:val="Normal"/>
    <w:uiPriority w:val="99"/>
    <w:qFormat/>
    <w:rsid w:val="004F779E"/>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4F779E"/>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4F779E"/>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4F779E"/>
    <w:rPr>
      <w:rFonts w:ascii="Arial" w:hAnsi="Arial"/>
      <w:b w:val="0"/>
      <w:caps w:val="0"/>
      <w:sz w:val="20"/>
    </w:rPr>
  </w:style>
  <w:style w:type="paragraph" w:customStyle="1" w:styleId="ProjectTitleLine">
    <w:name w:val="Project Title Line"/>
    <w:basedOn w:val="Normal"/>
    <w:next w:val="Normal"/>
    <w:autoRedefine/>
    <w:uiPriority w:val="99"/>
    <w:qFormat/>
    <w:rsid w:val="004F779E"/>
    <w:pPr>
      <w:jc w:val="center"/>
    </w:pPr>
    <w:rPr>
      <w:rFonts w:eastAsia="Times New Roman"/>
      <w:caps/>
      <w:szCs w:val="20"/>
    </w:rPr>
  </w:style>
  <w:style w:type="paragraph" w:customStyle="1" w:styleId="LanguageStrike">
    <w:name w:val="Language Strike"/>
    <w:basedOn w:val="Normal"/>
    <w:next w:val="Normal"/>
    <w:uiPriority w:val="99"/>
    <w:qFormat/>
    <w:rsid w:val="004F779E"/>
    <w:rPr>
      <w:rFonts w:ascii="Arial Narrow" w:eastAsia="Times New Roman" w:hAnsi="Arial Narrow"/>
      <w:strike/>
    </w:rPr>
  </w:style>
  <w:style w:type="paragraph" w:customStyle="1" w:styleId="NormalVerdana">
    <w:name w:val="Normal + Verdana"/>
    <w:aliases w:val="10 pt,White,Normal + Arial"/>
    <w:basedOn w:val="Normal"/>
    <w:uiPriority w:val="99"/>
    <w:qFormat/>
    <w:rsid w:val="004F779E"/>
    <w:rPr>
      <w:rFonts w:eastAsia="Times New Roman"/>
      <w:szCs w:val="20"/>
      <w:u w:val="single"/>
    </w:rPr>
  </w:style>
  <w:style w:type="paragraph" w:customStyle="1" w:styleId="Normal10pt">
    <w:name w:val="Normal + 10 pt"/>
    <w:basedOn w:val="Normal"/>
    <w:uiPriority w:val="99"/>
    <w:qFormat/>
    <w:rsid w:val="004F779E"/>
    <w:rPr>
      <w:rFonts w:eastAsia="Times New Roman"/>
      <w:szCs w:val="20"/>
    </w:rPr>
  </w:style>
  <w:style w:type="paragraph" w:customStyle="1" w:styleId="cardChar1Char">
    <w:name w:val="card Char1 Char"/>
    <w:basedOn w:val="Normal"/>
    <w:uiPriority w:val="99"/>
    <w:qFormat/>
    <w:rsid w:val="004F779E"/>
    <w:pPr>
      <w:ind w:left="288" w:right="288"/>
    </w:pPr>
    <w:rPr>
      <w:rFonts w:eastAsia="Times New Roman"/>
      <w:szCs w:val="20"/>
    </w:rPr>
  </w:style>
  <w:style w:type="paragraph" w:customStyle="1" w:styleId="CM12">
    <w:name w:val="CM12"/>
    <w:basedOn w:val="Default"/>
    <w:next w:val="Default"/>
    <w:uiPriority w:val="99"/>
    <w:qFormat/>
    <w:rsid w:val="004F779E"/>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4F779E"/>
    <w:pPr>
      <w:widowControl w:val="0"/>
      <w:spacing w:after="480"/>
    </w:pPr>
    <w:rPr>
      <w:rFonts w:ascii="Granjon LT Std" w:hAnsi="Granjon LT Std"/>
      <w:color w:val="auto"/>
    </w:rPr>
  </w:style>
  <w:style w:type="paragraph" w:customStyle="1" w:styleId="CM10">
    <w:name w:val="CM10"/>
    <w:basedOn w:val="Default"/>
    <w:next w:val="Default"/>
    <w:uiPriority w:val="99"/>
    <w:qFormat/>
    <w:rsid w:val="004F779E"/>
    <w:pPr>
      <w:widowControl w:val="0"/>
      <w:spacing w:line="320" w:lineRule="atLeast"/>
    </w:pPr>
    <w:rPr>
      <w:rFonts w:ascii="Granjon LT Std" w:hAnsi="Granjon LT Std"/>
      <w:color w:val="auto"/>
    </w:rPr>
  </w:style>
  <w:style w:type="paragraph" w:customStyle="1" w:styleId="bold">
    <w:name w:val="bold"/>
    <w:basedOn w:val="Normal"/>
    <w:uiPriority w:val="99"/>
    <w:qFormat/>
    <w:rsid w:val="004F779E"/>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4F779E"/>
    <w:rPr>
      <w:rFonts w:ascii="Arial Narrow" w:eastAsia="Times New Roman" w:hAnsi="Arial Narrow"/>
      <w:strike/>
      <w:szCs w:val="20"/>
    </w:rPr>
  </w:style>
  <w:style w:type="paragraph" w:customStyle="1" w:styleId="textbodyblack">
    <w:name w:val="textbodyblack"/>
    <w:basedOn w:val="Normal"/>
    <w:uiPriority w:val="99"/>
    <w:qFormat/>
    <w:rsid w:val="004F779E"/>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4F779E"/>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4F779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4F779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4F779E"/>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4F779E"/>
    <w:rPr>
      <w:rFonts w:ascii="Georgia" w:eastAsia="Times New Roman" w:hAnsi="Georgia"/>
      <w:b/>
      <w:bCs/>
      <w:szCs w:val="16"/>
      <w:u w:val="single"/>
    </w:rPr>
  </w:style>
  <w:style w:type="paragraph" w:customStyle="1" w:styleId="CiteCorrected">
    <w:name w:val="Cite Corrected"/>
    <w:basedOn w:val="Normal"/>
    <w:link w:val="CiteCorrectedChar"/>
    <w:qFormat/>
    <w:rsid w:val="004F779E"/>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4F779E"/>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4F779E"/>
    <w:pPr>
      <w:ind w:left="288"/>
    </w:pPr>
    <w:rPr>
      <w:rFonts w:eastAsia="SimSun"/>
      <w:szCs w:val="20"/>
      <w:lang w:eastAsia="zh-CN"/>
    </w:rPr>
  </w:style>
  <w:style w:type="paragraph" w:customStyle="1" w:styleId="story-body-text">
    <w:name w:val="story-body-text"/>
    <w:basedOn w:val="Normal"/>
    <w:uiPriority w:val="99"/>
    <w:qFormat/>
    <w:rsid w:val="004F779E"/>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4F779E"/>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4F779E"/>
    <w:rPr>
      <w:u w:val="single"/>
    </w:rPr>
  </w:style>
  <w:style w:type="paragraph" w:customStyle="1" w:styleId="StyleCardText11ptUnderline">
    <w:name w:val="Style Card Text + 11 pt Underline"/>
    <w:link w:val="StyleCardText11ptUnderlineChar"/>
    <w:qFormat/>
    <w:rsid w:val="004F779E"/>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4F779E"/>
    <w:rPr>
      <w:rFonts w:ascii="Georgia" w:hAnsi="Georgia"/>
      <w:sz w:val="16"/>
    </w:rPr>
  </w:style>
  <w:style w:type="paragraph" w:customStyle="1" w:styleId="StyleMinimizedText11pt">
    <w:name w:val="Style Minimized Text + 11 pt"/>
    <w:basedOn w:val="Normal"/>
    <w:link w:val="StyleMinimizedText11ptChar"/>
    <w:qFormat/>
    <w:rsid w:val="004F779E"/>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4F779E"/>
    <w:rPr>
      <w:rFonts w:ascii="Georgia" w:hAnsi="Georgia"/>
      <w:sz w:val="16"/>
    </w:rPr>
  </w:style>
  <w:style w:type="paragraph" w:customStyle="1" w:styleId="StyleMinimizedText11pt1">
    <w:name w:val="Style Minimized Text + 11 pt1"/>
    <w:basedOn w:val="Normal"/>
    <w:link w:val="StyleMinimizedText11pt1Char"/>
    <w:qFormat/>
    <w:rsid w:val="004F779E"/>
    <w:rPr>
      <w:rFonts w:ascii="Georgia" w:hAnsi="Georgia" w:cstheme="minorBidi"/>
      <w:sz w:val="16"/>
    </w:rPr>
  </w:style>
  <w:style w:type="character" w:customStyle="1" w:styleId="Debate-CardSmalltextF2Char">
    <w:name w:val="Debate- Card Small text F2 Char"/>
    <w:link w:val="Debate-CardSmalltextF2"/>
    <w:locked/>
    <w:rsid w:val="004F779E"/>
    <w:rPr>
      <w:rFonts w:ascii="Arial Narrow" w:hAnsi="Arial Narrow"/>
      <w:sz w:val="16"/>
    </w:rPr>
  </w:style>
  <w:style w:type="paragraph" w:customStyle="1" w:styleId="Debate-CardSmalltextF2">
    <w:name w:val="Debate- Card Small text F2"/>
    <w:basedOn w:val="Normal"/>
    <w:next w:val="Normal"/>
    <w:link w:val="Debate-CardSmalltextF2Char"/>
    <w:qFormat/>
    <w:rsid w:val="004F779E"/>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4F779E"/>
    <w:rPr>
      <w:rFonts w:ascii="Arial Narrow" w:hAnsi="Arial Narrow"/>
      <w:b/>
      <w:sz w:val="18"/>
      <w:u w:val="single"/>
    </w:rPr>
  </w:style>
  <w:style w:type="paragraph" w:customStyle="1" w:styleId="Debate-EmphasizedText-F5">
    <w:name w:val="Debate- Emphasized Text- F5"/>
    <w:basedOn w:val="Normal"/>
    <w:link w:val="Debate-EmphasizedText-F5Char"/>
    <w:qFormat/>
    <w:rsid w:val="004F779E"/>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4F779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4F779E"/>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4F779E"/>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4F779E"/>
    <w:rPr>
      <w:rFonts w:ascii="Times New Roman" w:eastAsia="Times New Roman" w:hAnsi="Times New Roman"/>
      <w:sz w:val="16"/>
    </w:rPr>
  </w:style>
  <w:style w:type="character" w:customStyle="1" w:styleId="CardStyleChar">
    <w:name w:val="Card Style Char"/>
    <w:link w:val="CardStyle"/>
    <w:locked/>
    <w:rsid w:val="004F779E"/>
    <w:rPr>
      <w:rFonts w:ascii="Calibri" w:eastAsia="Times New Roman" w:hAnsi="Calibri" w:cs="Calibri"/>
      <w:sz w:val="22"/>
    </w:rPr>
  </w:style>
  <w:style w:type="paragraph" w:customStyle="1" w:styleId="emactive">
    <w:name w:val="emactive"/>
    <w:basedOn w:val="Normal"/>
    <w:uiPriority w:val="99"/>
    <w:qFormat/>
    <w:rsid w:val="004F779E"/>
    <w:pPr>
      <w:spacing w:before="100" w:beforeAutospacing="1" w:after="100" w:afterAutospacing="1"/>
    </w:pPr>
    <w:rPr>
      <w:rFonts w:eastAsia="Times New Roman"/>
      <w:sz w:val="24"/>
    </w:rPr>
  </w:style>
  <w:style w:type="paragraph" w:customStyle="1" w:styleId="emready">
    <w:name w:val="emready"/>
    <w:basedOn w:val="Normal"/>
    <w:uiPriority w:val="99"/>
    <w:qFormat/>
    <w:rsid w:val="004F779E"/>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4F779E"/>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4F779E"/>
    <w:rPr>
      <w:rFonts w:ascii="Georgia" w:eastAsia="Times New Roman" w:hAnsi="Georgia" w:cs="Times New Roman"/>
      <w:b/>
      <w:sz w:val="24"/>
      <w:u w:val="single"/>
    </w:rPr>
  </w:style>
  <w:style w:type="character" w:customStyle="1" w:styleId="CardHighlightChar">
    <w:name w:val="Card Highlight Char"/>
    <w:link w:val="CardHighlight"/>
    <w:locked/>
    <w:rsid w:val="004F779E"/>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4F779E"/>
    <w:pPr>
      <w:shd w:val="clear" w:color="auto" w:fill="66FFFF"/>
    </w:pPr>
    <w:rPr>
      <w:rFonts w:eastAsia="Calibri"/>
      <w:sz w:val="24"/>
      <w:u w:val="single"/>
    </w:rPr>
  </w:style>
  <w:style w:type="character" w:customStyle="1" w:styleId="BlockHeaderHiddenChar">
    <w:name w:val="Block Header Hidden Char"/>
    <w:link w:val="BlockHeaderHidden"/>
    <w:locked/>
    <w:rsid w:val="004F779E"/>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4F779E"/>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4F779E"/>
    <w:pPr>
      <w:spacing w:before="100" w:beforeAutospacing="1" w:after="100" w:afterAutospacing="1"/>
    </w:pPr>
    <w:rPr>
      <w:rFonts w:eastAsia="Times New Roman"/>
      <w:sz w:val="24"/>
    </w:rPr>
  </w:style>
  <w:style w:type="paragraph" w:customStyle="1" w:styleId="norma">
    <w:name w:val="norma"/>
    <w:basedOn w:val="Heading3"/>
    <w:uiPriority w:val="99"/>
    <w:qFormat/>
    <w:rsid w:val="004F779E"/>
    <w:rPr>
      <w:rFonts w:eastAsia="MS Gothic" w:cs="Arial"/>
      <w:sz w:val="24"/>
    </w:rPr>
  </w:style>
  <w:style w:type="paragraph" w:customStyle="1" w:styleId="nromal">
    <w:name w:val="nromal"/>
    <w:basedOn w:val="Normal"/>
    <w:uiPriority w:val="99"/>
    <w:qFormat/>
    <w:rsid w:val="004F779E"/>
    <w:pPr>
      <w:keepNext/>
      <w:keepLines/>
      <w:spacing w:before="200"/>
      <w:outlineLvl w:val="3"/>
    </w:pPr>
    <w:rPr>
      <w:rFonts w:eastAsia="Times New Roman" w:cs="Cambria"/>
      <w:b/>
      <w:iCs/>
    </w:rPr>
  </w:style>
  <w:style w:type="paragraph" w:customStyle="1" w:styleId="natural">
    <w:name w:val="natural"/>
    <w:basedOn w:val="Normal"/>
    <w:uiPriority w:val="99"/>
    <w:qFormat/>
    <w:rsid w:val="004F779E"/>
    <w:pPr>
      <w:keepNext/>
      <w:keepLines/>
      <w:spacing w:before="200"/>
      <w:outlineLvl w:val="3"/>
    </w:pPr>
    <w:rPr>
      <w:rFonts w:eastAsia="Times New Roman"/>
      <w:b/>
      <w:iCs/>
    </w:rPr>
  </w:style>
  <w:style w:type="paragraph" w:customStyle="1" w:styleId="nroaml">
    <w:name w:val="nroaml"/>
    <w:basedOn w:val="Normal"/>
    <w:uiPriority w:val="99"/>
    <w:qFormat/>
    <w:rsid w:val="004F779E"/>
    <w:pPr>
      <w:keepNext/>
      <w:keepLines/>
      <w:spacing w:before="200"/>
      <w:outlineLvl w:val="3"/>
    </w:pPr>
    <w:rPr>
      <w:rFonts w:eastAsia="Times New Roman"/>
      <w:b/>
      <w:iCs/>
    </w:rPr>
  </w:style>
  <w:style w:type="paragraph" w:customStyle="1" w:styleId="noraml">
    <w:name w:val="noraml"/>
    <w:basedOn w:val="Normal"/>
    <w:uiPriority w:val="99"/>
    <w:qFormat/>
    <w:rsid w:val="004F779E"/>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4F779E"/>
    <w:rPr>
      <w:rFonts w:ascii="Georgia" w:eastAsia="Calibri" w:hAnsi="Georgia"/>
      <w:sz w:val="16"/>
      <w:szCs w:val="16"/>
    </w:rPr>
  </w:style>
  <w:style w:type="paragraph" w:customStyle="1" w:styleId="SmallSizeParagraph">
    <w:name w:val="Small Size Paragraph"/>
    <w:basedOn w:val="Normal"/>
    <w:link w:val="SmallSizeParagraphChar"/>
    <w:qFormat/>
    <w:rsid w:val="004F779E"/>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4F779E"/>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4F779E"/>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4F779E"/>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4F779E"/>
    <w:rPr>
      <w:rFonts w:ascii="Times New Roman" w:eastAsia="Times New Roman" w:hAnsi="Times New Roman" w:cs="Times New Roman"/>
      <w:strike/>
      <w:sz w:val="20"/>
    </w:rPr>
  </w:style>
  <w:style w:type="character" w:customStyle="1" w:styleId="CardT1Char">
    <w:name w:val="CardT1 Char"/>
    <w:link w:val="CardT1"/>
    <w:locked/>
    <w:rsid w:val="004F779E"/>
    <w:rPr>
      <w:rFonts w:ascii="Arial" w:eastAsia="Calibri" w:hAnsi="Arial" w:cs="Arial"/>
      <w:kern w:val="2"/>
      <w:sz w:val="14"/>
      <w:szCs w:val="14"/>
      <w:lang w:eastAsia="zh-TW"/>
    </w:rPr>
  </w:style>
  <w:style w:type="paragraph" w:customStyle="1" w:styleId="CardT1">
    <w:name w:val="CardT1"/>
    <w:basedOn w:val="Normal"/>
    <w:link w:val="CardT1Char"/>
    <w:qFormat/>
    <w:rsid w:val="004F779E"/>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4F779E"/>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4F779E"/>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4F779E"/>
    <w:pPr>
      <w:spacing w:before="100" w:beforeAutospacing="1" w:after="100" w:afterAutospacing="1"/>
    </w:pPr>
    <w:rPr>
      <w:rFonts w:eastAsia="Times New Roman"/>
      <w:sz w:val="24"/>
    </w:rPr>
  </w:style>
  <w:style w:type="paragraph" w:customStyle="1" w:styleId="CiteReal">
    <w:name w:val="Cite Real"/>
    <w:basedOn w:val="Normal"/>
    <w:next w:val="Normal"/>
    <w:qFormat/>
    <w:rsid w:val="004F779E"/>
    <w:rPr>
      <w:rFonts w:eastAsia="MS Mincho"/>
      <w:b/>
      <w:sz w:val="24"/>
      <w:u w:val="single"/>
    </w:rPr>
  </w:style>
  <w:style w:type="paragraph" w:customStyle="1" w:styleId="2909F619802848F09E01365C32F34654">
    <w:name w:val="2909F619802848F09E01365C32F34654"/>
    <w:uiPriority w:val="99"/>
    <w:qFormat/>
    <w:rsid w:val="004F779E"/>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4F779E"/>
    <w:rPr>
      <w:rFonts w:ascii="Georgia" w:eastAsia="Calibri" w:hAnsi="Georgia"/>
      <w:u w:val="single"/>
      <w:lang w:val="x-none" w:eastAsia="zh-CN"/>
    </w:rPr>
  </w:style>
  <w:style w:type="paragraph" w:customStyle="1" w:styleId="UnderlineS">
    <w:name w:val="Underline S"/>
    <w:basedOn w:val="Normal"/>
    <w:link w:val="UnderlineSChar"/>
    <w:qFormat/>
    <w:rsid w:val="004F779E"/>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4F779E"/>
    <w:rPr>
      <w:rFonts w:ascii="Georgia" w:eastAsia="SimSun" w:hAnsi="Georgia"/>
      <w:sz w:val="12"/>
    </w:rPr>
  </w:style>
  <w:style w:type="paragraph" w:customStyle="1" w:styleId="Ununderlined">
    <w:name w:val="Ununderlined"/>
    <w:basedOn w:val="Normal"/>
    <w:link w:val="UnunderlinedChar"/>
    <w:qFormat/>
    <w:rsid w:val="004F779E"/>
    <w:rPr>
      <w:rFonts w:ascii="Georgia" w:eastAsia="SimSun" w:hAnsi="Georgia" w:cstheme="minorBidi"/>
      <w:sz w:val="12"/>
    </w:rPr>
  </w:style>
  <w:style w:type="character" w:customStyle="1" w:styleId="HighlightingChar">
    <w:name w:val="Highlighting Char"/>
    <w:link w:val="Highlighting"/>
    <w:locked/>
    <w:rsid w:val="004F779E"/>
    <w:rPr>
      <w:rFonts w:ascii="Georgia" w:eastAsia="SimSun" w:hAnsi="Georgia"/>
      <w:u w:val="thick"/>
    </w:rPr>
  </w:style>
  <w:style w:type="paragraph" w:customStyle="1" w:styleId="Highlighting">
    <w:name w:val="Highlighting"/>
    <w:basedOn w:val="Normal"/>
    <w:link w:val="HighlightingChar"/>
    <w:autoRedefine/>
    <w:qFormat/>
    <w:rsid w:val="004F779E"/>
    <w:rPr>
      <w:rFonts w:ascii="Georgia" w:eastAsia="SimSun" w:hAnsi="Georgia" w:cstheme="minorBidi"/>
      <w:sz w:val="24"/>
      <w:u w:val="thick"/>
    </w:rPr>
  </w:style>
  <w:style w:type="character" w:customStyle="1" w:styleId="CITEChar0">
    <w:name w:val="CITE Char"/>
    <w:link w:val="CITE"/>
    <w:locked/>
    <w:rsid w:val="004F779E"/>
    <w:rPr>
      <w:rFonts w:ascii="Arial" w:eastAsia="Times New Roman" w:hAnsi="Arial" w:cs="Arial"/>
      <w:iCs/>
      <w:smallCaps/>
      <w:sz w:val="20"/>
      <w:szCs w:val="20"/>
      <w:u w:val="double"/>
    </w:rPr>
  </w:style>
  <w:style w:type="paragraph" w:customStyle="1" w:styleId="CITE">
    <w:name w:val="CITE"/>
    <w:basedOn w:val="Heading2"/>
    <w:link w:val="CITEChar0"/>
    <w:autoRedefine/>
    <w:qFormat/>
    <w:rsid w:val="004F779E"/>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4F779E"/>
    <w:pPr>
      <w:spacing w:before="100" w:beforeAutospacing="1" w:after="100" w:afterAutospacing="1"/>
    </w:pPr>
    <w:rPr>
      <w:rFonts w:eastAsia="Times New Roman"/>
      <w:sz w:val="24"/>
      <w:lang w:eastAsia="zh-CN"/>
    </w:rPr>
  </w:style>
  <w:style w:type="paragraph" w:customStyle="1" w:styleId="Analytics">
    <w:name w:val="Analytics"/>
    <w:basedOn w:val="Normal"/>
    <w:rsid w:val="004F779E"/>
    <w:rPr>
      <w:rFonts w:eastAsia="Calibri"/>
      <w:b/>
      <w:sz w:val="24"/>
    </w:rPr>
  </w:style>
  <w:style w:type="paragraph" w:customStyle="1" w:styleId="D345FF3D873148C5AE3FBF3267827368">
    <w:name w:val="D345FF3D873148C5AE3FBF3267827368"/>
    <w:uiPriority w:val="99"/>
    <w:qFormat/>
    <w:rsid w:val="004F779E"/>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4F779E"/>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4F779E"/>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4F779E"/>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4F779E"/>
    <w:rPr>
      <w:b/>
      <w:sz w:val="28"/>
    </w:rPr>
  </w:style>
  <w:style w:type="character" w:customStyle="1" w:styleId="SourcenameChar">
    <w:name w:val="Source name Char"/>
    <w:link w:val="Sourcename"/>
    <w:locked/>
    <w:rsid w:val="004F779E"/>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4F779E"/>
    <w:rPr>
      <w:b/>
      <w:bCs/>
      <w:sz w:val="20"/>
    </w:rPr>
  </w:style>
  <w:style w:type="character" w:customStyle="1" w:styleId="underlinedcardChar">
    <w:name w:val="underlined card Char"/>
    <w:link w:val="underlinedcard0"/>
    <w:locked/>
    <w:rsid w:val="004F779E"/>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4F779E"/>
    <w:rPr>
      <w:sz w:val="24"/>
      <w:u w:val="single"/>
    </w:rPr>
  </w:style>
  <w:style w:type="paragraph" w:customStyle="1" w:styleId="FullText">
    <w:name w:val="Full Text"/>
    <w:basedOn w:val="Normal"/>
    <w:uiPriority w:val="99"/>
    <w:qFormat/>
    <w:rsid w:val="004F779E"/>
    <w:rPr>
      <w:rFonts w:eastAsia="Times New Roman"/>
    </w:rPr>
  </w:style>
  <w:style w:type="character" w:customStyle="1" w:styleId="TextUnderlineChar">
    <w:name w:val="Text Underline Char"/>
    <w:link w:val="TextUnderline"/>
    <w:locked/>
    <w:rsid w:val="004F779E"/>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4F779E"/>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4F779E"/>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4F779E"/>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4F779E"/>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4F779E"/>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4F779E"/>
    <w:pPr>
      <w:spacing w:before="240"/>
      <w:outlineLvl w:val="2"/>
    </w:pPr>
    <w:rPr>
      <w:rFonts w:eastAsia="Times New Roman"/>
      <w:b/>
    </w:rPr>
  </w:style>
  <w:style w:type="character" w:customStyle="1" w:styleId="CiteCardChar">
    <w:name w:val="Cite_Card Char"/>
    <w:link w:val="CiteCard0"/>
    <w:locked/>
    <w:rsid w:val="004F779E"/>
    <w:rPr>
      <w:rFonts w:ascii="Times New Roman" w:eastAsia="Times New Roman" w:hAnsi="Times New Roman" w:cs="Arial"/>
      <w:bCs/>
      <w:sz w:val="20"/>
      <w:szCs w:val="20"/>
    </w:rPr>
  </w:style>
  <w:style w:type="paragraph" w:customStyle="1" w:styleId="CiteCard0">
    <w:name w:val="Cite_Card"/>
    <w:link w:val="CiteCardChar"/>
    <w:qFormat/>
    <w:rsid w:val="004F779E"/>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4F779E"/>
    <w:pPr>
      <w:widowControl w:val="0"/>
    </w:pPr>
    <w:rPr>
      <w:rFonts w:eastAsia="MS Mincho"/>
      <w:color w:val="auto"/>
    </w:rPr>
  </w:style>
  <w:style w:type="paragraph" w:customStyle="1" w:styleId="dropcap">
    <w:name w:val="dropcap"/>
    <w:basedOn w:val="Normal"/>
    <w:uiPriority w:val="99"/>
    <w:qFormat/>
    <w:rsid w:val="004F779E"/>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4F779E"/>
    <w:rPr>
      <w:rFonts w:ascii="Georgia" w:eastAsia="Times New Roman" w:hAnsi="Georgia" w:cs="Calibri"/>
      <w:sz w:val="22"/>
      <w:u w:val="single"/>
    </w:rPr>
  </w:style>
  <w:style w:type="paragraph" w:customStyle="1" w:styleId="StyleStyle49pt6">
    <w:name w:val="Style Style4 + 9 pt6"/>
    <w:basedOn w:val="Style4"/>
    <w:link w:val="StyleStyle49pt6Char"/>
    <w:qFormat/>
    <w:rsid w:val="004F779E"/>
    <w:rPr>
      <w:rFonts w:ascii="Georgia" w:hAnsi="Georgia"/>
    </w:rPr>
  </w:style>
  <w:style w:type="character" w:customStyle="1" w:styleId="UnderlineCharCharCharCharChar">
    <w:name w:val="Underline Char Char Char Char Char"/>
    <w:link w:val="UnderlineCharCharCharChar"/>
    <w:locked/>
    <w:rsid w:val="004F779E"/>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4F779E"/>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4F779E"/>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4F779E"/>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4F779E"/>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4F779E"/>
    <w:rPr>
      <w:rFonts w:ascii="Georgia" w:hAnsi="Georgia"/>
      <w:b/>
      <w:bCs/>
      <w:sz w:val="24"/>
      <w:u w:val="single"/>
    </w:rPr>
  </w:style>
  <w:style w:type="character" w:customStyle="1" w:styleId="DebatenoramlChar">
    <w:name w:val="Debatenoraml Char"/>
    <w:link w:val="Debatenoraml"/>
    <w:locked/>
    <w:rsid w:val="004F779E"/>
    <w:rPr>
      <w:rFonts w:ascii="Times New Roman" w:hAnsi="Times New Roman" w:cs="Times New Roman"/>
    </w:rPr>
  </w:style>
  <w:style w:type="paragraph" w:customStyle="1" w:styleId="Debatenoraml">
    <w:name w:val="Debatenoraml"/>
    <w:basedOn w:val="NoSpacing"/>
    <w:link w:val="DebatenoramlChar"/>
    <w:qFormat/>
    <w:rsid w:val="004F779E"/>
    <w:rPr>
      <w:rFonts w:eastAsiaTheme="minorEastAsia"/>
    </w:rPr>
  </w:style>
  <w:style w:type="paragraph" w:customStyle="1" w:styleId="SynergyTag">
    <w:name w:val="SynergyTag"/>
    <w:basedOn w:val="Normal"/>
    <w:uiPriority w:val="99"/>
    <w:qFormat/>
    <w:rsid w:val="004F779E"/>
    <w:rPr>
      <w:rFonts w:eastAsia="Calibri"/>
      <w:b/>
    </w:rPr>
  </w:style>
  <w:style w:type="character" w:customStyle="1" w:styleId="QualsChar">
    <w:name w:val="Quals Char"/>
    <w:link w:val="Quals"/>
    <w:locked/>
    <w:rsid w:val="004F779E"/>
    <w:rPr>
      <w:rFonts w:ascii="Georgia" w:eastAsia="Calibri" w:hAnsi="Georgia"/>
      <w:sz w:val="18"/>
    </w:rPr>
  </w:style>
  <w:style w:type="paragraph" w:customStyle="1" w:styleId="Quals">
    <w:name w:val="Quals"/>
    <w:basedOn w:val="Normal"/>
    <w:link w:val="QualsChar"/>
    <w:qFormat/>
    <w:rsid w:val="004F779E"/>
    <w:rPr>
      <w:rFonts w:ascii="Georgia" w:eastAsia="Calibri" w:hAnsi="Georgia" w:cstheme="minorBidi"/>
      <w:sz w:val="18"/>
    </w:rPr>
  </w:style>
  <w:style w:type="paragraph" w:customStyle="1" w:styleId="times">
    <w:name w:val="times"/>
    <w:basedOn w:val="Normal"/>
    <w:qFormat/>
    <w:rsid w:val="004F779E"/>
    <w:pPr>
      <w:spacing w:before="100" w:beforeAutospacing="1" w:after="100" w:afterAutospacing="1"/>
    </w:pPr>
    <w:rPr>
      <w:rFonts w:eastAsia="Times New Roman"/>
      <w:sz w:val="24"/>
    </w:rPr>
  </w:style>
  <w:style w:type="paragraph" w:customStyle="1" w:styleId="BodyA">
    <w:name w:val="Body A"/>
    <w:uiPriority w:val="99"/>
    <w:qFormat/>
    <w:rsid w:val="004F779E"/>
    <w:rPr>
      <w:rFonts w:ascii="Helvetica" w:eastAsia="ヒラギノ角ゴ Pro W3" w:hAnsi="Helvetica" w:cs="Times New Roman"/>
      <w:color w:val="000000"/>
      <w:szCs w:val="20"/>
    </w:rPr>
  </w:style>
  <w:style w:type="character" w:customStyle="1" w:styleId="StarredChar">
    <w:name w:val="Starred Char"/>
    <w:link w:val="Starred"/>
    <w:locked/>
    <w:rsid w:val="004F779E"/>
    <w:rPr>
      <w:rFonts w:ascii="Georgia" w:eastAsia="Times New Roman" w:hAnsi="Georgia"/>
      <w:b/>
      <w:caps/>
      <w:szCs w:val="28"/>
      <w:u w:val="single"/>
    </w:rPr>
  </w:style>
  <w:style w:type="paragraph" w:customStyle="1" w:styleId="Starred">
    <w:name w:val="Starred"/>
    <w:basedOn w:val="Normal"/>
    <w:link w:val="StarredChar"/>
    <w:qFormat/>
    <w:rsid w:val="004F779E"/>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4F779E"/>
    <w:rPr>
      <w:rFonts w:ascii="Georgia" w:eastAsia="Times New Roman" w:hAnsi="Georgia"/>
      <w:b/>
      <w:caps/>
      <w:szCs w:val="28"/>
      <w:u w:val="single"/>
    </w:rPr>
  </w:style>
  <w:style w:type="paragraph" w:customStyle="1" w:styleId="NotStarred">
    <w:name w:val="NotStarred"/>
    <w:basedOn w:val="Normal"/>
    <w:link w:val="NotStarredChar"/>
    <w:qFormat/>
    <w:rsid w:val="004F779E"/>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4F779E"/>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4F779E"/>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4F779E"/>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4F779E"/>
    <w:rPr>
      <w:rFonts w:ascii="Georgia" w:eastAsia="Calibri" w:hAnsi="Georgia"/>
      <w:b/>
    </w:rPr>
  </w:style>
  <w:style w:type="paragraph" w:customStyle="1" w:styleId="H4Tag">
    <w:name w:val="H4 (Tag)"/>
    <w:basedOn w:val="Normal"/>
    <w:link w:val="H4TagChar1"/>
    <w:qFormat/>
    <w:rsid w:val="004F779E"/>
    <w:rPr>
      <w:rFonts w:ascii="Georgia" w:eastAsia="Calibri" w:hAnsi="Georgia" w:cstheme="minorBidi"/>
      <w:b/>
      <w:sz w:val="24"/>
    </w:rPr>
  </w:style>
  <w:style w:type="paragraph" w:customStyle="1" w:styleId="CM25">
    <w:name w:val="CM25"/>
    <w:basedOn w:val="Default"/>
    <w:next w:val="Default"/>
    <w:qFormat/>
    <w:rsid w:val="004F779E"/>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4F779E"/>
    <w:rPr>
      <w:rFonts w:ascii="Georgia" w:hAnsi="Georgia"/>
      <w:b/>
    </w:rPr>
  </w:style>
  <w:style w:type="paragraph" w:customStyle="1" w:styleId="Debate-CardTagandCite-F6">
    <w:name w:val="Debate- Card Tag and Cite- F6"/>
    <w:basedOn w:val="Normal"/>
    <w:link w:val="Debate-CardTagandCite-F6Char"/>
    <w:qFormat/>
    <w:rsid w:val="004F779E"/>
    <w:pPr>
      <w:contextualSpacing/>
    </w:pPr>
    <w:rPr>
      <w:rFonts w:ascii="Georgia" w:hAnsi="Georgia" w:cstheme="minorBidi"/>
      <w:b/>
      <w:sz w:val="24"/>
    </w:rPr>
  </w:style>
  <w:style w:type="character" w:customStyle="1" w:styleId="CardtextChar4">
    <w:name w:val="Card text Char"/>
    <w:link w:val="Cardtext3"/>
    <w:locked/>
    <w:rsid w:val="004F779E"/>
    <w:rPr>
      <w:rFonts w:ascii="Arial Narrow" w:hAnsi="Arial Narrow"/>
      <w:u w:val="single"/>
    </w:rPr>
  </w:style>
  <w:style w:type="paragraph" w:customStyle="1" w:styleId="Cardtext3">
    <w:name w:val="Card text"/>
    <w:link w:val="CardtextChar4"/>
    <w:qFormat/>
    <w:rsid w:val="004F779E"/>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4F779E"/>
    <w:rPr>
      <w:rFonts w:ascii="Georgia" w:eastAsia="Times New Roman" w:hAnsi="Georgia"/>
      <w:b/>
      <w:szCs w:val="28"/>
      <w:u w:val="single"/>
    </w:rPr>
  </w:style>
  <w:style w:type="paragraph" w:customStyle="1" w:styleId="NewHeading2">
    <w:name w:val="NewHeading2"/>
    <w:basedOn w:val="Normal"/>
    <w:link w:val="NewHeading2Char"/>
    <w:qFormat/>
    <w:rsid w:val="004F779E"/>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4F779E"/>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4F779E"/>
    <w:rPr>
      <w:rFonts w:eastAsia="Calibri"/>
    </w:rPr>
  </w:style>
  <w:style w:type="paragraph" w:customStyle="1" w:styleId="TagLine">
    <w:name w:val="Tag Line"/>
    <w:basedOn w:val="Normal"/>
    <w:next w:val="FullText"/>
    <w:uiPriority w:val="99"/>
    <w:qFormat/>
    <w:rsid w:val="004F779E"/>
    <w:rPr>
      <w:rFonts w:ascii="Arial Narrow" w:eastAsia="Times New Roman" w:hAnsi="Arial Narrow"/>
      <w:b/>
      <w:sz w:val="28"/>
    </w:rPr>
  </w:style>
  <w:style w:type="paragraph" w:customStyle="1" w:styleId="Card6pt">
    <w:name w:val="Card 6pt"/>
    <w:basedOn w:val="Normal"/>
    <w:uiPriority w:val="99"/>
    <w:qFormat/>
    <w:rsid w:val="004F779E"/>
    <w:pPr>
      <w:ind w:left="288" w:right="288"/>
    </w:pPr>
    <w:rPr>
      <w:rFonts w:eastAsia="Calibri"/>
      <w:color w:val="000000"/>
      <w:sz w:val="12"/>
      <w:szCs w:val="20"/>
    </w:rPr>
  </w:style>
  <w:style w:type="character" w:customStyle="1" w:styleId="FullCiteChar">
    <w:name w:val="Full Cite Char"/>
    <w:link w:val="FullCite"/>
    <w:locked/>
    <w:rsid w:val="004F779E"/>
    <w:rPr>
      <w:rFonts w:ascii="Garamond" w:eastAsia="Calibri" w:hAnsi="Garamond"/>
    </w:rPr>
  </w:style>
  <w:style w:type="paragraph" w:customStyle="1" w:styleId="FullCite">
    <w:name w:val="Full Cite"/>
    <w:basedOn w:val="Normal"/>
    <w:next w:val="Normal"/>
    <w:link w:val="FullCiteChar"/>
    <w:qFormat/>
    <w:rsid w:val="004F779E"/>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4F779E"/>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4F779E"/>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4F779E"/>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4F779E"/>
    <w:rPr>
      <w:rFonts w:ascii="Century Gothic" w:eastAsia="Times New Roman" w:hAnsi="Century Gothic"/>
    </w:rPr>
  </w:style>
  <w:style w:type="character" w:customStyle="1" w:styleId="StylecardThickunderlineChar">
    <w:name w:val="Style card + Thick underline Char"/>
    <w:link w:val="StylecardThickunderline"/>
    <w:locked/>
    <w:rsid w:val="004F779E"/>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4F779E"/>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4F779E"/>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4F779E"/>
    <w:pPr>
      <w:ind w:left="288" w:right="288"/>
    </w:pPr>
    <w:rPr>
      <w:rFonts w:ascii="Georgia" w:eastAsia="SimSun" w:hAnsi="Georgia" w:cstheme="minorBidi"/>
      <w:b/>
      <w:bCs/>
      <w:sz w:val="24"/>
      <w:u w:val="single"/>
      <w:lang w:eastAsia="zh-CN"/>
    </w:rPr>
  </w:style>
  <w:style w:type="paragraph" w:customStyle="1" w:styleId="CM27">
    <w:name w:val="CM27"/>
    <w:basedOn w:val="Default"/>
    <w:next w:val="Default"/>
    <w:qFormat/>
    <w:rsid w:val="004F779E"/>
    <w:pPr>
      <w:spacing w:after="200" w:line="276" w:lineRule="auto"/>
    </w:pPr>
    <w:rPr>
      <w:rFonts w:eastAsia="Calibri"/>
      <w:color w:val="auto"/>
      <w:sz w:val="22"/>
    </w:rPr>
  </w:style>
  <w:style w:type="paragraph" w:customStyle="1" w:styleId="font-null">
    <w:name w:val="font-null"/>
    <w:basedOn w:val="Normal"/>
    <w:uiPriority w:val="99"/>
    <w:qFormat/>
    <w:rsid w:val="004F779E"/>
    <w:pPr>
      <w:spacing w:before="100" w:beforeAutospacing="1" w:after="100" w:afterAutospacing="1"/>
    </w:pPr>
    <w:rPr>
      <w:rFonts w:eastAsia="Times New Roman"/>
      <w:sz w:val="24"/>
    </w:rPr>
  </w:style>
  <w:style w:type="paragraph" w:customStyle="1" w:styleId="rteindent1">
    <w:name w:val="rteindent1"/>
    <w:basedOn w:val="Normal"/>
    <w:uiPriority w:val="99"/>
    <w:qFormat/>
    <w:rsid w:val="004F779E"/>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4F779E"/>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4F779E"/>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4F779E"/>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4F779E"/>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4F779E"/>
    <w:pPr>
      <w:spacing w:before="100" w:beforeAutospacing="1" w:after="100" w:afterAutospacing="1"/>
    </w:pPr>
    <w:rPr>
      <w:rFonts w:eastAsia="Times New Roman"/>
      <w:sz w:val="24"/>
    </w:rPr>
  </w:style>
  <w:style w:type="paragraph" w:customStyle="1" w:styleId="class">
    <w:name w:val="class"/>
    <w:basedOn w:val="Normal"/>
    <w:uiPriority w:val="99"/>
    <w:qFormat/>
    <w:rsid w:val="004F779E"/>
    <w:pPr>
      <w:spacing w:before="100" w:beforeAutospacing="1" w:after="100" w:afterAutospacing="1"/>
    </w:pPr>
    <w:rPr>
      <w:rFonts w:eastAsia="Times New Roman"/>
      <w:sz w:val="24"/>
    </w:rPr>
  </w:style>
  <w:style w:type="character" w:customStyle="1" w:styleId="blocktitleChar">
    <w:name w:val="block title Char"/>
    <w:link w:val="blocktitle0"/>
    <w:locked/>
    <w:rsid w:val="004F779E"/>
    <w:rPr>
      <w:rFonts w:ascii="Calibri" w:eastAsia="Calibri" w:hAnsi="Calibri" w:cs="Calibri"/>
      <w:b/>
      <w:caps/>
      <w:sz w:val="28"/>
      <w:szCs w:val="28"/>
      <w:lang w:val="es-ES"/>
    </w:rPr>
  </w:style>
  <w:style w:type="paragraph" w:customStyle="1" w:styleId="Pa6">
    <w:name w:val="Pa6"/>
    <w:basedOn w:val="Normal"/>
    <w:next w:val="Normal"/>
    <w:uiPriority w:val="99"/>
    <w:qFormat/>
    <w:rsid w:val="004F779E"/>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4F779E"/>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4F779E"/>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4F779E"/>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4F779E"/>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4F779E"/>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4F779E"/>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4F779E"/>
    <w:rPr>
      <w:rFonts w:ascii="Georgia" w:eastAsia="SimSun" w:hAnsi="Georgia" w:cstheme="minorBidi"/>
      <w:b/>
      <w:bCs/>
      <w:sz w:val="24"/>
    </w:rPr>
  </w:style>
  <w:style w:type="paragraph" w:customStyle="1" w:styleId="summary">
    <w:name w:val="summary"/>
    <w:basedOn w:val="Normal"/>
    <w:uiPriority w:val="99"/>
    <w:qFormat/>
    <w:rsid w:val="004F779E"/>
    <w:pPr>
      <w:spacing w:before="100" w:beforeAutospacing="1" w:after="100" w:afterAutospacing="1"/>
    </w:pPr>
    <w:rPr>
      <w:rFonts w:eastAsia="Times New Roman"/>
      <w:sz w:val="24"/>
    </w:rPr>
  </w:style>
  <w:style w:type="paragraph" w:customStyle="1" w:styleId="Caption2">
    <w:name w:val="Caption2"/>
    <w:basedOn w:val="Normal"/>
    <w:uiPriority w:val="99"/>
    <w:qFormat/>
    <w:rsid w:val="004F779E"/>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4F779E"/>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4F779E"/>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4F779E"/>
    <w:pPr>
      <w:jc w:val="center"/>
    </w:pPr>
    <w:rPr>
      <w:rFonts w:ascii="Book Antiqua" w:eastAsia="Times New Roman" w:hAnsi="Book Antiqua"/>
      <w:b/>
      <w:sz w:val="28"/>
    </w:rPr>
  </w:style>
  <w:style w:type="paragraph" w:customStyle="1" w:styleId="Little">
    <w:name w:val="Little"/>
    <w:basedOn w:val="Normal"/>
    <w:next w:val="Normal"/>
    <w:link w:val="LittleChar"/>
    <w:qFormat/>
    <w:rsid w:val="004F779E"/>
    <w:pPr>
      <w:ind w:left="288"/>
    </w:pPr>
    <w:rPr>
      <w:rFonts w:ascii="Garamond" w:eastAsia="Times New Roman" w:hAnsi="Garamond"/>
    </w:rPr>
  </w:style>
  <w:style w:type="paragraph" w:customStyle="1" w:styleId="AAAcard">
    <w:name w:val="AAAcard"/>
    <w:basedOn w:val="Normal"/>
    <w:uiPriority w:val="99"/>
    <w:qFormat/>
    <w:rsid w:val="004F779E"/>
    <w:pPr>
      <w:ind w:left="288" w:right="288"/>
    </w:pPr>
    <w:rPr>
      <w:rFonts w:eastAsia="Times New Roman"/>
    </w:rPr>
  </w:style>
  <w:style w:type="paragraph" w:customStyle="1" w:styleId="Caption3">
    <w:name w:val="Caption3"/>
    <w:basedOn w:val="Normal"/>
    <w:uiPriority w:val="99"/>
    <w:qFormat/>
    <w:rsid w:val="004F779E"/>
    <w:pPr>
      <w:spacing w:before="100" w:beforeAutospacing="1" w:after="100" w:afterAutospacing="1"/>
    </w:pPr>
    <w:rPr>
      <w:rFonts w:eastAsia="Times New Roman"/>
      <w:sz w:val="24"/>
    </w:rPr>
  </w:style>
  <w:style w:type="paragraph" w:customStyle="1" w:styleId="body-12-5">
    <w:name w:val="body-12-5"/>
    <w:basedOn w:val="Normal"/>
    <w:uiPriority w:val="99"/>
    <w:qFormat/>
    <w:rsid w:val="004F779E"/>
    <w:pPr>
      <w:spacing w:before="100" w:beforeAutospacing="1" w:after="100" w:afterAutospacing="1"/>
    </w:pPr>
    <w:rPr>
      <w:rFonts w:eastAsia="Times New Roman"/>
      <w:sz w:val="24"/>
    </w:rPr>
  </w:style>
  <w:style w:type="paragraph" w:customStyle="1" w:styleId="infuse">
    <w:name w:val="infuse"/>
    <w:basedOn w:val="Normal"/>
    <w:uiPriority w:val="99"/>
    <w:qFormat/>
    <w:rsid w:val="004F779E"/>
    <w:pPr>
      <w:spacing w:before="100" w:beforeAutospacing="1" w:after="100" w:afterAutospacing="1"/>
    </w:pPr>
    <w:rPr>
      <w:rFonts w:eastAsia="Times New Roman"/>
      <w:sz w:val="24"/>
    </w:rPr>
  </w:style>
  <w:style w:type="paragraph" w:customStyle="1" w:styleId="fontreg">
    <w:name w:val="font_reg"/>
    <w:basedOn w:val="Normal"/>
    <w:uiPriority w:val="99"/>
    <w:qFormat/>
    <w:rsid w:val="004F779E"/>
    <w:pPr>
      <w:spacing w:before="100" w:beforeAutospacing="1" w:after="100" w:afterAutospacing="1"/>
    </w:pPr>
    <w:rPr>
      <w:rFonts w:eastAsia="Times New Roman"/>
      <w:sz w:val="24"/>
    </w:rPr>
  </w:style>
  <w:style w:type="paragraph" w:customStyle="1" w:styleId="CITEF3">
    <w:name w:val="CITE F3"/>
    <w:uiPriority w:val="99"/>
    <w:qFormat/>
    <w:rsid w:val="004F779E"/>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4F779E"/>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4F779E"/>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4F779E"/>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4F779E"/>
    <w:pPr>
      <w:spacing w:after="200"/>
    </w:pPr>
    <w:rPr>
      <w:rFonts w:ascii="Calibri" w:eastAsia="Calibri" w:hAnsi="Calibri" w:cs="Times New Roman"/>
      <w:sz w:val="20"/>
      <w:szCs w:val="20"/>
      <w:u w:val="single"/>
    </w:rPr>
  </w:style>
  <w:style w:type="paragraph" w:customStyle="1" w:styleId="hotroute1">
    <w:name w:val="hot route!"/>
    <w:basedOn w:val="Normal"/>
    <w:qFormat/>
    <w:rsid w:val="004F779E"/>
    <w:pPr>
      <w:ind w:left="144"/>
    </w:pPr>
    <w:rPr>
      <w:rFonts w:ascii="Cambria" w:eastAsia="Calibri" w:hAnsi="Cambria"/>
      <w:sz w:val="24"/>
    </w:rPr>
  </w:style>
  <w:style w:type="paragraph" w:customStyle="1" w:styleId="FreeFormA">
    <w:name w:val="Free Form A"/>
    <w:autoRedefine/>
    <w:uiPriority w:val="99"/>
    <w:qFormat/>
    <w:rsid w:val="004F779E"/>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4F779E"/>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4F779E"/>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4F779E"/>
    <w:rPr>
      <w:rFonts w:ascii="Times New Roman" w:eastAsia="Times New Roman" w:hAnsi="Times New Roman" w:cs="Times New Roman"/>
      <w:sz w:val="10"/>
    </w:rPr>
  </w:style>
  <w:style w:type="paragraph" w:customStyle="1" w:styleId="subheader">
    <w:name w:val="subheader"/>
    <w:basedOn w:val="Normal"/>
    <w:uiPriority w:val="99"/>
    <w:qFormat/>
    <w:rsid w:val="004F779E"/>
    <w:pPr>
      <w:spacing w:before="100" w:beforeAutospacing="1" w:after="100" w:afterAutospacing="1"/>
    </w:pPr>
    <w:rPr>
      <w:rFonts w:eastAsia="Times New Roman"/>
      <w:sz w:val="24"/>
    </w:rPr>
  </w:style>
  <w:style w:type="paragraph" w:customStyle="1" w:styleId="firstletter">
    <w:name w:val="firstletter"/>
    <w:basedOn w:val="Normal"/>
    <w:uiPriority w:val="99"/>
    <w:qFormat/>
    <w:rsid w:val="004F779E"/>
    <w:pPr>
      <w:spacing w:before="100" w:beforeAutospacing="1" w:after="100" w:afterAutospacing="1"/>
    </w:pPr>
    <w:rPr>
      <w:rFonts w:eastAsia="Times New Roman"/>
      <w:sz w:val="24"/>
    </w:rPr>
  </w:style>
  <w:style w:type="paragraph" w:customStyle="1" w:styleId="more">
    <w:name w:val="more"/>
    <w:basedOn w:val="Normal"/>
    <w:uiPriority w:val="99"/>
    <w:qFormat/>
    <w:rsid w:val="004F779E"/>
    <w:pPr>
      <w:spacing w:before="100" w:beforeAutospacing="1" w:after="100" w:afterAutospacing="1"/>
    </w:pPr>
    <w:rPr>
      <w:rFonts w:eastAsia="Times New Roman"/>
      <w:sz w:val="24"/>
    </w:rPr>
  </w:style>
  <w:style w:type="paragraph" w:customStyle="1" w:styleId="story">
    <w:name w:val="story"/>
    <w:basedOn w:val="Normal"/>
    <w:uiPriority w:val="99"/>
    <w:qFormat/>
    <w:rsid w:val="004F779E"/>
    <w:pPr>
      <w:spacing w:before="100" w:beforeAutospacing="1" w:after="100" w:afterAutospacing="1"/>
    </w:pPr>
    <w:rPr>
      <w:rFonts w:eastAsia="Times New Roman"/>
      <w:sz w:val="24"/>
    </w:rPr>
  </w:style>
  <w:style w:type="paragraph" w:customStyle="1" w:styleId="H1numbered">
    <w:name w:val="H1 numbered"/>
    <w:basedOn w:val="Normal"/>
    <w:uiPriority w:val="99"/>
    <w:qFormat/>
    <w:rsid w:val="004F779E"/>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4F779E"/>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4F779E"/>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4F779E"/>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4F779E"/>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4F779E"/>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4F779E"/>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4F779E"/>
    <w:pPr>
      <w:widowControl w:val="0"/>
      <w:spacing w:after="63"/>
    </w:pPr>
    <w:rPr>
      <w:rFonts w:ascii="Arial" w:hAnsi="Arial"/>
      <w:color w:val="auto"/>
    </w:rPr>
  </w:style>
  <w:style w:type="paragraph" w:customStyle="1" w:styleId="CM35">
    <w:name w:val="CM35"/>
    <w:basedOn w:val="Default"/>
    <w:next w:val="Default"/>
    <w:uiPriority w:val="99"/>
    <w:qFormat/>
    <w:rsid w:val="004F779E"/>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4F779E"/>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4F779E"/>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4F779E"/>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4F779E"/>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4F779E"/>
    <w:rPr>
      <w:rFonts w:ascii="Georgia" w:hAnsi="Georgia"/>
      <w:sz w:val="24"/>
      <w:szCs w:val="24"/>
      <w:lang w:val="x-none" w:eastAsia="x-none"/>
    </w:rPr>
  </w:style>
  <w:style w:type="character" w:customStyle="1" w:styleId="StyleCards11ptUnderlineChar">
    <w:name w:val="Style Cards + 11 pt Underline Char"/>
    <w:link w:val="StyleCards11ptUnderline"/>
    <w:locked/>
    <w:rsid w:val="004F779E"/>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4F779E"/>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4F779E"/>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4F779E"/>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4F779E"/>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4F779E"/>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4F779E"/>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4F779E"/>
    <w:rPr>
      <w:rFonts w:ascii="Georgia" w:hAnsi="Georgia" w:cstheme="minorBidi"/>
      <w:sz w:val="24"/>
      <w:lang w:val="x-none" w:eastAsia="x-none"/>
    </w:rPr>
  </w:style>
  <w:style w:type="character" w:customStyle="1" w:styleId="NormalFontChar">
    <w:name w:val="Normal Font Char"/>
    <w:link w:val="NormalFont"/>
    <w:locked/>
    <w:rsid w:val="004F779E"/>
    <w:rPr>
      <w:rFonts w:ascii="Times New Roman" w:eastAsia="Times New Roman" w:hAnsi="Times New Roman" w:cs="Times New Roman"/>
      <w:sz w:val="20"/>
      <w:szCs w:val="20"/>
    </w:rPr>
  </w:style>
  <w:style w:type="paragraph" w:customStyle="1" w:styleId="NormalFont">
    <w:name w:val="Normal Font"/>
    <w:link w:val="NormalFontChar"/>
    <w:qFormat/>
    <w:rsid w:val="004F779E"/>
    <w:rPr>
      <w:rFonts w:ascii="Times New Roman" w:eastAsia="Times New Roman" w:hAnsi="Times New Roman" w:cs="Times New Roman"/>
      <w:sz w:val="20"/>
      <w:szCs w:val="20"/>
    </w:rPr>
  </w:style>
  <w:style w:type="paragraph" w:customStyle="1" w:styleId="StyleSmall11pt">
    <w:name w:val="Style Small + 11 pt"/>
    <w:uiPriority w:val="99"/>
    <w:qFormat/>
    <w:rsid w:val="004F779E"/>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4F779E"/>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4F779E"/>
    <w:rPr>
      <w:u w:val="single"/>
      <w:lang w:val="x-none" w:eastAsia="x-none"/>
    </w:rPr>
  </w:style>
  <w:style w:type="character" w:customStyle="1" w:styleId="StyleNormalFont11ptBoldUnderlineChar">
    <w:name w:val="Style Normal Font + 11 pt Bold Underline Char"/>
    <w:link w:val="StyleNormalFont11ptBoldUnderline"/>
    <w:locked/>
    <w:rsid w:val="004F779E"/>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4F779E"/>
    <w:rPr>
      <w:b/>
      <w:bCs/>
      <w:u w:val="single"/>
      <w:lang w:val="x-none" w:eastAsia="x-none"/>
    </w:rPr>
  </w:style>
  <w:style w:type="paragraph" w:customStyle="1" w:styleId="Smallfont0">
    <w:name w:val="Smallfont"/>
    <w:basedOn w:val="Normal"/>
    <w:uiPriority w:val="99"/>
    <w:qFormat/>
    <w:rsid w:val="004F779E"/>
    <w:rPr>
      <w:rFonts w:eastAsia="Times New Roman"/>
      <w:sz w:val="15"/>
    </w:rPr>
  </w:style>
  <w:style w:type="paragraph" w:customStyle="1" w:styleId="formatvorlage2">
    <w:name w:val="formatvorlage2"/>
    <w:basedOn w:val="Normal"/>
    <w:uiPriority w:val="99"/>
    <w:qFormat/>
    <w:rsid w:val="004F779E"/>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4F779E"/>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4F779E"/>
    <w:pPr>
      <w:spacing w:after="0"/>
      <w:contextualSpacing w:val="0"/>
      <w:jc w:val="center"/>
    </w:pPr>
    <w:rPr>
      <w:rFonts w:ascii="Georgia" w:eastAsia="Times New Roman" w:hAnsi="Georgia" w:cstheme="minorBidi"/>
      <w:b/>
      <w:spacing w:val="0"/>
      <w:kern w:val="0"/>
      <w:sz w:val="20"/>
      <w:szCs w:val="24"/>
      <w:u w:val="single"/>
      <w:lang w:val="x-none" w:eastAsia="x-none"/>
    </w:rPr>
  </w:style>
  <w:style w:type="character" w:customStyle="1" w:styleId="StyleTitle11ptNotBoldNounderlineChar">
    <w:name w:val="Style Title + 11 pt Not Bold No underline Char"/>
    <w:link w:val="StyleTitle11ptNotBoldNounderline"/>
    <w:locked/>
    <w:rsid w:val="004F779E"/>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4F779E"/>
    <w:pPr>
      <w:spacing w:after="0"/>
      <w:contextualSpacing w:val="0"/>
      <w:jc w:val="center"/>
    </w:pPr>
    <w:rPr>
      <w:rFonts w:ascii="Georgia" w:eastAsia="Times New Roman" w:hAnsi="Georgia" w:cstheme="minorBidi"/>
      <w:spacing w:val="0"/>
      <w:kern w:val="0"/>
      <w:sz w:val="20"/>
      <w:szCs w:val="24"/>
      <w:u w:val="single"/>
      <w:lang w:val="x-none" w:eastAsia="x-none"/>
    </w:rPr>
  </w:style>
  <w:style w:type="character" w:customStyle="1" w:styleId="HotRouteCharCharCharCharCharChar">
    <w:name w:val="Hot Route! Char Char Char Char Char Char"/>
    <w:link w:val="HotRouteCharCharCharCharChar"/>
    <w:locked/>
    <w:rsid w:val="004F779E"/>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4F779E"/>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4F779E"/>
    <w:pPr>
      <w:spacing w:before="100" w:beforeAutospacing="1" w:after="100" w:afterAutospacing="1"/>
    </w:pPr>
    <w:rPr>
      <w:rFonts w:eastAsia="Times New Roman"/>
      <w:sz w:val="24"/>
    </w:rPr>
  </w:style>
  <w:style w:type="paragraph" w:customStyle="1" w:styleId="i1">
    <w:name w:val="i1"/>
    <w:basedOn w:val="Normal"/>
    <w:uiPriority w:val="99"/>
    <w:qFormat/>
    <w:rsid w:val="004F779E"/>
    <w:pPr>
      <w:spacing w:before="100" w:beforeAutospacing="1" w:after="100" w:afterAutospacing="1"/>
    </w:pPr>
    <w:rPr>
      <w:rFonts w:eastAsia="Times New Roman"/>
      <w:sz w:val="24"/>
    </w:rPr>
  </w:style>
  <w:style w:type="paragraph" w:customStyle="1" w:styleId="question">
    <w:name w:val="question"/>
    <w:basedOn w:val="Normal"/>
    <w:uiPriority w:val="99"/>
    <w:qFormat/>
    <w:rsid w:val="004F779E"/>
    <w:pPr>
      <w:spacing w:before="100" w:beforeAutospacing="1" w:after="100" w:afterAutospacing="1"/>
    </w:pPr>
    <w:rPr>
      <w:rFonts w:eastAsia="Times New Roman"/>
      <w:sz w:val="24"/>
    </w:rPr>
  </w:style>
  <w:style w:type="paragraph" w:customStyle="1" w:styleId="bodycopy">
    <w:name w:val="bodycopy"/>
    <w:basedOn w:val="Normal"/>
    <w:uiPriority w:val="99"/>
    <w:qFormat/>
    <w:rsid w:val="004F779E"/>
    <w:pPr>
      <w:spacing w:before="100" w:beforeAutospacing="1" w:after="100" w:afterAutospacing="1"/>
    </w:pPr>
    <w:rPr>
      <w:rFonts w:eastAsia="Times New Roman"/>
      <w:sz w:val="24"/>
    </w:rPr>
  </w:style>
  <w:style w:type="paragraph" w:customStyle="1" w:styleId="Fifth">
    <w:name w:val="Fifth"/>
    <w:basedOn w:val="Normal"/>
    <w:link w:val="FifthChar"/>
    <w:qFormat/>
    <w:rsid w:val="004F779E"/>
    <w:rPr>
      <w:rFonts w:eastAsia="Calibri"/>
    </w:rPr>
  </w:style>
  <w:style w:type="paragraph" w:customStyle="1" w:styleId="NoteLevel22">
    <w:name w:val="Note Level 22"/>
    <w:basedOn w:val="Normal"/>
    <w:next w:val="Normal"/>
    <w:uiPriority w:val="99"/>
    <w:qFormat/>
    <w:rsid w:val="004F779E"/>
    <w:pPr>
      <w:keepNext/>
      <w:ind w:left="288" w:right="288"/>
    </w:pPr>
    <w:rPr>
      <w:rFonts w:eastAsia="MS Gothic"/>
      <w:szCs w:val="20"/>
    </w:rPr>
  </w:style>
  <w:style w:type="paragraph" w:customStyle="1" w:styleId="wp-caption-text">
    <w:name w:val="wp-caption-text"/>
    <w:basedOn w:val="Normal"/>
    <w:qFormat/>
    <w:rsid w:val="004F779E"/>
    <w:pPr>
      <w:spacing w:before="100" w:beforeAutospacing="1" w:after="100" w:afterAutospacing="1"/>
    </w:pPr>
    <w:rPr>
      <w:rFonts w:eastAsia="Times New Roman"/>
      <w:sz w:val="24"/>
    </w:rPr>
  </w:style>
  <w:style w:type="paragraph" w:customStyle="1" w:styleId="svarticle">
    <w:name w:val="svarticle"/>
    <w:basedOn w:val="Normal"/>
    <w:uiPriority w:val="99"/>
    <w:qFormat/>
    <w:rsid w:val="004F779E"/>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4F779E"/>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4F779E"/>
    <w:pPr>
      <w:spacing w:before="100" w:beforeAutospacing="1" w:after="100" w:afterAutospacing="1"/>
    </w:pPr>
  </w:style>
  <w:style w:type="paragraph" w:customStyle="1" w:styleId="description">
    <w:name w:val="description"/>
    <w:basedOn w:val="Normal"/>
    <w:uiPriority w:val="99"/>
    <w:qFormat/>
    <w:rsid w:val="004F779E"/>
    <w:pPr>
      <w:spacing w:before="100" w:beforeAutospacing="1" w:after="100" w:afterAutospacing="1"/>
    </w:pPr>
  </w:style>
  <w:style w:type="paragraph" w:customStyle="1" w:styleId="graf">
    <w:name w:val="graf"/>
    <w:basedOn w:val="Normal"/>
    <w:uiPriority w:val="99"/>
    <w:qFormat/>
    <w:rsid w:val="004F779E"/>
    <w:pPr>
      <w:spacing w:before="100" w:beforeAutospacing="1" w:after="100" w:afterAutospacing="1"/>
    </w:pPr>
  </w:style>
  <w:style w:type="paragraph" w:customStyle="1" w:styleId="column">
    <w:name w:val="column"/>
    <w:basedOn w:val="Normal"/>
    <w:uiPriority w:val="99"/>
    <w:qFormat/>
    <w:rsid w:val="004F779E"/>
    <w:pPr>
      <w:spacing w:before="100" w:beforeAutospacing="1" w:after="100" w:afterAutospacing="1"/>
    </w:pPr>
  </w:style>
  <w:style w:type="paragraph" w:customStyle="1" w:styleId="recirc-container">
    <w:name w:val="recirc-container"/>
    <w:basedOn w:val="Normal"/>
    <w:uiPriority w:val="99"/>
    <w:qFormat/>
    <w:rsid w:val="004F779E"/>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4F779E"/>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4F779E"/>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4F779E"/>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4F779E"/>
    <w:rPr>
      <w:rFonts w:ascii="Georgia" w:hAnsi="Georgia" w:hint="default"/>
      <w:i/>
      <w:iCs/>
      <w:color w:val="808080"/>
    </w:rPr>
  </w:style>
  <w:style w:type="character" w:customStyle="1" w:styleId="cardchar00">
    <w:name w:val="cardchar0"/>
    <w:basedOn w:val="DefaultParagraphFont"/>
    <w:rsid w:val="004F779E"/>
  </w:style>
  <w:style w:type="character" w:customStyle="1" w:styleId="UnderlineNon-bold">
    <w:name w:val="Underline Non - bold"/>
    <w:rsid w:val="004F779E"/>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4F779E"/>
  </w:style>
  <w:style w:type="character" w:customStyle="1" w:styleId="StyleHeading4UnderlinedsmalltextGaramondChar">
    <w:name w:val="Style Heading 4Underlinedsmall text + Garamond Char"/>
    <w:link w:val="StyleHeading4UnderlinedsmalltextGaramond"/>
    <w:locked/>
    <w:rsid w:val="004F779E"/>
    <w:rPr>
      <w:rFonts w:ascii="Calibri" w:hAnsi="Calibri" w:cs="Calibri"/>
      <w:sz w:val="22"/>
    </w:rPr>
  </w:style>
  <w:style w:type="character" w:customStyle="1" w:styleId="Heading5Char2">
    <w:name w:val="Heading 5 Char2"/>
    <w:rsid w:val="004F779E"/>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4F779E"/>
    <w:rPr>
      <w:rFonts w:ascii="Arial" w:hAnsi="Arial" w:cs="Arial"/>
      <w:vanish/>
      <w:sz w:val="16"/>
      <w:szCs w:val="16"/>
    </w:rPr>
  </w:style>
  <w:style w:type="paragraph" w:styleId="z-TopofForm">
    <w:name w:val="HTML Top of Form"/>
    <w:basedOn w:val="Normal"/>
    <w:next w:val="Normal"/>
    <w:link w:val="z-TopofFormChar"/>
    <w:hidden/>
    <w:uiPriority w:val="99"/>
    <w:unhideWhenUsed/>
    <w:rsid w:val="004F779E"/>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4F779E"/>
    <w:rPr>
      <w:rFonts w:ascii="Arial" w:hAnsi="Arial" w:cs="Arial"/>
      <w:vanish/>
      <w:sz w:val="16"/>
      <w:szCs w:val="16"/>
    </w:rPr>
  </w:style>
  <w:style w:type="character" w:customStyle="1" w:styleId="z-BottomofFormChar">
    <w:name w:val="z-Bottom of Form Char"/>
    <w:basedOn w:val="DefaultParagraphFont"/>
    <w:link w:val="z-BottomofForm"/>
    <w:uiPriority w:val="99"/>
    <w:rsid w:val="004F779E"/>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4F779E"/>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4F779E"/>
    <w:rPr>
      <w:rFonts w:ascii="Arial" w:hAnsi="Arial" w:cs="Arial"/>
      <w:vanish/>
      <w:sz w:val="16"/>
      <w:szCs w:val="16"/>
    </w:rPr>
  </w:style>
  <w:style w:type="character" w:customStyle="1" w:styleId="Style2CharChar">
    <w:name w:val="Style2 Char Char"/>
    <w:rsid w:val="004F779E"/>
    <w:rPr>
      <w:u w:val="thick"/>
      <w:lang w:val="en-US" w:eastAsia="en-US" w:bidi="ar-SA"/>
    </w:rPr>
  </w:style>
  <w:style w:type="character" w:customStyle="1" w:styleId="authordate1">
    <w:name w:val="authordate"/>
    <w:rsid w:val="004F779E"/>
  </w:style>
  <w:style w:type="character" w:customStyle="1" w:styleId="underline0">
    <w:name w:val="%underline"/>
    <w:rsid w:val="004F779E"/>
    <w:rPr>
      <w:rFonts w:ascii="Times New Roman" w:hAnsi="Times New Roman" w:cs="Times New Roman" w:hint="default"/>
      <w:strike w:val="0"/>
      <w:dstrike w:val="0"/>
      <w:sz w:val="16"/>
      <w:u w:val="none"/>
      <w:effect w:val="none"/>
    </w:rPr>
  </w:style>
  <w:style w:type="character" w:customStyle="1" w:styleId="AUNDERLINE0">
    <w:name w:val="AUNDERLINE"/>
    <w:qFormat/>
    <w:rsid w:val="004F779E"/>
    <w:rPr>
      <w:rFonts w:ascii="Times New Roman" w:hAnsi="Times New Roman" w:cs="Times New Roman" w:hint="default"/>
      <w:sz w:val="20"/>
      <w:u w:val="single"/>
    </w:rPr>
  </w:style>
  <w:style w:type="character" w:customStyle="1" w:styleId="UnderlinedCharChar">
    <w:name w:val="Underlined Char Char"/>
    <w:rsid w:val="004F779E"/>
    <w:rPr>
      <w:rFonts w:ascii="Garamond" w:hAnsi="Garamond" w:hint="default"/>
      <w:szCs w:val="28"/>
      <w:u w:val="single"/>
      <w:lang w:val="en-US" w:eastAsia="en-US" w:bidi="ar-SA"/>
    </w:rPr>
  </w:style>
  <w:style w:type="character" w:customStyle="1" w:styleId="slug-doi">
    <w:name w:val="slug-doi"/>
    <w:basedOn w:val="DefaultParagraphFont"/>
    <w:rsid w:val="004F779E"/>
  </w:style>
  <w:style w:type="character" w:customStyle="1" w:styleId="af">
    <w:name w:val="af"/>
    <w:basedOn w:val="DefaultParagraphFont"/>
    <w:rsid w:val="004F779E"/>
  </w:style>
  <w:style w:type="character" w:customStyle="1" w:styleId="ab">
    <w:name w:val="ab"/>
    <w:basedOn w:val="DefaultParagraphFont"/>
    <w:rsid w:val="004F779E"/>
  </w:style>
  <w:style w:type="character" w:customStyle="1" w:styleId="em">
    <w:name w:val="em"/>
    <w:basedOn w:val="DefaultParagraphFont"/>
    <w:rsid w:val="004F779E"/>
  </w:style>
  <w:style w:type="character" w:customStyle="1" w:styleId="au">
    <w:name w:val="au"/>
    <w:basedOn w:val="DefaultParagraphFont"/>
    <w:rsid w:val="004F779E"/>
  </w:style>
  <w:style w:type="character" w:customStyle="1" w:styleId="ti">
    <w:name w:val="ti"/>
    <w:basedOn w:val="DefaultParagraphFont"/>
    <w:rsid w:val="004F779E"/>
  </w:style>
  <w:style w:type="character" w:customStyle="1" w:styleId="subheadblue">
    <w:name w:val="subhead_blue"/>
    <w:basedOn w:val="DefaultParagraphFont"/>
    <w:rsid w:val="004F779E"/>
  </w:style>
  <w:style w:type="character" w:customStyle="1" w:styleId="affiliation">
    <w:name w:val="affiliation"/>
    <w:basedOn w:val="DefaultParagraphFont"/>
    <w:rsid w:val="004F779E"/>
  </w:style>
  <w:style w:type="character" w:customStyle="1" w:styleId="slug-doi-wrapper">
    <w:name w:val="slug-doi-wrapper"/>
    <w:basedOn w:val="DefaultParagraphFont"/>
    <w:rsid w:val="004F779E"/>
  </w:style>
  <w:style w:type="character" w:customStyle="1" w:styleId="slug-metadata-noteahead-of-print">
    <w:name w:val="slug-metadata-note ahead-of-print"/>
    <w:basedOn w:val="DefaultParagraphFont"/>
    <w:rsid w:val="004F779E"/>
  </w:style>
  <w:style w:type="character" w:customStyle="1" w:styleId="slug-ahead-of-print-date">
    <w:name w:val="slug-ahead-of-print-date"/>
    <w:basedOn w:val="DefaultParagraphFont"/>
    <w:rsid w:val="004F779E"/>
  </w:style>
  <w:style w:type="character" w:customStyle="1" w:styleId="medium-bold">
    <w:name w:val="medium-bold"/>
    <w:basedOn w:val="DefaultParagraphFont"/>
    <w:rsid w:val="004F779E"/>
  </w:style>
  <w:style w:type="character" w:customStyle="1" w:styleId="updated-short-citation">
    <w:name w:val="updated-short-citation"/>
    <w:basedOn w:val="DefaultParagraphFont"/>
    <w:rsid w:val="004F779E"/>
  </w:style>
  <w:style w:type="character" w:customStyle="1" w:styleId="goohl0">
    <w:name w:val="goohl0"/>
    <w:basedOn w:val="DefaultParagraphFont"/>
    <w:rsid w:val="004F779E"/>
  </w:style>
  <w:style w:type="character" w:customStyle="1" w:styleId="CharChar6">
    <w:name w:val="Char Char6"/>
    <w:rsid w:val="004F779E"/>
    <w:rPr>
      <w:rFonts w:ascii="Arial" w:hAnsi="Arial" w:cs="Arial" w:hint="default"/>
      <w:bCs/>
      <w:sz w:val="16"/>
      <w:szCs w:val="26"/>
      <w:lang w:val="en-US" w:eastAsia="en-US" w:bidi="ar-SA"/>
    </w:rPr>
  </w:style>
  <w:style w:type="character" w:customStyle="1" w:styleId="TagCharChar1">
    <w:name w:val="Tag Char Char1"/>
    <w:rsid w:val="004F779E"/>
    <w:rPr>
      <w:b/>
      <w:bCs w:val="0"/>
      <w:sz w:val="24"/>
      <w:szCs w:val="24"/>
      <w:lang w:val="en-US" w:eastAsia="en-US" w:bidi="ar-SA"/>
    </w:rPr>
  </w:style>
  <w:style w:type="character" w:customStyle="1" w:styleId="12TimesNewRoman">
    <w:name w:val="12 Times New Roman"/>
    <w:rsid w:val="004F779E"/>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4F779E"/>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4F779E"/>
    <w:rPr>
      <w:rFonts w:ascii="Times New Roman" w:hAnsi="Times New Roman" w:cs="Times New Roman" w:hint="default"/>
      <w:strike w:val="0"/>
      <w:dstrike w:val="0"/>
      <w:sz w:val="14"/>
      <w:u w:val="none"/>
      <w:effect w:val="none"/>
    </w:rPr>
  </w:style>
  <w:style w:type="character" w:customStyle="1" w:styleId="F8-UnderlineBold">
    <w:name w:val="F8 - Underline/Bold"/>
    <w:rsid w:val="004F779E"/>
    <w:rPr>
      <w:rFonts w:ascii="Times New Roman" w:hAnsi="Times New Roman" w:cs="Times New Roman" w:hint="default"/>
      <w:b/>
      <w:bCs w:val="0"/>
      <w:sz w:val="20"/>
      <w:u w:val="single"/>
    </w:rPr>
  </w:style>
  <w:style w:type="character" w:customStyle="1" w:styleId="F7-SmallFont">
    <w:name w:val="F7 - Small Font"/>
    <w:rsid w:val="004F779E"/>
    <w:rPr>
      <w:rFonts w:ascii="Times New Roman" w:hAnsi="Times New Roman" w:cs="Times New Roman" w:hint="default"/>
      <w:sz w:val="14"/>
    </w:rPr>
  </w:style>
  <w:style w:type="character" w:customStyle="1" w:styleId="Brief-Bold">
    <w:name w:val="Brief - Bold"/>
    <w:rsid w:val="004F779E"/>
    <w:rPr>
      <w:rFonts w:ascii="Times New Roman" w:hAnsi="Times New Roman" w:cs="Times New Roman" w:hint="default"/>
      <w:b/>
      <w:bCs w:val="0"/>
    </w:rPr>
  </w:style>
  <w:style w:type="character" w:customStyle="1" w:styleId="Card-Underline">
    <w:name w:val="Card - Underline"/>
    <w:rsid w:val="004F779E"/>
    <w:rPr>
      <w:rFonts w:ascii="Times New Roman" w:hAnsi="Times New Roman" w:cs="Times New Roman" w:hint="default"/>
      <w:u w:val="single"/>
    </w:rPr>
  </w:style>
  <w:style w:type="character" w:customStyle="1" w:styleId="beriefunderline">
    <w:name w:val="berief = underline"/>
    <w:rsid w:val="004F779E"/>
    <w:rPr>
      <w:rFonts w:ascii="Times New Roman" w:eastAsia="Times New Roman" w:hAnsi="Times New Roman" w:cs="Times New Roman" w:hint="default"/>
      <w:sz w:val="20"/>
      <w:u w:val="single"/>
    </w:rPr>
  </w:style>
  <w:style w:type="character" w:customStyle="1" w:styleId="BoldText10pt">
    <w:name w:val="Bold Text 10 pt"/>
    <w:rsid w:val="004F779E"/>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4F779E"/>
    <w:rPr>
      <w:i/>
      <w:iCs w:val="0"/>
    </w:rPr>
  </w:style>
  <w:style w:type="character" w:customStyle="1" w:styleId="eoeaheader">
    <w:name w:val="eoea_header"/>
    <w:basedOn w:val="DefaultParagraphFont"/>
    <w:rsid w:val="004F779E"/>
  </w:style>
  <w:style w:type="character" w:customStyle="1" w:styleId="SC4208902">
    <w:name w:val="SC.4.208902"/>
    <w:rsid w:val="004F779E"/>
    <w:rPr>
      <w:rFonts w:ascii="Century" w:hAnsi="Century" w:cs="Century" w:hint="default"/>
      <w:color w:val="000000"/>
      <w:sz w:val="22"/>
      <w:szCs w:val="22"/>
    </w:rPr>
  </w:style>
  <w:style w:type="character" w:customStyle="1" w:styleId="SC4208915">
    <w:name w:val="SC.4.208915"/>
    <w:rsid w:val="004F779E"/>
    <w:rPr>
      <w:rFonts w:ascii="Century" w:hAnsi="Century" w:cs="Century" w:hint="default"/>
      <w:color w:val="000000"/>
      <w:sz w:val="13"/>
      <w:szCs w:val="13"/>
    </w:rPr>
  </w:style>
  <w:style w:type="character" w:customStyle="1" w:styleId="SC273764">
    <w:name w:val="SC.2.73764"/>
    <w:rsid w:val="004F779E"/>
    <w:rPr>
      <w:rFonts w:ascii="Century" w:hAnsi="Century" w:cs="Century" w:hint="default"/>
      <w:color w:val="000000"/>
      <w:sz w:val="72"/>
      <w:szCs w:val="72"/>
    </w:rPr>
  </w:style>
  <w:style w:type="character" w:customStyle="1" w:styleId="SC273779">
    <w:name w:val="SC.2.73779"/>
    <w:rsid w:val="004F779E"/>
    <w:rPr>
      <w:rFonts w:ascii="Century" w:hAnsi="Century" w:cs="Century" w:hint="default"/>
      <w:color w:val="000000"/>
      <w:sz w:val="40"/>
      <w:szCs w:val="40"/>
    </w:rPr>
  </w:style>
  <w:style w:type="character" w:customStyle="1" w:styleId="SC273763">
    <w:name w:val="SC.2.73763"/>
    <w:rsid w:val="004F779E"/>
    <w:rPr>
      <w:rFonts w:ascii="Century" w:hAnsi="Century" w:cs="Century" w:hint="default"/>
      <w:b/>
      <w:bCs/>
      <w:color w:val="000000"/>
    </w:rPr>
  </w:style>
  <w:style w:type="character" w:customStyle="1" w:styleId="SC4208910">
    <w:name w:val="SC.4.208910"/>
    <w:rsid w:val="004F779E"/>
    <w:rPr>
      <w:rFonts w:ascii="Century" w:hAnsi="Century" w:cs="Century" w:hint="default"/>
      <w:color w:val="000000"/>
      <w:sz w:val="28"/>
      <w:szCs w:val="28"/>
    </w:rPr>
  </w:style>
  <w:style w:type="character" w:customStyle="1" w:styleId="SC4208911">
    <w:name w:val="SC.4.208911"/>
    <w:rsid w:val="004F779E"/>
    <w:rPr>
      <w:rFonts w:ascii="Century" w:hAnsi="Century" w:cs="Century" w:hint="default"/>
      <w:color w:val="000000"/>
    </w:rPr>
  </w:style>
  <w:style w:type="character" w:customStyle="1" w:styleId="articlesubtitle">
    <w:name w:val="article_sub_title"/>
    <w:basedOn w:val="DefaultParagraphFont"/>
    <w:rsid w:val="004F779E"/>
  </w:style>
  <w:style w:type="character" w:customStyle="1" w:styleId="newsdate2">
    <w:name w:val="news_date2"/>
    <w:basedOn w:val="DefaultParagraphFont"/>
    <w:rsid w:val="004F779E"/>
  </w:style>
  <w:style w:type="character" w:customStyle="1" w:styleId="readarticleheader">
    <w:name w:val="readarticleheader"/>
    <w:basedOn w:val="DefaultParagraphFont"/>
    <w:rsid w:val="004F779E"/>
  </w:style>
  <w:style w:type="character" w:customStyle="1" w:styleId="UnderlineChar20">
    <w:name w:val="Underline Char2"/>
    <w:rsid w:val="004F779E"/>
    <w:rPr>
      <w:rFonts w:ascii="Trebuchet MS" w:hAnsi="Trebuchet MS" w:hint="default"/>
      <w:u w:val="thick"/>
      <w:lang w:val="en-US" w:eastAsia="zh-CN" w:bidi="ar-SA"/>
    </w:rPr>
  </w:style>
  <w:style w:type="character" w:customStyle="1" w:styleId="BoldUnderliningChar">
    <w:name w:val="Bold Underlining Char"/>
    <w:rsid w:val="004F779E"/>
    <w:rPr>
      <w:rFonts w:ascii="Arial Narrow" w:eastAsia="Times New Roman" w:hAnsi="Arial Narrow" w:hint="default"/>
      <w:b/>
      <w:bCs w:val="0"/>
      <w:szCs w:val="24"/>
      <w:u w:val="single"/>
      <w:lang w:val="en-GB" w:eastAsia="en-US" w:bidi="ar-SA"/>
    </w:rPr>
  </w:style>
  <w:style w:type="character" w:customStyle="1" w:styleId="medium-normal1">
    <w:name w:val="medium-normal1"/>
    <w:rsid w:val="004F779E"/>
    <w:rPr>
      <w:rFonts w:ascii="Arial" w:hAnsi="Arial" w:cs="Arial" w:hint="default"/>
      <w:b w:val="0"/>
      <w:bCs w:val="0"/>
      <w:i w:val="0"/>
      <w:iCs w:val="0"/>
      <w:sz w:val="20"/>
      <w:szCs w:val="20"/>
    </w:rPr>
  </w:style>
  <w:style w:type="character" w:customStyle="1" w:styleId="UnderlinedCardChar0">
    <w:name w:val="Underlined Card Char"/>
    <w:rsid w:val="004F779E"/>
    <w:rPr>
      <w:rFonts w:ascii="Palatino Linotype" w:hAnsi="Palatino Linotype" w:hint="default"/>
      <w:u w:val="single"/>
      <w:lang w:val="en-US" w:eastAsia="en-US" w:bidi="ar-SA"/>
    </w:rPr>
  </w:style>
  <w:style w:type="character" w:customStyle="1" w:styleId="char">
    <w:name w:val="char"/>
    <w:basedOn w:val="DefaultParagraphFont"/>
    <w:rsid w:val="004F779E"/>
  </w:style>
  <w:style w:type="character" w:customStyle="1" w:styleId="UnderlineCharCharCharCharCharChar">
    <w:name w:val="Underline Char Char Char Char Char Char"/>
    <w:rsid w:val="004F779E"/>
    <w:rPr>
      <w:rFonts w:ascii="Arial Narrow" w:hAnsi="Arial Narrow" w:hint="default"/>
      <w:szCs w:val="24"/>
      <w:u w:val="single"/>
      <w:lang w:val="en-US" w:eastAsia="en-US" w:bidi="ar-SA"/>
    </w:rPr>
  </w:style>
  <w:style w:type="character" w:customStyle="1" w:styleId="klink">
    <w:name w:val="klink"/>
    <w:basedOn w:val="DefaultParagraphFont"/>
    <w:rsid w:val="004F779E"/>
  </w:style>
  <w:style w:type="character" w:customStyle="1" w:styleId="date10">
    <w:name w:val="date1"/>
    <w:basedOn w:val="DefaultParagraphFont"/>
    <w:rsid w:val="004F779E"/>
  </w:style>
  <w:style w:type="character" w:customStyle="1" w:styleId="bolding1">
    <w:name w:val="bolding1"/>
    <w:rsid w:val="004F779E"/>
    <w:rPr>
      <w:b/>
      <w:bCs/>
    </w:rPr>
  </w:style>
  <w:style w:type="character" w:customStyle="1" w:styleId="bookoptions1">
    <w:name w:val="book_options1"/>
    <w:rsid w:val="004F779E"/>
    <w:rPr>
      <w:b/>
      <w:bCs/>
      <w:color w:val="333366"/>
    </w:rPr>
  </w:style>
  <w:style w:type="character" w:customStyle="1" w:styleId="descriptionblock">
    <w:name w:val="description block"/>
    <w:basedOn w:val="DefaultParagraphFont"/>
    <w:rsid w:val="004F779E"/>
  </w:style>
  <w:style w:type="character" w:customStyle="1" w:styleId="detailsboxblock">
    <w:name w:val="detailsbox block"/>
    <w:basedOn w:val="DefaultParagraphFont"/>
    <w:rsid w:val="004F779E"/>
  </w:style>
  <w:style w:type="character" w:customStyle="1" w:styleId="Char3">
    <w:name w:val="Char3"/>
    <w:rsid w:val="004F779E"/>
    <w:rPr>
      <w:rFonts w:ascii="Arial" w:hAnsi="Arial" w:cs="Arial" w:hint="default"/>
      <w:bCs/>
      <w:u w:val="thick"/>
      <w:lang w:val="en-US" w:eastAsia="en-US" w:bidi="ar-SA"/>
    </w:rPr>
  </w:style>
  <w:style w:type="character" w:customStyle="1" w:styleId="texto11">
    <w:name w:val="texto11"/>
    <w:rsid w:val="004F779E"/>
    <w:rPr>
      <w:rFonts w:ascii="Arial" w:hAnsi="Arial" w:cs="Arial" w:hint="default"/>
      <w:b w:val="0"/>
      <w:bCs w:val="0"/>
      <w:i w:val="0"/>
      <w:iCs w:val="0"/>
      <w:caps w:val="0"/>
      <w:color w:val="000000"/>
      <w:sz w:val="26"/>
      <w:szCs w:val="26"/>
    </w:rPr>
  </w:style>
  <w:style w:type="character" w:customStyle="1" w:styleId="CardTagChar">
    <w:name w:val="Card Tag Char"/>
    <w:rsid w:val="004F779E"/>
    <w:rPr>
      <w:rFonts w:ascii="Arial Narrow" w:hAnsi="Arial Narrow" w:hint="default"/>
      <w:b/>
      <w:bCs w:val="0"/>
      <w:sz w:val="24"/>
      <w:szCs w:val="24"/>
      <w:lang w:val="en-US" w:eastAsia="en-US" w:bidi="ar-SA"/>
    </w:rPr>
  </w:style>
  <w:style w:type="character" w:customStyle="1" w:styleId="DebateCiteCharCharChar">
    <w:name w:val="Debate Cite Char Char Char"/>
    <w:rsid w:val="004F779E"/>
    <w:rPr>
      <w:b/>
      <w:bCs w:val="0"/>
      <w:sz w:val="32"/>
      <w:szCs w:val="32"/>
      <w:lang w:val="en-US" w:eastAsia="en-US" w:bidi="ar-SA"/>
    </w:rPr>
  </w:style>
  <w:style w:type="character" w:customStyle="1" w:styleId="TagChar3">
    <w:name w:val="Tag Char3"/>
    <w:rsid w:val="004F779E"/>
    <w:rPr>
      <w:rFonts w:ascii="Palatino Linotype" w:hAnsi="Palatino Linotype" w:hint="default"/>
      <w:b/>
      <w:bCs w:val="0"/>
      <w:sz w:val="24"/>
      <w:szCs w:val="24"/>
      <w:lang w:val="en-US" w:eastAsia="en-US" w:bidi="ar-SA"/>
    </w:rPr>
  </w:style>
  <w:style w:type="character" w:customStyle="1" w:styleId="TagandCiteChar">
    <w:name w:val="Tag and Cite Char"/>
    <w:rsid w:val="004F779E"/>
    <w:rPr>
      <w:color w:val="333333"/>
      <w:sz w:val="22"/>
      <w:szCs w:val="22"/>
      <w:lang w:val="en-US" w:eastAsia="en-US" w:bidi="ar-SA"/>
    </w:rPr>
  </w:style>
  <w:style w:type="character" w:customStyle="1" w:styleId="Style10ptBold">
    <w:name w:val="Style 10 pt Bold"/>
    <w:rsid w:val="004F779E"/>
    <w:rPr>
      <w:b/>
      <w:bCs/>
      <w:sz w:val="20"/>
    </w:rPr>
  </w:style>
  <w:style w:type="character" w:customStyle="1" w:styleId="text9">
    <w:name w:val="text9"/>
    <w:basedOn w:val="DefaultParagraphFont"/>
    <w:rsid w:val="004F779E"/>
  </w:style>
  <w:style w:type="character" w:customStyle="1" w:styleId="text21">
    <w:name w:val="text21"/>
    <w:basedOn w:val="DefaultParagraphFont"/>
    <w:rsid w:val="004F779E"/>
  </w:style>
  <w:style w:type="character" w:customStyle="1" w:styleId="text19">
    <w:name w:val="text19"/>
    <w:basedOn w:val="DefaultParagraphFont"/>
    <w:rsid w:val="004F779E"/>
  </w:style>
  <w:style w:type="character" w:customStyle="1" w:styleId="term2">
    <w:name w:val="term2"/>
    <w:rsid w:val="004F779E"/>
    <w:rPr>
      <w:b/>
      <w:bCs/>
    </w:rPr>
  </w:style>
  <w:style w:type="character" w:customStyle="1" w:styleId="pmterms12">
    <w:name w:val="pmterms12"/>
    <w:rsid w:val="004F779E"/>
    <w:rPr>
      <w:b/>
      <w:bCs/>
      <w:i w:val="0"/>
      <w:iCs w:val="0"/>
      <w:color w:val="000000"/>
    </w:rPr>
  </w:style>
  <w:style w:type="character" w:customStyle="1" w:styleId="ToReadChar">
    <w:name w:val="To Read Char"/>
    <w:rsid w:val="004F779E"/>
    <w:rPr>
      <w:rFonts w:ascii="Verdana" w:hAnsi="Verdana" w:hint="default"/>
      <w:b/>
      <w:bCs w:val="0"/>
      <w:szCs w:val="24"/>
      <w:u w:val="single"/>
      <w:lang w:val="en-US" w:eastAsia="en-US" w:bidi="ar-SA"/>
    </w:rPr>
  </w:style>
  <w:style w:type="character" w:customStyle="1" w:styleId="ToReadCharChar">
    <w:name w:val="To Read Char Char"/>
    <w:rsid w:val="004F779E"/>
    <w:rPr>
      <w:rFonts w:ascii="Verdana" w:hAnsi="Verdana" w:hint="default"/>
      <w:b/>
      <w:bCs w:val="0"/>
      <w:szCs w:val="24"/>
      <w:u w:val="single"/>
      <w:lang w:val="en-US" w:eastAsia="en-US" w:bidi="ar-SA"/>
    </w:rPr>
  </w:style>
  <w:style w:type="character" w:customStyle="1" w:styleId="bio">
    <w:name w:val="bio"/>
    <w:basedOn w:val="DefaultParagraphFont"/>
    <w:rsid w:val="004F779E"/>
  </w:style>
  <w:style w:type="character" w:customStyle="1" w:styleId="storytextstyle">
    <w:name w:val="storytextstyle"/>
    <w:basedOn w:val="DefaultParagraphFont"/>
    <w:rsid w:val="004F779E"/>
  </w:style>
  <w:style w:type="character" w:customStyle="1" w:styleId="cardunderlinedCharChar">
    <w:name w:val="card underlined Char Char"/>
    <w:rsid w:val="004F779E"/>
    <w:rPr>
      <w:rFonts w:ascii="Arial" w:hAnsi="Arial" w:cs="Arial" w:hint="default"/>
      <w:sz w:val="22"/>
      <w:szCs w:val="24"/>
      <w:u w:val="single"/>
      <w:lang w:val="en-US" w:eastAsia="en-US" w:bidi="ar-SA"/>
    </w:rPr>
  </w:style>
  <w:style w:type="character" w:customStyle="1" w:styleId="Style2Char0">
    <w:name w:val="Style2 Char"/>
    <w:rsid w:val="004F779E"/>
    <w:rPr>
      <w:rFonts w:ascii="Book Antiqua" w:hAnsi="Book Antiqua" w:hint="default"/>
      <w:u w:val="thick"/>
      <w:lang w:val="en-US" w:eastAsia="en-US" w:bidi="ar-SA"/>
    </w:rPr>
  </w:style>
  <w:style w:type="character" w:customStyle="1" w:styleId="Style2Char1">
    <w:name w:val="Style2 Char1"/>
    <w:rsid w:val="004F779E"/>
    <w:rPr>
      <w:rFonts w:ascii="Book Antiqua" w:hAnsi="Book Antiqua" w:hint="default"/>
      <w:szCs w:val="24"/>
      <w:u w:val="thick"/>
      <w:lang w:val="en-US" w:eastAsia="en-US" w:bidi="ar-SA"/>
    </w:rPr>
  </w:style>
  <w:style w:type="character" w:customStyle="1" w:styleId="articlehead21">
    <w:name w:val="articlehead21"/>
    <w:rsid w:val="004F779E"/>
    <w:rPr>
      <w:rFonts w:ascii="Arial" w:hAnsi="Arial" w:cs="Arial" w:hint="default"/>
      <w:b/>
      <w:bCs/>
      <w:color w:val="660000"/>
      <w:sz w:val="20"/>
      <w:szCs w:val="20"/>
    </w:rPr>
  </w:style>
  <w:style w:type="character" w:customStyle="1" w:styleId="TagCiteChar1">
    <w:name w:val="Tag/Cite Char1"/>
    <w:rsid w:val="004F779E"/>
    <w:rPr>
      <w:b/>
      <w:bCs w:val="0"/>
      <w:lang w:val="en-US" w:eastAsia="en-US" w:bidi="ar-SA"/>
    </w:rPr>
  </w:style>
  <w:style w:type="character" w:customStyle="1" w:styleId="goohl2">
    <w:name w:val="goohl2"/>
    <w:basedOn w:val="DefaultParagraphFont"/>
    <w:rsid w:val="004F779E"/>
  </w:style>
  <w:style w:type="character" w:customStyle="1" w:styleId="CardCharChar0">
    <w:name w:val="Card Char Char"/>
    <w:rsid w:val="004F779E"/>
    <w:rPr>
      <w:lang w:val="en-US" w:eastAsia="en-US" w:bidi="ar-SA"/>
    </w:rPr>
  </w:style>
  <w:style w:type="character" w:customStyle="1" w:styleId="BriefTitle1Char">
    <w:name w:val="Brief Title 1 Char"/>
    <w:rsid w:val="004F779E"/>
    <w:rPr>
      <w:b/>
      <w:bCs w:val="0"/>
      <w:u w:val="single"/>
      <w:lang w:val="en-US" w:eastAsia="en-US" w:bidi="ar-SA"/>
    </w:rPr>
  </w:style>
  <w:style w:type="character" w:customStyle="1" w:styleId="TagCiteCharChar">
    <w:name w:val="Tag/Cite Char Char"/>
    <w:rsid w:val="004F779E"/>
    <w:rPr>
      <w:b/>
      <w:bCs w:val="0"/>
      <w:lang w:val="en-US" w:eastAsia="en-US" w:bidi="ar-SA"/>
    </w:rPr>
  </w:style>
  <w:style w:type="character" w:customStyle="1" w:styleId="btx">
    <w:name w:val="btx"/>
    <w:basedOn w:val="DefaultParagraphFont"/>
    <w:rsid w:val="004F779E"/>
  </w:style>
  <w:style w:type="character" w:customStyle="1" w:styleId="CardChar10">
    <w:name w:val="Card Char1"/>
    <w:rsid w:val="004F779E"/>
    <w:rPr>
      <w:lang w:val="en-US" w:eastAsia="en-US" w:bidi="ar-SA"/>
    </w:rPr>
  </w:style>
  <w:style w:type="character" w:customStyle="1" w:styleId="prodgeneral1">
    <w:name w:val="prodgeneral1"/>
    <w:rsid w:val="004F779E"/>
    <w:rPr>
      <w:rFonts w:ascii="Verdana" w:hAnsi="Verdana" w:hint="default"/>
      <w:b w:val="0"/>
      <w:bCs w:val="0"/>
      <w:caps w:val="0"/>
      <w:color w:val="000000"/>
      <w:spacing w:val="0"/>
      <w:sz w:val="16"/>
      <w:szCs w:val="16"/>
    </w:rPr>
  </w:style>
  <w:style w:type="character" w:customStyle="1" w:styleId="summary1">
    <w:name w:val="summary1"/>
    <w:rsid w:val="004F779E"/>
    <w:rPr>
      <w:rFonts w:ascii="Arial" w:hAnsi="Arial" w:cs="Arial" w:hint="default"/>
      <w:sz w:val="18"/>
      <w:szCs w:val="18"/>
    </w:rPr>
  </w:style>
  <w:style w:type="character" w:customStyle="1" w:styleId="text3">
    <w:name w:val="text3"/>
    <w:basedOn w:val="DefaultParagraphFont"/>
    <w:rsid w:val="004F779E"/>
  </w:style>
  <w:style w:type="character" w:customStyle="1" w:styleId="cardtextsmallChar">
    <w:name w:val="card text small Char"/>
    <w:rsid w:val="004F779E"/>
    <w:rPr>
      <w:rFonts w:ascii="Arial Narrow" w:hAnsi="Arial Narrow" w:hint="default"/>
      <w:sz w:val="16"/>
      <w:szCs w:val="24"/>
      <w:lang w:val="en-US" w:eastAsia="en-US" w:bidi="ar-SA"/>
    </w:rPr>
  </w:style>
  <w:style w:type="character" w:customStyle="1" w:styleId="countrytitle1">
    <w:name w:val="countrytitle1"/>
    <w:rsid w:val="004F779E"/>
    <w:rPr>
      <w:rFonts w:ascii="Verdana" w:hAnsi="Verdana" w:hint="default"/>
      <w:b/>
      <w:bCs/>
      <w:color w:val="293643"/>
      <w:sz w:val="24"/>
      <w:szCs w:val="24"/>
    </w:rPr>
  </w:style>
  <w:style w:type="character" w:customStyle="1" w:styleId="storyheader1">
    <w:name w:val="storyheader1"/>
    <w:rsid w:val="004F779E"/>
    <w:rPr>
      <w:rFonts w:ascii="Verdana" w:hAnsi="Verdana" w:hint="default"/>
      <w:b/>
      <w:bCs/>
      <w:color w:val="000000"/>
      <w:sz w:val="21"/>
      <w:szCs w:val="21"/>
    </w:rPr>
  </w:style>
  <w:style w:type="character" w:customStyle="1" w:styleId="cardunderlinedChar0">
    <w:name w:val="card underlined Char"/>
    <w:rsid w:val="004F779E"/>
    <w:rPr>
      <w:rFonts w:ascii="Arial" w:hAnsi="Arial" w:cs="Arial" w:hint="default"/>
      <w:sz w:val="22"/>
      <w:szCs w:val="24"/>
      <w:u w:val="single"/>
      <w:lang w:val="en-US" w:eastAsia="en-US" w:bidi="ar-SA"/>
    </w:rPr>
  </w:style>
  <w:style w:type="character" w:customStyle="1" w:styleId="article1">
    <w:name w:val="article1"/>
    <w:rsid w:val="004F779E"/>
    <w:rPr>
      <w:rFonts w:ascii="Verdana" w:hAnsi="Verdana" w:hint="default"/>
      <w:color w:val="333333"/>
      <w:sz w:val="16"/>
      <w:szCs w:val="16"/>
    </w:rPr>
  </w:style>
  <w:style w:type="character" w:customStyle="1" w:styleId="story-posted-date1">
    <w:name w:val="story-posted-date1"/>
    <w:rsid w:val="004F779E"/>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4F779E"/>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4F779E"/>
  </w:style>
  <w:style w:type="character" w:customStyle="1" w:styleId="textmedium">
    <w:name w:val="textmedium"/>
    <w:basedOn w:val="DefaultParagraphFont"/>
    <w:rsid w:val="004F779E"/>
  </w:style>
  <w:style w:type="character" w:customStyle="1" w:styleId="citation1">
    <w:name w:val="citation1"/>
    <w:rsid w:val="004F779E"/>
    <w:rPr>
      <w:rFonts w:ascii="Verdana" w:hAnsi="Verdana" w:hint="default"/>
      <w:sz w:val="17"/>
      <w:szCs w:val="17"/>
    </w:rPr>
  </w:style>
  <w:style w:type="character" w:customStyle="1" w:styleId="hithighlite">
    <w:name w:val="hithighlite"/>
    <w:basedOn w:val="DefaultParagraphFont"/>
    <w:rsid w:val="004F779E"/>
  </w:style>
  <w:style w:type="character" w:customStyle="1" w:styleId="articlecontent">
    <w:name w:val="articlecontent"/>
    <w:basedOn w:val="DefaultParagraphFont"/>
    <w:rsid w:val="004F779E"/>
  </w:style>
  <w:style w:type="character" w:customStyle="1" w:styleId="fource1">
    <w:name w:val="fource1"/>
    <w:rsid w:val="004F779E"/>
    <w:rPr>
      <w:sz w:val="34"/>
      <w:szCs w:val="34"/>
    </w:rPr>
  </w:style>
  <w:style w:type="character" w:customStyle="1" w:styleId="LanguageStrikeChar">
    <w:name w:val="Language Strike Char"/>
    <w:rsid w:val="004F779E"/>
    <w:rPr>
      <w:rFonts w:ascii="Arial Narrow" w:hAnsi="Arial Narrow" w:hint="default"/>
      <w:strike/>
      <w:szCs w:val="24"/>
      <w:lang w:val="en-US" w:eastAsia="en-US" w:bidi="ar-SA"/>
    </w:rPr>
  </w:style>
  <w:style w:type="character" w:customStyle="1" w:styleId="normal11">
    <w:name w:val="normal1"/>
    <w:basedOn w:val="DefaultParagraphFont"/>
    <w:rsid w:val="004F779E"/>
  </w:style>
  <w:style w:type="character" w:customStyle="1" w:styleId="ds">
    <w:name w:val="ds"/>
    <w:basedOn w:val="DefaultParagraphFont"/>
    <w:rsid w:val="004F779E"/>
  </w:style>
  <w:style w:type="character" w:customStyle="1" w:styleId="UnderliningChar1">
    <w:name w:val="Underlining Char1"/>
    <w:rsid w:val="004F779E"/>
    <w:rPr>
      <w:rFonts w:ascii="Arial Narrow" w:hAnsi="Arial Narrow" w:hint="default"/>
      <w:szCs w:val="24"/>
      <w:u w:val="single"/>
      <w:lang w:val="en-US" w:eastAsia="en-US" w:bidi="ar-SA"/>
    </w:rPr>
  </w:style>
  <w:style w:type="character" w:customStyle="1" w:styleId="UnderliningChar2">
    <w:name w:val="Underlining Char2"/>
    <w:rsid w:val="004F779E"/>
    <w:rPr>
      <w:rFonts w:ascii="Arial Narrow" w:hAnsi="Arial Narrow" w:hint="default"/>
      <w:szCs w:val="24"/>
      <w:u w:val="single"/>
      <w:lang w:val="en-US" w:eastAsia="en-US" w:bidi="ar-SA"/>
    </w:rPr>
  </w:style>
  <w:style w:type="character" w:customStyle="1" w:styleId="MicroTextChar1">
    <w:name w:val="MicroText Char1"/>
    <w:rsid w:val="004F779E"/>
    <w:rPr>
      <w:rFonts w:ascii="Arial Narrow" w:hAnsi="Arial Narrow" w:hint="default"/>
      <w:sz w:val="12"/>
      <w:szCs w:val="24"/>
      <w:lang w:val="en-US" w:eastAsia="en-US" w:bidi="ar-SA"/>
    </w:rPr>
  </w:style>
  <w:style w:type="character" w:customStyle="1" w:styleId="DefaultPara">
    <w:name w:val="Default Para"/>
    <w:rsid w:val="004F779E"/>
    <w:rPr>
      <w:sz w:val="20"/>
    </w:rPr>
  </w:style>
  <w:style w:type="character" w:customStyle="1" w:styleId="SYSHYPERTEXT">
    <w:name w:val="SYS_HYPERTEXT"/>
    <w:rsid w:val="004F779E"/>
    <w:rPr>
      <w:color w:val="0000FF"/>
      <w:u w:val="single"/>
    </w:rPr>
  </w:style>
  <w:style w:type="character" w:customStyle="1" w:styleId="Hyperlink1">
    <w:name w:val="Hyperlink1"/>
    <w:rsid w:val="004F779E"/>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4F779E"/>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4F779E"/>
    <w:rPr>
      <w:rFonts w:ascii="Arial Narrow" w:hAnsi="Arial Narrow" w:hint="default"/>
      <w:noProof w:val="0"/>
      <w:szCs w:val="24"/>
      <w:u w:val="single"/>
      <w:lang w:val="en-US" w:eastAsia="en-US" w:bidi="ar-SA"/>
    </w:rPr>
  </w:style>
  <w:style w:type="character" w:customStyle="1" w:styleId="BlockHeading1Char">
    <w:name w:val="Block Heading 1 Char"/>
    <w:rsid w:val="004F779E"/>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4F779E"/>
    <w:rPr>
      <w:b/>
      <w:bCs w:val="0"/>
      <w:sz w:val="24"/>
      <w:szCs w:val="24"/>
      <w:u w:val="single"/>
      <w:lang w:val="en-US" w:eastAsia="en-US" w:bidi="ar-SA"/>
    </w:rPr>
  </w:style>
  <w:style w:type="character" w:customStyle="1" w:styleId="StyleTagTimesNewRomanChar">
    <w:name w:val="Style Tag + Times New Roman Char"/>
    <w:rsid w:val="004F779E"/>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4F779E"/>
    <w:rPr>
      <w:rFonts w:ascii="Arial Narrow" w:hAnsi="Arial Narrow" w:cs="Arial" w:hint="default"/>
      <w:b/>
      <w:bCs/>
      <w:iCs/>
      <w:sz w:val="24"/>
      <w:szCs w:val="28"/>
      <w:lang w:val="en-US" w:eastAsia="en-US" w:bidi="ar-SA"/>
    </w:rPr>
  </w:style>
  <w:style w:type="character" w:customStyle="1" w:styleId="UnderliningCharChar">
    <w:name w:val="Underlining Char Char"/>
    <w:rsid w:val="004F779E"/>
    <w:rPr>
      <w:rFonts w:ascii="Arial Narrow" w:hAnsi="Arial Narrow" w:hint="default"/>
      <w:szCs w:val="24"/>
      <w:u w:val="single"/>
      <w:lang w:val="en-US" w:eastAsia="en-US" w:bidi="ar-SA"/>
    </w:rPr>
  </w:style>
  <w:style w:type="character" w:customStyle="1" w:styleId="StyleArialNarrow12ptBold">
    <w:name w:val="Style Arial Narrow 12 pt Bold"/>
    <w:rsid w:val="004F779E"/>
    <w:rPr>
      <w:rFonts w:ascii="Arial Narrow" w:hAnsi="Arial Narrow" w:hint="default"/>
      <w:b/>
      <w:bCs/>
      <w:sz w:val="24"/>
    </w:rPr>
  </w:style>
  <w:style w:type="character" w:customStyle="1" w:styleId="Style1CharChar">
    <w:name w:val="Style1 Char Char"/>
    <w:rsid w:val="004F779E"/>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4F779E"/>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4F779E"/>
    <w:rPr>
      <w:noProof w:val="0"/>
      <w:u w:val="single"/>
      <w:lang w:val="en-US" w:eastAsia="en-US" w:bidi="ar-SA"/>
    </w:rPr>
  </w:style>
  <w:style w:type="character" w:customStyle="1" w:styleId="UnderlinedCharChar1">
    <w:name w:val="Underlined Char Char1"/>
    <w:rsid w:val="004F779E"/>
    <w:rPr>
      <w:rFonts w:ascii="Bell MT" w:eastAsia="Times New Roman" w:hAnsi="Bell MT" w:hint="default"/>
      <w:bCs/>
      <w:iCs/>
      <w:sz w:val="22"/>
      <w:u w:val="single"/>
    </w:rPr>
  </w:style>
  <w:style w:type="character" w:customStyle="1" w:styleId="Heading2CharChar2">
    <w:name w:val="Heading 2 Char Char2"/>
    <w:rsid w:val="004F779E"/>
    <w:rPr>
      <w:rFonts w:ascii="Arial" w:hAnsi="Arial" w:cs="Arial" w:hint="default"/>
      <w:b/>
      <w:bCs/>
      <w:iCs/>
      <w:sz w:val="22"/>
      <w:szCs w:val="28"/>
      <w:lang w:val="en-US" w:eastAsia="en-US" w:bidi="ar-SA"/>
    </w:rPr>
  </w:style>
  <w:style w:type="character" w:customStyle="1" w:styleId="doctitle">
    <w:name w:val="doctitle"/>
    <w:rsid w:val="004F779E"/>
  </w:style>
  <w:style w:type="character" w:customStyle="1" w:styleId="cardtext-underlined0">
    <w:name w:val="card text- underlined"/>
    <w:rsid w:val="004F779E"/>
    <w:rPr>
      <w:rFonts w:ascii="Garamond" w:hAnsi="Garamond" w:hint="default"/>
      <w:u w:val="single"/>
    </w:rPr>
  </w:style>
  <w:style w:type="character" w:customStyle="1" w:styleId="BodyText1">
    <w:name w:val="Body Text1"/>
    <w:basedOn w:val="DefaultParagraphFont"/>
    <w:rsid w:val="004F779E"/>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4F779E"/>
  </w:style>
  <w:style w:type="character" w:customStyle="1" w:styleId="BriefTitleChar">
    <w:name w:val="Brief Title Char"/>
    <w:basedOn w:val="DefaultParagraphFont"/>
    <w:rsid w:val="004F779E"/>
    <w:rPr>
      <w:b/>
      <w:bCs w:val="0"/>
      <w:sz w:val="24"/>
      <w:szCs w:val="24"/>
      <w:u w:val="single"/>
      <w:lang w:val="en-US" w:eastAsia="en-US" w:bidi="ar-SA"/>
    </w:rPr>
  </w:style>
  <w:style w:type="character" w:customStyle="1" w:styleId="BriefTitle2Char">
    <w:name w:val="Brief Title 2 Char"/>
    <w:basedOn w:val="BriefTitleChar"/>
    <w:rsid w:val="004F779E"/>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4F779E"/>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4F779E"/>
    <w:rPr>
      <w:rFonts w:ascii="Georgia" w:hAnsi="Georgia" w:hint="default"/>
      <w:b/>
      <w:bCs w:val="0"/>
      <w:sz w:val="24"/>
    </w:rPr>
  </w:style>
  <w:style w:type="character" w:customStyle="1" w:styleId="Emphasis20">
    <w:name w:val="Emphasis 2"/>
    <w:uiPriority w:val="1"/>
    <w:qFormat/>
    <w:rsid w:val="004F779E"/>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4F779E"/>
    <w:rPr>
      <w:rFonts w:ascii="AGaramond" w:hAnsi="AGaramond" w:cs="AGaramond" w:hint="default"/>
      <w:color w:val="211D1E"/>
      <w:sz w:val="14"/>
      <w:szCs w:val="14"/>
    </w:rPr>
  </w:style>
  <w:style w:type="character" w:customStyle="1" w:styleId="CharacterStyle2">
    <w:name w:val="Character Style 2"/>
    <w:uiPriority w:val="99"/>
    <w:rsid w:val="004F779E"/>
    <w:rPr>
      <w:sz w:val="20"/>
      <w:szCs w:val="20"/>
    </w:rPr>
  </w:style>
  <w:style w:type="character" w:customStyle="1" w:styleId="cross-head">
    <w:name w:val="cross-head"/>
    <w:rsid w:val="004F779E"/>
  </w:style>
  <w:style w:type="character" w:customStyle="1" w:styleId="dateline">
    <w:name w:val="dateline"/>
    <w:rsid w:val="004F779E"/>
  </w:style>
  <w:style w:type="character" w:customStyle="1" w:styleId="Subtitle1">
    <w:name w:val="Subtitle1"/>
    <w:rsid w:val="004F779E"/>
  </w:style>
  <w:style w:type="character" w:customStyle="1" w:styleId="metaorigin">
    <w:name w:val="meta_origin"/>
    <w:rsid w:val="004F779E"/>
  </w:style>
  <w:style w:type="character" w:customStyle="1" w:styleId="mandelbrotrefrag">
    <w:name w:val="mandelbrot_refrag"/>
    <w:rsid w:val="004F779E"/>
  </w:style>
  <w:style w:type="character" w:customStyle="1" w:styleId="eminfo">
    <w:name w:val="eminfo"/>
    <w:rsid w:val="004F779E"/>
  </w:style>
  <w:style w:type="character" w:customStyle="1" w:styleId="emhighlight">
    <w:name w:val="emhighlight"/>
    <w:rsid w:val="004F779E"/>
  </w:style>
  <w:style w:type="character" w:customStyle="1" w:styleId="name">
    <w:name w:val="name"/>
    <w:rsid w:val="004F779E"/>
  </w:style>
  <w:style w:type="character" w:customStyle="1" w:styleId="tkrname">
    <w:name w:val="tkrname"/>
    <w:rsid w:val="004F779E"/>
  </w:style>
  <w:style w:type="character" w:customStyle="1" w:styleId="tkrchange">
    <w:name w:val="tkrchange"/>
    <w:rsid w:val="004F779E"/>
  </w:style>
  <w:style w:type="character" w:customStyle="1" w:styleId="source-org">
    <w:name w:val="source-org"/>
    <w:rsid w:val="004F779E"/>
  </w:style>
  <w:style w:type="character" w:customStyle="1" w:styleId="updated">
    <w:name w:val="updated"/>
    <w:rsid w:val="004F779E"/>
  </w:style>
  <w:style w:type="character" w:customStyle="1" w:styleId="last">
    <w:name w:val="last"/>
    <w:rsid w:val="004F779E"/>
  </w:style>
  <w:style w:type="character" w:customStyle="1" w:styleId="Style11ptBoldUnderline1">
    <w:name w:val="Style 11 pt Bold Underline1"/>
    <w:rsid w:val="004F779E"/>
    <w:rPr>
      <w:b/>
      <w:bCs/>
      <w:sz w:val="20"/>
      <w:u w:val="single"/>
    </w:rPr>
  </w:style>
  <w:style w:type="character" w:customStyle="1" w:styleId="StyleStyleunderlineBold11pt">
    <w:name w:val="Style Style underline + Bold + 11 pt"/>
    <w:rsid w:val="004F779E"/>
    <w:rPr>
      <w:bCs/>
      <w:sz w:val="20"/>
      <w:u w:val="single"/>
    </w:rPr>
  </w:style>
  <w:style w:type="character" w:customStyle="1" w:styleId="StyleunderlineAsianTimesNewRomanBold">
    <w:name w:val="Style underline + (Asian) Times New Roman Bold"/>
    <w:rsid w:val="004F779E"/>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4F779E"/>
    <w:rPr>
      <w:b/>
      <w:bCs/>
      <w:sz w:val="20"/>
      <w:u w:val="single"/>
      <w:bdr w:val="single" w:sz="4" w:space="0" w:color="auto" w:frame="1"/>
    </w:rPr>
  </w:style>
  <w:style w:type="character" w:customStyle="1" w:styleId="A5">
    <w:name w:val="A5"/>
    <w:uiPriority w:val="99"/>
    <w:rsid w:val="004F779E"/>
    <w:rPr>
      <w:rFonts w:ascii="Times New Roman" w:hAnsi="Times New Roman" w:cs="Times New Roman" w:hint="default"/>
      <w:color w:val="000000"/>
      <w:sz w:val="13"/>
      <w:szCs w:val="13"/>
    </w:rPr>
  </w:style>
  <w:style w:type="character" w:customStyle="1" w:styleId="quotepeekbase">
    <w:name w:val="quotepeekbase"/>
    <w:rsid w:val="004F779E"/>
  </w:style>
  <w:style w:type="character" w:customStyle="1" w:styleId="cardChar11">
    <w:name w:val="card Char1"/>
    <w:rsid w:val="004F779E"/>
    <w:rPr>
      <w:rFonts w:ascii="Calibri" w:eastAsia="Calibri" w:hAnsi="Calibri" w:cs="Calibri" w:hint="default"/>
      <w:sz w:val="24"/>
      <w:szCs w:val="22"/>
      <w:lang w:val="x-none" w:eastAsia="x-none"/>
    </w:rPr>
  </w:style>
  <w:style w:type="character" w:customStyle="1" w:styleId="NormalCard">
    <w:name w:val="Normal Card"/>
    <w:uiPriority w:val="1"/>
    <w:qFormat/>
    <w:rsid w:val="004F779E"/>
    <w:rPr>
      <w:rFonts w:ascii="Times New Roman" w:hAnsi="Times New Roman" w:cs="Times New Roman" w:hint="default"/>
      <w:sz w:val="24"/>
    </w:rPr>
  </w:style>
  <w:style w:type="character" w:customStyle="1" w:styleId="HighlightedUnderline0">
    <w:name w:val="Highlighted Underline"/>
    <w:uiPriority w:val="1"/>
    <w:qFormat/>
    <w:rsid w:val="004F779E"/>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4F779E"/>
    <w:rPr>
      <w:rFonts w:ascii="Times New Roman" w:hAnsi="Times New Roman" w:cs="Times New Roman" w:hint="default"/>
      <w:sz w:val="16"/>
      <w:szCs w:val="16"/>
    </w:rPr>
  </w:style>
  <w:style w:type="character" w:customStyle="1" w:styleId="timebox">
    <w:name w:val="timebox"/>
    <w:rsid w:val="004F779E"/>
  </w:style>
  <w:style w:type="character" w:customStyle="1" w:styleId="Heading2Subtext">
    <w:name w:val="Heading 2 Subtext"/>
    <w:rsid w:val="004F779E"/>
    <w:rPr>
      <w:rFonts w:ascii="Times New Roman" w:hAnsi="Times New Roman" w:cs="Times New Roman" w:hint="default"/>
      <w:sz w:val="16"/>
    </w:rPr>
  </w:style>
  <w:style w:type="character" w:customStyle="1" w:styleId="-SmallText-">
    <w:name w:val="-Small Text-"/>
    <w:rsid w:val="004F779E"/>
    <w:rPr>
      <w:rFonts w:ascii="Garamond" w:hAnsi="Garamond" w:hint="default"/>
      <w:sz w:val="16"/>
    </w:rPr>
  </w:style>
  <w:style w:type="character" w:customStyle="1" w:styleId="label">
    <w:name w:val="label"/>
    <w:rsid w:val="004F779E"/>
  </w:style>
  <w:style w:type="character" w:customStyle="1" w:styleId="BoldUnderlineCharChar">
    <w:name w:val="BoldUnderline Char Char"/>
    <w:rsid w:val="004F779E"/>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4F779E"/>
  </w:style>
  <w:style w:type="character" w:customStyle="1" w:styleId="FontStyle477">
    <w:name w:val="Font Style477"/>
    <w:basedOn w:val="DefaultParagraphFont"/>
    <w:uiPriority w:val="99"/>
    <w:rsid w:val="004F779E"/>
    <w:rPr>
      <w:rFonts w:ascii="Times New Roman" w:hAnsi="Times New Roman" w:cs="Times New Roman" w:hint="default"/>
      <w:sz w:val="18"/>
      <w:szCs w:val="18"/>
    </w:rPr>
  </w:style>
  <w:style w:type="character" w:customStyle="1" w:styleId="FontStyle505">
    <w:name w:val="Font Style505"/>
    <w:basedOn w:val="DefaultParagraphFont"/>
    <w:uiPriority w:val="99"/>
    <w:rsid w:val="004F779E"/>
    <w:rPr>
      <w:rFonts w:ascii="Times New Roman" w:hAnsi="Times New Roman" w:cs="Times New Roman" w:hint="default"/>
      <w:sz w:val="18"/>
      <w:szCs w:val="18"/>
    </w:rPr>
  </w:style>
  <w:style w:type="character" w:customStyle="1" w:styleId="FontStyle514">
    <w:name w:val="Font Style514"/>
    <w:basedOn w:val="DefaultParagraphFont"/>
    <w:uiPriority w:val="99"/>
    <w:rsid w:val="004F779E"/>
    <w:rPr>
      <w:rFonts w:ascii="Times New Roman" w:hAnsi="Times New Roman" w:cs="Times New Roman" w:hint="default"/>
      <w:sz w:val="14"/>
      <w:szCs w:val="14"/>
    </w:rPr>
  </w:style>
  <w:style w:type="character" w:customStyle="1" w:styleId="FontStyle500">
    <w:name w:val="Font Style500"/>
    <w:basedOn w:val="DefaultParagraphFont"/>
    <w:uiPriority w:val="99"/>
    <w:rsid w:val="004F779E"/>
    <w:rPr>
      <w:rFonts w:ascii="Times New Roman" w:hAnsi="Times New Roman" w:cs="Times New Roman" w:hint="default"/>
      <w:b/>
      <w:bCs/>
      <w:sz w:val="16"/>
      <w:szCs w:val="16"/>
    </w:rPr>
  </w:style>
  <w:style w:type="character" w:customStyle="1" w:styleId="CardCite1">
    <w:name w:val="CardCite1"/>
    <w:qFormat/>
    <w:rsid w:val="004F779E"/>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4F779E"/>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4F779E"/>
    <w:rPr>
      <w:rFonts w:ascii="Times New Roman" w:hAnsi="Times New Roman" w:cs="Times New Roman" w:hint="default"/>
      <w:b/>
      <w:bCs/>
      <w:sz w:val="22"/>
      <w:szCs w:val="22"/>
    </w:rPr>
  </w:style>
  <w:style w:type="character" w:customStyle="1" w:styleId="CharacterStyle3">
    <w:name w:val="Character Style 3"/>
    <w:uiPriority w:val="99"/>
    <w:rsid w:val="004F779E"/>
    <w:rPr>
      <w:rFonts w:ascii="Bookman Old Style" w:hAnsi="Bookman Old Style" w:cs="Bookman Old Style" w:hint="default"/>
      <w:spacing w:val="-5"/>
      <w:sz w:val="18"/>
      <w:szCs w:val="18"/>
    </w:rPr>
  </w:style>
  <w:style w:type="character" w:customStyle="1" w:styleId="Style8pt1">
    <w:name w:val="Style 8 pt1"/>
    <w:rsid w:val="004F779E"/>
    <w:rPr>
      <w:rFonts w:ascii="Georgia" w:hAnsi="Georgia" w:hint="default"/>
      <w:sz w:val="16"/>
    </w:rPr>
  </w:style>
  <w:style w:type="character" w:customStyle="1" w:styleId="UnderlineStyleChar7">
    <w:name w:val="Underline Style Char7"/>
    <w:rsid w:val="004F779E"/>
    <w:rPr>
      <w:rFonts w:ascii="Garamond" w:hAnsi="Garamond" w:hint="default"/>
      <w:sz w:val="22"/>
      <w:szCs w:val="24"/>
      <w:u w:val="single"/>
      <w:lang w:val="en-US" w:eastAsia="en-US" w:bidi="ar-SA"/>
    </w:rPr>
  </w:style>
  <w:style w:type="character" w:customStyle="1" w:styleId="StyleArial6ptBold">
    <w:name w:val="Style Arial 6 pt Bold"/>
    <w:rsid w:val="004F779E"/>
    <w:rPr>
      <w:rFonts w:ascii="Arial" w:hAnsi="Arial" w:cs="Arial" w:hint="default"/>
      <w:bCs/>
      <w:sz w:val="12"/>
    </w:rPr>
  </w:style>
  <w:style w:type="character" w:customStyle="1" w:styleId="Heading2Char5">
    <w:name w:val="Heading 2 Char5"/>
    <w:rsid w:val="004F779E"/>
    <w:rPr>
      <w:rFonts w:ascii="Garamond" w:hAnsi="Garamond" w:cs="Arial" w:hint="default"/>
      <w:b/>
      <w:bCs/>
      <w:iCs/>
      <w:sz w:val="24"/>
      <w:szCs w:val="28"/>
      <w:lang w:val="en-US" w:eastAsia="en-US" w:bidi="ar-SA"/>
    </w:rPr>
  </w:style>
  <w:style w:type="character" w:customStyle="1" w:styleId="TagGreg">
    <w:name w:val="TagGreg"/>
    <w:uiPriority w:val="1"/>
    <w:qFormat/>
    <w:rsid w:val="004F779E"/>
    <w:rPr>
      <w:b/>
      <w:bCs w:val="0"/>
      <w:sz w:val="24"/>
    </w:rPr>
  </w:style>
  <w:style w:type="character" w:customStyle="1" w:styleId="StyleDebateUnderline10pt">
    <w:name w:val="Style Debate Underline + 10 pt"/>
    <w:rsid w:val="004F779E"/>
    <w:rPr>
      <w:rFonts w:ascii="Times New Roman" w:hAnsi="Times New Roman" w:cs="Times New Roman" w:hint="default"/>
      <w:sz w:val="20"/>
      <w:szCs w:val="20"/>
      <w:u w:val="single"/>
    </w:rPr>
  </w:style>
  <w:style w:type="character" w:customStyle="1" w:styleId="underlinedCharChar0">
    <w:name w:val="underlined Char Char"/>
    <w:locked/>
    <w:rsid w:val="004F779E"/>
    <w:rPr>
      <w:u w:val="single"/>
    </w:rPr>
  </w:style>
  <w:style w:type="character" w:customStyle="1" w:styleId="SourceBold">
    <w:name w:val="Source Bold"/>
    <w:rsid w:val="004F779E"/>
    <w:rPr>
      <w:rFonts w:ascii="Arial Narrow" w:hAnsi="Arial Narrow" w:hint="default"/>
      <w:b/>
      <w:bCs w:val="0"/>
      <w:strike w:val="0"/>
      <w:dstrike w:val="0"/>
      <w:sz w:val="24"/>
      <w:u w:val="none"/>
      <w:effect w:val="none"/>
    </w:rPr>
  </w:style>
  <w:style w:type="character" w:customStyle="1" w:styleId="2xBoldUnderline">
    <w:name w:val="2x_Bold_Underline"/>
    <w:rsid w:val="004F779E"/>
    <w:rPr>
      <w:b/>
      <w:bCs/>
      <w:sz w:val="24"/>
      <w:u w:val="thick"/>
    </w:rPr>
  </w:style>
  <w:style w:type="character" w:customStyle="1" w:styleId="Dottedunderline">
    <w:name w:val="Dotted underline"/>
    <w:rsid w:val="004F779E"/>
    <w:rPr>
      <w:u w:val="dotted"/>
    </w:rPr>
  </w:style>
  <w:style w:type="character" w:customStyle="1" w:styleId="readChar">
    <w:name w:val="read Char"/>
    <w:rsid w:val="004F779E"/>
    <w:rPr>
      <w:szCs w:val="22"/>
      <w:u w:val="single"/>
      <w:lang w:val="en-US" w:eastAsia="en-US" w:bidi="ar-SA"/>
    </w:rPr>
  </w:style>
  <w:style w:type="character" w:customStyle="1" w:styleId="underlining0">
    <w:name w:val="underlining"/>
    <w:rsid w:val="004F779E"/>
    <w:rPr>
      <w:u w:val="single"/>
    </w:rPr>
  </w:style>
  <w:style w:type="character" w:customStyle="1" w:styleId="btitle">
    <w:name w:val="btitle"/>
    <w:rsid w:val="004F779E"/>
  </w:style>
  <w:style w:type="character" w:customStyle="1" w:styleId="green">
    <w:name w:val="green"/>
    <w:rsid w:val="004F779E"/>
  </w:style>
  <w:style w:type="character" w:customStyle="1" w:styleId="BodyText20">
    <w:name w:val="Body Text2"/>
    <w:rsid w:val="004F779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4F779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4F779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4F779E"/>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4F779E"/>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4F779E"/>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4F779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4F779E"/>
    <w:rPr>
      <w:rFonts w:ascii="Sylfaen" w:hAnsi="Sylfaen" w:cs="Sylfaen" w:hint="default"/>
      <w:i/>
      <w:iCs/>
      <w:strike w:val="0"/>
      <w:dstrike w:val="0"/>
      <w:sz w:val="19"/>
      <w:szCs w:val="19"/>
      <w:u w:val="none"/>
      <w:effect w:val="none"/>
      <w:shd w:val="clear" w:color="auto" w:fill="FFFFFF"/>
    </w:rPr>
  </w:style>
  <w:style w:type="character" w:customStyle="1" w:styleId="1">
    <w:name w:val="1"/>
    <w:rsid w:val="004F779E"/>
    <w:rPr>
      <w:rFonts w:ascii="Arial" w:hAnsi="Arial" w:cs="Arial" w:hint="default"/>
      <w:bCs/>
      <w:sz w:val="20"/>
      <w:u w:val="single"/>
      <w:lang w:val="en-US" w:eastAsia="en-US" w:bidi="ar-SA"/>
    </w:rPr>
  </w:style>
  <w:style w:type="character" w:customStyle="1" w:styleId="CharChar31">
    <w:name w:val="Char Char31"/>
    <w:rsid w:val="004F779E"/>
    <w:rPr>
      <w:rFonts w:ascii="Arial" w:hAnsi="Arial" w:cs="Arial" w:hint="default"/>
      <w:b/>
      <w:bCs/>
      <w:iCs/>
      <w:lang w:val="en-US" w:eastAsia="en-US" w:bidi="ar-SA"/>
    </w:rPr>
  </w:style>
  <w:style w:type="character" w:customStyle="1" w:styleId="Subtitle2">
    <w:name w:val="Subtitle2"/>
    <w:rsid w:val="004F779E"/>
  </w:style>
  <w:style w:type="character" w:customStyle="1" w:styleId="drop">
    <w:name w:val="drop"/>
    <w:rsid w:val="004F779E"/>
  </w:style>
  <w:style w:type="character" w:customStyle="1" w:styleId="bioline">
    <w:name w:val="bioline"/>
    <w:rsid w:val="004F779E"/>
  </w:style>
  <w:style w:type="character" w:customStyle="1" w:styleId="articletitle0">
    <w:name w:val="article_title"/>
    <w:rsid w:val="004F779E"/>
  </w:style>
  <w:style w:type="character" w:customStyle="1" w:styleId="A4">
    <w:name w:val="A4"/>
    <w:uiPriority w:val="99"/>
    <w:rsid w:val="004F779E"/>
    <w:rPr>
      <w:color w:val="000000"/>
    </w:rPr>
  </w:style>
  <w:style w:type="character" w:customStyle="1" w:styleId="s2">
    <w:name w:val="s2"/>
    <w:rsid w:val="004F779E"/>
  </w:style>
  <w:style w:type="character" w:customStyle="1" w:styleId="s4">
    <w:name w:val="s4"/>
    <w:rsid w:val="004F779E"/>
  </w:style>
  <w:style w:type="character" w:customStyle="1" w:styleId="s5">
    <w:name w:val="s5"/>
    <w:rsid w:val="004F779E"/>
  </w:style>
  <w:style w:type="character" w:customStyle="1" w:styleId="cap">
    <w:name w:val="cap"/>
    <w:rsid w:val="004F779E"/>
  </w:style>
  <w:style w:type="character" w:customStyle="1" w:styleId="rightsnotice">
    <w:name w:val="rightsnotice"/>
    <w:rsid w:val="004F779E"/>
  </w:style>
  <w:style w:type="character" w:customStyle="1" w:styleId="Caption1">
    <w:name w:val="Caption1"/>
    <w:rsid w:val="004F779E"/>
  </w:style>
  <w:style w:type="character" w:customStyle="1" w:styleId="credit">
    <w:name w:val="credit"/>
    <w:rsid w:val="004F779E"/>
  </w:style>
  <w:style w:type="character" w:customStyle="1" w:styleId="scaps">
    <w:name w:val="scaps"/>
    <w:rsid w:val="004F779E"/>
  </w:style>
  <w:style w:type="character" w:customStyle="1" w:styleId="current-article">
    <w:name w:val="current-article"/>
    <w:rsid w:val="004F779E"/>
  </w:style>
  <w:style w:type="character" w:customStyle="1" w:styleId="related-current-indicator">
    <w:name w:val="related-current-indicator"/>
    <w:rsid w:val="004F779E"/>
  </w:style>
  <w:style w:type="character" w:customStyle="1" w:styleId="bylclear">
    <w:name w:val="bylclear"/>
    <w:rsid w:val="004F779E"/>
  </w:style>
  <w:style w:type="character" w:customStyle="1" w:styleId="timestamp">
    <w:name w:val="timestamp"/>
    <w:rsid w:val="004F779E"/>
  </w:style>
  <w:style w:type="character" w:customStyle="1" w:styleId="comments">
    <w:name w:val="comments"/>
    <w:rsid w:val="004F779E"/>
  </w:style>
  <w:style w:type="character" w:customStyle="1" w:styleId="essaytext">
    <w:name w:val="essaytext"/>
    <w:rsid w:val="004F779E"/>
  </w:style>
  <w:style w:type="character" w:customStyle="1" w:styleId="username">
    <w:name w:val="username"/>
    <w:rsid w:val="004F779E"/>
  </w:style>
  <w:style w:type="character" w:customStyle="1" w:styleId="toplinks">
    <w:name w:val="toplinks"/>
    <w:rsid w:val="004F779E"/>
  </w:style>
  <w:style w:type="character" w:customStyle="1" w:styleId="A3">
    <w:name w:val="A3"/>
    <w:uiPriority w:val="99"/>
    <w:rsid w:val="004F779E"/>
    <w:rPr>
      <w:rFonts w:ascii="Perpetua" w:hAnsi="Perpetua" w:cs="Perpetua" w:hint="default"/>
      <w:color w:val="000000"/>
      <w:sz w:val="15"/>
      <w:szCs w:val="15"/>
    </w:rPr>
  </w:style>
  <w:style w:type="character" w:customStyle="1" w:styleId="see">
    <w:name w:val="see"/>
    <w:rsid w:val="004F779E"/>
  </w:style>
  <w:style w:type="character" w:customStyle="1" w:styleId="first-letter">
    <w:name w:val="first-letter"/>
    <w:rsid w:val="004F779E"/>
  </w:style>
  <w:style w:type="character" w:customStyle="1" w:styleId="focusparagraph">
    <w:name w:val="focusparagraph"/>
    <w:rsid w:val="004F779E"/>
  </w:style>
  <w:style w:type="character" w:customStyle="1" w:styleId="lightblue">
    <w:name w:val="lightblue"/>
    <w:rsid w:val="004F779E"/>
  </w:style>
  <w:style w:type="character" w:customStyle="1" w:styleId="StyleUnderlineCharChar9pt">
    <w:name w:val="Style Underline Char Char + 9 pt"/>
    <w:rsid w:val="004F779E"/>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4F779E"/>
  </w:style>
  <w:style w:type="character" w:customStyle="1" w:styleId="Title10">
    <w:name w:val="Title1"/>
    <w:rsid w:val="004F779E"/>
  </w:style>
  <w:style w:type="character" w:customStyle="1" w:styleId="BoldandUnderlineCharCharCharChar">
    <w:name w:val="Bold and Underline Char Char Char Char"/>
    <w:rsid w:val="004F779E"/>
    <w:rPr>
      <w:b/>
      <w:bCs w:val="0"/>
      <w:noProof w:val="0"/>
      <w:u w:val="single"/>
      <w:lang w:val="en-US" w:eastAsia="en-US" w:bidi="ar-SA"/>
    </w:rPr>
  </w:style>
  <w:style w:type="character" w:customStyle="1" w:styleId="FontStyle29">
    <w:name w:val="Font Style29"/>
    <w:uiPriority w:val="99"/>
    <w:rsid w:val="004F779E"/>
    <w:rPr>
      <w:rFonts w:ascii="Arial" w:hAnsi="Arial" w:cs="Arial" w:hint="default"/>
      <w:sz w:val="14"/>
      <w:szCs w:val="14"/>
    </w:rPr>
  </w:style>
  <w:style w:type="character" w:customStyle="1" w:styleId="CardsUnderlined">
    <w:name w:val="Cards Underlined"/>
    <w:rsid w:val="004F779E"/>
    <w:rPr>
      <w:rFonts w:ascii="Helvetica" w:hAnsi="Helvetica" w:cs="Helvetica" w:hint="default"/>
      <w:sz w:val="22"/>
      <w:szCs w:val="24"/>
      <w:u w:val="thick"/>
    </w:rPr>
  </w:style>
  <w:style w:type="character" w:customStyle="1" w:styleId="titles">
    <w:name w:val="titles"/>
    <w:rsid w:val="004F779E"/>
  </w:style>
  <w:style w:type="character" w:customStyle="1" w:styleId="articletext0">
    <w:name w:val="article_text"/>
    <w:rsid w:val="004F779E"/>
  </w:style>
  <w:style w:type="character" w:customStyle="1" w:styleId="contentauthor">
    <w:name w:val="contentauthor"/>
    <w:rsid w:val="004F779E"/>
  </w:style>
  <w:style w:type="character" w:customStyle="1" w:styleId="subarticleheader">
    <w:name w:val="subarticleheader"/>
    <w:rsid w:val="004F779E"/>
  </w:style>
  <w:style w:type="character" w:customStyle="1" w:styleId="spelle">
    <w:name w:val="spelle"/>
    <w:rsid w:val="004F779E"/>
  </w:style>
  <w:style w:type="character" w:customStyle="1" w:styleId="grame">
    <w:name w:val="grame"/>
    <w:rsid w:val="004F779E"/>
  </w:style>
  <w:style w:type="character" w:customStyle="1" w:styleId="newstitle1">
    <w:name w:val="newstitle1"/>
    <w:rsid w:val="004F779E"/>
  </w:style>
  <w:style w:type="character" w:customStyle="1" w:styleId="copy">
    <w:name w:val="copy"/>
    <w:rsid w:val="004F779E"/>
  </w:style>
  <w:style w:type="character" w:customStyle="1" w:styleId="topheadline">
    <w:name w:val="topheadline"/>
    <w:rsid w:val="004F779E"/>
  </w:style>
  <w:style w:type="character" w:customStyle="1" w:styleId="Stylereduce27pt">
    <w:name w:val="Style reduce2 + 7 pt"/>
    <w:rsid w:val="004F779E"/>
    <w:rPr>
      <w:rFonts w:ascii="Times New Roman" w:hAnsi="Times New Roman" w:cs="Arial" w:hint="default"/>
      <w:color w:val="000000"/>
      <w:sz w:val="14"/>
      <w:szCs w:val="22"/>
    </w:rPr>
  </w:style>
  <w:style w:type="character" w:customStyle="1" w:styleId="srtitle">
    <w:name w:val="srtitle"/>
    <w:rsid w:val="004F779E"/>
  </w:style>
  <w:style w:type="character" w:customStyle="1" w:styleId="st1">
    <w:name w:val="st1"/>
    <w:rsid w:val="004F779E"/>
  </w:style>
  <w:style w:type="character" w:customStyle="1" w:styleId="StyleStyleGaramond">
    <w:name w:val="Style Style Garamond +"/>
    <w:rsid w:val="004F779E"/>
    <w:rPr>
      <w:rFonts w:ascii="Garamond" w:hAnsi="Garamond" w:cs="Times New Roman" w:hint="default"/>
      <w:sz w:val="20"/>
    </w:rPr>
  </w:style>
  <w:style w:type="character" w:customStyle="1" w:styleId="quotechar0">
    <w:name w:val="quotechar"/>
    <w:rsid w:val="004F779E"/>
  </w:style>
  <w:style w:type="character" w:customStyle="1" w:styleId="boldunderline0">
    <w:name w:val="boldunderline"/>
    <w:rsid w:val="004F779E"/>
  </w:style>
  <w:style w:type="character" w:customStyle="1" w:styleId="A8">
    <w:name w:val="A8"/>
    <w:rsid w:val="004F779E"/>
    <w:rPr>
      <w:rFonts w:ascii="Scala" w:hAnsi="Scala" w:cs="Scala" w:hint="default"/>
      <w:color w:val="000000"/>
      <w:sz w:val="15"/>
      <w:szCs w:val="15"/>
    </w:rPr>
  </w:style>
  <w:style w:type="character" w:customStyle="1" w:styleId="A0">
    <w:name w:val="A0"/>
    <w:uiPriority w:val="99"/>
    <w:rsid w:val="004F779E"/>
    <w:rPr>
      <w:rFonts w:ascii="Scala" w:hAnsi="Scala" w:cs="Scala" w:hint="default"/>
      <w:color w:val="000000"/>
      <w:sz w:val="16"/>
      <w:szCs w:val="16"/>
    </w:rPr>
  </w:style>
  <w:style w:type="character" w:customStyle="1" w:styleId="Date11">
    <w:name w:val="Date11"/>
    <w:rsid w:val="004F779E"/>
  </w:style>
  <w:style w:type="character" w:customStyle="1" w:styleId="Boxout">
    <w:name w:val="Box out"/>
    <w:uiPriority w:val="1"/>
    <w:qFormat/>
    <w:rsid w:val="004F779E"/>
    <w:rPr>
      <w:rFonts w:ascii="Tahoma" w:hAnsi="Tahoma" w:cs="Tahoma" w:hint="default"/>
      <w:b/>
      <w:bCs w:val="0"/>
      <w:sz w:val="20"/>
      <w:u w:val="single"/>
      <w:bdr w:val="none" w:sz="0" w:space="0" w:color="auto" w:frame="1"/>
      <w:shd w:val="clear" w:color="auto" w:fill="A9E8F5"/>
    </w:rPr>
  </w:style>
  <w:style w:type="character" w:customStyle="1" w:styleId="metad">
    <w:name w:val="metad"/>
    <w:rsid w:val="004F779E"/>
  </w:style>
  <w:style w:type="character" w:customStyle="1" w:styleId="sifr-alternate">
    <w:name w:val="sifr-alternate"/>
    <w:rsid w:val="004F779E"/>
  </w:style>
  <w:style w:type="character" w:customStyle="1" w:styleId="justify1">
    <w:name w:val="justify1"/>
    <w:rsid w:val="004F779E"/>
  </w:style>
  <w:style w:type="character" w:customStyle="1" w:styleId="artbody1">
    <w:name w:val="art_body1"/>
    <w:rsid w:val="004F779E"/>
    <w:rPr>
      <w:rFonts w:ascii="Arial" w:hAnsi="Arial" w:cs="Arial" w:hint="default"/>
    </w:rPr>
  </w:style>
  <w:style w:type="character" w:customStyle="1" w:styleId="A1">
    <w:name w:val="A1"/>
    <w:uiPriority w:val="99"/>
    <w:rsid w:val="004F779E"/>
    <w:rPr>
      <w:rFonts w:ascii="Book Antiqua" w:hAnsi="Book Antiqua" w:cs="Book Antiqua" w:hint="default"/>
      <w:color w:val="221E1F"/>
      <w:sz w:val="22"/>
      <w:szCs w:val="22"/>
    </w:rPr>
  </w:style>
  <w:style w:type="character" w:customStyle="1" w:styleId="reality">
    <w:name w:val="reality"/>
    <w:rsid w:val="004F779E"/>
  </w:style>
  <w:style w:type="character" w:customStyle="1" w:styleId="text2">
    <w:name w:val="text2"/>
    <w:rsid w:val="004F779E"/>
  </w:style>
  <w:style w:type="character" w:customStyle="1" w:styleId="StyleUnderlineChar2CharChar11pt">
    <w:name w:val="Style Underline Char2 Char Char + 11 pt"/>
    <w:rsid w:val="004F779E"/>
    <w:rPr>
      <w:rFonts w:ascii="Times New Roman" w:hAnsi="Times New Roman" w:cs="Times New Roman" w:hint="default"/>
      <w:sz w:val="20"/>
      <w:u w:val="single"/>
    </w:rPr>
  </w:style>
  <w:style w:type="character" w:customStyle="1" w:styleId="StyleStyleBoldUnderline11pt">
    <w:name w:val="Style Style Bold Underline + 11 pt"/>
    <w:rsid w:val="004F779E"/>
    <w:rPr>
      <w:b/>
      <w:bCs/>
      <w:sz w:val="20"/>
      <w:u w:val="single"/>
    </w:rPr>
  </w:style>
  <w:style w:type="character" w:customStyle="1" w:styleId="articlehead2">
    <w:name w:val="articlehead2"/>
    <w:rsid w:val="004F779E"/>
  </w:style>
  <w:style w:type="character" w:customStyle="1" w:styleId="pronset">
    <w:name w:val="pronset"/>
    <w:rsid w:val="004F779E"/>
  </w:style>
  <w:style w:type="character" w:customStyle="1" w:styleId="prondelim">
    <w:name w:val="prondelim"/>
    <w:rsid w:val="004F779E"/>
  </w:style>
  <w:style w:type="character" w:customStyle="1" w:styleId="prontoggle">
    <w:name w:val="pron_toggle"/>
    <w:rsid w:val="004F779E"/>
  </w:style>
  <w:style w:type="character" w:customStyle="1" w:styleId="boldface">
    <w:name w:val="boldface"/>
    <w:rsid w:val="004F779E"/>
  </w:style>
  <w:style w:type="character" w:customStyle="1" w:styleId="secondary-bf">
    <w:name w:val="secondary-bf"/>
    <w:rsid w:val="004F779E"/>
  </w:style>
  <w:style w:type="table" w:styleId="ColorfulGrid-Accent1">
    <w:name w:val="Colorful Grid Accent 1"/>
    <w:basedOn w:val="TableNormal"/>
    <w:link w:val="ColorfulGrid-Accent1Char"/>
    <w:uiPriority w:val="29"/>
    <w:unhideWhenUsed/>
    <w:rsid w:val="004F779E"/>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4F779E"/>
    <w:rPr>
      <w:rFonts w:ascii="Times New Roman" w:hAnsi="Times New Roman" w:cs="Times New Roman" w:hint="default"/>
      <w:iCs/>
      <w:color w:val="000000"/>
      <w:sz w:val="16"/>
    </w:rPr>
  </w:style>
  <w:style w:type="character" w:customStyle="1" w:styleId="Boxout0">
    <w:name w:val="Boxout"/>
    <w:uiPriority w:val="1"/>
    <w:qFormat/>
    <w:rsid w:val="004F779E"/>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4F779E"/>
  </w:style>
  <w:style w:type="character" w:customStyle="1" w:styleId="pg">
    <w:name w:val="pg"/>
    <w:rsid w:val="004F779E"/>
  </w:style>
  <w:style w:type="character" w:customStyle="1" w:styleId="detailtitle">
    <w:name w:val="detailtitle"/>
    <w:rsid w:val="004F779E"/>
  </w:style>
  <w:style w:type="character" w:customStyle="1" w:styleId="storydate">
    <w:name w:val="storydate"/>
    <w:rsid w:val="004F779E"/>
  </w:style>
  <w:style w:type="character" w:customStyle="1" w:styleId="preloadwrap">
    <w:name w:val="preloadwrap"/>
    <w:rsid w:val="004F779E"/>
  </w:style>
  <w:style w:type="character" w:customStyle="1" w:styleId="creditwrap">
    <w:name w:val="creditwrap"/>
    <w:rsid w:val="004F779E"/>
  </w:style>
  <w:style w:type="character" w:customStyle="1" w:styleId="DefaultChar1">
    <w:name w:val="Default Char1"/>
    <w:rsid w:val="004F779E"/>
    <w:rPr>
      <w:noProof w:val="0"/>
      <w:color w:val="000000"/>
      <w:lang w:val="en-US" w:eastAsia="en-US" w:bidi="ar-SA"/>
    </w:rPr>
  </w:style>
  <w:style w:type="character" w:customStyle="1" w:styleId="textunderlineChar0">
    <w:name w:val="text underline Char"/>
    <w:rsid w:val="004F779E"/>
    <w:rPr>
      <w:sz w:val="24"/>
      <w:szCs w:val="22"/>
      <w:u w:val="thick"/>
      <w:lang w:val="en-US" w:eastAsia="en-US" w:bidi="ar-SA"/>
    </w:rPr>
  </w:style>
  <w:style w:type="character" w:customStyle="1" w:styleId="BoldChar">
    <w:name w:val="Bold Char"/>
    <w:rsid w:val="004F779E"/>
    <w:rPr>
      <w:rFonts w:ascii="Times New Roman" w:eastAsia="Times New Roman" w:hAnsi="Times New Roman" w:cs="Times New Roman" w:hint="default"/>
      <w:b/>
      <w:bCs w:val="0"/>
      <w:szCs w:val="24"/>
    </w:rPr>
  </w:style>
  <w:style w:type="character" w:customStyle="1" w:styleId="pmterms31">
    <w:name w:val="pmterms31"/>
    <w:rsid w:val="004F779E"/>
    <w:rPr>
      <w:b/>
      <w:bCs/>
      <w:i w:val="0"/>
      <w:iCs w:val="0"/>
      <w:color w:val="000000"/>
    </w:rPr>
  </w:style>
  <w:style w:type="character" w:customStyle="1" w:styleId="copyrightdescription">
    <w:name w:val="copyrightdescription"/>
    <w:rsid w:val="004F779E"/>
  </w:style>
  <w:style w:type="character" w:customStyle="1" w:styleId="ft01">
    <w:name w:val="ft01"/>
    <w:rsid w:val="004F779E"/>
    <w:rPr>
      <w:rFonts w:ascii="Times" w:hAnsi="Times" w:cs="Times" w:hint="default"/>
      <w:color w:val="000000"/>
      <w:sz w:val="14"/>
      <w:szCs w:val="14"/>
    </w:rPr>
  </w:style>
  <w:style w:type="character" w:customStyle="1" w:styleId="ft11">
    <w:name w:val="ft11"/>
    <w:rsid w:val="004F779E"/>
    <w:rPr>
      <w:rFonts w:ascii="Times" w:hAnsi="Times" w:cs="Times" w:hint="default"/>
      <w:color w:val="000000"/>
      <w:sz w:val="17"/>
      <w:szCs w:val="17"/>
    </w:rPr>
  </w:style>
  <w:style w:type="character" w:customStyle="1" w:styleId="ft21">
    <w:name w:val="ft21"/>
    <w:rsid w:val="004F779E"/>
    <w:rPr>
      <w:rFonts w:ascii="Times" w:hAnsi="Times" w:cs="Times" w:hint="default"/>
      <w:color w:val="000000"/>
      <w:sz w:val="15"/>
      <w:szCs w:val="15"/>
    </w:rPr>
  </w:style>
  <w:style w:type="character" w:customStyle="1" w:styleId="ft31">
    <w:name w:val="ft31"/>
    <w:rsid w:val="004F779E"/>
    <w:rPr>
      <w:rFonts w:ascii="Times" w:hAnsi="Times" w:cs="Times" w:hint="default"/>
      <w:color w:val="000000"/>
      <w:sz w:val="15"/>
      <w:szCs w:val="15"/>
    </w:rPr>
  </w:style>
  <w:style w:type="character" w:customStyle="1" w:styleId="dquo">
    <w:name w:val="dquo"/>
    <w:rsid w:val="004F779E"/>
  </w:style>
  <w:style w:type="character" w:customStyle="1" w:styleId="caps2">
    <w:name w:val="caps2"/>
    <w:rsid w:val="004F779E"/>
  </w:style>
  <w:style w:type="character" w:customStyle="1" w:styleId="CardsFont12ptCharCharCharChar">
    <w:name w:val="Cards + Font: 12 pt Char Char Char Char"/>
    <w:rsid w:val="004F779E"/>
    <w:rPr>
      <w:sz w:val="24"/>
      <w:szCs w:val="24"/>
      <w:u w:val="thick"/>
      <w:lang w:val="en-US" w:eastAsia="en-US" w:bidi="ar-SA"/>
    </w:rPr>
  </w:style>
  <w:style w:type="character" w:customStyle="1" w:styleId="ccs">
    <w:name w:val="c cs"/>
    <w:rsid w:val="004F779E"/>
  </w:style>
  <w:style w:type="character" w:customStyle="1" w:styleId="UnderlinedEvChar">
    <w:name w:val="Underlined Ev Char"/>
    <w:rsid w:val="004F779E"/>
    <w:rPr>
      <w:rFonts w:ascii="Times New Roman" w:eastAsia="Times New Roman" w:hAnsi="Times New Roman" w:cs="Times New Roman" w:hint="default"/>
      <w:szCs w:val="24"/>
      <w:u w:val="single"/>
    </w:rPr>
  </w:style>
  <w:style w:type="character" w:customStyle="1" w:styleId="dropshadow">
    <w:name w:val="dropshadow"/>
    <w:rsid w:val="004F779E"/>
  </w:style>
  <w:style w:type="character" w:customStyle="1" w:styleId="d05ws">
    <w:name w:val="d05ws"/>
    <w:rsid w:val="004F779E"/>
  </w:style>
  <w:style w:type="character" w:customStyle="1" w:styleId="rzibod">
    <w:name w:val="rzibod"/>
    <w:rsid w:val="004F779E"/>
  </w:style>
  <w:style w:type="character" w:customStyle="1" w:styleId="StyleBold1">
    <w:name w:val="Style Bold1"/>
    <w:rsid w:val="004F779E"/>
    <w:rPr>
      <w:rFonts w:ascii="Georgia" w:hAnsi="Georgia" w:hint="default"/>
      <w:b/>
      <w:bCs/>
      <w:sz w:val="22"/>
    </w:rPr>
  </w:style>
  <w:style w:type="character" w:customStyle="1" w:styleId="headertext">
    <w:name w:val="headertext"/>
    <w:rsid w:val="004F779E"/>
  </w:style>
  <w:style w:type="character" w:customStyle="1" w:styleId="endnote-reference">
    <w:name w:val="endnote-reference"/>
    <w:rsid w:val="004F779E"/>
  </w:style>
  <w:style w:type="character" w:customStyle="1" w:styleId="officialsname">
    <w:name w:val="official_s_name"/>
    <w:rsid w:val="004F779E"/>
  </w:style>
  <w:style w:type="character" w:customStyle="1" w:styleId="audience">
    <w:name w:val="audience"/>
    <w:rsid w:val="004F779E"/>
  </w:style>
  <w:style w:type="character" w:customStyle="1" w:styleId="A7">
    <w:name w:val="A7"/>
    <w:uiPriority w:val="99"/>
    <w:rsid w:val="004F779E"/>
    <w:rPr>
      <w:rFonts w:ascii="Myriad Pro" w:hAnsi="Myriad Pro" w:cs="Myriad Pro" w:hint="default"/>
      <w:color w:val="0066B1"/>
      <w:sz w:val="22"/>
      <w:szCs w:val="22"/>
    </w:rPr>
  </w:style>
  <w:style w:type="character" w:customStyle="1" w:styleId="normalchar">
    <w:name w:val="normal__char"/>
    <w:rsid w:val="004F779E"/>
  </w:style>
  <w:style w:type="character" w:customStyle="1" w:styleId="hyperlink002cheading0020100200028block0020title0029char">
    <w:name w:val="hyperlink_002cheading_00201_0020_0028block_0020title_0029__char"/>
    <w:rsid w:val="004F779E"/>
  </w:style>
  <w:style w:type="character" w:customStyle="1" w:styleId="underline002cstyle0020bold0020underlinechar">
    <w:name w:val="underline_002cstyle_0020bold_0020underline__char"/>
    <w:rsid w:val="004F779E"/>
  </w:style>
  <w:style w:type="character" w:customStyle="1" w:styleId="copyboldblack">
    <w:name w:val="copyboldblack"/>
    <w:rsid w:val="004F779E"/>
  </w:style>
  <w:style w:type="character" w:customStyle="1" w:styleId="copybold">
    <w:name w:val="copybold"/>
    <w:rsid w:val="004F779E"/>
  </w:style>
  <w:style w:type="character" w:customStyle="1" w:styleId="author-date0">
    <w:name w:val="author-date"/>
    <w:rsid w:val="004F779E"/>
  </w:style>
  <w:style w:type="character" w:customStyle="1" w:styleId="hidden">
    <w:name w:val="hidden"/>
    <w:rsid w:val="004F779E"/>
  </w:style>
  <w:style w:type="character" w:customStyle="1" w:styleId="articlebegin">
    <w:name w:val="articlebegin"/>
    <w:rsid w:val="004F779E"/>
  </w:style>
  <w:style w:type="character" w:customStyle="1" w:styleId="mediaoverlay">
    <w:name w:val="mediaoverlay"/>
    <w:rsid w:val="004F779E"/>
  </w:style>
  <w:style w:type="character" w:customStyle="1" w:styleId="blogcaption">
    <w:name w:val="blog_caption"/>
    <w:rsid w:val="004F779E"/>
  </w:style>
  <w:style w:type="character" w:customStyle="1" w:styleId="commnet-abuzz">
    <w:name w:val="commnet-abuzz"/>
    <w:rsid w:val="004F779E"/>
  </w:style>
  <w:style w:type="character" w:customStyle="1" w:styleId="fbconnectbuttontext">
    <w:name w:val="fbconnectbutton_text"/>
    <w:rsid w:val="004F779E"/>
  </w:style>
  <w:style w:type="character" w:customStyle="1" w:styleId="fbsharecountinner">
    <w:name w:val="fb_share_count_inner"/>
    <w:rsid w:val="004F779E"/>
  </w:style>
  <w:style w:type="character" w:customStyle="1" w:styleId="stbuttontext">
    <w:name w:val="stbuttontext"/>
    <w:rsid w:val="004F779E"/>
  </w:style>
  <w:style w:type="character" w:customStyle="1" w:styleId="source">
    <w:name w:val="source"/>
    <w:rsid w:val="004F779E"/>
  </w:style>
  <w:style w:type="character" w:customStyle="1" w:styleId="pubdate">
    <w:name w:val="pubdate"/>
    <w:rsid w:val="004F779E"/>
  </w:style>
  <w:style w:type="character" w:customStyle="1" w:styleId="grey">
    <w:name w:val="grey"/>
    <w:rsid w:val="004F779E"/>
  </w:style>
  <w:style w:type="character" w:customStyle="1" w:styleId="postdate">
    <w:name w:val="post_date"/>
    <w:rsid w:val="004F779E"/>
  </w:style>
  <w:style w:type="character" w:customStyle="1" w:styleId="bdx">
    <w:name w:val="bdx"/>
    <w:rsid w:val="004F779E"/>
  </w:style>
  <w:style w:type="character" w:customStyle="1" w:styleId="bdl">
    <w:name w:val="bdl"/>
    <w:rsid w:val="004F779E"/>
  </w:style>
  <w:style w:type="character" w:customStyle="1" w:styleId="breadcrumbitemcurrent">
    <w:name w:val="breadcrumbitemcurrent"/>
    <w:rsid w:val="004F779E"/>
  </w:style>
  <w:style w:type="character" w:customStyle="1" w:styleId="bbl">
    <w:name w:val="bbl"/>
    <w:rsid w:val="004F779E"/>
  </w:style>
  <w:style w:type="character" w:customStyle="1" w:styleId="Date2">
    <w:name w:val="Date2"/>
    <w:rsid w:val="004F779E"/>
  </w:style>
  <w:style w:type="character" w:customStyle="1" w:styleId="company">
    <w:name w:val="company"/>
    <w:rsid w:val="004F779E"/>
  </w:style>
  <w:style w:type="character" w:customStyle="1" w:styleId="itxtnewhookspan">
    <w:name w:val="itxtnewhookspan"/>
    <w:rsid w:val="004F779E"/>
  </w:style>
  <w:style w:type="character" w:customStyle="1" w:styleId="gstxthlt">
    <w:name w:val="gstxt_hlt"/>
    <w:rsid w:val="004F779E"/>
  </w:style>
  <w:style w:type="character" w:customStyle="1" w:styleId="SubtleEmphasis1">
    <w:name w:val="Subtle Emphasis1"/>
    <w:uiPriority w:val="19"/>
    <w:qFormat/>
    <w:rsid w:val="004F779E"/>
    <w:rPr>
      <w:rFonts w:ascii="Times New Roman" w:hAnsi="Times New Roman" w:cs="Times New Roman" w:hint="default"/>
      <w:b/>
      <w:bCs w:val="0"/>
      <w:iCs/>
      <w:color w:val="auto"/>
      <w:sz w:val="22"/>
    </w:rPr>
  </w:style>
  <w:style w:type="character" w:customStyle="1" w:styleId="StyleBoldRed">
    <w:name w:val="Style Bold Red"/>
    <w:rsid w:val="004F779E"/>
    <w:rPr>
      <w:b/>
      <w:bCs/>
      <w:color w:val="auto"/>
    </w:rPr>
  </w:style>
  <w:style w:type="character" w:customStyle="1" w:styleId="StyleTimesNewRoman8pt">
    <w:name w:val="Style Times New Roman 8 pt"/>
    <w:rsid w:val="004F779E"/>
    <w:rPr>
      <w:rFonts w:ascii="Georgia" w:hAnsi="Georgia" w:hint="default"/>
      <w:sz w:val="16"/>
    </w:rPr>
  </w:style>
  <w:style w:type="character" w:customStyle="1" w:styleId="StyleStyle7pt8pt">
    <w:name w:val="Style Style 7 pt + 8 pt"/>
    <w:rsid w:val="004F779E"/>
    <w:rPr>
      <w:sz w:val="16"/>
    </w:rPr>
  </w:style>
  <w:style w:type="character" w:customStyle="1" w:styleId="StyleStyleThickunderlineBold1">
    <w:name w:val="Style Style Thick underline + Bold1"/>
    <w:rsid w:val="004F779E"/>
    <w:rPr>
      <w:b/>
      <w:bCs/>
      <w:u w:val="thick"/>
    </w:rPr>
  </w:style>
  <w:style w:type="character" w:customStyle="1" w:styleId="StyleUnderline2">
    <w:name w:val="Style Underline2"/>
    <w:rsid w:val="004F779E"/>
    <w:rPr>
      <w:u w:val="single"/>
    </w:rPr>
  </w:style>
  <w:style w:type="character" w:customStyle="1" w:styleId="ShrinkText">
    <w:name w:val="Shrink Text"/>
    <w:rsid w:val="004F779E"/>
    <w:rPr>
      <w:sz w:val="16"/>
    </w:rPr>
  </w:style>
  <w:style w:type="character" w:customStyle="1" w:styleId="smallcaps">
    <w:name w:val="smallcaps"/>
    <w:rsid w:val="004F779E"/>
  </w:style>
  <w:style w:type="character" w:customStyle="1" w:styleId="goldbldtext">
    <w:name w:val="goldbldtext"/>
    <w:rsid w:val="004F779E"/>
  </w:style>
  <w:style w:type="character" w:customStyle="1" w:styleId="cardshighlight0">
    <w:name w:val="cardshighlight"/>
    <w:rsid w:val="004F779E"/>
  </w:style>
  <w:style w:type="character" w:customStyle="1" w:styleId="cardsfont12pt1">
    <w:name w:val="cardsfont12pt"/>
    <w:rsid w:val="004F779E"/>
  </w:style>
  <w:style w:type="character" w:customStyle="1" w:styleId="ft1">
    <w:name w:val="ft1"/>
    <w:rsid w:val="004F779E"/>
  </w:style>
  <w:style w:type="character" w:customStyle="1" w:styleId="ft6">
    <w:name w:val="ft6"/>
    <w:rsid w:val="004F779E"/>
  </w:style>
  <w:style w:type="character" w:customStyle="1" w:styleId="kicker">
    <w:name w:val="kicker"/>
    <w:rsid w:val="004F779E"/>
  </w:style>
  <w:style w:type="character" w:customStyle="1" w:styleId="backcontent">
    <w:name w:val="backcontent"/>
    <w:rsid w:val="004F779E"/>
  </w:style>
  <w:style w:type="character" w:customStyle="1" w:styleId="daystmp">
    <w:name w:val="daystmp"/>
    <w:rsid w:val="004F779E"/>
  </w:style>
  <w:style w:type="character" w:customStyle="1" w:styleId="cardsfont12ptchar">
    <w:name w:val="cardsfont12ptchar"/>
    <w:rsid w:val="004F779E"/>
  </w:style>
  <w:style w:type="character" w:customStyle="1" w:styleId="gal">
    <w:name w:val="gal"/>
    <w:rsid w:val="004F779E"/>
  </w:style>
  <w:style w:type="character" w:customStyle="1" w:styleId="submitted">
    <w:name w:val="submitted"/>
    <w:rsid w:val="004F779E"/>
  </w:style>
  <w:style w:type="character" w:customStyle="1" w:styleId="imagedateline">
    <w:name w:val="image_dateline"/>
    <w:rsid w:val="004F779E"/>
  </w:style>
  <w:style w:type="character" w:customStyle="1" w:styleId="authordatecharchar">
    <w:name w:val="authordatecharchar"/>
    <w:rsid w:val="004F779E"/>
  </w:style>
  <w:style w:type="character" w:customStyle="1" w:styleId="style1char0">
    <w:name w:val="style1char"/>
    <w:rsid w:val="004F779E"/>
  </w:style>
  <w:style w:type="character" w:customStyle="1" w:styleId="tagcharchar0">
    <w:name w:val="tagcharchar"/>
    <w:rsid w:val="004F779E"/>
  </w:style>
  <w:style w:type="character" w:customStyle="1" w:styleId="underlinedcharchar2">
    <w:name w:val="underlinedcharchar"/>
    <w:rsid w:val="004F779E"/>
  </w:style>
  <w:style w:type="character" w:customStyle="1" w:styleId="BoxedChar">
    <w:name w:val="Boxed Char"/>
    <w:rsid w:val="004F779E"/>
    <w:rPr>
      <w:rFonts w:ascii="Arial Narrow" w:hAnsi="Arial Narrow" w:hint="default"/>
      <w:b/>
      <w:bCs w:val="0"/>
      <w:sz w:val="18"/>
      <w:bdr w:val="single" w:sz="6" w:space="0" w:color="auto" w:frame="1"/>
    </w:rPr>
  </w:style>
  <w:style w:type="character" w:customStyle="1" w:styleId="Style11ptUnderline2">
    <w:name w:val="Style 11 pt Underline2"/>
    <w:rsid w:val="004F779E"/>
    <w:rPr>
      <w:sz w:val="20"/>
      <w:u w:val="single"/>
    </w:rPr>
  </w:style>
  <w:style w:type="character" w:customStyle="1" w:styleId="Style11ptBoldUnderline2">
    <w:name w:val="Style 11 pt Bold Underline2"/>
    <w:rsid w:val="004F779E"/>
    <w:rPr>
      <w:b/>
      <w:bCs/>
      <w:sz w:val="20"/>
      <w:u w:val="single"/>
    </w:rPr>
  </w:style>
  <w:style w:type="character" w:customStyle="1" w:styleId="nw">
    <w:name w:val="nw"/>
    <w:rsid w:val="004F779E"/>
  </w:style>
  <w:style w:type="character" w:customStyle="1" w:styleId="Styleunderline11ptBoldBorderSinglesolidlineAuto">
    <w:name w:val="Style underline + 11 pt Bold Border: : (Single solid line Auto ..."/>
    <w:rsid w:val="004F779E"/>
    <w:rPr>
      <w:b/>
      <w:bCs/>
      <w:sz w:val="20"/>
      <w:u w:val="single"/>
      <w:bdr w:val="single" w:sz="4" w:space="0" w:color="auto" w:frame="1"/>
    </w:rPr>
  </w:style>
  <w:style w:type="character" w:customStyle="1" w:styleId="cardCharCharChar1">
    <w:name w:val="card Char Char Char1"/>
    <w:rsid w:val="004F779E"/>
    <w:rPr>
      <w:lang w:val="en-US" w:eastAsia="en-US" w:bidi="ar-SA"/>
    </w:rPr>
  </w:style>
  <w:style w:type="character" w:customStyle="1" w:styleId="authors1">
    <w:name w:val="authors1"/>
    <w:rsid w:val="004F779E"/>
    <w:rPr>
      <w:rFonts w:ascii="Verdana" w:hAnsi="Verdana" w:hint="default"/>
      <w:b/>
      <w:bCs/>
      <w:color w:val="006699"/>
      <w:sz w:val="20"/>
      <w:szCs w:val="20"/>
    </w:rPr>
  </w:style>
  <w:style w:type="character" w:customStyle="1" w:styleId="headlinesectionlarge">
    <w:name w:val="headline_section_large"/>
    <w:rsid w:val="004F779E"/>
  </w:style>
  <w:style w:type="character" w:customStyle="1" w:styleId="Styleunderline11ptBlack">
    <w:name w:val="Style underline + 11 pt Black"/>
    <w:rsid w:val="004F779E"/>
    <w:rPr>
      <w:color w:val="000000"/>
      <w:sz w:val="20"/>
      <w:u w:val="single"/>
    </w:rPr>
  </w:style>
  <w:style w:type="character" w:customStyle="1" w:styleId="Styleunderline11ptBoldBlack">
    <w:name w:val="Style underline + 11 pt Bold Black"/>
    <w:rsid w:val="004F779E"/>
    <w:rPr>
      <w:b/>
      <w:bCs/>
      <w:color w:val="000000"/>
      <w:sz w:val="20"/>
      <w:u w:val="single"/>
    </w:rPr>
  </w:style>
  <w:style w:type="character" w:customStyle="1" w:styleId="Style11ptBoldBlackUnderline">
    <w:name w:val="Style 11 pt Bold Black Underline"/>
    <w:rsid w:val="004F779E"/>
    <w:rPr>
      <w:b/>
      <w:bCs/>
      <w:color w:val="000000"/>
      <w:sz w:val="20"/>
      <w:u w:val="single"/>
    </w:rPr>
  </w:style>
  <w:style w:type="character" w:customStyle="1" w:styleId="Style11ptBoldBlackUnderlineBorderSinglesolidline">
    <w:name w:val="Style 11 pt Bold Black Underline Border: : (Single solid line ..."/>
    <w:rsid w:val="004F779E"/>
    <w:rPr>
      <w:b/>
      <w:bCs/>
      <w:color w:val="000000"/>
      <w:sz w:val="20"/>
      <w:u w:val="single"/>
      <w:bdr w:val="single" w:sz="4" w:space="0" w:color="auto" w:frame="1"/>
    </w:rPr>
  </w:style>
  <w:style w:type="character" w:customStyle="1" w:styleId="StyleLatinMeridien-Italic11ptItalicUnderline">
    <w:name w:val="Style (Latin) Meridien-Italic 11 pt Italic Underline"/>
    <w:rsid w:val="004F779E"/>
    <w:rPr>
      <w:rFonts w:ascii="Meridien-Italic" w:hAnsi="Meridien-Italic" w:hint="default"/>
      <w:i/>
      <w:iCs/>
      <w:sz w:val="20"/>
      <w:u w:val="single"/>
    </w:rPr>
  </w:style>
  <w:style w:type="character" w:customStyle="1" w:styleId="Citation-AuthorDate">
    <w:name w:val="Citation - Author/Date"/>
    <w:rsid w:val="004F779E"/>
    <w:rPr>
      <w:b/>
      <w:bCs w:val="0"/>
      <w:smallCaps/>
      <w:sz w:val="24"/>
      <w:u w:val="single"/>
    </w:rPr>
  </w:style>
  <w:style w:type="character" w:customStyle="1" w:styleId="underlinestylechar0">
    <w:name w:val="underlinestylechar"/>
    <w:rsid w:val="004F779E"/>
  </w:style>
  <w:style w:type="character" w:customStyle="1" w:styleId="highlight">
    <w:name w:val="highlight"/>
    <w:rsid w:val="004F779E"/>
  </w:style>
  <w:style w:type="character" w:customStyle="1" w:styleId="DottedUnderline0">
    <w:name w:val="Dotted Underline"/>
    <w:rsid w:val="004F779E"/>
    <w:rPr>
      <w:rFonts w:ascii="Times New Roman" w:hAnsi="Times New Roman" w:cs="Times New Roman" w:hint="default"/>
      <w:sz w:val="20"/>
      <w:u w:val="dottedHeavy"/>
    </w:rPr>
  </w:style>
  <w:style w:type="character" w:customStyle="1" w:styleId="titleauthoretc">
    <w:name w:val="titleauthoretc"/>
    <w:rsid w:val="004F779E"/>
  </w:style>
  <w:style w:type="character" w:customStyle="1" w:styleId="labeltext">
    <w:name w:val="labeltext"/>
    <w:rsid w:val="004F779E"/>
  </w:style>
  <w:style w:type="character" w:customStyle="1" w:styleId="viewlink">
    <w:name w:val="viewlink"/>
    <w:rsid w:val="004F779E"/>
  </w:style>
  <w:style w:type="character" w:customStyle="1" w:styleId="share">
    <w:name w:val="share"/>
    <w:rsid w:val="004F779E"/>
  </w:style>
  <w:style w:type="character" w:customStyle="1" w:styleId="inlinkchart">
    <w:name w:val="inlink_chart"/>
    <w:rsid w:val="004F779E"/>
  </w:style>
  <w:style w:type="character" w:customStyle="1" w:styleId="underLight">
    <w:name w:val="underLight"/>
    <w:uiPriority w:val="1"/>
    <w:qFormat/>
    <w:rsid w:val="004F779E"/>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4F779E"/>
  </w:style>
  <w:style w:type="character" w:customStyle="1" w:styleId="author-rss">
    <w:name w:val="author-rss"/>
    <w:rsid w:val="004F779E"/>
  </w:style>
  <w:style w:type="character" w:customStyle="1" w:styleId="fbsharecountwrapper">
    <w:name w:val="fb_share_count_wrapper"/>
    <w:rsid w:val="004F779E"/>
  </w:style>
  <w:style w:type="character" w:customStyle="1" w:styleId="fbbuttontext">
    <w:name w:val="fb_button_text"/>
    <w:rsid w:val="004F779E"/>
  </w:style>
  <w:style w:type="character" w:customStyle="1" w:styleId="hw">
    <w:name w:val="hw"/>
    <w:rsid w:val="004F779E"/>
  </w:style>
  <w:style w:type="character" w:customStyle="1" w:styleId="linktotop">
    <w:name w:val="linktotop"/>
    <w:rsid w:val="004F779E"/>
  </w:style>
  <w:style w:type="character" w:customStyle="1" w:styleId="maintextbldleft">
    <w:name w:val="maintextbldleft"/>
    <w:rsid w:val="004F779E"/>
  </w:style>
  <w:style w:type="character" w:customStyle="1" w:styleId="maintextleft">
    <w:name w:val="maintextleft"/>
    <w:rsid w:val="004F779E"/>
  </w:style>
  <w:style w:type="character" w:customStyle="1" w:styleId="descriptionstyle1block">
    <w:name w:val="description style1 block"/>
    <w:rsid w:val="004F779E"/>
  </w:style>
  <w:style w:type="character" w:customStyle="1" w:styleId="gutter-right-1">
    <w:name w:val="gutter-right-1"/>
    <w:basedOn w:val="DefaultParagraphFont"/>
    <w:rsid w:val="004F779E"/>
  </w:style>
  <w:style w:type="character" w:customStyle="1" w:styleId="ssl3">
    <w:name w:val="ss_l3"/>
    <w:rsid w:val="004F779E"/>
  </w:style>
  <w:style w:type="character" w:customStyle="1" w:styleId="FontStyle39">
    <w:name w:val="Font Style39"/>
    <w:uiPriority w:val="99"/>
    <w:rsid w:val="004F779E"/>
    <w:rPr>
      <w:rFonts w:ascii="Constantia" w:hAnsi="Constantia" w:cs="Constantia" w:hint="default"/>
      <w:b/>
      <w:bCs/>
      <w:sz w:val="18"/>
      <w:szCs w:val="18"/>
    </w:rPr>
  </w:style>
  <w:style w:type="character" w:customStyle="1" w:styleId="6">
    <w:name w:val="6"/>
    <w:rsid w:val="004F779E"/>
    <w:rPr>
      <w:rFonts w:ascii="Arial" w:hAnsi="Arial" w:cs="Arial" w:hint="default"/>
      <w:bCs/>
      <w:sz w:val="20"/>
      <w:u w:val="single"/>
      <w:lang w:val="en-US" w:eastAsia="en-US" w:bidi="ar-SA"/>
    </w:rPr>
  </w:style>
  <w:style w:type="character" w:customStyle="1" w:styleId="Header11">
    <w:name w:val="Header11"/>
    <w:rsid w:val="004F779E"/>
  </w:style>
  <w:style w:type="character" w:customStyle="1" w:styleId="posa">
    <w:name w:val="pos(a)"/>
    <w:basedOn w:val="DefaultParagraphFont"/>
    <w:rsid w:val="004F779E"/>
  </w:style>
  <w:style w:type="character" w:customStyle="1" w:styleId="u-hiddeninnarrowenv">
    <w:name w:val="u-hiddeninnarrowenv"/>
    <w:basedOn w:val="DefaultParagraphFont"/>
    <w:rsid w:val="004F779E"/>
  </w:style>
  <w:style w:type="character" w:customStyle="1" w:styleId="followbutton-bird">
    <w:name w:val="followbutton-bird"/>
    <w:basedOn w:val="DefaultParagraphFont"/>
    <w:rsid w:val="004F779E"/>
  </w:style>
  <w:style w:type="character" w:customStyle="1" w:styleId="tweetauthor-name">
    <w:name w:val="tweetauthor-name"/>
    <w:basedOn w:val="DefaultParagraphFont"/>
    <w:rsid w:val="004F779E"/>
  </w:style>
  <w:style w:type="character" w:customStyle="1" w:styleId="tweetauthor-verifiedbadge">
    <w:name w:val="tweetauthor-verifiedbadge"/>
    <w:basedOn w:val="DefaultParagraphFont"/>
    <w:rsid w:val="004F779E"/>
  </w:style>
  <w:style w:type="character" w:customStyle="1" w:styleId="tweetauthor-screenname">
    <w:name w:val="tweetauthor-screenname"/>
    <w:basedOn w:val="DefaultParagraphFont"/>
    <w:rsid w:val="004F779E"/>
  </w:style>
  <w:style w:type="character" w:customStyle="1" w:styleId="u-hiddenvisually">
    <w:name w:val="u-hiddenvisually"/>
    <w:basedOn w:val="DefaultParagraphFont"/>
    <w:rsid w:val="004F779E"/>
  </w:style>
  <w:style w:type="character" w:customStyle="1" w:styleId="tweetaction-stat">
    <w:name w:val="tweetaction-stat"/>
    <w:basedOn w:val="DefaultParagraphFont"/>
    <w:rsid w:val="004F779E"/>
  </w:style>
  <w:style w:type="character" w:customStyle="1" w:styleId="related">
    <w:name w:val="related"/>
    <w:basedOn w:val="DefaultParagraphFont"/>
    <w:rsid w:val="004F779E"/>
  </w:style>
  <w:style w:type="character" w:customStyle="1" w:styleId="related-content">
    <w:name w:val="related-content"/>
    <w:basedOn w:val="DefaultParagraphFont"/>
    <w:rsid w:val="004F779E"/>
  </w:style>
  <w:style w:type="character" w:customStyle="1" w:styleId="name-of-author">
    <w:name w:val="name-of-author"/>
    <w:basedOn w:val="DefaultParagraphFont"/>
    <w:rsid w:val="004F779E"/>
  </w:style>
  <w:style w:type="character" w:customStyle="1" w:styleId="first-name">
    <w:name w:val="first-name"/>
    <w:basedOn w:val="DefaultParagraphFont"/>
    <w:rsid w:val="004F779E"/>
  </w:style>
  <w:style w:type="character" w:customStyle="1" w:styleId="last-name">
    <w:name w:val="last-name"/>
    <w:basedOn w:val="DefaultParagraphFont"/>
    <w:rsid w:val="004F779E"/>
  </w:style>
  <w:style w:type="character" w:customStyle="1" w:styleId="caption10">
    <w:name w:val="caption1"/>
    <w:basedOn w:val="DefaultParagraphFont"/>
    <w:rsid w:val="004F779E"/>
  </w:style>
  <w:style w:type="character" w:customStyle="1" w:styleId="recirc-text">
    <w:name w:val="&quot;recirc-text”"/>
    <w:basedOn w:val="DefaultParagraphFont"/>
    <w:rsid w:val="004F779E"/>
  </w:style>
  <w:style w:type="character" w:customStyle="1" w:styleId="video-icon">
    <w:name w:val="video-icon"/>
    <w:basedOn w:val="DefaultParagraphFont"/>
    <w:rsid w:val="004F779E"/>
  </w:style>
  <w:style w:type="character" w:customStyle="1" w:styleId="powa-shot-play-btn-text">
    <w:name w:val="powa-shot-play-btn-text"/>
    <w:basedOn w:val="DefaultParagraphFont"/>
    <w:rsid w:val="004F779E"/>
  </w:style>
  <w:style w:type="character" w:customStyle="1" w:styleId="powa-shot-click">
    <w:name w:val="powa-shot-click"/>
    <w:basedOn w:val="DefaultParagraphFont"/>
    <w:rsid w:val="004F779E"/>
  </w:style>
  <w:style w:type="character" w:customStyle="1" w:styleId="wpv-blurb">
    <w:name w:val="wpv-blurb"/>
    <w:basedOn w:val="DefaultParagraphFont"/>
    <w:rsid w:val="004F779E"/>
  </w:style>
  <w:style w:type="character" w:customStyle="1" w:styleId="pb-caption">
    <w:name w:val="pb-caption"/>
    <w:basedOn w:val="DefaultParagraphFont"/>
    <w:rsid w:val="004F779E"/>
  </w:style>
  <w:style w:type="character" w:customStyle="1" w:styleId="Heading5Char1">
    <w:name w:val="Heading 5 Char1"/>
    <w:aliases w:val="Text Char1"/>
    <w:basedOn w:val="DefaultParagraphFont"/>
    <w:semiHidden/>
    <w:rsid w:val="004F779E"/>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4F779E"/>
    <w:rPr>
      <w:vertAlign w:val="baseline"/>
    </w:rPr>
  </w:style>
  <w:style w:type="character" w:customStyle="1" w:styleId="Heading7Char1">
    <w:name w:val="Heading 7 Char1"/>
    <w:basedOn w:val="DefaultParagraphFont"/>
    <w:semiHidden/>
    <w:rsid w:val="004F779E"/>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4F779E"/>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4F779E"/>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4F779E"/>
    <w:rPr>
      <w:rFonts w:ascii="Calibri" w:hAnsi="Calibri" w:cs="Calibri"/>
    </w:rPr>
  </w:style>
  <w:style w:type="numbering" w:customStyle="1" w:styleId="NoList2">
    <w:name w:val="No List2"/>
    <w:next w:val="NoList"/>
    <w:uiPriority w:val="99"/>
    <w:semiHidden/>
    <w:unhideWhenUsed/>
    <w:rsid w:val="004F779E"/>
  </w:style>
  <w:style w:type="numbering" w:customStyle="1" w:styleId="NoList3">
    <w:name w:val="No List3"/>
    <w:next w:val="NoList"/>
    <w:uiPriority w:val="99"/>
    <w:semiHidden/>
    <w:unhideWhenUsed/>
    <w:rsid w:val="004F779E"/>
  </w:style>
  <w:style w:type="numbering" w:customStyle="1" w:styleId="NoList4">
    <w:name w:val="No List4"/>
    <w:next w:val="NoList"/>
    <w:uiPriority w:val="99"/>
    <w:semiHidden/>
    <w:unhideWhenUsed/>
    <w:rsid w:val="004F779E"/>
  </w:style>
  <w:style w:type="numbering" w:customStyle="1" w:styleId="NoList5">
    <w:name w:val="No List5"/>
    <w:next w:val="NoList"/>
    <w:semiHidden/>
    <w:unhideWhenUsed/>
    <w:rsid w:val="004F779E"/>
  </w:style>
  <w:style w:type="paragraph" w:styleId="BlockText">
    <w:name w:val="Block Text"/>
    <w:basedOn w:val="Normal"/>
    <w:rsid w:val="004F779E"/>
    <w:pPr>
      <w:ind w:left="229" w:right="229"/>
    </w:pPr>
    <w:rPr>
      <w:rFonts w:ascii="Verdana" w:eastAsia="Times New Roman" w:hAnsi="Verdana"/>
      <w:szCs w:val="20"/>
    </w:rPr>
  </w:style>
  <w:style w:type="paragraph" w:styleId="NormalIndent">
    <w:name w:val="Normal Indent"/>
    <w:basedOn w:val="Normal"/>
    <w:rsid w:val="004F779E"/>
    <w:pPr>
      <w:ind w:left="720"/>
    </w:pPr>
    <w:rPr>
      <w:rFonts w:eastAsia="Times New Roman"/>
      <w:szCs w:val="20"/>
    </w:rPr>
  </w:style>
  <w:style w:type="paragraph" w:styleId="EnvelopeReturn">
    <w:name w:val="envelope return"/>
    <w:basedOn w:val="Normal"/>
    <w:rsid w:val="004F779E"/>
    <w:rPr>
      <w:rFonts w:eastAsia="Times New Roman"/>
      <w:sz w:val="24"/>
      <w:szCs w:val="20"/>
    </w:rPr>
  </w:style>
  <w:style w:type="paragraph" w:styleId="EnvelopeAddress">
    <w:name w:val="envelope address"/>
    <w:basedOn w:val="Normal"/>
    <w:rsid w:val="004F779E"/>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4F779E"/>
  </w:style>
  <w:style w:type="numbering" w:customStyle="1" w:styleId="NoList7">
    <w:name w:val="No List7"/>
    <w:next w:val="NoList"/>
    <w:semiHidden/>
    <w:unhideWhenUsed/>
    <w:rsid w:val="004F779E"/>
  </w:style>
  <w:style w:type="paragraph" w:styleId="ListBullet">
    <w:name w:val="List Bullet"/>
    <w:basedOn w:val="Normal"/>
    <w:link w:val="ListBulletChar"/>
    <w:uiPriority w:val="99"/>
    <w:unhideWhenUsed/>
    <w:rsid w:val="004F779E"/>
    <w:pPr>
      <w:tabs>
        <w:tab w:val="num" w:pos="360"/>
      </w:tabs>
      <w:ind w:left="360" w:hanging="360"/>
      <w:contextualSpacing/>
    </w:pPr>
    <w:rPr>
      <w:rFonts w:eastAsia="Calibri"/>
    </w:rPr>
  </w:style>
  <w:style w:type="table" w:styleId="MediumGrid1">
    <w:name w:val="Medium Grid 1"/>
    <w:basedOn w:val="TableNormal"/>
    <w:uiPriority w:val="67"/>
    <w:rsid w:val="004F779E"/>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4F779E"/>
    <w:rPr>
      <w:rFonts w:ascii="Arial Narrow" w:eastAsia="SimSun" w:hAnsi="Arial Narrow" w:cs="Calibri"/>
      <w:sz w:val="20"/>
      <w:szCs w:val="22"/>
    </w:rPr>
  </w:style>
  <w:style w:type="numbering" w:customStyle="1" w:styleId="NoList11">
    <w:name w:val="No List11"/>
    <w:next w:val="NoList"/>
    <w:uiPriority w:val="99"/>
    <w:semiHidden/>
    <w:unhideWhenUsed/>
    <w:rsid w:val="004F779E"/>
  </w:style>
  <w:style w:type="numbering" w:customStyle="1" w:styleId="NoList111">
    <w:name w:val="No List111"/>
    <w:next w:val="NoList"/>
    <w:uiPriority w:val="99"/>
    <w:semiHidden/>
    <w:unhideWhenUsed/>
    <w:rsid w:val="004F779E"/>
  </w:style>
  <w:style w:type="numbering" w:customStyle="1" w:styleId="NoList1111">
    <w:name w:val="No List1111"/>
    <w:next w:val="NoList"/>
    <w:uiPriority w:val="99"/>
    <w:semiHidden/>
    <w:unhideWhenUsed/>
    <w:rsid w:val="004F779E"/>
  </w:style>
  <w:style w:type="numbering" w:customStyle="1" w:styleId="NoList11111">
    <w:name w:val="No List11111"/>
    <w:next w:val="NoList"/>
    <w:uiPriority w:val="99"/>
    <w:semiHidden/>
    <w:unhideWhenUsed/>
    <w:rsid w:val="004F779E"/>
  </w:style>
  <w:style w:type="numbering" w:customStyle="1" w:styleId="NoList111111">
    <w:name w:val="No List111111"/>
    <w:next w:val="NoList"/>
    <w:uiPriority w:val="99"/>
    <w:semiHidden/>
    <w:unhideWhenUsed/>
    <w:rsid w:val="004F779E"/>
  </w:style>
  <w:style w:type="numbering" w:customStyle="1" w:styleId="NoList1111111">
    <w:name w:val="No List1111111"/>
    <w:next w:val="NoList"/>
    <w:uiPriority w:val="99"/>
    <w:semiHidden/>
    <w:unhideWhenUsed/>
    <w:rsid w:val="004F779E"/>
  </w:style>
  <w:style w:type="numbering" w:customStyle="1" w:styleId="NoList11111111">
    <w:name w:val="No List11111111"/>
    <w:next w:val="NoList"/>
    <w:uiPriority w:val="99"/>
    <w:semiHidden/>
    <w:unhideWhenUsed/>
    <w:rsid w:val="004F779E"/>
  </w:style>
  <w:style w:type="numbering" w:customStyle="1" w:styleId="NoList111111111">
    <w:name w:val="No List111111111"/>
    <w:next w:val="NoList"/>
    <w:uiPriority w:val="99"/>
    <w:semiHidden/>
    <w:unhideWhenUsed/>
    <w:rsid w:val="004F779E"/>
  </w:style>
  <w:style w:type="numbering" w:customStyle="1" w:styleId="NoList1111111111">
    <w:name w:val="No List1111111111"/>
    <w:next w:val="NoList"/>
    <w:uiPriority w:val="99"/>
    <w:semiHidden/>
    <w:unhideWhenUsed/>
    <w:rsid w:val="004F779E"/>
  </w:style>
  <w:style w:type="numbering" w:customStyle="1" w:styleId="NoList11111111111">
    <w:name w:val="No List11111111111"/>
    <w:next w:val="NoList"/>
    <w:uiPriority w:val="99"/>
    <w:semiHidden/>
    <w:unhideWhenUsed/>
    <w:rsid w:val="004F779E"/>
  </w:style>
  <w:style w:type="numbering" w:customStyle="1" w:styleId="NoList111111111111">
    <w:name w:val="No List111111111111"/>
    <w:next w:val="NoList"/>
    <w:uiPriority w:val="99"/>
    <w:semiHidden/>
    <w:unhideWhenUsed/>
    <w:rsid w:val="004F779E"/>
  </w:style>
  <w:style w:type="numbering" w:customStyle="1" w:styleId="NoList1111111111111">
    <w:name w:val="No List1111111111111"/>
    <w:next w:val="NoList"/>
    <w:uiPriority w:val="99"/>
    <w:semiHidden/>
    <w:unhideWhenUsed/>
    <w:rsid w:val="004F779E"/>
  </w:style>
  <w:style w:type="numbering" w:customStyle="1" w:styleId="NoList11111111111111">
    <w:name w:val="No List11111111111111"/>
    <w:next w:val="NoList"/>
    <w:uiPriority w:val="99"/>
    <w:semiHidden/>
    <w:unhideWhenUsed/>
    <w:rsid w:val="004F779E"/>
  </w:style>
  <w:style w:type="numbering" w:customStyle="1" w:styleId="NoList111111111111111">
    <w:name w:val="No List111111111111111"/>
    <w:next w:val="NoList"/>
    <w:uiPriority w:val="99"/>
    <w:semiHidden/>
    <w:unhideWhenUsed/>
    <w:rsid w:val="004F779E"/>
  </w:style>
  <w:style w:type="numbering" w:customStyle="1" w:styleId="NoList1111111111111111">
    <w:name w:val="No List1111111111111111"/>
    <w:next w:val="NoList"/>
    <w:uiPriority w:val="99"/>
    <w:semiHidden/>
    <w:unhideWhenUsed/>
    <w:rsid w:val="004F779E"/>
  </w:style>
  <w:style w:type="numbering" w:customStyle="1" w:styleId="NoList11111111111111111">
    <w:name w:val="No List11111111111111111"/>
    <w:next w:val="NoList"/>
    <w:uiPriority w:val="99"/>
    <w:semiHidden/>
    <w:unhideWhenUsed/>
    <w:rsid w:val="004F779E"/>
  </w:style>
  <w:style w:type="character" w:customStyle="1" w:styleId="FontStyle220">
    <w:name w:val="Font Style220"/>
    <w:basedOn w:val="DefaultParagraphFont"/>
    <w:uiPriority w:val="99"/>
    <w:rsid w:val="004F779E"/>
    <w:rPr>
      <w:rFonts w:ascii="Candara" w:hAnsi="Candara" w:cs="Candara" w:hint="default"/>
      <w:i/>
      <w:iCs/>
      <w:sz w:val="18"/>
      <w:szCs w:val="18"/>
    </w:rPr>
  </w:style>
  <w:style w:type="character" w:customStyle="1" w:styleId="FontStyle290">
    <w:name w:val="Font Style290"/>
    <w:basedOn w:val="DefaultParagraphFont"/>
    <w:uiPriority w:val="99"/>
    <w:rsid w:val="004F779E"/>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4F779E"/>
    <w:rPr>
      <w:rFonts w:ascii="Arial" w:hAnsi="Arial" w:cs="Arial"/>
      <w:b/>
      <w:bCs/>
      <w:sz w:val="16"/>
      <w:szCs w:val="16"/>
    </w:rPr>
  </w:style>
  <w:style w:type="paragraph" w:customStyle="1" w:styleId="analytic0">
    <w:name w:val="analytic"/>
    <w:basedOn w:val="Normal"/>
    <w:link w:val="analyticChar0"/>
    <w:uiPriority w:val="4"/>
    <w:qFormat/>
    <w:rsid w:val="004F779E"/>
    <w:pPr>
      <w:spacing w:before="120"/>
    </w:pPr>
    <w:rPr>
      <w:b/>
      <w:sz w:val="20"/>
    </w:rPr>
  </w:style>
  <w:style w:type="character" w:customStyle="1" w:styleId="analyticChar0">
    <w:name w:val="analytic Char"/>
    <w:basedOn w:val="DefaultParagraphFont"/>
    <w:link w:val="analytic0"/>
    <w:uiPriority w:val="4"/>
    <w:rsid w:val="004F779E"/>
    <w:rPr>
      <w:rFonts w:ascii="Calibri" w:hAnsi="Calibri" w:cs="Calibri"/>
      <w:b/>
      <w:sz w:val="20"/>
    </w:rPr>
  </w:style>
  <w:style w:type="character" w:customStyle="1" w:styleId="m-5498913268213319940gmail-styleunderline">
    <w:name w:val="m_-5498913268213319940gmail-styleunderline"/>
    <w:basedOn w:val="DefaultParagraphFont"/>
    <w:rsid w:val="004F779E"/>
  </w:style>
  <w:style w:type="paragraph" w:customStyle="1" w:styleId="speakable">
    <w:name w:val="speakable"/>
    <w:basedOn w:val="Normal"/>
    <w:uiPriority w:val="99"/>
    <w:qFormat/>
    <w:rsid w:val="004F779E"/>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4F779E"/>
  </w:style>
  <w:style w:type="character" w:customStyle="1" w:styleId="copyright">
    <w:name w:val="copyright"/>
    <w:basedOn w:val="DefaultParagraphFont"/>
    <w:rsid w:val="004F779E"/>
  </w:style>
  <w:style w:type="character" w:customStyle="1" w:styleId="TagCharCharCharChar">
    <w:name w:val="Tag Char Char Char Char"/>
    <w:basedOn w:val="DefaultParagraphFont"/>
    <w:rsid w:val="004F779E"/>
    <w:rPr>
      <w:rFonts w:ascii="Calibri" w:hAnsi="Calibri" w:cs="Calibri"/>
      <w:b/>
      <w:sz w:val="24"/>
    </w:rPr>
  </w:style>
  <w:style w:type="paragraph" w:customStyle="1" w:styleId="g-body">
    <w:name w:val="g-body"/>
    <w:basedOn w:val="Normal"/>
    <w:uiPriority w:val="99"/>
    <w:qFormat/>
    <w:rsid w:val="004F779E"/>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4F779E"/>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4F779E"/>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4F779E"/>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4F779E"/>
    <w:pPr>
      <w:spacing w:before="100" w:beforeAutospacing="1" w:after="100" w:afterAutospacing="1"/>
    </w:pPr>
    <w:rPr>
      <w:sz w:val="24"/>
    </w:rPr>
  </w:style>
  <w:style w:type="paragraph" w:customStyle="1" w:styleId="style41">
    <w:name w:val="style4"/>
    <w:basedOn w:val="Normal"/>
    <w:uiPriority w:val="99"/>
    <w:qFormat/>
    <w:rsid w:val="004F779E"/>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4F779E"/>
    <w:pPr>
      <w:spacing w:before="100" w:beforeAutospacing="1" w:after="100" w:afterAutospacing="1"/>
    </w:pPr>
    <w:rPr>
      <w:rFonts w:ascii="Times New Roman" w:hAnsi="Times New Roman"/>
      <w:sz w:val="24"/>
    </w:rPr>
  </w:style>
  <w:style w:type="character" w:customStyle="1" w:styleId="adtext">
    <w:name w:val="adtext"/>
    <w:basedOn w:val="DefaultParagraphFont"/>
    <w:rsid w:val="004F779E"/>
  </w:style>
  <w:style w:type="character" w:customStyle="1" w:styleId="UL-Bold">
    <w:name w:val="UL-Bold"/>
    <w:basedOn w:val="DefaultParagraphFont"/>
    <w:rsid w:val="004F779E"/>
    <w:rPr>
      <w:u w:val="thick"/>
    </w:rPr>
  </w:style>
  <w:style w:type="character" w:customStyle="1" w:styleId="UL-None">
    <w:name w:val="UL-None"/>
    <w:basedOn w:val="DefaultParagraphFont"/>
    <w:rsid w:val="004F779E"/>
    <w:rPr>
      <w:strike w:val="0"/>
      <w:dstrike w:val="0"/>
      <w:u w:val="none"/>
      <w:effect w:val="none"/>
    </w:rPr>
  </w:style>
  <w:style w:type="character" w:customStyle="1" w:styleId="gl">
    <w:name w:val="gl"/>
    <w:basedOn w:val="DefaultParagraphFont"/>
    <w:rsid w:val="004F779E"/>
  </w:style>
  <w:style w:type="character" w:customStyle="1" w:styleId="qu730rj69h">
    <w:name w:val="qu730rj69h"/>
    <w:basedOn w:val="DefaultParagraphFont"/>
    <w:rsid w:val="004F779E"/>
  </w:style>
  <w:style w:type="paragraph" w:customStyle="1" w:styleId="optext">
    <w:name w:val="optext"/>
    <w:basedOn w:val="Normal"/>
    <w:uiPriority w:val="99"/>
    <w:qFormat/>
    <w:rsid w:val="004F779E"/>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4F779E"/>
  </w:style>
  <w:style w:type="character" w:customStyle="1" w:styleId="icr880">
    <w:name w:val="icr880"/>
    <w:basedOn w:val="DefaultParagraphFont"/>
    <w:rsid w:val="004F779E"/>
  </w:style>
  <w:style w:type="character" w:customStyle="1" w:styleId="hx23q54">
    <w:name w:val="hx23q54"/>
    <w:basedOn w:val="DefaultParagraphFont"/>
    <w:rsid w:val="004F779E"/>
  </w:style>
  <w:style w:type="character" w:customStyle="1" w:styleId="m-5348258726587825636gmail-style13ptbold">
    <w:name w:val="m_-5348258726587825636gmail-style13ptbold"/>
    <w:basedOn w:val="DefaultParagraphFont"/>
    <w:rsid w:val="004F779E"/>
  </w:style>
  <w:style w:type="character" w:customStyle="1" w:styleId="m-5348258726587825636gmail-styleunderline">
    <w:name w:val="m_-5348258726587825636gmail-styleunderline"/>
    <w:basedOn w:val="DefaultParagraphFont"/>
    <w:rsid w:val="004F779E"/>
  </w:style>
  <w:style w:type="character" w:customStyle="1" w:styleId="UnderlineCharChar1">
    <w:name w:val="Underline Char Char1"/>
    <w:basedOn w:val="DefaultParagraphFont"/>
    <w:rsid w:val="004F779E"/>
    <w:rPr>
      <w:u w:val="single"/>
      <w:lang w:val="en-US" w:eastAsia="en-US" w:bidi="ar-SA"/>
    </w:rPr>
  </w:style>
  <w:style w:type="character" w:customStyle="1" w:styleId="m4385445901877740177gmail-styleunderline">
    <w:name w:val="m_4385445901877740177gmail-styleunderline"/>
    <w:basedOn w:val="DefaultParagraphFont"/>
    <w:rsid w:val="004F779E"/>
  </w:style>
  <w:style w:type="character" w:customStyle="1" w:styleId="CardsFont12ptCharChar">
    <w:name w:val="Cards + Font: 12 pt Char Char"/>
    <w:basedOn w:val="DefaultParagraphFont"/>
    <w:rsid w:val="004F779E"/>
    <w:rPr>
      <w:sz w:val="24"/>
      <w:szCs w:val="24"/>
      <w:u w:val="thick"/>
      <w:lang w:val="en-US" w:eastAsia="en-US" w:bidi="ar-SA"/>
    </w:rPr>
  </w:style>
  <w:style w:type="character" w:customStyle="1" w:styleId="NothingChar1">
    <w:name w:val="Nothing Char1"/>
    <w:basedOn w:val="DefaultParagraphFont"/>
    <w:rsid w:val="004F779E"/>
    <w:rPr>
      <w:lang w:val="en-US" w:eastAsia="en-US" w:bidi="ar-SA"/>
    </w:rPr>
  </w:style>
  <w:style w:type="paragraph" w:customStyle="1" w:styleId="useless">
    <w:name w:val="useless"/>
    <w:basedOn w:val="Normal"/>
    <w:uiPriority w:val="99"/>
    <w:qFormat/>
    <w:rsid w:val="004F779E"/>
    <w:rPr>
      <w:rFonts w:ascii="Times New Roman" w:eastAsia="Times New Roman" w:hAnsi="Times New Roman"/>
      <w:sz w:val="12"/>
    </w:rPr>
  </w:style>
  <w:style w:type="character" w:customStyle="1" w:styleId="DDIUnderline">
    <w:name w:val="DDI Underline"/>
    <w:qFormat/>
    <w:rsid w:val="004F779E"/>
    <w:rPr>
      <w:rFonts w:ascii="Times New Roman" w:hAnsi="Times New Roman"/>
      <w:sz w:val="24"/>
      <w:u w:val="single"/>
    </w:rPr>
  </w:style>
  <w:style w:type="character" w:customStyle="1" w:styleId="Char1">
    <w:name w:val="Char1"/>
    <w:basedOn w:val="DefaultParagraphFont"/>
    <w:rsid w:val="004F779E"/>
    <w:rPr>
      <w:rFonts w:cs="Arial"/>
      <w:b/>
      <w:bCs/>
      <w:iCs/>
      <w:sz w:val="24"/>
      <w:szCs w:val="28"/>
      <w:lang w:val="en-US" w:eastAsia="en-US" w:bidi="ar-SA"/>
    </w:rPr>
  </w:style>
  <w:style w:type="paragraph" w:customStyle="1" w:styleId="ALLCAPS">
    <w:name w:val="ALL CAPS"/>
    <w:basedOn w:val="Normal"/>
    <w:link w:val="ALLCAPSChar"/>
    <w:rsid w:val="004F779E"/>
    <w:rPr>
      <w:rFonts w:ascii="Times New Roman" w:eastAsia="Times New Roman" w:hAnsi="Times New Roman"/>
      <w:b/>
      <w:caps/>
    </w:rPr>
  </w:style>
  <w:style w:type="character" w:customStyle="1" w:styleId="ALLCAPSChar">
    <w:name w:val="ALL CAPS Char"/>
    <w:basedOn w:val="DefaultParagraphFont"/>
    <w:link w:val="ALLCAPS"/>
    <w:rsid w:val="004F779E"/>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4F779E"/>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4F779E"/>
    <w:rPr>
      <w:rFonts w:ascii="Times New Roman" w:eastAsia="Times New Roman" w:hAnsi="Times New Roman" w:cs="Calibri"/>
      <w:b/>
    </w:rPr>
  </w:style>
  <w:style w:type="character" w:customStyle="1" w:styleId="10ptnotbold">
    <w:name w:val="10ptnotbold"/>
    <w:basedOn w:val="DefaultParagraphFont"/>
    <w:rsid w:val="004F779E"/>
    <w:rPr>
      <w:sz w:val="20"/>
    </w:rPr>
  </w:style>
  <w:style w:type="character" w:customStyle="1" w:styleId="Cites-AuthorDate">
    <w:name w:val="Cites-Author/Date"/>
    <w:rsid w:val="004F779E"/>
    <w:rPr>
      <w:rFonts w:ascii="Helvetica" w:hAnsi="Helvetica"/>
      <w:b/>
      <w:sz w:val="22"/>
      <w:szCs w:val="24"/>
      <w:u w:val="thick"/>
    </w:rPr>
  </w:style>
  <w:style w:type="paragraph" w:customStyle="1" w:styleId="CiteTag">
    <w:name w:val="Cite/Tag"/>
    <w:basedOn w:val="Normal"/>
    <w:uiPriority w:val="99"/>
    <w:qFormat/>
    <w:rsid w:val="004F779E"/>
    <w:rPr>
      <w:rFonts w:ascii="Times New Roman" w:eastAsia="Cambria" w:hAnsi="Times New Roman"/>
      <w:b/>
    </w:rPr>
  </w:style>
  <w:style w:type="character" w:customStyle="1" w:styleId="CardsFont6ptChar1">
    <w:name w:val="Cards + Font: 6 pt Char1"/>
    <w:basedOn w:val="CardsChar"/>
    <w:link w:val="CardsFont6pt"/>
    <w:rsid w:val="004F779E"/>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4F779E"/>
  </w:style>
  <w:style w:type="character" w:customStyle="1" w:styleId="m489902567989944824gmail-styleunderline">
    <w:name w:val="m_489902567989944824gmail-styleunderline"/>
    <w:basedOn w:val="DefaultParagraphFont"/>
    <w:rsid w:val="004F779E"/>
  </w:style>
  <w:style w:type="character" w:customStyle="1" w:styleId="UnresolvedMention2">
    <w:name w:val="Unresolved Mention2"/>
    <w:basedOn w:val="DefaultParagraphFont"/>
    <w:uiPriority w:val="99"/>
    <w:semiHidden/>
    <w:rsid w:val="004F779E"/>
    <w:rPr>
      <w:color w:val="808080"/>
      <w:shd w:val="clear" w:color="auto" w:fill="E6E6E6"/>
    </w:rPr>
  </w:style>
  <w:style w:type="character" w:customStyle="1" w:styleId="swauthor">
    <w:name w:val="sw_author"/>
    <w:rsid w:val="004F779E"/>
  </w:style>
  <w:style w:type="character" w:customStyle="1" w:styleId="UnderlineCharChar3">
    <w:name w:val="Underline Char Char3"/>
    <w:rsid w:val="004F779E"/>
    <w:rPr>
      <w:szCs w:val="24"/>
      <w:u w:val="single"/>
      <w:lang w:val="en-US" w:eastAsia="en-US" w:bidi="ar-SA"/>
    </w:rPr>
  </w:style>
  <w:style w:type="character" w:customStyle="1" w:styleId="tl8wme">
    <w:name w:val="tl8wme"/>
    <w:basedOn w:val="DefaultParagraphFont"/>
    <w:rsid w:val="004F779E"/>
  </w:style>
  <w:style w:type="character" w:customStyle="1" w:styleId="Mention3">
    <w:name w:val="Mention3"/>
    <w:basedOn w:val="DefaultParagraphFont"/>
    <w:uiPriority w:val="99"/>
    <w:semiHidden/>
    <w:unhideWhenUsed/>
    <w:rsid w:val="004F779E"/>
    <w:rPr>
      <w:color w:val="2B579A"/>
      <w:shd w:val="clear" w:color="auto" w:fill="E6E6E6"/>
    </w:rPr>
  </w:style>
  <w:style w:type="character" w:customStyle="1" w:styleId="m-5251091010484660064gmail-style13ptbold">
    <w:name w:val="m_-5251091010484660064gmail-style13ptbold"/>
    <w:basedOn w:val="DefaultParagraphFont"/>
    <w:rsid w:val="004F779E"/>
  </w:style>
  <w:style w:type="character" w:customStyle="1" w:styleId="m-5251091010484660064gmail-styleunderline">
    <w:name w:val="m_-5251091010484660064gmail-styleunderline"/>
    <w:basedOn w:val="DefaultParagraphFont"/>
    <w:rsid w:val="004F779E"/>
  </w:style>
  <w:style w:type="character" w:customStyle="1" w:styleId="tablecaption">
    <w:name w:val="tablecaption"/>
    <w:basedOn w:val="DefaultParagraphFont"/>
    <w:rsid w:val="004F779E"/>
  </w:style>
  <w:style w:type="character" w:customStyle="1" w:styleId="StyleLatinHelvetica105ptBlack">
    <w:name w:val="Style (Latin) Helvetica 10.5 pt Black"/>
    <w:basedOn w:val="DefaultParagraphFont"/>
    <w:rsid w:val="004F779E"/>
    <w:rPr>
      <w:rFonts w:ascii="Times New Roman" w:hAnsi="Times New Roman"/>
      <w:color w:val="000000"/>
      <w:sz w:val="21"/>
    </w:rPr>
  </w:style>
  <w:style w:type="character" w:customStyle="1" w:styleId="m-413333960618644972gmail-style13ptbold">
    <w:name w:val="m_-413333960618644972gmail-style13ptbold"/>
    <w:basedOn w:val="DefaultParagraphFont"/>
    <w:rsid w:val="004F779E"/>
  </w:style>
  <w:style w:type="character" w:customStyle="1" w:styleId="m-413333960618644972gmail-styleunderline">
    <w:name w:val="m_-413333960618644972gmail-styleunderline"/>
    <w:basedOn w:val="DefaultParagraphFont"/>
    <w:rsid w:val="004F779E"/>
  </w:style>
  <w:style w:type="character" w:customStyle="1" w:styleId="m8314098763611656848gmail-stylestylebold12pt">
    <w:name w:val="m_8314098763611656848gmail-stylestylebold12pt"/>
    <w:basedOn w:val="DefaultParagraphFont"/>
    <w:rsid w:val="004F779E"/>
  </w:style>
  <w:style w:type="character" w:customStyle="1" w:styleId="m8314098763611656848gmail-styleboldunderline">
    <w:name w:val="m_8314098763611656848gmail-styleboldunderline"/>
    <w:basedOn w:val="DefaultParagraphFont"/>
    <w:rsid w:val="004F779E"/>
  </w:style>
  <w:style w:type="paragraph" w:customStyle="1" w:styleId="Spacer">
    <w:name w:val="Spacer"/>
    <w:basedOn w:val="Heading1"/>
    <w:link w:val="SpacerChar"/>
    <w:autoRedefine/>
    <w:uiPriority w:val="4"/>
    <w:qFormat/>
    <w:rsid w:val="004F779E"/>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4F779E"/>
    <w:rPr>
      <w:rFonts w:ascii="Calibri" w:eastAsiaTheme="majorEastAsia" w:hAnsi="Calibri" w:cstheme="majorBidi"/>
      <w:b/>
      <w:bCs/>
      <w:szCs w:val="32"/>
    </w:rPr>
  </w:style>
  <w:style w:type="paragraph" w:customStyle="1" w:styleId="msonormal0">
    <w:name w:val="msonormal"/>
    <w:basedOn w:val="Normal"/>
    <w:rsid w:val="004F779E"/>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4F779E"/>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4F779E"/>
    <w:rPr>
      <w:rFonts w:ascii="Georgia" w:eastAsia="Times New Roman" w:hAnsi="Georgia" w:cs="Arial" w:hint="default"/>
      <w:b/>
      <w:bCs/>
      <w:kern w:val="32"/>
      <w:sz w:val="28"/>
      <w:szCs w:val="32"/>
    </w:rPr>
  </w:style>
  <w:style w:type="character" w:customStyle="1" w:styleId="SmallChar0">
    <w:name w:val="Small Char"/>
    <w:qFormat/>
    <w:rsid w:val="004F779E"/>
    <w:rPr>
      <w:rFonts w:ascii="Arial Narrow" w:hAnsi="Arial Narrow" w:cs="Times New Roman"/>
      <w:color w:val="000000"/>
      <w:sz w:val="16"/>
    </w:rPr>
  </w:style>
  <w:style w:type="character" w:customStyle="1" w:styleId="CiteReal0">
    <w:name w:val="CiteReal"/>
    <w:uiPriority w:val="1"/>
    <w:qFormat/>
    <w:rsid w:val="004F779E"/>
    <w:rPr>
      <w:rFonts w:ascii="Arial" w:hAnsi="Arial"/>
      <w:b/>
      <w:sz w:val="24"/>
      <w:u w:val="single"/>
    </w:rPr>
  </w:style>
  <w:style w:type="character" w:customStyle="1" w:styleId="dropcap1">
    <w:name w:val="dropcap1"/>
    <w:rsid w:val="004F779E"/>
  </w:style>
  <w:style w:type="paragraph" w:customStyle="1" w:styleId="Style31">
    <w:name w:val="Style31"/>
    <w:basedOn w:val="Normal"/>
    <w:uiPriority w:val="99"/>
    <w:rsid w:val="004F779E"/>
    <w:pPr>
      <w:spacing w:line="197" w:lineRule="exact"/>
      <w:jc w:val="both"/>
    </w:pPr>
    <w:rPr>
      <w:rFonts w:ascii="Palatino Linotype" w:hAnsi="Palatino Linotype" w:cs="Palatino Linotype"/>
    </w:rPr>
  </w:style>
  <w:style w:type="paragraph" w:customStyle="1" w:styleId="Style42">
    <w:name w:val="Style42"/>
    <w:basedOn w:val="Normal"/>
    <w:uiPriority w:val="99"/>
    <w:rsid w:val="004F779E"/>
    <w:pPr>
      <w:spacing w:line="202" w:lineRule="exact"/>
      <w:jc w:val="both"/>
    </w:pPr>
    <w:rPr>
      <w:rFonts w:ascii="Palatino Linotype" w:hAnsi="Palatino Linotype" w:cs="Palatino Linotype"/>
    </w:rPr>
  </w:style>
  <w:style w:type="paragraph" w:customStyle="1" w:styleId="Style51">
    <w:name w:val="Style51"/>
    <w:basedOn w:val="Normal"/>
    <w:uiPriority w:val="99"/>
    <w:rsid w:val="004F779E"/>
    <w:pPr>
      <w:spacing w:line="200" w:lineRule="exact"/>
      <w:jc w:val="both"/>
    </w:pPr>
    <w:rPr>
      <w:rFonts w:ascii="Palatino Linotype" w:hAnsi="Palatino Linotype" w:cs="Palatino Linotype"/>
    </w:rPr>
  </w:style>
  <w:style w:type="character" w:customStyle="1" w:styleId="FontStyle72">
    <w:name w:val="Font Style72"/>
    <w:uiPriority w:val="99"/>
    <w:rsid w:val="004F779E"/>
    <w:rPr>
      <w:rFonts w:ascii="Cambria" w:hAnsi="Cambria" w:cs="Cambria" w:hint="default"/>
      <w:sz w:val="16"/>
      <w:szCs w:val="16"/>
    </w:rPr>
  </w:style>
  <w:style w:type="character" w:customStyle="1" w:styleId="FontStyle73">
    <w:name w:val="Font Style73"/>
    <w:uiPriority w:val="99"/>
    <w:rsid w:val="004F779E"/>
    <w:rPr>
      <w:rFonts w:ascii="Cambria" w:hAnsi="Cambria" w:cs="Cambria" w:hint="default"/>
      <w:i/>
      <w:iCs/>
      <w:sz w:val="16"/>
      <w:szCs w:val="16"/>
    </w:rPr>
  </w:style>
  <w:style w:type="character" w:customStyle="1" w:styleId="UnderlinestyleChar2">
    <w:name w:val="Underline style Char2"/>
    <w:rsid w:val="004F779E"/>
    <w:rPr>
      <w:sz w:val="22"/>
      <w:szCs w:val="24"/>
      <w:u w:val="single"/>
      <w:lang w:val="en-US" w:eastAsia="en-US" w:bidi="ar-SA"/>
    </w:rPr>
  </w:style>
  <w:style w:type="paragraph" w:customStyle="1" w:styleId="CitationCharChar">
    <w:name w:val="Citation Char Char"/>
    <w:basedOn w:val="Normal"/>
    <w:uiPriority w:val="6"/>
    <w:qFormat/>
    <w:rsid w:val="004F779E"/>
    <w:pPr>
      <w:ind w:left="1440" w:right="1440"/>
    </w:pPr>
    <w:rPr>
      <w:rFonts w:ascii="Cambria" w:eastAsia="Verdana" w:hAnsi="Cambria" w:cs="Cambria"/>
      <w:szCs w:val="20"/>
      <w:u w:val="single"/>
    </w:rPr>
  </w:style>
  <w:style w:type="character" w:customStyle="1" w:styleId="FontStyle49">
    <w:name w:val="Font Style49"/>
    <w:uiPriority w:val="99"/>
    <w:rsid w:val="004F779E"/>
    <w:rPr>
      <w:rFonts w:ascii="Cambria" w:hAnsi="Cambria" w:cs="Cambria"/>
      <w:sz w:val="20"/>
      <w:szCs w:val="20"/>
    </w:rPr>
  </w:style>
  <w:style w:type="character" w:customStyle="1" w:styleId="FontStyle50">
    <w:name w:val="Font Style50"/>
    <w:uiPriority w:val="99"/>
    <w:rsid w:val="004F779E"/>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4F779E"/>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4F779E"/>
    <w:rPr>
      <w:rFonts w:ascii="Cambria" w:eastAsia="Cambria" w:hAnsi="Cambria" w:cs="Cambria"/>
      <w:spacing w:val="-3"/>
      <w:sz w:val="22"/>
      <w:szCs w:val="20"/>
    </w:rPr>
  </w:style>
  <w:style w:type="character" w:customStyle="1" w:styleId="kn">
    <w:name w:val="kn"/>
    <w:basedOn w:val="DefaultParagraphFont"/>
    <w:rsid w:val="004F779E"/>
  </w:style>
  <w:style w:type="character" w:customStyle="1" w:styleId="StyleStyleUnderlineUnderlineStyleBoldUnderlineIntenseEmphas">
    <w:name w:val="Style Style UnderlineUnderlineStyle Bold UnderlineIntense Emphas..."/>
    <w:basedOn w:val="DefaultParagraphFont"/>
    <w:rsid w:val="004F779E"/>
    <w:rPr>
      <w:b/>
      <w:bCs/>
      <w:sz w:val="26"/>
      <w:u w:val="single"/>
    </w:rPr>
  </w:style>
  <w:style w:type="character" w:customStyle="1" w:styleId="articoloinside">
    <w:name w:val="articolo_inside"/>
    <w:rsid w:val="004F779E"/>
  </w:style>
  <w:style w:type="paragraph" w:customStyle="1" w:styleId="pagetools">
    <w:name w:val="pagetools"/>
    <w:basedOn w:val="Normal"/>
    <w:rsid w:val="004F779E"/>
    <w:pPr>
      <w:spacing w:before="100" w:beforeAutospacing="1" w:after="100" w:afterAutospacing="1"/>
    </w:pPr>
    <w:rPr>
      <w:rFonts w:ascii="Cambria" w:eastAsia="Cambria" w:hAnsi="Cambria"/>
      <w:sz w:val="24"/>
    </w:rPr>
  </w:style>
  <w:style w:type="character" w:customStyle="1" w:styleId="desc">
    <w:name w:val="desc"/>
    <w:basedOn w:val="DefaultParagraphFont"/>
    <w:rsid w:val="004F779E"/>
  </w:style>
  <w:style w:type="character" w:customStyle="1" w:styleId="job">
    <w:name w:val="job"/>
    <w:basedOn w:val="DefaultParagraphFont"/>
    <w:rsid w:val="004F779E"/>
  </w:style>
  <w:style w:type="character" w:customStyle="1" w:styleId="publisher">
    <w:name w:val="publisher"/>
    <w:basedOn w:val="DefaultParagraphFont"/>
    <w:rsid w:val="004F779E"/>
  </w:style>
  <w:style w:type="character" w:customStyle="1" w:styleId="pubyear">
    <w:name w:val="pubyear"/>
    <w:basedOn w:val="DefaultParagraphFont"/>
    <w:rsid w:val="004F779E"/>
  </w:style>
  <w:style w:type="character" w:customStyle="1" w:styleId="pubcity">
    <w:name w:val="pubcity"/>
    <w:basedOn w:val="DefaultParagraphFont"/>
    <w:rsid w:val="004F779E"/>
  </w:style>
  <w:style w:type="character" w:customStyle="1" w:styleId="bodycontentlink">
    <w:name w:val="bodycontentlink"/>
    <w:basedOn w:val="DefaultParagraphFont"/>
    <w:rsid w:val="004F779E"/>
  </w:style>
  <w:style w:type="paragraph" w:customStyle="1" w:styleId="C-Text">
    <w:name w:val="C-Text"/>
    <w:basedOn w:val="Normal"/>
    <w:rsid w:val="004F779E"/>
    <w:pPr>
      <w:tabs>
        <w:tab w:val="num" w:pos="720"/>
      </w:tabs>
      <w:ind w:left="720" w:hanging="360"/>
    </w:pPr>
    <w:rPr>
      <w:rFonts w:ascii="Book Antiqua" w:hAnsi="Book Antiqua"/>
      <w:sz w:val="24"/>
    </w:rPr>
  </w:style>
  <w:style w:type="character" w:customStyle="1" w:styleId="ecdate">
    <w:name w:val="ec_date"/>
    <w:basedOn w:val="DefaultParagraphFont"/>
    <w:rsid w:val="004F779E"/>
    <w:rPr>
      <w:rFonts w:ascii="Symbol" w:hAnsi="Symbol" w:hint="default"/>
      <w:sz w:val="20"/>
      <w:szCs w:val="20"/>
      <w:shd w:val="clear" w:color="auto" w:fill="FFFFFF"/>
    </w:rPr>
  </w:style>
  <w:style w:type="paragraph" w:customStyle="1" w:styleId="ecmsonormal">
    <w:name w:val="ec_msonormal"/>
    <w:basedOn w:val="Normal"/>
    <w:rsid w:val="004F779E"/>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4F779E"/>
  </w:style>
  <w:style w:type="character" w:customStyle="1" w:styleId="articleheadline">
    <w:name w:val="articleheadline"/>
    <w:basedOn w:val="DefaultParagraphFont"/>
    <w:rsid w:val="004F779E"/>
  </w:style>
  <w:style w:type="paragraph" w:customStyle="1" w:styleId="u-intro">
    <w:name w:val="u-intro"/>
    <w:basedOn w:val="Normal"/>
    <w:rsid w:val="004F779E"/>
    <w:pPr>
      <w:spacing w:before="100" w:beforeAutospacing="1" w:after="100" w:afterAutospacing="1"/>
    </w:pPr>
    <w:rPr>
      <w:sz w:val="24"/>
    </w:rPr>
  </w:style>
  <w:style w:type="character" w:customStyle="1" w:styleId="u-byline">
    <w:name w:val="u-byline"/>
    <w:basedOn w:val="DefaultParagraphFont"/>
    <w:rsid w:val="004F779E"/>
  </w:style>
  <w:style w:type="character" w:customStyle="1" w:styleId="articlebya">
    <w:name w:val="articleby_a"/>
    <w:basedOn w:val="DefaultParagraphFont"/>
    <w:rsid w:val="004F779E"/>
  </w:style>
  <w:style w:type="character" w:customStyle="1" w:styleId="popupwinby">
    <w:name w:val="popupwinby"/>
    <w:basedOn w:val="DefaultParagraphFont"/>
    <w:rsid w:val="004F779E"/>
  </w:style>
  <w:style w:type="character" w:customStyle="1" w:styleId="storyheader">
    <w:name w:val="storyheader"/>
    <w:basedOn w:val="DefaultParagraphFont"/>
    <w:rsid w:val="004F779E"/>
  </w:style>
  <w:style w:type="character" w:customStyle="1" w:styleId="marron">
    <w:name w:val="marron"/>
    <w:basedOn w:val="DefaultParagraphFont"/>
    <w:rsid w:val="004F779E"/>
  </w:style>
  <w:style w:type="paragraph" w:customStyle="1" w:styleId="StyleNormalWeb10pt">
    <w:name w:val="Style Normal (Web) + 10 pt"/>
    <w:basedOn w:val="NormalWeb"/>
    <w:next w:val="Normal"/>
    <w:rsid w:val="004F779E"/>
    <w:rPr>
      <w:rFonts w:ascii="Bookman Old Style" w:eastAsiaTheme="minorHAnsi" w:hAnsi="Bookman Old Style"/>
      <w:sz w:val="20"/>
      <w:lang w:bidi="ar-SA"/>
    </w:rPr>
  </w:style>
  <w:style w:type="character" w:customStyle="1" w:styleId="StyleNormalWeb10ptChar">
    <w:name w:val="Style Normal (Web) + 10 pt Char"/>
    <w:basedOn w:val="DefaultParagraphFont"/>
    <w:rsid w:val="004F779E"/>
    <w:rPr>
      <w:szCs w:val="24"/>
      <w:lang w:val="en-US" w:eastAsia="en-US" w:bidi="ar-SA"/>
    </w:rPr>
  </w:style>
  <w:style w:type="paragraph" w:customStyle="1" w:styleId="TagCiteShells">
    <w:name w:val="Tag/Cite/Shells"/>
    <w:basedOn w:val="Normal"/>
    <w:rsid w:val="004F779E"/>
    <w:rPr>
      <w:b/>
    </w:rPr>
  </w:style>
  <w:style w:type="paragraph" w:customStyle="1" w:styleId="DefinitionTerm">
    <w:name w:val="Definition Term"/>
    <w:basedOn w:val="Normal"/>
    <w:next w:val="Normal"/>
    <w:rsid w:val="004F779E"/>
    <w:rPr>
      <w:snapToGrid w:val="0"/>
      <w:sz w:val="24"/>
    </w:rPr>
  </w:style>
  <w:style w:type="character" w:customStyle="1" w:styleId="Style3CharChar">
    <w:name w:val="Style3 Char Char"/>
    <w:basedOn w:val="DefaultParagraphFont"/>
    <w:rsid w:val="004F779E"/>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4F779E"/>
    <w:pPr>
      <w:spacing w:after="60"/>
    </w:pPr>
    <w:rPr>
      <w:rFonts w:eastAsia="Segoe UI" w:cs="Cambria"/>
      <w:caps/>
      <w:sz w:val="20"/>
      <w:lang w:eastAsia="zh-CN"/>
    </w:rPr>
  </w:style>
  <w:style w:type="character" w:customStyle="1" w:styleId="NormalChar0">
    <w:name w:val="Normal Char"/>
    <w:basedOn w:val="DefaultParagraphFont"/>
    <w:rsid w:val="004F779E"/>
    <w:rPr>
      <w:lang w:eastAsia="en-US"/>
    </w:rPr>
  </w:style>
  <w:style w:type="character" w:customStyle="1" w:styleId="BoldUnderlineChar2">
    <w:name w:val="Bold + Underline Char"/>
    <w:basedOn w:val="DefaultParagraphFont"/>
    <w:rsid w:val="004F779E"/>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4F779E"/>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4F779E"/>
  </w:style>
  <w:style w:type="character" w:customStyle="1" w:styleId="CharacterStyle7">
    <w:name w:val="Character Style 7"/>
    <w:rsid w:val="004F779E"/>
    <w:rPr>
      <w:rFonts w:ascii="Trebuchet MS" w:hAnsi="Trebuchet MS" w:cs="Trebuchet MS"/>
      <w:sz w:val="20"/>
      <w:szCs w:val="20"/>
      <w:u w:val="single"/>
    </w:rPr>
  </w:style>
  <w:style w:type="character" w:customStyle="1" w:styleId="StyleStyle4Char">
    <w:name w:val="Style Style4 + Char"/>
    <w:basedOn w:val="DefaultParagraphFont"/>
    <w:rsid w:val="004F779E"/>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4F779E"/>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4F779E"/>
    <w:rPr>
      <w:rFonts w:ascii="Symbol" w:hAnsi="Symbol"/>
      <w:sz w:val="21"/>
      <w:szCs w:val="21"/>
      <w:u w:val="thick"/>
    </w:rPr>
  </w:style>
  <w:style w:type="character" w:customStyle="1" w:styleId="UnderlinedEvidenceCharChar">
    <w:name w:val="Underlined Evidence Char Char"/>
    <w:basedOn w:val="DefaultParagraphFont"/>
    <w:rsid w:val="004F779E"/>
    <w:rPr>
      <w:rFonts w:ascii="Symbol" w:hAnsi="Symbol"/>
      <w:sz w:val="21"/>
      <w:szCs w:val="21"/>
      <w:u w:val="thick"/>
      <w:lang w:val="en-US" w:eastAsia="en-US" w:bidi="ar-SA"/>
    </w:rPr>
  </w:style>
  <w:style w:type="character" w:styleId="PlaceholderText">
    <w:name w:val="Placeholder Text"/>
    <w:basedOn w:val="DefaultParagraphFont"/>
    <w:uiPriority w:val="99"/>
    <w:rsid w:val="004F779E"/>
    <w:rPr>
      <w:color w:val="808080"/>
    </w:rPr>
  </w:style>
  <w:style w:type="paragraph" w:customStyle="1" w:styleId="Cite8">
    <w:name w:val="Cite8"/>
    <w:basedOn w:val="Normal"/>
    <w:autoRedefine/>
    <w:qFormat/>
    <w:rsid w:val="004F779E"/>
    <w:rPr>
      <w:rFonts w:ascii="Trebuchet MS" w:eastAsia="Verdana" w:hAnsi="Trebuchet MS" w:cs="Cambria"/>
    </w:rPr>
  </w:style>
  <w:style w:type="paragraph" w:customStyle="1" w:styleId="8font">
    <w:name w:val="8font"/>
    <w:basedOn w:val="Normal"/>
    <w:next w:val="Normal"/>
    <w:autoRedefine/>
    <w:rsid w:val="004F779E"/>
    <w:rPr>
      <w:rFonts w:eastAsia="Cambria Math" w:cs="Cambria"/>
      <w:szCs w:val="16"/>
    </w:rPr>
  </w:style>
  <w:style w:type="character" w:customStyle="1" w:styleId="NoterefInText">
    <w:name w:val="_NoterefInText"/>
    <w:uiPriority w:val="99"/>
    <w:rsid w:val="004F779E"/>
    <w:rPr>
      <w:rFonts w:cs="AKDPE C+ Utopia"/>
      <w:color w:val="000000"/>
    </w:rPr>
  </w:style>
  <w:style w:type="character" w:customStyle="1" w:styleId="postauthor">
    <w:name w:val="postauthor"/>
    <w:basedOn w:val="DefaultParagraphFont"/>
    <w:rsid w:val="004F779E"/>
  </w:style>
  <w:style w:type="paragraph" w:customStyle="1" w:styleId="notes-source-hasnotes">
    <w:name w:val="notes-source-hasnotes"/>
    <w:basedOn w:val="Normal"/>
    <w:rsid w:val="004F779E"/>
    <w:pPr>
      <w:spacing w:before="100" w:beforeAutospacing="1" w:after="100" w:afterAutospacing="1"/>
    </w:pPr>
    <w:rPr>
      <w:rFonts w:ascii="Tahoma" w:hAnsi="Tahoma"/>
      <w:szCs w:val="20"/>
    </w:rPr>
  </w:style>
  <w:style w:type="character" w:customStyle="1" w:styleId="span">
    <w:name w:val="span"/>
    <w:basedOn w:val="DefaultParagraphFont"/>
    <w:rsid w:val="004F779E"/>
  </w:style>
  <w:style w:type="character" w:customStyle="1" w:styleId="maintitle">
    <w:name w:val="maintitle"/>
    <w:basedOn w:val="DefaultParagraphFont"/>
    <w:rsid w:val="004F779E"/>
  </w:style>
  <w:style w:type="character" w:customStyle="1" w:styleId="thirdparty-logo">
    <w:name w:val="thirdparty-logo"/>
    <w:basedOn w:val="DefaultParagraphFont"/>
    <w:rsid w:val="004F779E"/>
  </w:style>
  <w:style w:type="character" w:customStyle="1" w:styleId="posted">
    <w:name w:val="posted"/>
    <w:basedOn w:val="DefaultParagraphFont"/>
    <w:rsid w:val="004F779E"/>
  </w:style>
  <w:style w:type="character" w:customStyle="1" w:styleId="ticker">
    <w:name w:val="ticker"/>
    <w:basedOn w:val="DefaultParagraphFont"/>
    <w:rsid w:val="004F779E"/>
  </w:style>
  <w:style w:type="paragraph" w:customStyle="1" w:styleId="articlemeta">
    <w:name w:val="articlemeta"/>
    <w:basedOn w:val="Normal"/>
    <w:rsid w:val="004F779E"/>
    <w:pPr>
      <w:spacing w:before="100" w:beforeAutospacing="1" w:after="100" w:afterAutospacing="1"/>
    </w:pPr>
    <w:rPr>
      <w:rFonts w:ascii="Tahoma" w:hAnsi="Tahoma"/>
      <w:szCs w:val="20"/>
    </w:rPr>
  </w:style>
  <w:style w:type="character" w:customStyle="1" w:styleId="vcard">
    <w:name w:val="vcard"/>
    <w:basedOn w:val="DefaultParagraphFont"/>
    <w:rsid w:val="004F779E"/>
  </w:style>
  <w:style w:type="character" w:customStyle="1" w:styleId="print-footnote">
    <w:name w:val="print-footnote"/>
    <w:basedOn w:val="DefaultParagraphFont"/>
    <w:rsid w:val="004F779E"/>
  </w:style>
  <w:style w:type="character" w:customStyle="1" w:styleId="datestring">
    <w:name w:val="datestring"/>
    <w:basedOn w:val="DefaultParagraphFont"/>
    <w:rsid w:val="004F779E"/>
  </w:style>
  <w:style w:type="paragraph" w:customStyle="1" w:styleId="noindent0">
    <w:name w:val="no_indent"/>
    <w:basedOn w:val="Normal"/>
    <w:rsid w:val="004F779E"/>
    <w:pPr>
      <w:spacing w:before="100" w:beforeAutospacing="1" w:after="100" w:afterAutospacing="1"/>
    </w:pPr>
    <w:rPr>
      <w:rFonts w:ascii="Tahoma" w:hAnsi="Tahoma"/>
      <w:szCs w:val="20"/>
    </w:rPr>
  </w:style>
  <w:style w:type="character" w:customStyle="1" w:styleId="email">
    <w:name w:val="email"/>
    <w:basedOn w:val="DefaultParagraphFont"/>
    <w:rsid w:val="004F779E"/>
  </w:style>
  <w:style w:type="paragraph" w:customStyle="1" w:styleId="left">
    <w:name w:val="left"/>
    <w:basedOn w:val="Normal"/>
    <w:rsid w:val="004F779E"/>
    <w:pPr>
      <w:spacing w:before="100" w:beforeAutospacing="1" w:after="100" w:afterAutospacing="1"/>
    </w:pPr>
    <w:rPr>
      <w:rFonts w:ascii="Tahoma" w:hAnsi="Tahoma"/>
      <w:szCs w:val="20"/>
    </w:rPr>
  </w:style>
  <w:style w:type="paragraph" w:customStyle="1" w:styleId="right">
    <w:name w:val="right"/>
    <w:basedOn w:val="Normal"/>
    <w:rsid w:val="004F779E"/>
    <w:pPr>
      <w:spacing w:before="100" w:beforeAutospacing="1" w:after="100" w:afterAutospacing="1"/>
    </w:pPr>
    <w:rPr>
      <w:rFonts w:ascii="Tahoma" w:hAnsi="Tahoma"/>
      <w:szCs w:val="20"/>
    </w:rPr>
  </w:style>
  <w:style w:type="character" w:customStyle="1" w:styleId="gptad">
    <w:name w:val="gptad"/>
    <w:basedOn w:val="DefaultParagraphFont"/>
    <w:rsid w:val="004F779E"/>
  </w:style>
  <w:style w:type="paragraph" w:customStyle="1" w:styleId="creditpostedmodified">
    <w:name w:val="credit_posted_modified"/>
    <w:basedOn w:val="Normal"/>
    <w:rsid w:val="004F779E"/>
    <w:pPr>
      <w:spacing w:before="100" w:beforeAutospacing="1" w:after="100" w:afterAutospacing="1"/>
    </w:pPr>
    <w:rPr>
      <w:rFonts w:ascii="Tahoma" w:hAnsi="Tahoma"/>
      <w:szCs w:val="20"/>
    </w:rPr>
  </w:style>
  <w:style w:type="character" w:customStyle="1" w:styleId="creditline">
    <w:name w:val="creditline"/>
    <w:basedOn w:val="DefaultParagraphFont"/>
    <w:rsid w:val="004F779E"/>
  </w:style>
  <w:style w:type="character" w:customStyle="1" w:styleId="grd">
    <w:name w:val="grd"/>
    <w:basedOn w:val="DefaultParagraphFont"/>
    <w:rsid w:val="004F779E"/>
  </w:style>
  <w:style w:type="paragraph" w:customStyle="1" w:styleId="hs-text-container">
    <w:name w:val="hs-text-container"/>
    <w:basedOn w:val="Normal"/>
    <w:rsid w:val="004F779E"/>
    <w:pPr>
      <w:spacing w:before="100" w:beforeAutospacing="1" w:after="100" w:afterAutospacing="1"/>
    </w:pPr>
    <w:rPr>
      <w:rFonts w:ascii="Tahoma" w:hAnsi="Tahoma"/>
      <w:szCs w:val="20"/>
    </w:rPr>
  </w:style>
  <w:style w:type="character" w:customStyle="1" w:styleId="created">
    <w:name w:val="created"/>
    <w:basedOn w:val="DefaultParagraphFont"/>
    <w:rsid w:val="004F779E"/>
  </w:style>
  <w:style w:type="character" w:customStyle="1" w:styleId="changed">
    <w:name w:val="changed"/>
    <w:basedOn w:val="DefaultParagraphFont"/>
    <w:rsid w:val="004F779E"/>
  </w:style>
  <w:style w:type="character" w:customStyle="1" w:styleId="article-author-name">
    <w:name w:val="article-author-name"/>
    <w:basedOn w:val="DefaultParagraphFont"/>
    <w:rsid w:val="004F779E"/>
  </w:style>
  <w:style w:type="character" w:customStyle="1" w:styleId="bioexcerpt">
    <w:name w:val="bio_excerpt"/>
    <w:basedOn w:val="DefaultParagraphFont"/>
    <w:rsid w:val="004F779E"/>
  </w:style>
  <w:style w:type="character" w:customStyle="1" w:styleId="commentcount">
    <w:name w:val="comment_count"/>
    <w:basedOn w:val="DefaultParagraphFont"/>
    <w:rsid w:val="004F779E"/>
  </w:style>
  <w:style w:type="character" w:customStyle="1" w:styleId="searchtermshighlighted">
    <w:name w:val="searchtermshighlighted"/>
    <w:basedOn w:val="DefaultParagraphFont"/>
    <w:rsid w:val="004F779E"/>
  </w:style>
  <w:style w:type="character" w:customStyle="1" w:styleId="contributornametrigger">
    <w:name w:val="contributornametrigger"/>
    <w:basedOn w:val="DefaultParagraphFont"/>
    <w:rsid w:val="004F779E"/>
  </w:style>
  <w:style w:type="character" w:customStyle="1" w:styleId="bylinepipe">
    <w:name w:val="bylinepipe"/>
    <w:basedOn w:val="DefaultParagraphFont"/>
    <w:rsid w:val="004F779E"/>
  </w:style>
  <w:style w:type="character" w:customStyle="1" w:styleId="lucenesearchresulturlb">
    <w:name w:val="lucene_search_result_url_b"/>
    <w:basedOn w:val="DefaultParagraphFont"/>
    <w:rsid w:val="004F779E"/>
  </w:style>
  <w:style w:type="character" w:customStyle="1" w:styleId="faculty-title">
    <w:name w:val="faculty-title"/>
    <w:basedOn w:val="DefaultParagraphFont"/>
    <w:rsid w:val="004F779E"/>
  </w:style>
  <w:style w:type="character" w:customStyle="1" w:styleId="count">
    <w:name w:val="count"/>
    <w:basedOn w:val="DefaultParagraphFont"/>
    <w:rsid w:val="004F779E"/>
  </w:style>
  <w:style w:type="character" w:customStyle="1" w:styleId="volume">
    <w:name w:val="volume"/>
    <w:basedOn w:val="DefaultParagraphFont"/>
    <w:rsid w:val="004F779E"/>
  </w:style>
  <w:style w:type="character" w:customStyle="1" w:styleId="issue">
    <w:name w:val="issue"/>
    <w:basedOn w:val="DefaultParagraphFont"/>
    <w:rsid w:val="004F779E"/>
  </w:style>
  <w:style w:type="character" w:customStyle="1" w:styleId="pages">
    <w:name w:val="pages"/>
    <w:basedOn w:val="DefaultParagraphFont"/>
    <w:rsid w:val="004F779E"/>
  </w:style>
  <w:style w:type="character" w:customStyle="1" w:styleId="field-content">
    <w:name w:val="field-content"/>
    <w:basedOn w:val="DefaultParagraphFont"/>
    <w:rsid w:val="004F779E"/>
  </w:style>
  <w:style w:type="character" w:customStyle="1" w:styleId="person">
    <w:name w:val="person"/>
    <w:basedOn w:val="DefaultParagraphFont"/>
    <w:rsid w:val="004F779E"/>
  </w:style>
  <w:style w:type="character" w:customStyle="1" w:styleId="corresponding">
    <w:name w:val="corresponding"/>
    <w:basedOn w:val="DefaultParagraphFont"/>
    <w:rsid w:val="004F779E"/>
  </w:style>
  <w:style w:type="character" w:customStyle="1" w:styleId="entry-date">
    <w:name w:val="entry-date"/>
    <w:basedOn w:val="DefaultParagraphFont"/>
    <w:rsid w:val="004F779E"/>
  </w:style>
  <w:style w:type="paragraph" w:customStyle="1" w:styleId="entry-meta">
    <w:name w:val="entry-meta"/>
    <w:basedOn w:val="Normal"/>
    <w:rsid w:val="004F779E"/>
    <w:pPr>
      <w:spacing w:before="100" w:beforeAutospacing="1" w:after="100" w:afterAutospacing="1"/>
    </w:pPr>
    <w:rPr>
      <w:rFonts w:ascii="Tahoma" w:hAnsi="Tahoma"/>
      <w:szCs w:val="20"/>
    </w:rPr>
  </w:style>
  <w:style w:type="character" w:customStyle="1" w:styleId="post-time">
    <w:name w:val="post-time"/>
    <w:basedOn w:val="DefaultParagraphFont"/>
    <w:rsid w:val="004F779E"/>
  </w:style>
  <w:style w:type="character" w:customStyle="1" w:styleId="post-category">
    <w:name w:val="post-category"/>
    <w:basedOn w:val="DefaultParagraphFont"/>
    <w:rsid w:val="004F779E"/>
  </w:style>
  <w:style w:type="character" w:customStyle="1" w:styleId="post-author">
    <w:name w:val="post-author"/>
    <w:basedOn w:val="DefaultParagraphFont"/>
    <w:rsid w:val="004F779E"/>
  </w:style>
  <w:style w:type="character" w:customStyle="1" w:styleId="A10">
    <w:name w:val="A10"/>
    <w:uiPriority w:val="99"/>
    <w:rsid w:val="004F779E"/>
    <w:rPr>
      <w:rFonts w:cs="MS Mincho"/>
      <w:color w:val="000000"/>
      <w:sz w:val="11"/>
      <w:szCs w:val="11"/>
    </w:rPr>
  </w:style>
  <w:style w:type="paragraph" w:customStyle="1" w:styleId="Pa10">
    <w:name w:val="Pa10"/>
    <w:basedOn w:val="Default"/>
    <w:next w:val="Default"/>
    <w:uiPriority w:val="99"/>
    <w:rsid w:val="004F779E"/>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4F779E"/>
    <w:pPr>
      <w:widowControl w:val="0"/>
      <w:spacing w:line="241" w:lineRule="atLeast"/>
    </w:pPr>
    <w:rPr>
      <w:rFonts w:ascii="Verdana" w:eastAsiaTheme="minorEastAsia" w:hAnsi="Verdana" w:cs="Cambria"/>
      <w:color w:val="auto"/>
    </w:rPr>
  </w:style>
  <w:style w:type="character" w:customStyle="1" w:styleId="A9">
    <w:name w:val="A9"/>
    <w:uiPriority w:val="99"/>
    <w:rsid w:val="004F779E"/>
    <w:rPr>
      <w:rFonts w:cs="MS Mincho"/>
      <w:color w:val="000000"/>
      <w:sz w:val="14"/>
      <w:szCs w:val="14"/>
    </w:rPr>
  </w:style>
  <w:style w:type="paragraph" w:customStyle="1" w:styleId="articledetails">
    <w:name w:val="articledetails"/>
    <w:basedOn w:val="Normal"/>
    <w:rsid w:val="004F779E"/>
    <w:pPr>
      <w:spacing w:before="100" w:beforeAutospacing="1" w:after="100" w:afterAutospacing="1"/>
    </w:pPr>
    <w:rPr>
      <w:rFonts w:ascii="Tahoma" w:hAnsi="Tahoma"/>
      <w:szCs w:val="20"/>
    </w:rPr>
  </w:style>
  <w:style w:type="character" w:customStyle="1" w:styleId="posted-and-updated">
    <w:name w:val="posted-and-updated"/>
    <w:basedOn w:val="DefaultParagraphFont"/>
    <w:rsid w:val="004F779E"/>
  </w:style>
  <w:style w:type="paragraph" w:customStyle="1" w:styleId="aff">
    <w:name w:val="aff"/>
    <w:basedOn w:val="Normal"/>
    <w:rsid w:val="004F779E"/>
    <w:pPr>
      <w:spacing w:before="100" w:beforeAutospacing="1" w:after="100" w:afterAutospacing="1"/>
    </w:pPr>
    <w:rPr>
      <w:rFonts w:ascii="Tahoma" w:hAnsi="Tahoma"/>
      <w:szCs w:val="20"/>
    </w:rPr>
  </w:style>
  <w:style w:type="character" w:customStyle="1" w:styleId="entry-author">
    <w:name w:val="entry-author"/>
    <w:basedOn w:val="DefaultParagraphFont"/>
    <w:rsid w:val="004F779E"/>
  </w:style>
  <w:style w:type="character" w:customStyle="1" w:styleId="entry-author-name">
    <w:name w:val="entry-author-name"/>
    <w:basedOn w:val="DefaultParagraphFont"/>
    <w:rsid w:val="004F779E"/>
  </w:style>
  <w:style w:type="character" w:customStyle="1" w:styleId="arial11">
    <w:name w:val="arial_11"/>
    <w:basedOn w:val="DefaultParagraphFont"/>
    <w:rsid w:val="004F779E"/>
  </w:style>
  <w:style w:type="character" w:customStyle="1" w:styleId="contrib-degrees">
    <w:name w:val="contrib-degrees"/>
    <w:basedOn w:val="DefaultParagraphFont"/>
    <w:rsid w:val="004F779E"/>
  </w:style>
  <w:style w:type="character" w:customStyle="1" w:styleId="contrib-on-behalf-of">
    <w:name w:val="contrib-on-behalf-of"/>
    <w:basedOn w:val="DefaultParagraphFont"/>
    <w:rsid w:val="004F779E"/>
  </w:style>
  <w:style w:type="character" w:customStyle="1" w:styleId="pubtime">
    <w:name w:val="pubtime"/>
    <w:basedOn w:val="DefaultParagraphFont"/>
    <w:rsid w:val="004F779E"/>
  </w:style>
  <w:style w:type="character" w:customStyle="1" w:styleId="time">
    <w:name w:val="time"/>
    <w:basedOn w:val="DefaultParagraphFont"/>
    <w:rsid w:val="004F779E"/>
  </w:style>
  <w:style w:type="character" w:customStyle="1" w:styleId="fbcommentscount">
    <w:name w:val="fb_comments_count"/>
    <w:basedOn w:val="DefaultParagraphFont"/>
    <w:rsid w:val="004F779E"/>
  </w:style>
  <w:style w:type="character" w:customStyle="1" w:styleId="stsharethiscustom">
    <w:name w:val="st_sharethis_custom"/>
    <w:basedOn w:val="DefaultParagraphFont"/>
    <w:rsid w:val="004F779E"/>
  </w:style>
  <w:style w:type="paragraph" w:customStyle="1" w:styleId="permalinkable">
    <w:name w:val="permalinkable"/>
    <w:basedOn w:val="Normal"/>
    <w:rsid w:val="004F779E"/>
    <w:pPr>
      <w:spacing w:before="100" w:beforeAutospacing="1" w:after="100" w:afterAutospacing="1"/>
    </w:pPr>
    <w:rPr>
      <w:rFonts w:ascii="Tahoma" w:hAnsi="Tahoma"/>
      <w:szCs w:val="20"/>
    </w:rPr>
  </w:style>
  <w:style w:type="character" w:customStyle="1" w:styleId="post-date">
    <w:name w:val="post-date"/>
    <w:basedOn w:val="DefaultParagraphFont"/>
    <w:rsid w:val="004F779E"/>
  </w:style>
  <w:style w:type="character" w:customStyle="1" w:styleId="link-external">
    <w:name w:val="link-external"/>
    <w:basedOn w:val="DefaultParagraphFont"/>
    <w:rsid w:val="004F779E"/>
  </w:style>
  <w:style w:type="character" w:customStyle="1" w:styleId="articleauthor">
    <w:name w:val="article_author"/>
    <w:basedOn w:val="DefaultParagraphFont"/>
    <w:rsid w:val="004F779E"/>
  </w:style>
  <w:style w:type="character" w:customStyle="1" w:styleId="articleissue">
    <w:name w:val="article_issue"/>
    <w:basedOn w:val="DefaultParagraphFont"/>
    <w:rsid w:val="004F779E"/>
  </w:style>
  <w:style w:type="character" w:customStyle="1" w:styleId="a-size-large">
    <w:name w:val="a-size-large"/>
    <w:basedOn w:val="DefaultParagraphFont"/>
    <w:rsid w:val="004F779E"/>
  </w:style>
  <w:style w:type="character" w:customStyle="1" w:styleId="a-size-medium">
    <w:name w:val="a-size-medium"/>
    <w:basedOn w:val="DefaultParagraphFont"/>
    <w:rsid w:val="004F779E"/>
  </w:style>
  <w:style w:type="character" w:customStyle="1" w:styleId="contribution">
    <w:name w:val="contribution"/>
    <w:basedOn w:val="DefaultParagraphFont"/>
    <w:rsid w:val="004F779E"/>
  </w:style>
  <w:style w:type="character" w:customStyle="1" w:styleId="a-color-secondary">
    <w:name w:val="a-color-secondary"/>
    <w:basedOn w:val="DefaultParagraphFont"/>
    <w:rsid w:val="004F779E"/>
  </w:style>
  <w:style w:type="paragraph" w:customStyle="1" w:styleId="sbyline">
    <w:name w:val="sbyline"/>
    <w:basedOn w:val="Normal"/>
    <w:rsid w:val="004F779E"/>
    <w:pPr>
      <w:spacing w:before="100" w:beforeAutospacing="1" w:after="100" w:afterAutospacing="1"/>
    </w:pPr>
    <w:rPr>
      <w:rFonts w:ascii="Tahoma" w:hAnsi="Tahoma"/>
      <w:szCs w:val="20"/>
    </w:rPr>
  </w:style>
  <w:style w:type="character" w:customStyle="1" w:styleId="ui-author">
    <w:name w:val="ui-author"/>
    <w:basedOn w:val="DefaultParagraphFont"/>
    <w:rsid w:val="004F779E"/>
  </w:style>
  <w:style w:type="character" w:customStyle="1" w:styleId="ui-staffline">
    <w:name w:val="ui-staffline"/>
    <w:basedOn w:val="DefaultParagraphFont"/>
    <w:rsid w:val="004F779E"/>
  </w:style>
  <w:style w:type="paragraph" w:customStyle="1" w:styleId="promotion-tag-p">
    <w:name w:val="promotion-tag-p"/>
    <w:basedOn w:val="Normal"/>
    <w:rsid w:val="004F779E"/>
    <w:pPr>
      <w:spacing w:before="100" w:beforeAutospacing="1" w:after="100" w:afterAutospacing="1"/>
    </w:pPr>
    <w:rPr>
      <w:rFonts w:ascii="Tahoma" w:hAnsi="Tahoma"/>
      <w:szCs w:val="20"/>
    </w:rPr>
  </w:style>
  <w:style w:type="paragraph" w:customStyle="1" w:styleId="heading">
    <w:name w:val="heading"/>
    <w:basedOn w:val="Normal"/>
    <w:rsid w:val="004F779E"/>
    <w:pPr>
      <w:spacing w:before="100" w:beforeAutospacing="1" w:after="100" w:afterAutospacing="1"/>
    </w:pPr>
    <w:rPr>
      <w:rFonts w:ascii="Tahoma" w:hAnsi="Tahoma"/>
      <w:szCs w:val="20"/>
    </w:rPr>
  </w:style>
  <w:style w:type="character" w:customStyle="1" w:styleId="value">
    <w:name w:val="value"/>
    <w:basedOn w:val="DefaultParagraphFont"/>
    <w:rsid w:val="004F779E"/>
  </w:style>
  <w:style w:type="character" w:customStyle="1" w:styleId="specialissuelabel">
    <w:name w:val="specialissuelabel"/>
    <w:basedOn w:val="DefaultParagraphFont"/>
    <w:rsid w:val="004F779E"/>
  </w:style>
  <w:style w:type="character" w:customStyle="1" w:styleId="referencediv">
    <w:name w:val="referencediv"/>
    <w:basedOn w:val="DefaultParagraphFont"/>
    <w:rsid w:val="004F779E"/>
  </w:style>
  <w:style w:type="character" w:customStyle="1" w:styleId="wp-smiley">
    <w:name w:val="wp-smiley"/>
    <w:basedOn w:val="DefaultParagraphFont"/>
    <w:rsid w:val="004F779E"/>
  </w:style>
  <w:style w:type="character" w:customStyle="1" w:styleId="meta-prep">
    <w:name w:val="meta-prep"/>
    <w:basedOn w:val="DefaultParagraphFont"/>
    <w:rsid w:val="004F779E"/>
  </w:style>
  <w:style w:type="character" w:customStyle="1" w:styleId="artjournal">
    <w:name w:val="art_journal"/>
    <w:basedOn w:val="DefaultParagraphFont"/>
    <w:rsid w:val="004F779E"/>
  </w:style>
  <w:style w:type="character" w:customStyle="1" w:styleId="artdatevolumeissuepart">
    <w:name w:val="art_datevolumeissuepart"/>
    <w:basedOn w:val="DefaultParagraphFont"/>
    <w:rsid w:val="004F779E"/>
  </w:style>
  <w:style w:type="character" w:customStyle="1" w:styleId="artpages">
    <w:name w:val="art_pages"/>
    <w:basedOn w:val="DefaultParagraphFont"/>
    <w:rsid w:val="004F779E"/>
  </w:style>
  <w:style w:type="character" w:customStyle="1" w:styleId="singlehighlightclass">
    <w:name w:val="single_highlight_class"/>
    <w:basedOn w:val="DefaultParagraphFont"/>
    <w:rsid w:val="004F779E"/>
  </w:style>
  <w:style w:type="character" w:customStyle="1" w:styleId="degree">
    <w:name w:val="degree"/>
    <w:basedOn w:val="DefaultParagraphFont"/>
    <w:rsid w:val="004F779E"/>
  </w:style>
  <w:style w:type="character" w:customStyle="1" w:styleId="major">
    <w:name w:val="major"/>
    <w:basedOn w:val="DefaultParagraphFont"/>
    <w:rsid w:val="004F779E"/>
  </w:style>
  <w:style w:type="character" w:customStyle="1" w:styleId="authors">
    <w:name w:val="authors"/>
    <w:basedOn w:val="DefaultParagraphFont"/>
    <w:rsid w:val="004F779E"/>
  </w:style>
  <w:style w:type="character" w:customStyle="1" w:styleId="views">
    <w:name w:val="views"/>
    <w:basedOn w:val="DefaultParagraphFont"/>
    <w:rsid w:val="004F779E"/>
  </w:style>
  <w:style w:type="character" w:customStyle="1" w:styleId="stmainservices">
    <w:name w:val="stmainservices"/>
    <w:basedOn w:val="DefaultParagraphFont"/>
    <w:rsid w:val="004F779E"/>
  </w:style>
  <w:style w:type="character" w:customStyle="1" w:styleId="stbubblehcount">
    <w:name w:val="stbubble_hcount"/>
    <w:basedOn w:val="DefaultParagraphFont"/>
    <w:rsid w:val="004F779E"/>
  </w:style>
  <w:style w:type="paragraph" w:customStyle="1" w:styleId="Document">
    <w:name w:val="_Document"/>
    <w:basedOn w:val="Default"/>
    <w:next w:val="Default"/>
    <w:uiPriority w:val="99"/>
    <w:rsid w:val="004F779E"/>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4F779E"/>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4F779E"/>
    <w:pPr>
      <w:widowControl w:val="0"/>
    </w:pPr>
    <w:rPr>
      <w:rFonts w:ascii="AKDPE C+ Utopia" w:eastAsiaTheme="minorEastAsia" w:hAnsi="AKDPE C+ Utopia" w:cs="Cambria"/>
      <w:color w:val="auto"/>
    </w:rPr>
  </w:style>
  <w:style w:type="paragraph" w:customStyle="1" w:styleId="collapsed-hide">
    <w:name w:val="collapsed-hide"/>
    <w:basedOn w:val="Normal"/>
    <w:rsid w:val="004F779E"/>
    <w:pPr>
      <w:spacing w:before="100" w:beforeAutospacing="1" w:after="100" w:afterAutospacing="1"/>
    </w:pPr>
    <w:rPr>
      <w:rFonts w:ascii="Tahoma" w:hAnsi="Tahoma"/>
      <w:szCs w:val="20"/>
    </w:rPr>
  </w:style>
  <w:style w:type="paragraph" w:customStyle="1" w:styleId="Pa7">
    <w:name w:val="Pa7"/>
    <w:basedOn w:val="Default"/>
    <w:next w:val="Default"/>
    <w:uiPriority w:val="99"/>
    <w:rsid w:val="004F779E"/>
    <w:pPr>
      <w:widowControl w:val="0"/>
      <w:spacing w:line="211" w:lineRule="atLeast"/>
    </w:pPr>
    <w:rPr>
      <w:rFonts w:ascii="Courier New" w:eastAsiaTheme="minorEastAsia" w:hAnsi="Courier New" w:cs="Cambria"/>
      <w:color w:val="auto"/>
    </w:rPr>
  </w:style>
  <w:style w:type="paragraph" w:customStyle="1" w:styleId="odd">
    <w:name w:val="odd"/>
    <w:basedOn w:val="Normal"/>
    <w:rsid w:val="004F779E"/>
    <w:pPr>
      <w:spacing w:before="100" w:beforeAutospacing="1" w:after="100" w:afterAutospacing="1"/>
    </w:pPr>
    <w:rPr>
      <w:rFonts w:ascii="Tahoma" w:hAnsi="Tahoma"/>
      <w:szCs w:val="20"/>
    </w:rPr>
  </w:style>
  <w:style w:type="character" w:customStyle="1" w:styleId="article-date">
    <w:name w:val="article-date"/>
    <w:basedOn w:val="DefaultParagraphFont"/>
    <w:rsid w:val="004F779E"/>
  </w:style>
  <w:style w:type="character" w:customStyle="1" w:styleId="article-author">
    <w:name w:val="article-author"/>
    <w:basedOn w:val="DefaultParagraphFont"/>
    <w:rsid w:val="004F779E"/>
  </w:style>
  <w:style w:type="character" w:customStyle="1" w:styleId="tolocaltime">
    <w:name w:val="tolocaltime"/>
    <w:basedOn w:val="DefaultParagraphFont"/>
    <w:rsid w:val="004F779E"/>
  </w:style>
  <w:style w:type="character" w:customStyle="1" w:styleId="pb-byline">
    <w:name w:val="pb-byline"/>
    <w:basedOn w:val="DefaultParagraphFont"/>
    <w:rsid w:val="004F779E"/>
  </w:style>
  <w:style w:type="character" w:customStyle="1" w:styleId="pb-timestamp">
    <w:name w:val="pb-timestamp"/>
    <w:basedOn w:val="DefaultParagraphFont"/>
    <w:rsid w:val="004F779E"/>
  </w:style>
  <w:style w:type="paragraph" w:customStyle="1" w:styleId="Pa8">
    <w:name w:val="Pa8"/>
    <w:basedOn w:val="Default"/>
    <w:next w:val="Default"/>
    <w:uiPriority w:val="99"/>
    <w:rsid w:val="004F779E"/>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4F779E"/>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4F779E"/>
  </w:style>
  <w:style w:type="character" w:customStyle="1" w:styleId="even">
    <w:name w:val="even"/>
    <w:basedOn w:val="DefaultParagraphFont"/>
    <w:rsid w:val="004F779E"/>
  </w:style>
  <w:style w:type="paragraph" w:customStyle="1" w:styleId="volissue">
    <w:name w:val="volissue"/>
    <w:basedOn w:val="Normal"/>
    <w:rsid w:val="004F779E"/>
    <w:pPr>
      <w:spacing w:before="100" w:beforeAutospacing="1" w:after="100" w:afterAutospacing="1"/>
    </w:pPr>
    <w:rPr>
      <w:rFonts w:ascii="Tahoma" w:hAnsi="Tahoma"/>
      <w:szCs w:val="20"/>
    </w:rPr>
  </w:style>
  <w:style w:type="character" w:customStyle="1" w:styleId="view-count">
    <w:name w:val="view-count"/>
    <w:basedOn w:val="DefaultParagraphFont"/>
    <w:rsid w:val="004F779E"/>
  </w:style>
  <w:style w:type="character" w:customStyle="1" w:styleId="tChar">
    <w:name w:val="t Char"/>
    <w:rsid w:val="004F779E"/>
    <w:rPr>
      <w:rFonts w:ascii="Georgia" w:eastAsia="Times New Roman" w:hAnsi="Georgia" w:cs="Calibri"/>
      <w:b/>
      <w:lang w:val="x-none" w:eastAsia="x-none"/>
    </w:rPr>
  </w:style>
  <w:style w:type="paragraph" w:customStyle="1" w:styleId="BoldUnderlineChar20">
    <w:name w:val="BoldUnderline Char2"/>
    <w:link w:val="BoldUnderlineChar2Char"/>
    <w:rsid w:val="004F779E"/>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4F779E"/>
    <w:rPr>
      <w:rFonts w:ascii="Times New Roman" w:eastAsia="Times New Roman" w:hAnsi="Times New Roman" w:cs="Times New Roman"/>
      <w:b/>
      <w:sz w:val="20"/>
      <w:u w:val="single"/>
    </w:rPr>
  </w:style>
  <w:style w:type="character" w:customStyle="1" w:styleId="UnderlineCharChar4">
    <w:name w:val="Underline Char Char4"/>
    <w:rsid w:val="004F779E"/>
    <w:rPr>
      <w:szCs w:val="24"/>
      <w:u w:val="single"/>
      <w:lang w:val="en-US" w:eastAsia="en-US" w:bidi="ar-SA"/>
    </w:rPr>
  </w:style>
  <w:style w:type="character" w:customStyle="1" w:styleId="BoldUnderlineCharChar3">
    <w:name w:val="BoldUnderline Char Char3"/>
    <w:rsid w:val="004F779E"/>
    <w:rPr>
      <w:b/>
      <w:szCs w:val="24"/>
      <w:u w:val="single"/>
      <w:lang w:val="en-US" w:eastAsia="en-US" w:bidi="ar-SA"/>
    </w:rPr>
  </w:style>
  <w:style w:type="character" w:customStyle="1" w:styleId="BoldUnderlineCharChar2">
    <w:name w:val="BoldUnderline Char Char2"/>
    <w:rsid w:val="004F779E"/>
    <w:rPr>
      <w:b/>
      <w:szCs w:val="24"/>
      <w:u w:val="single"/>
      <w:lang w:val="en-US" w:eastAsia="en-US" w:bidi="ar-SA"/>
    </w:rPr>
  </w:style>
  <w:style w:type="paragraph" w:customStyle="1" w:styleId="UnderlineCard0">
    <w:name w:val="UnderlineCard"/>
    <w:basedOn w:val="Heading3"/>
    <w:link w:val="UnderlineCardChar"/>
    <w:qFormat/>
    <w:rsid w:val="004F779E"/>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4F779E"/>
    <w:rPr>
      <w:rFonts w:ascii="Calibri" w:eastAsia="Calibri" w:hAnsi="Calibri" w:cs="Times New Roman"/>
      <w:sz w:val="20"/>
      <w:szCs w:val="20"/>
      <w:u w:val="single"/>
      <w:lang w:val="x-none" w:eastAsia="x-none"/>
    </w:rPr>
  </w:style>
  <w:style w:type="character" w:customStyle="1" w:styleId="5Notunderlined">
    <w:name w:val="5 Not underlined"/>
    <w:rsid w:val="004F779E"/>
    <w:rPr>
      <w:rFonts w:ascii="Times New Roman" w:hAnsi="Times New Roman"/>
      <w:sz w:val="16"/>
    </w:rPr>
  </w:style>
  <w:style w:type="character" w:customStyle="1" w:styleId="volume-issue">
    <w:name w:val="volume-issue"/>
    <w:rsid w:val="004F779E"/>
    <w:rPr>
      <w:rFonts w:cs="Times New Roman"/>
    </w:rPr>
  </w:style>
  <w:style w:type="character" w:customStyle="1" w:styleId="i">
    <w:name w:val="i"/>
    <w:basedOn w:val="DefaultParagraphFont"/>
    <w:uiPriority w:val="99"/>
    <w:rsid w:val="004F779E"/>
  </w:style>
  <w:style w:type="character" w:customStyle="1" w:styleId="storytext">
    <w:name w:val="storytext"/>
    <w:basedOn w:val="DefaultParagraphFont"/>
    <w:rsid w:val="004F779E"/>
  </w:style>
  <w:style w:type="character" w:customStyle="1" w:styleId="heading3char0">
    <w:name w:val="heading3char"/>
    <w:rsid w:val="004F779E"/>
  </w:style>
  <w:style w:type="character" w:customStyle="1" w:styleId="boldness1">
    <w:name w:val="boldness1"/>
    <w:rsid w:val="004F779E"/>
  </w:style>
  <w:style w:type="paragraph" w:customStyle="1" w:styleId="Cardd">
    <w:name w:val="Cardd"/>
    <w:basedOn w:val="Normal"/>
    <w:uiPriority w:val="4"/>
    <w:qFormat/>
    <w:rsid w:val="004F779E"/>
    <w:pPr>
      <w:ind w:left="288" w:right="288"/>
    </w:pPr>
  </w:style>
  <w:style w:type="paragraph" w:customStyle="1" w:styleId="document0">
    <w:name w:val="document"/>
    <w:basedOn w:val="Normal"/>
    <w:rsid w:val="004F779E"/>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4F779E"/>
    <w:rPr>
      <w:rFonts w:cs="Arial"/>
      <w:bCs/>
      <w:szCs w:val="26"/>
      <w:u w:val="single"/>
      <w:lang w:val="en-US" w:eastAsia="en-US" w:bidi="ar-SA"/>
    </w:rPr>
  </w:style>
  <w:style w:type="character" w:customStyle="1" w:styleId="current-selection">
    <w:name w:val="current-selection"/>
    <w:basedOn w:val="DefaultParagraphFont"/>
    <w:rsid w:val="004F779E"/>
  </w:style>
  <w:style w:type="character" w:customStyle="1" w:styleId="a2">
    <w:name w:val="_"/>
    <w:basedOn w:val="DefaultParagraphFont"/>
    <w:rsid w:val="004F779E"/>
  </w:style>
  <w:style w:type="paragraph" w:customStyle="1" w:styleId="Shrink6">
    <w:name w:val="Shrink 6"/>
    <w:basedOn w:val="Normal"/>
    <w:qFormat/>
    <w:rsid w:val="004F779E"/>
    <w:rPr>
      <w:rFonts w:eastAsia="Calibri" w:cs="Times New Roman"/>
      <w:sz w:val="12"/>
    </w:rPr>
  </w:style>
  <w:style w:type="character" w:customStyle="1" w:styleId="messagecontent">
    <w:name w:val="message_content"/>
    <w:rsid w:val="004F779E"/>
  </w:style>
  <w:style w:type="character" w:customStyle="1" w:styleId="StyleUnderlineChar">
    <w:name w:val="Style Underline Char"/>
    <w:basedOn w:val="DefaultParagraphFont"/>
    <w:rsid w:val="004F779E"/>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4F779E"/>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4F779E"/>
    <w:rPr>
      <w:rFonts w:ascii="Calibri" w:eastAsia="Times New Roman" w:hAnsi="Calibri" w:cs="Arial"/>
      <w:b/>
      <w:bCs/>
      <w:kern w:val="32"/>
      <w:szCs w:val="32"/>
      <w:u w:val="single"/>
    </w:rPr>
  </w:style>
  <w:style w:type="character" w:customStyle="1" w:styleId="twelptblackblack1">
    <w:name w:val="twelptblackblack1"/>
    <w:basedOn w:val="DefaultParagraphFont"/>
    <w:rsid w:val="004F779E"/>
    <w:rPr>
      <w:rFonts w:ascii="Verdana" w:hAnsi="Verdana" w:hint="default"/>
      <w:color w:val="000000"/>
      <w:sz w:val="16"/>
      <w:szCs w:val="16"/>
    </w:rPr>
  </w:style>
  <w:style w:type="character" w:customStyle="1" w:styleId="Heading3CharCharCharChar1">
    <w:name w:val="Heading 3 Char Char Char Char1"/>
    <w:rsid w:val="004F779E"/>
    <w:rPr>
      <w:rFonts w:cs="Arial"/>
      <w:bCs/>
      <w:szCs w:val="26"/>
      <w:u w:val="single"/>
      <w:lang w:val="en-US" w:eastAsia="en-US" w:bidi="ar-SA"/>
    </w:rPr>
  </w:style>
  <w:style w:type="paragraph" w:customStyle="1" w:styleId="conintrotext">
    <w:name w:val="conintrotext"/>
    <w:basedOn w:val="Normal"/>
    <w:uiPriority w:val="99"/>
    <w:rsid w:val="004F779E"/>
    <w:pPr>
      <w:spacing w:before="100" w:beforeAutospacing="1" w:after="100" w:afterAutospacing="1"/>
    </w:pPr>
    <w:rPr>
      <w:rFonts w:eastAsia="Times New Roman"/>
      <w:sz w:val="24"/>
    </w:rPr>
  </w:style>
  <w:style w:type="character" w:customStyle="1" w:styleId="comment-body">
    <w:name w:val="comment-body"/>
    <w:rsid w:val="004F779E"/>
  </w:style>
  <w:style w:type="character" w:customStyle="1" w:styleId="UnderlineCharCharChar1">
    <w:name w:val="Underline Char Char Char1"/>
    <w:rsid w:val="004F779E"/>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4F779E"/>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4F779E"/>
    <w:rPr>
      <w:rFonts w:asciiTheme="minorHAnsi" w:eastAsia="MS Mincho" w:hAnsiTheme="minorHAnsi" w:cstheme="minorBidi"/>
      <w:b/>
      <w:sz w:val="24"/>
      <w:u w:val="single"/>
    </w:rPr>
  </w:style>
  <w:style w:type="character" w:customStyle="1" w:styleId="mw-headline">
    <w:name w:val="mw-headline"/>
    <w:rsid w:val="004F779E"/>
  </w:style>
  <w:style w:type="character" w:customStyle="1" w:styleId="flagicon">
    <w:name w:val="flagicon"/>
    <w:rsid w:val="004F779E"/>
  </w:style>
  <w:style w:type="paragraph" w:customStyle="1" w:styleId="assert">
    <w:name w:val="assert"/>
    <w:basedOn w:val="Normal"/>
    <w:uiPriority w:val="99"/>
    <w:rsid w:val="004F779E"/>
    <w:pPr>
      <w:spacing w:before="100" w:beforeAutospacing="1" w:after="100" w:afterAutospacing="1"/>
    </w:pPr>
    <w:rPr>
      <w:rFonts w:eastAsia="Times New Roman"/>
      <w:sz w:val="24"/>
    </w:rPr>
  </w:style>
  <w:style w:type="character" w:customStyle="1" w:styleId="apturelink">
    <w:name w:val="apturelink"/>
    <w:rsid w:val="004F779E"/>
  </w:style>
  <w:style w:type="character" w:customStyle="1" w:styleId="apturelinkicon">
    <w:name w:val="apturelinkicon"/>
    <w:rsid w:val="004F779E"/>
  </w:style>
  <w:style w:type="paragraph" w:customStyle="1" w:styleId="Default1">
    <w:name w:val="Default1"/>
    <w:basedOn w:val="Default"/>
    <w:next w:val="Default"/>
    <w:uiPriority w:val="99"/>
    <w:rsid w:val="004F779E"/>
    <w:rPr>
      <w:color w:val="auto"/>
    </w:rPr>
  </w:style>
  <w:style w:type="paragraph" w:customStyle="1" w:styleId="center">
    <w:name w:val="center"/>
    <w:basedOn w:val="Normal"/>
    <w:uiPriority w:val="99"/>
    <w:rsid w:val="004F779E"/>
    <w:pPr>
      <w:spacing w:before="100" w:beforeAutospacing="1" w:after="100" w:afterAutospacing="1"/>
    </w:pPr>
    <w:rPr>
      <w:rFonts w:eastAsia="Times New Roman"/>
      <w:sz w:val="24"/>
    </w:rPr>
  </w:style>
  <w:style w:type="character" w:customStyle="1" w:styleId="LittleChar">
    <w:name w:val="Little Char"/>
    <w:link w:val="Little"/>
    <w:rsid w:val="004F779E"/>
    <w:rPr>
      <w:rFonts w:ascii="Garamond" w:eastAsia="Times New Roman" w:hAnsi="Garamond" w:cs="Calibri"/>
      <w:sz w:val="22"/>
    </w:rPr>
  </w:style>
  <w:style w:type="character" w:customStyle="1" w:styleId="UnderlineChar1Char">
    <w:name w:val="Underline Char1 Char"/>
    <w:rsid w:val="004F779E"/>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4F779E"/>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4F779E"/>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4F779E"/>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4F779E"/>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4F779E"/>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4F779E"/>
    <w:rPr>
      <w:rFonts w:asciiTheme="minorHAnsi" w:eastAsia="MS Mincho" w:hAnsiTheme="minorHAnsi" w:cstheme="minorBidi"/>
      <w:b/>
      <w:sz w:val="24"/>
      <w:u w:val="single"/>
    </w:rPr>
  </w:style>
  <w:style w:type="paragraph" w:customStyle="1" w:styleId="CardBody">
    <w:name w:val="Card Body"/>
    <w:basedOn w:val="Normal"/>
    <w:link w:val="CardBodyChar"/>
    <w:rsid w:val="004F779E"/>
    <w:rPr>
      <w:rFonts w:eastAsia="Times New Roman"/>
    </w:rPr>
  </w:style>
  <w:style w:type="character" w:customStyle="1" w:styleId="CardBodyChar">
    <w:name w:val="Card Body Char"/>
    <w:link w:val="CardBody"/>
    <w:rsid w:val="004F779E"/>
    <w:rPr>
      <w:rFonts w:ascii="Calibri" w:eastAsia="Times New Roman" w:hAnsi="Calibri" w:cs="Calibri"/>
      <w:sz w:val="22"/>
    </w:rPr>
  </w:style>
  <w:style w:type="character" w:customStyle="1" w:styleId="ptitleinside">
    <w:name w:val="p_title_inside"/>
    <w:rsid w:val="004F779E"/>
  </w:style>
  <w:style w:type="paragraph" w:customStyle="1" w:styleId="StyleBoldandUnderlineChar11ptBorderSinglesolidline">
    <w:name w:val="Style Bold and Underline Char + 11 pt Border: : (Single solid line..."/>
    <w:link w:val="StyleBoldandUnderlineChar11ptBorderSinglesolidlineChar"/>
    <w:rsid w:val="004F779E"/>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4F779E"/>
    <w:rPr>
      <w:rFonts w:eastAsia="Times New Roman"/>
      <w:b/>
      <w:bCs/>
      <w:sz w:val="22"/>
      <w:szCs w:val="20"/>
      <w:u w:val="single"/>
      <w:bdr w:val="single" w:sz="4" w:space="0" w:color="auto"/>
    </w:rPr>
  </w:style>
  <w:style w:type="character" w:customStyle="1" w:styleId="Heading1CharChar1">
    <w:name w:val="Heading 1 Char Char1"/>
    <w:rsid w:val="004F779E"/>
    <w:rPr>
      <w:rFonts w:cs="Arial"/>
      <w:b/>
      <w:bCs/>
      <w:szCs w:val="32"/>
      <w:lang w:val="en-US" w:eastAsia="en-US" w:bidi="ar-SA"/>
    </w:rPr>
  </w:style>
  <w:style w:type="paragraph" w:customStyle="1" w:styleId="Indentation">
    <w:name w:val="Indentation"/>
    <w:basedOn w:val="Normal"/>
    <w:uiPriority w:val="99"/>
    <w:rsid w:val="004F779E"/>
    <w:pPr>
      <w:ind w:left="288" w:right="288"/>
    </w:pPr>
  </w:style>
  <w:style w:type="character" w:customStyle="1" w:styleId="StyleUnderlineCharChar9ptBold">
    <w:name w:val="Style Underline Char Char + 9 pt Bold"/>
    <w:rsid w:val="004F779E"/>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4F779E"/>
    <w:rPr>
      <w:rFonts w:eastAsia="Times New Roman"/>
      <w:u w:val="single"/>
    </w:rPr>
  </w:style>
  <w:style w:type="character" w:customStyle="1" w:styleId="StyleStyle4ArialNarrow9ptChar">
    <w:name w:val="Style Style4 + Arial Narrow 9 pt Char"/>
    <w:link w:val="StyleStyle4ArialNarrow9pt"/>
    <w:rsid w:val="004F779E"/>
    <w:rPr>
      <w:rFonts w:ascii="Calibri" w:eastAsia="Times New Roman" w:hAnsi="Calibri" w:cs="Calibri"/>
      <w:sz w:val="22"/>
      <w:u w:val="single"/>
    </w:rPr>
  </w:style>
  <w:style w:type="paragraph" w:customStyle="1" w:styleId="StyleStyle4ArialNarrow9ptBold">
    <w:name w:val="Style Style4 + Arial Narrow 9 pt Bold"/>
    <w:basedOn w:val="Normal"/>
    <w:link w:val="StyleStyle4ArialNarrow9ptBoldChar"/>
    <w:rsid w:val="004F779E"/>
    <w:rPr>
      <w:rFonts w:eastAsia="Times New Roman"/>
      <w:b/>
      <w:bCs/>
      <w:u w:val="single"/>
    </w:rPr>
  </w:style>
  <w:style w:type="character" w:customStyle="1" w:styleId="StyleStyle4ArialNarrow9ptBoldChar">
    <w:name w:val="Style Style4 + Arial Narrow 9 pt Bold Char"/>
    <w:link w:val="StyleStyle4ArialNarrow9ptBold"/>
    <w:rsid w:val="004F779E"/>
    <w:rPr>
      <w:rFonts w:ascii="Calibri" w:eastAsia="Times New Roman" w:hAnsi="Calibri" w:cs="Calibri"/>
      <w:b/>
      <w:bCs/>
      <w:sz w:val="22"/>
      <w:u w:val="single"/>
    </w:rPr>
  </w:style>
  <w:style w:type="character" w:customStyle="1" w:styleId="StyleBoldandUnderlineCharChar29pt">
    <w:name w:val="Style Bold and Underline Char Char2 + 9 pt"/>
    <w:rsid w:val="004F779E"/>
    <w:rPr>
      <w:rFonts w:ascii="Times New Roman" w:hAnsi="Times New Roman"/>
      <w:b/>
      <w:bCs/>
      <w:noProof w:val="0"/>
      <w:sz w:val="20"/>
      <w:u w:val="single"/>
    </w:rPr>
  </w:style>
  <w:style w:type="character" w:customStyle="1" w:styleId="StyleUnderlineCharChar19pt">
    <w:name w:val="Style Underline Char Char1 + 9 pt"/>
    <w:rsid w:val="004F779E"/>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4F779E"/>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4F779E"/>
    <w:rPr>
      <w:rFonts w:ascii="Georgia" w:eastAsia="Times New Roman" w:hAnsi="Georgia"/>
      <w:b/>
      <w:smallCaps/>
      <w:sz w:val="24"/>
      <w:szCs w:val="24"/>
      <w:u w:val="single"/>
    </w:rPr>
  </w:style>
  <w:style w:type="character" w:customStyle="1" w:styleId="CardTextCharChar">
    <w:name w:val="Card Text Char Char"/>
    <w:rsid w:val="004F779E"/>
    <w:rPr>
      <w:rFonts w:ascii="Times New Roman" w:eastAsia="Times New Roman" w:hAnsi="Times New Roman" w:cs="Times New Roman"/>
      <w:sz w:val="20"/>
      <w:szCs w:val="20"/>
    </w:rPr>
  </w:style>
  <w:style w:type="character" w:customStyle="1" w:styleId="citeChar1">
    <w:name w:val="cite Char"/>
    <w:locked/>
    <w:rsid w:val="004F779E"/>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4F779E"/>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4F779E"/>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4F779E"/>
    <w:rPr>
      <w:i/>
      <w:iCs/>
      <w:sz w:val="20"/>
      <w:u w:val="single"/>
    </w:rPr>
  </w:style>
  <w:style w:type="character" w:customStyle="1" w:styleId="HIGHLIGHT0">
    <w:name w:val="HIGHLIGHT"/>
    <w:uiPriority w:val="1"/>
    <w:rsid w:val="004F779E"/>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4F779E"/>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4F779E"/>
    <w:rPr>
      <w:rFonts w:ascii="Times New Roman" w:eastAsia="Times New Roman" w:hAnsi="Times New Roman" w:cs="Times New Roman"/>
      <w:b/>
      <w:sz w:val="28"/>
    </w:rPr>
  </w:style>
  <w:style w:type="character" w:customStyle="1" w:styleId="FifthChar">
    <w:name w:val="Fifth Char"/>
    <w:link w:val="Fifth"/>
    <w:rsid w:val="004F779E"/>
    <w:rPr>
      <w:rFonts w:ascii="Calibri" w:eastAsia="Calibri" w:hAnsi="Calibri" w:cs="Calibri"/>
      <w:sz w:val="22"/>
    </w:rPr>
  </w:style>
  <w:style w:type="paragraph" w:customStyle="1" w:styleId="Third">
    <w:name w:val="Third"/>
    <w:basedOn w:val="Normal"/>
    <w:link w:val="ThirdChar"/>
    <w:rsid w:val="004F779E"/>
    <w:rPr>
      <w:rFonts w:eastAsia="Times New Roman"/>
      <w:b/>
      <w:u w:val="single"/>
      <w:lang w:val="x-none" w:eastAsia="x-none"/>
    </w:rPr>
  </w:style>
  <w:style w:type="character" w:customStyle="1" w:styleId="ThirdChar">
    <w:name w:val="Third Char"/>
    <w:link w:val="Third"/>
    <w:rsid w:val="004F779E"/>
    <w:rPr>
      <w:rFonts w:ascii="Calibri" w:eastAsia="Times New Roman" w:hAnsi="Calibri" w:cs="Calibri"/>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4F779E"/>
    <w:pPr>
      <w:widowControl w:val="0"/>
      <w:jc w:val="both"/>
      <w:outlineLvl w:val="1"/>
    </w:pPr>
    <w:rPr>
      <w:rFonts w:ascii="Times New Roman" w:eastAsia="Times New Roman" w:hAnsi="Times New Roman" w:cs="Times New Roman"/>
      <w:b/>
    </w:rPr>
  </w:style>
  <w:style w:type="character" w:customStyle="1" w:styleId="CardsCharChar">
    <w:name w:val="Cards Char Char"/>
    <w:rsid w:val="004F779E"/>
    <w:rPr>
      <w:rFonts w:ascii="Times New Roman" w:eastAsia="Times New Roman" w:hAnsi="Times New Roman"/>
      <w:szCs w:val="24"/>
    </w:rPr>
  </w:style>
  <w:style w:type="character" w:customStyle="1" w:styleId="article-record-publication-volume-issue">
    <w:name w:val="article-record-publication-volume-issue"/>
    <w:rsid w:val="004F779E"/>
  </w:style>
  <w:style w:type="character" w:customStyle="1" w:styleId="NothingCharChar">
    <w:name w:val="Nothing Char Char"/>
    <w:link w:val="NothingCharCharChar"/>
    <w:rsid w:val="004F779E"/>
  </w:style>
  <w:style w:type="paragraph" w:customStyle="1" w:styleId="DebateUnderlineBoldChar">
    <w:name w:val="Debate Underline Bold Char"/>
    <w:basedOn w:val="Normal"/>
    <w:link w:val="DebateUnderlineBoldCharChar"/>
    <w:rsid w:val="004F779E"/>
    <w:pPr>
      <w:jc w:val="both"/>
    </w:pPr>
    <w:rPr>
      <w:rFonts w:eastAsia="Times New Roman"/>
      <w:b/>
      <w:u w:val="thick"/>
    </w:rPr>
  </w:style>
  <w:style w:type="character" w:customStyle="1" w:styleId="DebateUnderlineBoldCharChar">
    <w:name w:val="Debate Underline Bold Char Char"/>
    <w:link w:val="DebateUnderlineBoldChar"/>
    <w:rsid w:val="004F779E"/>
    <w:rPr>
      <w:rFonts w:ascii="Calibri" w:eastAsia="Times New Roman" w:hAnsi="Calibri" w:cs="Calibri"/>
      <w:b/>
      <w:sz w:val="22"/>
      <w:u w:val="thick"/>
    </w:rPr>
  </w:style>
  <w:style w:type="character" w:customStyle="1" w:styleId="resultbodyblack">
    <w:name w:val="resultbodyblack"/>
    <w:rsid w:val="004F779E"/>
    <w:rPr>
      <w:rFonts w:cs="Times New Roman"/>
    </w:rPr>
  </w:style>
  <w:style w:type="paragraph" w:customStyle="1" w:styleId="bloctitles">
    <w:name w:val="bloc titles"/>
    <w:basedOn w:val="Heading1"/>
    <w:next w:val="Normal"/>
    <w:link w:val="bloctitlesChar"/>
    <w:autoRedefine/>
    <w:rsid w:val="004F779E"/>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4F779E"/>
    <w:rPr>
      <w:rFonts w:ascii="Calibri" w:eastAsia="Malgun Gothic" w:hAnsi="Calibri" w:cs="Arial"/>
      <w:b/>
      <w:bCs/>
      <w:sz w:val="28"/>
      <w:szCs w:val="32"/>
      <w:u w:val="single"/>
    </w:rPr>
  </w:style>
  <w:style w:type="paragraph" w:customStyle="1" w:styleId="CiteSmallText">
    <w:name w:val="Cite Small Text"/>
    <w:basedOn w:val="Normal"/>
    <w:uiPriority w:val="99"/>
    <w:rsid w:val="004F779E"/>
    <w:pPr>
      <w:widowControl w:val="0"/>
      <w:spacing w:after="200"/>
    </w:pPr>
    <w:rPr>
      <w:rFonts w:ascii="Helvetica Neue" w:hAnsi="Helvetica Neue"/>
      <w:b/>
      <w:sz w:val="18"/>
    </w:rPr>
  </w:style>
  <w:style w:type="character" w:customStyle="1" w:styleId="3TagCite">
    <w:name w:val="3 Tag/Cite"/>
    <w:rsid w:val="004F779E"/>
    <w:rPr>
      <w:rFonts w:ascii="Times New Roman" w:hAnsi="Times New Roman"/>
      <w:b/>
    </w:rPr>
  </w:style>
  <w:style w:type="character" w:customStyle="1" w:styleId="4Qualifications">
    <w:name w:val="4 Qualifications"/>
    <w:rsid w:val="004F779E"/>
    <w:rPr>
      <w:rFonts w:ascii="Times New Roman" w:hAnsi="Times New Roman"/>
      <w:sz w:val="19"/>
    </w:rPr>
  </w:style>
  <w:style w:type="character" w:customStyle="1" w:styleId="6Underlined">
    <w:name w:val="6 Underlined"/>
    <w:rsid w:val="004F779E"/>
    <w:rPr>
      <w:rFonts w:ascii="Times New Roman" w:hAnsi="Times New Roman"/>
      <w:b/>
      <w:sz w:val="21"/>
      <w:u w:val="single"/>
    </w:rPr>
  </w:style>
  <w:style w:type="paragraph" w:customStyle="1" w:styleId="Cards1CharChar">
    <w:name w:val="Cards1 Char Char"/>
    <w:basedOn w:val="Normal"/>
    <w:link w:val="Cards1CharCharChar"/>
    <w:rsid w:val="004F779E"/>
    <w:pPr>
      <w:autoSpaceDE w:val="0"/>
      <w:autoSpaceDN w:val="0"/>
      <w:adjustRightInd w:val="0"/>
      <w:ind w:left="432" w:right="432"/>
      <w:jc w:val="both"/>
    </w:pPr>
    <w:rPr>
      <w:lang w:val="x-none"/>
    </w:rPr>
  </w:style>
  <w:style w:type="character" w:customStyle="1" w:styleId="Cards1CharCharChar">
    <w:name w:val="Cards1 Char Char Char"/>
    <w:link w:val="Cards1CharChar"/>
    <w:rsid w:val="004F779E"/>
    <w:rPr>
      <w:rFonts w:ascii="Calibri" w:hAnsi="Calibri" w:cs="Calibri"/>
      <w:sz w:val="22"/>
      <w:lang w:val="x-none"/>
    </w:rPr>
  </w:style>
  <w:style w:type="character" w:customStyle="1" w:styleId="UnderlineCharCharCharCharCharCharCharChar">
    <w:name w:val="Underline Char Char Char Char Char Char Char Char"/>
    <w:link w:val="UnderlineCharCharCharCharCharCharChar"/>
    <w:rsid w:val="004F779E"/>
    <w:rPr>
      <w:u w:val="single"/>
    </w:rPr>
  </w:style>
  <w:style w:type="paragraph" w:customStyle="1" w:styleId="UnderlineCharCharCharCharCharCharChar">
    <w:name w:val="Underline Char Char Char Char Char Char Char"/>
    <w:basedOn w:val="Normal"/>
    <w:link w:val="UnderlineCharCharCharCharCharCharCharChar"/>
    <w:rsid w:val="004F779E"/>
    <w:rPr>
      <w:rFonts w:asciiTheme="minorHAnsi" w:hAnsiTheme="minorHAnsi" w:cstheme="minorBidi"/>
      <w:sz w:val="24"/>
      <w:u w:val="single"/>
    </w:rPr>
  </w:style>
  <w:style w:type="paragraph" w:customStyle="1" w:styleId="CitesCharChar">
    <w:name w:val="Cites Char Char"/>
    <w:next w:val="Normal"/>
    <w:link w:val="CitesCharCharChar"/>
    <w:rsid w:val="004F779E"/>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4F779E"/>
    <w:rPr>
      <w:rFonts w:ascii="Times New Roman" w:eastAsia="Times New Roman" w:hAnsi="Times New Roman" w:cs="Times New Roman"/>
      <w:sz w:val="20"/>
    </w:rPr>
  </w:style>
  <w:style w:type="character" w:customStyle="1" w:styleId="nohighlighting">
    <w:name w:val="no highlighting"/>
    <w:rsid w:val="004F779E"/>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4F779E"/>
    <w:rPr>
      <w:rFonts w:ascii="Cambria" w:hAnsi="Cambria" w:hint="default"/>
      <w:sz w:val="21"/>
      <w:u w:val="single"/>
    </w:rPr>
  </w:style>
  <w:style w:type="paragraph" w:customStyle="1" w:styleId="Swag">
    <w:name w:val="Swag"/>
    <w:basedOn w:val="Normal"/>
    <w:link w:val="SwagChar"/>
    <w:qFormat/>
    <w:rsid w:val="004F779E"/>
    <w:rPr>
      <w:color w:val="0000FF"/>
      <w:sz w:val="12"/>
      <w:u w:val="single"/>
    </w:rPr>
  </w:style>
  <w:style w:type="character" w:customStyle="1" w:styleId="SwagChar">
    <w:name w:val="Swag Char"/>
    <w:link w:val="Swag"/>
    <w:rsid w:val="004F779E"/>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4F779E"/>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4F779E"/>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4F779E"/>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4F779E"/>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4F779E"/>
    <w:rPr>
      <w:rFonts w:ascii="Garamond" w:eastAsia="MS Mincho" w:hAnsi="Garamond"/>
    </w:rPr>
  </w:style>
  <w:style w:type="character" w:customStyle="1" w:styleId="StyleStyleCardTextLeft-075Right0Char">
    <w:name w:val="Style Style Card Text + Left:  -0.75&quot; + Right:  0&quot; Char"/>
    <w:link w:val="StyleStyleCardTextLeft-075Right0"/>
    <w:rsid w:val="004F779E"/>
    <w:rPr>
      <w:rFonts w:ascii="Garamond" w:eastAsia="MS Mincho" w:hAnsi="Garamond" w:cs="Calibri"/>
      <w:sz w:val="22"/>
    </w:rPr>
  </w:style>
  <w:style w:type="character" w:customStyle="1" w:styleId="CharChar61">
    <w:name w:val="Char Char61"/>
    <w:rsid w:val="004F779E"/>
    <w:rPr>
      <w:rFonts w:cs="Arial"/>
      <w:bCs/>
      <w:sz w:val="16"/>
      <w:szCs w:val="26"/>
      <w:lang w:val="en-US" w:eastAsia="en-US" w:bidi="ar-SA"/>
    </w:rPr>
  </w:style>
  <w:style w:type="character" w:customStyle="1" w:styleId="ListBulletChar">
    <w:name w:val="List Bullet Char"/>
    <w:link w:val="ListBullet"/>
    <w:uiPriority w:val="99"/>
    <w:rsid w:val="004F779E"/>
    <w:rPr>
      <w:rFonts w:ascii="Calibri" w:eastAsia="Calibri" w:hAnsi="Calibri" w:cs="Calibri"/>
      <w:sz w:val="22"/>
    </w:rPr>
  </w:style>
  <w:style w:type="paragraph" w:customStyle="1" w:styleId="subhead10">
    <w:name w:val="subhead1"/>
    <w:basedOn w:val="Normal"/>
    <w:uiPriority w:val="99"/>
    <w:rsid w:val="004F779E"/>
    <w:pPr>
      <w:spacing w:before="100" w:beforeAutospacing="1" w:after="100" w:afterAutospacing="1"/>
    </w:pPr>
    <w:rPr>
      <w:rFonts w:eastAsia="Times New Roman"/>
      <w:sz w:val="24"/>
    </w:rPr>
  </w:style>
  <w:style w:type="character" w:customStyle="1" w:styleId="styledate">
    <w:name w:val="styledate"/>
    <w:rsid w:val="004F779E"/>
  </w:style>
  <w:style w:type="character" w:customStyle="1" w:styleId="BoldandUnderlineChar1">
    <w:name w:val="Bold and Underline Char1"/>
    <w:rsid w:val="004F779E"/>
    <w:rPr>
      <w:b/>
      <w:szCs w:val="24"/>
      <w:u w:val="single"/>
      <w:lang w:val="en-US" w:eastAsia="en-US" w:bidi="ar-SA"/>
    </w:rPr>
  </w:style>
  <w:style w:type="character" w:customStyle="1" w:styleId="BoldandUnderlineChar1Char2">
    <w:name w:val="Bold and Underline Char1 Char2"/>
    <w:rsid w:val="004F779E"/>
    <w:rPr>
      <w:b/>
      <w:szCs w:val="24"/>
      <w:u w:val="single"/>
      <w:lang w:val="en-US" w:eastAsia="en-US" w:bidi="ar-SA"/>
    </w:rPr>
  </w:style>
  <w:style w:type="character" w:customStyle="1" w:styleId="BoldandUnderlineCharChar1">
    <w:name w:val="Bold and Underline Char Char1"/>
    <w:rsid w:val="004F779E"/>
    <w:rPr>
      <w:b/>
      <w:szCs w:val="24"/>
      <w:u w:val="single"/>
      <w:lang w:val="en-US" w:eastAsia="en-US" w:bidi="ar-SA"/>
    </w:rPr>
  </w:style>
  <w:style w:type="character" w:customStyle="1" w:styleId="BoldandUnderlineChar6">
    <w:name w:val="Bold and Underline Char6"/>
    <w:rsid w:val="004F779E"/>
    <w:rPr>
      <w:b/>
      <w:szCs w:val="24"/>
      <w:u w:val="single"/>
      <w:lang w:val="en-US" w:eastAsia="en-US" w:bidi="ar-SA"/>
    </w:rPr>
  </w:style>
  <w:style w:type="character" w:customStyle="1" w:styleId="title-link-wrapper">
    <w:name w:val="title-link-wrapper"/>
    <w:rsid w:val="004F779E"/>
  </w:style>
  <w:style w:type="character" w:customStyle="1" w:styleId="medium-font">
    <w:name w:val="medium-font"/>
    <w:rsid w:val="004F779E"/>
  </w:style>
  <w:style w:type="paragraph" w:customStyle="1" w:styleId="abstract">
    <w:name w:val="abstract"/>
    <w:basedOn w:val="Normal"/>
    <w:uiPriority w:val="99"/>
    <w:rsid w:val="004F779E"/>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4F779E"/>
    <w:rPr>
      <w:rFonts w:eastAsia="Times New Roman"/>
      <w:b/>
      <w:bCs/>
      <w:u w:val="single"/>
    </w:rPr>
  </w:style>
  <w:style w:type="character" w:customStyle="1" w:styleId="StyleUnderlineChar11ptBold2Char">
    <w:name w:val="Style Underline Char + 11 pt Bold2 Char"/>
    <w:link w:val="StyleUnderlineChar11ptBold2"/>
    <w:rsid w:val="004F779E"/>
    <w:rPr>
      <w:rFonts w:ascii="Calibri" w:eastAsia="Times New Roman" w:hAnsi="Calibri" w:cs="Calibri"/>
      <w:b/>
      <w:bCs/>
      <w:sz w:val="22"/>
      <w:u w:val="single"/>
    </w:rPr>
  </w:style>
  <w:style w:type="character" w:customStyle="1" w:styleId="ReallySamllTextChar">
    <w:name w:val="ReallySamllText Char"/>
    <w:rsid w:val="004F779E"/>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4F779E"/>
    <w:rPr>
      <w:rFonts w:eastAsia="Times New Roman"/>
      <w:u w:val="single"/>
    </w:rPr>
  </w:style>
  <w:style w:type="character" w:customStyle="1" w:styleId="StyleStyleUnderlineTimesNewRoman11ptChar">
    <w:name w:val="Style Style Underline + Times New Roman + 11 pt Char"/>
    <w:link w:val="StyleStyleUnderlineTimesNewRoman11pt"/>
    <w:rsid w:val="004F779E"/>
    <w:rPr>
      <w:rFonts w:ascii="Calibri" w:eastAsia="Times New Roman" w:hAnsi="Calibri" w:cs="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4F779E"/>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4F779E"/>
    <w:rPr>
      <w:rFonts w:ascii="Calibri" w:eastAsia="Times New Roman" w:hAnsi="Calibri" w:cs="Calibri"/>
      <w:sz w:val="22"/>
      <w:u w:val="single"/>
    </w:rPr>
  </w:style>
  <w:style w:type="character" w:customStyle="1" w:styleId="style10">
    <w:name w:val="style1"/>
    <w:rsid w:val="004F779E"/>
  </w:style>
  <w:style w:type="character" w:customStyle="1" w:styleId="pmtermsel">
    <w:name w:val="pmtermsel"/>
    <w:rsid w:val="004F779E"/>
  </w:style>
  <w:style w:type="character" w:customStyle="1" w:styleId="showipapr">
    <w:name w:val="show_ipapr"/>
    <w:rsid w:val="004F779E"/>
  </w:style>
  <w:style w:type="character" w:customStyle="1" w:styleId="dnindex">
    <w:name w:val="dnindex"/>
    <w:rsid w:val="004F779E"/>
  </w:style>
  <w:style w:type="character" w:customStyle="1" w:styleId="23">
    <w:name w:val="23"/>
    <w:rsid w:val="004F779E"/>
    <w:rPr>
      <w:rFonts w:ascii="Times New Roman" w:hAnsi="Times New Roman" w:cs="Arial"/>
      <w:bCs/>
      <w:sz w:val="20"/>
      <w:u w:val="single"/>
      <w:lang w:val="en-US" w:eastAsia="en-US" w:bidi="ar-SA"/>
    </w:rPr>
  </w:style>
  <w:style w:type="character" w:customStyle="1" w:styleId="33">
    <w:name w:val="33"/>
    <w:rsid w:val="004F779E"/>
    <w:rPr>
      <w:rFonts w:ascii="Times New Roman" w:hAnsi="Times New Roman" w:cs="Arial"/>
      <w:b/>
      <w:bCs/>
      <w:sz w:val="20"/>
      <w:u w:val="single"/>
      <w:lang w:val="en-US" w:eastAsia="en-US" w:bidi="ar-SA"/>
    </w:rPr>
  </w:style>
  <w:style w:type="character" w:customStyle="1" w:styleId="55">
    <w:name w:val="55"/>
    <w:rsid w:val="004F779E"/>
    <w:rPr>
      <w:rFonts w:cs="Arial"/>
      <w:bCs/>
      <w:sz w:val="20"/>
      <w:u w:val="single"/>
      <w:lang w:val="en-US" w:eastAsia="en-US" w:bidi="ar-SA"/>
    </w:rPr>
  </w:style>
  <w:style w:type="character" w:customStyle="1" w:styleId="authoraffil">
    <w:name w:val="authoraffil"/>
    <w:rsid w:val="004F779E"/>
  </w:style>
  <w:style w:type="character" w:customStyle="1" w:styleId="CharChar8">
    <w:name w:val="Char Char8"/>
    <w:rsid w:val="004F779E"/>
    <w:rPr>
      <w:rFonts w:ascii="Georgia" w:eastAsia="Times New Roman" w:hAnsi="Georgia"/>
      <w:b/>
      <w:bCs/>
      <w:sz w:val="30"/>
      <w:szCs w:val="28"/>
      <w:u w:val="single"/>
    </w:rPr>
  </w:style>
  <w:style w:type="character" w:customStyle="1" w:styleId="FontStyle13">
    <w:name w:val="Font Style13"/>
    <w:uiPriority w:val="99"/>
    <w:rsid w:val="004F779E"/>
    <w:rPr>
      <w:rFonts w:ascii="Constantia" w:hAnsi="Constantia" w:cs="Constantia"/>
      <w:sz w:val="18"/>
      <w:szCs w:val="18"/>
    </w:rPr>
  </w:style>
  <w:style w:type="character" w:customStyle="1" w:styleId="TagsCharCharCharChar">
    <w:name w:val="Tags Char Char Char Char"/>
    <w:rsid w:val="004F779E"/>
    <w:rPr>
      <w:rFonts w:ascii="Times New Roman" w:eastAsia="Times New Roman" w:hAnsi="Times New Roman" w:cs="Times New Roman"/>
      <w:b/>
      <w:sz w:val="24"/>
      <w:szCs w:val="24"/>
    </w:rPr>
  </w:style>
  <w:style w:type="character" w:customStyle="1" w:styleId="Citation1Char">
    <w:name w:val="Citation1 Char"/>
    <w:link w:val="Citation10"/>
    <w:locked/>
    <w:rsid w:val="004F779E"/>
    <w:rPr>
      <w:rFonts w:ascii="Georgia" w:hAnsi="Georgia"/>
      <w:b/>
      <w:u w:val="single"/>
    </w:rPr>
  </w:style>
  <w:style w:type="paragraph" w:customStyle="1" w:styleId="Citation10">
    <w:name w:val="Citation1"/>
    <w:basedOn w:val="Normal"/>
    <w:link w:val="Citation1Char"/>
    <w:qFormat/>
    <w:rsid w:val="004F779E"/>
    <w:rPr>
      <w:rFonts w:ascii="Georgia" w:hAnsi="Georgia" w:cstheme="minorBidi"/>
      <w:b/>
      <w:sz w:val="24"/>
      <w:u w:val="single"/>
    </w:rPr>
  </w:style>
  <w:style w:type="character" w:customStyle="1" w:styleId="TaglineChar">
    <w:name w:val="Tagline Char"/>
    <w:link w:val="Tagline0"/>
    <w:locked/>
    <w:rsid w:val="004F779E"/>
    <w:rPr>
      <w:rFonts w:ascii="Georgia" w:hAnsi="Georgia"/>
      <w:b/>
    </w:rPr>
  </w:style>
  <w:style w:type="paragraph" w:customStyle="1" w:styleId="Tagline0">
    <w:name w:val="Tagline"/>
    <w:basedOn w:val="Normal"/>
    <w:link w:val="TaglineChar"/>
    <w:qFormat/>
    <w:rsid w:val="004F779E"/>
    <w:rPr>
      <w:rFonts w:ascii="Georgia" w:hAnsi="Georgia" w:cstheme="minorBidi"/>
      <w:b/>
      <w:sz w:val="24"/>
    </w:rPr>
  </w:style>
  <w:style w:type="paragraph" w:customStyle="1" w:styleId="NothingCharCharChar">
    <w:name w:val="Nothing Char Char Char"/>
    <w:link w:val="NothingCharChar"/>
    <w:rsid w:val="004F779E"/>
    <w:pPr>
      <w:jc w:val="both"/>
    </w:pPr>
  </w:style>
  <w:style w:type="paragraph" w:customStyle="1" w:styleId="StyleLeft021">
    <w:name w:val="Style Left:  0.2&quot;1"/>
    <w:basedOn w:val="Normal"/>
    <w:uiPriority w:val="99"/>
    <w:rsid w:val="004F779E"/>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4F779E"/>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4F779E"/>
    <w:rPr>
      <w:rFonts w:ascii="Calibri" w:eastAsia="Times New Roman" w:hAnsi="Calibri" w:cs="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4F779E"/>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4F779E"/>
    <w:rPr>
      <w:rFonts w:ascii="Calibri" w:eastAsia="Times New Roman" w:hAnsi="Calibri" w:cs="Calibri"/>
      <w:sz w:val="22"/>
      <w:u w:val="single"/>
      <w:bdr w:val="single" w:sz="4" w:space="0" w:color="auto"/>
    </w:rPr>
  </w:style>
  <w:style w:type="character" w:customStyle="1" w:styleId="boldcitationChar">
    <w:name w:val="bold citation Char"/>
    <w:rsid w:val="004F779E"/>
    <w:rPr>
      <w:rFonts w:ascii="Arial" w:hAnsi="Arial"/>
      <w:b/>
      <w:sz w:val="28"/>
      <w:szCs w:val="24"/>
      <w:u w:val="thick"/>
      <w:lang w:val="en-US" w:eastAsia="en-US" w:bidi="ar-SA"/>
    </w:rPr>
  </w:style>
  <w:style w:type="paragraph" w:customStyle="1" w:styleId="BlockTitle20">
    <w:name w:val="Block Title #2"/>
    <w:basedOn w:val="Normal"/>
    <w:uiPriority w:val="99"/>
    <w:rsid w:val="004F779E"/>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4F779E"/>
    <w:rPr>
      <w:b/>
    </w:rPr>
  </w:style>
  <w:style w:type="character" w:customStyle="1" w:styleId="BoldunderlineChar3">
    <w:name w:val="Bold/underline Char"/>
    <w:rsid w:val="004F779E"/>
    <w:rPr>
      <w:rFonts w:eastAsia="SimSun"/>
      <w:b/>
      <w:noProof w:val="0"/>
      <w:sz w:val="24"/>
      <w:szCs w:val="24"/>
      <w:u w:val="single"/>
      <w:lang w:val="en-US" w:eastAsia="zh-CN" w:bidi="ar-SA"/>
    </w:rPr>
  </w:style>
  <w:style w:type="character" w:customStyle="1" w:styleId="underlinetextchar0">
    <w:name w:val="underlinetextchar"/>
    <w:rsid w:val="004F779E"/>
  </w:style>
  <w:style w:type="character" w:customStyle="1" w:styleId="boldciteChar1">
    <w:name w:val="bold cite Char1"/>
    <w:rsid w:val="004F779E"/>
    <w:rPr>
      <w:b/>
      <w:sz w:val="28"/>
      <w:u w:val="thick" w:color="000000"/>
    </w:rPr>
  </w:style>
  <w:style w:type="character" w:customStyle="1" w:styleId="tagCharCharChar1">
    <w:name w:val="tag Char Char Char1"/>
    <w:rsid w:val="004F779E"/>
    <w:rPr>
      <w:b/>
      <w:sz w:val="24"/>
      <w:lang w:val="en-US" w:eastAsia="en-US" w:bidi="ar-SA"/>
    </w:rPr>
  </w:style>
  <w:style w:type="character" w:customStyle="1" w:styleId="underlinecardChar0">
    <w:name w:val="underline card Char"/>
    <w:rsid w:val="004F779E"/>
    <w:rPr>
      <w:rFonts w:ascii="Arial" w:hAnsi="Arial"/>
      <w:sz w:val="18"/>
      <w:szCs w:val="24"/>
      <w:u w:val="single"/>
      <w:lang w:val="en-US" w:eastAsia="en-US" w:bidi="ar-SA"/>
    </w:rPr>
  </w:style>
  <w:style w:type="paragraph" w:customStyle="1" w:styleId="date-comments">
    <w:name w:val="date-comments"/>
    <w:basedOn w:val="Normal"/>
    <w:uiPriority w:val="99"/>
    <w:rsid w:val="004F779E"/>
    <w:pPr>
      <w:spacing w:before="100" w:beforeAutospacing="1" w:after="100" w:afterAutospacing="1"/>
    </w:pPr>
    <w:rPr>
      <w:rFonts w:ascii="Times" w:hAnsi="Times"/>
      <w:szCs w:val="20"/>
    </w:rPr>
  </w:style>
  <w:style w:type="character" w:customStyle="1" w:styleId="articleauthor0">
    <w:name w:val="articleauthor"/>
    <w:rsid w:val="004F779E"/>
  </w:style>
  <w:style w:type="character" w:customStyle="1" w:styleId="bodysubtoc">
    <w:name w:val="bodysubtoc"/>
    <w:rsid w:val="004F779E"/>
  </w:style>
  <w:style w:type="character" w:customStyle="1" w:styleId="lefttitlesmaller">
    <w:name w:val="lefttitlesmaller"/>
    <w:rsid w:val="004F779E"/>
  </w:style>
  <w:style w:type="character" w:customStyle="1" w:styleId="mb">
    <w:name w:val="mb"/>
    <w:rsid w:val="004F779E"/>
  </w:style>
  <w:style w:type="character" w:customStyle="1" w:styleId="submitted-date">
    <w:name w:val="submitted-date"/>
    <w:rsid w:val="004F779E"/>
  </w:style>
  <w:style w:type="character" w:customStyle="1" w:styleId="submitted-time">
    <w:name w:val="submitted-time"/>
    <w:rsid w:val="004F779E"/>
  </w:style>
  <w:style w:type="character" w:customStyle="1" w:styleId="A20">
    <w:name w:val="A2"/>
    <w:uiPriority w:val="99"/>
    <w:rsid w:val="004F779E"/>
    <w:rPr>
      <w:rFonts w:ascii="Sabon LT Std" w:hAnsi="Sabon LT Std" w:cs="Sabon LT Std" w:hint="default"/>
      <w:color w:val="000000"/>
      <w:sz w:val="15"/>
      <w:szCs w:val="15"/>
    </w:rPr>
  </w:style>
  <w:style w:type="character" w:customStyle="1" w:styleId="searchword">
    <w:name w:val="searchword"/>
    <w:rsid w:val="004F779E"/>
  </w:style>
  <w:style w:type="paragraph" w:customStyle="1" w:styleId="Heading2Char2CharChar12">
    <w:name w:val="Heading 2 Char2 Char Char12"/>
    <w:aliases w:val="Char Char Char Char Char Char1 Char Char Char Char Char1,Char Char22"/>
    <w:next w:val="Normal"/>
    <w:uiPriority w:val="99"/>
    <w:rsid w:val="004F779E"/>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4F779E"/>
    <w:rPr>
      <w:rFonts w:ascii="Times New Roman" w:hAnsi="Times New Roman" w:cs="Times New Roman"/>
      <w:sz w:val="18"/>
      <w:szCs w:val="18"/>
    </w:rPr>
  </w:style>
  <w:style w:type="character" w:customStyle="1" w:styleId="bylines">
    <w:name w:val="bylines"/>
    <w:basedOn w:val="DefaultParagraphFont"/>
    <w:rsid w:val="004F779E"/>
  </w:style>
  <w:style w:type="character" w:customStyle="1" w:styleId="StyleStyleBoldUnderlineUnderlineIntenseEmphasis1apple-style-2">
    <w:name w:val="Style Style Bold UnderlineUnderlineIntense Emphasis1apple-style-...2"/>
    <w:basedOn w:val="DefaultParagraphFont"/>
    <w:rsid w:val="004F779E"/>
    <w:rPr>
      <w:b w:val="0"/>
      <w:bCs/>
      <w:sz w:val="22"/>
      <w:u w:val="single"/>
    </w:rPr>
  </w:style>
  <w:style w:type="character" w:customStyle="1" w:styleId="FontStyle57">
    <w:name w:val="Font Style57"/>
    <w:rsid w:val="004F779E"/>
    <w:rPr>
      <w:rFonts w:ascii="Georgia" w:hAnsi="Georgia" w:cs="Georgia"/>
      <w:b/>
      <w:bCs/>
      <w:sz w:val="14"/>
      <w:szCs w:val="14"/>
    </w:rPr>
  </w:style>
  <w:style w:type="character" w:customStyle="1" w:styleId="FontStyle89">
    <w:name w:val="Font Style89"/>
    <w:rsid w:val="004F779E"/>
    <w:rPr>
      <w:rFonts w:ascii="Times New Roman" w:hAnsi="Times New Roman" w:cs="Times New Roman"/>
      <w:b/>
      <w:bCs/>
      <w:smallCaps/>
      <w:spacing w:val="40"/>
      <w:sz w:val="16"/>
      <w:szCs w:val="16"/>
    </w:rPr>
  </w:style>
  <w:style w:type="character" w:customStyle="1" w:styleId="style3Char0">
    <w:name w:val="style 3 Char"/>
    <w:rsid w:val="004F779E"/>
    <w:rPr>
      <w:sz w:val="18"/>
      <w:szCs w:val="24"/>
      <w:lang w:val="en-US" w:eastAsia="en-US" w:bidi="ar-SA"/>
    </w:rPr>
  </w:style>
  <w:style w:type="paragraph" w:customStyle="1" w:styleId="003Cite">
    <w:name w:val="003Cite"/>
    <w:basedOn w:val="Normal"/>
    <w:rsid w:val="004F779E"/>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4F779E"/>
    <w:pPr>
      <w:jc w:val="both"/>
    </w:pPr>
    <w:rPr>
      <w:b/>
      <w:color w:val="000000"/>
      <w:u w:val="single"/>
    </w:rPr>
  </w:style>
  <w:style w:type="character" w:customStyle="1" w:styleId="NormalBoldChar">
    <w:name w:val="Normal + Bold Char"/>
    <w:aliases w:val="Double Underline Char"/>
    <w:basedOn w:val="DefaultParagraphFont"/>
    <w:link w:val="NormalBold"/>
    <w:rsid w:val="004F779E"/>
    <w:rPr>
      <w:rFonts w:ascii="Calibri" w:hAnsi="Calibri" w:cs="Calibri"/>
      <w:b/>
      <w:color w:val="000000"/>
      <w:sz w:val="22"/>
      <w:u w:val="single"/>
    </w:rPr>
  </w:style>
  <w:style w:type="paragraph" w:customStyle="1" w:styleId="StyleCards12ptThickunderline">
    <w:name w:val="Style Cards + 12 pt Thick underline"/>
    <w:basedOn w:val="Normal"/>
    <w:link w:val="StyleCards12ptThickunderlineChar2"/>
    <w:rsid w:val="004F779E"/>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4F779E"/>
    <w:rPr>
      <w:rFonts w:ascii="Times New Roman" w:eastAsia="Times New Roman" w:hAnsi="Times New Roman" w:cs="Times New Roman"/>
      <w:u w:val="thick"/>
      <w:lang w:val="x-none" w:eastAsia="x-none"/>
    </w:rPr>
  </w:style>
  <w:style w:type="character" w:customStyle="1" w:styleId="BlockHeadingsChar1">
    <w:name w:val="Block Headings Char1"/>
    <w:rsid w:val="004F779E"/>
    <w:rPr>
      <w:b/>
      <w:caps/>
    </w:rPr>
  </w:style>
  <w:style w:type="character" w:customStyle="1" w:styleId="Longcite">
    <w:name w:val="Longcite"/>
    <w:rsid w:val="004F779E"/>
    <w:rPr>
      <w:sz w:val="16"/>
    </w:rPr>
  </w:style>
  <w:style w:type="paragraph" w:customStyle="1" w:styleId="NormalUnderline0">
    <w:name w:val="Normal + Underline"/>
    <w:basedOn w:val="Normal"/>
    <w:link w:val="NormalUnderlineChar0"/>
    <w:rsid w:val="004F779E"/>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4F779E"/>
    <w:rPr>
      <w:rFonts w:ascii="Times New Roman" w:eastAsia="Times New Roman" w:hAnsi="Times New Roman" w:cs="Times New Roman"/>
      <w:b/>
      <w:u w:val="single"/>
      <w:lang w:val="x-none" w:eastAsia="x-none"/>
    </w:rPr>
  </w:style>
  <w:style w:type="character" w:customStyle="1" w:styleId="FontStyle170">
    <w:name w:val="Font Style170"/>
    <w:uiPriority w:val="99"/>
    <w:rsid w:val="004F779E"/>
    <w:rPr>
      <w:rFonts w:ascii="Bookman Old Style" w:hAnsi="Bookman Old Style" w:cs="Bookman Old Style"/>
      <w:sz w:val="16"/>
      <w:szCs w:val="16"/>
    </w:rPr>
  </w:style>
  <w:style w:type="character" w:customStyle="1" w:styleId="FontStyle17">
    <w:name w:val="Font Style17"/>
    <w:uiPriority w:val="99"/>
    <w:rsid w:val="004F779E"/>
    <w:rPr>
      <w:rFonts w:ascii="Book Antiqua" w:hAnsi="Book Antiqua" w:cs="Book Antiqua"/>
      <w:i/>
      <w:iCs/>
      <w:spacing w:val="10"/>
      <w:sz w:val="22"/>
      <w:szCs w:val="22"/>
    </w:rPr>
  </w:style>
  <w:style w:type="character" w:customStyle="1" w:styleId="FontStyle329">
    <w:name w:val="Font Style329"/>
    <w:basedOn w:val="DefaultParagraphFont"/>
    <w:uiPriority w:val="99"/>
    <w:rsid w:val="004F779E"/>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4F779E"/>
  </w:style>
  <w:style w:type="character" w:customStyle="1" w:styleId="DateTimeChar">
    <w:name w:val="DateTime Char"/>
    <w:basedOn w:val="DefaultParagraphFont"/>
    <w:link w:val="DateTime"/>
    <w:uiPriority w:val="4"/>
    <w:rsid w:val="004F779E"/>
    <w:rPr>
      <w:rFonts w:ascii="Calibri" w:hAnsi="Calibri" w:cs="Calibri"/>
      <w:sz w:val="22"/>
    </w:rPr>
  </w:style>
  <w:style w:type="paragraph" w:customStyle="1" w:styleId="Lecture">
    <w:name w:val="Lecture"/>
    <w:next w:val="BodyText"/>
    <w:link w:val="LectureChar"/>
    <w:autoRedefine/>
    <w:uiPriority w:val="4"/>
    <w:qFormat/>
    <w:rsid w:val="004F779E"/>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4F779E"/>
    <w:rPr>
      <w:rFonts w:ascii="Arial" w:eastAsiaTheme="minorHAnsi" w:hAnsi="Arial" w:cs="Arial"/>
      <w:spacing w:val="-10"/>
      <w:sz w:val="22"/>
      <w:szCs w:val="22"/>
    </w:rPr>
  </w:style>
  <w:style w:type="character" w:customStyle="1" w:styleId="m3262662096238345512gmail-style13ptbold">
    <w:name w:val="m_3262662096238345512gmail-style13ptbold"/>
    <w:basedOn w:val="DefaultParagraphFont"/>
    <w:rsid w:val="004F779E"/>
  </w:style>
  <w:style w:type="character" w:customStyle="1" w:styleId="m-8559461887574130099gmail-styleunderline">
    <w:name w:val="m_-8559461887574130099gmail-styleunderline"/>
    <w:basedOn w:val="DefaultParagraphFont"/>
    <w:rsid w:val="004F779E"/>
  </w:style>
  <w:style w:type="paragraph" w:styleId="NoSpacing">
    <w:name w:val="No Spacing"/>
    <w:link w:val="NoSpacingChar"/>
    <w:uiPriority w:val="1"/>
    <w:qFormat/>
    <w:rsid w:val="004F779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ure.com/articles/s41598-021-89909-7" TargetMode="External"/><Relationship Id="rId18" Type="http://schemas.openxmlformats.org/officeDocument/2006/relationships/hyperlink" Target="https://www.19fortyfive.com/2022/01/does-a-space-war-mean-a-nuclear-war/"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sci-hub.se/10.1016/j.actaastro.2016.03.034" TargetMode="External"/><Relationship Id="rId17" Type="http://schemas.openxmlformats.org/officeDocument/2006/relationships/hyperlink" Target="https://www.cambridge.org/core/books/food-or-war/food-as-an-existential-risk/8C45279588CD572FE805B7E240DE7368" TargetMode="External"/><Relationship Id="rId2" Type="http://schemas.openxmlformats.org/officeDocument/2006/relationships/customXml" Target="../customXml/item2.xml"/><Relationship Id="rId16" Type="http://schemas.openxmlformats.org/officeDocument/2006/relationships/hyperlink" Target="https://www.researchgate.net/publication/328655146_Precision_Agriculture_in_Terms_of_Food_Security_Needs_for_The_Future," TargetMode="External"/><Relationship Id="rId20" Type="http://schemas.openxmlformats.org/officeDocument/2006/relationships/hyperlink" Target="https://metro.co.uk/2019/05/18/we-will-all-end-up-killing-each-other-and-one-nuclear-blast-could-do-it-937011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iss.europa.eu/content/space-security-europe" TargetMode="External"/><Relationship Id="rId10" Type="http://schemas.openxmlformats.org/officeDocument/2006/relationships/hyperlink" Target="https://www.ncbi.nlm.nih.gov/pmc/articles/PMC7293599/" TargetMode="External"/><Relationship Id="rId19" Type="http://schemas.openxmlformats.org/officeDocument/2006/relationships/hyperlink" Target="https://nsiteam.com/social/wp-content/uploads/2018/08/SMA-White-Paper_Chinese-Persepectives-on-Space_-Aug-2018.pdf" TargetMode="External"/><Relationship Id="rId4" Type="http://schemas.openxmlformats.org/officeDocument/2006/relationships/customXml" Target="../customXml/item4.xml"/><Relationship Id="rId9" Type="http://schemas.openxmlformats.org/officeDocument/2006/relationships/hyperlink" Target="https://www.culsr.org/articles/the-international-legal-regulation-of-space-debris" TargetMode="External"/><Relationship Id="rId14" Type="http://schemas.openxmlformats.org/officeDocument/2006/relationships/hyperlink" Target="https://www.theintlscholar.com/periodical/12/14/2020/analysis-commercialization-space-risk-international-law-military-space-rac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21</Pages>
  <Words>14848</Words>
  <Characters>84640</Characters>
  <Application>Microsoft Office Word</Application>
  <DocSecurity>0</DocSecurity>
  <Lines>705</Lines>
  <Paragraphs>198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99290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2022-02-19T18:19:00Z</dcterms:created>
  <dcterms:modified xsi:type="dcterms:W3CDTF">2022-02-19T18:31:00Z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